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E7F85" w14:textId="77777777" w:rsidR="009F65DD" w:rsidRPr="009F65DD" w:rsidRDefault="009F65DD" w:rsidP="009F65DD"/>
    <w:p w14:paraId="677EE31B" w14:textId="4DFF7DD5" w:rsidR="002313B1" w:rsidRDefault="002313B1" w:rsidP="002313B1">
      <w:pPr>
        <w:pStyle w:val="Heading2"/>
      </w:pPr>
      <w:r>
        <w:lastRenderedPageBreak/>
        <w:t>1AC</w:t>
      </w:r>
    </w:p>
    <w:p w14:paraId="3DAD00B5" w14:textId="32D2154A" w:rsidR="004809C3" w:rsidRPr="008503B9" w:rsidRDefault="004809C3" w:rsidP="004809C3">
      <w:pPr>
        <w:pStyle w:val="Heading4"/>
        <w:rPr>
          <w:u w:val="single"/>
        </w:rPr>
      </w:pPr>
      <w:r>
        <w:t>Plan — The Appropriation of outer space by private entities</w:t>
      </w:r>
      <w:r w:rsidR="009D7E80">
        <w:t xml:space="preserve"> via space mining</w:t>
      </w:r>
      <w:r>
        <w:t xml:space="preserve"> is unjust </w:t>
      </w:r>
    </w:p>
    <w:p w14:paraId="5D8B223A" w14:textId="77777777" w:rsidR="004809C3" w:rsidRPr="004809C3" w:rsidRDefault="004809C3" w:rsidP="004809C3"/>
    <w:p w14:paraId="09DB7FDE" w14:textId="77777777" w:rsidR="002313B1" w:rsidRPr="008D2860" w:rsidRDefault="002313B1" w:rsidP="002313B1">
      <w:pPr>
        <w:pStyle w:val="Heading3"/>
      </w:pPr>
      <w:r>
        <w:lastRenderedPageBreak/>
        <w:t>Mining</w:t>
      </w:r>
    </w:p>
    <w:p w14:paraId="44C52132" w14:textId="77777777" w:rsidR="002313B1" w:rsidRDefault="002313B1" w:rsidP="002313B1">
      <w:pPr>
        <w:pStyle w:val="Heading4"/>
      </w:pPr>
      <w:r>
        <w:t xml:space="preserve">Status Quo Space mining causes </w:t>
      </w:r>
      <w:r>
        <w:rPr>
          <w:u w:val="single"/>
        </w:rPr>
        <w:t>deregulation</w:t>
      </w:r>
      <w:r>
        <w:t xml:space="preserve"> globally – multilateralism solves. </w:t>
      </w:r>
    </w:p>
    <w:p w14:paraId="599741D2" w14:textId="77777777" w:rsidR="002313B1" w:rsidRPr="00240D00" w:rsidRDefault="002313B1" w:rsidP="002313B1">
      <w:pPr>
        <w:rPr>
          <w:sz w:val="14"/>
        </w:rPr>
      </w:pPr>
      <w:proofErr w:type="spellStart"/>
      <w:r w:rsidRPr="00240D00">
        <w:rPr>
          <w:sz w:val="14"/>
        </w:rPr>
        <w:t>Edd</w:t>
      </w:r>
      <w:proofErr w:type="spellEnd"/>
      <w:r w:rsidRPr="00240D00">
        <w:rPr>
          <w:sz w:val="14"/>
        </w:rPr>
        <w:t xml:space="preserve"> </w:t>
      </w:r>
      <w:r w:rsidRPr="00364AB4">
        <w:rPr>
          <w:rStyle w:val="Style13ptBold"/>
        </w:rPr>
        <w:t>Gent 20,</w:t>
      </w:r>
      <w:r w:rsidRPr="00240D00">
        <w:rPr>
          <w:sz w:val="14"/>
        </w:rP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1AC4FA25" w14:textId="58EFE3AD" w:rsidR="002313B1" w:rsidRDefault="002313B1" w:rsidP="002313B1">
      <w:pPr>
        <w:rPr>
          <w:rStyle w:val="StyleUnderline"/>
        </w:rPr>
      </w:pPr>
      <w:r w:rsidRPr="00240D00">
        <w:rPr>
          <w:sz w:val="12"/>
        </w:rPr>
        <w:t xml:space="preserve">Exploiting the resources of outer space might be key to the future expansion of the human species. But </w:t>
      </w:r>
      <w:r w:rsidRPr="00E33B29">
        <w:rPr>
          <w:rStyle w:val="StyleUnderline"/>
        </w:rPr>
        <w:t xml:space="preserve">researchers argue that </w:t>
      </w:r>
      <w:r w:rsidRPr="00107C42">
        <w:rPr>
          <w:rStyle w:val="StyleUnderline"/>
          <w:highlight w:val="green"/>
        </w:rPr>
        <w:t xml:space="preserve">the US is trying to skew the game </w:t>
      </w:r>
      <w:r w:rsidRPr="00E33B29">
        <w:rPr>
          <w:rStyle w:val="StyleUnderline"/>
        </w:rPr>
        <w:t xml:space="preserve">in its favor, </w:t>
      </w:r>
      <w:r w:rsidRPr="00107C42">
        <w:rPr>
          <w:rStyle w:val="StyleUnderline"/>
          <w:highlight w:val="green"/>
        </w:rPr>
        <w:t xml:space="preserve">with </w:t>
      </w:r>
      <w:r w:rsidRPr="00163783">
        <w:rPr>
          <w:rStyle w:val="StyleUnderline"/>
        </w:rPr>
        <w:t xml:space="preserve">potentially </w:t>
      </w:r>
      <w:r w:rsidRPr="00107C42">
        <w:rPr>
          <w:rStyle w:val="StyleUnderline"/>
          <w:highlight w:val="green"/>
        </w:rPr>
        <w:t>disastrous consequences.</w:t>
      </w:r>
      <w:r w:rsidRPr="00163783">
        <w:rPr>
          <w:rStyle w:val="StyleUnderline"/>
        </w:rPr>
        <w:t xml:space="preserve"> </w:t>
      </w:r>
      <w:r w:rsidRPr="00240D00">
        <w:rPr>
          <w:sz w:val="12"/>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107C42">
        <w:rPr>
          <w:rStyle w:val="StyleUnderline"/>
          <w:highlight w:val="green"/>
        </w:rPr>
        <w:t>recent policy moves</w:t>
      </w:r>
      <w:r w:rsidRPr="00E33B29">
        <w:rPr>
          <w:rStyle w:val="StyleUnderline"/>
        </w:rPr>
        <w:t xml:space="preserve"> by the US are part of a concerted effort to </w:t>
      </w:r>
      <w:r w:rsidRPr="00107C42">
        <w:rPr>
          <w:rStyle w:val="StyleUnderline"/>
          <w:highlight w:val="green"/>
        </w:rPr>
        <w:t xml:space="preserve">refocus </w:t>
      </w:r>
      <w:r w:rsidRPr="00E33B29">
        <w:rPr>
          <w:rStyle w:val="StyleUnderline"/>
        </w:rPr>
        <w:t xml:space="preserve">international </w:t>
      </w:r>
      <w:r w:rsidRPr="00107C42">
        <w:rPr>
          <w:rStyle w:val="StyleUnderline"/>
          <w:highlight w:val="green"/>
        </w:rPr>
        <w:t xml:space="preserve">space </w:t>
      </w:r>
      <w:r w:rsidRPr="007046B8">
        <w:rPr>
          <w:rStyle w:val="StyleUnderline"/>
        </w:rPr>
        <w:t>cooperation</w:t>
      </w:r>
      <w:r w:rsidRPr="00240D00">
        <w:rPr>
          <w:sz w:val="12"/>
        </w:rPr>
        <w:t xml:space="preserve"> </w:t>
      </w:r>
      <w:r w:rsidRPr="00107C42">
        <w:rPr>
          <w:rStyle w:val="StyleUnderline"/>
          <w:highlight w:val="green"/>
        </w:rPr>
        <w:t xml:space="preserve">towards </w:t>
      </w:r>
      <w:r w:rsidRPr="00107C42">
        <w:rPr>
          <w:rStyle w:val="StyleUnderline"/>
          <w:b/>
          <w:bCs/>
          <w:highlight w:val="green"/>
        </w:rPr>
        <w:t>short-term commercial interests</w:t>
      </w:r>
      <w:r w:rsidRPr="00107C42">
        <w:rPr>
          <w:rStyle w:val="StyleUnderline"/>
          <w:highlight w:val="green"/>
        </w:rPr>
        <w:t>, which</w:t>
      </w:r>
      <w:r w:rsidRPr="00163783">
        <w:rPr>
          <w:rStyle w:val="StyleUnderline"/>
        </w:rPr>
        <w:t xml:space="preserve"> could precipitate a “race to the bottom” that </w:t>
      </w:r>
      <w:r w:rsidRPr="00107C42">
        <w:rPr>
          <w:rStyle w:val="StyleUnderline"/>
          <w:highlight w:val="green"/>
        </w:rPr>
        <w:t>sabotages efforts to safely manage</w:t>
      </w:r>
      <w:r w:rsidRPr="00163783">
        <w:rPr>
          <w:rStyle w:val="StyleUnderline"/>
        </w:rPr>
        <w:t xml:space="preserve"> the development of </w:t>
      </w:r>
      <w:r w:rsidRPr="00107C42">
        <w:rPr>
          <w:rStyle w:val="StyleUnderline"/>
          <w:highlight w:val="green"/>
        </w:rPr>
        <w:t>space</w:t>
      </w:r>
      <w:r w:rsidRPr="00163783">
        <w:rPr>
          <w:rStyle w:val="StyleUnderline"/>
        </w:rPr>
        <w:t>.</w:t>
      </w:r>
      <w:r w:rsidRPr="00240D00">
        <w:rPr>
          <w:sz w:val="12"/>
        </w:rPr>
        <w:t xml:space="preserve"> Aaron </w:t>
      </w:r>
      <w:proofErr w:type="spellStart"/>
      <w:r w:rsidRPr="00240D00">
        <w:rPr>
          <w:sz w:val="12"/>
        </w:rPr>
        <w:t>Boley</w:t>
      </w:r>
      <w:proofErr w:type="spellEnd"/>
      <w:r w:rsidRPr="00240D00">
        <w:rPr>
          <w:sz w:val="12"/>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240D00">
        <w:rPr>
          <w:sz w:val="12"/>
        </w:rPr>
        <w:t>internationally-recognized</w:t>
      </w:r>
      <w:proofErr w:type="gramEnd"/>
      <w:r w:rsidRPr="00240D00">
        <w:rPr>
          <w:sz w:val="12"/>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240D00">
        <w:rPr>
          <w:sz w:val="12"/>
        </w:rPr>
        <w:t xml:space="preserve"> say the paper authors. </w:t>
      </w:r>
      <w:r w:rsidRPr="00364AB4">
        <w:rPr>
          <w:rStyle w:val="StyleUnderline"/>
        </w:rPr>
        <w:t xml:space="preserve">For a start, </w:t>
      </w:r>
      <w:proofErr w:type="gramStart"/>
      <w:r w:rsidRPr="00107C42">
        <w:rPr>
          <w:rStyle w:val="StyleUnderline"/>
          <w:highlight w:val="green"/>
        </w:rPr>
        <w:t>loosely-regulated</w:t>
      </w:r>
      <w:proofErr w:type="gramEnd"/>
      <w:r w:rsidRPr="00364AB4">
        <w:rPr>
          <w:rStyle w:val="StyleUnderline"/>
        </w:rPr>
        <w:t xml:space="preserve"> </w:t>
      </w:r>
      <w:r w:rsidRPr="00E33B29">
        <w:rPr>
          <w:rStyle w:val="StyleUnderline"/>
        </w:rPr>
        <w:t xml:space="preserve">space </w:t>
      </w:r>
      <w:r w:rsidRPr="00107C42">
        <w:rPr>
          <w:rStyle w:val="StyleUnderline"/>
          <w:highlight w:val="green"/>
        </w:rPr>
        <w:t>mining could result in the destruction of</w:t>
      </w:r>
      <w:r w:rsidRPr="007046B8">
        <w:rPr>
          <w:rStyle w:val="StyleUnderline"/>
        </w:rPr>
        <w:t xml:space="preserve"> deposits that could hold </w:t>
      </w:r>
      <w:r w:rsidRPr="00107C42">
        <w:rPr>
          <w:rStyle w:val="StyleUnderline"/>
          <w:highlight w:val="green"/>
        </w:rPr>
        <w:t>invaluable scientific info</w:t>
      </w:r>
      <w:r w:rsidRPr="00E33B29">
        <w:rPr>
          <w:rStyle w:val="StyleUnderline"/>
        </w:rPr>
        <w:t>rmation</w:t>
      </w:r>
      <w:r w:rsidRPr="00240D00">
        <w:rPr>
          <w:sz w:val="12"/>
        </w:rPr>
        <w:t xml:space="preserve">. </w:t>
      </w:r>
      <w:r w:rsidRPr="00163783">
        <w:rPr>
          <w:rStyle w:val="StyleUnderline"/>
        </w:rPr>
        <w:t xml:space="preserve">It could also kick up dangerous amounts of lunar dust that can cause serious damage to </w:t>
      </w:r>
      <w:r w:rsidRPr="00107C42">
        <w:rPr>
          <w:rStyle w:val="StyleUnderline"/>
          <w:highlight w:val="green"/>
        </w:rPr>
        <w:t xml:space="preserve">space vehicles, increase </w:t>
      </w:r>
      <w:r w:rsidRPr="00163783">
        <w:rPr>
          <w:rStyle w:val="StyleUnderline"/>
        </w:rPr>
        <w:t xml:space="preserve">the amount of space </w:t>
      </w:r>
      <w:r w:rsidRPr="00107C42">
        <w:rPr>
          <w:rStyle w:val="StyleUnderline"/>
          <w:highlight w:val="green"/>
        </w:rPr>
        <w:t xml:space="preserve">debris, or </w:t>
      </w:r>
      <w:r w:rsidRPr="00163783">
        <w:rPr>
          <w:rStyle w:val="StyleUnderline"/>
        </w:rPr>
        <w:t xml:space="preserve">in a worst-case scenario, </w:t>
      </w:r>
      <w:r w:rsidRPr="00107C42">
        <w:rPr>
          <w:rStyle w:val="StyleUnderline"/>
          <w:highlight w:val="green"/>
        </w:rPr>
        <w:t>create meteorites that</w:t>
      </w:r>
      <w:r w:rsidRPr="00163783">
        <w:rPr>
          <w:rStyle w:val="StyleUnderline"/>
        </w:rPr>
        <w:t xml:space="preserve"> could </w:t>
      </w:r>
      <w:r w:rsidRPr="00107C42">
        <w:rPr>
          <w:rStyle w:val="StyleUnderline"/>
          <w:highlight w:val="green"/>
        </w:rPr>
        <w:t>threaten sat</w:t>
      </w:r>
      <w:r w:rsidRPr="00163783">
        <w:rPr>
          <w:rStyle w:val="StyleUnderline"/>
        </w:rPr>
        <w:t>ellite</w:t>
      </w:r>
      <w:r w:rsidRPr="00107C42">
        <w:rPr>
          <w:rStyle w:val="StyleUnderline"/>
          <w:highlight w:val="green"/>
        </w:rPr>
        <w:t xml:space="preserve">s or </w:t>
      </w:r>
      <w:r w:rsidRPr="00163783">
        <w:rPr>
          <w:rStyle w:val="StyleUnderline"/>
        </w:rPr>
        <w:t xml:space="preserve">even impact </w:t>
      </w:r>
      <w:r w:rsidRPr="00107C42">
        <w:rPr>
          <w:rStyle w:val="StyleUnderline"/>
          <w:highlight w:val="green"/>
        </w:rPr>
        <w:t xml:space="preserve">Earth. By eschewing a multilateral approach </w:t>
      </w:r>
      <w:r w:rsidRPr="00E33B29">
        <w:rPr>
          <w:rStyle w:val="StyleUnderline"/>
        </w:rPr>
        <w:t>to setting space policy</w:t>
      </w:r>
      <w:r w:rsidRPr="00107C42">
        <w:rPr>
          <w:sz w:val="12"/>
          <w:highlight w:val="green"/>
        </w:rPr>
        <w:t xml:space="preserve">, </w:t>
      </w:r>
      <w:r w:rsidRPr="00107C42">
        <w:rPr>
          <w:rStyle w:val="StyleUnderline"/>
          <w:highlight w:val="green"/>
        </w:rPr>
        <w:t xml:space="preserve">the US </w:t>
      </w:r>
      <w:r w:rsidRPr="00163783">
        <w:rPr>
          <w:rStyle w:val="StyleUnderline"/>
        </w:rPr>
        <w:t xml:space="preserve">also </w:t>
      </w:r>
      <w:r w:rsidRPr="00107C42">
        <w:rPr>
          <w:rStyle w:val="StyleUnderline"/>
          <w:highlight w:val="green"/>
        </w:rPr>
        <w:t xml:space="preserve">opens </w:t>
      </w:r>
      <w:r w:rsidRPr="00163783">
        <w:rPr>
          <w:rStyle w:val="StyleUnderline"/>
        </w:rPr>
        <w:t xml:space="preserve">the door to </w:t>
      </w:r>
      <w:r w:rsidRPr="00107C42">
        <w:rPr>
          <w:rStyle w:val="StyleUnderline"/>
          <w:highlight w:val="green"/>
        </w:rPr>
        <w:t xml:space="preserve">a free-for-all </w:t>
      </w:r>
      <w:r w:rsidRPr="00466FE9">
        <w:rPr>
          <w:rStyle w:val="StyleUnderline"/>
        </w:rPr>
        <w:t xml:space="preserve">where </w:t>
      </w:r>
      <w:r w:rsidRPr="00163783">
        <w:rPr>
          <w:rStyle w:val="StyleUnderline"/>
        </w:rPr>
        <w:t>every country makes up its own rule</w:t>
      </w:r>
      <w:r w:rsidRPr="00240D00">
        <w:rPr>
          <w:sz w:val="12"/>
        </w:rPr>
        <w:t xml:space="preserve">s. Russia is highly critical of the Artemis Accords process and China appears to be frozen out of it, suggesting that two major space powers will not be bound by the new rules. </w:t>
      </w:r>
      <w:r w:rsidRPr="00163783">
        <w:rPr>
          <w:rStyle w:val="StyleUnderline"/>
        </w:rPr>
        <w:t xml:space="preserve">That potentially sets the scene for </w:t>
      </w:r>
      <w:r w:rsidRPr="00107C42">
        <w:rPr>
          <w:rStyle w:val="StyleUnderline"/>
          <w:b/>
          <w:bCs/>
          <w:highlight w:val="green"/>
        </w:rPr>
        <w:t>a race to the bottom</w:t>
      </w:r>
      <w:r w:rsidRPr="00107C42">
        <w:rPr>
          <w:rStyle w:val="StyleUnderline"/>
          <w:highlight w:val="green"/>
        </w:rPr>
        <w:t xml:space="preserve">, where countries compete to set the laxest rules </w:t>
      </w:r>
      <w:r w:rsidRPr="00083379">
        <w:rPr>
          <w:rStyle w:val="StyleUnderline"/>
        </w:rPr>
        <w:t>for</w:t>
      </w:r>
      <w:r w:rsidRPr="00E33B29">
        <w:rPr>
          <w:rStyle w:val="StyleUnderline"/>
        </w:rPr>
        <w:t xml:space="preserve"> space mining </w:t>
      </w:r>
      <w:r w:rsidRPr="00107C42">
        <w:rPr>
          <w:rStyle w:val="StyleUnderline"/>
          <w:highlight w:val="green"/>
        </w:rPr>
        <w:t>to attract investment</w:t>
      </w:r>
      <w:r w:rsidRPr="00240D00">
        <w:rPr>
          <w:sz w:val="12"/>
        </w:rPr>
        <w:t xml:space="preserve">. </w:t>
      </w:r>
      <w:r w:rsidRPr="00364AB4">
        <w:rPr>
          <w:rStyle w:val="StyleUnderline"/>
        </w:rPr>
        <w:t>The authors call on other nations to speak up and attempt to set rules through the UN Committee on the Peaceful Uses of Outer Space</w:t>
      </w:r>
      <w:r w:rsidRPr="00240D00">
        <w:rPr>
          <w:sz w:val="12"/>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E33B29">
        <w:rPr>
          <w:rStyle w:val="StyleUnderline"/>
        </w:rPr>
        <w:t>Boley</w:t>
      </w:r>
      <w:proofErr w:type="spellEnd"/>
      <w:r w:rsidRPr="00E33B29">
        <w:rPr>
          <w:rStyle w:val="StyleUnderline"/>
        </w:rPr>
        <w:t xml:space="preserve"> and Byers admit that </w:t>
      </w:r>
      <w:r w:rsidRPr="00107C42">
        <w:rPr>
          <w:rStyle w:val="StyleUnderline"/>
          <w:highlight w:val="green"/>
        </w:rPr>
        <w:t>if this went ahead</w:t>
      </w:r>
      <w:r w:rsidRPr="007046B8">
        <w:rPr>
          <w:rStyle w:val="StyleUnderline"/>
        </w:rPr>
        <w:t xml:space="preserve"> </w:t>
      </w:r>
      <w:r w:rsidRPr="00E33B29">
        <w:rPr>
          <w:rStyle w:val="StyleUnderline"/>
        </w:rPr>
        <w:t xml:space="preserve">and was not protested by other nations, </w:t>
      </w:r>
      <w:r w:rsidRPr="00107C42">
        <w:rPr>
          <w:rStyle w:val="StyleUnderline"/>
          <w:highlight w:val="green"/>
        </w:rPr>
        <w:t xml:space="preserve">it could set a precedent </w:t>
      </w:r>
      <w:r w:rsidRPr="00E07736">
        <w:rPr>
          <w:rStyle w:val="StyleUnderline"/>
        </w:rPr>
        <w:t xml:space="preserve">in </w:t>
      </w:r>
      <w:r w:rsidRPr="00163783">
        <w:rPr>
          <w:rStyle w:val="StyleUnderline"/>
        </w:rPr>
        <w:t xml:space="preserve">international law that would be </w:t>
      </w:r>
      <w:r w:rsidRPr="00107C42">
        <w:rPr>
          <w:rStyle w:val="StyleUnderline"/>
          <w:highlight w:val="green"/>
        </w:rPr>
        <w:t>hard to overcome.</w:t>
      </w:r>
      <w:r w:rsidRPr="00163783">
        <w:rPr>
          <w:rStyle w:val="StyleUnderline"/>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07184906" w14:textId="77777777" w:rsidR="004D5F8B" w:rsidRDefault="004D5F8B" w:rsidP="004D5F8B">
      <w:pPr>
        <w:pStyle w:val="Heading4"/>
      </w:pPr>
      <w:r>
        <w:t xml:space="preserve">It trades off with multilateral mining which avoids conflict and debris. </w:t>
      </w:r>
    </w:p>
    <w:p w14:paraId="49B62D31" w14:textId="77777777" w:rsidR="004D5F8B" w:rsidRPr="00240D00" w:rsidRDefault="004D5F8B" w:rsidP="004D5F8B">
      <w:pPr>
        <w:rPr>
          <w:sz w:val="14"/>
        </w:rPr>
      </w:pPr>
      <w:proofErr w:type="spellStart"/>
      <w:r w:rsidRPr="00240D00">
        <w:rPr>
          <w:sz w:val="14"/>
        </w:rPr>
        <w:t>Ramin</w:t>
      </w:r>
      <w:proofErr w:type="spellEnd"/>
      <w:r w:rsidRPr="00240D00">
        <w:rPr>
          <w:sz w:val="14"/>
        </w:rPr>
        <w:t xml:space="preserve"> </w:t>
      </w:r>
      <w:proofErr w:type="spellStart"/>
      <w:r w:rsidRPr="007831F9">
        <w:rPr>
          <w:rStyle w:val="Style13ptBold"/>
        </w:rPr>
        <w:t>Skibba</w:t>
      </w:r>
      <w:proofErr w:type="spellEnd"/>
      <w:r w:rsidRPr="007831F9">
        <w:rPr>
          <w:rStyle w:val="Style13ptBold"/>
        </w:rPr>
        <w:t xml:space="preserve"> 18</w:t>
      </w:r>
      <w:r w:rsidRPr="00240D00">
        <w:rPr>
          <w:sz w:val="14"/>
        </w:rPr>
        <w:t xml:space="preserve">, science writer and astrophysicist based in Santa Cruz and San Diego., </w:t>
      </w:r>
      <w:proofErr w:type="gramStart"/>
      <w:r w:rsidRPr="00240D00">
        <w:rPr>
          <w:sz w:val="14"/>
        </w:rPr>
        <w:t>“ Mining</w:t>
      </w:r>
      <w:proofErr w:type="gramEnd"/>
      <w:r w:rsidRPr="00240D00">
        <w:rPr>
          <w:sz w:val="14"/>
        </w:rPr>
        <w:t xml:space="preserve"> in Space Could Lead to Conflicts on Earth,” Nautilus, 5-2-2018, https://nautil.us/blog/-mining-in-space-could-lead-to-conflicts-on-earth</w:t>
      </w:r>
    </w:p>
    <w:p w14:paraId="05FE47E1" w14:textId="6328E591" w:rsidR="004D5F8B" w:rsidRPr="004D5F8B" w:rsidRDefault="004D5F8B" w:rsidP="002313B1">
      <w:pPr>
        <w:rPr>
          <w:sz w:val="10"/>
        </w:rPr>
      </w:pPr>
      <w:r w:rsidRPr="005D155F">
        <w:rPr>
          <w:rStyle w:val="StyleUnderline"/>
        </w:rPr>
        <w:t>Space mining is no longer science fiction</w:t>
      </w:r>
      <w:r w:rsidRPr="00240D00">
        <w:rPr>
          <w:sz w:val="10"/>
        </w:rPr>
        <w:t xml:space="preserve">. By the 2020s, Planetary Resources and Deep Space Industries—for-profit space-mining companies cooperating with NASA—will be sending out swarms of tiny satellites to assess the composition of hurtling hunks of cosmic debris, identify the most lucrative ones, and harvest them. They’ve already developed prototype spacecraft to do the job. Some people—like Massachusetts Institute of Technology planetary scientist Sara Seager, former NASA deputy administrator Lori Garver, and science writer Phil Plait—argue that, to continue advancing as a space-faring species, we need to embrace this commercial space mining industry, and perhaps even facilitate it, too. But should we? This question concerns me, as both an astrophysicist and a space enthusiast. </w:t>
      </w:r>
      <w:proofErr w:type="gramStart"/>
      <w:r w:rsidRPr="00240D00">
        <w:rPr>
          <w:sz w:val="10"/>
        </w:rPr>
        <w:t>Before becoming a science communicator, I</w:t>
      </w:r>
      <w:proofErr w:type="gramEnd"/>
      <w:r w:rsidRPr="00240D00">
        <w:rPr>
          <w:sz w:val="10"/>
        </w:rPr>
        <w:t xml:space="preserve"> worked for 15 years researching the evolution of galaxies, the properties of dark matter, and the expansion of the universe. From that perspective, the distance from us to the asteroid belt is </w:t>
      </w:r>
      <w:proofErr w:type="gramStart"/>
      <w:r w:rsidRPr="00240D00">
        <w:rPr>
          <w:sz w:val="10"/>
        </w:rPr>
        <w:t>actually rather</w:t>
      </w:r>
      <w:proofErr w:type="gramEnd"/>
      <w:r w:rsidRPr="00240D00">
        <w:rPr>
          <w:sz w:val="10"/>
        </w:rPr>
        <w:t xml:space="preserve"> small, so the question of whether to mine it, and in what way, hits close to home. </w:t>
      </w:r>
      <w:r w:rsidRPr="00107C42">
        <w:rPr>
          <w:rStyle w:val="StyleUnderline"/>
          <w:highlight w:val="green"/>
        </w:rPr>
        <w:t>The Space Act</w:t>
      </w:r>
      <w:r w:rsidRPr="007831F9">
        <w:rPr>
          <w:rStyle w:val="StyleUnderline"/>
        </w:rPr>
        <w:t xml:space="preserve"> of 2015 authorizes the U.S. president “to facilitate the commercial exploration and utilization of space resources to meet national needs.” It’s an exciting prospect, to be sure, but also a troubling one.</w:t>
      </w:r>
      <w:r>
        <w:rPr>
          <w:rStyle w:val="StyleUnderline"/>
        </w:rPr>
        <w:t xml:space="preserve"> </w:t>
      </w:r>
      <w:r w:rsidRPr="00163783">
        <w:rPr>
          <w:rStyle w:val="StyleUnderline"/>
        </w:rPr>
        <w:t xml:space="preserve">For one thing, it </w:t>
      </w:r>
      <w:r w:rsidRPr="00107C42">
        <w:rPr>
          <w:rStyle w:val="StyleUnderline"/>
          <w:highlight w:val="green"/>
        </w:rPr>
        <w:lastRenderedPageBreak/>
        <w:t>appears to violate i</w:t>
      </w:r>
      <w:r w:rsidRPr="00163783">
        <w:rPr>
          <w:rStyle w:val="StyleUnderline"/>
        </w:rPr>
        <w:t xml:space="preserve">nternational </w:t>
      </w:r>
      <w:r w:rsidRPr="00107C42">
        <w:rPr>
          <w:rStyle w:val="StyleUnderline"/>
          <w:highlight w:val="green"/>
        </w:rPr>
        <w:t>law</w:t>
      </w:r>
      <w:r w:rsidRPr="00240D00">
        <w:rPr>
          <w:sz w:val="10"/>
        </w:rPr>
        <w:t xml:space="preserve">, according to Congressional testimony by Joanne </w:t>
      </w:r>
      <w:proofErr w:type="spellStart"/>
      <w:r w:rsidRPr="00240D00">
        <w:rPr>
          <w:sz w:val="10"/>
        </w:rPr>
        <w:t>Gabrynowicz</w:t>
      </w:r>
      <w:proofErr w:type="spellEnd"/>
      <w:r w:rsidRPr="00240D00">
        <w:rPr>
          <w:sz w:val="10"/>
        </w:rPr>
        <w:t xml:space="preserve">, a space law expert at the University of Mississippi. Before NASA’s moon landing, the United States—along with other United Nations Security Council members and many other countries—signed the 1967 Outer Space Treaty. “Outer space, including the moon and other celestial bodies,” it states, “is not subject to national appropriation by claim of sovereignty, by means of use or occupation, or by any other means.” The 1979 Moon Agreement went further, declaring outer space to be the “common heritage of mankind” and explicitly forbidding any state or organization from annexing (non-Earth) natural resources in the solar system. </w:t>
      </w:r>
      <w:r w:rsidRPr="00A60F24">
        <w:rPr>
          <w:rStyle w:val="StyleUnderline"/>
        </w:rPr>
        <w:t>Major</w:t>
      </w:r>
      <w:r w:rsidRPr="00D672D9">
        <w:rPr>
          <w:rStyle w:val="StyleUnderline"/>
        </w:rPr>
        <w:t xml:space="preserve"> </w:t>
      </w:r>
      <w:r w:rsidRPr="00107C42">
        <w:rPr>
          <w:rStyle w:val="StyleUnderline"/>
          <w:highlight w:val="green"/>
        </w:rPr>
        <w:t>space-faring nations</w:t>
      </w:r>
      <w:r w:rsidRPr="00D672D9">
        <w:rPr>
          <w:rStyle w:val="StyleUnderline"/>
        </w:rPr>
        <w:t xml:space="preserve"> are not among the 16 countries party to the treaty, but they </w:t>
      </w:r>
      <w:r w:rsidRPr="00107C42">
        <w:rPr>
          <w:rStyle w:val="StyleUnderline"/>
          <w:highlight w:val="green"/>
        </w:rPr>
        <w:t>should</w:t>
      </w:r>
      <w:r w:rsidRPr="00D672D9">
        <w:rPr>
          <w:rStyle w:val="StyleUnderline"/>
        </w:rPr>
        <w:t xml:space="preserve"> arguably </w:t>
      </w:r>
      <w:r w:rsidRPr="00107C42">
        <w:rPr>
          <w:rStyle w:val="StyleUnderline"/>
          <w:highlight w:val="green"/>
        </w:rPr>
        <w:t xml:space="preserve">come to some </w:t>
      </w:r>
      <w:r w:rsidRPr="005D155F">
        <w:rPr>
          <w:rStyle w:val="StyleUnderline"/>
        </w:rPr>
        <w:t xml:space="preserve">equitable </w:t>
      </w:r>
      <w:proofErr w:type="gramStart"/>
      <w:r w:rsidRPr="00107C42">
        <w:rPr>
          <w:rStyle w:val="StyleUnderline"/>
          <w:highlight w:val="green"/>
        </w:rPr>
        <w:t>agreement, since</w:t>
      </w:r>
      <w:proofErr w:type="gramEnd"/>
      <w:r w:rsidRPr="00107C42">
        <w:rPr>
          <w:rStyle w:val="StyleUnderline"/>
          <w:highlight w:val="green"/>
        </w:rPr>
        <w:t xml:space="preserve"> international competition over</w:t>
      </w:r>
      <w:r w:rsidRPr="00163783">
        <w:rPr>
          <w:rStyle w:val="StyleUnderline"/>
        </w:rPr>
        <w:t xml:space="preserve"> natural </w:t>
      </w:r>
      <w:r w:rsidRPr="00107C42">
        <w:rPr>
          <w:rStyle w:val="StyleUnderline"/>
          <w:highlight w:val="green"/>
        </w:rPr>
        <w:t>resources</w:t>
      </w:r>
      <w:r w:rsidRPr="00163783">
        <w:rPr>
          <w:rStyle w:val="StyleUnderline"/>
        </w:rPr>
        <w:t xml:space="preserve"> in space </w:t>
      </w:r>
      <w:r w:rsidRPr="00107C42">
        <w:rPr>
          <w:rStyle w:val="StyleUnderline"/>
          <w:highlight w:val="green"/>
        </w:rPr>
        <w:t>may</w:t>
      </w:r>
      <w:r w:rsidRPr="00163783">
        <w:rPr>
          <w:rStyle w:val="StyleUnderline"/>
        </w:rPr>
        <w:t xml:space="preserve"> very well </w:t>
      </w:r>
      <w:r w:rsidRPr="00107C42">
        <w:rPr>
          <w:rStyle w:val="StyleUnderline"/>
          <w:highlight w:val="green"/>
        </w:rPr>
        <w:t>transform into conflict</w:t>
      </w:r>
      <w:r w:rsidRPr="00240D00">
        <w:rPr>
          <w:sz w:val="10"/>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Palladium, for example, valued for its conductive properties and chemical stability, is used in hundreds of millions of electronic devices sold annually for electrodes and connector </w:t>
      </w:r>
      <w:proofErr w:type="spellStart"/>
      <w:r w:rsidRPr="00240D00">
        <w:rPr>
          <w:sz w:val="10"/>
        </w:rPr>
        <w:t>platings</w:t>
      </w:r>
      <w:proofErr w:type="spellEnd"/>
      <w:r w:rsidRPr="00240D00">
        <w:rPr>
          <w:sz w:val="10"/>
        </w:rPr>
        <w:t xml:space="preserve">, but it’s relatively scarce on Earth. A single giant, platinum-rich asteroid could contain as much platinum-group metals as all reserves on Earth, the Google-backed Planetary Resources claims. That’s a massive bounty. </w:t>
      </w:r>
      <w:r w:rsidRPr="00107C42">
        <w:rPr>
          <w:rStyle w:val="StyleUnderline"/>
          <w:highlight w:val="green"/>
        </w:rPr>
        <w:t>As</w:t>
      </w:r>
      <w:r w:rsidRPr="00D672D9">
        <w:rPr>
          <w:rStyle w:val="StyleUnderline"/>
        </w:rPr>
        <w:t xml:space="preserve"> Planetary Resources and other U.S. and foreign </w:t>
      </w:r>
      <w:r w:rsidRPr="00107C42">
        <w:rPr>
          <w:rStyle w:val="StyleUnderline"/>
          <w:highlight w:val="green"/>
        </w:rPr>
        <w:t>companies scramble for control</w:t>
      </w:r>
      <w:r w:rsidRPr="00D672D9">
        <w:rPr>
          <w:rStyle w:val="StyleUnderline"/>
        </w:rPr>
        <w:t xml:space="preserve"> over these valuable space minerals, </w:t>
      </w:r>
      <w:r w:rsidRPr="00107C42">
        <w:rPr>
          <w:rStyle w:val="StyleUnderline"/>
          <w:highlight w:val="green"/>
        </w:rPr>
        <w:t xml:space="preserve">competing “land grabs” </w:t>
      </w:r>
      <w:r w:rsidRPr="00735EC8">
        <w:rPr>
          <w:rStyle w:val="StyleUnderline"/>
        </w:rPr>
        <w:t xml:space="preserve">by armed satellites </w:t>
      </w:r>
      <w:r w:rsidRPr="00107C42">
        <w:rPr>
          <w:rStyle w:val="StyleUnderline"/>
          <w:highlight w:val="green"/>
        </w:rPr>
        <w:t>may come</w:t>
      </w:r>
      <w:r w:rsidRPr="00163783">
        <w:rPr>
          <w:rStyle w:val="StyleUnderline"/>
        </w:rPr>
        <w:t xml:space="preserve"> next.</w:t>
      </w:r>
      <w:r w:rsidRPr="00240D00">
        <w:rPr>
          <w:sz w:val="10"/>
        </w:rPr>
        <w:t xml:space="preserve"> </w:t>
      </w:r>
      <w:r w:rsidRPr="00D672D9">
        <w:rPr>
          <w:rStyle w:val="StyleUnderline"/>
        </w:rPr>
        <w:t xml:space="preserve">Platinum-group metals in space may serve the same role as oil has on Earth, </w:t>
      </w:r>
      <w:r w:rsidRPr="00107C42">
        <w:rPr>
          <w:rStyle w:val="StyleUnderline"/>
          <w:highlight w:val="green"/>
        </w:rPr>
        <w:t xml:space="preserve">threatening to extend </w:t>
      </w:r>
      <w:r w:rsidRPr="00163783">
        <w:rPr>
          <w:rStyle w:val="StyleUnderline"/>
        </w:rPr>
        <w:t xml:space="preserve">geopolitical </w:t>
      </w:r>
      <w:r w:rsidRPr="00107C42">
        <w:rPr>
          <w:rStyle w:val="StyleUnderline"/>
          <w:highlight w:val="green"/>
        </w:rPr>
        <w:t>struggles into astropolitical ones</w:t>
      </w:r>
      <w:r w:rsidRPr="00240D00">
        <w:rPr>
          <w:sz w:val="10"/>
        </w:rPr>
        <w:t xml:space="preserve">, something Trump is keen on preparing for. Yesterday he said he’s seriously weighing the idea of a “Space Force” military branch. 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 </w:t>
      </w:r>
      <w:r w:rsidRPr="00D672D9">
        <w:rPr>
          <w:rStyle w:val="StyleUnderline"/>
        </w:rPr>
        <w:t xml:space="preserve">Like all forms of </w:t>
      </w:r>
      <w:r w:rsidRPr="00107C42">
        <w:rPr>
          <w:rStyle w:val="StyleUnderline"/>
          <w:highlight w:val="green"/>
        </w:rPr>
        <w:t>mining</w:t>
      </w:r>
      <w:r w:rsidRPr="00D672D9">
        <w:rPr>
          <w:rStyle w:val="StyleUnderline"/>
        </w:rPr>
        <w:t xml:space="preserve">, </w:t>
      </w:r>
      <w:r w:rsidRPr="00A60F24">
        <w:rPr>
          <w:rStyle w:val="StyleUnderline"/>
        </w:rPr>
        <w:t>it will be dangerous</w:t>
      </w:r>
      <w:r w:rsidRPr="00240D00">
        <w:rPr>
          <w:sz w:val="10"/>
        </w:rPr>
        <w:t xml:space="preserve">. If </w:t>
      </w:r>
      <w:r w:rsidRPr="00163783">
        <w:rPr>
          <w:rStyle w:val="StyleUnderline"/>
        </w:rPr>
        <w:t xml:space="preserve">space-mining activities break up asteroids, the resulting </w:t>
      </w:r>
      <w:r w:rsidRPr="00107C42">
        <w:rPr>
          <w:rStyle w:val="StyleUnderline"/>
          <w:highlight w:val="green"/>
        </w:rPr>
        <w:t>debris could be hazardous</w:t>
      </w:r>
      <w:r w:rsidRPr="00163783">
        <w:rPr>
          <w:rStyle w:val="StyleUnderline"/>
        </w:rPr>
        <w:t xml:space="preserve"> for satellites, other spacecraft, and astronauts nearby</w:t>
      </w:r>
      <w:r w:rsidRPr="00D672D9">
        <w:rPr>
          <w:rStyle w:val="StyleUnderline"/>
        </w:rPr>
        <w:t xml:space="preserve">. </w:t>
      </w:r>
      <w:r w:rsidRPr="00107C42">
        <w:rPr>
          <w:rStyle w:val="StyleUnderline"/>
          <w:b/>
          <w:bCs/>
          <w:highlight w:val="green"/>
        </w:rPr>
        <w:t>On the other hand</w:t>
      </w:r>
      <w:r w:rsidRPr="00D672D9">
        <w:rPr>
          <w:rStyle w:val="StyleUnderline"/>
        </w:rPr>
        <w:t xml:space="preserve">, in </w:t>
      </w:r>
      <w:r w:rsidRPr="00A60F24">
        <w:rPr>
          <w:rStyle w:val="StyleUnderline"/>
        </w:rPr>
        <w:t>a best-case</w:t>
      </w:r>
      <w:r w:rsidRPr="00D672D9">
        <w:rPr>
          <w:rStyle w:val="StyleUnderline"/>
        </w:rPr>
        <w:t xml:space="preserve"> scenario, space </w:t>
      </w:r>
      <w:r w:rsidRPr="00107C42">
        <w:rPr>
          <w:rStyle w:val="StyleUnderline"/>
          <w:b/>
          <w:bCs/>
          <w:highlight w:val="green"/>
        </w:rPr>
        <w:t>mining could be</w:t>
      </w:r>
      <w:r w:rsidRPr="00D672D9">
        <w:rPr>
          <w:rStyle w:val="StyleUnderline"/>
        </w:rPr>
        <w:t xml:space="preserve"> environmentally </w:t>
      </w:r>
      <w:r w:rsidRPr="00107C42">
        <w:rPr>
          <w:rStyle w:val="StyleUnderline"/>
          <w:b/>
          <w:bCs/>
          <w:highlight w:val="green"/>
        </w:rPr>
        <w:t>safe</w:t>
      </w:r>
      <w:r w:rsidRPr="00107C42">
        <w:rPr>
          <w:rStyle w:val="StyleUnderline"/>
          <w:highlight w:val="green"/>
        </w:rPr>
        <w:t>, capture only necessary minerals and water, and</w:t>
      </w:r>
      <w:r w:rsidRPr="00D672D9">
        <w:rPr>
          <w:rStyle w:val="StyleUnderline"/>
        </w:rPr>
        <w:t xml:space="preserve">, in the more distant future even </w:t>
      </w:r>
      <w:proofErr w:type="gramStart"/>
      <w:r w:rsidRPr="00107C42">
        <w:rPr>
          <w:rStyle w:val="StyleUnderline"/>
          <w:highlight w:val="green"/>
        </w:rPr>
        <w:t>lead</w:t>
      </w:r>
      <w:proofErr w:type="gramEnd"/>
      <w:r w:rsidRPr="00107C42">
        <w:rPr>
          <w:rStyle w:val="StyleUnderline"/>
          <w:highlight w:val="green"/>
        </w:rPr>
        <w:t xml:space="preserve"> to the construction of a</w:t>
      </w:r>
      <w:r w:rsidRPr="00D672D9">
        <w:rPr>
          <w:rStyle w:val="StyleUnderline"/>
        </w:rPr>
        <w:t xml:space="preserve"> far-flung </w:t>
      </w:r>
      <w:r w:rsidRPr="00107C42">
        <w:rPr>
          <w:rStyle w:val="StyleUnderline"/>
          <w:highlight w:val="green"/>
        </w:rPr>
        <w:t>space station</w:t>
      </w:r>
      <w:r w:rsidRPr="00D672D9">
        <w:rPr>
          <w:rStyle w:val="StyleUnderline"/>
        </w:rPr>
        <w:t xml:space="preserve"> led by NASA and other space agencies, orbiting 200 million miles from Earth and serving as both a mining depot and a pit-stop for passing spacecraft.</w:t>
      </w:r>
      <w:r w:rsidRPr="00240D00">
        <w:rPr>
          <w:sz w:val="10"/>
        </w:rPr>
        <w:t xml:space="preserve"> </w:t>
      </w:r>
      <w:r w:rsidRPr="00D672D9">
        <w:rPr>
          <w:rStyle w:val="StyleUnderline"/>
        </w:rPr>
        <w:t>But it’s not clear that a pact between the commercial space mining industry and NASA would align with the public’s interest</w:t>
      </w:r>
      <w:r w:rsidRPr="00240D00">
        <w:rPr>
          <w:sz w:val="10"/>
        </w:rPr>
        <w:t xml:space="preserve">. NASA’s increasing collaboration with space mining companies could distort and divert efforts previously focused on space exploration and basic </w:t>
      </w:r>
      <w:proofErr w:type="gramStart"/>
      <w:r w:rsidRPr="00240D00">
        <w:rPr>
          <w:sz w:val="10"/>
        </w:rPr>
        <w:t>research, and</w:t>
      </w:r>
      <w:proofErr w:type="gramEnd"/>
      <w:r w:rsidRPr="00240D00">
        <w:rPr>
          <w:sz w:val="10"/>
        </w:rPr>
        <w:t xml:space="preserve"> discourage public interest and engagement in astronomy. 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 </w:t>
      </w:r>
      <w:r w:rsidRPr="00107C42">
        <w:rPr>
          <w:rStyle w:val="StyleUnderline"/>
          <w:highlight w:val="green"/>
        </w:rPr>
        <w:t>But if</w:t>
      </w:r>
      <w:r w:rsidRPr="00D672D9">
        <w:rPr>
          <w:rStyle w:val="StyleUnderline"/>
        </w:rPr>
        <w:t xml:space="preserve"> the </w:t>
      </w:r>
      <w:r w:rsidRPr="00107C42">
        <w:rPr>
          <w:rStyle w:val="StyleUnderline"/>
          <w:highlight w:val="green"/>
        </w:rPr>
        <w:t>U.S</w:t>
      </w:r>
      <w:r w:rsidRPr="00D672D9">
        <w:rPr>
          <w:rStyle w:val="StyleUnderline"/>
        </w:rPr>
        <w:t xml:space="preserve">. and U.S.-based </w:t>
      </w:r>
      <w:r w:rsidRPr="00107C42">
        <w:rPr>
          <w:rStyle w:val="StyleUnderline"/>
          <w:highlight w:val="green"/>
        </w:rPr>
        <w:t>companies lay claim</w:t>
      </w:r>
      <w:r w:rsidRPr="00D672D9">
        <w:rPr>
          <w:rStyle w:val="StyleUnderline"/>
        </w:rPr>
        <w:t xml:space="preserve"> to the richest and most easily accessible prospecting sites, </w:t>
      </w:r>
      <w:r w:rsidRPr="00107C42">
        <w:rPr>
          <w:rStyle w:val="StyleUnderline"/>
          <w:highlight w:val="green"/>
        </w:rPr>
        <w:t>not allowing other companies</w:t>
      </w:r>
      <w:r w:rsidRPr="00D672D9">
        <w:rPr>
          <w:rStyle w:val="StyleUnderline"/>
        </w:rPr>
        <w:t xml:space="preserve"> and nations </w:t>
      </w:r>
      <w:r w:rsidRPr="00107C42">
        <w:rPr>
          <w:rStyle w:val="StyleUnderline"/>
          <w:highlight w:val="green"/>
        </w:rPr>
        <w:t>to share</w:t>
      </w:r>
      <w:r w:rsidRPr="00D672D9">
        <w:rPr>
          <w:rStyle w:val="StyleUnderline"/>
        </w:rPr>
        <w:t xml:space="preserve"> in the wealth</w:t>
      </w:r>
      <w:r w:rsidRPr="00240D00">
        <w:rPr>
          <w:sz w:val="10"/>
        </w:rPr>
        <w:t xml:space="preserve">, </w:t>
      </w:r>
      <w:r w:rsidRPr="00107C42">
        <w:rPr>
          <w:rStyle w:val="StyleUnderline"/>
          <w:highlight w:val="green"/>
        </w:rPr>
        <w:t>economic and political relations could be damaged</w:t>
      </w:r>
      <w:r w:rsidRPr="00240D00">
        <w:rPr>
          <w:sz w:val="10"/>
        </w:rPr>
        <w:t xml:space="preserve">. 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 businesses will seek profitable missions, while science, exploration, and discovery—goals that stimulate public interest—will inevitably have lower priority.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 </w:t>
      </w:r>
      <w:r w:rsidRPr="005D155F">
        <w:rPr>
          <w:rStyle w:val="StyleUnderline"/>
        </w:rPr>
        <w:t xml:space="preserve">What should happen </w:t>
      </w:r>
      <w:r w:rsidRPr="00107C42">
        <w:rPr>
          <w:rStyle w:val="StyleUnderline"/>
          <w:highlight w:val="green"/>
        </w:rPr>
        <w:t>instead</w:t>
      </w:r>
      <w:r w:rsidRPr="00D672D9">
        <w:rPr>
          <w:rStyle w:val="StyleUnderline"/>
        </w:rPr>
        <w:t xml:space="preserve">? </w:t>
      </w:r>
      <w:r w:rsidRPr="005D155F">
        <w:rPr>
          <w:rStyle w:val="StyleUnderline"/>
        </w:rPr>
        <w:t>Commercial</w:t>
      </w:r>
      <w:r w:rsidRPr="00D672D9">
        <w:rPr>
          <w:rStyle w:val="StyleUnderline"/>
        </w:rPr>
        <w:t xml:space="preserve"> space mining and science would both be served well by decoupling from each other. We should treat outer space like we do Antarct</w:t>
      </w:r>
      <w:r w:rsidRPr="00240D00">
        <w:rPr>
          <w:sz w:val="10"/>
        </w:rPr>
        <w:t xml:space="preserve">ica. That icy landscape is humankind’s common heritage, where we encourage scientific investigations and conservation and forbid territorial claims. </w:t>
      </w:r>
      <w:r w:rsidRPr="00107C42">
        <w:rPr>
          <w:rStyle w:val="StyleUnderline"/>
          <w:b/>
          <w:bCs/>
          <w:highlight w:val="green"/>
        </w:rPr>
        <w:t>If</w:t>
      </w:r>
      <w:r w:rsidRPr="00163783">
        <w:rPr>
          <w:rStyle w:val="StyleUnderline"/>
        </w:rPr>
        <w:t xml:space="preserve"> some </w:t>
      </w:r>
      <w:r w:rsidRPr="00107C42">
        <w:rPr>
          <w:rStyle w:val="StyleUnderline"/>
          <w:b/>
          <w:bCs/>
          <w:highlight w:val="green"/>
        </w:rPr>
        <w:t>organizations want to mine</w:t>
      </w:r>
      <w:r w:rsidRPr="00163783">
        <w:rPr>
          <w:rStyle w:val="StyleUnderline"/>
        </w:rPr>
        <w:t xml:space="preserve"> asteroids, then </w:t>
      </w:r>
      <w:r w:rsidRPr="00107C42">
        <w:rPr>
          <w:rStyle w:val="StyleUnderline"/>
          <w:b/>
          <w:bCs/>
          <w:highlight w:val="green"/>
        </w:rPr>
        <w:t>we should</w:t>
      </w:r>
      <w:r w:rsidRPr="00107C42">
        <w:rPr>
          <w:rStyle w:val="StyleUnderline"/>
          <w:highlight w:val="green"/>
        </w:rPr>
        <w:t xml:space="preserve"> </w:t>
      </w:r>
      <w:r w:rsidRPr="00163783">
        <w:rPr>
          <w:rStyle w:val="StyleUnderline"/>
        </w:rPr>
        <w:t xml:space="preserve">take the time to </w:t>
      </w:r>
      <w:r w:rsidRPr="00107C42">
        <w:rPr>
          <w:rStyle w:val="StyleUnderline"/>
          <w:b/>
          <w:bCs/>
          <w:highlight w:val="green"/>
        </w:rPr>
        <w:t xml:space="preserve">develop and </w:t>
      </w:r>
      <w:r w:rsidRPr="00107C42">
        <w:rPr>
          <w:rStyle w:val="Emphasis"/>
          <w:highlight w:val="green"/>
        </w:rPr>
        <w:t>establish an international framework</w:t>
      </w:r>
      <w:r w:rsidRPr="00107C42">
        <w:rPr>
          <w:rStyle w:val="StyleUnderline"/>
          <w:b/>
          <w:bCs/>
          <w:highlight w:val="green"/>
        </w:rPr>
        <w:t xml:space="preserve"> to regulate it properly</w:t>
      </w:r>
      <w:r w:rsidRPr="00701C6E">
        <w:rPr>
          <w:rStyle w:val="StyleUnderline"/>
          <w:b/>
          <w:bCs/>
        </w:rPr>
        <w:t>.</w:t>
      </w:r>
      <w:r w:rsidRPr="00240D00">
        <w:rPr>
          <w:sz w:val="10"/>
        </w:rPr>
        <w:t xml:space="preserve"> Space-mining is an exciting opportunity to articulate our species’ role in our little galactic fragment. But it’s not just about sustainably managing limited or dwindling resources. It’s about our interactions with the nature beyond our humble world. We should explore the solar system as its steward without repeating our economically rapacious past.</w:t>
      </w:r>
    </w:p>
    <w:p w14:paraId="11BD23A7" w14:textId="77777777" w:rsidR="002313B1" w:rsidRDefault="002313B1" w:rsidP="002313B1">
      <w:pPr>
        <w:pStyle w:val="Heading4"/>
      </w:pPr>
      <w:r>
        <w:t xml:space="preserve">Dangerous mining greatly increases space debris. </w:t>
      </w:r>
    </w:p>
    <w:p w14:paraId="200D78B7" w14:textId="77777777" w:rsidR="002313B1" w:rsidRPr="00240D00" w:rsidRDefault="002313B1" w:rsidP="002313B1">
      <w:pPr>
        <w:rPr>
          <w:sz w:val="14"/>
        </w:rPr>
      </w:pPr>
      <w:r w:rsidRPr="00240D00">
        <w:rPr>
          <w:sz w:val="14"/>
        </w:rPr>
        <w:t xml:space="preserve">Sarah </w:t>
      </w:r>
      <w:proofErr w:type="spellStart"/>
      <w:r w:rsidRPr="00364AB4">
        <w:rPr>
          <w:rStyle w:val="Style13ptBold"/>
        </w:rPr>
        <w:t>Scoles</w:t>
      </w:r>
      <w:proofErr w:type="spellEnd"/>
      <w:r w:rsidRPr="00364AB4">
        <w:rPr>
          <w:rStyle w:val="Style13ptBold"/>
        </w:rPr>
        <w:t xml:space="preserve"> 15</w:t>
      </w:r>
      <w:r w:rsidRPr="00240D00">
        <w:rPr>
          <w:sz w:val="14"/>
        </w:rPr>
        <w:t>, “Dust from asteroid mining spells danger for satellites,” New Scientist, 5-27-2015, https://www.newscientist.com/article/mg22630235-100-dust-from-asteroid-mining-spells-danger-for-satellites/</w:t>
      </w:r>
    </w:p>
    <w:p w14:paraId="10ECD04C" w14:textId="67FFBC83" w:rsidR="004D5F8B" w:rsidRPr="004D5F8B" w:rsidRDefault="002313B1" w:rsidP="002313B1">
      <w:pPr>
        <w:rPr>
          <w:u w:val="single"/>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240D00">
        <w:rPr>
          <w:sz w:val="10"/>
        </w:rPr>
        <w:t xml:space="preserve">. </w:t>
      </w:r>
      <w:r w:rsidRPr="00163783">
        <w:rPr>
          <w:rStyle w:val="StyleUnderline"/>
        </w:rPr>
        <w:t>Now</w:t>
      </w:r>
      <w:r w:rsidRPr="00107C42">
        <w:rPr>
          <w:rStyle w:val="StyleUnderline"/>
          <w:highlight w:val="green"/>
        </w:rPr>
        <w:t xml:space="preserve"> a new model warns </w:t>
      </w:r>
      <w:r w:rsidRPr="00163783">
        <w:rPr>
          <w:rStyle w:val="StyleUnderline"/>
        </w:rPr>
        <w:t xml:space="preserve">that </w:t>
      </w:r>
      <w:r w:rsidRPr="00107C42">
        <w:rPr>
          <w:rStyle w:val="StyleUnderline"/>
          <w:highlight w:val="green"/>
        </w:rPr>
        <w:t xml:space="preserve">debris </w:t>
      </w:r>
      <w:r w:rsidRPr="00163783">
        <w:rPr>
          <w:rStyle w:val="StyleUnderline"/>
        </w:rPr>
        <w:t xml:space="preserve">shed by such transplanted rocks </w:t>
      </w:r>
      <w:r w:rsidRPr="00107C42">
        <w:rPr>
          <w:rStyle w:val="StyleUnderline"/>
          <w:highlight w:val="green"/>
        </w:rPr>
        <w:t xml:space="preserve">could intrude </w:t>
      </w:r>
      <w:r w:rsidRPr="00163783">
        <w:rPr>
          <w:rStyle w:val="StyleUnderline"/>
        </w:rPr>
        <w:t xml:space="preserve">where many </w:t>
      </w:r>
      <w:proofErr w:type="spellStart"/>
      <w:r w:rsidRPr="00107C42">
        <w:rPr>
          <w:rStyle w:val="StyleUnderline"/>
          <w:highlight w:val="green"/>
        </w:rPr>
        <w:t>defence</w:t>
      </w:r>
      <w:proofErr w:type="spellEnd"/>
      <w:r w:rsidRPr="00107C42">
        <w:rPr>
          <w:rStyle w:val="StyleUnderline"/>
          <w:highlight w:val="green"/>
        </w:rPr>
        <w:t xml:space="preserve"> and communication satellites </w:t>
      </w:r>
      <w:r w:rsidRPr="00163783">
        <w:rPr>
          <w:rStyle w:val="StyleUnderline"/>
        </w:rPr>
        <w:t>live</w:t>
      </w:r>
      <w:r w:rsidRPr="00240D00">
        <w:rPr>
          <w:sz w:val="10"/>
        </w:rPr>
        <w:t xml:space="preserve"> – in geosynchronous orbit. According to Casey </w:t>
      </w:r>
      <w:proofErr w:type="spellStart"/>
      <w:r w:rsidRPr="00240D00">
        <w:rPr>
          <w:sz w:val="10"/>
        </w:rPr>
        <w:t>Handmer</w:t>
      </w:r>
      <w:proofErr w:type="spellEnd"/>
      <w:r w:rsidRPr="00240D00">
        <w:rPr>
          <w:sz w:val="10"/>
        </w:rPr>
        <w:t xml:space="preserve"> of the California Institute of Technology in Pasadena and Javier </w:t>
      </w:r>
      <w:proofErr w:type="spellStart"/>
      <w:r w:rsidRPr="00240D00">
        <w:rPr>
          <w:sz w:val="10"/>
        </w:rPr>
        <w:t>Roa</w:t>
      </w:r>
      <w:proofErr w:type="spellEnd"/>
      <w:r w:rsidRPr="00240D00">
        <w:rPr>
          <w:sz w:val="10"/>
        </w:rPr>
        <w:t xml:space="preserve"> of the Technical University of Madrid in Spain, </w:t>
      </w:r>
      <w:r w:rsidRPr="00364AB4">
        <w:rPr>
          <w:rStyle w:val="StyleUnderline"/>
        </w:rPr>
        <w:t>5 per cent of the escaped debris will end up in regions traversed by satellite</w:t>
      </w:r>
      <w:r w:rsidRPr="00240D00">
        <w:rPr>
          <w:sz w:val="10"/>
        </w:rPr>
        <w:t>s</w:t>
      </w:r>
      <w:r w:rsidRPr="00364AB4">
        <w:rPr>
          <w:rStyle w:val="StyleUnderline"/>
        </w:rPr>
        <w:t xml:space="preserve">. </w:t>
      </w:r>
      <w:r w:rsidRPr="002A0B58">
        <w:rPr>
          <w:rStyle w:val="StyleUnderline"/>
        </w:rPr>
        <w:t>Over 10 years, it would cross geosynchronous orbit 63 times on average</w:t>
      </w:r>
      <w:r w:rsidRPr="00240D00">
        <w:rPr>
          <w:sz w:val="10"/>
        </w:rPr>
        <w:t xml:space="preserve">. </w:t>
      </w:r>
      <w:r w:rsidRPr="00107C42">
        <w:rPr>
          <w:rStyle w:val="StyleUnderline"/>
          <w:highlight w:val="green"/>
        </w:rPr>
        <w:t>A satellite</w:t>
      </w:r>
      <w:r w:rsidRPr="00163783">
        <w:rPr>
          <w:rStyle w:val="StyleUnderline"/>
        </w:rPr>
        <w:t xml:space="preserve"> in the wrong spot at the wrong time </w:t>
      </w:r>
      <w:r w:rsidRPr="00107C42">
        <w:rPr>
          <w:rStyle w:val="StyleUnderline"/>
          <w:highlight w:val="green"/>
        </w:rPr>
        <w:t xml:space="preserve">will suffer a damaging high-speed collision </w:t>
      </w:r>
      <w:r w:rsidRPr="00163783">
        <w:rPr>
          <w:rStyle w:val="StyleUnderline"/>
        </w:rPr>
        <w:t xml:space="preserve">with that dust.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w:t>
      </w:r>
      <w:r w:rsidRPr="00364AB4">
        <w:rPr>
          <w:rStyle w:val="StyleUnderline"/>
        </w:rPr>
        <w:lastRenderedPageBreak/>
        <w:t>of rubble would increase the risk to satellites by more than 30 per cent</w:t>
      </w:r>
      <w:r w:rsidRPr="00240D00">
        <w:rPr>
          <w:sz w:val="10"/>
        </w:rPr>
        <w:t xml:space="preserve"> (arxiv.org/abs/1505.03800). That may not have immediate consequences. But </w:t>
      </w:r>
      <w:r w:rsidRPr="00364AB4">
        <w:rPr>
          <w:rStyle w:val="StyleUnderline"/>
        </w:rPr>
        <w:t xml:space="preserve">as Earth orbits get more crowded with spent rocket stages and satellites, </w:t>
      </w:r>
      <w:r w:rsidRPr="00107C42">
        <w:rPr>
          <w:rStyle w:val="StyleUnderline"/>
          <w:highlight w:val="green"/>
        </w:rPr>
        <w:t xml:space="preserve">we </w:t>
      </w:r>
      <w:r w:rsidRPr="007046B8">
        <w:rPr>
          <w:rStyle w:val="StyleUnderline"/>
        </w:rPr>
        <w:t xml:space="preserve">will </w:t>
      </w:r>
      <w:r w:rsidRPr="00107C42">
        <w:rPr>
          <w:rStyle w:val="StyleUnderline"/>
          <w:highlight w:val="green"/>
        </w:rPr>
        <w:t>have to worry about cascades</w:t>
      </w:r>
      <w:r w:rsidRPr="00364AB4">
        <w:rPr>
          <w:rStyle w:val="StyleUnderline"/>
        </w:rPr>
        <w:t xml:space="preserve"> of collisions like the one depicted in the movie Gravity</w:t>
      </w:r>
      <w:r w:rsidRPr="00240D00">
        <w:rPr>
          <w:sz w:val="10"/>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240D00">
        <w:rPr>
          <w:sz w:val="10"/>
        </w:rPr>
        <w:t xml:space="preserve">. </w:t>
      </w:r>
      <w:r w:rsidRPr="00163783">
        <w:rPr>
          <w:rStyle w:val="StyleUnderline"/>
        </w:rPr>
        <w:t>“</w:t>
      </w:r>
      <w:r w:rsidRPr="00107C42">
        <w:rPr>
          <w:rStyle w:val="StyleUnderline"/>
          <w:highlight w:val="green"/>
        </w:rPr>
        <w:t xml:space="preserve">It is possible to </w:t>
      </w:r>
      <w:r w:rsidRPr="00163783">
        <w:rPr>
          <w:rStyle w:val="StyleUnderline"/>
        </w:rPr>
        <w:t xml:space="preserve">quantify and </w:t>
      </w:r>
      <w:r w:rsidRPr="00107C42">
        <w:rPr>
          <w:rStyle w:val="StyleUnderline"/>
          <w:highlight w:val="green"/>
        </w:rPr>
        <w:t xml:space="preserve">manage </w:t>
      </w:r>
      <w:r w:rsidRPr="00163783">
        <w:rPr>
          <w:rStyle w:val="StyleUnderline"/>
        </w:rPr>
        <w:t xml:space="preserve">the </w:t>
      </w:r>
      <w:r w:rsidRPr="00107C42">
        <w:rPr>
          <w:rStyle w:val="StyleUnderline"/>
          <w:highlight w:val="green"/>
        </w:rPr>
        <w:t>risk</w:t>
      </w:r>
      <w:r w:rsidRPr="00107C42">
        <w:rPr>
          <w:sz w:val="10"/>
          <w:highlight w:val="green"/>
        </w:rPr>
        <w:t xml:space="preserve">,” </w:t>
      </w:r>
      <w:r w:rsidRPr="00240D00">
        <w:rPr>
          <w:sz w:val="10"/>
        </w:rPr>
        <w:t xml:space="preserve">says </w:t>
      </w:r>
      <w:proofErr w:type="spellStart"/>
      <w:r w:rsidRPr="00240D00">
        <w:rPr>
          <w:sz w:val="10"/>
        </w:rPr>
        <w:t>Handmer</w:t>
      </w:r>
      <w:proofErr w:type="spellEnd"/>
      <w:r w:rsidRPr="00240D00">
        <w:rPr>
          <w:sz w:val="10"/>
        </w:rPr>
        <w:t>. “</w:t>
      </w:r>
      <w:r w:rsidRPr="00163783">
        <w:rPr>
          <w:rStyle w:val="StyleUnderline"/>
        </w:rPr>
        <w:t xml:space="preserve">A few basic </w:t>
      </w:r>
      <w:r w:rsidRPr="00107C42">
        <w:rPr>
          <w:rStyle w:val="StyleUnderline"/>
          <w:highlight w:val="green"/>
        </w:rPr>
        <w:t xml:space="preserve">precautions will prevent harm due to stray </w:t>
      </w:r>
      <w:r w:rsidRPr="00163783">
        <w:rPr>
          <w:rStyle w:val="StyleUnderline"/>
        </w:rPr>
        <w:t xml:space="preserve">asteroid </w:t>
      </w:r>
      <w:r w:rsidRPr="00107C42">
        <w:rPr>
          <w:rStyle w:val="StyleUnderline"/>
          <w:highlight w:val="green"/>
        </w:rPr>
        <w:t>material.”</w:t>
      </w:r>
    </w:p>
    <w:p w14:paraId="124D7AE2" w14:textId="77777777" w:rsidR="002313B1" w:rsidRPr="00DF65BB" w:rsidRDefault="002313B1" w:rsidP="002313B1">
      <w:pPr>
        <w:pStyle w:val="Heading4"/>
        <w:rPr>
          <w:iCs/>
        </w:rPr>
      </w:pPr>
      <w:r>
        <w:t xml:space="preserve">Asteroid Clusters makes collisions </w:t>
      </w:r>
      <w:r w:rsidRPr="00977E14">
        <w:rPr>
          <w:iCs/>
          <w:u w:val="single"/>
        </w:rPr>
        <w:t xml:space="preserve">uniquely </w:t>
      </w:r>
      <w:proofErr w:type="gramStart"/>
      <w:r w:rsidRPr="00977E14">
        <w:rPr>
          <w:iCs/>
          <w:u w:val="single"/>
        </w:rPr>
        <w:t>likely</w:t>
      </w:r>
      <w:proofErr w:type="gramEnd"/>
      <w:r>
        <w:rPr>
          <w:i/>
        </w:rPr>
        <w:t xml:space="preserve"> </w:t>
      </w:r>
      <w:r>
        <w:t xml:space="preserve">and </w:t>
      </w:r>
      <w:r w:rsidRPr="00DF65BB">
        <w:t>the risk is understated</w:t>
      </w:r>
    </w:p>
    <w:p w14:paraId="416FFDCD" w14:textId="77777777" w:rsidR="002313B1" w:rsidRPr="00240D00" w:rsidRDefault="002313B1" w:rsidP="002313B1">
      <w:pPr>
        <w:rPr>
          <w:sz w:val="14"/>
        </w:rPr>
      </w:pPr>
      <w:r w:rsidRPr="00240D00">
        <w:rPr>
          <w:sz w:val="14"/>
        </w:rPr>
        <w:t xml:space="preserve">Dr. Darren </w:t>
      </w:r>
      <w:r w:rsidRPr="002C275D">
        <w:rPr>
          <w:rStyle w:val="Style13ptBold"/>
        </w:rPr>
        <w:t>McKnight 1</w:t>
      </w:r>
      <w:r>
        <w:rPr>
          <w:rStyle w:val="Style13ptBold"/>
        </w:rPr>
        <w:t>7</w:t>
      </w:r>
      <w:r w:rsidRPr="00240D00">
        <w:rPr>
          <w:sz w:val="14"/>
        </w:rPr>
        <w:t>,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w:t>
      </w:r>
      <w:r w:rsidRPr="00240D00">
        <w:rPr>
          <w:rStyle w:val="FollowedHyperlink"/>
          <w:sz w:val="14"/>
        </w:rPr>
        <w:t xml:space="preserve"> [</w:t>
      </w:r>
      <w:r w:rsidRPr="00240D00">
        <w:rPr>
          <w:sz w:val="14"/>
        </w:rPr>
        <w:t>graphics omitted]</w:t>
      </w:r>
    </w:p>
    <w:p w14:paraId="0068892D" w14:textId="77777777" w:rsidR="002313B1" w:rsidRPr="00240D00" w:rsidRDefault="002313B1" w:rsidP="002313B1">
      <w:pPr>
        <w:rPr>
          <w:sz w:val="14"/>
        </w:rPr>
      </w:pPr>
      <w:r w:rsidRPr="002C275D">
        <w:rPr>
          <w:rStyle w:val="StyleUnderline"/>
        </w:rPr>
        <w:t xml:space="preserve">In the </w:t>
      </w:r>
      <w:r w:rsidRPr="00107C42">
        <w:rPr>
          <w:rStyle w:val="StyleUnderline"/>
          <w:highlight w:val="green"/>
        </w:rPr>
        <w:t>future</w:t>
      </w:r>
      <w:r w:rsidRPr="002C275D">
        <w:rPr>
          <w:rStyle w:val="StyleUnderline"/>
        </w:rPr>
        <w:t xml:space="preserve">, this </w:t>
      </w:r>
      <w:r w:rsidRPr="00107C42">
        <w:rPr>
          <w:rStyle w:val="StyleUnderline"/>
          <w:highlight w:val="green"/>
        </w:rPr>
        <w:t xml:space="preserve">population will be added </w:t>
      </w:r>
      <w:r w:rsidRPr="007046B8">
        <w:rPr>
          <w:rStyle w:val="StyleUnderline"/>
        </w:rPr>
        <w:t xml:space="preserve">to </w:t>
      </w:r>
      <w:r w:rsidRPr="00107C42">
        <w:rPr>
          <w:rStyle w:val="StyleUnderline"/>
          <w:highlight w:val="green"/>
        </w:rPr>
        <w:t>primarily from collisions between large objects</w:t>
      </w:r>
      <w:r w:rsidRPr="002C275D">
        <w:rPr>
          <w:rStyle w:val="StyleUnderline"/>
        </w:rPr>
        <w:t xml:space="preserve"> in </w:t>
      </w:r>
      <w:r w:rsidRPr="002A0B58">
        <w:rPr>
          <w:rStyle w:val="StyleUnderline"/>
        </w:rPr>
        <w:t xml:space="preserve">orbit </w:t>
      </w:r>
      <w:r w:rsidRPr="00107C42">
        <w:rPr>
          <w:rStyle w:val="StyleUnderline"/>
          <w:highlight w:val="green"/>
        </w:rPr>
        <w:t>as the number of LNT produced is proportional to the mass involved</w:t>
      </w:r>
      <w:r w:rsidRPr="002C275D">
        <w:rPr>
          <w:rStyle w:val="StyleUnderline"/>
        </w:rPr>
        <w:t xml:space="preserve"> in a collision</w:t>
      </w:r>
      <w:r w:rsidRPr="00240D00">
        <w:rPr>
          <w:sz w:val="14"/>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240D00">
        <w:rPr>
          <w:sz w:val="14"/>
        </w:rPr>
        <w:t>all of</w:t>
      </w:r>
      <w:proofErr w:type="gramEnd"/>
      <w:r w:rsidRPr="00240D00">
        <w:rPr>
          <w:sz w:val="14"/>
        </w:rPr>
        <w:t xml:space="preserve"> the mass being “involved” in the liberated debris. </w:t>
      </w:r>
      <w:r w:rsidRPr="00AE1308">
        <w:rPr>
          <w:rStyle w:val="StyleUnderline"/>
        </w:rPr>
        <w:t xml:space="preserve">However, it is likely that </w:t>
      </w:r>
      <w:r w:rsidRPr="00107C42">
        <w:rPr>
          <w:rStyle w:val="StyleUnderline"/>
          <w:highlight w:val="green"/>
        </w:rPr>
        <w:t>when two large derelicts</w:t>
      </w:r>
      <w:r w:rsidRPr="00AE1308">
        <w:rPr>
          <w:rStyle w:val="StyleUnderline"/>
        </w:rPr>
        <w:t xml:space="preserve">, either rocket bodies or payloads, </w:t>
      </w:r>
      <w:r w:rsidRPr="00107C42">
        <w:rPr>
          <w:rStyle w:val="StyleUnderline"/>
          <w:highlight w:val="green"/>
        </w:rPr>
        <w:t>collide</w:t>
      </w:r>
      <w:r w:rsidRPr="00AE1308">
        <w:rPr>
          <w:rStyle w:val="StyleUnderline"/>
        </w:rPr>
        <w:t xml:space="preserve"> with each other, then </w:t>
      </w:r>
      <w:proofErr w:type="gramStart"/>
      <w:r w:rsidRPr="00107C42">
        <w:rPr>
          <w:rStyle w:val="StyleUnderline"/>
          <w:highlight w:val="green"/>
        </w:rPr>
        <w:t xml:space="preserve">all </w:t>
      </w:r>
      <w:r w:rsidRPr="00163783">
        <w:rPr>
          <w:rStyle w:val="StyleUnderline"/>
        </w:rPr>
        <w:t>of</w:t>
      </w:r>
      <w:proofErr w:type="gramEnd"/>
      <w:r w:rsidRPr="00163783">
        <w:rPr>
          <w:rStyle w:val="StyleUnderline"/>
        </w:rPr>
        <w:t xml:space="preserve"> </w:t>
      </w:r>
      <w:r w:rsidRPr="00107C42">
        <w:rPr>
          <w:rStyle w:val="StyleUnderline"/>
          <w:highlight w:val="green"/>
        </w:rPr>
        <w:t>the mass will be involved</w:t>
      </w:r>
      <w:r w:rsidRPr="00AE1308">
        <w:rPr>
          <w:rStyle w:val="StyleUnderline"/>
        </w:rPr>
        <w:t xml:space="preserve"> due to the likely direct physical interaction between the mass</w:t>
      </w:r>
      <w:r w:rsidRPr="00240D00">
        <w:rPr>
          <w:sz w:val="14"/>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107C42">
        <w:rPr>
          <w:rStyle w:val="StyleUnderline"/>
          <w:highlight w:val="green"/>
        </w:rPr>
        <w:t xml:space="preserve">Our ability to </w:t>
      </w:r>
      <w:r w:rsidRPr="007046B8">
        <w:rPr>
          <w:rStyle w:val="StyleUnderline"/>
        </w:rPr>
        <w:t>model</w:t>
      </w:r>
      <w:r w:rsidRPr="00AE1308">
        <w:rPr>
          <w:rStyle w:val="StyleUnderline"/>
        </w:rPr>
        <w:t xml:space="preserve"> and </w:t>
      </w:r>
      <w:r w:rsidRPr="00107C42">
        <w:rPr>
          <w:rStyle w:val="StyleUnderline"/>
          <w:highlight w:val="green"/>
        </w:rPr>
        <w:t>predict</w:t>
      </w:r>
      <w:r w:rsidRPr="00AE1308">
        <w:rPr>
          <w:rStyle w:val="StyleUnderline"/>
        </w:rPr>
        <w:t xml:space="preserve"> the </w:t>
      </w:r>
      <w:r w:rsidRPr="00240D00">
        <w:rPr>
          <w:sz w:val="14"/>
        </w:rPr>
        <w:t>rate of</w:t>
      </w:r>
      <w:r w:rsidRPr="00163783">
        <w:rPr>
          <w:rStyle w:val="StyleUnderline"/>
        </w:rPr>
        <w:t xml:space="preserve"> </w:t>
      </w:r>
      <w:r w:rsidRPr="00107C42">
        <w:rPr>
          <w:rStyle w:val="StyleUnderline"/>
          <w:highlight w:val="green"/>
        </w:rPr>
        <w:t>collisions is based</w:t>
      </w:r>
      <w:r w:rsidRPr="00AE1308">
        <w:rPr>
          <w:rStyle w:val="StyleUnderline"/>
        </w:rPr>
        <w:t xml:space="preserve"> empirically </w:t>
      </w:r>
      <w:r w:rsidRPr="00107C42">
        <w:rPr>
          <w:rStyle w:val="StyleUnderline"/>
          <w:highlight w:val="green"/>
        </w:rPr>
        <w:t>upon</w:t>
      </w:r>
      <w:r w:rsidRPr="00AE1308">
        <w:rPr>
          <w:rStyle w:val="StyleUnderline"/>
        </w:rPr>
        <w:t xml:space="preserve"> only </w:t>
      </w:r>
      <w:r w:rsidRPr="00107C42">
        <w:rPr>
          <w:rStyle w:val="StyleUnderline"/>
          <w:highlight w:val="green"/>
        </w:rPr>
        <w:t>one</w:t>
      </w:r>
      <w:r w:rsidRPr="00AE1308">
        <w:rPr>
          <w:rStyle w:val="StyleUnderline"/>
        </w:rPr>
        <w:t xml:space="preserve"> catastrophic accidental collision </w:t>
      </w:r>
      <w:r w:rsidRPr="00107C42">
        <w:rPr>
          <w:rStyle w:val="StyleUnderline"/>
          <w:highlight w:val="green"/>
        </w:rPr>
        <w:t>event and</w:t>
      </w:r>
      <w:r w:rsidRPr="00AE1308">
        <w:rPr>
          <w:rStyle w:val="StyleUnderline"/>
        </w:rPr>
        <w:t xml:space="preserve"> a model developed on </w:t>
      </w:r>
      <w:r w:rsidRPr="00107C42">
        <w:rPr>
          <w:rStyle w:val="StyleUnderline"/>
          <w:highlight w:val="green"/>
        </w:rPr>
        <w:t>the</w:t>
      </w:r>
      <w:r w:rsidRPr="00AE1308">
        <w:rPr>
          <w:rStyle w:val="StyleUnderline"/>
        </w:rPr>
        <w:t xml:space="preserve"> kinetic theory of gases (</w:t>
      </w:r>
      <w:r w:rsidRPr="00107C42">
        <w:rPr>
          <w:rStyle w:val="StyleUnderline"/>
          <w:highlight w:val="green"/>
        </w:rPr>
        <w:t>KTG</w:t>
      </w:r>
      <w:r w:rsidRPr="00240D00">
        <w:rPr>
          <w:sz w:val="14"/>
        </w:rPr>
        <w:t xml:space="preserve">). </w:t>
      </w:r>
      <w:r w:rsidRPr="00107C42">
        <w:rPr>
          <w:rStyle w:val="StyleUnderline"/>
          <w:highlight w:val="green"/>
        </w:rPr>
        <w:t>However, clusters</w:t>
      </w:r>
      <w:r w:rsidRPr="007D222E">
        <w:rPr>
          <w:rStyle w:val="StyleUnderline"/>
        </w:rPr>
        <w:t xml:space="preserve"> </w:t>
      </w:r>
      <w:r w:rsidRPr="00163783">
        <w:rPr>
          <w:rStyle w:val="StyleUnderline"/>
        </w:rPr>
        <w:t>of massive objects</w:t>
      </w:r>
      <w:r w:rsidRPr="007D222E">
        <w:rPr>
          <w:rStyle w:val="StyleUnderline"/>
        </w:rPr>
        <w:t xml:space="preserve"> that have identical inclinations plus similar and overlapping apogees/perigees </w:t>
      </w:r>
      <w:r w:rsidRPr="00701C6E">
        <w:rPr>
          <w:rStyle w:val="StyleUnderline"/>
          <w:b/>
          <w:bCs/>
        </w:rPr>
        <w:t xml:space="preserve">may indeed </w:t>
      </w:r>
      <w:r w:rsidRPr="00107C42">
        <w:rPr>
          <w:rStyle w:val="StyleUnderline"/>
          <w:b/>
          <w:bCs/>
          <w:highlight w:val="green"/>
        </w:rPr>
        <w:t>have a greater probability of collision than predicted</w:t>
      </w:r>
      <w:r w:rsidRPr="00107C42">
        <w:rPr>
          <w:rStyle w:val="StyleUnderline"/>
          <w:highlight w:val="green"/>
        </w:rPr>
        <w:t xml:space="preserve"> </w:t>
      </w:r>
      <w:r w:rsidRPr="00DB0C3B">
        <w:rPr>
          <w:rStyle w:val="StyleUnderline"/>
        </w:rPr>
        <w:t>by</w:t>
      </w:r>
      <w:r w:rsidRPr="007D222E">
        <w:rPr>
          <w:rStyle w:val="StyleUnderline"/>
        </w:rPr>
        <w:t xml:space="preserve"> the KTG-based algorithms </w:t>
      </w:r>
      <w:r w:rsidRPr="00107C42">
        <w:rPr>
          <w:rStyle w:val="StyleUnderline"/>
          <w:highlight w:val="green"/>
        </w:rPr>
        <w:t>as they are not randomly distributed and their orbit</w:t>
      </w:r>
      <w:r w:rsidRPr="002A0B58">
        <w:rPr>
          <w:rStyle w:val="StyleUnderline"/>
        </w:rPr>
        <w:t xml:space="preserve">al element evolution (e.g., change in right ascension of ascending node and argument of perigee) </w:t>
      </w:r>
      <w:r w:rsidRPr="00163783">
        <w:rPr>
          <w:rStyle w:val="StyleUnderline"/>
        </w:rPr>
        <w:t>is</w:t>
      </w:r>
      <w:r w:rsidRPr="002A0B58">
        <w:rPr>
          <w:rStyle w:val="StyleUnderline"/>
        </w:rPr>
        <w:t xml:space="preserve"> also </w:t>
      </w:r>
      <w:r w:rsidRPr="00107C42">
        <w:rPr>
          <w:rStyle w:val="StyleUnderline"/>
          <w:highlight w:val="green"/>
        </w:rPr>
        <w:t>similar</w:t>
      </w:r>
      <w:r w:rsidRPr="00240D00">
        <w:rPr>
          <w:sz w:val="14"/>
        </w:rPr>
        <w:t xml:space="preserve">. </w:t>
      </w:r>
      <w:r w:rsidRPr="002A0B58">
        <w:rPr>
          <w:rStyle w:val="StyleUnderline"/>
        </w:rPr>
        <w:t xml:space="preserve">It is hypothesized that </w:t>
      </w:r>
      <w:r w:rsidRPr="00107C42">
        <w:rPr>
          <w:rStyle w:val="StyleUnderline"/>
          <w:highlight w:val="green"/>
        </w:rPr>
        <w:t>these</w:t>
      </w:r>
      <w:r w:rsidRPr="002A0B58">
        <w:rPr>
          <w:rStyle w:val="StyleUnderline"/>
        </w:rPr>
        <w:t xml:space="preserve"> similarities could result in resonances of </w:t>
      </w:r>
      <w:r w:rsidRPr="00107C42">
        <w:rPr>
          <w:rStyle w:val="StyleUnderline"/>
          <w:highlight w:val="green"/>
        </w:rPr>
        <w:t>collision dynamics</w:t>
      </w:r>
      <w:r w:rsidRPr="002A0B58">
        <w:rPr>
          <w:rStyle w:val="StyleUnderline"/>
        </w:rPr>
        <w:t xml:space="preserve"> that </w:t>
      </w:r>
      <w:r w:rsidRPr="00107C42">
        <w:rPr>
          <w:rStyle w:val="StyleUnderline"/>
          <w:highlight w:val="green"/>
        </w:rPr>
        <w:t>may lead to larger probability of collision</w:t>
      </w:r>
      <w:r w:rsidRPr="00163783">
        <w:rPr>
          <w:rStyle w:val="StyleUnderline"/>
        </w:rPr>
        <w:t xml:space="preserve"> values </w:t>
      </w:r>
      <w:r w:rsidRPr="00107C42">
        <w:rPr>
          <w:rStyle w:val="StyleUnderline"/>
          <w:highlight w:val="green"/>
        </w:rPr>
        <w:t>than predicted with current algorithms</w:t>
      </w:r>
      <w:r w:rsidRPr="00240D00">
        <w:rPr>
          <w:sz w:val="14"/>
        </w:rPr>
        <w:t xml:space="preserve">. </w:t>
      </w:r>
      <w:r w:rsidRPr="002A0B58">
        <w:rPr>
          <w:rStyle w:val="StyleUnderline"/>
        </w:rPr>
        <w:t xml:space="preserve">The not well-known fact is that many of </w:t>
      </w:r>
      <w:r w:rsidRPr="00163783">
        <w:rPr>
          <w:rStyle w:val="StyleUnderline"/>
        </w:rPr>
        <w:t xml:space="preserve">the </w:t>
      </w:r>
      <w:r w:rsidRPr="00107C42">
        <w:rPr>
          <w:rStyle w:val="StyleUnderline"/>
          <w:highlight w:val="green"/>
        </w:rPr>
        <w:t>most massive objects are</w:t>
      </w:r>
      <w:r w:rsidRPr="007046B8">
        <w:rPr>
          <w:rStyle w:val="StyleUnderline"/>
        </w:rPr>
        <w:t xml:space="preserve"> in </w:t>
      </w:r>
      <w:r w:rsidRPr="00107C42">
        <w:rPr>
          <w:rStyle w:val="StyleUnderline"/>
          <w:highlight w:val="green"/>
        </w:rPr>
        <w:t>tightly clumped</w:t>
      </w:r>
      <w:r w:rsidRPr="007046B8">
        <w:rPr>
          <w:rStyle w:val="StyleUnderline"/>
        </w:rPr>
        <w:t xml:space="preserve"> clusters that will likely produce </w:t>
      </w:r>
      <w:r w:rsidRPr="00163783">
        <w:rPr>
          <w:rStyle w:val="StyleUnderline"/>
        </w:rPr>
        <w:t>greater probability</w:t>
      </w:r>
      <w:r w:rsidRPr="000D2F86">
        <w:rPr>
          <w:rStyle w:val="StyleUnderline"/>
        </w:rPr>
        <w:t xml:space="preserve"> of collision than estimated by the KTG approach</w:t>
      </w:r>
      <w:r w:rsidRPr="00240D00">
        <w:rPr>
          <w:sz w:val="14"/>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107C42">
        <w:rPr>
          <w:rStyle w:val="StyleUnderline"/>
          <w:highlight w:val="green"/>
        </w:rPr>
        <w:t>This</w:t>
      </w:r>
      <w:r w:rsidRPr="000D2F86">
        <w:rPr>
          <w:rStyle w:val="StyleUnderline"/>
        </w:rPr>
        <w:t xml:space="preserve"> table of </w:t>
      </w:r>
      <w:r w:rsidRPr="00192522">
        <w:rPr>
          <w:rStyle w:val="StyleUnderline"/>
        </w:rPr>
        <w:t xml:space="preserve">clusters </w:t>
      </w:r>
      <w:r w:rsidRPr="00107C42">
        <w:rPr>
          <w:rStyle w:val="StyleUnderline"/>
          <w:highlight w:val="green"/>
        </w:rPr>
        <w:t>represents</w:t>
      </w:r>
      <w:r w:rsidRPr="00192522">
        <w:rPr>
          <w:rStyle w:val="StyleUnderline"/>
        </w:rPr>
        <w:t xml:space="preserve"> </w:t>
      </w:r>
      <w:r w:rsidRPr="00163783">
        <w:rPr>
          <w:rStyle w:val="StyleUnderline"/>
        </w:rPr>
        <w:t xml:space="preserve">well </w:t>
      </w:r>
      <w:r w:rsidRPr="00107C42">
        <w:rPr>
          <w:rStyle w:val="StyleUnderline"/>
          <w:highlight w:val="green"/>
        </w:rPr>
        <w:t>over</w:t>
      </w:r>
      <w:r w:rsidRPr="000D2F86">
        <w:rPr>
          <w:rStyle w:val="StyleUnderline"/>
        </w:rPr>
        <w:t xml:space="preserve"> </w:t>
      </w:r>
      <w:r w:rsidRPr="00107C42">
        <w:rPr>
          <w:rStyle w:val="StyleUnderline"/>
          <w:highlight w:val="green"/>
        </w:rPr>
        <w:t xml:space="preserve">50% of </w:t>
      </w:r>
      <w:r w:rsidRPr="00745FA8">
        <w:rPr>
          <w:rStyle w:val="StyleUnderline"/>
        </w:rPr>
        <w:t>the total</w:t>
      </w:r>
      <w:r w:rsidRPr="000D2F86">
        <w:rPr>
          <w:rStyle w:val="StyleUnderline"/>
        </w:rPr>
        <w:t xml:space="preserve"> derelict </w:t>
      </w:r>
      <w:r w:rsidRPr="00107C42">
        <w:rPr>
          <w:rStyle w:val="StyleUnderline"/>
          <w:highlight w:val="green"/>
        </w:rPr>
        <w:t>mass</w:t>
      </w:r>
      <w:r w:rsidRPr="000D2F86">
        <w:rPr>
          <w:rStyle w:val="StyleUnderline"/>
        </w:rPr>
        <w:t xml:space="preserve"> in LEO</w:t>
      </w:r>
      <w:r w:rsidRPr="00240D00">
        <w:rPr>
          <w:sz w:val="14"/>
        </w:rPr>
        <w:t xml:space="preserve">. </w:t>
      </w:r>
      <w:r w:rsidRPr="00107C42">
        <w:rPr>
          <w:rStyle w:val="StyleUnderline"/>
          <w:highlight w:val="green"/>
        </w:rPr>
        <w:t>However, no one is</w:t>
      </w:r>
      <w:r w:rsidRPr="000D2F86">
        <w:rPr>
          <w:rStyle w:val="StyleUnderline"/>
        </w:rPr>
        <w:t xml:space="preserve"> currently </w:t>
      </w:r>
      <w:r w:rsidRPr="00107C42">
        <w:rPr>
          <w:rStyle w:val="StyleUnderline"/>
          <w:highlight w:val="green"/>
        </w:rPr>
        <w:t>monitoring these</w:t>
      </w:r>
      <w:r w:rsidRPr="000D2F86">
        <w:rPr>
          <w:rStyle w:val="StyleUnderline"/>
        </w:rPr>
        <w:t xml:space="preserve"> potential </w:t>
      </w:r>
      <w:r w:rsidRPr="00107C42">
        <w:rPr>
          <w:rStyle w:val="StyleUnderline"/>
          <w:highlight w:val="green"/>
        </w:rPr>
        <w:t>events</w:t>
      </w:r>
      <w:r w:rsidRPr="00240D00">
        <w:rPr>
          <w:sz w:val="14"/>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D00">
        <w:rPr>
          <w:sz w:val="14"/>
        </w:rPr>
        <w:t>JSpOC</w:t>
      </w:r>
      <w:proofErr w:type="spellEnd"/>
      <w:r w:rsidRPr="00240D00">
        <w:rPr>
          <w:sz w:val="14"/>
        </w:rPr>
        <w:t xml:space="preserve">. I have been monitoring the interaction dynamics between the SL-16 population in the 820- 865km altitude region for the last nine months. </w:t>
      </w:r>
    </w:p>
    <w:p w14:paraId="456345CF" w14:textId="77777777" w:rsidR="002313B1" w:rsidRPr="00DF65BB" w:rsidRDefault="002313B1" w:rsidP="002313B1">
      <w:pPr>
        <w:pStyle w:val="Heading4"/>
        <w:rPr>
          <w:rFonts w:cs="Arial"/>
        </w:rPr>
      </w:pPr>
      <w:r>
        <w:rPr>
          <w:rFonts w:cs="Arial"/>
        </w:rPr>
        <w:t xml:space="preserve">Debris would cascade — causes </w:t>
      </w:r>
      <w:r>
        <w:rPr>
          <w:rFonts w:cs="Arial"/>
          <w:u w:val="single"/>
        </w:rPr>
        <w:t>global</w:t>
      </w:r>
      <w:r>
        <w:rPr>
          <w:rFonts w:cs="Arial"/>
        </w:rPr>
        <w:t xml:space="preserve"> nuke war</w:t>
      </w:r>
    </w:p>
    <w:p w14:paraId="0C79F477" w14:textId="17804A9F" w:rsidR="002313B1" w:rsidRPr="00240D00" w:rsidRDefault="002313B1" w:rsidP="002313B1">
      <w:pPr>
        <w:rPr>
          <w:sz w:val="14"/>
        </w:rPr>
      </w:pPr>
      <w:r w:rsidRPr="00240D00">
        <w:rPr>
          <w:sz w:val="14"/>
        </w:rPr>
        <w:t xml:space="preserve">Les </w:t>
      </w:r>
      <w:r w:rsidRPr="00DE79D4">
        <w:rPr>
          <w:rStyle w:val="Style13ptBold"/>
        </w:rPr>
        <w:t>Johnson 13</w:t>
      </w:r>
      <w:r w:rsidRPr="00240D00">
        <w:rPr>
          <w:sz w:val="14"/>
        </w:rPr>
        <w:t xml:space="preserve">, Deputy Manager for NASA's Advanced Concepts Office at the Marshall Space Flight Center, Co-Investigator for the JAXA T-Rex Space Tether Experiment and PI of NASA's </w:t>
      </w:r>
      <w:proofErr w:type="spellStart"/>
      <w:r w:rsidRPr="00240D00">
        <w:rPr>
          <w:sz w:val="14"/>
        </w:rPr>
        <w:t>ProSEDS</w:t>
      </w:r>
      <w:proofErr w:type="spellEnd"/>
      <w:r w:rsidRPr="00240D00">
        <w:rPr>
          <w:sz w:val="14"/>
        </w:rPr>
        <w:t xml:space="preserve"> Experiment, Master's Degree in Physics from Vanderbilt University, Popular Science Writer, and NASA Technologist, Frequent Contributor to the Journal of the British Interplanetary </w:t>
      </w:r>
      <w:proofErr w:type="spellStart"/>
      <w:r w:rsidRPr="00240D00">
        <w:rPr>
          <w:sz w:val="14"/>
        </w:rPr>
        <w:t>Sodety</w:t>
      </w:r>
      <w:proofErr w:type="spellEnd"/>
      <w:r w:rsidRPr="00240D00">
        <w:rPr>
          <w:sz w:val="14"/>
        </w:rPr>
        <w:t xml:space="preserve"> and Member of the American Institute of Aeronautics and Astronautics, National Space Society, the World Future Society, and MENSA, Sky Alert!: When Satellites Fail, p. 9-12 </w:t>
      </w:r>
    </w:p>
    <w:p w14:paraId="3DA42810" w14:textId="578D5216" w:rsidR="002313B1" w:rsidRPr="00240D00" w:rsidRDefault="002313B1" w:rsidP="002313B1">
      <w:pPr>
        <w:rPr>
          <w:sz w:val="10"/>
        </w:rPr>
      </w:pPr>
      <w:r w:rsidRPr="00240D00">
        <w:rPr>
          <w:sz w:val="10"/>
        </w:rPr>
        <w:lastRenderedPageBreak/>
        <w:t xml:space="preserve">Whatever the initial cause, the result may be the same. </w:t>
      </w:r>
      <w:r w:rsidRPr="00107C42">
        <w:rPr>
          <w:rStyle w:val="StyleUnderline"/>
          <w:highlight w:val="green"/>
        </w:rPr>
        <w:t>A sat</w:t>
      </w:r>
      <w:r w:rsidRPr="00DE79D4">
        <w:rPr>
          <w:rStyle w:val="StyleUnderline"/>
        </w:rPr>
        <w:t xml:space="preserve">ellite </w:t>
      </w:r>
      <w:r w:rsidRPr="00107C42">
        <w:rPr>
          <w:rStyle w:val="StyleUnderline"/>
          <w:highlight w:val="green"/>
        </w:rPr>
        <w:t>destroyed</w:t>
      </w:r>
      <w:r w:rsidRPr="00240D00">
        <w:rPr>
          <w:sz w:val="10"/>
        </w:rPr>
        <w:t xml:space="preserve"> in orbit </w:t>
      </w:r>
      <w:r w:rsidRPr="00DE79D4">
        <w:rPr>
          <w:rStyle w:val="StyleUnderline"/>
        </w:rPr>
        <w:t>will break apart into thousands of pieces</w:t>
      </w:r>
      <w:r w:rsidRPr="00240D00">
        <w:rPr>
          <w:sz w:val="10"/>
        </w:rPr>
        <w:t xml:space="preserve">, each traveling at over 8 km/sec. </w:t>
      </w:r>
      <w:r w:rsidRPr="00DE79D4">
        <w:rPr>
          <w:rStyle w:val="StyleUnderline"/>
        </w:rPr>
        <w:t>This</w:t>
      </w:r>
      <w:r w:rsidRPr="00240D00">
        <w:rPr>
          <w:sz w:val="10"/>
        </w:rPr>
        <w:t xml:space="preserve"> virtual </w:t>
      </w:r>
      <w:r w:rsidRPr="00DE79D4">
        <w:rPr>
          <w:rStyle w:val="StyleUnderline"/>
        </w:rPr>
        <w:t>shotgun blast</w:t>
      </w:r>
      <w:r w:rsidRPr="00240D00">
        <w:rPr>
          <w:sz w:val="10"/>
        </w:rPr>
        <w:t xml:space="preserve">, with pellets traveling 20 times faster than a bullet, </w:t>
      </w:r>
      <w:r w:rsidRPr="00DE79D4">
        <w:rPr>
          <w:rStyle w:val="StyleUnderline"/>
        </w:rPr>
        <w:t>will quickly spread out</w:t>
      </w:r>
      <w:r w:rsidRPr="00240D00">
        <w:rPr>
          <w:sz w:val="10"/>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w:t>
      </w:r>
      <w:r w:rsidRPr="00745FA8">
        <w:rPr>
          <w:rStyle w:val="StyleUnderline"/>
        </w:rPr>
        <w:t xml:space="preserve">and a </w:t>
      </w:r>
      <w:r w:rsidRPr="00107C42">
        <w:rPr>
          <w:rStyle w:val="StyleUnderline"/>
          <w:highlight w:val="green"/>
        </w:rPr>
        <w:t xml:space="preserve">runaway </w:t>
      </w:r>
      <w:r w:rsidRPr="00745FA8">
        <w:rPr>
          <w:rStyle w:val="StyleUnderline"/>
        </w:rPr>
        <w:t xml:space="preserve">series of </w:t>
      </w:r>
      <w:r w:rsidRPr="00107C42">
        <w:rPr>
          <w:rStyle w:val="StyleUnderline"/>
          <w:highlight w:val="green"/>
        </w:rPr>
        <w:t>collisions begin</w:t>
      </w:r>
      <w:r w:rsidRPr="00745FA8">
        <w:rPr>
          <w:rStyle w:val="StyleUnderline"/>
        </w:rPr>
        <w:t>s</w:t>
      </w:r>
      <w:r w:rsidRPr="00240D00">
        <w:rPr>
          <w:sz w:val="10"/>
        </w:rPr>
        <w:t xml:space="preserve">. A few orbits later, two of the new debris pieces strike other satellites, causing them to explode into thousands more pieces of debris. </w:t>
      </w:r>
      <w:r w:rsidRPr="00DE79D4">
        <w:rPr>
          <w:rStyle w:val="StyleUnderline"/>
        </w:rPr>
        <w:t>The rate of collisions increases</w:t>
      </w:r>
      <w:r w:rsidRPr="00240D00">
        <w:rPr>
          <w:sz w:val="10"/>
        </w:rPr>
        <w:t xml:space="preserve">, now with more spacecraft being destroyed. Called </w:t>
      </w:r>
      <w:r w:rsidRPr="00107C42">
        <w:rPr>
          <w:rStyle w:val="StyleUnderline"/>
          <w:highlight w:val="green"/>
        </w:rPr>
        <w:t>the "Kessler Effect"</w:t>
      </w:r>
      <w:r w:rsidRPr="00107C42">
        <w:rPr>
          <w:sz w:val="10"/>
          <w:highlight w:val="green"/>
        </w:rPr>
        <w:t>,</w:t>
      </w:r>
      <w:r w:rsidRPr="00240D00">
        <w:rPr>
          <w:sz w:val="10"/>
        </w:rPr>
        <w:t xml:space="preserve"> after the NASA scientist who first warned of its dangers, these debris objects, now numbering in the millions, </w:t>
      </w:r>
      <w:r w:rsidRPr="002A0B58">
        <w:rPr>
          <w:rStyle w:val="StyleUnderline"/>
        </w:rPr>
        <w:t>cascade</w:t>
      </w:r>
      <w:r w:rsidRPr="00240D00">
        <w:rPr>
          <w:sz w:val="10"/>
        </w:rPr>
        <w:t xml:space="preserve"> around the Earth, </w:t>
      </w:r>
      <w:r w:rsidRPr="00107C42">
        <w:rPr>
          <w:rStyle w:val="StyleUnderline"/>
          <w:highlight w:val="green"/>
        </w:rPr>
        <w:t>destroy</w:t>
      </w:r>
      <w:r w:rsidRPr="00B86BEA">
        <w:rPr>
          <w:rStyle w:val="StyleUnderline"/>
        </w:rPr>
        <w:t xml:space="preserve">ing </w:t>
      </w:r>
      <w:r w:rsidRPr="00107C42">
        <w:rPr>
          <w:rStyle w:val="StyleUnderline"/>
          <w:highlight w:val="green"/>
        </w:rPr>
        <w:t>every sat</w:t>
      </w:r>
      <w:r w:rsidRPr="00DE79D4">
        <w:rPr>
          <w:rStyle w:val="StyleUnderline"/>
        </w:rPr>
        <w:t xml:space="preserve">ellite </w:t>
      </w:r>
      <w:r w:rsidRPr="00107C42">
        <w:rPr>
          <w:rStyle w:val="StyleUnderline"/>
          <w:highlight w:val="green"/>
        </w:rPr>
        <w:t>in l</w:t>
      </w:r>
      <w:r w:rsidRPr="00DE79D4">
        <w:rPr>
          <w:rStyle w:val="StyleUnderline"/>
        </w:rPr>
        <w:t xml:space="preserve">ow </w:t>
      </w:r>
      <w:r w:rsidRPr="00107C42">
        <w:rPr>
          <w:rStyle w:val="StyleUnderline"/>
          <w:highlight w:val="green"/>
        </w:rPr>
        <w:t>E</w:t>
      </w:r>
      <w:r w:rsidRPr="00DE79D4">
        <w:rPr>
          <w:rStyle w:val="StyleUnderline"/>
        </w:rPr>
        <w:t xml:space="preserve">arth </w:t>
      </w:r>
      <w:r w:rsidRPr="00107C42">
        <w:rPr>
          <w:rStyle w:val="StyleUnderline"/>
          <w:highlight w:val="green"/>
        </w:rPr>
        <w:t>o</w:t>
      </w:r>
      <w:r w:rsidRPr="00DE79D4">
        <w:rPr>
          <w:rStyle w:val="StyleUnderline"/>
        </w:rPr>
        <w:t>rbit</w:t>
      </w:r>
      <w:r w:rsidRPr="00240D00">
        <w:rPr>
          <w:sz w:val="10"/>
        </w:rPr>
        <w:t xml:space="preserve">. </w:t>
      </w:r>
      <w:r w:rsidRPr="00DE79D4">
        <w:rPr>
          <w:rStyle w:val="StyleUnderline"/>
        </w:rPr>
        <w:t>Without an atmosphere to slow them down</w:t>
      </w:r>
      <w:r w:rsidRPr="00240D00">
        <w:rPr>
          <w:sz w:val="10"/>
        </w:rPr>
        <w:t xml:space="preserve">, thus </w:t>
      </w:r>
      <w:r w:rsidRPr="00DE79D4">
        <w:rPr>
          <w:rStyle w:val="StyleUnderline"/>
        </w:rPr>
        <w:t>allowing debris pieces to bum up, most debris</w:t>
      </w:r>
      <w:r w:rsidRPr="00240D00">
        <w:rPr>
          <w:sz w:val="10"/>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107C42">
        <w:rPr>
          <w:rStyle w:val="StyleUnderline"/>
          <w:highlight w:val="green"/>
        </w:rPr>
        <w:t>rendering</w:t>
      </w:r>
      <w:r w:rsidRPr="00DE79D4">
        <w:rPr>
          <w:rStyle w:val="StyleUnderline"/>
        </w:rPr>
        <w:t xml:space="preserve"> many Earth </w:t>
      </w:r>
      <w:r w:rsidRPr="00107C42">
        <w:rPr>
          <w:rStyle w:val="StyleUnderline"/>
          <w:highlight w:val="green"/>
        </w:rPr>
        <w:t>orbits unusable</w:t>
      </w:r>
      <w:r w:rsidRPr="00240D00">
        <w:rPr>
          <w:sz w:val="10"/>
        </w:rPr>
        <w:t xml:space="preserve">. But what about us on the ground? How will this affect us? </w:t>
      </w:r>
      <w:r w:rsidRPr="00107C42">
        <w:rPr>
          <w:rStyle w:val="StyleUnderline"/>
          <w:highlight w:val="green"/>
        </w:rPr>
        <w:t xml:space="preserve">Imagine a world that suddenly loses </w:t>
      </w:r>
      <w:proofErr w:type="gramStart"/>
      <w:r w:rsidRPr="00107C42">
        <w:rPr>
          <w:rStyle w:val="StyleUnderline"/>
          <w:highlight w:val="green"/>
        </w:rPr>
        <w:t>all</w:t>
      </w:r>
      <w:r w:rsidRPr="00163783">
        <w:rPr>
          <w:rStyle w:val="StyleUnderline"/>
        </w:rPr>
        <w:t xml:space="preserve"> of</w:t>
      </w:r>
      <w:proofErr w:type="gramEnd"/>
      <w:r w:rsidRPr="00163783">
        <w:rPr>
          <w:rStyle w:val="StyleUnderline"/>
        </w:rPr>
        <w:t xml:space="preserve"> its </w:t>
      </w:r>
      <w:r w:rsidRPr="00107C42">
        <w:rPr>
          <w:rStyle w:val="StyleUnderline"/>
          <w:highlight w:val="green"/>
        </w:rPr>
        <w:t>space tech</w:t>
      </w:r>
      <w:r w:rsidRPr="00163783">
        <w:rPr>
          <w:rStyle w:val="StyleUnderline"/>
        </w:rPr>
        <w:t>nology</w:t>
      </w:r>
      <w:r w:rsidRPr="00240D00">
        <w:rPr>
          <w:sz w:val="10"/>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107C42">
        <w:rPr>
          <w:rStyle w:val="StyleUnderline"/>
          <w:highlight w:val="green"/>
        </w:rPr>
        <w:t>Add</w:t>
      </w:r>
      <w:r w:rsidRPr="00DE79D4">
        <w:rPr>
          <w:rStyle w:val="StyleUnderline"/>
        </w:rPr>
        <w:t xml:space="preserve"> to this </w:t>
      </w:r>
      <w:proofErr w:type="gramStart"/>
      <w:r w:rsidRPr="00107C42">
        <w:rPr>
          <w:rStyle w:val="StyleUnderline"/>
          <w:highlight w:val="green"/>
        </w:rPr>
        <w:t xml:space="preserve">the </w:t>
      </w:r>
      <w:r w:rsidRPr="00240D00">
        <w:rPr>
          <w:sz w:val="10"/>
        </w:rPr>
        <w:t xml:space="preserve"> </w:t>
      </w:r>
      <w:r w:rsidRPr="00C50116">
        <w:t>crippling</w:t>
      </w:r>
      <w:proofErr w:type="gramEnd"/>
      <w:r w:rsidRPr="00240D00">
        <w:rPr>
          <w:sz w:val="10"/>
        </w:rPr>
        <w:t xml:space="preserve"> </w:t>
      </w:r>
      <w:r w:rsidRPr="00107C42">
        <w:rPr>
          <w:rStyle w:val="StyleUnderline"/>
          <w:highlight w:val="green"/>
        </w:rPr>
        <w:t xml:space="preserve">of the </w:t>
      </w:r>
      <w:r w:rsidRPr="00B86BEA">
        <w:rPr>
          <w:rStyle w:val="StyleUnderline"/>
        </w:rPr>
        <w:t xml:space="preserve">US </w:t>
      </w:r>
      <w:r w:rsidRPr="00107C42">
        <w:rPr>
          <w:rStyle w:val="StyleUnderline"/>
          <w:highlight w:val="green"/>
        </w:rPr>
        <w:t>military who</w:t>
      </w:r>
      <w:r w:rsidRPr="00DE79D4">
        <w:rPr>
          <w:rStyle w:val="StyleUnderline"/>
        </w:rPr>
        <w:t xml:space="preserve"> now </w:t>
      </w:r>
      <w:r w:rsidRPr="00107C42">
        <w:rPr>
          <w:rStyle w:val="StyleUnderline"/>
          <w:highlight w:val="green"/>
        </w:rPr>
        <w:t>depend</w:t>
      </w:r>
      <w:r w:rsidRPr="00DE79D4">
        <w:rPr>
          <w:rStyle w:val="StyleUnderline"/>
        </w:rPr>
        <w:t xml:space="preserve"> up</w:t>
      </w:r>
      <w:r w:rsidRPr="00107C42">
        <w:rPr>
          <w:rStyle w:val="StyleUnderline"/>
          <w:highlight w:val="green"/>
        </w:rPr>
        <w:t>on</w:t>
      </w:r>
      <w:r w:rsidRPr="00DE79D4">
        <w:rPr>
          <w:rStyle w:val="StyleUnderline"/>
        </w:rPr>
        <w:t xml:space="preserve"> spy satellites, </w:t>
      </w:r>
      <w:r w:rsidRPr="00107C42">
        <w:rPr>
          <w:rStyle w:val="StyleUnderline"/>
          <w:highlight w:val="green"/>
        </w:rPr>
        <w:t>space</w:t>
      </w:r>
      <w:r w:rsidRPr="00DE79D4">
        <w:rPr>
          <w:rStyle w:val="StyleUnderline"/>
        </w:rPr>
        <w:t xml:space="preserve">-based communications systems, and GPS to know where their troops and supplies are located at all times and anywhere in the world. </w:t>
      </w:r>
      <w:r w:rsidRPr="00107C42">
        <w:rPr>
          <w:rStyle w:val="StyleUnderline"/>
          <w:highlight w:val="green"/>
        </w:rPr>
        <w:t xml:space="preserve">The result is </w:t>
      </w:r>
      <w:r w:rsidRPr="002A0B58">
        <w:rPr>
          <w:rStyle w:val="StyleUnderline"/>
        </w:rPr>
        <w:t>a</w:t>
      </w:r>
      <w:r w:rsidRPr="00107C42">
        <w:rPr>
          <w:rStyle w:val="StyleUnderline"/>
          <w:highlight w:val="green"/>
        </w:rPr>
        <w:t xml:space="preserve"> nightmarish </w:t>
      </w:r>
      <w:r w:rsidRPr="00163783">
        <w:rPr>
          <w:rStyle w:val="StyleUnderline"/>
        </w:rPr>
        <w:t>world</w:t>
      </w:r>
      <w:r w:rsidRPr="00DE79D4">
        <w:rPr>
          <w:rStyle w:val="StyleUnderline"/>
        </w:rPr>
        <w:t xml:space="preserve">, one step away from </w:t>
      </w:r>
      <w:r w:rsidRPr="00107C42">
        <w:rPr>
          <w:rStyle w:val="StyleUnderline"/>
          <w:highlight w:val="green"/>
        </w:rPr>
        <w:t>nuc</w:t>
      </w:r>
      <w:r w:rsidRPr="00163783">
        <w:rPr>
          <w:rStyle w:val="StyleUnderline"/>
        </w:rPr>
        <w:t xml:space="preserve">lear </w:t>
      </w:r>
      <w:r w:rsidRPr="00107C42">
        <w:rPr>
          <w:rStyle w:val="StyleUnderline"/>
          <w:highlight w:val="green"/>
        </w:rPr>
        <w:t>war, economic disaster, and</w:t>
      </w:r>
      <w:r w:rsidRPr="00DE79D4">
        <w:rPr>
          <w:rStyle w:val="StyleUnderline"/>
        </w:rPr>
        <w:t xml:space="preserve"> potential </w:t>
      </w:r>
      <w:r w:rsidRPr="00107C42">
        <w:rPr>
          <w:rStyle w:val="StyleUnderline"/>
          <w:highlight w:val="green"/>
        </w:rPr>
        <w:t>mass starvation</w:t>
      </w:r>
      <w:r w:rsidRPr="00DE79D4">
        <w:rPr>
          <w:rStyle w:val="StyleUnderline"/>
        </w:rPr>
        <w:t>.</w:t>
      </w:r>
      <w:r w:rsidRPr="00240D00">
        <w:rPr>
          <w:sz w:val="10"/>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163783">
        <w:rPr>
          <w:rStyle w:val="StyleUnderline"/>
        </w:rPr>
        <w:t>extremely vulnerable</w:t>
      </w:r>
      <w:r w:rsidRPr="00240D00">
        <w:rPr>
          <w:sz w:val="10"/>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163783">
        <w:rPr>
          <w:rStyle w:val="StyleUnderline"/>
        </w:rPr>
        <w:t>unavailable any other way</w:t>
      </w:r>
      <w:r w:rsidRPr="00240D00">
        <w:rPr>
          <w:sz w:val="10"/>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240D00">
        <w:rPr>
          <w:sz w:val="10"/>
        </w:rPr>
        <w:t>these spacecraft</w:t>
      </w:r>
      <w:proofErr w:type="gramEnd"/>
      <w:r w:rsidRPr="00240D00">
        <w:rPr>
          <w:sz w:val="10"/>
        </w:rPr>
        <w:t xml:space="preserve"> provide and many are dependent upon them. </w:t>
      </w:r>
      <w:r w:rsidRPr="00DE79D4">
        <w:rPr>
          <w:rStyle w:val="StyleUnderline"/>
        </w:rPr>
        <w:t xml:space="preserve">Commercial </w:t>
      </w:r>
      <w:r w:rsidRPr="00107C42">
        <w:rPr>
          <w:rStyle w:val="StyleUnderline"/>
          <w:highlight w:val="green"/>
        </w:rPr>
        <w:t>aviation, shipping, emergency services</w:t>
      </w:r>
      <w:r w:rsidRPr="00DE79D4">
        <w:rPr>
          <w:rStyle w:val="StyleUnderline"/>
        </w:rPr>
        <w:t xml:space="preserve">, vehicle fleet tracking, </w:t>
      </w:r>
      <w:r w:rsidRPr="00B86BEA">
        <w:rPr>
          <w:rStyle w:val="StyleUnderline"/>
        </w:rPr>
        <w:t xml:space="preserve">financial transactions, </w:t>
      </w:r>
      <w:r w:rsidRPr="00107C42">
        <w:rPr>
          <w:rStyle w:val="StyleUnderline"/>
          <w:highlight w:val="green"/>
        </w:rPr>
        <w:t>and ag</w:t>
      </w:r>
      <w:r w:rsidRPr="00DE79D4">
        <w:rPr>
          <w:rStyle w:val="StyleUnderline"/>
        </w:rPr>
        <w:t xml:space="preserve">riculture </w:t>
      </w:r>
      <w:r w:rsidRPr="00107C42">
        <w:rPr>
          <w:rStyle w:val="StyleUnderline"/>
          <w:highlight w:val="green"/>
        </w:rPr>
        <w:t>are</w:t>
      </w:r>
      <w:r w:rsidRPr="00DE79D4">
        <w:rPr>
          <w:rStyle w:val="StyleUnderline"/>
        </w:rPr>
        <w:t xml:space="preserve"> areas of the economy that are increasingly </w:t>
      </w:r>
      <w:r w:rsidRPr="00107C42">
        <w:rPr>
          <w:rStyle w:val="StyleUnderline"/>
          <w:highlight w:val="green"/>
        </w:rPr>
        <w:t>reliant</w:t>
      </w:r>
      <w:r w:rsidRPr="00DE79D4">
        <w:rPr>
          <w:rStyle w:val="StyleUnderline"/>
        </w:rPr>
        <w:t xml:space="preserve"> on space. </w:t>
      </w:r>
      <w:proofErr w:type="spellStart"/>
      <w:r w:rsidRPr="00240D00">
        <w:rPr>
          <w:sz w:val="10"/>
        </w:rPr>
        <w:t>Telestar</w:t>
      </w:r>
      <w:proofErr w:type="spellEnd"/>
      <w:r w:rsidRPr="00240D00">
        <w:rPr>
          <w:sz w:val="10"/>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240D00">
        <w:rPr>
          <w:sz w:val="10"/>
        </w:rPr>
        <w:t>ali</w:t>
      </w:r>
      <w:proofErr w:type="spellEnd"/>
      <w:r w:rsidRPr="00240D00">
        <w:rPr>
          <w:sz w:val="10"/>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240D00">
        <w:rPr>
          <w:sz w:val="10"/>
        </w:rPr>
        <w:t>a large number of</w:t>
      </w:r>
      <w:proofErr w:type="gramEnd"/>
      <w:r w:rsidRPr="00240D00">
        <w:rPr>
          <w:sz w:val="10"/>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240D00">
        <w:rPr>
          <w:sz w:val="10"/>
        </w:rPr>
        <w:t>days</w:t>
      </w:r>
      <w:proofErr w:type="gramEnd"/>
      <w:r w:rsidRPr="00240D00">
        <w:rPr>
          <w:sz w:val="10"/>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240D00">
        <w:rPr>
          <w:sz w:val="10"/>
        </w:rPr>
        <w:t>Figure !</w:t>
      </w:r>
      <w:proofErr w:type="gramEnd"/>
      <w:r w:rsidRPr="00240D00">
        <w:rPr>
          <w:sz w:val="10"/>
        </w:rPr>
        <w:t xml:space="preserve">.1 shows a satellite image of Hurricane Ivan approaching the Alabama Gulf coast in 2004. Without this type of information, evacuation warnings would have to be given more generally, resulting in needless </w:t>
      </w:r>
      <w:proofErr w:type="gramStart"/>
      <w:r w:rsidRPr="00240D00">
        <w:rPr>
          <w:sz w:val="10"/>
        </w:rPr>
        <w:t>evacuations</w:t>
      </w:r>
      <w:proofErr w:type="gramEnd"/>
      <w:r w:rsidRPr="00240D00">
        <w:rPr>
          <w:sz w:val="10"/>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107C42">
        <w:rPr>
          <w:rStyle w:val="StyleUnderline"/>
          <w:b/>
          <w:bCs/>
          <w:highlight w:val="green"/>
        </w:rPr>
        <w:t>Satellite info</w:t>
      </w:r>
      <w:r w:rsidRPr="00701C6E">
        <w:rPr>
          <w:rStyle w:val="StyleUnderline"/>
          <w:b/>
          <w:bCs/>
        </w:rPr>
        <w:t xml:space="preserve">rmation </w:t>
      </w:r>
      <w:r w:rsidRPr="00107C42">
        <w:rPr>
          <w:rStyle w:val="StyleUnderline"/>
          <w:b/>
          <w:bCs/>
          <w:highlight w:val="green"/>
        </w:rPr>
        <w:t>is critical to all aspects of</w:t>
      </w:r>
      <w:r w:rsidRPr="00701C6E">
        <w:rPr>
          <w:rStyle w:val="StyleUnderline"/>
          <w:b/>
          <w:bCs/>
        </w:rPr>
        <w:t xml:space="preserve"> US </w:t>
      </w:r>
      <w:r w:rsidRPr="00107C42">
        <w:rPr>
          <w:rStyle w:val="StyleUnderline"/>
          <w:b/>
          <w:bCs/>
          <w:highlight w:val="green"/>
        </w:rPr>
        <w:t>intelligence and</w:t>
      </w:r>
      <w:r w:rsidRPr="00701C6E">
        <w:rPr>
          <w:rStyle w:val="StyleUnderline"/>
          <w:b/>
          <w:bCs/>
        </w:rPr>
        <w:t xml:space="preserve"> </w:t>
      </w:r>
      <w:r w:rsidRPr="00107C42">
        <w:rPr>
          <w:rStyle w:val="StyleUnderline"/>
          <w:b/>
          <w:bCs/>
          <w:highlight w:val="green"/>
        </w:rPr>
        <w:t>military planning</w:t>
      </w:r>
      <w:r w:rsidRPr="00701C6E">
        <w:rPr>
          <w:rStyle w:val="StyleUnderline"/>
          <w:b/>
          <w:bCs/>
        </w:rPr>
        <w:t>.</w:t>
      </w:r>
      <w:r w:rsidRPr="00DE79D4">
        <w:rPr>
          <w:rStyle w:val="StyleUnderline"/>
        </w:rPr>
        <w:t xml:space="preserve"> </w:t>
      </w:r>
      <w:r w:rsidRPr="00745FA8">
        <w:rPr>
          <w:rStyle w:val="StyleUnderline"/>
        </w:rPr>
        <w:t xml:space="preserve">Spy </w:t>
      </w:r>
      <w:r w:rsidRPr="00107C42">
        <w:rPr>
          <w:rStyle w:val="StyleUnderline"/>
          <w:highlight w:val="green"/>
        </w:rPr>
        <w:t>sat</w:t>
      </w:r>
      <w:r w:rsidRPr="00DE79D4">
        <w:rPr>
          <w:rStyle w:val="StyleUnderline"/>
        </w:rPr>
        <w:t>ellite</w:t>
      </w:r>
      <w:r w:rsidRPr="00107C42">
        <w:rPr>
          <w:rStyle w:val="StyleUnderline"/>
          <w:highlight w:val="green"/>
        </w:rPr>
        <w:t>s</w:t>
      </w:r>
      <w:r w:rsidRPr="00DE79D4">
        <w:rPr>
          <w:rStyle w:val="StyleUnderline"/>
        </w:rPr>
        <w:t xml:space="preserve"> are used to </w:t>
      </w:r>
      <w:r w:rsidRPr="00107C42">
        <w:rPr>
          <w:rStyle w:val="StyleUnderline"/>
          <w:highlight w:val="green"/>
        </w:rPr>
        <w:t>monitor</w:t>
      </w:r>
      <w:r w:rsidRPr="00DE79D4">
        <w:rPr>
          <w:rStyle w:val="StyleUnderline"/>
        </w:rPr>
        <w:t xml:space="preserve"> compliance with international </w:t>
      </w:r>
      <w:r w:rsidRPr="00107C42">
        <w:rPr>
          <w:rStyle w:val="StyleUnderline"/>
          <w:highlight w:val="green"/>
        </w:rPr>
        <w:t>arms treaties and</w:t>
      </w:r>
      <w:r w:rsidRPr="00DE79D4">
        <w:rPr>
          <w:rStyle w:val="StyleUnderline"/>
        </w:rPr>
        <w:t xml:space="preserve"> to assess the </w:t>
      </w:r>
      <w:r w:rsidRPr="00107C42">
        <w:rPr>
          <w:rStyle w:val="StyleUnderline"/>
          <w:highlight w:val="green"/>
        </w:rPr>
        <w:t>military activities of</w:t>
      </w:r>
      <w:r w:rsidRPr="00DE79D4">
        <w:rPr>
          <w:rStyle w:val="StyleUnderline"/>
        </w:rPr>
        <w:t xml:space="preserve"> countries such as </w:t>
      </w:r>
      <w:r w:rsidRPr="00107C42">
        <w:rPr>
          <w:rStyle w:val="StyleUnderline"/>
          <w:highlight w:val="green"/>
        </w:rPr>
        <w:t>China, Russia, Iran, and No</w:t>
      </w:r>
      <w:r w:rsidRPr="00163783">
        <w:rPr>
          <w:rStyle w:val="StyleUnderline"/>
        </w:rPr>
        <w:t xml:space="preserve">rth </w:t>
      </w:r>
      <w:r w:rsidRPr="00107C42">
        <w:rPr>
          <w:rStyle w:val="StyleUnderline"/>
          <w:highlight w:val="green"/>
        </w:rPr>
        <w:t>Ko</w:t>
      </w:r>
      <w:r w:rsidRPr="00163783">
        <w:rPr>
          <w:rStyle w:val="StyleUnderline"/>
        </w:rPr>
        <w:t>rea</w:t>
      </w:r>
      <w:r w:rsidRPr="00240D00">
        <w:rPr>
          <w:sz w:val="10"/>
        </w:rPr>
        <w:t xml:space="preserve">. Figure 1.2 shows the capability of modem unclassified space-based imaging. The capability of the classified systems is presumed to be significantly better, providing much more detail. </w:t>
      </w:r>
      <w:r w:rsidRPr="00107C42">
        <w:rPr>
          <w:rStyle w:val="StyleUnderline"/>
          <w:highlight w:val="green"/>
        </w:rPr>
        <w:t>Losing these</w:t>
      </w:r>
      <w:r w:rsidRPr="00DE79D4">
        <w:rPr>
          <w:rStyle w:val="StyleUnderline"/>
        </w:rPr>
        <w:t xml:space="preserve"> satellites </w:t>
      </w:r>
      <w:r w:rsidRPr="00107C42">
        <w:rPr>
          <w:rStyle w:val="StyleUnderline"/>
          <w:highlight w:val="green"/>
        </w:rPr>
        <w:t>would place</w:t>
      </w:r>
      <w:r w:rsidRPr="00DE79D4">
        <w:rPr>
          <w:rStyle w:val="StyleUnderline"/>
        </w:rPr>
        <w:t xml:space="preserve"> global </w:t>
      </w:r>
      <w:r w:rsidRPr="00107C42">
        <w:rPr>
          <w:rStyle w:val="StyleUnderline"/>
          <w:highlight w:val="green"/>
        </w:rPr>
        <w:t>militaries on high alert</w:t>
      </w:r>
      <w:r w:rsidRPr="00240D00">
        <w:rPr>
          <w:sz w:val="10"/>
        </w:rPr>
        <w:t xml:space="preserve"> and have them operating, literally, in the blind. </w:t>
      </w:r>
      <w:r w:rsidRPr="00DE79D4">
        <w:rPr>
          <w:rStyle w:val="StyleUnderline"/>
        </w:rPr>
        <w:t xml:space="preserve">Our military would suddenly become vulnerable in other areas as </w:t>
      </w:r>
      <w:r w:rsidRPr="00745FA8">
        <w:rPr>
          <w:rStyle w:val="StyleUnderline"/>
        </w:rPr>
        <w:t>well. GPS</w:t>
      </w:r>
      <w:r w:rsidRPr="00240D00">
        <w:rPr>
          <w:sz w:val="10"/>
        </w:rPr>
        <w:t xml:space="preserve">, a network of 24-32 satellites in medium-Earth </w:t>
      </w:r>
      <w:proofErr w:type="gramStart"/>
      <w:r w:rsidRPr="00240D00">
        <w:rPr>
          <w:sz w:val="10"/>
        </w:rPr>
        <w:t xml:space="preserve">orbit, </w:t>
      </w:r>
      <w:r>
        <w:rPr>
          <w:rStyle w:val="StyleUnderline"/>
        </w:rPr>
        <w:t xml:space="preserve"> </w:t>
      </w:r>
      <w:r w:rsidRPr="00745FA8">
        <w:rPr>
          <w:rStyle w:val="StyleUnderline"/>
        </w:rPr>
        <w:t>common</w:t>
      </w:r>
      <w:proofErr w:type="gramEnd"/>
      <w:r w:rsidRPr="00745FA8">
        <w:rPr>
          <w:rStyle w:val="StyleUnderline"/>
        </w:rPr>
        <w:t xml:space="preserve"> use by individuals and industry. The network</w:t>
      </w:r>
      <w:r w:rsidRPr="00240D00">
        <w:rPr>
          <w:sz w:val="10"/>
        </w:rPr>
        <w:t xml:space="preserve">, which became fully operational in 1993, </w:t>
      </w:r>
      <w:r w:rsidRPr="00745FA8">
        <w:rPr>
          <w:rStyle w:val="StyleUnderline"/>
        </w:rPr>
        <w:t>allows</w:t>
      </w:r>
      <w:r w:rsidRPr="00240D00">
        <w:rPr>
          <w:sz w:val="10"/>
        </w:rPr>
        <w:t xml:space="preserve"> our </w:t>
      </w:r>
      <w:r w:rsidRPr="00745FA8">
        <w:rPr>
          <w:rStyle w:val="StyleUnderline"/>
        </w:rPr>
        <w:t>armed forces to know their exact locations anywhere in the world. It is used to guide bombs to</w:t>
      </w:r>
      <w:r w:rsidRPr="00240D00">
        <w:rPr>
          <w:sz w:val="10"/>
        </w:rPr>
        <w:t xml:space="preserve"> their </w:t>
      </w:r>
      <w:r w:rsidRPr="00745FA8">
        <w:rPr>
          <w:rStyle w:val="StyleUnderline"/>
        </w:rPr>
        <w:t>targets with unprecedented accuracy</w:t>
      </w:r>
      <w:r w:rsidRPr="00240D00">
        <w:rPr>
          <w:sz w:val="10"/>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745FA8">
        <w:rPr>
          <w:rStyle w:val="StyleUnderline"/>
        </w:rPr>
        <w:t>It allows soldiers to navigate in the dark or in adverse weather</w:t>
      </w:r>
      <w:r w:rsidRPr="00DE79D4">
        <w:rPr>
          <w:rStyle w:val="StyleUnderline"/>
        </w:rPr>
        <w:t xml:space="preserve"> or sandstorms. </w:t>
      </w:r>
      <w:r w:rsidRPr="00107C42">
        <w:rPr>
          <w:rStyle w:val="StyleUnderline"/>
          <w:highlight w:val="green"/>
        </w:rPr>
        <w:t>Without GPS</w:t>
      </w:r>
      <w:r w:rsidRPr="00192522">
        <w:rPr>
          <w:rStyle w:val="StyleUnderline"/>
        </w:rPr>
        <w:t xml:space="preserve">, our </w:t>
      </w:r>
      <w:r w:rsidRPr="00107C42">
        <w:rPr>
          <w:rStyle w:val="StyleUnderline"/>
          <w:highlight w:val="green"/>
        </w:rPr>
        <w:t>military advantage</w:t>
      </w:r>
      <w:r w:rsidRPr="00DE79D4">
        <w:rPr>
          <w:rStyle w:val="StyleUnderline"/>
        </w:rPr>
        <w:t xml:space="preserve"> over</w:t>
      </w:r>
      <w:r w:rsidRPr="00240D00">
        <w:rPr>
          <w:sz w:val="10"/>
        </w:rPr>
        <w:t xml:space="preserve"> potential </w:t>
      </w:r>
      <w:r w:rsidRPr="00DE79D4">
        <w:rPr>
          <w:rStyle w:val="StyleUnderline"/>
        </w:rPr>
        <w:t xml:space="preserve">adversaries </w:t>
      </w:r>
      <w:r w:rsidRPr="00107C42">
        <w:rPr>
          <w:rStyle w:val="StyleUnderline"/>
          <w:highlight w:val="green"/>
        </w:rPr>
        <w:t>would be</w:t>
      </w:r>
      <w:r w:rsidRPr="00240D00">
        <w:rPr>
          <w:sz w:val="10"/>
        </w:rPr>
        <w:t xml:space="preserve"> dramatically reduced or </w:t>
      </w:r>
      <w:r w:rsidRPr="00107C42">
        <w:rPr>
          <w:rStyle w:val="StyleUnderline"/>
          <w:highlight w:val="green"/>
        </w:rPr>
        <w:t>eliminated</w:t>
      </w:r>
      <w:r w:rsidRPr="00240D00">
        <w:rPr>
          <w:sz w:val="10"/>
        </w:rPr>
        <w:t>.</w:t>
      </w:r>
    </w:p>
    <w:p w14:paraId="5DA1B571" w14:textId="77777777" w:rsidR="002313B1" w:rsidRPr="00DF65BB" w:rsidRDefault="002313B1" w:rsidP="002313B1">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climate extinction</w:t>
      </w:r>
    </w:p>
    <w:p w14:paraId="1FBAA2C5" w14:textId="77777777" w:rsidR="002313B1" w:rsidRPr="00240D00" w:rsidRDefault="002313B1" w:rsidP="002313B1">
      <w:pPr>
        <w:rPr>
          <w:sz w:val="14"/>
        </w:rPr>
      </w:pPr>
      <w:r w:rsidRPr="00240D00">
        <w:rPr>
          <w:sz w:val="14"/>
        </w:rPr>
        <w:t xml:space="preserve">Ben </w:t>
      </w:r>
      <w:r w:rsidRPr="00367B77">
        <w:rPr>
          <w:rStyle w:val="Style13ptBold"/>
        </w:rPr>
        <w:t>Biggs 18</w:t>
      </w:r>
      <w:r w:rsidRPr="00240D00">
        <w:rPr>
          <w:sz w:val="14"/>
        </w:rPr>
        <w:t xml:space="preserve">, PhD Researcher in Computer Vision and Deep Learning at the University of Cambridge, “How Satellites Can Protect Planet Earth </w:t>
      </w:r>
      <w:proofErr w:type="gramStart"/>
      <w:r w:rsidRPr="00240D00">
        <w:rPr>
          <w:sz w:val="14"/>
        </w:rPr>
        <w:t>From</w:t>
      </w:r>
      <w:proofErr w:type="gramEnd"/>
      <w:r w:rsidRPr="00240D00">
        <w:rPr>
          <w:sz w:val="14"/>
        </w:rPr>
        <w:t xml:space="preserve"> Disaster”, </w:t>
      </w:r>
      <w:proofErr w:type="spellStart"/>
      <w:r w:rsidRPr="00240D00">
        <w:rPr>
          <w:sz w:val="14"/>
        </w:rPr>
        <w:t>HowItWorks</w:t>
      </w:r>
      <w:proofErr w:type="spellEnd"/>
      <w:r w:rsidRPr="00240D00">
        <w:rPr>
          <w:sz w:val="14"/>
        </w:rPr>
        <w:t xml:space="preserve"> Daily, 12/22/2018, https://www.howitworksdaily.com/how-satellites-can-protect-planet-earth-from-disaster/</w:t>
      </w:r>
    </w:p>
    <w:p w14:paraId="56031690" w14:textId="77777777" w:rsidR="002313B1" w:rsidRPr="00745FA8" w:rsidRDefault="002313B1" w:rsidP="002313B1">
      <w:pPr>
        <w:rPr>
          <w:szCs w:val="18"/>
          <w:u w:val="single"/>
        </w:rPr>
      </w:pPr>
      <w:r w:rsidRPr="00240D00">
        <w:rPr>
          <w:sz w:val="14"/>
          <w:szCs w:val="18"/>
        </w:rPr>
        <w:lastRenderedPageBreak/>
        <w:t xml:space="preserve">It might not look it, but </w:t>
      </w:r>
      <w:r w:rsidRPr="00107C42">
        <w:rPr>
          <w:rStyle w:val="StyleUnderline"/>
          <w:highlight w:val="green"/>
        </w:rPr>
        <w:t>our planet is</w:t>
      </w:r>
      <w:r w:rsidRPr="00367B77">
        <w:rPr>
          <w:rStyle w:val="StyleUnderline"/>
        </w:rPr>
        <w:t xml:space="preserve"> a </w:t>
      </w:r>
      <w:r w:rsidRPr="00107C42">
        <w:rPr>
          <w:rStyle w:val="StyleUnderline"/>
          <w:highlight w:val="green"/>
        </w:rPr>
        <w:t>fragile</w:t>
      </w:r>
      <w:r w:rsidRPr="00367B77">
        <w:rPr>
          <w:rStyle w:val="StyleUnderline"/>
        </w:rPr>
        <w:t xml:space="preserve"> place. </w:t>
      </w:r>
      <w:r w:rsidRPr="00107C42">
        <w:rPr>
          <w:rStyle w:val="StyleUnderline"/>
          <w:highlight w:val="green"/>
        </w:rPr>
        <w:t>A delicate balance</w:t>
      </w:r>
      <w:r w:rsidRPr="00367B77">
        <w:rPr>
          <w:rStyle w:val="StyleUnderline"/>
        </w:rPr>
        <w:t xml:space="preserve"> of pressure, temperature and gases </w:t>
      </w:r>
      <w:r w:rsidRPr="00107C42">
        <w:rPr>
          <w:rStyle w:val="StyleUnderline"/>
          <w:highlight w:val="green"/>
        </w:rPr>
        <w:t>keeps us alive</w:t>
      </w:r>
      <w:r w:rsidRPr="00240D00">
        <w:rPr>
          <w:sz w:val="14"/>
          <w:szCs w:val="18"/>
        </w:rPr>
        <w:t xml:space="preserve">, as our atmosphere lets in enough heat for us to thrive – but not too much that we get too toasty. For many years our planet has looked after itself with ease. </w:t>
      </w:r>
      <w:r w:rsidRPr="00240D00">
        <w:rPr>
          <w:sz w:val="14"/>
        </w:rPr>
        <w:t>Now, with humans</w:t>
      </w:r>
      <w:r w:rsidRPr="00240D00">
        <w:rPr>
          <w:sz w:val="14"/>
          <w:szCs w:val="18"/>
        </w:rPr>
        <w:t xml:space="preserve"> on the scene, </w:t>
      </w:r>
      <w:r w:rsidRPr="00107C42">
        <w:rPr>
          <w:rStyle w:val="StyleUnderline"/>
          <w:highlight w:val="green"/>
        </w:rPr>
        <w:t xml:space="preserve">things are changing </w:t>
      </w:r>
      <w:r w:rsidRPr="00DB0C3B">
        <w:rPr>
          <w:rStyle w:val="StyleUnderline"/>
        </w:rPr>
        <w:t>more than ever</w:t>
      </w:r>
      <w:r w:rsidRPr="00107C42">
        <w:rPr>
          <w:rStyle w:val="StyleUnderline"/>
          <w:highlight w:val="green"/>
        </w:rPr>
        <w:t>, from climate change to</w:t>
      </w:r>
      <w:r w:rsidRPr="00745FA8">
        <w:rPr>
          <w:rStyle w:val="StyleUnderline"/>
        </w:rPr>
        <w:t xml:space="preserve"> </w:t>
      </w:r>
      <w:r w:rsidRPr="00163783">
        <w:rPr>
          <w:rStyle w:val="StyleUnderline"/>
        </w:rPr>
        <w:t xml:space="preserve">mass </w:t>
      </w:r>
      <w:r w:rsidRPr="00107C42">
        <w:rPr>
          <w:rStyle w:val="StyleUnderline"/>
          <w:highlight w:val="green"/>
        </w:rPr>
        <w:t>deforestation. If our planet is</w:t>
      </w:r>
      <w:r w:rsidRPr="00163783">
        <w:rPr>
          <w:rStyle w:val="StyleUnderline"/>
        </w:rPr>
        <w:t xml:space="preserve"> going </w:t>
      </w:r>
      <w:r w:rsidRPr="00107C42">
        <w:rPr>
          <w:rStyle w:val="StyleUnderline"/>
          <w:highlight w:val="green"/>
        </w:rPr>
        <w:t>to survive</w:t>
      </w:r>
      <w:r w:rsidRPr="00367B77">
        <w:rPr>
          <w:rStyle w:val="StyleUnderline"/>
        </w:rPr>
        <w:t xml:space="preserve"> long into the </w:t>
      </w:r>
      <w:proofErr w:type="gramStart"/>
      <w:r w:rsidRPr="00BB1634">
        <w:rPr>
          <w:rStyle w:val="StyleUnderline"/>
        </w:rPr>
        <w:t>future</w:t>
      </w:r>
      <w:proofErr w:type="gramEnd"/>
      <w:r w:rsidRPr="00BB1634">
        <w:rPr>
          <w:rStyle w:val="StyleUnderline"/>
        </w:rPr>
        <w:t xml:space="preserve"> </w:t>
      </w:r>
      <w:r w:rsidRPr="00107C42">
        <w:rPr>
          <w:rStyle w:val="StyleUnderline"/>
          <w:highlight w:val="green"/>
        </w:rPr>
        <w:t>it’s going to need our help.</w:t>
      </w:r>
      <w:r w:rsidRPr="00BB1634">
        <w:rPr>
          <w:rStyle w:val="StyleUnderline"/>
        </w:rPr>
        <w:t xml:space="preserve"> </w:t>
      </w:r>
      <w:r w:rsidRPr="00107C42">
        <w:rPr>
          <w:rStyle w:val="StyleUnderline"/>
          <w:b/>
          <w:bCs/>
          <w:highlight w:val="green"/>
        </w:rPr>
        <w:t>Fortunately, we’ve got</w:t>
      </w:r>
      <w:r w:rsidRPr="00701C6E">
        <w:rPr>
          <w:b/>
          <w:bCs/>
          <w:sz w:val="14"/>
          <w:szCs w:val="18"/>
        </w:rPr>
        <w:t xml:space="preserve"> plenty of </w:t>
      </w:r>
      <w:r w:rsidRPr="00107C42">
        <w:rPr>
          <w:rStyle w:val="StyleUnderline"/>
          <w:b/>
          <w:bCs/>
          <w:highlight w:val="green"/>
        </w:rPr>
        <w:t>missions</w:t>
      </w:r>
      <w:r w:rsidRPr="00701C6E">
        <w:rPr>
          <w:b/>
          <w:bCs/>
          <w:sz w:val="14"/>
          <w:szCs w:val="18"/>
        </w:rPr>
        <w:t xml:space="preserve"> that are </w:t>
      </w:r>
      <w:r w:rsidRPr="00701C6E">
        <w:rPr>
          <w:rStyle w:val="StyleUnderline"/>
          <w:b/>
          <w:bCs/>
        </w:rPr>
        <w:t xml:space="preserve">working for the benefit of our world already. </w:t>
      </w:r>
      <w:r w:rsidRPr="00107C42">
        <w:rPr>
          <w:rStyle w:val="StyleUnderline"/>
          <w:b/>
          <w:bCs/>
          <w:highlight w:val="green"/>
        </w:rPr>
        <w:t>Using observation sat</w:t>
      </w:r>
      <w:r w:rsidRPr="00701C6E">
        <w:rPr>
          <w:rStyle w:val="StyleUnderline"/>
          <w:b/>
          <w:bCs/>
        </w:rPr>
        <w:t>ellite</w:t>
      </w:r>
      <w:r w:rsidRPr="00107C42">
        <w:rPr>
          <w:rStyle w:val="StyleUnderline"/>
          <w:b/>
          <w:bCs/>
          <w:highlight w:val="green"/>
        </w:rPr>
        <w:t>s</w:t>
      </w:r>
      <w:r w:rsidRPr="00367B77">
        <w:rPr>
          <w:rStyle w:val="StyleUnderline"/>
        </w:rPr>
        <w:t xml:space="preserve"> in orbit, scientists have been </w:t>
      </w:r>
      <w:r w:rsidRPr="00107C42">
        <w:rPr>
          <w:rStyle w:val="StyleUnderline"/>
          <w:highlight w:val="green"/>
        </w:rPr>
        <w:t>monitoring Earth</w:t>
      </w:r>
      <w:r w:rsidRPr="00367B77">
        <w:rPr>
          <w:rStyle w:val="StyleUnderline"/>
        </w:rPr>
        <w:t xml:space="preserve"> for decades, </w:t>
      </w:r>
      <w:r w:rsidRPr="00107C42">
        <w:rPr>
          <w:rStyle w:val="StyleUnderline"/>
          <w:highlight w:val="green"/>
        </w:rPr>
        <w:t xml:space="preserve">watching </w:t>
      </w:r>
      <w:r w:rsidRPr="00745FA8">
        <w:rPr>
          <w:rStyle w:val="StyleUnderline"/>
        </w:rPr>
        <w:t>how the planet</w:t>
      </w:r>
      <w:r w:rsidRPr="00367B77">
        <w:rPr>
          <w:rStyle w:val="StyleUnderline"/>
        </w:rPr>
        <w:t xml:space="preserve"> pulsates and </w:t>
      </w:r>
      <w:r w:rsidRPr="00107C42">
        <w:rPr>
          <w:rStyle w:val="StyleUnderline"/>
          <w:highlight w:val="green"/>
        </w:rPr>
        <w:t>changes</w:t>
      </w:r>
      <w:r w:rsidRPr="00367B77">
        <w:rPr>
          <w:rStyle w:val="StyleUnderline"/>
        </w:rPr>
        <w:t xml:space="preserve"> over time. From orbit </w:t>
      </w:r>
      <w:r w:rsidRPr="00107C42">
        <w:rPr>
          <w:rStyle w:val="StyleUnderline"/>
          <w:highlight w:val="green"/>
        </w:rPr>
        <w:t>we can watch</w:t>
      </w:r>
      <w:r w:rsidRPr="00367B77">
        <w:rPr>
          <w:rStyle w:val="StyleUnderline"/>
        </w:rPr>
        <w:t xml:space="preserve"> how </w:t>
      </w:r>
      <w:r w:rsidRPr="00107C42">
        <w:rPr>
          <w:rStyle w:val="StyleUnderline"/>
          <w:highlight w:val="green"/>
        </w:rPr>
        <w:t xml:space="preserve">species </w:t>
      </w:r>
      <w:r w:rsidRPr="00745FA8">
        <w:rPr>
          <w:rStyle w:val="StyleUnderline"/>
        </w:rPr>
        <w:t>migrate</w:t>
      </w:r>
      <w:r w:rsidRPr="00107C42">
        <w:rPr>
          <w:rStyle w:val="StyleUnderline"/>
          <w:highlight w:val="green"/>
        </w:rPr>
        <w:t xml:space="preserve">, </w:t>
      </w:r>
      <w:proofErr w:type="gramStart"/>
      <w:r w:rsidRPr="00107C42">
        <w:rPr>
          <w:rStyle w:val="StyleUnderline"/>
          <w:highlight w:val="green"/>
        </w:rPr>
        <w:t>identify</w:t>
      </w:r>
      <w:proofErr w:type="gramEnd"/>
      <w:r w:rsidRPr="00107C42">
        <w:rPr>
          <w:rStyle w:val="StyleUnderline"/>
          <w:highlight w:val="green"/>
        </w:rPr>
        <w:t xml:space="preserve"> and predict</w:t>
      </w:r>
      <w:r w:rsidRPr="00367B77">
        <w:rPr>
          <w:rStyle w:val="StyleUnderline"/>
        </w:rPr>
        <w:t xml:space="preserve"> environmental </w:t>
      </w:r>
      <w:r w:rsidRPr="00107C42">
        <w:rPr>
          <w:rStyle w:val="StyleUnderline"/>
          <w:highlight w:val="green"/>
        </w:rPr>
        <w:t>changes and</w:t>
      </w:r>
      <w:r w:rsidRPr="00367B77">
        <w:rPr>
          <w:rStyle w:val="StyleUnderline"/>
        </w:rPr>
        <w:t xml:space="preserve"> even </w:t>
      </w:r>
      <w:r w:rsidRPr="00107C42">
        <w:rPr>
          <w:rStyle w:val="StyleUnderline"/>
          <w:highlight w:val="green"/>
        </w:rPr>
        <w:t>fix problems</w:t>
      </w:r>
      <w:r w:rsidRPr="00240D00">
        <w:rPr>
          <w:sz w:val="14"/>
          <w:szCs w:val="18"/>
        </w:rPr>
        <w:t xml:space="preserve">. </w:t>
      </w:r>
      <w:r w:rsidRPr="004C41AB">
        <w:rPr>
          <w:rStyle w:val="StyleUnderline"/>
        </w:rPr>
        <w:t xml:space="preserve">A great example of this was the global effort to </w:t>
      </w:r>
      <w:r w:rsidRPr="00163783">
        <w:rPr>
          <w:rStyle w:val="StyleUnderline"/>
        </w:rPr>
        <w:t>repair a hole in the ozone</w:t>
      </w:r>
      <w:r w:rsidRPr="004C41AB">
        <w:rPr>
          <w:rStyle w:val="StyleUnderline"/>
        </w:rPr>
        <w:t xml:space="preserve"> above the Antarctic</w:t>
      </w:r>
      <w:r w:rsidRPr="00367B77">
        <w:rPr>
          <w:rStyle w:val="StyleUnderline"/>
        </w:rPr>
        <w:t xml:space="preserve"> back in 1987</w:t>
      </w:r>
      <w:r w:rsidRPr="00240D00">
        <w:rPr>
          <w:sz w:val="14"/>
          <w:szCs w:val="18"/>
        </w:rPr>
        <w:t xml:space="preserve">. Two years prior, </w:t>
      </w:r>
      <w:r w:rsidRPr="00367B77">
        <w:rPr>
          <w:rStyle w:val="StyleUnderline"/>
        </w:rPr>
        <w:t>scientists</w:t>
      </w:r>
      <w:r w:rsidRPr="00240D00">
        <w:rPr>
          <w:sz w:val="14"/>
          <w:szCs w:val="18"/>
        </w:rPr>
        <w:t xml:space="preserve"> had </w:t>
      </w:r>
      <w:r w:rsidRPr="00367B77">
        <w:rPr>
          <w:rStyle w:val="StyleUnderline"/>
        </w:rPr>
        <w:t>discovered that</w:t>
      </w:r>
      <w:r w:rsidRPr="00240D00">
        <w:rPr>
          <w:sz w:val="14"/>
          <w:szCs w:val="18"/>
        </w:rPr>
        <w:t xml:space="preserve"> chemicals known as chlorofluorocarbons (</w:t>
      </w:r>
      <w:r w:rsidRPr="00367B77">
        <w:rPr>
          <w:rStyle w:val="StyleUnderline"/>
        </w:rPr>
        <w:t>CFCs</w:t>
      </w:r>
      <w:r w:rsidRPr="00240D00">
        <w:rPr>
          <w:sz w:val="14"/>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w:t>
      </w:r>
      <w:proofErr w:type="gramEnd"/>
      <w:r w:rsidRPr="00367B77">
        <w:rPr>
          <w:rStyle w:val="StyleUnderline"/>
        </w:rPr>
        <w:t xml:space="preserve"> countries around the world agreed to phase out</w:t>
      </w:r>
      <w:r w:rsidRPr="00240D00">
        <w:rPr>
          <w:sz w:val="14"/>
          <w:szCs w:val="18"/>
        </w:rPr>
        <w:t xml:space="preserve"> the </w:t>
      </w:r>
      <w:r w:rsidRPr="00367B77">
        <w:rPr>
          <w:rStyle w:val="StyleUnderline"/>
        </w:rPr>
        <w:t>use</w:t>
      </w:r>
      <w:r w:rsidRPr="00240D00">
        <w:rPr>
          <w:sz w:val="14"/>
          <w:szCs w:val="18"/>
        </w:rPr>
        <w:t xml:space="preserve"> of CFC </w:t>
      </w:r>
      <w:r w:rsidRPr="00367B77">
        <w:rPr>
          <w:rStyle w:val="StyleUnderline"/>
        </w:rPr>
        <w:t>as part of the Montreal Protocol. In</w:t>
      </w:r>
      <w:r w:rsidRPr="00240D00">
        <w:rPr>
          <w:sz w:val="14"/>
          <w:szCs w:val="18"/>
        </w:rPr>
        <w:t xml:space="preserve"> early </w:t>
      </w:r>
      <w:r w:rsidRPr="00367B77">
        <w:rPr>
          <w:rStyle w:val="StyleUnderline"/>
        </w:rPr>
        <w:t>2018, NASA announced that</w:t>
      </w:r>
      <w:r w:rsidRPr="00240D00">
        <w:rPr>
          <w:sz w:val="14"/>
          <w:szCs w:val="18"/>
        </w:rPr>
        <w:t xml:space="preserve"> its </w:t>
      </w:r>
      <w:r w:rsidRPr="00367B77">
        <w:rPr>
          <w:rStyle w:val="StyleUnderline"/>
        </w:rPr>
        <w:t>Aura</w:t>
      </w:r>
      <w:r w:rsidRPr="00240D00">
        <w:rPr>
          <w:sz w:val="14"/>
          <w:szCs w:val="18"/>
        </w:rPr>
        <w:t xml:space="preserve"> satellite had </w:t>
      </w:r>
      <w:r w:rsidRPr="00367B77">
        <w:rPr>
          <w:rStyle w:val="StyleUnderline"/>
        </w:rPr>
        <w:t>watched the hole successfully close</w:t>
      </w:r>
      <w:r w:rsidRPr="00240D00">
        <w:rPr>
          <w:sz w:val="14"/>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240D00">
        <w:rPr>
          <w:sz w:val="14"/>
          <w:szCs w:val="18"/>
        </w:rPr>
        <w:t>programme</w:t>
      </w:r>
      <w:proofErr w:type="spellEnd"/>
      <w:r w:rsidRPr="00240D00">
        <w:rPr>
          <w:sz w:val="14"/>
          <w:szCs w:val="18"/>
        </w:rPr>
        <w:t xml:space="preserve">, which began in 1997, has seen NASA launch missions and instruments into orbit. This has included the groundbreaking </w:t>
      </w:r>
      <w:r w:rsidRPr="00367B77">
        <w:rPr>
          <w:rStyle w:val="StyleUnderline"/>
        </w:rPr>
        <w:t>Landsat</w:t>
      </w:r>
      <w:r w:rsidRPr="00240D00">
        <w:rPr>
          <w:sz w:val="14"/>
          <w:szCs w:val="18"/>
        </w:rPr>
        <w:t xml:space="preserve"> series of </w:t>
      </w:r>
      <w:r w:rsidRPr="00367B77">
        <w:rPr>
          <w:rStyle w:val="StyleUnderline"/>
        </w:rPr>
        <w:t>satellites</w:t>
      </w:r>
      <w:r w:rsidRPr="00240D00">
        <w:rPr>
          <w:sz w:val="14"/>
          <w:szCs w:val="18"/>
        </w:rPr>
        <w:t xml:space="preserve">, which have </w:t>
      </w:r>
      <w:r w:rsidRPr="00367B77">
        <w:rPr>
          <w:rStyle w:val="StyleUnderline"/>
        </w:rPr>
        <w:t>provided surface images of the whole globe</w:t>
      </w:r>
      <w:r w:rsidRPr="00240D00">
        <w:rPr>
          <w:sz w:val="14"/>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240D00">
        <w:rPr>
          <w:sz w:val="14"/>
          <w:szCs w:val="18"/>
        </w:rPr>
        <w:t>programme’s</w:t>
      </w:r>
      <w:proofErr w:type="spellEnd"/>
      <w:r w:rsidRPr="00240D00">
        <w:rPr>
          <w:sz w:val="14"/>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240D00">
        <w:rPr>
          <w:sz w:val="14"/>
          <w:szCs w:val="18"/>
        </w:rPr>
        <w:t xml:space="preserve">. The European Space Agency </w:t>
      </w:r>
      <w:r w:rsidRPr="00367B77">
        <w:rPr>
          <w:rStyle w:val="StyleUnderline"/>
        </w:rPr>
        <w:t>(ESA) runs</w:t>
      </w:r>
      <w:r w:rsidRPr="00240D00">
        <w:rPr>
          <w:sz w:val="14"/>
          <w:szCs w:val="18"/>
        </w:rPr>
        <w:t xml:space="preserve"> the </w:t>
      </w:r>
      <w:r w:rsidRPr="00367B77">
        <w:rPr>
          <w:rStyle w:val="StyleUnderline"/>
        </w:rPr>
        <w:t>Copernicus</w:t>
      </w:r>
      <w:r w:rsidRPr="00240D00">
        <w:rPr>
          <w:sz w:val="14"/>
          <w:szCs w:val="18"/>
        </w:rPr>
        <w:t xml:space="preserve"> project, billed as </w:t>
      </w:r>
      <w:r w:rsidRPr="00367B77">
        <w:rPr>
          <w:rStyle w:val="StyleUnderline"/>
        </w:rPr>
        <w:t>the world’s largest single Earth observation campaign</w:t>
      </w:r>
      <w:r w:rsidRPr="00240D00">
        <w:rPr>
          <w:sz w:val="14"/>
          <w:szCs w:val="18"/>
        </w:rPr>
        <w:t xml:space="preserve">. Previously known as the Global Monitoring for Environment and Security (GMES) </w:t>
      </w:r>
      <w:proofErr w:type="spellStart"/>
      <w:r w:rsidRPr="00240D00">
        <w:rPr>
          <w:sz w:val="14"/>
          <w:szCs w:val="18"/>
        </w:rPr>
        <w:t>programme</w:t>
      </w:r>
      <w:proofErr w:type="spellEnd"/>
      <w:r w:rsidRPr="00240D00">
        <w:rPr>
          <w:sz w:val="14"/>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240D00">
        <w:rPr>
          <w:sz w:val="14"/>
          <w:szCs w:val="18"/>
        </w:rPr>
        <w:t>behaviour</w:t>
      </w:r>
      <w:proofErr w:type="spellEnd"/>
      <w:r w:rsidRPr="00240D00">
        <w:rPr>
          <w:sz w:val="14"/>
          <w:szCs w:val="18"/>
        </w:rPr>
        <w:t xml:space="preserve"> and health of the oceans, but it has a wide range of abilities. It flies </w:t>
      </w:r>
      <w:proofErr w:type="gramStart"/>
      <w:r w:rsidRPr="00240D00">
        <w:rPr>
          <w:sz w:val="14"/>
          <w:szCs w:val="18"/>
        </w:rPr>
        <w:t>in formation</w:t>
      </w:r>
      <w:proofErr w:type="gramEnd"/>
      <w:r w:rsidRPr="00240D00">
        <w:rPr>
          <w:sz w:val="14"/>
          <w:szCs w:val="18"/>
        </w:rPr>
        <w:t xml:space="preserve"> with its predecessor, Sentinel-3A, and together the two of them can provide global data for Earth across an entire day. The </w:t>
      </w:r>
      <w:r w:rsidRPr="00107C42">
        <w:rPr>
          <w:rStyle w:val="StyleUnderline"/>
          <w:highlight w:val="green"/>
        </w:rPr>
        <w:t>sat</w:t>
      </w:r>
      <w:r w:rsidRPr="00367B77">
        <w:rPr>
          <w:rStyle w:val="StyleUnderline"/>
        </w:rPr>
        <w:t>ellite</w:t>
      </w:r>
      <w:r w:rsidRPr="00107C42">
        <w:rPr>
          <w:rStyle w:val="StyleUnderline"/>
          <w:highlight w:val="green"/>
        </w:rPr>
        <w:t>s</w:t>
      </w:r>
      <w:r w:rsidRPr="00240D00">
        <w:rPr>
          <w:sz w:val="14"/>
          <w:szCs w:val="18"/>
        </w:rPr>
        <w:t xml:space="preserve"> can </w:t>
      </w:r>
      <w:r w:rsidRPr="00107C42">
        <w:rPr>
          <w:rStyle w:val="StyleUnderline"/>
          <w:highlight w:val="green"/>
        </w:rPr>
        <w:t>measure</w:t>
      </w:r>
      <w:r w:rsidRPr="00240D00">
        <w:rPr>
          <w:sz w:val="14"/>
          <w:szCs w:val="18"/>
        </w:rPr>
        <w:t xml:space="preserve"> the </w:t>
      </w:r>
      <w:r w:rsidRPr="00107C42">
        <w:rPr>
          <w:rStyle w:val="StyleUnderline"/>
          <w:highlight w:val="green"/>
        </w:rPr>
        <w:t>temperature over oceans</w:t>
      </w:r>
      <w:r w:rsidRPr="00240D00">
        <w:rPr>
          <w:sz w:val="14"/>
          <w:szCs w:val="18"/>
        </w:rPr>
        <w:t xml:space="preserve">, as well as the </w:t>
      </w:r>
      <w:proofErr w:type="spellStart"/>
      <w:r w:rsidRPr="00240D00">
        <w:rPr>
          <w:sz w:val="14"/>
          <w:szCs w:val="18"/>
        </w:rPr>
        <w:t>colour</w:t>
      </w:r>
      <w:proofErr w:type="spellEnd"/>
      <w:r w:rsidRPr="00240D00">
        <w:rPr>
          <w:sz w:val="14"/>
          <w:szCs w:val="18"/>
        </w:rPr>
        <w:t xml:space="preserve"> and height of the sea. </w:t>
      </w:r>
      <w:r w:rsidRPr="00367B77">
        <w:rPr>
          <w:rStyle w:val="StyleUnderline"/>
        </w:rPr>
        <w:t>They can</w:t>
      </w:r>
      <w:r w:rsidRPr="00240D00">
        <w:rPr>
          <w:sz w:val="14"/>
          <w:szCs w:val="18"/>
        </w:rPr>
        <w:t xml:space="preserve"> also </w:t>
      </w:r>
      <w:r w:rsidRPr="00107C42">
        <w:rPr>
          <w:rStyle w:val="StyleUnderline"/>
          <w:highlight w:val="green"/>
        </w:rPr>
        <w:t>monitor</w:t>
      </w:r>
      <w:r w:rsidRPr="00367B77">
        <w:rPr>
          <w:rStyle w:val="StyleUnderline"/>
        </w:rPr>
        <w:t xml:space="preserve"> </w:t>
      </w:r>
      <w:r w:rsidRPr="00107C42">
        <w:rPr>
          <w:rStyle w:val="StyleUnderline"/>
          <w:highlight w:val="green"/>
        </w:rPr>
        <w:t>wildfires</w:t>
      </w:r>
      <w:r w:rsidRPr="00240D00">
        <w:rPr>
          <w:sz w:val="14"/>
          <w:szCs w:val="18"/>
        </w:rPr>
        <w:t xml:space="preserve"> from space, </w:t>
      </w:r>
      <w:r w:rsidRPr="00367B77">
        <w:rPr>
          <w:rStyle w:val="StyleUnderline"/>
        </w:rPr>
        <w:t>check</w:t>
      </w:r>
      <w:r w:rsidRPr="00240D00">
        <w:rPr>
          <w:sz w:val="14"/>
          <w:szCs w:val="18"/>
        </w:rPr>
        <w:t xml:space="preserve"> the health of </w:t>
      </w:r>
      <w:r w:rsidRPr="00367B77">
        <w:rPr>
          <w:rStyle w:val="StyleUnderline"/>
        </w:rPr>
        <w:t>vegetation and map the way</w:t>
      </w:r>
      <w:r w:rsidRPr="00240D00">
        <w:rPr>
          <w:sz w:val="14"/>
          <w:szCs w:val="18"/>
        </w:rPr>
        <w:t xml:space="preserve"> that </w:t>
      </w:r>
      <w:r w:rsidRPr="00367B77">
        <w:rPr>
          <w:rStyle w:val="StyleUnderline"/>
        </w:rPr>
        <w:t>land is being used around the world. And there are more</w:t>
      </w:r>
      <w:r w:rsidRPr="00240D00">
        <w:rPr>
          <w:sz w:val="14"/>
          <w:szCs w:val="18"/>
        </w:rPr>
        <w:t xml:space="preserve"> Sentinel </w:t>
      </w:r>
      <w:r w:rsidRPr="00367B77">
        <w:rPr>
          <w:rStyle w:val="StyleUnderline"/>
        </w:rPr>
        <w:t>satellites on the way</w:t>
      </w:r>
      <w:r w:rsidRPr="00240D00">
        <w:rPr>
          <w:sz w:val="14"/>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240D00">
        <w:rPr>
          <w:sz w:val="14"/>
          <w:szCs w:val="18"/>
        </w:rPr>
        <w:t>isthe</w:t>
      </w:r>
      <w:proofErr w:type="spellEnd"/>
      <w:r w:rsidRPr="00240D00">
        <w:rPr>
          <w:sz w:val="14"/>
          <w:szCs w:val="18"/>
        </w:rPr>
        <w:t xml:space="preserve"> “most ambitious Earth observation </w:t>
      </w:r>
      <w:proofErr w:type="spellStart"/>
      <w:r w:rsidRPr="00240D00">
        <w:rPr>
          <w:sz w:val="14"/>
          <w:szCs w:val="18"/>
        </w:rPr>
        <w:t>programme</w:t>
      </w:r>
      <w:proofErr w:type="spellEnd"/>
      <w:r w:rsidRPr="00240D00">
        <w:rPr>
          <w:sz w:val="14"/>
          <w:szCs w:val="18"/>
        </w:rPr>
        <w:t xml:space="preserve"> to date,” one that will provide accurate and timely data on the environment, climate change and more</w:t>
      </w:r>
      <w:r w:rsidRPr="00240D00">
        <w:rPr>
          <w:sz w:val="14"/>
        </w:rPr>
        <w:t xml:space="preserve">. </w:t>
      </w:r>
      <w:proofErr w:type="gramStart"/>
      <w:r w:rsidRPr="00DB0C3B">
        <w:rPr>
          <w:rStyle w:val="StyleUnderline"/>
        </w:rPr>
        <w:t>All of</w:t>
      </w:r>
      <w:proofErr w:type="gramEnd"/>
      <w:r w:rsidRPr="00DB0C3B">
        <w:rPr>
          <w:rStyle w:val="StyleUnderline"/>
        </w:rPr>
        <w:t xml:space="preserve"> this </w:t>
      </w:r>
      <w:r w:rsidRPr="00107C42">
        <w:rPr>
          <w:rStyle w:val="StyleUnderline"/>
          <w:highlight w:val="green"/>
        </w:rPr>
        <w:t xml:space="preserve">data </w:t>
      </w:r>
      <w:r w:rsidRPr="00DB0C3B">
        <w:rPr>
          <w:rStyle w:val="StyleUnderline"/>
        </w:rPr>
        <w:t>is</w:t>
      </w:r>
      <w:r w:rsidRPr="00BB1634">
        <w:rPr>
          <w:rStyle w:val="StyleUnderline"/>
        </w:rPr>
        <w:t xml:space="preserve"> </w:t>
      </w:r>
      <w:r w:rsidRPr="00107C42">
        <w:rPr>
          <w:rStyle w:val="StyleUnderline"/>
          <w:highlight w:val="green"/>
        </w:rPr>
        <w:t xml:space="preserve">vital for directing </w:t>
      </w:r>
      <w:r w:rsidRPr="00745FA8">
        <w:rPr>
          <w:u w:val="single"/>
        </w:rPr>
        <w:t>climate</w:t>
      </w:r>
      <w:r w:rsidRPr="00107C42">
        <w:rPr>
          <w:rStyle w:val="StyleUnderline"/>
          <w:highlight w:val="green"/>
        </w:rPr>
        <w:t xml:space="preserve"> policy and other</w:t>
      </w:r>
      <w:r w:rsidRPr="00163783">
        <w:rPr>
          <w:rStyle w:val="StyleUnderline"/>
        </w:rPr>
        <w:t xml:space="preserve"> human </w:t>
      </w:r>
      <w:r w:rsidRPr="00107C42">
        <w:rPr>
          <w:rStyle w:val="StyleUnderline"/>
          <w:highlight w:val="green"/>
        </w:rPr>
        <w:t>activities on Earth</w:t>
      </w:r>
      <w:r w:rsidRPr="00367B77">
        <w:rPr>
          <w:rStyle w:val="StyleUnderline"/>
        </w:rPr>
        <w:t>. By observing our planet around the clock from space we can see the direct effect that humans are having on it</w:t>
      </w:r>
      <w:r w:rsidRPr="00240D00">
        <w:rPr>
          <w:sz w:val="14"/>
        </w:rPr>
        <w:t>.</w:t>
      </w:r>
      <w:r w:rsidRPr="00367B77">
        <w:rPr>
          <w:rStyle w:val="StyleUnderline"/>
        </w:rPr>
        <w:t xml:space="preserve"> </w:t>
      </w:r>
      <w:r w:rsidRPr="00240D00">
        <w:rPr>
          <w:sz w:val="14"/>
          <w:szCs w:val="18"/>
        </w:rPr>
        <w:t xml:space="preserve">These are not the only climate-monitoring missions run by NASA and the ESA. The former has </w:t>
      </w:r>
      <w:proofErr w:type="gramStart"/>
      <w:r w:rsidRPr="00240D00">
        <w:rPr>
          <w:sz w:val="14"/>
          <w:szCs w:val="18"/>
        </w:rPr>
        <w:t>a number of</w:t>
      </w:r>
      <w:proofErr w:type="gramEnd"/>
      <w:r w:rsidRPr="00240D00">
        <w:rPr>
          <w:sz w:val="14"/>
          <w:szCs w:val="18"/>
        </w:rPr>
        <w:t xml:space="preserve"> other missions, including the Deep Space Climate Observatory, which observes the sunlit side of Earth. The latter has eight missions on the books in its Earth Explorer </w:t>
      </w:r>
      <w:proofErr w:type="spellStart"/>
      <w:r w:rsidRPr="00240D00">
        <w:rPr>
          <w:sz w:val="14"/>
          <w:szCs w:val="18"/>
        </w:rPr>
        <w:t>programme</w:t>
      </w:r>
      <w:proofErr w:type="spellEnd"/>
      <w:r w:rsidRPr="00240D00">
        <w:rPr>
          <w:sz w:val="14"/>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240D00">
        <w:rPr>
          <w:sz w:val="14"/>
          <w:szCs w:val="18"/>
        </w:rPr>
        <w:t xml:space="preserve"> of the world </w:t>
      </w:r>
      <w:r w:rsidRPr="00367B77">
        <w:rPr>
          <w:rStyle w:val="StyleUnderline"/>
        </w:rPr>
        <w:t>came together to sign</w:t>
      </w:r>
      <w:r w:rsidRPr="00240D00">
        <w:rPr>
          <w:sz w:val="14"/>
          <w:szCs w:val="18"/>
        </w:rPr>
        <w:t xml:space="preserve"> the </w:t>
      </w:r>
      <w:r w:rsidRPr="00163783">
        <w:rPr>
          <w:rStyle w:val="StyleUnderline"/>
        </w:rPr>
        <w:t>Paris</w:t>
      </w:r>
      <w:r w:rsidRPr="00240D00">
        <w:rPr>
          <w:sz w:val="14"/>
          <w:szCs w:val="18"/>
        </w:rPr>
        <w:t xml:space="preserve"> Climate Agreement, </w:t>
      </w:r>
      <w:r w:rsidRPr="00745FA8">
        <w:rPr>
          <w:rStyle w:val="StyleUnderline"/>
        </w:rPr>
        <w:t>a global effort to reduce</w:t>
      </w:r>
      <w:r w:rsidRPr="00240D00">
        <w:rPr>
          <w:sz w:val="14"/>
          <w:szCs w:val="18"/>
        </w:rPr>
        <w:t xml:space="preserve"> carbon </w:t>
      </w:r>
      <w:r w:rsidRPr="00745FA8">
        <w:rPr>
          <w:rStyle w:val="StyleUnderline"/>
        </w:rPr>
        <w:t>emissions to prevent</w:t>
      </w:r>
      <w:r w:rsidRPr="00240D00">
        <w:rPr>
          <w:sz w:val="14"/>
          <w:szCs w:val="18"/>
        </w:rPr>
        <w:t xml:space="preserve"> the global average </w:t>
      </w:r>
      <w:r w:rsidRPr="00745FA8">
        <w:rPr>
          <w:rStyle w:val="StyleUnderline"/>
        </w:rPr>
        <w:t>temperature rising by two degrees</w:t>
      </w:r>
      <w:r w:rsidRPr="00240D00">
        <w:rPr>
          <w:sz w:val="14"/>
          <w:szCs w:val="18"/>
        </w:rPr>
        <w:t xml:space="preserve"> Celsius above pre-industrial levels. </w:t>
      </w:r>
      <w:r w:rsidRPr="00745FA8">
        <w:rPr>
          <w:rStyle w:val="StyleUnderline"/>
        </w:rPr>
        <w:t>While the US later</w:t>
      </w:r>
      <w:r w:rsidRPr="00240D00">
        <w:rPr>
          <w:sz w:val="14"/>
          <w:szCs w:val="18"/>
        </w:rPr>
        <w:t xml:space="preserve"> infamously </w:t>
      </w:r>
      <w:r w:rsidRPr="00745FA8">
        <w:rPr>
          <w:rStyle w:val="StyleUnderline"/>
        </w:rPr>
        <w:t>reneged</w:t>
      </w:r>
      <w:r w:rsidRPr="00240D00">
        <w:rPr>
          <w:sz w:val="14"/>
          <w:szCs w:val="18"/>
        </w:rPr>
        <w:t xml:space="preserve"> from this agreement, </w:t>
      </w:r>
      <w:r w:rsidRPr="00745FA8">
        <w:rPr>
          <w:rStyle w:val="StyleUnderline"/>
        </w:rPr>
        <w:t xml:space="preserve">it was proof that </w:t>
      </w:r>
      <w:r w:rsidRPr="00107C42">
        <w:rPr>
          <w:rStyle w:val="StyleUnderline"/>
          <w:highlight w:val="green"/>
        </w:rPr>
        <w:t>with</w:t>
      </w:r>
      <w:r w:rsidRPr="00240D00">
        <w:rPr>
          <w:sz w:val="14"/>
          <w:szCs w:val="18"/>
        </w:rPr>
        <w:t xml:space="preserve"> enough level-headed minds, minds that can see the </w:t>
      </w:r>
      <w:r w:rsidRPr="00107C42">
        <w:rPr>
          <w:rStyle w:val="StyleUnderline"/>
          <w:highlight w:val="green"/>
        </w:rPr>
        <w:t>data</w:t>
      </w:r>
      <w:r w:rsidRPr="00367B77">
        <w:rPr>
          <w:rStyle w:val="StyleUnderline"/>
        </w:rPr>
        <w:t xml:space="preserve"> from missions showing how the planet is changing, </w:t>
      </w:r>
      <w:r w:rsidRPr="00107C42">
        <w:rPr>
          <w:rStyle w:val="StyleUnderline"/>
          <w:highlight w:val="green"/>
        </w:rPr>
        <w:t xml:space="preserve">we can </w:t>
      </w:r>
      <w:proofErr w:type="gramStart"/>
      <w:r w:rsidRPr="00107C42">
        <w:rPr>
          <w:rStyle w:val="StyleUnderline"/>
          <w:highlight w:val="green"/>
        </w:rPr>
        <w:t>take action</w:t>
      </w:r>
      <w:proofErr w:type="gramEnd"/>
      <w:r w:rsidRPr="00367B77">
        <w:rPr>
          <w:rStyle w:val="StyleUnderline"/>
        </w:rPr>
        <w:t>. Humans continue to have a major effect on the planet</w:t>
      </w:r>
      <w:r w:rsidRPr="00240D00">
        <w:rPr>
          <w:sz w:val="14"/>
          <w:szCs w:val="18"/>
        </w:rPr>
        <w:t xml:space="preserve">, for better or worse, </w:t>
      </w:r>
      <w:r w:rsidRPr="00367B77">
        <w:rPr>
          <w:rStyle w:val="StyleUnderline"/>
        </w:rPr>
        <w:t xml:space="preserve">and </w:t>
      </w:r>
      <w:r w:rsidRPr="00745FA8">
        <w:rPr>
          <w:rStyle w:val="StyleUnderline"/>
        </w:rPr>
        <w:t xml:space="preserve">monitoring that change is </w:t>
      </w:r>
      <w:r w:rsidRPr="00107C42">
        <w:rPr>
          <w:rStyle w:val="StyleUnderline"/>
          <w:highlight w:val="green"/>
        </w:rPr>
        <w:t>vital to our planet’s survival</w:t>
      </w:r>
      <w:r w:rsidRPr="00107C42">
        <w:rPr>
          <w:szCs w:val="18"/>
          <w:highlight w:val="green"/>
          <w:u w:val="single"/>
        </w:rPr>
        <w:t>.</w:t>
      </w:r>
    </w:p>
    <w:p w14:paraId="4F857897" w14:textId="77777777" w:rsidR="002313B1" w:rsidRPr="00DF65BB" w:rsidRDefault="002313B1" w:rsidP="002313B1">
      <w:pPr>
        <w:pStyle w:val="Heading4"/>
      </w:pPr>
      <w:r>
        <w:rPr>
          <w:u w:val="single"/>
        </w:rPr>
        <w:lastRenderedPageBreak/>
        <w:t>Unregulated</w:t>
      </w:r>
      <w:r>
        <w:t xml:space="preserve"> mining causes </w:t>
      </w:r>
      <w:r>
        <w:rPr>
          <w:u w:val="single"/>
        </w:rPr>
        <w:t>space war</w:t>
      </w:r>
      <w:r>
        <w:t xml:space="preserve"> </w:t>
      </w:r>
    </w:p>
    <w:p w14:paraId="4E70105F" w14:textId="77777777" w:rsidR="002313B1" w:rsidRPr="00240D00" w:rsidRDefault="002313B1" w:rsidP="002313B1">
      <w:pPr>
        <w:rPr>
          <w:sz w:val="14"/>
        </w:rPr>
      </w:pPr>
      <w:proofErr w:type="spellStart"/>
      <w:r w:rsidRPr="00240D00">
        <w:rPr>
          <w:sz w:val="14"/>
        </w:rPr>
        <w:t>Fengna</w:t>
      </w:r>
      <w:proofErr w:type="spellEnd"/>
      <w:r w:rsidRPr="00240D00">
        <w:rPr>
          <w:sz w:val="14"/>
        </w:rPr>
        <w:t xml:space="preserve"> </w:t>
      </w:r>
      <w:r w:rsidRPr="00EB6DBC">
        <w:rPr>
          <w:rStyle w:val="Style13ptBold"/>
        </w:rPr>
        <w:t>Xu 20</w:t>
      </w:r>
      <w:r w:rsidRPr="00240D00">
        <w:rPr>
          <w:sz w:val="14"/>
        </w:rPr>
        <w:t xml:space="preserve">, Law School, Xi’an </w:t>
      </w:r>
      <w:proofErr w:type="spellStart"/>
      <w:r w:rsidRPr="00240D00">
        <w:rPr>
          <w:sz w:val="14"/>
        </w:rPr>
        <w:t>Jiaotong</w:t>
      </w:r>
      <w:proofErr w:type="spellEnd"/>
      <w:r w:rsidRPr="00240D00">
        <w:rPr>
          <w:sz w:val="14"/>
        </w:rPr>
        <w:t xml:space="preserve"> University, “The approach to sustainable space mining: issues, challenges, and solutions,” </w:t>
      </w:r>
      <w:proofErr w:type="spellStart"/>
      <w:r w:rsidRPr="00240D00">
        <w:rPr>
          <w:sz w:val="14"/>
        </w:rPr>
        <w:t>Fengna</w:t>
      </w:r>
      <w:proofErr w:type="spellEnd"/>
      <w:r w:rsidRPr="00240D00">
        <w:rPr>
          <w:sz w:val="14"/>
        </w:rPr>
        <w:t xml:space="preserve"> Xu 2020 IOP Conf. Ser.: Mater. Sci. Eng. 738 012014</w:t>
      </w:r>
      <w:r>
        <w:rPr>
          <w:sz w:val="14"/>
        </w:rPr>
        <w:t xml:space="preserve"> </w:t>
      </w:r>
      <w:r w:rsidRPr="00703D19">
        <w:rPr>
          <w:sz w:val="14"/>
        </w:rPr>
        <w:t>https://iopscience.iop.org/article/10.1088/1757-899X/738/1/012014/pdf</w:t>
      </w:r>
    </w:p>
    <w:p w14:paraId="3C30EC58" w14:textId="77777777" w:rsidR="002313B1" w:rsidRPr="00DF65BB" w:rsidRDefault="002313B1" w:rsidP="002313B1">
      <w:pPr>
        <w:rPr>
          <w:b/>
          <w:iCs/>
          <w:u w:val="single"/>
          <w:bdr w:val="single" w:sz="8" w:space="0" w:color="auto"/>
        </w:rPr>
      </w:pPr>
      <w:r w:rsidRPr="00240D00">
        <w:rPr>
          <w:sz w:val="12"/>
        </w:rPr>
        <w:t xml:space="preserve">3.1. Conflicts between multiple States </w:t>
      </w:r>
      <w:r w:rsidRPr="00D672D9">
        <w:rPr>
          <w:rStyle w:val="StyleUnderline"/>
        </w:rPr>
        <w:t xml:space="preserve">Space resources, as res communis [3], can be appropriated to some extent </w:t>
      </w:r>
      <w:proofErr w:type="gramStart"/>
      <w:r w:rsidRPr="00D672D9">
        <w:rPr>
          <w:rStyle w:val="StyleUnderline"/>
        </w:rPr>
        <w:t>on the basis of</w:t>
      </w:r>
      <w:proofErr w:type="gramEnd"/>
      <w:r w:rsidRPr="00D672D9">
        <w:rPr>
          <w:rStyle w:val="StyleUnderline"/>
        </w:rPr>
        <w:t xml:space="preserve"> freedom of</w:t>
      </w:r>
      <w:r>
        <w:rPr>
          <w:rStyle w:val="StyleUnderline"/>
        </w:rPr>
        <w:t xml:space="preserve"> </w:t>
      </w:r>
      <w:r w:rsidRPr="00D672D9">
        <w:rPr>
          <w:rStyle w:val="StyleUnderline"/>
        </w:rPr>
        <w:t>exploration and use of the outer space.</w:t>
      </w:r>
      <w:r w:rsidRPr="00240D00">
        <w:rPr>
          <w:sz w:val="12"/>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 xml:space="preserve">agreement or property rights on </w:t>
      </w:r>
      <w:r w:rsidRPr="00107C42">
        <w:rPr>
          <w:rStyle w:val="StyleUnderline"/>
          <w:highlight w:val="green"/>
        </w:rPr>
        <w:t>space resources</w:t>
      </w:r>
      <w:r w:rsidRPr="00D672D9">
        <w:rPr>
          <w:rStyle w:val="StyleUnderline"/>
        </w:rPr>
        <w:t xml:space="preserve">, they </w:t>
      </w:r>
      <w:r w:rsidRPr="00107C42">
        <w:rPr>
          <w:rStyle w:val="StyleUnderline"/>
          <w:highlight w:val="green"/>
        </w:rPr>
        <w:t>are</w:t>
      </w:r>
      <w:r w:rsidRPr="00D672D9">
        <w:rPr>
          <w:rStyle w:val="StyleUnderline"/>
        </w:rPr>
        <w:t xml:space="preserve"> essentially </w:t>
      </w:r>
      <w:r w:rsidRPr="00107C42">
        <w:rPr>
          <w:rStyle w:val="StyleUnderline"/>
          <w:highlight w:val="green"/>
        </w:rPr>
        <w:t>in a ‘state of nature’</w:t>
      </w:r>
      <w:r w:rsidRPr="00163783">
        <w:rPr>
          <w:rStyle w:val="StyleUnderline"/>
        </w:rPr>
        <w:t xml:space="preserve">. Allocation by </w:t>
      </w:r>
      <w:r w:rsidRPr="00107C42">
        <w:rPr>
          <w:rStyle w:val="StyleUnderline"/>
          <w:highlight w:val="green"/>
        </w:rPr>
        <w:t>the ‘first come, first served’ approach</w:t>
      </w:r>
      <w:r w:rsidRPr="00240D00">
        <w:rPr>
          <w:sz w:val="12"/>
        </w:rPr>
        <w:t xml:space="preserve"> is simple and requires very little government involvement to deter another one (called a ‘junior’) from displacing the rightful first comer (called a ‘senior’). </w:t>
      </w:r>
      <w:r w:rsidRPr="00BB1634">
        <w:rPr>
          <w:rStyle w:val="StyleUnderline"/>
        </w:rPr>
        <w:t>However, overprotecting the senior by priority rights could run the risk of disorder, waste, inequality, and even monopoly</w:t>
      </w:r>
      <w:r w:rsidRPr="00240D00">
        <w:rPr>
          <w:sz w:val="12"/>
        </w:rPr>
        <w:t xml:space="preserve">. </w:t>
      </w:r>
      <w:proofErr w:type="gramStart"/>
      <w:r w:rsidRPr="00240D00">
        <w:rPr>
          <w:sz w:val="12"/>
        </w:rPr>
        <w:t>The Outer Space Treaty,</w:t>
      </w:r>
      <w:proofErr w:type="gramEnd"/>
      <w:r w:rsidRPr="00240D00">
        <w:rPr>
          <w:sz w:val="12"/>
        </w:rPr>
        <w:t xml:space="preserve"> requires State parties to conduct all their activities in outer space ‘with due regard to the corresponding interests of all other States Parties’. </w:t>
      </w:r>
      <w:r w:rsidRPr="00107C42">
        <w:rPr>
          <w:rStyle w:val="StyleUnderline"/>
          <w:highlight w:val="green"/>
        </w:rPr>
        <w:t xml:space="preserve">Without </w:t>
      </w:r>
      <w:r w:rsidRPr="00BB1634">
        <w:rPr>
          <w:rStyle w:val="StyleUnderline"/>
        </w:rPr>
        <w:t xml:space="preserve">specific coordinating </w:t>
      </w:r>
      <w:r w:rsidRPr="00107C42">
        <w:rPr>
          <w:rStyle w:val="StyleUnderline"/>
          <w:highlight w:val="green"/>
        </w:rPr>
        <w:t xml:space="preserve">rules, conflicts </w:t>
      </w:r>
      <w:r w:rsidRPr="00BB1634">
        <w:rPr>
          <w:rStyle w:val="StyleUnderline"/>
        </w:rPr>
        <w:t xml:space="preserve">between multiple States </w:t>
      </w:r>
      <w:r w:rsidRPr="00107C42">
        <w:rPr>
          <w:rStyle w:val="StyleUnderline"/>
          <w:highlight w:val="green"/>
        </w:rPr>
        <w:t xml:space="preserve">are likely </w:t>
      </w:r>
      <w:r w:rsidRPr="00BB1634">
        <w:rPr>
          <w:rStyle w:val="StyleUnderline"/>
        </w:rPr>
        <w:t xml:space="preserve">to happen. </w:t>
      </w:r>
      <w:r w:rsidRPr="00107C42">
        <w:rPr>
          <w:rStyle w:val="StyleUnderline"/>
          <w:highlight w:val="green"/>
        </w:rPr>
        <w:t>Private entities may</w:t>
      </w:r>
      <w:r w:rsidRPr="00BB1634">
        <w:rPr>
          <w:rStyle w:val="StyleUnderline"/>
        </w:rPr>
        <w:t xml:space="preserve"> choose to </w:t>
      </w:r>
      <w:r w:rsidRPr="00107C42">
        <w:rPr>
          <w:rStyle w:val="StyleUnderline"/>
          <w:highlight w:val="green"/>
        </w:rPr>
        <w:t>arm themselves to safeguard their own interests. In extreme cases, States</w:t>
      </w:r>
      <w:r w:rsidRPr="00163783">
        <w:rPr>
          <w:rStyle w:val="StyleUnderline"/>
        </w:rPr>
        <w:t xml:space="preserve"> may </w:t>
      </w:r>
      <w:r w:rsidRPr="00107C42">
        <w:rPr>
          <w:rStyle w:val="StyleUnderline"/>
          <w:highlight w:val="green"/>
        </w:rPr>
        <w:t xml:space="preserve">also </w:t>
      </w:r>
      <w:r w:rsidRPr="00163783">
        <w:rPr>
          <w:rStyle w:val="StyleUnderline"/>
        </w:rPr>
        <w:t xml:space="preserve">protect them by </w:t>
      </w:r>
      <w:r w:rsidRPr="00107C42">
        <w:rPr>
          <w:rStyle w:val="StyleUnderline"/>
          <w:highlight w:val="green"/>
        </w:rPr>
        <w:t>placing w</w:t>
      </w:r>
      <w:r w:rsidRPr="00163783">
        <w:rPr>
          <w:rStyle w:val="StyleUnderline"/>
        </w:rPr>
        <w:t xml:space="preserve">eapons of </w:t>
      </w:r>
      <w:r w:rsidRPr="00107C42">
        <w:rPr>
          <w:rStyle w:val="StyleUnderline"/>
          <w:highlight w:val="green"/>
        </w:rPr>
        <w:t>m</w:t>
      </w:r>
      <w:r w:rsidRPr="00163783">
        <w:rPr>
          <w:rStyle w:val="StyleUnderline"/>
        </w:rPr>
        <w:t xml:space="preserve">ass </w:t>
      </w:r>
      <w:r w:rsidRPr="00107C42">
        <w:rPr>
          <w:rStyle w:val="StyleUnderline"/>
          <w:highlight w:val="green"/>
        </w:rPr>
        <w:t>de</w:t>
      </w:r>
      <w:r w:rsidRPr="00163783">
        <w:rPr>
          <w:rStyle w:val="StyleUnderline"/>
        </w:rPr>
        <w:t>struction</w:t>
      </w:r>
      <w:r w:rsidRPr="00107C42">
        <w:rPr>
          <w:rStyle w:val="StyleUnderline"/>
          <w:highlight w:val="green"/>
        </w:rPr>
        <w:t xml:space="preserve"> in </w:t>
      </w:r>
      <w:r w:rsidRPr="00163783">
        <w:rPr>
          <w:rStyle w:val="StyleUnderline"/>
        </w:rPr>
        <w:t xml:space="preserve">outer </w:t>
      </w:r>
      <w:r w:rsidRPr="00107C42">
        <w:rPr>
          <w:rStyle w:val="StyleUnderline"/>
          <w:highlight w:val="green"/>
        </w:rPr>
        <w:t xml:space="preserve">space </w:t>
      </w:r>
      <w:r w:rsidRPr="00163783">
        <w:rPr>
          <w:rStyle w:val="StyleUnderline"/>
        </w:rPr>
        <w:t xml:space="preserve">if necessary [4]. As a result, priority </w:t>
      </w:r>
      <w:r w:rsidRPr="00107C42">
        <w:rPr>
          <w:rStyle w:val="StyleUnderline"/>
          <w:highlight w:val="green"/>
        </w:rPr>
        <w:t xml:space="preserve">rights should </w:t>
      </w:r>
      <w:r w:rsidRPr="00163783">
        <w:rPr>
          <w:rStyle w:val="StyleUnderline"/>
        </w:rPr>
        <w:t xml:space="preserve">not </w:t>
      </w:r>
      <w:r w:rsidRPr="00107C42">
        <w:rPr>
          <w:rStyle w:val="StyleUnderline"/>
          <w:highlight w:val="green"/>
        </w:rPr>
        <w:t xml:space="preserve">be </w:t>
      </w:r>
      <w:r w:rsidRPr="00163783">
        <w:rPr>
          <w:rStyle w:val="StyleUnderline"/>
        </w:rPr>
        <w:t xml:space="preserve">absolute but </w:t>
      </w:r>
      <w:r w:rsidRPr="00107C42">
        <w:rPr>
          <w:rStyle w:val="StyleUnderline"/>
          <w:highlight w:val="green"/>
        </w:rPr>
        <w:t xml:space="preserve">subjected to </w:t>
      </w:r>
      <w:r w:rsidRPr="00163783">
        <w:rPr>
          <w:rStyle w:val="StyleUnderline"/>
        </w:rPr>
        <w:t xml:space="preserve">some </w:t>
      </w:r>
      <w:r w:rsidRPr="00107C42">
        <w:rPr>
          <w:rStyle w:val="StyleUnderline"/>
          <w:highlight w:val="green"/>
        </w:rPr>
        <w:t>arrangements. 7</w:t>
      </w:r>
    </w:p>
    <w:p w14:paraId="3BE7D206" w14:textId="77777777" w:rsidR="002313B1" w:rsidRPr="00DF65BB" w:rsidRDefault="002313B1" w:rsidP="002313B1">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4770F2CA" w14:textId="77777777" w:rsidR="002313B1" w:rsidRPr="00240D00" w:rsidRDefault="002313B1" w:rsidP="002313B1">
      <w:pPr>
        <w:rPr>
          <w:sz w:val="14"/>
        </w:rPr>
      </w:pPr>
      <w:r w:rsidRPr="00240D00">
        <w:rPr>
          <w:sz w:val="14"/>
        </w:rPr>
        <w:t xml:space="preserve">Laura </w:t>
      </w:r>
      <w:r w:rsidRPr="00A42713">
        <w:rPr>
          <w:rStyle w:val="Style13ptBold"/>
        </w:rPr>
        <w:t>Grego 18</w:t>
      </w:r>
      <w:r w:rsidRPr="00240D00">
        <w:rPr>
          <w:sz w:val="14"/>
        </w:rPr>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240D00">
          <w:rPr>
            <w:rStyle w:val="FollowedHyperlink"/>
            <w:sz w:val="14"/>
          </w:rPr>
          <w:t>https://www.law.upenn.edu/live/files/7804-grego-space-and-crisis-stabilitypdf</w:t>
        </w:r>
      </w:hyperlink>
    </w:p>
    <w:p w14:paraId="531F1B94" w14:textId="77777777" w:rsidR="002313B1" w:rsidRPr="00240D00" w:rsidRDefault="002313B1" w:rsidP="002313B1">
      <w:pPr>
        <w:rPr>
          <w:sz w:val="14"/>
        </w:rPr>
      </w:pPr>
      <w:r w:rsidRPr="00240D00">
        <w:rPr>
          <w:sz w:val="14"/>
        </w:rPr>
        <w:t xml:space="preserve">Why </w:t>
      </w:r>
      <w:r w:rsidRPr="00107C42">
        <w:rPr>
          <w:rStyle w:val="StyleUnderline"/>
          <w:highlight w:val="green"/>
        </w:rPr>
        <w:t>space is a</w:t>
      </w:r>
      <w:r w:rsidRPr="00163783">
        <w:rPr>
          <w:rStyle w:val="StyleUnderline"/>
        </w:rPr>
        <w:t xml:space="preserve"> particular </w:t>
      </w:r>
      <w:r w:rsidRPr="00107C42">
        <w:rPr>
          <w:rStyle w:val="StyleUnderline"/>
          <w:highlight w:val="green"/>
        </w:rPr>
        <w:t>problem for crisis stability</w:t>
      </w:r>
    </w:p>
    <w:p w14:paraId="6B71E1B1" w14:textId="77777777" w:rsidR="002313B1" w:rsidRPr="00A42713" w:rsidRDefault="002313B1" w:rsidP="002313B1">
      <w:r w:rsidRPr="00A42713">
        <w:t xml:space="preserve">For </w:t>
      </w:r>
      <w:proofErr w:type="gramStart"/>
      <w:r w:rsidRPr="00A42713">
        <w:t>a number of</w:t>
      </w:r>
      <w:proofErr w:type="gramEnd"/>
      <w:r w:rsidRPr="00A42713">
        <w:t xml:space="preserve">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0AEC36D8" w14:textId="77777777" w:rsidR="002313B1" w:rsidRPr="00A42713" w:rsidRDefault="002313B1" w:rsidP="002313B1">
      <w:r w:rsidRPr="00A42713">
        <w:t>The vulnerability of satellites and first strike incentives</w:t>
      </w:r>
    </w:p>
    <w:p w14:paraId="2300B38B" w14:textId="77777777" w:rsidR="002313B1" w:rsidRPr="00240D00" w:rsidRDefault="002313B1" w:rsidP="002313B1">
      <w:pPr>
        <w:rPr>
          <w:sz w:val="14"/>
        </w:rPr>
      </w:pPr>
      <w:r w:rsidRPr="00107C42">
        <w:rPr>
          <w:rStyle w:val="StyleUnderline"/>
          <w:highlight w:val="green"/>
        </w:rPr>
        <w:t>Sat</w:t>
      </w:r>
      <w:r w:rsidRPr="001E7594">
        <w:rPr>
          <w:rStyle w:val="StyleUnderline"/>
        </w:rPr>
        <w:t>ellite</w:t>
      </w:r>
      <w:r w:rsidRPr="00107C42">
        <w:rPr>
          <w:rStyle w:val="StyleUnderline"/>
          <w:highlight w:val="green"/>
        </w:rPr>
        <w:t>s are</w:t>
      </w:r>
      <w:r w:rsidRPr="00A42713">
        <w:rPr>
          <w:rStyle w:val="StyleUnderline"/>
        </w:rPr>
        <w:t xml:space="preserve"> inherently fragile and </w:t>
      </w:r>
      <w:r w:rsidRPr="00107C42">
        <w:rPr>
          <w:rStyle w:val="StyleUnderline"/>
          <w:highlight w:val="green"/>
        </w:rPr>
        <w:t>difficult to protect</w:t>
      </w:r>
      <w:r w:rsidRPr="00240D00">
        <w:rPr>
          <w:rStyle w:val="StyleUnderline"/>
        </w:rPr>
        <w:t xml:space="preserve">; in the language of strategic planners, </w:t>
      </w:r>
      <w:r w:rsidRPr="00107C42">
        <w:rPr>
          <w:rStyle w:val="StyleUnderline"/>
          <w:highlight w:val="green"/>
        </w:rPr>
        <w:t>space is an</w:t>
      </w:r>
      <w:r w:rsidRPr="00107C42">
        <w:rPr>
          <w:highlight w:val="green"/>
          <w:u w:val="single"/>
        </w:rPr>
        <w:t xml:space="preserve"> </w:t>
      </w:r>
      <w:r w:rsidRPr="00107C42">
        <w:rPr>
          <w:rStyle w:val="StyleUnderline"/>
          <w:highlight w:val="green"/>
        </w:rPr>
        <w:t>“offense-dominant”</w:t>
      </w:r>
      <w:r w:rsidRPr="00107C42">
        <w:rPr>
          <w:highlight w:val="green"/>
          <w:u w:val="single"/>
        </w:rPr>
        <w:t xml:space="preserve"> </w:t>
      </w:r>
      <w:r w:rsidRPr="00107C42">
        <w:rPr>
          <w:rStyle w:val="StyleUnderline"/>
          <w:highlight w:val="green"/>
        </w:rPr>
        <w:t>regime</w:t>
      </w:r>
      <w:r w:rsidRPr="00107C42">
        <w:rPr>
          <w:sz w:val="14"/>
          <w:highlight w:val="green"/>
        </w:rPr>
        <w:t xml:space="preserve">. </w:t>
      </w:r>
      <w:r w:rsidRPr="001E7594">
        <w:rPr>
          <w:rStyle w:val="StyleUnderline"/>
        </w:rPr>
        <w:t xml:space="preserve">This can </w:t>
      </w:r>
      <w:r w:rsidRPr="001E7594">
        <w:rPr>
          <w:u w:val="single"/>
        </w:rPr>
        <w:t xml:space="preserve">lead </w:t>
      </w:r>
      <w:r w:rsidRPr="00107C42">
        <w:rPr>
          <w:rStyle w:val="StyleUnderline"/>
          <w:highlight w:val="green"/>
        </w:rPr>
        <w:t xml:space="preserve">to a number of pressures to strike first that </w:t>
      </w:r>
      <w:proofErr w:type="gramStart"/>
      <w:r w:rsidRPr="00107C42">
        <w:rPr>
          <w:rStyle w:val="StyleUnderline"/>
          <w:highlight w:val="green"/>
        </w:rPr>
        <w:t>don‘</w:t>
      </w:r>
      <w:proofErr w:type="gramEnd"/>
      <w:r w:rsidRPr="00107C42">
        <w:rPr>
          <w:rStyle w:val="StyleUnderline"/>
          <w:highlight w:val="green"/>
        </w:rPr>
        <w:t>t exist for other</w:t>
      </w:r>
      <w:r w:rsidRPr="00163783">
        <w:rPr>
          <w:rStyle w:val="StyleUnderline"/>
        </w:rPr>
        <w:t xml:space="preserve">, better-protected </w:t>
      </w:r>
      <w:r w:rsidRPr="00107C42">
        <w:rPr>
          <w:rStyle w:val="StyleUnderline"/>
          <w:highlight w:val="green"/>
        </w:rPr>
        <w:t>domains</w:t>
      </w:r>
      <w:r w:rsidRPr="00240D00">
        <w:rPr>
          <w:sz w:val="14"/>
        </w:rPr>
        <w:t xml:space="preserve">. Satellites travel on predictable orbits, and many pass repeatedly over all of the </w:t>
      </w:r>
      <w:proofErr w:type="gramStart"/>
      <w:r w:rsidRPr="00240D00">
        <w:rPr>
          <w:sz w:val="14"/>
        </w:rPr>
        <w:t>earth‘</w:t>
      </w:r>
      <w:proofErr w:type="gramEnd"/>
      <w:r w:rsidRPr="00240D00">
        <w:rPr>
          <w:sz w:val="14"/>
        </w:rPr>
        <w:t xml:space="preserve">s nations. </w:t>
      </w:r>
      <w:proofErr w:type="gramStart"/>
      <w:r w:rsidRPr="00240D00">
        <w:rPr>
          <w:sz w:val="14"/>
        </w:rPr>
        <w:t>Low-earth</w:t>
      </w:r>
      <w:proofErr w:type="gramEnd"/>
      <w:r w:rsidRPr="00240D00">
        <w:rPr>
          <w:sz w:val="14"/>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240D00">
        <w:rPr>
          <w:sz w:val="14"/>
        </w:rPr>
        <w:t>satellites‘ ability</w:t>
      </w:r>
      <w:proofErr w:type="gramEnd"/>
      <w:r w:rsidRPr="00240D00">
        <w:rPr>
          <w:sz w:val="14"/>
        </w:rPr>
        <w:t xml:space="preserve"> to move away from threats. And so, these very valuable satellites are also inherently vulnerable and may present as attractive targets.</w:t>
      </w:r>
    </w:p>
    <w:p w14:paraId="6CF4A260" w14:textId="77777777" w:rsidR="002313B1" w:rsidRPr="00240D00" w:rsidRDefault="002313B1" w:rsidP="002313B1">
      <w:pPr>
        <w:rPr>
          <w:sz w:val="14"/>
        </w:rPr>
      </w:pPr>
      <w:r w:rsidRPr="00240D00">
        <w:rPr>
          <w:sz w:val="14"/>
        </w:rPr>
        <w:t xml:space="preserve">Thus, </w:t>
      </w:r>
      <w:r w:rsidRPr="00107C42">
        <w:rPr>
          <w:rStyle w:val="StyleUnderline"/>
          <w:highlight w:val="green"/>
        </w:rPr>
        <w:t xml:space="preserve">an actor </w:t>
      </w:r>
      <w:r w:rsidRPr="00240D00">
        <w:rPr>
          <w:rStyle w:val="StyleUnderline"/>
        </w:rPr>
        <w:t>with</w:t>
      </w:r>
      <w:r w:rsidRPr="00A42713">
        <w:rPr>
          <w:rStyle w:val="StyleUnderline"/>
        </w:rPr>
        <w:t xml:space="preserve"> substantial </w:t>
      </w:r>
      <w:r w:rsidRPr="001E7594">
        <w:rPr>
          <w:rStyle w:val="StyleUnderline"/>
        </w:rPr>
        <w:t xml:space="preserve">dependence on space </w:t>
      </w:r>
      <w:r w:rsidRPr="00107C42">
        <w:rPr>
          <w:rStyle w:val="StyleUnderline"/>
          <w:highlight w:val="green"/>
        </w:rPr>
        <w:t xml:space="preserve">has an incentive to strike first </w:t>
      </w:r>
      <w:r w:rsidRPr="001E7594">
        <w:rPr>
          <w:rStyle w:val="StyleUnderline"/>
        </w:rPr>
        <w:t xml:space="preserve">if hostilities </w:t>
      </w:r>
      <w:r w:rsidRPr="00163783">
        <w:rPr>
          <w:rStyle w:val="StyleUnderline"/>
        </w:rPr>
        <w:t>look probable</w:t>
      </w:r>
      <w:r w:rsidRPr="00240D00">
        <w:rPr>
          <w:sz w:val="14"/>
        </w:rPr>
        <w:t xml:space="preserve">, </w:t>
      </w:r>
      <w:r w:rsidRPr="00107C42">
        <w:rPr>
          <w:rStyle w:val="StyleUnderline"/>
          <w:highlight w:val="green"/>
        </w:rPr>
        <w:t>to ensure</w:t>
      </w:r>
      <w:r w:rsidRPr="00240D00">
        <w:rPr>
          <w:sz w:val="14"/>
        </w:rPr>
        <w:t xml:space="preserve"> these </w:t>
      </w:r>
      <w:r w:rsidRPr="00A42713">
        <w:rPr>
          <w:rStyle w:val="StyleUnderline"/>
        </w:rPr>
        <w:t xml:space="preserve">valuable </w:t>
      </w:r>
      <w:r w:rsidRPr="00107C42">
        <w:rPr>
          <w:rStyle w:val="StyleUnderline"/>
          <w:highlight w:val="green"/>
        </w:rPr>
        <w:t>assets are not lost</w:t>
      </w:r>
      <w:r w:rsidRPr="00240D00">
        <w:rPr>
          <w:sz w:val="14"/>
        </w:rPr>
        <w:t xml:space="preserve">. </w:t>
      </w:r>
      <w:r w:rsidRPr="00107C42">
        <w:rPr>
          <w:rStyle w:val="StyleUnderline"/>
          <w:highlight w:val="green"/>
        </w:rPr>
        <w:t>Even if</w:t>
      </w:r>
      <w:r w:rsidRPr="00163783">
        <w:rPr>
          <w:rStyle w:val="StyleUnderline"/>
        </w:rPr>
        <w:t xml:space="preserve"> both (</w:t>
      </w:r>
      <w:proofErr w:type="gramStart"/>
      <w:r w:rsidRPr="00163783">
        <w:rPr>
          <w:rStyle w:val="StyleUnderline"/>
        </w:rPr>
        <w:t>or</w:t>
      </w:r>
      <w:proofErr w:type="gramEnd"/>
      <w:r w:rsidRPr="00163783">
        <w:rPr>
          <w:rStyle w:val="StyleUnderline"/>
        </w:rPr>
        <w:t xml:space="preserve"> all) </w:t>
      </w:r>
      <w:r w:rsidRPr="00107C42">
        <w:rPr>
          <w:rStyle w:val="StyleUnderline"/>
          <w:highlight w:val="green"/>
        </w:rPr>
        <w:t>sides</w:t>
      </w:r>
      <w:r w:rsidRPr="00163783">
        <w:rPr>
          <w:rStyle w:val="StyleUnderline"/>
        </w:rPr>
        <w:t xml:space="preserve"> in a conflict </w:t>
      </w:r>
      <w:r w:rsidRPr="00107C42">
        <w:rPr>
          <w:rStyle w:val="StyleUnderline"/>
          <w:highlight w:val="green"/>
        </w:rPr>
        <w:t>prefer not to engage in war</w:t>
      </w:r>
      <w:r w:rsidRPr="00240D00">
        <w:rPr>
          <w:sz w:val="14"/>
        </w:rPr>
        <w:t xml:space="preserve">, this weakness may provide an incentive to approach it closely anyway. </w:t>
      </w:r>
    </w:p>
    <w:p w14:paraId="000636A3" w14:textId="77777777" w:rsidR="002313B1" w:rsidRPr="00A42713" w:rsidRDefault="002313B1" w:rsidP="002313B1">
      <w:r w:rsidRPr="00A42713">
        <w:t>A RAND Corporation monograph commissioned by the Air Force15 described the issue this way:</w:t>
      </w:r>
    </w:p>
    <w:p w14:paraId="096AC523" w14:textId="77777777" w:rsidR="002313B1" w:rsidRPr="00A42713" w:rsidRDefault="002313B1" w:rsidP="002313B1">
      <w:r w:rsidRPr="00A42713">
        <w:lastRenderedPageBreak/>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t>side‘</w:t>
      </w:r>
      <w:proofErr w:type="gramEnd"/>
      <w:r w:rsidRPr="00A42713">
        <w:t>s force posture and the balance of capabilities and vulnerabilities that could make a crisis unstable should a confrontation occur.</w:t>
      </w:r>
    </w:p>
    <w:p w14:paraId="601992DA" w14:textId="77777777" w:rsidR="002313B1" w:rsidRPr="00240D00" w:rsidRDefault="002313B1" w:rsidP="002313B1">
      <w:pPr>
        <w:rPr>
          <w:sz w:val="14"/>
        </w:rPr>
      </w:pPr>
      <w:r w:rsidRPr="00240D00">
        <w:rPr>
          <w:sz w:val="14"/>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107C42">
        <w:rPr>
          <w:rStyle w:val="StyleUnderline"/>
          <w:highlight w:val="green"/>
        </w:rPr>
        <w:t>any actor</w:t>
      </w:r>
      <w:r w:rsidRPr="001E7594">
        <w:rPr>
          <w:rStyle w:val="StyleUnderline"/>
        </w:rPr>
        <w:t xml:space="preserve"> for which</w:t>
      </w:r>
      <w:r w:rsidRPr="00240D00">
        <w:rPr>
          <w:sz w:val="14"/>
        </w:rPr>
        <w:t xml:space="preserve"> satellites or </w:t>
      </w:r>
      <w:r w:rsidRPr="001E7594">
        <w:rPr>
          <w:rStyle w:val="StyleUnderline"/>
        </w:rPr>
        <w:t>space-based weapons are an important part of its military posture</w:t>
      </w:r>
      <w:r w:rsidRPr="00240D00">
        <w:rPr>
          <w:sz w:val="14"/>
        </w:rPr>
        <w:t xml:space="preserve">, </w:t>
      </w:r>
      <w:r w:rsidRPr="001E7594">
        <w:rPr>
          <w:rStyle w:val="StyleUnderline"/>
        </w:rPr>
        <w:t>whether for support missions or on-orbit weapons</w:t>
      </w:r>
      <w:r w:rsidRPr="00240D00">
        <w:rPr>
          <w:sz w:val="14"/>
        </w:rPr>
        <w:t xml:space="preserve">, </w:t>
      </w:r>
      <w:r w:rsidRPr="00107C42">
        <w:rPr>
          <w:rStyle w:val="StyleUnderline"/>
          <w:highlight w:val="green"/>
        </w:rPr>
        <w:t>will feel “use it or lose it” pressure</w:t>
      </w:r>
      <w:r w:rsidRPr="00240D00">
        <w:rPr>
          <w:sz w:val="14"/>
        </w:rPr>
        <w:t xml:space="preserve"> because of the inherent vulnerability of satellites. </w:t>
      </w:r>
    </w:p>
    <w:p w14:paraId="50239319" w14:textId="77777777" w:rsidR="002313B1" w:rsidRPr="00A42713" w:rsidRDefault="002313B1" w:rsidP="002313B1">
      <w:r w:rsidRPr="00A42713">
        <w:t>Short timelines and difficulty of attribution</w:t>
      </w:r>
    </w:p>
    <w:p w14:paraId="7FCF0EE7" w14:textId="77777777" w:rsidR="002313B1" w:rsidRPr="00240D00" w:rsidRDefault="002313B1" w:rsidP="002313B1">
      <w:pPr>
        <w:rPr>
          <w:sz w:val="14"/>
        </w:rPr>
      </w:pPr>
      <w:r w:rsidRPr="00240D00">
        <w:rPr>
          <w:sz w:val="14"/>
        </w:rPr>
        <w:t xml:space="preserve">The </w:t>
      </w:r>
      <w:r w:rsidRPr="00107C42">
        <w:rPr>
          <w:rStyle w:val="StyleUnderline"/>
          <w:highlight w:val="green"/>
        </w:rPr>
        <w:t>compressed timelines</w:t>
      </w:r>
      <w:r w:rsidRPr="00240D00">
        <w:rPr>
          <w:sz w:val="14"/>
        </w:rPr>
        <w:t xml:space="preserve"> characteristic </w:t>
      </w:r>
      <w:r w:rsidRPr="00A42713">
        <w:rPr>
          <w:rStyle w:val="StyleUnderline"/>
        </w:rPr>
        <w:t>of crises</w:t>
      </w:r>
      <w:r w:rsidRPr="00240D00">
        <w:rPr>
          <w:sz w:val="14"/>
        </w:rPr>
        <w:t xml:space="preserve"> </w:t>
      </w:r>
      <w:proofErr w:type="gramStart"/>
      <w:r w:rsidRPr="00A42713">
        <w:rPr>
          <w:rStyle w:val="StyleUnderline"/>
        </w:rPr>
        <w:t>combine</w:t>
      </w:r>
      <w:proofErr w:type="gramEnd"/>
      <w:r w:rsidRPr="00A42713">
        <w:rPr>
          <w:rStyle w:val="StyleUnderline"/>
        </w:rPr>
        <w:t xml:space="preserve"> with these</w:t>
      </w:r>
      <w:r w:rsidRPr="00240D00">
        <w:rPr>
          <w:sz w:val="14"/>
        </w:rPr>
        <w:t xml:space="preserve"> </w:t>
      </w:r>
      <w:r w:rsidRPr="00A42713">
        <w:rPr>
          <w:rStyle w:val="StyleUnderline"/>
        </w:rPr>
        <w:t>“use it or lose it” pressures to shrink timelines</w:t>
      </w:r>
      <w:r w:rsidRPr="00240D00">
        <w:rPr>
          <w:sz w:val="14"/>
        </w:rPr>
        <w:t xml:space="preserve">. This dynamic </w:t>
      </w:r>
      <w:r w:rsidRPr="00107C42">
        <w:rPr>
          <w:rStyle w:val="StyleUnderline"/>
          <w:highlight w:val="green"/>
        </w:rPr>
        <w:t>couple</w:t>
      </w:r>
      <w:r w:rsidRPr="00240D00">
        <w:rPr>
          <w:rStyle w:val="StyleUnderline"/>
        </w:rPr>
        <w:t xml:space="preserve">s </w:t>
      </w:r>
      <w:r w:rsidRPr="00A42713">
        <w:rPr>
          <w:rStyle w:val="StyleUnderline"/>
        </w:rPr>
        <w:t xml:space="preserve">dangerously </w:t>
      </w:r>
      <w:r w:rsidRPr="00107C42">
        <w:rPr>
          <w:rStyle w:val="StyleUnderline"/>
          <w:highlight w:val="green"/>
        </w:rPr>
        <w:t>with the</w:t>
      </w:r>
      <w:r w:rsidRPr="00240D00">
        <w:rPr>
          <w:sz w:val="14"/>
        </w:rPr>
        <w:t xml:space="preserve"> </w:t>
      </w:r>
      <w:r w:rsidRPr="00A42713">
        <w:rPr>
          <w:rStyle w:val="StyleUnderline"/>
        </w:rPr>
        <w:t xml:space="preserve">inherent </w:t>
      </w:r>
      <w:r w:rsidRPr="00107C42">
        <w:rPr>
          <w:rStyle w:val="StyleUnderline"/>
          <w:highlight w:val="green"/>
        </w:rPr>
        <w:t>difficulty of determining</w:t>
      </w:r>
      <w:r w:rsidRPr="00A42713">
        <w:rPr>
          <w:rStyle w:val="StyleUnderline"/>
        </w:rPr>
        <w:t xml:space="preserve"> the </w:t>
      </w:r>
      <w:r w:rsidRPr="00107C42">
        <w:rPr>
          <w:rStyle w:val="StyleUnderline"/>
          <w:highlight w:val="green"/>
        </w:rPr>
        <w:t xml:space="preserve">causes of </w:t>
      </w:r>
      <w:r w:rsidRPr="001E7594">
        <w:rPr>
          <w:rStyle w:val="StyleUnderline"/>
        </w:rPr>
        <w:t xml:space="preserve">satellite </w:t>
      </w:r>
      <w:r w:rsidRPr="00107C42">
        <w:rPr>
          <w:rStyle w:val="StyleUnderline"/>
          <w:highlight w:val="green"/>
        </w:rPr>
        <w:t>degradation</w:t>
      </w:r>
      <w:r w:rsidRPr="00107C42">
        <w:rPr>
          <w:sz w:val="14"/>
          <w:highlight w:val="green"/>
        </w:rPr>
        <w:t xml:space="preserve">, </w:t>
      </w:r>
      <w:r w:rsidRPr="00107C42">
        <w:rPr>
          <w:rStyle w:val="StyleUnderline"/>
          <w:highlight w:val="green"/>
        </w:rPr>
        <w:t>whether malicious or</w:t>
      </w:r>
      <w:r w:rsidRPr="00A42713">
        <w:rPr>
          <w:rStyle w:val="StyleUnderline"/>
        </w:rPr>
        <w:t xml:space="preserve"> from </w:t>
      </w:r>
      <w:r w:rsidRPr="00107C42">
        <w:rPr>
          <w:rStyle w:val="StyleUnderline"/>
          <w:highlight w:val="green"/>
        </w:rPr>
        <w:t>natural</w:t>
      </w:r>
      <w:r w:rsidRPr="00A42713">
        <w:rPr>
          <w:rStyle w:val="StyleUnderline"/>
        </w:rPr>
        <w:t xml:space="preserve"> causes, </w:t>
      </w:r>
      <w:r w:rsidRPr="00070B5D">
        <w:rPr>
          <w:rStyle w:val="StyleUnderline"/>
        </w:rPr>
        <w:t>in a timely way</w:t>
      </w:r>
      <w:r w:rsidRPr="00240D00">
        <w:rPr>
          <w:sz w:val="14"/>
        </w:rPr>
        <w:t xml:space="preserve">. </w:t>
      </w:r>
    </w:p>
    <w:p w14:paraId="457BB88B" w14:textId="77777777" w:rsidR="002313B1" w:rsidRPr="00A42713" w:rsidRDefault="002313B1" w:rsidP="002313B1">
      <w:r w:rsidRPr="00A42713">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42713">
        <w:t>So</w:t>
      </w:r>
      <w:proofErr w:type="gramEnd"/>
      <w:r w:rsidRPr="00A42713">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36637374" w14:textId="77777777" w:rsidR="002313B1" w:rsidRPr="00A42713" w:rsidRDefault="002313B1" w:rsidP="002313B1">
      <w:r w:rsidRPr="00A42713">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20510382" w14:textId="77777777" w:rsidR="002313B1" w:rsidRPr="00A42713" w:rsidRDefault="002313B1" w:rsidP="002313B1">
      <w:r w:rsidRPr="00A42713">
        <w:t>Entanglement of strategic and tactical missions</w:t>
      </w:r>
    </w:p>
    <w:p w14:paraId="5F0047F3" w14:textId="77777777" w:rsidR="002313B1" w:rsidRPr="00A42713" w:rsidRDefault="002313B1" w:rsidP="002313B1">
      <w:r w:rsidRPr="00A42713">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A42713">
        <w:t>other‘</w:t>
      </w:r>
      <w:proofErr w:type="gramEnd"/>
      <w:r w:rsidRPr="00A42713">
        <w:t>s ―national technical means‖ of verifying compliance with the agreement, yet another recognition that attacking strategically important satellites could be destabilizing.20 There was also restraint in building the hardware that could hold these assets at risk.</w:t>
      </w:r>
    </w:p>
    <w:p w14:paraId="28D5182F" w14:textId="77777777" w:rsidR="002313B1" w:rsidRPr="00240D00" w:rsidRDefault="002313B1" w:rsidP="002313B1">
      <w:pPr>
        <w:rPr>
          <w:sz w:val="14"/>
        </w:rPr>
      </w:pPr>
      <w:r w:rsidRPr="00240D00">
        <w:rPr>
          <w:sz w:val="14"/>
        </w:rPr>
        <w:t xml:space="preserve">However, </w:t>
      </w:r>
      <w:r w:rsidRPr="00A42713">
        <w:rPr>
          <w:rStyle w:val="StyleUnderline"/>
        </w:rPr>
        <w:t xml:space="preserve">where the </w:t>
      </w:r>
      <w:r w:rsidRPr="00107C42">
        <w:rPr>
          <w:rStyle w:val="StyleUnderline"/>
          <w:highlight w:val="green"/>
        </w:rPr>
        <w:t>lines between strategic</w:t>
      </w:r>
      <w:r w:rsidRPr="00A42713">
        <w:rPr>
          <w:rStyle w:val="StyleUnderline"/>
        </w:rPr>
        <w:t xml:space="preserve"> satellite missions </w:t>
      </w:r>
      <w:r w:rsidRPr="00107C42">
        <w:rPr>
          <w:rStyle w:val="StyleUnderline"/>
          <w:highlight w:val="green"/>
        </w:rPr>
        <w:t>and other missions are blurred</w:t>
      </w:r>
      <w:r w:rsidRPr="00240D00">
        <w:rPr>
          <w:sz w:val="14"/>
        </w:rPr>
        <w:t xml:space="preserve">, these norms can be weakened. For example, the </w:t>
      </w:r>
      <w:r w:rsidRPr="00107C42">
        <w:rPr>
          <w:rStyle w:val="StyleUnderline"/>
          <w:highlight w:val="green"/>
        </w:rPr>
        <w:t>sat</w:t>
      </w:r>
      <w:r w:rsidRPr="001E7594">
        <w:rPr>
          <w:rStyle w:val="StyleUnderline"/>
        </w:rPr>
        <w:t>ellite</w:t>
      </w:r>
      <w:r w:rsidRPr="00107C42">
        <w:rPr>
          <w:rStyle w:val="StyleUnderline"/>
          <w:highlight w:val="green"/>
        </w:rPr>
        <w:t xml:space="preserve">s that provide early warning </w:t>
      </w:r>
      <w:r w:rsidRPr="00A42713">
        <w:rPr>
          <w:rStyle w:val="StyleUnderline"/>
        </w:rPr>
        <w:t xml:space="preserve">of ballistic missile </w:t>
      </w:r>
      <w:r w:rsidRPr="001E7594">
        <w:rPr>
          <w:rStyle w:val="StyleUnderline"/>
        </w:rPr>
        <w:t xml:space="preserve">launch </w:t>
      </w:r>
      <w:r w:rsidRPr="00107C42">
        <w:rPr>
          <w:rStyle w:val="StyleUnderline"/>
          <w:highlight w:val="green"/>
        </w:rPr>
        <w:t xml:space="preserve">are associated with </w:t>
      </w:r>
      <w:r w:rsidRPr="00163783">
        <w:rPr>
          <w:rStyle w:val="StyleUnderline"/>
        </w:rPr>
        <w:t xml:space="preserve">nuclear </w:t>
      </w:r>
      <w:r w:rsidRPr="00107C42">
        <w:rPr>
          <w:rStyle w:val="StyleUnderline"/>
          <w:highlight w:val="green"/>
        </w:rPr>
        <w:t>deterrent</w:t>
      </w:r>
      <w:r w:rsidRPr="00A42713">
        <w:rPr>
          <w:rStyle w:val="StyleUnderline"/>
        </w:rPr>
        <w:t xml:space="preserve"> posture</w:t>
      </w:r>
      <w:r w:rsidRPr="00240D00">
        <w:rPr>
          <w:sz w:val="14"/>
        </w:rPr>
        <w:t xml:space="preserve">, </w:t>
      </w:r>
      <w:r w:rsidRPr="00240D00">
        <w:rPr>
          <w:rStyle w:val="StyleUnderline"/>
        </w:rPr>
        <w:t xml:space="preserve">but </w:t>
      </w:r>
      <w:r w:rsidRPr="00107C42">
        <w:rPr>
          <w:rStyle w:val="StyleUnderline"/>
          <w:highlight w:val="green"/>
        </w:rPr>
        <w:t>also are critical sensors for missile defenses</w:t>
      </w:r>
      <w:r w:rsidRPr="00240D00">
        <w:rPr>
          <w:sz w:val="14"/>
        </w:rPr>
        <w:t xml:space="preserve">. Strategic </w:t>
      </w:r>
      <w:r w:rsidRPr="00240D00">
        <w:rPr>
          <w:sz w:val="14"/>
        </w:rPr>
        <w:lastRenderedPageBreak/>
        <w:t xml:space="preserve">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240D00">
        <w:rPr>
          <w:sz w:val="14"/>
        </w:rPr>
        <w:t xml:space="preserve">. </w:t>
      </w:r>
      <w:r w:rsidRPr="00163783">
        <w:rPr>
          <w:rStyle w:val="StyleUnderline"/>
        </w:rPr>
        <w:t>However</w:t>
      </w:r>
      <w:r w:rsidRPr="00240D00">
        <w:rPr>
          <w:sz w:val="14"/>
        </w:rPr>
        <w:t xml:space="preserve">, </w:t>
      </w:r>
      <w:r w:rsidRPr="001E7594">
        <w:rPr>
          <w:rStyle w:val="StyleUnderline"/>
        </w:rPr>
        <w:t>for a state that uses early warning</w:t>
      </w:r>
      <w:r w:rsidRPr="00A42713">
        <w:rPr>
          <w:rStyle w:val="StyleUnderline"/>
        </w:rPr>
        <w:t xml:space="preserve"> satellites </w:t>
      </w:r>
      <w:r w:rsidRPr="00070B5D">
        <w:rPr>
          <w:rStyle w:val="StyleUnderline"/>
        </w:rPr>
        <w:t xml:space="preserve">to enable a </w:t>
      </w:r>
      <w:r w:rsidRPr="00163783">
        <w:rPr>
          <w:rStyle w:val="StyleUnderline"/>
        </w:rPr>
        <w:t>“hair trigger”</w:t>
      </w:r>
      <w:r w:rsidRPr="00240D00">
        <w:rPr>
          <w:sz w:val="14"/>
        </w:rPr>
        <w:t xml:space="preserve"> or </w:t>
      </w:r>
      <w:r w:rsidRPr="00163783">
        <w:rPr>
          <w:rStyle w:val="StyleUnderline"/>
        </w:rPr>
        <w:t>launch-on-attack posture</w:t>
      </w:r>
      <w:r w:rsidRPr="00240D00">
        <w:rPr>
          <w:sz w:val="14"/>
        </w:rPr>
        <w:t xml:space="preserve">, </w:t>
      </w:r>
      <w:r w:rsidRPr="00A42713">
        <w:rPr>
          <w:rStyle w:val="StyleUnderline"/>
        </w:rPr>
        <w:t>the</w:t>
      </w:r>
      <w:r w:rsidRPr="00240D00">
        <w:rPr>
          <w:sz w:val="14"/>
        </w:rPr>
        <w:t xml:space="preserve"> </w:t>
      </w:r>
      <w:r w:rsidRPr="00107C42">
        <w:rPr>
          <w:rStyle w:val="StyleUnderline"/>
          <w:highlight w:val="green"/>
        </w:rPr>
        <w:t>interference</w:t>
      </w:r>
      <w:r w:rsidRPr="00240D00">
        <w:rPr>
          <w:sz w:val="14"/>
        </w:rPr>
        <w:t xml:space="preserve"> with such a satellite </w:t>
      </w:r>
      <w:r w:rsidRPr="00107C42">
        <w:rPr>
          <w:rStyle w:val="StyleUnderline"/>
          <w:highlight w:val="green"/>
        </w:rPr>
        <w:t>might</w:t>
      </w:r>
      <w:r w:rsidRPr="00240D00">
        <w:rPr>
          <w:sz w:val="14"/>
        </w:rPr>
        <w:t xml:space="preserve"> instead </w:t>
      </w:r>
      <w:r w:rsidRPr="00107C42">
        <w:rPr>
          <w:rStyle w:val="StyleUnderline"/>
          <w:highlight w:val="green"/>
        </w:rPr>
        <w:t>be interpreted as a precursor to a nuclear attack</w:t>
      </w:r>
      <w:r w:rsidRPr="00240D00">
        <w:rPr>
          <w:sz w:val="14"/>
        </w:rPr>
        <w:t xml:space="preserve">. </w:t>
      </w:r>
      <w:r w:rsidRPr="00A42713">
        <w:rPr>
          <w:rStyle w:val="StyleUnderline"/>
        </w:rPr>
        <w:t xml:space="preserve">It </w:t>
      </w:r>
      <w:r w:rsidRPr="001E7594">
        <w:rPr>
          <w:rStyle w:val="StyleUnderline"/>
        </w:rPr>
        <w:t xml:space="preserve">may </w:t>
      </w:r>
      <w:r w:rsidRPr="00107C42">
        <w:rPr>
          <w:rStyle w:val="StyleUnderline"/>
          <w:highlight w:val="green"/>
        </w:rPr>
        <w:t>accelerate</w:t>
      </w:r>
      <w:r w:rsidRPr="00163783">
        <w:rPr>
          <w:rStyle w:val="StyleUnderline"/>
        </w:rPr>
        <w:t xml:space="preserve"> the </w:t>
      </w:r>
      <w:r w:rsidRPr="00107C42">
        <w:rPr>
          <w:rStyle w:val="StyleUnderline"/>
          <w:highlight w:val="green"/>
        </w:rPr>
        <w:t>use of nuc</w:t>
      </w:r>
      <w:r w:rsidRPr="00163783">
        <w:rPr>
          <w:rStyle w:val="StyleUnderline"/>
        </w:rPr>
        <w:t>lear weapon</w:t>
      </w:r>
      <w:r w:rsidRPr="00107C42">
        <w:rPr>
          <w:rStyle w:val="StyleUnderline"/>
          <w:highlight w:val="green"/>
        </w:rPr>
        <w:t>s</w:t>
      </w:r>
      <w:r w:rsidRPr="00240D00">
        <w:rPr>
          <w:sz w:val="14"/>
          <w:szCs w:val="28"/>
        </w:rPr>
        <w:t xml:space="preserve"> </w:t>
      </w:r>
      <w:r w:rsidRPr="00240D00">
        <w:rPr>
          <w:sz w:val="14"/>
        </w:rPr>
        <w:t xml:space="preserve">rather than inhibit it. </w:t>
      </w:r>
    </w:p>
    <w:p w14:paraId="120D93ED" w14:textId="77777777" w:rsidR="002313B1" w:rsidRPr="00A42713" w:rsidRDefault="002313B1" w:rsidP="002313B1">
      <w:r w:rsidRPr="00A42713">
        <w:t>Misperception and dual-use technologies</w:t>
      </w:r>
    </w:p>
    <w:p w14:paraId="2DF09E33" w14:textId="77777777" w:rsidR="002313B1" w:rsidRPr="00240D00" w:rsidRDefault="002313B1" w:rsidP="002313B1">
      <w:pPr>
        <w:rPr>
          <w:sz w:val="14"/>
        </w:rPr>
      </w:pPr>
      <w:r w:rsidRPr="00240D00">
        <w:rPr>
          <w:sz w:val="14"/>
        </w:rPr>
        <w:t xml:space="preserve">Some space technologies and activities can be used both for relatively benign purposes but also for hostile ones. </w:t>
      </w:r>
      <w:r w:rsidRPr="00107C42">
        <w:rPr>
          <w:rStyle w:val="StyleUnderline"/>
          <w:highlight w:val="green"/>
        </w:rPr>
        <w:t>It may be difficult</w:t>
      </w:r>
      <w:r w:rsidRPr="00A42713">
        <w:rPr>
          <w:rStyle w:val="StyleUnderline"/>
        </w:rPr>
        <w:t xml:space="preserve"> for an actor </w:t>
      </w:r>
      <w:r w:rsidRPr="00107C42">
        <w:rPr>
          <w:rStyle w:val="StyleUnderline"/>
          <w:highlight w:val="green"/>
        </w:rPr>
        <w:t>to understand</w:t>
      </w:r>
      <w:r w:rsidRPr="00A42713">
        <w:rPr>
          <w:rStyle w:val="StyleUnderline"/>
        </w:rPr>
        <w:t xml:space="preserve"> the </w:t>
      </w:r>
      <w:r w:rsidRPr="00107C42">
        <w:rPr>
          <w:rStyle w:val="StyleUnderline"/>
          <w:highlight w:val="green"/>
        </w:rPr>
        <w:t>intent</w:t>
      </w:r>
      <w:r w:rsidRPr="00107C42">
        <w:rPr>
          <w:sz w:val="14"/>
          <w:highlight w:val="green"/>
        </w:rPr>
        <w:t xml:space="preserve"> </w:t>
      </w:r>
      <w:r w:rsidRPr="00107C42">
        <w:rPr>
          <w:rStyle w:val="StyleUnderline"/>
          <w:highlight w:val="green"/>
        </w:rPr>
        <w:t>behind</w:t>
      </w:r>
      <w:r w:rsidRPr="00A42713">
        <w:rPr>
          <w:rStyle w:val="StyleUnderline"/>
        </w:rPr>
        <w:t xml:space="preserve"> the </w:t>
      </w:r>
      <w:r w:rsidRPr="00107C42">
        <w:rPr>
          <w:rStyle w:val="StyleUnderline"/>
          <w:highlight w:val="green"/>
        </w:rPr>
        <w:t>development</w:t>
      </w:r>
      <w:r w:rsidRPr="00240D00">
        <w:rPr>
          <w:sz w:val="14"/>
        </w:rPr>
        <w:t xml:space="preserve">, testing, </w:t>
      </w:r>
      <w:r w:rsidRPr="00A42713">
        <w:rPr>
          <w:rStyle w:val="StyleUnderline"/>
        </w:rPr>
        <w:t>use</w:t>
      </w:r>
      <w:r w:rsidRPr="00240D00">
        <w:rPr>
          <w:sz w:val="14"/>
        </w:rPr>
        <w:t xml:space="preserve">, and stockpiling </w:t>
      </w:r>
      <w:r w:rsidRPr="00A42713">
        <w:rPr>
          <w:rStyle w:val="StyleUnderline"/>
        </w:rPr>
        <w:t>of</w:t>
      </w:r>
      <w:r w:rsidRPr="00240D00">
        <w:rPr>
          <w:sz w:val="14"/>
        </w:rPr>
        <w:t xml:space="preserve"> these </w:t>
      </w:r>
      <w:r w:rsidRPr="00A42713">
        <w:rPr>
          <w:rStyle w:val="StyleUnderline"/>
        </w:rPr>
        <w:t>technologies</w:t>
      </w:r>
      <w:r w:rsidRPr="00240D00">
        <w:rPr>
          <w:sz w:val="14"/>
        </w:rPr>
        <w:t xml:space="preserve">, and see threats where there are none. (Or miss a threat until it is too late.) </w:t>
      </w:r>
      <w:r w:rsidRPr="00107C42">
        <w:rPr>
          <w:rStyle w:val="StyleUnderline"/>
          <w:highlight w:val="green"/>
        </w:rPr>
        <w:t>This may start a cycle of</w:t>
      </w:r>
      <w:r w:rsidRPr="00A42713">
        <w:rPr>
          <w:rStyle w:val="StyleUnderline"/>
        </w:rPr>
        <w:t xml:space="preserve"> </w:t>
      </w:r>
      <w:r w:rsidRPr="00107C42">
        <w:rPr>
          <w:rStyle w:val="StyleUnderline"/>
          <w:highlight w:val="green"/>
        </w:rPr>
        <w:t>action</w:t>
      </w:r>
      <w:r w:rsidRPr="00A42713">
        <w:rPr>
          <w:rStyle w:val="StyleUnderline"/>
        </w:rPr>
        <w:t xml:space="preserve"> and reaction </w:t>
      </w:r>
      <w:r w:rsidRPr="00107C42">
        <w:rPr>
          <w:rStyle w:val="StyleUnderline"/>
          <w:highlight w:val="green"/>
        </w:rPr>
        <w:t>based on misperception</w:t>
      </w:r>
      <w:r w:rsidRPr="00240D00">
        <w:rPr>
          <w:sz w:val="14"/>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02F1DFBA" w14:textId="77777777" w:rsidR="002313B1" w:rsidRPr="00A42713" w:rsidRDefault="002313B1" w:rsidP="002313B1">
      <w:r w:rsidRPr="00A42713">
        <w:t xml:space="preserve">Ground-based lasers can be used to dazzle the sensors of an </w:t>
      </w:r>
      <w:proofErr w:type="gramStart"/>
      <w:r w:rsidRPr="00A42713">
        <w:t>adversary‘</w:t>
      </w:r>
      <w:proofErr w:type="gramEnd"/>
      <w:r w:rsidRPr="00A42713">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42713">
        <w:t>Earth‘</w:t>
      </w:r>
      <w:proofErr w:type="gramEnd"/>
      <w:r w:rsidRPr="00A42713">
        <w:t>s shape and gravitational field, and use similar technologies. 21</w:t>
      </w:r>
    </w:p>
    <w:p w14:paraId="142083D7" w14:textId="77777777" w:rsidR="002313B1" w:rsidRPr="00A42713" w:rsidRDefault="002313B1" w:rsidP="002313B1">
      <w:r w:rsidRPr="00A42713">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3E6E9B76" w14:textId="77777777" w:rsidR="002313B1" w:rsidRPr="00A42713" w:rsidRDefault="002313B1" w:rsidP="002313B1">
      <w:r w:rsidRPr="00A42713">
        <w:t>Discrimination</w:t>
      </w:r>
    </w:p>
    <w:p w14:paraId="344ECBDE" w14:textId="77777777" w:rsidR="002313B1" w:rsidRPr="00A42713" w:rsidRDefault="002313B1" w:rsidP="002313B1">
      <w:r w:rsidRPr="00A42713">
        <w:t>The consequences of interfering with a satellite may be vastly different depending on who is affected and how, and whether the satellite represents a legitimate military objective.</w:t>
      </w:r>
    </w:p>
    <w:p w14:paraId="4DEFE0DC" w14:textId="77777777" w:rsidR="002313B1" w:rsidRPr="00A42713" w:rsidRDefault="002313B1" w:rsidP="002313B1">
      <w:r w:rsidRPr="00A42713">
        <w:t xml:space="preserve">However, it will not always be clear who the owners and operators of a satellite are, and users of a </w:t>
      </w:r>
      <w:proofErr w:type="gramStart"/>
      <w:r w:rsidRPr="00A42713">
        <w:t>satellite‘</w:t>
      </w:r>
      <w:proofErr w:type="gramEnd"/>
      <w:r w:rsidRPr="00A42713">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42713">
        <w:t>adversary‘</w:t>
      </w:r>
      <w:proofErr w:type="gramEnd"/>
      <w:r w:rsidRPr="00A42713">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06923044" w14:textId="77777777" w:rsidR="002313B1" w:rsidRPr="00240D00" w:rsidRDefault="002313B1" w:rsidP="002313B1">
      <w:pPr>
        <w:rPr>
          <w:sz w:val="14"/>
        </w:rPr>
      </w:pPr>
      <w:r w:rsidRPr="00240D00">
        <w:rPr>
          <w:sz w:val="14"/>
        </w:rPr>
        <w:lastRenderedPageBreak/>
        <w:t xml:space="preserve">In 2015, </w:t>
      </w:r>
      <w:r w:rsidRPr="00A42713">
        <w:rPr>
          <w:rStyle w:val="StyleUnderline"/>
        </w:rPr>
        <w:t xml:space="preserve">the </w:t>
      </w:r>
      <w:proofErr w:type="gramStart"/>
      <w:r w:rsidRPr="00A42713">
        <w:rPr>
          <w:rStyle w:val="StyleUnderline"/>
        </w:rPr>
        <w:t>Pentagon‘</w:t>
      </w:r>
      <w:proofErr w:type="gramEnd"/>
      <w:r w:rsidRPr="00A42713">
        <w:rPr>
          <w:rStyle w:val="StyleUnderline"/>
        </w:rPr>
        <w:t>s annual wargame</w:t>
      </w:r>
      <w:r w:rsidRPr="00240D00">
        <w:rPr>
          <w:sz w:val="14"/>
        </w:rPr>
        <w:t xml:space="preserve">, or simulated conflict, involving space assets focused on a future regional conflict. The official report out24 </w:t>
      </w:r>
      <w:r w:rsidRPr="00A42713">
        <w:rPr>
          <w:rStyle w:val="StyleUnderline"/>
        </w:rPr>
        <w:t>warned</w:t>
      </w:r>
      <w:r w:rsidRPr="00240D00">
        <w:rPr>
          <w:sz w:val="14"/>
        </w:rPr>
        <w:t xml:space="preserve"> that </w:t>
      </w:r>
      <w:r w:rsidRPr="00107C42">
        <w:rPr>
          <w:rStyle w:val="StyleUnderline"/>
          <w:highlight w:val="green"/>
        </w:rPr>
        <w:t>it was hard to keep</w:t>
      </w:r>
      <w:r w:rsidRPr="00A42713">
        <w:rPr>
          <w:rStyle w:val="StyleUnderline"/>
        </w:rPr>
        <w:t xml:space="preserve"> the </w:t>
      </w:r>
      <w:r w:rsidRPr="00107C42">
        <w:rPr>
          <w:rStyle w:val="StyleUnderline"/>
          <w:highlight w:val="green"/>
        </w:rPr>
        <w:t>conflict contained</w:t>
      </w:r>
      <w:r w:rsidRPr="00163783">
        <w:rPr>
          <w:rStyle w:val="StyleUnderline"/>
        </w:rPr>
        <w:t xml:space="preserve"> geographically</w:t>
      </w:r>
      <w:r w:rsidRPr="00240D00">
        <w:rPr>
          <w:sz w:val="14"/>
        </w:rPr>
        <w:t xml:space="preserve"> when using anti-satellite weapons:</w:t>
      </w:r>
    </w:p>
    <w:p w14:paraId="31525A19" w14:textId="77777777" w:rsidR="002313B1" w:rsidRPr="00240D00" w:rsidRDefault="002313B1" w:rsidP="002313B1">
      <w:pPr>
        <w:rPr>
          <w:sz w:val="14"/>
        </w:rPr>
      </w:pPr>
      <w:r w:rsidRPr="00240D00">
        <w:rPr>
          <w:sz w:val="14"/>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107C42">
        <w:rPr>
          <w:rStyle w:val="StyleUnderline"/>
          <w:highlight w:val="green"/>
        </w:rPr>
        <w:t xml:space="preserve">challenges in containing </w:t>
      </w:r>
      <w:r w:rsidRPr="00163783">
        <w:rPr>
          <w:rStyle w:val="StyleUnderline"/>
        </w:rPr>
        <w:t xml:space="preserve">horizontal </w:t>
      </w:r>
      <w:r w:rsidRPr="00107C42">
        <w:rPr>
          <w:rStyle w:val="StyleUnderline"/>
          <w:highlight w:val="green"/>
        </w:rPr>
        <w:t>escalation</w:t>
      </w:r>
      <w:r w:rsidRPr="00A42713">
        <w:rPr>
          <w:rStyle w:val="StyleUnderline"/>
        </w:rPr>
        <w:t xml:space="preserve"> once space control capabilities are employed</w:t>
      </w:r>
      <w:r w:rsidRPr="00240D00">
        <w:rPr>
          <w:sz w:val="14"/>
        </w:rPr>
        <w:t xml:space="preserve"> to achieve limited national objectives.</w:t>
      </w:r>
    </w:p>
    <w:p w14:paraId="3F57502B" w14:textId="77777777" w:rsidR="002313B1" w:rsidRPr="00A42713" w:rsidRDefault="002313B1" w:rsidP="002313B1">
      <w:r w:rsidRPr="00A42713">
        <w:t>Lack of shared understanding of consequences/proportionality</w:t>
      </w:r>
    </w:p>
    <w:p w14:paraId="13AB485B" w14:textId="77777777" w:rsidR="002313B1" w:rsidRPr="00240D00" w:rsidRDefault="002313B1" w:rsidP="002313B1">
      <w:pPr>
        <w:rPr>
          <w:sz w:val="14"/>
        </w:rPr>
      </w:pPr>
      <w:r w:rsidRPr="00A42713">
        <w:rPr>
          <w:rStyle w:val="StyleUnderline"/>
        </w:rPr>
        <w:t>States have</w:t>
      </w:r>
      <w:r w:rsidRPr="00240D00">
        <w:rPr>
          <w:sz w:val="14"/>
        </w:rPr>
        <w:t xml:space="preserve"> </w:t>
      </w:r>
      <w:proofErr w:type="gramStart"/>
      <w:r w:rsidRPr="00240D00">
        <w:rPr>
          <w:sz w:val="14"/>
        </w:rPr>
        <w:t xml:space="preserve">fairly </w:t>
      </w:r>
      <w:r w:rsidRPr="00163783">
        <w:rPr>
          <w:rStyle w:val="StyleUnderline"/>
        </w:rPr>
        <w:t>similar</w:t>
      </w:r>
      <w:proofErr w:type="gramEnd"/>
      <w:r w:rsidRPr="00163783">
        <w:rPr>
          <w:rStyle w:val="StyleUnderline"/>
        </w:rPr>
        <w:t xml:space="preserve"> understandings</w:t>
      </w:r>
      <w:r w:rsidRPr="00240D00">
        <w:rPr>
          <w:sz w:val="14"/>
        </w:rPr>
        <w:t xml:space="preserve"> </w:t>
      </w:r>
      <w:r w:rsidRPr="00A42713">
        <w:rPr>
          <w:rStyle w:val="StyleUnderline"/>
        </w:rPr>
        <w:t>of</w:t>
      </w:r>
      <w:r w:rsidRPr="00240D00">
        <w:rPr>
          <w:sz w:val="14"/>
        </w:rPr>
        <w:t xml:space="preserve"> the </w:t>
      </w:r>
      <w:r w:rsidRPr="00A42713">
        <w:rPr>
          <w:rStyle w:val="StyleUnderline"/>
        </w:rPr>
        <w:t xml:space="preserve">implications of military actions on the </w:t>
      </w:r>
      <w:r w:rsidRPr="00163783">
        <w:rPr>
          <w:rStyle w:val="StyleUnderline"/>
        </w:rPr>
        <w:t>ground</w:t>
      </w:r>
      <w:r w:rsidRPr="00240D00">
        <w:rPr>
          <w:sz w:val="14"/>
        </w:rPr>
        <w:t xml:space="preserve">, in the </w:t>
      </w:r>
      <w:r w:rsidRPr="00163783">
        <w:rPr>
          <w:rStyle w:val="StyleUnderline"/>
        </w:rPr>
        <w:t>air</w:t>
      </w:r>
      <w:r w:rsidRPr="00240D00">
        <w:rPr>
          <w:sz w:val="14"/>
        </w:rPr>
        <w:t xml:space="preserve">, </w:t>
      </w:r>
      <w:r w:rsidRPr="00A42713">
        <w:rPr>
          <w:rStyle w:val="StyleUnderline"/>
        </w:rPr>
        <w:t>and</w:t>
      </w:r>
      <w:r w:rsidRPr="00240D00">
        <w:rPr>
          <w:sz w:val="14"/>
        </w:rPr>
        <w:t xml:space="preserve"> at </w:t>
      </w:r>
      <w:r w:rsidRPr="00163783">
        <w:rPr>
          <w:rStyle w:val="StyleUnderline"/>
        </w:rPr>
        <w:t>sea</w:t>
      </w:r>
      <w:r w:rsidRPr="00240D00">
        <w:rPr>
          <w:sz w:val="14"/>
        </w:rPr>
        <w:t xml:space="preserve">, built over decades of experience. The United States and the Soviet Union/Russia have built some shared understanding of each </w:t>
      </w:r>
      <w:proofErr w:type="gramStart"/>
      <w:r w:rsidRPr="00240D00">
        <w:rPr>
          <w:sz w:val="14"/>
        </w:rPr>
        <w:t>other‘</w:t>
      </w:r>
      <w:proofErr w:type="gramEnd"/>
      <w:r w:rsidRPr="00240D00">
        <w:rPr>
          <w:sz w:val="14"/>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2D039085" w14:textId="77777777" w:rsidR="002313B1" w:rsidRPr="00240D00" w:rsidRDefault="002313B1" w:rsidP="002313B1">
      <w:pPr>
        <w:rPr>
          <w:sz w:val="14"/>
        </w:rPr>
      </w:pPr>
      <w:r w:rsidRPr="00A42713">
        <w:rPr>
          <w:rStyle w:val="StyleUnderline"/>
        </w:rPr>
        <w:t xml:space="preserve">Because of a lack of experience </w:t>
      </w:r>
      <w:r w:rsidRPr="00107C42">
        <w:rPr>
          <w:rStyle w:val="StyleUnderline"/>
          <w:highlight w:val="green"/>
        </w:rPr>
        <w:t>in hostilities that target space</w:t>
      </w:r>
      <w:r w:rsidRPr="00A42713">
        <w:rPr>
          <w:rStyle w:val="StyleUnderline"/>
        </w:rPr>
        <w:t xml:space="preserve">-based </w:t>
      </w:r>
      <w:r w:rsidRPr="00107C42">
        <w:rPr>
          <w:rStyle w:val="StyleUnderline"/>
          <w:highlight w:val="green"/>
        </w:rPr>
        <w:t>capabilities</w:t>
      </w:r>
      <w:r w:rsidRPr="00240D00">
        <w:rPr>
          <w:sz w:val="14"/>
        </w:rPr>
        <w:t xml:space="preserve">, </w:t>
      </w:r>
      <w:r w:rsidRPr="00107C42">
        <w:rPr>
          <w:rStyle w:val="StyleUnderline"/>
          <w:highlight w:val="green"/>
        </w:rPr>
        <w:t>it is not</w:t>
      </w:r>
      <w:r w:rsidRPr="00240D00">
        <w:rPr>
          <w:sz w:val="14"/>
        </w:rPr>
        <w:t xml:space="preserve"> entirely </w:t>
      </w:r>
      <w:r w:rsidRPr="00107C42">
        <w:rPr>
          <w:rStyle w:val="StyleUnderline"/>
          <w:highlight w:val="green"/>
        </w:rPr>
        <w:t>clear</w:t>
      </w:r>
      <w:r w:rsidRPr="00240D00">
        <w:rPr>
          <w:sz w:val="14"/>
        </w:rPr>
        <w:t xml:space="preserve"> what the proper response to a space activity is and </w:t>
      </w:r>
      <w:r w:rsidRPr="00107C42">
        <w:rPr>
          <w:rStyle w:val="StyleUnderline"/>
          <w:highlight w:val="green"/>
        </w:rPr>
        <w:t>where</w:t>
      </w:r>
      <w:r w:rsidRPr="00240D00">
        <w:rPr>
          <w:sz w:val="14"/>
        </w:rPr>
        <w:t xml:space="preserve"> </w:t>
      </w:r>
      <w:r w:rsidRPr="00A42713">
        <w:rPr>
          <w:rStyle w:val="StyleUnderline"/>
        </w:rPr>
        <w:t xml:space="preserve">the </w:t>
      </w:r>
      <w:r w:rsidRPr="00107C42">
        <w:rPr>
          <w:rStyle w:val="StyleUnderline"/>
          <w:highlight w:val="green"/>
        </w:rPr>
        <w:t>escalation thresholds or</w:t>
      </w:r>
      <w:r w:rsidRPr="00107C42">
        <w:rPr>
          <w:sz w:val="14"/>
          <w:highlight w:val="green"/>
          <w:u w:val="single"/>
        </w:rPr>
        <w:t xml:space="preserve"> </w:t>
      </w:r>
      <w:r w:rsidRPr="00107C42">
        <w:rPr>
          <w:rStyle w:val="StyleUnderline"/>
          <w:highlight w:val="green"/>
        </w:rPr>
        <w:t>“red lines” lie</w:t>
      </w:r>
      <w:r w:rsidRPr="00240D00">
        <w:rPr>
          <w:sz w:val="14"/>
        </w:rPr>
        <w:t xml:space="preserve">. Exacerbating this is the asymmetry in space investments; not all actors will assign the same value to a given target or same escalatory nature to different weapons. </w:t>
      </w:r>
    </w:p>
    <w:p w14:paraId="7CCC0066" w14:textId="77777777" w:rsidR="002313B1" w:rsidRPr="00DA117B" w:rsidRDefault="002313B1" w:rsidP="002313B1">
      <w:pPr>
        <w:pStyle w:val="Heading4"/>
        <w:rPr>
          <w:rFonts w:cs="Arial"/>
        </w:rPr>
      </w:pPr>
      <w:r w:rsidRPr="00DA117B">
        <w:rPr>
          <w:rFonts w:cs="Arial"/>
        </w:rPr>
        <w:t xml:space="preserve">Extinction – no </w:t>
      </w:r>
      <w:r w:rsidRPr="00DA117B">
        <w:rPr>
          <w:rFonts w:cs="Arial"/>
          <w:u w:val="single"/>
        </w:rPr>
        <w:t>contained strikes</w:t>
      </w:r>
      <w:r w:rsidRPr="00DA117B">
        <w:rPr>
          <w:rFonts w:cs="Arial"/>
        </w:rPr>
        <w:t xml:space="preserve"> or </w:t>
      </w:r>
      <w:r w:rsidRPr="00DA117B">
        <w:rPr>
          <w:rFonts w:cs="Arial"/>
          <w:u w:val="single"/>
        </w:rPr>
        <w:t>checks</w:t>
      </w:r>
      <w:r w:rsidRPr="00DA117B">
        <w:rPr>
          <w:rFonts w:cs="Arial"/>
        </w:rPr>
        <w:t xml:space="preserve"> </w:t>
      </w:r>
    </w:p>
    <w:p w14:paraId="39385133" w14:textId="77777777" w:rsidR="002313B1" w:rsidRPr="00240D00" w:rsidRDefault="002313B1" w:rsidP="002313B1">
      <w:pPr>
        <w:rPr>
          <w:sz w:val="14"/>
        </w:rPr>
      </w:pPr>
      <w:r w:rsidRPr="00DA117B">
        <w:rPr>
          <w:rStyle w:val="Style13ptBold"/>
          <w:szCs w:val="26"/>
        </w:rPr>
        <w:t>Edwards 17</w:t>
      </w:r>
      <w:r w:rsidRPr="00240D00">
        <w:rPr>
          <w:sz w:val="14"/>
        </w:rPr>
        <w:t xml:space="preserve"> [Paul N. Edwards, CISAC’s William J. Perry Fellow in International Security at Stanford’s Freeman </w:t>
      </w:r>
      <w:proofErr w:type="spellStart"/>
      <w:r w:rsidRPr="00240D00">
        <w:rPr>
          <w:sz w:val="14"/>
        </w:rPr>
        <w:t>Spogli</w:t>
      </w:r>
      <w:proofErr w:type="spellEnd"/>
      <w:r w:rsidRPr="00240D00">
        <w:rPr>
          <w:sz w:val="14"/>
        </w:rPr>
        <w:t xml:space="preserve"> Institute for International Studies. Being interviewed by </w:t>
      </w:r>
      <w:proofErr w:type="spellStart"/>
      <w:r w:rsidRPr="00240D00">
        <w:rPr>
          <w:sz w:val="14"/>
        </w:rPr>
        <w:t>EarthSky</w:t>
      </w:r>
      <w:proofErr w:type="spellEnd"/>
      <w:r w:rsidRPr="00240D00">
        <w:rPr>
          <w:sz w:val="14"/>
        </w:rPr>
        <w:t xml:space="preserve">. How nuclear war would affect Earth’s climate. September 8, 2017. earthsky.org/human-world/how-nuclear-war-would-affect-earths-climate] </w:t>
      </w:r>
      <w:r w:rsidRPr="00240D00">
        <w:rPr>
          <w:b/>
          <w:sz w:val="14"/>
        </w:rPr>
        <w:t>Note, we are only reading parts of the interview that are directly from Paul Edwards -- MMG</w:t>
      </w:r>
    </w:p>
    <w:p w14:paraId="408FED04" w14:textId="77777777" w:rsidR="002313B1" w:rsidRPr="00DA117B" w:rsidRDefault="002313B1" w:rsidP="002313B1">
      <w:pPr>
        <w:rPr>
          <w:sz w:val="14"/>
        </w:rPr>
      </w:pPr>
      <w:r w:rsidRPr="00DA117B">
        <w:rPr>
          <w:sz w:val="14"/>
        </w:rPr>
        <w:t>In the nuclear conversation, what are we not talking about that we should be?</w:t>
      </w:r>
    </w:p>
    <w:p w14:paraId="6C8483F9" w14:textId="77777777" w:rsidR="002313B1" w:rsidRPr="00240D00" w:rsidRDefault="002313B1" w:rsidP="002313B1">
      <w:pPr>
        <w:rPr>
          <w:sz w:val="12"/>
        </w:rPr>
      </w:pPr>
      <w:r w:rsidRPr="00DA117B">
        <w:rPr>
          <w:u w:val="single"/>
        </w:rPr>
        <w:t xml:space="preserve">We are </w:t>
      </w:r>
      <w:r w:rsidRPr="00163783">
        <w:rPr>
          <w:rStyle w:val="StyleUnderline"/>
        </w:rPr>
        <w:t>not talking enough</w:t>
      </w:r>
      <w:r w:rsidRPr="00DA117B">
        <w:rPr>
          <w:u w:val="single"/>
        </w:rPr>
        <w:t xml:space="preserve"> about </w:t>
      </w:r>
      <w:r w:rsidRPr="001E7594">
        <w:rPr>
          <w:u w:val="single"/>
        </w:rPr>
        <w:t xml:space="preserve">the </w:t>
      </w:r>
      <w:r w:rsidRPr="00107C42">
        <w:rPr>
          <w:rStyle w:val="StyleUnderline"/>
          <w:highlight w:val="green"/>
        </w:rPr>
        <w:t>climatic effects</w:t>
      </w:r>
      <w:r w:rsidRPr="00107C42">
        <w:rPr>
          <w:highlight w:val="green"/>
          <w:u w:val="single"/>
        </w:rPr>
        <w:t xml:space="preserve"> of </w:t>
      </w:r>
      <w:r w:rsidRPr="00107C42">
        <w:rPr>
          <w:rStyle w:val="StyleUnderline"/>
          <w:highlight w:val="green"/>
        </w:rPr>
        <w:t>nuc</w:t>
      </w:r>
      <w:r w:rsidRPr="00163783">
        <w:rPr>
          <w:rStyle w:val="StyleUnderline"/>
        </w:rPr>
        <w:t xml:space="preserve">lear </w:t>
      </w:r>
      <w:r w:rsidRPr="00107C42">
        <w:rPr>
          <w:rStyle w:val="StyleUnderline"/>
          <w:highlight w:val="green"/>
        </w:rPr>
        <w:t>war</w:t>
      </w:r>
      <w:r w:rsidRPr="00240D00">
        <w:rPr>
          <w:sz w:val="12"/>
        </w:rPr>
        <w:t>.</w:t>
      </w:r>
    </w:p>
    <w:p w14:paraId="32C7D946" w14:textId="77777777" w:rsidR="002313B1" w:rsidRPr="00240D00" w:rsidRDefault="002313B1" w:rsidP="002313B1">
      <w:pPr>
        <w:rPr>
          <w:sz w:val="12"/>
        </w:rPr>
      </w:pPr>
      <w:r w:rsidRPr="00240D00">
        <w:rPr>
          <w:sz w:val="12"/>
        </w:rPr>
        <w:t xml:space="preserve">The “nuclear winter” theory of the mid-1980s played a significant role in the arms reductions of that period. But with the collapse of the Soviet Union and the reduction of U.S. and Russian nuclear arsenals, </w:t>
      </w:r>
      <w:r w:rsidRPr="00DA117B">
        <w:rPr>
          <w:u w:val="single"/>
        </w:rPr>
        <w:t xml:space="preserve">this aspect of nuclear war has </w:t>
      </w:r>
      <w:r w:rsidRPr="00107C42">
        <w:rPr>
          <w:rStyle w:val="StyleUnderline"/>
          <w:highlight w:val="green"/>
        </w:rPr>
        <w:t>faded from view</w:t>
      </w:r>
      <w:r w:rsidRPr="00DA117B">
        <w:rPr>
          <w:u w:val="single"/>
        </w:rPr>
        <w:t xml:space="preserve">. That’s </w:t>
      </w:r>
      <w:r w:rsidRPr="00163783">
        <w:rPr>
          <w:rStyle w:val="StyleUnderline"/>
        </w:rPr>
        <w:t xml:space="preserve">not </w:t>
      </w:r>
      <w:r w:rsidRPr="00240D00">
        <w:rPr>
          <w:rStyle w:val="StyleUnderline"/>
        </w:rPr>
        <w:t xml:space="preserve">good. In the mid-2000s, climate </w:t>
      </w:r>
      <w:r w:rsidRPr="00107C42">
        <w:rPr>
          <w:rStyle w:val="StyleUnderline"/>
          <w:highlight w:val="green"/>
        </w:rPr>
        <w:t>scientists</w:t>
      </w:r>
      <w:r w:rsidRPr="00240D00">
        <w:rPr>
          <w:sz w:val="12"/>
        </w:rPr>
        <w:t xml:space="preserve"> such as Alan </w:t>
      </w:r>
      <w:proofErr w:type="spellStart"/>
      <w:r w:rsidRPr="00240D00">
        <w:rPr>
          <w:sz w:val="12"/>
        </w:rPr>
        <w:t>Robock</w:t>
      </w:r>
      <w:proofErr w:type="spellEnd"/>
      <w:r w:rsidRPr="00240D00">
        <w:rPr>
          <w:sz w:val="12"/>
        </w:rPr>
        <w:t xml:space="preserve"> (Rutgers) </w:t>
      </w:r>
      <w:r w:rsidRPr="00DA117B">
        <w:rPr>
          <w:u w:val="single"/>
        </w:rPr>
        <w:t xml:space="preserve">took </w:t>
      </w:r>
      <w:r w:rsidRPr="00163783">
        <w:rPr>
          <w:rStyle w:val="StyleUnderline"/>
        </w:rPr>
        <w:t>another look</w:t>
      </w:r>
      <w:r w:rsidRPr="00DA117B">
        <w:rPr>
          <w:u w:val="single"/>
        </w:rPr>
        <w:t xml:space="preserve"> at nuclear winter theory</w:t>
      </w:r>
      <w:r w:rsidRPr="00240D00">
        <w:rPr>
          <w:rStyle w:val="StyleUnderline"/>
        </w:rPr>
        <w:t xml:space="preserve">. This time around, they </w:t>
      </w:r>
      <w:r w:rsidRPr="00107C42">
        <w:rPr>
          <w:rStyle w:val="StyleUnderline"/>
          <w:highlight w:val="green"/>
        </w:rPr>
        <w:t xml:space="preserve">used </w:t>
      </w:r>
      <w:proofErr w:type="gramStart"/>
      <w:r w:rsidRPr="00240D00">
        <w:rPr>
          <w:rStyle w:val="StyleUnderline"/>
        </w:rPr>
        <w:t>much-</w:t>
      </w:r>
      <w:r w:rsidRPr="00107C42">
        <w:rPr>
          <w:rStyle w:val="StyleUnderline"/>
          <w:highlight w:val="green"/>
        </w:rPr>
        <w:t>improved</w:t>
      </w:r>
      <w:proofErr w:type="gramEnd"/>
      <w:r w:rsidRPr="00240D00">
        <w:rPr>
          <w:rStyle w:val="StyleUnderline"/>
        </w:rPr>
        <w:t xml:space="preserve"> and much more detailed climate </w:t>
      </w:r>
      <w:r w:rsidRPr="00107C42">
        <w:rPr>
          <w:rStyle w:val="StyleUnderline"/>
          <w:highlight w:val="green"/>
        </w:rPr>
        <w:t>models</w:t>
      </w:r>
      <w:r w:rsidRPr="00240D00">
        <w:rPr>
          <w:rStyle w:val="StyleUnderline"/>
        </w:rPr>
        <w:t xml:space="preserve"> than those available 20 years earlier. </w:t>
      </w:r>
      <w:r w:rsidRPr="00240D00">
        <w:rPr>
          <w:sz w:val="12"/>
        </w:rPr>
        <w:t>They also tested the potential effects of smaller nuclear exchanges.</w:t>
      </w:r>
    </w:p>
    <w:p w14:paraId="37E728F9" w14:textId="77777777" w:rsidR="002313B1" w:rsidRPr="00DA117B" w:rsidRDefault="002313B1" w:rsidP="002313B1">
      <w:pPr>
        <w:rPr>
          <w:sz w:val="14"/>
        </w:rPr>
      </w:pPr>
      <w:r w:rsidRPr="00DA117B">
        <w:rPr>
          <w:sz w:val="14"/>
        </w:rPr>
        <w:t xml:space="preserve">The result: an exchange involving just 50 nuclear weapons — the kind of thing we might see in an India-Pakistan war, for example — could loft 5 billion kilograms of smoke, </w:t>
      </w:r>
      <w:proofErr w:type="gramStart"/>
      <w:r w:rsidRPr="00DA117B">
        <w:rPr>
          <w:sz w:val="14"/>
        </w:rPr>
        <w:t>soot</w:t>
      </w:r>
      <w:proofErr w:type="gramEnd"/>
      <w:r w:rsidRPr="00DA117B">
        <w:rPr>
          <w:sz w:val="14"/>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DA117B">
        <w:rPr>
          <w:sz w:val="14"/>
        </w:rPr>
        <w:t>really significant</w:t>
      </w:r>
      <w:proofErr w:type="gramEnd"/>
      <w:r w:rsidRPr="00DA117B">
        <w:rPr>
          <w:sz w:val="14"/>
        </w:rPr>
        <w:t xml:space="preserve"> food shortages. </w:t>
      </w:r>
      <w:proofErr w:type="gramStart"/>
      <w:r w:rsidRPr="00DA117B">
        <w:rPr>
          <w:sz w:val="14"/>
        </w:rPr>
        <w:t>So</w:t>
      </w:r>
      <w:proofErr w:type="gramEnd"/>
      <w:r w:rsidRPr="00DA117B">
        <w:rPr>
          <w:sz w:val="14"/>
        </w:rPr>
        <w:t xml:space="preserve"> the climatic effects of even a relatively small nuclear war would be planet-wide.</w:t>
      </w:r>
    </w:p>
    <w:p w14:paraId="3A1BAA6E" w14:textId="77777777" w:rsidR="002313B1" w:rsidRPr="00DA117B" w:rsidRDefault="002313B1" w:rsidP="002313B1">
      <w:pPr>
        <w:rPr>
          <w:sz w:val="14"/>
        </w:rPr>
      </w:pPr>
      <w:r w:rsidRPr="00DA117B">
        <w:rPr>
          <w:sz w:val="14"/>
        </w:rPr>
        <w:t>What about a larger-scale conflict?</w:t>
      </w:r>
    </w:p>
    <w:p w14:paraId="52660CDC" w14:textId="77777777" w:rsidR="002313B1" w:rsidRPr="00163783" w:rsidRDefault="002313B1" w:rsidP="002313B1">
      <w:pPr>
        <w:rPr>
          <w:rStyle w:val="StyleUnderline"/>
        </w:rPr>
      </w:pPr>
      <w:r w:rsidRPr="00240D00">
        <w:rPr>
          <w:rStyle w:val="StyleUnderline"/>
        </w:rPr>
        <w:t xml:space="preserve">A U.S.-Russia war currently seems unlikely, but if it were to occur, </w:t>
      </w:r>
      <w:r w:rsidRPr="00107C42">
        <w:rPr>
          <w:rStyle w:val="StyleUnderline"/>
          <w:highlight w:val="green"/>
        </w:rPr>
        <w:t>hundreds or</w:t>
      </w:r>
      <w:r w:rsidRPr="00240D00">
        <w:rPr>
          <w:rStyle w:val="StyleUnderline"/>
        </w:rPr>
        <w:t xml:space="preserve"> even </w:t>
      </w:r>
      <w:r w:rsidRPr="00107C42">
        <w:rPr>
          <w:rStyle w:val="StyleUnderline"/>
          <w:highlight w:val="green"/>
        </w:rPr>
        <w:t>thousands of</w:t>
      </w:r>
      <w:r w:rsidRPr="00240D00">
        <w:rPr>
          <w:rStyle w:val="StyleUnderline"/>
        </w:rPr>
        <w:t xml:space="preserve"> nuclear </w:t>
      </w:r>
      <w:r w:rsidRPr="00107C42">
        <w:rPr>
          <w:rStyle w:val="StyleUnderline"/>
          <w:highlight w:val="green"/>
        </w:rPr>
        <w:t>weapons might be launched</w:t>
      </w:r>
      <w:r w:rsidRPr="00240D00">
        <w:rPr>
          <w:rStyle w:val="StyleUnderline"/>
        </w:rPr>
        <w:t xml:space="preserve">. The climatic consequences would be catastrophic: global average </w:t>
      </w:r>
      <w:r w:rsidRPr="00107C42">
        <w:rPr>
          <w:rStyle w:val="StyleUnderline"/>
          <w:highlight w:val="green"/>
        </w:rPr>
        <w:t>temperatures would drop</w:t>
      </w:r>
      <w:r w:rsidRPr="00240D00">
        <w:rPr>
          <w:rStyle w:val="StyleUnderline"/>
        </w:rPr>
        <w:t xml:space="preserve"> as much as </w:t>
      </w:r>
      <w:r w:rsidRPr="00107C42">
        <w:rPr>
          <w:rStyle w:val="StyleUnderline"/>
          <w:highlight w:val="green"/>
        </w:rPr>
        <w:t>12 degrees</w:t>
      </w:r>
      <w:r w:rsidRPr="00240D00">
        <w:rPr>
          <w:rStyle w:val="StyleUnderline"/>
        </w:rPr>
        <w:t xml:space="preserve"> Fahrenheit (7 degrees Celsius) for up to several years — </w:t>
      </w:r>
      <w:r w:rsidRPr="00107C42">
        <w:rPr>
          <w:rStyle w:val="StyleUnderline"/>
          <w:highlight w:val="green"/>
        </w:rPr>
        <w:t>temperatures last seen during the</w:t>
      </w:r>
      <w:r w:rsidRPr="00107C42">
        <w:rPr>
          <w:highlight w:val="green"/>
          <w:u w:val="single"/>
        </w:rPr>
        <w:t xml:space="preserve"> </w:t>
      </w:r>
      <w:r w:rsidRPr="00163783">
        <w:rPr>
          <w:rStyle w:val="StyleUnderline"/>
        </w:rPr>
        <w:t xml:space="preserve">great </w:t>
      </w:r>
      <w:r w:rsidRPr="00107C42">
        <w:rPr>
          <w:rStyle w:val="StyleUnderline"/>
          <w:highlight w:val="green"/>
        </w:rPr>
        <w:t>ice ages</w:t>
      </w:r>
      <w:r w:rsidRPr="00240D00">
        <w:rPr>
          <w:sz w:val="12"/>
        </w:rPr>
        <w:t xml:space="preserve">. Meanwhile, </w:t>
      </w:r>
      <w:r w:rsidRPr="00107C42">
        <w:rPr>
          <w:rStyle w:val="StyleUnderline"/>
          <w:highlight w:val="green"/>
        </w:rPr>
        <w:t>smoke</w:t>
      </w:r>
      <w:r w:rsidRPr="00163783">
        <w:rPr>
          <w:rStyle w:val="StyleUnderline"/>
        </w:rPr>
        <w:t xml:space="preserve"> and dust circulating in the stratosphere </w:t>
      </w:r>
      <w:r w:rsidRPr="00107C42">
        <w:rPr>
          <w:rStyle w:val="StyleUnderline"/>
          <w:highlight w:val="green"/>
        </w:rPr>
        <w:t>would darken the atmosphere</w:t>
      </w:r>
      <w:r w:rsidRPr="00163783">
        <w:rPr>
          <w:rStyle w:val="StyleUnderline"/>
        </w:rPr>
        <w:t xml:space="preserve"> enough to</w:t>
      </w:r>
      <w:r w:rsidRPr="00DA117B">
        <w:rPr>
          <w:u w:val="single"/>
        </w:rPr>
        <w:t xml:space="preserve"> </w:t>
      </w:r>
      <w:r w:rsidRPr="00107C42">
        <w:rPr>
          <w:rStyle w:val="StyleUnderline"/>
          <w:highlight w:val="green"/>
        </w:rPr>
        <w:t>inhibit photosynthesis</w:t>
      </w:r>
      <w:r w:rsidRPr="00107C42">
        <w:rPr>
          <w:highlight w:val="green"/>
          <w:u w:val="single"/>
        </w:rPr>
        <w:t xml:space="preserve">, </w:t>
      </w:r>
      <w:r w:rsidRPr="00107C42">
        <w:rPr>
          <w:rStyle w:val="StyleUnderline"/>
          <w:highlight w:val="green"/>
        </w:rPr>
        <w:t xml:space="preserve">causing </w:t>
      </w:r>
      <w:r w:rsidRPr="00163783">
        <w:rPr>
          <w:rStyle w:val="StyleUnderline"/>
        </w:rPr>
        <w:t xml:space="preserve">disastrous </w:t>
      </w:r>
      <w:r w:rsidRPr="00107C42">
        <w:rPr>
          <w:rStyle w:val="StyleUnderline"/>
          <w:highlight w:val="green"/>
        </w:rPr>
        <w:t>crop failures</w:t>
      </w:r>
      <w:r w:rsidRPr="00163783">
        <w:rPr>
          <w:rStyle w:val="StyleUnderline"/>
        </w:rPr>
        <w:t xml:space="preserve">, widespread </w:t>
      </w:r>
      <w:proofErr w:type="gramStart"/>
      <w:r w:rsidRPr="00107C42">
        <w:rPr>
          <w:rStyle w:val="StyleUnderline"/>
          <w:highlight w:val="green"/>
        </w:rPr>
        <w:t>famine</w:t>
      </w:r>
      <w:proofErr w:type="gramEnd"/>
      <w:r w:rsidRPr="00107C42">
        <w:rPr>
          <w:rStyle w:val="StyleUnderline"/>
          <w:highlight w:val="green"/>
        </w:rPr>
        <w:t xml:space="preserve"> and </w:t>
      </w:r>
      <w:r w:rsidRPr="00163783">
        <w:rPr>
          <w:rStyle w:val="StyleUnderline"/>
        </w:rPr>
        <w:t xml:space="preserve">massive </w:t>
      </w:r>
      <w:r w:rsidRPr="00107C42">
        <w:rPr>
          <w:rStyle w:val="StyleUnderline"/>
          <w:highlight w:val="green"/>
        </w:rPr>
        <w:t>ecological disruption</w:t>
      </w:r>
      <w:r w:rsidRPr="00163783">
        <w:rPr>
          <w:rStyle w:val="StyleUnderline"/>
        </w:rPr>
        <w:t>.</w:t>
      </w:r>
    </w:p>
    <w:p w14:paraId="30083807" w14:textId="77777777" w:rsidR="002313B1" w:rsidRPr="00163783" w:rsidRDefault="002313B1" w:rsidP="002313B1">
      <w:pPr>
        <w:rPr>
          <w:rStyle w:val="StyleUnderline"/>
        </w:rPr>
      </w:pPr>
      <w:r w:rsidRPr="00107C42">
        <w:rPr>
          <w:rStyle w:val="StyleUnderline"/>
          <w:highlight w:val="green"/>
        </w:rPr>
        <w:t xml:space="preserve">The effect would be </w:t>
      </w:r>
      <w:proofErr w:type="gramStart"/>
      <w:r w:rsidRPr="00107C42">
        <w:rPr>
          <w:rStyle w:val="StyleUnderline"/>
          <w:highlight w:val="green"/>
        </w:rPr>
        <w:t>similar to</w:t>
      </w:r>
      <w:proofErr w:type="gramEnd"/>
      <w:r w:rsidRPr="00163783">
        <w:rPr>
          <w:rStyle w:val="StyleUnderline"/>
        </w:rPr>
        <w:t xml:space="preserve"> that of </w:t>
      </w:r>
      <w:r w:rsidRPr="00107C42">
        <w:rPr>
          <w:rStyle w:val="StyleUnderline"/>
          <w:highlight w:val="green"/>
        </w:rPr>
        <w:t>the giant meteor</w:t>
      </w:r>
      <w:r w:rsidRPr="00163783">
        <w:rPr>
          <w:rStyle w:val="StyleUnderline"/>
        </w:rPr>
        <w:t xml:space="preserve"> believed to be </w:t>
      </w:r>
      <w:r w:rsidRPr="00107C42">
        <w:rPr>
          <w:rStyle w:val="StyleUnderline"/>
          <w:highlight w:val="green"/>
        </w:rPr>
        <w:t>responsible for the extinction of the dinosaurs</w:t>
      </w:r>
      <w:r w:rsidRPr="00163783">
        <w:rPr>
          <w:rStyle w:val="StyleUnderline"/>
        </w:rPr>
        <w:t xml:space="preserve">. This time, </w:t>
      </w:r>
      <w:r w:rsidRPr="00107C42">
        <w:rPr>
          <w:rStyle w:val="StyleUnderline"/>
          <w:highlight w:val="green"/>
        </w:rPr>
        <w:t>we would be the dinosaurs.</w:t>
      </w:r>
    </w:p>
    <w:p w14:paraId="465A31CB" w14:textId="77777777" w:rsidR="002313B1" w:rsidRPr="00DA117B" w:rsidRDefault="002313B1" w:rsidP="002313B1">
      <w:pPr>
        <w:rPr>
          <w:sz w:val="14"/>
        </w:rPr>
      </w:pPr>
      <w:r w:rsidRPr="00DA117B">
        <w:rPr>
          <w:sz w:val="14"/>
        </w:rPr>
        <w:t>Many people are concerned about North Korea’s advancing missile capabilities. Is nuclear war likely in your opinion?</w:t>
      </w:r>
    </w:p>
    <w:p w14:paraId="0D351D01" w14:textId="77777777" w:rsidR="002313B1" w:rsidRPr="00240D00" w:rsidRDefault="002313B1" w:rsidP="002313B1">
      <w:pPr>
        <w:rPr>
          <w:sz w:val="12"/>
        </w:rPr>
      </w:pPr>
      <w:r w:rsidRPr="00240D00">
        <w:rPr>
          <w:sz w:val="12"/>
        </w:rPr>
        <w:t xml:space="preserve">At this writing, </w:t>
      </w:r>
      <w:r w:rsidRPr="00DA117B">
        <w:rPr>
          <w:u w:val="single"/>
        </w:rPr>
        <w:t xml:space="preserve">I think we are </w:t>
      </w:r>
      <w:r w:rsidRPr="00163783">
        <w:rPr>
          <w:rStyle w:val="StyleUnderline"/>
        </w:rPr>
        <w:t>closer to a nuclear war</w:t>
      </w:r>
      <w:r w:rsidRPr="00DA117B">
        <w:rPr>
          <w:u w:val="single"/>
        </w:rPr>
        <w:t xml:space="preserve"> than we have been </w:t>
      </w:r>
      <w:r w:rsidRPr="00163783">
        <w:rPr>
          <w:rStyle w:val="StyleUnderline"/>
        </w:rPr>
        <w:t>since the early 1960s</w:t>
      </w:r>
      <w:r w:rsidRPr="00240D00">
        <w:rPr>
          <w:sz w:val="12"/>
        </w:rPr>
        <w:t xml:space="preserve">. In the North Korea case, both Kim Jong-un and President Trump are bullies inclined to escalate confrontations. President </w:t>
      </w:r>
      <w:r w:rsidRPr="00163783">
        <w:rPr>
          <w:rStyle w:val="StyleUnderline"/>
        </w:rPr>
        <w:t>Trump</w:t>
      </w:r>
      <w:r w:rsidRPr="001E7594">
        <w:rPr>
          <w:u w:val="single"/>
        </w:rPr>
        <w:t xml:space="preserve"> lacks </w:t>
      </w:r>
      <w:r w:rsidRPr="00163783">
        <w:rPr>
          <w:rStyle w:val="StyleUnderline"/>
        </w:rPr>
        <w:t>impulse control</w:t>
      </w:r>
      <w:r w:rsidRPr="001E7594">
        <w:rPr>
          <w:u w:val="single"/>
        </w:rPr>
        <w:t xml:space="preserve">, and there are precious </w:t>
      </w:r>
      <w:r w:rsidRPr="00163783">
        <w:rPr>
          <w:rStyle w:val="StyleUnderline"/>
        </w:rPr>
        <w:t>few checks</w:t>
      </w:r>
      <w:r w:rsidRPr="00DA117B">
        <w:rPr>
          <w:u w:val="single"/>
        </w:rPr>
        <w:t xml:space="preserve"> on his ability to initiate a nuclear strike</w:t>
      </w:r>
      <w:r w:rsidRPr="00240D00">
        <w:rPr>
          <w:sz w:val="12"/>
        </w:rPr>
        <w:t xml:space="preserve">. We </w:t>
      </w:r>
      <w:proofErr w:type="gramStart"/>
      <w:r w:rsidRPr="00240D00">
        <w:rPr>
          <w:sz w:val="12"/>
        </w:rPr>
        <w:t>have to</w:t>
      </w:r>
      <w:proofErr w:type="gramEnd"/>
      <w:r w:rsidRPr="00240D00">
        <w:rPr>
          <w:sz w:val="12"/>
        </w:rPr>
        <w:t xml:space="preserve"> hope that our generals, both inside and outside the White House, can rein him in.</w:t>
      </w:r>
    </w:p>
    <w:p w14:paraId="49A66430" w14:textId="77777777" w:rsidR="002313B1" w:rsidRPr="00DA117B" w:rsidRDefault="002313B1" w:rsidP="002313B1">
      <w:pPr>
        <w:rPr>
          <w:sz w:val="14"/>
        </w:rPr>
      </w:pPr>
      <w:r w:rsidRPr="00DA117B">
        <w:rPr>
          <w:sz w:val="14"/>
        </w:rPr>
        <w:lastRenderedPageBreak/>
        <w:t xml:space="preserve">North Korea would most certainly “lose” a nuclear war with the United States. But many millions would die, including hundreds of thousands of Americans currently living in South Korea and Japan (probable North Korean targets). Such vast damage would be wrought in Korea, Japan and </w:t>
      </w:r>
      <w:proofErr w:type="gramStart"/>
      <w:r w:rsidRPr="00DA117B">
        <w:rPr>
          <w:sz w:val="14"/>
        </w:rPr>
        <w:t>Pacific island</w:t>
      </w:r>
      <w:proofErr w:type="gramEnd"/>
      <w:r w:rsidRPr="00DA117B">
        <w:rPr>
          <w:sz w:val="14"/>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w:t>
      </w:r>
    </w:p>
    <w:p w14:paraId="0F5E6174" w14:textId="77777777" w:rsidR="002313B1" w:rsidRPr="00163783" w:rsidRDefault="002313B1" w:rsidP="002313B1">
      <w:pPr>
        <w:rPr>
          <w:rStyle w:val="StyleUnderline"/>
        </w:rPr>
      </w:pPr>
      <w:r w:rsidRPr="00240D00">
        <w:rPr>
          <w:sz w:val="12"/>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107C42">
        <w:rPr>
          <w:rStyle w:val="StyleUnderline"/>
          <w:highlight w:val="green"/>
        </w:rPr>
        <w:t>it’s</w:t>
      </w:r>
      <w:r w:rsidRPr="00163783">
        <w:rPr>
          <w:rStyle w:val="StyleUnderline"/>
        </w:rPr>
        <w:t xml:space="preserve"> quite </w:t>
      </w:r>
      <w:r w:rsidRPr="00107C42">
        <w:rPr>
          <w:rStyle w:val="StyleUnderline"/>
          <w:highlight w:val="green"/>
        </w:rPr>
        <w:t>unlikely</w:t>
      </w:r>
      <w:r w:rsidRPr="00163783">
        <w:rPr>
          <w:rStyle w:val="StyleUnderline"/>
        </w:rPr>
        <w:t xml:space="preserve"> that </w:t>
      </w:r>
      <w:r w:rsidRPr="00107C42">
        <w:rPr>
          <w:rStyle w:val="StyleUnderline"/>
          <w:highlight w:val="green"/>
        </w:rPr>
        <w:t>any exchange</w:t>
      </w:r>
      <w:r w:rsidRPr="00163783">
        <w:rPr>
          <w:rStyle w:val="StyleUnderline"/>
        </w:rPr>
        <w:t xml:space="preserve"> between two nuclear powers </w:t>
      </w:r>
      <w:r w:rsidRPr="00107C42">
        <w:rPr>
          <w:rStyle w:val="StyleUnderline"/>
          <w:highlight w:val="green"/>
        </w:rPr>
        <w:t>would stay</w:t>
      </w:r>
      <w:r w:rsidRPr="00163783">
        <w:rPr>
          <w:rStyle w:val="StyleUnderline"/>
        </w:rPr>
        <w:t xml:space="preserve"> </w:t>
      </w:r>
      <w:r w:rsidRPr="00107C42">
        <w:rPr>
          <w:rStyle w:val="StyleUnderline"/>
          <w:highlight w:val="green"/>
        </w:rPr>
        <w:t xml:space="preserve">limited </w:t>
      </w:r>
      <w:r w:rsidRPr="00163783">
        <w:rPr>
          <w:rStyle w:val="StyleUnderline"/>
        </w:rPr>
        <w:t>to these smaller, less destructive bombs.</w:t>
      </w:r>
    </w:p>
    <w:p w14:paraId="32CD54B7" w14:textId="77777777" w:rsidR="002313B1" w:rsidRPr="00A42713" w:rsidRDefault="002313B1" w:rsidP="002313B1"/>
    <w:p w14:paraId="0A37C574" w14:textId="77777777" w:rsidR="002313B1" w:rsidRDefault="002313B1" w:rsidP="002313B1">
      <w:pPr>
        <w:pStyle w:val="Heading3"/>
      </w:pPr>
      <w:r>
        <w:lastRenderedPageBreak/>
        <w:t xml:space="preserve"> Multilateralism</w:t>
      </w:r>
    </w:p>
    <w:p w14:paraId="189EA5DF" w14:textId="77777777" w:rsidR="002313B1" w:rsidRDefault="002313B1" w:rsidP="002313B1">
      <w:pPr>
        <w:pStyle w:val="Heading4"/>
      </w:pPr>
      <w:r>
        <w:t xml:space="preserve">Private appropriation risks unraveling multilateral space governance. </w:t>
      </w:r>
    </w:p>
    <w:p w14:paraId="194E0E5E" w14:textId="77777777" w:rsidR="002313B1" w:rsidRPr="00240D00" w:rsidRDefault="002313B1" w:rsidP="002313B1">
      <w:pPr>
        <w:rPr>
          <w:sz w:val="14"/>
        </w:rPr>
      </w:pPr>
      <w:r w:rsidRPr="00240D00">
        <w:rPr>
          <w:sz w:val="14"/>
        </w:rPr>
        <w:t xml:space="preserve">Mike </w:t>
      </w:r>
      <w:r w:rsidRPr="00055083">
        <w:rPr>
          <w:rStyle w:val="Style13ptBold"/>
        </w:rPr>
        <w:t>Wall 20</w:t>
      </w:r>
      <w:r w:rsidRPr="00240D00">
        <w:rPr>
          <w:sz w:val="14"/>
        </w:rPr>
        <w:t>, Senior Space Writer, “US policy could thwart sustainable space development, researchers say,” Space, 10-8-2020, https://www.space.com/us-space-policy-mining-artemis-accords</w:t>
      </w:r>
    </w:p>
    <w:p w14:paraId="6289E205" w14:textId="5C47D2DC" w:rsidR="002313B1" w:rsidRDefault="002313B1" w:rsidP="002313B1">
      <w:pPr>
        <w:rPr>
          <w:sz w:val="12"/>
        </w:rPr>
      </w:pPr>
      <w:r w:rsidRPr="00055083">
        <w:rPr>
          <w:rStyle w:val="StyleUnderline"/>
        </w:rPr>
        <w:t>The United States' space policy threatens the safe and sustainable development of the final frontier, two researchers argue.</w:t>
      </w:r>
      <w:r>
        <w:rPr>
          <w:rStyle w:val="StyleUnderline"/>
        </w:rPr>
        <w:t xml:space="preserve"> </w:t>
      </w:r>
      <w:r w:rsidRPr="00107C42">
        <w:rPr>
          <w:rStyle w:val="StyleUnderline"/>
          <w:highlight w:val="green"/>
        </w:rPr>
        <w:t xml:space="preserve">The U.S. is pushing national rather than multilateral regulation of space </w:t>
      </w:r>
      <w:r w:rsidRPr="00163783">
        <w:rPr>
          <w:rStyle w:val="StyleUnderline"/>
        </w:rPr>
        <w:t>mining</w:t>
      </w:r>
      <w:r w:rsidRPr="00107C42">
        <w:rPr>
          <w:rStyle w:val="StyleUnderline"/>
          <w:highlight w:val="green"/>
        </w:rPr>
        <w:t xml:space="preserve">, an approach that could have serious </w:t>
      </w:r>
      <w:r w:rsidRPr="00163783">
        <w:rPr>
          <w:rStyle w:val="StyleUnderline"/>
        </w:rPr>
        <w:t xml:space="preserve">negative </w:t>
      </w:r>
      <w:r w:rsidRPr="00107C42">
        <w:rPr>
          <w:rStyle w:val="StyleUnderline"/>
          <w:highlight w:val="green"/>
        </w:rPr>
        <w:t>consequences</w:t>
      </w:r>
      <w:r w:rsidRPr="00107C42">
        <w:rPr>
          <w:sz w:val="12"/>
          <w:highlight w:val="green"/>
        </w:rPr>
        <w:t>,</w:t>
      </w:r>
      <w:r w:rsidRPr="00240D00">
        <w:rPr>
          <w:sz w:val="12"/>
        </w:rPr>
        <w:t xml:space="preserve"> astronomer Aaron </w:t>
      </w:r>
      <w:proofErr w:type="spellStart"/>
      <w:r w:rsidRPr="00240D00">
        <w:rPr>
          <w:sz w:val="12"/>
        </w:rPr>
        <w:t>Boley</w:t>
      </w:r>
      <w:proofErr w:type="spellEnd"/>
      <w:r w:rsidRPr="00240D00">
        <w:rPr>
          <w:sz w:val="12"/>
        </w:rPr>
        <w:t xml:space="preserve"> and political scientist Michael Byers, </w:t>
      </w:r>
      <w:proofErr w:type="gramStart"/>
      <w:r w:rsidRPr="00240D00">
        <w:rPr>
          <w:sz w:val="12"/>
        </w:rPr>
        <w:t>both of the University</w:t>
      </w:r>
      <w:proofErr w:type="gramEnd"/>
      <w:r w:rsidRPr="00240D00">
        <w:rPr>
          <w:sz w:val="12"/>
        </w:rPr>
        <w:t xml:space="preserve"> of British Columbia in Vancouver, write in a "Policy Forum" piece that was published online today (Oct. 8) in the journal Science. </w:t>
      </w:r>
      <w:proofErr w:type="spellStart"/>
      <w:r w:rsidRPr="00240D00">
        <w:rPr>
          <w:sz w:val="12"/>
        </w:rPr>
        <w:t>Boley</w:t>
      </w:r>
      <w:proofErr w:type="spellEnd"/>
      <w:r w:rsidRPr="00240D00">
        <w:rPr>
          <w:sz w:val="12"/>
        </w:rPr>
        <w:t xml:space="preserve">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w:t>
      </w:r>
      <w:proofErr w:type="spellStart"/>
      <w:r w:rsidRPr="00240D00">
        <w:rPr>
          <w:sz w:val="12"/>
        </w:rPr>
        <w:t>Boley</w:t>
      </w:r>
      <w:proofErr w:type="spellEnd"/>
      <w:r w:rsidRPr="00240D00">
        <w:rPr>
          <w:sz w:val="12"/>
        </w:rPr>
        <w:t xml:space="preserve"> and Byers take special aim at the planned bilateral agreements, known as the Artemis Accords. In promoting them, the U.S. "is overlooking best practice with regard to the sustainable development of space," the researchers write. "</w:t>
      </w:r>
      <w:r w:rsidRPr="00070B5D">
        <w:rPr>
          <w:rStyle w:val="StyleUnderline"/>
        </w:rPr>
        <w:t xml:space="preserve">Instead of pressing ahead unilaterally and bilaterally, </w:t>
      </w:r>
      <w:r w:rsidRPr="00107C42">
        <w:rPr>
          <w:rStyle w:val="StyleUnderline"/>
          <w:highlight w:val="green"/>
        </w:rPr>
        <w:t>the U</w:t>
      </w:r>
      <w:r w:rsidRPr="00070B5D">
        <w:rPr>
          <w:rStyle w:val="StyleUnderline"/>
        </w:rPr>
        <w:t xml:space="preserve">nited </w:t>
      </w:r>
      <w:r w:rsidRPr="00107C42">
        <w:rPr>
          <w:rStyle w:val="StyleUnderline"/>
          <w:highlight w:val="green"/>
        </w:rPr>
        <w:t>S</w:t>
      </w:r>
      <w:r w:rsidRPr="00070B5D">
        <w:rPr>
          <w:rStyle w:val="StyleUnderline"/>
        </w:rPr>
        <w:t xml:space="preserve">tates </w:t>
      </w:r>
      <w:r w:rsidRPr="00107C42">
        <w:rPr>
          <w:rStyle w:val="StyleUnderline"/>
          <w:highlight w:val="green"/>
        </w:rPr>
        <w:t xml:space="preserve">should support negotiations </w:t>
      </w:r>
      <w:r w:rsidRPr="00070B5D">
        <w:rPr>
          <w:rStyle w:val="StyleUnderline"/>
        </w:rPr>
        <w:t>on space mining within the UN</w:t>
      </w:r>
      <w:r w:rsidRPr="00240D00">
        <w:rPr>
          <w:sz w:val="12"/>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w:t>
      </w:r>
      <w:proofErr w:type="spellStart"/>
      <w:r w:rsidRPr="00240D00">
        <w:rPr>
          <w:sz w:val="12"/>
        </w:rPr>
        <w:t>Boley</w:t>
      </w:r>
      <w:proofErr w:type="spellEnd"/>
      <w:r w:rsidRPr="00240D00">
        <w:rPr>
          <w:sz w:val="12"/>
        </w:rPr>
        <w:t xml:space="preserve"> and Byers add. </w:t>
      </w:r>
      <w:r w:rsidRPr="00163783">
        <w:rPr>
          <w:rStyle w:val="StyleUnderline"/>
        </w:rPr>
        <w:t xml:space="preserve">The </w:t>
      </w:r>
      <w:r w:rsidRPr="00107C42">
        <w:rPr>
          <w:rStyle w:val="StyleUnderline"/>
          <w:highlight w:val="green"/>
        </w:rPr>
        <w:t xml:space="preserve">researchers worry </w:t>
      </w:r>
      <w:r w:rsidRPr="00163783">
        <w:rPr>
          <w:rStyle w:val="StyleUnderline"/>
        </w:rPr>
        <w:t xml:space="preserve">that </w:t>
      </w:r>
      <w:r w:rsidRPr="00107C42">
        <w:rPr>
          <w:rStyle w:val="StyleUnderline"/>
          <w:highlight w:val="green"/>
        </w:rPr>
        <w:t xml:space="preserve">the U.S. is setting </w:t>
      </w:r>
      <w:r w:rsidRPr="00107C42">
        <w:rPr>
          <w:rStyle w:val="StyleUnderline"/>
          <w:b/>
          <w:bCs/>
          <w:highlight w:val="green"/>
        </w:rPr>
        <w:t>an unfortunate precedent</w:t>
      </w:r>
      <w:r w:rsidRPr="00107C42">
        <w:rPr>
          <w:rStyle w:val="StyleUnderline"/>
          <w:highlight w:val="green"/>
        </w:rPr>
        <w:t xml:space="preserve"> for other countries to follow, and that space mining and other exploration activities may</w:t>
      </w:r>
      <w:r w:rsidRPr="00163783">
        <w:rPr>
          <w:rStyle w:val="StyleUnderline"/>
        </w:rPr>
        <w:t xml:space="preserve"> therefore </w:t>
      </w:r>
      <w:r w:rsidRPr="00107C42">
        <w:rPr>
          <w:rStyle w:val="StyleUnderline"/>
          <w:highlight w:val="green"/>
        </w:rPr>
        <w:t xml:space="preserve">proceed in </w:t>
      </w:r>
      <w:r w:rsidRPr="00107C42">
        <w:rPr>
          <w:rStyle w:val="StyleUnderline"/>
          <w:b/>
          <w:bCs/>
          <w:highlight w:val="green"/>
        </w:rPr>
        <w:t xml:space="preserve">a </w:t>
      </w:r>
      <w:r w:rsidRPr="00701C6E">
        <w:rPr>
          <w:rStyle w:val="StyleUnderline"/>
          <w:b/>
          <w:bCs/>
        </w:rPr>
        <w:t xml:space="preserve">somewhat </w:t>
      </w:r>
      <w:r w:rsidRPr="00107C42">
        <w:rPr>
          <w:rStyle w:val="StyleUnderline"/>
          <w:b/>
          <w:bCs/>
          <w:highlight w:val="green"/>
        </w:rPr>
        <w:t>careless and chaotic fashion</w:t>
      </w:r>
      <w:r w:rsidRPr="00107C42">
        <w:rPr>
          <w:rStyle w:val="StyleUnderline"/>
          <w:highlight w:val="green"/>
        </w:rPr>
        <w:t xml:space="preserve"> </w:t>
      </w:r>
      <w:r w:rsidRPr="00163783">
        <w:rPr>
          <w:rStyle w:val="StyleUnderline"/>
        </w:rPr>
        <w:t>in the not-too-distant future</w:t>
      </w:r>
      <w:r w:rsidRPr="00240D00">
        <w:rPr>
          <w:sz w:val="12"/>
        </w:rPr>
        <w:t xml:space="preserve">. </w:t>
      </w:r>
      <w:r w:rsidRPr="00055083">
        <w:rPr>
          <w:rStyle w:val="StyleUnderline"/>
        </w:rPr>
        <w:t xml:space="preserve">"That's kind of our worst-case scenario — that you have all of these </w:t>
      </w:r>
      <w:r w:rsidRPr="00107C42">
        <w:rPr>
          <w:rStyle w:val="StyleUnderline"/>
          <w:highlight w:val="green"/>
        </w:rPr>
        <w:t>different</w:t>
      </w:r>
      <w:r w:rsidRPr="00055083">
        <w:rPr>
          <w:rStyle w:val="StyleUnderline"/>
        </w:rPr>
        <w:t xml:space="preserve"> national </w:t>
      </w:r>
      <w:r w:rsidRPr="00107C42">
        <w:rPr>
          <w:rStyle w:val="StyleUnderline"/>
          <w:highlight w:val="green"/>
        </w:rPr>
        <w:t>regulations</w:t>
      </w:r>
      <w:r w:rsidRPr="00055083">
        <w:rPr>
          <w:rStyle w:val="StyleUnderline"/>
        </w:rPr>
        <w:t xml:space="preserve">, and they </w:t>
      </w:r>
      <w:r w:rsidRPr="00107C42">
        <w:rPr>
          <w:rStyle w:val="StyleUnderline"/>
          <w:highlight w:val="green"/>
        </w:rPr>
        <w:t>can vary greatly</w:t>
      </w:r>
      <w:r w:rsidRPr="00055083">
        <w:rPr>
          <w:rStyle w:val="StyleUnderline"/>
        </w:rPr>
        <w:t xml:space="preserve">, they </w:t>
      </w:r>
      <w:r w:rsidRPr="00107C42">
        <w:rPr>
          <w:rStyle w:val="StyleUnderline"/>
          <w:highlight w:val="green"/>
        </w:rPr>
        <w:t>allow for 'flag of convenience</w:t>
      </w:r>
      <w:r w:rsidRPr="00055083">
        <w:rPr>
          <w:rStyle w:val="StyleUnderline"/>
        </w:rPr>
        <w:t xml:space="preserve">,' they </w:t>
      </w:r>
      <w:r w:rsidRPr="00107C42">
        <w:rPr>
          <w:rStyle w:val="StyleUnderline"/>
          <w:highlight w:val="green"/>
        </w:rPr>
        <w:t>cause disregard of the environment, large-scale pollution</w:t>
      </w:r>
      <w:r w:rsidRPr="00055083">
        <w:rPr>
          <w:rStyle w:val="StyleUnderline"/>
        </w:rPr>
        <w:t xml:space="preserve"> of orbital environments, of the surface of the moon in terms of </w:t>
      </w:r>
      <w:r w:rsidRPr="00107C42">
        <w:rPr>
          <w:rStyle w:val="StyleUnderline"/>
          <w:highlight w:val="green"/>
        </w:rPr>
        <w:t>waste materials</w:t>
      </w:r>
      <w:r w:rsidRPr="00055083">
        <w:rPr>
          <w:rStyle w:val="StyleUnderline"/>
        </w:rPr>
        <w:t xml:space="preserve"> and so forth," </w:t>
      </w:r>
      <w:proofErr w:type="spellStart"/>
      <w:r w:rsidRPr="00055083">
        <w:rPr>
          <w:rStyle w:val="StyleUnderline"/>
        </w:rPr>
        <w:t>Boley</w:t>
      </w:r>
      <w:proofErr w:type="spellEnd"/>
      <w:r w:rsidRPr="00055083">
        <w:rPr>
          <w:rStyle w:val="StyleUnderline"/>
        </w:rPr>
        <w:t xml:space="preserve"> told Space.com. "That's what we're worried about."</w:t>
      </w:r>
      <w:r>
        <w:rPr>
          <w:rStyle w:val="StyleUnderline"/>
        </w:rPr>
        <w:t xml:space="preserve"> </w:t>
      </w:r>
      <w:r w:rsidRPr="00055083">
        <w:rPr>
          <w:rStyle w:val="StyleUnderline"/>
        </w:rPr>
        <w:t xml:space="preserve">He cited </w:t>
      </w:r>
      <w:r w:rsidRPr="00107C42">
        <w:rPr>
          <w:rStyle w:val="StyleUnderline"/>
          <w:highlight w:val="green"/>
        </w:rPr>
        <w:t>the growing space-junk problem</w:t>
      </w:r>
      <w:r w:rsidRPr="00055083">
        <w:rPr>
          <w:rStyle w:val="StyleUnderline"/>
        </w:rPr>
        <w:t xml:space="preserve"> as a cautionary tale</w:t>
      </w:r>
      <w:r w:rsidRPr="00240D00">
        <w:rPr>
          <w:sz w:val="12"/>
        </w:rPr>
        <w:t xml:space="preserve">. For decades, spacefaring nations have been licensing launches internally, without much international coordination, </w:t>
      </w:r>
      <w:proofErr w:type="gramStart"/>
      <w:r w:rsidRPr="00240D00">
        <w:rPr>
          <w:sz w:val="12"/>
        </w:rPr>
        <w:t>cooperation</w:t>
      </w:r>
      <w:proofErr w:type="gramEnd"/>
      <w:r w:rsidRPr="00240D00">
        <w:rPr>
          <w:sz w:val="12"/>
        </w:rPr>
        <w:t xml:space="preserve">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5EB0CAA8" w14:textId="76F7DA8D" w:rsidR="002313B1" w:rsidRPr="008D2860" w:rsidRDefault="002313B1" w:rsidP="002313B1">
      <w:pPr>
        <w:pStyle w:val="Heading4"/>
      </w:pPr>
      <w:r>
        <w:t xml:space="preserve">Pursuing mining </w:t>
      </w:r>
      <w:r w:rsidR="006E6DD1">
        <w:t>with all nations</w:t>
      </w:r>
      <w:r>
        <w:t xml:space="preserve"> is key to solve future space governance and broader cooperation </w:t>
      </w:r>
    </w:p>
    <w:p w14:paraId="3F5B7E00" w14:textId="77777777" w:rsidR="002313B1" w:rsidRPr="00240D00" w:rsidRDefault="002313B1" w:rsidP="002313B1">
      <w:pPr>
        <w:rPr>
          <w:sz w:val="14"/>
        </w:rPr>
      </w:pPr>
      <w:r w:rsidRPr="00240D00">
        <w:rPr>
          <w:sz w:val="14"/>
        </w:rPr>
        <w:t xml:space="preserve">Jack M. </w:t>
      </w:r>
      <w:r>
        <w:rPr>
          <w:rStyle w:val="Style13ptBold"/>
        </w:rPr>
        <w:t>Beard 17</w:t>
      </w:r>
      <w:r w:rsidRPr="00240D00">
        <w:rPr>
          <w:sz w:val="14"/>
        </w:rP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33FDA037" w14:textId="77777777" w:rsidR="002313B1" w:rsidRPr="00701C6E" w:rsidRDefault="002313B1" w:rsidP="002313B1">
      <w:pPr>
        <w:rPr>
          <w:b/>
          <w:bCs/>
          <w:sz w:val="14"/>
        </w:rPr>
      </w:pPr>
      <w:r w:rsidRPr="00240D00">
        <w:rPr>
          <w:sz w:val="14"/>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240D00">
        <w:rPr>
          <w:sz w:val="14"/>
        </w:rPr>
        <w:t xml:space="preserve"> to have in addressing security matters, </w:t>
      </w:r>
      <w:r w:rsidRPr="00107C42">
        <w:rPr>
          <w:rStyle w:val="StyleUnderline"/>
          <w:highlight w:val="green"/>
        </w:rPr>
        <w:t xml:space="preserve">participation </w:t>
      </w:r>
      <w:r w:rsidRPr="00D07BBE">
        <w:rPr>
          <w:rStyle w:val="StyleUnderline"/>
        </w:rPr>
        <w:t>by</w:t>
      </w:r>
      <w:r w:rsidRPr="004955F9">
        <w:rPr>
          <w:rStyle w:val="StyleUnderline"/>
        </w:rPr>
        <w:t xml:space="preserve"> only </w:t>
      </w:r>
      <w:r w:rsidRPr="00D07BBE">
        <w:rPr>
          <w:rStyle w:val="StyleUnderline"/>
        </w:rPr>
        <w:t xml:space="preserve">a </w:t>
      </w:r>
      <w:r w:rsidRPr="00163783">
        <w:rPr>
          <w:rStyle w:val="StyleUnderline"/>
        </w:rPr>
        <w:t>fraction of states</w:t>
      </w:r>
      <w:r w:rsidRPr="00240D00">
        <w:rPr>
          <w:sz w:val="14"/>
        </w:rPr>
        <w:t xml:space="preserve"> in the Code, </w:t>
      </w:r>
      <w:r w:rsidRPr="00D72C6F">
        <w:rPr>
          <w:rStyle w:val="StyleUnderline"/>
        </w:rPr>
        <w:t xml:space="preserve">particularly a fraction </w:t>
      </w:r>
      <w:r w:rsidRPr="00107C42">
        <w:rPr>
          <w:rStyle w:val="StyleUnderline"/>
          <w:b/>
          <w:bCs/>
          <w:highlight w:val="green"/>
        </w:rPr>
        <w:t>that fails to include all</w:t>
      </w:r>
      <w:r w:rsidRPr="00107C42">
        <w:rPr>
          <w:rStyle w:val="StyleUnderline"/>
          <w:highlight w:val="green"/>
        </w:rPr>
        <w:t xml:space="preserve"> </w:t>
      </w:r>
      <w:r w:rsidRPr="00070B5D">
        <w:rPr>
          <w:rStyle w:val="StyleUnderline"/>
        </w:rPr>
        <w:t xml:space="preserve">the major </w:t>
      </w:r>
      <w:r w:rsidRPr="00107C42">
        <w:rPr>
          <w:rStyle w:val="StyleUnderline"/>
          <w:highlight w:val="green"/>
        </w:rPr>
        <w:t>space-faring countries, will not provide a sound basis for</w:t>
      </w:r>
      <w:r w:rsidRPr="00D72C6F">
        <w:rPr>
          <w:rStyle w:val="StyleUnderline"/>
        </w:rPr>
        <w:t xml:space="preserve"> establishing </w:t>
      </w:r>
      <w:r w:rsidRPr="004955F9">
        <w:rPr>
          <w:rStyle w:val="StyleUnderline"/>
        </w:rPr>
        <w:t xml:space="preserve">new </w:t>
      </w:r>
      <w:r w:rsidRPr="00107C42">
        <w:rPr>
          <w:rStyle w:val="StyleUnderline"/>
          <w:highlight w:val="green"/>
        </w:rPr>
        <w:t>norms or</w:t>
      </w:r>
      <w:r w:rsidRPr="00D72C6F">
        <w:rPr>
          <w:rStyle w:val="StyleUnderline"/>
        </w:rPr>
        <w:t xml:space="preserve"> help </w:t>
      </w:r>
      <w:r w:rsidRPr="00107C42">
        <w:rPr>
          <w:rStyle w:val="StyleUnderline"/>
          <w:highlight w:val="green"/>
        </w:rPr>
        <w:t>to identify</w:t>
      </w:r>
      <w:r w:rsidRPr="00163783">
        <w:rPr>
          <w:rStyle w:val="StyleUnderline"/>
        </w:rPr>
        <w:t xml:space="preserve"> or isolate </w:t>
      </w:r>
      <w:r w:rsidRPr="00107C42">
        <w:rPr>
          <w:rStyle w:val="StyleUnderline"/>
          <w:highlight w:val="green"/>
        </w:rPr>
        <w:t>aggressors</w:t>
      </w:r>
      <w:r w:rsidRPr="00D72C6F">
        <w:rPr>
          <w:rStyle w:val="StyleUnderline"/>
        </w:rPr>
        <w:t xml:space="preserve"> and other </w:t>
      </w:r>
      <w:r w:rsidRPr="00163783">
        <w:rPr>
          <w:rStyle w:val="StyleUnderline"/>
        </w:rPr>
        <w:t>non-participating</w:t>
      </w:r>
      <w:r w:rsidRPr="00D72C6F">
        <w:rPr>
          <w:rStyle w:val="StyleUnderline"/>
        </w:rPr>
        <w:t>, misbehaving states</w:t>
      </w:r>
      <w:r w:rsidRPr="00240D00">
        <w:rPr>
          <w:sz w:val="14"/>
        </w:rPr>
        <w:t xml:space="preserve">. Furthermore, </w:t>
      </w:r>
      <w:r w:rsidRPr="00107C42">
        <w:rPr>
          <w:rStyle w:val="StyleUnderline"/>
          <w:highlight w:val="green"/>
        </w:rPr>
        <w:t>states</w:t>
      </w:r>
      <w:r w:rsidRPr="00D72C6F">
        <w:rPr>
          <w:rStyle w:val="StyleUnderline"/>
        </w:rPr>
        <w:t xml:space="preserve"> facing perceived security threats in space </w:t>
      </w:r>
      <w:r w:rsidRPr="00107C42">
        <w:rPr>
          <w:rStyle w:val="StyleUnderline"/>
          <w:b/>
          <w:bCs/>
          <w:highlight w:val="green"/>
        </w:rPr>
        <w:t>are not</w:t>
      </w:r>
      <w:r w:rsidRPr="00107C42">
        <w:rPr>
          <w:rStyle w:val="StyleUnderline"/>
          <w:highlight w:val="green"/>
        </w:rPr>
        <w:t xml:space="preserve"> </w:t>
      </w:r>
      <w:r w:rsidRPr="00163783">
        <w:rPr>
          <w:rStyle w:val="StyleUnderline"/>
        </w:rPr>
        <w:t xml:space="preserve">likely to be </w:t>
      </w:r>
      <w:r w:rsidRPr="00107C42">
        <w:rPr>
          <w:rStyle w:val="StyleUnderline"/>
          <w:b/>
          <w:bCs/>
          <w:highlight w:val="green"/>
        </w:rPr>
        <w:t>assured by a</w:t>
      </w:r>
      <w:r w:rsidRPr="00070B5D">
        <w:rPr>
          <w:rStyle w:val="StyleUnderline"/>
        </w:rPr>
        <w:t xml:space="preserve"> </w:t>
      </w:r>
      <w:r w:rsidRPr="00163783">
        <w:rPr>
          <w:rStyle w:val="StyleUnderline"/>
        </w:rPr>
        <w:t>fractional version</w:t>
      </w:r>
      <w:r w:rsidRPr="00070B5D">
        <w:rPr>
          <w:rStyle w:val="StyleUnderline"/>
        </w:rPr>
        <w:t xml:space="preserve"> of the </w:t>
      </w:r>
      <w:r w:rsidRPr="00107C42">
        <w:rPr>
          <w:rStyle w:val="StyleUnderline"/>
          <w:b/>
          <w:bCs/>
          <w:highlight w:val="green"/>
        </w:rPr>
        <w:t>Code in which</w:t>
      </w:r>
      <w:r w:rsidRPr="004955F9">
        <w:rPr>
          <w:rStyle w:val="StyleUnderline"/>
        </w:rPr>
        <w:t xml:space="preserve"> their</w:t>
      </w:r>
      <w:r w:rsidRPr="00D72C6F">
        <w:rPr>
          <w:rStyle w:val="StyleUnderline"/>
        </w:rPr>
        <w:t xml:space="preserve"> </w:t>
      </w:r>
      <w:r w:rsidRPr="00107C42">
        <w:rPr>
          <w:rStyle w:val="StyleUnderline"/>
          <w:b/>
          <w:bCs/>
          <w:highlight w:val="green"/>
        </w:rPr>
        <w:t>potential</w:t>
      </w:r>
      <w:r w:rsidRPr="00701C6E">
        <w:rPr>
          <w:rStyle w:val="StyleUnderline"/>
          <w:b/>
          <w:bCs/>
        </w:rPr>
        <w:t xml:space="preserve"> </w:t>
      </w:r>
      <w:r w:rsidRPr="00107C42">
        <w:rPr>
          <w:rStyle w:val="StyleUnderline"/>
          <w:b/>
          <w:bCs/>
          <w:highlight w:val="green"/>
        </w:rPr>
        <w:t>adversaries do not</w:t>
      </w:r>
      <w:r w:rsidRPr="00701C6E">
        <w:rPr>
          <w:rStyle w:val="StyleUnderline"/>
          <w:b/>
          <w:bCs/>
        </w:rPr>
        <w:t xml:space="preserve"> even </w:t>
      </w:r>
      <w:r w:rsidRPr="00107C42">
        <w:rPr>
          <w:rStyle w:val="StyleUnderline"/>
          <w:b/>
          <w:bCs/>
          <w:highlight w:val="green"/>
        </w:rPr>
        <w:t>participate</w:t>
      </w:r>
      <w:r w:rsidRPr="00701C6E">
        <w:rPr>
          <w:b/>
          <w:bCs/>
          <w:sz w:val="14"/>
        </w:rPr>
        <w:t>.</w:t>
      </w:r>
    </w:p>
    <w:p w14:paraId="23F82C22" w14:textId="77777777" w:rsidR="002313B1" w:rsidRPr="00240D00" w:rsidRDefault="002313B1" w:rsidP="002313B1">
      <w:pPr>
        <w:rPr>
          <w:sz w:val="14"/>
        </w:rPr>
      </w:pPr>
      <w:r w:rsidRPr="00070B5D">
        <w:rPr>
          <w:rStyle w:val="StyleUnderline"/>
        </w:rPr>
        <w:t xml:space="preserve">In </w:t>
      </w:r>
      <w:r w:rsidRPr="00163783">
        <w:rPr>
          <w:rStyle w:val="StyleUnderline"/>
        </w:rPr>
        <w:t>some areas</w:t>
      </w:r>
      <w:r w:rsidRPr="00070B5D">
        <w:rPr>
          <w:rStyle w:val="StyleUnderline"/>
        </w:rPr>
        <w:t xml:space="preserve"> of international cooperation, such as</w:t>
      </w:r>
      <w:r w:rsidRPr="00240D00">
        <w:rPr>
          <w:sz w:val="14"/>
        </w:rPr>
        <w:t xml:space="preserve"> the protection of </w:t>
      </w:r>
      <w:r w:rsidRPr="00070B5D">
        <w:rPr>
          <w:rStyle w:val="StyleUnderline"/>
        </w:rPr>
        <w:t>human rights, persuading only a fraction of states to initially sig</w:t>
      </w:r>
      <w:r w:rsidRPr="004955F9">
        <w:rPr>
          <w:rStyle w:val="StyleUnderline"/>
        </w:rPr>
        <w:t>n</w:t>
      </w:r>
      <w:r w:rsidRPr="00D72C6F">
        <w:rPr>
          <w:rStyle w:val="StyleUnderline"/>
        </w:rPr>
        <w:t xml:space="preserve"> multilateral instruments </w:t>
      </w:r>
      <w:r w:rsidRPr="00070B5D">
        <w:rPr>
          <w:rStyle w:val="StyleUnderline"/>
        </w:rPr>
        <w:t xml:space="preserve">may be viewed as a </w:t>
      </w:r>
      <w:r w:rsidRPr="00163783">
        <w:rPr>
          <w:rStyle w:val="StyleUnderline"/>
        </w:rPr>
        <w:t xml:space="preserve">positive, </w:t>
      </w:r>
      <w:proofErr w:type="gramStart"/>
      <w:r w:rsidRPr="00163783">
        <w:rPr>
          <w:rStyle w:val="StyleUnderline"/>
        </w:rPr>
        <w:t>progressive</w:t>
      </w:r>
      <w:r w:rsidRPr="00240D00">
        <w:rPr>
          <w:sz w:val="14"/>
        </w:rPr>
        <w:t xml:space="preserve">  [</w:t>
      </w:r>
      <w:proofErr w:type="gramEnd"/>
      <w:r w:rsidRPr="00240D00">
        <w:rPr>
          <w:sz w:val="14"/>
        </w:rPr>
        <w:t xml:space="preserve">*394]  </w:t>
      </w:r>
      <w:r w:rsidRPr="00163783">
        <w:rPr>
          <w:rStyle w:val="StyleUnderline"/>
        </w:rPr>
        <w:t>step</w:t>
      </w:r>
      <w:r w:rsidRPr="00070B5D">
        <w:rPr>
          <w:rStyle w:val="StyleUnderline"/>
        </w:rPr>
        <w:t xml:space="preserve"> of achievement</w:t>
      </w:r>
      <w:r w:rsidRPr="00240D00">
        <w:rPr>
          <w:sz w:val="14"/>
        </w:rPr>
        <w:t xml:space="preserve"> (particularly since human rights agreements are not focused on reciprocal obligations). 240 </w:t>
      </w:r>
      <w:r w:rsidRPr="00070B5D">
        <w:rPr>
          <w:rStyle w:val="StyleUnderline"/>
        </w:rPr>
        <w:t xml:space="preserve">As an </w:t>
      </w:r>
      <w:r w:rsidRPr="00163783">
        <w:rPr>
          <w:rStyle w:val="StyleUnderline"/>
        </w:rPr>
        <w:t>arms control</w:t>
      </w:r>
      <w:r w:rsidRPr="00070B5D">
        <w:rPr>
          <w:rStyle w:val="StyleUnderline"/>
        </w:rPr>
        <w:t xml:space="preserve"> initiative </w:t>
      </w:r>
      <w:r w:rsidRPr="00163783">
        <w:rPr>
          <w:rStyle w:val="StyleUnderline"/>
        </w:rPr>
        <w:t>for space</w:t>
      </w:r>
      <w:r w:rsidRPr="00070B5D">
        <w:rPr>
          <w:rStyle w:val="StyleUnderline"/>
        </w:rPr>
        <w:t>, however</w:t>
      </w:r>
      <w:r w:rsidRPr="00D72C6F">
        <w:rPr>
          <w:rStyle w:val="StyleUnderline"/>
        </w:rPr>
        <w:t xml:space="preserve">, the Code's </w:t>
      </w:r>
      <w:r w:rsidRPr="00107C42">
        <w:rPr>
          <w:rStyle w:val="StyleUnderline"/>
          <w:highlight w:val="green"/>
        </w:rPr>
        <w:t xml:space="preserve">failure to include </w:t>
      </w:r>
      <w:r w:rsidRPr="00070B5D">
        <w:rPr>
          <w:rStyle w:val="StyleUnderline"/>
        </w:rPr>
        <w:t xml:space="preserve">Russia </w:t>
      </w:r>
      <w:r w:rsidRPr="00163783">
        <w:rPr>
          <w:rStyle w:val="StyleUnderline"/>
        </w:rPr>
        <w:t>and</w:t>
      </w:r>
      <w:r w:rsidRPr="00070B5D">
        <w:rPr>
          <w:rStyle w:val="StyleUnderline"/>
        </w:rPr>
        <w:t xml:space="preserve"> China </w:t>
      </w:r>
      <w:r w:rsidRPr="00163783">
        <w:rPr>
          <w:rStyle w:val="StyleUnderline"/>
        </w:rPr>
        <w:t xml:space="preserve">and other </w:t>
      </w:r>
      <w:r w:rsidRPr="00107C42">
        <w:rPr>
          <w:rStyle w:val="StyleUnderline"/>
          <w:highlight w:val="green"/>
        </w:rPr>
        <w:t>major</w:t>
      </w:r>
      <w:r w:rsidRPr="00163783">
        <w:rPr>
          <w:rStyle w:val="StyleUnderline"/>
        </w:rPr>
        <w:t xml:space="preserve"> space </w:t>
      </w:r>
      <w:r w:rsidRPr="00107C42">
        <w:rPr>
          <w:rStyle w:val="StyleUnderline"/>
          <w:highlight w:val="green"/>
        </w:rPr>
        <w:t>stakeholders</w:t>
      </w:r>
      <w:r w:rsidRPr="00107C42">
        <w:rPr>
          <w:rStyle w:val="StyleUnderline"/>
          <w:szCs w:val="26"/>
          <w:highlight w:val="green"/>
        </w:rPr>
        <w:t xml:space="preserve"> </w:t>
      </w:r>
      <w:r w:rsidRPr="00107C42">
        <w:rPr>
          <w:rStyle w:val="StyleUnderline"/>
          <w:highlight w:val="green"/>
        </w:rPr>
        <w:t>is a fundamental flaw</w:t>
      </w:r>
      <w:r w:rsidRPr="00D72C6F">
        <w:rPr>
          <w:rStyle w:val="StyleUnderline"/>
        </w:rPr>
        <w:t xml:space="preserve">. The absence of powerful, potential adversaries makes multilateral conventions addressing arms control or disarmament issues </w:t>
      </w:r>
      <w:r w:rsidRPr="00163783">
        <w:rPr>
          <w:rStyle w:val="StyleUnderline"/>
        </w:rPr>
        <w:t xml:space="preserve">highly </w:t>
      </w:r>
      <w:r w:rsidRPr="00163783">
        <w:rPr>
          <w:rStyle w:val="StyleUnderline"/>
        </w:rPr>
        <w:lastRenderedPageBreak/>
        <w:t>problematic</w:t>
      </w:r>
      <w:r w:rsidRPr="00D72C6F">
        <w:rPr>
          <w:rStyle w:val="StyleUnderline"/>
        </w:rPr>
        <w:t xml:space="preserve"> for those states contemplating joining such regimes and making potentially dangerous, non-reciprocal commitments</w:t>
      </w:r>
      <w:r w:rsidRPr="00240D00">
        <w:rPr>
          <w:sz w:val="14"/>
        </w:rPr>
        <w:t xml:space="preserve">. 241 </w:t>
      </w:r>
    </w:p>
    <w:p w14:paraId="02C1D924" w14:textId="77777777" w:rsidR="002313B1" w:rsidRPr="00D72C6F" w:rsidRDefault="002313B1" w:rsidP="002313B1">
      <w:r w:rsidRPr="00D72C6F">
        <w:t>[FOOTNOTE]</w:t>
      </w:r>
    </w:p>
    <w:p w14:paraId="61B3E3D0" w14:textId="77777777" w:rsidR="002313B1" w:rsidRPr="00240D00" w:rsidRDefault="002313B1" w:rsidP="002313B1">
      <w:pPr>
        <w:rPr>
          <w:sz w:val="14"/>
        </w:rPr>
      </w:pPr>
      <w:r w:rsidRPr="00240D00">
        <w:rPr>
          <w:sz w:val="14"/>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B407EB">
        <w:rPr>
          <w:rStyle w:val="StyleUnderline"/>
        </w:rPr>
        <w:t xml:space="preserve">If </w:t>
      </w:r>
      <w:r w:rsidRPr="00163783">
        <w:rPr>
          <w:rStyle w:val="StyleUnderline"/>
        </w:rPr>
        <w:t>key parties</w:t>
      </w:r>
      <w:r w:rsidRPr="00B407EB">
        <w:rPr>
          <w:rStyle w:val="StyleUnderline"/>
        </w:rPr>
        <w:t xml:space="preserve"> remain outside</w:t>
      </w:r>
      <w:r w:rsidRPr="00D72C6F">
        <w:rPr>
          <w:rStyle w:val="StyleUnderline"/>
        </w:rPr>
        <w:t xml:space="preserve"> the treaty, </w:t>
      </w:r>
      <w:r w:rsidRPr="00107C42">
        <w:rPr>
          <w:rStyle w:val="StyleUnderline"/>
          <w:b/>
          <w:bCs/>
          <w:highlight w:val="green"/>
        </w:rPr>
        <w:t>it increases pressure</w:t>
      </w:r>
      <w:r w:rsidRPr="00701C6E">
        <w:rPr>
          <w:rStyle w:val="StyleUnderline"/>
          <w:b/>
          <w:bCs/>
        </w:rPr>
        <w:t xml:space="preserve"> on the other states </w:t>
      </w:r>
      <w:r w:rsidRPr="00107C42">
        <w:rPr>
          <w:rStyle w:val="StyleUnderline"/>
          <w:b/>
          <w:bCs/>
          <w:highlight w:val="green"/>
        </w:rPr>
        <w:t>to withdraw or cheat</w:t>
      </w:r>
      <w:r w:rsidRPr="00240D00">
        <w:rPr>
          <w:sz w:val="14"/>
        </w:rPr>
        <w:t>").</w:t>
      </w:r>
    </w:p>
    <w:p w14:paraId="4D378312" w14:textId="77777777" w:rsidR="002313B1" w:rsidRPr="00D72C6F" w:rsidRDefault="002313B1" w:rsidP="002313B1">
      <w:r w:rsidRPr="00D72C6F">
        <w:t>[END FOOTNOTE]</w:t>
      </w:r>
    </w:p>
    <w:p w14:paraId="65AC3895" w14:textId="77777777" w:rsidR="002313B1" w:rsidRPr="00240D00" w:rsidRDefault="002313B1" w:rsidP="002313B1">
      <w:pPr>
        <w:rPr>
          <w:sz w:val="14"/>
        </w:rPr>
      </w:pPr>
      <w:r w:rsidRPr="00D72C6F">
        <w:rPr>
          <w:rStyle w:val="StyleUnderline"/>
        </w:rPr>
        <w:t xml:space="preserve">To the extent that soft law arrangements such as the proposed Code seek </w:t>
      </w:r>
      <w:r w:rsidRPr="00107C42">
        <w:rPr>
          <w:rStyle w:val="StyleUnderline"/>
          <w:highlight w:val="green"/>
        </w:rPr>
        <w:t xml:space="preserve">to </w:t>
      </w:r>
      <w:r w:rsidRPr="00163783">
        <w:rPr>
          <w:rStyle w:val="StyleUnderline"/>
        </w:rPr>
        <w:t xml:space="preserve">promote arms </w:t>
      </w:r>
      <w:r w:rsidRPr="00107C42">
        <w:rPr>
          <w:rStyle w:val="StyleUnderline"/>
          <w:highlight w:val="green"/>
        </w:rPr>
        <w:t>control</w:t>
      </w:r>
      <w:r w:rsidRPr="00163783">
        <w:rPr>
          <w:rStyle w:val="StyleUnderline"/>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163783">
        <w:rPr>
          <w:rStyle w:val="StyleUnderline"/>
        </w:rPr>
        <w:t xml:space="preserve">severe </w:t>
      </w:r>
      <w:r w:rsidRPr="00107C42">
        <w:rPr>
          <w:rStyle w:val="StyleUnderline"/>
          <w:highlight w:val="green"/>
        </w:rPr>
        <w:t>security dilemmas and</w:t>
      </w:r>
      <w:r w:rsidRPr="0026105E">
        <w:rPr>
          <w:rStyle w:val="StyleUnderline"/>
        </w:rPr>
        <w:t xml:space="preserve"> the </w:t>
      </w:r>
      <w:r w:rsidRPr="00163783">
        <w:rPr>
          <w:rStyle w:val="StyleUnderline"/>
        </w:rPr>
        <w:t xml:space="preserve">threat of </w:t>
      </w:r>
      <w:r w:rsidRPr="00107C42">
        <w:rPr>
          <w:rStyle w:val="StyleUnderline"/>
          <w:highlight w:val="green"/>
        </w:rPr>
        <w:t>arms races</w:t>
      </w:r>
      <w:r w:rsidRPr="00D72C6F">
        <w:rPr>
          <w:rStyle w:val="StyleUnderline"/>
        </w:rPr>
        <w:t xml:space="preserve">, the </w:t>
      </w:r>
      <w:r w:rsidRPr="00107C42">
        <w:rPr>
          <w:rStyle w:val="StyleUnderline"/>
          <w:highlight w:val="green"/>
        </w:rPr>
        <w:t>non-participation</w:t>
      </w:r>
      <w:r w:rsidRPr="00D72C6F">
        <w:rPr>
          <w:rStyle w:val="StyleUnderline"/>
        </w:rPr>
        <w:t xml:space="preserve"> of powerful adversaries </w:t>
      </w:r>
      <w:r w:rsidRPr="00163783">
        <w:rPr>
          <w:rStyle w:val="StyleUnderline"/>
        </w:rPr>
        <w:t xml:space="preserve">clearly </w:t>
      </w:r>
      <w:r w:rsidRPr="00107C42">
        <w:rPr>
          <w:rStyle w:val="StyleUnderline"/>
          <w:highlight w:val="green"/>
        </w:rPr>
        <w:t>undermines</w:t>
      </w:r>
      <w:r w:rsidRPr="00163783">
        <w:rPr>
          <w:rStyle w:val="StyleUnderline"/>
        </w:rPr>
        <w:t xml:space="preserve"> such </w:t>
      </w:r>
      <w:r w:rsidRPr="00107C42">
        <w:rPr>
          <w:rStyle w:val="StyleUnderline"/>
          <w:highlight w:val="green"/>
        </w:rPr>
        <w:t>efforts</w:t>
      </w:r>
      <w:r w:rsidRPr="00240D00">
        <w:rPr>
          <w:sz w:val="14"/>
        </w:rPr>
        <w:t>.</w:t>
      </w:r>
    </w:p>
    <w:p w14:paraId="1B038D50" w14:textId="77777777" w:rsidR="002313B1" w:rsidRPr="00240D00" w:rsidRDefault="002313B1" w:rsidP="002313B1">
      <w:pPr>
        <w:rPr>
          <w:sz w:val="14"/>
        </w:rPr>
      </w:pPr>
      <w:r w:rsidRPr="00D72C6F">
        <w:rPr>
          <w:rStyle w:val="StyleUnderline"/>
        </w:rPr>
        <w:t>If</w:t>
      </w:r>
      <w:r w:rsidRPr="00240D00">
        <w:rPr>
          <w:sz w:val="14"/>
        </w:rPr>
        <w:t xml:space="preserve"> the proposed Code is </w:t>
      </w:r>
      <w:r w:rsidRPr="00D72C6F">
        <w:rPr>
          <w:rStyle w:val="StyleUnderline"/>
        </w:rPr>
        <w:t>adopted by states in</w:t>
      </w:r>
      <w:r w:rsidRPr="00240D00">
        <w:rPr>
          <w:sz w:val="14"/>
        </w:rPr>
        <w:t xml:space="preserve"> its current state of </w:t>
      </w:r>
      <w:r w:rsidRPr="00D72C6F">
        <w:rPr>
          <w:rStyle w:val="StyleUnderline"/>
        </w:rPr>
        <w:t xml:space="preserve">limited acceptance, </w:t>
      </w:r>
      <w:r w:rsidRPr="00107C42">
        <w:rPr>
          <w:rStyle w:val="StyleUnderline"/>
          <w:highlight w:val="green"/>
        </w:rPr>
        <w:t>a fractional</w:t>
      </w:r>
      <w:r w:rsidRPr="00240D00">
        <w:rPr>
          <w:sz w:val="14"/>
        </w:rPr>
        <w:t xml:space="preserve"> soft law </w:t>
      </w:r>
      <w:r w:rsidRPr="00107C42">
        <w:rPr>
          <w:rStyle w:val="StyleUnderline"/>
          <w:highlight w:val="green"/>
        </w:rPr>
        <w:t>product will</w:t>
      </w:r>
      <w:r w:rsidRPr="00D72C6F">
        <w:rPr>
          <w:rStyle w:val="StyleUnderline"/>
        </w:rPr>
        <w:t xml:space="preserve"> emerge which will present</w:t>
      </w:r>
      <w:r w:rsidRPr="00240D00">
        <w:rPr>
          <w:sz w:val="14"/>
        </w:rPr>
        <w:t xml:space="preserve"> its own </w:t>
      </w:r>
      <w:proofErr w:type="gramStart"/>
      <w:r w:rsidRPr="00163783">
        <w:rPr>
          <w:rStyle w:val="StyleUnderline"/>
        </w:rPr>
        <w:t>particular disadvantages</w:t>
      </w:r>
      <w:proofErr w:type="gramEnd"/>
      <w:r w:rsidRPr="00D72C6F">
        <w:rPr>
          <w:rStyle w:val="StyleUnderline"/>
        </w:rPr>
        <w:t xml:space="preserve"> and </w:t>
      </w:r>
      <w:r w:rsidRPr="00163783">
        <w:rPr>
          <w:rStyle w:val="StyleUnderline"/>
        </w:rPr>
        <w:t>problems</w:t>
      </w:r>
      <w:r w:rsidRPr="00240D00">
        <w:rPr>
          <w:sz w:val="14"/>
        </w:rPr>
        <w:t xml:space="preserve"> (beyond those associated with soft law arrangements generally). </w:t>
      </w:r>
      <w:r w:rsidRPr="00D72C6F">
        <w:rPr>
          <w:rStyle w:val="StyleUnderline"/>
        </w:rPr>
        <w:t xml:space="preserve">Not only would a fractionalized Code </w:t>
      </w:r>
      <w:r w:rsidRPr="00107C42">
        <w:rPr>
          <w:rStyle w:val="StyleUnderline"/>
          <w:highlight w:val="green"/>
        </w:rPr>
        <w:t>fail to identify aggressors</w:t>
      </w:r>
      <w:r w:rsidRPr="00D72C6F">
        <w:rPr>
          <w:rStyle w:val="StyleUnderline"/>
        </w:rPr>
        <w:t xml:space="preserve"> and isolate rogue states, </w:t>
      </w:r>
      <w:proofErr w:type="gramStart"/>
      <w:r w:rsidRPr="00107C42">
        <w:rPr>
          <w:rStyle w:val="StyleUnderline"/>
          <w:highlight w:val="green"/>
        </w:rPr>
        <w:t>it could</w:t>
      </w:r>
      <w:proofErr w:type="gramEnd"/>
      <w:r w:rsidRPr="00D72C6F">
        <w:rPr>
          <w:rStyle w:val="StyleUnderline"/>
        </w:rPr>
        <w:t xml:space="preserve"> instead </w:t>
      </w:r>
      <w:r w:rsidRPr="00107C42">
        <w:rPr>
          <w:rStyle w:val="StyleUnderline"/>
          <w:b/>
          <w:bCs/>
          <w:highlight w:val="green"/>
        </w:rPr>
        <w:t>lead to de facto competing legal regimes</w:t>
      </w:r>
      <w:r w:rsidRPr="00163783">
        <w:rPr>
          <w:rStyle w:val="StyleUnderline"/>
        </w:rPr>
        <w:t xml:space="preserve"> in space</w:t>
      </w:r>
      <w:r w:rsidRPr="00D72C6F">
        <w:rPr>
          <w:rStyle w:val="StyleUnderline"/>
        </w:rPr>
        <w:t xml:space="preserve">, </w:t>
      </w:r>
      <w:r w:rsidRPr="00107C42">
        <w:rPr>
          <w:rStyle w:val="StyleUnderline"/>
          <w:highlight w:val="green"/>
        </w:rPr>
        <w:t xml:space="preserve">as </w:t>
      </w:r>
      <w:r w:rsidRPr="00B407EB">
        <w:rPr>
          <w:rStyle w:val="StyleUnderline"/>
        </w:rPr>
        <w:t xml:space="preserve">subscribing </w:t>
      </w:r>
      <w:r w:rsidRPr="00107C42">
        <w:rPr>
          <w:rStyle w:val="StyleUnderline"/>
          <w:highlight w:val="green"/>
        </w:rPr>
        <w:t>states respect their own "rules</w:t>
      </w:r>
      <w:r w:rsidRPr="00D72C6F">
        <w:rPr>
          <w:rStyle w:val="StyleUnderline"/>
        </w:rPr>
        <w:t xml:space="preserve"> of the road" </w:t>
      </w:r>
      <w:r w:rsidRPr="00107C42">
        <w:rPr>
          <w:rStyle w:val="StyleUnderline"/>
          <w:highlight w:val="green"/>
        </w:rPr>
        <w:t>while other</w:t>
      </w:r>
      <w:r w:rsidRPr="00D72C6F">
        <w:rPr>
          <w:rStyle w:val="StyleUnderline"/>
        </w:rPr>
        <w:t xml:space="preserve"> non-participating </w:t>
      </w:r>
      <w:r w:rsidRPr="00107C42">
        <w:rPr>
          <w:rStyle w:val="StyleUnderline"/>
          <w:highlight w:val="green"/>
        </w:rPr>
        <w:t>states</w:t>
      </w:r>
      <w:r w:rsidRPr="00240D00">
        <w:rPr>
          <w:sz w:val="14"/>
        </w:rPr>
        <w:t xml:space="preserve"> - especially major, non-participating space powers - </w:t>
      </w:r>
      <w:r w:rsidRPr="00D72C6F">
        <w:rPr>
          <w:rStyle w:val="StyleUnderline"/>
        </w:rPr>
        <w:t xml:space="preserve">seek to </w:t>
      </w:r>
      <w:r w:rsidRPr="00107C42">
        <w:rPr>
          <w:rStyle w:val="StyleUnderline"/>
          <w:highlight w:val="green"/>
        </w:rPr>
        <w:t xml:space="preserve">advance </w:t>
      </w:r>
      <w:r w:rsidRPr="00B407EB">
        <w:rPr>
          <w:rStyle w:val="StyleUnderline"/>
        </w:rPr>
        <w:t>their own</w:t>
      </w:r>
      <w:r w:rsidRPr="00D72C6F">
        <w:rPr>
          <w:rStyle w:val="StyleUnderline"/>
        </w:rPr>
        <w:t xml:space="preserve"> interests </w:t>
      </w:r>
      <w:r w:rsidRPr="00FD0378">
        <w:rPr>
          <w:rStyle w:val="StyleUnderline"/>
        </w:rPr>
        <w:t xml:space="preserve">through </w:t>
      </w:r>
      <w:r w:rsidRPr="00107C42">
        <w:rPr>
          <w:rStyle w:val="StyleUnderline"/>
          <w:highlight w:val="green"/>
        </w:rPr>
        <w:t>different</w:t>
      </w:r>
      <w:r w:rsidRPr="00163783">
        <w:rPr>
          <w:rStyle w:val="StyleUnderline"/>
        </w:rPr>
        <w:t xml:space="preserve"> or </w:t>
      </w:r>
      <w:r w:rsidRPr="00107C42">
        <w:rPr>
          <w:rStyle w:val="StyleUnderline"/>
          <w:highlight w:val="green"/>
        </w:rPr>
        <w:t>less restrictive approaches. Attempts to later</w:t>
      </w:r>
      <w:r w:rsidRPr="00406B0D">
        <w:rPr>
          <w:rStyle w:val="StyleUnderline"/>
          <w:szCs w:val="26"/>
        </w:rPr>
        <w:t xml:space="preserve"> </w:t>
      </w:r>
      <w:r w:rsidRPr="00406B0D">
        <w:rPr>
          <w:rStyle w:val="StyleUnderline"/>
        </w:rPr>
        <w:t xml:space="preserve">successfully </w:t>
      </w:r>
      <w:r w:rsidRPr="00107C42">
        <w:rPr>
          <w:rStyle w:val="StyleUnderline"/>
          <w:highlight w:val="green"/>
        </w:rPr>
        <w:t>persuade</w:t>
      </w:r>
      <w:r w:rsidRPr="00406B0D">
        <w:rPr>
          <w:rStyle w:val="StyleUnderline"/>
        </w:rPr>
        <w:t xml:space="preserve"> non-participating </w:t>
      </w:r>
      <w:r w:rsidRPr="00107C42">
        <w:rPr>
          <w:rStyle w:val="StyleUnderline"/>
          <w:highlight w:val="green"/>
        </w:rPr>
        <w:t>states to accede</w:t>
      </w:r>
      <w:r w:rsidRPr="00406B0D">
        <w:rPr>
          <w:rStyle w:val="StyleUnderline"/>
        </w:rPr>
        <w:t xml:space="preserve"> to the Code </w:t>
      </w:r>
      <w:r w:rsidRPr="00107C42">
        <w:rPr>
          <w:rStyle w:val="StyleUnderline"/>
          <w:highlight w:val="green"/>
        </w:rPr>
        <w:t>will be challenging</w:t>
      </w:r>
      <w:r w:rsidRPr="00406B0D">
        <w:rPr>
          <w:rStyle w:val="StyleUnderline"/>
        </w:rPr>
        <w:t xml:space="preserve">, if not </w:t>
      </w:r>
      <w:r w:rsidRPr="00163783">
        <w:rPr>
          <w:rStyle w:val="StyleUnderline"/>
        </w:rPr>
        <w:t>impossible</w:t>
      </w:r>
      <w:r w:rsidRPr="00406B0D">
        <w:rPr>
          <w:rStyle w:val="StyleUnderline"/>
        </w:rPr>
        <w:t xml:space="preserve">, and could </w:t>
      </w:r>
      <w:r w:rsidRPr="00163783">
        <w:rPr>
          <w:rStyle w:val="StyleUnderline"/>
        </w:rPr>
        <w:t>risk further weakening rather than improving</w:t>
      </w:r>
      <w:r w:rsidRPr="00406B0D">
        <w:rPr>
          <w:rStyle w:val="StyleUnderline"/>
        </w:rPr>
        <w:t xml:space="preserve"> the Code</w:t>
      </w:r>
      <w:r w:rsidRPr="00240D00">
        <w:rPr>
          <w:sz w:val="14"/>
        </w:rPr>
        <w:t>. 242</w:t>
      </w:r>
    </w:p>
    <w:p w14:paraId="72510017" w14:textId="77777777" w:rsidR="002313B1" w:rsidRDefault="002313B1" w:rsidP="002313B1"/>
    <w:p w14:paraId="287D5DE1" w14:textId="77777777" w:rsidR="002313B1" w:rsidRPr="00DF65BB" w:rsidRDefault="002313B1" w:rsidP="002313B1">
      <w:pPr>
        <w:pStyle w:val="Heading4"/>
        <w:rPr>
          <w:u w:val="single"/>
        </w:rPr>
      </w:pPr>
      <w:r>
        <w:t xml:space="preserve">Cooperative </w:t>
      </w:r>
      <w:r>
        <w:rPr>
          <w:u w:val="single"/>
        </w:rPr>
        <w:t xml:space="preserve">space governance is key to space colonization </w:t>
      </w:r>
      <w:r>
        <w:t>— prevents terror, resources wars, and a litany of other existential threats</w:t>
      </w:r>
    </w:p>
    <w:p w14:paraId="6C874D63" w14:textId="77777777" w:rsidR="002313B1" w:rsidRPr="00240D00" w:rsidRDefault="002313B1" w:rsidP="002313B1">
      <w:pPr>
        <w:rPr>
          <w:sz w:val="14"/>
        </w:rPr>
      </w:pPr>
      <w:r w:rsidRPr="00240D00">
        <w:rPr>
          <w:sz w:val="14"/>
        </w:rPr>
        <w:t xml:space="preserve">Dr. Joseph N. </w:t>
      </w:r>
      <w:r w:rsidRPr="0095009A">
        <w:rPr>
          <w:rStyle w:val="Style13ptBold"/>
        </w:rPr>
        <w:t>Pelton 17</w:t>
      </w:r>
      <w:r w:rsidRPr="00240D00">
        <w:rPr>
          <w:sz w:val="14"/>
        </w:rPr>
        <w:t xml:space="preserve">, PhD in International Relations from Georgetown University, Director Emeritus of the Space and Advanced Communications Research Institute at George Washington University, The New Gold Rush: The Riches of Space </w:t>
      </w:r>
      <w:proofErr w:type="gramStart"/>
      <w:r w:rsidRPr="00240D00">
        <w:rPr>
          <w:sz w:val="14"/>
        </w:rPr>
        <w:t>Beckon!,</w:t>
      </w:r>
      <w:proofErr w:type="gramEnd"/>
      <w:r w:rsidRPr="00240D00">
        <w:rPr>
          <w:sz w:val="14"/>
        </w:rPr>
        <w:t xml:space="preserve"> p. 1-9</w:t>
      </w:r>
    </w:p>
    <w:p w14:paraId="1DB0C834" w14:textId="77777777" w:rsidR="002313B1" w:rsidRPr="0095009A" w:rsidRDefault="002313B1" w:rsidP="002313B1">
      <w:pPr>
        <w:rPr>
          <w:szCs w:val="18"/>
        </w:rPr>
      </w:pPr>
      <w:r w:rsidRPr="0095009A">
        <w:rPr>
          <w:szCs w:val="18"/>
        </w:rPr>
        <w:t>Are We Humans Doomed to Extinction?</w:t>
      </w:r>
    </w:p>
    <w:p w14:paraId="718D53F2" w14:textId="0DADA088" w:rsidR="00683FE0" w:rsidRPr="00316D00" w:rsidRDefault="002313B1" w:rsidP="00316D00">
      <w:pPr>
        <w:rPr>
          <w:b/>
          <w:bCs/>
          <w:sz w:val="14"/>
        </w:rPr>
      </w:pPr>
      <w:r w:rsidRPr="00240D00">
        <w:rPr>
          <w:sz w:val="14"/>
        </w:rPr>
        <w:t xml:space="preserve">What will we do when Earth’s resources are used up by humanity? </w:t>
      </w:r>
      <w:r w:rsidRPr="00107C42">
        <w:rPr>
          <w:rStyle w:val="StyleUnderline"/>
          <w:highlight w:val="green"/>
        </w:rPr>
        <w:t>The world is</w:t>
      </w:r>
      <w:r w:rsidRPr="00240D00">
        <w:rPr>
          <w:sz w:val="14"/>
        </w:rPr>
        <w:t xml:space="preserve"> now </w:t>
      </w:r>
      <w:r w:rsidRPr="0095009A">
        <w:rPr>
          <w:rStyle w:val="StyleUnderline"/>
        </w:rPr>
        <w:t xml:space="preserve">hugely </w:t>
      </w:r>
      <w:proofErr w:type="gramStart"/>
      <w:r w:rsidRPr="00107C42">
        <w:rPr>
          <w:rStyle w:val="StyleUnderline"/>
          <w:highlight w:val="green"/>
        </w:rPr>
        <w:t>over populated</w:t>
      </w:r>
      <w:proofErr w:type="gramEnd"/>
      <w:r w:rsidRPr="0095009A">
        <w:rPr>
          <w:rStyle w:val="StyleUnderline"/>
        </w:rPr>
        <w:t xml:space="preserve">, with </w:t>
      </w:r>
      <w:r w:rsidRPr="00107C42">
        <w:rPr>
          <w:rStyle w:val="StyleUnderline"/>
          <w:highlight w:val="green"/>
        </w:rPr>
        <w:t>billions</w:t>
      </w:r>
      <w:r w:rsidRPr="00240D00">
        <w:rPr>
          <w:sz w:val="14"/>
        </w:rPr>
        <w:t xml:space="preserve"> and billions </w:t>
      </w:r>
      <w:r w:rsidRPr="00107C42">
        <w:rPr>
          <w:rStyle w:val="StyleUnderline"/>
          <w:highlight w:val="green"/>
        </w:rPr>
        <w:t>crammed into</w:t>
      </w:r>
      <w:r w:rsidRPr="00240D00">
        <w:rPr>
          <w:sz w:val="14"/>
        </w:rPr>
        <w:t xml:space="preserve"> our </w:t>
      </w:r>
      <w:r w:rsidRPr="00107C42">
        <w:rPr>
          <w:rStyle w:val="StyleUnderline"/>
          <w:highlight w:val="green"/>
        </w:rPr>
        <w:t>overcrowded cities</w:t>
      </w:r>
      <w:r w:rsidRPr="0095009A">
        <w:rPr>
          <w:rStyle w:val="StyleUnderline"/>
        </w:rPr>
        <w:t>. By 2050, we may be 9 billion strong</w:t>
      </w:r>
      <w:r w:rsidRPr="00240D00">
        <w:rPr>
          <w:sz w:val="14"/>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240D00">
        <w:rPr>
          <w:sz w:val="14"/>
        </w:rPr>
        <w:t xml:space="preserve"> of us </w:t>
      </w:r>
      <w:r w:rsidRPr="0095009A">
        <w:rPr>
          <w:rStyle w:val="StyleUnderline"/>
        </w:rPr>
        <w:t>will be living in congested cities</w:t>
      </w:r>
      <w:r w:rsidRPr="00240D00">
        <w:rPr>
          <w:sz w:val="14"/>
        </w:rPr>
        <w:t xml:space="preserve">. These cities will be ever more </w:t>
      </w:r>
      <w:r w:rsidRPr="00107C42">
        <w:rPr>
          <w:rStyle w:val="StyleUnderline"/>
          <w:highlight w:val="green"/>
        </w:rPr>
        <w:t>vulnerable to terrorist attack, natural</w:t>
      </w:r>
      <w:r w:rsidRPr="00163783">
        <w:rPr>
          <w:rStyle w:val="StyleUnderline"/>
        </w:rPr>
        <w:t xml:space="preserve"> </w:t>
      </w:r>
      <w:r w:rsidRPr="00107C42">
        <w:rPr>
          <w:rStyle w:val="StyleUnderline"/>
          <w:highlight w:val="green"/>
        </w:rPr>
        <w:t>disaster, and</w:t>
      </w:r>
      <w:r w:rsidRPr="00240D00">
        <w:rPr>
          <w:sz w:val="14"/>
        </w:rPr>
        <w:t xml:space="preserve"> other </w:t>
      </w:r>
      <w:r w:rsidRPr="0095009A">
        <w:rPr>
          <w:rStyle w:val="StyleUnderline"/>
        </w:rPr>
        <w:t>plights that come with overcrowding</w:t>
      </w:r>
      <w:r w:rsidRPr="00240D00">
        <w:rPr>
          <w:sz w:val="14"/>
        </w:rPr>
        <w:t xml:space="preserve"> and a dearth of jobs that will be </w:t>
      </w:r>
      <w:r w:rsidRPr="0095009A">
        <w:rPr>
          <w:rStyle w:val="StyleUnderline"/>
        </w:rPr>
        <w:t>fueled by rapid automation and</w:t>
      </w:r>
      <w:r w:rsidRPr="00240D00">
        <w:rPr>
          <w:sz w:val="14"/>
        </w:rPr>
        <w:t xml:space="preserve"> the </w:t>
      </w:r>
      <w:r w:rsidRPr="0095009A">
        <w:rPr>
          <w:rStyle w:val="StyleUnderline"/>
        </w:rPr>
        <w:t xml:space="preserve">rise of </w:t>
      </w:r>
      <w:r w:rsidRPr="00107C42">
        <w:rPr>
          <w:rStyle w:val="StyleUnderline"/>
          <w:highlight w:val="green"/>
        </w:rPr>
        <w:t>a</w:t>
      </w:r>
      <w:r w:rsidRPr="0095009A">
        <w:rPr>
          <w:rStyle w:val="StyleUnderline"/>
        </w:rPr>
        <w:t xml:space="preserve">rtificial </w:t>
      </w:r>
      <w:r w:rsidRPr="00107C42">
        <w:rPr>
          <w:rStyle w:val="StyleUnderline"/>
          <w:highlight w:val="green"/>
        </w:rPr>
        <w:t>i</w:t>
      </w:r>
      <w:r w:rsidRPr="0095009A">
        <w:rPr>
          <w:rStyle w:val="StyleUnderline"/>
        </w:rPr>
        <w:t>ntelligence</w:t>
      </w:r>
      <w:r w:rsidRPr="00240D00">
        <w:rPr>
          <w:sz w:val="14"/>
        </w:rPr>
        <w:t xml:space="preserve"> across the global economy. </w:t>
      </w:r>
      <w:r w:rsidRPr="00107C42">
        <w:rPr>
          <w:rStyle w:val="StyleUnderline"/>
          <w:highlight w:val="green"/>
        </w:rPr>
        <w:t>We are</w:t>
      </w:r>
      <w:r w:rsidRPr="0095009A">
        <w:rPr>
          <w:rStyle w:val="StyleUnderline"/>
        </w:rPr>
        <w:t xml:space="preserve"> already rapidly </w:t>
      </w:r>
      <w:r w:rsidRPr="00107C42">
        <w:rPr>
          <w:rStyle w:val="StyleUnderline"/>
          <w:highlight w:val="green"/>
        </w:rPr>
        <w:t>running out of water and minerals. Climate change is threatening our very existence</w:t>
      </w:r>
      <w:r w:rsidRPr="00240D00">
        <w:rPr>
          <w:sz w:val="14"/>
        </w:rPr>
        <w:t xml:space="preserve">. Political leaders and even the Pope have cautioned us against inaction. Perhaps the naysayers are right. </w:t>
      </w:r>
      <w:r w:rsidRPr="00163783">
        <w:rPr>
          <w:rStyle w:val="StyleUnderline"/>
        </w:rPr>
        <w:t>All humanity is at tremendous risk</w:t>
      </w:r>
      <w:r w:rsidRPr="00240D00">
        <w:rPr>
          <w:sz w:val="14"/>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w:t>
      </w:r>
      <w:proofErr w:type="gramStart"/>
      <w:r w:rsidRPr="00240D00">
        <w:rPr>
          <w:sz w:val="14"/>
        </w:rPr>
        <w:t>open up</w:t>
      </w:r>
      <w:proofErr w:type="gramEnd"/>
      <w:r w:rsidRPr="00240D00">
        <w:rPr>
          <w:sz w:val="14"/>
        </w:rPr>
        <w:t xml:space="preserve">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107C42">
        <w:rPr>
          <w:rStyle w:val="StyleUnderline"/>
          <w:highlight w:val="green"/>
        </w:rPr>
        <w:t>new pathways to the stars</w:t>
      </w:r>
      <w:r w:rsidRPr="0095009A">
        <w:rPr>
          <w:rStyle w:val="StyleUnderline"/>
        </w:rPr>
        <w:t xml:space="preserve"> could </w:t>
      </w:r>
      <w:r w:rsidRPr="00107C42">
        <w:rPr>
          <w:rStyle w:val="StyleUnderline"/>
          <w:highlight w:val="green"/>
        </w:rPr>
        <w:t>prove vital to</w:t>
      </w:r>
      <w:r w:rsidRPr="0095009A">
        <w:rPr>
          <w:rStyle w:val="StyleUnderline"/>
        </w:rPr>
        <w:t xml:space="preserve"> </w:t>
      </w:r>
      <w:r w:rsidRPr="00163783">
        <w:rPr>
          <w:rStyle w:val="StyleUnderline"/>
        </w:rPr>
        <w:lastRenderedPageBreak/>
        <w:t xml:space="preserve">human </w:t>
      </w:r>
      <w:r w:rsidRPr="00107C42">
        <w:rPr>
          <w:rStyle w:val="StyleUnderline"/>
          <w:highlight w:val="green"/>
        </w:rPr>
        <w:t>survival</w:t>
      </w:r>
      <w:r w:rsidRPr="00240D00">
        <w:rPr>
          <w:sz w:val="14"/>
          <w:szCs w:val="18"/>
        </w:rPr>
        <w:t xml:space="preserve">. If one does not believe in spending money to probe the mysteries of the universe then </w:t>
      </w:r>
      <w:proofErr w:type="gramStart"/>
      <w:r w:rsidRPr="00240D00">
        <w:rPr>
          <w:sz w:val="14"/>
          <w:szCs w:val="18"/>
        </w:rPr>
        <w:t>perhaps</w:t>
      </w:r>
      <w:proofErr w:type="gramEnd"/>
      <w:r w:rsidRPr="00240D00">
        <w:rPr>
          <w:sz w:val="14"/>
          <w:szCs w:val="18"/>
        </w:rPr>
        <w:t xml:space="preserve"> we can try what might be called “calibrated greed” on for size. One only needs to go to a </w:t>
      </w:r>
      <w:proofErr w:type="spellStart"/>
      <w:r w:rsidRPr="00240D00">
        <w:rPr>
          <w:sz w:val="14"/>
          <w:szCs w:val="18"/>
        </w:rPr>
        <w:t>cubesat</w:t>
      </w:r>
      <w:proofErr w:type="spellEnd"/>
      <w:r w:rsidRPr="00240D00">
        <w:rPr>
          <w:sz w:val="14"/>
          <w:szCs w:val="18"/>
        </w:rPr>
        <w:t xml:space="preserve"> workshop, or to Silicon Valley or one of many conferences like the “Disrupt Space” event in Bremen, Germany, held in April 2016 to recognize that entrepreneurial New Space initiatives are changing everything [ </w:t>
      </w:r>
      <w:proofErr w:type="gramStart"/>
      <w:r w:rsidRPr="00240D00">
        <w:rPr>
          <w:sz w:val="14"/>
          <w:szCs w:val="18"/>
        </w:rPr>
        <w:t>1 ]</w:t>
      </w:r>
      <w:proofErr w:type="gramEnd"/>
      <w:r w:rsidRPr="00240D00">
        <w:rPr>
          <w:sz w:val="14"/>
          <w:szCs w:val="18"/>
        </w:rPr>
        <w:t xml:space="preserve">. In fact, the very </w:t>
      </w:r>
      <w:proofErr w:type="gramStart"/>
      <w:r w:rsidRPr="00240D00">
        <w:rPr>
          <w:sz w:val="14"/>
          <w:szCs w:val="18"/>
        </w:rPr>
        <w:t>nature</w:t>
      </w:r>
      <w:proofErr w:type="gramEnd"/>
      <w:r w:rsidRPr="00240D00">
        <w:rPr>
          <w:sz w:val="14"/>
          <w:szCs w:val="18"/>
        </w:rPr>
        <w:t xml:space="preserv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240D00">
        <w:rPr>
          <w:sz w:val="14"/>
          <w:szCs w:val="18"/>
        </w:rPr>
        <w:t>in order to</w:t>
      </w:r>
      <w:proofErr w:type="gramEnd"/>
      <w:r w:rsidRPr="00240D00">
        <w:rPr>
          <w:sz w:val="14"/>
          <w:szCs w:val="18"/>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240D00">
        <w:rPr>
          <w:sz w:val="14"/>
          <w:szCs w:val="18"/>
        </w:rPr>
        <w:t>exobiologists</w:t>
      </w:r>
      <w:proofErr w:type="spellEnd"/>
      <w:r w:rsidRPr="00240D00">
        <w:rPr>
          <w:sz w:val="14"/>
          <w:szCs w:val="18"/>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240D00">
        <w:rPr>
          <w:sz w:val="14"/>
          <w:szCs w:val="18"/>
        </w:rPr>
        <w:t>fl</w:t>
      </w:r>
      <w:proofErr w:type="spellEnd"/>
      <w:r w:rsidRPr="00240D00">
        <w:rPr>
          <w:sz w:val="14"/>
          <w:szCs w:val="18"/>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w:t>
      </w:r>
      <w:proofErr w:type="spellStart"/>
      <w:r w:rsidRPr="00240D00">
        <w:rPr>
          <w:sz w:val="14"/>
          <w:szCs w:val="18"/>
        </w:rPr>
        <w:t>ve</w:t>
      </w:r>
      <w:proofErr w:type="spellEnd"/>
      <w:r w:rsidRPr="00240D00">
        <w:rPr>
          <w:sz w:val="14"/>
          <w:szCs w:val="18"/>
        </w:rPr>
        <w:t xml:space="preserve"> billionaires with established space ventures—Elon Musk, Paul Allen, Jeff Bezos, Sir Richard Branson, and Robert Bigelow—have invested millions if not billions of dollars into commercializing space. Th </w:t>
      </w:r>
      <w:proofErr w:type="spellStart"/>
      <w:r w:rsidRPr="00240D00">
        <w:rPr>
          <w:sz w:val="14"/>
          <w:szCs w:val="18"/>
        </w:rPr>
        <w:t>ey</w:t>
      </w:r>
      <w:proofErr w:type="spellEnd"/>
      <w:r w:rsidRPr="00240D00">
        <w:rPr>
          <w:sz w:val="14"/>
          <w:szCs w:val="18"/>
        </w:rPr>
        <w:t xml:space="preserve"> are developing new technologies and establishing space enterprises that can bring the wealth of outer space down to Earth. Th is </w:t>
      </w:r>
      <w:proofErr w:type="spellStart"/>
      <w:r w:rsidRPr="00240D00">
        <w:rPr>
          <w:sz w:val="14"/>
          <w:szCs w:val="18"/>
        </w:rPr>
        <w:t>is</w:t>
      </w:r>
      <w:proofErr w:type="spellEnd"/>
      <w:r w:rsidRPr="00240D00">
        <w:rPr>
          <w:sz w:val="14"/>
          <w:szCs w:val="18"/>
        </w:rPr>
        <w:t xml:space="preserve"> not a pipe </w:t>
      </w:r>
      <w:proofErr w:type="gramStart"/>
      <w:r w:rsidRPr="00240D00">
        <w:rPr>
          <w:sz w:val="14"/>
          <w:szCs w:val="18"/>
        </w:rPr>
        <w:t>dream, but</w:t>
      </w:r>
      <w:proofErr w:type="gramEnd"/>
      <w:r w:rsidRPr="00240D00">
        <w:rPr>
          <w:sz w:val="14"/>
          <w:szCs w:val="18"/>
        </w:rPr>
        <w:t xml:space="preserve"> will increasingly be the economic reality of the 2020s. Th ese wealthy space entrepreneurs see major new economic opportunities. To them space represents the last great frontier for enterprising pioneers. Th us they see an ever-expanding space frontier that off </w:t>
      </w:r>
      <w:proofErr w:type="spellStart"/>
      <w:r w:rsidRPr="00240D00">
        <w:rPr>
          <w:sz w:val="14"/>
          <w:szCs w:val="18"/>
        </w:rPr>
        <w:t>ers</w:t>
      </w:r>
      <w:proofErr w:type="spellEnd"/>
      <w:r w:rsidRPr="00240D00">
        <w:rPr>
          <w:sz w:val="14"/>
          <w:szCs w:val="18"/>
        </w:rPr>
        <w:t xml:space="preserve">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w:t>
      </w:r>
      <w:proofErr w:type="gramStart"/>
      <w:r w:rsidRPr="00240D00">
        <w:rPr>
          <w:sz w:val="14"/>
          <w:szCs w:val="18"/>
        </w:rPr>
        <w:t>Mars, or</w:t>
      </w:r>
      <w:proofErr w:type="gramEnd"/>
      <w:r w:rsidRPr="00240D00">
        <w:rPr>
          <w:sz w:val="14"/>
          <w:szCs w:val="18"/>
        </w:rPr>
        <w:t xml:space="preserve">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w:t>
      </w:r>
      <w:proofErr w:type="gramStart"/>
      <w:r w:rsidRPr="00240D00">
        <w:rPr>
          <w:sz w:val="14"/>
          <w:szCs w:val="18"/>
        </w:rPr>
        <w:t>might</w:t>
      </w:r>
      <w:proofErr w:type="gramEnd"/>
      <w:r w:rsidRPr="00240D00">
        <w:rPr>
          <w:sz w:val="14"/>
          <w:szCs w:val="18"/>
        </w:rPr>
        <w:t xml:space="preserve"> useful to see what has already transpired in space development in just the past fi </w:t>
      </w:r>
      <w:proofErr w:type="spellStart"/>
      <w:r w:rsidRPr="00240D00">
        <w:rPr>
          <w:sz w:val="14"/>
          <w:szCs w:val="18"/>
        </w:rPr>
        <w:t>ve</w:t>
      </w:r>
      <w:proofErr w:type="spellEnd"/>
      <w:r w:rsidRPr="00240D00">
        <w:rPr>
          <w:sz w:val="14"/>
          <w:szCs w:val="18"/>
        </w:rPr>
        <w:t xml:space="preserve"> decades. Th e world’s fi </w:t>
      </w:r>
      <w:proofErr w:type="spellStart"/>
      <w:r w:rsidRPr="00240D00">
        <w:rPr>
          <w:sz w:val="14"/>
          <w:szCs w:val="18"/>
        </w:rPr>
        <w:t>rst</w:t>
      </w:r>
      <w:proofErr w:type="spellEnd"/>
      <w:r w:rsidRPr="00240D00">
        <w:rPr>
          <w:sz w:val="14"/>
          <w:szCs w:val="18"/>
        </w:rPr>
        <w:t xml:space="preserve"> geosynchronous communications satellite had a throughput capability of about 500 kb / s. In contrast, today’s state of the art </w:t>
      </w:r>
      <w:proofErr w:type="spellStart"/>
      <w:r w:rsidRPr="00240D00">
        <w:rPr>
          <w:sz w:val="14"/>
          <w:szCs w:val="18"/>
        </w:rPr>
        <w:t>Viasat</w:t>
      </w:r>
      <w:proofErr w:type="spellEnd"/>
      <w:r w:rsidRPr="00240D00">
        <w:rPr>
          <w:sz w:val="14"/>
          <w:szCs w:val="18"/>
        </w:rPr>
        <w:t xml:space="preserve"> 2 —a half century later— has an impressive throughput of some 140 Gb/s. Th is means that the relative throughput is nearly 300,000 greater, while its lifetime is some ten times longer (Figs. 1.1 and </w:t>
      </w:r>
      <w:proofErr w:type="gramStart"/>
      <w:r w:rsidRPr="00240D00">
        <w:rPr>
          <w:sz w:val="14"/>
          <w:szCs w:val="18"/>
        </w:rPr>
        <w:t>1.2 )</w:t>
      </w:r>
      <w:proofErr w:type="gramEnd"/>
      <w:r w:rsidRPr="00240D00">
        <w:rPr>
          <w:sz w:val="14"/>
          <w:szCs w:val="18"/>
        </w:rPr>
        <w:t xml:space="preserve">. Each new generation of communications satellite has had more power, better antenna systems, improved pointing and stabilization, and an extended lifetime. And the capabilities represented by remote sensing </w:t>
      </w:r>
      <w:proofErr w:type="gramStart"/>
      <w:r w:rsidRPr="00240D00">
        <w:rPr>
          <w:sz w:val="14"/>
          <w:szCs w:val="18"/>
        </w:rPr>
        <w:t>satellites ,</w:t>
      </w:r>
      <w:proofErr w:type="gramEnd"/>
      <w:r w:rsidRPr="00240D00">
        <w:rPr>
          <w:sz w:val="14"/>
          <w:szCs w:val="18"/>
        </w:rPr>
        <w:t xml:space="preserve"> meteorological satellites , and navigation and timing satellites have also expanded their capabilities and performance in an impressive manner. When satellite applications fi </w:t>
      </w:r>
      <w:proofErr w:type="spellStart"/>
      <w:r w:rsidRPr="00240D00">
        <w:rPr>
          <w:sz w:val="14"/>
          <w:szCs w:val="18"/>
        </w:rPr>
        <w:t>rst</w:t>
      </w:r>
      <w:proofErr w:type="spellEnd"/>
      <w:r w:rsidRPr="00240D00">
        <w:rPr>
          <w:sz w:val="14"/>
          <w:szCs w:val="18"/>
        </w:rPr>
        <w:t xml:space="preserve"> started, the market was measured in millions of dollars. Today commercial satellite services exceed a quarter of a billion dollars. Vital services such as the Internet, aircraft </w:t>
      </w:r>
      <w:proofErr w:type="spellStart"/>
      <w:r w:rsidRPr="00240D00">
        <w:rPr>
          <w:sz w:val="14"/>
          <w:szCs w:val="18"/>
        </w:rPr>
        <w:t>traffi</w:t>
      </w:r>
      <w:proofErr w:type="spellEnd"/>
      <w:r w:rsidRPr="00240D00">
        <w:rPr>
          <w:sz w:val="14"/>
          <w:szCs w:val="18"/>
        </w:rPr>
        <w:t xml:space="preserve"> c control and management, international banking, </w:t>
      </w:r>
      <w:proofErr w:type="gramStart"/>
      <w:r w:rsidRPr="00240D00">
        <w:rPr>
          <w:sz w:val="14"/>
          <w:szCs w:val="18"/>
        </w:rPr>
        <w:t>search</w:t>
      </w:r>
      <w:proofErr w:type="gramEnd"/>
      <w:r w:rsidRPr="00240D00">
        <w:rPr>
          <w:sz w:val="14"/>
          <w:szCs w:val="18"/>
        </w:rPr>
        <w:t xml:space="preserve"> and rescue and much, much more depend on application satellites. Th </w:t>
      </w:r>
      <w:proofErr w:type="spellStart"/>
      <w:r w:rsidRPr="00240D00">
        <w:rPr>
          <w:sz w:val="14"/>
          <w:szCs w:val="18"/>
        </w:rPr>
        <w:t>ose</w:t>
      </w:r>
      <w:proofErr w:type="spellEnd"/>
      <w:r w:rsidRPr="00240D00">
        <w:rPr>
          <w:sz w:val="14"/>
          <w:szCs w:val="18"/>
        </w:rPr>
        <w:t xml:space="preserve"> that would doubt the importance of satellites to the global economy might wish to view on You Tube the video “If Th ere Were a Day Without Satellites?” [ </w:t>
      </w:r>
      <w:proofErr w:type="gramStart"/>
      <w:r w:rsidRPr="00240D00">
        <w:rPr>
          <w:sz w:val="14"/>
          <w:szCs w:val="18"/>
        </w:rPr>
        <w:t>2 ]</w:t>
      </w:r>
      <w:proofErr w:type="gramEnd"/>
      <w:r w:rsidRPr="00240D00">
        <w:rPr>
          <w:sz w:val="14"/>
          <w:szCs w:val="18"/>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240D00">
        <w:rPr>
          <w:sz w:val="14"/>
          <w:szCs w:val="18"/>
        </w:rPr>
        <w:t>Of course</w:t>
      </w:r>
      <w:proofErr w:type="gramEnd"/>
      <w:r w:rsidRPr="00240D00">
        <w:rPr>
          <w:sz w:val="14"/>
          <w:szCs w:val="18"/>
        </w:rPr>
        <w:t xml:space="preserve"> this twenty-fi </w:t>
      </w:r>
      <w:proofErr w:type="spellStart"/>
      <w:r w:rsidRPr="00240D00">
        <w:rPr>
          <w:sz w:val="14"/>
          <w:szCs w:val="18"/>
        </w:rPr>
        <w:t>rst</w:t>
      </w:r>
      <w:proofErr w:type="spellEnd"/>
      <w:r w:rsidRPr="00240D00">
        <w:rPr>
          <w:sz w:val="14"/>
          <w:szCs w:val="18"/>
        </w:rPr>
        <w:t xml:space="preserve">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w:t>
      </w:r>
      <w:proofErr w:type="spellStart"/>
      <w:r w:rsidRPr="00240D00">
        <w:rPr>
          <w:sz w:val="14"/>
          <w:szCs w:val="18"/>
        </w:rPr>
        <w:t>artifi</w:t>
      </w:r>
      <w:proofErr w:type="spellEnd"/>
      <w:r w:rsidRPr="00240D00">
        <w:rPr>
          <w:sz w:val="14"/>
          <w:szCs w:val="18"/>
        </w:rPr>
        <w:t xml:space="preserve"> </w:t>
      </w:r>
      <w:proofErr w:type="spellStart"/>
      <w:r w:rsidRPr="00240D00">
        <w:rPr>
          <w:sz w:val="14"/>
          <w:szCs w:val="18"/>
        </w:rPr>
        <w:t>cial</w:t>
      </w:r>
      <w:proofErr w:type="spellEnd"/>
      <w:r w:rsidRPr="00240D00">
        <w:rPr>
          <w:sz w:val="14"/>
          <w:szCs w:val="18"/>
        </w:rPr>
        <w:t xml:space="preserve">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w:t>
      </w:r>
      <w:proofErr w:type="spellStart"/>
      <w:r w:rsidRPr="00240D00">
        <w:rPr>
          <w:sz w:val="14"/>
          <w:szCs w:val="18"/>
        </w:rPr>
        <w:t>ve</w:t>
      </w:r>
      <w:proofErr w:type="spellEnd"/>
      <w:r w:rsidRPr="00240D00">
        <w:rPr>
          <w:sz w:val="14"/>
          <w:szCs w:val="18"/>
        </w:rPr>
        <w:t xml:space="preserve"> mass extinction events that have occurred over the last 1.5 billion years on Earth, some 50–80 % of all species have gone the way of the T. Rex, the woolly mammoth, and the </w:t>
      </w:r>
      <w:proofErr w:type="gramStart"/>
      <w:r w:rsidRPr="00240D00">
        <w:rPr>
          <w:sz w:val="14"/>
          <w:szCs w:val="18"/>
        </w:rPr>
        <w:t>Dodo</w:t>
      </w:r>
      <w:proofErr w:type="gramEnd"/>
      <w:r w:rsidRPr="00240D00">
        <w:rPr>
          <w:sz w:val="14"/>
          <w:szCs w:val="18"/>
        </w:rPr>
        <w:t xml:space="preserve"> bird along with extinct ferns, grasses and cacti</w:t>
      </w:r>
      <w:r w:rsidRPr="00FC0A99">
        <w:rPr>
          <w:sz w:val="12"/>
          <w:szCs w:val="18"/>
          <w:u w:val="single"/>
        </w:rPr>
        <w:t xml:space="preserve">. </w:t>
      </w:r>
      <w:r w:rsidRPr="00F550F3">
        <w:rPr>
          <w:rStyle w:val="StyleUnderline"/>
        </w:rPr>
        <w:t xml:space="preserve">On the other hand, </w:t>
      </w:r>
      <w:r w:rsidRPr="00107C42">
        <w:rPr>
          <w:rStyle w:val="StyleUnderline"/>
          <w:highlight w:val="green"/>
        </w:rPr>
        <w:t xml:space="preserve">the best days </w:t>
      </w:r>
      <w:r w:rsidRPr="00F550F3">
        <w:rPr>
          <w:rStyle w:val="StyleUnderline"/>
        </w:rPr>
        <w:t xml:space="preserve">of </w:t>
      </w:r>
      <w:proofErr w:type="gramStart"/>
      <w:r w:rsidRPr="00F550F3">
        <w:rPr>
          <w:rStyle w:val="StyleUnderline"/>
        </w:rPr>
        <w:t>the human race</w:t>
      </w:r>
      <w:proofErr w:type="gramEnd"/>
      <w:r w:rsidRPr="00F550F3">
        <w:rPr>
          <w:rStyle w:val="StyleUnderline"/>
        </w:rPr>
        <w:t xml:space="preserve"> </w:t>
      </w:r>
      <w:r w:rsidRPr="00107C42">
        <w:rPr>
          <w:rStyle w:val="StyleUnderline"/>
          <w:highlight w:val="green"/>
        </w:rPr>
        <w:t xml:space="preserve">could be just beginning. If we are smart </w:t>
      </w:r>
      <w:r w:rsidRPr="00F550F3">
        <w:rPr>
          <w:rStyle w:val="StyleUnderline"/>
        </w:rPr>
        <w:t xml:space="preserve">about how </w:t>
      </w:r>
      <w:r w:rsidRPr="00107C42">
        <w:rPr>
          <w:rStyle w:val="StyleUnderline"/>
          <w:highlight w:val="green"/>
        </w:rPr>
        <w:t>we</w:t>
      </w:r>
      <w:r w:rsidRPr="00F550F3">
        <w:rPr>
          <w:rStyle w:val="StyleUnderline"/>
        </w:rPr>
        <w:t xml:space="preserve"> go about discovering and using these riches in the skies and applying the best of our new technologies, it </w:t>
      </w:r>
      <w:r w:rsidRPr="00107C42">
        <w:rPr>
          <w:rStyle w:val="StyleUnderline"/>
          <w:highlight w:val="green"/>
        </w:rPr>
        <w:t>could</w:t>
      </w:r>
      <w:r w:rsidRPr="00F550F3">
        <w:rPr>
          <w:rStyle w:val="StyleUnderline"/>
        </w:rPr>
        <w:t xml:space="preserve"> be the </w:t>
      </w:r>
      <w:r w:rsidRPr="00107C42">
        <w:rPr>
          <w:rStyle w:val="StyleUnderline"/>
          <w:highlight w:val="green"/>
        </w:rPr>
        <w:t>start</w:t>
      </w:r>
      <w:r w:rsidRPr="00F550F3">
        <w:rPr>
          <w:rStyle w:val="StyleUnderline"/>
        </w:rPr>
        <w:t xml:space="preserve"> of </w:t>
      </w:r>
      <w:r w:rsidRPr="00107C42">
        <w:rPr>
          <w:rStyle w:val="StyleUnderline"/>
          <w:highlight w:val="green"/>
        </w:rPr>
        <w:t xml:space="preserve">a new beginning </w:t>
      </w:r>
      <w:r w:rsidRPr="00F550F3">
        <w:rPr>
          <w:rStyle w:val="StyleUnderline"/>
        </w:rPr>
        <w:t xml:space="preserve">for humanity. Konstantin </w:t>
      </w:r>
      <w:proofErr w:type="spellStart"/>
      <w:r w:rsidRPr="00F550F3">
        <w:rPr>
          <w:rStyle w:val="StyleUnderline"/>
        </w:rPr>
        <w:t>Tsiokovsky</w:t>
      </w:r>
      <w:proofErr w:type="spellEnd"/>
      <w:r w:rsidRPr="00F550F3">
        <w:rPr>
          <w:rStyle w:val="StyleUnderline"/>
        </w:rPr>
        <w:t xml:space="preserve">, the Russian astronautics pioneer, who fi </w:t>
      </w:r>
      <w:proofErr w:type="spellStart"/>
      <w:r w:rsidRPr="00F550F3">
        <w:rPr>
          <w:rStyle w:val="StyleUnderline"/>
        </w:rPr>
        <w:t>rst</w:t>
      </w:r>
      <w:proofErr w:type="spellEnd"/>
      <w:r w:rsidRPr="00F550F3">
        <w:rPr>
          <w:rStyle w:val="StyleUnderline"/>
        </w:rPr>
        <w:t xml:space="preserve"> conceived of practical designs for spaceships, famously said: “A planet is the cradle of mankind, but </w:t>
      </w:r>
      <w:r w:rsidRPr="00107C42">
        <w:rPr>
          <w:rStyle w:val="StyleUnderline"/>
          <w:highlight w:val="green"/>
        </w:rPr>
        <w:t>one cannot live in a cradle forever</w:t>
      </w:r>
      <w:r w:rsidRPr="00F550F3">
        <w:rPr>
          <w:rStyle w:val="StyleUnderline"/>
        </w:rPr>
        <w:t>.”</w:t>
      </w:r>
      <w:r w:rsidRPr="00240D00">
        <w:rPr>
          <w:sz w:val="14"/>
          <w:szCs w:val="18"/>
        </w:rPr>
        <w:t xml:space="preserve"> Well before </w:t>
      </w:r>
      <w:proofErr w:type="spellStart"/>
      <w:r w:rsidRPr="00240D00">
        <w:rPr>
          <w:sz w:val="14"/>
          <w:szCs w:val="18"/>
        </w:rPr>
        <w:t>Tsiokovsky</w:t>
      </w:r>
      <w:proofErr w:type="spellEnd"/>
      <w:r w:rsidRPr="00240D00">
        <w:rPr>
          <w:sz w:val="14"/>
          <w:szCs w:val="18"/>
        </w:rPr>
        <w:t xml:space="preserve"> another genius, Leonardo da Vinci, said, quite poetically: “Once you have tasted </w:t>
      </w:r>
      <w:proofErr w:type="spellStart"/>
      <w:r w:rsidRPr="00240D00">
        <w:rPr>
          <w:sz w:val="14"/>
          <w:szCs w:val="18"/>
        </w:rPr>
        <w:t>fl</w:t>
      </w:r>
      <w:proofErr w:type="spellEnd"/>
      <w:r w:rsidRPr="00240D00">
        <w:rPr>
          <w:sz w:val="14"/>
          <w:szCs w:val="18"/>
        </w:rPr>
        <w:t xml:space="preserve"> </w:t>
      </w:r>
      <w:proofErr w:type="spellStart"/>
      <w:r w:rsidRPr="00240D00">
        <w:rPr>
          <w:sz w:val="14"/>
          <w:szCs w:val="18"/>
        </w:rPr>
        <w:t>ight</w:t>
      </w:r>
      <w:proofErr w:type="spellEnd"/>
      <w:r w:rsidRPr="00240D00">
        <w:rPr>
          <w:sz w:val="14"/>
          <w:szCs w:val="18"/>
        </w:rPr>
        <w:t xml:space="preserve">, you will forever walk the earth with your eyes turned skyward, for there you have been, and there you will always long to return.” Th e founder of the X-Prize and of Planetary Resources, Inc., Dr. Peter Diamandis, has much more brashly said much the same thing in quite diff </w:t>
      </w:r>
      <w:proofErr w:type="spellStart"/>
      <w:r w:rsidRPr="00240D00">
        <w:rPr>
          <w:sz w:val="14"/>
          <w:szCs w:val="18"/>
        </w:rPr>
        <w:t>erent</w:t>
      </w:r>
      <w:proofErr w:type="spellEnd"/>
      <w:r w:rsidRPr="00240D00">
        <w:rPr>
          <w:sz w:val="14"/>
          <w:szCs w:val="18"/>
        </w:rPr>
        <w:t xml:space="preserve">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w:t>
      </w:r>
      <w:proofErr w:type="spellStart"/>
      <w:r w:rsidRPr="00240D00">
        <w:rPr>
          <w:sz w:val="14"/>
          <w:szCs w:val="18"/>
        </w:rPr>
        <w:t>nanced</w:t>
      </w:r>
      <w:proofErr w:type="spellEnd"/>
      <w:r w:rsidRPr="00240D00">
        <w:rPr>
          <w:sz w:val="14"/>
          <w:szCs w:val="18"/>
        </w:rPr>
        <w:t xml:space="preserve"> SpaceShipOne, the world’s fi </w:t>
      </w:r>
      <w:proofErr w:type="spellStart"/>
      <w:r w:rsidRPr="00240D00">
        <w:rPr>
          <w:sz w:val="14"/>
          <w:szCs w:val="18"/>
        </w:rPr>
        <w:t>rst</w:t>
      </w:r>
      <w:proofErr w:type="spellEnd"/>
      <w:r w:rsidRPr="00240D00">
        <w:rPr>
          <w:sz w:val="14"/>
          <w:szCs w:val="18"/>
        </w:rPr>
        <w:t xml:space="preserve"> successful spaceplane have all said the future will include a vibrant new space economy</w:t>
      </w:r>
      <w:r w:rsidRPr="00F550F3">
        <w:rPr>
          <w:rStyle w:val="StyleUnderline"/>
        </w:rPr>
        <w:t xml:space="preserve">. Th </w:t>
      </w:r>
      <w:proofErr w:type="spellStart"/>
      <w:r w:rsidRPr="00F550F3">
        <w:rPr>
          <w:rStyle w:val="StyleUnderline"/>
        </w:rPr>
        <w:t>ey</w:t>
      </w:r>
      <w:proofErr w:type="spellEnd"/>
      <w:r w:rsidRPr="00F550F3">
        <w:rPr>
          <w:rStyle w:val="StyleUnderline"/>
        </w:rPr>
        <w:t xml:space="preserve">, and others, have said that we can, we </w:t>
      </w:r>
      <w:proofErr w:type="gramStart"/>
      <w:r w:rsidRPr="00F550F3">
        <w:rPr>
          <w:rStyle w:val="StyleUnderline"/>
        </w:rPr>
        <w:t>should</w:t>
      </w:r>
      <w:proofErr w:type="gramEnd"/>
      <w:r w:rsidRPr="00F550F3">
        <w:rPr>
          <w:rStyle w:val="StyleUnderline"/>
        </w:rPr>
        <w:t xml:space="preserve"> and </w:t>
      </w:r>
      <w:r w:rsidRPr="00107C42">
        <w:rPr>
          <w:rStyle w:val="StyleUnderline"/>
          <w:highlight w:val="green"/>
        </w:rPr>
        <w:t xml:space="preserve">we </w:t>
      </w:r>
      <w:r w:rsidRPr="00F550F3">
        <w:rPr>
          <w:rStyle w:val="StyleUnderline"/>
        </w:rPr>
        <w:t xml:space="preserve">soon </w:t>
      </w:r>
      <w:r w:rsidRPr="00107C42">
        <w:rPr>
          <w:rStyle w:val="StyleUnderline"/>
          <w:highlight w:val="green"/>
        </w:rPr>
        <w:t>shall go into space</w:t>
      </w:r>
      <w:r w:rsidRPr="00F550F3">
        <w:rPr>
          <w:rStyle w:val="StyleUnderline"/>
        </w:rPr>
        <w:t xml:space="preserve"> and realize the bounty that it can off er to us. </w:t>
      </w:r>
      <w:r w:rsidRPr="00107C42">
        <w:rPr>
          <w:rStyle w:val="StyleUnderline"/>
          <w:highlight w:val="green"/>
        </w:rPr>
        <w:t>The</w:t>
      </w:r>
      <w:r w:rsidRPr="00F550F3">
        <w:rPr>
          <w:rStyle w:val="StyleUnderline"/>
        </w:rPr>
        <w:t xml:space="preserve"> New Space </w:t>
      </w:r>
      <w:r w:rsidRPr="00107C42">
        <w:rPr>
          <w:rStyle w:val="StyleUnderline"/>
          <w:highlight w:val="green"/>
        </w:rPr>
        <w:t>enterprise is</w:t>
      </w:r>
      <w:r w:rsidRPr="00F550F3">
        <w:rPr>
          <w:rStyle w:val="StyleUnderline"/>
        </w:rPr>
        <w:t xml:space="preserve"> today indeed being </w:t>
      </w:r>
      <w:r w:rsidRPr="00107C42">
        <w:rPr>
          <w:rStyle w:val="StyleUnderline"/>
          <w:highlight w:val="green"/>
        </w:rPr>
        <w:t>led by</w:t>
      </w:r>
      <w:r w:rsidRPr="00F550F3">
        <w:rPr>
          <w:rStyle w:val="StyleUnderline"/>
        </w:rPr>
        <w:t xml:space="preserve"> those so-called space </w:t>
      </w:r>
      <w:proofErr w:type="gramStart"/>
      <w:r w:rsidRPr="00F550F3">
        <w:rPr>
          <w:rStyle w:val="StyleUnderline"/>
        </w:rPr>
        <w:t>billionaires ,</w:t>
      </w:r>
      <w:proofErr w:type="gramEnd"/>
      <w:r w:rsidRPr="00F550F3">
        <w:rPr>
          <w:rStyle w:val="StyleUnderline"/>
        </w:rPr>
        <w:t xml:space="preserve"> who have an exciting vision of the future. Th </w:t>
      </w:r>
      <w:proofErr w:type="spellStart"/>
      <w:r w:rsidRPr="00F550F3">
        <w:rPr>
          <w:rStyle w:val="StyleUnderline"/>
        </w:rPr>
        <w:t>ey</w:t>
      </w:r>
      <w:proofErr w:type="spellEnd"/>
      <w:r w:rsidRPr="00F550F3">
        <w:rPr>
          <w:rStyle w:val="StyleUnderline"/>
        </w:rPr>
        <w:t xml:space="preserve"> and others in the </w:t>
      </w:r>
      <w:r w:rsidRPr="00107C42">
        <w:rPr>
          <w:rStyle w:val="StyleUnderline"/>
          <w:highlight w:val="green"/>
        </w:rPr>
        <w:t>commercial space</w:t>
      </w:r>
      <w:r w:rsidRPr="00F550F3">
        <w:rPr>
          <w:rStyle w:val="StyleUnderline"/>
        </w:rPr>
        <w:t xml:space="preserve"> economy believe that the </w:t>
      </w:r>
      <w:r w:rsidRPr="00107C42">
        <w:rPr>
          <w:rStyle w:val="StyleUnderline"/>
          <w:highlight w:val="green"/>
        </w:rPr>
        <w:t>exploitation</w:t>
      </w:r>
      <w:r w:rsidRPr="00F550F3">
        <w:rPr>
          <w:rStyle w:val="StyleUnderline"/>
        </w:rPr>
        <w:t xml:space="preserve"> of outer space </w:t>
      </w:r>
      <w:r w:rsidRPr="00107C42">
        <w:rPr>
          <w:rStyle w:val="StyleUnderline"/>
          <w:highlight w:val="green"/>
        </w:rPr>
        <w:t xml:space="preserve">may </w:t>
      </w:r>
      <w:proofErr w:type="gramStart"/>
      <w:r w:rsidRPr="00107C42">
        <w:rPr>
          <w:rStyle w:val="StyleUnderline"/>
          <w:highlight w:val="green"/>
        </w:rPr>
        <w:t>open up</w:t>
      </w:r>
      <w:proofErr w:type="gramEnd"/>
      <w:r w:rsidRPr="00107C42">
        <w:rPr>
          <w:rStyle w:val="StyleUnderline"/>
          <w:highlight w:val="green"/>
        </w:rPr>
        <w:t xml:space="preserve"> a </w:t>
      </w:r>
      <w:r w:rsidRPr="00F550F3">
        <w:rPr>
          <w:rStyle w:val="StyleUnderline"/>
        </w:rPr>
        <w:t xml:space="preserve">new </w:t>
      </w:r>
      <w:r w:rsidRPr="00107C42">
        <w:rPr>
          <w:rStyle w:val="StyleUnderline"/>
          <w:highlight w:val="green"/>
        </w:rPr>
        <w:t xml:space="preserve">golden age </w:t>
      </w:r>
      <w:r w:rsidRPr="00F550F3">
        <w:rPr>
          <w:rStyle w:val="StyleUnderline"/>
        </w:rPr>
        <w:t xml:space="preserve">of astral abundance. Th </w:t>
      </w:r>
      <w:proofErr w:type="spellStart"/>
      <w:r w:rsidRPr="00F550F3">
        <w:rPr>
          <w:rStyle w:val="StyleUnderline"/>
        </w:rPr>
        <w:t>ey</w:t>
      </w:r>
      <w:proofErr w:type="spellEnd"/>
      <w:r w:rsidRPr="00F550F3">
        <w:rPr>
          <w:rStyle w:val="StyleUnderline"/>
        </w:rPr>
        <w:t xml:space="preserve"> see outer space as </w:t>
      </w:r>
      <w:r w:rsidRPr="00107C42">
        <w:rPr>
          <w:rStyle w:val="StyleUnderline"/>
          <w:highlight w:val="green"/>
        </w:rPr>
        <w:t>a new</w:t>
      </w:r>
      <w:r w:rsidRPr="00F550F3">
        <w:rPr>
          <w:rStyle w:val="StyleUnderline"/>
        </w:rPr>
        <w:t xml:space="preserve"> frontier that can be a great </w:t>
      </w:r>
      <w:r w:rsidRPr="00107C42">
        <w:rPr>
          <w:rStyle w:val="StyleUnderline"/>
          <w:highlight w:val="green"/>
        </w:rPr>
        <w:t>source of</w:t>
      </w:r>
      <w:r w:rsidRPr="00F550F3">
        <w:rPr>
          <w:rStyle w:val="StyleUnderline"/>
        </w:rPr>
        <w:t xml:space="preserve"> new </w:t>
      </w:r>
      <w:r w:rsidRPr="00107C42">
        <w:rPr>
          <w:rStyle w:val="StyleUnderline"/>
          <w:highlight w:val="green"/>
        </w:rPr>
        <w:t>materials, energy</w:t>
      </w:r>
      <w:r w:rsidRPr="00F550F3">
        <w:rPr>
          <w:rStyle w:val="StyleUnderline"/>
        </w:rPr>
        <w:t xml:space="preserve"> and various forms of new wealth </w:t>
      </w:r>
      <w:r w:rsidRPr="00107C42">
        <w:rPr>
          <w:rStyle w:val="StyleUnderline"/>
          <w:highlight w:val="green"/>
        </w:rPr>
        <w:t>that</w:t>
      </w:r>
      <w:r w:rsidRPr="00F550F3">
        <w:rPr>
          <w:rStyle w:val="StyleUnderline"/>
        </w:rPr>
        <w:t xml:space="preserve"> might even </w:t>
      </w:r>
      <w:r w:rsidRPr="00107C42">
        <w:rPr>
          <w:rStyle w:val="StyleUnderline"/>
          <w:highlight w:val="green"/>
        </w:rPr>
        <w:t xml:space="preserve">save us </w:t>
      </w:r>
      <w:r w:rsidRPr="00F550F3">
        <w:rPr>
          <w:rStyle w:val="StyleUnderline"/>
        </w:rPr>
        <w:t xml:space="preserve">from excesses of the past. Th is gold rush in the skies represents a new beginning. </w:t>
      </w:r>
      <w:r w:rsidRPr="00107C42">
        <w:rPr>
          <w:rStyle w:val="StyleUnderline"/>
          <w:b/>
          <w:bCs/>
          <w:highlight w:val="green"/>
        </w:rPr>
        <w:t>We are not talking about expensive</w:t>
      </w:r>
      <w:r w:rsidRPr="00163783">
        <w:rPr>
          <w:rStyle w:val="StyleUnderline"/>
        </w:rPr>
        <w:t xml:space="preserve"> new space </w:t>
      </w:r>
      <w:r w:rsidRPr="00107C42">
        <w:rPr>
          <w:rStyle w:val="StyleUnderline"/>
          <w:b/>
          <w:bCs/>
          <w:highlight w:val="green"/>
        </w:rPr>
        <w:t>ventures funded by NASA or</w:t>
      </w:r>
      <w:r w:rsidRPr="00701C6E">
        <w:rPr>
          <w:rStyle w:val="StyleUnderline"/>
          <w:b/>
          <w:bCs/>
        </w:rPr>
        <w:t xml:space="preserve"> </w:t>
      </w:r>
      <w:r w:rsidRPr="00107C42">
        <w:rPr>
          <w:rStyle w:val="StyleUnderline"/>
          <w:b/>
          <w:bCs/>
          <w:highlight w:val="green"/>
        </w:rPr>
        <w:t>other space</w:t>
      </w:r>
      <w:r w:rsidRPr="00701C6E">
        <w:rPr>
          <w:rStyle w:val="StyleUnderline"/>
          <w:b/>
          <w:bCs/>
        </w:rPr>
        <w:t xml:space="preserve"> </w:t>
      </w:r>
      <w:r w:rsidRPr="00107C42">
        <w:rPr>
          <w:rStyle w:val="StyleUnderline"/>
          <w:b/>
          <w:bCs/>
          <w:highlight w:val="green"/>
        </w:rPr>
        <w:t>agencies</w:t>
      </w:r>
      <w:r w:rsidRPr="00107C42">
        <w:rPr>
          <w:rStyle w:val="StyleUnderline"/>
          <w:highlight w:val="green"/>
        </w:rPr>
        <w:t xml:space="preserve"> </w:t>
      </w:r>
      <w:r w:rsidRPr="00163783">
        <w:rPr>
          <w:rStyle w:val="StyleUnderline"/>
        </w:rPr>
        <w:t xml:space="preserve">in Europe, Japan, </w:t>
      </w:r>
      <w:proofErr w:type="gramStart"/>
      <w:r w:rsidRPr="00163783">
        <w:rPr>
          <w:rStyle w:val="StyleUnderline"/>
        </w:rPr>
        <w:lastRenderedPageBreak/>
        <w:t>China</w:t>
      </w:r>
      <w:proofErr w:type="gramEnd"/>
      <w:r w:rsidRPr="00163783">
        <w:rPr>
          <w:rStyle w:val="StyleUnderline"/>
        </w:rPr>
        <w:t xml:space="preserve"> or India</w:t>
      </w:r>
      <w:r w:rsidRPr="00F550F3">
        <w:rPr>
          <w:u w:val="single"/>
        </w:rPr>
        <w:t xml:space="preserve">. </w:t>
      </w:r>
      <w:r w:rsidRPr="00F550F3">
        <w:rPr>
          <w:rStyle w:val="StyleUnderline"/>
        </w:rPr>
        <w:t xml:space="preserve">No, these </w:t>
      </w:r>
      <w:r w:rsidRPr="00107C42">
        <w:rPr>
          <w:rStyle w:val="StyleUnderline"/>
          <w:b/>
          <w:bCs/>
          <w:highlight w:val="green"/>
        </w:rPr>
        <w:t>efforts</w:t>
      </w:r>
      <w:r w:rsidRPr="00F550F3">
        <w:rPr>
          <w:rStyle w:val="StyleUnderline"/>
        </w:rPr>
        <w:t xml:space="preserve"> which we and others call New Space </w:t>
      </w:r>
      <w:r w:rsidRPr="00107C42">
        <w:rPr>
          <w:rStyle w:val="StyleUnderline"/>
          <w:b/>
          <w:bCs/>
          <w:highlight w:val="green"/>
        </w:rPr>
        <w:t>are</w:t>
      </w:r>
      <w:r w:rsidRPr="00F550F3">
        <w:rPr>
          <w:rStyle w:val="StyleUnderline"/>
        </w:rPr>
        <w:t xml:space="preserve"> today being </w:t>
      </w:r>
      <w:r w:rsidRPr="00107C42">
        <w:rPr>
          <w:rStyle w:val="StyleUnderline"/>
          <w:b/>
          <w:bCs/>
          <w:highlight w:val="green"/>
        </w:rPr>
        <w:t>forged by imaginative and resourceful commercial entrepreneurs</w:t>
      </w:r>
      <w:r w:rsidRPr="00F550F3">
        <w:rPr>
          <w:rStyle w:val="StyleUnderline"/>
        </w:rPr>
        <w:t xml:space="preserve">. These twenty-fi </w:t>
      </w:r>
      <w:proofErr w:type="spellStart"/>
      <w:r w:rsidRPr="00F550F3">
        <w:rPr>
          <w:rStyle w:val="StyleUnderline"/>
        </w:rPr>
        <w:t>rst</w:t>
      </w:r>
      <w:proofErr w:type="spellEnd"/>
      <w:r w:rsidRPr="00F550F3">
        <w:rPr>
          <w:rStyle w:val="StyleUnderline"/>
        </w:rPr>
        <w:t xml:space="preserve"> century </w:t>
      </w:r>
      <w:r w:rsidRPr="00107C42">
        <w:rPr>
          <w:rStyle w:val="StyleUnderline"/>
          <w:b/>
          <w:bCs/>
          <w:highlight w:val="green"/>
        </w:rPr>
        <w:t>visionaries have the fortitude and zeal to</w:t>
      </w:r>
      <w:r w:rsidRPr="00F550F3">
        <w:rPr>
          <w:rStyle w:val="StyleUnderline"/>
        </w:rPr>
        <w:t xml:space="preserve"> look to the abundance above. New breakthroughs in technology and New Space enterprises may be able to </w:t>
      </w:r>
      <w:r w:rsidRPr="00107C42">
        <w:rPr>
          <w:rStyle w:val="StyleUnderline"/>
          <w:highlight w:val="green"/>
        </w:rPr>
        <w:t>create an “astral life raft” for humanity</w:t>
      </w:r>
      <w:r w:rsidRPr="00FC0A99">
        <w:rPr>
          <w:u w:val="single"/>
        </w:rPr>
        <w:t>.</w:t>
      </w:r>
      <w:r w:rsidRPr="00240D00">
        <w:rPr>
          <w:sz w:val="14"/>
        </w:rPr>
        <w:t xml:space="preserve">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w:t>
      </w:r>
      <w:r w:rsidRPr="00FC0A99">
        <w:rPr>
          <w:u w:val="single"/>
        </w:rPr>
        <w:t xml:space="preserve">. </w:t>
      </w:r>
      <w:r w:rsidRPr="00F550F3">
        <w:rPr>
          <w:rStyle w:val="StyleUnderline"/>
        </w:rPr>
        <w:t xml:space="preserve">Th ese are the bright stars of an entirely new industry that are leading us into the age of New Space </w:t>
      </w:r>
      <w:proofErr w:type="gramStart"/>
      <w:r w:rsidRPr="00F550F3">
        <w:rPr>
          <w:rStyle w:val="StyleUnderline"/>
        </w:rPr>
        <w:t>commerce .</w:t>
      </w:r>
      <w:proofErr w:type="gramEnd"/>
      <w:r w:rsidRPr="00F550F3">
        <w:rPr>
          <w:rStyle w:val="StyleUnderline"/>
        </w:rPr>
        <w:t xml:space="preserve"> Th ese space billionaires, each in their own way, are proponents of a new age of astral abundance. Each of them is launching new commercial space industries. Th </w:t>
      </w:r>
      <w:proofErr w:type="spellStart"/>
      <w:r w:rsidRPr="00F550F3">
        <w:rPr>
          <w:rStyle w:val="StyleUnderline"/>
        </w:rPr>
        <w:t>ey</w:t>
      </w:r>
      <w:proofErr w:type="spellEnd"/>
      <w:r w:rsidRPr="00F550F3">
        <w:rPr>
          <w:rStyle w:val="StyleUnderline"/>
        </w:rPr>
        <w:t xml:space="preserve"> are </w:t>
      </w:r>
      <w:r w:rsidRPr="00107C42">
        <w:rPr>
          <w:rStyle w:val="StyleUnderline"/>
          <w:highlight w:val="green"/>
        </w:rPr>
        <w:t xml:space="preserve">literally transforming </w:t>
      </w:r>
      <w:r w:rsidRPr="00F550F3">
        <w:rPr>
          <w:rStyle w:val="StyleUnderline"/>
        </w:rPr>
        <w:t xml:space="preserve">our vision of tomorrow. Th ese new types of entrepreneurial aerospace companies—the New Space enterprises—give new hope and new promise of transforming </w:t>
      </w:r>
      <w:r w:rsidRPr="00107C42">
        <w:rPr>
          <w:rStyle w:val="StyleUnderline"/>
          <w:highlight w:val="green"/>
        </w:rPr>
        <w:t>our world as we know it</w:t>
      </w:r>
      <w:r w:rsidRPr="00F550F3">
        <w:rPr>
          <w:rStyle w:val="StyleUnderline"/>
        </w:rPr>
        <w:t xml:space="preserve"> today.</w:t>
      </w:r>
      <w:r w:rsidRPr="00240D00">
        <w:rPr>
          <w:sz w:val="14"/>
        </w:rPr>
        <w:t xml:space="preserve"> The New Space Frontier What happens in space in the next few decades, plus corresponding new information technologies and advanced robotics, will change our world forever</w:t>
      </w:r>
      <w:r w:rsidRPr="00FC0A99">
        <w:rPr>
          <w:u w:val="single"/>
        </w:rPr>
        <w:t xml:space="preserve">. </w:t>
      </w:r>
      <w:r w:rsidRPr="00F550F3">
        <w:rPr>
          <w:rStyle w:val="StyleUnderline"/>
        </w:rPr>
        <w:t xml:space="preserve">Th ese changes will redefine wealth, change our views of work and employment and upend almost everything we think we know about </w:t>
      </w:r>
      <w:r w:rsidRPr="00107C42">
        <w:rPr>
          <w:rStyle w:val="StyleUnderline"/>
          <w:highlight w:val="green"/>
        </w:rPr>
        <w:t>economics</w:t>
      </w:r>
      <w:r w:rsidRPr="00F550F3">
        <w:rPr>
          <w:rStyle w:val="StyleUnderline"/>
        </w:rPr>
        <w:t xml:space="preserve">, wealth, jobs, </w:t>
      </w:r>
      <w:r w:rsidRPr="00107C42">
        <w:rPr>
          <w:rStyle w:val="StyleUnderline"/>
          <w:highlight w:val="green"/>
        </w:rPr>
        <w:t>and politics</w:t>
      </w:r>
      <w:r w:rsidRPr="00F550F3">
        <w:rPr>
          <w:rStyle w:val="StyleUnderline"/>
        </w:rPr>
        <w:t xml:space="preserve">. Th ese changes are about </w:t>
      </w:r>
      <w:r w:rsidRPr="00107C42">
        <w:rPr>
          <w:rStyle w:val="StyleUnderline"/>
          <w:highlight w:val="green"/>
        </w:rPr>
        <w:t>truly disruptive techn</w:t>
      </w:r>
      <w:r w:rsidRPr="00F550F3">
        <w:rPr>
          <w:rStyle w:val="StyleUnderline"/>
        </w:rPr>
        <w:t>ologies of the most fundamental kinds.</w:t>
      </w:r>
      <w:r w:rsidRPr="00FC0A99">
        <w:rPr>
          <w:u w:val="single"/>
        </w:rPr>
        <w:t xml:space="preserve"> </w:t>
      </w:r>
      <w:r w:rsidRPr="00240D00">
        <w:rPr>
          <w:sz w:val="14"/>
        </w:rPr>
        <w:t xml:space="preserve">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240D00">
        <w:rPr>
          <w:sz w:val="14"/>
        </w:rPr>
        <w:t>communications</w:t>
      </w:r>
      <w:proofErr w:type="gramEnd"/>
      <w:r w:rsidRPr="00240D00">
        <w:rPr>
          <w:sz w:val="14"/>
        </w:rPr>
        <w:t xml:space="preserve"> and the Internet, then read this book. There are truly riches in the skies. Near-Earth asteroids largely composed of platinum and rare earth metals have an incredible value. </w:t>
      </w:r>
      <w:r w:rsidRPr="00F550F3">
        <w:rPr>
          <w:rStyle w:val="StyleUnderline"/>
        </w:rPr>
        <w:t xml:space="preserve">Helium-3 </w:t>
      </w:r>
      <w:r w:rsidRPr="00107C42">
        <w:rPr>
          <w:rStyle w:val="StyleUnderline"/>
          <w:highlight w:val="green"/>
        </w:rPr>
        <w:t>isotopes</w:t>
      </w:r>
      <w:r w:rsidRPr="00F550F3">
        <w:rPr>
          <w:rStyle w:val="StyleUnderline"/>
        </w:rPr>
        <w:t xml:space="preserve"> accessible </w:t>
      </w:r>
      <w:r w:rsidRPr="00107C42">
        <w:rPr>
          <w:rStyle w:val="StyleUnderline"/>
          <w:highlight w:val="green"/>
        </w:rPr>
        <w:t>in outer space</w:t>
      </w:r>
      <w:r w:rsidRPr="00F550F3">
        <w:rPr>
          <w:rStyle w:val="StyleUnderline"/>
        </w:rPr>
        <w:t xml:space="preserve"> could </w:t>
      </w:r>
      <w:r w:rsidRPr="00107C42">
        <w:rPr>
          <w:rStyle w:val="StyleUnderline"/>
          <w:highlight w:val="green"/>
        </w:rPr>
        <w:t>provide clean and abundant energy</w:t>
      </w:r>
      <w:r w:rsidRPr="00F550F3">
        <w:rPr>
          <w:rStyle w:val="StyleUnderline"/>
        </w:rPr>
        <w:t xml:space="preserve">. There is far </w:t>
      </w:r>
      <w:r w:rsidRPr="00107C42">
        <w:rPr>
          <w:rStyle w:val="StyleUnderline"/>
          <w:highlight w:val="green"/>
        </w:rPr>
        <w:t xml:space="preserve">more water </w:t>
      </w:r>
      <w:r w:rsidRPr="00F550F3">
        <w:rPr>
          <w:rStyle w:val="StyleUnderline"/>
        </w:rPr>
        <w:t>in outer space than is in our oceans.</w:t>
      </w:r>
      <w:r w:rsidRPr="00240D00">
        <w:rPr>
          <w:sz w:val="14"/>
        </w:rPr>
        <w:t xml:space="preserve"> In the pages that follow we will explain the potential for a cosmic shift in our global economy, our ecology, and our commercial and legal systems. These can take place by the end of this century. And </w:t>
      </w:r>
      <w:r w:rsidRPr="00107C42">
        <w:rPr>
          <w:rStyle w:val="StyleUnderline"/>
          <w:highlight w:val="green"/>
        </w:rPr>
        <w:t>if</w:t>
      </w:r>
      <w:r w:rsidRPr="00240D00">
        <w:rPr>
          <w:sz w:val="14"/>
        </w:rPr>
        <w:t xml:space="preserve"> these </w:t>
      </w:r>
      <w:r w:rsidRPr="00107C42">
        <w:rPr>
          <w:rStyle w:val="StyleUnderline"/>
          <w:highlight w:val="green"/>
        </w:rPr>
        <w:t>changes do not take place</w:t>
      </w:r>
      <w:r w:rsidRPr="0095009A">
        <w:rPr>
          <w:rStyle w:val="StyleUnderline"/>
        </w:rPr>
        <w:t xml:space="preserve"> we will be in trouble</w:t>
      </w:r>
      <w:r w:rsidRPr="00240D00">
        <w:rPr>
          <w:sz w:val="14"/>
        </w:rPr>
        <w:t xml:space="preserve">. Our </w:t>
      </w:r>
      <w:r w:rsidRPr="00107C42">
        <w:rPr>
          <w:rStyle w:val="StyleUnderline"/>
          <w:highlight w:val="green"/>
        </w:rPr>
        <w:t>conventional</w:t>
      </w:r>
      <w:r w:rsidRPr="0095009A">
        <w:rPr>
          <w:rStyle w:val="StyleUnderline"/>
        </w:rPr>
        <w:t xml:space="preserve"> </w:t>
      </w:r>
      <w:proofErr w:type="spellStart"/>
      <w:r w:rsidRPr="0095009A">
        <w:rPr>
          <w:rStyle w:val="StyleUnderline"/>
        </w:rPr>
        <w:t>petro</w:t>
      </w:r>
      <w:proofErr w:type="spellEnd"/>
      <w:r w:rsidRPr="0095009A">
        <w:rPr>
          <w:rStyle w:val="StyleUnderline"/>
        </w:rPr>
        <w:t xml:space="preserve">-chemical energy </w:t>
      </w:r>
      <w:r w:rsidRPr="00107C42">
        <w:rPr>
          <w:rStyle w:val="StyleUnderline"/>
          <w:highlight w:val="green"/>
        </w:rPr>
        <w:t>systems will fail</w:t>
      </w:r>
      <w:r w:rsidRPr="0095009A">
        <w:rPr>
          <w:rStyle w:val="StyleUnderline"/>
        </w:rPr>
        <w:t xml:space="preserve"> us</w:t>
      </w:r>
      <w:r w:rsidRPr="00240D00">
        <w:rPr>
          <w:sz w:val="14"/>
        </w:rPr>
        <w:t xml:space="preserve"> economically </w:t>
      </w:r>
      <w:r w:rsidRPr="00107C42">
        <w:rPr>
          <w:rStyle w:val="StyleUnderline"/>
          <w:highlight w:val="green"/>
        </w:rPr>
        <w:t>and</w:t>
      </w:r>
      <w:r w:rsidRPr="00240D00">
        <w:rPr>
          <w:sz w:val="14"/>
        </w:rPr>
        <w:t xml:space="preserve"> eventually </w:t>
      </w:r>
      <w:r w:rsidRPr="0095009A">
        <w:rPr>
          <w:rStyle w:val="StyleUnderline"/>
        </w:rPr>
        <w:t xml:space="preserve">blanket us with a hydrocarbon haze of smog that will </w:t>
      </w:r>
      <w:r w:rsidRPr="00107C42">
        <w:rPr>
          <w:rStyle w:val="StyleUnderline"/>
          <w:highlight w:val="green"/>
        </w:rPr>
        <w:t>threaten</w:t>
      </w:r>
      <w:r w:rsidRPr="00240D00">
        <w:rPr>
          <w:sz w:val="14"/>
        </w:rPr>
        <w:t xml:space="preserve"> our </w:t>
      </w:r>
      <w:r w:rsidRPr="0095009A">
        <w:rPr>
          <w:rStyle w:val="StyleUnderline"/>
        </w:rPr>
        <w:t>health and</w:t>
      </w:r>
      <w:r w:rsidRPr="00240D00">
        <w:rPr>
          <w:sz w:val="14"/>
        </w:rPr>
        <w:t xml:space="preserve"> our </w:t>
      </w:r>
      <w:r w:rsidRPr="00163783">
        <w:rPr>
          <w:rStyle w:val="StyleUnderline"/>
        </w:rPr>
        <w:t xml:space="preserve">very </w:t>
      </w:r>
      <w:r w:rsidRPr="00107C42">
        <w:rPr>
          <w:rStyle w:val="StyleUnderline"/>
          <w:highlight w:val="green"/>
        </w:rPr>
        <w:t>survival</w:t>
      </w:r>
      <w:r w:rsidRPr="00240D00">
        <w:rPr>
          <w:sz w:val="14"/>
        </w:rPr>
        <w:t xml:space="preserve">. Our </w:t>
      </w:r>
      <w:r w:rsidRPr="0095009A">
        <w:rPr>
          <w:rStyle w:val="StyleUnderline"/>
        </w:rPr>
        <w:t>rare precious metals</w:t>
      </w:r>
      <w:r w:rsidRPr="00240D00">
        <w:rPr>
          <w:sz w:val="14"/>
        </w:rPr>
        <w:t xml:space="preserve"> that we need for modern electronic appliances </w:t>
      </w:r>
      <w:r w:rsidRPr="0095009A">
        <w:rPr>
          <w:rStyle w:val="StyleUnderline"/>
        </w:rPr>
        <w:t>will skyrocket in price</w:t>
      </w:r>
      <w:r w:rsidRPr="00240D00">
        <w:rPr>
          <w:sz w:val="14"/>
        </w:rPr>
        <w:t xml:space="preserve">, and the struggle between “haves” and “have nots” will grow increasingly ugly. </w:t>
      </w:r>
      <w:r w:rsidRPr="0095009A">
        <w:rPr>
          <w:rStyle w:val="StyleUnderline"/>
        </w:rPr>
        <w:t xml:space="preserve">A </w:t>
      </w:r>
      <w:r w:rsidRPr="00107C42">
        <w:rPr>
          <w:rStyle w:val="StyleUnderline"/>
          <w:highlight w:val="green"/>
        </w:rPr>
        <w:t>lack of</w:t>
      </w:r>
      <w:r w:rsidRPr="00240D00">
        <w:rPr>
          <w:sz w:val="14"/>
        </w:rPr>
        <w:t xml:space="preserve"> affordable and readily </w:t>
      </w:r>
      <w:r w:rsidRPr="0095009A">
        <w:rPr>
          <w:rStyle w:val="StyleUnderline"/>
        </w:rPr>
        <w:t xml:space="preserve">available </w:t>
      </w:r>
      <w:r w:rsidRPr="00107C42">
        <w:rPr>
          <w:rStyle w:val="StyleUnderline"/>
          <w:highlight w:val="green"/>
        </w:rPr>
        <w:t>water</w:t>
      </w:r>
      <w:r w:rsidRPr="0095009A">
        <w:rPr>
          <w:rStyle w:val="StyleUnderline"/>
        </w:rPr>
        <w:t xml:space="preserve">, natural resources, </w:t>
      </w:r>
      <w:r w:rsidRPr="00107C42">
        <w:rPr>
          <w:rStyle w:val="StyleUnderline"/>
          <w:highlight w:val="green"/>
        </w:rPr>
        <w:t>food</w:t>
      </w:r>
      <w:r w:rsidRPr="0095009A">
        <w:rPr>
          <w:rStyle w:val="StyleUnderline"/>
        </w:rPr>
        <w:t xml:space="preserve">, health care and medical supplies, </w:t>
      </w:r>
      <w:r w:rsidRPr="00107C42">
        <w:rPr>
          <w:rStyle w:val="StyleUnderline"/>
          <w:highlight w:val="green"/>
        </w:rPr>
        <w:t>plus</w:t>
      </w:r>
      <w:r w:rsidRPr="0095009A">
        <w:rPr>
          <w:rStyle w:val="StyleUnderline"/>
        </w:rPr>
        <w:t xml:space="preserve"> </w:t>
      </w:r>
      <w:r w:rsidRPr="00163783">
        <w:rPr>
          <w:rStyle w:val="StyleUnderline"/>
        </w:rPr>
        <w:t>systematic threats</w:t>
      </w:r>
      <w:r w:rsidRPr="0095009A">
        <w:rPr>
          <w:rStyle w:val="StyleUnderline"/>
        </w:rPr>
        <w:t xml:space="preserve"> to urban security and </w:t>
      </w:r>
      <w:r w:rsidRPr="00107C42">
        <w:rPr>
          <w:rStyle w:val="StyleUnderline"/>
          <w:highlight w:val="green"/>
        </w:rPr>
        <w:t xml:space="preserve">systemic warfare are the alternatives </w:t>
      </w:r>
      <w:r w:rsidRPr="00735EC8">
        <w:rPr>
          <w:rStyle w:val="StyleUnderline"/>
        </w:rPr>
        <w:t>to astral abundance</w:t>
      </w:r>
      <w:r w:rsidRPr="00240D00">
        <w:rPr>
          <w:sz w:val="14"/>
        </w:rPr>
        <w:t>. The choices between astral abundance and a downward spiral in global standards of living are stark. Within the next few decades these problems will be increasingly real. By then the world may almost be begging for new, out of- the-box thinking</w:t>
      </w:r>
      <w:r w:rsidRPr="005E332E">
        <w:rPr>
          <w:u w:val="single"/>
        </w:rPr>
        <w:t xml:space="preserve">. </w:t>
      </w:r>
      <w:r w:rsidRPr="00735EC8">
        <w:rPr>
          <w:rStyle w:val="StyleUnderline"/>
        </w:rPr>
        <w:t xml:space="preserve">International peace and security will be </w:t>
      </w:r>
      <w:r w:rsidRPr="00107C42">
        <w:rPr>
          <w:rStyle w:val="StyleUnderline"/>
          <w:highlight w:val="green"/>
        </w:rPr>
        <w:t>an indispensable prerequisite for exploitation</w:t>
      </w:r>
      <w:r w:rsidRPr="00735EC8">
        <w:rPr>
          <w:rStyle w:val="StyleUnderline"/>
        </w:rPr>
        <w:t xml:space="preserve"> of astral abundance, as will </w:t>
      </w:r>
      <w:r w:rsidRPr="00107C42">
        <w:rPr>
          <w:rStyle w:val="StyleUnderline"/>
          <w:highlight w:val="green"/>
        </w:rPr>
        <w:t xml:space="preserve">good government </w:t>
      </w:r>
      <w:r w:rsidRPr="00735EC8">
        <w:rPr>
          <w:rStyle w:val="StyleUnderline"/>
        </w:rPr>
        <w:t>for all</w:t>
      </w:r>
      <w:r w:rsidRPr="005E332E">
        <w:rPr>
          <w:u w:val="single"/>
        </w:rPr>
        <w:t>.</w:t>
      </w:r>
      <w:r w:rsidRPr="00240D00">
        <w:rPr>
          <w:sz w:val="14"/>
        </w:rPr>
        <w:t xml:space="preserve"> No one nation can be rich and secure when everyone else is poor and insecure. </w:t>
      </w:r>
      <w:r w:rsidRPr="00107C42">
        <w:rPr>
          <w:rStyle w:val="StyleUnderline"/>
          <w:b/>
          <w:bCs/>
          <w:highlight w:val="green"/>
        </w:rPr>
        <w:t>In short</w:t>
      </w:r>
      <w:r w:rsidRPr="00107C42">
        <w:rPr>
          <w:rStyle w:val="StyleUnderline"/>
          <w:highlight w:val="green"/>
        </w:rPr>
        <w:t>,</w:t>
      </w:r>
      <w:r w:rsidRPr="00735EC8">
        <w:rPr>
          <w:rStyle w:val="StyleUnderline"/>
        </w:rPr>
        <w:t xml:space="preserve"> global </w:t>
      </w:r>
      <w:r w:rsidRPr="00107C42">
        <w:rPr>
          <w:rStyle w:val="StyleUnderline"/>
          <w:b/>
          <w:bCs/>
          <w:highlight w:val="green"/>
        </w:rPr>
        <w:t>space</w:t>
      </w:r>
      <w:r w:rsidRPr="00735EC8">
        <w:rPr>
          <w:rStyle w:val="StyleUnderline"/>
        </w:rPr>
        <w:t xml:space="preserve"> security and strategic space defense, </w:t>
      </w:r>
      <w:r w:rsidRPr="00107C42">
        <w:rPr>
          <w:rStyle w:val="StyleUnderline"/>
          <w:b/>
          <w:bCs/>
          <w:highlight w:val="green"/>
        </w:rPr>
        <w:t>mediated by global</w:t>
      </w:r>
      <w:r w:rsidRPr="00107C42">
        <w:rPr>
          <w:rStyle w:val="StyleUnderline"/>
          <w:highlight w:val="green"/>
        </w:rPr>
        <w:t xml:space="preserve"> </w:t>
      </w:r>
      <w:r w:rsidRPr="00735EC8">
        <w:rPr>
          <w:rStyle w:val="StyleUnderline"/>
        </w:rPr>
        <w:t xml:space="preserve">space </w:t>
      </w:r>
      <w:r w:rsidRPr="00107C42">
        <w:rPr>
          <w:rStyle w:val="StyleUnderline"/>
          <w:b/>
          <w:bCs/>
          <w:highlight w:val="green"/>
        </w:rPr>
        <w:t>agreements, are</w:t>
      </w:r>
      <w:r w:rsidRPr="00735EC8">
        <w:rPr>
          <w:rStyle w:val="StyleUnderline"/>
        </w:rPr>
        <w:t xml:space="preserve"> part of </w:t>
      </w:r>
      <w:r w:rsidRPr="00107C42">
        <w:rPr>
          <w:rStyle w:val="StyleUnderline"/>
          <w:b/>
          <w:bCs/>
          <w:highlight w:val="green"/>
        </w:rPr>
        <w:t>this new pathway to the future</w:t>
      </w:r>
      <w:r w:rsidRPr="00701C6E">
        <w:rPr>
          <w:rStyle w:val="StyleUnderline"/>
          <w:b/>
          <w:bCs/>
        </w:rPr>
        <w:t>.</w:t>
      </w:r>
    </w:p>
    <w:p w14:paraId="07203C8D" w14:textId="635FE97D" w:rsidR="002313B1" w:rsidRDefault="002313B1" w:rsidP="002313B1">
      <w:pPr>
        <w:pStyle w:val="Heading4"/>
      </w:pPr>
      <w:r>
        <w:t>Space Governance creates a sustainable international order — solves every impact</w:t>
      </w:r>
    </w:p>
    <w:p w14:paraId="7ABF905C" w14:textId="77777777" w:rsidR="002313B1" w:rsidRPr="00240D00" w:rsidRDefault="002313B1" w:rsidP="002313B1">
      <w:pPr>
        <w:rPr>
          <w:sz w:val="14"/>
        </w:rPr>
      </w:pPr>
      <w:r w:rsidRPr="00240D00">
        <w:rPr>
          <w:sz w:val="14"/>
        </w:rPr>
        <w:t xml:space="preserve">Dr. Nancy </w:t>
      </w:r>
      <w:r w:rsidRPr="00DA1A3C">
        <w:rPr>
          <w:rStyle w:val="Style13ptBold"/>
        </w:rPr>
        <w:t>Gallagher 13</w:t>
      </w:r>
      <w:r w:rsidRPr="00240D00">
        <w:rPr>
          <w:sz w:val="14"/>
        </w:rPr>
        <w:t>.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14:paraId="221220E5" w14:textId="77777777" w:rsidR="002313B1" w:rsidRPr="00240D00" w:rsidRDefault="002313B1" w:rsidP="002313B1">
      <w:pPr>
        <w:rPr>
          <w:sz w:val="14"/>
        </w:rPr>
      </w:pPr>
      <w:r w:rsidRPr="004D1E6E">
        <w:rPr>
          <w:rStyle w:val="StyleUnderline"/>
        </w:rPr>
        <w:t>The</w:t>
      </w:r>
      <w:r w:rsidRPr="00240D00">
        <w:rPr>
          <w:sz w:val="14"/>
        </w:rPr>
        <w:t xml:space="preserve"> </w:t>
      </w:r>
      <w:r w:rsidRPr="00163783">
        <w:rPr>
          <w:rStyle w:val="StyleUnderline"/>
        </w:rPr>
        <w:t>U</w:t>
      </w:r>
      <w:r w:rsidRPr="00240D00">
        <w:rPr>
          <w:sz w:val="14"/>
        </w:rPr>
        <w:t xml:space="preserve">nited </w:t>
      </w:r>
      <w:r w:rsidRPr="00163783">
        <w:rPr>
          <w:rStyle w:val="StyleUnderline"/>
        </w:rPr>
        <w:t>S</w:t>
      </w:r>
      <w:r w:rsidRPr="00240D00">
        <w:rPr>
          <w:sz w:val="14"/>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240D00">
        <w:rPr>
          <w:sz w:val="14"/>
        </w:rPr>
        <w:t xml:space="preserve">n inspirational </w:t>
      </w:r>
      <w:r w:rsidRPr="00163783">
        <w:rPr>
          <w:rStyle w:val="StyleUnderline"/>
        </w:rPr>
        <w:t>vision</w:t>
      </w:r>
      <w:r w:rsidRPr="00240D00">
        <w:rPr>
          <w:sz w:val="14"/>
        </w:rPr>
        <w:t xml:space="preserve"> </w:t>
      </w:r>
      <w:r w:rsidRPr="004D1E6E">
        <w:rPr>
          <w:rStyle w:val="StyleUnderline"/>
        </w:rPr>
        <w:t xml:space="preserve">to </w:t>
      </w:r>
      <w:r w:rsidRPr="00163783">
        <w:rPr>
          <w:rStyle w:val="StyleUnderline"/>
        </w:rPr>
        <w:t>mobilize and sustain</w:t>
      </w:r>
      <w:r w:rsidRPr="00240D00">
        <w:rPr>
          <w:sz w:val="14"/>
        </w:rPr>
        <w:t xml:space="preserve"> the high levels of public </w:t>
      </w:r>
      <w:r w:rsidRPr="00163783">
        <w:rPr>
          <w:rStyle w:val="StyleUnderline"/>
        </w:rPr>
        <w:t>support</w:t>
      </w:r>
      <w:r w:rsidRPr="00240D00">
        <w:rPr>
          <w:sz w:val="14"/>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240D00">
        <w:rPr>
          <w:sz w:val="14"/>
        </w:rPr>
        <w:t xml:space="preserve"> and investment </w:t>
      </w:r>
      <w:r w:rsidRPr="004D1E6E">
        <w:rPr>
          <w:rStyle w:val="StyleUnderline"/>
        </w:rPr>
        <w:t xml:space="preserve">in </w:t>
      </w:r>
      <w:r w:rsidRPr="00107C42">
        <w:rPr>
          <w:rStyle w:val="StyleUnderline"/>
          <w:highlight w:val="green"/>
        </w:rPr>
        <w:t>space tech</w:t>
      </w:r>
      <w:r w:rsidRPr="00F33122">
        <w:rPr>
          <w:rStyle w:val="StyleUnderline"/>
        </w:rPr>
        <w:t>nologies</w:t>
      </w:r>
      <w:r w:rsidRPr="004D1E6E">
        <w:rPr>
          <w:rStyle w:val="StyleUnderline"/>
        </w:rPr>
        <w:t xml:space="preserve"> </w:t>
      </w:r>
      <w:r w:rsidRPr="00C4503A">
        <w:rPr>
          <w:rStyle w:val="StyleUnderline"/>
        </w:rPr>
        <w:t>could</w:t>
      </w:r>
      <w:r w:rsidRPr="00F037A6">
        <w:rPr>
          <w:rStyle w:val="StyleUnderline"/>
        </w:rPr>
        <w:t xml:space="preserve"> be leveraged to </w:t>
      </w:r>
      <w:r w:rsidRPr="00107C42">
        <w:rPr>
          <w:rStyle w:val="StyleUnderline"/>
          <w:highlight w:val="green"/>
        </w:rPr>
        <w:t>promote</w:t>
      </w:r>
      <w:r w:rsidRPr="00107C42">
        <w:rPr>
          <w:sz w:val="14"/>
          <w:highlight w:val="green"/>
        </w:rPr>
        <w:t xml:space="preserve"> </w:t>
      </w:r>
      <w:r w:rsidRPr="00107C42">
        <w:rPr>
          <w:rStyle w:val="StyleUnderline"/>
          <w:highlight w:val="green"/>
        </w:rPr>
        <w:t>sustainable development</w:t>
      </w:r>
      <w:r w:rsidRPr="00F037A6">
        <w:rPr>
          <w:rStyle w:val="StyleUnderline"/>
        </w:rPr>
        <w:t>, spread the benefits of global</w:t>
      </w:r>
      <w:r w:rsidRPr="00240D00">
        <w:rPr>
          <w:sz w:val="14"/>
        </w:rPr>
        <w:t xml:space="preserve"> </w:t>
      </w:r>
      <w:r w:rsidRPr="00163783">
        <w:rPr>
          <w:rStyle w:val="StyleUnderline"/>
        </w:rPr>
        <w:t>comm</w:t>
      </w:r>
      <w:r w:rsidRPr="00F037A6">
        <w:rPr>
          <w:rStyle w:val="StyleUnderline"/>
        </w:rPr>
        <w:t>unication</w:t>
      </w:r>
      <w:r w:rsidRPr="00163783">
        <w:rPr>
          <w:rStyle w:val="StyleUnderline"/>
        </w:rPr>
        <w:t>s</w:t>
      </w:r>
      <w:r w:rsidRPr="00F037A6">
        <w:rPr>
          <w:rStyle w:val="StyleUnderline"/>
        </w:rPr>
        <w:t>, enhance</w:t>
      </w:r>
      <w:r w:rsidRPr="00240D00">
        <w:rPr>
          <w:sz w:val="14"/>
        </w:rPr>
        <w:t xml:space="preserve"> </w:t>
      </w:r>
      <w:r w:rsidRPr="00163783">
        <w:rPr>
          <w:rStyle w:val="StyleUnderline"/>
        </w:rPr>
        <w:t>natural disaster</w:t>
      </w:r>
      <w:r w:rsidRPr="00F037A6">
        <w:rPr>
          <w:rStyle w:val="StyleUnderline"/>
        </w:rPr>
        <w:t xml:space="preserve">s </w:t>
      </w:r>
      <w:r w:rsidRPr="00163783">
        <w:rPr>
          <w:rStyle w:val="StyleUnderline"/>
        </w:rPr>
        <w:t>response</w:t>
      </w:r>
      <w:r w:rsidRPr="00F037A6">
        <w:rPr>
          <w:rStyle w:val="StyleUnderline"/>
        </w:rPr>
        <w:t>, and improve</w:t>
      </w:r>
      <w:r w:rsidRPr="00240D00">
        <w:rPr>
          <w:sz w:val="14"/>
        </w:rPr>
        <w:t xml:space="preserve"> </w:t>
      </w:r>
      <w:r w:rsidRPr="00163783">
        <w:rPr>
          <w:rStyle w:val="StyleUnderline"/>
        </w:rPr>
        <w:t>health care</w:t>
      </w:r>
      <w:r w:rsidRPr="00240D00">
        <w:rPr>
          <w:sz w:val="14"/>
        </w:rPr>
        <w:t xml:space="preserve"> </w:t>
      </w:r>
      <w:r w:rsidRPr="00F037A6">
        <w:rPr>
          <w:rStyle w:val="StyleUnderline"/>
        </w:rPr>
        <w:t>and</w:t>
      </w:r>
      <w:r w:rsidRPr="00240D00">
        <w:rPr>
          <w:sz w:val="14"/>
        </w:rPr>
        <w:t xml:space="preserve"> </w:t>
      </w:r>
      <w:r w:rsidRPr="00163783">
        <w:rPr>
          <w:rStyle w:val="StyleUnderline"/>
        </w:rPr>
        <w:t>education</w:t>
      </w:r>
      <w:r w:rsidRPr="00240D00">
        <w:rPr>
          <w:sz w:val="14"/>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 </w:t>
      </w:r>
    </w:p>
    <w:p w14:paraId="2C84B441" w14:textId="77777777" w:rsidR="002313B1" w:rsidRPr="00240D00" w:rsidRDefault="002313B1" w:rsidP="002313B1">
      <w:pPr>
        <w:rPr>
          <w:sz w:val="14"/>
        </w:rPr>
      </w:pPr>
      <w:r w:rsidRPr="00240D00">
        <w:rPr>
          <w:sz w:val="14"/>
        </w:rPr>
        <w:lastRenderedPageBreak/>
        <w:t xml:space="preserve">The 2010 National Security Strategy makes passing references to U.S. dependence on </w:t>
      </w:r>
      <w:r w:rsidRPr="00107C42">
        <w:rPr>
          <w:rStyle w:val="StyleUnderline"/>
          <w:highlight w:val="green"/>
        </w:rPr>
        <w:t>space systems</w:t>
      </w:r>
      <w:r w:rsidRPr="00240D00">
        <w:rPr>
          <w:sz w:val="14"/>
        </w:rPr>
        <w:t xml:space="preserve"> that </w:t>
      </w:r>
      <w:r w:rsidRPr="00107C42">
        <w:rPr>
          <w:rStyle w:val="StyleUnderline"/>
          <w:highlight w:val="green"/>
        </w:rPr>
        <w:t>are</w:t>
      </w:r>
      <w:r w:rsidRPr="00107C42">
        <w:rPr>
          <w:sz w:val="14"/>
          <w:highlight w:val="green"/>
        </w:rPr>
        <w:t xml:space="preserve"> </w:t>
      </w:r>
      <w:r w:rsidRPr="00107C42">
        <w:rPr>
          <w:rStyle w:val="StyleUnderline"/>
          <w:highlight w:val="green"/>
        </w:rPr>
        <w:t>vulnerable</w:t>
      </w:r>
      <w:r w:rsidRPr="00240D00">
        <w:rPr>
          <w:sz w:val="14"/>
        </w:rPr>
        <w:t xml:space="preserve"> to disruption and attack, and to the </w:t>
      </w:r>
      <w:r w:rsidRPr="00107C42">
        <w:rPr>
          <w:rStyle w:val="StyleUnderline"/>
          <w:highlight w:val="green"/>
        </w:rPr>
        <w:t>need</w:t>
      </w:r>
      <w:r w:rsidRPr="00240D00">
        <w:rPr>
          <w:sz w:val="14"/>
        </w:rPr>
        <w:t xml:space="preserve"> for </w:t>
      </w:r>
      <w:r w:rsidRPr="00107C42">
        <w:rPr>
          <w:rStyle w:val="StyleUnderline"/>
          <w:highlight w:val="green"/>
        </w:rPr>
        <w:t>strong</w:t>
      </w:r>
      <w:r w:rsidRPr="00F037A6">
        <w:rPr>
          <w:rStyle w:val="StyleUnderline"/>
        </w:rPr>
        <w:t xml:space="preserve"> multilateral </w:t>
      </w:r>
      <w:r w:rsidRPr="00107C42">
        <w:rPr>
          <w:rStyle w:val="StyleUnderline"/>
          <w:highlight w:val="green"/>
        </w:rPr>
        <w:t>cooperation to safeguard and optimize the use of space</w:t>
      </w:r>
      <w:r w:rsidRPr="00C0395D">
        <w:rPr>
          <w:rStyle w:val="StyleUnderline"/>
        </w:rPr>
        <w:t xml:space="preserve"> as a</w:t>
      </w:r>
      <w:r w:rsidRPr="00240D00">
        <w:rPr>
          <w:sz w:val="14"/>
        </w:rPr>
        <w:t xml:space="preserve"> </w:t>
      </w:r>
      <w:proofErr w:type="gramStart"/>
      <w:r w:rsidRPr="00C0395D">
        <w:rPr>
          <w:rStyle w:val="StyleUnderline"/>
        </w:rPr>
        <w:t>global commons</w:t>
      </w:r>
      <w:proofErr w:type="gramEnd"/>
      <w:r w:rsidRPr="00F037A6">
        <w:rPr>
          <w:rStyle w:val="StyleUnderline"/>
        </w:rPr>
        <w:t xml:space="preserve">. But space cooperation </w:t>
      </w:r>
      <w:r w:rsidRPr="00163783">
        <w:rPr>
          <w:rStyle w:val="StyleUnderline"/>
        </w:rPr>
        <w:t>could</w:t>
      </w:r>
      <w:r w:rsidRPr="00F037A6">
        <w:rPr>
          <w:rStyle w:val="StyleUnderline"/>
        </w:rPr>
        <w:t xml:space="preserve"> be used more ambitiously in the overall strategy if it were conceived as </w:t>
      </w:r>
      <w:r w:rsidRPr="00107C42">
        <w:rPr>
          <w:rStyle w:val="StyleUnderline"/>
          <w:highlight w:val="green"/>
        </w:rPr>
        <w:t>a leading opportunity</w:t>
      </w:r>
      <w:r w:rsidRPr="00107C42">
        <w:rPr>
          <w:sz w:val="14"/>
          <w:highlight w:val="green"/>
        </w:rPr>
        <w:t xml:space="preserve"> </w:t>
      </w:r>
      <w:r w:rsidRPr="00107C42">
        <w:rPr>
          <w:rStyle w:val="StyleUnderline"/>
          <w:highlight w:val="green"/>
        </w:rPr>
        <w:t>to</w:t>
      </w:r>
      <w:r w:rsidRPr="00107C42">
        <w:rPr>
          <w:sz w:val="14"/>
          <w:highlight w:val="green"/>
        </w:rPr>
        <w:t xml:space="preserve"> </w:t>
      </w:r>
      <w:r w:rsidRPr="00107C42">
        <w:rPr>
          <w:rStyle w:val="StyleUnderline"/>
          <w:highlight w:val="green"/>
        </w:rPr>
        <w:t>build</w:t>
      </w:r>
      <w:r w:rsidRPr="00240D00">
        <w:rPr>
          <w:sz w:val="14"/>
        </w:rPr>
        <w:t xml:space="preserve"> the </w:t>
      </w:r>
      <w:r w:rsidRPr="00107C42">
        <w:rPr>
          <w:rStyle w:val="StyleUnderline"/>
          <w:highlight w:val="green"/>
        </w:rPr>
        <w:t>global governance</w:t>
      </w:r>
      <w:r w:rsidRPr="00163783">
        <w:rPr>
          <w:rStyle w:val="StyleUnderline"/>
        </w:rPr>
        <w:t xml:space="preserve"> institutions</w:t>
      </w:r>
      <w:r w:rsidRPr="00240D00">
        <w:rPr>
          <w:sz w:val="14"/>
        </w:rPr>
        <w:t xml:space="preserve"> needed </w:t>
      </w:r>
      <w:r w:rsidRPr="00107C42">
        <w:rPr>
          <w:rStyle w:val="StyleUnderline"/>
          <w:highlight w:val="green"/>
        </w:rPr>
        <w:t>to</w:t>
      </w:r>
      <w:r w:rsidRPr="00C0395D">
        <w:rPr>
          <w:rStyle w:val="StyleUnderline"/>
        </w:rPr>
        <w:t xml:space="preserve"> </w:t>
      </w:r>
      <w:r w:rsidRPr="00107C42">
        <w:rPr>
          <w:rStyle w:val="StyleUnderline"/>
          <w:highlight w:val="green"/>
        </w:rPr>
        <w:t>accomplish</w:t>
      </w:r>
      <w:r w:rsidRPr="00C0395D">
        <w:rPr>
          <w:rStyle w:val="StyleUnderline"/>
        </w:rPr>
        <w:t xml:space="preserve"> that</w:t>
      </w:r>
      <w:r w:rsidRPr="00240D00">
        <w:rPr>
          <w:sz w:val="14"/>
        </w:rPr>
        <w:t xml:space="preserve"> strategy’s </w:t>
      </w:r>
      <w:r w:rsidRPr="00C0395D">
        <w:rPr>
          <w:rStyle w:val="StyleUnderline"/>
        </w:rPr>
        <w:t xml:space="preserve">goal of creating </w:t>
      </w:r>
      <w:r w:rsidRPr="00107C42">
        <w:rPr>
          <w:rStyle w:val="StyleUnderline"/>
          <w:b/>
          <w:bCs/>
          <w:highlight w:val="green"/>
        </w:rPr>
        <w:t>a</w:t>
      </w:r>
      <w:r w:rsidRPr="00240D00">
        <w:rPr>
          <w:sz w:val="14"/>
        </w:rPr>
        <w:t xml:space="preserve"> “just and </w:t>
      </w:r>
      <w:r w:rsidRPr="00107C42">
        <w:rPr>
          <w:rStyle w:val="StyleUnderline"/>
          <w:b/>
          <w:bCs/>
          <w:highlight w:val="green"/>
        </w:rPr>
        <w:t>sustainable international order that can foster collective action to</w:t>
      </w:r>
      <w:r w:rsidRPr="00163783">
        <w:rPr>
          <w:rStyle w:val="StyleUnderline"/>
        </w:rPr>
        <w:t xml:space="preserve"> confront </w:t>
      </w:r>
      <w:r w:rsidRPr="00107C42">
        <w:rPr>
          <w:rStyle w:val="StyleUnderline"/>
          <w:b/>
          <w:bCs/>
          <w:highlight w:val="green"/>
        </w:rPr>
        <w:t>common challenges</w:t>
      </w:r>
      <w:r w:rsidRPr="00240D00">
        <w:rPr>
          <w:sz w:val="14"/>
        </w:rPr>
        <w:t xml:space="preserve">.”42 </w:t>
      </w:r>
    </w:p>
    <w:p w14:paraId="7A03EAE4" w14:textId="77777777" w:rsidR="002313B1" w:rsidRPr="00F037A6" w:rsidRDefault="002313B1" w:rsidP="002313B1">
      <w:pPr>
        <w:rPr>
          <w:rStyle w:val="StyleUnderline"/>
        </w:rPr>
      </w:pPr>
      <w:r w:rsidRPr="00F33122">
        <w:rPr>
          <w:rStyle w:val="StyleUnderline"/>
        </w:rPr>
        <w:t>The</w:t>
      </w:r>
      <w:r w:rsidRPr="00240D00">
        <w:rPr>
          <w:sz w:val="14"/>
        </w:rPr>
        <w:t xml:space="preserve"> </w:t>
      </w:r>
      <w:r w:rsidRPr="00163783">
        <w:rPr>
          <w:rStyle w:val="StyleUnderline"/>
        </w:rPr>
        <w:t>central strategic challenge</w:t>
      </w:r>
      <w:r w:rsidRPr="00240D00">
        <w:rPr>
          <w:sz w:val="14"/>
        </w:rPr>
        <w:t xml:space="preserve"> </w:t>
      </w:r>
      <w:r w:rsidRPr="00F33122">
        <w:rPr>
          <w:rStyle w:val="StyleUnderline"/>
        </w:rPr>
        <w:t>facing the</w:t>
      </w:r>
      <w:r w:rsidRPr="00240D00">
        <w:rPr>
          <w:sz w:val="14"/>
        </w:rPr>
        <w:t xml:space="preserve"> </w:t>
      </w:r>
      <w:r w:rsidRPr="00163783">
        <w:rPr>
          <w:rStyle w:val="StyleUnderline"/>
        </w:rPr>
        <w:t>U</w:t>
      </w:r>
      <w:r w:rsidRPr="00240D00">
        <w:rPr>
          <w:sz w:val="14"/>
        </w:rPr>
        <w:t xml:space="preserve">nited </w:t>
      </w:r>
      <w:r w:rsidRPr="00163783">
        <w:rPr>
          <w:rStyle w:val="StyleUnderline"/>
        </w:rPr>
        <w:t>S</w:t>
      </w:r>
      <w:r w:rsidRPr="00240D00">
        <w:rPr>
          <w:sz w:val="14"/>
        </w:rPr>
        <w:t xml:space="preserve">tates </w:t>
      </w:r>
      <w:r w:rsidRPr="00F33122">
        <w:rPr>
          <w:rStyle w:val="StyleUnderline"/>
        </w:rPr>
        <w:t xml:space="preserve">is that </w:t>
      </w:r>
      <w:r w:rsidRPr="00107C42">
        <w:rPr>
          <w:rStyle w:val="StyleUnderline"/>
          <w:highlight w:val="green"/>
        </w:rPr>
        <w:t>the</w:t>
      </w:r>
      <w:r w:rsidRPr="004D1E6E">
        <w:rPr>
          <w:rStyle w:val="StyleUnderline"/>
        </w:rPr>
        <w:t xml:space="preserve"> very</w:t>
      </w:r>
      <w:r>
        <w:rPr>
          <w:rStyle w:val="StyleUnderline"/>
        </w:rPr>
        <w:t xml:space="preserve"> </w:t>
      </w:r>
      <w:r w:rsidRPr="00107C42">
        <w:rPr>
          <w:rStyle w:val="StyleUnderline"/>
          <w:highlight w:val="green"/>
        </w:rPr>
        <w:t>elements on which</w:t>
      </w:r>
      <w:r w:rsidRPr="00F33122">
        <w:rPr>
          <w:rStyle w:val="StyleUnderline"/>
        </w:rPr>
        <w:t xml:space="preserve"> its security, prosperity, and way of</w:t>
      </w:r>
      <w:r w:rsidRPr="004D1E6E">
        <w:rPr>
          <w:rStyle w:val="StyleUnderline"/>
        </w:rPr>
        <w:t xml:space="preserve"> </w:t>
      </w:r>
      <w:r w:rsidRPr="00107C42">
        <w:rPr>
          <w:rStyle w:val="StyleUnderline"/>
          <w:highlight w:val="green"/>
        </w:rPr>
        <w:t>life depend</w:t>
      </w:r>
      <w:r w:rsidRPr="00C0395D">
        <w:rPr>
          <w:rStyle w:val="StyleUnderline"/>
          <w:szCs w:val="26"/>
        </w:rPr>
        <w:t xml:space="preserve"> </w:t>
      </w:r>
      <w:r w:rsidRPr="004D1E6E">
        <w:rPr>
          <w:rStyle w:val="StyleUnderline"/>
        </w:rPr>
        <w:t>– rapid</w:t>
      </w:r>
      <w:r>
        <w:rPr>
          <w:rStyle w:val="StyleUnderline"/>
        </w:rPr>
        <w:t xml:space="preserve"> </w:t>
      </w:r>
      <w:r w:rsidRPr="00240D00">
        <w:rPr>
          <w:sz w:val="14"/>
        </w:rPr>
        <w:t xml:space="preserve">technological </w:t>
      </w:r>
      <w:r w:rsidRPr="00107C42">
        <w:rPr>
          <w:rStyle w:val="StyleUnderline"/>
          <w:highlight w:val="green"/>
        </w:rPr>
        <w:t>innovation</w:t>
      </w:r>
      <w:r w:rsidRPr="004D1E6E">
        <w:rPr>
          <w:rStyle w:val="StyleUnderline"/>
        </w:rPr>
        <w:t>, a tightly</w:t>
      </w:r>
      <w:r w:rsidRPr="00240D00">
        <w:rPr>
          <w:sz w:val="14"/>
        </w:rPr>
        <w:t xml:space="preserve"> inter</w:t>
      </w:r>
      <w:r w:rsidRPr="004D1E6E">
        <w:rPr>
          <w:rStyle w:val="StyleUnderline"/>
        </w:rPr>
        <w:t>connected</w:t>
      </w:r>
      <w:r w:rsidRPr="00240D00">
        <w:rPr>
          <w:sz w:val="14"/>
        </w:rPr>
        <w:t xml:space="preserve"> </w:t>
      </w:r>
      <w:r w:rsidRPr="00107C42">
        <w:rPr>
          <w:rStyle w:val="StyleUnderline"/>
          <w:highlight w:val="green"/>
        </w:rPr>
        <w:t>global economy</w:t>
      </w:r>
      <w:r w:rsidRPr="00240D00">
        <w:rPr>
          <w:sz w:val="14"/>
        </w:rPr>
        <w:t xml:space="preserve">, and the free flow of people, goods, services, and ideas across borders – </w:t>
      </w:r>
      <w:r w:rsidRPr="00F037A6">
        <w:rPr>
          <w:rStyle w:val="StyleUnderline"/>
        </w:rPr>
        <w:t xml:space="preserve">also </w:t>
      </w:r>
      <w:r w:rsidRPr="00C0395D">
        <w:rPr>
          <w:rStyle w:val="StyleUnderline"/>
        </w:rPr>
        <w:t>increase its</w:t>
      </w:r>
      <w:r w:rsidRPr="00240D00">
        <w:rPr>
          <w:sz w:val="14"/>
        </w:rPr>
        <w:t xml:space="preserve"> </w:t>
      </w:r>
      <w:r w:rsidRPr="00163783">
        <w:rPr>
          <w:rStyle w:val="StyleUnderline"/>
        </w:rPr>
        <w:t>vulnerabilities</w:t>
      </w:r>
      <w:r w:rsidRPr="00240D00">
        <w:rPr>
          <w:sz w:val="14"/>
        </w:rPr>
        <w:t xml:space="preserve"> both </w:t>
      </w:r>
      <w:r w:rsidRPr="00F037A6">
        <w:rPr>
          <w:rStyle w:val="StyleUnderline"/>
        </w:rPr>
        <w:t>to</w:t>
      </w:r>
      <w:r w:rsidRPr="00240D00">
        <w:rPr>
          <w:sz w:val="14"/>
        </w:rPr>
        <w:t xml:space="preserve"> deliberate attack and to unintentional </w:t>
      </w:r>
      <w:r w:rsidRPr="00163783">
        <w:rPr>
          <w:rStyle w:val="StyleUnderline"/>
        </w:rPr>
        <w:t>dangers</w:t>
      </w:r>
      <w:r w:rsidRPr="004D1E6E">
        <w:rPr>
          <w:rStyle w:val="StyleUnderline"/>
        </w:rPr>
        <w:t>, such as</w:t>
      </w:r>
      <w:r w:rsidRPr="00240D00">
        <w:rPr>
          <w:sz w:val="14"/>
        </w:rPr>
        <w:t xml:space="preserve"> a </w:t>
      </w:r>
      <w:r w:rsidRPr="004D1E6E">
        <w:rPr>
          <w:rStyle w:val="StyleUnderline"/>
        </w:rPr>
        <w:t xml:space="preserve">collapse </w:t>
      </w:r>
      <w:r w:rsidRPr="00F037A6">
        <w:rPr>
          <w:rStyle w:val="StyleUnderline"/>
        </w:rPr>
        <w:t xml:space="preserve">in financial </w:t>
      </w:r>
      <w:r w:rsidRPr="00107C42">
        <w:rPr>
          <w:rStyle w:val="StyleUnderline"/>
          <w:highlight w:val="green"/>
        </w:rPr>
        <w:t>markets, pandemic</w:t>
      </w:r>
      <w:r w:rsidRPr="00C0395D">
        <w:rPr>
          <w:rStyle w:val="StyleUnderline"/>
          <w:szCs w:val="26"/>
        </w:rPr>
        <w:t xml:space="preserve"> </w:t>
      </w:r>
      <w:r w:rsidRPr="00F037A6">
        <w:rPr>
          <w:rStyle w:val="StyleUnderline"/>
        </w:rPr>
        <w:t>disease,</w:t>
      </w:r>
      <w:r w:rsidRPr="004D1E6E">
        <w:rPr>
          <w:rStyle w:val="StyleUnderline"/>
        </w:rPr>
        <w:t xml:space="preserve"> </w:t>
      </w:r>
      <w:r w:rsidRPr="00107C42">
        <w:rPr>
          <w:rStyle w:val="StyleUnderline"/>
          <w:highlight w:val="green"/>
        </w:rPr>
        <w:t>or climate</w:t>
      </w:r>
      <w:r w:rsidRPr="00C0395D">
        <w:rPr>
          <w:rStyle w:val="StyleUnderline"/>
          <w:szCs w:val="26"/>
        </w:rPr>
        <w:t xml:space="preserve"> </w:t>
      </w:r>
      <w:r w:rsidRPr="00F037A6">
        <w:rPr>
          <w:rStyle w:val="StyleUnderline"/>
        </w:rPr>
        <w:t>change</w:t>
      </w:r>
      <w:r w:rsidRPr="00240D00">
        <w:rPr>
          <w:sz w:val="14"/>
        </w:rPr>
        <w:t xml:space="preserve">. To promote the positive aspects of globalization while minimizing the risks, the National Security Strategy calls for using all elements of U.S. power to build </w:t>
      </w:r>
      <w:r w:rsidRPr="00107C42">
        <w:rPr>
          <w:rStyle w:val="StyleUnderline"/>
          <w:highlight w:val="green"/>
        </w:rPr>
        <w:t>a</w:t>
      </w:r>
      <w:r w:rsidRPr="00C0395D">
        <w:rPr>
          <w:rStyle w:val="StyleUnderline"/>
        </w:rPr>
        <w:t xml:space="preserve"> </w:t>
      </w:r>
      <w:r w:rsidRPr="00107C42">
        <w:rPr>
          <w:rStyle w:val="StyleUnderline"/>
          <w:highlight w:val="green"/>
        </w:rPr>
        <w:t xml:space="preserve">“rules-based </w:t>
      </w:r>
      <w:r w:rsidRPr="00CD1DF7">
        <w:rPr>
          <w:rStyle w:val="StyleUnderline"/>
        </w:rPr>
        <w:t xml:space="preserve">international </w:t>
      </w:r>
      <w:r w:rsidRPr="00107C42">
        <w:rPr>
          <w:rStyle w:val="StyleUnderline"/>
          <w:highlight w:val="green"/>
        </w:rPr>
        <w:t>system</w:t>
      </w:r>
      <w:r w:rsidRPr="00240D00">
        <w:rPr>
          <w:sz w:val="14"/>
        </w:rPr>
        <w:t xml:space="preserve"> that </w:t>
      </w:r>
      <w:r w:rsidRPr="00107C42">
        <w:rPr>
          <w:rStyle w:val="StyleUnderline"/>
          <w:highlight w:val="green"/>
        </w:rPr>
        <w:t>can</w:t>
      </w:r>
      <w:r w:rsidRPr="00C0395D">
        <w:rPr>
          <w:rStyle w:val="StyleUnderline"/>
        </w:rPr>
        <w:t xml:space="preserve"> advance our own interests by </w:t>
      </w:r>
      <w:r w:rsidRPr="00107C42">
        <w:rPr>
          <w:rStyle w:val="StyleUnderline"/>
          <w:highlight w:val="green"/>
        </w:rPr>
        <w:t>serv</w:t>
      </w:r>
      <w:r w:rsidRPr="00C0395D">
        <w:rPr>
          <w:rStyle w:val="StyleUnderline"/>
        </w:rPr>
        <w:t xml:space="preserve">ing </w:t>
      </w:r>
      <w:r w:rsidRPr="00107C42">
        <w:rPr>
          <w:rStyle w:val="StyleUnderline"/>
          <w:highlight w:val="green"/>
        </w:rPr>
        <w:t>mutual interests</w:t>
      </w:r>
      <w:r w:rsidRPr="00C0395D">
        <w:rPr>
          <w:rStyle w:val="StyleUnderline"/>
        </w:rPr>
        <w:t xml:space="preserve">.” As the most powerful player in the system, the </w:t>
      </w:r>
      <w:r w:rsidRPr="00163783">
        <w:rPr>
          <w:rStyle w:val="StyleUnderline"/>
        </w:rPr>
        <w:t>U</w:t>
      </w:r>
      <w:r w:rsidRPr="00240D00">
        <w:rPr>
          <w:sz w:val="14"/>
        </w:rPr>
        <w:t xml:space="preserve">nited </w:t>
      </w:r>
      <w:r w:rsidRPr="00163783">
        <w:rPr>
          <w:rStyle w:val="StyleUnderline"/>
        </w:rPr>
        <w:t>S</w:t>
      </w:r>
      <w:r w:rsidRPr="00240D00">
        <w:rPr>
          <w:sz w:val="14"/>
        </w:rPr>
        <w:t xml:space="preserve">tates </w:t>
      </w:r>
      <w:r w:rsidRPr="00163783">
        <w:rPr>
          <w:rStyle w:val="StyleUnderline"/>
        </w:rPr>
        <w:t>wants</w:t>
      </w:r>
      <w:r w:rsidRPr="00C0395D">
        <w:rPr>
          <w:rStyle w:val="StyleUnderline"/>
        </w:rPr>
        <w:t xml:space="preserve"> rules to provide</w:t>
      </w:r>
      <w:r w:rsidRPr="00240D00">
        <w:rPr>
          <w:sz w:val="14"/>
        </w:rPr>
        <w:t xml:space="preserve"> </w:t>
      </w:r>
      <w:r w:rsidRPr="00163783">
        <w:rPr>
          <w:rStyle w:val="StyleUnderline"/>
        </w:rPr>
        <w:t>reassur</w:t>
      </w:r>
      <w:r w:rsidRPr="00C0395D">
        <w:rPr>
          <w:rStyle w:val="StyleUnderline"/>
        </w:rPr>
        <w:t xml:space="preserve">ance that </w:t>
      </w:r>
      <w:r w:rsidRPr="00163783">
        <w:rPr>
          <w:rStyle w:val="StyleUnderline"/>
        </w:rPr>
        <w:t>weak</w:t>
      </w:r>
      <w:r w:rsidRPr="00C0395D">
        <w:rPr>
          <w:rStyle w:val="StyleUnderline"/>
        </w:rPr>
        <w:t xml:space="preserve">er players will not </w:t>
      </w:r>
      <w:r w:rsidRPr="00163783">
        <w:rPr>
          <w:rStyle w:val="StyleUnderline"/>
        </w:rPr>
        <w:t>exploit U.S. vulnerabilities</w:t>
      </w:r>
      <w:r w:rsidRPr="00240D00">
        <w:rPr>
          <w:sz w:val="14"/>
        </w:rPr>
        <w:t xml:space="preserve"> </w:t>
      </w:r>
      <w:r w:rsidRPr="00C0395D">
        <w:rPr>
          <w:rStyle w:val="StyleUnderline"/>
        </w:rPr>
        <w:t>for</w:t>
      </w:r>
      <w:r w:rsidRPr="00240D00">
        <w:rPr>
          <w:sz w:val="14"/>
        </w:rPr>
        <w:t xml:space="preserve"> </w:t>
      </w:r>
      <w:r w:rsidRPr="00163783">
        <w:rPr>
          <w:rStyle w:val="StyleUnderline"/>
        </w:rPr>
        <w:t>asymmetrical attacks</w:t>
      </w:r>
      <w:r w:rsidRPr="00C0395D">
        <w:rPr>
          <w:rStyle w:val="StyleUnderline"/>
        </w:rPr>
        <w:t xml:space="preserve">, that developing countries will behave responsibly rather than cut corners and cause problems for others, and </w:t>
      </w:r>
      <w:proofErr w:type="gramStart"/>
      <w:r w:rsidRPr="00C0395D">
        <w:rPr>
          <w:rStyle w:val="StyleUnderline"/>
        </w:rPr>
        <w:t>that rising po</w:t>
      </w:r>
      <w:r w:rsidRPr="004D1E6E">
        <w:rPr>
          <w:rStyle w:val="StyleUnderline"/>
        </w:rPr>
        <w:t>wers</w:t>
      </w:r>
      <w:proofErr w:type="gramEnd"/>
      <w:r w:rsidRPr="004D1E6E">
        <w:rPr>
          <w:rStyle w:val="StyleUnderline"/>
        </w:rPr>
        <w:t xml:space="preserve"> will want to join rather than change the status quo. </w:t>
      </w:r>
      <w:r w:rsidRPr="00107C42">
        <w:rPr>
          <w:rStyle w:val="StyleUnderline"/>
          <w:highlight w:val="green"/>
        </w:rPr>
        <w:t>But for this</w:t>
      </w:r>
      <w:r>
        <w:rPr>
          <w:rStyle w:val="StyleUnderline"/>
        </w:rPr>
        <w:t xml:space="preserve"> </w:t>
      </w:r>
      <w:r w:rsidRPr="004D1E6E">
        <w:rPr>
          <w:rStyle w:val="StyleUnderline"/>
        </w:rPr>
        <w:t>rule-based</w:t>
      </w:r>
      <w:r>
        <w:rPr>
          <w:rStyle w:val="StyleUnderline"/>
        </w:rPr>
        <w:t xml:space="preserve"> </w:t>
      </w:r>
      <w:r w:rsidRPr="00107C42">
        <w:rPr>
          <w:rStyle w:val="StyleUnderline"/>
          <w:highlight w:val="green"/>
        </w:rPr>
        <w:t>order to attract wide</w:t>
      </w:r>
      <w:r w:rsidRPr="00F037A6">
        <w:rPr>
          <w:rStyle w:val="StyleUnderline"/>
        </w:rPr>
        <w:t xml:space="preserve">spread </w:t>
      </w:r>
      <w:r w:rsidRPr="00107C42">
        <w:rPr>
          <w:rStyle w:val="StyleUnderline"/>
          <w:highlight w:val="green"/>
        </w:rPr>
        <w:t>support</w:t>
      </w:r>
      <w:r w:rsidRPr="00240D00">
        <w:rPr>
          <w:sz w:val="14"/>
        </w:rPr>
        <w:t xml:space="preserve"> and sustained compliance, </w:t>
      </w:r>
      <w:r w:rsidRPr="00C0395D">
        <w:rPr>
          <w:rStyle w:val="StyleUnderline"/>
        </w:rPr>
        <w:t xml:space="preserve">the </w:t>
      </w:r>
      <w:r w:rsidRPr="00163783">
        <w:rPr>
          <w:rStyle w:val="StyleUnderline"/>
        </w:rPr>
        <w:t>U</w:t>
      </w:r>
      <w:r w:rsidRPr="00240D00">
        <w:rPr>
          <w:sz w:val="14"/>
        </w:rPr>
        <w:t xml:space="preserve">nited </w:t>
      </w:r>
      <w:r w:rsidRPr="00163783">
        <w:rPr>
          <w:rStyle w:val="StyleUnderline"/>
        </w:rPr>
        <w:t>S</w:t>
      </w:r>
      <w:r w:rsidRPr="00240D00">
        <w:rPr>
          <w:sz w:val="14"/>
        </w:rPr>
        <w:t xml:space="preserve">tates </w:t>
      </w:r>
      <w:r w:rsidRPr="00107C42">
        <w:rPr>
          <w:rStyle w:val="StyleUnderline"/>
          <w:highlight w:val="green"/>
        </w:rPr>
        <w:t>must also provide credible reassurance that it will</w:t>
      </w:r>
      <w:r w:rsidRPr="00C4503A">
        <w:rPr>
          <w:rStyle w:val="StyleUnderline"/>
        </w:rPr>
        <w:t xml:space="preserve"> </w:t>
      </w:r>
      <w:r w:rsidRPr="00163783">
        <w:rPr>
          <w:rStyle w:val="StyleUnderline"/>
        </w:rPr>
        <w:t>follow</w:t>
      </w:r>
      <w:r w:rsidRPr="00C4503A">
        <w:rPr>
          <w:rStyle w:val="StyleUnderline"/>
        </w:rPr>
        <w:t xml:space="preserve"> the </w:t>
      </w:r>
      <w:r w:rsidRPr="00163783">
        <w:rPr>
          <w:rStyle w:val="StyleUnderline"/>
        </w:rPr>
        <w:t>rules itself</w:t>
      </w:r>
      <w:r w:rsidRPr="00240D00">
        <w:rPr>
          <w:sz w:val="14"/>
        </w:rPr>
        <w:t xml:space="preserve">, that it will not use its military and technological advantages in ways that harm others’ interests, </w:t>
      </w:r>
      <w:r w:rsidRPr="00C4503A">
        <w:rPr>
          <w:rStyle w:val="StyleUnderline"/>
        </w:rPr>
        <w:t>and</w:t>
      </w:r>
      <w:r w:rsidRPr="004D1E6E">
        <w:rPr>
          <w:rStyle w:val="StyleUnderline"/>
        </w:rPr>
        <w:t xml:space="preserve"> that it will</w:t>
      </w:r>
      <w:r w:rsidRPr="00240D00">
        <w:rPr>
          <w:sz w:val="14"/>
        </w:rPr>
        <w:t xml:space="preserve"> </w:t>
      </w:r>
      <w:r w:rsidRPr="00107C42">
        <w:rPr>
          <w:rStyle w:val="StyleUnderline"/>
          <w:highlight w:val="green"/>
        </w:rPr>
        <w:t>support international governance</w:t>
      </w:r>
      <w:r w:rsidRPr="00F037A6">
        <w:rPr>
          <w:rStyle w:val="StyleUnderline"/>
        </w:rPr>
        <w:t xml:space="preserve"> arrangements that give others a meaningful voice in decisions that affect their security, prosperity, and way of life. </w:t>
      </w:r>
    </w:p>
    <w:p w14:paraId="03571F66" w14:textId="77777777" w:rsidR="002313B1" w:rsidRPr="00240D00" w:rsidRDefault="002313B1" w:rsidP="002313B1">
      <w:pPr>
        <w:rPr>
          <w:sz w:val="14"/>
        </w:rPr>
      </w:pPr>
      <w:r w:rsidRPr="00107C42">
        <w:rPr>
          <w:rStyle w:val="StyleUnderline"/>
          <w:b/>
          <w:bCs/>
          <w:highlight w:val="green"/>
        </w:rPr>
        <w:t>Space epitomizes</w:t>
      </w:r>
      <w:r w:rsidRPr="00107C42">
        <w:rPr>
          <w:rStyle w:val="StyleUnderline"/>
          <w:highlight w:val="green"/>
        </w:rPr>
        <w:t xml:space="preserve"> </w:t>
      </w:r>
      <w:r w:rsidRPr="00163783">
        <w:rPr>
          <w:rStyle w:val="StyleUnderline"/>
        </w:rPr>
        <w:t xml:space="preserve">these current </w:t>
      </w:r>
      <w:r w:rsidRPr="00107C42">
        <w:rPr>
          <w:rStyle w:val="StyleUnderline"/>
          <w:b/>
          <w:bCs/>
          <w:highlight w:val="green"/>
        </w:rPr>
        <w:t>strategic challenges</w:t>
      </w:r>
      <w:r w:rsidRPr="00107C42">
        <w:rPr>
          <w:rStyle w:val="StyleUnderline"/>
          <w:highlight w:val="green"/>
        </w:rPr>
        <w:t>. It serves</w:t>
      </w:r>
      <w:r w:rsidRPr="00F33122">
        <w:rPr>
          <w:rStyle w:val="StyleUnderline"/>
        </w:rPr>
        <w:t xml:space="preserve"> functions of</w:t>
      </w:r>
      <w:r w:rsidRPr="00240D00">
        <w:rPr>
          <w:sz w:val="14"/>
        </w:rPr>
        <w:t xml:space="preserve"> </w:t>
      </w:r>
      <w:r w:rsidRPr="00107C42">
        <w:rPr>
          <w:rStyle w:val="StyleUnderline"/>
          <w:highlight w:val="green"/>
        </w:rPr>
        <w:t>vital importance</w:t>
      </w:r>
      <w:r w:rsidRPr="00107C42">
        <w:rPr>
          <w:sz w:val="14"/>
          <w:highlight w:val="green"/>
        </w:rPr>
        <w:t xml:space="preserve"> </w:t>
      </w:r>
      <w:r w:rsidRPr="00107C42">
        <w:rPr>
          <w:rStyle w:val="StyleUnderline"/>
          <w:highlight w:val="green"/>
        </w:rPr>
        <w:t>for</w:t>
      </w:r>
      <w:r w:rsidRPr="00240D00">
        <w:rPr>
          <w:sz w:val="14"/>
        </w:rPr>
        <w:t xml:space="preserve"> high-technology </w:t>
      </w:r>
      <w:r w:rsidRPr="00107C42">
        <w:rPr>
          <w:rStyle w:val="StyleUnderline"/>
          <w:highlight w:val="green"/>
        </w:rPr>
        <w:t>military</w:t>
      </w:r>
      <w:r w:rsidRPr="00240D00">
        <w:rPr>
          <w:sz w:val="14"/>
        </w:rPr>
        <w:t xml:space="preserve"> </w:t>
      </w:r>
      <w:r w:rsidRPr="00F33122">
        <w:rPr>
          <w:rStyle w:val="StyleUnderline"/>
        </w:rPr>
        <w:t>operations, electronic</w:t>
      </w:r>
      <w:r w:rsidRPr="00240D00">
        <w:rPr>
          <w:sz w:val="14"/>
        </w:rPr>
        <w:t xml:space="preserve"> </w:t>
      </w:r>
      <w:r w:rsidRPr="00107C42">
        <w:rPr>
          <w:rStyle w:val="StyleUnderline"/>
          <w:highlight w:val="green"/>
        </w:rPr>
        <w:t>financial</w:t>
      </w:r>
      <w:r w:rsidRPr="00240D00">
        <w:rPr>
          <w:sz w:val="14"/>
        </w:rPr>
        <w:t xml:space="preserve"> </w:t>
      </w:r>
      <w:r w:rsidRPr="00F33122">
        <w:rPr>
          <w:rStyle w:val="StyleUnderline"/>
        </w:rPr>
        <w:t xml:space="preserve">transactions, </w:t>
      </w:r>
      <w:r w:rsidRPr="00107C42">
        <w:rPr>
          <w:rStyle w:val="StyleUnderline"/>
          <w:highlight w:val="green"/>
        </w:rPr>
        <w:t>power-grid</w:t>
      </w:r>
      <w:r w:rsidRPr="00240D00">
        <w:rPr>
          <w:sz w:val="14"/>
        </w:rPr>
        <w:t xml:space="preserve"> </w:t>
      </w:r>
      <w:r w:rsidRPr="00F33122">
        <w:rPr>
          <w:rStyle w:val="StyleUnderline"/>
        </w:rPr>
        <w:t xml:space="preserve">operations, </w:t>
      </w:r>
      <w:r w:rsidRPr="00107C42">
        <w:rPr>
          <w:rStyle w:val="StyleUnderline"/>
          <w:highlight w:val="green"/>
        </w:rPr>
        <w:t>and countless</w:t>
      </w:r>
      <w:r w:rsidRPr="00107C42">
        <w:rPr>
          <w:sz w:val="14"/>
          <w:highlight w:val="green"/>
        </w:rPr>
        <w:t xml:space="preserve"> </w:t>
      </w:r>
      <w:r w:rsidRPr="00107C42">
        <w:rPr>
          <w:rStyle w:val="StyleUnderline"/>
          <w:highlight w:val="green"/>
        </w:rPr>
        <w:t xml:space="preserve">other aspects </w:t>
      </w:r>
      <w:r w:rsidRPr="00C4503A">
        <w:rPr>
          <w:rStyle w:val="StyleUnderline"/>
        </w:rPr>
        <w:t>of life in</w:t>
      </w:r>
      <w:r w:rsidRPr="00F33122">
        <w:rPr>
          <w:rStyle w:val="StyleUnderline"/>
        </w:rPr>
        <w:t xml:space="preserve"> the information age. Yet, the space </w:t>
      </w:r>
      <w:r w:rsidRPr="00107C42">
        <w:rPr>
          <w:rStyle w:val="StyleUnderline"/>
          <w:highlight w:val="green"/>
        </w:rPr>
        <w:t>tech</w:t>
      </w:r>
      <w:r w:rsidRPr="00C4503A">
        <w:rPr>
          <w:rStyle w:val="StyleUnderline"/>
        </w:rPr>
        <w:t>nologies</w:t>
      </w:r>
      <w:r w:rsidRPr="00F33122">
        <w:rPr>
          <w:rStyle w:val="StyleUnderline"/>
        </w:rPr>
        <w:t xml:space="preserve"> needed for these beneficial purposes </w:t>
      </w:r>
      <w:r w:rsidRPr="00107C42">
        <w:rPr>
          <w:rStyle w:val="StyleUnderline"/>
          <w:highlight w:val="green"/>
        </w:rPr>
        <w:t>can</w:t>
      </w:r>
      <w:r w:rsidRPr="00F33122">
        <w:rPr>
          <w:rStyle w:val="StyleUnderline"/>
        </w:rPr>
        <w:t xml:space="preserve"> also </w:t>
      </w:r>
      <w:r w:rsidRPr="00107C42">
        <w:rPr>
          <w:rStyle w:val="StyleUnderline"/>
          <w:highlight w:val="green"/>
        </w:rPr>
        <w:t>be</w:t>
      </w:r>
      <w:r w:rsidRPr="00F33122">
        <w:rPr>
          <w:rStyle w:val="StyleUnderline"/>
        </w:rPr>
        <w:t xml:space="preserve"> deliber</w:t>
      </w:r>
      <w:r w:rsidRPr="004D1E6E">
        <w:rPr>
          <w:rStyle w:val="StyleUnderline"/>
        </w:rPr>
        <w:t xml:space="preserve">ately or inadvertently </w:t>
      </w:r>
      <w:r w:rsidRPr="00107C42">
        <w:rPr>
          <w:rStyle w:val="StyleUnderline"/>
          <w:highlight w:val="green"/>
        </w:rPr>
        <w:t>misused</w:t>
      </w:r>
      <w:r w:rsidRPr="004D1E6E">
        <w:rPr>
          <w:rStyle w:val="StyleUnderline"/>
        </w:rPr>
        <w:t xml:space="preserve"> in</w:t>
      </w:r>
      <w:r>
        <w:rPr>
          <w:rStyle w:val="StyleUnderline"/>
        </w:rPr>
        <w:t xml:space="preserve"> </w:t>
      </w:r>
      <w:r w:rsidRPr="004D1E6E">
        <w:rPr>
          <w:rStyle w:val="StyleUnderline"/>
        </w:rPr>
        <w:t>ways that threaten inherently vulnerable satellites</w:t>
      </w:r>
      <w:r w:rsidRPr="00240D00">
        <w:rPr>
          <w:sz w:val="14"/>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w:t>
      </w:r>
      <w:r w:rsidRPr="00107C42">
        <w:rPr>
          <w:rStyle w:val="Emphasis"/>
          <w:highlight w:val="green"/>
        </w:rPr>
        <w:t>Thus, there</w:t>
      </w:r>
      <w:r w:rsidRPr="00701C6E">
        <w:rPr>
          <w:rStyle w:val="StyleUnderline"/>
        </w:rPr>
        <w:t xml:space="preserve"> </w:t>
      </w:r>
      <w:r w:rsidRPr="00107C42">
        <w:rPr>
          <w:rStyle w:val="StyleUnderline"/>
          <w:highlight w:val="green"/>
        </w:rPr>
        <w:t>are</w:t>
      </w:r>
      <w:r w:rsidRPr="004D1E6E">
        <w:rPr>
          <w:rStyle w:val="StyleUnderline"/>
        </w:rPr>
        <w:t xml:space="preserve"> both practical and</w:t>
      </w:r>
      <w:r>
        <w:rPr>
          <w:rStyle w:val="StyleUnderline"/>
        </w:rPr>
        <w:t xml:space="preserve"> </w:t>
      </w:r>
      <w:r w:rsidRPr="00107C42">
        <w:rPr>
          <w:rStyle w:val="StyleUnderline"/>
          <w:b/>
          <w:bCs/>
          <w:highlight w:val="green"/>
        </w:rPr>
        <w:t>symbolic reasons to choose space</w:t>
      </w:r>
      <w:r w:rsidRPr="00107C42">
        <w:rPr>
          <w:rStyle w:val="StyleUnderline"/>
          <w:highlight w:val="green"/>
        </w:rPr>
        <w:t xml:space="preserve"> </w:t>
      </w:r>
      <w:r w:rsidRPr="00735EC8">
        <w:rPr>
          <w:rStyle w:val="StyleUnderline"/>
        </w:rPr>
        <w:t>cooperation</w:t>
      </w:r>
      <w:r w:rsidRPr="00F037A6">
        <w:rPr>
          <w:rStyle w:val="StyleUnderline"/>
        </w:rPr>
        <w:t xml:space="preserve"> </w:t>
      </w:r>
      <w:r w:rsidRPr="00107C42">
        <w:rPr>
          <w:rStyle w:val="Emphasis"/>
          <w:highlight w:val="green"/>
        </w:rPr>
        <w:t xml:space="preserve">as a leading opportunity </w:t>
      </w:r>
      <w:r w:rsidRPr="00107C42">
        <w:rPr>
          <w:rStyle w:val="Emphasis"/>
          <w:b w:val="0"/>
          <w:bCs/>
          <w:highlight w:val="green"/>
        </w:rPr>
        <w:t>to provide</w:t>
      </w:r>
      <w:r w:rsidRPr="00107C42">
        <w:rPr>
          <w:rStyle w:val="Emphasis"/>
          <w:highlight w:val="green"/>
        </w:rPr>
        <w:t xml:space="preserve"> </w:t>
      </w:r>
      <w:r w:rsidRPr="00107C42">
        <w:rPr>
          <w:rStyle w:val="Emphasis"/>
          <w:b w:val="0"/>
          <w:bCs/>
          <w:highlight w:val="green"/>
        </w:rPr>
        <w:t>m</w:t>
      </w:r>
      <w:r w:rsidRPr="00107C42">
        <w:rPr>
          <w:rStyle w:val="StyleUnderline"/>
          <w:highlight w:val="green"/>
        </w:rPr>
        <w:t>utual reassurance and</w:t>
      </w:r>
      <w:r w:rsidRPr="00C0395D">
        <w:rPr>
          <w:rStyle w:val="StyleUnderline"/>
        </w:rPr>
        <w:t xml:space="preserve"> to</w:t>
      </w:r>
      <w:r w:rsidRPr="004D1E6E">
        <w:rPr>
          <w:rStyle w:val="StyleUnderline"/>
        </w:rPr>
        <w:t xml:space="preserve"> </w:t>
      </w:r>
      <w:r w:rsidRPr="00107C42">
        <w:rPr>
          <w:rStyle w:val="StyleUnderline"/>
          <w:highlight w:val="green"/>
        </w:rPr>
        <w:t xml:space="preserve">build </w:t>
      </w:r>
      <w:r w:rsidRPr="00163783">
        <w:rPr>
          <w:rStyle w:val="StyleUnderline"/>
        </w:rPr>
        <w:t xml:space="preserve">effective </w:t>
      </w:r>
      <w:r w:rsidRPr="00107C42">
        <w:rPr>
          <w:rStyle w:val="StyleUnderline"/>
          <w:highlight w:val="green"/>
        </w:rPr>
        <w:t>global governance</w:t>
      </w:r>
      <w:r w:rsidRPr="00240D00">
        <w:rPr>
          <w:sz w:val="14"/>
        </w:rPr>
        <w:t xml:space="preserve"> institutions.</w:t>
      </w:r>
    </w:p>
    <w:p w14:paraId="3543A038" w14:textId="188E2B75" w:rsidR="002313B1" w:rsidRDefault="00506A8F" w:rsidP="002313B1">
      <w:pPr>
        <w:pStyle w:val="Heading3"/>
      </w:pPr>
      <w:r>
        <w:lastRenderedPageBreak/>
        <w:t>Framing</w:t>
      </w:r>
    </w:p>
    <w:p w14:paraId="7E664A8C" w14:textId="152CC87A" w:rsidR="002313B1" w:rsidRDefault="002313B1" w:rsidP="002313B1">
      <w:pPr>
        <w:pStyle w:val="Heading4"/>
      </w:pPr>
      <w:r>
        <w:t>The standard is maximizing expected well-being</w:t>
      </w:r>
    </w:p>
    <w:p w14:paraId="77EF8A39" w14:textId="77777777" w:rsidR="00506A8F" w:rsidRPr="00992060" w:rsidRDefault="00506A8F" w:rsidP="00506A8F">
      <w:pPr>
        <w:pStyle w:val="Heading4"/>
        <w:rPr>
          <w:rFonts w:asciiTheme="minorHAnsi" w:hAnsiTheme="minorHAnsi" w:cstheme="minorHAnsi"/>
        </w:rPr>
      </w:pPr>
      <w:r w:rsidRPr="00992060">
        <w:rPr>
          <w:rFonts w:asciiTheme="minorHAnsi" w:hAnsiTheme="minorHAnsi" w:cstheme="minorHAnsi"/>
        </w:rPr>
        <w:t>Extinction o/</w:t>
      </w:r>
      <w:proofErr w:type="spellStart"/>
      <w:r w:rsidRPr="00992060">
        <w:rPr>
          <w:rFonts w:asciiTheme="minorHAnsi" w:hAnsiTheme="minorHAnsi" w:cstheme="minorHAnsi"/>
        </w:rPr>
        <w:t>ws</w:t>
      </w:r>
      <w:proofErr w:type="spellEnd"/>
      <w:r w:rsidRPr="00992060">
        <w:rPr>
          <w:rFonts w:asciiTheme="minorHAnsi" w:hAnsiTheme="minorHAnsi" w:cstheme="minorHAnsi"/>
        </w:rPr>
        <w:t xml:space="preserve"> under any framework, even under moral uncertainty – infinite future generations </w:t>
      </w:r>
    </w:p>
    <w:p w14:paraId="3B96B633" w14:textId="77777777" w:rsidR="00506A8F" w:rsidRPr="00992060" w:rsidRDefault="00506A8F" w:rsidP="00506A8F">
      <w:pPr>
        <w:rPr>
          <w:rFonts w:asciiTheme="minorHAnsi" w:hAnsiTheme="minorHAnsi" w:cstheme="minorHAnsi"/>
        </w:rPr>
      </w:pPr>
      <w:proofErr w:type="spellStart"/>
      <w:r w:rsidRPr="00992060">
        <w:rPr>
          <w:rStyle w:val="Style13ptBold"/>
          <w:rFonts w:asciiTheme="minorHAnsi" w:hAnsiTheme="minorHAnsi" w:cstheme="minorHAnsi"/>
        </w:rPr>
        <w:t>Pummer</w:t>
      </w:r>
      <w:proofErr w:type="spellEnd"/>
      <w:r w:rsidRPr="00992060">
        <w:rPr>
          <w:rStyle w:val="Style13ptBold"/>
          <w:rFonts w:asciiTheme="minorHAnsi" w:hAnsiTheme="minorHAnsi" w:cstheme="minorHAnsi"/>
        </w:rPr>
        <w:t xml:space="preserve"> 15</w:t>
      </w:r>
      <w:r w:rsidRPr="00992060">
        <w:rPr>
          <w:rFonts w:asciiTheme="minorHAnsi" w:hAnsiTheme="minorHAnsi" w:cstheme="minorHAnsi"/>
        </w:rPr>
        <w:t xml:space="preserve"> — (Theron </w:t>
      </w:r>
      <w:proofErr w:type="spellStart"/>
      <w:r w:rsidRPr="00992060">
        <w:rPr>
          <w:rFonts w:asciiTheme="minorHAnsi" w:hAnsiTheme="minorHAnsi" w:cstheme="minorHAnsi"/>
        </w:rPr>
        <w:t>Pummer</w:t>
      </w:r>
      <w:proofErr w:type="spellEnd"/>
      <w:r w:rsidRPr="00992060">
        <w:rPr>
          <w:rFonts w:asciiTheme="minorHAnsi" w:hAnsiTheme="minorHAnsi" w:cstheme="minorHAnsi"/>
        </w:rPr>
        <w:t xml:space="preserve">, Junior Research Fellow in Philosophy at St. Anne's College, University of Oxford, “Moral Agreement on Saving the </w:t>
      </w:r>
      <w:proofErr w:type="gramStart"/>
      <w:r w:rsidRPr="00992060">
        <w:rPr>
          <w:rFonts w:asciiTheme="minorHAnsi" w:hAnsiTheme="minorHAnsi" w:cstheme="minorHAnsi"/>
        </w:rPr>
        <w:t>World“</w:t>
      </w:r>
      <w:proofErr w:type="gramEnd"/>
      <w:r w:rsidRPr="00992060">
        <w:rPr>
          <w:rFonts w:asciiTheme="minorHAnsi" w:hAnsiTheme="minorHAnsi" w:cstheme="minorHAnsi"/>
        </w:rPr>
        <w:t>, Practical Ethics University of Oxford, 5-18-2015, Available Online at http://blog.practicalethics.ox.ac.uk/2015/05/moral-agreement-on-saving-the-world/, accessed 7-2-2018, HKR-AM) **we do not endorse ableist language=</w:t>
      </w:r>
    </w:p>
    <w:p w14:paraId="1FD8A85B" w14:textId="77777777" w:rsidR="00506A8F" w:rsidRDefault="00506A8F" w:rsidP="00506A8F">
      <w:pPr>
        <w:rPr>
          <w:rFonts w:asciiTheme="minorHAnsi" w:hAnsiTheme="minorHAnsi" w:cstheme="minorHAnsi"/>
          <w:sz w:val="16"/>
        </w:rPr>
      </w:pPr>
      <w:r w:rsidRPr="00992060">
        <w:rPr>
          <w:rStyle w:val="StyleUnderline"/>
          <w:rFonts w:asciiTheme="minorHAnsi" w:hAnsiTheme="minorHAnsi" w:cstheme="minorHAnsi"/>
        </w:rPr>
        <w:t>There appears to be lot of disagreement in moral philosophy.</w:t>
      </w:r>
      <w:r w:rsidRPr="00992060">
        <w:rPr>
          <w:rFonts w:asciiTheme="minorHAnsi" w:hAnsiTheme="minorHAnsi" w:cstheme="minorHAnsi"/>
          <w:sz w:val="16"/>
        </w:rPr>
        <w:t xml:space="preserve"> Whether these many apparent disagreements are deep and irresolvable, I believe </w:t>
      </w:r>
      <w:r w:rsidRPr="00992060">
        <w:rPr>
          <w:rStyle w:val="StyleUnderline"/>
          <w:rFonts w:asciiTheme="minorHAnsi" w:hAnsi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992060">
        <w:rPr>
          <w:rFonts w:asciiTheme="minorHAnsi" w:hAnsiTheme="minorHAnsi"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992060">
        <w:rPr>
          <w:rStyle w:val="StyleUnderline"/>
          <w:rFonts w:asciiTheme="minorHAnsi" w:hAnsiTheme="minorHAnsi" w:cstheme="minorHAnsi"/>
        </w:rPr>
        <w:t xml:space="preserve">. If the happiness or well-being of possible future people is just as important as that of people who already exist, and if they would have good lives, it is not hard to see how </w:t>
      </w:r>
      <w:r w:rsidRPr="00992060">
        <w:rPr>
          <w:rStyle w:val="StyleUnderline"/>
          <w:rFonts w:asciiTheme="minorHAnsi" w:hAnsiTheme="minorHAnsi" w:cstheme="minorHAnsi"/>
          <w:highlight w:val="yellow"/>
        </w:rPr>
        <w:t>reducing existential risk is</w:t>
      </w:r>
      <w:r w:rsidRPr="00992060">
        <w:rPr>
          <w:rStyle w:val="StyleUnderline"/>
          <w:rFonts w:asciiTheme="minorHAnsi" w:hAnsiTheme="minorHAnsi" w:cstheme="minorHAnsi"/>
        </w:rPr>
        <w:t xml:space="preserve"> easily </w:t>
      </w:r>
      <w:r w:rsidRPr="00992060">
        <w:rPr>
          <w:rStyle w:val="StyleUnderline"/>
          <w:rFonts w:asciiTheme="minorHAnsi" w:hAnsiTheme="minorHAnsi" w:cstheme="minorHAnsi"/>
          <w:highlight w:val="yellow"/>
        </w:rPr>
        <w:t>the most important</w:t>
      </w:r>
      <w:r w:rsidRPr="00992060">
        <w:rPr>
          <w:rStyle w:val="StyleUnderline"/>
          <w:rFonts w:asciiTheme="minorHAnsi" w:hAnsiTheme="minorHAnsi" w:cstheme="minorHAnsi"/>
        </w:rPr>
        <w:t xml:space="preserve"> thing in the whole world. This is for the familiar reason that there are so many people who could exist in the future – </w:t>
      </w:r>
      <w:r w:rsidRPr="00992060">
        <w:rPr>
          <w:rStyle w:val="StyleUnderline"/>
          <w:rFonts w:asciiTheme="minorHAnsi" w:hAnsiTheme="minorHAnsi" w:cstheme="minorHAnsi"/>
          <w:highlight w:val="yellow"/>
        </w:rPr>
        <w:t>there are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trillions upon trillions</w:t>
      </w:r>
      <w:r w:rsidRPr="00992060">
        <w:rPr>
          <w:rStyle w:val="StyleUnderline"/>
          <w:rFonts w:asciiTheme="minorHAnsi" w:hAnsiTheme="minorHAnsi" w:cstheme="minorHAnsi"/>
        </w:rPr>
        <w:t>… upon trillions.</w:t>
      </w:r>
      <w:r w:rsidRPr="00992060">
        <w:rPr>
          <w:rFonts w:asciiTheme="minorHAnsi" w:hAnsiTheme="minorHAnsi" w:cstheme="minorHAnsi"/>
          <w:sz w:val="16"/>
        </w:rPr>
        <w:t xml:space="preserve"> </w:t>
      </w:r>
      <w:r w:rsidRPr="00992060">
        <w:rPr>
          <w:rStyle w:val="StyleUnderline"/>
          <w:rFonts w:asciiTheme="minorHAnsi" w:hAnsiTheme="minorHAnsi" w:cstheme="minorHAnsi"/>
        </w:rPr>
        <w:t xml:space="preserve">There are so many possible </w:t>
      </w:r>
      <w:r w:rsidRPr="00992060">
        <w:rPr>
          <w:rStyle w:val="StyleUnderline"/>
          <w:rFonts w:asciiTheme="minorHAnsi" w:hAnsiTheme="minorHAnsi" w:cstheme="minorHAnsi"/>
          <w:highlight w:val="yellow"/>
        </w:rPr>
        <w:t>future people</w:t>
      </w:r>
      <w:r w:rsidRPr="00992060">
        <w:rPr>
          <w:rStyle w:val="StyleUnderline"/>
          <w:rFonts w:asciiTheme="minorHAnsi" w:hAnsiTheme="minorHAnsi" w:cstheme="minorHAnsi"/>
        </w:rPr>
        <w:t xml:space="preserve"> that reducing existential risk is arguably the most important thing in the world,</w:t>
      </w:r>
      <w:r w:rsidRPr="00992060">
        <w:rPr>
          <w:rFonts w:asciiTheme="minorHAnsi" w:hAnsiTheme="minorHAnsi" w:cstheme="minorHAnsi"/>
          <w:sz w:val="16"/>
        </w:rPr>
        <w:t xml:space="preserve"> </w:t>
      </w:r>
      <w:r w:rsidRPr="00992060">
        <w:rPr>
          <w:rStyle w:val="StyleUnderline"/>
          <w:rFonts w:asciiTheme="minorHAnsi" w:hAnsiTheme="minorHAnsi" w:cstheme="minorHAnsi"/>
          <w:highlight w:val="yellow"/>
        </w:rPr>
        <w:t>even if the well-being</w:t>
      </w:r>
      <w:r w:rsidRPr="00992060">
        <w:rPr>
          <w:rStyle w:val="StyleUnderline"/>
          <w:rFonts w:asciiTheme="minorHAnsi" w:hAnsiTheme="minorHAnsi" w:cstheme="minorHAnsi"/>
        </w:rPr>
        <w:t xml:space="preserve"> of these possible people </w:t>
      </w:r>
      <w:r w:rsidRPr="00992060">
        <w:rPr>
          <w:rStyle w:val="StyleUnderline"/>
          <w:rFonts w:asciiTheme="minorHAnsi" w:hAnsiTheme="minorHAnsi" w:cstheme="minorHAnsi"/>
          <w:highlight w:val="yellow"/>
        </w:rPr>
        <w:t>were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given</w:t>
      </w:r>
      <w:r w:rsidRPr="00992060">
        <w:rPr>
          <w:rStyle w:val="StyleUnderline"/>
          <w:rFonts w:asciiTheme="minorHAnsi" w:hAnsiTheme="minorHAnsi" w:cstheme="minorHAnsi"/>
        </w:rPr>
        <w:t xml:space="preserve"> only </w:t>
      </w:r>
      <w:r w:rsidRPr="00992060">
        <w:rPr>
          <w:rStyle w:val="StyleUnderline"/>
          <w:rFonts w:asciiTheme="minorHAnsi" w:hAnsiTheme="minorHAnsi" w:cstheme="minorHAnsi"/>
          <w:highlight w:val="yellow"/>
        </w:rPr>
        <w:t xml:space="preserve">0.001% </w:t>
      </w:r>
      <w:r w:rsidRPr="00992060">
        <w:rPr>
          <w:rStyle w:val="StyleUnderline"/>
          <w:rFonts w:asciiTheme="minorHAnsi" w:hAnsiTheme="minorHAnsi" w:cstheme="minorHAnsi"/>
        </w:rPr>
        <w:t xml:space="preserve">as much </w:t>
      </w:r>
      <w:r w:rsidRPr="00992060">
        <w:rPr>
          <w:rStyle w:val="StyleUnderline"/>
          <w:rFonts w:asciiTheme="minorHAnsi" w:hAnsiTheme="minorHAnsi" w:cstheme="minorHAnsi"/>
          <w:highlight w:val="yellow"/>
        </w:rPr>
        <w:t>weight</w:t>
      </w:r>
      <w:r w:rsidRPr="00992060">
        <w:rPr>
          <w:rStyle w:val="StyleUnderline"/>
          <w:rFonts w:asciiTheme="minorHAnsi" w:hAnsiTheme="minorHAnsi" w:cstheme="minorHAnsi"/>
        </w:rPr>
        <w:t xml:space="preserve"> as that of existing people</w:t>
      </w:r>
      <w:r w:rsidRPr="00992060">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992060">
        <w:rPr>
          <w:rStyle w:val="StyleUnderline"/>
          <w:rFonts w:asciiTheme="minorHAnsi" w:hAnsiTheme="minorHAnsi" w:cstheme="minorHAnsi"/>
        </w:rPr>
        <w:t xml:space="preserve">there’s a good chance that many existing people will, with the aid of life-extension technology, live very long and very </w:t>
      </w:r>
      <w:proofErr w:type="gramStart"/>
      <w:r w:rsidRPr="00992060">
        <w:rPr>
          <w:rStyle w:val="StyleUnderline"/>
          <w:rFonts w:asciiTheme="minorHAnsi" w:hAnsiTheme="minorHAnsi" w:cstheme="minorHAnsi"/>
        </w:rPr>
        <w:t>high quality</w:t>
      </w:r>
      <w:proofErr w:type="gramEnd"/>
      <w:r w:rsidRPr="00992060">
        <w:rPr>
          <w:rStyle w:val="StyleUnderline"/>
          <w:rFonts w:asciiTheme="minorHAnsi" w:hAnsiTheme="minorHAnsi"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992060">
        <w:rPr>
          <w:rFonts w:asciiTheme="minorHAnsi" w:hAnsiTheme="minorHAnsi" w:cstheme="minorHAnsi"/>
          <w:sz w:val="16"/>
        </w:rPr>
        <w:t xml:space="preserve">. But that is a huge mistake. </w:t>
      </w:r>
      <w:r w:rsidRPr="00992060">
        <w:rPr>
          <w:rStyle w:val="StyleUnderline"/>
          <w:rFonts w:asciiTheme="minorHAnsi" w:hAnsiTheme="minorHAnsi" w:cstheme="minorHAnsi"/>
          <w:highlight w:val="yellow"/>
        </w:rPr>
        <w:t xml:space="preserve">Non-consequentialism </w:t>
      </w:r>
      <w:r w:rsidRPr="00992060">
        <w:rPr>
          <w:rStyle w:val="StyleUnderline"/>
          <w:rFonts w:asciiTheme="minorHAnsi" w:hAnsiTheme="minorHAnsi" w:cstheme="minorHAnsi"/>
        </w:rPr>
        <w:t xml:space="preserve">is the view that there’s more that determines rightness than the goodness of consequences or outcomes; it </w:t>
      </w:r>
      <w:r w:rsidRPr="00992060">
        <w:rPr>
          <w:rStyle w:val="StyleUnderline"/>
          <w:rFonts w:asciiTheme="minorHAnsi" w:hAnsiTheme="minorHAnsi" w:cstheme="minorHAnsi"/>
          <w:highlight w:val="yellow"/>
        </w:rPr>
        <w:t>is not</w:t>
      </w:r>
      <w:r w:rsidRPr="00992060">
        <w:rPr>
          <w:rStyle w:val="StyleUnderline"/>
          <w:rFonts w:asciiTheme="minorHAnsi" w:hAnsiTheme="minorHAnsi" w:cstheme="minorHAnsi"/>
        </w:rPr>
        <w:t xml:space="preserve"> the view </w:t>
      </w:r>
      <w:r w:rsidRPr="00992060">
        <w:rPr>
          <w:rStyle w:val="StyleUnderline"/>
          <w:rFonts w:asciiTheme="minorHAnsi" w:hAnsiTheme="minorHAnsi" w:cstheme="minorHAnsi"/>
          <w:highlight w:val="yellow"/>
        </w:rPr>
        <w:t>that the latter don’t matter</w:t>
      </w:r>
      <w:r w:rsidRPr="00992060">
        <w:rPr>
          <w:rStyle w:val="StyleUnderline"/>
          <w:rFonts w:asciiTheme="minorHAnsi" w:hAnsiTheme="minorHAnsi" w:cstheme="minorHAnsi"/>
        </w:rPr>
        <w:t xml:space="preserve">. Even John Rawls wrote, “All ethical doctrines worth our attention take consequences into account in judging rightness. One which did not would simply be irrational, crazy.” </w:t>
      </w:r>
      <w:r w:rsidRPr="00992060">
        <w:rPr>
          <w:rStyle w:val="StyleUnderline"/>
          <w:rFonts w:asciiTheme="minorHAnsi" w:hAnsiTheme="minorHAnsi" w:cstheme="minorHAnsi"/>
          <w:highlight w:val="yellow"/>
        </w:rPr>
        <w:t>Minimally plausible versions of deont</w:t>
      </w:r>
      <w:r w:rsidRPr="00992060">
        <w:rPr>
          <w:rStyle w:val="StyleUnderline"/>
          <w:rFonts w:asciiTheme="minorHAnsi" w:hAnsiTheme="minorHAnsi" w:cstheme="minorHAnsi"/>
        </w:rPr>
        <w:t xml:space="preserve">ology </w:t>
      </w:r>
      <w:r w:rsidRPr="00992060">
        <w:rPr>
          <w:rStyle w:val="StyleUnderline"/>
          <w:rFonts w:asciiTheme="minorHAnsi" w:hAnsiTheme="minorHAnsi" w:cstheme="minorHAnsi"/>
          <w:highlight w:val="yellow"/>
        </w:rPr>
        <w:t>and virtue ethics must be concerned</w:t>
      </w:r>
      <w:r w:rsidRPr="00992060">
        <w:rPr>
          <w:rStyle w:val="StyleUnderline"/>
          <w:rFonts w:asciiTheme="minorHAnsi" w:hAnsiTheme="minorHAnsi" w:cstheme="minorHAnsi"/>
        </w:rPr>
        <w:t xml:space="preserve"> in part </w:t>
      </w:r>
      <w:r w:rsidRPr="00992060">
        <w:rPr>
          <w:rStyle w:val="StyleUnderline"/>
          <w:rFonts w:asciiTheme="minorHAnsi" w:hAnsiTheme="minorHAnsi" w:cstheme="minorHAnsi"/>
          <w:highlight w:val="yellow"/>
        </w:rPr>
        <w:t>with promoting the good</w:t>
      </w:r>
      <w:r w:rsidRPr="00992060">
        <w:rPr>
          <w:rStyle w:val="StyleUnderline"/>
          <w:rFonts w:asciiTheme="minorHAnsi" w:hAnsiTheme="minorHAnsi" w:cstheme="minorHAnsi"/>
        </w:rPr>
        <w:t xml:space="preserve">, from an impartial point of view. They’d thus </w:t>
      </w:r>
      <w:r w:rsidRPr="00992060">
        <w:rPr>
          <w:rStyle w:val="StyleUnderline"/>
          <w:rFonts w:asciiTheme="minorHAnsi" w:hAnsiTheme="minorHAnsi" w:cstheme="minorHAnsi"/>
          <w:highlight w:val="yellow"/>
        </w:rPr>
        <w:t>imply</w:t>
      </w:r>
      <w:r w:rsidRPr="00992060">
        <w:rPr>
          <w:rStyle w:val="StyleUnderline"/>
          <w:rFonts w:asciiTheme="minorHAnsi" w:hAnsiTheme="minorHAnsi" w:cstheme="minorHAnsi"/>
        </w:rPr>
        <w:t xml:space="preserve"> very </w:t>
      </w:r>
      <w:r w:rsidRPr="00992060">
        <w:rPr>
          <w:rStyle w:val="StyleUnderline"/>
          <w:rFonts w:asciiTheme="minorHAnsi" w:hAnsiTheme="minorHAnsi" w:cstheme="minorHAnsi"/>
          <w:highlight w:val="yellow"/>
        </w:rPr>
        <w:t>strong reasons to reduce existential risk</w:t>
      </w:r>
      <w:r w:rsidRPr="00992060">
        <w:rPr>
          <w:rStyle w:val="StyleUnderline"/>
          <w:rFonts w:asciiTheme="minorHAnsi" w:hAnsiTheme="minorHAnsi" w:cstheme="minorHAnsi"/>
        </w:rPr>
        <w:t xml:space="preserve">, </w:t>
      </w:r>
      <w:r w:rsidRPr="00992060">
        <w:rPr>
          <w:rFonts w:asciiTheme="minorHAnsi" w:hAnsiTheme="minorHAnsi"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992060">
        <w:rPr>
          <w:rFonts w:asciiTheme="minorHAnsi" w:hAnsiTheme="minorHAnsi" w:cstheme="minorHAnsi"/>
          <w:sz w:val="16"/>
        </w:rPr>
        <w:t>consists</w:t>
      </w:r>
      <w:proofErr w:type="gramEnd"/>
      <w:r w:rsidRPr="00992060">
        <w:rPr>
          <w:rFonts w:asciiTheme="minorHAnsi" w:hAnsiTheme="minorHAnsi" w:cstheme="min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w:t>
      </w:r>
      <w:r w:rsidRPr="00992060">
        <w:rPr>
          <w:rFonts w:asciiTheme="minorHAnsi" w:hAnsiTheme="minorHAnsi" w:cstheme="minorHAnsi"/>
          <w:sz w:val="16"/>
        </w:rPr>
        <w:lastRenderedPageBreak/>
        <w:t xml:space="preserve">reason to perform an act unless one </w:t>
      </w:r>
      <w:proofErr w:type="gramStart"/>
      <w:r w:rsidRPr="00992060">
        <w:rPr>
          <w:rFonts w:asciiTheme="minorHAnsi" w:hAnsiTheme="minorHAnsi" w:cstheme="minorHAnsi"/>
          <w:sz w:val="16"/>
        </w:rPr>
        <w:t>actually desires</w:t>
      </w:r>
      <w:proofErr w:type="gramEnd"/>
      <w:r w:rsidRPr="00992060">
        <w:rPr>
          <w:rFonts w:asciiTheme="minorHAnsi" w:hAnsiTheme="minorHAnsi" w:cstheme="minorHAns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992060">
        <w:rPr>
          <w:rFonts w:asciiTheme="minorHAnsi" w:hAnsiTheme="minorHAnsi" w:cstheme="minorHAnsi"/>
          <w:sz w:val="16"/>
        </w:rPr>
        <w:t>all of</w:t>
      </w:r>
      <w:proofErr w:type="gramEnd"/>
      <w:r w:rsidRPr="00992060">
        <w:rPr>
          <w:rFonts w:asciiTheme="minorHAnsi" w:hAnsiTheme="minorHAnsi" w:cstheme="min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92060">
        <w:rPr>
          <w:rStyle w:val="StyleUnderline"/>
          <w:rFonts w:asciiTheme="minorHAnsi" w:hAnsiTheme="minorHAnsi" w:cstheme="minorHAnsi"/>
        </w:rPr>
        <w:t xml:space="preserve">We should also </w:t>
      </w:r>
      <w:proofErr w:type="gramStart"/>
      <w:r w:rsidRPr="00992060">
        <w:rPr>
          <w:rStyle w:val="StyleUnderline"/>
          <w:rFonts w:asciiTheme="minorHAnsi" w:hAnsiTheme="minorHAnsi" w:cstheme="minorHAnsi"/>
        </w:rPr>
        <w:t>take into account</w:t>
      </w:r>
      <w:proofErr w:type="gramEnd"/>
      <w:r w:rsidRPr="00992060">
        <w:rPr>
          <w:rStyle w:val="StyleUnderline"/>
          <w:rFonts w:asciiTheme="minorHAnsi" w:hAnsiTheme="minorHAnsi" w:cstheme="minorHAnsi"/>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992060">
        <w:rPr>
          <w:rFonts w:asciiTheme="minorHAnsi" w:hAnsiTheme="minorHAnsi" w:cstheme="minorHAnsi"/>
          <w:sz w:val="16"/>
        </w:rPr>
        <w:t>. But even those (hedonistic egoists) who disagree should have a significant level of confidence that they are mistaken, and that one of the above views is correct</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 xml:space="preserve">Even if they were 90% sure </w:t>
      </w:r>
      <w:r w:rsidRPr="00992060">
        <w:rPr>
          <w:rStyle w:val="StyleUnderline"/>
          <w:rFonts w:asciiTheme="minorHAnsi" w:hAnsiTheme="minorHAnsi" w:cstheme="minorHAnsi"/>
        </w:rPr>
        <w:t xml:space="preserve">that their view is the correct one (and 10% sure that one of these other ones is correct), </w:t>
      </w:r>
      <w:r w:rsidRPr="00992060">
        <w:rPr>
          <w:rStyle w:val="StyleUnderline"/>
          <w:rFonts w:asciiTheme="minorHAnsi" w:hAnsiTheme="minorHAnsi" w:cstheme="minorHAnsi"/>
          <w:highlight w:val="yellow"/>
        </w:rPr>
        <w:t xml:space="preserve">they would have </w:t>
      </w:r>
      <w:proofErr w:type="gramStart"/>
      <w:r w:rsidRPr="00992060">
        <w:rPr>
          <w:rStyle w:val="StyleUnderline"/>
          <w:rFonts w:asciiTheme="minorHAnsi" w:hAnsiTheme="minorHAnsi" w:cstheme="minorHAnsi"/>
        </w:rPr>
        <w:t>pretty strong</w:t>
      </w:r>
      <w:proofErr w:type="gramEnd"/>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 xml:space="preserve">reason, from </w:t>
      </w:r>
      <w:r w:rsidRPr="00992060">
        <w:rPr>
          <w:rStyle w:val="StyleUnderline"/>
          <w:rFonts w:asciiTheme="minorHAnsi" w:hAnsiTheme="minorHAnsi" w:cstheme="minorHAnsi"/>
        </w:rPr>
        <w:t xml:space="preserve">the standpoint of </w:t>
      </w:r>
      <w:r w:rsidRPr="00992060">
        <w:rPr>
          <w:rStyle w:val="StyleUnderline"/>
          <w:rFonts w:asciiTheme="minorHAnsi" w:hAnsiTheme="minorHAnsi" w:cstheme="minorHAnsi"/>
          <w:highlight w:val="yellow"/>
        </w:rPr>
        <w:t>moral uncertainty, to reduce existential risk</w:t>
      </w:r>
      <w:r w:rsidRPr="00992060">
        <w:rPr>
          <w:rStyle w:val="StyleUnderline"/>
          <w:rFonts w:asciiTheme="minorHAnsi" w:hAnsi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992060">
        <w:rPr>
          <w:rFonts w:asciiTheme="minorHAnsi" w:hAnsiTheme="minorHAnsi" w:cstheme="minorHAnsi"/>
          <w:sz w:val="16"/>
        </w:rPr>
        <w:t xml:space="preserve">. Again, this is largely </w:t>
      </w:r>
      <w:proofErr w:type="gramStart"/>
      <w:r w:rsidRPr="00992060">
        <w:rPr>
          <w:rFonts w:asciiTheme="minorHAnsi" w:hAnsiTheme="minorHAnsi" w:cstheme="minorHAnsi"/>
          <w:sz w:val="16"/>
        </w:rPr>
        <w:t>for the reason that</w:t>
      </w:r>
      <w:proofErr w:type="gramEnd"/>
      <w:r w:rsidRPr="00992060">
        <w:rPr>
          <w:rFonts w:asciiTheme="minorHAnsi" w:hAnsiTheme="minorHAnsi" w:cstheme="min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992060">
        <w:rPr>
          <w:rFonts w:asciiTheme="minorHAnsi" w:hAnsiTheme="minorHAnsi" w:cstheme="minorHAnsi"/>
          <w:sz w:val="16"/>
        </w:rPr>
        <w:t>fairly implausible</w:t>
      </w:r>
      <w:proofErr w:type="gramEnd"/>
      <w:r w:rsidRPr="00992060">
        <w:rPr>
          <w:rFonts w:asciiTheme="minorHAnsi" w:hAnsiTheme="minorHAnsi" w:cstheme="minorHAnsi"/>
          <w:sz w:val="16"/>
        </w:rPr>
        <w:t xml:space="preserve"> views. And even if things did not go well for our ancestors, I am optimistic that they will overall go fantastically well for our </w:t>
      </w:r>
      <w:proofErr w:type="gramStart"/>
      <w:r w:rsidRPr="00992060">
        <w:rPr>
          <w:rFonts w:asciiTheme="minorHAnsi" w:hAnsiTheme="minorHAnsi" w:cstheme="minorHAnsi"/>
          <w:sz w:val="16"/>
        </w:rPr>
        <w:t>descendants, if</w:t>
      </w:r>
      <w:proofErr w:type="gramEnd"/>
      <w:r w:rsidRPr="00992060">
        <w:rPr>
          <w:rFonts w:asciiTheme="minorHAnsi" w:hAnsiTheme="minorHAnsi" w:cstheme="minorHAnsi"/>
          <w:sz w:val="16"/>
        </w:rPr>
        <w:t xml:space="preserve"> we allow them to. I suspect that most of us alive today – at least those of us not suffering from extreme illness or poverty – have lives that are well worth living, and that things will continue to improve. </w:t>
      </w:r>
      <w:r w:rsidRPr="00992060">
        <w:rPr>
          <w:rStyle w:val="StyleUnderline"/>
          <w:rFonts w:asciiTheme="minorHAnsi" w:hAnsiTheme="minorHAnsi" w:cstheme="minorHAnsi"/>
        </w:rPr>
        <w:t>Derek Parfit, whose work has emphasized future generations as well as agreement in ethics, described our situation clearly and accurately:</w:t>
      </w:r>
      <w:r w:rsidRPr="00992060">
        <w:rPr>
          <w:rFonts w:asciiTheme="minorHAnsi" w:hAnsiTheme="minorHAnsi" w:cstheme="minorHAnsi"/>
          <w:sz w:val="16"/>
        </w:rPr>
        <w:t xml:space="preserve"> “We live during the hinge of history. </w:t>
      </w:r>
      <w:r w:rsidRPr="00992060">
        <w:rPr>
          <w:rStyle w:val="StyleUnderline"/>
          <w:rFonts w:asciiTheme="minorHAnsi" w:hAnsi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992060">
        <w:rPr>
          <w:rFonts w:asciiTheme="minorHAnsi" w:hAnsiTheme="minorHAnsi" w:cstheme="minorHAnsi"/>
          <w:sz w:val="16"/>
        </w:rPr>
        <w:t xml:space="preserve"> </w:t>
      </w:r>
      <w:r w:rsidRPr="00992060">
        <w:rPr>
          <w:rStyle w:val="StyleUnderline"/>
          <w:rFonts w:asciiTheme="minorHAnsi" w:hAnsi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992060">
        <w:rPr>
          <w:rFonts w:asciiTheme="minorHAnsi" w:hAnsiTheme="minorHAnsi" w:cstheme="minorHAnsi"/>
          <w:sz w:val="16"/>
        </w:rPr>
        <w:t>.” (From chapter 36 of On What Matters)</w:t>
      </w:r>
    </w:p>
    <w:p w14:paraId="6FE1D8D2" w14:textId="0D348F72" w:rsidR="00506A8F" w:rsidRPr="00B35DA5" w:rsidRDefault="00506A8F" w:rsidP="00506A8F">
      <w:pPr>
        <w:pStyle w:val="Heading4"/>
      </w:pPr>
      <w:r>
        <w:t xml:space="preserve">Non util ethics are impossible, science proves util is inescapable </w:t>
      </w:r>
      <w:r w:rsidR="003A1610">
        <w:t>and captures their offense</w:t>
      </w:r>
    </w:p>
    <w:p w14:paraId="4647E52D" w14:textId="77777777" w:rsidR="00506A8F" w:rsidRPr="00B35DA5" w:rsidRDefault="00506A8F" w:rsidP="00506A8F">
      <w:r w:rsidRPr="00C648B7">
        <w:rPr>
          <w:rStyle w:val="Style13ptBold"/>
        </w:rPr>
        <w:t>Greene 10</w:t>
      </w:r>
      <w:r w:rsidRPr="00B35DA5">
        <w:t xml:space="preserve"> – Joshua, Associate Professor of Social science in the Department of Psychology at Harvard University </w:t>
      </w:r>
    </w:p>
    <w:p w14:paraId="4F2FD6F9" w14:textId="77777777" w:rsidR="00506A8F" w:rsidRPr="00B35DA5" w:rsidRDefault="00506A8F" w:rsidP="00506A8F">
      <w:r w:rsidRPr="00B35DA5">
        <w:t>(The Secret Joke of Kant’s Soul published in Moral Psychology: Historical and Contemporary Readings, accessed: www.fed.cuhk.edu.hk/~lchang/material/Evolutionary/Developmental/Greene-KantSoul.pdf)</w:t>
      </w:r>
    </w:p>
    <w:p w14:paraId="5B39689F" w14:textId="77777777" w:rsidR="00F96B54" w:rsidRDefault="00506A8F" w:rsidP="00506A8F">
      <w:pPr>
        <w:rPr>
          <w:b/>
          <w:iCs/>
          <w:u w:val="single"/>
          <w:bdr w:val="single" w:sz="8" w:space="0" w:color="auto"/>
        </w:rPr>
      </w:pPr>
      <w:r w:rsidRPr="00B35DA5">
        <w:rPr>
          <w:b/>
          <w:u w:val="single"/>
        </w:rPr>
        <w:lastRenderedPageBreak/>
        <w:t xml:space="preserve">What </w:t>
      </w:r>
      <w:r w:rsidRPr="00B11307">
        <w:rPr>
          <w:b/>
          <w:iCs/>
          <w:u w:val="single"/>
          <w:bdr w:val="single" w:sz="8" w:space="0" w:color="auto"/>
        </w:rPr>
        <w:t xml:space="preserve">turn-of-the-millennium </w:t>
      </w:r>
      <w:r w:rsidRPr="00D0703D">
        <w:rPr>
          <w:b/>
          <w:iCs/>
          <w:highlight w:val="green"/>
          <w:u w:val="single"/>
          <w:bdr w:val="single" w:sz="8" w:space="0" w:color="auto"/>
        </w:rPr>
        <w:t>science</w:t>
      </w:r>
      <w:r w:rsidRPr="00D0703D">
        <w:rPr>
          <w:sz w:val="16"/>
          <w:highlight w:val="green"/>
        </w:rPr>
        <w:t xml:space="preserve"> </w:t>
      </w:r>
      <w:r w:rsidRPr="00D0703D">
        <w:rPr>
          <w:b/>
          <w:highlight w:val="green"/>
          <w:u w:val="single"/>
        </w:rPr>
        <w:t>is telling us</w:t>
      </w:r>
      <w:r w:rsidRPr="00B35DA5">
        <w:rPr>
          <w:b/>
          <w:u w:val="single"/>
        </w:rPr>
        <w:t xml:space="preserve"> is that </w:t>
      </w:r>
      <w:r w:rsidRPr="00D0703D">
        <w:rPr>
          <w:b/>
          <w:highlight w:val="green"/>
          <w:u w:val="single"/>
        </w:rPr>
        <w:t xml:space="preserve">human </w:t>
      </w:r>
      <w:r w:rsidRPr="00D0703D">
        <w:rPr>
          <w:rFonts w:eastAsia="Malgun Gothic"/>
          <w:b/>
          <w:iCs/>
          <w:highlight w:val="green"/>
          <w:u w:val="single"/>
          <w:bdr w:val="single" w:sz="8" w:space="0" w:color="auto"/>
        </w:rPr>
        <w:t>mo</w:t>
      </w:r>
      <w:r w:rsidRPr="00D0703D">
        <w:rPr>
          <w:b/>
          <w:iCs/>
          <w:highlight w:val="green"/>
          <w:u w:val="single"/>
          <w:bdr w:val="single" w:sz="8" w:space="0" w:color="auto"/>
        </w:rPr>
        <w:t>ral judgment is not a pristine rational enterprise</w:t>
      </w:r>
      <w:r w:rsidRPr="00B35DA5">
        <w:rPr>
          <w:sz w:val="16"/>
        </w:rPr>
        <w:t xml:space="preserve">, that our </w:t>
      </w:r>
      <w:r w:rsidRPr="00B35DA5">
        <w:rPr>
          <w:b/>
          <w:u w:val="single"/>
        </w:rPr>
        <w:t xml:space="preserve">moral </w:t>
      </w:r>
      <w:r w:rsidRPr="00D0703D">
        <w:rPr>
          <w:b/>
          <w:highlight w:val="green"/>
          <w:u w:val="single"/>
        </w:rPr>
        <w:t>judgments are driven by a hodgepodge of emotional dispositions</w:t>
      </w:r>
      <w:r w:rsidRPr="00B35DA5">
        <w:rPr>
          <w:b/>
          <w:u w:val="single"/>
        </w:rPr>
        <w:t xml:space="preserve">, which themselves were </w:t>
      </w:r>
      <w:r w:rsidRPr="00D0703D">
        <w:rPr>
          <w:b/>
          <w:highlight w:val="green"/>
          <w:u w:val="single"/>
        </w:rPr>
        <w:t>shaped by a hodgepodge of evolutionary forces,</w:t>
      </w:r>
      <w:r w:rsidRPr="00B35DA5">
        <w:rPr>
          <w:b/>
          <w:u w:val="single"/>
        </w:rPr>
        <w:t xml:space="preserve"> both </w:t>
      </w:r>
      <w:r w:rsidRPr="00D0703D">
        <w:rPr>
          <w:b/>
          <w:highlight w:val="green"/>
          <w:u w:val="single"/>
        </w:rPr>
        <w:t>biological and cultural</w:t>
      </w:r>
      <w:r w:rsidRPr="00B35DA5">
        <w:rPr>
          <w:sz w:val="16"/>
        </w:rPr>
        <w:t xml:space="preserve">. </w:t>
      </w:r>
      <w:r w:rsidRPr="00B35DA5">
        <w:rPr>
          <w:b/>
          <w:u w:val="single"/>
        </w:rPr>
        <w:t xml:space="preserve">Because of this, </w:t>
      </w:r>
      <w:r w:rsidRPr="00D0703D">
        <w:rPr>
          <w:b/>
          <w:highlight w:val="green"/>
          <w:u w:val="single"/>
        </w:rPr>
        <w:t xml:space="preserve">it is </w:t>
      </w:r>
      <w:r w:rsidRPr="00D0703D">
        <w:rPr>
          <w:b/>
          <w:iCs/>
          <w:highlight w:val="green"/>
          <w:u w:val="single"/>
          <w:bdr w:val="single" w:sz="8" w:space="0" w:color="auto"/>
        </w:rPr>
        <w:t>exceedingly unlikely</w:t>
      </w:r>
      <w:r w:rsidRPr="00B35DA5">
        <w:rPr>
          <w:b/>
          <w:iCs/>
          <w:u w:val="single"/>
          <w:bdr w:val="single" w:sz="8" w:space="0" w:color="auto"/>
        </w:rPr>
        <w:t xml:space="preserve"> that </w:t>
      </w:r>
      <w:r w:rsidRPr="00D0703D">
        <w:rPr>
          <w:b/>
          <w:iCs/>
          <w:highlight w:val="green"/>
          <w:u w:val="single"/>
          <w:bdr w:val="single" w:sz="8" w:space="0" w:color="auto"/>
        </w:rPr>
        <w:t>there is any</w:t>
      </w:r>
      <w:r w:rsidRPr="00B35DA5">
        <w:rPr>
          <w:b/>
          <w:iCs/>
          <w:u w:val="single"/>
          <w:bdr w:val="single" w:sz="8" w:space="0" w:color="auto"/>
        </w:rPr>
        <w:t xml:space="preserve"> rationally </w:t>
      </w:r>
      <w:r w:rsidRPr="00D0703D">
        <w:rPr>
          <w:b/>
          <w:iCs/>
          <w:highlight w:val="green"/>
          <w:u w:val="single"/>
          <w:bdr w:val="single" w:sz="8" w:space="0" w:color="auto"/>
        </w:rPr>
        <w:t>coherent normative moral theory that can accommodate our moral intuitions</w:t>
      </w:r>
      <w:r w:rsidRPr="00B35DA5">
        <w:rPr>
          <w:sz w:val="16"/>
        </w:rPr>
        <w:t xml:space="preserve">. Moreover, </w:t>
      </w:r>
      <w:r w:rsidRPr="00B35DA5">
        <w:rPr>
          <w:b/>
          <w:u w:val="single"/>
        </w:rPr>
        <w:t>anyone who claims to have such a theory</w:t>
      </w:r>
      <w:r w:rsidRPr="00B35DA5">
        <w:rPr>
          <w:sz w:val="16"/>
        </w:rPr>
        <w:t xml:space="preserve">, or even part of one, </w:t>
      </w:r>
      <w:r w:rsidRPr="00B35DA5">
        <w:rPr>
          <w:b/>
          <w:iCs/>
          <w:u w:val="single"/>
          <w:bdr w:val="single" w:sz="8" w:space="0" w:color="auto"/>
        </w:rPr>
        <w:t>almost certainly doesn't</w:t>
      </w:r>
      <w:r w:rsidRPr="00B35DA5">
        <w:rPr>
          <w:sz w:val="16"/>
        </w:rPr>
        <w:t xml:space="preserve">. Instead, what that person probably has is a moral rationalization. </w:t>
      </w:r>
      <w:r w:rsidRPr="00B35DA5">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B35DA5">
        <w:rPr>
          <w:sz w:val="16"/>
          <w:szCs w:val="14"/>
        </w:rPr>
        <w:t>on the basis of</w:t>
      </w:r>
      <w:proofErr w:type="gramEnd"/>
      <w:r w:rsidRPr="00B35DA5">
        <w:rPr>
          <w:sz w:val="16"/>
          <w:szCs w:val="14"/>
        </w:rPr>
        <w:t xml:space="preserve"> the available evidence that the phenomenon of rationalist deontological philosophy is best explained as a rationalization of evolved emotional intuition (Harman, 1977). </w:t>
      </w:r>
      <w:r w:rsidRPr="00B35DA5">
        <w:rPr>
          <w:sz w:val="16"/>
        </w:rPr>
        <w:t xml:space="preserve">Missing the Deontological </w:t>
      </w:r>
      <w:proofErr w:type="gramStart"/>
      <w:r w:rsidRPr="00B35DA5">
        <w:rPr>
          <w:sz w:val="16"/>
        </w:rPr>
        <w:t>Point</w:t>
      </w:r>
      <w:proofErr w:type="gramEnd"/>
      <w:r w:rsidRPr="00B35DA5">
        <w:rPr>
          <w:sz w:val="16"/>
        </w:rPr>
        <w:t xml:space="preserve"> I suspect that </w:t>
      </w:r>
      <w:r w:rsidRPr="00B35DA5">
        <w:rPr>
          <w:b/>
          <w:u w:val="single"/>
        </w:rPr>
        <w:t xml:space="preserve">rationalist </w:t>
      </w:r>
      <w:r w:rsidRPr="00506A8F">
        <w:rPr>
          <w:b/>
          <w:highlight w:val="green"/>
          <w:u w:val="single"/>
        </w:rPr>
        <w:t>deontologists</w:t>
      </w:r>
      <w:r w:rsidRPr="00B11307">
        <w:rPr>
          <w:b/>
          <w:u w:val="single"/>
        </w:rPr>
        <w:t xml:space="preserve"> will remain unmoved by the arguments presented here</w:t>
      </w:r>
      <w:r w:rsidRPr="00B11307">
        <w:rPr>
          <w:sz w:val="16"/>
        </w:rPr>
        <w:t xml:space="preserve">. Instead, I suspect, </w:t>
      </w:r>
      <w:r w:rsidRPr="00B11307">
        <w:rPr>
          <w:b/>
          <w:u w:val="single"/>
        </w:rPr>
        <w:t>they</w:t>
      </w:r>
      <w:r w:rsidRPr="00B11307">
        <w:rPr>
          <w:sz w:val="16"/>
        </w:rPr>
        <w:t xml:space="preserve"> </w:t>
      </w:r>
      <w:r w:rsidRPr="00B11307">
        <w:rPr>
          <w:b/>
          <w:u w:val="single"/>
        </w:rPr>
        <w:t xml:space="preserve">will </w:t>
      </w:r>
      <w:r w:rsidRPr="00506A8F">
        <w:rPr>
          <w:b/>
          <w:highlight w:val="green"/>
          <w:u w:val="single"/>
        </w:rPr>
        <w:t>insist</w:t>
      </w:r>
      <w:r w:rsidRPr="00B11307">
        <w:rPr>
          <w:b/>
          <w:u w:val="single"/>
        </w:rPr>
        <w:t xml:space="preserve"> that </w:t>
      </w:r>
      <w:r w:rsidRPr="00506A8F">
        <w:rPr>
          <w:b/>
          <w:highlight w:val="green"/>
          <w:u w:val="single"/>
        </w:rPr>
        <w:t>I have</w:t>
      </w:r>
      <w:r w:rsidRPr="00B11307">
        <w:rPr>
          <w:b/>
          <w:u w:val="single"/>
        </w:rPr>
        <w:t xml:space="preserve"> </w:t>
      </w:r>
      <w:r w:rsidRPr="00B11307">
        <w:rPr>
          <w:b/>
          <w:iCs/>
          <w:u w:val="single"/>
          <w:bdr w:val="single" w:sz="8" w:space="0" w:color="auto"/>
        </w:rPr>
        <w:t xml:space="preserve">simply </w:t>
      </w:r>
      <w:r w:rsidRPr="00506A8F">
        <w:rPr>
          <w:b/>
          <w:iCs/>
          <w:highlight w:val="green"/>
          <w:u w:val="single"/>
          <w:bdr w:val="single" w:sz="8" w:space="0" w:color="auto"/>
        </w:rPr>
        <w:t>misunderstood</w:t>
      </w:r>
      <w:r w:rsidRPr="00B11307">
        <w:rPr>
          <w:b/>
          <w:iCs/>
          <w:u w:val="single"/>
          <w:bdr w:val="single" w:sz="8" w:space="0" w:color="auto"/>
        </w:rPr>
        <w:t xml:space="preserve"> what</w:t>
      </w:r>
      <w:r w:rsidRPr="00B11307">
        <w:rPr>
          <w:sz w:val="16"/>
        </w:rPr>
        <w:t xml:space="preserve"> Kant and like-minded </w:t>
      </w:r>
      <w:r w:rsidRPr="00B11307">
        <w:rPr>
          <w:b/>
          <w:iCs/>
          <w:u w:val="single"/>
          <w:bdr w:val="single" w:sz="8" w:space="0" w:color="auto"/>
        </w:rPr>
        <w:t>deontologists are all about</w:t>
      </w:r>
      <w:r w:rsidRPr="00B11307">
        <w:rPr>
          <w:sz w:val="16"/>
        </w:rPr>
        <w:t xml:space="preserve">. </w:t>
      </w:r>
      <w:r w:rsidRPr="00B11307">
        <w:rPr>
          <w:b/>
          <w:u w:val="single"/>
        </w:rPr>
        <w:t>Deontology</w:t>
      </w:r>
      <w:r w:rsidRPr="00B35DA5">
        <w:rPr>
          <w:b/>
          <w:u w:val="single"/>
        </w:rPr>
        <w:t>, they will say, isn't about this intuition or that intuition</w:t>
      </w:r>
      <w:r w:rsidRPr="00B35DA5">
        <w:rPr>
          <w:sz w:val="16"/>
        </w:rPr>
        <w:t xml:space="preserve">. It's not defined by its normative differences with consequentialism. </w:t>
      </w:r>
      <w:r w:rsidRPr="00B35DA5">
        <w:rPr>
          <w:b/>
          <w:u w:val="single"/>
        </w:rPr>
        <w:t>Rather, deontology is about taking humanity seriously</w:t>
      </w:r>
      <w:r w:rsidRPr="00B35DA5">
        <w:rPr>
          <w:sz w:val="16"/>
        </w:rPr>
        <w:t>. Above all else, it's about respect for persons. It's about treating others as fellow rational creatures rather than as mere objects, about acting for reasons rational beings can share. And so on (</w:t>
      </w:r>
      <w:proofErr w:type="spellStart"/>
      <w:r w:rsidRPr="00B35DA5">
        <w:rPr>
          <w:sz w:val="16"/>
        </w:rPr>
        <w:t>Korsgaard</w:t>
      </w:r>
      <w:proofErr w:type="spellEnd"/>
      <w:r w:rsidRPr="00B35DA5">
        <w:rPr>
          <w:sz w:val="16"/>
        </w:rPr>
        <w:t xml:space="preserve">, 1996a; </w:t>
      </w:r>
      <w:proofErr w:type="spellStart"/>
      <w:r w:rsidRPr="00B35DA5">
        <w:rPr>
          <w:sz w:val="16"/>
        </w:rPr>
        <w:t>Korsgaard</w:t>
      </w:r>
      <w:proofErr w:type="spellEnd"/>
      <w:r w:rsidRPr="00B35DA5">
        <w:rPr>
          <w:sz w:val="16"/>
        </w:rPr>
        <w:t xml:space="preserve">, 1996b). </w:t>
      </w:r>
      <w:r w:rsidRPr="00B35DA5">
        <w:rPr>
          <w:b/>
          <w:u w:val="single"/>
        </w:rPr>
        <w:t xml:space="preserve">This is, no doubt, how many </w:t>
      </w:r>
      <w:r w:rsidRPr="00D0703D">
        <w:rPr>
          <w:b/>
          <w:highlight w:val="green"/>
          <w:u w:val="single"/>
        </w:rPr>
        <w:t>deontologists</w:t>
      </w:r>
      <w:r w:rsidRPr="00B35DA5">
        <w:rPr>
          <w:b/>
          <w:u w:val="single"/>
        </w:rPr>
        <w:t xml:space="preserve"> see deontology. But this </w:t>
      </w:r>
      <w:r w:rsidRPr="00D0703D">
        <w:rPr>
          <w:b/>
          <w:highlight w:val="green"/>
          <w:u w:val="single"/>
        </w:rPr>
        <w:t>insider's view</w:t>
      </w:r>
      <w:r w:rsidRPr="00B35DA5">
        <w:rPr>
          <w:sz w:val="16"/>
        </w:rPr>
        <w:t xml:space="preserve">, as I've suggested, </w:t>
      </w:r>
      <w:r w:rsidRPr="00D0703D">
        <w:rPr>
          <w:b/>
          <w:iCs/>
          <w:highlight w:val="green"/>
          <w:u w:val="single"/>
          <w:bdr w:val="single" w:sz="8" w:space="0" w:color="auto"/>
        </w:rPr>
        <w:t>may be misleading</w:t>
      </w:r>
      <w:r w:rsidRPr="00B35DA5">
        <w:rPr>
          <w:sz w:val="16"/>
        </w:rPr>
        <w:t xml:space="preserve">. </w:t>
      </w:r>
      <w:r w:rsidRPr="00B35DA5">
        <w:rPr>
          <w:b/>
          <w:u w:val="single"/>
        </w:rPr>
        <w:t>The problem</w:t>
      </w:r>
      <w:r w:rsidRPr="00B35DA5">
        <w:rPr>
          <w:sz w:val="16"/>
        </w:rPr>
        <w:t xml:space="preserve">, more specifically, </w:t>
      </w:r>
      <w:r w:rsidRPr="00B35DA5">
        <w:rPr>
          <w:b/>
          <w:iCs/>
          <w:u w:val="single"/>
          <w:bdr w:val="single" w:sz="8" w:space="0" w:color="auto"/>
        </w:rPr>
        <w:t xml:space="preserve">is that </w:t>
      </w:r>
      <w:r w:rsidRPr="00D0703D">
        <w:rPr>
          <w:b/>
          <w:iCs/>
          <w:highlight w:val="green"/>
          <w:u w:val="single"/>
          <w:bdr w:val="single" w:sz="8" w:space="0" w:color="auto"/>
        </w:rPr>
        <w:t>it defines deontology in terms of values that are not distinctively deontological</w:t>
      </w:r>
      <w:r w:rsidRPr="00B35DA5">
        <w:rPr>
          <w:sz w:val="16"/>
        </w:rPr>
        <w:t xml:space="preserve">, though they may appear to be from the inside. </w:t>
      </w:r>
      <w:r w:rsidRPr="00B35DA5">
        <w:rPr>
          <w:b/>
          <w:u w:val="single"/>
        </w:rPr>
        <w:t>Consider the following analogy with religion</w:t>
      </w:r>
      <w:r w:rsidRPr="00B11307">
        <w:rPr>
          <w:b/>
          <w:u w:val="single"/>
        </w:rPr>
        <w:t>. When one asks a religious person to explain the essence of his religion, one often gets an answer like this: "It's about love</w:t>
      </w:r>
      <w:r w:rsidRPr="00B11307">
        <w:rPr>
          <w:sz w:val="16"/>
        </w:rPr>
        <w:t xml:space="preserve">, really. It's about looking out for other people, looking beyond oneself. It's about community, being part of something larger than oneself." </w:t>
      </w:r>
      <w:r w:rsidRPr="00B11307">
        <w:rPr>
          <w:b/>
          <w:u w:val="single"/>
        </w:rPr>
        <w:t>This sort of answer accurately captures the phenomenology of many people's religion, but it's nevertheless inadequate for distinguishing religion from other things</w:t>
      </w:r>
      <w:r w:rsidRPr="00B11307">
        <w:rPr>
          <w:sz w:val="16"/>
        </w:rPr>
        <w:t>. This is because many, if not most, non-religious people asp</w:t>
      </w:r>
      <w:r w:rsidRPr="00B35DA5">
        <w:rPr>
          <w:sz w:val="16"/>
        </w:rPr>
        <w:t xml:space="preserve">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B35DA5">
        <w:rPr>
          <w:b/>
          <w:u w:val="single"/>
        </w:rPr>
        <w:t xml:space="preserve">the standard </w:t>
      </w:r>
      <w:r w:rsidRPr="00D0703D">
        <w:rPr>
          <w:b/>
          <w:highlight w:val="green"/>
          <w:u w:val="single"/>
        </w:rPr>
        <w:t>deontological/</w:t>
      </w:r>
      <w:r w:rsidRPr="00B35DA5">
        <w:rPr>
          <w:b/>
          <w:u w:val="single"/>
        </w:rPr>
        <w:t xml:space="preserve">Kantian </w:t>
      </w:r>
      <w:r w:rsidRPr="00D0703D">
        <w:rPr>
          <w:b/>
          <w:highlight w:val="green"/>
          <w:u w:val="single"/>
        </w:rPr>
        <w:t>self-</w:t>
      </w:r>
      <w:proofErr w:type="spellStart"/>
      <w:r w:rsidRPr="00D0703D">
        <w:rPr>
          <w:b/>
          <w:highlight w:val="green"/>
          <w:u w:val="single"/>
        </w:rPr>
        <w:t>characterizatons</w:t>
      </w:r>
      <w:proofErr w:type="spellEnd"/>
      <w:r w:rsidRPr="00D0703D">
        <w:rPr>
          <w:b/>
          <w:highlight w:val="green"/>
          <w:u w:val="single"/>
        </w:rPr>
        <w:t xml:space="preserve"> </w:t>
      </w:r>
      <w:r w:rsidRPr="00D0703D">
        <w:rPr>
          <w:b/>
          <w:iCs/>
          <w:highlight w:val="green"/>
          <w:u w:val="single"/>
          <w:bdr w:val="single" w:sz="8" w:space="0" w:color="auto"/>
        </w:rPr>
        <w:t>fail to distinguish deontology from other approaches to ethics</w:t>
      </w:r>
      <w:r w:rsidRPr="00B35DA5">
        <w:rPr>
          <w:sz w:val="16"/>
        </w:rPr>
        <w:t xml:space="preserve">. (See also Kagan (Kagan, 1997, pp. 70-78.) on the difficulty of defining deontology.) It seems to me that </w:t>
      </w:r>
      <w:r w:rsidRPr="00D0703D">
        <w:rPr>
          <w:b/>
          <w:highlight w:val="green"/>
          <w:u w:val="single"/>
        </w:rPr>
        <w:t>consequentialists</w:t>
      </w:r>
      <w:r w:rsidRPr="00D0703D">
        <w:rPr>
          <w:sz w:val="16"/>
          <w:highlight w:val="green"/>
        </w:rPr>
        <w:t>,</w:t>
      </w:r>
      <w:r w:rsidRPr="00B35DA5">
        <w:rPr>
          <w:sz w:val="16"/>
        </w:rPr>
        <w:t xml:space="preserve"> as much as anyone else, </w:t>
      </w:r>
      <w:r w:rsidRPr="00B35DA5">
        <w:rPr>
          <w:b/>
          <w:iCs/>
          <w:u w:val="single"/>
          <w:bdr w:val="single" w:sz="8" w:space="0" w:color="auto"/>
        </w:rPr>
        <w:t>have respect for persons</w:t>
      </w:r>
      <w:r w:rsidRPr="00B35DA5">
        <w:rPr>
          <w:sz w:val="16"/>
        </w:rPr>
        <w:t xml:space="preserve">, </w:t>
      </w:r>
      <w:r w:rsidRPr="00D0703D">
        <w:rPr>
          <w:b/>
          <w:highlight w:val="green"/>
          <w:u w:val="single"/>
        </w:rPr>
        <w:t xml:space="preserve">are </w:t>
      </w:r>
      <w:r w:rsidRPr="00D0703D">
        <w:rPr>
          <w:b/>
          <w:iCs/>
          <w:highlight w:val="green"/>
          <w:u w:val="single"/>
          <w:bdr w:val="single" w:sz="8" w:space="0" w:color="auto"/>
        </w:rPr>
        <w:t>against treating people as mere objects</w:t>
      </w:r>
    </w:p>
    <w:p w14:paraId="05B42774" w14:textId="77777777" w:rsidR="00F96B54" w:rsidRDefault="00F96B54" w:rsidP="00506A8F">
      <w:pPr>
        <w:rPr>
          <w:b/>
          <w:iCs/>
          <w:u w:val="single"/>
          <w:bdr w:val="single" w:sz="8" w:space="0" w:color="auto"/>
        </w:rPr>
      </w:pPr>
    </w:p>
    <w:p w14:paraId="0100587B" w14:textId="77777777" w:rsidR="00F96B54" w:rsidRDefault="00F96B54" w:rsidP="00506A8F">
      <w:pPr>
        <w:rPr>
          <w:b/>
          <w:iCs/>
          <w:u w:val="single"/>
          <w:bdr w:val="single" w:sz="8" w:space="0" w:color="auto"/>
        </w:rPr>
      </w:pPr>
    </w:p>
    <w:p w14:paraId="7956F04F" w14:textId="6B5A446F" w:rsidR="00506A8F" w:rsidRDefault="00506A8F" w:rsidP="00506A8F">
      <w:pPr>
        <w:rPr>
          <w:sz w:val="16"/>
        </w:rPr>
      </w:pPr>
      <w:r w:rsidRPr="00B35DA5">
        <w:rPr>
          <w:b/>
          <w:iCs/>
          <w:u w:val="single"/>
          <w:bdr w:val="single" w:sz="8" w:space="0" w:color="auto"/>
        </w:rPr>
        <w:t>,</w:t>
      </w:r>
      <w:r w:rsidRPr="00B35DA5">
        <w:rPr>
          <w:sz w:val="16"/>
        </w:rPr>
        <w:t xml:space="preserve"> </w:t>
      </w:r>
      <w:r w:rsidRPr="00B35DA5">
        <w:rPr>
          <w:b/>
          <w:u w:val="single"/>
        </w:rPr>
        <w:t xml:space="preserve">wish </w:t>
      </w:r>
      <w:r w:rsidRPr="00B35DA5">
        <w:rPr>
          <w:b/>
          <w:iCs/>
          <w:u w:val="single"/>
          <w:bdr w:val="single" w:sz="8" w:space="0" w:color="auto"/>
        </w:rPr>
        <w:t>to act for reasons that rational creatures can share</w:t>
      </w:r>
      <w:r w:rsidRPr="00B35DA5">
        <w:rPr>
          <w:b/>
          <w:u w:val="single"/>
        </w:rPr>
        <w:t>, etc</w:t>
      </w:r>
      <w:r w:rsidRPr="00B35DA5">
        <w:rPr>
          <w:sz w:val="16"/>
        </w:rPr>
        <w:t xml:space="preserve">. </w:t>
      </w:r>
      <w:r w:rsidRPr="00D0703D">
        <w:rPr>
          <w:b/>
          <w:highlight w:val="green"/>
          <w:u w:val="single"/>
        </w:rPr>
        <w:t xml:space="preserve">A </w:t>
      </w:r>
      <w:proofErr w:type="gramStart"/>
      <w:r w:rsidRPr="00D0703D">
        <w:rPr>
          <w:b/>
          <w:highlight w:val="green"/>
          <w:u w:val="single"/>
        </w:rPr>
        <w:t>consequentialist</w:t>
      </w:r>
      <w:r w:rsidRPr="00B35DA5">
        <w:rPr>
          <w:b/>
          <w:u w:val="single"/>
        </w:rPr>
        <w:t xml:space="preserve"> respects other persons</w:t>
      </w:r>
      <w:proofErr w:type="gramEnd"/>
      <w:r w:rsidRPr="00B35DA5">
        <w:rPr>
          <w:b/>
          <w:u w:val="single"/>
        </w:rPr>
        <w:t xml:space="preserve">, and </w:t>
      </w:r>
      <w:r w:rsidRPr="00D0703D">
        <w:rPr>
          <w:b/>
          <w:highlight w:val="green"/>
          <w:u w:val="single"/>
        </w:rPr>
        <w:t xml:space="preserve">refrains from treating them as mere objects, by </w:t>
      </w:r>
      <w:r w:rsidRPr="00D0703D">
        <w:rPr>
          <w:b/>
          <w:iCs/>
          <w:highlight w:val="green"/>
          <w:u w:val="single"/>
          <w:bdr w:val="single" w:sz="8" w:space="0" w:color="auto"/>
        </w:rPr>
        <w:t>counting every person's well-being in the decision-making process</w:t>
      </w:r>
      <w:r w:rsidRPr="00B35DA5">
        <w:rPr>
          <w:sz w:val="16"/>
        </w:rPr>
        <w:t xml:space="preserve">. </w:t>
      </w:r>
      <w:r w:rsidRPr="00B35DA5">
        <w:rPr>
          <w:b/>
          <w:u w:val="single"/>
        </w:rPr>
        <w:t xml:space="preserve">Likewise, </w:t>
      </w:r>
      <w:r w:rsidRPr="00B11307">
        <w:rPr>
          <w:b/>
          <w:u w:val="single"/>
        </w:rPr>
        <w:t xml:space="preserve">a </w:t>
      </w:r>
      <w:proofErr w:type="gramStart"/>
      <w:r w:rsidRPr="00B11307">
        <w:rPr>
          <w:b/>
          <w:u w:val="single"/>
        </w:rPr>
        <w:t>consequentialist attempts</w:t>
      </w:r>
      <w:proofErr w:type="gramEnd"/>
      <w:r w:rsidRPr="00B11307">
        <w:rPr>
          <w:b/>
          <w:u w:val="single"/>
        </w:rPr>
        <w:t xml:space="preserve"> to act according to reasons that rational creatures can share by acting according to principles that </w:t>
      </w:r>
      <w:r w:rsidRPr="00B11307">
        <w:rPr>
          <w:b/>
          <w:iCs/>
          <w:u w:val="single"/>
          <w:bdr w:val="single" w:sz="8" w:space="0" w:color="auto"/>
        </w:rPr>
        <w:t>give equal weight to everyone's interests</w:t>
      </w:r>
      <w:r w:rsidRPr="00B11307">
        <w:rPr>
          <w:b/>
          <w:u w:val="single"/>
        </w:rPr>
        <w:t>, i.e. that are impartial</w:t>
      </w:r>
      <w:r w:rsidRPr="00B11307">
        <w:rPr>
          <w:sz w:val="16"/>
        </w:rPr>
        <w:t>. This is not to say that consequentialists and deontologists don't differ. They do. It's just that the real differences may not be what deontologists often take them to be. What, then, distinguishes deontology from other kinds of moral thought? A good strategy</w:t>
      </w:r>
      <w:r w:rsidRPr="00B35DA5">
        <w:rPr>
          <w:sz w:val="16"/>
        </w:rPr>
        <w:t xml:space="preserve">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w:t>
      </w:r>
      <w:r w:rsidRPr="00B35DA5">
        <w:rPr>
          <w:sz w:val="16"/>
        </w:rPr>
        <w:lastRenderedPageBreak/>
        <w:t xml:space="preserve">consequentialists disagree. </w:t>
      </w:r>
      <w:r w:rsidRPr="00B35DA5">
        <w:rPr>
          <w:b/>
          <w:u w:val="single"/>
        </w:rPr>
        <w:t xml:space="preserve">If you ask a </w:t>
      </w:r>
      <w:r w:rsidRPr="00D0703D">
        <w:rPr>
          <w:b/>
          <w:highlight w:val="green"/>
          <w:u w:val="single"/>
        </w:rPr>
        <w:t>deontologicall</w:t>
      </w:r>
      <w:r w:rsidRPr="00B35DA5">
        <w:rPr>
          <w:b/>
          <w:u w:val="single"/>
        </w:rPr>
        <w:t xml:space="preserve">y-minded person why it's wrong to push someone in front of speeding trolley </w:t>
      </w:r>
      <w:proofErr w:type="gramStart"/>
      <w:r w:rsidRPr="00B35DA5">
        <w:rPr>
          <w:b/>
          <w:u w:val="single"/>
        </w:rPr>
        <w:t>in order to</w:t>
      </w:r>
      <w:proofErr w:type="gramEnd"/>
      <w:r w:rsidRPr="00B35DA5">
        <w:rPr>
          <w:b/>
          <w:u w:val="single"/>
        </w:rPr>
        <w:t xml:space="preserve"> save five others, you will get</w:t>
      </w:r>
      <w:r w:rsidRPr="00B35DA5">
        <w:rPr>
          <w:sz w:val="16"/>
        </w:rPr>
        <w:t xml:space="preserve"> characteristically deontological </w:t>
      </w:r>
      <w:r w:rsidRPr="00D0703D">
        <w:rPr>
          <w:b/>
          <w:highlight w:val="green"/>
          <w:u w:val="single"/>
        </w:rPr>
        <w:t>answers</w:t>
      </w:r>
      <w:r w:rsidRPr="00B35DA5">
        <w:rPr>
          <w:sz w:val="16"/>
        </w:rPr>
        <w:t xml:space="preserve">. Some </w:t>
      </w:r>
      <w:r w:rsidRPr="00D0703D">
        <w:rPr>
          <w:b/>
          <w:iCs/>
          <w:highlight w:val="green"/>
          <w:u w:val="single"/>
          <w:bdr w:val="single" w:sz="8" w:space="0" w:color="auto"/>
        </w:rPr>
        <w:t xml:space="preserve">will be </w:t>
      </w:r>
      <w:r w:rsidRPr="00D0703D">
        <w:rPr>
          <w:rFonts w:eastAsia="Malgun Gothic"/>
          <w:b/>
          <w:iCs/>
          <w:highlight w:val="green"/>
          <w:u w:val="single"/>
          <w:bdr w:val="single" w:sz="8" w:space="0" w:color="auto"/>
        </w:rPr>
        <w:t>tautological</w:t>
      </w:r>
      <w:r w:rsidRPr="00B35DA5">
        <w:rPr>
          <w:sz w:val="16"/>
        </w:rPr>
        <w:t xml:space="preserve">: </w:t>
      </w:r>
      <w:r w:rsidRPr="00B35DA5">
        <w:rPr>
          <w:b/>
          <w:iCs/>
          <w:u w:val="single"/>
          <w:bdr w:val="single" w:sz="8" w:space="0" w:color="auto"/>
        </w:rPr>
        <w:t>"Because it's murder!"</w:t>
      </w:r>
      <w:r w:rsidRPr="00B35DA5">
        <w:rPr>
          <w:sz w:val="16"/>
        </w:rPr>
        <w:t xml:space="preserve"> </w:t>
      </w:r>
      <w:r w:rsidRPr="00B35DA5">
        <w:rPr>
          <w:b/>
          <w:u w:val="single"/>
        </w:rPr>
        <w:t>Others will be more sophisticated: "The ends don't justify the means</w:t>
      </w:r>
      <w:r w:rsidRPr="00B35DA5">
        <w:rPr>
          <w:sz w:val="16"/>
        </w:rPr>
        <w:t xml:space="preserve">." "You have to respect people's rights." </w:t>
      </w:r>
      <w:r w:rsidRPr="00B35DA5">
        <w:rPr>
          <w:b/>
          <w:iCs/>
          <w:u w:val="single"/>
          <w:bdr w:val="single" w:sz="8" w:space="0" w:color="auto"/>
        </w:rPr>
        <w:t>But</w:t>
      </w:r>
      <w:r w:rsidRPr="00B35DA5">
        <w:rPr>
          <w:sz w:val="16"/>
        </w:rPr>
        <w:t xml:space="preserve">, as we know, </w:t>
      </w:r>
      <w:r w:rsidRPr="00D0703D">
        <w:rPr>
          <w:b/>
          <w:iCs/>
          <w:highlight w:val="green"/>
          <w:u w:val="single"/>
          <w:bdr w:val="single" w:sz="8" w:space="0" w:color="auto"/>
        </w:rPr>
        <w:t>these answers don't really explain anything</w:t>
      </w:r>
      <w:r w:rsidRPr="00B35DA5">
        <w:rPr>
          <w:sz w:val="16"/>
        </w:rPr>
        <w:t xml:space="preserve">, because </w:t>
      </w:r>
      <w:r w:rsidRPr="00B35DA5">
        <w:rPr>
          <w:b/>
          <w:u w:val="single"/>
        </w:rPr>
        <w:t>if you give the same people</w:t>
      </w:r>
      <w:r w:rsidRPr="00B35DA5">
        <w:rPr>
          <w:sz w:val="16"/>
        </w:rPr>
        <w:t xml:space="preserve"> (on different occasions) </w:t>
      </w:r>
      <w:r w:rsidRPr="00B35DA5">
        <w:rPr>
          <w:b/>
          <w:u w:val="single"/>
        </w:rPr>
        <w:t>the trolley case</w:t>
      </w:r>
      <w:r w:rsidRPr="00B35DA5">
        <w:rPr>
          <w:sz w:val="16"/>
        </w:rPr>
        <w:t xml:space="preserve"> or the loop case (See above), </w:t>
      </w:r>
      <w:r w:rsidRPr="00B35DA5">
        <w:rPr>
          <w:b/>
          <w:iCs/>
          <w:u w:val="single"/>
          <w:bdr w:val="single" w:sz="8" w:space="0" w:color="auto"/>
        </w:rPr>
        <w:t>they'll make the opposite judgment</w:t>
      </w:r>
      <w:r w:rsidRPr="00B35DA5">
        <w:rPr>
          <w:sz w:val="16"/>
        </w:rPr>
        <w:t xml:space="preserve">, even though their initial explanation concerning the footbridge case applies equally well to one or </w:t>
      </w:r>
      <w:proofErr w:type="gramStart"/>
      <w:r w:rsidRPr="00B35DA5">
        <w:rPr>
          <w:sz w:val="16"/>
        </w:rPr>
        <w:t>both of these</w:t>
      </w:r>
      <w:proofErr w:type="gramEnd"/>
      <w:r w:rsidRPr="00B35DA5">
        <w:rPr>
          <w:sz w:val="16"/>
        </w:rPr>
        <w:t xml:space="preserve"> cases. </w:t>
      </w:r>
      <w:r w:rsidRPr="00B35DA5">
        <w:rPr>
          <w:b/>
          <w:u w:val="single"/>
        </w:rPr>
        <w:t xml:space="preserve">Talk about rights, respect for persons, and reasons we can share are natural attempts to explain, in "cognitive" </w:t>
      </w:r>
      <w:r w:rsidRPr="00B11307">
        <w:rPr>
          <w:b/>
          <w:u w:val="single"/>
        </w:rPr>
        <w:t>terms, what we feel when we find ourselves having emotionally driven intuitions that are odds with the cold calculus of consequentialism</w:t>
      </w:r>
      <w:r w:rsidRPr="00B11307">
        <w:rPr>
          <w:sz w:val="16"/>
        </w:rPr>
        <w:t xml:space="preserve">. Although these explanations are inevitably incomplete, </w:t>
      </w:r>
      <w:r w:rsidRPr="00506A8F">
        <w:rPr>
          <w:b/>
          <w:iCs/>
          <w:highlight w:val="green"/>
          <w:u w:val="single"/>
          <w:bdr w:val="single" w:sz="8" w:space="0" w:color="auto"/>
        </w:rPr>
        <w:t>there seems</w:t>
      </w:r>
      <w:r w:rsidRPr="00B11307">
        <w:rPr>
          <w:b/>
          <w:iCs/>
          <w:u w:val="single"/>
          <w:bdr w:val="single" w:sz="8" w:space="0" w:color="auto"/>
        </w:rPr>
        <w:t xml:space="preserve"> to be "</w:t>
      </w:r>
      <w:r w:rsidRPr="00506A8F">
        <w:rPr>
          <w:b/>
          <w:iCs/>
          <w:highlight w:val="green"/>
          <w:u w:val="single"/>
          <w:bdr w:val="single" w:sz="8" w:space="0" w:color="auto"/>
        </w:rPr>
        <w:t>something deeply right" about</w:t>
      </w:r>
      <w:r w:rsidRPr="00B11307">
        <w:rPr>
          <w:b/>
          <w:iCs/>
          <w:u w:val="single"/>
          <w:bdr w:val="single" w:sz="8" w:space="0" w:color="auto"/>
        </w:rPr>
        <w:t xml:space="preserve"> them because they give voice to </w:t>
      </w:r>
      <w:r w:rsidRPr="00506A8F">
        <w:rPr>
          <w:b/>
          <w:iCs/>
          <w:highlight w:val="green"/>
          <w:u w:val="single"/>
          <w:bdr w:val="single" w:sz="8" w:space="0" w:color="auto"/>
        </w:rPr>
        <w:t>powerful moral emotions</w:t>
      </w:r>
      <w:r w:rsidRPr="00506A8F">
        <w:rPr>
          <w:sz w:val="16"/>
          <w:highlight w:val="green"/>
        </w:rPr>
        <w:t>.</w:t>
      </w:r>
      <w:r w:rsidRPr="00B11307">
        <w:rPr>
          <w:sz w:val="16"/>
        </w:rPr>
        <w:t xml:space="preserve"> </w:t>
      </w:r>
      <w:r w:rsidRPr="00B11307">
        <w:rPr>
          <w:b/>
          <w:u w:val="single"/>
        </w:rPr>
        <w:t>But, as with many religious people's accounts of what's essential to religion, they don't really explain what's distinctive about the philosophy in question</w:t>
      </w:r>
      <w:r w:rsidRPr="00B11307">
        <w:rPr>
          <w:sz w:val="16"/>
        </w:rPr>
        <w:t>.</w:t>
      </w:r>
      <w:r w:rsidRPr="00B35DA5">
        <w:rPr>
          <w:sz w:val="16"/>
        </w:rPr>
        <w:t xml:space="preserve"> </w:t>
      </w:r>
    </w:p>
    <w:sectPr w:rsidR="00506A8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roman"/>
    <w:pitch w:val="variable"/>
  </w:font>
  <w:font w:name="Droid Sans Fallback">
    <w:panose1 w:val="020B0604020202020204"/>
    <w:charset w:val="00"/>
    <w:family w:val="auto"/>
    <w:pitch w:val="variable"/>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Times New Roman"/>
    <w:panose1 w:val="020B0604020202020204"/>
    <w:charset w:val="00"/>
    <w:family w:val="roman"/>
    <w:notTrueType/>
    <w:pitch w:val="default"/>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00000001" w:usb1="08070000" w:usb2="00000010" w:usb3="00000000" w:csb0="00020000"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altName w:val="Times"/>
    <w:panose1 w:val="00000500000000020000"/>
    <w:charset w:val="4D"/>
    <w:family w:val="roman"/>
    <w:notTrueType/>
    <w:pitch w:val="default"/>
    <w:sig w:usb0="03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Sabon LT Std"/>
    <w:panose1 w:val="020B06040202020202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New Baskerville">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altName w:val="Sylfaen"/>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AAF7E34"/>
    <w:multiLevelType w:val="hybridMultilevel"/>
    <w:tmpl w:val="81E6B3A2"/>
    <w:lvl w:ilvl="0" w:tplc="6B4A6C7E">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790B8B"/>
    <w:multiLevelType w:val="hybridMultilevel"/>
    <w:tmpl w:val="2D2652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B76477"/>
    <w:multiLevelType w:val="hybridMultilevel"/>
    <w:tmpl w:val="8D3CD628"/>
    <w:lvl w:ilvl="0" w:tplc="424A92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FE7543"/>
    <w:multiLevelType w:val="hybridMultilevel"/>
    <w:tmpl w:val="7D9AF7EA"/>
    <w:lvl w:ilvl="0" w:tplc="0ED43B7C">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9F6919"/>
    <w:multiLevelType w:val="hybridMultilevel"/>
    <w:tmpl w:val="B694BB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27"/>
  </w:num>
  <w:num w:numId="14">
    <w:abstractNumId w:val="11"/>
  </w:num>
  <w:num w:numId="15">
    <w:abstractNumId w:val="15"/>
  </w:num>
  <w:num w:numId="16">
    <w:abstractNumId w:val="25"/>
  </w:num>
  <w:num w:numId="17">
    <w:abstractNumId w:val="31"/>
  </w:num>
  <w:num w:numId="18">
    <w:abstractNumId w:val="22"/>
  </w:num>
  <w:num w:numId="19">
    <w:abstractNumId w:val="28"/>
  </w:num>
  <w:num w:numId="20">
    <w:abstractNumId w:val="18"/>
  </w:num>
  <w:num w:numId="21">
    <w:abstractNumId w:val="24"/>
  </w:num>
  <w:num w:numId="22">
    <w:abstractNumId w:val="16"/>
  </w:num>
  <w:num w:numId="23">
    <w:abstractNumId w:val="30"/>
  </w:num>
  <w:num w:numId="24">
    <w:abstractNumId w:val="26"/>
  </w:num>
  <w:num w:numId="25">
    <w:abstractNumId w:val="23"/>
  </w:num>
  <w:num w:numId="26">
    <w:abstractNumId w:val="29"/>
  </w:num>
  <w:num w:numId="27">
    <w:abstractNumId w:val="17"/>
  </w:num>
  <w:num w:numId="28">
    <w:abstractNumId w:val="13"/>
  </w:num>
  <w:num w:numId="29">
    <w:abstractNumId w:val="14"/>
  </w:num>
  <w:num w:numId="30">
    <w:abstractNumId w:val="32"/>
  </w:num>
  <w:num w:numId="31">
    <w:abstractNumId w:val="12"/>
  </w:num>
  <w:num w:numId="32">
    <w:abstractNumId w:val="20"/>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313B1"/>
    <w:rsid w:val="000029E3"/>
    <w:rsid w:val="000029E8"/>
    <w:rsid w:val="00004225"/>
    <w:rsid w:val="000066CA"/>
    <w:rsid w:val="00007264"/>
    <w:rsid w:val="000076A9"/>
    <w:rsid w:val="00014FAD"/>
    <w:rsid w:val="00015D2A"/>
    <w:rsid w:val="0002490B"/>
    <w:rsid w:val="00026465"/>
    <w:rsid w:val="00030204"/>
    <w:rsid w:val="000308DA"/>
    <w:rsid w:val="000312A0"/>
    <w:rsid w:val="0003396C"/>
    <w:rsid w:val="00035337"/>
    <w:rsid w:val="00036E3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32D1"/>
    <w:rsid w:val="000D6ED8"/>
    <w:rsid w:val="000D717B"/>
    <w:rsid w:val="00100B28"/>
    <w:rsid w:val="0010135C"/>
    <w:rsid w:val="00117316"/>
    <w:rsid w:val="001209B4"/>
    <w:rsid w:val="001761FC"/>
    <w:rsid w:val="00182655"/>
    <w:rsid w:val="001840F2"/>
    <w:rsid w:val="00185134"/>
    <w:rsid w:val="001856C6"/>
    <w:rsid w:val="00191B5F"/>
    <w:rsid w:val="00192487"/>
    <w:rsid w:val="001931CB"/>
    <w:rsid w:val="00193416"/>
    <w:rsid w:val="00195073"/>
    <w:rsid w:val="0019668D"/>
    <w:rsid w:val="001A25FD"/>
    <w:rsid w:val="001A5371"/>
    <w:rsid w:val="001A72C7"/>
    <w:rsid w:val="001B73E3"/>
    <w:rsid w:val="001B7734"/>
    <w:rsid w:val="001C1E98"/>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13B1"/>
    <w:rsid w:val="002343FE"/>
    <w:rsid w:val="00235F7B"/>
    <w:rsid w:val="002502CF"/>
    <w:rsid w:val="00267EBB"/>
    <w:rsid w:val="0027023B"/>
    <w:rsid w:val="0027034B"/>
    <w:rsid w:val="00272F3F"/>
    <w:rsid w:val="00274EDB"/>
    <w:rsid w:val="0027729E"/>
    <w:rsid w:val="002843B2"/>
    <w:rsid w:val="00284ED6"/>
    <w:rsid w:val="00290C5A"/>
    <w:rsid w:val="00290C92"/>
    <w:rsid w:val="0029647A"/>
    <w:rsid w:val="00296504"/>
    <w:rsid w:val="002B5511"/>
    <w:rsid w:val="002B7ACF"/>
    <w:rsid w:val="002E0643"/>
    <w:rsid w:val="002E392E"/>
    <w:rsid w:val="002E4823"/>
    <w:rsid w:val="002E6BBC"/>
    <w:rsid w:val="002F1BA9"/>
    <w:rsid w:val="002F6E74"/>
    <w:rsid w:val="003106B3"/>
    <w:rsid w:val="0031385D"/>
    <w:rsid w:val="00316D00"/>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1610"/>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09C3"/>
    <w:rsid w:val="00482AF9"/>
    <w:rsid w:val="00496BB2"/>
    <w:rsid w:val="004B37B4"/>
    <w:rsid w:val="004B72B4"/>
    <w:rsid w:val="004C0314"/>
    <w:rsid w:val="004C0D3D"/>
    <w:rsid w:val="004C213E"/>
    <w:rsid w:val="004C376C"/>
    <w:rsid w:val="004C657F"/>
    <w:rsid w:val="004C7009"/>
    <w:rsid w:val="004D17D8"/>
    <w:rsid w:val="004D52D8"/>
    <w:rsid w:val="004D5F8B"/>
    <w:rsid w:val="004E355B"/>
    <w:rsid w:val="004F2988"/>
    <w:rsid w:val="005028E5"/>
    <w:rsid w:val="00503735"/>
    <w:rsid w:val="00506A8F"/>
    <w:rsid w:val="00515ACC"/>
    <w:rsid w:val="00516A88"/>
    <w:rsid w:val="00522065"/>
    <w:rsid w:val="005224F2"/>
    <w:rsid w:val="00525BCB"/>
    <w:rsid w:val="00533F1C"/>
    <w:rsid w:val="00536D8B"/>
    <w:rsid w:val="005379C3"/>
    <w:rsid w:val="005472AE"/>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62AA"/>
    <w:rsid w:val="005A7237"/>
    <w:rsid w:val="005B21FA"/>
    <w:rsid w:val="005B3244"/>
    <w:rsid w:val="005B6EE8"/>
    <w:rsid w:val="005B7731"/>
    <w:rsid w:val="005B7D07"/>
    <w:rsid w:val="005C4515"/>
    <w:rsid w:val="005C5602"/>
    <w:rsid w:val="005C74A6"/>
    <w:rsid w:val="005D334A"/>
    <w:rsid w:val="005D3B4D"/>
    <w:rsid w:val="005D615C"/>
    <w:rsid w:val="005E1860"/>
    <w:rsid w:val="005E4E40"/>
    <w:rsid w:val="005E674D"/>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FE0"/>
    <w:rsid w:val="00696A16"/>
    <w:rsid w:val="006A4840"/>
    <w:rsid w:val="006A52A0"/>
    <w:rsid w:val="006A7E1D"/>
    <w:rsid w:val="006C3A56"/>
    <w:rsid w:val="006D13F4"/>
    <w:rsid w:val="006D6AED"/>
    <w:rsid w:val="006E6D0B"/>
    <w:rsid w:val="006E6DD1"/>
    <w:rsid w:val="006F126E"/>
    <w:rsid w:val="006F32C9"/>
    <w:rsid w:val="006F3834"/>
    <w:rsid w:val="006F5693"/>
    <w:rsid w:val="006F5D4C"/>
    <w:rsid w:val="00717B01"/>
    <w:rsid w:val="007227D9"/>
    <w:rsid w:val="0072491F"/>
    <w:rsid w:val="00725598"/>
    <w:rsid w:val="007304D5"/>
    <w:rsid w:val="00730BC0"/>
    <w:rsid w:val="007374A1"/>
    <w:rsid w:val="00752712"/>
    <w:rsid w:val="00753A84"/>
    <w:rsid w:val="007611F5"/>
    <w:rsid w:val="007619E4"/>
    <w:rsid w:val="00761E75"/>
    <w:rsid w:val="0076495E"/>
    <w:rsid w:val="00765FC8"/>
    <w:rsid w:val="00775694"/>
    <w:rsid w:val="00776430"/>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53AE"/>
    <w:rsid w:val="00840E7B"/>
    <w:rsid w:val="008536AF"/>
    <w:rsid w:val="00853D40"/>
    <w:rsid w:val="008564FC"/>
    <w:rsid w:val="008600B0"/>
    <w:rsid w:val="00864E76"/>
    <w:rsid w:val="00872581"/>
    <w:rsid w:val="008738AB"/>
    <w:rsid w:val="0087459D"/>
    <w:rsid w:val="0087680F"/>
    <w:rsid w:val="00876D81"/>
    <w:rsid w:val="00881D86"/>
    <w:rsid w:val="00883306"/>
    <w:rsid w:val="008904F9"/>
    <w:rsid w:val="00890E4C"/>
    <w:rsid w:val="00890E74"/>
    <w:rsid w:val="00892798"/>
    <w:rsid w:val="0089418F"/>
    <w:rsid w:val="00897C29"/>
    <w:rsid w:val="008A1A9C"/>
    <w:rsid w:val="008A29D6"/>
    <w:rsid w:val="008A4633"/>
    <w:rsid w:val="008B032E"/>
    <w:rsid w:val="008C0FA2"/>
    <w:rsid w:val="008C2342"/>
    <w:rsid w:val="008C77B6"/>
    <w:rsid w:val="008D1B91"/>
    <w:rsid w:val="008D49F3"/>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62D2"/>
    <w:rsid w:val="00990634"/>
    <w:rsid w:val="00991733"/>
    <w:rsid w:val="00992078"/>
    <w:rsid w:val="00992BE3"/>
    <w:rsid w:val="009A1467"/>
    <w:rsid w:val="009A6464"/>
    <w:rsid w:val="009B69F5"/>
    <w:rsid w:val="009C5FF7"/>
    <w:rsid w:val="009C6292"/>
    <w:rsid w:val="009D15DB"/>
    <w:rsid w:val="009D3133"/>
    <w:rsid w:val="009D7E80"/>
    <w:rsid w:val="009E160D"/>
    <w:rsid w:val="009F1CBB"/>
    <w:rsid w:val="009F3305"/>
    <w:rsid w:val="009F65DD"/>
    <w:rsid w:val="009F6FB2"/>
    <w:rsid w:val="00A071C0"/>
    <w:rsid w:val="00A22670"/>
    <w:rsid w:val="00A24B35"/>
    <w:rsid w:val="00A271BA"/>
    <w:rsid w:val="00A27F86"/>
    <w:rsid w:val="00A431C6"/>
    <w:rsid w:val="00A54315"/>
    <w:rsid w:val="00A60FBC"/>
    <w:rsid w:val="00A65C0B"/>
    <w:rsid w:val="00A66094"/>
    <w:rsid w:val="00A776BA"/>
    <w:rsid w:val="00A81FD2"/>
    <w:rsid w:val="00A8441A"/>
    <w:rsid w:val="00A8674A"/>
    <w:rsid w:val="00A96E24"/>
    <w:rsid w:val="00AA6F6E"/>
    <w:rsid w:val="00AB091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783F"/>
    <w:rsid w:val="00B43676"/>
    <w:rsid w:val="00B53328"/>
    <w:rsid w:val="00B5602D"/>
    <w:rsid w:val="00B60125"/>
    <w:rsid w:val="00B6656B"/>
    <w:rsid w:val="00B71625"/>
    <w:rsid w:val="00B75C54"/>
    <w:rsid w:val="00B8710E"/>
    <w:rsid w:val="00B92A93"/>
    <w:rsid w:val="00BA17A8"/>
    <w:rsid w:val="00BA3C33"/>
    <w:rsid w:val="00BB0878"/>
    <w:rsid w:val="00BB1879"/>
    <w:rsid w:val="00BB3457"/>
    <w:rsid w:val="00BB6A1E"/>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0116"/>
    <w:rsid w:val="00C56DCC"/>
    <w:rsid w:val="00C57075"/>
    <w:rsid w:val="00C72AFE"/>
    <w:rsid w:val="00C81619"/>
    <w:rsid w:val="00C927D0"/>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2CC9"/>
    <w:rsid w:val="00D7664E"/>
    <w:rsid w:val="00D77956"/>
    <w:rsid w:val="00D80F0C"/>
    <w:rsid w:val="00D92077"/>
    <w:rsid w:val="00D951E2"/>
    <w:rsid w:val="00D9565A"/>
    <w:rsid w:val="00DA059F"/>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07BC5"/>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72A5"/>
    <w:rsid w:val="00EC2759"/>
    <w:rsid w:val="00EC7106"/>
    <w:rsid w:val="00ED0120"/>
    <w:rsid w:val="00ED25B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21CB"/>
    <w:rsid w:val="00F43EA3"/>
    <w:rsid w:val="00F50C55"/>
    <w:rsid w:val="00F57FFB"/>
    <w:rsid w:val="00F601E6"/>
    <w:rsid w:val="00F73954"/>
    <w:rsid w:val="00F83FCC"/>
    <w:rsid w:val="00F92797"/>
    <w:rsid w:val="00F94060"/>
    <w:rsid w:val="00F95832"/>
    <w:rsid w:val="00F96B54"/>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736C38"/>
  <w14:defaultImageDpi w14:val="300"/>
  <w15:docId w15:val="{D471E5F6-CA05-2B46-88C2-0255D2CFB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66094"/>
    <w:pPr>
      <w:spacing w:after="160" w:line="259" w:lineRule="auto"/>
    </w:pPr>
    <w:rPr>
      <w:rFonts w:ascii="Times New Roman" w:hAnsi="Times New Roman" w:cs="Times New Roman"/>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A660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A6609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A66094"/>
    <w:pPr>
      <w:keepNext/>
      <w:keepLines/>
      <w:pageBreakBefore/>
      <w:spacing w:before="40" w:after="0"/>
      <w:jc w:val="center"/>
      <w:outlineLvl w:val="2"/>
    </w:pPr>
    <w:rPr>
      <w:rFonts w:eastAsiaTheme="majorEastAsia" w:cstheme="majorBidi"/>
      <w:b/>
      <w:bCs/>
      <w:sz w:val="28"/>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A66094"/>
    <w:pPr>
      <w:keepNext/>
      <w:keepLines/>
      <w:spacing w:before="40" w:after="0"/>
      <w:outlineLvl w:val="3"/>
    </w:pPr>
    <w:rPr>
      <w:rFonts w:eastAsiaTheme="majorEastAsia" w:cstheme="majorBidi"/>
      <w:b/>
      <w:bCs/>
      <w:sz w:val="28"/>
      <w:szCs w:val="26"/>
    </w:rPr>
  </w:style>
  <w:style w:type="paragraph" w:styleId="Heading5">
    <w:name w:val="heading 5"/>
    <w:basedOn w:val="Normal"/>
    <w:next w:val="Normal"/>
    <w:link w:val="Heading5Char"/>
    <w:unhideWhenUsed/>
    <w:qFormat/>
    <w:rsid w:val="004809C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4809C3"/>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4809C3"/>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4809C3"/>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4809C3"/>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A660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6094"/>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A66094"/>
    <w:rPr>
      <w:rFonts w:ascii="Times New Roman" w:eastAsiaTheme="majorEastAsia" w:hAnsi="Times New Roman"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A66094"/>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A66094"/>
    <w:rPr>
      <w:rFonts w:ascii="Times New Roman" w:eastAsiaTheme="majorEastAsia" w:hAnsi="Times New Roman" w:cstheme="majorBidi"/>
      <w:b/>
      <w:bCs/>
      <w:sz w:val="28"/>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A66094"/>
    <w:rPr>
      <w:rFonts w:ascii="Times New Roman" w:eastAsiaTheme="majorEastAsia" w:hAnsi="Times New Roman"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66094"/>
    <w:rPr>
      <w:b/>
      <w:sz w:val="28"/>
      <w:u w:val="singl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A66094"/>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A66094"/>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unhideWhenUsed/>
    <w:rsid w:val="00A66094"/>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No Spacing8 Char,No Spacing31 Char"/>
    <w:basedOn w:val="DefaultParagraphFont"/>
    <w:link w:val="NoSpacing"/>
    <w:uiPriority w:val="99"/>
    <w:unhideWhenUsed/>
    <w:rsid w:val="00A66094"/>
    <w:rPr>
      <w:color w:val="auto"/>
      <w:u w:val="none"/>
    </w:rPr>
  </w:style>
  <w:style w:type="paragraph" w:styleId="DocumentMap">
    <w:name w:val="Document Map"/>
    <w:basedOn w:val="Normal"/>
    <w:link w:val="DocumentMapChar"/>
    <w:uiPriority w:val="99"/>
    <w:unhideWhenUsed/>
    <w:rsid w:val="00A66094"/>
    <w:rPr>
      <w:rFonts w:ascii="Lucida Grande" w:hAnsi="Lucida Grande" w:cs="Lucida Grande"/>
    </w:rPr>
  </w:style>
  <w:style w:type="character" w:customStyle="1" w:styleId="DocumentMapChar">
    <w:name w:val="Document Map Char"/>
    <w:basedOn w:val="DefaultParagraphFont"/>
    <w:link w:val="DocumentMap"/>
    <w:uiPriority w:val="99"/>
    <w:rsid w:val="00A66094"/>
    <w:rPr>
      <w:rFonts w:ascii="Lucida Grande" w:hAnsi="Lucida Grande" w:cs="Lucida Grande"/>
      <w:sz w:val="22"/>
    </w:rPr>
  </w:style>
  <w:style w:type="paragraph" w:customStyle="1" w:styleId="Emphasis1">
    <w:name w:val="Emphasis1"/>
    <w:basedOn w:val="Normal"/>
    <w:link w:val="Emphasis"/>
    <w:uiPriority w:val="20"/>
    <w:qFormat/>
    <w:rsid w:val="002313B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autoRedefine/>
    <w:uiPriority w:val="20"/>
    <w:qFormat/>
    <w:rsid w:val="002313B1"/>
    <w:rPr>
      <w:rFonts w:eastAsiaTheme="minorHAnsi"/>
      <w:b/>
      <w:iCs/>
      <w:szCs w:val="22"/>
      <w:u w:val="single"/>
    </w:rPr>
  </w:style>
  <w:style w:type="paragraph" w:styleId="ListParagraph">
    <w:name w:val="List Paragraph"/>
    <w:aliases w:val="6 font"/>
    <w:basedOn w:val="Normal"/>
    <w:uiPriority w:val="99"/>
    <w:unhideWhenUsed/>
    <w:qFormat/>
    <w:rsid w:val="002313B1"/>
    <w:pPr>
      <w:ind w:left="720"/>
      <w:contextualSpacing/>
    </w:pPr>
  </w:style>
  <w:style w:type="paragraph" w:customStyle="1" w:styleId="UnderlinePara">
    <w:name w:val="Underline Para"/>
    <w:basedOn w:val="Normal"/>
    <w:autoRedefine/>
    <w:uiPriority w:val="6"/>
    <w:qFormat/>
    <w:rsid w:val="009F65DD"/>
    <w:pPr>
      <w:widowControl w:val="0"/>
      <w:suppressAutoHyphens/>
      <w:spacing w:after="200" w:line="256" w:lineRule="auto"/>
      <w:contextualSpacing/>
    </w:pPr>
    <w:rPr>
      <w:rFonts w:asciiTheme="minorHAnsi" w:eastAsiaTheme="minorHAnsi" w:hAnsiTheme="minorHAnsi" w:cstheme="minorBidi"/>
      <w:szCs w:val="22"/>
      <w:u w:val="single"/>
    </w:rPr>
  </w:style>
  <w:style w:type="character" w:customStyle="1" w:styleId="underline">
    <w:name w:val="underline"/>
    <w:qFormat/>
    <w:rsid w:val="009F65DD"/>
    <w:rPr>
      <w:rFonts w:ascii="Times New Roman" w:hAnsi="Times New Roman" w:cs="Times New Roman"/>
      <w:u w:val="single"/>
    </w:rPr>
  </w:style>
  <w:style w:type="paragraph" w:customStyle="1" w:styleId="card">
    <w:name w:val="card"/>
    <w:aliases w:val="Medium Grid 21,nonunderlined"/>
    <w:basedOn w:val="Normal"/>
    <w:link w:val="cardChar"/>
    <w:qFormat/>
    <w:rsid w:val="009F65DD"/>
    <w:pPr>
      <w:ind w:left="288" w:right="288"/>
    </w:pPr>
    <w:rPr>
      <w:rFonts w:cstheme="minorBidi"/>
    </w:rPr>
  </w:style>
  <w:style w:type="character" w:customStyle="1" w:styleId="cardChar">
    <w:name w:val="card Char"/>
    <w:aliases w:val="Bold Cite Char Char,Speed Cite Char"/>
    <w:basedOn w:val="DefaultParagraphFont"/>
    <w:link w:val="card"/>
    <w:qFormat/>
    <w:rsid w:val="009F65DD"/>
    <w:rPr>
      <w:rFonts w:ascii="Georgia" w:hAnsi="Georgia"/>
      <w:sz w:val="22"/>
    </w:rPr>
  </w:style>
  <w:style w:type="paragraph" w:styleId="Revision">
    <w:name w:val="Revision"/>
    <w:hidden/>
    <w:uiPriority w:val="99"/>
    <w:semiHidden/>
    <w:rsid w:val="008738AB"/>
    <w:rPr>
      <w:rFonts w:ascii="Georgia" w:hAnsi="Georgia" w:cs="Calibri"/>
      <w:sz w:val="22"/>
    </w:rPr>
  </w:style>
  <w:style w:type="character" w:customStyle="1" w:styleId="Heading5Char">
    <w:name w:val="Heading 5 Char"/>
    <w:basedOn w:val="DefaultParagraphFont"/>
    <w:link w:val="Heading5"/>
    <w:rsid w:val="004809C3"/>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4809C3"/>
    <w:rPr>
      <w:rFonts w:ascii="Cambria" w:eastAsia="Times New Roman" w:hAnsi="Cambria" w:cs="Times New Roman"/>
      <w:b/>
      <w:bCs/>
      <w:i/>
      <w:iCs/>
      <w:sz w:val="20"/>
      <w:lang w:bidi="en-US"/>
    </w:rPr>
  </w:style>
  <w:style w:type="character" w:customStyle="1" w:styleId="Heading7Char">
    <w:name w:val="Heading 7 Char"/>
    <w:basedOn w:val="DefaultParagraphFont"/>
    <w:link w:val="Heading7"/>
    <w:rsid w:val="004809C3"/>
    <w:rPr>
      <w:rFonts w:ascii="Cambria" w:eastAsia="Times New Roman" w:hAnsi="Cambria" w:cs="Times New Roman"/>
      <w:b/>
      <w:bCs/>
      <w:i/>
      <w:iCs/>
      <w:sz w:val="20"/>
      <w:szCs w:val="20"/>
      <w:lang w:bidi="en-US"/>
    </w:rPr>
  </w:style>
  <w:style w:type="character" w:customStyle="1" w:styleId="Heading8Char">
    <w:name w:val="Heading 8 Char"/>
    <w:basedOn w:val="DefaultParagraphFont"/>
    <w:link w:val="Heading8"/>
    <w:rsid w:val="004809C3"/>
    <w:rPr>
      <w:rFonts w:ascii="Cambria" w:eastAsia="Times New Roman" w:hAnsi="Cambria" w:cs="Times New Roman"/>
      <w:b/>
      <w:bCs/>
      <w:i/>
      <w:iCs/>
      <w:sz w:val="18"/>
      <w:szCs w:val="18"/>
      <w:lang w:bidi="en-US"/>
    </w:rPr>
  </w:style>
  <w:style w:type="character" w:customStyle="1" w:styleId="Heading9Char">
    <w:name w:val="Heading 9 Char"/>
    <w:basedOn w:val="DefaultParagraphFont"/>
    <w:link w:val="Heading9"/>
    <w:rsid w:val="004809C3"/>
    <w:rPr>
      <w:rFonts w:ascii="Cambria" w:eastAsia="Times New Roman" w:hAnsi="Cambria" w:cs="Times New Roman"/>
      <w:i/>
      <w:iCs/>
      <w:sz w:val="18"/>
      <w:szCs w:val="18"/>
      <w:lang w:bidi="en-US"/>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4809C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4809C3"/>
    <w:rPr>
      <w:sz w:val="22"/>
      <w:u w:val="single"/>
    </w:rPr>
  </w:style>
  <w:style w:type="character" w:styleId="UnresolvedMention">
    <w:name w:val="Unresolved Mention"/>
    <w:basedOn w:val="DefaultParagraphFont"/>
    <w:uiPriority w:val="99"/>
    <w:semiHidden/>
    <w:unhideWhenUsed/>
    <w:rsid w:val="004809C3"/>
    <w:rPr>
      <w:color w:val="605E5C"/>
      <w:shd w:val="clear" w:color="auto" w:fill="E1DFDD"/>
    </w:rPr>
  </w:style>
  <w:style w:type="paragraph" w:styleId="BalloonText">
    <w:name w:val="Balloon Text"/>
    <w:basedOn w:val="Normal"/>
    <w:link w:val="BalloonTextChar"/>
    <w:uiPriority w:val="99"/>
    <w:unhideWhenUsed/>
    <w:qFormat/>
    <w:rsid w:val="004809C3"/>
    <w:pPr>
      <w:spacing w:after="0" w:line="240" w:lineRule="auto"/>
    </w:pPr>
    <w:rPr>
      <w:sz w:val="18"/>
      <w:szCs w:val="18"/>
    </w:rPr>
  </w:style>
  <w:style w:type="character" w:customStyle="1" w:styleId="BalloonTextChar">
    <w:name w:val="Balloon Text Char"/>
    <w:basedOn w:val="DefaultParagraphFont"/>
    <w:link w:val="BalloonText"/>
    <w:uiPriority w:val="99"/>
    <w:qFormat/>
    <w:rsid w:val="004809C3"/>
    <w:rPr>
      <w:rFonts w:ascii="Times New Roman" w:hAnsi="Times New Roman" w:cs="Times New Roman"/>
      <w:sz w:val="18"/>
      <w:szCs w:val="18"/>
    </w:rPr>
  </w:style>
  <w:style w:type="paragraph" w:customStyle="1" w:styleId="Analytic">
    <w:name w:val="Analytic"/>
    <w:basedOn w:val="Heading4"/>
    <w:link w:val="AnalyticChar"/>
    <w:uiPriority w:val="4"/>
    <w:qFormat/>
    <w:rsid w:val="004809C3"/>
    <w:pPr>
      <w:outlineLvl w:val="9"/>
    </w:pPr>
  </w:style>
  <w:style w:type="character" w:customStyle="1" w:styleId="AnalyticChar">
    <w:name w:val="Analytic Char"/>
    <w:basedOn w:val="DefaultParagraphFont"/>
    <w:link w:val="Analytic"/>
    <w:uiPriority w:val="4"/>
    <w:rsid w:val="004809C3"/>
    <w:rPr>
      <w:rFonts w:ascii="Times New Roman" w:eastAsiaTheme="majorEastAsia" w:hAnsi="Times New Roman" w:cstheme="majorBidi"/>
      <w:b/>
      <w:bCs/>
      <w:sz w:val="28"/>
      <w:szCs w:val="26"/>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4809C3"/>
    <w:rPr>
      <w:sz w:val="20"/>
      <w:u w:val="single"/>
    </w:rPr>
  </w:style>
  <w:style w:type="paragraph" w:styleId="Title">
    <w:name w:val="Title"/>
    <w:aliases w:val="UNDERLINE,Bold Underlined,Cites and Cards,title,Block Heading,Read This"/>
    <w:basedOn w:val="Normal"/>
    <w:next w:val="Normal"/>
    <w:link w:val="TitleChar"/>
    <w:uiPriority w:val="6"/>
    <w:qFormat/>
    <w:rsid w:val="004809C3"/>
    <w:pPr>
      <w:spacing w:after="0"/>
      <w:outlineLvl w:val="0"/>
    </w:pPr>
    <w:rPr>
      <w:rFonts w:asciiTheme="minorHAnsi" w:hAnsiTheme="minorHAnsi" w:cstheme="minorBid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4809C3"/>
    <w:rPr>
      <w:rFonts w:asciiTheme="majorHAnsi" w:eastAsiaTheme="majorEastAsia" w:hAnsiTheme="majorHAnsi" w:cstheme="majorBidi"/>
      <w:spacing w:val="-10"/>
      <w:kern w:val="28"/>
      <w:sz w:val="56"/>
      <w:szCs w:val="56"/>
    </w:rPr>
  </w:style>
  <w:style w:type="character" w:customStyle="1" w:styleId="Heading4Char1">
    <w:name w:val="Heading 4 Char1"/>
    <w:aliases w:val="Tag Char1,Normal Tag Char1,small text Char1,Big card Char1,body Char1,heading 2 Char1,no read Char1,No Spacing11111 Char1,Underlined Char2"/>
    <w:rsid w:val="004809C3"/>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4809C3"/>
    <w:rPr>
      <w:rFonts w:ascii="Calibri" w:hAnsi="Calibri"/>
      <w:b/>
      <w:sz w:val="26"/>
    </w:rPr>
  </w:style>
  <w:style w:type="character" w:customStyle="1" w:styleId="Heading4Char3">
    <w:name w:val="Heading 4 Char3"/>
    <w:aliases w:val="Tag Char3,heading 2 Char3,Heading 2 Char2 Char Char1,Heading 2 Char1 Char Char Char1,ta Char"/>
    <w:rsid w:val="004809C3"/>
    <w:rPr>
      <w:rFonts w:ascii="Calibri" w:hAnsi="Calibri"/>
      <w:b/>
      <w:sz w:val="26"/>
    </w:rPr>
  </w:style>
  <w:style w:type="character" w:customStyle="1" w:styleId="UnderlineBold">
    <w:name w:val="Underline + Bold"/>
    <w:uiPriority w:val="1"/>
    <w:qFormat/>
    <w:rsid w:val="004809C3"/>
    <w:rPr>
      <w:rFonts w:ascii="Georgia" w:hAnsi="Georgia"/>
      <w:b w:val="0"/>
      <w:bCs w:val="0"/>
      <w:sz w:val="22"/>
      <w:u w:val="single"/>
    </w:rPr>
  </w:style>
  <w:style w:type="paragraph" w:customStyle="1" w:styleId="underlined">
    <w:name w:val="underlined"/>
    <w:next w:val="Normal"/>
    <w:link w:val="underlinedChar"/>
    <w:autoRedefine/>
    <w:qFormat/>
    <w:rsid w:val="004809C3"/>
    <w:pPr>
      <w:contextualSpacing/>
    </w:pPr>
    <w:rPr>
      <w:rFonts w:ascii="Times New Roman" w:eastAsia="Malgun Gothic" w:hAnsi="Times New Roman" w:cs="Times New Roman"/>
      <w:u w:val="single"/>
    </w:rPr>
  </w:style>
  <w:style w:type="character" w:customStyle="1" w:styleId="underlinedChar">
    <w:name w:val="underlined Char"/>
    <w:link w:val="underlined"/>
    <w:rsid w:val="004809C3"/>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4809C3"/>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4809C3"/>
    <w:pPr>
      <w:spacing w:after="0" w:line="240" w:lineRule="auto"/>
    </w:pPr>
    <w:rPr>
      <w:rFonts w:eastAsia="Calibri"/>
      <w:sz w:val="24"/>
      <w:u w:val="single"/>
      <w:lang w:val="x-none"/>
    </w:rPr>
  </w:style>
  <w:style w:type="character" w:customStyle="1" w:styleId="Style4Char">
    <w:name w:val="Style4 Char"/>
    <w:link w:val="Style4"/>
    <w:qFormat/>
    <w:rsid w:val="004809C3"/>
    <w:rPr>
      <w:rFonts w:ascii="Times New Roman" w:eastAsia="Calibri" w:hAnsi="Times New Roman" w:cs="Times New Roman"/>
      <w:u w:val="single"/>
      <w:lang w:val="x-none"/>
    </w:rPr>
  </w:style>
  <w:style w:type="paragraph" w:customStyle="1" w:styleId="Analytics">
    <w:name w:val="Analytics"/>
    <w:basedOn w:val="Heading4"/>
    <w:link w:val="AnalyticsChar"/>
    <w:qFormat/>
    <w:rsid w:val="004809C3"/>
    <w:rPr>
      <w:bCs w:val="0"/>
      <w:szCs w:val="22"/>
    </w:rPr>
  </w:style>
  <w:style w:type="character" w:customStyle="1" w:styleId="AnalyticsChar">
    <w:name w:val="Analytics Char"/>
    <w:basedOn w:val="DefaultParagraphFont"/>
    <w:link w:val="Analytics"/>
    <w:rsid w:val="004809C3"/>
    <w:rPr>
      <w:rFonts w:ascii="Times New Roman" w:eastAsiaTheme="majorEastAsia" w:hAnsi="Times New Roman" w:cstheme="majorBidi"/>
      <w:b/>
      <w:sz w:val="28"/>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4809C3"/>
    <w:rPr>
      <w:rFonts w:cs="Arial"/>
      <w:b/>
      <w:bCs/>
      <w:iCs/>
      <w:szCs w:val="28"/>
      <w:lang w:val="en-US" w:eastAsia="en-US" w:bidi="ar-SA"/>
    </w:rPr>
  </w:style>
  <w:style w:type="numbering" w:customStyle="1" w:styleId="NoList1">
    <w:name w:val="No List1"/>
    <w:next w:val="NoList"/>
    <w:semiHidden/>
    <w:unhideWhenUsed/>
    <w:rsid w:val="004809C3"/>
  </w:style>
  <w:style w:type="character" w:customStyle="1" w:styleId="Style11ptUnderline">
    <w:name w:val="Style 11 pt Underline"/>
    <w:basedOn w:val="DefaultParagraphFont"/>
    <w:qFormat/>
    <w:rsid w:val="004809C3"/>
    <w:rPr>
      <w:sz w:val="20"/>
      <w:u w:val="single"/>
    </w:rPr>
  </w:style>
  <w:style w:type="character" w:customStyle="1" w:styleId="Style11pt">
    <w:name w:val="Style 11 pt"/>
    <w:basedOn w:val="DefaultParagraphFont"/>
    <w:qFormat/>
    <w:rsid w:val="004809C3"/>
    <w:rPr>
      <w:sz w:val="20"/>
    </w:rPr>
  </w:style>
  <w:style w:type="character" w:customStyle="1" w:styleId="Style1Char1">
    <w:name w:val="Style1 Char1"/>
    <w:basedOn w:val="DefaultParagraphFont"/>
    <w:qFormat/>
    <w:rsid w:val="004809C3"/>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4809C3"/>
    <w:rPr>
      <w:sz w:val="18"/>
      <w:szCs w:val="18"/>
    </w:rPr>
  </w:style>
  <w:style w:type="paragraph" w:styleId="CommentText">
    <w:name w:val="annotation text"/>
    <w:basedOn w:val="Normal"/>
    <w:link w:val="CommentTextChar"/>
    <w:uiPriority w:val="99"/>
    <w:unhideWhenUsed/>
    <w:rsid w:val="004809C3"/>
    <w:pPr>
      <w:spacing w:line="240" w:lineRule="auto"/>
    </w:pPr>
    <w:rPr>
      <w:sz w:val="24"/>
    </w:rPr>
  </w:style>
  <w:style w:type="character" w:customStyle="1" w:styleId="CommentTextChar">
    <w:name w:val="Comment Text Char"/>
    <w:basedOn w:val="DefaultParagraphFont"/>
    <w:link w:val="CommentText"/>
    <w:uiPriority w:val="99"/>
    <w:rsid w:val="004809C3"/>
    <w:rPr>
      <w:rFonts w:ascii="Times New Roman" w:hAnsi="Times New Roman" w:cs="Times New Roman"/>
    </w:rPr>
  </w:style>
  <w:style w:type="paragraph" w:styleId="CommentSubject">
    <w:name w:val="annotation subject"/>
    <w:basedOn w:val="CommentText"/>
    <w:next w:val="CommentText"/>
    <w:link w:val="CommentSubjectChar"/>
    <w:unhideWhenUsed/>
    <w:rsid w:val="004809C3"/>
    <w:rPr>
      <w:b/>
      <w:bCs/>
      <w:sz w:val="20"/>
      <w:szCs w:val="20"/>
    </w:rPr>
  </w:style>
  <w:style w:type="character" w:customStyle="1" w:styleId="CommentSubjectChar">
    <w:name w:val="Comment Subject Char"/>
    <w:basedOn w:val="CommentTextChar"/>
    <w:link w:val="CommentSubject"/>
    <w:rsid w:val="004809C3"/>
    <w:rPr>
      <w:rFonts w:ascii="Times New Roman" w:hAnsi="Times New Roman" w:cs="Times New Roman"/>
      <w:b/>
      <w:bCs/>
      <w:sz w:val="20"/>
      <w:szCs w:val="20"/>
    </w:rPr>
  </w:style>
  <w:style w:type="character" w:customStyle="1" w:styleId="StyleDate">
    <w:name w:val="Style Date"/>
    <w:aliases w:val="Author"/>
    <w:qFormat/>
    <w:rsid w:val="004809C3"/>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4809C3"/>
    <w:rPr>
      <w:b/>
      <w:bCs/>
    </w:rPr>
  </w:style>
  <w:style w:type="character" w:customStyle="1" w:styleId="apple-converted-space">
    <w:name w:val="apple-converted-space"/>
    <w:basedOn w:val="DefaultParagraphFont"/>
    <w:qFormat/>
    <w:rsid w:val="004809C3"/>
  </w:style>
  <w:style w:type="character" w:customStyle="1" w:styleId="st">
    <w:name w:val="st"/>
    <w:rsid w:val="004809C3"/>
  </w:style>
  <w:style w:type="character" w:customStyle="1" w:styleId="CharChar11">
    <w:name w:val="Char Char11"/>
    <w:rsid w:val="004809C3"/>
    <w:rPr>
      <w:rFonts w:cs="Arial"/>
      <w:bCs/>
      <w:szCs w:val="26"/>
      <w:u w:val="single"/>
      <w:lang w:val="en-US" w:eastAsia="en-US" w:bidi="ar-SA"/>
    </w:rPr>
  </w:style>
  <w:style w:type="character" w:customStyle="1" w:styleId="DebateHighlighted">
    <w:name w:val="Debate Highlighted"/>
    <w:basedOn w:val="DefaultParagraphFont"/>
    <w:qFormat/>
    <w:rsid w:val="004809C3"/>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4809C3"/>
    <w:rPr>
      <w:rFonts w:ascii="Times New Roman" w:eastAsia="MS Mincho" w:hAnsi="Times New Roman" w:cs="Times New Roman"/>
      <w:sz w:val="16"/>
    </w:rPr>
  </w:style>
  <w:style w:type="character" w:customStyle="1" w:styleId="Highlightedunderline">
    <w:name w:val="Highlighted underline"/>
    <w:qFormat/>
    <w:rsid w:val="004809C3"/>
    <w:rPr>
      <w:rFonts w:ascii="Times New Roman" w:hAnsi="Times New Roman"/>
      <w:sz w:val="20"/>
      <w:shd w:val="clear" w:color="auto" w:fill="C0C0C0"/>
    </w:rPr>
  </w:style>
  <w:style w:type="paragraph" w:customStyle="1" w:styleId="CITE">
    <w:name w:val="CITE"/>
    <w:basedOn w:val="Normal"/>
    <w:next w:val="Normal"/>
    <w:link w:val="CITEChar"/>
    <w:qFormat/>
    <w:rsid w:val="004809C3"/>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4809C3"/>
    <w:rPr>
      <w:rFonts w:ascii="Liberation Sans" w:hAnsi="Liberation Sans" w:cs="Georgia"/>
      <w:sz w:val="20"/>
      <w:szCs w:val="20"/>
      <w:u w:val="single"/>
    </w:rPr>
  </w:style>
  <w:style w:type="paragraph" w:customStyle="1" w:styleId="cardtext">
    <w:name w:val="card text"/>
    <w:basedOn w:val="Normal"/>
    <w:link w:val="cardtextChar"/>
    <w:qFormat/>
    <w:rsid w:val="004809C3"/>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4809C3"/>
    <w:rPr>
      <w:rFonts w:ascii="Georgia" w:eastAsia="Calibri" w:hAnsi="Georgia" w:cs="Times New Roman"/>
    </w:rPr>
  </w:style>
  <w:style w:type="character" w:customStyle="1" w:styleId="UnderlineBold0">
    <w:name w:val="Underline Bold"/>
    <w:basedOn w:val="DefaultParagraphFont"/>
    <w:uiPriority w:val="6"/>
    <w:qFormat/>
    <w:rsid w:val="004809C3"/>
    <w:rPr>
      <w:b/>
      <w:sz w:val="20"/>
      <w:u w:val="single"/>
    </w:rPr>
  </w:style>
  <w:style w:type="paragraph" w:styleId="BodyText">
    <w:name w:val="Body Text"/>
    <w:basedOn w:val="Normal"/>
    <w:link w:val="BodyTextChar"/>
    <w:uiPriority w:val="99"/>
    <w:unhideWhenUsed/>
    <w:qFormat/>
    <w:rsid w:val="004809C3"/>
    <w:pPr>
      <w:spacing w:after="120"/>
    </w:pPr>
  </w:style>
  <w:style w:type="character" w:customStyle="1" w:styleId="BodyTextChar">
    <w:name w:val="Body Text Char"/>
    <w:basedOn w:val="DefaultParagraphFont"/>
    <w:link w:val="BodyText"/>
    <w:uiPriority w:val="99"/>
    <w:qFormat/>
    <w:rsid w:val="004809C3"/>
    <w:rPr>
      <w:rFonts w:ascii="Times New Roman" w:hAnsi="Times New Roman" w:cs="Times New Roman"/>
      <w:sz w:val="22"/>
    </w:rPr>
  </w:style>
  <w:style w:type="character" w:customStyle="1" w:styleId="titlechar0">
    <w:name w:val="titlechar"/>
    <w:basedOn w:val="DefaultParagraphFont"/>
    <w:rsid w:val="004809C3"/>
  </w:style>
  <w:style w:type="paragraph" w:customStyle="1" w:styleId="tiny">
    <w:name w:val="tiny"/>
    <w:next w:val="Normal"/>
    <w:link w:val="tinyChar"/>
    <w:autoRedefine/>
    <w:qFormat/>
    <w:rsid w:val="004809C3"/>
    <w:pPr>
      <w:contextualSpacing/>
    </w:pPr>
    <w:rPr>
      <w:rFonts w:ascii="Times New Roman" w:eastAsia="Malgun Gothic" w:hAnsi="Times New Roman" w:cs="Times New Roman"/>
      <w:sz w:val="12"/>
    </w:rPr>
  </w:style>
  <w:style w:type="character" w:customStyle="1" w:styleId="tinyChar">
    <w:name w:val="tiny Char"/>
    <w:link w:val="tiny"/>
    <w:rsid w:val="004809C3"/>
    <w:rPr>
      <w:rFonts w:ascii="Times New Roman" w:eastAsia="Malgun Gothic" w:hAnsi="Times New Roman" w:cs="Times New Roman"/>
      <w:sz w:val="12"/>
    </w:rPr>
  </w:style>
  <w:style w:type="character" w:customStyle="1" w:styleId="DocumentMapChar1">
    <w:name w:val="Document Map Char1"/>
    <w:basedOn w:val="DefaultParagraphFont"/>
    <w:uiPriority w:val="99"/>
    <w:rsid w:val="004809C3"/>
    <w:rPr>
      <w:rFonts w:ascii="Segoe UI" w:hAnsi="Segoe UI" w:cs="Segoe UI"/>
      <w:sz w:val="16"/>
      <w:szCs w:val="16"/>
    </w:rPr>
  </w:style>
  <w:style w:type="character" w:customStyle="1" w:styleId="CommentSubjectChar1">
    <w:name w:val="Comment Subject Char1"/>
    <w:basedOn w:val="CommentTextChar"/>
    <w:uiPriority w:val="99"/>
    <w:semiHidden/>
    <w:rsid w:val="004809C3"/>
    <w:rPr>
      <w:rFonts w:ascii="Times New Roman" w:eastAsiaTheme="minorHAnsi" w:hAnsi="Times New Roman" w:cs="Arial"/>
      <w:b/>
      <w:bCs/>
      <w:sz w:val="24"/>
      <w:szCs w:val="22"/>
    </w:rPr>
  </w:style>
  <w:style w:type="character" w:customStyle="1" w:styleId="BalloonTextChar1">
    <w:name w:val="Balloon Text Char1"/>
    <w:basedOn w:val="DefaultParagraphFont"/>
    <w:uiPriority w:val="99"/>
    <w:rsid w:val="004809C3"/>
    <w:rPr>
      <w:rFonts w:ascii="Lucida Grande" w:eastAsiaTheme="minorHAnsi" w:hAnsi="Lucida Grande" w:cs="Lucida Grande"/>
      <w:sz w:val="18"/>
      <w:szCs w:val="18"/>
    </w:rPr>
  </w:style>
  <w:style w:type="character" w:customStyle="1" w:styleId="Style1Char">
    <w:name w:val="Style1 Char"/>
    <w:basedOn w:val="DefaultParagraphFont"/>
    <w:qFormat/>
    <w:rsid w:val="004809C3"/>
    <w:rPr>
      <w:rFonts w:eastAsia="SimSun"/>
      <w:sz w:val="20"/>
      <w:szCs w:val="24"/>
      <w:u w:val="single"/>
      <w:lang w:val="en-US" w:eastAsia="zh-CN" w:bidi="ar-SA"/>
    </w:rPr>
  </w:style>
  <w:style w:type="paragraph" w:customStyle="1" w:styleId="Tag2">
    <w:name w:val="Tag2"/>
    <w:basedOn w:val="Normal"/>
    <w:autoRedefine/>
    <w:qFormat/>
    <w:rsid w:val="004809C3"/>
    <w:rPr>
      <w:rFonts w:eastAsia="Calibri"/>
      <w:b/>
    </w:rPr>
  </w:style>
  <w:style w:type="character" w:customStyle="1" w:styleId="CommentTextChar1">
    <w:name w:val="Comment Text Char1"/>
    <w:basedOn w:val="DefaultParagraphFont"/>
    <w:uiPriority w:val="99"/>
    <w:rsid w:val="004809C3"/>
    <w:rPr>
      <w:rFonts w:ascii="Calibri" w:hAnsi="Calibri"/>
    </w:rPr>
  </w:style>
  <w:style w:type="character" w:customStyle="1" w:styleId="apple-style-span">
    <w:name w:val="apple-style-span"/>
    <w:basedOn w:val="DefaultParagraphFont"/>
    <w:qFormat/>
    <w:rsid w:val="004809C3"/>
  </w:style>
  <w:style w:type="character" w:customStyle="1" w:styleId="FootnoteTextChar">
    <w:name w:val="Footnote Text Char"/>
    <w:basedOn w:val="DefaultParagraphFont"/>
    <w:link w:val="FootnoteText"/>
    <w:rsid w:val="004809C3"/>
    <w:rPr>
      <w:rFonts w:ascii="Calibri" w:hAnsi="Calibri"/>
    </w:rPr>
  </w:style>
  <w:style w:type="paragraph" w:styleId="FootnoteText">
    <w:name w:val="footnote text"/>
    <w:basedOn w:val="Normal"/>
    <w:link w:val="FootnoteTextChar"/>
    <w:unhideWhenUsed/>
    <w:qFormat/>
    <w:rsid w:val="004809C3"/>
    <w:pPr>
      <w:spacing w:after="0" w:line="240" w:lineRule="auto"/>
    </w:pPr>
    <w:rPr>
      <w:rFonts w:ascii="Calibri" w:hAnsi="Calibri" w:cstheme="minorBidi"/>
      <w:sz w:val="24"/>
    </w:rPr>
  </w:style>
  <w:style w:type="character" w:customStyle="1" w:styleId="FootnoteTextChar1">
    <w:name w:val="Footnote Text Char1"/>
    <w:basedOn w:val="DefaultParagraphFont"/>
    <w:rsid w:val="004809C3"/>
    <w:rPr>
      <w:rFonts w:ascii="Times New Roman" w:hAnsi="Times New Roman" w:cs="Times New Roman"/>
      <w:sz w:val="20"/>
      <w:szCs w:val="20"/>
    </w:rPr>
  </w:style>
  <w:style w:type="paragraph" w:customStyle="1" w:styleId="p">
    <w:name w:val="p"/>
    <w:basedOn w:val="Normal"/>
    <w:rsid w:val="004809C3"/>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4809C3"/>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4809C3"/>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4809C3"/>
    <w:rPr>
      <w:vertAlign w:val="superscript"/>
    </w:rPr>
  </w:style>
  <w:style w:type="paragraph" w:customStyle="1" w:styleId="para">
    <w:name w:val="para"/>
    <w:basedOn w:val="Normal"/>
    <w:rsid w:val="004809C3"/>
    <w:pPr>
      <w:spacing w:before="100" w:beforeAutospacing="1" w:after="100" w:afterAutospacing="1" w:line="240" w:lineRule="auto"/>
    </w:pPr>
  </w:style>
  <w:style w:type="paragraph" w:customStyle="1" w:styleId="selectionshareable">
    <w:name w:val="selectionshareable"/>
    <w:basedOn w:val="Normal"/>
    <w:uiPriority w:val="99"/>
    <w:qFormat/>
    <w:rsid w:val="004809C3"/>
    <w:pPr>
      <w:spacing w:before="100" w:beforeAutospacing="1" w:after="100" w:afterAutospacing="1" w:line="240" w:lineRule="auto"/>
    </w:pPr>
  </w:style>
  <w:style w:type="character" w:customStyle="1" w:styleId="vm-hook">
    <w:name w:val="vm-hook"/>
    <w:basedOn w:val="DefaultParagraphFont"/>
    <w:rsid w:val="004809C3"/>
  </w:style>
  <w:style w:type="character" w:customStyle="1" w:styleId="dfm-title">
    <w:name w:val="dfm-title"/>
    <w:basedOn w:val="DefaultParagraphFont"/>
    <w:rsid w:val="004809C3"/>
  </w:style>
  <w:style w:type="paragraph" w:customStyle="1" w:styleId="evidencetext">
    <w:name w:val="evidence text"/>
    <w:basedOn w:val="Normal"/>
    <w:link w:val="evidencetextChar1"/>
    <w:qFormat/>
    <w:rsid w:val="004809C3"/>
    <w:pPr>
      <w:spacing w:after="0" w:line="240" w:lineRule="auto"/>
      <w:ind w:left="432" w:right="432"/>
    </w:pPr>
    <w:rPr>
      <w:color w:val="000000"/>
      <w:lang w:val="x-none" w:eastAsia="x-none"/>
    </w:rPr>
  </w:style>
  <w:style w:type="character" w:customStyle="1" w:styleId="evidencetextChar1">
    <w:name w:val="evidence text Char1"/>
    <w:link w:val="evidencetext"/>
    <w:rsid w:val="004809C3"/>
    <w:rPr>
      <w:rFonts w:ascii="Times New Roman" w:hAnsi="Times New Roman" w:cs="Times New Roman"/>
      <w:color w:val="000000"/>
      <w:sz w:val="22"/>
      <w:lang w:val="x-none" w:eastAsia="x-none"/>
    </w:rPr>
  </w:style>
  <w:style w:type="paragraph" w:customStyle="1" w:styleId="CardIndented">
    <w:name w:val="Card (Indented)"/>
    <w:basedOn w:val="Normal"/>
    <w:link w:val="CardIndentedChar"/>
    <w:qFormat/>
    <w:rsid w:val="004809C3"/>
    <w:pPr>
      <w:spacing w:after="0" w:line="240" w:lineRule="auto"/>
      <w:ind w:left="288"/>
    </w:pPr>
  </w:style>
  <w:style w:type="paragraph" w:customStyle="1" w:styleId="Emphasize">
    <w:name w:val="Emphasize"/>
    <w:basedOn w:val="Normal"/>
    <w:uiPriority w:val="7"/>
    <w:qFormat/>
    <w:rsid w:val="004809C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4809C3"/>
    <w:rPr>
      <w:rFonts w:asciiTheme="minorHAnsi" w:hAnsiTheme="minorHAnsi"/>
      <w:sz w:val="22"/>
    </w:rPr>
  </w:style>
  <w:style w:type="character" w:customStyle="1" w:styleId="UnresolvedMention1">
    <w:name w:val="Unresolved Mention1"/>
    <w:basedOn w:val="DefaultParagraphFont"/>
    <w:uiPriority w:val="99"/>
    <w:unhideWhenUsed/>
    <w:rsid w:val="004809C3"/>
    <w:rPr>
      <w:color w:val="808080"/>
      <w:shd w:val="clear" w:color="auto" w:fill="E6E6E6"/>
    </w:rPr>
  </w:style>
  <w:style w:type="character" w:customStyle="1" w:styleId="BodyTextChar1">
    <w:name w:val="Body Text Char1"/>
    <w:aliases w:val="Very Small Text Char1"/>
    <w:basedOn w:val="DefaultParagraphFont"/>
    <w:uiPriority w:val="99"/>
    <w:rsid w:val="004809C3"/>
    <w:rPr>
      <w:rFonts w:ascii="Times New Roman" w:hAnsi="Times New Roman"/>
      <w:sz w:val="24"/>
    </w:rPr>
  </w:style>
  <w:style w:type="character" w:customStyle="1" w:styleId="UnresolvedMention2">
    <w:name w:val="Unresolved Mention2"/>
    <w:basedOn w:val="DefaultParagraphFont"/>
    <w:uiPriority w:val="99"/>
    <w:unhideWhenUsed/>
    <w:rsid w:val="004809C3"/>
    <w:rPr>
      <w:color w:val="808080"/>
      <w:shd w:val="clear" w:color="auto" w:fill="E6E6E6"/>
    </w:rPr>
  </w:style>
  <w:style w:type="character" w:customStyle="1" w:styleId="Author-Date">
    <w:name w:val="Author-Date"/>
    <w:qFormat/>
    <w:rsid w:val="004809C3"/>
    <w:rPr>
      <w:b/>
      <w:sz w:val="24"/>
    </w:rPr>
  </w:style>
  <w:style w:type="character" w:customStyle="1" w:styleId="ListLabel12">
    <w:name w:val="ListLabel 12"/>
    <w:qFormat/>
    <w:rsid w:val="004809C3"/>
    <w:rPr>
      <w:strike w:val="0"/>
      <w:dstrike w:val="0"/>
      <w:color w:val="000000"/>
      <w:spacing w:val="0"/>
      <w:w w:val="100"/>
      <w:sz w:val="16"/>
      <w:lang w:val="en-US"/>
    </w:rPr>
  </w:style>
  <w:style w:type="character" w:customStyle="1" w:styleId="ListLabel11">
    <w:name w:val="ListLabel 11"/>
    <w:qFormat/>
    <w:rsid w:val="004809C3"/>
    <w:rPr>
      <w:strike w:val="0"/>
      <w:dstrike w:val="0"/>
      <w:color w:val="000000"/>
      <w:spacing w:val="70"/>
      <w:w w:val="100"/>
      <w:sz w:val="16"/>
      <w:lang w:val="en-US"/>
    </w:rPr>
  </w:style>
  <w:style w:type="character" w:customStyle="1" w:styleId="ListLabel10">
    <w:name w:val="ListLabel 10"/>
    <w:qFormat/>
    <w:rsid w:val="004809C3"/>
    <w:rPr>
      <w:strike w:val="0"/>
      <w:dstrike w:val="0"/>
      <w:color w:val="000000"/>
      <w:spacing w:val="0"/>
      <w:w w:val="100"/>
      <w:sz w:val="18"/>
      <w:lang w:val="en-US"/>
    </w:rPr>
  </w:style>
  <w:style w:type="character" w:customStyle="1" w:styleId="ListLabel9">
    <w:name w:val="ListLabel 9"/>
    <w:qFormat/>
    <w:rsid w:val="004809C3"/>
    <w:rPr>
      <w:strike w:val="0"/>
      <w:dstrike w:val="0"/>
      <w:color w:val="000000"/>
      <w:spacing w:val="0"/>
      <w:w w:val="100"/>
      <w:sz w:val="21"/>
      <w:lang w:val="en-US"/>
    </w:rPr>
  </w:style>
  <w:style w:type="character" w:customStyle="1" w:styleId="ListLabel8">
    <w:name w:val="ListLabel 8"/>
    <w:qFormat/>
    <w:rsid w:val="004809C3"/>
    <w:rPr>
      <w:strike w:val="0"/>
      <w:dstrike w:val="0"/>
      <w:color w:val="000000"/>
      <w:spacing w:val="0"/>
      <w:w w:val="100"/>
      <w:sz w:val="20"/>
      <w:lang w:val="en-US"/>
    </w:rPr>
  </w:style>
  <w:style w:type="character" w:customStyle="1" w:styleId="ListLabel7">
    <w:name w:val="ListLabel 7"/>
    <w:qFormat/>
    <w:rsid w:val="004809C3"/>
    <w:rPr>
      <w:strike w:val="0"/>
      <w:dstrike w:val="0"/>
      <w:color w:val="000000"/>
      <w:spacing w:val="0"/>
      <w:w w:val="100"/>
      <w:sz w:val="20"/>
      <w:lang w:val="en-US"/>
    </w:rPr>
  </w:style>
  <w:style w:type="character" w:customStyle="1" w:styleId="ListLabel6">
    <w:name w:val="ListLabel 6"/>
    <w:qFormat/>
    <w:rsid w:val="004809C3"/>
    <w:rPr>
      <w:i/>
      <w:strike w:val="0"/>
      <w:dstrike w:val="0"/>
      <w:color w:val="000000"/>
      <w:spacing w:val="0"/>
      <w:w w:val="100"/>
      <w:sz w:val="20"/>
      <w:lang w:val="en-US"/>
    </w:rPr>
  </w:style>
  <w:style w:type="character" w:customStyle="1" w:styleId="ListLabel5">
    <w:name w:val="ListLabel 5"/>
    <w:qFormat/>
    <w:rsid w:val="004809C3"/>
    <w:rPr>
      <w:strike w:val="0"/>
      <w:dstrike w:val="0"/>
      <w:color w:val="000000"/>
      <w:spacing w:val="0"/>
      <w:w w:val="100"/>
      <w:sz w:val="20"/>
      <w:lang w:val="en-US"/>
    </w:rPr>
  </w:style>
  <w:style w:type="character" w:customStyle="1" w:styleId="ListLabel4">
    <w:name w:val="ListLabel 4"/>
    <w:qFormat/>
    <w:rsid w:val="004809C3"/>
    <w:rPr>
      <w:strike w:val="0"/>
      <w:dstrike w:val="0"/>
      <w:color w:val="000000"/>
      <w:spacing w:val="0"/>
      <w:w w:val="100"/>
      <w:sz w:val="19"/>
      <w:lang w:val="en-US"/>
    </w:rPr>
  </w:style>
  <w:style w:type="character" w:customStyle="1" w:styleId="ListLabel3">
    <w:name w:val="ListLabel 3"/>
    <w:qFormat/>
    <w:rsid w:val="004809C3"/>
    <w:rPr>
      <w:i/>
      <w:strike w:val="0"/>
      <w:dstrike w:val="0"/>
      <w:color w:val="000000"/>
      <w:spacing w:val="0"/>
      <w:w w:val="100"/>
      <w:sz w:val="20"/>
      <w:lang w:val="en-US"/>
    </w:rPr>
  </w:style>
  <w:style w:type="character" w:customStyle="1" w:styleId="ListLabel2">
    <w:name w:val="ListLabel 2"/>
    <w:qFormat/>
    <w:rsid w:val="004809C3"/>
    <w:rPr>
      <w:strike w:val="0"/>
      <w:dstrike w:val="0"/>
      <w:color w:val="000000"/>
      <w:spacing w:val="0"/>
      <w:w w:val="100"/>
      <w:sz w:val="20"/>
      <w:lang w:val="en-US"/>
    </w:rPr>
  </w:style>
  <w:style w:type="character" w:customStyle="1" w:styleId="ListLabel1">
    <w:name w:val="ListLabel 1"/>
    <w:qFormat/>
    <w:rsid w:val="004809C3"/>
    <w:rPr>
      <w:i/>
      <w:strike w:val="0"/>
      <w:dstrike w:val="0"/>
      <w:color w:val="000000"/>
      <w:spacing w:val="0"/>
      <w:w w:val="100"/>
      <w:sz w:val="18"/>
      <w:lang w:val="en-US"/>
    </w:rPr>
  </w:style>
  <w:style w:type="character" w:customStyle="1" w:styleId="verdana">
    <w:name w:val="verdana"/>
    <w:basedOn w:val="DefaultParagraphFont"/>
    <w:qFormat/>
    <w:rsid w:val="004809C3"/>
    <w:rPr>
      <w:rFonts w:cs="Times New Roman"/>
    </w:rPr>
  </w:style>
  <w:style w:type="character" w:customStyle="1" w:styleId="italic">
    <w:name w:val="italic"/>
    <w:basedOn w:val="DefaultParagraphFont"/>
    <w:qFormat/>
    <w:rsid w:val="004809C3"/>
    <w:rPr>
      <w:rFonts w:cs="Times New Roman"/>
    </w:rPr>
  </w:style>
  <w:style w:type="character" w:customStyle="1" w:styleId="hit">
    <w:name w:val="hit"/>
    <w:basedOn w:val="DefaultParagraphFont"/>
    <w:qFormat/>
    <w:rsid w:val="004809C3"/>
    <w:rPr>
      <w:rFonts w:cs="Times New Roman"/>
    </w:rPr>
  </w:style>
  <w:style w:type="character" w:customStyle="1" w:styleId="blue">
    <w:name w:val="blue"/>
    <w:basedOn w:val="DefaultParagraphFont"/>
    <w:qFormat/>
    <w:rsid w:val="004809C3"/>
    <w:rPr>
      <w:rFonts w:cs="Times New Roman"/>
    </w:rPr>
  </w:style>
  <w:style w:type="character" w:customStyle="1" w:styleId="copyrightdescription">
    <w:name w:val="copyrightdescription"/>
    <w:basedOn w:val="DefaultParagraphFont"/>
    <w:qFormat/>
    <w:rsid w:val="004809C3"/>
    <w:rPr>
      <w:rFonts w:cs="Times New Roman"/>
    </w:rPr>
  </w:style>
  <w:style w:type="character" w:customStyle="1" w:styleId="tabtitle">
    <w:name w:val="tabtitle"/>
    <w:basedOn w:val="DefaultParagraphFont"/>
    <w:qFormat/>
    <w:rsid w:val="004809C3"/>
    <w:rPr>
      <w:rFonts w:cs="Times New Roman"/>
    </w:rPr>
  </w:style>
  <w:style w:type="character" w:customStyle="1" w:styleId="resultbodyblack">
    <w:name w:val="resultbodyblack"/>
    <w:basedOn w:val="DefaultParagraphFont"/>
    <w:qFormat/>
    <w:rsid w:val="004809C3"/>
    <w:rPr>
      <w:rFonts w:cs="Times New Roman"/>
    </w:rPr>
  </w:style>
  <w:style w:type="character" w:customStyle="1" w:styleId="resultbody">
    <w:name w:val="resultbody"/>
    <w:basedOn w:val="DefaultParagraphFont"/>
    <w:qFormat/>
    <w:rsid w:val="004809C3"/>
    <w:rPr>
      <w:rFonts w:cs="Times New Roman"/>
    </w:rPr>
  </w:style>
  <w:style w:type="character" w:customStyle="1" w:styleId="resultbodysmallitalic">
    <w:name w:val="resultbodysmallitalic"/>
    <w:basedOn w:val="DefaultParagraphFont"/>
    <w:qFormat/>
    <w:rsid w:val="004809C3"/>
    <w:rPr>
      <w:rFonts w:cs="Times New Roman"/>
    </w:rPr>
  </w:style>
  <w:style w:type="character" w:customStyle="1" w:styleId="resultpron">
    <w:name w:val="resultpron"/>
    <w:basedOn w:val="DefaultParagraphFont"/>
    <w:qFormat/>
    <w:rsid w:val="004809C3"/>
    <w:rPr>
      <w:rFonts w:cs="Times New Roman"/>
    </w:rPr>
  </w:style>
  <w:style w:type="character" w:customStyle="1" w:styleId="NumberingSymbols">
    <w:name w:val="Numbering Symbols"/>
    <w:qFormat/>
    <w:rsid w:val="004809C3"/>
  </w:style>
  <w:style w:type="character" w:customStyle="1" w:styleId="StrongEmphasis">
    <w:name w:val="Strong Emphasis"/>
    <w:qFormat/>
    <w:rsid w:val="004809C3"/>
    <w:rPr>
      <w:b/>
      <w:bCs/>
    </w:rPr>
  </w:style>
  <w:style w:type="character" w:customStyle="1" w:styleId="Emphasis2">
    <w:name w:val="Emphasis2"/>
    <w:basedOn w:val="DefaultParagraphFont"/>
    <w:qFormat/>
    <w:rsid w:val="004809C3"/>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4809C3"/>
    <w:rPr>
      <w:rFonts w:ascii="Times New Roman" w:hAnsi="Times New Roman"/>
      <w:sz w:val="20"/>
      <w:szCs w:val="24"/>
      <w:u w:val="single"/>
      <w:lang w:val="en-US" w:eastAsia="en-US" w:bidi="ar-SA"/>
    </w:rPr>
  </w:style>
  <w:style w:type="character" w:customStyle="1" w:styleId="pg">
    <w:name w:val="pg"/>
    <w:basedOn w:val="DefaultParagraphFont"/>
    <w:qFormat/>
    <w:rsid w:val="004809C3"/>
  </w:style>
  <w:style w:type="character" w:customStyle="1" w:styleId="ital-inline">
    <w:name w:val="ital-inline"/>
    <w:basedOn w:val="DefaultParagraphFont"/>
    <w:qFormat/>
    <w:rsid w:val="004809C3"/>
  </w:style>
  <w:style w:type="character" w:customStyle="1" w:styleId="senselabelstart">
    <w:name w:val="sense_label start"/>
    <w:basedOn w:val="DefaultParagraphFont"/>
    <w:qFormat/>
    <w:rsid w:val="004809C3"/>
  </w:style>
  <w:style w:type="character" w:customStyle="1" w:styleId="sensecontent">
    <w:name w:val="sense_content"/>
    <w:basedOn w:val="DefaultParagraphFont"/>
    <w:qFormat/>
    <w:rsid w:val="004809C3"/>
  </w:style>
  <w:style w:type="character" w:customStyle="1" w:styleId="vi">
    <w:name w:val="vi"/>
    <w:basedOn w:val="DefaultParagraphFont"/>
    <w:qFormat/>
    <w:rsid w:val="004809C3"/>
  </w:style>
  <w:style w:type="character" w:customStyle="1" w:styleId="senselabel">
    <w:name w:val="sense_label"/>
    <w:basedOn w:val="DefaultParagraphFont"/>
    <w:qFormat/>
    <w:rsid w:val="004809C3"/>
  </w:style>
  <w:style w:type="character" w:customStyle="1" w:styleId="Style11ptItalicUnderline">
    <w:name w:val="Style 11 pt Italic Underline"/>
    <w:basedOn w:val="DefaultParagraphFont"/>
    <w:qFormat/>
    <w:rsid w:val="004809C3"/>
    <w:rPr>
      <w:i/>
      <w:iCs/>
      <w:sz w:val="20"/>
      <w:u w:val="single"/>
    </w:rPr>
  </w:style>
  <w:style w:type="character" w:customStyle="1" w:styleId="Style11ptBoldUnderline">
    <w:name w:val="Style 11 pt Bold Underline"/>
    <w:basedOn w:val="DefaultParagraphFont"/>
    <w:qFormat/>
    <w:rsid w:val="004809C3"/>
    <w:rPr>
      <w:b/>
      <w:bCs/>
      <w:sz w:val="20"/>
      <w:u w:val="single"/>
    </w:rPr>
  </w:style>
  <w:style w:type="character" w:customStyle="1" w:styleId="StyleStyle4CharTimesNewRoman11ptItalic">
    <w:name w:val="Style Style4 Char + Times New Roman 11 pt Italic"/>
    <w:basedOn w:val="DefaultParagraphFont"/>
    <w:qFormat/>
    <w:rsid w:val="004809C3"/>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4809C3"/>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4809C3"/>
    <w:rPr>
      <w:color w:val="000000"/>
      <w:sz w:val="20"/>
    </w:rPr>
  </w:style>
  <w:style w:type="character" w:customStyle="1" w:styleId="Style11ptBlackUnderline">
    <w:name w:val="Style 11 pt Black Underline"/>
    <w:basedOn w:val="DefaultParagraphFont"/>
    <w:qFormat/>
    <w:rsid w:val="004809C3"/>
    <w:rPr>
      <w:color w:val="000000"/>
      <w:sz w:val="20"/>
      <w:u w:val="single"/>
    </w:rPr>
  </w:style>
  <w:style w:type="character" w:customStyle="1" w:styleId="pmterms1">
    <w:name w:val="pmterms1"/>
    <w:basedOn w:val="DefaultParagraphFont"/>
    <w:qFormat/>
    <w:rsid w:val="004809C3"/>
  </w:style>
  <w:style w:type="character" w:customStyle="1" w:styleId="HTMLTypewriter3">
    <w:name w:val="HTML Typewriter3"/>
    <w:basedOn w:val="DefaultParagraphFont"/>
    <w:qFormat/>
    <w:rsid w:val="004809C3"/>
    <w:rPr>
      <w:rFonts w:ascii="Courier New" w:eastAsia="SimSun" w:hAnsi="Courier New" w:cs="Courier New"/>
      <w:sz w:val="20"/>
      <w:szCs w:val="20"/>
    </w:rPr>
  </w:style>
  <w:style w:type="character" w:customStyle="1" w:styleId="CardsChar">
    <w:name w:val="Cards Char"/>
    <w:basedOn w:val="DefaultParagraphFont"/>
    <w:qFormat/>
    <w:rsid w:val="004809C3"/>
    <w:rPr>
      <w:rFonts w:ascii="Times New Roman" w:hAnsi="Times New Roman" w:cs="Times New Roman"/>
      <w:lang w:val="en-US" w:bidi="ar-SA"/>
    </w:rPr>
  </w:style>
  <w:style w:type="character" w:customStyle="1" w:styleId="CardsFont12pt0">
    <w:name w:val="Cards + Font 12pt"/>
    <w:basedOn w:val="CardsChar"/>
    <w:qFormat/>
    <w:rsid w:val="004809C3"/>
    <w:rPr>
      <w:rFonts w:ascii="Times New Roman" w:hAnsi="Times New Roman" w:cs="Times New Roman"/>
      <w:sz w:val="24"/>
      <w:u w:val="single"/>
      <w:lang w:val="en-US" w:bidi="ar-SA"/>
    </w:rPr>
  </w:style>
  <w:style w:type="character" w:customStyle="1" w:styleId="AuthorDateChar">
    <w:name w:val="AuthorDate Char"/>
    <w:basedOn w:val="DefaultParagraphFont"/>
    <w:qFormat/>
    <w:rsid w:val="004809C3"/>
    <w:rPr>
      <w:rFonts w:ascii="Times New Roman" w:hAnsi="Times New Roman" w:cs="Times New Roman"/>
      <w:b/>
      <w:sz w:val="24"/>
      <w:u w:val="single"/>
      <w:lang w:val="en-US" w:bidi="ar-SA"/>
    </w:rPr>
  </w:style>
  <w:style w:type="character" w:styleId="HTMLCite">
    <w:name w:val="HTML Cite"/>
    <w:basedOn w:val="DefaultParagraphFont"/>
    <w:uiPriority w:val="99"/>
    <w:qFormat/>
    <w:rsid w:val="004809C3"/>
    <w:rPr>
      <w:rFonts w:cs="Times New Roman"/>
      <w:i/>
    </w:rPr>
  </w:style>
  <w:style w:type="character" w:customStyle="1" w:styleId="VisitedInternetLink">
    <w:name w:val="Visited Internet Link"/>
    <w:basedOn w:val="DefaultParagraphFont"/>
    <w:rsid w:val="004809C3"/>
    <w:rPr>
      <w:color w:val="800080"/>
      <w:u w:val="single"/>
    </w:rPr>
  </w:style>
  <w:style w:type="character" w:customStyle="1" w:styleId="CitesChar">
    <w:name w:val="Cites Char"/>
    <w:basedOn w:val="DefaultParagraphFont"/>
    <w:qFormat/>
    <w:rsid w:val="004809C3"/>
    <w:rPr>
      <w:szCs w:val="24"/>
      <w:lang w:val="en-US" w:bidi="ar-SA"/>
    </w:rPr>
  </w:style>
  <w:style w:type="character" w:customStyle="1" w:styleId="loose">
    <w:name w:val="loose"/>
    <w:qFormat/>
    <w:rsid w:val="004809C3"/>
  </w:style>
  <w:style w:type="character" w:customStyle="1" w:styleId="domtooltips">
    <w:name w:val="domtooltips"/>
    <w:basedOn w:val="DefaultParagraphFont"/>
    <w:qFormat/>
    <w:rsid w:val="004809C3"/>
  </w:style>
  <w:style w:type="character" w:customStyle="1" w:styleId="caps">
    <w:name w:val="caps"/>
    <w:basedOn w:val="DefaultParagraphFont"/>
    <w:qFormat/>
    <w:rsid w:val="004809C3"/>
  </w:style>
  <w:style w:type="character" w:customStyle="1" w:styleId="Style11ptUnderlineBorderSinglesolidlineAuto05pt">
    <w:name w:val="Style 11 pt Underline Border: : (Single solid line Auto  0.5 pt..."/>
    <w:basedOn w:val="DefaultParagraphFont"/>
    <w:qFormat/>
    <w:rsid w:val="004809C3"/>
    <w:rPr>
      <w:sz w:val="20"/>
      <w:u w:val="single"/>
      <w:bdr w:val="single" w:sz="4" w:space="0" w:color="00000A"/>
    </w:rPr>
  </w:style>
  <w:style w:type="character" w:customStyle="1" w:styleId="StyleUnderlineChar11pt">
    <w:name w:val="Style Underline Char + 11 pt"/>
    <w:basedOn w:val="DefaultParagraphFont"/>
    <w:qFormat/>
    <w:rsid w:val="004809C3"/>
    <w:rPr>
      <w:rFonts w:ascii="Times New Roman" w:hAnsi="Times New Roman"/>
      <w:sz w:val="20"/>
      <w:szCs w:val="24"/>
      <w:u w:val="single"/>
      <w:lang w:val="en-US" w:eastAsia="en-US" w:bidi="ar-SA"/>
    </w:rPr>
  </w:style>
  <w:style w:type="paragraph" w:styleId="List">
    <w:name w:val="List"/>
    <w:basedOn w:val="BodyText"/>
    <w:uiPriority w:val="99"/>
    <w:rsid w:val="004809C3"/>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4809C3"/>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4809C3"/>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4809C3"/>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4809C3"/>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4809C3"/>
    <w:rPr>
      <w:rFonts w:cs="Times New Roman"/>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4809C3"/>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4809C3"/>
    <w:rPr>
      <w:rFonts w:ascii="Liberation Sans" w:eastAsia="Droid Sans Fallback" w:hAnsi="Liberation Sans" w:cs="Times New Roman"/>
      <w:color w:val="00000A"/>
      <w:sz w:val="22"/>
    </w:rPr>
  </w:style>
  <w:style w:type="paragraph" w:customStyle="1" w:styleId="FrameContents">
    <w:name w:val="Frame Contents"/>
    <w:basedOn w:val="Normal"/>
    <w:qFormat/>
    <w:rsid w:val="004809C3"/>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4809C3"/>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4809C3"/>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val="0"/>
      <w:color w:val="00000A"/>
      <w:sz w:val="32"/>
      <w:u w:val="single"/>
    </w:rPr>
  </w:style>
  <w:style w:type="paragraph" w:customStyle="1" w:styleId="Cites">
    <w:name w:val="Cites"/>
    <w:link w:val="CitesChar2"/>
    <w:qFormat/>
    <w:rsid w:val="004809C3"/>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4809C3"/>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4809C3"/>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4809C3"/>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4809C3"/>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4809C3"/>
    <w:rPr>
      <w:rFonts w:ascii="Times New Roman" w:eastAsia="Times New Roman" w:hAnsi="Times New Roman" w:cs="Arial"/>
      <w:bCs/>
      <w:caps/>
      <w:color w:val="00000A"/>
      <w:sz w:val="20"/>
      <w:szCs w:val="20"/>
    </w:rPr>
  </w:style>
  <w:style w:type="character" w:customStyle="1" w:styleId="Heading3Char1">
    <w:name w:val="Heading 3 Char1"/>
    <w:qFormat/>
    <w:rsid w:val="004809C3"/>
    <w:rPr>
      <w:rFonts w:cs="Arial"/>
      <w:bCs/>
      <w:szCs w:val="26"/>
      <w:u w:val="single"/>
      <w:lang w:val="en-US" w:eastAsia="en-US" w:bidi="ar-SA"/>
    </w:rPr>
  </w:style>
  <w:style w:type="paragraph" w:customStyle="1" w:styleId="Smalltext">
    <w:name w:val="Small text"/>
    <w:aliases w:val="Quote1,Quote11"/>
    <w:basedOn w:val="Normal"/>
    <w:link w:val="SmalltextChar"/>
    <w:qFormat/>
    <w:rsid w:val="004809C3"/>
    <w:rPr>
      <w:rFonts w:eastAsia="MS Mincho"/>
      <w:sz w:val="16"/>
    </w:rPr>
  </w:style>
  <w:style w:type="character" w:customStyle="1" w:styleId="BoldUnderlineChar">
    <w:name w:val="Bold Underline Char"/>
    <w:basedOn w:val="DefaultParagraphFont"/>
    <w:locked/>
    <w:rsid w:val="004809C3"/>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4809C3"/>
    <w:rPr>
      <w:b w:val="0"/>
      <w:bCs w:val="0"/>
      <w:sz w:val="22"/>
      <w:u w:val="single"/>
    </w:rPr>
  </w:style>
  <w:style w:type="character" w:customStyle="1" w:styleId="StyleGaramond">
    <w:name w:val="Style Garamond"/>
    <w:qFormat/>
    <w:rsid w:val="004809C3"/>
    <w:rPr>
      <w:rFonts w:ascii="Garamond" w:hAnsi="Garamond" w:cs="Garamond"/>
    </w:rPr>
  </w:style>
  <w:style w:type="character" w:customStyle="1" w:styleId="StyletagGaramondChar">
    <w:name w:val="Style tag + Garamond Char"/>
    <w:qFormat/>
    <w:rsid w:val="004809C3"/>
    <w:rPr>
      <w:rFonts w:ascii="Garamond" w:hAnsi="Garamond" w:cs="Garamond"/>
      <w:b/>
      <w:bCs/>
      <w:sz w:val="24"/>
      <w:szCs w:val="24"/>
      <w:lang w:val="en-US" w:bidi="ar-SA"/>
    </w:rPr>
  </w:style>
  <w:style w:type="character" w:customStyle="1" w:styleId="StylecardGaramond12ptUnderlineChar">
    <w:name w:val="Style card + Garamond 12 pt Underline Char"/>
    <w:qFormat/>
    <w:rsid w:val="004809C3"/>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4809C3"/>
    <w:rPr>
      <w:rFonts w:ascii="Arial" w:hAnsi="Arial"/>
      <w:b/>
      <w:sz w:val="20"/>
      <w:u w:val="single"/>
    </w:rPr>
  </w:style>
  <w:style w:type="character" w:customStyle="1" w:styleId="WW8Num2z0">
    <w:name w:val="WW8Num2z0"/>
    <w:qFormat/>
    <w:rsid w:val="004809C3"/>
  </w:style>
  <w:style w:type="character" w:customStyle="1" w:styleId="WW8Num2z1">
    <w:name w:val="WW8Num2z1"/>
    <w:qFormat/>
    <w:rsid w:val="004809C3"/>
  </w:style>
  <w:style w:type="character" w:customStyle="1" w:styleId="WW8Num2z2">
    <w:name w:val="WW8Num2z2"/>
    <w:qFormat/>
    <w:rsid w:val="004809C3"/>
  </w:style>
  <w:style w:type="character" w:customStyle="1" w:styleId="WW8Num2z3">
    <w:name w:val="WW8Num2z3"/>
    <w:qFormat/>
    <w:rsid w:val="004809C3"/>
  </w:style>
  <w:style w:type="character" w:customStyle="1" w:styleId="WW8Num2z4">
    <w:name w:val="WW8Num2z4"/>
    <w:qFormat/>
    <w:rsid w:val="004809C3"/>
  </w:style>
  <w:style w:type="character" w:customStyle="1" w:styleId="WW8Num2z5">
    <w:name w:val="WW8Num2z5"/>
    <w:qFormat/>
    <w:rsid w:val="004809C3"/>
  </w:style>
  <w:style w:type="character" w:customStyle="1" w:styleId="WW8Num2z6">
    <w:name w:val="WW8Num2z6"/>
    <w:qFormat/>
    <w:rsid w:val="004809C3"/>
  </w:style>
  <w:style w:type="character" w:customStyle="1" w:styleId="WW8Num2z7">
    <w:name w:val="WW8Num2z7"/>
    <w:qFormat/>
    <w:rsid w:val="004809C3"/>
  </w:style>
  <w:style w:type="character" w:customStyle="1" w:styleId="WW8Num2z8">
    <w:name w:val="WW8Num2z8"/>
    <w:qFormat/>
    <w:rsid w:val="004809C3"/>
  </w:style>
  <w:style w:type="character" w:customStyle="1" w:styleId="WW8Num5z0">
    <w:name w:val="WW8Num5z0"/>
    <w:qFormat/>
    <w:rsid w:val="004809C3"/>
  </w:style>
  <w:style w:type="character" w:customStyle="1" w:styleId="WW8Num5z1">
    <w:name w:val="WW8Num5z1"/>
    <w:qFormat/>
    <w:rsid w:val="004809C3"/>
  </w:style>
  <w:style w:type="character" w:customStyle="1" w:styleId="WW8Num5z2">
    <w:name w:val="WW8Num5z2"/>
    <w:qFormat/>
    <w:rsid w:val="004809C3"/>
  </w:style>
  <w:style w:type="character" w:customStyle="1" w:styleId="WW8Num5z3">
    <w:name w:val="WW8Num5z3"/>
    <w:qFormat/>
    <w:rsid w:val="004809C3"/>
  </w:style>
  <w:style w:type="character" w:customStyle="1" w:styleId="WW8Num5z4">
    <w:name w:val="WW8Num5z4"/>
    <w:qFormat/>
    <w:rsid w:val="004809C3"/>
  </w:style>
  <w:style w:type="character" w:customStyle="1" w:styleId="WW8Num5z5">
    <w:name w:val="WW8Num5z5"/>
    <w:qFormat/>
    <w:rsid w:val="004809C3"/>
  </w:style>
  <w:style w:type="character" w:customStyle="1" w:styleId="WW8Num5z6">
    <w:name w:val="WW8Num5z6"/>
    <w:qFormat/>
    <w:rsid w:val="004809C3"/>
  </w:style>
  <w:style w:type="character" w:customStyle="1" w:styleId="WW8Num5z7">
    <w:name w:val="WW8Num5z7"/>
    <w:qFormat/>
    <w:rsid w:val="004809C3"/>
  </w:style>
  <w:style w:type="character" w:customStyle="1" w:styleId="WW8Num5z8">
    <w:name w:val="WW8Num5z8"/>
    <w:qFormat/>
    <w:rsid w:val="004809C3"/>
  </w:style>
  <w:style w:type="character" w:customStyle="1" w:styleId="CiteChar0">
    <w:name w:val="Cite Char"/>
    <w:aliases w:val="cite_tag Char,Char Char Char Char1 Char Char1,Char Char Char Char1 Char,Taglines Char Char, Cha"/>
    <w:basedOn w:val="DefaultParagraphFont"/>
    <w:qFormat/>
    <w:rsid w:val="004809C3"/>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4809C3"/>
    <w:rPr>
      <w:rFonts w:ascii="Times New Roman" w:eastAsia="Times New Roman" w:hAnsi="Times New Roman" w:cs="Times New Roman"/>
      <w:u w:val="thick"/>
    </w:rPr>
  </w:style>
  <w:style w:type="character" w:customStyle="1" w:styleId="ListLabel19">
    <w:name w:val="ListLabel 19"/>
    <w:qFormat/>
    <w:rsid w:val="004809C3"/>
    <w:rPr>
      <w:b/>
      <w:i/>
      <w:strike w:val="0"/>
      <w:dstrike w:val="0"/>
      <w:spacing w:val="0"/>
      <w:w w:val="100"/>
      <w:sz w:val="26"/>
    </w:rPr>
  </w:style>
  <w:style w:type="paragraph" w:styleId="Footer">
    <w:name w:val="footer"/>
    <w:basedOn w:val="Normal"/>
    <w:link w:val="FooterChar"/>
    <w:uiPriority w:val="99"/>
    <w:rsid w:val="004809C3"/>
  </w:style>
  <w:style w:type="character" w:customStyle="1" w:styleId="FooterChar">
    <w:name w:val="Footer Char"/>
    <w:basedOn w:val="DefaultParagraphFont"/>
    <w:link w:val="Footer"/>
    <w:uiPriority w:val="99"/>
    <w:rsid w:val="004809C3"/>
    <w:rPr>
      <w:rFonts w:ascii="Times New Roman" w:hAnsi="Times New Roman" w:cs="Times New Roman"/>
      <w:sz w:val="22"/>
    </w:rPr>
  </w:style>
  <w:style w:type="paragraph" w:customStyle="1" w:styleId="TagCite">
    <w:name w:val="Tag/Cite"/>
    <w:basedOn w:val="Normal"/>
    <w:qFormat/>
    <w:rsid w:val="004809C3"/>
    <w:rPr>
      <w:rFonts w:eastAsia="Times New Roman"/>
      <w:b/>
    </w:rPr>
  </w:style>
  <w:style w:type="paragraph" w:customStyle="1" w:styleId="NormalText">
    <w:name w:val="Normal Text"/>
    <w:basedOn w:val="Normal"/>
    <w:link w:val="NormalTextChar"/>
    <w:qFormat/>
    <w:rsid w:val="004809C3"/>
    <w:pPr>
      <w:jc w:val="both"/>
    </w:pPr>
    <w:rPr>
      <w:sz w:val="20"/>
      <w:szCs w:val="26"/>
    </w:rPr>
  </w:style>
  <w:style w:type="paragraph" w:customStyle="1" w:styleId="CardsFont6pt">
    <w:name w:val="Cards + Font: 6 pt"/>
    <w:basedOn w:val="Normal"/>
    <w:link w:val="CardsFont6ptChar1"/>
    <w:qFormat/>
    <w:rsid w:val="004809C3"/>
    <w:pPr>
      <w:ind w:left="432" w:right="432"/>
      <w:jc w:val="both"/>
    </w:pPr>
    <w:rPr>
      <w:rFonts w:eastAsia="Times New Roman"/>
      <w:sz w:val="12"/>
      <w:szCs w:val="20"/>
    </w:rPr>
  </w:style>
  <w:style w:type="paragraph" w:customStyle="1" w:styleId="Small">
    <w:name w:val="Small"/>
    <w:basedOn w:val="Normal"/>
    <w:uiPriority w:val="99"/>
    <w:qFormat/>
    <w:rsid w:val="004809C3"/>
    <w:rPr>
      <w:sz w:val="14"/>
    </w:rPr>
  </w:style>
  <w:style w:type="paragraph" w:customStyle="1" w:styleId="NotUnderlined">
    <w:name w:val="Not Underlined"/>
    <w:basedOn w:val="Normal"/>
    <w:uiPriority w:val="99"/>
    <w:qFormat/>
    <w:rsid w:val="004809C3"/>
  </w:style>
  <w:style w:type="numbering" w:customStyle="1" w:styleId="WW8Num2">
    <w:name w:val="WW8Num2"/>
    <w:qFormat/>
    <w:rsid w:val="004809C3"/>
  </w:style>
  <w:style w:type="numbering" w:customStyle="1" w:styleId="WW8Num5">
    <w:name w:val="WW8Num5"/>
    <w:qFormat/>
    <w:rsid w:val="004809C3"/>
  </w:style>
  <w:style w:type="paragraph" w:customStyle="1" w:styleId="citenon-bold">
    <w:name w:val="cite non-bold"/>
    <w:basedOn w:val="Normal"/>
    <w:link w:val="citenon-boldChar"/>
    <w:qFormat/>
    <w:rsid w:val="004809C3"/>
    <w:rPr>
      <w:rFonts w:ascii="Georgia" w:eastAsia="Calibri" w:hAnsi="Georgia"/>
    </w:rPr>
  </w:style>
  <w:style w:type="character" w:customStyle="1" w:styleId="citenon-boldChar">
    <w:name w:val="cite non-bold Char"/>
    <w:link w:val="citenon-bold"/>
    <w:rsid w:val="004809C3"/>
    <w:rPr>
      <w:rFonts w:ascii="Georgia" w:eastAsia="Calibri" w:hAnsi="Georgia" w:cs="Times New Roman"/>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4809C3"/>
    <w:rPr>
      <w:rFonts w:ascii="Times" w:eastAsia="MS Mincho" w:hAnsi="Times" w:cs="Times New Roman"/>
      <w:sz w:val="20"/>
      <w:szCs w:val="20"/>
    </w:rPr>
  </w:style>
  <w:style w:type="paragraph" w:customStyle="1" w:styleId="NewDebate">
    <w:name w:val="New Debate"/>
    <w:basedOn w:val="Heading4"/>
    <w:link w:val="NewDebateChar"/>
    <w:uiPriority w:val="4"/>
    <w:qFormat/>
    <w:rsid w:val="004809C3"/>
    <w:rPr>
      <w:szCs w:val="22"/>
    </w:rPr>
  </w:style>
  <w:style w:type="character" w:customStyle="1" w:styleId="NewDebateChar">
    <w:name w:val="New Debate Char"/>
    <w:basedOn w:val="DefaultParagraphFont"/>
    <w:link w:val="NewDebate"/>
    <w:uiPriority w:val="4"/>
    <w:rsid w:val="004809C3"/>
    <w:rPr>
      <w:rFonts w:ascii="Times New Roman" w:eastAsiaTheme="majorEastAsia" w:hAnsi="Times New Roman" w:cstheme="majorBidi"/>
      <w:b/>
      <w:bCs/>
      <w:sz w:val="28"/>
      <w:szCs w:val="22"/>
    </w:rPr>
  </w:style>
  <w:style w:type="paragraph" w:customStyle="1" w:styleId="Reallyfuckingsmall">
    <w:name w:val="Really fucking small"/>
    <w:basedOn w:val="Normal"/>
    <w:link w:val="ReallyfuckingsmallChar"/>
    <w:qFormat/>
    <w:rsid w:val="004809C3"/>
    <w:rPr>
      <w:rFonts w:eastAsia="Calibri"/>
      <w:sz w:val="10"/>
    </w:rPr>
  </w:style>
  <w:style w:type="character" w:customStyle="1" w:styleId="ReallyfuckingsmallChar">
    <w:name w:val="Really fucking small Char"/>
    <w:basedOn w:val="DefaultParagraphFont"/>
    <w:link w:val="Reallyfuckingsmall"/>
    <w:rsid w:val="004809C3"/>
    <w:rPr>
      <w:rFonts w:ascii="Times New Roman" w:eastAsia="Calibri" w:hAnsi="Times New Roman" w:cs="Times New Roman"/>
      <w:sz w:val="10"/>
    </w:rPr>
  </w:style>
  <w:style w:type="character" w:customStyle="1" w:styleId="NothingChar">
    <w:name w:val="Nothing Char"/>
    <w:link w:val="Nothing"/>
    <w:rsid w:val="004809C3"/>
    <w:rPr>
      <w:rFonts w:ascii="Times New Roman" w:eastAsia="Times New Roman" w:hAnsi="Times New Roman" w:cs="Times New Roman"/>
      <w:color w:val="00000A"/>
      <w:sz w:val="20"/>
    </w:rPr>
  </w:style>
  <w:style w:type="character" w:customStyle="1" w:styleId="Footnote2Char">
    <w:name w:val="Footnote2 Char"/>
    <w:link w:val="Footnote2"/>
    <w:locked/>
    <w:rsid w:val="004809C3"/>
  </w:style>
  <w:style w:type="paragraph" w:customStyle="1" w:styleId="Footnote2">
    <w:name w:val="Footnote2"/>
    <w:basedOn w:val="Normal"/>
    <w:next w:val="Normal"/>
    <w:link w:val="Footnote2Char"/>
    <w:autoRedefine/>
    <w:qFormat/>
    <w:rsid w:val="004809C3"/>
    <w:pPr>
      <w:spacing w:after="120" w:line="480" w:lineRule="auto"/>
    </w:pPr>
    <w:rPr>
      <w:rFonts w:asciiTheme="minorHAnsi" w:hAnsiTheme="minorHAnsi" w:cstheme="minorBidi"/>
      <w:sz w:val="24"/>
    </w:rPr>
  </w:style>
  <w:style w:type="character" w:customStyle="1" w:styleId="UnderlineCharChar">
    <w:name w:val="Underline Char Char"/>
    <w:basedOn w:val="DefaultParagraphFont"/>
    <w:rsid w:val="004809C3"/>
    <w:rPr>
      <w:noProof w:val="0"/>
      <w:u w:val="single"/>
      <w:lang w:val="en-US" w:eastAsia="en-US" w:bidi="ar-SA"/>
    </w:rPr>
  </w:style>
  <w:style w:type="character" w:customStyle="1" w:styleId="UnderlinesCharChar">
    <w:name w:val="Underlines Char Char"/>
    <w:basedOn w:val="DefaultParagraphFont"/>
    <w:rsid w:val="004809C3"/>
    <w:rPr>
      <w:rFonts w:cs="Arial"/>
      <w:b/>
      <w:bCs/>
      <w:noProof w:val="0"/>
      <w:sz w:val="22"/>
      <w:szCs w:val="26"/>
      <w:u w:val="single"/>
      <w:lang w:val="en-US" w:eastAsia="en-US" w:bidi="ar-SA"/>
    </w:rPr>
  </w:style>
  <w:style w:type="paragraph" w:customStyle="1" w:styleId="Style3">
    <w:name w:val="Style3"/>
    <w:basedOn w:val="Normal"/>
    <w:link w:val="Style3Char"/>
    <w:qFormat/>
    <w:rsid w:val="004809C3"/>
    <w:rPr>
      <w:rFonts w:ascii="Arial Narrow" w:eastAsia="Times New Roman" w:hAnsi="Arial Narrow"/>
      <w:b/>
      <w:sz w:val="20"/>
    </w:rPr>
  </w:style>
  <w:style w:type="character" w:customStyle="1" w:styleId="Style3Char">
    <w:name w:val="Style3 Char"/>
    <w:basedOn w:val="DefaultParagraphFont"/>
    <w:link w:val="Style3"/>
    <w:rsid w:val="004809C3"/>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4809C3"/>
    <w:rPr>
      <w:rFonts w:eastAsia="Times New Roman"/>
      <w:sz w:val="20"/>
      <w:u w:val="single"/>
    </w:rPr>
  </w:style>
  <w:style w:type="character" w:customStyle="1" w:styleId="StyleStyle411ptChar">
    <w:name w:val="Style Style4 + 11 pt Char"/>
    <w:link w:val="StyleStyle411pt"/>
    <w:rsid w:val="004809C3"/>
    <w:rPr>
      <w:rFonts w:ascii="Times New Roman" w:eastAsia="Times New Roman" w:hAnsi="Times New Roman" w:cs="Times New Roman"/>
      <w:sz w:val="20"/>
      <w:u w:val="single"/>
    </w:rPr>
  </w:style>
  <w:style w:type="paragraph" w:customStyle="1" w:styleId="StyleStyle411ptBold">
    <w:name w:val="Style Style4 + 11 pt Bold"/>
    <w:basedOn w:val="Normal"/>
    <w:link w:val="StyleStyle411ptBoldChar"/>
    <w:qFormat/>
    <w:rsid w:val="004809C3"/>
    <w:rPr>
      <w:b/>
      <w:bCs/>
      <w:sz w:val="20"/>
      <w:u w:val="single"/>
    </w:rPr>
  </w:style>
  <w:style w:type="character" w:customStyle="1" w:styleId="StyleStyle411ptBoldChar">
    <w:name w:val="Style Style4 + 11 pt Bold Char"/>
    <w:link w:val="StyleStyle411ptBold"/>
    <w:rsid w:val="004809C3"/>
    <w:rPr>
      <w:rFonts w:ascii="Times New Roman" w:hAnsi="Times New Roman" w:cs="Times New Roman"/>
      <w:b/>
      <w:bCs/>
      <w:sz w:val="20"/>
      <w:u w:val="single"/>
    </w:rPr>
  </w:style>
  <w:style w:type="paragraph" w:customStyle="1" w:styleId="Underlining">
    <w:name w:val="Underlining"/>
    <w:basedOn w:val="Normal"/>
    <w:link w:val="UnderliningChar"/>
    <w:qFormat/>
    <w:rsid w:val="004809C3"/>
    <w:rPr>
      <w:rFonts w:eastAsia="Times New Roman"/>
      <w:sz w:val="20"/>
      <w:u w:val="single"/>
    </w:rPr>
  </w:style>
  <w:style w:type="character" w:customStyle="1" w:styleId="UnderliningChar">
    <w:name w:val="Underlining Char"/>
    <w:basedOn w:val="DefaultParagraphFont"/>
    <w:link w:val="Underlining"/>
    <w:rsid w:val="004809C3"/>
    <w:rPr>
      <w:rFonts w:ascii="Times New Roman" w:eastAsia="Times New Roman" w:hAnsi="Times New Roman" w:cs="Times New Roman"/>
      <w:sz w:val="20"/>
      <w:u w:val="single"/>
    </w:rPr>
  </w:style>
  <w:style w:type="character" w:customStyle="1" w:styleId="StyleTimesNewRoman12ptBold">
    <w:name w:val="Style Times New Roman 12 pt Bold"/>
    <w:rsid w:val="004809C3"/>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4809C3"/>
    <w:rPr>
      <w:rFonts w:ascii="Century Gothic" w:hAnsi="Century Gothic"/>
      <w:sz w:val="24"/>
      <w:u w:val="thick"/>
    </w:rPr>
  </w:style>
  <w:style w:type="paragraph" w:customStyle="1" w:styleId="Cardstyle">
    <w:name w:val="Cardstyle"/>
    <w:basedOn w:val="Normal"/>
    <w:next w:val="Normal"/>
    <w:qFormat/>
    <w:rsid w:val="004809C3"/>
    <w:rPr>
      <w:rFonts w:eastAsia="Times New Roman"/>
      <w:sz w:val="20"/>
    </w:rPr>
  </w:style>
  <w:style w:type="character" w:customStyle="1" w:styleId="Style8pt1">
    <w:name w:val="Style 8 pt1"/>
    <w:basedOn w:val="DefaultParagraphFont"/>
    <w:rsid w:val="004809C3"/>
    <w:rPr>
      <w:rFonts w:ascii="Georgia" w:hAnsi="Georgia"/>
      <w:sz w:val="16"/>
    </w:rPr>
  </w:style>
  <w:style w:type="character" w:customStyle="1" w:styleId="Style8pt">
    <w:name w:val="Style 8 pt"/>
    <w:basedOn w:val="DefaultParagraphFont"/>
    <w:rsid w:val="004809C3"/>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4809C3"/>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4809C3"/>
    <w:rPr>
      <w:rFonts w:ascii="Times New Roman" w:eastAsia="Times New Roman" w:hAnsi="Times New Roman" w:cs="Times New Roman"/>
      <w:sz w:val="22"/>
      <w:u w:val="single"/>
      <w:bdr w:val="single" w:sz="4" w:space="0" w:color="auto"/>
    </w:rPr>
  </w:style>
  <w:style w:type="character" w:customStyle="1" w:styleId="StyleUnderlineChar11ptChar">
    <w:name w:val="Style Underline Char + 11 pt Char"/>
    <w:rsid w:val="004809C3"/>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4809C3"/>
    <w:rPr>
      <w:rFonts w:eastAsia="Times New Roman"/>
      <w:b/>
      <w:bCs/>
      <w:sz w:val="20"/>
      <w:u w:val="single"/>
    </w:rPr>
  </w:style>
  <w:style w:type="character" w:customStyle="1" w:styleId="StyleUnderlineChar11ptBoldChar">
    <w:name w:val="Style Underline Char + 11 pt Bold Char"/>
    <w:link w:val="StyleUnderlineChar11ptBold"/>
    <w:rsid w:val="004809C3"/>
    <w:rPr>
      <w:rFonts w:ascii="Times New Roman" w:eastAsia="Times New Roman" w:hAnsi="Times New Roman" w:cs="Times New Roman"/>
      <w:b/>
      <w:bCs/>
      <w:sz w:val="20"/>
      <w:u w:val="single"/>
    </w:rPr>
  </w:style>
  <w:style w:type="character" w:customStyle="1" w:styleId="NormalTextChar">
    <w:name w:val="Normal Text Char"/>
    <w:link w:val="NormalText"/>
    <w:rsid w:val="004809C3"/>
    <w:rPr>
      <w:rFonts w:ascii="Times New Roman" w:hAnsi="Times New Roman" w:cs="Times New Roman"/>
      <w:sz w:val="20"/>
      <w:szCs w:val="26"/>
    </w:rPr>
  </w:style>
  <w:style w:type="character" w:customStyle="1" w:styleId="ShrinkChar">
    <w:name w:val="Shrink Char"/>
    <w:link w:val="Shrink"/>
    <w:rsid w:val="004809C3"/>
    <w:rPr>
      <w:rFonts w:ascii="Garamond" w:hAnsi="Garamond"/>
      <w:sz w:val="12"/>
    </w:rPr>
  </w:style>
  <w:style w:type="paragraph" w:customStyle="1" w:styleId="Shrink">
    <w:name w:val="Shrink"/>
    <w:link w:val="ShrinkChar"/>
    <w:qFormat/>
    <w:rsid w:val="004809C3"/>
    <w:pPr>
      <w:ind w:left="288" w:right="288"/>
    </w:pPr>
    <w:rPr>
      <w:rFonts w:ascii="Garamond" w:hAnsi="Garamond"/>
      <w:sz w:val="12"/>
    </w:rPr>
  </w:style>
  <w:style w:type="paragraph" w:customStyle="1" w:styleId="cites0">
    <w:name w:val="cites"/>
    <w:link w:val="citesChar0"/>
    <w:autoRedefine/>
    <w:qFormat/>
    <w:rsid w:val="004809C3"/>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4809C3"/>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4809C3"/>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4809C3"/>
    <w:rPr>
      <w:rFonts w:eastAsia="Times New Roman"/>
      <w:strike/>
      <w:sz w:val="20"/>
    </w:rPr>
  </w:style>
  <w:style w:type="character" w:customStyle="1" w:styleId="CardsHighlight">
    <w:name w:val="Cards Highlight"/>
    <w:basedOn w:val="DefaultParagraphFont"/>
    <w:uiPriority w:val="1"/>
    <w:rsid w:val="004809C3"/>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4809C3"/>
  </w:style>
  <w:style w:type="character" w:customStyle="1" w:styleId="CardsChar1">
    <w:name w:val="Cards Char1"/>
    <w:rsid w:val="004809C3"/>
    <w:rPr>
      <w:rFonts w:ascii="Times New Roman" w:hAnsi="Times New Roman" w:cs="Times New Roman"/>
      <w:sz w:val="20"/>
      <w:szCs w:val="20"/>
    </w:rPr>
  </w:style>
  <w:style w:type="character" w:customStyle="1" w:styleId="AuthorYear">
    <w:name w:val="AuthorYear"/>
    <w:uiPriority w:val="1"/>
    <w:qFormat/>
    <w:rsid w:val="004809C3"/>
    <w:rPr>
      <w:rFonts w:ascii="Georgia" w:hAnsi="Georgia"/>
      <w:b/>
      <w:sz w:val="24"/>
    </w:rPr>
  </w:style>
  <w:style w:type="paragraph" w:customStyle="1" w:styleId="Shrink8">
    <w:name w:val="Shrink8"/>
    <w:basedOn w:val="Normal"/>
    <w:qFormat/>
    <w:rsid w:val="004809C3"/>
    <w:rPr>
      <w:sz w:val="16"/>
    </w:rPr>
  </w:style>
  <w:style w:type="paragraph" w:customStyle="1" w:styleId="Normal1">
    <w:name w:val="Normal1"/>
    <w:qFormat/>
    <w:rsid w:val="004809C3"/>
    <w:rPr>
      <w:rFonts w:ascii="Calibri" w:eastAsia="Calibri" w:hAnsi="Calibri" w:cs="Calibri"/>
      <w:color w:val="000000"/>
      <w:sz w:val="22"/>
      <w:szCs w:val="20"/>
      <w:lang w:val="es-US" w:eastAsia="es-US"/>
    </w:rPr>
  </w:style>
  <w:style w:type="character" w:customStyle="1" w:styleId="highlight2">
    <w:name w:val="highlight2"/>
    <w:rsid w:val="004809C3"/>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4809C3"/>
    <w:pPr>
      <w:spacing w:after="0" w:line="240" w:lineRule="auto"/>
    </w:pPr>
    <w:rPr>
      <w:rFonts w:eastAsia="SimSun" w:cs="Times New Roman"/>
      <w:color w:val="00000A"/>
      <w:sz w:val="20"/>
      <w:lang w:eastAsia="zh-CN"/>
    </w:rPr>
  </w:style>
  <w:style w:type="character" w:customStyle="1" w:styleId="Stylecard11ptChar">
    <w:name w:val="Style card + 11 pt Char"/>
    <w:basedOn w:val="cardChar"/>
    <w:link w:val="Stylecard11pt"/>
    <w:rsid w:val="004809C3"/>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4809C3"/>
    <w:pPr>
      <w:spacing w:after="0" w:line="240" w:lineRule="auto"/>
    </w:pPr>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4809C3"/>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4809C3"/>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4809C3"/>
    <w:rPr>
      <w:rFonts w:cs="Arial"/>
      <w:b/>
      <w:bCs/>
      <w:kern w:val="32"/>
      <w:sz w:val="32"/>
      <w:szCs w:val="32"/>
      <w:u w:val="single"/>
      <w:lang w:val="en-US" w:eastAsia="en-US" w:bidi="ar-SA"/>
    </w:rPr>
  </w:style>
  <w:style w:type="character" w:customStyle="1" w:styleId="UNDERLINECharChar0">
    <w:name w:val="UNDERLINE Char Char"/>
    <w:basedOn w:val="DefaultParagraphFont"/>
    <w:rsid w:val="004809C3"/>
    <w:rPr>
      <w:bCs/>
      <w:kern w:val="28"/>
      <w:szCs w:val="32"/>
      <w:u w:val="single"/>
    </w:rPr>
  </w:style>
  <w:style w:type="character" w:customStyle="1" w:styleId="term">
    <w:name w:val="term"/>
    <w:basedOn w:val="DefaultParagraphFont"/>
    <w:rsid w:val="004809C3"/>
  </w:style>
  <w:style w:type="character" w:customStyle="1" w:styleId="SmallFontCharCharCharChar">
    <w:name w:val="Small Font Char Char Char Char"/>
    <w:basedOn w:val="DefaultParagraphFont"/>
    <w:rsid w:val="004809C3"/>
    <w:rPr>
      <w:rFonts w:ascii="Arial" w:hAnsi="Arial"/>
      <w:sz w:val="12"/>
      <w:szCs w:val="24"/>
    </w:rPr>
  </w:style>
  <w:style w:type="character" w:customStyle="1" w:styleId="vitstoryheadline">
    <w:name w:val="vitstoryheadline"/>
    <w:basedOn w:val="DefaultParagraphFont"/>
    <w:rsid w:val="004809C3"/>
  </w:style>
  <w:style w:type="character" w:customStyle="1" w:styleId="regtext">
    <w:name w:val="regtext"/>
    <w:basedOn w:val="DefaultParagraphFont"/>
    <w:rsid w:val="004809C3"/>
  </w:style>
  <w:style w:type="character" w:customStyle="1" w:styleId="bps-topic-ident">
    <w:name w:val="bps-topic-ident"/>
    <w:basedOn w:val="DefaultParagraphFont"/>
    <w:rsid w:val="004809C3"/>
  </w:style>
  <w:style w:type="character" w:customStyle="1" w:styleId="CharChar4">
    <w:name w:val="Char Char4"/>
    <w:basedOn w:val="DefaultParagraphFont"/>
    <w:rsid w:val="004809C3"/>
    <w:rPr>
      <w:b/>
      <w:bCs/>
      <w:sz w:val="28"/>
      <w:szCs w:val="28"/>
    </w:rPr>
  </w:style>
  <w:style w:type="character" w:customStyle="1" w:styleId="CharChar5">
    <w:name w:val="Char Char5"/>
    <w:basedOn w:val="DefaultParagraphFont"/>
    <w:rsid w:val="004809C3"/>
    <w:rPr>
      <w:rFonts w:ascii="Arial" w:hAnsi="Arial" w:cs="Arial"/>
      <w:b/>
      <w:bCs/>
      <w:sz w:val="26"/>
      <w:szCs w:val="26"/>
    </w:rPr>
  </w:style>
  <w:style w:type="paragraph" w:customStyle="1" w:styleId="tagcite0">
    <w:name w:val="tagcite"/>
    <w:basedOn w:val="Normal"/>
    <w:qFormat/>
    <w:rsid w:val="004809C3"/>
    <w:rPr>
      <w:rFonts w:eastAsia="Times New Roman"/>
      <w:b/>
    </w:rPr>
  </w:style>
  <w:style w:type="paragraph" w:customStyle="1" w:styleId="Regular">
    <w:name w:val="Regular"/>
    <w:link w:val="RegularChar"/>
    <w:rsid w:val="004809C3"/>
    <w:rPr>
      <w:rFonts w:ascii="Garamond" w:eastAsia="Times New Roman" w:hAnsi="Garamond" w:cs="Arial"/>
      <w:bCs/>
      <w:kern w:val="20"/>
      <w:sz w:val="20"/>
      <w:szCs w:val="32"/>
    </w:rPr>
  </w:style>
  <w:style w:type="paragraph" w:customStyle="1" w:styleId="Boldunderline0">
    <w:name w:val="Bold underline"/>
    <w:basedOn w:val="Normal"/>
    <w:rsid w:val="004809C3"/>
    <w:rPr>
      <w:rFonts w:eastAsia="Times New Roman"/>
      <w:b/>
      <w:bCs/>
      <w:kern w:val="20"/>
      <w:sz w:val="20"/>
      <w:szCs w:val="32"/>
      <w:u w:val="single"/>
    </w:rPr>
  </w:style>
  <w:style w:type="character" w:customStyle="1" w:styleId="BoldunderlineChar0">
    <w:name w:val="Bold underline Char"/>
    <w:basedOn w:val="DefaultParagraphFont"/>
    <w:rsid w:val="004809C3"/>
    <w:rPr>
      <w:rFonts w:ascii="Garamond" w:hAnsi="Garamond" w:cs="Arial"/>
      <w:b/>
      <w:bCs/>
      <w:kern w:val="20"/>
      <w:szCs w:val="32"/>
      <w:u w:val="single"/>
      <w:lang w:val="en-US" w:eastAsia="en-US" w:bidi="ar-SA"/>
    </w:rPr>
  </w:style>
  <w:style w:type="paragraph" w:customStyle="1" w:styleId="tag1">
    <w:name w:val="tag1"/>
    <w:basedOn w:val="Normal"/>
    <w:qFormat/>
    <w:rsid w:val="004809C3"/>
    <w:rPr>
      <w:rFonts w:eastAsia="Times New Roman"/>
      <w:b/>
      <w:szCs w:val="20"/>
    </w:rPr>
  </w:style>
  <w:style w:type="character" w:customStyle="1" w:styleId="byline">
    <w:name w:val="byline"/>
    <w:basedOn w:val="DefaultParagraphFont"/>
    <w:rsid w:val="004809C3"/>
  </w:style>
  <w:style w:type="character" w:customStyle="1" w:styleId="7TimesNewRoman">
    <w:name w:val="7 Times New Roman"/>
    <w:rsid w:val="004809C3"/>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4809C3"/>
    <w:rPr>
      <w:rFonts w:ascii="Cambria" w:eastAsia="Times New Roman" w:hAnsi="Cambria"/>
      <w:sz w:val="18"/>
      <w:szCs w:val="20"/>
    </w:rPr>
  </w:style>
  <w:style w:type="character" w:customStyle="1" w:styleId="Boxed">
    <w:name w:val="Boxed"/>
    <w:qFormat/>
    <w:rsid w:val="004809C3"/>
    <w:rPr>
      <w:rFonts w:ascii="Garamond" w:hAnsi="Garamond"/>
      <w:sz w:val="20"/>
      <w:bdr w:val="single" w:sz="6" w:space="0" w:color="auto"/>
    </w:rPr>
  </w:style>
  <w:style w:type="character" w:customStyle="1" w:styleId="CardtextChar0">
    <w:name w:val="Card text Char"/>
    <w:basedOn w:val="DefaultParagraphFont"/>
    <w:link w:val="Cardtext0"/>
    <w:rsid w:val="004809C3"/>
    <w:rPr>
      <w:rFonts w:ascii="Garamond" w:hAnsi="Garamond"/>
      <w:u w:val="single"/>
    </w:rPr>
  </w:style>
  <w:style w:type="paragraph" w:styleId="Date">
    <w:name w:val="Date"/>
    <w:aliases w:val="date"/>
    <w:basedOn w:val="Normal"/>
    <w:next w:val="Normal"/>
    <w:link w:val="DateChar"/>
    <w:uiPriority w:val="99"/>
    <w:rsid w:val="004809C3"/>
    <w:rPr>
      <w:rFonts w:eastAsia="Times New Roman"/>
      <w:sz w:val="16"/>
    </w:rPr>
  </w:style>
  <w:style w:type="character" w:customStyle="1" w:styleId="DateChar">
    <w:name w:val="Date Char"/>
    <w:aliases w:val="date Char"/>
    <w:basedOn w:val="DefaultParagraphFont"/>
    <w:link w:val="Date"/>
    <w:uiPriority w:val="99"/>
    <w:rsid w:val="004809C3"/>
    <w:rPr>
      <w:rFonts w:ascii="Times New Roman" w:eastAsia="Times New Roman" w:hAnsi="Times New Roman" w:cs="Times New Roman"/>
      <w:sz w:val="16"/>
    </w:rPr>
  </w:style>
  <w:style w:type="paragraph" w:customStyle="1" w:styleId="DebateCardSmall">
    <w:name w:val="Debate Card Small"/>
    <w:basedOn w:val="Normal"/>
    <w:link w:val="DebateCardSmallChar"/>
    <w:qFormat/>
    <w:rsid w:val="004809C3"/>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4809C3"/>
    <w:rPr>
      <w:rFonts w:ascii="Times New Roman" w:eastAsia="Times New Roman" w:hAnsi="Times New Roman" w:cs="Times New Roman"/>
      <w:sz w:val="16"/>
      <w:szCs w:val="16"/>
      <w:lang w:val="x-none" w:eastAsia="x-none"/>
    </w:rPr>
  </w:style>
  <w:style w:type="character" w:customStyle="1" w:styleId="reduce2">
    <w:name w:val="reduce2"/>
    <w:rsid w:val="004809C3"/>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4809C3"/>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4809C3"/>
    <w:rPr>
      <w:rFonts w:ascii="Times New Roman" w:eastAsia="Times New Roman" w:hAnsi="Times New Roman" w:cs="Times New Roman"/>
      <w:sz w:val="20"/>
      <w:szCs w:val="20"/>
      <w:u w:val="single"/>
      <w:lang w:val="x-none" w:eastAsia="x-none"/>
    </w:rPr>
  </w:style>
  <w:style w:type="character" w:customStyle="1" w:styleId="asset-metabar-time">
    <w:name w:val="asset-metabar-time"/>
    <w:basedOn w:val="DefaultParagraphFont"/>
    <w:rsid w:val="004809C3"/>
  </w:style>
  <w:style w:type="character" w:customStyle="1" w:styleId="Style1CharChar">
    <w:name w:val="Style1 Char Char"/>
    <w:basedOn w:val="DefaultParagraphFont"/>
    <w:rsid w:val="004809C3"/>
    <w:rPr>
      <w:sz w:val="16"/>
      <w:szCs w:val="16"/>
      <w:lang w:val="en-US" w:eastAsia="en-US" w:bidi="ar-SA"/>
    </w:rPr>
  </w:style>
  <w:style w:type="character" w:customStyle="1" w:styleId="Style2CharChar">
    <w:name w:val="Style2 Char Char"/>
    <w:basedOn w:val="DefaultParagraphFont"/>
    <w:rsid w:val="004809C3"/>
    <w:rPr>
      <w:u w:val="thick"/>
      <w:lang w:val="en-US" w:eastAsia="en-US" w:bidi="ar-SA"/>
    </w:rPr>
  </w:style>
  <w:style w:type="character" w:customStyle="1" w:styleId="dateline">
    <w:name w:val="dateline"/>
    <w:basedOn w:val="DefaultParagraphFont"/>
    <w:rsid w:val="004809C3"/>
  </w:style>
  <w:style w:type="character" w:customStyle="1" w:styleId="date-display-single">
    <w:name w:val="date-display-single"/>
    <w:basedOn w:val="DefaultParagraphFont"/>
    <w:rsid w:val="004809C3"/>
  </w:style>
  <w:style w:type="character" w:customStyle="1" w:styleId="wikigeneratedlinkcontent">
    <w:name w:val="wikigeneratedlinkcontent"/>
    <w:basedOn w:val="DefaultParagraphFont"/>
    <w:rsid w:val="004809C3"/>
  </w:style>
  <w:style w:type="character" w:customStyle="1" w:styleId="Heading3CharCharChar3">
    <w:name w:val="Heading 3 Char Char Char3"/>
    <w:aliases w:val=" Char Char Char3,Char Char Char3,Heading 3 Char Char Char2, Char Char Char2,Char Char Char2"/>
    <w:basedOn w:val="DefaultParagraphFont"/>
    <w:rsid w:val="004809C3"/>
    <w:rPr>
      <w:rFonts w:cs="Arial"/>
      <w:bCs/>
      <w:szCs w:val="26"/>
      <w:u w:val="single"/>
      <w:lang w:val="en-US" w:eastAsia="en-US" w:bidi="ar-SA"/>
    </w:rPr>
  </w:style>
  <w:style w:type="character" w:customStyle="1" w:styleId="aqj">
    <w:name w:val="aqj"/>
    <w:rsid w:val="004809C3"/>
  </w:style>
  <w:style w:type="character" w:customStyle="1" w:styleId="CardTextChar1">
    <w:name w:val="CardText Char"/>
    <w:basedOn w:val="DefaultParagraphFont"/>
    <w:link w:val="CardText1"/>
    <w:locked/>
    <w:rsid w:val="004809C3"/>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4809C3"/>
    <w:pPr>
      <w:ind w:left="288" w:right="288"/>
    </w:pPr>
    <w:rPr>
      <w:rFonts w:eastAsia="Times New Roman"/>
      <w:sz w:val="16"/>
    </w:rPr>
  </w:style>
  <w:style w:type="character" w:customStyle="1" w:styleId="ilad">
    <w:name w:val="il_ad"/>
    <w:rsid w:val="004809C3"/>
  </w:style>
  <w:style w:type="character" w:customStyle="1" w:styleId="CardsUnderlined">
    <w:name w:val="Cards Underlined"/>
    <w:qFormat/>
    <w:rsid w:val="004809C3"/>
    <w:rPr>
      <w:rFonts w:ascii="Helvetica" w:hAnsi="Helvetica"/>
      <w:sz w:val="22"/>
      <w:szCs w:val="24"/>
      <w:u w:val="thick"/>
    </w:rPr>
  </w:style>
  <w:style w:type="paragraph" w:customStyle="1" w:styleId="BBCite">
    <w:name w:val="BB Cite"/>
    <w:basedOn w:val="Normal"/>
    <w:autoRedefine/>
    <w:rsid w:val="004809C3"/>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4809C3"/>
  </w:style>
  <w:style w:type="character" w:customStyle="1" w:styleId="StyleStyleUnderline411pt">
    <w:name w:val="Style Style Underline4 + 11 pt"/>
    <w:basedOn w:val="DefaultParagraphFont"/>
    <w:rsid w:val="004809C3"/>
    <w:rPr>
      <w:sz w:val="20"/>
      <w:u w:val="single"/>
    </w:rPr>
  </w:style>
  <w:style w:type="character" w:customStyle="1" w:styleId="StyleStyleUnderline411ptBold">
    <w:name w:val="Style Style Underline4 + 11 pt Bold"/>
    <w:basedOn w:val="DefaultParagraphFont"/>
    <w:rsid w:val="004809C3"/>
    <w:rPr>
      <w:b/>
      <w:bCs/>
      <w:sz w:val="20"/>
      <w:u w:val="single"/>
    </w:rPr>
  </w:style>
  <w:style w:type="character" w:customStyle="1" w:styleId="StyleStyleUnderline311pt">
    <w:name w:val="Style Style Underline3 + 11 pt"/>
    <w:basedOn w:val="DefaultParagraphFont"/>
    <w:rsid w:val="004809C3"/>
    <w:rPr>
      <w:sz w:val="20"/>
      <w:u w:val="single"/>
    </w:rPr>
  </w:style>
  <w:style w:type="character" w:customStyle="1" w:styleId="StyleStyleUnderline311ptBold">
    <w:name w:val="Style Style Underline3 + 11 pt Bold"/>
    <w:basedOn w:val="DefaultParagraphFont"/>
    <w:rsid w:val="004809C3"/>
    <w:rPr>
      <w:b/>
      <w:bCs/>
      <w:sz w:val="20"/>
      <w:u w:val="single"/>
    </w:rPr>
  </w:style>
  <w:style w:type="character" w:customStyle="1" w:styleId="red-subtitle">
    <w:name w:val="red-subtitle"/>
    <w:basedOn w:val="DefaultParagraphFont"/>
    <w:rsid w:val="004809C3"/>
  </w:style>
  <w:style w:type="character" w:styleId="PageNumber">
    <w:name w:val="page number"/>
    <w:aliases w:val="card ununderlined"/>
    <w:basedOn w:val="DefaultParagraphFont"/>
    <w:uiPriority w:val="99"/>
    <w:unhideWhenUsed/>
    <w:rsid w:val="004809C3"/>
  </w:style>
  <w:style w:type="character" w:customStyle="1" w:styleId="ft1">
    <w:name w:val="ft1"/>
    <w:basedOn w:val="DefaultParagraphFont"/>
    <w:rsid w:val="004809C3"/>
  </w:style>
  <w:style w:type="character" w:customStyle="1" w:styleId="dropcap">
    <w:name w:val="dropcap"/>
    <w:basedOn w:val="DefaultParagraphFont"/>
    <w:rsid w:val="004809C3"/>
  </w:style>
  <w:style w:type="paragraph" w:customStyle="1" w:styleId="TagText">
    <w:name w:val="TagText"/>
    <w:basedOn w:val="Normal"/>
    <w:uiPriority w:val="99"/>
    <w:qFormat/>
    <w:rsid w:val="004809C3"/>
    <w:pPr>
      <w:spacing w:before="200"/>
    </w:pPr>
    <w:rPr>
      <w:rFonts w:eastAsia="Calibri"/>
      <w:b/>
      <w:sz w:val="24"/>
    </w:rPr>
  </w:style>
  <w:style w:type="paragraph" w:customStyle="1" w:styleId="BreakTag">
    <w:name w:val="Break Tag"/>
    <w:basedOn w:val="Normal"/>
    <w:autoRedefine/>
    <w:uiPriority w:val="4"/>
    <w:qFormat/>
    <w:rsid w:val="004809C3"/>
    <w:pPr>
      <w:spacing w:before="240"/>
    </w:pPr>
    <w:rPr>
      <w:b/>
      <w:sz w:val="26"/>
    </w:rPr>
  </w:style>
  <w:style w:type="paragraph" w:customStyle="1" w:styleId="BreakBlock">
    <w:name w:val="Break Block"/>
    <w:basedOn w:val="Normal"/>
    <w:link w:val="BreakBlockChar"/>
    <w:autoRedefine/>
    <w:qFormat/>
    <w:rsid w:val="004809C3"/>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4809C3"/>
    <w:rPr>
      <w:rFonts w:ascii="Arial Bold" w:hAnsi="Arial Bold" w:cs="Times New Roman"/>
      <w:b/>
      <w:caps/>
      <w:sz w:val="32"/>
      <w:u w:val="single"/>
    </w:rPr>
  </w:style>
  <w:style w:type="character" w:customStyle="1" w:styleId="m4841727538114946087gmail-styleunderline">
    <w:name w:val="m_4841727538114946087gmail-styleunderline"/>
    <w:basedOn w:val="DefaultParagraphFont"/>
    <w:rsid w:val="004809C3"/>
  </w:style>
  <w:style w:type="character" w:customStyle="1" w:styleId="Mention1">
    <w:name w:val="Mention1"/>
    <w:basedOn w:val="DefaultParagraphFont"/>
    <w:uiPriority w:val="99"/>
    <w:semiHidden/>
    <w:unhideWhenUsed/>
    <w:rsid w:val="004809C3"/>
    <w:rPr>
      <w:color w:val="2B579A"/>
      <w:shd w:val="clear" w:color="auto" w:fill="E6E6E6"/>
    </w:rPr>
  </w:style>
  <w:style w:type="character" w:customStyle="1" w:styleId="Styleunderline11pt">
    <w:name w:val="Style underline + 11 pt"/>
    <w:rsid w:val="004809C3"/>
    <w:rPr>
      <w:rFonts w:ascii="Times New Roman" w:hAnsi="Times New Roman"/>
      <w:sz w:val="20"/>
      <w:u w:val="single"/>
    </w:rPr>
  </w:style>
  <w:style w:type="paragraph" w:customStyle="1" w:styleId="Minimize">
    <w:name w:val="Minimize"/>
    <w:basedOn w:val="card"/>
    <w:next w:val="Normal"/>
    <w:link w:val="MinimizeChar"/>
    <w:qFormat/>
    <w:rsid w:val="004809C3"/>
    <w:pPr>
      <w:widowControl w:val="0"/>
      <w:autoSpaceDE w:val="0"/>
      <w:autoSpaceDN w:val="0"/>
      <w:adjustRightInd w:val="0"/>
      <w:spacing w:after="200" w:line="276" w:lineRule="auto"/>
    </w:pPr>
    <w:rPr>
      <w:rFonts w:ascii="Georgia" w:hAnsi="Georgia" w:cs="Times New Roman"/>
      <w:bCs/>
      <w:color w:val="000000"/>
      <w:sz w:val="12"/>
      <w:szCs w:val="20"/>
    </w:rPr>
  </w:style>
  <w:style w:type="character" w:customStyle="1" w:styleId="MinimizeChar">
    <w:name w:val="Minimize Char"/>
    <w:link w:val="Minimize"/>
    <w:rsid w:val="004809C3"/>
    <w:rPr>
      <w:rFonts w:ascii="Georgia" w:hAnsi="Georgia" w:cs="Times New Roman"/>
      <w:bCs/>
      <w:color w:val="000000"/>
      <w:sz w:val="12"/>
      <w:szCs w:val="20"/>
    </w:rPr>
  </w:style>
  <w:style w:type="character" w:customStyle="1" w:styleId="hilite1">
    <w:name w:val="hilite1"/>
    <w:basedOn w:val="DefaultParagraphFont"/>
    <w:rsid w:val="004809C3"/>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4809C3"/>
    <w:rPr>
      <w:rFonts w:eastAsia="Times New Roman"/>
      <w:b/>
      <w:szCs w:val="20"/>
    </w:rPr>
  </w:style>
  <w:style w:type="character" w:customStyle="1" w:styleId="NormaltagChar">
    <w:name w:val="Normal tag Char"/>
    <w:basedOn w:val="DefaultParagraphFont"/>
    <w:link w:val="Normaltag"/>
    <w:uiPriority w:val="99"/>
    <w:locked/>
    <w:rsid w:val="004809C3"/>
    <w:rPr>
      <w:rFonts w:ascii="Times New Roman" w:eastAsia="Times New Roman" w:hAnsi="Times New Roman" w:cs="Times New Roman"/>
      <w:b/>
      <w:sz w:val="22"/>
      <w:szCs w:val="20"/>
    </w:rPr>
  </w:style>
  <w:style w:type="character" w:customStyle="1" w:styleId="CitesChar2">
    <w:name w:val="Cites Char2"/>
    <w:link w:val="Cites"/>
    <w:rsid w:val="004809C3"/>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4809C3"/>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4809C3"/>
    <w:pPr>
      <w:spacing w:before="120" w:after="120"/>
    </w:pPr>
    <w:rPr>
      <w:rFonts w:eastAsia="Times New Roman"/>
      <w:b/>
      <w:u w:val="single"/>
      <w:lang w:bidi="en-US"/>
    </w:rPr>
  </w:style>
  <w:style w:type="paragraph" w:styleId="TOC9">
    <w:name w:val="toc 9"/>
    <w:basedOn w:val="Normal"/>
    <w:next w:val="Normal"/>
    <w:autoRedefine/>
    <w:rsid w:val="004809C3"/>
    <w:pPr>
      <w:ind w:left="1600"/>
    </w:pPr>
    <w:rPr>
      <w:rFonts w:eastAsia="Times New Roman"/>
      <w:sz w:val="20"/>
      <w:lang w:bidi="en-US"/>
    </w:rPr>
  </w:style>
  <w:style w:type="paragraph" w:customStyle="1" w:styleId="TxBrp1">
    <w:name w:val="TxBr_p1"/>
    <w:basedOn w:val="Normal"/>
    <w:qFormat/>
    <w:rsid w:val="004809C3"/>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4809C3"/>
    <w:pPr>
      <w:spacing w:before="100" w:beforeAutospacing="1" w:after="100" w:afterAutospacing="1"/>
    </w:pPr>
    <w:rPr>
      <w:rFonts w:eastAsia="Times New Roman"/>
      <w:lang w:bidi="en-US"/>
    </w:rPr>
  </w:style>
  <w:style w:type="character" w:customStyle="1" w:styleId="standardcontent">
    <w:name w:val="standardcontent"/>
    <w:basedOn w:val="DefaultParagraphFont"/>
    <w:rsid w:val="004809C3"/>
  </w:style>
  <w:style w:type="paragraph" w:customStyle="1" w:styleId="hat">
    <w:name w:val="hat"/>
    <w:basedOn w:val="Normal"/>
    <w:next w:val="Normal"/>
    <w:link w:val="hatChar"/>
    <w:qFormat/>
    <w:rsid w:val="004809C3"/>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4809C3"/>
  </w:style>
  <w:style w:type="paragraph" w:customStyle="1" w:styleId="HotRouteChar">
    <w:name w:val="Hot Route! Char"/>
    <w:basedOn w:val="Normal"/>
    <w:qFormat/>
    <w:rsid w:val="004809C3"/>
    <w:pPr>
      <w:ind w:left="144"/>
    </w:pPr>
    <w:rPr>
      <w:rFonts w:eastAsia="Times New Roman"/>
      <w:sz w:val="20"/>
      <w:lang w:bidi="en-US"/>
    </w:rPr>
  </w:style>
  <w:style w:type="paragraph" w:customStyle="1" w:styleId="Default">
    <w:name w:val="Default"/>
    <w:qFormat/>
    <w:rsid w:val="004809C3"/>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4809C3"/>
    <w:rPr>
      <w:rFonts w:ascii="Cambria" w:hAnsi="Cambria" w:cs="Times New Roman"/>
      <w:b/>
      <w:bCs/>
      <w:sz w:val="26"/>
      <w:szCs w:val="26"/>
    </w:rPr>
  </w:style>
  <w:style w:type="character" w:customStyle="1" w:styleId="CardCharChar1">
    <w:name w:val="Card Char Char1"/>
    <w:basedOn w:val="DefaultParagraphFont"/>
    <w:rsid w:val="004809C3"/>
    <w:rPr>
      <w:rFonts w:cs="Times New Roman"/>
      <w:b/>
      <w:bCs/>
      <w:sz w:val="28"/>
      <w:szCs w:val="28"/>
    </w:rPr>
  </w:style>
  <w:style w:type="paragraph" w:customStyle="1" w:styleId="SmallFont">
    <w:name w:val="Small Font"/>
    <w:basedOn w:val="Normal"/>
    <w:link w:val="SmallFontChar"/>
    <w:qFormat/>
    <w:rsid w:val="004809C3"/>
    <w:pPr>
      <w:spacing w:after="200"/>
      <w:jc w:val="both"/>
    </w:pPr>
    <w:rPr>
      <w:rFonts w:eastAsia="Calibri"/>
      <w:szCs w:val="18"/>
    </w:rPr>
  </w:style>
  <w:style w:type="character" w:customStyle="1" w:styleId="SmallFontChar">
    <w:name w:val="Small Font Char"/>
    <w:basedOn w:val="DefaultParagraphFont"/>
    <w:link w:val="SmallFont"/>
    <w:locked/>
    <w:rsid w:val="004809C3"/>
    <w:rPr>
      <w:rFonts w:ascii="Times New Roman" w:eastAsia="Calibri" w:hAnsi="Times New Roman" w:cs="Times New Roman"/>
      <w:sz w:val="22"/>
      <w:szCs w:val="18"/>
    </w:rPr>
  </w:style>
  <w:style w:type="character" w:customStyle="1" w:styleId="CircleChar1">
    <w:name w:val="Circle Char1"/>
    <w:basedOn w:val="DefaultParagraphFont"/>
    <w:rsid w:val="004809C3"/>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4809C3"/>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4809C3"/>
    <w:rPr>
      <w:rFonts w:ascii="Times New Roman" w:eastAsia="Times New Roman" w:hAnsi="Times New Roman" w:cs="Times New Roman"/>
      <w:b/>
      <w:sz w:val="20"/>
      <w:szCs w:val="20"/>
    </w:rPr>
  </w:style>
  <w:style w:type="character" w:customStyle="1" w:styleId="hit1">
    <w:name w:val="hit1"/>
    <w:basedOn w:val="DefaultParagraphFont"/>
    <w:rsid w:val="004809C3"/>
    <w:rPr>
      <w:b/>
      <w:bCs/>
      <w:color w:val="CC0033"/>
    </w:rPr>
  </w:style>
  <w:style w:type="character" w:customStyle="1" w:styleId="upper">
    <w:name w:val="upper"/>
    <w:basedOn w:val="DefaultParagraphFont"/>
    <w:rsid w:val="004809C3"/>
  </w:style>
  <w:style w:type="character" w:customStyle="1" w:styleId="SmallFont7pt">
    <w:name w:val="Small Font (7 pt)"/>
    <w:basedOn w:val="DefaultParagraphFont"/>
    <w:qFormat/>
    <w:rsid w:val="004809C3"/>
    <w:rPr>
      <w:sz w:val="14"/>
    </w:rPr>
  </w:style>
  <w:style w:type="paragraph" w:customStyle="1" w:styleId="UnderlinedText">
    <w:name w:val="Underlined Text"/>
    <w:basedOn w:val="Normal"/>
    <w:qFormat/>
    <w:rsid w:val="004809C3"/>
    <w:rPr>
      <w:rFonts w:eastAsia="Times New Roman"/>
      <w:b/>
      <w:szCs w:val="20"/>
    </w:rPr>
  </w:style>
  <w:style w:type="character" w:customStyle="1" w:styleId="SmallText-New">
    <w:name w:val="Small Text - New"/>
    <w:basedOn w:val="DefaultParagraphFont"/>
    <w:rsid w:val="004809C3"/>
    <w:rPr>
      <w:rFonts w:ascii="Arial Narrow" w:hAnsi="Arial Narrow"/>
      <w:sz w:val="14"/>
    </w:rPr>
  </w:style>
  <w:style w:type="character" w:customStyle="1" w:styleId="Underlined-New">
    <w:name w:val="Underlined - New"/>
    <w:basedOn w:val="DefaultParagraphFont"/>
    <w:rsid w:val="004809C3"/>
    <w:rPr>
      <w:rFonts w:ascii="Arial Narrow" w:hAnsi="Arial Narrow"/>
      <w:sz w:val="16"/>
      <w:u w:val="single"/>
    </w:rPr>
  </w:style>
  <w:style w:type="paragraph" w:styleId="TOC2">
    <w:name w:val="toc 2"/>
    <w:basedOn w:val="Normal"/>
    <w:next w:val="Normal"/>
    <w:autoRedefine/>
    <w:uiPriority w:val="39"/>
    <w:qFormat/>
    <w:rsid w:val="004809C3"/>
    <w:pPr>
      <w:ind w:left="200"/>
    </w:pPr>
    <w:rPr>
      <w:rFonts w:eastAsia="Times New Roman"/>
      <w:sz w:val="20"/>
      <w:lang w:bidi="en-US"/>
    </w:rPr>
  </w:style>
  <w:style w:type="paragraph" w:styleId="TOCHeading">
    <w:name w:val="TOC Heading"/>
    <w:basedOn w:val="Heading1"/>
    <w:next w:val="Normal"/>
    <w:uiPriority w:val="39"/>
    <w:qFormat/>
    <w:rsid w:val="004809C3"/>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4809C3"/>
    <w:rPr>
      <w:rFonts w:ascii="Arial Narrow" w:hAnsi="Arial Narrow"/>
      <w:dstrike w:val="0"/>
      <w:sz w:val="20"/>
      <w:bdr w:val="single" w:sz="2" w:space="0" w:color="auto"/>
      <w:vertAlign w:val="baseline"/>
    </w:rPr>
  </w:style>
  <w:style w:type="character" w:customStyle="1" w:styleId="style65">
    <w:name w:val="style65"/>
    <w:basedOn w:val="DefaultParagraphFont"/>
    <w:rsid w:val="004809C3"/>
    <w:rPr>
      <w:rFonts w:cs="Times New Roman"/>
    </w:rPr>
  </w:style>
  <w:style w:type="character" w:customStyle="1" w:styleId="qlabel">
    <w:name w:val="q_label"/>
    <w:basedOn w:val="DefaultParagraphFont"/>
    <w:rsid w:val="004809C3"/>
  </w:style>
  <w:style w:type="character" w:customStyle="1" w:styleId="alabel">
    <w:name w:val="a_label"/>
    <w:basedOn w:val="DefaultParagraphFont"/>
    <w:rsid w:val="004809C3"/>
  </w:style>
  <w:style w:type="character" w:customStyle="1" w:styleId="BoldandUnderlineCharChar">
    <w:name w:val="Bold and Underline Char Char"/>
    <w:basedOn w:val="DefaultParagraphFont"/>
    <w:rsid w:val="004809C3"/>
    <w:rPr>
      <w:rFonts w:eastAsia="MS Mincho"/>
      <w:b/>
      <w:u w:val="single"/>
      <w:lang w:val="en-US" w:eastAsia="en-US" w:bidi="ar-SA"/>
    </w:rPr>
  </w:style>
  <w:style w:type="character" w:customStyle="1" w:styleId="CardTextChar2">
    <w:name w:val="Card Text Char"/>
    <w:basedOn w:val="DefaultParagraphFont"/>
    <w:rsid w:val="004809C3"/>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4809C3"/>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4809C3"/>
    <w:rPr>
      <w:rFonts w:cs="Arial"/>
      <w:bCs/>
      <w:szCs w:val="26"/>
      <w:u w:val="single"/>
      <w:lang w:val="en-US" w:eastAsia="en-US" w:bidi="ar-SA"/>
    </w:rPr>
  </w:style>
  <w:style w:type="paragraph" w:customStyle="1" w:styleId="evidencetextChar">
    <w:name w:val="evidence text Char"/>
    <w:basedOn w:val="Normal"/>
    <w:qFormat/>
    <w:rsid w:val="004809C3"/>
    <w:pPr>
      <w:ind w:left="1728" w:right="1008"/>
    </w:pPr>
    <w:rPr>
      <w:rFonts w:eastAsia="Times New Roman"/>
      <w:color w:val="000000"/>
      <w:sz w:val="18"/>
    </w:rPr>
  </w:style>
  <w:style w:type="character" w:customStyle="1" w:styleId="underline2">
    <w:name w:val="underline2"/>
    <w:basedOn w:val="DefaultParagraphFont"/>
    <w:rsid w:val="004809C3"/>
    <w:rPr>
      <w:u w:val="single"/>
    </w:rPr>
  </w:style>
  <w:style w:type="character" w:customStyle="1" w:styleId="UnderlineChar4Char">
    <w:name w:val="Underline Char4 Char"/>
    <w:basedOn w:val="DefaultParagraphFont"/>
    <w:link w:val="UnderlineChar4"/>
    <w:rsid w:val="004809C3"/>
    <w:rPr>
      <w:u w:val="single"/>
    </w:rPr>
  </w:style>
  <w:style w:type="paragraph" w:customStyle="1" w:styleId="UnderlineChar4">
    <w:name w:val="Underline Char4"/>
    <w:basedOn w:val="Normal"/>
    <w:link w:val="UnderlineChar4Char"/>
    <w:qFormat/>
    <w:rsid w:val="004809C3"/>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4809C3"/>
    <w:rPr>
      <w:b/>
      <w:u w:val="single"/>
    </w:rPr>
  </w:style>
  <w:style w:type="paragraph" w:customStyle="1" w:styleId="BoldandUnderlineChar3">
    <w:name w:val="Bold and Underline Char3"/>
    <w:basedOn w:val="Normal"/>
    <w:link w:val="BoldandUnderlineChar3Char2"/>
    <w:qFormat/>
    <w:rsid w:val="004809C3"/>
    <w:rPr>
      <w:rFonts w:asciiTheme="minorHAnsi" w:hAnsiTheme="minorHAnsi" w:cstheme="minorBidi"/>
      <w:b/>
      <w:sz w:val="24"/>
      <w:u w:val="single"/>
    </w:rPr>
  </w:style>
  <w:style w:type="character" w:customStyle="1" w:styleId="inside-head">
    <w:name w:val="inside-head"/>
    <w:basedOn w:val="DefaultParagraphFont"/>
    <w:rsid w:val="004809C3"/>
  </w:style>
  <w:style w:type="character" w:customStyle="1" w:styleId="officialstitle-">
    <w:name w:val="official_s_title-"/>
    <w:basedOn w:val="DefaultParagraphFont"/>
    <w:rsid w:val="004809C3"/>
  </w:style>
  <w:style w:type="character" w:customStyle="1" w:styleId="officialsbureau">
    <w:name w:val="official_s_bureau"/>
    <w:basedOn w:val="DefaultParagraphFont"/>
    <w:rsid w:val="004809C3"/>
  </w:style>
  <w:style w:type="paragraph" w:customStyle="1" w:styleId="Stylecard11ptBoldUnderline">
    <w:name w:val="Style card + 11 pt Bold Underline"/>
    <w:basedOn w:val="card"/>
    <w:link w:val="Stylecard11ptBoldUnderlineChar"/>
    <w:qFormat/>
    <w:rsid w:val="004809C3"/>
    <w:pPr>
      <w:spacing w:after="0" w:line="240" w:lineRule="auto"/>
    </w:pPr>
    <w:rPr>
      <w:rFonts w:ascii="Georgia" w:eastAsia="SimSun" w:hAnsi="Georgia" w:cs="Times New Roman"/>
      <w:b/>
      <w:sz w:val="16"/>
      <w:lang w:eastAsia="zh-CN"/>
    </w:rPr>
  </w:style>
  <w:style w:type="character" w:customStyle="1" w:styleId="Stylecard11ptBoldUnderlineChar">
    <w:name w:val="Style card + 11 pt Bold Underline Char"/>
    <w:link w:val="Stylecard11ptBoldUnderline"/>
    <w:rsid w:val="004809C3"/>
    <w:rPr>
      <w:rFonts w:ascii="Georgia" w:eastAsia="SimSun" w:hAnsi="Georgia" w:cs="Times New Roman"/>
      <w:b/>
      <w:sz w:val="16"/>
      <w:lang w:eastAsia="zh-CN"/>
    </w:rPr>
  </w:style>
  <w:style w:type="character" w:customStyle="1" w:styleId="StyleStyle11ptBoldUnderlineBorderSinglesolidlineAuto">
    <w:name w:val="Style Style 11 pt Bold Underline Border: : (Single solid line Auto ..."/>
    <w:basedOn w:val="DefaultParagraphFont"/>
    <w:rsid w:val="004809C3"/>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4809C3"/>
    <w:pPr>
      <w:spacing w:after="0" w:line="240" w:lineRule="auto"/>
    </w:pPr>
    <w:rPr>
      <w:rFonts w:ascii="Georgia" w:eastAsia="SimSun" w:hAnsi="Georgia" w:cs="Times New Roman"/>
      <w:bCs/>
      <w:sz w:val="16"/>
      <w:lang w:eastAsia="zh-CN"/>
    </w:rPr>
  </w:style>
  <w:style w:type="character" w:customStyle="1" w:styleId="StylecardLatinVerdana-BoldUnderlineChar">
    <w:name w:val="Style card + (Latin) Verdana-Bold Underline Char"/>
    <w:basedOn w:val="cardChar"/>
    <w:link w:val="StylecardLatinVerdana-BoldUnderline"/>
    <w:rsid w:val="004809C3"/>
    <w:rPr>
      <w:rFonts w:ascii="Georgia" w:eastAsia="SimSun" w:hAnsi="Georgia" w:cs="Times New Roman"/>
      <w:bCs/>
      <w:sz w:val="16"/>
      <w:lang w:eastAsia="zh-CN"/>
    </w:rPr>
  </w:style>
  <w:style w:type="paragraph" w:styleId="HTMLPreformatted">
    <w:name w:val="HTML Preformatted"/>
    <w:basedOn w:val="Normal"/>
    <w:link w:val="HTMLPreformattedChar"/>
    <w:rsid w:val="00480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4809C3"/>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4809C3"/>
    <w:rPr>
      <w:u w:val="single"/>
    </w:rPr>
  </w:style>
  <w:style w:type="character" w:customStyle="1" w:styleId="StyleUnderlining11ptChar">
    <w:name w:val="Style Underlining + 11 pt Char"/>
    <w:basedOn w:val="DefaultParagraphFont"/>
    <w:link w:val="StyleUnderlining11pt"/>
    <w:rsid w:val="004809C3"/>
    <w:rPr>
      <w:rFonts w:ascii="Times New Roman" w:hAnsi="Times New Roman" w:cs="Times New Roman"/>
      <w:sz w:val="22"/>
      <w:u w:val="single"/>
    </w:rPr>
  </w:style>
  <w:style w:type="paragraph" w:customStyle="1" w:styleId="StyleCardText9pt">
    <w:name w:val="Style Card Text + 9 pt"/>
    <w:basedOn w:val="Normal"/>
    <w:link w:val="StyleCardText9ptChar"/>
    <w:qFormat/>
    <w:rsid w:val="004809C3"/>
    <w:pPr>
      <w:spacing w:after="200"/>
      <w:contextualSpacing/>
    </w:pPr>
    <w:rPr>
      <w:rFonts w:eastAsia="Calibri"/>
    </w:rPr>
  </w:style>
  <w:style w:type="character" w:customStyle="1" w:styleId="StyleCardText9ptChar">
    <w:name w:val="Style Card Text + 9 pt Char"/>
    <w:basedOn w:val="DefaultParagraphFont"/>
    <w:link w:val="StyleCardText9pt"/>
    <w:rsid w:val="004809C3"/>
    <w:rPr>
      <w:rFonts w:ascii="Times New Roman" w:eastAsia="Calibri" w:hAnsi="Times New Roman" w:cs="Times New Roman"/>
      <w:sz w:val="22"/>
    </w:rPr>
  </w:style>
  <w:style w:type="paragraph" w:styleId="Quote">
    <w:name w:val="Quote"/>
    <w:basedOn w:val="Normal"/>
    <w:next w:val="Normal"/>
    <w:link w:val="QuoteChar"/>
    <w:uiPriority w:val="29"/>
    <w:qFormat/>
    <w:rsid w:val="004809C3"/>
    <w:pPr>
      <w:widowControl w:val="0"/>
    </w:pPr>
    <w:rPr>
      <w:rFonts w:eastAsia="Times New Roman"/>
      <w:iCs/>
      <w:color w:val="000000"/>
      <w:lang w:bidi="en-US"/>
    </w:rPr>
  </w:style>
  <w:style w:type="character" w:customStyle="1" w:styleId="QuoteChar">
    <w:name w:val="Quote Char"/>
    <w:basedOn w:val="DefaultParagraphFont"/>
    <w:link w:val="Quote"/>
    <w:uiPriority w:val="29"/>
    <w:rsid w:val="004809C3"/>
    <w:rPr>
      <w:rFonts w:ascii="Times New Roman" w:eastAsia="Times New Roman" w:hAnsi="Times New Roman" w:cs="Times New Roman"/>
      <w:iCs/>
      <w:color w:val="000000"/>
      <w:sz w:val="22"/>
      <w:lang w:bidi="en-US"/>
    </w:rPr>
  </w:style>
  <w:style w:type="character" w:customStyle="1" w:styleId="underlineChar">
    <w:name w:val="underline Char"/>
    <w:basedOn w:val="DefaultParagraphFont"/>
    <w:rsid w:val="004809C3"/>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4809C3"/>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4809C3"/>
    <w:rPr>
      <w:sz w:val="20"/>
      <w:u w:val="single"/>
    </w:rPr>
  </w:style>
  <w:style w:type="paragraph" w:styleId="BodyTextIndent2">
    <w:name w:val="Body Text Indent 2"/>
    <w:basedOn w:val="Normal"/>
    <w:link w:val="BodyTextIndent2Char"/>
    <w:unhideWhenUsed/>
    <w:rsid w:val="004809C3"/>
    <w:pPr>
      <w:spacing w:after="120" w:line="480" w:lineRule="auto"/>
      <w:ind w:left="360"/>
    </w:pPr>
  </w:style>
  <w:style w:type="character" w:customStyle="1" w:styleId="BodyTextIndent2Char">
    <w:name w:val="Body Text Indent 2 Char"/>
    <w:basedOn w:val="DefaultParagraphFont"/>
    <w:link w:val="BodyTextIndent2"/>
    <w:rsid w:val="004809C3"/>
    <w:rPr>
      <w:rFonts w:ascii="Times New Roman" w:hAnsi="Times New Roman" w:cs="Times New Roman"/>
      <w:sz w:val="22"/>
    </w:rPr>
  </w:style>
  <w:style w:type="paragraph" w:styleId="BodyTextIndent3">
    <w:name w:val="Body Text Indent 3"/>
    <w:basedOn w:val="Normal"/>
    <w:link w:val="BodyTextIndent3Char"/>
    <w:uiPriority w:val="99"/>
    <w:unhideWhenUsed/>
    <w:rsid w:val="004809C3"/>
    <w:pPr>
      <w:spacing w:after="120"/>
      <w:ind w:left="360"/>
    </w:pPr>
    <w:rPr>
      <w:szCs w:val="16"/>
    </w:rPr>
  </w:style>
  <w:style w:type="character" w:customStyle="1" w:styleId="BodyTextIndent3Char">
    <w:name w:val="Body Text Indent 3 Char"/>
    <w:basedOn w:val="DefaultParagraphFont"/>
    <w:link w:val="BodyTextIndent3"/>
    <w:uiPriority w:val="99"/>
    <w:rsid w:val="004809C3"/>
    <w:rPr>
      <w:rFonts w:ascii="Times New Roman" w:hAnsi="Times New Roman" w:cs="Times New Roman"/>
      <w:sz w:val="22"/>
      <w:szCs w:val="16"/>
    </w:rPr>
  </w:style>
  <w:style w:type="paragraph" w:styleId="BodyText2">
    <w:name w:val="Body Text 2"/>
    <w:basedOn w:val="Normal"/>
    <w:link w:val="BodyText2Char"/>
    <w:unhideWhenUsed/>
    <w:rsid w:val="004809C3"/>
    <w:pPr>
      <w:spacing w:after="120" w:line="480" w:lineRule="auto"/>
    </w:pPr>
  </w:style>
  <w:style w:type="character" w:customStyle="1" w:styleId="BodyText2Char">
    <w:name w:val="Body Text 2 Char"/>
    <w:basedOn w:val="DefaultParagraphFont"/>
    <w:link w:val="BodyText2"/>
    <w:rsid w:val="004809C3"/>
    <w:rPr>
      <w:rFonts w:ascii="Times New Roman" w:hAnsi="Times New Roman" w:cs="Times New Roman"/>
      <w:sz w:val="22"/>
    </w:rPr>
  </w:style>
  <w:style w:type="paragraph" w:styleId="BodyTextIndent">
    <w:name w:val="Body Text Indent"/>
    <w:basedOn w:val="Normal"/>
    <w:link w:val="BodyTextIndentChar"/>
    <w:uiPriority w:val="99"/>
    <w:unhideWhenUsed/>
    <w:rsid w:val="004809C3"/>
    <w:pPr>
      <w:spacing w:after="120"/>
      <w:ind w:left="360"/>
    </w:pPr>
  </w:style>
  <w:style w:type="character" w:customStyle="1" w:styleId="BodyTextIndentChar">
    <w:name w:val="Body Text Indent Char"/>
    <w:basedOn w:val="DefaultParagraphFont"/>
    <w:link w:val="BodyTextIndent"/>
    <w:uiPriority w:val="99"/>
    <w:rsid w:val="004809C3"/>
    <w:rPr>
      <w:rFonts w:ascii="Times New Roman" w:hAnsi="Times New Roman" w:cs="Times New Roman"/>
      <w:sz w:val="22"/>
    </w:rPr>
  </w:style>
  <w:style w:type="paragraph" w:styleId="BodyText3">
    <w:name w:val="Body Text 3"/>
    <w:basedOn w:val="Normal"/>
    <w:link w:val="BodyText3Char"/>
    <w:unhideWhenUsed/>
    <w:rsid w:val="004809C3"/>
    <w:pPr>
      <w:spacing w:after="120"/>
    </w:pPr>
    <w:rPr>
      <w:szCs w:val="16"/>
    </w:rPr>
  </w:style>
  <w:style w:type="character" w:customStyle="1" w:styleId="BodyText3Char">
    <w:name w:val="Body Text 3 Char"/>
    <w:basedOn w:val="DefaultParagraphFont"/>
    <w:link w:val="BodyText3"/>
    <w:rsid w:val="004809C3"/>
    <w:rPr>
      <w:rFonts w:ascii="Times New Roman" w:hAnsi="Times New Roman" w:cs="Times New Roman"/>
      <w:sz w:val="22"/>
      <w:szCs w:val="16"/>
    </w:rPr>
  </w:style>
  <w:style w:type="character" w:customStyle="1" w:styleId="StyleBold">
    <w:name w:val="Style Bold"/>
    <w:basedOn w:val="DefaultParagraphFont"/>
    <w:uiPriority w:val="9"/>
    <w:semiHidden/>
    <w:rsid w:val="004809C3"/>
    <w:rPr>
      <w:b/>
      <w:bCs/>
    </w:rPr>
  </w:style>
  <w:style w:type="character" w:customStyle="1" w:styleId="body-text">
    <w:name w:val="body-text"/>
    <w:basedOn w:val="DefaultParagraphFont"/>
    <w:rsid w:val="004809C3"/>
  </w:style>
  <w:style w:type="paragraph" w:customStyle="1" w:styleId="StyleStyle411ptBoldBorderSinglesolidlineAuto0">
    <w:name w:val="Style Style4 + 11 pt Bold Border: : (Single solid line Auto  0...."/>
    <w:basedOn w:val="Normal"/>
    <w:link w:val="StyleStyle411ptBoldBorderSinglesolidlineAuto0Char"/>
    <w:qFormat/>
    <w:rsid w:val="004809C3"/>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4809C3"/>
    <w:rPr>
      <w:rFonts w:ascii="Times New Roman" w:eastAsia="Times New Roman" w:hAnsi="Times New Roman" w:cs="Times New Roman"/>
      <w:b/>
      <w:bCs/>
      <w:sz w:val="22"/>
      <w:u w:val="single"/>
      <w:bdr w:val="single" w:sz="4" w:space="0" w:color="auto"/>
    </w:rPr>
  </w:style>
  <w:style w:type="character" w:customStyle="1" w:styleId="globalcontentbody">
    <w:name w:val="globalcontentbody"/>
    <w:basedOn w:val="DefaultParagraphFont"/>
    <w:rsid w:val="004809C3"/>
  </w:style>
  <w:style w:type="paragraph" w:customStyle="1" w:styleId="StyleStyle112pt">
    <w:name w:val="Style Style1 + 12 pt"/>
    <w:basedOn w:val="Normal"/>
    <w:link w:val="StyleStyle112ptChar"/>
    <w:qFormat/>
    <w:rsid w:val="004809C3"/>
    <w:rPr>
      <w:rFonts w:eastAsia="SimSun"/>
      <w:u w:val="single"/>
      <w:lang w:eastAsia="zh-CN"/>
    </w:rPr>
  </w:style>
  <w:style w:type="character" w:customStyle="1" w:styleId="StyleStyle112ptChar">
    <w:name w:val="Style Style1 + 12 pt Char"/>
    <w:basedOn w:val="DefaultParagraphFont"/>
    <w:link w:val="StyleStyle112pt"/>
    <w:rsid w:val="004809C3"/>
    <w:rPr>
      <w:rFonts w:ascii="Times New Roman" w:eastAsia="SimSun" w:hAnsi="Times New Roman" w:cs="Times New Roman"/>
      <w:sz w:val="22"/>
      <w:u w:val="single"/>
      <w:lang w:eastAsia="zh-CN"/>
    </w:rPr>
  </w:style>
  <w:style w:type="paragraph" w:customStyle="1" w:styleId="MinimizedText">
    <w:name w:val="Minimized Text"/>
    <w:basedOn w:val="Normal"/>
    <w:link w:val="MinimizedTextChar"/>
    <w:qFormat/>
    <w:rsid w:val="004809C3"/>
    <w:rPr>
      <w:rFonts w:eastAsia="Times New Roman"/>
    </w:rPr>
  </w:style>
  <w:style w:type="character" w:customStyle="1" w:styleId="MinimizedTextChar">
    <w:name w:val="Minimized Text Char"/>
    <w:basedOn w:val="DefaultParagraphFont"/>
    <w:link w:val="MinimizedText"/>
    <w:rsid w:val="004809C3"/>
    <w:rPr>
      <w:rFonts w:ascii="Times New Roman" w:eastAsia="Times New Roman" w:hAnsi="Times New Roman" w:cs="Times New Roman"/>
      <w:sz w:val="22"/>
    </w:rPr>
  </w:style>
  <w:style w:type="character" w:customStyle="1" w:styleId="term1">
    <w:name w:val="term1"/>
    <w:basedOn w:val="DefaultParagraphFont"/>
    <w:rsid w:val="004809C3"/>
    <w:rPr>
      <w:b/>
      <w:bCs/>
    </w:rPr>
  </w:style>
  <w:style w:type="character" w:customStyle="1" w:styleId="Styleterm111ptUnderline">
    <w:name w:val="Style term1 + 11 pt Underline"/>
    <w:basedOn w:val="term1"/>
    <w:rsid w:val="004809C3"/>
    <w:rPr>
      <w:b/>
      <w:bCs/>
      <w:sz w:val="20"/>
      <w:u w:val="single"/>
    </w:rPr>
  </w:style>
  <w:style w:type="paragraph" w:customStyle="1" w:styleId="StyleMinimizedTextArialNarrow10pt">
    <w:name w:val="Style Minimized Text + Arial Narrow 10 pt"/>
    <w:basedOn w:val="MinimizedText"/>
    <w:link w:val="StyleMinimizedTextArialNarrow10ptChar"/>
    <w:qFormat/>
    <w:rsid w:val="004809C3"/>
    <w:rPr>
      <w:sz w:val="20"/>
    </w:rPr>
  </w:style>
  <w:style w:type="character" w:customStyle="1" w:styleId="StyleMinimizedTextArialNarrow10ptChar">
    <w:name w:val="Style Minimized Text + Arial Narrow 10 pt Char"/>
    <w:basedOn w:val="MinimizedTextChar"/>
    <w:link w:val="StyleMinimizedTextArialNarrow10pt"/>
    <w:rsid w:val="004809C3"/>
    <w:rPr>
      <w:rFonts w:ascii="Times New Roman" w:eastAsia="Times New Roman" w:hAnsi="Times New Roman" w:cs="Times New Roman"/>
      <w:sz w:val="20"/>
    </w:rPr>
  </w:style>
  <w:style w:type="character" w:customStyle="1" w:styleId="Styleunderline11ptBold">
    <w:name w:val="Style underline + 11 pt Bold"/>
    <w:basedOn w:val="underline"/>
    <w:rsid w:val="004809C3"/>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4809C3"/>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4809C3"/>
    <w:rPr>
      <w:rFonts w:ascii="Times New Roman" w:eastAsia="Times New Roman" w:hAnsi="Times New Roman" w:cs="Times New Roman"/>
      <w:sz w:val="22"/>
      <w:u w:val="single"/>
      <w:bdr w:val="single" w:sz="4" w:space="0" w:color="auto"/>
    </w:rPr>
  </w:style>
  <w:style w:type="character" w:customStyle="1" w:styleId="Style9pt">
    <w:name w:val="Style 9 pt"/>
    <w:basedOn w:val="DefaultParagraphFont"/>
    <w:rsid w:val="004809C3"/>
    <w:rPr>
      <w:rFonts w:ascii="Times New Roman" w:hAnsi="Times New Roman"/>
      <w:sz w:val="20"/>
    </w:rPr>
  </w:style>
  <w:style w:type="paragraph" w:customStyle="1" w:styleId="StyleStyle49pt3">
    <w:name w:val="Style Style4 + 9 pt3"/>
    <w:basedOn w:val="Style4"/>
    <w:link w:val="StyleStyle49pt3Char"/>
    <w:qFormat/>
    <w:rsid w:val="004809C3"/>
    <w:pPr>
      <w:spacing w:after="160" w:line="259" w:lineRule="auto"/>
    </w:pPr>
    <w:rPr>
      <w:rFonts w:ascii="Calibri" w:eastAsia="Times New Roman" w:hAnsi="Calibri"/>
    </w:rPr>
  </w:style>
  <w:style w:type="character" w:customStyle="1" w:styleId="StyleStyle49pt3Char">
    <w:name w:val="Style Style4 + 9 pt3 Char"/>
    <w:basedOn w:val="Style4Char"/>
    <w:link w:val="StyleStyle49pt3"/>
    <w:rsid w:val="004809C3"/>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4809C3"/>
    <w:pPr>
      <w:spacing w:after="160" w:line="259" w:lineRule="auto"/>
    </w:pPr>
    <w:rPr>
      <w:rFonts w:ascii="Calibri" w:eastAsia="Times New Roman" w:hAnsi="Calibri"/>
      <w:b/>
      <w:bCs/>
    </w:rPr>
  </w:style>
  <w:style w:type="character" w:customStyle="1" w:styleId="StyleStyle4BoldChar">
    <w:name w:val="Style Style4 + Bold Char"/>
    <w:basedOn w:val="Style4Char"/>
    <w:link w:val="StyleStyle4Bold"/>
    <w:rsid w:val="004809C3"/>
    <w:rPr>
      <w:rFonts w:ascii="Calibri" w:eastAsia="Times New Roman" w:hAnsi="Calibri" w:cs="Times New Roman"/>
      <w:b/>
      <w:bCs/>
      <w:u w:val="single"/>
      <w:lang w:val="x-none"/>
    </w:rPr>
  </w:style>
  <w:style w:type="character" w:customStyle="1" w:styleId="authorbio">
    <w:name w:val="authorbio"/>
    <w:basedOn w:val="DefaultParagraphFont"/>
    <w:rsid w:val="004809C3"/>
  </w:style>
  <w:style w:type="character" w:customStyle="1" w:styleId="a">
    <w:name w:val="a"/>
    <w:basedOn w:val="DefaultParagraphFont"/>
    <w:rsid w:val="004809C3"/>
  </w:style>
  <w:style w:type="character" w:customStyle="1" w:styleId="StyleUnderline3">
    <w:name w:val="Style Underline3"/>
    <w:basedOn w:val="DefaultParagraphFont"/>
    <w:rsid w:val="004809C3"/>
    <w:rPr>
      <w:u w:val="single"/>
    </w:rPr>
  </w:style>
  <w:style w:type="paragraph" w:customStyle="1" w:styleId="StyleStyle111ptBorderSinglesolidlineAuto05ptL">
    <w:name w:val="Style Style1 + 11 pt Border: : (Single solid line Auto  0.5 pt L..."/>
    <w:link w:val="StyleStyle111ptBorderSinglesolidlineAuto05ptLChar"/>
    <w:qFormat/>
    <w:rsid w:val="004809C3"/>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4809C3"/>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4809C3"/>
    <w:rPr>
      <w:u w:val="single"/>
    </w:rPr>
  </w:style>
  <w:style w:type="paragraph" w:customStyle="1" w:styleId="Circled">
    <w:name w:val="Circled"/>
    <w:link w:val="CircledChar"/>
    <w:qFormat/>
    <w:rsid w:val="004809C3"/>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4809C3"/>
    <w:rPr>
      <w:rFonts w:ascii="Times New Roman" w:eastAsia="MS Mincho" w:hAnsi="Times New Roman" w:cs="Times New Roman"/>
      <w:b/>
      <w:sz w:val="22"/>
      <w:szCs w:val="20"/>
      <w:u w:val="single"/>
      <w:lang w:eastAsia="ja-JP"/>
    </w:rPr>
  </w:style>
  <w:style w:type="character" w:customStyle="1" w:styleId="base">
    <w:name w:val="base"/>
    <w:basedOn w:val="DefaultParagraphFont"/>
    <w:rsid w:val="004809C3"/>
  </w:style>
  <w:style w:type="character" w:customStyle="1" w:styleId="part-of-speech">
    <w:name w:val="part-of-speech"/>
    <w:basedOn w:val="DefaultParagraphFont"/>
    <w:rsid w:val="004809C3"/>
  </w:style>
  <w:style w:type="character" w:customStyle="1" w:styleId="sep">
    <w:name w:val="sep"/>
    <w:basedOn w:val="DefaultParagraphFont"/>
    <w:rsid w:val="004809C3"/>
  </w:style>
  <w:style w:type="character" w:customStyle="1" w:styleId="pron">
    <w:name w:val="pron"/>
    <w:basedOn w:val="DefaultParagraphFont"/>
    <w:rsid w:val="004809C3"/>
  </w:style>
  <w:style w:type="paragraph" w:customStyle="1" w:styleId="StyleStyle4LatinTimesNewRomanAsianSimSun">
    <w:name w:val="Style Style4 + (Latin) Times New Roman (Asian) SimSun"/>
    <w:basedOn w:val="Normal"/>
    <w:link w:val="StyleStyle4LatinTimesNewRomanAsianSimSunChar"/>
    <w:qFormat/>
    <w:rsid w:val="004809C3"/>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4809C3"/>
    <w:rPr>
      <w:rFonts w:ascii="Times New Roman" w:eastAsia="SimSun" w:hAnsi="Times New Roman" w:cs="Times New Roman"/>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4809C3"/>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4809C3"/>
    <w:rPr>
      <w:rFonts w:ascii="Times New Roman" w:eastAsia="SimSun" w:hAnsi="Times New Roman" w:cs="Times New Roman"/>
      <w:b/>
      <w:bCs/>
      <w:sz w:val="22"/>
      <w:u w:val="single"/>
    </w:rPr>
  </w:style>
  <w:style w:type="character" w:customStyle="1" w:styleId="CharChar3">
    <w:name w:val="Char Char3"/>
    <w:basedOn w:val="DefaultParagraphFont"/>
    <w:rsid w:val="004809C3"/>
    <w:rPr>
      <w:rFonts w:cs="Arial"/>
      <w:b/>
      <w:bCs/>
      <w:iCs/>
      <w:lang w:val="en-US" w:eastAsia="en-US" w:bidi="ar-SA"/>
    </w:rPr>
  </w:style>
  <w:style w:type="character" w:customStyle="1" w:styleId="SubtitleChar1">
    <w:name w:val="Subtitle Char1"/>
    <w:aliases w:val="Underlined card text Char1"/>
    <w:basedOn w:val="DefaultParagraphFont"/>
    <w:rsid w:val="004809C3"/>
    <w:rPr>
      <w:color w:val="5A5A5A" w:themeColor="text1" w:themeTint="A5"/>
      <w:spacing w:val="15"/>
      <w:sz w:val="22"/>
      <w:szCs w:val="22"/>
    </w:rPr>
  </w:style>
  <w:style w:type="paragraph" w:customStyle="1" w:styleId="StyleStyle411pt1">
    <w:name w:val="Style Style4 + 11 pt1"/>
    <w:basedOn w:val="Style4"/>
    <w:link w:val="StyleStyle411pt1Char"/>
    <w:qFormat/>
    <w:rsid w:val="004809C3"/>
    <w:pPr>
      <w:spacing w:after="160" w:line="259" w:lineRule="auto"/>
    </w:pPr>
    <w:rPr>
      <w:rFonts w:ascii="Calibri" w:eastAsia="Times New Roman" w:hAnsi="Calibri"/>
    </w:rPr>
  </w:style>
  <w:style w:type="character" w:customStyle="1" w:styleId="StyleStyle411pt1Char">
    <w:name w:val="Style Style4 + 11 pt1 Char"/>
    <w:basedOn w:val="Style4Char"/>
    <w:link w:val="StyleStyle411pt1"/>
    <w:rsid w:val="004809C3"/>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4809C3"/>
    <w:rPr>
      <w:b/>
      <w:u w:val="single"/>
      <w:lang w:val="en-US" w:eastAsia="en-US" w:bidi="ar-SA"/>
    </w:rPr>
  </w:style>
  <w:style w:type="character" w:customStyle="1" w:styleId="StyleUnderlineCharChar111pt">
    <w:name w:val="Style Underline Char Char1 + 11 pt"/>
    <w:basedOn w:val="DefaultParagraphFont"/>
    <w:rsid w:val="004809C3"/>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4809C3"/>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4809C3"/>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4809C3"/>
    <w:rPr>
      <w:sz w:val="22"/>
      <w:u w:val="single"/>
    </w:rPr>
  </w:style>
  <w:style w:type="paragraph" w:customStyle="1" w:styleId="StyleMinimizedTextArialNarrow9pt">
    <w:name w:val="Style Minimized Text + Arial Narrow 9 pt"/>
    <w:basedOn w:val="Normal"/>
    <w:link w:val="StyleMinimizedTextArialNarrow9ptChar"/>
    <w:qFormat/>
    <w:rsid w:val="004809C3"/>
    <w:rPr>
      <w:rFonts w:eastAsia="Times New Roman"/>
    </w:rPr>
  </w:style>
  <w:style w:type="character" w:customStyle="1" w:styleId="StyleMinimizedTextArialNarrow9ptChar">
    <w:name w:val="Style Minimized Text + Arial Narrow 9 pt Char"/>
    <w:basedOn w:val="DefaultParagraphFont"/>
    <w:link w:val="StyleMinimizedTextArialNarrow9pt"/>
    <w:rsid w:val="004809C3"/>
    <w:rPr>
      <w:rFonts w:ascii="Times New Roman" w:eastAsia="Times New Roman" w:hAnsi="Times New Roman" w:cs="Times New Roman"/>
      <w:sz w:val="22"/>
    </w:rPr>
  </w:style>
  <w:style w:type="paragraph" w:customStyle="1" w:styleId="StyleBoldandUnderlineChar11ptNotBold">
    <w:name w:val="Style Bold and Underline Char + 11 pt Not Bold"/>
    <w:link w:val="StyleBoldandUnderlineChar11ptNotBoldChar"/>
    <w:qFormat/>
    <w:rsid w:val="004809C3"/>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4809C3"/>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4809C3"/>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4809C3"/>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4809C3"/>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4809C3"/>
    <w:rPr>
      <w:b w:val="0"/>
      <w:bCs/>
      <w:sz w:val="20"/>
      <w:u w:val="single"/>
      <w:lang w:val="en-US" w:eastAsia="en-US" w:bidi="ar-SA"/>
    </w:rPr>
  </w:style>
  <w:style w:type="character" w:customStyle="1" w:styleId="Styleunderline9pt">
    <w:name w:val="Style underline + 9 pt"/>
    <w:basedOn w:val="underline"/>
    <w:rsid w:val="004809C3"/>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4809C3"/>
    <w:rPr>
      <w:rFonts w:ascii="Times New Roman" w:hAnsi="Times New Roman"/>
      <w:sz w:val="20"/>
    </w:rPr>
  </w:style>
  <w:style w:type="character" w:customStyle="1" w:styleId="Styleunderline9pt1">
    <w:name w:val="Style underline + 9 pt1"/>
    <w:basedOn w:val="underline"/>
    <w:rsid w:val="004809C3"/>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4809C3"/>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4809C3"/>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4809C3"/>
    <w:rPr>
      <w:b/>
      <w:bCs/>
      <w:noProof w:val="0"/>
      <w:sz w:val="20"/>
      <w:u w:val="single"/>
      <w:lang w:val="en-US" w:eastAsia="en-US" w:bidi="ar-SA"/>
    </w:rPr>
  </w:style>
  <w:style w:type="character" w:customStyle="1" w:styleId="Hyperlink23">
    <w:name w:val="Hyperlink23"/>
    <w:basedOn w:val="DefaultParagraphFont"/>
    <w:rsid w:val="004809C3"/>
    <w:rPr>
      <w:color w:val="3300CC"/>
      <w:u w:val="single"/>
    </w:rPr>
  </w:style>
  <w:style w:type="paragraph" w:customStyle="1" w:styleId="cardCharChar">
    <w:name w:val="card Char Char"/>
    <w:basedOn w:val="Normal"/>
    <w:link w:val="cardCharCharChar"/>
    <w:qFormat/>
    <w:rsid w:val="004809C3"/>
    <w:pPr>
      <w:ind w:left="288" w:right="288"/>
    </w:pPr>
    <w:rPr>
      <w:rFonts w:eastAsia="Times New Roman"/>
      <w:szCs w:val="20"/>
    </w:rPr>
  </w:style>
  <w:style w:type="character" w:customStyle="1" w:styleId="cardCharCharChar">
    <w:name w:val="card Char Char Char"/>
    <w:basedOn w:val="DefaultParagraphFont"/>
    <w:link w:val="cardCharChar"/>
    <w:rsid w:val="004809C3"/>
    <w:rPr>
      <w:rFonts w:ascii="Times New Roman" w:eastAsia="Times New Roman" w:hAnsi="Times New Roman" w:cs="Times New Roman"/>
      <w:sz w:val="22"/>
      <w:szCs w:val="20"/>
    </w:rPr>
  </w:style>
  <w:style w:type="character" w:customStyle="1" w:styleId="StyleunderlineArialNarrow9ptBold">
    <w:name w:val="Style underline + Arial Narrow 9 pt Bold"/>
    <w:basedOn w:val="underline"/>
    <w:rsid w:val="004809C3"/>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4809C3"/>
  </w:style>
  <w:style w:type="character" w:customStyle="1" w:styleId="StylecardCharCharArialNarrow9ptChar">
    <w:name w:val="Style card Char Char + Arial Narrow 9 pt Char"/>
    <w:basedOn w:val="cardCharCharChar"/>
    <w:link w:val="StylecardCharCharArialNarrow9pt"/>
    <w:rsid w:val="004809C3"/>
    <w:rPr>
      <w:rFonts w:ascii="Times New Roman" w:eastAsia="Times New Roman" w:hAnsi="Times New Roman" w:cs="Times New Roman"/>
      <w:sz w:val="22"/>
      <w:szCs w:val="20"/>
    </w:rPr>
  </w:style>
  <w:style w:type="character" w:customStyle="1" w:styleId="CardTextChar10">
    <w:name w:val="Card Text Char1"/>
    <w:basedOn w:val="DefaultParagraphFont"/>
    <w:rsid w:val="004809C3"/>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4809C3"/>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4809C3"/>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4809C3"/>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4809C3"/>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4809C3"/>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4809C3"/>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4809C3"/>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4809C3"/>
    <w:rPr>
      <w:rFonts w:eastAsia="Times New Roman"/>
    </w:rPr>
  </w:style>
  <w:style w:type="character" w:customStyle="1" w:styleId="TextsmallChar">
    <w:name w:val="Textsmall Char"/>
    <w:basedOn w:val="DefaultParagraphFont"/>
    <w:link w:val="Textsmall"/>
    <w:rsid w:val="004809C3"/>
    <w:rPr>
      <w:rFonts w:ascii="Times New Roman" w:eastAsia="Times New Roman" w:hAnsi="Times New Roman" w:cs="Times New Roman"/>
      <w:sz w:val="22"/>
    </w:rPr>
  </w:style>
  <w:style w:type="character" w:customStyle="1" w:styleId="CharChar111">
    <w:name w:val="Char Char111"/>
    <w:basedOn w:val="DefaultParagraphFont"/>
    <w:rsid w:val="004809C3"/>
    <w:rPr>
      <w:rFonts w:cs="Arial"/>
      <w:bCs/>
      <w:szCs w:val="26"/>
      <w:u w:val="single"/>
      <w:lang w:val="en-US" w:eastAsia="en-US" w:bidi="ar-SA"/>
    </w:rPr>
  </w:style>
  <w:style w:type="paragraph" w:customStyle="1" w:styleId="cardtextsmall">
    <w:name w:val="card text small"/>
    <w:basedOn w:val="Normal"/>
    <w:qFormat/>
    <w:rsid w:val="004809C3"/>
    <w:rPr>
      <w:rFonts w:ascii="Arial Narrow" w:eastAsia="Times New Roman" w:hAnsi="Arial Narrow"/>
    </w:rPr>
  </w:style>
  <w:style w:type="character" w:customStyle="1" w:styleId="AUnterdline">
    <w:name w:val="AUnterdline"/>
    <w:qFormat/>
    <w:rsid w:val="004809C3"/>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4809C3"/>
    <w:rPr>
      <w:rFonts w:ascii="Times New Roman" w:hAnsi="Times New Roman"/>
      <w:b/>
      <w:bCs/>
      <w:sz w:val="20"/>
      <w:u w:val="single"/>
      <w:bdr w:val="single" w:sz="4" w:space="0" w:color="auto"/>
    </w:rPr>
  </w:style>
  <w:style w:type="character" w:customStyle="1" w:styleId="highlightedsearchterm">
    <w:name w:val="highlightedsearchterm"/>
    <w:rsid w:val="004809C3"/>
  </w:style>
  <w:style w:type="character" w:customStyle="1" w:styleId="StyleUnderline1">
    <w:name w:val="Style Underline1"/>
    <w:basedOn w:val="DefaultParagraphFont"/>
    <w:rsid w:val="004809C3"/>
    <w:rPr>
      <w:rFonts w:ascii="Times New Roman" w:hAnsi="Times New Roman"/>
      <w:sz w:val="20"/>
      <w:u w:val="single"/>
    </w:rPr>
  </w:style>
  <w:style w:type="paragraph" w:customStyle="1" w:styleId="StyleStyle49pt10">
    <w:name w:val="Style Style4 + 9 pt10"/>
    <w:basedOn w:val="Style4"/>
    <w:link w:val="StyleStyle49pt10Char"/>
    <w:qFormat/>
    <w:rsid w:val="004809C3"/>
    <w:pPr>
      <w:spacing w:after="160" w:line="259" w:lineRule="auto"/>
    </w:pPr>
    <w:rPr>
      <w:rFonts w:ascii="Calibri" w:eastAsia="Times New Roman" w:hAnsi="Calibri"/>
    </w:rPr>
  </w:style>
  <w:style w:type="character" w:customStyle="1" w:styleId="StyleStyle49pt10Char">
    <w:name w:val="Style Style4 + 9 pt10 Char"/>
    <w:basedOn w:val="Style4Char"/>
    <w:link w:val="StyleStyle49pt10"/>
    <w:rsid w:val="004809C3"/>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4809C3"/>
    <w:pPr>
      <w:spacing w:after="160" w:line="259" w:lineRule="auto"/>
    </w:pPr>
    <w:rPr>
      <w:rFonts w:ascii="Calibri" w:eastAsia="Times New Roman" w:hAnsi="Calibri"/>
      <w:b/>
      <w:bCs/>
      <w:sz w:val="22"/>
      <w:lang w:val="en-US"/>
    </w:rPr>
  </w:style>
  <w:style w:type="character" w:customStyle="1" w:styleId="StyleStyle49ptBold7Char">
    <w:name w:val="Style Style4 + 9 pt Bold7 Char"/>
    <w:link w:val="StyleStyle49ptBold7"/>
    <w:rsid w:val="004809C3"/>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4809C3"/>
    <w:pPr>
      <w:ind w:left="288"/>
    </w:pPr>
    <w:rPr>
      <w:rFonts w:eastAsia="Times New Roman"/>
      <w:u w:val="single"/>
    </w:rPr>
  </w:style>
  <w:style w:type="character" w:customStyle="1" w:styleId="NormalUnderlineChar">
    <w:name w:val="Normal Underline Char"/>
    <w:link w:val="NormalUnderline"/>
    <w:rsid w:val="004809C3"/>
    <w:rPr>
      <w:rFonts w:ascii="Times New Roman" w:eastAsia="Times New Roman" w:hAnsi="Times New Roman" w:cs="Times New Roman"/>
      <w:sz w:val="22"/>
      <w:u w:val="single"/>
    </w:rPr>
  </w:style>
  <w:style w:type="character" w:customStyle="1" w:styleId="DontRead">
    <w:name w:val="Don't Read"/>
    <w:qFormat/>
    <w:rsid w:val="004809C3"/>
    <w:rPr>
      <w:rFonts w:ascii="Times New Roman" w:hAnsi="Times New Roman"/>
      <w:sz w:val="16"/>
    </w:rPr>
  </w:style>
  <w:style w:type="paragraph" w:customStyle="1" w:styleId="Underlinestyle">
    <w:name w:val="Underline style"/>
    <w:basedOn w:val="Normal"/>
    <w:qFormat/>
    <w:rsid w:val="004809C3"/>
    <w:rPr>
      <w:rFonts w:eastAsia="Times New Roman"/>
      <w:u w:val="single"/>
    </w:rPr>
  </w:style>
  <w:style w:type="character" w:customStyle="1" w:styleId="Style11ptUnderline3">
    <w:name w:val="Style 11 pt Underline3"/>
    <w:rsid w:val="004809C3"/>
    <w:rPr>
      <w:sz w:val="20"/>
      <w:u w:val="single"/>
    </w:rPr>
  </w:style>
  <w:style w:type="character" w:customStyle="1" w:styleId="27">
    <w:name w:val="27"/>
    <w:rsid w:val="004809C3"/>
    <w:rPr>
      <w:rFonts w:cs="Arial"/>
      <w:bCs/>
      <w:sz w:val="20"/>
      <w:u w:val="single"/>
      <w:lang w:val="en-US" w:eastAsia="en-US" w:bidi="ar-SA"/>
    </w:rPr>
  </w:style>
  <w:style w:type="character" w:customStyle="1" w:styleId="2">
    <w:name w:val="2"/>
    <w:rsid w:val="004809C3"/>
    <w:rPr>
      <w:rFonts w:cs="Arial"/>
      <w:bCs/>
      <w:sz w:val="20"/>
      <w:u w:val="single"/>
      <w:lang w:val="en-US" w:eastAsia="en-US" w:bidi="ar-SA"/>
    </w:rPr>
  </w:style>
  <w:style w:type="character" w:customStyle="1" w:styleId="Style9ptUnderline11">
    <w:name w:val="Style 9 pt Underline11"/>
    <w:basedOn w:val="DefaultParagraphFont"/>
    <w:rsid w:val="004809C3"/>
    <w:rPr>
      <w:sz w:val="20"/>
      <w:u w:val="single"/>
    </w:rPr>
  </w:style>
  <w:style w:type="character" w:customStyle="1" w:styleId="Style9ptBoldUnderline5">
    <w:name w:val="Style 9 pt Bold Underline5"/>
    <w:basedOn w:val="DefaultParagraphFont"/>
    <w:rsid w:val="004809C3"/>
    <w:rPr>
      <w:b/>
      <w:bCs/>
      <w:sz w:val="20"/>
      <w:u w:val="single"/>
    </w:rPr>
  </w:style>
  <w:style w:type="character" w:customStyle="1" w:styleId="CharChar114">
    <w:name w:val="Char Char114"/>
    <w:basedOn w:val="DefaultParagraphFont"/>
    <w:rsid w:val="004809C3"/>
    <w:rPr>
      <w:rFonts w:cs="Arial"/>
      <w:bCs/>
      <w:szCs w:val="26"/>
      <w:u w:val="single"/>
      <w:lang w:val="en-US" w:eastAsia="en-US" w:bidi="ar-SA"/>
    </w:rPr>
  </w:style>
  <w:style w:type="character" w:customStyle="1" w:styleId="CharChar113">
    <w:name w:val="Char Char113"/>
    <w:basedOn w:val="DefaultParagraphFont"/>
    <w:rsid w:val="004809C3"/>
    <w:rPr>
      <w:rFonts w:cs="Arial"/>
      <w:bCs/>
      <w:szCs w:val="26"/>
      <w:u w:val="single"/>
      <w:lang w:val="en-US" w:eastAsia="en-US" w:bidi="ar-SA"/>
    </w:rPr>
  </w:style>
  <w:style w:type="character" w:customStyle="1" w:styleId="CharChar112">
    <w:name w:val="Char Char112"/>
    <w:basedOn w:val="DefaultParagraphFont"/>
    <w:rsid w:val="004809C3"/>
    <w:rPr>
      <w:rFonts w:cs="Arial"/>
      <w:bCs/>
      <w:szCs w:val="26"/>
      <w:u w:val="single"/>
      <w:lang w:val="en-US" w:eastAsia="en-US" w:bidi="ar-SA"/>
    </w:rPr>
  </w:style>
  <w:style w:type="character" w:customStyle="1" w:styleId="ssl0">
    <w:name w:val="ss_l0"/>
    <w:basedOn w:val="DefaultParagraphFont"/>
    <w:rsid w:val="004809C3"/>
  </w:style>
  <w:style w:type="paragraph" w:customStyle="1" w:styleId="WW-Default1">
    <w:name w:val="WW-Default1"/>
    <w:basedOn w:val="Normal"/>
    <w:qFormat/>
    <w:rsid w:val="004809C3"/>
    <w:pPr>
      <w:suppressAutoHyphens/>
    </w:pPr>
    <w:rPr>
      <w:rFonts w:eastAsia="Times New Roman"/>
      <w:b/>
      <w:bCs/>
      <w:szCs w:val="20"/>
      <w:lang w:eastAsia="ar-SA"/>
    </w:rPr>
  </w:style>
  <w:style w:type="character" w:customStyle="1" w:styleId="zoomme">
    <w:name w:val="zoomme"/>
    <w:basedOn w:val="DefaultParagraphFont"/>
    <w:rsid w:val="004809C3"/>
  </w:style>
  <w:style w:type="character" w:customStyle="1" w:styleId="Date1">
    <w:name w:val="Date1"/>
    <w:basedOn w:val="DefaultParagraphFont"/>
    <w:rsid w:val="004809C3"/>
  </w:style>
  <w:style w:type="character" w:customStyle="1" w:styleId="classauthor">
    <w:name w:val="class=&quot;author&quot;"/>
    <w:basedOn w:val="DefaultParagraphFont"/>
    <w:rsid w:val="004809C3"/>
  </w:style>
  <w:style w:type="paragraph" w:customStyle="1" w:styleId="CardStyle0">
    <w:name w:val="Card Style"/>
    <w:basedOn w:val="Normal"/>
    <w:link w:val="CardStyleChar"/>
    <w:qFormat/>
    <w:rsid w:val="004809C3"/>
    <w:rPr>
      <w:rFonts w:eastAsia="Times New Roman"/>
    </w:rPr>
  </w:style>
  <w:style w:type="character" w:customStyle="1" w:styleId="CharCharChar">
    <w:name w:val="Char Char Char"/>
    <w:basedOn w:val="DefaultParagraphFont"/>
    <w:rsid w:val="004809C3"/>
    <w:rPr>
      <w:rFonts w:cs="Arial"/>
      <w:bCs/>
      <w:szCs w:val="26"/>
      <w:u w:val="single"/>
      <w:lang w:val="en-US" w:eastAsia="en-US" w:bidi="ar-SA"/>
    </w:rPr>
  </w:style>
  <w:style w:type="character" w:customStyle="1" w:styleId="texto1">
    <w:name w:val="texto1"/>
    <w:rsid w:val="004809C3"/>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4809C3"/>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4809C3"/>
    <w:rPr>
      <w:rFonts w:ascii="Times New Roman" w:eastAsia="Times New Roman" w:hAnsi="Times New Roman" w:cs="Arial"/>
      <w:b/>
      <w:szCs w:val="28"/>
    </w:rPr>
  </w:style>
  <w:style w:type="paragraph" w:customStyle="1" w:styleId="Style23">
    <w:name w:val="Style23"/>
    <w:basedOn w:val="Normal"/>
    <w:uiPriority w:val="99"/>
    <w:qFormat/>
    <w:rsid w:val="004809C3"/>
    <w:pPr>
      <w:widowControl w:val="0"/>
      <w:autoSpaceDE w:val="0"/>
      <w:autoSpaceDN w:val="0"/>
      <w:adjustRightInd w:val="0"/>
      <w:spacing w:line="209" w:lineRule="exact"/>
    </w:pPr>
    <w:rPr>
      <w:rFonts w:eastAsia="SimSun"/>
    </w:rPr>
  </w:style>
  <w:style w:type="character" w:customStyle="1" w:styleId="gray">
    <w:name w:val="gray"/>
    <w:basedOn w:val="DefaultParagraphFont"/>
    <w:rsid w:val="004809C3"/>
  </w:style>
  <w:style w:type="paragraph" w:customStyle="1" w:styleId="Tagtemplate">
    <w:name w:val="Tagtemplate"/>
    <w:basedOn w:val="Normal"/>
    <w:link w:val="TagtemplateChar"/>
    <w:autoRedefine/>
    <w:qFormat/>
    <w:rsid w:val="004809C3"/>
    <w:pPr>
      <w:keepNext/>
      <w:keepLines/>
    </w:pPr>
    <w:rPr>
      <w:rFonts w:eastAsia="Calibri"/>
      <w:b/>
    </w:rPr>
  </w:style>
  <w:style w:type="character" w:customStyle="1" w:styleId="TagtemplateChar">
    <w:name w:val="Tagtemplate Char"/>
    <w:basedOn w:val="DefaultParagraphFont"/>
    <w:link w:val="Tagtemplate"/>
    <w:rsid w:val="004809C3"/>
    <w:rPr>
      <w:rFonts w:ascii="Times New Roman" w:eastAsia="Calibri" w:hAnsi="Times New Roman" w:cs="Times New Roman"/>
      <w:b/>
      <w:sz w:val="22"/>
    </w:rPr>
  </w:style>
  <w:style w:type="character" w:customStyle="1" w:styleId="Styleunderline11ptBorderSinglesolidlineAuto05p">
    <w:name w:val="Style underline + 11 pt Border: : (Single solid line Auto  0.5 p..."/>
    <w:rsid w:val="004809C3"/>
    <w:rPr>
      <w:sz w:val="20"/>
      <w:u w:val="single"/>
      <w:bdr w:val="single" w:sz="4" w:space="0" w:color="auto"/>
    </w:rPr>
  </w:style>
  <w:style w:type="paragraph" w:customStyle="1" w:styleId="Citation-FirstLine">
    <w:name w:val="Citation - First Line"/>
    <w:basedOn w:val="Normal"/>
    <w:next w:val="Normal"/>
    <w:autoRedefine/>
    <w:qFormat/>
    <w:rsid w:val="004809C3"/>
    <w:pPr>
      <w:spacing w:line="240" w:lineRule="atLeast"/>
      <w:jc w:val="both"/>
    </w:pPr>
    <w:rPr>
      <w:rFonts w:ascii="Book Antiqua" w:eastAsia="Times New Roman" w:hAnsi="Book Antiqua"/>
    </w:rPr>
  </w:style>
  <w:style w:type="character" w:customStyle="1" w:styleId="CardText-Underlined">
    <w:name w:val="Card Text - Underlined"/>
    <w:rsid w:val="004809C3"/>
    <w:rPr>
      <w:b/>
      <w:sz w:val="20"/>
      <w:u w:val="single"/>
    </w:rPr>
  </w:style>
  <w:style w:type="paragraph" w:customStyle="1" w:styleId="Citation-Complete">
    <w:name w:val="Citation - Complete"/>
    <w:basedOn w:val="Normal"/>
    <w:next w:val="Normal"/>
    <w:link w:val="Citation-CompleteChar"/>
    <w:autoRedefine/>
    <w:qFormat/>
    <w:rsid w:val="004809C3"/>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4809C3"/>
    <w:rPr>
      <w:rFonts w:ascii="Book Antiqua" w:eastAsia="Times New Roman" w:hAnsi="Book Antiqua" w:cs="Times New Roman"/>
      <w:sz w:val="22"/>
    </w:rPr>
  </w:style>
  <w:style w:type="character" w:customStyle="1" w:styleId="MicroTextChar">
    <w:name w:val="MicroText Char"/>
    <w:link w:val="MicroText"/>
    <w:rsid w:val="004809C3"/>
    <w:rPr>
      <w:rFonts w:ascii="Arial Narrow" w:hAnsi="Arial Narrow"/>
      <w:sz w:val="12"/>
    </w:rPr>
  </w:style>
  <w:style w:type="character" w:customStyle="1" w:styleId="Style11ptItalic">
    <w:name w:val="Style 11 pt Italic"/>
    <w:basedOn w:val="DefaultParagraphFont"/>
    <w:rsid w:val="004809C3"/>
    <w:rPr>
      <w:rFonts w:ascii="Times New Roman" w:hAnsi="Times New Roman"/>
      <w:i/>
      <w:iCs/>
      <w:sz w:val="20"/>
    </w:rPr>
  </w:style>
  <w:style w:type="character" w:customStyle="1" w:styleId="BoldandUnderlineChar">
    <w:name w:val="Bold and Underline Char"/>
    <w:basedOn w:val="DefaultParagraphFont"/>
    <w:link w:val="BoldandUnderline"/>
    <w:locked/>
    <w:rsid w:val="004809C3"/>
    <w:rPr>
      <w:b/>
      <w:u w:val="single"/>
    </w:rPr>
  </w:style>
  <w:style w:type="paragraph" w:customStyle="1" w:styleId="BoldandUnderline">
    <w:name w:val="Bold and Underline"/>
    <w:basedOn w:val="Normal"/>
    <w:link w:val="BoldandUnderlineChar"/>
    <w:qFormat/>
    <w:rsid w:val="004809C3"/>
    <w:rPr>
      <w:rFonts w:asciiTheme="minorHAnsi" w:hAnsiTheme="minorHAnsi" w:cstheme="minorBidi"/>
      <w:b/>
      <w:sz w:val="24"/>
      <w:u w:val="single"/>
    </w:rPr>
  </w:style>
  <w:style w:type="character" w:customStyle="1" w:styleId="hdr">
    <w:name w:val="hdr"/>
    <w:basedOn w:val="DefaultParagraphFont"/>
    <w:rsid w:val="004809C3"/>
  </w:style>
  <w:style w:type="paragraph" w:customStyle="1" w:styleId="StyleStyle49ptBold3">
    <w:name w:val="Style Style4 + 9 pt Bold3"/>
    <w:basedOn w:val="Style4"/>
    <w:link w:val="StyleStyle49ptBold3Char"/>
    <w:qFormat/>
    <w:rsid w:val="004809C3"/>
    <w:pPr>
      <w:spacing w:after="160" w:line="259" w:lineRule="auto"/>
    </w:pPr>
    <w:rPr>
      <w:rFonts w:ascii="Calibri" w:eastAsia="Times New Roman" w:hAnsi="Calibri"/>
      <w:b/>
      <w:bCs/>
    </w:rPr>
  </w:style>
  <w:style w:type="character" w:customStyle="1" w:styleId="StyleStyle49ptBold3Char">
    <w:name w:val="Style Style4 + 9 pt Bold3 Char"/>
    <w:basedOn w:val="Style4Char"/>
    <w:link w:val="StyleStyle49ptBold3"/>
    <w:rsid w:val="004809C3"/>
    <w:rPr>
      <w:rFonts w:ascii="Calibri" w:eastAsia="Times New Roman" w:hAnsi="Calibri" w:cs="Times New Roman"/>
      <w:b/>
      <w:bCs/>
      <w:u w:val="single"/>
      <w:lang w:val="x-none"/>
    </w:rPr>
  </w:style>
  <w:style w:type="character" w:customStyle="1" w:styleId="Style9ptUnderline6">
    <w:name w:val="Style 9 pt Underline6"/>
    <w:basedOn w:val="DefaultParagraphFont"/>
    <w:rsid w:val="004809C3"/>
    <w:rPr>
      <w:sz w:val="20"/>
      <w:u w:val="single"/>
    </w:rPr>
  </w:style>
  <w:style w:type="character" w:customStyle="1" w:styleId="ct-with-fmlt">
    <w:name w:val="ct-with-fmlt"/>
    <w:basedOn w:val="DefaultParagraphFont"/>
    <w:rsid w:val="004809C3"/>
  </w:style>
  <w:style w:type="paragraph" w:customStyle="1" w:styleId="StyleStyle49pt">
    <w:name w:val="Style Style4 + 9 pt"/>
    <w:basedOn w:val="Normal"/>
    <w:link w:val="StyleStyle49ptChar"/>
    <w:qFormat/>
    <w:rsid w:val="004809C3"/>
    <w:rPr>
      <w:rFonts w:eastAsia="Times New Roman"/>
      <w:u w:val="single"/>
    </w:rPr>
  </w:style>
  <w:style w:type="character" w:customStyle="1" w:styleId="StyleStyle49ptChar">
    <w:name w:val="Style Style4 + 9 pt Char"/>
    <w:basedOn w:val="DefaultParagraphFont"/>
    <w:link w:val="StyleStyle49pt"/>
    <w:rsid w:val="004809C3"/>
    <w:rPr>
      <w:rFonts w:ascii="Times New Roman" w:eastAsia="Times New Roman" w:hAnsi="Times New Roman" w:cs="Times New Roman"/>
      <w:sz w:val="22"/>
      <w:u w:val="single"/>
    </w:rPr>
  </w:style>
  <w:style w:type="paragraph" w:customStyle="1" w:styleId="StyleStyle49ptBold">
    <w:name w:val="Style Style4 + 9 pt Bold"/>
    <w:basedOn w:val="Normal"/>
    <w:link w:val="StyleStyle49ptBoldChar"/>
    <w:qFormat/>
    <w:rsid w:val="004809C3"/>
    <w:rPr>
      <w:rFonts w:eastAsia="Times New Roman"/>
      <w:b/>
      <w:bCs/>
      <w:u w:val="single"/>
    </w:rPr>
  </w:style>
  <w:style w:type="character" w:customStyle="1" w:styleId="StyleStyle49ptBoldChar">
    <w:name w:val="Style Style4 + 9 pt Bold Char"/>
    <w:basedOn w:val="DefaultParagraphFont"/>
    <w:link w:val="StyleStyle49ptBold"/>
    <w:rsid w:val="004809C3"/>
    <w:rPr>
      <w:rFonts w:ascii="Times New Roman" w:eastAsia="Times New Roman" w:hAnsi="Times New Roman" w:cs="Times New Roman"/>
      <w:b/>
      <w:bCs/>
      <w:sz w:val="22"/>
      <w:u w:val="single"/>
    </w:rPr>
  </w:style>
  <w:style w:type="paragraph" w:customStyle="1" w:styleId="StyleStyle49ptBoldItalic">
    <w:name w:val="Style Style4 + 9 pt Bold Italic"/>
    <w:basedOn w:val="Normal"/>
    <w:link w:val="StyleStyle49ptBoldItalicChar"/>
    <w:qFormat/>
    <w:rsid w:val="004809C3"/>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4809C3"/>
    <w:rPr>
      <w:rFonts w:ascii="Times New Roman" w:eastAsia="Times New Roman" w:hAnsi="Times New Roman" w:cs="Times New Roman"/>
      <w:b/>
      <w:bCs/>
      <w:i/>
      <w:iCs/>
      <w:sz w:val="22"/>
      <w:u w:val="single"/>
    </w:rPr>
  </w:style>
  <w:style w:type="paragraph" w:customStyle="1" w:styleId="StyleUnderlined11ptBold">
    <w:name w:val="Style Underlined + 11 pt Bold"/>
    <w:link w:val="StyleUnderlined11ptBoldChar"/>
    <w:qFormat/>
    <w:rsid w:val="004809C3"/>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4809C3"/>
    <w:rPr>
      <w:rFonts w:ascii="Arial" w:eastAsia="Times New Roman" w:hAnsi="Arial" w:cs="Arial"/>
      <w:b/>
      <w:bCs/>
      <w:sz w:val="22"/>
      <w:u w:val="single"/>
    </w:rPr>
  </w:style>
  <w:style w:type="paragraph" w:customStyle="1" w:styleId="StyleUnderlined11pt">
    <w:name w:val="Style Underlined + 11 pt"/>
    <w:link w:val="StyleUnderlined11ptChar"/>
    <w:qFormat/>
    <w:rsid w:val="004809C3"/>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4809C3"/>
    <w:rPr>
      <w:rFonts w:ascii="Arial" w:eastAsia="Times New Roman" w:hAnsi="Arial" w:cs="Arial"/>
      <w:sz w:val="22"/>
      <w:u w:val="single"/>
    </w:rPr>
  </w:style>
  <w:style w:type="character" w:customStyle="1" w:styleId="newscontent">
    <w:name w:val="newscontent"/>
    <w:rsid w:val="004809C3"/>
  </w:style>
  <w:style w:type="character" w:customStyle="1" w:styleId="StyleUnderlinePatternClearYellow">
    <w:name w:val="Style Underline Pattern: Clear (Yellow)"/>
    <w:basedOn w:val="DefaultParagraphFont"/>
    <w:rsid w:val="004809C3"/>
    <w:rPr>
      <w:u w:val="single"/>
      <w:shd w:val="clear" w:color="auto" w:fill="00FF00"/>
    </w:rPr>
  </w:style>
  <w:style w:type="paragraph" w:customStyle="1" w:styleId="StyleUnderlineChar11pt3">
    <w:name w:val="Style Underline Char + 11 pt3"/>
    <w:link w:val="StyleUnderlineChar11pt3Char"/>
    <w:qFormat/>
    <w:rsid w:val="004809C3"/>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4809C3"/>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4809C3"/>
    <w:rPr>
      <w:b w:val="0"/>
      <w:bCs/>
      <w:u w:val="single"/>
    </w:rPr>
  </w:style>
  <w:style w:type="paragraph" w:customStyle="1" w:styleId="Cite2">
    <w:name w:val="Cite 2"/>
    <w:basedOn w:val="Normal"/>
    <w:qFormat/>
    <w:rsid w:val="004809C3"/>
    <w:rPr>
      <w:rFonts w:eastAsia="MS Mincho"/>
      <w:b/>
      <w:u w:val="single"/>
    </w:rPr>
  </w:style>
  <w:style w:type="character" w:customStyle="1" w:styleId="StyleunderlineBold">
    <w:name w:val="Style underline + Bold"/>
    <w:basedOn w:val="underline"/>
    <w:rsid w:val="004809C3"/>
    <w:rPr>
      <w:rFonts w:ascii="Times New Roman" w:hAnsi="Times New Roman" w:cs="Times New Roman" w:hint="default"/>
      <w:b w:val="0"/>
      <w:bCs/>
      <w:sz w:val="20"/>
      <w:u w:val="single"/>
    </w:rPr>
  </w:style>
  <w:style w:type="paragraph" w:customStyle="1" w:styleId="cards0">
    <w:name w:val="cards"/>
    <w:basedOn w:val="Cites"/>
    <w:qFormat/>
    <w:rsid w:val="004809C3"/>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4809C3"/>
    <w:rPr>
      <w:sz w:val="20"/>
      <w:u w:val="single"/>
    </w:rPr>
  </w:style>
  <w:style w:type="character" w:customStyle="1" w:styleId="slug-pub-date">
    <w:name w:val="slug-pub-date"/>
    <w:basedOn w:val="DefaultParagraphFont"/>
    <w:rsid w:val="004809C3"/>
  </w:style>
  <w:style w:type="character" w:customStyle="1" w:styleId="slug-vol">
    <w:name w:val="slug-vol"/>
    <w:basedOn w:val="DefaultParagraphFont"/>
    <w:rsid w:val="004809C3"/>
  </w:style>
  <w:style w:type="character" w:customStyle="1" w:styleId="slug-issue">
    <w:name w:val="slug-issue"/>
    <w:basedOn w:val="DefaultParagraphFont"/>
    <w:rsid w:val="004809C3"/>
  </w:style>
  <w:style w:type="character" w:customStyle="1" w:styleId="slug-pages">
    <w:name w:val="slug-pages"/>
    <w:basedOn w:val="DefaultParagraphFont"/>
    <w:rsid w:val="004809C3"/>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4809C3"/>
    <w:rPr>
      <w:b/>
      <w:bCs/>
      <w:strike w:val="0"/>
      <w:dstrike w:val="0"/>
      <w:sz w:val="24"/>
      <w:u w:val="none"/>
      <w:effect w:val="none"/>
    </w:rPr>
  </w:style>
  <w:style w:type="character" w:customStyle="1" w:styleId="tagchar">
    <w:name w:val="tagchar"/>
    <w:basedOn w:val="DefaultParagraphFont"/>
    <w:rsid w:val="004809C3"/>
  </w:style>
  <w:style w:type="character" w:customStyle="1" w:styleId="pmterms11">
    <w:name w:val="pmterms11"/>
    <w:basedOn w:val="DefaultParagraphFont"/>
    <w:rsid w:val="004809C3"/>
    <w:rPr>
      <w:b/>
      <w:bCs/>
      <w:i w:val="0"/>
      <w:iCs w:val="0"/>
      <w:color w:val="000000"/>
    </w:rPr>
  </w:style>
  <w:style w:type="character" w:customStyle="1" w:styleId="StyleUnderlineChar9ptBold">
    <w:name w:val="Style Underline Char + 9 pt Bold"/>
    <w:basedOn w:val="DefaultParagraphFont"/>
    <w:rsid w:val="004809C3"/>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4809C3"/>
    <w:rPr>
      <w:szCs w:val="24"/>
      <w:u w:val="single"/>
      <w:lang w:val="en-US" w:eastAsia="en-US" w:bidi="ar-SA"/>
    </w:rPr>
  </w:style>
  <w:style w:type="character" w:customStyle="1" w:styleId="BoldandUnderlineChar2Char1">
    <w:name w:val="Bold and Underline Char2 Char1"/>
    <w:basedOn w:val="DefaultParagraphFont"/>
    <w:rsid w:val="004809C3"/>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4809C3"/>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4809C3"/>
    <w:rPr>
      <w:szCs w:val="24"/>
      <w:u w:val="single"/>
      <w:lang w:val="en-US" w:eastAsia="en-US" w:bidi="ar-SA"/>
    </w:rPr>
  </w:style>
  <w:style w:type="paragraph" w:customStyle="1" w:styleId="Language">
    <w:name w:val="Language"/>
    <w:basedOn w:val="Normal"/>
    <w:link w:val="LanguageChar"/>
    <w:qFormat/>
    <w:rsid w:val="004809C3"/>
    <w:rPr>
      <w:rFonts w:eastAsia="Times New Roman"/>
      <w:strike/>
      <w:szCs w:val="20"/>
    </w:rPr>
  </w:style>
  <w:style w:type="character" w:customStyle="1" w:styleId="LanguageChar">
    <w:name w:val="Language Char"/>
    <w:basedOn w:val="DefaultParagraphFont"/>
    <w:link w:val="Language"/>
    <w:rsid w:val="004809C3"/>
    <w:rPr>
      <w:rFonts w:ascii="Times New Roman" w:eastAsia="Times New Roman" w:hAnsi="Times New Roman" w:cs="Times New Roman"/>
      <w:strike/>
      <w:sz w:val="22"/>
      <w:szCs w:val="20"/>
    </w:rPr>
  </w:style>
  <w:style w:type="paragraph" w:customStyle="1" w:styleId="UnderlineChar3">
    <w:name w:val="Underline Char3"/>
    <w:basedOn w:val="Normal"/>
    <w:link w:val="UnderlineChar3Char"/>
    <w:qFormat/>
    <w:rsid w:val="004809C3"/>
    <w:rPr>
      <w:rFonts w:eastAsia="Times New Roman"/>
      <w:u w:val="single"/>
    </w:rPr>
  </w:style>
  <w:style w:type="character" w:customStyle="1" w:styleId="UnderlineChar3Char">
    <w:name w:val="Underline Char3 Char"/>
    <w:basedOn w:val="DefaultParagraphFont"/>
    <w:link w:val="UnderlineChar3"/>
    <w:rsid w:val="004809C3"/>
    <w:rPr>
      <w:rFonts w:ascii="Times New Roman" w:eastAsia="Times New Roman" w:hAnsi="Times New Roman" w:cs="Times New Roman"/>
      <w:sz w:val="22"/>
      <w:u w:val="single"/>
    </w:rPr>
  </w:style>
  <w:style w:type="paragraph" w:customStyle="1" w:styleId="BoldandUnderlineChar3Char">
    <w:name w:val="Bold and Underline Char3 Char"/>
    <w:basedOn w:val="Normal"/>
    <w:link w:val="BoldandUnderlineChar3CharChar"/>
    <w:qFormat/>
    <w:rsid w:val="004809C3"/>
    <w:rPr>
      <w:rFonts w:eastAsia="Times New Roman"/>
      <w:b/>
      <w:u w:val="single"/>
    </w:rPr>
  </w:style>
  <w:style w:type="character" w:customStyle="1" w:styleId="BoldandUnderlineChar3CharChar">
    <w:name w:val="Bold and Underline Char3 Char Char"/>
    <w:basedOn w:val="DefaultParagraphFont"/>
    <w:link w:val="BoldandUnderlineChar3Char"/>
    <w:rsid w:val="004809C3"/>
    <w:rPr>
      <w:rFonts w:ascii="Times New Roman" w:eastAsia="Times New Roman" w:hAnsi="Times New Roman" w:cs="Times New Roman"/>
      <w:b/>
      <w:sz w:val="22"/>
      <w:u w:val="single"/>
    </w:rPr>
  </w:style>
  <w:style w:type="character" w:customStyle="1" w:styleId="UnderlineChar1">
    <w:name w:val="Underline Char1"/>
    <w:basedOn w:val="DefaultParagraphFont"/>
    <w:rsid w:val="004809C3"/>
    <w:rPr>
      <w:szCs w:val="24"/>
      <w:u w:val="single"/>
      <w:lang w:val="en-US" w:eastAsia="en-US" w:bidi="ar-SA"/>
    </w:rPr>
  </w:style>
  <w:style w:type="character" w:customStyle="1" w:styleId="BoldandUnderlineChar1Char2Char">
    <w:name w:val="Bold and Underline Char1 Char2 Char"/>
    <w:basedOn w:val="DefaultParagraphFont"/>
    <w:rsid w:val="004809C3"/>
    <w:rPr>
      <w:b/>
      <w:szCs w:val="24"/>
      <w:u w:val="single"/>
      <w:lang w:val="en-US" w:eastAsia="en-US" w:bidi="ar-SA"/>
    </w:rPr>
  </w:style>
  <w:style w:type="paragraph" w:customStyle="1" w:styleId="HotRoute">
    <w:name w:val="Hot Route"/>
    <w:basedOn w:val="Normal"/>
    <w:link w:val="HotRouteChar0"/>
    <w:qFormat/>
    <w:rsid w:val="004809C3"/>
    <w:pPr>
      <w:ind w:left="144"/>
    </w:pPr>
    <w:rPr>
      <w:rFonts w:eastAsia="Times New Roman"/>
    </w:rPr>
  </w:style>
  <w:style w:type="character" w:customStyle="1" w:styleId="Style12ptBoldUnderline1">
    <w:name w:val="Style 12 pt Bold Underline1"/>
    <w:basedOn w:val="DefaultParagraphFont"/>
    <w:rsid w:val="004809C3"/>
    <w:rPr>
      <w:b/>
      <w:bCs/>
      <w:sz w:val="24"/>
      <w:u w:val="single"/>
    </w:rPr>
  </w:style>
  <w:style w:type="character" w:customStyle="1" w:styleId="StyleEmphasisArial12ptBoldNotItalic">
    <w:name w:val="Style Emphasis + Arial 12 pt Bold Not Italic"/>
    <w:basedOn w:val="Emphasis"/>
    <w:rsid w:val="004809C3"/>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4809C3"/>
    <w:rPr>
      <w:rFonts w:ascii="SimSun" w:eastAsia="SimSun" w:hAnsi="SimSun"/>
      <w:sz w:val="15"/>
      <w:lang w:eastAsia="zh-CN"/>
    </w:rPr>
  </w:style>
  <w:style w:type="paragraph" w:customStyle="1" w:styleId="UnreadText">
    <w:name w:val="Unread Text"/>
    <w:basedOn w:val="Normal"/>
    <w:next w:val="Normal"/>
    <w:link w:val="UnreadTextChar"/>
    <w:autoRedefine/>
    <w:qFormat/>
    <w:rsid w:val="004809C3"/>
    <w:pPr>
      <w:ind w:left="360"/>
    </w:pPr>
    <w:rPr>
      <w:rFonts w:ascii="SimSun" w:eastAsia="SimSun" w:hAnsi="SimSun" w:cstheme="minorBidi"/>
      <w:sz w:val="15"/>
      <w:lang w:eastAsia="zh-CN"/>
    </w:rPr>
  </w:style>
  <w:style w:type="character" w:customStyle="1" w:styleId="smallChar">
    <w:name w:val="small Char"/>
    <w:rsid w:val="004809C3"/>
    <w:rPr>
      <w:rFonts w:ascii="Calibri" w:eastAsia="Calibri" w:hAnsi="Calibri" w:cs="Calibri"/>
      <w:sz w:val="16"/>
      <w:szCs w:val="20"/>
      <w:lang w:val="x-none" w:eastAsia="x-none"/>
    </w:rPr>
  </w:style>
  <w:style w:type="paragraph" w:customStyle="1" w:styleId="HotRoute0">
    <w:name w:val="Hot Route!"/>
    <w:basedOn w:val="Normal"/>
    <w:qFormat/>
    <w:rsid w:val="004809C3"/>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4809C3"/>
    <w:rPr>
      <w:rFonts w:ascii="Times New Roman" w:hAnsi="Times New Roman" w:cs="Times New Roman"/>
      <w:sz w:val="16"/>
      <w:szCs w:val="16"/>
    </w:rPr>
  </w:style>
  <w:style w:type="character" w:customStyle="1" w:styleId="BodyText2Char1">
    <w:name w:val="Body Text 2 Char1"/>
    <w:basedOn w:val="DefaultParagraphFont"/>
    <w:semiHidden/>
    <w:rsid w:val="004809C3"/>
    <w:rPr>
      <w:rFonts w:ascii="Times New Roman" w:hAnsi="Times New Roman" w:cs="Times New Roman"/>
      <w:sz w:val="20"/>
    </w:rPr>
  </w:style>
  <w:style w:type="character" w:customStyle="1" w:styleId="Heading2Char1CharCharCharCharCharC">
    <w:name w:val="Heading 2 Char1 Char Char Char Char Char C"/>
    <w:rsid w:val="004809C3"/>
    <w:rPr>
      <w:rFonts w:cs="Arial"/>
      <w:b/>
      <w:bCs/>
      <w:iCs/>
      <w:sz w:val="24"/>
      <w:szCs w:val="28"/>
      <w:lang w:val="en-US" w:eastAsia="en-US" w:bidi="ar-SA"/>
    </w:rPr>
  </w:style>
  <w:style w:type="character" w:customStyle="1" w:styleId="underline1">
    <w:name w:val="underline1"/>
    <w:basedOn w:val="DefaultParagraphFont"/>
    <w:rsid w:val="004809C3"/>
    <w:rPr>
      <w:u w:val="single"/>
    </w:rPr>
  </w:style>
  <w:style w:type="character" w:customStyle="1" w:styleId="author">
    <w:name w:val="author"/>
    <w:basedOn w:val="DefaultParagraphFont"/>
    <w:rsid w:val="004809C3"/>
    <w:rPr>
      <w:rFonts w:ascii="Times New Roman" w:hAnsi="Times New Roman"/>
      <w:b/>
      <w:sz w:val="24"/>
    </w:rPr>
  </w:style>
  <w:style w:type="character" w:customStyle="1" w:styleId="FontStyle291">
    <w:name w:val="Font Style291"/>
    <w:basedOn w:val="DefaultParagraphFont"/>
    <w:uiPriority w:val="99"/>
    <w:rsid w:val="004809C3"/>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4809C3"/>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4809C3"/>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4809C3"/>
    <w:rPr>
      <w:rFonts w:ascii="Times New Roman" w:eastAsia="Times New Roman" w:hAnsi="Times New Roman" w:cs="Times New Roman"/>
      <w:sz w:val="22"/>
    </w:rPr>
  </w:style>
  <w:style w:type="paragraph" w:customStyle="1" w:styleId="Cards1">
    <w:name w:val="Cards1"/>
    <w:basedOn w:val="Normal"/>
    <w:link w:val="Cards1Char"/>
    <w:qFormat/>
    <w:rsid w:val="004809C3"/>
    <w:pPr>
      <w:ind w:left="288"/>
    </w:pPr>
    <w:rPr>
      <w:rFonts w:eastAsia="Times New Roman"/>
      <w:u w:val="single"/>
    </w:rPr>
  </w:style>
  <w:style w:type="character" w:customStyle="1" w:styleId="Cards1Char">
    <w:name w:val="Cards1 Char"/>
    <w:basedOn w:val="DefaultParagraphFont"/>
    <w:link w:val="Cards1"/>
    <w:rsid w:val="004809C3"/>
    <w:rPr>
      <w:rFonts w:ascii="Times New Roman" w:eastAsia="Times New Roman" w:hAnsi="Times New Roman" w:cs="Times New Roman"/>
      <w:sz w:val="22"/>
      <w:u w:val="single"/>
    </w:rPr>
  </w:style>
  <w:style w:type="paragraph" w:customStyle="1" w:styleId="StyleCardTextTimesNewRoman11ptUnderline">
    <w:name w:val="Style Card Text + Times New Roman 11 pt Underline"/>
    <w:link w:val="StyleCardTextTimesNewRoman11ptUnderlineChar"/>
    <w:qFormat/>
    <w:rsid w:val="004809C3"/>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4809C3"/>
    <w:rPr>
      <w:rFonts w:ascii="Arial" w:eastAsia="Calibri" w:hAnsi="Arial" w:cs="Arial"/>
      <w:sz w:val="22"/>
      <w:szCs w:val="22"/>
      <w:u w:val="single"/>
    </w:rPr>
  </w:style>
  <w:style w:type="character" w:customStyle="1" w:styleId="EmphasizeThis">
    <w:name w:val="EmphasizeThis"/>
    <w:rsid w:val="004809C3"/>
    <w:rPr>
      <w:rFonts w:ascii="Georgia" w:hAnsi="Georgia"/>
      <w:b/>
      <w:iCs/>
      <w:sz w:val="24"/>
      <w:u w:val="thick"/>
    </w:rPr>
  </w:style>
  <w:style w:type="paragraph" w:customStyle="1" w:styleId="Stylecard8pt">
    <w:name w:val="Style card + 8 pt"/>
    <w:basedOn w:val="card"/>
    <w:link w:val="Stylecard8ptChar"/>
    <w:qFormat/>
    <w:rsid w:val="004809C3"/>
    <w:pPr>
      <w:spacing w:after="0" w:line="240" w:lineRule="auto"/>
    </w:pPr>
    <w:rPr>
      <w:rFonts w:ascii="Georgia" w:hAnsi="Georgia" w:cs="Times New Roman"/>
      <w:bCs/>
      <w:color w:val="000000"/>
      <w:sz w:val="16"/>
      <w:lang w:eastAsia="ar-SA"/>
    </w:rPr>
  </w:style>
  <w:style w:type="character" w:customStyle="1" w:styleId="Stylecard8ptChar">
    <w:name w:val="Style card + 8 pt Char"/>
    <w:basedOn w:val="cardChar"/>
    <w:link w:val="Stylecard8pt"/>
    <w:rsid w:val="004809C3"/>
    <w:rPr>
      <w:rFonts w:ascii="Georgia" w:hAnsi="Georgia" w:cs="Times New Roman"/>
      <w:bCs/>
      <w:color w:val="000000"/>
      <w:sz w:val="16"/>
      <w:lang w:eastAsia="ar-SA"/>
    </w:rPr>
  </w:style>
  <w:style w:type="character" w:customStyle="1" w:styleId="bhl">
    <w:name w:val="bhl"/>
    <w:basedOn w:val="DefaultParagraphFont"/>
    <w:rsid w:val="004809C3"/>
  </w:style>
  <w:style w:type="paragraph" w:customStyle="1" w:styleId="TagGA11">
    <w:name w:val="Tag GA 11"/>
    <w:basedOn w:val="TOC1"/>
    <w:qFormat/>
    <w:rsid w:val="004809C3"/>
    <w:pPr>
      <w:spacing w:before="0" w:after="160"/>
    </w:pPr>
    <w:rPr>
      <w:rFonts w:ascii="Georgia" w:eastAsia="Calibri" w:hAnsi="Georgia"/>
      <w:u w:val="none"/>
      <w:lang w:bidi="ar-SA"/>
    </w:rPr>
  </w:style>
  <w:style w:type="paragraph" w:customStyle="1" w:styleId="CiteCard">
    <w:name w:val="Cite/Card"/>
    <w:basedOn w:val="TOC2"/>
    <w:qFormat/>
    <w:rsid w:val="004809C3"/>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4809C3"/>
    <w:rPr>
      <w:rFonts w:ascii="Georgia" w:eastAsia="Times New Roman" w:hAnsi="Georgia" w:hint="default"/>
      <w:sz w:val="22"/>
      <w:u w:val="single"/>
      <w:lang w:eastAsia="zh-CN"/>
    </w:rPr>
  </w:style>
  <w:style w:type="character" w:customStyle="1" w:styleId="addmd">
    <w:name w:val="addmd"/>
    <w:basedOn w:val="DefaultParagraphFont"/>
    <w:rsid w:val="004809C3"/>
  </w:style>
  <w:style w:type="character" w:customStyle="1" w:styleId="UnderlinedTextCharChar">
    <w:name w:val="Underlined Text Char Char"/>
    <w:basedOn w:val="DefaultParagraphFont"/>
    <w:rsid w:val="004809C3"/>
    <w:rPr>
      <w:rFonts w:cs="Arial"/>
      <w:bCs/>
      <w:noProof w:val="0"/>
      <w:szCs w:val="26"/>
      <w:u w:val="single"/>
      <w:lang w:val="en-US" w:eastAsia="en-US" w:bidi="ar-SA"/>
    </w:rPr>
  </w:style>
  <w:style w:type="character" w:customStyle="1" w:styleId="CardText1Char">
    <w:name w:val="Card Text 1 Char"/>
    <w:rsid w:val="004809C3"/>
    <w:rPr>
      <w:rFonts w:ascii="Georgia" w:hAnsi="Georgia"/>
      <w:color w:val="000000"/>
      <w:sz w:val="22"/>
      <w:szCs w:val="22"/>
      <w:u w:val="single"/>
    </w:rPr>
  </w:style>
  <w:style w:type="character" w:customStyle="1" w:styleId="BoldUnderlining">
    <w:name w:val="Bold Underlining"/>
    <w:rsid w:val="004809C3"/>
    <w:rPr>
      <w:u w:val="single"/>
    </w:rPr>
  </w:style>
  <w:style w:type="character" w:customStyle="1" w:styleId="Intemphasis">
    <w:name w:val="Intemphasis"/>
    <w:uiPriority w:val="1"/>
    <w:qFormat/>
    <w:rsid w:val="004809C3"/>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4809C3"/>
    <w:pPr>
      <w:ind w:left="288" w:right="288"/>
    </w:pPr>
    <w:rPr>
      <w:szCs w:val="16"/>
    </w:rPr>
  </w:style>
  <w:style w:type="character" w:customStyle="1" w:styleId="cardtextChar3">
    <w:name w:val="cardtext Char"/>
    <w:basedOn w:val="DefaultParagraphFont"/>
    <w:link w:val="cardtext2"/>
    <w:rsid w:val="004809C3"/>
    <w:rPr>
      <w:rFonts w:ascii="Times New Roman" w:hAnsi="Times New Roman" w:cs="Times New Roman"/>
      <w:sz w:val="22"/>
      <w:szCs w:val="16"/>
    </w:rPr>
  </w:style>
  <w:style w:type="character" w:customStyle="1" w:styleId="BoldUnderlineChar10">
    <w:name w:val="BoldUnderline Char1"/>
    <w:rsid w:val="004809C3"/>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4809C3"/>
    <w:pPr>
      <w:spacing w:after="200"/>
      <w:contextualSpacing/>
    </w:pPr>
    <w:rPr>
      <w:rFonts w:eastAsia="Calibri"/>
      <w:u w:val="single"/>
    </w:rPr>
  </w:style>
  <w:style w:type="character" w:customStyle="1" w:styleId="UnderlinedCardTextChar">
    <w:name w:val="Underlined Card Text Char"/>
    <w:link w:val="UnderlinedCardText"/>
    <w:rsid w:val="004809C3"/>
    <w:rPr>
      <w:rFonts w:ascii="Times New Roman" w:eastAsia="Calibri" w:hAnsi="Times New Roman" w:cs="Times New Roman"/>
      <w:sz w:val="22"/>
      <w:u w:val="single"/>
    </w:rPr>
  </w:style>
  <w:style w:type="character" w:customStyle="1" w:styleId="Hyperlink6">
    <w:name w:val="Hyperlink6"/>
    <w:basedOn w:val="DefaultParagraphFont"/>
    <w:rsid w:val="004809C3"/>
    <w:rPr>
      <w:color w:val="3300CC"/>
      <w:u w:val="single"/>
    </w:rPr>
  </w:style>
  <w:style w:type="paragraph" w:customStyle="1" w:styleId="Tag12">
    <w:name w:val="Tag12"/>
    <w:basedOn w:val="Normal"/>
    <w:qFormat/>
    <w:rsid w:val="004809C3"/>
    <w:pPr>
      <w:contextualSpacing/>
    </w:pPr>
    <w:rPr>
      <w:rFonts w:eastAsia="Cambria"/>
      <w:b/>
    </w:rPr>
  </w:style>
  <w:style w:type="character" w:customStyle="1" w:styleId="citation">
    <w:name w:val="citation"/>
    <w:basedOn w:val="DefaultParagraphFont"/>
    <w:rsid w:val="004809C3"/>
  </w:style>
  <w:style w:type="paragraph" w:customStyle="1" w:styleId="UnderlineText">
    <w:name w:val="Underline Text"/>
    <w:basedOn w:val="Normal"/>
    <w:link w:val="UnderlineTextChar"/>
    <w:qFormat/>
    <w:rsid w:val="004809C3"/>
    <w:pPr>
      <w:ind w:left="288"/>
    </w:pPr>
    <w:rPr>
      <w:rFonts w:eastAsia="Times New Roman"/>
      <w:u w:val="single"/>
    </w:rPr>
  </w:style>
  <w:style w:type="character" w:customStyle="1" w:styleId="UnderlineTextChar">
    <w:name w:val="Underline Text Char"/>
    <w:basedOn w:val="DefaultParagraphFont"/>
    <w:link w:val="UnderlineText"/>
    <w:rsid w:val="004809C3"/>
    <w:rPr>
      <w:rFonts w:ascii="Times New Roman" w:eastAsia="Times New Roman" w:hAnsi="Times New Roman" w:cs="Times New Roman"/>
      <w:sz w:val="22"/>
      <w:u w:val="single"/>
    </w:rPr>
  </w:style>
  <w:style w:type="character" w:customStyle="1" w:styleId="il">
    <w:name w:val="il"/>
    <w:basedOn w:val="DefaultParagraphFont"/>
    <w:rsid w:val="004809C3"/>
  </w:style>
  <w:style w:type="character" w:customStyle="1" w:styleId="commentstext">
    <w:name w:val="comments_text"/>
    <w:uiPriority w:val="99"/>
    <w:rsid w:val="004809C3"/>
    <w:rPr>
      <w:rFonts w:cs="Times New Roman"/>
    </w:rPr>
  </w:style>
  <w:style w:type="paragraph" w:customStyle="1" w:styleId="Heading42">
    <w:name w:val="Heading 42"/>
    <w:basedOn w:val="Normal"/>
    <w:qFormat/>
    <w:rsid w:val="004809C3"/>
    <w:rPr>
      <w:rFonts w:eastAsia="Times New Roman"/>
    </w:rPr>
  </w:style>
  <w:style w:type="paragraph" w:customStyle="1" w:styleId="DebateNormal">
    <w:name w:val="DebateNormal"/>
    <w:basedOn w:val="Normal"/>
    <w:link w:val="DebateNormalChar"/>
    <w:qFormat/>
    <w:rsid w:val="004809C3"/>
    <w:pPr>
      <w:spacing w:line="276" w:lineRule="auto"/>
    </w:pPr>
    <w:rPr>
      <w:rFonts w:eastAsia="Calibri"/>
      <w:szCs w:val="20"/>
    </w:rPr>
  </w:style>
  <w:style w:type="character" w:customStyle="1" w:styleId="DebateNormalChar">
    <w:name w:val="DebateNormal Char"/>
    <w:basedOn w:val="DefaultParagraphFont"/>
    <w:link w:val="DebateNormal"/>
    <w:rsid w:val="004809C3"/>
    <w:rPr>
      <w:rFonts w:ascii="Times New Roman" w:eastAsia="Calibri" w:hAnsi="Times New Roman" w:cs="Times New Roman"/>
      <w:sz w:val="22"/>
      <w:szCs w:val="20"/>
    </w:rPr>
  </w:style>
  <w:style w:type="paragraph" w:customStyle="1" w:styleId="DebateEmphasis">
    <w:name w:val="DebateEmphasis"/>
    <w:basedOn w:val="Normal"/>
    <w:link w:val="DebateEmphasisChar"/>
    <w:qFormat/>
    <w:rsid w:val="004809C3"/>
    <w:pPr>
      <w:spacing w:line="276" w:lineRule="auto"/>
    </w:pPr>
    <w:rPr>
      <w:rFonts w:eastAsia="Calibri"/>
      <w:b/>
      <w:szCs w:val="20"/>
      <w:u w:val="single"/>
    </w:rPr>
  </w:style>
  <w:style w:type="character" w:customStyle="1" w:styleId="DebateEmphasisChar">
    <w:name w:val="DebateEmphasis Char"/>
    <w:basedOn w:val="DefaultParagraphFont"/>
    <w:link w:val="DebateEmphasis"/>
    <w:rsid w:val="004809C3"/>
    <w:rPr>
      <w:rFonts w:ascii="Times New Roman" w:eastAsia="Calibri" w:hAnsi="Times New Roman" w:cs="Times New Roman"/>
      <w:b/>
      <w:sz w:val="22"/>
      <w:szCs w:val="20"/>
      <w:u w:val="single"/>
    </w:rPr>
  </w:style>
  <w:style w:type="paragraph" w:customStyle="1" w:styleId="NormalCite">
    <w:name w:val="NormalCite"/>
    <w:link w:val="NormalCiteChar"/>
    <w:qFormat/>
    <w:rsid w:val="004809C3"/>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4809C3"/>
    <w:rPr>
      <w:rFonts w:ascii="Times New Roman" w:eastAsiaTheme="minorHAnsi" w:hAnsi="Times New Roman" w:cs="Times New Roman"/>
      <w:sz w:val="18"/>
      <w:szCs w:val="22"/>
    </w:rPr>
  </w:style>
  <w:style w:type="character" w:customStyle="1" w:styleId="articletext">
    <w:name w:val="articletext"/>
    <w:basedOn w:val="DefaultParagraphFont"/>
    <w:rsid w:val="004809C3"/>
  </w:style>
  <w:style w:type="character" w:customStyle="1" w:styleId="grey10">
    <w:name w:val="grey10"/>
    <w:basedOn w:val="DefaultParagraphFont"/>
    <w:rsid w:val="004809C3"/>
  </w:style>
  <w:style w:type="character" w:customStyle="1" w:styleId="navy13bd">
    <w:name w:val="navy13bd"/>
    <w:basedOn w:val="DefaultParagraphFont"/>
    <w:rsid w:val="004809C3"/>
  </w:style>
  <w:style w:type="character" w:customStyle="1" w:styleId="Style9ptUnderline2">
    <w:name w:val="Style 9 pt Underline2"/>
    <w:basedOn w:val="DefaultParagraphFont"/>
    <w:rsid w:val="004809C3"/>
    <w:rPr>
      <w:sz w:val="20"/>
      <w:u w:val="single"/>
    </w:rPr>
  </w:style>
  <w:style w:type="character" w:customStyle="1" w:styleId="Style9ptBoldUnderline1">
    <w:name w:val="Style 9 pt Bold Underline1"/>
    <w:basedOn w:val="DefaultParagraphFont"/>
    <w:rsid w:val="004809C3"/>
    <w:rPr>
      <w:b/>
      <w:bCs/>
      <w:sz w:val="20"/>
      <w:u w:val="single"/>
    </w:rPr>
  </w:style>
  <w:style w:type="character" w:customStyle="1" w:styleId="TagsCharChar">
    <w:name w:val="Tags Char Char"/>
    <w:basedOn w:val="DefaultParagraphFont"/>
    <w:rsid w:val="004809C3"/>
    <w:rPr>
      <w:rFonts w:eastAsia="SimSun"/>
      <w:b/>
      <w:sz w:val="24"/>
      <w:lang w:val="en-US" w:eastAsia="zh-CN" w:bidi="ar-SA"/>
    </w:rPr>
  </w:style>
  <w:style w:type="paragraph" w:customStyle="1" w:styleId="cardCharCharCharChar">
    <w:name w:val="card Char Char Char Char"/>
    <w:basedOn w:val="Normal"/>
    <w:qFormat/>
    <w:rsid w:val="004809C3"/>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4809C3"/>
    <w:rPr>
      <w:rFonts w:eastAsia="Times New Roman"/>
      <w:u w:val="single"/>
    </w:rPr>
  </w:style>
  <w:style w:type="character" w:customStyle="1" w:styleId="CARDChar0">
    <w:name w:val="CARD Char"/>
    <w:basedOn w:val="DefaultParagraphFont"/>
    <w:link w:val="CARD0"/>
    <w:rsid w:val="004809C3"/>
    <w:rPr>
      <w:rFonts w:ascii="Times New Roman" w:eastAsia="Times New Roman" w:hAnsi="Times New Roman" w:cs="Times New Roman"/>
      <w:sz w:val="22"/>
      <w:u w:val="single"/>
    </w:rPr>
  </w:style>
  <w:style w:type="paragraph" w:customStyle="1" w:styleId="Normal2">
    <w:name w:val="Normal2"/>
    <w:basedOn w:val="Normal"/>
    <w:qFormat/>
    <w:rsid w:val="004809C3"/>
    <w:rPr>
      <w:rFonts w:eastAsia="Times New Roman"/>
    </w:rPr>
  </w:style>
  <w:style w:type="character" w:customStyle="1" w:styleId="Style11ptThickunderline">
    <w:name w:val="Style 11 pt Thick underline"/>
    <w:rsid w:val="004809C3"/>
    <w:rPr>
      <w:rFonts w:ascii="Times New Roman" w:hAnsi="Times New Roman"/>
      <w:sz w:val="20"/>
      <w:u w:val="single"/>
    </w:rPr>
  </w:style>
  <w:style w:type="character" w:customStyle="1" w:styleId="Style11ptBoldThickunderline">
    <w:name w:val="Style 11 pt Bold Thick underline"/>
    <w:rsid w:val="004809C3"/>
    <w:rPr>
      <w:rFonts w:ascii="Times New Roman" w:hAnsi="Times New Roman"/>
      <w:b/>
      <w:bCs/>
      <w:sz w:val="20"/>
      <w:u w:val="single"/>
    </w:rPr>
  </w:style>
  <w:style w:type="paragraph" w:customStyle="1" w:styleId="UnderlineBoldIndent">
    <w:name w:val="Underline + Bold Indent"/>
    <w:basedOn w:val="Normal"/>
    <w:link w:val="UnderlineBoldIndentCharChar"/>
    <w:qFormat/>
    <w:rsid w:val="004809C3"/>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4809C3"/>
    <w:rPr>
      <w:rFonts w:ascii="Times New Roman" w:eastAsia="Times New Roman" w:hAnsi="Times New Roman" w:cs="Times New Roman"/>
      <w:sz w:val="22"/>
      <w:szCs w:val="20"/>
      <w:u w:val="thick"/>
    </w:rPr>
  </w:style>
  <w:style w:type="paragraph" w:customStyle="1" w:styleId="StyleUnderlineBoldIndent11pt">
    <w:name w:val="Style Underline + Bold Indent + 11 pt"/>
    <w:basedOn w:val="UnderlineBoldIndent"/>
    <w:link w:val="StyleUnderlineBoldIndent11ptChar"/>
    <w:qFormat/>
    <w:rsid w:val="004809C3"/>
    <w:rPr>
      <w:u w:val="single"/>
    </w:rPr>
  </w:style>
  <w:style w:type="character" w:customStyle="1" w:styleId="StyleUnderlineBoldIndent11ptChar">
    <w:name w:val="Style Underline + Bold Indent + 11 pt Char"/>
    <w:link w:val="StyleUnderlineBoldIndent11pt"/>
    <w:rsid w:val="004809C3"/>
    <w:rPr>
      <w:rFonts w:ascii="Times New Roman" w:eastAsia="Times New Roman" w:hAnsi="Times New Roman" w:cs="Times New Roman"/>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4809C3"/>
    <w:rPr>
      <w:b/>
      <w:bCs/>
      <w:u w:val="single"/>
    </w:rPr>
  </w:style>
  <w:style w:type="character" w:customStyle="1" w:styleId="StyleUnderlineBoldIndent11ptBoldChar">
    <w:name w:val="Style Underline + Bold Indent + 11 pt Bold Char"/>
    <w:link w:val="StyleUnderlineBoldIndent11ptBold"/>
    <w:rsid w:val="004809C3"/>
    <w:rPr>
      <w:rFonts w:ascii="Times New Roman" w:eastAsia="Times New Roman" w:hAnsi="Times New Roman" w:cs="Times New Roman"/>
      <w:b/>
      <w:bCs/>
      <w:sz w:val="22"/>
      <w:szCs w:val="20"/>
      <w:u w:val="single"/>
    </w:rPr>
  </w:style>
  <w:style w:type="paragraph" w:customStyle="1" w:styleId="Normal20pt">
    <w:name w:val="Normal  + 20 pt"/>
    <w:basedOn w:val="Normal"/>
    <w:uiPriority w:val="6"/>
    <w:qFormat/>
    <w:rsid w:val="004809C3"/>
    <w:rPr>
      <w:bCs/>
      <w:u w:val="single"/>
    </w:rPr>
  </w:style>
  <w:style w:type="paragraph" w:customStyle="1" w:styleId="author-name">
    <w:name w:val="author-name"/>
    <w:basedOn w:val="Normal"/>
    <w:qFormat/>
    <w:rsid w:val="004809C3"/>
    <w:pPr>
      <w:spacing w:before="100" w:beforeAutospacing="1" w:after="100" w:afterAutospacing="1"/>
    </w:pPr>
    <w:rPr>
      <w:rFonts w:eastAsia="Times New Roman"/>
    </w:rPr>
  </w:style>
  <w:style w:type="paragraph" w:customStyle="1" w:styleId="author-credentials">
    <w:name w:val="author-credentials"/>
    <w:basedOn w:val="Normal"/>
    <w:qFormat/>
    <w:rsid w:val="004809C3"/>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4809C3"/>
    <w:rPr>
      <w:rFonts w:ascii="Consolas" w:hAnsi="Consolas" w:cs="Consolas"/>
      <w:sz w:val="20"/>
      <w:szCs w:val="20"/>
    </w:rPr>
  </w:style>
  <w:style w:type="character" w:customStyle="1" w:styleId="headline">
    <w:name w:val="headline"/>
    <w:basedOn w:val="DefaultParagraphFont"/>
    <w:rsid w:val="004809C3"/>
  </w:style>
  <w:style w:type="character" w:customStyle="1" w:styleId="yshortcuts">
    <w:name w:val="yshortcuts"/>
    <w:basedOn w:val="DefaultParagraphFont"/>
    <w:rsid w:val="004809C3"/>
  </w:style>
  <w:style w:type="character" w:customStyle="1" w:styleId="HotRouteChar0">
    <w:name w:val="Hot Route Char"/>
    <w:link w:val="HotRoute"/>
    <w:rsid w:val="004809C3"/>
    <w:rPr>
      <w:rFonts w:ascii="Times New Roman" w:eastAsia="Times New Roman" w:hAnsi="Times New Roman" w:cs="Times New Roman"/>
      <w:sz w:val="22"/>
    </w:rPr>
  </w:style>
  <w:style w:type="paragraph" w:styleId="PlainText">
    <w:name w:val="Plain Text"/>
    <w:basedOn w:val="Normal"/>
    <w:link w:val="PlainTextChar"/>
    <w:rsid w:val="004809C3"/>
    <w:rPr>
      <w:rFonts w:ascii="Courier New" w:eastAsia="Times New Roman" w:hAnsi="Courier New" w:cs="Courier New"/>
      <w:szCs w:val="20"/>
    </w:rPr>
  </w:style>
  <w:style w:type="character" w:customStyle="1" w:styleId="PlainTextChar">
    <w:name w:val="Plain Text Char"/>
    <w:basedOn w:val="DefaultParagraphFont"/>
    <w:link w:val="PlainText"/>
    <w:rsid w:val="004809C3"/>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4809C3"/>
    <w:rPr>
      <w:sz w:val="12"/>
    </w:rPr>
  </w:style>
  <w:style w:type="character" w:customStyle="1" w:styleId="MicrotextChar0">
    <w:name w:val="Microtext Char"/>
    <w:link w:val="Microtext0"/>
    <w:rsid w:val="004809C3"/>
    <w:rPr>
      <w:rFonts w:ascii="Times New Roman" w:hAnsi="Times New Roman" w:cs="Times New Roman"/>
      <w:sz w:val="12"/>
    </w:rPr>
  </w:style>
  <w:style w:type="paragraph" w:customStyle="1" w:styleId="Style6">
    <w:name w:val="Style6"/>
    <w:basedOn w:val="Normal"/>
    <w:link w:val="Style6Char"/>
    <w:autoRedefine/>
    <w:qFormat/>
    <w:rsid w:val="004809C3"/>
    <w:rPr>
      <w:b/>
    </w:rPr>
  </w:style>
  <w:style w:type="character" w:customStyle="1" w:styleId="Style6Char">
    <w:name w:val="Style6 Char"/>
    <w:basedOn w:val="DefaultParagraphFont"/>
    <w:link w:val="Style6"/>
    <w:rsid w:val="004809C3"/>
    <w:rPr>
      <w:rFonts w:ascii="Times New Roman" w:hAnsi="Times New Roman" w:cs="Times New Roman"/>
      <w:b/>
      <w:sz w:val="22"/>
    </w:rPr>
  </w:style>
  <w:style w:type="paragraph" w:customStyle="1" w:styleId="Style11">
    <w:name w:val="Style11"/>
    <w:basedOn w:val="Normal"/>
    <w:link w:val="Style11Char"/>
    <w:qFormat/>
    <w:rsid w:val="004809C3"/>
    <w:rPr>
      <w:rFonts w:eastAsia="Times New Roman"/>
      <w:b/>
      <w:szCs w:val="20"/>
      <w:u w:val="thick"/>
    </w:rPr>
  </w:style>
  <w:style w:type="paragraph" w:customStyle="1" w:styleId="Style12">
    <w:name w:val="Style12"/>
    <w:basedOn w:val="Normal"/>
    <w:link w:val="Style12Char"/>
    <w:qFormat/>
    <w:rsid w:val="004809C3"/>
    <w:rPr>
      <w:rFonts w:eastAsia="Times New Roman"/>
      <w:b/>
      <w:u w:val="thick"/>
    </w:rPr>
  </w:style>
  <w:style w:type="character" w:customStyle="1" w:styleId="Style11Char">
    <w:name w:val="Style11 Char"/>
    <w:basedOn w:val="DefaultParagraphFont"/>
    <w:link w:val="Style11"/>
    <w:rsid w:val="004809C3"/>
    <w:rPr>
      <w:rFonts w:ascii="Times New Roman" w:eastAsia="Times New Roman" w:hAnsi="Times New Roman" w:cs="Times New Roman"/>
      <w:b/>
      <w:sz w:val="22"/>
      <w:szCs w:val="20"/>
      <w:u w:val="thick"/>
    </w:rPr>
  </w:style>
  <w:style w:type="character" w:customStyle="1" w:styleId="Style12Char">
    <w:name w:val="Style12 Char"/>
    <w:basedOn w:val="DefaultParagraphFont"/>
    <w:link w:val="Style12"/>
    <w:rsid w:val="004809C3"/>
    <w:rPr>
      <w:rFonts w:ascii="Times New Roman" w:eastAsia="Times New Roman" w:hAnsi="Times New Roman" w:cs="Times New Roman"/>
      <w:b/>
      <w:sz w:val="22"/>
      <w:u w:val="thick"/>
    </w:rPr>
  </w:style>
  <w:style w:type="character" w:customStyle="1" w:styleId="caps-label">
    <w:name w:val="caps-label"/>
    <w:basedOn w:val="DefaultParagraphFont"/>
    <w:rsid w:val="004809C3"/>
  </w:style>
  <w:style w:type="character" w:customStyle="1" w:styleId="wikiexternallink">
    <w:name w:val="wikiexternallink"/>
    <w:basedOn w:val="DefaultParagraphFont"/>
    <w:rsid w:val="004809C3"/>
  </w:style>
  <w:style w:type="character" w:customStyle="1" w:styleId="StyleStyleBoldUnderlineIntenseEmphasisUnderlineapple-style-s">
    <w:name w:val="Style Style Bold UnderlineIntense EmphasisUnderlineapple-style-s..."/>
    <w:basedOn w:val="DefaultParagraphFont"/>
    <w:rsid w:val="004809C3"/>
    <w:rPr>
      <w:b w:val="0"/>
      <w:bCs w:val="0"/>
      <w:sz w:val="22"/>
      <w:u w:val="single"/>
      <w:bdr w:val="none" w:sz="0" w:space="0" w:color="auto"/>
    </w:rPr>
  </w:style>
  <w:style w:type="paragraph" w:customStyle="1" w:styleId="blocktitle0">
    <w:name w:val="block title"/>
    <w:basedOn w:val="Normal"/>
    <w:link w:val="blocktitleChar0"/>
    <w:autoRedefine/>
    <w:qFormat/>
    <w:rsid w:val="004809C3"/>
    <w:pPr>
      <w:spacing w:after="240"/>
      <w:jc w:val="center"/>
      <w:outlineLvl w:val="0"/>
    </w:pPr>
    <w:rPr>
      <w:rFonts w:eastAsia="Calibri"/>
      <w:b/>
      <w:caps/>
      <w:sz w:val="28"/>
      <w:szCs w:val="28"/>
      <w:lang w:val="es-ES"/>
    </w:rPr>
  </w:style>
  <w:style w:type="character" w:customStyle="1" w:styleId="UnderlineCard">
    <w:name w:val="Underline Card"/>
    <w:uiPriority w:val="6"/>
    <w:qFormat/>
    <w:rsid w:val="004809C3"/>
    <w:rPr>
      <w:rFonts w:ascii="Arial" w:hAnsi="Arial"/>
      <w:b w:val="0"/>
      <w:bCs/>
      <w:sz w:val="20"/>
      <w:u w:val="single"/>
    </w:rPr>
  </w:style>
  <w:style w:type="character" w:customStyle="1" w:styleId="story-author">
    <w:name w:val="story-author"/>
    <w:basedOn w:val="DefaultParagraphFont"/>
    <w:rsid w:val="004809C3"/>
  </w:style>
  <w:style w:type="paragraph" w:customStyle="1" w:styleId="type">
    <w:name w:val="type"/>
    <w:basedOn w:val="Normal"/>
    <w:qFormat/>
    <w:rsid w:val="004809C3"/>
    <w:pPr>
      <w:spacing w:before="100" w:beforeAutospacing="1" w:after="100" w:afterAutospacing="1"/>
    </w:pPr>
    <w:rPr>
      <w:rFonts w:eastAsia="Times New Roman"/>
    </w:rPr>
  </w:style>
  <w:style w:type="character" w:customStyle="1" w:styleId="institution">
    <w:name w:val="institution"/>
    <w:basedOn w:val="DefaultParagraphFont"/>
    <w:rsid w:val="004809C3"/>
  </w:style>
  <w:style w:type="character" w:customStyle="1" w:styleId="abodyblack3">
    <w:name w:val="abodyblack3"/>
    <w:basedOn w:val="DefaultParagraphFont"/>
    <w:rsid w:val="004809C3"/>
  </w:style>
  <w:style w:type="paragraph" w:customStyle="1" w:styleId="UnderlineChar2CharChar">
    <w:name w:val="Underline Char2 Char Char"/>
    <w:basedOn w:val="Normal"/>
    <w:link w:val="UnderlineChar2CharCharChar"/>
    <w:qFormat/>
    <w:rsid w:val="004809C3"/>
    <w:rPr>
      <w:rFonts w:eastAsia="MS Mincho"/>
      <w:szCs w:val="20"/>
      <w:u w:val="single"/>
    </w:rPr>
  </w:style>
  <w:style w:type="character" w:customStyle="1" w:styleId="UnderlineChar2CharCharChar">
    <w:name w:val="Underline Char2 Char Char Char"/>
    <w:link w:val="UnderlineChar2CharChar"/>
    <w:rsid w:val="004809C3"/>
    <w:rPr>
      <w:rFonts w:ascii="Times New Roman" w:eastAsia="MS Mincho" w:hAnsi="Times New Roman" w:cs="Times New Roman"/>
      <w:sz w:val="22"/>
      <w:szCs w:val="20"/>
      <w:u w:val="single"/>
    </w:rPr>
  </w:style>
  <w:style w:type="character" w:customStyle="1" w:styleId="CharacterStyle1">
    <w:name w:val="Character Style 1"/>
    <w:rsid w:val="004809C3"/>
    <w:rPr>
      <w:sz w:val="20"/>
      <w:szCs w:val="20"/>
    </w:rPr>
  </w:style>
  <w:style w:type="character" w:customStyle="1" w:styleId="FontStyle177">
    <w:name w:val="Font Style177"/>
    <w:basedOn w:val="DefaultParagraphFont"/>
    <w:uiPriority w:val="99"/>
    <w:rsid w:val="004809C3"/>
    <w:rPr>
      <w:rFonts w:ascii="Times New Roman" w:hAnsi="Times New Roman" w:cs="Times New Roman"/>
      <w:sz w:val="20"/>
      <w:szCs w:val="20"/>
    </w:rPr>
  </w:style>
  <w:style w:type="character" w:customStyle="1" w:styleId="FontStyle173">
    <w:name w:val="Font Style173"/>
    <w:basedOn w:val="DefaultParagraphFont"/>
    <w:uiPriority w:val="99"/>
    <w:rsid w:val="004809C3"/>
    <w:rPr>
      <w:rFonts w:ascii="Times New Roman" w:hAnsi="Times New Roman" w:cs="Times New Roman"/>
      <w:sz w:val="14"/>
      <w:szCs w:val="14"/>
    </w:rPr>
  </w:style>
  <w:style w:type="character" w:customStyle="1" w:styleId="FontStyle151">
    <w:name w:val="Font Style151"/>
    <w:basedOn w:val="DefaultParagraphFont"/>
    <w:uiPriority w:val="99"/>
    <w:rsid w:val="004809C3"/>
    <w:rPr>
      <w:rFonts w:ascii="Arial Narrow" w:hAnsi="Arial Narrow" w:cs="Arial Narrow"/>
      <w:b/>
      <w:bCs/>
      <w:sz w:val="12"/>
      <w:szCs w:val="12"/>
    </w:rPr>
  </w:style>
  <w:style w:type="character" w:customStyle="1" w:styleId="FontStyle156">
    <w:name w:val="Font Style156"/>
    <w:basedOn w:val="DefaultParagraphFont"/>
    <w:uiPriority w:val="99"/>
    <w:rsid w:val="004809C3"/>
    <w:rPr>
      <w:rFonts w:ascii="Arial Narrow" w:hAnsi="Arial Narrow" w:cs="Arial Narrow"/>
      <w:sz w:val="8"/>
      <w:szCs w:val="8"/>
    </w:rPr>
  </w:style>
  <w:style w:type="character" w:customStyle="1" w:styleId="FontStyle160">
    <w:name w:val="Font Style160"/>
    <w:basedOn w:val="DefaultParagraphFont"/>
    <w:uiPriority w:val="99"/>
    <w:rsid w:val="004809C3"/>
    <w:rPr>
      <w:rFonts w:ascii="Times New Roman" w:hAnsi="Times New Roman" w:cs="Times New Roman"/>
      <w:b/>
      <w:bCs/>
      <w:sz w:val="20"/>
      <w:szCs w:val="20"/>
    </w:rPr>
  </w:style>
  <w:style w:type="character" w:customStyle="1" w:styleId="FontStyle178">
    <w:name w:val="Font Style178"/>
    <w:basedOn w:val="DefaultParagraphFont"/>
    <w:uiPriority w:val="99"/>
    <w:rsid w:val="004809C3"/>
    <w:rPr>
      <w:rFonts w:ascii="Times New Roman" w:hAnsi="Times New Roman" w:cs="Times New Roman"/>
      <w:sz w:val="18"/>
      <w:szCs w:val="18"/>
    </w:rPr>
  </w:style>
  <w:style w:type="paragraph" w:customStyle="1" w:styleId="Style14">
    <w:name w:val="Style14"/>
    <w:basedOn w:val="Normal"/>
    <w:uiPriority w:val="99"/>
    <w:qFormat/>
    <w:rsid w:val="004809C3"/>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4809C3"/>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4809C3"/>
    <w:rPr>
      <w:rFonts w:ascii="Times New Roman" w:hAnsi="Times New Roman" w:cs="Times New Roman"/>
      <w:sz w:val="12"/>
      <w:szCs w:val="12"/>
    </w:rPr>
  </w:style>
  <w:style w:type="paragraph" w:customStyle="1" w:styleId="Style9">
    <w:name w:val="Style9"/>
    <w:basedOn w:val="Normal"/>
    <w:uiPriority w:val="99"/>
    <w:qFormat/>
    <w:rsid w:val="004809C3"/>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4809C3"/>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4809C3"/>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4809C3"/>
    <w:rPr>
      <w:rFonts w:ascii="Times New Roman" w:hAnsi="Times New Roman" w:cs="Times New Roman"/>
      <w:sz w:val="16"/>
      <w:szCs w:val="16"/>
    </w:rPr>
  </w:style>
  <w:style w:type="character" w:customStyle="1" w:styleId="f">
    <w:name w:val="f"/>
    <w:basedOn w:val="DefaultParagraphFont"/>
    <w:rsid w:val="004809C3"/>
  </w:style>
  <w:style w:type="character" w:customStyle="1" w:styleId="TagsChar2">
    <w:name w:val="Tags Char2"/>
    <w:rsid w:val="004809C3"/>
    <w:rPr>
      <w:b/>
      <w:sz w:val="24"/>
    </w:rPr>
  </w:style>
  <w:style w:type="paragraph" w:customStyle="1" w:styleId="CardsFont6ptChar">
    <w:name w:val="Cards + Font: 6 pt Char"/>
    <w:basedOn w:val="Normal"/>
    <w:link w:val="CardsFont6ptCharChar"/>
    <w:qFormat/>
    <w:rsid w:val="004809C3"/>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4809C3"/>
    <w:rPr>
      <w:rFonts w:ascii="Times New Roman" w:eastAsia="Times New Roman" w:hAnsi="Times New Roman" w:cs="Times New Roman"/>
      <w:sz w:val="12"/>
    </w:rPr>
  </w:style>
  <w:style w:type="character" w:customStyle="1" w:styleId="FontStyle172">
    <w:name w:val="Font Style172"/>
    <w:basedOn w:val="DefaultParagraphFont"/>
    <w:uiPriority w:val="99"/>
    <w:rsid w:val="004809C3"/>
    <w:rPr>
      <w:rFonts w:ascii="Times New Roman" w:hAnsi="Times New Roman" w:cs="Times New Roman"/>
      <w:b/>
      <w:bCs/>
      <w:sz w:val="16"/>
      <w:szCs w:val="16"/>
    </w:rPr>
  </w:style>
  <w:style w:type="paragraph" w:customStyle="1" w:styleId="Style18">
    <w:name w:val="Style18"/>
    <w:basedOn w:val="Normal"/>
    <w:uiPriority w:val="99"/>
    <w:qFormat/>
    <w:rsid w:val="004809C3"/>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4809C3"/>
    <w:rPr>
      <w:rFonts w:ascii="Times New Roman" w:hAnsi="Times New Roman" w:cs="Times New Roman"/>
      <w:i/>
      <w:iCs/>
      <w:sz w:val="16"/>
      <w:szCs w:val="16"/>
    </w:rPr>
  </w:style>
  <w:style w:type="character" w:customStyle="1" w:styleId="FontStyle162">
    <w:name w:val="Font Style162"/>
    <w:basedOn w:val="DefaultParagraphFont"/>
    <w:uiPriority w:val="99"/>
    <w:rsid w:val="004809C3"/>
    <w:rPr>
      <w:rFonts w:ascii="Times New Roman" w:hAnsi="Times New Roman" w:cs="Times New Roman"/>
      <w:b/>
      <w:bCs/>
      <w:sz w:val="18"/>
      <w:szCs w:val="18"/>
    </w:rPr>
  </w:style>
  <w:style w:type="character" w:customStyle="1" w:styleId="FontStyle167">
    <w:name w:val="Font Style167"/>
    <w:basedOn w:val="DefaultParagraphFont"/>
    <w:uiPriority w:val="99"/>
    <w:rsid w:val="004809C3"/>
    <w:rPr>
      <w:rFonts w:ascii="Times New Roman" w:hAnsi="Times New Roman" w:cs="Times New Roman"/>
      <w:sz w:val="10"/>
      <w:szCs w:val="10"/>
    </w:rPr>
  </w:style>
  <w:style w:type="character" w:customStyle="1" w:styleId="FontStyle174">
    <w:name w:val="Font Style174"/>
    <w:basedOn w:val="DefaultParagraphFont"/>
    <w:uiPriority w:val="99"/>
    <w:rsid w:val="004809C3"/>
    <w:rPr>
      <w:rFonts w:ascii="Arial Narrow" w:hAnsi="Arial Narrow" w:cs="Arial Narrow"/>
      <w:b/>
      <w:bCs/>
      <w:sz w:val="18"/>
      <w:szCs w:val="18"/>
    </w:rPr>
  </w:style>
  <w:style w:type="paragraph" w:customStyle="1" w:styleId="Style47">
    <w:name w:val="Style47"/>
    <w:basedOn w:val="Normal"/>
    <w:uiPriority w:val="99"/>
    <w:qFormat/>
    <w:rsid w:val="004809C3"/>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4809C3"/>
    <w:rPr>
      <w:rFonts w:ascii="Times New Roman" w:hAnsi="Times New Roman" w:cs="Times New Roman"/>
      <w:sz w:val="12"/>
      <w:szCs w:val="12"/>
    </w:rPr>
  </w:style>
  <w:style w:type="paragraph" w:customStyle="1" w:styleId="Style24">
    <w:name w:val="Style24"/>
    <w:basedOn w:val="Normal"/>
    <w:uiPriority w:val="99"/>
    <w:qFormat/>
    <w:rsid w:val="004809C3"/>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4809C3"/>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4809C3"/>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4809C3"/>
    <w:rPr>
      <w:rFonts w:ascii="Times New Roman" w:hAnsi="Times New Roman" w:cs="Times New Roman"/>
      <w:b/>
      <w:bCs/>
      <w:sz w:val="18"/>
      <w:szCs w:val="18"/>
    </w:rPr>
  </w:style>
  <w:style w:type="paragraph" w:customStyle="1" w:styleId="Style21">
    <w:name w:val="Style21"/>
    <w:basedOn w:val="Normal"/>
    <w:uiPriority w:val="99"/>
    <w:qFormat/>
    <w:rsid w:val="004809C3"/>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4809C3"/>
    <w:pPr>
      <w:widowControl w:val="0"/>
      <w:autoSpaceDE w:val="0"/>
      <w:autoSpaceDN w:val="0"/>
      <w:adjustRightInd w:val="0"/>
      <w:spacing w:line="198" w:lineRule="exact"/>
    </w:pPr>
    <w:rPr>
      <w:rFonts w:eastAsia="Times New Roman"/>
    </w:rPr>
  </w:style>
  <w:style w:type="paragraph" w:customStyle="1" w:styleId="Standard">
    <w:name w:val="Standard"/>
    <w:qFormat/>
    <w:rsid w:val="004809C3"/>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4809C3"/>
    <w:rPr>
      <w:color w:val="000000"/>
      <w:sz w:val="32"/>
      <w:szCs w:val="32"/>
    </w:rPr>
  </w:style>
  <w:style w:type="paragraph" w:customStyle="1" w:styleId="Cardnon-underlined">
    <w:name w:val="Card non-underlined"/>
    <w:basedOn w:val="Normal"/>
    <w:link w:val="Cardnon-underlinedChar"/>
    <w:autoRedefine/>
    <w:uiPriority w:val="99"/>
    <w:qFormat/>
    <w:rsid w:val="004809C3"/>
    <w:rPr>
      <w:rFonts w:eastAsia="Times New Roman"/>
      <w:szCs w:val="20"/>
    </w:rPr>
  </w:style>
  <w:style w:type="character" w:customStyle="1" w:styleId="Cardnon-underlinedChar">
    <w:name w:val="Card non-underlined Char"/>
    <w:basedOn w:val="DefaultParagraphFont"/>
    <w:link w:val="Cardnon-underlined"/>
    <w:uiPriority w:val="99"/>
    <w:rsid w:val="004809C3"/>
    <w:rPr>
      <w:rFonts w:ascii="Times New Roman" w:eastAsia="Times New Roman" w:hAnsi="Times New Roman" w:cs="Times New Roman"/>
      <w:sz w:val="22"/>
      <w:szCs w:val="20"/>
    </w:rPr>
  </w:style>
  <w:style w:type="character" w:customStyle="1" w:styleId="TitleChar2">
    <w:name w:val="Title Char2"/>
    <w:basedOn w:val="DefaultParagraphFont"/>
    <w:uiPriority w:val="10"/>
    <w:qFormat/>
    <w:locked/>
    <w:rsid w:val="004809C3"/>
    <w:rPr>
      <w:b/>
      <w:bCs/>
      <w:u w:val="single"/>
    </w:rPr>
  </w:style>
  <w:style w:type="paragraph" w:styleId="TOC3">
    <w:name w:val="toc 3"/>
    <w:basedOn w:val="Normal"/>
    <w:next w:val="Normal"/>
    <w:autoRedefine/>
    <w:qFormat/>
    <w:rsid w:val="004809C3"/>
    <w:pPr>
      <w:ind w:left="400"/>
    </w:pPr>
    <w:rPr>
      <w:rFonts w:eastAsia="Times New Roman"/>
      <w:szCs w:val="20"/>
    </w:rPr>
  </w:style>
  <w:style w:type="paragraph" w:styleId="TOC4">
    <w:name w:val="toc 4"/>
    <w:basedOn w:val="Normal"/>
    <w:next w:val="Normal"/>
    <w:autoRedefine/>
    <w:rsid w:val="004809C3"/>
    <w:pPr>
      <w:ind w:left="600"/>
    </w:pPr>
    <w:rPr>
      <w:rFonts w:eastAsia="Times New Roman"/>
      <w:szCs w:val="20"/>
    </w:rPr>
  </w:style>
  <w:style w:type="paragraph" w:styleId="TOC5">
    <w:name w:val="toc 5"/>
    <w:basedOn w:val="Normal"/>
    <w:next w:val="Normal"/>
    <w:autoRedefine/>
    <w:rsid w:val="004809C3"/>
    <w:pPr>
      <w:ind w:left="800"/>
    </w:pPr>
    <w:rPr>
      <w:rFonts w:eastAsia="Times New Roman"/>
      <w:szCs w:val="20"/>
    </w:rPr>
  </w:style>
  <w:style w:type="paragraph" w:styleId="TOC6">
    <w:name w:val="toc 6"/>
    <w:basedOn w:val="Normal"/>
    <w:next w:val="Normal"/>
    <w:autoRedefine/>
    <w:rsid w:val="004809C3"/>
    <w:pPr>
      <w:ind w:left="1000"/>
    </w:pPr>
    <w:rPr>
      <w:rFonts w:eastAsia="Times New Roman"/>
      <w:szCs w:val="20"/>
    </w:rPr>
  </w:style>
  <w:style w:type="paragraph" w:styleId="TOC7">
    <w:name w:val="toc 7"/>
    <w:basedOn w:val="Normal"/>
    <w:next w:val="Normal"/>
    <w:autoRedefine/>
    <w:rsid w:val="004809C3"/>
    <w:pPr>
      <w:ind w:left="1200"/>
    </w:pPr>
    <w:rPr>
      <w:rFonts w:eastAsia="Times New Roman"/>
      <w:szCs w:val="20"/>
    </w:rPr>
  </w:style>
  <w:style w:type="paragraph" w:styleId="TOC8">
    <w:name w:val="toc 8"/>
    <w:basedOn w:val="Normal"/>
    <w:next w:val="Normal"/>
    <w:autoRedefine/>
    <w:rsid w:val="004809C3"/>
    <w:pPr>
      <w:ind w:left="1400"/>
    </w:pPr>
    <w:rPr>
      <w:rFonts w:eastAsia="Times New Roman"/>
      <w:szCs w:val="20"/>
    </w:rPr>
  </w:style>
  <w:style w:type="character" w:customStyle="1" w:styleId="allocatoragentsleft">
    <w:name w:val="al_locatoragentsleft"/>
    <w:basedOn w:val="DefaultParagraphFont"/>
    <w:rsid w:val="004809C3"/>
  </w:style>
  <w:style w:type="character" w:styleId="HTMLTypewriter">
    <w:name w:val="HTML Typewriter"/>
    <w:basedOn w:val="DefaultParagraphFont"/>
    <w:unhideWhenUsed/>
    <w:rsid w:val="004809C3"/>
    <w:rPr>
      <w:rFonts w:ascii="Courier New" w:eastAsia="Times New Roman" w:hAnsi="Courier New" w:cs="Courier New"/>
      <w:sz w:val="20"/>
      <w:szCs w:val="20"/>
    </w:rPr>
  </w:style>
  <w:style w:type="paragraph" w:customStyle="1" w:styleId="Carding">
    <w:name w:val="Carding"/>
    <w:basedOn w:val="Normal"/>
    <w:uiPriority w:val="99"/>
    <w:qFormat/>
    <w:rsid w:val="004809C3"/>
    <w:rPr>
      <w:rFonts w:eastAsia="Times New Roman"/>
      <w:sz w:val="18"/>
    </w:rPr>
  </w:style>
  <w:style w:type="character" w:customStyle="1" w:styleId="TagsChar1">
    <w:name w:val="Tags Char1"/>
    <w:basedOn w:val="DefaultParagraphFont"/>
    <w:rsid w:val="004809C3"/>
    <w:rPr>
      <w:rFonts w:ascii="Arial Narrow" w:hAnsi="Arial Narrow"/>
      <w:b/>
      <w:noProof w:val="0"/>
      <w:sz w:val="22"/>
      <w:szCs w:val="60"/>
      <w:lang w:val="en-US" w:eastAsia="en-US" w:bidi="ar-SA"/>
    </w:rPr>
  </w:style>
  <w:style w:type="character" w:customStyle="1" w:styleId="aunderline">
    <w:name w:val="aunderline"/>
    <w:basedOn w:val="DefaultParagraphFont"/>
    <w:qFormat/>
    <w:rsid w:val="004809C3"/>
    <w:rPr>
      <w:rFonts w:ascii="Times New Roman" w:hAnsi="Times New Roman"/>
      <w:sz w:val="20"/>
      <w:szCs w:val="24"/>
      <w:u w:val="thick"/>
    </w:rPr>
  </w:style>
  <w:style w:type="character" w:customStyle="1" w:styleId="tagChar1">
    <w:name w:val="tag Char1"/>
    <w:aliases w:val="Heading 2 Char1 Char Char Char Char"/>
    <w:basedOn w:val="DefaultParagraphFont"/>
    <w:rsid w:val="004809C3"/>
    <w:rPr>
      <w:b/>
      <w:noProof w:val="0"/>
      <w:sz w:val="24"/>
      <w:lang w:val="en-US" w:eastAsia="en-US" w:bidi="ar-SA"/>
    </w:rPr>
  </w:style>
  <w:style w:type="character" w:customStyle="1" w:styleId="tagChar2">
    <w:name w:val="tag Char2"/>
    <w:basedOn w:val="DefaultParagraphFont"/>
    <w:qFormat/>
    <w:rsid w:val="004809C3"/>
    <w:rPr>
      <w:b/>
      <w:noProof w:val="0"/>
      <w:sz w:val="24"/>
      <w:lang w:val="en-US" w:eastAsia="en-US" w:bidi="ar-SA"/>
    </w:rPr>
  </w:style>
  <w:style w:type="character" w:customStyle="1" w:styleId="Taggin-New">
    <w:name w:val="Taggin - New"/>
    <w:basedOn w:val="DefaultParagraphFont"/>
    <w:rsid w:val="004809C3"/>
    <w:rPr>
      <w:rFonts w:ascii="Arial Narrow" w:hAnsi="Arial Narrow"/>
      <w:b/>
      <w:sz w:val="22"/>
    </w:rPr>
  </w:style>
  <w:style w:type="character" w:customStyle="1" w:styleId="Boxing-New">
    <w:name w:val="Boxing - New"/>
    <w:basedOn w:val="DefaultParagraphFont"/>
    <w:rsid w:val="004809C3"/>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4809C3"/>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4809C3"/>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4809C3"/>
    <w:rPr>
      <w:rFonts w:ascii="Garamond" w:hAnsi="Garamond"/>
      <w:sz w:val="22"/>
      <w:szCs w:val="24"/>
      <w:u w:val="single"/>
      <w:lang w:val="en-US" w:eastAsia="en-US" w:bidi="ar-SA"/>
    </w:rPr>
  </w:style>
  <w:style w:type="paragraph" w:customStyle="1" w:styleId="Style2">
    <w:name w:val="Style2"/>
    <w:basedOn w:val="Heading4"/>
    <w:qFormat/>
    <w:rsid w:val="004809C3"/>
    <w:rPr>
      <w:rFonts w:eastAsia="Times New Roman" w:cs="Times New Roman"/>
      <w:iCs/>
      <w:caps/>
      <w:szCs w:val="20"/>
    </w:rPr>
  </w:style>
  <w:style w:type="character" w:customStyle="1" w:styleId="pagetitle">
    <w:name w:val="pagetitle"/>
    <w:basedOn w:val="DefaultParagraphFont"/>
    <w:rsid w:val="004809C3"/>
  </w:style>
  <w:style w:type="paragraph" w:customStyle="1" w:styleId="text">
    <w:name w:val="text"/>
    <w:basedOn w:val="Normal"/>
    <w:uiPriority w:val="99"/>
    <w:qFormat/>
    <w:rsid w:val="004809C3"/>
    <w:pPr>
      <w:spacing w:before="100" w:beforeAutospacing="1" w:after="100" w:afterAutospacing="1"/>
    </w:pPr>
    <w:rPr>
      <w:rFonts w:eastAsia="Times New Roman"/>
    </w:rPr>
  </w:style>
  <w:style w:type="character" w:customStyle="1" w:styleId="StyleUnderlineCharChar9ptBold1">
    <w:name w:val="Style Underline Char Char + 9 pt Bold1"/>
    <w:rsid w:val="004809C3"/>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4809C3"/>
    <w:rPr>
      <w:rFonts w:ascii="Times New Roman" w:hAnsi="Times New Roman"/>
      <w:sz w:val="20"/>
      <w:szCs w:val="24"/>
      <w:u w:val="single"/>
      <w:lang w:val="en-US" w:eastAsia="en-US" w:bidi="ar-SA"/>
    </w:rPr>
  </w:style>
  <w:style w:type="character" w:customStyle="1" w:styleId="Style9ptBoldUnderline">
    <w:name w:val="Style 9 pt Bold Underline"/>
    <w:rsid w:val="004809C3"/>
    <w:rPr>
      <w:b/>
      <w:bCs/>
      <w:sz w:val="20"/>
      <w:u w:val="single"/>
    </w:rPr>
  </w:style>
  <w:style w:type="paragraph" w:customStyle="1" w:styleId="StyleUnderline9pt0">
    <w:name w:val="Style Underline + 9 pt"/>
    <w:link w:val="StyleUnderline9ptChar"/>
    <w:qFormat/>
    <w:rsid w:val="004809C3"/>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4809C3"/>
    <w:rPr>
      <w:rFonts w:ascii="Arial" w:eastAsia="Times New Roman" w:hAnsi="Arial" w:cs="Times New Roman"/>
      <w:sz w:val="22"/>
      <w:szCs w:val="20"/>
      <w:u w:val="single"/>
    </w:rPr>
  </w:style>
  <w:style w:type="character" w:customStyle="1" w:styleId="StyleUnderlineChar1Bold">
    <w:name w:val="Style Underline Char1 + Bold"/>
    <w:rsid w:val="004809C3"/>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4809C3"/>
    <w:pPr>
      <w:widowControl w:val="0"/>
      <w:spacing w:after="0" w:line="240" w:lineRule="auto"/>
    </w:pPr>
    <w:rPr>
      <w:rFonts w:cs="Times New Roman"/>
      <w:bCs/>
      <w:kern w:val="32"/>
      <w:sz w:val="16"/>
      <w:szCs w:val="20"/>
      <w:lang w:eastAsia="ar-SA"/>
    </w:rPr>
  </w:style>
  <w:style w:type="character" w:customStyle="1" w:styleId="Stylecard9ptChar">
    <w:name w:val="Style card + 9 pt Char"/>
    <w:basedOn w:val="cardChar"/>
    <w:link w:val="Stylecard9pt"/>
    <w:rsid w:val="004809C3"/>
    <w:rPr>
      <w:rFonts w:ascii="Times New Roman" w:hAnsi="Times New Roman" w:cs="Times New Roman"/>
      <w:bCs/>
      <w:kern w:val="32"/>
      <w:sz w:val="16"/>
      <w:szCs w:val="20"/>
      <w:lang w:eastAsia="ar-SA"/>
    </w:rPr>
  </w:style>
  <w:style w:type="character" w:customStyle="1" w:styleId="TagsCharCharChar">
    <w:name w:val="Tags Char Char Char"/>
    <w:basedOn w:val="DefaultParagraphFont"/>
    <w:rsid w:val="004809C3"/>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4809C3"/>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4809C3"/>
    <w:rPr>
      <w:rFonts w:ascii="Times" w:hAnsi="Times"/>
      <w:b w:val="0"/>
      <w:bCs/>
      <w:sz w:val="20"/>
      <w:u w:val="single"/>
    </w:rPr>
  </w:style>
  <w:style w:type="character" w:customStyle="1" w:styleId="blubigktbiz">
    <w:name w:val="blubigktbiz"/>
    <w:rsid w:val="004809C3"/>
  </w:style>
  <w:style w:type="paragraph" w:customStyle="1" w:styleId="StyleevidencetextBorderSinglesolidlineAuto05ptL">
    <w:name w:val="Style evidence text + Border: : (Single solid line Auto  0.5 pt L..."/>
    <w:basedOn w:val="evidencetext"/>
    <w:link w:val="StyleevidencetextBorderSinglesolidlineAuto05ptLChar"/>
    <w:qFormat/>
    <w:rsid w:val="004809C3"/>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4809C3"/>
    <w:rPr>
      <w:rFonts w:ascii="Calibri" w:hAnsi="Calibri"/>
      <w:color w:val="000000"/>
      <w:sz w:val="22"/>
      <w:lang w:val="x-none" w:eastAsia="x-none"/>
    </w:rPr>
  </w:style>
  <w:style w:type="character" w:customStyle="1" w:styleId="Style4CharChar">
    <w:name w:val="Style4 Char Char"/>
    <w:basedOn w:val="DefaultParagraphFont"/>
    <w:rsid w:val="004809C3"/>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4809C3"/>
    <w:rPr>
      <w:rFonts w:ascii="Times New Roman" w:hAnsi="Times New Roman" w:cs="Times New Roman"/>
      <w:sz w:val="16"/>
      <w:szCs w:val="16"/>
    </w:rPr>
  </w:style>
  <w:style w:type="character" w:customStyle="1" w:styleId="StyleEmphasisArial12ptBold">
    <w:name w:val="Style Emphasis + Arial 12 pt Bold"/>
    <w:rsid w:val="004809C3"/>
    <w:rPr>
      <w:rFonts w:ascii="Arial" w:hAnsi="Arial"/>
      <w:b/>
      <w:bCs/>
      <w:i/>
      <w:iCs/>
      <w:sz w:val="24"/>
    </w:rPr>
  </w:style>
  <w:style w:type="character" w:customStyle="1" w:styleId="super">
    <w:name w:val="super"/>
    <w:rsid w:val="004809C3"/>
  </w:style>
  <w:style w:type="character" w:customStyle="1" w:styleId="text30">
    <w:name w:val="text30"/>
    <w:rsid w:val="004809C3"/>
  </w:style>
  <w:style w:type="character" w:customStyle="1" w:styleId="uppercase">
    <w:name w:val="uppercase"/>
    <w:rsid w:val="004809C3"/>
  </w:style>
  <w:style w:type="character" w:customStyle="1" w:styleId="bodytext0">
    <w:name w:val="bodytext"/>
    <w:rsid w:val="004809C3"/>
  </w:style>
  <w:style w:type="character" w:customStyle="1" w:styleId="entry-title">
    <w:name w:val="entry-title"/>
    <w:rsid w:val="004809C3"/>
  </w:style>
  <w:style w:type="character" w:customStyle="1" w:styleId="BodyTextIndentChar1">
    <w:name w:val="Body Text Indent Char1"/>
    <w:basedOn w:val="DefaultParagraphFont"/>
    <w:uiPriority w:val="99"/>
    <w:semiHidden/>
    <w:rsid w:val="004809C3"/>
    <w:rPr>
      <w:rFonts w:ascii="Times New Roman" w:hAnsi="Times New Roman" w:cs="Times New Roman"/>
      <w:sz w:val="20"/>
    </w:rPr>
  </w:style>
  <w:style w:type="character" w:customStyle="1" w:styleId="Style6pt">
    <w:name w:val="Style 6 pt"/>
    <w:basedOn w:val="DefaultParagraphFont"/>
    <w:qFormat/>
    <w:rsid w:val="004809C3"/>
    <w:rPr>
      <w:sz w:val="12"/>
    </w:rPr>
  </w:style>
  <w:style w:type="character" w:customStyle="1" w:styleId="CiteCharCharCharCharCharChar">
    <w:name w:val="Cite Char Char Char Char Char Char"/>
    <w:basedOn w:val="DefaultParagraphFont"/>
    <w:rsid w:val="004809C3"/>
    <w:rPr>
      <w:b/>
      <w:noProof w:val="0"/>
      <w:sz w:val="22"/>
      <w:szCs w:val="24"/>
      <w:u w:val="single"/>
      <w:lang w:val="en-US" w:eastAsia="en-US" w:bidi="ar-SA"/>
    </w:rPr>
  </w:style>
  <w:style w:type="character" w:customStyle="1" w:styleId="mainbody1">
    <w:name w:val="mainbody1"/>
    <w:basedOn w:val="DefaultParagraphFont"/>
    <w:rsid w:val="004809C3"/>
    <w:rPr>
      <w:rFonts w:ascii="Verdana" w:hAnsi="Verdana" w:hint="default"/>
      <w:color w:val="000000"/>
      <w:sz w:val="22"/>
      <w:szCs w:val="22"/>
    </w:rPr>
  </w:style>
  <w:style w:type="character" w:customStyle="1" w:styleId="ssl4">
    <w:name w:val="ss_l4"/>
    <w:basedOn w:val="DefaultParagraphFont"/>
    <w:rsid w:val="004809C3"/>
  </w:style>
  <w:style w:type="paragraph" w:customStyle="1" w:styleId="StyleNormalWeb11ptUnderline">
    <w:name w:val="Style Normal (Web) + 11 pt Underline"/>
    <w:basedOn w:val="NormalWeb"/>
    <w:link w:val="StyleNormalWeb11ptUnderlineChar"/>
    <w:qFormat/>
    <w:rsid w:val="004809C3"/>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4809C3"/>
    <w:rPr>
      <w:rFonts w:ascii="Calibri" w:eastAsia="Calibri" w:hAnsi="Calibri" w:cs="Calibri"/>
      <w:sz w:val="22"/>
      <w:szCs w:val="22"/>
      <w:u w:val="single"/>
    </w:rPr>
  </w:style>
  <w:style w:type="character" w:customStyle="1" w:styleId="cit-first-element">
    <w:name w:val="cit-first-element"/>
    <w:basedOn w:val="DefaultParagraphFont"/>
    <w:rsid w:val="004809C3"/>
  </w:style>
  <w:style w:type="character" w:customStyle="1" w:styleId="title1">
    <w:name w:val="title1"/>
    <w:basedOn w:val="DefaultParagraphFont"/>
    <w:rsid w:val="004809C3"/>
  </w:style>
  <w:style w:type="character" w:customStyle="1" w:styleId="StyleThickunderline1">
    <w:name w:val="Style Thick underline1"/>
    <w:basedOn w:val="DefaultParagraphFont"/>
    <w:rsid w:val="004809C3"/>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4809C3"/>
    <w:rPr>
      <w:rFonts w:ascii="Georgia" w:hAnsi="Georgia"/>
    </w:rPr>
  </w:style>
  <w:style w:type="character" w:customStyle="1" w:styleId="FooterChar1">
    <w:name w:val="Footer Char1"/>
    <w:basedOn w:val="DefaultParagraphFont"/>
    <w:uiPriority w:val="99"/>
    <w:semiHidden/>
    <w:rsid w:val="004809C3"/>
    <w:rPr>
      <w:rFonts w:ascii="Georgia" w:hAnsi="Georgia"/>
    </w:rPr>
  </w:style>
  <w:style w:type="paragraph" w:customStyle="1" w:styleId="Underline20">
    <w:name w:val="Underline2"/>
    <w:basedOn w:val="Normal"/>
    <w:link w:val="Underline2Char"/>
    <w:autoRedefine/>
    <w:uiPriority w:val="4"/>
    <w:qFormat/>
    <w:rsid w:val="004809C3"/>
    <w:rPr>
      <w:b/>
      <w:u w:val="single"/>
    </w:rPr>
  </w:style>
  <w:style w:type="character" w:customStyle="1" w:styleId="Underline2Char">
    <w:name w:val="Underline2 Char"/>
    <w:basedOn w:val="DefaultParagraphFont"/>
    <w:link w:val="Underline20"/>
    <w:uiPriority w:val="4"/>
    <w:qFormat/>
    <w:rsid w:val="004809C3"/>
    <w:rPr>
      <w:rFonts w:ascii="Times New Roman" w:hAnsi="Times New Roman" w:cs="Times New Roman"/>
      <w:b/>
      <w:sz w:val="22"/>
      <w:u w:val="single"/>
    </w:rPr>
  </w:style>
  <w:style w:type="paragraph" w:customStyle="1" w:styleId="TableParagraph">
    <w:name w:val="Table Paragraph"/>
    <w:basedOn w:val="Normal"/>
    <w:uiPriority w:val="1"/>
    <w:qFormat/>
    <w:rsid w:val="004809C3"/>
    <w:pPr>
      <w:widowControl w:val="0"/>
    </w:pPr>
  </w:style>
  <w:style w:type="character" w:customStyle="1" w:styleId="UnderlineChar0">
    <w:name w:val="UnderlineChar"/>
    <w:rsid w:val="004809C3"/>
    <w:rPr>
      <w:sz w:val="24"/>
      <w:u w:val="single"/>
      <w:shd w:val="clear" w:color="auto" w:fill="auto"/>
    </w:rPr>
  </w:style>
  <w:style w:type="character" w:customStyle="1" w:styleId="foreground">
    <w:name w:val="foreground"/>
    <w:basedOn w:val="DefaultParagraphFont"/>
    <w:rsid w:val="004809C3"/>
  </w:style>
  <w:style w:type="paragraph" w:customStyle="1" w:styleId="StyleCircled11pt">
    <w:name w:val="Style Circled + 11 pt"/>
    <w:basedOn w:val="Normal"/>
    <w:link w:val="StyleCircled11ptChar"/>
    <w:qFormat/>
    <w:rsid w:val="004809C3"/>
    <w:rPr>
      <w:rFonts w:eastAsia="Times New Roman"/>
      <w:b/>
      <w:bCs/>
      <w:sz w:val="20"/>
      <w:u w:val="single"/>
    </w:rPr>
  </w:style>
  <w:style w:type="character" w:customStyle="1" w:styleId="StyleCircled11ptChar">
    <w:name w:val="Style Circled + 11 pt Char"/>
    <w:link w:val="StyleCircled11pt"/>
    <w:rsid w:val="004809C3"/>
    <w:rPr>
      <w:rFonts w:ascii="Times New Roman" w:eastAsia="Times New Roman" w:hAnsi="Times New Roman" w:cs="Times New Roman"/>
      <w:b/>
      <w:bCs/>
      <w:sz w:val="20"/>
      <w:u w:val="single"/>
    </w:rPr>
  </w:style>
  <w:style w:type="paragraph" w:customStyle="1" w:styleId="StyleUnunderlined10ptThickunderline">
    <w:name w:val="Style Ununderlined + 10 pt Thick underline"/>
    <w:basedOn w:val="Normal"/>
    <w:link w:val="StyleUnunderlined10ptThickunderlineChar"/>
    <w:qFormat/>
    <w:rsid w:val="004809C3"/>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4809C3"/>
    <w:rPr>
      <w:rFonts w:ascii="Times" w:eastAsia="Times New Roman" w:hAnsi="Times" w:cs="Times New Roman"/>
      <w:sz w:val="20"/>
      <w:szCs w:val="28"/>
      <w:u w:val="single"/>
    </w:rPr>
  </w:style>
  <w:style w:type="paragraph" w:customStyle="1" w:styleId="cite20">
    <w:name w:val="cite2"/>
    <w:basedOn w:val="Normal"/>
    <w:uiPriority w:val="99"/>
    <w:qFormat/>
    <w:rsid w:val="004809C3"/>
    <w:rPr>
      <w:rFonts w:eastAsia="Times New Roman"/>
      <w:color w:val="000000"/>
      <w:sz w:val="20"/>
      <w:szCs w:val="20"/>
    </w:rPr>
  </w:style>
  <w:style w:type="character" w:customStyle="1" w:styleId="postby">
    <w:name w:val="post_by"/>
    <w:basedOn w:val="DefaultParagraphFont"/>
    <w:rsid w:val="004809C3"/>
  </w:style>
  <w:style w:type="character" w:customStyle="1" w:styleId="Style11ptBorderSinglesolidlineAuto05ptLinewidth">
    <w:name w:val="Style 11 pt Border: : (Single solid line Auto  0.5 pt Line width)"/>
    <w:rsid w:val="004809C3"/>
    <w:rPr>
      <w:sz w:val="20"/>
      <w:bdr w:val="single" w:sz="4" w:space="0" w:color="auto" w:frame="1"/>
    </w:rPr>
  </w:style>
  <w:style w:type="character" w:customStyle="1" w:styleId="StyleUnderlineChar9ptBorderSinglesolidlineAuto0">
    <w:name w:val="Style Underline Char + 9 pt Border: : (Single solid line Auto  0..."/>
    <w:rsid w:val="004809C3"/>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4809C3"/>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4809C3"/>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4809C3"/>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4809C3"/>
    <w:rPr>
      <w:sz w:val="20"/>
      <w:szCs w:val="24"/>
      <w:u w:val="single"/>
      <w:bdr w:val="single" w:sz="4" w:space="0" w:color="auto"/>
      <w:lang w:val="en-US" w:eastAsia="en-US" w:bidi="ar-SA"/>
    </w:rPr>
  </w:style>
  <w:style w:type="character" w:customStyle="1" w:styleId="StyleLatinGaramondUnderline">
    <w:name w:val="Style (Latin) Garamond Underline"/>
    <w:rsid w:val="004809C3"/>
    <w:rPr>
      <w:rFonts w:ascii="Times New Roman" w:hAnsi="Times New Roman"/>
      <w:sz w:val="20"/>
      <w:u w:val="single"/>
    </w:rPr>
  </w:style>
  <w:style w:type="character" w:customStyle="1" w:styleId="StyleLatinGaramond">
    <w:name w:val="Style (Latin) Garamond"/>
    <w:rsid w:val="004809C3"/>
    <w:rPr>
      <w:rFonts w:ascii="Times New Roman" w:hAnsi="Times New Roman"/>
      <w:sz w:val="20"/>
    </w:rPr>
  </w:style>
  <w:style w:type="character" w:customStyle="1" w:styleId="styletimesnewroman12ptbold0">
    <w:name w:val="styletimesnewroman12ptbold"/>
    <w:basedOn w:val="DefaultParagraphFont"/>
    <w:rsid w:val="004809C3"/>
  </w:style>
  <w:style w:type="character" w:customStyle="1" w:styleId="mainheading">
    <w:name w:val="mainheading"/>
    <w:basedOn w:val="DefaultParagraphFont"/>
    <w:rsid w:val="004809C3"/>
  </w:style>
  <w:style w:type="paragraph" w:customStyle="1" w:styleId="BoldandUnderlineChar2CharChar">
    <w:name w:val="Bold and Underline Char2 Char Char"/>
    <w:basedOn w:val="Normal"/>
    <w:link w:val="BoldandUnderlineChar2CharCharChar"/>
    <w:qFormat/>
    <w:rsid w:val="004809C3"/>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4809C3"/>
    <w:rPr>
      <w:rFonts w:ascii="Times New Roman" w:eastAsia="Times New Roman" w:hAnsi="Times New Roman" w:cs="Times New Roman"/>
      <w:b/>
      <w:sz w:val="22"/>
      <w:u w:val="single"/>
    </w:rPr>
  </w:style>
  <w:style w:type="character" w:customStyle="1" w:styleId="StyleUnderlineChar9ptChar">
    <w:name w:val="Style Underline Char + 9 pt Char"/>
    <w:basedOn w:val="UnderlineCharChar"/>
    <w:rsid w:val="004809C3"/>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4809C3"/>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4809C3"/>
    <w:rPr>
      <w:sz w:val="16"/>
    </w:rPr>
  </w:style>
  <w:style w:type="paragraph" w:customStyle="1" w:styleId="Reduce8pt">
    <w:name w:val="Reduce 8pt"/>
    <w:basedOn w:val="Normal"/>
    <w:link w:val="Reduce8ptCharChar"/>
    <w:qFormat/>
    <w:rsid w:val="004809C3"/>
    <w:pPr>
      <w:autoSpaceDE w:val="0"/>
      <w:autoSpaceDN w:val="0"/>
      <w:adjustRightInd w:val="0"/>
      <w:jc w:val="both"/>
    </w:pPr>
    <w:rPr>
      <w:rFonts w:asciiTheme="minorHAnsi" w:hAnsiTheme="minorHAnsi" w:cstheme="minorBidi"/>
      <w:sz w:val="16"/>
    </w:rPr>
  </w:style>
  <w:style w:type="character" w:customStyle="1" w:styleId="CardIndentedChar">
    <w:name w:val="Card (Indented) Char"/>
    <w:link w:val="CardIndented"/>
    <w:locked/>
    <w:rsid w:val="004809C3"/>
    <w:rPr>
      <w:rFonts w:ascii="Times New Roman" w:hAnsi="Times New Roman" w:cs="Times New Roman"/>
      <w:sz w:val="22"/>
    </w:rPr>
  </w:style>
  <w:style w:type="character" w:customStyle="1" w:styleId="boldciteChar4">
    <w:name w:val="bold cite Char4"/>
    <w:link w:val="boldcite"/>
    <w:locked/>
    <w:rsid w:val="004809C3"/>
    <w:rPr>
      <w:rFonts w:eastAsia="Times New Roman" w:cs="Times New Roman"/>
      <w:b/>
      <w:color w:val="000000"/>
      <w:sz w:val="20"/>
      <w:u w:val="thick" w:color="000000"/>
    </w:rPr>
  </w:style>
  <w:style w:type="paragraph" w:customStyle="1" w:styleId="boldcite">
    <w:name w:val="bold cite"/>
    <w:basedOn w:val="Normal"/>
    <w:link w:val="boldciteChar4"/>
    <w:qFormat/>
    <w:rsid w:val="004809C3"/>
    <w:rPr>
      <w:rFonts w:asciiTheme="minorHAnsi" w:eastAsia="Times New Roman" w:hAnsiTheme="minorHAnsi"/>
      <w:b/>
      <w:color w:val="000000"/>
      <w:sz w:val="20"/>
      <w:u w:val="thick" w:color="000000"/>
    </w:rPr>
  </w:style>
  <w:style w:type="paragraph" w:customStyle="1" w:styleId="Style7">
    <w:name w:val="Style7"/>
    <w:basedOn w:val="Normal"/>
    <w:uiPriority w:val="99"/>
    <w:qFormat/>
    <w:rsid w:val="004809C3"/>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4809C3"/>
    <w:rPr>
      <w:rFonts w:eastAsia="Calibri"/>
      <w:b/>
    </w:rPr>
  </w:style>
  <w:style w:type="character" w:customStyle="1" w:styleId="HeadingsBaseChar">
    <w:name w:val="Headings Base Char"/>
    <w:basedOn w:val="DefaultParagraphFont"/>
    <w:link w:val="HeadingsBase"/>
    <w:locked/>
    <w:rsid w:val="004809C3"/>
    <w:rPr>
      <w:rFonts w:ascii="Times New Roman" w:hAnsi="Times New Roman" w:cs="Times New Roman"/>
      <w:b/>
      <w:sz w:val="32"/>
    </w:rPr>
  </w:style>
  <w:style w:type="paragraph" w:customStyle="1" w:styleId="HeadingsBase">
    <w:name w:val="Headings Base"/>
    <w:basedOn w:val="Normal"/>
    <w:link w:val="HeadingsBaseChar"/>
    <w:qFormat/>
    <w:rsid w:val="004809C3"/>
    <w:pPr>
      <w:keepNext/>
      <w:keepLines/>
      <w:suppressAutoHyphens/>
      <w:spacing w:before="20" w:after="120"/>
      <w:jc w:val="center"/>
    </w:pPr>
    <w:rPr>
      <w:b/>
      <w:sz w:val="32"/>
    </w:rPr>
  </w:style>
  <w:style w:type="paragraph" w:customStyle="1" w:styleId="HeadingFake">
    <w:name w:val="Heading Fake"/>
    <w:basedOn w:val="Heading3"/>
    <w:qFormat/>
    <w:rsid w:val="004809C3"/>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4809C3"/>
    <w:pPr>
      <w:spacing w:line="480" w:lineRule="auto"/>
      <w:ind w:firstLine="720"/>
    </w:pPr>
    <w:rPr>
      <w:rFonts w:eastAsia="Calibri"/>
    </w:rPr>
  </w:style>
  <w:style w:type="paragraph" w:customStyle="1" w:styleId="SchoolBlockQuote">
    <w:name w:val="School Block Quote"/>
    <w:basedOn w:val="SchoolPaper"/>
    <w:qFormat/>
    <w:rsid w:val="004809C3"/>
  </w:style>
  <w:style w:type="paragraph" w:customStyle="1" w:styleId="SchoolWorksCited">
    <w:name w:val="School Works Cited"/>
    <w:basedOn w:val="SchoolPaper"/>
    <w:qFormat/>
    <w:rsid w:val="004809C3"/>
  </w:style>
  <w:style w:type="paragraph" w:customStyle="1" w:styleId="BlockQuote">
    <w:name w:val="Block Quote"/>
    <w:basedOn w:val="Normal"/>
    <w:qFormat/>
    <w:rsid w:val="004809C3"/>
    <w:pPr>
      <w:ind w:left="720" w:right="720"/>
    </w:pPr>
    <w:rPr>
      <w:rFonts w:eastAsia="Calibri"/>
    </w:rPr>
  </w:style>
  <w:style w:type="paragraph" w:customStyle="1" w:styleId="PaperBody">
    <w:name w:val="Paper Body"/>
    <w:basedOn w:val="Normal"/>
    <w:qFormat/>
    <w:rsid w:val="004809C3"/>
    <w:pPr>
      <w:spacing w:line="480" w:lineRule="auto"/>
      <w:ind w:firstLine="720"/>
    </w:pPr>
    <w:rPr>
      <w:rFonts w:eastAsia="Calibri"/>
    </w:rPr>
  </w:style>
  <w:style w:type="paragraph" w:customStyle="1" w:styleId="PaperCitation">
    <w:name w:val="Paper Citation"/>
    <w:basedOn w:val="Normal"/>
    <w:qFormat/>
    <w:rsid w:val="004809C3"/>
    <w:pPr>
      <w:spacing w:line="480" w:lineRule="auto"/>
      <w:ind w:left="720" w:hanging="720"/>
    </w:pPr>
    <w:rPr>
      <w:rFonts w:eastAsia="Calibri"/>
    </w:rPr>
  </w:style>
  <w:style w:type="character" w:customStyle="1" w:styleId="hatChar">
    <w:name w:val="hat Char"/>
    <w:basedOn w:val="DefaultParagraphFont"/>
    <w:link w:val="hat"/>
    <w:locked/>
    <w:rsid w:val="004809C3"/>
    <w:rPr>
      <w:rFonts w:ascii="Times New Roman" w:eastAsia="Times New Roman" w:hAnsi="Times New Roman" w:cs="Times New Roman"/>
      <w:b/>
      <w:bCs/>
      <w:sz w:val="32"/>
      <w:u w:val="single"/>
      <w:lang w:bidi="en-US"/>
    </w:rPr>
  </w:style>
  <w:style w:type="paragraph" w:customStyle="1" w:styleId="WW-Default">
    <w:name w:val="WW-Default"/>
    <w:qFormat/>
    <w:rsid w:val="004809C3"/>
    <w:pPr>
      <w:suppressAutoHyphens/>
    </w:pPr>
    <w:rPr>
      <w:rFonts w:ascii="Georgia" w:eastAsia="Calibri" w:hAnsi="Georgia" w:cs="Calibri"/>
      <w:sz w:val="22"/>
      <w:szCs w:val="22"/>
      <w:lang w:eastAsia="ar-SA"/>
    </w:rPr>
  </w:style>
  <w:style w:type="paragraph" w:customStyle="1" w:styleId="B-TagCite">
    <w:name w:val="B-TagCite"/>
    <w:qFormat/>
    <w:rsid w:val="004809C3"/>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4809C3"/>
    <w:rPr>
      <w:rFonts w:ascii="Times New Roman" w:hAnsi="Times New Roman" w:cs="Times New Roman"/>
      <w:b/>
      <w:sz w:val="20"/>
    </w:rPr>
  </w:style>
  <w:style w:type="paragraph" w:customStyle="1" w:styleId="MicroText">
    <w:name w:val="MicroText"/>
    <w:basedOn w:val="Normal"/>
    <w:next w:val="Normal"/>
    <w:link w:val="MicroTextChar"/>
    <w:qFormat/>
    <w:rsid w:val="004809C3"/>
    <w:rPr>
      <w:rFonts w:ascii="Arial Narrow" w:hAnsi="Arial Narrow" w:cstheme="minorBidi"/>
      <w:sz w:val="12"/>
    </w:rPr>
  </w:style>
  <w:style w:type="paragraph" w:customStyle="1" w:styleId="indent">
    <w:name w:val="indent"/>
    <w:basedOn w:val="Normal"/>
    <w:qFormat/>
    <w:rsid w:val="004809C3"/>
    <w:pPr>
      <w:spacing w:before="100" w:beforeAutospacing="1" w:after="100" w:afterAutospacing="1"/>
    </w:pPr>
    <w:rPr>
      <w:rFonts w:eastAsia="Times New Roman"/>
    </w:rPr>
  </w:style>
  <w:style w:type="paragraph" w:customStyle="1" w:styleId="PageHeaderLine1">
    <w:name w:val="PageHeaderLine1"/>
    <w:basedOn w:val="Normal"/>
    <w:qFormat/>
    <w:rsid w:val="004809C3"/>
    <w:pPr>
      <w:tabs>
        <w:tab w:val="right" w:pos="10800"/>
      </w:tabs>
    </w:pPr>
    <w:rPr>
      <w:rFonts w:eastAsia="Calibri"/>
      <w:b/>
    </w:rPr>
  </w:style>
  <w:style w:type="paragraph" w:customStyle="1" w:styleId="PageHeaderLine2">
    <w:name w:val="PageHeaderLine2"/>
    <w:basedOn w:val="Normal"/>
    <w:next w:val="Normal"/>
    <w:link w:val="PageHeaderLine2Char"/>
    <w:qFormat/>
    <w:rsid w:val="004809C3"/>
    <w:pPr>
      <w:tabs>
        <w:tab w:val="right" w:pos="10800"/>
      </w:tabs>
      <w:spacing w:line="480" w:lineRule="auto"/>
    </w:pPr>
    <w:rPr>
      <w:rFonts w:eastAsia="Calibri"/>
      <w:b/>
    </w:rPr>
  </w:style>
  <w:style w:type="character" w:customStyle="1" w:styleId="styleboldunderline">
    <w:name w:val="styleboldunderline"/>
    <w:basedOn w:val="DefaultParagraphFont"/>
    <w:rsid w:val="004809C3"/>
  </w:style>
  <w:style w:type="character" w:customStyle="1" w:styleId="box">
    <w:name w:val="box"/>
    <w:basedOn w:val="DefaultParagraphFont"/>
    <w:rsid w:val="004809C3"/>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4809C3"/>
    <w:rPr>
      <w:rFonts w:ascii="Arial Narrow" w:hAnsi="Arial Narrow" w:cs="Arial Narrow" w:hint="default"/>
      <w:sz w:val="18"/>
      <w:szCs w:val="18"/>
    </w:rPr>
  </w:style>
  <w:style w:type="character" w:customStyle="1" w:styleId="FontStyle14">
    <w:name w:val="Font Style14"/>
    <w:basedOn w:val="DefaultParagraphFont"/>
    <w:uiPriority w:val="99"/>
    <w:rsid w:val="004809C3"/>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4809C3"/>
    <w:rPr>
      <w:rFonts w:ascii="Arial Narrow" w:hAnsi="Arial Narrow" w:cs="Arial Narrow" w:hint="default"/>
      <w:b/>
      <w:bCs/>
      <w:sz w:val="10"/>
      <w:szCs w:val="10"/>
    </w:rPr>
  </w:style>
  <w:style w:type="character" w:customStyle="1" w:styleId="CardTagandCiteChar">
    <w:name w:val="Card Tag and Cite Char"/>
    <w:basedOn w:val="DefaultParagraphFont"/>
    <w:rsid w:val="004809C3"/>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4809C3"/>
    <w:rPr>
      <w:rFonts w:ascii="Arial Narrow" w:hAnsi="Arial Narrow"/>
      <w:b/>
      <w:color w:val="000000"/>
      <w:sz w:val="22"/>
      <w:szCs w:val="22"/>
      <w:u w:val="single"/>
    </w:rPr>
  </w:style>
  <w:style w:type="character" w:customStyle="1" w:styleId="SmallText0">
    <w:name w:val="SmallText"/>
    <w:rsid w:val="004809C3"/>
    <w:rPr>
      <w:color w:val="000000"/>
    </w:rPr>
  </w:style>
  <w:style w:type="character" w:customStyle="1" w:styleId="CitesChar1">
    <w:name w:val="Cites Char1"/>
    <w:basedOn w:val="DefaultParagraphFont"/>
    <w:rsid w:val="004809C3"/>
    <w:rPr>
      <w:b/>
      <w:bCs w:val="0"/>
      <w:szCs w:val="24"/>
      <w:u w:val="single"/>
      <w:lang w:val="en-US" w:eastAsia="en-US" w:bidi="ar-SA"/>
    </w:rPr>
  </w:style>
  <w:style w:type="character" w:customStyle="1" w:styleId="CardUnderlinedChar">
    <w:name w:val="Card Underlined Char"/>
    <w:basedOn w:val="DefaultParagraphFont"/>
    <w:rsid w:val="004809C3"/>
    <w:rPr>
      <w:rFonts w:ascii="Arial Narrow" w:hAnsi="Arial Narrow" w:hint="default"/>
      <w:sz w:val="22"/>
      <w:szCs w:val="24"/>
      <w:u w:val="single"/>
      <w:lang w:val="en-US" w:eastAsia="en-US" w:bidi="ar-SA"/>
    </w:rPr>
  </w:style>
  <w:style w:type="character" w:customStyle="1" w:styleId="underline3">
    <w:name w:val="underline3"/>
    <w:basedOn w:val="underline2"/>
    <w:rsid w:val="004809C3"/>
    <w:rPr>
      <w:rFonts w:ascii="Arial" w:hAnsi="Arial"/>
      <w:sz w:val="18"/>
      <w:u w:val="single"/>
      <w:bdr w:val="none" w:sz="0" w:space="0" w:color="auto" w:frame="1"/>
      <w:shd w:val="clear" w:color="auto" w:fill="FFFF00"/>
    </w:rPr>
  </w:style>
  <w:style w:type="character" w:customStyle="1" w:styleId="menu">
    <w:name w:val="menu"/>
    <w:basedOn w:val="DefaultParagraphFont"/>
    <w:rsid w:val="004809C3"/>
  </w:style>
  <w:style w:type="character" w:customStyle="1" w:styleId="itxtrst">
    <w:name w:val="itxtrst"/>
    <w:rsid w:val="004809C3"/>
  </w:style>
  <w:style w:type="character" w:customStyle="1" w:styleId="A-Underlining">
    <w:name w:val="A-Underlining"/>
    <w:basedOn w:val="DefaultParagraphFont"/>
    <w:rsid w:val="004809C3"/>
    <w:rPr>
      <w:rFonts w:ascii="Garamond" w:hAnsi="Garamond" w:hint="default"/>
      <w:color w:val="auto"/>
      <w:sz w:val="24"/>
      <w:u w:val="single"/>
    </w:rPr>
  </w:style>
  <w:style w:type="character" w:customStyle="1" w:styleId="StyleUnderlineBold0">
    <w:name w:val="Style Underline + Bold"/>
    <w:rsid w:val="004809C3"/>
    <w:rPr>
      <w:b/>
      <w:bCs/>
      <w:u w:val="single"/>
    </w:rPr>
  </w:style>
  <w:style w:type="character" w:customStyle="1" w:styleId="Underline-Highlighted">
    <w:name w:val="Underline-Highlighted"/>
    <w:uiPriority w:val="1"/>
    <w:qFormat/>
    <w:rsid w:val="004809C3"/>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4809C3"/>
  </w:style>
  <w:style w:type="character" w:customStyle="1" w:styleId="newsmain">
    <w:name w:val="news_main"/>
    <w:basedOn w:val="DefaultParagraphFont"/>
    <w:rsid w:val="004809C3"/>
  </w:style>
  <w:style w:type="character" w:customStyle="1" w:styleId="AuthorDate0">
    <w:name w:val="Author Date"/>
    <w:rsid w:val="004809C3"/>
    <w:rPr>
      <w:b/>
      <w:bCs w:val="0"/>
      <w:sz w:val="24"/>
      <w:u w:val="thick"/>
    </w:rPr>
  </w:style>
  <w:style w:type="character" w:customStyle="1" w:styleId="red">
    <w:name w:val="red"/>
    <w:basedOn w:val="DefaultParagraphFont"/>
    <w:rsid w:val="004809C3"/>
  </w:style>
  <w:style w:type="character" w:customStyle="1" w:styleId="at">
    <w:name w:val="at"/>
    <w:rsid w:val="004809C3"/>
  </w:style>
  <w:style w:type="character" w:customStyle="1" w:styleId="org">
    <w:name w:val="org"/>
    <w:rsid w:val="004809C3"/>
  </w:style>
  <w:style w:type="character" w:customStyle="1" w:styleId="pnumber">
    <w:name w:val="pnumber"/>
    <w:rsid w:val="004809C3"/>
  </w:style>
  <w:style w:type="character" w:customStyle="1" w:styleId="ital">
    <w:name w:val="ital"/>
    <w:rsid w:val="004809C3"/>
  </w:style>
  <w:style w:type="character" w:customStyle="1" w:styleId="orgdiv">
    <w:name w:val="orgdiv"/>
    <w:rsid w:val="004809C3"/>
  </w:style>
  <w:style w:type="character" w:customStyle="1" w:styleId="orgname">
    <w:name w:val="orgname"/>
    <w:rsid w:val="004809C3"/>
  </w:style>
  <w:style w:type="character" w:customStyle="1" w:styleId="city">
    <w:name w:val="city"/>
    <w:rsid w:val="004809C3"/>
  </w:style>
  <w:style w:type="character" w:customStyle="1" w:styleId="state">
    <w:name w:val="state"/>
    <w:rsid w:val="004809C3"/>
  </w:style>
  <w:style w:type="character" w:customStyle="1" w:styleId="country">
    <w:name w:val="country"/>
    <w:rsid w:val="004809C3"/>
  </w:style>
  <w:style w:type="character" w:customStyle="1" w:styleId="articletitle">
    <w:name w:val="articletitle"/>
    <w:rsid w:val="004809C3"/>
    <w:rPr>
      <w:rFonts w:ascii="Times New Roman" w:hAnsi="Times New Roman" w:cs="Times New Roman" w:hint="default"/>
    </w:rPr>
  </w:style>
  <w:style w:type="character" w:customStyle="1" w:styleId="6pointChar">
    <w:name w:val="6 point Char"/>
    <w:rsid w:val="004809C3"/>
    <w:rPr>
      <w:rFonts w:ascii="Times New Roman" w:hAnsi="Times New Roman" w:cs="Times New Roman" w:hint="default"/>
      <w:sz w:val="12"/>
      <w:lang w:val="en-US" w:eastAsia="en-US"/>
    </w:rPr>
  </w:style>
  <w:style w:type="character" w:customStyle="1" w:styleId="StyleThickunderline">
    <w:name w:val="Style Thick underline"/>
    <w:qFormat/>
    <w:rsid w:val="004809C3"/>
    <w:rPr>
      <w:u w:val="thick"/>
    </w:rPr>
  </w:style>
  <w:style w:type="character" w:customStyle="1" w:styleId="Box0">
    <w:name w:val="Box!"/>
    <w:rsid w:val="004809C3"/>
    <w:rPr>
      <w:rFonts w:ascii="Garamond" w:hAnsi="Garamond" w:hint="default"/>
      <w:sz w:val="24"/>
      <w:u w:val="single"/>
      <w:bdr w:val="single" w:sz="4" w:space="0" w:color="auto" w:frame="1"/>
    </w:rPr>
  </w:style>
  <w:style w:type="character" w:customStyle="1" w:styleId="citechar1">
    <w:name w:val="citechar"/>
    <w:basedOn w:val="DefaultParagraphFont"/>
    <w:rsid w:val="004809C3"/>
  </w:style>
  <w:style w:type="character" w:customStyle="1" w:styleId="underlinechar2">
    <w:name w:val="underlinechar"/>
    <w:basedOn w:val="DefaultParagraphFont"/>
    <w:rsid w:val="004809C3"/>
  </w:style>
  <w:style w:type="character" w:customStyle="1" w:styleId="CardUnderlineChar">
    <w:name w:val="Card Underline Char"/>
    <w:rsid w:val="004809C3"/>
    <w:rPr>
      <w:szCs w:val="24"/>
      <w:u w:val="single"/>
      <w:lang w:val="en-US" w:eastAsia="en-US" w:bidi="ar-SA"/>
    </w:rPr>
  </w:style>
  <w:style w:type="character" w:customStyle="1" w:styleId="tagciteChar">
    <w:name w:val="tag/cite Char"/>
    <w:basedOn w:val="DefaultParagraphFont"/>
    <w:rsid w:val="004809C3"/>
    <w:rPr>
      <w:b/>
      <w:bCs w:val="0"/>
      <w:sz w:val="24"/>
      <w:lang w:val="en-US" w:eastAsia="en-US" w:bidi="ar-SA"/>
    </w:rPr>
  </w:style>
  <w:style w:type="character" w:customStyle="1" w:styleId="8pointChar">
    <w:name w:val="8 point Char"/>
    <w:basedOn w:val="DefaultParagraphFont"/>
    <w:rsid w:val="004809C3"/>
    <w:rPr>
      <w:sz w:val="16"/>
      <w:lang w:val="en-US" w:eastAsia="en-US" w:bidi="ar-SA"/>
    </w:rPr>
  </w:style>
  <w:style w:type="character" w:customStyle="1" w:styleId="BoldText12pt">
    <w:name w:val="Bold Text 12 pt"/>
    <w:rsid w:val="004809C3"/>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4809C3"/>
  </w:style>
  <w:style w:type="table" w:styleId="TableGrid">
    <w:name w:val="Table Grid"/>
    <w:basedOn w:val="TableNormal"/>
    <w:rsid w:val="004809C3"/>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4809C3"/>
    <w:rPr>
      <w:b/>
      <w:bCs w:val="0"/>
      <w:sz w:val="24"/>
      <w:lang w:val="en-US" w:eastAsia="en-US" w:bidi="ar-SA"/>
    </w:rPr>
  </w:style>
  <w:style w:type="character" w:customStyle="1" w:styleId="Mention11">
    <w:name w:val="Mention11"/>
    <w:basedOn w:val="DefaultParagraphFont"/>
    <w:uiPriority w:val="99"/>
    <w:semiHidden/>
    <w:unhideWhenUsed/>
    <w:rsid w:val="004809C3"/>
    <w:rPr>
      <w:color w:val="2B579A"/>
      <w:shd w:val="clear" w:color="auto" w:fill="E6E6E6"/>
    </w:rPr>
  </w:style>
  <w:style w:type="character" w:customStyle="1" w:styleId="Emph">
    <w:name w:val="Emph"/>
    <w:basedOn w:val="DefaultParagraphFont"/>
    <w:uiPriority w:val="1"/>
    <w:qFormat/>
    <w:rsid w:val="004809C3"/>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4809C3"/>
  </w:style>
  <w:style w:type="character" w:customStyle="1" w:styleId="Mention2">
    <w:name w:val="Mention2"/>
    <w:basedOn w:val="DefaultParagraphFont"/>
    <w:uiPriority w:val="99"/>
    <w:semiHidden/>
    <w:unhideWhenUsed/>
    <w:rsid w:val="004809C3"/>
    <w:rPr>
      <w:color w:val="2B579A"/>
      <w:shd w:val="clear" w:color="auto" w:fill="E6E6E6"/>
    </w:rPr>
  </w:style>
  <w:style w:type="paragraph" w:customStyle="1" w:styleId="FlashTag">
    <w:name w:val="FlashTag"/>
    <w:basedOn w:val="Normal"/>
    <w:link w:val="FlashTagChar"/>
    <w:autoRedefine/>
    <w:uiPriority w:val="4"/>
    <w:qFormat/>
    <w:rsid w:val="004809C3"/>
    <w:rPr>
      <w:rFonts w:asciiTheme="majorHAnsi" w:hAnsiTheme="majorHAnsi"/>
      <w:b/>
      <w:sz w:val="28"/>
    </w:rPr>
  </w:style>
  <w:style w:type="character" w:customStyle="1" w:styleId="FlashTagChar">
    <w:name w:val="FlashTag Char"/>
    <w:basedOn w:val="DefaultParagraphFont"/>
    <w:link w:val="FlashTag"/>
    <w:uiPriority w:val="4"/>
    <w:rsid w:val="004809C3"/>
    <w:rPr>
      <w:rFonts w:asciiTheme="majorHAnsi" w:hAnsiTheme="majorHAnsi" w:cs="Times New Roman"/>
      <w:b/>
      <w:sz w:val="28"/>
    </w:rPr>
  </w:style>
  <w:style w:type="paragraph" w:customStyle="1" w:styleId="Warrant">
    <w:name w:val="Warrant"/>
    <w:autoRedefine/>
    <w:uiPriority w:val="4"/>
    <w:qFormat/>
    <w:rsid w:val="004809C3"/>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4809C3"/>
  </w:style>
  <w:style w:type="character" w:customStyle="1" w:styleId="m-8793234324905335251gmail-style13ptbold">
    <w:name w:val="m_-8793234324905335251gmail-style13ptbold"/>
    <w:basedOn w:val="DefaultParagraphFont"/>
    <w:rsid w:val="004809C3"/>
  </w:style>
  <w:style w:type="character" w:customStyle="1" w:styleId="EndnoteTextChar">
    <w:name w:val="Endnote Text Char"/>
    <w:basedOn w:val="DefaultParagraphFont"/>
    <w:link w:val="EndnoteText"/>
    <w:locked/>
    <w:rsid w:val="004809C3"/>
    <w:rPr>
      <w:rFonts w:ascii="Georgia" w:eastAsia="Times New Roman" w:hAnsi="Georgia"/>
      <w:szCs w:val="20"/>
    </w:rPr>
  </w:style>
  <w:style w:type="paragraph" w:styleId="EndnoteText">
    <w:name w:val="endnote text"/>
    <w:basedOn w:val="Normal"/>
    <w:link w:val="EndnoteTextChar"/>
    <w:unhideWhenUsed/>
    <w:rsid w:val="004809C3"/>
    <w:rPr>
      <w:rFonts w:ascii="Georgia" w:eastAsia="Times New Roman" w:hAnsi="Georgia" w:cstheme="minorBidi"/>
      <w:sz w:val="24"/>
      <w:szCs w:val="20"/>
    </w:rPr>
  </w:style>
  <w:style w:type="character" w:customStyle="1" w:styleId="EndnoteTextChar1">
    <w:name w:val="Endnote Text Char1"/>
    <w:basedOn w:val="DefaultParagraphFont"/>
    <w:semiHidden/>
    <w:rsid w:val="004809C3"/>
    <w:rPr>
      <w:rFonts w:ascii="Times New Roman" w:hAnsi="Times New Roman" w:cs="Times New Roman"/>
      <w:sz w:val="20"/>
      <w:szCs w:val="20"/>
    </w:rPr>
  </w:style>
  <w:style w:type="character" w:customStyle="1" w:styleId="DateChar1">
    <w:name w:val="Date Char1"/>
    <w:basedOn w:val="DefaultParagraphFont"/>
    <w:uiPriority w:val="99"/>
    <w:rsid w:val="004809C3"/>
    <w:rPr>
      <w:rFonts w:ascii="Calibri" w:hAnsi="Calibri"/>
      <w:sz w:val="22"/>
    </w:rPr>
  </w:style>
  <w:style w:type="character" w:customStyle="1" w:styleId="BodyTextFirstIndentChar">
    <w:name w:val="Body Text First Indent Char"/>
    <w:basedOn w:val="BodyTextChar"/>
    <w:link w:val="BodyTextFirstIndent"/>
    <w:locked/>
    <w:rsid w:val="004809C3"/>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4809C3"/>
    <w:pPr>
      <w:spacing w:after="0"/>
      <w:ind w:firstLine="360"/>
    </w:pPr>
    <w:rPr>
      <w:rFonts w:eastAsia="Times New Roman"/>
      <w:sz w:val="20"/>
      <w:szCs w:val="20"/>
      <w:lang w:eastAsia="ar-SA"/>
    </w:rPr>
  </w:style>
  <w:style w:type="character" w:customStyle="1" w:styleId="BodyTextFirstIndentChar1">
    <w:name w:val="Body Text First Indent Char1"/>
    <w:basedOn w:val="BodyTextChar"/>
    <w:semiHidden/>
    <w:rsid w:val="004809C3"/>
    <w:rPr>
      <w:rFonts w:ascii="Times New Roman" w:hAnsi="Times New Roman" w:cs="Times New Roman"/>
      <w:sz w:val="22"/>
    </w:rPr>
  </w:style>
  <w:style w:type="character" w:customStyle="1" w:styleId="BodyTextIndent2Char1">
    <w:name w:val="Body Text Indent 2 Char1"/>
    <w:basedOn w:val="DefaultParagraphFont"/>
    <w:semiHidden/>
    <w:rsid w:val="004809C3"/>
    <w:rPr>
      <w:rFonts w:ascii="Calibri" w:hAnsi="Calibri" w:cs="Calibri"/>
    </w:rPr>
  </w:style>
  <w:style w:type="character" w:customStyle="1" w:styleId="PlainTextChar1">
    <w:name w:val="Plain Text Char1"/>
    <w:basedOn w:val="DefaultParagraphFont"/>
    <w:semiHidden/>
    <w:rsid w:val="004809C3"/>
    <w:rPr>
      <w:rFonts w:ascii="Consolas" w:hAnsi="Consolas" w:cs="Calibri"/>
      <w:sz w:val="21"/>
      <w:szCs w:val="21"/>
    </w:rPr>
  </w:style>
  <w:style w:type="paragraph" w:customStyle="1" w:styleId="msolistparagraphcxspfirst">
    <w:name w:val="msolistparagraphcxspfirst"/>
    <w:basedOn w:val="Normal"/>
    <w:uiPriority w:val="99"/>
    <w:qFormat/>
    <w:rsid w:val="004809C3"/>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4809C3"/>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4809C3"/>
    <w:rPr>
      <w:rFonts w:ascii="Calibri" w:hAnsi="Calibri" w:cs="Calibri"/>
      <w:i/>
      <w:iCs/>
      <w:color w:val="000000" w:themeColor="text1"/>
    </w:rPr>
  </w:style>
  <w:style w:type="paragraph" w:customStyle="1" w:styleId="Heading2-NotBold">
    <w:name w:val="Heading 2 - Not Bold"/>
    <w:basedOn w:val="Heading2"/>
    <w:autoRedefine/>
    <w:uiPriority w:val="99"/>
    <w:qFormat/>
    <w:rsid w:val="004809C3"/>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4809C3"/>
    <w:rPr>
      <w:rFonts w:ascii="Times New Roman" w:eastAsia="Calibri" w:hAnsi="Times New Roman" w:cs="Times New Roman"/>
      <w:b/>
      <w:sz w:val="22"/>
    </w:rPr>
  </w:style>
  <w:style w:type="paragraph" w:customStyle="1" w:styleId="Heading2-Bold">
    <w:name w:val="Heading 2 - Bold"/>
    <w:basedOn w:val="Normal"/>
    <w:autoRedefine/>
    <w:uiPriority w:val="99"/>
    <w:qFormat/>
    <w:rsid w:val="004809C3"/>
    <w:rPr>
      <w:rFonts w:eastAsia="Calibri"/>
      <w:b/>
    </w:rPr>
  </w:style>
  <w:style w:type="paragraph" w:customStyle="1" w:styleId="tag">
    <w:name w:val="%tag"/>
    <w:basedOn w:val="Normal"/>
    <w:next w:val="Normal"/>
    <w:uiPriority w:val="99"/>
    <w:qFormat/>
    <w:rsid w:val="004809C3"/>
    <w:rPr>
      <w:rFonts w:eastAsia="Calibri"/>
      <w:bCs/>
      <w:sz w:val="18"/>
    </w:rPr>
  </w:style>
  <w:style w:type="character" w:customStyle="1" w:styleId="Style2Char">
    <w:name w:val="Style 2 Char"/>
    <w:link w:val="Style20"/>
    <w:uiPriority w:val="99"/>
    <w:locked/>
    <w:rsid w:val="004809C3"/>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4809C3"/>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4809C3"/>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4809C3"/>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4809C3"/>
    <w:rPr>
      <w:rFonts w:ascii="Georgia" w:eastAsia="Times New Roman" w:hAnsi="Georgia"/>
      <w:sz w:val="18"/>
      <w:szCs w:val="20"/>
      <w:lang w:val="x-none" w:eastAsia="x-none"/>
    </w:rPr>
  </w:style>
  <w:style w:type="paragraph" w:customStyle="1" w:styleId="textsmall0">
    <w:name w:val="textsmall"/>
    <w:basedOn w:val="Normal"/>
    <w:link w:val="textsmallChar0"/>
    <w:qFormat/>
    <w:rsid w:val="004809C3"/>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4809C3"/>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4809C3"/>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4809C3"/>
    <w:rPr>
      <w:rFonts w:ascii="Arial" w:eastAsia="Times New Roman" w:hAnsi="Arial" w:cs="Arial"/>
      <w:sz w:val="12"/>
    </w:rPr>
  </w:style>
  <w:style w:type="paragraph" w:customStyle="1" w:styleId="Micro">
    <w:name w:val="Micro"/>
    <w:basedOn w:val="Normal"/>
    <w:next w:val="Normal"/>
    <w:link w:val="MicroChar"/>
    <w:qFormat/>
    <w:rsid w:val="004809C3"/>
    <w:rPr>
      <w:rFonts w:ascii="Arial" w:eastAsia="Times New Roman" w:hAnsi="Arial" w:cs="Arial"/>
      <w:sz w:val="12"/>
    </w:rPr>
  </w:style>
  <w:style w:type="character" w:customStyle="1" w:styleId="CardNotUnderlinedChar1">
    <w:name w:val="Card Not Underlined Char1"/>
    <w:link w:val="CardNotUnderlined"/>
    <w:locked/>
    <w:rsid w:val="004809C3"/>
    <w:rPr>
      <w:rFonts w:ascii="Cambria" w:eastAsia="Times New Roman" w:hAnsi="Cambria" w:cs="Times New Roman"/>
      <w:sz w:val="18"/>
      <w:szCs w:val="20"/>
    </w:rPr>
  </w:style>
  <w:style w:type="paragraph" w:customStyle="1" w:styleId="h-lead">
    <w:name w:val="h-lead"/>
    <w:basedOn w:val="Normal"/>
    <w:uiPriority w:val="99"/>
    <w:qFormat/>
    <w:rsid w:val="004809C3"/>
    <w:pPr>
      <w:spacing w:before="100" w:beforeAutospacing="1" w:after="100" w:afterAutospacing="1"/>
    </w:pPr>
    <w:rPr>
      <w:rFonts w:eastAsia="Times New Roman"/>
      <w:sz w:val="24"/>
    </w:rPr>
  </w:style>
  <w:style w:type="paragraph" w:customStyle="1" w:styleId="intro">
    <w:name w:val="intro"/>
    <w:basedOn w:val="Normal"/>
    <w:uiPriority w:val="99"/>
    <w:qFormat/>
    <w:rsid w:val="004809C3"/>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4809C3"/>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4809C3"/>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4809C3"/>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4809C3"/>
    <w:rPr>
      <w:rFonts w:eastAsia="Calibri"/>
    </w:rPr>
  </w:style>
  <w:style w:type="paragraph" w:customStyle="1" w:styleId="F3-TagAuthor">
    <w:name w:val="F3 - Tag/Author"/>
    <w:basedOn w:val="Normal"/>
    <w:uiPriority w:val="99"/>
    <w:qFormat/>
    <w:rsid w:val="004809C3"/>
    <w:rPr>
      <w:rFonts w:eastAsia="Times New Roman"/>
      <w:b/>
    </w:rPr>
  </w:style>
  <w:style w:type="paragraph" w:customStyle="1" w:styleId="F5-UnderlineNormal">
    <w:name w:val="F5 - Underline Normal"/>
    <w:basedOn w:val="Normal"/>
    <w:uiPriority w:val="99"/>
    <w:qFormat/>
    <w:rsid w:val="004809C3"/>
    <w:rPr>
      <w:rFonts w:eastAsia="Calibri"/>
      <w:u w:val="single"/>
    </w:rPr>
  </w:style>
  <w:style w:type="paragraph" w:customStyle="1" w:styleId="Brief-PrimarySource">
    <w:name w:val="Brief - Primary Source"/>
    <w:basedOn w:val="Normal"/>
    <w:uiPriority w:val="99"/>
    <w:qFormat/>
    <w:rsid w:val="004809C3"/>
    <w:rPr>
      <w:rFonts w:eastAsia="Times New Roman"/>
      <w:b/>
      <w:sz w:val="24"/>
      <w:u w:val="single"/>
    </w:rPr>
  </w:style>
  <w:style w:type="paragraph" w:customStyle="1" w:styleId="Brief-Underline">
    <w:name w:val="Brief - Underline"/>
    <w:basedOn w:val="Normal"/>
    <w:uiPriority w:val="99"/>
    <w:qFormat/>
    <w:rsid w:val="004809C3"/>
    <w:rPr>
      <w:rFonts w:eastAsia="Times New Roman"/>
      <w:u w:val="single"/>
    </w:rPr>
  </w:style>
  <w:style w:type="paragraph" w:customStyle="1" w:styleId="Brief">
    <w:name w:val="Brief"/>
    <w:basedOn w:val="Brief-PrimarySource"/>
    <w:uiPriority w:val="99"/>
    <w:qFormat/>
    <w:rsid w:val="004809C3"/>
    <w:rPr>
      <w:b w:val="0"/>
    </w:rPr>
  </w:style>
  <w:style w:type="paragraph" w:customStyle="1" w:styleId="CM2">
    <w:name w:val="CM2"/>
    <w:basedOn w:val="Normal"/>
    <w:next w:val="Normal"/>
    <w:uiPriority w:val="99"/>
    <w:qFormat/>
    <w:rsid w:val="004809C3"/>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4809C3"/>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4809C3"/>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4809C3"/>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4809C3"/>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4809C3"/>
    <w:pPr>
      <w:widowControl w:val="0"/>
      <w:spacing w:line="276" w:lineRule="atLeast"/>
    </w:pPr>
    <w:rPr>
      <w:color w:val="auto"/>
    </w:rPr>
  </w:style>
  <w:style w:type="paragraph" w:customStyle="1" w:styleId="CM34">
    <w:name w:val="CM34"/>
    <w:basedOn w:val="Default"/>
    <w:next w:val="Default"/>
    <w:uiPriority w:val="99"/>
    <w:qFormat/>
    <w:rsid w:val="004809C3"/>
    <w:pPr>
      <w:widowControl w:val="0"/>
    </w:pPr>
    <w:rPr>
      <w:color w:val="auto"/>
    </w:rPr>
  </w:style>
  <w:style w:type="paragraph" w:customStyle="1" w:styleId="CM56">
    <w:name w:val="CM56"/>
    <w:basedOn w:val="Default"/>
    <w:next w:val="Default"/>
    <w:uiPriority w:val="99"/>
    <w:qFormat/>
    <w:rsid w:val="004809C3"/>
    <w:pPr>
      <w:widowControl w:val="0"/>
    </w:pPr>
    <w:rPr>
      <w:rFonts w:eastAsia="Calibri"/>
      <w:color w:val="auto"/>
    </w:rPr>
  </w:style>
  <w:style w:type="paragraph" w:customStyle="1" w:styleId="CM58">
    <w:name w:val="CM58"/>
    <w:basedOn w:val="Default"/>
    <w:next w:val="Default"/>
    <w:uiPriority w:val="99"/>
    <w:qFormat/>
    <w:rsid w:val="004809C3"/>
    <w:pPr>
      <w:widowControl w:val="0"/>
    </w:pPr>
    <w:rPr>
      <w:rFonts w:eastAsia="Calibri"/>
      <w:color w:val="auto"/>
    </w:rPr>
  </w:style>
  <w:style w:type="paragraph" w:customStyle="1" w:styleId="CM57">
    <w:name w:val="CM57"/>
    <w:basedOn w:val="Default"/>
    <w:next w:val="Default"/>
    <w:uiPriority w:val="99"/>
    <w:qFormat/>
    <w:rsid w:val="004809C3"/>
    <w:pPr>
      <w:widowControl w:val="0"/>
    </w:pPr>
    <w:rPr>
      <w:rFonts w:eastAsia="Calibri"/>
      <w:color w:val="auto"/>
    </w:rPr>
  </w:style>
  <w:style w:type="paragraph" w:customStyle="1" w:styleId="CM1">
    <w:name w:val="CM1"/>
    <w:basedOn w:val="Default"/>
    <w:next w:val="Default"/>
    <w:uiPriority w:val="99"/>
    <w:qFormat/>
    <w:rsid w:val="004809C3"/>
    <w:pPr>
      <w:widowControl w:val="0"/>
    </w:pPr>
    <w:rPr>
      <w:rFonts w:eastAsia="Calibri"/>
      <w:color w:val="auto"/>
    </w:rPr>
  </w:style>
  <w:style w:type="paragraph" w:customStyle="1" w:styleId="CM49">
    <w:name w:val="CM49"/>
    <w:basedOn w:val="Default"/>
    <w:next w:val="Default"/>
    <w:uiPriority w:val="99"/>
    <w:qFormat/>
    <w:rsid w:val="004809C3"/>
    <w:pPr>
      <w:widowControl w:val="0"/>
    </w:pPr>
    <w:rPr>
      <w:rFonts w:eastAsia="Calibri"/>
      <w:color w:val="auto"/>
    </w:rPr>
  </w:style>
  <w:style w:type="paragraph" w:customStyle="1" w:styleId="CM41">
    <w:name w:val="CM41"/>
    <w:basedOn w:val="Default"/>
    <w:next w:val="Default"/>
    <w:uiPriority w:val="99"/>
    <w:qFormat/>
    <w:rsid w:val="004809C3"/>
    <w:pPr>
      <w:widowControl w:val="0"/>
    </w:pPr>
    <w:rPr>
      <w:rFonts w:eastAsia="Calibri"/>
      <w:color w:val="auto"/>
    </w:rPr>
  </w:style>
  <w:style w:type="paragraph" w:customStyle="1" w:styleId="3rdOrderPara">
    <w:name w:val="3rd Order Para"/>
    <w:basedOn w:val="Default"/>
    <w:next w:val="Default"/>
    <w:qFormat/>
    <w:rsid w:val="004809C3"/>
    <w:pPr>
      <w:widowControl w:val="0"/>
    </w:pPr>
    <w:rPr>
      <w:rFonts w:eastAsia="Calibri"/>
      <w:color w:val="auto"/>
    </w:rPr>
  </w:style>
  <w:style w:type="paragraph" w:customStyle="1" w:styleId="2ndOrderPara">
    <w:name w:val="2nd Order Para"/>
    <w:basedOn w:val="Default"/>
    <w:next w:val="Default"/>
    <w:qFormat/>
    <w:rsid w:val="004809C3"/>
    <w:pPr>
      <w:widowControl w:val="0"/>
    </w:pPr>
    <w:rPr>
      <w:rFonts w:eastAsia="Calibri"/>
      <w:color w:val="auto"/>
    </w:rPr>
  </w:style>
  <w:style w:type="paragraph" w:customStyle="1" w:styleId="Normal-SIGN2">
    <w:name w:val="Normal-SIGN2"/>
    <w:basedOn w:val="Default"/>
    <w:next w:val="Default"/>
    <w:qFormat/>
    <w:rsid w:val="004809C3"/>
    <w:pPr>
      <w:widowControl w:val="0"/>
    </w:pPr>
    <w:rPr>
      <w:rFonts w:eastAsia="Calibri"/>
      <w:color w:val="auto"/>
    </w:rPr>
  </w:style>
  <w:style w:type="paragraph" w:customStyle="1" w:styleId="Normal-SIGN1">
    <w:name w:val="Normal-SIGN1"/>
    <w:basedOn w:val="Default"/>
    <w:next w:val="Default"/>
    <w:uiPriority w:val="99"/>
    <w:qFormat/>
    <w:rsid w:val="004809C3"/>
    <w:pPr>
      <w:widowControl w:val="0"/>
    </w:pPr>
    <w:rPr>
      <w:rFonts w:eastAsia="Calibri"/>
      <w:color w:val="auto"/>
    </w:rPr>
  </w:style>
  <w:style w:type="paragraph" w:customStyle="1" w:styleId="CM3">
    <w:name w:val="CM3"/>
    <w:basedOn w:val="Default"/>
    <w:next w:val="Default"/>
    <w:uiPriority w:val="99"/>
    <w:qFormat/>
    <w:rsid w:val="004809C3"/>
    <w:pPr>
      <w:widowControl w:val="0"/>
      <w:spacing w:line="553" w:lineRule="atLeast"/>
    </w:pPr>
    <w:rPr>
      <w:rFonts w:eastAsia="Calibri"/>
      <w:color w:val="auto"/>
    </w:rPr>
  </w:style>
  <w:style w:type="paragraph" w:customStyle="1" w:styleId="CM33">
    <w:name w:val="CM33"/>
    <w:basedOn w:val="Default"/>
    <w:next w:val="Default"/>
    <w:uiPriority w:val="99"/>
    <w:qFormat/>
    <w:rsid w:val="004809C3"/>
    <w:pPr>
      <w:widowControl w:val="0"/>
    </w:pPr>
    <w:rPr>
      <w:rFonts w:eastAsia="Calibri"/>
      <w:color w:val="auto"/>
    </w:rPr>
  </w:style>
  <w:style w:type="paragraph" w:customStyle="1" w:styleId="CM37">
    <w:name w:val="CM37"/>
    <w:basedOn w:val="Default"/>
    <w:next w:val="Default"/>
    <w:uiPriority w:val="99"/>
    <w:qFormat/>
    <w:rsid w:val="004809C3"/>
    <w:pPr>
      <w:widowControl w:val="0"/>
    </w:pPr>
    <w:rPr>
      <w:rFonts w:eastAsia="Calibri"/>
      <w:color w:val="auto"/>
    </w:rPr>
  </w:style>
  <w:style w:type="paragraph" w:customStyle="1" w:styleId="CM7">
    <w:name w:val="CM7"/>
    <w:basedOn w:val="Default"/>
    <w:next w:val="Default"/>
    <w:uiPriority w:val="99"/>
    <w:qFormat/>
    <w:rsid w:val="004809C3"/>
    <w:pPr>
      <w:widowControl w:val="0"/>
      <w:spacing w:line="553" w:lineRule="atLeast"/>
    </w:pPr>
    <w:rPr>
      <w:rFonts w:eastAsia="Calibri"/>
      <w:color w:val="auto"/>
    </w:rPr>
  </w:style>
  <w:style w:type="paragraph" w:customStyle="1" w:styleId="Brief-SecondarySource">
    <w:name w:val="Brief - Secondary Source"/>
    <w:basedOn w:val="Normal"/>
    <w:qFormat/>
    <w:rsid w:val="004809C3"/>
    <w:rPr>
      <w:rFonts w:eastAsia="Times New Roman"/>
      <w:sz w:val="14"/>
      <w:szCs w:val="20"/>
    </w:rPr>
  </w:style>
  <w:style w:type="paragraph" w:customStyle="1" w:styleId="Brief-Card">
    <w:name w:val="Brief - Card"/>
    <w:basedOn w:val="Normal"/>
    <w:uiPriority w:val="99"/>
    <w:qFormat/>
    <w:rsid w:val="004809C3"/>
    <w:rPr>
      <w:rFonts w:eastAsia="Times New Roman"/>
    </w:rPr>
  </w:style>
  <w:style w:type="paragraph" w:customStyle="1" w:styleId="Pa2">
    <w:name w:val="Pa2"/>
    <w:basedOn w:val="Default"/>
    <w:next w:val="Default"/>
    <w:uiPriority w:val="99"/>
    <w:qFormat/>
    <w:rsid w:val="004809C3"/>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4809C3"/>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4809C3"/>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4809C3"/>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4809C3"/>
    <w:pPr>
      <w:widowControl w:val="0"/>
    </w:pPr>
    <w:rPr>
      <w:rFonts w:ascii="Arial Black" w:hAnsi="Arial Black"/>
      <w:color w:val="auto"/>
    </w:rPr>
  </w:style>
  <w:style w:type="paragraph" w:customStyle="1" w:styleId="Cover1">
    <w:name w:val="Cover 1"/>
    <w:basedOn w:val="Normal"/>
    <w:next w:val="Normal"/>
    <w:uiPriority w:val="99"/>
    <w:qFormat/>
    <w:rsid w:val="004809C3"/>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4809C3"/>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4809C3"/>
    <w:pPr>
      <w:widowControl w:val="0"/>
    </w:pPr>
    <w:rPr>
      <w:color w:val="auto"/>
    </w:rPr>
  </w:style>
  <w:style w:type="paragraph" w:customStyle="1" w:styleId="Pa11">
    <w:name w:val="Pa11"/>
    <w:basedOn w:val="Normal"/>
    <w:next w:val="Normal"/>
    <w:uiPriority w:val="99"/>
    <w:qFormat/>
    <w:rsid w:val="004809C3"/>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4809C3"/>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4809C3"/>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4809C3"/>
    <w:pPr>
      <w:widowControl w:val="0"/>
    </w:pPr>
    <w:rPr>
      <w:rFonts w:eastAsia="Calibri"/>
      <w:color w:val="auto"/>
    </w:rPr>
  </w:style>
  <w:style w:type="paragraph" w:customStyle="1" w:styleId="CM5">
    <w:name w:val="CM5"/>
    <w:basedOn w:val="Default"/>
    <w:next w:val="Default"/>
    <w:qFormat/>
    <w:rsid w:val="004809C3"/>
    <w:pPr>
      <w:widowControl w:val="0"/>
      <w:spacing w:line="553" w:lineRule="atLeast"/>
    </w:pPr>
    <w:rPr>
      <w:rFonts w:eastAsia="Calibri"/>
      <w:color w:val="auto"/>
    </w:rPr>
  </w:style>
  <w:style w:type="paragraph" w:customStyle="1" w:styleId="CM28">
    <w:name w:val="CM28"/>
    <w:basedOn w:val="Default"/>
    <w:next w:val="Default"/>
    <w:uiPriority w:val="99"/>
    <w:qFormat/>
    <w:rsid w:val="004809C3"/>
    <w:pPr>
      <w:widowControl w:val="0"/>
    </w:pPr>
    <w:rPr>
      <w:rFonts w:eastAsia="Calibri"/>
      <w:color w:val="auto"/>
    </w:rPr>
  </w:style>
  <w:style w:type="paragraph" w:customStyle="1" w:styleId="CM8">
    <w:name w:val="CM8"/>
    <w:basedOn w:val="Default"/>
    <w:next w:val="Default"/>
    <w:uiPriority w:val="99"/>
    <w:qFormat/>
    <w:rsid w:val="004809C3"/>
    <w:pPr>
      <w:widowControl w:val="0"/>
    </w:pPr>
    <w:rPr>
      <w:rFonts w:eastAsia="Calibri"/>
      <w:color w:val="auto"/>
    </w:rPr>
  </w:style>
  <w:style w:type="paragraph" w:customStyle="1" w:styleId="CM6">
    <w:name w:val="CM6"/>
    <w:basedOn w:val="Default"/>
    <w:next w:val="Default"/>
    <w:uiPriority w:val="99"/>
    <w:qFormat/>
    <w:rsid w:val="004809C3"/>
    <w:pPr>
      <w:widowControl w:val="0"/>
      <w:spacing w:line="553" w:lineRule="atLeast"/>
    </w:pPr>
    <w:rPr>
      <w:rFonts w:eastAsia="Calibri"/>
      <w:color w:val="auto"/>
    </w:rPr>
  </w:style>
  <w:style w:type="paragraph" w:customStyle="1" w:styleId="CM22">
    <w:name w:val="CM22"/>
    <w:basedOn w:val="Default"/>
    <w:next w:val="Default"/>
    <w:uiPriority w:val="99"/>
    <w:qFormat/>
    <w:rsid w:val="004809C3"/>
    <w:pPr>
      <w:widowControl w:val="0"/>
    </w:pPr>
    <w:rPr>
      <w:rFonts w:eastAsia="Calibri"/>
      <w:color w:val="auto"/>
    </w:rPr>
  </w:style>
  <w:style w:type="paragraph" w:customStyle="1" w:styleId="DoubleUnderlined">
    <w:name w:val="Double Underlined"/>
    <w:basedOn w:val="Heading2"/>
    <w:autoRedefine/>
    <w:uiPriority w:val="99"/>
    <w:qFormat/>
    <w:rsid w:val="004809C3"/>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4809C3"/>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 w:val="32"/>
      <w:szCs w:val="20"/>
    </w:rPr>
  </w:style>
  <w:style w:type="paragraph" w:customStyle="1" w:styleId="SmallNormal">
    <w:name w:val="Small Normal"/>
    <w:basedOn w:val="Normal"/>
    <w:uiPriority w:val="99"/>
    <w:qFormat/>
    <w:rsid w:val="004809C3"/>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4809C3"/>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4809C3"/>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4809C3"/>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4809C3"/>
    <w:pPr>
      <w:keepLines w:val="0"/>
      <w:pageBreakBefore w:val="0"/>
      <w:suppressAutoHyphens/>
      <w:contextualSpacing/>
      <w:jc w:val="left"/>
    </w:pPr>
    <w:rPr>
      <w:rFonts w:eastAsia="Times New Roman" w:cs="Arial"/>
      <w:bCs w:val="0"/>
      <w:iCs/>
      <w:sz w:val="24"/>
      <w:szCs w:val="28"/>
      <w:u w:val="none"/>
    </w:rPr>
  </w:style>
  <w:style w:type="paragraph" w:customStyle="1" w:styleId="subhead">
    <w:name w:val="subhead"/>
    <w:basedOn w:val="Normal"/>
    <w:qFormat/>
    <w:rsid w:val="004809C3"/>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4809C3"/>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4809C3"/>
  </w:style>
  <w:style w:type="paragraph" w:customStyle="1" w:styleId="StyleUnderliningTimesNewRomanBoldNounderlineKernat16">
    <w:name w:val="Style Underlining + Times New Roman Bold No underline Kern at 16..."/>
    <w:basedOn w:val="Normal"/>
    <w:uiPriority w:val="99"/>
    <w:qFormat/>
    <w:rsid w:val="004809C3"/>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4809C3"/>
    <w:rPr>
      <w:rFonts w:eastAsia="Times New Roman"/>
      <w:b/>
      <w:bCs/>
      <w:kern w:val="32"/>
      <w:sz w:val="32"/>
      <w:szCs w:val="32"/>
    </w:rPr>
  </w:style>
  <w:style w:type="paragraph" w:customStyle="1" w:styleId="StyleBoldUnderliningKernat16pt">
    <w:name w:val="Style Bold Underlining + Kern at 16 pt"/>
    <w:uiPriority w:val="99"/>
    <w:qFormat/>
    <w:rsid w:val="004809C3"/>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4809C3"/>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4809C3"/>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4809C3"/>
    <w:pPr>
      <w:ind w:left="400"/>
    </w:pPr>
    <w:rPr>
      <w:rFonts w:eastAsia="Times New Roman"/>
      <w:szCs w:val="20"/>
    </w:rPr>
  </w:style>
  <w:style w:type="paragraph" w:customStyle="1" w:styleId="Paste">
    <w:name w:val="Paste"/>
    <w:basedOn w:val="card"/>
    <w:qFormat/>
    <w:rsid w:val="004809C3"/>
    <w:pPr>
      <w:spacing w:after="0" w:line="240" w:lineRule="auto"/>
      <w:ind w:left="0" w:right="0"/>
    </w:pPr>
    <w:rPr>
      <w:rFonts w:ascii="Arial Narrow" w:eastAsia="Times New Roman" w:hAnsi="Arial Narrow" w:cs="Times New Roman"/>
      <w:bCs/>
      <w:sz w:val="16"/>
      <w:szCs w:val="20"/>
      <w:lang w:val="x-none" w:eastAsia="x-none"/>
    </w:rPr>
  </w:style>
  <w:style w:type="character" w:customStyle="1" w:styleId="UnderlineStyleChar">
    <w:name w:val="Underline Style Char"/>
    <w:link w:val="UnderlineStyle0"/>
    <w:locked/>
    <w:rsid w:val="004809C3"/>
    <w:rPr>
      <w:rFonts w:ascii="Georgia" w:eastAsia="Times New Roman" w:hAnsi="Georgia"/>
      <w:b/>
      <w:u w:val="single"/>
    </w:rPr>
  </w:style>
  <w:style w:type="paragraph" w:customStyle="1" w:styleId="UnderlineStyle0">
    <w:name w:val="Underline Style"/>
    <w:basedOn w:val="Normal"/>
    <w:link w:val="UnderlineStyleChar"/>
    <w:qFormat/>
    <w:rsid w:val="004809C3"/>
    <w:rPr>
      <w:rFonts w:ascii="Georgia" w:eastAsia="Times New Roman" w:hAnsi="Georgia" w:cstheme="minorBidi"/>
      <w:b/>
      <w:sz w:val="24"/>
      <w:u w:val="single"/>
    </w:rPr>
  </w:style>
  <w:style w:type="paragraph" w:customStyle="1" w:styleId="Normalization">
    <w:name w:val="Normalization"/>
    <w:basedOn w:val="Normal"/>
    <w:uiPriority w:val="99"/>
    <w:qFormat/>
    <w:rsid w:val="004809C3"/>
    <w:rPr>
      <w:rFonts w:eastAsia="Times New Roman"/>
      <w:sz w:val="18"/>
    </w:rPr>
  </w:style>
  <w:style w:type="paragraph" w:customStyle="1" w:styleId="BreifTitle">
    <w:name w:val="Breif Title"/>
    <w:basedOn w:val="Normal"/>
    <w:autoRedefine/>
    <w:uiPriority w:val="99"/>
    <w:qFormat/>
    <w:rsid w:val="004809C3"/>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4809C3"/>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4809C3"/>
    <w:pPr>
      <w:spacing w:before="0" w:after="0"/>
      <w:jc w:val="center"/>
      <w:outlineLvl w:val="0"/>
    </w:pPr>
    <w:rPr>
      <w:sz w:val="32"/>
      <w:szCs w:val="32"/>
      <w:lang w:bidi="ar-SA"/>
    </w:rPr>
  </w:style>
  <w:style w:type="paragraph" w:customStyle="1" w:styleId="Tagandcite">
    <w:name w:val="Tag and cite"/>
    <w:basedOn w:val="Normal"/>
    <w:autoRedefine/>
    <w:uiPriority w:val="99"/>
    <w:qFormat/>
    <w:rsid w:val="004809C3"/>
    <w:rPr>
      <w:rFonts w:eastAsia="Times New Roman"/>
      <w:color w:val="333333"/>
    </w:rPr>
  </w:style>
  <w:style w:type="paragraph" w:customStyle="1" w:styleId="StyleTagandCiteFranklinGothicDemi">
    <w:name w:val="Style Tag and Cite + Franklin Gothic Demi"/>
    <w:basedOn w:val="Normal"/>
    <w:autoRedefine/>
    <w:uiPriority w:val="99"/>
    <w:qFormat/>
    <w:rsid w:val="004809C3"/>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4809C3"/>
    <w:rPr>
      <w:bCs/>
    </w:rPr>
  </w:style>
  <w:style w:type="paragraph" w:customStyle="1" w:styleId="tagCharCharCharCharCharCharChar">
    <w:name w:val="tag Char Char Char Char Char Char Char"/>
    <w:basedOn w:val="Normal"/>
    <w:uiPriority w:val="99"/>
    <w:qFormat/>
    <w:rsid w:val="004809C3"/>
    <w:rPr>
      <w:rFonts w:eastAsia="Times New Roman"/>
      <w:b/>
      <w:sz w:val="24"/>
      <w:szCs w:val="20"/>
    </w:rPr>
  </w:style>
  <w:style w:type="paragraph" w:customStyle="1" w:styleId="title-bold-medium">
    <w:name w:val="title-bold-medium"/>
    <w:basedOn w:val="Normal"/>
    <w:uiPriority w:val="99"/>
    <w:qFormat/>
    <w:rsid w:val="004809C3"/>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4809C3"/>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4809C3"/>
    <w:rPr>
      <w:rFonts w:ascii="Arial Narrow" w:eastAsia="Times New Roman" w:hAnsi="Arial Narrow"/>
      <w:b/>
      <w:sz w:val="24"/>
    </w:rPr>
  </w:style>
  <w:style w:type="paragraph" w:customStyle="1" w:styleId="BLOCKTITLE1">
    <w:name w:val="BLOCK TITLE"/>
    <w:basedOn w:val="Heading1"/>
    <w:uiPriority w:val="99"/>
    <w:qFormat/>
    <w:rsid w:val="004809C3"/>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4809C3"/>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4809C3"/>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4809C3"/>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4809C3"/>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4809C3"/>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4809C3"/>
    <w:pPr>
      <w:spacing w:before="100" w:beforeAutospacing="1" w:after="100" w:afterAutospacing="1"/>
    </w:pPr>
    <w:rPr>
      <w:rFonts w:eastAsia="Times New Roman"/>
    </w:rPr>
  </w:style>
  <w:style w:type="paragraph" w:customStyle="1" w:styleId="ToRead">
    <w:name w:val="To Read"/>
    <w:basedOn w:val="Normal"/>
    <w:uiPriority w:val="99"/>
    <w:qFormat/>
    <w:rsid w:val="004809C3"/>
    <w:pPr>
      <w:ind w:left="720"/>
    </w:pPr>
    <w:rPr>
      <w:rFonts w:ascii="Verdana" w:eastAsia="Times New Roman" w:hAnsi="Verdana"/>
      <w:b/>
      <w:u w:val="single"/>
    </w:rPr>
  </w:style>
  <w:style w:type="paragraph" w:customStyle="1" w:styleId="Style1">
    <w:name w:val="Style 1"/>
    <w:basedOn w:val="Normal"/>
    <w:uiPriority w:val="99"/>
    <w:qFormat/>
    <w:rsid w:val="004809C3"/>
    <w:pPr>
      <w:widowControl w:val="0"/>
      <w:ind w:firstLine="216"/>
    </w:pPr>
    <w:rPr>
      <w:rFonts w:eastAsia="Times New Roman"/>
      <w:noProof/>
      <w:color w:val="000000"/>
      <w:szCs w:val="20"/>
    </w:rPr>
  </w:style>
  <w:style w:type="paragraph" w:customStyle="1" w:styleId="Style41">
    <w:name w:val="Style 4"/>
    <w:basedOn w:val="Normal"/>
    <w:uiPriority w:val="99"/>
    <w:qFormat/>
    <w:rsid w:val="004809C3"/>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4809C3"/>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4809C3"/>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4809C3"/>
    <w:pPr>
      <w:ind w:left="1660"/>
    </w:pPr>
  </w:style>
  <w:style w:type="paragraph" w:customStyle="1" w:styleId="PageNumber1">
    <w:name w:val="Page Number1"/>
    <w:basedOn w:val="Normal"/>
    <w:next w:val="Normal"/>
    <w:uiPriority w:val="99"/>
    <w:qFormat/>
    <w:rsid w:val="004809C3"/>
    <w:rPr>
      <w:rFonts w:eastAsia="Times New Roman"/>
    </w:rPr>
  </w:style>
  <w:style w:type="paragraph" w:customStyle="1" w:styleId="Card1">
    <w:name w:val="Card1"/>
    <w:uiPriority w:val="99"/>
    <w:qFormat/>
    <w:rsid w:val="004809C3"/>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4809C3"/>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4809C3"/>
    <w:pPr>
      <w:ind w:left="288" w:right="288"/>
    </w:pPr>
    <w:rPr>
      <w:rFonts w:eastAsia="Times New Roman"/>
    </w:rPr>
  </w:style>
  <w:style w:type="paragraph" w:customStyle="1" w:styleId="CaseListNormal">
    <w:name w:val="Case List Normal"/>
    <w:basedOn w:val="Normal"/>
    <w:uiPriority w:val="99"/>
    <w:qFormat/>
    <w:rsid w:val="004809C3"/>
    <w:rPr>
      <w:rFonts w:ascii="Times" w:eastAsia="Times New Roman" w:hAnsi="Times"/>
      <w:szCs w:val="26"/>
    </w:rPr>
  </w:style>
  <w:style w:type="paragraph" w:customStyle="1" w:styleId="Body">
    <w:name w:val="Body"/>
    <w:basedOn w:val="Normal"/>
    <w:uiPriority w:val="99"/>
    <w:qFormat/>
    <w:rsid w:val="004809C3"/>
    <w:pPr>
      <w:outlineLvl w:val="3"/>
    </w:pPr>
    <w:rPr>
      <w:rFonts w:eastAsia="Times New Roman"/>
      <w:szCs w:val="20"/>
    </w:rPr>
  </w:style>
  <w:style w:type="paragraph" w:customStyle="1" w:styleId="3text">
    <w:name w:val="3text"/>
    <w:basedOn w:val="Normal"/>
    <w:uiPriority w:val="99"/>
    <w:qFormat/>
    <w:rsid w:val="004809C3"/>
    <w:pPr>
      <w:spacing w:before="100" w:beforeAutospacing="1" w:after="100" w:afterAutospacing="1"/>
    </w:pPr>
    <w:rPr>
      <w:rFonts w:eastAsia="Times New Roman"/>
      <w:sz w:val="24"/>
    </w:rPr>
  </w:style>
  <w:style w:type="paragraph" w:customStyle="1" w:styleId="TimesNewRoman12">
    <w:name w:val="TimesNewRoman12"/>
    <w:uiPriority w:val="99"/>
    <w:qFormat/>
    <w:rsid w:val="004809C3"/>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4809C3"/>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4809C3"/>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4809C3"/>
    <w:rPr>
      <w:rFonts w:eastAsia="Times New Roman"/>
      <w:color w:val="000000"/>
      <w:sz w:val="18"/>
    </w:rPr>
  </w:style>
  <w:style w:type="paragraph" w:customStyle="1" w:styleId="text1">
    <w:name w:val="text1"/>
    <w:basedOn w:val="Normal"/>
    <w:autoRedefine/>
    <w:uiPriority w:val="99"/>
    <w:qFormat/>
    <w:rsid w:val="004809C3"/>
    <w:rPr>
      <w:rFonts w:eastAsia="Times New Roman"/>
      <w:szCs w:val="20"/>
    </w:rPr>
  </w:style>
  <w:style w:type="paragraph" w:customStyle="1" w:styleId="RepeatBlockHeading">
    <w:name w:val="Repeat Block Heading"/>
    <w:basedOn w:val="Normal"/>
    <w:autoRedefine/>
    <w:uiPriority w:val="99"/>
    <w:qFormat/>
    <w:rsid w:val="004809C3"/>
    <w:pPr>
      <w:jc w:val="center"/>
    </w:pPr>
    <w:rPr>
      <w:rFonts w:eastAsia="Times New Roman"/>
      <w:b/>
      <w:smallCaps/>
      <w:color w:val="000000"/>
      <w:sz w:val="24"/>
      <w:u w:val="thick"/>
    </w:rPr>
  </w:style>
  <w:style w:type="paragraph" w:customStyle="1" w:styleId="story-headline">
    <w:name w:val="story-headline"/>
    <w:basedOn w:val="Normal"/>
    <w:uiPriority w:val="99"/>
    <w:qFormat/>
    <w:rsid w:val="004809C3"/>
    <w:pPr>
      <w:spacing w:before="72" w:after="72"/>
    </w:pPr>
    <w:rPr>
      <w:rFonts w:eastAsia="Times New Roman"/>
      <w:b/>
      <w:bCs/>
      <w:sz w:val="26"/>
      <w:szCs w:val="26"/>
    </w:rPr>
  </w:style>
  <w:style w:type="paragraph" w:customStyle="1" w:styleId="story-body">
    <w:name w:val="story-body"/>
    <w:basedOn w:val="Normal"/>
    <w:uiPriority w:val="99"/>
    <w:qFormat/>
    <w:rsid w:val="004809C3"/>
    <w:pPr>
      <w:spacing w:before="100" w:beforeAutospacing="1" w:after="100" w:afterAutospacing="1"/>
    </w:pPr>
    <w:rPr>
      <w:rFonts w:eastAsia="Times New Roman"/>
    </w:rPr>
  </w:style>
  <w:style w:type="paragraph" w:customStyle="1" w:styleId="story-dateline">
    <w:name w:val="story-dateline"/>
    <w:basedOn w:val="Normal"/>
    <w:uiPriority w:val="99"/>
    <w:qFormat/>
    <w:rsid w:val="004809C3"/>
    <w:rPr>
      <w:rFonts w:eastAsia="Times New Roman"/>
      <w:b/>
      <w:bCs/>
    </w:rPr>
  </w:style>
  <w:style w:type="paragraph" w:customStyle="1" w:styleId="TextofCards">
    <w:name w:val="Text of Cards"/>
    <w:basedOn w:val="Normal"/>
    <w:uiPriority w:val="99"/>
    <w:qFormat/>
    <w:rsid w:val="004809C3"/>
    <w:rPr>
      <w:rFonts w:eastAsia="Times New Roman"/>
      <w:color w:val="000000"/>
      <w:spacing w:val="6"/>
      <w:szCs w:val="23"/>
    </w:rPr>
  </w:style>
  <w:style w:type="paragraph" w:customStyle="1" w:styleId="Corpotesto">
    <w:name w:val="Corpo testo"/>
    <w:basedOn w:val="Normal"/>
    <w:uiPriority w:val="99"/>
    <w:qFormat/>
    <w:rsid w:val="004809C3"/>
    <w:pPr>
      <w:widowControl w:val="0"/>
      <w:adjustRightInd w:val="0"/>
      <w:spacing w:after="283"/>
    </w:pPr>
    <w:rPr>
      <w:rFonts w:ascii="Times" w:eastAsia="Times New Roman" w:hAnsi="Times"/>
    </w:rPr>
  </w:style>
  <w:style w:type="paragraph" w:customStyle="1" w:styleId="tagCharChar1Char">
    <w:name w:val="tag Char Char1 Char"/>
    <w:uiPriority w:val="99"/>
    <w:qFormat/>
    <w:rsid w:val="004809C3"/>
    <w:rPr>
      <w:rFonts w:eastAsia="Times New Roman" w:cs="Calibri"/>
      <w:b/>
      <w:bCs/>
    </w:rPr>
  </w:style>
  <w:style w:type="paragraph" w:customStyle="1" w:styleId="inside-copy">
    <w:name w:val="inside-copy"/>
    <w:basedOn w:val="Normal"/>
    <w:uiPriority w:val="99"/>
    <w:qFormat/>
    <w:rsid w:val="004809C3"/>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4809C3"/>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4809C3"/>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4809C3"/>
    <w:rPr>
      <w:rFonts w:ascii="Arial" w:hAnsi="Arial"/>
      <w:b w:val="0"/>
      <w:caps w:val="0"/>
      <w:sz w:val="20"/>
    </w:rPr>
  </w:style>
  <w:style w:type="paragraph" w:customStyle="1" w:styleId="ProjectTitleLine">
    <w:name w:val="Project Title Line"/>
    <w:basedOn w:val="Normal"/>
    <w:next w:val="Normal"/>
    <w:autoRedefine/>
    <w:uiPriority w:val="99"/>
    <w:qFormat/>
    <w:rsid w:val="004809C3"/>
    <w:pPr>
      <w:jc w:val="center"/>
    </w:pPr>
    <w:rPr>
      <w:rFonts w:eastAsia="Times New Roman"/>
      <w:caps/>
      <w:szCs w:val="20"/>
    </w:rPr>
  </w:style>
  <w:style w:type="paragraph" w:customStyle="1" w:styleId="LanguageStrike">
    <w:name w:val="Language Strike"/>
    <w:basedOn w:val="Normal"/>
    <w:next w:val="Normal"/>
    <w:uiPriority w:val="99"/>
    <w:qFormat/>
    <w:rsid w:val="004809C3"/>
    <w:rPr>
      <w:rFonts w:ascii="Arial Narrow" w:eastAsia="Times New Roman" w:hAnsi="Arial Narrow"/>
      <w:strike/>
    </w:rPr>
  </w:style>
  <w:style w:type="paragraph" w:customStyle="1" w:styleId="NormalVerdana">
    <w:name w:val="Normal + Verdana"/>
    <w:aliases w:val="10 pt,White,Normal + Arial"/>
    <w:basedOn w:val="Normal"/>
    <w:uiPriority w:val="99"/>
    <w:qFormat/>
    <w:rsid w:val="004809C3"/>
    <w:rPr>
      <w:rFonts w:eastAsia="Times New Roman"/>
      <w:szCs w:val="20"/>
      <w:u w:val="single"/>
    </w:rPr>
  </w:style>
  <w:style w:type="paragraph" w:customStyle="1" w:styleId="Normal10pt">
    <w:name w:val="Normal + 10 pt"/>
    <w:basedOn w:val="Normal"/>
    <w:uiPriority w:val="99"/>
    <w:qFormat/>
    <w:rsid w:val="004809C3"/>
    <w:rPr>
      <w:rFonts w:eastAsia="Times New Roman"/>
      <w:szCs w:val="20"/>
    </w:rPr>
  </w:style>
  <w:style w:type="paragraph" w:customStyle="1" w:styleId="cardChar1Char">
    <w:name w:val="card Char1 Char"/>
    <w:basedOn w:val="Normal"/>
    <w:uiPriority w:val="99"/>
    <w:qFormat/>
    <w:rsid w:val="004809C3"/>
    <w:pPr>
      <w:ind w:left="288" w:right="288"/>
    </w:pPr>
    <w:rPr>
      <w:rFonts w:eastAsia="Times New Roman"/>
      <w:szCs w:val="20"/>
    </w:rPr>
  </w:style>
  <w:style w:type="paragraph" w:customStyle="1" w:styleId="CM12">
    <w:name w:val="CM12"/>
    <w:basedOn w:val="Default"/>
    <w:next w:val="Default"/>
    <w:uiPriority w:val="99"/>
    <w:qFormat/>
    <w:rsid w:val="004809C3"/>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4809C3"/>
    <w:pPr>
      <w:widowControl w:val="0"/>
      <w:spacing w:after="480"/>
    </w:pPr>
    <w:rPr>
      <w:rFonts w:ascii="Granjon LT Std" w:hAnsi="Granjon LT Std"/>
      <w:color w:val="auto"/>
    </w:rPr>
  </w:style>
  <w:style w:type="paragraph" w:customStyle="1" w:styleId="CM10">
    <w:name w:val="CM10"/>
    <w:basedOn w:val="Default"/>
    <w:next w:val="Default"/>
    <w:uiPriority w:val="99"/>
    <w:qFormat/>
    <w:rsid w:val="004809C3"/>
    <w:pPr>
      <w:widowControl w:val="0"/>
      <w:spacing w:line="320" w:lineRule="atLeast"/>
    </w:pPr>
    <w:rPr>
      <w:rFonts w:ascii="Granjon LT Std" w:hAnsi="Granjon LT Std"/>
      <w:color w:val="auto"/>
    </w:rPr>
  </w:style>
  <w:style w:type="paragraph" w:customStyle="1" w:styleId="bold">
    <w:name w:val="bold"/>
    <w:basedOn w:val="Normal"/>
    <w:uiPriority w:val="99"/>
    <w:qFormat/>
    <w:rsid w:val="004809C3"/>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4809C3"/>
    <w:rPr>
      <w:rFonts w:ascii="Arial Narrow" w:eastAsia="Times New Roman" w:hAnsi="Arial Narrow"/>
      <w:strike/>
      <w:szCs w:val="20"/>
    </w:rPr>
  </w:style>
  <w:style w:type="paragraph" w:customStyle="1" w:styleId="textbodyblack">
    <w:name w:val="textbodyblack"/>
    <w:basedOn w:val="Normal"/>
    <w:uiPriority w:val="99"/>
    <w:qFormat/>
    <w:rsid w:val="004809C3"/>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4809C3"/>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4809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4809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4809C3"/>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4809C3"/>
    <w:rPr>
      <w:rFonts w:ascii="Georgia" w:eastAsia="Times New Roman" w:hAnsi="Georgia"/>
      <w:b/>
      <w:bCs/>
      <w:szCs w:val="16"/>
      <w:u w:val="single"/>
    </w:rPr>
  </w:style>
  <w:style w:type="paragraph" w:customStyle="1" w:styleId="CiteCorrected">
    <w:name w:val="Cite Corrected"/>
    <w:basedOn w:val="Normal"/>
    <w:link w:val="CiteCorrectedChar"/>
    <w:qFormat/>
    <w:rsid w:val="004809C3"/>
    <w:rPr>
      <w:rFonts w:ascii="Georgia" w:eastAsia="Times New Roman" w:hAnsi="Georgia" w:cstheme="minorBidi"/>
      <w:b/>
      <w:bCs/>
      <w:sz w:val="24"/>
      <w:szCs w:val="16"/>
      <w:u w:val="single"/>
    </w:rPr>
  </w:style>
  <w:style w:type="paragraph" w:customStyle="1" w:styleId="CardText20">
    <w:name w:val="Card Text 2"/>
    <w:basedOn w:val="CardText10"/>
    <w:link w:val="CardText2Char"/>
    <w:qFormat/>
    <w:rsid w:val="004809C3"/>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4809C3"/>
    <w:pPr>
      <w:ind w:left="288"/>
    </w:pPr>
    <w:rPr>
      <w:rFonts w:eastAsia="SimSun"/>
      <w:szCs w:val="20"/>
      <w:lang w:eastAsia="zh-CN"/>
    </w:rPr>
  </w:style>
  <w:style w:type="paragraph" w:customStyle="1" w:styleId="BriefTitle2">
    <w:name w:val="Brief Title 2"/>
    <w:basedOn w:val="BriefTitle"/>
    <w:uiPriority w:val="99"/>
    <w:qFormat/>
    <w:rsid w:val="004809C3"/>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4809C3"/>
    <w:rPr>
      <w:u w:val="single"/>
    </w:rPr>
  </w:style>
  <w:style w:type="paragraph" w:customStyle="1" w:styleId="StyleCardText11ptUnderline">
    <w:name w:val="Style Card Text + 11 pt Underline"/>
    <w:link w:val="StyleCardText11ptUnderlineChar"/>
    <w:qFormat/>
    <w:rsid w:val="004809C3"/>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4809C3"/>
    <w:rPr>
      <w:rFonts w:ascii="Georgia" w:hAnsi="Georgia"/>
      <w:sz w:val="16"/>
    </w:rPr>
  </w:style>
  <w:style w:type="paragraph" w:customStyle="1" w:styleId="StyleMinimizedText11pt">
    <w:name w:val="Style Minimized Text + 11 pt"/>
    <w:basedOn w:val="Normal"/>
    <w:link w:val="StyleMinimizedText11ptChar"/>
    <w:qFormat/>
    <w:rsid w:val="004809C3"/>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4809C3"/>
    <w:rPr>
      <w:rFonts w:ascii="Georgia" w:hAnsi="Georgia"/>
      <w:sz w:val="16"/>
    </w:rPr>
  </w:style>
  <w:style w:type="paragraph" w:customStyle="1" w:styleId="StyleMinimizedText11pt1">
    <w:name w:val="Style Minimized Text + 11 pt1"/>
    <w:basedOn w:val="Normal"/>
    <w:link w:val="StyleMinimizedText11pt1Char"/>
    <w:qFormat/>
    <w:rsid w:val="004809C3"/>
    <w:rPr>
      <w:rFonts w:ascii="Georgia" w:hAnsi="Georgia" w:cstheme="minorBidi"/>
      <w:sz w:val="16"/>
    </w:rPr>
  </w:style>
  <w:style w:type="character" w:customStyle="1" w:styleId="Debate-CardSmalltextF2Char">
    <w:name w:val="Debate- Card Small text F2 Char"/>
    <w:link w:val="Debate-CardSmalltextF2"/>
    <w:locked/>
    <w:rsid w:val="004809C3"/>
    <w:rPr>
      <w:rFonts w:ascii="Arial Narrow" w:hAnsi="Arial Narrow"/>
      <w:sz w:val="16"/>
    </w:rPr>
  </w:style>
  <w:style w:type="paragraph" w:customStyle="1" w:styleId="Debate-CardSmalltextF2">
    <w:name w:val="Debate- Card Small text F2"/>
    <w:basedOn w:val="Normal"/>
    <w:next w:val="Normal"/>
    <w:link w:val="Debate-CardSmalltextF2Char"/>
    <w:qFormat/>
    <w:rsid w:val="004809C3"/>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4809C3"/>
    <w:rPr>
      <w:rFonts w:ascii="Arial Narrow" w:hAnsi="Arial Narrow"/>
      <w:b/>
      <w:sz w:val="18"/>
      <w:u w:val="single"/>
    </w:rPr>
  </w:style>
  <w:style w:type="paragraph" w:customStyle="1" w:styleId="Debate-EmphasizedText-F5">
    <w:name w:val="Debate- Emphasized Text- F5"/>
    <w:basedOn w:val="Normal"/>
    <w:link w:val="Debate-EmphasizedText-F5Char"/>
    <w:qFormat/>
    <w:rsid w:val="004809C3"/>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4809C3"/>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4809C3"/>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4809C3"/>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4809C3"/>
    <w:rPr>
      <w:rFonts w:eastAsia="Times New Roman" w:cs="Calibri"/>
      <w:sz w:val="16"/>
    </w:rPr>
  </w:style>
  <w:style w:type="character" w:customStyle="1" w:styleId="CardStyleChar">
    <w:name w:val="Card Style Char"/>
    <w:link w:val="CardStyle0"/>
    <w:locked/>
    <w:rsid w:val="004809C3"/>
    <w:rPr>
      <w:rFonts w:ascii="Times New Roman" w:eastAsia="Times New Roman" w:hAnsi="Times New Roman" w:cs="Times New Roman"/>
      <w:sz w:val="22"/>
    </w:rPr>
  </w:style>
  <w:style w:type="paragraph" w:customStyle="1" w:styleId="emactive">
    <w:name w:val="emactive"/>
    <w:basedOn w:val="Normal"/>
    <w:uiPriority w:val="99"/>
    <w:qFormat/>
    <w:rsid w:val="004809C3"/>
    <w:pPr>
      <w:spacing w:before="100" w:beforeAutospacing="1" w:after="100" w:afterAutospacing="1"/>
    </w:pPr>
    <w:rPr>
      <w:rFonts w:eastAsia="Times New Roman"/>
      <w:sz w:val="24"/>
    </w:rPr>
  </w:style>
  <w:style w:type="paragraph" w:customStyle="1" w:styleId="emready">
    <w:name w:val="emready"/>
    <w:basedOn w:val="Normal"/>
    <w:uiPriority w:val="99"/>
    <w:qFormat/>
    <w:rsid w:val="004809C3"/>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4809C3"/>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4809C3"/>
    <w:rPr>
      <w:rFonts w:ascii="Georgia" w:eastAsia="Times New Roman" w:hAnsi="Georgia"/>
      <w:b/>
      <w:sz w:val="24"/>
      <w:u w:val="single"/>
    </w:rPr>
  </w:style>
  <w:style w:type="character" w:customStyle="1" w:styleId="CardHighlightChar">
    <w:name w:val="Card Highlight Char"/>
    <w:link w:val="CardHighlight"/>
    <w:locked/>
    <w:rsid w:val="004809C3"/>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4809C3"/>
    <w:pPr>
      <w:shd w:val="clear" w:color="auto" w:fill="66FFFF"/>
    </w:pPr>
    <w:rPr>
      <w:rFonts w:ascii="Calibri" w:eastAsia="Calibri" w:hAnsi="Calibri" w:cs="Calibri"/>
      <w:sz w:val="24"/>
      <w:u w:val="single"/>
    </w:rPr>
  </w:style>
  <w:style w:type="character" w:customStyle="1" w:styleId="BlockHeaderHiddenChar">
    <w:name w:val="Block Header Hidden Char"/>
    <w:link w:val="BlockHeaderHidden"/>
    <w:locked/>
    <w:rsid w:val="004809C3"/>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4809C3"/>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4809C3"/>
    <w:pPr>
      <w:spacing w:before="100" w:beforeAutospacing="1" w:after="100" w:afterAutospacing="1"/>
    </w:pPr>
    <w:rPr>
      <w:rFonts w:eastAsia="Times New Roman"/>
      <w:sz w:val="24"/>
    </w:rPr>
  </w:style>
  <w:style w:type="paragraph" w:customStyle="1" w:styleId="norma">
    <w:name w:val="norma"/>
    <w:basedOn w:val="Heading3"/>
    <w:uiPriority w:val="99"/>
    <w:qFormat/>
    <w:rsid w:val="004809C3"/>
    <w:rPr>
      <w:rFonts w:eastAsia="MS Gothic" w:cs="Arial"/>
      <w:bCs w:val="0"/>
      <w:sz w:val="24"/>
      <w:szCs w:val="24"/>
    </w:rPr>
  </w:style>
  <w:style w:type="paragraph" w:customStyle="1" w:styleId="nromal">
    <w:name w:val="nromal"/>
    <w:basedOn w:val="Normal"/>
    <w:uiPriority w:val="99"/>
    <w:qFormat/>
    <w:rsid w:val="004809C3"/>
    <w:pPr>
      <w:keepNext/>
      <w:keepLines/>
      <w:spacing w:before="200"/>
      <w:outlineLvl w:val="3"/>
    </w:pPr>
    <w:rPr>
      <w:rFonts w:eastAsia="Times New Roman" w:cs="Cambria"/>
      <w:b/>
      <w:iCs/>
    </w:rPr>
  </w:style>
  <w:style w:type="paragraph" w:customStyle="1" w:styleId="natural">
    <w:name w:val="natural"/>
    <w:basedOn w:val="Normal"/>
    <w:uiPriority w:val="99"/>
    <w:qFormat/>
    <w:rsid w:val="004809C3"/>
    <w:pPr>
      <w:keepNext/>
      <w:keepLines/>
      <w:spacing w:before="200"/>
      <w:outlineLvl w:val="3"/>
    </w:pPr>
    <w:rPr>
      <w:rFonts w:eastAsia="Times New Roman"/>
      <w:b/>
      <w:iCs/>
    </w:rPr>
  </w:style>
  <w:style w:type="paragraph" w:customStyle="1" w:styleId="nroaml">
    <w:name w:val="nroaml"/>
    <w:basedOn w:val="Normal"/>
    <w:uiPriority w:val="99"/>
    <w:qFormat/>
    <w:rsid w:val="004809C3"/>
    <w:pPr>
      <w:keepNext/>
      <w:keepLines/>
      <w:spacing w:before="200"/>
      <w:outlineLvl w:val="3"/>
    </w:pPr>
    <w:rPr>
      <w:rFonts w:eastAsia="Times New Roman"/>
      <w:b/>
      <w:iCs/>
    </w:rPr>
  </w:style>
  <w:style w:type="paragraph" w:customStyle="1" w:styleId="noraml">
    <w:name w:val="noraml"/>
    <w:basedOn w:val="Normal"/>
    <w:uiPriority w:val="99"/>
    <w:qFormat/>
    <w:rsid w:val="004809C3"/>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4809C3"/>
    <w:rPr>
      <w:rFonts w:ascii="Georgia" w:eastAsia="Calibri" w:hAnsi="Georgia"/>
      <w:sz w:val="16"/>
      <w:szCs w:val="16"/>
    </w:rPr>
  </w:style>
  <w:style w:type="paragraph" w:customStyle="1" w:styleId="SmallSizeParagraph">
    <w:name w:val="Small Size Paragraph"/>
    <w:basedOn w:val="Normal"/>
    <w:link w:val="SmallSizeParagraphChar"/>
    <w:qFormat/>
    <w:rsid w:val="004809C3"/>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4809C3"/>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4809C3"/>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cstheme="minorBidi"/>
      <w:b/>
      <w:bCs/>
      <w:bdr w:val="single" w:sz="4" w:space="0" w:color="auto" w:frame="1"/>
      <w:lang w:val="en-US"/>
    </w:rPr>
  </w:style>
  <w:style w:type="character" w:customStyle="1" w:styleId="CardT1Char">
    <w:name w:val="CardT1 Char"/>
    <w:link w:val="CardT1"/>
    <w:locked/>
    <w:rsid w:val="004809C3"/>
    <w:rPr>
      <w:rFonts w:ascii="Arial" w:eastAsia="Calibri" w:hAnsi="Arial" w:cs="Arial"/>
      <w:kern w:val="2"/>
      <w:sz w:val="14"/>
      <w:szCs w:val="14"/>
      <w:lang w:eastAsia="zh-TW"/>
    </w:rPr>
  </w:style>
  <w:style w:type="paragraph" w:customStyle="1" w:styleId="CardT1">
    <w:name w:val="CardT1"/>
    <w:basedOn w:val="Normal"/>
    <w:link w:val="CardT1Char"/>
    <w:qFormat/>
    <w:rsid w:val="004809C3"/>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4809C3"/>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4809C3"/>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4809C3"/>
    <w:pPr>
      <w:spacing w:before="100" w:beforeAutospacing="1" w:after="100" w:afterAutospacing="1"/>
    </w:pPr>
    <w:rPr>
      <w:rFonts w:eastAsia="Times New Roman"/>
      <w:sz w:val="24"/>
    </w:rPr>
  </w:style>
  <w:style w:type="paragraph" w:customStyle="1" w:styleId="CiteReal">
    <w:name w:val="Cite Real"/>
    <w:basedOn w:val="Normal"/>
    <w:next w:val="Normal"/>
    <w:qFormat/>
    <w:rsid w:val="004809C3"/>
    <w:rPr>
      <w:rFonts w:eastAsia="MS Mincho"/>
      <w:b/>
      <w:sz w:val="24"/>
      <w:u w:val="single"/>
    </w:rPr>
  </w:style>
  <w:style w:type="paragraph" w:customStyle="1" w:styleId="2909F619802848F09E01365C32F34654">
    <w:name w:val="2909F619802848F09E01365C32F34654"/>
    <w:uiPriority w:val="99"/>
    <w:qFormat/>
    <w:rsid w:val="004809C3"/>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4809C3"/>
    <w:rPr>
      <w:rFonts w:ascii="Georgia" w:eastAsia="Calibri" w:hAnsi="Georgia"/>
      <w:u w:val="single"/>
      <w:lang w:val="x-none" w:eastAsia="zh-CN"/>
    </w:rPr>
  </w:style>
  <w:style w:type="paragraph" w:customStyle="1" w:styleId="UnderlineS">
    <w:name w:val="Underline S"/>
    <w:basedOn w:val="Normal"/>
    <w:link w:val="UnderlineSChar"/>
    <w:qFormat/>
    <w:rsid w:val="004809C3"/>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4809C3"/>
    <w:rPr>
      <w:rFonts w:ascii="Georgia" w:eastAsia="SimSun" w:hAnsi="Georgia"/>
      <w:sz w:val="12"/>
    </w:rPr>
  </w:style>
  <w:style w:type="paragraph" w:customStyle="1" w:styleId="Ununderlined">
    <w:name w:val="Ununderlined"/>
    <w:basedOn w:val="Normal"/>
    <w:link w:val="UnunderlinedChar"/>
    <w:qFormat/>
    <w:rsid w:val="004809C3"/>
    <w:rPr>
      <w:rFonts w:ascii="Georgia" w:eastAsia="SimSun" w:hAnsi="Georgia" w:cstheme="minorBidi"/>
      <w:sz w:val="12"/>
    </w:rPr>
  </w:style>
  <w:style w:type="character" w:customStyle="1" w:styleId="HighlightingChar">
    <w:name w:val="Highlighting Char"/>
    <w:link w:val="Highlighting"/>
    <w:locked/>
    <w:rsid w:val="004809C3"/>
    <w:rPr>
      <w:rFonts w:ascii="Georgia" w:eastAsia="SimSun" w:hAnsi="Georgia"/>
      <w:u w:val="thick"/>
    </w:rPr>
  </w:style>
  <w:style w:type="paragraph" w:customStyle="1" w:styleId="Highlighting">
    <w:name w:val="Highlighting"/>
    <w:basedOn w:val="Normal"/>
    <w:link w:val="HighlightingChar"/>
    <w:autoRedefine/>
    <w:qFormat/>
    <w:rsid w:val="004809C3"/>
    <w:rPr>
      <w:rFonts w:ascii="Georgia" w:eastAsia="SimSun" w:hAnsi="Georgia" w:cstheme="minorBidi"/>
      <w:sz w:val="24"/>
      <w:u w:val="thick"/>
    </w:rPr>
  </w:style>
  <w:style w:type="character" w:customStyle="1" w:styleId="CITEChar">
    <w:name w:val="CITE Char"/>
    <w:link w:val="CITE"/>
    <w:locked/>
    <w:rsid w:val="004809C3"/>
    <w:rPr>
      <w:rFonts w:ascii="Liberation Sans" w:eastAsia="Droid Sans Fallback" w:hAnsi="Liberation Sans" w:cs="Times New Roman"/>
      <w:b/>
      <w:i/>
      <w:color w:val="00000A"/>
      <w:sz w:val="21"/>
    </w:rPr>
  </w:style>
  <w:style w:type="paragraph" w:customStyle="1" w:styleId="teaserpermalink">
    <w:name w:val="teaser_permalink"/>
    <w:basedOn w:val="Normal"/>
    <w:uiPriority w:val="99"/>
    <w:qFormat/>
    <w:rsid w:val="004809C3"/>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4809C3"/>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4809C3"/>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4809C3"/>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4809C3"/>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4809C3"/>
    <w:rPr>
      <w:b/>
      <w:sz w:val="28"/>
    </w:rPr>
  </w:style>
  <w:style w:type="character" w:customStyle="1" w:styleId="SourcenameChar">
    <w:name w:val="Source name Char"/>
    <w:link w:val="Sourcename"/>
    <w:locked/>
    <w:rsid w:val="004809C3"/>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4809C3"/>
    <w:rPr>
      <w:b/>
      <w:bCs/>
      <w:sz w:val="20"/>
    </w:rPr>
  </w:style>
  <w:style w:type="character" w:customStyle="1" w:styleId="underlinedcardChar">
    <w:name w:val="underlined card Char"/>
    <w:link w:val="underlinedcard0"/>
    <w:locked/>
    <w:rsid w:val="004809C3"/>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4809C3"/>
    <w:rPr>
      <w:sz w:val="24"/>
      <w:u w:val="single"/>
    </w:rPr>
  </w:style>
  <w:style w:type="paragraph" w:customStyle="1" w:styleId="FullText">
    <w:name w:val="Full Text"/>
    <w:basedOn w:val="Normal"/>
    <w:uiPriority w:val="99"/>
    <w:qFormat/>
    <w:rsid w:val="004809C3"/>
    <w:rPr>
      <w:rFonts w:eastAsia="Times New Roman"/>
      <w:sz w:val="16"/>
    </w:rPr>
  </w:style>
  <w:style w:type="character" w:customStyle="1" w:styleId="TextUnderlineChar">
    <w:name w:val="Text Underline Char"/>
    <w:link w:val="TextUnderline"/>
    <w:locked/>
    <w:rsid w:val="004809C3"/>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4809C3"/>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4809C3"/>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4809C3"/>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4809C3"/>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4809C3"/>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4809C3"/>
    <w:pPr>
      <w:spacing w:before="240"/>
      <w:outlineLvl w:val="2"/>
    </w:pPr>
    <w:rPr>
      <w:rFonts w:eastAsia="Times New Roman"/>
      <w:b/>
    </w:rPr>
  </w:style>
  <w:style w:type="character" w:customStyle="1" w:styleId="CiteCardChar">
    <w:name w:val="Cite_Card Char"/>
    <w:link w:val="CiteCard0"/>
    <w:locked/>
    <w:rsid w:val="004809C3"/>
    <w:rPr>
      <w:rFonts w:ascii="Times New Roman" w:eastAsia="Times New Roman" w:hAnsi="Times New Roman" w:cs="Arial"/>
      <w:bCs/>
      <w:sz w:val="20"/>
      <w:szCs w:val="20"/>
    </w:rPr>
  </w:style>
  <w:style w:type="paragraph" w:customStyle="1" w:styleId="CiteCard0">
    <w:name w:val="Cite_Card"/>
    <w:link w:val="CiteCardChar"/>
    <w:qFormat/>
    <w:rsid w:val="004809C3"/>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4809C3"/>
    <w:pPr>
      <w:widowControl w:val="0"/>
    </w:pPr>
    <w:rPr>
      <w:rFonts w:eastAsia="MS Mincho"/>
      <w:color w:val="auto"/>
    </w:rPr>
  </w:style>
  <w:style w:type="character" w:customStyle="1" w:styleId="StyleStyle49pt6Char">
    <w:name w:val="Style Style4 + 9 pt6 Char"/>
    <w:basedOn w:val="Style4Char"/>
    <w:link w:val="StyleStyle49pt6"/>
    <w:locked/>
    <w:rsid w:val="004809C3"/>
    <w:rPr>
      <w:rFonts w:ascii="Georgia" w:eastAsia="Times New Roman" w:hAnsi="Georgia" w:cs="Times New Roman"/>
      <w:u w:val="single"/>
      <w:lang w:val="x-none"/>
    </w:rPr>
  </w:style>
  <w:style w:type="paragraph" w:customStyle="1" w:styleId="StyleStyle49pt6">
    <w:name w:val="Style Style4 + 9 pt6"/>
    <w:basedOn w:val="Style4"/>
    <w:link w:val="StyleStyle49pt6Char"/>
    <w:qFormat/>
    <w:rsid w:val="004809C3"/>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4809C3"/>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4809C3"/>
    <w:rPr>
      <w:rFonts w:ascii="Georgia" w:eastAsia="Times New Roman" w:hAnsi="Georgia"/>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4809C3"/>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4809C3"/>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4809C3"/>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4809C3"/>
    <w:rPr>
      <w:rFonts w:ascii="Georgia" w:hAnsi="Georgia" w:cs="Calibri"/>
      <w:b/>
      <w:bCs/>
      <w:sz w:val="24"/>
      <w:u w:val="single"/>
    </w:rPr>
  </w:style>
  <w:style w:type="character" w:customStyle="1" w:styleId="DebatenoramlChar">
    <w:name w:val="Debatenoraml Char"/>
    <w:link w:val="Debatenoraml"/>
    <w:locked/>
    <w:rsid w:val="004809C3"/>
    <w:rPr>
      <w:rFonts w:ascii="Times New Roman" w:hAnsi="Times New Roman" w:cs="Times New Roman"/>
    </w:rPr>
  </w:style>
  <w:style w:type="paragraph" w:customStyle="1" w:styleId="Debatenoraml">
    <w:name w:val="Debatenoraml"/>
    <w:basedOn w:val="NoSpacing"/>
    <w:link w:val="DebatenoramlChar"/>
    <w:qFormat/>
    <w:rsid w:val="004809C3"/>
    <w:pPr>
      <w:spacing w:before="0" w:line="240" w:lineRule="auto"/>
    </w:pPr>
    <w:rPr>
      <w:rFonts w:ascii="Times New Roman" w:hAnsi="Times New Roman" w:cs="Times New Roman"/>
    </w:rPr>
  </w:style>
  <w:style w:type="paragraph" w:customStyle="1" w:styleId="SynergyTag">
    <w:name w:val="SynergyTag"/>
    <w:basedOn w:val="Normal"/>
    <w:uiPriority w:val="99"/>
    <w:qFormat/>
    <w:rsid w:val="004809C3"/>
    <w:rPr>
      <w:rFonts w:eastAsia="Calibri"/>
      <w:b/>
    </w:rPr>
  </w:style>
  <w:style w:type="character" w:customStyle="1" w:styleId="QualsChar">
    <w:name w:val="Quals Char"/>
    <w:link w:val="Quals"/>
    <w:locked/>
    <w:rsid w:val="004809C3"/>
    <w:rPr>
      <w:rFonts w:ascii="Georgia" w:eastAsia="Calibri" w:hAnsi="Georgia"/>
      <w:sz w:val="18"/>
    </w:rPr>
  </w:style>
  <w:style w:type="paragraph" w:customStyle="1" w:styleId="Quals">
    <w:name w:val="Quals"/>
    <w:basedOn w:val="Normal"/>
    <w:link w:val="QualsChar"/>
    <w:qFormat/>
    <w:rsid w:val="004809C3"/>
    <w:rPr>
      <w:rFonts w:ascii="Georgia" w:eastAsia="Calibri" w:hAnsi="Georgia" w:cstheme="minorBidi"/>
      <w:sz w:val="18"/>
    </w:rPr>
  </w:style>
  <w:style w:type="paragraph" w:customStyle="1" w:styleId="times">
    <w:name w:val="times"/>
    <w:basedOn w:val="Normal"/>
    <w:qFormat/>
    <w:rsid w:val="004809C3"/>
    <w:pPr>
      <w:spacing w:before="100" w:beforeAutospacing="1" w:after="100" w:afterAutospacing="1"/>
    </w:pPr>
    <w:rPr>
      <w:rFonts w:eastAsia="Times New Roman"/>
      <w:sz w:val="24"/>
    </w:rPr>
  </w:style>
  <w:style w:type="paragraph" w:customStyle="1" w:styleId="BodyA">
    <w:name w:val="Body A"/>
    <w:uiPriority w:val="99"/>
    <w:qFormat/>
    <w:rsid w:val="004809C3"/>
    <w:rPr>
      <w:rFonts w:ascii="Helvetica" w:eastAsia="ヒラギノ角ゴ Pro W3" w:hAnsi="Helvetica" w:cs="Times New Roman"/>
      <w:color w:val="000000"/>
      <w:szCs w:val="20"/>
    </w:rPr>
  </w:style>
  <w:style w:type="character" w:customStyle="1" w:styleId="StarredChar">
    <w:name w:val="Starred Char"/>
    <w:link w:val="Starred"/>
    <w:locked/>
    <w:rsid w:val="004809C3"/>
    <w:rPr>
      <w:rFonts w:ascii="Georgia" w:eastAsia="Times New Roman" w:hAnsi="Georgia"/>
      <w:b/>
      <w:caps/>
      <w:szCs w:val="28"/>
      <w:u w:val="single"/>
    </w:rPr>
  </w:style>
  <w:style w:type="paragraph" w:customStyle="1" w:styleId="Starred">
    <w:name w:val="Starred"/>
    <w:basedOn w:val="Normal"/>
    <w:link w:val="StarredChar"/>
    <w:qFormat/>
    <w:rsid w:val="004809C3"/>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4809C3"/>
    <w:rPr>
      <w:rFonts w:ascii="Georgia" w:eastAsia="Times New Roman" w:hAnsi="Georgia"/>
      <w:b/>
      <w:caps/>
      <w:szCs w:val="28"/>
      <w:u w:val="single"/>
    </w:rPr>
  </w:style>
  <w:style w:type="paragraph" w:customStyle="1" w:styleId="NotStarred">
    <w:name w:val="NotStarred"/>
    <w:basedOn w:val="Normal"/>
    <w:link w:val="NotStarredChar"/>
    <w:qFormat/>
    <w:rsid w:val="004809C3"/>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4809C3"/>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4809C3"/>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4809C3"/>
    <w:pPr>
      <w:pBdr>
        <w:top w:val="single" w:sz="4" w:space="0" w:color="auto"/>
        <w:left w:val="single" w:sz="4" w:space="0" w:color="auto"/>
        <w:bottom w:val="single" w:sz="4" w:space="0" w:color="auto"/>
        <w:right w:val="single" w:sz="4" w:space="0" w:color="auto"/>
      </w:pBdr>
      <w:spacing w:after="160" w:line="259" w:lineRule="auto"/>
    </w:pPr>
    <w:rPr>
      <w:rFonts w:eastAsiaTheme="minorEastAsia"/>
      <w:bdr w:val="single" w:sz="4" w:space="0" w:color="auto" w:frame="1"/>
      <w:lang w:val="en-US"/>
    </w:rPr>
  </w:style>
  <w:style w:type="character" w:customStyle="1" w:styleId="H4TagChar1">
    <w:name w:val="H4 (Tag) Char1"/>
    <w:link w:val="H4Tag"/>
    <w:locked/>
    <w:rsid w:val="004809C3"/>
    <w:rPr>
      <w:rFonts w:ascii="Georgia" w:eastAsia="Calibri" w:hAnsi="Georgia"/>
      <w:b/>
    </w:rPr>
  </w:style>
  <w:style w:type="paragraph" w:customStyle="1" w:styleId="H4Tag">
    <w:name w:val="H4 (Tag)"/>
    <w:basedOn w:val="Normal"/>
    <w:link w:val="H4TagChar1"/>
    <w:qFormat/>
    <w:rsid w:val="004809C3"/>
    <w:rPr>
      <w:rFonts w:ascii="Georgia" w:eastAsia="Calibri" w:hAnsi="Georgia" w:cstheme="minorBidi"/>
      <w:b/>
      <w:sz w:val="24"/>
    </w:rPr>
  </w:style>
  <w:style w:type="paragraph" w:customStyle="1" w:styleId="CM25">
    <w:name w:val="CM25"/>
    <w:basedOn w:val="Default"/>
    <w:next w:val="Default"/>
    <w:qFormat/>
    <w:rsid w:val="004809C3"/>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4809C3"/>
    <w:rPr>
      <w:rFonts w:ascii="Georgia" w:hAnsi="Georgia"/>
      <w:b/>
    </w:rPr>
  </w:style>
  <w:style w:type="paragraph" w:customStyle="1" w:styleId="Debate-CardTagandCite-F6">
    <w:name w:val="Debate- Card Tag and Cite- F6"/>
    <w:basedOn w:val="Normal"/>
    <w:link w:val="Debate-CardTagandCite-F6Char"/>
    <w:qFormat/>
    <w:rsid w:val="004809C3"/>
    <w:pPr>
      <w:contextualSpacing/>
    </w:pPr>
    <w:rPr>
      <w:rFonts w:ascii="Georgia" w:hAnsi="Georgia" w:cstheme="minorBidi"/>
      <w:b/>
      <w:sz w:val="24"/>
    </w:rPr>
  </w:style>
  <w:style w:type="paragraph" w:customStyle="1" w:styleId="Cardtext0">
    <w:name w:val="Card text"/>
    <w:link w:val="CardtextChar0"/>
    <w:qFormat/>
    <w:rsid w:val="004809C3"/>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4809C3"/>
    <w:rPr>
      <w:rFonts w:ascii="Georgia" w:eastAsia="Times New Roman" w:hAnsi="Georgia"/>
      <w:b/>
      <w:szCs w:val="28"/>
      <w:u w:val="single"/>
    </w:rPr>
  </w:style>
  <w:style w:type="paragraph" w:customStyle="1" w:styleId="NewHeading2">
    <w:name w:val="NewHeading2"/>
    <w:basedOn w:val="Normal"/>
    <w:link w:val="NewHeading2Char"/>
    <w:qFormat/>
    <w:rsid w:val="004809C3"/>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4809C3"/>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4809C3"/>
    <w:rPr>
      <w:rFonts w:eastAsia="Calibri"/>
    </w:rPr>
  </w:style>
  <w:style w:type="paragraph" w:customStyle="1" w:styleId="Card6pt">
    <w:name w:val="Card 6pt"/>
    <w:basedOn w:val="card"/>
    <w:uiPriority w:val="99"/>
    <w:qFormat/>
    <w:rsid w:val="004809C3"/>
    <w:pPr>
      <w:spacing w:after="0" w:line="240" w:lineRule="auto"/>
    </w:pPr>
    <w:rPr>
      <w:rFonts w:ascii="Georgia" w:eastAsia="Calibri" w:hAnsi="Georgia" w:cs="Times New Roman"/>
      <w:bCs/>
      <w:color w:val="000000"/>
      <w:sz w:val="12"/>
      <w:szCs w:val="20"/>
    </w:rPr>
  </w:style>
  <w:style w:type="character" w:customStyle="1" w:styleId="FullCiteChar">
    <w:name w:val="Full Cite Char"/>
    <w:link w:val="FullCite"/>
    <w:locked/>
    <w:rsid w:val="004809C3"/>
    <w:rPr>
      <w:rFonts w:ascii="Garamond" w:eastAsia="Calibri" w:hAnsi="Garamond"/>
    </w:rPr>
  </w:style>
  <w:style w:type="paragraph" w:customStyle="1" w:styleId="FullCite">
    <w:name w:val="Full Cite"/>
    <w:basedOn w:val="Normal"/>
    <w:next w:val="Normal"/>
    <w:link w:val="FullCiteChar"/>
    <w:qFormat/>
    <w:rsid w:val="004809C3"/>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4809C3"/>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4809C3"/>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4809C3"/>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4809C3"/>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4809C3"/>
    <w:pPr>
      <w:spacing w:after="0" w:line="240" w:lineRule="auto"/>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4809C3"/>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4809C3"/>
    <w:pPr>
      <w:spacing w:after="0" w:line="240" w:lineRule="auto"/>
    </w:pPr>
    <w:rPr>
      <w:rFonts w:ascii="Georgia" w:eastAsia="SimSun" w:hAnsi="Georgia"/>
      <w:b/>
      <w:bCs/>
      <w:sz w:val="24"/>
      <w:u w:val="single"/>
      <w:lang w:eastAsia="zh-CN"/>
    </w:rPr>
  </w:style>
  <w:style w:type="paragraph" w:customStyle="1" w:styleId="CM27">
    <w:name w:val="CM27"/>
    <w:basedOn w:val="Default"/>
    <w:next w:val="Default"/>
    <w:qFormat/>
    <w:rsid w:val="004809C3"/>
    <w:pPr>
      <w:spacing w:after="200" w:line="276" w:lineRule="auto"/>
    </w:pPr>
    <w:rPr>
      <w:rFonts w:eastAsia="Calibri"/>
      <w:color w:val="auto"/>
      <w:sz w:val="22"/>
    </w:rPr>
  </w:style>
  <w:style w:type="paragraph" w:customStyle="1" w:styleId="font-null">
    <w:name w:val="font-null"/>
    <w:basedOn w:val="Normal"/>
    <w:uiPriority w:val="99"/>
    <w:qFormat/>
    <w:rsid w:val="004809C3"/>
    <w:pPr>
      <w:spacing w:before="100" w:beforeAutospacing="1" w:after="100" w:afterAutospacing="1"/>
    </w:pPr>
    <w:rPr>
      <w:rFonts w:eastAsia="Times New Roman"/>
      <w:sz w:val="24"/>
    </w:rPr>
  </w:style>
  <w:style w:type="paragraph" w:customStyle="1" w:styleId="rteindent1">
    <w:name w:val="rteindent1"/>
    <w:basedOn w:val="Normal"/>
    <w:uiPriority w:val="99"/>
    <w:qFormat/>
    <w:rsid w:val="004809C3"/>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4809C3"/>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4809C3"/>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4809C3"/>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4809C3"/>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4809C3"/>
    <w:pPr>
      <w:spacing w:before="100" w:beforeAutospacing="1" w:after="100" w:afterAutospacing="1"/>
    </w:pPr>
    <w:rPr>
      <w:rFonts w:eastAsia="Times New Roman"/>
      <w:sz w:val="24"/>
    </w:rPr>
  </w:style>
  <w:style w:type="paragraph" w:customStyle="1" w:styleId="class">
    <w:name w:val="class"/>
    <w:basedOn w:val="Normal"/>
    <w:uiPriority w:val="99"/>
    <w:qFormat/>
    <w:rsid w:val="004809C3"/>
    <w:pPr>
      <w:spacing w:before="100" w:beforeAutospacing="1" w:after="100" w:afterAutospacing="1"/>
    </w:pPr>
    <w:rPr>
      <w:rFonts w:eastAsia="Times New Roman"/>
      <w:sz w:val="24"/>
    </w:rPr>
  </w:style>
  <w:style w:type="character" w:customStyle="1" w:styleId="blocktitleChar0">
    <w:name w:val="block title Char"/>
    <w:link w:val="blocktitle0"/>
    <w:locked/>
    <w:rsid w:val="004809C3"/>
    <w:rPr>
      <w:rFonts w:ascii="Times New Roman" w:eastAsia="Calibri" w:hAnsi="Times New Roman" w:cs="Times New Roman"/>
      <w:b/>
      <w:caps/>
      <w:sz w:val="28"/>
      <w:szCs w:val="28"/>
      <w:lang w:val="es-ES"/>
    </w:rPr>
  </w:style>
  <w:style w:type="paragraph" w:customStyle="1" w:styleId="Pa6">
    <w:name w:val="Pa6"/>
    <w:basedOn w:val="Normal"/>
    <w:next w:val="Normal"/>
    <w:uiPriority w:val="99"/>
    <w:qFormat/>
    <w:rsid w:val="004809C3"/>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4809C3"/>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4809C3"/>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4809C3"/>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4809C3"/>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4809C3"/>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4809C3"/>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4809C3"/>
    <w:pPr>
      <w:spacing w:after="160" w:line="259" w:lineRule="auto"/>
    </w:pPr>
    <w:rPr>
      <w:rFonts w:ascii="Georgia" w:eastAsia="SimSun" w:hAnsi="Georgia" w:cstheme="minorBidi"/>
      <w:b/>
      <w:bCs/>
      <w:lang w:val="en-US"/>
    </w:rPr>
  </w:style>
  <w:style w:type="paragraph" w:customStyle="1" w:styleId="summary">
    <w:name w:val="summary"/>
    <w:basedOn w:val="Normal"/>
    <w:uiPriority w:val="99"/>
    <w:qFormat/>
    <w:rsid w:val="004809C3"/>
    <w:pPr>
      <w:spacing w:before="100" w:beforeAutospacing="1" w:after="100" w:afterAutospacing="1"/>
    </w:pPr>
    <w:rPr>
      <w:rFonts w:eastAsia="Times New Roman"/>
      <w:sz w:val="24"/>
    </w:rPr>
  </w:style>
  <w:style w:type="paragraph" w:customStyle="1" w:styleId="Caption2">
    <w:name w:val="Caption2"/>
    <w:basedOn w:val="Normal"/>
    <w:uiPriority w:val="99"/>
    <w:qFormat/>
    <w:rsid w:val="004809C3"/>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4809C3"/>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4809C3"/>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4809C3"/>
    <w:pPr>
      <w:jc w:val="center"/>
    </w:pPr>
    <w:rPr>
      <w:rFonts w:ascii="Book Antiqua" w:eastAsia="Times New Roman" w:hAnsi="Book Antiqua"/>
      <w:b/>
      <w:sz w:val="28"/>
    </w:rPr>
  </w:style>
  <w:style w:type="paragraph" w:customStyle="1" w:styleId="Little">
    <w:name w:val="Little"/>
    <w:basedOn w:val="Normal"/>
    <w:next w:val="Normal"/>
    <w:link w:val="LittleChar"/>
    <w:qFormat/>
    <w:rsid w:val="004809C3"/>
    <w:pPr>
      <w:ind w:left="288"/>
    </w:pPr>
    <w:rPr>
      <w:rFonts w:eastAsia="Times New Roman"/>
      <w:sz w:val="16"/>
    </w:rPr>
  </w:style>
  <w:style w:type="paragraph" w:customStyle="1" w:styleId="AAAcard">
    <w:name w:val="AAAcard"/>
    <w:basedOn w:val="Normal"/>
    <w:uiPriority w:val="99"/>
    <w:qFormat/>
    <w:rsid w:val="004809C3"/>
    <w:pPr>
      <w:ind w:left="288" w:right="288"/>
    </w:pPr>
    <w:rPr>
      <w:rFonts w:eastAsia="Times New Roman"/>
    </w:rPr>
  </w:style>
  <w:style w:type="paragraph" w:customStyle="1" w:styleId="Caption3">
    <w:name w:val="Caption3"/>
    <w:basedOn w:val="Normal"/>
    <w:uiPriority w:val="99"/>
    <w:qFormat/>
    <w:rsid w:val="004809C3"/>
    <w:pPr>
      <w:spacing w:before="100" w:beforeAutospacing="1" w:after="100" w:afterAutospacing="1"/>
    </w:pPr>
    <w:rPr>
      <w:rFonts w:eastAsia="Times New Roman"/>
      <w:sz w:val="24"/>
    </w:rPr>
  </w:style>
  <w:style w:type="paragraph" w:customStyle="1" w:styleId="body-12-5">
    <w:name w:val="body-12-5"/>
    <w:basedOn w:val="Normal"/>
    <w:uiPriority w:val="99"/>
    <w:qFormat/>
    <w:rsid w:val="004809C3"/>
    <w:pPr>
      <w:spacing w:before="100" w:beforeAutospacing="1" w:after="100" w:afterAutospacing="1"/>
    </w:pPr>
    <w:rPr>
      <w:rFonts w:eastAsia="Times New Roman"/>
      <w:sz w:val="24"/>
    </w:rPr>
  </w:style>
  <w:style w:type="paragraph" w:customStyle="1" w:styleId="infuse">
    <w:name w:val="infuse"/>
    <w:basedOn w:val="Normal"/>
    <w:uiPriority w:val="99"/>
    <w:qFormat/>
    <w:rsid w:val="004809C3"/>
    <w:pPr>
      <w:spacing w:before="100" w:beforeAutospacing="1" w:after="100" w:afterAutospacing="1"/>
    </w:pPr>
    <w:rPr>
      <w:rFonts w:eastAsia="Times New Roman"/>
      <w:sz w:val="24"/>
    </w:rPr>
  </w:style>
  <w:style w:type="paragraph" w:customStyle="1" w:styleId="fontreg">
    <w:name w:val="font_reg"/>
    <w:basedOn w:val="Normal"/>
    <w:uiPriority w:val="99"/>
    <w:qFormat/>
    <w:rsid w:val="004809C3"/>
    <w:pPr>
      <w:spacing w:before="100" w:beforeAutospacing="1" w:after="100" w:afterAutospacing="1"/>
    </w:pPr>
    <w:rPr>
      <w:rFonts w:eastAsia="Times New Roman"/>
      <w:sz w:val="24"/>
    </w:rPr>
  </w:style>
  <w:style w:type="paragraph" w:customStyle="1" w:styleId="CITEF3">
    <w:name w:val="CITE F3"/>
    <w:uiPriority w:val="99"/>
    <w:qFormat/>
    <w:rsid w:val="004809C3"/>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4809C3"/>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4809C3"/>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4809C3"/>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4809C3"/>
    <w:pPr>
      <w:spacing w:after="200"/>
    </w:pPr>
    <w:rPr>
      <w:rFonts w:ascii="Calibri" w:eastAsia="Calibri" w:hAnsi="Calibri" w:cs="Times New Roman"/>
      <w:sz w:val="20"/>
      <w:szCs w:val="20"/>
      <w:u w:val="single"/>
    </w:rPr>
  </w:style>
  <w:style w:type="paragraph" w:customStyle="1" w:styleId="hotroute1">
    <w:name w:val="hot route!"/>
    <w:basedOn w:val="Normal"/>
    <w:qFormat/>
    <w:rsid w:val="004809C3"/>
    <w:pPr>
      <w:ind w:left="144"/>
    </w:pPr>
    <w:rPr>
      <w:rFonts w:ascii="Cambria" w:eastAsia="Calibri" w:hAnsi="Cambria"/>
      <w:sz w:val="24"/>
    </w:rPr>
  </w:style>
  <w:style w:type="paragraph" w:customStyle="1" w:styleId="FreeFormA">
    <w:name w:val="Free Form A"/>
    <w:autoRedefine/>
    <w:uiPriority w:val="99"/>
    <w:qFormat/>
    <w:rsid w:val="004809C3"/>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4809C3"/>
    <w:pPr>
      <w:spacing w:before="100" w:beforeAutospacing="1" w:after="100" w:afterAutospacing="1"/>
    </w:pPr>
    <w:rPr>
      <w:rFonts w:eastAsia="Times New Roman"/>
      <w:sz w:val="24"/>
    </w:rPr>
  </w:style>
  <w:style w:type="paragraph" w:customStyle="1" w:styleId="subheader">
    <w:name w:val="subheader"/>
    <w:basedOn w:val="Normal"/>
    <w:uiPriority w:val="99"/>
    <w:qFormat/>
    <w:rsid w:val="004809C3"/>
    <w:pPr>
      <w:spacing w:before="100" w:beforeAutospacing="1" w:after="100" w:afterAutospacing="1"/>
    </w:pPr>
    <w:rPr>
      <w:rFonts w:eastAsia="Times New Roman"/>
      <w:sz w:val="24"/>
    </w:rPr>
  </w:style>
  <w:style w:type="paragraph" w:customStyle="1" w:styleId="firstletter">
    <w:name w:val="firstletter"/>
    <w:basedOn w:val="Normal"/>
    <w:uiPriority w:val="99"/>
    <w:qFormat/>
    <w:rsid w:val="004809C3"/>
    <w:pPr>
      <w:spacing w:before="100" w:beforeAutospacing="1" w:after="100" w:afterAutospacing="1"/>
    </w:pPr>
    <w:rPr>
      <w:rFonts w:eastAsia="Times New Roman"/>
      <w:sz w:val="24"/>
    </w:rPr>
  </w:style>
  <w:style w:type="paragraph" w:customStyle="1" w:styleId="more">
    <w:name w:val="more"/>
    <w:basedOn w:val="Normal"/>
    <w:uiPriority w:val="99"/>
    <w:qFormat/>
    <w:rsid w:val="004809C3"/>
    <w:pPr>
      <w:spacing w:before="100" w:beforeAutospacing="1" w:after="100" w:afterAutospacing="1"/>
    </w:pPr>
    <w:rPr>
      <w:rFonts w:eastAsia="Times New Roman"/>
      <w:sz w:val="24"/>
    </w:rPr>
  </w:style>
  <w:style w:type="paragraph" w:customStyle="1" w:styleId="story">
    <w:name w:val="story"/>
    <w:basedOn w:val="Normal"/>
    <w:uiPriority w:val="99"/>
    <w:qFormat/>
    <w:rsid w:val="004809C3"/>
    <w:pPr>
      <w:spacing w:before="100" w:beforeAutospacing="1" w:after="100" w:afterAutospacing="1"/>
    </w:pPr>
    <w:rPr>
      <w:rFonts w:eastAsia="Times New Roman"/>
      <w:sz w:val="24"/>
    </w:rPr>
  </w:style>
  <w:style w:type="paragraph" w:customStyle="1" w:styleId="H1numbered">
    <w:name w:val="H1 numbered"/>
    <w:basedOn w:val="Normal"/>
    <w:uiPriority w:val="99"/>
    <w:qFormat/>
    <w:rsid w:val="004809C3"/>
    <w:pPr>
      <w:pageBreakBefore/>
      <w:widowControl w:val="0"/>
      <w:numPr>
        <w:numId w:val="21"/>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4809C3"/>
    <w:pPr>
      <w:widowControl w:val="0"/>
      <w:numPr>
        <w:ilvl w:val="1"/>
        <w:numId w:val="21"/>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4809C3"/>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4809C3"/>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4809C3"/>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4809C3"/>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4809C3"/>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4809C3"/>
    <w:pPr>
      <w:widowControl w:val="0"/>
      <w:spacing w:after="63"/>
    </w:pPr>
    <w:rPr>
      <w:rFonts w:ascii="Arial" w:hAnsi="Arial"/>
      <w:color w:val="auto"/>
    </w:rPr>
  </w:style>
  <w:style w:type="paragraph" w:customStyle="1" w:styleId="CM35">
    <w:name w:val="CM35"/>
    <w:basedOn w:val="Default"/>
    <w:next w:val="Default"/>
    <w:uiPriority w:val="99"/>
    <w:qFormat/>
    <w:rsid w:val="004809C3"/>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4809C3"/>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4809C3"/>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4809C3"/>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4809C3"/>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4809C3"/>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4809C3"/>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4809C3"/>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4809C3"/>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4809C3"/>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4809C3"/>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4809C3"/>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4809C3"/>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4809C3"/>
    <w:rPr>
      <w:rFonts w:ascii="Georgia" w:hAnsi="Georgia" w:cstheme="minorBidi"/>
      <w:sz w:val="24"/>
      <w:lang w:val="x-none" w:eastAsia="x-none"/>
    </w:rPr>
  </w:style>
  <w:style w:type="character" w:customStyle="1" w:styleId="NormalFontChar">
    <w:name w:val="Normal Font Char"/>
    <w:link w:val="NormalFont"/>
    <w:locked/>
    <w:rsid w:val="004809C3"/>
    <w:rPr>
      <w:rFonts w:ascii="Times New Roman" w:eastAsia="Times New Roman" w:hAnsi="Times New Roman" w:cs="Times New Roman"/>
      <w:sz w:val="20"/>
      <w:szCs w:val="20"/>
    </w:rPr>
  </w:style>
  <w:style w:type="paragraph" w:customStyle="1" w:styleId="NormalFont">
    <w:name w:val="Normal Font"/>
    <w:link w:val="NormalFontChar"/>
    <w:qFormat/>
    <w:rsid w:val="004809C3"/>
    <w:rPr>
      <w:rFonts w:ascii="Times New Roman" w:eastAsia="Times New Roman" w:hAnsi="Times New Roman" w:cs="Times New Roman"/>
      <w:sz w:val="20"/>
      <w:szCs w:val="20"/>
    </w:rPr>
  </w:style>
  <w:style w:type="paragraph" w:customStyle="1" w:styleId="StyleSmall11pt">
    <w:name w:val="Style Small + 11 pt"/>
    <w:uiPriority w:val="99"/>
    <w:qFormat/>
    <w:rsid w:val="004809C3"/>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4809C3"/>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4809C3"/>
    <w:rPr>
      <w:u w:val="single"/>
      <w:lang w:val="x-none" w:eastAsia="x-none"/>
    </w:rPr>
  </w:style>
  <w:style w:type="character" w:customStyle="1" w:styleId="StyleNormalFont11ptBoldUnderlineChar">
    <w:name w:val="Style Normal Font + 11 pt Bold Underline Char"/>
    <w:link w:val="StyleNormalFont11ptBoldUnderline"/>
    <w:locked/>
    <w:rsid w:val="004809C3"/>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4809C3"/>
    <w:rPr>
      <w:b/>
      <w:bCs/>
      <w:u w:val="single"/>
      <w:lang w:val="x-none" w:eastAsia="x-none"/>
    </w:rPr>
  </w:style>
  <w:style w:type="paragraph" w:customStyle="1" w:styleId="Smallfont0">
    <w:name w:val="Smallfont"/>
    <w:basedOn w:val="Normal"/>
    <w:uiPriority w:val="99"/>
    <w:qFormat/>
    <w:rsid w:val="004809C3"/>
    <w:rPr>
      <w:rFonts w:eastAsia="Times New Roman"/>
      <w:sz w:val="15"/>
    </w:rPr>
  </w:style>
  <w:style w:type="paragraph" w:customStyle="1" w:styleId="formatvorlage2">
    <w:name w:val="formatvorlage2"/>
    <w:basedOn w:val="Normal"/>
    <w:uiPriority w:val="99"/>
    <w:qFormat/>
    <w:rsid w:val="004809C3"/>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4809C3"/>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4809C3"/>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4809C3"/>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4809C3"/>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4809C3"/>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4809C3"/>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4809C3"/>
    <w:pPr>
      <w:spacing w:before="100" w:beforeAutospacing="1" w:after="100" w:afterAutospacing="1"/>
    </w:pPr>
    <w:rPr>
      <w:rFonts w:eastAsia="Times New Roman"/>
      <w:sz w:val="24"/>
    </w:rPr>
  </w:style>
  <w:style w:type="paragraph" w:customStyle="1" w:styleId="i1">
    <w:name w:val="i1"/>
    <w:basedOn w:val="Normal"/>
    <w:uiPriority w:val="99"/>
    <w:qFormat/>
    <w:rsid w:val="004809C3"/>
    <w:pPr>
      <w:spacing w:before="100" w:beforeAutospacing="1" w:after="100" w:afterAutospacing="1"/>
    </w:pPr>
    <w:rPr>
      <w:rFonts w:eastAsia="Times New Roman"/>
      <w:sz w:val="24"/>
    </w:rPr>
  </w:style>
  <w:style w:type="paragraph" w:customStyle="1" w:styleId="question">
    <w:name w:val="question"/>
    <w:basedOn w:val="Normal"/>
    <w:uiPriority w:val="99"/>
    <w:qFormat/>
    <w:rsid w:val="004809C3"/>
    <w:pPr>
      <w:spacing w:before="100" w:beforeAutospacing="1" w:after="100" w:afterAutospacing="1"/>
    </w:pPr>
    <w:rPr>
      <w:rFonts w:eastAsia="Times New Roman"/>
      <w:sz w:val="24"/>
    </w:rPr>
  </w:style>
  <w:style w:type="paragraph" w:customStyle="1" w:styleId="bodycopy">
    <w:name w:val="bodycopy"/>
    <w:basedOn w:val="Normal"/>
    <w:uiPriority w:val="99"/>
    <w:qFormat/>
    <w:rsid w:val="004809C3"/>
    <w:pPr>
      <w:spacing w:before="100" w:beforeAutospacing="1" w:after="100" w:afterAutospacing="1"/>
    </w:pPr>
    <w:rPr>
      <w:rFonts w:eastAsia="Times New Roman"/>
      <w:sz w:val="24"/>
    </w:rPr>
  </w:style>
  <w:style w:type="paragraph" w:customStyle="1" w:styleId="Fifth">
    <w:name w:val="Fifth"/>
    <w:basedOn w:val="Normal"/>
    <w:link w:val="FifthChar"/>
    <w:qFormat/>
    <w:rsid w:val="004809C3"/>
    <w:rPr>
      <w:rFonts w:eastAsia="Calibri"/>
    </w:rPr>
  </w:style>
  <w:style w:type="paragraph" w:customStyle="1" w:styleId="NoteLevel22">
    <w:name w:val="Note Level 22"/>
    <w:basedOn w:val="card"/>
    <w:next w:val="Normal"/>
    <w:uiPriority w:val="99"/>
    <w:qFormat/>
    <w:rsid w:val="004809C3"/>
    <w:pPr>
      <w:keepNext/>
      <w:spacing w:after="0" w:line="240" w:lineRule="auto"/>
    </w:pPr>
    <w:rPr>
      <w:rFonts w:ascii="Georgia" w:eastAsia="MS Gothic" w:hAnsi="Georgia" w:cs="Times New Roman"/>
      <w:bCs/>
      <w:sz w:val="16"/>
      <w:szCs w:val="20"/>
    </w:rPr>
  </w:style>
  <w:style w:type="paragraph" w:customStyle="1" w:styleId="wp-caption-text">
    <w:name w:val="wp-caption-text"/>
    <w:basedOn w:val="Normal"/>
    <w:qFormat/>
    <w:rsid w:val="004809C3"/>
    <w:pPr>
      <w:spacing w:before="100" w:beforeAutospacing="1" w:after="100" w:afterAutospacing="1"/>
    </w:pPr>
    <w:rPr>
      <w:rFonts w:eastAsia="Times New Roman"/>
      <w:sz w:val="24"/>
    </w:rPr>
  </w:style>
  <w:style w:type="paragraph" w:customStyle="1" w:styleId="svarticle">
    <w:name w:val="svarticle"/>
    <w:basedOn w:val="Normal"/>
    <w:uiPriority w:val="99"/>
    <w:qFormat/>
    <w:rsid w:val="004809C3"/>
    <w:pPr>
      <w:spacing w:before="100" w:beforeAutospacing="1" w:after="100" w:afterAutospacing="1"/>
    </w:pPr>
    <w:rPr>
      <w:rFonts w:eastAsia="Times New Roman"/>
      <w:sz w:val="24"/>
    </w:rPr>
  </w:style>
  <w:style w:type="paragraph" w:customStyle="1" w:styleId="canvas-atom">
    <w:name w:val="canvas-atom"/>
    <w:basedOn w:val="Normal"/>
    <w:uiPriority w:val="99"/>
    <w:qFormat/>
    <w:rsid w:val="004809C3"/>
    <w:pPr>
      <w:spacing w:before="100" w:beforeAutospacing="1" w:after="100" w:afterAutospacing="1"/>
    </w:pPr>
    <w:rPr>
      <w:sz w:val="24"/>
    </w:rPr>
  </w:style>
  <w:style w:type="paragraph" w:customStyle="1" w:styleId="tweet-text">
    <w:name w:val="tweet-text"/>
    <w:basedOn w:val="Normal"/>
    <w:uiPriority w:val="99"/>
    <w:qFormat/>
    <w:rsid w:val="004809C3"/>
    <w:pPr>
      <w:spacing w:before="100" w:beforeAutospacing="1" w:after="100" w:afterAutospacing="1"/>
    </w:pPr>
  </w:style>
  <w:style w:type="paragraph" w:customStyle="1" w:styleId="description">
    <w:name w:val="description"/>
    <w:basedOn w:val="Normal"/>
    <w:uiPriority w:val="99"/>
    <w:qFormat/>
    <w:rsid w:val="004809C3"/>
    <w:pPr>
      <w:spacing w:before="100" w:beforeAutospacing="1" w:after="100" w:afterAutospacing="1"/>
    </w:pPr>
  </w:style>
  <w:style w:type="paragraph" w:customStyle="1" w:styleId="graf">
    <w:name w:val="graf"/>
    <w:basedOn w:val="Normal"/>
    <w:uiPriority w:val="99"/>
    <w:qFormat/>
    <w:rsid w:val="004809C3"/>
    <w:pPr>
      <w:spacing w:before="100" w:beforeAutospacing="1" w:after="100" w:afterAutospacing="1"/>
    </w:pPr>
  </w:style>
  <w:style w:type="paragraph" w:customStyle="1" w:styleId="column">
    <w:name w:val="column"/>
    <w:basedOn w:val="Normal"/>
    <w:uiPriority w:val="99"/>
    <w:qFormat/>
    <w:rsid w:val="004809C3"/>
    <w:pPr>
      <w:spacing w:before="100" w:beforeAutospacing="1" w:after="100" w:afterAutospacing="1"/>
    </w:pPr>
  </w:style>
  <w:style w:type="paragraph" w:customStyle="1" w:styleId="recirc-container">
    <w:name w:val="recirc-container"/>
    <w:basedOn w:val="Normal"/>
    <w:uiPriority w:val="99"/>
    <w:qFormat/>
    <w:rsid w:val="004809C3"/>
    <w:pPr>
      <w:spacing w:before="100" w:beforeAutospacing="1" w:after="100" w:afterAutospacing="1"/>
    </w:pPr>
    <w:rPr>
      <w:sz w:val="24"/>
    </w:rPr>
  </w:style>
  <w:style w:type="paragraph" w:customStyle="1" w:styleId="interstitial-link">
    <w:name w:val="interstitial-link"/>
    <w:basedOn w:val="Normal"/>
    <w:uiPriority w:val="99"/>
    <w:qFormat/>
    <w:rsid w:val="004809C3"/>
    <w:pPr>
      <w:spacing w:before="100" w:beforeAutospacing="1" w:after="100" w:afterAutospacing="1"/>
    </w:pPr>
    <w:rPr>
      <w:sz w:val="24"/>
    </w:rPr>
  </w:style>
  <w:style w:type="paragraph" w:customStyle="1" w:styleId="see-also">
    <w:name w:val="see-also"/>
    <w:basedOn w:val="Normal"/>
    <w:uiPriority w:val="99"/>
    <w:qFormat/>
    <w:rsid w:val="004809C3"/>
    <w:pPr>
      <w:spacing w:before="100" w:beforeAutospacing="1" w:after="100" w:afterAutospacing="1"/>
    </w:pPr>
    <w:rPr>
      <w:sz w:val="24"/>
    </w:rPr>
  </w:style>
  <w:style w:type="character" w:styleId="SubtleEmphasis">
    <w:name w:val="Subtle Emphasis"/>
    <w:uiPriority w:val="19"/>
    <w:qFormat/>
    <w:rsid w:val="004809C3"/>
    <w:rPr>
      <w:rFonts w:ascii="Georgia" w:hAnsi="Georgia" w:hint="default"/>
      <w:i/>
      <w:iCs/>
      <w:color w:val="808080"/>
    </w:rPr>
  </w:style>
  <w:style w:type="character" w:customStyle="1" w:styleId="cardchar00">
    <w:name w:val="cardchar0"/>
    <w:basedOn w:val="DefaultParagraphFont"/>
    <w:rsid w:val="004809C3"/>
  </w:style>
  <w:style w:type="character" w:customStyle="1" w:styleId="UnderlineNon-bold">
    <w:name w:val="Underline Non - bold"/>
    <w:rsid w:val="004809C3"/>
    <w:rPr>
      <w:rFonts w:ascii="Times New Roman" w:hAnsi="Times New Roman" w:cs="Times New Roman" w:hint="default"/>
      <w:iCs/>
      <w:sz w:val="22"/>
      <w:u w:val="single"/>
    </w:rPr>
  </w:style>
  <w:style w:type="character" w:customStyle="1" w:styleId="Heading5Char2">
    <w:name w:val="Heading 5 Char2"/>
    <w:rsid w:val="004809C3"/>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4809C3"/>
    <w:rPr>
      <w:rFonts w:ascii="Arial" w:hAnsi="Arial" w:cs="Arial"/>
      <w:vanish/>
      <w:sz w:val="16"/>
      <w:szCs w:val="16"/>
    </w:rPr>
  </w:style>
  <w:style w:type="paragraph" w:styleId="z-TopofForm">
    <w:name w:val="HTML Top of Form"/>
    <w:basedOn w:val="Normal"/>
    <w:next w:val="Normal"/>
    <w:link w:val="z-TopofFormChar"/>
    <w:hidden/>
    <w:uiPriority w:val="99"/>
    <w:unhideWhenUsed/>
    <w:rsid w:val="004809C3"/>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4809C3"/>
    <w:rPr>
      <w:rFonts w:ascii="Arial" w:hAnsi="Arial" w:cs="Arial"/>
      <w:vanish/>
      <w:sz w:val="16"/>
      <w:szCs w:val="16"/>
    </w:rPr>
  </w:style>
  <w:style w:type="character" w:customStyle="1" w:styleId="z-BottomofFormChar">
    <w:name w:val="z-Bottom of Form Char"/>
    <w:basedOn w:val="DefaultParagraphFont"/>
    <w:link w:val="z-BottomofForm"/>
    <w:uiPriority w:val="99"/>
    <w:rsid w:val="004809C3"/>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4809C3"/>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4809C3"/>
    <w:rPr>
      <w:rFonts w:ascii="Arial" w:hAnsi="Arial" w:cs="Arial"/>
      <w:vanish/>
      <w:sz w:val="16"/>
      <w:szCs w:val="16"/>
    </w:rPr>
  </w:style>
  <w:style w:type="character" w:customStyle="1" w:styleId="authordate1">
    <w:name w:val="authordate"/>
    <w:rsid w:val="004809C3"/>
  </w:style>
  <w:style w:type="character" w:customStyle="1" w:styleId="underline0">
    <w:name w:val="%underline"/>
    <w:qFormat/>
    <w:rsid w:val="004809C3"/>
    <w:rPr>
      <w:rFonts w:ascii="Times New Roman" w:hAnsi="Times New Roman" w:cs="Times New Roman" w:hint="default"/>
      <w:strike w:val="0"/>
      <w:dstrike w:val="0"/>
      <w:sz w:val="16"/>
      <w:u w:val="none"/>
      <w:effect w:val="none"/>
    </w:rPr>
  </w:style>
  <w:style w:type="character" w:customStyle="1" w:styleId="AUNDERLINE0">
    <w:name w:val="AUNDERLINE"/>
    <w:qFormat/>
    <w:rsid w:val="004809C3"/>
    <w:rPr>
      <w:rFonts w:ascii="Times New Roman" w:hAnsi="Times New Roman" w:cs="Times New Roman" w:hint="default"/>
      <w:sz w:val="20"/>
      <w:u w:val="single"/>
    </w:rPr>
  </w:style>
  <w:style w:type="character" w:customStyle="1" w:styleId="UnderlinedCharChar">
    <w:name w:val="Underlined Char Char"/>
    <w:rsid w:val="004809C3"/>
    <w:rPr>
      <w:rFonts w:ascii="Garamond" w:hAnsi="Garamond" w:hint="default"/>
      <w:szCs w:val="28"/>
      <w:u w:val="single"/>
      <w:lang w:val="en-US" w:eastAsia="en-US" w:bidi="ar-SA"/>
    </w:rPr>
  </w:style>
  <w:style w:type="character" w:customStyle="1" w:styleId="slug-doi">
    <w:name w:val="slug-doi"/>
    <w:basedOn w:val="DefaultParagraphFont"/>
    <w:rsid w:val="004809C3"/>
  </w:style>
  <w:style w:type="character" w:customStyle="1" w:styleId="af">
    <w:name w:val="af"/>
    <w:basedOn w:val="DefaultParagraphFont"/>
    <w:rsid w:val="004809C3"/>
  </w:style>
  <w:style w:type="character" w:customStyle="1" w:styleId="ab">
    <w:name w:val="ab"/>
    <w:basedOn w:val="DefaultParagraphFont"/>
    <w:rsid w:val="004809C3"/>
  </w:style>
  <w:style w:type="character" w:customStyle="1" w:styleId="em">
    <w:name w:val="em"/>
    <w:basedOn w:val="DefaultParagraphFont"/>
    <w:rsid w:val="004809C3"/>
  </w:style>
  <w:style w:type="character" w:customStyle="1" w:styleId="au">
    <w:name w:val="au"/>
    <w:basedOn w:val="DefaultParagraphFont"/>
    <w:rsid w:val="004809C3"/>
  </w:style>
  <w:style w:type="character" w:customStyle="1" w:styleId="ti">
    <w:name w:val="ti"/>
    <w:basedOn w:val="DefaultParagraphFont"/>
    <w:rsid w:val="004809C3"/>
  </w:style>
  <w:style w:type="character" w:customStyle="1" w:styleId="subheadblue">
    <w:name w:val="subhead_blue"/>
    <w:basedOn w:val="DefaultParagraphFont"/>
    <w:rsid w:val="004809C3"/>
  </w:style>
  <w:style w:type="character" w:customStyle="1" w:styleId="affiliation">
    <w:name w:val="affiliation"/>
    <w:basedOn w:val="DefaultParagraphFont"/>
    <w:rsid w:val="004809C3"/>
  </w:style>
  <w:style w:type="character" w:customStyle="1" w:styleId="slug-doi-wrapper">
    <w:name w:val="slug-doi-wrapper"/>
    <w:basedOn w:val="DefaultParagraphFont"/>
    <w:rsid w:val="004809C3"/>
  </w:style>
  <w:style w:type="character" w:customStyle="1" w:styleId="slug-metadata-noteahead-of-print">
    <w:name w:val="slug-metadata-note ahead-of-print"/>
    <w:basedOn w:val="DefaultParagraphFont"/>
    <w:rsid w:val="004809C3"/>
  </w:style>
  <w:style w:type="character" w:customStyle="1" w:styleId="slug-ahead-of-print-date">
    <w:name w:val="slug-ahead-of-print-date"/>
    <w:basedOn w:val="DefaultParagraphFont"/>
    <w:rsid w:val="004809C3"/>
  </w:style>
  <w:style w:type="character" w:customStyle="1" w:styleId="medium-bold">
    <w:name w:val="medium-bold"/>
    <w:basedOn w:val="DefaultParagraphFont"/>
    <w:rsid w:val="004809C3"/>
  </w:style>
  <w:style w:type="character" w:customStyle="1" w:styleId="updated-short-citation">
    <w:name w:val="updated-short-citation"/>
    <w:basedOn w:val="DefaultParagraphFont"/>
    <w:rsid w:val="004809C3"/>
  </w:style>
  <w:style w:type="character" w:customStyle="1" w:styleId="goohl0">
    <w:name w:val="goohl0"/>
    <w:basedOn w:val="DefaultParagraphFont"/>
    <w:rsid w:val="004809C3"/>
  </w:style>
  <w:style w:type="character" w:customStyle="1" w:styleId="CharChar6">
    <w:name w:val="Char Char6"/>
    <w:rsid w:val="004809C3"/>
    <w:rPr>
      <w:rFonts w:ascii="Arial" w:hAnsi="Arial" w:cs="Arial" w:hint="default"/>
      <w:bCs/>
      <w:sz w:val="16"/>
      <w:szCs w:val="26"/>
      <w:lang w:val="en-US" w:eastAsia="en-US" w:bidi="ar-SA"/>
    </w:rPr>
  </w:style>
  <w:style w:type="character" w:customStyle="1" w:styleId="TagCharChar1">
    <w:name w:val="Tag Char Char1"/>
    <w:rsid w:val="004809C3"/>
    <w:rPr>
      <w:b/>
      <w:bCs w:val="0"/>
      <w:sz w:val="24"/>
      <w:szCs w:val="24"/>
      <w:lang w:val="en-US" w:eastAsia="en-US" w:bidi="ar-SA"/>
    </w:rPr>
  </w:style>
  <w:style w:type="character" w:customStyle="1" w:styleId="12TimesNewRoman">
    <w:name w:val="12 Times New Roman"/>
    <w:rsid w:val="004809C3"/>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4809C3"/>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4809C3"/>
    <w:rPr>
      <w:rFonts w:ascii="Times New Roman" w:hAnsi="Times New Roman" w:cs="Times New Roman" w:hint="default"/>
      <w:strike w:val="0"/>
      <w:dstrike w:val="0"/>
      <w:sz w:val="14"/>
      <w:u w:val="none"/>
      <w:effect w:val="none"/>
    </w:rPr>
  </w:style>
  <w:style w:type="character" w:customStyle="1" w:styleId="F8-UnderlineBold">
    <w:name w:val="F8 - Underline/Bold"/>
    <w:rsid w:val="004809C3"/>
    <w:rPr>
      <w:rFonts w:ascii="Times New Roman" w:hAnsi="Times New Roman" w:cs="Times New Roman" w:hint="default"/>
      <w:b/>
      <w:bCs w:val="0"/>
      <w:sz w:val="20"/>
      <w:u w:val="single"/>
    </w:rPr>
  </w:style>
  <w:style w:type="character" w:customStyle="1" w:styleId="F7-SmallFont">
    <w:name w:val="F7 - Small Font"/>
    <w:rsid w:val="004809C3"/>
    <w:rPr>
      <w:rFonts w:ascii="Times New Roman" w:hAnsi="Times New Roman" w:cs="Times New Roman" w:hint="default"/>
      <w:sz w:val="14"/>
    </w:rPr>
  </w:style>
  <w:style w:type="character" w:customStyle="1" w:styleId="Brief-Bold">
    <w:name w:val="Brief - Bold"/>
    <w:rsid w:val="004809C3"/>
    <w:rPr>
      <w:rFonts w:ascii="Times New Roman" w:hAnsi="Times New Roman" w:cs="Times New Roman" w:hint="default"/>
      <w:b/>
      <w:bCs w:val="0"/>
    </w:rPr>
  </w:style>
  <w:style w:type="character" w:customStyle="1" w:styleId="Card-Underline">
    <w:name w:val="Card - Underline"/>
    <w:rsid w:val="004809C3"/>
    <w:rPr>
      <w:rFonts w:ascii="Times New Roman" w:hAnsi="Times New Roman" w:cs="Times New Roman" w:hint="default"/>
      <w:u w:val="single"/>
    </w:rPr>
  </w:style>
  <w:style w:type="character" w:customStyle="1" w:styleId="beriefunderline">
    <w:name w:val="berief = underline"/>
    <w:rsid w:val="004809C3"/>
    <w:rPr>
      <w:rFonts w:ascii="Times New Roman" w:eastAsia="Times New Roman" w:hAnsi="Times New Roman" w:cs="Times New Roman" w:hint="default"/>
      <w:sz w:val="20"/>
      <w:u w:val="single"/>
    </w:rPr>
  </w:style>
  <w:style w:type="character" w:customStyle="1" w:styleId="BoldText10pt">
    <w:name w:val="Bold Text 10 pt"/>
    <w:rsid w:val="004809C3"/>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4809C3"/>
  </w:style>
  <w:style w:type="character" w:customStyle="1" w:styleId="SC4208902">
    <w:name w:val="SC.4.208902"/>
    <w:rsid w:val="004809C3"/>
    <w:rPr>
      <w:rFonts w:ascii="Century" w:hAnsi="Century" w:cs="Century" w:hint="default"/>
      <w:color w:val="000000"/>
      <w:sz w:val="22"/>
      <w:szCs w:val="22"/>
    </w:rPr>
  </w:style>
  <w:style w:type="character" w:customStyle="1" w:styleId="SC4208915">
    <w:name w:val="SC.4.208915"/>
    <w:rsid w:val="004809C3"/>
    <w:rPr>
      <w:rFonts w:ascii="Century" w:hAnsi="Century" w:cs="Century" w:hint="default"/>
      <w:color w:val="000000"/>
      <w:sz w:val="13"/>
      <w:szCs w:val="13"/>
    </w:rPr>
  </w:style>
  <w:style w:type="character" w:customStyle="1" w:styleId="SC273764">
    <w:name w:val="SC.2.73764"/>
    <w:rsid w:val="004809C3"/>
    <w:rPr>
      <w:rFonts w:ascii="Century" w:hAnsi="Century" w:cs="Century" w:hint="default"/>
      <w:color w:val="000000"/>
      <w:sz w:val="72"/>
      <w:szCs w:val="72"/>
    </w:rPr>
  </w:style>
  <w:style w:type="character" w:customStyle="1" w:styleId="SC273779">
    <w:name w:val="SC.2.73779"/>
    <w:rsid w:val="004809C3"/>
    <w:rPr>
      <w:rFonts w:ascii="Century" w:hAnsi="Century" w:cs="Century" w:hint="default"/>
      <w:color w:val="000000"/>
      <w:sz w:val="40"/>
      <w:szCs w:val="40"/>
    </w:rPr>
  </w:style>
  <w:style w:type="character" w:customStyle="1" w:styleId="SC273763">
    <w:name w:val="SC.2.73763"/>
    <w:rsid w:val="004809C3"/>
    <w:rPr>
      <w:rFonts w:ascii="Century" w:hAnsi="Century" w:cs="Century" w:hint="default"/>
      <w:b/>
      <w:bCs/>
      <w:color w:val="000000"/>
    </w:rPr>
  </w:style>
  <w:style w:type="character" w:customStyle="1" w:styleId="SC4208910">
    <w:name w:val="SC.4.208910"/>
    <w:rsid w:val="004809C3"/>
    <w:rPr>
      <w:rFonts w:ascii="Century" w:hAnsi="Century" w:cs="Century" w:hint="default"/>
      <w:color w:val="000000"/>
      <w:sz w:val="28"/>
      <w:szCs w:val="28"/>
    </w:rPr>
  </w:style>
  <w:style w:type="character" w:customStyle="1" w:styleId="SC4208911">
    <w:name w:val="SC.4.208911"/>
    <w:rsid w:val="004809C3"/>
    <w:rPr>
      <w:rFonts w:ascii="Century" w:hAnsi="Century" w:cs="Century" w:hint="default"/>
      <w:color w:val="000000"/>
    </w:rPr>
  </w:style>
  <w:style w:type="character" w:customStyle="1" w:styleId="articlesubtitle">
    <w:name w:val="article_sub_title"/>
    <w:basedOn w:val="DefaultParagraphFont"/>
    <w:rsid w:val="004809C3"/>
  </w:style>
  <w:style w:type="character" w:customStyle="1" w:styleId="newsdate2">
    <w:name w:val="news_date2"/>
    <w:basedOn w:val="DefaultParagraphFont"/>
    <w:rsid w:val="004809C3"/>
  </w:style>
  <w:style w:type="character" w:customStyle="1" w:styleId="readarticleheader">
    <w:name w:val="readarticleheader"/>
    <w:basedOn w:val="DefaultParagraphFont"/>
    <w:rsid w:val="004809C3"/>
  </w:style>
  <w:style w:type="character" w:customStyle="1" w:styleId="UnderlineChar20">
    <w:name w:val="Underline Char2"/>
    <w:rsid w:val="004809C3"/>
    <w:rPr>
      <w:rFonts w:ascii="Trebuchet MS" w:hAnsi="Trebuchet MS" w:hint="default"/>
      <w:u w:val="thick"/>
      <w:lang w:val="en-US" w:eastAsia="zh-CN" w:bidi="ar-SA"/>
    </w:rPr>
  </w:style>
  <w:style w:type="character" w:customStyle="1" w:styleId="BoldUnderliningChar">
    <w:name w:val="Bold Underlining Char"/>
    <w:rsid w:val="004809C3"/>
    <w:rPr>
      <w:rFonts w:ascii="Arial Narrow" w:eastAsia="Times New Roman" w:hAnsi="Arial Narrow" w:hint="default"/>
      <w:b/>
      <w:bCs w:val="0"/>
      <w:szCs w:val="24"/>
      <w:u w:val="single"/>
      <w:lang w:val="en-GB" w:eastAsia="en-US" w:bidi="ar-SA"/>
    </w:rPr>
  </w:style>
  <w:style w:type="character" w:customStyle="1" w:styleId="medium-normal1">
    <w:name w:val="medium-normal1"/>
    <w:rsid w:val="004809C3"/>
    <w:rPr>
      <w:rFonts w:ascii="Arial" w:hAnsi="Arial" w:cs="Arial" w:hint="default"/>
      <w:b w:val="0"/>
      <w:bCs w:val="0"/>
      <w:i w:val="0"/>
      <w:iCs w:val="0"/>
      <w:sz w:val="20"/>
      <w:szCs w:val="20"/>
    </w:rPr>
  </w:style>
  <w:style w:type="character" w:customStyle="1" w:styleId="UnderlinedCardChar0">
    <w:name w:val="Underlined Card Char"/>
    <w:rsid w:val="004809C3"/>
    <w:rPr>
      <w:rFonts w:ascii="Palatino Linotype" w:hAnsi="Palatino Linotype" w:hint="default"/>
      <w:u w:val="single"/>
      <w:lang w:val="en-US" w:eastAsia="en-US" w:bidi="ar-SA"/>
    </w:rPr>
  </w:style>
  <w:style w:type="character" w:customStyle="1" w:styleId="char">
    <w:name w:val="char"/>
    <w:basedOn w:val="DefaultParagraphFont"/>
    <w:rsid w:val="004809C3"/>
  </w:style>
  <w:style w:type="character" w:customStyle="1" w:styleId="UnderlineCharCharCharCharCharChar">
    <w:name w:val="Underline Char Char Char Char Char Char"/>
    <w:rsid w:val="004809C3"/>
    <w:rPr>
      <w:rFonts w:ascii="Arial Narrow" w:hAnsi="Arial Narrow" w:hint="default"/>
      <w:szCs w:val="24"/>
      <w:u w:val="single"/>
      <w:lang w:val="en-US" w:eastAsia="en-US" w:bidi="ar-SA"/>
    </w:rPr>
  </w:style>
  <w:style w:type="character" w:customStyle="1" w:styleId="klink">
    <w:name w:val="klink"/>
    <w:basedOn w:val="DefaultParagraphFont"/>
    <w:rsid w:val="004809C3"/>
  </w:style>
  <w:style w:type="character" w:customStyle="1" w:styleId="date10">
    <w:name w:val="date1"/>
    <w:basedOn w:val="DefaultParagraphFont"/>
    <w:rsid w:val="004809C3"/>
  </w:style>
  <w:style w:type="character" w:customStyle="1" w:styleId="bolding1">
    <w:name w:val="bolding1"/>
    <w:rsid w:val="004809C3"/>
    <w:rPr>
      <w:b/>
      <w:bCs/>
    </w:rPr>
  </w:style>
  <w:style w:type="character" w:customStyle="1" w:styleId="bookoptions1">
    <w:name w:val="book_options1"/>
    <w:rsid w:val="004809C3"/>
    <w:rPr>
      <w:b/>
      <w:bCs/>
      <w:color w:val="333366"/>
    </w:rPr>
  </w:style>
  <w:style w:type="character" w:customStyle="1" w:styleId="descriptionblock">
    <w:name w:val="description block"/>
    <w:basedOn w:val="DefaultParagraphFont"/>
    <w:rsid w:val="004809C3"/>
  </w:style>
  <w:style w:type="character" w:customStyle="1" w:styleId="detailsboxblock">
    <w:name w:val="detailsbox block"/>
    <w:basedOn w:val="DefaultParagraphFont"/>
    <w:rsid w:val="004809C3"/>
  </w:style>
  <w:style w:type="character" w:customStyle="1" w:styleId="Char3">
    <w:name w:val="Char3"/>
    <w:rsid w:val="004809C3"/>
    <w:rPr>
      <w:rFonts w:ascii="Arial" w:hAnsi="Arial" w:cs="Arial" w:hint="default"/>
      <w:bCs/>
      <w:u w:val="thick"/>
      <w:lang w:val="en-US" w:eastAsia="en-US" w:bidi="ar-SA"/>
    </w:rPr>
  </w:style>
  <w:style w:type="character" w:customStyle="1" w:styleId="texto11">
    <w:name w:val="texto11"/>
    <w:rsid w:val="004809C3"/>
    <w:rPr>
      <w:rFonts w:ascii="Arial" w:hAnsi="Arial" w:cs="Arial" w:hint="default"/>
      <w:b w:val="0"/>
      <w:bCs w:val="0"/>
      <w:i w:val="0"/>
      <w:iCs w:val="0"/>
      <w:caps w:val="0"/>
      <w:color w:val="000000"/>
      <w:sz w:val="26"/>
      <w:szCs w:val="26"/>
    </w:rPr>
  </w:style>
  <w:style w:type="character" w:customStyle="1" w:styleId="CardTagChar">
    <w:name w:val="Card Tag Char"/>
    <w:rsid w:val="004809C3"/>
    <w:rPr>
      <w:rFonts w:ascii="Arial Narrow" w:hAnsi="Arial Narrow" w:hint="default"/>
      <w:b/>
      <w:bCs w:val="0"/>
      <w:sz w:val="24"/>
      <w:szCs w:val="24"/>
      <w:lang w:val="en-US" w:eastAsia="en-US" w:bidi="ar-SA"/>
    </w:rPr>
  </w:style>
  <w:style w:type="character" w:customStyle="1" w:styleId="DebateCiteCharCharChar">
    <w:name w:val="Debate Cite Char Char Char"/>
    <w:rsid w:val="004809C3"/>
    <w:rPr>
      <w:b/>
      <w:bCs w:val="0"/>
      <w:sz w:val="32"/>
      <w:szCs w:val="32"/>
      <w:lang w:val="en-US" w:eastAsia="en-US" w:bidi="ar-SA"/>
    </w:rPr>
  </w:style>
  <w:style w:type="character" w:customStyle="1" w:styleId="Style10ptBold">
    <w:name w:val="Style 10 pt Bold"/>
    <w:rsid w:val="004809C3"/>
    <w:rPr>
      <w:b/>
      <w:bCs/>
      <w:sz w:val="20"/>
    </w:rPr>
  </w:style>
  <w:style w:type="character" w:customStyle="1" w:styleId="text9">
    <w:name w:val="text9"/>
    <w:basedOn w:val="DefaultParagraphFont"/>
    <w:rsid w:val="004809C3"/>
  </w:style>
  <w:style w:type="character" w:customStyle="1" w:styleId="text21">
    <w:name w:val="text21"/>
    <w:basedOn w:val="DefaultParagraphFont"/>
    <w:rsid w:val="004809C3"/>
  </w:style>
  <w:style w:type="character" w:customStyle="1" w:styleId="text19">
    <w:name w:val="text19"/>
    <w:basedOn w:val="DefaultParagraphFont"/>
    <w:rsid w:val="004809C3"/>
  </w:style>
  <w:style w:type="character" w:customStyle="1" w:styleId="term2">
    <w:name w:val="term2"/>
    <w:rsid w:val="004809C3"/>
    <w:rPr>
      <w:b/>
      <w:bCs/>
    </w:rPr>
  </w:style>
  <w:style w:type="character" w:customStyle="1" w:styleId="pmterms12">
    <w:name w:val="pmterms12"/>
    <w:rsid w:val="004809C3"/>
    <w:rPr>
      <w:b/>
      <w:bCs/>
      <w:i w:val="0"/>
      <w:iCs w:val="0"/>
      <w:color w:val="000000"/>
    </w:rPr>
  </w:style>
  <w:style w:type="character" w:customStyle="1" w:styleId="ToReadChar">
    <w:name w:val="To Read Char"/>
    <w:rsid w:val="004809C3"/>
    <w:rPr>
      <w:rFonts w:ascii="Verdana" w:hAnsi="Verdana" w:hint="default"/>
      <w:b/>
      <w:bCs w:val="0"/>
      <w:szCs w:val="24"/>
      <w:u w:val="single"/>
      <w:lang w:val="en-US" w:eastAsia="en-US" w:bidi="ar-SA"/>
    </w:rPr>
  </w:style>
  <w:style w:type="character" w:customStyle="1" w:styleId="ToReadCharChar">
    <w:name w:val="To Read Char Char"/>
    <w:rsid w:val="004809C3"/>
    <w:rPr>
      <w:rFonts w:ascii="Verdana" w:hAnsi="Verdana" w:hint="default"/>
      <w:b/>
      <w:bCs w:val="0"/>
      <w:szCs w:val="24"/>
      <w:u w:val="single"/>
      <w:lang w:val="en-US" w:eastAsia="en-US" w:bidi="ar-SA"/>
    </w:rPr>
  </w:style>
  <w:style w:type="character" w:customStyle="1" w:styleId="bio">
    <w:name w:val="bio"/>
    <w:basedOn w:val="DefaultParagraphFont"/>
    <w:rsid w:val="004809C3"/>
  </w:style>
  <w:style w:type="character" w:customStyle="1" w:styleId="storytextstyle">
    <w:name w:val="storytextstyle"/>
    <w:basedOn w:val="DefaultParagraphFont"/>
    <w:rsid w:val="004809C3"/>
  </w:style>
  <w:style w:type="character" w:customStyle="1" w:styleId="cardunderlinedCharChar">
    <w:name w:val="card underlined Char Char"/>
    <w:rsid w:val="004809C3"/>
    <w:rPr>
      <w:rFonts w:ascii="Arial" w:hAnsi="Arial" w:cs="Arial" w:hint="default"/>
      <w:sz w:val="22"/>
      <w:szCs w:val="24"/>
      <w:u w:val="single"/>
      <w:lang w:val="en-US" w:eastAsia="en-US" w:bidi="ar-SA"/>
    </w:rPr>
  </w:style>
  <w:style w:type="character" w:customStyle="1" w:styleId="Style2Char0">
    <w:name w:val="Style2 Char"/>
    <w:rsid w:val="004809C3"/>
    <w:rPr>
      <w:rFonts w:ascii="Book Antiqua" w:hAnsi="Book Antiqua" w:hint="default"/>
      <w:u w:val="thick"/>
      <w:lang w:val="en-US" w:eastAsia="en-US" w:bidi="ar-SA"/>
    </w:rPr>
  </w:style>
  <w:style w:type="character" w:customStyle="1" w:styleId="Style2Char1">
    <w:name w:val="Style2 Char1"/>
    <w:rsid w:val="004809C3"/>
    <w:rPr>
      <w:rFonts w:ascii="Book Antiqua" w:hAnsi="Book Antiqua" w:hint="default"/>
      <w:szCs w:val="24"/>
      <w:u w:val="thick"/>
      <w:lang w:val="en-US" w:eastAsia="en-US" w:bidi="ar-SA"/>
    </w:rPr>
  </w:style>
  <w:style w:type="character" w:customStyle="1" w:styleId="articlehead21">
    <w:name w:val="articlehead21"/>
    <w:rsid w:val="004809C3"/>
    <w:rPr>
      <w:rFonts w:ascii="Arial" w:hAnsi="Arial" w:cs="Arial" w:hint="default"/>
      <w:b/>
      <w:bCs/>
      <w:color w:val="660000"/>
      <w:sz w:val="20"/>
      <w:szCs w:val="20"/>
    </w:rPr>
  </w:style>
  <w:style w:type="character" w:customStyle="1" w:styleId="TagCiteChar1">
    <w:name w:val="Tag/Cite Char1"/>
    <w:rsid w:val="004809C3"/>
    <w:rPr>
      <w:b/>
      <w:bCs w:val="0"/>
      <w:lang w:val="en-US" w:eastAsia="en-US" w:bidi="ar-SA"/>
    </w:rPr>
  </w:style>
  <w:style w:type="character" w:customStyle="1" w:styleId="goohl2">
    <w:name w:val="goohl2"/>
    <w:basedOn w:val="DefaultParagraphFont"/>
    <w:rsid w:val="004809C3"/>
  </w:style>
  <w:style w:type="character" w:customStyle="1" w:styleId="CardCharChar0">
    <w:name w:val="Card Char Char"/>
    <w:rsid w:val="004809C3"/>
    <w:rPr>
      <w:lang w:val="en-US" w:eastAsia="en-US" w:bidi="ar-SA"/>
    </w:rPr>
  </w:style>
  <w:style w:type="character" w:customStyle="1" w:styleId="BriefTitle1Char">
    <w:name w:val="Brief Title 1 Char"/>
    <w:rsid w:val="004809C3"/>
    <w:rPr>
      <w:b/>
      <w:bCs w:val="0"/>
      <w:u w:val="single"/>
      <w:lang w:val="en-US" w:eastAsia="en-US" w:bidi="ar-SA"/>
    </w:rPr>
  </w:style>
  <w:style w:type="character" w:customStyle="1" w:styleId="TagCiteCharChar">
    <w:name w:val="Tag/Cite Char Char"/>
    <w:rsid w:val="004809C3"/>
    <w:rPr>
      <w:b/>
      <w:bCs w:val="0"/>
      <w:lang w:val="en-US" w:eastAsia="en-US" w:bidi="ar-SA"/>
    </w:rPr>
  </w:style>
  <w:style w:type="character" w:customStyle="1" w:styleId="btx">
    <w:name w:val="btx"/>
    <w:basedOn w:val="DefaultParagraphFont"/>
    <w:rsid w:val="004809C3"/>
  </w:style>
  <w:style w:type="character" w:customStyle="1" w:styleId="CardChar1">
    <w:name w:val="Card Char1"/>
    <w:rsid w:val="004809C3"/>
    <w:rPr>
      <w:lang w:val="en-US" w:eastAsia="en-US" w:bidi="ar-SA"/>
    </w:rPr>
  </w:style>
  <w:style w:type="character" w:customStyle="1" w:styleId="prodgeneral1">
    <w:name w:val="prodgeneral1"/>
    <w:rsid w:val="004809C3"/>
    <w:rPr>
      <w:rFonts w:ascii="Verdana" w:hAnsi="Verdana" w:hint="default"/>
      <w:b w:val="0"/>
      <w:bCs w:val="0"/>
      <w:caps w:val="0"/>
      <w:color w:val="000000"/>
      <w:spacing w:val="0"/>
      <w:sz w:val="16"/>
      <w:szCs w:val="16"/>
    </w:rPr>
  </w:style>
  <w:style w:type="character" w:customStyle="1" w:styleId="summary1">
    <w:name w:val="summary1"/>
    <w:rsid w:val="004809C3"/>
    <w:rPr>
      <w:rFonts w:ascii="Arial" w:hAnsi="Arial" w:cs="Arial" w:hint="default"/>
      <w:sz w:val="18"/>
      <w:szCs w:val="18"/>
    </w:rPr>
  </w:style>
  <w:style w:type="character" w:customStyle="1" w:styleId="text3">
    <w:name w:val="text3"/>
    <w:basedOn w:val="DefaultParagraphFont"/>
    <w:rsid w:val="004809C3"/>
  </w:style>
  <w:style w:type="character" w:customStyle="1" w:styleId="cardtextsmallChar">
    <w:name w:val="card text small Char"/>
    <w:rsid w:val="004809C3"/>
    <w:rPr>
      <w:rFonts w:ascii="Arial Narrow" w:hAnsi="Arial Narrow" w:hint="default"/>
      <w:sz w:val="16"/>
      <w:szCs w:val="24"/>
      <w:lang w:val="en-US" w:eastAsia="en-US" w:bidi="ar-SA"/>
    </w:rPr>
  </w:style>
  <w:style w:type="character" w:customStyle="1" w:styleId="countrytitle1">
    <w:name w:val="countrytitle1"/>
    <w:rsid w:val="004809C3"/>
    <w:rPr>
      <w:rFonts w:ascii="Verdana" w:hAnsi="Verdana" w:hint="default"/>
      <w:b/>
      <w:bCs/>
      <w:color w:val="293643"/>
      <w:sz w:val="24"/>
      <w:szCs w:val="24"/>
    </w:rPr>
  </w:style>
  <w:style w:type="character" w:customStyle="1" w:styleId="storyheader1">
    <w:name w:val="storyheader1"/>
    <w:rsid w:val="004809C3"/>
    <w:rPr>
      <w:rFonts w:ascii="Verdana" w:hAnsi="Verdana" w:hint="default"/>
      <w:b/>
      <w:bCs/>
      <w:color w:val="000000"/>
      <w:sz w:val="21"/>
      <w:szCs w:val="21"/>
    </w:rPr>
  </w:style>
  <w:style w:type="character" w:customStyle="1" w:styleId="cardunderlinedChar0">
    <w:name w:val="card underlined Char"/>
    <w:rsid w:val="004809C3"/>
    <w:rPr>
      <w:rFonts w:ascii="Arial" w:hAnsi="Arial" w:cs="Arial" w:hint="default"/>
      <w:sz w:val="22"/>
      <w:szCs w:val="24"/>
      <w:u w:val="single"/>
      <w:lang w:val="en-US" w:eastAsia="en-US" w:bidi="ar-SA"/>
    </w:rPr>
  </w:style>
  <w:style w:type="character" w:customStyle="1" w:styleId="article1">
    <w:name w:val="article1"/>
    <w:rsid w:val="004809C3"/>
    <w:rPr>
      <w:rFonts w:ascii="Verdana" w:hAnsi="Verdana" w:hint="default"/>
      <w:color w:val="333333"/>
      <w:sz w:val="16"/>
      <w:szCs w:val="16"/>
    </w:rPr>
  </w:style>
  <w:style w:type="character" w:customStyle="1" w:styleId="story-posted-date1">
    <w:name w:val="story-posted-date1"/>
    <w:rsid w:val="004809C3"/>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4809C3"/>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4809C3"/>
  </w:style>
  <w:style w:type="character" w:customStyle="1" w:styleId="textmedium">
    <w:name w:val="textmedium"/>
    <w:basedOn w:val="DefaultParagraphFont"/>
    <w:rsid w:val="004809C3"/>
  </w:style>
  <w:style w:type="character" w:customStyle="1" w:styleId="citation1">
    <w:name w:val="citation1"/>
    <w:rsid w:val="004809C3"/>
    <w:rPr>
      <w:rFonts w:ascii="Verdana" w:hAnsi="Verdana" w:hint="default"/>
      <w:sz w:val="17"/>
      <w:szCs w:val="17"/>
    </w:rPr>
  </w:style>
  <w:style w:type="character" w:customStyle="1" w:styleId="hithighlite">
    <w:name w:val="hithighlite"/>
    <w:basedOn w:val="DefaultParagraphFont"/>
    <w:rsid w:val="004809C3"/>
  </w:style>
  <w:style w:type="character" w:customStyle="1" w:styleId="articlecontent">
    <w:name w:val="articlecontent"/>
    <w:basedOn w:val="DefaultParagraphFont"/>
    <w:rsid w:val="004809C3"/>
  </w:style>
  <w:style w:type="character" w:customStyle="1" w:styleId="fource1">
    <w:name w:val="fource1"/>
    <w:rsid w:val="004809C3"/>
    <w:rPr>
      <w:sz w:val="34"/>
      <w:szCs w:val="34"/>
    </w:rPr>
  </w:style>
  <w:style w:type="character" w:customStyle="1" w:styleId="LanguageStrikeChar">
    <w:name w:val="Language Strike Char"/>
    <w:rsid w:val="004809C3"/>
    <w:rPr>
      <w:rFonts w:ascii="Arial Narrow" w:hAnsi="Arial Narrow" w:hint="default"/>
      <w:strike/>
      <w:szCs w:val="24"/>
      <w:lang w:val="en-US" w:eastAsia="en-US" w:bidi="ar-SA"/>
    </w:rPr>
  </w:style>
  <w:style w:type="character" w:customStyle="1" w:styleId="normal11">
    <w:name w:val="normal1"/>
    <w:basedOn w:val="DefaultParagraphFont"/>
    <w:rsid w:val="004809C3"/>
  </w:style>
  <w:style w:type="character" w:customStyle="1" w:styleId="ds">
    <w:name w:val="ds"/>
    <w:basedOn w:val="DefaultParagraphFont"/>
    <w:rsid w:val="004809C3"/>
  </w:style>
  <w:style w:type="character" w:customStyle="1" w:styleId="UnderliningChar1">
    <w:name w:val="Underlining Char1"/>
    <w:rsid w:val="004809C3"/>
    <w:rPr>
      <w:rFonts w:ascii="Arial Narrow" w:hAnsi="Arial Narrow" w:hint="default"/>
      <w:szCs w:val="24"/>
      <w:u w:val="single"/>
      <w:lang w:val="en-US" w:eastAsia="en-US" w:bidi="ar-SA"/>
    </w:rPr>
  </w:style>
  <w:style w:type="character" w:customStyle="1" w:styleId="UnderliningChar2">
    <w:name w:val="Underlining Char2"/>
    <w:rsid w:val="004809C3"/>
    <w:rPr>
      <w:rFonts w:ascii="Arial Narrow" w:hAnsi="Arial Narrow" w:hint="default"/>
      <w:szCs w:val="24"/>
      <w:u w:val="single"/>
      <w:lang w:val="en-US" w:eastAsia="en-US" w:bidi="ar-SA"/>
    </w:rPr>
  </w:style>
  <w:style w:type="character" w:customStyle="1" w:styleId="MicroTextChar1">
    <w:name w:val="MicroText Char1"/>
    <w:rsid w:val="004809C3"/>
    <w:rPr>
      <w:rFonts w:ascii="Arial Narrow" w:hAnsi="Arial Narrow" w:hint="default"/>
      <w:sz w:val="12"/>
      <w:szCs w:val="24"/>
      <w:lang w:val="en-US" w:eastAsia="en-US" w:bidi="ar-SA"/>
    </w:rPr>
  </w:style>
  <w:style w:type="character" w:customStyle="1" w:styleId="DefaultPara">
    <w:name w:val="Default Para"/>
    <w:rsid w:val="004809C3"/>
    <w:rPr>
      <w:sz w:val="20"/>
    </w:rPr>
  </w:style>
  <w:style w:type="character" w:customStyle="1" w:styleId="SYSHYPERTEXT">
    <w:name w:val="SYS_HYPERTEXT"/>
    <w:rsid w:val="004809C3"/>
    <w:rPr>
      <w:color w:val="0000FF"/>
      <w:u w:val="single"/>
    </w:rPr>
  </w:style>
  <w:style w:type="character" w:customStyle="1" w:styleId="Hyperlink1">
    <w:name w:val="Hyperlink1"/>
    <w:rsid w:val="004809C3"/>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4809C3"/>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4809C3"/>
    <w:rPr>
      <w:rFonts w:ascii="Arial Narrow" w:hAnsi="Arial Narrow" w:hint="default"/>
      <w:noProof w:val="0"/>
      <w:szCs w:val="24"/>
      <w:u w:val="single"/>
      <w:lang w:val="en-US" w:eastAsia="en-US" w:bidi="ar-SA"/>
    </w:rPr>
  </w:style>
  <w:style w:type="character" w:customStyle="1" w:styleId="BlockHeading1Char">
    <w:name w:val="Block Heading 1 Char"/>
    <w:rsid w:val="004809C3"/>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4809C3"/>
    <w:rPr>
      <w:b/>
      <w:bCs w:val="0"/>
      <w:sz w:val="24"/>
      <w:szCs w:val="24"/>
      <w:u w:val="single"/>
      <w:lang w:val="en-US" w:eastAsia="en-US" w:bidi="ar-SA"/>
    </w:rPr>
  </w:style>
  <w:style w:type="character" w:customStyle="1" w:styleId="StyleTagTimesNewRomanChar">
    <w:name w:val="Style Tag + Times New Roman Char"/>
    <w:rsid w:val="004809C3"/>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4809C3"/>
    <w:rPr>
      <w:rFonts w:ascii="Arial Narrow" w:hAnsi="Arial Narrow" w:cs="Arial" w:hint="default"/>
      <w:b/>
      <w:bCs/>
      <w:iCs/>
      <w:sz w:val="24"/>
      <w:szCs w:val="28"/>
      <w:lang w:val="en-US" w:eastAsia="en-US" w:bidi="ar-SA"/>
    </w:rPr>
  </w:style>
  <w:style w:type="character" w:customStyle="1" w:styleId="UnderliningCharChar">
    <w:name w:val="Underlining Char Char"/>
    <w:rsid w:val="004809C3"/>
    <w:rPr>
      <w:rFonts w:ascii="Arial Narrow" w:hAnsi="Arial Narrow" w:hint="default"/>
      <w:szCs w:val="24"/>
      <w:u w:val="single"/>
      <w:lang w:val="en-US" w:eastAsia="en-US" w:bidi="ar-SA"/>
    </w:rPr>
  </w:style>
  <w:style w:type="character" w:customStyle="1" w:styleId="StyleArialNarrow12ptBold">
    <w:name w:val="Style Arial Narrow 12 pt Bold"/>
    <w:rsid w:val="004809C3"/>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4809C3"/>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4809C3"/>
    <w:rPr>
      <w:noProof w:val="0"/>
      <w:u w:val="single"/>
      <w:lang w:val="en-US" w:eastAsia="en-US" w:bidi="ar-SA"/>
    </w:rPr>
  </w:style>
  <w:style w:type="character" w:customStyle="1" w:styleId="UnderlinedCharChar1">
    <w:name w:val="Underlined Char Char1"/>
    <w:rsid w:val="004809C3"/>
    <w:rPr>
      <w:rFonts w:ascii="Bell MT" w:eastAsia="Times New Roman" w:hAnsi="Bell MT" w:hint="default"/>
      <w:bCs/>
      <w:iCs/>
      <w:sz w:val="22"/>
      <w:u w:val="single"/>
    </w:rPr>
  </w:style>
  <w:style w:type="character" w:customStyle="1" w:styleId="Heading2CharChar2">
    <w:name w:val="Heading 2 Char Char2"/>
    <w:rsid w:val="004809C3"/>
    <w:rPr>
      <w:rFonts w:ascii="Arial" w:hAnsi="Arial" w:cs="Arial" w:hint="default"/>
      <w:b/>
      <w:bCs/>
      <w:iCs/>
      <w:sz w:val="22"/>
      <w:szCs w:val="28"/>
      <w:lang w:val="en-US" w:eastAsia="en-US" w:bidi="ar-SA"/>
    </w:rPr>
  </w:style>
  <w:style w:type="character" w:customStyle="1" w:styleId="doctitle">
    <w:name w:val="doctitle"/>
    <w:rsid w:val="004809C3"/>
  </w:style>
  <w:style w:type="character" w:customStyle="1" w:styleId="cardtext-underlined0">
    <w:name w:val="card text- underlined"/>
    <w:rsid w:val="004809C3"/>
    <w:rPr>
      <w:rFonts w:ascii="Garamond" w:hAnsi="Garamond" w:hint="default"/>
      <w:u w:val="single"/>
    </w:rPr>
  </w:style>
  <w:style w:type="character" w:customStyle="1" w:styleId="BodyText1">
    <w:name w:val="Body Text1"/>
    <w:basedOn w:val="DefaultParagraphFont"/>
    <w:rsid w:val="004809C3"/>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4809C3"/>
  </w:style>
  <w:style w:type="character" w:customStyle="1" w:styleId="BriefTitleChar">
    <w:name w:val="Brief Title Char"/>
    <w:basedOn w:val="DefaultParagraphFont"/>
    <w:rsid w:val="004809C3"/>
    <w:rPr>
      <w:b/>
      <w:bCs w:val="0"/>
      <w:sz w:val="24"/>
      <w:szCs w:val="24"/>
      <w:u w:val="single"/>
      <w:lang w:val="en-US" w:eastAsia="en-US" w:bidi="ar-SA"/>
    </w:rPr>
  </w:style>
  <w:style w:type="character" w:customStyle="1" w:styleId="BriefTitle2Char">
    <w:name w:val="Brief Title 2 Char"/>
    <w:basedOn w:val="BriefTitleChar"/>
    <w:rsid w:val="004809C3"/>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4809C3"/>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4809C3"/>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4809C3"/>
    <w:rPr>
      <w:rFonts w:ascii="AGaramond" w:hAnsi="AGaramond" w:cs="AGaramond" w:hint="default"/>
      <w:color w:val="211D1E"/>
      <w:sz w:val="14"/>
      <w:szCs w:val="14"/>
    </w:rPr>
  </w:style>
  <w:style w:type="character" w:customStyle="1" w:styleId="CharacterStyle2">
    <w:name w:val="Character Style 2"/>
    <w:uiPriority w:val="99"/>
    <w:rsid w:val="004809C3"/>
    <w:rPr>
      <w:sz w:val="20"/>
      <w:szCs w:val="20"/>
    </w:rPr>
  </w:style>
  <w:style w:type="character" w:customStyle="1" w:styleId="cross-head">
    <w:name w:val="cross-head"/>
    <w:rsid w:val="004809C3"/>
  </w:style>
  <w:style w:type="character" w:customStyle="1" w:styleId="Subtitle1">
    <w:name w:val="Subtitle1"/>
    <w:rsid w:val="004809C3"/>
  </w:style>
  <w:style w:type="character" w:customStyle="1" w:styleId="metaorigin">
    <w:name w:val="meta_origin"/>
    <w:rsid w:val="004809C3"/>
  </w:style>
  <w:style w:type="character" w:customStyle="1" w:styleId="mandelbrotrefrag">
    <w:name w:val="mandelbrot_refrag"/>
    <w:rsid w:val="004809C3"/>
  </w:style>
  <w:style w:type="character" w:customStyle="1" w:styleId="eminfo">
    <w:name w:val="eminfo"/>
    <w:rsid w:val="004809C3"/>
  </w:style>
  <w:style w:type="character" w:customStyle="1" w:styleId="emhighlight">
    <w:name w:val="emhighlight"/>
    <w:rsid w:val="004809C3"/>
  </w:style>
  <w:style w:type="character" w:customStyle="1" w:styleId="name">
    <w:name w:val="name"/>
    <w:rsid w:val="004809C3"/>
  </w:style>
  <w:style w:type="character" w:customStyle="1" w:styleId="tkrname">
    <w:name w:val="tkrname"/>
    <w:rsid w:val="004809C3"/>
  </w:style>
  <w:style w:type="character" w:customStyle="1" w:styleId="tkrchange">
    <w:name w:val="tkrchange"/>
    <w:rsid w:val="004809C3"/>
  </w:style>
  <w:style w:type="character" w:customStyle="1" w:styleId="source-org">
    <w:name w:val="source-org"/>
    <w:rsid w:val="004809C3"/>
  </w:style>
  <w:style w:type="character" w:customStyle="1" w:styleId="updated">
    <w:name w:val="updated"/>
    <w:rsid w:val="004809C3"/>
  </w:style>
  <w:style w:type="character" w:customStyle="1" w:styleId="last">
    <w:name w:val="last"/>
    <w:rsid w:val="004809C3"/>
  </w:style>
  <w:style w:type="character" w:customStyle="1" w:styleId="Style11ptBoldUnderline1">
    <w:name w:val="Style 11 pt Bold Underline1"/>
    <w:rsid w:val="004809C3"/>
    <w:rPr>
      <w:b/>
      <w:bCs/>
      <w:sz w:val="20"/>
      <w:u w:val="single"/>
    </w:rPr>
  </w:style>
  <w:style w:type="character" w:customStyle="1" w:styleId="StyleStyleunderlineBold11pt">
    <w:name w:val="Style Style underline + Bold + 11 pt"/>
    <w:rsid w:val="004809C3"/>
    <w:rPr>
      <w:bCs/>
      <w:sz w:val="20"/>
      <w:u w:val="single"/>
    </w:rPr>
  </w:style>
  <w:style w:type="character" w:customStyle="1" w:styleId="StyleunderlineAsianTimesNewRomanBold">
    <w:name w:val="Style underline + (Asian) Times New Roman Bold"/>
    <w:rsid w:val="004809C3"/>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4809C3"/>
    <w:rPr>
      <w:b/>
      <w:bCs/>
      <w:sz w:val="20"/>
      <w:u w:val="single"/>
      <w:bdr w:val="single" w:sz="4" w:space="0" w:color="auto" w:frame="1"/>
    </w:rPr>
  </w:style>
  <w:style w:type="character" w:customStyle="1" w:styleId="A5">
    <w:name w:val="A5"/>
    <w:uiPriority w:val="99"/>
    <w:rsid w:val="004809C3"/>
    <w:rPr>
      <w:rFonts w:ascii="Times New Roman" w:hAnsi="Times New Roman" w:cs="Times New Roman" w:hint="default"/>
      <w:color w:val="000000"/>
      <w:sz w:val="13"/>
      <w:szCs w:val="13"/>
    </w:rPr>
  </w:style>
  <w:style w:type="character" w:customStyle="1" w:styleId="quotepeekbase">
    <w:name w:val="quotepeekbase"/>
    <w:rsid w:val="004809C3"/>
  </w:style>
  <w:style w:type="character" w:customStyle="1" w:styleId="cardChar10">
    <w:name w:val="card Char1"/>
    <w:rsid w:val="004809C3"/>
    <w:rPr>
      <w:rFonts w:ascii="Calibri" w:eastAsia="Calibri" w:hAnsi="Calibri" w:cs="Calibri" w:hint="default"/>
      <w:sz w:val="24"/>
      <w:szCs w:val="22"/>
      <w:lang w:val="x-none" w:eastAsia="x-none"/>
    </w:rPr>
  </w:style>
  <w:style w:type="character" w:customStyle="1" w:styleId="NormalCard">
    <w:name w:val="Normal Card"/>
    <w:uiPriority w:val="1"/>
    <w:qFormat/>
    <w:rsid w:val="004809C3"/>
    <w:rPr>
      <w:rFonts w:ascii="Times New Roman" w:hAnsi="Times New Roman" w:cs="Times New Roman" w:hint="default"/>
      <w:sz w:val="24"/>
    </w:rPr>
  </w:style>
  <w:style w:type="character" w:customStyle="1" w:styleId="HighlightedUnderline0">
    <w:name w:val="Highlighted Underline"/>
    <w:uiPriority w:val="1"/>
    <w:qFormat/>
    <w:rsid w:val="004809C3"/>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4809C3"/>
    <w:rPr>
      <w:rFonts w:ascii="Times New Roman" w:hAnsi="Times New Roman" w:cs="Times New Roman" w:hint="default"/>
      <w:sz w:val="16"/>
      <w:szCs w:val="16"/>
    </w:rPr>
  </w:style>
  <w:style w:type="character" w:customStyle="1" w:styleId="timebox">
    <w:name w:val="timebox"/>
    <w:rsid w:val="004809C3"/>
  </w:style>
  <w:style w:type="character" w:customStyle="1" w:styleId="Heading2Subtext">
    <w:name w:val="Heading 2 Subtext"/>
    <w:rsid w:val="004809C3"/>
    <w:rPr>
      <w:rFonts w:ascii="Times New Roman" w:hAnsi="Times New Roman" w:cs="Times New Roman" w:hint="default"/>
      <w:sz w:val="16"/>
    </w:rPr>
  </w:style>
  <w:style w:type="character" w:customStyle="1" w:styleId="-SmallText-">
    <w:name w:val="-Small Text-"/>
    <w:rsid w:val="004809C3"/>
    <w:rPr>
      <w:rFonts w:ascii="Garamond" w:hAnsi="Garamond" w:hint="default"/>
      <w:sz w:val="16"/>
    </w:rPr>
  </w:style>
  <w:style w:type="character" w:customStyle="1" w:styleId="label">
    <w:name w:val="label"/>
    <w:rsid w:val="004809C3"/>
  </w:style>
  <w:style w:type="character" w:customStyle="1" w:styleId="BoldUnderlineCharChar">
    <w:name w:val="BoldUnderline Char Char"/>
    <w:rsid w:val="004809C3"/>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4809C3"/>
  </w:style>
  <w:style w:type="character" w:customStyle="1" w:styleId="FontStyle477">
    <w:name w:val="Font Style477"/>
    <w:basedOn w:val="DefaultParagraphFont"/>
    <w:uiPriority w:val="99"/>
    <w:rsid w:val="004809C3"/>
    <w:rPr>
      <w:rFonts w:ascii="Times New Roman" w:hAnsi="Times New Roman" w:cs="Times New Roman" w:hint="default"/>
      <w:sz w:val="18"/>
      <w:szCs w:val="18"/>
    </w:rPr>
  </w:style>
  <w:style w:type="character" w:customStyle="1" w:styleId="FontStyle505">
    <w:name w:val="Font Style505"/>
    <w:basedOn w:val="DefaultParagraphFont"/>
    <w:uiPriority w:val="99"/>
    <w:rsid w:val="004809C3"/>
    <w:rPr>
      <w:rFonts w:ascii="Times New Roman" w:hAnsi="Times New Roman" w:cs="Times New Roman" w:hint="default"/>
      <w:sz w:val="18"/>
      <w:szCs w:val="18"/>
    </w:rPr>
  </w:style>
  <w:style w:type="character" w:customStyle="1" w:styleId="FontStyle514">
    <w:name w:val="Font Style514"/>
    <w:basedOn w:val="DefaultParagraphFont"/>
    <w:uiPriority w:val="99"/>
    <w:rsid w:val="004809C3"/>
    <w:rPr>
      <w:rFonts w:ascii="Times New Roman" w:hAnsi="Times New Roman" w:cs="Times New Roman" w:hint="default"/>
      <w:sz w:val="14"/>
      <w:szCs w:val="14"/>
    </w:rPr>
  </w:style>
  <w:style w:type="character" w:customStyle="1" w:styleId="FontStyle500">
    <w:name w:val="Font Style500"/>
    <w:basedOn w:val="DefaultParagraphFont"/>
    <w:uiPriority w:val="99"/>
    <w:rsid w:val="004809C3"/>
    <w:rPr>
      <w:rFonts w:ascii="Times New Roman" w:hAnsi="Times New Roman" w:cs="Times New Roman" w:hint="default"/>
      <w:b/>
      <w:bCs/>
      <w:sz w:val="16"/>
      <w:szCs w:val="16"/>
    </w:rPr>
  </w:style>
  <w:style w:type="character" w:customStyle="1" w:styleId="CardCite1">
    <w:name w:val="CardCite1"/>
    <w:qFormat/>
    <w:rsid w:val="004809C3"/>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4809C3"/>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4809C3"/>
    <w:rPr>
      <w:rFonts w:ascii="Times New Roman" w:hAnsi="Times New Roman" w:cs="Times New Roman" w:hint="default"/>
      <w:b/>
      <w:bCs/>
      <w:sz w:val="22"/>
      <w:szCs w:val="22"/>
    </w:rPr>
  </w:style>
  <w:style w:type="character" w:customStyle="1" w:styleId="CharacterStyle3">
    <w:name w:val="Character Style 3"/>
    <w:uiPriority w:val="99"/>
    <w:rsid w:val="004809C3"/>
    <w:rPr>
      <w:rFonts w:ascii="Bookman Old Style" w:hAnsi="Bookman Old Style" w:cs="Bookman Old Style" w:hint="default"/>
      <w:spacing w:val="-5"/>
      <w:sz w:val="18"/>
      <w:szCs w:val="18"/>
    </w:rPr>
  </w:style>
  <w:style w:type="character" w:customStyle="1" w:styleId="UnderlineStyleChar7">
    <w:name w:val="Underline Style Char7"/>
    <w:rsid w:val="004809C3"/>
    <w:rPr>
      <w:rFonts w:ascii="Garamond" w:hAnsi="Garamond" w:hint="default"/>
      <w:sz w:val="22"/>
      <w:szCs w:val="24"/>
      <w:u w:val="single"/>
      <w:lang w:val="en-US" w:eastAsia="en-US" w:bidi="ar-SA"/>
    </w:rPr>
  </w:style>
  <w:style w:type="character" w:customStyle="1" w:styleId="StyleArial6ptBold">
    <w:name w:val="Style Arial 6 pt Bold"/>
    <w:rsid w:val="004809C3"/>
    <w:rPr>
      <w:rFonts w:ascii="Arial" w:hAnsi="Arial" w:cs="Arial" w:hint="default"/>
      <w:bCs/>
      <w:sz w:val="12"/>
    </w:rPr>
  </w:style>
  <w:style w:type="character" w:customStyle="1" w:styleId="Heading2Char5">
    <w:name w:val="Heading 2 Char5"/>
    <w:rsid w:val="004809C3"/>
    <w:rPr>
      <w:rFonts w:ascii="Garamond" w:hAnsi="Garamond" w:cs="Arial" w:hint="default"/>
      <w:b/>
      <w:bCs/>
      <w:iCs/>
      <w:sz w:val="24"/>
      <w:szCs w:val="28"/>
      <w:lang w:val="en-US" w:eastAsia="en-US" w:bidi="ar-SA"/>
    </w:rPr>
  </w:style>
  <w:style w:type="character" w:customStyle="1" w:styleId="TagGreg">
    <w:name w:val="TagGreg"/>
    <w:uiPriority w:val="1"/>
    <w:qFormat/>
    <w:rsid w:val="004809C3"/>
    <w:rPr>
      <w:b/>
      <w:bCs w:val="0"/>
      <w:sz w:val="24"/>
    </w:rPr>
  </w:style>
  <w:style w:type="character" w:customStyle="1" w:styleId="StyleDebateUnderline10pt">
    <w:name w:val="Style Debate Underline + 10 pt"/>
    <w:rsid w:val="004809C3"/>
    <w:rPr>
      <w:rFonts w:ascii="Times New Roman" w:hAnsi="Times New Roman" w:cs="Times New Roman" w:hint="default"/>
      <w:sz w:val="20"/>
      <w:szCs w:val="20"/>
      <w:u w:val="single"/>
    </w:rPr>
  </w:style>
  <w:style w:type="character" w:customStyle="1" w:styleId="underlinedCharChar0">
    <w:name w:val="underlined Char Char"/>
    <w:locked/>
    <w:rsid w:val="004809C3"/>
    <w:rPr>
      <w:u w:val="single"/>
    </w:rPr>
  </w:style>
  <w:style w:type="character" w:customStyle="1" w:styleId="SourceBold">
    <w:name w:val="Source Bold"/>
    <w:rsid w:val="004809C3"/>
    <w:rPr>
      <w:rFonts w:ascii="Arial Narrow" w:hAnsi="Arial Narrow" w:hint="default"/>
      <w:b/>
      <w:bCs w:val="0"/>
      <w:strike w:val="0"/>
      <w:dstrike w:val="0"/>
      <w:sz w:val="24"/>
      <w:u w:val="none"/>
      <w:effect w:val="none"/>
    </w:rPr>
  </w:style>
  <w:style w:type="character" w:customStyle="1" w:styleId="2xBoldUnderline">
    <w:name w:val="2x_Bold_Underline"/>
    <w:rsid w:val="004809C3"/>
    <w:rPr>
      <w:b/>
      <w:bCs/>
      <w:sz w:val="24"/>
      <w:u w:val="thick"/>
    </w:rPr>
  </w:style>
  <w:style w:type="character" w:customStyle="1" w:styleId="Dottedunderline">
    <w:name w:val="Dotted underline"/>
    <w:rsid w:val="004809C3"/>
    <w:rPr>
      <w:u w:val="dotted"/>
    </w:rPr>
  </w:style>
  <w:style w:type="character" w:customStyle="1" w:styleId="readChar">
    <w:name w:val="read Char"/>
    <w:rsid w:val="004809C3"/>
    <w:rPr>
      <w:szCs w:val="22"/>
      <w:u w:val="single"/>
      <w:lang w:val="en-US" w:eastAsia="en-US" w:bidi="ar-SA"/>
    </w:rPr>
  </w:style>
  <w:style w:type="character" w:customStyle="1" w:styleId="underlining0">
    <w:name w:val="underlining"/>
    <w:rsid w:val="004809C3"/>
    <w:rPr>
      <w:u w:val="single"/>
    </w:rPr>
  </w:style>
  <w:style w:type="character" w:customStyle="1" w:styleId="btitle">
    <w:name w:val="btitle"/>
    <w:rsid w:val="004809C3"/>
  </w:style>
  <w:style w:type="character" w:customStyle="1" w:styleId="green">
    <w:name w:val="green"/>
    <w:rsid w:val="004809C3"/>
  </w:style>
  <w:style w:type="character" w:customStyle="1" w:styleId="BodyText20">
    <w:name w:val="Body Text2"/>
    <w:rsid w:val="004809C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4809C3"/>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4809C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4809C3"/>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4809C3"/>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4809C3"/>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4809C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4809C3"/>
    <w:rPr>
      <w:rFonts w:ascii="Sylfaen" w:hAnsi="Sylfaen" w:cs="Sylfaen" w:hint="default"/>
      <w:i/>
      <w:iCs/>
      <w:strike w:val="0"/>
      <w:dstrike w:val="0"/>
      <w:sz w:val="19"/>
      <w:szCs w:val="19"/>
      <w:u w:val="none"/>
      <w:effect w:val="none"/>
      <w:shd w:val="clear" w:color="auto" w:fill="FFFFFF"/>
    </w:rPr>
  </w:style>
  <w:style w:type="character" w:customStyle="1" w:styleId="1">
    <w:name w:val="1"/>
    <w:rsid w:val="004809C3"/>
    <w:rPr>
      <w:rFonts w:ascii="Arial" w:hAnsi="Arial" w:cs="Arial" w:hint="default"/>
      <w:bCs/>
      <w:sz w:val="20"/>
      <w:u w:val="single"/>
      <w:lang w:val="en-US" w:eastAsia="en-US" w:bidi="ar-SA"/>
    </w:rPr>
  </w:style>
  <w:style w:type="character" w:customStyle="1" w:styleId="CharChar31">
    <w:name w:val="Char Char31"/>
    <w:rsid w:val="004809C3"/>
    <w:rPr>
      <w:rFonts w:ascii="Arial" w:hAnsi="Arial" w:cs="Arial" w:hint="default"/>
      <w:b/>
      <w:bCs/>
      <w:iCs/>
      <w:lang w:val="en-US" w:eastAsia="en-US" w:bidi="ar-SA"/>
    </w:rPr>
  </w:style>
  <w:style w:type="character" w:customStyle="1" w:styleId="Subtitle2">
    <w:name w:val="Subtitle2"/>
    <w:rsid w:val="004809C3"/>
  </w:style>
  <w:style w:type="character" w:customStyle="1" w:styleId="drop">
    <w:name w:val="drop"/>
    <w:rsid w:val="004809C3"/>
  </w:style>
  <w:style w:type="character" w:customStyle="1" w:styleId="bioline">
    <w:name w:val="bioline"/>
    <w:rsid w:val="004809C3"/>
  </w:style>
  <w:style w:type="character" w:customStyle="1" w:styleId="articletitle0">
    <w:name w:val="article_title"/>
    <w:rsid w:val="004809C3"/>
  </w:style>
  <w:style w:type="character" w:customStyle="1" w:styleId="A4">
    <w:name w:val="A4"/>
    <w:uiPriority w:val="99"/>
    <w:rsid w:val="004809C3"/>
    <w:rPr>
      <w:color w:val="000000"/>
    </w:rPr>
  </w:style>
  <w:style w:type="character" w:customStyle="1" w:styleId="s2">
    <w:name w:val="s2"/>
    <w:rsid w:val="004809C3"/>
  </w:style>
  <w:style w:type="character" w:customStyle="1" w:styleId="s4">
    <w:name w:val="s4"/>
    <w:rsid w:val="004809C3"/>
  </w:style>
  <w:style w:type="character" w:customStyle="1" w:styleId="s5">
    <w:name w:val="s5"/>
    <w:rsid w:val="004809C3"/>
  </w:style>
  <w:style w:type="character" w:customStyle="1" w:styleId="cap">
    <w:name w:val="cap"/>
    <w:rsid w:val="004809C3"/>
  </w:style>
  <w:style w:type="character" w:customStyle="1" w:styleId="rightsnotice">
    <w:name w:val="rightsnotice"/>
    <w:rsid w:val="004809C3"/>
  </w:style>
  <w:style w:type="character" w:customStyle="1" w:styleId="Caption1">
    <w:name w:val="Caption1"/>
    <w:rsid w:val="004809C3"/>
  </w:style>
  <w:style w:type="character" w:customStyle="1" w:styleId="credit">
    <w:name w:val="credit"/>
    <w:rsid w:val="004809C3"/>
  </w:style>
  <w:style w:type="character" w:customStyle="1" w:styleId="scaps">
    <w:name w:val="scaps"/>
    <w:rsid w:val="004809C3"/>
  </w:style>
  <w:style w:type="character" w:customStyle="1" w:styleId="current-article">
    <w:name w:val="current-article"/>
    <w:rsid w:val="004809C3"/>
  </w:style>
  <w:style w:type="character" w:customStyle="1" w:styleId="related-current-indicator">
    <w:name w:val="related-current-indicator"/>
    <w:rsid w:val="004809C3"/>
  </w:style>
  <w:style w:type="character" w:customStyle="1" w:styleId="bylclear">
    <w:name w:val="bylclear"/>
    <w:rsid w:val="004809C3"/>
  </w:style>
  <w:style w:type="character" w:customStyle="1" w:styleId="timestamp">
    <w:name w:val="timestamp"/>
    <w:rsid w:val="004809C3"/>
  </w:style>
  <w:style w:type="character" w:customStyle="1" w:styleId="comments">
    <w:name w:val="comments"/>
    <w:rsid w:val="004809C3"/>
  </w:style>
  <w:style w:type="character" w:customStyle="1" w:styleId="essaytext">
    <w:name w:val="essaytext"/>
    <w:rsid w:val="004809C3"/>
  </w:style>
  <w:style w:type="character" w:customStyle="1" w:styleId="username">
    <w:name w:val="username"/>
    <w:rsid w:val="004809C3"/>
  </w:style>
  <w:style w:type="character" w:customStyle="1" w:styleId="toplinks">
    <w:name w:val="toplinks"/>
    <w:rsid w:val="004809C3"/>
  </w:style>
  <w:style w:type="character" w:customStyle="1" w:styleId="A3">
    <w:name w:val="A3"/>
    <w:uiPriority w:val="99"/>
    <w:rsid w:val="004809C3"/>
    <w:rPr>
      <w:rFonts w:ascii="Perpetua" w:hAnsi="Perpetua" w:cs="Perpetua" w:hint="default"/>
      <w:color w:val="000000"/>
      <w:sz w:val="15"/>
      <w:szCs w:val="15"/>
    </w:rPr>
  </w:style>
  <w:style w:type="character" w:customStyle="1" w:styleId="see">
    <w:name w:val="see"/>
    <w:rsid w:val="004809C3"/>
  </w:style>
  <w:style w:type="character" w:customStyle="1" w:styleId="first-letter">
    <w:name w:val="first-letter"/>
    <w:rsid w:val="004809C3"/>
  </w:style>
  <w:style w:type="character" w:customStyle="1" w:styleId="focusparagraph">
    <w:name w:val="focusparagraph"/>
    <w:rsid w:val="004809C3"/>
  </w:style>
  <w:style w:type="character" w:customStyle="1" w:styleId="lightblue">
    <w:name w:val="lightblue"/>
    <w:rsid w:val="004809C3"/>
  </w:style>
  <w:style w:type="character" w:customStyle="1" w:styleId="StyleUnderlineCharChar9pt">
    <w:name w:val="Style Underline Char Char + 9 pt"/>
    <w:rsid w:val="004809C3"/>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4809C3"/>
  </w:style>
  <w:style w:type="character" w:customStyle="1" w:styleId="Title10">
    <w:name w:val="Title1"/>
    <w:rsid w:val="004809C3"/>
  </w:style>
  <w:style w:type="character" w:customStyle="1" w:styleId="BoldandUnderlineCharCharCharChar">
    <w:name w:val="Bold and Underline Char Char Char Char"/>
    <w:rsid w:val="004809C3"/>
    <w:rPr>
      <w:b/>
      <w:bCs w:val="0"/>
      <w:noProof w:val="0"/>
      <w:u w:val="single"/>
      <w:lang w:val="en-US" w:eastAsia="en-US" w:bidi="ar-SA"/>
    </w:rPr>
  </w:style>
  <w:style w:type="character" w:customStyle="1" w:styleId="FontStyle29">
    <w:name w:val="Font Style29"/>
    <w:uiPriority w:val="99"/>
    <w:rsid w:val="004809C3"/>
    <w:rPr>
      <w:rFonts w:ascii="Arial" w:hAnsi="Arial" w:cs="Arial" w:hint="default"/>
      <w:sz w:val="14"/>
      <w:szCs w:val="14"/>
    </w:rPr>
  </w:style>
  <w:style w:type="character" w:customStyle="1" w:styleId="titles">
    <w:name w:val="titles"/>
    <w:rsid w:val="004809C3"/>
  </w:style>
  <w:style w:type="character" w:customStyle="1" w:styleId="articletext0">
    <w:name w:val="article_text"/>
    <w:rsid w:val="004809C3"/>
  </w:style>
  <w:style w:type="character" w:customStyle="1" w:styleId="contentauthor">
    <w:name w:val="contentauthor"/>
    <w:rsid w:val="004809C3"/>
  </w:style>
  <w:style w:type="character" w:customStyle="1" w:styleId="subarticleheader">
    <w:name w:val="subarticleheader"/>
    <w:rsid w:val="004809C3"/>
  </w:style>
  <w:style w:type="character" w:customStyle="1" w:styleId="spelle">
    <w:name w:val="spelle"/>
    <w:rsid w:val="004809C3"/>
  </w:style>
  <w:style w:type="character" w:customStyle="1" w:styleId="grame">
    <w:name w:val="grame"/>
    <w:rsid w:val="004809C3"/>
  </w:style>
  <w:style w:type="character" w:customStyle="1" w:styleId="newstitle1">
    <w:name w:val="newstitle1"/>
    <w:rsid w:val="004809C3"/>
  </w:style>
  <w:style w:type="character" w:customStyle="1" w:styleId="copy">
    <w:name w:val="copy"/>
    <w:rsid w:val="004809C3"/>
  </w:style>
  <w:style w:type="character" w:customStyle="1" w:styleId="topheadline">
    <w:name w:val="topheadline"/>
    <w:rsid w:val="004809C3"/>
  </w:style>
  <w:style w:type="character" w:customStyle="1" w:styleId="Stylereduce27pt">
    <w:name w:val="Style reduce2 + 7 pt"/>
    <w:rsid w:val="004809C3"/>
    <w:rPr>
      <w:rFonts w:ascii="Times New Roman" w:hAnsi="Times New Roman" w:cs="Arial" w:hint="default"/>
      <w:color w:val="000000"/>
      <w:sz w:val="14"/>
      <w:szCs w:val="22"/>
    </w:rPr>
  </w:style>
  <w:style w:type="character" w:customStyle="1" w:styleId="srtitle">
    <w:name w:val="srtitle"/>
    <w:rsid w:val="004809C3"/>
  </w:style>
  <w:style w:type="character" w:customStyle="1" w:styleId="st1">
    <w:name w:val="st1"/>
    <w:rsid w:val="004809C3"/>
  </w:style>
  <w:style w:type="character" w:customStyle="1" w:styleId="StyleStyleGaramond">
    <w:name w:val="Style Style Garamond +"/>
    <w:rsid w:val="004809C3"/>
    <w:rPr>
      <w:rFonts w:ascii="Garamond" w:hAnsi="Garamond" w:cs="Times New Roman" w:hint="default"/>
      <w:sz w:val="20"/>
    </w:rPr>
  </w:style>
  <w:style w:type="character" w:customStyle="1" w:styleId="quotechar0">
    <w:name w:val="quotechar"/>
    <w:rsid w:val="004809C3"/>
  </w:style>
  <w:style w:type="character" w:customStyle="1" w:styleId="boldunderline1">
    <w:name w:val="boldunderline"/>
    <w:rsid w:val="004809C3"/>
  </w:style>
  <w:style w:type="character" w:customStyle="1" w:styleId="A8">
    <w:name w:val="A8"/>
    <w:rsid w:val="004809C3"/>
    <w:rPr>
      <w:rFonts w:ascii="Scala" w:hAnsi="Scala" w:cs="Scala" w:hint="default"/>
      <w:color w:val="000000"/>
      <w:sz w:val="15"/>
      <w:szCs w:val="15"/>
    </w:rPr>
  </w:style>
  <w:style w:type="character" w:customStyle="1" w:styleId="A0">
    <w:name w:val="A0"/>
    <w:uiPriority w:val="99"/>
    <w:rsid w:val="004809C3"/>
    <w:rPr>
      <w:rFonts w:ascii="Scala" w:hAnsi="Scala" w:cs="Scala" w:hint="default"/>
      <w:color w:val="000000"/>
      <w:sz w:val="16"/>
      <w:szCs w:val="16"/>
    </w:rPr>
  </w:style>
  <w:style w:type="character" w:customStyle="1" w:styleId="Date11">
    <w:name w:val="Date11"/>
    <w:rsid w:val="004809C3"/>
  </w:style>
  <w:style w:type="character" w:customStyle="1" w:styleId="Boxout">
    <w:name w:val="Box out"/>
    <w:uiPriority w:val="1"/>
    <w:qFormat/>
    <w:rsid w:val="004809C3"/>
    <w:rPr>
      <w:rFonts w:ascii="Tahoma" w:hAnsi="Tahoma" w:cs="Tahoma" w:hint="default"/>
      <w:b/>
      <w:bCs w:val="0"/>
      <w:sz w:val="20"/>
      <w:u w:val="single"/>
      <w:bdr w:val="none" w:sz="0" w:space="0" w:color="auto" w:frame="1"/>
      <w:shd w:val="clear" w:color="auto" w:fill="A9E8F5"/>
    </w:rPr>
  </w:style>
  <w:style w:type="character" w:customStyle="1" w:styleId="metad">
    <w:name w:val="metad"/>
    <w:rsid w:val="004809C3"/>
  </w:style>
  <w:style w:type="character" w:customStyle="1" w:styleId="sifr-alternate">
    <w:name w:val="sifr-alternate"/>
    <w:rsid w:val="004809C3"/>
  </w:style>
  <w:style w:type="character" w:customStyle="1" w:styleId="justify1">
    <w:name w:val="justify1"/>
    <w:rsid w:val="004809C3"/>
  </w:style>
  <w:style w:type="character" w:customStyle="1" w:styleId="artbody1">
    <w:name w:val="art_body1"/>
    <w:rsid w:val="004809C3"/>
    <w:rPr>
      <w:rFonts w:ascii="Arial" w:hAnsi="Arial" w:cs="Arial" w:hint="default"/>
    </w:rPr>
  </w:style>
  <w:style w:type="character" w:customStyle="1" w:styleId="A1">
    <w:name w:val="A1"/>
    <w:uiPriority w:val="99"/>
    <w:rsid w:val="004809C3"/>
    <w:rPr>
      <w:rFonts w:ascii="Book Antiqua" w:hAnsi="Book Antiqua" w:cs="Book Antiqua" w:hint="default"/>
      <w:color w:val="221E1F"/>
      <w:sz w:val="22"/>
      <w:szCs w:val="22"/>
    </w:rPr>
  </w:style>
  <w:style w:type="character" w:customStyle="1" w:styleId="reality">
    <w:name w:val="reality"/>
    <w:rsid w:val="004809C3"/>
  </w:style>
  <w:style w:type="character" w:customStyle="1" w:styleId="text2">
    <w:name w:val="text2"/>
    <w:rsid w:val="004809C3"/>
  </w:style>
  <w:style w:type="character" w:customStyle="1" w:styleId="StyleUnderlineChar2CharChar11pt">
    <w:name w:val="Style Underline Char2 Char Char + 11 pt"/>
    <w:rsid w:val="004809C3"/>
    <w:rPr>
      <w:rFonts w:ascii="Times New Roman" w:hAnsi="Times New Roman" w:cs="Times New Roman" w:hint="default"/>
      <w:sz w:val="20"/>
      <w:u w:val="single"/>
    </w:rPr>
  </w:style>
  <w:style w:type="character" w:customStyle="1" w:styleId="StyleStyleBoldUnderline11pt">
    <w:name w:val="Style Style Bold Underline + 11 pt"/>
    <w:rsid w:val="004809C3"/>
    <w:rPr>
      <w:b/>
      <w:bCs/>
      <w:sz w:val="20"/>
      <w:u w:val="single"/>
    </w:rPr>
  </w:style>
  <w:style w:type="character" w:customStyle="1" w:styleId="articlehead2">
    <w:name w:val="articlehead2"/>
    <w:rsid w:val="004809C3"/>
  </w:style>
  <w:style w:type="character" w:customStyle="1" w:styleId="pronset">
    <w:name w:val="pronset"/>
    <w:rsid w:val="004809C3"/>
  </w:style>
  <w:style w:type="character" w:customStyle="1" w:styleId="prondelim">
    <w:name w:val="prondelim"/>
    <w:rsid w:val="004809C3"/>
  </w:style>
  <w:style w:type="character" w:customStyle="1" w:styleId="prontoggle">
    <w:name w:val="pron_toggle"/>
    <w:rsid w:val="004809C3"/>
  </w:style>
  <w:style w:type="character" w:customStyle="1" w:styleId="boldface">
    <w:name w:val="boldface"/>
    <w:rsid w:val="004809C3"/>
  </w:style>
  <w:style w:type="character" w:customStyle="1" w:styleId="secondary-bf">
    <w:name w:val="secondary-bf"/>
    <w:rsid w:val="004809C3"/>
  </w:style>
  <w:style w:type="table" w:styleId="ColorfulGrid-Accent1">
    <w:name w:val="Colorful Grid Accent 1"/>
    <w:basedOn w:val="TableNormal"/>
    <w:link w:val="ColorfulGrid-Accent1Char"/>
    <w:uiPriority w:val="29"/>
    <w:unhideWhenUsed/>
    <w:rsid w:val="004809C3"/>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4809C3"/>
    <w:rPr>
      <w:rFonts w:ascii="Times New Roman" w:hAnsi="Times New Roman" w:cs="Times New Roman" w:hint="default"/>
      <w:iCs/>
      <w:color w:val="000000"/>
      <w:sz w:val="16"/>
    </w:rPr>
  </w:style>
  <w:style w:type="character" w:customStyle="1" w:styleId="Boxout0">
    <w:name w:val="Boxout"/>
    <w:uiPriority w:val="1"/>
    <w:qFormat/>
    <w:rsid w:val="004809C3"/>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4809C3"/>
  </w:style>
  <w:style w:type="character" w:customStyle="1" w:styleId="detailtitle">
    <w:name w:val="detailtitle"/>
    <w:rsid w:val="004809C3"/>
  </w:style>
  <w:style w:type="character" w:customStyle="1" w:styleId="storydate">
    <w:name w:val="storydate"/>
    <w:rsid w:val="004809C3"/>
  </w:style>
  <w:style w:type="character" w:customStyle="1" w:styleId="preloadwrap">
    <w:name w:val="preloadwrap"/>
    <w:rsid w:val="004809C3"/>
  </w:style>
  <w:style w:type="character" w:customStyle="1" w:styleId="creditwrap">
    <w:name w:val="creditwrap"/>
    <w:rsid w:val="004809C3"/>
  </w:style>
  <w:style w:type="character" w:customStyle="1" w:styleId="DefaultChar1">
    <w:name w:val="Default Char1"/>
    <w:rsid w:val="004809C3"/>
    <w:rPr>
      <w:noProof w:val="0"/>
      <w:color w:val="000000"/>
      <w:lang w:val="en-US" w:eastAsia="en-US" w:bidi="ar-SA"/>
    </w:rPr>
  </w:style>
  <w:style w:type="character" w:customStyle="1" w:styleId="textunderlineChar0">
    <w:name w:val="text underline Char"/>
    <w:link w:val="textunderline0"/>
    <w:rsid w:val="004809C3"/>
    <w:rPr>
      <w:u w:val="thick"/>
    </w:rPr>
  </w:style>
  <w:style w:type="character" w:customStyle="1" w:styleId="BoldChar">
    <w:name w:val="Bold Char"/>
    <w:rsid w:val="004809C3"/>
    <w:rPr>
      <w:rFonts w:ascii="Times New Roman" w:eastAsia="Times New Roman" w:hAnsi="Times New Roman" w:cs="Times New Roman" w:hint="default"/>
      <w:b/>
      <w:bCs w:val="0"/>
      <w:szCs w:val="24"/>
    </w:rPr>
  </w:style>
  <w:style w:type="character" w:customStyle="1" w:styleId="pmterms31">
    <w:name w:val="pmterms31"/>
    <w:rsid w:val="004809C3"/>
    <w:rPr>
      <w:b/>
      <w:bCs/>
      <w:i w:val="0"/>
      <w:iCs w:val="0"/>
      <w:color w:val="000000"/>
    </w:rPr>
  </w:style>
  <w:style w:type="character" w:customStyle="1" w:styleId="ft01">
    <w:name w:val="ft01"/>
    <w:rsid w:val="004809C3"/>
    <w:rPr>
      <w:rFonts w:ascii="Times" w:hAnsi="Times" w:cs="Times" w:hint="default"/>
      <w:color w:val="000000"/>
      <w:sz w:val="14"/>
      <w:szCs w:val="14"/>
    </w:rPr>
  </w:style>
  <w:style w:type="character" w:customStyle="1" w:styleId="ft11">
    <w:name w:val="ft11"/>
    <w:rsid w:val="004809C3"/>
    <w:rPr>
      <w:rFonts w:ascii="Times" w:hAnsi="Times" w:cs="Times" w:hint="default"/>
      <w:color w:val="000000"/>
      <w:sz w:val="17"/>
      <w:szCs w:val="17"/>
    </w:rPr>
  </w:style>
  <w:style w:type="character" w:customStyle="1" w:styleId="ft21">
    <w:name w:val="ft21"/>
    <w:rsid w:val="004809C3"/>
    <w:rPr>
      <w:rFonts w:ascii="Times" w:hAnsi="Times" w:cs="Times" w:hint="default"/>
      <w:color w:val="000000"/>
      <w:sz w:val="15"/>
      <w:szCs w:val="15"/>
    </w:rPr>
  </w:style>
  <w:style w:type="character" w:customStyle="1" w:styleId="ft31">
    <w:name w:val="ft31"/>
    <w:rsid w:val="004809C3"/>
    <w:rPr>
      <w:rFonts w:ascii="Times" w:hAnsi="Times" w:cs="Times" w:hint="default"/>
      <w:color w:val="000000"/>
      <w:sz w:val="15"/>
      <w:szCs w:val="15"/>
    </w:rPr>
  </w:style>
  <w:style w:type="character" w:customStyle="1" w:styleId="dquo">
    <w:name w:val="dquo"/>
    <w:rsid w:val="004809C3"/>
  </w:style>
  <w:style w:type="character" w:customStyle="1" w:styleId="caps2">
    <w:name w:val="caps2"/>
    <w:rsid w:val="004809C3"/>
  </w:style>
  <w:style w:type="character" w:customStyle="1" w:styleId="CardsFont12ptCharCharCharChar">
    <w:name w:val="Cards + Font: 12 pt Char Char Char Char"/>
    <w:rsid w:val="004809C3"/>
    <w:rPr>
      <w:sz w:val="24"/>
      <w:szCs w:val="24"/>
      <w:u w:val="thick"/>
      <w:lang w:val="en-US" w:eastAsia="en-US" w:bidi="ar-SA"/>
    </w:rPr>
  </w:style>
  <w:style w:type="character" w:customStyle="1" w:styleId="ccs">
    <w:name w:val="c cs"/>
    <w:rsid w:val="004809C3"/>
  </w:style>
  <w:style w:type="character" w:customStyle="1" w:styleId="UnderlinedEvChar">
    <w:name w:val="Underlined Ev Char"/>
    <w:rsid w:val="004809C3"/>
    <w:rPr>
      <w:rFonts w:ascii="Times New Roman" w:eastAsia="Times New Roman" w:hAnsi="Times New Roman" w:cs="Times New Roman" w:hint="default"/>
      <w:szCs w:val="24"/>
      <w:u w:val="single"/>
    </w:rPr>
  </w:style>
  <w:style w:type="character" w:customStyle="1" w:styleId="dropshadow">
    <w:name w:val="dropshadow"/>
    <w:rsid w:val="004809C3"/>
  </w:style>
  <w:style w:type="character" w:customStyle="1" w:styleId="d05ws">
    <w:name w:val="d05ws"/>
    <w:rsid w:val="004809C3"/>
  </w:style>
  <w:style w:type="character" w:customStyle="1" w:styleId="rzibod">
    <w:name w:val="rzibod"/>
    <w:rsid w:val="004809C3"/>
  </w:style>
  <w:style w:type="character" w:customStyle="1" w:styleId="StyleBold1">
    <w:name w:val="Style Bold1"/>
    <w:rsid w:val="004809C3"/>
    <w:rPr>
      <w:rFonts w:ascii="Georgia" w:hAnsi="Georgia" w:hint="default"/>
      <w:b/>
      <w:bCs/>
      <w:sz w:val="22"/>
    </w:rPr>
  </w:style>
  <w:style w:type="character" w:customStyle="1" w:styleId="headertext">
    <w:name w:val="headertext"/>
    <w:rsid w:val="004809C3"/>
  </w:style>
  <w:style w:type="character" w:customStyle="1" w:styleId="endnote-reference">
    <w:name w:val="endnote-reference"/>
    <w:rsid w:val="004809C3"/>
  </w:style>
  <w:style w:type="character" w:customStyle="1" w:styleId="officialsname">
    <w:name w:val="official_s_name"/>
    <w:rsid w:val="004809C3"/>
  </w:style>
  <w:style w:type="character" w:customStyle="1" w:styleId="audience">
    <w:name w:val="audience"/>
    <w:rsid w:val="004809C3"/>
  </w:style>
  <w:style w:type="character" w:customStyle="1" w:styleId="A7">
    <w:name w:val="A7"/>
    <w:uiPriority w:val="99"/>
    <w:rsid w:val="004809C3"/>
    <w:rPr>
      <w:rFonts w:ascii="Myriad Pro" w:hAnsi="Myriad Pro" w:cs="Myriad Pro" w:hint="default"/>
      <w:color w:val="0066B1"/>
      <w:sz w:val="22"/>
      <w:szCs w:val="22"/>
    </w:rPr>
  </w:style>
  <w:style w:type="character" w:customStyle="1" w:styleId="normalchar">
    <w:name w:val="normal__char"/>
    <w:rsid w:val="004809C3"/>
  </w:style>
  <w:style w:type="character" w:customStyle="1" w:styleId="hyperlink002cheading0020100200028block0020title0029char">
    <w:name w:val="hyperlink_002cheading_00201_0020_0028block_0020title_0029__char"/>
    <w:rsid w:val="004809C3"/>
  </w:style>
  <w:style w:type="character" w:customStyle="1" w:styleId="underline002cstyle0020bold0020underlinechar">
    <w:name w:val="underline_002cstyle_0020bold_0020underline__char"/>
    <w:rsid w:val="004809C3"/>
  </w:style>
  <w:style w:type="character" w:customStyle="1" w:styleId="copyboldblack">
    <w:name w:val="copyboldblack"/>
    <w:rsid w:val="004809C3"/>
  </w:style>
  <w:style w:type="character" w:customStyle="1" w:styleId="copybold">
    <w:name w:val="copybold"/>
    <w:rsid w:val="004809C3"/>
  </w:style>
  <w:style w:type="character" w:customStyle="1" w:styleId="author-date0">
    <w:name w:val="author-date"/>
    <w:rsid w:val="004809C3"/>
  </w:style>
  <w:style w:type="character" w:customStyle="1" w:styleId="hidden">
    <w:name w:val="hidden"/>
    <w:rsid w:val="004809C3"/>
  </w:style>
  <w:style w:type="character" w:customStyle="1" w:styleId="articlebegin">
    <w:name w:val="articlebegin"/>
    <w:rsid w:val="004809C3"/>
  </w:style>
  <w:style w:type="character" w:customStyle="1" w:styleId="mediaoverlay">
    <w:name w:val="mediaoverlay"/>
    <w:rsid w:val="004809C3"/>
  </w:style>
  <w:style w:type="character" w:customStyle="1" w:styleId="blogcaption">
    <w:name w:val="blog_caption"/>
    <w:rsid w:val="004809C3"/>
  </w:style>
  <w:style w:type="character" w:customStyle="1" w:styleId="commnet-abuzz">
    <w:name w:val="commnet-abuzz"/>
    <w:rsid w:val="004809C3"/>
  </w:style>
  <w:style w:type="character" w:customStyle="1" w:styleId="fbconnectbuttontext">
    <w:name w:val="fbconnectbutton_text"/>
    <w:rsid w:val="004809C3"/>
  </w:style>
  <w:style w:type="character" w:customStyle="1" w:styleId="fbsharecountinner">
    <w:name w:val="fb_share_count_inner"/>
    <w:rsid w:val="004809C3"/>
  </w:style>
  <w:style w:type="character" w:customStyle="1" w:styleId="stbuttontext">
    <w:name w:val="stbuttontext"/>
    <w:rsid w:val="004809C3"/>
  </w:style>
  <w:style w:type="character" w:customStyle="1" w:styleId="source">
    <w:name w:val="source"/>
    <w:rsid w:val="004809C3"/>
  </w:style>
  <w:style w:type="character" w:customStyle="1" w:styleId="pubdate">
    <w:name w:val="pubdate"/>
    <w:rsid w:val="004809C3"/>
  </w:style>
  <w:style w:type="character" w:customStyle="1" w:styleId="grey">
    <w:name w:val="grey"/>
    <w:rsid w:val="004809C3"/>
  </w:style>
  <w:style w:type="character" w:customStyle="1" w:styleId="postdate">
    <w:name w:val="post_date"/>
    <w:rsid w:val="004809C3"/>
  </w:style>
  <w:style w:type="character" w:customStyle="1" w:styleId="bdx">
    <w:name w:val="bdx"/>
    <w:rsid w:val="004809C3"/>
  </w:style>
  <w:style w:type="character" w:customStyle="1" w:styleId="bdl">
    <w:name w:val="bdl"/>
    <w:rsid w:val="004809C3"/>
  </w:style>
  <w:style w:type="character" w:customStyle="1" w:styleId="breadcrumbitemcurrent">
    <w:name w:val="breadcrumbitemcurrent"/>
    <w:rsid w:val="004809C3"/>
  </w:style>
  <w:style w:type="character" w:customStyle="1" w:styleId="bbl">
    <w:name w:val="bbl"/>
    <w:rsid w:val="004809C3"/>
  </w:style>
  <w:style w:type="character" w:customStyle="1" w:styleId="Date2">
    <w:name w:val="Date2"/>
    <w:rsid w:val="004809C3"/>
  </w:style>
  <w:style w:type="character" w:customStyle="1" w:styleId="company">
    <w:name w:val="company"/>
    <w:rsid w:val="004809C3"/>
  </w:style>
  <w:style w:type="character" w:customStyle="1" w:styleId="itxtnewhookspan">
    <w:name w:val="itxtnewhookspan"/>
    <w:rsid w:val="004809C3"/>
  </w:style>
  <w:style w:type="character" w:customStyle="1" w:styleId="gstxthlt">
    <w:name w:val="gstxt_hlt"/>
    <w:rsid w:val="004809C3"/>
  </w:style>
  <w:style w:type="character" w:customStyle="1" w:styleId="SubtleEmphasis1">
    <w:name w:val="Subtle Emphasis1"/>
    <w:uiPriority w:val="19"/>
    <w:qFormat/>
    <w:rsid w:val="004809C3"/>
    <w:rPr>
      <w:rFonts w:ascii="Times New Roman" w:hAnsi="Times New Roman" w:cs="Times New Roman" w:hint="default"/>
      <w:b/>
      <w:bCs w:val="0"/>
      <w:iCs/>
      <w:color w:val="auto"/>
      <w:sz w:val="22"/>
    </w:rPr>
  </w:style>
  <w:style w:type="character" w:customStyle="1" w:styleId="StyleBoldRed">
    <w:name w:val="Style Bold Red"/>
    <w:rsid w:val="004809C3"/>
    <w:rPr>
      <w:b/>
      <w:bCs/>
      <w:color w:val="auto"/>
    </w:rPr>
  </w:style>
  <w:style w:type="character" w:customStyle="1" w:styleId="StyleTimesNewRoman8pt">
    <w:name w:val="Style Times New Roman 8 pt"/>
    <w:rsid w:val="004809C3"/>
    <w:rPr>
      <w:rFonts w:ascii="Georgia" w:hAnsi="Georgia" w:hint="default"/>
      <w:sz w:val="16"/>
    </w:rPr>
  </w:style>
  <w:style w:type="character" w:customStyle="1" w:styleId="StyleStyle7pt8pt">
    <w:name w:val="Style Style 7 pt + 8 pt"/>
    <w:rsid w:val="004809C3"/>
    <w:rPr>
      <w:sz w:val="16"/>
    </w:rPr>
  </w:style>
  <w:style w:type="character" w:customStyle="1" w:styleId="StyleStyleThickunderlineBold1">
    <w:name w:val="Style Style Thick underline + Bold1"/>
    <w:rsid w:val="004809C3"/>
    <w:rPr>
      <w:b/>
      <w:bCs/>
      <w:u w:val="thick"/>
    </w:rPr>
  </w:style>
  <w:style w:type="character" w:customStyle="1" w:styleId="StyleUnderline2">
    <w:name w:val="Style Underline2"/>
    <w:rsid w:val="004809C3"/>
    <w:rPr>
      <w:u w:val="single"/>
    </w:rPr>
  </w:style>
  <w:style w:type="character" w:customStyle="1" w:styleId="ShrinkText">
    <w:name w:val="Shrink Text"/>
    <w:rsid w:val="004809C3"/>
    <w:rPr>
      <w:sz w:val="16"/>
    </w:rPr>
  </w:style>
  <w:style w:type="character" w:customStyle="1" w:styleId="smallcaps">
    <w:name w:val="smallcaps"/>
    <w:rsid w:val="004809C3"/>
  </w:style>
  <w:style w:type="character" w:customStyle="1" w:styleId="goldbldtext">
    <w:name w:val="goldbldtext"/>
    <w:rsid w:val="004809C3"/>
  </w:style>
  <w:style w:type="character" w:customStyle="1" w:styleId="cardshighlight0">
    <w:name w:val="cardshighlight"/>
    <w:rsid w:val="004809C3"/>
  </w:style>
  <w:style w:type="character" w:customStyle="1" w:styleId="cardsfont12pt1">
    <w:name w:val="cardsfont12pt"/>
    <w:rsid w:val="004809C3"/>
  </w:style>
  <w:style w:type="character" w:customStyle="1" w:styleId="ft6">
    <w:name w:val="ft6"/>
    <w:rsid w:val="004809C3"/>
  </w:style>
  <w:style w:type="character" w:customStyle="1" w:styleId="kicker">
    <w:name w:val="kicker"/>
    <w:rsid w:val="004809C3"/>
  </w:style>
  <w:style w:type="character" w:customStyle="1" w:styleId="backcontent">
    <w:name w:val="backcontent"/>
    <w:rsid w:val="004809C3"/>
  </w:style>
  <w:style w:type="character" w:customStyle="1" w:styleId="daystmp">
    <w:name w:val="daystmp"/>
    <w:rsid w:val="004809C3"/>
  </w:style>
  <w:style w:type="character" w:customStyle="1" w:styleId="cardsfont12ptchar">
    <w:name w:val="cardsfont12ptchar"/>
    <w:rsid w:val="004809C3"/>
  </w:style>
  <w:style w:type="character" w:customStyle="1" w:styleId="gal">
    <w:name w:val="gal"/>
    <w:rsid w:val="004809C3"/>
  </w:style>
  <w:style w:type="character" w:customStyle="1" w:styleId="submitted">
    <w:name w:val="submitted"/>
    <w:rsid w:val="004809C3"/>
  </w:style>
  <w:style w:type="character" w:customStyle="1" w:styleId="imagedateline">
    <w:name w:val="image_dateline"/>
    <w:rsid w:val="004809C3"/>
  </w:style>
  <w:style w:type="character" w:customStyle="1" w:styleId="authordatecharchar">
    <w:name w:val="authordatecharchar"/>
    <w:rsid w:val="004809C3"/>
  </w:style>
  <w:style w:type="character" w:customStyle="1" w:styleId="style1char0">
    <w:name w:val="style1char"/>
    <w:rsid w:val="004809C3"/>
  </w:style>
  <w:style w:type="character" w:customStyle="1" w:styleId="tagcharchar0">
    <w:name w:val="tagcharchar"/>
    <w:rsid w:val="004809C3"/>
  </w:style>
  <w:style w:type="character" w:customStyle="1" w:styleId="underlinedcharchar2">
    <w:name w:val="underlinedcharchar"/>
    <w:rsid w:val="004809C3"/>
  </w:style>
  <w:style w:type="character" w:customStyle="1" w:styleId="BoxedChar">
    <w:name w:val="Boxed Char"/>
    <w:rsid w:val="004809C3"/>
    <w:rPr>
      <w:rFonts w:ascii="Arial Narrow" w:hAnsi="Arial Narrow" w:hint="default"/>
      <w:b/>
      <w:bCs w:val="0"/>
      <w:sz w:val="18"/>
      <w:bdr w:val="single" w:sz="6" w:space="0" w:color="auto" w:frame="1"/>
    </w:rPr>
  </w:style>
  <w:style w:type="character" w:customStyle="1" w:styleId="Style11ptUnderline2">
    <w:name w:val="Style 11 pt Underline2"/>
    <w:rsid w:val="004809C3"/>
    <w:rPr>
      <w:sz w:val="20"/>
      <w:u w:val="single"/>
    </w:rPr>
  </w:style>
  <w:style w:type="character" w:customStyle="1" w:styleId="Style11ptBoldUnderline2">
    <w:name w:val="Style 11 pt Bold Underline2"/>
    <w:rsid w:val="004809C3"/>
    <w:rPr>
      <w:b/>
      <w:bCs/>
      <w:sz w:val="20"/>
      <w:u w:val="single"/>
    </w:rPr>
  </w:style>
  <w:style w:type="character" w:customStyle="1" w:styleId="nw">
    <w:name w:val="nw"/>
    <w:rsid w:val="004809C3"/>
  </w:style>
  <w:style w:type="character" w:customStyle="1" w:styleId="Styleunderline11ptBoldBorderSinglesolidlineAuto">
    <w:name w:val="Style underline + 11 pt Bold Border: : (Single solid line Auto ..."/>
    <w:rsid w:val="004809C3"/>
    <w:rPr>
      <w:b/>
      <w:bCs/>
      <w:sz w:val="20"/>
      <w:u w:val="single"/>
      <w:bdr w:val="single" w:sz="4" w:space="0" w:color="auto" w:frame="1"/>
    </w:rPr>
  </w:style>
  <w:style w:type="character" w:customStyle="1" w:styleId="cardCharCharChar1">
    <w:name w:val="card Char Char Char1"/>
    <w:rsid w:val="004809C3"/>
    <w:rPr>
      <w:lang w:val="en-US" w:eastAsia="en-US" w:bidi="ar-SA"/>
    </w:rPr>
  </w:style>
  <w:style w:type="character" w:customStyle="1" w:styleId="authors1">
    <w:name w:val="authors1"/>
    <w:rsid w:val="004809C3"/>
    <w:rPr>
      <w:rFonts w:ascii="Verdana" w:hAnsi="Verdana" w:hint="default"/>
      <w:b/>
      <w:bCs/>
      <w:color w:val="006699"/>
      <w:sz w:val="20"/>
      <w:szCs w:val="20"/>
    </w:rPr>
  </w:style>
  <w:style w:type="character" w:customStyle="1" w:styleId="headlinesectionlarge">
    <w:name w:val="headline_section_large"/>
    <w:rsid w:val="004809C3"/>
  </w:style>
  <w:style w:type="character" w:customStyle="1" w:styleId="Styleunderline11ptBlack">
    <w:name w:val="Style underline + 11 pt Black"/>
    <w:rsid w:val="004809C3"/>
    <w:rPr>
      <w:color w:val="000000"/>
      <w:sz w:val="20"/>
      <w:u w:val="single"/>
    </w:rPr>
  </w:style>
  <w:style w:type="character" w:customStyle="1" w:styleId="Styleunderline11ptBoldBlack">
    <w:name w:val="Style underline + 11 pt Bold Black"/>
    <w:rsid w:val="004809C3"/>
    <w:rPr>
      <w:b/>
      <w:bCs/>
      <w:color w:val="000000"/>
      <w:sz w:val="20"/>
      <w:u w:val="single"/>
    </w:rPr>
  </w:style>
  <w:style w:type="character" w:customStyle="1" w:styleId="Style11ptBoldBlackUnderline">
    <w:name w:val="Style 11 pt Bold Black Underline"/>
    <w:rsid w:val="004809C3"/>
    <w:rPr>
      <w:b/>
      <w:bCs/>
      <w:color w:val="000000"/>
      <w:sz w:val="20"/>
      <w:u w:val="single"/>
    </w:rPr>
  </w:style>
  <w:style w:type="character" w:customStyle="1" w:styleId="Style11ptBoldBlackUnderlineBorderSinglesolidline">
    <w:name w:val="Style 11 pt Bold Black Underline Border: : (Single solid line ..."/>
    <w:rsid w:val="004809C3"/>
    <w:rPr>
      <w:b/>
      <w:bCs/>
      <w:color w:val="000000"/>
      <w:sz w:val="20"/>
      <w:u w:val="single"/>
      <w:bdr w:val="single" w:sz="4" w:space="0" w:color="auto" w:frame="1"/>
    </w:rPr>
  </w:style>
  <w:style w:type="character" w:customStyle="1" w:styleId="StyleLatinMeridien-Italic11ptItalicUnderline">
    <w:name w:val="Style (Latin) Meridien-Italic 11 pt Italic Underline"/>
    <w:rsid w:val="004809C3"/>
    <w:rPr>
      <w:rFonts w:ascii="Meridien-Italic" w:hAnsi="Meridien-Italic" w:hint="default"/>
      <w:i/>
      <w:iCs/>
      <w:sz w:val="20"/>
      <w:u w:val="single"/>
    </w:rPr>
  </w:style>
  <w:style w:type="character" w:customStyle="1" w:styleId="Citation-AuthorDate">
    <w:name w:val="Citation - Author/Date"/>
    <w:rsid w:val="004809C3"/>
    <w:rPr>
      <w:b/>
      <w:bCs w:val="0"/>
      <w:smallCaps/>
      <w:sz w:val="24"/>
      <w:u w:val="single"/>
    </w:rPr>
  </w:style>
  <w:style w:type="character" w:customStyle="1" w:styleId="underlinestylechar0">
    <w:name w:val="underlinestylechar"/>
    <w:rsid w:val="004809C3"/>
  </w:style>
  <w:style w:type="character" w:customStyle="1" w:styleId="highlight">
    <w:name w:val="highlight"/>
    <w:rsid w:val="004809C3"/>
  </w:style>
  <w:style w:type="character" w:customStyle="1" w:styleId="DottedUnderline0">
    <w:name w:val="Dotted Underline"/>
    <w:rsid w:val="004809C3"/>
    <w:rPr>
      <w:rFonts w:ascii="Times New Roman" w:hAnsi="Times New Roman" w:cs="Times New Roman" w:hint="default"/>
      <w:sz w:val="20"/>
      <w:u w:val="dottedHeavy"/>
    </w:rPr>
  </w:style>
  <w:style w:type="character" w:customStyle="1" w:styleId="titleauthoretc">
    <w:name w:val="titleauthoretc"/>
    <w:rsid w:val="004809C3"/>
  </w:style>
  <w:style w:type="character" w:customStyle="1" w:styleId="labeltext">
    <w:name w:val="labeltext"/>
    <w:rsid w:val="004809C3"/>
  </w:style>
  <w:style w:type="character" w:customStyle="1" w:styleId="viewlink">
    <w:name w:val="viewlink"/>
    <w:rsid w:val="004809C3"/>
  </w:style>
  <w:style w:type="character" w:customStyle="1" w:styleId="share">
    <w:name w:val="share"/>
    <w:rsid w:val="004809C3"/>
  </w:style>
  <w:style w:type="character" w:customStyle="1" w:styleId="inlinkchart">
    <w:name w:val="inlink_chart"/>
    <w:rsid w:val="004809C3"/>
  </w:style>
  <w:style w:type="character" w:customStyle="1" w:styleId="underLight">
    <w:name w:val="underLight"/>
    <w:uiPriority w:val="1"/>
    <w:qFormat/>
    <w:rsid w:val="004809C3"/>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4809C3"/>
  </w:style>
  <w:style w:type="character" w:customStyle="1" w:styleId="author-rss">
    <w:name w:val="author-rss"/>
    <w:rsid w:val="004809C3"/>
  </w:style>
  <w:style w:type="character" w:customStyle="1" w:styleId="fbsharecountwrapper">
    <w:name w:val="fb_share_count_wrapper"/>
    <w:rsid w:val="004809C3"/>
  </w:style>
  <w:style w:type="character" w:customStyle="1" w:styleId="fbbuttontext">
    <w:name w:val="fb_button_text"/>
    <w:rsid w:val="004809C3"/>
  </w:style>
  <w:style w:type="character" w:customStyle="1" w:styleId="hw">
    <w:name w:val="hw"/>
    <w:rsid w:val="004809C3"/>
  </w:style>
  <w:style w:type="character" w:customStyle="1" w:styleId="linktotop">
    <w:name w:val="linktotop"/>
    <w:rsid w:val="004809C3"/>
  </w:style>
  <w:style w:type="character" w:customStyle="1" w:styleId="maintextbldleft">
    <w:name w:val="maintextbldleft"/>
    <w:rsid w:val="004809C3"/>
  </w:style>
  <w:style w:type="character" w:customStyle="1" w:styleId="maintextleft">
    <w:name w:val="maintextleft"/>
    <w:rsid w:val="004809C3"/>
  </w:style>
  <w:style w:type="character" w:customStyle="1" w:styleId="descriptionstyle1block">
    <w:name w:val="description style1 block"/>
    <w:rsid w:val="004809C3"/>
  </w:style>
  <w:style w:type="character" w:customStyle="1" w:styleId="gutter-right-1">
    <w:name w:val="gutter-right-1"/>
    <w:basedOn w:val="DefaultParagraphFont"/>
    <w:rsid w:val="004809C3"/>
  </w:style>
  <w:style w:type="character" w:customStyle="1" w:styleId="ssl3">
    <w:name w:val="ss_l3"/>
    <w:rsid w:val="004809C3"/>
  </w:style>
  <w:style w:type="character" w:customStyle="1" w:styleId="FontStyle39">
    <w:name w:val="Font Style39"/>
    <w:uiPriority w:val="99"/>
    <w:rsid w:val="004809C3"/>
    <w:rPr>
      <w:rFonts w:ascii="Constantia" w:hAnsi="Constantia" w:cs="Constantia" w:hint="default"/>
      <w:b/>
      <w:bCs/>
      <w:sz w:val="18"/>
      <w:szCs w:val="18"/>
    </w:rPr>
  </w:style>
  <w:style w:type="character" w:customStyle="1" w:styleId="6">
    <w:name w:val="6"/>
    <w:rsid w:val="004809C3"/>
    <w:rPr>
      <w:rFonts w:ascii="Arial" w:hAnsi="Arial" w:cs="Arial" w:hint="default"/>
      <w:bCs/>
      <w:sz w:val="20"/>
      <w:u w:val="single"/>
      <w:lang w:val="en-US" w:eastAsia="en-US" w:bidi="ar-SA"/>
    </w:rPr>
  </w:style>
  <w:style w:type="character" w:customStyle="1" w:styleId="Header11">
    <w:name w:val="Header11"/>
    <w:rsid w:val="004809C3"/>
  </w:style>
  <w:style w:type="character" w:customStyle="1" w:styleId="posa">
    <w:name w:val="pos(a)"/>
    <w:basedOn w:val="DefaultParagraphFont"/>
    <w:rsid w:val="004809C3"/>
  </w:style>
  <w:style w:type="character" w:customStyle="1" w:styleId="u-hiddeninnarrowenv">
    <w:name w:val="u-hiddeninnarrowenv"/>
    <w:basedOn w:val="DefaultParagraphFont"/>
    <w:rsid w:val="004809C3"/>
  </w:style>
  <w:style w:type="character" w:customStyle="1" w:styleId="followbutton-bird">
    <w:name w:val="followbutton-bird"/>
    <w:basedOn w:val="DefaultParagraphFont"/>
    <w:rsid w:val="004809C3"/>
  </w:style>
  <w:style w:type="character" w:customStyle="1" w:styleId="tweetauthor-name">
    <w:name w:val="tweetauthor-name"/>
    <w:basedOn w:val="DefaultParagraphFont"/>
    <w:rsid w:val="004809C3"/>
  </w:style>
  <w:style w:type="character" w:customStyle="1" w:styleId="tweetauthor-verifiedbadge">
    <w:name w:val="tweetauthor-verifiedbadge"/>
    <w:basedOn w:val="DefaultParagraphFont"/>
    <w:rsid w:val="004809C3"/>
  </w:style>
  <w:style w:type="character" w:customStyle="1" w:styleId="tweetauthor-screenname">
    <w:name w:val="tweetauthor-screenname"/>
    <w:basedOn w:val="DefaultParagraphFont"/>
    <w:rsid w:val="004809C3"/>
  </w:style>
  <w:style w:type="character" w:customStyle="1" w:styleId="u-hiddenvisually">
    <w:name w:val="u-hiddenvisually"/>
    <w:basedOn w:val="DefaultParagraphFont"/>
    <w:rsid w:val="004809C3"/>
  </w:style>
  <w:style w:type="character" w:customStyle="1" w:styleId="tweetaction-stat">
    <w:name w:val="tweetaction-stat"/>
    <w:basedOn w:val="DefaultParagraphFont"/>
    <w:rsid w:val="004809C3"/>
  </w:style>
  <w:style w:type="character" w:customStyle="1" w:styleId="related">
    <w:name w:val="related"/>
    <w:basedOn w:val="DefaultParagraphFont"/>
    <w:rsid w:val="004809C3"/>
  </w:style>
  <w:style w:type="character" w:customStyle="1" w:styleId="related-content">
    <w:name w:val="related-content"/>
    <w:basedOn w:val="DefaultParagraphFont"/>
    <w:rsid w:val="004809C3"/>
  </w:style>
  <w:style w:type="character" w:customStyle="1" w:styleId="name-of-author">
    <w:name w:val="name-of-author"/>
    <w:basedOn w:val="DefaultParagraphFont"/>
    <w:rsid w:val="004809C3"/>
  </w:style>
  <w:style w:type="character" w:customStyle="1" w:styleId="first-name">
    <w:name w:val="first-name"/>
    <w:basedOn w:val="DefaultParagraphFont"/>
    <w:rsid w:val="004809C3"/>
  </w:style>
  <w:style w:type="character" w:customStyle="1" w:styleId="last-name">
    <w:name w:val="last-name"/>
    <w:basedOn w:val="DefaultParagraphFont"/>
    <w:rsid w:val="004809C3"/>
  </w:style>
  <w:style w:type="character" w:customStyle="1" w:styleId="caption10">
    <w:name w:val="caption1"/>
    <w:basedOn w:val="DefaultParagraphFont"/>
    <w:rsid w:val="004809C3"/>
  </w:style>
  <w:style w:type="character" w:customStyle="1" w:styleId="recirc-text">
    <w:name w:val="&quot;recirc-text”"/>
    <w:basedOn w:val="DefaultParagraphFont"/>
    <w:rsid w:val="004809C3"/>
  </w:style>
  <w:style w:type="character" w:customStyle="1" w:styleId="video-icon">
    <w:name w:val="video-icon"/>
    <w:basedOn w:val="DefaultParagraphFont"/>
    <w:rsid w:val="004809C3"/>
  </w:style>
  <w:style w:type="character" w:customStyle="1" w:styleId="powa-shot-play-btn-text">
    <w:name w:val="powa-shot-play-btn-text"/>
    <w:basedOn w:val="DefaultParagraphFont"/>
    <w:rsid w:val="004809C3"/>
  </w:style>
  <w:style w:type="character" w:customStyle="1" w:styleId="powa-shot-click">
    <w:name w:val="powa-shot-click"/>
    <w:basedOn w:val="DefaultParagraphFont"/>
    <w:rsid w:val="004809C3"/>
  </w:style>
  <w:style w:type="character" w:customStyle="1" w:styleId="wpv-blurb">
    <w:name w:val="wpv-blurb"/>
    <w:basedOn w:val="DefaultParagraphFont"/>
    <w:rsid w:val="004809C3"/>
  </w:style>
  <w:style w:type="character" w:customStyle="1" w:styleId="pb-caption">
    <w:name w:val="pb-caption"/>
    <w:basedOn w:val="DefaultParagraphFont"/>
    <w:rsid w:val="004809C3"/>
  </w:style>
  <w:style w:type="character" w:customStyle="1" w:styleId="Heading5Char1">
    <w:name w:val="Heading 5 Char1"/>
    <w:aliases w:val="Text Char1"/>
    <w:basedOn w:val="DefaultParagraphFont"/>
    <w:semiHidden/>
    <w:rsid w:val="004809C3"/>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4809C3"/>
    <w:rPr>
      <w:vertAlign w:val="baseline"/>
    </w:rPr>
  </w:style>
  <w:style w:type="character" w:customStyle="1" w:styleId="Heading7Char1">
    <w:name w:val="Heading 7 Char1"/>
    <w:basedOn w:val="DefaultParagraphFont"/>
    <w:semiHidden/>
    <w:rsid w:val="004809C3"/>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4809C3"/>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4809C3"/>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4809C3"/>
    <w:rPr>
      <w:rFonts w:ascii="Calibri" w:hAnsi="Calibri" w:cs="Calibri"/>
    </w:rPr>
  </w:style>
  <w:style w:type="numbering" w:customStyle="1" w:styleId="NoList2">
    <w:name w:val="No List2"/>
    <w:next w:val="NoList"/>
    <w:uiPriority w:val="99"/>
    <w:semiHidden/>
    <w:unhideWhenUsed/>
    <w:rsid w:val="004809C3"/>
  </w:style>
  <w:style w:type="numbering" w:customStyle="1" w:styleId="NoList3">
    <w:name w:val="No List3"/>
    <w:next w:val="NoList"/>
    <w:uiPriority w:val="99"/>
    <w:semiHidden/>
    <w:unhideWhenUsed/>
    <w:rsid w:val="004809C3"/>
  </w:style>
  <w:style w:type="numbering" w:customStyle="1" w:styleId="NoList4">
    <w:name w:val="No List4"/>
    <w:next w:val="NoList"/>
    <w:uiPriority w:val="99"/>
    <w:semiHidden/>
    <w:unhideWhenUsed/>
    <w:rsid w:val="004809C3"/>
  </w:style>
  <w:style w:type="numbering" w:customStyle="1" w:styleId="NoList5">
    <w:name w:val="No List5"/>
    <w:next w:val="NoList"/>
    <w:semiHidden/>
    <w:unhideWhenUsed/>
    <w:rsid w:val="004809C3"/>
  </w:style>
  <w:style w:type="paragraph" w:styleId="BlockText">
    <w:name w:val="Block Text"/>
    <w:basedOn w:val="Normal"/>
    <w:rsid w:val="004809C3"/>
    <w:pPr>
      <w:ind w:left="229" w:right="229"/>
    </w:pPr>
    <w:rPr>
      <w:rFonts w:ascii="Verdana" w:eastAsia="Times New Roman" w:hAnsi="Verdana"/>
      <w:sz w:val="16"/>
      <w:szCs w:val="20"/>
    </w:rPr>
  </w:style>
  <w:style w:type="paragraph" w:styleId="NormalIndent">
    <w:name w:val="Normal Indent"/>
    <w:basedOn w:val="Normal"/>
    <w:rsid w:val="004809C3"/>
    <w:pPr>
      <w:ind w:left="720"/>
    </w:pPr>
    <w:rPr>
      <w:rFonts w:eastAsia="Times New Roman"/>
      <w:szCs w:val="20"/>
    </w:rPr>
  </w:style>
  <w:style w:type="paragraph" w:styleId="EnvelopeReturn">
    <w:name w:val="envelope return"/>
    <w:basedOn w:val="Normal"/>
    <w:rsid w:val="004809C3"/>
    <w:rPr>
      <w:rFonts w:eastAsia="Times New Roman"/>
      <w:sz w:val="24"/>
      <w:szCs w:val="20"/>
    </w:rPr>
  </w:style>
  <w:style w:type="paragraph" w:styleId="EnvelopeAddress">
    <w:name w:val="envelope address"/>
    <w:basedOn w:val="Normal"/>
    <w:rsid w:val="004809C3"/>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4809C3"/>
  </w:style>
  <w:style w:type="numbering" w:customStyle="1" w:styleId="NoList7">
    <w:name w:val="No List7"/>
    <w:next w:val="NoList"/>
    <w:semiHidden/>
    <w:unhideWhenUsed/>
    <w:rsid w:val="004809C3"/>
  </w:style>
  <w:style w:type="paragraph" w:styleId="ListBullet">
    <w:name w:val="List Bullet"/>
    <w:basedOn w:val="Normal"/>
    <w:link w:val="ListBulletChar"/>
    <w:uiPriority w:val="99"/>
    <w:unhideWhenUsed/>
    <w:rsid w:val="004809C3"/>
    <w:pPr>
      <w:tabs>
        <w:tab w:val="num" w:pos="360"/>
      </w:tabs>
      <w:ind w:left="360" w:hanging="360"/>
      <w:contextualSpacing/>
    </w:pPr>
    <w:rPr>
      <w:rFonts w:eastAsia="Calibri"/>
    </w:rPr>
  </w:style>
  <w:style w:type="table" w:styleId="MediumGrid1">
    <w:name w:val="Medium Grid 1"/>
    <w:basedOn w:val="TableNormal"/>
    <w:uiPriority w:val="67"/>
    <w:rsid w:val="004809C3"/>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4809C3"/>
  </w:style>
  <w:style w:type="numbering" w:customStyle="1" w:styleId="NoList111">
    <w:name w:val="No List111"/>
    <w:next w:val="NoList"/>
    <w:uiPriority w:val="99"/>
    <w:semiHidden/>
    <w:unhideWhenUsed/>
    <w:rsid w:val="004809C3"/>
  </w:style>
  <w:style w:type="numbering" w:customStyle="1" w:styleId="NoList1111">
    <w:name w:val="No List1111"/>
    <w:next w:val="NoList"/>
    <w:uiPriority w:val="99"/>
    <w:semiHidden/>
    <w:unhideWhenUsed/>
    <w:rsid w:val="004809C3"/>
  </w:style>
  <w:style w:type="numbering" w:customStyle="1" w:styleId="NoList11111">
    <w:name w:val="No List11111"/>
    <w:next w:val="NoList"/>
    <w:uiPriority w:val="99"/>
    <w:semiHidden/>
    <w:unhideWhenUsed/>
    <w:rsid w:val="004809C3"/>
  </w:style>
  <w:style w:type="numbering" w:customStyle="1" w:styleId="NoList111111">
    <w:name w:val="No List111111"/>
    <w:next w:val="NoList"/>
    <w:uiPriority w:val="99"/>
    <w:semiHidden/>
    <w:unhideWhenUsed/>
    <w:rsid w:val="004809C3"/>
  </w:style>
  <w:style w:type="numbering" w:customStyle="1" w:styleId="NoList1111111">
    <w:name w:val="No List1111111"/>
    <w:next w:val="NoList"/>
    <w:uiPriority w:val="99"/>
    <w:semiHidden/>
    <w:unhideWhenUsed/>
    <w:rsid w:val="004809C3"/>
  </w:style>
  <w:style w:type="numbering" w:customStyle="1" w:styleId="NoList11111111">
    <w:name w:val="No List11111111"/>
    <w:next w:val="NoList"/>
    <w:uiPriority w:val="99"/>
    <w:semiHidden/>
    <w:unhideWhenUsed/>
    <w:rsid w:val="004809C3"/>
  </w:style>
  <w:style w:type="numbering" w:customStyle="1" w:styleId="NoList111111111">
    <w:name w:val="No List111111111"/>
    <w:next w:val="NoList"/>
    <w:uiPriority w:val="99"/>
    <w:semiHidden/>
    <w:unhideWhenUsed/>
    <w:rsid w:val="004809C3"/>
  </w:style>
  <w:style w:type="numbering" w:customStyle="1" w:styleId="NoList1111111111">
    <w:name w:val="No List1111111111"/>
    <w:next w:val="NoList"/>
    <w:uiPriority w:val="99"/>
    <w:semiHidden/>
    <w:unhideWhenUsed/>
    <w:rsid w:val="004809C3"/>
  </w:style>
  <w:style w:type="numbering" w:customStyle="1" w:styleId="NoList11111111111">
    <w:name w:val="No List11111111111"/>
    <w:next w:val="NoList"/>
    <w:uiPriority w:val="99"/>
    <w:semiHidden/>
    <w:unhideWhenUsed/>
    <w:rsid w:val="004809C3"/>
  </w:style>
  <w:style w:type="numbering" w:customStyle="1" w:styleId="NoList111111111111">
    <w:name w:val="No List111111111111"/>
    <w:next w:val="NoList"/>
    <w:uiPriority w:val="99"/>
    <w:semiHidden/>
    <w:unhideWhenUsed/>
    <w:rsid w:val="004809C3"/>
  </w:style>
  <w:style w:type="numbering" w:customStyle="1" w:styleId="NoList1111111111111">
    <w:name w:val="No List1111111111111"/>
    <w:next w:val="NoList"/>
    <w:uiPriority w:val="99"/>
    <w:semiHidden/>
    <w:unhideWhenUsed/>
    <w:rsid w:val="004809C3"/>
  </w:style>
  <w:style w:type="numbering" w:customStyle="1" w:styleId="NoList11111111111111">
    <w:name w:val="No List11111111111111"/>
    <w:next w:val="NoList"/>
    <w:uiPriority w:val="99"/>
    <w:semiHidden/>
    <w:unhideWhenUsed/>
    <w:rsid w:val="004809C3"/>
  </w:style>
  <w:style w:type="numbering" w:customStyle="1" w:styleId="NoList111111111111111">
    <w:name w:val="No List111111111111111"/>
    <w:next w:val="NoList"/>
    <w:uiPriority w:val="99"/>
    <w:semiHidden/>
    <w:unhideWhenUsed/>
    <w:rsid w:val="004809C3"/>
  </w:style>
  <w:style w:type="numbering" w:customStyle="1" w:styleId="NoList1111111111111111">
    <w:name w:val="No List1111111111111111"/>
    <w:next w:val="NoList"/>
    <w:uiPriority w:val="99"/>
    <w:semiHidden/>
    <w:unhideWhenUsed/>
    <w:rsid w:val="004809C3"/>
  </w:style>
  <w:style w:type="numbering" w:customStyle="1" w:styleId="NoList11111111111111111">
    <w:name w:val="No List11111111111111111"/>
    <w:next w:val="NoList"/>
    <w:uiPriority w:val="99"/>
    <w:semiHidden/>
    <w:unhideWhenUsed/>
    <w:rsid w:val="004809C3"/>
  </w:style>
  <w:style w:type="character" w:customStyle="1" w:styleId="FontStyle220">
    <w:name w:val="Font Style220"/>
    <w:basedOn w:val="DefaultParagraphFont"/>
    <w:uiPriority w:val="99"/>
    <w:rsid w:val="004809C3"/>
    <w:rPr>
      <w:rFonts w:ascii="Candara" w:hAnsi="Candara" w:cs="Candara" w:hint="default"/>
      <w:i/>
      <w:iCs/>
      <w:sz w:val="18"/>
      <w:szCs w:val="18"/>
    </w:rPr>
  </w:style>
  <w:style w:type="character" w:customStyle="1" w:styleId="FontStyle290">
    <w:name w:val="Font Style290"/>
    <w:basedOn w:val="DefaultParagraphFont"/>
    <w:uiPriority w:val="99"/>
    <w:rsid w:val="004809C3"/>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4809C3"/>
    <w:rPr>
      <w:rFonts w:ascii="Arial" w:hAnsi="Arial" w:cs="Arial"/>
      <w:b/>
      <w:bCs/>
      <w:sz w:val="16"/>
      <w:szCs w:val="16"/>
    </w:rPr>
  </w:style>
  <w:style w:type="paragraph" w:customStyle="1" w:styleId="articlebodynormaltext">
    <w:name w:val="articlebody_normaltext"/>
    <w:basedOn w:val="Normal"/>
    <w:rsid w:val="004809C3"/>
    <w:pPr>
      <w:spacing w:before="100" w:beforeAutospacing="1" w:after="100" w:afterAutospacing="1"/>
    </w:pPr>
    <w:rPr>
      <w:rFonts w:ascii="Georgia" w:hAnsi="Georgia"/>
    </w:rPr>
  </w:style>
  <w:style w:type="character" w:customStyle="1" w:styleId="Bodytext21">
    <w:name w:val="Body text (2)_"/>
    <w:basedOn w:val="DefaultParagraphFont"/>
    <w:link w:val="Bodytext22"/>
    <w:rsid w:val="004809C3"/>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4809C3"/>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4809C3"/>
    <w:rPr>
      <w:color w:val="000000"/>
      <w:sz w:val="28"/>
      <w:szCs w:val="28"/>
    </w:rPr>
  </w:style>
  <w:style w:type="character" w:customStyle="1" w:styleId="Style9ptItalicUnderline">
    <w:name w:val="Style 9 pt Italic Underline"/>
    <w:rsid w:val="004809C3"/>
    <w:rPr>
      <w:i/>
      <w:iCs/>
      <w:sz w:val="20"/>
      <w:u w:val="single"/>
    </w:rPr>
  </w:style>
  <w:style w:type="paragraph" w:customStyle="1" w:styleId="StyleHeading4TagsmalltextBigcardbodyNormalTagNotBold">
    <w:name w:val="Style Heading 4Tagsmall textBig cardbodyNormal Tag + Not Bold"/>
    <w:basedOn w:val="Heading4"/>
    <w:rsid w:val="004809C3"/>
    <w:rPr>
      <w:bCs w:val="0"/>
      <w:sz w:val="22"/>
      <w:szCs w:val="22"/>
    </w:rPr>
  </w:style>
  <w:style w:type="character" w:customStyle="1" w:styleId="StyleBox12ptBold">
    <w:name w:val="Style Box + 12 pt Bold"/>
    <w:basedOn w:val="DefaultParagraphFont"/>
    <w:rsid w:val="004809C3"/>
    <w:rPr>
      <w:rFonts w:ascii="Georgia" w:hAnsi="Georgia"/>
      <w:b/>
      <w:bCs/>
      <w:sz w:val="22"/>
      <w:u w:val="single"/>
      <w:bdr w:val="none" w:sz="0" w:space="0" w:color="auto"/>
    </w:rPr>
  </w:style>
  <w:style w:type="character" w:customStyle="1" w:styleId="StyleBox12pt">
    <w:name w:val="Style Box + 12 pt"/>
    <w:basedOn w:val="DefaultParagraphFont"/>
    <w:rsid w:val="004809C3"/>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4809C3"/>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4809C3"/>
    <w:rPr>
      <w:bCs w:val="0"/>
      <w:szCs w:val="22"/>
    </w:rPr>
  </w:style>
  <w:style w:type="character" w:customStyle="1" w:styleId="StyleGaramondText1">
    <w:name w:val="Style Garamond Text 1"/>
    <w:basedOn w:val="DefaultParagraphFont"/>
    <w:rsid w:val="004809C3"/>
    <w:rPr>
      <w:rFonts w:ascii="Georgia" w:hAnsi="Georgia"/>
      <w:color w:val="0D0D0D" w:themeColor="text1" w:themeTint="F2"/>
      <w:sz w:val="22"/>
    </w:rPr>
  </w:style>
  <w:style w:type="character" w:customStyle="1" w:styleId="StyleGaramondText1Underline">
    <w:name w:val="Style Garamond Text 1 Underline"/>
    <w:basedOn w:val="DefaultParagraphFont"/>
    <w:rsid w:val="004809C3"/>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4809C3"/>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4809C3"/>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4809C3"/>
    <w:rPr>
      <w:b w:val="0"/>
      <w:bCs w:val="0"/>
      <w:sz w:val="14"/>
      <w:u w:val="none"/>
    </w:rPr>
  </w:style>
  <w:style w:type="character" w:customStyle="1" w:styleId="Style7ptBold">
    <w:name w:val="Style 7 pt Bold"/>
    <w:basedOn w:val="DefaultParagraphFont"/>
    <w:rsid w:val="004809C3"/>
    <w:rPr>
      <w:b w:val="0"/>
      <w:bCs/>
      <w:sz w:val="14"/>
    </w:rPr>
  </w:style>
  <w:style w:type="paragraph" w:customStyle="1" w:styleId="Stylecardtext8pt">
    <w:name w:val="Style card text + 8 pt"/>
    <w:basedOn w:val="Normal"/>
    <w:rsid w:val="004809C3"/>
    <w:pPr>
      <w:ind w:right="288"/>
    </w:pPr>
    <w:rPr>
      <w:sz w:val="16"/>
    </w:rPr>
  </w:style>
  <w:style w:type="paragraph" w:customStyle="1" w:styleId="Stylecardtext5pt">
    <w:name w:val="Style card text + 5 pt"/>
    <w:basedOn w:val="Normal"/>
    <w:rsid w:val="004809C3"/>
    <w:pPr>
      <w:ind w:right="288"/>
    </w:pPr>
    <w:rPr>
      <w:sz w:val="10"/>
    </w:rPr>
  </w:style>
  <w:style w:type="character" w:customStyle="1" w:styleId="StyleStyleBoldUnderlineUnderlineIntenseEmphasis1apple-style-">
    <w:name w:val="Style Style Bold UnderlineUnderlineIntense Emphasis1apple-style-..."/>
    <w:basedOn w:val="DefaultParagraphFont"/>
    <w:rsid w:val="004809C3"/>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4809C3"/>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4809C3"/>
    <w:rPr>
      <w:rFonts w:ascii="Georgia" w:hAnsi="Georgia"/>
      <w:u w:val="single"/>
    </w:rPr>
  </w:style>
  <w:style w:type="paragraph" w:customStyle="1" w:styleId="StyleCardsGeorgia12ptBoldThickunderlineBorderSin">
    <w:name w:val="Style Cards + Georgia 12 pt Bold Thick underline Border: : (Sin..."/>
    <w:basedOn w:val="Normal"/>
    <w:rsid w:val="004809C3"/>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4809C3"/>
    <w:rPr>
      <w:rFonts w:ascii="Georgia" w:hAnsi="Georgia"/>
      <w:sz w:val="24"/>
      <w:u w:val="single"/>
    </w:rPr>
  </w:style>
  <w:style w:type="paragraph" w:customStyle="1" w:styleId="StyleCardsGeorgia">
    <w:name w:val="Style Cards + Georgia"/>
    <w:basedOn w:val="Normal"/>
    <w:rsid w:val="004809C3"/>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4809C3"/>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4809C3"/>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4809C3"/>
    <w:rPr>
      <w:rFonts w:eastAsia="Times New Roman"/>
      <w:i/>
      <w:iCs/>
    </w:rPr>
  </w:style>
  <w:style w:type="character" w:customStyle="1" w:styleId="HTMLAddressChar">
    <w:name w:val="HTML Address Char"/>
    <w:basedOn w:val="DefaultParagraphFont"/>
    <w:link w:val="HTMLAddress"/>
    <w:uiPriority w:val="99"/>
    <w:rsid w:val="004809C3"/>
    <w:rPr>
      <w:rFonts w:ascii="Times New Roman" w:eastAsia="Times New Roman" w:hAnsi="Times New Roman" w:cs="Times New Roman"/>
      <w:i/>
      <w:iCs/>
      <w:sz w:val="22"/>
    </w:rPr>
  </w:style>
  <w:style w:type="paragraph" w:styleId="Index1">
    <w:name w:val="index 1"/>
    <w:basedOn w:val="Normal"/>
    <w:next w:val="Normal"/>
    <w:autoRedefine/>
    <w:unhideWhenUsed/>
    <w:rsid w:val="004809C3"/>
    <w:pPr>
      <w:ind w:left="220" w:hanging="220"/>
    </w:pPr>
  </w:style>
  <w:style w:type="character" w:customStyle="1" w:styleId="CardsFont6ptChar1">
    <w:name w:val="Cards + Font: 6 pt Char1"/>
    <w:link w:val="CardsFont6pt"/>
    <w:locked/>
    <w:rsid w:val="004809C3"/>
    <w:rPr>
      <w:rFonts w:ascii="Times New Roman" w:eastAsia="Times New Roman" w:hAnsi="Times New Roman" w:cs="Times New Roman"/>
      <w:sz w:val="12"/>
      <w:szCs w:val="20"/>
    </w:rPr>
  </w:style>
  <w:style w:type="paragraph" w:customStyle="1" w:styleId="Quote2">
    <w:name w:val="Quote2"/>
    <w:basedOn w:val="Default"/>
    <w:next w:val="Default"/>
    <w:rsid w:val="004809C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4809C3"/>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4809C3"/>
    <w:pPr>
      <w:keepNext/>
      <w:keepLines/>
      <w:spacing w:before="200"/>
      <w:outlineLvl w:val="3"/>
    </w:pPr>
    <w:rPr>
      <w:rFonts w:eastAsia="Times New Roman"/>
      <w:b/>
      <w:bCs/>
      <w:iCs/>
      <w:sz w:val="26"/>
    </w:rPr>
  </w:style>
  <w:style w:type="paragraph" w:customStyle="1" w:styleId="post-subtitle">
    <w:name w:val="post-subtitle"/>
    <w:basedOn w:val="Normal"/>
    <w:rsid w:val="004809C3"/>
    <w:pPr>
      <w:spacing w:before="100" w:beforeAutospacing="1" w:after="100" w:afterAutospacing="1"/>
    </w:pPr>
    <w:rPr>
      <w:rFonts w:eastAsia="Times New Roman"/>
    </w:rPr>
  </w:style>
  <w:style w:type="paragraph" w:customStyle="1" w:styleId="Pa0">
    <w:name w:val="Pa0"/>
    <w:basedOn w:val="Default"/>
    <w:next w:val="Default"/>
    <w:uiPriority w:val="99"/>
    <w:rsid w:val="004809C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4809C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4809C3"/>
    <w:pPr>
      <w:spacing w:before="100" w:beforeAutospacing="1" w:after="100" w:afterAutospacing="1"/>
    </w:pPr>
    <w:rPr>
      <w:rFonts w:eastAsia="Times New Roman"/>
    </w:rPr>
  </w:style>
  <w:style w:type="paragraph" w:customStyle="1" w:styleId="tagline1">
    <w:name w:val="tagline"/>
    <w:basedOn w:val="Normal"/>
    <w:rsid w:val="004809C3"/>
    <w:pPr>
      <w:spacing w:before="100" w:beforeAutospacing="1" w:after="100" w:afterAutospacing="1"/>
    </w:pPr>
    <w:rPr>
      <w:rFonts w:eastAsia="Times New Roman"/>
    </w:rPr>
  </w:style>
  <w:style w:type="paragraph" w:customStyle="1" w:styleId="Block1">
    <w:name w:val="Block1"/>
    <w:basedOn w:val="Normal"/>
    <w:next w:val="Normal"/>
    <w:uiPriority w:val="3"/>
    <w:qFormat/>
    <w:rsid w:val="004809C3"/>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4809C3"/>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4809C3"/>
    <w:rPr>
      <w:sz w:val="10"/>
    </w:rPr>
  </w:style>
  <w:style w:type="paragraph" w:customStyle="1" w:styleId="ReallySamllText">
    <w:name w:val="ReallySamllText"/>
    <w:basedOn w:val="Normal"/>
    <w:link w:val="ReallySamllTextChar"/>
    <w:autoRedefine/>
    <w:rsid w:val="004809C3"/>
    <w:rPr>
      <w:rFonts w:asciiTheme="minorHAnsi" w:hAnsiTheme="minorHAnsi" w:cstheme="minorBidi"/>
      <w:sz w:val="10"/>
    </w:rPr>
  </w:style>
  <w:style w:type="paragraph" w:customStyle="1" w:styleId="CardCites">
    <w:name w:val="Card Cites"/>
    <w:basedOn w:val="Normal"/>
    <w:next w:val="Normal"/>
    <w:qFormat/>
    <w:rsid w:val="004809C3"/>
    <w:rPr>
      <w:rFonts w:eastAsia="Times New Roman"/>
      <w:b/>
      <w:sz w:val="20"/>
    </w:rPr>
  </w:style>
  <w:style w:type="paragraph" w:customStyle="1" w:styleId="NormalWeb3">
    <w:name w:val="Normal (Web)3"/>
    <w:basedOn w:val="Normal"/>
    <w:rsid w:val="004809C3"/>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4809C3"/>
    <w:pPr>
      <w:ind w:left="400"/>
    </w:pPr>
    <w:rPr>
      <w:rFonts w:eastAsia="Times New Roman"/>
    </w:rPr>
  </w:style>
  <w:style w:type="paragraph" w:customStyle="1" w:styleId="TagCiteChar2">
    <w:name w:val="Tag / Cite Char"/>
    <w:basedOn w:val="Normal"/>
    <w:rsid w:val="004809C3"/>
    <w:rPr>
      <w:rFonts w:eastAsia="Times New Roman"/>
      <w:b/>
      <w:color w:val="000000"/>
    </w:rPr>
  </w:style>
  <w:style w:type="paragraph" w:customStyle="1" w:styleId="PageNumber2">
    <w:name w:val="Page Number2"/>
    <w:basedOn w:val="Normal"/>
    <w:next w:val="Normal"/>
    <w:rsid w:val="004809C3"/>
    <w:rPr>
      <w:rFonts w:eastAsia="Times New Roman"/>
      <w:sz w:val="20"/>
    </w:rPr>
  </w:style>
  <w:style w:type="paragraph" w:customStyle="1" w:styleId="HeaderFooter">
    <w:name w:val="Header &amp; Footer"/>
    <w:rsid w:val="004809C3"/>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4809C3"/>
    <w:rPr>
      <w:rFonts w:ascii="Arial Narrow" w:eastAsia="Times New Roman" w:hAnsi="Arial Narrow"/>
      <w:color w:val="000000"/>
      <w:sz w:val="16"/>
    </w:rPr>
  </w:style>
  <w:style w:type="paragraph" w:customStyle="1" w:styleId="CardTextUnderlined">
    <w:name w:val="Card Text Underlined"/>
    <w:basedOn w:val="Normal"/>
    <w:rsid w:val="004809C3"/>
    <w:rPr>
      <w:rFonts w:ascii="Arial Narrow" w:eastAsia="Times New Roman" w:hAnsi="Arial Narrow"/>
      <w:u w:val="single"/>
    </w:rPr>
  </w:style>
  <w:style w:type="paragraph" w:customStyle="1" w:styleId="HeaderDebate">
    <w:name w:val="Header Debate"/>
    <w:basedOn w:val="Normal"/>
    <w:rsid w:val="004809C3"/>
    <w:pPr>
      <w:jc w:val="center"/>
      <w:outlineLvl w:val="0"/>
    </w:pPr>
    <w:rPr>
      <w:rFonts w:eastAsia="Times New Roman"/>
      <w:b/>
      <w:sz w:val="48"/>
      <w:u w:val="words"/>
    </w:rPr>
  </w:style>
  <w:style w:type="paragraph" w:customStyle="1" w:styleId="NormalWeb1">
    <w:name w:val="Normal (Web)1"/>
    <w:basedOn w:val="Normal"/>
    <w:rsid w:val="004809C3"/>
    <w:pPr>
      <w:spacing w:before="100" w:beforeAutospacing="1" w:after="100" w:afterAutospacing="1"/>
    </w:pPr>
    <w:rPr>
      <w:rFonts w:eastAsia="Times New Roman"/>
      <w:sz w:val="20"/>
      <w:szCs w:val="20"/>
    </w:rPr>
  </w:style>
  <w:style w:type="paragraph" w:customStyle="1" w:styleId="CardTagCharChar">
    <w:name w:val="Card Tag Char Char"/>
    <w:basedOn w:val="Normal"/>
    <w:rsid w:val="004809C3"/>
    <w:rPr>
      <w:rFonts w:eastAsia="Times New Roman"/>
      <w:b/>
    </w:rPr>
  </w:style>
  <w:style w:type="paragraph" w:customStyle="1" w:styleId="fixed">
    <w:name w:val="fixed"/>
    <w:basedOn w:val="Normal"/>
    <w:rsid w:val="004809C3"/>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4809C3"/>
    <w:pPr>
      <w:spacing w:before="100" w:beforeAutospacing="1" w:after="100" w:afterAutospacing="1"/>
    </w:pPr>
    <w:rPr>
      <w:rFonts w:eastAsia="Times New Roman"/>
    </w:rPr>
  </w:style>
  <w:style w:type="paragraph" w:customStyle="1" w:styleId="ExecutiveSummarytext">
    <w:name w:val="Executive Summary text"/>
    <w:basedOn w:val="Normal"/>
    <w:next w:val="Normal"/>
    <w:rsid w:val="004809C3"/>
    <w:pPr>
      <w:autoSpaceDE w:val="0"/>
      <w:autoSpaceDN w:val="0"/>
      <w:adjustRightInd w:val="0"/>
    </w:pPr>
    <w:rPr>
      <w:rFonts w:eastAsia="Times New Roman"/>
    </w:rPr>
  </w:style>
  <w:style w:type="character" w:customStyle="1" w:styleId="NormalUnderlineChar1">
    <w:name w:val="Normal Underline Char1"/>
    <w:locked/>
    <w:rsid w:val="004809C3"/>
    <w:rPr>
      <w:u w:val="single"/>
    </w:rPr>
  </w:style>
  <w:style w:type="character" w:customStyle="1" w:styleId="CardUpSize-LightChar">
    <w:name w:val="CardUpSize - Light Char"/>
    <w:link w:val="CardUpSize-Light"/>
    <w:locked/>
    <w:rsid w:val="004809C3"/>
    <w:rPr>
      <w:rFonts w:ascii="Times New Roman" w:eastAsia="Times New Roman" w:hAnsi="Times New Roman"/>
      <w:szCs w:val="32"/>
      <w:u w:val="single"/>
    </w:rPr>
  </w:style>
  <w:style w:type="paragraph" w:customStyle="1" w:styleId="CardUpSize-Light">
    <w:name w:val="CardUpSize - Light"/>
    <w:basedOn w:val="Normal"/>
    <w:link w:val="CardUpSize-LightChar"/>
    <w:rsid w:val="004809C3"/>
    <w:pPr>
      <w:jc w:val="both"/>
    </w:pPr>
    <w:rPr>
      <w:rFonts w:eastAsia="Times New Roman" w:cstheme="minorBidi"/>
      <w:sz w:val="24"/>
      <w:szCs w:val="32"/>
      <w:u w:val="single"/>
    </w:rPr>
  </w:style>
  <w:style w:type="character" w:customStyle="1" w:styleId="CiteCardUpSize-HeavyChar">
    <w:name w:val="Cite // CardUpSize - Heavy Char"/>
    <w:link w:val="CiteCardUpSize-Heavy"/>
    <w:locked/>
    <w:rsid w:val="004809C3"/>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4809C3"/>
    <w:pPr>
      <w:jc w:val="both"/>
    </w:pPr>
    <w:rPr>
      <w:rFonts w:eastAsia="Times New Roman" w:cstheme="minorBidi"/>
      <w:b/>
      <w:sz w:val="24"/>
      <w:szCs w:val="32"/>
      <w:u w:val="single"/>
    </w:rPr>
  </w:style>
  <w:style w:type="paragraph" w:customStyle="1" w:styleId="SmallCite">
    <w:name w:val="Small Cite"/>
    <w:basedOn w:val="Normal"/>
    <w:rsid w:val="004809C3"/>
    <w:rPr>
      <w:rFonts w:ascii="Verdana" w:eastAsia="Times New Roman" w:hAnsi="Verdana"/>
      <w:sz w:val="16"/>
    </w:rPr>
  </w:style>
  <w:style w:type="paragraph" w:customStyle="1" w:styleId="clearformatting">
    <w:name w:val="clear formatting"/>
    <w:basedOn w:val="Heading2"/>
    <w:rsid w:val="004809C3"/>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4809C3"/>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4809C3"/>
    <w:pPr>
      <w:spacing w:after="240" w:line="360" w:lineRule="atLeast"/>
    </w:pPr>
    <w:rPr>
      <w:rFonts w:eastAsia="Times New Roman"/>
      <w:b/>
      <w:bCs/>
      <w:sz w:val="16"/>
      <w:szCs w:val="16"/>
    </w:rPr>
  </w:style>
  <w:style w:type="paragraph" w:customStyle="1" w:styleId="PlaceholderText1">
    <w:name w:val="Placeholder Text1"/>
    <w:basedOn w:val="Normal"/>
    <w:rsid w:val="004809C3"/>
    <w:pPr>
      <w:keepNext/>
      <w:numPr>
        <w:numId w:val="22"/>
      </w:numPr>
      <w:outlineLvl w:val="0"/>
    </w:pPr>
    <w:rPr>
      <w:rFonts w:eastAsia="MS Gothic"/>
    </w:rPr>
  </w:style>
  <w:style w:type="character" w:customStyle="1" w:styleId="ImportantTextChar">
    <w:name w:val="Important Text Char"/>
    <w:link w:val="ImportantText"/>
    <w:locked/>
    <w:rsid w:val="004809C3"/>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4809C3"/>
    <w:pPr>
      <w:pBdr>
        <w:top w:val="single" w:sz="8" w:space="0" w:color="auto"/>
        <w:left w:val="single" w:sz="8" w:space="0" w:color="auto"/>
        <w:bottom w:val="single" w:sz="8" w:space="0" w:color="auto"/>
        <w:right w:val="single" w:sz="8" w:space="0" w:color="auto"/>
      </w:pBdr>
      <w:tabs>
        <w:tab w:val="left" w:pos="1440"/>
      </w:tabs>
    </w:pPr>
    <w:rPr>
      <w:rFonts w:eastAsia="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4809C3"/>
    <w:rPr>
      <w:rFonts w:ascii="HNKAOE+Arial" w:hAnsi="HNKAOE+Arial"/>
    </w:rPr>
  </w:style>
  <w:style w:type="paragraph" w:customStyle="1" w:styleId="StyleBodyText11ptBlackUnderline">
    <w:name w:val="Style Body Text + 11 pt Black Underline"/>
    <w:basedOn w:val="BodyText"/>
    <w:link w:val="StyleBodyText11ptBlackUnderlineChar"/>
    <w:rsid w:val="004809C3"/>
    <w:pPr>
      <w:autoSpaceDE w:val="0"/>
      <w:autoSpaceDN w:val="0"/>
      <w:adjustRightInd w:val="0"/>
      <w:spacing w:after="0"/>
    </w:pPr>
    <w:rPr>
      <w:rFonts w:ascii="HNKAOE+Arial" w:hAnsi="HNKAOE+Arial" w:cstheme="minorBidi"/>
      <w:sz w:val="24"/>
    </w:rPr>
  </w:style>
  <w:style w:type="character" w:customStyle="1" w:styleId="StyleBodyText11ptBoldBlackChar">
    <w:name w:val="Style Body Text + 11 pt Bold Black Char"/>
    <w:link w:val="StyleBodyText11ptBoldBlack"/>
    <w:locked/>
    <w:rsid w:val="004809C3"/>
    <w:rPr>
      <w:rFonts w:ascii="HNKAOE+Arial" w:hAnsi="HNKAOE+Arial"/>
    </w:rPr>
  </w:style>
  <w:style w:type="paragraph" w:customStyle="1" w:styleId="StyleBodyText11ptBoldBlack">
    <w:name w:val="Style Body Text + 11 pt Bold Black"/>
    <w:basedOn w:val="BodyText"/>
    <w:link w:val="StyleBodyText11ptBoldBlackChar"/>
    <w:rsid w:val="004809C3"/>
    <w:pPr>
      <w:autoSpaceDE w:val="0"/>
      <w:autoSpaceDN w:val="0"/>
      <w:adjustRightInd w:val="0"/>
      <w:spacing w:after="0"/>
    </w:pPr>
    <w:rPr>
      <w:rFonts w:ascii="HNKAOE+Arial" w:hAnsi="HNKAOE+Arial" w:cstheme="minorBidi"/>
      <w:sz w:val="24"/>
    </w:rPr>
  </w:style>
  <w:style w:type="character" w:customStyle="1" w:styleId="StyletinyBoldChar">
    <w:name w:val="Style tiny + Bold Char"/>
    <w:link w:val="StyletinyBold"/>
    <w:locked/>
    <w:rsid w:val="004809C3"/>
    <w:rPr>
      <w:rFonts w:ascii="Times New Roman" w:eastAsia="Malgun Gothic" w:hAnsi="Times New Roman"/>
      <w:bCs/>
    </w:rPr>
  </w:style>
  <w:style w:type="paragraph" w:customStyle="1" w:styleId="StyletinyBold">
    <w:name w:val="Style tiny + Bold"/>
    <w:basedOn w:val="tiny"/>
    <w:link w:val="StyletinyBoldChar"/>
    <w:rsid w:val="004809C3"/>
    <w:rPr>
      <w:rFonts w:cstheme="minorBidi"/>
      <w:bCs/>
      <w:sz w:val="24"/>
    </w:rPr>
  </w:style>
  <w:style w:type="character" w:customStyle="1" w:styleId="Heading5SizeDownChar">
    <w:name w:val="Heading 5 Size Down Char"/>
    <w:link w:val="Heading5SizeDown"/>
    <w:locked/>
    <w:rsid w:val="004809C3"/>
    <w:rPr>
      <w:rFonts w:ascii="Times New Roman" w:eastAsia="Times New Roman" w:hAnsi="Times New Roman"/>
      <w:szCs w:val="16"/>
    </w:rPr>
  </w:style>
  <w:style w:type="paragraph" w:customStyle="1" w:styleId="Heading5SizeDown">
    <w:name w:val="Heading 5 Size Down"/>
    <w:basedOn w:val="Normal"/>
    <w:link w:val="Heading5SizeDownChar"/>
    <w:autoRedefine/>
    <w:rsid w:val="004809C3"/>
    <w:pPr>
      <w:tabs>
        <w:tab w:val="left" w:pos="1440"/>
      </w:tabs>
      <w:jc w:val="both"/>
    </w:pPr>
    <w:rPr>
      <w:rFonts w:eastAsia="Times New Roman" w:cstheme="minorBidi"/>
      <w:sz w:val="24"/>
      <w:szCs w:val="16"/>
    </w:rPr>
  </w:style>
  <w:style w:type="character" w:customStyle="1" w:styleId="Normal2BoldChar">
    <w:name w:val="Normal2 + Bold Char"/>
    <w:link w:val="Normal2Bold"/>
    <w:locked/>
    <w:rsid w:val="004809C3"/>
    <w:rPr>
      <w:rFonts w:ascii="Times New Roman" w:eastAsia="Times New Roman" w:hAnsi="Times New Roman" w:cs="Arial"/>
      <w:b/>
      <w:szCs w:val="44"/>
    </w:rPr>
  </w:style>
  <w:style w:type="paragraph" w:customStyle="1" w:styleId="Normal2Bold">
    <w:name w:val="Normal2 + Bold"/>
    <w:basedOn w:val="Normal"/>
    <w:link w:val="Normal2BoldChar"/>
    <w:rsid w:val="004809C3"/>
    <w:pPr>
      <w:tabs>
        <w:tab w:val="left" w:pos="1440"/>
      </w:tabs>
    </w:pPr>
    <w:rPr>
      <w:rFonts w:eastAsia="Times New Roman" w:cs="Arial"/>
      <w:b/>
      <w:sz w:val="24"/>
      <w:szCs w:val="44"/>
    </w:rPr>
  </w:style>
  <w:style w:type="character" w:customStyle="1" w:styleId="ListContentsChar">
    <w:name w:val="List Contents Char"/>
    <w:link w:val="ListContents"/>
    <w:locked/>
    <w:rsid w:val="004809C3"/>
    <w:rPr>
      <w:rFonts w:ascii="Times New Roman" w:eastAsia="Times New Roman" w:hAnsi="Times New Roman"/>
      <w:lang w:eastAsia="ar-SA"/>
    </w:rPr>
  </w:style>
  <w:style w:type="paragraph" w:customStyle="1" w:styleId="ListContents">
    <w:name w:val="List Contents"/>
    <w:basedOn w:val="Normal"/>
    <w:link w:val="ListContentsChar"/>
    <w:rsid w:val="004809C3"/>
    <w:pPr>
      <w:widowControl w:val="0"/>
      <w:suppressAutoHyphens/>
      <w:ind w:left="567"/>
    </w:pPr>
    <w:rPr>
      <w:rFonts w:eastAsia="Times New Roman" w:cstheme="minorBidi"/>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4809C3"/>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4809C3"/>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4809C3"/>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4809C3"/>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4809C3"/>
    <w:pPr>
      <w:autoSpaceDE w:val="0"/>
      <w:autoSpaceDN w:val="0"/>
      <w:adjustRightInd w:val="0"/>
      <w:ind w:left="432" w:right="432"/>
      <w:jc w:val="both"/>
    </w:pPr>
    <w:rPr>
      <w:rFonts w:eastAsia="Times New Roman" w:cstheme="minorBidi"/>
      <w:sz w:val="24"/>
      <w:u w:val="thick"/>
    </w:rPr>
  </w:style>
  <w:style w:type="character" w:customStyle="1" w:styleId="UnimportantCharChar">
    <w:name w:val="Unimportant Char Char"/>
    <w:link w:val="Unimportant"/>
    <w:locked/>
    <w:rsid w:val="004809C3"/>
    <w:rPr>
      <w:rFonts w:ascii="Arial" w:eastAsia="Times New Roman" w:hAnsi="Arial"/>
      <w:sz w:val="12"/>
    </w:rPr>
  </w:style>
  <w:style w:type="paragraph" w:customStyle="1" w:styleId="Unimportant">
    <w:name w:val="Unimportant"/>
    <w:basedOn w:val="Normal"/>
    <w:link w:val="UnimportantCharChar"/>
    <w:rsid w:val="004809C3"/>
    <w:pPr>
      <w:jc w:val="both"/>
    </w:pPr>
    <w:rPr>
      <w:rFonts w:ascii="Arial" w:eastAsia="Times New Roman" w:hAnsi="Arial" w:cstheme="minorBidi"/>
      <w:sz w:val="12"/>
    </w:rPr>
  </w:style>
  <w:style w:type="character" w:customStyle="1" w:styleId="TagCiteChar3">
    <w:name w:val="Tag &amp; Cite Char"/>
    <w:link w:val="TagCite2"/>
    <w:locked/>
    <w:rsid w:val="004809C3"/>
    <w:rPr>
      <w:rFonts w:ascii="Arial" w:eastAsia="Times New Roman" w:hAnsi="Arial"/>
      <w:b/>
    </w:rPr>
  </w:style>
  <w:style w:type="paragraph" w:customStyle="1" w:styleId="TagCite2">
    <w:name w:val="Tag &amp; Cite"/>
    <w:basedOn w:val="Normal"/>
    <w:link w:val="TagCiteChar3"/>
    <w:rsid w:val="004809C3"/>
    <w:pPr>
      <w:jc w:val="both"/>
    </w:pPr>
    <w:rPr>
      <w:rFonts w:ascii="Arial" w:eastAsia="Times New Roman" w:hAnsi="Arial" w:cstheme="minorBidi"/>
      <w:b/>
      <w:sz w:val="24"/>
    </w:rPr>
  </w:style>
  <w:style w:type="character" w:customStyle="1" w:styleId="HighlightedTextChar">
    <w:name w:val="Highlighted Text Char"/>
    <w:link w:val="HighlightedText"/>
    <w:locked/>
    <w:rsid w:val="004809C3"/>
    <w:rPr>
      <w:rFonts w:ascii="Arial" w:eastAsia="Times New Roman" w:hAnsi="Arial"/>
      <w:b/>
      <w:u w:val="thick"/>
    </w:rPr>
  </w:style>
  <w:style w:type="paragraph" w:customStyle="1" w:styleId="HighlightedText">
    <w:name w:val="Highlighted Text"/>
    <w:basedOn w:val="Normal"/>
    <w:link w:val="HighlightedTextChar"/>
    <w:rsid w:val="004809C3"/>
    <w:pPr>
      <w:jc w:val="both"/>
    </w:pPr>
    <w:rPr>
      <w:rFonts w:ascii="Arial" w:eastAsia="Times New Roman" w:hAnsi="Arial" w:cstheme="minorBidi"/>
      <w:b/>
      <w:sz w:val="24"/>
      <w:u w:val="thick"/>
    </w:rPr>
  </w:style>
  <w:style w:type="paragraph" w:customStyle="1" w:styleId="StyleHeading1Justified">
    <w:name w:val="Style Heading 1 + Justified"/>
    <w:basedOn w:val="Normal"/>
    <w:next w:val="Normal"/>
    <w:rsid w:val="004809C3"/>
    <w:rPr>
      <w:rFonts w:eastAsia="Times New Roman"/>
      <w:sz w:val="20"/>
      <w:szCs w:val="20"/>
    </w:rPr>
  </w:style>
  <w:style w:type="paragraph" w:customStyle="1" w:styleId="textunderline0">
    <w:name w:val="text underline"/>
    <w:basedOn w:val="Normal"/>
    <w:link w:val="textunderlineChar0"/>
    <w:autoRedefine/>
    <w:rsid w:val="004809C3"/>
    <w:rPr>
      <w:rFonts w:asciiTheme="minorHAnsi" w:hAnsiTheme="minorHAnsi" w:cstheme="minorBidi"/>
      <w:sz w:val="24"/>
      <w:u w:val="thick"/>
    </w:rPr>
  </w:style>
  <w:style w:type="character" w:customStyle="1" w:styleId="DebateTagChar">
    <w:name w:val="Debate Tag Char"/>
    <w:link w:val="DebateTag"/>
    <w:locked/>
    <w:rsid w:val="004809C3"/>
    <w:rPr>
      <w:rFonts w:ascii="Garamond" w:hAnsi="Garamond"/>
      <w:b/>
    </w:rPr>
  </w:style>
  <w:style w:type="paragraph" w:customStyle="1" w:styleId="DebateTag">
    <w:name w:val="Debate Tag"/>
    <w:basedOn w:val="Normal"/>
    <w:link w:val="DebateTagChar"/>
    <w:autoRedefine/>
    <w:rsid w:val="004809C3"/>
    <w:pPr>
      <w:tabs>
        <w:tab w:val="left" w:pos="270"/>
      </w:tabs>
    </w:pPr>
    <w:rPr>
      <w:rFonts w:ascii="Garamond" w:hAnsi="Garamond" w:cstheme="minorBidi"/>
      <w:b/>
      <w:sz w:val="24"/>
    </w:rPr>
  </w:style>
  <w:style w:type="paragraph" w:customStyle="1" w:styleId="DebateCite">
    <w:name w:val="Debate Cite"/>
    <w:basedOn w:val="Normal"/>
    <w:autoRedefine/>
    <w:rsid w:val="004809C3"/>
    <w:pPr>
      <w:tabs>
        <w:tab w:val="left" w:pos="270"/>
      </w:tabs>
    </w:pPr>
    <w:rPr>
      <w:rFonts w:eastAsia="Times New Roman"/>
      <w:sz w:val="20"/>
    </w:rPr>
  </w:style>
  <w:style w:type="paragraph" w:customStyle="1" w:styleId="BlockTitle10">
    <w:name w:val="Block Title #1"/>
    <w:basedOn w:val="Heading1"/>
    <w:rsid w:val="004809C3"/>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cs="Arial"/>
      <w:bCs w:val="0"/>
      <w:caps/>
      <w:color w:val="000000"/>
      <w:kern w:val="32"/>
      <w:sz w:val="32"/>
    </w:rPr>
  </w:style>
  <w:style w:type="paragraph" w:customStyle="1" w:styleId="PreformattedText">
    <w:name w:val="Preformatted Text"/>
    <w:basedOn w:val="Normal"/>
    <w:rsid w:val="004809C3"/>
    <w:pPr>
      <w:widowControl w:val="0"/>
      <w:suppressAutoHyphens/>
    </w:pPr>
    <w:rPr>
      <w:rFonts w:ascii="Courier New" w:eastAsia="Courier New" w:hAnsi="Courier New"/>
      <w:sz w:val="20"/>
      <w:szCs w:val="20"/>
    </w:rPr>
  </w:style>
  <w:style w:type="paragraph" w:customStyle="1" w:styleId="MaggieTag">
    <w:name w:val="MaggieTag"/>
    <w:basedOn w:val="Heading2"/>
    <w:rsid w:val="004809C3"/>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4809C3"/>
    <w:rPr>
      <w:rFonts w:ascii="Times New Roman" w:eastAsia="Times New Roman" w:hAnsi="Times New Roman"/>
    </w:rPr>
  </w:style>
  <w:style w:type="paragraph" w:customStyle="1" w:styleId="Heading4Cite">
    <w:name w:val="Heading 4 Cite"/>
    <w:basedOn w:val="Normal"/>
    <w:link w:val="Heading4CiteChar"/>
    <w:autoRedefine/>
    <w:rsid w:val="004809C3"/>
    <w:rPr>
      <w:rFonts w:eastAsia="Times New Roman" w:cstheme="minorBidi"/>
      <w:sz w:val="24"/>
    </w:rPr>
  </w:style>
  <w:style w:type="paragraph" w:customStyle="1" w:styleId="4">
    <w:name w:val="4"/>
    <w:basedOn w:val="Normal"/>
    <w:rsid w:val="004809C3"/>
    <w:rPr>
      <w:rFonts w:eastAsia="Times New Roman"/>
      <w:sz w:val="20"/>
    </w:rPr>
  </w:style>
  <w:style w:type="character" w:customStyle="1" w:styleId="UnunderlinedTextChar">
    <w:name w:val="Ununderlined Text Char"/>
    <w:link w:val="UnunderlinedText"/>
    <w:locked/>
    <w:rsid w:val="004809C3"/>
    <w:rPr>
      <w:rFonts w:eastAsia="Times New Roman"/>
      <w:bCs/>
      <w:sz w:val="12"/>
    </w:rPr>
  </w:style>
  <w:style w:type="paragraph" w:customStyle="1" w:styleId="UnunderlinedText">
    <w:name w:val="Ununderlined Text"/>
    <w:basedOn w:val="Normal"/>
    <w:link w:val="UnunderlinedTextChar"/>
    <w:autoRedefine/>
    <w:rsid w:val="004809C3"/>
    <w:pPr>
      <w:spacing w:after="200" w:line="276" w:lineRule="auto"/>
    </w:pPr>
    <w:rPr>
      <w:rFonts w:asciiTheme="minorHAnsi" w:eastAsia="Times New Roman" w:hAnsiTheme="minorHAnsi" w:cstheme="minorBidi"/>
      <w:bCs/>
      <w:sz w:val="12"/>
    </w:rPr>
  </w:style>
  <w:style w:type="paragraph" w:customStyle="1" w:styleId="card2">
    <w:name w:val="%card"/>
    <w:basedOn w:val="Normal"/>
    <w:autoRedefine/>
    <w:rsid w:val="004809C3"/>
    <w:pPr>
      <w:spacing w:after="200" w:line="276" w:lineRule="auto"/>
      <w:ind w:left="288" w:right="288"/>
    </w:pPr>
    <w:rPr>
      <w:rFonts w:eastAsia="Times New Roman"/>
      <w:bCs/>
    </w:rPr>
  </w:style>
  <w:style w:type="paragraph" w:customStyle="1" w:styleId="BlockTitle4">
    <w:name w:val="%Block Title"/>
    <w:basedOn w:val="Heading1"/>
    <w:rsid w:val="004809C3"/>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cs="Arial"/>
      <w:kern w:val="32"/>
      <w:sz w:val="28"/>
    </w:rPr>
  </w:style>
  <w:style w:type="paragraph" w:customStyle="1" w:styleId="HiddenBlockHeader">
    <w:name w:val="Hidden Block Header"/>
    <w:basedOn w:val="BlockHeadings"/>
    <w:next w:val="Nothing"/>
    <w:link w:val="HiddenBlockHeaderChar"/>
    <w:rsid w:val="004809C3"/>
    <w:pPr>
      <w:widowControl w:val="0"/>
      <w:autoSpaceDE/>
      <w:autoSpaceDN/>
      <w:adjustRightInd/>
      <w:outlineLvl w:val="9"/>
    </w:pPr>
    <w:rPr>
      <w:rFonts w:cs="Courier New"/>
      <w:bCs/>
      <w:sz w:val="28"/>
      <w:szCs w:val="22"/>
    </w:rPr>
  </w:style>
  <w:style w:type="paragraph" w:customStyle="1" w:styleId="ThickUnderline">
    <w:name w:val="ThickUnderline"/>
    <w:rsid w:val="004809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4809C3"/>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4809C3"/>
    <w:rPr>
      <w:rFonts w:ascii="Century Gothic" w:eastAsia="Cambria" w:hAnsi="Century Gothic"/>
      <w:u w:val="thick"/>
    </w:rPr>
  </w:style>
  <w:style w:type="paragraph" w:customStyle="1" w:styleId="Card-Underline0">
    <w:name w:val="Card-Underline"/>
    <w:basedOn w:val="Normal"/>
    <w:link w:val="Card-UnderlineChar"/>
    <w:qFormat/>
    <w:rsid w:val="004809C3"/>
    <w:rPr>
      <w:rFonts w:ascii="Century Gothic" w:eastAsia="Cambria" w:hAnsi="Century Gothic" w:cstheme="minorBidi"/>
      <w:sz w:val="24"/>
      <w:u w:val="thick"/>
    </w:rPr>
  </w:style>
  <w:style w:type="paragraph" w:customStyle="1" w:styleId="PageNumber3">
    <w:name w:val="Page Number3"/>
    <w:basedOn w:val="Normal"/>
    <w:next w:val="Normal"/>
    <w:rsid w:val="004809C3"/>
    <w:rPr>
      <w:rFonts w:eastAsia="Times New Roman"/>
      <w:sz w:val="20"/>
    </w:rPr>
  </w:style>
  <w:style w:type="paragraph" w:customStyle="1" w:styleId="PageNumber4">
    <w:name w:val="Page Number4"/>
    <w:basedOn w:val="Normal"/>
    <w:next w:val="Normal"/>
    <w:rsid w:val="004809C3"/>
    <w:rPr>
      <w:rFonts w:eastAsia="Times New Roman"/>
      <w:sz w:val="20"/>
    </w:rPr>
  </w:style>
  <w:style w:type="paragraph" w:customStyle="1" w:styleId="PageNumber5">
    <w:name w:val="Page Number5"/>
    <w:basedOn w:val="Normal"/>
    <w:next w:val="Normal"/>
    <w:rsid w:val="004809C3"/>
    <w:rPr>
      <w:rFonts w:eastAsia="Times New Roman"/>
      <w:sz w:val="20"/>
    </w:rPr>
  </w:style>
  <w:style w:type="paragraph" w:customStyle="1" w:styleId="smalltext1">
    <w:name w:val="small text1"/>
    <w:basedOn w:val="Normal"/>
    <w:next w:val="Normal"/>
    <w:uiPriority w:val="4"/>
    <w:qFormat/>
    <w:rsid w:val="004809C3"/>
    <w:pPr>
      <w:keepNext/>
      <w:keepLines/>
      <w:spacing w:before="200"/>
      <w:outlineLvl w:val="3"/>
    </w:pPr>
    <w:rPr>
      <w:rFonts w:eastAsia="Times New Roman"/>
      <w:b/>
      <w:bCs/>
      <w:iCs/>
      <w:sz w:val="26"/>
    </w:rPr>
  </w:style>
  <w:style w:type="character" w:customStyle="1" w:styleId="CircleChar">
    <w:name w:val="Circle Char"/>
    <w:link w:val="Circle"/>
    <w:locked/>
    <w:rsid w:val="004809C3"/>
    <w:rPr>
      <w:rFonts w:ascii="Times New Roman" w:eastAsia="Times New Roman" w:hAnsi="Times New Roman"/>
      <w:b/>
      <w:u w:val="words"/>
    </w:rPr>
  </w:style>
  <w:style w:type="paragraph" w:customStyle="1" w:styleId="Circle">
    <w:name w:val="Circle"/>
    <w:basedOn w:val="Normal"/>
    <w:link w:val="CircleChar"/>
    <w:rsid w:val="004809C3"/>
    <w:rPr>
      <w:rFonts w:eastAsia="Times New Roman" w:cstheme="minorBidi"/>
      <w:b/>
      <w:sz w:val="24"/>
      <w:u w:val="words"/>
    </w:rPr>
  </w:style>
  <w:style w:type="paragraph" w:customStyle="1" w:styleId="PageNumber6">
    <w:name w:val="Page Number6"/>
    <w:basedOn w:val="Normal"/>
    <w:next w:val="Normal"/>
    <w:rsid w:val="004809C3"/>
    <w:rPr>
      <w:rFonts w:eastAsia="Times New Roman"/>
      <w:sz w:val="20"/>
    </w:rPr>
  </w:style>
  <w:style w:type="paragraph" w:customStyle="1" w:styleId="user">
    <w:name w:val="user"/>
    <w:basedOn w:val="Normal"/>
    <w:rsid w:val="004809C3"/>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4809C3"/>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4809C3"/>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4809C3"/>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4809C3"/>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4809C3"/>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4809C3"/>
    <w:rPr>
      <w:rFonts w:eastAsia="Times New Roman"/>
      <w:sz w:val="20"/>
    </w:rPr>
  </w:style>
  <w:style w:type="paragraph" w:customStyle="1" w:styleId="DebateTag0">
    <w:name w:val="DebateTag"/>
    <w:basedOn w:val="Normal"/>
    <w:qFormat/>
    <w:rsid w:val="004809C3"/>
    <w:rPr>
      <w:b/>
    </w:rPr>
  </w:style>
  <w:style w:type="paragraph" w:customStyle="1" w:styleId="date-comments">
    <w:name w:val="date-comments"/>
    <w:basedOn w:val="Normal"/>
    <w:uiPriority w:val="99"/>
    <w:rsid w:val="004809C3"/>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4809C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4809C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4809C3"/>
    <w:rPr>
      <w:rFonts w:ascii="Garamond" w:eastAsia="Calibri" w:hAnsi="Garamond" w:hint="default"/>
      <w:sz w:val="16"/>
      <w:szCs w:val="22"/>
    </w:rPr>
  </w:style>
  <w:style w:type="character" w:customStyle="1" w:styleId="message-item">
    <w:name w:val="message-item"/>
    <w:rsid w:val="004809C3"/>
  </w:style>
  <w:style w:type="character" w:customStyle="1" w:styleId="lightheader">
    <w:name w:val="lightheader"/>
    <w:rsid w:val="004809C3"/>
  </w:style>
  <w:style w:type="character" w:customStyle="1" w:styleId="datestamp">
    <w:name w:val="datestamp"/>
    <w:rsid w:val="004809C3"/>
  </w:style>
  <w:style w:type="character" w:customStyle="1" w:styleId="i">
    <w:name w:val="i"/>
    <w:uiPriority w:val="99"/>
    <w:rsid w:val="004809C3"/>
  </w:style>
  <w:style w:type="character" w:customStyle="1" w:styleId="forenames">
    <w:name w:val="forenames"/>
    <w:rsid w:val="004809C3"/>
  </w:style>
  <w:style w:type="character" w:customStyle="1" w:styleId="surname">
    <w:name w:val="surname"/>
    <w:rsid w:val="004809C3"/>
  </w:style>
  <w:style w:type="character" w:customStyle="1" w:styleId="medium-font">
    <w:name w:val="medium-font"/>
    <w:rsid w:val="004809C3"/>
  </w:style>
  <w:style w:type="character" w:customStyle="1" w:styleId="title-link-wrapper">
    <w:name w:val="title-link-wrapper"/>
    <w:rsid w:val="004809C3"/>
  </w:style>
  <w:style w:type="character" w:customStyle="1" w:styleId="refpreview">
    <w:name w:val="refpreview"/>
    <w:rsid w:val="004809C3"/>
  </w:style>
  <w:style w:type="character" w:customStyle="1" w:styleId="loose1">
    <w:name w:val="loose1"/>
    <w:rsid w:val="004809C3"/>
  </w:style>
  <w:style w:type="character" w:customStyle="1" w:styleId="email">
    <w:name w:val="email"/>
    <w:rsid w:val="004809C3"/>
  </w:style>
  <w:style w:type="character" w:customStyle="1" w:styleId="gsa">
    <w:name w:val="gs_a"/>
    <w:rsid w:val="004809C3"/>
  </w:style>
  <w:style w:type="character" w:customStyle="1" w:styleId="goohl1">
    <w:name w:val="goohl1"/>
    <w:rsid w:val="004809C3"/>
  </w:style>
  <w:style w:type="character" w:customStyle="1" w:styleId="mainarttitle">
    <w:name w:val="mainarttitle"/>
    <w:rsid w:val="004809C3"/>
  </w:style>
  <w:style w:type="character" w:customStyle="1" w:styleId="mainartauthor">
    <w:name w:val="mainartauthor"/>
    <w:rsid w:val="004809C3"/>
  </w:style>
  <w:style w:type="character" w:customStyle="1" w:styleId="mainartdate">
    <w:name w:val="mainartdate"/>
    <w:rsid w:val="004809C3"/>
  </w:style>
  <w:style w:type="character" w:customStyle="1" w:styleId="gsggs">
    <w:name w:val="gs_ggs"/>
    <w:rsid w:val="004809C3"/>
  </w:style>
  <w:style w:type="character" w:customStyle="1" w:styleId="ahead">
    <w:name w:val="a_head"/>
    <w:rsid w:val="004809C3"/>
  </w:style>
  <w:style w:type="character" w:customStyle="1" w:styleId="articleauthor">
    <w:name w:val="articleauthor"/>
    <w:rsid w:val="004809C3"/>
  </w:style>
  <w:style w:type="character" w:customStyle="1" w:styleId="footnote">
    <w:name w:val="footnote"/>
    <w:rsid w:val="004809C3"/>
  </w:style>
  <w:style w:type="character" w:customStyle="1" w:styleId="docbody">
    <w:name w:val="docbody"/>
    <w:rsid w:val="004809C3"/>
  </w:style>
  <w:style w:type="character" w:customStyle="1" w:styleId="superscript">
    <w:name w:val="superscript"/>
    <w:rsid w:val="004809C3"/>
  </w:style>
  <w:style w:type="character" w:customStyle="1" w:styleId="citeChar2">
    <w:name w:val="cite Char"/>
    <w:locked/>
    <w:rsid w:val="004809C3"/>
    <w:rPr>
      <w:b/>
      <w:bCs w:val="0"/>
      <w:u w:val="single"/>
    </w:rPr>
  </w:style>
  <w:style w:type="character" w:customStyle="1" w:styleId="StyleUnderlineChar">
    <w:name w:val="Style Underline Char"/>
    <w:locked/>
    <w:rsid w:val="004809C3"/>
    <w:rPr>
      <w:u w:val="single"/>
    </w:rPr>
  </w:style>
  <w:style w:type="character" w:customStyle="1" w:styleId="CitesCharChar">
    <w:name w:val="Cites Char Char"/>
    <w:locked/>
    <w:rsid w:val="004809C3"/>
    <w:rPr>
      <w:b/>
      <w:bCs/>
    </w:rPr>
  </w:style>
  <w:style w:type="character" w:customStyle="1" w:styleId="bwxsm">
    <w:name w:val="b w xsm"/>
    <w:rsid w:val="004809C3"/>
  </w:style>
  <w:style w:type="character" w:customStyle="1" w:styleId="fstd">
    <w:name w:val="f std"/>
    <w:rsid w:val="004809C3"/>
  </w:style>
  <w:style w:type="character" w:customStyle="1" w:styleId="gl">
    <w:name w:val="gl"/>
    <w:rsid w:val="004809C3"/>
  </w:style>
  <w:style w:type="character" w:customStyle="1" w:styleId="heading2char2charchar1">
    <w:name w:val="heading2char2charchar1"/>
    <w:rsid w:val="004809C3"/>
  </w:style>
  <w:style w:type="character" w:customStyle="1" w:styleId="charchar60">
    <w:name w:val="charchar6"/>
    <w:rsid w:val="004809C3"/>
  </w:style>
  <w:style w:type="character" w:customStyle="1" w:styleId="bio1">
    <w:name w:val="bio1"/>
    <w:rsid w:val="004809C3"/>
    <w:rPr>
      <w:rFonts w:ascii="Arial" w:hAnsi="Arial" w:cs="Arial" w:hint="default"/>
      <w:i/>
      <w:iCs/>
      <w:color w:val="000000"/>
      <w:sz w:val="20"/>
      <w:szCs w:val="20"/>
    </w:rPr>
  </w:style>
  <w:style w:type="character" w:customStyle="1" w:styleId="cardCharCharCharCharCharChar">
    <w:name w:val="card Char Char Char Char Char Char"/>
    <w:rsid w:val="004809C3"/>
    <w:rPr>
      <w:sz w:val="24"/>
      <w:szCs w:val="24"/>
      <w:lang w:val="en-US" w:eastAsia="en-US" w:bidi="ar-SA"/>
    </w:rPr>
  </w:style>
  <w:style w:type="character" w:customStyle="1" w:styleId="Style24ptBoldUnderlineCenteredCharChar">
    <w:name w:val="Style 24 pt Bold Underline Centered Char Char"/>
    <w:rsid w:val="004809C3"/>
    <w:rPr>
      <w:b/>
      <w:bCs/>
      <w:sz w:val="48"/>
      <w:szCs w:val="24"/>
      <w:u w:val="single"/>
      <w:lang w:val="en-US" w:eastAsia="en-US" w:bidi="ar-SA"/>
    </w:rPr>
  </w:style>
  <w:style w:type="character" w:customStyle="1" w:styleId="TagCiteCharChar0">
    <w:name w:val="Tag / Cite Char Char"/>
    <w:rsid w:val="004809C3"/>
    <w:rPr>
      <w:b/>
      <w:bCs w:val="0"/>
      <w:color w:val="000000"/>
      <w:sz w:val="24"/>
      <w:szCs w:val="24"/>
      <w:lang w:val="en-US" w:eastAsia="en-US" w:bidi="ar-SA"/>
    </w:rPr>
  </w:style>
  <w:style w:type="character" w:customStyle="1" w:styleId="CardTextUnderlinedCharChar">
    <w:name w:val="Card Text Underlined Char Char"/>
    <w:rsid w:val="004809C3"/>
    <w:rPr>
      <w:rFonts w:ascii="Arial Narrow" w:hAnsi="Arial Narrow" w:hint="default"/>
      <w:szCs w:val="24"/>
      <w:u w:val="single"/>
      <w:lang w:val="en-US" w:eastAsia="en-US" w:bidi="ar-SA"/>
    </w:rPr>
  </w:style>
  <w:style w:type="character" w:customStyle="1" w:styleId="CardTagCharCharChar">
    <w:name w:val="Card Tag Char Char Char"/>
    <w:rsid w:val="004809C3"/>
    <w:rPr>
      <w:b/>
      <w:bCs w:val="0"/>
      <w:sz w:val="24"/>
      <w:szCs w:val="24"/>
      <w:lang w:val="en-US" w:eastAsia="en-US" w:bidi="ar-SA"/>
    </w:rPr>
  </w:style>
  <w:style w:type="character" w:customStyle="1" w:styleId="mainbody">
    <w:name w:val="mainbody"/>
    <w:rsid w:val="004809C3"/>
  </w:style>
  <w:style w:type="character" w:customStyle="1" w:styleId="UnderlineStyleChar2">
    <w:name w:val="Underline Style Char2"/>
    <w:rsid w:val="004809C3"/>
    <w:rPr>
      <w:rFonts w:ascii="Garamond" w:hAnsi="Garamond" w:hint="default"/>
      <w:sz w:val="22"/>
      <w:szCs w:val="24"/>
      <w:u w:val="single"/>
      <w:lang w:val="en-US" w:eastAsia="en-US" w:bidi="ar-SA"/>
    </w:rPr>
  </w:style>
  <w:style w:type="character" w:customStyle="1" w:styleId="Style1Char2">
    <w:name w:val="Style1 Char2"/>
    <w:rsid w:val="004809C3"/>
    <w:rPr>
      <w:szCs w:val="24"/>
    </w:rPr>
  </w:style>
  <w:style w:type="character" w:customStyle="1" w:styleId="t13">
    <w:name w:val="t13"/>
    <w:rsid w:val="004809C3"/>
  </w:style>
  <w:style w:type="character" w:customStyle="1" w:styleId="lead">
    <w:name w:val="lead"/>
    <w:rsid w:val="004809C3"/>
  </w:style>
  <w:style w:type="paragraph" w:customStyle="1" w:styleId="CardDownx1">
    <w:name w:val="CardDown x1"/>
    <w:basedOn w:val="Normal"/>
    <w:link w:val="CardDownx1Char"/>
    <w:rsid w:val="004809C3"/>
  </w:style>
  <w:style w:type="character" w:customStyle="1" w:styleId="CardDownx1Char">
    <w:name w:val="CardDown x1 Char"/>
    <w:link w:val="CardDownx1"/>
    <w:locked/>
    <w:rsid w:val="004809C3"/>
    <w:rPr>
      <w:rFonts w:ascii="Times New Roman" w:hAnsi="Times New Roman" w:cs="Times New Roman"/>
      <w:sz w:val="22"/>
    </w:rPr>
  </w:style>
  <w:style w:type="character" w:customStyle="1" w:styleId="CharChar17">
    <w:name w:val="Char Char17"/>
    <w:locked/>
    <w:rsid w:val="004809C3"/>
    <w:rPr>
      <w:rFonts w:ascii="Arial" w:hAnsi="Arial" w:cs="Arial" w:hint="default"/>
      <w:b/>
      <w:bCs/>
      <w:sz w:val="26"/>
      <w:szCs w:val="26"/>
    </w:rPr>
  </w:style>
  <w:style w:type="character" w:customStyle="1" w:styleId="address">
    <w:name w:val="address"/>
    <w:rsid w:val="004809C3"/>
  </w:style>
  <w:style w:type="character" w:customStyle="1" w:styleId="ilspan">
    <w:name w:val="il_span"/>
    <w:rsid w:val="004809C3"/>
  </w:style>
  <w:style w:type="character" w:customStyle="1" w:styleId="articletitle1">
    <w:name w:val="articletitle1"/>
    <w:rsid w:val="004809C3"/>
    <w:rPr>
      <w:rFonts w:ascii="Times New Roman" w:hAnsi="Times New Roman" w:cs="Times New Roman" w:hint="default"/>
      <w:b/>
      <w:bCs/>
      <w:sz w:val="36"/>
      <w:szCs w:val="36"/>
    </w:rPr>
  </w:style>
  <w:style w:type="character" w:customStyle="1" w:styleId="leftidx1">
    <w:name w:val="leftidx1"/>
    <w:rsid w:val="004809C3"/>
    <w:rPr>
      <w:rFonts w:ascii="Verdana" w:hAnsi="Verdana" w:hint="default"/>
      <w:sz w:val="22"/>
      <w:szCs w:val="22"/>
    </w:rPr>
  </w:style>
  <w:style w:type="character" w:customStyle="1" w:styleId="blue1">
    <w:name w:val="blue1"/>
    <w:rsid w:val="004809C3"/>
    <w:rPr>
      <w:color w:val="0000FF"/>
    </w:rPr>
  </w:style>
  <w:style w:type="character" w:customStyle="1" w:styleId="author-link1">
    <w:name w:val="author-link1"/>
    <w:rsid w:val="004809C3"/>
    <w:rPr>
      <w:b w:val="0"/>
      <w:bCs w:val="0"/>
    </w:rPr>
  </w:style>
  <w:style w:type="character" w:customStyle="1" w:styleId="black1">
    <w:name w:val="black1"/>
    <w:rsid w:val="004809C3"/>
    <w:rPr>
      <w:color w:val="000000"/>
    </w:rPr>
  </w:style>
  <w:style w:type="character" w:customStyle="1" w:styleId="StyleunderlinedCharBold">
    <w:name w:val="Style underlined Char + Bold"/>
    <w:rsid w:val="004809C3"/>
    <w:rPr>
      <w:rFonts w:ascii="Times New Roman" w:hAnsi="Times New Roman" w:cs="Times New Roman" w:hint="default"/>
      <w:b/>
      <w:bCs/>
      <w:sz w:val="21"/>
      <w:szCs w:val="24"/>
      <w:u w:val="single"/>
    </w:rPr>
  </w:style>
  <w:style w:type="character" w:customStyle="1" w:styleId="ThickUnderlineCharChar">
    <w:name w:val="Thick Underline Char Char"/>
    <w:rsid w:val="004809C3"/>
    <w:rPr>
      <w:rFonts w:ascii="Calibri" w:eastAsia="Calibri" w:hAnsi="Calibri" w:hint="default"/>
    </w:rPr>
  </w:style>
  <w:style w:type="character" w:customStyle="1" w:styleId="CardUnderline">
    <w:name w:val="Card Underline"/>
    <w:rsid w:val="004809C3"/>
    <w:rPr>
      <w:rFonts w:ascii="Times New Roman" w:hAnsi="Times New Roman" w:cs="Times New Roman" w:hint="default"/>
      <w:sz w:val="20"/>
      <w:u w:val="single"/>
    </w:rPr>
  </w:style>
  <w:style w:type="character" w:customStyle="1" w:styleId="lingoregion">
    <w:name w:val="lingo_region"/>
    <w:rsid w:val="004809C3"/>
  </w:style>
  <w:style w:type="character" w:customStyle="1" w:styleId="cite0">
    <w:name w:val="%cite"/>
    <w:rsid w:val="004809C3"/>
    <w:rPr>
      <w:rFonts w:ascii="Times New Roman" w:hAnsi="Times New Roman" w:cs="Times New Roman" w:hint="default"/>
      <w:b/>
      <w:bCs w:val="0"/>
      <w:sz w:val="24"/>
    </w:rPr>
  </w:style>
  <w:style w:type="character" w:customStyle="1" w:styleId="Emphasis21">
    <w:name w:val="%Emphasis2"/>
    <w:rsid w:val="004809C3"/>
    <w:rPr>
      <w:rFonts w:ascii="Cooper Black" w:hAnsi="Cooper Black" w:hint="default"/>
      <w:iCs/>
      <w:u w:val="single"/>
    </w:rPr>
  </w:style>
  <w:style w:type="character" w:customStyle="1" w:styleId="bodycontentlink">
    <w:name w:val="bodycontentlink"/>
    <w:rsid w:val="004809C3"/>
  </w:style>
  <w:style w:type="character" w:customStyle="1" w:styleId="AAAcite">
    <w:name w:val="AAAcite"/>
    <w:rsid w:val="004809C3"/>
    <w:rPr>
      <w:rFonts w:ascii="Times New Roman" w:hAnsi="Times New Roman" w:cs="Times New Roman" w:hint="default"/>
      <w:b/>
      <w:bCs w:val="0"/>
      <w:sz w:val="24"/>
    </w:rPr>
  </w:style>
  <w:style w:type="character" w:customStyle="1" w:styleId="tmplheaderlink">
    <w:name w:val="tmplheaderlink"/>
    <w:rsid w:val="004809C3"/>
    <w:rPr>
      <w:rFonts w:ascii="Times New Roman" w:hAnsi="Times New Roman" w:cs="Times New Roman" w:hint="default"/>
    </w:rPr>
  </w:style>
  <w:style w:type="character" w:customStyle="1" w:styleId="UnderlinedEvidenceCharChar">
    <w:name w:val="Underlined Evidence Char Char"/>
    <w:rsid w:val="004809C3"/>
    <w:rPr>
      <w:rFonts w:ascii="Verdana" w:hAnsi="Verdana" w:hint="default"/>
      <w:sz w:val="21"/>
      <w:szCs w:val="21"/>
      <w:u w:val="thick"/>
      <w:lang w:val="en-US" w:eastAsia="en-US" w:bidi="ar-SA"/>
    </w:rPr>
  </w:style>
  <w:style w:type="character" w:customStyle="1" w:styleId="role">
    <w:name w:val="role"/>
    <w:rsid w:val="004809C3"/>
  </w:style>
  <w:style w:type="character" w:customStyle="1" w:styleId="pagination">
    <w:name w:val="pagination"/>
    <w:rsid w:val="004809C3"/>
  </w:style>
  <w:style w:type="character" w:customStyle="1" w:styleId="doi">
    <w:name w:val="doi"/>
    <w:rsid w:val="004809C3"/>
  </w:style>
  <w:style w:type="character" w:customStyle="1" w:styleId="bodycontents">
    <w:name w:val="bodycontents"/>
    <w:rsid w:val="004809C3"/>
  </w:style>
  <w:style w:type="character" w:customStyle="1" w:styleId="comma">
    <w:name w:val="comma"/>
    <w:rsid w:val="004809C3"/>
  </w:style>
  <w:style w:type="character" w:customStyle="1" w:styleId="pad5right">
    <w:name w:val="pad5right"/>
    <w:rsid w:val="004809C3"/>
  </w:style>
  <w:style w:type="character" w:customStyle="1" w:styleId="entry-date">
    <w:name w:val="entry-date"/>
    <w:rsid w:val="004809C3"/>
  </w:style>
  <w:style w:type="character" w:customStyle="1" w:styleId="desc">
    <w:name w:val="desc"/>
    <w:rsid w:val="004809C3"/>
  </w:style>
  <w:style w:type="character" w:customStyle="1" w:styleId="divider">
    <w:name w:val="divider"/>
    <w:rsid w:val="004809C3"/>
  </w:style>
  <w:style w:type="character" w:customStyle="1" w:styleId="blogdate">
    <w:name w:val="blogdate"/>
    <w:rsid w:val="004809C3"/>
  </w:style>
  <w:style w:type="character" w:customStyle="1" w:styleId="ticker">
    <w:name w:val="ticker"/>
    <w:rsid w:val="004809C3"/>
  </w:style>
  <w:style w:type="character" w:customStyle="1" w:styleId="posted">
    <w:name w:val="posted"/>
    <w:rsid w:val="004809C3"/>
  </w:style>
  <w:style w:type="character" w:customStyle="1" w:styleId="time">
    <w:name w:val="time"/>
    <w:rsid w:val="004809C3"/>
  </w:style>
  <w:style w:type="character" w:customStyle="1" w:styleId="dot">
    <w:name w:val="dot"/>
    <w:rsid w:val="004809C3"/>
  </w:style>
  <w:style w:type="character" w:customStyle="1" w:styleId="hn-date">
    <w:name w:val="hn-date"/>
    <w:rsid w:val="004809C3"/>
  </w:style>
  <w:style w:type="character" w:customStyle="1" w:styleId="location">
    <w:name w:val="location"/>
    <w:rsid w:val="004809C3"/>
  </w:style>
  <w:style w:type="character" w:customStyle="1" w:styleId="arial11">
    <w:name w:val="arial_11"/>
    <w:rsid w:val="004809C3"/>
  </w:style>
  <w:style w:type="character" w:customStyle="1" w:styleId="dropcap-letter">
    <w:name w:val="dropcap-letter"/>
    <w:rsid w:val="004809C3"/>
  </w:style>
  <w:style w:type="character" w:customStyle="1" w:styleId="offscreen">
    <w:name w:val="offscreen"/>
    <w:rsid w:val="004809C3"/>
  </w:style>
  <w:style w:type="character" w:customStyle="1" w:styleId="linked-in">
    <w:name w:val="linked-in"/>
    <w:rsid w:val="004809C3"/>
  </w:style>
  <w:style w:type="character" w:customStyle="1" w:styleId="in-widget">
    <w:name w:val="in-widget"/>
    <w:rsid w:val="004809C3"/>
  </w:style>
  <w:style w:type="character" w:customStyle="1" w:styleId="in-right">
    <w:name w:val="in-right"/>
    <w:rsid w:val="004809C3"/>
  </w:style>
  <w:style w:type="character" w:customStyle="1" w:styleId="tickerwrap">
    <w:name w:val="ticker_wrap"/>
    <w:rsid w:val="004809C3"/>
  </w:style>
  <w:style w:type="character" w:customStyle="1" w:styleId="divs">
    <w:name w:val="divs"/>
    <w:rsid w:val="004809C3"/>
  </w:style>
  <w:style w:type="character" w:customStyle="1" w:styleId="in-top">
    <w:name w:val="in-top"/>
    <w:rsid w:val="004809C3"/>
  </w:style>
  <w:style w:type="character" w:customStyle="1" w:styleId="article-date">
    <w:name w:val="article-date"/>
    <w:rsid w:val="004809C3"/>
  </w:style>
  <w:style w:type="character" w:customStyle="1" w:styleId="bodysubtoc">
    <w:name w:val="bodysubtoc"/>
    <w:rsid w:val="004809C3"/>
  </w:style>
  <w:style w:type="character" w:customStyle="1" w:styleId="lefttitlesmaller">
    <w:name w:val="lefttitlesmaller"/>
    <w:rsid w:val="004809C3"/>
  </w:style>
  <w:style w:type="character" w:customStyle="1" w:styleId="mb">
    <w:name w:val="mb"/>
    <w:rsid w:val="004809C3"/>
  </w:style>
  <w:style w:type="character" w:customStyle="1" w:styleId="field-content">
    <w:name w:val="field-content"/>
    <w:rsid w:val="004809C3"/>
  </w:style>
  <w:style w:type="character" w:customStyle="1" w:styleId="submitted-date">
    <w:name w:val="submitted-date"/>
    <w:rsid w:val="004809C3"/>
  </w:style>
  <w:style w:type="character" w:customStyle="1" w:styleId="submitted-time">
    <w:name w:val="submitted-time"/>
    <w:rsid w:val="004809C3"/>
  </w:style>
  <w:style w:type="character" w:customStyle="1" w:styleId="A2">
    <w:name w:val="A2"/>
    <w:uiPriority w:val="99"/>
    <w:rsid w:val="004809C3"/>
    <w:rPr>
      <w:rFonts w:ascii="Sabon LT Std" w:hAnsi="Sabon LT Std" w:cs="Sabon LT Std" w:hint="default"/>
      <w:color w:val="000000"/>
      <w:sz w:val="15"/>
      <w:szCs w:val="15"/>
    </w:rPr>
  </w:style>
  <w:style w:type="character" w:customStyle="1" w:styleId="searchword">
    <w:name w:val="searchword"/>
    <w:rsid w:val="004809C3"/>
  </w:style>
  <w:style w:type="character" w:customStyle="1" w:styleId="meta-prep">
    <w:name w:val="meta-prep"/>
    <w:rsid w:val="004809C3"/>
  </w:style>
  <w:style w:type="numbering" w:customStyle="1" w:styleId="1ai1">
    <w:name w:val="1 / a / i1"/>
    <w:rsid w:val="004809C3"/>
    <w:pPr>
      <w:numPr>
        <w:numId w:val="22"/>
      </w:numPr>
    </w:pPr>
  </w:style>
  <w:style w:type="numbering" w:styleId="1ai">
    <w:name w:val="Outline List 1"/>
    <w:basedOn w:val="NoList"/>
    <w:unhideWhenUsed/>
    <w:rsid w:val="004809C3"/>
    <w:pPr>
      <w:numPr>
        <w:numId w:val="23"/>
      </w:numPr>
    </w:pPr>
  </w:style>
  <w:style w:type="character" w:customStyle="1" w:styleId="FontStyle310">
    <w:name w:val="Font Style310"/>
    <w:uiPriority w:val="99"/>
    <w:rsid w:val="004809C3"/>
    <w:rPr>
      <w:rFonts w:ascii="Times New Roman" w:hAnsi="Times New Roman" w:cs="Times New Roman"/>
      <w:b/>
      <w:bCs/>
      <w:i/>
      <w:iCs/>
      <w:spacing w:val="-10"/>
      <w:sz w:val="18"/>
      <w:szCs w:val="18"/>
    </w:rPr>
  </w:style>
  <w:style w:type="character" w:customStyle="1" w:styleId="FontStyle329">
    <w:name w:val="Font Style329"/>
    <w:uiPriority w:val="99"/>
    <w:rsid w:val="004809C3"/>
    <w:rPr>
      <w:rFonts w:ascii="Times New Roman" w:hAnsi="Times New Roman" w:cs="Times New Roman"/>
      <w:b/>
      <w:bCs/>
      <w:spacing w:val="-10"/>
      <w:sz w:val="18"/>
      <w:szCs w:val="18"/>
    </w:rPr>
  </w:style>
  <w:style w:type="character" w:customStyle="1" w:styleId="FontStyle370">
    <w:name w:val="Font Style370"/>
    <w:uiPriority w:val="99"/>
    <w:rsid w:val="004809C3"/>
    <w:rPr>
      <w:rFonts w:ascii="Cambria" w:hAnsi="Cambria" w:cs="Cambria"/>
      <w:b/>
      <w:bCs/>
      <w:spacing w:val="-10"/>
      <w:sz w:val="18"/>
      <w:szCs w:val="18"/>
    </w:rPr>
  </w:style>
  <w:style w:type="character" w:customStyle="1" w:styleId="FontStyle302">
    <w:name w:val="Font Style302"/>
    <w:uiPriority w:val="99"/>
    <w:rsid w:val="004809C3"/>
    <w:rPr>
      <w:rFonts w:ascii="Times New Roman" w:hAnsi="Times New Roman" w:cs="Times New Roman"/>
      <w:b/>
      <w:bCs/>
      <w:sz w:val="22"/>
      <w:szCs w:val="22"/>
    </w:rPr>
  </w:style>
  <w:style w:type="character" w:customStyle="1" w:styleId="FontStyle347">
    <w:name w:val="Font Style347"/>
    <w:uiPriority w:val="99"/>
    <w:rsid w:val="004809C3"/>
    <w:rPr>
      <w:rFonts w:ascii="Times New Roman" w:hAnsi="Times New Roman" w:cs="Times New Roman"/>
      <w:b/>
      <w:bCs/>
      <w:spacing w:val="-10"/>
      <w:sz w:val="20"/>
      <w:szCs w:val="20"/>
    </w:rPr>
  </w:style>
  <w:style w:type="paragraph" w:customStyle="1" w:styleId="Style27">
    <w:name w:val="Style27"/>
    <w:basedOn w:val="Normal"/>
    <w:uiPriority w:val="99"/>
    <w:rsid w:val="004809C3"/>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4809C3"/>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4809C3"/>
    <w:rPr>
      <w:rFonts w:ascii="Times New Roman" w:hAnsi="Times New Roman" w:cs="Times New Roman"/>
      <w:spacing w:val="-10"/>
      <w:sz w:val="18"/>
      <w:szCs w:val="18"/>
    </w:rPr>
  </w:style>
  <w:style w:type="character" w:customStyle="1" w:styleId="FontStyle312">
    <w:name w:val="Font Style312"/>
    <w:uiPriority w:val="99"/>
    <w:rsid w:val="004809C3"/>
    <w:rPr>
      <w:rFonts w:ascii="Times New Roman" w:hAnsi="Times New Roman" w:cs="Times New Roman"/>
      <w:b/>
      <w:bCs/>
      <w:spacing w:val="-10"/>
      <w:sz w:val="16"/>
      <w:szCs w:val="16"/>
    </w:rPr>
  </w:style>
  <w:style w:type="character" w:customStyle="1" w:styleId="FontStyle346">
    <w:name w:val="Font Style346"/>
    <w:uiPriority w:val="99"/>
    <w:rsid w:val="004809C3"/>
    <w:rPr>
      <w:rFonts w:ascii="Times New Roman" w:hAnsi="Times New Roman" w:cs="Times New Roman"/>
      <w:b/>
      <w:bCs/>
      <w:spacing w:val="-10"/>
      <w:sz w:val="18"/>
      <w:szCs w:val="18"/>
    </w:rPr>
  </w:style>
  <w:style w:type="character" w:customStyle="1" w:styleId="FontStyle330">
    <w:name w:val="Font Style330"/>
    <w:uiPriority w:val="99"/>
    <w:rsid w:val="004809C3"/>
    <w:rPr>
      <w:rFonts w:ascii="Times New Roman" w:hAnsi="Times New Roman" w:cs="Times New Roman"/>
      <w:b/>
      <w:bCs/>
      <w:sz w:val="16"/>
      <w:szCs w:val="16"/>
    </w:rPr>
  </w:style>
  <w:style w:type="character" w:customStyle="1" w:styleId="FontStyle372">
    <w:name w:val="Font Style372"/>
    <w:uiPriority w:val="99"/>
    <w:rsid w:val="004809C3"/>
    <w:rPr>
      <w:rFonts w:ascii="Times New Roman" w:hAnsi="Times New Roman" w:cs="Times New Roman"/>
      <w:b/>
      <w:bCs/>
      <w:sz w:val="16"/>
      <w:szCs w:val="16"/>
    </w:rPr>
  </w:style>
  <w:style w:type="paragraph" w:customStyle="1" w:styleId="Style59">
    <w:name w:val="Style59"/>
    <w:basedOn w:val="Normal"/>
    <w:uiPriority w:val="99"/>
    <w:rsid w:val="004809C3"/>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4809C3"/>
    <w:rPr>
      <w:rFonts w:ascii="Times New Roman" w:hAnsi="Times New Roman" w:cs="Times New Roman"/>
      <w:b/>
      <w:bCs/>
      <w:i/>
      <w:iCs/>
      <w:sz w:val="16"/>
      <w:szCs w:val="16"/>
    </w:rPr>
  </w:style>
  <w:style w:type="paragraph" w:customStyle="1" w:styleId="Style200">
    <w:name w:val="Style20"/>
    <w:basedOn w:val="Normal"/>
    <w:uiPriority w:val="99"/>
    <w:rsid w:val="004809C3"/>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4809C3"/>
    <w:rPr>
      <w:rFonts w:ascii="Times New Roman" w:hAnsi="Times New Roman" w:cs="Times New Roman"/>
      <w:smallCaps/>
      <w:sz w:val="14"/>
      <w:szCs w:val="14"/>
    </w:rPr>
  </w:style>
  <w:style w:type="paragraph" w:customStyle="1" w:styleId="Style89">
    <w:name w:val="Style89"/>
    <w:basedOn w:val="Normal"/>
    <w:uiPriority w:val="99"/>
    <w:rsid w:val="004809C3"/>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4809C3"/>
    <w:rPr>
      <w:rFonts w:ascii="Times New Roman" w:hAnsi="Times New Roman" w:cs="Times New Roman"/>
      <w:b/>
      <w:bCs/>
      <w:spacing w:val="-10"/>
      <w:sz w:val="22"/>
      <w:szCs w:val="22"/>
    </w:rPr>
  </w:style>
  <w:style w:type="character" w:customStyle="1" w:styleId="FontStyle320">
    <w:name w:val="Font Style320"/>
    <w:uiPriority w:val="99"/>
    <w:rsid w:val="004809C3"/>
    <w:rPr>
      <w:rFonts w:ascii="Times New Roman" w:hAnsi="Times New Roman" w:cs="Times New Roman"/>
      <w:b/>
      <w:bCs/>
      <w:spacing w:val="-10"/>
      <w:sz w:val="22"/>
      <w:szCs w:val="22"/>
    </w:rPr>
  </w:style>
  <w:style w:type="character" w:customStyle="1" w:styleId="FontStyle352">
    <w:name w:val="Font Style352"/>
    <w:uiPriority w:val="99"/>
    <w:rsid w:val="004809C3"/>
    <w:rPr>
      <w:rFonts w:ascii="Times New Roman" w:hAnsi="Times New Roman" w:cs="Times New Roman"/>
      <w:b/>
      <w:bCs/>
      <w:sz w:val="16"/>
      <w:szCs w:val="16"/>
    </w:rPr>
  </w:style>
  <w:style w:type="character" w:customStyle="1" w:styleId="FontStyle356">
    <w:name w:val="Font Style356"/>
    <w:uiPriority w:val="99"/>
    <w:rsid w:val="004809C3"/>
    <w:rPr>
      <w:rFonts w:ascii="Times New Roman" w:hAnsi="Times New Roman" w:cs="Times New Roman"/>
      <w:b/>
      <w:bCs/>
      <w:spacing w:val="-10"/>
      <w:sz w:val="22"/>
      <w:szCs w:val="22"/>
    </w:rPr>
  </w:style>
  <w:style w:type="character" w:customStyle="1" w:styleId="FontStyle298">
    <w:name w:val="Font Style298"/>
    <w:uiPriority w:val="99"/>
    <w:rsid w:val="004809C3"/>
    <w:rPr>
      <w:rFonts w:ascii="Times New Roman" w:hAnsi="Times New Roman" w:cs="Times New Roman"/>
      <w:sz w:val="18"/>
      <w:szCs w:val="18"/>
    </w:rPr>
  </w:style>
  <w:style w:type="character" w:customStyle="1" w:styleId="FontStyle311">
    <w:name w:val="Font Style311"/>
    <w:uiPriority w:val="99"/>
    <w:rsid w:val="004809C3"/>
    <w:rPr>
      <w:rFonts w:ascii="Times New Roman" w:hAnsi="Times New Roman" w:cs="Times New Roman"/>
      <w:b/>
      <w:bCs/>
      <w:spacing w:val="-10"/>
      <w:sz w:val="18"/>
      <w:szCs w:val="18"/>
    </w:rPr>
  </w:style>
  <w:style w:type="character" w:customStyle="1" w:styleId="FontStyle332">
    <w:name w:val="Font Style332"/>
    <w:uiPriority w:val="99"/>
    <w:rsid w:val="004809C3"/>
    <w:rPr>
      <w:rFonts w:ascii="Times New Roman" w:hAnsi="Times New Roman" w:cs="Times New Roman"/>
      <w:b/>
      <w:bCs/>
      <w:i/>
      <w:iCs/>
      <w:spacing w:val="-10"/>
      <w:sz w:val="20"/>
      <w:szCs w:val="20"/>
    </w:rPr>
  </w:style>
  <w:style w:type="character" w:customStyle="1" w:styleId="FontStyle371">
    <w:name w:val="Font Style371"/>
    <w:uiPriority w:val="99"/>
    <w:rsid w:val="004809C3"/>
    <w:rPr>
      <w:rFonts w:ascii="Times New Roman" w:hAnsi="Times New Roman" w:cs="Times New Roman"/>
      <w:sz w:val="16"/>
      <w:szCs w:val="16"/>
    </w:rPr>
  </w:style>
  <w:style w:type="character" w:customStyle="1" w:styleId="FontStyle350">
    <w:name w:val="Font Style350"/>
    <w:uiPriority w:val="99"/>
    <w:rsid w:val="004809C3"/>
    <w:rPr>
      <w:rFonts w:ascii="Times New Roman" w:hAnsi="Times New Roman" w:cs="Times New Roman"/>
      <w:b/>
      <w:bCs/>
      <w:i/>
      <w:iCs/>
      <w:sz w:val="20"/>
      <w:szCs w:val="20"/>
    </w:rPr>
  </w:style>
  <w:style w:type="paragraph" w:customStyle="1" w:styleId="Style8">
    <w:name w:val="Style8"/>
    <w:basedOn w:val="Normal"/>
    <w:uiPriority w:val="99"/>
    <w:rsid w:val="004809C3"/>
    <w:pPr>
      <w:widowControl w:val="0"/>
      <w:autoSpaceDE w:val="0"/>
      <w:autoSpaceDN w:val="0"/>
      <w:adjustRightInd w:val="0"/>
    </w:pPr>
    <w:rPr>
      <w:rFonts w:eastAsia="Times New Roman"/>
      <w:sz w:val="24"/>
    </w:rPr>
  </w:style>
  <w:style w:type="paragraph" w:customStyle="1" w:styleId="Style5">
    <w:name w:val="Style5"/>
    <w:basedOn w:val="Normal"/>
    <w:uiPriority w:val="99"/>
    <w:rsid w:val="004809C3"/>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4809C3"/>
    <w:pPr>
      <w:widowControl w:val="0"/>
      <w:autoSpaceDE w:val="0"/>
      <w:autoSpaceDN w:val="0"/>
      <w:adjustRightInd w:val="0"/>
    </w:pPr>
    <w:rPr>
      <w:rFonts w:eastAsia="Times New Roman"/>
      <w:sz w:val="24"/>
    </w:rPr>
  </w:style>
  <w:style w:type="character" w:customStyle="1" w:styleId="FontStyle351">
    <w:name w:val="Font Style351"/>
    <w:uiPriority w:val="99"/>
    <w:rsid w:val="004809C3"/>
    <w:rPr>
      <w:rFonts w:ascii="Times New Roman" w:hAnsi="Times New Roman" w:cs="Times New Roman"/>
      <w:b/>
      <w:bCs/>
      <w:sz w:val="22"/>
      <w:szCs w:val="22"/>
    </w:rPr>
  </w:style>
  <w:style w:type="paragraph" w:customStyle="1" w:styleId="Style10">
    <w:name w:val="Style10"/>
    <w:basedOn w:val="Normal"/>
    <w:uiPriority w:val="99"/>
    <w:rsid w:val="004809C3"/>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4809C3"/>
    <w:pPr>
      <w:widowControl w:val="0"/>
      <w:autoSpaceDE w:val="0"/>
      <w:autoSpaceDN w:val="0"/>
      <w:adjustRightInd w:val="0"/>
      <w:jc w:val="both"/>
    </w:pPr>
    <w:rPr>
      <w:rFonts w:eastAsia="Times New Roman"/>
      <w:sz w:val="24"/>
    </w:rPr>
  </w:style>
  <w:style w:type="character" w:customStyle="1" w:styleId="FontStyle369">
    <w:name w:val="Font Style369"/>
    <w:uiPriority w:val="99"/>
    <w:rsid w:val="004809C3"/>
    <w:rPr>
      <w:rFonts w:ascii="Times New Roman" w:hAnsi="Times New Roman" w:cs="Times New Roman"/>
      <w:b/>
      <w:bCs/>
      <w:spacing w:val="-10"/>
      <w:sz w:val="20"/>
      <w:szCs w:val="20"/>
    </w:rPr>
  </w:style>
  <w:style w:type="character" w:customStyle="1" w:styleId="FontStyle357">
    <w:name w:val="Font Style357"/>
    <w:uiPriority w:val="99"/>
    <w:rsid w:val="004809C3"/>
    <w:rPr>
      <w:rFonts w:ascii="Times New Roman" w:hAnsi="Times New Roman" w:cs="Times New Roman"/>
      <w:b/>
      <w:bCs/>
      <w:spacing w:val="-10"/>
      <w:sz w:val="22"/>
      <w:szCs w:val="22"/>
    </w:rPr>
  </w:style>
  <w:style w:type="paragraph" w:customStyle="1" w:styleId="Style67">
    <w:name w:val="Style67"/>
    <w:basedOn w:val="Normal"/>
    <w:uiPriority w:val="99"/>
    <w:rsid w:val="004809C3"/>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4809C3"/>
    <w:rPr>
      <w:rFonts w:ascii="Times New Roman" w:hAnsi="Times New Roman" w:cs="Times New Roman"/>
      <w:sz w:val="20"/>
      <w:szCs w:val="20"/>
    </w:rPr>
  </w:style>
  <w:style w:type="character" w:customStyle="1" w:styleId="FontStyle374">
    <w:name w:val="Font Style374"/>
    <w:uiPriority w:val="99"/>
    <w:rsid w:val="004809C3"/>
    <w:rPr>
      <w:rFonts w:ascii="Times New Roman" w:hAnsi="Times New Roman" w:cs="Times New Roman"/>
      <w:b/>
      <w:bCs/>
      <w:spacing w:val="-10"/>
      <w:sz w:val="22"/>
      <w:szCs w:val="22"/>
    </w:rPr>
  </w:style>
  <w:style w:type="paragraph" w:customStyle="1" w:styleId="Style30">
    <w:name w:val="Style30"/>
    <w:basedOn w:val="Normal"/>
    <w:uiPriority w:val="99"/>
    <w:rsid w:val="004809C3"/>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4809C3"/>
    <w:rPr>
      <w:rFonts w:ascii="Times New Roman" w:hAnsi="Times New Roman" w:cs="Times New Roman"/>
      <w:smallCaps/>
      <w:sz w:val="16"/>
      <w:szCs w:val="16"/>
    </w:rPr>
  </w:style>
  <w:style w:type="paragraph" w:customStyle="1" w:styleId="Style93">
    <w:name w:val="Style93"/>
    <w:basedOn w:val="Normal"/>
    <w:uiPriority w:val="99"/>
    <w:rsid w:val="004809C3"/>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4809C3"/>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4809C3"/>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4809C3"/>
    <w:rPr>
      <w:u w:val="single"/>
    </w:rPr>
  </w:style>
  <w:style w:type="character" w:customStyle="1" w:styleId="SmalltextCharCharCharChar0">
    <w:name w:val="Small text Char Char Char Char"/>
    <w:rsid w:val="004809C3"/>
    <w:rPr>
      <w:sz w:val="16"/>
      <w:szCs w:val="24"/>
      <w:lang w:val="en-US" w:eastAsia="en-US" w:bidi="ar-SA"/>
    </w:rPr>
  </w:style>
  <w:style w:type="paragraph" w:customStyle="1" w:styleId="boldcitation">
    <w:name w:val="bold citation"/>
    <w:basedOn w:val="Normal"/>
    <w:rsid w:val="004809C3"/>
    <w:rPr>
      <w:rFonts w:eastAsia="Times New Roman"/>
      <w:b/>
      <w:sz w:val="28"/>
      <w:u w:val="thick"/>
    </w:rPr>
  </w:style>
  <w:style w:type="character" w:customStyle="1" w:styleId="underlinecardChar">
    <w:name w:val="underline card Char"/>
    <w:rsid w:val="004809C3"/>
    <w:rPr>
      <w:rFonts w:ascii="Arial" w:hAnsi="Arial"/>
      <w:noProof w:val="0"/>
      <w:sz w:val="18"/>
      <w:szCs w:val="24"/>
      <w:u w:val="single"/>
      <w:lang w:val="en-US" w:eastAsia="en-US" w:bidi="ar-SA"/>
    </w:rPr>
  </w:style>
  <w:style w:type="character" w:customStyle="1" w:styleId="CardsCharCharChar">
    <w:name w:val="Cards Char Char Char"/>
    <w:rsid w:val="004809C3"/>
    <w:rPr>
      <w:szCs w:val="24"/>
      <w:lang w:val="en-US" w:eastAsia="en-US" w:bidi="ar-SA"/>
    </w:rPr>
  </w:style>
  <w:style w:type="character" w:customStyle="1" w:styleId="HiddenBlockHeaderChar">
    <w:name w:val="Hidden Block Header Char"/>
    <w:link w:val="HiddenBlockHeader"/>
    <w:rsid w:val="004809C3"/>
    <w:rPr>
      <w:rFonts w:ascii="Times New Roman" w:eastAsia="Times New Roman" w:hAnsi="Times New Roman" w:cs="Courier New"/>
      <w:b/>
      <w:bCs/>
      <w:sz w:val="28"/>
      <w:szCs w:val="22"/>
    </w:rPr>
  </w:style>
  <w:style w:type="paragraph" w:customStyle="1" w:styleId="NothingCharChar">
    <w:name w:val="Nothing Char Char"/>
    <w:link w:val="NothingCharCharChar"/>
    <w:rsid w:val="004809C3"/>
    <w:pPr>
      <w:jc w:val="both"/>
    </w:pPr>
    <w:rPr>
      <w:rFonts w:ascii="Times New Roman" w:eastAsia="MS Mincho" w:hAnsi="Times New Roman" w:cs="Times New Roman"/>
    </w:rPr>
  </w:style>
  <w:style w:type="character" w:customStyle="1" w:styleId="NothingCharCharChar">
    <w:name w:val="Nothing Char Char Char"/>
    <w:link w:val="NothingCharChar"/>
    <w:rsid w:val="004809C3"/>
    <w:rPr>
      <w:rFonts w:ascii="Times New Roman" w:eastAsia="MS Mincho" w:hAnsi="Times New Roman" w:cs="Times New Roman"/>
    </w:rPr>
  </w:style>
  <w:style w:type="character" w:customStyle="1" w:styleId="CardsCharChar">
    <w:name w:val="Cards Char Char"/>
    <w:rsid w:val="004809C3"/>
    <w:rPr>
      <w:szCs w:val="24"/>
      <w:lang w:val="en-US" w:eastAsia="en-US" w:bidi="ar-SA"/>
    </w:rPr>
  </w:style>
  <w:style w:type="character" w:customStyle="1" w:styleId="CardsCharCharCharChar">
    <w:name w:val="Cards Char Char Char Char"/>
    <w:rsid w:val="004809C3"/>
    <w:rPr>
      <w:szCs w:val="24"/>
      <w:lang w:val="en-US" w:eastAsia="en-US" w:bidi="ar-SA"/>
    </w:rPr>
  </w:style>
  <w:style w:type="character" w:customStyle="1" w:styleId="BlockHeadingsCharChar">
    <w:name w:val="Block Headings Char Char"/>
    <w:rsid w:val="004809C3"/>
    <w:rPr>
      <w:b/>
      <w:sz w:val="36"/>
      <w:szCs w:val="24"/>
      <w:u w:val="single"/>
      <w:lang w:val="en-US" w:eastAsia="en-US" w:bidi="ar-SA"/>
    </w:rPr>
  </w:style>
  <w:style w:type="character" w:customStyle="1" w:styleId="NothingChar1">
    <w:name w:val="Nothing Char1"/>
    <w:rsid w:val="004809C3"/>
    <w:rPr>
      <w:szCs w:val="24"/>
      <w:lang w:val="en-US" w:eastAsia="en-US" w:bidi="ar-SA"/>
    </w:rPr>
  </w:style>
  <w:style w:type="paragraph" w:customStyle="1" w:styleId="bloctitles">
    <w:name w:val="bloc titles"/>
    <w:basedOn w:val="Heading1"/>
    <w:next w:val="Normal"/>
    <w:link w:val="bloctitlesChar"/>
    <w:autoRedefine/>
    <w:rsid w:val="004809C3"/>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4809C3"/>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4809C3"/>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4809C3"/>
  </w:style>
  <w:style w:type="character" w:customStyle="1" w:styleId="RegularChar">
    <w:name w:val="Regular Char"/>
    <w:link w:val="Regular"/>
    <w:rsid w:val="004809C3"/>
    <w:rPr>
      <w:rFonts w:ascii="Garamond" w:eastAsia="Times New Roman" w:hAnsi="Garamond" w:cs="Arial"/>
      <w:bCs/>
      <w:kern w:val="20"/>
      <w:sz w:val="20"/>
      <w:szCs w:val="32"/>
    </w:rPr>
  </w:style>
  <w:style w:type="character" w:customStyle="1" w:styleId="StyleTimesNewRoman">
    <w:name w:val="Style Times New Roman"/>
    <w:rsid w:val="004809C3"/>
    <w:rPr>
      <w:rFonts w:ascii="Garamond" w:hAnsi="Garamond"/>
    </w:rPr>
  </w:style>
  <w:style w:type="paragraph" w:customStyle="1" w:styleId="INDENTEDPARAGRAPH">
    <w:name w:val="INDENTED PARAGRAPH"/>
    <w:rsid w:val="004809C3"/>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4809C3"/>
    <w:rPr>
      <w:rFonts w:cs="Arial"/>
      <w:bCs/>
      <w:caps/>
      <w:color w:val="FFFFFF"/>
      <w:sz w:val="2"/>
      <w:szCs w:val="2"/>
      <w:lang w:val="en-US" w:eastAsia="en-US" w:bidi="ar-SA"/>
    </w:rPr>
  </w:style>
  <w:style w:type="paragraph" w:customStyle="1" w:styleId="Numbering">
    <w:name w:val="Numbering"/>
    <w:basedOn w:val="Normal"/>
    <w:next w:val="Normal"/>
    <w:rsid w:val="004809C3"/>
    <w:pPr>
      <w:widowControl w:val="0"/>
      <w:numPr>
        <w:numId w:val="28"/>
      </w:numPr>
      <w:suppressAutoHyphens/>
      <w:spacing w:after="200"/>
    </w:pPr>
    <w:rPr>
      <w:rFonts w:eastAsia="Times New Roman"/>
      <w:b/>
      <w:sz w:val="24"/>
      <w:szCs w:val="18"/>
    </w:rPr>
  </w:style>
  <w:style w:type="paragraph" w:customStyle="1" w:styleId="Un-IndexedHeading">
    <w:name w:val="Un-Indexed Heading"/>
    <w:basedOn w:val="Heading1"/>
    <w:next w:val="Normal"/>
    <w:rsid w:val="004809C3"/>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4809C3"/>
    <w:pPr>
      <w:widowControl w:val="0"/>
      <w:numPr>
        <w:numId w:val="31"/>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4809C3"/>
    <w:pPr>
      <w:numPr>
        <w:numId w:val="26"/>
      </w:numPr>
    </w:pPr>
  </w:style>
  <w:style w:type="paragraph" w:customStyle="1" w:styleId="Lettering">
    <w:name w:val="Lettering"/>
    <w:basedOn w:val="Numbering"/>
    <w:next w:val="Normal"/>
    <w:rsid w:val="004809C3"/>
    <w:pPr>
      <w:numPr>
        <w:numId w:val="24"/>
      </w:numPr>
    </w:pPr>
    <w:rPr>
      <w:szCs w:val="22"/>
    </w:rPr>
  </w:style>
  <w:style w:type="paragraph" w:customStyle="1" w:styleId="FileName">
    <w:name w:val="File Name"/>
    <w:basedOn w:val="Normal"/>
    <w:next w:val="Normal"/>
    <w:rsid w:val="004809C3"/>
    <w:pPr>
      <w:widowControl w:val="0"/>
      <w:numPr>
        <w:numId w:val="25"/>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4809C3"/>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4809C3"/>
    <w:pPr>
      <w:numPr>
        <w:numId w:val="27"/>
      </w:numPr>
      <w:tabs>
        <w:tab w:val="num" w:pos="360"/>
      </w:tabs>
      <w:ind w:left="360"/>
    </w:pPr>
  </w:style>
  <w:style w:type="paragraph" w:customStyle="1" w:styleId="CardContinued1">
    <w:name w:val="Card Continued 1"/>
    <w:basedOn w:val="Normal"/>
    <w:next w:val="Normal"/>
    <w:rsid w:val="004809C3"/>
    <w:pPr>
      <w:widowControl w:val="0"/>
      <w:numPr>
        <w:numId w:val="30"/>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4809C3"/>
    <w:pPr>
      <w:numPr>
        <w:numId w:val="0"/>
      </w:numPr>
      <w:spacing w:before="0" w:after="120"/>
      <w:jc w:val="left"/>
    </w:pPr>
  </w:style>
  <w:style w:type="paragraph" w:customStyle="1" w:styleId="Clearformatting0">
    <w:name w:val="Clear formatting"/>
    <w:basedOn w:val="Normal"/>
    <w:rsid w:val="004809C3"/>
    <w:pPr>
      <w:keepNext/>
      <w:tabs>
        <w:tab w:val="num" w:pos="0"/>
      </w:tabs>
      <w:outlineLvl w:val="2"/>
    </w:pPr>
    <w:rPr>
      <w:rFonts w:ascii="Arial Narrow" w:eastAsia="Times New Roman" w:hAnsi="Arial Narrow"/>
      <w:b/>
      <w:bCs/>
      <w:sz w:val="24"/>
      <w:szCs w:val="26"/>
    </w:rPr>
  </w:style>
  <w:style w:type="character" w:customStyle="1" w:styleId="justify">
    <w:name w:val="justify"/>
    <w:basedOn w:val="DefaultParagraphFont"/>
    <w:rsid w:val="004809C3"/>
  </w:style>
  <w:style w:type="paragraph" w:customStyle="1" w:styleId="SmallCardText">
    <w:name w:val="Small Card Text"/>
    <w:rsid w:val="004809C3"/>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4809C3"/>
    <w:rPr>
      <w:sz w:val="16"/>
      <w:szCs w:val="16"/>
      <w:lang w:val="en-US" w:eastAsia="en-US" w:bidi="ar-SA"/>
    </w:rPr>
  </w:style>
  <w:style w:type="paragraph" w:customStyle="1" w:styleId="TAGFONT">
    <w:name w:val="TAG FONT"/>
    <w:basedOn w:val="Normal"/>
    <w:autoRedefine/>
    <w:rsid w:val="004809C3"/>
    <w:rPr>
      <w:rFonts w:eastAsia="Times New Roman"/>
      <w:sz w:val="24"/>
    </w:rPr>
  </w:style>
  <w:style w:type="character" w:customStyle="1" w:styleId="mainarttxt">
    <w:name w:val="mainarttxt"/>
    <w:basedOn w:val="DefaultParagraphFont"/>
    <w:rsid w:val="004809C3"/>
  </w:style>
  <w:style w:type="paragraph" w:customStyle="1" w:styleId="TagChar1CharCharCharChar">
    <w:name w:val="Tag Char1 Char Char Char Char"/>
    <w:basedOn w:val="Normal"/>
    <w:rsid w:val="004809C3"/>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4809C3"/>
    <w:rPr>
      <w:sz w:val="20"/>
    </w:rPr>
  </w:style>
  <w:style w:type="character" w:customStyle="1" w:styleId="highlightChar">
    <w:name w:val="highlight Char"/>
    <w:rsid w:val="004809C3"/>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4809C3"/>
    <w:rPr>
      <w:rFonts w:eastAsia="Batang" w:cs="Arial"/>
      <w:b/>
      <w:bCs/>
      <w:iCs/>
      <w:sz w:val="24"/>
      <w:szCs w:val="28"/>
      <w:lang w:val="en-US" w:eastAsia="en-US" w:bidi="ar-SA"/>
    </w:rPr>
  </w:style>
  <w:style w:type="paragraph" w:customStyle="1" w:styleId="formfldssel">
    <w:name w:val="formfldssel"/>
    <w:basedOn w:val="Normal"/>
    <w:rsid w:val="004809C3"/>
    <w:pPr>
      <w:spacing w:before="100" w:beforeAutospacing="1" w:after="100" w:afterAutospacing="1"/>
    </w:pPr>
    <w:rPr>
      <w:rFonts w:eastAsia="Arial Unicode MS"/>
      <w:color w:val="000000"/>
      <w:sz w:val="20"/>
      <w:szCs w:val="20"/>
    </w:rPr>
  </w:style>
  <w:style w:type="paragraph" w:customStyle="1" w:styleId="hpleftlk">
    <w:name w:val="hpleftlk"/>
    <w:basedOn w:val="Normal"/>
    <w:rsid w:val="004809C3"/>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4809C3"/>
    <w:pPr>
      <w:spacing w:before="100" w:beforeAutospacing="1" w:after="100" w:afterAutospacing="1"/>
    </w:pPr>
    <w:rPr>
      <w:rFonts w:eastAsia="Arial Unicode MS"/>
      <w:b/>
      <w:bCs/>
      <w:sz w:val="20"/>
      <w:szCs w:val="20"/>
    </w:rPr>
  </w:style>
  <w:style w:type="character" w:customStyle="1" w:styleId="pmterms2">
    <w:name w:val="pmterms2"/>
    <w:basedOn w:val="DefaultParagraphFont"/>
    <w:rsid w:val="004809C3"/>
  </w:style>
  <w:style w:type="character" w:customStyle="1" w:styleId="StyleCardTextUnderline3Char">
    <w:name w:val="Style Card Text + Underline3 Char"/>
    <w:rsid w:val="004809C3"/>
    <w:rPr>
      <w:rFonts w:eastAsia="SimSun"/>
      <w:szCs w:val="24"/>
      <w:u w:val="thick"/>
      <w:lang w:val="en-US" w:eastAsia="zh-CN" w:bidi="ar-SA"/>
    </w:rPr>
  </w:style>
  <w:style w:type="character" w:customStyle="1" w:styleId="BoldandUnderlineChar1Char2CharChar">
    <w:name w:val="Bold and Underline Char1 Char2 Char Char"/>
    <w:rsid w:val="004809C3"/>
    <w:rPr>
      <w:b/>
      <w:noProof w:val="0"/>
      <w:szCs w:val="24"/>
      <w:u w:val="single"/>
      <w:lang w:val="en-US" w:eastAsia="en-US" w:bidi="ar-SA"/>
    </w:rPr>
  </w:style>
  <w:style w:type="character" w:customStyle="1" w:styleId="UnderlineChar1Char1">
    <w:name w:val="Underline Char1 Char1"/>
    <w:rsid w:val="004809C3"/>
    <w:rPr>
      <w:noProof w:val="0"/>
      <w:szCs w:val="24"/>
      <w:u w:val="single"/>
      <w:lang w:val="en-US" w:eastAsia="en-US" w:bidi="ar-SA"/>
    </w:rPr>
  </w:style>
  <w:style w:type="paragraph" w:customStyle="1" w:styleId="Underlinestyle1">
    <w:name w:val="Underlinestyle"/>
    <w:basedOn w:val="Normal"/>
    <w:rsid w:val="004809C3"/>
    <w:pPr>
      <w:tabs>
        <w:tab w:val="left" w:pos="720"/>
      </w:tabs>
      <w:ind w:left="720"/>
    </w:pPr>
    <w:rPr>
      <w:rFonts w:eastAsia="Times New Roman"/>
      <w:szCs w:val="20"/>
      <w:u w:val="single"/>
    </w:rPr>
  </w:style>
  <w:style w:type="character" w:customStyle="1" w:styleId="featurecontentgray1">
    <w:name w:val="featurecontentgray1"/>
    <w:rsid w:val="004809C3"/>
    <w:rPr>
      <w:rFonts w:ascii="Arial" w:hAnsi="Arial" w:cs="Arial" w:hint="default"/>
      <w:color w:val="666666"/>
    </w:rPr>
  </w:style>
  <w:style w:type="character" w:customStyle="1" w:styleId="CardCharCharChar0">
    <w:name w:val="Card Char Char Char"/>
    <w:rsid w:val="004809C3"/>
    <w:rPr>
      <w:rFonts w:ascii="Book Antiqua" w:hAnsi="Book Antiqua"/>
      <w:szCs w:val="24"/>
      <w:lang w:val="en-US" w:eastAsia="en-US" w:bidi="ar-SA"/>
    </w:rPr>
  </w:style>
  <w:style w:type="character" w:customStyle="1" w:styleId="big1">
    <w:name w:val="big1"/>
    <w:rsid w:val="004809C3"/>
    <w:rPr>
      <w:sz w:val="28"/>
      <w:szCs w:val="28"/>
    </w:rPr>
  </w:style>
  <w:style w:type="character" w:customStyle="1" w:styleId="prodgeneral">
    <w:name w:val="prodgeneral"/>
    <w:basedOn w:val="DefaultParagraphFont"/>
    <w:rsid w:val="004809C3"/>
  </w:style>
  <w:style w:type="character" w:customStyle="1" w:styleId="StyleUnderlineChar0">
    <w:name w:val="Style Underline + Char"/>
    <w:rsid w:val="004809C3"/>
    <w:rPr>
      <w:rFonts w:eastAsia="SimSun" w:cs="Arial"/>
      <w:b/>
      <w:bCs/>
      <w:iCs/>
      <w:caps/>
      <w:sz w:val="24"/>
      <w:szCs w:val="24"/>
      <w:u w:val="single"/>
      <w:lang w:val="en-US" w:eastAsia="en-US" w:bidi="ar-SA"/>
    </w:rPr>
  </w:style>
  <w:style w:type="character" w:customStyle="1" w:styleId="StyleciteChar">
    <w:name w:val="Style cite + Char"/>
    <w:basedOn w:val="citeChar2"/>
    <w:rsid w:val="004809C3"/>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4809C3"/>
    <w:rPr>
      <w:rFonts w:eastAsia="Times New Roman"/>
      <w:b/>
      <w:sz w:val="24"/>
    </w:rPr>
  </w:style>
  <w:style w:type="paragraph" w:customStyle="1" w:styleId="RepeatHeader">
    <w:name w:val="Repeat Header"/>
    <w:basedOn w:val="HeaderDebate"/>
    <w:rsid w:val="004809C3"/>
    <w:pPr>
      <w:outlineLvl w:val="1"/>
    </w:pPr>
    <w:rPr>
      <w:szCs w:val="48"/>
    </w:rPr>
  </w:style>
  <w:style w:type="character" w:customStyle="1" w:styleId="sectiontitle">
    <w:name w:val="sectiontitle"/>
    <w:basedOn w:val="DefaultParagraphFont"/>
    <w:rsid w:val="004809C3"/>
  </w:style>
  <w:style w:type="character" w:customStyle="1" w:styleId="sectionsubtitle">
    <w:name w:val="sectionsubtitle"/>
    <w:basedOn w:val="DefaultParagraphFont"/>
    <w:rsid w:val="004809C3"/>
  </w:style>
  <w:style w:type="character" w:customStyle="1" w:styleId="copyright">
    <w:name w:val="copyright"/>
    <w:basedOn w:val="DefaultParagraphFont"/>
    <w:rsid w:val="004809C3"/>
  </w:style>
  <w:style w:type="character" w:customStyle="1" w:styleId="EvidenceTag">
    <w:name w:val="Evidence Tag"/>
    <w:rsid w:val="004809C3"/>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4809C3"/>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4809C3"/>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4809C3"/>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4809C3"/>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4809C3"/>
    <w:rPr>
      <w:rFonts w:eastAsia="Times New Roman"/>
      <w:sz w:val="16"/>
    </w:rPr>
  </w:style>
  <w:style w:type="paragraph" w:customStyle="1" w:styleId="citationunderline">
    <w:name w:val="citation/underline"/>
    <w:autoRedefine/>
    <w:rsid w:val="004809C3"/>
    <w:rPr>
      <w:rFonts w:ascii="Times New Roman" w:eastAsia="Times New Roman" w:hAnsi="Times New Roman" w:cs="Times New Roman"/>
      <w:b/>
      <w:u w:val="single"/>
    </w:rPr>
  </w:style>
  <w:style w:type="character" w:customStyle="1" w:styleId="smcaps">
    <w:name w:val="smcaps"/>
    <w:basedOn w:val="DefaultParagraphFont"/>
    <w:rsid w:val="004809C3"/>
  </w:style>
  <w:style w:type="character" w:customStyle="1" w:styleId="inside-head1">
    <w:name w:val="inside-head1"/>
    <w:rsid w:val="004809C3"/>
    <w:rPr>
      <w:rFonts w:ascii="Arial" w:hAnsi="Arial" w:cs="Arial" w:hint="default"/>
      <w:b/>
      <w:bCs/>
      <w:color w:val="000000"/>
      <w:spacing w:val="-15"/>
      <w:sz w:val="45"/>
      <w:szCs w:val="45"/>
    </w:rPr>
  </w:style>
  <w:style w:type="character" w:customStyle="1" w:styleId="datestamp1">
    <w:name w:val="datestamp1"/>
    <w:rsid w:val="004809C3"/>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4809C3"/>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4809C3"/>
  </w:style>
  <w:style w:type="paragraph" w:customStyle="1" w:styleId="links1">
    <w:name w:val="links1"/>
    <w:basedOn w:val="Normal"/>
    <w:rsid w:val="004809C3"/>
    <w:pPr>
      <w:spacing w:before="100" w:beforeAutospacing="1" w:after="100" w:afterAutospacing="1"/>
    </w:pPr>
    <w:rPr>
      <w:rFonts w:eastAsia="Times New Roman"/>
      <w:color w:val="FFFFFF"/>
      <w:sz w:val="16"/>
      <w:szCs w:val="16"/>
    </w:rPr>
  </w:style>
  <w:style w:type="paragraph" w:customStyle="1" w:styleId="endtext">
    <w:name w:val="endtext"/>
    <w:basedOn w:val="Normal"/>
    <w:rsid w:val="004809C3"/>
    <w:pPr>
      <w:spacing w:before="100" w:beforeAutospacing="1" w:after="100" w:afterAutospacing="1"/>
      <w:ind w:left="300"/>
    </w:pPr>
    <w:rPr>
      <w:rFonts w:eastAsia="Times New Roman"/>
      <w:sz w:val="20"/>
      <w:szCs w:val="20"/>
    </w:rPr>
  </w:style>
  <w:style w:type="character" w:customStyle="1" w:styleId="storyheading31">
    <w:name w:val="storyheading31"/>
    <w:rsid w:val="004809C3"/>
    <w:rPr>
      <w:rFonts w:ascii="Verdana" w:hAnsi="Verdana" w:hint="default"/>
      <w:b/>
      <w:bCs/>
      <w:sz w:val="32"/>
      <w:szCs w:val="32"/>
    </w:rPr>
  </w:style>
  <w:style w:type="character" w:customStyle="1" w:styleId="storydeck31">
    <w:name w:val="storydeck31"/>
    <w:rsid w:val="004809C3"/>
    <w:rPr>
      <w:rFonts w:ascii="Verdana" w:hAnsi="Verdana" w:hint="default"/>
      <w:i w:val="0"/>
      <w:iCs w:val="0"/>
      <w:sz w:val="21"/>
      <w:szCs w:val="21"/>
    </w:rPr>
  </w:style>
  <w:style w:type="character" w:customStyle="1" w:styleId="subtitle10">
    <w:name w:val="subtitle1"/>
    <w:rsid w:val="004809C3"/>
    <w:rPr>
      <w:rFonts w:ascii="Verdana" w:hAnsi="Verdana" w:hint="default"/>
      <w:b w:val="0"/>
      <w:bCs w:val="0"/>
      <w:vanish w:val="0"/>
      <w:webHidden w:val="0"/>
      <w:color w:val="484848"/>
      <w:sz w:val="14"/>
      <w:szCs w:val="14"/>
      <w:specVanish w:val="0"/>
    </w:rPr>
  </w:style>
  <w:style w:type="paragraph" w:customStyle="1" w:styleId="g">
    <w:name w:val="g"/>
    <w:basedOn w:val="Normal"/>
    <w:rsid w:val="004809C3"/>
    <w:pPr>
      <w:spacing w:before="240" w:after="240"/>
    </w:pPr>
    <w:rPr>
      <w:rFonts w:eastAsia="Times New Roman"/>
      <w:sz w:val="24"/>
    </w:rPr>
  </w:style>
  <w:style w:type="character" w:customStyle="1" w:styleId="clsbiolink">
    <w:name w:val="clsbiolink"/>
    <w:basedOn w:val="DefaultParagraphFont"/>
    <w:rsid w:val="004809C3"/>
  </w:style>
  <w:style w:type="character" w:customStyle="1" w:styleId="clssmaller">
    <w:name w:val="clssmaller"/>
    <w:basedOn w:val="DefaultParagraphFont"/>
    <w:rsid w:val="004809C3"/>
  </w:style>
  <w:style w:type="character" w:customStyle="1" w:styleId="sm1">
    <w:name w:val="sm1"/>
    <w:rsid w:val="004809C3"/>
    <w:rPr>
      <w:rFonts w:ascii="Verdana" w:hAnsi="Verdana" w:hint="default"/>
      <w:i w:val="0"/>
      <w:iCs w:val="0"/>
      <w:smallCaps w:val="0"/>
      <w:color w:val="000000"/>
      <w:sz w:val="17"/>
      <w:szCs w:val="17"/>
    </w:rPr>
  </w:style>
  <w:style w:type="character" w:customStyle="1" w:styleId="noindentChar">
    <w:name w:val="noindent Char"/>
    <w:rsid w:val="004809C3"/>
    <w:rPr>
      <w:rFonts w:ascii="Arial" w:hAnsi="Arial" w:cs="Arial"/>
      <w:sz w:val="24"/>
      <w:szCs w:val="24"/>
      <w:lang w:val="en-US" w:eastAsia="en-US" w:bidi="ar-SA"/>
    </w:rPr>
  </w:style>
  <w:style w:type="character" w:customStyle="1" w:styleId="SmallChar1">
    <w:name w:val="Small Char1"/>
    <w:rsid w:val="004809C3"/>
    <w:rPr>
      <w:sz w:val="16"/>
      <w:szCs w:val="24"/>
      <w:lang w:val="en-US" w:eastAsia="en-US" w:bidi="ar-SA"/>
    </w:rPr>
  </w:style>
  <w:style w:type="character" w:customStyle="1" w:styleId="fullcite0">
    <w:name w:val="fullcite"/>
    <w:basedOn w:val="DefaultParagraphFont"/>
    <w:rsid w:val="004809C3"/>
  </w:style>
  <w:style w:type="character" w:customStyle="1" w:styleId="Style9ptThickunderline">
    <w:name w:val="Style 9 pt Thick underline"/>
    <w:rsid w:val="004809C3"/>
    <w:rPr>
      <w:sz w:val="24"/>
      <w:u w:val="thick"/>
    </w:rPr>
  </w:style>
  <w:style w:type="paragraph" w:customStyle="1" w:styleId="Repeatheader0">
    <w:name w:val="Repeat header"/>
    <w:basedOn w:val="Normal"/>
    <w:autoRedefine/>
    <w:rsid w:val="004809C3"/>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4809C3"/>
    <w:rPr>
      <w:rFonts w:ascii="Times New Roman" w:hAnsi="Times New Roman" w:cs="Calibri"/>
      <w:sz w:val="16"/>
    </w:rPr>
  </w:style>
  <w:style w:type="character" w:customStyle="1" w:styleId="CardNotUnderlinedChar">
    <w:name w:val="Card Not Underlined Char"/>
    <w:rsid w:val="004809C3"/>
    <w:rPr>
      <w:sz w:val="16"/>
      <w:lang w:val="en-US" w:eastAsia="en-US" w:bidi="ar-SA"/>
    </w:rPr>
  </w:style>
  <w:style w:type="paragraph" w:customStyle="1" w:styleId="CardNotUnderlined3">
    <w:name w:val="Card Not Underlined 3"/>
    <w:basedOn w:val="CardNotUnderlined"/>
    <w:rsid w:val="004809C3"/>
    <w:rPr>
      <w:rFonts w:ascii="Times New Roman" w:hAnsi="Times New Roman" w:cs="Calibri"/>
    </w:rPr>
  </w:style>
  <w:style w:type="paragraph" w:customStyle="1" w:styleId="CardNotUnderlinedFinal">
    <w:name w:val="Card Not Underlined Final"/>
    <w:basedOn w:val="CardNotUnderlined3"/>
    <w:rsid w:val="004809C3"/>
    <w:rPr>
      <w:sz w:val="20"/>
    </w:rPr>
  </w:style>
  <w:style w:type="character" w:customStyle="1" w:styleId="tagChar3">
    <w:name w:val="tag Char3"/>
    <w:rsid w:val="004809C3"/>
    <w:rPr>
      <w:b/>
      <w:sz w:val="24"/>
      <w:szCs w:val="24"/>
      <w:lang w:val="en-US" w:eastAsia="en-US" w:bidi="ar-SA"/>
    </w:rPr>
  </w:style>
  <w:style w:type="character" w:customStyle="1" w:styleId="link-mailto">
    <w:name w:val="link-mailto"/>
    <w:basedOn w:val="DefaultParagraphFont"/>
    <w:rsid w:val="004809C3"/>
  </w:style>
  <w:style w:type="character" w:customStyle="1" w:styleId="StyleUnderlineUnderlineChar">
    <w:name w:val="Style Underline + Underline Char"/>
    <w:rsid w:val="004809C3"/>
    <w:rPr>
      <w:rFonts w:ascii="Trebuchet MS" w:hAnsi="Trebuchet MS"/>
      <w:szCs w:val="18"/>
      <w:u w:val="single"/>
      <w:lang w:val="en-US" w:eastAsia="en-US" w:bidi="ar-SA"/>
    </w:rPr>
  </w:style>
  <w:style w:type="paragraph" w:customStyle="1" w:styleId="formfld">
    <w:name w:val="formfld"/>
    <w:basedOn w:val="Normal"/>
    <w:rsid w:val="004809C3"/>
    <w:pPr>
      <w:spacing w:before="100" w:beforeAutospacing="1" w:after="100" w:afterAutospacing="1"/>
    </w:pPr>
    <w:rPr>
      <w:rFonts w:eastAsia="Arial Unicode MS"/>
      <w:sz w:val="20"/>
      <w:szCs w:val="20"/>
    </w:rPr>
  </w:style>
  <w:style w:type="paragraph" w:customStyle="1" w:styleId="Number">
    <w:name w:val="Number"/>
    <w:basedOn w:val="Heading2"/>
    <w:rsid w:val="004809C3"/>
    <w:pPr>
      <w:keepLines w:val="0"/>
      <w:pageBreakBefore w:val="0"/>
      <w:numPr>
        <w:numId w:val="29"/>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4809C3"/>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4809C3"/>
    <w:rPr>
      <w:rFonts w:ascii="Times New Roman" w:eastAsia="Times New Roman" w:hAnsi="Times New Roman" w:cs="Times New Roman"/>
      <w:sz w:val="20"/>
      <w:u w:val="thick"/>
    </w:rPr>
  </w:style>
  <w:style w:type="paragraph" w:customStyle="1" w:styleId="SmallCards">
    <w:name w:val="Small Cards"/>
    <w:basedOn w:val="Cards"/>
    <w:link w:val="SmallCardsChar"/>
    <w:rsid w:val="004809C3"/>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4809C3"/>
    <w:rPr>
      <w:rFonts w:ascii="Times New Roman" w:eastAsia="Times New Roman" w:hAnsi="Times New Roman" w:cs="Times New Roman"/>
      <w:sz w:val="14"/>
    </w:rPr>
  </w:style>
  <w:style w:type="paragraph" w:customStyle="1" w:styleId="ReadingCites">
    <w:name w:val="Reading Cites"/>
    <w:basedOn w:val="Normal"/>
    <w:link w:val="ReadingCitesChar"/>
    <w:rsid w:val="004809C3"/>
    <w:rPr>
      <w:rFonts w:eastAsia="Times New Roman"/>
      <w:b/>
      <w:sz w:val="20"/>
      <w:szCs w:val="20"/>
    </w:rPr>
  </w:style>
  <w:style w:type="character" w:customStyle="1" w:styleId="ReadingCitesChar">
    <w:name w:val="Reading Cites Char"/>
    <w:link w:val="ReadingCites"/>
    <w:rsid w:val="004809C3"/>
    <w:rPr>
      <w:rFonts w:ascii="Times New Roman" w:eastAsia="Times New Roman" w:hAnsi="Times New Roman" w:cs="Times New Roman"/>
      <w:b/>
      <w:sz w:val="20"/>
      <w:szCs w:val="20"/>
    </w:rPr>
  </w:style>
  <w:style w:type="paragraph" w:customStyle="1" w:styleId="ContentsHeading">
    <w:name w:val="Contents Heading"/>
    <w:basedOn w:val="Heading1"/>
    <w:next w:val="Normal"/>
    <w:rsid w:val="004809C3"/>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bCs w:val="0"/>
      <w:sz w:val="24"/>
      <w:lang w:eastAsia="ar-SA"/>
    </w:rPr>
  </w:style>
  <w:style w:type="paragraph" w:customStyle="1" w:styleId="links">
    <w:name w:val="links"/>
    <w:basedOn w:val="Normal"/>
    <w:rsid w:val="004809C3"/>
    <w:pPr>
      <w:spacing w:before="100" w:beforeAutospacing="1" w:after="100" w:afterAutospacing="1"/>
    </w:pPr>
    <w:rPr>
      <w:rFonts w:eastAsia="Times New Roman"/>
      <w:sz w:val="20"/>
    </w:rPr>
  </w:style>
  <w:style w:type="character" w:customStyle="1" w:styleId="CharacterStyle8">
    <w:name w:val="Character Style 8"/>
    <w:rsid w:val="004809C3"/>
    <w:rPr>
      <w:sz w:val="22"/>
      <w:szCs w:val="22"/>
    </w:rPr>
  </w:style>
  <w:style w:type="paragraph" w:customStyle="1" w:styleId="Style110">
    <w:name w:val="Style 11"/>
    <w:rsid w:val="004809C3"/>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4809C3"/>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4809C3"/>
    <w:rPr>
      <w:b/>
      <w:sz w:val="24"/>
    </w:rPr>
  </w:style>
  <w:style w:type="character" w:customStyle="1" w:styleId="CardText1CharChar">
    <w:name w:val="Card Text 1 Char Char"/>
    <w:rsid w:val="004809C3"/>
    <w:rPr>
      <w:rFonts w:ascii="Arial Narrow" w:hAnsi="Arial Narrow"/>
      <w:color w:val="000000"/>
      <w:sz w:val="22"/>
      <w:szCs w:val="22"/>
      <w:u w:val="single"/>
      <w:lang w:val="en-US" w:eastAsia="en-US" w:bidi="ar-SA"/>
    </w:rPr>
  </w:style>
  <w:style w:type="character" w:customStyle="1" w:styleId="CardText1Char1">
    <w:name w:val="Card Text 1 Char1"/>
    <w:rsid w:val="004809C3"/>
    <w:rPr>
      <w:rFonts w:ascii="Arial Narrow" w:hAnsi="Arial Narrow"/>
      <w:color w:val="000000"/>
      <w:sz w:val="22"/>
      <w:szCs w:val="22"/>
      <w:u w:val="single"/>
      <w:lang w:val="en-US" w:eastAsia="en-US" w:bidi="ar-SA"/>
    </w:rPr>
  </w:style>
  <w:style w:type="paragraph" w:customStyle="1" w:styleId="Style70">
    <w:name w:val="Style 7"/>
    <w:rsid w:val="004809C3"/>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4809C3"/>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4809C3"/>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4809C3"/>
  </w:style>
  <w:style w:type="paragraph" w:customStyle="1" w:styleId="Header1">
    <w:name w:val="Header1"/>
    <w:aliases w:val="Header Char Char,Header Char Char Char Char Char Char Char Cha,Char Char Char Cha"/>
    <w:basedOn w:val="Heading1"/>
    <w:next w:val="Heading1"/>
    <w:qFormat/>
    <w:rsid w:val="004809C3"/>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4809C3"/>
    <w:rPr>
      <w:b/>
      <w:bCs/>
      <w:color w:val="695B54"/>
    </w:rPr>
  </w:style>
  <w:style w:type="paragraph" w:customStyle="1" w:styleId="Heading11">
    <w:name w:val="Heading 11"/>
    <w:basedOn w:val="Normal"/>
    <w:next w:val="Normal"/>
    <w:rsid w:val="004809C3"/>
    <w:pPr>
      <w:keepNext/>
      <w:widowControl w:val="0"/>
      <w:suppressAutoHyphens/>
      <w:jc w:val="center"/>
    </w:pPr>
    <w:rPr>
      <w:rFonts w:eastAsia="Tahoma"/>
      <w:b/>
      <w:sz w:val="48"/>
      <w:szCs w:val="32"/>
      <w:u w:val="single"/>
    </w:rPr>
  </w:style>
  <w:style w:type="paragraph" w:customStyle="1" w:styleId="TextHeading">
    <w:name w:val="Text Heading"/>
    <w:basedOn w:val="Heading3"/>
    <w:rsid w:val="004809C3"/>
    <w:pPr>
      <w:keepLines w:val="0"/>
      <w:pageBreakBefore w:val="0"/>
      <w:spacing w:before="0"/>
      <w:jc w:val="left"/>
    </w:pPr>
    <w:rPr>
      <w:rFonts w:eastAsia="Times New Roman" w:cs="Arial"/>
      <w:bCs w:val="0"/>
      <w:sz w:val="22"/>
      <w:szCs w:val="26"/>
    </w:rPr>
  </w:style>
  <w:style w:type="character" w:customStyle="1" w:styleId="TextHeadingChar">
    <w:name w:val="Text Heading Char"/>
    <w:rsid w:val="004809C3"/>
    <w:rPr>
      <w:rFonts w:cs="Arial"/>
      <w:b/>
      <w:bCs/>
      <w:sz w:val="22"/>
      <w:szCs w:val="26"/>
      <w:u w:val="single"/>
      <w:lang w:val="en-US" w:eastAsia="en-US" w:bidi="ar-SA"/>
    </w:rPr>
  </w:style>
  <w:style w:type="character" w:customStyle="1" w:styleId="FootnoteCharacters">
    <w:name w:val="Footnote Characters"/>
    <w:rsid w:val="004809C3"/>
    <w:rPr>
      <w:vertAlign w:val="superscript"/>
    </w:rPr>
  </w:style>
  <w:style w:type="paragraph" w:customStyle="1" w:styleId="StyleHeading1BlockTitleHeading1Char1ALEXHeadingBrief-He2">
    <w:name w:val="Style Heading 1Block TitleHeading 1 Char1ALEXHeadingBrief - He...2"/>
    <w:basedOn w:val="Heading1"/>
    <w:autoRedefine/>
    <w:rsid w:val="004809C3"/>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4809C3"/>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4809C3"/>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4809C3"/>
    <w:rPr>
      <w:rFonts w:eastAsia="Times New Roman"/>
      <w:smallCaps/>
    </w:rPr>
  </w:style>
  <w:style w:type="paragraph" w:customStyle="1" w:styleId="DebateBody">
    <w:name w:val="Debate Body"/>
    <w:basedOn w:val="Normal"/>
    <w:qFormat/>
    <w:rsid w:val="004809C3"/>
    <w:rPr>
      <w:rFonts w:ascii="Cambria" w:eastAsia="Cambria" w:hAnsi="Cambria"/>
      <w:b/>
      <w:caps/>
      <w:sz w:val="24"/>
    </w:rPr>
  </w:style>
  <w:style w:type="paragraph" w:customStyle="1" w:styleId="StyleDebateBodyBefore12pt">
    <w:name w:val="Style Debate Body + Before:  12 pt"/>
    <w:basedOn w:val="Normal"/>
    <w:next w:val="Normal"/>
    <w:rsid w:val="004809C3"/>
    <w:pPr>
      <w:spacing w:before="240"/>
    </w:pPr>
    <w:rPr>
      <w:rFonts w:eastAsia="Times New Roman"/>
      <w:bCs/>
      <w:sz w:val="20"/>
      <w:szCs w:val="20"/>
    </w:rPr>
  </w:style>
  <w:style w:type="paragraph" w:customStyle="1" w:styleId="StyleDebateBodyBefore12pt1">
    <w:name w:val="Style Debate Body + Before:  12 pt1"/>
    <w:basedOn w:val="Normal"/>
    <w:rsid w:val="004809C3"/>
    <w:pPr>
      <w:spacing w:before="240"/>
    </w:pPr>
    <w:rPr>
      <w:rFonts w:eastAsia="Times New Roman"/>
      <w:bCs/>
      <w:sz w:val="20"/>
      <w:szCs w:val="20"/>
    </w:rPr>
  </w:style>
  <w:style w:type="character" w:customStyle="1" w:styleId="10ptnotbold">
    <w:name w:val="10ptnotbold"/>
    <w:rsid w:val="004809C3"/>
    <w:rPr>
      <w:sz w:val="20"/>
    </w:rPr>
  </w:style>
  <w:style w:type="paragraph" w:customStyle="1" w:styleId="PageNumber11">
    <w:name w:val="Page Number11"/>
    <w:basedOn w:val="Normal"/>
    <w:next w:val="Normal"/>
    <w:rsid w:val="004809C3"/>
    <w:rPr>
      <w:rFonts w:eastAsia="Times New Roman"/>
      <w:sz w:val="20"/>
    </w:rPr>
  </w:style>
  <w:style w:type="character" w:customStyle="1" w:styleId="Heading2CharCharCharCharCharCharCharCharCharCharCharCharCharChar1">
    <w:name w:val="Heading 2 Char Char Char Char Char Char Char Char Char Char Char Char Char Char1"/>
    <w:rsid w:val="004809C3"/>
    <w:rPr>
      <w:rFonts w:eastAsia="SimSun" w:cs="Arial"/>
      <w:b/>
      <w:bCs/>
      <w:iCs/>
      <w:sz w:val="24"/>
      <w:szCs w:val="28"/>
      <w:lang w:val="en-US" w:eastAsia="zh-CN" w:bidi="ar-SA"/>
    </w:rPr>
  </w:style>
  <w:style w:type="character" w:customStyle="1" w:styleId="Char31">
    <w:name w:val="Char31"/>
    <w:rsid w:val="004809C3"/>
    <w:rPr>
      <w:rFonts w:cs="Arial"/>
      <w:bCs/>
      <w:u w:val="thick"/>
      <w:lang w:val="en-US" w:eastAsia="en-US" w:bidi="ar-SA"/>
    </w:rPr>
  </w:style>
  <w:style w:type="paragraph" w:customStyle="1" w:styleId="StyleHeading1Centered">
    <w:name w:val="Style Heading 1 + Centered"/>
    <w:basedOn w:val="Heading1"/>
    <w:rsid w:val="004809C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4809C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4809C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4809C3"/>
    <w:pPr>
      <w:spacing w:before="120"/>
    </w:pPr>
    <w:rPr>
      <w:rFonts w:eastAsia="Times New Roman"/>
      <w:sz w:val="20"/>
    </w:rPr>
  </w:style>
  <w:style w:type="character" w:customStyle="1" w:styleId="underliningChar0">
    <w:name w:val="underlining Char"/>
    <w:rsid w:val="004809C3"/>
    <w:rPr>
      <w:b/>
      <w:szCs w:val="24"/>
      <w:u w:val="single"/>
      <w:lang w:val="en-US" w:eastAsia="en-US" w:bidi="ar-SA"/>
    </w:rPr>
  </w:style>
  <w:style w:type="character" w:customStyle="1" w:styleId="notreadChar">
    <w:name w:val="not read Char"/>
    <w:rsid w:val="004809C3"/>
    <w:rPr>
      <w:sz w:val="18"/>
      <w:szCs w:val="24"/>
      <w:lang w:val="en-US" w:eastAsia="en-US" w:bidi="ar-SA"/>
    </w:rPr>
  </w:style>
  <w:style w:type="paragraph" w:customStyle="1" w:styleId="StyleStrong10ptNotBold">
    <w:name w:val="Style Strong + 10 pt Not Bold"/>
    <w:basedOn w:val="Normal"/>
    <w:autoRedefine/>
    <w:rsid w:val="004809C3"/>
    <w:pPr>
      <w:ind w:left="720" w:hanging="360"/>
    </w:pPr>
    <w:rPr>
      <w:rFonts w:eastAsia="Times New Roman"/>
      <w:sz w:val="26"/>
      <w:szCs w:val="26"/>
    </w:rPr>
  </w:style>
  <w:style w:type="character" w:customStyle="1" w:styleId="prbodytext1">
    <w:name w:val="pr_bodytext1"/>
    <w:rsid w:val="004809C3"/>
    <w:rPr>
      <w:rFonts w:ascii="Arial" w:hAnsi="Arial" w:cs="Arial" w:hint="default"/>
      <w:sz w:val="20"/>
      <w:szCs w:val="20"/>
    </w:rPr>
  </w:style>
  <w:style w:type="character" w:customStyle="1" w:styleId="smallCharChar">
    <w:name w:val="small Char Char"/>
    <w:rsid w:val="004809C3"/>
    <w:rPr>
      <w:rFonts w:ascii="Times New Roman" w:eastAsia="Times New Roman" w:hAnsi="Times New Roman" w:cs="Times New Roman"/>
      <w:sz w:val="12"/>
      <w:szCs w:val="16"/>
    </w:rPr>
  </w:style>
  <w:style w:type="character" w:customStyle="1" w:styleId="Undlerine">
    <w:name w:val="Undlerine"/>
    <w:qFormat/>
    <w:rsid w:val="004809C3"/>
    <w:rPr>
      <w:rFonts w:ascii="Times New Roman" w:hAnsi="Times New Roman"/>
      <w:w w:val="110"/>
      <w:sz w:val="20"/>
      <w:szCs w:val="20"/>
      <w:u w:val="single"/>
      <w:bdr w:val="none" w:sz="0" w:space="0" w:color="auto"/>
      <w:lang w:bidi="he-IL"/>
    </w:rPr>
  </w:style>
  <w:style w:type="character" w:customStyle="1" w:styleId="Aunderline1">
    <w:name w:val="Aunderline"/>
    <w:qFormat/>
    <w:rsid w:val="004809C3"/>
    <w:rPr>
      <w:rFonts w:ascii="Times New Roman" w:hAnsi="Times New Roman"/>
      <w:sz w:val="20"/>
      <w:u w:val="single"/>
    </w:rPr>
  </w:style>
  <w:style w:type="paragraph" w:customStyle="1" w:styleId="NormalUnderline0">
    <w:name w:val="Normal + Underline"/>
    <w:basedOn w:val="Normal"/>
    <w:link w:val="NormalUnderlineChar0"/>
    <w:rsid w:val="004809C3"/>
    <w:pPr>
      <w:ind w:left="720"/>
    </w:pPr>
    <w:rPr>
      <w:rFonts w:eastAsia="Times New Roman"/>
      <w:b/>
      <w:sz w:val="20"/>
      <w:u w:val="single"/>
      <w:lang w:val="x-none" w:eastAsia="x-none"/>
    </w:rPr>
  </w:style>
  <w:style w:type="character" w:customStyle="1" w:styleId="NormalUnderlineChar0">
    <w:name w:val="Normal + Underline Char"/>
    <w:link w:val="NormalUnderline0"/>
    <w:rsid w:val="004809C3"/>
    <w:rPr>
      <w:rFonts w:ascii="Times New Roman" w:eastAsia="Times New Roman" w:hAnsi="Times New Roman" w:cs="Times New Roman"/>
      <w:b/>
      <w:sz w:val="20"/>
      <w:u w:val="single"/>
      <w:lang w:val="x-none" w:eastAsia="x-none"/>
    </w:rPr>
  </w:style>
  <w:style w:type="character" w:customStyle="1" w:styleId="Boxes">
    <w:name w:val="Boxes"/>
    <w:qFormat/>
    <w:rsid w:val="004809C3"/>
    <w:rPr>
      <w:rFonts w:ascii="Times New Roman" w:hAnsi="Times New Roman"/>
      <w:sz w:val="20"/>
      <w:u w:val="single"/>
      <w:bdr w:val="single" w:sz="4" w:space="0" w:color="auto"/>
    </w:rPr>
  </w:style>
  <w:style w:type="character" w:customStyle="1" w:styleId="tim">
    <w:name w:val="tim"/>
    <w:qFormat/>
    <w:rsid w:val="004809C3"/>
    <w:rPr>
      <w:rFonts w:ascii="Times New Roman" w:hAnsi="Times New Roman"/>
      <w:sz w:val="20"/>
      <w:u w:val="single"/>
    </w:rPr>
  </w:style>
  <w:style w:type="character" w:customStyle="1" w:styleId="hl">
    <w:name w:val="hl"/>
    <w:basedOn w:val="DefaultParagraphFont"/>
    <w:rsid w:val="004809C3"/>
  </w:style>
  <w:style w:type="character" w:customStyle="1" w:styleId="clock1">
    <w:name w:val="clock1"/>
    <w:rsid w:val="004809C3"/>
    <w:rPr>
      <w:color w:val="B51B1B"/>
    </w:rPr>
  </w:style>
  <w:style w:type="character" w:customStyle="1" w:styleId="smallChar10">
    <w:name w:val="small Char1"/>
    <w:rsid w:val="004809C3"/>
    <w:rPr>
      <w:sz w:val="12"/>
      <w:szCs w:val="16"/>
      <w:lang w:val="en-US" w:eastAsia="en-US" w:bidi="ar-SA"/>
    </w:rPr>
  </w:style>
  <w:style w:type="character" w:customStyle="1" w:styleId="SmallCardsCharChar">
    <w:name w:val="Small Cards Char Char"/>
    <w:rsid w:val="004809C3"/>
    <w:rPr>
      <w:sz w:val="14"/>
      <w:szCs w:val="24"/>
      <w:lang w:val="en-US" w:eastAsia="en-US" w:bidi="ar-SA"/>
    </w:rPr>
  </w:style>
  <w:style w:type="paragraph" w:customStyle="1" w:styleId="NormalCards">
    <w:name w:val="Normal Cards"/>
    <w:basedOn w:val="Normal"/>
    <w:rsid w:val="004809C3"/>
    <w:pPr>
      <w:ind w:left="288"/>
    </w:pPr>
    <w:rPr>
      <w:rFonts w:eastAsia="Times New Roman"/>
      <w:sz w:val="20"/>
    </w:rPr>
  </w:style>
  <w:style w:type="character" w:customStyle="1" w:styleId="iniciales">
    <w:name w:val="iniciales"/>
    <w:basedOn w:val="DefaultParagraphFont"/>
    <w:rsid w:val="004809C3"/>
  </w:style>
  <w:style w:type="character" w:customStyle="1" w:styleId="Style10ptBoldUnderline">
    <w:name w:val="Style 10 pt Bold Underline"/>
    <w:rsid w:val="004809C3"/>
    <w:rPr>
      <w:b/>
      <w:bCs/>
      <w:sz w:val="20"/>
      <w:u w:val="single"/>
    </w:rPr>
  </w:style>
  <w:style w:type="paragraph" w:customStyle="1" w:styleId="outdent">
    <w:name w:val="outdent"/>
    <w:basedOn w:val="Normal"/>
    <w:rsid w:val="004809C3"/>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4809C3"/>
    <w:pPr>
      <w:spacing w:before="100" w:beforeAutospacing="1" w:after="100" w:afterAutospacing="1"/>
    </w:pPr>
    <w:rPr>
      <w:rFonts w:eastAsia="Times New Roman"/>
      <w:sz w:val="24"/>
    </w:rPr>
  </w:style>
  <w:style w:type="paragraph" w:customStyle="1" w:styleId="separator">
    <w:name w:val="separator"/>
    <w:basedOn w:val="Normal"/>
    <w:rsid w:val="004809C3"/>
    <w:pPr>
      <w:spacing w:before="100" w:beforeAutospacing="1" w:after="100" w:afterAutospacing="1"/>
    </w:pPr>
    <w:rPr>
      <w:rFonts w:eastAsia="Times New Roman"/>
      <w:sz w:val="24"/>
    </w:rPr>
  </w:style>
  <w:style w:type="paragraph" w:customStyle="1" w:styleId="bulletfollow">
    <w:name w:val="bulletfollow"/>
    <w:basedOn w:val="Normal"/>
    <w:rsid w:val="004809C3"/>
    <w:pPr>
      <w:spacing w:before="100" w:beforeAutospacing="1" w:after="100" w:afterAutospacing="1"/>
    </w:pPr>
    <w:rPr>
      <w:rFonts w:eastAsia="Times New Roman"/>
      <w:sz w:val="24"/>
    </w:rPr>
  </w:style>
  <w:style w:type="paragraph" w:customStyle="1" w:styleId="bulleted">
    <w:name w:val="bulleted"/>
    <w:basedOn w:val="Normal"/>
    <w:rsid w:val="004809C3"/>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4809C3"/>
    <w:rPr>
      <w:rFonts w:ascii="Times New Roman" w:eastAsia="Times New Roman" w:hAnsi="Times New Roman" w:cs="Times New Roman"/>
      <w:strike/>
      <w:sz w:val="20"/>
      <w:szCs w:val="20"/>
    </w:rPr>
  </w:style>
  <w:style w:type="character" w:customStyle="1" w:styleId="StrikethroughChar">
    <w:name w:val="Strikethrough Char"/>
    <w:link w:val="Strikethrough0"/>
    <w:rsid w:val="004809C3"/>
    <w:rPr>
      <w:rFonts w:ascii="Times New Roman" w:eastAsia="Times New Roman" w:hAnsi="Times New Roman" w:cs="Times New Roman"/>
      <w:strike/>
      <w:sz w:val="20"/>
      <w:szCs w:val="20"/>
    </w:rPr>
  </w:style>
  <w:style w:type="character" w:customStyle="1" w:styleId="UnderlineCardsCharChar">
    <w:name w:val="Underline Cards Char Char"/>
    <w:rsid w:val="004809C3"/>
    <w:rPr>
      <w:rFonts w:eastAsia="SimSun"/>
      <w:szCs w:val="24"/>
      <w:u w:val="thick"/>
      <w:lang w:val="en-US" w:eastAsia="en-US" w:bidi="ar-SA"/>
    </w:rPr>
  </w:style>
  <w:style w:type="character" w:customStyle="1" w:styleId="head">
    <w:name w:val="head"/>
    <w:basedOn w:val="DefaultParagraphFont"/>
    <w:rsid w:val="004809C3"/>
  </w:style>
  <w:style w:type="paragraph" w:customStyle="1" w:styleId="authorgroup">
    <w:name w:val="authorgroup"/>
    <w:basedOn w:val="Normal"/>
    <w:rsid w:val="004809C3"/>
    <w:pPr>
      <w:spacing w:before="100" w:beforeAutospacing="1" w:after="100" w:afterAutospacing="1"/>
    </w:pPr>
    <w:rPr>
      <w:rFonts w:eastAsia="Calibri"/>
      <w:sz w:val="24"/>
    </w:rPr>
  </w:style>
  <w:style w:type="paragraph" w:customStyle="1" w:styleId="affiliation1">
    <w:name w:val="affiliation1"/>
    <w:basedOn w:val="Normal"/>
    <w:rsid w:val="004809C3"/>
    <w:pPr>
      <w:spacing w:before="100" w:beforeAutospacing="1" w:after="100" w:afterAutospacing="1"/>
    </w:pPr>
    <w:rPr>
      <w:rFonts w:eastAsia="Calibri"/>
      <w:sz w:val="24"/>
    </w:rPr>
  </w:style>
  <w:style w:type="paragraph" w:customStyle="1" w:styleId="norm">
    <w:name w:val="norm"/>
    <w:basedOn w:val="Normal"/>
    <w:rsid w:val="004809C3"/>
    <w:pPr>
      <w:spacing w:before="100" w:beforeAutospacing="1" w:after="100" w:afterAutospacing="1"/>
    </w:pPr>
    <w:rPr>
      <w:rFonts w:eastAsia="Calibri"/>
      <w:sz w:val="24"/>
    </w:rPr>
  </w:style>
  <w:style w:type="character" w:customStyle="1" w:styleId="smallcapitals">
    <w:name w:val="smallcapitals"/>
    <w:basedOn w:val="DefaultParagraphFont"/>
    <w:rsid w:val="004809C3"/>
  </w:style>
  <w:style w:type="character" w:customStyle="1" w:styleId="number0">
    <w:name w:val="number"/>
    <w:basedOn w:val="DefaultParagraphFont"/>
    <w:rsid w:val="004809C3"/>
  </w:style>
  <w:style w:type="character" w:customStyle="1" w:styleId="swauthor">
    <w:name w:val="sw_author"/>
    <w:rsid w:val="004809C3"/>
  </w:style>
  <w:style w:type="character" w:customStyle="1" w:styleId="articlebody1">
    <w:name w:val="articlebody1"/>
    <w:rsid w:val="004809C3"/>
  </w:style>
  <w:style w:type="character" w:customStyle="1" w:styleId="small1">
    <w:name w:val="small1"/>
    <w:rsid w:val="004809C3"/>
  </w:style>
  <w:style w:type="paragraph" w:customStyle="1" w:styleId="AuthorDate2">
    <w:name w:val="Author/Date"/>
    <w:basedOn w:val="Normal"/>
    <w:link w:val="AuthorDateChar1"/>
    <w:rsid w:val="004809C3"/>
    <w:rPr>
      <w:rFonts w:eastAsia="Times New Roman"/>
      <w:b/>
      <w:sz w:val="24"/>
      <w:u w:val="single"/>
    </w:rPr>
  </w:style>
  <w:style w:type="character" w:customStyle="1" w:styleId="AuthorDateChar1">
    <w:name w:val="Author/Date Char1"/>
    <w:link w:val="AuthorDate2"/>
    <w:rsid w:val="004809C3"/>
    <w:rPr>
      <w:rFonts w:ascii="Times New Roman" w:eastAsia="Times New Roman" w:hAnsi="Times New Roman" w:cs="Times New Roman"/>
      <w:b/>
      <w:u w:val="single"/>
    </w:rPr>
  </w:style>
  <w:style w:type="character" w:customStyle="1" w:styleId="Shortcite">
    <w:name w:val="Shortcite"/>
    <w:basedOn w:val="DefaultParagraphFont"/>
    <w:rsid w:val="004809C3"/>
    <w:rPr>
      <w:rFonts w:ascii="Times New Roman" w:hAnsi="Times New Roman"/>
      <w:b/>
      <w:bCs/>
      <w:sz w:val="20"/>
    </w:rPr>
  </w:style>
  <w:style w:type="character" w:customStyle="1" w:styleId="Longcite">
    <w:name w:val="Longcite"/>
    <w:basedOn w:val="DefaultParagraphFont"/>
    <w:rsid w:val="004809C3"/>
    <w:rPr>
      <w:sz w:val="16"/>
    </w:rPr>
  </w:style>
  <w:style w:type="paragraph" w:customStyle="1" w:styleId="analytic0">
    <w:name w:val="analytic"/>
    <w:basedOn w:val="Normal"/>
    <w:link w:val="analyticChar0"/>
    <w:uiPriority w:val="4"/>
    <w:qFormat/>
    <w:rsid w:val="004809C3"/>
    <w:pPr>
      <w:spacing w:before="120"/>
    </w:pPr>
    <w:rPr>
      <w:b/>
      <w:sz w:val="20"/>
    </w:rPr>
  </w:style>
  <w:style w:type="character" w:customStyle="1" w:styleId="analyticChar0">
    <w:name w:val="analytic Char"/>
    <w:basedOn w:val="DefaultParagraphFont"/>
    <w:link w:val="analytic0"/>
    <w:uiPriority w:val="4"/>
    <w:rsid w:val="004809C3"/>
    <w:rPr>
      <w:rFonts w:ascii="Times New Roman" w:hAnsi="Times New Roman" w:cs="Times New Roman"/>
      <w:b/>
      <w:sz w:val="20"/>
    </w:rPr>
  </w:style>
  <w:style w:type="character" w:customStyle="1" w:styleId="Normal30">
    <w:name w:val="Normal3"/>
    <w:basedOn w:val="DefaultParagraphFont"/>
    <w:rsid w:val="004809C3"/>
  </w:style>
  <w:style w:type="paragraph" w:customStyle="1" w:styleId="PageNumber8">
    <w:name w:val="Page Number8"/>
    <w:basedOn w:val="Normal"/>
    <w:next w:val="Normal"/>
    <w:rsid w:val="004809C3"/>
    <w:pPr>
      <w:spacing w:after="0" w:line="240" w:lineRule="auto"/>
    </w:pPr>
    <w:rPr>
      <w:rFonts w:eastAsia="Times New Roman"/>
      <w:sz w:val="20"/>
    </w:rPr>
  </w:style>
  <w:style w:type="paragraph" w:customStyle="1" w:styleId="Header2">
    <w:name w:val="Header2"/>
    <w:basedOn w:val="Heading1"/>
    <w:next w:val="Heading1"/>
    <w:rsid w:val="004809C3"/>
    <w:pPr>
      <w:keepLines w:val="0"/>
      <w:pageBreakBefore w:val="0"/>
      <w:pBdr>
        <w:top w:val="none" w:sz="0" w:space="0" w:color="auto"/>
        <w:left w:val="none" w:sz="0" w:space="0" w:color="auto"/>
        <w:bottom w:val="none" w:sz="0" w:space="0" w:color="auto"/>
        <w:right w:val="none" w:sz="0" w:space="0" w:color="auto"/>
      </w:pBdr>
      <w:spacing w:before="0" w:line="240" w:lineRule="auto"/>
    </w:pPr>
    <w:rPr>
      <w:rFonts w:eastAsia="Times New Roman" w:cs="Times New Roman"/>
      <w:bCs w:val="0"/>
      <w:kern w:val="32"/>
      <w:sz w:val="48"/>
      <w:szCs w:val="24"/>
      <w:u w:val="single"/>
    </w:rPr>
  </w:style>
  <w:style w:type="paragraph" w:customStyle="1" w:styleId="Heading12">
    <w:name w:val="Heading 12"/>
    <w:basedOn w:val="Normal"/>
    <w:next w:val="Normal"/>
    <w:rsid w:val="004809C3"/>
    <w:pPr>
      <w:keepNext/>
      <w:widowControl w:val="0"/>
      <w:suppressAutoHyphens/>
      <w:spacing w:after="0" w:line="240" w:lineRule="auto"/>
      <w:jc w:val="center"/>
    </w:pPr>
    <w:rPr>
      <w:rFonts w:eastAsia="Tahoma"/>
      <w:b/>
      <w:sz w:val="48"/>
      <w:szCs w:val="32"/>
      <w:u w:val="single"/>
    </w:rPr>
  </w:style>
  <w:style w:type="character" w:customStyle="1" w:styleId="NoterefInText">
    <w:name w:val="_NoterefInText"/>
    <w:uiPriority w:val="99"/>
    <w:rsid w:val="004809C3"/>
    <w:rPr>
      <w:rFonts w:cs="New Baskerville"/>
      <w:color w:val="000000"/>
    </w:rPr>
  </w:style>
  <w:style w:type="character" w:customStyle="1" w:styleId="postauthor">
    <w:name w:val="postauthor"/>
    <w:basedOn w:val="DefaultParagraphFont"/>
    <w:rsid w:val="004809C3"/>
  </w:style>
  <w:style w:type="paragraph" w:customStyle="1" w:styleId="notes-source-hasnotes">
    <w:name w:val="notes-source-hasnotes"/>
    <w:basedOn w:val="Normal"/>
    <w:rsid w:val="004809C3"/>
    <w:pPr>
      <w:spacing w:before="100" w:beforeAutospacing="1" w:after="100" w:afterAutospacing="1"/>
    </w:pPr>
    <w:rPr>
      <w:rFonts w:ascii="Times" w:hAnsi="Times"/>
      <w:sz w:val="20"/>
      <w:szCs w:val="20"/>
    </w:rPr>
  </w:style>
  <w:style w:type="character" w:customStyle="1" w:styleId="span">
    <w:name w:val="span"/>
    <w:basedOn w:val="DefaultParagraphFont"/>
    <w:rsid w:val="004809C3"/>
  </w:style>
  <w:style w:type="character" w:customStyle="1" w:styleId="maintitle">
    <w:name w:val="maintitle"/>
    <w:basedOn w:val="DefaultParagraphFont"/>
    <w:rsid w:val="004809C3"/>
  </w:style>
  <w:style w:type="character" w:customStyle="1" w:styleId="thirdparty-logo">
    <w:name w:val="thirdparty-logo"/>
    <w:basedOn w:val="DefaultParagraphFont"/>
    <w:rsid w:val="004809C3"/>
  </w:style>
  <w:style w:type="paragraph" w:customStyle="1" w:styleId="articlemeta">
    <w:name w:val="articlemeta"/>
    <w:basedOn w:val="Normal"/>
    <w:rsid w:val="004809C3"/>
    <w:pPr>
      <w:spacing w:before="100" w:beforeAutospacing="1" w:after="100" w:afterAutospacing="1"/>
    </w:pPr>
    <w:rPr>
      <w:rFonts w:ascii="Times" w:hAnsi="Times"/>
      <w:sz w:val="20"/>
      <w:szCs w:val="20"/>
    </w:rPr>
  </w:style>
  <w:style w:type="character" w:customStyle="1" w:styleId="vcard">
    <w:name w:val="vcard"/>
    <w:basedOn w:val="DefaultParagraphFont"/>
    <w:rsid w:val="004809C3"/>
  </w:style>
  <w:style w:type="character" w:customStyle="1" w:styleId="print-footnote">
    <w:name w:val="print-footnote"/>
    <w:basedOn w:val="DefaultParagraphFont"/>
    <w:rsid w:val="004809C3"/>
  </w:style>
  <w:style w:type="character" w:customStyle="1" w:styleId="datestring">
    <w:name w:val="datestring"/>
    <w:basedOn w:val="DefaultParagraphFont"/>
    <w:rsid w:val="004809C3"/>
  </w:style>
  <w:style w:type="paragraph" w:customStyle="1" w:styleId="left">
    <w:name w:val="left"/>
    <w:basedOn w:val="Normal"/>
    <w:rsid w:val="004809C3"/>
    <w:pPr>
      <w:spacing w:before="100" w:beforeAutospacing="1" w:after="100" w:afterAutospacing="1"/>
    </w:pPr>
    <w:rPr>
      <w:rFonts w:ascii="Times" w:hAnsi="Times"/>
      <w:sz w:val="20"/>
      <w:szCs w:val="20"/>
    </w:rPr>
  </w:style>
  <w:style w:type="paragraph" w:customStyle="1" w:styleId="right">
    <w:name w:val="right"/>
    <w:basedOn w:val="Normal"/>
    <w:rsid w:val="004809C3"/>
    <w:pPr>
      <w:spacing w:before="100" w:beforeAutospacing="1" w:after="100" w:afterAutospacing="1"/>
    </w:pPr>
    <w:rPr>
      <w:rFonts w:ascii="Times" w:hAnsi="Times"/>
      <w:sz w:val="20"/>
      <w:szCs w:val="20"/>
    </w:rPr>
  </w:style>
  <w:style w:type="character" w:customStyle="1" w:styleId="gptad">
    <w:name w:val="gptad"/>
    <w:basedOn w:val="DefaultParagraphFont"/>
    <w:rsid w:val="004809C3"/>
  </w:style>
  <w:style w:type="paragraph" w:customStyle="1" w:styleId="creditpostedmodified">
    <w:name w:val="credit_posted_modified"/>
    <w:basedOn w:val="Normal"/>
    <w:rsid w:val="004809C3"/>
    <w:pPr>
      <w:spacing w:before="100" w:beforeAutospacing="1" w:after="100" w:afterAutospacing="1"/>
    </w:pPr>
    <w:rPr>
      <w:rFonts w:ascii="Times" w:hAnsi="Times"/>
      <w:sz w:val="20"/>
      <w:szCs w:val="20"/>
    </w:rPr>
  </w:style>
  <w:style w:type="character" w:customStyle="1" w:styleId="creditline">
    <w:name w:val="creditline"/>
    <w:basedOn w:val="DefaultParagraphFont"/>
    <w:rsid w:val="004809C3"/>
  </w:style>
  <w:style w:type="character" w:customStyle="1" w:styleId="grd">
    <w:name w:val="grd"/>
    <w:basedOn w:val="DefaultParagraphFont"/>
    <w:rsid w:val="004809C3"/>
  </w:style>
  <w:style w:type="paragraph" w:customStyle="1" w:styleId="hs-text-container">
    <w:name w:val="hs-text-container"/>
    <w:basedOn w:val="Normal"/>
    <w:rsid w:val="004809C3"/>
    <w:pPr>
      <w:spacing w:before="100" w:beforeAutospacing="1" w:after="100" w:afterAutospacing="1"/>
    </w:pPr>
    <w:rPr>
      <w:rFonts w:ascii="Times" w:hAnsi="Times"/>
      <w:sz w:val="20"/>
      <w:szCs w:val="20"/>
    </w:rPr>
  </w:style>
  <w:style w:type="character" w:customStyle="1" w:styleId="created">
    <w:name w:val="created"/>
    <w:basedOn w:val="DefaultParagraphFont"/>
    <w:rsid w:val="004809C3"/>
  </w:style>
  <w:style w:type="character" w:customStyle="1" w:styleId="changed">
    <w:name w:val="changed"/>
    <w:basedOn w:val="DefaultParagraphFont"/>
    <w:rsid w:val="004809C3"/>
  </w:style>
  <w:style w:type="character" w:customStyle="1" w:styleId="article-author-name">
    <w:name w:val="article-author-name"/>
    <w:basedOn w:val="DefaultParagraphFont"/>
    <w:rsid w:val="004809C3"/>
  </w:style>
  <w:style w:type="character" w:customStyle="1" w:styleId="bioexcerpt">
    <w:name w:val="bio_excerpt"/>
    <w:basedOn w:val="DefaultParagraphFont"/>
    <w:rsid w:val="004809C3"/>
  </w:style>
  <w:style w:type="character" w:customStyle="1" w:styleId="commentcount">
    <w:name w:val="comment_count"/>
    <w:basedOn w:val="DefaultParagraphFont"/>
    <w:rsid w:val="004809C3"/>
  </w:style>
  <w:style w:type="character" w:customStyle="1" w:styleId="searchtermshighlighted">
    <w:name w:val="searchtermshighlighted"/>
    <w:basedOn w:val="DefaultParagraphFont"/>
    <w:rsid w:val="004809C3"/>
  </w:style>
  <w:style w:type="character" w:customStyle="1" w:styleId="contributornametrigger">
    <w:name w:val="contributornametrigger"/>
    <w:basedOn w:val="DefaultParagraphFont"/>
    <w:rsid w:val="004809C3"/>
  </w:style>
  <w:style w:type="character" w:customStyle="1" w:styleId="bylinepipe">
    <w:name w:val="bylinepipe"/>
    <w:basedOn w:val="DefaultParagraphFont"/>
    <w:rsid w:val="004809C3"/>
  </w:style>
  <w:style w:type="character" w:customStyle="1" w:styleId="lucenesearchresulturlb">
    <w:name w:val="lucene_search_result_url_b"/>
    <w:basedOn w:val="DefaultParagraphFont"/>
    <w:rsid w:val="004809C3"/>
  </w:style>
  <w:style w:type="character" w:customStyle="1" w:styleId="faculty-title">
    <w:name w:val="faculty-title"/>
    <w:basedOn w:val="DefaultParagraphFont"/>
    <w:rsid w:val="004809C3"/>
  </w:style>
  <w:style w:type="character" w:customStyle="1" w:styleId="count">
    <w:name w:val="count"/>
    <w:basedOn w:val="DefaultParagraphFont"/>
    <w:rsid w:val="004809C3"/>
  </w:style>
  <w:style w:type="character" w:customStyle="1" w:styleId="volume">
    <w:name w:val="volume"/>
    <w:basedOn w:val="DefaultParagraphFont"/>
    <w:rsid w:val="004809C3"/>
  </w:style>
  <w:style w:type="character" w:customStyle="1" w:styleId="issue">
    <w:name w:val="issue"/>
    <w:basedOn w:val="DefaultParagraphFont"/>
    <w:rsid w:val="004809C3"/>
  </w:style>
  <w:style w:type="character" w:customStyle="1" w:styleId="pages">
    <w:name w:val="pages"/>
    <w:basedOn w:val="DefaultParagraphFont"/>
    <w:rsid w:val="004809C3"/>
  </w:style>
  <w:style w:type="character" w:customStyle="1" w:styleId="person">
    <w:name w:val="person"/>
    <w:basedOn w:val="DefaultParagraphFont"/>
    <w:rsid w:val="004809C3"/>
  </w:style>
  <w:style w:type="character" w:customStyle="1" w:styleId="corresponding">
    <w:name w:val="corresponding"/>
    <w:basedOn w:val="DefaultParagraphFont"/>
    <w:rsid w:val="004809C3"/>
  </w:style>
  <w:style w:type="paragraph" w:customStyle="1" w:styleId="entry-meta">
    <w:name w:val="entry-meta"/>
    <w:basedOn w:val="Normal"/>
    <w:rsid w:val="004809C3"/>
    <w:pPr>
      <w:spacing w:before="100" w:beforeAutospacing="1" w:after="100" w:afterAutospacing="1"/>
    </w:pPr>
    <w:rPr>
      <w:rFonts w:ascii="Times" w:hAnsi="Times"/>
      <w:sz w:val="20"/>
      <w:szCs w:val="20"/>
    </w:rPr>
  </w:style>
  <w:style w:type="character" w:customStyle="1" w:styleId="post-time">
    <w:name w:val="post-time"/>
    <w:basedOn w:val="DefaultParagraphFont"/>
    <w:rsid w:val="004809C3"/>
  </w:style>
  <w:style w:type="character" w:customStyle="1" w:styleId="post-category">
    <w:name w:val="post-category"/>
    <w:basedOn w:val="DefaultParagraphFont"/>
    <w:rsid w:val="004809C3"/>
  </w:style>
  <w:style w:type="character" w:customStyle="1" w:styleId="post-author">
    <w:name w:val="post-author"/>
    <w:basedOn w:val="DefaultParagraphFont"/>
    <w:rsid w:val="004809C3"/>
  </w:style>
  <w:style w:type="character" w:customStyle="1" w:styleId="A10">
    <w:name w:val="A10"/>
    <w:uiPriority w:val="99"/>
    <w:rsid w:val="004809C3"/>
    <w:rPr>
      <w:rFonts w:cs="Trebuchet MS"/>
      <w:color w:val="000000"/>
      <w:sz w:val="11"/>
      <w:szCs w:val="11"/>
    </w:rPr>
  </w:style>
  <w:style w:type="paragraph" w:customStyle="1" w:styleId="Pa10">
    <w:name w:val="Pa10"/>
    <w:basedOn w:val="Default"/>
    <w:next w:val="Default"/>
    <w:uiPriority w:val="99"/>
    <w:rsid w:val="004809C3"/>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4809C3"/>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4809C3"/>
  </w:style>
  <w:style w:type="paragraph" w:customStyle="1" w:styleId="aff">
    <w:name w:val="aff"/>
    <w:basedOn w:val="Normal"/>
    <w:rsid w:val="004809C3"/>
    <w:pPr>
      <w:spacing w:before="100" w:beforeAutospacing="1" w:after="100" w:afterAutospacing="1"/>
    </w:pPr>
    <w:rPr>
      <w:rFonts w:ascii="Times" w:hAnsi="Times"/>
      <w:sz w:val="20"/>
      <w:szCs w:val="20"/>
    </w:rPr>
  </w:style>
  <w:style w:type="character" w:customStyle="1" w:styleId="entry-author">
    <w:name w:val="entry-author"/>
    <w:basedOn w:val="DefaultParagraphFont"/>
    <w:rsid w:val="004809C3"/>
  </w:style>
  <w:style w:type="character" w:customStyle="1" w:styleId="entry-author-name">
    <w:name w:val="entry-author-name"/>
    <w:basedOn w:val="DefaultParagraphFont"/>
    <w:rsid w:val="004809C3"/>
  </w:style>
  <w:style w:type="character" w:customStyle="1" w:styleId="contrib-degrees">
    <w:name w:val="contrib-degrees"/>
    <w:basedOn w:val="DefaultParagraphFont"/>
    <w:rsid w:val="004809C3"/>
  </w:style>
  <w:style w:type="character" w:customStyle="1" w:styleId="contrib-on-behalf-of">
    <w:name w:val="contrib-on-behalf-of"/>
    <w:basedOn w:val="DefaultParagraphFont"/>
    <w:rsid w:val="004809C3"/>
  </w:style>
  <w:style w:type="character" w:customStyle="1" w:styleId="pubtime">
    <w:name w:val="pubtime"/>
    <w:basedOn w:val="DefaultParagraphFont"/>
    <w:rsid w:val="004809C3"/>
  </w:style>
  <w:style w:type="character" w:customStyle="1" w:styleId="fbcommentscount">
    <w:name w:val="fb_comments_count"/>
    <w:basedOn w:val="DefaultParagraphFont"/>
    <w:rsid w:val="004809C3"/>
  </w:style>
  <w:style w:type="character" w:customStyle="1" w:styleId="stsharethiscustom">
    <w:name w:val="st_sharethis_custom"/>
    <w:basedOn w:val="DefaultParagraphFont"/>
    <w:rsid w:val="004809C3"/>
  </w:style>
  <w:style w:type="paragraph" w:customStyle="1" w:styleId="permalinkable">
    <w:name w:val="permalinkable"/>
    <w:basedOn w:val="Normal"/>
    <w:rsid w:val="004809C3"/>
    <w:pPr>
      <w:spacing w:before="100" w:beforeAutospacing="1" w:after="100" w:afterAutospacing="1"/>
    </w:pPr>
    <w:rPr>
      <w:rFonts w:ascii="Times" w:hAnsi="Times"/>
      <w:sz w:val="20"/>
      <w:szCs w:val="20"/>
    </w:rPr>
  </w:style>
  <w:style w:type="character" w:customStyle="1" w:styleId="post-date">
    <w:name w:val="post-date"/>
    <w:basedOn w:val="DefaultParagraphFont"/>
    <w:rsid w:val="004809C3"/>
  </w:style>
  <w:style w:type="character" w:customStyle="1" w:styleId="link-external">
    <w:name w:val="link-external"/>
    <w:basedOn w:val="DefaultParagraphFont"/>
    <w:rsid w:val="004809C3"/>
  </w:style>
  <w:style w:type="character" w:customStyle="1" w:styleId="articleauthor0">
    <w:name w:val="article_author"/>
    <w:basedOn w:val="DefaultParagraphFont"/>
    <w:rsid w:val="004809C3"/>
  </w:style>
  <w:style w:type="character" w:customStyle="1" w:styleId="articleissue">
    <w:name w:val="article_issue"/>
    <w:basedOn w:val="DefaultParagraphFont"/>
    <w:rsid w:val="004809C3"/>
  </w:style>
  <w:style w:type="character" w:customStyle="1" w:styleId="a-size-large">
    <w:name w:val="a-size-large"/>
    <w:basedOn w:val="DefaultParagraphFont"/>
    <w:rsid w:val="004809C3"/>
  </w:style>
  <w:style w:type="character" w:customStyle="1" w:styleId="a-size-medium">
    <w:name w:val="a-size-medium"/>
    <w:basedOn w:val="DefaultParagraphFont"/>
    <w:rsid w:val="004809C3"/>
  </w:style>
  <w:style w:type="character" w:customStyle="1" w:styleId="contribution">
    <w:name w:val="contribution"/>
    <w:basedOn w:val="DefaultParagraphFont"/>
    <w:rsid w:val="004809C3"/>
  </w:style>
  <w:style w:type="character" w:customStyle="1" w:styleId="a-color-secondary">
    <w:name w:val="a-color-secondary"/>
    <w:basedOn w:val="DefaultParagraphFont"/>
    <w:rsid w:val="004809C3"/>
  </w:style>
  <w:style w:type="paragraph" w:customStyle="1" w:styleId="sbyline">
    <w:name w:val="sbyline"/>
    <w:basedOn w:val="Normal"/>
    <w:rsid w:val="004809C3"/>
    <w:pPr>
      <w:spacing w:before="100" w:beforeAutospacing="1" w:after="100" w:afterAutospacing="1"/>
    </w:pPr>
    <w:rPr>
      <w:rFonts w:ascii="Times" w:hAnsi="Times"/>
      <w:sz w:val="20"/>
      <w:szCs w:val="20"/>
    </w:rPr>
  </w:style>
  <w:style w:type="character" w:customStyle="1" w:styleId="ui-author">
    <w:name w:val="ui-author"/>
    <w:basedOn w:val="DefaultParagraphFont"/>
    <w:rsid w:val="004809C3"/>
  </w:style>
  <w:style w:type="character" w:customStyle="1" w:styleId="ui-staffline">
    <w:name w:val="ui-staffline"/>
    <w:basedOn w:val="DefaultParagraphFont"/>
    <w:rsid w:val="004809C3"/>
  </w:style>
  <w:style w:type="paragraph" w:customStyle="1" w:styleId="promotion-tag-p">
    <w:name w:val="promotion-tag-p"/>
    <w:basedOn w:val="Normal"/>
    <w:rsid w:val="004809C3"/>
    <w:pPr>
      <w:spacing w:before="100" w:beforeAutospacing="1" w:after="100" w:afterAutospacing="1"/>
    </w:pPr>
    <w:rPr>
      <w:rFonts w:ascii="Times" w:hAnsi="Times"/>
      <w:sz w:val="20"/>
      <w:szCs w:val="20"/>
    </w:rPr>
  </w:style>
  <w:style w:type="paragraph" w:customStyle="1" w:styleId="heading">
    <w:name w:val="heading"/>
    <w:basedOn w:val="Normal"/>
    <w:rsid w:val="004809C3"/>
    <w:pPr>
      <w:spacing w:before="100" w:beforeAutospacing="1" w:after="100" w:afterAutospacing="1"/>
    </w:pPr>
    <w:rPr>
      <w:rFonts w:ascii="Times" w:hAnsi="Times"/>
      <w:sz w:val="20"/>
      <w:szCs w:val="20"/>
    </w:rPr>
  </w:style>
  <w:style w:type="character" w:customStyle="1" w:styleId="value">
    <w:name w:val="value"/>
    <w:basedOn w:val="DefaultParagraphFont"/>
    <w:rsid w:val="004809C3"/>
  </w:style>
  <w:style w:type="character" w:customStyle="1" w:styleId="specialissuelabel">
    <w:name w:val="specialissuelabel"/>
    <w:basedOn w:val="DefaultParagraphFont"/>
    <w:rsid w:val="004809C3"/>
  </w:style>
  <w:style w:type="character" w:customStyle="1" w:styleId="referencediv">
    <w:name w:val="referencediv"/>
    <w:basedOn w:val="DefaultParagraphFont"/>
    <w:rsid w:val="004809C3"/>
  </w:style>
  <w:style w:type="character" w:customStyle="1" w:styleId="wp-smiley">
    <w:name w:val="wp-smiley"/>
    <w:basedOn w:val="DefaultParagraphFont"/>
    <w:rsid w:val="004809C3"/>
  </w:style>
  <w:style w:type="character" w:customStyle="1" w:styleId="artjournal">
    <w:name w:val="art_journal"/>
    <w:basedOn w:val="DefaultParagraphFont"/>
    <w:rsid w:val="004809C3"/>
  </w:style>
  <w:style w:type="character" w:customStyle="1" w:styleId="artdatevolumeissuepart">
    <w:name w:val="art_datevolumeissuepart"/>
    <w:basedOn w:val="DefaultParagraphFont"/>
    <w:rsid w:val="004809C3"/>
  </w:style>
  <w:style w:type="character" w:customStyle="1" w:styleId="artpages">
    <w:name w:val="art_pages"/>
    <w:basedOn w:val="DefaultParagraphFont"/>
    <w:rsid w:val="004809C3"/>
  </w:style>
  <w:style w:type="character" w:customStyle="1" w:styleId="singlehighlightclass">
    <w:name w:val="single_highlight_class"/>
    <w:basedOn w:val="DefaultParagraphFont"/>
    <w:rsid w:val="004809C3"/>
  </w:style>
  <w:style w:type="character" w:customStyle="1" w:styleId="degree">
    <w:name w:val="degree"/>
    <w:basedOn w:val="DefaultParagraphFont"/>
    <w:rsid w:val="004809C3"/>
  </w:style>
  <w:style w:type="character" w:customStyle="1" w:styleId="major">
    <w:name w:val="major"/>
    <w:basedOn w:val="DefaultParagraphFont"/>
    <w:rsid w:val="004809C3"/>
  </w:style>
  <w:style w:type="character" w:customStyle="1" w:styleId="authors">
    <w:name w:val="authors"/>
    <w:basedOn w:val="DefaultParagraphFont"/>
    <w:rsid w:val="004809C3"/>
  </w:style>
  <w:style w:type="character" w:customStyle="1" w:styleId="views">
    <w:name w:val="views"/>
    <w:basedOn w:val="DefaultParagraphFont"/>
    <w:rsid w:val="004809C3"/>
  </w:style>
  <w:style w:type="character" w:customStyle="1" w:styleId="stmainservices">
    <w:name w:val="stmainservices"/>
    <w:basedOn w:val="DefaultParagraphFont"/>
    <w:rsid w:val="004809C3"/>
  </w:style>
  <w:style w:type="character" w:customStyle="1" w:styleId="stbubblehcount">
    <w:name w:val="stbubble_hcount"/>
    <w:basedOn w:val="DefaultParagraphFont"/>
    <w:rsid w:val="004809C3"/>
  </w:style>
  <w:style w:type="paragraph" w:customStyle="1" w:styleId="Document">
    <w:name w:val="_Document"/>
    <w:basedOn w:val="Default"/>
    <w:next w:val="Default"/>
    <w:uiPriority w:val="99"/>
    <w:rsid w:val="004809C3"/>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4809C3"/>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4809C3"/>
    <w:pPr>
      <w:widowControl w:val="0"/>
    </w:pPr>
    <w:rPr>
      <w:rFonts w:ascii="New Baskerville" w:eastAsiaTheme="minorEastAsia" w:hAnsi="New Baskerville"/>
      <w:color w:val="auto"/>
    </w:rPr>
  </w:style>
  <w:style w:type="paragraph" w:customStyle="1" w:styleId="collapsed-hide">
    <w:name w:val="collapsed-hide"/>
    <w:basedOn w:val="Normal"/>
    <w:rsid w:val="004809C3"/>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4809C3"/>
    <w:pPr>
      <w:widowControl w:val="0"/>
      <w:spacing w:line="211" w:lineRule="atLeast"/>
    </w:pPr>
    <w:rPr>
      <w:rFonts w:ascii="Mokka" w:eastAsiaTheme="minorEastAsia" w:hAnsi="Mokka"/>
      <w:color w:val="auto"/>
    </w:rPr>
  </w:style>
  <w:style w:type="paragraph" w:customStyle="1" w:styleId="odd">
    <w:name w:val="odd"/>
    <w:basedOn w:val="Normal"/>
    <w:rsid w:val="004809C3"/>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4809C3"/>
  </w:style>
  <w:style w:type="character" w:customStyle="1" w:styleId="tolocaltime">
    <w:name w:val="tolocaltime"/>
    <w:basedOn w:val="DefaultParagraphFont"/>
    <w:rsid w:val="004809C3"/>
  </w:style>
  <w:style w:type="character" w:customStyle="1" w:styleId="pb-byline">
    <w:name w:val="pb-byline"/>
    <w:basedOn w:val="DefaultParagraphFont"/>
    <w:rsid w:val="004809C3"/>
  </w:style>
  <w:style w:type="character" w:customStyle="1" w:styleId="pb-timestamp">
    <w:name w:val="pb-timestamp"/>
    <w:basedOn w:val="DefaultParagraphFont"/>
    <w:rsid w:val="004809C3"/>
  </w:style>
  <w:style w:type="character" w:customStyle="1" w:styleId="posted-on">
    <w:name w:val="posted-on"/>
    <w:basedOn w:val="DefaultParagraphFont"/>
    <w:rsid w:val="004809C3"/>
  </w:style>
  <w:style w:type="character" w:customStyle="1" w:styleId="even">
    <w:name w:val="even"/>
    <w:basedOn w:val="DefaultParagraphFont"/>
    <w:rsid w:val="004809C3"/>
  </w:style>
  <w:style w:type="paragraph" w:customStyle="1" w:styleId="volissue">
    <w:name w:val="volissue"/>
    <w:basedOn w:val="Normal"/>
    <w:rsid w:val="004809C3"/>
    <w:pPr>
      <w:spacing w:before="100" w:beforeAutospacing="1" w:after="100" w:afterAutospacing="1"/>
    </w:pPr>
    <w:rPr>
      <w:rFonts w:ascii="Times" w:hAnsi="Times"/>
      <w:sz w:val="20"/>
      <w:szCs w:val="20"/>
    </w:rPr>
  </w:style>
  <w:style w:type="character" w:customStyle="1" w:styleId="cat-date-line4">
    <w:name w:val="cat-date-line4"/>
    <w:basedOn w:val="DefaultParagraphFont"/>
    <w:rsid w:val="004809C3"/>
  </w:style>
  <w:style w:type="character" w:customStyle="1" w:styleId="articledate">
    <w:name w:val="articledate"/>
    <w:basedOn w:val="DefaultParagraphFont"/>
    <w:rsid w:val="004809C3"/>
  </w:style>
  <w:style w:type="character" w:customStyle="1" w:styleId="post-byline">
    <w:name w:val="post-byline"/>
    <w:basedOn w:val="DefaultParagraphFont"/>
    <w:rsid w:val="004809C3"/>
  </w:style>
  <w:style w:type="character" w:customStyle="1" w:styleId="metadate">
    <w:name w:val="meta_date"/>
    <w:basedOn w:val="DefaultParagraphFont"/>
    <w:rsid w:val="004809C3"/>
  </w:style>
  <w:style w:type="character" w:customStyle="1" w:styleId="fa">
    <w:name w:val="fa"/>
    <w:basedOn w:val="DefaultParagraphFont"/>
    <w:rsid w:val="004809C3"/>
  </w:style>
  <w:style w:type="character" w:customStyle="1" w:styleId="longname">
    <w:name w:val="longname"/>
    <w:basedOn w:val="DefaultParagraphFont"/>
    <w:rsid w:val="004809C3"/>
  </w:style>
  <w:style w:type="character" w:customStyle="1" w:styleId="echocontainer">
    <w:name w:val="echo_container"/>
    <w:basedOn w:val="DefaultParagraphFont"/>
    <w:rsid w:val="004809C3"/>
  </w:style>
  <w:style w:type="character" w:customStyle="1" w:styleId="comment-display">
    <w:name w:val="comment-display"/>
    <w:basedOn w:val="DefaultParagraphFont"/>
    <w:rsid w:val="004809C3"/>
  </w:style>
  <w:style w:type="paragraph" w:customStyle="1" w:styleId="comment-count-label">
    <w:name w:val="comment-count-label"/>
    <w:basedOn w:val="Normal"/>
    <w:rsid w:val="004809C3"/>
    <w:pPr>
      <w:spacing w:before="100" w:beforeAutospacing="1" w:after="100" w:afterAutospacing="1"/>
    </w:pPr>
    <w:rPr>
      <w:rFonts w:ascii="Times" w:hAnsi="Times"/>
      <w:sz w:val="20"/>
      <w:szCs w:val="20"/>
    </w:rPr>
  </w:style>
  <w:style w:type="character" w:customStyle="1" w:styleId="echo-counter">
    <w:name w:val="echo-counter"/>
    <w:basedOn w:val="DefaultParagraphFont"/>
    <w:rsid w:val="004809C3"/>
  </w:style>
  <w:style w:type="character" w:customStyle="1" w:styleId="discussion-policy">
    <w:name w:val="discussion-policy"/>
    <w:basedOn w:val="DefaultParagraphFont"/>
    <w:rsid w:val="004809C3"/>
  </w:style>
  <w:style w:type="character" w:customStyle="1" w:styleId="echo-apps-conversations-streamcaption">
    <w:name w:val="echo-apps-conversations-streamcaption"/>
    <w:basedOn w:val="DefaultParagraphFont"/>
    <w:rsid w:val="004809C3"/>
  </w:style>
  <w:style w:type="character" w:customStyle="1" w:styleId="echo-streamserver-controls-stream-item-text">
    <w:name w:val="echo-streamserver-controls-stream-item-text"/>
    <w:basedOn w:val="DefaultParagraphFont"/>
    <w:rsid w:val="004809C3"/>
  </w:style>
  <w:style w:type="character" w:customStyle="1" w:styleId="echo-streamserver-controls-facepile-more">
    <w:name w:val="echo-streamserver-controls-facepile-more"/>
    <w:basedOn w:val="DefaultParagraphFont"/>
    <w:rsid w:val="004809C3"/>
  </w:style>
  <w:style w:type="character" w:customStyle="1" w:styleId="echo-primaryfont">
    <w:name w:val="echo-primaryfont"/>
    <w:basedOn w:val="DefaultParagraphFont"/>
    <w:rsid w:val="004809C3"/>
  </w:style>
  <w:style w:type="character" w:customStyle="1" w:styleId="section">
    <w:name w:val="section"/>
    <w:basedOn w:val="DefaultParagraphFont"/>
    <w:rsid w:val="004809C3"/>
  </w:style>
  <w:style w:type="character" w:customStyle="1" w:styleId="wpsr-txt-headline">
    <w:name w:val="wpsr-txt-headline"/>
    <w:basedOn w:val="DefaultParagraphFont"/>
    <w:rsid w:val="004809C3"/>
  </w:style>
  <w:style w:type="character" w:customStyle="1" w:styleId="asset-metabar-author">
    <w:name w:val="asset-metabar-author"/>
    <w:basedOn w:val="DefaultParagraphFont"/>
    <w:rsid w:val="004809C3"/>
  </w:style>
  <w:style w:type="character" w:customStyle="1" w:styleId="eza-dateline">
    <w:name w:val="eza-dateline"/>
    <w:basedOn w:val="DefaultParagraphFont"/>
    <w:rsid w:val="004809C3"/>
  </w:style>
  <w:style w:type="character" w:customStyle="1" w:styleId="eza-authors">
    <w:name w:val="eza-authors"/>
    <w:basedOn w:val="DefaultParagraphFont"/>
    <w:rsid w:val="004809C3"/>
  </w:style>
  <w:style w:type="character" w:customStyle="1" w:styleId="csmstaff">
    <w:name w:val="csm_staff"/>
    <w:basedOn w:val="DefaultParagraphFont"/>
    <w:rsid w:val="004809C3"/>
  </w:style>
  <w:style w:type="paragraph" w:customStyle="1" w:styleId="mol-para-with-font">
    <w:name w:val="mol-para-with-font"/>
    <w:basedOn w:val="Normal"/>
    <w:rsid w:val="004809C3"/>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4809C3"/>
  </w:style>
  <w:style w:type="character" w:customStyle="1" w:styleId="byline-text">
    <w:name w:val="byline-text"/>
    <w:basedOn w:val="DefaultParagraphFont"/>
    <w:rsid w:val="004809C3"/>
  </w:style>
  <w:style w:type="character" w:customStyle="1" w:styleId="itemauthor">
    <w:name w:val="itemauthor"/>
    <w:basedOn w:val="DefaultParagraphFont"/>
    <w:rsid w:val="004809C3"/>
  </w:style>
  <w:style w:type="character" w:customStyle="1" w:styleId="itemdatecreated">
    <w:name w:val="itemdatecreated"/>
    <w:basedOn w:val="DefaultParagraphFont"/>
    <w:rsid w:val="004809C3"/>
  </w:style>
  <w:style w:type="character" w:customStyle="1" w:styleId="slug-metadata-note">
    <w:name w:val="slug-metadata-note"/>
    <w:basedOn w:val="DefaultParagraphFont"/>
    <w:rsid w:val="004809C3"/>
  </w:style>
  <w:style w:type="character" w:customStyle="1" w:styleId="drop-capped">
    <w:name w:val="drop-capped"/>
    <w:basedOn w:val="DefaultParagraphFont"/>
    <w:rsid w:val="004809C3"/>
  </w:style>
  <w:style w:type="character" w:customStyle="1" w:styleId="published">
    <w:name w:val="published"/>
    <w:basedOn w:val="DefaultParagraphFont"/>
    <w:rsid w:val="004809C3"/>
  </w:style>
  <w:style w:type="paragraph" w:customStyle="1" w:styleId="articleopinion-standfirst">
    <w:name w:val="articleopinion-standfirst"/>
    <w:basedOn w:val="Normal"/>
    <w:rsid w:val="004809C3"/>
    <w:pPr>
      <w:spacing w:before="100" w:beforeAutospacing="1" w:after="100" w:afterAutospacing="1"/>
    </w:pPr>
    <w:rPr>
      <w:rFonts w:ascii="Times" w:hAnsi="Times"/>
      <w:sz w:val="20"/>
      <w:szCs w:val="20"/>
    </w:rPr>
  </w:style>
  <w:style w:type="paragraph" w:customStyle="1" w:styleId="snippet">
    <w:name w:val="snippet"/>
    <w:basedOn w:val="Normal"/>
    <w:rsid w:val="004809C3"/>
    <w:pPr>
      <w:spacing w:before="100" w:beforeAutospacing="1" w:after="100" w:afterAutospacing="1"/>
    </w:pPr>
    <w:rPr>
      <w:rFonts w:ascii="Times" w:hAnsi="Times"/>
      <w:sz w:val="20"/>
      <w:szCs w:val="20"/>
    </w:rPr>
  </w:style>
  <w:style w:type="character" w:customStyle="1" w:styleId="thetitle">
    <w:name w:val="the_title"/>
    <w:basedOn w:val="DefaultParagraphFont"/>
    <w:rsid w:val="004809C3"/>
  </w:style>
  <w:style w:type="character" w:customStyle="1" w:styleId="view-count">
    <w:name w:val="view-count"/>
    <w:basedOn w:val="DefaultParagraphFont"/>
    <w:rsid w:val="004809C3"/>
  </w:style>
  <w:style w:type="character" w:customStyle="1" w:styleId="rupee">
    <w:name w:val="rupee"/>
    <w:basedOn w:val="DefaultParagraphFont"/>
    <w:rsid w:val="004809C3"/>
  </w:style>
  <w:style w:type="character" w:customStyle="1" w:styleId="grey1">
    <w:name w:val="grey1"/>
    <w:basedOn w:val="DefaultParagraphFont"/>
    <w:rsid w:val="004809C3"/>
  </w:style>
  <w:style w:type="paragraph" w:customStyle="1" w:styleId="Pa13">
    <w:name w:val="Pa13"/>
    <w:basedOn w:val="Default"/>
    <w:next w:val="Default"/>
    <w:uiPriority w:val="99"/>
    <w:rsid w:val="004809C3"/>
    <w:pPr>
      <w:widowControl w:val="0"/>
      <w:spacing w:line="201" w:lineRule="atLeast"/>
    </w:pPr>
    <w:rPr>
      <w:rFonts w:eastAsiaTheme="minorEastAsia"/>
      <w:color w:val="auto"/>
    </w:rPr>
  </w:style>
  <w:style w:type="paragraph" w:customStyle="1" w:styleId="Pa14">
    <w:name w:val="Pa14"/>
    <w:basedOn w:val="Default"/>
    <w:next w:val="Default"/>
    <w:uiPriority w:val="99"/>
    <w:rsid w:val="004809C3"/>
    <w:pPr>
      <w:widowControl w:val="0"/>
      <w:spacing w:line="241" w:lineRule="atLeast"/>
    </w:pPr>
    <w:rPr>
      <w:rFonts w:eastAsiaTheme="minorEastAsia"/>
      <w:color w:val="auto"/>
    </w:rPr>
  </w:style>
  <w:style w:type="paragraph" w:customStyle="1" w:styleId="Pa9">
    <w:name w:val="Pa9"/>
    <w:basedOn w:val="Default"/>
    <w:next w:val="Default"/>
    <w:uiPriority w:val="99"/>
    <w:rsid w:val="004809C3"/>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4809C3"/>
  </w:style>
  <w:style w:type="character" w:customStyle="1" w:styleId="reporttitle">
    <w:name w:val="report_title"/>
    <w:basedOn w:val="DefaultParagraphFont"/>
    <w:rsid w:val="004809C3"/>
  </w:style>
  <w:style w:type="character" w:customStyle="1" w:styleId="documenttype-longreleases">
    <w:name w:val="document_type_-_long_releases"/>
    <w:basedOn w:val="DefaultParagraphFont"/>
    <w:rsid w:val="004809C3"/>
  </w:style>
  <w:style w:type="character" w:customStyle="1" w:styleId="alt-date">
    <w:name w:val="alt-date"/>
    <w:basedOn w:val="DefaultParagraphFont"/>
    <w:rsid w:val="004809C3"/>
  </w:style>
  <w:style w:type="character" w:customStyle="1" w:styleId="entry-byline">
    <w:name w:val="entry-byline"/>
    <w:basedOn w:val="DefaultParagraphFont"/>
    <w:rsid w:val="004809C3"/>
  </w:style>
  <w:style w:type="character" w:customStyle="1" w:styleId="taglinecontrib">
    <w:name w:val="tagline_contrib"/>
    <w:basedOn w:val="DefaultParagraphFont"/>
    <w:rsid w:val="004809C3"/>
  </w:style>
  <w:style w:type="character" w:customStyle="1" w:styleId="articledate0">
    <w:name w:val="article_date"/>
    <w:basedOn w:val="DefaultParagraphFont"/>
    <w:rsid w:val="004809C3"/>
  </w:style>
  <w:style w:type="paragraph" w:customStyle="1" w:styleId="hg-daily">
    <w:name w:val="hg-daily"/>
    <w:basedOn w:val="Normal"/>
    <w:rsid w:val="004809C3"/>
    <w:pPr>
      <w:spacing w:before="100" w:beforeAutospacing="1" w:after="100" w:afterAutospacing="1"/>
    </w:pPr>
    <w:rPr>
      <w:rFonts w:ascii="Times" w:hAnsi="Times"/>
      <w:sz w:val="20"/>
      <w:szCs w:val="20"/>
    </w:rPr>
  </w:style>
  <w:style w:type="character" w:customStyle="1" w:styleId="cit">
    <w:name w:val="cit"/>
    <w:basedOn w:val="DefaultParagraphFont"/>
    <w:rsid w:val="004809C3"/>
  </w:style>
  <w:style w:type="paragraph" w:customStyle="1" w:styleId="buttonheading">
    <w:name w:val="buttonheading"/>
    <w:basedOn w:val="Normal"/>
    <w:rsid w:val="004809C3"/>
    <w:pPr>
      <w:spacing w:before="100" w:beforeAutospacing="1" w:after="100" w:afterAutospacing="1"/>
    </w:pPr>
    <w:rPr>
      <w:rFonts w:ascii="Times" w:hAnsi="Times"/>
      <w:sz w:val="20"/>
      <w:szCs w:val="20"/>
    </w:rPr>
  </w:style>
  <w:style w:type="character" w:customStyle="1" w:styleId="createdate">
    <w:name w:val="createdate"/>
    <w:basedOn w:val="DefaultParagraphFont"/>
    <w:rsid w:val="004809C3"/>
  </w:style>
  <w:style w:type="character" w:customStyle="1" w:styleId="text-label">
    <w:name w:val="text-label"/>
    <w:basedOn w:val="DefaultParagraphFont"/>
    <w:rsid w:val="004809C3"/>
  </w:style>
  <w:style w:type="paragraph" w:customStyle="1" w:styleId="TOC3Char">
    <w:name w:val="TOC 3 Char"/>
    <w:basedOn w:val="Normal"/>
    <w:next w:val="Normal"/>
    <w:rsid w:val="004809C3"/>
    <w:rPr>
      <w:rFonts w:eastAsia="Times New Roman"/>
      <w:sz w:val="24"/>
      <w:szCs w:val="20"/>
    </w:rPr>
  </w:style>
  <w:style w:type="paragraph" w:customStyle="1" w:styleId="TOC1Char">
    <w:name w:val="TOC 1 Char"/>
    <w:basedOn w:val="Normal"/>
    <w:next w:val="Normal"/>
    <w:rsid w:val="004809C3"/>
    <w:rPr>
      <w:rFonts w:eastAsia="Times New Roman"/>
      <w:b/>
      <w:sz w:val="24"/>
      <w:szCs w:val="20"/>
    </w:rPr>
  </w:style>
  <w:style w:type="character" w:customStyle="1" w:styleId="StyleCardtextChar10pt">
    <w:name w:val="Style Card text Char + 10 pt"/>
    <w:rsid w:val="004809C3"/>
    <w:rPr>
      <w:rFonts w:ascii="Georgia" w:eastAsia="Calibri" w:hAnsi="Georgia"/>
      <w:sz w:val="20"/>
      <w:u w:val="single"/>
      <w:lang w:bidi="ar-SA"/>
    </w:rPr>
  </w:style>
  <w:style w:type="paragraph" w:customStyle="1" w:styleId="ColorfulList-Accent11">
    <w:name w:val="Colorful List - Accent 11"/>
    <w:basedOn w:val="Normal"/>
    <w:uiPriority w:val="34"/>
    <w:qFormat/>
    <w:rsid w:val="004809C3"/>
    <w:pPr>
      <w:ind w:left="720"/>
      <w:contextualSpacing/>
      <w:jc w:val="both"/>
    </w:pPr>
    <w:rPr>
      <w:rFonts w:eastAsia="Times New Roman"/>
      <w:sz w:val="20"/>
      <w:szCs w:val="20"/>
    </w:rPr>
  </w:style>
  <w:style w:type="paragraph" w:customStyle="1" w:styleId="NoteLevel11">
    <w:name w:val="Note Level 11"/>
    <w:basedOn w:val="Normal"/>
    <w:uiPriority w:val="99"/>
    <w:rsid w:val="004809C3"/>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4809C3"/>
    <w:pPr>
      <w:keepNext/>
      <w:tabs>
        <w:tab w:val="num" w:pos="1440"/>
      </w:tabs>
      <w:ind w:left="1800" w:hanging="360"/>
      <w:outlineLvl w:val="2"/>
    </w:pPr>
    <w:rPr>
      <w:rFonts w:eastAsia="MS Gothic"/>
    </w:rPr>
  </w:style>
  <w:style w:type="paragraph" w:customStyle="1" w:styleId="NoteLevel41">
    <w:name w:val="Note Level 41"/>
    <w:basedOn w:val="Normal"/>
    <w:rsid w:val="004809C3"/>
    <w:pPr>
      <w:keepNext/>
      <w:tabs>
        <w:tab w:val="num" w:pos="2160"/>
      </w:tabs>
      <w:ind w:left="2520" w:hanging="360"/>
      <w:outlineLvl w:val="3"/>
    </w:pPr>
    <w:rPr>
      <w:rFonts w:eastAsia="MS Gothic"/>
    </w:rPr>
  </w:style>
  <w:style w:type="paragraph" w:customStyle="1" w:styleId="NoteLevel51">
    <w:name w:val="Note Level 51"/>
    <w:basedOn w:val="Normal"/>
    <w:rsid w:val="004809C3"/>
    <w:pPr>
      <w:keepNext/>
      <w:tabs>
        <w:tab w:val="num" w:pos="2880"/>
      </w:tabs>
      <w:ind w:left="3240" w:hanging="360"/>
      <w:outlineLvl w:val="4"/>
    </w:pPr>
    <w:rPr>
      <w:rFonts w:eastAsia="MS Gothic"/>
    </w:rPr>
  </w:style>
  <w:style w:type="paragraph" w:customStyle="1" w:styleId="NoteLevel61">
    <w:name w:val="Note Level 61"/>
    <w:basedOn w:val="Normal"/>
    <w:rsid w:val="004809C3"/>
    <w:pPr>
      <w:keepNext/>
      <w:tabs>
        <w:tab w:val="num" w:pos="3600"/>
      </w:tabs>
      <w:ind w:left="3960" w:hanging="360"/>
      <w:outlineLvl w:val="5"/>
    </w:pPr>
    <w:rPr>
      <w:rFonts w:eastAsia="MS Gothic"/>
    </w:rPr>
  </w:style>
  <w:style w:type="paragraph" w:customStyle="1" w:styleId="NoteLevel71">
    <w:name w:val="Note Level 71"/>
    <w:basedOn w:val="Normal"/>
    <w:rsid w:val="004809C3"/>
    <w:pPr>
      <w:keepNext/>
      <w:tabs>
        <w:tab w:val="num" w:pos="4320"/>
      </w:tabs>
      <w:ind w:left="4680" w:hanging="360"/>
      <w:outlineLvl w:val="6"/>
    </w:pPr>
    <w:rPr>
      <w:rFonts w:eastAsia="MS Gothic"/>
    </w:rPr>
  </w:style>
  <w:style w:type="paragraph" w:customStyle="1" w:styleId="NoteLevel81">
    <w:name w:val="Note Level 81"/>
    <w:basedOn w:val="Normal"/>
    <w:rsid w:val="004809C3"/>
    <w:pPr>
      <w:keepNext/>
      <w:tabs>
        <w:tab w:val="num" w:pos="5040"/>
      </w:tabs>
      <w:ind w:left="5400" w:hanging="360"/>
      <w:outlineLvl w:val="7"/>
    </w:pPr>
    <w:rPr>
      <w:rFonts w:eastAsia="MS Gothic"/>
    </w:rPr>
  </w:style>
  <w:style w:type="paragraph" w:customStyle="1" w:styleId="NoteLevel91">
    <w:name w:val="Note Level 91"/>
    <w:basedOn w:val="Normal"/>
    <w:rsid w:val="004809C3"/>
    <w:pPr>
      <w:keepNext/>
      <w:tabs>
        <w:tab w:val="num" w:pos="5760"/>
      </w:tabs>
      <w:ind w:left="6120" w:hanging="360"/>
      <w:outlineLvl w:val="8"/>
    </w:pPr>
    <w:rPr>
      <w:rFonts w:eastAsia="MS Gothic"/>
    </w:rPr>
  </w:style>
  <w:style w:type="paragraph" w:styleId="Index2">
    <w:name w:val="index 2"/>
    <w:basedOn w:val="Normal"/>
    <w:next w:val="Normal"/>
    <w:autoRedefine/>
    <w:rsid w:val="004809C3"/>
    <w:pPr>
      <w:spacing w:after="200" w:line="276" w:lineRule="auto"/>
      <w:ind w:left="400" w:hanging="200"/>
    </w:pPr>
    <w:rPr>
      <w:rFonts w:eastAsia="Times New Roman"/>
      <w:bCs/>
    </w:rPr>
  </w:style>
  <w:style w:type="paragraph" w:styleId="Index3">
    <w:name w:val="index 3"/>
    <w:basedOn w:val="Normal"/>
    <w:next w:val="Normal"/>
    <w:autoRedefine/>
    <w:rsid w:val="004809C3"/>
    <w:pPr>
      <w:spacing w:after="200" w:line="276" w:lineRule="auto"/>
      <w:ind w:left="600" w:hanging="200"/>
    </w:pPr>
    <w:rPr>
      <w:rFonts w:eastAsia="Times New Roman"/>
      <w:bCs/>
    </w:rPr>
  </w:style>
  <w:style w:type="paragraph" w:styleId="Index4">
    <w:name w:val="index 4"/>
    <w:basedOn w:val="Normal"/>
    <w:next w:val="Normal"/>
    <w:autoRedefine/>
    <w:rsid w:val="004809C3"/>
    <w:pPr>
      <w:spacing w:after="200" w:line="276" w:lineRule="auto"/>
      <w:ind w:left="800" w:hanging="200"/>
    </w:pPr>
    <w:rPr>
      <w:rFonts w:eastAsia="Times New Roman"/>
      <w:bCs/>
    </w:rPr>
  </w:style>
  <w:style w:type="paragraph" w:styleId="Index5">
    <w:name w:val="index 5"/>
    <w:basedOn w:val="Normal"/>
    <w:next w:val="Normal"/>
    <w:autoRedefine/>
    <w:rsid w:val="004809C3"/>
    <w:pPr>
      <w:spacing w:after="200" w:line="276" w:lineRule="auto"/>
      <w:ind w:left="1000" w:hanging="200"/>
    </w:pPr>
    <w:rPr>
      <w:rFonts w:eastAsia="Times New Roman"/>
      <w:bCs/>
    </w:rPr>
  </w:style>
  <w:style w:type="paragraph" w:styleId="Index6">
    <w:name w:val="index 6"/>
    <w:basedOn w:val="Normal"/>
    <w:next w:val="Normal"/>
    <w:autoRedefine/>
    <w:rsid w:val="004809C3"/>
    <w:pPr>
      <w:spacing w:after="200" w:line="276" w:lineRule="auto"/>
      <w:ind w:left="1200" w:hanging="200"/>
    </w:pPr>
    <w:rPr>
      <w:rFonts w:eastAsia="Times New Roman"/>
      <w:bCs/>
    </w:rPr>
  </w:style>
  <w:style w:type="paragraph" w:styleId="Index7">
    <w:name w:val="index 7"/>
    <w:basedOn w:val="Normal"/>
    <w:next w:val="Normal"/>
    <w:autoRedefine/>
    <w:rsid w:val="004809C3"/>
    <w:pPr>
      <w:spacing w:after="200" w:line="276" w:lineRule="auto"/>
      <w:ind w:left="1400" w:hanging="200"/>
    </w:pPr>
    <w:rPr>
      <w:rFonts w:eastAsia="Times New Roman"/>
      <w:bCs/>
    </w:rPr>
  </w:style>
  <w:style w:type="paragraph" w:styleId="Index8">
    <w:name w:val="index 8"/>
    <w:basedOn w:val="Normal"/>
    <w:next w:val="Normal"/>
    <w:autoRedefine/>
    <w:rsid w:val="004809C3"/>
    <w:pPr>
      <w:spacing w:after="200" w:line="276" w:lineRule="auto"/>
      <w:ind w:left="1600" w:hanging="200"/>
    </w:pPr>
    <w:rPr>
      <w:rFonts w:eastAsia="Times New Roman"/>
      <w:bCs/>
    </w:rPr>
  </w:style>
  <w:style w:type="paragraph" w:styleId="Index9">
    <w:name w:val="index 9"/>
    <w:basedOn w:val="Normal"/>
    <w:next w:val="Normal"/>
    <w:autoRedefine/>
    <w:rsid w:val="004809C3"/>
    <w:pPr>
      <w:spacing w:after="200" w:line="276" w:lineRule="auto"/>
      <w:ind w:left="1800" w:hanging="200"/>
    </w:pPr>
    <w:rPr>
      <w:rFonts w:eastAsia="Times New Roman"/>
      <w:bCs/>
    </w:rPr>
  </w:style>
  <w:style w:type="paragraph" w:styleId="IndexHeading">
    <w:name w:val="index heading"/>
    <w:basedOn w:val="Normal"/>
    <w:next w:val="Index1"/>
    <w:rsid w:val="004809C3"/>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4809C3"/>
    <w:pPr>
      <w:jc w:val="both"/>
    </w:pPr>
    <w:rPr>
      <w:rFonts w:eastAsia="Times New Roman"/>
      <w:i/>
      <w:iCs/>
      <w:color w:val="000000"/>
      <w:sz w:val="20"/>
    </w:rPr>
  </w:style>
  <w:style w:type="character" w:customStyle="1" w:styleId="MediumGrid11">
    <w:name w:val="Medium Grid 11"/>
    <w:uiPriority w:val="99"/>
    <w:rsid w:val="004809C3"/>
    <w:rPr>
      <w:color w:val="808080"/>
    </w:rPr>
  </w:style>
  <w:style w:type="numbering" w:customStyle="1" w:styleId="NoList8">
    <w:name w:val="No List8"/>
    <w:next w:val="NoList"/>
    <w:semiHidden/>
    <w:unhideWhenUsed/>
    <w:rsid w:val="004809C3"/>
  </w:style>
  <w:style w:type="numbering" w:customStyle="1" w:styleId="NoList9">
    <w:name w:val="No List9"/>
    <w:next w:val="NoList"/>
    <w:semiHidden/>
    <w:unhideWhenUsed/>
    <w:rsid w:val="004809C3"/>
  </w:style>
  <w:style w:type="numbering" w:customStyle="1" w:styleId="NoList10">
    <w:name w:val="No List10"/>
    <w:next w:val="NoList"/>
    <w:semiHidden/>
    <w:unhideWhenUsed/>
    <w:rsid w:val="004809C3"/>
  </w:style>
  <w:style w:type="numbering" w:customStyle="1" w:styleId="NoList12">
    <w:name w:val="No List12"/>
    <w:next w:val="NoList"/>
    <w:semiHidden/>
    <w:unhideWhenUsed/>
    <w:rsid w:val="004809C3"/>
  </w:style>
  <w:style w:type="numbering" w:customStyle="1" w:styleId="NoList13">
    <w:name w:val="No List13"/>
    <w:next w:val="NoList"/>
    <w:semiHidden/>
    <w:unhideWhenUsed/>
    <w:rsid w:val="004809C3"/>
  </w:style>
  <w:style w:type="numbering" w:customStyle="1" w:styleId="NoList14">
    <w:name w:val="No List14"/>
    <w:next w:val="NoList"/>
    <w:semiHidden/>
    <w:unhideWhenUsed/>
    <w:rsid w:val="004809C3"/>
  </w:style>
  <w:style w:type="numbering" w:customStyle="1" w:styleId="NoList15">
    <w:name w:val="No List15"/>
    <w:next w:val="NoList"/>
    <w:uiPriority w:val="99"/>
    <w:semiHidden/>
    <w:unhideWhenUsed/>
    <w:rsid w:val="004809C3"/>
  </w:style>
  <w:style w:type="numbering" w:customStyle="1" w:styleId="NoList16">
    <w:name w:val="No List16"/>
    <w:next w:val="NoList"/>
    <w:uiPriority w:val="99"/>
    <w:semiHidden/>
    <w:unhideWhenUsed/>
    <w:rsid w:val="004809C3"/>
  </w:style>
  <w:style w:type="numbering" w:customStyle="1" w:styleId="NoList17">
    <w:name w:val="No List17"/>
    <w:next w:val="NoList"/>
    <w:semiHidden/>
    <w:unhideWhenUsed/>
    <w:rsid w:val="004809C3"/>
  </w:style>
  <w:style w:type="numbering" w:customStyle="1" w:styleId="NoList18">
    <w:name w:val="No List18"/>
    <w:next w:val="NoList"/>
    <w:uiPriority w:val="99"/>
    <w:semiHidden/>
    <w:unhideWhenUsed/>
    <w:rsid w:val="004809C3"/>
  </w:style>
  <w:style w:type="numbering" w:customStyle="1" w:styleId="NoList19">
    <w:name w:val="No List19"/>
    <w:next w:val="NoList"/>
    <w:uiPriority w:val="99"/>
    <w:semiHidden/>
    <w:unhideWhenUsed/>
    <w:rsid w:val="004809C3"/>
  </w:style>
  <w:style w:type="numbering" w:customStyle="1" w:styleId="NoList20">
    <w:name w:val="No List20"/>
    <w:next w:val="NoList"/>
    <w:semiHidden/>
    <w:unhideWhenUsed/>
    <w:rsid w:val="004809C3"/>
  </w:style>
  <w:style w:type="numbering" w:customStyle="1" w:styleId="NoList21">
    <w:name w:val="No List21"/>
    <w:next w:val="NoList"/>
    <w:semiHidden/>
    <w:unhideWhenUsed/>
    <w:rsid w:val="004809C3"/>
  </w:style>
  <w:style w:type="paragraph" w:customStyle="1" w:styleId="PlaceholderText2">
    <w:name w:val="Placeholder Text2"/>
    <w:basedOn w:val="Normal"/>
    <w:uiPriority w:val="99"/>
    <w:rsid w:val="004809C3"/>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4809C3"/>
    <w:pPr>
      <w:keepNext/>
      <w:tabs>
        <w:tab w:val="num" w:pos="1440"/>
      </w:tabs>
      <w:ind w:left="1800" w:hanging="360"/>
      <w:outlineLvl w:val="2"/>
    </w:pPr>
    <w:rPr>
      <w:rFonts w:eastAsia="MS Gothic"/>
      <w:sz w:val="24"/>
    </w:rPr>
  </w:style>
  <w:style w:type="paragraph" w:customStyle="1" w:styleId="LightList1">
    <w:name w:val="Light List1"/>
    <w:basedOn w:val="Normal"/>
    <w:rsid w:val="004809C3"/>
    <w:pPr>
      <w:keepNext/>
      <w:tabs>
        <w:tab w:val="num" w:pos="2160"/>
      </w:tabs>
      <w:ind w:left="2520" w:hanging="360"/>
      <w:outlineLvl w:val="3"/>
    </w:pPr>
    <w:rPr>
      <w:rFonts w:eastAsia="MS Gothic"/>
      <w:sz w:val="24"/>
    </w:rPr>
  </w:style>
  <w:style w:type="paragraph" w:customStyle="1" w:styleId="LightGrid1">
    <w:name w:val="Light Grid1"/>
    <w:basedOn w:val="Normal"/>
    <w:rsid w:val="004809C3"/>
    <w:pPr>
      <w:keepNext/>
      <w:tabs>
        <w:tab w:val="num" w:pos="2880"/>
      </w:tabs>
      <w:ind w:left="3240" w:hanging="360"/>
      <w:outlineLvl w:val="4"/>
    </w:pPr>
    <w:rPr>
      <w:rFonts w:eastAsia="MS Gothic"/>
      <w:sz w:val="24"/>
    </w:rPr>
  </w:style>
  <w:style w:type="paragraph" w:customStyle="1" w:styleId="MediumShading11">
    <w:name w:val="Medium Shading 11"/>
    <w:basedOn w:val="Normal"/>
    <w:rsid w:val="004809C3"/>
    <w:pPr>
      <w:keepNext/>
      <w:tabs>
        <w:tab w:val="num" w:pos="3600"/>
      </w:tabs>
      <w:ind w:left="3960" w:hanging="360"/>
      <w:outlineLvl w:val="5"/>
    </w:pPr>
    <w:rPr>
      <w:rFonts w:eastAsia="MS Gothic"/>
      <w:sz w:val="24"/>
    </w:rPr>
  </w:style>
  <w:style w:type="paragraph" w:customStyle="1" w:styleId="MediumShading21">
    <w:name w:val="Medium Shading 21"/>
    <w:basedOn w:val="Normal"/>
    <w:rsid w:val="004809C3"/>
    <w:pPr>
      <w:keepNext/>
      <w:tabs>
        <w:tab w:val="num" w:pos="4320"/>
      </w:tabs>
      <w:ind w:left="4680" w:hanging="360"/>
      <w:outlineLvl w:val="6"/>
    </w:pPr>
    <w:rPr>
      <w:rFonts w:eastAsia="MS Gothic"/>
      <w:sz w:val="24"/>
    </w:rPr>
  </w:style>
  <w:style w:type="paragraph" w:customStyle="1" w:styleId="MediumList11">
    <w:name w:val="Medium List 11"/>
    <w:basedOn w:val="Normal"/>
    <w:rsid w:val="004809C3"/>
    <w:pPr>
      <w:keepNext/>
      <w:tabs>
        <w:tab w:val="num" w:pos="5040"/>
      </w:tabs>
      <w:ind w:left="5400" w:hanging="360"/>
      <w:outlineLvl w:val="7"/>
    </w:pPr>
    <w:rPr>
      <w:rFonts w:eastAsia="MS Gothic"/>
      <w:sz w:val="24"/>
    </w:rPr>
  </w:style>
  <w:style w:type="paragraph" w:customStyle="1" w:styleId="MediumList21">
    <w:name w:val="Medium List 21"/>
    <w:basedOn w:val="Normal"/>
    <w:rsid w:val="004809C3"/>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4809C3"/>
    <w:rPr>
      <w:sz w:val="17"/>
      <w:szCs w:val="24"/>
      <w:lang w:val="en-US" w:eastAsia="en-US" w:bidi="ar-SA"/>
    </w:rPr>
  </w:style>
  <w:style w:type="paragraph" w:customStyle="1" w:styleId="TagsFutura">
    <w:name w:val="TagsFutura"/>
    <w:basedOn w:val="Normal"/>
    <w:next w:val="Cites"/>
    <w:rsid w:val="004809C3"/>
    <w:rPr>
      <w:rFonts w:ascii="Futura" w:eastAsia="Times" w:hAnsi="Futura"/>
      <w:b/>
      <w:caps/>
      <w:sz w:val="18"/>
      <w:szCs w:val="20"/>
    </w:rPr>
  </w:style>
  <w:style w:type="character" w:customStyle="1" w:styleId="italics">
    <w:name w:val="italics"/>
    <w:basedOn w:val="DefaultParagraphFont"/>
    <w:rsid w:val="004809C3"/>
  </w:style>
  <w:style w:type="character" w:customStyle="1" w:styleId="m-3583723223135346788gmail-style13ptbold">
    <w:name w:val="m_-3583723223135346788gmail-style13ptbold"/>
    <w:basedOn w:val="DefaultParagraphFont"/>
    <w:rsid w:val="004809C3"/>
  </w:style>
  <w:style w:type="character" w:customStyle="1" w:styleId="m-3583723223135346788gmail-styleunderline">
    <w:name w:val="m_-3583723223135346788gmail-styleunderline"/>
    <w:basedOn w:val="DefaultParagraphFont"/>
    <w:rsid w:val="004809C3"/>
  </w:style>
  <w:style w:type="paragraph" w:customStyle="1" w:styleId="speakable">
    <w:name w:val="speakable"/>
    <w:basedOn w:val="Normal"/>
    <w:uiPriority w:val="99"/>
    <w:qFormat/>
    <w:rsid w:val="004809C3"/>
    <w:pPr>
      <w:spacing w:before="100" w:beforeAutospacing="1" w:after="100" w:afterAutospacing="1"/>
    </w:pPr>
  </w:style>
  <w:style w:type="character" w:customStyle="1" w:styleId="BoldUnderline2">
    <w:name w:val="Bold.Underline"/>
    <w:uiPriority w:val="1"/>
    <w:qFormat/>
    <w:rsid w:val="004809C3"/>
    <w:rPr>
      <w:b/>
      <w:u w:val="single"/>
    </w:rPr>
  </w:style>
  <w:style w:type="character" w:customStyle="1" w:styleId="UnresolvedMention3">
    <w:name w:val="Unresolved Mention3"/>
    <w:basedOn w:val="DefaultParagraphFont"/>
    <w:uiPriority w:val="99"/>
    <w:semiHidden/>
    <w:unhideWhenUsed/>
    <w:rsid w:val="004809C3"/>
    <w:rPr>
      <w:color w:val="808080"/>
      <w:shd w:val="clear" w:color="auto" w:fill="E6E6E6"/>
    </w:rPr>
  </w:style>
  <w:style w:type="paragraph" w:customStyle="1" w:styleId="useless">
    <w:name w:val="useless"/>
    <w:basedOn w:val="Normal"/>
    <w:uiPriority w:val="99"/>
    <w:qFormat/>
    <w:rsid w:val="004809C3"/>
    <w:rPr>
      <w:rFonts w:eastAsia="Times New Roman"/>
      <w:sz w:val="12"/>
    </w:rPr>
  </w:style>
  <w:style w:type="character" w:customStyle="1" w:styleId="tagCharCharCharChar">
    <w:name w:val="tag Char Char Char Char"/>
    <w:rsid w:val="004809C3"/>
    <w:rPr>
      <w:b/>
      <w:sz w:val="24"/>
      <w:szCs w:val="24"/>
      <w:lang w:val="en-US" w:eastAsia="en-US" w:bidi="ar-SA"/>
    </w:rPr>
  </w:style>
  <w:style w:type="character" w:customStyle="1" w:styleId="DebateUnderlined">
    <w:name w:val="Debate Underlined"/>
    <w:rsid w:val="004809C3"/>
    <w:rPr>
      <w:rFonts w:ascii="Helvetica" w:hAnsi="Helvetica"/>
      <w:sz w:val="20"/>
      <w:u w:val="single"/>
    </w:rPr>
  </w:style>
  <w:style w:type="character" w:styleId="PlaceholderText">
    <w:name w:val="Placeholder Text"/>
    <w:basedOn w:val="DefaultParagraphFont"/>
    <w:uiPriority w:val="99"/>
    <w:rsid w:val="004809C3"/>
    <w:rPr>
      <w:color w:val="808080"/>
    </w:rPr>
  </w:style>
  <w:style w:type="character" w:customStyle="1" w:styleId="byl">
    <w:name w:val="byl"/>
    <w:rsid w:val="004809C3"/>
  </w:style>
  <w:style w:type="paragraph" w:customStyle="1" w:styleId="css-xhhu0i">
    <w:name w:val="css-xhhu0i"/>
    <w:basedOn w:val="Normal"/>
    <w:rsid w:val="004809C3"/>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4809C3"/>
  </w:style>
  <w:style w:type="character" w:customStyle="1" w:styleId="m-8878800405382358272gmail-styleunderline">
    <w:name w:val="m_-8878800405382358272gmail-styleunderline"/>
    <w:basedOn w:val="DefaultParagraphFont"/>
    <w:rsid w:val="004809C3"/>
  </w:style>
  <w:style w:type="character" w:customStyle="1" w:styleId="m-5498913268213319940gmail-styleunderline">
    <w:name w:val="m_-5498913268213319940gmail-styleunderline"/>
    <w:basedOn w:val="DefaultParagraphFont"/>
    <w:rsid w:val="004809C3"/>
  </w:style>
  <w:style w:type="character" w:customStyle="1" w:styleId="overlay">
    <w:name w:val="overlay"/>
    <w:basedOn w:val="DefaultParagraphFont"/>
    <w:rsid w:val="004809C3"/>
  </w:style>
  <w:style w:type="character" w:customStyle="1" w:styleId="TagCharCharCharChar0">
    <w:name w:val="Tag Char Char Char Char"/>
    <w:basedOn w:val="DefaultParagraphFont"/>
    <w:rsid w:val="004809C3"/>
    <w:rPr>
      <w:rFonts w:ascii="Calibri" w:hAnsi="Calibri" w:cs="Calibri"/>
      <w:b/>
      <w:sz w:val="24"/>
    </w:rPr>
  </w:style>
  <w:style w:type="paragraph" w:customStyle="1" w:styleId="g-body">
    <w:name w:val="g-body"/>
    <w:basedOn w:val="Normal"/>
    <w:uiPriority w:val="99"/>
    <w:qFormat/>
    <w:rsid w:val="004809C3"/>
    <w:pPr>
      <w:spacing w:before="100" w:beforeAutospacing="1" w:after="100" w:afterAutospacing="1"/>
    </w:pPr>
    <w:rPr>
      <w:rFonts w:eastAsia="Times New Roman"/>
      <w:sz w:val="24"/>
    </w:rPr>
  </w:style>
  <w:style w:type="paragraph" w:customStyle="1" w:styleId="g-pstyle0">
    <w:name w:val="g-pstyle0"/>
    <w:basedOn w:val="Normal"/>
    <w:uiPriority w:val="99"/>
    <w:qFormat/>
    <w:rsid w:val="004809C3"/>
    <w:pPr>
      <w:spacing w:before="100" w:beforeAutospacing="1" w:after="100" w:afterAutospacing="1"/>
    </w:pPr>
    <w:rPr>
      <w:rFonts w:eastAsia="Times New Roman"/>
      <w:sz w:val="24"/>
    </w:rPr>
  </w:style>
  <w:style w:type="paragraph" w:customStyle="1" w:styleId="g-pstyle1">
    <w:name w:val="g-pstyle1"/>
    <w:basedOn w:val="Normal"/>
    <w:uiPriority w:val="99"/>
    <w:qFormat/>
    <w:rsid w:val="004809C3"/>
    <w:pPr>
      <w:spacing w:before="100" w:beforeAutospacing="1" w:after="100" w:afterAutospacing="1"/>
    </w:pPr>
    <w:rPr>
      <w:rFonts w:eastAsia="Times New Roman"/>
      <w:sz w:val="24"/>
    </w:rPr>
  </w:style>
  <w:style w:type="paragraph" w:customStyle="1" w:styleId="g-asset-hed">
    <w:name w:val="g-asset-hed"/>
    <w:basedOn w:val="Normal"/>
    <w:uiPriority w:val="99"/>
    <w:qFormat/>
    <w:rsid w:val="004809C3"/>
    <w:pPr>
      <w:spacing w:before="100" w:beforeAutospacing="1" w:after="100" w:afterAutospacing="1"/>
    </w:pPr>
    <w:rPr>
      <w:rFonts w:eastAsia="Times New Roman"/>
      <w:sz w:val="24"/>
    </w:rPr>
  </w:style>
  <w:style w:type="paragraph" w:customStyle="1" w:styleId="js-tweet-text">
    <w:name w:val="js-tweet-text"/>
    <w:basedOn w:val="Normal"/>
    <w:uiPriority w:val="99"/>
    <w:qFormat/>
    <w:rsid w:val="004809C3"/>
    <w:pPr>
      <w:spacing w:before="100" w:beforeAutospacing="1" w:after="100" w:afterAutospacing="1"/>
    </w:pPr>
    <w:rPr>
      <w:sz w:val="24"/>
    </w:rPr>
  </w:style>
  <w:style w:type="paragraph" w:customStyle="1" w:styleId="speech">
    <w:name w:val="speech"/>
    <w:basedOn w:val="Normal"/>
    <w:uiPriority w:val="99"/>
    <w:qFormat/>
    <w:rsid w:val="004809C3"/>
    <w:pPr>
      <w:spacing w:before="100" w:beforeAutospacing="1" w:after="100" w:afterAutospacing="1"/>
    </w:pPr>
    <w:rPr>
      <w:sz w:val="24"/>
    </w:rPr>
  </w:style>
  <w:style w:type="character" w:customStyle="1" w:styleId="adtext">
    <w:name w:val="adtext"/>
    <w:basedOn w:val="DefaultParagraphFont"/>
    <w:rsid w:val="004809C3"/>
  </w:style>
  <w:style w:type="character" w:customStyle="1" w:styleId="UL-Bold">
    <w:name w:val="UL-Bold"/>
    <w:basedOn w:val="DefaultParagraphFont"/>
    <w:rsid w:val="004809C3"/>
    <w:rPr>
      <w:u w:val="thick"/>
    </w:rPr>
  </w:style>
  <w:style w:type="character" w:customStyle="1" w:styleId="UL-None">
    <w:name w:val="UL-None"/>
    <w:basedOn w:val="DefaultParagraphFont"/>
    <w:rsid w:val="004809C3"/>
    <w:rPr>
      <w:strike w:val="0"/>
      <w:dstrike w:val="0"/>
      <w:u w:val="none"/>
      <w:effect w:val="none"/>
    </w:rPr>
  </w:style>
  <w:style w:type="character" w:customStyle="1" w:styleId="qu730rj69h">
    <w:name w:val="qu730rj69h"/>
    <w:basedOn w:val="DefaultParagraphFont"/>
    <w:rsid w:val="004809C3"/>
  </w:style>
  <w:style w:type="paragraph" w:customStyle="1" w:styleId="optext">
    <w:name w:val="optext"/>
    <w:basedOn w:val="Normal"/>
    <w:uiPriority w:val="99"/>
    <w:qFormat/>
    <w:rsid w:val="004809C3"/>
    <w:pPr>
      <w:spacing w:before="100" w:beforeAutospacing="1" w:after="100" w:afterAutospacing="1"/>
    </w:pPr>
    <w:rPr>
      <w:sz w:val="24"/>
    </w:rPr>
  </w:style>
  <w:style w:type="character" w:customStyle="1" w:styleId="lmy74qr12z">
    <w:name w:val="lmy74qr12z"/>
    <w:basedOn w:val="DefaultParagraphFont"/>
    <w:rsid w:val="004809C3"/>
  </w:style>
  <w:style w:type="character" w:customStyle="1" w:styleId="icr880">
    <w:name w:val="icr880"/>
    <w:basedOn w:val="DefaultParagraphFont"/>
    <w:rsid w:val="004809C3"/>
  </w:style>
  <w:style w:type="character" w:customStyle="1" w:styleId="hx23q54">
    <w:name w:val="hx23q54"/>
    <w:basedOn w:val="DefaultParagraphFont"/>
    <w:rsid w:val="004809C3"/>
  </w:style>
  <w:style w:type="character" w:customStyle="1" w:styleId="m-5348258726587825636gmail-style13ptbold">
    <w:name w:val="m_-5348258726587825636gmail-style13ptbold"/>
    <w:basedOn w:val="DefaultParagraphFont"/>
    <w:rsid w:val="004809C3"/>
  </w:style>
  <w:style w:type="character" w:customStyle="1" w:styleId="m-5348258726587825636gmail-styleunderline">
    <w:name w:val="m_-5348258726587825636gmail-styleunderline"/>
    <w:basedOn w:val="DefaultParagraphFont"/>
    <w:rsid w:val="004809C3"/>
  </w:style>
  <w:style w:type="character" w:customStyle="1" w:styleId="m4385445901877740177gmail-styleunderline">
    <w:name w:val="m_4385445901877740177gmail-styleunderline"/>
    <w:basedOn w:val="DefaultParagraphFont"/>
    <w:rsid w:val="004809C3"/>
  </w:style>
  <w:style w:type="character" w:customStyle="1" w:styleId="DDIUnderline">
    <w:name w:val="DDI Underline"/>
    <w:qFormat/>
    <w:rsid w:val="004809C3"/>
    <w:rPr>
      <w:rFonts w:ascii="Times New Roman" w:hAnsi="Times New Roman"/>
      <w:sz w:val="24"/>
      <w:u w:val="single"/>
    </w:rPr>
  </w:style>
  <w:style w:type="paragraph" w:customStyle="1" w:styleId="ALLCAPS">
    <w:name w:val="ALL CAPS"/>
    <w:basedOn w:val="Normal"/>
    <w:link w:val="ALLCAPSChar"/>
    <w:qFormat/>
    <w:rsid w:val="004809C3"/>
    <w:rPr>
      <w:rFonts w:eastAsia="Times New Roman"/>
      <w:b/>
      <w:caps/>
    </w:rPr>
  </w:style>
  <w:style w:type="character" w:customStyle="1" w:styleId="ALLCAPSChar">
    <w:name w:val="ALL CAPS Char"/>
    <w:basedOn w:val="DefaultParagraphFont"/>
    <w:link w:val="ALLCAPS"/>
    <w:rsid w:val="004809C3"/>
    <w:rPr>
      <w:rFonts w:ascii="Times New Roman" w:eastAsia="Times New Roman" w:hAnsi="Times New Roman" w:cs="Times New Roman"/>
      <w:b/>
      <w:caps/>
      <w:sz w:val="22"/>
    </w:rPr>
  </w:style>
  <w:style w:type="paragraph" w:customStyle="1" w:styleId="TagCharCharCharCharCharCharChar0">
    <w:name w:val="Tag Char Char Char Char Char Char Char"/>
    <w:basedOn w:val="Normal"/>
    <w:link w:val="TagCharCharCharCharCharCharCharChar"/>
    <w:qFormat/>
    <w:rsid w:val="004809C3"/>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4809C3"/>
    <w:rPr>
      <w:rFonts w:ascii="Times New Roman" w:eastAsia="Times New Roman" w:hAnsi="Times New Roman" w:cs="Times New Roman"/>
      <w:b/>
    </w:rPr>
  </w:style>
  <w:style w:type="character" w:customStyle="1" w:styleId="Cites-AuthorDate">
    <w:name w:val="Cites-Author/Date"/>
    <w:rsid w:val="004809C3"/>
    <w:rPr>
      <w:rFonts w:ascii="Helvetica" w:hAnsi="Helvetica"/>
      <w:b/>
      <w:sz w:val="22"/>
      <w:szCs w:val="24"/>
      <w:u w:val="thick"/>
    </w:rPr>
  </w:style>
  <w:style w:type="paragraph" w:customStyle="1" w:styleId="CiteTag">
    <w:name w:val="Cite/Tag"/>
    <w:basedOn w:val="Normal"/>
    <w:uiPriority w:val="99"/>
    <w:qFormat/>
    <w:rsid w:val="004809C3"/>
    <w:rPr>
      <w:rFonts w:eastAsia="Cambria"/>
      <w:b/>
    </w:rPr>
  </w:style>
  <w:style w:type="character" w:customStyle="1" w:styleId="m489902567989944824gmail-style13ptbold">
    <w:name w:val="m_489902567989944824gmail-style13ptbold"/>
    <w:basedOn w:val="DefaultParagraphFont"/>
    <w:rsid w:val="004809C3"/>
  </w:style>
  <w:style w:type="character" w:customStyle="1" w:styleId="m489902567989944824gmail-styleunderline">
    <w:name w:val="m_489902567989944824gmail-styleunderline"/>
    <w:basedOn w:val="DefaultParagraphFont"/>
    <w:rsid w:val="004809C3"/>
  </w:style>
  <w:style w:type="character" w:customStyle="1" w:styleId="UnderlineCharChar3">
    <w:name w:val="Underline Char Char3"/>
    <w:rsid w:val="004809C3"/>
    <w:rPr>
      <w:szCs w:val="24"/>
      <w:u w:val="single"/>
      <w:lang w:val="en-US" w:eastAsia="en-US" w:bidi="ar-SA"/>
    </w:rPr>
  </w:style>
  <w:style w:type="character" w:customStyle="1" w:styleId="tl8wme">
    <w:name w:val="tl8wme"/>
    <w:basedOn w:val="DefaultParagraphFont"/>
    <w:rsid w:val="004809C3"/>
  </w:style>
  <w:style w:type="character" w:customStyle="1" w:styleId="Mention3">
    <w:name w:val="Mention3"/>
    <w:basedOn w:val="DefaultParagraphFont"/>
    <w:uiPriority w:val="99"/>
    <w:semiHidden/>
    <w:unhideWhenUsed/>
    <w:rsid w:val="004809C3"/>
    <w:rPr>
      <w:color w:val="2B579A"/>
      <w:shd w:val="clear" w:color="auto" w:fill="E6E6E6"/>
    </w:rPr>
  </w:style>
  <w:style w:type="character" w:customStyle="1" w:styleId="m-5251091010484660064gmail-style13ptbold">
    <w:name w:val="m_-5251091010484660064gmail-style13ptbold"/>
    <w:basedOn w:val="DefaultParagraphFont"/>
    <w:rsid w:val="004809C3"/>
  </w:style>
  <w:style w:type="character" w:customStyle="1" w:styleId="m-5251091010484660064gmail-styleunderline">
    <w:name w:val="m_-5251091010484660064gmail-styleunderline"/>
    <w:basedOn w:val="DefaultParagraphFont"/>
    <w:rsid w:val="004809C3"/>
  </w:style>
  <w:style w:type="character" w:customStyle="1" w:styleId="tablecaption">
    <w:name w:val="tablecaption"/>
    <w:basedOn w:val="DefaultParagraphFont"/>
    <w:rsid w:val="004809C3"/>
  </w:style>
  <w:style w:type="character" w:customStyle="1" w:styleId="StyleLatinHelvetica105ptBlack">
    <w:name w:val="Style (Latin) Helvetica 10.5 pt Black"/>
    <w:basedOn w:val="DefaultParagraphFont"/>
    <w:rsid w:val="004809C3"/>
    <w:rPr>
      <w:rFonts w:ascii="Times New Roman" w:hAnsi="Times New Roman"/>
      <w:color w:val="000000"/>
      <w:sz w:val="21"/>
    </w:rPr>
  </w:style>
  <w:style w:type="character" w:customStyle="1" w:styleId="Quotation">
    <w:name w:val="Quotation"/>
    <w:qFormat/>
    <w:rsid w:val="004809C3"/>
    <w:rPr>
      <w:rFonts w:ascii="Arial" w:hAnsi="Arial"/>
      <w:b/>
      <w:i/>
      <w:iCs/>
      <w:sz w:val="24"/>
      <w:u w:val="single"/>
    </w:rPr>
  </w:style>
  <w:style w:type="paragraph" w:customStyle="1" w:styleId="DateTime">
    <w:name w:val="DateTime"/>
    <w:basedOn w:val="Normal"/>
    <w:link w:val="DateTimeChar"/>
    <w:autoRedefine/>
    <w:uiPriority w:val="4"/>
    <w:qFormat/>
    <w:rsid w:val="004809C3"/>
  </w:style>
  <w:style w:type="character" w:customStyle="1" w:styleId="DateTimeChar">
    <w:name w:val="DateTime Char"/>
    <w:basedOn w:val="DefaultParagraphFont"/>
    <w:link w:val="DateTime"/>
    <w:uiPriority w:val="4"/>
    <w:rsid w:val="004809C3"/>
    <w:rPr>
      <w:rFonts w:ascii="Times New Roman" w:hAnsi="Times New Roman" w:cs="Times New Roman"/>
      <w:sz w:val="22"/>
    </w:rPr>
  </w:style>
  <w:style w:type="paragraph" w:customStyle="1" w:styleId="Lecture">
    <w:name w:val="Lecture"/>
    <w:next w:val="BodyText"/>
    <w:link w:val="LectureChar"/>
    <w:autoRedefine/>
    <w:uiPriority w:val="4"/>
    <w:qFormat/>
    <w:rsid w:val="004809C3"/>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4809C3"/>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4809C3"/>
  </w:style>
  <w:style w:type="character" w:customStyle="1" w:styleId="m-413333960618644972gmail-styleunderline">
    <w:name w:val="m_-413333960618644972gmail-styleunderline"/>
    <w:basedOn w:val="DefaultParagraphFont"/>
    <w:rsid w:val="004809C3"/>
  </w:style>
  <w:style w:type="character" w:customStyle="1" w:styleId="m8314098763611656848gmail-stylestylebold12pt">
    <w:name w:val="m_8314098763611656848gmail-stylestylebold12pt"/>
    <w:basedOn w:val="DefaultParagraphFont"/>
    <w:rsid w:val="004809C3"/>
  </w:style>
  <w:style w:type="character" w:customStyle="1" w:styleId="m8314098763611656848gmail-styleboldunderline">
    <w:name w:val="m_8314098763611656848gmail-styleboldunderline"/>
    <w:basedOn w:val="DefaultParagraphFont"/>
    <w:rsid w:val="004809C3"/>
  </w:style>
  <w:style w:type="paragraph" w:customStyle="1" w:styleId="Spacer">
    <w:name w:val="Spacer"/>
    <w:basedOn w:val="Heading1"/>
    <w:link w:val="SpacerChar"/>
    <w:autoRedefine/>
    <w:uiPriority w:val="4"/>
    <w:qFormat/>
    <w:rsid w:val="004809C3"/>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4809C3"/>
    <w:rPr>
      <w:rFonts w:ascii="Georgia" w:eastAsiaTheme="majorEastAsia" w:hAnsi="Georgia" w:cstheme="majorBidi"/>
      <w:b/>
      <w:bCs/>
      <w:szCs w:val="32"/>
    </w:rPr>
  </w:style>
  <w:style w:type="paragraph" w:customStyle="1" w:styleId="msonormal0">
    <w:name w:val="msonormal"/>
    <w:basedOn w:val="Normal"/>
    <w:rsid w:val="004809C3"/>
    <w:pPr>
      <w:spacing w:before="100" w:beforeAutospacing="1" w:after="100" w:afterAutospacing="1"/>
    </w:pPr>
    <w:rPr>
      <w:rFonts w:eastAsia="Times New Roman"/>
      <w:sz w:val="24"/>
    </w:rPr>
  </w:style>
  <w:style w:type="paragraph" w:customStyle="1" w:styleId="TxBr41p1">
    <w:name w:val="TxBr_41p1"/>
    <w:basedOn w:val="Normal"/>
    <w:qFormat/>
    <w:rsid w:val="004809C3"/>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4809C3"/>
    <w:rPr>
      <w:rFonts w:ascii="Georgia" w:eastAsia="Times New Roman" w:hAnsi="Georgia" w:cs="Arial" w:hint="default"/>
      <w:b/>
      <w:bCs/>
      <w:kern w:val="32"/>
      <w:sz w:val="28"/>
      <w:szCs w:val="32"/>
    </w:rPr>
  </w:style>
  <w:style w:type="character" w:customStyle="1" w:styleId="CiteReal0">
    <w:name w:val="CiteReal"/>
    <w:uiPriority w:val="1"/>
    <w:qFormat/>
    <w:rsid w:val="004809C3"/>
    <w:rPr>
      <w:rFonts w:ascii="Arial" w:hAnsi="Arial"/>
      <w:b/>
      <w:sz w:val="24"/>
      <w:u w:val="single"/>
    </w:rPr>
  </w:style>
  <w:style w:type="character" w:customStyle="1" w:styleId="dropcap1">
    <w:name w:val="dropcap1"/>
    <w:rsid w:val="004809C3"/>
  </w:style>
  <w:style w:type="paragraph" w:customStyle="1" w:styleId="Style42">
    <w:name w:val="Style42"/>
    <w:basedOn w:val="Normal"/>
    <w:uiPriority w:val="99"/>
    <w:rsid w:val="004809C3"/>
    <w:pPr>
      <w:spacing w:line="202" w:lineRule="exact"/>
      <w:jc w:val="both"/>
    </w:pPr>
    <w:rPr>
      <w:rFonts w:ascii="Palatino Linotype" w:hAnsi="Palatino Linotype" w:cs="Palatino Linotype"/>
    </w:rPr>
  </w:style>
  <w:style w:type="character" w:customStyle="1" w:styleId="FontStyle72">
    <w:name w:val="Font Style72"/>
    <w:uiPriority w:val="99"/>
    <w:rsid w:val="004809C3"/>
    <w:rPr>
      <w:rFonts w:ascii="Cambria" w:hAnsi="Cambria" w:cs="Cambria" w:hint="default"/>
      <w:sz w:val="16"/>
      <w:szCs w:val="16"/>
    </w:rPr>
  </w:style>
  <w:style w:type="character" w:customStyle="1" w:styleId="FontStyle73">
    <w:name w:val="Font Style73"/>
    <w:uiPriority w:val="99"/>
    <w:rsid w:val="004809C3"/>
    <w:rPr>
      <w:rFonts w:ascii="Cambria" w:hAnsi="Cambria" w:cs="Cambria" w:hint="default"/>
      <w:i/>
      <w:iCs/>
      <w:sz w:val="16"/>
      <w:szCs w:val="16"/>
    </w:rPr>
  </w:style>
  <w:style w:type="character" w:customStyle="1" w:styleId="UnderlinestyleChar20">
    <w:name w:val="Underline style Char2"/>
    <w:rsid w:val="004809C3"/>
    <w:rPr>
      <w:sz w:val="22"/>
      <w:szCs w:val="24"/>
      <w:u w:val="single"/>
      <w:lang w:val="en-US" w:eastAsia="en-US" w:bidi="ar-SA"/>
    </w:rPr>
  </w:style>
  <w:style w:type="character" w:customStyle="1" w:styleId="FontStyle49">
    <w:name w:val="Font Style49"/>
    <w:uiPriority w:val="99"/>
    <w:rsid w:val="004809C3"/>
    <w:rPr>
      <w:rFonts w:ascii="Cambria" w:hAnsi="Cambria" w:cs="Cambria"/>
      <w:sz w:val="20"/>
      <w:szCs w:val="20"/>
    </w:rPr>
  </w:style>
  <w:style w:type="character" w:customStyle="1" w:styleId="FontStyle50">
    <w:name w:val="Font Style50"/>
    <w:uiPriority w:val="99"/>
    <w:rsid w:val="004809C3"/>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4809C3"/>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4809C3"/>
    <w:rPr>
      <w:rFonts w:ascii="Cambria" w:eastAsia="Cambria" w:hAnsi="Cambria" w:cs="Cambria"/>
      <w:spacing w:val="-3"/>
      <w:sz w:val="22"/>
      <w:szCs w:val="20"/>
    </w:rPr>
  </w:style>
  <w:style w:type="character" w:customStyle="1" w:styleId="kn">
    <w:name w:val="kn"/>
    <w:basedOn w:val="DefaultParagraphFont"/>
    <w:rsid w:val="004809C3"/>
  </w:style>
  <w:style w:type="character" w:customStyle="1" w:styleId="StyleStyleUnderlineUnderlineStyleBoldUnderlineIntenseEmphas">
    <w:name w:val="Style Style UnderlineUnderlineStyle Bold UnderlineIntense Emphas..."/>
    <w:basedOn w:val="DefaultParagraphFont"/>
    <w:rsid w:val="004809C3"/>
    <w:rPr>
      <w:b/>
      <w:bCs/>
      <w:sz w:val="26"/>
      <w:u w:val="single"/>
    </w:rPr>
  </w:style>
  <w:style w:type="character" w:customStyle="1" w:styleId="articoloinside">
    <w:name w:val="articolo_inside"/>
    <w:rsid w:val="004809C3"/>
  </w:style>
  <w:style w:type="paragraph" w:customStyle="1" w:styleId="pagetools">
    <w:name w:val="pagetools"/>
    <w:basedOn w:val="Normal"/>
    <w:rsid w:val="004809C3"/>
    <w:pPr>
      <w:spacing w:before="100" w:beforeAutospacing="1" w:after="100" w:afterAutospacing="1"/>
    </w:pPr>
    <w:rPr>
      <w:rFonts w:ascii="Cambria" w:eastAsia="Cambria" w:hAnsi="Cambria"/>
      <w:sz w:val="24"/>
    </w:rPr>
  </w:style>
  <w:style w:type="character" w:customStyle="1" w:styleId="job">
    <w:name w:val="job"/>
    <w:basedOn w:val="DefaultParagraphFont"/>
    <w:rsid w:val="004809C3"/>
  </w:style>
  <w:style w:type="character" w:customStyle="1" w:styleId="publisher">
    <w:name w:val="publisher"/>
    <w:basedOn w:val="DefaultParagraphFont"/>
    <w:rsid w:val="004809C3"/>
  </w:style>
  <w:style w:type="character" w:customStyle="1" w:styleId="pubyear">
    <w:name w:val="pubyear"/>
    <w:basedOn w:val="DefaultParagraphFont"/>
    <w:rsid w:val="004809C3"/>
  </w:style>
  <w:style w:type="character" w:customStyle="1" w:styleId="pubcity">
    <w:name w:val="pubcity"/>
    <w:basedOn w:val="DefaultParagraphFont"/>
    <w:rsid w:val="004809C3"/>
  </w:style>
  <w:style w:type="paragraph" w:customStyle="1" w:styleId="C-Text">
    <w:name w:val="C-Text"/>
    <w:basedOn w:val="Normal"/>
    <w:rsid w:val="004809C3"/>
    <w:pPr>
      <w:tabs>
        <w:tab w:val="num" w:pos="720"/>
      </w:tabs>
      <w:ind w:left="720" w:hanging="360"/>
    </w:pPr>
    <w:rPr>
      <w:rFonts w:ascii="Book Antiqua" w:hAnsi="Book Antiqua"/>
      <w:sz w:val="24"/>
    </w:rPr>
  </w:style>
  <w:style w:type="character" w:customStyle="1" w:styleId="ecdate">
    <w:name w:val="ec_date"/>
    <w:basedOn w:val="DefaultParagraphFont"/>
    <w:rsid w:val="004809C3"/>
    <w:rPr>
      <w:rFonts w:ascii="Symbol" w:hAnsi="Symbol" w:hint="default"/>
      <w:sz w:val="20"/>
      <w:szCs w:val="20"/>
      <w:shd w:val="clear" w:color="auto" w:fill="FFFFFF"/>
    </w:rPr>
  </w:style>
  <w:style w:type="paragraph" w:customStyle="1" w:styleId="ecmsonormal">
    <w:name w:val="ec_msonormal"/>
    <w:basedOn w:val="Normal"/>
    <w:rsid w:val="004809C3"/>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4809C3"/>
  </w:style>
  <w:style w:type="character" w:customStyle="1" w:styleId="articleheadline">
    <w:name w:val="articleheadline"/>
    <w:basedOn w:val="DefaultParagraphFont"/>
    <w:rsid w:val="004809C3"/>
  </w:style>
  <w:style w:type="paragraph" w:customStyle="1" w:styleId="u-intro">
    <w:name w:val="u-intro"/>
    <w:basedOn w:val="Normal"/>
    <w:rsid w:val="004809C3"/>
    <w:pPr>
      <w:spacing w:before="100" w:beforeAutospacing="1" w:after="100" w:afterAutospacing="1"/>
    </w:pPr>
    <w:rPr>
      <w:rFonts w:ascii="Georgia" w:hAnsi="Georgia"/>
      <w:sz w:val="24"/>
    </w:rPr>
  </w:style>
  <w:style w:type="character" w:customStyle="1" w:styleId="u-byline">
    <w:name w:val="u-byline"/>
    <w:basedOn w:val="DefaultParagraphFont"/>
    <w:rsid w:val="004809C3"/>
  </w:style>
  <w:style w:type="character" w:customStyle="1" w:styleId="articlebya">
    <w:name w:val="articleby_a"/>
    <w:basedOn w:val="DefaultParagraphFont"/>
    <w:rsid w:val="004809C3"/>
  </w:style>
  <w:style w:type="character" w:customStyle="1" w:styleId="popupwinby">
    <w:name w:val="popupwinby"/>
    <w:basedOn w:val="DefaultParagraphFont"/>
    <w:rsid w:val="004809C3"/>
  </w:style>
  <w:style w:type="character" w:customStyle="1" w:styleId="storyheader">
    <w:name w:val="storyheader"/>
    <w:basedOn w:val="DefaultParagraphFont"/>
    <w:rsid w:val="004809C3"/>
  </w:style>
  <w:style w:type="character" w:customStyle="1" w:styleId="marron">
    <w:name w:val="marron"/>
    <w:basedOn w:val="DefaultParagraphFont"/>
    <w:rsid w:val="004809C3"/>
  </w:style>
  <w:style w:type="paragraph" w:customStyle="1" w:styleId="StyleNormalWeb10pt">
    <w:name w:val="Style Normal (Web) + 10 pt"/>
    <w:basedOn w:val="NormalWeb"/>
    <w:next w:val="Normal"/>
    <w:rsid w:val="004809C3"/>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4809C3"/>
    <w:rPr>
      <w:szCs w:val="24"/>
      <w:lang w:val="en-US" w:eastAsia="en-US" w:bidi="ar-SA"/>
    </w:rPr>
  </w:style>
  <w:style w:type="paragraph" w:customStyle="1" w:styleId="TagCiteShells">
    <w:name w:val="Tag/Cite/Shells"/>
    <w:basedOn w:val="Normal"/>
    <w:rsid w:val="004809C3"/>
    <w:rPr>
      <w:rFonts w:ascii="Georgia" w:hAnsi="Georgia"/>
      <w:b/>
    </w:rPr>
  </w:style>
  <w:style w:type="paragraph" w:customStyle="1" w:styleId="DefinitionTerm">
    <w:name w:val="Definition Term"/>
    <w:basedOn w:val="Normal"/>
    <w:next w:val="Normal"/>
    <w:rsid w:val="004809C3"/>
    <w:rPr>
      <w:rFonts w:ascii="Georgia" w:hAnsi="Georgia"/>
      <w:snapToGrid w:val="0"/>
      <w:sz w:val="24"/>
    </w:rPr>
  </w:style>
  <w:style w:type="character" w:customStyle="1" w:styleId="Style3CharChar">
    <w:name w:val="Style3 Char Char"/>
    <w:basedOn w:val="DefaultParagraphFont"/>
    <w:rsid w:val="004809C3"/>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4809C3"/>
    <w:pPr>
      <w:spacing w:after="60"/>
    </w:pPr>
    <w:rPr>
      <w:rFonts w:ascii="Georgia" w:eastAsia="Segoe UI" w:hAnsi="Georgia" w:cs="Cambria"/>
      <w:caps/>
      <w:sz w:val="20"/>
      <w:lang w:eastAsia="zh-CN"/>
    </w:rPr>
  </w:style>
  <w:style w:type="character" w:customStyle="1" w:styleId="NormalChar0">
    <w:name w:val="Normal Char"/>
    <w:basedOn w:val="DefaultParagraphFont"/>
    <w:rsid w:val="004809C3"/>
    <w:rPr>
      <w:lang w:eastAsia="en-US"/>
    </w:rPr>
  </w:style>
  <w:style w:type="character" w:customStyle="1" w:styleId="BoldUnderlineChar2">
    <w:name w:val="Bold + Underline Char"/>
    <w:basedOn w:val="DefaultParagraphFont"/>
    <w:rsid w:val="004809C3"/>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4809C3"/>
  </w:style>
  <w:style w:type="character" w:customStyle="1" w:styleId="CharacterStyle7">
    <w:name w:val="Character Style 7"/>
    <w:rsid w:val="004809C3"/>
    <w:rPr>
      <w:rFonts w:ascii="Trebuchet MS" w:hAnsi="Trebuchet MS" w:cs="Trebuchet MS"/>
      <w:sz w:val="20"/>
      <w:szCs w:val="20"/>
      <w:u w:val="single"/>
    </w:rPr>
  </w:style>
  <w:style w:type="character" w:customStyle="1" w:styleId="StyleStyle4Char">
    <w:name w:val="Style Style4 + Char"/>
    <w:basedOn w:val="DefaultParagraphFont"/>
    <w:rsid w:val="004809C3"/>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4809C3"/>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4809C3"/>
    <w:rPr>
      <w:rFonts w:ascii="Symbol" w:hAnsi="Symbol"/>
      <w:sz w:val="21"/>
      <w:szCs w:val="21"/>
      <w:u w:val="thick"/>
    </w:rPr>
  </w:style>
  <w:style w:type="paragraph" w:customStyle="1" w:styleId="Cite8">
    <w:name w:val="Cite8"/>
    <w:basedOn w:val="Normal"/>
    <w:autoRedefine/>
    <w:qFormat/>
    <w:rsid w:val="004809C3"/>
    <w:rPr>
      <w:rFonts w:ascii="Trebuchet MS" w:eastAsia="Verdana" w:hAnsi="Trebuchet MS" w:cs="Cambria"/>
      <w:sz w:val="16"/>
    </w:rPr>
  </w:style>
  <w:style w:type="paragraph" w:customStyle="1" w:styleId="8font">
    <w:name w:val="8font"/>
    <w:basedOn w:val="Normal"/>
    <w:next w:val="Normal"/>
    <w:autoRedefine/>
    <w:qFormat/>
    <w:rsid w:val="004809C3"/>
    <w:rPr>
      <w:rFonts w:ascii="Georgia" w:eastAsia="Cambria Math" w:hAnsi="Georgia" w:cs="Cambria"/>
      <w:sz w:val="16"/>
      <w:szCs w:val="16"/>
    </w:rPr>
  </w:style>
  <w:style w:type="paragraph" w:customStyle="1" w:styleId="BoldUnderlineChar20">
    <w:name w:val="BoldUnderline Char2"/>
    <w:link w:val="BoldUnderlineChar2Char"/>
    <w:rsid w:val="004809C3"/>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4809C3"/>
    <w:rPr>
      <w:rFonts w:ascii="Times New Roman" w:eastAsia="Times New Roman" w:hAnsi="Times New Roman" w:cs="Times New Roman"/>
      <w:b/>
      <w:sz w:val="20"/>
      <w:u w:val="single"/>
    </w:rPr>
  </w:style>
  <w:style w:type="character" w:customStyle="1" w:styleId="UnderlineCharChar4">
    <w:name w:val="Underline Char Char4"/>
    <w:rsid w:val="004809C3"/>
    <w:rPr>
      <w:szCs w:val="24"/>
      <w:u w:val="single"/>
      <w:lang w:val="en-US" w:eastAsia="en-US" w:bidi="ar-SA"/>
    </w:rPr>
  </w:style>
  <w:style w:type="character" w:customStyle="1" w:styleId="BoldUnderlineCharChar3">
    <w:name w:val="BoldUnderline Char Char3"/>
    <w:rsid w:val="004809C3"/>
    <w:rPr>
      <w:b/>
      <w:szCs w:val="24"/>
      <w:u w:val="single"/>
      <w:lang w:val="en-US" w:eastAsia="en-US" w:bidi="ar-SA"/>
    </w:rPr>
  </w:style>
  <w:style w:type="character" w:customStyle="1" w:styleId="BoldUnderlineCharChar2">
    <w:name w:val="BoldUnderline Char Char2"/>
    <w:rsid w:val="004809C3"/>
    <w:rPr>
      <w:b/>
      <w:szCs w:val="24"/>
      <w:u w:val="single"/>
      <w:lang w:val="en-US" w:eastAsia="en-US" w:bidi="ar-SA"/>
    </w:rPr>
  </w:style>
  <w:style w:type="paragraph" w:customStyle="1" w:styleId="UnderlineCard0">
    <w:name w:val="UnderlineCard"/>
    <w:basedOn w:val="Heading3"/>
    <w:link w:val="UnderlineCardChar0"/>
    <w:qFormat/>
    <w:rsid w:val="004809C3"/>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4809C3"/>
    <w:rPr>
      <w:rFonts w:ascii="Georgia" w:eastAsia="Calibri" w:hAnsi="Georgia" w:cs="Times New Roman"/>
      <w:sz w:val="20"/>
      <w:szCs w:val="20"/>
      <w:u w:val="single"/>
      <w:lang w:val="x-none" w:eastAsia="x-none"/>
    </w:rPr>
  </w:style>
  <w:style w:type="character" w:customStyle="1" w:styleId="5Notunderlined">
    <w:name w:val="5 Not underlined"/>
    <w:rsid w:val="004809C3"/>
    <w:rPr>
      <w:rFonts w:ascii="Times New Roman" w:hAnsi="Times New Roman"/>
      <w:sz w:val="16"/>
    </w:rPr>
  </w:style>
  <w:style w:type="character" w:customStyle="1" w:styleId="volume-issue">
    <w:name w:val="volume-issue"/>
    <w:rsid w:val="004809C3"/>
    <w:rPr>
      <w:rFonts w:cs="Times New Roman"/>
    </w:rPr>
  </w:style>
  <w:style w:type="character" w:customStyle="1" w:styleId="storytext">
    <w:name w:val="storytext"/>
    <w:basedOn w:val="DefaultParagraphFont"/>
    <w:rsid w:val="004809C3"/>
  </w:style>
  <w:style w:type="character" w:customStyle="1" w:styleId="boldness1">
    <w:name w:val="boldness1"/>
    <w:rsid w:val="004809C3"/>
  </w:style>
  <w:style w:type="paragraph" w:customStyle="1" w:styleId="Cardd">
    <w:name w:val="Cardd"/>
    <w:basedOn w:val="Normal"/>
    <w:uiPriority w:val="4"/>
    <w:qFormat/>
    <w:rsid w:val="004809C3"/>
    <w:pPr>
      <w:ind w:left="288" w:right="288"/>
    </w:pPr>
    <w:rPr>
      <w:rFonts w:ascii="Georgia" w:hAnsi="Georgia"/>
    </w:rPr>
  </w:style>
  <w:style w:type="paragraph" w:customStyle="1" w:styleId="document0">
    <w:name w:val="document"/>
    <w:basedOn w:val="Normal"/>
    <w:rsid w:val="004809C3"/>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4809C3"/>
  </w:style>
  <w:style w:type="character" w:customStyle="1" w:styleId="aa">
    <w:name w:val="_"/>
    <w:basedOn w:val="DefaultParagraphFont"/>
    <w:rsid w:val="004809C3"/>
  </w:style>
  <w:style w:type="paragraph" w:customStyle="1" w:styleId="Shrink6">
    <w:name w:val="Shrink 6"/>
    <w:basedOn w:val="Normal"/>
    <w:qFormat/>
    <w:rsid w:val="004809C3"/>
    <w:rPr>
      <w:rFonts w:ascii="Georgia" w:eastAsia="Calibri" w:hAnsi="Georgia"/>
      <w:sz w:val="12"/>
    </w:rPr>
  </w:style>
  <w:style w:type="character" w:customStyle="1" w:styleId="messagecontent">
    <w:name w:val="message_content"/>
    <w:rsid w:val="004809C3"/>
  </w:style>
  <w:style w:type="paragraph" w:customStyle="1" w:styleId="BriefTitleWorks">
    <w:name w:val="Brief Title Works"/>
    <w:basedOn w:val="Heading1"/>
    <w:link w:val="BriefTitleWorksChar"/>
    <w:rsid w:val="004809C3"/>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4809C3"/>
    <w:rPr>
      <w:rFonts w:ascii="Georgia" w:eastAsia="Times New Roman" w:hAnsi="Georgia" w:cs="Arial"/>
      <w:b/>
      <w:bCs/>
      <w:kern w:val="32"/>
      <w:szCs w:val="32"/>
      <w:u w:val="single"/>
    </w:rPr>
  </w:style>
  <w:style w:type="character" w:customStyle="1" w:styleId="twelptblackblack1">
    <w:name w:val="twelptblackblack1"/>
    <w:basedOn w:val="DefaultParagraphFont"/>
    <w:rsid w:val="004809C3"/>
    <w:rPr>
      <w:rFonts w:ascii="Verdana" w:hAnsi="Verdana" w:hint="default"/>
      <w:color w:val="000000"/>
      <w:sz w:val="16"/>
      <w:szCs w:val="16"/>
    </w:rPr>
  </w:style>
  <w:style w:type="character" w:customStyle="1" w:styleId="Heading3CharCharCharChar1">
    <w:name w:val="Heading 3 Char Char Char Char1"/>
    <w:rsid w:val="004809C3"/>
    <w:rPr>
      <w:rFonts w:cs="Arial"/>
      <w:bCs/>
      <w:szCs w:val="26"/>
      <w:u w:val="single"/>
      <w:lang w:val="en-US" w:eastAsia="en-US" w:bidi="ar-SA"/>
    </w:rPr>
  </w:style>
  <w:style w:type="paragraph" w:customStyle="1" w:styleId="conintrotext">
    <w:name w:val="conintrotext"/>
    <w:basedOn w:val="Normal"/>
    <w:uiPriority w:val="99"/>
    <w:rsid w:val="004809C3"/>
    <w:pPr>
      <w:spacing w:before="100" w:beforeAutospacing="1" w:after="100" w:afterAutospacing="1"/>
    </w:pPr>
    <w:rPr>
      <w:rFonts w:ascii="Georgia" w:eastAsia="Times New Roman" w:hAnsi="Georgia"/>
      <w:sz w:val="24"/>
    </w:rPr>
  </w:style>
  <w:style w:type="character" w:customStyle="1" w:styleId="comment-body">
    <w:name w:val="comment-body"/>
    <w:rsid w:val="004809C3"/>
  </w:style>
  <w:style w:type="character" w:customStyle="1" w:styleId="UnderlineCharCharChar1">
    <w:name w:val="Underline Char Char Char1"/>
    <w:rsid w:val="004809C3"/>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4809C3"/>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4809C3"/>
    <w:rPr>
      <w:rFonts w:asciiTheme="minorHAnsi" w:eastAsia="MS Mincho" w:hAnsiTheme="minorHAnsi" w:cstheme="minorBidi"/>
      <w:b/>
      <w:sz w:val="24"/>
      <w:u w:val="single"/>
    </w:rPr>
  </w:style>
  <w:style w:type="character" w:customStyle="1" w:styleId="mw-headline">
    <w:name w:val="mw-headline"/>
    <w:rsid w:val="004809C3"/>
  </w:style>
  <w:style w:type="character" w:customStyle="1" w:styleId="flagicon">
    <w:name w:val="flagicon"/>
    <w:rsid w:val="004809C3"/>
  </w:style>
  <w:style w:type="paragraph" w:customStyle="1" w:styleId="assert">
    <w:name w:val="assert"/>
    <w:basedOn w:val="Normal"/>
    <w:uiPriority w:val="99"/>
    <w:rsid w:val="004809C3"/>
    <w:pPr>
      <w:spacing w:before="100" w:beforeAutospacing="1" w:after="100" w:afterAutospacing="1"/>
    </w:pPr>
    <w:rPr>
      <w:rFonts w:ascii="Georgia" w:eastAsia="Times New Roman" w:hAnsi="Georgia"/>
      <w:sz w:val="24"/>
    </w:rPr>
  </w:style>
  <w:style w:type="character" w:customStyle="1" w:styleId="apturelink">
    <w:name w:val="apturelink"/>
    <w:rsid w:val="004809C3"/>
  </w:style>
  <w:style w:type="character" w:customStyle="1" w:styleId="apturelinkicon">
    <w:name w:val="apturelinkicon"/>
    <w:rsid w:val="004809C3"/>
  </w:style>
  <w:style w:type="paragraph" w:customStyle="1" w:styleId="Default1">
    <w:name w:val="Default1"/>
    <w:basedOn w:val="Default"/>
    <w:next w:val="Default"/>
    <w:uiPriority w:val="99"/>
    <w:rsid w:val="004809C3"/>
    <w:rPr>
      <w:color w:val="auto"/>
    </w:rPr>
  </w:style>
  <w:style w:type="paragraph" w:customStyle="1" w:styleId="center">
    <w:name w:val="center"/>
    <w:basedOn w:val="Normal"/>
    <w:uiPriority w:val="99"/>
    <w:rsid w:val="004809C3"/>
    <w:pPr>
      <w:spacing w:before="100" w:beforeAutospacing="1" w:after="100" w:afterAutospacing="1"/>
    </w:pPr>
    <w:rPr>
      <w:rFonts w:ascii="Georgia" w:eastAsia="Times New Roman" w:hAnsi="Georgia"/>
      <w:sz w:val="24"/>
    </w:rPr>
  </w:style>
  <w:style w:type="character" w:customStyle="1" w:styleId="LittleChar">
    <w:name w:val="Little Char"/>
    <w:link w:val="Little"/>
    <w:rsid w:val="004809C3"/>
    <w:rPr>
      <w:rFonts w:ascii="Times New Roman" w:eastAsia="Times New Roman" w:hAnsi="Times New Roman" w:cs="Times New Roman"/>
      <w:sz w:val="16"/>
    </w:rPr>
  </w:style>
  <w:style w:type="character" w:customStyle="1" w:styleId="UnderlineChar1Char">
    <w:name w:val="Underline Char1 Char"/>
    <w:rsid w:val="004809C3"/>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4809C3"/>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4809C3"/>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4809C3"/>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4809C3"/>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4809C3"/>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4809C3"/>
    <w:rPr>
      <w:rFonts w:asciiTheme="minorHAnsi" w:eastAsia="MS Mincho" w:hAnsiTheme="minorHAnsi" w:cstheme="minorBidi"/>
      <w:b/>
      <w:sz w:val="24"/>
      <w:u w:val="single"/>
    </w:rPr>
  </w:style>
  <w:style w:type="paragraph" w:customStyle="1" w:styleId="CardBody">
    <w:name w:val="Card Body"/>
    <w:basedOn w:val="Normal"/>
    <w:link w:val="CardBodyChar"/>
    <w:rsid w:val="004809C3"/>
    <w:rPr>
      <w:rFonts w:ascii="Georgia" w:eastAsia="Times New Roman" w:hAnsi="Georgia"/>
      <w:sz w:val="16"/>
    </w:rPr>
  </w:style>
  <w:style w:type="character" w:customStyle="1" w:styleId="CardBodyChar">
    <w:name w:val="Card Body Char"/>
    <w:link w:val="CardBody"/>
    <w:rsid w:val="004809C3"/>
    <w:rPr>
      <w:rFonts w:ascii="Georgia" w:eastAsia="Times New Roman" w:hAnsi="Georgia" w:cs="Times New Roman"/>
      <w:sz w:val="16"/>
    </w:rPr>
  </w:style>
  <w:style w:type="character" w:customStyle="1" w:styleId="ptitleinside">
    <w:name w:val="p_title_inside"/>
    <w:rsid w:val="004809C3"/>
  </w:style>
  <w:style w:type="paragraph" w:customStyle="1" w:styleId="StyleBoldandUnderlineChar11ptBorderSinglesolidline">
    <w:name w:val="Style Bold and Underline Char + 11 pt Border: : (Single solid line..."/>
    <w:link w:val="StyleBoldandUnderlineChar11ptBorderSinglesolidlineChar"/>
    <w:rsid w:val="004809C3"/>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4809C3"/>
    <w:rPr>
      <w:rFonts w:eastAsia="Times New Roman"/>
      <w:b/>
      <w:bCs/>
      <w:sz w:val="22"/>
      <w:szCs w:val="20"/>
      <w:u w:val="single"/>
      <w:bdr w:val="single" w:sz="4" w:space="0" w:color="auto"/>
    </w:rPr>
  </w:style>
  <w:style w:type="paragraph" w:customStyle="1" w:styleId="Indentation">
    <w:name w:val="Indentation"/>
    <w:basedOn w:val="Normal"/>
    <w:uiPriority w:val="99"/>
    <w:rsid w:val="004809C3"/>
    <w:pPr>
      <w:ind w:left="288" w:right="288"/>
    </w:pPr>
    <w:rPr>
      <w:rFonts w:ascii="Georgia" w:hAnsi="Georgia"/>
    </w:rPr>
  </w:style>
  <w:style w:type="character" w:customStyle="1" w:styleId="StyleUnderlineCharChar9ptBold">
    <w:name w:val="Style Underline Char Char + 9 pt Bold"/>
    <w:rsid w:val="004809C3"/>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4809C3"/>
    <w:rPr>
      <w:rFonts w:ascii="Georgia" w:eastAsia="Times New Roman" w:hAnsi="Georgia"/>
      <w:u w:val="single"/>
    </w:rPr>
  </w:style>
  <w:style w:type="character" w:customStyle="1" w:styleId="StyleStyle4ArialNarrow9ptChar">
    <w:name w:val="Style Style4 + Arial Narrow 9 pt Char"/>
    <w:link w:val="StyleStyle4ArialNarrow9pt"/>
    <w:rsid w:val="004809C3"/>
    <w:rPr>
      <w:rFonts w:ascii="Georgia" w:eastAsia="Times New Roman" w:hAnsi="Georgia" w:cs="Times New Roman"/>
      <w:sz w:val="22"/>
      <w:u w:val="single"/>
    </w:rPr>
  </w:style>
  <w:style w:type="paragraph" w:customStyle="1" w:styleId="StyleStyle4ArialNarrow9ptBold">
    <w:name w:val="Style Style4 + Arial Narrow 9 pt Bold"/>
    <w:basedOn w:val="Normal"/>
    <w:link w:val="StyleStyle4ArialNarrow9ptBoldChar"/>
    <w:rsid w:val="004809C3"/>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4809C3"/>
    <w:rPr>
      <w:rFonts w:ascii="Georgia" w:eastAsia="Times New Roman" w:hAnsi="Georgia" w:cs="Times New Roman"/>
      <w:b/>
      <w:bCs/>
      <w:sz w:val="22"/>
      <w:u w:val="single"/>
    </w:rPr>
  </w:style>
  <w:style w:type="character" w:customStyle="1" w:styleId="StyleBoldandUnderlineCharChar29pt">
    <w:name w:val="Style Bold and Underline Char Char2 + 9 pt"/>
    <w:rsid w:val="004809C3"/>
    <w:rPr>
      <w:rFonts w:ascii="Times New Roman" w:hAnsi="Times New Roman"/>
      <w:b/>
      <w:bCs/>
      <w:noProof w:val="0"/>
      <w:sz w:val="20"/>
      <w:u w:val="single"/>
    </w:rPr>
  </w:style>
  <w:style w:type="character" w:customStyle="1" w:styleId="StyleUnderlineCharChar19pt">
    <w:name w:val="Style Underline Char Char1 + 9 pt"/>
    <w:rsid w:val="004809C3"/>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4809C3"/>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4809C3"/>
    <w:rPr>
      <w:rFonts w:ascii="Georgia" w:eastAsia="Times New Roman" w:hAnsi="Georgia"/>
      <w:b/>
      <w:smallCaps/>
      <w:sz w:val="24"/>
      <w:szCs w:val="24"/>
      <w:u w:val="single"/>
    </w:rPr>
  </w:style>
  <w:style w:type="character" w:customStyle="1" w:styleId="CardTextCharChar">
    <w:name w:val="Card Text Char Char"/>
    <w:rsid w:val="004809C3"/>
    <w:rPr>
      <w:rFonts w:ascii="Times New Roman" w:eastAsia="Times New Roman" w:hAnsi="Times New Roman" w:cs="Times New Roman"/>
      <w:sz w:val="20"/>
      <w:szCs w:val="20"/>
    </w:rPr>
  </w:style>
  <w:style w:type="character" w:customStyle="1" w:styleId="Underline-Highlighted-WFU">
    <w:name w:val="Underline-Highlighted-WFU"/>
    <w:uiPriority w:val="1"/>
    <w:qFormat/>
    <w:rsid w:val="004809C3"/>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4809C3"/>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4809C3"/>
    <w:rPr>
      <w:rFonts w:ascii="Times New Roman" w:hAnsi="Times New Roman"/>
      <w:sz w:val="24"/>
      <w:u w:val="single"/>
      <w:bdr w:val="none" w:sz="0" w:space="0" w:color="auto"/>
      <w:shd w:val="clear" w:color="auto" w:fill="auto"/>
    </w:rPr>
  </w:style>
  <w:style w:type="character" w:customStyle="1" w:styleId="FifthChar">
    <w:name w:val="Fifth Char"/>
    <w:link w:val="Fifth"/>
    <w:rsid w:val="004809C3"/>
    <w:rPr>
      <w:rFonts w:ascii="Times New Roman" w:eastAsia="Calibri" w:hAnsi="Times New Roman" w:cs="Times New Roman"/>
      <w:sz w:val="22"/>
    </w:rPr>
  </w:style>
  <w:style w:type="paragraph" w:customStyle="1" w:styleId="Third">
    <w:name w:val="Third"/>
    <w:basedOn w:val="Normal"/>
    <w:link w:val="ThirdChar"/>
    <w:rsid w:val="004809C3"/>
    <w:rPr>
      <w:rFonts w:ascii="Georgia" w:eastAsia="Times New Roman" w:hAnsi="Georgia"/>
      <w:b/>
      <w:u w:val="single"/>
      <w:lang w:val="x-none" w:eastAsia="x-none"/>
    </w:rPr>
  </w:style>
  <w:style w:type="character" w:customStyle="1" w:styleId="ThirdChar">
    <w:name w:val="Third Char"/>
    <w:link w:val="Third"/>
    <w:rsid w:val="004809C3"/>
    <w:rPr>
      <w:rFonts w:ascii="Georgia" w:eastAsia="Times New Roman" w:hAnsi="Georgia" w:cs="Times New Roman"/>
      <w:b/>
      <w:sz w:val="22"/>
      <w:u w:val="single"/>
      <w:lang w:val="x-none" w:eastAsia="x-none"/>
    </w:rPr>
  </w:style>
  <w:style w:type="paragraph" w:customStyle="1" w:styleId="CharCharCharCharCharChar1CharCharCharCharChar">
    <w:name w:val="Char Char Char Char Char Char1 Char Char Char Char Char"/>
    <w:next w:val="Normal"/>
    <w:rsid w:val="004809C3"/>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4809C3"/>
  </w:style>
  <w:style w:type="paragraph" w:customStyle="1" w:styleId="DebateUnderlineBoldChar">
    <w:name w:val="Debate Underline Bold Char"/>
    <w:basedOn w:val="Normal"/>
    <w:link w:val="DebateUnderlineBoldCharChar"/>
    <w:rsid w:val="004809C3"/>
    <w:pPr>
      <w:jc w:val="both"/>
    </w:pPr>
    <w:rPr>
      <w:rFonts w:ascii="Georgia" w:eastAsia="Times New Roman" w:hAnsi="Georgia"/>
      <w:b/>
      <w:u w:val="thick"/>
    </w:rPr>
  </w:style>
  <w:style w:type="character" w:customStyle="1" w:styleId="DebateUnderlineBoldCharChar">
    <w:name w:val="Debate Underline Bold Char Char"/>
    <w:link w:val="DebateUnderlineBoldChar"/>
    <w:rsid w:val="004809C3"/>
    <w:rPr>
      <w:rFonts w:ascii="Georgia" w:eastAsia="Times New Roman" w:hAnsi="Georgia" w:cs="Times New Roman"/>
      <w:b/>
      <w:sz w:val="22"/>
      <w:u w:val="thick"/>
    </w:rPr>
  </w:style>
  <w:style w:type="character" w:customStyle="1" w:styleId="bloctitlesChar">
    <w:name w:val="bloc titles Char"/>
    <w:link w:val="bloctitles"/>
    <w:rsid w:val="004809C3"/>
    <w:rPr>
      <w:rFonts w:ascii="Times New Roman" w:eastAsia="Malgun Gothic" w:hAnsi="Times New Roman" w:cs="Arial"/>
      <w:b/>
      <w:kern w:val="32"/>
      <w:sz w:val="32"/>
      <w:szCs w:val="32"/>
      <w:u w:val="single"/>
    </w:rPr>
  </w:style>
  <w:style w:type="paragraph" w:customStyle="1" w:styleId="CiteSmallText">
    <w:name w:val="Cite Small Text"/>
    <w:basedOn w:val="Normal"/>
    <w:uiPriority w:val="99"/>
    <w:rsid w:val="004809C3"/>
    <w:pPr>
      <w:widowControl w:val="0"/>
      <w:spacing w:after="200"/>
    </w:pPr>
    <w:rPr>
      <w:rFonts w:ascii="Helvetica Neue" w:hAnsi="Helvetica Neue"/>
      <w:b/>
      <w:sz w:val="18"/>
    </w:rPr>
  </w:style>
  <w:style w:type="character" w:customStyle="1" w:styleId="3TagCite">
    <w:name w:val="3 Tag/Cite"/>
    <w:rsid w:val="004809C3"/>
    <w:rPr>
      <w:rFonts w:ascii="Times New Roman" w:hAnsi="Times New Roman"/>
      <w:b/>
    </w:rPr>
  </w:style>
  <w:style w:type="character" w:customStyle="1" w:styleId="4Qualifications">
    <w:name w:val="4 Qualifications"/>
    <w:rsid w:val="004809C3"/>
    <w:rPr>
      <w:rFonts w:ascii="Times New Roman" w:hAnsi="Times New Roman"/>
      <w:sz w:val="19"/>
    </w:rPr>
  </w:style>
  <w:style w:type="character" w:customStyle="1" w:styleId="6Underlined">
    <w:name w:val="6 Underlined"/>
    <w:rsid w:val="004809C3"/>
    <w:rPr>
      <w:rFonts w:ascii="Times New Roman" w:hAnsi="Times New Roman"/>
      <w:b/>
      <w:sz w:val="21"/>
      <w:u w:val="single"/>
    </w:rPr>
  </w:style>
  <w:style w:type="paragraph" w:customStyle="1" w:styleId="Cards1CharChar">
    <w:name w:val="Cards1 Char Char"/>
    <w:basedOn w:val="Normal"/>
    <w:link w:val="Cards1CharCharChar"/>
    <w:rsid w:val="004809C3"/>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4809C3"/>
    <w:rPr>
      <w:rFonts w:ascii="Georgia" w:hAnsi="Georgia" w:cs="Times New Roman"/>
      <w:sz w:val="22"/>
      <w:lang w:val="x-none"/>
    </w:rPr>
  </w:style>
  <w:style w:type="paragraph" w:customStyle="1" w:styleId="UnderlineCharCharCharCharCharCharChar">
    <w:name w:val="Underline Char Char Char Char Char Char Char"/>
    <w:basedOn w:val="Normal"/>
    <w:link w:val="UnderlineCharCharCharCharCharCharCharChar"/>
    <w:rsid w:val="004809C3"/>
    <w:rPr>
      <w:rFonts w:asciiTheme="minorHAnsi" w:hAnsiTheme="minorHAnsi" w:cstheme="minorBidi"/>
      <w:sz w:val="24"/>
      <w:u w:val="single"/>
    </w:rPr>
  </w:style>
  <w:style w:type="character" w:customStyle="1" w:styleId="CitesCharCharChar">
    <w:name w:val="Cites Char Char Char"/>
    <w:rsid w:val="004809C3"/>
    <w:rPr>
      <w:rFonts w:ascii="Times New Roman" w:eastAsia="Times New Roman" w:hAnsi="Times New Roman" w:cs="Times New Roman"/>
      <w:sz w:val="20"/>
      <w:szCs w:val="24"/>
    </w:rPr>
  </w:style>
  <w:style w:type="character" w:customStyle="1" w:styleId="nohighlighting">
    <w:name w:val="no highlighting"/>
    <w:rsid w:val="004809C3"/>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4809C3"/>
    <w:rPr>
      <w:rFonts w:ascii="Cambria" w:hAnsi="Cambria" w:hint="default"/>
      <w:sz w:val="21"/>
      <w:u w:val="single"/>
    </w:rPr>
  </w:style>
  <w:style w:type="paragraph" w:customStyle="1" w:styleId="Swag">
    <w:name w:val="Swag"/>
    <w:basedOn w:val="Normal"/>
    <w:link w:val="SwagChar"/>
    <w:qFormat/>
    <w:rsid w:val="004809C3"/>
    <w:rPr>
      <w:rFonts w:ascii="Georgia" w:hAnsi="Georgia"/>
      <w:color w:val="0000FF"/>
      <w:sz w:val="12"/>
      <w:u w:val="single"/>
    </w:rPr>
  </w:style>
  <w:style w:type="character" w:customStyle="1" w:styleId="SwagChar">
    <w:name w:val="Swag Char"/>
    <w:link w:val="Swag"/>
    <w:rsid w:val="004809C3"/>
    <w:rPr>
      <w:rFonts w:ascii="Georgia" w:hAnsi="Georgia" w:cs="Times New Roman"/>
      <w:color w:val="0000FF"/>
      <w:sz w:val="12"/>
      <w:u w:val="single"/>
    </w:rPr>
  </w:style>
  <w:style w:type="paragraph" w:customStyle="1" w:styleId="StyleUnderlineTimesNewRoman1">
    <w:name w:val="Style Underline + Times New Roman1"/>
    <w:link w:val="StyleUnderlineTimesNewRoman1Char"/>
    <w:rsid w:val="004809C3"/>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4809C3"/>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4809C3"/>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4809C3"/>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4809C3"/>
    <w:rPr>
      <w:rFonts w:eastAsia="MS Mincho"/>
    </w:rPr>
  </w:style>
  <w:style w:type="character" w:customStyle="1" w:styleId="StyleStyleCardTextLeft-075Right0Char">
    <w:name w:val="Style Style Card Text + Left:  -0.75&quot; + Right:  0&quot; Char"/>
    <w:link w:val="StyleStyleCardTextLeft-075Right0"/>
    <w:rsid w:val="004809C3"/>
    <w:rPr>
      <w:rFonts w:ascii="Times New Roman" w:eastAsia="MS Mincho" w:hAnsi="Times New Roman" w:cs="Times New Roman"/>
      <w:sz w:val="22"/>
    </w:rPr>
  </w:style>
  <w:style w:type="character" w:customStyle="1" w:styleId="CharChar61">
    <w:name w:val="Char Char61"/>
    <w:rsid w:val="004809C3"/>
    <w:rPr>
      <w:rFonts w:cs="Arial"/>
      <w:bCs/>
      <w:sz w:val="16"/>
      <w:szCs w:val="26"/>
      <w:lang w:val="en-US" w:eastAsia="en-US" w:bidi="ar-SA"/>
    </w:rPr>
  </w:style>
  <w:style w:type="character" w:customStyle="1" w:styleId="ListBulletChar">
    <w:name w:val="List Bullet Char"/>
    <w:link w:val="ListBullet"/>
    <w:uiPriority w:val="99"/>
    <w:rsid w:val="004809C3"/>
    <w:rPr>
      <w:rFonts w:ascii="Times New Roman" w:eastAsia="Calibri" w:hAnsi="Times New Roman" w:cs="Times New Roman"/>
      <w:sz w:val="22"/>
    </w:rPr>
  </w:style>
  <w:style w:type="paragraph" w:customStyle="1" w:styleId="subhead10">
    <w:name w:val="subhead1"/>
    <w:basedOn w:val="Normal"/>
    <w:uiPriority w:val="99"/>
    <w:rsid w:val="004809C3"/>
    <w:pPr>
      <w:spacing w:before="100" w:beforeAutospacing="1" w:after="100" w:afterAutospacing="1"/>
    </w:pPr>
    <w:rPr>
      <w:rFonts w:ascii="Georgia" w:eastAsia="Times New Roman" w:hAnsi="Georgia"/>
      <w:sz w:val="24"/>
    </w:rPr>
  </w:style>
  <w:style w:type="character" w:customStyle="1" w:styleId="styledate0">
    <w:name w:val="styledate"/>
    <w:rsid w:val="004809C3"/>
  </w:style>
  <w:style w:type="character" w:customStyle="1" w:styleId="BoldandUnderlineChar1">
    <w:name w:val="Bold and Underline Char1"/>
    <w:rsid w:val="004809C3"/>
    <w:rPr>
      <w:b/>
      <w:szCs w:val="24"/>
      <w:u w:val="single"/>
      <w:lang w:val="en-US" w:eastAsia="en-US" w:bidi="ar-SA"/>
    </w:rPr>
  </w:style>
  <w:style w:type="character" w:customStyle="1" w:styleId="BoldandUnderlineChar1Char2">
    <w:name w:val="Bold and Underline Char1 Char2"/>
    <w:rsid w:val="004809C3"/>
    <w:rPr>
      <w:b/>
      <w:szCs w:val="24"/>
      <w:u w:val="single"/>
      <w:lang w:val="en-US" w:eastAsia="en-US" w:bidi="ar-SA"/>
    </w:rPr>
  </w:style>
  <w:style w:type="character" w:customStyle="1" w:styleId="BoldandUnderlineCharChar1">
    <w:name w:val="Bold and Underline Char Char1"/>
    <w:rsid w:val="004809C3"/>
    <w:rPr>
      <w:b/>
      <w:szCs w:val="24"/>
      <w:u w:val="single"/>
      <w:lang w:val="en-US" w:eastAsia="en-US" w:bidi="ar-SA"/>
    </w:rPr>
  </w:style>
  <w:style w:type="character" w:customStyle="1" w:styleId="BoldandUnderlineChar6">
    <w:name w:val="Bold and Underline Char6"/>
    <w:rsid w:val="004809C3"/>
    <w:rPr>
      <w:b/>
      <w:szCs w:val="24"/>
      <w:u w:val="single"/>
      <w:lang w:val="en-US" w:eastAsia="en-US" w:bidi="ar-SA"/>
    </w:rPr>
  </w:style>
  <w:style w:type="paragraph" w:customStyle="1" w:styleId="abstract">
    <w:name w:val="abstract"/>
    <w:basedOn w:val="Normal"/>
    <w:uiPriority w:val="99"/>
    <w:rsid w:val="004809C3"/>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4809C3"/>
    <w:rPr>
      <w:rFonts w:ascii="Georgia" w:eastAsia="Times New Roman" w:hAnsi="Georgia"/>
      <w:b/>
      <w:bCs/>
      <w:u w:val="single"/>
    </w:rPr>
  </w:style>
  <w:style w:type="character" w:customStyle="1" w:styleId="StyleUnderlineChar11ptBold2Char">
    <w:name w:val="Style Underline Char + 11 pt Bold2 Char"/>
    <w:link w:val="StyleUnderlineChar11ptBold2"/>
    <w:rsid w:val="004809C3"/>
    <w:rPr>
      <w:rFonts w:ascii="Georgia" w:eastAsia="Times New Roman" w:hAnsi="Georgia" w:cs="Times New Roman"/>
      <w:b/>
      <w:bCs/>
      <w:sz w:val="22"/>
      <w:u w:val="single"/>
    </w:rPr>
  </w:style>
  <w:style w:type="paragraph" w:customStyle="1" w:styleId="StyleStyleUnderlineTimesNewRoman11pt">
    <w:name w:val="Style Style Underline + Times New Roman + 11 pt"/>
    <w:basedOn w:val="Normal"/>
    <w:link w:val="StyleStyleUnderlineTimesNewRoman11ptChar"/>
    <w:rsid w:val="004809C3"/>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4809C3"/>
    <w:rPr>
      <w:rFonts w:ascii="Georgia" w:eastAsia="Times New Roman" w:hAnsi="Georgia" w:cs="Times New Roman"/>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4809C3"/>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4809C3"/>
    <w:rPr>
      <w:rFonts w:ascii="Georgia" w:eastAsia="Times New Roman" w:hAnsi="Georgia" w:cs="Times New Roman"/>
      <w:sz w:val="22"/>
      <w:u w:val="single"/>
    </w:rPr>
  </w:style>
  <w:style w:type="character" w:customStyle="1" w:styleId="style13">
    <w:name w:val="style1"/>
    <w:rsid w:val="004809C3"/>
  </w:style>
  <w:style w:type="character" w:customStyle="1" w:styleId="pmtermsel">
    <w:name w:val="pmtermsel"/>
    <w:rsid w:val="004809C3"/>
  </w:style>
  <w:style w:type="character" w:customStyle="1" w:styleId="showipapr">
    <w:name w:val="show_ipapr"/>
    <w:rsid w:val="004809C3"/>
  </w:style>
  <w:style w:type="character" w:customStyle="1" w:styleId="dnindex">
    <w:name w:val="dnindex"/>
    <w:rsid w:val="004809C3"/>
  </w:style>
  <w:style w:type="character" w:customStyle="1" w:styleId="23">
    <w:name w:val="23"/>
    <w:rsid w:val="004809C3"/>
    <w:rPr>
      <w:rFonts w:ascii="Times New Roman" w:hAnsi="Times New Roman" w:cs="Arial"/>
      <w:bCs/>
      <w:sz w:val="20"/>
      <w:u w:val="single"/>
      <w:lang w:val="en-US" w:eastAsia="en-US" w:bidi="ar-SA"/>
    </w:rPr>
  </w:style>
  <w:style w:type="character" w:customStyle="1" w:styleId="33">
    <w:name w:val="33"/>
    <w:rsid w:val="004809C3"/>
    <w:rPr>
      <w:rFonts w:ascii="Times New Roman" w:hAnsi="Times New Roman" w:cs="Arial"/>
      <w:b/>
      <w:bCs/>
      <w:sz w:val="20"/>
      <w:u w:val="single"/>
      <w:lang w:val="en-US" w:eastAsia="en-US" w:bidi="ar-SA"/>
    </w:rPr>
  </w:style>
  <w:style w:type="character" w:customStyle="1" w:styleId="55">
    <w:name w:val="55"/>
    <w:rsid w:val="004809C3"/>
    <w:rPr>
      <w:rFonts w:cs="Arial"/>
      <w:bCs/>
      <w:sz w:val="20"/>
      <w:u w:val="single"/>
      <w:lang w:val="en-US" w:eastAsia="en-US" w:bidi="ar-SA"/>
    </w:rPr>
  </w:style>
  <w:style w:type="character" w:customStyle="1" w:styleId="authoraffil">
    <w:name w:val="authoraffil"/>
    <w:rsid w:val="004809C3"/>
  </w:style>
  <w:style w:type="character" w:customStyle="1" w:styleId="CharChar8">
    <w:name w:val="Char Char8"/>
    <w:rsid w:val="004809C3"/>
    <w:rPr>
      <w:rFonts w:ascii="Georgia" w:eastAsia="Times New Roman" w:hAnsi="Georgia"/>
      <w:b/>
      <w:bCs/>
      <w:sz w:val="30"/>
      <w:szCs w:val="28"/>
      <w:u w:val="single"/>
    </w:rPr>
  </w:style>
  <w:style w:type="character" w:customStyle="1" w:styleId="FontStyle13">
    <w:name w:val="Font Style13"/>
    <w:uiPriority w:val="99"/>
    <w:rsid w:val="004809C3"/>
    <w:rPr>
      <w:rFonts w:ascii="Constantia" w:hAnsi="Constantia" w:cs="Constantia"/>
      <w:sz w:val="18"/>
      <w:szCs w:val="18"/>
    </w:rPr>
  </w:style>
  <w:style w:type="character" w:customStyle="1" w:styleId="TagsCharCharCharChar">
    <w:name w:val="Tags Char Char Char Char"/>
    <w:rsid w:val="004809C3"/>
    <w:rPr>
      <w:rFonts w:ascii="Times New Roman" w:eastAsia="Times New Roman" w:hAnsi="Times New Roman" w:cs="Times New Roman"/>
      <w:b/>
      <w:sz w:val="24"/>
      <w:szCs w:val="24"/>
    </w:rPr>
  </w:style>
  <w:style w:type="character" w:customStyle="1" w:styleId="Citation1Char">
    <w:name w:val="Citation1 Char"/>
    <w:link w:val="Citation10"/>
    <w:locked/>
    <w:rsid w:val="004809C3"/>
    <w:rPr>
      <w:rFonts w:ascii="Georgia" w:hAnsi="Georgia"/>
      <w:b/>
      <w:u w:val="single"/>
    </w:rPr>
  </w:style>
  <w:style w:type="paragraph" w:customStyle="1" w:styleId="Citation10">
    <w:name w:val="Citation1"/>
    <w:basedOn w:val="Normal"/>
    <w:link w:val="Citation1Char"/>
    <w:qFormat/>
    <w:rsid w:val="004809C3"/>
    <w:rPr>
      <w:rFonts w:ascii="Georgia" w:hAnsi="Georgia" w:cstheme="minorBidi"/>
      <w:b/>
      <w:sz w:val="24"/>
      <w:u w:val="single"/>
    </w:rPr>
  </w:style>
  <w:style w:type="character" w:customStyle="1" w:styleId="TaglineChar">
    <w:name w:val="Tagline Char"/>
    <w:link w:val="Tagline2"/>
    <w:locked/>
    <w:rsid w:val="004809C3"/>
    <w:rPr>
      <w:rFonts w:ascii="Georgia" w:hAnsi="Georgia"/>
      <w:b/>
    </w:rPr>
  </w:style>
  <w:style w:type="paragraph" w:customStyle="1" w:styleId="Tagline2">
    <w:name w:val="Tagline"/>
    <w:basedOn w:val="Normal"/>
    <w:link w:val="TaglineChar"/>
    <w:qFormat/>
    <w:rsid w:val="004809C3"/>
    <w:rPr>
      <w:rFonts w:ascii="Georgia" w:hAnsi="Georgia" w:cstheme="minorBidi"/>
      <w:b/>
      <w:sz w:val="24"/>
    </w:rPr>
  </w:style>
  <w:style w:type="paragraph" w:customStyle="1" w:styleId="StyleLeft021">
    <w:name w:val="Style Left:  0.2&quot;1"/>
    <w:basedOn w:val="Normal"/>
    <w:uiPriority w:val="99"/>
    <w:rsid w:val="004809C3"/>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4809C3"/>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4809C3"/>
    <w:rPr>
      <w:rFonts w:ascii="Georgia" w:eastAsia="Times New Roman" w:hAnsi="Georgia" w:cs="Times New Roman"/>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4809C3"/>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4809C3"/>
    <w:rPr>
      <w:rFonts w:ascii="Georgia" w:eastAsia="Times New Roman" w:hAnsi="Georgia" w:cs="Times New Roman"/>
      <w:sz w:val="22"/>
      <w:u w:val="single"/>
      <w:bdr w:val="single" w:sz="4" w:space="0" w:color="auto"/>
    </w:rPr>
  </w:style>
  <w:style w:type="character" w:customStyle="1" w:styleId="boldcitationChar">
    <w:name w:val="bold citation Char"/>
    <w:rsid w:val="004809C3"/>
    <w:rPr>
      <w:rFonts w:ascii="Arial" w:hAnsi="Arial"/>
      <w:b/>
      <w:sz w:val="28"/>
      <w:szCs w:val="24"/>
      <w:u w:val="thick"/>
      <w:lang w:val="en-US" w:eastAsia="en-US" w:bidi="ar-SA"/>
    </w:rPr>
  </w:style>
  <w:style w:type="paragraph" w:customStyle="1" w:styleId="BlockTitle20">
    <w:name w:val="Block Title #2"/>
    <w:basedOn w:val="Normal"/>
    <w:uiPriority w:val="99"/>
    <w:rsid w:val="004809C3"/>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4809C3"/>
    <w:rPr>
      <w:rFonts w:ascii="Georgia" w:hAnsi="Georgia"/>
      <w:b/>
    </w:rPr>
  </w:style>
  <w:style w:type="character" w:customStyle="1" w:styleId="BoldunderlineChar3">
    <w:name w:val="Bold/underline Char"/>
    <w:rsid w:val="004809C3"/>
    <w:rPr>
      <w:rFonts w:eastAsia="SimSun"/>
      <w:b/>
      <w:noProof w:val="0"/>
      <w:sz w:val="24"/>
      <w:szCs w:val="24"/>
      <w:u w:val="single"/>
      <w:lang w:val="en-US" w:eastAsia="zh-CN" w:bidi="ar-SA"/>
    </w:rPr>
  </w:style>
  <w:style w:type="character" w:customStyle="1" w:styleId="underlinetextchar0">
    <w:name w:val="underlinetextchar"/>
    <w:rsid w:val="004809C3"/>
  </w:style>
  <w:style w:type="character" w:customStyle="1" w:styleId="boldciteChar1">
    <w:name w:val="bold cite Char1"/>
    <w:rsid w:val="004809C3"/>
    <w:rPr>
      <w:b/>
      <w:sz w:val="28"/>
      <w:u w:val="thick" w:color="000000"/>
    </w:rPr>
  </w:style>
  <w:style w:type="character" w:customStyle="1" w:styleId="tagCharCharChar1">
    <w:name w:val="tag Char Char Char1"/>
    <w:rsid w:val="004809C3"/>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4809C3"/>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4809C3"/>
    <w:rPr>
      <w:rFonts w:ascii="Times New Roman" w:hAnsi="Times New Roman" w:cs="Times New Roman"/>
      <w:sz w:val="18"/>
      <w:szCs w:val="18"/>
    </w:rPr>
  </w:style>
  <w:style w:type="character" w:customStyle="1" w:styleId="bylines">
    <w:name w:val="bylines"/>
    <w:basedOn w:val="DefaultParagraphFont"/>
    <w:rsid w:val="004809C3"/>
  </w:style>
  <w:style w:type="character" w:customStyle="1" w:styleId="StyleStyleBoldUnderlineUnderlineIntenseEmphasis1apple-style-2">
    <w:name w:val="Style Style Bold UnderlineUnderlineIntense Emphasis1apple-style-...2"/>
    <w:basedOn w:val="DefaultParagraphFont"/>
    <w:rsid w:val="004809C3"/>
    <w:rPr>
      <w:b w:val="0"/>
      <w:bCs/>
      <w:sz w:val="22"/>
      <w:u w:val="single"/>
    </w:rPr>
  </w:style>
  <w:style w:type="character" w:customStyle="1" w:styleId="FontStyle57">
    <w:name w:val="Font Style57"/>
    <w:rsid w:val="004809C3"/>
    <w:rPr>
      <w:rFonts w:ascii="Georgia" w:hAnsi="Georgia" w:cs="Georgia"/>
      <w:b/>
      <w:bCs/>
      <w:sz w:val="14"/>
      <w:szCs w:val="14"/>
    </w:rPr>
  </w:style>
  <w:style w:type="character" w:customStyle="1" w:styleId="FontStyle89">
    <w:name w:val="Font Style89"/>
    <w:rsid w:val="004809C3"/>
    <w:rPr>
      <w:rFonts w:ascii="Times New Roman" w:hAnsi="Times New Roman" w:cs="Times New Roman"/>
      <w:b/>
      <w:bCs/>
      <w:smallCaps/>
      <w:spacing w:val="40"/>
      <w:sz w:val="16"/>
      <w:szCs w:val="16"/>
    </w:rPr>
  </w:style>
  <w:style w:type="character" w:customStyle="1" w:styleId="style3Char0">
    <w:name w:val="style 3 Char"/>
    <w:rsid w:val="004809C3"/>
    <w:rPr>
      <w:sz w:val="18"/>
      <w:szCs w:val="24"/>
      <w:lang w:val="en-US" w:eastAsia="en-US" w:bidi="ar-SA"/>
    </w:rPr>
  </w:style>
  <w:style w:type="paragraph" w:customStyle="1" w:styleId="003Cite">
    <w:name w:val="003Cite"/>
    <w:basedOn w:val="Normal"/>
    <w:qFormat/>
    <w:rsid w:val="004809C3"/>
    <w:rPr>
      <w:rFonts w:eastAsia="Calibri"/>
      <w:sz w:val="16"/>
      <w:szCs w:val="16"/>
    </w:rPr>
  </w:style>
  <w:style w:type="paragraph" w:customStyle="1" w:styleId="NormalBold">
    <w:name w:val="Normal + Bold"/>
    <w:aliases w:val="Double Underline"/>
    <w:basedOn w:val="Normal"/>
    <w:link w:val="NormalBoldChar"/>
    <w:rsid w:val="004809C3"/>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4809C3"/>
    <w:rPr>
      <w:rFonts w:ascii="Georgia" w:hAnsi="Georgia" w:cs="Times New Roman"/>
      <w:b/>
      <w:color w:val="000000"/>
      <w:sz w:val="22"/>
      <w:u w:val="single"/>
    </w:rPr>
  </w:style>
  <w:style w:type="character" w:customStyle="1" w:styleId="BlockHeadingsChar1">
    <w:name w:val="Block Headings Char1"/>
    <w:rsid w:val="004809C3"/>
    <w:rPr>
      <w:b/>
      <w:caps/>
    </w:rPr>
  </w:style>
  <w:style w:type="character" w:customStyle="1" w:styleId="FontStyle170">
    <w:name w:val="Font Style170"/>
    <w:uiPriority w:val="99"/>
    <w:rsid w:val="004809C3"/>
    <w:rPr>
      <w:rFonts w:ascii="Bookman Old Style" w:hAnsi="Bookman Old Style" w:cs="Bookman Old Style"/>
      <w:sz w:val="16"/>
      <w:szCs w:val="16"/>
    </w:rPr>
  </w:style>
  <w:style w:type="character" w:customStyle="1" w:styleId="FontStyle17">
    <w:name w:val="Font Style17"/>
    <w:uiPriority w:val="99"/>
    <w:rsid w:val="004809C3"/>
    <w:rPr>
      <w:rFonts w:ascii="Book Antiqua" w:hAnsi="Book Antiqua" w:cs="Book Antiqua"/>
      <w:i/>
      <w:iCs/>
      <w:spacing w:val="10"/>
      <w:sz w:val="22"/>
      <w:szCs w:val="22"/>
    </w:rPr>
  </w:style>
  <w:style w:type="character" w:customStyle="1" w:styleId="c-mrkdwnhighlight">
    <w:name w:val="c-mrkdwn__highlight"/>
    <w:basedOn w:val="DefaultParagraphFont"/>
    <w:rsid w:val="004809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uzzik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21</Pages>
  <Words>14765</Words>
  <Characters>84163</Characters>
  <Application>Microsoft Office Word</Application>
  <DocSecurity>0</DocSecurity>
  <Lines>701</Lines>
  <Paragraphs>197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98731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23MuzziKhan</cp:lastModifiedBy>
  <cp:revision>4</cp:revision>
  <dcterms:created xsi:type="dcterms:W3CDTF">2022-01-28T21:05:00Z</dcterms:created>
  <dcterms:modified xsi:type="dcterms:W3CDTF">2022-01-28T21:37:00Z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