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EE31B" w14:textId="2E44A9DE" w:rsidR="002313B1" w:rsidRDefault="002313B1" w:rsidP="002313B1">
      <w:pPr>
        <w:pStyle w:val="Heading2"/>
      </w:pPr>
      <w:r>
        <w:t>1AC</w:t>
      </w:r>
    </w:p>
    <w:p w14:paraId="3DAD00B5" w14:textId="20FB4225" w:rsidR="004809C3" w:rsidRPr="008503B9" w:rsidRDefault="004809C3" w:rsidP="004809C3">
      <w:pPr>
        <w:pStyle w:val="Heading4"/>
        <w:rPr>
          <w:u w:val="single"/>
        </w:rPr>
      </w:pPr>
      <w:r>
        <w:t>Plan — The Appropriation of outer space by private entities</w:t>
      </w:r>
      <w:r w:rsidR="009D7E80">
        <w:t xml:space="preserve"> </w:t>
      </w:r>
      <w:r>
        <w:t xml:space="preserve">is unjust </w:t>
      </w:r>
    </w:p>
    <w:p w14:paraId="5D8B223A" w14:textId="77777777" w:rsidR="004809C3" w:rsidRPr="004809C3" w:rsidRDefault="004809C3" w:rsidP="004809C3"/>
    <w:p w14:paraId="09DB7FDE" w14:textId="77777777" w:rsidR="002313B1" w:rsidRPr="008D2860" w:rsidRDefault="002313B1" w:rsidP="002313B1">
      <w:pPr>
        <w:pStyle w:val="Heading3"/>
      </w:pPr>
      <w:r>
        <w:lastRenderedPageBreak/>
        <w:t>Mining</w:t>
      </w:r>
    </w:p>
    <w:p w14:paraId="44C52132" w14:textId="77777777" w:rsidR="002313B1" w:rsidRDefault="002313B1" w:rsidP="002313B1">
      <w:pPr>
        <w:pStyle w:val="Heading4"/>
      </w:pPr>
      <w:r>
        <w:t xml:space="preserve">Status Quo Space mining causes </w:t>
      </w:r>
      <w:r>
        <w:rPr>
          <w:u w:val="single"/>
        </w:rPr>
        <w:t>deregulation</w:t>
      </w:r>
      <w:r>
        <w:t xml:space="preserve"> globally – multilateralism solves. </w:t>
      </w:r>
    </w:p>
    <w:p w14:paraId="599741D2" w14:textId="77777777" w:rsidR="002313B1" w:rsidRPr="00240D00" w:rsidRDefault="002313B1" w:rsidP="002313B1">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AC4FA25" w14:textId="58EFE3AD" w:rsidR="002313B1" w:rsidRDefault="002313B1" w:rsidP="002313B1">
      <w:pPr>
        <w:rPr>
          <w:rStyle w:val="StyleUnderlin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107C42">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7184906" w14:textId="77777777" w:rsidR="004D5F8B" w:rsidRDefault="004D5F8B" w:rsidP="004D5F8B">
      <w:pPr>
        <w:pStyle w:val="Heading4"/>
      </w:pPr>
      <w:r>
        <w:t xml:space="preserve">It trades off with multilateral mining which avoids conflict and debris. </w:t>
      </w:r>
    </w:p>
    <w:p w14:paraId="49B62D31" w14:textId="77777777" w:rsidR="004D5F8B" w:rsidRPr="00240D00" w:rsidRDefault="004D5F8B" w:rsidP="004D5F8B">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05FE47E1" w14:textId="6328E591" w:rsidR="004D5F8B" w:rsidRPr="004D5F8B" w:rsidRDefault="004D5F8B" w:rsidP="002313B1">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240D00">
        <w:rPr>
          <w:sz w:val="10"/>
        </w:rPr>
        <w:t>Before becoming a science communicator, I</w:t>
      </w:r>
      <w:proofErr w:type="gramEnd"/>
      <w:r w:rsidRPr="00240D00">
        <w:rPr>
          <w:sz w:val="10"/>
        </w:rPr>
        <w:t xml:space="preserve"> worked for 15 years researching the evolution of galaxies, the properties of dark matter, and the expansion of the universe. From that perspective, the distance from us to the asteroid belt is </w:t>
      </w:r>
      <w:proofErr w:type="gramStart"/>
      <w:r w:rsidRPr="00240D00">
        <w:rPr>
          <w:sz w:val="10"/>
        </w:rPr>
        <w:t>actually rather</w:t>
      </w:r>
      <w:proofErr w:type="gramEnd"/>
      <w:r w:rsidRPr="00240D00">
        <w:rPr>
          <w:sz w:val="10"/>
        </w:rPr>
        <w:t xml:space="preserve">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lastRenderedPageBreak/>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w:t>
      </w:r>
      <w:proofErr w:type="spellStart"/>
      <w:r w:rsidRPr="00240D00">
        <w:rPr>
          <w:sz w:val="10"/>
        </w:rPr>
        <w:t>Gabrynowicz</w:t>
      </w:r>
      <w:proofErr w:type="spellEnd"/>
      <w:r w:rsidRPr="00240D00">
        <w:rPr>
          <w:sz w:val="10"/>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proofErr w:type="gramStart"/>
      <w:r w:rsidRPr="00107C42">
        <w:rPr>
          <w:rStyle w:val="StyleUnderline"/>
          <w:highlight w:val="green"/>
        </w:rPr>
        <w:t>agreement, since</w:t>
      </w:r>
      <w:proofErr w:type="gramEnd"/>
      <w:r w:rsidRPr="00107C42">
        <w:rPr>
          <w:rStyle w:val="StyleUnderline"/>
          <w:highlight w:val="green"/>
        </w:rPr>
        <w:t xml:space="preserv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240D00">
        <w:rPr>
          <w:sz w:val="10"/>
        </w:rPr>
        <w:t>platings</w:t>
      </w:r>
      <w:proofErr w:type="spellEnd"/>
      <w:r w:rsidRPr="00240D00">
        <w:rPr>
          <w:sz w:val="10"/>
        </w:rPr>
        <w:t xml:space="preserve">,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proofErr w:type="gramStart"/>
      <w:r w:rsidRPr="00107C42">
        <w:rPr>
          <w:rStyle w:val="StyleUnderline"/>
          <w:highlight w:val="green"/>
        </w:rPr>
        <w:t>lead</w:t>
      </w:r>
      <w:proofErr w:type="gramEnd"/>
      <w:r w:rsidRPr="00107C42">
        <w:rPr>
          <w:rStyle w:val="StyleUnderline"/>
          <w:highlight w:val="green"/>
        </w:rPr>
        <w:t xml:space="preserve">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w:t>
      </w:r>
      <w:proofErr w:type="gramStart"/>
      <w:r w:rsidRPr="00240D00">
        <w:rPr>
          <w:sz w:val="10"/>
        </w:rPr>
        <w:t>research, and</w:t>
      </w:r>
      <w:proofErr w:type="gramEnd"/>
      <w:r w:rsidRPr="00240D00">
        <w:rPr>
          <w:sz w:val="10"/>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1BD23A7" w14:textId="77777777" w:rsidR="002313B1" w:rsidRDefault="002313B1" w:rsidP="002313B1">
      <w:pPr>
        <w:pStyle w:val="Heading4"/>
      </w:pPr>
      <w:r>
        <w:t xml:space="preserve">Dangerous mining greatly increases space debris. </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0ECD04C" w14:textId="67FFBC83" w:rsidR="004D5F8B" w:rsidRPr="004D5F8B" w:rsidRDefault="002313B1" w:rsidP="002313B1">
      <w:pPr>
        <w:rPr>
          <w:u w:val="singl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proofErr w:type="spellStart"/>
      <w:r w:rsidRPr="00107C42">
        <w:rPr>
          <w:rStyle w:val="StyleUnderline"/>
          <w:highlight w:val="green"/>
        </w:rPr>
        <w:t>defence</w:t>
      </w:r>
      <w:proofErr w:type="spellEnd"/>
      <w:r w:rsidRPr="00107C42">
        <w:rPr>
          <w:rStyle w:val="StyleUnderline"/>
          <w:highlight w:val="green"/>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w:t>
      </w:r>
      <w:r w:rsidRPr="00364AB4">
        <w:rPr>
          <w:rStyle w:val="StyleUnderline"/>
        </w:rPr>
        <w:lastRenderedPageBreak/>
        <w:t>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124D7AE2" w14:textId="77777777" w:rsidR="002313B1" w:rsidRPr="00DF65BB" w:rsidRDefault="002313B1" w:rsidP="002313B1">
      <w:pPr>
        <w:pStyle w:val="Heading4"/>
        <w:rPr>
          <w:iCs/>
        </w:rPr>
      </w:pPr>
      <w:r>
        <w:t xml:space="preserve">Asteroid Clusters makes collisions </w:t>
      </w:r>
      <w:r w:rsidRPr="00977E14">
        <w:rPr>
          <w:iCs/>
          <w:u w:val="single"/>
        </w:rPr>
        <w:t xml:space="preserve">uniquely </w:t>
      </w:r>
      <w:proofErr w:type="gramStart"/>
      <w:r w:rsidRPr="00977E14">
        <w:rPr>
          <w:iCs/>
          <w:u w:val="single"/>
        </w:rPr>
        <w:t>likely</w:t>
      </w:r>
      <w:proofErr w:type="gramEnd"/>
      <w:r>
        <w:rPr>
          <w:i/>
        </w:rPr>
        <w:t xml:space="preserve"> </w:t>
      </w:r>
      <w:r>
        <w:t xml:space="preserve">and </w:t>
      </w:r>
      <w:r w:rsidRPr="00DF65BB">
        <w:t>the risk is understated</w:t>
      </w:r>
    </w:p>
    <w:p w14:paraId="416FFDCD" w14:textId="77777777" w:rsidR="002313B1" w:rsidRPr="00240D00" w:rsidRDefault="002313B1" w:rsidP="002313B1">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0068892D" w14:textId="77777777" w:rsidR="002313B1" w:rsidRPr="00240D00" w:rsidRDefault="002313B1" w:rsidP="002313B1">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D00">
        <w:rPr>
          <w:sz w:val="14"/>
        </w:rPr>
        <w:t>all of</w:t>
      </w:r>
      <w:proofErr w:type="gramEnd"/>
      <w:r w:rsidRPr="00240D00">
        <w:rPr>
          <w:sz w:val="14"/>
        </w:rPr>
        <w:t xml:space="preserve">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proofErr w:type="gramStart"/>
      <w:r w:rsidRPr="00107C42">
        <w:rPr>
          <w:rStyle w:val="StyleUnderline"/>
          <w:highlight w:val="green"/>
        </w:rPr>
        <w:t xml:space="preserve">all </w:t>
      </w:r>
      <w:r w:rsidRPr="00163783">
        <w:rPr>
          <w:rStyle w:val="StyleUnderline"/>
        </w:rPr>
        <w:t>of</w:t>
      </w:r>
      <w:proofErr w:type="gramEnd"/>
      <w:r w:rsidRPr="00163783">
        <w:rPr>
          <w:rStyle w:val="StyleUnderline"/>
        </w:rPr>
        <w:t xml:space="preserve">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D00">
        <w:rPr>
          <w:sz w:val="14"/>
        </w:rPr>
        <w:t>JSpOC</w:t>
      </w:r>
      <w:proofErr w:type="spellEnd"/>
      <w:r w:rsidRPr="00240D00">
        <w:rPr>
          <w:sz w:val="14"/>
        </w:rPr>
        <w:t xml:space="preserve">. I have been monitoring the interaction dynamics between the SL-16 population in the 820- 865km altitude region for the last nine months. </w:t>
      </w:r>
    </w:p>
    <w:p w14:paraId="456345CF" w14:textId="77777777" w:rsidR="002313B1" w:rsidRPr="00DF65BB" w:rsidRDefault="002313B1" w:rsidP="002313B1">
      <w:pPr>
        <w:pStyle w:val="Heading4"/>
        <w:rPr>
          <w:rFonts w:cs="Arial"/>
        </w:rPr>
      </w:pPr>
      <w:r>
        <w:rPr>
          <w:rFonts w:cs="Arial"/>
        </w:rPr>
        <w:t xml:space="preserve">Debris would cascade — causes </w:t>
      </w:r>
      <w:r>
        <w:rPr>
          <w:rFonts w:cs="Arial"/>
          <w:u w:val="single"/>
        </w:rPr>
        <w:t>global</w:t>
      </w:r>
      <w:r>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240D00" w:rsidRDefault="002313B1" w:rsidP="002313B1">
      <w:pPr>
        <w:rPr>
          <w:sz w:val="10"/>
        </w:rPr>
      </w:pPr>
      <w:r w:rsidRPr="00240D00">
        <w:rPr>
          <w:sz w:val="10"/>
        </w:rPr>
        <w:lastRenderedPageBreak/>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 xml:space="preserve">Imagine a world that suddenly loses </w:t>
      </w:r>
      <w:proofErr w:type="gramStart"/>
      <w:r w:rsidRPr="00107C42">
        <w:rPr>
          <w:rStyle w:val="StyleUnderline"/>
          <w:highlight w:val="green"/>
        </w:rPr>
        <w:t>all</w:t>
      </w:r>
      <w:r w:rsidRPr="00163783">
        <w:rPr>
          <w:rStyle w:val="StyleUnderline"/>
        </w:rPr>
        <w:t xml:space="preserve"> of</w:t>
      </w:r>
      <w:proofErr w:type="gramEnd"/>
      <w:r w:rsidRPr="00163783">
        <w:rPr>
          <w:rStyle w:val="StyleUnderline"/>
        </w:rPr>
        <w:t xml:space="preserve">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proofErr w:type="gramStart"/>
      <w:r w:rsidRPr="00107C42">
        <w:rPr>
          <w:rStyle w:val="StyleUnderline"/>
          <w:highlight w:val="green"/>
        </w:rPr>
        <w:t xml:space="preserve">the </w:t>
      </w:r>
      <w:r w:rsidRPr="00240D00">
        <w:rPr>
          <w:sz w:val="10"/>
        </w:rPr>
        <w:t xml:space="preserve"> </w:t>
      </w:r>
      <w:r w:rsidRPr="00C50116">
        <w:t>crippling</w:t>
      </w:r>
      <w:proofErr w:type="gramEnd"/>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D00">
        <w:rPr>
          <w:sz w:val="10"/>
        </w:rPr>
        <w:t>these spacecraft</w:t>
      </w:r>
      <w:proofErr w:type="gramEnd"/>
      <w:r w:rsidRPr="00240D00">
        <w:rPr>
          <w:sz w:val="10"/>
        </w:rPr>
        <w:t xml:space="preserve">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proofErr w:type="spellStart"/>
      <w:r w:rsidRPr="00240D00">
        <w:rPr>
          <w:sz w:val="10"/>
        </w:rPr>
        <w:t>Telestar</w:t>
      </w:r>
      <w:proofErr w:type="spellEnd"/>
      <w:r w:rsidRPr="00240D00">
        <w:rPr>
          <w:sz w:val="10"/>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D00">
        <w:rPr>
          <w:sz w:val="10"/>
        </w:rPr>
        <w:t>ali</w:t>
      </w:r>
      <w:proofErr w:type="spellEnd"/>
      <w:r w:rsidRPr="00240D00">
        <w:rPr>
          <w:sz w:val="10"/>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D00">
        <w:rPr>
          <w:sz w:val="10"/>
        </w:rPr>
        <w:t>a large number of</w:t>
      </w:r>
      <w:proofErr w:type="gramEnd"/>
      <w:r w:rsidRPr="00240D00">
        <w:rPr>
          <w:sz w:val="10"/>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D00">
        <w:rPr>
          <w:sz w:val="10"/>
        </w:rPr>
        <w:t>days</w:t>
      </w:r>
      <w:proofErr w:type="gramEnd"/>
      <w:r w:rsidRPr="00240D00">
        <w:rPr>
          <w:sz w:val="10"/>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D00">
        <w:rPr>
          <w:sz w:val="10"/>
        </w:rPr>
        <w:t>Figure !</w:t>
      </w:r>
      <w:proofErr w:type="gramEnd"/>
      <w:r w:rsidRPr="00240D00">
        <w:rPr>
          <w:sz w:val="10"/>
        </w:rPr>
        <w:t xml:space="preserve">.1 shows a satellite image of Hurricane Ivan approaching the Alabama Gulf coast in 2004. Without this type of information, evacuation warnings would have to be given more generally, resulting in needless </w:t>
      </w:r>
      <w:proofErr w:type="gramStart"/>
      <w:r w:rsidRPr="00240D00">
        <w:rPr>
          <w:sz w:val="10"/>
        </w:rPr>
        <w:t>evacuations</w:t>
      </w:r>
      <w:proofErr w:type="gramEnd"/>
      <w:r w:rsidRPr="00240D00">
        <w:rPr>
          <w:sz w:val="10"/>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xml:space="preserve">, a network of 24-32 satellites in medium-Earth </w:t>
      </w:r>
      <w:proofErr w:type="gramStart"/>
      <w:r w:rsidRPr="00240D00">
        <w:rPr>
          <w:sz w:val="10"/>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5DA1B571" w14:textId="77777777" w:rsidR="002313B1" w:rsidRPr="00DF65BB" w:rsidRDefault="002313B1" w:rsidP="002313B1">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1FBAA2C5" w14:textId="77777777" w:rsidR="002313B1" w:rsidRPr="00240D00" w:rsidRDefault="002313B1" w:rsidP="002313B1">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56031690" w14:textId="77777777" w:rsidR="002313B1" w:rsidRPr="00745FA8" w:rsidRDefault="002313B1" w:rsidP="002313B1">
      <w:pPr>
        <w:rPr>
          <w:szCs w:val="18"/>
          <w:u w:val="single"/>
        </w:rPr>
      </w:pPr>
      <w:r w:rsidRPr="00240D00">
        <w:rPr>
          <w:sz w:val="14"/>
          <w:szCs w:val="18"/>
        </w:rPr>
        <w:lastRenderedPageBreak/>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proofErr w:type="gramStart"/>
      <w:r w:rsidRPr="00BB1634">
        <w:rPr>
          <w:rStyle w:val="StyleUnderline"/>
        </w:rPr>
        <w:t>future</w:t>
      </w:r>
      <w:proofErr w:type="gramEnd"/>
      <w:r w:rsidRPr="00BB1634">
        <w:rPr>
          <w:rStyle w:val="StyleUnderline"/>
        </w:rPr>
        <w:t xml:space="preserv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xml:space="preserve">, </w:t>
      </w:r>
      <w:proofErr w:type="gramStart"/>
      <w:r w:rsidRPr="00107C42">
        <w:rPr>
          <w:rStyle w:val="StyleUnderline"/>
          <w:highlight w:val="green"/>
        </w:rPr>
        <w:t>identify</w:t>
      </w:r>
      <w:proofErr w:type="gramEnd"/>
      <w:r w:rsidRPr="00107C42">
        <w:rPr>
          <w:rStyle w:val="StyleUnderline"/>
          <w:highlight w:val="green"/>
        </w:rPr>
        <w:t xml:space="preserve">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240D00">
        <w:rPr>
          <w:sz w:val="14"/>
          <w:szCs w:val="18"/>
        </w:rPr>
        <w:t>programme</w:t>
      </w:r>
      <w:proofErr w:type="spellEnd"/>
      <w:r w:rsidRPr="00240D00">
        <w:rPr>
          <w:sz w:val="14"/>
          <w:szCs w:val="18"/>
        </w:rPr>
        <w:t xml:space="preserv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240D00">
        <w:rPr>
          <w:sz w:val="14"/>
          <w:szCs w:val="18"/>
        </w:rPr>
        <w:t>programme’s</w:t>
      </w:r>
      <w:proofErr w:type="spellEnd"/>
      <w:r w:rsidRPr="00240D00">
        <w:rPr>
          <w:sz w:val="14"/>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w:t>
      </w:r>
      <w:proofErr w:type="spellStart"/>
      <w:r w:rsidRPr="00240D00">
        <w:rPr>
          <w:sz w:val="14"/>
          <w:szCs w:val="18"/>
        </w:rPr>
        <w:t>programme</w:t>
      </w:r>
      <w:proofErr w:type="spellEnd"/>
      <w:r w:rsidRPr="00240D00">
        <w:rPr>
          <w:sz w:val="14"/>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240D00">
        <w:rPr>
          <w:sz w:val="14"/>
          <w:szCs w:val="18"/>
        </w:rPr>
        <w:t>behaviour</w:t>
      </w:r>
      <w:proofErr w:type="spellEnd"/>
      <w:r w:rsidRPr="00240D00">
        <w:rPr>
          <w:sz w:val="14"/>
          <w:szCs w:val="18"/>
        </w:rPr>
        <w:t xml:space="preserve"> and health of the oceans, but it has a wide range of abilities. It flies </w:t>
      </w:r>
      <w:proofErr w:type="gramStart"/>
      <w:r w:rsidRPr="00240D00">
        <w:rPr>
          <w:sz w:val="14"/>
          <w:szCs w:val="18"/>
        </w:rPr>
        <w:t>in formation</w:t>
      </w:r>
      <w:proofErr w:type="gramEnd"/>
      <w:r w:rsidRPr="00240D00">
        <w:rPr>
          <w:sz w:val="14"/>
          <w:szCs w:val="18"/>
        </w:rPr>
        <w:t xml:space="preserve">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w:t>
      </w:r>
      <w:proofErr w:type="spellStart"/>
      <w:r w:rsidRPr="00240D00">
        <w:rPr>
          <w:sz w:val="14"/>
          <w:szCs w:val="18"/>
        </w:rPr>
        <w:t>colour</w:t>
      </w:r>
      <w:proofErr w:type="spellEnd"/>
      <w:r w:rsidRPr="00240D00">
        <w:rPr>
          <w:sz w:val="14"/>
          <w:szCs w:val="18"/>
        </w:rPr>
        <w:t xml:space="preserve">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240D00">
        <w:rPr>
          <w:sz w:val="14"/>
          <w:szCs w:val="18"/>
        </w:rPr>
        <w:t>isthe</w:t>
      </w:r>
      <w:proofErr w:type="spellEnd"/>
      <w:r w:rsidRPr="00240D00">
        <w:rPr>
          <w:sz w:val="14"/>
          <w:szCs w:val="18"/>
        </w:rPr>
        <w:t xml:space="preserve"> “most ambitious Earth observation </w:t>
      </w:r>
      <w:proofErr w:type="spellStart"/>
      <w:r w:rsidRPr="00240D00">
        <w:rPr>
          <w:sz w:val="14"/>
          <w:szCs w:val="18"/>
        </w:rPr>
        <w:t>programme</w:t>
      </w:r>
      <w:proofErr w:type="spellEnd"/>
      <w:r w:rsidRPr="00240D00">
        <w:rPr>
          <w:sz w:val="14"/>
          <w:szCs w:val="18"/>
        </w:rPr>
        <w:t xml:space="preserve"> to date,” one that will provide accurate and timely data on the environment, climate change and more</w:t>
      </w:r>
      <w:r w:rsidRPr="00240D00">
        <w:rPr>
          <w:sz w:val="14"/>
        </w:rPr>
        <w:t xml:space="preserve">. </w:t>
      </w:r>
      <w:proofErr w:type="gramStart"/>
      <w:r w:rsidRPr="00DB0C3B">
        <w:rPr>
          <w:rStyle w:val="StyleUnderline"/>
        </w:rPr>
        <w:t>All of</w:t>
      </w:r>
      <w:proofErr w:type="gramEnd"/>
      <w:r w:rsidRPr="00DB0C3B">
        <w:rPr>
          <w:rStyle w:val="StyleUnderline"/>
        </w:rPr>
        <w:t xml:space="preserve">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w:t>
      </w:r>
      <w:proofErr w:type="gramStart"/>
      <w:r w:rsidRPr="00240D00">
        <w:rPr>
          <w:sz w:val="14"/>
          <w:szCs w:val="18"/>
        </w:rPr>
        <w:t>a number of</w:t>
      </w:r>
      <w:proofErr w:type="gramEnd"/>
      <w:r w:rsidRPr="00240D00">
        <w:rPr>
          <w:sz w:val="14"/>
          <w:szCs w:val="18"/>
        </w:rPr>
        <w:t xml:space="preserve"> other missions, including the Deep Space Climate Observatory, which observes the sunlit side of Earth. The latter has eight missions on the books in its Earth Explorer </w:t>
      </w:r>
      <w:proofErr w:type="spellStart"/>
      <w:r w:rsidRPr="00240D00">
        <w:rPr>
          <w:sz w:val="14"/>
          <w:szCs w:val="18"/>
        </w:rPr>
        <w:t>programme</w:t>
      </w:r>
      <w:proofErr w:type="spellEnd"/>
      <w:r w:rsidRPr="00240D00">
        <w:rPr>
          <w:sz w:val="14"/>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 xml:space="preserve">we can </w:t>
      </w:r>
      <w:proofErr w:type="gramStart"/>
      <w:r w:rsidRPr="00107C42">
        <w:rPr>
          <w:rStyle w:val="StyleUnderline"/>
          <w:highlight w:val="green"/>
        </w:rPr>
        <w:t>take action</w:t>
      </w:r>
      <w:proofErr w:type="gramEnd"/>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4F857897" w14:textId="77777777" w:rsidR="002313B1" w:rsidRPr="00DF65BB" w:rsidRDefault="002313B1" w:rsidP="002313B1">
      <w:pPr>
        <w:pStyle w:val="Heading4"/>
      </w:pPr>
      <w:r>
        <w:rPr>
          <w:u w:val="single"/>
        </w:rPr>
        <w:lastRenderedPageBreak/>
        <w:t>Unregulated</w:t>
      </w:r>
      <w:r>
        <w:t xml:space="preserve"> mining causes </w:t>
      </w:r>
      <w:r>
        <w:rPr>
          <w:u w:val="single"/>
        </w:rPr>
        <w:t>space war</w:t>
      </w:r>
      <w:r>
        <w:t xml:space="preserve"> </w:t>
      </w:r>
    </w:p>
    <w:p w14:paraId="4E70105F" w14:textId="77777777" w:rsidR="002313B1" w:rsidRPr="00240D00" w:rsidRDefault="002313B1" w:rsidP="002313B1">
      <w:pPr>
        <w:rPr>
          <w:sz w:val="14"/>
        </w:rPr>
      </w:pPr>
      <w:proofErr w:type="spellStart"/>
      <w:r w:rsidRPr="00240D00">
        <w:rPr>
          <w:sz w:val="14"/>
        </w:rPr>
        <w:t>Fengna</w:t>
      </w:r>
      <w:proofErr w:type="spellEnd"/>
      <w:r w:rsidRPr="00240D00">
        <w:rPr>
          <w:sz w:val="14"/>
        </w:rPr>
        <w:t xml:space="preserve"> </w:t>
      </w:r>
      <w:r w:rsidRPr="00EB6DBC">
        <w:rPr>
          <w:rStyle w:val="Style13ptBold"/>
        </w:rPr>
        <w:t>Xu 20</w:t>
      </w:r>
      <w:r w:rsidRPr="00240D00">
        <w:rPr>
          <w:sz w:val="14"/>
        </w:rPr>
        <w:t xml:space="preserve">, Law School, Xi’an </w:t>
      </w:r>
      <w:proofErr w:type="spellStart"/>
      <w:r w:rsidRPr="00240D00">
        <w:rPr>
          <w:sz w:val="14"/>
        </w:rPr>
        <w:t>Jiaotong</w:t>
      </w:r>
      <w:proofErr w:type="spellEnd"/>
      <w:r w:rsidRPr="00240D00">
        <w:rPr>
          <w:sz w:val="14"/>
        </w:rPr>
        <w:t xml:space="preserve"> University, “The approach to sustainable space mining: issues, challenges, and solutions,” </w:t>
      </w:r>
      <w:proofErr w:type="spellStart"/>
      <w:r w:rsidRPr="00240D00">
        <w:rPr>
          <w:sz w:val="14"/>
        </w:rPr>
        <w:t>Fengna</w:t>
      </w:r>
      <w:proofErr w:type="spellEnd"/>
      <w:r w:rsidRPr="00240D00">
        <w:rPr>
          <w:sz w:val="14"/>
        </w:rPr>
        <w:t xml:space="preserve"> Xu 2020 IOP Conf. Ser.: Mater. Sci. Eng. 738 012014</w:t>
      </w:r>
      <w:r>
        <w:rPr>
          <w:sz w:val="14"/>
        </w:rPr>
        <w:t xml:space="preserve"> </w:t>
      </w:r>
      <w:r w:rsidRPr="00703D19">
        <w:rPr>
          <w:sz w:val="14"/>
        </w:rPr>
        <w:t>https://iopscience.iop.org/article/10.1088/1757-899X/738/1/012014/pdf</w:t>
      </w:r>
    </w:p>
    <w:p w14:paraId="3C30EC58" w14:textId="77777777" w:rsidR="002313B1" w:rsidRPr="00DF65BB" w:rsidRDefault="002313B1" w:rsidP="002313B1">
      <w:pPr>
        <w:rPr>
          <w:b/>
          <w:iCs/>
          <w:u w:val="single"/>
          <w:bdr w:val="single" w:sz="8" w:space="0" w:color="auto"/>
        </w:rPr>
      </w:pPr>
      <w:r w:rsidRPr="00240D00">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w:t>
      </w:r>
      <w:proofErr w:type="gramStart"/>
      <w:r w:rsidRPr="00240D00">
        <w:rPr>
          <w:sz w:val="12"/>
        </w:rPr>
        <w:t>The Outer Space Treaty,</w:t>
      </w:r>
      <w:proofErr w:type="gramEnd"/>
      <w:r w:rsidRPr="00240D00">
        <w:rPr>
          <w:sz w:val="12"/>
        </w:rPr>
        <w:t xml:space="preserve">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3BE7D206" w14:textId="77777777" w:rsidR="002313B1" w:rsidRPr="00DF65BB" w:rsidRDefault="002313B1" w:rsidP="002313B1">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770F2CA" w14:textId="77777777" w:rsidR="002313B1" w:rsidRPr="00240D00" w:rsidRDefault="002313B1" w:rsidP="002313B1">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531F1B94" w14:textId="77777777" w:rsidR="002313B1" w:rsidRPr="00240D00" w:rsidRDefault="002313B1" w:rsidP="002313B1">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6B71E1B1" w14:textId="77777777" w:rsidR="002313B1" w:rsidRPr="00A42713" w:rsidRDefault="002313B1" w:rsidP="002313B1">
      <w:r w:rsidRPr="00A42713">
        <w:t xml:space="preserve">For </w:t>
      </w:r>
      <w:proofErr w:type="gramStart"/>
      <w:r w:rsidRPr="00A42713">
        <w:t>a number of</w:t>
      </w:r>
      <w:proofErr w:type="gramEnd"/>
      <w:r w:rsidRPr="00A42713">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AEC36D8" w14:textId="77777777" w:rsidR="002313B1" w:rsidRPr="00A42713" w:rsidRDefault="002313B1" w:rsidP="002313B1">
      <w:r w:rsidRPr="00A42713">
        <w:t>The vulnerability of satellites and first strike incentives</w:t>
      </w:r>
    </w:p>
    <w:p w14:paraId="2300B38B" w14:textId="77777777" w:rsidR="002313B1" w:rsidRPr="00240D00" w:rsidRDefault="002313B1" w:rsidP="002313B1">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 xml:space="preserve">to a number of pressures to strike first that </w:t>
      </w:r>
      <w:proofErr w:type="gramStart"/>
      <w:r w:rsidRPr="00107C42">
        <w:rPr>
          <w:rStyle w:val="StyleUnderline"/>
          <w:highlight w:val="green"/>
        </w:rPr>
        <w:t>don‘</w:t>
      </w:r>
      <w:proofErr w:type="gramEnd"/>
      <w:r w:rsidRPr="00107C42">
        <w:rPr>
          <w:rStyle w:val="StyleUnderline"/>
          <w:highlight w:val="green"/>
        </w:rPr>
        <w:t>t exist for other</w:t>
      </w:r>
      <w:r w:rsidRPr="00163783">
        <w:rPr>
          <w:rStyle w:val="StyleUnderline"/>
        </w:rPr>
        <w:t xml:space="preserve">, better-protected </w:t>
      </w:r>
      <w:r w:rsidRPr="00107C42">
        <w:rPr>
          <w:rStyle w:val="StyleUnderline"/>
          <w:highlight w:val="green"/>
        </w:rPr>
        <w:t>domains</w:t>
      </w:r>
      <w:r w:rsidRPr="00240D00">
        <w:rPr>
          <w:sz w:val="14"/>
        </w:rPr>
        <w:t xml:space="preserve">. Satellites travel on predictable orbits, and many pass repeatedly over all of the </w:t>
      </w:r>
      <w:proofErr w:type="gramStart"/>
      <w:r w:rsidRPr="00240D00">
        <w:rPr>
          <w:sz w:val="14"/>
        </w:rPr>
        <w:t>earth‘</w:t>
      </w:r>
      <w:proofErr w:type="gramEnd"/>
      <w:r w:rsidRPr="00240D00">
        <w:rPr>
          <w:sz w:val="14"/>
        </w:rPr>
        <w:t xml:space="preserve">s nations. </w:t>
      </w:r>
      <w:proofErr w:type="gramStart"/>
      <w:r w:rsidRPr="00240D00">
        <w:rPr>
          <w:sz w:val="14"/>
        </w:rPr>
        <w:t>Low-earth</w:t>
      </w:r>
      <w:proofErr w:type="gramEnd"/>
      <w:r w:rsidRPr="00240D00">
        <w:rPr>
          <w:sz w:val="14"/>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240D00">
        <w:rPr>
          <w:sz w:val="14"/>
        </w:rPr>
        <w:t>satellites‘ ability</w:t>
      </w:r>
      <w:proofErr w:type="gramEnd"/>
      <w:r w:rsidRPr="00240D00">
        <w:rPr>
          <w:sz w:val="14"/>
        </w:rPr>
        <w:t xml:space="preserve"> to move away from threats. And so, these very valuable satellites are also inherently vulnerable and may present as attractive targets.</w:t>
      </w:r>
    </w:p>
    <w:p w14:paraId="6CF4A260" w14:textId="77777777" w:rsidR="002313B1" w:rsidRPr="00240D00" w:rsidRDefault="002313B1" w:rsidP="002313B1">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w:t>
      </w:r>
      <w:proofErr w:type="gramStart"/>
      <w:r w:rsidRPr="00163783">
        <w:rPr>
          <w:rStyle w:val="StyleUnderline"/>
        </w:rPr>
        <w:t>or</w:t>
      </w:r>
      <w:proofErr w:type="gramEnd"/>
      <w:r w:rsidRPr="00163783">
        <w:rPr>
          <w:rStyle w:val="StyleUnderline"/>
        </w:rPr>
        <w:t xml:space="preserve">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000636A3" w14:textId="77777777" w:rsidR="002313B1" w:rsidRPr="00A42713" w:rsidRDefault="002313B1" w:rsidP="002313B1">
      <w:r w:rsidRPr="00A42713">
        <w:t>A RAND Corporation monograph commissioned by the Air Force15 described the issue this way:</w:t>
      </w:r>
    </w:p>
    <w:p w14:paraId="096AC523" w14:textId="77777777" w:rsidR="002313B1" w:rsidRPr="00A42713" w:rsidRDefault="002313B1" w:rsidP="002313B1">
      <w:r w:rsidRPr="00A42713">
        <w:lastRenderedPageBreak/>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t>side‘</w:t>
      </w:r>
      <w:proofErr w:type="gramEnd"/>
      <w:r w:rsidRPr="00A42713">
        <w:t>s force posture and the balance of capabilities and vulnerabilities that could make a crisis unstable should a confrontation occur.</w:t>
      </w:r>
    </w:p>
    <w:p w14:paraId="601992DA" w14:textId="77777777" w:rsidR="002313B1" w:rsidRPr="00240D00" w:rsidRDefault="002313B1" w:rsidP="002313B1">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50239319" w14:textId="77777777" w:rsidR="002313B1" w:rsidRPr="00A42713" w:rsidRDefault="002313B1" w:rsidP="002313B1">
      <w:r w:rsidRPr="00A42713">
        <w:t>Short timelines and difficulty of attribution</w:t>
      </w:r>
    </w:p>
    <w:p w14:paraId="7FCF0EE7" w14:textId="77777777" w:rsidR="002313B1" w:rsidRPr="00240D00" w:rsidRDefault="002313B1" w:rsidP="002313B1">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proofErr w:type="gramStart"/>
      <w:r w:rsidRPr="00A42713">
        <w:rPr>
          <w:rStyle w:val="StyleUnderline"/>
        </w:rPr>
        <w:t>combine</w:t>
      </w:r>
      <w:proofErr w:type="gramEnd"/>
      <w:r w:rsidRPr="00A42713">
        <w:rPr>
          <w:rStyle w:val="StyleUnderline"/>
        </w:rPr>
        <w:t xml:space="preserv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457BB88B" w14:textId="77777777" w:rsidR="002313B1" w:rsidRPr="00A42713" w:rsidRDefault="002313B1" w:rsidP="002313B1">
      <w:r w:rsidRPr="00A42713">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t>So</w:t>
      </w:r>
      <w:proofErr w:type="gramEnd"/>
      <w:r w:rsidRPr="00A42713">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6637374" w14:textId="77777777" w:rsidR="002313B1" w:rsidRPr="00A42713" w:rsidRDefault="002313B1" w:rsidP="002313B1">
      <w:r w:rsidRPr="00A42713">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0510382" w14:textId="77777777" w:rsidR="002313B1" w:rsidRPr="00A42713" w:rsidRDefault="002313B1" w:rsidP="002313B1">
      <w:r w:rsidRPr="00A42713">
        <w:t>Entanglement of strategic and tactical missions</w:t>
      </w:r>
    </w:p>
    <w:p w14:paraId="5F0047F3" w14:textId="77777777" w:rsidR="002313B1" w:rsidRPr="00A42713" w:rsidRDefault="002313B1" w:rsidP="002313B1">
      <w:r w:rsidRPr="00A42713">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t>other‘</w:t>
      </w:r>
      <w:proofErr w:type="gramEnd"/>
      <w:r w:rsidRPr="00A42713">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8D5182F" w14:textId="77777777" w:rsidR="002313B1" w:rsidRPr="00240D00" w:rsidRDefault="002313B1" w:rsidP="002313B1">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w:t>
      </w:r>
      <w:r w:rsidRPr="00240D00">
        <w:rPr>
          <w:sz w:val="14"/>
        </w:rPr>
        <w:lastRenderedPageBreak/>
        <w:t xml:space="preserve">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120D93ED" w14:textId="77777777" w:rsidR="002313B1" w:rsidRPr="00A42713" w:rsidRDefault="002313B1" w:rsidP="002313B1">
      <w:r w:rsidRPr="00A42713">
        <w:t>Misperception and dual-use technologies</w:t>
      </w:r>
    </w:p>
    <w:p w14:paraId="2DF09E33" w14:textId="77777777" w:rsidR="002313B1" w:rsidRPr="00240D00" w:rsidRDefault="002313B1" w:rsidP="002313B1">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2F1DFBA" w14:textId="77777777" w:rsidR="002313B1" w:rsidRPr="00A42713" w:rsidRDefault="002313B1" w:rsidP="002313B1">
      <w:r w:rsidRPr="00A42713">
        <w:t xml:space="preserve">Ground-based lasers can be used to dazzle the sensors of an </w:t>
      </w:r>
      <w:proofErr w:type="gramStart"/>
      <w:r w:rsidRPr="00A42713">
        <w:t>adversary‘</w:t>
      </w:r>
      <w:proofErr w:type="gramEnd"/>
      <w:r w:rsidRPr="00A42713">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t>Earth‘</w:t>
      </w:r>
      <w:proofErr w:type="gramEnd"/>
      <w:r w:rsidRPr="00A42713">
        <w:t>s shape and gravitational field, and use similar technologies. 21</w:t>
      </w:r>
    </w:p>
    <w:p w14:paraId="142083D7" w14:textId="77777777" w:rsidR="002313B1" w:rsidRPr="00A42713" w:rsidRDefault="002313B1" w:rsidP="002313B1">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E6E9B76" w14:textId="77777777" w:rsidR="002313B1" w:rsidRPr="00A42713" w:rsidRDefault="002313B1" w:rsidP="002313B1">
      <w:r w:rsidRPr="00A42713">
        <w:t>Discrimination</w:t>
      </w:r>
    </w:p>
    <w:p w14:paraId="344ECBDE" w14:textId="77777777" w:rsidR="002313B1" w:rsidRPr="00A42713" w:rsidRDefault="002313B1" w:rsidP="002313B1">
      <w:r w:rsidRPr="00A42713">
        <w:t>The consequences of interfering with a satellite may be vastly different depending on who is affected and how, and whether the satellite represents a legitimate military objective.</w:t>
      </w:r>
    </w:p>
    <w:p w14:paraId="4DEFE0DC" w14:textId="77777777" w:rsidR="002313B1" w:rsidRPr="00A42713" w:rsidRDefault="002313B1" w:rsidP="002313B1">
      <w:r w:rsidRPr="00A42713">
        <w:t xml:space="preserve">However, it will not always be clear who the owners and operators of a satellite are, and users of a </w:t>
      </w:r>
      <w:proofErr w:type="gramStart"/>
      <w:r w:rsidRPr="00A42713">
        <w:t>satellite‘</w:t>
      </w:r>
      <w:proofErr w:type="gramEnd"/>
      <w:r w:rsidRPr="00A42713">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t>adversary‘</w:t>
      </w:r>
      <w:proofErr w:type="gramEnd"/>
      <w:r w:rsidRPr="00A42713">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6923044" w14:textId="77777777" w:rsidR="002313B1" w:rsidRPr="00240D00" w:rsidRDefault="002313B1" w:rsidP="002313B1">
      <w:pPr>
        <w:rPr>
          <w:sz w:val="14"/>
        </w:rPr>
      </w:pPr>
      <w:r w:rsidRPr="00240D00">
        <w:rPr>
          <w:sz w:val="14"/>
        </w:rPr>
        <w:lastRenderedPageBreak/>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31525A19" w14:textId="77777777" w:rsidR="002313B1" w:rsidRPr="00240D00" w:rsidRDefault="002313B1" w:rsidP="002313B1">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3F57502B" w14:textId="77777777" w:rsidR="002313B1" w:rsidRPr="00A42713" w:rsidRDefault="002313B1" w:rsidP="002313B1">
      <w:r w:rsidRPr="00A42713">
        <w:t>Lack of shared understanding of consequences/proportionality</w:t>
      </w:r>
    </w:p>
    <w:p w14:paraId="13AB485B" w14:textId="77777777" w:rsidR="002313B1" w:rsidRPr="00240D00" w:rsidRDefault="002313B1" w:rsidP="002313B1">
      <w:pPr>
        <w:rPr>
          <w:sz w:val="14"/>
        </w:rPr>
      </w:pPr>
      <w:r w:rsidRPr="00A42713">
        <w:rPr>
          <w:rStyle w:val="StyleUnderline"/>
        </w:rPr>
        <w:t>States have</w:t>
      </w:r>
      <w:r w:rsidRPr="00240D00">
        <w:rPr>
          <w:sz w:val="14"/>
        </w:rPr>
        <w:t xml:space="preserve"> </w:t>
      </w:r>
      <w:proofErr w:type="gramStart"/>
      <w:r w:rsidRPr="00240D00">
        <w:rPr>
          <w:sz w:val="14"/>
        </w:rPr>
        <w:t xml:space="preserve">fairly </w:t>
      </w:r>
      <w:r w:rsidRPr="00163783">
        <w:rPr>
          <w:rStyle w:val="StyleUnderline"/>
        </w:rPr>
        <w:t>similar</w:t>
      </w:r>
      <w:proofErr w:type="gramEnd"/>
      <w:r w:rsidRPr="00163783">
        <w:rPr>
          <w:rStyle w:val="StyleUnderline"/>
        </w:rPr>
        <w:t xml:space="preserve">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xml:space="preserve">, built over decades of experience. The United States and the Soviet Union/Russia have built some shared understanding of each </w:t>
      </w:r>
      <w:proofErr w:type="gramStart"/>
      <w:r w:rsidRPr="00240D00">
        <w:rPr>
          <w:sz w:val="14"/>
        </w:rPr>
        <w:t>other‘</w:t>
      </w:r>
      <w:proofErr w:type="gramEnd"/>
      <w:r w:rsidRPr="00240D00">
        <w:rPr>
          <w:sz w:val="14"/>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D039085" w14:textId="77777777" w:rsidR="002313B1" w:rsidRPr="00240D00" w:rsidRDefault="002313B1" w:rsidP="002313B1">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7CCC0066" w14:textId="77777777" w:rsidR="002313B1" w:rsidRPr="00DA117B" w:rsidRDefault="002313B1" w:rsidP="002313B1">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39385133" w14:textId="77777777" w:rsidR="002313B1" w:rsidRPr="00240D00" w:rsidRDefault="002313B1" w:rsidP="002313B1">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08FED04" w14:textId="77777777" w:rsidR="002313B1" w:rsidRPr="00DA117B" w:rsidRDefault="002313B1" w:rsidP="002313B1">
      <w:pPr>
        <w:rPr>
          <w:sz w:val="14"/>
        </w:rPr>
      </w:pPr>
      <w:r w:rsidRPr="00DA117B">
        <w:rPr>
          <w:sz w:val="14"/>
        </w:rPr>
        <w:t>In the nuclear conversation, what are we not talking about that we should be?</w:t>
      </w:r>
    </w:p>
    <w:p w14:paraId="6C8483F9" w14:textId="77777777" w:rsidR="002313B1" w:rsidRPr="00240D00" w:rsidRDefault="002313B1" w:rsidP="002313B1">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32C7D946" w14:textId="77777777" w:rsidR="002313B1" w:rsidRPr="00240D00" w:rsidRDefault="002313B1" w:rsidP="002313B1">
      <w:pPr>
        <w:rPr>
          <w:sz w:val="12"/>
        </w:rPr>
      </w:pPr>
      <w:r w:rsidRPr="00240D00">
        <w:rPr>
          <w:sz w:val="12"/>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w:t>
      </w:r>
      <w:proofErr w:type="spellStart"/>
      <w:r w:rsidRPr="00240D00">
        <w:rPr>
          <w:sz w:val="12"/>
        </w:rPr>
        <w:t>Robock</w:t>
      </w:r>
      <w:proofErr w:type="spellEnd"/>
      <w:r w:rsidRPr="00240D00">
        <w:rPr>
          <w:sz w:val="12"/>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proofErr w:type="gramStart"/>
      <w:r w:rsidRPr="00240D00">
        <w:rPr>
          <w:rStyle w:val="StyleUnderline"/>
        </w:rPr>
        <w:t>much-</w:t>
      </w:r>
      <w:r w:rsidRPr="00107C42">
        <w:rPr>
          <w:rStyle w:val="StyleUnderline"/>
          <w:highlight w:val="green"/>
        </w:rPr>
        <w:t>improved</w:t>
      </w:r>
      <w:proofErr w:type="gramEnd"/>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37E728F9" w14:textId="77777777" w:rsidR="002313B1" w:rsidRPr="00DA117B" w:rsidRDefault="002313B1" w:rsidP="002313B1">
      <w:pPr>
        <w:rPr>
          <w:sz w:val="14"/>
        </w:rPr>
      </w:pPr>
      <w:r w:rsidRPr="00DA117B">
        <w:rPr>
          <w:sz w:val="14"/>
        </w:rPr>
        <w:t xml:space="preserve">The result: an exchange involving just 50 nuclear weapons — the kind of thing we might see in an India-Pakistan war, for example — could loft 5 billion kilograms of smoke, </w:t>
      </w:r>
      <w:proofErr w:type="gramStart"/>
      <w:r w:rsidRPr="00DA117B">
        <w:rPr>
          <w:sz w:val="14"/>
        </w:rPr>
        <w:t>soot</w:t>
      </w:r>
      <w:proofErr w:type="gramEnd"/>
      <w:r w:rsidRPr="00DA117B">
        <w:rPr>
          <w:sz w:val="14"/>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A117B">
        <w:rPr>
          <w:sz w:val="14"/>
        </w:rPr>
        <w:t>really significant</w:t>
      </w:r>
      <w:proofErr w:type="gramEnd"/>
      <w:r w:rsidRPr="00DA117B">
        <w:rPr>
          <w:sz w:val="14"/>
        </w:rPr>
        <w:t xml:space="preserve"> food shortages. </w:t>
      </w:r>
      <w:proofErr w:type="gramStart"/>
      <w:r w:rsidRPr="00DA117B">
        <w:rPr>
          <w:sz w:val="14"/>
        </w:rPr>
        <w:t>So</w:t>
      </w:r>
      <w:proofErr w:type="gramEnd"/>
      <w:r w:rsidRPr="00DA117B">
        <w:rPr>
          <w:sz w:val="14"/>
        </w:rPr>
        <w:t xml:space="preserve"> the climatic effects of even a relatively small nuclear war would be planet-wide.</w:t>
      </w:r>
    </w:p>
    <w:p w14:paraId="3A1BAA6E" w14:textId="77777777" w:rsidR="002313B1" w:rsidRPr="00DA117B" w:rsidRDefault="002313B1" w:rsidP="002313B1">
      <w:pPr>
        <w:rPr>
          <w:sz w:val="14"/>
        </w:rPr>
      </w:pPr>
      <w:r w:rsidRPr="00DA117B">
        <w:rPr>
          <w:sz w:val="14"/>
        </w:rPr>
        <w:t>What about a larger-scale conflict?</w:t>
      </w:r>
    </w:p>
    <w:p w14:paraId="52660CDC" w14:textId="77777777" w:rsidR="002313B1" w:rsidRPr="00163783" w:rsidRDefault="002313B1" w:rsidP="002313B1">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proofErr w:type="gramStart"/>
      <w:r w:rsidRPr="00107C42">
        <w:rPr>
          <w:rStyle w:val="StyleUnderline"/>
          <w:highlight w:val="green"/>
        </w:rPr>
        <w:t>famine</w:t>
      </w:r>
      <w:proofErr w:type="gramEnd"/>
      <w:r w:rsidRPr="00107C42">
        <w:rPr>
          <w:rStyle w:val="StyleUnderline"/>
          <w:highlight w:val="green"/>
        </w:rPr>
        <w:t xml:space="preserv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30083807" w14:textId="77777777" w:rsidR="002313B1" w:rsidRPr="00163783" w:rsidRDefault="002313B1" w:rsidP="002313B1">
      <w:pPr>
        <w:rPr>
          <w:rStyle w:val="StyleUnderline"/>
        </w:rPr>
      </w:pPr>
      <w:r w:rsidRPr="00107C42">
        <w:rPr>
          <w:rStyle w:val="StyleUnderline"/>
          <w:highlight w:val="green"/>
        </w:rPr>
        <w:t xml:space="preserve">The effect would be </w:t>
      </w:r>
      <w:proofErr w:type="gramStart"/>
      <w:r w:rsidRPr="00107C42">
        <w:rPr>
          <w:rStyle w:val="StyleUnderline"/>
          <w:highlight w:val="green"/>
        </w:rPr>
        <w:t>similar to</w:t>
      </w:r>
      <w:proofErr w:type="gramEnd"/>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465A31CB" w14:textId="77777777" w:rsidR="002313B1" w:rsidRPr="00DA117B" w:rsidRDefault="002313B1" w:rsidP="002313B1">
      <w:pPr>
        <w:rPr>
          <w:sz w:val="14"/>
        </w:rPr>
      </w:pPr>
      <w:r w:rsidRPr="00DA117B">
        <w:rPr>
          <w:sz w:val="14"/>
        </w:rPr>
        <w:t>Many people are concerned about North Korea’s advancing missile capabilities. Is nuclear war likely in your opinion?</w:t>
      </w:r>
    </w:p>
    <w:p w14:paraId="0D351D01" w14:textId="77777777" w:rsidR="002313B1" w:rsidRPr="00240D00" w:rsidRDefault="002313B1" w:rsidP="002313B1">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xml:space="preserve">. We </w:t>
      </w:r>
      <w:proofErr w:type="gramStart"/>
      <w:r w:rsidRPr="00240D00">
        <w:rPr>
          <w:sz w:val="12"/>
        </w:rPr>
        <w:t>have to</w:t>
      </w:r>
      <w:proofErr w:type="gramEnd"/>
      <w:r w:rsidRPr="00240D00">
        <w:rPr>
          <w:sz w:val="12"/>
        </w:rPr>
        <w:t xml:space="preserve"> hope that our generals, both inside and outside the White House, can rein him in.</w:t>
      </w:r>
    </w:p>
    <w:p w14:paraId="49A66430" w14:textId="77777777" w:rsidR="002313B1" w:rsidRPr="00DA117B" w:rsidRDefault="002313B1" w:rsidP="002313B1">
      <w:pPr>
        <w:rPr>
          <w:sz w:val="14"/>
        </w:rPr>
      </w:pPr>
      <w:r w:rsidRPr="00DA117B">
        <w:rPr>
          <w:sz w:val="14"/>
        </w:rPr>
        <w:lastRenderedPageBreak/>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DA117B">
        <w:rPr>
          <w:sz w:val="14"/>
        </w:rPr>
        <w:t>Pacific island</w:t>
      </w:r>
      <w:proofErr w:type="gramEnd"/>
      <w:r w:rsidRPr="00DA117B">
        <w:rPr>
          <w:sz w:val="14"/>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0F5E6174" w14:textId="77777777" w:rsidR="002313B1" w:rsidRPr="00163783" w:rsidRDefault="002313B1" w:rsidP="002313B1">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32CD54B7" w14:textId="77777777" w:rsidR="002313B1" w:rsidRPr="00A42713" w:rsidRDefault="002313B1" w:rsidP="002313B1"/>
    <w:p w14:paraId="0A37C574" w14:textId="77777777" w:rsidR="002313B1" w:rsidRDefault="002313B1" w:rsidP="002313B1">
      <w:pPr>
        <w:pStyle w:val="Heading3"/>
      </w:pPr>
      <w:r>
        <w:lastRenderedPageBreak/>
        <w:t xml:space="preserve"> Multilateralism</w:t>
      </w:r>
    </w:p>
    <w:p w14:paraId="189EA5DF" w14:textId="77777777" w:rsidR="002313B1" w:rsidRDefault="002313B1" w:rsidP="002313B1">
      <w:pPr>
        <w:pStyle w:val="Heading4"/>
      </w:pPr>
      <w:r>
        <w:t xml:space="preserve">Private appropriation risks unraveling multilateral space governance. </w:t>
      </w:r>
    </w:p>
    <w:p w14:paraId="194E0E5E" w14:textId="77777777" w:rsidR="002313B1" w:rsidRPr="00240D00" w:rsidRDefault="002313B1" w:rsidP="002313B1">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6289E205" w14:textId="5C47D2DC" w:rsidR="002313B1" w:rsidRDefault="002313B1" w:rsidP="002313B1">
      <w:pPr>
        <w:rPr>
          <w:sz w:val="12"/>
        </w:rPr>
      </w:pPr>
      <w:r w:rsidRPr="00055083">
        <w:rPr>
          <w:rStyle w:val="StyleUnderline"/>
        </w:rPr>
        <w:t>The United States' space policy threatens the safe and sustainable development of the final frontier, two researchers argue.</w:t>
      </w:r>
      <w:r>
        <w:rPr>
          <w:rStyle w:val="StyleUnderline"/>
        </w:rPr>
        <w:t xml:space="preserve"> </w:t>
      </w:r>
      <w:r w:rsidRPr="00107C42">
        <w:rPr>
          <w:rStyle w:val="StyleUnderline"/>
          <w:highlight w:val="green"/>
        </w:rPr>
        <w:t xml:space="preserve">The U.S. is pushing national rather than multilateral regulation of space </w:t>
      </w:r>
      <w:r w:rsidRPr="00163783">
        <w:rPr>
          <w:rStyle w:val="StyleUnderline"/>
        </w:rPr>
        <w:t>mining</w:t>
      </w:r>
      <w:r w:rsidRPr="00107C42">
        <w:rPr>
          <w:rStyle w:val="StyleUnderline"/>
          <w:highlight w:val="green"/>
        </w:rPr>
        <w:t xml:space="preserve">, an approach that could have serious </w:t>
      </w:r>
      <w:r w:rsidRPr="00163783">
        <w:rPr>
          <w:rStyle w:val="StyleUnderline"/>
        </w:rPr>
        <w:t xml:space="preserve">negative </w:t>
      </w:r>
      <w:r w:rsidRPr="00107C42">
        <w:rPr>
          <w:rStyle w:val="StyleUnderline"/>
          <w:highlight w:val="green"/>
        </w:rPr>
        <w:t>consequences</w:t>
      </w:r>
      <w:r w:rsidRPr="00107C42">
        <w:rPr>
          <w:sz w:val="12"/>
          <w:highlight w:val="green"/>
        </w:rPr>
        <w:t>,</w:t>
      </w:r>
      <w:r w:rsidRPr="00240D00">
        <w:rPr>
          <w:sz w:val="12"/>
        </w:rPr>
        <w:t xml:space="preserve"> astronomer Aaron </w:t>
      </w:r>
      <w:proofErr w:type="spellStart"/>
      <w:r w:rsidRPr="00240D00">
        <w:rPr>
          <w:sz w:val="12"/>
        </w:rPr>
        <w:t>Boley</w:t>
      </w:r>
      <w:proofErr w:type="spellEnd"/>
      <w:r w:rsidRPr="00240D00">
        <w:rPr>
          <w:sz w:val="12"/>
        </w:rPr>
        <w:t xml:space="preserve"> and political scientist Michael Byers, </w:t>
      </w:r>
      <w:proofErr w:type="gramStart"/>
      <w:r w:rsidRPr="00240D00">
        <w:rPr>
          <w:sz w:val="12"/>
        </w:rPr>
        <w:t>both of the University</w:t>
      </w:r>
      <w:proofErr w:type="gramEnd"/>
      <w:r w:rsidRPr="00240D00">
        <w:rPr>
          <w:sz w:val="12"/>
        </w:rPr>
        <w:t xml:space="preserve"> of British Columbia in Vancouver, write in a "Policy Forum" piece that was published online today (Oct. 8) in the journal Science. </w:t>
      </w:r>
      <w:proofErr w:type="spellStart"/>
      <w:r w:rsidRPr="00240D00">
        <w:rPr>
          <w:sz w:val="12"/>
        </w:rPr>
        <w:t>Boley</w:t>
      </w:r>
      <w:proofErr w:type="spellEnd"/>
      <w:r w:rsidRPr="00240D00">
        <w:rPr>
          <w:sz w:val="12"/>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240D00">
        <w:rPr>
          <w:sz w:val="12"/>
        </w:rPr>
        <w:t>Boley</w:t>
      </w:r>
      <w:proofErr w:type="spellEnd"/>
      <w:r w:rsidRPr="00240D00">
        <w:rPr>
          <w:sz w:val="12"/>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07C42">
        <w:rPr>
          <w:rStyle w:val="StyleUnderline"/>
          <w:highlight w:val="green"/>
        </w:rPr>
        <w:t>the U</w:t>
      </w:r>
      <w:r w:rsidRPr="00070B5D">
        <w:rPr>
          <w:rStyle w:val="StyleUnderline"/>
        </w:rPr>
        <w:t xml:space="preserve">nited </w:t>
      </w:r>
      <w:r w:rsidRPr="00107C42">
        <w:rPr>
          <w:rStyle w:val="StyleUnderline"/>
          <w:highlight w:val="green"/>
        </w:rPr>
        <w:t>S</w:t>
      </w:r>
      <w:r w:rsidRPr="00070B5D">
        <w:rPr>
          <w:rStyle w:val="StyleUnderline"/>
        </w:rPr>
        <w:t xml:space="preserve">tates </w:t>
      </w:r>
      <w:r w:rsidRPr="00107C42">
        <w:rPr>
          <w:rStyle w:val="StyleUnderline"/>
          <w:highlight w:val="green"/>
        </w:rPr>
        <w:t xml:space="preserve">should support negotiations </w:t>
      </w:r>
      <w:r w:rsidRPr="00070B5D">
        <w:rPr>
          <w:rStyle w:val="StyleUnderline"/>
        </w:rPr>
        <w:t>on space mining within the UN</w:t>
      </w:r>
      <w:r w:rsidRPr="00240D00">
        <w:rPr>
          <w:sz w:val="12"/>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240D00">
        <w:rPr>
          <w:sz w:val="12"/>
        </w:rPr>
        <w:t>Boley</w:t>
      </w:r>
      <w:proofErr w:type="spellEnd"/>
      <w:r w:rsidRPr="00240D00">
        <w:rPr>
          <w:sz w:val="12"/>
        </w:rPr>
        <w:t xml:space="preserve"> and Byers add. </w:t>
      </w:r>
      <w:r w:rsidRPr="00163783">
        <w:rPr>
          <w:rStyle w:val="StyleUnderline"/>
        </w:rPr>
        <w:t xml:space="preserve">The </w:t>
      </w:r>
      <w:r w:rsidRPr="00107C42">
        <w:rPr>
          <w:rStyle w:val="StyleUnderline"/>
          <w:highlight w:val="green"/>
        </w:rPr>
        <w:t xml:space="preserve">researchers worry </w:t>
      </w:r>
      <w:r w:rsidRPr="00163783">
        <w:rPr>
          <w:rStyle w:val="StyleUnderline"/>
        </w:rPr>
        <w:t xml:space="preserve">that </w:t>
      </w:r>
      <w:r w:rsidRPr="00107C42">
        <w:rPr>
          <w:rStyle w:val="StyleUnderline"/>
          <w:highlight w:val="green"/>
        </w:rPr>
        <w:t xml:space="preserve">the U.S. is setting </w:t>
      </w:r>
      <w:r w:rsidRPr="00107C42">
        <w:rPr>
          <w:rStyle w:val="StyleUnderline"/>
          <w:b/>
          <w:bCs/>
          <w:highlight w:val="green"/>
        </w:rPr>
        <w:t>an unfortunate precedent</w:t>
      </w:r>
      <w:r w:rsidRPr="00107C42">
        <w:rPr>
          <w:rStyle w:val="StyleUnderline"/>
          <w:highlight w:val="green"/>
        </w:rPr>
        <w:t xml:space="preserve"> for other countries to follow, and that space mining and other exploration activities may</w:t>
      </w:r>
      <w:r w:rsidRPr="00163783">
        <w:rPr>
          <w:rStyle w:val="StyleUnderline"/>
        </w:rPr>
        <w:t xml:space="preserve"> therefore </w:t>
      </w:r>
      <w:r w:rsidRPr="00107C42">
        <w:rPr>
          <w:rStyle w:val="StyleUnderline"/>
          <w:highlight w:val="green"/>
        </w:rPr>
        <w:t xml:space="preserve">proceed in </w:t>
      </w:r>
      <w:r w:rsidRPr="00107C42">
        <w:rPr>
          <w:rStyle w:val="StyleUnderline"/>
          <w:b/>
          <w:bCs/>
          <w:highlight w:val="green"/>
        </w:rPr>
        <w:t xml:space="preserve">a </w:t>
      </w:r>
      <w:r w:rsidRPr="00701C6E">
        <w:rPr>
          <w:rStyle w:val="StyleUnderline"/>
          <w:b/>
          <w:bCs/>
        </w:rPr>
        <w:t xml:space="preserve">somewhat </w:t>
      </w:r>
      <w:r w:rsidRPr="00107C42">
        <w:rPr>
          <w:rStyle w:val="StyleUnderline"/>
          <w:b/>
          <w:bCs/>
          <w:highlight w:val="green"/>
        </w:rPr>
        <w:t>careless and chaotic fashion</w:t>
      </w:r>
      <w:r w:rsidRPr="00107C42">
        <w:rPr>
          <w:rStyle w:val="StyleUnderline"/>
          <w:highlight w:val="green"/>
        </w:rPr>
        <w:t xml:space="preserve"> </w:t>
      </w:r>
      <w:r w:rsidRPr="00163783">
        <w:rPr>
          <w:rStyle w:val="StyleUnderline"/>
        </w:rPr>
        <w:t>in the not-too-distant future</w:t>
      </w:r>
      <w:r w:rsidRPr="00240D00">
        <w:rPr>
          <w:sz w:val="12"/>
        </w:rPr>
        <w:t xml:space="preserve">. </w:t>
      </w:r>
      <w:r w:rsidRPr="00055083">
        <w:rPr>
          <w:rStyle w:val="StyleUnderline"/>
        </w:rPr>
        <w:t xml:space="preserve">"That's kind of our worst-case scenario — that you have all of these </w:t>
      </w:r>
      <w:r w:rsidRPr="00107C42">
        <w:rPr>
          <w:rStyle w:val="StyleUnderline"/>
          <w:highlight w:val="green"/>
        </w:rPr>
        <w:t>different</w:t>
      </w:r>
      <w:r w:rsidRPr="00055083">
        <w:rPr>
          <w:rStyle w:val="StyleUnderline"/>
        </w:rPr>
        <w:t xml:space="preserve"> national </w:t>
      </w:r>
      <w:r w:rsidRPr="00107C42">
        <w:rPr>
          <w:rStyle w:val="StyleUnderline"/>
          <w:highlight w:val="green"/>
        </w:rPr>
        <w:t>regulations</w:t>
      </w:r>
      <w:r w:rsidRPr="00055083">
        <w:rPr>
          <w:rStyle w:val="StyleUnderline"/>
        </w:rPr>
        <w:t xml:space="preserve">, and they </w:t>
      </w:r>
      <w:r w:rsidRPr="00107C42">
        <w:rPr>
          <w:rStyle w:val="StyleUnderline"/>
          <w:highlight w:val="green"/>
        </w:rPr>
        <w:t>can vary greatly</w:t>
      </w:r>
      <w:r w:rsidRPr="00055083">
        <w:rPr>
          <w:rStyle w:val="StyleUnderline"/>
        </w:rPr>
        <w:t xml:space="preserve">, they </w:t>
      </w:r>
      <w:r w:rsidRPr="00107C42">
        <w:rPr>
          <w:rStyle w:val="StyleUnderline"/>
          <w:highlight w:val="green"/>
        </w:rPr>
        <w:t>allow for 'flag of convenience</w:t>
      </w:r>
      <w:r w:rsidRPr="00055083">
        <w:rPr>
          <w:rStyle w:val="StyleUnderline"/>
        </w:rPr>
        <w:t xml:space="preserve">,' they </w:t>
      </w:r>
      <w:r w:rsidRPr="00107C42">
        <w:rPr>
          <w:rStyle w:val="StyleUnderline"/>
          <w:highlight w:val="green"/>
        </w:rPr>
        <w:t>cause disregard of the environment, large-scale pollution</w:t>
      </w:r>
      <w:r w:rsidRPr="00055083">
        <w:rPr>
          <w:rStyle w:val="StyleUnderline"/>
        </w:rPr>
        <w:t xml:space="preserve"> of orbital environments, of the surface of the moon in terms of </w:t>
      </w:r>
      <w:r w:rsidRPr="00107C42">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07C42">
        <w:rPr>
          <w:rStyle w:val="StyleUnderline"/>
          <w:highlight w:val="green"/>
        </w:rPr>
        <w:t>the growing space-junk problem</w:t>
      </w:r>
      <w:r w:rsidRPr="00055083">
        <w:rPr>
          <w:rStyle w:val="StyleUnderline"/>
        </w:rPr>
        <w:t xml:space="preserve"> as a cautionary tale</w:t>
      </w:r>
      <w:r w:rsidRPr="00240D00">
        <w:rPr>
          <w:sz w:val="12"/>
        </w:rPr>
        <w:t xml:space="preserve">. For decades, spacefaring nations have been licensing launches internally, without much international coordination, </w:t>
      </w:r>
      <w:proofErr w:type="gramStart"/>
      <w:r w:rsidRPr="00240D00">
        <w:rPr>
          <w:sz w:val="12"/>
        </w:rPr>
        <w:t>cooperation</w:t>
      </w:r>
      <w:proofErr w:type="gramEnd"/>
      <w:r w:rsidRPr="00240D00">
        <w:rPr>
          <w:sz w:val="12"/>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EB0CAA8" w14:textId="76F7DA8D" w:rsidR="002313B1" w:rsidRPr="008D2860" w:rsidRDefault="002313B1" w:rsidP="002313B1">
      <w:pPr>
        <w:pStyle w:val="Heading4"/>
      </w:pPr>
      <w:r>
        <w:t xml:space="preserve">Pursuing mining </w:t>
      </w:r>
      <w:r w:rsidR="006E6DD1">
        <w:t>with all nations</w:t>
      </w:r>
      <w:r>
        <w:t xml:space="preserve"> is key to solve future space governance and broader cooperation </w:t>
      </w:r>
    </w:p>
    <w:p w14:paraId="3F5B7E00" w14:textId="77777777" w:rsidR="002313B1" w:rsidRPr="00240D00" w:rsidRDefault="002313B1" w:rsidP="002313B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3FDA037" w14:textId="77777777" w:rsidR="002313B1" w:rsidRPr="00701C6E" w:rsidRDefault="002313B1" w:rsidP="002313B1">
      <w:pPr>
        <w:rPr>
          <w:b/>
          <w:bCs/>
          <w:sz w:val="14"/>
        </w:rPr>
      </w:pPr>
      <w:r w:rsidRPr="00240D00">
        <w:rPr>
          <w:sz w:val="14"/>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240D00">
        <w:rPr>
          <w:sz w:val="14"/>
        </w:rPr>
        <w:t xml:space="preserve"> to have in addressing security matters, </w:t>
      </w:r>
      <w:r w:rsidRPr="00107C42">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240D00">
        <w:rPr>
          <w:sz w:val="14"/>
        </w:rPr>
        <w:t xml:space="preserve"> in the Code, </w:t>
      </w:r>
      <w:r w:rsidRPr="00D72C6F">
        <w:rPr>
          <w:rStyle w:val="StyleUnderline"/>
        </w:rPr>
        <w:t xml:space="preserve">particularly a fraction </w:t>
      </w:r>
      <w:r w:rsidRPr="00107C42">
        <w:rPr>
          <w:rStyle w:val="StyleUnderline"/>
          <w:b/>
          <w:bCs/>
          <w:highlight w:val="green"/>
        </w:rPr>
        <w:t>that fails to include all</w:t>
      </w:r>
      <w:r w:rsidRPr="00107C42">
        <w:rPr>
          <w:rStyle w:val="StyleUnderline"/>
          <w:highlight w:val="green"/>
        </w:rPr>
        <w:t xml:space="preserve"> </w:t>
      </w:r>
      <w:r w:rsidRPr="00070B5D">
        <w:rPr>
          <w:rStyle w:val="StyleUnderline"/>
        </w:rPr>
        <w:t xml:space="preserve">the major </w:t>
      </w:r>
      <w:r w:rsidRPr="00107C42">
        <w:rPr>
          <w:rStyle w:val="StyleUnderline"/>
          <w:highlight w:val="green"/>
        </w:rPr>
        <w:t>space-faring countries, will not provide a sound basis for</w:t>
      </w:r>
      <w:r w:rsidRPr="00D72C6F">
        <w:rPr>
          <w:rStyle w:val="StyleUnderline"/>
        </w:rPr>
        <w:t xml:space="preserve"> establishing </w:t>
      </w:r>
      <w:r w:rsidRPr="004955F9">
        <w:rPr>
          <w:rStyle w:val="StyleUnderline"/>
        </w:rPr>
        <w:t xml:space="preserve">new </w:t>
      </w:r>
      <w:r w:rsidRPr="00107C42">
        <w:rPr>
          <w:rStyle w:val="StyleUnderline"/>
          <w:highlight w:val="green"/>
        </w:rPr>
        <w:t>norms or</w:t>
      </w:r>
      <w:r w:rsidRPr="00D72C6F">
        <w:rPr>
          <w:rStyle w:val="StyleUnderline"/>
        </w:rPr>
        <w:t xml:space="preserve"> help </w:t>
      </w:r>
      <w:r w:rsidRPr="00107C42">
        <w:rPr>
          <w:rStyle w:val="StyleUnderline"/>
          <w:highlight w:val="green"/>
        </w:rPr>
        <w:t>to identify</w:t>
      </w:r>
      <w:r w:rsidRPr="00163783">
        <w:rPr>
          <w:rStyle w:val="StyleUnderline"/>
        </w:rPr>
        <w:t xml:space="preserve"> or isolate </w:t>
      </w:r>
      <w:r w:rsidRPr="00107C42">
        <w:rPr>
          <w:rStyle w:val="StyleUnderline"/>
          <w:highlight w:val="green"/>
        </w:rPr>
        <w:t>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240D00">
        <w:rPr>
          <w:sz w:val="14"/>
        </w:rPr>
        <w:t xml:space="preserve">. Furthermore, </w:t>
      </w:r>
      <w:r w:rsidRPr="00107C42">
        <w:rPr>
          <w:rStyle w:val="StyleUnderline"/>
          <w:highlight w:val="green"/>
        </w:rPr>
        <w:t>states</w:t>
      </w:r>
      <w:r w:rsidRPr="00D72C6F">
        <w:rPr>
          <w:rStyle w:val="StyleUnderline"/>
        </w:rPr>
        <w:t xml:space="preserve"> facing perceived security threats in space </w:t>
      </w:r>
      <w:r w:rsidRPr="00107C42">
        <w:rPr>
          <w:rStyle w:val="StyleUnderline"/>
          <w:b/>
          <w:bCs/>
          <w:highlight w:val="green"/>
        </w:rPr>
        <w:t>are not</w:t>
      </w:r>
      <w:r w:rsidRPr="00107C42">
        <w:rPr>
          <w:rStyle w:val="StyleUnderline"/>
          <w:highlight w:val="green"/>
        </w:rPr>
        <w:t xml:space="preserve"> </w:t>
      </w:r>
      <w:r w:rsidRPr="00163783">
        <w:rPr>
          <w:rStyle w:val="StyleUnderline"/>
        </w:rPr>
        <w:t xml:space="preserve">likely to be </w:t>
      </w:r>
      <w:r w:rsidRPr="00107C42">
        <w:rPr>
          <w:rStyle w:val="StyleUnderline"/>
          <w:b/>
          <w:bCs/>
          <w:highlight w:val="green"/>
        </w:rPr>
        <w:t>assured by a</w:t>
      </w:r>
      <w:r w:rsidRPr="00070B5D">
        <w:rPr>
          <w:rStyle w:val="StyleUnderline"/>
        </w:rPr>
        <w:t xml:space="preserve"> </w:t>
      </w:r>
      <w:r w:rsidRPr="00163783">
        <w:rPr>
          <w:rStyle w:val="StyleUnderline"/>
        </w:rPr>
        <w:t>fractional version</w:t>
      </w:r>
      <w:r w:rsidRPr="00070B5D">
        <w:rPr>
          <w:rStyle w:val="StyleUnderline"/>
        </w:rPr>
        <w:t xml:space="preserve"> of the </w:t>
      </w:r>
      <w:r w:rsidRPr="00107C42">
        <w:rPr>
          <w:rStyle w:val="StyleUnderline"/>
          <w:b/>
          <w:bCs/>
          <w:highlight w:val="green"/>
        </w:rPr>
        <w:t>Code in which</w:t>
      </w:r>
      <w:r w:rsidRPr="004955F9">
        <w:rPr>
          <w:rStyle w:val="StyleUnderline"/>
        </w:rPr>
        <w:t xml:space="preserve"> their</w:t>
      </w:r>
      <w:r w:rsidRPr="00D72C6F">
        <w:rPr>
          <w:rStyle w:val="StyleUnderline"/>
        </w:rPr>
        <w:t xml:space="preserve"> </w:t>
      </w:r>
      <w:r w:rsidRPr="00107C42">
        <w:rPr>
          <w:rStyle w:val="StyleUnderline"/>
          <w:b/>
          <w:bCs/>
          <w:highlight w:val="green"/>
        </w:rPr>
        <w:t>potential</w:t>
      </w:r>
      <w:r w:rsidRPr="00701C6E">
        <w:rPr>
          <w:rStyle w:val="StyleUnderline"/>
          <w:b/>
          <w:bCs/>
        </w:rPr>
        <w:t xml:space="preserve"> </w:t>
      </w:r>
      <w:r w:rsidRPr="00107C42">
        <w:rPr>
          <w:rStyle w:val="StyleUnderline"/>
          <w:b/>
          <w:bCs/>
          <w:highlight w:val="green"/>
        </w:rPr>
        <w:t>adversaries do not</w:t>
      </w:r>
      <w:r w:rsidRPr="00701C6E">
        <w:rPr>
          <w:rStyle w:val="StyleUnderline"/>
          <w:b/>
          <w:bCs/>
        </w:rPr>
        <w:t xml:space="preserve"> even </w:t>
      </w:r>
      <w:r w:rsidRPr="00107C42">
        <w:rPr>
          <w:rStyle w:val="StyleUnderline"/>
          <w:b/>
          <w:bCs/>
          <w:highlight w:val="green"/>
        </w:rPr>
        <w:t>participate</w:t>
      </w:r>
      <w:r w:rsidRPr="00701C6E">
        <w:rPr>
          <w:b/>
          <w:bCs/>
          <w:sz w:val="14"/>
        </w:rPr>
        <w:t>.</w:t>
      </w:r>
    </w:p>
    <w:p w14:paraId="23F82C22" w14:textId="77777777" w:rsidR="002313B1" w:rsidRPr="00240D00" w:rsidRDefault="002313B1" w:rsidP="002313B1">
      <w:pPr>
        <w:rPr>
          <w:sz w:val="14"/>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240D00">
        <w:rPr>
          <w:sz w:val="14"/>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240D00">
        <w:rPr>
          <w:sz w:val="14"/>
        </w:rPr>
        <w:t xml:space="preserve">  [</w:t>
      </w:r>
      <w:proofErr w:type="gramEnd"/>
      <w:r w:rsidRPr="00240D00">
        <w:rPr>
          <w:sz w:val="14"/>
        </w:rPr>
        <w:t xml:space="preserve">*394]  </w:t>
      </w:r>
      <w:r w:rsidRPr="00163783">
        <w:rPr>
          <w:rStyle w:val="StyleUnderline"/>
        </w:rPr>
        <w:t>step</w:t>
      </w:r>
      <w:r w:rsidRPr="00070B5D">
        <w:rPr>
          <w:rStyle w:val="StyleUnderline"/>
        </w:rPr>
        <w:t xml:space="preserve"> of achievement</w:t>
      </w:r>
      <w:r w:rsidRPr="00240D00">
        <w:rPr>
          <w:sz w:val="14"/>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07C42">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07C42">
        <w:rPr>
          <w:rStyle w:val="StyleUnderline"/>
          <w:highlight w:val="green"/>
        </w:rPr>
        <w:t>major</w:t>
      </w:r>
      <w:r w:rsidRPr="00163783">
        <w:rPr>
          <w:rStyle w:val="StyleUnderline"/>
        </w:rPr>
        <w:t xml:space="preserve"> space </w:t>
      </w:r>
      <w:r w:rsidRPr="00107C42">
        <w:rPr>
          <w:rStyle w:val="StyleUnderline"/>
          <w:highlight w:val="green"/>
        </w:rPr>
        <w:t>stakeholders</w:t>
      </w:r>
      <w:r w:rsidRPr="00107C42">
        <w:rPr>
          <w:rStyle w:val="StyleUnderline"/>
          <w:szCs w:val="26"/>
          <w:highlight w:val="green"/>
        </w:rPr>
        <w:t xml:space="preserve"> </w:t>
      </w:r>
      <w:r w:rsidRPr="00107C42">
        <w:rPr>
          <w:rStyle w:val="StyleUnderline"/>
          <w:highlight w:val="green"/>
        </w:rPr>
        <w:t>is 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 xml:space="preserve">highly </w:t>
      </w:r>
      <w:r w:rsidRPr="00163783">
        <w:rPr>
          <w:rStyle w:val="StyleUnderline"/>
        </w:rPr>
        <w:lastRenderedPageBreak/>
        <w:t>problematic</w:t>
      </w:r>
      <w:r w:rsidRPr="00D72C6F">
        <w:rPr>
          <w:rStyle w:val="StyleUnderline"/>
        </w:rPr>
        <w:t xml:space="preserve"> for those states contemplating joining such regimes and making potentially dangerous, non-reciprocal commitments</w:t>
      </w:r>
      <w:r w:rsidRPr="00240D00">
        <w:rPr>
          <w:sz w:val="14"/>
        </w:rPr>
        <w:t xml:space="preserve">. 241 </w:t>
      </w:r>
    </w:p>
    <w:p w14:paraId="02C1D924" w14:textId="77777777" w:rsidR="002313B1" w:rsidRPr="00D72C6F" w:rsidRDefault="002313B1" w:rsidP="002313B1">
      <w:r w:rsidRPr="00D72C6F">
        <w:t>[FOOTNOTE]</w:t>
      </w:r>
    </w:p>
    <w:p w14:paraId="61B3E3D0" w14:textId="77777777" w:rsidR="002313B1" w:rsidRPr="00240D00" w:rsidRDefault="002313B1" w:rsidP="002313B1">
      <w:pPr>
        <w:rPr>
          <w:sz w:val="14"/>
        </w:rPr>
      </w:pPr>
      <w:r w:rsidRPr="00240D00">
        <w:rPr>
          <w:sz w:val="14"/>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107C42">
        <w:rPr>
          <w:rStyle w:val="StyleUnderline"/>
          <w:b/>
          <w:bCs/>
          <w:highlight w:val="green"/>
        </w:rPr>
        <w:t>it increases pressure</w:t>
      </w:r>
      <w:r w:rsidRPr="00701C6E">
        <w:rPr>
          <w:rStyle w:val="StyleUnderline"/>
          <w:b/>
          <w:bCs/>
        </w:rPr>
        <w:t xml:space="preserve"> on the other states </w:t>
      </w:r>
      <w:r w:rsidRPr="00107C42">
        <w:rPr>
          <w:rStyle w:val="StyleUnderline"/>
          <w:b/>
          <w:bCs/>
          <w:highlight w:val="green"/>
        </w:rPr>
        <w:t>to withdraw or cheat</w:t>
      </w:r>
      <w:r w:rsidRPr="00240D00">
        <w:rPr>
          <w:sz w:val="14"/>
        </w:rPr>
        <w:t>").</w:t>
      </w:r>
    </w:p>
    <w:p w14:paraId="4D378312" w14:textId="77777777" w:rsidR="002313B1" w:rsidRPr="00D72C6F" w:rsidRDefault="002313B1" w:rsidP="002313B1">
      <w:r w:rsidRPr="00D72C6F">
        <w:t>[END FOOTNOTE]</w:t>
      </w:r>
    </w:p>
    <w:p w14:paraId="65AC3895" w14:textId="77777777" w:rsidR="002313B1" w:rsidRPr="00240D00" w:rsidRDefault="002313B1" w:rsidP="002313B1">
      <w:pPr>
        <w:rPr>
          <w:sz w:val="14"/>
        </w:rPr>
      </w:pPr>
      <w:r w:rsidRPr="00D72C6F">
        <w:rPr>
          <w:rStyle w:val="StyleUnderline"/>
        </w:rPr>
        <w:t xml:space="preserve">To the extent that soft law arrangements such as the proposed Code seek </w:t>
      </w:r>
      <w:r w:rsidRPr="00107C42">
        <w:rPr>
          <w:rStyle w:val="StyleUnderline"/>
          <w:highlight w:val="green"/>
        </w:rPr>
        <w:t xml:space="preserve">to </w:t>
      </w:r>
      <w:r w:rsidRPr="00163783">
        <w:rPr>
          <w:rStyle w:val="StyleUnderline"/>
        </w:rPr>
        <w:t xml:space="preserve">promote arms </w:t>
      </w:r>
      <w:r w:rsidRPr="00107C42">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07C42">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07C42">
        <w:rPr>
          <w:rStyle w:val="StyleUnderline"/>
          <w:highlight w:val="green"/>
        </w:rPr>
        <w:t>arms races</w:t>
      </w:r>
      <w:r w:rsidRPr="00D72C6F">
        <w:rPr>
          <w:rStyle w:val="StyleUnderline"/>
        </w:rPr>
        <w:t xml:space="preserve">, the </w:t>
      </w:r>
      <w:r w:rsidRPr="00107C42">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07C42">
        <w:rPr>
          <w:rStyle w:val="StyleUnderline"/>
          <w:highlight w:val="green"/>
        </w:rPr>
        <w:t>undermines</w:t>
      </w:r>
      <w:r w:rsidRPr="00163783">
        <w:rPr>
          <w:rStyle w:val="StyleUnderline"/>
        </w:rPr>
        <w:t xml:space="preserve"> such </w:t>
      </w:r>
      <w:r w:rsidRPr="00107C42">
        <w:rPr>
          <w:rStyle w:val="StyleUnderline"/>
          <w:highlight w:val="green"/>
        </w:rPr>
        <w:t>efforts</w:t>
      </w:r>
      <w:r w:rsidRPr="00240D00">
        <w:rPr>
          <w:sz w:val="14"/>
        </w:rPr>
        <w:t>.</w:t>
      </w:r>
    </w:p>
    <w:p w14:paraId="1B038D50" w14:textId="77777777" w:rsidR="002313B1" w:rsidRPr="00240D00" w:rsidRDefault="002313B1" w:rsidP="002313B1">
      <w:pPr>
        <w:rPr>
          <w:sz w:val="14"/>
        </w:rPr>
      </w:pPr>
      <w:r w:rsidRPr="00D72C6F">
        <w:rPr>
          <w:rStyle w:val="StyleUnderline"/>
        </w:rPr>
        <w:t>If</w:t>
      </w:r>
      <w:r w:rsidRPr="00240D00">
        <w:rPr>
          <w:sz w:val="14"/>
        </w:rPr>
        <w:t xml:space="preserve"> the proposed Code is </w:t>
      </w:r>
      <w:r w:rsidRPr="00D72C6F">
        <w:rPr>
          <w:rStyle w:val="StyleUnderline"/>
        </w:rPr>
        <w:t>adopted by states in</w:t>
      </w:r>
      <w:r w:rsidRPr="00240D00">
        <w:rPr>
          <w:sz w:val="14"/>
        </w:rPr>
        <w:t xml:space="preserve"> its current state of </w:t>
      </w:r>
      <w:r w:rsidRPr="00D72C6F">
        <w:rPr>
          <w:rStyle w:val="StyleUnderline"/>
        </w:rPr>
        <w:t xml:space="preserve">limited acceptance, </w:t>
      </w:r>
      <w:r w:rsidRPr="00107C42">
        <w:rPr>
          <w:rStyle w:val="StyleUnderline"/>
          <w:highlight w:val="green"/>
        </w:rPr>
        <w:t>a fractional</w:t>
      </w:r>
      <w:r w:rsidRPr="00240D00">
        <w:rPr>
          <w:sz w:val="14"/>
        </w:rPr>
        <w:t xml:space="preserve"> soft law </w:t>
      </w:r>
      <w:r w:rsidRPr="00107C42">
        <w:rPr>
          <w:rStyle w:val="StyleUnderline"/>
          <w:highlight w:val="green"/>
        </w:rPr>
        <w:t>product will</w:t>
      </w:r>
      <w:r w:rsidRPr="00D72C6F">
        <w:rPr>
          <w:rStyle w:val="StyleUnderline"/>
        </w:rPr>
        <w:t xml:space="preserve"> emerge which will present</w:t>
      </w:r>
      <w:r w:rsidRPr="00240D00">
        <w:rPr>
          <w:sz w:val="14"/>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240D00">
        <w:rPr>
          <w:sz w:val="14"/>
        </w:rPr>
        <w:t xml:space="preserve"> (beyond those associated with soft law arrangements generally). </w:t>
      </w:r>
      <w:r w:rsidRPr="00D72C6F">
        <w:rPr>
          <w:rStyle w:val="StyleUnderline"/>
        </w:rPr>
        <w:t xml:space="preserve">Not only would a fractionalized Code </w:t>
      </w:r>
      <w:r w:rsidRPr="00107C42">
        <w:rPr>
          <w:rStyle w:val="StyleUnderline"/>
          <w:highlight w:val="green"/>
        </w:rPr>
        <w:t>fail to identify aggressors</w:t>
      </w:r>
      <w:r w:rsidRPr="00D72C6F">
        <w:rPr>
          <w:rStyle w:val="StyleUnderline"/>
        </w:rPr>
        <w:t xml:space="preserve"> and isolate rogue states, </w:t>
      </w:r>
      <w:proofErr w:type="gramStart"/>
      <w:r w:rsidRPr="00107C42">
        <w:rPr>
          <w:rStyle w:val="StyleUnderline"/>
          <w:highlight w:val="green"/>
        </w:rPr>
        <w:t>it could</w:t>
      </w:r>
      <w:proofErr w:type="gramEnd"/>
      <w:r w:rsidRPr="00D72C6F">
        <w:rPr>
          <w:rStyle w:val="StyleUnderline"/>
        </w:rPr>
        <w:t xml:space="preserve"> instead </w:t>
      </w:r>
      <w:r w:rsidRPr="00107C42">
        <w:rPr>
          <w:rStyle w:val="StyleUnderline"/>
          <w:b/>
          <w:bCs/>
          <w:highlight w:val="green"/>
        </w:rPr>
        <w:t>lead to de facto competing legal regimes</w:t>
      </w:r>
      <w:r w:rsidRPr="00163783">
        <w:rPr>
          <w:rStyle w:val="StyleUnderline"/>
        </w:rPr>
        <w:t xml:space="preserve"> in space</w:t>
      </w:r>
      <w:r w:rsidRPr="00D72C6F">
        <w:rPr>
          <w:rStyle w:val="StyleUnderline"/>
        </w:rPr>
        <w:t xml:space="preserve">, </w:t>
      </w:r>
      <w:r w:rsidRPr="00107C42">
        <w:rPr>
          <w:rStyle w:val="StyleUnderline"/>
          <w:highlight w:val="green"/>
        </w:rPr>
        <w:t xml:space="preserve">as </w:t>
      </w:r>
      <w:r w:rsidRPr="00B407EB">
        <w:rPr>
          <w:rStyle w:val="StyleUnderline"/>
        </w:rPr>
        <w:t xml:space="preserve">subscribing </w:t>
      </w:r>
      <w:r w:rsidRPr="00107C42">
        <w:rPr>
          <w:rStyle w:val="StyleUnderline"/>
          <w:highlight w:val="green"/>
        </w:rPr>
        <w:t>states respect their own "rules</w:t>
      </w:r>
      <w:r w:rsidRPr="00D72C6F">
        <w:rPr>
          <w:rStyle w:val="StyleUnderline"/>
        </w:rPr>
        <w:t xml:space="preserve"> of the road" </w:t>
      </w:r>
      <w:r w:rsidRPr="00107C42">
        <w:rPr>
          <w:rStyle w:val="StyleUnderline"/>
          <w:highlight w:val="green"/>
        </w:rPr>
        <w:t>while other</w:t>
      </w:r>
      <w:r w:rsidRPr="00D72C6F">
        <w:rPr>
          <w:rStyle w:val="StyleUnderline"/>
        </w:rPr>
        <w:t xml:space="preserve"> non-participating </w:t>
      </w:r>
      <w:r w:rsidRPr="00107C42">
        <w:rPr>
          <w:rStyle w:val="StyleUnderline"/>
          <w:highlight w:val="green"/>
        </w:rPr>
        <w:t>states</w:t>
      </w:r>
      <w:r w:rsidRPr="00240D00">
        <w:rPr>
          <w:sz w:val="14"/>
        </w:rPr>
        <w:t xml:space="preserve"> - especially major, non-participating space powers - </w:t>
      </w:r>
      <w:r w:rsidRPr="00D72C6F">
        <w:rPr>
          <w:rStyle w:val="StyleUnderline"/>
        </w:rPr>
        <w:t xml:space="preserve">seek to </w:t>
      </w:r>
      <w:r w:rsidRPr="00107C42">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07C42">
        <w:rPr>
          <w:rStyle w:val="StyleUnderline"/>
          <w:highlight w:val="green"/>
        </w:rPr>
        <w:t>different</w:t>
      </w:r>
      <w:r w:rsidRPr="00163783">
        <w:rPr>
          <w:rStyle w:val="StyleUnderline"/>
        </w:rPr>
        <w:t xml:space="preserve"> or </w:t>
      </w:r>
      <w:r w:rsidRPr="00107C42">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07C42">
        <w:rPr>
          <w:rStyle w:val="StyleUnderline"/>
          <w:highlight w:val="green"/>
        </w:rPr>
        <w:t>persuade</w:t>
      </w:r>
      <w:r w:rsidRPr="00406B0D">
        <w:rPr>
          <w:rStyle w:val="StyleUnderline"/>
        </w:rPr>
        <w:t xml:space="preserve"> non-participating </w:t>
      </w:r>
      <w:r w:rsidRPr="00107C42">
        <w:rPr>
          <w:rStyle w:val="StyleUnderline"/>
          <w:highlight w:val="green"/>
        </w:rPr>
        <w:t>states to accede</w:t>
      </w:r>
      <w:r w:rsidRPr="00406B0D">
        <w:rPr>
          <w:rStyle w:val="StyleUnderline"/>
        </w:rPr>
        <w:t xml:space="preserve"> to the Code </w:t>
      </w:r>
      <w:r w:rsidRPr="00107C42">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240D00">
        <w:rPr>
          <w:sz w:val="14"/>
        </w:rPr>
        <w:t>. 242</w:t>
      </w:r>
    </w:p>
    <w:p w14:paraId="72510017" w14:textId="77777777" w:rsidR="002313B1" w:rsidRDefault="002313B1" w:rsidP="002313B1"/>
    <w:p w14:paraId="287D5DE1" w14:textId="34DF2B5A" w:rsidR="002313B1" w:rsidRPr="00DF65BB" w:rsidRDefault="002313B1" w:rsidP="002313B1">
      <w:pPr>
        <w:pStyle w:val="Heading4"/>
        <w:rPr>
          <w:u w:val="single"/>
        </w:rPr>
      </w:pPr>
      <w:r>
        <w:t xml:space="preserve">Cooperative </w:t>
      </w:r>
      <w:r>
        <w:rPr>
          <w:u w:val="single"/>
        </w:rPr>
        <w:t xml:space="preserve">space governance </w:t>
      </w:r>
      <w:r w:rsidR="00C47088">
        <w:rPr>
          <w:u w:val="single"/>
        </w:rPr>
        <w:t>solves</w:t>
      </w:r>
      <w:r>
        <w:t xml:space="preserve"> terror, resources wars, and a litany of other existential threats</w:t>
      </w:r>
    </w:p>
    <w:p w14:paraId="6C874D63" w14:textId="77777777" w:rsidR="002313B1" w:rsidRPr="00240D00" w:rsidRDefault="002313B1" w:rsidP="002313B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1DB0C834" w14:textId="77777777" w:rsidR="002313B1" w:rsidRPr="0095009A" w:rsidRDefault="002313B1" w:rsidP="002313B1">
      <w:pPr>
        <w:rPr>
          <w:szCs w:val="18"/>
        </w:rPr>
      </w:pPr>
      <w:r w:rsidRPr="0095009A">
        <w:rPr>
          <w:szCs w:val="18"/>
        </w:rPr>
        <w:t>Are We Humans Doomed to Extinction?</w:t>
      </w:r>
    </w:p>
    <w:p w14:paraId="718D53F2" w14:textId="0DADA088" w:rsidR="00683FE0" w:rsidRPr="00316D00" w:rsidRDefault="002313B1" w:rsidP="00316D00">
      <w:pPr>
        <w:rPr>
          <w:b/>
          <w:bCs/>
          <w:sz w:val="14"/>
        </w:rPr>
      </w:pPr>
      <w:r w:rsidRPr="00240D00">
        <w:rPr>
          <w:sz w:val="14"/>
        </w:rPr>
        <w:t xml:space="preserve">What will we do when Earth’s resources are used up by humanity? </w:t>
      </w:r>
      <w:r w:rsidRPr="00107C42">
        <w:rPr>
          <w:rStyle w:val="StyleUnderline"/>
          <w:highlight w:val="green"/>
        </w:rPr>
        <w:t>The world is</w:t>
      </w:r>
      <w:r w:rsidRPr="00240D00">
        <w:rPr>
          <w:sz w:val="14"/>
        </w:rPr>
        <w:t xml:space="preserve"> now </w:t>
      </w:r>
      <w:r w:rsidRPr="0095009A">
        <w:rPr>
          <w:rStyle w:val="StyleUnderline"/>
        </w:rPr>
        <w:t xml:space="preserve">hugely </w:t>
      </w:r>
      <w:proofErr w:type="gramStart"/>
      <w:r w:rsidRPr="00107C42">
        <w:rPr>
          <w:rStyle w:val="StyleUnderline"/>
          <w:highlight w:val="green"/>
        </w:rPr>
        <w:t>over populated</w:t>
      </w:r>
      <w:proofErr w:type="gramEnd"/>
      <w:r w:rsidRPr="0095009A">
        <w:rPr>
          <w:rStyle w:val="StyleUnderline"/>
        </w:rPr>
        <w:t xml:space="preserve">, with </w:t>
      </w:r>
      <w:r w:rsidRPr="00107C42">
        <w:rPr>
          <w:rStyle w:val="StyleUnderline"/>
          <w:highlight w:val="green"/>
        </w:rPr>
        <w:t>billions</w:t>
      </w:r>
      <w:r w:rsidRPr="00240D00">
        <w:rPr>
          <w:sz w:val="14"/>
        </w:rPr>
        <w:t xml:space="preserve"> and billions </w:t>
      </w:r>
      <w:r w:rsidRPr="00107C42">
        <w:rPr>
          <w:rStyle w:val="StyleUnderline"/>
          <w:highlight w:val="green"/>
        </w:rPr>
        <w:t>crammed into</w:t>
      </w:r>
      <w:r w:rsidRPr="00240D00">
        <w:rPr>
          <w:sz w:val="14"/>
        </w:rPr>
        <w:t xml:space="preserve"> our </w:t>
      </w:r>
      <w:r w:rsidRPr="00107C42">
        <w:rPr>
          <w:rStyle w:val="StyleUnderline"/>
          <w:highlight w:val="green"/>
        </w:rPr>
        <w:t>overcrowded cities</w:t>
      </w:r>
      <w:r w:rsidRPr="0095009A">
        <w:rPr>
          <w:rStyle w:val="StyleUnderline"/>
        </w:rPr>
        <w:t>. By 2050, we may be 9 billion strong</w:t>
      </w:r>
      <w:r w:rsidRPr="00240D00">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240D00">
        <w:rPr>
          <w:sz w:val="14"/>
        </w:rPr>
        <w:t xml:space="preserve"> of us </w:t>
      </w:r>
      <w:r w:rsidRPr="0095009A">
        <w:rPr>
          <w:rStyle w:val="StyleUnderline"/>
        </w:rPr>
        <w:t>will be living in congested cities</w:t>
      </w:r>
      <w:r w:rsidRPr="00240D00">
        <w:rPr>
          <w:sz w:val="14"/>
        </w:rPr>
        <w:t xml:space="preserve">. These cities will be ever more </w:t>
      </w:r>
      <w:r w:rsidRPr="00107C42">
        <w:rPr>
          <w:rStyle w:val="StyleUnderline"/>
          <w:highlight w:val="green"/>
        </w:rPr>
        <w:t>vulnerable to terrorist attack, natural</w:t>
      </w:r>
      <w:r w:rsidRPr="00163783">
        <w:rPr>
          <w:rStyle w:val="StyleUnderline"/>
        </w:rPr>
        <w:t xml:space="preserve"> </w:t>
      </w:r>
      <w:r w:rsidRPr="00107C42">
        <w:rPr>
          <w:rStyle w:val="StyleUnderline"/>
          <w:highlight w:val="green"/>
        </w:rPr>
        <w:t>disaster, and</w:t>
      </w:r>
      <w:r w:rsidRPr="00240D00">
        <w:rPr>
          <w:sz w:val="14"/>
        </w:rPr>
        <w:t xml:space="preserve"> other </w:t>
      </w:r>
      <w:r w:rsidRPr="0095009A">
        <w:rPr>
          <w:rStyle w:val="StyleUnderline"/>
        </w:rPr>
        <w:t>plights that come with overcrowding</w:t>
      </w:r>
      <w:r w:rsidRPr="00240D00">
        <w:rPr>
          <w:sz w:val="14"/>
        </w:rPr>
        <w:t xml:space="preserve"> and a dearth of jobs that will be </w:t>
      </w:r>
      <w:r w:rsidRPr="0095009A">
        <w:rPr>
          <w:rStyle w:val="StyleUnderline"/>
        </w:rPr>
        <w:t>fueled by rapid automation and</w:t>
      </w:r>
      <w:r w:rsidRPr="00240D00">
        <w:rPr>
          <w:sz w:val="14"/>
        </w:rPr>
        <w:t xml:space="preserve"> the </w:t>
      </w:r>
      <w:r w:rsidRPr="0095009A">
        <w:rPr>
          <w:rStyle w:val="StyleUnderline"/>
        </w:rPr>
        <w:t xml:space="preserve">rise of </w:t>
      </w:r>
      <w:r w:rsidRPr="00107C42">
        <w:rPr>
          <w:rStyle w:val="StyleUnderline"/>
          <w:highlight w:val="green"/>
        </w:rPr>
        <w:t>a</w:t>
      </w:r>
      <w:r w:rsidRPr="0095009A">
        <w:rPr>
          <w:rStyle w:val="StyleUnderline"/>
        </w:rPr>
        <w:t xml:space="preserve">rtificial </w:t>
      </w:r>
      <w:r w:rsidRPr="00107C42">
        <w:rPr>
          <w:rStyle w:val="StyleUnderline"/>
          <w:highlight w:val="green"/>
        </w:rPr>
        <w:t>i</w:t>
      </w:r>
      <w:r w:rsidRPr="0095009A">
        <w:rPr>
          <w:rStyle w:val="StyleUnderline"/>
        </w:rPr>
        <w:t>ntelligence</w:t>
      </w:r>
      <w:r w:rsidRPr="00240D00">
        <w:rPr>
          <w:sz w:val="14"/>
        </w:rPr>
        <w:t xml:space="preserve"> across the global economy. </w:t>
      </w:r>
      <w:r w:rsidRPr="00107C42">
        <w:rPr>
          <w:rStyle w:val="StyleUnderline"/>
          <w:highlight w:val="green"/>
        </w:rPr>
        <w:t>We are</w:t>
      </w:r>
      <w:r w:rsidRPr="0095009A">
        <w:rPr>
          <w:rStyle w:val="StyleUnderline"/>
        </w:rPr>
        <w:t xml:space="preserve"> already rapidly </w:t>
      </w:r>
      <w:r w:rsidRPr="00107C42">
        <w:rPr>
          <w:rStyle w:val="StyleUnderline"/>
          <w:highlight w:val="green"/>
        </w:rPr>
        <w:t>running out of water and minerals. Climate change is threatening our very existence</w:t>
      </w:r>
      <w:r w:rsidRPr="00240D00">
        <w:rPr>
          <w:sz w:val="14"/>
        </w:rPr>
        <w:t xml:space="preserve">. Political leaders and even the Pope have cautioned us against inaction. Perhaps the naysayers are right. </w:t>
      </w:r>
      <w:r w:rsidRPr="00163783">
        <w:rPr>
          <w:rStyle w:val="StyleUnderline"/>
        </w:rPr>
        <w:t>All humanity is at tremendous risk</w:t>
      </w:r>
      <w:r w:rsidRPr="00240D00">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240D00">
        <w:rPr>
          <w:sz w:val="14"/>
        </w:rPr>
        <w:t>open up</w:t>
      </w:r>
      <w:proofErr w:type="gramEnd"/>
      <w:r w:rsidRPr="00240D00">
        <w:rPr>
          <w:sz w:val="14"/>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07C42">
        <w:rPr>
          <w:rStyle w:val="StyleUnderline"/>
          <w:highlight w:val="green"/>
        </w:rPr>
        <w:t>new pathways to the stars</w:t>
      </w:r>
      <w:r w:rsidRPr="0095009A">
        <w:rPr>
          <w:rStyle w:val="StyleUnderline"/>
        </w:rPr>
        <w:t xml:space="preserve"> could </w:t>
      </w:r>
      <w:r w:rsidRPr="00107C42">
        <w:rPr>
          <w:rStyle w:val="StyleUnderline"/>
          <w:highlight w:val="green"/>
        </w:rPr>
        <w:t>prove vital to</w:t>
      </w:r>
      <w:r w:rsidRPr="0095009A">
        <w:rPr>
          <w:rStyle w:val="StyleUnderline"/>
        </w:rPr>
        <w:t xml:space="preserve"> </w:t>
      </w:r>
      <w:r w:rsidRPr="00163783">
        <w:rPr>
          <w:rStyle w:val="StyleUnderline"/>
        </w:rPr>
        <w:lastRenderedPageBreak/>
        <w:t xml:space="preserve">human </w:t>
      </w:r>
      <w:r w:rsidRPr="00107C42">
        <w:rPr>
          <w:rStyle w:val="StyleUnderline"/>
          <w:highlight w:val="green"/>
        </w:rPr>
        <w:t>survival</w:t>
      </w:r>
      <w:r w:rsidRPr="00240D00">
        <w:rPr>
          <w:sz w:val="14"/>
          <w:szCs w:val="18"/>
        </w:rPr>
        <w:t xml:space="preserve">. If one does not believe in spending money to probe the mysteries of the universe then </w:t>
      </w:r>
      <w:proofErr w:type="gramStart"/>
      <w:r w:rsidRPr="00240D00">
        <w:rPr>
          <w:sz w:val="14"/>
          <w:szCs w:val="18"/>
        </w:rPr>
        <w:t>perhaps</w:t>
      </w:r>
      <w:proofErr w:type="gramEnd"/>
      <w:r w:rsidRPr="00240D00">
        <w:rPr>
          <w:sz w:val="14"/>
          <w:szCs w:val="18"/>
        </w:rPr>
        <w:t xml:space="preserve"> we can try what might be called “calibrated greed” on for size. One only needs to go to a </w:t>
      </w:r>
      <w:proofErr w:type="spellStart"/>
      <w:r w:rsidRPr="00240D00">
        <w:rPr>
          <w:sz w:val="14"/>
          <w:szCs w:val="18"/>
        </w:rPr>
        <w:t>cubesat</w:t>
      </w:r>
      <w:proofErr w:type="spellEnd"/>
      <w:r w:rsidRPr="00240D00">
        <w:rPr>
          <w:sz w:val="14"/>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240D00">
        <w:rPr>
          <w:sz w:val="14"/>
          <w:szCs w:val="18"/>
        </w:rPr>
        <w:t>1 ]</w:t>
      </w:r>
      <w:proofErr w:type="gramEnd"/>
      <w:r w:rsidRPr="00240D00">
        <w:rPr>
          <w:sz w:val="14"/>
          <w:szCs w:val="18"/>
        </w:rPr>
        <w:t xml:space="preserve">. In fact, the very </w:t>
      </w:r>
      <w:proofErr w:type="gramStart"/>
      <w:r w:rsidRPr="00240D00">
        <w:rPr>
          <w:sz w:val="14"/>
          <w:szCs w:val="18"/>
        </w:rPr>
        <w:t>nature</w:t>
      </w:r>
      <w:proofErr w:type="gramEnd"/>
      <w:r w:rsidRPr="00240D00">
        <w:rPr>
          <w:sz w:val="14"/>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40D00">
        <w:rPr>
          <w:sz w:val="14"/>
          <w:szCs w:val="18"/>
        </w:rPr>
        <w:t>in order to</w:t>
      </w:r>
      <w:proofErr w:type="gramEnd"/>
      <w:r w:rsidRPr="00240D00">
        <w:rPr>
          <w:sz w:val="14"/>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40D00">
        <w:rPr>
          <w:sz w:val="14"/>
          <w:szCs w:val="18"/>
        </w:rPr>
        <w:t>exobiologists</w:t>
      </w:r>
      <w:proofErr w:type="spellEnd"/>
      <w:r w:rsidRPr="00240D00">
        <w:rPr>
          <w:sz w:val="14"/>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40D00">
        <w:rPr>
          <w:sz w:val="14"/>
          <w:szCs w:val="18"/>
        </w:rPr>
        <w:t>fl</w:t>
      </w:r>
      <w:proofErr w:type="spellEnd"/>
      <w:r w:rsidRPr="00240D00">
        <w:rPr>
          <w:sz w:val="14"/>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240D00">
        <w:rPr>
          <w:sz w:val="14"/>
          <w:szCs w:val="18"/>
        </w:rPr>
        <w:t>ve</w:t>
      </w:r>
      <w:proofErr w:type="spellEnd"/>
      <w:r w:rsidRPr="00240D00">
        <w:rPr>
          <w:sz w:val="14"/>
          <w:szCs w:val="18"/>
        </w:rPr>
        <w:t xml:space="preserve"> billionaires with established space ventures—Elon Musk, Paul Allen, Jeff Bezos, Sir Richard Branson, and Robert Bigelow—have invested millions if not billions of dollars into commercializing space. Th </w:t>
      </w:r>
      <w:proofErr w:type="spellStart"/>
      <w:r w:rsidRPr="00240D00">
        <w:rPr>
          <w:sz w:val="14"/>
          <w:szCs w:val="18"/>
        </w:rPr>
        <w:t>ey</w:t>
      </w:r>
      <w:proofErr w:type="spellEnd"/>
      <w:r w:rsidRPr="00240D00">
        <w:rPr>
          <w:sz w:val="14"/>
          <w:szCs w:val="18"/>
        </w:rPr>
        <w:t xml:space="preserve"> are developing new technologies and establishing space enterprises that can bring the wealth of outer space down to Earth. Th is </w:t>
      </w:r>
      <w:proofErr w:type="spellStart"/>
      <w:r w:rsidRPr="00240D00">
        <w:rPr>
          <w:sz w:val="14"/>
          <w:szCs w:val="18"/>
        </w:rPr>
        <w:t>is</w:t>
      </w:r>
      <w:proofErr w:type="spellEnd"/>
      <w:r w:rsidRPr="00240D00">
        <w:rPr>
          <w:sz w:val="14"/>
          <w:szCs w:val="18"/>
        </w:rPr>
        <w:t xml:space="preserve"> not a pipe </w:t>
      </w:r>
      <w:proofErr w:type="gramStart"/>
      <w:r w:rsidRPr="00240D00">
        <w:rPr>
          <w:sz w:val="14"/>
          <w:szCs w:val="18"/>
        </w:rPr>
        <w:t>dream, but</w:t>
      </w:r>
      <w:proofErr w:type="gramEnd"/>
      <w:r w:rsidRPr="00240D00">
        <w:rPr>
          <w:sz w:val="14"/>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240D00">
        <w:rPr>
          <w:sz w:val="14"/>
          <w:szCs w:val="18"/>
        </w:rPr>
        <w:t>ers</w:t>
      </w:r>
      <w:proofErr w:type="spellEnd"/>
      <w:r w:rsidRPr="00240D00">
        <w:rPr>
          <w:sz w:val="14"/>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240D00">
        <w:rPr>
          <w:sz w:val="14"/>
          <w:szCs w:val="18"/>
        </w:rPr>
        <w:t>Mars, or</w:t>
      </w:r>
      <w:proofErr w:type="gramEnd"/>
      <w:r w:rsidRPr="00240D00">
        <w:rPr>
          <w:sz w:val="14"/>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240D00">
        <w:rPr>
          <w:sz w:val="14"/>
          <w:szCs w:val="18"/>
        </w:rPr>
        <w:t>might</w:t>
      </w:r>
      <w:proofErr w:type="gramEnd"/>
      <w:r w:rsidRPr="00240D00">
        <w:rPr>
          <w:sz w:val="14"/>
          <w:szCs w:val="18"/>
        </w:rPr>
        <w:t xml:space="preserve"> useful to see what has already transpired in space development in just the past fi </w:t>
      </w:r>
      <w:proofErr w:type="spellStart"/>
      <w:r w:rsidRPr="00240D00">
        <w:rPr>
          <w:sz w:val="14"/>
          <w:szCs w:val="18"/>
        </w:rPr>
        <w:t>ve</w:t>
      </w:r>
      <w:proofErr w:type="spellEnd"/>
      <w:r w:rsidRPr="00240D00">
        <w:rPr>
          <w:sz w:val="14"/>
          <w:szCs w:val="18"/>
        </w:rPr>
        <w:t xml:space="preserve"> decades. Th e world’s fi </w:t>
      </w:r>
      <w:proofErr w:type="spellStart"/>
      <w:r w:rsidRPr="00240D00">
        <w:rPr>
          <w:sz w:val="14"/>
          <w:szCs w:val="18"/>
        </w:rPr>
        <w:t>rst</w:t>
      </w:r>
      <w:proofErr w:type="spellEnd"/>
      <w:r w:rsidRPr="00240D00">
        <w:rPr>
          <w:sz w:val="14"/>
          <w:szCs w:val="18"/>
        </w:rPr>
        <w:t xml:space="preserve"> geosynchronous communications satellite had a throughput capability of about 500 kb / s. In contrast, today’s state of the art </w:t>
      </w:r>
      <w:proofErr w:type="spellStart"/>
      <w:r w:rsidRPr="00240D00">
        <w:rPr>
          <w:sz w:val="14"/>
          <w:szCs w:val="18"/>
        </w:rPr>
        <w:t>Viasat</w:t>
      </w:r>
      <w:proofErr w:type="spellEnd"/>
      <w:r w:rsidRPr="00240D00">
        <w:rPr>
          <w:sz w:val="14"/>
          <w:szCs w:val="18"/>
        </w:rPr>
        <w:t xml:space="preserve"> 2 —a half century later— has an impressive throughput of some 140 Gb/s. Th is means that the relative throughput is nearly 300,000 greater, while its lifetime is some ten times longer (Figs. 1.1 and </w:t>
      </w:r>
      <w:proofErr w:type="gramStart"/>
      <w:r w:rsidRPr="00240D00">
        <w:rPr>
          <w:sz w:val="14"/>
          <w:szCs w:val="18"/>
        </w:rPr>
        <w:t>1.2 )</w:t>
      </w:r>
      <w:proofErr w:type="gramEnd"/>
      <w:r w:rsidRPr="00240D00">
        <w:rPr>
          <w:sz w:val="14"/>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40D00">
        <w:rPr>
          <w:sz w:val="14"/>
          <w:szCs w:val="18"/>
        </w:rPr>
        <w:t>satellites ,</w:t>
      </w:r>
      <w:proofErr w:type="gramEnd"/>
      <w:r w:rsidRPr="00240D00">
        <w:rPr>
          <w:sz w:val="14"/>
          <w:szCs w:val="18"/>
        </w:rPr>
        <w:t xml:space="preserve"> meteorological satellites , and navigation and timing satellites have also expanded their capabilities and performance in an impressive manner. When satellite applications fi </w:t>
      </w:r>
      <w:proofErr w:type="spellStart"/>
      <w:r w:rsidRPr="00240D00">
        <w:rPr>
          <w:sz w:val="14"/>
          <w:szCs w:val="18"/>
        </w:rPr>
        <w:t>rst</w:t>
      </w:r>
      <w:proofErr w:type="spellEnd"/>
      <w:r w:rsidRPr="00240D00">
        <w:rPr>
          <w:sz w:val="14"/>
          <w:szCs w:val="18"/>
        </w:rPr>
        <w:t xml:space="preserve"> started, the market was measured in millions of dollars. Today commercial satellite services exceed a quarter of a billion dollars. Vital services such as the Internet, aircraft </w:t>
      </w:r>
      <w:proofErr w:type="spellStart"/>
      <w:r w:rsidRPr="00240D00">
        <w:rPr>
          <w:sz w:val="14"/>
          <w:szCs w:val="18"/>
        </w:rPr>
        <w:t>traffi</w:t>
      </w:r>
      <w:proofErr w:type="spellEnd"/>
      <w:r w:rsidRPr="00240D00">
        <w:rPr>
          <w:sz w:val="14"/>
          <w:szCs w:val="18"/>
        </w:rPr>
        <w:t xml:space="preserve"> c control and management, international banking, </w:t>
      </w:r>
      <w:proofErr w:type="gramStart"/>
      <w:r w:rsidRPr="00240D00">
        <w:rPr>
          <w:sz w:val="14"/>
          <w:szCs w:val="18"/>
        </w:rPr>
        <w:t>search</w:t>
      </w:r>
      <w:proofErr w:type="gramEnd"/>
      <w:r w:rsidRPr="00240D00">
        <w:rPr>
          <w:sz w:val="14"/>
          <w:szCs w:val="18"/>
        </w:rPr>
        <w:t xml:space="preserve"> and rescue and much, much more depend on application satellites. Th </w:t>
      </w:r>
      <w:proofErr w:type="spellStart"/>
      <w:r w:rsidRPr="00240D00">
        <w:rPr>
          <w:sz w:val="14"/>
          <w:szCs w:val="18"/>
        </w:rPr>
        <w:t>ose</w:t>
      </w:r>
      <w:proofErr w:type="spellEnd"/>
      <w:r w:rsidRPr="00240D00">
        <w:rPr>
          <w:sz w:val="14"/>
          <w:szCs w:val="18"/>
        </w:rPr>
        <w:t xml:space="preserve"> that would doubt the importance of satellites to the global economy might wish to view on You Tube the video “If Th ere Were a Day Without Satellites?” [ </w:t>
      </w:r>
      <w:proofErr w:type="gramStart"/>
      <w:r w:rsidRPr="00240D00">
        <w:rPr>
          <w:sz w:val="14"/>
          <w:szCs w:val="18"/>
        </w:rPr>
        <w:t>2 ]</w:t>
      </w:r>
      <w:proofErr w:type="gramEnd"/>
      <w:r w:rsidRPr="00240D00">
        <w:rPr>
          <w:sz w:val="14"/>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40D00">
        <w:rPr>
          <w:sz w:val="14"/>
          <w:szCs w:val="18"/>
        </w:rPr>
        <w:t>Of course</w:t>
      </w:r>
      <w:proofErr w:type="gramEnd"/>
      <w:r w:rsidRPr="00240D00">
        <w:rPr>
          <w:sz w:val="14"/>
          <w:szCs w:val="18"/>
        </w:rPr>
        <w:t xml:space="preserve"> this twenty-fi </w:t>
      </w:r>
      <w:proofErr w:type="spellStart"/>
      <w:r w:rsidRPr="00240D00">
        <w:rPr>
          <w:sz w:val="14"/>
          <w:szCs w:val="18"/>
        </w:rPr>
        <w:t>rst</w:t>
      </w:r>
      <w:proofErr w:type="spellEnd"/>
      <w:r w:rsidRPr="00240D00">
        <w:rPr>
          <w:sz w:val="14"/>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40D00">
        <w:rPr>
          <w:sz w:val="14"/>
          <w:szCs w:val="18"/>
        </w:rPr>
        <w:t>artifi</w:t>
      </w:r>
      <w:proofErr w:type="spellEnd"/>
      <w:r w:rsidRPr="00240D00">
        <w:rPr>
          <w:sz w:val="14"/>
          <w:szCs w:val="18"/>
        </w:rPr>
        <w:t xml:space="preserve"> </w:t>
      </w:r>
      <w:proofErr w:type="spellStart"/>
      <w:r w:rsidRPr="00240D00">
        <w:rPr>
          <w:sz w:val="14"/>
          <w:szCs w:val="18"/>
        </w:rPr>
        <w:t>cial</w:t>
      </w:r>
      <w:proofErr w:type="spellEnd"/>
      <w:r w:rsidRPr="00240D00">
        <w:rPr>
          <w:sz w:val="14"/>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240D00">
        <w:rPr>
          <w:sz w:val="14"/>
          <w:szCs w:val="18"/>
        </w:rPr>
        <w:t>ve</w:t>
      </w:r>
      <w:proofErr w:type="spellEnd"/>
      <w:r w:rsidRPr="00240D00">
        <w:rPr>
          <w:sz w:val="14"/>
          <w:szCs w:val="18"/>
        </w:rPr>
        <w:t xml:space="preserve"> mass extinction events that have occurred over the last 1.5 billion years on Earth, some 50–80 % of all species have gone the way of the T. Rex, the woolly mammoth, and the </w:t>
      </w:r>
      <w:proofErr w:type="gramStart"/>
      <w:r w:rsidRPr="00240D00">
        <w:rPr>
          <w:sz w:val="14"/>
          <w:szCs w:val="18"/>
        </w:rPr>
        <w:t>Dodo</w:t>
      </w:r>
      <w:proofErr w:type="gramEnd"/>
      <w:r w:rsidRPr="00240D00">
        <w:rPr>
          <w:sz w:val="14"/>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107C42">
        <w:rPr>
          <w:rStyle w:val="StyleUnderline"/>
          <w:highlight w:val="green"/>
        </w:rPr>
        <w:t xml:space="preserve">the best days </w:t>
      </w:r>
      <w:r w:rsidRPr="00F550F3">
        <w:rPr>
          <w:rStyle w:val="StyleUnderline"/>
        </w:rPr>
        <w:t xml:space="preserve">of </w:t>
      </w:r>
      <w:proofErr w:type="gramStart"/>
      <w:r w:rsidRPr="00F550F3">
        <w:rPr>
          <w:rStyle w:val="StyleUnderline"/>
        </w:rPr>
        <w:t>the human race</w:t>
      </w:r>
      <w:proofErr w:type="gramEnd"/>
      <w:r w:rsidRPr="00F550F3">
        <w:rPr>
          <w:rStyle w:val="StyleUnderline"/>
        </w:rPr>
        <w:t xml:space="preserve"> </w:t>
      </w:r>
      <w:r w:rsidRPr="00107C42">
        <w:rPr>
          <w:rStyle w:val="StyleUnderline"/>
          <w:highlight w:val="green"/>
        </w:rPr>
        <w:t xml:space="preserve">could be just beginning. If we are smart </w:t>
      </w:r>
      <w:r w:rsidRPr="00F550F3">
        <w:rPr>
          <w:rStyle w:val="StyleUnderline"/>
        </w:rPr>
        <w:t xml:space="preserve">about how </w:t>
      </w:r>
      <w:r w:rsidRPr="00107C42">
        <w:rPr>
          <w:rStyle w:val="StyleUnderline"/>
          <w:highlight w:val="green"/>
        </w:rPr>
        <w:t>we</w:t>
      </w:r>
      <w:r w:rsidRPr="00F550F3">
        <w:rPr>
          <w:rStyle w:val="StyleUnderline"/>
        </w:rPr>
        <w:t xml:space="preserve"> go about discovering and using these riches in the skies and applying the best of our new technologies, it </w:t>
      </w:r>
      <w:r w:rsidRPr="00107C42">
        <w:rPr>
          <w:rStyle w:val="StyleUnderline"/>
          <w:highlight w:val="green"/>
        </w:rPr>
        <w:t>could</w:t>
      </w:r>
      <w:r w:rsidRPr="00F550F3">
        <w:rPr>
          <w:rStyle w:val="StyleUnderline"/>
        </w:rPr>
        <w:t xml:space="preserve"> be the </w:t>
      </w:r>
      <w:r w:rsidRPr="00107C42">
        <w:rPr>
          <w:rStyle w:val="StyleUnderline"/>
          <w:highlight w:val="green"/>
        </w:rPr>
        <w:t>start</w:t>
      </w:r>
      <w:r w:rsidRPr="00F550F3">
        <w:rPr>
          <w:rStyle w:val="StyleUnderline"/>
        </w:rPr>
        <w:t xml:space="preserve"> of </w:t>
      </w:r>
      <w:r w:rsidRPr="00107C42">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07C42">
        <w:rPr>
          <w:rStyle w:val="StyleUnderline"/>
          <w:highlight w:val="green"/>
        </w:rPr>
        <w:t>one cannot live in a cradle forever</w:t>
      </w:r>
      <w:r w:rsidRPr="00F550F3">
        <w:rPr>
          <w:rStyle w:val="StyleUnderline"/>
        </w:rPr>
        <w:t>.”</w:t>
      </w:r>
      <w:r w:rsidRPr="00240D00">
        <w:rPr>
          <w:sz w:val="14"/>
          <w:szCs w:val="18"/>
        </w:rPr>
        <w:t xml:space="preserve"> Well before </w:t>
      </w:r>
      <w:proofErr w:type="spellStart"/>
      <w:r w:rsidRPr="00240D00">
        <w:rPr>
          <w:sz w:val="14"/>
          <w:szCs w:val="18"/>
        </w:rPr>
        <w:t>Tsiokovsky</w:t>
      </w:r>
      <w:proofErr w:type="spellEnd"/>
      <w:r w:rsidRPr="00240D00">
        <w:rPr>
          <w:sz w:val="14"/>
          <w:szCs w:val="18"/>
        </w:rPr>
        <w:t xml:space="preserve"> another genius, Leonardo da Vinci, said, quite poetically: “Once you have tasted </w:t>
      </w:r>
      <w:proofErr w:type="spellStart"/>
      <w:r w:rsidRPr="00240D00">
        <w:rPr>
          <w:sz w:val="14"/>
          <w:szCs w:val="18"/>
        </w:rPr>
        <w:t>fl</w:t>
      </w:r>
      <w:proofErr w:type="spellEnd"/>
      <w:r w:rsidRPr="00240D00">
        <w:rPr>
          <w:sz w:val="14"/>
          <w:szCs w:val="18"/>
        </w:rPr>
        <w:t xml:space="preserve"> </w:t>
      </w:r>
      <w:proofErr w:type="spellStart"/>
      <w:r w:rsidRPr="00240D00">
        <w:rPr>
          <w:sz w:val="14"/>
          <w:szCs w:val="18"/>
        </w:rPr>
        <w:t>ight</w:t>
      </w:r>
      <w:proofErr w:type="spellEnd"/>
      <w:r w:rsidRPr="00240D00">
        <w:rPr>
          <w:sz w:val="14"/>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240D00">
        <w:rPr>
          <w:sz w:val="14"/>
          <w:szCs w:val="18"/>
        </w:rPr>
        <w:t>erent</w:t>
      </w:r>
      <w:proofErr w:type="spellEnd"/>
      <w:r w:rsidRPr="00240D00">
        <w:rPr>
          <w:sz w:val="14"/>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240D00">
        <w:rPr>
          <w:sz w:val="14"/>
          <w:szCs w:val="18"/>
        </w:rPr>
        <w:t>nanced</w:t>
      </w:r>
      <w:proofErr w:type="spellEnd"/>
      <w:r w:rsidRPr="00240D00">
        <w:rPr>
          <w:sz w:val="14"/>
          <w:szCs w:val="18"/>
        </w:rPr>
        <w:t xml:space="preserve"> SpaceShipOne, the world’s fi </w:t>
      </w:r>
      <w:proofErr w:type="spellStart"/>
      <w:r w:rsidRPr="00240D00">
        <w:rPr>
          <w:sz w:val="14"/>
          <w:szCs w:val="18"/>
        </w:rPr>
        <w:t>rst</w:t>
      </w:r>
      <w:proofErr w:type="spellEnd"/>
      <w:r w:rsidRPr="00240D00">
        <w:rPr>
          <w:sz w:val="14"/>
          <w:szCs w:val="18"/>
        </w:rPr>
        <w:t xml:space="preserve"> successful 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07C42">
        <w:rPr>
          <w:rStyle w:val="StyleUnderline"/>
          <w:highlight w:val="green"/>
        </w:rPr>
        <w:t xml:space="preserve">we </w:t>
      </w:r>
      <w:r w:rsidRPr="00F550F3">
        <w:rPr>
          <w:rStyle w:val="StyleUnderline"/>
        </w:rPr>
        <w:t xml:space="preserve">soon </w:t>
      </w:r>
      <w:r w:rsidRPr="00107C42">
        <w:rPr>
          <w:rStyle w:val="StyleUnderline"/>
          <w:highlight w:val="green"/>
        </w:rPr>
        <w:t>shall go into space</w:t>
      </w:r>
      <w:r w:rsidRPr="00F550F3">
        <w:rPr>
          <w:rStyle w:val="StyleUnderline"/>
        </w:rPr>
        <w:t xml:space="preserve"> and realize the bounty that it can off er to us. </w:t>
      </w:r>
      <w:r w:rsidRPr="00107C42">
        <w:rPr>
          <w:rStyle w:val="StyleUnderline"/>
          <w:highlight w:val="green"/>
        </w:rPr>
        <w:t>The</w:t>
      </w:r>
      <w:r w:rsidRPr="00F550F3">
        <w:rPr>
          <w:rStyle w:val="StyleUnderline"/>
        </w:rPr>
        <w:t xml:space="preserve"> New Space </w:t>
      </w:r>
      <w:r w:rsidRPr="00107C42">
        <w:rPr>
          <w:rStyle w:val="StyleUnderline"/>
          <w:highlight w:val="green"/>
        </w:rPr>
        <w:t>enterprise is</w:t>
      </w:r>
      <w:r w:rsidRPr="00F550F3">
        <w:rPr>
          <w:rStyle w:val="StyleUnderline"/>
        </w:rPr>
        <w:t xml:space="preserve"> today indeed being </w:t>
      </w:r>
      <w:r w:rsidRPr="00107C42">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07C42">
        <w:rPr>
          <w:rStyle w:val="StyleUnderline"/>
          <w:highlight w:val="green"/>
        </w:rPr>
        <w:t>commercial space</w:t>
      </w:r>
      <w:r w:rsidRPr="00F550F3">
        <w:rPr>
          <w:rStyle w:val="StyleUnderline"/>
        </w:rPr>
        <w:t xml:space="preserve"> economy believe that the </w:t>
      </w:r>
      <w:r w:rsidRPr="00107C42">
        <w:rPr>
          <w:rStyle w:val="StyleUnderline"/>
          <w:highlight w:val="green"/>
        </w:rPr>
        <w:t>exploitation</w:t>
      </w:r>
      <w:r w:rsidRPr="00F550F3">
        <w:rPr>
          <w:rStyle w:val="StyleUnderline"/>
        </w:rPr>
        <w:t xml:space="preserve"> of outer space </w:t>
      </w:r>
      <w:r w:rsidRPr="00107C42">
        <w:rPr>
          <w:rStyle w:val="StyleUnderline"/>
          <w:highlight w:val="green"/>
        </w:rPr>
        <w:t xml:space="preserve">may </w:t>
      </w:r>
      <w:proofErr w:type="gramStart"/>
      <w:r w:rsidRPr="00107C42">
        <w:rPr>
          <w:rStyle w:val="StyleUnderline"/>
          <w:highlight w:val="green"/>
        </w:rPr>
        <w:t>open up</w:t>
      </w:r>
      <w:proofErr w:type="gramEnd"/>
      <w:r w:rsidRPr="00107C42">
        <w:rPr>
          <w:rStyle w:val="StyleUnderline"/>
          <w:highlight w:val="green"/>
        </w:rPr>
        <w:t xml:space="preserve"> a </w:t>
      </w:r>
      <w:r w:rsidRPr="00F550F3">
        <w:rPr>
          <w:rStyle w:val="StyleUnderline"/>
        </w:rPr>
        <w:t xml:space="preserve">new </w:t>
      </w:r>
      <w:r w:rsidRPr="00107C42">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107C42">
        <w:rPr>
          <w:rStyle w:val="StyleUnderline"/>
          <w:highlight w:val="green"/>
        </w:rPr>
        <w:t>a new</w:t>
      </w:r>
      <w:r w:rsidRPr="00F550F3">
        <w:rPr>
          <w:rStyle w:val="StyleUnderline"/>
        </w:rPr>
        <w:t xml:space="preserve"> frontier that can be a great </w:t>
      </w:r>
      <w:r w:rsidRPr="00107C42">
        <w:rPr>
          <w:rStyle w:val="StyleUnderline"/>
          <w:highlight w:val="green"/>
        </w:rPr>
        <w:t>source of</w:t>
      </w:r>
      <w:r w:rsidRPr="00F550F3">
        <w:rPr>
          <w:rStyle w:val="StyleUnderline"/>
        </w:rPr>
        <w:t xml:space="preserve"> new </w:t>
      </w:r>
      <w:r w:rsidRPr="00107C42">
        <w:rPr>
          <w:rStyle w:val="StyleUnderline"/>
          <w:highlight w:val="green"/>
        </w:rPr>
        <w:t>materials, energy</w:t>
      </w:r>
      <w:r w:rsidRPr="00F550F3">
        <w:rPr>
          <w:rStyle w:val="StyleUnderline"/>
        </w:rPr>
        <w:t xml:space="preserve"> and various forms of new wealth </w:t>
      </w:r>
      <w:r w:rsidRPr="00107C42">
        <w:rPr>
          <w:rStyle w:val="StyleUnderline"/>
          <w:highlight w:val="green"/>
        </w:rPr>
        <w:t>that</w:t>
      </w:r>
      <w:r w:rsidRPr="00F550F3">
        <w:rPr>
          <w:rStyle w:val="StyleUnderline"/>
        </w:rPr>
        <w:t xml:space="preserve"> might even </w:t>
      </w:r>
      <w:r w:rsidRPr="00107C42">
        <w:rPr>
          <w:rStyle w:val="StyleUnderline"/>
          <w:highlight w:val="green"/>
        </w:rPr>
        <w:t xml:space="preserve">save us </w:t>
      </w:r>
      <w:r w:rsidRPr="00F550F3">
        <w:rPr>
          <w:rStyle w:val="StyleUnderline"/>
        </w:rPr>
        <w:t xml:space="preserve">from excesses of the past. Th is gold rush in the skies represents a new beginning. </w:t>
      </w:r>
      <w:r w:rsidRPr="00107C42">
        <w:rPr>
          <w:rStyle w:val="StyleUnderline"/>
          <w:b/>
          <w:bCs/>
          <w:highlight w:val="green"/>
        </w:rPr>
        <w:t>We are not talking about expensive</w:t>
      </w:r>
      <w:r w:rsidRPr="00163783">
        <w:rPr>
          <w:rStyle w:val="StyleUnderline"/>
        </w:rPr>
        <w:t xml:space="preserve"> new space </w:t>
      </w:r>
      <w:r w:rsidRPr="00107C42">
        <w:rPr>
          <w:rStyle w:val="StyleUnderline"/>
          <w:b/>
          <w:bCs/>
          <w:highlight w:val="green"/>
        </w:rPr>
        <w:t>ventures funded by NASA or</w:t>
      </w:r>
      <w:r w:rsidRPr="00701C6E">
        <w:rPr>
          <w:rStyle w:val="StyleUnderline"/>
          <w:b/>
          <w:bCs/>
        </w:rPr>
        <w:t xml:space="preserve"> </w:t>
      </w:r>
      <w:r w:rsidRPr="00107C42">
        <w:rPr>
          <w:rStyle w:val="StyleUnderline"/>
          <w:b/>
          <w:bCs/>
          <w:highlight w:val="green"/>
        </w:rPr>
        <w:t>other space</w:t>
      </w:r>
      <w:r w:rsidRPr="00701C6E">
        <w:rPr>
          <w:rStyle w:val="StyleUnderline"/>
          <w:b/>
          <w:bCs/>
        </w:rPr>
        <w:t xml:space="preserve"> </w:t>
      </w:r>
      <w:r w:rsidRPr="00107C42">
        <w:rPr>
          <w:rStyle w:val="StyleUnderline"/>
          <w:b/>
          <w:bCs/>
          <w:highlight w:val="green"/>
        </w:rPr>
        <w:t>agencies</w:t>
      </w:r>
      <w:r w:rsidRPr="00107C42">
        <w:rPr>
          <w:rStyle w:val="StyleUnderline"/>
          <w:highlight w:val="green"/>
        </w:rPr>
        <w:t xml:space="preserve"> </w:t>
      </w:r>
      <w:r w:rsidRPr="00163783">
        <w:rPr>
          <w:rStyle w:val="StyleUnderline"/>
        </w:rPr>
        <w:t xml:space="preserve">in Europe, Japan, </w:t>
      </w:r>
      <w:proofErr w:type="gramStart"/>
      <w:r w:rsidRPr="00163783">
        <w:rPr>
          <w:rStyle w:val="StyleUnderline"/>
        </w:rPr>
        <w:lastRenderedPageBreak/>
        <w:t>China</w:t>
      </w:r>
      <w:proofErr w:type="gramEnd"/>
      <w:r w:rsidRPr="00163783">
        <w:rPr>
          <w:rStyle w:val="StyleUnderline"/>
        </w:rPr>
        <w:t xml:space="preserve"> or India</w:t>
      </w:r>
      <w:r w:rsidRPr="00F550F3">
        <w:rPr>
          <w:u w:val="single"/>
        </w:rPr>
        <w:t xml:space="preserve">. </w:t>
      </w:r>
      <w:r w:rsidRPr="00F550F3">
        <w:rPr>
          <w:rStyle w:val="StyleUnderline"/>
        </w:rPr>
        <w:t xml:space="preserve">No, these </w:t>
      </w:r>
      <w:r w:rsidRPr="00107C42">
        <w:rPr>
          <w:rStyle w:val="StyleUnderline"/>
          <w:b/>
          <w:bCs/>
          <w:highlight w:val="green"/>
        </w:rPr>
        <w:t>efforts</w:t>
      </w:r>
      <w:r w:rsidRPr="00F550F3">
        <w:rPr>
          <w:rStyle w:val="StyleUnderline"/>
        </w:rPr>
        <w:t xml:space="preserve"> which we and others call New Space </w:t>
      </w:r>
      <w:r w:rsidRPr="00107C42">
        <w:rPr>
          <w:rStyle w:val="StyleUnderline"/>
          <w:b/>
          <w:bCs/>
          <w:highlight w:val="green"/>
        </w:rPr>
        <w:t>are</w:t>
      </w:r>
      <w:r w:rsidRPr="00F550F3">
        <w:rPr>
          <w:rStyle w:val="StyleUnderline"/>
        </w:rPr>
        <w:t xml:space="preserve"> today being </w:t>
      </w:r>
      <w:r w:rsidRPr="00107C42">
        <w:rPr>
          <w:rStyle w:val="StyleUnderline"/>
          <w:b/>
          <w:bCs/>
          <w:highlight w:val="green"/>
        </w:rPr>
        <w:t>forged by imaginative and resourceful commercial 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107C42">
        <w:rPr>
          <w:rStyle w:val="StyleUnderline"/>
          <w:b/>
          <w:bCs/>
          <w:highlight w:val="green"/>
        </w:rPr>
        <w:t>visionaries have the fortitude and zeal to</w:t>
      </w:r>
      <w:r w:rsidRPr="00F550F3">
        <w:rPr>
          <w:rStyle w:val="StyleUnderline"/>
        </w:rPr>
        <w:t xml:space="preserve"> look to the abundance above. New breakthroughs in technology and New Space enterprises may be able to </w:t>
      </w:r>
      <w:r w:rsidRPr="00107C42">
        <w:rPr>
          <w:rStyle w:val="StyleUnderline"/>
          <w:highlight w:val="green"/>
        </w:rPr>
        <w:t>create an “astral life raft” for humanity</w:t>
      </w:r>
      <w:r w:rsidRPr="00FC0A99">
        <w:rPr>
          <w:u w:val="single"/>
        </w:rPr>
        <w:t>.</w:t>
      </w:r>
      <w:r w:rsidRPr="00240D00">
        <w:rPr>
          <w:sz w:val="14"/>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107C42">
        <w:rPr>
          <w:rStyle w:val="StyleUnderline"/>
          <w:highlight w:val="green"/>
        </w:rPr>
        <w:t xml:space="preserve">literally transforming </w:t>
      </w:r>
      <w:r w:rsidRPr="00F550F3">
        <w:rPr>
          <w:rStyle w:val="StyleUnderline"/>
        </w:rPr>
        <w:t xml:space="preserve">our vision of tomorrow. Th ese new types of entrepreneurial aerospace companies—the New Space enterprises—give new hope and new promise of transforming </w:t>
      </w:r>
      <w:r w:rsidRPr="00107C42">
        <w:rPr>
          <w:rStyle w:val="StyleUnderline"/>
          <w:highlight w:val="green"/>
        </w:rPr>
        <w:t>our world as we know it</w:t>
      </w:r>
      <w:r w:rsidRPr="00F550F3">
        <w:rPr>
          <w:rStyle w:val="StyleUnderline"/>
        </w:rPr>
        <w:t xml:space="preserve"> today.</w:t>
      </w:r>
      <w:r w:rsidRPr="00240D00">
        <w:rPr>
          <w:sz w:val="14"/>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107C42">
        <w:rPr>
          <w:rStyle w:val="StyleUnderline"/>
          <w:highlight w:val="green"/>
        </w:rPr>
        <w:t>economics</w:t>
      </w:r>
      <w:r w:rsidRPr="00F550F3">
        <w:rPr>
          <w:rStyle w:val="StyleUnderline"/>
        </w:rPr>
        <w:t xml:space="preserve">, wealth, jobs, </w:t>
      </w:r>
      <w:r w:rsidRPr="00107C42">
        <w:rPr>
          <w:rStyle w:val="StyleUnderline"/>
          <w:highlight w:val="green"/>
        </w:rPr>
        <w:t>and politics</w:t>
      </w:r>
      <w:r w:rsidRPr="00F550F3">
        <w:rPr>
          <w:rStyle w:val="StyleUnderline"/>
        </w:rPr>
        <w:t xml:space="preserve">. Th ese changes are about </w:t>
      </w:r>
      <w:r w:rsidRPr="00107C42">
        <w:rPr>
          <w:rStyle w:val="StyleUnderline"/>
          <w:highlight w:val="green"/>
        </w:rPr>
        <w:t>truly disruptive techn</w:t>
      </w:r>
      <w:r w:rsidRPr="00F550F3">
        <w:rPr>
          <w:rStyle w:val="StyleUnderline"/>
        </w:rPr>
        <w:t>ologies of the most fundamental kinds.</w:t>
      </w:r>
      <w:r w:rsidRPr="00FC0A99">
        <w:rPr>
          <w:u w:val="single"/>
        </w:rPr>
        <w:t xml:space="preserve"> </w:t>
      </w:r>
      <w:r w:rsidRPr="00240D00">
        <w:rPr>
          <w:sz w:val="14"/>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40D00">
        <w:rPr>
          <w:sz w:val="14"/>
        </w:rPr>
        <w:t>communications</w:t>
      </w:r>
      <w:proofErr w:type="gramEnd"/>
      <w:r w:rsidRPr="00240D00">
        <w:rPr>
          <w:sz w:val="14"/>
        </w:rPr>
        <w:t xml:space="preserve">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07C42">
        <w:rPr>
          <w:rStyle w:val="StyleUnderline"/>
          <w:highlight w:val="green"/>
        </w:rPr>
        <w:t>isotopes</w:t>
      </w:r>
      <w:r w:rsidRPr="00F550F3">
        <w:rPr>
          <w:rStyle w:val="StyleUnderline"/>
        </w:rPr>
        <w:t xml:space="preserve"> accessible </w:t>
      </w:r>
      <w:r w:rsidRPr="00107C42">
        <w:rPr>
          <w:rStyle w:val="StyleUnderline"/>
          <w:highlight w:val="green"/>
        </w:rPr>
        <w:t>in outer space</w:t>
      </w:r>
      <w:r w:rsidRPr="00F550F3">
        <w:rPr>
          <w:rStyle w:val="StyleUnderline"/>
        </w:rPr>
        <w:t xml:space="preserve"> could </w:t>
      </w:r>
      <w:r w:rsidRPr="00107C42">
        <w:rPr>
          <w:rStyle w:val="StyleUnderline"/>
          <w:highlight w:val="green"/>
        </w:rPr>
        <w:t>provide clean and abundant energy</w:t>
      </w:r>
      <w:r w:rsidRPr="00F550F3">
        <w:rPr>
          <w:rStyle w:val="StyleUnderline"/>
        </w:rPr>
        <w:t xml:space="preserve">. There is far </w:t>
      </w:r>
      <w:r w:rsidRPr="00107C42">
        <w:rPr>
          <w:rStyle w:val="StyleUnderline"/>
          <w:highlight w:val="green"/>
        </w:rPr>
        <w:t xml:space="preserve">more water </w:t>
      </w:r>
      <w:r w:rsidRPr="00F550F3">
        <w:rPr>
          <w:rStyle w:val="StyleUnderline"/>
        </w:rPr>
        <w:t>in outer space than is in our oceans.</w:t>
      </w:r>
      <w:r w:rsidRPr="00240D00">
        <w:rPr>
          <w:sz w:val="14"/>
        </w:rPr>
        <w:t xml:space="preserve"> In the pages that follow we will explain the potential for a cosmic shift in our global economy, our ecology, and our commercial and legal systems. These can take place by the end of this century. And </w:t>
      </w:r>
      <w:r w:rsidRPr="00107C42">
        <w:rPr>
          <w:rStyle w:val="StyleUnderline"/>
          <w:highlight w:val="green"/>
        </w:rPr>
        <w:t>if</w:t>
      </w:r>
      <w:r w:rsidRPr="00240D00">
        <w:rPr>
          <w:sz w:val="14"/>
        </w:rPr>
        <w:t xml:space="preserve"> these </w:t>
      </w:r>
      <w:r w:rsidRPr="00107C42">
        <w:rPr>
          <w:rStyle w:val="StyleUnderline"/>
          <w:highlight w:val="green"/>
        </w:rPr>
        <w:t>changes do not take place</w:t>
      </w:r>
      <w:r w:rsidRPr="0095009A">
        <w:rPr>
          <w:rStyle w:val="StyleUnderline"/>
        </w:rPr>
        <w:t xml:space="preserve"> we will be in trouble</w:t>
      </w:r>
      <w:r w:rsidRPr="00240D00">
        <w:rPr>
          <w:sz w:val="14"/>
        </w:rPr>
        <w:t xml:space="preserve">. Our </w:t>
      </w:r>
      <w:r w:rsidRPr="00107C42">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07C42">
        <w:rPr>
          <w:rStyle w:val="StyleUnderline"/>
          <w:highlight w:val="green"/>
        </w:rPr>
        <w:t>systems will fail</w:t>
      </w:r>
      <w:r w:rsidRPr="0095009A">
        <w:rPr>
          <w:rStyle w:val="StyleUnderline"/>
        </w:rPr>
        <w:t xml:space="preserve"> us</w:t>
      </w:r>
      <w:r w:rsidRPr="00240D00">
        <w:rPr>
          <w:sz w:val="14"/>
        </w:rPr>
        <w:t xml:space="preserve"> economically </w:t>
      </w:r>
      <w:r w:rsidRPr="00107C42">
        <w:rPr>
          <w:rStyle w:val="StyleUnderline"/>
          <w:highlight w:val="green"/>
        </w:rPr>
        <w:t>and</w:t>
      </w:r>
      <w:r w:rsidRPr="00240D00">
        <w:rPr>
          <w:sz w:val="14"/>
        </w:rPr>
        <w:t xml:space="preserve"> eventually </w:t>
      </w:r>
      <w:r w:rsidRPr="0095009A">
        <w:rPr>
          <w:rStyle w:val="StyleUnderline"/>
        </w:rPr>
        <w:t xml:space="preserve">blanket us with a hydrocarbon haze of smog that will </w:t>
      </w:r>
      <w:r w:rsidRPr="00107C42">
        <w:rPr>
          <w:rStyle w:val="StyleUnderline"/>
          <w:highlight w:val="green"/>
        </w:rPr>
        <w:t>threaten</w:t>
      </w:r>
      <w:r w:rsidRPr="00240D00">
        <w:rPr>
          <w:sz w:val="14"/>
        </w:rPr>
        <w:t xml:space="preserve"> our </w:t>
      </w:r>
      <w:r w:rsidRPr="0095009A">
        <w:rPr>
          <w:rStyle w:val="StyleUnderline"/>
        </w:rPr>
        <w:t>health and</w:t>
      </w:r>
      <w:r w:rsidRPr="00240D00">
        <w:rPr>
          <w:sz w:val="14"/>
        </w:rPr>
        <w:t xml:space="preserve"> our </w:t>
      </w:r>
      <w:r w:rsidRPr="00163783">
        <w:rPr>
          <w:rStyle w:val="StyleUnderline"/>
        </w:rPr>
        <w:t xml:space="preserve">very </w:t>
      </w:r>
      <w:r w:rsidRPr="00107C42">
        <w:rPr>
          <w:rStyle w:val="StyleUnderline"/>
          <w:highlight w:val="green"/>
        </w:rPr>
        <w:t>survival</w:t>
      </w:r>
      <w:r w:rsidRPr="00240D00">
        <w:rPr>
          <w:sz w:val="14"/>
        </w:rPr>
        <w:t xml:space="preserve">. Our </w:t>
      </w:r>
      <w:r w:rsidRPr="0095009A">
        <w:rPr>
          <w:rStyle w:val="StyleUnderline"/>
        </w:rPr>
        <w:t>rare precious metals</w:t>
      </w:r>
      <w:r w:rsidRPr="00240D00">
        <w:rPr>
          <w:sz w:val="14"/>
        </w:rPr>
        <w:t xml:space="preserve"> that we need for modern electronic appliances </w:t>
      </w:r>
      <w:r w:rsidRPr="0095009A">
        <w:rPr>
          <w:rStyle w:val="StyleUnderline"/>
        </w:rPr>
        <w:t>will skyrocket in price</w:t>
      </w:r>
      <w:r w:rsidRPr="00240D00">
        <w:rPr>
          <w:sz w:val="14"/>
        </w:rPr>
        <w:t xml:space="preserve">, and the struggle between “haves” and “have nots” will grow increasingly ugly. </w:t>
      </w:r>
      <w:r w:rsidRPr="0095009A">
        <w:rPr>
          <w:rStyle w:val="StyleUnderline"/>
        </w:rPr>
        <w:t xml:space="preserve">A </w:t>
      </w:r>
      <w:r w:rsidRPr="00107C42">
        <w:rPr>
          <w:rStyle w:val="StyleUnderline"/>
          <w:highlight w:val="green"/>
        </w:rPr>
        <w:t>lack of</w:t>
      </w:r>
      <w:r w:rsidRPr="00240D00">
        <w:rPr>
          <w:sz w:val="14"/>
        </w:rPr>
        <w:t xml:space="preserve"> affordable and readily </w:t>
      </w:r>
      <w:r w:rsidRPr="0095009A">
        <w:rPr>
          <w:rStyle w:val="StyleUnderline"/>
        </w:rPr>
        <w:t xml:space="preserve">available </w:t>
      </w:r>
      <w:r w:rsidRPr="00107C42">
        <w:rPr>
          <w:rStyle w:val="StyleUnderline"/>
          <w:highlight w:val="green"/>
        </w:rPr>
        <w:t>water</w:t>
      </w:r>
      <w:r w:rsidRPr="0095009A">
        <w:rPr>
          <w:rStyle w:val="StyleUnderline"/>
        </w:rPr>
        <w:t xml:space="preserve">, natural resources, </w:t>
      </w:r>
      <w:r w:rsidRPr="00107C42">
        <w:rPr>
          <w:rStyle w:val="StyleUnderline"/>
          <w:highlight w:val="green"/>
        </w:rPr>
        <w:t>food</w:t>
      </w:r>
      <w:r w:rsidRPr="0095009A">
        <w:rPr>
          <w:rStyle w:val="StyleUnderline"/>
        </w:rPr>
        <w:t xml:space="preserve">, health care and medical supplies, </w:t>
      </w:r>
      <w:r w:rsidRPr="00107C42">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07C42">
        <w:rPr>
          <w:rStyle w:val="StyleUnderline"/>
          <w:highlight w:val="green"/>
        </w:rPr>
        <w:t xml:space="preserve">systemic warfare are the alternatives </w:t>
      </w:r>
      <w:r w:rsidRPr="00735EC8">
        <w:rPr>
          <w:rStyle w:val="StyleUnderline"/>
        </w:rPr>
        <w:t>to astral abundance</w:t>
      </w:r>
      <w:r w:rsidRPr="00240D00">
        <w:rPr>
          <w:sz w:val="14"/>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07C42">
        <w:rPr>
          <w:rStyle w:val="StyleUnderline"/>
          <w:highlight w:val="green"/>
        </w:rPr>
        <w:t>an indispensable prerequisite for exploitation</w:t>
      </w:r>
      <w:r w:rsidRPr="00735EC8">
        <w:rPr>
          <w:rStyle w:val="StyleUnderline"/>
        </w:rPr>
        <w:t xml:space="preserve"> of astral abundance, as will </w:t>
      </w:r>
      <w:r w:rsidRPr="00107C42">
        <w:rPr>
          <w:rStyle w:val="StyleUnderline"/>
          <w:highlight w:val="green"/>
        </w:rPr>
        <w:t xml:space="preserve">good government </w:t>
      </w:r>
      <w:r w:rsidRPr="00735EC8">
        <w:rPr>
          <w:rStyle w:val="StyleUnderline"/>
        </w:rPr>
        <w:t>for all</w:t>
      </w:r>
      <w:r w:rsidRPr="005E332E">
        <w:rPr>
          <w:u w:val="single"/>
        </w:rPr>
        <w:t>.</w:t>
      </w:r>
      <w:r w:rsidRPr="00240D00">
        <w:rPr>
          <w:sz w:val="14"/>
        </w:rPr>
        <w:t xml:space="preserve"> No one nation can be rich and secure when everyone else is poor and insecure. </w:t>
      </w:r>
      <w:r w:rsidRPr="00107C42">
        <w:rPr>
          <w:rStyle w:val="StyleUnderline"/>
          <w:b/>
          <w:bCs/>
          <w:highlight w:val="green"/>
        </w:rPr>
        <w:t>In short</w:t>
      </w:r>
      <w:r w:rsidRPr="00107C42">
        <w:rPr>
          <w:rStyle w:val="StyleUnderline"/>
          <w:highlight w:val="green"/>
        </w:rPr>
        <w:t>,</w:t>
      </w:r>
      <w:r w:rsidRPr="00735EC8">
        <w:rPr>
          <w:rStyle w:val="StyleUnderline"/>
        </w:rPr>
        <w:t xml:space="preserve"> global </w:t>
      </w:r>
      <w:r w:rsidRPr="00107C42">
        <w:rPr>
          <w:rStyle w:val="StyleUnderline"/>
          <w:b/>
          <w:bCs/>
          <w:highlight w:val="green"/>
        </w:rPr>
        <w:t>space</w:t>
      </w:r>
      <w:r w:rsidRPr="00735EC8">
        <w:rPr>
          <w:rStyle w:val="StyleUnderline"/>
        </w:rPr>
        <w:t xml:space="preserve"> security and strategic space defense, </w:t>
      </w:r>
      <w:r w:rsidRPr="00107C42">
        <w:rPr>
          <w:rStyle w:val="StyleUnderline"/>
          <w:b/>
          <w:bCs/>
          <w:highlight w:val="green"/>
        </w:rPr>
        <w:t>mediated by global</w:t>
      </w:r>
      <w:r w:rsidRPr="00107C42">
        <w:rPr>
          <w:rStyle w:val="StyleUnderline"/>
          <w:highlight w:val="green"/>
        </w:rPr>
        <w:t xml:space="preserve"> </w:t>
      </w:r>
      <w:r w:rsidRPr="00735EC8">
        <w:rPr>
          <w:rStyle w:val="StyleUnderline"/>
        </w:rPr>
        <w:t xml:space="preserve">space </w:t>
      </w:r>
      <w:r w:rsidRPr="00107C42">
        <w:rPr>
          <w:rStyle w:val="StyleUnderline"/>
          <w:b/>
          <w:bCs/>
          <w:highlight w:val="green"/>
        </w:rPr>
        <w:t>agreements, are</w:t>
      </w:r>
      <w:r w:rsidRPr="00735EC8">
        <w:rPr>
          <w:rStyle w:val="StyleUnderline"/>
        </w:rPr>
        <w:t xml:space="preserve"> part of </w:t>
      </w:r>
      <w:r w:rsidRPr="00107C42">
        <w:rPr>
          <w:rStyle w:val="StyleUnderline"/>
          <w:b/>
          <w:bCs/>
          <w:highlight w:val="green"/>
        </w:rPr>
        <w:t>this new pathway to the future</w:t>
      </w:r>
      <w:r w:rsidRPr="00701C6E">
        <w:rPr>
          <w:rStyle w:val="StyleUnderline"/>
          <w:b/>
          <w:bCs/>
        </w:rPr>
        <w:t>.</w:t>
      </w:r>
    </w:p>
    <w:p w14:paraId="3543A038" w14:textId="188E2B75" w:rsidR="002313B1" w:rsidRDefault="00506A8F" w:rsidP="002313B1">
      <w:pPr>
        <w:pStyle w:val="Heading3"/>
      </w:pPr>
      <w:r>
        <w:lastRenderedPageBreak/>
        <w:t>Framing</w:t>
      </w:r>
    </w:p>
    <w:p w14:paraId="7E664A8C" w14:textId="152CC87A" w:rsidR="002313B1" w:rsidRDefault="002313B1" w:rsidP="002313B1">
      <w:pPr>
        <w:pStyle w:val="Heading4"/>
      </w:pPr>
      <w:r>
        <w:t>The standard is maximizing expected well-being</w:t>
      </w:r>
    </w:p>
    <w:p w14:paraId="77EF8A39" w14:textId="77777777" w:rsidR="00506A8F" w:rsidRPr="00992060" w:rsidRDefault="00506A8F" w:rsidP="00506A8F">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3B96B633" w14:textId="77777777" w:rsidR="00506A8F" w:rsidRPr="00992060" w:rsidRDefault="00506A8F" w:rsidP="00506A8F">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1FD8A85B" w14:textId="77777777" w:rsidR="00506A8F" w:rsidRDefault="00506A8F" w:rsidP="00506A8F">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w:t>
      </w:r>
      <w:r w:rsidRPr="00992060">
        <w:rPr>
          <w:rFonts w:asciiTheme="minorHAnsi" w:hAnsiTheme="minorHAnsi" w:cstheme="minorHAnsi"/>
          <w:sz w:val="16"/>
        </w:rPr>
        <w:lastRenderedPageBreak/>
        <w:t xml:space="preserve">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 xml:space="preserve">We should also </w:t>
      </w:r>
      <w:proofErr w:type="gramStart"/>
      <w:r w:rsidRPr="00992060">
        <w:rPr>
          <w:rStyle w:val="StyleUnderline"/>
          <w:rFonts w:asciiTheme="minorHAnsi" w:hAnsiTheme="minorHAnsi" w:cstheme="minorHAnsi"/>
        </w:rPr>
        <w:t>take into account</w:t>
      </w:r>
      <w:proofErr w:type="gramEnd"/>
      <w:r w:rsidRPr="00992060">
        <w:rPr>
          <w:rStyle w:val="StyleUnderline"/>
          <w:rFonts w:ascii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proofErr w:type="gramStart"/>
      <w:r w:rsidRPr="00992060">
        <w:rPr>
          <w:rStyle w:val="StyleUnderline"/>
          <w:rFonts w:asciiTheme="minorHAnsi" w:hAnsiTheme="minorHAnsi" w:cstheme="minorHAnsi"/>
        </w:rPr>
        <w:t>pretty strong</w:t>
      </w:r>
      <w:proofErr w:type="gramEnd"/>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FE1D8D2" w14:textId="0D348F72" w:rsidR="00506A8F" w:rsidRPr="00B35DA5" w:rsidRDefault="00506A8F" w:rsidP="00506A8F">
      <w:pPr>
        <w:pStyle w:val="Heading4"/>
      </w:pPr>
      <w:r>
        <w:t xml:space="preserve">Non util ethics are impossible, science proves util is inescapable </w:t>
      </w:r>
      <w:r w:rsidR="003A1610">
        <w:t>and captures their offense</w:t>
      </w:r>
    </w:p>
    <w:p w14:paraId="4647E52D" w14:textId="77777777" w:rsidR="00506A8F" w:rsidRPr="00B35DA5" w:rsidRDefault="00506A8F" w:rsidP="00506A8F">
      <w:r w:rsidRPr="00C648B7">
        <w:rPr>
          <w:rStyle w:val="Style13ptBold"/>
        </w:rPr>
        <w:t>Greene 10</w:t>
      </w:r>
      <w:r w:rsidRPr="00B35DA5">
        <w:t xml:space="preserve"> – Joshua, Associate Professor of Social science in the Department of Psychology at Harvard University </w:t>
      </w:r>
    </w:p>
    <w:p w14:paraId="4F2FD6F9" w14:textId="77777777" w:rsidR="00506A8F" w:rsidRPr="00B35DA5" w:rsidRDefault="00506A8F" w:rsidP="00506A8F">
      <w:r w:rsidRPr="00B35DA5">
        <w:t>(The Secret Joke of Kant’s Soul published in Moral Psychology: Historical and Contemporary Readings, accessed: www.fed.cuhk.edu.hk/~lchang/material/Evolutionary/Developmental/Greene-KantSoul.pdf)</w:t>
      </w:r>
    </w:p>
    <w:p w14:paraId="7956F04F" w14:textId="477A3B60" w:rsidR="00506A8F" w:rsidRDefault="00506A8F" w:rsidP="00506A8F">
      <w:pPr>
        <w:rPr>
          <w:sz w:val="16"/>
        </w:rPr>
      </w:pPr>
      <w:r w:rsidRPr="00B35DA5">
        <w:rPr>
          <w:b/>
          <w:u w:val="single"/>
        </w:rPr>
        <w:lastRenderedPageBreak/>
        <w:t xml:space="preserve">What </w:t>
      </w:r>
      <w:r w:rsidRPr="00B11307">
        <w:rPr>
          <w:b/>
          <w:iCs/>
          <w:u w:val="single"/>
          <w:bdr w:val="single" w:sz="8" w:space="0" w:color="auto"/>
        </w:rPr>
        <w:t xml:space="preserve">turn-of-the-millennium </w:t>
      </w:r>
      <w:r w:rsidRPr="00D0703D">
        <w:rPr>
          <w:b/>
          <w:iCs/>
          <w:highlight w:val="green"/>
          <w:u w:val="single"/>
          <w:bdr w:val="single" w:sz="8" w:space="0" w:color="auto"/>
        </w:rPr>
        <w:t>science</w:t>
      </w:r>
      <w:r w:rsidRPr="00D0703D">
        <w:rPr>
          <w:sz w:val="16"/>
          <w:highlight w:val="green"/>
        </w:rPr>
        <w:t xml:space="preserve"> </w:t>
      </w:r>
      <w:r w:rsidRPr="00D0703D">
        <w:rPr>
          <w:b/>
          <w:highlight w:val="green"/>
          <w:u w:val="single"/>
        </w:rPr>
        <w:t>is telling us</w:t>
      </w:r>
      <w:r w:rsidRPr="00B35DA5">
        <w:rPr>
          <w:b/>
          <w:u w:val="single"/>
        </w:rPr>
        <w:t xml:space="preserve"> is that </w:t>
      </w:r>
      <w:r w:rsidRPr="00D0703D">
        <w:rPr>
          <w:b/>
          <w:highlight w:val="green"/>
          <w:u w:val="single"/>
        </w:rPr>
        <w:t xml:space="preserve">human </w:t>
      </w:r>
      <w:r w:rsidRPr="00D0703D">
        <w:rPr>
          <w:rFonts w:eastAsia="Malgun Gothic"/>
          <w:b/>
          <w:iCs/>
          <w:highlight w:val="green"/>
          <w:u w:val="single"/>
          <w:bdr w:val="single" w:sz="8" w:space="0" w:color="auto"/>
        </w:rPr>
        <w:t>mo</w:t>
      </w:r>
      <w:r w:rsidRPr="00D0703D">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D0703D">
        <w:rPr>
          <w:b/>
          <w:highlight w:val="green"/>
          <w:u w:val="single"/>
        </w:rPr>
        <w:t>judgments are driven by a hodgepodge of emotional dispositions</w:t>
      </w:r>
      <w:r w:rsidRPr="00B35DA5">
        <w:rPr>
          <w:b/>
          <w:u w:val="single"/>
        </w:rPr>
        <w:t xml:space="preserve">, which themselves were </w:t>
      </w:r>
      <w:r w:rsidRPr="00D0703D">
        <w:rPr>
          <w:b/>
          <w:highlight w:val="green"/>
          <w:u w:val="single"/>
        </w:rPr>
        <w:t>shaped by a hodgepodge of evolutionary forces,</w:t>
      </w:r>
      <w:r w:rsidRPr="00B35DA5">
        <w:rPr>
          <w:b/>
          <w:u w:val="single"/>
        </w:rPr>
        <w:t xml:space="preserve"> both </w:t>
      </w:r>
      <w:r w:rsidRPr="00D0703D">
        <w:rPr>
          <w:b/>
          <w:highlight w:val="green"/>
          <w:u w:val="single"/>
        </w:rPr>
        <w:t>biological and cultural</w:t>
      </w:r>
      <w:r w:rsidRPr="00B35DA5">
        <w:rPr>
          <w:sz w:val="16"/>
        </w:rPr>
        <w:t xml:space="preserve">. </w:t>
      </w:r>
      <w:r w:rsidRPr="00B35DA5">
        <w:rPr>
          <w:b/>
          <w:u w:val="single"/>
        </w:rPr>
        <w:t xml:space="preserve">Because of this, </w:t>
      </w:r>
      <w:r w:rsidRPr="00D0703D">
        <w:rPr>
          <w:b/>
          <w:highlight w:val="green"/>
          <w:u w:val="single"/>
        </w:rPr>
        <w:t xml:space="preserve">it is </w:t>
      </w:r>
      <w:r w:rsidRPr="00D0703D">
        <w:rPr>
          <w:b/>
          <w:iCs/>
          <w:highlight w:val="green"/>
          <w:u w:val="single"/>
          <w:bdr w:val="single" w:sz="8" w:space="0" w:color="auto"/>
        </w:rPr>
        <w:t>exceedingly unlikely</w:t>
      </w:r>
      <w:r w:rsidRPr="00B35DA5">
        <w:rPr>
          <w:b/>
          <w:iCs/>
          <w:u w:val="single"/>
          <w:bdr w:val="single" w:sz="8" w:space="0" w:color="auto"/>
        </w:rPr>
        <w:t xml:space="preserve"> that </w:t>
      </w:r>
      <w:r w:rsidRPr="00D0703D">
        <w:rPr>
          <w:b/>
          <w:iCs/>
          <w:highlight w:val="green"/>
          <w:u w:val="single"/>
          <w:bdr w:val="single" w:sz="8" w:space="0" w:color="auto"/>
        </w:rPr>
        <w:t>there is any</w:t>
      </w:r>
      <w:r w:rsidRPr="00B35DA5">
        <w:rPr>
          <w:b/>
          <w:iCs/>
          <w:u w:val="single"/>
          <w:bdr w:val="single" w:sz="8" w:space="0" w:color="auto"/>
        </w:rPr>
        <w:t xml:space="preserve"> rationally </w:t>
      </w:r>
      <w:r w:rsidRPr="00D0703D">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506A8F">
        <w:rPr>
          <w:b/>
          <w:highlight w:val="green"/>
          <w:u w:val="single"/>
        </w:rPr>
        <w:t>deontologists</w:t>
      </w:r>
      <w:r w:rsidRPr="00B11307">
        <w:rPr>
          <w:b/>
          <w:u w:val="single"/>
        </w:rPr>
        <w:t xml:space="preserve">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w:t>
      </w:r>
      <w:r w:rsidRPr="00506A8F">
        <w:rPr>
          <w:b/>
          <w:highlight w:val="green"/>
          <w:u w:val="single"/>
        </w:rPr>
        <w:t>insist</w:t>
      </w:r>
      <w:r w:rsidRPr="00B11307">
        <w:rPr>
          <w:b/>
          <w:u w:val="single"/>
        </w:rPr>
        <w:t xml:space="preserve"> that </w:t>
      </w:r>
      <w:r w:rsidRPr="00506A8F">
        <w:rPr>
          <w:b/>
          <w:highlight w:val="green"/>
          <w:u w:val="single"/>
        </w:rPr>
        <w:t>I have</w:t>
      </w:r>
      <w:r w:rsidRPr="00B11307">
        <w:rPr>
          <w:b/>
          <w:u w:val="single"/>
        </w:rPr>
        <w:t xml:space="preserve"> </w:t>
      </w:r>
      <w:r w:rsidRPr="00B11307">
        <w:rPr>
          <w:b/>
          <w:iCs/>
          <w:u w:val="single"/>
          <w:bdr w:val="single" w:sz="8" w:space="0" w:color="auto"/>
        </w:rPr>
        <w:t xml:space="preserve">simply </w:t>
      </w:r>
      <w:r w:rsidRPr="00506A8F">
        <w:rPr>
          <w:b/>
          <w:iCs/>
          <w:highlight w:val="green"/>
          <w:u w:val="single"/>
          <w:bdr w:val="single" w:sz="8" w:space="0" w:color="auto"/>
        </w:rPr>
        <w:t>misunderstood</w:t>
      </w:r>
      <w:r w:rsidRPr="00B11307">
        <w:rPr>
          <w:b/>
          <w:iCs/>
          <w:u w:val="single"/>
          <w:bdr w:val="single" w:sz="8" w:space="0" w:color="auto"/>
        </w:rPr>
        <w:t xml:space="preserve">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D0703D">
        <w:rPr>
          <w:b/>
          <w:highlight w:val="green"/>
          <w:u w:val="single"/>
        </w:rPr>
        <w:t>deontologists</w:t>
      </w:r>
      <w:r w:rsidRPr="00B35DA5">
        <w:rPr>
          <w:b/>
          <w:u w:val="single"/>
        </w:rPr>
        <w:t xml:space="preserve"> see deontology. But this </w:t>
      </w:r>
      <w:r w:rsidRPr="00D0703D">
        <w:rPr>
          <w:b/>
          <w:highlight w:val="green"/>
          <w:u w:val="single"/>
        </w:rPr>
        <w:t>insider's view</w:t>
      </w:r>
      <w:r w:rsidRPr="00B35DA5">
        <w:rPr>
          <w:sz w:val="16"/>
        </w:rPr>
        <w:t xml:space="preserve">, as I've suggested, </w:t>
      </w:r>
      <w:r w:rsidRPr="00D0703D">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D0703D">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D0703D">
        <w:rPr>
          <w:b/>
          <w:highlight w:val="green"/>
          <w:u w:val="single"/>
        </w:rPr>
        <w:t>deontological/</w:t>
      </w:r>
      <w:r w:rsidRPr="00B35DA5">
        <w:rPr>
          <w:b/>
          <w:u w:val="single"/>
        </w:rPr>
        <w:t xml:space="preserve">Kantian </w:t>
      </w:r>
      <w:r w:rsidRPr="00D0703D">
        <w:rPr>
          <w:b/>
          <w:highlight w:val="green"/>
          <w:u w:val="single"/>
        </w:rPr>
        <w:t>self-</w:t>
      </w:r>
      <w:proofErr w:type="spellStart"/>
      <w:r w:rsidRPr="00D0703D">
        <w:rPr>
          <w:b/>
          <w:highlight w:val="green"/>
          <w:u w:val="single"/>
        </w:rPr>
        <w:t>characterizatons</w:t>
      </w:r>
      <w:proofErr w:type="spellEnd"/>
      <w:r w:rsidRPr="00D0703D">
        <w:rPr>
          <w:b/>
          <w:highlight w:val="green"/>
          <w:u w:val="single"/>
        </w:rPr>
        <w:t xml:space="preserve"> </w:t>
      </w:r>
      <w:r w:rsidRPr="00D0703D">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D0703D">
        <w:rPr>
          <w:b/>
          <w:highlight w:val="green"/>
          <w:u w:val="single"/>
        </w:rPr>
        <w:t>consequentialists</w:t>
      </w:r>
      <w:r w:rsidRPr="00D0703D">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D0703D">
        <w:rPr>
          <w:b/>
          <w:highlight w:val="green"/>
          <w:u w:val="single"/>
        </w:rPr>
        <w:t xml:space="preserve">are </w:t>
      </w:r>
      <w:r w:rsidRPr="00D0703D">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D0703D">
        <w:rPr>
          <w:b/>
          <w:highlight w:val="green"/>
          <w:u w:val="single"/>
        </w:rPr>
        <w:t xml:space="preserve">A </w:t>
      </w:r>
      <w:proofErr w:type="gramStart"/>
      <w:r w:rsidRPr="00D0703D">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D0703D">
        <w:rPr>
          <w:b/>
          <w:highlight w:val="green"/>
          <w:u w:val="single"/>
        </w:rPr>
        <w:t xml:space="preserve">refrains from treating them as mere objects, by </w:t>
      </w:r>
      <w:r w:rsidRPr="00D0703D">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D0703D">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D0703D">
        <w:rPr>
          <w:b/>
          <w:highlight w:val="green"/>
          <w:u w:val="single"/>
        </w:rPr>
        <w:t>answers</w:t>
      </w:r>
      <w:r w:rsidRPr="00B35DA5">
        <w:rPr>
          <w:sz w:val="16"/>
        </w:rPr>
        <w:t xml:space="preserve">. Some </w:t>
      </w:r>
      <w:r w:rsidRPr="00D0703D">
        <w:rPr>
          <w:b/>
          <w:iCs/>
          <w:highlight w:val="green"/>
          <w:u w:val="single"/>
          <w:bdr w:val="single" w:sz="8" w:space="0" w:color="auto"/>
        </w:rPr>
        <w:t xml:space="preserve">will be </w:t>
      </w:r>
      <w:r w:rsidRPr="00D0703D">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lastRenderedPageBreak/>
        <w:t>But</w:t>
      </w:r>
      <w:r w:rsidRPr="00B35DA5">
        <w:rPr>
          <w:sz w:val="16"/>
        </w:rPr>
        <w:t xml:space="preserve">, as we know, </w:t>
      </w:r>
      <w:r w:rsidRPr="00D0703D">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506A8F">
        <w:rPr>
          <w:b/>
          <w:iCs/>
          <w:highlight w:val="green"/>
          <w:u w:val="single"/>
          <w:bdr w:val="single" w:sz="8" w:space="0" w:color="auto"/>
        </w:rPr>
        <w:t>there seems</w:t>
      </w:r>
      <w:r w:rsidRPr="00B11307">
        <w:rPr>
          <w:b/>
          <w:iCs/>
          <w:u w:val="single"/>
          <w:bdr w:val="single" w:sz="8" w:space="0" w:color="auto"/>
        </w:rPr>
        <w:t xml:space="preserve"> to be "</w:t>
      </w:r>
      <w:r w:rsidRPr="00506A8F">
        <w:rPr>
          <w:b/>
          <w:iCs/>
          <w:highlight w:val="green"/>
          <w:u w:val="single"/>
          <w:bdr w:val="single" w:sz="8" w:space="0" w:color="auto"/>
        </w:rPr>
        <w:t>something deeply right" about</w:t>
      </w:r>
      <w:r w:rsidRPr="00B11307">
        <w:rPr>
          <w:b/>
          <w:iCs/>
          <w:u w:val="single"/>
          <w:bdr w:val="single" w:sz="8" w:space="0" w:color="auto"/>
        </w:rPr>
        <w:t xml:space="preserve"> them because they give voice to </w:t>
      </w:r>
      <w:r w:rsidRPr="00506A8F">
        <w:rPr>
          <w:b/>
          <w:iCs/>
          <w:highlight w:val="green"/>
          <w:u w:val="single"/>
          <w:bdr w:val="single" w:sz="8" w:space="0" w:color="auto"/>
        </w:rPr>
        <w:t>powerful moral emotions</w:t>
      </w:r>
      <w:r w:rsidRPr="00506A8F">
        <w:rPr>
          <w:sz w:val="16"/>
          <w:highlight w:val="green"/>
        </w:rPr>
        <w:t>.</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37449A8E" w14:textId="3BD603C9" w:rsidR="00661AA1" w:rsidRDefault="00661AA1" w:rsidP="00661AA1">
      <w:pPr>
        <w:pStyle w:val="Heading3"/>
      </w:pPr>
      <w:r>
        <w:lastRenderedPageBreak/>
        <w:t>Extra</w:t>
      </w:r>
    </w:p>
    <w:p w14:paraId="3F234312" w14:textId="77777777" w:rsidR="00661AA1" w:rsidRDefault="00661AA1" w:rsidP="00661AA1">
      <w:pPr>
        <w:pStyle w:val="Heading4"/>
      </w:pPr>
      <w:r>
        <w:t>Space Governance creates a sustainable international order — solves every impact</w:t>
      </w:r>
    </w:p>
    <w:p w14:paraId="46D0F297" w14:textId="77777777" w:rsidR="00661AA1" w:rsidRPr="00240D00" w:rsidRDefault="00661AA1" w:rsidP="00661AA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58F757A8" w14:textId="77777777" w:rsidR="00661AA1" w:rsidRPr="00240D00" w:rsidRDefault="00661AA1" w:rsidP="00661AA1">
      <w:pPr>
        <w:rPr>
          <w:sz w:val="14"/>
        </w:rPr>
      </w:pPr>
      <w:r w:rsidRPr="004D1E6E">
        <w:rPr>
          <w:rStyle w:val="StyleUnderline"/>
        </w:rPr>
        <w:t>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240D00">
        <w:rPr>
          <w:sz w:val="14"/>
        </w:rPr>
        <w:t xml:space="preserve">n inspirational </w:t>
      </w:r>
      <w:r w:rsidRPr="00163783">
        <w:rPr>
          <w:rStyle w:val="StyleUnderline"/>
        </w:rPr>
        <w:t>vision</w:t>
      </w:r>
      <w:r w:rsidRPr="00240D00">
        <w:rPr>
          <w:sz w:val="14"/>
        </w:rPr>
        <w:t xml:space="preserve"> </w:t>
      </w:r>
      <w:r w:rsidRPr="004D1E6E">
        <w:rPr>
          <w:rStyle w:val="StyleUnderline"/>
        </w:rPr>
        <w:t xml:space="preserve">to </w:t>
      </w:r>
      <w:r w:rsidRPr="00163783">
        <w:rPr>
          <w:rStyle w:val="StyleUnderline"/>
        </w:rPr>
        <w:t>mobilize and sustain</w:t>
      </w:r>
      <w:r w:rsidRPr="00240D00">
        <w:rPr>
          <w:sz w:val="14"/>
        </w:rPr>
        <w:t xml:space="preserve"> the high levels of public </w:t>
      </w:r>
      <w:r w:rsidRPr="00163783">
        <w:rPr>
          <w:rStyle w:val="StyleUnderline"/>
        </w:rPr>
        <w:t>support</w:t>
      </w:r>
      <w:r w:rsidRPr="00240D00">
        <w:rPr>
          <w:sz w:val="14"/>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240D00">
        <w:rPr>
          <w:sz w:val="14"/>
        </w:rPr>
        <w:t xml:space="preserve"> and investment </w:t>
      </w:r>
      <w:r w:rsidRPr="004D1E6E">
        <w:rPr>
          <w:rStyle w:val="StyleUnderline"/>
        </w:rPr>
        <w:t xml:space="preserve">in </w:t>
      </w:r>
      <w:r w:rsidRPr="00107C42">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07C42">
        <w:rPr>
          <w:rStyle w:val="StyleUnderline"/>
          <w:highlight w:val="green"/>
        </w:rPr>
        <w:t>promote</w:t>
      </w:r>
      <w:r w:rsidRPr="00107C42">
        <w:rPr>
          <w:sz w:val="14"/>
          <w:highlight w:val="green"/>
        </w:rPr>
        <w:t xml:space="preserve"> </w:t>
      </w:r>
      <w:r w:rsidRPr="00107C42">
        <w:rPr>
          <w:rStyle w:val="StyleUnderline"/>
          <w:highlight w:val="green"/>
        </w:rPr>
        <w:t>sustainable development</w:t>
      </w:r>
      <w:r w:rsidRPr="00F037A6">
        <w:rPr>
          <w:rStyle w:val="StyleUnderline"/>
        </w:rPr>
        <w:t>, spread the benefits of global</w:t>
      </w:r>
      <w:r w:rsidRPr="00240D00">
        <w:rPr>
          <w:sz w:val="14"/>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240D00">
        <w:rPr>
          <w:sz w:val="14"/>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240D00">
        <w:rPr>
          <w:sz w:val="14"/>
        </w:rPr>
        <w:t xml:space="preserve"> </w:t>
      </w:r>
      <w:r w:rsidRPr="00163783">
        <w:rPr>
          <w:rStyle w:val="StyleUnderline"/>
        </w:rPr>
        <w:t>health care</w:t>
      </w:r>
      <w:r w:rsidRPr="00240D00">
        <w:rPr>
          <w:sz w:val="14"/>
        </w:rPr>
        <w:t xml:space="preserve"> </w:t>
      </w:r>
      <w:r w:rsidRPr="00F037A6">
        <w:rPr>
          <w:rStyle w:val="StyleUnderline"/>
        </w:rPr>
        <w:t>and</w:t>
      </w:r>
      <w:r w:rsidRPr="00240D00">
        <w:rPr>
          <w:sz w:val="14"/>
        </w:rPr>
        <w:t xml:space="preserve"> </w:t>
      </w:r>
      <w:r w:rsidRPr="00163783">
        <w:rPr>
          <w:rStyle w:val="StyleUnderline"/>
        </w:rPr>
        <w:t>education</w:t>
      </w:r>
      <w:r w:rsidRPr="00240D00">
        <w:rPr>
          <w:sz w:val="14"/>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23EAA8D7" w14:textId="77777777" w:rsidR="00661AA1" w:rsidRPr="00240D00" w:rsidRDefault="00661AA1" w:rsidP="00661AA1">
      <w:pPr>
        <w:rPr>
          <w:sz w:val="14"/>
        </w:rPr>
      </w:pPr>
      <w:r w:rsidRPr="00240D00">
        <w:rPr>
          <w:sz w:val="14"/>
        </w:rPr>
        <w:t xml:space="preserve">The 2010 National Security Strategy makes passing references to U.S. dependence on </w:t>
      </w:r>
      <w:r w:rsidRPr="00107C42">
        <w:rPr>
          <w:rStyle w:val="StyleUnderline"/>
          <w:highlight w:val="green"/>
        </w:rPr>
        <w:t>space systems</w:t>
      </w:r>
      <w:r w:rsidRPr="00240D00">
        <w:rPr>
          <w:sz w:val="14"/>
        </w:rPr>
        <w:t xml:space="preserve"> that </w:t>
      </w:r>
      <w:r w:rsidRPr="00107C42">
        <w:rPr>
          <w:rStyle w:val="StyleUnderline"/>
          <w:highlight w:val="green"/>
        </w:rPr>
        <w:t>are</w:t>
      </w:r>
      <w:r w:rsidRPr="00107C42">
        <w:rPr>
          <w:sz w:val="14"/>
          <w:highlight w:val="green"/>
        </w:rPr>
        <w:t xml:space="preserve"> </w:t>
      </w:r>
      <w:r w:rsidRPr="00107C42">
        <w:rPr>
          <w:rStyle w:val="StyleUnderline"/>
          <w:highlight w:val="green"/>
        </w:rPr>
        <w:t>vulnerable</w:t>
      </w:r>
      <w:r w:rsidRPr="00240D00">
        <w:rPr>
          <w:sz w:val="14"/>
        </w:rPr>
        <w:t xml:space="preserve"> to disruption and attack, and to the </w:t>
      </w:r>
      <w:r w:rsidRPr="00107C42">
        <w:rPr>
          <w:rStyle w:val="StyleUnderline"/>
          <w:highlight w:val="green"/>
        </w:rPr>
        <w:t>need</w:t>
      </w:r>
      <w:r w:rsidRPr="00240D00">
        <w:rPr>
          <w:sz w:val="14"/>
        </w:rPr>
        <w:t xml:space="preserve"> for </w:t>
      </w:r>
      <w:r w:rsidRPr="00107C42">
        <w:rPr>
          <w:rStyle w:val="StyleUnderline"/>
          <w:highlight w:val="green"/>
        </w:rPr>
        <w:t>strong</w:t>
      </w:r>
      <w:r w:rsidRPr="00F037A6">
        <w:rPr>
          <w:rStyle w:val="StyleUnderline"/>
        </w:rPr>
        <w:t xml:space="preserve"> multilateral </w:t>
      </w:r>
      <w:r w:rsidRPr="00107C42">
        <w:rPr>
          <w:rStyle w:val="StyleUnderline"/>
          <w:highlight w:val="green"/>
        </w:rPr>
        <w:t>cooperation to safeguard and optimize the use of space</w:t>
      </w:r>
      <w:r w:rsidRPr="00C0395D">
        <w:rPr>
          <w:rStyle w:val="StyleUnderline"/>
        </w:rPr>
        <w:t xml:space="preserve"> as a</w:t>
      </w:r>
      <w:r w:rsidRPr="00240D00">
        <w:rPr>
          <w:sz w:val="14"/>
        </w:rPr>
        <w:t xml:space="preserve"> </w:t>
      </w:r>
      <w:proofErr w:type="gramStart"/>
      <w:r w:rsidRPr="00C0395D">
        <w:rPr>
          <w:rStyle w:val="StyleUnderline"/>
        </w:rPr>
        <w:t>global commons</w:t>
      </w:r>
      <w:proofErr w:type="gramEnd"/>
      <w:r w:rsidRPr="00F037A6">
        <w:rPr>
          <w:rStyle w:val="StyleUnderline"/>
        </w:rPr>
        <w:t xml:space="preserve">. But space cooperation </w:t>
      </w:r>
      <w:r w:rsidRPr="00163783">
        <w:rPr>
          <w:rStyle w:val="StyleUnderline"/>
        </w:rPr>
        <w:t>could</w:t>
      </w:r>
      <w:r w:rsidRPr="00F037A6">
        <w:rPr>
          <w:rStyle w:val="StyleUnderline"/>
        </w:rPr>
        <w:t xml:space="preserve"> be used more ambitiously in the overall strategy if it were conceived as </w:t>
      </w:r>
      <w:r w:rsidRPr="00107C42">
        <w:rPr>
          <w:rStyle w:val="StyleUnderline"/>
          <w:highlight w:val="green"/>
        </w:rPr>
        <w:t>a leading opportunity</w:t>
      </w:r>
      <w:r w:rsidRPr="00107C42">
        <w:rPr>
          <w:sz w:val="14"/>
          <w:highlight w:val="green"/>
        </w:rPr>
        <w:t xml:space="preserve"> </w:t>
      </w:r>
      <w:r w:rsidRPr="00107C42">
        <w:rPr>
          <w:rStyle w:val="StyleUnderline"/>
          <w:highlight w:val="green"/>
        </w:rPr>
        <w:t>to</w:t>
      </w:r>
      <w:r w:rsidRPr="00107C42">
        <w:rPr>
          <w:sz w:val="14"/>
          <w:highlight w:val="green"/>
        </w:rPr>
        <w:t xml:space="preserve"> </w:t>
      </w:r>
      <w:r w:rsidRPr="00107C42">
        <w:rPr>
          <w:rStyle w:val="StyleUnderline"/>
          <w:highlight w:val="green"/>
        </w:rPr>
        <w:t>build</w:t>
      </w:r>
      <w:r w:rsidRPr="00240D00">
        <w:rPr>
          <w:sz w:val="14"/>
        </w:rPr>
        <w:t xml:space="preserve"> the </w:t>
      </w:r>
      <w:r w:rsidRPr="00107C42">
        <w:rPr>
          <w:rStyle w:val="StyleUnderline"/>
          <w:highlight w:val="green"/>
        </w:rPr>
        <w:t>global governance</w:t>
      </w:r>
      <w:r w:rsidRPr="00163783">
        <w:rPr>
          <w:rStyle w:val="StyleUnderline"/>
        </w:rPr>
        <w:t xml:space="preserve"> institutions</w:t>
      </w:r>
      <w:r w:rsidRPr="00240D00">
        <w:rPr>
          <w:sz w:val="14"/>
        </w:rPr>
        <w:t xml:space="preserve"> needed </w:t>
      </w:r>
      <w:r w:rsidRPr="00107C42">
        <w:rPr>
          <w:rStyle w:val="StyleUnderline"/>
          <w:highlight w:val="green"/>
        </w:rPr>
        <w:t>to</w:t>
      </w:r>
      <w:r w:rsidRPr="00C0395D">
        <w:rPr>
          <w:rStyle w:val="StyleUnderline"/>
        </w:rPr>
        <w:t xml:space="preserve"> </w:t>
      </w:r>
      <w:r w:rsidRPr="00107C42">
        <w:rPr>
          <w:rStyle w:val="StyleUnderline"/>
          <w:highlight w:val="green"/>
        </w:rPr>
        <w:t>accomplish</w:t>
      </w:r>
      <w:r w:rsidRPr="00C0395D">
        <w:rPr>
          <w:rStyle w:val="StyleUnderline"/>
        </w:rPr>
        <w:t xml:space="preserve"> that</w:t>
      </w:r>
      <w:r w:rsidRPr="00240D00">
        <w:rPr>
          <w:sz w:val="14"/>
        </w:rPr>
        <w:t xml:space="preserve"> strategy’s </w:t>
      </w:r>
      <w:r w:rsidRPr="00C0395D">
        <w:rPr>
          <w:rStyle w:val="StyleUnderline"/>
        </w:rPr>
        <w:t xml:space="preserve">goal of creating </w:t>
      </w:r>
      <w:r w:rsidRPr="00107C42">
        <w:rPr>
          <w:rStyle w:val="StyleUnderline"/>
          <w:b/>
          <w:bCs/>
          <w:highlight w:val="green"/>
        </w:rPr>
        <w:t>a</w:t>
      </w:r>
      <w:r w:rsidRPr="00240D00">
        <w:rPr>
          <w:sz w:val="14"/>
        </w:rPr>
        <w:t xml:space="preserve"> “just and </w:t>
      </w:r>
      <w:r w:rsidRPr="00107C42">
        <w:rPr>
          <w:rStyle w:val="StyleUnderline"/>
          <w:b/>
          <w:bCs/>
          <w:highlight w:val="green"/>
        </w:rPr>
        <w:t>sustainable international order that can foster collective action to</w:t>
      </w:r>
      <w:r w:rsidRPr="00163783">
        <w:rPr>
          <w:rStyle w:val="StyleUnderline"/>
        </w:rPr>
        <w:t xml:space="preserve"> confront </w:t>
      </w:r>
      <w:r w:rsidRPr="00107C42">
        <w:rPr>
          <w:rStyle w:val="StyleUnderline"/>
          <w:b/>
          <w:bCs/>
          <w:highlight w:val="green"/>
        </w:rPr>
        <w:t>common challenges</w:t>
      </w:r>
      <w:r w:rsidRPr="00240D00">
        <w:rPr>
          <w:sz w:val="14"/>
        </w:rPr>
        <w:t xml:space="preserve">.”42 </w:t>
      </w:r>
    </w:p>
    <w:p w14:paraId="7C5C0DA7" w14:textId="77777777" w:rsidR="00661AA1" w:rsidRPr="00F037A6" w:rsidRDefault="00661AA1" w:rsidP="00661AA1">
      <w:pPr>
        <w:rPr>
          <w:rStyle w:val="StyleUnderline"/>
        </w:rPr>
      </w:pPr>
      <w:r w:rsidRPr="00F33122">
        <w:rPr>
          <w:rStyle w:val="StyleUnderline"/>
        </w:rPr>
        <w:t>The</w:t>
      </w:r>
      <w:r w:rsidRPr="00240D00">
        <w:rPr>
          <w:sz w:val="14"/>
        </w:rPr>
        <w:t xml:space="preserve"> </w:t>
      </w:r>
      <w:r w:rsidRPr="00163783">
        <w:rPr>
          <w:rStyle w:val="StyleUnderline"/>
        </w:rPr>
        <w:t>central strategic challenge</w:t>
      </w:r>
      <w:r w:rsidRPr="00240D00">
        <w:rPr>
          <w:sz w:val="14"/>
        </w:rPr>
        <w:t xml:space="preserve"> </w:t>
      </w:r>
      <w:r w:rsidRPr="00F33122">
        <w:rPr>
          <w:rStyle w:val="StyleUnderline"/>
        </w:rPr>
        <w:t>facing 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F33122">
        <w:rPr>
          <w:rStyle w:val="StyleUnderline"/>
        </w:rPr>
        <w:t xml:space="preserve">is that </w:t>
      </w:r>
      <w:r w:rsidRPr="00107C42">
        <w:rPr>
          <w:rStyle w:val="StyleUnderline"/>
          <w:highlight w:val="green"/>
        </w:rPr>
        <w:t>the</w:t>
      </w:r>
      <w:r w:rsidRPr="004D1E6E">
        <w:rPr>
          <w:rStyle w:val="StyleUnderline"/>
        </w:rPr>
        <w:t xml:space="preserve"> very</w:t>
      </w:r>
      <w:r>
        <w:rPr>
          <w:rStyle w:val="StyleUnderline"/>
        </w:rPr>
        <w:t xml:space="preserve"> </w:t>
      </w:r>
      <w:r w:rsidRPr="00107C42">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107C42">
        <w:rPr>
          <w:rStyle w:val="StyleUnderline"/>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240D00">
        <w:rPr>
          <w:sz w:val="14"/>
        </w:rPr>
        <w:t xml:space="preserve">technological </w:t>
      </w:r>
      <w:r w:rsidRPr="00107C42">
        <w:rPr>
          <w:rStyle w:val="StyleUnderline"/>
          <w:highlight w:val="green"/>
        </w:rPr>
        <w:t>innovation</w:t>
      </w:r>
      <w:r w:rsidRPr="004D1E6E">
        <w:rPr>
          <w:rStyle w:val="StyleUnderline"/>
        </w:rPr>
        <w:t>, a tightly</w:t>
      </w:r>
      <w:r w:rsidRPr="00240D00">
        <w:rPr>
          <w:sz w:val="14"/>
        </w:rPr>
        <w:t xml:space="preserve"> inter</w:t>
      </w:r>
      <w:r w:rsidRPr="004D1E6E">
        <w:rPr>
          <w:rStyle w:val="StyleUnderline"/>
        </w:rPr>
        <w:t>connected</w:t>
      </w:r>
      <w:r w:rsidRPr="00240D00">
        <w:rPr>
          <w:sz w:val="14"/>
        </w:rPr>
        <w:t xml:space="preserve"> </w:t>
      </w:r>
      <w:r w:rsidRPr="00107C42">
        <w:rPr>
          <w:rStyle w:val="StyleUnderline"/>
          <w:highlight w:val="green"/>
        </w:rPr>
        <w:t>global economy</w:t>
      </w:r>
      <w:r w:rsidRPr="00240D00">
        <w:rPr>
          <w:sz w:val="14"/>
        </w:rPr>
        <w:t xml:space="preserve">, and the free flow of people, goods, services, and ideas across borders – </w:t>
      </w:r>
      <w:r w:rsidRPr="00F037A6">
        <w:rPr>
          <w:rStyle w:val="StyleUnderline"/>
        </w:rPr>
        <w:t xml:space="preserve">also </w:t>
      </w:r>
      <w:r w:rsidRPr="00C0395D">
        <w:rPr>
          <w:rStyle w:val="StyleUnderline"/>
        </w:rPr>
        <w:t>increase its</w:t>
      </w:r>
      <w:r w:rsidRPr="00240D00">
        <w:rPr>
          <w:sz w:val="14"/>
        </w:rPr>
        <w:t xml:space="preserve"> </w:t>
      </w:r>
      <w:r w:rsidRPr="00163783">
        <w:rPr>
          <w:rStyle w:val="StyleUnderline"/>
        </w:rPr>
        <w:t>vulnerabilities</w:t>
      </w:r>
      <w:r w:rsidRPr="00240D00">
        <w:rPr>
          <w:sz w:val="14"/>
        </w:rPr>
        <w:t xml:space="preserve"> both </w:t>
      </w:r>
      <w:r w:rsidRPr="00F037A6">
        <w:rPr>
          <w:rStyle w:val="StyleUnderline"/>
        </w:rPr>
        <w:t>to</w:t>
      </w:r>
      <w:r w:rsidRPr="00240D00">
        <w:rPr>
          <w:sz w:val="14"/>
        </w:rPr>
        <w:t xml:space="preserve"> deliberate attack and to unintentional </w:t>
      </w:r>
      <w:r w:rsidRPr="00163783">
        <w:rPr>
          <w:rStyle w:val="StyleUnderline"/>
        </w:rPr>
        <w:t>dangers</w:t>
      </w:r>
      <w:r w:rsidRPr="004D1E6E">
        <w:rPr>
          <w:rStyle w:val="StyleUnderline"/>
        </w:rPr>
        <w:t>, such as</w:t>
      </w:r>
      <w:r w:rsidRPr="00240D00">
        <w:rPr>
          <w:sz w:val="14"/>
        </w:rPr>
        <w:t xml:space="preserve"> a </w:t>
      </w:r>
      <w:r w:rsidRPr="004D1E6E">
        <w:rPr>
          <w:rStyle w:val="StyleUnderline"/>
        </w:rPr>
        <w:t xml:space="preserve">collapse </w:t>
      </w:r>
      <w:r w:rsidRPr="00F037A6">
        <w:rPr>
          <w:rStyle w:val="StyleUnderline"/>
        </w:rPr>
        <w:t xml:space="preserve">in financial </w:t>
      </w:r>
      <w:r w:rsidRPr="00107C42">
        <w:rPr>
          <w:rStyle w:val="StyleUnderline"/>
          <w:highlight w:val="green"/>
        </w:rPr>
        <w:t>markets, pandemic</w:t>
      </w:r>
      <w:r w:rsidRPr="00C0395D">
        <w:rPr>
          <w:rStyle w:val="StyleUnderline"/>
          <w:szCs w:val="26"/>
        </w:rPr>
        <w:t xml:space="preserve"> </w:t>
      </w:r>
      <w:r w:rsidRPr="00F037A6">
        <w:rPr>
          <w:rStyle w:val="StyleUnderline"/>
        </w:rPr>
        <w:t>disease,</w:t>
      </w:r>
      <w:r w:rsidRPr="004D1E6E">
        <w:rPr>
          <w:rStyle w:val="StyleUnderline"/>
        </w:rPr>
        <w:t xml:space="preserve"> </w:t>
      </w:r>
      <w:r w:rsidRPr="00107C42">
        <w:rPr>
          <w:rStyle w:val="StyleUnderline"/>
          <w:highlight w:val="green"/>
        </w:rPr>
        <w:t>or climate</w:t>
      </w:r>
      <w:r w:rsidRPr="00C0395D">
        <w:rPr>
          <w:rStyle w:val="StyleUnderline"/>
          <w:szCs w:val="26"/>
        </w:rPr>
        <w:t xml:space="preserve"> </w:t>
      </w:r>
      <w:r w:rsidRPr="00F037A6">
        <w:rPr>
          <w:rStyle w:val="StyleUnderline"/>
        </w:rPr>
        <w:t>change</w:t>
      </w:r>
      <w:r w:rsidRPr="00240D00">
        <w:rPr>
          <w:sz w:val="14"/>
        </w:rPr>
        <w:t xml:space="preserve">. To promote the positive aspects of globalization while minimizing the risks, the National Security Strategy calls for using all elements of U.S. power to build </w:t>
      </w:r>
      <w:r w:rsidRPr="00107C42">
        <w:rPr>
          <w:rStyle w:val="StyleUnderline"/>
          <w:highlight w:val="green"/>
        </w:rPr>
        <w:t>a</w:t>
      </w:r>
      <w:r w:rsidRPr="00C0395D">
        <w:rPr>
          <w:rStyle w:val="StyleUnderline"/>
        </w:rPr>
        <w:t xml:space="preserve"> </w:t>
      </w:r>
      <w:r w:rsidRPr="00107C42">
        <w:rPr>
          <w:rStyle w:val="StyleUnderline"/>
          <w:highlight w:val="green"/>
        </w:rPr>
        <w:t xml:space="preserve">“rules-based </w:t>
      </w:r>
      <w:r w:rsidRPr="00CD1DF7">
        <w:rPr>
          <w:rStyle w:val="StyleUnderline"/>
        </w:rPr>
        <w:t xml:space="preserve">international </w:t>
      </w:r>
      <w:r w:rsidRPr="00107C42">
        <w:rPr>
          <w:rStyle w:val="StyleUnderline"/>
          <w:highlight w:val="green"/>
        </w:rPr>
        <w:t>system</w:t>
      </w:r>
      <w:r w:rsidRPr="00240D00">
        <w:rPr>
          <w:sz w:val="14"/>
        </w:rPr>
        <w:t xml:space="preserve"> that </w:t>
      </w:r>
      <w:r w:rsidRPr="00107C42">
        <w:rPr>
          <w:rStyle w:val="StyleUnderline"/>
          <w:highlight w:val="green"/>
        </w:rPr>
        <w:t>can</w:t>
      </w:r>
      <w:r w:rsidRPr="00C0395D">
        <w:rPr>
          <w:rStyle w:val="StyleUnderline"/>
        </w:rPr>
        <w:t xml:space="preserve"> advance our own interests by </w:t>
      </w:r>
      <w:r w:rsidRPr="00107C42">
        <w:rPr>
          <w:rStyle w:val="StyleUnderline"/>
          <w:highlight w:val="green"/>
        </w:rPr>
        <w:t>serv</w:t>
      </w:r>
      <w:r w:rsidRPr="00C0395D">
        <w:rPr>
          <w:rStyle w:val="StyleUnderline"/>
        </w:rPr>
        <w:t xml:space="preserve">ing </w:t>
      </w:r>
      <w:r w:rsidRPr="00107C42">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63783">
        <w:rPr>
          <w:rStyle w:val="StyleUnderline"/>
        </w:rPr>
        <w:t>wants</w:t>
      </w:r>
      <w:r w:rsidRPr="00C0395D">
        <w:rPr>
          <w:rStyle w:val="StyleUnderline"/>
        </w:rPr>
        <w:t xml:space="preserve"> rules to provide</w:t>
      </w:r>
      <w:r w:rsidRPr="00240D00">
        <w:rPr>
          <w:sz w:val="14"/>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240D00">
        <w:rPr>
          <w:sz w:val="14"/>
        </w:rPr>
        <w:t xml:space="preserve"> </w:t>
      </w:r>
      <w:r w:rsidRPr="00C0395D">
        <w:rPr>
          <w:rStyle w:val="StyleUnderline"/>
        </w:rPr>
        <w:t>for</w:t>
      </w:r>
      <w:r w:rsidRPr="00240D00">
        <w:rPr>
          <w:sz w:val="14"/>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07C42">
        <w:rPr>
          <w:rStyle w:val="StyleUnderline"/>
          <w:highlight w:val="green"/>
        </w:rPr>
        <w:t>But for this</w:t>
      </w:r>
      <w:r>
        <w:rPr>
          <w:rStyle w:val="StyleUnderline"/>
        </w:rPr>
        <w:t xml:space="preserve"> </w:t>
      </w:r>
      <w:r w:rsidRPr="004D1E6E">
        <w:rPr>
          <w:rStyle w:val="StyleUnderline"/>
        </w:rPr>
        <w:t>rule-based</w:t>
      </w:r>
      <w:r>
        <w:rPr>
          <w:rStyle w:val="StyleUnderline"/>
        </w:rPr>
        <w:t xml:space="preserve"> </w:t>
      </w:r>
      <w:r w:rsidRPr="00107C42">
        <w:rPr>
          <w:rStyle w:val="StyleUnderline"/>
          <w:highlight w:val="green"/>
        </w:rPr>
        <w:t>order to attract wide</w:t>
      </w:r>
      <w:r w:rsidRPr="00F037A6">
        <w:rPr>
          <w:rStyle w:val="StyleUnderline"/>
        </w:rPr>
        <w:t xml:space="preserve">spread </w:t>
      </w:r>
      <w:r w:rsidRPr="00107C42">
        <w:rPr>
          <w:rStyle w:val="StyleUnderline"/>
          <w:highlight w:val="green"/>
        </w:rPr>
        <w:t>support</w:t>
      </w:r>
      <w:r w:rsidRPr="00240D00">
        <w:rPr>
          <w:sz w:val="14"/>
        </w:rPr>
        <w:t xml:space="preserve"> and sustained compliance, </w:t>
      </w:r>
      <w:r w:rsidRPr="00C0395D">
        <w:rPr>
          <w:rStyle w:val="StyleUnderline"/>
        </w:rPr>
        <w:t xml:space="preserve">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07C42">
        <w:rPr>
          <w:rStyle w:val="StyleUnderline"/>
          <w:highlight w:val="green"/>
        </w:rPr>
        <w:t>must also provide credible reassurance that it will</w:t>
      </w:r>
      <w:r w:rsidRPr="00C4503A">
        <w:rPr>
          <w:rStyle w:val="StyleUnderline"/>
        </w:rPr>
        <w:t xml:space="preserve"> </w:t>
      </w:r>
      <w:r w:rsidRPr="00163783">
        <w:rPr>
          <w:rStyle w:val="StyleUnderline"/>
        </w:rPr>
        <w:t>follow</w:t>
      </w:r>
      <w:r w:rsidRPr="00C4503A">
        <w:rPr>
          <w:rStyle w:val="StyleUnderline"/>
        </w:rPr>
        <w:t xml:space="preserve"> the </w:t>
      </w:r>
      <w:r w:rsidRPr="00163783">
        <w:rPr>
          <w:rStyle w:val="StyleUnderline"/>
        </w:rPr>
        <w:t>rules itself</w:t>
      </w:r>
      <w:r w:rsidRPr="00240D00">
        <w:rPr>
          <w:sz w:val="14"/>
        </w:rPr>
        <w:t xml:space="preserve">, that it will not use its military and technological advantages in ways that harm others’ interests, </w:t>
      </w:r>
      <w:r w:rsidRPr="00C4503A">
        <w:rPr>
          <w:rStyle w:val="StyleUnderline"/>
        </w:rPr>
        <w:t>and</w:t>
      </w:r>
      <w:r w:rsidRPr="004D1E6E">
        <w:rPr>
          <w:rStyle w:val="StyleUnderline"/>
        </w:rPr>
        <w:t xml:space="preserve"> that it will</w:t>
      </w:r>
      <w:r w:rsidRPr="00240D00">
        <w:rPr>
          <w:sz w:val="14"/>
        </w:rPr>
        <w:t xml:space="preserve"> </w:t>
      </w:r>
      <w:r w:rsidRPr="00107C42">
        <w:rPr>
          <w:rStyle w:val="StyleUnderline"/>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7284BFCB" w14:textId="77777777" w:rsidR="00661AA1" w:rsidRPr="00240D00" w:rsidRDefault="00661AA1" w:rsidP="00661AA1">
      <w:pPr>
        <w:rPr>
          <w:sz w:val="14"/>
        </w:rPr>
      </w:pPr>
      <w:r w:rsidRPr="00107C42">
        <w:rPr>
          <w:rStyle w:val="StyleUnderline"/>
          <w:b/>
          <w:bCs/>
          <w:highlight w:val="green"/>
        </w:rPr>
        <w:t>Space epitomizes</w:t>
      </w:r>
      <w:r w:rsidRPr="00107C42">
        <w:rPr>
          <w:rStyle w:val="StyleUnderline"/>
          <w:highlight w:val="green"/>
        </w:rPr>
        <w:t xml:space="preserve"> </w:t>
      </w:r>
      <w:r w:rsidRPr="00163783">
        <w:rPr>
          <w:rStyle w:val="StyleUnderline"/>
        </w:rPr>
        <w:t xml:space="preserve">these current </w:t>
      </w:r>
      <w:r w:rsidRPr="00107C42">
        <w:rPr>
          <w:rStyle w:val="StyleUnderline"/>
          <w:b/>
          <w:bCs/>
          <w:highlight w:val="green"/>
        </w:rPr>
        <w:t>strategic challenges</w:t>
      </w:r>
      <w:r w:rsidRPr="00107C42">
        <w:rPr>
          <w:rStyle w:val="StyleUnderline"/>
          <w:highlight w:val="green"/>
        </w:rPr>
        <w:t>. It serves</w:t>
      </w:r>
      <w:r w:rsidRPr="00F33122">
        <w:rPr>
          <w:rStyle w:val="StyleUnderline"/>
        </w:rPr>
        <w:t xml:space="preserve"> functions of</w:t>
      </w:r>
      <w:r w:rsidRPr="00240D00">
        <w:rPr>
          <w:sz w:val="14"/>
        </w:rPr>
        <w:t xml:space="preserve"> </w:t>
      </w:r>
      <w:r w:rsidRPr="00107C42">
        <w:rPr>
          <w:rStyle w:val="StyleUnderline"/>
          <w:highlight w:val="green"/>
        </w:rPr>
        <w:t>vital importance</w:t>
      </w:r>
      <w:r w:rsidRPr="00107C42">
        <w:rPr>
          <w:sz w:val="14"/>
          <w:highlight w:val="green"/>
        </w:rPr>
        <w:t xml:space="preserve"> </w:t>
      </w:r>
      <w:r w:rsidRPr="00107C42">
        <w:rPr>
          <w:rStyle w:val="StyleUnderline"/>
          <w:highlight w:val="green"/>
        </w:rPr>
        <w:t>for</w:t>
      </w:r>
      <w:r w:rsidRPr="00240D00">
        <w:rPr>
          <w:sz w:val="14"/>
        </w:rPr>
        <w:t xml:space="preserve"> high-technology </w:t>
      </w:r>
      <w:r w:rsidRPr="00107C42">
        <w:rPr>
          <w:rStyle w:val="StyleUnderline"/>
          <w:highlight w:val="green"/>
        </w:rPr>
        <w:t>military</w:t>
      </w:r>
      <w:r w:rsidRPr="00240D00">
        <w:rPr>
          <w:sz w:val="14"/>
        </w:rPr>
        <w:t xml:space="preserve"> </w:t>
      </w:r>
      <w:r w:rsidRPr="00F33122">
        <w:rPr>
          <w:rStyle w:val="StyleUnderline"/>
        </w:rPr>
        <w:t>operations, electronic</w:t>
      </w:r>
      <w:r w:rsidRPr="00240D00">
        <w:rPr>
          <w:sz w:val="14"/>
        </w:rPr>
        <w:t xml:space="preserve"> </w:t>
      </w:r>
      <w:r w:rsidRPr="00107C42">
        <w:rPr>
          <w:rStyle w:val="StyleUnderline"/>
          <w:highlight w:val="green"/>
        </w:rPr>
        <w:t>financial</w:t>
      </w:r>
      <w:r w:rsidRPr="00240D00">
        <w:rPr>
          <w:sz w:val="14"/>
        </w:rPr>
        <w:t xml:space="preserve"> </w:t>
      </w:r>
      <w:r w:rsidRPr="00F33122">
        <w:rPr>
          <w:rStyle w:val="StyleUnderline"/>
        </w:rPr>
        <w:t xml:space="preserve">transactions, </w:t>
      </w:r>
      <w:r w:rsidRPr="00107C42">
        <w:rPr>
          <w:rStyle w:val="StyleUnderline"/>
          <w:highlight w:val="green"/>
        </w:rPr>
        <w:t>power-grid</w:t>
      </w:r>
      <w:r w:rsidRPr="00240D00">
        <w:rPr>
          <w:sz w:val="14"/>
        </w:rPr>
        <w:t xml:space="preserve"> </w:t>
      </w:r>
      <w:r w:rsidRPr="00F33122">
        <w:rPr>
          <w:rStyle w:val="StyleUnderline"/>
        </w:rPr>
        <w:t xml:space="preserve">operations, </w:t>
      </w:r>
      <w:r w:rsidRPr="00107C42">
        <w:rPr>
          <w:rStyle w:val="StyleUnderline"/>
          <w:highlight w:val="green"/>
        </w:rPr>
        <w:t>and countless</w:t>
      </w:r>
      <w:r w:rsidRPr="00107C42">
        <w:rPr>
          <w:sz w:val="14"/>
          <w:highlight w:val="green"/>
        </w:rPr>
        <w:t xml:space="preserve"> </w:t>
      </w:r>
      <w:r w:rsidRPr="00107C42">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07C42">
        <w:rPr>
          <w:rStyle w:val="StyleUnderline"/>
          <w:highlight w:val="green"/>
        </w:rPr>
        <w:t>tech</w:t>
      </w:r>
      <w:r w:rsidRPr="00C4503A">
        <w:rPr>
          <w:rStyle w:val="StyleUnderline"/>
        </w:rPr>
        <w:t>nologies</w:t>
      </w:r>
      <w:r w:rsidRPr="00F33122">
        <w:rPr>
          <w:rStyle w:val="StyleUnderline"/>
        </w:rPr>
        <w:t xml:space="preserve"> needed for these beneficial purposes </w:t>
      </w:r>
      <w:r w:rsidRPr="00107C42">
        <w:rPr>
          <w:rStyle w:val="StyleUnderline"/>
          <w:highlight w:val="green"/>
        </w:rPr>
        <w:t>can</w:t>
      </w:r>
      <w:r w:rsidRPr="00F33122">
        <w:rPr>
          <w:rStyle w:val="StyleUnderline"/>
        </w:rPr>
        <w:t xml:space="preserve"> also </w:t>
      </w:r>
      <w:r w:rsidRPr="00107C42">
        <w:rPr>
          <w:rStyle w:val="StyleUnderline"/>
          <w:highlight w:val="green"/>
        </w:rPr>
        <w:t>be</w:t>
      </w:r>
      <w:r w:rsidRPr="00F33122">
        <w:rPr>
          <w:rStyle w:val="StyleUnderline"/>
        </w:rPr>
        <w:t xml:space="preserve"> deliber</w:t>
      </w:r>
      <w:r w:rsidRPr="004D1E6E">
        <w:rPr>
          <w:rStyle w:val="StyleUnderline"/>
        </w:rPr>
        <w:t xml:space="preserve">ately or inadvertently </w:t>
      </w:r>
      <w:r w:rsidRPr="00107C42">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ways that threaten inherently vulnerable satellites</w:t>
      </w:r>
      <w:r w:rsidRPr="00240D00">
        <w:rPr>
          <w:sz w:val="14"/>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07C42">
        <w:rPr>
          <w:rStyle w:val="Emphasis"/>
          <w:highlight w:val="green"/>
        </w:rPr>
        <w:t>Thus, there</w:t>
      </w:r>
      <w:r w:rsidRPr="00701C6E">
        <w:rPr>
          <w:rStyle w:val="StyleUnderline"/>
        </w:rPr>
        <w:t xml:space="preserve"> </w:t>
      </w:r>
      <w:r w:rsidRPr="00107C42">
        <w:rPr>
          <w:rStyle w:val="StyleUnderline"/>
          <w:highlight w:val="green"/>
        </w:rPr>
        <w:t>are</w:t>
      </w:r>
      <w:r w:rsidRPr="004D1E6E">
        <w:rPr>
          <w:rStyle w:val="StyleUnderline"/>
        </w:rPr>
        <w:t xml:space="preserve"> both practical and</w:t>
      </w:r>
      <w:r>
        <w:rPr>
          <w:rStyle w:val="StyleUnderline"/>
        </w:rPr>
        <w:t xml:space="preserve"> </w:t>
      </w:r>
      <w:r w:rsidRPr="00107C42">
        <w:rPr>
          <w:rStyle w:val="StyleUnderline"/>
          <w:b/>
          <w:bCs/>
          <w:highlight w:val="green"/>
        </w:rPr>
        <w:t>symbolic reasons to choose space</w:t>
      </w:r>
      <w:r w:rsidRPr="00107C42">
        <w:rPr>
          <w:rStyle w:val="StyleUnderline"/>
          <w:highlight w:val="green"/>
        </w:rPr>
        <w:t xml:space="preserve"> </w:t>
      </w:r>
      <w:r w:rsidRPr="00735EC8">
        <w:rPr>
          <w:rStyle w:val="StyleUnderline"/>
        </w:rPr>
        <w:t>cooperation</w:t>
      </w:r>
      <w:r w:rsidRPr="00F037A6">
        <w:rPr>
          <w:rStyle w:val="StyleUnderline"/>
        </w:rPr>
        <w:t xml:space="preserve"> </w:t>
      </w:r>
      <w:r w:rsidRPr="00107C42">
        <w:rPr>
          <w:rStyle w:val="Emphasis"/>
          <w:highlight w:val="green"/>
        </w:rPr>
        <w:t xml:space="preserve">as a leading opportunity </w:t>
      </w:r>
      <w:r w:rsidRPr="00107C42">
        <w:rPr>
          <w:rStyle w:val="Emphasis"/>
          <w:b w:val="0"/>
          <w:bCs/>
          <w:highlight w:val="green"/>
        </w:rPr>
        <w:t>to provide</w:t>
      </w:r>
      <w:r w:rsidRPr="00107C42">
        <w:rPr>
          <w:rStyle w:val="Emphasis"/>
          <w:highlight w:val="green"/>
        </w:rPr>
        <w:t xml:space="preserve"> </w:t>
      </w:r>
      <w:r w:rsidRPr="00107C42">
        <w:rPr>
          <w:rStyle w:val="Emphasis"/>
          <w:b w:val="0"/>
          <w:bCs/>
          <w:highlight w:val="green"/>
        </w:rPr>
        <w:t>m</w:t>
      </w:r>
      <w:r w:rsidRPr="00107C42">
        <w:rPr>
          <w:rStyle w:val="StyleUnderline"/>
          <w:highlight w:val="green"/>
        </w:rPr>
        <w:t>utual reassurance and</w:t>
      </w:r>
      <w:r w:rsidRPr="00C0395D">
        <w:rPr>
          <w:rStyle w:val="StyleUnderline"/>
        </w:rPr>
        <w:t xml:space="preserve"> to</w:t>
      </w:r>
      <w:r w:rsidRPr="004D1E6E">
        <w:rPr>
          <w:rStyle w:val="StyleUnderline"/>
        </w:rPr>
        <w:t xml:space="preserve"> </w:t>
      </w:r>
      <w:r w:rsidRPr="00107C42">
        <w:rPr>
          <w:rStyle w:val="StyleUnderline"/>
          <w:highlight w:val="green"/>
        </w:rPr>
        <w:t xml:space="preserve">build </w:t>
      </w:r>
      <w:r w:rsidRPr="00163783">
        <w:rPr>
          <w:rStyle w:val="StyleUnderline"/>
        </w:rPr>
        <w:t xml:space="preserve">effective </w:t>
      </w:r>
      <w:r w:rsidRPr="00107C42">
        <w:rPr>
          <w:rStyle w:val="StyleUnderline"/>
          <w:highlight w:val="green"/>
        </w:rPr>
        <w:t>global governance</w:t>
      </w:r>
      <w:r w:rsidRPr="00240D00">
        <w:rPr>
          <w:sz w:val="14"/>
        </w:rPr>
        <w:t xml:space="preserve"> institutions.</w:t>
      </w:r>
    </w:p>
    <w:p w14:paraId="1C5C1CF9" w14:textId="77777777" w:rsidR="00661AA1" w:rsidRPr="00A31BC4" w:rsidRDefault="00661AA1" w:rsidP="00506A8F">
      <w:pPr>
        <w:rPr>
          <w:b/>
          <w:iCs/>
          <w:u w:val="single"/>
          <w:bdr w:val="single" w:sz="8" w:space="0" w:color="auto"/>
        </w:rPr>
      </w:pPr>
    </w:p>
    <w:sectPr w:rsidR="00661AA1" w:rsidRPr="00A31B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20B0604020202020204"/>
    <w:charset w:val="00"/>
    <w:family w:val="roman"/>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pitch w:val="default"/>
    <w:sig w:usb0="03002A87" w:usb1="00000000" w:usb2="00000000" w:usb3="00000000" w:csb0="000001FF" w:csb1="00000000"/>
  </w:font>
  <w:font w:name="Frutiger LT Std 55 Roman">
    <w:altName w:val="Times New Roman"/>
    <w:panose1 w:val="020B0604020202020204"/>
    <w:charset w:val="4D"/>
    <w:family w:val="roman"/>
    <w:pitch w:val="default"/>
    <w:sig w:usb0="03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pitch w:val="default"/>
    <w:sig w:usb0="03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pitch w:val="default"/>
    <w:sig w:usb0="00000003" w:usb1="00000000" w:usb2="00000000" w:usb3="00000000" w:csb0="00000001" w:csb1="00000000"/>
  </w:font>
  <w:font w:name="Times New Roman Bold">
    <w:altName w:val="Times New Roman"/>
    <w:panose1 w:val="020B0604020202020204"/>
    <w:charset w:val="00"/>
    <w:family w:val="roman"/>
    <w:pitch w:val="default"/>
  </w:font>
  <w:font w:name="Trajan-Bold">
    <w:altName w:val="Times New Roman"/>
    <w:panose1 w:val="020B0604020202020204"/>
    <w:charset w:val="4D"/>
    <w:family w:val="auto"/>
    <w:pitch w:val="default"/>
    <w:sig w:usb0="00000003" w:usb1="00000000" w:usb2="00000000" w:usb3="00000000" w:csb0="00000001" w:csb1="00000000"/>
  </w:font>
  <w:font w:name="BookAntiqua">
    <w:altName w:val="Book Antiqua"/>
    <w:panose1 w:val="020B0604020202020204"/>
    <w:charset w:val="00"/>
    <w:family w:val="roman"/>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pitch w:val="variable"/>
    <w:sig w:usb0="20000287" w:usb1="00000001" w:usb2="00000000" w:usb3="00000000" w:csb0="0000019F" w:csb1="00000000"/>
  </w:font>
  <w:font w:name="Meridien-Italic">
    <w:panose1 w:val="020B0604020202020204"/>
    <w:charset w:val="00"/>
    <w:family w:val="roman"/>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pitch w:val="default"/>
    <w:sig w:usb0="00000003" w:usb1="00000000" w:usb2="00000000" w:usb3="00000000" w:csb0="00000001" w:csb1="00000000"/>
  </w:font>
  <w:font w:name="Times-Roman">
    <w:altName w:val="Times"/>
    <w:panose1 w:val="00000500000000020000"/>
    <w:charset w:val="4D"/>
    <w:family w:val="roman"/>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pitch w:val="default"/>
    <w:sig w:usb0="00000003" w:usb1="00000000" w:usb2="00000000" w:usb3="00000000" w:csb0="00000001" w:csb1="00000000"/>
  </w:font>
  <w:font w:name="Mokka">
    <w:altName w:val="Cambria"/>
    <w:panose1 w:val="020B0604020202020204"/>
    <w:charset w:val="4D"/>
    <w:family w:val="roman"/>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BD16C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1"/>
  </w:num>
  <w:num w:numId="14">
    <w:abstractNumId w:val="11"/>
  </w:num>
  <w:num w:numId="15">
    <w:abstractNumId w:val="16"/>
  </w:num>
  <w:num w:numId="16">
    <w:abstractNumId w:val="28"/>
  </w:num>
  <w:num w:numId="17">
    <w:abstractNumId w:val="36"/>
  </w:num>
  <w:num w:numId="18">
    <w:abstractNumId w:val="25"/>
  </w:num>
  <w:num w:numId="19">
    <w:abstractNumId w:val="32"/>
  </w:num>
  <w:num w:numId="20">
    <w:abstractNumId w:val="20"/>
  </w:num>
  <w:num w:numId="21">
    <w:abstractNumId w:val="27"/>
  </w:num>
  <w:num w:numId="22">
    <w:abstractNumId w:val="17"/>
  </w:num>
  <w:num w:numId="23">
    <w:abstractNumId w:val="35"/>
  </w:num>
  <w:num w:numId="24">
    <w:abstractNumId w:val="30"/>
  </w:num>
  <w:num w:numId="25">
    <w:abstractNumId w:val="26"/>
  </w:num>
  <w:num w:numId="26">
    <w:abstractNumId w:val="33"/>
  </w:num>
  <w:num w:numId="27">
    <w:abstractNumId w:val="19"/>
  </w:num>
  <w:num w:numId="28">
    <w:abstractNumId w:val="13"/>
  </w:num>
  <w:num w:numId="29">
    <w:abstractNumId w:val="15"/>
  </w:num>
  <w:num w:numId="30">
    <w:abstractNumId w:val="37"/>
  </w:num>
  <w:num w:numId="31">
    <w:abstractNumId w:val="12"/>
  </w:num>
  <w:num w:numId="32">
    <w:abstractNumId w:val="23"/>
  </w:num>
  <w:num w:numId="33">
    <w:abstractNumId w:val="24"/>
  </w:num>
  <w:num w:numId="34">
    <w:abstractNumId w:val="29"/>
  </w:num>
  <w:num w:numId="35">
    <w:abstractNumId w:val="34"/>
  </w:num>
  <w:num w:numId="36">
    <w:abstractNumId w:val="21"/>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3B1"/>
    <w:rsid w:val="000029E3"/>
    <w:rsid w:val="000029E8"/>
    <w:rsid w:val="00004225"/>
    <w:rsid w:val="000066CA"/>
    <w:rsid w:val="00007264"/>
    <w:rsid w:val="000076A9"/>
    <w:rsid w:val="00014FAD"/>
    <w:rsid w:val="00015D2A"/>
    <w:rsid w:val="0002490B"/>
    <w:rsid w:val="00026465"/>
    <w:rsid w:val="00030204"/>
    <w:rsid w:val="000308DA"/>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0135C"/>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B1"/>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A12C7"/>
    <w:rsid w:val="002B5511"/>
    <w:rsid w:val="002B7ACF"/>
    <w:rsid w:val="002E0643"/>
    <w:rsid w:val="002E29D9"/>
    <w:rsid w:val="002E392E"/>
    <w:rsid w:val="002E4823"/>
    <w:rsid w:val="002E6BBC"/>
    <w:rsid w:val="002F1BA9"/>
    <w:rsid w:val="002F6E74"/>
    <w:rsid w:val="003106B3"/>
    <w:rsid w:val="0031385D"/>
    <w:rsid w:val="00316D0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610"/>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29F"/>
    <w:rsid w:val="00452EE4"/>
    <w:rsid w:val="00452F0B"/>
    <w:rsid w:val="004536D6"/>
    <w:rsid w:val="00457224"/>
    <w:rsid w:val="0047482C"/>
    <w:rsid w:val="00475436"/>
    <w:rsid w:val="0048047E"/>
    <w:rsid w:val="004809C3"/>
    <w:rsid w:val="00482AF9"/>
    <w:rsid w:val="00496BB2"/>
    <w:rsid w:val="004B37B4"/>
    <w:rsid w:val="004B72B4"/>
    <w:rsid w:val="004C0314"/>
    <w:rsid w:val="004C0D3D"/>
    <w:rsid w:val="004C213E"/>
    <w:rsid w:val="004C376C"/>
    <w:rsid w:val="004C657F"/>
    <w:rsid w:val="004C7009"/>
    <w:rsid w:val="004D17D8"/>
    <w:rsid w:val="004D52D8"/>
    <w:rsid w:val="004D5F8B"/>
    <w:rsid w:val="004E355B"/>
    <w:rsid w:val="004F2988"/>
    <w:rsid w:val="005028E5"/>
    <w:rsid w:val="00503735"/>
    <w:rsid w:val="00506A8F"/>
    <w:rsid w:val="005150B7"/>
    <w:rsid w:val="00515ACC"/>
    <w:rsid w:val="00516A88"/>
    <w:rsid w:val="00522065"/>
    <w:rsid w:val="005224F2"/>
    <w:rsid w:val="00525BCB"/>
    <w:rsid w:val="00533F1C"/>
    <w:rsid w:val="00536D8B"/>
    <w:rsid w:val="005379C3"/>
    <w:rsid w:val="005472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AA1"/>
    <w:rsid w:val="00674A78"/>
    <w:rsid w:val="00683FE0"/>
    <w:rsid w:val="00694B52"/>
    <w:rsid w:val="00696A16"/>
    <w:rsid w:val="006A4840"/>
    <w:rsid w:val="006A52A0"/>
    <w:rsid w:val="006A7E1D"/>
    <w:rsid w:val="006C3A56"/>
    <w:rsid w:val="006D13F4"/>
    <w:rsid w:val="006D6AED"/>
    <w:rsid w:val="006E6D0B"/>
    <w:rsid w:val="006E6DD1"/>
    <w:rsid w:val="006F126E"/>
    <w:rsid w:val="006F32C9"/>
    <w:rsid w:val="006F3834"/>
    <w:rsid w:val="006F5693"/>
    <w:rsid w:val="006F5D4C"/>
    <w:rsid w:val="0070572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76430"/>
    <w:rsid w:val="00793F46"/>
    <w:rsid w:val="007A1325"/>
    <w:rsid w:val="007A1A18"/>
    <w:rsid w:val="007A3BAF"/>
    <w:rsid w:val="007B53D8"/>
    <w:rsid w:val="007C22C5"/>
    <w:rsid w:val="007C33D2"/>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3AE"/>
    <w:rsid w:val="00840E7B"/>
    <w:rsid w:val="008536AF"/>
    <w:rsid w:val="00853D40"/>
    <w:rsid w:val="008564FC"/>
    <w:rsid w:val="008600B0"/>
    <w:rsid w:val="00864E76"/>
    <w:rsid w:val="00872581"/>
    <w:rsid w:val="008738AB"/>
    <w:rsid w:val="0087459D"/>
    <w:rsid w:val="0087680F"/>
    <w:rsid w:val="00876D81"/>
    <w:rsid w:val="00881D86"/>
    <w:rsid w:val="00883306"/>
    <w:rsid w:val="008904F9"/>
    <w:rsid w:val="00890E4C"/>
    <w:rsid w:val="00890E74"/>
    <w:rsid w:val="00892798"/>
    <w:rsid w:val="0089418F"/>
    <w:rsid w:val="00897C29"/>
    <w:rsid w:val="008A1A9C"/>
    <w:rsid w:val="008A29D6"/>
    <w:rsid w:val="008A4633"/>
    <w:rsid w:val="008B032E"/>
    <w:rsid w:val="008C0FA2"/>
    <w:rsid w:val="008C2342"/>
    <w:rsid w:val="008C77B6"/>
    <w:rsid w:val="008D1B91"/>
    <w:rsid w:val="008D49F3"/>
    <w:rsid w:val="008D724A"/>
    <w:rsid w:val="008E7A3E"/>
    <w:rsid w:val="008F41FD"/>
    <w:rsid w:val="008F4479"/>
    <w:rsid w:val="008F4BA0"/>
    <w:rsid w:val="00901726"/>
    <w:rsid w:val="00920E6A"/>
    <w:rsid w:val="00931816"/>
    <w:rsid w:val="00932C71"/>
    <w:rsid w:val="009509D5"/>
    <w:rsid w:val="009538F5"/>
    <w:rsid w:val="0095422A"/>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D7E80"/>
    <w:rsid w:val="009E160D"/>
    <w:rsid w:val="009E657F"/>
    <w:rsid w:val="009F1CBB"/>
    <w:rsid w:val="009F3305"/>
    <w:rsid w:val="009F65DD"/>
    <w:rsid w:val="009F6FB2"/>
    <w:rsid w:val="009F72B6"/>
    <w:rsid w:val="00A071C0"/>
    <w:rsid w:val="00A22670"/>
    <w:rsid w:val="00A24B35"/>
    <w:rsid w:val="00A271BA"/>
    <w:rsid w:val="00A27F86"/>
    <w:rsid w:val="00A31BC4"/>
    <w:rsid w:val="00A431C6"/>
    <w:rsid w:val="00A54315"/>
    <w:rsid w:val="00A60FBC"/>
    <w:rsid w:val="00A65C0B"/>
    <w:rsid w:val="00A66094"/>
    <w:rsid w:val="00A70C5A"/>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82D"/>
    <w:rsid w:val="00AE3E3F"/>
    <w:rsid w:val="00AF2516"/>
    <w:rsid w:val="00AF4760"/>
    <w:rsid w:val="00AF55D4"/>
    <w:rsid w:val="00B0505F"/>
    <w:rsid w:val="00B05C2D"/>
    <w:rsid w:val="00B12933"/>
    <w:rsid w:val="00B12B88"/>
    <w:rsid w:val="00B137E0"/>
    <w:rsid w:val="00B13BC8"/>
    <w:rsid w:val="00B24662"/>
    <w:rsid w:val="00B3569C"/>
    <w:rsid w:val="00B36173"/>
    <w:rsid w:val="00B3783F"/>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B6A1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C20"/>
    <w:rsid w:val="00C47088"/>
    <w:rsid w:val="00C50116"/>
    <w:rsid w:val="00C56DCC"/>
    <w:rsid w:val="00C57075"/>
    <w:rsid w:val="00C72AFE"/>
    <w:rsid w:val="00C81619"/>
    <w:rsid w:val="00C91360"/>
    <w:rsid w:val="00C927D0"/>
    <w:rsid w:val="00CA013C"/>
    <w:rsid w:val="00CA6D6D"/>
    <w:rsid w:val="00CC19E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823"/>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17C"/>
    <w:rsid w:val="00E064EF"/>
    <w:rsid w:val="00E064F2"/>
    <w:rsid w:val="00E0717B"/>
    <w:rsid w:val="00E07BC5"/>
    <w:rsid w:val="00E15598"/>
    <w:rsid w:val="00E20D65"/>
    <w:rsid w:val="00E235E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8F3"/>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286F"/>
    <w:rsid w:val="00F1313D"/>
    <w:rsid w:val="00F201E7"/>
    <w:rsid w:val="00F204E0"/>
    <w:rsid w:val="00F20B16"/>
    <w:rsid w:val="00F21C79"/>
    <w:rsid w:val="00F238C9"/>
    <w:rsid w:val="00F23CA5"/>
    <w:rsid w:val="00F277AA"/>
    <w:rsid w:val="00F31955"/>
    <w:rsid w:val="00F34C06"/>
    <w:rsid w:val="00F421CB"/>
    <w:rsid w:val="00F42966"/>
    <w:rsid w:val="00F43EA3"/>
    <w:rsid w:val="00F50C55"/>
    <w:rsid w:val="00F57FFB"/>
    <w:rsid w:val="00F601E6"/>
    <w:rsid w:val="00F71FB2"/>
    <w:rsid w:val="00F72E3C"/>
    <w:rsid w:val="00F73954"/>
    <w:rsid w:val="00F83FCC"/>
    <w:rsid w:val="00F92797"/>
    <w:rsid w:val="00F94060"/>
    <w:rsid w:val="00F95832"/>
    <w:rsid w:val="00F96B5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B52"/>
    <w:pPr>
      <w:spacing w:after="160" w:line="259" w:lineRule="auto"/>
    </w:pPr>
    <w:rPr>
      <w:rFonts w:ascii="Times New Roman" w:hAnsi="Times New Roman" w:cs="Times New Roman"/>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694B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694B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9"/>
    <w:unhideWhenUsed/>
    <w:qFormat/>
    <w:rsid w:val="00694B52"/>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694B52"/>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nhideWhenUsed/>
    <w:qFormat/>
    <w:rsid w:val="004809C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94B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B52"/>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694B52"/>
    <w:rPr>
      <w:rFonts w:ascii="Times New Roman" w:eastAsiaTheme="majorEastAsia" w:hAnsi="Times New Roman"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694B52"/>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694B52"/>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694B52"/>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4B52"/>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694B5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694B5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unhideWhenUsed/>
    <w:rsid w:val="00694B5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694B52"/>
    <w:rPr>
      <w:color w:val="auto"/>
      <w:u w:val="none"/>
    </w:rPr>
  </w:style>
  <w:style w:type="paragraph" w:styleId="DocumentMap">
    <w:name w:val="Document Map"/>
    <w:basedOn w:val="Normal"/>
    <w:link w:val="DocumentMapChar"/>
    <w:uiPriority w:val="99"/>
    <w:unhideWhenUsed/>
    <w:rsid w:val="00694B52"/>
    <w:rPr>
      <w:rFonts w:ascii="Lucida Grande" w:hAnsi="Lucida Grande" w:cs="Lucida Grande"/>
    </w:rPr>
  </w:style>
  <w:style w:type="character" w:customStyle="1" w:styleId="DocumentMapChar">
    <w:name w:val="Document Map Char"/>
    <w:basedOn w:val="DefaultParagraphFont"/>
    <w:link w:val="DocumentMap"/>
    <w:uiPriority w:val="99"/>
    <w:rsid w:val="00694B52"/>
    <w:rPr>
      <w:rFonts w:ascii="Lucida Grande" w:hAnsi="Lucida Grande" w:cs="Lucida Grande"/>
      <w:sz w:val="22"/>
    </w:rPr>
  </w:style>
  <w:style w:type="paragraph" w:customStyle="1" w:styleId="Emphasis1">
    <w:name w:val="Emphasis1"/>
    <w:basedOn w:val="Normal"/>
    <w:link w:val="Emphasis"/>
    <w:uiPriority w:val="20"/>
    <w:qFormat/>
    <w:rsid w:val="002313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2313B1"/>
    <w:rPr>
      <w:rFonts w:eastAsiaTheme="minorHAnsi"/>
      <w:b/>
      <w:iCs/>
      <w:szCs w:val="22"/>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eastAsiaTheme="minorHAnsi" w:hAnsiTheme="minorHAnsi" w:cstheme="minorBidi"/>
      <w:szCs w:val="22"/>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rPr>
      <w:rFonts w:cstheme="minorBidi"/>
    </w:r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pPr>
      <w:spacing w:after="0" w:line="240" w:lineRule="auto"/>
    </w:pPr>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809C3"/>
    <w:pPr>
      <w:spacing w:after="0" w:line="240" w:lineRule="auto"/>
    </w:pPr>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val="0"/>
      <w:szCs w:val="22"/>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pPr>
      <w:spacing w:line="240" w:lineRule="auto"/>
    </w:pPr>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pPr>
      <w:spacing w:after="0" w:line="240" w:lineRule="auto"/>
    </w:pPr>
    <w:rPr>
      <w:rFonts w:ascii="Calibri" w:hAnsi="Calibri" w:cstheme="minorBid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line="240" w:lineRule="auto"/>
    </w:pPr>
  </w:style>
  <w:style w:type="paragraph" w:customStyle="1" w:styleId="selectionshareable">
    <w:name w:val="selectionshareable"/>
    <w:basedOn w:val="Normal"/>
    <w:uiPriority w:val="99"/>
    <w:qFormat/>
    <w:rsid w:val="004809C3"/>
    <w:pPr>
      <w:spacing w:before="100" w:beforeAutospacing="1" w:after="100" w:afterAutospacing="1" w:line="240" w:lineRule="auto"/>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spacing w:after="0" w:line="240" w:lineRule="auto"/>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spacing w:after="0" w:line="240" w:lineRule="auto"/>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ascii="Georgia" w:eastAsia="Calibri" w:hAnsi="Georgia"/>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rPr>
      <w:szCs w:val="22"/>
    </w:rPr>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pPr>
      <w:spacing w:after="0" w:line="240" w:lineRule="auto"/>
    </w:pPr>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pPr>
      <w:spacing w:after="0" w:line="240" w:lineRule="auto"/>
    </w:pPr>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sz w:val="26"/>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ascii="Georgia" w:hAnsi="Georgia"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cstheme="minorBid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pPr>
      <w:spacing w:after="0" w:line="240" w:lineRule="auto"/>
    </w:pPr>
    <w:rPr>
      <w:rFonts w:ascii="Georgia" w:eastAsia="SimSun" w:hAnsi="Georgia"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pPr>
      <w:spacing w:after="0" w:line="240" w:lineRule="auto"/>
    </w:pPr>
    <w:rPr>
      <w:rFonts w:ascii="Georgia" w:eastAsia="SimSun" w:hAnsi="Georgia"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cstheme="minorBid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cstheme="minorBidi"/>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pPr>
      <w:spacing w:after="0" w:line="240" w:lineRule="auto"/>
    </w:pPr>
    <w:rPr>
      <w:rFonts w:ascii="Georgia" w:hAnsi="Georgia"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ascii="Georgia" w:eastAsia="Calibri" w:hAnsi="Georgia"/>
      <w:u w:val="none"/>
      <w:lang w:bidi="ar-SA"/>
    </w:rPr>
  </w:style>
  <w:style w:type="paragraph" w:customStyle="1" w:styleId="CiteCard">
    <w:name w:val="Cite/Card"/>
    <w:basedOn w:val="TOC2"/>
    <w:qFormat/>
    <w:rsid w:val="004809C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 w:val="28"/>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spacing w:after="0" w:line="240" w:lineRule="auto"/>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cstheme="minorBidi"/>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sz w:val="28"/>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ascii="Georgia" w:eastAsia="Times New Roman" w:hAnsi="Georgia" w:cstheme="minorBidi"/>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spacing w:after="0" w:line="240" w:lineRule="auto"/>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ascii="Georgia" w:eastAsia="Times New Roman" w:hAnsi="Georgia" w:cstheme="minorBidi"/>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 w:val="26"/>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rFonts w:ascii="Georgia" w:hAnsi="Georgia" w:cstheme="minorBidi"/>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ascii="Georgia" w:eastAsia="Times New Roman" w:hAnsi="Georgia"/>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val="0"/>
      <w:sz w:val="24"/>
      <w:szCs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ascii="Georgia" w:eastAsia="SimSun" w:hAnsi="Georgia" w:cstheme="minorBidi"/>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ascii="Georgia" w:eastAsia="SimSun" w:hAnsi="Georgia" w:cstheme="minorBidi"/>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ascii="Georgia" w:eastAsia="Times New Roman" w:hAnsi="Georgia"/>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ascii="Georgia" w:hAnsi="Georgia"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ascii="Georgia" w:eastAsia="Calibri" w:hAnsi="Georgia" w:cstheme="minorBid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ascii="Georgia" w:eastAsia="Calibri" w:hAnsi="Georgia" w:cstheme="minorBid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rFonts w:ascii="Georgia" w:hAnsi="Georgia" w:cstheme="minorBidi"/>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pPr>
      <w:spacing w:after="0" w:line="240" w:lineRule="auto"/>
    </w:pPr>
    <w:rPr>
      <w:rFonts w:ascii="Georgia" w:eastAsia="Calibri" w:hAnsi="Georgia"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pPr>
      <w:spacing w:after="0" w:line="240" w:lineRule="auto"/>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pPr>
      <w:spacing w:after="0" w:line="240" w:lineRule="auto"/>
    </w:pPr>
    <w:rPr>
      <w:rFonts w:ascii="Georgia" w:eastAsia="SimSun" w:hAnsi="Georgia"/>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sz w:val="28"/>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rFonts w:ascii="Georgia" w:hAnsi="Georgia" w:cstheme="minorBidi"/>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spacing w:after="0" w:line="240" w:lineRule="auto"/>
    </w:pPr>
    <w:rPr>
      <w:rFonts w:ascii="Georgia" w:eastAsia="MS Gothic" w:hAnsi="Georgia"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rPr>
      <w:rFonts w:ascii="Georgia" w:hAnsi="Georgia"/>
    </w:r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val="0"/>
      <w:sz w:val="22"/>
      <w:szCs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val="0"/>
      <w:szCs w:val="22"/>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sz w:val="26"/>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cstheme="minorBid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cstheme="minorBidi"/>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cstheme="minorBidi"/>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cstheme="minorBidi"/>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cstheme="minorBidi"/>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cstheme="minorBidi"/>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cstheme="minorBidi"/>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cstheme="minorBid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cstheme="minorBidi"/>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cstheme="minorBidi"/>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cstheme="minorBidi"/>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sz w:val="26"/>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cstheme="minorBidi"/>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sz w:val="28"/>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val="0"/>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 w:val="26"/>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pPr>
      <w:spacing w:after="0" w:line="240" w:lineRule="auto"/>
    </w:pPr>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4809C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rFonts w:ascii="Georgia" w:hAnsi="Georgia"/>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rFonts w:ascii="Georgia" w:hAnsi="Georgia"/>
      <w:b/>
    </w:rPr>
  </w:style>
  <w:style w:type="paragraph" w:customStyle="1" w:styleId="DefinitionTerm">
    <w:name w:val="Definition Term"/>
    <w:basedOn w:val="Normal"/>
    <w:next w:val="Normal"/>
    <w:rsid w:val="004809C3"/>
    <w:rPr>
      <w:rFonts w:ascii="Georgia" w:hAnsi="Georgia"/>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ascii="Georgia" w:eastAsia="Segoe UI" w:hAnsi="Georgia"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ascii="Georgia" w:eastAsia="Cambria Math" w:hAnsi="Georgia"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rPr>
      <w:rFonts w:ascii="Georgia" w:hAnsi="Georgia"/>
    </w:rPr>
  </w:style>
  <w:style w:type="paragraph" w:customStyle="1" w:styleId="document0">
    <w:name w:val="document"/>
    <w:basedOn w:val="Normal"/>
    <w:rsid w:val="004809C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ascii="Georgia" w:eastAsia="Calibri" w:hAnsi="Georgia"/>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ascii="Georgia" w:eastAsia="Times New Roman" w:hAnsi="Georgia"/>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cstheme="minorBid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ascii="Georgia" w:eastAsia="Times New Roman" w:hAnsi="Georgia"/>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ascii="Georgia" w:eastAsia="Times New Roman" w:hAnsi="Georgia"/>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cstheme="minorBidi"/>
      <w:b/>
      <w:sz w:val="24"/>
      <w:u w:val="single"/>
    </w:rPr>
  </w:style>
  <w:style w:type="paragraph" w:customStyle="1" w:styleId="CardBody">
    <w:name w:val="Card Body"/>
    <w:basedOn w:val="Normal"/>
    <w:link w:val="CardBodyChar"/>
    <w:rsid w:val="004809C3"/>
    <w:rPr>
      <w:rFonts w:ascii="Georgia" w:eastAsia="Times New Roman" w:hAnsi="Georgia"/>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rPr>
      <w:rFonts w:ascii="Georgia" w:hAnsi="Georgia"/>
    </w:r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ascii="Georgia" w:eastAsia="Times New Roman" w:hAnsi="Georgia"/>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ascii="Georgia" w:eastAsia="Times New Roman" w:hAnsi="Georgia"/>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ascii="Georgia" w:eastAsia="Times New Roman" w:hAnsi="Georgia"/>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cstheme="minorBid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rFonts w:ascii="Georgia" w:hAnsi="Georgia"/>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ascii="Georgia" w:eastAsia="Times New Roman" w:hAnsi="Georgia"/>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809C3"/>
    <w:rPr>
      <w:rFonts w:ascii="Georgia" w:eastAsia="Times New Roman" w:hAnsi="Georgia"/>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rFonts w:ascii="Georgia" w:hAnsi="Georgia" w:cstheme="minorBidi"/>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rFonts w:ascii="Georgia" w:hAnsi="Georgia" w:cstheme="minorBidi"/>
      <w:b/>
      <w:sz w:val="24"/>
    </w:rPr>
  </w:style>
  <w:style w:type="paragraph" w:customStyle="1" w:styleId="StyleLeft021">
    <w:name w:val="Style Left:  0.2&quot;1"/>
    <w:basedOn w:val="Normal"/>
    <w:uiPriority w:val="99"/>
    <w:rsid w:val="004809C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809C3"/>
    <w:rPr>
      <w:rFonts w:ascii="Georgia" w:hAnsi="Georgia"/>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29</Pages>
  <Words>14758</Words>
  <Characters>84123</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12</cp:revision>
  <dcterms:created xsi:type="dcterms:W3CDTF">2022-01-29T23:45:00Z</dcterms:created>
  <dcterms:modified xsi:type="dcterms:W3CDTF">2022-01-30T00:37:00Z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