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E3340" w14:textId="3312D70F" w:rsidR="00D07F21" w:rsidRDefault="00D07F21" w:rsidP="00D07F21">
      <w:pPr>
        <w:pStyle w:val="Heading2"/>
      </w:pPr>
      <w:r>
        <w:t>1AC</w:t>
      </w:r>
    </w:p>
    <w:p w14:paraId="68C6894A" w14:textId="7F3881F3" w:rsidR="00D07F21" w:rsidRPr="00A342A1" w:rsidRDefault="00D07F21" w:rsidP="00D07F21">
      <w:pPr>
        <w:pStyle w:val="Heading4"/>
      </w:pPr>
      <w:r>
        <w:t>Plan - The appropriation of outer space by private entities through asteroid mining is unjust.</w:t>
      </w:r>
    </w:p>
    <w:p w14:paraId="238DC888" w14:textId="77777777" w:rsidR="00D07F21" w:rsidRPr="00B73AD4" w:rsidRDefault="00D07F21" w:rsidP="00D07F21">
      <w:pPr>
        <w:pStyle w:val="Heading4"/>
      </w:pPr>
      <w:r>
        <w:t xml:space="preserve"> 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1152CB6C" w14:textId="77777777" w:rsidR="00D07F21" w:rsidRPr="008E230D" w:rsidRDefault="00D07F21" w:rsidP="00D07F21">
      <w:pPr>
        <w:rPr>
          <w:sz w:val="16"/>
        </w:rPr>
      </w:pPr>
      <w:r w:rsidRPr="008E230D">
        <w:rPr>
          <w:rStyle w:val="Style13ptBold"/>
        </w:rPr>
        <w:t>Ahadi 20</w:t>
      </w:r>
      <w:r w:rsidRPr="008E230D">
        <w:rPr>
          <w:sz w:val="16"/>
        </w:rPr>
        <w:t xml:space="preserve"> [Ahadi 2/10/20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3052A2AF" w14:textId="77777777" w:rsidR="00D07F21" w:rsidRDefault="00D07F21" w:rsidP="00D07F21">
      <w:pPr>
        <w:rPr>
          <w:sz w:val="16"/>
        </w:rPr>
      </w:pPr>
      <w:r w:rsidRPr="000E734E">
        <w:rPr>
          <w:rStyle w:val="StyleUnderline"/>
          <w:highlight w:val="green"/>
        </w:rPr>
        <w:t>The</w:t>
      </w:r>
      <w:r w:rsidRPr="00B73AD4">
        <w:rPr>
          <w:rStyle w:val="StyleUnderline"/>
        </w:rPr>
        <w:t xml:space="preserve"> proliferation of a </w:t>
      </w:r>
      <w:r w:rsidRPr="000E734E">
        <w:rPr>
          <w:rStyle w:val="StyleUnderline"/>
          <w:highlight w:val="green"/>
        </w:rPr>
        <w:t>lunar economy rests upon</w:t>
      </w:r>
      <w:r w:rsidRPr="00B73AD4">
        <w:rPr>
          <w:rStyle w:val="StyleUnderline"/>
        </w:rPr>
        <w:t xml:space="preserve"> patient </w:t>
      </w:r>
      <w:r w:rsidRPr="000E734E">
        <w:rPr>
          <w:rStyle w:val="StyleUnderline"/>
          <w:highlight w:val="green"/>
        </w:rPr>
        <w:t xml:space="preserve">access to </w:t>
      </w:r>
      <w:r w:rsidRPr="000E734E">
        <w:rPr>
          <w:rStyle w:val="Emphasis"/>
          <w:highlight w:val="green"/>
        </w:rPr>
        <w:t>capital</w:t>
      </w:r>
      <w:r w:rsidRPr="000E734E">
        <w:rPr>
          <w:sz w:val="16"/>
          <w:highlight w:val="green"/>
        </w:rPr>
        <w:t xml:space="preserve"> </w:t>
      </w:r>
      <w:r w:rsidRPr="000E734E">
        <w:rPr>
          <w:rStyle w:val="StyleUnderline"/>
          <w:highlight w:val="green"/>
        </w:rPr>
        <w:t>and</w:t>
      </w:r>
      <w:r w:rsidRPr="000E734E">
        <w:rPr>
          <w:sz w:val="16"/>
          <w:highlight w:val="green"/>
        </w:rPr>
        <w:t xml:space="preserve"> </w:t>
      </w:r>
      <w:r w:rsidRPr="000E734E">
        <w:rPr>
          <w:rStyle w:val="Emphasis"/>
          <w:highlight w:val="green"/>
        </w:rPr>
        <w:t>fostering</w:t>
      </w:r>
      <w:r w:rsidRPr="00B73AD4">
        <w:rPr>
          <w:sz w:val="16"/>
        </w:rPr>
        <w:t xml:space="preserve"> </w:t>
      </w:r>
      <w:r w:rsidRPr="00B73AD4">
        <w:rPr>
          <w:rStyle w:val="StyleUnderline"/>
        </w:rPr>
        <w:t xml:space="preserve">innovative ideas for large-scale </w:t>
      </w:r>
      <w:r w:rsidRPr="000E734E">
        <w:rPr>
          <w:rStyle w:val="StyleUnderline"/>
          <w:highlight w:val="green"/>
        </w:rPr>
        <w:t>development</w:t>
      </w:r>
      <w:r w:rsidRPr="00B73AD4">
        <w:rPr>
          <w:sz w:val="16"/>
        </w:rPr>
        <w:t xml:space="preserve">. </w:t>
      </w:r>
      <w:r w:rsidRPr="00B73AD4">
        <w:rPr>
          <w:rStyle w:val="StyleUnderline"/>
        </w:rPr>
        <w:t>At the moment</w:t>
      </w:r>
      <w:r w:rsidRPr="00B73AD4">
        <w:rPr>
          <w:sz w:val="16"/>
        </w:rPr>
        <w:t xml:space="preserve">, </w:t>
      </w:r>
      <w:r w:rsidRPr="000E734E">
        <w:rPr>
          <w:rStyle w:val="Emphasis"/>
          <w:highlight w:val="green"/>
        </w:rPr>
        <w:t>capital requirements</w:t>
      </w:r>
      <w:r w:rsidRPr="00B73AD4">
        <w:rPr>
          <w:sz w:val="16"/>
        </w:rPr>
        <w:t xml:space="preserve"> </w:t>
      </w:r>
      <w:r w:rsidRPr="00B73AD4">
        <w:rPr>
          <w:rStyle w:val="StyleUnderline"/>
        </w:rPr>
        <w:t>for lunar miners</w:t>
      </w:r>
      <w:r w:rsidRPr="00B73AD4">
        <w:rPr>
          <w:sz w:val="16"/>
        </w:rPr>
        <w:t xml:space="preserve"> </w:t>
      </w:r>
      <w:r w:rsidRPr="000E734E">
        <w:rPr>
          <w:rStyle w:val="StyleUnderline"/>
          <w:highlight w:val="green"/>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0E734E">
        <w:rPr>
          <w:rStyle w:val="StyleUnderline"/>
          <w:highlight w:val="green"/>
        </w:rPr>
        <w:t xml:space="preserve">vertically integrated companies will lead to the </w:t>
      </w:r>
      <w:r w:rsidRPr="000E734E">
        <w:rPr>
          <w:rStyle w:val="Emphasis"/>
          <w:highlight w:val="green"/>
        </w:rPr>
        <w:t>economies of scale</w:t>
      </w:r>
      <w:r w:rsidRPr="00B73AD4">
        <w:rPr>
          <w:rStyle w:val="StyleUnderline"/>
        </w:rPr>
        <w:t xml:space="preserve"> </w:t>
      </w:r>
      <w:r w:rsidRPr="000E734E">
        <w:rPr>
          <w:rStyle w:val="StyleUnderline"/>
          <w:highlight w:val="green"/>
        </w:rPr>
        <w:t>necessary</w:t>
      </w:r>
      <w:r w:rsidRPr="000E734E">
        <w:rPr>
          <w:sz w:val="16"/>
          <w:highlight w:val="green"/>
        </w:rPr>
        <w:t xml:space="preserve"> </w:t>
      </w:r>
      <w:r w:rsidRPr="000E734E">
        <w:rPr>
          <w:rStyle w:val="StyleUnderline"/>
          <w:highlight w:val="green"/>
        </w:rPr>
        <w:t>for</w:t>
      </w:r>
      <w:r w:rsidRPr="000E734E">
        <w:rPr>
          <w:sz w:val="16"/>
          <w:highlight w:val="green"/>
        </w:rPr>
        <w:t xml:space="preserve"> </w:t>
      </w:r>
      <w:r w:rsidRPr="000E734E">
        <w:rPr>
          <w:rStyle w:val="Emphasis"/>
          <w:highlight w:val="green"/>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63159B">
        <w:rPr>
          <w:rStyle w:val="StyleUnderline"/>
        </w:rPr>
        <w:t>focus on profit margins takes over</w:t>
      </w:r>
      <w:r w:rsidRPr="00B73AD4">
        <w:rPr>
          <w:rStyle w:val="StyleUnderline"/>
        </w:rPr>
        <w:t xml:space="preserve">, and limitations emerge in the form of price </w:t>
      </w:r>
      <w:r w:rsidRPr="00B73AD4">
        <w:rPr>
          <w:rStyle w:val="Emphasis"/>
        </w:rPr>
        <w:t>manipulation</w:t>
      </w:r>
      <w:r w:rsidRPr="00B73AD4">
        <w:rPr>
          <w:rStyle w:val="StyleUnderline"/>
        </w:rPr>
        <w:t xml:space="preserve"> and a </w:t>
      </w:r>
      <w:r w:rsidRPr="00B73AD4">
        <w:rPr>
          <w:rStyle w:val="Emphasis"/>
        </w:rPr>
        <w:t>lack of competition</w:t>
      </w:r>
      <w:r w:rsidRPr="00B73AD4">
        <w:rPr>
          <w:sz w:val="16"/>
        </w:rPr>
        <w:t xml:space="preserve">. As mentioned, </w:t>
      </w:r>
      <w:r w:rsidRPr="000E734E">
        <w:rPr>
          <w:rStyle w:val="StyleUnderline"/>
          <w:highlight w:val="green"/>
        </w:rPr>
        <w:t>the lunar economy will operate privately</w:t>
      </w:r>
      <w:r w:rsidRPr="00B73AD4">
        <w:rPr>
          <w:rStyle w:val="StyleUnderline"/>
        </w:rPr>
        <w:t xml:space="preserve">, and </w:t>
      </w:r>
      <w:r w:rsidRPr="000E734E">
        <w:rPr>
          <w:rStyle w:val="Emphasis"/>
          <w:highlight w:val="green"/>
        </w:rPr>
        <w:t>independent of scarcity</w:t>
      </w:r>
      <w:r w:rsidRPr="00B73AD4">
        <w:rPr>
          <w:rStyle w:val="StyleUnderline"/>
        </w:rPr>
        <w:t>, using profit margins to increase cash flow for innovation</w:t>
      </w:r>
      <w:r w:rsidRPr="00B73AD4">
        <w:rPr>
          <w:sz w:val="16"/>
        </w:rPr>
        <w:t xml:space="preserve">. </w:t>
      </w:r>
      <w:r w:rsidRPr="000E734E">
        <w:rPr>
          <w:rStyle w:val="StyleUnderline"/>
          <w:highlight w:val="green"/>
        </w:rPr>
        <w:t>An</w:t>
      </w:r>
      <w:r w:rsidRPr="000E734E">
        <w:rPr>
          <w:sz w:val="16"/>
          <w:highlight w:val="green"/>
        </w:rPr>
        <w:t xml:space="preserve"> </w:t>
      </w:r>
      <w:r w:rsidRPr="000E734E">
        <w:rPr>
          <w:rStyle w:val="Emphasis"/>
          <w:highlight w:val="green"/>
        </w:rPr>
        <w:t>oligopoly</w:t>
      </w:r>
      <w:r w:rsidRPr="00B73AD4">
        <w:rPr>
          <w:sz w:val="16"/>
        </w:rPr>
        <w:t xml:space="preserve"> </w:t>
      </w:r>
      <w:r w:rsidRPr="00B73AD4">
        <w:rPr>
          <w:rStyle w:val="StyleUnderline"/>
        </w:rPr>
        <w:t xml:space="preserve">of dedicated space holding companies, each </w:t>
      </w:r>
      <w:r w:rsidRPr="000E734E">
        <w:rPr>
          <w:rStyle w:val="StyleUnderline"/>
          <w:highlight w:val="green"/>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0E734E">
        <w:rPr>
          <w:rStyle w:val="StyleUnderline"/>
          <w:highlight w:val="green"/>
        </w:rPr>
        <w:t>each sacrificing</w:t>
      </w:r>
      <w:r w:rsidRPr="00B73AD4">
        <w:rPr>
          <w:rStyle w:val="StyleUnderline"/>
        </w:rPr>
        <w:t xml:space="preserve"> their identity to their acquirer, </w:t>
      </w:r>
      <w:r w:rsidRPr="000E734E">
        <w:rPr>
          <w:rStyle w:val="StyleUnderline"/>
          <w:highlight w:val="green"/>
        </w:rPr>
        <w:t xml:space="preserve">the lunar economy will be an </w:t>
      </w:r>
      <w:r w:rsidRPr="000E734E">
        <w:rPr>
          <w:rStyle w:val="Emphasis"/>
          <w:highlight w:val="green"/>
        </w:rPr>
        <w:t>oligopoly</w:t>
      </w:r>
      <w:r w:rsidRPr="00B73AD4">
        <w:rPr>
          <w:rStyle w:val="StyleUnderline"/>
        </w:rPr>
        <w:t xml:space="preserve"> of </w:t>
      </w:r>
      <w:r w:rsidRPr="00B73AD4">
        <w:rPr>
          <w:rStyle w:val="Emphasis"/>
        </w:rPr>
        <w:t>teams</w:t>
      </w:r>
      <w:r w:rsidRPr="00B73AD4">
        <w:rPr>
          <w:sz w:val="16"/>
        </w:rPr>
        <w:t>.</w:t>
      </w:r>
    </w:p>
    <w:p w14:paraId="6D37F31B" w14:textId="77777777" w:rsidR="00D07F21" w:rsidRPr="00862F77" w:rsidRDefault="00D07F21" w:rsidP="00D07F21">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1676435B" w14:textId="77777777" w:rsidR="00D07F21" w:rsidRPr="008E230D" w:rsidRDefault="00D07F21" w:rsidP="00D07F21">
      <w:pPr>
        <w:rPr>
          <w:sz w:val="16"/>
        </w:rPr>
      </w:pPr>
      <w:r w:rsidRPr="00DA5043">
        <w:rPr>
          <w:rStyle w:val="Style13ptBold"/>
        </w:rPr>
        <w:t>Howe 15</w:t>
      </w:r>
      <w:r w:rsidRPr="008E230D">
        <w:rPr>
          <w:sz w:val="16"/>
        </w:rPr>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5202A6F1" w14:textId="77777777" w:rsidR="00D07F21" w:rsidRPr="008E3C60" w:rsidRDefault="00D07F21" w:rsidP="00D07F21">
      <w:pPr>
        <w:rPr>
          <w:sz w:val="16"/>
        </w:rPr>
      </w:pPr>
      <w:r w:rsidRPr="008E3C60">
        <w:rPr>
          <w:sz w:val="16"/>
        </w:rPr>
        <w:t xml:space="preserve">Extensive and prolonged </w:t>
      </w:r>
      <w:r w:rsidRPr="000E734E">
        <w:rPr>
          <w:rStyle w:val="Emphasis"/>
          <w:highlight w:val="green"/>
        </w:rPr>
        <w:t>proximity operations</w:t>
      </w:r>
      <w:r w:rsidRPr="000E734E">
        <w:rPr>
          <w:highlight w:val="green"/>
          <w:u w:val="single"/>
        </w:rPr>
        <w:t xml:space="preserve"> </w:t>
      </w:r>
      <w:r w:rsidRPr="001115D9">
        <w:rPr>
          <w:u w:val="single"/>
        </w:rPr>
        <w:t xml:space="preserve">will be an </w:t>
      </w:r>
      <w:r w:rsidRPr="000E734E">
        <w:rPr>
          <w:highlight w:val="green"/>
          <w:u w:val="single"/>
        </w:rPr>
        <w:t>essential element of</w:t>
      </w:r>
      <w:r w:rsidRPr="008E3C60">
        <w:rPr>
          <w:sz w:val="16"/>
        </w:rPr>
        <w:t xml:space="preserve"> most types of </w:t>
      </w:r>
      <w:r w:rsidRPr="000E734E">
        <w:rPr>
          <w:rStyle w:val="Emphasis"/>
          <w:highlight w:val="green"/>
        </w:rPr>
        <w:t>p</w:t>
      </w:r>
      <w:r w:rsidRPr="008E3C60">
        <w:rPr>
          <w:u w:val="single"/>
        </w:rPr>
        <w:t xml:space="preserve">lanetary </w:t>
      </w:r>
      <w:r w:rsidRPr="000E734E">
        <w:rPr>
          <w:rStyle w:val="Emphasis"/>
          <w:highlight w:val="gree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4ACB3DD2" w14:textId="77777777" w:rsidR="00D07F21" w:rsidRPr="008E3C60" w:rsidRDefault="00D07F21" w:rsidP="00D07F21">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720F8C0F" w14:textId="77777777" w:rsidR="00D07F21" w:rsidRPr="008E3C60" w:rsidRDefault="00D07F21" w:rsidP="00D07F21">
      <w:pPr>
        <w:rPr>
          <w:sz w:val="16"/>
        </w:rPr>
      </w:pPr>
      <w:r w:rsidRPr="008E3C60">
        <w:rPr>
          <w:sz w:val="16"/>
        </w:rPr>
        <w:t xml:space="preserve">Similarly, </w:t>
      </w:r>
      <w:r w:rsidRPr="008E3C60">
        <w:rPr>
          <w:u w:val="single"/>
        </w:rPr>
        <w:t xml:space="preserve">asteroid or comet </w:t>
      </w:r>
      <w:r w:rsidRPr="000E734E">
        <w:rPr>
          <w:highlight w:val="green"/>
          <w:u w:val="single"/>
        </w:rPr>
        <w:t xml:space="preserve">mining </w:t>
      </w:r>
      <w:r w:rsidRPr="001115D9">
        <w:rPr>
          <w:u w:val="single"/>
        </w:rPr>
        <w:t xml:space="preserve">would </w:t>
      </w:r>
      <w:r w:rsidRPr="000E734E">
        <w:rPr>
          <w:rStyle w:val="Emphasis"/>
          <w:highlight w:val="green"/>
        </w:rPr>
        <w:t>rely entirely</w:t>
      </w:r>
      <w:r w:rsidRPr="000E734E">
        <w:rPr>
          <w:highlight w:val="green"/>
          <w:u w:val="single"/>
        </w:rPr>
        <w:t xml:space="preserve"> on</w:t>
      </w:r>
      <w:r w:rsidRPr="008E3C60">
        <w:rPr>
          <w:u w:val="single"/>
        </w:rPr>
        <w:t xml:space="preserve"> the ability to conduct </w:t>
      </w:r>
      <w:r w:rsidRPr="001115D9">
        <w:rPr>
          <w:rStyle w:val="Emphasis"/>
        </w:rPr>
        <w:t>reliable</w:t>
      </w:r>
      <w:r w:rsidRPr="000E734E">
        <w:rPr>
          <w:sz w:val="16"/>
          <w:highlight w:val="green"/>
        </w:rPr>
        <w:t xml:space="preserve">, </w:t>
      </w:r>
      <w:r w:rsidRPr="000E734E">
        <w:rPr>
          <w:rStyle w:val="Emphasis"/>
          <w:highlight w:val="green"/>
        </w:rPr>
        <w:t>long-term</w:t>
      </w:r>
      <w:r w:rsidRPr="000E734E">
        <w:rPr>
          <w:sz w:val="16"/>
          <w:highlight w:val="green"/>
        </w:rPr>
        <w:t xml:space="preserve">, </w:t>
      </w:r>
      <w:r w:rsidRPr="000E734E">
        <w:rPr>
          <w:rStyle w:val="Emphasis"/>
          <w:highlight w:val="green"/>
        </w:rPr>
        <w:t>repetitive</w:t>
      </w:r>
      <w:r w:rsidRPr="000E734E">
        <w:rPr>
          <w:sz w:val="16"/>
          <w:highlight w:val="green"/>
        </w:rPr>
        <w:t xml:space="preserve"> </w:t>
      </w:r>
      <w:r w:rsidRPr="000E734E">
        <w:rPr>
          <w:highlight w:val="gree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597D156E" w14:textId="77777777" w:rsidR="00D07F21" w:rsidRPr="008E3C60" w:rsidRDefault="00D07F21" w:rsidP="00D07F21">
      <w:pPr>
        <w:rPr>
          <w:sz w:val="16"/>
        </w:rPr>
      </w:pPr>
      <w:r w:rsidRPr="008E3C60">
        <w:rPr>
          <w:sz w:val="16"/>
        </w:rPr>
        <w:lastRenderedPageBreak/>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1115D9">
        <w:rPr>
          <w:u w:val="single"/>
        </w:rPr>
        <w:t xml:space="preserve">Each of these activities would </w:t>
      </w:r>
      <w:r w:rsidRPr="000E734E">
        <w:rPr>
          <w:rStyle w:val="Emphasis"/>
          <w:highlight w:val="green"/>
        </w:rPr>
        <w:t>require</w:t>
      </w:r>
      <w:r w:rsidRPr="008E3C60">
        <w:rPr>
          <w:u w:val="single"/>
        </w:rPr>
        <w:t xml:space="preserve"> the </w:t>
      </w:r>
      <w:r w:rsidRPr="000E734E">
        <w:rPr>
          <w:highlight w:val="green"/>
          <w:u w:val="single"/>
        </w:rPr>
        <w:t xml:space="preserve">ability to </w:t>
      </w:r>
      <w:r w:rsidRPr="000E734E">
        <w:rPr>
          <w:rStyle w:val="Emphasis"/>
          <w:highlight w:val="green"/>
        </w:rPr>
        <w:t>operate on</w:t>
      </w:r>
      <w:r w:rsidRPr="008E3C60">
        <w:rPr>
          <w:u w:val="single"/>
        </w:rPr>
        <w:t xml:space="preserve"> and near the surface of </w:t>
      </w:r>
      <w:r w:rsidRPr="000E734E">
        <w:rPr>
          <w:highlight w:val="green"/>
          <w:u w:val="single"/>
        </w:rPr>
        <w:t xml:space="preserve">the body for </w:t>
      </w:r>
      <w:r w:rsidRPr="000E734E">
        <w:rPr>
          <w:rStyle w:val="Emphasis"/>
          <w:highlight w:val="green"/>
        </w:rPr>
        <w:t>long periods</w:t>
      </w:r>
      <w:r w:rsidRPr="008E3C60">
        <w:rPr>
          <w:sz w:val="16"/>
        </w:rPr>
        <w:t>.</w:t>
      </w:r>
    </w:p>
    <w:p w14:paraId="2EAC1213" w14:textId="77777777" w:rsidR="00D07F21" w:rsidRPr="008E3C60" w:rsidRDefault="00D07F21" w:rsidP="00D07F21">
      <w:pPr>
        <w:rPr>
          <w:sz w:val="16"/>
        </w:rPr>
      </w:pPr>
      <w:r w:rsidRPr="008E3C60">
        <w:rPr>
          <w:sz w:val="16"/>
        </w:rPr>
        <w:t xml:space="preserve">The </w:t>
      </w:r>
      <w:r w:rsidRPr="000E734E">
        <w:rPr>
          <w:rStyle w:val="Emphasis"/>
          <w:highlight w:val="green"/>
        </w:rPr>
        <w:t>commonalities</w:t>
      </w:r>
      <w:r w:rsidRPr="000E734E">
        <w:rPr>
          <w:highlight w:val="green"/>
          <w:u w:val="single"/>
        </w:rPr>
        <w:t xml:space="preserve"> between </w:t>
      </w:r>
      <w:r w:rsidRPr="000E734E">
        <w:rPr>
          <w:rStyle w:val="Emphasis"/>
          <w:highlight w:val="green"/>
        </w:rPr>
        <w:t>p</w:t>
      </w:r>
      <w:r w:rsidRPr="008E3C60">
        <w:rPr>
          <w:u w:val="single"/>
        </w:rPr>
        <w:t xml:space="preserve">lanetary </w:t>
      </w:r>
      <w:r w:rsidRPr="000E734E">
        <w:rPr>
          <w:rStyle w:val="Emphasis"/>
          <w:highlight w:val="green"/>
        </w:rPr>
        <w:t>d</w:t>
      </w:r>
      <w:r w:rsidRPr="008E3C60">
        <w:rPr>
          <w:u w:val="single"/>
        </w:rPr>
        <w:t xml:space="preserve">efense </w:t>
      </w:r>
      <w:r w:rsidRPr="000E734E">
        <w:rPr>
          <w:highlight w:val="green"/>
          <w:u w:val="single"/>
        </w:rPr>
        <w:t>and</w:t>
      </w:r>
      <w:r w:rsidRPr="008E3C60">
        <w:rPr>
          <w:u w:val="single"/>
        </w:rPr>
        <w:t xml:space="preserve"> </w:t>
      </w:r>
      <w:r w:rsidRPr="008E3C60">
        <w:rPr>
          <w:rStyle w:val="Emphasis"/>
        </w:rPr>
        <w:t xml:space="preserve">asteroid </w:t>
      </w:r>
      <w:r w:rsidRPr="000E734E">
        <w:rPr>
          <w:rStyle w:val="Emphasis"/>
          <w:highlight w:val="green"/>
        </w:rPr>
        <w:t>mining</w:t>
      </w:r>
      <w:r w:rsidRPr="000E734E">
        <w:rPr>
          <w:highlight w:val="green"/>
          <w:u w:val="single"/>
        </w:rPr>
        <w:t xml:space="preserve"> are </w:t>
      </w:r>
      <w:r w:rsidRPr="000E734E">
        <w:rPr>
          <w:rStyle w:val="Emphasis"/>
          <w:highlight w:val="green"/>
        </w:rPr>
        <w:t>extensive</w:t>
      </w:r>
      <w:r w:rsidRPr="008E3C60">
        <w:rPr>
          <w:u w:val="single"/>
        </w:rPr>
        <w:t xml:space="preserve"> for the wide range of </w:t>
      </w:r>
      <w:r w:rsidRPr="008E3C60">
        <w:rPr>
          <w:rStyle w:val="Emphasis"/>
        </w:rPr>
        <w:t>proximity operations</w:t>
      </w:r>
      <w:r w:rsidRPr="008E3C60">
        <w:rPr>
          <w:sz w:val="16"/>
        </w:rPr>
        <w:t xml:space="preserve">. </w:t>
      </w:r>
      <w:r w:rsidRPr="001115D9">
        <w:rPr>
          <w:u w:val="single"/>
        </w:rPr>
        <w:t xml:space="preserve">For </w:t>
      </w:r>
      <w:r w:rsidRPr="001115D9">
        <w:rPr>
          <w:rStyle w:val="Emphasis"/>
        </w:rPr>
        <w:t>both</w:t>
      </w:r>
      <w:r w:rsidRPr="008E3C60">
        <w:rPr>
          <w:u w:val="single"/>
        </w:rPr>
        <w:t xml:space="preserve"> endeavors, </w:t>
      </w:r>
      <w:r w:rsidRPr="000E734E">
        <w:rPr>
          <w:rStyle w:val="Emphasis"/>
          <w:highlight w:val="green"/>
        </w:rPr>
        <w:t>hovering</w:t>
      </w:r>
      <w:r w:rsidRPr="008E3C60">
        <w:rPr>
          <w:u w:val="single"/>
        </w:rPr>
        <w:t xml:space="preserve">, </w:t>
      </w:r>
      <w:r w:rsidRPr="000E734E">
        <w:rPr>
          <w:rStyle w:val="Emphasis"/>
          <w:highlight w:val="green"/>
        </w:rPr>
        <w:t>orbiting</w:t>
      </w:r>
      <w:r w:rsidRPr="008E3C60">
        <w:rPr>
          <w:u w:val="single"/>
        </w:rPr>
        <w:t xml:space="preserve">, </w:t>
      </w:r>
      <w:r w:rsidRPr="000E734E">
        <w:rPr>
          <w:rStyle w:val="Emphasis"/>
          <w:highlight w:val="green"/>
        </w:rPr>
        <w:t>landing</w:t>
      </w:r>
      <w:r w:rsidRPr="008E3C60">
        <w:rPr>
          <w:u w:val="single"/>
        </w:rPr>
        <w:t xml:space="preserve">, </w:t>
      </w:r>
      <w:r w:rsidRPr="000E734E">
        <w:rPr>
          <w:highlight w:val="green"/>
          <w:u w:val="single"/>
        </w:rPr>
        <w:t xml:space="preserve">and </w:t>
      </w:r>
      <w:r w:rsidRPr="000E734E">
        <w:rPr>
          <w:rStyle w:val="Emphasis"/>
          <w:highlight w:val="green"/>
        </w:rPr>
        <w:t>anchoring</w:t>
      </w:r>
      <w:r w:rsidRPr="008E3C60">
        <w:rPr>
          <w:u w:val="single"/>
        </w:rPr>
        <w:t xml:space="preserve"> on the space body </w:t>
      </w:r>
      <w:r w:rsidRPr="000E734E">
        <w:rPr>
          <w:highlight w:val="green"/>
          <w:u w:val="single"/>
        </w:rPr>
        <w:t xml:space="preserve">are </w:t>
      </w:r>
      <w:r w:rsidRPr="000E734E">
        <w:rPr>
          <w:rStyle w:val="Emphasis"/>
          <w:highlight w:val="green"/>
        </w:rPr>
        <w:t>essential competencies</w:t>
      </w:r>
      <w:r w:rsidRPr="008E3C60">
        <w:rPr>
          <w:sz w:val="16"/>
        </w:rPr>
        <w:t xml:space="preserve">. </w:t>
      </w:r>
      <w:r w:rsidRPr="000E734E">
        <w:rPr>
          <w:highlight w:val="green"/>
          <w:u w:val="single"/>
        </w:rPr>
        <w:t xml:space="preserve">The </w:t>
      </w:r>
      <w:r w:rsidRPr="000E734E">
        <w:rPr>
          <w:rStyle w:val="Emphasis"/>
          <w:highlight w:val="green"/>
        </w:rPr>
        <w:t>same</w:t>
      </w:r>
      <w:r w:rsidRPr="008E3C60">
        <w:rPr>
          <w:sz w:val="16"/>
        </w:rPr>
        <w:t xml:space="preserve"> base </w:t>
      </w:r>
      <w:r w:rsidRPr="000E734E">
        <w:rPr>
          <w:rStyle w:val="Emphasis"/>
          <w:highlight w:val="green"/>
        </w:rPr>
        <w:t>tech</w:t>
      </w:r>
      <w:r w:rsidRPr="00C872EB">
        <w:rPr>
          <w:sz w:val="16"/>
        </w:rPr>
        <w:t>nologies</w:t>
      </w:r>
      <w:r w:rsidRPr="008E3C60">
        <w:rPr>
          <w:sz w:val="16"/>
        </w:rPr>
        <w:t xml:space="preserve"> </w:t>
      </w:r>
      <w:r w:rsidRPr="001115D9">
        <w:rPr>
          <w:u w:val="single"/>
        </w:rPr>
        <w:t>that can</w:t>
      </w:r>
      <w:r w:rsidRPr="008E3C60">
        <w:rPr>
          <w:u w:val="single"/>
        </w:rPr>
        <w:t xml:space="preserve"> be </w:t>
      </w:r>
      <w:r w:rsidRPr="000E734E">
        <w:rPr>
          <w:highlight w:val="green"/>
          <w:u w:val="single"/>
        </w:rPr>
        <w:t>used</w:t>
      </w:r>
      <w:r w:rsidRPr="008E3C60">
        <w:rPr>
          <w:u w:val="single"/>
        </w:rPr>
        <w:t xml:space="preserve"> to </w:t>
      </w:r>
      <w:r w:rsidRPr="000E734E">
        <w:rPr>
          <w:highlight w:val="green"/>
          <w:u w:val="single"/>
        </w:rPr>
        <w:t>mine metals could be employed in burying a nuclear device to fragment an asteroid</w:t>
      </w:r>
      <w:r w:rsidRPr="008E3C60">
        <w:rPr>
          <w:sz w:val="16"/>
        </w:rPr>
        <w:t xml:space="preserve">, or as a mass driver apparatus used in deflection. </w:t>
      </w:r>
      <w:r w:rsidRPr="000E734E">
        <w:rPr>
          <w:highlight w:val="green"/>
          <w:u w:val="single"/>
        </w:rPr>
        <w:t>The tech</w:t>
      </w:r>
      <w:r w:rsidRPr="008E3C60">
        <w:rPr>
          <w:u w:val="single"/>
        </w:rPr>
        <w:t xml:space="preserve">nologies that could be employed </w:t>
      </w:r>
      <w:r w:rsidRPr="000E734E">
        <w:rPr>
          <w:highlight w:val="green"/>
          <w:u w:val="single"/>
        </w:rPr>
        <w:t>to secure thrusters</w:t>
      </w:r>
      <w:r w:rsidRPr="008E3C60">
        <w:rPr>
          <w:sz w:val="16"/>
        </w:rPr>
        <w:t xml:space="preserve"> or a solar sail to a tumbling asteroid </w:t>
      </w:r>
      <w:r w:rsidRPr="000E734E">
        <w:rPr>
          <w:highlight w:val="green"/>
          <w:u w:val="single"/>
        </w:rPr>
        <w:t>to change</w:t>
      </w:r>
      <w:r w:rsidRPr="008E3C60">
        <w:rPr>
          <w:sz w:val="16"/>
        </w:rPr>
        <w:t xml:space="preserve"> its </w:t>
      </w:r>
      <w:r w:rsidRPr="000E734E">
        <w:rPr>
          <w:highlight w:val="green"/>
          <w:u w:val="single"/>
        </w:rPr>
        <w:t xml:space="preserve">orbit could be </w:t>
      </w:r>
      <w:r w:rsidRPr="000E734E">
        <w:rPr>
          <w:rStyle w:val="Emphasis"/>
          <w:highlight w:val="green"/>
        </w:rPr>
        <w:t>adapted</w:t>
      </w:r>
      <w:r w:rsidRPr="000E734E">
        <w:rPr>
          <w:highlight w:val="green"/>
          <w:u w:val="single"/>
        </w:rPr>
        <w:t xml:space="preserve"> to </w:t>
      </w:r>
      <w:r w:rsidRPr="000E734E">
        <w:rPr>
          <w:rStyle w:val="Emphasis"/>
          <w:highlight w:val="green"/>
        </w:rPr>
        <w:t>anchor</w:t>
      </w:r>
      <w:r w:rsidRPr="008E3C60">
        <w:rPr>
          <w:sz w:val="16"/>
        </w:rPr>
        <w:t xml:space="preserve"> a full suite of </w:t>
      </w:r>
      <w:r w:rsidRPr="000E734E">
        <w:rPr>
          <w:rStyle w:val="Emphasis"/>
          <w:highlight w:val="green"/>
        </w:rPr>
        <w:t>mining equipment</w:t>
      </w:r>
      <w:r w:rsidRPr="008E3C60">
        <w:rPr>
          <w:sz w:val="16"/>
        </w:rPr>
        <w:t xml:space="preserve"> to the surface of a resource-rich body.</w:t>
      </w:r>
    </w:p>
    <w:p w14:paraId="1A3E3913" w14:textId="56FEF6B4" w:rsidR="00D07F21" w:rsidRPr="003475F6" w:rsidRDefault="00D07F21" w:rsidP="00D07F21">
      <w:pPr>
        <w:pStyle w:val="Heading4"/>
      </w:pPr>
      <w:r>
        <w:t xml:space="preserve">That </w:t>
      </w:r>
      <w:r>
        <w:rPr>
          <w:u w:val="single"/>
        </w:rPr>
        <w:t>increases the risk</w:t>
      </w:r>
      <w:r>
        <w:t xml:space="preserve"> of accidental collisions, </w:t>
      </w:r>
      <w:r>
        <w:rPr>
          <w:u w:val="single"/>
        </w:rPr>
        <w:t>astro-terror</w:t>
      </w:r>
      <w:r>
        <w:t xml:space="preserve">, and </w:t>
      </w:r>
      <w:r>
        <w:rPr>
          <w:u w:val="single"/>
        </w:rPr>
        <w:t>space weaponization</w:t>
      </w:r>
    </w:p>
    <w:p w14:paraId="60203D08" w14:textId="77777777" w:rsidR="00D07F21" w:rsidRPr="008E230D" w:rsidRDefault="00D07F21" w:rsidP="00D07F21">
      <w:pPr>
        <w:rPr>
          <w:sz w:val="16"/>
        </w:rPr>
      </w:pPr>
      <w:r w:rsidRPr="002B51C1">
        <w:rPr>
          <w:rStyle w:val="Style13ptBold"/>
        </w:rPr>
        <w:t>Mares</w:t>
      </w:r>
      <w:r w:rsidRPr="008E230D">
        <w:rPr>
          <w:sz w:val="16"/>
        </w:rPr>
        <w:t xml:space="preserve"> </w:t>
      </w:r>
      <w:r w:rsidRPr="00E75B16">
        <w:rPr>
          <w:rStyle w:val="Style13ptBold"/>
        </w:rPr>
        <w:t>15</w:t>
      </w:r>
      <w:r w:rsidRPr="008E230D">
        <w:rPr>
          <w:sz w:val="16"/>
        </w:rPr>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p>
    <w:p w14:paraId="4FD23F69" w14:textId="77777777" w:rsidR="00D07F21" w:rsidRPr="00732233" w:rsidRDefault="00D07F21" w:rsidP="00D07F21">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9C40DC">
        <w:rPr>
          <w:u w:val="single"/>
        </w:rPr>
        <w:t xml:space="preserve">capabilities to prevent </w:t>
      </w:r>
      <w:r w:rsidRPr="009C40DC">
        <w:rPr>
          <w:rStyle w:val="Emphasis"/>
        </w:rPr>
        <w:t>extinction-level impact events</w:t>
      </w:r>
      <w:r w:rsidRPr="009C40DC">
        <w:rPr>
          <w:sz w:val="16"/>
        </w:rPr>
        <w:t xml:space="preserve">. </w:t>
      </w:r>
      <w:r w:rsidRPr="009C40DC">
        <w:rPr>
          <w:rStyle w:val="Emphasis"/>
        </w:rPr>
        <w:t>But</w:t>
      </w:r>
      <w:r w:rsidRPr="009C40DC">
        <w:rPr>
          <w:sz w:val="16"/>
        </w:rPr>
        <w:t xml:space="preserve"> most </w:t>
      </w:r>
      <w:r w:rsidRPr="009C40DC">
        <w:rPr>
          <w:u w:val="single"/>
        </w:rPr>
        <w:t xml:space="preserve">solutions bring about </w:t>
      </w:r>
      <w:r w:rsidRPr="009C40DC">
        <w:rPr>
          <w:rStyle w:val="Emphasis"/>
        </w:rPr>
        <w:t>new challenges</w:t>
      </w:r>
      <w:r w:rsidRPr="00732233">
        <w:rPr>
          <w:sz w:val="16"/>
        </w:rPr>
        <w:t xml:space="preserve">, </w:t>
      </w:r>
      <w:r w:rsidRPr="004E40A0">
        <w:rPr>
          <w:u w:val="single"/>
        </w:rPr>
        <w:t xml:space="preserve">because new </w:t>
      </w:r>
      <w:r w:rsidRPr="000E734E">
        <w:rPr>
          <w:highlight w:val="green"/>
          <w:u w:val="single"/>
        </w:rPr>
        <w:t>tech</w:t>
      </w:r>
      <w:r w:rsidRPr="00732233">
        <w:rPr>
          <w:sz w:val="16"/>
        </w:rPr>
        <w:t xml:space="preserve">nologies </w:t>
      </w:r>
      <w:r w:rsidRPr="000E734E">
        <w:rPr>
          <w:highlight w:val="green"/>
          <w:u w:val="single"/>
        </w:rPr>
        <w:t>rarely have only one application</w:t>
      </w:r>
      <w:r w:rsidRPr="00732233">
        <w:rPr>
          <w:sz w:val="16"/>
        </w:rPr>
        <w:t xml:space="preserve">. Here lies the dilemma: </w:t>
      </w:r>
      <w:r w:rsidRPr="000E734E">
        <w:rPr>
          <w:rStyle w:val="Emphasis"/>
          <w:highlight w:val="green"/>
        </w:rPr>
        <w:t>any</w:t>
      </w:r>
      <w:r w:rsidRPr="004E40A0">
        <w:rPr>
          <w:rStyle w:val="Emphasis"/>
        </w:rPr>
        <w:t xml:space="preserve"> </w:t>
      </w:r>
      <w:r w:rsidRPr="000E734E">
        <w:rPr>
          <w:rStyle w:val="Emphasis"/>
          <w:highlight w:val="green"/>
        </w:rPr>
        <w:t>tech</w:t>
      </w:r>
      <w:r w:rsidRPr="00732233">
        <w:rPr>
          <w:sz w:val="16"/>
        </w:rPr>
        <w:t xml:space="preserve">nology </w:t>
      </w:r>
      <w:r w:rsidRPr="004E40A0">
        <w:rPr>
          <w:u w:val="single"/>
        </w:rPr>
        <w:t xml:space="preserve">allowing us </w:t>
      </w:r>
      <w:r w:rsidRPr="000E734E">
        <w:rPr>
          <w:highlight w:val="green"/>
          <w:u w:val="single"/>
        </w:rPr>
        <w:t xml:space="preserve">to </w:t>
      </w:r>
      <w:r w:rsidRPr="000E734E">
        <w:rPr>
          <w:rStyle w:val="Emphasis"/>
          <w:highlight w:val="green"/>
        </w:rPr>
        <w:t>deflect asteroids</w:t>
      </w:r>
      <w:r w:rsidRPr="00732233">
        <w:rPr>
          <w:sz w:val="16"/>
        </w:rPr>
        <w:t xml:space="preserve"> from a collision trajectory with the Earth </w:t>
      </w:r>
      <w:r w:rsidRPr="000E734E">
        <w:rPr>
          <w:highlight w:val="green"/>
          <w:u w:val="single"/>
        </w:rPr>
        <w:t>could</w:t>
      </w:r>
      <w:r w:rsidRPr="004E40A0">
        <w:rPr>
          <w:u w:val="single"/>
        </w:rPr>
        <w:t xml:space="preserve"> also </w:t>
      </w:r>
      <w:r w:rsidRPr="000E734E">
        <w:rPr>
          <w:highlight w:val="green"/>
          <w:u w:val="single"/>
        </w:rPr>
        <w:t xml:space="preserve">be used to </w:t>
      </w:r>
      <w:r w:rsidRPr="000E734E">
        <w:rPr>
          <w:rStyle w:val="Emphasis"/>
          <w:highlight w:val="green"/>
        </w:rPr>
        <w:t>direct them toward</w:t>
      </w:r>
      <w:r w:rsidRPr="0063159B">
        <w:rPr>
          <w:rStyle w:val="Emphasis"/>
        </w:rPr>
        <w:t xml:space="preserve">s the </w:t>
      </w:r>
      <w:r w:rsidRPr="000E734E">
        <w:rPr>
          <w:rStyle w:val="Emphasis"/>
          <w:highlight w:val="green"/>
        </w:rPr>
        <w:t>Earth</w:t>
      </w:r>
      <w:r w:rsidRPr="000E734E">
        <w:rPr>
          <w:rStyle w:val="StyleUnderline"/>
          <w:highlight w:val="green"/>
        </w:rPr>
        <w:t>. This</w:t>
      </w:r>
      <w:r w:rsidRPr="0063159B">
        <w:rPr>
          <w:rStyle w:val="StyleUnderline"/>
        </w:rPr>
        <w:t xml:space="preserve"> means</w:t>
      </w:r>
      <w:r w:rsidRPr="00732233">
        <w:rPr>
          <w:sz w:val="16"/>
        </w:rPr>
        <w:t xml:space="preserve"> </w:t>
      </w:r>
      <w:r w:rsidRPr="0063159B">
        <w:rPr>
          <w:u w:val="single"/>
        </w:rPr>
        <w:t xml:space="preserve">we </w:t>
      </w:r>
      <w:r w:rsidRPr="000E734E">
        <w:rPr>
          <w:highlight w:val="green"/>
          <w:u w:val="single"/>
        </w:rPr>
        <w:t>could</w:t>
      </w:r>
      <w:r w:rsidRPr="004E40A0">
        <w:rPr>
          <w:u w:val="single"/>
        </w:rPr>
        <w:t xml:space="preserve"> potentially </w:t>
      </w:r>
      <w:r w:rsidRPr="000E734E">
        <w:rPr>
          <w:highlight w:val="green"/>
          <w:u w:val="single"/>
        </w:rPr>
        <w:t xml:space="preserve">turn </w:t>
      </w:r>
      <w:r w:rsidRPr="000E734E">
        <w:rPr>
          <w:rStyle w:val="Emphasis"/>
          <w:highlight w:val="green"/>
        </w:rPr>
        <w:t>any future near-miss</w:t>
      </w:r>
      <w:r w:rsidRPr="000E734E">
        <w:rPr>
          <w:highlight w:val="green"/>
          <w:u w:val="single"/>
        </w:rPr>
        <w:t xml:space="preserve"> into an </w:t>
      </w:r>
      <w:r w:rsidRPr="000E734E">
        <w:rPr>
          <w:rStyle w:val="Emphasis"/>
          <w:highlight w:val="green"/>
        </w:rPr>
        <w:t>impact</w:t>
      </w:r>
      <w:r w:rsidRPr="00732233">
        <w:rPr>
          <w:sz w:val="16"/>
        </w:rPr>
        <w:t>, with all its devastating consequences.</w:t>
      </w:r>
    </w:p>
    <w:p w14:paraId="4FD78160" w14:textId="77777777" w:rsidR="00D07F21" w:rsidRPr="00732233" w:rsidRDefault="00D07F21" w:rsidP="00D07F21">
      <w:pPr>
        <w:rPr>
          <w:sz w:val="16"/>
        </w:rPr>
      </w:pPr>
      <w:r w:rsidRPr="009C40DC">
        <w:rPr>
          <w:rStyle w:val="Emphasis"/>
        </w:rPr>
        <w:t>Sagan</w:t>
      </w:r>
      <w:r w:rsidRPr="009C40DC">
        <w:rPr>
          <w:sz w:val="16"/>
        </w:rPr>
        <w:t xml:space="preserve"> &amp; Ostro (1994b) </w:t>
      </w:r>
      <w:r w:rsidRPr="009C40DC">
        <w:rPr>
          <w:u w:val="single"/>
        </w:rPr>
        <w:t>concluded</w:t>
      </w:r>
      <w:r w:rsidRPr="004E40A0">
        <w:rPr>
          <w:u w:val="single"/>
        </w:rPr>
        <w:t xml:space="preserve"> that </w:t>
      </w:r>
      <w:r w:rsidRPr="000E734E">
        <w:rPr>
          <w:highlight w:val="green"/>
          <w:u w:val="single"/>
        </w:rPr>
        <w:t xml:space="preserve">this is a risk </w:t>
      </w:r>
      <w:r w:rsidRPr="000E734E">
        <w:rPr>
          <w:rStyle w:val="Emphasis"/>
          <w:highlight w:val="green"/>
        </w:rPr>
        <w:t>not worth taking</w:t>
      </w:r>
      <w:r w:rsidRPr="00732233">
        <w:rPr>
          <w:sz w:val="16"/>
        </w:rPr>
        <w:t xml:space="preserve">. </w:t>
      </w:r>
      <w:r w:rsidRPr="000E734E">
        <w:rPr>
          <w:highlight w:val="green"/>
          <w:u w:val="single"/>
        </w:rPr>
        <w:t>Considering</w:t>
      </w:r>
      <w:r w:rsidRPr="004E40A0">
        <w:rPr>
          <w:u w:val="single"/>
        </w:rPr>
        <w:t xml:space="preserve"> the </w:t>
      </w:r>
      <w:r w:rsidRPr="000E734E">
        <w:rPr>
          <w:rStyle w:val="Emphasis"/>
          <w:highlight w:val="green"/>
        </w:rPr>
        <w:t>very low probabilities</w:t>
      </w:r>
      <w:r w:rsidRPr="000E734E">
        <w:rPr>
          <w:highlight w:val="green"/>
          <w:u w:val="single"/>
        </w:rPr>
        <w:t xml:space="preserve"> of impacts</w:t>
      </w:r>
      <w:r w:rsidRPr="004E40A0">
        <w:rPr>
          <w:u w:val="single"/>
        </w:rPr>
        <w:t xml:space="preserve"> with objects </w:t>
      </w:r>
      <w:r w:rsidRPr="009C40DC">
        <w:rPr>
          <w:u w:val="single"/>
        </w:rPr>
        <w:t>larger than 1 km</w:t>
      </w:r>
      <w:r w:rsidRPr="00732233">
        <w:rPr>
          <w:sz w:val="16"/>
        </w:rPr>
        <w:t xml:space="preserve"> (generally </w:t>
      </w:r>
      <w:r w:rsidRPr="000E734E">
        <w:rPr>
          <w:rStyle w:val="Emphasis"/>
          <w:highlight w:val="green"/>
        </w:rPr>
        <w:t>less than 1 in 5000</w:t>
      </w:r>
      <w:r w:rsidRPr="000E734E">
        <w:rPr>
          <w:highlight w:val="green"/>
          <w:u w:val="single"/>
        </w:rPr>
        <w:t xml:space="preserve"> for a</w:t>
      </w:r>
      <w:r w:rsidRPr="004E40A0">
        <w:rPr>
          <w:u w:val="single"/>
        </w:rPr>
        <w:t xml:space="preserve"> given </w:t>
      </w:r>
      <w:r w:rsidRPr="000E734E">
        <w:rPr>
          <w:highlight w:val="green"/>
          <w:u w:val="single"/>
        </w:rPr>
        <w:t>century</w:t>
      </w:r>
      <w:r w:rsidRPr="00732233">
        <w:rPr>
          <w:sz w:val="16"/>
        </w:rPr>
        <w:t xml:space="preserve">), </w:t>
      </w:r>
      <w:r w:rsidRPr="009C40DC">
        <w:rPr>
          <w:u w:val="single"/>
        </w:rPr>
        <w:t xml:space="preserve">they were </w:t>
      </w:r>
      <w:r w:rsidRPr="000E734E">
        <w:rPr>
          <w:rStyle w:val="Emphasis"/>
          <w:highlight w:val="green"/>
        </w:rPr>
        <w:t>more worried</w:t>
      </w:r>
      <w:r w:rsidRPr="000E734E">
        <w:rPr>
          <w:highlight w:val="green"/>
          <w:u w:val="single"/>
        </w:rPr>
        <w:t xml:space="preserve"> about</w:t>
      </w:r>
      <w:r w:rsidRPr="004E40A0">
        <w:rPr>
          <w:u w:val="single"/>
        </w:rPr>
        <w:t xml:space="preserve"> the </w:t>
      </w:r>
      <w:r w:rsidRPr="000E734E">
        <w:rPr>
          <w:rStyle w:val="Emphasis"/>
          <w:highlight w:val="green"/>
        </w:rPr>
        <w:t>misuse</w:t>
      </w:r>
      <w:r w:rsidRPr="000E734E">
        <w:rPr>
          <w:highlight w:val="green"/>
          <w:u w:val="single"/>
        </w:rPr>
        <w:t xml:space="preserve"> of</w:t>
      </w:r>
      <w:r w:rsidRPr="004E40A0">
        <w:rPr>
          <w:u w:val="single"/>
        </w:rPr>
        <w:t xml:space="preserve"> such </w:t>
      </w:r>
      <w:r w:rsidRPr="000E734E">
        <w:rPr>
          <w:rStyle w:val="Emphasis"/>
          <w:highlight w:val="green"/>
        </w:rPr>
        <w:t>trajectory-altering tech</w:t>
      </w:r>
      <w:r w:rsidRPr="00732233">
        <w:rPr>
          <w:sz w:val="16"/>
        </w:rPr>
        <w:t xml:space="preserve">nology </w:t>
      </w:r>
      <w:r w:rsidRPr="000E734E">
        <w:rPr>
          <w:highlight w:val="green"/>
          <w:u w:val="single"/>
        </w:rPr>
        <w:t>than</w:t>
      </w:r>
      <w:r w:rsidRPr="00732233">
        <w:rPr>
          <w:sz w:val="16"/>
        </w:rPr>
        <w:t xml:space="preserve"> the </w:t>
      </w:r>
      <w:r w:rsidRPr="000E734E">
        <w:rPr>
          <w:rStyle w:val="Emphasis"/>
          <w:highlight w:val="green"/>
        </w:rPr>
        <w:t>undiverted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0E734E">
        <w:rPr>
          <w:highlight w:val="green"/>
          <w:u w:val="single"/>
        </w:rPr>
        <w:t>The risk</w:t>
      </w:r>
      <w:r w:rsidRPr="00732233">
        <w:rPr>
          <w:sz w:val="16"/>
        </w:rPr>
        <w:t xml:space="preserve"> that </w:t>
      </w:r>
      <w:r w:rsidRPr="009C40DC">
        <w:rPr>
          <w:u w:val="single"/>
        </w:rPr>
        <w:t xml:space="preserve">one of humanity's </w:t>
      </w:r>
      <w:r w:rsidRPr="000E734E">
        <w:rPr>
          <w:highlight w:val="green"/>
          <w:u w:val="single"/>
        </w:rPr>
        <w:t xml:space="preserve">irrational </w:t>
      </w:r>
      <w:r w:rsidRPr="009C40DC">
        <w:rPr>
          <w:u w:val="single"/>
        </w:rPr>
        <w:t xml:space="preserve">totalitarian </w:t>
      </w:r>
      <w:r w:rsidRPr="000E734E">
        <w:rPr>
          <w:highlight w:val="green"/>
          <w:u w:val="single"/>
        </w:rPr>
        <w:t>powers decides to</w:t>
      </w:r>
      <w:r w:rsidRPr="002E16CB">
        <w:rPr>
          <w:u w:val="single"/>
        </w:rPr>
        <w:t xml:space="preserve"> </w:t>
      </w:r>
      <w:r w:rsidRPr="009C40DC">
        <w:rPr>
          <w:u w:val="single"/>
        </w:rPr>
        <w:t>have some</w:t>
      </w:r>
      <w:r w:rsidRPr="002E16CB">
        <w:rPr>
          <w:u w:val="single"/>
        </w:rPr>
        <w:t xml:space="preserve"> nearby asteroid </w:t>
      </w:r>
      <w:r w:rsidRPr="000E734E">
        <w:rPr>
          <w:highlight w:val="green"/>
          <w:u w:val="single"/>
        </w:rPr>
        <w:t>steer</w:t>
      </w:r>
      <w:r w:rsidRPr="009C40DC">
        <w:rPr>
          <w:u w:val="single"/>
        </w:rPr>
        <w:t>ed</w:t>
      </w:r>
      <w:r w:rsidRPr="000E734E">
        <w:rPr>
          <w:highlight w:val="green"/>
          <w:u w:val="single"/>
        </w:rPr>
        <w:t xml:space="preserve"> towards Earth </w:t>
      </w:r>
      <w:r w:rsidRPr="009C40DC">
        <w:rPr>
          <w:u w:val="single"/>
        </w:rPr>
        <w:t>might</w:t>
      </w:r>
      <w:r w:rsidRPr="002E16CB">
        <w:rPr>
          <w:u w:val="single"/>
        </w:rPr>
        <w:t xml:space="preserve"> simply </w:t>
      </w:r>
      <w:r w:rsidRPr="009C40DC">
        <w:rPr>
          <w:u w:val="single"/>
        </w:rPr>
        <w:t xml:space="preserve">be </w:t>
      </w:r>
      <w:r w:rsidRPr="000E734E">
        <w:rPr>
          <w:rStyle w:val="Emphasis"/>
          <w:highlight w:val="green"/>
        </w:rPr>
        <w:t>too high</w:t>
      </w:r>
      <w:r w:rsidRPr="00732233">
        <w:rPr>
          <w:sz w:val="16"/>
        </w:rPr>
        <w:t xml:space="preserve">. </w:t>
      </w:r>
      <w:r w:rsidRPr="000E734E">
        <w:rPr>
          <w:highlight w:val="green"/>
          <w:u w:val="single"/>
        </w:rPr>
        <w:t>Many</w:t>
      </w:r>
      <w:r w:rsidRPr="002E16CB">
        <w:rPr>
          <w:u w:val="single"/>
        </w:rPr>
        <w:t xml:space="preserve"> people</w:t>
      </w:r>
      <w:r w:rsidRPr="00732233">
        <w:rPr>
          <w:sz w:val="16"/>
        </w:rPr>
        <w:t xml:space="preserve"> still </w:t>
      </w:r>
      <w:r w:rsidRPr="000E734E">
        <w:rPr>
          <w:highlight w:val="green"/>
          <w:u w:val="single"/>
        </w:rPr>
        <w:t>see</w:t>
      </w:r>
      <w:r w:rsidRPr="002E16CB">
        <w:rPr>
          <w:u w:val="single"/>
        </w:rPr>
        <w:t xml:space="preserve"> the </w:t>
      </w:r>
      <w:r w:rsidRPr="000E734E">
        <w:rPr>
          <w:rStyle w:val="Emphasis"/>
          <w:highlight w:val="green"/>
        </w:rPr>
        <w:t>default cosmic odds</w:t>
      </w:r>
      <w:r w:rsidRPr="002E16CB">
        <w:rPr>
          <w:u w:val="single"/>
        </w:rPr>
        <w:t xml:space="preserve"> as </w:t>
      </w:r>
      <w:r w:rsidRPr="000E734E">
        <w:rPr>
          <w:rStyle w:val="Emphasis"/>
          <w:highlight w:val="green"/>
        </w:rPr>
        <w:t>preferable</w:t>
      </w:r>
      <w:r w:rsidRPr="000E734E">
        <w:rPr>
          <w:highlight w:val="green"/>
          <w:u w:val="single"/>
        </w:rPr>
        <w:t xml:space="preserve"> to</w:t>
      </w:r>
      <w:r w:rsidRPr="002E16CB">
        <w:rPr>
          <w:u w:val="single"/>
        </w:rPr>
        <w:t xml:space="preserve"> the </w:t>
      </w:r>
      <w:r w:rsidRPr="000E734E">
        <w:rPr>
          <w:rStyle w:val="Emphasis"/>
          <w:highlight w:val="green"/>
        </w:rPr>
        <w:t>lessons of</w:t>
      </w:r>
      <w:r w:rsidRPr="00420EBA">
        <w:rPr>
          <w:rStyle w:val="Emphasis"/>
        </w:rPr>
        <w:t xml:space="preserve"> recent</w:t>
      </w:r>
      <w:r w:rsidRPr="002E16CB">
        <w:rPr>
          <w:rStyle w:val="Emphasis"/>
        </w:rPr>
        <w:t xml:space="preserve"> </w:t>
      </w:r>
      <w:r w:rsidRPr="000E734E">
        <w:rPr>
          <w:rStyle w:val="Emphasis"/>
          <w:highlight w:val="green"/>
        </w:rPr>
        <w:t>history</w:t>
      </w:r>
      <w:r w:rsidRPr="00732233">
        <w:rPr>
          <w:sz w:val="16"/>
        </w:rPr>
        <w:t>.</w:t>
      </w:r>
    </w:p>
    <w:p w14:paraId="198B1EBD" w14:textId="77777777" w:rsidR="00D07F21" w:rsidRPr="00732233" w:rsidRDefault="00D07F21" w:rsidP="00D07F21">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0E734E">
        <w:rPr>
          <w:highlight w:val="green"/>
          <w:u w:val="single"/>
        </w:rPr>
        <w:t>any mission</w:t>
      </w:r>
      <w:r w:rsidRPr="002E16CB">
        <w:rPr>
          <w:u w:val="single"/>
        </w:rPr>
        <w:t xml:space="preserve"> to deflect</w:t>
      </w:r>
      <w:r w:rsidRPr="00732233">
        <w:rPr>
          <w:sz w:val="16"/>
        </w:rPr>
        <w:t xml:space="preserve"> an object that is on a collision course with the Earth </w:t>
      </w:r>
      <w:r w:rsidRPr="009C40DC">
        <w:rPr>
          <w:u w:val="single"/>
        </w:rPr>
        <w:t xml:space="preserve">will </w:t>
      </w:r>
      <w:r w:rsidRPr="000E734E">
        <w:rPr>
          <w:highlight w:val="green"/>
          <w:u w:val="single"/>
        </w:rPr>
        <w:t>involve moving its</w:t>
      </w:r>
      <w:r w:rsidRPr="002E16CB">
        <w:rPr>
          <w:u w:val="single"/>
        </w:rPr>
        <w:t xml:space="preserve"> supposed </w:t>
      </w:r>
      <w:r w:rsidRPr="000E734E">
        <w:rPr>
          <w:highlight w:val="green"/>
          <w:u w:val="single"/>
        </w:rPr>
        <w:t>point of impact</w:t>
      </w:r>
      <w:r w:rsidRPr="00732233">
        <w:rPr>
          <w:sz w:val="16"/>
        </w:rPr>
        <w:t xml:space="preserve"> across the surface </w:t>
      </w:r>
      <w:r w:rsidRPr="002E16CB">
        <w:rPr>
          <w:u w:val="single"/>
        </w:rPr>
        <w:t>until it misses the planet</w:t>
      </w:r>
      <w:r w:rsidRPr="00732233">
        <w:rPr>
          <w:sz w:val="16"/>
        </w:rPr>
        <w:t xml:space="preserve"> entirely. </w:t>
      </w:r>
      <w:r w:rsidRPr="000E734E">
        <w:rPr>
          <w:highlight w:val="green"/>
          <w:u w:val="single"/>
        </w:rPr>
        <w:t>Should</w:t>
      </w:r>
      <w:r w:rsidRPr="002E16CB">
        <w:rPr>
          <w:u w:val="single"/>
        </w:rPr>
        <w:t xml:space="preserve"> such a </w:t>
      </w:r>
      <w:r w:rsidRPr="000E734E">
        <w:rPr>
          <w:highlight w:val="green"/>
          <w:u w:val="single"/>
        </w:rPr>
        <w:t>deflection</w:t>
      </w:r>
      <w:r w:rsidRPr="002E16CB">
        <w:rPr>
          <w:u w:val="single"/>
        </w:rPr>
        <w:t xml:space="preserve"> attempt </w:t>
      </w:r>
      <w:r w:rsidRPr="000E734E">
        <w:rPr>
          <w:rStyle w:val="Emphasis"/>
          <w:highlight w:val="green"/>
        </w:rPr>
        <w:t>fail</w:t>
      </w:r>
      <w:r w:rsidRPr="00732233">
        <w:rPr>
          <w:sz w:val="16"/>
        </w:rPr>
        <w:t xml:space="preserve"> to modify the trajectory sufficiently, </w:t>
      </w:r>
      <w:r w:rsidRPr="002E16CB">
        <w:rPr>
          <w:u w:val="single"/>
        </w:rPr>
        <w:t xml:space="preserve">the </w:t>
      </w:r>
      <w:r w:rsidRPr="000E734E">
        <w:rPr>
          <w:highlight w:val="green"/>
          <w:u w:val="single"/>
        </w:rPr>
        <w:t>impact would</w:t>
      </w:r>
      <w:r w:rsidRPr="00420EBA">
        <w:rPr>
          <w:u w:val="single"/>
        </w:rPr>
        <w:t xml:space="preserve"> still </w:t>
      </w:r>
      <w:r w:rsidRPr="000E734E">
        <w:rPr>
          <w:highlight w:val="green"/>
          <w:u w:val="single"/>
        </w:rPr>
        <w:t>occur</w:t>
      </w:r>
      <w:r w:rsidRPr="00420EBA">
        <w:rPr>
          <w:sz w:val="16"/>
        </w:rPr>
        <w:t>,</w:t>
      </w:r>
      <w:r w:rsidRPr="00732233">
        <w:rPr>
          <w:sz w:val="16"/>
        </w:rPr>
        <w:t xml:space="preserve"> albeit </w:t>
      </w:r>
      <w:r w:rsidRPr="000E734E">
        <w:rPr>
          <w:highlight w:val="green"/>
          <w:u w:val="single"/>
        </w:rPr>
        <w:t xml:space="preserve">in a </w:t>
      </w:r>
      <w:r w:rsidRPr="000E734E">
        <w:rPr>
          <w:rStyle w:val="Emphasis"/>
          <w:highlight w:val="green"/>
        </w:rPr>
        <w:t>different area</w:t>
      </w:r>
      <w:r w:rsidRPr="00732233">
        <w:rPr>
          <w:sz w:val="16"/>
        </w:rPr>
        <w:t xml:space="preserve">. </w:t>
      </w:r>
      <w:r w:rsidRPr="009C40DC">
        <w:rPr>
          <w:u w:val="single"/>
        </w:rPr>
        <w:t xml:space="preserve">This could </w:t>
      </w:r>
      <w:r w:rsidRPr="000E734E">
        <w:rPr>
          <w:highlight w:val="green"/>
          <w:u w:val="single"/>
        </w:rPr>
        <w:t>expose</w:t>
      </w:r>
      <w:r w:rsidRPr="002E16CB">
        <w:rPr>
          <w:u w:val="single"/>
        </w:rPr>
        <w:t xml:space="preserve"> to risk </w:t>
      </w:r>
      <w:r w:rsidRPr="000E734E">
        <w:rPr>
          <w:highlight w:val="green"/>
          <w:u w:val="single"/>
        </w:rPr>
        <w:t>countries</w:t>
      </w:r>
      <w:r w:rsidRPr="002E16CB">
        <w:rPr>
          <w:u w:val="single"/>
        </w:rPr>
        <w:t xml:space="preserve"> that were </w:t>
      </w:r>
      <w:r w:rsidRPr="000E734E">
        <w:rPr>
          <w:highlight w:val="gree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0E734E">
        <w:rPr>
          <w:rStyle w:val="Emphasis"/>
          <w:highlight w:val="green"/>
        </w:rPr>
        <w:t>repercussions</w:t>
      </w:r>
      <w:r w:rsidRPr="002E16CB">
        <w:rPr>
          <w:u w:val="single"/>
        </w:rPr>
        <w:t xml:space="preserve"> of such an event </w:t>
      </w:r>
      <w:r w:rsidRPr="000E734E">
        <w:rPr>
          <w:highlight w:val="green"/>
          <w:u w:val="single"/>
        </w:rPr>
        <w:t>would</w:t>
      </w:r>
      <w:r w:rsidRPr="00732233">
        <w:rPr>
          <w:sz w:val="16"/>
        </w:rPr>
        <w:t xml:space="preserve"> certainly</w:t>
      </w:r>
      <w:r w:rsidRPr="00420EBA">
        <w:t xml:space="preserve"> </w:t>
      </w:r>
      <w:r w:rsidRPr="000E734E">
        <w:rPr>
          <w:highlight w:val="green"/>
          <w:u w:val="single"/>
        </w:rPr>
        <w:t xml:space="preserve">be </w:t>
      </w:r>
      <w:r w:rsidRPr="000E734E">
        <w:rPr>
          <w:rStyle w:val="Emphasis"/>
          <w:highlight w:val="green"/>
        </w:rPr>
        <w:t>grave</w:t>
      </w:r>
      <w:r w:rsidRPr="00732233">
        <w:rPr>
          <w:sz w:val="16"/>
        </w:rPr>
        <w:t>.</w:t>
      </w:r>
    </w:p>
    <w:p w14:paraId="0926EA7E" w14:textId="77777777" w:rsidR="00D07F21" w:rsidRPr="00732233" w:rsidRDefault="00D07F21" w:rsidP="00D07F21">
      <w:pPr>
        <w:rPr>
          <w:sz w:val="16"/>
        </w:rPr>
      </w:pPr>
      <w:r w:rsidRPr="00732233">
        <w:rPr>
          <w:sz w:val="16"/>
        </w:rPr>
        <w:t>Privatization and industry</w:t>
      </w:r>
    </w:p>
    <w:p w14:paraId="34FE8F3C" w14:textId="77777777" w:rsidR="00D07F21" w:rsidRPr="00732233" w:rsidRDefault="00D07F21" w:rsidP="00D07F21">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0E734E">
        <w:rPr>
          <w:highlight w:val="green"/>
          <w:u w:val="single"/>
        </w:rPr>
        <w:t>tech</w:t>
      </w:r>
      <w:r w:rsidRPr="00732233">
        <w:rPr>
          <w:sz w:val="16"/>
        </w:rPr>
        <w:t xml:space="preserve">nology </w:t>
      </w:r>
      <w:r w:rsidRPr="009C40DC">
        <w:rPr>
          <w:u w:val="single"/>
        </w:rPr>
        <w:t xml:space="preserve">might be </w:t>
      </w:r>
      <w:r w:rsidRPr="000E734E">
        <w:rPr>
          <w:highlight w:val="green"/>
          <w:u w:val="single"/>
        </w:rPr>
        <w:t xml:space="preserve">wielded by </w:t>
      </w:r>
      <w:r w:rsidRPr="000E734E">
        <w:rPr>
          <w:rStyle w:val="Emphasis"/>
          <w:highlight w:val="green"/>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 xml:space="preserve">trend of </w:t>
      </w:r>
      <w:r w:rsidRPr="000E734E">
        <w:rPr>
          <w:highlight w:val="green"/>
          <w:u w:val="single"/>
        </w:rPr>
        <w:t>greater involvement</w:t>
      </w:r>
      <w:r w:rsidRPr="002E16CB">
        <w:rPr>
          <w:u w:val="single"/>
        </w:rPr>
        <w:t xml:space="preserve"> of private companies in space </w:t>
      </w:r>
      <w:r w:rsidRPr="000E734E">
        <w:rPr>
          <w:highlight w:val="green"/>
          <w:u w:val="single"/>
        </w:rPr>
        <w:t>suggests</w:t>
      </w:r>
      <w:r w:rsidRPr="00732233">
        <w:rPr>
          <w:sz w:val="16"/>
        </w:rPr>
        <w:t xml:space="preserve"> that </w:t>
      </w:r>
      <w:r w:rsidRPr="000E734E">
        <w:rPr>
          <w:highlight w:val="green"/>
          <w:u w:val="single"/>
        </w:rPr>
        <w:t>states might be unable</w:t>
      </w:r>
      <w:r w:rsidRPr="00732233">
        <w:rPr>
          <w:sz w:val="16"/>
        </w:rPr>
        <w:t xml:space="preserve"> (or unwilling) </w:t>
      </w:r>
      <w:r w:rsidRPr="000E734E">
        <w:rPr>
          <w:highlight w:val="green"/>
          <w:u w:val="single"/>
        </w:rPr>
        <w:t>to maintain</w:t>
      </w:r>
      <w:r w:rsidRPr="00732233">
        <w:rPr>
          <w:sz w:val="16"/>
        </w:rPr>
        <w:t xml:space="preserve"> their </w:t>
      </w:r>
      <w:r w:rsidRPr="002E16CB">
        <w:rPr>
          <w:u w:val="single"/>
        </w:rPr>
        <w:t xml:space="preserve">exclusive </w:t>
      </w:r>
      <w:r w:rsidRPr="000E734E">
        <w:rPr>
          <w:highlight w:val="green"/>
          <w:u w:val="single"/>
        </w:rPr>
        <w:t xml:space="preserve">hold </w:t>
      </w:r>
      <w:r w:rsidRPr="009C40DC">
        <w:rPr>
          <w:u w:val="single"/>
        </w:rPr>
        <w:t>on</w:t>
      </w:r>
      <w:r w:rsidRPr="00732233">
        <w:rPr>
          <w:sz w:val="16"/>
        </w:rPr>
        <w:t xml:space="preserve"> the advanced </w:t>
      </w:r>
      <w:r w:rsidRPr="002E16CB">
        <w:rPr>
          <w:u w:val="single"/>
        </w:rPr>
        <w:t>space tech</w:t>
      </w:r>
      <w:r w:rsidRPr="00732233">
        <w:rPr>
          <w:sz w:val="16"/>
        </w:rPr>
        <w:t xml:space="preserve">nologies. </w:t>
      </w:r>
      <w:r w:rsidRPr="000E734E">
        <w:rPr>
          <w:rStyle w:val="StyleUnderline"/>
          <w:highlight w:val="green"/>
        </w:rPr>
        <w:t>The private sector is</w:t>
      </w:r>
      <w:r w:rsidRPr="0063159B">
        <w:rPr>
          <w:rStyle w:val="StyleUnderline"/>
        </w:rPr>
        <w:t xml:space="preserve"> currently </w:t>
      </w:r>
      <w:r w:rsidRPr="000E734E">
        <w:rPr>
          <w:rStyle w:val="StyleUnderline"/>
          <w:highlight w:val="green"/>
        </w:rPr>
        <w:t>hot on the heels</w:t>
      </w:r>
      <w:r w:rsidRPr="0063159B">
        <w:rPr>
          <w:rStyle w:val="StyleUnderline"/>
        </w:rPr>
        <w:t xml:space="preserve">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0E734E">
        <w:rPr>
          <w:rStyle w:val="StyleUnderline"/>
          <w:highlight w:val="green"/>
        </w:rPr>
        <w:t>asteroid</w:t>
      </w:r>
      <w:r w:rsidRPr="000E734E">
        <w:rPr>
          <w:rStyle w:val="Emphasis"/>
          <w:highlight w:val="green"/>
        </w:rPr>
        <w:t xml:space="preserve"> mining</w:t>
      </w:r>
      <w:r w:rsidRPr="00732233">
        <w:rPr>
          <w:sz w:val="16"/>
        </w:rPr>
        <w:t xml:space="preserve">, has received increased attention and investment. It </w:t>
      </w:r>
      <w:r w:rsidRPr="00732233">
        <w:rPr>
          <w:sz w:val="16"/>
        </w:rPr>
        <w:lastRenderedPageBreak/>
        <w:t xml:space="preserve">has already spawned private companies (such as Deep Space Industries and Planetary Resources, Inc.); this industry </w:t>
      </w:r>
      <w:r w:rsidRPr="000E734E">
        <w:rPr>
          <w:highlight w:val="green"/>
          <w:u w:val="single"/>
        </w:rPr>
        <w:t xml:space="preserve">is </w:t>
      </w:r>
      <w:r w:rsidRPr="000E734E">
        <w:rPr>
          <w:rStyle w:val="Emphasis"/>
          <w:highlight w:val="green"/>
        </w:rPr>
        <w:t>highly relevant</w:t>
      </w:r>
      <w:r w:rsidRPr="000E734E">
        <w:rPr>
          <w:highlight w:val="green"/>
          <w:u w:val="single"/>
        </w:rPr>
        <w:t xml:space="preserve"> to the </w:t>
      </w:r>
      <w:r w:rsidRPr="000E734E">
        <w:rPr>
          <w:rStyle w:val="Emphasis"/>
          <w:highlight w:val="green"/>
        </w:rPr>
        <w:t>deflection dilemma</w:t>
      </w:r>
      <w:r w:rsidRPr="00732233">
        <w:rPr>
          <w:sz w:val="16"/>
        </w:rPr>
        <w:t xml:space="preserve"> (Ostro 1999).</w:t>
      </w:r>
    </w:p>
    <w:p w14:paraId="24C9B1C3" w14:textId="77777777" w:rsidR="00D07F21" w:rsidRPr="00732233" w:rsidRDefault="00D07F21" w:rsidP="00D07F21">
      <w:pPr>
        <w:rPr>
          <w:sz w:val="16"/>
        </w:rPr>
      </w:pPr>
      <w:bookmarkStart w:id="0" w:name="_Hlk30322620"/>
      <w:r w:rsidRPr="00732233">
        <w:rPr>
          <w:sz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 xml:space="preserve">The </w:t>
      </w:r>
      <w:r w:rsidRPr="000E734E">
        <w:rPr>
          <w:rStyle w:val="StyleUnderline"/>
          <w:highlight w:val="green"/>
        </w:rPr>
        <w:t>risks of mining</w:t>
      </w:r>
      <w:r w:rsidRPr="0063159B">
        <w:rPr>
          <w:rStyle w:val="StyleUnderline"/>
        </w:rPr>
        <w:t xml:space="preserve"> asteroids</w:t>
      </w:r>
      <w:r>
        <w:rPr>
          <w:sz w:val="16"/>
        </w:rPr>
        <w:t xml:space="preserve"> </w:t>
      </w:r>
      <w:r w:rsidRPr="00732233">
        <w:rPr>
          <w:sz w:val="16"/>
        </w:rPr>
        <w:t xml:space="preserve">There are two basic ways to go about moving the resources contained within a given asteroid to the Earth. </w:t>
      </w:r>
      <w:r w:rsidRPr="006D036E">
        <w:rPr>
          <w:rStyle w:val="StyleUnderline"/>
        </w:rPr>
        <w:t xml:space="preserve">They </w:t>
      </w:r>
      <w:r w:rsidRPr="000E734E">
        <w:rPr>
          <w:rStyle w:val="StyleUnderline"/>
          <w:highlight w:val="green"/>
        </w:rPr>
        <w:t>can be extracted</w:t>
      </w:r>
      <w:r w:rsidRPr="0063159B">
        <w:rPr>
          <w:rStyle w:val="StyleUnderline"/>
        </w:rPr>
        <w:t xml:space="preserve"> from the asteroid during its natural orbit and </w:t>
      </w:r>
      <w:r w:rsidRPr="000E734E">
        <w:rPr>
          <w:rStyle w:val="StyleUnderline"/>
          <w:highlight w:val="green"/>
        </w:rPr>
        <w:t>then transported</w:t>
      </w:r>
      <w:r w:rsidRPr="0063159B">
        <w:rPr>
          <w:rStyle w:val="StyleUnderline"/>
        </w:rPr>
        <w:t xml:space="preserve"> to the Earth, </w:t>
      </w:r>
      <w:r w:rsidRPr="000E734E">
        <w:rPr>
          <w:rStyle w:val="StyleUnderline"/>
          <w:highlight w:val="green"/>
        </w:rPr>
        <w:t>or</w:t>
      </w:r>
      <w:r w:rsidRPr="0063159B">
        <w:rPr>
          <w:rStyle w:val="StyleUnderline"/>
        </w:rPr>
        <w:t xml:space="preserve"> the </w:t>
      </w:r>
      <w:r w:rsidRPr="000E734E">
        <w:rPr>
          <w:rStyle w:val="StyleUnderline"/>
          <w:highlight w:val="green"/>
        </w:rPr>
        <w:t xml:space="preserve">entire asteroid </w:t>
      </w:r>
      <w:r w:rsidRPr="006D036E">
        <w:rPr>
          <w:rStyle w:val="StyleUnderline"/>
        </w:rPr>
        <w:t xml:space="preserve">might be </w:t>
      </w:r>
      <w:r w:rsidRPr="000E734E">
        <w:rPr>
          <w:rStyle w:val="StyleUnderline"/>
          <w:highlight w:val="green"/>
        </w:rPr>
        <w:t>moved</w:t>
      </w:r>
      <w:r w:rsidRPr="0063159B">
        <w:rPr>
          <w:rStyle w:val="StyleUnderline"/>
        </w:rPr>
        <w:t xml:space="preserve"> closer to a more convenient location before starting mining</w:t>
      </w:r>
      <w:r w:rsidRPr="00732233">
        <w:rPr>
          <w:sz w:val="16"/>
        </w:rPr>
        <w:t xml:space="preserve">.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63159B">
        <w:rPr>
          <w:rStyle w:val="StyleUnderline"/>
        </w:rPr>
        <w:t xml:space="preserve">entail </w:t>
      </w:r>
      <w:r w:rsidRPr="000E734E">
        <w:rPr>
          <w:rStyle w:val="StyleUnderline"/>
          <w:highlight w:val="green"/>
        </w:rPr>
        <w:t>putting asteroids</w:t>
      </w:r>
      <w:r w:rsidRPr="0063159B">
        <w:rPr>
          <w:rStyle w:val="StyleUnderline"/>
        </w:rPr>
        <w:t xml:space="preserve"> into orbit </w:t>
      </w:r>
      <w:r w:rsidRPr="000E734E">
        <w:rPr>
          <w:rStyle w:val="StyleUnderline"/>
          <w:highlight w:val="green"/>
        </w:rPr>
        <w:t xml:space="preserve">around </w:t>
      </w:r>
      <w:r w:rsidRPr="006D036E">
        <w:rPr>
          <w:rStyle w:val="StyleUnderline"/>
        </w:rPr>
        <w:t xml:space="preserve">the </w:t>
      </w:r>
      <w:r w:rsidRPr="000E734E">
        <w:rPr>
          <w:rStyle w:val="StyleUnderline"/>
          <w:highlight w:val="green"/>
        </w:rPr>
        <w:t>Earth</w:t>
      </w:r>
      <w:r w:rsidRPr="00732233">
        <w:rPr>
          <w:sz w:val="16"/>
        </w:rPr>
        <w:t>,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68B54BD2" w14:textId="77777777" w:rsidR="00D07F21" w:rsidRPr="00732233" w:rsidRDefault="00D07F21" w:rsidP="00D07F21">
      <w:pPr>
        <w:rPr>
          <w:sz w:val="16"/>
        </w:rPr>
      </w:pPr>
      <w:r w:rsidRPr="000E734E">
        <w:rPr>
          <w:highlight w:val="green"/>
          <w:u w:val="single"/>
        </w:rPr>
        <w:t>Programmes</w:t>
      </w:r>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0E734E">
        <w:rPr>
          <w:highlight w:val="green"/>
          <w:u w:val="single"/>
        </w:rPr>
        <w:t xml:space="preserve">resurrect the </w:t>
      </w:r>
      <w:r w:rsidRPr="000E734E">
        <w:rPr>
          <w:rStyle w:val="Emphasis"/>
          <w:highlight w:val="green"/>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0E734E">
        <w:rPr>
          <w:highlight w:val="green"/>
          <w:u w:val="single"/>
        </w:rPr>
        <w:t>Once</w:t>
      </w:r>
      <w:r w:rsidRPr="00732233">
        <w:rPr>
          <w:u w:val="single"/>
        </w:rPr>
        <w:t xml:space="preserve"> private mining </w:t>
      </w:r>
      <w:r w:rsidRPr="000E734E">
        <w:rPr>
          <w:highlight w:val="green"/>
          <w:u w:val="single"/>
        </w:rPr>
        <w:t>companies acquire</w:t>
      </w:r>
      <w:r w:rsidRPr="00732233">
        <w:rPr>
          <w:u w:val="single"/>
        </w:rPr>
        <w:t xml:space="preserve"> the technical </w:t>
      </w:r>
      <w:r w:rsidRPr="000E734E">
        <w:rPr>
          <w:highlight w:val="green"/>
          <w:u w:val="single"/>
        </w:rPr>
        <w:t xml:space="preserve">ability to </w:t>
      </w:r>
      <w:r w:rsidRPr="000E734E">
        <w:rPr>
          <w:rStyle w:val="Emphasis"/>
          <w:highlight w:val="green"/>
        </w:rPr>
        <w:t>redirect</w:t>
      </w:r>
      <w:r w:rsidRPr="00732233">
        <w:rPr>
          <w:u w:val="single"/>
        </w:rPr>
        <w:t xml:space="preserve"> suitable </w:t>
      </w:r>
      <w:r w:rsidRPr="000E734E">
        <w:rPr>
          <w:rStyle w:val="Emphasis"/>
          <w:highlight w:val="green"/>
        </w:rPr>
        <w:t>NEOs</w:t>
      </w:r>
      <w:r w:rsidRPr="00732233">
        <w:rPr>
          <w:sz w:val="16"/>
        </w:rPr>
        <w:t xml:space="preserve"> (Baoyin et al. 2011) in order </w:t>
      </w:r>
      <w:r w:rsidRPr="00732233">
        <w:rPr>
          <w:u w:val="single"/>
        </w:rPr>
        <w:t>to extract</w:t>
      </w:r>
      <w:r w:rsidRPr="00732233">
        <w:rPr>
          <w:sz w:val="16"/>
        </w:rPr>
        <w:t xml:space="preserve"> </w:t>
      </w:r>
      <w:r w:rsidRPr="00732233">
        <w:rPr>
          <w:u w:val="single"/>
        </w:rPr>
        <w:t>platinum</w:t>
      </w:r>
      <w:r w:rsidRPr="00732233">
        <w:rPr>
          <w:sz w:val="16"/>
        </w:rPr>
        <w:t xml:space="preserve"> or water from them, </w:t>
      </w:r>
      <w:r w:rsidRPr="006D036E">
        <w:rPr>
          <w:rStyle w:val="Emphasis"/>
        </w:rPr>
        <w:t xml:space="preserve">perilous </w:t>
      </w:r>
      <w:r w:rsidRPr="000E734E">
        <w:rPr>
          <w:rStyle w:val="Emphasis"/>
          <w:highlight w:val="green"/>
        </w:rPr>
        <w:t>inflections</w:t>
      </w:r>
      <w:r w:rsidRPr="000E734E">
        <w:rPr>
          <w:highlight w:val="green"/>
          <w:u w:val="single"/>
        </w:rPr>
        <w:t xml:space="preserve"> become </w:t>
      </w:r>
      <w:r w:rsidRPr="006D036E">
        <w:rPr>
          <w:rStyle w:val="Emphasis"/>
        </w:rPr>
        <w:t xml:space="preserve">more </w:t>
      </w:r>
      <w:r w:rsidRPr="000E734E">
        <w:rPr>
          <w:rStyle w:val="Emphasis"/>
          <w:highlight w:val="green"/>
        </w:rPr>
        <w:t>likely</w:t>
      </w:r>
      <w:r w:rsidRPr="00732233">
        <w:rPr>
          <w:sz w:val="16"/>
        </w:rPr>
        <w:t>.</w:t>
      </w:r>
    </w:p>
    <w:p w14:paraId="0E2AAA28" w14:textId="77777777" w:rsidR="00D07F21" w:rsidRPr="00732233" w:rsidRDefault="00D07F21" w:rsidP="00D07F21">
      <w:pPr>
        <w:rPr>
          <w:sz w:val="16"/>
        </w:rPr>
      </w:pPr>
      <w:r w:rsidRPr="00732233">
        <w:rPr>
          <w:sz w:val="16"/>
        </w:rPr>
        <w:t xml:space="preserve">The </w:t>
      </w:r>
      <w:r w:rsidRPr="006D036E">
        <w:rPr>
          <w:rStyle w:val="Emphasis"/>
        </w:rPr>
        <w:t xml:space="preserve">probability of </w:t>
      </w:r>
      <w:r w:rsidRPr="000E734E">
        <w:rPr>
          <w:rStyle w:val="Emphasis"/>
          <w:highlight w:val="green"/>
        </w:rPr>
        <w:t>accidents</w:t>
      </w:r>
      <w:r w:rsidRPr="000E734E">
        <w:rPr>
          <w:sz w:val="16"/>
          <w:highlight w:val="green"/>
        </w:rPr>
        <w:t xml:space="preserve"> </w:t>
      </w:r>
      <w:r w:rsidRPr="000E734E">
        <w:rPr>
          <w:highlight w:val="green"/>
          <w:u w:val="single"/>
        </w:rPr>
        <w:t xml:space="preserve">will </w:t>
      </w:r>
      <w:r w:rsidRPr="000E734E">
        <w:rPr>
          <w:rStyle w:val="Emphasis"/>
          <w:highlight w:val="gree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0E734E">
        <w:rPr>
          <w:rStyle w:val="Emphasis"/>
          <w:highlight w:val="green"/>
        </w:rPr>
        <w:t>even</w:t>
      </w:r>
      <w:r w:rsidRPr="000E734E">
        <w:rPr>
          <w:highlight w:val="green"/>
          <w:u w:val="single"/>
        </w:rPr>
        <w:t xml:space="preserve"> a </w:t>
      </w:r>
      <w:r w:rsidRPr="000E734E">
        <w:rPr>
          <w:rStyle w:val="Emphasis"/>
          <w:highlight w:val="green"/>
        </w:rPr>
        <w:t xml:space="preserve">tiny </w:t>
      </w:r>
      <w:r w:rsidRPr="006D036E">
        <w:rPr>
          <w:rStyle w:val="Emphasis"/>
        </w:rPr>
        <w:t>technical</w:t>
      </w:r>
      <w:r w:rsidRPr="006D036E">
        <w:rPr>
          <w:u w:val="single"/>
        </w:rPr>
        <w:t xml:space="preserve"> or </w:t>
      </w:r>
      <w:r w:rsidRPr="006D036E">
        <w:rPr>
          <w:rStyle w:val="Emphasis"/>
        </w:rPr>
        <w:t xml:space="preserve">human </w:t>
      </w:r>
      <w:r w:rsidRPr="000E734E">
        <w:rPr>
          <w:rStyle w:val="Emphasis"/>
          <w:highlight w:val="green"/>
        </w:rPr>
        <w:t>error</w:t>
      </w:r>
      <w:r w:rsidRPr="00732233">
        <w:rPr>
          <w:u w:val="single"/>
        </w:rPr>
        <w:t xml:space="preserve"> in the execution of an inflection meant to place an asteroid into the lunar or geocentric orbit </w:t>
      </w:r>
      <w:r w:rsidRPr="006D036E">
        <w:rPr>
          <w:u w:val="single"/>
        </w:rPr>
        <w:t xml:space="preserve">might </w:t>
      </w:r>
      <w:r w:rsidRPr="000E734E">
        <w:rPr>
          <w:highlight w:val="green"/>
          <w:u w:val="single"/>
        </w:rPr>
        <w:t>send it</w:t>
      </w:r>
      <w:r w:rsidRPr="00732233">
        <w:rPr>
          <w:u w:val="single"/>
        </w:rPr>
        <w:t xml:space="preserve"> </w:t>
      </w:r>
      <w:r w:rsidRPr="00732233">
        <w:rPr>
          <w:rStyle w:val="Emphasis"/>
        </w:rPr>
        <w:t xml:space="preserve">crashing </w:t>
      </w:r>
      <w:r w:rsidRPr="000E734E">
        <w:rPr>
          <w:rStyle w:val="Emphasis"/>
          <w:highlight w:val="green"/>
        </w:rPr>
        <w:t>into</w:t>
      </w:r>
      <w:r w:rsidRPr="00732233">
        <w:rPr>
          <w:rStyle w:val="Emphasis"/>
        </w:rPr>
        <w:t xml:space="preserve"> the </w:t>
      </w:r>
      <w:r w:rsidRPr="000E734E">
        <w:rPr>
          <w:rStyle w:val="Emphasis"/>
          <w:highlight w:val="gree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0E734E">
        <w:rPr>
          <w:rStyle w:val="Emphasis"/>
          <w:highlight w:val="green"/>
        </w:rPr>
        <w:t>industries</w:t>
      </w:r>
      <w:r w:rsidRPr="000E734E">
        <w:rPr>
          <w:highlight w:val="green"/>
          <w:u w:val="single"/>
        </w:rPr>
        <w:t xml:space="preserve"> </w:t>
      </w:r>
      <w:r w:rsidRPr="006D036E">
        <w:rPr>
          <w:u w:val="single"/>
        </w:rPr>
        <w:t xml:space="preserve">tend to be </w:t>
      </w:r>
      <w:r w:rsidRPr="000E734E">
        <w:rPr>
          <w:rStyle w:val="Emphasis"/>
          <w:highlight w:val="green"/>
        </w:rPr>
        <w:t>more accident-prone</w:t>
      </w:r>
      <w:r w:rsidRPr="000E734E">
        <w:rPr>
          <w:highlight w:val="green"/>
          <w:u w:val="single"/>
        </w:rPr>
        <w:t xml:space="preserve"> during</w:t>
      </w:r>
      <w:r w:rsidRPr="00732233">
        <w:rPr>
          <w:u w:val="single"/>
        </w:rPr>
        <w:t xml:space="preserve"> their </w:t>
      </w:r>
      <w:r w:rsidRPr="000E734E">
        <w:rPr>
          <w:rStyle w:val="Emphasis"/>
          <w:highlight w:val="green"/>
        </w:rPr>
        <w:t>infancy</w:t>
      </w:r>
      <w:r w:rsidRPr="000E734E">
        <w:rPr>
          <w:sz w:val="16"/>
          <w:highlight w:val="green"/>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15CE8578" w14:textId="77777777" w:rsidR="00D07F21" w:rsidRPr="00732233" w:rsidRDefault="00D07F21" w:rsidP="00D07F21">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0E734E">
        <w:rPr>
          <w:rStyle w:val="Emphasis"/>
          <w:highlight w:val="green"/>
        </w:rPr>
        <w:t>entry barrier</w:t>
      </w:r>
      <w:r w:rsidRPr="000E734E">
        <w:rPr>
          <w:highlight w:val="green"/>
          <w:u w:val="single"/>
        </w:rPr>
        <w:t xml:space="preserve"> for </w:t>
      </w:r>
      <w:r w:rsidRPr="006D036E">
        <w:rPr>
          <w:rStyle w:val="Emphasis"/>
        </w:rPr>
        <w:t xml:space="preserve">asteroid </w:t>
      </w:r>
      <w:r w:rsidRPr="000E734E">
        <w:rPr>
          <w:rStyle w:val="Emphasis"/>
          <w:highlight w:val="green"/>
        </w:rPr>
        <w:t>weaponization</w:t>
      </w:r>
      <w:r w:rsidRPr="000E734E">
        <w:rPr>
          <w:highlight w:val="green"/>
          <w:u w:val="single"/>
        </w:rPr>
        <w:t xml:space="preserve"> </w:t>
      </w:r>
      <w:r w:rsidRPr="006D036E">
        <w:rPr>
          <w:u w:val="single"/>
        </w:rPr>
        <w:t xml:space="preserve">gets </w:t>
      </w:r>
      <w:r w:rsidRPr="000E734E">
        <w:rPr>
          <w:rStyle w:val="Emphasis"/>
          <w:highlight w:val="green"/>
        </w:rPr>
        <w:t>much lower</w:t>
      </w:r>
      <w:r w:rsidRPr="000E734E">
        <w:rPr>
          <w:highlight w:val="green"/>
          <w:u w:val="single"/>
        </w:rPr>
        <w:t xml:space="preserve"> if </w:t>
      </w:r>
      <w:r w:rsidRPr="000E734E">
        <w:rPr>
          <w:rStyle w:val="Emphasis"/>
          <w:highlight w:val="green"/>
        </w:rPr>
        <w:t>mining</w:t>
      </w:r>
      <w:r w:rsidRPr="00732233">
        <w:rPr>
          <w:u w:val="single"/>
        </w:rPr>
        <w:t xml:space="preserve"> them </w:t>
      </w:r>
      <w:r w:rsidRPr="000E734E">
        <w:rPr>
          <w:highlight w:val="green"/>
          <w:u w:val="single"/>
        </w:rPr>
        <w:t xml:space="preserve">and </w:t>
      </w:r>
      <w:r w:rsidRPr="000E734E">
        <w:rPr>
          <w:rStyle w:val="Emphasis"/>
          <w:highlight w:val="green"/>
        </w:rPr>
        <w:t>moving</w:t>
      </w:r>
      <w:r w:rsidRPr="000E734E">
        <w:rPr>
          <w:highlight w:val="green"/>
          <w:u w:val="single"/>
        </w:rPr>
        <w:t xml:space="preserve"> </w:t>
      </w:r>
      <w:r w:rsidRPr="006D036E">
        <w:rPr>
          <w:u w:val="single"/>
        </w:rPr>
        <w:t>them</w:t>
      </w:r>
      <w:r w:rsidRPr="00732233">
        <w:rPr>
          <w:u w:val="single"/>
        </w:rPr>
        <w:t xml:space="preserve"> around </w:t>
      </w:r>
      <w:r w:rsidRPr="000E734E">
        <w:rPr>
          <w:highlight w:val="green"/>
          <w:u w:val="single"/>
        </w:rPr>
        <w:t>becomes</w:t>
      </w:r>
      <w:r w:rsidRPr="00732233">
        <w:rPr>
          <w:u w:val="single"/>
        </w:rPr>
        <w:t xml:space="preserve"> a </w:t>
      </w:r>
      <w:r w:rsidRPr="000E734E">
        <w:rPr>
          <w:rStyle w:val="Emphasis"/>
          <w:highlight w:val="green"/>
        </w:rPr>
        <w:t>common</w:t>
      </w:r>
      <w:r w:rsidRPr="00732233">
        <w:rPr>
          <w:rStyle w:val="Emphasis"/>
        </w:rPr>
        <w:t xml:space="preserve"> industrial </w:t>
      </w:r>
      <w:r w:rsidRPr="00C52976">
        <w:rPr>
          <w:rStyle w:val="Emphasis"/>
        </w:rPr>
        <w:t>activity</w:t>
      </w:r>
      <w:r w:rsidRPr="00732233">
        <w:rPr>
          <w:sz w:val="16"/>
        </w:rPr>
        <w:t xml:space="preserve">. </w:t>
      </w:r>
      <w:r w:rsidRPr="006D036E">
        <w:rPr>
          <w:u w:val="single"/>
        </w:rPr>
        <w:t xml:space="preserve">This is </w:t>
      </w:r>
      <w:r w:rsidRPr="000E734E">
        <w:rPr>
          <w:highlight w:val="green"/>
          <w:u w:val="single"/>
        </w:rPr>
        <w:t xml:space="preserve">in </w:t>
      </w:r>
      <w:r w:rsidRPr="000E734E">
        <w:rPr>
          <w:rStyle w:val="Emphasis"/>
          <w:highlight w:val="green"/>
        </w:rPr>
        <w:t>stark contrast</w:t>
      </w:r>
      <w:r w:rsidRPr="000E734E">
        <w:rPr>
          <w:highlight w:val="green"/>
          <w:u w:val="single"/>
        </w:rPr>
        <w:t xml:space="preserve"> to the original </w:t>
      </w:r>
      <w:r w:rsidRPr="000E734E">
        <w:rPr>
          <w:rStyle w:val="Emphasis"/>
          <w:highlight w:val="green"/>
        </w:rPr>
        <w:t>scenario</w:t>
      </w:r>
      <w:r w:rsidRPr="000E734E">
        <w:rPr>
          <w:highlight w:val="green"/>
          <w:u w:val="single"/>
        </w:rPr>
        <w:t xml:space="preserve"> </w:t>
      </w:r>
      <w:r w:rsidRPr="006D036E">
        <w:rPr>
          <w:u w:val="single"/>
        </w:rPr>
        <w:t>which envisioned</w:t>
      </w:r>
      <w:r w:rsidRPr="00732233">
        <w:rPr>
          <w:u w:val="single"/>
        </w:rPr>
        <w:t xml:space="preserve"> this </w:t>
      </w:r>
      <w:r w:rsidRPr="000E734E">
        <w:rPr>
          <w:highlight w:val="green"/>
          <w:u w:val="single"/>
        </w:rPr>
        <w:t>tech</w:t>
      </w:r>
      <w:r w:rsidRPr="00732233">
        <w:rPr>
          <w:sz w:val="16"/>
        </w:rPr>
        <w:t xml:space="preserve">nology to be used </w:t>
      </w:r>
      <w:r w:rsidRPr="000E734E">
        <w:rPr>
          <w:highlight w:val="green"/>
          <w:u w:val="single"/>
        </w:rPr>
        <w:t xml:space="preserve">solely for </w:t>
      </w:r>
      <w:r w:rsidRPr="000E734E">
        <w:rPr>
          <w:rStyle w:val="Emphasis"/>
          <w:highlight w:val="green"/>
        </w:rPr>
        <w:t>p</w:t>
      </w:r>
      <w:r w:rsidRPr="006D036E">
        <w:rPr>
          <w:rStyle w:val="Emphasis"/>
        </w:rPr>
        <w:t xml:space="preserve">lanetary </w:t>
      </w:r>
      <w:r w:rsidRPr="000E734E">
        <w:rPr>
          <w:rStyle w:val="Emphasis"/>
          <w:highlight w:val="green"/>
        </w:rPr>
        <w:t>d</w:t>
      </w:r>
      <w:r w:rsidRPr="006D036E">
        <w:rPr>
          <w:rStyle w:val="Emphasis"/>
        </w:rPr>
        <w:t>efence</w:t>
      </w:r>
      <w:r w:rsidRPr="00732233">
        <w:rPr>
          <w:sz w:val="16"/>
        </w:rPr>
        <w:t xml:space="preserve"> and under control of a very small number of the most powerful countries (Morrison 2010). </w:t>
      </w:r>
      <w:r w:rsidRPr="000E734E">
        <w:rPr>
          <w:highlight w:val="green"/>
          <w:u w:val="single"/>
        </w:rPr>
        <w:t>If</w:t>
      </w:r>
      <w:r w:rsidRPr="00732233">
        <w:rPr>
          <w:u w:val="single"/>
        </w:rPr>
        <w:t xml:space="preserve"> such a powerful </w:t>
      </w:r>
      <w:r w:rsidRPr="000E734E">
        <w:rPr>
          <w:highlight w:val="green"/>
          <w:u w:val="single"/>
        </w:rPr>
        <w:t>tech</w:t>
      </w:r>
      <w:r w:rsidRPr="00732233">
        <w:rPr>
          <w:sz w:val="16"/>
        </w:rPr>
        <w:t xml:space="preserve">nology </w:t>
      </w:r>
      <w:r w:rsidRPr="000E734E">
        <w:rPr>
          <w:highlight w:val="green"/>
          <w:u w:val="single"/>
        </w:rPr>
        <w:t xml:space="preserve">becomes </w:t>
      </w:r>
      <w:r w:rsidRPr="000E734E">
        <w:rPr>
          <w:rStyle w:val="Emphasis"/>
          <w:highlight w:val="green"/>
        </w:rPr>
        <w:t>widely</w:t>
      </w:r>
      <w:r w:rsidRPr="00732233">
        <w:rPr>
          <w:sz w:val="16"/>
        </w:rPr>
        <w:t xml:space="preserve"> and commercially </w:t>
      </w:r>
      <w:r w:rsidRPr="000E734E">
        <w:rPr>
          <w:rStyle w:val="Emphasis"/>
          <w:highlight w:val="green"/>
        </w:rPr>
        <w:t>available</w:t>
      </w:r>
      <w:r w:rsidRPr="00732233">
        <w:rPr>
          <w:sz w:val="16"/>
        </w:rPr>
        <w:t xml:space="preserve">, even </w:t>
      </w:r>
      <w:r w:rsidRPr="000E734E">
        <w:rPr>
          <w:rStyle w:val="Emphasis"/>
          <w:highlight w:val="green"/>
        </w:rPr>
        <w:t>rogue states</w:t>
      </w:r>
      <w:r w:rsidRPr="000E734E">
        <w:rPr>
          <w:sz w:val="16"/>
          <w:highlight w:val="green"/>
        </w:rPr>
        <w:t xml:space="preserve"> </w:t>
      </w:r>
      <w:r w:rsidRPr="000E734E">
        <w:rPr>
          <w:highlight w:val="green"/>
          <w:u w:val="single"/>
        </w:rPr>
        <w:t>and</w:t>
      </w:r>
      <w:r w:rsidRPr="00732233">
        <w:rPr>
          <w:sz w:val="16"/>
        </w:rPr>
        <w:t xml:space="preserve"> well-funded </w:t>
      </w:r>
      <w:r w:rsidRPr="000E734E">
        <w:rPr>
          <w:rStyle w:val="Emphasis"/>
          <w:highlight w:val="green"/>
        </w:rPr>
        <w:t>terrorist groups</w:t>
      </w:r>
      <w:r w:rsidRPr="000E734E">
        <w:rPr>
          <w:sz w:val="16"/>
          <w:highlight w:val="green"/>
        </w:rPr>
        <w:t xml:space="preserve"> </w:t>
      </w:r>
      <w:r w:rsidRPr="000E734E">
        <w:rPr>
          <w:highlight w:val="green"/>
          <w:u w:val="single"/>
        </w:rPr>
        <w:t>might</w:t>
      </w:r>
      <w:r w:rsidRPr="00732233">
        <w:rPr>
          <w:u w:val="single"/>
        </w:rPr>
        <w:t xml:space="preserve"> be tempted to </w:t>
      </w:r>
      <w:r w:rsidRPr="000E734E">
        <w:rPr>
          <w:highlight w:val="gree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0E734E">
        <w:rPr>
          <w:highlight w:val="green"/>
          <w:u w:val="single"/>
        </w:rPr>
        <w:t xml:space="preserve">an </w:t>
      </w:r>
      <w:r w:rsidRPr="000E734E">
        <w:rPr>
          <w:rStyle w:val="Emphasis"/>
          <w:highlight w:val="green"/>
        </w:rPr>
        <w:t>active</w:t>
      </w:r>
      <w:r w:rsidRPr="00732233">
        <w:rPr>
          <w:u w:val="single"/>
        </w:rPr>
        <w:t xml:space="preserve"> asteroid </w:t>
      </w:r>
      <w:r w:rsidRPr="000E734E">
        <w:rPr>
          <w:highlight w:val="green"/>
          <w:u w:val="single"/>
        </w:rPr>
        <w:t xml:space="preserve">mining </w:t>
      </w:r>
      <w:r w:rsidRPr="000E734E">
        <w:rPr>
          <w:rStyle w:val="Emphasis"/>
          <w:highlight w:val="green"/>
        </w:rPr>
        <w:t>industry</w:t>
      </w:r>
      <w:r w:rsidRPr="000E734E">
        <w:rPr>
          <w:highlight w:val="green"/>
          <w:u w:val="single"/>
        </w:rPr>
        <w:t xml:space="preserve"> would make it</w:t>
      </w:r>
      <w:r w:rsidRPr="00732233">
        <w:rPr>
          <w:u w:val="single"/>
        </w:rPr>
        <w:t xml:space="preserve"> </w:t>
      </w:r>
      <w:r w:rsidRPr="00732233">
        <w:rPr>
          <w:rStyle w:val="Emphasis"/>
        </w:rPr>
        <w:t xml:space="preserve">more </w:t>
      </w:r>
      <w:r w:rsidRPr="000E734E">
        <w:rPr>
          <w:rStyle w:val="Emphasis"/>
          <w:highlight w:val="green"/>
        </w:rPr>
        <w:t>difficult</w:t>
      </w:r>
      <w:r w:rsidRPr="000E734E">
        <w:rPr>
          <w:highlight w:val="green"/>
          <w:u w:val="single"/>
        </w:rPr>
        <w:t xml:space="preserve"> to </w:t>
      </w:r>
      <w:r w:rsidRPr="000E734E">
        <w:rPr>
          <w:rStyle w:val="Emphasis"/>
          <w:highlight w:val="green"/>
        </w:rPr>
        <w:t>detect</w:t>
      </w:r>
      <w:r w:rsidRPr="00732233">
        <w:rPr>
          <w:u w:val="single"/>
        </w:rPr>
        <w:t xml:space="preserve"> any </w:t>
      </w:r>
      <w:r w:rsidRPr="000E734E">
        <w:rPr>
          <w:rStyle w:val="Emphasis"/>
          <w:highlight w:val="green"/>
        </w:rPr>
        <w:t>hostile inflection</w:t>
      </w:r>
      <w:r w:rsidRPr="00732233">
        <w:rPr>
          <w:sz w:val="16"/>
        </w:rPr>
        <w:t xml:space="preserve"> attempts </w:t>
      </w:r>
      <w:r w:rsidRPr="000E734E">
        <w:rPr>
          <w:rStyle w:val="Emphasis"/>
          <w:highlight w:val="green"/>
        </w:rPr>
        <w:t>among</w:t>
      </w:r>
      <w:r w:rsidRPr="00732233">
        <w:rPr>
          <w:u w:val="single"/>
        </w:rPr>
        <w:t xml:space="preserve"> the </w:t>
      </w:r>
      <w:r w:rsidRPr="00732233">
        <w:rPr>
          <w:rStyle w:val="Emphasis"/>
        </w:rPr>
        <w:t xml:space="preserve">number of </w:t>
      </w:r>
      <w:r w:rsidRPr="000E734E">
        <w:rPr>
          <w:rStyle w:val="Emphasis"/>
          <w:highlight w:val="green"/>
        </w:rPr>
        <w:t>legitimate</w:t>
      </w:r>
      <w:r w:rsidRPr="00732233">
        <w:rPr>
          <w:u w:val="single"/>
        </w:rPr>
        <w:t xml:space="preserve"> and benign </w:t>
      </w:r>
      <w:r w:rsidRPr="000E734E">
        <w:rPr>
          <w:rStyle w:val="Emphasis"/>
          <w:highlight w:val="green"/>
        </w:rPr>
        <w:t>ones</w:t>
      </w:r>
      <w:r w:rsidRPr="00732233">
        <w:rPr>
          <w:sz w:val="16"/>
        </w:rPr>
        <w:t>.</w:t>
      </w:r>
    </w:p>
    <w:bookmarkEnd w:id="0"/>
    <w:p w14:paraId="2EE30444" w14:textId="77777777" w:rsidR="00D07F21" w:rsidRPr="00390BE2" w:rsidRDefault="00D07F21" w:rsidP="00D07F21">
      <w:pPr>
        <w:pStyle w:val="Heading4"/>
      </w:pPr>
      <w:r>
        <w:lastRenderedPageBreak/>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56277CF8" w14:textId="77777777" w:rsidR="00D07F21" w:rsidRPr="008E230D" w:rsidRDefault="00D07F21" w:rsidP="00D07F21">
      <w:pPr>
        <w:rPr>
          <w:sz w:val="16"/>
        </w:rPr>
      </w:pPr>
      <w:r w:rsidRPr="000028BC">
        <w:rPr>
          <w:rStyle w:val="Style13ptBold"/>
        </w:rPr>
        <w:t>Deudney 20</w:t>
      </w:r>
      <w:r w:rsidRPr="008E230D">
        <w:rPr>
          <w:sz w:val="16"/>
        </w:rPr>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43F20EE2" w14:textId="77777777" w:rsidR="00D07F21" w:rsidRPr="00390BE2" w:rsidRDefault="00D07F21" w:rsidP="00D07F21">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3831D74F" w14:textId="77777777" w:rsidR="00D07F21" w:rsidRPr="00390BE2" w:rsidRDefault="00D07F21" w:rsidP="00D07F21">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0E734E">
        <w:rPr>
          <w:rStyle w:val="Emphasis"/>
          <w:highlight w:val="green"/>
        </w:rPr>
        <w:t>Sagan</w:t>
      </w:r>
      <w:r w:rsidRPr="000E734E">
        <w:rPr>
          <w:sz w:val="16"/>
          <w:highlight w:val="green"/>
        </w:rPr>
        <w:t xml:space="preserve"> </w:t>
      </w:r>
      <w:r w:rsidRPr="000E734E">
        <w:rPr>
          <w:rStyle w:val="StyleUnderline"/>
          <w:highlight w:val="green"/>
        </w:rPr>
        <w:t>and</w:t>
      </w:r>
      <w:r w:rsidRPr="00390BE2">
        <w:rPr>
          <w:sz w:val="16"/>
        </w:rPr>
        <w:t xml:space="preserve"> Stephen </w:t>
      </w:r>
      <w:r w:rsidRPr="000E734E">
        <w:rPr>
          <w:rStyle w:val="Emphasis"/>
          <w:highlight w:val="green"/>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CC55BF">
        <w:rPr>
          <w:rStyle w:val="StyleUnderline"/>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0E734E">
        <w:rPr>
          <w:rStyle w:val="StyleUnderline"/>
          <w:highlight w:val="gree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0E734E">
        <w:rPr>
          <w:rStyle w:val="StyleUnderline"/>
          <w:highlight w:val="green"/>
        </w:rPr>
        <w:t>a</w:t>
      </w:r>
      <w:r w:rsidRPr="003B56E9">
        <w:rPr>
          <w:rStyle w:val="StyleUnderline"/>
        </w:rPr>
        <w:t xml:space="preserve">n ominous asteroid </w:t>
      </w:r>
      <w:r w:rsidRPr="000E734E">
        <w:rPr>
          <w:rStyle w:val="StyleUnderline"/>
          <w:highlight w:val="green"/>
        </w:rPr>
        <w:t>“</w:t>
      </w:r>
      <w:r w:rsidRPr="000E734E">
        <w:rPr>
          <w:rStyle w:val="Emphasis"/>
          <w:highlight w:val="green"/>
        </w:rPr>
        <w:t>deflection dilemma</w:t>
      </w:r>
      <w:r w:rsidRPr="00390BE2">
        <w:rPr>
          <w:sz w:val="16"/>
        </w:rPr>
        <w:t>.”70</w:t>
      </w:r>
    </w:p>
    <w:p w14:paraId="6B1DB80E" w14:textId="77777777" w:rsidR="00D07F21" w:rsidRPr="00995EDA" w:rsidRDefault="00D07F21" w:rsidP="00D07F21">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0E734E">
        <w:rPr>
          <w:rStyle w:val="StyleUnderline"/>
          <w:highlight w:val="green"/>
        </w:rPr>
        <w:t xml:space="preserve">the ability to deflect </w:t>
      </w:r>
      <w:r w:rsidRPr="002F081C">
        <w:rPr>
          <w:rStyle w:val="StyleUnderline"/>
        </w:rPr>
        <w:t>asteroids</w:t>
      </w:r>
      <w:r w:rsidRPr="00995EDA">
        <w:rPr>
          <w:rStyle w:val="StyleUnderline"/>
        </w:rPr>
        <w:t xml:space="preserve"> and comets away from Earth</w:t>
      </w:r>
      <w:r w:rsidRPr="00390BE2">
        <w:rPr>
          <w:sz w:val="16"/>
        </w:rPr>
        <w:t xml:space="preserve">, but this technology also inherently </w:t>
      </w:r>
      <w:r w:rsidRPr="000E734E">
        <w:rPr>
          <w:rStyle w:val="Emphasis"/>
          <w:highlight w:val="green"/>
        </w:rPr>
        <w:t>creates</w:t>
      </w:r>
      <w:r w:rsidRPr="000E734E">
        <w:rPr>
          <w:sz w:val="16"/>
          <w:highlight w:val="green"/>
        </w:rPr>
        <w:t xml:space="preserve"> </w:t>
      </w:r>
      <w:r w:rsidRPr="000E734E">
        <w:rPr>
          <w:rStyle w:val="StyleUnderline"/>
          <w:highlight w:val="green"/>
        </w:rPr>
        <w:t>the possibility</w:t>
      </w:r>
      <w:r w:rsidRPr="00995EDA">
        <w:rPr>
          <w:rStyle w:val="StyleUnderline"/>
        </w:rPr>
        <w:t xml:space="preserve"> that such </w:t>
      </w:r>
      <w:r w:rsidRPr="000E734E">
        <w:rPr>
          <w:rStyle w:val="StyleUnderline"/>
          <w:highlight w:val="green"/>
        </w:rPr>
        <w:t>objects could be directed</w:t>
      </w:r>
      <w:r w:rsidRPr="00995EDA">
        <w:rPr>
          <w:rStyle w:val="StyleUnderline"/>
        </w:rPr>
        <w:t xml:space="preserve"> toward the Earth</w:t>
      </w:r>
      <w:r w:rsidRPr="00390BE2">
        <w:rPr>
          <w:sz w:val="16"/>
        </w:rPr>
        <w:t xml:space="preserve">. </w:t>
      </w:r>
      <w:r w:rsidRPr="002F081C">
        <w:rPr>
          <w:rStyle w:val="StyleUnderline"/>
        </w:rPr>
        <w:t>The</w:t>
      </w:r>
      <w:r w:rsidRPr="002F081C">
        <w:rPr>
          <w:sz w:val="16"/>
        </w:rPr>
        <w:t xml:space="preserve"> </w:t>
      </w:r>
      <w:r w:rsidRPr="000E734E">
        <w:rPr>
          <w:rStyle w:val="Emphasis"/>
          <w:highlight w:val="green"/>
        </w:rPr>
        <w:t>existential stakes are clear</w:t>
      </w:r>
      <w:r w:rsidRPr="00390BE2">
        <w:rPr>
          <w:sz w:val="16"/>
        </w:rPr>
        <w:t>: “</w:t>
      </w:r>
      <w:r w:rsidRPr="000E734E">
        <w:rPr>
          <w:rStyle w:val="StyleUnderline"/>
          <w:highlight w:val="green"/>
        </w:rPr>
        <w:t xml:space="preserve">the </w:t>
      </w:r>
      <w:r w:rsidRPr="002F081C">
        <w:rPr>
          <w:rStyle w:val="StyleUnderline"/>
        </w:rPr>
        <w:t xml:space="preserve">destructive </w:t>
      </w:r>
      <w:r w:rsidRPr="000E734E">
        <w:rPr>
          <w:rStyle w:val="StyleUnderline"/>
          <w:highlight w:val="green"/>
        </w:rPr>
        <w:t>energy</w:t>
      </w:r>
      <w:r w:rsidRPr="00995EDA">
        <w:rPr>
          <w:rStyle w:val="StyleUnderline"/>
        </w:rPr>
        <w:t xml:space="preserve"> latent in a large near-Earth asteroid </w:t>
      </w:r>
      <w:r w:rsidRPr="000E734E">
        <w:rPr>
          <w:rStyle w:val="Emphasis"/>
          <w:highlight w:val="green"/>
        </w:rPr>
        <w:t>dwarfs anything else</w:t>
      </w:r>
      <w:r w:rsidRPr="000E734E">
        <w:rPr>
          <w:rStyle w:val="StyleUnderline"/>
          <w:highlight w:val="green"/>
        </w:rPr>
        <w:t xml:space="preserve"> </w:t>
      </w:r>
      <w:r w:rsidRPr="002F081C">
        <w:rPr>
          <w:rStyle w:val="StyleUnderline"/>
        </w:rPr>
        <w:t>the human species can get its hands on,” making them</w:t>
      </w:r>
      <w:r w:rsidRPr="00995EDA">
        <w:rPr>
          <w:rStyle w:val="StyleUnderline"/>
        </w:rPr>
        <w:t xml:space="preserve"> potentially “</w:t>
      </w:r>
      <w:r w:rsidRPr="000E734E">
        <w:rPr>
          <w:rStyle w:val="StyleUnderline"/>
          <w:highlight w:val="green"/>
        </w:rPr>
        <w:t xml:space="preserve">the </w:t>
      </w:r>
      <w:r w:rsidRPr="000E734E">
        <w:rPr>
          <w:rStyle w:val="Emphasis"/>
          <w:highlight w:val="green"/>
        </w:rPr>
        <w:t>most powerful</w:t>
      </w:r>
      <w:r w:rsidRPr="000E734E">
        <w:rPr>
          <w:sz w:val="16"/>
          <w:highlight w:val="green"/>
        </w:rPr>
        <w:t xml:space="preserve"> </w:t>
      </w:r>
      <w:r w:rsidRPr="000E734E">
        <w:rPr>
          <w:rStyle w:val="Emphasis"/>
          <w:highlight w:val="green"/>
        </w:rPr>
        <w:t>w</w:t>
      </w:r>
      <w:r w:rsidRPr="00390BE2">
        <w:rPr>
          <w:sz w:val="16"/>
        </w:rPr>
        <w:t xml:space="preserve">eapon of </w:t>
      </w:r>
      <w:r w:rsidRPr="000E734E">
        <w:rPr>
          <w:rStyle w:val="Emphasis"/>
          <w:highlight w:val="green"/>
        </w:rPr>
        <w:t>m</w:t>
      </w:r>
      <w:r w:rsidRPr="00390BE2">
        <w:rPr>
          <w:sz w:val="16"/>
        </w:rPr>
        <w:t xml:space="preserve">ass </w:t>
      </w:r>
      <w:r w:rsidRPr="000E734E">
        <w:rPr>
          <w:rStyle w:val="Emphasis"/>
          <w:highlight w:val="green"/>
        </w:rPr>
        <w:t>d</w:t>
      </w:r>
      <w:r w:rsidRPr="00390BE2">
        <w:rPr>
          <w:sz w:val="16"/>
        </w:rPr>
        <w:t xml:space="preserve">estruction </w:t>
      </w:r>
      <w:r w:rsidRPr="000E734E">
        <w:rPr>
          <w:rStyle w:val="StyleUnderline"/>
          <w:highlight w:val="green"/>
        </w:rPr>
        <w:t>ever</w:t>
      </w:r>
      <w:r w:rsidRPr="00995EDA">
        <w:rPr>
          <w:rStyle w:val="StyleUnderline"/>
        </w:rPr>
        <w:t xml:space="preserve"> devised</w:t>
      </w:r>
      <w:r w:rsidRPr="00390BE2">
        <w:rPr>
          <w:sz w:val="16"/>
        </w:rPr>
        <w:t xml:space="preserve">”71 (see Table 7.4. A and B).72 </w:t>
      </w:r>
      <w:r w:rsidRPr="000E734E">
        <w:rPr>
          <w:rStyle w:val="StyleUnderline"/>
          <w:highlight w:val="green"/>
        </w:rPr>
        <w:t>Once</w:t>
      </w:r>
      <w:r w:rsidRPr="00995EDA">
        <w:rPr>
          <w:rStyle w:val="StyleUnderline"/>
        </w:rPr>
        <w:t xml:space="preserve"> the </w:t>
      </w:r>
      <w:r w:rsidRPr="000E734E">
        <w:rPr>
          <w:rStyle w:val="StyleUnderline"/>
          <w:highlight w:val="green"/>
        </w:rPr>
        <w:t>population</w:t>
      </w:r>
      <w:r w:rsidRPr="00995EDA">
        <w:rPr>
          <w:rStyle w:val="StyleUnderline"/>
        </w:rPr>
        <w:t xml:space="preserve"> of these bodies </w:t>
      </w:r>
      <w:r w:rsidRPr="000E734E">
        <w:rPr>
          <w:rStyle w:val="StyleUnderline"/>
          <w:highlight w:val="green"/>
        </w:rPr>
        <w:t>is</w:t>
      </w:r>
      <w:r w:rsidRPr="00995EDA">
        <w:rPr>
          <w:rStyle w:val="StyleUnderline"/>
        </w:rPr>
        <w:t xml:space="preserve"> fully </w:t>
      </w:r>
      <w:r w:rsidRPr="000E734E">
        <w:rPr>
          <w:rStyle w:val="StyleUnderline"/>
          <w:highlight w:val="green"/>
        </w:rPr>
        <w:t>mapped, and tech</w:t>
      </w:r>
      <w:r w:rsidRPr="00CC55BF">
        <w:rPr>
          <w:rStyle w:val="StyleUnderline"/>
        </w:rPr>
        <w:t>nologies</w:t>
      </w:r>
      <w:r w:rsidRPr="00995EDA">
        <w:rPr>
          <w:rStyle w:val="StyleUnderline"/>
        </w:rPr>
        <w:t xml:space="preserve"> to deflect them </w:t>
      </w:r>
      <w:r w:rsidRPr="000E734E">
        <w:rPr>
          <w:rStyle w:val="StyleUnderline"/>
          <w:highlight w:val="green"/>
        </w:rPr>
        <w:t>are developed</w:t>
      </w:r>
      <w:r w:rsidRPr="00390BE2">
        <w:rPr>
          <w:sz w:val="16"/>
        </w:rPr>
        <w:t xml:space="preserve">, Sagan argues, </w:t>
      </w:r>
      <w:r w:rsidRPr="002F081C">
        <w:rPr>
          <w:rStyle w:val="StyleUnderline"/>
        </w:rPr>
        <w:t xml:space="preserve">the </w:t>
      </w:r>
      <w:r w:rsidRPr="000E734E">
        <w:rPr>
          <w:rStyle w:val="StyleUnderline"/>
          <w:highlight w:val="green"/>
        </w:rPr>
        <w:t>prospects for</w:t>
      </w:r>
      <w:r w:rsidRPr="00995EDA">
        <w:rPr>
          <w:rStyle w:val="StyleUnderline"/>
        </w:rPr>
        <w:t xml:space="preserve"> </w:t>
      </w:r>
      <w:r w:rsidRPr="000E734E">
        <w:rPr>
          <w:rStyle w:val="StyleUnderline"/>
          <w:highlight w:val="green"/>
        </w:rPr>
        <w:t xml:space="preserve">collision </w:t>
      </w:r>
      <w:r w:rsidRPr="000E734E">
        <w:rPr>
          <w:rStyle w:val="Emphasis"/>
          <w:highlight w:val="green"/>
        </w:rPr>
        <w:t>increase</w:t>
      </w:r>
      <w:r w:rsidRPr="000E734E">
        <w:rPr>
          <w:rStyle w:val="StyleUnderline"/>
          <w:highlight w:val="green"/>
        </w:rPr>
        <w:t xml:space="preserve"> </w:t>
      </w:r>
      <w:r w:rsidRPr="002F081C">
        <w:rPr>
          <w:rStyle w:val="StyleUnderline"/>
        </w:rPr>
        <w:t xml:space="preserve">over the </w:t>
      </w:r>
      <w:r w:rsidRPr="002F081C">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0E734E">
        <w:rPr>
          <w:rStyle w:val="StyleUnderline"/>
          <w:highlight w:val="green"/>
        </w:rPr>
        <w:t>the dinosaurs lasted</w:t>
      </w:r>
      <w:r w:rsidRPr="00995EDA">
        <w:rPr>
          <w:rStyle w:val="StyleUnderline"/>
        </w:rPr>
        <w:t xml:space="preserve"> for nearly </w:t>
      </w:r>
      <w:r w:rsidRPr="000E734E">
        <w:rPr>
          <w:rStyle w:val="StyleUnderline"/>
          <w:highlight w:val="gree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6E2AE06D" w14:textId="77777777" w:rsidR="00D07F21" w:rsidRPr="00390BE2" w:rsidRDefault="00D07F21" w:rsidP="00D07F21">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0E734E">
        <w:rPr>
          <w:rStyle w:val="StyleUnderline"/>
          <w:highlight w:val="green"/>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2F081C">
        <w:rPr>
          <w:rStyle w:val="Emphasis"/>
        </w:rPr>
        <w:t>Hitler</w:t>
      </w:r>
      <w:r w:rsidRPr="002F081C">
        <w:rPr>
          <w:sz w:val="16"/>
        </w:rPr>
        <w:t xml:space="preserve"> </w:t>
      </w:r>
      <w:r w:rsidRPr="002F081C">
        <w:rPr>
          <w:rStyle w:val="StyleUnderline"/>
        </w:rPr>
        <w:t>and</w:t>
      </w:r>
      <w:r w:rsidRPr="002F081C">
        <w:rPr>
          <w:sz w:val="16"/>
        </w:rPr>
        <w:t xml:space="preserve"> </w:t>
      </w:r>
      <w:r w:rsidRPr="002F081C">
        <w:rPr>
          <w:rStyle w:val="Emphasis"/>
        </w:rPr>
        <w:t>Stalin</w:t>
      </w:r>
      <w:r w:rsidRPr="002F081C">
        <w:rPr>
          <w:sz w:val="16"/>
        </w:rPr>
        <w:t>,</w:t>
      </w:r>
      <w:r w:rsidRPr="00390BE2">
        <w:rPr>
          <w:sz w:val="16"/>
        </w:rPr>
        <w:t xml:space="preserve"> </w:t>
      </w:r>
      <w:r w:rsidRPr="00B66DD8">
        <w:rPr>
          <w:rStyle w:val="StyleUnderline"/>
        </w:rPr>
        <w:t xml:space="preserve">Sagan posits the possibility that </w:t>
      </w:r>
      <w:r w:rsidRPr="000E734E">
        <w:rPr>
          <w:rStyle w:val="StyleUnderline"/>
          <w:highlight w:val="green"/>
        </w:rPr>
        <w:t>a</w:t>
      </w:r>
      <w:r w:rsidRPr="00B66DD8">
        <w:rPr>
          <w:rStyle w:val="StyleUnderline"/>
        </w:rPr>
        <w:t xml:space="preserve"> </w:t>
      </w:r>
      <w:r w:rsidRPr="00390BE2">
        <w:rPr>
          <w:sz w:val="16"/>
        </w:rPr>
        <w:t xml:space="preserve">“misanthropic </w:t>
      </w:r>
      <w:r w:rsidRPr="000E734E">
        <w:rPr>
          <w:rStyle w:val="Emphasis"/>
          <w:highlight w:val="green"/>
        </w:rPr>
        <w:t>psychopath</w:t>
      </w:r>
      <w:r w:rsidRPr="000E734E">
        <w:rPr>
          <w:sz w:val="16"/>
          <w:highlight w:val="green"/>
        </w:rPr>
        <w:t xml:space="preserve">” </w:t>
      </w:r>
      <w:r w:rsidRPr="002F081C">
        <w:rPr>
          <w:rStyle w:val="StyleUnderline"/>
        </w:rPr>
        <w:t xml:space="preserve">or a </w:t>
      </w:r>
      <w:r w:rsidRPr="000E734E">
        <w:rPr>
          <w:rStyle w:val="StyleUnderline"/>
          <w:highlight w:val="green"/>
        </w:rPr>
        <w:t>“</w:t>
      </w:r>
      <w:r w:rsidRPr="000E734E">
        <w:rPr>
          <w:rStyle w:val="Emphasis"/>
          <w:highlight w:val="green"/>
        </w:rPr>
        <w:t>megalomaniac</w:t>
      </w:r>
      <w:r w:rsidRPr="00B66DD8">
        <w:rPr>
          <w:rStyle w:val="StyleUnderline"/>
        </w:rPr>
        <w:t xml:space="preserve"> lusting after ‘greatness’ or glory, </w:t>
      </w:r>
      <w:r w:rsidRPr="000E734E">
        <w:rPr>
          <w:rStyle w:val="StyleUnderline"/>
          <w:highlight w:val="green"/>
        </w:rPr>
        <w:t xml:space="preserve">a victim of </w:t>
      </w:r>
      <w:r w:rsidRPr="000E734E">
        <w:rPr>
          <w:rStyle w:val="Emphasis"/>
          <w:highlight w:val="green"/>
        </w:rPr>
        <w:t>ethnic violence bent on revenge</w:t>
      </w:r>
      <w:r w:rsidRPr="00390BE2">
        <w:rPr>
          <w:sz w:val="16"/>
        </w:rPr>
        <w:t xml:space="preserve">, </w:t>
      </w:r>
      <w:r w:rsidRPr="00B66DD8">
        <w:rPr>
          <w:rStyle w:val="StyleUnderline"/>
        </w:rPr>
        <w:t xml:space="preserve">someone in the grip of severe testosterone poisoning, </w:t>
      </w:r>
      <w:r w:rsidRPr="000E734E">
        <w:rPr>
          <w:rStyle w:val="StyleUnderline"/>
          <w:highlight w:val="green"/>
        </w:rPr>
        <w:t xml:space="preserve">some </w:t>
      </w:r>
      <w:r w:rsidRPr="000E734E">
        <w:rPr>
          <w:rStyle w:val="Emphasis"/>
          <w:highlight w:val="green"/>
        </w:rPr>
        <w:t>religious fanatic</w:t>
      </w:r>
      <w:r w:rsidRPr="00B66DD8">
        <w:rPr>
          <w:rStyle w:val="StyleUnderline"/>
        </w:rPr>
        <w:t xml:space="preserve"> hastening</w:t>
      </w:r>
      <w:r w:rsidRPr="00390BE2">
        <w:rPr>
          <w:sz w:val="16"/>
        </w:rPr>
        <w:t xml:space="preserve"> the Day of Judgment, </w:t>
      </w:r>
      <w:r w:rsidRPr="000E734E">
        <w:rPr>
          <w:rStyle w:val="StyleUnderline"/>
          <w:highlight w:val="green"/>
        </w:rPr>
        <w:t>or</w:t>
      </w:r>
      <w:r w:rsidRPr="00B66DD8">
        <w:rPr>
          <w:rStyle w:val="StyleUnderline"/>
        </w:rPr>
        <w:t xml:space="preserve"> just some </w:t>
      </w:r>
      <w:r w:rsidRPr="000E734E">
        <w:rPr>
          <w:rStyle w:val="Emphasis"/>
          <w:highlight w:val="green"/>
        </w:rPr>
        <w:t>technicians</w:t>
      </w:r>
      <w:r w:rsidRPr="000E734E">
        <w:rPr>
          <w:rStyle w:val="StyleUnderline"/>
          <w:highlight w:val="green"/>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E734E">
        <w:rPr>
          <w:rStyle w:val="StyleUnderline"/>
          <w:highlight w:val="green"/>
        </w:rPr>
        <w:t xml:space="preserve">will bring about a catastrophic </w:t>
      </w:r>
      <w:r w:rsidRPr="000E734E">
        <w:rPr>
          <w:rStyle w:val="Emphasis"/>
          <w:highlight w:val="green"/>
        </w:rPr>
        <w:t>collision</w:t>
      </w:r>
      <w:r w:rsidRPr="00390BE2">
        <w:rPr>
          <w:sz w:val="16"/>
        </w:rPr>
        <w:t>.74 Earth-approaching asteroids amount to “30,000 swords of Damocles hanging over our heads,” for which “there is no acceptable national solution.”75 And, like Cole and Salkeld (not mentioned), Sagan points to the possibilities of clandestine use of this technology.</w:t>
      </w:r>
    </w:p>
    <w:p w14:paraId="7DF0B2CD" w14:textId="4639ACF0" w:rsidR="00D07F21" w:rsidRPr="00DD316F" w:rsidRDefault="00D07F21" w:rsidP="00D07F21">
      <w:pPr>
        <w:pStyle w:val="Heading4"/>
      </w:pPr>
      <w:r>
        <w:t xml:space="preserve">Accidental and intentional </w:t>
      </w:r>
      <w:r>
        <w:rPr>
          <w:u w:val="single"/>
        </w:rPr>
        <w:t>deflection attacks</w:t>
      </w:r>
      <w:r>
        <w:t xml:space="preserve"> outweigh the threat of </w:t>
      </w:r>
      <w:r>
        <w:rPr>
          <w:u w:val="single"/>
        </w:rPr>
        <w:t>conventional hits</w:t>
      </w:r>
      <w:r>
        <w:t xml:space="preserve"> –</w:t>
      </w:r>
      <w:r>
        <w:rPr>
          <w:u w:val="single"/>
        </w:rPr>
        <w:t>rogue strikes</w:t>
      </w:r>
      <w:r>
        <w:t xml:space="preserve"> </w:t>
      </w:r>
      <w:r>
        <w:rPr>
          <w:u w:val="single"/>
        </w:rPr>
        <w:t>bypass</w:t>
      </w:r>
      <w:r>
        <w:t xml:space="preserve"> conventional deterrence </w:t>
      </w:r>
      <w:r w:rsidR="00F63C35">
        <w:t>because attribution and detection are impossible</w:t>
      </w:r>
    </w:p>
    <w:p w14:paraId="16085065" w14:textId="77777777" w:rsidR="00D07F21" w:rsidRPr="008E230D" w:rsidRDefault="00D07F21" w:rsidP="00D07F21">
      <w:pPr>
        <w:rPr>
          <w:sz w:val="16"/>
        </w:rPr>
      </w:pPr>
      <w:r w:rsidRPr="00D37C4E">
        <w:rPr>
          <w:rStyle w:val="Style13ptBold"/>
        </w:rPr>
        <w:t>Dello-Iacovo 18</w:t>
      </w:r>
      <w:r w:rsidRPr="00D37C4E">
        <w:rPr>
          <w:sz w:val="16"/>
        </w:rPr>
        <w:t xml:space="preserve"> [Michael, PhD candidate (Mining Engineering), emphasis on space science, looking at asteroid exploration, mining and impact risk @ University of New South Wales. “Asteroids and comets as space weapons,” </w:t>
      </w:r>
      <w:hyperlink r:id="rId9" w:history="1">
        <w:r w:rsidRPr="00D37C4E">
          <w:rPr>
            <w:rStyle w:val="Hyperlink"/>
            <w:sz w:val="16"/>
          </w:rPr>
          <w:t>http://www.michaeldello.com/asteroids-comets-space-weapons/</w:t>
        </w:r>
      </w:hyperlink>
      <w:r w:rsidRPr="00D37C4E">
        <w:rPr>
          <w:sz w:val="16"/>
        </w:rPr>
        <w:t>]</w:t>
      </w:r>
    </w:p>
    <w:p w14:paraId="5800F826" w14:textId="77777777" w:rsidR="00D07F21" w:rsidRPr="004C62E4" w:rsidRDefault="00D07F21" w:rsidP="00D07F21">
      <w:pPr>
        <w:rPr>
          <w:sz w:val="16"/>
        </w:rPr>
      </w:pPr>
      <w:r w:rsidRPr="00365B7E">
        <w:rPr>
          <w:rStyle w:val="StyleUnderline"/>
        </w:rPr>
        <w:t>Ignoring</w:t>
      </w:r>
      <w:r w:rsidRPr="004C62E4">
        <w:rPr>
          <w:sz w:val="16"/>
        </w:rPr>
        <w:t xml:space="preserve"> </w:t>
      </w:r>
      <w:r w:rsidRPr="000E734E">
        <w:rPr>
          <w:rStyle w:val="Emphasis"/>
          <w:highlight w:val="green"/>
        </w:rPr>
        <w:t>accidental</w:t>
      </w:r>
      <w:r w:rsidRPr="000E734E">
        <w:rPr>
          <w:sz w:val="16"/>
          <w:highlight w:val="green"/>
        </w:rPr>
        <w:t xml:space="preserve"> </w:t>
      </w:r>
      <w:r w:rsidRPr="000E734E">
        <w:rPr>
          <w:rStyle w:val="StyleUnderline"/>
          <w:highlight w:val="green"/>
        </w:rPr>
        <w:t>deflection</w:t>
      </w:r>
      <w:r w:rsidRPr="00365B7E">
        <w:rPr>
          <w:rStyle w:val="StyleUnderline"/>
        </w:rPr>
        <w:t xml:space="preserve">, which </w:t>
      </w:r>
      <w:r w:rsidRPr="00384CB8">
        <w:rPr>
          <w:rStyle w:val="StyleUnderline"/>
        </w:rPr>
        <w:t xml:space="preserve">might </w:t>
      </w:r>
      <w:r w:rsidRPr="000E734E">
        <w:rPr>
          <w:rStyle w:val="StyleUnderline"/>
          <w:highlight w:val="green"/>
        </w:rPr>
        <w:t>occur when an asteroid is moved</w:t>
      </w:r>
      <w:r w:rsidRPr="00365B7E">
        <w:rPr>
          <w:rStyle w:val="StyleUnderline"/>
        </w:rPr>
        <w:t xml:space="preserve"> to an Earth or Lunar orbit </w:t>
      </w:r>
      <w:r w:rsidRPr="000E734E">
        <w:rPr>
          <w:rStyle w:val="StyleUnderline"/>
          <w:highlight w:val="green"/>
        </w:rPr>
        <w:t>for</w:t>
      </w:r>
      <w:r w:rsidRPr="00365B7E">
        <w:rPr>
          <w:rStyle w:val="StyleUnderline"/>
        </w:rPr>
        <w:t xml:space="preserve"> </w:t>
      </w:r>
      <w:r w:rsidRPr="00365B7E">
        <w:rPr>
          <w:rStyle w:val="Emphasis"/>
        </w:rPr>
        <w:t>research</w:t>
      </w:r>
      <w:r w:rsidRPr="00365B7E">
        <w:rPr>
          <w:rStyle w:val="StyleUnderline"/>
        </w:rPr>
        <w:t xml:space="preserve"> or </w:t>
      </w:r>
      <w:r w:rsidRPr="000E734E">
        <w:rPr>
          <w:rStyle w:val="Emphasis"/>
          <w:highlight w:val="green"/>
        </w:rPr>
        <w:t>mining</w:t>
      </w:r>
      <w:r w:rsidRPr="000E734E">
        <w:rPr>
          <w:rStyle w:val="StyleUnderline"/>
          <w:highlight w:val="green"/>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383CB241" w14:textId="77777777" w:rsidR="00D07F21" w:rsidRPr="00CC55BF" w:rsidRDefault="00D07F21" w:rsidP="00D07F21">
      <w:pPr>
        <w:rPr>
          <w:rStyle w:val="StyleUnderline"/>
        </w:rPr>
      </w:pPr>
      <w:r w:rsidRPr="000E734E">
        <w:rPr>
          <w:rStyle w:val="StyleUnderline"/>
          <w:highlight w:val="green"/>
        </w:rPr>
        <w:lastRenderedPageBreak/>
        <w:t xml:space="preserve">A </w:t>
      </w:r>
      <w:r w:rsidRPr="00384CB8">
        <w:rPr>
          <w:rStyle w:val="StyleUnderline"/>
        </w:rPr>
        <w:t xml:space="preserve">state </w:t>
      </w:r>
      <w:r w:rsidRPr="000E734E">
        <w:rPr>
          <w:rStyle w:val="StyleUnderline"/>
          <w:highlight w:val="green"/>
        </w:rPr>
        <w:t xml:space="preserve">actor </w:t>
      </w:r>
      <w:r w:rsidRPr="00384CB8">
        <w:rPr>
          <w:rStyle w:val="StyleUnderline"/>
        </w:rPr>
        <w:t>might</w:t>
      </w:r>
      <w:r w:rsidRPr="00365B7E">
        <w:rPr>
          <w:rStyle w:val="StyleUnderline"/>
        </w:rPr>
        <w:t xml:space="preserve"> be incentivised to </w:t>
      </w:r>
      <w:r w:rsidRPr="000E734E">
        <w:rPr>
          <w:rStyle w:val="StyleUnderline"/>
          <w:highlight w:val="green"/>
        </w:rPr>
        <w:t>authorise a</w:t>
      </w:r>
      <w:r w:rsidRPr="00384CB8">
        <w:rPr>
          <w:rStyle w:val="StyleUnderline"/>
        </w:rPr>
        <w:t xml:space="preserve">n asteroid </w:t>
      </w:r>
      <w:r w:rsidRPr="000E734E">
        <w:rPr>
          <w:rStyle w:val="StyleUnderline"/>
          <w:highlight w:val="green"/>
        </w:rPr>
        <w:t>strike</w:t>
      </w:r>
      <w:r w:rsidRPr="00CC55BF">
        <w:rPr>
          <w:sz w:val="14"/>
        </w:rPr>
        <w:t xml:space="preserve"> on an enemy or potential </w:t>
      </w:r>
      <w:r w:rsidRPr="00384CB8">
        <w:rPr>
          <w:sz w:val="14"/>
        </w:rPr>
        <w:t xml:space="preserve">enemy </w:t>
      </w:r>
      <w:r w:rsidRPr="00384CB8">
        <w:rPr>
          <w:rStyle w:val="StyleUnderline"/>
        </w:rPr>
        <w:t xml:space="preserve">in situations </w:t>
      </w:r>
      <w:r w:rsidRPr="000E734E">
        <w:rPr>
          <w:rStyle w:val="StyleUnderline"/>
          <w:highlight w:val="green"/>
        </w:rPr>
        <w:t>where</w:t>
      </w:r>
      <w:r w:rsidRPr="00365B7E">
        <w:rPr>
          <w:rStyle w:val="StyleUnderline"/>
        </w:rPr>
        <w:t xml:space="preserve"> </w:t>
      </w:r>
      <w:r w:rsidRPr="000E734E">
        <w:rPr>
          <w:rStyle w:val="StyleUnderline"/>
          <w:highlight w:val="green"/>
        </w:rPr>
        <w:t>they wouldn’t</w:t>
      </w:r>
      <w:r w:rsidRPr="00365B7E">
        <w:rPr>
          <w:rStyle w:val="StyleUnderline"/>
        </w:rPr>
        <w:t xml:space="preserve"> necessarily </w:t>
      </w:r>
      <w:r w:rsidRPr="000E734E">
        <w:rPr>
          <w:rStyle w:val="StyleUnderline"/>
          <w:highlight w:val="green"/>
        </w:rPr>
        <w:t xml:space="preserve">authorise a </w:t>
      </w:r>
      <w:r w:rsidRPr="000E734E">
        <w:rPr>
          <w:rStyle w:val="Emphasis"/>
          <w:highlight w:val="green"/>
        </w:rPr>
        <w:t>nuclear</w:t>
      </w:r>
      <w:r w:rsidRPr="00365B7E">
        <w:rPr>
          <w:rStyle w:val="StyleUnderline"/>
        </w:rPr>
        <w:t xml:space="preserve"> strike </w:t>
      </w:r>
      <w:r w:rsidRPr="000E734E">
        <w:rPr>
          <w:rStyle w:val="StyleUnderline"/>
          <w:highlight w:val="green"/>
        </w:rPr>
        <w:t xml:space="preserve">or </w:t>
      </w:r>
      <w:r w:rsidRPr="000E734E">
        <w:rPr>
          <w:rStyle w:val="Emphasis"/>
          <w:highlight w:val="green"/>
        </w:rPr>
        <w:t>conventional</w:t>
      </w:r>
      <w:r w:rsidRPr="000E734E">
        <w:rPr>
          <w:rStyle w:val="StyleUnderline"/>
          <w:highlight w:val="green"/>
        </w:rPr>
        <w:t xml:space="preserve"> invasion</w:t>
      </w:r>
      <w:r w:rsidRPr="00CC55BF">
        <w:rPr>
          <w:sz w:val="14"/>
        </w:rPr>
        <w:t xml:space="preserve">. For example, let us consider </w:t>
      </w:r>
      <w:r w:rsidRPr="00365B7E">
        <w:rPr>
          <w:rStyle w:val="StyleUnderline"/>
        </w:rPr>
        <w:t>an asteroid of around 20 m</w:t>
      </w:r>
      <w:r w:rsidRPr="00CC55BF">
        <w:rPr>
          <w:sz w:val="14"/>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CC55BF">
        <w:rPr>
          <w:sz w:val="14"/>
        </w:rPr>
        <w:t xml:space="preserve"> before the global community has</w:t>
      </w:r>
      <w:r w:rsidRPr="00365B7E">
        <w:rPr>
          <w:rStyle w:val="StyleUnderline"/>
        </w:rPr>
        <w:t xml:space="preserve">, </w:t>
      </w:r>
      <w:r w:rsidRPr="000E734E">
        <w:rPr>
          <w:rStyle w:val="StyleUnderline"/>
          <w:highlight w:val="green"/>
        </w:rPr>
        <w:t>they can</w:t>
      </w:r>
      <w:r w:rsidRPr="00365B7E">
        <w:rPr>
          <w:rStyle w:val="StyleUnderline"/>
        </w:rPr>
        <w:t xml:space="preserve"> feasibly send a mission to </w:t>
      </w:r>
      <w:r w:rsidRPr="000E734E">
        <w:rPr>
          <w:rStyle w:val="StyleUnderline"/>
          <w:highlight w:val="green"/>
        </w:rPr>
        <w:t>alter its orbit</w:t>
      </w:r>
      <w:r w:rsidRPr="00365B7E">
        <w:rPr>
          <w:rStyle w:val="StyleUnderline"/>
        </w:rPr>
        <w:t xml:space="preserve"> to intersect with Earth in a way such that </w:t>
      </w:r>
      <w:r w:rsidRPr="000E734E">
        <w:rPr>
          <w:rStyle w:val="StyleUnderline"/>
          <w:highlight w:val="green"/>
        </w:rPr>
        <w:t>it would not be</w:t>
      </w:r>
      <w:r w:rsidRPr="00365B7E">
        <w:rPr>
          <w:rStyle w:val="StyleUnderline"/>
        </w:rPr>
        <w:t xml:space="preserve"> </w:t>
      </w:r>
      <w:r w:rsidRPr="000E734E">
        <w:rPr>
          <w:rStyle w:val="StyleUnderline"/>
          <w:highlight w:val="green"/>
        </w:rPr>
        <w:t xml:space="preserve">detected until </w:t>
      </w:r>
      <w:r w:rsidRPr="00384CB8">
        <w:rPr>
          <w:rStyle w:val="StyleUnderline"/>
        </w:rPr>
        <w:t xml:space="preserve">it is </w:t>
      </w:r>
      <w:r w:rsidRPr="000E734E">
        <w:rPr>
          <w:rStyle w:val="Emphasis"/>
          <w:highlight w:val="green"/>
        </w:rPr>
        <w:t>much too late</w:t>
      </w:r>
      <w:r w:rsidRPr="00CC55BF">
        <w:rPr>
          <w:sz w:val="14"/>
        </w:rPr>
        <w:t xml:space="preserve">. Assuming the state actor did its job well enough, </w:t>
      </w:r>
      <w:r w:rsidRPr="00384CB8">
        <w:rPr>
          <w:rStyle w:val="StyleUnderline"/>
        </w:rPr>
        <w:t xml:space="preserve">it would be </w:t>
      </w:r>
      <w:r w:rsidRPr="000E734E">
        <w:rPr>
          <w:rStyle w:val="StyleUnderline"/>
          <w:highlight w:val="green"/>
        </w:rPr>
        <w:t>impossible</w:t>
      </w:r>
      <w:r w:rsidRPr="00365B7E">
        <w:rPr>
          <w:rStyle w:val="StyleUnderline"/>
        </w:rPr>
        <w:t xml:space="preserve"> for anyone </w:t>
      </w:r>
      <w:r w:rsidRPr="000E734E">
        <w:rPr>
          <w:rStyle w:val="StyleUnderline"/>
          <w:highlight w:val="green"/>
        </w:rPr>
        <w:t xml:space="preserve">to lay </w:t>
      </w:r>
      <w:r w:rsidRPr="000E734E">
        <w:rPr>
          <w:rStyle w:val="Emphasis"/>
          <w:highlight w:val="green"/>
        </w:rPr>
        <w:t xml:space="preserve">blame on </w:t>
      </w:r>
      <w:r w:rsidRPr="00384CB8">
        <w:rPr>
          <w:rStyle w:val="StyleUnderline"/>
        </w:rPr>
        <w:t>them</w:t>
      </w:r>
      <w:r w:rsidRPr="00CC55BF">
        <w:rPr>
          <w:sz w:val="14"/>
        </w:rPr>
        <w:t>, let alone even guess that it might have been caused by malicious intent.</w:t>
      </w:r>
      <w:r w:rsidRPr="00CC55BF">
        <w:rPr>
          <w:rStyle w:val="StyleUnderline"/>
        </w:rPr>
        <w:t xml:space="preserve"> </w:t>
      </w:r>
    </w:p>
    <w:p w14:paraId="0B8F4966" w14:textId="77777777" w:rsidR="00D07F21" w:rsidRPr="004C62E4" w:rsidRDefault="00D07F21" w:rsidP="00D07F21">
      <w:pPr>
        <w:rPr>
          <w:sz w:val="16"/>
        </w:rPr>
      </w:pPr>
      <w:r w:rsidRPr="00384CB8">
        <w:rPr>
          <w:rStyle w:val="StyleUnderline"/>
        </w:rPr>
        <w:t>An asteroid</w:t>
      </w:r>
      <w:r w:rsidRPr="00365B7E">
        <w:rPr>
          <w:rStyle w:val="StyleUnderline"/>
        </w:rPr>
        <w:t xml:space="preserve"> of this size would be expected to have enough energy to </w:t>
      </w:r>
      <w:r w:rsidRPr="000E734E">
        <w:rPr>
          <w:rStyle w:val="StyleUnderline"/>
          <w:highlight w:val="green"/>
        </w:rPr>
        <w:t>cause an explosion</w:t>
      </w:r>
      <w:r w:rsidRPr="004C62E4">
        <w:rPr>
          <w:sz w:val="16"/>
        </w:rPr>
        <w:t xml:space="preserve"> </w:t>
      </w:r>
      <w:r w:rsidRPr="000E734E">
        <w:rPr>
          <w:rStyle w:val="Emphasis"/>
          <w:highlight w:val="green"/>
        </w:rPr>
        <w:t xml:space="preserve">30 times </w:t>
      </w:r>
      <w:r w:rsidRPr="00384CB8">
        <w:rPr>
          <w:rStyle w:val="Emphasis"/>
        </w:rPr>
        <w:t xml:space="preserve">the strength of the </w:t>
      </w:r>
      <w:r w:rsidRPr="000E734E">
        <w:rPr>
          <w:rStyle w:val="Emphasis"/>
          <w:highlight w:val="green"/>
        </w:rPr>
        <w:t>nuclear bomb</w:t>
      </w:r>
      <w:r w:rsidRPr="004C62E4">
        <w:rPr>
          <w:sz w:val="16"/>
        </w:rPr>
        <w:t xml:space="preserve"> dropped over Hiroshima in WWII.</w:t>
      </w:r>
    </w:p>
    <w:p w14:paraId="12FF831B" w14:textId="77777777" w:rsidR="00D07F21" w:rsidRDefault="00D07F21" w:rsidP="00D07F21">
      <w:pPr>
        <w:rPr>
          <w:rStyle w:val="Style13ptBold"/>
        </w:rPr>
      </w:pPr>
      <w:r>
        <w:rPr>
          <w:rStyle w:val="Style13ptBold"/>
        </w:rPr>
        <w:t xml:space="preserve">Footnote </w:t>
      </w:r>
    </w:p>
    <w:p w14:paraId="6F556D5C" w14:textId="77777777" w:rsidR="00D07F21" w:rsidRPr="00525E10" w:rsidRDefault="00D07F21" w:rsidP="00D07F21">
      <w:pPr>
        <w:rPr>
          <w:rStyle w:val="StyleUnderline"/>
        </w:rPr>
      </w:pPr>
      <w:r w:rsidRPr="004C62E4">
        <w:rPr>
          <w:sz w:val="16"/>
        </w:rPr>
        <w:t xml:space="preserve">* </w:t>
      </w:r>
      <w:r w:rsidRPr="000E734E">
        <w:rPr>
          <w:rStyle w:val="StyleUnderline"/>
          <w:highlight w:val="green"/>
        </w:rPr>
        <w:t>An</w:t>
      </w:r>
      <w:r w:rsidRPr="000E734E">
        <w:rPr>
          <w:sz w:val="16"/>
          <w:highlight w:val="green"/>
        </w:rPr>
        <w:t xml:space="preserve"> ‘</w:t>
      </w:r>
      <w:r w:rsidRPr="000E734E">
        <w:rPr>
          <w:rStyle w:val="Emphasis"/>
          <w:highlight w:val="green"/>
        </w:rPr>
        <w:t>existential threat’</w:t>
      </w:r>
      <w:r w:rsidRPr="004C62E4">
        <w:rPr>
          <w:sz w:val="16"/>
        </w:rPr>
        <w:t xml:space="preserve"> </w:t>
      </w:r>
      <w:r w:rsidRPr="00365B7E">
        <w:rPr>
          <w:rStyle w:val="StyleUnderline"/>
        </w:rPr>
        <w:t xml:space="preserve">typically </w:t>
      </w:r>
      <w:r w:rsidRPr="000E734E">
        <w:rPr>
          <w:rStyle w:val="StyleUnderline"/>
          <w:highlight w:val="green"/>
        </w:rPr>
        <w:t>refers to an event that could kill</w:t>
      </w:r>
      <w:r w:rsidRPr="00365B7E">
        <w:rPr>
          <w:rStyle w:val="StyleUnderline"/>
        </w:rPr>
        <w:t xml:space="preserve"> either </w:t>
      </w:r>
      <w:r w:rsidRPr="000E734E">
        <w:rPr>
          <w:rStyle w:val="Emphasis"/>
          <w:highlight w:val="gree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3B51585C" w14:textId="77777777" w:rsidR="00D07F21" w:rsidRPr="00056654" w:rsidRDefault="00D07F21" w:rsidP="00D07F21">
      <w:pPr>
        <w:pStyle w:val="Heading4"/>
        <w:contextualSpacing/>
        <w:rPr>
          <w:rFonts w:cs="Arial"/>
          <w:b w:val="0"/>
          <w:bCs/>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3AB797AA" w14:textId="77777777" w:rsidR="00D07F21" w:rsidRPr="00857929" w:rsidRDefault="00D07F21" w:rsidP="00D07F21">
      <w:pPr>
        <w:contextualSpacing/>
        <w:rPr>
          <w:sz w:val="16"/>
        </w:rPr>
      </w:pPr>
      <w:r w:rsidRPr="00E262FA">
        <w:rPr>
          <w:rStyle w:val="Style13ptBold"/>
        </w:rPr>
        <w:t>Lovett 19</w:t>
      </w:r>
      <w:r w:rsidRPr="00857929">
        <w:rPr>
          <w:sz w:val="16"/>
        </w:rPr>
        <w:t xml:space="preserve">, [Richard Lovett is a Cosmos contributor, The biggest danger about an asteroid strike? Lawyers, </w:t>
      </w:r>
      <w:r w:rsidRPr="000E734E">
        <w:rPr>
          <w:rStyle w:val="StyleUnderline"/>
          <w:highlight w:val="green"/>
        </w:rPr>
        <w:t xml:space="preserve">Blasting </w:t>
      </w:r>
      <w:r w:rsidRPr="00E262FA">
        <w:rPr>
          <w:rStyle w:val="StyleUnderline"/>
        </w:rPr>
        <w:t xml:space="preserve">away </w:t>
      </w:r>
      <w:r w:rsidRPr="000E734E">
        <w:rPr>
          <w:rStyle w:val="StyleUnderline"/>
          <w:highlight w:val="green"/>
        </w:rPr>
        <w:t>at</w:t>
      </w:r>
      <w:r w:rsidRPr="00E262FA">
        <w:rPr>
          <w:rStyle w:val="StyleUnderline"/>
        </w:rPr>
        <w:t xml:space="preserve"> incoming </w:t>
      </w:r>
      <w:r w:rsidRPr="000E734E">
        <w:rPr>
          <w:rStyle w:val="StyleUnderline"/>
          <w:highlight w:val="green"/>
        </w:rPr>
        <w:t xml:space="preserve">space rock raises </w:t>
      </w:r>
      <w:r w:rsidRPr="00E262FA">
        <w:rPr>
          <w:rStyle w:val="StyleUnderline"/>
        </w:rPr>
        <w:t xml:space="preserve">real </w:t>
      </w:r>
      <w:r w:rsidRPr="000E734E">
        <w:rPr>
          <w:rStyle w:val="StyleUnderline"/>
          <w:highlight w:val="green"/>
        </w:rPr>
        <w:t xml:space="preserve">risks of </w:t>
      </w:r>
      <w:r w:rsidRPr="000E734E">
        <w:rPr>
          <w:rStyle w:val="Emphasis"/>
          <w:highlight w:val="green"/>
        </w:rPr>
        <w:t>nuc</w:t>
      </w:r>
      <w:r w:rsidRPr="001F516E">
        <w:rPr>
          <w:rStyle w:val="Emphasis"/>
        </w:rPr>
        <w:t>lear</w:t>
      </w:r>
      <w:r w:rsidRPr="000E734E">
        <w:rPr>
          <w:rStyle w:val="Emphasis"/>
          <w:highlight w:val="green"/>
        </w:rPr>
        <w:t xml:space="preserve"> war</w:t>
      </w:r>
      <w:r w:rsidRPr="00857929">
        <w:rPr>
          <w:sz w:val="16"/>
        </w:rPr>
        <w:t xml:space="preserve">, experts say. Richard A Lovett reports, </w:t>
      </w:r>
      <w:r w:rsidRPr="00E262FA">
        <w:rPr>
          <w:u w:val="single"/>
        </w:rPr>
        <w:t>May 7</w:t>
      </w:r>
      <w:r w:rsidRPr="00857929">
        <w:rPr>
          <w:sz w:val="16"/>
        </w:rPr>
        <w:t>, https://cosmosmagazine.com/space/the-biggest-danger-about-an-asteroid-strike-lawyers]</w:t>
      </w:r>
    </w:p>
    <w:p w14:paraId="30423138" w14:textId="77777777" w:rsidR="00D07F21" w:rsidRPr="00857929" w:rsidRDefault="00D07F21" w:rsidP="00D07F21">
      <w:pPr>
        <w:contextualSpacing/>
        <w:rPr>
          <w:sz w:val="14"/>
          <w:szCs w:val="16"/>
        </w:rPr>
      </w:pPr>
      <w:r w:rsidRPr="00857929">
        <w:rPr>
          <w:sz w:val="14"/>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857929">
        <w:rPr>
          <w:sz w:val="14"/>
        </w:rPr>
        <w:t xml:space="preserve">One problem is what would happen </w:t>
      </w:r>
      <w:r w:rsidRPr="000E734E">
        <w:rPr>
          <w:rStyle w:val="StyleUnderline"/>
          <w:highlight w:val="green"/>
        </w:rPr>
        <w:t>if one country</w:t>
      </w:r>
      <w:r w:rsidRPr="00857929">
        <w:rPr>
          <w:sz w:val="14"/>
        </w:rPr>
        <w:t xml:space="preserve">, worried about protecting its own citizens, </w:t>
      </w:r>
      <w:r w:rsidRPr="000E734E">
        <w:rPr>
          <w:rStyle w:val="StyleUnderline"/>
          <w:highlight w:val="green"/>
        </w:rPr>
        <w:t>attempted to deflect</w:t>
      </w:r>
      <w:r w:rsidRPr="00857929">
        <w:rPr>
          <w:sz w:val="14"/>
        </w:rPr>
        <w:t xml:space="preserve"> the asteroid, </w:t>
      </w:r>
      <w:r w:rsidRPr="000E734E">
        <w:rPr>
          <w:rStyle w:val="StyleUnderline"/>
          <w:highlight w:val="green"/>
        </w:rPr>
        <w:t xml:space="preserve">screwed up, </w:t>
      </w:r>
      <w:r w:rsidRPr="001F516E">
        <w:rPr>
          <w:rStyle w:val="StyleUnderline"/>
        </w:rPr>
        <w:t xml:space="preserve">and accidentally </w:t>
      </w:r>
      <w:r w:rsidRPr="001F516E">
        <w:rPr>
          <w:rStyle w:val="Emphasis"/>
        </w:rPr>
        <w:t xml:space="preserve">dumped it </w:t>
      </w:r>
      <w:r w:rsidRPr="001F516E">
        <w:rPr>
          <w:rStyle w:val="StyleUnderline"/>
        </w:rPr>
        <w:t>on a neighbour.</w:t>
      </w:r>
      <w:r>
        <w:rPr>
          <w:u w:val="single"/>
        </w:rPr>
        <w:t xml:space="preserve"> </w:t>
      </w:r>
      <w:r w:rsidRPr="00857929">
        <w:rPr>
          <w:sz w:val="14"/>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Failure to share info</w:t>
      </w:r>
      <w:r w:rsidRPr="00857929">
        <w:rPr>
          <w:sz w:val="14"/>
          <w:szCs w:val="16"/>
        </w:rPr>
        <w:t xml:space="preserve">rmation </w:t>
      </w:r>
      <w:r w:rsidRPr="00056654">
        <w:rPr>
          <w:rStyle w:val="StyleUnderline"/>
        </w:rPr>
        <w:t>can be more than just an inconvenience</w:t>
      </w:r>
      <w:r w:rsidRPr="00857929">
        <w:rPr>
          <w:sz w:val="14"/>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857929">
        <w:rPr>
          <w:sz w:val="14"/>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857929">
        <w:rPr>
          <w:sz w:val="14"/>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857929">
        <w:rPr>
          <w:sz w:val="14"/>
        </w:rPr>
        <w:t xml:space="preserve"> is that </w:t>
      </w:r>
      <w:r w:rsidRPr="000E734E">
        <w:rPr>
          <w:rStyle w:val="StyleUnderline"/>
          <w:highlight w:val="green"/>
        </w:rPr>
        <w:t>the nation hit</w:t>
      </w:r>
      <w:r w:rsidRPr="00857929">
        <w:rPr>
          <w:sz w:val="14"/>
        </w:rPr>
        <w:t xml:space="preserve"> by an asteroid </w:t>
      </w:r>
      <w:r w:rsidRPr="00E262FA">
        <w:rPr>
          <w:rStyle w:val="StyleUnderline"/>
        </w:rPr>
        <w:t xml:space="preserve">might </w:t>
      </w:r>
      <w:r w:rsidRPr="000E734E">
        <w:rPr>
          <w:rStyle w:val="StyleUnderline"/>
          <w:highlight w:val="green"/>
        </w:rPr>
        <w:t>see it as an attack</w:t>
      </w:r>
      <w:r w:rsidRPr="00E262FA">
        <w:rPr>
          <w:rStyle w:val="StyleUnderline"/>
        </w:rPr>
        <w:t xml:space="preserve"> by a foe, </w:t>
      </w:r>
      <w:r w:rsidRPr="000E734E">
        <w:rPr>
          <w:rStyle w:val="StyleUnderline"/>
          <w:highlight w:val="green"/>
        </w:rPr>
        <w:t xml:space="preserve">and </w:t>
      </w:r>
      <w:r w:rsidRPr="000E734E">
        <w:rPr>
          <w:rStyle w:val="Emphasis"/>
          <w:highlight w:val="green"/>
        </w:rPr>
        <w:t>retaliate</w:t>
      </w:r>
      <w:r w:rsidRPr="00E262FA">
        <w:rPr>
          <w:rStyle w:val="StyleUnderline"/>
        </w:rPr>
        <w:t>.</w:t>
      </w:r>
      <w:r>
        <w:rPr>
          <w:rStyle w:val="StyleUnderline"/>
        </w:rPr>
        <w:t xml:space="preserve"> </w:t>
      </w:r>
      <w:r w:rsidRPr="000E734E">
        <w:rPr>
          <w:rStyle w:val="StyleUnderline"/>
          <w:highlight w:val="green"/>
        </w:rPr>
        <w:t xml:space="preserve">“[It] </w:t>
      </w:r>
      <w:r w:rsidRPr="00E262FA">
        <w:rPr>
          <w:rStyle w:val="StyleUnderline"/>
        </w:rPr>
        <w:t xml:space="preserve">could </w:t>
      </w:r>
      <w:r w:rsidRPr="000E734E">
        <w:rPr>
          <w:rStyle w:val="StyleUnderline"/>
          <w:highlight w:val="green"/>
        </w:rPr>
        <w:t>look like</w:t>
      </w:r>
      <w:r w:rsidRPr="00857929">
        <w:rPr>
          <w:sz w:val="14"/>
        </w:rPr>
        <w:t xml:space="preserve"> the damage of </w:t>
      </w:r>
      <w:r w:rsidRPr="00E262FA">
        <w:rPr>
          <w:rStyle w:val="StyleUnderline"/>
        </w:rPr>
        <w:t xml:space="preserve">a </w:t>
      </w:r>
      <w:r w:rsidRPr="000E734E">
        <w:rPr>
          <w:rStyle w:val="Emphasis"/>
          <w:highlight w:val="green"/>
        </w:rPr>
        <w:t>nuclear attack</w:t>
      </w:r>
      <w:r w:rsidRPr="00E262FA">
        <w:rPr>
          <w:rStyle w:val="StyleUnderline"/>
        </w:rPr>
        <w:t>,” says</w:t>
      </w:r>
      <w:r w:rsidRPr="00857929">
        <w:rPr>
          <w:sz w:val="14"/>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857929">
        <w:rPr>
          <w:sz w:val="14"/>
        </w:rPr>
        <w:t xml:space="preserve">, a US-based think tank, “so the </w:t>
      </w:r>
      <w:r w:rsidRPr="000E734E">
        <w:rPr>
          <w:rStyle w:val="StyleUnderline"/>
          <w:highlight w:val="green"/>
        </w:rPr>
        <w:t>prospect [of]</w:t>
      </w:r>
      <w:r w:rsidRPr="00E262FA">
        <w:rPr>
          <w:rStyle w:val="StyleUnderline"/>
        </w:rPr>
        <w:t xml:space="preserve"> a </w:t>
      </w:r>
      <w:r w:rsidRPr="000E734E">
        <w:rPr>
          <w:rStyle w:val="StyleUnderline"/>
          <w:highlight w:val="green"/>
        </w:rPr>
        <w:t xml:space="preserve">counterattack </w:t>
      </w:r>
      <w:r w:rsidRPr="001F516E">
        <w:rPr>
          <w:rStyle w:val="StyleUnderline"/>
        </w:rPr>
        <w:t>seems</w:t>
      </w:r>
      <w:r w:rsidRPr="00E262FA">
        <w:rPr>
          <w:rStyle w:val="StyleUnderline"/>
        </w:rPr>
        <w:t xml:space="preserve"> like something </w:t>
      </w:r>
      <w:r w:rsidRPr="000E734E">
        <w:rPr>
          <w:rStyle w:val="StyleUnderline"/>
          <w:highlight w:val="green"/>
        </w:rPr>
        <w:t xml:space="preserve">worth taking </w:t>
      </w:r>
      <w:r w:rsidRPr="000E734E">
        <w:rPr>
          <w:rStyle w:val="Emphasis"/>
          <w:highlight w:val="green"/>
        </w:rPr>
        <w:t>very seriously</w:t>
      </w:r>
      <w:r w:rsidRPr="000E734E">
        <w:rPr>
          <w:rStyle w:val="StyleUnderline"/>
          <w:highlight w:val="green"/>
        </w:rPr>
        <w:t>.”</w:t>
      </w:r>
      <w:r>
        <w:rPr>
          <w:rStyle w:val="StyleUnderline"/>
        </w:rPr>
        <w:t xml:space="preserve"> </w:t>
      </w:r>
      <w:r w:rsidRPr="00056654">
        <w:rPr>
          <w:rStyle w:val="Emphasis"/>
        </w:rPr>
        <w:t>Ironically</w:t>
      </w:r>
      <w:r w:rsidRPr="00857929">
        <w:rPr>
          <w:sz w:val="14"/>
          <w:szCs w:val="16"/>
        </w:rPr>
        <w:t xml:space="preserve">, </w:t>
      </w:r>
      <w:r w:rsidRPr="00056654">
        <w:rPr>
          <w:rStyle w:val="StyleUnderline"/>
        </w:rPr>
        <w:t xml:space="preserve">the risk of this is probably </w:t>
      </w:r>
      <w:r w:rsidRPr="00056654">
        <w:rPr>
          <w:rStyle w:val="Emphasis"/>
        </w:rPr>
        <w:t>inversely proportional to the size of asteroid</w:t>
      </w:r>
      <w:r w:rsidRPr="00857929">
        <w:rPr>
          <w:sz w:val="14"/>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857929">
        <w:rPr>
          <w:sz w:val="14"/>
          <w:szCs w:val="16"/>
        </w:rPr>
        <w:t xml:space="preserve">, and have generated a media frenzy (assuming people didn’t brand it as “fake news”). </w:t>
      </w:r>
    </w:p>
    <w:p w14:paraId="766710B9" w14:textId="77777777" w:rsidR="00D07F21" w:rsidRPr="00CC55BF" w:rsidRDefault="00D07F21" w:rsidP="00D07F21">
      <w:pPr>
        <w:rPr>
          <w:sz w:val="12"/>
        </w:rPr>
      </w:pPr>
      <w:r w:rsidRPr="00CC55BF">
        <w:rPr>
          <w:sz w:val="12"/>
        </w:rPr>
        <w:t xml:space="preserve">were damaged, but amazingly nobody was killed. We’re </w:t>
      </w:r>
      <w:r w:rsidRPr="00BD594A">
        <w:rPr>
          <w:rStyle w:val="StyleUnderline"/>
        </w:rPr>
        <w:t>still trying to work out how often events like this happen</w:t>
      </w:r>
      <w:r w:rsidRPr="00CC55BF">
        <w:rPr>
          <w:sz w:val="12"/>
        </w:rPr>
        <w:t xml:space="preserve">. Our </w:t>
      </w:r>
      <w:r w:rsidRPr="00BD594A">
        <w:rPr>
          <w:rStyle w:val="StyleUnderline"/>
        </w:rPr>
        <w:t xml:space="preserve">information on the </w:t>
      </w:r>
      <w:r w:rsidRPr="000E734E">
        <w:rPr>
          <w:rStyle w:val="StyleUnderline"/>
          <w:highlight w:val="green"/>
        </w:rPr>
        <w:t>frequency</w:t>
      </w:r>
      <w:r w:rsidRPr="00BD594A">
        <w:rPr>
          <w:rStyle w:val="StyleUnderline"/>
        </w:rPr>
        <w:t xml:space="preserve"> of the larger impacts is pretty limited, so </w:t>
      </w:r>
      <w:r w:rsidRPr="000E734E">
        <w:rPr>
          <w:rStyle w:val="Emphasis"/>
          <w:highlight w:val="green"/>
        </w:rPr>
        <w:t>estimates</w:t>
      </w:r>
      <w:r w:rsidRPr="00BD594A">
        <w:rPr>
          <w:rStyle w:val="Emphasis"/>
        </w:rPr>
        <w:t xml:space="preserve"> </w:t>
      </w:r>
      <w:r w:rsidRPr="000E734E">
        <w:rPr>
          <w:rStyle w:val="Emphasis"/>
          <w:highlight w:val="green"/>
        </w:rPr>
        <w:t>can vary dramatically</w:t>
      </w:r>
      <w:r w:rsidRPr="00CC55BF">
        <w:rPr>
          <w:sz w:val="12"/>
        </w:rPr>
        <w:t xml:space="preserve">. Typically, people argue that Tunguska-sized impacts happen </w:t>
      </w:r>
      <w:hyperlink r:id="rId10" w:history="1">
        <w:r w:rsidRPr="00CC55BF">
          <w:rPr>
            <w:rStyle w:val="Hyperlink"/>
            <w:sz w:val="12"/>
          </w:rPr>
          <w:t>every few hundred years</w:t>
        </w:r>
      </w:hyperlink>
      <w:r w:rsidRPr="00CC55BF">
        <w:rPr>
          <w:sz w:val="12"/>
        </w:rPr>
        <w:t xml:space="preserve">, but that’s just based on a sample of one event. The truth is, we don’t really know. </w:t>
      </w:r>
      <w:r w:rsidRPr="00CC55BF">
        <w:rPr>
          <w:b/>
          <w:bCs/>
          <w:sz w:val="12"/>
        </w:rPr>
        <w:t xml:space="preserve">What can we do about it? </w:t>
      </w:r>
      <w:r w:rsidRPr="00CC55BF">
        <w:rPr>
          <w:sz w:val="12"/>
        </w:rPr>
        <w:t xml:space="preserve">Over the past couple of decades, a concerted effort has been made to search for potentially hazardous objects that pose a threat before they hit Earth. The result is the </w:t>
      </w:r>
      <w:hyperlink r:id="rId11" w:history="1">
        <w:r w:rsidRPr="00CC55BF">
          <w:rPr>
            <w:rStyle w:val="Hyperlink"/>
            <w:sz w:val="12"/>
          </w:rPr>
          <w:t>identification of thousands of near-Earth asteroids</w:t>
        </w:r>
      </w:hyperlink>
      <w:r w:rsidRPr="00CC55BF">
        <w:rPr>
          <w:sz w:val="12"/>
        </w:rPr>
        <w:t xml:space="preserve"> upwards of a few metres across. Once found, the orbits of those objects can be determined, and their paths </w:t>
      </w:r>
      <w:hyperlink r:id="rId12" w:history="1">
        <w:r w:rsidRPr="00CC55BF">
          <w:rPr>
            <w:rStyle w:val="Hyperlink"/>
            <w:sz w:val="12"/>
          </w:rPr>
          <w:t>predicted into the future</w:t>
        </w:r>
      </w:hyperlink>
      <w:r w:rsidRPr="00CC55BF">
        <w:rPr>
          <w:sz w:val="12"/>
        </w:rPr>
        <w:t xml:space="preserve">, to see whether an impact is possible or even likely. The </w:t>
      </w:r>
      <w:r w:rsidRPr="000E734E">
        <w:rPr>
          <w:rStyle w:val="StyleUnderline"/>
          <w:highlight w:val="green"/>
        </w:rPr>
        <w:t xml:space="preserve">longer we </w:t>
      </w:r>
      <w:r w:rsidRPr="001F516E">
        <w:rPr>
          <w:rStyle w:val="StyleUnderline"/>
        </w:rPr>
        <w:t xml:space="preserve">can </w:t>
      </w:r>
      <w:r w:rsidRPr="000E734E">
        <w:rPr>
          <w:rStyle w:val="StyleUnderline"/>
          <w:highlight w:val="green"/>
        </w:rPr>
        <w:t>observe</w:t>
      </w:r>
      <w:r w:rsidRPr="00BD594A">
        <w:rPr>
          <w:rStyle w:val="StyleUnderline"/>
        </w:rPr>
        <w:t xml:space="preserve"> a given object, the </w:t>
      </w:r>
      <w:r w:rsidRPr="000E734E">
        <w:rPr>
          <w:rStyle w:val="Emphasis"/>
          <w:highlight w:val="green"/>
        </w:rPr>
        <w:t>better</w:t>
      </w:r>
      <w:r w:rsidRPr="00BD594A">
        <w:rPr>
          <w:rStyle w:val="Emphasis"/>
        </w:rPr>
        <w:t xml:space="preserve"> that </w:t>
      </w:r>
      <w:r w:rsidRPr="000E734E">
        <w:rPr>
          <w:rStyle w:val="Emphasis"/>
          <w:highlight w:val="green"/>
        </w:rPr>
        <w:t>prediction becomes</w:t>
      </w:r>
      <w:r w:rsidRPr="00BD594A">
        <w:rPr>
          <w:rStyle w:val="Emphasis"/>
        </w:rPr>
        <w:t>.</w:t>
      </w:r>
      <w:r>
        <w:rPr>
          <w:rStyle w:val="StyleUnderline"/>
        </w:rPr>
        <w:t xml:space="preserve"> </w:t>
      </w:r>
      <w:r w:rsidRPr="00CC55BF">
        <w:rPr>
          <w:sz w:val="12"/>
        </w:rPr>
        <w:t xml:space="preserve">But as we saw with Chelyabinsk in 2013, and again in December, we’re not there yet. While the </w:t>
      </w:r>
      <w:r w:rsidRPr="000E734E">
        <w:rPr>
          <w:rStyle w:val="StyleUnderline"/>
          <w:highlight w:val="green"/>
        </w:rPr>
        <w:t>catalogue</w:t>
      </w:r>
      <w:r w:rsidRPr="00BD594A">
        <w:rPr>
          <w:rStyle w:val="StyleUnderline"/>
        </w:rPr>
        <w:t xml:space="preserve"> of potentially hazardous objects continues to grow, many </w:t>
      </w:r>
      <w:r w:rsidRPr="000E734E">
        <w:rPr>
          <w:rStyle w:val="StyleUnderline"/>
          <w:highlight w:val="green"/>
        </w:rPr>
        <w:t xml:space="preserve">still </w:t>
      </w:r>
      <w:r w:rsidRPr="000E734E">
        <w:rPr>
          <w:rStyle w:val="Emphasis"/>
          <w:highlight w:val="green"/>
        </w:rPr>
        <w:t>remain undetected</w:t>
      </w:r>
      <w:r w:rsidRPr="00BD594A">
        <w:rPr>
          <w:rStyle w:val="StyleUnderline"/>
        </w:rPr>
        <w:t xml:space="preserve">, </w:t>
      </w:r>
      <w:r w:rsidRPr="000E734E">
        <w:rPr>
          <w:rStyle w:val="Emphasis"/>
          <w:highlight w:val="green"/>
        </w:rPr>
        <w:t>waiting</w:t>
      </w:r>
      <w:r w:rsidRPr="00BD594A">
        <w:rPr>
          <w:rStyle w:val="Emphasis"/>
        </w:rPr>
        <w:t xml:space="preserve"> </w:t>
      </w:r>
      <w:r w:rsidRPr="000E734E">
        <w:rPr>
          <w:rStyle w:val="Emphasis"/>
          <w:highlight w:val="green"/>
        </w:rPr>
        <w:t>to catch</w:t>
      </w:r>
      <w:r w:rsidRPr="00BD594A">
        <w:rPr>
          <w:rStyle w:val="Emphasis"/>
        </w:rPr>
        <w:t xml:space="preserve"> us </w:t>
      </w:r>
      <w:r w:rsidRPr="000E734E">
        <w:rPr>
          <w:rStyle w:val="Emphasis"/>
          <w:highlight w:val="green"/>
        </w:rPr>
        <w:t>by surprise</w:t>
      </w:r>
      <w:r w:rsidRPr="00BD594A">
        <w:rPr>
          <w:rStyle w:val="StyleUnderline"/>
        </w:rPr>
        <w:t>.</w:t>
      </w:r>
      <w:r>
        <w:rPr>
          <w:rStyle w:val="StyleUnderline"/>
        </w:rPr>
        <w:t xml:space="preserve"> </w:t>
      </w:r>
      <w:r w:rsidRPr="00CC55BF">
        <w:rPr>
          <w:sz w:val="12"/>
        </w:rPr>
        <w:t xml:space="preserve">If we discover a collision is pending in the coming days, we can work out where and when the collision will happen. That happened for the first time in 2008 when astronomers discovered the tiny </w:t>
      </w:r>
      <w:hyperlink r:id="rId13" w:history="1">
        <w:r w:rsidRPr="00CC55BF">
          <w:rPr>
            <w:rStyle w:val="Hyperlink"/>
            <w:sz w:val="12"/>
          </w:rPr>
          <w:t>asteroid 2008 TC3</w:t>
        </w:r>
      </w:hyperlink>
      <w:r w:rsidRPr="00CC55BF">
        <w:rPr>
          <w:sz w:val="12"/>
        </w:rPr>
        <w:t xml:space="preserve">, 19 hours before it hit Earth’s atmosphere over northern Sudan. For impacts predicted with a longer lead time, it will be </w:t>
      </w:r>
      <w:r w:rsidRPr="00A11EBE">
        <w:rPr>
          <w:rStyle w:val="StyleUnderline"/>
        </w:rPr>
        <w:t>possible to work out whether the object is truly dangerous or would merely produce a spectacular but harmless fireball</w:t>
      </w:r>
      <w:r w:rsidRPr="00CC55BF">
        <w:rPr>
          <w:sz w:val="12"/>
        </w:rPr>
        <w:t xml:space="preserve"> (like 2008 TC3). For any objects that truly </w:t>
      </w:r>
      <w:r w:rsidRPr="00CC55BF">
        <w:rPr>
          <w:sz w:val="12"/>
        </w:rPr>
        <w:lastRenderedPageBreak/>
        <w:t xml:space="preserve">pose a threat, </w:t>
      </w:r>
      <w:r w:rsidRPr="00A11EBE">
        <w:rPr>
          <w:rStyle w:val="StyleUnderline"/>
        </w:rPr>
        <w:t xml:space="preserve">the </w:t>
      </w:r>
      <w:r w:rsidRPr="000E734E">
        <w:rPr>
          <w:rStyle w:val="Emphasis"/>
          <w:highlight w:val="green"/>
        </w:rPr>
        <w:t>race will be on to deflect</w:t>
      </w:r>
      <w:r w:rsidRPr="00A11EBE">
        <w:rPr>
          <w:rStyle w:val="Emphasis"/>
        </w:rPr>
        <w:t xml:space="preserve"> them</w:t>
      </w:r>
      <w:r w:rsidRPr="00A11EBE">
        <w:rPr>
          <w:rStyle w:val="StyleUnderline"/>
        </w:rPr>
        <w:t xml:space="preserve"> – to turn a hit into a miss</w:t>
      </w:r>
      <w:r w:rsidRPr="00CC55BF">
        <w:rPr>
          <w:sz w:val="12"/>
        </w:rPr>
        <w:t xml:space="preserve">. </w:t>
      </w:r>
      <w:r w:rsidRPr="00CC55BF">
        <w:rPr>
          <w:b/>
          <w:bCs/>
          <w:sz w:val="12"/>
        </w:rPr>
        <w:t xml:space="preserve">Searching the skies </w:t>
      </w:r>
      <w:r w:rsidRPr="00CC55BF">
        <w:rPr>
          <w:sz w:val="12"/>
        </w:rPr>
        <w:t xml:space="preserve">Before we can quantify the threat an object poses, we first need to know that the object is there. But </w:t>
      </w:r>
      <w:r w:rsidRPr="00A11EBE">
        <w:rPr>
          <w:rStyle w:val="StyleUnderline"/>
        </w:rPr>
        <w:t>finding asteroids is hard</w:t>
      </w:r>
      <w:r w:rsidRPr="00CC55BF">
        <w:rPr>
          <w:sz w:val="12"/>
        </w:rPr>
        <w:t xml:space="preserve">. Surveys scour the skies, </w:t>
      </w:r>
      <w:hyperlink r:id="rId14" w:history="1">
        <w:r w:rsidRPr="00CC55BF">
          <w:rPr>
            <w:rStyle w:val="Hyperlink"/>
            <w:sz w:val="12"/>
          </w:rPr>
          <w:t>looking for faint star-like points moving against the background stars</w:t>
        </w:r>
      </w:hyperlink>
      <w:r w:rsidRPr="00CC55BF">
        <w:rPr>
          <w:sz w:val="12"/>
        </w:rPr>
        <w:t xml:space="preserve">. A </w:t>
      </w:r>
      <w:r w:rsidRPr="00A11EBE">
        <w:rPr>
          <w:rStyle w:val="StyleUnderline"/>
        </w:rPr>
        <w:t>bigger asteroid will reflect more sunlight, and therefore appear brighter in the sky - at a given distance from Earth.</w:t>
      </w:r>
      <w:r>
        <w:rPr>
          <w:rStyle w:val="StyleUnderline"/>
        </w:rPr>
        <w:t xml:space="preserve"> </w:t>
      </w:r>
      <w:r w:rsidRPr="00A11EBE">
        <w:rPr>
          <w:rStyle w:val="StyleUnderline"/>
        </w:rPr>
        <w:t xml:space="preserve">As a result, the </w:t>
      </w:r>
      <w:r w:rsidRPr="000E734E">
        <w:rPr>
          <w:rStyle w:val="StyleUnderline"/>
          <w:highlight w:val="green"/>
        </w:rPr>
        <w:t>smaller the object</w:t>
      </w:r>
      <w:r w:rsidRPr="00A11EBE">
        <w:rPr>
          <w:rStyle w:val="StyleUnderline"/>
        </w:rPr>
        <w:t xml:space="preserve">, the </w:t>
      </w:r>
      <w:r w:rsidRPr="000E734E">
        <w:rPr>
          <w:rStyle w:val="Emphasis"/>
          <w:highlight w:val="green"/>
        </w:rPr>
        <w:t xml:space="preserve">closer it must be </w:t>
      </w:r>
      <w:r w:rsidRPr="001F516E">
        <w:rPr>
          <w:rStyle w:val="Emphasis"/>
        </w:rPr>
        <w:t>to Earth</w:t>
      </w:r>
      <w:r w:rsidRPr="00A11EBE">
        <w:rPr>
          <w:rStyle w:val="Emphasis"/>
        </w:rPr>
        <w:t xml:space="preserve"> before we can spot</w:t>
      </w:r>
      <w:r w:rsidRPr="00A11EBE">
        <w:rPr>
          <w:rStyle w:val="StyleUnderline"/>
        </w:rPr>
        <w:t xml:space="preserve"> it.</w:t>
      </w:r>
      <w:r>
        <w:rPr>
          <w:rStyle w:val="StyleUnderline"/>
        </w:rPr>
        <w:t xml:space="preserve"> </w:t>
      </w:r>
      <w:r w:rsidRPr="00CC55BF">
        <w:rPr>
          <w:sz w:val="12"/>
        </w:rPr>
        <w:t xml:space="preserve">Objects the size of the Chelyabinsk and Bering Sea events (about 20 and 10 metres diameter, respectively) are tiny. They can only be spotted when passing very close to our planet. The </w:t>
      </w:r>
      <w:r w:rsidRPr="00A11EBE">
        <w:rPr>
          <w:rStyle w:val="StyleUnderline"/>
        </w:rPr>
        <w:t xml:space="preserve">vast </w:t>
      </w:r>
      <w:r w:rsidRPr="001F516E">
        <w:rPr>
          <w:rStyle w:val="StyleUnderline"/>
        </w:rPr>
        <w:t xml:space="preserve">majority of the time </w:t>
      </w:r>
      <w:r w:rsidRPr="000E734E">
        <w:rPr>
          <w:rStyle w:val="StyleUnderline"/>
          <w:highlight w:val="green"/>
        </w:rPr>
        <w:t xml:space="preserve">they are </w:t>
      </w:r>
      <w:r w:rsidRPr="000E734E">
        <w:rPr>
          <w:rStyle w:val="Emphasis"/>
          <w:highlight w:val="green"/>
        </w:rPr>
        <w:t>simply undetectable</w:t>
      </w:r>
      <w:r w:rsidRPr="00CC55BF">
        <w:rPr>
          <w:rStyle w:val="StyleUnderline"/>
        </w:rPr>
        <w:t xml:space="preserve">. As a result, </w:t>
      </w:r>
      <w:r w:rsidRPr="001F516E">
        <w:rPr>
          <w:rStyle w:val="StyleUnderline"/>
        </w:rPr>
        <w:t xml:space="preserve">having </w:t>
      </w:r>
      <w:r w:rsidRPr="000E734E">
        <w:rPr>
          <w:rStyle w:val="StyleUnderline"/>
          <w:highlight w:val="green"/>
        </w:rPr>
        <w:t>impacts</w:t>
      </w:r>
      <w:r w:rsidRPr="00CC55BF">
        <w:rPr>
          <w:rStyle w:val="StyleUnderline"/>
        </w:rPr>
        <w:t xml:space="preserve"> like these </w:t>
      </w:r>
      <w:r w:rsidRPr="000E734E">
        <w:rPr>
          <w:rStyle w:val="StyleUnderline"/>
          <w:highlight w:val="green"/>
        </w:rPr>
        <w:t>come out of the blue</w:t>
      </w:r>
      <w:r w:rsidRPr="00CC55BF">
        <w:rPr>
          <w:rStyle w:val="StyleUnderline"/>
        </w:rPr>
        <w:t xml:space="preserve"> </w:t>
      </w:r>
      <w:r w:rsidRPr="001F516E">
        <w:rPr>
          <w:rStyle w:val="StyleUnderline"/>
        </w:rPr>
        <w:t>is really the norm, rather than the exception!</w:t>
      </w:r>
      <w:r w:rsidRPr="00CC55BF">
        <w:rPr>
          <w:rStyle w:val="StyleUnderline"/>
        </w:rPr>
        <w:t xml:space="preserve"> </w:t>
      </w:r>
      <w:r w:rsidRPr="00CC55BF">
        <w:rPr>
          <w:sz w:val="12"/>
        </w:rPr>
        <w:t>The Chelyabinsk impact is a great example. Moving on its orbit around the Sun, it approached us in the daylight sky - totally hidden in the Sun’s glare. For larger objects, which impact much less frequently but would do far more damage, it is fair to expect we would receive some warning</w:t>
      </w:r>
      <w:r w:rsidRPr="00CC55BF">
        <w:rPr>
          <w:rStyle w:val="StyleUnderline"/>
        </w:rPr>
        <w:t>.</w:t>
      </w:r>
      <w:r w:rsidRPr="00CC55BF">
        <w:rPr>
          <w:sz w:val="12"/>
        </w:rPr>
        <w:t xml:space="preserve"> </w:t>
      </w:r>
      <w:r w:rsidRPr="00CC55BF">
        <w:rPr>
          <w:b/>
          <w:bCs/>
          <w:sz w:val="12"/>
        </w:rPr>
        <w:t xml:space="preserve">Why not move the asteroid? </w:t>
      </w:r>
      <w:r w:rsidRPr="00CC55BF">
        <w:rPr>
          <w:sz w:val="12"/>
        </w:rPr>
        <w:t xml:space="preserve">While </w:t>
      </w:r>
      <w:r w:rsidRPr="00A11EBE">
        <w:rPr>
          <w:rStyle w:val="StyleUnderline"/>
        </w:rPr>
        <w:t xml:space="preserve">we </w:t>
      </w:r>
      <w:r w:rsidRPr="000E734E">
        <w:rPr>
          <w:rStyle w:val="StyleUnderline"/>
          <w:highlight w:val="green"/>
        </w:rPr>
        <w:t>need to keep searching</w:t>
      </w:r>
      <w:r w:rsidRPr="00A11EBE">
        <w:rPr>
          <w:rStyle w:val="StyleUnderline"/>
        </w:rPr>
        <w:t xml:space="preserve"> for threatening objects</w:t>
      </w:r>
      <w:r w:rsidRPr="00CC55BF">
        <w:rPr>
          <w:sz w:val="12"/>
        </w:rPr>
        <w:t xml:space="preserve">, there is another way we could protect ourselves. Missions such as </w:t>
      </w:r>
      <w:hyperlink r:id="rId15" w:history="1">
        <w:r w:rsidRPr="00CC55BF">
          <w:rPr>
            <w:rStyle w:val="Hyperlink"/>
            <w:sz w:val="12"/>
          </w:rPr>
          <w:t>Hayabusa</w:t>
        </w:r>
      </w:hyperlink>
      <w:r w:rsidRPr="00CC55BF">
        <w:rPr>
          <w:sz w:val="12"/>
        </w:rPr>
        <w:t xml:space="preserve">, </w:t>
      </w:r>
      <w:hyperlink r:id="rId16" w:history="1">
        <w:r w:rsidRPr="00CC55BF">
          <w:rPr>
            <w:rStyle w:val="Hyperlink"/>
            <w:sz w:val="12"/>
          </w:rPr>
          <w:t>Hayabusa 2</w:t>
        </w:r>
      </w:hyperlink>
      <w:r w:rsidRPr="00CC55BF">
        <w:rPr>
          <w:sz w:val="12"/>
        </w:rPr>
        <w:t xml:space="preserve"> and </w:t>
      </w:r>
      <w:hyperlink r:id="rId17" w:history="1">
        <w:r w:rsidRPr="00CC55BF">
          <w:rPr>
            <w:rStyle w:val="Hyperlink"/>
            <w:sz w:val="12"/>
          </w:rPr>
          <w:t>OSIRIS-REx</w:t>
        </w:r>
      </w:hyperlink>
      <w:r w:rsidRPr="00CC55BF">
        <w:rPr>
          <w:sz w:val="12"/>
        </w:rPr>
        <w:t xml:space="preserve"> have demonstrated the ability to travel to near-Earth asteroids, land on their surfaces, and move things around. From there, it is </w:t>
      </w:r>
      <w:r w:rsidRPr="001F516E">
        <w:rPr>
          <w:rStyle w:val="StyleUnderline"/>
        </w:rPr>
        <w:t xml:space="preserve">just a </w:t>
      </w:r>
      <w:r w:rsidRPr="001F516E">
        <w:rPr>
          <w:rStyle w:val="Emphasis"/>
        </w:rPr>
        <w:t>short hop to being able to deflect them</w:t>
      </w:r>
      <w:r w:rsidRPr="00CC55BF">
        <w:rPr>
          <w:sz w:val="12"/>
        </w:rPr>
        <w:t xml:space="preserve"> – to </w:t>
      </w:r>
      <w:r w:rsidRPr="00A11EBE">
        <w:rPr>
          <w:rStyle w:val="StyleUnderline"/>
        </w:rPr>
        <w:t>change a potential collision into a near-miss</w:t>
      </w:r>
      <w:r w:rsidRPr="00CC55BF">
        <w:rPr>
          <w:sz w:val="12"/>
        </w:rPr>
        <w:t xml:space="preserve">. Interestingly, ideas of asteroid deflection dovetail nicely with the </w:t>
      </w:r>
      <w:hyperlink r:id="rId18" w:history="1">
        <w:r w:rsidRPr="00CC55BF">
          <w:rPr>
            <w:rStyle w:val="Hyperlink"/>
            <w:sz w:val="12"/>
          </w:rPr>
          <w:t>possibility of asteroid mining</w:t>
        </w:r>
      </w:hyperlink>
      <w:r w:rsidRPr="00CC55BF">
        <w:rPr>
          <w:sz w:val="12"/>
        </w:rPr>
        <w:t>. The technology needed to extract material from an asteroid and send it back to Earth could equally be used to alter the orbit of that asteroid, moving it away from a potential collision with our planet. We’re not quite there yet, but for the first time in our history, we have the potential to truly control our own destiny.</w:t>
      </w:r>
    </w:p>
    <w:p w14:paraId="6AF9922C" w14:textId="77777777" w:rsidR="00D07F21" w:rsidRPr="00F92A07" w:rsidRDefault="00D07F21" w:rsidP="00D07F21">
      <w:pPr>
        <w:pStyle w:val="Heading4"/>
        <w:contextualSpacing/>
        <w:rPr>
          <w:rFonts w:cs="Arial"/>
          <w:u w:val="single"/>
        </w:rPr>
      </w:pPr>
      <w:r w:rsidRPr="00F92A07">
        <w:rPr>
          <w:rFonts w:cs="Arial"/>
        </w:rPr>
        <w:t xml:space="preserve">Yes asteroid miscalc – </w:t>
      </w:r>
      <w:r w:rsidRPr="00F92A07">
        <w:rPr>
          <w:rFonts w:cs="Arial"/>
          <w:u w:val="single"/>
        </w:rPr>
        <w:t>best studies</w:t>
      </w:r>
    </w:p>
    <w:p w14:paraId="0369A3B0" w14:textId="77777777" w:rsidR="00D07F21" w:rsidRPr="00F92A07" w:rsidRDefault="00D07F21" w:rsidP="00D07F21">
      <w:pPr>
        <w:contextualSpacing/>
        <w:rPr>
          <w:sz w:val="26"/>
          <w:szCs w:val="26"/>
        </w:rPr>
      </w:pPr>
      <w:r w:rsidRPr="00F92A07">
        <w:rPr>
          <w:rStyle w:val="Style13ptBold"/>
        </w:rPr>
        <w:t>Baum 18</w:t>
      </w:r>
      <w:r w:rsidRPr="00F92A07">
        <w:rPr>
          <w:sz w:val="26"/>
          <w:szCs w:val="26"/>
        </w:rPr>
        <w:t xml:space="preserve"> </w:t>
      </w:r>
      <w:r w:rsidRPr="00F92A07">
        <w:t>(</w:t>
      </w:r>
      <w:r w:rsidRPr="00F92A07">
        <w:rPr>
          <w:color w:val="000000" w:themeColor="text1"/>
          <w:shd w:val="clear" w:color="auto" w:fill="FFFFFF"/>
        </w:rPr>
        <w:t>Seth Baum is Executive Director of the Global Catastrophic Risk Institute</w:t>
      </w:r>
      <w:r w:rsidRPr="00F92A07">
        <w:t>, Uncertain Human Consequences in Asteroid Risk Analysis and the Global Catastrophe Threshold, July 28, https://papers.ssrn.com/sol3/papers.cfm?abstract_id=3218342&amp;download=yes)</w:t>
      </w:r>
    </w:p>
    <w:p w14:paraId="06B95A9A" w14:textId="77777777" w:rsidR="00D07F21" w:rsidRPr="00F92A07" w:rsidRDefault="00D07F21" w:rsidP="00D07F21">
      <w:pPr>
        <w:contextualSpacing/>
        <w:rPr>
          <w:rStyle w:val="Emphasis"/>
        </w:rPr>
      </w:pPr>
      <w:r w:rsidRPr="00F92A07">
        <w:rPr>
          <w:rStyle w:val="StyleUnderline"/>
        </w:rPr>
        <w:t xml:space="preserve">There is </w:t>
      </w:r>
      <w:r w:rsidRPr="000E734E">
        <w:rPr>
          <w:rStyle w:val="StyleUnderline"/>
          <w:highlight w:val="green"/>
        </w:rPr>
        <w:t>one important</w:t>
      </w:r>
      <w:r w:rsidRPr="00F92A07">
        <w:rPr>
          <w:rStyle w:val="StyleUnderline"/>
        </w:rPr>
        <w:t xml:space="preserve"> type of indirect </w:t>
      </w:r>
      <w:r w:rsidRPr="000E734E">
        <w:rPr>
          <w:rStyle w:val="StyleUnderline"/>
          <w:highlight w:val="green"/>
        </w:rPr>
        <w:t>effect</w:t>
      </w:r>
      <w:r w:rsidRPr="00F92A07">
        <w:rPr>
          <w:rStyle w:val="StyleUnderline"/>
        </w:rPr>
        <w:t xml:space="preserve"> that has received some attention in the broader asteroid literature, though </w:t>
      </w:r>
      <w:r w:rsidRPr="000E734E">
        <w:rPr>
          <w:rStyle w:val="StyleUnderline"/>
          <w:highlight w:val="green"/>
        </w:rPr>
        <w:t>not in</w:t>
      </w:r>
      <w:r w:rsidRPr="00F92A07">
        <w:rPr>
          <w:rStyle w:val="StyleUnderline"/>
        </w:rPr>
        <w:t xml:space="preserve"> any </w:t>
      </w:r>
      <w:r w:rsidRPr="000E734E">
        <w:rPr>
          <w:rStyle w:val="StyleUnderline"/>
          <w:highlight w:val="green"/>
        </w:rPr>
        <w:t>risk analysis</w:t>
      </w:r>
      <w:r w:rsidRPr="00F92A07">
        <w:rPr>
          <w:rStyle w:val="StyleUnderline"/>
        </w:rPr>
        <w:t xml:space="preserve">. That is the prospect of an </w:t>
      </w:r>
      <w:r w:rsidRPr="000E734E">
        <w:rPr>
          <w:rStyle w:val="StyleUnderline"/>
          <w:highlight w:val="green"/>
        </w:rPr>
        <w:t>asteroid</w:t>
      </w:r>
      <w:r w:rsidRPr="00F92A07">
        <w:rPr>
          <w:rStyle w:val="StyleUnderline"/>
        </w:rPr>
        <w:t xml:space="preserve"> explosion being </w:t>
      </w:r>
      <w:r w:rsidRPr="000E734E">
        <w:rPr>
          <w:rStyle w:val="Emphasis"/>
          <w:highlight w:val="green"/>
        </w:rPr>
        <w:t>misinterpreted as</w:t>
      </w:r>
      <w:r w:rsidRPr="00F92A07">
        <w:rPr>
          <w:rStyle w:val="Emphasis"/>
        </w:rPr>
        <w:t xml:space="preserve"> a hostile </w:t>
      </w:r>
      <w:r w:rsidRPr="000E734E">
        <w:rPr>
          <w:rStyle w:val="Emphasis"/>
          <w:highlight w:val="green"/>
        </w:rPr>
        <w:t>attack</w:t>
      </w:r>
      <w:r w:rsidRPr="00F92A07">
        <w:rPr>
          <w:rStyle w:val="StyleUnderline"/>
        </w:rPr>
        <w:t xml:space="preserve"> with human-made explosives, thereby </w:t>
      </w:r>
      <w:r w:rsidRPr="000E734E">
        <w:rPr>
          <w:rStyle w:val="StyleUnderline"/>
          <w:highlight w:val="green"/>
        </w:rPr>
        <w:t>triggering</w:t>
      </w:r>
      <w:r w:rsidRPr="00F92A07">
        <w:rPr>
          <w:rStyle w:val="StyleUnderline"/>
        </w:rPr>
        <w:t xml:space="preserve"> violent </w:t>
      </w:r>
      <w:r w:rsidRPr="000E734E">
        <w:rPr>
          <w:rStyle w:val="StyleUnderline"/>
          <w:highlight w:val="green"/>
        </w:rPr>
        <w:t>conflict</w:t>
      </w:r>
      <w:r w:rsidRPr="00F92A07">
        <w:rPr>
          <w:sz w:val="16"/>
        </w:rPr>
        <w:t xml:space="preserve"> (Morrison 1992, p.9; NRC 2010, p.26). Were such an event to occur, the </w:t>
      </w:r>
      <w:r w:rsidRPr="000E734E">
        <w:rPr>
          <w:rStyle w:val="Emphasis"/>
          <w:highlight w:val="green"/>
        </w:rPr>
        <w:t>secondary effects</w:t>
      </w:r>
      <w:r w:rsidRPr="00F92A07">
        <w:rPr>
          <w:rStyle w:val="Emphasis"/>
        </w:rPr>
        <w:t xml:space="preserve"> could be much more </w:t>
      </w:r>
      <w:r w:rsidRPr="000E734E">
        <w:rPr>
          <w:rStyle w:val="Emphasis"/>
          <w:highlight w:val="green"/>
        </w:rPr>
        <w:t>severe</w:t>
      </w:r>
      <w:r w:rsidRPr="00F92A07">
        <w:rPr>
          <w:rStyle w:val="Emphasis"/>
        </w:rPr>
        <w:t xml:space="preserve"> than the direct effects.</w:t>
      </w:r>
    </w:p>
    <w:p w14:paraId="0FD57A40" w14:textId="77777777" w:rsidR="00D07F21" w:rsidRPr="00F92A07" w:rsidRDefault="00D07F21" w:rsidP="00D07F21">
      <w:pPr>
        <w:contextualSpacing/>
        <w:rPr>
          <w:sz w:val="16"/>
        </w:rPr>
      </w:pPr>
      <w:r w:rsidRPr="00F92A07">
        <w:rPr>
          <w:sz w:val="16"/>
        </w:rPr>
        <w:t xml:space="preserve">Remarkably, </w:t>
      </w:r>
      <w:r w:rsidRPr="00F92A07">
        <w:rPr>
          <w:rStyle w:val="StyleUnderline"/>
        </w:rPr>
        <w:t xml:space="preserve">there is </w:t>
      </w:r>
      <w:r w:rsidRPr="000E734E">
        <w:rPr>
          <w:rStyle w:val="StyleUnderline"/>
          <w:highlight w:val="green"/>
        </w:rPr>
        <w:t>precedent for</w:t>
      </w:r>
      <w:r w:rsidRPr="00F92A07">
        <w:rPr>
          <w:rStyle w:val="StyleUnderline"/>
        </w:rPr>
        <w:t xml:space="preserve"> the </w:t>
      </w:r>
      <w:r w:rsidRPr="000E734E">
        <w:rPr>
          <w:rStyle w:val="StyleUnderline"/>
          <w:highlight w:val="green"/>
        </w:rPr>
        <w:t>concern</w:t>
      </w:r>
      <w:r w:rsidRPr="00F92A07">
        <w:rPr>
          <w:rStyle w:val="StyleUnderline"/>
        </w:rPr>
        <w:t xml:space="preserve"> of asteroid collision triggering conflict </w:t>
      </w:r>
      <w:r w:rsidRPr="000E734E">
        <w:rPr>
          <w:rStyle w:val="StyleUnderline"/>
          <w:highlight w:val="green"/>
        </w:rPr>
        <w:t>via</w:t>
      </w:r>
      <w:r w:rsidRPr="00F92A07">
        <w:rPr>
          <w:rStyle w:val="StyleUnderline"/>
        </w:rPr>
        <w:t xml:space="preserve"> the 2013 </w:t>
      </w:r>
      <w:r w:rsidRPr="000E734E">
        <w:rPr>
          <w:rStyle w:val="StyleUnderline"/>
          <w:highlight w:val="green"/>
        </w:rPr>
        <w:t>Chelyabinsk</w:t>
      </w:r>
      <w:r w:rsidRPr="00F92A07">
        <w:rPr>
          <w:rStyle w:val="StyleUnderline"/>
        </w:rPr>
        <w:t xml:space="preserve"> event</w:t>
      </w:r>
      <w:r w:rsidRPr="00F92A07">
        <w:rPr>
          <w:sz w:val="16"/>
        </w:rPr>
        <w:t>. Harris et al. (2015, p.838) explain:</w:t>
      </w:r>
    </w:p>
    <w:p w14:paraId="0BBF947D" w14:textId="77777777" w:rsidR="00D07F21" w:rsidRPr="00F92A07" w:rsidRDefault="00D07F21" w:rsidP="00D07F21">
      <w:pPr>
        <w:contextualSpacing/>
        <w:rPr>
          <w:rStyle w:val="Emphasis"/>
        </w:rPr>
      </w:pPr>
      <w:r w:rsidRPr="000E734E">
        <w:rPr>
          <w:rStyle w:val="StyleUnderline"/>
          <w:highlight w:val="green"/>
        </w:rPr>
        <w:t>If it had been cloudy</w:t>
      </w:r>
      <w:r w:rsidRPr="00F92A07">
        <w:rPr>
          <w:rStyle w:val="StyleUnderline"/>
        </w:rPr>
        <w:t xml:space="preserve"> in Chelyabinsk that morning, it may not have been immediately apparent to locals or outsiders that this was a cosmic airburst. The bright flash and huge blast, followed by the sound of heavy artillery, and parts of the city shrouded in dark smoke, </w:t>
      </w:r>
      <w:r w:rsidRPr="000E734E">
        <w:rPr>
          <w:rStyle w:val="StyleUnderline"/>
          <w:highlight w:val="green"/>
        </w:rPr>
        <w:t>could have been misperceived as</w:t>
      </w:r>
      <w:r w:rsidRPr="00F92A07">
        <w:rPr>
          <w:rStyle w:val="StyleUnderline"/>
        </w:rPr>
        <w:t xml:space="preserve"> </w:t>
      </w:r>
      <w:r w:rsidRPr="00F92A07">
        <w:rPr>
          <w:rStyle w:val="Emphasis"/>
        </w:rPr>
        <w:t xml:space="preserve">an act of </w:t>
      </w:r>
      <w:r w:rsidRPr="000E734E">
        <w:rPr>
          <w:rStyle w:val="Emphasis"/>
          <w:highlight w:val="green"/>
        </w:rPr>
        <w:t>aggression</w:t>
      </w:r>
      <w:r w:rsidRPr="00F92A07">
        <w:t xml:space="preserve">. </w:t>
      </w:r>
      <w:r w:rsidRPr="00F92A07">
        <w:rPr>
          <w:rStyle w:val="StyleUnderline"/>
        </w:rPr>
        <w:t xml:space="preserve">Snezhinsk, to the north, is the Russian equivalent of Lawrence Livermore National Laboratory in the U.S., and the region is of nuclear strategic importance. Russia, unlike its neighbor Kazakhstan in the direction from which the asteroid came, is still a nuclear-armed state. It is hard to know what would happen in the heat of the moment when </w:t>
      </w:r>
      <w:r w:rsidRPr="000E734E">
        <w:rPr>
          <w:rStyle w:val="StyleUnderline"/>
          <w:highlight w:val="green"/>
        </w:rPr>
        <w:t xml:space="preserve">there is </w:t>
      </w:r>
      <w:r w:rsidRPr="000E734E">
        <w:rPr>
          <w:rStyle w:val="Emphasis"/>
          <w:highlight w:val="green"/>
        </w:rPr>
        <w:t>great uncertainty</w:t>
      </w:r>
      <w:r w:rsidRPr="00F92A07">
        <w:rPr>
          <w:rStyle w:val="Emphasis"/>
        </w:rPr>
        <w:t xml:space="preserve"> about the cause of a half-megaton explosion over a Russian city.</w:t>
      </w:r>
    </w:p>
    <w:p w14:paraId="4FB02B78" w14:textId="77777777" w:rsidR="00D07F21" w:rsidRPr="004A66B9" w:rsidRDefault="00D07F21" w:rsidP="00D07F21">
      <w:pPr>
        <w:contextualSpacing/>
        <w:rPr>
          <w:u w:val="single"/>
        </w:rPr>
      </w:pPr>
      <w:r w:rsidRPr="000E734E">
        <w:rPr>
          <w:rStyle w:val="StyleUnderline"/>
          <w:highlight w:val="green"/>
        </w:rPr>
        <w:t>Could such</w:t>
      </w:r>
      <w:r w:rsidRPr="00F92A07">
        <w:rPr>
          <w:rStyle w:val="StyleUnderline"/>
        </w:rPr>
        <w:t xml:space="preserve"> an event </w:t>
      </w:r>
      <w:r w:rsidRPr="000E734E">
        <w:rPr>
          <w:rStyle w:val="StyleUnderline"/>
          <w:highlight w:val="green"/>
        </w:rPr>
        <w:t>lead to conflict</w:t>
      </w:r>
      <w:r w:rsidRPr="00F92A07">
        <w:rPr>
          <w:rStyle w:val="StyleUnderline"/>
        </w:rPr>
        <w:t xml:space="preserve">, even nuclear war? </w:t>
      </w:r>
      <w:r w:rsidRPr="000E734E">
        <w:rPr>
          <w:rStyle w:val="StyleUnderline"/>
          <w:highlight w:val="green"/>
        </w:rPr>
        <w:t>A careful study of</w:t>
      </w:r>
      <w:r w:rsidRPr="00F92A07">
        <w:rPr>
          <w:rStyle w:val="StyleUnderline"/>
        </w:rPr>
        <w:t xml:space="preserve"> the history of </w:t>
      </w:r>
      <w:r w:rsidRPr="000E734E">
        <w:rPr>
          <w:rStyle w:val="StyleUnderline"/>
          <w:highlight w:val="green"/>
        </w:rPr>
        <w:t xml:space="preserve">nuclear war suggests </w:t>
      </w:r>
      <w:r w:rsidRPr="008C3FEB">
        <w:rPr>
          <w:rStyle w:val="StyleUnderline"/>
        </w:rPr>
        <w:t xml:space="preserve">that </w:t>
      </w:r>
      <w:r w:rsidRPr="000E734E">
        <w:rPr>
          <w:rStyle w:val="Emphasis"/>
          <w:highlight w:val="green"/>
        </w:rPr>
        <w:t>yes</w:t>
      </w:r>
      <w:r w:rsidRPr="00F92A07">
        <w:rPr>
          <w:rStyle w:val="StyleUnderline"/>
        </w:rPr>
        <w:t>,</w:t>
      </w:r>
      <w:r w:rsidRPr="00F92A07">
        <w:rPr>
          <w:sz w:val="16"/>
        </w:rPr>
        <w:t xml:space="preserve"> this is a possibility. </w:t>
      </w:r>
      <w:r w:rsidRPr="00F92A07">
        <w:rPr>
          <w:rStyle w:val="StyleUnderline"/>
        </w:rPr>
        <w:t xml:space="preserve">In the decades since nuclear weapons were first developed, there have been </w:t>
      </w:r>
      <w:r w:rsidRPr="000E734E">
        <w:rPr>
          <w:rStyle w:val="StyleUnderline"/>
          <w:highlight w:val="green"/>
        </w:rPr>
        <w:t>several</w:t>
      </w:r>
      <w:r w:rsidRPr="00F92A07">
        <w:rPr>
          <w:rStyle w:val="StyleUnderline"/>
        </w:rPr>
        <w:t xml:space="preserve"> </w:t>
      </w:r>
      <w:r w:rsidRPr="008C3FEB">
        <w:rPr>
          <w:rStyle w:val="StyleUnderline"/>
        </w:rPr>
        <w:t>incidents</w:t>
      </w:r>
      <w:r w:rsidRPr="00F92A07">
        <w:rPr>
          <w:rStyle w:val="StyleUnderline"/>
        </w:rPr>
        <w:t xml:space="preserve"> in which </w:t>
      </w:r>
      <w:r w:rsidRPr="000E734E">
        <w:rPr>
          <w:rStyle w:val="StyleUnderline"/>
          <w:highlight w:val="green"/>
        </w:rPr>
        <w:t>non-military events</w:t>
      </w:r>
      <w:r w:rsidRPr="00F92A07">
        <w:rPr>
          <w:rStyle w:val="StyleUnderline"/>
        </w:rPr>
        <w:t xml:space="preserve"> were </w:t>
      </w:r>
      <w:r w:rsidRPr="000E734E">
        <w:rPr>
          <w:rStyle w:val="StyleUnderline"/>
          <w:highlight w:val="green"/>
        </w:rPr>
        <w:t>misinterpreted</w:t>
      </w:r>
      <w:r w:rsidRPr="00F92A07">
        <w:rPr>
          <w:rStyle w:val="StyleUnderline"/>
        </w:rPr>
        <w:t xml:space="preserve"> as a possible nuclear attack, </w:t>
      </w:r>
      <w:r w:rsidRPr="000E734E">
        <w:rPr>
          <w:rStyle w:val="StyleUnderline"/>
          <w:highlight w:val="green"/>
        </w:rPr>
        <w:t>initiating</w:t>
      </w:r>
      <w:r w:rsidRPr="00F92A07">
        <w:rPr>
          <w:rStyle w:val="StyleUnderline"/>
        </w:rPr>
        <w:t xml:space="preserve"> nuclear weapon </w:t>
      </w:r>
      <w:r w:rsidRPr="000E734E">
        <w:rPr>
          <w:rStyle w:val="StyleUnderline"/>
          <w:highlight w:val="green"/>
        </w:rPr>
        <w:t xml:space="preserve">launch </w:t>
      </w:r>
      <w:r w:rsidRPr="008C3FEB">
        <w:rPr>
          <w:rStyle w:val="StyleUnderline"/>
        </w:rPr>
        <w:t xml:space="preserve">decision </w:t>
      </w:r>
      <w:r w:rsidRPr="000E734E">
        <w:rPr>
          <w:rStyle w:val="StyleUnderline"/>
          <w:highlight w:val="green"/>
        </w:rPr>
        <w:t>procedures</w:t>
      </w:r>
      <w:r w:rsidRPr="00F92A07">
        <w:rPr>
          <w:sz w:val="16"/>
        </w:rPr>
        <w:t xml:space="preserve">. These events include a moonrise, an ill-timed passage of a satellite, an unusual reflection of sunlight off clouds, and the launch of a scientific weather rocket (Baum et al. 2018). How close these incidents came to actual nuclear war is a matter of historical debate (Lewis et al. 2014; Tertrais 2017). Regardless, </w:t>
      </w:r>
      <w:r w:rsidRPr="00F92A07">
        <w:rPr>
          <w:rStyle w:val="StyleUnderline"/>
        </w:rPr>
        <w:t xml:space="preserve">if these seemingly </w:t>
      </w:r>
      <w:r w:rsidRPr="000E734E">
        <w:rPr>
          <w:rStyle w:val="StyleUnderline"/>
          <w:highlight w:val="green"/>
        </w:rPr>
        <w:t>innocuous events</w:t>
      </w:r>
      <w:r w:rsidRPr="00F92A07">
        <w:rPr>
          <w:rStyle w:val="StyleUnderline"/>
        </w:rPr>
        <w:t xml:space="preserve"> can </w:t>
      </w:r>
      <w:r w:rsidRPr="000E734E">
        <w:rPr>
          <w:rStyle w:val="StyleUnderline"/>
          <w:highlight w:val="green"/>
        </w:rPr>
        <w:t>get</w:t>
      </w:r>
      <w:r w:rsidRPr="00F92A07">
        <w:rPr>
          <w:rStyle w:val="StyleUnderline"/>
        </w:rPr>
        <w:t xml:space="preserve"> at least </w:t>
      </w:r>
      <w:r w:rsidRPr="000E734E">
        <w:rPr>
          <w:rStyle w:val="StyleUnderline"/>
          <w:highlight w:val="green"/>
        </w:rPr>
        <w:t>partway</w:t>
      </w:r>
      <w:r w:rsidRPr="00F92A07">
        <w:rPr>
          <w:rStyle w:val="StyleUnderline"/>
        </w:rPr>
        <w:t xml:space="preserve"> to nuclear war, then </w:t>
      </w:r>
      <w:r w:rsidRPr="000E734E">
        <w:rPr>
          <w:rStyle w:val="StyleUnderline"/>
          <w:highlight w:val="green"/>
        </w:rPr>
        <w:t>it is not unreasonable</w:t>
      </w:r>
      <w:r w:rsidRPr="00F92A07">
        <w:rPr>
          <w:rStyle w:val="StyleUnderline"/>
        </w:rPr>
        <w:t xml:space="preserve"> to believe that </w:t>
      </w:r>
      <w:r w:rsidRPr="000E734E">
        <w:rPr>
          <w:rStyle w:val="StyleUnderline"/>
          <w:highlight w:val="green"/>
        </w:rPr>
        <w:t>an asteroid</w:t>
      </w:r>
      <w:r w:rsidRPr="00F92A07">
        <w:rPr>
          <w:rStyle w:val="StyleUnderline"/>
        </w:rPr>
        <w:t xml:space="preserve"> explosion </w:t>
      </w:r>
      <w:r w:rsidRPr="000E734E">
        <w:rPr>
          <w:rStyle w:val="StyleUnderline"/>
          <w:highlight w:val="green"/>
        </w:rPr>
        <w:t>could get all the way.</w:t>
      </w:r>
    </w:p>
    <w:p w14:paraId="34806CF1" w14:textId="77777777" w:rsidR="00D07F21" w:rsidRPr="00A342A1" w:rsidRDefault="00D07F21" w:rsidP="00D07F21">
      <w:pPr>
        <w:pStyle w:val="Heading4"/>
      </w:pPr>
      <w:r>
        <w:t xml:space="preserve">The </w:t>
      </w:r>
      <w:r>
        <w:rPr>
          <w:u w:val="single"/>
        </w:rPr>
        <w:t>mining itself</w:t>
      </w:r>
      <w:r>
        <w:t xml:space="preserve"> increases the risk of asteroid collisions </w:t>
      </w:r>
    </w:p>
    <w:p w14:paraId="3DE024EE" w14:textId="77777777" w:rsidR="00D07F21" w:rsidRPr="008E230D" w:rsidRDefault="00D07F21" w:rsidP="00D07F21">
      <w:pPr>
        <w:rPr>
          <w:sz w:val="16"/>
        </w:rPr>
      </w:pPr>
      <w:r w:rsidRPr="008E230D">
        <w:rPr>
          <w:rStyle w:val="Style13ptBold"/>
        </w:rPr>
        <w:t>Byers and Boley 19</w:t>
      </w:r>
      <w:r w:rsidRPr="008E230D">
        <w:rPr>
          <w:sz w:val="16"/>
        </w:rPr>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p>
    <w:p w14:paraId="5AF58DF5" w14:textId="77777777" w:rsidR="00D07F21" w:rsidRPr="001E7BEB" w:rsidRDefault="00D07F21" w:rsidP="00D07F21">
      <w:pPr>
        <w:rPr>
          <w:rStyle w:val="StyleUnderline"/>
        </w:rPr>
      </w:pPr>
      <w:r w:rsidRPr="000E734E">
        <w:rPr>
          <w:highlight w:val="green"/>
          <w:u w:val="single"/>
        </w:rPr>
        <w:t>Beyond</w:t>
      </w:r>
      <w:r w:rsidRPr="0090528A">
        <w:rPr>
          <w:u w:val="single"/>
        </w:rPr>
        <w:t xml:space="preserve"> the </w:t>
      </w:r>
      <w:r w:rsidRPr="000E734E">
        <w:rPr>
          <w:highlight w:val="green"/>
          <w:u w:val="single"/>
        </w:rPr>
        <w:t xml:space="preserve">battle over resource </w:t>
      </w:r>
      <w:r w:rsidRPr="001E7BEB">
        <w:rPr>
          <w:u w:val="single"/>
        </w:rPr>
        <w:t xml:space="preserve">extraction </w:t>
      </w:r>
      <w:r w:rsidRPr="000E734E">
        <w:rPr>
          <w:highlight w:val="green"/>
          <w:u w:val="single"/>
        </w:rPr>
        <w:t>lies a</w:t>
      </w:r>
      <w:r w:rsidRPr="0090528A">
        <w:rPr>
          <w:u w:val="single"/>
        </w:rPr>
        <w:t xml:space="preserve"> more </w:t>
      </w:r>
      <w:r w:rsidRPr="000E734E">
        <w:rPr>
          <w:rStyle w:val="Emphasis"/>
          <w:highlight w:val="green"/>
        </w:rPr>
        <w:t>existential threat</w:t>
      </w:r>
      <w:r w:rsidRPr="0090528A">
        <w:rPr>
          <w:sz w:val="16"/>
        </w:rPr>
        <w:t xml:space="preserve">: the act of </w:t>
      </w:r>
      <w:r w:rsidRPr="000E734E">
        <w:rPr>
          <w:rStyle w:val="Emphasis"/>
          <w:highlight w:val="green"/>
        </w:rPr>
        <w:t>removing</w:t>
      </w:r>
      <w:r w:rsidRPr="0090528A">
        <w:rPr>
          <w:u w:val="single"/>
        </w:rPr>
        <w:t xml:space="preserve"> large quantities of </w:t>
      </w:r>
      <w:r w:rsidRPr="000E734E">
        <w:rPr>
          <w:rStyle w:val="Emphasis"/>
          <w:highlight w:val="green"/>
        </w:rPr>
        <w:t xml:space="preserve">mass </w:t>
      </w:r>
      <w:r w:rsidRPr="001E7BEB">
        <w:rPr>
          <w:rStyle w:val="Emphasis"/>
        </w:rPr>
        <w:t>from an asteroid</w:t>
      </w:r>
      <w:r w:rsidRPr="001E7BEB">
        <w:rPr>
          <w:u w:val="single"/>
        </w:rPr>
        <w:t xml:space="preserve"> </w:t>
      </w:r>
      <w:r w:rsidRPr="000E734E">
        <w:rPr>
          <w:highlight w:val="green"/>
          <w:u w:val="single"/>
        </w:rPr>
        <w:t xml:space="preserve">could </w:t>
      </w:r>
      <w:r w:rsidRPr="000E734E">
        <w:rPr>
          <w:rStyle w:val="Emphasis"/>
          <w:highlight w:val="green"/>
        </w:rPr>
        <w:t>change</w:t>
      </w:r>
      <w:r w:rsidRPr="000E734E">
        <w:rPr>
          <w:highlight w:val="green"/>
          <w:u w:val="single"/>
        </w:rPr>
        <w:t xml:space="preserve"> its </w:t>
      </w:r>
      <w:r w:rsidRPr="000E734E">
        <w:rPr>
          <w:rStyle w:val="Emphasis"/>
          <w:highlight w:val="green"/>
        </w:rPr>
        <w:t>trajectory</w:t>
      </w:r>
      <w:r w:rsidRPr="0090528A">
        <w:rPr>
          <w:sz w:val="16"/>
        </w:rPr>
        <w:t xml:space="preserve">, potentially </w:t>
      </w:r>
      <w:r w:rsidRPr="000E734E">
        <w:rPr>
          <w:highlight w:val="green"/>
          <w:u w:val="single"/>
        </w:rPr>
        <w:t xml:space="preserve">leading to a </w:t>
      </w:r>
      <w:r w:rsidRPr="001E7BEB">
        <w:rPr>
          <w:rStyle w:val="Emphasis"/>
        </w:rPr>
        <w:t xml:space="preserve">human-caused </w:t>
      </w:r>
      <w:r w:rsidRPr="000E734E">
        <w:rPr>
          <w:rStyle w:val="Emphasis"/>
          <w:highlight w:val="green"/>
        </w:rPr>
        <w:t>Earth impact</w:t>
      </w:r>
      <w:r w:rsidRPr="0090528A">
        <w:rPr>
          <w:sz w:val="16"/>
        </w:rPr>
        <w:t xml:space="preserve">. For this reason, </w:t>
      </w:r>
      <w:r w:rsidRPr="000E734E">
        <w:rPr>
          <w:highlight w:val="green"/>
          <w:u w:val="single"/>
        </w:rPr>
        <w:t xml:space="preserve">any </w:t>
      </w:r>
      <w:r w:rsidRPr="001E7BEB">
        <w:rPr>
          <w:u w:val="single"/>
        </w:rPr>
        <w:t xml:space="preserve">asteroid </w:t>
      </w:r>
      <w:r w:rsidRPr="000E734E">
        <w:rPr>
          <w:highlight w:val="green"/>
          <w:u w:val="single"/>
        </w:rPr>
        <w:t>mining will have to be</w:t>
      </w:r>
      <w:r w:rsidRPr="0090528A">
        <w:rPr>
          <w:u w:val="single"/>
        </w:rPr>
        <w:t xml:space="preserve"> fully informed </w:t>
      </w:r>
      <w:r w:rsidRPr="0090528A">
        <w:rPr>
          <w:u w:val="single"/>
        </w:rPr>
        <w:lastRenderedPageBreak/>
        <w:t xml:space="preserve">by astrodynamics, and </w:t>
      </w:r>
      <w:r w:rsidRPr="000E734E">
        <w:rPr>
          <w:rStyle w:val="Emphasis"/>
          <w:highlight w:val="green"/>
        </w:rPr>
        <w:t>closely regulated</w:t>
      </w:r>
      <w:r w:rsidRPr="000E734E">
        <w:rPr>
          <w:highlight w:val="green"/>
          <w:u w:val="single"/>
        </w:rPr>
        <w:t xml:space="preserve"> under </w:t>
      </w:r>
      <w:r w:rsidRPr="000E734E">
        <w:rPr>
          <w:rStyle w:val="Emphasis"/>
          <w:highlight w:val="green"/>
        </w:rPr>
        <w:t>international rules</w:t>
      </w:r>
      <w:r w:rsidRPr="0090528A">
        <w:rPr>
          <w:sz w:val="16"/>
        </w:rPr>
        <w:t xml:space="preserve">. And while the U.S., Luxembourg and Russia might regulate asteroid-mining companies closely with the involvement of planetary scientists, </w:t>
      </w:r>
      <w:r w:rsidRPr="000E734E">
        <w:rPr>
          <w:highlight w:val="green"/>
          <w:u w:val="single"/>
        </w:rPr>
        <w:t>what would happen if a</w:t>
      </w:r>
      <w:r w:rsidRPr="0090528A">
        <w:rPr>
          <w:u w:val="single"/>
        </w:rPr>
        <w:t xml:space="preserve"> mining </w:t>
      </w:r>
      <w:r w:rsidRPr="000E734E">
        <w:rPr>
          <w:highlight w:val="green"/>
          <w:u w:val="single"/>
        </w:rPr>
        <w:t xml:space="preserve">company </w:t>
      </w:r>
      <w:r w:rsidRPr="00637177">
        <w:rPr>
          <w:u w:val="single"/>
        </w:rPr>
        <w:t xml:space="preserve">were to </w:t>
      </w:r>
      <w:r w:rsidRPr="000E734E">
        <w:rPr>
          <w:highlight w:val="green"/>
          <w:u w:val="single"/>
        </w:rPr>
        <w:t xml:space="preserve">incorporate </w:t>
      </w:r>
      <w:r w:rsidRPr="001E7BEB">
        <w:rPr>
          <w:u w:val="single"/>
        </w:rPr>
        <w:t xml:space="preserve">a </w:t>
      </w:r>
      <w:r w:rsidRPr="000E734E">
        <w:rPr>
          <w:highlight w:val="green"/>
          <w:u w:val="single"/>
        </w:rPr>
        <w:t>“</w:t>
      </w:r>
      <w:r w:rsidRPr="000E734E">
        <w:rPr>
          <w:rStyle w:val="Emphasis"/>
          <w:highlight w:val="green"/>
        </w:rPr>
        <w:t xml:space="preserve">flag of convenience </w:t>
      </w:r>
      <w:r w:rsidRPr="001E7BEB">
        <w:rPr>
          <w:rStyle w:val="Emphasis"/>
        </w:rPr>
        <w:t>state</w:t>
      </w:r>
      <w:r w:rsidRPr="001E7BEB">
        <w:rPr>
          <w:u w:val="single"/>
        </w:rPr>
        <w:t xml:space="preserve">” such as </w:t>
      </w:r>
      <w:r w:rsidRPr="001E7BEB">
        <w:rPr>
          <w:rStyle w:val="Emphasis"/>
        </w:rPr>
        <w:t>Panama</w:t>
      </w:r>
      <w:r w:rsidRPr="001E7BEB">
        <w:rPr>
          <w:u w:val="single"/>
        </w:rPr>
        <w:t xml:space="preserve"> or </w:t>
      </w:r>
      <w:r w:rsidRPr="001E7BEB">
        <w:rPr>
          <w:rStyle w:val="Emphasis"/>
        </w:rPr>
        <w:t>Liberia</w:t>
      </w:r>
      <w:r w:rsidRPr="001E7BEB">
        <w:rPr>
          <w:rStyle w:val="StyleUnderline"/>
        </w:rPr>
        <w:t xml:space="preserve">? </w:t>
      </w:r>
      <w:r w:rsidRPr="000E734E">
        <w:rPr>
          <w:rStyle w:val="StyleUnderline"/>
          <w:highlight w:val="green"/>
        </w:rPr>
        <w:t>Would</w:t>
      </w:r>
      <w:r w:rsidRPr="001E7BEB">
        <w:rPr>
          <w:rStyle w:val="StyleUnderline"/>
        </w:rPr>
        <w:t xml:space="preserve"> the same </w:t>
      </w:r>
      <w:r w:rsidRPr="000E734E">
        <w:rPr>
          <w:rStyle w:val="StyleUnderline"/>
          <w:highlight w:val="green"/>
        </w:rPr>
        <w:t>respect be paid to</w:t>
      </w:r>
      <w:r w:rsidRPr="001E7BEB">
        <w:rPr>
          <w:rStyle w:val="StyleUnderline"/>
        </w:rPr>
        <w:t xml:space="preserve"> science and </w:t>
      </w:r>
      <w:r w:rsidRPr="000E734E">
        <w:rPr>
          <w:rStyle w:val="StyleUnderline"/>
          <w:highlight w:val="green"/>
        </w:rPr>
        <w:t>safety</w:t>
      </w:r>
      <w:r w:rsidRPr="001E7BEB">
        <w:rPr>
          <w:rStyle w:val="StyleUnderline"/>
        </w:rPr>
        <w:t>?</w:t>
      </w:r>
    </w:p>
    <w:p w14:paraId="1953E57F" w14:textId="77777777" w:rsidR="00D07F21" w:rsidRPr="00611BC4" w:rsidRDefault="00D07F21" w:rsidP="00D07F21">
      <w:pPr>
        <w:pStyle w:val="Heading4"/>
      </w:pPr>
      <w:r>
        <w:t xml:space="preserve">Mining has </w:t>
      </w:r>
      <w:r>
        <w:rPr>
          <w:u w:val="single"/>
        </w:rPr>
        <w:t>significant effects</w:t>
      </w:r>
      <w:r>
        <w:t xml:space="preserve"> on trajectory</w:t>
      </w:r>
    </w:p>
    <w:p w14:paraId="4297E56B" w14:textId="77777777" w:rsidR="00D07F21" w:rsidRPr="008E230D" w:rsidRDefault="00D07F21" w:rsidP="00D07F21">
      <w:pPr>
        <w:rPr>
          <w:sz w:val="16"/>
        </w:rPr>
      </w:pPr>
      <w:r w:rsidRPr="008E230D">
        <w:rPr>
          <w:rStyle w:val="Style13ptBold"/>
        </w:rPr>
        <w:t>Monzon 19</w:t>
      </w:r>
      <w:r w:rsidRPr="008E230D">
        <w:rPr>
          <w:sz w:val="16"/>
        </w:rPr>
        <w:t xml:space="preserve"> [Inigo Monson, International Business Times. Mining Asteroids Could Cause Catastrophic Earth Impact, Scientist Warns. August 6, 2019. https://www.ibtimes.com/mining-asteroids-could-cause-catastrophic-earth-impact-scientist-warns-2811005]</w:t>
      </w:r>
    </w:p>
    <w:p w14:paraId="5849211F" w14:textId="77777777" w:rsidR="00D07F21" w:rsidRPr="00EA2350" w:rsidRDefault="00D07F21" w:rsidP="00D07F21">
      <w:pPr>
        <w:rPr>
          <w:sz w:val="16"/>
        </w:rPr>
      </w:pPr>
      <w:r w:rsidRPr="00EA2350">
        <w:rPr>
          <w:sz w:val="16"/>
        </w:rPr>
        <w:t xml:space="preserve">During an episode of astrophysicist Neil deGrasse Tyson’s “StarTalk” podcast, a cosmochemist talked about the risks involved in mining asteroids. According to the scientist, </w:t>
      </w:r>
      <w:r w:rsidRPr="000E734E">
        <w:rPr>
          <w:rStyle w:val="Emphasis"/>
          <w:highlight w:val="green"/>
        </w:rPr>
        <w:t xml:space="preserve">mining </w:t>
      </w:r>
      <w:r w:rsidRPr="00D37C4E">
        <w:rPr>
          <w:rStyle w:val="Emphasis"/>
        </w:rPr>
        <w:t xml:space="preserve">an </w:t>
      </w:r>
      <w:r w:rsidRPr="000E734E">
        <w:rPr>
          <w:rStyle w:val="Emphasis"/>
          <w:highlight w:val="green"/>
        </w:rPr>
        <w:t>asteroid</w:t>
      </w:r>
      <w:r w:rsidRPr="000E734E">
        <w:rPr>
          <w:highlight w:val="green"/>
          <w:u w:val="single"/>
        </w:rPr>
        <w:t xml:space="preserve"> </w:t>
      </w:r>
      <w:r w:rsidRPr="001E7BEB">
        <w:rPr>
          <w:u w:val="single"/>
        </w:rPr>
        <w:t xml:space="preserve">could </w:t>
      </w:r>
      <w:r w:rsidRPr="000E734E">
        <w:rPr>
          <w:rStyle w:val="Emphasis"/>
          <w:highlight w:val="green"/>
        </w:rPr>
        <w:t xml:space="preserve">alter </w:t>
      </w:r>
      <w:r w:rsidRPr="00D37C4E">
        <w:rPr>
          <w:rStyle w:val="Emphasis"/>
        </w:rPr>
        <w:t xml:space="preserve">its </w:t>
      </w:r>
      <w:r w:rsidRPr="000E734E">
        <w:rPr>
          <w:rStyle w:val="Emphasis"/>
          <w:highlight w:val="green"/>
        </w:rPr>
        <w:t>trajectory</w:t>
      </w:r>
      <w:r w:rsidRPr="000E734E">
        <w:rPr>
          <w:highlight w:val="green"/>
          <w:u w:val="single"/>
        </w:rPr>
        <w:t xml:space="preserve"> </w:t>
      </w:r>
      <w:r w:rsidRPr="00D37C4E">
        <w:rPr>
          <w:u w:val="single"/>
        </w:rPr>
        <w:t xml:space="preserve">and </w:t>
      </w:r>
      <w:r w:rsidRPr="00D37C4E">
        <w:rPr>
          <w:rStyle w:val="Emphasis"/>
        </w:rPr>
        <w:t xml:space="preserve">send it crashing </w:t>
      </w:r>
      <w:r w:rsidRPr="000E734E">
        <w:rPr>
          <w:rStyle w:val="Emphasis"/>
          <w:highlight w:val="green"/>
        </w:rPr>
        <w:t>to Earth</w:t>
      </w:r>
      <w:r w:rsidRPr="00EA2350">
        <w:rPr>
          <w:sz w:val="16"/>
        </w:rPr>
        <w:t>.</w:t>
      </w:r>
    </w:p>
    <w:p w14:paraId="088887A5" w14:textId="77777777" w:rsidR="00D07F21" w:rsidRPr="00EA2350" w:rsidRDefault="00D07F21" w:rsidP="00D07F21">
      <w:pPr>
        <w:rPr>
          <w:sz w:val="16"/>
        </w:rPr>
      </w:pPr>
      <w:r w:rsidRPr="00EA2350">
        <w:rPr>
          <w:sz w:val="16"/>
        </w:rPr>
        <w:t>The idea of sending spacecraft to space to mine nearby or passing asteroids has gained the attention of the public after space agencies and private aerospace firms expressed their interest in taking on the venture. With the amount of precious metals and other resources that can be obtained from space rocks, mining asteroids could be the next booming industry.</w:t>
      </w:r>
    </w:p>
    <w:p w14:paraId="78C86F33" w14:textId="77777777" w:rsidR="00D07F21" w:rsidRPr="00EA2350" w:rsidRDefault="00D07F21" w:rsidP="00D07F21">
      <w:pPr>
        <w:rPr>
          <w:sz w:val="16"/>
        </w:rPr>
      </w:pPr>
      <w:r w:rsidRPr="00EA2350">
        <w:rPr>
          <w:sz w:val="16"/>
        </w:rPr>
        <w:t>Unfortunately, like other major projects, mining asteroids also has its own set of risks. Probably risk it poses is altering the asteroid’s path into a collision course with Earth.</w:t>
      </w:r>
    </w:p>
    <w:p w14:paraId="3C5EE273" w14:textId="77777777" w:rsidR="00D07F21" w:rsidRPr="00EA2350" w:rsidRDefault="00D07F21" w:rsidP="00D07F21">
      <w:pPr>
        <w:rPr>
          <w:sz w:val="16"/>
        </w:rPr>
      </w:pPr>
      <w:r w:rsidRPr="00EA2350">
        <w:rPr>
          <w:sz w:val="16"/>
        </w:rPr>
        <w:t>During an episode of the Tyson’s “StarTalk” podcast titled “Cosmic Queries – Asteroids and Comets,” a follower of the show asked if it’s possible to affect the trajectory of an asteroid while mining it.</w:t>
      </w:r>
    </w:p>
    <w:p w14:paraId="1F223769" w14:textId="77777777" w:rsidR="00D07F21" w:rsidRDefault="00D07F21" w:rsidP="00D07F21">
      <w:r w:rsidRPr="00EA2350">
        <w:rPr>
          <w:sz w:val="16"/>
        </w:rPr>
        <w:t xml:space="preserve">Tyson’s guest Dr. Natalie Starkey, a cosmochemist, noted that </w:t>
      </w:r>
      <w:r w:rsidRPr="000E734E">
        <w:rPr>
          <w:highlight w:val="green"/>
          <w:u w:val="single"/>
        </w:rPr>
        <w:t xml:space="preserve">mining </w:t>
      </w:r>
      <w:r w:rsidRPr="00D37C4E">
        <w:rPr>
          <w:u w:val="single"/>
        </w:rPr>
        <w:t xml:space="preserve">asteroids </w:t>
      </w:r>
      <w:r w:rsidRPr="000E734E">
        <w:rPr>
          <w:highlight w:val="green"/>
          <w:u w:val="single"/>
        </w:rPr>
        <w:t xml:space="preserve">could have </w:t>
      </w:r>
      <w:r w:rsidRPr="000E734E">
        <w:rPr>
          <w:rStyle w:val="Emphasis"/>
          <w:highlight w:val="green"/>
        </w:rPr>
        <w:t>significant effects</w:t>
      </w:r>
      <w:r w:rsidRPr="000E734E">
        <w:rPr>
          <w:highlight w:val="green"/>
          <w:u w:val="single"/>
        </w:rPr>
        <w:t xml:space="preserve"> on</w:t>
      </w:r>
      <w:r w:rsidRPr="00EA2350">
        <w:rPr>
          <w:u w:val="single"/>
        </w:rPr>
        <w:t xml:space="preserve"> their </w:t>
      </w:r>
      <w:r w:rsidRPr="000E734E">
        <w:rPr>
          <w:rStyle w:val="Emphasis"/>
          <w:highlight w:val="green"/>
        </w:rPr>
        <w:t>orbit</w:t>
      </w:r>
      <w:r w:rsidRPr="00EA2350">
        <w:rPr>
          <w:sz w:val="16"/>
        </w:rPr>
        <w:t xml:space="preserve">. </w:t>
      </w:r>
      <w:r w:rsidRPr="000E734E">
        <w:rPr>
          <w:highlight w:val="green"/>
          <w:u w:val="single"/>
        </w:rPr>
        <w:t xml:space="preserve">If companies </w:t>
      </w:r>
      <w:r w:rsidRPr="00D37C4E">
        <w:rPr>
          <w:u w:val="single"/>
        </w:rPr>
        <w:t xml:space="preserve">and agencies </w:t>
      </w:r>
      <w:r w:rsidRPr="000E734E">
        <w:rPr>
          <w:highlight w:val="green"/>
          <w:u w:val="single"/>
        </w:rPr>
        <w:t>are not careful</w:t>
      </w:r>
      <w:r w:rsidRPr="00EA2350">
        <w:rPr>
          <w:sz w:val="16"/>
        </w:rPr>
        <w:t xml:space="preserve"> about their mining procedures, </w:t>
      </w:r>
      <w:r w:rsidRPr="000E734E">
        <w:rPr>
          <w:highlight w:val="green"/>
          <w:u w:val="single"/>
        </w:rPr>
        <w:t xml:space="preserve">they could </w:t>
      </w:r>
      <w:r w:rsidRPr="000E734E">
        <w:rPr>
          <w:rStyle w:val="Emphasis"/>
          <w:highlight w:val="green"/>
        </w:rPr>
        <w:t>unintentionally</w:t>
      </w:r>
      <w:r w:rsidRPr="000E734E">
        <w:rPr>
          <w:highlight w:val="green"/>
          <w:u w:val="single"/>
        </w:rPr>
        <w:t xml:space="preserve"> cause an </w:t>
      </w:r>
      <w:r w:rsidRPr="00D37C4E">
        <w:rPr>
          <w:u w:val="single"/>
        </w:rPr>
        <w:t xml:space="preserve">asteroid </w:t>
      </w:r>
      <w:r w:rsidRPr="000E734E">
        <w:rPr>
          <w:highlight w:val="green"/>
          <w:u w:val="single"/>
        </w:rPr>
        <w:t>impact on Earth</w:t>
      </w:r>
      <w:r w:rsidRPr="00EA2350">
        <w:rPr>
          <w:sz w:val="16"/>
        </w:rPr>
        <w:t>.</w:t>
      </w:r>
    </w:p>
    <w:p w14:paraId="7EB4849E" w14:textId="77777777" w:rsidR="00D07F21" w:rsidRDefault="00D07F21" w:rsidP="00D07F21">
      <w:pPr>
        <w:pStyle w:val="Heading4"/>
        <w:contextualSpacing/>
        <w:rPr>
          <w:rFonts w:cs="Arial"/>
        </w:rPr>
      </w:pPr>
      <w:r>
        <w:rPr>
          <w:rFonts w:cs="Arial"/>
        </w:rPr>
        <w:t>Repurposing doesn’t solve</w:t>
      </w:r>
    </w:p>
    <w:p w14:paraId="6E509A8E" w14:textId="77777777" w:rsidR="00D07F21" w:rsidRPr="00824110" w:rsidRDefault="00D07F21" w:rsidP="00D07F21">
      <w:pPr>
        <w:rPr>
          <w:sz w:val="16"/>
        </w:rPr>
      </w:pPr>
      <w:r w:rsidRPr="00824110">
        <w:rPr>
          <w:rStyle w:val="Style13ptBold"/>
        </w:rPr>
        <w:t>Rapp 18</w:t>
      </w:r>
      <w:r w:rsidRPr="00824110">
        <w:rPr>
          <w:sz w:val="16"/>
        </w:rPr>
        <w:t xml:space="preserve"> [Joshua Rapp, 08-29-2018, " Asteroid miners could use Earth's atmosphere to catch space rocks," No Publication, </w:t>
      </w:r>
      <w:hyperlink r:id="rId19" w:history="1">
        <w:r w:rsidRPr="00824110">
          <w:rPr>
            <w:rStyle w:val="Hyperlink"/>
            <w:sz w:val="16"/>
          </w:rPr>
          <w:t>https://www.science.org/content/article/asteroid-miners-could-use-earth-s-atmosphere-catch-space-rocks</w:t>
        </w:r>
      </w:hyperlink>
      <w:r w:rsidRPr="00824110">
        <w:rPr>
          <w:sz w:val="16"/>
        </w:rPr>
        <w:t xml:space="preserve">] </w:t>
      </w:r>
    </w:p>
    <w:p w14:paraId="25462EDA" w14:textId="77777777" w:rsidR="00D07F21" w:rsidRDefault="00D07F21" w:rsidP="00D07F21">
      <w:pPr>
        <w:rPr>
          <w:rStyle w:val="StyleUnderline"/>
        </w:rPr>
      </w:pPr>
      <w:r w:rsidRPr="00824110">
        <w:rPr>
          <w:sz w:val="16"/>
        </w:rPr>
        <w:t xml:space="preserve">According to Feiber-Beyer and physicist Ingo Mueller-Wodarg, who studies planetary atmospheres at Imperial College London, </w:t>
      </w:r>
      <w:r w:rsidRPr="00D37C4E">
        <w:rPr>
          <w:rStyle w:val="StyleUnderline"/>
        </w:rPr>
        <w:t>another potential problem</w:t>
      </w:r>
      <w:r w:rsidRPr="00824110">
        <w:rPr>
          <w:rStyle w:val="StyleUnderline"/>
        </w:rPr>
        <w:t xml:space="preserve"> is that </w:t>
      </w:r>
      <w:r w:rsidRPr="000E734E">
        <w:rPr>
          <w:rStyle w:val="StyleUnderline"/>
          <w:highlight w:val="green"/>
        </w:rPr>
        <w:t>asteroids are not perfect spheres</w:t>
      </w:r>
      <w:r w:rsidRPr="00824110">
        <w:rPr>
          <w:rStyle w:val="StyleUnderline"/>
        </w:rPr>
        <w:t xml:space="preserve">. An object with </w:t>
      </w:r>
      <w:r w:rsidRPr="000E734E">
        <w:rPr>
          <w:rStyle w:val="StyleUnderline"/>
          <w:highlight w:val="green"/>
        </w:rPr>
        <w:t xml:space="preserve">an odd shape </w:t>
      </w:r>
      <w:r w:rsidRPr="00D37C4E">
        <w:rPr>
          <w:rStyle w:val="StyleUnderline"/>
        </w:rPr>
        <w:t xml:space="preserve">could </w:t>
      </w:r>
      <w:r w:rsidRPr="000E734E">
        <w:rPr>
          <w:rStyle w:val="StyleUnderline"/>
          <w:highlight w:val="green"/>
        </w:rPr>
        <w:t>wobble unpredictably</w:t>
      </w:r>
      <w:r w:rsidRPr="00824110">
        <w:rPr>
          <w:rStyle w:val="StyleUnderline"/>
        </w:rPr>
        <w:t xml:space="preserve"> in orbit. "The risk would lie in the asteroid having an irregular shape and </w:t>
      </w:r>
      <w:r w:rsidRPr="00D37C4E">
        <w:rPr>
          <w:rStyle w:val="StyleUnderline"/>
        </w:rPr>
        <w:t xml:space="preserve">hence </w:t>
      </w:r>
      <w:r w:rsidRPr="000E734E">
        <w:rPr>
          <w:rStyle w:val="StyleUnderline"/>
          <w:highlight w:val="green"/>
        </w:rPr>
        <w:t xml:space="preserve">experiencing torque, </w:t>
      </w:r>
      <w:r w:rsidRPr="00D37C4E">
        <w:rPr>
          <w:rStyle w:val="StyleUnderline"/>
        </w:rPr>
        <w:t xml:space="preserve">beginning to </w:t>
      </w:r>
      <w:r w:rsidRPr="000E734E">
        <w:rPr>
          <w:rStyle w:val="StyleUnderline"/>
          <w:highlight w:val="green"/>
        </w:rPr>
        <w:t>spin and</w:t>
      </w:r>
      <w:r w:rsidRPr="00824110">
        <w:rPr>
          <w:rStyle w:val="StyleUnderline"/>
        </w:rPr>
        <w:t xml:space="preserve"> hence </w:t>
      </w:r>
      <w:r w:rsidRPr="000E734E">
        <w:rPr>
          <w:rStyle w:val="StyleUnderline"/>
          <w:highlight w:val="green"/>
        </w:rPr>
        <w:t>go out of control</w:t>
      </w:r>
      <w:r w:rsidRPr="00824110">
        <w:rPr>
          <w:sz w:val="16"/>
        </w:rPr>
        <w:t xml:space="preserve">," Mueller-Wodarg says. "When we do aerobraking with satellites, we carefully fire small rockets to keep [them] on course and compensate for any such wobble." </w:t>
      </w:r>
      <w:r w:rsidRPr="00824110">
        <w:rPr>
          <w:rStyle w:val="StyleUnderline"/>
        </w:rPr>
        <w:t xml:space="preserve">But </w:t>
      </w:r>
      <w:r w:rsidRPr="00D37C4E">
        <w:rPr>
          <w:rStyle w:val="StyleUnderline"/>
        </w:rPr>
        <w:t>the biggest risk</w:t>
      </w:r>
      <w:r w:rsidRPr="00824110">
        <w:rPr>
          <w:rStyle w:val="StyleUnderline"/>
        </w:rPr>
        <w:t xml:space="preserve">, Mueller-Wodarg and Fieber-Beyer say, would be </w:t>
      </w:r>
      <w:r w:rsidRPr="000E734E">
        <w:rPr>
          <w:rStyle w:val="StyleUnderline"/>
          <w:highlight w:val="green"/>
        </w:rPr>
        <w:t>causing an asteroid to crash</w:t>
      </w:r>
      <w:r w:rsidRPr="00824110">
        <w:rPr>
          <w:rStyle w:val="StyleUnderline"/>
        </w:rPr>
        <w:t xml:space="preserve"> into Earth, possibly causing widespread death and destruction. Tan disputes that charge, noting the </w:t>
      </w:r>
      <w:r w:rsidRPr="00D37C4E">
        <w:rPr>
          <w:rStyle w:val="StyleUnderline"/>
        </w:rPr>
        <w:t xml:space="preserve">paper looked only at </w:t>
      </w:r>
      <w:r w:rsidRPr="000E734E">
        <w:rPr>
          <w:rStyle w:val="StyleUnderline"/>
          <w:highlight w:val="green"/>
        </w:rPr>
        <w:t>asteroids smaller than 30 m</w:t>
      </w:r>
      <w:r w:rsidRPr="00824110">
        <w:rPr>
          <w:rStyle w:val="StyleUnderline"/>
        </w:rPr>
        <w:t xml:space="preserve">eters in diameter, </w:t>
      </w:r>
      <w:r w:rsidRPr="00D37C4E">
        <w:rPr>
          <w:rStyle w:val="StyleUnderline"/>
        </w:rPr>
        <w:t xml:space="preserve">which </w:t>
      </w:r>
      <w:r w:rsidRPr="000E734E">
        <w:rPr>
          <w:rStyle w:val="StyleUnderline"/>
          <w:highlight w:val="green"/>
        </w:rPr>
        <w:t>would vaporize</w:t>
      </w:r>
      <w:r w:rsidRPr="00824110">
        <w:rPr>
          <w:rStyle w:val="StyleUnderline"/>
        </w:rPr>
        <w:t xml:space="preserve"> as soon as they hit the lower atmosphere. He acknowledges that extra care would be needed </w:t>
      </w:r>
      <w:r w:rsidRPr="000E734E">
        <w:rPr>
          <w:rStyle w:val="StyleUnderline"/>
          <w:highlight w:val="green"/>
        </w:rPr>
        <w:t xml:space="preserve">if </w:t>
      </w:r>
      <w:r w:rsidRPr="00D37C4E">
        <w:rPr>
          <w:rStyle w:val="StyleUnderline"/>
        </w:rPr>
        <w:t>an asteroid were</w:t>
      </w:r>
      <w:r w:rsidRPr="00824110">
        <w:rPr>
          <w:rStyle w:val="StyleUnderline"/>
        </w:rPr>
        <w:t xml:space="preserve"> made of a </w:t>
      </w:r>
      <w:r w:rsidRPr="000E734E">
        <w:rPr>
          <w:rStyle w:val="StyleUnderline"/>
          <w:highlight w:val="green"/>
        </w:rPr>
        <w:t>denser</w:t>
      </w:r>
      <w:r w:rsidRPr="00824110">
        <w:rPr>
          <w:rStyle w:val="StyleUnderline"/>
        </w:rPr>
        <w:t xml:space="preserve"> material like iron, which </w:t>
      </w:r>
      <w:r w:rsidRPr="000E734E">
        <w:rPr>
          <w:rStyle w:val="StyleUnderline"/>
          <w:highlight w:val="green"/>
        </w:rPr>
        <w:t>might not burn up</w:t>
      </w:r>
      <w:r w:rsidRPr="00824110">
        <w:rPr>
          <w:rStyle w:val="StyleUnderline"/>
        </w:rPr>
        <w:t xml:space="preserve"> completely.</w:t>
      </w:r>
      <w:r>
        <w:rPr>
          <w:rStyle w:val="StyleUnderline"/>
        </w:rPr>
        <w:t xml:space="preserve"> Tan's team doesn't have any particular clients in mind, but he says that companies such as Deep Space Industries and Planetary Resources have plans to eventually capture and mine asteroids. They'll have plenty to choose from, Tan says—more than 1000 near-Earth asteroids fit his team's size requirements. Of course, the idea of </w:t>
      </w:r>
      <w:r w:rsidRPr="000E734E">
        <w:rPr>
          <w:rStyle w:val="StyleUnderline"/>
          <w:highlight w:val="green"/>
        </w:rPr>
        <w:t>purposely steering</w:t>
      </w:r>
      <w:r>
        <w:rPr>
          <w:rStyle w:val="StyleUnderline"/>
        </w:rPr>
        <w:t xml:space="preserve"> </w:t>
      </w:r>
      <w:r w:rsidRPr="000E734E">
        <w:rPr>
          <w:rStyle w:val="StyleUnderline"/>
          <w:highlight w:val="green"/>
        </w:rPr>
        <w:t>anything</w:t>
      </w:r>
      <w:r>
        <w:rPr>
          <w:rStyle w:val="StyleUnderline"/>
        </w:rPr>
        <w:t xml:space="preserve"> larger into Earth's orbit </w:t>
      </w:r>
      <w:r w:rsidRPr="00D37C4E">
        <w:rPr>
          <w:rStyle w:val="StyleUnderline"/>
        </w:rPr>
        <w:t xml:space="preserve">might </w:t>
      </w:r>
      <w:r w:rsidRPr="000E734E">
        <w:rPr>
          <w:rStyle w:val="StyleUnderline"/>
          <w:highlight w:val="green"/>
        </w:rPr>
        <w:t>have</w:t>
      </w:r>
      <w:r>
        <w:rPr>
          <w:rStyle w:val="StyleUnderline"/>
        </w:rPr>
        <w:t xml:space="preserve"> some </w:t>
      </w:r>
      <w:r w:rsidRPr="000E734E">
        <w:rPr>
          <w:rStyle w:val="StyleUnderline"/>
          <w:highlight w:val="green"/>
        </w:rPr>
        <w:t>detractors</w:t>
      </w:r>
      <w:r w:rsidRPr="00D37C4E">
        <w:rPr>
          <w:rStyle w:val="StyleUnderline"/>
        </w:rPr>
        <w:t xml:space="preserve">—just </w:t>
      </w:r>
      <w:r w:rsidRPr="000E734E">
        <w:rPr>
          <w:rStyle w:val="StyleUnderline"/>
          <w:highlight w:val="green"/>
        </w:rPr>
        <w:t>ask the dinosaurs.</w:t>
      </w:r>
    </w:p>
    <w:p w14:paraId="10801F04" w14:textId="77777777" w:rsidR="00D07F21" w:rsidRPr="008A7F6E" w:rsidRDefault="00D07F21" w:rsidP="00D07F21">
      <w:pPr>
        <w:pStyle w:val="Heading4"/>
      </w:pPr>
      <w:r w:rsidRPr="008A7F6E">
        <w:t>Keyholes Exacerbate the risk</w:t>
      </w:r>
    </w:p>
    <w:p w14:paraId="1E328A50" w14:textId="77777777" w:rsidR="00D07F21" w:rsidRPr="004F7A12" w:rsidRDefault="00D07F21" w:rsidP="00D07F21">
      <w:pPr>
        <w:rPr>
          <w:sz w:val="16"/>
        </w:rPr>
      </w:pPr>
      <w:r w:rsidRPr="008A7F6E">
        <w:rPr>
          <w:rStyle w:val="Style13ptBold"/>
        </w:rPr>
        <w:t>Sutter 21</w:t>
      </w:r>
      <w:r w:rsidRPr="004F7A12">
        <w:rPr>
          <w:sz w:val="16"/>
        </w:rPr>
        <w:t xml:space="preserve"> [Paul Sutter, 07-29-2021, "Move asteroids now before they become a threat, researchers argue," Space, https://www.space.com/asteroid-impact-prevent-risk-threat]</w:t>
      </w:r>
    </w:p>
    <w:p w14:paraId="13F0D8D6" w14:textId="77777777" w:rsidR="00D07F21" w:rsidRPr="008E0225" w:rsidRDefault="00D07F21" w:rsidP="00D07F21">
      <w:pPr>
        <w:rPr>
          <w:rStyle w:val="StyleUnderline"/>
          <w:sz w:val="14"/>
          <w:u w:val="none"/>
        </w:rPr>
      </w:pPr>
      <w:r w:rsidRPr="008A7F6E">
        <w:rPr>
          <w:rStyle w:val="StyleUnderline"/>
        </w:rPr>
        <w:t xml:space="preserve">It turns out that </w:t>
      </w:r>
      <w:r w:rsidRPr="000E734E">
        <w:rPr>
          <w:rStyle w:val="StyleUnderline"/>
          <w:highlight w:val="green"/>
        </w:rPr>
        <w:t>innocent missions</w:t>
      </w:r>
      <w:r w:rsidRPr="008A7F6E">
        <w:rPr>
          <w:rStyle w:val="StyleUnderline"/>
        </w:rPr>
        <w:t xml:space="preserve"> to asteroids can </w:t>
      </w:r>
      <w:r w:rsidRPr="000E734E">
        <w:rPr>
          <w:rStyle w:val="StyleUnderline"/>
          <w:highlight w:val="green"/>
        </w:rPr>
        <w:t>have grave consequences</w:t>
      </w:r>
      <w:r w:rsidRPr="008A7F6E">
        <w:rPr>
          <w:rStyle w:val="StyleUnderline"/>
        </w:rPr>
        <w:t xml:space="preserve">. The problem has to do with </w:t>
      </w:r>
      <w:r w:rsidRPr="001E7BEB">
        <w:rPr>
          <w:rStyle w:val="StyleUnderline"/>
        </w:rPr>
        <w:t xml:space="preserve">gravitational </w:t>
      </w:r>
      <w:r w:rsidRPr="000E734E">
        <w:rPr>
          <w:rStyle w:val="StyleUnderline"/>
          <w:highlight w:val="green"/>
        </w:rPr>
        <w:t>"keyholes</w:t>
      </w:r>
      <w:r w:rsidRPr="008A7F6E">
        <w:rPr>
          <w:rStyle w:val="StyleUnderline"/>
        </w:rPr>
        <w:t xml:space="preserve">," or relatively </w:t>
      </w:r>
      <w:r w:rsidRPr="000E734E">
        <w:rPr>
          <w:rStyle w:val="StyleUnderline"/>
          <w:highlight w:val="green"/>
        </w:rPr>
        <w:t>tiny regions</w:t>
      </w:r>
      <w:r w:rsidRPr="008A7F6E">
        <w:rPr>
          <w:rStyle w:val="StyleUnderline"/>
        </w:rPr>
        <w:t xml:space="preserve"> in space </w:t>
      </w:r>
      <w:r w:rsidRPr="000E734E">
        <w:rPr>
          <w:rStyle w:val="StyleUnderline"/>
          <w:highlight w:val="green"/>
        </w:rPr>
        <w:t>where a planet</w:t>
      </w:r>
      <w:r w:rsidRPr="008A7F6E">
        <w:rPr>
          <w:rStyle w:val="StyleUnderline"/>
        </w:rPr>
        <w:t xml:space="preserve"> can </w:t>
      </w:r>
      <w:r w:rsidRPr="000E734E">
        <w:rPr>
          <w:rStyle w:val="StyleUnderline"/>
          <w:highlight w:val="green"/>
        </w:rPr>
        <w:t>gravitationally influence an asteroid</w:t>
      </w:r>
      <w:r w:rsidRPr="008A7F6E">
        <w:rPr>
          <w:rStyle w:val="StyleUnderline"/>
        </w:rPr>
        <w:t xml:space="preserve"> in such a way that it </w:t>
      </w:r>
      <w:r w:rsidRPr="000E734E">
        <w:rPr>
          <w:rStyle w:val="StyleUnderline"/>
          <w:highlight w:val="green"/>
        </w:rPr>
        <w:t>sets</w:t>
      </w:r>
      <w:r w:rsidRPr="008A7F6E">
        <w:rPr>
          <w:rStyle w:val="StyleUnderline"/>
        </w:rPr>
        <w:t xml:space="preserve"> the </w:t>
      </w:r>
      <w:r w:rsidRPr="000E734E">
        <w:rPr>
          <w:rStyle w:val="StyleUnderline"/>
          <w:highlight w:val="green"/>
        </w:rPr>
        <w:t>asteroid on</w:t>
      </w:r>
      <w:r w:rsidRPr="008A7F6E">
        <w:rPr>
          <w:rStyle w:val="StyleUnderline"/>
        </w:rPr>
        <w:t xml:space="preserve"> an eventual </w:t>
      </w:r>
      <w:r w:rsidRPr="000E734E">
        <w:rPr>
          <w:rStyle w:val="StyleUnderline"/>
          <w:highlight w:val="green"/>
        </w:rPr>
        <w:t>planet-crossing trajectory</w:t>
      </w:r>
      <w:r w:rsidRPr="008A7F6E">
        <w:rPr>
          <w:rStyle w:val="StyleUnderline"/>
        </w:rPr>
        <w:t xml:space="preserve">. Keyholes are especially dangerous because </w:t>
      </w:r>
      <w:r w:rsidRPr="001E7BEB">
        <w:rPr>
          <w:rStyle w:val="StyleUnderline"/>
        </w:rPr>
        <w:t xml:space="preserve">it's </w:t>
      </w:r>
      <w:r w:rsidRPr="000E734E">
        <w:rPr>
          <w:rStyle w:val="StyleUnderline"/>
          <w:highlight w:val="green"/>
        </w:rPr>
        <w:t>incredibly difficult to predict</w:t>
      </w:r>
      <w:r w:rsidRPr="008A7F6E">
        <w:rPr>
          <w:rStyle w:val="StyleUnderline"/>
        </w:rPr>
        <w:t xml:space="preserve"> if and when a particular asteroid might enter a keyhole; </w:t>
      </w:r>
      <w:r w:rsidRPr="000E734E">
        <w:rPr>
          <w:rStyle w:val="StyleUnderline"/>
          <w:highlight w:val="green"/>
        </w:rPr>
        <w:t>all it takes is a tiny nudge</w:t>
      </w:r>
      <w:r w:rsidRPr="008A7F6E">
        <w:rPr>
          <w:rStyle w:val="StyleUnderline"/>
        </w:rPr>
        <w:t xml:space="preserve"> to make the transition from "just another rock" to "danger to humanity."</w:t>
      </w:r>
      <w:r w:rsidRPr="008A7F6E">
        <w:rPr>
          <w:sz w:val="14"/>
        </w:rPr>
        <w:t xml:space="preserve"> As an example, the researchers examined asteroid 99942 Apophis, which will have a close approach to Earth in 2029. It turns out that this asteroid has a surprisingly large number of keyholes near its current orbit. Currently, Apophis is not predicted to enter into any of the keyholes, and it should stay safely away from us. </w:t>
      </w:r>
      <w:r w:rsidRPr="008A7F6E">
        <w:rPr>
          <w:rStyle w:val="StyleUnderline"/>
        </w:rPr>
        <w:t xml:space="preserve">But </w:t>
      </w:r>
      <w:r w:rsidRPr="000E734E">
        <w:rPr>
          <w:rStyle w:val="StyleUnderline"/>
          <w:highlight w:val="green"/>
        </w:rPr>
        <w:t>if a future mission</w:t>
      </w:r>
      <w:r w:rsidRPr="008A7F6E">
        <w:rPr>
          <w:rStyle w:val="StyleUnderline"/>
        </w:rPr>
        <w:t xml:space="preserve"> to the asteroid </w:t>
      </w:r>
      <w:r w:rsidRPr="000E734E">
        <w:rPr>
          <w:rStyle w:val="StyleUnderline"/>
          <w:highlight w:val="green"/>
        </w:rPr>
        <w:t>were to go awry</w:t>
      </w:r>
      <w:r w:rsidRPr="008A7F6E">
        <w:rPr>
          <w:rStyle w:val="StyleUnderline"/>
        </w:rPr>
        <w:t xml:space="preserve"> — like crashing instead of landing — </w:t>
      </w:r>
      <w:r w:rsidRPr="000E734E">
        <w:rPr>
          <w:rStyle w:val="StyleUnderline"/>
          <w:highlight w:val="green"/>
        </w:rPr>
        <w:t>it might shift</w:t>
      </w:r>
      <w:r w:rsidRPr="008A7F6E">
        <w:rPr>
          <w:rStyle w:val="StyleUnderline"/>
        </w:rPr>
        <w:t xml:space="preserve"> Apophis </w:t>
      </w:r>
      <w:r w:rsidRPr="000E734E">
        <w:rPr>
          <w:rStyle w:val="StyleUnderline"/>
          <w:highlight w:val="green"/>
        </w:rPr>
        <w:t>into a keyhole</w:t>
      </w:r>
      <w:r w:rsidRPr="008A7F6E">
        <w:rPr>
          <w:rStyle w:val="StyleUnderline"/>
        </w:rPr>
        <w:t>,</w:t>
      </w:r>
      <w:r w:rsidRPr="008A7F6E">
        <w:rPr>
          <w:sz w:val="14"/>
        </w:rPr>
        <w:t xml:space="preserve"> and we would have to do something about it. Apophis is just one example, </w:t>
      </w:r>
      <w:r w:rsidRPr="008A7F6E">
        <w:rPr>
          <w:rStyle w:val="StyleUnderline"/>
        </w:rPr>
        <w:t xml:space="preserve">but </w:t>
      </w:r>
      <w:r w:rsidRPr="000E734E">
        <w:rPr>
          <w:rStyle w:val="StyleUnderline"/>
          <w:highlight w:val="green"/>
        </w:rPr>
        <w:t xml:space="preserve">as </w:t>
      </w:r>
      <w:r w:rsidRPr="001E7BEB">
        <w:rPr>
          <w:rStyle w:val="StyleUnderline"/>
        </w:rPr>
        <w:t xml:space="preserve">space </w:t>
      </w:r>
      <w:r w:rsidRPr="000E734E">
        <w:rPr>
          <w:rStyle w:val="StyleUnderline"/>
          <w:highlight w:val="green"/>
        </w:rPr>
        <w:t xml:space="preserve">agencies </w:t>
      </w:r>
      <w:r w:rsidRPr="000E734E">
        <w:rPr>
          <w:rStyle w:val="StyleUnderline"/>
          <w:highlight w:val="green"/>
        </w:rPr>
        <w:lastRenderedPageBreak/>
        <w:t>plan future</w:t>
      </w:r>
      <w:r w:rsidRPr="008A7F6E">
        <w:rPr>
          <w:rStyle w:val="StyleUnderline"/>
        </w:rPr>
        <w:t xml:space="preserve"> asteroid-studying </w:t>
      </w:r>
      <w:r w:rsidRPr="000E734E">
        <w:rPr>
          <w:rStyle w:val="StyleUnderline"/>
          <w:highlight w:val="green"/>
        </w:rPr>
        <w:t>missions and</w:t>
      </w:r>
      <w:r w:rsidRPr="008A7F6E">
        <w:rPr>
          <w:rStyle w:val="StyleUnderline"/>
        </w:rPr>
        <w:t xml:space="preserve"> interest in space </w:t>
      </w:r>
      <w:r w:rsidRPr="000E734E">
        <w:rPr>
          <w:rStyle w:val="StyleUnderline"/>
          <w:highlight w:val="green"/>
        </w:rPr>
        <w:t>mining</w:t>
      </w:r>
      <w:r w:rsidRPr="008A7F6E">
        <w:rPr>
          <w:rStyle w:val="StyleUnderline"/>
        </w:rPr>
        <w:t xml:space="preserve"> continues to ramp up, </w:t>
      </w:r>
      <w:r w:rsidRPr="000E734E">
        <w:rPr>
          <w:rStyle w:val="StyleUnderline"/>
          <w:highlight w:val="green"/>
        </w:rPr>
        <w:t>we have to be careful</w:t>
      </w:r>
      <w:r w:rsidRPr="008A7F6E">
        <w:rPr>
          <w:rStyle w:val="StyleUnderline"/>
        </w:rPr>
        <w:t>.</w:t>
      </w:r>
      <w:r w:rsidRPr="008A7F6E">
        <w:rPr>
          <w:sz w:val="14"/>
        </w:rPr>
        <w:t xml:space="preserve"> So here's the advice for asteroid missions: Select the asteroids carefully — not just for ease of access but also for reducing potential harm should the mission not go according to plan.</w:t>
      </w:r>
    </w:p>
    <w:p w14:paraId="19BB3EF2" w14:textId="77777777" w:rsidR="00D07F21" w:rsidRPr="00B60772" w:rsidRDefault="00D07F21" w:rsidP="00D07F21">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3F6A7C0B" w14:textId="77777777" w:rsidR="00D07F21" w:rsidRPr="008E230D" w:rsidRDefault="00D07F21" w:rsidP="00D07F21">
      <w:pPr>
        <w:contextualSpacing/>
        <w:rPr>
          <w:sz w:val="16"/>
        </w:rPr>
      </w:pPr>
      <w:r w:rsidRPr="00E262FA">
        <w:rPr>
          <w:rStyle w:val="Style13ptBold"/>
        </w:rPr>
        <w:t xml:space="preserve">Baum 19 </w:t>
      </w:r>
      <w:r w:rsidRPr="008E230D">
        <w:rPr>
          <w:sz w:val="16"/>
        </w:rPr>
        <w:t>(Executive director of the Global Catastrophic Risk Institute,“Risk-Risk Tradeoff Analysis of Nuclear Explosives for Asteroid Deflection,” May 31, 2019, https://onlinelibrary.wiley.com/doi/epdf/10.1111/risa.13339.)</w:t>
      </w:r>
    </w:p>
    <w:p w14:paraId="73257953" w14:textId="77777777" w:rsidR="00D07F21" w:rsidRPr="00056654" w:rsidRDefault="00D07F21" w:rsidP="00D07F21">
      <w:pPr>
        <w:contextualSpacing/>
        <w:rPr>
          <w:sz w:val="16"/>
        </w:rPr>
      </w:pPr>
      <w:r w:rsidRPr="00056654">
        <w:rPr>
          <w:sz w:val="16"/>
        </w:rPr>
        <w:t>The most severe asteroid</w:t>
      </w:r>
      <w:r w:rsidRPr="00E262FA">
        <w:rPr>
          <w:rStyle w:val="StyleUnderline"/>
        </w:rPr>
        <w:t xml:space="preserve"> </w:t>
      </w:r>
      <w:r w:rsidRPr="000E734E">
        <w:rPr>
          <w:rStyle w:val="StyleUnderline"/>
          <w:highlight w:val="green"/>
        </w:rPr>
        <w:t xml:space="preserve">collisions </w:t>
      </w:r>
      <w:r w:rsidRPr="00056654">
        <w:rPr>
          <w:sz w:val="16"/>
        </w:rPr>
        <w:t>and nuclear wars can</w:t>
      </w:r>
      <w:r w:rsidRPr="00E262FA">
        <w:rPr>
          <w:rStyle w:val="StyleUnderline"/>
        </w:rPr>
        <w:t xml:space="preserve"> </w:t>
      </w:r>
      <w:r w:rsidRPr="000E734E">
        <w:rPr>
          <w:rStyle w:val="StyleUnderline"/>
          <w:highlight w:val="green"/>
        </w:rPr>
        <w:t xml:space="preserve">cause </w:t>
      </w:r>
      <w:r w:rsidRPr="000E734E">
        <w:rPr>
          <w:rStyle w:val="Emphasis"/>
          <w:highlight w:val="green"/>
        </w:rPr>
        <w:t>global environmental effects</w:t>
      </w:r>
      <w:r w:rsidRPr="00056654">
        <w:rPr>
          <w:sz w:val="16"/>
        </w:rPr>
        <w:t xml:space="preserve">. </w:t>
      </w:r>
      <w:r w:rsidRPr="00E262FA">
        <w:rPr>
          <w:rStyle w:val="StyleUnderline"/>
        </w:rPr>
        <w:t xml:space="preserve">The core mechanism is the transport of </w:t>
      </w:r>
      <w:r w:rsidRPr="000E734E">
        <w:rPr>
          <w:rStyle w:val="StyleUnderline"/>
          <w:highlight w:val="green"/>
        </w:rPr>
        <w:t>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0E734E">
        <w:rPr>
          <w:rStyle w:val="StyleUnderline"/>
          <w:highlight w:val="green"/>
        </w:rPr>
        <w:t>remain aloft for</w:t>
      </w:r>
      <w:r w:rsidRPr="00056654">
        <w:rPr>
          <w:sz w:val="16"/>
        </w:rPr>
        <w:t xml:space="preserve"> years or </w:t>
      </w:r>
      <w:r w:rsidRPr="000E734E">
        <w:rPr>
          <w:rStyle w:val="StyleUnderline"/>
          <w:highlight w:val="green"/>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0E734E">
        <w:rPr>
          <w:rStyle w:val="Emphasis"/>
          <w:highlight w:val="green"/>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0E734E">
        <w:rPr>
          <w:rStyle w:val="StyleUnderline"/>
          <w:highlight w:val="green"/>
        </w:rPr>
        <w:t>eject debris</w:t>
      </w:r>
      <w:r w:rsidRPr="00056654">
        <w:rPr>
          <w:sz w:val="16"/>
        </w:rPr>
        <w:t xml:space="preserve"> from the collision site </w:t>
      </w:r>
      <w:r w:rsidRPr="000E734E">
        <w:rPr>
          <w:rStyle w:val="StyleUnderline"/>
          <w:highlight w:val="green"/>
        </w:rPr>
        <w:t>into space</w:t>
      </w:r>
      <w:r w:rsidRPr="00056654">
        <w:rPr>
          <w:sz w:val="16"/>
        </w:rPr>
        <w:t xml:space="preserve">; upon </w:t>
      </w:r>
      <w:r w:rsidRPr="000E734E">
        <w:rPr>
          <w:rStyle w:val="StyleUnderline"/>
          <w:highlight w:val="green"/>
        </w:rPr>
        <w:t>reentry</w:t>
      </w:r>
      <w:r w:rsidRPr="00056654">
        <w:rPr>
          <w:sz w:val="16"/>
        </w:rPr>
        <w:t xml:space="preserve"> into the atmosphere, the debris </w:t>
      </w:r>
      <w:r w:rsidRPr="00E262FA">
        <w:rPr>
          <w:rStyle w:val="StyleUnderline"/>
        </w:rPr>
        <w:t xml:space="preserve">heats up enough to </w:t>
      </w:r>
      <w:r w:rsidRPr="000E734E">
        <w:rPr>
          <w:rStyle w:val="StyleUnderline"/>
          <w:highlight w:val="green"/>
        </w:rPr>
        <w:t xml:space="preserve">spark </w:t>
      </w:r>
      <w:r w:rsidRPr="000E734E">
        <w:rPr>
          <w:rStyle w:val="Emphasis"/>
          <w:highlight w:val="green"/>
        </w:rPr>
        <w:t>global fires</w:t>
      </w:r>
      <w:r w:rsidRPr="00056654">
        <w:rPr>
          <w:sz w:val="16"/>
        </w:rPr>
        <w:t xml:space="preserve"> (Toon, Zahnle, Morrison, Turco, &amp; Covey, 1997). The fires </w:t>
      </w:r>
      <w:r w:rsidRPr="00E262FA">
        <w:rPr>
          <w:rStyle w:val="StyleUnderline"/>
        </w:rPr>
        <w:t xml:space="preserve">are </w:t>
      </w:r>
      <w:r w:rsidRPr="000E734E">
        <w:rPr>
          <w:rStyle w:val="StyleUnderline"/>
          <w:highlight w:val="green"/>
        </w:rPr>
        <w:t xml:space="preserve">a </w:t>
      </w:r>
      <w:r w:rsidRPr="000E734E">
        <w:rPr>
          <w:rStyle w:val="Emphasis"/>
          <w:highlight w:val="green"/>
        </w:rPr>
        <w:t xml:space="preserve">major impact </w:t>
      </w:r>
      <w:r w:rsidRPr="00E262FA">
        <w:rPr>
          <w:rStyle w:val="Emphasis"/>
        </w:rPr>
        <w:t>in their own right</w:t>
      </w:r>
      <w:r w:rsidRPr="00E262FA">
        <w:rPr>
          <w:rStyle w:val="StyleUnderline"/>
        </w:rPr>
        <w:t xml:space="preserve"> and can send additional smoke into the stratosphere</w:t>
      </w:r>
      <w:r w:rsidRPr="00056654">
        <w:rPr>
          <w:sz w:val="16"/>
        </w:rPr>
        <w:t>. For nuclear explosions, there is also a fireball and smoke, in this case from the burning of cities or other military targets.</w:t>
      </w:r>
    </w:p>
    <w:p w14:paraId="7FAC625B" w14:textId="77777777" w:rsidR="00D07F21" w:rsidRPr="00056654" w:rsidRDefault="00D07F21" w:rsidP="00D07F21">
      <w:pPr>
        <w:contextualSpacing/>
        <w:rPr>
          <w:sz w:val="16"/>
        </w:rPr>
      </w:pPr>
      <w:r w:rsidRPr="00056654">
        <w:rPr>
          <w:sz w:val="16"/>
        </w:rPr>
        <w:t xml:space="preserve">While in the stratosphere, </w:t>
      </w:r>
      <w:r w:rsidRPr="00E262FA">
        <w:rPr>
          <w:rStyle w:val="StyleUnderline"/>
        </w:rPr>
        <w:t xml:space="preserve">the particulate </w:t>
      </w:r>
      <w:r w:rsidRPr="000E734E">
        <w:rPr>
          <w:rStyle w:val="StyleUnderline"/>
          <w:highlight w:val="green"/>
        </w:rPr>
        <w:t>matter blocks sunlight</w:t>
      </w:r>
      <w:r w:rsidRPr="00E262FA">
        <w:rPr>
          <w:rStyle w:val="StyleUnderline"/>
        </w:rPr>
        <w:t xml:space="preserve"> and </w:t>
      </w:r>
      <w:r w:rsidRPr="000E734E">
        <w:rPr>
          <w:rStyle w:val="StyleUnderline"/>
          <w:highlight w:val="green"/>
        </w:rPr>
        <w:t>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 xml:space="preserve">he blocked sunlight causes </w:t>
      </w:r>
      <w:r w:rsidRPr="000E734E">
        <w:rPr>
          <w:rStyle w:val="StyleUnderline"/>
          <w:highlight w:val="green"/>
        </w:rPr>
        <w:t>abrupt cooling</w:t>
      </w:r>
      <w:r w:rsidRPr="00E262FA">
        <w:rPr>
          <w:rStyle w:val="StyleUnderline"/>
        </w:rPr>
        <w:t xml:space="preserve"> of Earth’s surface and in turn reduced precipitation</w:t>
      </w:r>
      <w:r w:rsidRPr="00056654">
        <w:rPr>
          <w:sz w:val="16"/>
        </w:rPr>
        <w:t xml:space="preserve"> due to a weakened hydrological cycle. The </w:t>
      </w:r>
      <w:r w:rsidRPr="00E262FA">
        <w:rPr>
          <w:rStyle w:val="StyleUnderline"/>
        </w:rPr>
        <w:t xml:space="preserve">cool, dry, and dark </w:t>
      </w:r>
      <w:r w:rsidRPr="000E734E">
        <w:rPr>
          <w:rStyle w:val="StyleUnderline"/>
          <w:highlight w:val="green"/>
        </w:rPr>
        <w:t>conditions</w:t>
      </w:r>
      <w:r w:rsidRPr="00E262FA">
        <w:rPr>
          <w:rStyle w:val="StyleUnderline"/>
        </w:rPr>
        <w:t xml:space="preserve"> </w:t>
      </w:r>
      <w:r w:rsidRPr="000E734E">
        <w:rPr>
          <w:rStyle w:val="StyleUnderline"/>
          <w:highlight w:val="gree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the 100 weapon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w:t>
      </w:r>
      <w:r w:rsidRPr="000E734E">
        <w:rPr>
          <w:rStyle w:val="StyleUnderline"/>
          <w:highlight w:val="green"/>
        </w:rPr>
        <w:t xml:space="preserve">reduce </w:t>
      </w:r>
      <w:r w:rsidRPr="000E734E">
        <w:rPr>
          <w:rStyle w:val="Emphasis"/>
          <w:highlight w:val="green"/>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13462AFB" w14:textId="77777777" w:rsidR="00D07F21" w:rsidRPr="00056654" w:rsidRDefault="00D07F21" w:rsidP="00D07F21">
      <w:pPr>
        <w:contextualSpacing/>
        <w:rPr>
          <w:sz w:val="16"/>
        </w:rPr>
      </w:pPr>
      <w:r w:rsidRPr="00056654">
        <w:rPr>
          <w:sz w:val="16"/>
        </w:rPr>
        <w:t xml:space="preserve">The harms from asteroid collisions and nuclear wars can also include important secondary effects. The </w:t>
      </w:r>
      <w:r w:rsidRPr="000E734E">
        <w:rPr>
          <w:rStyle w:val="Emphasis"/>
          <w:highlight w:val="green"/>
        </w:rPr>
        <w:t>food shortages</w:t>
      </w:r>
      <w:r w:rsidRPr="00E262FA">
        <w:rPr>
          <w:rStyle w:val="StyleUnderline"/>
        </w:rPr>
        <w:t xml:space="preserve"> from severe global </w:t>
      </w:r>
      <w:r w:rsidRPr="000E734E">
        <w:rPr>
          <w:rStyle w:val="StyleUnderline"/>
          <w:highlight w:val="green"/>
        </w:rPr>
        <w:t>environmental disruption</w:t>
      </w:r>
      <w:r w:rsidRPr="00E262FA">
        <w:rPr>
          <w:rStyle w:val="StyleUnderline"/>
        </w:rPr>
        <w:t xml:space="preserve"> could </w:t>
      </w:r>
      <w:r w:rsidRPr="000E734E">
        <w:rPr>
          <w:rStyle w:val="Emphasis"/>
          <w:highlight w:val="green"/>
        </w:rPr>
        <w:t xml:space="preserve">lead to </w:t>
      </w:r>
      <w:r w:rsidRPr="00E262FA">
        <w:rPr>
          <w:rStyle w:val="Emphasis"/>
        </w:rPr>
        <w:t xml:space="preserve">infectious </w:t>
      </w:r>
      <w:r w:rsidRPr="000E734E">
        <w:rPr>
          <w:rStyle w:val="Emphasis"/>
          <w:highlight w:val="gree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05EBA4A5" w14:textId="77777777" w:rsidR="00D07F21" w:rsidRPr="0061423F" w:rsidRDefault="00D07F21" w:rsidP="00D07F21">
      <w:pPr>
        <w:contextualSpacing/>
        <w:rPr>
          <w:sz w:val="16"/>
          <w:szCs w:val="16"/>
        </w:rPr>
      </w:pPr>
      <w:r w:rsidRPr="00E262FA">
        <w:rPr>
          <w:rStyle w:val="Emphasis"/>
        </w:rPr>
        <w:t xml:space="preserve">It is possible for </w:t>
      </w:r>
      <w:r w:rsidRPr="000E734E">
        <w:rPr>
          <w:rStyle w:val="Emphasis"/>
          <w:highlight w:val="green"/>
        </w:rPr>
        <w:t xml:space="preserve">asteroid collisions </w:t>
      </w:r>
      <w:r w:rsidRPr="00E262FA">
        <w:rPr>
          <w:rStyle w:val="Emphasis"/>
        </w:rPr>
        <w:t xml:space="preserve">to </w:t>
      </w:r>
      <w:r w:rsidRPr="000E734E">
        <w:rPr>
          <w:rStyle w:val="Emphasis"/>
          <w:highlight w:val="green"/>
        </w:rPr>
        <w:t>cause nuclear war</w:t>
      </w:r>
      <w:r w:rsidRPr="00E262FA">
        <w:t xml:space="preserve">. </w:t>
      </w:r>
      <w:r w:rsidRPr="00E262FA">
        <w:rPr>
          <w:rStyle w:val="StyleUnderline"/>
        </w:rPr>
        <w:t xml:space="preserve">An </w:t>
      </w:r>
      <w:r w:rsidRPr="000E734E">
        <w:rPr>
          <w:rStyle w:val="StyleUnderline"/>
          <w:highlight w:val="green"/>
        </w:rPr>
        <w:t>asteroid</w:t>
      </w:r>
      <w:r w:rsidRPr="00E262FA">
        <w:rPr>
          <w:rStyle w:val="StyleUnderline"/>
        </w:rPr>
        <w:t xml:space="preserve"> explosion could be </w:t>
      </w:r>
      <w:r w:rsidRPr="000E734E">
        <w:rPr>
          <w:rStyle w:val="Emphasis"/>
          <w:highlight w:val="green"/>
        </w:rPr>
        <w:t xml:space="preserve">misinterpreted as </w:t>
      </w:r>
      <w:r w:rsidRPr="00E262FA">
        <w:rPr>
          <w:rStyle w:val="Emphasis"/>
        </w:rPr>
        <w:t xml:space="preserve">a </w:t>
      </w:r>
      <w:r w:rsidRPr="000E734E">
        <w:rPr>
          <w:rStyle w:val="Emphasis"/>
          <w:highlight w:val="green"/>
        </w:rPr>
        <w:t>nuclear attack</w:t>
      </w:r>
      <w:r w:rsidRPr="00E262FA">
        <w:rPr>
          <w:rStyle w:val="Emphasis"/>
        </w:rPr>
        <w:t xml:space="preserve">, </w:t>
      </w:r>
      <w:r w:rsidRPr="000E734E">
        <w:rPr>
          <w:rStyle w:val="Emphasis"/>
          <w:highlight w:val="green"/>
        </w:rPr>
        <w:t>prompting</w:t>
      </w:r>
      <w:r w:rsidRPr="00E262FA">
        <w:rPr>
          <w:rStyle w:val="Emphasis"/>
        </w:rPr>
        <w:t xml:space="preserve"> nuclear attack that is believed to be </w:t>
      </w:r>
      <w:r w:rsidRPr="000E734E">
        <w:rPr>
          <w:rStyle w:val="Emphasis"/>
          <w:highlight w:val="gree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3C181007" w14:textId="77777777" w:rsidR="00D07F21" w:rsidRPr="00056654" w:rsidRDefault="00D07F21" w:rsidP="00D07F21">
      <w:pPr>
        <w:contextualSpacing/>
        <w:rPr>
          <w:sz w:val="16"/>
        </w:rPr>
      </w:pPr>
      <w:r w:rsidRPr="00056654">
        <w:rPr>
          <w:sz w:val="16"/>
        </w:rPr>
        <w:t xml:space="preserve">The ultimate severity of an asteroid collision or violent nuclear conflict use would depend on how human society reacts. </w:t>
      </w:r>
      <w:r w:rsidRPr="000E734E">
        <w:rPr>
          <w:rStyle w:val="StyleUnderline"/>
          <w:highlight w:val="green"/>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0E734E">
        <w:rPr>
          <w:rStyle w:val="StyleUnderline"/>
          <w:highlight w:val="green"/>
        </w:rPr>
        <w:t>Or</w:t>
      </w:r>
      <w:r w:rsidRPr="00E262FA">
        <w:rPr>
          <w:rStyle w:val="StyleUnderline"/>
        </w:rPr>
        <w:t xml:space="preserve"> would the reaction be </w:t>
      </w:r>
      <w:r w:rsidRPr="000E734E">
        <w:rPr>
          <w:rStyle w:val="StyleUnderline"/>
          <w:highlight w:val="green"/>
        </w:rPr>
        <w:t>disorderly</w:t>
      </w:r>
      <w:r w:rsidRPr="00E262FA">
        <w:rPr>
          <w:rStyle w:val="StyleUnderline"/>
        </w:rPr>
        <w:t xml:space="preserve">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0E734E">
        <w:rPr>
          <w:rStyle w:val="Emphasis"/>
          <w:highlight w:val="green"/>
        </w:rPr>
        <w:t>published</w:t>
      </w:r>
      <w:r w:rsidRPr="00056654">
        <w:rPr>
          <w:sz w:val="16"/>
        </w:rPr>
        <w:t xml:space="preserve"> point </w:t>
      </w:r>
      <w:r w:rsidRPr="000E734E">
        <w:rPr>
          <w:rStyle w:val="Emphasis"/>
          <w:highlight w:val="gree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0E734E">
        <w:rPr>
          <w:rStyle w:val="Emphasis"/>
          <w:highlight w:val="green"/>
        </w:rPr>
        <w:t>inaccurate</w:t>
      </w:r>
      <w:r w:rsidRPr="00E262FA">
        <w:rPr>
          <w:rStyle w:val="StyleUnderline"/>
        </w:rPr>
        <w:t>.</w:t>
      </w:r>
    </w:p>
    <w:p w14:paraId="022BBE54" w14:textId="77777777" w:rsidR="00D07F21" w:rsidRDefault="00D07F21" w:rsidP="00D07F21">
      <w:pPr>
        <w:contextualSpacing/>
        <w:rPr>
          <w:sz w:val="16"/>
        </w:rPr>
      </w:pPr>
      <w:r w:rsidRPr="00E262FA">
        <w:rPr>
          <w:rStyle w:val="StyleUnderline"/>
        </w:rPr>
        <w:lastRenderedPageBreak/>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0E734E">
        <w:rPr>
          <w:rStyle w:val="Emphasis"/>
          <w:highlight w:val="gree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0E734E">
        <w:rPr>
          <w:rStyle w:val="Emphasis"/>
          <w:highlight w:val="green"/>
        </w:rPr>
        <w:t xml:space="preserve">prudent risk management </w:t>
      </w:r>
      <w:r w:rsidRPr="00E262FA">
        <w:rPr>
          <w:rStyle w:val="Emphasis"/>
        </w:rPr>
        <w:t xml:space="preserve">would </w:t>
      </w:r>
      <w:r w:rsidRPr="000E734E">
        <w:rPr>
          <w:rStyle w:val="Emphasis"/>
          <w:highlight w:val="green"/>
        </w:rPr>
        <w:t xml:space="preserve">aim for </w:t>
      </w:r>
      <w:r w:rsidRPr="00E262FA">
        <w:rPr>
          <w:rStyle w:val="Emphasis"/>
        </w:rPr>
        <w:t xml:space="preserve">very </w:t>
      </w:r>
      <w:r w:rsidRPr="000E734E">
        <w:rPr>
          <w:rStyle w:val="Emphasis"/>
          <w:highlight w:val="green"/>
        </w:rPr>
        <w:t>low probabilities of permanent collapse</w:t>
      </w:r>
      <w:r w:rsidRPr="00E262FA">
        <w:rPr>
          <w:rStyle w:val="Emphasis"/>
        </w:rPr>
        <w:t xml:space="preserve"> </w:t>
      </w:r>
      <w:r w:rsidRPr="00056654">
        <w:rPr>
          <w:sz w:val="16"/>
        </w:rPr>
        <w:t>(Tonn, 2009).</w:t>
      </w:r>
    </w:p>
    <w:p w14:paraId="63315190" w14:textId="77777777" w:rsidR="00D07F21" w:rsidRPr="00F92A07" w:rsidRDefault="00D07F21" w:rsidP="00D07F21">
      <w:pPr>
        <w:pStyle w:val="Heading4"/>
        <w:rPr>
          <w:rFonts w:cs="Arial"/>
          <w:u w:val="single"/>
        </w:rPr>
      </w:pPr>
      <w:r w:rsidRPr="00F92A07">
        <w:rPr>
          <w:rFonts w:cs="Arial"/>
        </w:rPr>
        <w:t xml:space="preserve">Triggers </w:t>
      </w:r>
      <w:r w:rsidRPr="00F92A07">
        <w:rPr>
          <w:rFonts w:cs="Arial"/>
          <w:u w:val="single"/>
        </w:rPr>
        <w:t>Russian dead hand</w:t>
      </w:r>
    </w:p>
    <w:p w14:paraId="7612F23B" w14:textId="77777777" w:rsidR="00D07F21" w:rsidRPr="00BB4F7E" w:rsidRDefault="00D07F21" w:rsidP="00D07F21">
      <w:pPr>
        <w:rPr>
          <w:sz w:val="16"/>
          <w:szCs w:val="26"/>
        </w:rPr>
      </w:pPr>
      <w:r w:rsidRPr="00F92A07">
        <w:rPr>
          <w:rStyle w:val="Style13ptBold"/>
          <w:szCs w:val="26"/>
        </w:rPr>
        <w:t>Barrett 16</w:t>
      </w:r>
      <w:r w:rsidRPr="00BB4F7E">
        <w:rPr>
          <w:sz w:val="16"/>
          <w:szCs w:val="26"/>
        </w:rPr>
        <w:t>, [Anthony M. Barrett is cofounder and director of research of the Global Catastrophic Risk Institute and senior risk analyst at ABS Consulting. His work aims to inform risk management policy decisions regarding catastrophe risks in a variety of areas, including terrorism, emerging technologies, and nuclear warfare. He was a Stanton fellow at RAND in 2012–2013, False Alarms, True Dangers?, https://www.rand.org/content/dam/rand/pubs/perspectives/PE100/PE191/RAND_PE191.pdf]</w:t>
      </w:r>
    </w:p>
    <w:p w14:paraId="4FE3A803" w14:textId="77777777" w:rsidR="00D07F21" w:rsidRPr="00F92A07" w:rsidRDefault="00D07F21" w:rsidP="00D07F21">
      <w:pPr>
        <w:rPr>
          <w:sz w:val="16"/>
        </w:rPr>
      </w:pPr>
      <w:r w:rsidRPr="00F92A07">
        <w:rPr>
          <w:sz w:val="16"/>
        </w:rPr>
        <w:t xml:space="preserve">Other </w:t>
      </w:r>
      <w:r w:rsidRPr="000E734E">
        <w:rPr>
          <w:rStyle w:val="StyleUnderline"/>
          <w:highlight w:val="green"/>
        </w:rPr>
        <w:t>events</w:t>
      </w:r>
      <w:r w:rsidRPr="00F92A07">
        <w:rPr>
          <w:rStyle w:val="StyleUnderline"/>
        </w:rPr>
        <w:t xml:space="preserve"> that</w:t>
      </w:r>
      <w:r w:rsidRPr="00F92A07">
        <w:rPr>
          <w:sz w:val="16"/>
        </w:rPr>
        <w:t xml:space="preserve"> could </w:t>
      </w:r>
      <w:r w:rsidRPr="000E734E">
        <w:rPr>
          <w:rStyle w:val="Emphasis"/>
          <w:sz w:val="28"/>
          <w:szCs w:val="28"/>
          <w:highlight w:val="green"/>
        </w:rPr>
        <w:t xml:space="preserve">trigger </w:t>
      </w:r>
      <w:r w:rsidRPr="000E734E">
        <w:rPr>
          <w:rStyle w:val="Emphasis"/>
          <w:highlight w:val="green"/>
        </w:rPr>
        <w:t>Dead Hand</w:t>
      </w:r>
      <w:r w:rsidRPr="00F92A07">
        <w:rPr>
          <w:rStyle w:val="StyleUnderline"/>
        </w:rPr>
        <w:t xml:space="preserve"> sensors </w:t>
      </w:r>
      <w:r w:rsidRPr="000E734E">
        <w:rPr>
          <w:rStyle w:val="StyleUnderline"/>
          <w:highlight w:val="green"/>
        </w:rPr>
        <w:t>include</w:t>
      </w:r>
      <w:r w:rsidRPr="00F92A07">
        <w:rPr>
          <w:sz w:val="16"/>
        </w:rPr>
        <w:t xml:space="preserve"> </w:t>
      </w:r>
      <w:r w:rsidRPr="000E734E">
        <w:rPr>
          <w:rStyle w:val="StyleUnderline"/>
          <w:highlight w:val="green"/>
        </w:rPr>
        <w:t>meteor</w:t>
      </w:r>
      <w:r w:rsidRPr="00F92A07">
        <w:rPr>
          <w:rStyle w:val="StyleUnderline"/>
        </w:rPr>
        <w:t xml:space="preserve">ite </w:t>
      </w:r>
      <w:r w:rsidRPr="000E734E">
        <w:rPr>
          <w:rStyle w:val="StyleUnderline"/>
          <w:highlight w:val="green"/>
        </w:rPr>
        <w:t>strikes</w:t>
      </w:r>
      <w:r w:rsidRPr="00F92A07">
        <w:rPr>
          <w:sz w:val="16"/>
        </w:rPr>
        <w:t xml:space="preserve"> </w:t>
      </w:r>
      <w:r w:rsidRPr="000E734E">
        <w:rPr>
          <w:rStyle w:val="StyleUnderline"/>
          <w:highlight w:val="green"/>
        </w:rPr>
        <w:t>in Russia</w:t>
      </w:r>
      <w:r w:rsidRPr="00F92A07">
        <w:rPr>
          <w:rStyle w:val="StyleUnderline"/>
        </w:rPr>
        <w:t xml:space="preserve">, whose </w:t>
      </w:r>
      <w:r w:rsidRPr="000E734E">
        <w:rPr>
          <w:rStyle w:val="Emphasis"/>
          <w:highlight w:val="green"/>
        </w:rPr>
        <w:t>explosion</w:t>
      </w:r>
      <w:r w:rsidRPr="00F92A07">
        <w:rPr>
          <w:rStyle w:val="StyleUnderline"/>
        </w:rPr>
        <w:t xml:space="preserve"> effects,</w:t>
      </w:r>
      <w:r w:rsidRPr="00F92A07">
        <w:rPr>
          <w:sz w:val="16"/>
        </w:rPr>
        <w:t xml:space="preserve"> such as </w:t>
      </w:r>
      <w:r w:rsidRPr="000E734E">
        <w:rPr>
          <w:rStyle w:val="Emphasis"/>
          <w:highlight w:val="green"/>
        </w:rPr>
        <w:t>light</w:t>
      </w:r>
      <w:r w:rsidRPr="00F92A07">
        <w:rPr>
          <w:rStyle w:val="StyleUnderline"/>
        </w:rPr>
        <w:t xml:space="preserve"> and </w:t>
      </w:r>
      <w:r w:rsidRPr="000E734E">
        <w:rPr>
          <w:rStyle w:val="Emphasis"/>
          <w:highlight w:val="green"/>
        </w:rPr>
        <w:t>pressure waves</w:t>
      </w:r>
      <w:r w:rsidRPr="00F92A07">
        <w:rPr>
          <w:rStyle w:val="StyleUnderline"/>
        </w:rPr>
        <w:t xml:space="preserve">, could </w:t>
      </w:r>
      <w:r w:rsidRPr="000E734E">
        <w:rPr>
          <w:rStyle w:val="Emphasis"/>
          <w:highlight w:val="green"/>
        </w:rPr>
        <w:t>resemble</w:t>
      </w:r>
      <w:r w:rsidRPr="00F92A07">
        <w:rPr>
          <w:rStyle w:val="StyleUnderline"/>
        </w:rPr>
        <w:t xml:space="preserve"> a </w:t>
      </w:r>
      <w:r w:rsidRPr="000E734E">
        <w:rPr>
          <w:rStyle w:val="Emphasis"/>
          <w:highlight w:val="green"/>
        </w:rPr>
        <w:t xml:space="preserve">nuclear </w:t>
      </w:r>
      <w:r w:rsidRPr="00F92A07">
        <w:rPr>
          <w:rStyle w:val="Emphasis"/>
        </w:rPr>
        <w:t>event</w:t>
      </w:r>
      <w:r w:rsidRPr="00F92A07">
        <w:rPr>
          <w:rStyle w:val="StyleUnderline"/>
        </w:rPr>
        <w:t xml:space="preserve"> </w:t>
      </w:r>
      <w:r w:rsidRPr="000E734E">
        <w:rPr>
          <w:rStyle w:val="StyleUnderline"/>
          <w:highlight w:val="green"/>
        </w:rPr>
        <w:t xml:space="preserve">and </w:t>
      </w:r>
      <w:r w:rsidRPr="000E734E">
        <w:rPr>
          <w:rStyle w:val="Emphasis"/>
          <w:highlight w:val="green"/>
        </w:rPr>
        <w:t>cyberattacks</w:t>
      </w:r>
      <w:r w:rsidRPr="00F92A07">
        <w:rPr>
          <w:rStyle w:val="StyleUnderline"/>
        </w:rPr>
        <w:t xml:space="preserve"> or network failures </w:t>
      </w:r>
      <w:r w:rsidRPr="000E734E">
        <w:rPr>
          <w:rStyle w:val="StyleUnderline"/>
          <w:highlight w:val="green"/>
        </w:rPr>
        <w:t>that result in</w:t>
      </w:r>
      <w:r w:rsidRPr="00F92A07">
        <w:rPr>
          <w:sz w:val="16"/>
        </w:rPr>
        <w:t xml:space="preserve"> a of </w:t>
      </w:r>
      <w:r w:rsidRPr="000E734E">
        <w:rPr>
          <w:rStyle w:val="StyleUnderline"/>
          <w:highlight w:val="green"/>
        </w:rPr>
        <w:t>loss of</w:t>
      </w:r>
      <w:r w:rsidRPr="00F92A07">
        <w:rPr>
          <w:sz w:val="16"/>
        </w:rPr>
        <w:t xml:space="preserve"> </w:t>
      </w:r>
      <w:r w:rsidRPr="000E734E">
        <w:rPr>
          <w:rStyle w:val="StyleUnderline"/>
          <w:highlight w:val="green"/>
        </w:rPr>
        <w:t>comm</w:t>
      </w:r>
      <w:r w:rsidRPr="00F92A07">
        <w:rPr>
          <w:rStyle w:val="StyleUnderline"/>
        </w:rPr>
        <w:t>unications</w:t>
      </w:r>
      <w:r w:rsidRPr="00F92A07">
        <w:rPr>
          <w:sz w:val="16"/>
        </w:rPr>
        <w:t xml:space="preserve"> capabilities (see Figure 3).</w:t>
      </w:r>
    </w:p>
    <w:p w14:paraId="6BB14830" w14:textId="77777777" w:rsidR="00D07F21" w:rsidRPr="00F92A07" w:rsidRDefault="00D07F21" w:rsidP="00D07F21">
      <w:pPr>
        <w:rPr>
          <w:sz w:val="16"/>
        </w:rPr>
      </w:pPr>
      <w:r w:rsidRPr="00F92A07">
        <w:rPr>
          <w:rStyle w:val="StyleUnderline"/>
        </w:rPr>
        <w:t>Meteorite impacts with</w:t>
      </w:r>
      <w:r w:rsidRPr="00F92A07">
        <w:rPr>
          <w:sz w:val="16"/>
        </w:rPr>
        <w:t xml:space="preserve"> some </w:t>
      </w:r>
      <w:r w:rsidRPr="00F92A07">
        <w:rPr>
          <w:rStyle w:val="StyleUnderline"/>
        </w:rPr>
        <w:t>resemblance to a nuclear explosion</w:t>
      </w:r>
      <w:r w:rsidRPr="00F92A07">
        <w:rPr>
          <w:sz w:val="16"/>
        </w:rPr>
        <w:t xml:space="preserve"> have </w:t>
      </w:r>
      <w:r w:rsidRPr="00F92A07">
        <w:rPr>
          <w:rStyle w:val="StyleUnderline"/>
        </w:rPr>
        <w:t>occurred</w:t>
      </w:r>
      <w:r w:rsidRPr="00F92A07">
        <w:rPr>
          <w:sz w:val="16"/>
        </w:rPr>
        <w:t xml:space="preserve"> </w:t>
      </w:r>
      <w:r w:rsidRPr="00F92A07">
        <w:rPr>
          <w:rStyle w:val="StyleUnderline"/>
        </w:rPr>
        <w:t>in the past</w:t>
      </w:r>
      <w:r w:rsidRPr="00F92A07">
        <w:rPr>
          <w:sz w:val="16"/>
        </w:rPr>
        <w:t xml:space="preserve">. An October 1990 asteroid explosion above the central Pacific Ocean, with energy greater than one kiloton, was originally detected as a potential nuclear event by U.S. satellites; not until several months later did the Department of Defense determine the true nature of the event (Tagliaferri et al., 1994, pp. 200–201). </w:t>
      </w:r>
      <w:r w:rsidRPr="000E734E">
        <w:rPr>
          <w:rStyle w:val="StyleUnderline"/>
          <w:highlight w:val="green"/>
        </w:rPr>
        <w:t>On average</w:t>
      </w:r>
      <w:r w:rsidRPr="00F92A07">
        <w:rPr>
          <w:sz w:val="16"/>
        </w:rPr>
        <w:t xml:space="preserve">, approximately </w:t>
      </w:r>
      <w:r w:rsidRPr="000E734E">
        <w:rPr>
          <w:rStyle w:val="Emphasis"/>
          <w:highlight w:val="green"/>
        </w:rPr>
        <w:t>eight</w:t>
      </w:r>
      <w:r w:rsidRPr="00F92A07">
        <w:rPr>
          <w:rStyle w:val="StyleUnderline"/>
        </w:rPr>
        <w:t xml:space="preserve"> asteroid </w:t>
      </w:r>
      <w:r w:rsidRPr="000E734E">
        <w:rPr>
          <w:rStyle w:val="StyleUnderline"/>
          <w:highlight w:val="green"/>
        </w:rPr>
        <w:t>detonations with</w:t>
      </w:r>
      <w:r w:rsidRPr="00F92A07">
        <w:rPr>
          <w:sz w:val="16"/>
        </w:rPr>
        <w:t xml:space="preserve"> </w:t>
      </w:r>
      <w:r w:rsidRPr="000E734E">
        <w:rPr>
          <w:rStyle w:val="StyleUnderline"/>
          <w:highlight w:val="green"/>
        </w:rPr>
        <w:t>at least one kilo</w:t>
      </w:r>
      <w:r w:rsidRPr="00F92A07">
        <w:rPr>
          <w:rStyle w:val="StyleUnderline"/>
        </w:rPr>
        <w:t xml:space="preserve">ton of equivalent energy </w:t>
      </w:r>
      <w:r w:rsidRPr="000E734E">
        <w:rPr>
          <w:rStyle w:val="StyleUnderline"/>
          <w:highlight w:val="green"/>
        </w:rPr>
        <w:t xml:space="preserve">occur </w:t>
      </w:r>
      <w:r w:rsidRPr="000E734E">
        <w:rPr>
          <w:rStyle w:val="Emphasis"/>
          <w:highlight w:val="green"/>
        </w:rPr>
        <w:t>each year</w:t>
      </w:r>
      <w:r w:rsidRPr="00F92A07">
        <w:rPr>
          <w:sz w:val="16"/>
        </w:rPr>
        <w:t>, and approximately one asteroid detonation with at least 20 kilotons of equivalent energy occurs each year (Tagliaferri et al., 1994, p. 201). Although one kiloton is a very low yield as nuclear weapons go, super-EMP weapons are actually designed to have low yields, comparable to those observed in recent North Korean nuclear tests, which might have been tests of super-EMP weapons (Pry, 2012).</w:t>
      </w:r>
    </w:p>
    <w:p w14:paraId="0B2B561F" w14:textId="77777777" w:rsidR="00D07F21" w:rsidRPr="00D9784C" w:rsidRDefault="00D07F21" w:rsidP="00D07F21">
      <w:pPr>
        <w:keepNext/>
        <w:keepLines/>
        <w:spacing w:before="40"/>
        <w:outlineLvl w:val="3"/>
        <w:rPr>
          <w:rFonts w:eastAsiaTheme="majorEastAsia" w:cstheme="majorBidi"/>
          <w:b/>
          <w:iCs/>
          <w:sz w:val="26"/>
          <w:u w:val="single"/>
        </w:rPr>
      </w:pPr>
      <w:r w:rsidRPr="00D9784C">
        <w:rPr>
          <w:rFonts w:eastAsiaTheme="majorEastAsia" w:cstheme="majorBidi"/>
          <w:b/>
          <w:iCs/>
          <w:sz w:val="26"/>
        </w:rPr>
        <w:t xml:space="preserve">It </w:t>
      </w:r>
      <w:r w:rsidRPr="00D9784C">
        <w:rPr>
          <w:rFonts w:eastAsiaTheme="majorEastAsia" w:cstheme="majorBidi"/>
          <w:b/>
          <w:iCs/>
          <w:sz w:val="26"/>
          <w:u w:val="single"/>
        </w:rPr>
        <w:t>outweighs nuclear war</w:t>
      </w:r>
      <w:r w:rsidRPr="00D9784C">
        <w:rPr>
          <w:rFonts w:eastAsiaTheme="majorEastAsia" w:cstheme="majorBidi"/>
          <w:b/>
          <w:iCs/>
          <w:sz w:val="26"/>
        </w:rPr>
        <w:t xml:space="preserve">---surveys are </w:t>
      </w:r>
      <w:r w:rsidRPr="00D9784C">
        <w:rPr>
          <w:rFonts w:eastAsiaTheme="majorEastAsia" w:cstheme="majorBidi"/>
          <w:b/>
          <w:iCs/>
          <w:sz w:val="26"/>
          <w:u w:val="single"/>
        </w:rPr>
        <w:t>incomplete</w:t>
      </w:r>
      <w:r w:rsidRPr="00D9784C">
        <w:rPr>
          <w:rFonts w:eastAsiaTheme="majorEastAsia" w:cstheme="majorBidi"/>
          <w:b/>
          <w:iCs/>
          <w:sz w:val="26"/>
        </w:rPr>
        <w:t xml:space="preserve"> and </w:t>
      </w:r>
      <w:r w:rsidRPr="00D9784C">
        <w:rPr>
          <w:rFonts w:eastAsiaTheme="majorEastAsia" w:cstheme="majorBidi"/>
          <w:b/>
          <w:iCs/>
          <w:sz w:val="26"/>
          <w:u w:val="single"/>
        </w:rPr>
        <w:t>geology</w:t>
      </w:r>
      <w:r w:rsidRPr="00D9784C">
        <w:rPr>
          <w:rFonts w:eastAsiaTheme="majorEastAsia" w:cstheme="majorBidi"/>
          <w:b/>
          <w:iCs/>
          <w:sz w:val="26"/>
        </w:rPr>
        <w:t xml:space="preserve"> proves </w:t>
      </w:r>
      <w:r w:rsidRPr="00D9784C">
        <w:rPr>
          <w:rFonts w:eastAsiaTheme="majorEastAsia" w:cstheme="majorBidi"/>
          <w:b/>
          <w:iCs/>
          <w:sz w:val="26"/>
          <w:u w:val="single"/>
        </w:rPr>
        <w:t>frequency</w:t>
      </w:r>
      <w:r w:rsidRPr="00D9784C">
        <w:rPr>
          <w:rFonts w:eastAsiaTheme="majorEastAsia" w:cstheme="majorBidi"/>
          <w:b/>
          <w:iCs/>
          <w:sz w:val="26"/>
        </w:rPr>
        <w:t xml:space="preserve"> and </w:t>
      </w:r>
      <w:r w:rsidRPr="00D9784C">
        <w:rPr>
          <w:rFonts w:eastAsiaTheme="majorEastAsia" w:cstheme="majorBidi"/>
          <w:b/>
          <w:iCs/>
          <w:sz w:val="26"/>
          <w:u w:val="single"/>
        </w:rPr>
        <w:t>magnitude</w:t>
      </w:r>
    </w:p>
    <w:p w14:paraId="1893A055" w14:textId="77777777" w:rsidR="00D07F21" w:rsidRPr="004F7A12" w:rsidRDefault="00D07F21" w:rsidP="00D07F21">
      <w:pPr>
        <w:rPr>
          <w:sz w:val="16"/>
        </w:rPr>
      </w:pPr>
      <w:r w:rsidRPr="004F7A12">
        <w:rPr>
          <w:rStyle w:val="Style13ptBold"/>
        </w:rPr>
        <w:t>Deel 19</w:t>
      </w:r>
      <w:r w:rsidRPr="004F7A12">
        <w:rPr>
          <w:sz w:val="16"/>
        </w:rPr>
        <w:t>, [Dr. Gary Deel is a Faculty Director with the School of Business at American Military University, Can We Prevent a Killer Asteroid Striking Earth?, November, https://inspacenews.com/can-we-prevent-a-killer-asteroid-striking-earth/]</w:t>
      </w:r>
    </w:p>
    <w:p w14:paraId="727A91C7" w14:textId="77777777" w:rsidR="00D07F21" w:rsidRPr="00393369" w:rsidRDefault="00D07F21" w:rsidP="00D07F21">
      <w:pPr>
        <w:rPr>
          <w:sz w:val="16"/>
        </w:rPr>
      </w:pPr>
      <w:r w:rsidRPr="00393369">
        <w:rPr>
          <w:sz w:val="16"/>
        </w:rPr>
        <w:t xml:space="preserve">Then </w:t>
      </w:r>
      <w:r w:rsidRPr="000E734E">
        <w:rPr>
          <w:highlight w:val="green"/>
          <w:u w:val="single"/>
        </w:rPr>
        <w:t xml:space="preserve">there </w:t>
      </w:r>
      <w:r w:rsidRPr="00D9784C">
        <w:rPr>
          <w:u w:val="single"/>
        </w:rPr>
        <w:t xml:space="preserve">are </w:t>
      </w:r>
      <w:r w:rsidRPr="000E734E">
        <w:rPr>
          <w:highlight w:val="green"/>
          <w:u w:val="single"/>
        </w:rPr>
        <w:t>human</w:t>
      </w:r>
      <w:r w:rsidRPr="00393369">
        <w:rPr>
          <w:sz w:val="16"/>
        </w:rPr>
        <w:t xml:space="preserve">-created </w:t>
      </w:r>
      <w:r w:rsidRPr="000E734E">
        <w:rPr>
          <w:highlight w:val="green"/>
          <w:u w:val="single"/>
        </w:rPr>
        <w:t>threats like</w:t>
      </w:r>
      <w:r w:rsidRPr="000E734E">
        <w:rPr>
          <w:sz w:val="16"/>
          <w:highlight w:val="green"/>
        </w:rPr>
        <w:t xml:space="preserve"> </w:t>
      </w:r>
      <w:r w:rsidRPr="00393369">
        <w:rPr>
          <w:sz w:val="16"/>
        </w:rPr>
        <w:t xml:space="preserve">that of </w:t>
      </w:r>
      <w:r w:rsidRPr="000E734E">
        <w:rPr>
          <w:highlight w:val="green"/>
          <w:u w:val="single"/>
        </w:rPr>
        <w:t>nuclear war</w:t>
      </w:r>
      <w:r w:rsidRPr="00393369">
        <w:rPr>
          <w:sz w:val="16"/>
        </w:rPr>
        <w:t>. It is well within our power for us to destroy ourselves. Weapons of mass destruction will never be uninvented, and if we don’t take proper care with these responsibilities then it is entirely possible that we could bring an end to our own civilization through tribalism or stupidity.</w:t>
      </w:r>
    </w:p>
    <w:p w14:paraId="63376245" w14:textId="77777777" w:rsidR="00D07F21" w:rsidRPr="00393369" w:rsidRDefault="00D07F21" w:rsidP="00D07F21">
      <w:pPr>
        <w:rPr>
          <w:sz w:val="16"/>
        </w:rPr>
      </w:pPr>
      <w:r w:rsidRPr="000E734E">
        <w:rPr>
          <w:b/>
          <w:iCs/>
          <w:highlight w:val="green"/>
          <w:u w:val="single"/>
          <w:bdr w:val="single" w:sz="8" w:space="0" w:color="auto"/>
        </w:rPr>
        <w:t>However</w:t>
      </w:r>
      <w:r w:rsidRPr="00393369">
        <w:rPr>
          <w:sz w:val="16"/>
        </w:rPr>
        <w:t xml:space="preserve">, </w:t>
      </w:r>
      <w:r w:rsidRPr="00D9784C">
        <w:rPr>
          <w:u w:val="single"/>
        </w:rPr>
        <w:t xml:space="preserve">one of </w:t>
      </w:r>
      <w:r w:rsidRPr="000E734E">
        <w:rPr>
          <w:highlight w:val="green"/>
          <w:u w:val="single"/>
        </w:rPr>
        <w:t xml:space="preserve">the </w:t>
      </w:r>
      <w:r w:rsidRPr="000E734E">
        <w:rPr>
          <w:b/>
          <w:iCs/>
          <w:highlight w:val="green"/>
          <w:u w:val="single"/>
          <w:bdr w:val="single" w:sz="8" w:space="0" w:color="auto"/>
        </w:rPr>
        <w:t xml:space="preserve">most </w:t>
      </w:r>
      <w:r w:rsidRPr="000E734E">
        <w:rPr>
          <w:rStyle w:val="StyleUnderline"/>
          <w:highlight w:val="green"/>
        </w:rPr>
        <w:t xml:space="preserve">significant </w:t>
      </w:r>
      <w:r w:rsidRPr="00F73A3F">
        <w:rPr>
          <w:rStyle w:val="StyleUnderline"/>
        </w:rPr>
        <w:t xml:space="preserve">and </w:t>
      </w:r>
      <w:r w:rsidRPr="000E734E">
        <w:rPr>
          <w:rStyle w:val="StyleUnderline"/>
          <w:highlight w:val="green"/>
        </w:rPr>
        <w:t>best understood</w:t>
      </w:r>
      <w:r w:rsidRPr="00393369">
        <w:rPr>
          <w:sz w:val="16"/>
        </w:rPr>
        <w:t xml:space="preserve"> – but </w:t>
      </w:r>
      <w:r w:rsidRPr="000E734E">
        <w:rPr>
          <w:b/>
          <w:iCs/>
          <w:highlight w:val="green"/>
          <w:u w:val="single"/>
          <w:bdr w:val="single" w:sz="8" w:space="0" w:color="auto"/>
        </w:rPr>
        <w:t>least predictable</w:t>
      </w:r>
      <w:r w:rsidRPr="000E734E">
        <w:rPr>
          <w:highlight w:val="green"/>
          <w:u w:val="single"/>
        </w:rPr>
        <w:t xml:space="preserve"> </w:t>
      </w:r>
      <w:r w:rsidRPr="00D9784C">
        <w:rPr>
          <w:u w:val="single"/>
        </w:rPr>
        <w:t>– risks</w:t>
      </w:r>
      <w:r w:rsidRPr="00393369">
        <w:rPr>
          <w:sz w:val="16"/>
        </w:rPr>
        <w:t xml:space="preserve"> </w:t>
      </w:r>
      <w:r w:rsidRPr="000E734E">
        <w:rPr>
          <w:highlight w:val="green"/>
          <w:u w:val="single"/>
        </w:rPr>
        <w:t>is</w:t>
      </w:r>
      <w:r w:rsidRPr="000E734E">
        <w:rPr>
          <w:sz w:val="16"/>
          <w:highlight w:val="green"/>
        </w:rPr>
        <w:t xml:space="preserve"> </w:t>
      </w:r>
      <w:r w:rsidRPr="00393369">
        <w:rPr>
          <w:sz w:val="16"/>
        </w:rPr>
        <w:t xml:space="preserve">that associated with the possibility of </w:t>
      </w:r>
      <w:r w:rsidRPr="000E734E">
        <w:rPr>
          <w:highlight w:val="green"/>
          <w:u w:val="single"/>
        </w:rPr>
        <w:t>an</w:t>
      </w:r>
      <w:r w:rsidRPr="000E734E">
        <w:rPr>
          <w:sz w:val="16"/>
          <w:highlight w:val="green"/>
        </w:rPr>
        <w:t xml:space="preserve"> </w:t>
      </w:r>
      <w:r w:rsidRPr="000E734E">
        <w:rPr>
          <w:highlight w:val="green"/>
          <w:u w:val="single"/>
        </w:rPr>
        <w:t>asteroid</w:t>
      </w:r>
      <w:r w:rsidRPr="000E734E">
        <w:rPr>
          <w:sz w:val="16"/>
          <w:highlight w:val="green"/>
        </w:rPr>
        <w:t xml:space="preserve"> </w:t>
      </w:r>
      <w:r w:rsidRPr="00393369">
        <w:rPr>
          <w:sz w:val="16"/>
        </w:rPr>
        <w:t>striking the Earth</w:t>
      </w:r>
    </w:p>
    <w:p w14:paraId="5EC1EF52" w14:textId="77777777" w:rsidR="00D07F21" w:rsidRPr="00393369" w:rsidRDefault="00D07F21" w:rsidP="00D07F21">
      <w:pPr>
        <w:rPr>
          <w:sz w:val="16"/>
          <w:szCs w:val="16"/>
        </w:rPr>
      </w:pPr>
      <w:r w:rsidRPr="00393369">
        <w:rPr>
          <w:sz w:val="16"/>
          <w:szCs w:val="16"/>
        </w:rPr>
        <w:t>In the early development of our solar system, collisions between asteroids and celestial bodies were fairly routine. We see clear evidence of this in the preserved craters that pockmark the moon’s surface. In fact, a prevailing theory of the Moon’s origin is that it is the result of some kind of asteroid impact. The Moon Was Formed by a Violent, Head-On Collision between the Early Earth and a ‘Planetary Embryo’ According to UCLA geochemists, “the moon was formed by a violent, head-on collision between the early Earth and a ‘planetary embryo’ called Theia approximately 100 million years after the Earth formed.” The collision would have blown all of the crustal material from both Earth and Theia into space. It is postulated that the moon might have accreted from this material over the eons that followed. “Theia, which did not survive the collision (except that it now makes up large parts of the Earth and the Moon), was growing and probably would have become a planet if the crash had not occurred,” the UCLA scientists postulated.</w:t>
      </w:r>
    </w:p>
    <w:p w14:paraId="5106F91A" w14:textId="77777777" w:rsidR="00D07F21" w:rsidRPr="00393369" w:rsidRDefault="00D07F21" w:rsidP="00D07F21">
      <w:pPr>
        <w:rPr>
          <w:sz w:val="16"/>
        </w:rPr>
      </w:pPr>
      <w:r w:rsidRPr="00D9784C">
        <w:rPr>
          <w:u w:val="single"/>
        </w:rPr>
        <w:t>We have</w:t>
      </w:r>
      <w:r w:rsidRPr="00393369">
        <w:rPr>
          <w:sz w:val="16"/>
        </w:rPr>
        <w:t xml:space="preserve"> more </w:t>
      </w:r>
      <w:r w:rsidRPr="000E734E">
        <w:rPr>
          <w:highlight w:val="green"/>
          <w:u w:val="single"/>
        </w:rPr>
        <w:t xml:space="preserve">historical </w:t>
      </w:r>
      <w:r w:rsidRPr="00D9784C">
        <w:rPr>
          <w:u w:val="single"/>
        </w:rPr>
        <w:t xml:space="preserve">evidence of significant </w:t>
      </w:r>
      <w:r w:rsidRPr="000E734E">
        <w:rPr>
          <w:highlight w:val="green"/>
          <w:u w:val="single"/>
        </w:rPr>
        <w:t xml:space="preserve">impacts </w:t>
      </w:r>
      <w:r w:rsidRPr="00D9784C">
        <w:rPr>
          <w:u w:val="single"/>
        </w:rPr>
        <w:t>on Earth</w:t>
      </w:r>
      <w:r w:rsidRPr="00393369">
        <w:rPr>
          <w:sz w:val="16"/>
        </w:rPr>
        <w:t>. The largest known impact site is the Vredefort Crater southwest of Johannesburg, South Africa. It is more than 186 miles (300 kilometers) across and is believed to have been created by an asteroid that was roughly 6.2 miles to 9.3 miles (10 to 15 kilometers) in diameter. Although this event occurred over two billion years ago, it would have had tremendous effects on the Earth and any living thing thereupon at the time.</w:t>
      </w:r>
    </w:p>
    <w:p w14:paraId="138F2BE5" w14:textId="77777777" w:rsidR="00D07F21" w:rsidRPr="00393369" w:rsidRDefault="00D07F21" w:rsidP="00D07F21">
      <w:pPr>
        <w:rPr>
          <w:sz w:val="16"/>
          <w:szCs w:val="16"/>
        </w:rPr>
      </w:pPr>
      <w:r w:rsidRPr="00393369">
        <w:rPr>
          <w:sz w:val="16"/>
          <w:szCs w:val="16"/>
        </w:rPr>
        <w:t>Another major and more recent historical event was the impact that formed the Chicxulub Crater, which lies buried under the Yucatan peninsula in Mexico. This crater was formed about 65 million years ago, coinciding with the extinction of the dinosaurs. These Impacts Would Have Wiped Humanity off the Face of the Earth</w:t>
      </w:r>
    </w:p>
    <w:p w14:paraId="7693B4AC" w14:textId="77777777" w:rsidR="00D07F21" w:rsidRPr="00393369" w:rsidRDefault="00D07F21" w:rsidP="00D07F21">
      <w:pPr>
        <w:rPr>
          <w:sz w:val="16"/>
        </w:rPr>
      </w:pPr>
      <w:r w:rsidRPr="00D9784C">
        <w:rPr>
          <w:u w:val="single"/>
        </w:rPr>
        <w:t>These</w:t>
      </w:r>
      <w:r w:rsidRPr="00393369">
        <w:rPr>
          <w:sz w:val="16"/>
        </w:rPr>
        <w:t xml:space="preserve"> impacts </w:t>
      </w:r>
      <w:r w:rsidRPr="000E734E">
        <w:rPr>
          <w:highlight w:val="green"/>
          <w:u w:val="single"/>
        </w:rPr>
        <w:t xml:space="preserve">would have </w:t>
      </w:r>
      <w:r w:rsidRPr="000E734E">
        <w:rPr>
          <w:b/>
          <w:iCs/>
          <w:highlight w:val="green"/>
          <w:u w:val="single"/>
          <w:bdr w:val="single" w:sz="8" w:space="0" w:color="auto"/>
        </w:rPr>
        <w:t xml:space="preserve">wiped humanity off </w:t>
      </w:r>
      <w:r w:rsidRPr="00D9784C">
        <w:rPr>
          <w:b/>
          <w:iCs/>
          <w:u w:val="single"/>
          <w:bdr w:val="single" w:sz="8" w:space="0" w:color="auto"/>
        </w:rPr>
        <w:t>the face of</w:t>
      </w:r>
      <w:r w:rsidRPr="00393369">
        <w:rPr>
          <w:sz w:val="16"/>
        </w:rPr>
        <w:t xml:space="preserve"> the </w:t>
      </w:r>
      <w:r w:rsidRPr="000E734E">
        <w:rPr>
          <w:b/>
          <w:iCs/>
          <w:highlight w:val="green"/>
          <w:u w:val="single"/>
          <w:bdr w:val="single" w:sz="8" w:space="0" w:color="auto"/>
        </w:rPr>
        <w:t>Earth</w:t>
      </w:r>
      <w:r w:rsidRPr="000E734E">
        <w:rPr>
          <w:highlight w:val="green"/>
          <w:u w:val="single"/>
        </w:rPr>
        <w:t xml:space="preserve"> had we </w:t>
      </w:r>
      <w:r w:rsidRPr="000E734E">
        <w:rPr>
          <w:b/>
          <w:iCs/>
          <w:highlight w:val="green"/>
          <w:u w:val="single"/>
          <w:bdr w:val="single" w:sz="8" w:space="0" w:color="auto"/>
        </w:rPr>
        <w:t>been around</w:t>
      </w:r>
      <w:r w:rsidRPr="000E734E">
        <w:rPr>
          <w:highlight w:val="green"/>
          <w:u w:val="single"/>
        </w:rPr>
        <w:t xml:space="preserve"> </w:t>
      </w:r>
      <w:r w:rsidRPr="00D9784C">
        <w:rPr>
          <w:u w:val="single"/>
        </w:rPr>
        <w:t>to experience</w:t>
      </w:r>
      <w:r w:rsidRPr="00393369">
        <w:rPr>
          <w:sz w:val="16"/>
        </w:rPr>
        <w:t xml:space="preserve"> them. </w:t>
      </w:r>
      <w:r w:rsidRPr="000E734E">
        <w:rPr>
          <w:highlight w:val="green"/>
          <w:u w:val="single"/>
        </w:rPr>
        <w:t xml:space="preserve">It might be </w:t>
      </w:r>
      <w:r w:rsidRPr="000E734E">
        <w:rPr>
          <w:b/>
          <w:iCs/>
          <w:highlight w:val="green"/>
          <w:u w:val="single"/>
          <w:bdr w:val="single" w:sz="8" w:space="0" w:color="auto"/>
        </w:rPr>
        <w:t>tempting</w:t>
      </w:r>
      <w:r w:rsidRPr="000E734E">
        <w:rPr>
          <w:highlight w:val="green"/>
          <w:u w:val="single"/>
        </w:rPr>
        <w:t xml:space="preserve"> to </w:t>
      </w:r>
      <w:r w:rsidRPr="000E734E">
        <w:rPr>
          <w:b/>
          <w:iCs/>
          <w:highlight w:val="green"/>
          <w:u w:val="single"/>
          <w:bdr w:val="single" w:sz="8" w:space="0" w:color="auto"/>
        </w:rPr>
        <w:t>think</w:t>
      </w:r>
      <w:r w:rsidRPr="000E734E">
        <w:rPr>
          <w:sz w:val="16"/>
          <w:highlight w:val="green"/>
        </w:rPr>
        <w:t xml:space="preserve"> </w:t>
      </w:r>
      <w:r w:rsidRPr="00393369">
        <w:rPr>
          <w:sz w:val="16"/>
        </w:rPr>
        <w:t xml:space="preserve">that </w:t>
      </w:r>
      <w:r w:rsidRPr="000E734E">
        <w:rPr>
          <w:highlight w:val="green"/>
          <w:u w:val="single"/>
        </w:rPr>
        <w:t>such events are rare</w:t>
      </w:r>
      <w:r w:rsidRPr="00393369">
        <w:rPr>
          <w:sz w:val="16"/>
        </w:rPr>
        <w:t xml:space="preserve">; on the timescale of a human life span, they certainly are. </w:t>
      </w:r>
      <w:r w:rsidRPr="000E734E">
        <w:rPr>
          <w:highlight w:val="green"/>
          <w:u w:val="single"/>
        </w:rPr>
        <w:t>But</w:t>
      </w:r>
      <w:r w:rsidRPr="000E734E">
        <w:rPr>
          <w:sz w:val="16"/>
          <w:highlight w:val="green"/>
        </w:rPr>
        <w:t xml:space="preserve"> </w:t>
      </w:r>
      <w:r w:rsidRPr="00D9784C">
        <w:rPr>
          <w:u w:val="single"/>
        </w:rPr>
        <w:t>in the</w:t>
      </w:r>
      <w:r w:rsidRPr="00393369">
        <w:rPr>
          <w:sz w:val="16"/>
        </w:rPr>
        <w:t xml:space="preserve"> context of the 4.5 billion-year </w:t>
      </w:r>
      <w:r w:rsidRPr="00D9784C">
        <w:rPr>
          <w:u w:val="single"/>
        </w:rPr>
        <w:t>evolution of</w:t>
      </w:r>
      <w:r w:rsidRPr="00393369">
        <w:rPr>
          <w:sz w:val="16"/>
        </w:rPr>
        <w:t xml:space="preserve"> the </w:t>
      </w:r>
      <w:r w:rsidRPr="00D9784C">
        <w:rPr>
          <w:u w:val="single"/>
        </w:rPr>
        <w:t>Earth</w:t>
      </w:r>
      <w:r w:rsidRPr="00393369">
        <w:rPr>
          <w:sz w:val="16"/>
        </w:rPr>
        <w:t xml:space="preserve">, </w:t>
      </w:r>
      <w:r w:rsidRPr="000E734E">
        <w:rPr>
          <w:highlight w:val="green"/>
          <w:u w:val="single"/>
        </w:rPr>
        <w:t xml:space="preserve">we know </w:t>
      </w:r>
      <w:r w:rsidRPr="000E734E">
        <w:rPr>
          <w:b/>
          <w:iCs/>
          <w:highlight w:val="green"/>
          <w:u w:val="single"/>
          <w:bdr w:val="single" w:sz="8" w:space="0" w:color="auto"/>
        </w:rPr>
        <w:t>from geological evidence</w:t>
      </w:r>
      <w:r w:rsidRPr="000E734E">
        <w:rPr>
          <w:sz w:val="16"/>
          <w:highlight w:val="green"/>
        </w:rPr>
        <w:t xml:space="preserve"> </w:t>
      </w:r>
      <w:r w:rsidRPr="00393369">
        <w:rPr>
          <w:sz w:val="16"/>
        </w:rPr>
        <w:t xml:space="preserve">that </w:t>
      </w:r>
      <w:r w:rsidRPr="000E734E">
        <w:rPr>
          <w:highlight w:val="green"/>
          <w:u w:val="single"/>
        </w:rPr>
        <w:t>these</w:t>
      </w:r>
      <w:r w:rsidRPr="000E734E">
        <w:rPr>
          <w:sz w:val="16"/>
          <w:highlight w:val="green"/>
        </w:rPr>
        <w:t xml:space="preserve"> </w:t>
      </w:r>
      <w:r w:rsidRPr="00393369">
        <w:rPr>
          <w:sz w:val="16"/>
        </w:rPr>
        <w:t xml:space="preserve">impacts </w:t>
      </w:r>
      <w:r w:rsidRPr="000E734E">
        <w:rPr>
          <w:highlight w:val="green"/>
          <w:u w:val="single"/>
        </w:rPr>
        <w:t xml:space="preserve">happen at an </w:t>
      </w:r>
      <w:r w:rsidRPr="000E734E">
        <w:rPr>
          <w:b/>
          <w:iCs/>
          <w:highlight w:val="green"/>
          <w:u w:val="single"/>
          <w:bdr w:val="single" w:sz="8" w:space="0" w:color="auto"/>
        </w:rPr>
        <w:t>imprecise</w:t>
      </w:r>
      <w:r w:rsidRPr="000E734E">
        <w:rPr>
          <w:sz w:val="16"/>
          <w:highlight w:val="green"/>
        </w:rPr>
        <w:t xml:space="preserve"> </w:t>
      </w:r>
      <w:r w:rsidRPr="00393369">
        <w:rPr>
          <w:sz w:val="16"/>
        </w:rPr>
        <w:t xml:space="preserve">but </w:t>
      </w:r>
      <w:r w:rsidRPr="00D9784C">
        <w:rPr>
          <w:b/>
          <w:iCs/>
          <w:u w:val="single"/>
          <w:bdr w:val="single" w:sz="8" w:space="0" w:color="auto"/>
        </w:rPr>
        <w:t xml:space="preserve">fairly </w:t>
      </w:r>
      <w:r w:rsidRPr="000E734E">
        <w:rPr>
          <w:b/>
          <w:iCs/>
          <w:highlight w:val="green"/>
          <w:u w:val="single"/>
          <w:bdr w:val="single" w:sz="8" w:space="0" w:color="auto"/>
        </w:rPr>
        <w:t>regular frequency</w:t>
      </w:r>
      <w:r w:rsidRPr="00393369">
        <w:rPr>
          <w:sz w:val="16"/>
        </w:rPr>
        <w:t xml:space="preserve">. That said, </w:t>
      </w:r>
      <w:r w:rsidRPr="000E734E">
        <w:rPr>
          <w:highlight w:val="green"/>
          <w:u w:val="single"/>
        </w:rPr>
        <w:t xml:space="preserve">there is no reason </w:t>
      </w:r>
      <w:r w:rsidRPr="00D9784C">
        <w:rPr>
          <w:u w:val="single"/>
        </w:rPr>
        <w:t>to believe</w:t>
      </w:r>
      <w:r w:rsidRPr="00393369">
        <w:rPr>
          <w:sz w:val="16"/>
        </w:rPr>
        <w:t xml:space="preserve"> that </w:t>
      </w:r>
      <w:r w:rsidRPr="000E734E">
        <w:rPr>
          <w:highlight w:val="green"/>
          <w:u w:val="single"/>
        </w:rPr>
        <w:t>another</w:t>
      </w:r>
      <w:r w:rsidRPr="000E734E">
        <w:rPr>
          <w:sz w:val="16"/>
          <w:highlight w:val="green"/>
        </w:rPr>
        <w:t xml:space="preserve"> </w:t>
      </w:r>
      <w:r w:rsidRPr="00393369">
        <w:rPr>
          <w:sz w:val="16"/>
        </w:rPr>
        <w:t xml:space="preserve">such cataclysmic event </w:t>
      </w:r>
      <w:r w:rsidRPr="000E734E">
        <w:rPr>
          <w:highlight w:val="green"/>
          <w:u w:val="single"/>
        </w:rPr>
        <w:t>will not occur</w:t>
      </w:r>
      <w:r w:rsidRPr="000E734E">
        <w:rPr>
          <w:sz w:val="16"/>
          <w:highlight w:val="green"/>
        </w:rPr>
        <w:t xml:space="preserve"> </w:t>
      </w:r>
      <w:r w:rsidRPr="00393369">
        <w:rPr>
          <w:sz w:val="16"/>
        </w:rPr>
        <w:t xml:space="preserve">in the future, or </w:t>
      </w:r>
      <w:r w:rsidRPr="000E734E">
        <w:rPr>
          <w:highlight w:val="green"/>
          <w:u w:val="single"/>
        </w:rPr>
        <w:t xml:space="preserve">in </w:t>
      </w:r>
      <w:r w:rsidRPr="00D9784C">
        <w:rPr>
          <w:u w:val="single"/>
        </w:rPr>
        <w:t xml:space="preserve">the </w:t>
      </w:r>
      <w:r w:rsidRPr="000E734E">
        <w:rPr>
          <w:b/>
          <w:iCs/>
          <w:highlight w:val="green"/>
          <w:u w:val="single"/>
          <w:bdr w:val="single" w:sz="8" w:space="0" w:color="auto"/>
        </w:rPr>
        <w:t>near future</w:t>
      </w:r>
      <w:r w:rsidRPr="000E734E">
        <w:rPr>
          <w:sz w:val="16"/>
          <w:highlight w:val="green"/>
        </w:rPr>
        <w:t xml:space="preserve"> </w:t>
      </w:r>
      <w:r w:rsidRPr="00393369">
        <w:rPr>
          <w:sz w:val="16"/>
        </w:rPr>
        <w:t>for that matter.</w:t>
      </w:r>
    </w:p>
    <w:p w14:paraId="1B872B70" w14:textId="77777777" w:rsidR="00D07F21" w:rsidRPr="00393369" w:rsidRDefault="00D07F21" w:rsidP="00D07F21">
      <w:pPr>
        <w:rPr>
          <w:sz w:val="16"/>
          <w:szCs w:val="16"/>
        </w:rPr>
      </w:pPr>
      <w:r w:rsidRPr="00393369">
        <w:rPr>
          <w:sz w:val="16"/>
          <w:szCs w:val="16"/>
        </w:rPr>
        <w:t>It Is Important that We Plan Properly for the Inevitable Asteroid Strike</w:t>
      </w:r>
    </w:p>
    <w:p w14:paraId="2B9A3265" w14:textId="77777777" w:rsidR="00D07F21" w:rsidRPr="00393369" w:rsidRDefault="00D07F21" w:rsidP="00D07F21">
      <w:pPr>
        <w:rPr>
          <w:sz w:val="16"/>
        </w:rPr>
      </w:pPr>
      <w:r w:rsidRPr="000E734E">
        <w:rPr>
          <w:highlight w:val="green"/>
          <w:u w:val="single"/>
        </w:rPr>
        <w:lastRenderedPageBreak/>
        <w:t>It is</w:t>
      </w:r>
      <w:r w:rsidRPr="000E734E">
        <w:rPr>
          <w:sz w:val="16"/>
          <w:highlight w:val="green"/>
        </w:rPr>
        <w:t xml:space="preserve"> </w:t>
      </w:r>
      <w:r w:rsidRPr="00393369">
        <w:rPr>
          <w:sz w:val="16"/>
        </w:rPr>
        <w:t xml:space="preserve">therefore </w:t>
      </w:r>
      <w:r w:rsidRPr="000E734E">
        <w:rPr>
          <w:highlight w:val="green"/>
          <w:u w:val="single"/>
        </w:rPr>
        <w:t>important</w:t>
      </w:r>
      <w:r w:rsidRPr="000E734E">
        <w:rPr>
          <w:sz w:val="16"/>
          <w:highlight w:val="green"/>
        </w:rPr>
        <w:t xml:space="preserve"> </w:t>
      </w:r>
      <w:r w:rsidRPr="00393369">
        <w:rPr>
          <w:sz w:val="16"/>
        </w:rPr>
        <w:t xml:space="preserve">that </w:t>
      </w:r>
      <w:r w:rsidRPr="000E734E">
        <w:rPr>
          <w:highlight w:val="green"/>
          <w:u w:val="single"/>
        </w:rPr>
        <w:t xml:space="preserve">we </w:t>
      </w:r>
      <w:r w:rsidRPr="000E734E">
        <w:rPr>
          <w:b/>
          <w:iCs/>
          <w:highlight w:val="green"/>
          <w:u w:val="single"/>
          <w:bdr w:val="single" w:sz="8" w:space="0" w:color="auto"/>
        </w:rPr>
        <w:t>plan</w:t>
      </w:r>
      <w:r w:rsidRPr="000E734E">
        <w:rPr>
          <w:sz w:val="16"/>
          <w:highlight w:val="green"/>
        </w:rPr>
        <w:t xml:space="preserve"> </w:t>
      </w:r>
      <w:r w:rsidRPr="00393369">
        <w:rPr>
          <w:sz w:val="16"/>
        </w:rPr>
        <w:t xml:space="preserve">properly </w:t>
      </w:r>
      <w:r w:rsidRPr="000E734E">
        <w:rPr>
          <w:highlight w:val="green"/>
          <w:u w:val="single"/>
        </w:rPr>
        <w:t xml:space="preserve">for the </w:t>
      </w:r>
      <w:r w:rsidRPr="000E734E">
        <w:rPr>
          <w:b/>
          <w:iCs/>
          <w:highlight w:val="green"/>
          <w:u w:val="single"/>
          <w:bdr w:val="single" w:sz="8" w:space="0" w:color="auto"/>
        </w:rPr>
        <w:t>inevitable</w:t>
      </w:r>
      <w:r w:rsidRPr="00393369">
        <w:rPr>
          <w:sz w:val="16"/>
        </w:rPr>
        <w:t>. The first step is to create a robust monitoring program to watch the skies in order to detect potential threats as early as possible and coordinate an adequate response effort.</w:t>
      </w:r>
    </w:p>
    <w:p w14:paraId="558C03D6" w14:textId="77777777" w:rsidR="00D07F21" w:rsidRPr="00393369" w:rsidRDefault="00D07F21" w:rsidP="00D07F21">
      <w:pPr>
        <w:rPr>
          <w:sz w:val="16"/>
          <w:szCs w:val="16"/>
        </w:rPr>
      </w:pPr>
      <w:r w:rsidRPr="00393369">
        <w:rPr>
          <w:sz w:val="16"/>
          <w:szCs w:val="16"/>
        </w:rPr>
        <w:t>I have written of the dangers associated with the possibility of an asteroid impact, the current state of NASA’s Near-Earth Object (NEO) search program, and the need to better fund our search efforts so that we can address any major threats before it’s too late. In order to address the most severe risks, Congress has tasked NASA with finding all NEOs that are 460 feet (140 meters) in diameter or larger. To date, NASA has identified more than 22,000 such objects. Fortunately, none appear to pose a threat of striking the Earth anytime soon.</w:t>
      </w:r>
    </w:p>
    <w:p w14:paraId="777C1CF4" w14:textId="77777777" w:rsidR="00D07F21" w:rsidRPr="00393369" w:rsidRDefault="00D07F21" w:rsidP="00D07F21">
      <w:pPr>
        <w:rPr>
          <w:sz w:val="16"/>
        </w:rPr>
      </w:pPr>
      <w:r w:rsidRPr="00393369">
        <w:rPr>
          <w:sz w:val="16"/>
        </w:rPr>
        <w:t xml:space="preserve">However, cosmologists and other experts estimate that </w:t>
      </w:r>
      <w:r w:rsidRPr="000E734E">
        <w:rPr>
          <w:highlight w:val="green"/>
          <w:u w:val="single"/>
        </w:rPr>
        <w:t>the current catalog</w:t>
      </w:r>
      <w:r w:rsidRPr="000E734E">
        <w:rPr>
          <w:sz w:val="16"/>
          <w:highlight w:val="green"/>
        </w:rPr>
        <w:t xml:space="preserve"> </w:t>
      </w:r>
      <w:r w:rsidRPr="00393369">
        <w:rPr>
          <w:sz w:val="16"/>
        </w:rPr>
        <w:t xml:space="preserve">of known asteroids </w:t>
      </w:r>
      <w:r w:rsidRPr="000E734E">
        <w:rPr>
          <w:highlight w:val="green"/>
          <w:u w:val="single"/>
        </w:rPr>
        <w:t xml:space="preserve">accounts for </w:t>
      </w:r>
      <w:r w:rsidRPr="000E734E">
        <w:rPr>
          <w:b/>
          <w:iCs/>
          <w:highlight w:val="green"/>
          <w:u w:val="single"/>
          <w:bdr w:val="single" w:sz="8" w:space="0" w:color="auto"/>
        </w:rPr>
        <w:t>only</w:t>
      </w:r>
      <w:r w:rsidRPr="000E734E">
        <w:rPr>
          <w:sz w:val="16"/>
          <w:highlight w:val="green"/>
        </w:rPr>
        <w:t xml:space="preserve"> </w:t>
      </w:r>
      <w:r w:rsidRPr="00393369">
        <w:rPr>
          <w:sz w:val="16"/>
        </w:rPr>
        <w:t xml:space="preserve">about </w:t>
      </w:r>
      <w:r w:rsidRPr="000E734E">
        <w:rPr>
          <w:b/>
          <w:iCs/>
          <w:highlight w:val="green"/>
          <w:u w:val="single"/>
          <w:bdr w:val="single" w:sz="8" w:space="0" w:color="auto"/>
        </w:rPr>
        <w:t>25 percent</w:t>
      </w:r>
      <w:r w:rsidRPr="000E734E">
        <w:rPr>
          <w:sz w:val="16"/>
          <w:highlight w:val="green"/>
        </w:rPr>
        <w:t xml:space="preserve"> </w:t>
      </w:r>
      <w:r w:rsidRPr="00393369">
        <w:rPr>
          <w:sz w:val="16"/>
        </w:rPr>
        <w:t>of all such objects in the solar system. This means that almost 70,000 more NEOs of this size remain to be found. It seems we still have quite a long way to go before we can safely say that we have a firm handle on this threat.</w:t>
      </w:r>
    </w:p>
    <w:p w14:paraId="787C63AB" w14:textId="77777777" w:rsidR="009832D6" w:rsidRPr="009832D6" w:rsidRDefault="009832D6" w:rsidP="009832D6"/>
    <w:p w14:paraId="4D22A35E" w14:textId="254ED578" w:rsidR="00BA5B5D" w:rsidRDefault="00D07F21" w:rsidP="00BA5B5D">
      <w:pPr>
        <w:pStyle w:val="Heading2"/>
      </w:pPr>
      <w:r>
        <w:lastRenderedPageBreak/>
        <w:t>Framing</w:t>
      </w:r>
    </w:p>
    <w:p w14:paraId="6D63880D" w14:textId="77777777" w:rsidR="00BA5B5D" w:rsidRPr="00362F2D" w:rsidRDefault="00BA5B5D" w:rsidP="00BA5B5D">
      <w:pPr>
        <w:pStyle w:val="Heading4"/>
      </w:pPr>
      <w:r>
        <w:t xml:space="preserve">Scenario planning is </w:t>
      </w:r>
      <w:r>
        <w:rPr>
          <w:u w:val="single"/>
        </w:rPr>
        <w:t>good</w:t>
      </w:r>
      <w:r w:rsidRPr="000B110A">
        <w:t xml:space="preserve"> for debate</w:t>
      </w:r>
      <w:r w:rsidRPr="00362F2D">
        <w:t>---</w:t>
      </w:r>
      <w:r>
        <w:t xml:space="preserve">breaks down </w:t>
      </w:r>
      <w:r w:rsidRPr="000B110A">
        <w:rPr>
          <w:u w:val="single"/>
        </w:rPr>
        <w:t>cognitive biases</w:t>
      </w:r>
      <w:r>
        <w:t xml:space="preserve"> and incorporates </w:t>
      </w:r>
      <w:r w:rsidRPr="000B110A">
        <w:rPr>
          <w:u w:val="single"/>
        </w:rPr>
        <w:t>complementary theories</w:t>
      </w:r>
      <w:r>
        <w:t>.</w:t>
      </w:r>
    </w:p>
    <w:p w14:paraId="1E6756BB" w14:textId="77777777" w:rsidR="00BA5B5D" w:rsidRDefault="00BA5B5D" w:rsidP="00BA5B5D">
      <w:r>
        <w:t xml:space="preserve">Monika </w:t>
      </w:r>
      <w:r w:rsidRPr="007059CA">
        <w:rPr>
          <w:rStyle w:val="Style13ptBold"/>
        </w:rPr>
        <w:t>Sus &amp;</w:t>
      </w:r>
      <w:r>
        <w:t xml:space="preserve"> Marcel </w:t>
      </w:r>
      <w:r w:rsidRPr="007059CA">
        <w:rPr>
          <w:rStyle w:val="Style13ptBold"/>
        </w:rPr>
        <w:t>Hadeed 20</w:t>
      </w:r>
      <w:r>
        <w:t>, Fellow at the Hertie School, and a leader of the Dahrendorf Foresight Project. She was also a Jean Monnet Fellow at the Robert Schuman Centre for Advanced Studies at the European University Institute; Research Associate at the Dahrendorf Forum. He is also program director at the grassroots think tank Polis180 e.V., "Theory-infused and policy-relevant: On the usefulness of scenario analysis for international relations," Contemporary Security Policy, Vol. 41, Issue 3, 02/19/2020, T&amp;F.</w:t>
      </w:r>
    </w:p>
    <w:p w14:paraId="7D770F15" w14:textId="77777777" w:rsidR="00BA5B5D" w:rsidRPr="008C02C3" w:rsidRDefault="00BA5B5D" w:rsidP="00BA5B5D">
      <w:pPr>
        <w:rPr>
          <w:sz w:val="16"/>
        </w:rPr>
      </w:pPr>
      <w:r w:rsidRPr="008C02C3">
        <w:rPr>
          <w:sz w:val="16"/>
        </w:rPr>
        <w:t xml:space="preserve">Furthermore, despite the fact that the danger of a world war seems less probable than in the previous century, </w:t>
      </w:r>
      <w:r w:rsidRPr="008C02C3">
        <w:rPr>
          <w:rStyle w:val="StyleUnderline"/>
        </w:rPr>
        <w:t>there are several indicators suggesting</w:t>
      </w:r>
      <w:r w:rsidRPr="008C02C3">
        <w:rPr>
          <w:sz w:val="16"/>
        </w:rPr>
        <w:t xml:space="preserve"> that economic and</w:t>
      </w:r>
      <w:r w:rsidRPr="008C02C3">
        <w:rPr>
          <w:rStyle w:val="StyleUnderline"/>
        </w:rPr>
        <w:t xml:space="preserve"> </w:t>
      </w:r>
      <w:r w:rsidRPr="00555561">
        <w:rPr>
          <w:rStyle w:val="Emphasis"/>
        </w:rPr>
        <w:t>policy-related uncertainty</w:t>
      </w:r>
      <w:r w:rsidRPr="008C02C3">
        <w:rPr>
          <w:sz w:val="16"/>
        </w:rPr>
        <w:t xml:space="preserve"> </w:t>
      </w:r>
      <w:r w:rsidRPr="008C02C3">
        <w:rPr>
          <w:rStyle w:val="StyleUnderline"/>
        </w:rPr>
        <w:t xml:space="preserve">in the </w:t>
      </w:r>
      <w:r w:rsidRPr="00555561">
        <w:rPr>
          <w:rStyle w:val="Emphasis"/>
        </w:rPr>
        <w:t>U</w:t>
      </w:r>
      <w:r w:rsidRPr="008C02C3">
        <w:rPr>
          <w:rStyle w:val="StyleUnderline"/>
        </w:rPr>
        <w:t xml:space="preserve">nited </w:t>
      </w:r>
      <w:r w:rsidRPr="00555561">
        <w:rPr>
          <w:rStyle w:val="Emphasis"/>
        </w:rPr>
        <w:t>S</w:t>
      </w:r>
      <w:r w:rsidRPr="008C02C3">
        <w:rPr>
          <w:rStyle w:val="StyleUnderline"/>
        </w:rPr>
        <w:t>tates</w:t>
      </w:r>
      <w:r w:rsidRPr="008C02C3">
        <w:rPr>
          <w:sz w:val="16"/>
        </w:rPr>
        <w:t xml:space="preserve"> and in Europe has </w:t>
      </w:r>
      <w:r w:rsidRPr="008C02C3">
        <w:rPr>
          <w:rStyle w:val="StyleUnderline"/>
        </w:rPr>
        <w:t>increased in recent decades</w:t>
      </w:r>
      <w:r w:rsidRPr="008C02C3">
        <w:rPr>
          <w:sz w:val="16"/>
        </w:rPr>
        <w:t xml:space="preserve"> (Azqueta-Gavaldón et al., 2019; Baker, Bloom, &amp; Davis, 2016). The </w:t>
      </w:r>
      <w:r w:rsidRPr="00555561">
        <w:rPr>
          <w:rStyle w:val="Emphasis"/>
        </w:rPr>
        <w:t>geopolitical risk index</w:t>
      </w:r>
      <w:r w:rsidRPr="008C02C3">
        <w:rPr>
          <w:rStyle w:val="StyleUnderline"/>
        </w:rPr>
        <w:t xml:space="preserve"> shows</w:t>
      </w:r>
      <w:r w:rsidRPr="008C02C3">
        <w:rPr>
          <w:sz w:val="16"/>
        </w:rPr>
        <w:t xml:space="preserve"> that </w:t>
      </w:r>
      <w:r w:rsidRPr="008C02C3">
        <w:rPr>
          <w:rStyle w:val="StyleUnderline"/>
        </w:rPr>
        <w:t xml:space="preserve">perceived </w:t>
      </w:r>
      <w:r w:rsidRPr="000E734E">
        <w:rPr>
          <w:rStyle w:val="StyleUnderline"/>
          <w:highlight w:val="green"/>
        </w:rPr>
        <w:t>risks are on</w:t>
      </w:r>
      <w:r w:rsidRPr="008C02C3">
        <w:rPr>
          <w:rStyle w:val="StyleUnderline"/>
        </w:rPr>
        <w:t xml:space="preserve"> the </w:t>
      </w:r>
      <w:r w:rsidRPr="000E734E">
        <w:rPr>
          <w:rStyle w:val="Emphasis"/>
          <w:highlight w:val="green"/>
        </w:rPr>
        <w:t>rise</w:t>
      </w:r>
      <w:r w:rsidRPr="00555561">
        <w:rPr>
          <w:rStyle w:val="Emphasis"/>
        </w:rPr>
        <w:t xml:space="preserve"> globally</w:t>
      </w:r>
      <w:r w:rsidRPr="008C02C3">
        <w:rPr>
          <w:sz w:val="16"/>
        </w:rPr>
        <w:t xml:space="preserve"> </w:t>
      </w:r>
      <w:r w:rsidRPr="008C02C3">
        <w:rPr>
          <w:rStyle w:val="StyleUnderline"/>
        </w:rPr>
        <w:t xml:space="preserve">despite the </w:t>
      </w:r>
      <w:r w:rsidRPr="00555561">
        <w:rPr>
          <w:rStyle w:val="Emphasis"/>
        </w:rPr>
        <w:t>absence</w:t>
      </w:r>
      <w:r w:rsidRPr="008C02C3">
        <w:rPr>
          <w:rStyle w:val="StyleUnderline"/>
        </w:rPr>
        <w:t xml:space="preserve"> of large</w:t>
      </w:r>
      <w:r w:rsidRPr="008C02C3">
        <w:rPr>
          <w:sz w:val="16"/>
        </w:rPr>
        <w:t>-</w:t>
      </w:r>
      <w:r w:rsidRPr="008C02C3">
        <w:rPr>
          <w:rStyle w:val="StyleUnderline"/>
        </w:rPr>
        <w:t>scale wars</w:t>
      </w:r>
      <w:r w:rsidRPr="008C02C3">
        <w:rPr>
          <w:sz w:val="16"/>
        </w:rPr>
        <w:t xml:space="preserve"> (Caldara &amp; Iacoviello, 2019). According to its authors, “the index captures an important dimension of uncertainty: the risk of events that disrupt the normal, democratic, and peaceful course of relations across states, populations, and territories” (Caldara &amp; Iacoviello, 2019, p. 33). It reached its peak during the 2003 invasion of Iraq and spiked in correspondence with the major terrorist events in Europe in 2004, 2005, and 2015, the annexation of Crimea by Russia in 2014, and the escalation of ISIS military operations in Iraq and Syria in 2014-2015. </w:t>
      </w:r>
      <w:r w:rsidRPr="000E734E">
        <w:rPr>
          <w:rStyle w:val="StyleUnderline"/>
          <w:highlight w:val="green"/>
        </w:rPr>
        <w:t>Data point</w:t>
      </w:r>
      <w:r w:rsidRPr="008C02C3">
        <w:rPr>
          <w:rStyle w:val="StyleUnderline"/>
        </w:rPr>
        <w:t xml:space="preserve">ing </w:t>
      </w:r>
      <w:r w:rsidRPr="000E734E">
        <w:rPr>
          <w:rStyle w:val="StyleUnderline"/>
          <w:highlight w:val="green"/>
        </w:rPr>
        <w:t xml:space="preserve">to </w:t>
      </w:r>
      <w:r w:rsidRPr="000E734E">
        <w:rPr>
          <w:rStyle w:val="Emphasis"/>
          <w:highlight w:val="green"/>
        </w:rPr>
        <w:t>increased uncertainty</w:t>
      </w:r>
      <w:r w:rsidRPr="008C02C3">
        <w:rPr>
          <w:rStyle w:val="StyleUnderline"/>
        </w:rPr>
        <w:t xml:space="preserve"> is</w:t>
      </w:r>
      <w:r w:rsidRPr="008C02C3">
        <w:rPr>
          <w:sz w:val="16"/>
        </w:rPr>
        <w:t xml:space="preserve"> also </w:t>
      </w:r>
      <w:r w:rsidRPr="008C02C3">
        <w:rPr>
          <w:rStyle w:val="StyleUnderline"/>
        </w:rPr>
        <w:t>provided by</w:t>
      </w:r>
      <w:r w:rsidRPr="008C02C3">
        <w:rPr>
          <w:sz w:val="16"/>
        </w:rPr>
        <w:t xml:space="preserve"> </w:t>
      </w:r>
      <w:r w:rsidRPr="008C02C3">
        <w:rPr>
          <w:rStyle w:val="StyleUnderline"/>
        </w:rPr>
        <w:t xml:space="preserve">the </w:t>
      </w:r>
      <w:r w:rsidRPr="00555561">
        <w:rPr>
          <w:rStyle w:val="Emphasis"/>
        </w:rPr>
        <w:t>Risk Maps</w:t>
      </w:r>
      <w:r w:rsidRPr="008C02C3">
        <w:rPr>
          <w:sz w:val="16"/>
        </w:rPr>
        <w:t xml:space="preserve"> (Aon, 2019). In 2018, the </w:t>
      </w:r>
      <w:r w:rsidRPr="008C02C3">
        <w:rPr>
          <w:rStyle w:val="StyleUnderline"/>
        </w:rPr>
        <w:t xml:space="preserve">likelihood of an </w:t>
      </w:r>
      <w:r w:rsidRPr="00555561">
        <w:rPr>
          <w:rStyle w:val="Emphasis"/>
        </w:rPr>
        <w:t>armed interstate conflict</w:t>
      </w:r>
      <w:r w:rsidRPr="008C02C3">
        <w:rPr>
          <w:rStyle w:val="StyleUnderline"/>
        </w:rPr>
        <w:t xml:space="preserve"> was at</w:t>
      </w:r>
      <w:r w:rsidRPr="008C02C3">
        <w:rPr>
          <w:sz w:val="16"/>
        </w:rPr>
        <w:t xml:space="preserve"> </w:t>
      </w:r>
      <w:r w:rsidRPr="008C02C3">
        <w:rPr>
          <w:rStyle w:val="StyleUnderline"/>
        </w:rPr>
        <w:t xml:space="preserve">the </w:t>
      </w:r>
      <w:r w:rsidRPr="00555561">
        <w:rPr>
          <w:rStyle w:val="Emphasis"/>
        </w:rPr>
        <w:t>highest</w:t>
      </w:r>
      <w:r w:rsidRPr="008C02C3">
        <w:rPr>
          <w:rStyle w:val="StyleUnderline"/>
        </w:rPr>
        <w:t xml:space="preserve"> point</w:t>
      </w:r>
      <w:r w:rsidRPr="008C02C3">
        <w:rPr>
          <w:sz w:val="16"/>
        </w:rPr>
        <w:t xml:space="preserve"> since the end of the Cold War.</w:t>
      </w:r>
    </w:p>
    <w:p w14:paraId="5B8A9FF3" w14:textId="77777777" w:rsidR="00BA5B5D" w:rsidRPr="008C02C3" w:rsidRDefault="00BA5B5D" w:rsidP="00BA5B5D">
      <w:pPr>
        <w:rPr>
          <w:sz w:val="16"/>
        </w:rPr>
      </w:pPr>
      <w:r w:rsidRPr="008C02C3">
        <w:rPr>
          <w:sz w:val="16"/>
        </w:rPr>
        <w:t xml:space="preserve">Against the background of these developments, it is not surprising that the </w:t>
      </w:r>
      <w:r w:rsidRPr="008C02C3">
        <w:rPr>
          <w:rStyle w:val="StyleUnderline"/>
        </w:rPr>
        <w:t>apprehension</w:t>
      </w:r>
      <w:r w:rsidRPr="008C02C3">
        <w:rPr>
          <w:sz w:val="16"/>
        </w:rPr>
        <w:t xml:space="preserve"> </w:t>
      </w:r>
      <w:r w:rsidRPr="008C02C3">
        <w:rPr>
          <w:rStyle w:val="StyleUnderline"/>
        </w:rPr>
        <w:t xml:space="preserve">of </w:t>
      </w:r>
      <w:r w:rsidRPr="00555561">
        <w:rPr>
          <w:rStyle w:val="Emphasis"/>
        </w:rPr>
        <w:t>uncertainty</w:t>
      </w:r>
      <w:r w:rsidRPr="008C02C3">
        <w:rPr>
          <w:rStyle w:val="StyleUnderline"/>
        </w:rPr>
        <w:t xml:space="preserve"> constitutes a </w:t>
      </w:r>
      <w:r w:rsidRPr="00555561">
        <w:rPr>
          <w:rStyle w:val="Emphasis"/>
        </w:rPr>
        <w:t>core part of the strategic doctrines</w:t>
      </w:r>
      <w:r w:rsidRPr="008C02C3">
        <w:rPr>
          <w:rStyle w:val="StyleUnderline"/>
        </w:rPr>
        <w:t xml:space="preserve"> of most </w:t>
      </w:r>
      <w:r w:rsidRPr="00555561">
        <w:rPr>
          <w:rStyle w:val="Emphasis"/>
        </w:rPr>
        <w:t>Western countries</w:t>
      </w:r>
      <w:r w:rsidRPr="008C02C3">
        <w:rPr>
          <w:sz w:val="16"/>
        </w:rPr>
        <w:t xml:space="preserve"> (Porter, 2016, p. 240). It becomes evident that </w:t>
      </w:r>
      <w:r w:rsidRPr="008C02C3">
        <w:rPr>
          <w:rStyle w:val="StyleUnderline"/>
        </w:rPr>
        <w:t xml:space="preserve">we </w:t>
      </w:r>
      <w:r w:rsidRPr="000E734E">
        <w:rPr>
          <w:rStyle w:val="StyleUnderline"/>
          <w:highlight w:val="green"/>
        </w:rPr>
        <w:t xml:space="preserve">need to </w:t>
      </w:r>
      <w:r w:rsidRPr="000E734E">
        <w:rPr>
          <w:rStyle w:val="Emphasis"/>
          <w:highlight w:val="green"/>
        </w:rPr>
        <w:t>acknowledge</w:t>
      </w:r>
      <w:r w:rsidRPr="008C02C3">
        <w:rPr>
          <w:rStyle w:val="StyleUnderline"/>
        </w:rPr>
        <w:t xml:space="preserve"> the </w:t>
      </w:r>
      <w:r w:rsidRPr="000E734E">
        <w:rPr>
          <w:rStyle w:val="StyleUnderline"/>
          <w:highlight w:val="green"/>
        </w:rPr>
        <w:t>world</w:t>
      </w:r>
      <w:r w:rsidRPr="008C02C3">
        <w:rPr>
          <w:rStyle w:val="StyleUnderline"/>
        </w:rPr>
        <w:t xml:space="preserve"> to </w:t>
      </w:r>
      <w:r w:rsidRPr="000E734E">
        <w:rPr>
          <w:rStyle w:val="StyleUnderline"/>
          <w:highlight w:val="green"/>
        </w:rPr>
        <w:t>be</w:t>
      </w:r>
      <w:r w:rsidRPr="008C02C3">
        <w:rPr>
          <w:sz w:val="16"/>
        </w:rPr>
        <w:t xml:space="preserve"> </w:t>
      </w:r>
      <w:r w:rsidRPr="000E734E">
        <w:rPr>
          <w:rStyle w:val="StyleUnderline"/>
          <w:highlight w:val="green"/>
        </w:rPr>
        <w:t>nonlinear and</w:t>
      </w:r>
      <w:r w:rsidRPr="008C02C3">
        <w:rPr>
          <w:rStyle w:val="StyleUnderline"/>
        </w:rPr>
        <w:t xml:space="preserve"> explore nonlinear thinking</w:t>
      </w:r>
      <w:r w:rsidRPr="008C02C3">
        <w:rPr>
          <w:sz w:val="16"/>
        </w:rPr>
        <w:t xml:space="preserve"> in order </w:t>
      </w:r>
      <w:r w:rsidRPr="008C02C3">
        <w:rPr>
          <w:rStyle w:val="StyleUnderline"/>
        </w:rPr>
        <w:t xml:space="preserve">to better </w:t>
      </w:r>
      <w:r w:rsidRPr="000E734E">
        <w:rPr>
          <w:rStyle w:val="StyleUnderline"/>
          <w:highlight w:val="green"/>
        </w:rPr>
        <w:t>grasp</w:t>
      </w:r>
      <w:r w:rsidRPr="008C02C3">
        <w:rPr>
          <w:rStyle w:val="StyleUnderline"/>
        </w:rPr>
        <w:t xml:space="preserve"> its </w:t>
      </w:r>
      <w:r w:rsidRPr="000E734E">
        <w:rPr>
          <w:rStyle w:val="StyleUnderline"/>
          <w:highlight w:val="green"/>
        </w:rPr>
        <w:t>complexity</w:t>
      </w:r>
      <w:r w:rsidRPr="008C02C3">
        <w:rPr>
          <w:rStyle w:val="StyleUnderline"/>
        </w:rPr>
        <w:t xml:space="preserve"> and be</w:t>
      </w:r>
      <w:r w:rsidRPr="008C02C3">
        <w:rPr>
          <w:sz w:val="16"/>
        </w:rPr>
        <w:t xml:space="preserve"> better </w:t>
      </w:r>
      <w:r w:rsidRPr="008C02C3">
        <w:rPr>
          <w:rStyle w:val="StyleUnderline"/>
        </w:rPr>
        <w:t>prepared for unexpected events</w:t>
      </w:r>
      <w:r w:rsidRPr="008C02C3">
        <w:rPr>
          <w:sz w:val="16"/>
        </w:rPr>
        <w:t xml:space="preserve">. </w:t>
      </w:r>
      <w:r w:rsidRPr="008C02C3">
        <w:rPr>
          <w:rStyle w:val="StyleUnderline"/>
        </w:rPr>
        <w:t xml:space="preserve">Not only </w:t>
      </w:r>
      <w:r w:rsidRPr="00555561">
        <w:rPr>
          <w:rStyle w:val="Emphasis"/>
        </w:rPr>
        <w:t>policy-makers</w:t>
      </w:r>
      <w:r w:rsidRPr="008C02C3">
        <w:rPr>
          <w:rStyle w:val="StyleUnderline"/>
        </w:rPr>
        <w:t xml:space="preserve"> but</w:t>
      </w:r>
      <w:r w:rsidRPr="008C02C3">
        <w:rPr>
          <w:sz w:val="16"/>
        </w:rPr>
        <w:t xml:space="preserve"> also </w:t>
      </w:r>
      <w:r w:rsidRPr="00555561">
        <w:rPr>
          <w:rStyle w:val="Emphasis"/>
        </w:rPr>
        <w:t>IR scholars</w:t>
      </w:r>
      <w:r w:rsidRPr="008C02C3">
        <w:rPr>
          <w:rStyle w:val="StyleUnderline"/>
        </w:rPr>
        <w:t xml:space="preserve"> have</w:t>
      </w:r>
      <w:r w:rsidRPr="008C02C3">
        <w:rPr>
          <w:sz w:val="16"/>
        </w:rPr>
        <w:t xml:space="preserve"> </w:t>
      </w:r>
      <w:r w:rsidRPr="008C02C3">
        <w:rPr>
          <w:rStyle w:val="StyleUnderline"/>
        </w:rPr>
        <w:t xml:space="preserve">been </w:t>
      </w:r>
      <w:r w:rsidRPr="00555561">
        <w:rPr>
          <w:rStyle w:val="Emphasis"/>
        </w:rPr>
        <w:t>caught off guard</w:t>
      </w:r>
      <w:r w:rsidRPr="008C02C3">
        <w:rPr>
          <w:rStyle w:val="StyleUnderline"/>
        </w:rPr>
        <w:t xml:space="preserve"> by</w:t>
      </w:r>
      <w:r w:rsidRPr="008C02C3">
        <w:rPr>
          <w:sz w:val="16"/>
        </w:rPr>
        <w:t xml:space="preserve"> the above-mentioned </w:t>
      </w:r>
      <w:r w:rsidRPr="008C02C3">
        <w:rPr>
          <w:rStyle w:val="StyleUnderline"/>
        </w:rPr>
        <w:t>strategic surprises</w:t>
      </w:r>
      <w:r w:rsidRPr="008C02C3">
        <w:rPr>
          <w:sz w:val="16"/>
        </w:rPr>
        <w:t xml:space="preserve">. </w:t>
      </w:r>
      <w:r w:rsidRPr="008C02C3">
        <w:rPr>
          <w:rStyle w:val="StyleUnderline"/>
        </w:rPr>
        <w:t>Conventional IR</w:t>
      </w:r>
      <w:r w:rsidRPr="008C02C3">
        <w:rPr>
          <w:sz w:val="16"/>
        </w:rPr>
        <w:t xml:space="preserve"> </w:t>
      </w:r>
      <w:r w:rsidRPr="008C02C3">
        <w:rPr>
          <w:rStyle w:val="StyleUnderline"/>
        </w:rPr>
        <w:t>theories failed to foresee</w:t>
      </w:r>
      <w:r w:rsidRPr="008C02C3">
        <w:rPr>
          <w:sz w:val="16"/>
        </w:rPr>
        <w:t xml:space="preserve"> the </w:t>
      </w:r>
      <w:r w:rsidRPr="008C02C3">
        <w:rPr>
          <w:rStyle w:val="StyleUnderline"/>
        </w:rPr>
        <w:t xml:space="preserve">unleashing of these </w:t>
      </w:r>
      <w:r w:rsidRPr="00555561">
        <w:rPr>
          <w:rStyle w:val="Emphasis"/>
        </w:rPr>
        <w:t>sudden events</w:t>
      </w:r>
      <w:r w:rsidRPr="008C02C3">
        <w:rPr>
          <w:rStyle w:val="StyleUnderline"/>
        </w:rPr>
        <w:t xml:space="preserve"> and</w:t>
      </w:r>
      <w:r w:rsidRPr="008C02C3">
        <w:rPr>
          <w:sz w:val="16"/>
        </w:rPr>
        <w:t xml:space="preserve"> </w:t>
      </w:r>
      <w:r w:rsidRPr="00555561">
        <w:rPr>
          <w:rStyle w:val="StyleUnderline"/>
        </w:rPr>
        <w:t>their</w:t>
      </w:r>
      <w:r w:rsidRPr="008C02C3">
        <w:rPr>
          <w:sz w:val="16"/>
        </w:rPr>
        <w:t xml:space="preserve"> </w:t>
      </w:r>
      <w:r w:rsidRPr="00555561">
        <w:rPr>
          <w:rStyle w:val="Emphasis"/>
        </w:rPr>
        <w:t>multiple effects</w:t>
      </w:r>
      <w:r w:rsidRPr="008C02C3">
        <w:rPr>
          <w:sz w:val="16"/>
        </w:rPr>
        <w:t xml:space="preserve"> (Tomé &amp; Açıkalın, 2019, p. 4; Urry, 2003).</w:t>
      </w:r>
    </w:p>
    <w:p w14:paraId="702708E9" w14:textId="77777777" w:rsidR="00BA5B5D" w:rsidRPr="008C02C3" w:rsidRDefault="00BA5B5D" w:rsidP="00BA5B5D">
      <w:pPr>
        <w:rPr>
          <w:sz w:val="16"/>
        </w:rPr>
      </w:pPr>
      <w:r w:rsidRPr="008C02C3">
        <w:rPr>
          <w:sz w:val="16"/>
        </w:rPr>
        <w:t xml:space="preserve">In this article, we argue that stepping out of the spectrum of conventional methods and research techniques and </w:t>
      </w:r>
      <w:r w:rsidRPr="000E734E">
        <w:rPr>
          <w:rStyle w:val="StyleUnderline"/>
          <w:highlight w:val="green"/>
        </w:rPr>
        <w:t>applying scenario approaches</w:t>
      </w:r>
      <w:r w:rsidRPr="008C02C3">
        <w:rPr>
          <w:rStyle w:val="StyleUnderline"/>
        </w:rPr>
        <w:t xml:space="preserve"> allows confronting </w:t>
      </w:r>
      <w:r w:rsidRPr="00555561">
        <w:rPr>
          <w:rStyle w:val="Emphasis"/>
        </w:rPr>
        <w:t>uncertainty</w:t>
      </w:r>
      <w:r w:rsidRPr="008C02C3">
        <w:rPr>
          <w:sz w:val="16"/>
        </w:rPr>
        <w:t xml:space="preserve"> </w:t>
      </w:r>
      <w:r w:rsidRPr="008C02C3">
        <w:rPr>
          <w:rStyle w:val="StyleUnderline"/>
        </w:rPr>
        <w:t xml:space="preserve">and preparing for the </w:t>
      </w:r>
      <w:r w:rsidRPr="00555561">
        <w:rPr>
          <w:rStyle w:val="Emphasis"/>
        </w:rPr>
        <w:t>unexpected</w:t>
      </w:r>
      <w:r w:rsidRPr="008C02C3">
        <w:rPr>
          <w:sz w:val="16"/>
        </w:rPr>
        <w:t xml:space="preserve">. As Bernstein et al. (2000) argue </w:t>
      </w:r>
      <w:r w:rsidRPr="008C02C3">
        <w:rPr>
          <w:rStyle w:val="StyleUnderline"/>
        </w:rPr>
        <w:t>“[s]cenario-based</w:t>
      </w:r>
      <w:r w:rsidRPr="008C02C3">
        <w:rPr>
          <w:sz w:val="16"/>
        </w:rPr>
        <w:t xml:space="preserve"> </w:t>
      </w:r>
      <w:r w:rsidRPr="008C02C3">
        <w:rPr>
          <w:rStyle w:val="StyleUnderline"/>
        </w:rPr>
        <w:t>forward thinking is a</w:t>
      </w:r>
      <w:r w:rsidRPr="008C02C3">
        <w:rPr>
          <w:sz w:val="16"/>
        </w:rPr>
        <w:t xml:space="preserve"> promising </w:t>
      </w:r>
      <w:r w:rsidRPr="008C02C3">
        <w:rPr>
          <w:rStyle w:val="StyleUnderline"/>
        </w:rPr>
        <w:t>meth</w:t>
      </w:r>
      <w:r w:rsidRPr="00FB68FB">
        <w:rPr>
          <w:rStyle w:val="StyleUnderline"/>
        </w:rPr>
        <w:t>od for tracing</w:t>
      </w:r>
      <w:r w:rsidRPr="00FB68FB">
        <w:rPr>
          <w:sz w:val="16"/>
        </w:rPr>
        <w:t xml:space="preserve"> the</w:t>
      </w:r>
      <w:r w:rsidRPr="008C02C3">
        <w:rPr>
          <w:sz w:val="16"/>
        </w:rPr>
        <w:t xml:space="preserve"> </w:t>
      </w:r>
      <w:r w:rsidRPr="00FB68FB">
        <w:rPr>
          <w:rStyle w:val="Emphasis"/>
        </w:rPr>
        <w:t>policies</w:t>
      </w:r>
      <w:r w:rsidRPr="00555561">
        <w:rPr>
          <w:rStyle w:val="Emphasis"/>
        </w:rPr>
        <w:t xml:space="preserve"> of actors</w:t>
      </w:r>
      <w:r w:rsidRPr="008C02C3">
        <w:rPr>
          <w:rStyle w:val="StyleUnderline"/>
        </w:rPr>
        <w:t xml:space="preserve"> and the </w:t>
      </w:r>
      <w:r w:rsidRPr="00555561">
        <w:rPr>
          <w:rStyle w:val="Emphasis"/>
        </w:rPr>
        <w:t>evolution of the international system</w:t>
      </w:r>
      <w:r w:rsidRPr="008C02C3">
        <w:rPr>
          <w:sz w:val="16"/>
        </w:rPr>
        <w:t xml:space="preserve">” (p. 70). </w:t>
      </w:r>
      <w:r w:rsidRPr="008C02C3">
        <w:rPr>
          <w:rStyle w:val="StyleUnderline"/>
        </w:rPr>
        <w:t>IR scholars</w:t>
      </w:r>
      <w:r w:rsidRPr="008C02C3">
        <w:rPr>
          <w:sz w:val="16"/>
        </w:rPr>
        <w:t xml:space="preserve"> can at the same time </w:t>
      </w:r>
      <w:r w:rsidRPr="000E734E">
        <w:rPr>
          <w:rStyle w:val="StyleUnderline"/>
          <w:highlight w:val="green"/>
        </w:rPr>
        <w:t xml:space="preserve">remain </w:t>
      </w:r>
      <w:r w:rsidRPr="000E734E">
        <w:rPr>
          <w:rStyle w:val="Emphasis"/>
          <w:highlight w:val="green"/>
        </w:rPr>
        <w:t>rigorous</w:t>
      </w:r>
      <w:r w:rsidRPr="008C02C3">
        <w:rPr>
          <w:sz w:val="16"/>
        </w:rPr>
        <w:t xml:space="preserve"> </w:t>
      </w:r>
      <w:r w:rsidRPr="000E734E">
        <w:rPr>
          <w:rStyle w:val="StyleUnderline"/>
          <w:highlight w:val="green"/>
        </w:rPr>
        <w:t>and provide</w:t>
      </w:r>
      <w:r w:rsidRPr="008C02C3">
        <w:rPr>
          <w:rStyle w:val="StyleUnderline"/>
        </w:rPr>
        <w:t xml:space="preserve"> </w:t>
      </w:r>
      <w:r w:rsidRPr="00555561">
        <w:rPr>
          <w:rStyle w:val="Emphasis"/>
        </w:rPr>
        <w:t>policy-</w:t>
      </w:r>
      <w:r w:rsidRPr="000E734E">
        <w:rPr>
          <w:rStyle w:val="Emphasis"/>
          <w:highlight w:val="green"/>
        </w:rPr>
        <w:t>relevant input</w:t>
      </w:r>
      <w:r w:rsidRPr="008C02C3">
        <w:rPr>
          <w:sz w:val="16"/>
        </w:rPr>
        <w:t xml:space="preserve"> </w:t>
      </w:r>
      <w:r w:rsidRPr="008C02C3">
        <w:rPr>
          <w:rStyle w:val="StyleUnderline"/>
        </w:rPr>
        <w:t>that grasps</w:t>
      </w:r>
      <w:r w:rsidRPr="008C02C3">
        <w:rPr>
          <w:sz w:val="16"/>
        </w:rPr>
        <w:t xml:space="preserve"> the </w:t>
      </w:r>
      <w:r w:rsidRPr="00555561">
        <w:rPr>
          <w:rStyle w:val="Emphasis"/>
        </w:rPr>
        <w:t>dynamics of unpredictability</w:t>
      </w:r>
      <w:r w:rsidRPr="008C02C3">
        <w:rPr>
          <w:rStyle w:val="StyleUnderline"/>
        </w:rPr>
        <w:t xml:space="preserve"> of real-world issues</w:t>
      </w:r>
      <w:r w:rsidRPr="008C02C3">
        <w:rPr>
          <w:sz w:val="16"/>
        </w:rPr>
        <w:t>. Evidence of that can be found in the rare academic papers that have applied scenario methods to IR studies and have been published in first-class journals (Friedberg, 2005; Stein et al., 1998).</w:t>
      </w:r>
    </w:p>
    <w:p w14:paraId="248DD878" w14:textId="77777777" w:rsidR="00BA5B5D" w:rsidRPr="008C02C3" w:rsidRDefault="00BA5B5D" w:rsidP="00BA5B5D">
      <w:pPr>
        <w:rPr>
          <w:sz w:val="16"/>
        </w:rPr>
      </w:pPr>
      <w:r w:rsidRPr="008C02C3">
        <w:rPr>
          <w:sz w:val="16"/>
        </w:rPr>
        <w:t xml:space="preserve">The overarching aim of this article is to show how and why </w:t>
      </w:r>
      <w:r w:rsidRPr="008C02C3">
        <w:rPr>
          <w:rStyle w:val="StyleUnderline"/>
        </w:rPr>
        <w:t>scenario analysis can be</w:t>
      </w:r>
      <w:r w:rsidRPr="008C02C3">
        <w:rPr>
          <w:sz w:val="16"/>
        </w:rPr>
        <w:t xml:space="preserve"> </w:t>
      </w:r>
      <w:r w:rsidRPr="008C02C3">
        <w:rPr>
          <w:rStyle w:val="StyleUnderline"/>
        </w:rPr>
        <w:t>applie</w:t>
      </w:r>
      <w:r w:rsidRPr="00555561">
        <w:rPr>
          <w:rStyle w:val="Emphasis"/>
        </w:rPr>
        <w:t>d by IR scholar</w:t>
      </w:r>
      <w:r w:rsidRPr="008C02C3">
        <w:rPr>
          <w:rStyle w:val="StyleUnderline"/>
        </w:rPr>
        <w:t>s as a</w:t>
      </w:r>
      <w:r w:rsidRPr="008C02C3">
        <w:rPr>
          <w:sz w:val="16"/>
        </w:rPr>
        <w:t xml:space="preserve"> </w:t>
      </w:r>
      <w:r w:rsidRPr="00555561">
        <w:rPr>
          <w:rStyle w:val="Emphasis"/>
        </w:rPr>
        <w:t>complementary</w:t>
      </w:r>
      <w:r w:rsidRPr="008C02C3">
        <w:rPr>
          <w:rStyle w:val="StyleUnderline"/>
        </w:rPr>
        <w:t xml:space="preserve"> methodological approach</w:t>
      </w:r>
      <w:r w:rsidRPr="008C02C3">
        <w:rPr>
          <w:sz w:val="16"/>
        </w:rPr>
        <w:t xml:space="preserve">, by </w:t>
      </w:r>
      <w:r w:rsidRPr="008C02C3">
        <w:rPr>
          <w:rStyle w:val="StyleUnderline"/>
        </w:rPr>
        <w:t>making</w:t>
      </w:r>
      <w:r w:rsidRPr="008C02C3">
        <w:rPr>
          <w:sz w:val="16"/>
        </w:rPr>
        <w:t xml:space="preserve"> </w:t>
      </w:r>
      <w:r w:rsidRPr="00555561">
        <w:rPr>
          <w:rStyle w:val="Emphasis"/>
        </w:rPr>
        <w:t>academic rigor</w:t>
      </w:r>
      <w:r w:rsidRPr="008C02C3">
        <w:rPr>
          <w:rStyle w:val="StyleUnderline"/>
        </w:rPr>
        <w:t xml:space="preserve"> and future </w:t>
      </w:r>
      <w:r w:rsidRPr="00555561">
        <w:rPr>
          <w:rStyle w:val="Emphasis"/>
        </w:rPr>
        <w:t>analysis</w:t>
      </w:r>
      <w:r w:rsidRPr="008C02C3">
        <w:rPr>
          <w:rStyle w:val="StyleUnderline"/>
        </w:rPr>
        <w:t xml:space="preserve"> compatible</w:t>
      </w:r>
      <w:r w:rsidRPr="008C02C3">
        <w:rPr>
          <w:sz w:val="16"/>
        </w:rPr>
        <w:t xml:space="preserve">. As we will present, scenario analysis in particular is an effective research technique to link academic theories with empirical data in order to better embrace the complexity and ambiguity of future world events, as it combines systematic future-oriented analysis with policy-relevant implications. Given the lack of adequate methods in the field of IR that allow for analyzing future events in a nonlinear perspective, systematic scenario analysis can contribute to filling the gap. Moreover, </w:t>
      </w:r>
      <w:r w:rsidRPr="008C02C3">
        <w:rPr>
          <w:rStyle w:val="StyleUnderline"/>
        </w:rPr>
        <w:t>scenario approaches</w:t>
      </w:r>
      <w:r w:rsidRPr="008C02C3">
        <w:rPr>
          <w:sz w:val="16"/>
        </w:rPr>
        <w:t xml:space="preserve"> in IR </w:t>
      </w:r>
      <w:r w:rsidRPr="000E734E">
        <w:rPr>
          <w:rStyle w:val="StyleUnderline"/>
          <w:highlight w:val="green"/>
        </w:rPr>
        <w:t>correspond</w:t>
      </w:r>
      <w:r w:rsidRPr="008C02C3">
        <w:rPr>
          <w:rStyle w:val="StyleUnderline"/>
        </w:rPr>
        <w:t xml:space="preserve"> well </w:t>
      </w:r>
      <w:r w:rsidRPr="000E734E">
        <w:rPr>
          <w:rStyle w:val="StyleUnderline"/>
          <w:highlight w:val="green"/>
        </w:rPr>
        <w:t>with the</w:t>
      </w:r>
      <w:r w:rsidRPr="008C02C3">
        <w:rPr>
          <w:rStyle w:val="StyleUnderline"/>
        </w:rPr>
        <w:t xml:space="preserve"> </w:t>
      </w:r>
      <w:r w:rsidRPr="00555561">
        <w:rPr>
          <w:rStyle w:val="Emphasis"/>
        </w:rPr>
        <w:t>thinking of scholars</w:t>
      </w:r>
      <w:r w:rsidRPr="008C02C3">
        <w:rPr>
          <w:rStyle w:val="StyleUnderline"/>
        </w:rPr>
        <w:t xml:space="preserve"> with</w:t>
      </w:r>
      <w:r w:rsidRPr="008C02C3">
        <w:rPr>
          <w:sz w:val="16"/>
        </w:rPr>
        <w:t xml:space="preserve"> </w:t>
      </w:r>
      <w:r w:rsidRPr="008C02C3">
        <w:rPr>
          <w:rStyle w:val="StyleUnderline"/>
        </w:rPr>
        <w:t xml:space="preserve">an </w:t>
      </w:r>
      <w:r w:rsidRPr="000E734E">
        <w:rPr>
          <w:rStyle w:val="Emphasis"/>
          <w:highlight w:val="green"/>
        </w:rPr>
        <w:t>eclectic approach</w:t>
      </w:r>
      <w:r w:rsidRPr="008C02C3">
        <w:rPr>
          <w:sz w:val="16"/>
        </w:rPr>
        <w:t xml:space="preserve"> (Han, 2011; Katzenstein &amp; Okawara, 2001-2002) </w:t>
      </w:r>
      <w:r w:rsidRPr="008C02C3">
        <w:rPr>
          <w:rStyle w:val="StyleUnderline"/>
        </w:rPr>
        <w:t>and</w:t>
      </w:r>
      <w:r w:rsidRPr="008C02C3">
        <w:rPr>
          <w:sz w:val="16"/>
        </w:rPr>
        <w:t xml:space="preserve"> with those who </w:t>
      </w:r>
      <w:r w:rsidRPr="008C02C3">
        <w:rPr>
          <w:rStyle w:val="StyleUnderline"/>
        </w:rPr>
        <w:t>apply</w:t>
      </w:r>
      <w:r w:rsidRPr="008C02C3">
        <w:rPr>
          <w:sz w:val="16"/>
        </w:rPr>
        <w:t xml:space="preserve"> more </w:t>
      </w:r>
      <w:r w:rsidRPr="00555561">
        <w:rPr>
          <w:rStyle w:val="Emphasis"/>
        </w:rPr>
        <w:t>pragmatism</w:t>
      </w:r>
      <w:r w:rsidRPr="008C02C3">
        <w:rPr>
          <w:rStyle w:val="StyleUnderline"/>
        </w:rPr>
        <w:t xml:space="preserve"> in IR reasoning</w:t>
      </w:r>
      <w:r w:rsidRPr="008C02C3">
        <w:rPr>
          <w:sz w:val="16"/>
        </w:rPr>
        <w:t xml:space="preserve"> (Kratochwil &amp; Friedrichs, 2009</w:t>
      </w:r>
      <w:r w:rsidRPr="008C02C3">
        <w:rPr>
          <w:rStyle w:val="StyleUnderline"/>
        </w:rPr>
        <w:t>).</w:t>
      </w:r>
      <w:r w:rsidRPr="008C02C3">
        <w:rPr>
          <w:sz w:val="16"/>
        </w:rPr>
        <w:t xml:space="preserve"> They also </w:t>
      </w:r>
      <w:r w:rsidRPr="008C02C3">
        <w:rPr>
          <w:rStyle w:val="StyleUnderline"/>
        </w:rPr>
        <w:t>fit into</w:t>
      </w:r>
      <w:r w:rsidRPr="008C02C3">
        <w:rPr>
          <w:sz w:val="16"/>
        </w:rPr>
        <w:t xml:space="preserve"> </w:t>
      </w:r>
      <w:r w:rsidRPr="008C02C3">
        <w:rPr>
          <w:rStyle w:val="StyleUnderline"/>
        </w:rPr>
        <w:t xml:space="preserve">the </w:t>
      </w:r>
      <w:r w:rsidRPr="00555561">
        <w:rPr>
          <w:rStyle w:val="Emphasis"/>
        </w:rPr>
        <w:t>complexity theory</w:t>
      </w:r>
      <w:r w:rsidRPr="008C02C3">
        <w:rPr>
          <w:sz w:val="16"/>
        </w:rPr>
        <w:t xml:space="preserve"> (e.g., Bousquet &amp; Curtis, 2011)—a nonlinear paradigm according to which outcomes of interactions within complex and dynamically changing systems are unpredictable and emerge in various forms. From this perspective, nothing in the international environment is immutable. By applying nonlinearity and </w:t>
      </w:r>
      <w:r w:rsidRPr="008C02C3">
        <w:rPr>
          <w:rStyle w:val="StyleUnderline"/>
        </w:rPr>
        <w:t>by developing</w:t>
      </w:r>
      <w:r w:rsidRPr="008C02C3">
        <w:rPr>
          <w:sz w:val="16"/>
        </w:rPr>
        <w:t xml:space="preserve"> </w:t>
      </w:r>
      <w:r w:rsidRPr="008C02C3">
        <w:rPr>
          <w:rStyle w:val="StyleUnderline"/>
        </w:rPr>
        <w:t xml:space="preserve">a </w:t>
      </w:r>
      <w:r w:rsidRPr="00555561">
        <w:rPr>
          <w:rStyle w:val="Emphasis"/>
        </w:rPr>
        <w:t>variety of plausible futures</w:t>
      </w:r>
      <w:r w:rsidRPr="008C02C3">
        <w:rPr>
          <w:rStyle w:val="StyleUnderline"/>
        </w:rPr>
        <w:t xml:space="preserve"> with </w:t>
      </w:r>
      <w:r w:rsidRPr="00555561">
        <w:rPr>
          <w:rStyle w:val="Emphasis"/>
        </w:rPr>
        <w:t>multiple</w:t>
      </w:r>
      <w:r w:rsidRPr="008C02C3">
        <w:rPr>
          <w:rStyle w:val="StyleUnderline"/>
        </w:rPr>
        <w:t xml:space="preserve"> outcomes, scenario analysis </w:t>
      </w:r>
      <w:r w:rsidRPr="00555561">
        <w:rPr>
          <w:rStyle w:val="Emphasis"/>
        </w:rPr>
        <w:t>corresponds</w:t>
      </w:r>
      <w:r w:rsidRPr="008C02C3">
        <w:rPr>
          <w:sz w:val="16"/>
        </w:rPr>
        <w:t xml:space="preserve"> well </w:t>
      </w:r>
      <w:r w:rsidRPr="008C02C3">
        <w:rPr>
          <w:rStyle w:val="StyleUnderline"/>
        </w:rPr>
        <w:t>with this reasoning</w:t>
      </w:r>
      <w:r w:rsidRPr="008C02C3">
        <w:rPr>
          <w:sz w:val="16"/>
        </w:rPr>
        <w:t xml:space="preserve"> (Wilkinson, Kupers, &amp; Mangalagiu, 2013).</w:t>
      </w:r>
    </w:p>
    <w:p w14:paraId="70B636F4" w14:textId="77777777" w:rsidR="00BA5B5D" w:rsidRPr="008C02C3" w:rsidRDefault="00BA5B5D" w:rsidP="00BA5B5D">
      <w:pPr>
        <w:rPr>
          <w:sz w:val="12"/>
          <w:szCs w:val="12"/>
        </w:rPr>
      </w:pPr>
      <w:r w:rsidRPr="008C02C3">
        <w:rPr>
          <w:sz w:val="12"/>
          <w:szCs w:val="12"/>
        </w:rPr>
        <w:t>This article proceeds as follows: We start with taking stock of the growing interest in the scenario analysis approach by different actors across the globe. Then, we define the core concepts of scenario analysis and present an example of the Multiple Scenario Generation (MSG) method applied at foresight exercises of the Dahrendorf Foresight Project. 1 Next, we discuss the extent to which scenario analysis fulfills the criteria of a social sciences research method. Finally, we show the contribution that scenarios can bring to IR studies and illustrate it with some examples. In conclusion, we sum up our claims and highlight the article’s key message.</w:t>
      </w:r>
    </w:p>
    <w:p w14:paraId="196713CC" w14:textId="77777777" w:rsidR="00BA5B5D" w:rsidRPr="008C02C3" w:rsidRDefault="00BA5B5D" w:rsidP="00BA5B5D">
      <w:pPr>
        <w:rPr>
          <w:sz w:val="12"/>
          <w:szCs w:val="12"/>
        </w:rPr>
      </w:pPr>
      <w:r w:rsidRPr="008C02C3">
        <w:rPr>
          <w:sz w:val="12"/>
          <w:szCs w:val="12"/>
        </w:rPr>
        <w:t>Foresight is the new black: The proliferation of scenario analysis</w:t>
      </w:r>
    </w:p>
    <w:p w14:paraId="226F34FB" w14:textId="77777777" w:rsidR="00BA5B5D" w:rsidRPr="008C02C3" w:rsidRDefault="00BA5B5D" w:rsidP="00BA5B5D">
      <w:pPr>
        <w:rPr>
          <w:sz w:val="12"/>
          <w:szCs w:val="12"/>
        </w:rPr>
      </w:pPr>
      <w:r w:rsidRPr="008C02C3">
        <w:rPr>
          <w:sz w:val="12"/>
          <w:szCs w:val="12"/>
        </w:rPr>
        <w:t xml:space="preserve">Scenario exercises have proliferated since the end of the Second World War, where it was originally used for military planning (Mietzner &amp; Reger, 2005). Over time, it has been adapted to the policy and business world. Royal Dutch Shell integrated the scenario approach into its decision-making process as early as the 1970s and became a benchmark for corporate scenario planning (Bentham, 2014). As actors increasingly saw the value of foresight for dealing with complexities, other companies, non-governmental organizations, </w:t>
      </w:r>
      <w:r w:rsidRPr="008C02C3">
        <w:rPr>
          <w:sz w:val="12"/>
          <w:szCs w:val="12"/>
        </w:rPr>
        <w:lastRenderedPageBreak/>
        <w:t>and eventually governments, followed. Scenario approaches and other techniques of foresight studies such as wargaming, trend analysis, visioning, design futures, or horizon scanning have been gaining interest across the world over the last few decades (Babst, 2018; Barma et al., 2016; Bell, 2002; Wilkinson &amp; Kupers, 2013).</w:t>
      </w:r>
    </w:p>
    <w:p w14:paraId="1F5039AF" w14:textId="77777777" w:rsidR="00BA5B5D" w:rsidRPr="008C02C3" w:rsidRDefault="00BA5B5D" w:rsidP="00BA5B5D">
      <w:pPr>
        <w:rPr>
          <w:sz w:val="12"/>
          <w:szCs w:val="12"/>
        </w:rPr>
      </w:pPr>
      <w:r w:rsidRPr="008C02C3">
        <w:rPr>
          <w:sz w:val="12"/>
          <w:szCs w:val="12"/>
        </w:rPr>
        <w:t>One of the most prominent foresight exercises continues to be the Global Trends analysis conducted by the National Intelligence Council since 1997 (Office of the Director of National Security, 2019). The German Foreign Office recently presented a new data tool to enhance the evidence base for internal scenario planning exercises (Auswärtiges Amt, 2019). In France, the government-linked Centre d’analyse stratégique carries out regular analyses of geostrategic issues (Dreyer &amp; Stang, 2013). Foresight is also conducted under the auspices of international organizations. Most notable in security policy are NATO’s Strategic Foresight Analysis and Framework for Future Alliance Operations foresight exercises that are crucial in advising its defense planning (NATO, 2013, 2015, 2017, 2018). The EU has also bolstered its foresight activities over the last two decades (Dreyer &amp; Stang, 2013). Since 2010, the European Strategy and Policy Analysis System (ESPAS)—an inter-institutional cooperation between the European Parliament, the Secretariat of the Council, the European Commission and the European External Action Service—constitutes the broadest engagement with foresight. The increasing importance EU policy-makers attribute to strategic foresight is also reflected in the structure of the new European Commission since 2019. Commissioner for Inter-institutional relations and Foresight, Maroš Šefčovič, is tasked to “put foresight at the heart of better policymaking” (Von der Leyen, 2019).</w:t>
      </w:r>
    </w:p>
    <w:p w14:paraId="63C1A066" w14:textId="77777777" w:rsidR="00BA5B5D" w:rsidRPr="008C02C3" w:rsidRDefault="00BA5B5D" w:rsidP="00BA5B5D">
      <w:pPr>
        <w:rPr>
          <w:sz w:val="12"/>
          <w:szCs w:val="12"/>
        </w:rPr>
      </w:pPr>
      <w:r w:rsidRPr="008C02C3">
        <w:rPr>
          <w:sz w:val="12"/>
          <w:szCs w:val="12"/>
        </w:rPr>
        <w:t>These examples show that policy-makers increasingly look for future-oriented and actionable advice. Their demand is not only covered by intra-institutional bodies but also extends to academia. The EU’s Horizon 2020 research program recognizes the role of foresight for its programmatic orientation (European Parliament &amp; Council, 2013) and it is geared toward the inclusion of findings generated through foresight exercises. Most explicitly, the need to apply foresight is acknowledged in relation to new security threats, including cybersecurity and is to be included in the academic projects (European Parliament &amp; Council, 2013). Moreover, foresight activities are often required in calls for project proposals. 2 However, it is often think tankers, not university-based academics, that are in charge of foresight in Horizon 2020 projects, as is the case with the EU-LISTCO, MENARA or MEDRESET projects. 3</w:t>
      </w:r>
    </w:p>
    <w:p w14:paraId="1633613E" w14:textId="77777777" w:rsidR="00BA5B5D" w:rsidRPr="008C02C3" w:rsidRDefault="00BA5B5D" w:rsidP="00BA5B5D">
      <w:pPr>
        <w:rPr>
          <w:sz w:val="12"/>
          <w:szCs w:val="12"/>
        </w:rPr>
      </w:pPr>
      <w:r w:rsidRPr="008C02C3">
        <w:rPr>
          <w:sz w:val="12"/>
          <w:szCs w:val="12"/>
        </w:rPr>
        <w:t>The strong involvement of think tanks in these foresight projects comes as no surprise, as they are the primary institutions engaged in foresight exercises also outside of Horizon 2020. Among the 10 highest-ranking European foreign policy think tanks (Mcgann, 2019), 9 were recently engaged in foresight exercises, either in the form of publications or workshops (e.g., Barrie et al., 2019; Brozus, 2018; Sweijs &amp; Pronk, 2019). The methodology employed in these foresight exercises is often only briefly defined (e.g., Hett, Kellner, &amp; Martin, 2014; Lehmann, 2016; Tira, 2016) or not communicated at all (e.g., Estella, 2008; Ham, 2016). This complicates assessing the rigor and robustness of resulting findings.</w:t>
      </w:r>
    </w:p>
    <w:p w14:paraId="4C26487C" w14:textId="77777777" w:rsidR="00BA5B5D" w:rsidRPr="008C02C3" w:rsidRDefault="00BA5B5D" w:rsidP="00BA5B5D">
      <w:pPr>
        <w:rPr>
          <w:sz w:val="16"/>
        </w:rPr>
      </w:pPr>
      <w:r w:rsidRPr="008C02C3">
        <w:rPr>
          <w:sz w:val="16"/>
        </w:rPr>
        <w:t xml:space="preserve">At the same time as this </w:t>
      </w:r>
      <w:r w:rsidRPr="008C02C3">
        <w:rPr>
          <w:rStyle w:val="StyleUnderline"/>
        </w:rPr>
        <w:t>proliferation of foresight exercises</w:t>
      </w:r>
      <w:r w:rsidRPr="008C02C3">
        <w:rPr>
          <w:sz w:val="16"/>
        </w:rPr>
        <w:t xml:space="preserve"> </w:t>
      </w:r>
      <w:r w:rsidRPr="008C02C3">
        <w:rPr>
          <w:rStyle w:val="StyleUnderline"/>
        </w:rPr>
        <w:t>is taking place in the</w:t>
      </w:r>
      <w:r w:rsidRPr="008C02C3">
        <w:rPr>
          <w:sz w:val="16"/>
        </w:rPr>
        <w:t xml:space="preserve"> </w:t>
      </w:r>
      <w:r w:rsidRPr="00555561">
        <w:rPr>
          <w:rStyle w:val="Emphasis"/>
        </w:rPr>
        <w:t>periphery of academia</w:t>
      </w:r>
      <w:r w:rsidRPr="008C02C3">
        <w:rPr>
          <w:rStyle w:val="StyleUnderline"/>
        </w:rPr>
        <w:t>—as academics</w:t>
      </w:r>
      <w:r w:rsidRPr="008C02C3">
        <w:rPr>
          <w:sz w:val="16"/>
        </w:rPr>
        <w:t xml:space="preserve"> do </w:t>
      </w:r>
      <w:r w:rsidRPr="00555561">
        <w:rPr>
          <w:rStyle w:val="Emphasis"/>
        </w:rPr>
        <w:t>participate</w:t>
      </w:r>
      <w:r w:rsidRPr="008C02C3">
        <w:rPr>
          <w:rStyle w:val="StyleUnderline"/>
        </w:rPr>
        <w:t xml:space="preserve"> in foresight exercises organized by</w:t>
      </w:r>
      <w:r w:rsidRPr="008C02C3">
        <w:rPr>
          <w:sz w:val="16"/>
        </w:rPr>
        <w:t xml:space="preserve"> </w:t>
      </w:r>
      <w:r w:rsidRPr="008C02C3">
        <w:rPr>
          <w:rStyle w:val="StyleUnderline"/>
        </w:rPr>
        <w:t>other actors—</w:t>
      </w:r>
      <w:r w:rsidRPr="00555561">
        <w:rPr>
          <w:rStyle w:val="Emphasis"/>
        </w:rPr>
        <w:t>IR scholarship</w:t>
      </w:r>
      <w:r w:rsidRPr="008C02C3">
        <w:rPr>
          <w:sz w:val="16"/>
        </w:rPr>
        <w:t xml:space="preserve"> itself </w:t>
      </w:r>
      <w:r w:rsidRPr="008C02C3">
        <w:rPr>
          <w:rStyle w:val="StyleUnderline"/>
        </w:rPr>
        <w:t xml:space="preserve">is struggling to </w:t>
      </w:r>
      <w:r w:rsidRPr="00555561">
        <w:rPr>
          <w:rStyle w:val="Emphasis"/>
        </w:rPr>
        <w:t>grapple</w:t>
      </w:r>
      <w:r w:rsidRPr="008C02C3">
        <w:rPr>
          <w:rStyle w:val="StyleUnderline"/>
        </w:rPr>
        <w:t xml:space="preserve"> with</w:t>
      </w:r>
      <w:r w:rsidRPr="008C02C3">
        <w:rPr>
          <w:sz w:val="16"/>
        </w:rPr>
        <w:t xml:space="preserve"> the realities of </w:t>
      </w:r>
      <w:r w:rsidRPr="008C02C3">
        <w:rPr>
          <w:rStyle w:val="StyleUnderline"/>
        </w:rPr>
        <w:t>today’s</w:t>
      </w:r>
      <w:r w:rsidRPr="008C02C3">
        <w:rPr>
          <w:sz w:val="16"/>
        </w:rPr>
        <w:t xml:space="preserve"> </w:t>
      </w:r>
      <w:r w:rsidRPr="008C02C3">
        <w:rPr>
          <w:rStyle w:val="StyleUnderline"/>
        </w:rPr>
        <w:t>world</w:t>
      </w:r>
      <w:r w:rsidRPr="008C02C3">
        <w:rPr>
          <w:sz w:val="16"/>
        </w:rPr>
        <w:t xml:space="preserve">. Its conventional methodological approaches such as empirical case studies and quantitative methods, and formal methods such as game theory or modeling (Sprinz &amp; Wolinsky-Nahmias, 2002), predominately follow the traditional objective of social sciences to explain the past. Thus, they are not geared towards analyzing the dynamism introduced by complex and uncertain conditions, leading to the strategic blunders discussed in the introduction. Suitable methodological tools to confront these conditions are in fact scenario approaches. However, they are often discarded by academics for not fulfilling all the criteria of a (positivist) scientific methodology. As Brozus (2016) notes, foresight thus encounters similar contestation as the retrospective analysis of counterfactuals. We argue to the contrary: There are good reasons why </w:t>
      </w:r>
      <w:r w:rsidRPr="008C02C3">
        <w:rPr>
          <w:rStyle w:val="StyleUnderline"/>
        </w:rPr>
        <w:t>scenario</w:t>
      </w:r>
      <w:r w:rsidRPr="008C02C3">
        <w:rPr>
          <w:sz w:val="16"/>
        </w:rPr>
        <w:t xml:space="preserve"> </w:t>
      </w:r>
      <w:r w:rsidRPr="008C02C3">
        <w:rPr>
          <w:rStyle w:val="StyleUnderline"/>
        </w:rPr>
        <w:t xml:space="preserve">analysis can serve as a </w:t>
      </w:r>
      <w:r w:rsidRPr="00555561">
        <w:rPr>
          <w:rStyle w:val="Emphasis"/>
        </w:rPr>
        <w:t>useful</w:t>
      </w:r>
      <w:r w:rsidRPr="008C02C3">
        <w:rPr>
          <w:sz w:val="16"/>
        </w:rPr>
        <w:t xml:space="preserve"> complementary </w:t>
      </w:r>
      <w:r w:rsidRPr="00555561">
        <w:rPr>
          <w:rStyle w:val="Emphasis"/>
        </w:rPr>
        <w:t>approach for scholars</w:t>
      </w:r>
      <w:r w:rsidRPr="008C02C3">
        <w:rPr>
          <w:rStyle w:val="StyleUnderline"/>
        </w:rPr>
        <w:t xml:space="preserve"> committed to</w:t>
      </w:r>
      <w:r w:rsidRPr="008C02C3">
        <w:rPr>
          <w:sz w:val="16"/>
        </w:rPr>
        <w:t xml:space="preserve"> </w:t>
      </w:r>
      <w:r w:rsidRPr="00555561">
        <w:rPr>
          <w:rStyle w:val="Emphasis"/>
        </w:rPr>
        <w:t>academic rigor</w:t>
      </w:r>
      <w:r w:rsidRPr="008C02C3">
        <w:rPr>
          <w:rStyle w:val="StyleUnderline"/>
        </w:rPr>
        <w:t xml:space="preserve"> but willing to </w:t>
      </w:r>
      <w:r w:rsidRPr="00555561">
        <w:rPr>
          <w:rStyle w:val="Emphasis"/>
        </w:rPr>
        <w:t>approximate</w:t>
      </w:r>
      <w:r w:rsidRPr="008C02C3">
        <w:rPr>
          <w:sz w:val="16"/>
        </w:rPr>
        <w:t xml:space="preserve"> </w:t>
      </w:r>
      <w:r w:rsidRPr="008C02C3">
        <w:rPr>
          <w:rStyle w:val="StyleUnderline"/>
        </w:rPr>
        <w:t>the IR practice</w:t>
      </w:r>
      <w:r w:rsidRPr="008C02C3">
        <w:rPr>
          <w:sz w:val="16"/>
        </w:rPr>
        <w:t>. In the following section, we show how rigorous scenario analysis can be done.</w:t>
      </w:r>
    </w:p>
    <w:p w14:paraId="73B7A964" w14:textId="77777777" w:rsidR="00BA5B5D" w:rsidRPr="008C02C3" w:rsidRDefault="00BA5B5D" w:rsidP="00BA5B5D">
      <w:pPr>
        <w:rPr>
          <w:sz w:val="4"/>
          <w:szCs w:val="4"/>
        </w:rPr>
      </w:pPr>
      <w:r w:rsidRPr="008C02C3">
        <w:rPr>
          <w:sz w:val="4"/>
          <w:szCs w:val="4"/>
        </w:rPr>
        <w:t>Scenario analysis as a research method</w:t>
      </w:r>
    </w:p>
    <w:p w14:paraId="67EA5431" w14:textId="77777777" w:rsidR="00BA5B5D" w:rsidRPr="008C02C3" w:rsidRDefault="00BA5B5D" w:rsidP="00BA5B5D">
      <w:pPr>
        <w:rPr>
          <w:sz w:val="4"/>
          <w:szCs w:val="4"/>
        </w:rPr>
      </w:pPr>
      <w:r w:rsidRPr="008C02C3">
        <w:rPr>
          <w:sz w:val="4"/>
          <w:szCs w:val="4"/>
        </w:rPr>
        <w:t>Foresight studies as a research field encompasses a wide range of methods and techniques (see, e.g., Bishop, Hines, &amp; Collins, 2007). On the most basic level, there is consensus to distinguish three foresight schools of thought (e.g., Wilkinson et al., 2013). The Probabilistic Modified Trends/Cross-Trends (PMT/CT) school focuses on enhancing predictions by using forecasting—a data-driven extrapolation of past trends into the future with help of computer models and simulations (Wilkinson, 2017). The tradition of La Prospective also uses quantitative modeling, but can have normative ambitions, guiding policy debates toward constructed utopias. Building on PMT/CT is the Intuitive Logics Model, which adds a new dynamic by modeling possible future events as interactions with the extrapolation of historic data (Bradfield et al., 2005), thus making use of both quantitative and qualitative data. Scenario analysis, which is at the heart of this paper, is situated within this particular school of thought (Bradfield et al., 2005). The next section defines the main concepts and suggests a process of application suitable for IR scholarship.</w:t>
      </w:r>
    </w:p>
    <w:p w14:paraId="23ACC72D" w14:textId="77777777" w:rsidR="00BA5B5D" w:rsidRPr="008C02C3" w:rsidRDefault="00BA5B5D" w:rsidP="00BA5B5D">
      <w:pPr>
        <w:rPr>
          <w:sz w:val="4"/>
          <w:szCs w:val="4"/>
        </w:rPr>
      </w:pPr>
      <w:r w:rsidRPr="008C02C3">
        <w:rPr>
          <w:sz w:val="4"/>
          <w:szCs w:val="4"/>
        </w:rPr>
        <w:t>According to Kahn and Wiener (1967), a scenario is “a set of hypothetical events set in the future constructed to clarify a possible chain of causal events as well as their decision points” (p. 6). In turn, Schwartz (1996), another leading futurist, defines scenarios as “stories about the way the world might turn out tomorrow, stories that can help us recognize and adapt to changing aspects of our present environment” (p. 3). They are thus designed to detect weak signals and wild cards. Weak signals are the first important indications of an emerging future change and trends, paradigm shifts, drivers or discontinuities yet to materialize (Miles, Saritas, &amp; Sokolov, 2016, p. 72). Wild cards, also known as Black Swans (Taleb, 2007), represent events of low probability, but with substantial impact on the human condition once they occur (Miles et al., 2016, p. 73).</w:t>
      </w:r>
    </w:p>
    <w:p w14:paraId="3661C7FD" w14:textId="77777777" w:rsidR="00BA5B5D" w:rsidRPr="008C02C3" w:rsidRDefault="00BA5B5D" w:rsidP="00BA5B5D">
      <w:pPr>
        <w:rPr>
          <w:sz w:val="4"/>
          <w:szCs w:val="4"/>
        </w:rPr>
      </w:pPr>
      <w:r w:rsidRPr="008C02C3">
        <w:rPr>
          <w:sz w:val="4"/>
          <w:szCs w:val="4"/>
        </w:rPr>
        <w:t>There is a wide variety of scenario methodologies and there have been multiple attempts to create typologies (e.g., Bishop et al., 2007; Bradfield et al., 2005; Wilkinson et al., 2013). Wilkinson (2017) distinguishes between three main types of scenarios that are each arrived at via different methods. Horizon scanning produces possible scenarios, visioning and backcasting produce preferable scenarios, and scenario analysis—the method we discuss—produces plausible scenarios. Plausible scenarios are particularly suited as an analytical tool to contribute to IR policy debates. Contrary to preferable scenarios, they make no normative claims that would necessitate consensus about desired outcomes. And contrary to possible scenarios, they do not systematically cover all possible development, thus reducing the complexity and quantity of output and improving accessibility for the policy community. Their aim is explorative in nature. Rather than determining a certain future state of affairs, explorative scenarios seek to uncover and make apparent hitherto neglected trends, while proposing their plausible developments.</w:t>
      </w:r>
    </w:p>
    <w:p w14:paraId="6042090E" w14:textId="77777777" w:rsidR="00BA5B5D" w:rsidRPr="008C02C3" w:rsidRDefault="00BA5B5D" w:rsidP="00BA5B5D">
      <w:pPr>
        <w:rPr>
          <w:sz w:val="4"/>
          <w:szCs w:val="4"/>
        </w:rPr>
      </w:pPr>
      <w:r w:rsidRPr="008C02C3">
        <w:rPr>
          <w:sz w:val="4"/>
          <w:szCs w:val="4"/>
        </w:rPr>
        <w:t>Scenarios are the final products of the scenario analysis process. Bouhalleb and Smida (2018) describe scenario analysis as “a structured and analytical process to create characterization of multiple futures to enable stakeholders to rethink strategic decisions and policies” (p. 2). Scenario analysis can be done with different techniques but usually starts with the identification of sources of future change. Key driving forces with uncertain trajectories are identified and plausible scenarios are constructed depending on how they play out. Scenario analysis involves multiple steps taking place in three distinct phases. Table 1 gives an example of this process using the MSG method which has proven useful in cases of uncertainty and complexity (Pherson, 2008, pp. 34–40; Popper, 2008). This procedure was applied to and refined by two consecutive foresight exercises by the Dahrendorf Foresight Project, between 2016 and 2018 (Sus &amp; Hadeed, 2019). 4 It serves as an example of an analytical and participatory scenario process (for other examples, see Han, 2011, pp. 44–45) (Figure 1).</w:t>
      </w:r>
    </w:p>
    <w:p w14:paraId="60623740" w14:textId="77777777" w:rsidR="00BA5B5D" w:rsidRPr="008C02C3" w:rsidRDefault="00BA5B5D" w:rsidP="00BA5B5D">
      <w:pPr>
        <w:rPr>
          <w:sz w:val="4"/>
          <w:szCs w:val="4"/>
        </w:rPr>
      </w:pPr>
      <w:r w:rsidRPr="008C02C3">
        <w:rPr>
          <w:sz w:val="4"/>
          <w:szCs w:val="4"/>
        </w:rPr>
        <w:t>[Chart omitted]</w:t>
      </w:r>
    </w:p>
    <w:p w14:paraId="32EE71EF" w14:textId="77777777" w:rsidR="00BA5B5D" w:rsidRPr="008C02C3" w:rsidRDefault="00BA5B5D" w:rsidP="00BA5B5D">
      <w:pPr>
        <w:rPr>
          <w:sz w:val="4"/>
          <w:szCs w:val="4"/>
        </w:rPr>
      </w:pPr>
      <w:r w:rsidRPr="008C02C3">
        <w:rPr>
          <w:sz w:val="4"/>
          <w:szCs w:val="4"/>
        </w:rPr>
        <w:t>The following paragraphs describe this nine-step process in detail and can be understood as a suggestion for an application of scenario analysis in IR scholarship. The preparatory phase (steps one to five) starts with the elaboration of a research question and the collection of all relevant elements of the scenario exercise. In our example, we asked the broad question of “how will Europe’s security environment look like in 2030?” A preparatory online survey can set the basis for the group exercises. Asking participants to judge the likelihood and impact of internal and external factors of change and to identify potential Black Swans establishes a common knowledge base. In our example, participants were encouraged to use the STEMPLE-Plus-framework, 5 and consider social, technological, economic, military/security, political, legal/normative, ecological, and other factors—such as psychological or cultural. Answer to surveys also reveal participants’ underlying assumptions—deeply held, implicit or explicit beliefs about the nature of things—and their perspectives on future developments of European security (Amer, Daim, &amp; Jetter, 2013; Bouhalleb &amp; Smida, 2018; Wilkinson, 2017).</w:t>
      </w:r>
    </w:p>
    <w:p w14:paraId="0095B5F2" w14:textId="77777777" w:rsidR="00BA5B5D" w:rsidRPr="008C02C3" w:rsidRDefault="00BA5B5D" w:rsidP="00BA5B5D">
      <w:pPr>
        <w:rPr>
          <w:sz w:val="4"/>
          <w:szCs w:val="4"/>
        </w:rPr>
      </w:pPr>
      <w:r w:rsidRPr="008C02C3">
        <w:rPr>
          <w:sz w:val="4"/>
          <w:szCs w:val="4"/>
        </w:rPr>
        <w:t>In the second step, these key assumptions are categorized and checked. Participants judge them as “solid,” “caveat,” or “not solid,” depending on the certainty of their continued existence and impact. Only those deemed “solid,” where no challenge can be expected, are carried over into the next step. One assumption in our example was that the United States—withdrawal from multinational cooperation would continue. Revealing this assumption allows for the objection that this could change after the next election. After all, the institution of the “America First”-doctrine was quite unforeseen itself, and is all but uncontested in American political and policy circles. This assumption thus has a “caveat” and cannot be taken as a given when thinking about European security in 2030. The increasing impact of climate change on human lives, on the other hand, can be deemed as “solid” based on the overwhelming scientific consensus around the issue.</w:t>
      </w:r>
    </w:p>
    <w:p w14:paraId="0A71A968" w14:textId="77777777" w:rsidR="00BA5B5D" w:rsidRPr="008C02C3" w:rsidRDefault="00BA5B5D" w:rsidP="00BA5B5D">
      <w:pPr>
        <w:rPr>
          <w:sz w:val="4"/>
          <w:szCs w:val="4"/>
        </w:rPr>
      </w:pPr>
      <w:r w:rsidRPr="008C02C3">
        <w:rPr>
          <w:sz w:val="4"/>
          <w:szCs w:val="4"/>
        </w:rPr>
        <w:t>Confronting existing assumptions is a vital step in eradicating erroneous preconceptions and cognitive biases, in this case the status quo bias—the idea things will not change dramatically from the way they are today (Wilkinson et al., 2013). The key assumptions check thus provides a common understanding upon which the scenarios can be developed. Participants filter out those that are solid enough to become a basis for the development of key drivers.</w:t>
      </w:r>
    </w:p>
    <w:p w14:paraId="457CBFDE" w14:textId="77777777" w:rsidR="00BA5B5D" w:rsidRPr="008C02C3" w:rsidRDefault="00BA5B5D" w:rsidP="00BA5B5D">
      <w:pPr>
        <w:rPr>
          <w:sz w:val="4"/>
          <w:szCs w:val="4"/>
        </w:rPr>
      </w:pPr>
      <w:r w:rsidRPr="008C02C3">
        <w:rPr>
          <w:sz w:val="4"/>
          <w:szCs w:val="4"/>
        </w:rPr>
        <w:t>Steps three to five consist of the identification, selection, and definition of those key drivers. Key drivers provide the backbone around which scenarios are constructed. They are the most crucial trends that shape the future. To identify them, the remaining “solid” key assumptions are discussed. From among them, the participants select the ones they deem most relevant to the question at hand. These are then defined as bidirectional levers of change that can manifest in a variety of ways. For example, United States involvement in global affairs could develop in any which way between complete withdrawal and maximum engagement. A chosen combination of drivers and their different manifestations produces the differences between scenarios. In the Dahrendorf Foresight Project, seven key drivers of security in 2030 were identified (Sus &amp; Hadeed, 2019, pp. 14–20), such as technological progress in the EU, the United States role in European security, and China’s global power projection. Sticking with the first example, its impact on European security was connected to possible vulnerability to security threats, such as in the realm of cybersecurity. Moreover, lagging behind in the technological race could hamper competitiveness, thusly socio-economic well-being and therefore possibly political stability. Rapid technological progress, on the other hand, could produce significant economic benefits and improve the standard of living. It could also lead to an Orwellian dystopia. Variations in the manifestations of key drivers are thus both the expression of uncertainty and the determinants of the resulting scenario. These are the core elements that are being put together into coherent sets in the next phase.</w:t>
      </w:r>
    </w:p>
    <w:p w14:paraId="5DD978C2" w14:textId="77777777" w:rsidR="00BA5B5D" w:rsidRPr="008C02C3" w:rsidRDefault="00BA5B5D" w:rsidP="00BA5B5D">
      <w:pPr>
        <w:rPr>
          <w:sz w:val="4"/>
          <w:szCs w:val="4"/>
        </w:rPr>
      </w:pPr>
      <w:r w:rsidRPr="008C02C3">
        <w:rPr>
          <w:sz w:val="4"/>
          <w:szCs w:val="4"/>
        </w:rPr>
        <w:t>The developmental phase (steps six to eight) involves the construction of individual scenarios. This takes place through conversation between participants, in what Wilkinson (2017) calls “a social learning process of storytelling and systems thinking, and an iteration between strategic conversation and analysis” (p. 20). In step six, participants determine which trends can plausibly co-exist in the future. This is done via a cross-consistency check. Participants combine key drivers into groups—in our case sets of two to four—and check them for internal consistency. It would, for example, appear implausible to foresee European technological leadership in the context of disintegrative tendencies. An EU paralyzed by political gridlock could not reasonably be expected to take the decisive action—and investments—needed to surpass its technological rivals. In this way, incoherent or implausible combinations of drivers are discarded. The remaining plausible combinations of drivers constitute the nuclei around which, in step seven, narratives are constructed. Narratives detail the development and interaction of drivers of change in the future (Wilkinson, 2017). They are important, not only to bring scenarios to life, but also to describe the transition from now to the timeframe under consideration, enhancing the scenario’s plausibility (Phadnis et al., 2014). Constructing a narrative and tracing the interactions of drivers also creates opportunities to contemplate possible Black Swan events, thereby integrating abrupt shifts in trajectory and shocks into the analysis. Narratives also help “to simplify the contextual complexities of environment and actors” (Bouhalleb &amp; Smida, 2018, p. 3), thus contributing to the goal of scenario analysis to grapple with complexity and uncertainty. European technological leadership would, for example, be more plausible in the context of a strong and resilient Euro and flourishing trade, than in one of internal strife and struggling economies. One would imagine the establishment of well-funded cooperative research facilities and research programs in key future industries, such as Artificial Intelligence, energy production and storage, or robotics. Agreement to the necessary investment presupposes the political will and consensus between member states.</w:t>
      </w:r>
    </w:p>
    <w:p w14:paraId="7AFA892F" w14:textId="77777777" w:rsidR="00BA5B5D" w:rsidRPr="008C02C3" w:rsidRDefault="00BA5B5D" w:rsidP="00BA5B5D">
      <w:pPr>
        <w:rPr>
          <w:sz w:val="4"/>
          <w:szCs w:val="4"/>
        </w:rPr>
      </w:pPr>
      <w:r w:rsidRPr="008C02C3">
        <w:rPr>
          <w:sz w:val="4"/>
          <w:szCs w:val="4"/>
        </w:rPr>
        <w:t>In addition to envisioning the future development of current trends, scenarios also model sudden future events, such as shocks, that can shape the events within it. In our example, European breakthroughs in quantum computing could leapfrog technological progress and thus change the European trajectory unexpectedly. Any such development is imaginable, and scenarios illuminate the path towards their possible realization.</w:t>
      </w:r>
    </w:p>
    <w:p w14:paraId="786DC0B0" w14:textId="77777777" w:rsidR="00BA5B5D" w:rsidRPr="008C02C3" w:rsidRDefault="00BA5B5D" w:rsidP="00BA5B5D">
      <w:pPr>
        <w:rPr>
          <w:sz w:val="4"/>
          <w:szCs w:val="4"/>
        </w:rPr>
      </w:pPr>
      <w:r w:rsidRPr="008C02C3">
        <w:rPr>
          <w:sz w:val="4"/>
          <w:szCs w:val="4"/>
        </w:rPr>
        <w:t>In step eight, the thusly completed scenario is fed into a peer-reviewing process. In our case, six reviewers, expert practitioners and scholars, were asked to review individual scenarios according to three criteria to determine their merit: plausibility, consistency, and innovation. Plausibility concerns whether or not the described scenario is imaginable, and its development retraceable with rational thought. Consistency relates to the internal coherence of a scenario. If drivers, trends and developments within one scenario contradict each other, the resulting scenario is internally inconsistent. Innovation is achieved when a scenario contributes new insights into the policy debate.</w:t>
      </w:r>
    </w:p>
    <w:p w14:paraId="25862071" w14:textId="77777777" w:rsidR="00BA5B5D" w:rsidRPr="008C02C3" w:rsidRDefault="00BA5B5D" w:rsidP="00BA5B5D">
      <w:pPr>
        <w:rPr>
          <w:sz w:val="4"/>
          <w:szCs w:val="4"/>
        </w:rPr>
      </w:pPr>
      <w:r w:rsidRPr="008C02C3">
        <w:rPr>
          <w:sz w:val="4"/>
          <w:szCs w:val="4"/>
        </w:rPr>
        <w:t>The use phase (step nine) starts when the scenario development has concluded. Here, scenarios show their practical usefulness as bases to develop strategies for plausible future events (Bouhalleb &amp; Smida, 2018) and enhance decision-making (Amer et al., 2013). They can produce early indicators by charting a path toward a plausible future, and making the developments that lead to it, observable (Bernstein et al., 2000). Such a process allows researchers and policy-makers alike to identify and detect early indications of a scenario coming to pass and thereby assess current and evolving situations (Bernstein et al., 2000). Having modeled a path towards technological backwardness, for example, could promote debates on new European research cooperation mechanisms and instruments. A collection of scenarios from the described exercise was presented to academics and policy-makers and debated among experts in detail. This suggests that scenarios can spark debate and exchange, as well as provide insight on the future between the policy world and academia.</w:t>
      </w:r>
    </w:p>
    <w:p w14:paraId="2597564F" w14:textId="77777777" w:rsidR="00BA5B5D" w:rsidRPr="008C02C3" w:rsidRDefault="00BA5B5D" w:rsidP="00BA5B5D">
      <w:pPr>
        <w:rPr>
          <w:sz w:val="4"/>
          <w:szCs w:val="4"/>
        </w:rPr>
      </w:pPr>
      <w:r w:rsidRPr="008C02C3">
        <w:rPr>
          <w:sz w:val="4"/>
          <w:szCs w:val="4"/>
        </w:rPr>
        <w:t>The presented example of an application of MSG shows how it enables scholars to look into the future and contemplate the effects of trends that have not yet manifested empirically, as well as unforeseen and sudden changes in trajectories. This distinct advantage over traditional IR methods makes scenario analysis a useful addition to scholars’ methodological toolkit and enriches policy-recommendations by including considerations of plausible—even if unlikely—futures. How scholars can profit from the use of scenario analysis will be discussed in more detail in the section on added value.</w:t>
      </w:r>
    </w:p>
    <w:p w14:paraId="39D6E493" w14:textId="77777777" w:rsidR="00BA5B5D" w:rsidRPr="008C02C3" w:rsidRDefault="00BA5B5D" w:rsidP="00BA5B5D">
      <w:pPr>
        <w:rPr>
          <w:sz w:val="4"/>
          <w:szCs w:val="4"/>
        </w:rPr>
      </w:pPr>
      <w:r w:rsidRPr="008C02C3">
        <w:rPr>
          <w:sz w:val="4"/>
          <w:szCs w:val="4"/>
        </w:rPr>
        <w:t>Despite the fact that scenario analysis is thus well-situated to become a useful tool for academics to engage with relevant and timely phenomena, its application in the academic world is still relatively rare (for a few exceptions, see: Barma et al., 2016; Bernstein et al., 2000; Cruz, 2015; Kunstein &amp; Wessels, 2012; Pourezzat et al., 2018; Stein et al., 1998; Sus, 2017; Sus, 2018; Vicente Oliva &amp; Martinez-Sanchez, 2018). This can be attributed to the allegation that scenario approaches (and strategic foresight in general) are inherently non-academic, captured in the credo that social scientists should not engage in forward-reasoning. The following paragraphs discuss this methodological skepticism and attempt to diffuse it.</w:t>
      </w:r>
    </w:p>
    <w:p w14:paraId="040BA702" w14:textId="77777777" w:rsidR="00BA5B5D" w:rsidRPr="008C02C3" w:rsidRDefault="00BA5B5D" w:rsidP="00BA5B5D">
      <w:pPr>
        <w:rPr>
          <w:sz w:val="4"/>
          <w:szCs w:val="4"/>
        </w:rPr>
      </w:pPr>
      <w:r w:rsidRPr="008C02C3">
        <w:rPr>
          <w:sz w:val="4"/>
          <w:szCs w:val="4"/>
        </w:rPr>
        <w:t>Criticism and merit of scenario analysis as a method</w:t>
      </w:r>
    </w:p>
    <w:p w14:paraId="4E12B5C4" w14:textId="77777777" w:rsidR="00BA5B5D" w:rsidRPr="008C02C3" w:rsidRDefault="00BA5B5D" w:rsidP="00BA5B5D">
      <w:pPr>
        <w:rPr>
          <w:sz w:val="4"/>
          <w:szCs w:val="4"/>
        </w:rPr>
      </w:pPr>
      <w:r w:rsidRPr="008C02C3">
        <w:rPr>
          <w:sz w:val="4"/>
          <w:szCs w:val="4"/>
        </w:rPr>
        <w:t>A vibrant interdisciplinary debate surrounds scenario analysis as a method (see, e.g., Amer et al., 2013; Bishop et al., 2007; Bouhalleb &amp; Smida, 2018; Bradfield et al., 2005; Ramírez &amp; Wilkinson, 2016). We aim to contribute to this debate with the following revision.</w:t>
      </w:r>
    </w:p>
    <w:p w14:paraId="3ED40954" w14:textId="77777777" w:rsidR="00BA5B5D" w:rsidRPr="008C02C3" w:rsidRDefault="00BA5B5D" w:rsidP="00BA5B5D">
      <w:pPr>
        <w:rPr>
          <w:sz w:val="4"/>
          <w:szCs w:val="4"/>
        </w:rPr>
      </w:pPr>
      <w:r w:rsidRPr="008C02C3">
        <w:rPr>
          <w:sz w:val="4"/>
          <w:szCs w:val="4"/>
        </w:rPr>
        <w:t>One objection against the application of scenario analysis in IR is that it does not satisfy all the criteria established by positivist epistemology (Ramírez &amp; Wilkinson, 2016). Specifically, it evades falsifiability, nonsubjectivity, and replicability: As it concerns the future, it cannot establish facts, which cannot be falsified. As a creative, iterative process relying on individual expertise and group interaction, it is highly contingent on participants and context, and thus neither nonsubjective, nor replicable (Ramírez &amp; Wilkinson, 2016). This violates the universally accepted positivist criteria established by Karl Popper (1963). 6 We argue that there are, nonetheless, good reasons to reconsider the admissibility of scenario analysis to IR scholarship. In the following paragraphs, we test the approach and the MSG in particular against the criteria for academic research defined by Gerring (2011). We find that it satisfies most of them. Moreover, we argue that scenario analysis excels at generating new knowledge—one of two overarching goals of research (Gerring, 2011)—and allows for unique interdisciplinary and multicausal reasoning.</w:t>
      </w:r>
    </w:p>
    <w:p w14:paraId="6776AF49" w14:textId="77777777" w:rsidR="00BA5B5D" w:rsidRPr="008C02C3" w:rsidRDefault="00BA5B5D" w:rsidP="00BA5B5D">
      <w:pPr>
        <w:rPr>
          <w:sz w:val="4"/>
          <w:szCs w:val="4"/>
        </w:rPr>
      </w:pPr>
      <w:r w:rsidRPr="008C02C3">
        <w:rPr>
          <w:sz w:val="4"/>
          <w:szCs w:val="4"/>
        </w:rPr>
        <w:t>Gerring (2011) specifies the criteria of scientific inquiry “to be cumulative, evidence-based (empirical), falsifiable, generalizing, nonsubjective, replicable, rigorous, skeptical, systematic, transparent and grounded in rational argument” (p. 11). Table 1 describes the ways in which scenario analysis responds to Gerring.</w:t>
      </w:r>
    </w:p>
    <w:p w14:paraId="4F2F6035" w14:textId="77777777" w:rsidR="00BA5B5D" w:rsidRPr="008C02C3" w:rsidRDefault="00BA5B5D" w:rsidP="00BA5B5D">
      <w:pPr>
        <w:rPr>
          <w:sz w:val="4"/>
          <w:szCs w:val="4"/>
        </w:rPr>
      </w:pPr>
      <w:r w:rsidRPr="008C02C3">
        <w:rPr>
          <w:sz w:val="4"/>
          <w:szCs w:val="4"/>
        </w:rPr>
        <w:t>The table shows that scenario analysis satisfies eight out of eleven criteria that Gerring suggests, showcasing more methodological credentials than is often acknowledged. Those criteria it cannot satisfy—falsifiability, nonsubjectivity, and replicability—serve the overarching goal of appraising the truthfulness of claims, which scenario analysis cannot achieve. 7</w:t>
      </w:r>
    </w:p>
    <w:p w14:paraId="678A9F2D" w14:textId="77777777" w:rsidR="00BA5B5D" w:rsidRPr="008C02C3" w:rsidRDefault="00BA5B5D" w:rsidP="00BA5B5D">
      <w:pPr>
        <w:rPr>
          <w:sz w:val="4"/>
          <w:szCs w:val="4"/>
        </w:rPr>
      </w:pPr>
      <w:r w:rsidRPr="008C02C3">
        <w:rPr>
          <w:sz w:val="4"/>
          <w:szCs w:val="4"/>
        </w:rPr>
        <w:t>In our example of the MSG process presented in the previous section, the cumulative knowledge of 21 experts was employed. Key assumptions brought into the process were based on their expertise. In the key assumptions check, the group together determined which assumptions to continue the exercise with, having to justify their selection with the use of evidence, including quantitative data. While data in itself is nonsubjective, the MSG relies on individual interpretation of evidence, as well as the interactive exploration of a group of participants, which makes it necessarily subjective. Accordingly, scenario exercises are also not replicable, as its results are arrived at through the interaction of a distinct group of experts at a distinct point in time. As time passes, new evidence appears and beliefs change, even the same group might arrive at different conclusions at a later point in time. As the results speak to the future, they are necessarily not falsifiable, although making key assumptions, drivers, and uncertainties transparent allows for discussions on their merit. As the previous section has shown, the scenario development process as applied in the presented example fulfilled Gerring’s next three criteria and was systematic, skeptical, and rigorous. The use of the STEMPLE-framework laid the groundwork for the integration of all imaginable dimensions of change. The assumptions- and coherence checks ensured that only plausible trends and combinations of trends are developed into scenarios. At last, the peer-review process validated the quality of the resulting scenarios, ensuring at the same time that they are grounded in rational arguments.</w:t>
      </w:r>
    </w:p>
    <w:p w14:paraId="4C097DF4" w14:textId="77777777" w:rsidR="00BA5B5D" w:rsidRPr="008C02C3" w:rsidRDefault="00BA5B5D" w:rsidP="00BA5B5D">
      <w:pPr>
        <w:rPr>
          <w:sz w:val="4"/>
          <w:szCs w:val="4"/>
        </w:rPr>
      </w:pPr>
      <w:r w:rsidRPr="008C02C3">
        <w:rPr>
          <w:sz w:val="4"/>
          <w:szCs w:val="4"/>
        </w:rPr>
        <w:t>We thus observed that a rigorous application of the MSG contributes to its methodological quality, although some positivist criteria are impossible for it to satisfy. As already mentioned above, these—falsifiability, nonsubjectivity, and replicability—all serve the goal of appraisal, of which scenario analysis is incapable. 8 However, acknowledging the difficulty in appraisal should not disqualify scenario analysis as a methodology for IR since non-falsifiability is not uncommon in this field. Some of the most prominent theories employed in IR are hard to falsify and have nonetheless established themselves as reference points for large sections of social scientists, such as Weberianism, Marxism, or rational-choice theory (Gerring, 2011).</w:t>
      </w:r>
    </w:p>
    <w:p w14:paraId="2331D61B" w14:textId="77777777" w:rsidR="00BA5B5D" w:rsidRPr="008C02C3" w:rsidRDefault="00BA5B5D" w:rsidP="00BA5B5D">
      <w:pPr>
        <w:rPr>
          <w:sz w:val="4"/>
          <w:szCs w:val="4"/>
        </w:rPr>
      </w:pPr>
      <w:r w:rsidRPr="008C02C3">
        <w:rPr>
          <w:sz w:val="4"/>
          <w:szCs w:val="4"/>
        </w:rPr>
        <w:t>Moreover, scenario analysis excels at academia’s other goal: the discovery of new knowledge. Gerring (2011) already pointed out that both goals “are often in tension with each other” (p. 31). The more rigorous the methodological design, the more constraint must be put on the admissible evidence, limiting what researchers can hope to discover. Imagined on a spectrum between appraisal and discovery, scenario analysis would be far on the discovery end. As presented in the previous section, the iterative scenario development reveals hidden assumptions, challenges the status quo and makes explicit tacit knowledge of its participants (Ramírez &amp; Wilkinson, 2016). It also counteracts biases, such as short-termism or linear thinking and enables constructive engagement with preconceptions. It thus helps reveal blind spots in our thinking and detect weak signals of change that might not yet express themselves empirically.</w:t>
      </w:r>
    </w:p>
    <w:p w14:paraId="49EF82D4" w14:textId="77777777" w:rsidR="00BA5B5D" w:rsidRPr="008C02C3" w:rsidRDefault="00BA5B5D" w:rsidP="00BA5B5D">
      <w:pPr>
        <w:rPr>
          <w:sz w:val="16"/>
        </w:rPr>
      </w:pPr>
      <w:r w:rsidRPr="008C02C3">
        <w:rPr>
          <w:sz w:val="16"/>
        </w:rPr>
        <w:t xml:space="preserve">Furthermore, </w:t>
      </w:r>
      <w:r w:rsidRPr="00FB68FB">
        <w:rPr>
          <w:rStyle w:val="StyleUnderline"/>
        </w:rPr>
        <w:t>scenario analysis allows for</w:t>
      </w:r>
      <w:r w:rsidRPr="00FB68FB">
        <w:rPr>
          <w:sz w:val="16"/>
        </w:rPr>
        <w:t xml:space="preserve"> a </w:t>
      </w:r>
      <w:r w:rsidRPr="00FB68FB">
        <w:rPr>
          <w:rStyle w:val="Emphasis"/>
        </w:rPr>
        <w:t>uniquely comprehensive causal reasoning</w:t>
      </w:r>
      <w:r w:rsidRPr="00FB68FB">
        <w:rPr>
          <w:sz w:val="16"/>
        </w:rPr>
        <w:t xml:space="preserve">. </w:t>
      </w:r>
      <w:r w:rsidRPr="00FB68FB">
        <w:rPr>
          <w:rStyle w:val="StyleUnderline"/>
        </w:rPr>
        <w:t>Applying the</w:t>
      </w:r>
      <w:r w:rsidRPr="00FB68FB">
        <w:rPr>
          <w:sz w:val="16"/>
        </w:rPr>
        <w:t xml:space="preserve"> positivist </w:t>
      </w:r>
      <w:r w:rsidRPr="00FB68FB">
        <w:rPr>
          <w:rStyle w:val="Emphasis"/>
        </w:rPr>
        <w:t>framework</w:t>
      </w:r>
      <w:r w:rsidRPr="00FB68FB">
        <w:rPr>
          <w:rStyle w:val="StyleUnderline"/>
        </w:rPr>
        <w:t xml:space="preserve"> of most traditional IR methods</w:t>
      </w:r>
      <w:r w:rsidRPr="00FB68FB">
        <w:rPr>
          <w:sz w:val="16"/>
        </w:rPr>
        <w:t xml:space="preserve"> to our example, one could consider European security in 2030 as the dependent variable. </w:t>
      </w:r>
      <w:r w:rsidRPr="00FB68FB">
        <w:rPr>
          <w:rStyle w:val="StyleUnderline"/>
        </w:rPr>
        <w:t>It is determined by</w:t>
      </w:r>
      <w:r w:rsidRPr="00FB68FB">
        <w:rPr>
          <w:sz w:val="16"/>
        </w:rPr>
        <w:t xml:space="preserve"> the </w:t>
      </w:r>
      <w:r w:rsidRPr="00FB68FB">
        <w:rPr>
          <w:rStyle w:val="Emphasis"/>
        </w:rPr>
        <w:t>key drivers</w:t>
      </w:r>
      <w:r w:rsidRPr="00FB68FB">
        <w:rPr>
          <w:rStyle w:val="StyleUnderline"/>
        </w:rPr>
        <w:t xml:space="preserve">, which </w:t>
      </w:r>
      <w:r w:rsidRPr="00FB68FB">
        <w:rPr>
          <w:rStyle w:val="Emphasis"/>
        </w:rPr>
        <w:t>constitute independent</w:t>
      </w:r>
      <w:r w:rsidRPr="00FB68FB">
        <w:rPr>
          <w:rStyle w:val="StyleUnderline"/>
        </w:rPr>
        <w:t xml:space="preserve"> variables</w:t>
      </w:r>
      <w:r w:rsidRPr="00FB68FB">
        <w:rPr>
          <w:sz w:val="16"/>
        </w:rPr>
        <w:t xml:space="preserve">. The </w:t>
      </w:r>
      <w:r w:rsidRPr="00FB68FB">
        <w:rPr>
          <w:rStyle w:val="StyleUnderline"/>
        </w:rPr>
        <w:t>different combinations and</w:t>
      </w:r>
      <w:r w:rsidRPr="00FB68FB">
        <w:rPr>
          <w:sz w:val="16"/>
        </w:rPr>
        <w:t xml:space="preserve"> </w:t>
      </w:r>
      <w:r w:rsidRPr="00FB68FB">
        <w:rPr>
          <w:rStyle w:val="StyleUnderline"/>
        </w:rPr>
        <w:t>values of</w:t>
      </w:r>
      <w:r w:rsidRPr="00FB68FB">
        <w:rPr>
          <w:sz w:val="16"/>
        </w:rPr>
        <w:t xml:space="preserve"> the </w:t>
      </w:r>
      <w:r w:rsidRPr="00FB68FB">
        <w:rPr>
          <w:rStyle w:val="StyleUnderline"/>
        </w:rPr>
        <w:t>causal variables account for</w:t>
      </w:r>
      <w:r w:rsidRPr="00FB68FB">
        <w:rPr>
          <w:sz w:val="16"/>
        </w:rPr>
        <w:t xml:space="preserve"> the </w:t>
      </w:r>
      <w:r w:rsidRPr="00FB68FB">
        <w:rPr>
          <w:rStyle w:val="StyleUnderline"/>
        </w:rPr>
        <w:t xml:space="preserve">variance of the </w:t>
      </w:r>
      <w:r w:rsidRPr="00FB68FB">
        <w:rPr>
          <w:rStyle w:val="Emphasis"/>
        </w:rPr>
        <w:t>dependent variable</w:t>
      </w:r>
      <w:r w:rsidRPr="00FB68FB">
        <w:rPr>
          <w:rStyle w:val="StyleUnderline"/>
        </w:rPr>
        <w:t xml:space="preserve">, consequently producing </w:t>
      </w:r>
      <w:r w:rsidRPr="00FB68FB">
        <w:rPr>
          <w:rStyle w:val="Emphasis"/>
        </w:rPr>
        <w:t>different</w:t>
      </w:r>
      <w:r w:rsidRPr="00FB68FB">
        <w:rPr>
          <w:rStyle w:val="StyleUnderline"/>
        </w:rPr>
        <w:t xml:space="preserve"> scenarios</w:t>
      </w:r>
      <w:r w:rsidRPr="00FB68FB">
        <w:rPr>
          <w:sz w:val="16"/>
        </w:rPr>
        <w:t xml:space="preserve">. Thus, “a </w:t>
      </w:r>
      <w:r w:rsidRPr="00FB68FB">
        <w:rPr>
          <w:rStyle w:val="StyleUnderline"/>
        </w:rPr>
        <w:t xml:space="preserve">good scenario is an </w:t>
      </w:r>
      <w:r w:rsidRPr="00FB68FB">
        <w:rPr>
          <w:rStyle w:val="Emphasis"/>
        </w:rPr>
        <w:t>internally consistent hypothesis</w:t>
      </w:r>
      <w:r w:rsidRPr="00FB68FB">
        <w:rPr>
          <w:sz w:val="16"/>
        </w:rPr>
        <w:t xml:space="preserve"> about </w:t>
      </w:r>
      <w:r w:rsidRPr="00FB68FB">
        <w:rPr>
          <w:rStyle w:val="StyleUnderline"/>
        </w:rPr>
        <w:t xml:space="preserve">how the </w:t>
      </w:r>
      <w:r w:rsidRPr="00FB68FB">
        <w:rPr>
          <w:rStyle w:val="Emphasis"/>
        </w:rPr>
        <w:t>future</w:t>
      </w:r>
      <w:r w:rsidRPr="00FB68FB">
        <w:rPr>
          <w:rStyle w:val="StyleUnderline"/>
        </w:rPr>
        <w:t xml:space="preserve"> might unfold</w:t>
      </w:r>
      <w:r w:rsidRPr="00FB68FB">
        <w:rPr>
          <w:sz w:val="16"/>
        </w:rPr>
        <w:t xml:space="preserve">; it is </w:t>
      </w:r>
      <w:r w:rsidRPr="00FB68FB">
        <w:rPr>
          <w:rStyle w:val="StyleUnderline"/>
        </w:rPr>
        <w:t xml:space="preserve">a </w:t>
      </w:r>
      <w:r w:rsidRPr="00FB68FB">
        <w:rPr>
          <w:rStyle w:val="Emphasis"/>
        </w:rPr>
        <w:t>chain of logic</w:t>
      </w:r>
      <w:r w:rsidRPr="00FB68FB">
        <w:rPr>
          <w:rStyle w:val="StyleUnderline"/>
        </w:rPr>
        <w:t xml:space="preserve"> that</w:t>
      </w:r>
      <w:r w:rsidRPr="00FB68FB">
        <w:rPr>
          <w:sz w:val="16"/>
        </w:rPr>
        <w:t xml:space="preserve"> </w:t>
      </w:r>
      <w:r w:rsidRPr="00FB68FB">
        <w:rPr>
          <w:rStyle w:val="StyleUnderline"/>
        </w:rPr>
        <w:t xml:space="preserve">connects </w:t>
      </w:r>
      <w:r w:rsidRPr="00FB68FB">
        <w:rPr>
          <w:rStyle w:val="Emphasis"/>
        </w:rPr>
        <w:t>drivers</w:t>
      </w:r>
      <w:r w:rsidRPr="00FB68FB">
        <w:rPr>
          <w:rStyle w:val="StyleUnderline"/>
        </w:rPr>
        <w:t xml:space="preserve"> to outcomes</w:t>
      </w:r>
      <w:r w:rsidRPr="00FB68FB">
        <w:rPr>
          <w:sz w:val="16"/>
        </w:rPr>
        <w:t>” (Bernstein et al., 2000, p. 54).</w:t>
      </w:r>
    </w:p>
    <w:p w14:paraId="047AE1A0" w14:textId="77777777" w:rsidR="00BA5B5D" w:rsidRPr="008C02C3" w:rsidRDefault="00BA5B5D" w:rsidP="00BA5B5D">
      <w:pPr>
        <w:rPr>
          <w:sz w:val="16"/>
        </w:rPr>
      </w:pPr>
      <w:r w:rsidRPr="008C02C3">
        <w:rPr>
          <w:sz w:val="16"/>
        </w:rPr>
        <w:t>Also, the way a scenario plot is developed can be seen as a form of process tracing (Bernstein et al., 2000, p. 55). That is, projecting how a combination of certain key drivers can develop over time, what changes are expected to occur and identifying key events that might take place. Yet, in contrast to its traditional application in IR, process tracing during the scenario analysis pertains to the future, and not the past. For these reasons, we suggest the methodological admissibility of the MSG as an additional method in the toolkit of IR scholars.</w:t>
      </w:r>
    </w:p>
    <w:p w14:paraId="792E6C19" w14:textId="77777777" w:rsidR="00BA5B5D" w:rsidRPr="008C02C3" w:rsidRDefault="00BA5B5D" w:rsidP="00BA5B5D">
      <w:pPr>
        <w:rPr>
          <w:sz w:val="16"/>
        </w:rPr>
      </w:pPr>
      <w:r w:rsidRPr="008C02C3">
        <w:rPr>
          <w:sz w:val="16"/>
        </w:rPr>
        <w:t>Added-value of scenario analysis for IR scholarship</w:t>
      </w:r>
    </w:p>
    <w:p w14:paraId="04F5E509" w14:textId="77777777" w:rsidR="00BA5B5D" w:rsidRPr="008C02C3" w:rsidRDefault="00BA5B5D" w:rsidP="00BA5B5D">
      <w:pPr>
        <w:rPr>
          <w:sz w:val="16"/>
        </w:rPr>
      </w:pPr>
      <w:r w:rsidRPr="008C02C3">
        <w:rPr>
          <w:sz w:val="16"/>
        </w:rPr>
        <w:t xml:space="preserve">As Tomé and Açıkalın (2019) point out, in order </w:t>
      </w:r>
      <w:r w:rsidRPr="008C02C3">
        <w:rPr>
          <w:rStyle w:val="StyleUnderline"/>
        </w:rPr>
        <w:t>to fill the gap between IR theory and</w:t>
      </w:r>
      <w:r w:rsidRPr="008C02C3">
        <w:rPr>
          <w:sz w:val="16"/>
        </w:rPr>
        <w:t xml:space="preserve"> </w:t>
      </w:r>
      <w:r w:rsidRPr="008C02C3">
        <w:rPr>
          <w:rStyle w:val="StyleUnderline"/>
        </w:rPr>
        <w:t>real-world problems</w:t>
      </w:r>
      <w:r w:rsidRPr="008C02C3">
        <w:rPr>
          <w:sz w:val="16"/>
        </w:rPr>
        <w:t xml:space="preserve">, “an </w:t>
      </w:r>
      <w:r w:rsidRPr="008C02C3">
        <w:rPr>
          <w:rStyle w:val="StyleUnderline"/>
        </w:rPr>
        <w:t xml:space="preserve">increasing </w:t>
      </w:r>
      <w:r w:rsidRPr="00555561">
        <w:rPr>
          <w:rStyle w:val="Emphasis"/>
        </w:rPr>
        <w:t xml:space="preserve">number of </w:t>
      </w:r>
      <w:r w:rsidRPr="000E734E">
        <w:rPr>
          <w:rStyle w:val="Emphasis"/>
          <w:highlight w:val="green"/>
        </w:rPr>
        <w:t>scholars</w:t>
      </w:r>
      <w:r w:rsidRPr="008C02C3">
        <w:rPr>
          <w:rStyle w:val="StyleUnderline"/>
        </w:rPr>
        <w:t xml:space="preserve"> have come to </w:t>
      </w:r>
      <w:r w:rsidRPr="000E734E">
        <w:rPr>
          <w:rStyle w:val="Emphasis"/>
          <w:highlight w:val="green"/>
        </w:rPr>
        <w:t>embrace</w:t>
      </w:r>
      <w:r w:rsidRPr="008C02C3">
        <w:rPr>
          <w:rStyle w:val="StyleUnderline"/>
        </w:rPr>
        <w:t xml:space="preserve"> a spirit of</w:t>
      </w:r>
      <w:r w:rsidRPr="008C02C3">
        <w:rPr>
          <w:sz w:val="16"/>
        </w:rPr>
        <w:t xml:space="preserve"> </w:t>
      </w:r>
      <w:r w:rsidRPr="000E734E">
        <w:rPr>
          <w:rStyle w:val="Emphasis"/>
          <w:highlight w:val="green"/>
        </w:rPr>
        <w:t>intellectual openness</w:t>
      </w:r>
      <w:r w:rsidRPr="000E734E">
        <w:rPr>
          <w:rStyle w:val="StyleUnderline"/>
          <w:highlight w:val="green"/>
        </w:rPr>
        <w:t>, recognizing</w:t>
      </w:r>
      <w:r w:rsidRPr="008C02C3">
        <w:rPr>
          <w:sz w:val="16"/>
        </w:rPr>
        <w:t xml:space="preserve"> both </w:t>
      </w:r>
      <w:r w:rsidRPr="008C02C3">
        <w:rPr>
          <w:rStyle w:val="StyleUnderline"/>
        </w:rPr>
        <w:t xml:space="preserve">the need for greater </w:t>
      </w:r>
      <w:r w:rsidRPr="000E734E">
        <w:rPr>
          <w:rStyle w:val="Emphasis"/>
          <w:highlight w:val="green"/>
        </w:rPr>
        <w:t>flexibility</w:t>
      </w:r>
      <w:r w:rsidRPr="008C02C3">
        <w:rPr>
          <w:rStyle w:val="StyleUnderline"/>
        </w:rPr>
        <w:t xml:space="preserve"> in</w:t>
      </w:r>
      <w:r w:rsidRPr="008C02C3">
        <w:rPr>
          <w:sz w:val="16"/>
        </w:rPr>
        <w:t xml:space="preserve"> the </w:t>
      </w:r>
      <w:r w:rsidRPr="008C02C3">
        <w:rPr>
          <w:rStyle w:val="StyleUnderline"/>
        </w:rPr>
        <w:t>theoretical</w:t>
      </w:r>
      <w:r w:rsidRPr="008C02C3">
        <w:rPr>
          <w:sz w:val="16"/>
        </w:rPr>
        <w:t xml:space="preserve"> </w:t>
      </w:r>
      <w:r w:rsidRPr="008C02C3">
        <w:rPr>
          <w:rStyle w:val="StyleUnderline"/>
        </w:rPr>
        <w:t xml:space="preserve">formulations </w:t>
      </w:r>
      <w:r w:rsidRPr="000E734E">
        <w:rPr>
          <w:rStyle w:val="StyleUnderline"/>
          <w:highlight w:val="green"/>
        </w:rPr>
        <w:t>and</w:t>
      </w:r>
      <w:r w:rsidRPr="008C02C3">
        <w:rPr>
          <w:sz w:val="16"/>
        </w:rPr>
        <w:t xml:space="preserve"> the </w:t>
      </w:r>
      <w:r w:rsidRPr="000E734E">
        <w:rPr>
          <w:rStyle w:val="StyleUnderline"/>
          <w:highlight w:val="green"/>
        </w:rPr>
        <w:t xml:space="preserve">possibility of </w:t>
      </w:r>
      <w:r w:rsidRPr="000E734E">
        <w:rPr>
          <w:rStyle w:val="Emphasis"/>
          <w:highlight w:val="green"/>
        </w:rPr>
        <w:t>complement</w:t>
      </w:r>
      <w:r w:rsidRPr="00555561">
        <w:rPr>
          <w:rStyle w:val="Emphasis"/>
        </w:rPr>
        <w:t>arity</w:t>
      </w:r>
      <w:r w:rsidRPr="008C02C3">
        <w:rPr>
          <w:rStyle w:val="StyleUnderline"/>
        </w:rPr>
        <w:t xml:space="preserve"> </w:t>
      </w:r>
      <w:r w:rsidRPr="000E734E">
        <w:rPr>
          <w:rStyle w:val="StyleUnderline"/>
          <w:highlight w:val="green"/>
        </w:rPr>
        <w:t>by other theories</w:t>
      </w:r>
      <w:r w:rsidRPr="008C02C3">
        <w:rPr>
          <w:rStyle w:val="StyleUnderline"/>
        </w:rPr>
        <w:t xml:space="preserve"> and approaches</w:t>
      </w:r>
      <w:r w:rsidRPr="008C02C3">
        <w:rPr>
          <w:sz w:val="16"/>
        </w:rPr>
        <w:t xml:space="preserve">” (p. 12). This section discusses the added value of scenario analysis as a complementary approach to traditional IR methods. The </w:t>
      </w:r>
      <w:r w:rsidRPr="008C02C3">
        <w:rPr>
          <w:rStyle w:val="StyleUnderline"/>
        </w:rPr>
        <w:t xml:space="preserve">most </w:t>
      </w:r>
      <w:r w:rsidRPr="00555561">
        <w:rPr>
          <w:rStyle w:val="Emphasis"/>
        </w:rPr>
        <w:t xml:space="preserve">obvious </w:t>
      </w:r>
      <w:r w:rsidRPr="000E734E">
        <w:rPr>
          <w:rStyle w:val="Emphasis"/>
          <w:highlight w:val="green"/>
        </w:rPr>
        <w:t>advantage</w:t>
      </w:r>
      <w:r w:rsidRPr="008C02C3">
        <w:rPr>
          <w:rStyle w:val="StyleUnderline"/>
        </w:rPr>
        <w:t xml:space="preserve"> of scenario analysis </w:t>
      </w:r>
      <w:r w:rsidRPr="000E734E">
        <w:rPr>
          <w:rStyle w:val="StyleUnderline"/>
          <w:highlight w:val="green"/>
        </w:rPr>
        <w:t>as</w:t>
      </w:r>
      <w:r w:rsidRPr="008C02C3">
        <w:rPr>
          <w:sz w:val="16"/>
        </w:rPr>
        <w:t xml:space="preserve"> </w:t>
      </w:r>
      <w:r w:rsidRPr="000E734E">
        <w:rPr>
          <w:rStyle w:val="StyleUnderline"/>
          <w:highlight w:val="green"/>
        </w:rPr>
        <w:t xml:space="preserve">a </w:t>
      </w:r>
      <w:r w:rsidRPr="000E734E">
        <w:rPr>
          <w:rStyle w:val="Emphasis"/>
          <w:highlight w:val="green"/>
        </w:rPr>
        <w:t>method</w:t>
      </w:r>
      <w:r w:rsidRPr="00555561">
        <w:rPr>
          <w:rStyle w:val="Emphasis"/>
        </w:rPr>
        <w:t>ology</w:t>
      </w:r>
      <w:r w:rsidRPr="008C02C3">
        <w:rPr>
          <w:rStyle w:val="StyleUnderline"/>
        </w:rPr>
        <w:t>, grounded in</w:t>
      </w:r>
      <w:r w:rsidRPr="008C02C3">
        <w:rPr>
          <w:sz w:val="16"/>
        </w:rPr>
        <w:t xml:space="preserve"> the </w:t>
      </w:r>
      <w:r w:rsidRPr="008C02C3">
        <w:rPr>
          <w:rStyle w:val="StyleUnderline"/>
        </w:rPr>
        <w:t xml:space="preserve">reservoir of foresight studies, </w:t>
      </w:r>
      <w:r w:rsidRPr="000E734E">
        <w:rPr>
          <w:rStyle w:val="StyleUnderline"/>
          <w:highlight w:val="green"/>
        </w:rPr>
        <w:t>lies</w:t>
      </w:r>
      <w:r w:rsidRPr="00555561">
        <w:rPr>
          <w:rStyle w:val="StyleUnderline"/>
        </w:rPr>
        <w:t xml:space="preserve"> by </w:t>
      </w:r>
      <w:r w:rsidRPr="00555561">
        <w:rPr>
          <w:rStyle w:val="Emphasis"/>
        </w:rPr>
        <w:t>definition</w:t>
      </w:r>
      <w:r w:rsidRPr="008C02C3">
        <w:rPr>
          <w:rStyle w:val="StyleUnderline"/>
        </w:rPr>
        <w:t xml:space="preserve"> </w:t>
      </w:r>
      <w:r w:rsidRPr="000E734E">
        <w:rPr>
          <w:rStyle w:val="StyleUnderline"/>
          <w:highlight w:val="green"/>
        </w:rPr>
        <w:t>in</w:t>
      </w:r>
      <w:r w:rsidRPr="008C02C3">
        <w:rPr>
          <w:rStyle w:val="StyleUnderline"/>
        </w:rPr>
        <w:t xml:space="preserve"> its</w:t>
      </w:r>
      <w:r w:rsidRPr="008C02C3">
        <w:rPr>
          <w:sz w:val="16"/>
        </w:rPr>
        <w:t xml:space="preserve"> </w:t>
      </w:r>
      <w:r w:rsidRPr="000E734E">
        <w:rPr>
          <w:rStyle w:val="StyleUnderline"/>
          <w:highlight w:val="green"/>
        </w:rPr>
        <w:t xml:space="preserve">ability to </w:t>
      </w:r>
      <w:r w:rsidRPr="000E734E">
        <w:rPr>
          <w:rStyle w:val="Emphasis"/>
          <w:highlight w:val="green"/>
        </w:rPr>
        <w:t>tackle future events</w:t>
      </w:r>
      <w:r w:rsidRPr="008C02C3">
        <w:rPr>
          <w:sz w:val="16"/>
        </w:rPr>
        <w:t>. As mentioned before, there are no specified instruments within traditional IR methods which would allow scholars to go beyond past and present. The only exception is forecasting, one of the formal methods in IR, which is, however, distinctly different from foresight. 9</w:t>
      </w:r>
    </w:p>
    <w:p w14:paraId="686037C0" w14:textId="77777777" w:rsidR="00BA5B5D" w:rsidRPr="008C02C3" w:rsidRDefault="00BA5B5D" w:rsidP="00BA5B5D">
      <w:pPr>
        <w:rPr>
          <w:sz w:val="16"/>
        </w:rPr>
      </w:pPr>
      <w:r w:rsidRPr="008C02C3">
        <w:rPr>
          <w:sz w:val="16"/>
        </w:rPr>
        <w:lastRenderedPageBreak/>
        <w:t xml:space="preserve">The underlying logic of forecasting is to provide predictions about the future by drawing on mathematical models and big data-sets based on known patterns. Thus, it is not particularly suitable to accommodate discontinuities. </w:t>
      </w:r>
      <w:r w:rsidRPr="008C02C3">
        <w:rPr>
          <w:rStyle w:val="StyleUnderline"/>
        </w:rPr>
        <w:t>Foresight</w:t>
      </w:r>
      <w:r w:rsidRPr="008C02C3">
        <w:rPr>
          <w:sz w:val="16"/>
        </w:rPr>
        <w:t>, as described above</w:t>
      </w:r>
      <w:r w:rsidRPr="008C02C3">
        <w:rPr>
          <w:rStyle w:val="StyleUnderline"/>
        </w:rPr>
        <w:t>,</w:t>
      </w:r>
      <w:r w:rsidRPr="008C02C3">
        <w:rPr>
          <w:sz w:val="16"/>
        </w:rPr>
        <w:t xml:space="preserve"> aims </w:t>
      </w:r>
      <w:r w:rsidRPr="008C02C3">
        <w:rPr>
          <w:rStyle w:val="StyleUnderline"/>
        </w:rPr>
        <w:t xml:space="preserve">at </w:t>
      </w:r>
      <w:r w:rsidRPr="000E734E">
        <w:rPr>
          <w:rStyle w:val="StyleUnderline"/>
          <w:highlight w:val="green"/>
        </w:rPr>
        <w:t>going beyond</w:t>
      </w:r>
      <w:r w:rsidRPr="008C02C3">
        <w:rPr>
          <w:rStyle w:val="StyleUnderline"/>
        </w:rPr>
        <w:t xml:space="preserve"> </w:t>
      </w:r>
      <w:r w:rsidRPr="00555561">
        <w:rPr>
          <w:rStyle w:val="Emphasis"/>
        </w:rPr>
        <w:t>existing patterns</w:t>
      </w:r>
      <w:r w:rsidRPr="008C02C3">
        <w:rPr>
          <w:rStyle w:val="StyleUnderline"/>
        </w:rPr>
        <w:t xml:space="preserve"> by </w:t>
      </w:r>
      <w:r w:rsidRPr="00555561">
        <w:rPr>
          <w:rStyle w:val="Emphasis"/>
        </w:rPr>
        <w:t>developing alternative futures</w:t>
      </w:r>
      <w:r w:rsidRPr="008C02C3">
        <w:rPr>
          <w:rStyle w:val="StyleUnderline"/>
        </w:rPr>
        <w:t xml:space="preserve"> based on an</w:t>
      </w:r>
      <w:r w:rsidRPr="008C02C3">
        <w:rPr>
          <w:sz w:val="16"/>
        </w:rPr>
        <w:t xml:space="preserve"> </w:t>
      </w:r>
      <w:r w:rsidRPr="00555561">
        <w:rPr>
          <w:rStyle w:val="Emphasis"/>
        </w:rPr>
        <w:t>innovative</w:t>
      </w:r>
      <w:r w:rsidRPr="008C02C3">
        <w:rPr>
          <w:rStyle w:val="StyleUnderline"/>
        </w:rPr>
        <w:t xml:space="preserve"> combination of multiple driving forces</w:t>
      </w:r>
      <w:r w:rsidRPr="008C02C3">
        <w:rPr>
          <w:sz w:val="16"/>
        </w:rPr>
        <w:t xml:space="preserve">. </w:t>
      </w:r>
      <w:r w:rsidRPr="008C02C3">
        <w:rPr>
          <w:rStyle w:val="StyleUnderline"/>
        </w:rPr>
        <w:t xml:space="preserve">Its goal is to </w:t>
      </w:r>
      <w:r w:rsidRPr="000E734E">
        <w:rPr>
          <w:rStyle w:val="StyleUnderline"/>
          <w:highlight w:val="green"/>
        </w:rPr>
        <w:t>capture</w:t>
      </w:r>
      <w:r w:rsidRPr="008C02C3">
        <w:rPr>
          <w:sz w:val="16"/>
        </w:rPr>
        <w:t xml:space="preserve"> a set of </w:t>
      </w:r>
      <w:r w:rsidRPr="000E734E">
        <w:rPr>
          <w:rStyle w:val="StyleUnderline"/>
          <w:highlight w:val="green"/>
        </w:rPr>
        <w:t>possible</w:t>
      </w:r>
      <w:r w:rsidRPr="008C02C3">
        <w:rPr>
          <w:sz w:val="16"/>
        </w:rPr>
        <w:t xml:space="preserve"> </w:t>
      </w:r>
      <w:r w:rsidRPr="000E734E">
        <w:rPr>
          <w:rStyle w:val="StyleUnderline"/>
          <w:highlight w:val="green"/>
        </w:rPr>
        <w:t>futures</w:t>
      </w:r>
      <w:r w:rsidRPr="008C02C3">
        <w:rPr>
          <w:rStyle w:val="StyleUnderline"/>
        </w:rPr>
        <w:t xml:space="preserve"> and learn from them</w:t>
      </w:r>
      <w:r w:rsidRPr="008C02C3">
        <w:rPr>
          <w:sz w:val="16"/>
        </w:rPr>
        <w:t xml:space="preserve"> by </w:t>
      </w:r>
      <w:r w:rsidRPr="00555561">
        <w:rPr>
          <w:rStyle w:val="Emphasis"/>
        </w:rPr>
        <w:t>examining</w:t>
      </w:r>
      <w:r w:rsidRPr="008C02C3">
        <w:rPr>
          <w:sz w:val="16"/>
        </w:rPr>
        <w:t xml:space="preserve"> the </w:t>
      </w:r>
      <w:r w:rsidRPr="00555561">
        <w:rPr>
          <w:rStyle w:val="Emphasis"/>
        </w:rPr>
        <w:t>causal relations</w:t>
      </w:r>
      <w:r w:rsidRPr="008C02C3">
        <w:rPr>
          <w:rStyle w:val="StyleUnderline"/>
        </w:rPr>
        <w:t xml:space="preserve"> between driving </w:t>
      </w:r>
      <w:r w:rsidRPr="00555561">
        <w:rPr>
          <w:rStyle w:val="Emphasis"/>
        </w:rPr>
        <w:t>forces</w:t>
      </w:r>
      <w:r w:rsidRPr="008C02C3">
        <w:rPr>
          <w:sz w:val="16"/>
        </w:rPr>
        <w:t xml:space="preserve"> </w:t>
      </w:r>
      <w:r w:rsidRPr="008C02C3">
        <w:rPr>
          <w:rStyle w:val="StyleUnderline"/>
        </w:rPr>
        <w:t>and</w:t>
      </w:r>
      <w:r w:rsidRPr="008C02C3">
        <w:rPr>
          <w:sz w:val="16"/>
        </w:rPr>
        <w:t xml:space="preserve"> their </w:t>
      </w:r>
      <w:r w:rsidRPr="008C02C3">
        <w:rPr>
          <w:rStyle w:val="StyleUnderline"/>
        </w:rPr>
        <w:t xml:space="preserve">different </w:t>
      </w:r>
      <w:r w:rsidRPr="00555561">
        <w:rPr>
          <w:rStyle w:val="Emphasis"/>
        </w:rPr>
        <w:t>evolutions</w:t>
      </w:r>
      <w:r w:rsidRPr="008C02C3">
        <w:rPr>
          <w:sz w:val="16"/>
        </w:rPr>
        <w:t xml:space="preserve">. By applying scenario approaches, </w:t>
      </w:r>
      <w:r w:rsidRPr="008C02C3">
        <w:rPr>
          <w:rStyle w:val="StyleUnderline"/>
        </w:rPr>
        <w:t>scholars</w:t>
      </w:r>
      <w:r w:rsidRPr="008C02C3">
        <w:rPr>
          <w:sz w:val="16"/>
        </w:rPr>
        <w:t xml:space="preserve"> can </w:t>
      </w:r>
      <w:r w:rsidRPr="008C02C3">
        <w:rPr>
          <w:rStyle w:val="StyleUnderline"/>
        </w:rPr>
        <w:t>thus</w:t>
      </w:r>
      <w:r w:rsidRPr="008C02C3">
        <w:rPr>
          <w:sz w:val="16"/>
        </w:rPr>
        <w:t xml:space="preserve"> </w:t>
      </w:r>
      <w:r w:rsidRPr="008C02C3">
        <w:rPr>
          <w:rStyle w:val="StyleUnderline"/>
        </w:rPr>
        <w:t xml:space="preserve">account for evolving </w:t>
      </w:r>
      <w:r w:rsidRPr="00FB68FB">
        <w:rPr>
          <w:rStyle w:val="Emphasis"/>
        </w:rPr>
        <w:t>dynamics</w:t>
      </w:r>
      <w:r w:rsidRPr="008C02C3">
        <w:rPr>
          <w:rStyle w:val="StyleUnderline"/>
        </w:rPr>
        <w:t xml:space="preserve"> and</w:t>
      </w:r>
      <w:r w:rsidRPr="008C02C3">
        <w:rPr>
          <w:sz w:val="16"/>
        </w:rPr>
        <w:t xml:space="preserve"> </w:t>
      </w:r>
      <w:r w:rsidRPr="008C02C3">
        <w:rPr>
          <w:rStyle w:val="StyleUnderline"/>
        </w:rPr>
        <w:t>discuss</w:t>
      </w:r>
      <w:r w:rsidRPr="008C02C3">
        <w:rPr>
          <w:sz w:val="16"/>
        </w:rPr>
        <w:t xml:space="preserve"> such </w:t>
      </w:r>
      <w:r w:rsidRPr="008C02C3">
        <w:rPr>
          <w:rStyle w:val="StyleUnderline"/>
        </w:rPr>
        <w:t>timely issues</w:t>
      </w:r>
      <w:r w:rsidRPr="008C02C3">
        <w:rPr>
          <w:sz w:val="16"/>
        </w:rPr>
        <w:t xml:space="preserve"> as the consequences of Brexit for both British and EU-security, economics and politics (Brakman, Garretsen, &amp; Kohl, 2018; Martill &amp; Sus, 2018; Musolff, 2017; Verschueren, 2017; Ziv et al., 2018). Yet, scenario analysis offers more than the possibility to talk about the future. We see a fourfold merit of adding scenario analysis to the range of methods applied by IR scholars.</w:t>
      </w:r>
    </w:p>
    <w:p w14:paraId="4E47A467" w14:textId="77777777" w:rsidR="00BA5B5D" w:rsidRPr="00777C3B" w:rsidRDefault="00BA5B5D" w:rsidP="00BA5B5D">
      <w:pPr>
        <w:rPr>
          <w:sz w:val="16"/>
        </w:rPr>
      </w:pPr>
      <w:r w:rsidRPr="00777C3B">
        <w:rPr>
          <w:sz w:val="16"/>
        </w:rPr>
        <w:t>Confronting enduring assumptions</w:t>
      </w:r>
    </w:p>
    <w:p w14:paraId="2D7AF396" w14:textId="77777777" w:rsidR="00BA5B5D" w:rsidRPr="00777C3B" w:rsidRDefault="00BA5B5D" w:rsidP="00BA5B5D">
      <w:pPr>
        <w:rPr>
          <w:sz w:val="16"/>
        </w:rPr>
      </w:pPr>
      <w:r w:rsidRPr="00777C3B">
        <w:rPr>
          <w:sz w:val="16"/>
        </w:rPr>
        <w:t xml:space="preserve">As we presented in the previous section, the </w:t>
      </w:r>
      <w:r w:rsidRPr="00777C3B">
        <w:rPr>
          <w:rStyle w:val="StyleUnderline"/>
        </w:rPr>
        <w:t xml:space="preserve">main feature of </w:t>
      </w:r>
      <w:r w:rsidRPr="00362F2D">
        <w:rPr>
          <w:rStyle w:val="Emphasis"/>
        </w:rPr>
        <w:t>explorative</w:t>
      </w:r>
      <w:r w:rsidRPr="00777C3B">
        <w:rPr>
          <w:rStyle w:val="StyleUnderline"/>
        </w:rPr>
        <w:t xml:space="preserve"> scenarios</w:t>
      </w:r>
      <w:r w:rsidRPr="00777C3B">
        <w:rPr>
          <w:sz w:val="16"/>
        </w:rPr>
        <w:t xml:space="preserve">, which are the subject of this paper, </w:t>
      </w:r>
      <w:r w:rsidRPr="00777C3B">
        <w:rPr>
          <w:rStyle w:val="StyleUnderline"/>
        </w:rPr>
        <w:t xml:space="preserve">is to </w:t>
      </w:r>
      <w:r w:rsidRPr="000E734E">
        <w:rPr>
          <w:rStyle w:val="Emphasis"/>
          <w:highlight w:val="green"/>
        </w:rPr>
        <w:t>stimulate creative thinking</w:t>
      </w:r>
      <w:r w:rsidRPr="00777C3B">
        <w:rPr>
          <w:rStyle w:val="StyleUnderline"/>
        </w:rPr>
        <w:t xml:space="preserve"> by </w:t>
      </w:r>
      <w:r w:rsidRPr="000E734E">
        <w:rPr>
          <w:rStyle w:val="StyleUnderline"/>
          <w:highlight w:val="green"/>
        </w:rPr>
        <w:t>challenging</w:t>
      </w:r>
      <w:r w:rsidRPr="00777C3B">
        <w:rPr>
          <w:rStyle w:val="StyleUnderline"/>
        </w:rPr>
        <w:t xml:space="preserve"> the </w:t>
      </w:r>
      <w:r w:rsidRPr="000E734E">
        <w:rPr>
          <w:rStyle w:val="Emphasis"/>
          <w:highlight w:val="green"/>
        </w:rPr>
        <w:t>deep</w:t>
      </w:r>
      <w:r w:rsidRPr="00362F2D">
        <w:rPr>
          <w:rStyle w:val="Emphasis"/>
        </w:rPr>
        <w:t xml:space="preserve">ly held </w:t>
      </w:r>
      <w:r w:rsidRPr="000E734E">
        <w:rPr>
          <w:rStyle w:val="Emphasis"/>
          <w:highlight w:val="green"/>
        </w:rPr>
        <w:t>assumptions</w:t>
      </w:r>
      <w:r w:rsidRPr="00777C3B">
        <w:rPr>
          <w:sz w:val="16"/>
        </w:rPr>
        <w:t xml:space="preserve"> of their authors. In other words, </w:t>
      </w:r>
      <w:r w:rsidRPr="00777C3B">
        <w:rPr>
          <w:rStyle w:val="StyleUnderline"/>
        </w:rPr>
        <w:t xml:space="preserve">this method is helpful for </w:t>
      </w:r>
      <w:r w:rsidRPr="000E734E">
        <w:rPr>
          <w:rStyle w:val="StyleUnderline"/>
          <w:highlight w:val="green"/>
        </w:rPr>
        <w:t>overcom</w:t>
      </w:r>
      <w:r w:rsidRPr="00777C3B">
        <w:rPr>
          <w:rStyle w:val="StyleUnderline"/>
        </w:rPr>
        <w:t>ing</w:t>
      </w:r>
      <w:r w:rsidRPr="00777C3B">
        <w:rPr>
          <w:sz w:val="16"/>
        </w:rPr>
        <w:t xml:space="preserve"> </w:t>
      </w:r>
      <w:r w:rsidRPr="00777C3B">
        <w:rPr>
          <w:rStyle w:val="StyleUnderline"/>
        </w:rPr>
        <w:t xml:space="preserve">enduring </w:t>
      </w:r>
      <w:r w:rsidRPr="000E734E">
        <w:rPr>
          <w:rStyle w:val="Emphasis"/>
          <w:highlight w:val="green"/>
        </w:rPr>
        <w:t>cognitive</w:t>
      </w:r>
      <w:r w:rsidRPr="00362F2D">
        <w:rPr>
          <w:rStyle w:val="Emphasis"/>
        </w:rPr>
        <w:t xml:space="preserve"> </w:t>
      </w:r>
      <w:r w:rsidRPr="000E734E">
        <w:rPr>
          <w:rStyle w:val="Emphasis"/>
          <w:highlight w:val="green"/>
        </w:rPr>
        <w:t>biases</w:t>
      </w:r>
      <w:r w:rsidRPr="00777C3B">
        <w:rPr>
          <w:rStyle w:val="StyleUnderline"/>
        </w:rPr>
        <w:t>—mental errors</w:t>
      </w:r>
      <w:r w:rsidRPr="00777C3B">
        <w:rPr>
          <w:sz w:val="16"/>
        </w:rPr>
        <w:t xml:space="preserve"> </w:t>
      </w:r>
      <w:r w:rsidRPr="000E734E">
        <w:rPr>
          <w:rStyle w:val="StyleUnderline"/>
          <w:highlight w:val="green"/>
        </w:rPr>
        <w:t xml:space="preserve">such as </w:t>
      </w:r>
      <w:r w:rsidRPr="000E734E">
        <w:rPr>
          <w:rStyle w:val="Emphasis"/>
          <w:highlight w:val="green"/>
        </w:rPr>
        <w:t>linearity</w:t>
      </w:r>
      <w:r w:rsidRPr="000E734E">
        <w:rPr>
          <w:rStyle w:val="StyleUnderline"/>
          <w:highlight w:val="green"/>
        </w:rPr>
        <w:t xml:space="preserve">, </w:t>
      </w:r>
      <w:r w:rsidRPr="000E734E">
        <w:rPr>
          <w:rStyle w:val="Emphasis"/>
          <w:highlight w:val="green"/>
        </w:rPr>
        <w:t>presentism</w:t>
      </w:r>
      <w:r w:rsidRPr="000E734E">
        <w:rPr>
          <w:rStyle w:val="StyleUnderline"/>
          <w:highlight w:val="green"/>
        </w:rPr>
        <w:t xml:space="preserve">, and </w:t>
      </w:r>
      <w:r w:rsidRPr="000E734E">
        <w:rPr>
          <w:rStyle w:val="Emphasis"/>
          <w:highlight w:val="green"/>
        </w:rPr>
        <w:t>group think</w:t>
      </w:r>
      <w:r w:rsidRPr="00777C3B">
        <w:rPr>
          <w:sz w:val="16"/>
        </w:rPr>
        <w:t xml:space="preserve"> </w:t>
      </w:r>
      <w:r w:rsidRPr="00777C3B">
        <w:rPr>
          <w:rStyle w:val="StyleUnderline"/>
        </w:rPr>
        <w:t>caused by</w:t>
      </w:r>
      <w:r w:rsidRPr="00777C3B">
        <w:rPr>
          <w:sz w:val="16"/>
        </w:rPr>
        <w:t xml:space="preserve"> the </w:t>
      </w:r>
      <w:r w:rsidRPr="00362F2D">
        <w:rPr>
          <w:rStyle w:val="Emphasis"/>
        </w:rPr>
        <w:t>subconscious</w:t>
      </w:r>
      <w:r w:rsidRPr="00777C3B">
        <w:rPr>
          <w:rStyle w:val="StyleUnderline"/>
        </w:rPr>
        <w:t xml:space="preserve"> and </w:t>
      </w:r>
      <w:r w:rsidRPr="00362F2D">
        <w:rPr>
          <w:rStyle w:val="Emphasis"/>
        </w:rPr>
        <w:t>simplified information processing</w:t>
      </w:r>
      <w:r w:rsidRPr="00777C3B">
        <w:rPr>
          <w:rStyle w:val="StyleUnderline"/>
        </w:rPr>
        <w:t xml:space="preserve"> of humans</w:t>
      </w:r>
      <w:r w:rsidRPr="00777C3B">
        <w:rPr>
          <w:sz w:val="16"/>
        </w:rPr>
        <w:t xml:space="preserve"> (Heuer, 1999, pp. 111–112). </w:t>
      </w:r>
      <w:r w:rsidRPr="000E734E">
        <w:rPr>
          <w:rStyle w:val="StyleUnderline"/>
          <w:highlight w:val="green"/>
        </w:rPr>
        <w:t>Humans</w:t>
      </w:r>
      <w:r w:rsidRPr="00777C3B">
        <w:rPr>
          <w:rStyle w:val="StyleUnderline"/>
        </w:rPr>
        <w:t xml:space="preserve"> have</w:t>
      </w:r>
      <w:r w:rsidRPr="00777C3B">
        <w:rPr>
          <w:sz w:val="16"/>
        </w:rPr>
        <w:t xml:space="preserve"> the </w:t>
      </w:r>
      <w:r w:rsidRPr="000E734E">
        <w:rPr>
          <w:rStyle w:val="StyleUnderline"/>
          <w:highlight w:val="green"/>
        </w:rPr>
        <w:t>tend</w:t>
      </w:r>
      <w:r w:rsidRPr="00777C3B">
        <w:rPr>
          <w:rStyle w:val="StyleUnderline"/>
        </w:rPr>
        <w:t xml:space="preserve">encies </w:t>
      </w:r>
      <w:r w:rsidRPr="000E734E">
        <w:rPr>
          <w:rStyle w:val="StyleUnderline"/>
          <w:highlight w:val="green"/>
        </w:rPr>
        <w:t xml:space="preserve">to </w:t>
      </w:r>
      <w:r w:rsidRPr="000E734E">
        <w:rPr>
          <w:rStyle w:val="Emphasis"/>
          <w:highlight w:val="green"/>
        </w:rPr>
        <w:t>focus on the present</w:t>
      </w:r>
      <w:r w:rsidRPr="00777C3B">
        <w:rPr>
          <w:rStyle w:val="StyleUnderline"/>
        </w:rPr>
        <w:t xml:space="preserve"> at the</w:t>
      </w:r>
      <w:r w:rsidRPr="00777C3B">
        <w:rPr>
          <w:sz w:val="16"/>
        </w:rPr>
        <w:t xml:space="preserve"> </w:t>
      </w:r>
      <w:r w:rsidRPr="00777C3B">
        <w:rPr>
          <w:rStyle w:val="StyleUnderline"/>
        </w:rPr>
        <w:t xml:space="preserve">expense of the </w:t>
      </w:r>
      <w:r w:rsidRPr="00362F2D">
        <w:rPr>
          <w:rStyle w:val="Emphasis"/>
        </w:rPr>
        <w:t>future</w:t>
      </w:r>
      <w:r w:rsidRPr="00777C3B">
        <w:rPr>
          <w:rStyle w:val="StyleUnderline"/>
        </w:rPr>
        <w:t xml:space="preserve"> and</w:t>
      </w:r>
      <w:r w:rsidRPr="00777C3B">
        <w:rPr>
          <w:sz w:val="16"/>
        </w:rPr>
        <w:t xml:space="preserve"> to </w:t>
      </w:r>
      <w:r w:rsidRPr="00777C3B">
        <w:rPr>
          <w:rStyle w:val="StyleUnderline"/>
        </w:rPr>
        <w:t xml:space="preserve">think about the </w:t>
      </w:r>
      <w:r w:rsidRPr="00362F2D">
        <w:rPr>
          <w:rStyle w:val="Emphasis"/>
        </w:rPr>
        <w:t>future</w:t>
      </w:r>
      <w:r w:rsidRPr="00777C3B">
        <w:rPr>
          <w:rStyle w:val="StyleUnderline"/>
        </w:rPr>
        <w:t xml:space="preserve"> in </w:t>
      </w:r>
      <w:r w:rsidRPr="00362F2D">
        <w:rPr>
          <w:rStyle w:val="Emphasis"/>
        </w:rPr>
        <w:t>linear terms</w:t>
      </w:r>
      <w:r w:rsidRPr="00777C3B">
        <w:rPr>
          <w:rStyle w:val="StyleUnderline"/>
        </w:rPr>
        <w:t xml:space="preserve"> by extrapolating past</w:t>
      </w:r>
      <w:r w:rsidRPr="00777C3B">
        <w:rPr>
          <w:sz w:val="16"/>
        </w:rPr>
        <w:t xml:space="preserve"> </w:t>
      </w:r>
      <w:r w:rsidRPr="00777C3B">
        <w:rPr>
          <w:rStyle w:val="StyleUnderline"/>
        </w:rPr>
        <w:t>trends</w:t>
      </w:r>
      <w:r w:rsidRPr="00777C3B">
        <w:rPr>
          <w:sz w:val="16"/>
        </w:rPr>
        <w:t xml:space="preserve"> into the future. As Gaddis (1992) points out, “</w:t>
      </w:r>
      <w:r w:rsidRPr="00777C3B">
        <w:rPr>
          <w:rStyle w:val="StyleUnderline"/>
        </w:rPr>
        <w:t>we te</w:t>
      </w:r>
      <w:r w:rsidRPr="00FB68FB">
        <w:rPr>
          <w:rStyle w:val="StyleUnderline"/>
        </w:rPr>
        <w:t xml:space="preserve">nd to </w:t>
      </w:r>
      <w:r w:rsidRPr="000E734E">
        <w:rPr>
          <w:rStyle w:val="StyleUnderline"/>
          <w:highlight w:val="green"/>
        </w:rPr>
        <w:t>bias</w:t>
      </w:r>
      <w:r w:rsidRPr="00FB68FB">
        <w:rPr>
          <w:sz w:val="16"/>
        </w:rPr>
        <w:t xml:space="preserve"> our </w:t>
      </w:r>
      <w:r w:rsidRPr="00FB68FB">
        <w:rPr>
          <w:rStyle w:val="Emphasis"/>
        </w:rPr>
        <w:t>historical</w:t>
      </w:r>
      <w:r w:rsidRPr="00FB68FB">
        <w:rPr>
          <w:rStyle w:val="StyleUnderline"/>
        </w:rPr>
        <w:t xml:space="preserve"> and our</w:t>
      </w:r>
      <w:r w:rsidRPr="00FB68FB">
        <w:rPr>
          <w:sz w:val="16"/>
        </w:rPr>
        <w:t xml:space="preserve"> </w:t>
      </w:r>
      <w:r w:rsidRPr="00FB68FB">
        <w:rPr>
          <w:rStyle w:val="Emphasis"/>
        </w:rPr>
        <w:t xml:space="preserve">theoretical </w:t>
      </w:r>
      <w:r w:rsidRPr="000E734E">
        <w:rPr>
          <w:rStyle w:val="Emphasis"/>
          <w:highlight w:val="green"/>
        </w:rPr>
        <w:t>analyses</w:t>
      </w:r>
      <w:r w:rsidRPr="000E734E">
        <w:rPr>
          <w:rStyle w:val="StyleUnderline"/>
          <w:highlight w:val="green"/>
        </w:rPr>
        <w:t xml:space="preserve"> too much</w:t>
      </w:r>
      <w:r w:rsidRPr="00FB68FB">
        <w:rPr>
          <w:rStyle w:val="StyleUnderline"/>
        </w:rPr>
        <w:t xml:space="preserve"> </w:t>
      </w:r>
      <w:r w:rsidRPr="000E734E">
        <w:rPr>
          <w:rStyle w:val="StyleUnderline"/>
          <w:highlight w:val="green"/>
        </w:rPr>
        <w:t>to</w:t>
      </w:r>
      <w:r w:rsidRPr="00FB68FB">
        <w:rPr>
          <w:rStyle w:val="StyleUnderline"/>
        </w:rPr>
        <w:t xml:space="preserve">ward </w:t>
      </w:r>
      <w:r w:rsidRPr="000E734E">
        <w:rPr>
          <w:rStyle w:val="StyleUnderline"/>
          <w:highlight w:val="green"/>
        </w:rPr>
        <w:t>continuity</w:t>
      </w:r>
      <w:r w:rsidRPr="00FB68FB">
        <w:rPr>
          <w:sz w:val="16"/>
        </w:rPr>
        <w:t xml:space="preserve"> (…) </w:t>
      </w:r>
      <w:r w:rsidRPr="00FB68FB">
        <w:rPr>
          <w:rStyle w:val="StyleUnderline"/>
        </w:rPr>
        <w:t>we</w:t>
      </w:r>
      <w:r w:rsidRPr="00777C3B">
        <w:rPr>
          <w:rStyle w:val="StyleUnderline"/>
        </w:rPr>
        <w:t xml:space="preserve"> rarely find a way to introduce</w:t>
      </w:r>
      <w:r w:rsidRPr="00777C3B">
        <w:rPr>
          <w:sz w:val="16"/>
        </w:rPr>
        <w:t xml:space="preserve"> </w:t>
      </w:r>
      <w:r w:rsidRPr="00362F2D">
        <w:rPr>
          <w:rStyle w:val="Emphasis"/>
        </w:rPr>
        <w:t>discontinuities</w:t>
      </w:r>
      <w:r w:rsidRPr="00777C3B">
        <w:rPr>
          <w:sz w:val="16"/>
        </w:rPr>
        <w:t xml:space="preserve"> into theory, </w:t>
      </w:r>
      <w:r w:rsidRPr="00777C3B">
        <w:rPr>
          <w:rStyle w:val="StyleUnderline"/>
        </w:rPr>
        <w:t>or</w:t>
      </w:r>
      <w:r w:rsidRPr="00777C3B">
        <w:rPr>
          <w:sz w:val="16"/>
        </w:rPr>
        <w:t xml:space="preserve"> to </w:t>
      </w:r>
      <w:r w:rsidRPr="00777C3B">
        <w:rPr>
          <w:rStyle w:val="StyleUnderline"/>
        </w:rPr>
        <w:t xml:space="preserve">attempt to </w:t>
      </w:r>
      <w:r w:rsidRPr="00362F2D">
        <w:rPr>
          <w:rStyle w:val="Emphasis"/>
        </w:rPr>
        <w:t>determine what causes them</w:t>
      </w:r>
      <w:r w:rsidRPr="00777C3B">
        <w:rPr>
          <w:sz w:val="16"/>
        </w:rPr>
        <w:t xml:space="preserve"> to happen” (p. 52). Even if Gaddis does not explicitly mention scenarios, he refers to the concepts underlying scenario approaches (Han, 2011, p. 51). </w:t>
      </w:r>
      <w:r w:rsidRPr="00777C3B">
        <w:rPr>
          <w:rStyle w:val="StyleUnderline"/>
        </w:rPr>
        <w:t>Scenario analysis attends to</w:t>
      </w:r>
      <w:r w:rsidRPr="00777C3B">
        <w:rPr>
          <w:sz w:val="16"/>
        </w:rPr>
        <w:t xml:space="preserve"> </w:t>
      </w:r>
      <w:r w:rsidRPr="00777C3B">
        <w:rPr>
          <w:rStyle w:val="StyleUnderline"/>
        </w:rPr>
        <w:t>“deeper</w:t>
      </w:r>
      <w:r w:rsidRPr="00777C3B">
        <w:rPr>
          <w:sz w:val="16"/>
        </w:rPr>
        <w:t xml:space="preserve">, otherwise left </w:t>
      </w:r>
      <w:r w:rsidRPr="00777C3B">
        <w:rPr>
          <w:rStyle w:val="StyleUnderline"/>
        </w:rPr>
        <w:t xml:space="preserve">implicit, </w:t>
      </w:r>
      <w:r w:rsidRPr="00362F2D">
        <w:rPr>
          <w:rStyle w:val="Emphasis"/>
        </w:rPr>
        <w:t>assumptions</w:t>
      </w:r>
      <w:r w:rsidRPr="00777C3B">
        <w:rPr>
          <w:rStyle w:val="StyleUnderline"/>
        </w:rPr>
        <w:t xml:space="preserve"> about continuous and linear patterns</w:t>
      </w:r>
      <w:r w:rsidRPr="00777C3B">
        <w:rPr>
          <w:sz w:val="16"/>
        </w:rPr>
        <w:t xml:space="preserve"> of </w:t>
      </w:r>
      <w:r w:rsidRPr="00777C3B">
        <w:rPr>
          <w:rStyle w:val="StyleUnderline"/>
        </w:rPr>
        <w:t>development</w:t>
      </w:r>
      <w:r w:rsidRPr="00777C3B">
        <w:rPr>
          <w:sz w:val="16"/>
        </w:rPr>
        <w:t xml:space="preserve">” (Wilkinson et al., 2013, p. 707). The </w:t>
      </w:r>
      <w:r w:rsidRPr="00777C3B">
        <w:rPr>
          <w:rStyle w:val="StyleUnderline"/>
        </w:rPr>
        <w:t>process of scenario development</w:t>
      </w:r>
      <w:r w:rsidRPr="00777C3B">
        <w:rPr>
          <w:sz w:val="16"/>
        </w:rPr>
        <w:t xml:space="preserve"> </w:t>
      </w:r>
      <w:r w:rsidRPr="00362F2D">
        <w:rPr>
          <w:rStyle w:val="Emphasis"/>
        </w:rPr>
        <w:t>invites</w:t>
      </w:r>
      <w:r w:rsidRPr="00777C3B">
        <w:rPr>
          <w:sz w:val="16"/>
        </w:rPr>
        <w:t xml:space="preserve"> the </w:t>
      </w:r>
      <w:r w:rsidRPr="00362F2D">
        <w:rPr>
          <w:rStyle w:val="Emphasis"/>
        </w:rPr>
        <w:t>participants</w:t>
      </w:r>
      <w:r w:rsidRPr="00777C3B">
        <w:rPr>
          <w:rStyle w:val="StyleUnderline"/>
        </w:rPr>
        <w:t xml:space="preserve"> to </w:t>
      </w:r>
      <w:r w:rsidRPr="00362F2D">
        <w:rPr>
          <w:rStyle w:val="Emphasis"/>
        </w:rPr>
        <w:t>reveal</w:t>
      </w:r>
      <w:r w:rsidRPr="00777C3B">
        <w:rPr>
          <w:rStyle w:val="StyleUnderline"/>
        </w:rPr>
        <w:t xml:space="preserve"> and </w:t>
      </w:r>
      <w:r w:rsidRPr="00362F2D">
        <w:rPr>
          <w:rStyle w:val="Emphasis"/>
        </w:rPr>
        <w:t>question convictions</w:t>
      </w:r>
      <w:r w:rsidRPr="00777C3B">
        <w:rPr>
          <w:rStyle w:val="StyleUnderline"/>
        </w:rPr>
        <w:t xml:space="preserve"> which have so far remained</w:t>
      </w:r>
      <w:r w:rsidRPr="00777C3B">
        <w:rPr>
          <w:sz w:val="16"/>
        </w:rPr>
        <w:t xml:space="preserve"> </w:t>
      </w:r>
      <w:r w:rsidRPr="00777C3B">
        <w:rPr>
          <w:rStyle w:val="StyleUnderline"/>
        </w:rPr>
        <w:t>unchallenged, and</w:t>
      </w:r>
      <w:r w:rsidRPr="00777C3B">
        <w:rPr>
          <w:sz w:val="16"/>
        </w:rPr>
        <w:t xml:space="preserve"> to </w:t>
      </w:r>
      <w:r w:rsidRPr="00777C3B">
        <w:rPr>
          <w:rStyle w:val="StyleUnderline"/>
        </w:rPr>
        <w:t>question the linearity of world developments</w:t>
      </w:r>
      <w:r w:rsidRPr="00777C3B">
        <w:rPr>
          <w:sz w:val="16"/>
        </w:rPr>
        <w:t>.</w:t>
      </w:r>
    </w:p>
    <w:p w14:paraId="60DF981C" w14:textId="77777777" w:rsidR="00BA5B5D" w:rsidRPr="00777C3B" w:rsidRDefault="00BA5B5D" w:rsidP="00BA5B5D">
      <w:pPr>
        <w:rPr>
          <w:sz w:val="16"/>
        </w:rPr>
      </w:pPr>
      <w:r w:rsidRPr="00777C3B">
        <w:rPr>
          <w:sz w:val="16"/>
        </w:rPr>
        <w:t xml:space="preserve">The </w:t>
      </w:r>
      <w:r w:rsidRPr="00777C3B">
        <w:rPr>
          <w:rStyle w:val="StyleUnderline"/>
        </w:rPr>
        <w:t>ability of reexamining</w:t>
      </w:r>
      <w:r w:rsidRPr="00777C3B">
        <w:rPr>
          <w:sz w:val="16"/>
        </w:rPr>
        <w:t xml:space="preserve"> one’s own </w:t>
      </w:r>
      <w:r w:rsidRPr="00777C3B">
        <w:rPr>
          <w:rStyle w:val="StyleUnderline"/>
        </w:rPr>
        <w:t>assumptions and going beyond linear patterns of</w:t>
      </w:r>
      <w:r w:rsidRPr="00777C3B">
        <w:rPr>
          <w:sz w:val="16"/>
        </w:rPr>
        <w:t xml:space="preserve"> </w:t>
      </w:r>
      <w:r w:rsidRPr="00777C3B">
        <w:rPr>
          <w:rStyle w:val="StyleUnderline"/>
        </w:rPr>
        <w:t xml:space="preserve">development is </w:t>
      </w:r>
      <w:r w:rsidRPr="00362F2D">
        <w:rPr>
          <w:rStyle w:val="Emphasis"/>
        </w:rPr>
        <w:t>essential for IR scholarship</w:t>
      </w:r>
      <w:r w:rsidRPr="00777C3B">
        <w:rPr>
          <w:sz w:val="16"/>
        </w:rPr>
        <w:t xml:space="preserve">. To illustrate it with two examples: IR </w:t>
      </w:r>
      <w:r w:rsidRPr="00777C3B">
        <w:rPr>
          <w:rStyle w:val="StyleUnderline"/>
        </w:rPr>
        <w:t>scholars and historians did not think</w:t>
      </w:r>
      <w:r w:rsidRPr="00777C3B">
        <w:rPr>
          <w:sz w:val="16"/>
        </w:rPr>
        <w:t xml:space="preserve"> that </w:t>
      </w:r>
      <w:r w:rsidRPr="00777C3B">
        <w:rPr>
          <w:rStyle w:val="StyleUnderline"/>
        </w:rPr>
        <w:t xml:space="preserve">the </w:t>
      </w:r>
      <w:r w:rsidRPr="00362F2D">
        <w:rPr>
          <w:rStyle w:val="Emphasis"/>
        </w:rPr>
        <w:t>Soviet Union</w:t>
      </w:r>
      <w:r w:rsidRPr="00777C3B">
        <w:rPr>
          <w:rStyle w:val="StyleUnderline"/>
        </w:rPr>
        <w:t xml:space="preserve"> could collapse and were</w:t>
      </w:r>
      <w:r w:rsidRPr="00777C3B">
        <w:rPr>
          <w:sz w:val="16"/>
        </w:rPr>
        <w:t xml:space="preserve"> </w:t>
      </w:r>
      <w:r w:rsidRPr="00362F2D">
        <w:rPr>
          <w:rStyle w:val="Emphasis"/>
        </w:rPr>
        <w:t>startled</w:t>
      </w:r>
      <w:r w:rsidRPr="00777C3B">
        <w:rPr>
          <w:rStyle w:val="StyleUnderline"/>
        </w:rPr>
        <w:t xml:space="preserve"> by its fall</w:t>
      </w:r>
      <w:r w:rsidRPr="00777C3B">
        <w:rPr>
          <w:sz w:val="16"/>
        </w:rPr>
        <w:t xml:space="preserve">, the </w:t>
      </w:r>
      <w:r w:rsidRPr="00777C3B">
        <w:rPr>
          <w:rStyle w:val="StyleUnderline"/>
        </w:rPr>
        <w:t xml:space="preserve">peaceful resolution of the </w:t>
      </w:r>
      <w:r w:rsidRPr="00362F2D">
        <w:rPr>
          <w:rStyle w:val="Emphasis"/>
        </w:rPr>
        <w:t xml:space="preserve">Cold War </w:t>
      </w:r>
      <w:r w:rsidRPr="00777C3B">
        <w:rPr>
          <w:rStyle w:val="StyleUnderline"/>
        </w:rPr>
        <w:t>and</w:t>
      </w:r>
      <w:r w:rsidRPr="00777C3B">
        <w:rPr>
          <w:sz w:val="16"/>
        </w:rPr>
        <w:t xml:space="preserve"> the </w:t>
      </w:r>
      <w:r w:rsidRPr="00362F2D">
        <w:rPr>
          <w:rStyle w:val="Emphasis"/>
        </w:rPr>
        <w:t>transformation</w:t>
      </w:r>
      <w:r w:rsidRPr="00777C3B">
        <w:rPr>
          <w:rStyle w:val="StyleUnderline"/>
        </w:rPr>
        <w:t xml:space="preserve"> of the</w:t>
      </w:r>
      <w:r w:rsidRPr="00777C3B">
        <w:rPr>
          <w:sz w:val="16"/>
        </w:rPr>
        <w:t xml:space="preserve"> </w:t>
      </w:r>
      <w:r w:rsidRPr="00777C3B">
        <w:rPr>
          <w:rStyle w:val="StyleUnderline"/>
        </w:rPr>
        <w:t>bipolar system</w:t>
      </w:r>
      <w:r w:rsidRPr="00777C3B">
        <w:rPr>
          <w:sz w:val="16"/>
        </w:rPr>
        <w:t xml:space="preserve"> (Davis, 2005; Gaddis, 1992). In a similar vein, United States </w:t>
      </w:r>
      <w:r w:rsidRPr="00777C3B">
        <w:rPr>
          <w:rStyle w:val="StyleUnderline"/>
        </w:rPr>
        <w:t>scholars</w:t>
      </w:r>
      <w:r w:rsidRPr="00777C3B">
        <w:rPr>
          <w:sz w:val="16"/>
        </w:rPr>
        <w:t xml:space="preserve"> </w:t>
      </w:r>
      <w:r w:rsidRPr="00777C3B">
        <w:rPr>
          <w:rStyle w:val="StyleUnderline"/>
        </w:rPr>
        <w:t>were</w:t>
      </w:r>
      <w:r w:rsidRPr="00777C3B">
        <w:rPr>
          <w:sz w:val="16"/>
        </w:rPr>
        <w:t xml:space="preserve"> for decades </w:t>
      </w:r>
      <w:r w:rsidRPr="00777C3B">
        <w:rPr>
          <w:rStyle w:val="StyleUnderline"/>
        </w:rPr>
        <w:t>so convinced</w:t>
      </w:r>
      <w:r w:rsidRPr="00777C3B">
        <w:rPr>
          <w:sz w:val="16"/>
        </w:rPr>
        <w:t xml:space="preserve"> of </w:t>
      </w:r>
      <w:r w:rsidRPr="00362F2D">
        <w:rPr>
          <w:rStyle w:val="Emphasis"/>
        </w:rPr>
        <w:t>China’s economic</w:t>
      </w:r>
      <w:r w:rsidRPr="00777C3B">
        <w:rPr>
          <w:rStyle w:val="StyleUnderline"/>
        </w:rPr>
        <w:t xml:space="preserve">, </w:t>
      </w:r>
      <w:r w:rsidRPr="00362F2D">
        <w:rPr>
          <w:rStyle w:val="Emphasis"/>
        </w:rPr>
        <w:t>political</w:t>
      </w:r>
      <w:r w:rsidRPr="00777C3B">
        <w:rPr>
          <w:rStyle w:val="StyleUnderline"/>
        </w:rPr>
        <w:t xml:space="preserve">, and </w:t>
      </w:r>
      <w:r w:rsidRPr="00362F2D">
        <w:rPr>
          <w:rStyle w:val="Emphasis"/>
        </w:rPr>
        <w:t>cultural</w:t>
      </w:r>
      <w:r w:rsidRPr="00777C3B">
        <w:rPr>
          <w:rStyle w:val="StyleUnderline"/>
        </w:rPr>
        <w:t xml:space="preserve"> limitations that</w:t>
      </w:r>
      <w:r w:rsidRPr="00777C3B">
        <w:rPr>
          <w:sz w:val="16"/>
        </w:rPr>
        <w:t xml:space="preserve"> </w:t>
      </w:r>
      <w:r w:rsidRPr="00777C3B">
        <w:rPr>
          <w:rStyle w:val="StyleUnderline"/>
        </w:rPr>
        <w:t>they neglected</w:t>
      </w:r>
      <w:r w:rsidRPr="00777C3B">
        <w:rPr>
          <w:sz w:val="16"/>
        </w:rPr>
        <w:t xml:space="preserve"> the </w:t>
      </w:r>
      <w:r w:rsidRPr="00777C3B">
        <w:rPr>
          <w:rStyle w:val="StyleUnderline"/>
        </w:rPr>
        <w:t>possibility of its sudden ascent</w:t>
      </w:r>
      <w:r w:rsidRPr="00777C3B">
        <w:rPr>
          <w:sz w:val="16"/>
        </w:rPr>
        <w:t xml:space="preserve"> and were taken by surprise when it happened (Hundley, Kenzer, &amp; Peterson, 2015). Interestingly, since the rise of China became evident, the United States debate on its future has been marked by a similar linearity of thought, leading to single-outcome predictions of China’s long-term future (Kerbel, 2004). In both cases, the </w:t>
      </w:r>
      <w:r w:rsidRPr="00777C3B">
        <w:rPr>
          <w:rStyle w:val="StyleUnderline"/>
        </w:rPr>
        <w:t xml:space="preserve">discipline proved incapable of </w:t>
      </w:r>
      <w:r w:rsidRPr="00FB68FB">
        <w:rPr>
          <w:rStyle w:val="Emphasis"/>
        </w:rPr>
        <w:t>anticipating</w:t>
      </w:r>
      <w:r w:rsidRPr="00362F2D">
        <w:rPr>
          <w:rStyle w:val="Emphasis"/>
        </w:rPr>
        <w:t xml:space="preserve"> events of</w:t>
      </w:r>
      <w:r w:rsidRPr="00777C3B">
        <w:rPr>
          <w:sz w:val="16"/>
        </w:rPr>
        <w:t xml:space="preserve"> such </w:t>
      </w:r>
      <w:r w:rsidRPr="00362F2D">
        <w:rPr>
          <w:rStyle w:val="Emphasis"/>
        </w:rPr>
        <w:t>importance</w:t>
      </w:r>
      <w:r w:rsidRPr="00777C3B">
        <w:rPr>
          <w:rStyle w:val="StyleUnderline"/>
        </w:rPr>
        <w:t>, because scholars</w:t>
      </w:r>
      <w:r w:rsidRPr="00777C3B">
        <w:rPr>
          <w:sz w:val="16"/>
        </w:rPr>
        <w:t xml:space="preserve"> </w:t>
      </w:r>
      <w:r w:rsidRPr="00777C3B">
        <w:rPr>
          <w:rStyle w:val="StyleUnderline"/>
        </w:rPr>
        <w:t xml:space="preserve">took for granted the </w:t>
      </w:r>
      <w:r w:rsidRPr="00362F2D">
        <w:rPr>
          <w:rStyle w:val="Emphasis"/>
        </w:rPr>
        <w:t>status quo</w:t>
      </w:r>
      <w:r w:rsidRPr="00362F2D">
        <w:rPr>
          <w:rStyle w:val="StyleUnderline"/>
        </w:rPr>
        <w:t xml:space="preserve"> instead </w:t>
      </w:r>
      <w:r w:rsidRPr="00777C3B">
        <w:rPr>
          <w:rStyle w:val="StyleUnderline"/>
        </w:rPr>
        <w:t>of confronting</w:t>
      </w:r>
      <w:r w:rsidRPr="00777C3B">
        <w:rPr>
          <w:sz w:val="16"/>
        </w:rPr>
        <w:t xml:space="preserve"> </w:t>
      </w:r>
      <w:r w:rsidRPr="00777C3B">
        <w:rPr>
          <w:rStyle w:val="StyleUnderline"/>
        </w:rPr>
        <w:t xml:space="preserve">their </w:t>
      </w:r>
      <w:r w:rsidRPr="00362F2D">
        <w:rPr>
          <w:rStyle w:val="Emphasis"/>
        </w:rPr>
        <w:t>bias towards linearity</w:t>
      </w:r>
      <w:r w:rsidRPr="00777C3B">
        <w:rPr>
          <w:rStyle w:val="StyleUnderline"/>
        </w:rPr>
        <w:t xml:space="preserve"> and </w:t>
      </w:r>
      <w:r w:rsidRPr="00362F2D">
        <w:rPr>
          <w:rStyle w:val="Emphasis"/>
        </w:rPr>
        <w:t>detect manifestations</w:t>
      </w:r>
      <w:r w:rsidRPr="00777C3B">
        <w:rPr>
          <w:rStyle w:val="StyleUnderline"/>
        </w:rPr>
        <w:t xml:space="preserve"> of upcoming change</w:t>
      </w:r>
      <w:r w:rsidRPr="00777C3B">
        <w:rPr>
          <w:sz w:val="16"/>
        </w:rPr>
        <w:t xml:space="preserve">. As a result, two </w:t>
      </w:r>
      <w:r w:rsidRPr="00777C3B">
        <w:rPr>
          <w:rStyle w:val="StyleUnderline"/>
        </w:rPr>
        <w:t>major geopolitical surprises</w:t>
      </w:r>
      <w:r w:rsidRPr="00777C3B">
        <w:rPr>
          <w:sz w:val="16"/>
        </w:rPr>
        <w:t xml:space="preserve">—the end of the Cold War and the rise of China </w:t>
      </w:r>
      <w:r w:rsidRPr="00777C3B">
        <w:rPr>
          <w:rStyle w:val="StyleUnderline"/>
        </w:rPr>
        <w:t>have</w:t>
      </w:r>
      <w:r w:rsidRPr="00777C3B">
        <w:rPr>
          <w:sz w:val="16"/>
        </w:rPr>
        <w:t xml:space="preserve"> at first </w:t>
      </w:r>
      <w:r w:rsidRPr="00777C3B">
        <w:rPr>
          <w:rStyle w:val="StyleUnderline"/>
        </w:rPr>
        <w:t xml:space="preserve">been </w:t>
      </w:r>
      <w:r w:rsidRPr="00362F2D">
        <w:rPr>
          <w:rStyle w:val="Emphasis"/>
        </w:rPr>
        <w:t>neglected</w:t>
      </w:r>
      <w:r w:rsidRPr="00777C3B">
        <w:rPr>
          <w:sz w:val="16"/>
        </w:rPr>
        <w:t>, forcing academia to catch up.</w:t>
      </w:r>
    </w:p>
    <w:p w14:paraId="7CDB431C" w14:textId="77777777" w:rsidR="00BA5B5D" w:rsidRPr="00777C3B" w:rsidRDefault="00BA5B5D" w:rsidP="00BA5B5D">
      <w:pPr>
        <w:rPr>
          <w:sz w:val="16"/>
        </w:rPr>
      </w:pPr>
      <w:r w:rsidRPr="00777C3B">
        <w:rPr>
          <w:sz w:val="16"/>
        </w:rPr>
        <w:t xml:space="preserve">Against this backdrop, </w:t>
      </w:r>
      <w:r w:rsidRPr="000E734E">
        <w:rPr>
          <w:rStyle w:val="StyleUnderline"/>
          <w:highlight w:val="green"/>
        </w:rPr>
        <w:t>foresight helps</w:t>
      </w:r>
      <w:r w:rsidRPr="00777C3B">
        <w:rPr>
          <w:rStyle w:val="StyleUnderline"/>
        </w:rPr>
        <w:t xml:space="preserve"> IR scholars</w:t>
      </w:r>
      <w:r w:rsidRPr="00777C3B">
        <w:rPr>
          <w:sz w:val="16"/>
        </w:rPr>
        <w:t xml:space="preserve"> to </w:t>
      </w:r>
      <w:r w:rsidRPr="000E734E">
        <w:rPr>
          <w:rStyle w:val="Emphasis"/>
          <w:highlight w:val="green"/>
        </w:rPr>
        <w:t>exit</w:t>
      </w:r>
      <w:r w:rsidRPr="00362F2D">
        <w:rPr>
          <w:rStyle w:val="Emphasis"/>
        </w:rPr>
        <w:t xml:space="preserve"> the </w:t>
      </w:r>
      <w:r w:rsidRPr="000E734E">
        <w:rPr>
          <w:rStyle w:val="Emphasis"/>
          <w:highlight w:val="green"/>
        </w:rPr>
        <w:t>tunnel vision</w:t>
      </w:r>
      <w:r w:rsidRPr="00777C3B">
        <w:rPr>
          <w:rStyle w:val="StyleUnderline"/>
        </w:rPr>
        <w:t xml:space="preserve"> on world affairs</w:t>
      </w:r>
      <w:r w:rsidRPr="00777C3B">
        <w:rPr>
          <w:sz w:val="16"/>
        </w:rPr>
        <w:t xml:space="preserve"> </w:t>
      </w:r>
      <w:r w:rsidRPr="00777C3B">
        <w:rPr>
          <w:rStyle w:val="StyleUnderline"/>
        </w:rPr>
        <w:t>and discover</w:t>
      </w:r>
      <w:r w:rsidRPr="00777C3B">
        <w:rPr>
          <w:sz w:val="16"/>
        </w:rPr>
        <w:t xml:space="preserve"> potentially </w:t>
      </w:r>
      <w:r w:rsidRPr="00362F2D">
        <w:rPr>
          <w:rStyle w:val="Emphasis"/>
        </w:rPr>
        <w:t>valuable nonlinear lines</w:t>
      </w:r>
      <w:r w:rsidRPr="00777C3B">
        <w:rPr>
          <w:rStyle w:val="StyleUnderline"/>
        </w:rPr>
        <w:t xml:space="preserve"> of development</w:t>
      </w:r>
      <w:r w:rsidRPr="00777C3B">
        <w:rPr>
          <w:sz w:val="16"/>
        </w:rPr>
        <w:t xml:space="preserve">. </w:t>
      </w:r>
      <w:r w:rsidRPr="00777C3B">
        <w:rPr>
          <w:rStyle w:val="StyleUnderline"/>
        </w:rPr>
        <w:t>These can be</w:t>
      </w:r>
      <w:r w:rsidRPr="00777C3B">
        <w:rPr>
          <w:sz w:val="16"/>
        </w:rPr>
        <w:t xml:space="preserve"> both </w:t>
      </w:r>
      <w:r w:rsidRPr="00777C3B">
        <w:rPr>
          <w:rStyle w:val="StyleUnderline"/>
        </w:rPr>
        <w:t xml:space="preserve">innovative in terms of </w:t>
      </w:r>
      <w:r w:rsidRPr="00362F2D">
        <w:rPr>
          <w:rStyle w:val="Emphasis"/>
        </w:rPr>
        <w:t>scholarship</w:t>
      </w:r>
      <w:r w:rsidRPr="00777C3B">
        <w:rPr>
          <w:rStyle w:val="StyleUnderline"/>
        </w:rPr>
        <w:t xml:space="preserve">, and </w:t>
      </w:r>
      <w:r w:rsidRPr="00362F2D">
        <w:rPr>
          <w:rStyle w:val="Emphasis"/>
        </w:rPr>
        <w:t xml:space="preserve">policy-relevant </w:t>
      </w:r>
      <w:r w:rsidRPr="00777C3B">
        <w:rPr>
          <w:rStyle w:val="StyleUnderline"/>
        </w:rPr>
        <w:t>by offering</w:t>
      </w:r>
      <w:r w:rsidRPr="00777C3B">
        <w:rPr>
          <w:sz w:val="16"/>
        </w:rPr>
        <w:t xml:space="preserve"> </w:t>
      </w:r>
      <w:r w:rsidRPr="00777C3B">
        <w:rPr>
          <w:rStyle w:val="StyleUnderline"/>
        </w:rPr>
        <w:t>a reflection on</w:t>
      </w:r>
      <w:r w:rsidRPr="00777C3B">
        <w:rPr>
          <w:sz w:val="16"/>
        </w:rPr>
        <w:t xml:space="preserve"> unexpected </w:t>
      </w:r>
      <w:r w:rsidRPr="00777C3B">
        <w:rPr>
          <w:rStyle w:val="StyleUnderline"/>
        </w:rPr>
        <w:t>discontinuities</w:t>
      </w:r>
      <w:r w:rsidRPr="00777C3B">
        <w:rPr>
          <w:sz w:val="16"/>
        </w:rPr>
        <w:t xml:space="preserve">. Thus, </w:t>
      </w:r>
      <w:r w:rsidRPr="00777C3B">
        <w:rPr>
          <w:rStyle w:val="StyleUnderline"/>
        </w:rPr>
        <w:t xml:space="preserve">it can </w:t>
      </w:r>
      <w:r w:rsidRPr="000E734E">
        <w:rPr>
          <w:rStyle w:val="StyleUnderline"/>
          <w:highlight w:val="green"/>
        </w:rPr>
        <w:t>facilitate</w:t>
      </w:r>
      <w:r w:rsidRPr="00777C3B">
        <w:rPr>
          <w:sz w:val="16"/>
        </w:rPr>
        <w:t xml:space="preserve"> the </w:t>
      </w:r>
      <w:r w:rsidRPr="00362F2D">
        <w:rPr>
          <w:rStyle w:val="Emphasis"/>
        </w:rPr>
        <w:t xml:space="preserve">intellectual </w:t>
      </w:r>
      <w:r w:rsidRPr="000E734E">
        <w:rPr>
          <w:rStyle w:val="Emphasis"/>
          <w:highlight w:val="green"/>
        </w:rPr>
        <w:t>capability to think</w:t>
      </w:r>
      <w:r w:rsidRPr="000E734E">
        <w:rPr>
          <w:rStyle w:val="StyleUnderline"/>
          <w:highlight w:val="green"/>
        </w:rPr>
        <w:t xml:space="preserve"> the</w:t>
      </w:r>
      <w:r w:rsidRPr="00777C3B">
        <w:rPr>
          <w:sz w:val="16"/>
        </w:rPr>
        <w:t xml:space="preserve"> </w:t>
      </w:r>
      <w:r w:rsidRPr="000E734E">
        <w:rPr>
          <w:rStyle w:val="StyleUnderline"/>
          <w:highlight w:val="green"/>
        </w:rPr>
        <w:t>unthinkable</w:t>
      </w:r>
      <w:r w:rsidRPr="00777C3B">
        <w:rPr>
          <w:sz w:val="16"/>
        </w:rPr>
        <w:t xml:space="preserve"> (Porter, 2016, p. 259).</w:t>
      </w:r>
    </w:p>
    <w:p w14:paraId="02AA7A51" w14:textId="77777777" w:rsidR="00BA5B5D" w:rsidRPr="00777C3B" w:rsidRDefault="00BA5B5D" w:rsidP="00BA5B5D">
      <w:pPr>
        <w:rPr>
          <w:sz w:val="16"/>
        </w:rPr>
      </w:pPr>
      <w:r w:rsidRPr="00777C3B">
        <w:rPr>
          <w:sz w:val="16"/>
        </w:rPr>
        <w:t>Bringing forward new research questions</w:t>
      </w:r>
    </w:p>
    <w:p w14:paraId="612333B1" w14:textId="77777777" w:rsidR="00BA5B5D" w:rsidRPr="00D7523C" w:rsidRDefault="00BA5B5D" w:rsidP="00BA5B5D">
      <w:pPr>
        <w:rPr>
          <w:sz w:val="16"/>
        </w:rPr>
      </w:pPr>
      <w:r w:rsidRPr="00777C3B">
        <w:rPr>
          <w:rStyle w:val="StyleUnderline"/>
        </w:rPr>
        <w:t xml:space="preserve">Scenario </w:t>
      </w:r>
      <w:r w:rsidRPr="000E734E">
        <w:rPr>
          <w:rStyle w:val="StyleUnderline"/>
          <w:highlight w:val="green"/>
        </w:rPr>
        <w:t>analysis</w:t>
      </w:r>
      <w:r w:rsidRPr="00777C3B">
        <w:rPr>
          <w:rStyle w:val="StyleUnderline"/>
        </w:rPr>
        <w:t xml:space="preserve"> starts with </w:t>
      </w:r>
      <w:r w:rsidRPr="000E734E">
        <w:rPr>
          <w:rStyle w:val="StyleUnderline"/>
          <w:highlight w:val="green"/>
        </w:rPr>
        <w:t>confront</w:t>
      </w:r>
      <w:r w:rsidRPr="00777C3B">
        <w:rPr>
          <w:rStyle w:val="StyleUnderline"/>
        </w:rPr>
        <w:t>ing</w:t>
      </w:r>
      <w:r w:rsidRPr="00D7523C">
        <w:rPr>
          <w:sz w:val="16"/>
        </w:rPr>
        <w:t xml:space="preserve"> one’s </w:t>
      </w:r>
      <w:r w:rsidRPr="00362F2D">
        <w:rPr>
          <w:rStyle w:val="Emphasis"/>
        </w:rPr>
        <w:t>enduring assumptions</w:t>
      </w:r>
      <w:r w:rsidRPr="00777C3B">
        <w:rPr>
          <w:rStyle w:val="StyleUnderline"/>
        </w:rPr>
        <w:t xml:space="preserve"> and </w:t>
      </w:r>
      <w:r w:rsidRPr="00362F2D">
        <w:rPr>
          <w:rStyle w:val="Emphasis"/>
        </w:rPr>
        <w:t xml:space="preserve">developing </w:t>
      </w:r>
      <w:r w:rsidRPr="000E734E">
        <w:rPr>
          <w:rStyle w:val="Emphasis"/>
          <w:highlight w:val="green"/>
        </w:rPr>
        <w:t>multiple</w:t>
      </w:r>
      <w:r w:rsidRPr="00362F2D">
        <w:rPr>
          <w:rStyle w:val="Emphasis"/>
        </w:rPr>
        <w:t xml:space="preserve"> causal </w:t>
      </w:r>
      <w:r w:rsidRPr="000E734E">
        <w:rPr>
          <w:rStyle w:val="Emphasis"/>
          <w:highlight w:val="green"/>
        </w:rPr>
        <w:t>possibilities</w:t>
      </w:r>
      <w:r w:rsidRPr="00777C3B">
        <w:rPr>
          <w:rStyle w:val="StyleUnderline"/>
        </w:rPr>
        <w:t>, through which scholars</w:t>
      </w:r>
      <w:r w:rsidRPr="00D7523C">
        <w:rPr>
          <w:sz w:val="16"/>
        </w:rPr>
        <w:t xml:space="preserve"> can </w:t>
      </w:r>
      <w:r w:rsidRPr="00362F2D">
        <w:rPr>
          <w:rStyle w:val="Emphasis"/>
        </w:rPr>
        <w:t>potentially</w:t>
      </w:r>
      <w:r w:rsidRPr="00777C3B">
        <w:rPr>
          <w:rStyle w:val="StyleUnderline"/>
        </w:rPr>
        <w:t xml:space="preserve"> discover topics that</w:t>
      </w:r>
      <w:r w:rsidRPr="00D7523C">
        <w:rPr>
          <w:sz w:val="16"/>
        </w:rPr>
        <w:t xml:space="preserve"> </w:t>
      </w:r>
      <w:r w:rsidRPr="00777C3B">
        <w:rPr>
          <w:rStyle w:val="StyleUnderline"/>
        </w:rPr>
        <w:t>have not been examined</w:t>
      </w:r>
      <w:r w:rsidRPr="00D7523C">
        <w:rPr>
          <w:sz w:val="16"/>
        </w:rPr>
        <w:t xml:space="preserve"> before. One of the </w:t>
      </w:r>
      <w:r w:rsidRPr="00777C3B">
        <w:rPr>
          <w:rStyle w:val="StyleUnderline"/>
        </w:rPr>
        <w:t xml:space="preserve">greatest challenges for </w:t>
      </w:r>
      <w:r w:rsidRPr="00362F2D">
        <w:rPr>
          <w:rStyle w:val="StyleUnderline"/>
        </w:rPr>
        <w:t>any scholar</w:t>
      </w:r>
      <w:r w:rsidRPr="00777C3B">
        <w:rPr>
          <w:rStyle w:val="StyleUnderline"/>
        </w:rPr>
        <w:t xml:space="preserve"> is to</w:t>
      </w:r>
      <w:r w:rsidRPr="00D7523C">
        <w:rPr>
          <w:sz w:val="16"/>
        </w:rPr>
        <w:t xml:space="preserve"> </w:t>
      </w:r>
      <w:r w:rsidRPr="00362F2D">
        <w:rPr>
          <w:rStyle w:val="Emphasis"/>
        </w:rPr>
        <w:t>identify innovative venues</w:t>
      </w:r>
      <w:r w:rsidRPr="00777C3B">
        <w:rPr>
          <w:rStyle w:val="StyleUnderline"/>
        </w:rPr>
        <w:t xml:space="preserve"> for research that</w:t>
      </w:r>
      <w:r w:rsidRPr="00D7523C">
        <w:rPr>
          <w:sz w:val="16"/>
        </w:rPr>
        <w:t xml:space="preserve"> might </w:t>
      </w:r>
      <w:r w:rsidRPr="00777C3B">
        <w:rPr>
          <w:rStyle w:val="StyleUnderline"/>
        </w:rPr>
        <w:t>bring the discipline forward and</w:t>
      </w:r>
      <w:r w:rsidRPr="00D7523C">
        <w:rPr>
          <w:sz w:val="16"/>
        </w:rPr>
        <w:t xml:space="preserve"> </w:t>
      </w:r>
      <w:r w:rsidRPr="00777C3B">
        <w:rPr>
          <w:rStyle w:val="StyleUnderline"/>
        </w:rPr>
        <w:t>advance publicity</w:t>
      </w:r>
      <w:r w:rsidRPr="00D7523C">
        <w:rPr>
          <w:sz w:val="16"/>
        </w:rPr>
        <w:t xml:space="preserve"> for one’s work. In Lakatosian terms, such an ability is often considered an evidence of a progressive research program. 10 </w:t>
      </w:r>
      <w:r w:rsidRPr="00D7523C">
        <w:rPr>
          <w:rStyle w:val="StyleUnderline"/>
        </w:rPr>
        <w:t>Since</w:t>
      </w:r>
      <w:r w:rsidRPr="00D7523C">
        <w:rPr>
          <w:sz w:val="16"/>
        </w:rPr>
        <w:t xml:space="preserve"> </w:t>
      </w:r>
      <w:r w:rsidRPr="00D7523C">
        <w:rPr>
          <w:rStyle w:val="StyleUnderline"/>
        </w:rPr>
        <w:t xml:space="preserve">the </w:t>
      </w:r>
      <w:r w:rsidRPr="00362F2D">
        <w:rPr>
          <w:rStyle w:val="Emphasis"/>
        </w:rPr>
        <w:t>prime feature of scenario analysis</w:t>
      </w:r>
      <w:r w:rsidRPr="00D7523C">
        <w:rPr>
          <w:rStyle w:val="StyleUnderline"/>
        </w:rPr>
        <w:t xml:space="preserve"> is to detect </w:t>
      </w:r>
      <w:r w:rsidRPr="00362F2D">
        <w:rPr>
          <w:rStyle w:val="Emphasis"/>
        </w:rPr>
        <w:t>rapid</w:t>
      </w:r>
      <w:r w:rsidRPr="00D7523C">
        <w:rPr>
          <w:rStyle w:val="StyleUnderline"/>
        </w:rPr>
        <w:t xml:space="preserve"> and </w:t>
      </w:r>
      <w:r w:rsidRPr="00362F2D">
        <w:rPr>
          <w:rStyle w:val="Emphasis"/>
        </w:rPr>
        <w:t>significant shifts in trajectories</w:t>
      </w:r>
      <w:r w:rsidRPr="00D7523C">
        <w:rPr>
          <w:rStyle w:val="StyleUnderline"/>
        </w:rPr>
        <w:t xml:space="preserve">, or the </w:t>
      </w:r>
      <w:r w:rsidRPr="00362F2D">
        <w:rPr>
          <w:rStyle w:val="Emphasis"/>
        </w:rPr>
        <w:t>forces</w:t>
      </w:r>
      <w:r w:rsidRPr="00D7523C">
        <w:rPr>
          <w:rStyle w:val="StyleUnderline"/>
        </w:rPr>
        <w:t xml:space="preserve"> behind them,</w:t>
      </w:r>
      <w:r w:rsidRPr="00D7523C">
        <w:rPr>
          <w:sz w:val="16"/>
        </w:rPr>
        <w:t xml:space="preserve"> </w:t>
      </w:r>
      <w:r w:rsidRPr="00D7523C">
        <w:rPr>
          <w:rStyle w:val="StyleUnderline"/>
        </w:rPr>
        <w:t>this method succors</w:t>
      </w:r>
      <w:r w:rsidRPr="00D7523C">
        <w:rPr>
          <w:sz w:val="16"/>
        </w:rPr>
        <w:t xml:space="preserve"> when defining new pressing topics for academia. In particular, as mentioned in the previous section, </w:t>
      </w:r>
      <w:r w:rsidRPr="00D7523C">
        <w:rPr>
          <w:rStyle w:val="StyleUnderline"/>
        </w:rPr>
        <w:t xml:space="preserve">scenario analysis </w:t>
      </w:r>
      <w:r w:rsidRPr="007751D9">
        <w:rPr>
          <w:rStyle w:val="StyleUnderline"/>
        </w:rPr>
        <w:t>enables</w:t>
      </w:r>
      <w:r w:rsidRPr="00D7523C">
        <w:rPr>
          <w:sz w:val="16"/>
        </w:rPr>
        <w:t xml:space="preserve"> the </w:t>
      </w:r>
      <w:r w:rsidRPr="00D7523C">
        <w:rPr>
          <w:rStyle w:val="StyleUnderline"/>
        </w:rPr>
        <w:t xml:space="preserve">detection of both </w:t>
      </w:r>
      <w:r w:rsidRPr="007751D9">
        <w:rPr>
          <w:rStyle w:val="StyleUnderline"/>
        </w:rPr>
        <w:t>weak si</w:t>
      </w:r>
      <w:r w:rsidRPr="00D7523C">
        <w:rPr>
          <w:rStyle w:val="StyleUnderline"/>
        </w:rPr>
        <w:t>gnals and wild cards</w:t>
      </w:r>
      <w:r w:rsidRPr="00D7523C">
        <w:rPr>
          <w:sz w:val="16"/>
        </w:rPr>
        <w:t xml:space="preserve">. </w:t>
      </w:r>
      <w:r w:rsidRPr="00D7523C">
        <w:rPr>
          <w:rStyle w:val="StyleUnderline"/>
        </w:rPr>
        <w:t>By drawing attention to</w:t>
      </w:r>
      <w:r w:rsidRPr="00D7523C">
        <w:rPr>
          <w:sz w:val="16"/>
        </w:rPr>
        <w:t xml:space="preserve"> these hitherto </w:t>
      </w:r>
      <w:r w:rsidRPr="00362F2D">
        <w:rPr>
          <w:rStyle w:val="Emphasis"/>
        </w:rPr>
        <w:t>overlooked</w:t>
      </w:r>
      <w:r w:rsidRPr="00362F2D">
        <w:rPr>
          <w:rStyle w:val="StyleUnderline"/>
        </w:rPr>
        <w:t xml:space="preserve"> but potentially </w:t>
      </w:r>
      <w:r w:rsidRPr="00D7523C">
        <w:rPr>
          <w:rStyle w:val="StyleUnderline"/>
        </w:rPr>
        <w:t xml:space="preserve">pressing issues, </w:t>
      </w:r>
      <w:r w:rsidRPr="00362F2D">
        <w:rPr>
          <w:rStyle w:val="Emphasis"/>
        </w:rPr>
        <w:t>scenario analysis</w:t>
      </w:r>
      <w:r w:rsidRPr="00D7523C">
        <w:rPr>
          <w:rStyle w:val="StyleUnderline"/>
        </w:rPr>
        <w:t xml:space="preserve"> can </w:t>
      </w:r>
      <w:r w:rsidRPr="000E734E">
        <w:rPr>
          <w:rStyle w:val="Emphasis"/>
          <w:highlight w:val="green"/>
        </w:rPr>
        <w:t>identify</w:t>
      </w:r>
      <w:r w:rsidRPr="00362F2D">
        <w:rPr>
          <w:rStyle w:val="Emphasis"/>
        </w:rPr>
        <w:t xml:space="preserve"> research </w:t>
      </w:r>
      <w:r w:rsidRPr="000E734E">
        <w:rPr>
          <w:rStyle w:val="Emphasis"/>
          <w:highlight w:val="green"/>
        </w:rPr>
        <w:t>agendas</w:t>
      </w:r>
      <w:r w:rsidRPr="000E734E">
        <w:rPr>
          <w:rStyle w:val="StyleUnderline"/>
          <w:highlight w:val="green"/>
        </w:rPr>
        <w:t xml:space="preserve"> for further investigation</w:t>
      </w:r>
      <w:r w:rsidRPr="00D7523C">
        <w:rPr>
          <w:sz w:val="16"/>
        </w:rPr>
        <w:t xml:space="preserve"> (Barma et al., 2016). Therefore, </w:t>
      </w:r>
      <w:r w:rsidRPr="00D7523C">
        <w:rPr>
          <w:rStyle w:val="StyleUnderline"/>
        </w:rPr>
        <w:t xml:space="preserve">scenario analysis seems to be the </w:t>
      </w:r>
      <w:r w:rsidRPr="00362F2D">
        <w:rPr>
          <w:rStyle w:val="Emphasis"/>
        </w:rPr>
        <w:t>right tool to advance innovative research</w:t>
      </w:r>
      <w:r w:rsidRPr="00D7523C">
        <w:rPr>
          <w:rStyle w:val="StyleUnderline"/>
        </w:rPr>
        <w:t xml:space="preserve"> since it helps</w:t>
      </w:r>
      <w:r w:rsidRPr="00D7523C">
        <w:rPr>
          <w:sz w:val="16"/>
        </w:rPr>
        <w:t xml:space="preserve"> </w:t>
      </w:r>
      <w:r w:rsidRPr="00D7523C">
        <w:rPr>
          <w:rStyle w:val="StyleUnderline"/>
        </w:rPr>
        <w:t>scholars drive</w:t>
      </w:r>
      <w:r w:rsidRPr="00D7523C">
        <w:rPr>
          <w:sz w:val="16"/>
        </w:rPr>
        <w:t xml:space="preserve"> their </w:t>
      </w:r>
      <w:r w:rsidRPr="00D7523C">
        <w:rPr>
          <w:rStyle w:val="StyleUnderline"/>
        </w:rPr>
        <w:t>research in</w:t>
      </w:r>
      <w:r w:rsidRPr="000E734E">
        <w:rPr>
          <w:rStyle w:val="StyleUnderline"/>
          <w:highlight w:val="green"/>
        </w:rPr>
        <w:t>to</w:t>
      </w:r>
      <w:r w:rsidRPr="00D7523C">
        <w:rPr>
          <w:rStyle w:val="StyleUnderline"/>
        </w:rPr>
        <w:t xml:space="preserve"> </w:t>
      </w:r>
      <w:r w:rsidRPr="000E734E">
        <w:rPr>
          <w:rStyle w:val="StyleUnderline"/>
          <w:highlight w:val="green"/>
        </w:rPr>
        <w:t>new areas</w:t>
      </w:r>
      <w:r w:rsidRPr="007751D9">
        <w:rPr>
          <w:rStyle w:val="StyleUnderline"/>
        </w:rPr>
        <w:t>, away</w:t>
      </w:r>
      <w:r w:rsidRPr="007751D9">
        <w:rPr>
          <w:sz w:val="16"/>
        </w:rPr>
        <w:t xml:space="preserve"> </w:t>
      </w:r>
      <w:r w:rsidRPr="007751D9">
        <w:rPr>
          <w:rStyle w:val="StyleUnderline"/>
        </w:rPr>
        <w:t>from</w:t>
      </w:r>
      <w:r w:rsidRPr="00D7523C">
        <w:rPr>
          <w:rStyle w:val="StyleUnderline"/>
        </w:rPr>
        <w:t xml:space="preserve"> </w:t>
      </w:r>
      <w:r w:rsidRPr="00362F2D">
        <w:rPr>
          <w:rStyle w:val="Emphasis"/>
        </w:rPr>
        <w:t>moribund</w:t>
      </w:r>
      <w:r w:rsidRPr="00D7523C">
        <w:rPr>
          <w:rStyle w:val="StyleUnderline"/>
        </w:rPr>
        <w:t xml:space="preserve"> topics</w:t>
      </w:r>
      <w:r w:rsidRPr="00D7523C">
        <w:rPr>
          <w:sz w:val="16"/>
        </w:rPr>
        <w:t xml:space="preserve"> </w:t>
      </w:r>
      <w:r w:rsidRPr="00D7523C">
        <w:rPr>
          <w:sz w:val="16"/>
        </w:rPr>
        <w:lastRenderedPageBreak/>
        <w:t xml:space="preserve">that have been followed for many decades. By “identifying questions of likely future significance” (Barma et al., 2016, p. 6), </w:t>
      </w:r>
      <w:r w:rsidRPr="00D7523C">
        <w:rPr>
          <w:rStyle w:val="StyleUnderline"/>
        </w:rPr>
        <w:t>scenario analysis can</w:t>
      </w:r>
      <w:r w:rsidRPr="00D7523C">
        <w:rPr>
          <w:sz w:val="16"/>
        </w:rPr>
        <w:t xml:space="preserve"> </w:t>
      </w:r>
      <w:r w:rsidRPr="00362F2D">
        <w:rPr>
          <w:rStyle w:val="Emphasis"/>
        </w:rPr>
        <w:t>contribute</w:t>
      </w:r>
      <w:r w:rsidRPr="00D7523C">
        <w:rPr>
          <w:rStyle w:val="StyleUnderline"/>
        </w:rPr>
        <w:t xml:space="preserve"> to </w:t>
      </w:r>
      <w:r w:rsidRPr="000E734E">
        <w:rPr>
          <w:rStyle w:val="StyleUnderline"/>
          <w:highlight w:val="green"/>
        </w:rPr>
        <w:t>combat</w:t>
      </w:r>
      <w:r w:rsidRPr="007751D9">
        <w:rPr>
          <w:rStyle w:val="StyleUnderline"/>
        </w:rPr>
        <w:t>t</w:t>
      </w:r>
      <w:r w:rsidRPr="00D7523C">
        <w:rPr>
          <w:rStyle w:val="StyleUnderline"/>
        </w:rPr>
        <w:t>ing</w:t>
      </w:r>
      <w:r w:rsidRPr="00D7523C">
        <w:rPr>
          <w:sz w:val="16"/>
        </w:rPr>
        <w:t xml:space="preserve"> the </w:t>
      </w:r>
      <w:r w:rsidRPr="000E734E">
        <w:rPr>
          <w:rStyle w:val="Emphasis"/>
          <w:highlight w:val="green"/>
        </w:rPr>
        <w:t>proliferation of researchers</w:t>
      </w:r>
      <w:r w:rsidRPr="00D7523C">
        <w:rPr>
          <w:rStyle w:val="StyleUnderline"/>
        </w:rPr>
        <w:t xml:space="preserve"> in fields </w:t>
      </w:r>
      <w:r w:rsidRPr="000E734E">
        <w:rPr>
          <w:rStyle w:val="StyleUnderline"/>
          <w:highlight w:val="green"/>
        </w:rPr>
        <w:t>occupying the</w:t>
      </w:r>
      <w:r w:rsidRPr="00D7523C">
        <w:rPr>
          <w:rStyle w:val="StyleUnderline"/>
        </w:rPr>
        <w:t xml:space="preserve"> political</w:t>
      </w:r>
      <w:r w:rsidRPr="00D7523C">
        <w:rPr>
          <w:sz w:val="16"/>
        </w:rPr>
        <w:t xml:space="preserve"> </w:t>
      </w:r>
      <w:r w:rsidRPr="000E734E">
        <w:rPr>
          <w:rStyle w:val="StyleUnderline"/>
          <w:highlight w:val="green"/>
        </w:rPr>
        <w:t>status quo</w:t>
      </w:r>
      <w:r w:rsidRPr="00D7523C">
        <w:rPr>
          <w:sz w:val="16"/>
        </w:rPr>
        <w:t xml:space="preserve">, such as Soviet or Japan studies in the United States in the 1980s. At the same time, </w:t>
      </w:r>
      <w:r w:rsidRPr="00362F2D">
        <w:rPr>
          <w:rStyle w:val="StyleUnderline"/>
        </w:rPr>
        <w:t>innovative</w:t>
      </w:r>
      <w:r w:rsidRPr="00D7523C">
        <w:rPr>
          <w:rStyle w:val="StyleUnderline"/>
        </w:rPr>
        <w:t xml:space="preserve"> </w:t>
      </w:r>
      <w:r w:rsidRPr="00362F2D">
        <w:rPr>
          <w:rStyle w:val="Emphasis"/>
        </w:rPr>
        <w:t>research topics</w:t>
      </w:r>
      <w:r w:rsidRPr="00D7523C">
        <w:rPr>
          <w:rStyle w:val="StyleUnderline"/>
        </w:rPr>
        <w:t xml:space="preserve"> confront</w:t>
      </w:r>
      <w:r w:rsidRPr="00D7523C">
        <w:rPr>
          <w:sz w:val="16"/>
        </w:rPr>
        <w:t xml:space="preserve"> the </w:t>
      </w:r>
      <w:r w:rsidRPr="00362F2D">
        <w:rPr>
          <w:rStyle w:val="Emphasis"/>
        </w:rPr>
        <w:t>uncertainties</w:t>
      </w:r>
      <w:r w:rsidRPr="00D7523C">
        <w:rPr>
          <w:rStyle w:val="StyleUnderline"/>
        </w:rPr>
        <w:t xml:space="preserve"> that are crucial for</w:t>
      </w:r>
      <w:r w:rsidRPr="00D7523C">
        <w:rPr>
          <w:sz w:val="16"/>
        </w:rPr>
        <w:t xml:space="preserve"> </w:t>
      </w:r>
      <w:r w:rsidRPr="00D7523C">
        <w:rPr>
          <w:rStyle w:val="StyleUnderline"/>
        </w:rPr>
        <w:t>policy-makers to be monitored closely</w:t>
      </w:r>
      <w:r w:rsidRPr="00D7523C">
        <w:rPr>
          <w:sz w:val="16"/>
        </w:rPr>
        <w:t>.</w:t>
      </w:r>
    </w:p>
    <w:p w14:paraId="1E82E4F9" w14:textId="77777777" w:rsidR="00BA5B5D" w:rsidRPr="00D7523C" w:rsidRDefault="00BA5B5D" w:rsidP="00BA5B5D">
      <w:pPr>
        <w:rPr>
          <w:sz w:val="16"/>
        </w:rPr>
      </w:pPr>
      <w:r w:rsidRPr="00D7523C">
        <w:rPr>
          <w:sz w:val="16"/>
        </w:rPr>
        <w:t>Dealing with the complexity and interdisciplinarity of real-world issues</w:t>
      </w:r>
    </w:p>
    <w:p w14:paraId="1E96DC81" w14:textId="77777777" w:rsidR="00BA5B5D" w:rsidRPr="00D7523C" w:rsidRDefault="00BA5B5D" w:rsidP="00BA5B5D">
      <w:pPr>
        <w:rPr>
          <w:sz w:val="16"/>
        </w:rPr>
      </w:pPr>
      <w:r w:rsidRPr="00D7523C">
        <w:rPr>
          <w:sz w:val="16"/>
        </w:rPr>
        <w:t xml:space="preserve">Another </w:t>
      </w:r>
      <w:r w:rsidRPr="00D7523C">
        <w:rPr>
          <w:rStyle w:val="StyleUnderline"/>
        </w:rPr>
        <w:t>added value of</w:t>
      </w:r>
      <w:r w:rsidRPr="00D7523C">
        <w:rPr>
          <w:sz w:val="16"/>
        </w:rPr>
        <w:t xml:space="preserve"> the</w:t>
      </w:r>
      <w:r w:rsidRPr="00D7523C">
        <w:rPr>
          <w:rStyle w:val="StyleUnderline"/>
        </w:rPr>
        <w:t xml:space="preserve"> </w:t>
      </w:r>
      <w:r w:rsidRPr="00362F2D">
        <w:rPr>
          <w:rStyle w:val="StyleUnderline"/>
        </w:rPr>
        <w:t>scenario analysis for IR scholarship</w:t>
      </w:r>
      <w:r w:rsidRPr="00D7523C">
        <w:rPr>
          <w:rStyle w:val="StyleUnderline"/>
        </w:rPr>
        <w:t xml:space="preserve"> lies in its </w:t>
      </w:r>
      <w:r w:rsidRPr="00362F2D">
        <w:rPr>
          <w:rStyle w:val="Emphasis"/>
        </w:rPr>
        <w:t>ability</w:t>
      </w:r>
      <w:r w:rsidRPr="00D7523C">
        <w:rPr>
          <w:rStyle w:val="StyleUnderline"/>
        </w:rPr>
        <w:t xml:space="preserve"> to</w:t>
      </w:r>
      <w:r w:rsidRPr="00D7523C">
        <w:rPr>
          <w:sz w:val="16"/>
        </w:rPr>
        <w:t xml:space="preserve"> </w:t>
      </w:r>
      <w:r w:rsidRPr="00D7523C">
        <w:rPr>
          <w:rStyle w:val="StyleUnderline"/>
        </w:rPr>
        <w:t>provide</w:t>
      </w:r>
      <w:r w:rsidRPr="00D7523C">
        <w:rPr>
          <w:sz w:val="16"/>
        </w:rPr>
        <w:t xml:space="preserve"> comprehensive </w:t>
      </w:r>
      <w:r w:rsidRPr="00362F2D">
        <w:rPr>
          <w:rStyle w:val="Emphasis"/>
        </w:rPr>
        <w:t>causal reasoning</w:t>
      </w:r>
      <w:r w:rsidRPr="00362F2D">
        <w:rPr>
          <w:rStyle w:val="StyleUnderline"/>
        </w:rPr>
        <w:t xml:space="preserve"> and</w:t>
      </w:r>
      <w:r w:rsidRPr="00D7523C">
        <w:rPr>
          <w:sz w:val="16"/>
        </w:rPr>
        <w:t xml:space="preserve"> thus to </w:t>
      </w:r>
      <w:r w:rsidRPr="00D7523C">
        <w:rPr>
          <w:rStyle w:val="StyleUnderline"/>
        </w:rPr>
        <w:t xml:space="preserve">tackle </w:t>
      </w:r>
      <w:r w:rsidRPr="00362F2D">
        <w:rPr>
          <w:rStyle w:val="Emphasis"/>
        </w:rPr>
        <w:t>complex issues</w:t>
      </w:r>
      <w:r w:rsidRPr="00D7523C">
        <w:rPr>
          <w:sz w:val="16"/>
        </w:rPr>
        <w:t xml:space="preserve">. As mentioned in the introduction, the </w:t>
      </w:r>
      <w:r w:rsidRPr="00D7523C">
        <w:rPr>
          <w:rStyle w:val="StyleUnderline"/>
        </w:rPr>
        <w:t xml:space="preserve">world’s complexity combined with </w:t>
      </w:r>
      <w:r w:rsidRPr="00362F2D">
        <w:rPr>
          <w:rStyle w:val="Emphasis"/>
        </w:rPr>
        <w:t>abrupt</w:t>
      </w:r>
      <w:r w:rsidRPr="00D7523C">
        <w:rPr>
          <w:rStyle w:val="StyleUnderline"/>
        </w:rPr>
        <w:t xml:space="preserve"> shifts poses</w:t>
      </w:r>
      <w:r w:rsidRPr="00D7523C">
        <w:rPr>
          <w:sz w:val="16"/>
        </w:rPr>
        <w:t xml:space="preserve"> a </w:t>
      </w:r>
      <w:r w:rsidRPr="00D7523C">
        <w:rPr>
          <w:rStyle w:val="StyleUnderline"/>
        </w:rPr>
        <w:t>challenge for IR scholarship</w:t>
      </w:r>
      <w:r w:rsidRPr="00D7523C">
        <w:rPr>
          <w:sz w:val="16"/>
        </w:rPr>
        <w:t xml:space="preserve">. The </w:t>
      </w:r>
      <w:r w:rsidRPr="00D7523C">
        <w:rPr>
          <w:rStyle w:val="StyleUnderline"/>
        </w:rPr>
        <w:t xml:space="preserve">possibility to </w:t>
      </w:r>
      <w:r w:rsidRPr="000E734E">
        <w:rPr>
          <w:rStyle w:val="Emphasis"/>
          <w:highlight w:val="green"/>
        </w:rPr>
        <w:t>accommodate multiple</w:t>
      </w:r>
      <w:r w:rsidRPr="00362F2D">
        <w:rPr>
          <w:rStyle w:val="Emphasis"/>
        </w:rPr>
        <w:t xml:space="preserve"> driving </w:t>
      </w:r>
      <w:r w:rsidRPr="000E734E">
        <w:rPr>
          <w:rStyle w:val="Emphasis"/>
          <w:highlight w:val="green"/>
        </w:rPr>
        <w:t>forces</w:t>
      </w:r>
      <w:r w:rsidRPr="00D7523C">
        <w:rPr>
          <w:rStyle w:val="StyleUnderline"/>
        </w:rPr>
        <w:t>, to</w:t>
      </w:r>
      <w:r w:rsidRPr="00D7523C">
        <w:rPr>
          <w:sz w:val="16"/>
        </w:rPr>
        <w:t xml:space="preserve"> </w:t>
      </w:r>
      <w:r w:rsidRPr="00D7523C">
        <w:rPr>
          <w:rStyle w:val="StyleUnderline"/>
        </w:rPr>
        <w:t>take into account different values</w:t>
      </w:r>
      <w:r w:rsidRPr="00D7523C">
        <w:rPr>
          <w:sz w:val="16"/>
        </w:rPr>
        <w:t xml:space="preserve"> they might take </w:t>
      </w:r>
      <w:r w:rsidRPr="000E734E">
        <w:rPr>
          <w:rStyle w:val="StyleUnderline"/>
          <w:highlight w:val="green"/>
        </w:rPr>
        <w:t>and</w:t>
      </w:r>
      <w:r w:rsidRPr="00D7523C">
        <w:rPr>
          <w:sz w:val="16"/>
        </w:rPr>
        <w:t xml:space="preserve"> finally to </w:t>
      </w:r>
      <w:r w:rsidRPr="000E734E">
        <w:rPr>
          <w:rStyle w:val="StyleUnderline"/>
          <w:highlight w:val="green"/>
        </w:rPr>
        <w:t>combine the</w:t>
      </w:r>
      <w:r w:rsidRPr="00D7523C">
        <w:rPr>
          <w:rStyle w:val="StyleUnderline"/>
        </w:rPr>
        <w:t>m with each</w:t>
      </w:r>
      <w:r w:rsidRPr="00D7523C">
        <w:rPr>
          <w:sz w:val="16"/>
        </w:rPr>
        <w:t xml:space="preserve"> </w:t>
      </w:r>
      <w:r w:rsidRPr="00D7523C">
        <w:rPr>
          <w:rStyle w:val="StyleUnderline"/>
        </w:rPr>
        <w:t xml:space="preserve">other </w:t>
      </w:r>
      <w:r w:rsidRPr="000E734E">
        <w:rPr>
          <w:rStyle w:val="StyleUnderline"/>
          <w:highlight w:val="green"/>
        </w:rPr>
        <w:t>and</w:t>
      </w:r>
      <w:r w:rsidRPr="00D7523C">
        <w:rPr>
          <w:rStyle w:val="StyleUnderline"/>
        </w:rPr>
        <w:t xml:space="preserve"> see </w:t>
      </w:r>
      <w:r w:rsidRPr="000E734E">
        <w:rPr>
          <w:rStyle w:val="StyleUnderline"/>
          <w:highlight w:val="green"/>
        </w:rPr>
        <w:t>how they affect</w:t>
      </w:r>
      <w:r w:rsidRPr="00D7523C">
        <w:rPr>
          <w:sz w:val="16"/>
        </w:rPr>
        <w:t xml:space="preserve"> </w:t>
      </w:r>
      <w:r w:rsidRPr="000E734E">
        <w:rPr>
          <w:rStyle w:val="StyleUnderline"/>
          <w:highlight w:val="green"/>
        </w:rPr>
        <w:t>the</w:t>
      </w:r>
      <w:r w:rsidRPr="00D7523C">
        <w:rPr>
          <w:rStyle w:val="StyleUnderline"/>
        </w:rPr>
        <w:t xml:space="preserve"> </w:t>
      </w:r>
      <w:r w:rsidRPr="000E734E">
        <w:rPr>
          <w:rStyle w:val="StyleUnderline"/>
          <w:highlight w:val="green"/>
        </w:rPr>
        <w:t>dependent</w:t>
      </w:r>
      <w:r w:rsidRPr="00D7523C">
        <w:rPr>
          <w:rStyle w:val="StyleUnderline"/>
        </w:rPr>
        <w:t xml:space="preserve"> variable, makes</w:t>
      </w:r>
      <w:r w:rsidRPr="00D7523C">
        <w:rPr>
          <w:sz w:val="16"/>
        </w:rPr>
        <w:t xml:space="preserve"> the </w:t>
      </w:r>
      <w:r w:rsidRPr="00D7523C">
        <w:rPr>
          <w:rStyle w:val="StyleUnderline"/>
        </w:rPr>
        <w:t>scenario approach</w:t>
      </w:r>
      <w:r w:rsidRPr="00D7523C">
        <w:rPr>
          <w:sz w:val="16"/>
        </w:rPr>
        <w:t xml:space="preserve"> </w:t>
      </w:r>
      <w:r w:rsidRPr="00D7523C">
        <w:rPr>
          <w:rStyle w:val="StyleUnderline"/>
        </w:rPr>
        <w:t>quite unique</w:t>
      </w:r>
      <w:r w:rsidRPr="00D7523C">
        <w:rPr>
          <w:sz w:val="16"/>
        </w:rPr>
        <w:t xml:space="preserve">. </w:t>
      </w:r>
      <w:r w:rsidRPr="00362F2D">
        <w:rPr>
          <w:rStyle w:val="Emphasis"/>
        </w:rPr>
        <w:t>Traditional IR</w:t>
      </w:r>
      <w:r w:rsidRPr="00D7523C">
        <w:rPr>
          <w:sz w:val="16"/>
        </w:rPr>
        <w:t xml:space="preserve"> methods </w:t>
      </w:r>
      <w:r w:rsidRPr="00D7523C">
        <w:rPr>
          <w:rStyle w:val="StyleUnderline"/>
        </w:rPr>
        <w:t xml:space="preserve">work with a </w:t>
      </w:r>
      <w:r w:rsidRPr="00362F2D">
        <w:rPr>
          <w:rStyle w:val="Emphasis"/>
        </w:rPr>
        <w:t>limited number of independent variables</w:t>
      </w:r>
      <w:r w:rsidRPr="00D7523C">
        <w:rPr>
          <w:rStyle w:val="StyleUnderline"/>
        </w:rPr>
        <w:t>, formulate and test hypotheses</w:t>
      </w:r>
      <w:r w:rsidRPr="00D7523C">
        <w:rPr>
          <w:sz w:val="16"/>
        </w:rPr>
        <w:t xml:space="preserve"> usually </w:t>
      </w:r>
      <w:r w:rsidRPr="00D7523C">
        <w:rPr>
          <w:rStyle w:val="StyleUnderline"/>
        </w:rPr>
        <w:t>based on</w:t>
      </w:r>
      <w:r w:rsidRPr="00D7523C">
        <w:rPr>
          <w:sz w:val="16"/>
        </w:rPr>
        <w:t xml:space="preserve"> the </w:t>
      </w:r>
      <w:r w:rsidRPr="00D7523C">
        <w:rPr>
          <w:rStyle w:val="StyleUnderline"/>
        </w:rPr>
        <w:t xml:space="preserve">relation between a </w:t>
      </w:r>
      <w:r w:rsidRPr="00362F2D">
        <w:rPr>
          <w:rStyle w:val="Emphasis"/>
        </w:rPr>
        <w:t>single causal variable</w:t>
      </w:r>
      <w:r w:rsidRPr="00D7523C">
        <w:rPr>
          <w:rStyle w:val="StyleUnderline"/>
        </w:rPr>
        <w:t xml:space="preserve"> and</w:t>
      </w:r>
      <w:r w:rsidRPr="00D7523C">
        <w:rPr>
          <w:sz w:val="16"/>
        </w:rPr>
        <w:t xml:space="preserve"> the </w:t>
      </w:r>
      <w:r w:rsidRPr="00362F2D">
        <w:rPr>
          <w:rStyle w:val="Emphasis"/>
        </w:rPr>
        <w:t>dependent variable</w:t>
      </w:r>
      <w:r w:rsidRPr="00D7523C">
        <w:rPr>
          <w:sz w:val="16"/>
        </w:rPr>
        <w:t xml:space="preserve">. </w:t>
      </w:r>
      <w:r w:rsidRPr="00D7523C">
        <w:rPr>
          <w:rStyle w:val="StyleUnderline"/>
        </w:rPr>
        <w:t xml:space="preserve">Investigating </w:t>
      </w:r>
      <w:r w:rsidRPr="000E734E">
        <w:rPr>
          <w:rStyle w:val="Emphasis"/>
          <w:highlight w:val="green"/>
        </w:rPr>
        <w:t>complex</w:t>
      </w:r>
      <w:r w:rsidRPr="00D7523C">
        <w:rPr>
          <w:rStyle w:val="StyleUnderline"/>
        </w:rPr>
        <w:t xml:space="preserve"> causal </w:t>
      </w:r>
      <w:r w:rsidRPr="000E734E">
        <w:rPr>
          <w:rStyle w:val="StyleUnderline"/>
          <w:highlight w:val="green"/>
        </w:rPr>
        <w:t>trajectories</w:t>
      </w:r>
      <w:r w:rsidRPr="00D7523C">
        <w:rPr>
          <w:rStyle w:val="StyleUnderline"/>
        </w:rPr>
        <w:t xml:space="preserve"> is</w:t>
      </w:r>
      <w:r w:rsidRPr="00D7523C">
        <w:rPr>
          <w:sz w:val="16"/>
        </w:rPr>
        <w:t xml:space="preserve"> therefore </w:t>
      </w:r>
      <w:r w:rsidRPr="00D7523C">
        <w:rPr>
          <w:rStyle w:val="StyleUnderline"/>
        </w:rPr>
        <w:t>not possible</w:t>
      </w:r>
      <w:r w:rsidRPr="00D7523C">
        <w:rPr>
          <w:sz w:val="16"/>
        </w:rPr>
        <w:t xml:space="preserve">. Against this background, we agree with Barma et al. (2016) and his colleagues who argue that </w:t>
      </w:r>
      <w:r w:rsidRPr="00D7523C">
        <w:rPr>
          <w:rStyle w:val="StyleUnderline"/>
        </w:rPr>
        <w:t xml:space="preserve">scenarios </w:t>
      </w:r>
      <w:r w:rsidRPr="000E734E">
        <w:rPr>
          <w:rStyle w:val="StyleUnderline"/>
          <w:highlight w:val="green"/>
        </w:rPr>
        <w:t>are</w:t>
      </w:r>
      <w:r w:rsidRPr="00D7523C">
        <w:rPr>
          <w:sz w:val="16"/>
        </w:rPr>
        <w:t xml:space="preserve"> highly </w:t>
      </w:r>
      <w:r w:rsidRPr="000E734E">
        <w:rPr>
          <w:rStyle w:val="StyleUnderline"/>
          <w:highlight w:val="green"/>
        </w:rPr>
        <w:t>apt for</w:t>
      </w:r>
      <w:r w:rsidRPr="00D7523C">
        <w:rPr>
          <w:rStyle w:val="StyleUnderline"/>
        </w:rPr>
        <w:t xml:space="preserve"> </w:t>
      </w:r>
      <w:r w:rsidRPr="000E734E">
        <w:rPr>
          <w:rStyle w:val="StyleUnderline"/>
          <w:highlight w:val="green"/>
        </w:rPr>
        <w:t xml:space="preserve">dealing with </w:t>
      </w:r>
      <w:r w:rsidRPr="000E734E">
        <w:rPr>
          <w:rStyle w:val="Emphasis"/>
          <w:highlight w:val="green"/>
        </w:rPr>
        <w:t>complexity</w:t>
      </w:r>
      <w:r w:rsidRPr="00D7523C">
        <w:rPr>
          <w:rStyle w:val="StyleUnderline"/>
        </w:rPr>
        <w:t xml:space="preserve"> and</w:t>
      </w:r>
      <w:r w:rsidRPr="00D7523C">
        <w:rPr>
          <w:sz w:val="16"/>
        </w:rPr>
        <w:t xml:space="preserve"> </w:t>
      </w:r>
      <w:r w:rsidRPr="00362F2D">
        <w:rPr>
          <w:rStyle w:val="Emphasis"/>
        </w:rPr>
        <w:t>uncertainty</w:t>
      </w:r>
      <w:r w:rsidRPr="00D7523C">
        <w:rPr>
          <w:rStyle w:val="StyleUnderline"/>
        </w:rPr>
        <w:t xml:space="preserve"> and providing </w:t>
      </w:r>
      <w:r w:rsidRPr="00362F2D">
        <w:rPr>
          <w:rStyle w:val="Emphasis"/>
        </w:rPr>
        <w:t>academia</w:t>
      </w:r>
      <w:r w:rsidRPr="00D7523C">
        <w:rPr>
          <w:rStyle w:val="StyleUnderline"/>
        </w:rPr>
        <w:t xml:space="preserve"> with a tool for “actionable clarity</w:t>
      </w:r>
      <w:r w:rsidRPr="00D7523C">
        <w:rPr>
          <w:sz w:val="16"/>
        </w:rPr>
        <w:t xml:space="preserve"> in understanding contemporary global issues” (p. 1).</w:t>
      </w:r>
    </w:p>
    <w:p w14:paraId="1C96159C" w14:textId="77777777" w:rsidR="00BA5B5D" w:rsidRPr="00D7523C" w:rsidRDefault="00BA5B5D" w:rsidP="00BA5B5D">
      <w:pPr>
        <w:rPr>
          <w:sz w:val="16"/>
        </w:rPr>
      </w:pPr>
      <w:r w:rsidRPr="00D7523C">
        <w:rPr>
          <w:sz w:val="16"/>
        </w:rPr>
        <w:t xml:space="preserve">Moreover, the scenario approach helps to tackle the challenges of interdisciplinarity that is tied to complexity. </w:t>
      </w:r>
      <w:r w:rsidRPr="00D7523C">
        <w:rPr>
          <w:rStyle w:val="StyleUnderline"/>
        </w:rPr>
        <w:t xml:space="preserve">By </w:t>
      </w:r>
      <w:r w:rsidRPr="000E734E">
        <w:rPr>
          <w:rStyle w:val="StyleUnderline"/>
          <w:highlight w:val="green"/>
        </w:rPr>
        <w:t>drawing o</w:t>
      </w:r>
      <w:r w:rsidRPr="00D7523C">
        <w:rPr>
          <w:rStyle w:val="StyleUnderline"/>
        </w:rPr>
        <w:t>n</w:t>
      </w:r>
      <w:r w:rsidRPr="00D7523C">
        <w:rPr>
          <w:sz w:val="16"/>
        </w:rPr>
        <w:t xml:space="preserve"> the active </w:t>
      </w:r>
      <w:r w:rsidRPr="000B110A">
        <w:rPr>
          <w:rStyle w:val="Emphasis"/>
        </w:rPr>
        <w:t>participation of people</w:t>
      </w:r>
      <w:r w:rsidRPr="00D7523C">
        <w:rPr>
          <w:rStyle w:val="StyleUnderline"/>
        </w:rPr>
        <w:t xml:space="preserve"> from </w:t>
      </w:r>
      <w:r w:rsidRPr="000E734E">
        <w:rPr>
          <w:rStyle w:val="StyleUnderline"/>
          <w:highlight w:val="green"/>
        </w:rPr>
        <w:t>different</w:t>
      </w:r>
      <w:r w:rsidRPr="00D7523C">
        <w:rPr>
          <w:sz w:val="16"/>
        </w:rPr>
        <w:t xml:space="preserve"> </w:t>
      </w:r>
      <w:r w:rsidRPr="000E734E">
        <w:rPr>
          <w:rStyle w:val="Emphasis"/>
          <w:highlight w:val="green"/>
        </w:rPr>
        <w:t>disciplines</w:t>
      </w:r>
      <w:r w:rsidRPr="00D7523C">
        <w:rPr>
          <w:rStyle w:val="StyleUnderline"/>
        </w:rPr>
        <w:t xml:space="preserve">, </w:t>
      </w:r>
      <w:r w:rsidRPr="000B110A">
        <w:rPr>
          <w:rStyle w:val="Emphasis"/>
        </w:rPr>
        <w:t>backgrounds</w:t>
      </w:r>
      <w:r w:rsidRPr="00D7523C">
        <w:rPr>
          <w:rStyle w:val="StyleUnderline"/>
        </w:rPr>
        <w:t xml:space="preserve">, </w:t>
      </w:r>
      <w:r w:rsidRPr="000E734E">
        <w:rPr>
          <w:rStyle w:val="StyleUnderline"/>
          <w:highlight w:val="green"/>
        </w:rPr>
        <w:t>and</w:t>
      </w:r>
      <w:r w:rsidRPr="00D7523C">
        <w:rPr>
          <w:sz w:val="16"/>
        </w:rPr>
        <w:t xml:space="preserve"> with </w:t>
      </w:r>
      <w:r w:rsidRPr="00D7523C">
        <w:rPr>
          <w:rStyle w:val="StyleUnderline"/>
        </w:rPr>
        <w:t xml:space="preserve">different </w:t>
      </w:r>
      <w:r w:rsidRPr="000E734E">
        <w:rPr>
          <w:rStyle w:val="Emphasis"/>
          <w:highlight w:val="green"/>
        </w:rPr>
        <w:t>expertise</w:t>
      </w:r>
      <w:r w:rsidRPr="00D7523C">
        <w:rPr>
          <w:rStyle w:val="StyleUnderline"/>
        </w:rPr>
        <w:t xml:space="preserve"> in the scenario development</w:t>
      </w:r>
      <w:r w:rsidRPr="00D7523C">
        <w:rPr>
          <w:sz w:val="16"/>
        </w:rPr>
        <w:t xml:space="preserve"> </w:t>
      </w:r>
      <w:r w:rsidRPr="00D7523C">
        <w:rPr>
          <w:rStyle w:val="StyleUnderline"/>
        </w:rPr>
        <w:t xml:space="preserve">process, it brings </w:t>
      </w:r>
      <w:r w:rsidRPr="000B110A">
        <w:rPr>
          <w:rStyle w:val="Emphasis"/>
        </w:rPr>
        <w:t>interdisciplinarity</w:t>
      </w:r>
      <w:r w:rsidRPr="00D7523C">
        <w:rPr>
          <w:rStyle w:val="StyleUnderline"/>
        </w:rPr>
        <w:t xml:space="preserve"> </w:t>
      </w:r>
      <w:r w:rsidRPr="000B110A">
        <w:rPr>
          <w:rStyle w:val="StyleUnderline"/>
        </w:rPr>
        <w:t>to</w:t>
      </w:r>
      <w:r w:rsidRPr="00D7523C">
        <w:rPr>
          <w:rStyle w:val="StyleUnderline"/>
        </w:rPr>
        <w:t xml:space="preserve"> the table</w:t>
      </w:r>
      <w:r w:rsidRPr="00D7523C">
        <w:rPr>
          <w:sz w:val="16"/>
        </w:rPr>
        <w:t xml:space="preserve"> by default. The </w:t>
      </w:r>
      <w:r w:rsidRPr="00D7523C">
        <w:rPr>
          <w:rStyle w:val="StyleUnderline"/>
        </w:rPr>
        <w:t>key advantage of the</w:t>
      </w:r>
      <w:r w:rsidRPr="00D7523C">
        <w:rPr>
          <w:sz w:val="16"/>
        </w:rPr>
        <w:t xml:space="preserve"> </w:t>
      </w:r>
      <w:r w:rsidRPr="00D7523C">
        <w:rPr>
          <w:rStyle w:val="StyleUnderline"/>
        </w:rPr>
        <w:t>approach is</w:t>
      </w:r>
      <w:r w:rsidRPr="00D7523C">
        <w:rPr>
          <w:sz w:val="16"/>
        </w:rPr>
        <w:t xml:space="preserve"> that this </w:t>
      </w:r>
      <w:r w:rsidRPr="00D7523C">
        <w:rPr>
          <w:rStyle w:val="StyleUnderline"/>
        </w:rPr>
        <w:t>interdisciplinary conversation takes place</w:t>
      </w:r>
      <w:r w:rsidRPr="00D7523C">
        <w:rPr>
          <w:sz w:val="16"/>
        </w:rPr>
        <w:t xml:space="preserve"> prior to and </w:t>
      </w:r>
      <w:r w:rsidRPr="00D7523C">
        <w:rPr>
          <w:rStyle w:val="StyleUnderline"/>
        </w:rPr>
        <w:t>during the</w:t>
      </w:r>
      <w:r w:rsidRPr="00D7523C">
        <w:rPr>
          <w:sz w:val="16"/>
        </w:rPr>
        <w:t xml:space="preserve"> </w:t>
      </w:r>
      <w:r w:rsidRPr="000B110A">
        <w:rPr>
          <w:rStyle w:val="Emphasis"/>
        </w:rPr>
        <w:t>research phase</w:t>
      </w:r>
      <w:r w:rsidRPr="00D7523C">
        <w:rPr>
          <w:rStyle w:val="StyleUnderline"/>
        </w:rPr>
        <w:t>, rather than after</w:t>
      </w:r>
      <w:r w:rsidRPr="00D7523C">
        <w:rPr>
          <w:sz w:val="16"/>
        </w:rPr>
        <w:t xml:space="preserve"> it. </w:t>
      </w:r>
      <w:r w:rsidRPr="00D7523C">
        <w:rPr>
          <w:rStyle w:val="StyleUnderline"/>
        </w:rPr>
        <w:t xml:space="preserve">This </w:t>
      </w:r>
      <w:r w:rsidRPr="000E734E">
        <w:rPr>
          <w:rStyle w:val="Emphasis"/>
          <w:highlight w:val="green"/>
        </w:rPr>
        <w:t>distinguishes the</w:t>
      </w:r>
      <w:r w:rsidRPr="000B110A">
        <w:rPr>
          <w:rStyle w:val="Emphasis"/>
        </w:rPr>
        <w:t xml:space="preserve"> scenario </w:t>
      </w:r>
      <w:r w:rsidRPr="000E734E">
        <w:rPr>
          <w:rStyle w:val="Emphasis"/>
          <w:highlight w:val="green"/>
        </w:rPr>
        <w:t>approach</w:t>
      </w:r>
      <w:r w:rsidRPr="00D7523C">
        <w:rPr>
          <w:rStyle w:val="StyleUnderline"/>
        </w:rPr>
        <w:t xml:space="preserve"> from other</w:t>
      </w:r>
      <w:r w:rsidRPr="00D7523C">
        <w:rPr>
          <w:sz w:val="16"/>
        </w:rPr>
        <w:t xml:space="preserve"> </w:t>
      </w:r>
      <w:r w:rsidRPr="00D7523C">
        <w:rPr>
          <w:rStyle w:val="StyleUnderline"/>
        </w:rPr>
        <w:t>methods</w:t>
      </w:r>
      <w:r w:rsidRPr="00D7523C">
        <w:rPr>
          <w:sz w:val="16"/>
        </w:rPr>
        <w:t xml:space="preserve"> that bring interdisciplinary perspectives together but do not facilitate a discussion between them, rather letting them passively co-exist. </w:t>
      </w:r>
      <w:r w:rsidRPr="00D7523C">
        <w:rPr>
          <w:rStyle w:val="StyleUnderline"/>
        </w:rPr>
        <w:t xml:space="preserve">By </w:t>
      </w:r>
      <w:r w:rsidRPr="000B110A">
        <w:rPr>
          <w:rStyle w:val="Emphasis"/>
        </w:rPr>
        <w:t>exploring</w:t>
      </w:r>
      <w:r w:rsidRPr="00D7523C">
        <w:rPr>
          <w:sz w:val="16"/>
        </w:rPr>
        <w:t xml:space="preserve"> the </w:t>
      </w:r>
      <w:r w:rsidRPr="000B110A">
        <w:rPr>
          <w:rStyle w:val="Emphasis"/>
        </w:rPr>
        <w:t>dynamics</w:t>
      </w:r>
      <w:r w:rsidRPr="00D7523C">
        <w:rPr>
          <w:rStyle w:val="StyleUnderline"/>
        </w:rPr>
        <w:t xml:space="preserve"> between</w:t>
      </w:r>
      <w:r w:rsidRPr="00D7523C">
        <w:rPr>
          <w:sz w:val="16"/>
        </w:rPr>
        <w:t xml:space="preserve"> </w:t>
      </w:r>
      <w:r w:rsidRPr="00D7523C">
        <w:rPr>
          <w:rStyle w:val="StyleUnderline"/>
        </w:rPr>
        <w:t xml:space="preserve">seemingly </w:t>
      </w:r>
      <w:r w:rsidRPr="000B110A">
        <w:rPr>
          <w:rStyle w:val="Emphasis"/>
        </w:rPr>
        <w:t>unrelated vectors of change</w:t>
      </w:r>
      <w:r w:rsidRPr="00D7523C">
        <w:rPr>
          <w:sz w:val="16"/>
        </w:rPr>
        <w:t xml:space="preserve"> (key drivers), </w:t>
      </w:r>
      <w:r w:rsidRPr="00D7523C">
        <w:rPr>
          <w:rStyle w:val="StyleUnderline"/>
        </w:rPr>
        <w:t>scenario</w:t>
      </w:r>
      <w:r w:rsidRPr="00D7523C">
        <w:rPr>
          <w:sz w:val="16"/>
        </w:rPr>
        <w:t xml:space="preserve"> analysis </w:t>
      </w:r>
      <w:r w:rsidRPr="00D7523C">
        <w:rPr>
          <w:rStyle w:val="StyleUnderline"/>
        </w:rPr>
        <w:t xml:space="preserve">can be </w:t>
      </w:r>
      <w:r w:rsidRPr="000B110A">
        <w:rPr>
          <w:rStyle w:val="Emphasis"/>
        </w:rPr>
        <w:t>useful</w:t>
      </w:r>
      <w:r w:rsidRPr="00D7523C">
        <w:rPr>
          <w:rStyle w:val="StyleUnderline"/>
        </w:rPr>
        <w:t xml:space="preserve"> for </w:t>
      </w:r>
      <w:r w:rsidRPr="000B110A">
        <w:rPr>
          <w:rStyle w:val="Emphasis"/>
        </w:rPr>
        <w:t>shedding light</w:t>
      </w:r>
      <w:r w:rsidRPr="000B110A">
        <w:t xml:space="preserve"> </w:t>
      </w:r>
      <w:r w:rsidRPr="000B110A">
        <w:rPr>
          <w:rStyle w:val="StyleUnderline"/>
        </w:rPr>
        <w:t>on developments</w:t>
      </w:r>
      <w:r w:rsidRPr="00D7523C">
        <w:rPr>
          <w:rStyle w:val="StyleUnderline"/>
        </w:rPr>
        <w:t xml:space="preserve"> that would have been</w:t>
      </w:r>
      <w:r w:rsidRPr="00D7523C">
        <w:rPr>
          <w:sz w:val="16"/>
        </w:rPr>
        <w:t xml:space="preserve"> </w:t>
      </w:r>
      <w:r w:rsidRPr="00D7523C">
        <w:rPr>
          <w:rStyle w:val="StyleUnderline"/>
        </w:rPr>
        <w:t>overlooked</w:t>
      </w:r>
      <w:r w:rsidRPr="00D7523C">
        <w:rPr>
          <w:sz w:val="16"/>
        </w:rPr>
        <w:t xml:space="preserve"> by narrower research designs. In security studies, for example, scenario analysis can connect the dots between hard, soft, traditional and non-traditional understandings of security and capture the interplay of economic-societal-environmental and technological changes. Imposing interdisciplinarity also </w:t>
      </w:r>
      <w:r w:rsidRPr="00D7523C">
        <w:rPr>
          <w:rStyle w:val="StyleUnderline"/>
        </w:rPr>
        <w:t xml:space="preserve">helps to </w:t>
      </w:r>
      <w:r w:rsidRPr="000E734E">
        <w:rPr>
          <w:rStyle w:val="Emphasis"/>
          <w:highlight w:val="green"/>
        </w:rPr>
        <w:t>counter</w:t>
      </w:r>
      <w:r w:rsidRPr="007751D9">
        <w:rPr>
          <w:rStyle w:val="StyleUnderline"/>
        </w:rPr>
        <w:t xml:space="preserve"> the</w:t>
      </w:r>
      <w:r w:rsidRPr="00D7523C">
        <w:rPr>
          <w:rStyle w:val="StyleUnderline"/>
        </w:rPr>
        <w:t xml:space="preserve"> </w:t>
      </w:r>
      <w:r w:rsidRPr="000B110A">
        <w:rPr>
          <w:rStyle w:val="Emphasis"/>
        </w:rPr>
        <w:t>“</w:t>
      </w:r>
      <w:r w:rsidRPr="000E734E">
        <w:rPr>
          <w:rStyle w:val="Emphasis"/>
          <w:highlight w:val="green"/>
        </w:rPr>
        <w:t>hyper-fragmentation of knowledge</w:t>
      </w:r>
      <w:r w:rsidRPr="000B110A">
        <w:rPr>
          <w:rStyle w:val="Emphasis"/>
        </w:rPr>
        <w:t>”</w:t>
      </w:r>
      <w:r w:rsidRPr="00D7523C">
        <w:rPr>
          <w:rStyle w:val="StyleUnderline"/>
        </w:rPr>
        <w:t xml:space="preserve"> that “makes it difficult for</w:t>
      </w:r>
      <w:r w:rsidRPr="00D7523C">
        <w:rPr>
          <w:sz w:val="16"/>
        </w:rPr>
        <w:t xml:space="preserve"> even </w:t>
      </w:r>
      <w:r w:rsidRPr="00D7523C">
        <w:rPr>
          <w:rStyle w:val="StyleUnderline"/>
        </w:rPr>
        <w:t>scholars in different</w:t>
      </w:r>
      <w:r w:rsidRPr="00D7523C">
        <w:rPr>
          <w:sz w:val="16"/>
        </w:rPr>
        <w:t xml:space="preserve"> </w:t>
      </w:r>
      <w:r w:rsidRPr="00D7523C">
        <w:rPr>
          <w:rStyle w:val="StyleUnderline"/>
        </w:rPr>
        <w:t xml:space="preserve">disciplines to understand each other, much </w:t>
      </w:r>
      <w:r w:rsidRPr="000B110A">
        <w:rPr>
          <w:rStyle w:val="Emphasis"/>
        </w:rPr>
        <w:t>less policy-makers</w:t>
      </w:r>
      <w:r w:rsidRPr="00D7523C">
        <w:rPr>
          <w:rStyle w:val="StyleUnderline"/>
        </w:rPr>
        <w:t xml:space="preserve"> and</w:t>
      </w:r>
      <w:r w:rsidRPr="00D7523C">
        <w:rPr>
          <w:sz w:val="16"/>
        </w:rPr>
        <w:t xml:space="preserve"> general </w:t>
      </w:r>
      <w:r w:rsidRPr="000B110A">
        <w:rPr>
          <w:rStyle w:val="Emphasis"/>
        </w:rPr>
        <w:t>public</w:t>
      </w:r>
      <w:r w:rsidRPr="00D7523C">
        <w:rPr>
          <w:sz w:val="16"/>
        </w:rPr>
        <w:t>” (Desch, 2015, p. 381).</w:t>
      </w:r>
    </w:p>
    <w:p w14:paraId="44C7C5DB" w14:textId="77777777" w:rsidR="00BA5B5D" w:rsidRPr="00D7523C" w:rsidRDefault="00BA5B5D" w:rsidP="00BA5B5D">
      <w:pPr>
        <w:rPr>
          <w:sz w:val="16"/>
          <w:szCs w:val="16"/>
        </w:rPr>
      </w:pPr>
      <w:r w:rsidRPr="00D7523C">
        <w:rPr>
          <w:sz w:val="16"/>
          <w:szCs w:val="16"/>
        </w:rPr>
        <w:t>Complex real-world issues that were tackled using scenario analysis include the Israel-Palestine conflict (Stein et al., 1998), Turkey’s geopolitical environment (Çelik &amp; Blum, 2007), the prospects of the United States–China conflict (Friedberg, 2005) and the consequences of Brexit for EU foreign and security policy (Martill &amp; Sus, 2018). An examination of these topics without the application of interdisciplinary approaches would not be possible precisely due to their multifaceted character.</w:t>
      </w:r>
    </w:p>
    <w:p w14:paraId="3EFE47A3" w14:textId="77777777" w:rsidR="00BA5B5D" w:rsidRPr="00D7523C" w:rsidRDefault="00BA5B5D" w:rsidP="00BA5B5D">
      <w:pPr>
        <w:rPr>
          <w:sz w:val="16"/>
          <w:szCs w:val="16"/>
        </w:rPr>
      </w:pPr>
      <w:r w:rsidRPr="00D7523C">
        <w:rPr>
          <w:sz w:val="16"/>
          <w:szCs w:val="16"/>
        </w:rPr>
        <w:t>Stepping out of the ivory tower</w:t>
      </w:r>
    </w:p>
    <w:p w14:paraId="3C0F1354" w14:textId="77777777" w:rsidR="00BA5B5D" w:rsidRPr="00392347" w:rsidRDefault="00BA5B5D" w:rsidP="00BA5B5D">
      <w:pPr>
        <w:rPr>
          <w:sz w:val="16"/>
        </w:rPr>
      </w:pPr>
      <w:r w:rsidRPr="00392347">
        <w:rPr>
          <w:sz w:val="16"/>
        </w:rPr>
        <w:t xml:space="preserve">Finally, </w:t>
      </w:r>
      <w:r w:rsidRPr="00392347">
        <w:rPr>
          <w:rStyle w:val="StyleUnderline"/>
        </w:rPr>
        <w:t xml:space="preserve">scenario </w:t>
      </w:r>
      <w:r w:rsidRPr="000E734E">
        <w:rPr>
          <w:rStyle w:val="StyleUnderline"/>
          <w:highlight w:val="green"/>
        </w:rPr>
        <w:t>analysis</w:t>
      </w:r>
      <w:r w:rsidRPr="00392347">
        <w:rPr>
          <w:sz w:val="16"/>
        </w:rPr>
        <w:t xml:space="preserve"> also </w:t>
      </w:r>
      <w:r w:rsidRPr="000E734E">
        <w:rPr>
          <w:rStyle w:val="StyleUnderline"/>
          <w:highlight w:val="green"/>
        </w:rPr>
        <w:t>enables</w:t>
      </w:r>
      <w:r w:rsidRPr="00392347">
        <w:rPr>
          <w:rStyle w:val="StyleUnderline"/>
        </w:rPr>
        <w:t xml:space="preserve"> IR scholars to establish a </w:t>
      </w:r>
      <w:r w:rsidRPr="000B110A">
        <w:rPr>
          <w:rStyle w:val="Emphasis"/>
        </w:rPr>
        <w:t xml:space="preserve">channel of </w:t>
      </w:r>
      <w:r w:rsidRPr="000E734E">
        <w:rPr>
          <w:rStyle w:val="Emphasis"/>
          <w:highlight w:val="green"/>
        </w:rPr>
        <w:t>communication</w:t>
      </w:r>
      <w:r w:rsidRPr="00392347">
        <w:rPr>
          <w:rStyle w:val="StyleUnderline"/>
        </w:rPr>
        <w:t xml:space="preserve"> with policy-makers</w:t>
      </w:r>
      <w:r w:rsidRPr="00392347">
        <w:rPr>
          <w:sz w:val="16"/>
        </w:rPr>
        <w:t xml:space="preserve"> other than conducting interviews for their own research or providing ad-hoc consultations. A </w:t>
      </w:r>
      <w:r w:rsidRPr="00392347">
        <w:rPr>
          <w:rStyle w:val="StyleUnderline"/>
        </w:rPr>
        <w:t xml:space="preserve">participatory </w:t>
      </w:r>
      <w:r w:rsidRPr="000B110A">
        <w:rPr>
          <w:rStyle w:val="Emphasis"/>
        </w:rPr>
        <w:t>scenario process</w:t>
      </w:r>
      <w:r w:rsidRPr="00392347">
        <w:rPr>
          <w:rStyle w:val="StyleUnderline"/>
        </w:rPr>
        <w:t xml:space="preserve"> </w:t>
      </w:r>
      <w:r w:rsidRPr="007751D9">
        <w:rPr>
          <w:rStyle w:val="StyleUnderline"/>
        </w:rPr>
        <w:t>forges</w:t>
      </w:r>
      <w:r w:rsidRPr="00392347">
        <w:rPr>
          <w:sz w:val="16"/>
        </w:rPr>
        <w:t xml:space="preserve"> </w:t>
      </w:r>
      <w:r w:rsidRPr="00392347">
        <w:rPr>
          <w:rStyle w:val="StyleUnderline"/>
        </w:rPr>
        <w:t>“</w:t>
      </w:r>
      <w:r w:rsidRPr="000B110A">
        <w:rPr>
          <w:rStyle w:val="Emphasis"/>
        </w:rPr>
        <w:t>deep</w:t>
      </w:r>
      <w:r w:rsidRPr="00392347">
        <w:rPr>
          <w:rStyle w:val="StyleUnderline"/>
        </w:rPr>
        <w:t xml:space="preserve"> and </w:t>
      </w:r>
      <w:r w:rsidRPr="000B110A">
        <w:rPr>
          <w:rStyle w:val="Emphasis"/>
        </w:rPr>
        <w:t>shared</w:t>
      </w:r>
      <w:r w:rsidRPr="00392347">
        <w:rPr>
          <w:rStyle w:val="StyleUnderline"/>
        </w:rPr>
        <w:t xml:space="preserve"> </w:t>
      </w:r>
      <w:r w:rsidRPr="000E734E">
        <w:rPr>
          <w:rStyle w:val="StyleUnderline"/>
          <w:highlight w:val="green"/>
        </w:rPr>
        <w:t>understanding</w:t>
      </w:r>
      <w:r w:rsidRPr="00392347">
        <w:rPr>
          <w:rStyle w:val="StyleUnderline"/>
        </w:rPr>
        <w:t xml:space="preserve"> </w:t>
      </w:r>
      <w:r w:rsidRPr="000E734E">
        <w:rPr>
          <w:rStyle w:val="StyleUnderline"/>
          <w:highlight w:val="green"/>
        </w:rPr>
        <w:t>between</w:t>
      </w:r>
      <w:r w:rsidRPr="00392347">
        <w:rPr>
          <w:sz w:val="16"/>
        </w:rPr>
        <w:t xml:space="preserve"> its </w:t>
      </w:r>
      <w:r w:rsidRPr="000E734E">
        <w:rPr>
          <w:rStyle w:val="StyleUnderline"/>
          <w:highlight w:val="green"/>
        </w:rPr>
        <w:t>participants</w:t>
      </w:r>
      <w:r w:rsidRPr="00392347">
        <w:rPr>
          <w:sz w:val="16"/>
        </w:rPr>
        <w:t xml:space="preserve">” (Ramírez &amp; Wilkinson, 2016, p. 21). In scenario workshops, </w:t>
      </w:r>
      <w:r w:rsidRPr="00392347">
        <w:rPr>
          <w:rStyle w:val="StyleUnderline"/>
        </w:rPr>
        <w:t xml:space="preserve">academics and </w:t>
      </w:r>
      <w:r w:rsidRPr="000B110A">
        <w:rPr>
          <w:rStyle w:val="Emphasis"/>
        </w:rPr>
        <w:t>policy-makers work together</w:t>
      </w:r>
      <w:r w:rsidRPr="00392347">
        <w:rPr>
          <w:rStyle w:val="StyleUnderline"/>
        </w:rPr>
        <w:t xml:space="preserve">, </w:t>
      </w:r>
      <w:r w:rsidRPr="000E734E">
        <w:rPr>
          <w:rStyle w:val="StyleUnderline"/>
          <w:highlight w:val="green"/>
        </w:rPr>
        <w:t>confront</w:t>
      </w:r>
      <w:r w:rsidRPr="00392347">
        <w:rPr>
          <w:sz w:val="16"/>
        </w:rPr>
        <w:t xml:space="preserve"> their </w:t>
      </w:r>
      <w:r w:rsidRPr="000B110A">
        <w:rPr>
          <w:rStyle w:val="Emphasis"/>
        </w:rPr>
        <w:t>world visions</w:t>
      </w:r>
      <w:r w:rsidRPr="00392347">
        <w:rPr>
          <w:rStyle w:val="StyleUnderline"/>
        </w:rPr>
        <w:t xml:space="preserve"> and </w:t>
      </w:r>
      <w:r w:rsidRPr="000E734E">
        <w:rPr>
          <w:rStyle w:val="Emphasis"/>
          <w:highlight w:val="green"/>
        </w:rPr>
        <w:t>assumptions</w:t>
      </w:r>
      <w:r w:rsidRPr="000E734E">
        <w:rPr>
          <w:rStyle w:val="StyleUnderline"/>
          <w:highlight w:val="green"/>
        </w:rPr>
        <w:t xml:space="preserve"> and</w:t>
      </w:r>
      <w:r w:rsidRPr="007751D9">
        <w:rPr>
          <w:rStyle w:val="StyleUnderline"/>
        </w:rPr>
        <w:t xml:space="preserve"> arrive</w:t>
      </w:r>
      <w:r w:rsidRPr="00392347">
        <w:rPr>
          <w:rStyle w:val="StyleUnderline"/>
        </w:rPr>
        <w:t xml:space="preserve"> at</w:t>
      </w:r>
      <w:r w:rsidRPr="00392347">
        <w:rPr>
          <w:sz w:val="16"/>
        </w:rPr>
        <w:t xml:space="preserve"> an </w:t>
      </w:r>
      <w:r w:rsidRPr="000B110A">
        <w:rPr>
          <w:rStyle w:val="Emphasis"/>
        </w:rPr>
        <w:t>agreement</w:t>
      </w:r>
      <w:r w:rsidRPr="00392347">
        <w:rPr>
          <w:rStyle w:val="StyleUnderline"/>
        </w:rPr>
        <w:t xml:space="preserve"> upon which they </w:t>
      </w:r>
      <w:r w:rsidRPr="000B110A">
        <w:rPr>
          <w:rStyle w:val="Emphasis"/>
        </w:rPr>
        <w:t>develop narratives</w:t>
      </w:r>
      <w:r w:rsidRPr="00392347">
        <w:rPr>
          <w:rStyle w:val="StyleUnderline"/>
        </w:rPr>
        <w:t xml:space="preserve"> for alternative futures</w:t>
      </w:r>
      <w:r w:rsidRPr="00392347">
        <w:rPr>
          <w:sz w:val="16"/>
        </w:rPr>
        <w:t xml:space="preserve">. Hence, </w:t>
      </w:r>
      <w:r w:rsidRPr="00392347">
        <w:rPr>
          <w:rStyle w:val="StyleUnderline"/>
        </w:rPr>
        <w:t xml:space="preserve">scenario analysis can be </w:t>
      </w:r>
      <w:r w:rsidRPr="000B110A">
        <w:rPr>
          <w:rStyle w:val="Emphasis"/>
        </w:rPr>
        <w:t>perceived</w:t>
      </w:r>
      <w:r w:rsidRPr="00392347">
        <w:rPr>
          <w:rStyle w:val="StyleUnderline"/>
        </w:rPr>
        <w:t xml:space="preserve"> as a tool</w:t>
      </w:r>
      <w:r w:rsidRPr="00392347">
        <w:rPr>
          <w:sz w:val="16"/>
        </w:rPr>
        <w:t xml:space="preserve"> </w:t>
      </w:r>
      <w:r w:rsidRPr="00392347">
        <w:rPr>
          <w:rStyle w:val="StyleUnderline"/>
        </w:rPr>
        <w:t xml:space="preserve">towards more </w:t>
      </w:r>
      <w:r w:rsidRPr="000B110A">
        <w:rPr>
          <w:rStyle w:val="Emphasis"/>
        </w:rPr>
        <w:t>exchange</w:t>
      </w:r>
      <w:r w:rsidRPr="00392347">
        <w:rPr>
          <w:rStyle w:val="StyleUnderline"/>
        </w:rPr>
        <w:t xml:space="preserve"> between academia and policy-making that can </w:t>
      </w:r>
      <w:r w:rsidRPr="000E734E">
        <w:rPr>
          <w:rStyle w:val="Emphasis"/>
          <w:highlight w:val="green"/>
        </w:rPr>
        <w:t>contribute to</w:t>
      </w:r>
      <w:r w:rsidRPr="000B110A">
        <w:rPr>
          <w:rStyle w:val="Emphasis"/>
        </w:rPr>
        <w:t xml:space="preserve"> a </w:t>
      </w:r>
      <w:r w:rsidRPr="000E734E">
        <w:rPr>
          <w:rStyle w:val="Emphasis"/>
          <w:highlight w:val="green"/>
        </w:rPr>
        <w:t>better understanding</w:t>
      </w:r>
      <w:r w:rsidRPr="00392347">
        <w:rPr>
          <w:sz w:val="16"/>
        </w:rPr>
        <w:t xml:space="preserve"> between the two worlds. For policy-makers, </w:t>
      </w:r>
      <w:r w:rsidRPr="00392347">
        <w:rPr>
          <w:rStyle w:val="StyleUnderline"/>
        </w:rPr>
        <w:t>it provides the</w:t>
      </w:r>
      <w:r w:rsidRPr="00392347">
        <w:rPr>
          <w:sz w:val="16"/>
        </w:rPr>
        <w:t xml:space="preserve"> </w:t>
      </w:r>
      <w:r w:rsidRPr="00392347">
        <w:rPr>
          <w:rStyle w:val="StyleUnderline"/>
        </w:rPr>
        <w:t>opportunity to consider long-term trends</w:t>
      </w:r>
      <w:r w:rsidRPr="00392347">
        <w:rPr>
          <w:sz w:val="16"/>
        </w:rPr>
        <w:t xml:space="preserve"> (an occasion not often found in the day-to-day nature of politics). For academics, it </w:t>
      </w:r>
      <w:r w:rsidRPr="00392347">
        <w:rPr>
          <w:rStyle w:val="StyleUnderline"/>
        </w:rPr>
        <w:t xml:space="preserve">provides </w:t>
      </w:r>
      <w:r w:rsidRPr="000B110A">
        <w:rPr>
          <w:rStyle w:val="Emphasis"/>
        </w:rPr>
        <w:t>insight</w:t>
      </w:r>
      <w:r w:rsidRPr="00392347">
        <w:rPr>
          <w:rStyle w:val="StyleUnderline"/>
        </w:rPr>
        <w:t xml:space="preserve"> into which trends are </w:t>
      </w:r>
      <w:r w:rsidRPr="000B110A">
        <w:rPr>
          <w:rStyle w:val="Emphasis"/>
        </w:rPr>
        <w:t>most concerning</w:t>
      </w:r>
      <w:r w:rsidRPr="00392347">
        <w:rPr>
          <w:sz w:val="16"/>
        </w:rPr>
        <w:t xml:space="preserve"> </w:t>
      </w:r>
      <w:r w:rsidRPr="000B110A">
        <w:rPr>
          <w:rStyle w:val="StyleUnderline"/>
        </w:rPr>
        <w:t>for policy-makers</w:t>
      </w:r>
      <w:r w:rsidRPr="00392347">
        <w:rPr>
          <w:sz w:val="16"/>
        </w:rPr>
        <w:t xml:space="preserve">, </w:t>
      </w:r>
      <w:r w:rsidRPr="00392347">
        <w:rPr>
          <w:rStyle w:val="StyleUnderline"/>
        </w:rPr>
        <w:t xml:space="preserve">allowing them to </w:t>
      </w:r>
      <w:r w:rsidRPr="000B110A">
        <w:rPr>
          <w:rStyle w:val="Emphasis"/>
        </w:rPr>
        <w:t>check</w:t>
      </w:r>
      <w:r w:rsidRPr="00392347">
        <w:rPr>
          <w:rStyle w:val="StyleUnderline"/>
        </w:rPr>
        <w:t xml:space="preserve"> and ultimately </w:t>
      </w:r>
      <w:r w:rsidRPr="000B110A">
        <w:rPr>
          <w:rStyle w:val="Emphasis"/>
        </w:rPr>
        <w:t>enhance the relevance</w:t>
      </w:r>
      <w:r w:rsidRPr="00392347">
        <w:rPr>
          <w:rStyle w:val="StyleUnderline"/>
        </w:rPr>
        <w:t xml:space="preserve"> of</w:t>
      </w:r>
      <w:r w:rsidRPr="00392347">
        <w:rPr>
          <w:sz w:val="16"/>
        </w:rPr>
        <w:t xml:space="preserve"> their </w:t>
      </w:r>
      <w:r w:rsidRPr="00392347">
        <w:rPr>
          <w:rStyle w:val="StyleUnderline"/>
        </w:rPr>
        <w:t>research agendas</w:t>
      </w:r>
      <w:r w:rsidRPr="00392347">
        <w:rPr>
          <w:sz w:val="16"/>
        </w:rPr>
        <w:t>.</w:t>
      </w:r>
    </w:p>
    <w:p w14:paraId="29655290" w14:textId="77777777" w:rsidR="00BA5B5D" w:rsidRPr="00392347" w:rsidRDefault="00BA5B5D" w:rsidP="00BA5B5D">
      <w:pPr>
        <w:rPr>
          <w:sz w:val="16"/>
        </w:rPr>
      </w:pPr>
      <w:r w:rsidRPr="00392347">
        <w:rPr>
          <w:sz w:val="16"/>
        </w:rPr>
        <w:t xml:space="preserve">We acknowledge the difficulty to engage policy-makers in foresight exercises caused by their time-constrains and possible lack of interest. Yet, in our experience, this problem mostly refers to high-level policy-makers. Mid-level and former officials and policy-makers have more time and willingness to participate in foresight exercises and contribute equally valuable perspectives. The </w:t>
      </w:r>
      <w:r w:rsidRPr="00392347">
        <w:rPr>
          <w:rStyle w:val="StyleUnderline"/>
        </w:rPr>
        <w:t>participatory character of foresight</w:t>
      </w:r>
      <w:r w:rsidRPr="00392347">
        <w:rPr>
          <w:sz w:val="16"/>
        </w:rPr>
        <w:t xml:space="preserve"> </w:t>
      </w:r>
      <w:r w:rsidRPr="00392347">
        <w:rPr>
          <w:rStyle w:val="StyleUnderline"/>
        </w:rPr>
        <w:t xml:space="preserve">exercises </w:t>
      </w:r>
      <w:r w:rsidRPr="00362F2D">
        <w:rPr>
          <w:rStyle w:val="Emphasis"/>
        </w:rPr>
        <w:t>facilitates</w:t>
      </w:r>
      <w:r w:rsidRPr="00392347">
        <w:rPr>
          <w:sz w:val="16"/>
        </w:rPr>
        <w:t xml:space="preserve"> the </w:t>
      </w:r>
      <w:r w:rsidRPr="007751D9">
        <w:rPr>
          <w:rStyle w:val="Emphasis"/>
        </w:rPr>
        <w:t>exchan</w:t>
      </w:r>
      <w:r w:rsidRPr="00362F2D">
        <w:rPr>
          <w:rStyle w:val="Emphasis"/>
        </w:rPr>
        <w:t>ge of views</w:t>
      </w:r>
      <w:r w:rsidRPr="00392347">
        <w:rPr>
          <w:rStyle w:val="StyleUnderline"/>
        </w:rPr>
        <w:t xml:space="preserve"> from </w:t>
      </w:r>
      <w:r w:rsidRPr="00362F2D">
        <w:rPr>
          <w:rStyle w:val="Emphasis"/>
        </w:rPr>
        <w:t>different stakeholders</w:t>
      </w:r>
      <w:r w:rsidRPr="00392347">
        <w:rPr>
          <w:rStyle w:val="StyleUnderline"/>
        </w:rPr>
        <w:t xml:space="preserve"> on an equal level</w:t>
      </w:r>
      <w:r w:rsidRPr="00392347">
        <w:rPr>
          <w:sz w:val="16"/>
        </w:rPr>
        <w:t xml:space="preserve">. In our case, </w:t>
      </w:r>
      <w:r w:rsidRPr="00392347">
        <w:rPr>
          <w:rStyle w:val="StyleUnderline"/>
        </w:rPr>
        <w:t>as the evaluation has shown, it has proven</w:t>
      </w:r>
      <w:r w:rsidRPr="00392347">
        <w:rPr>
          <w:sz w:val="16"/>
        </w:rPr>
        <w:t xml:space="preserve"> </w:t>
      </w:r>
      <w:r w:rsidRPr="00392347">
        <w:rPr>
          <w:rStyle w:val="StyleUnderline"/>
        </w:rPr>
        <w:t xml:space="preserve">to be </w:t>
      </w:r>
      <w:r w:rsidRPr="00362F2D">
        <w:rPr>
          <w:rStyle w:val="Emphasis"/>
        </w:rPr>
        <w:t>stimulating</w:t>
      </w:r>
      <w:r w:rsidRPr="00392347">
        <w:rPr>
          <w:rStyle w:val="StyleUnderline"/>
        </w:rPr>
        <w:t xml:space="preserve"> for each of the</w:t>
      </w:r>
      <w:r w:rsidRPr="00392347">
        <w:rPr>
          <w:sz w:val="16"/>
        </w:rPr>
        <w:t xml:space="preserve"> </w:t>
      </w:r>
      <w:r w:rsidRPr="00392347">
        <w:rPr>
          <w:rStyle w:val="StyleUnderline"/>
        </w:rPr>
        <w:t>engaged groups</w:t>
      </w:r>
      <w:r w:rsidRPr="00392347">
        <w:rPr>
          <w:sz w:val="16"/>
        </w:rPr>
        <w:t>.</w:t>
      </w:r>
    </w:p>
    <w:p w14:paraId="2F1D1802" w14:textId="77777777" w:rsidR="00BA5B5D" w:rsidRPr="008C02C3" w:rsidRDefault="00BA5B5D" w:rsidP="00BA5B5D">
      <w:pPr>
        <w:rPr>
          <w:sz w:val="16"/>
        </w:rPr>
      </w:pPr>
      <w:r w:rsidRPr="008C02C3">
        <w:rPr>
          <w:sz w:val="16"/>
        </w:rPr>
        <w:t xml:space="preserve">Moreover, the </w:t>
      </w:r>
      <w:r w:rsidRPr="008C02C3">
        <w:rPr>
          <w:rStyle w:val="StyleUnderline"/>
        </w:rPr>
        <w:t>policy dialogue benefits</w:t>
      </w:r>
      <w:r w:rsidRPr="008C02C3">
        <w:rPr>
          <w:sz w:val="16"/>
        </w:rPr>
        <w:t xml:space="preserve"> </w:t>
      </w:r>
      <w:r w:rsidRPr="008C02C3">
        <w:rPr>
          <w:rStyle w:val="StyleUnderline"/>
        </w:rPr>
        <w:t xml:space="preserve">from </w:t>
      </w:r>
      <w:r w:rsidRPr="00555561">
        <w:rPr>
          <w:rStyle w:val="Emphasis"/>
        </w:rPr>
        <w:t>scenarios’ accessibility</w:t>
      </w:r>
      <w:r w:rsidRPr="008C02C3">
        <w:rPr>
          <w:rStyle w:val="StyleUnderline"/>
        </w:rPr>
        <w:t xml:space="preserve"> to a </w:t>
      </w:r>
      <w:r w:rsidRPr="00555561">
        <w:rPr>
          <w:rStyle w:val="Emphasis"/>
        </w:rPr>
        <w:t>broader audience</w:t>
      </w:r>
      <w:r w:rsidRPr="008C02C3">
        <w:rPr>
          <w:sz w:val="16"/>
        </w:rPr>
        <w:t xml:space="preserve">. Scenario </w:t>
      </w:r>
      <w:r w:rsidRPr="008C02C3">
        <w:rPr>
          <w:rStyle w:val="StyleUnderline"/>
        </w:rPr>
        <w:t>publications tend to be shorter</w:t>
      </w:r>
      <w:r w:rsidRPr="008C02C3">
        <w:rPr>
          <w:sz w:val="16"/>
        </w:rPr>
        <w:t xml:space="preserve"> </w:t>
      </w:r>
      <w:r w:rsidRPr="008C02C3">
        <w:rPr>
          <w:rStyle w:val="StyleUnderline"/>
        </w:rPr>
        <w:t>and easier to read than the average</w:t>
      </w:r>
      <w:r w:rsidRPr="008C02C3">
        <w:rPr>
          <w:sz w:val="16"/>
        </w:rPr>
        <w:t xml:space="preserve"> academic </w:t>
      </w:r>
      <w:r w:rsidRPr="008C02C3">
        <w:rPr>
          <w:rStyle w:val="StyleUnderline"/>
        </w:rPr>
        <w:t>publication and</w:t>
      </w:r>
      <w:r w:rsidRPr="008C02C3">
        <w:rPr>
          <w:sz w:val="16"/>
        </w:rPr>
        <w:t xml:space="preserve"> </w:t>
      </w:r>
      <w:r w:rsidRPr="008C02C3">
        <w:rPr>
          <w:sz w:val="16"/>
        </w:rPr>
        <w:lastRenderedPageBreak/>
        <w:t>as Nye (2008) rightly notes “</w:t>
      </w:r>
      <w:r w:rsidRPr="008C02C3">
        <w:rPr>
          <w:rStyle w:val="StyleUnderline"/>
        </w:rPr>
        <w:t xml:space="preserve">a </w:t>
      </w:r>
      <w:r w:rsidRPr="00555561">
        <w:rPr>
          <w:rStyle w:val="Emphasis"/>
        </w:rPr>
        <w:t>premium on time is a major difference</w:t>
      </w:r>
      <w:r w:rsidRPr="008C02C3">
        <w:rPr>
          <w:rStyle w:val="StyleUnderline"/>
        </w:rPr>
        <w:t xml:space="preserve"> between</w:t>
      </w:r>
      <w:r w:rsidRPr="008C02C3">
        <w:rPr>
          <w:sz w:val="16"/>
        </w:rPr>
        <w:t xml:space="preserve"> the two cultures” of </w:t>
      </w:r>
      <w:r w:rsidRPr="00555561">
        <w:rPr>
          <w:rStyle w:val="Emphasis"/>
        </w:rPr>
        <w:t>academia</w:t>
      </w:r>
      <w:r w:rsidRPr="008C02C3">
        <w:rPr>
          <w:rStyle w:val="StyleUnderline"/>
        </w:rPr>
        <w:t xml:space="preserve"> and </w:t>
      </w:r>
      <w:r w:rsidRPr="00555561">
        <w:rPr>
          <w:rStyle w:val="Emphasis"/>
        </w:rPr>
        <w:t>policy-making</w:t>
      </w:r>
      <w:r w:rsidRPr="008C02C3">
        <w:rPr>
          <w:sz w:val="16"/>
        </w:rPr>
        <w:t xml:space="preserve">. Since scenario publications are more suitable to the time- and attention-constraints of many policy-makers, </w:t>
      </w:r>
      <w:r w:rsidRPr="008C02C3">
        <w:rPr>
          <w:rStyle w:val="StyleUnderline"/>
        </w:rPr>
        <w:t>they improve</w:t>
      </w:r>
      <w:r w:rsidRPr="008C02C3">
        <w:rPr>
          <w:sz w:val="16"/>
        </w:rPr>
        <w:t xml:space="preserve"> the </w:t>
      </w:r>
      <w:r w:rsidRPr="00555561">
        <w:rPr>
          <w:rStyle w:val="Emphasis"/>
        </w:rPr>
        <w:t>accessibility</w:t>
      </w:r>
      <w:r w:rsidRPr="008C02C3">
        <w:rPr>
          <w:rStyle w:val="StyleUnderline"/>
        </w:rPr>
        <w:t xml:space="preserve"> of research findings for the policy world</w:t>
      </w:r>
      <w:r w:rsidRPr="008C02C3">
        <w:rPr>
          <w:sz w:val="16"/>
        </w:rPr>
        <w:t xml:space="preserve"> (Cairney &amp; Kwiatkowski, 2017). An illustrative example is offered by a foresight exercise conducted by the Aspen Institute Berlin in 2017. A group of academics, think tank experts and policy-makers developed scenarios on the future of the liberal world order that served as raw material for a newspaper from the future titled “The Aspen Insight” and dated October 21, 2025. Not only did the presentation of the newspaper catch the attention of many Berlin-based policy-makers but the “The Aspen Insight” was also attached as a supplement to the Berlin daily Tagesspiegel, and reached more than 300,000 readers. 11</w:t>
      </w:r>
    </w:p>
    <w:p w14:paraId="0A2ED953" w14:textId="77777777" w:rsidR="00BA5B5D" w:rsidRPr="008C02C3" w:rsidRDefault="00BA5B5D" w:rsidP="00BA5B5D">
      <w:pPr>
        <w:rPr>
          <w:sz w:val="16"/>
        </w:rPr>
      </w:pPr>
      <w:r w:rsidRPr="008C02C3">
        <w:rPr>
          <w:sz w:val="16"/>
        </w:rPr>
        <w:t xml:space="preserve">We acknowledge that the </w:t>
      </w:r>
      <w:r w:rsidRPr="008C02C3">
        <w:rPr>
          <w:rStyle w:val="StyleUnderline"/>
        </w:rPr>
        <w:t xml:space="preserve">four aspects of the </w:t>
      </w:r>
      <w:r w:rsidRPr="00555561">
        <w:rPr>
          <w:rStyle w:val="Emphasis"/>
        </w:rPr>
        <w:t>added value</w:t>
      </w:r>
      <w:r w:rsidRPr="008C02C3">
        <w:rPr>
          <w:rStyle w:val="StyleUnderline"/>
        </w:rPr>
        <w:t xml:space="preserve"> of scenario analysis</w:t>
      </w:r>
      <w:r w:rsidRPr="008C02C3">
        <w:rPr>
          <w:sz w:val="16"/>
        </w:rPr>
        <w:t xml:space="preserve"> for IR scholarship are interrelated and that their boundaries are not clear-cut. Yet, we believe, they </w:t>
      </w:r>
      <w:r w:rsidRPr="008C02C3">
        <w:rPr>
          <w:rStyle w:val="StyleUnderline"/>
        </w:rPr>
        <w:t xml:space="preserve">highlight </w:t>
      </w:r>
      <w:r w:rsidRPr="00555561">
        <w:rPr>
          <w:rStyle w:val="Emphasis"/>
        </w:rPr>
        <w:t>distinct</w:t>
      </w:r>
      <w:r w:rsidRPr="008C02C3">
        <w:rPr>
          <w:rStyle w:val="StyleUnderline"/>
        </w:rPr>
        <w:t xml:space="preserve"> benefits</w:t>
      </w:r>
      <w:r w:rsidRPr="008C02C3">
        <w:rPr>
          <w:sz w:val="16"/>
        </w:rPr>
        <w:t xml:space="preserve"> of this approach </w:t>
      </w:r>
      <w:r w:rsidRPr="008C02C3">
        <w:rPr>
          <w:rStyle w:val="StyleUnderline"/>
        </w:rPr>
        <w:t xml:space="preserve">for </w:t>
      </w:r>
      <w:r w:rsidRPr="00555561">
        <w:rPr>
          <w:rStyle w:val="Emphasis"/>
        </w:rPr>
        <w:t>academics</w:t>
      </w:r>
      <w:r w:rsidRPr="008C02C3">
        <w:rPr>
          <w:rStyle w:val="StyleUnderline"/>
        </w:rPr>
        <w:t xml:space="preserve"> that want to </w:t>
      </w:r>
      <w:r w:rsidRPr="00555561">
        <w:rPr>
          <w:rStyle w:val="Emphasis"/>
        </w:rPr>
        <w:t>tackle the challenges</w:t>
      </w:r>
      <w:r w:rsidRPr="008C02C3">
        <w:rPr>
          <w:rStyle w:val="StyleUnderline"/>
        </w:rPr>
        <w:t xml:space="preserve"> of today’s world</w:t>
      </w:r>
      <w:r w:rsidRPr="008C02C3">
        <w:rPr>
          <w:sz w:val="16"/>
        </w:rPr>
        <w:t xml:space="preserve"> via their research.</w:t>
      </w:r>
    </w:p>
    <w:p w14:paraId="4253FB67" w14:textId="77777777" w:rsidR="00BA5B5D" w:rsidRPr="008C02C3" w:rsidRDefault="00BA5B5D" w:rsidP="00BA5B5D">
      <w:pPr>
        <w:rPr>
          <w:sz w:val="16"/>
        </w:rPr>
      </w:pPr>
      <w:r w:rsidRPr="008C02C3">
        <w:rPr>
          <w:sz w:val="16"/>
        </w:rPr>
        <w:t>Conclusions</w:t>
      </w:r>
    </w:p>
    <w:p w14:paraId="2AE06560" w14:textId="77777777" w:rsidR="00BA5B5D" w:rsidRPr="006F665B" w:rsidRDefault="00BA5B5D" w:rsidP="00BA5B5D">
      <w:pPr>
        <w:rPr>
          <w:sz w:val="16"/>
        </w:rPr>
      </w:pPr>
      <w:r w:rsidRPr="008C02C3">
        <w:rPr>
          <w:sz w:val="16"/>
        </w:rPr>
        <w:t xml:space="preserve">The rationale of this article was to make the case that </w:t>
      </w:r>
      <w:r w:rsidRPr="008C02C3">
        <w:rPr>
          <w:rStyle w:val="StyleUnderline"/>
        </w:rPr>
        <w:t>scenario analysis can be</w:t>
      </w:r>
      <w:r w:rsidRPr="008C02C3">
        <w:rPr>
          <w:sz w:val="16"/>
        </w:rPr>
        <w:t xml:space="preserve"> </w:t>
      </w:r>
      <w:r w:rsidRPr="008C02C3">
        <w:rPr>
          <w:rStyle w:val="StyleUnderline"/>
        </w:rPr>
        <w:t>perceived as a</w:t>
      </w:r>
      <w:r w:rsidRPr="008C02C3">
        <w:rPr>
          <w:sz w:val="16"/>
        </w:rPr>
        <w:t xml:space="preserve"> social science </w:t>
      </w:r>
      <w:r w:rsidRPr="00555561">
        <w:rPr>
          <w:rStyle w:val="Emphasis"/>
        </w:rPr>
        <w:t>method</w:t>
      </w:r>
      <w:r w:rsidRPr="008C02C3">
        <w:rPr>
          <w:rStyle w:val="StyleUnderline"/>
        </w:rPr>
        <w:t xml:space="preserve"> that enables IR scholars</w:t>
      </w:r>
      <w:r w:rsidRPr="008C02C3">
        <w:rPr>
          <w:sz w:val="16"/>
        </w:rPr>
        <w:t xml:space="preserve"> </w:t>
      </w:r>
      <w:r w:rsidRPr="008C02C3">
        <w:rPr>
          <w:rStyle w:val="StyleUnderline"/>
        </w:rPr>
        <w:t>to systematically think</w:t>
      </w:r>
      <w:r w:rsidRPr="008C02C3">
        <w:rPr>
          <w:sz w:val="16"/>
        </w:rPr>
        <w:t xml:space="preserve"> </w:t>
      </w:r>
      <w:r w:rsidRPr="008C02C3">
        <w:rPr>
          <w:rStyle w:val="StyleUnderline"/>
        </w:rPr>
        <w:t>about the future and</w:t>
      </w:r>
      <w:r w:rsidRPr="008C02C3">
        <w:rPr>
          <w:sz w:val="16"/>
        </w:rPr>
        <w:t xml:space="preserve"> to </w:t>
      </w:r>
      <w:r w:rsidRPr="008C02C3">
        <w:rPr>
          <w:rStyle w:val="StyleUnderline"/>
        </w:rPr>
        <w:t xml:space="preserve">tackle challenges such as </w:t>
      </w:r>
      <w:r w:rsidRPr="00555561">
        <w:rPr>
          <w:rStyle w:val="Emphasis"/>
        </w:rPr>
        <w:t>complexity</w:t>
      </w:r>
      <w:r w:rsidRPr="008C02C3">
        <w:rPr>
          <w:rStyle w:val="StyleUnderline"/>
        </w:rPr>
        <w:t xml:space="preserve"> and </w:t>
      </w:r>
      <w:r w:rsidRPr="00555561">
        <w:rPr>
          <w:rStyle w:val="Emphasis"/>
        </w:rPr>
        <w:t>interdisciplinarity</w:t>
      </w:r>
      <w:r w:rsidRPr="008C02C3">
        <w:rPr>
          <w:rStyle w:val="StyleUnderline"/>
        </w:rPr>
        <w:t xml:space="preserve"> of</w:t>
      </w:r>
      <w:r w:rsidRPr="008C02C3">
        <w:rPr>
          <w:sz w:val="16"/>
        </w:rPr>
        <w:t xml:space="preserve"> </w:t>
      </w:r>
      <w:r w:rsidRPr="008C02C3">
        <w:rPr>
          <w:rStyle w:val="StyleUnderline"/>
        </w:rPr>
        <w:t>world affairs</w:t>
      </w:r>
      <w:r w:rsidRPr="008C02C3">
        <w:rPr>
          <w:sz w:val="16"/>
        </w:rPr>
        <w:t xml:space="preserve">. We began the article by discussing the existing complexity and uncertainty of the international order and by presenting growing demand for foresight studies. We observed that this demand is increasingly also directed at academia. Then, we introduced an example of how scenario analysis can be systematically executed and demonstrated why we think this approach can be recognized as a method according to the criteria for social science methodologies formulated by Gerring (2011). Finally, in line with scholars who argue that </w:t>
      </w:r>
      <w:r w:rsidRPr="008C02C3">
        <w:rPr>
          <w:rStyle w:val="StyleUnderline"/>
        </w:rPr>
        <w:t xml:space="preserve">scenario </w:t>
      </w:r>
      <w:r w:rsidRPr="000E734E">
        <w:rPr>
          <w:rStyle w:val="StyleUnderline"/>
          <w:highlight w:val="green"/>
        </w:rPr>
        <w:t>analysis</w:t>
      </w:r>
      <w:r w:rsidRPr="008C02C3">
        <w:rPr>
          <w:rStyle w:val="StyleUnderline"/>
        </w:rPr>
        <w:t xml:space="preserve"> is a complementary resource for</w:t>
      </w:r>
      <w:r w:rsidRPr="008C02C3">
        <w:rPr>
          <w:sz w:val="16"/>
        </w:rPr>
        <w:t xml:space="preserve"> </w:t>
      </w:r>
      <w:r w:rsidRPr="000E734E">
        <w:rPr>
          <w:rStyle w:val="StyleUnderline"/>
          <w:highlight w:val="green"/>
        </w:rPr>
        <w:t>explor</w:t>
      </w:r>
      <w:r w:rsidRPr="008C02C3">
        <w:rPr>
          <w:rStyle w:val="StyleUnderline"/>
        </w:rPr>
        <w:t>ing</w:t>
      </w:r>
      <w:r w:rsidRPr="008C02C3">
        <w:rPr>
          <w:sz w:val="16"/>
        </w:rPr>
        <w:t xml:space="preserve"> surprising </w:t>
      </w:r>
      <w:r w:rsidRPr="000E734E">
        <w:rPr>
          <w:rStyle w:val="StyleUnderline"/>
          <w:highlight w:val="green"/>
        </w:rPr>
        <w:t>intersections of</w:t>
      </w:r>
      <w:r w:rsidRPr="008C02C3">
        <w:rPr>
          <w:rStyle w:val="StyleUnderline"/>
        </w:rPr>
        <w:t xml:space="preserve"> </w:t>
      </w:r>
      <w:r w:rsidRPr="00555561">
        <w:rPr>
          <w:rStyle w:val="Emphasis"/>
        </w:rPr>
        <w:t>multiple variables</w:t>
      </w:r>
      <w:r w:rsidRPr="008C02C3">
        <w:rPr>
          <w:rStyle w:val="StyleUnderline"/>
        </w:rPr>
        <w:t xml:space="preserve"> and </w:t>
      </w:r>
      <w:r w:rsidRPr="000E734E">
        <w:rPr>
          <w:rStyle w:val="Emphasis"/>
          <w:highlight w:val="green"/>
        </w:rPr>
        <w:t>socio-political dynamics</w:t>
      </w:r>
      <w:r w:rsidRPr="000E734E">
        <w:rPr>
          <w:rStyle w:val="StyleUnderline"/>
          <w:highlight w:val="green"/>
        </w:rPr>
        <w:t xml:space="preserve"> in</w:t>
      </w:r>
      <w:r w:rsidRPr="008C02C3">
        <w:rPr>
          <w:sz w:val="16"/>
        </w:rPr>
        <w:t xml:space="preserve"> </w:t>
      </w:r>
      <w:r w:rsidRPr="008C02C3">
        <w:rPr>
          <w:rStyle w:val="StyleUnderline"/>
        </w:rPr>
        <w:t>international affairs</w:t>
      </w:r>
      <w:r w:rsidRPr="008C02C3">
        <w:rPr>
          <w:sz w:val="16"/>
        </w:rPr>
        <w:t xml:space="preserve"> (Barma et al., 2016; Han, 2011), we </w:t>
      </w:r>
      <w:r w:rsidRPr="00555561">
        <w:rPr>
          <w:rStyle w:val="Emphasis"/>
        </w:rPr>
        <w:t>present</w:t>
      </w:r>
      <w:r w:rsidRPr="008C02C3">
        <w:rPr>
          <w:sz w:val="16"/>
        </w:rPr>
        <w:t xml:space="preserve">ed </w:t>
      </w:r>
      <w:r w:rsidRPr="008C02C3">
        <w:rPr>
          <w:rStyle w:val="StyleUnderline"/>
        </w:rPr>
        <w:t xml:space="preserve">the </w:t>
      </w:r>
      <w:r w:rsidRPr="00555561">
        <w:rPr>
          <w:rStyle w:val="Emphasis"/>
        </w:rPr>
        <w:t>added value</w:t>
      </w:r>
      <w:r w:rsidRPr="008C02C3">
        <w:rPr>
          <w:rStyle w:val="StyleUnderline"/>
        </w:rPr>
        <w:t xml:space="preserve"> of</w:t>
      </w:r>
      <w:r w:rsidRPr="008C02C3">
        <w:rPr>
          <w:sz w:val="16"/>
        </w:rPr>
        <w:t xml:space="preserve"> </w:t>
      </w:r>
      <w:r w:rsidRPr="008C02C3">
        <w:rPr>
          <w:rStyle w:val="StyleUnderline"/>
        </w:rPr>
        <w:t xml:space="preserve">this approach to </w:t>
      </w:r>
      <w:r w:rsidRPr="006F665B">
        <w:rPr>
          <w:rStyle w:val="StyleUnderline"/>
        </w:rPr>
        <w:t>IR scholarship</w:t>
      </w:r>
      <w:r w:rsidRPr="006F665B">
        <w:rPr>
          <w:sz w:val="16"/>
        </w:rPr>
        <w:t>.</w:t>
      </w:r>
    </w:p>
    <w:p w14:paraId="7D9DEE3C" w14:textId="77777777" w:rsidR="00BA5B5D" w:rsidRPr="008C02C3" w:rsidRDefault="00BA5B5D" w:rsidP="00BA5B5D">
      <w:pPr>
        <w:rPr>
          <w:sz w:val="16"/>
        </w:rPr>
      </w:pPr>
      <w:r w:rsidRPr="006F665B">
        <w:rPr>
          <w:sz w:val="16"/>
        </w:rPr>
        <w:t xml:space="preserve">With this article, we want to inspire a debate on how </w:t>
      </w:r>
      <w:r w:rsidRPr="006F665B">
        <w:rPr>
          <w:rStyle w:val="StyleUnderline"/>
        </w:rPr>
        <w:t>foresight approaches, and scenario</w:t>
      </w:r>
      <w:r w:rsidRPr="006F665B">
        <w:rPr>
          <w:sz w:val="16"/>
        </w:rPr>
        <w:t xml:space="preserve"> </w:t>
      </w:r>
      <w:r w:rsidRPr="006F665B">
        <w:rPr>
          <w:rStyle w:val="StyleUnderline"/>
        </w:rPr>
        <w:t>analysis</w:t>
      </w:r>
      <w:r w:rsidRPr="006F665B">
        <w:rPr>
          <w:sz w:val="16"/>
        </w:rPr>
        <w:t xml:space="preserve"> in particular, </w:t>
      </w:r>
      <w:r w:rsidRPr="006F665B">
        <w:rPr>
          <w:rStyle w:val="StyleUnderline"/>
        </w:rPr>
        <w:t xml:space="preserve">can be </w:t>
      </w:r>
      <w:r w:rsidRPr="006F665B">
        <w:rPr>
          <w:rStyle w:val="Emphasis"/>
        </w:rPr>
        <w:t>used by IR scholars</w:t>
      </w:r>
      <w:r w:rsidRPr="006F665B">
        <w:rPr>
          <w:rStyle w:val="StyleUnderline"/>
        </w:rPr>
        <w:t xml:space="preserve"> as </w:t>
      </w:r>
      <w:r w:rsidRPr="006F665B">
        <w:rPr>
          <w:rStyle w:val="Emphasis"/>
        </w:rPr>
        <w:t>complementary</w:t>
      </w:r>
      <w:r w:rsidRPr="006F665B">
        <w:rPr>
          <w:rStyle w:val="StyleUnderline"/>
        </w:rPr>
        <w:t xml:space="preserve"> tools</w:t>
      </w:r>
      <w:r w:rsidRPr="006F665B">
        <w:rPr>
          <w:sz w:val="16"/>
        </w:rPr>
        <w:t xml:space="preserve"> to the traditional methods. Yet, we would like to </w:t>
      </w:r>
      <w:r w:rsidRPr="006F665B">
        <w:rPr>
          <w:rStyle w:val="StyleUnderline"/>
        </w:rPr>
        <w:t>highlight</w:t>
      </w:r>
      <w:r w:rsidRPr="006F665B">
        <w:rPr>
          <w:sz w:val="16"/>
        </w:rPr>
        <w:t xml:space="preserve"> one </w:t>
      </w:r>
      <w:r w:rsidRPr="006F665B">
        <w:rPr>
          <w:rStyle w:val="Emphasis"/>
        </w:rPr>
        <w:t>prerequisite condition</w:t>
      </w:r>
      <w:r w:rsidRPr="006F665B">
        <w:rPr>
          <w:sz w:val="16"/>
        </w:rPr>
        <w:t xml:space="preserve"> for this reasoning: the </w:t>
      </w:r>
      <w:r w:rsidRPr="006F665B">
        <w:rPr>
          <w:rStyle w:val="StyleUnderline"/>
        </w:rPr>
        <w:t>rigorous execution of foresight approaches</w:t>
      </w:r>
      <w:r w:rsidRPr="006F665B">
        <w:rPr>
          <w:sz w:val="16"/>
        </w:rPr>
        <w:t xml:space="preserve">. For this, we suggested the MSG method. The accurate application of any foresight method—as with any traditional IR method—is essential for achieving an outcome that complies with academic standards. In doing so, </w:t>
      </w:r>
      <w:r w:rsidRPr="006F665B">
        <w:rPr>
          <w:rStyle w:val="StyleUnderline"/>
        </w:rPr>
        <w:t>academics</w:t>
      </w:r>
      <w:r w:rsidRPr="006F665B">
        <w:rPr>
          <w:sz w:val="16"/>
        </w:rPr>
        <w:t xml:space="preserve"> can </w:t>
      </w:r>
      <w:r w:rsidRPr="006F665B">
        <w:rPr>
          <w:rStyle w:val="Emphasis"/>
        </w:rPr>
        <w:t>leverage</w:t>
      </w:r>
      <w:r w:rsidRPr="006F665B">
        <w:rPr>
          <w:rStyle w:val="StyleUnderline"/>
        </w:rPr>
        <w:t xml:space="preserve"> the </w:t>
      </w:r>
      <w:r w:rsidRPr="006F665B">
        <w:rPr>
          <w:rStyle w:val="Emphasis"/>
        </w:rPr>
        <w:t>potential</w:t>
      </w:r>
      <w:r w:rsidRPr="006F665B">
        <w:rPr>
          <w:rStyle w:val="StyleUnderline"/>
        </w:rPr>
        <w:t xml:space="preserve"> of this approach</w:t>
      </w:r>
      <w:r w:rsidRPr="006F665B">
        <w:rPr>
          <w:sz w:val="16"/>
        </w:rPr>
        <w:t xml:space="preserve">: </w:t>
      </w:r>
      <w:r w:rsidRPr="006F665B">
        <w:rPr>
          <w:rStyle w:val="StyleUnderline"/>
        </w:rPr>
        <w:t>confront</w:t>
      </w:r>
      <w:r w:rsidRPr="006F665B">
        <w:rPr>
          <w:sz w:val="16"/>
        </w:rPr>
        <w:t xml:space="preserve"> their </w:t>
      </w:r>
      <w:r w:rsidRPr="006F665B">
        <w:rPr>
          <w:rStyle w:val="StyleUnderline"/>
        </w:rPr>
        <w:t>enduring assumptions</w:t>
      </w:r>
      <w:r w:rsidRPr="006F665B">
        <w:rPr>
          <w:sz w:val="16"/>
        </w:rPr>
        <w:t xml:space="preserve">; </w:t>
      </w:r>
      <w:r w:rsidRPr="006F665B">
        <w:rPr>
          <w:rStyle w:val="StyleUnderline"/>
        </w:rPr>
        <w:t xml:space="preserve">bring forward </w:t>
      </w:r>
      <w:r w:rsidRPr="006F665B">
        <w:rPr>
          <w:rStyle w:val="Emphasis"/>
        </w:rPr>
        <w:t>new research agendas</w:t>
      </w:r>
      <w:r w:rsidRPr="006F665B">
        <w:rPr>
          <w:sz w:val="16"/>
        </w:rPr>
        <w:t xml:space="preserve">; </w:t>
      </w:r>
      <w:r w:rsidRPr="006F665B">
        <w:rPr>
          <w:rStyle w:val="StyleUnderline"/>
        </w:rPr>
        <w:t xml:space="preserve">and </w:t>
      </w:r>
      <w:r w:rsidRPr="006F665B">
        <w:rPr>
          <w:rStyle w:val="Emphasis"/>
        </w:rPr>
        <w:t>reach out</w:t>
      </w:r>
      <w:r w:rsidRPr="006F665B">
        <w:rPr>
          <w:rStyle w:val="StyleUnderline"/>
        </w:rPr>
        <w:t xml:space="preserve"> to the</w:t>
      </w:r>
      <w:r w:rsidRPr="006F665B">
        <w:rPr>
          <w:sz w:val="16"/>
        </w:rPr>
        <w:t xml:space="preserve"> </w:t>
      </w:r>
      <w:r w:rsidRPr="006F665B">
        <w:rPr>
          <w:rStyle w:val="StyleUnderline"/>
        </w:rPr>
        <w:t>policy world</w:t>
      </w:r>
      <w:r w:rsidRPr="006F665B">
        <w:rPr>
          <w:sz w:val="16"/>
        </w:rPr>
        <w:t xml:space="preserve">. In other words, we believe </w:t>
      </w:r>
      <w:r w:rsidRPr="006F665B">
        <w:rPr>
          <w:rStyle w:val="StyleUnderline"/>
        </w:rPr>
        <w:t>scenario analysis can advance</w:t>
      </w:r>
      <w:r w:rsidRPr="006F665B">
        <w:rPr>
          <w:sz w:val="16"/>
        </w:rPr>
        <w:t xml:space="preserve"> the </w:t>
      </w:r>
      <w:r w:rsidRPr="006F665B">
        <w:rPr>
          <w:rStyle w:val="Emphasis"/>
        </w:rPr>
        <w:t>adaptation</w:t>
      </w:r>
      <w:r w:rsidRPr="006F665B">
        <w:rPr>
          <w:rStyle w:val="StyleUnderline"/>
        </w:rPr>
        <w:t xml:space="preserve"> of</w:t>
      </w:r>
      <w:r w:rsidRPr="006F665B">
        <w:rPr>
          <w:sz w:val="16"/>
        </w:rPr>
        <w:t xml:space="preserve"> </w:t>
      </w:r>
      <w:r w:rsidRPr="006F665B">
        <w:rPr>
          <w:rStyle w:val="StyleUnderline"/>
        </w:rPr>
        <w:t>the IR discipline</w:t>
      </w:r>
      <w:r w:rsidRPr="008C02C3">
        <w:rPr>
          <w:sz w:val="16"/>
        </w:rPr>
        <w:t xml:space="preserve"> to today’s complex challenges.</w:t>
      </w:r>
    </w:p>
    <w:p w14:paraId="5C60171D" w14:textId="01CA31DF" w:rsidR="00BA5B5D" w:rsidRPr="00BA5B5D" w:rsidRDefault="00BA5B5D" w:rsidP="00BA5B5D">
      <w:pPr>
        <w:rPr>
          <w:sz w:val="16"/>
        </w:rPr>
      </w:pPr>
      <w:r w:rsidRPr="008C02C3">
        <w:rPr>
          <w:sz w:val="16"/>
        </w:rPr>
        <w:t xml:space="preserve">In 2016, Flockhart argued in this </w:t>
      </w:r>
      <w:r w:rsidRPr="00FB68FB">
        <w:rPr>
          <w:sz w:val="16"/>
        </w:rPr>
        <w:t xml:space="preserve">journal that “[s]cholars and policy-makers should note that </w:t>
      </w:r>
      <w:r w:rsidRPr="00FB68FB">
        <w:rPr>
          <w:rStyle w:val="StyleUnderline"/>
        </w:rPr>
        <w:t>the coming</w:t>
      </w:r>
      <w:r w:rsidRPr="00FB68FB">
        <w:rPr>
          <w:sz w:val="16"/>
        </w:rPr>
        <w:t xml:space="preserve"> multi-order </w:t>
      </w:r>
      <w:r w:rsidRPr="00FB68FB">
        <w:rPr>
          <w:rStyle w:val="StyleUnderline"/>
        </w:rPr>
        <w:t xml:space="preserve">world will be </w:t>
      </w:r>
      <w:r w:rsidRPr="00FB68FB">
        <w:rPr>
          <w:rStyle w:val="Emphasis"/>
        </w:rPr>
        <w:t>radically different</w:t>
      </w:r>
      <w:r w:rsidRPr="00FB68FB">
        <w:rPr>
          <w:rStyle w:val="StyleUnderline"/>
        </w:rPr>
        <w:t xml:space="preserve">, requiring new </w:t>
      </w:r>
      <w:r w:rsidRPr="00FB68FB">
        <w:rPr>
          <w:rStyle w:val="Emphasis"/>
        </w:rPr>
        <w:t>thinking</w:t>
      </w:r>
      <w:r w:rsidRPr="00FB68FB">
        <w:rPr>
          <w:rStyle w:val="StyleUnderline"/>
        </w:rPr>
        <w:t xml:space="preserve"> and</w:t>
      </w:r>
      <w:r w:rsidRPr="00FB68FB">
        <w:rPr>
          <w:sz w:val="16"/>
        </w:rPr>
        <w:t xml:space="preserve"> </w:t>
      </w:r>
      <w:r w:rsidRPr="00FB68FB">
        <w:rPr>
          <w:rStyle w:val="StyleUnderline"/>
        </w:rPr>
        <w:t xml:space="preserve">new </w:t>
      </w:r>
      <w:r w:rsidRPr="00FB68FB">
        <w:rPr>
          <w:rStyle w:val="Emphasis"/>
        </w:rPr>
        <w:t>institutions</w:t>
      </w:r>
      <w:r w:rsidRPr="00FB68FB">
        <w:rPr>
          <w:rStyle w:val="StyleUnderline"/>
        </w:rPr>
        <w:t xml:space="preserve"> and</w:t>
      </w:r>
      <w:r w:rsidRPr="00FB68FB">
        <w:rPr>
          <w:sz w:val="16"/>
        </w:rPr>
        <w:t xml:space="preserve"> the </w:t>
      </w:r>
      <w:r w:rsidRPr="00FB68FB">
        <w:rPr>
          <w:rStyle w:val="Emphasis"/>
        </w:rPr>
        <w:t>acceptance of diversity</w:t>
      </w:r>
      <w:r w:rsidRPr="00FB68FB">
        <w:rPr>
          <w:rStyle w:val="StyleUnderline"/>
        </w:rPr>
        <w:t xml:space="preserve"> in both </w:t>
      </w:r>
      <w:r w:rsidRPr="00FB68FB">
        <w:rPr>
          <w:rStyle w:val="Emphasis"/>
        </w:rPr>
        <w:t>power</w:t>
      </w:r>
      <w:r w:rsidRPr="00FB68FB">
        <w:rPr>
          <w:rStyle w:val="StyleUnderline"/>
        </w:rPr>
        <w:t xml:space="preserve"> and </w:t>
      </w:r>
      <w:r w:rsidRPr="00FB68FB">
        <w:rPr>
          <w:rStyle w:val="Emphasis"/>
        </w:rPr>
        <w:t>principle</w:t>
      </w:r>
      <w:r w:rsidRPr="00FB68FB">
        <w:rPr>
          <w:sz w:val="16"/>
        </w:rPr>
        <w:t xml:space="preserve">” (p. 4). Adding to this, we are convinced that an </w:t>
      </w:r>
      <w:r w:rsidRPr="00FB68FB">
        <w:rPr>
          <w:rStyle w:val="StyleUnderline"/>
        </w:rPr>
        <w:t xml:space="preserve">acceptance of </w:t>
      </w:r>
      <w:r w:rsidRPr="00FB68FB">
        <w:rPr>
          <w:rStyle w:val="Emphasis"/>
        </w:rPr>
        <w:t>unconventionality in methodological approaches</w:t>
      </w:r>
      <w:r w:rsidRPr="00FB68FB">
        <w:rPr>
          <w:rStyle w:val="StyleUnderline"/>
        </w:rPr>
        <w:t xml:space="preserve"> is</w:t>
      </w:r>
      <w:r w:rsidRPr="00FB68FB">
        <w:rPr>
          <w:sz w:val="16"/>
        </w:rPr>
        <w:t xml:space="preserve"> also </w:t>
      </w:r>
      <w:r w:rsidRPr="00FB68FB">
        <w:rPr>
          <w:rStyle w:val="StyleUnderline"/>
        </w:rPr>
        <w:t>needed</w:t>
      </w:r>
      <w:r w:rsidRPr="00FB68FB">
        <w:rPr>
          <w:sz w:val="16"/>
        </w:rPr>
        <w:t xml:space="preserve"> in order </w:t>
      </w:r>
      <w:r w:rsidRPr="00FB68FB">
        <w:rPr>
          <w:rStyle w:val="StyleUnderline"/>
        </w:rPr>
        <w:t xml:space="preserve">to adapt to the </w:t>
      </w:r>
      <w:r w:rsidRPr="00FB68FB">
        <w:rPr>
          <w:rStyle w:val="Emphasis"/>
        </w:rPr>
        <w:t>dynamically</w:t>
      </w:r>
      <w:r w:rsidRPr="008C02C3">
        <w:rPr>
          <w:rStyle w:val="StyleUnderline"/>
        </w:rPr>
        <w:t xml:space="preserve"> changing</w:t>
      </w:r>
      <w:r w:rsidRPr="008C02C3">
        <w:rPr>
          <w:sz w:val="16"/>
        </w:rPr>
        <w:t xml:space="preserve"> </w:t>
      </w:r>
      <w:r w:rsidRPr="008C02C3">
        <w:rPr>
          <w:rStyle w:val="StyleUnderline"/>
        </w:rPr>
        <w:t>international environment</w:t>
      </w:r>
      <w:r w:rsidRPr="008C02C3">
        <w:rPr>
          <w:sz w:val="16"/>
        </w:rPr>
        <w:t>.</w:t>
      </w:r>
    </w:p>
    <w:p w14:paraId="606380BE" w14:textId="56E2D24E" w:rsidR="00D07F21" w:rsidRDefault="00BA5B5D" w:rsidP="00D07F21">
      <w:pPr>
        <w:pStyle w:val="Heading4"/>
      </w:pPr>
      <w:r>
        <w:t xml:space="preserve">Independently - </w:t>
      </w:r>
      <w:r w:rsidR="00D07F21">
        <w:t>The Standard is Maximizing Expected Well-Being</w:t>
      </w:r>
    </w:p>
    <w:p w14:paraId="6004C1FE" w14:textId="5DD273B4" w:rsidR="00F51DCA" w:rsidRPr="00410056" w:rsidRDefault="00D07F21" w:rsidP="00410056">
      <w:pPr>
        <w:pStyle w:val="Heading4"/>
      </w:pPr>
      <w:r>
        <w:t>1] O</w:t>
      </w:r>
      <w:r w:rsidRPr="008A282C">
        <w:t xml:space="preserve">nly it can explain degrees of wrongness- it is worse to kill thousands than to lie to a friend- either ethical theories cannot explain comparative badness, or it collapses </w:t>
      </w:r>
    </w:p>
    <w:p w14:paraId="32B853B1" w14:textId="394D2C3C" w:rsidR="00F92ECD" w:rsidRPr="00730CE9" w:rsidRDefault="00410056" w:rsidP="00F92ECD">
      <w:pPr>
        <w:pStyle w:val="Heading4"/>
        <w:rPr>
          <w:rFonts w:cs="Arial"/>
        </w:rPr>
      </w:pPr>
      <w:r>
        <w:rPr>
          <w:rFonts w:cs="Arial"/>
        </w:rPr>
        <w:t>2</w:t>
      </w:r>
      <w:r w:rsidR="00F92ECD">
        <w:rPr>
          <w:rFonts w:cs="Arial"/>
        </w:rPr>
        <w:t xml:space="preserve">] </w:t>
      </w:r>
      <w:r w:rsidR="00F92ECD">
        <w:rPr>
          <w:rFonts w:cs="Arial"/>
        </w:rPr>
        <w:t>Extinction</w:t>
      </w:r>
      <w:r w:rsidR="00F92ECD" w:rsidRPr="00730CE9">
        <w:rPr>
          <w:rFonts w:cs="Arial"/>
        </w:rPr>
        <w:t xml:space="preserve"> outweighs---it’s the upmost moral evil and disavowal of the risk makes it more likely.</w:t>
      </w:r>
    </w:p>
    <w:p w14:paraId="646F78C0" w14:textId="77777777" w:rsidR="00F92ECD" w:rsidRPr="00F92ECD" w:rsidRDefault="00F92ECD" w:rsidP="00F92ECD">
      <w:pPr>
        <w:rPr>
          <w:sz w:val="16"/>
        </w:rPr>
      </w:pPr>
      <w:r w:rsidRPr="00AE4834">
        <w:rPr>
          <w:rStyle w:val="Style13ptBold"/>
          <w:rFonts w:eastAsia="Calibri"/>
        </w:rPr>
        <w:t>Burns</w:t>
      </w:r>
      <w:r w:rsidRPr="00AE4834">
        <w:rPr>
          <w:rStyle w:val="Style13ptBold"/>
        </w:rPr>
        <w:t xml:space="preserve"> 2017 </w:t>
      </w:r>
      <w:r w:rsidRPr="00F92ECD">
        <w:rPr>
          <w:sz w:val="16"/>
        </w:rPr>
        <w:t xml:space="preserve">(Elizabeth Finneron-Burns is a Teaching Fellow at the University of Warwick and an Affiliated Researcher at the Institute for Futures Studies in Stockholm, What’s wrong with human extinction?, </w:t>
      </w:r>
      <w:hyperlink r:id="rId20" w:history="1">
        <w:r w:rsidRPr="00F92ECD">
          <w:rPr>
            <w:rStyle w:val="Hyperlink"/>
            <w:sz w:val="16"/>
          </w:rPr>
          <w:t>http://www.tandfonline.com/doi/pdf/10.1080/00455091.2016.1278150?needAccess=true</w:t>
        </w:r>
      </w:hyperlink>
      <w:r w:rsidRPr="00F92ECD">
        <w:rPr>
          <w:sz w:val="16"/>
        </w:rPr>
        <w:t>, Canadian Journal of Philosophy, 2017)</w:t>
      </w:r>
    </w:p>
    <w:p w14:paraId="23785A95" w14:textId="77777777" w:rsidR="00F92ECD" w:rsidRDefault="00F92ECD" w:rsidP="00F92ECD">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E734E">
        <w:rPr>
          <w:rStyle w:val="StyleUnderline"/>
          <w:rFonts w:eastAsia="Calibri"/>
          <w:highlight w:val="green"/>
        </w:rPr>
        <w:t>it</w:t>
      </w:r>
      <w:r w:rsidRPr="000E734E">
        <w:rPr>
          <w:rStyle w:val="StyleUnderline"/>
          <w:highlight w:val="green"/>
        </w:rPr>
        <w:t xml:space="preserve"> </w:t>
      </w:r>
      <w:r w:rsidRPr="000E734E">
        <w:rPr>
          <w:rStyle w:val="StyleUnderline"/>
          <w:rFonts w:eastAsia="Calibri"/>
          <w:highlight w:val="green"/>
        </w:rPr>
        <w:t>is</w:t>
      </w:r>
      <w:r w:rsidRPr="000E734E">
        <w:rPr>
          <w:rStyle w:val="StyleUnderline"/>
          <w:highlight w:val="green"/>
        </w:rPr>
        <w:t xml:space="preserve"> </w:t>
      </w:r>
      <w:r w:rsidRPr="00AE4834">
        <w:rPr>
          <w:rStyle w:val="StyleUnderline"/>
          <w:rFonts w:eastAsia="Calibri"/>
        </w:rPr>
        <w:t>a</w:t>
      </w:r>
      <w:r w:rsidRPr="00AE4834">
        <w:rPr>
          <w:rStyle w:val="StyleUnderline"/>
        </w:rPr>
        <w:t xml:space="preserve"> </w:t>
      </w:r>
      <w:r w:rsidRPr="000E734E">
        <w:rPr>
          <w:rStyle w:val="StyleUnderline"/>
          <w:rFonts w:eastAsia="Calibri"/>
          <w:highlight w:val="green"/>
        </w:rPr>
        <w:t>good</w:t>
      </w:r>
      <w:r w:rsidRPr="000E734E">
        <w:rPr>
          <w:rStyle w:val="StyleUnderline"/>
          <w:highlight w:val="green"/>
        </w:rPr>
        <w:t xml:space="preserve"> </w:t>
      </w:r>
      <w:r w:rsidRPr="00AE4834">
        <w:rPr>
          <w:rStyle w:val="StyleUnderline"/>
          <w:rFonts w:eastAsia="Calibri"/>
        </w:rPr>
        <w:t>thing</w:t>
      </w:r>
      <w:r w:rsidRPr="00AE4834">
        <w:rPr>
          <w:rStyle w:val="StyleUnderline"/>
        </w:rPr>
        <w:t xml:space="preserve"> </w:t>
      </w:r>
      <w:r w:rsidRPr="000E734E">
        <w:rPr>
          <w:rStyle w:val="StyleUnderline"/>
          <w:rFonts w:eastAsia="Calibri"/>
          <w:highlight w:val="green"/>
        </w:rPr>
        <w:t>for</w:t>
      </w:r>
      <w:r w:rsidRPr="000E734E">
        <w:rPr>
          <w:rStyle w:val="StyleUnderline"/>
          <w:highlight w:val="green"/>
        </w:rPr>
        <w:t xml:space="preserve"> </w:t>
      </w:r>
      <w:r w:rsidRPr="000E734E">
        <w:rPr>
          <w:rStyle w:val="StyleUnderline"/>
          <w:rFonts w:eastAsia="Calibri"/>
          <w:highlight w:val="green"/>
        </w:rPr>
        <w:t>people</w:t>
      </w:r>
      <w:r w:rsidRPr="000E734E">
        <w:rPr>
          <w:rStyle w:val="StyleUnderline"/>
          <w:highlight w:val="green"/>
        </w:rPr>
        <w:t xml:space="preserve"> </w:t>
      </w:r>
      <w:r w:rsidRPr="000E734E">
        <w:rPr>
          <w:rStyle w:val="StyleUnderline"/>
          <w:rFonts w:eastAsia="Calibri"/>
          <w:highlight w:val="green"/>
        </w:rPr>
        <w:t>to</w:t>
      </w:r>
      <w:r w:rsidRPr="000E734E">
        <w:rPr>
          <w:rStyle w:val="StyleUnderline"/>
          <w:highlight w:val="green"/>
        </w:rPr>
        <w:t xml:space="preserve"> </w:t>
      </w:r>
      <w:r w:rsidRPr="000E734E">
        <w:rPr>
          <w:rStyle w:val="StyleUnderline"/>
          <w:rFonts w:eastAsia="Calibri"/>
          <w:highlight w:val="green"/>
        </w:rPr>
        <w:t>exist</w:t>
      </w:r>
      <w:r w:rsidRPr="000E734E">
        <w:rPr>
          <w:sz w:val="8"/>
          <w:highlight w:val="gree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E734E">
        <w:rPr>
          <w:rStyle w:val="StyleUnderline"/>
          <w:rFonts w:eastAsia="Calibri"/>
          <w:highlight w:val="green"/>
        </w:rPr>
        <w:t>and</w:t>
      </w:r>
      <w:r w:rsidRPr="000E734E">
        <w:rPr>
          <w:rStyle w:val="StyleUnderline"/>
          <w:highlight w:val="green"/>
        </w:rPr>
        <w:t xml:space="preserve"> </w:t>
      </w:r>
      <w:r w:rsidRPr="000E734E">
        <w:rPr>
          <w:rStyle w:val="StyleUnderline"/>
          <w:rFonts w:eastAsia="Calibri"/>
          <w:highlight w:val="green"/>
        </w:rPr>
        <w:t>extinction</w:t>
      </w:r>
      <w:r w:rsidRPr="000E734E">
        <w:rPr>
          <w:rStyle w:val="StyleUnderline"/>
          <w:highlight w:val="green"/>
        </w:rPr>
        <w:t xml:space="preserve"> </w:t>
      </w:r>
      <w:r w:rsidRPr="000E734E">
        <w:rPr>
          <w:rStyle w:val="StyleUnderline"/>
          <w:rFonts w:eastAsia="Calibri"/>
          <w:highlight w:val="green"/>
        </w:rPr>
        <w:t>would</w:t>
      </w:r>
      <w:r w:rsidRPr="000E734E">
        <w:rPr>
          <w:rStyle w:val="StyleUnderline"/>
          <w:highlight w:val="green"/>
        </w:rPr>
        <w:t xml:space="preserve"> </w:t>
      </w:r>
      <w:r w:rsidRPr="000E734E">
        <w:rPr>
          <w:rStyle w:val="StyleUnderline"/>
          <w:rFonts w:eastAsia="Calibri"/>
          <w:highlight w:val="green"/>
        </w:rPr>
        <w:t>deprive</w:t>
      </w:r>
      <w:r w:rsidRPr="000E734E">
        <w:rPr>
          <w:rStyle w:val="StyleUnderline"/>
          <w:highlight w:val="green"/>
        </w:rPr>
        <w:t xml:space="preserve"> </w:t>
      </w:r>
      <w:r w:rsidRPr="00AE4834">
        <w:rPr>
          <w:rStyle w:val="StyleUnderline"/>
          <w:rFonts w:eastAsia="Calibri"/>
        </w:rPr>
        <w:t>more</w:t>
      </w:r>
      <w:r w:rsidRPr="00AE4834">
        <w:rPr>
          <w:rStyle w:val="StyleUnderline"/>
        </w:rPr>
        <w:t xml:space="preserve"> </w:t>
      </w:r>
      <w:r w:rsidRPr="000E734E">
        <w:rPr>
          <w:rStyle w:val="StyleUnderline"/>
          <w:rFonts w:eastAsia="Calibri"/>
          <w:highlight w:val="green"/>
        </w:rPr>
        <w:t>people</w:t>
      </w:r>
      <w:r w:rsidRPr="000E734E">
        <w:rPr>
          <w:rStyle w:val="StyleUnderline"/>
          <w:highlight w:val="green"/>
        </w:rPr>
        <w:t xml:space="preserve"> </w:t>
      </w:r>
      <w:r w:rsidRPr="000E734E">
        <w:rPr>
          <w:rStyle w:val="StyleUnderline"/>
          <w:rFonts w:eastAsia="Calibri"/>
          <w:highlight w:val="green"/>
        </w:rPr>
        <w:t>of</w:t>
      </w:r>
      <w:r w:rsidRPr="000E734E">
        <w:rPr>
          <w:rStyle w:val="StyleUnderline"/>
          <w:highlight w:val="green"/>
        </w:rPr>
        <w:t xml:space="preserve"> </w:t>
      </w:r>
      <w:r w:rsidRPr="00AE4834">
        <w:rPr>
          <w:rStyle w:val="StyleUnderline"/>
          <w:rFonts w:eastAsia="Calibri"/>
        </w:rPr>
        <w:t>enjoying</w:t>
      </w:r>
      <w:r w:rsidRPr="00AE4834">
        <w:rPr>
          <w:rStyle w:val="StyleUnderline"/>
        </w:rPr>
        <w:t xml:space="preserve"> </w:t>
      </w:r>
      <w:r w:rsidRPr="000E734E">
        <w:rPr>
          <w:rStyle w:val="StyleUnderline"/>
          <w:rFonts w:eastAsia="Calibri"/>
          <w:highlight w:val="green"/>
        </w:rPr>
        <w:t>this</w:t>
      </w:r>
      <w:r w:rsidRPr="000E734E">
        <w:rPr>
          <w:sz w:val="8"/>
          <w:highlight w:val="gree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lastRenderedPageBreak/>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E734E">
        <w:rPr>
          <w:rStyle w:val="Emphasis"/>
          <w:rFonts w:eastAsia="Calibri"/>
          <w:highlight w:val="green"/>
        </w:rPr>
        <w:t>billions</w:t>
      </w:r>
      <w:r w:rsidRPr="000E734E">
        <w:rPr>
          <w:rStyle w:val="Emphasis"/>
          <w:highlight w:val="green"/>
        </w:rPr>
        <w:t xml:space="preserve"> </w:t>
      </w:r>
      <w:r w:rsidRPr="000E734E">
        <w:rPr>
          <w:rStyle w:val="Emphasis"/>
          <w:rFonts w:eastAsia="Calibri"/>
          <w:highlight w:val="green"/>
        </w:rPr>
        <w:t>of</w:t>
      </w:r>
      <w:r w:rsidRPr="000E734E">
        <w:rPr>
          <w:rStyle w:val="Emphasis"/>
          <w:highlight w:val="green"/>
        </w:rPr>
        <w:t xml:space="preserve"> </w:t>
      </w:r>
      <w:r w:rsidRPr="000E734E">
        <w:rPr>
          <w:rStyle w:val="Emphasis"/>
          <w:rFonts w:eastAsia="Calibri"/>
          <w:highlight w:val="green"/>
        </w:rPr>
        <w:t>people</w:t>
      </w:r>
      <w:r w:rsidRPr="000E734E">
        <w:rPr>
          <w:rStyle w:val="Emphasis"/>
          <w:highlight w:val="green"/>
        </w:rPr>
        <w:t xml:space="preserve"> </w:t>
      </w:r>
      <w:r w:rsidRPr="000E734E">
        <w:rPr>
          <w:rStyle w:val="Emphasis"/>
          <w:rFonts w:eastAsia="Calibri"/>
          <w:highlight w:val="green"/>
        </w:rPr>
        <w:t>would</w:t>
      </w:r>
      <w:r w:rsidRPr="000E734E">
        <w:rPr>
          <w:rStyle w:val="Emphasis"/>
          <w:highlight w:val="green"/>
        </w:rPr>
        <w:t xml:space="preserve"> </w:t>
      </w:r>
      <w:r w:rsidRPr="00AE4834">
        <w:rPr>
          <w:rStyle w:val="Emphasis"/>
          <w:rFonts w:eastAsia="Calibri"/>
        </w:rPr>
        <w:t>likely</w:t>
      </w:r>
      <w:r w:rsidRPr="00AE4834">
        <w:rPr>
          <w:rStyle w:val="Emphasis"/>
        </w:rPr>
        <w:t xml:space="preserve"> </w:t>
      </w:r>
      <w:r w:rsidRPr="000E734E">
        <w:rPr>
          <w:rStyle w:val="Emphasis"/>
          <w:rFonts w:eastAsia="Calibri"/>
          <w:highlight w:val="green"/>
        </w:rPr>
        <w:t>die</w:t>
      </w:r>
      <w:r w:rsidRPr="000E734E">
        <w:rPr>
          <w:rStyle w:val="Emphasis"/>
          <w:highlight w:val="green"/>
        </w:rPr>
        <w:t xml:space="preserve"> </w:t>
      </w:r>
      <w:r w:rsidRPr="000E734E">
        <w:rPr>
          <w:rStyle w:val="Emphasis"/>
          <w:rFonts w:eastAsia="Calibri"/>
          <w:highlight w:val="green"/>
        </w:rPr>
        <w:t>painful</w:t>
      </w:r>
      <w:r w:rsidRPr="000E734E">
        <w:rPr>
          <w:rStyle w:val="Emphasis"/>
          <w:highlight w:val="green"/>
        </w:rPr>
        <w:t xml:space="preserve"> </w:t>
      </w:r>
      <w:r w:rsidRPr="000E734E">
        <w:rPr>
          <w:rStyle w:val="Emphasis"/>
          <w:rFonts w:eastAsia="Calibri"/>
          <w:highlight w:val="gree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E734E">
        <w:rPr>
          <w:rStyle w:val="StyleUnderline"/>
          <w:rFonts w:eastAsia="Calibri"/>
          <w:highlight w:val="green"/>
        </w:rPr>
        <w:t>there</w:t>
      </w:r>
      <w:r w:rsidRPr="000E734E">
        <w:rPr>
          <w:rStyle w:val="StyleUnderline"/>
          <w:highlight w:val="green"/>
        </w:rPr>
        <w:t xml:space="preserve"> </w:t>
      </w:r>
      <w:r w:rsidRPr="000E734E">
        <w:rPr>
          <w:rStyle w:val="StyleUnderline"/>
          <w:rFonts w:eastAsia="Calibri"/>
          <w:highlight w:val="green"/>
        </w:rPr>
        <w:t>would</w:t>
      </w:r>
      <w:r w:rsidRPr="000E734E">
        <w:rPr>
          <w:rStyle w:val="StyleUnderline"/>
          <w:highlight w:val="green"/>
        </w:rPr>
        <w:t xml:space="preserve"> </w:t>
      </w:r>
      <w:r w:rsidRPr="000E734E">
        <w:rPr>
          <w:rStyle w:val="StyleUnderline"/>
          <w:rFonts w:eastAsia="Calibri"/>
          <w:highlight w:val="green"/>
        </w:rPr>
        <w:t>be</w:t>
      </w:r>
      <w:r w:rsidRPr="000E734E">
        <w:rPr>
          <w:rStyle w:val="StyleUnderline"/>
          <w:highlight w:val="green"/>
        </w:rPr>
        <w:t xml:space="preserve"> </w:t>
      </w:r>
      <w:r w:rsidRPr="000E734E">
        <w:rPr>
          <w:rStyle w:val="StyleUnderline"/>
          <w:rFonts w:eastAsia="Calibri"/>
          <w:highlight w:val="green"/>
        </w:rPr>
        <w:t>no</w:t>
      </w:r>
      <w:r w:rsidRPr="000E734E">
        <w:rPr>
          <w:rStyle w:val="StyleUnderline"/>
          <w:highlight w:val="green"/>
        </w:rPr>
        <w:t xml:space="preserve"> </w:t>
      </w:r>
      <w:r w:rsidRPr="000E734E">
        <w:rPr>
          <w:rStyle w:val="StyleUnderline"/>
          <w:rFonts w:eastAsia="Calibri"/>
          <w:highlight w:val="green"/>
        </w:rPr>
        <w:t>future</w:t>
      </w:r>
      <w:r w:rsidRPr="000E734E">
        <w:rPr>
          <w:rStyle w:val="StyleUnderline"/>
          <w:highlight w:val="green"/>
        </w:rPr>
        <w:t xml:space="preserve"> </w:t>
      </w:r>
      <w:r w:rsidRPr="000E734E">
        <w:rPr>
          <w:rStyle w:val="StyleUnderline"/>
          <w:rFonts w:eastAsia="Calibri"/>
          <w:highlight w:val="gree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E734E">
        <w:rPr>
          <w:rStyle w:val="Emphasis"/>
          <w:rFonts w:eastAsia="Calibri"/>
          <w:highlight w:val="green"/>
        </w:rPr>
        <w:t>the</w:t>
      </w:r>
      <w:r w:rsidRPr="000E734E">
        <w:rPr>
          <w:rStyle w:val="Emphasis"/>
          <w:highlight w:val="green"/>
        </w:rPr>
        <w:t xml:space="preserve"> </w:t>
      </w:r>
      <w:r w:rsidRPr="000E734E">
        <w:rPr>
          <w:rStyle w:val="Emphasis"/>
          <w:rFonts w:eastAsia="Calibri"/>
          <w:highlight w:val="green"/>
        </w:rPr>
        <w:t>value</w:t>
      </w:r>
      <w:r w:rsidRPr="000E734E">
        <w:rPr>
          <w:rStyle w:val="Emphasis"/>
          <w:highlight w:val="green"/>
        </w:rPr>
        <w:t xml:space="preserve"> </w:t>
      </w:r>
      <w:r w:rsidRPr="000E734E">
        <w:rPr>
          <w:rStyle w:val="Emphasis"/>
          <w:rFonts w:eastAsia="Calibri"/>
          <w:highlight w:val="green"/>
        </w:rPr>
        <w:t>of</w:t>
      </w:r>
      <w:r w:rsidRPr="000E734E">
        <w:rPr>
          <w:rStyle w:val="Emphasis"/>
          <w:highlight w:val="green"/>
        </w:rPr>
        <w:t xml:space="preserve"> </w:t>
      </w:r>
      <w:r w:rsidRPr="000E734E">
        <w:rPr>
          <w:rStyle w:val="Emphasis"/>
          <w:rFonts w:eastAsia="Calibri"/>
          <w:highlight w:val="green"/>
        </w:rPr>
        <w:t>all</w:t>
      </w:r>
      <w:r w:rsidRPr="000E734E">
        <w:rPr>
          <w:rStyle w:val="Emphasis"/>
          <w:highlight w:val="green"/>
        </w:rPr>
        <w:t xml:space="preserve"> </w:t>
      </w:r>
      <w:r w:rsidRPr="000E734E">
        <w:rPr>
          <w:rStyle w:val="Emphasis"/>
          <w:rFonts w:eastAsia="Calibri"/>
          <w:highlight w:val="green"/>
        </w:rPr>
        <w:t>those</w:t>
      </w:r>
      <w:r w:rsidRPr="000E734E">
        <w:rPr>
          <w:rStyle w:val="Emphasis"/>
          <w:highlight w:val="green"/>
        </w:rPr>
        <w:t xml:space="preserve"> </w:t>
      </w:r>
      <w:r w:rsidRPr="000E734E">
        <w:rPr>
          <w:rStyle w:val="Emphasis"/>
          <w:rFonts w:eastAsia="Calibri"/>
          <w:highlight w:val="green"/>
        </w:rPr>
        <w:t>generations</w:t>
      </w:r>
      <w:r w:rsidRPr="000E734E">
        <w:rPr>
          <w:rStyle w:val="Emphasis"/>
          <w:highlight w:val="green"/>
        </w:rPr>
        <w:t xml:space="preserve"> </w:t>
      </w:r>
      <w:r w:rsidRPr="000E734E">
        <w:rPr>
          <w:rStyle w:val="Emphasis"/>
          <w:rFonts w:eastAsia="Calibri"/>
          <w:highlight w:val="green"/>
        </w:rPr>
        <w:t>together</w:t>
      </w:r>
      <w:r w:rsidRPr="000E734E">
        <w:rPr>
          <w:rStyle w:val="Emphasis"/>
          <w:highlight w:val="green"/>
        </w:rPr>
        <w:t xml:space="preserve"> </w:t>
      </w:r>
      <w:r w:rsidRPr="000E734E">
        <w:rPr>
          <w:rStyle w:val="Emphasis"/>
          <w:rFonts w:eastAsia="Calibri"/>
          <w:highlight w:val="green"/>
        </w:rPr>
        <w:t>greatly</w:t>
      </w:r>
      <w:r w:rsidRPr="000E734E">
        <w:rPr>
          <w:rStyle w:val="Emphasis"/>
          <w:highlight w:val="green"/>
        </w:rPr>
        <w:t xml:space="preserve"> </w:t>
      </w:r>
      <w:r w:rsidRPr="000E734E">
        <w:rPr>
          <w:rStyle w:val="Emphasis"/>
          <w:rFonts w:eastAsia="Calibri"/>
          <w:highlight w:val="green"/>
        </w:rPr>
        <w:t>exceeds</w:t>
      </w:r>
      <w:r w:rsidRPr="000E734E">
        <w:rPr>
          <w:rStyle w:val="Emphasis"/>
          <w:highlight w:val="green"/>
        </w:rPr>
        <w:t xml:space="preserve"> </w:t>
      </w:r>
      <w:r w:rsidRPr="000E734E">
        <w:rPr>
          <w:rStyle w:val="Emphasis"/>
          <w:rFonts w:eastAsia="Calibri"/>
          <w:highlight w:val="green"/>
        </w:rPr>
        <w:t>the</w:t>
      </w:r>
      <w:r w:rsidRPr="000E734E">
        <w:rPr>
          <w:rStyle w:val="Emphasis"/>
          <w:highlight w:val="green"/>
        </w:rPr>
        <w:t xml:space="preserve"> </w:t>
      </w:r>
      <w:r w:rsidRPr="000E734E">
        <w:rPr>
          <w:rStyle w:val="Emphasis"/>
          <w:rFonts w:eastAsia="Calibri"/>
          <w:highlight w:val="green"/>
        </w:rPr>
        <w:t>value</w:t>
      </w:r>
      <w:r w:rsidRPr="000E734E">
        <w:rPr>
          <w:rStyle w:val="Emphasis"/>
          <w:highlight w:val="green"/>
        </w:rPr>
        <w:t xml:space="preserve"> </w:t>
      </w:r>
      <w:r w:rsidRPr="000E734E">
        <w:rPr>
          <w:rStyle w:val="Emphasis"/>
          <w:rFonts w:eastAsia="Calibri"/>
          <w:highlight w:val="green"/>
        </w:rPr>
        <w:t>of</w:t>
      </w:r>
      <w:r w:rsidRPr="000E734E">
        <w:rPr>
          <w:rStyle w:val="Emphasis"/>
          <w:highlight w:val="green"/>
        </w:rPr>
        <w:t xml:space="preserve"> </w:t>
      </w:r>
      <w:r w:rsidRPr="000E734E">
        <w:rPr>
          <w:rStyle w:val="Emphasis"/>
          <w:rFonts w:eastAsia="Calibri"/>
          <w:highlight w:val="green"/>
        </w:rPr>
        <w:t>the</w:t>
      </w:r>
      <w:r w:rsidRPr="000E734E">
        <w:rPr>
          <w:rStyle w:val="Emphasis"/>
          <w:highlight w:val="green"/>
        </w:rPr>
        <w:t xml:space="preserve"> </w:t>
      </w:r>
      <w:r w:rsidRPr="000E734E">
        <w:rPr>
          <w:rStyle w:val="Emphasis"/>
          <w:rFonts w:eastAsia="Calibri"/>
          <w:highlight w:val="green"/>
        </w:rPr>
        <w:t>current</w:t>
      </w:r>
      <w:r w:rsidRPr="000E734E">
        <w:rPr>
          <w:rStyle w:val="Emphasis"/>
          <w:highlight w:val="green"/>
        </w:rPr>
        <w:t xml:space="preserve"> </w:t>
      </w:r>
      <w:r w:rsidRPr="000E734E">
        <w:rPr>
          <w:rStyle w:val="Emphasis"/>
          <w:rFonts w:eastAsia="Calibri"/>
          <w:highlight w:val="gree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E734E">
        <w:rPr>
          <w:rStyle w:val="Emphasis"/>
          <w:rFonts w:eastAsia="Calibri"/>
          <w:highlight w:val="green"/>
        </w:rPr>
        <w:t>It</w:t>
      </w:r>
      <w:r w:rsidRPr="000E734E">
        <w:rPr>
          <w:rStyle w:val="Emphasis"/>
          <w:highlight w:val="green"/>
        </w:rPr>
        <w:t xml:space="preserve"> </w:t>
      </w:r>
      <w:r w:rsidRPr="000E734E">
        <w:rPr>
          <w:rStyle w:val="Emphasis"/>
          <w:rFonts w:eastAsia="Calibri"/>
          <w:highlight w:val="green"/>
        </w:rPr>
        <w:t>would</w:t>
      </w:r>
      <w:r w:rsidRPr="000E734E">
        <w:rPr>
          <w:rStyle w:val="Emphasis"/>
          <w:highlight w:val="green"/>
        </w:rPr>
        <w:t xml:space="preserve"> </w:t>
      </w:r>
      <w:r w:rsidRPr="000E734E">
        <w:rPr>
          <w:rStyle w:val="Emphasis"/>
          <w:rFonts w:eastAsia="Calibri"/>
          <w:highlight w:val="green"/>
        </w:rPr>
        <w:t>mean</w:t>
      </w:r>
      <w:r w:rsidRPr="000E734E">
        <w:rPr>
          <w:rStyle w:val="Emphasis"/>
          <w:highlight w:val="green"/>
        </w:rPr>
        <w:t xml:space="preserve"> </w:t>
      </w:r>
      <w:r w:rsidRPr="000E734E">
        <w:rPr>
          <w:rStyle w:val="Emphasis"/>
          <w:rFonts w:eastAsia="Calibri"/>
          <w:highlight w:val="green"/>
        </w:rPr>
        <w:t>the</w:t>
      </w:r>
      <w:r w:rsidRPr="000E734E">
        <w:rPr>
          <w:rStyle w:val="Emphasis"/>
          <w:highlight w:val="green"/>
        </w:rPr>
        <w:t xml:space="preserve"> </w:t>
      </w:r>
      <w:r w:rsidRPr="000E734E">
        <w:rPr>
          <w:rStyle w:val="Emphasis"/>
          <w:rFonts w:eastAsia="Calibri"/>
          <w:highlight w:val="green"/>
        </w:rPr>
        <w:t>loss</w:t>
      </w:r>
      <w:r w:rsidRPr="000E734E">
        <w:rPr>
          <w:rStyle w:val="Emphasis"/>
          <w:highlight w:val="green"/>
        </w:rPr>
        <w:t xml:space="preserve"> </w:t>
      </w:r>
      <w:r w:rsidRPr="000E734E">
        <w:rPr>
          <w:rStyle w:val="Emphasis"/>
          <w:rFonts w:eastAsia="Calibri"/>
          <w:highlight w:val="green"/>
        </w:rPr>
        <w:t>of</w:t>
      </w:r>
      <w:r w:rsidRPr="000E734E">
        <w:rPr>
          <w:rStyle w:val="Emphasis"/>
          <w:highlight w:val="green"/>
        </w:rPr>
        <w:t xml:space="preserve"> </w:t>
      </w:r>
      <w:r w:rsidRPr="000E734E">
        <w:rPr>
          <w:rStyle w:val="Emphasis"/>
          <w:rFonts w:eastAsia="Calibri"/>
          <w:highlight w:val="green"/>
        </w:rPr>
        <w:t>the</w:t>
      </w:r>
      <w:r w:rsidRPr="000E734E">
        <w:rPr>
          <w:rStyle w:val="Emphasis"/>
          <w:highlight w:val="green"/>
        </w:rPr>
        <w:t xml:space="preserve"> </w:t>
      </w:r>
      <w:r w:rsidRPr="000E734E">
        <w:rPr>
          <w:rStyle w:val="Emphasis"/>
          <w:rFonts w:eastAsia="Calibri"/>
          <w:highlight w:val="green"/>
        </w:rPr>
        <w:t>only</w:t>
      </w:r>
      <w:r w:rsidRPr="000E734E">
        <w:rPr>
          <w:rStyle w:val="Emphasis"/>
          <w:highlight w:val="green"/>
        </w:rPr>
        <w:t xml:space="preserve"> </w:t>
      </w:r>
      <w:r w:rsidRPr="000E734E">
        <w:rPr>
          <w:rStyle w:val="Emphasis"/>
          <w:rFonts w:eastAsia="Calibri"/>
          <w:highlight w:val="green"/>
        </w:rPr>
        <w:t>known</w:t>
      </w:r>
      <w:r w:rsidRPr="000E734E">
        <w:rPr>
          <w:rStyle w:val="Emphasis"/>
          <w:highlight w:val="green"/>
        </w:rPr>
        <w:t xml:space="preserve"> </w:t>
      </w:r>
      <w:r w:rsidRPr="000E734E">
        <w:rPr>
          <w:rStyle w:val="Emphasis"/>
          <w:rFonts w:eastAsia="Calibri"/>
          <w:highlight w:val="green"/>
        </w:rPr>
        <w:t>form</w:t>
      </w:r>
      <w:r w:rsidRPr="000E734E">
        <w:rPr>
          <w:rStyle w:val="Emphasis"/>
          <w:highlight w:val="green"/>
        </w:rPr>
        <w:t xml:space="preserve"> </w:t>
      </w:r>
      <w:r w:rsidRPr="000E734E">
        <w:rPr>
          <w:rStyle w:val="Emphasis"/>
          <w:rFonts w:eastAsia="Calibri"/>
          <w:highlight w:val="green"/>
        </w:rPr>
        <w:t>of</w:t>
      </w:r>
      <w:r w:rsidRPr="000E734E">
        <w:rPr>
          <w:rStyle w:val="Emphasis"/>
          <w:highlight w:val="green"/>
        </w:rPr>
        <w:t xml:space="preserve"> </w:t>
      </w:r>
      <w:r w:rsidRPr="000E734E">
        <w:rPr>
          <w:rStyle w:val="Emphasis"/>
          <w:rFonts w:eastAsia="Calibri"/>
          <w:highlight w:val="green"/>
        </w:rPr>
        <w:t>intelligent</w:t>
      </w:r>
      <w:r w:rsidRPr="000E734E">
        <w:rPr>
          <w:rStyle w:val="Emphasis"/>
          <w:highlight w:val="green"/>
        </w:rPr>
        <w:t xml:space="preserve"> </w:t>
      </w:r>
      <w:r w:rsidRPr="000E734E">
        <w:rPr>
          <w:rStyle w:val="Emphasis"/>
          <w:rFonts w:eastAsia="Calibri"/>
          <w:highlight w:val="green"/>
        </w:rPr>
        <w:t>life</w:t>
      </w:r>
      <w:r w:rsidRPr="000E734E">
        <w:rPr>
          <w:rStyle w:val="Emphasis"/>
          <w:highlight w:val="gree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E734E">
        <w:rPr>
          <w:rStyle w:val="StyleUnderline"/>
          <w:rFonts w:eastAsia="Calibri"/>
          <w:highlight w:val="green"/>
        </w:rPr>
        <w:t>humans</w:t>
      </w:r>
      <w:r w:rsidRPr="000E734E">
        <w:rPr>
          <w:rStyle w:val="StyleUnderline"/>
          <w:highlight w:val="green"/>
        </w:rPr>
        <w:t xml:space="preserve">’ </w:t>
      </w:r>
      <w:r w:rsidRPr="000E734E">
        <w:rPr>
          <w:rStyle w:val="StyleUnderline"/>
          <w:rFonts w:eastAsia="Calibri"/>
          <w:highlight w:val="green"/>
        </w:rPr>
        <w:t>capacity</w:t>
      </w:r>
      <w:r w:rsidRPr="000E734E">
        <w:rPr>
          <w:rStyle w:val="StyleUnderline"/>
          <w:highlight w:val="green"/>
        </w:rPr>
        <w:t xml:space="preserve"> </w:t>
      </w:r>
      <w:r w:rsidRPr="000E734E">
        <w:rPr>
          <w:rStyle w:val="StyleUnderline"/>
          <w:rFonts w:eastAsia="Calibri"/>
          <w:highlight w:val="green"/>
        </w:rPr>
        <w:t>for</w:t>
      </w:r>
      <w:r w:rsidRPr="000E734E">
        <w:rPr>
          <w:rStyle w:val="StyleUnderline"/>
          <w:highlight w:val="green"/>
        </w:rPr>
        <w:t xml:space="preserve"> </w:t>
      </w:r>
      <w:r w:rsidRPr="000E734E">
        <w:rPr>
          <w:rStyle w:val="StyleUnderline"/>
          <w:rFonts w:eastAsia="Calibri"/>
          <w:highlight w:val="green"/>
        </w:rPr>
        <w:t>rationality</w:t>
      </w:r>
      <w:r w:rsidRPr="000E734E">
        <w:rPr>
          <w:sz w:val="8"/>
          <w:highlight w:val="green"/>
        </w:rPr>
        <w:t xml:space="preserve"> </w:t>
      </w:r>
      <w:r w:rsidRPr="00AE4834">
        <w:rPr>
          <w:rFonts w:eastAsia="Calibri"/>
          <w:sz w:val="8"/>
        </w:rPr>
        <w:t>which</w:t>
      </w:r>
      <w:r w:rsidRPr="00AE4834">
        <w:rPr>
          <w:sz w:val="8"/>
        </w:rPr>
        <w:t xml:space="preserve"> </w:t>
      </w:r>
      <w:r w:rsidRPr="000E734E">
        <w:rPr>
          <w:rStyle w:val="StyleUnderline"/>
          <w:rFonts w:eastAsia="Calibri"/>
          <w:highlight w:val="green"/>
        </w:rPr>
        <w:t>is</w:t>
      </w:r>
      <w:r w:rsidRPr="000E734E">
        <w:rPr>
          <w:rStyle w:val="StyleUnderline"/>
          <w:highlight w:val="green"/>
        </w:rPr>
        <w:t xml:space="preserve"> </w:t>
      </w:r>
      <w:r w:rsidRPr="000E734E">
        <w:rPr>
          <w:rStyle w:val="StyleUnderline"/>
          <w:rFonts w:eastAsia="Calibri"/>
          <w:highlight w:val="green"/>
        </w:rPr>
        <w:t>valuable</w:t>
      </w:r>
      <w:r w:rsidRPr="000E734E">
        <w:rPr>
          <w:rStyle w:val="StyleUnderline"/>
          <w:highlight w:val="green"/>
        </w:rPr>
        <w:t xml:space="preserve"> </w:t>
      </w:r>
      <w:r w:rsidRPr="000E734E">
        <w:rPr>
          <w:rStyle w:val="StyleUnderline"/>
          <w:rFonts w:eastAsia="Calibri"/>
          <w:highlight w:val="green"/>
        </w:rPr>
        <w:t>in</w:t>
      </w:r>
      <w:r w:rsidRPr="000E734E">
        <w:rPr>
          <w:rStyle w:val="StyleUnderline"/>
          <w:highlight w:val="green"/>
        </w:rPr>
        <w:t xml:space="preserve"> </w:t>
      </w:r>
      <w:r w:rsidRPr="000E734E">
        <w:rPr>
          <w:rStyle w:val="StyleUnderline"/>
          <w:rFonts w:eastAsia="Calibri"/>
          <w:highlight w:val="gree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E734E">
        <w:rPr>
          <w:rStyle w:val="Emphasis"/>
          <w:rFonts w:eastAsia="Calibri"/>
          <w:highlight w:val="green"/>
        </w:rPr>
        <w:t>Existing</w:t>
      </w:r>
      <w:r w:rsidRPr="000E734E">
        <w:rPr>
          <w:rStyle w:val="Emphasis"/>
          <w:highlight w:val="green"/>
        </w:rPr>
        <w:t xml:space="preserve"> </w:t>
      </w:r>
      <w:r w:rsidRPr="000E734E">
        <w:rPr>
          <w:rStyle w:val="Emphasis"/>
          <w:rFonts w:eastAsia="Calibri"/>
          <w:highlight w:val="green"/>
        </w:rPr>
        <w:t>people</w:t>
      </w:r>
      <w:r w:rsidRPr="000E734E">
        <w:rPr>
          <w:rStyle w:val="Emphasis"/>
          <w:highlight w:val="green"/>
        </w:rPr>
        <w:t xml:space="preserve"> </w:t>
      </w:r>
      <w:r w:rsidRPr="000E734E">
        <w:rPr>
          <w:rStyle w:val="Emphasis"/>
          <w:rFonts w:eastAsia="Calibri"/>
          <w:highlight w:val="green"/>
        </w:rPr>
        <w:t>would</w:t>
      </w:r>
      <w:r w:rsidRPr="000E734E">
        <w:rPr>
          <w:rStyle w:val="Emphasis"/>
          <w:highlight w:val="green"/>
        </w:rPr>
        <w:t xml:space="preserve"> </w:t>
      </w:r>
      <w:r w:rsidRPr="000E734E">
        <w:rPr>
          <w:rStyle w:val="Emphasis"/>
          <w:rFonts w:eastAsia="Calibri"/>
          <w:highlight w:val="green"/>
        </w:rPr>
        <w:t>endure</w:t>
      </w:r>
      <w:r w:rsidRPr="000E734E">
        <w:rPr>
          <w:rStyle w:val="Emphasis"/>
          <w:highlight w:val="green"/>
        </w:rPr>
        <w:t xml:space="preserve"> </w:t>
      </w:r>
      <w:r w:rsidRPr="000E734E">
        <w:rPr>
          <w:rStyle w:val="Emphasis"/>
          <w:rFonts w:eastAsia="Calibri"/>
          <w:highlight w:val="green"/>
        </w:rPr>
        <w:t>physical</w:t>
      </w:r>
      <w:r w:rsidRPr="000E734E">
        <w:rPr>
          <w:rStyle w:val="Emphasis"/>
          <w:highlight w:val="green"/>
        </w:rPr>
        <w:t xml:space="preserve"> </w:t>
      </w:r>
      <w:r w:rsidRPr="000E734E">
        <w:rPr>
          <w:rStyle w:val="Emphasis"/>
          <w:rFonts w:eastAsia="Calibri"/>
          <w:highlight w:val="green"/>
        </w:rPr>
        <w:t>pain</w:t>
      </w:r>
      <w:r w:rsidRPr="000E734E">
        <w:rPr>
          <w:rStyle w:val="Emphasis"/>
          <w:highlight w:val="green"/>
        </w:rPr>
        <w:t xml:space="preserve"> </w:t>
      </w:r>
      <w:r w:rsidRPr="000E734E">
        <w:rPr>
          <w:rStyle w:val="Emphasis"/>
          <w:rFonts w:eastAsia="Calibri"/>
          <w:highlight w:val="green"/>
        </w:rPr>
        <w:t>and</w:t>
      </w:r>
      <w:r w:rsidRPr="00AE4834">
        <w:rPr>
          <w:rStyle w:val="Emphasis"/>
        </w:rPr>
        <w:t>/</w:t>
      </w:r>
      <w:r w:rsidRPr="00AE4834">
        <w:rPr>
          <w:rStyle w:val="Emphasis"/>
          <w:rFonts w:eastAsia="Calibri"/>
        </w:rPr>
        <w:t>or</w:t>
      </w:r>
      <w:r w:rsidRPr="00AE4834">
        <w:rPr>
          <w:rStyle w:val="Emphasis"/>
        </w:rPr>
        <w:t xml:space="preserve"> </w:t>
      </w:r>
      <w:r w:rsidRPr="000E734E">
        <w:rPr>
          <w:rStyle w:val="Emphasis"/>
          <w:rFonts w:eastAsia="Calibri"/>
          <w:highlight w:val="green"/>
        </w:rPr>
        <w:t>painful</w:t>
      </w:r>
      <w:r w:rsidRPr="000E734E">
        <w:rPr>
          <w:rStyle w:val="Emphasis"/>
          <w:highlight w:val="gree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E734E">
        <w:rPr>
          <w:rStyle w:val="Emphasis"/>
          <w:rFonts w:eastAsia="Calibri"/>
          <w:highlight w:val="green"/>
        </w:rPr>
        <w:t>premature</w:t>
      </w:r>
      <w:r w:rsidRPr="000E734E">
        <w:rPr>
          <w:rStyle w:val="Emphasis"/>
          <w:highlight w:val="green"/>
        </w:rPr>
        <w:t xml:space="preserve"> </w:t>
      </w:r>
      <w:r w:rsidRPr="000E734E">
        <w:rPr>
          <w:rStyle w:val="Emphasis"/>
          <w:rFonts w:eastAsia="Calibri"/>
          <w:highlight w:val="green"/>
        </w:rPr>
        <w:t>deaths</w:t>
      </w:r>
      <w:r w:rsidRPr="000E734E">
        <w:rPr>
          <w:sz w:val="8"/>
          <w:highlight w:val="gree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lastRenderedPageBreak/>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E734E">
        <w:rPr>
          <w:rStyle w:val="StyleUnderline"/>
          <w:rFonts w:eastAsia="Calibri"/>
          <w:highlight w:val="green"/>
        </w:rPr>
        <w:t>there</w:t>
      </w:r>
      <w:r w:rsidRPr="000E734E">
        <w:rPr>
          <w:rStyle w:val="StyleUnderline"/>
          <w:highlight w:val="green"/>
        </w:rPr>
        <w:t xml:space="preserve"> </w:t>
      </w:r>
      <w:r w:rsidRPr="000E734E">
        <w:rPr>
          <w:rStyle w:val="StyleUnderline"/>
          <w:rFonts w:eastAsia="Calibri"/>
          <w:highlight w:val="green"/>
        </w:rPr>
        <w:t>could</w:t>
      </w:r>
      <w:r w:rsidRPr="000E734E">
        <w:rPr>
          <w:rStyle w:val="StyleUnderline"/>
          <w:highlight w:val="green"/>
        </w:rPr>
        <w:t xml:space="preserve"> </w:t>
      </w:r>
      <w:r w:rsidRPr="000E734E">
        <w:rPr>
          <w:rStyle w:val="StyleUnderline"/>
          <w:rFonts w:eastAsia="Calibri"/>
          <w:highlight w:val="green"/>
        </w:rPr>
        <w:t>be</w:t>
      </w:r>
      <w:r w:rsidRPr="000E734E">
        <w:rPr>
          <w:rStyle w:val="StyleUnderline"/>
          <w:highlight w:val="green"/>
        </w:rPr>
        <w:t xml:space="preserve"> </w:t>
      </w:r>
      <w:r w:rsidRPr="000E734E">
        <w:rPr>
          <w:rStyle w:val="StyleUnderline"/>
          <w:rFonts w:eastAsia="Calibri"/>
          <w:highlight w:val="green"/>
        </w:rPr>
        <w:t>various</w:t>
      </w:r>
      <w:r w:rsidRPr="000E734E">
        <w:rPr>
          <w:rStyle w:val="StyleUnderline"/>
          <w:highlight w:val="green"/>
        </w:rPr>
        <w:t xml:space="preserve"> </w:t>
      </w:r>
      <w:r w:rsidRPr="00AE4834">
        <w:rPr>
          <w:rStyle w:val="StyleUnderline"/>
          <w:rFonts w:eastAsia="Calibri"/>
        </w:rPr>
        <w:t>deleterious</w:t>
      </w:r>
      <w:r w:rsidRPr="00AE4834">
        <w:rPr>
          <w:rStyle w:val="StyleUnderline"/>
        </w:rPr>
        <w:t xml:space="preserve"> </w:t>
      </w:r>
      <w:r w:rsidRPr="000E734E">
        <w:rPr>
          <w:rStyle w:val="StyleUnderline"/>
          <w:rFonts w:eastAsia="Calibri"/>
          <w:highlight w:val="green"/>
        </w:rPr>
        <w:t>psychological</w:t>
      </w:r>
      <w:r w:rsidRPr="000E734E">
        <w:rPr>
          <w:rStyle w:val="StyleUnderline"/>
          <w:highlight w:val="green"/>
        </w:rPr>
        <w:t xml:space="preserve"> </w:t>
      </w:r>
      <w:r w:rsidRPr="000E734E">
        <w:rPr>
          <w:rStyle w:val="StyleUnderline"/>
          <w:rFonts w:eastAsia="Calibri"/>
          <w:highlight w:val="green"/>
        </w:rPr>
        <w:t>effects</w:t>
      </w:r>
      <w:r w:rsidRPr="000E734E">
        <w:rPr>
          <w:sz w:val="8"/>
          <w:highlight w:val="gree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E734E">
        <w:rPr>
          <w:rStyle w:val="StyleUnderline"/>
          <w:rFonts w:eastAsia="Calibri"/>
          <w:highlight w:val="green"/>
        </w:rPr>
        <w:t>sense</w:t>
      </w:r>
      <w:r w:rsidRPr="000E734E">
        <w:rPr>
          <w:rStyle w:val="StyleUnderline"/>
          <w:highlight w:val="green"/>
        </w:rPr>
        <w:t xml:space="preserve"> </w:t>
      </w:r>
      <w:r w:rsidRPr="000E734E">
        <w:rPr>
          <w:rStyle w:val="StyleUnderline"/>
          <w:rFonts w:eastAsia="Calibri"/>
          <w:highlight w:val="green"/>
        </w:rPr>
        <w:t>of</w:t>
      </w:r>
      <w:r w:rsidRPr="000E734E">
        <w:rPr>
          <w:rStyle w:val="StyleUnderline"/>
          <w:highlight w:val="green"/>
        </w:rPr>
        <w:t xml:space="preserve"> </w:t>
      </w:r>
      <w:r w:rsidRPr="000E734E">
        <w:rPr>
          <w:rStyle w:val="StyleUnderline"/>
          <w:rFonts w:eastAsia="Calibri"/>
          <w:highlight w:val="green"/>
        </w:rPr>
        <w:t>hopelessness</w:t>
      </w:r>
      <w:r w:rsidRPr="000E734E">
        <w:rPr>
          <w:rStyle w:val="StyleUnderline"/>
          <w:highlight w:val="gree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E734E">
        <w:rPr>
          <w:rStyle w:val="StyleUnderline"/>
          <w:rFonts w:eastAsia="Calibri"/>
          <w:highlight w:val="green"/>
        </w:rPr>
        <w:t>there</w:t>
      </w:r>
      <w:r w:rsidRPr="000E734E">
        <w:rPr>
          <w:rStyle w:val="StyleUnderline"/>
          <w:highlight w:val="green"/>
        </w:rPr>
        <w:t xml:space="preserve"> </w:t>
      </w:r>
      <w:r w:rsidRPr="000E734E">
        <w:rPr>
          <w:rStyle w:val="StyleUnderline"/>
          <w:rFonts w:eastAsia="Calibri"/>
          <w:highlight w:val="green"/>
        </w:rPr>
        <w:t>will</w:t>
      </w:r>
      <w:r w:rsidRPr="000E734E">
        <w:rPr>
          <w:rStyle w:val="StyleUnderline"/>
          <w:highlight w:val="green"/>
        </w:rPr>
        <w:t xml:space="preserve"> </w:t>
      </w:r>
      <w:r w:rsidRPr="000E734E">
        <w:rPr>
          <w:rStyle w:val="StyleUnderline"/>
          <w:rFonts w:eastAsia="Calibri"/>
          <w:highlight w:val="green"/>
        </w:rPr>
        <w:t>be</w:t>
      </w:r>
      <w:r w:rsidRPr="000E734E">
        <w:rPr>
          <w:rStyle w:val="StyleUnderline"/>
          <w:highlight w:val="green"/>
        </w:rPr>
        <w:t xml:space="preserve"> </w:t>
      </w:r>
      <w:r w:rsidRPr="000E734E">
        <w:rPr>
          <w:rStyle w:val="StyleUnderline"/>
          <w:rFonts w:eastAsia="Calibri"/>
          <w:highlight w:val="green"/>
        </w:rPr>
        <w:t>no</w:t>
      </w:r>
      <w:r w:rsidRPr="000E734E">
        <w:rPr>
          <w:rStyle w:val="StyleUnderline"/>
          <w:highlight w:val="green"/>
        </w:rPr>
        <w:t xml:space="preserve"> </w:t>
      </w:r>
      <w:r w:rsidRPr="000E734E">
        <w:rPr>
          <w:rStyle w:val="StyleUnderline"/>
          <w:rFonts w:eastAsia="Calibri"/>
          <w:highlight w:val="green"/>
        </w:rPr>
        <w:t>more</w:t>
      </w:r>
      <w:r w:rsidRPr="000E734E">
        <w:rPr>
          <w:rStyle w:val="StyleUnderline"/>
          <w:highlight w:val="green"/>
        </w:rPr>
        <w:t xml:space="preserve"> </w:t>
      </w:r>
      <w:r w:rsidRPr="000E734E">
        <w:rPr>
          <w:rStyle w:val="StyleUnderline"/>
          <w:rFonts w:eastAsia="Calibri"/>
          <w:highlight w:val="green"/>
        </w:rPr>
        <w:t>humans</w:t>
      </w:r>
      <w:r w:rsidRPr="000E734E">
        <w:rPr>
          <w:rStyle w:val="StyleUnderline"/>
          <w:highlight w:val="green"/>
        </w:rPr>
        <w:t xml:space="preserve"> </w:t>
      </w:r>
      <w:r w:rsidRPr="000E734E">
        <w:rPr>
          <w:rStyle w:val="StyleUnderline"/>
          <w:rFonts w:eastAsia="Calibri"/>
          <w:highlight w:val="green"/>
        </w:rPr>
        <w:t>and</w:t>
      </w:r>
      <w:r w:rsidRPr="000E734E">
        <w:rPr>
          <w:rStyle w:val="StyleUnderline"/>
          <w:highlight w:val="green"/>
        </w:rPr>
        <w:t xml:space="preserve"> </w:t>
      </w:r>
      <w:r w:rsidRPr="000E734E">
        <w:rPr>
          <w:rStyle w:val="StyleUnderline"/>
          <w:rFonts w:eastAsia="Calibri"/>
          <w:highlight w:val="green"/>
        </w:rPr>
        <w:t>that</w:t>
      </w:r>
      <w:r w:rsidRPr="000E734E">
        <w:rPr>
          <w:rStyle w:val="StyleUnderline"/>
          <w:highlight w:val="green"/>
        </w:rPr>
        <w:t xml:space="preserve"> </w:t>
      </w:r>
      <w:r w:rsidRPr="000E734E">
        <w:rPr>
          <w:rStyle w:val="StyleUnderline"/>
          <w:rFonts w:eastAsia="Calibri"/>
          <w:highlight w:val="green"/>
        </w:rPr>
        <w:t>your</w:t>
      </w:r>
      <w:r w:rsidRPr="000E734E">
        <w:rPr>
          <w:rStyle w:val="StyleUnderline"/>
          <w:highlight w:val="green"/>
        </w:rPr>
        <w:t xml:space="preserve"> </w:t>
      </w:r>
      <w:r w:rsidRPr="000E734E">
        <w:rPr>
          <w:rStyle w:val="StyleUnderline"/>
          <w:rFonts w:eastAsia="Calibri"/>
          <w:highlight w:val="green"/>
        </w:rPr>
        <w:t>projects</w:t>
      </w:r>
      <w:r w:rsidRPr="000E734E">
        <w:rPr>
          <w:rStyle w:val="StyleUnderline"/>
          <w:highlight w:val="green"/>
        </w:rPr>
        <w:t xml:space="preserve"> </w:t>
      </w:r>
      <w:r w:rsidRPr="000E734E">
        <w:rPr>
          <w:rStyle w:val="StyleUnderline"/>
          <w:rFonts w:eastAsia="Calibri"/>
          <w:highlight w:val="green"/>
        </w:rPr>
        <w:t>will</w:t>
      </w:r>
      <w:r w:rsidRPr="000E734E">
        <w:rPr>
          <w:rStyle w:val="StyleUnderline"/>
          <w:highlight w:val="green"/>
        </w:rPr>
        <w:t xml:space="preserve"> </w:t>
      </w:r>
      <w:r w:rsidRPr="000E734E">
        <w:rPr>
          <w:rStyle w:val="StyleUnderline"/>
          <w:rFonts w:eastAsia="Calibri"/>
          <w:highlight w:val="green"/>
        </w:rPr>
        <w:t>end</w:t>
      </w:r>
      <w:r w:rsidRPr="000E734E">
        <w:rPr>
          <w:rStyle w:val="StyleUnderline"/>
          <w:highlight w:val="green"/>
        </w:rPr>
        <w:t xml:space="preserve"> </w:t>
      </w:r>
      <w:r w:rsidRPr="000E734E">
        <w:rPr>
          <w:rStyle w:val="StyleUnderline"/>
          <w:rFonts w:eastAsia="Calibri"/>
          <w:highlight w:val="green"/>
        </w:rPr>
        <w:t>with</w:t>
      </w:r>
      <w:r w:rsidRPr="000E734E">
        <w:rPr>
          <w:rStyle w:val="StyleUnderline"/>
          <w:highlight w:val="green"/>
        </w:rPr>
        <w:t xml:space="preserve"> </w:t>
      </w:r>
      <w:r w:rsidRPr="000E734E">
        <w:rPr>
          <w:rStyle w:val="StyleUnderline"/>
          <w:rFonts w:eastAsia="Calibri"/>
          <w:highlight w:val="green"/>
        </w:rPr>
        <w:t>you</w:t>
      </w:r>
      <w:r w:rsidRPr="000E734E">
        <w:rPr>
          <w:sz w:val="8"/>
          <w:highlight w:val="gree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5B37D121" w14:textId="78FB3DF0" w:rsidR="00F92ECD" w:rsidRPr="00730CE9" w:rsidRDefault="00410056" w:rsidP="00F92ECD">
      <w:pPr>
        <w:pStyle w:val="Heading4"/>
        <w:rPr>
          <w:rFonts w:cs="Arial"/>
        </w:rPr>
      </w:pPr>
      <w:r>
        <w:rPr>
          <w:rFonts w:cs="Arial"/>
        </w:rPr>
        <w:t>3</w:t>
      </w:r>
      <w:r w:rsidR="00AC1903">
        <w:rPr>
          <w:rFonts w:cs="Arial"/>
        </w:rPr>
        <w:t xml:space="preserve">] </w:t>
      </w:r>
      <w:r w:rsidR="00F92ECD" w:rsidRPr="00730CE9">
        <w:rPr>
          <w:rFonts w:cs="Arial"/>
        </w:rPr>
        <w:t xml:space="preserve">That is the only </w:t>
      </w:r>
      <w:r w:rsidR="00F92ECD" w:rsidRPr="00730CE9">
        <w:rPr>
          <w:rFonts w:cs="Arial"/>
          <w:u w:val="single"/>
        </w:rPr>
        <w:t>egalitarian metric</w:t>
      </w:r>
      <w:r w:rsidR="00F92ECD" w:rsidRPr="00730CE9">
        <w:rPr>
          <w:rFonts w:cs="Arial"/>
        </w:rPr>
        <w:t xml:space="preserve">---anything else collapses cooperation on </w:t>
      </w:r>
      <w:r w:rsidR="00F92ECD" w:rsidRPr="00730CE9">
        <w:rPr>
          <w:rFonts w:cs="Arial"/>
          <w:u w:val="single"/>
        </w:rPr>
        <w:t>collective action</w:t>
      </w:r>
      <w:r w:rsidR="00F92ECD" w:rsidRPr="00730CE9">
        <w:rPr>
          <w:rFonts w:cs="Arial"/>
        </w:rPr>
        <w:t xml:space="preserve"> crises and makes extinction inevitable </w:t>
      </w:r>
    </w:p>
    <w:p w14:paraId="075ED860" w14:textId="77777777" w:rsidR="00F92ECD" w:rsidRPr="00F92ECD" w:rsidRDefault="00F92ECD" w:rsidP="00F92ECD">
      <w:pPr>
        <w:rPr>
          <w:sz w:val="16"/>
        </w:rPr>
      </w:pPr>
      <w:r w:rsidRPr="00AE4834">
        <w:rPr>
          <w:rStyle w:val="Style13ptBold"/>
        </w:rPr>
        <w:t xml:space="preserve">Khan 18 </w:t>
      </w:r>
      <w:r w:rsidRPr="00F92ECD">
        <w:rPr>
          <w:sz w:val="16"/>
        </w:rP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5C9F983D" w14:textId="77777777" w:rsidR="00F92ECD" w:rsidRPr="00500935" w:rsidRDefault="00F92ECD" w:rsidP="00F92ECD">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E734E">
        <w:rPr>
          <w:rStyle w:val="StyleUnderline"/>
          <w:highlight w:val="green"/>
        </w:rPr>
        <w:t xml:space="preserve">human culture is </w:t>
      </w:r>
      <w:r w:rsidRPr="000E734E">
        <w:rPr>
          <w:rStyle w:val="Emphasis"/>
          <w:highlight w:val="green"/>
        </w:rPr>
        <w:t>far from immutable</w:t>
      </w:r>
      <w:r w:rsidRPr="000E734E">
        <w:rPr>
          <w:sz w:val="12"/>
          <w:highlight w:val="green"/>
        </w:rPr>
        <w:t>.</w:t>
      </w:r>
      <w:r w:rsidRPr="00AE4834">
        <w:rPr>
          <w:sz w:val="12"/>
        </w:rPr>
        <w:t xml:space="preserve"> That we can struggle against our baser instincts. That </w:t>
      </w:r>
      <w:r w:rsidRPr="000E734E">
        <w:rPr>
          <w:rStyle w:val="Emphasis"/>
          <w:highlight w:val="green"/>
        </w:rPr>
        <w:t>we can</w:t>
      </w:r>
      <w:r w:rsidRPr="00AE4834">
        <w:rPr>
          <w:rStyle w:val="Emphasis"/>
        </w:rPr>
        <w:t xml:space="preserve"> master them and </w:t>
      </w:r>
      <w:r w:rsidRPr="000E734E">
        <w:rPr>
          <w:rStyle w:val="Emphasis"/>
          <w:highlight w:val="green"/>
        </w:rPr>
        <w:t>rise to</w:t>
      </w:r>
      <w:r w:rsidRPr="00AE4834">
        <w:rPr>
          <w:rStyle w:val="Emphasis"/>
        </w:rPr>
        <w:t xml:space="preserve"> unprecedented </w:t>
      </w:r>
      <w:r w:rsidRPr="000E734E">
        <w:rPr>
          <w:rStyle w:val="Emphasis"/>
          <w:highlight w:val="gree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E734E">
        <w:rPr>
          <w:rStyle w:val="Emphasis"/>
          <w:highlight w:val="gree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E734E">
        <w:rPr>
          <w:rStyle w:val="Emphasis"/>
          <w:highlight w:val="green"/>
        </w:rPr>
        <w:t>only one outcome is truly irreversible: extinction</w:t>
      </w:r>
      <w:r w:rsidRPr="000E734E">
        <w:rPr>
          <w:sz w:val="12"/>
          <w:highlight w:val="green"/>
        </w:rPr>
        <w:t xml:space="preserve">. </w:t>
      </w:r>
      <w:r w:rsidRPr="000E734E">
        <w:rPr>
          <w:rStyle w:val="StyleUnderline"/>
          <w:highlight w:val="green"/>
        </w:rPr>
        <w:t>Concerns</w:t>
      </w:r>
      <w:r w:rsidRPr="00AE4834">
        <w:rPr>
          <w:sz w:val="12"/>
        </w:rPr>
        <w:t xml:space="preserve"> about extinction </w:t>
      </w:r>
      <w:r w:rsidRPr="000E734E">
        <w:rPr>
          <w:rStyle w:val="StyleUnderline"/>
          <w:highlight w:val="green"/>
        </w:rPr>
        <w:t>are</w:t>
      </w:r>
      <w:r w:rsidRPr="00AE4834">
        <w:rPr>
          <w:sz w:val="12"/>
        </w:rPr>
        <w:t xml:space="preserve"> often </w:t>
      </w:r>
      <w:r w:rsidRPr="000E734E">
        <w:rPr>
          <w:rStyle w:val="StyleUnderline"/>
          <w:highlight w:val="gree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E734E">
        <w:rPr>
          <w:rStyle w:val="StyleUnderline"/>
          <w:highlight w:val="green"/>
        </w:rPr>
        <w:t xml:space="preserve">there have been </w:t>
      </w:r>
      <w:r w:rsidRPr="000E734E">
        <w:rPr>
          <w:rStyle w:val="Emphasis"/>
          <w:highlight w:val="gree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E734E">
        <w:rPr>
          <w:rStyle w:val="Emphasis"/>
          <w:highlight w:val="green"/>
        </w:rPr>
        <w:t>Extinction is the rule</w:t>
      </w:r>
      <w:r w:rsidRPr="00AE4834">
        <w:rPr>
          <w:rStyle w:val="Emphasis"/>
        </w:rPr>
        <w:t>, not the exception</w:t>
      </w:r>
      <w:r w:rsidRPr="00AE4834">
        <w:rPr>
          <w:sz w:val="12"/>
        </w:rPr>
        <w:t xml:space="preserve"> More than </w:t>
      </w:r>
      <w:r w:rsidRPr="000E734E">
        <w:rPr>
          <w:rStyle w:val="StyleUnderline"/>
          <w:highlight w:val="green"/>
        </w:rPr>
        <w:t>99.9% of all the species that ever existed are gone</w:t>
      </w:r>
      <w:r w:rsidRPr="000E734E">
        <w:rPr>
          <w:sz w:val="12"/>
          <w:highlight w:val="green"/>
        </w:rPr>
        <w:t xml:space="preserve">. </w:t>
      </w:r>
      <w:r w:rsidRPr="000E734E">
        <w:rPr>
          <w:rStyle w:val="Emphasis"/>
          <w:highlight w:val="gree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w:t>
      </w:r>
      <w:r w:rsidRPr="00AE4834">
        <w:rPr>
          <w:sz w:val="12"/>
        </w:rPr>
        <w:lastRenderedPageBreak/>
        <w:t xml:space="preserve">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E734E">
        <w:rPr>
          <w:rStyle w:val="StyleUnderline"/>
          <w:highlight w:val="gree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E734E">
        <w:rPr>
          <w:rStyle w:val="StyleUnderline"/>
          <w:highlight w:val="green"/>
        </w:rPr>
        <w:t>We may have a violent past, but</w:t>
      </w:r>
      <w:r w:rsidRPr="00AE4834">
        <w:rPr>
          <w:rStyle w:val="StyleUnderline"/>
        </w:rPr>
        <w:t xml:space="preserve"> </w:t>
      </w:r>
      <w:r w:rsidRPr="00AE4834">
        <w:rPr>
          <w:rStyle w:val="Emphasis"/>
        </w:rPr>
        <w:t xml:space="preserve">we have </w:t>
      </w:r>
      <w:r w:rsidRPr="000E734E">
        <w:rPr>
          <w:rStyle w:val="Emphasis"/>
          <w:highlight w:val="gree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E734E">
        <w:rPr>
          <w:rStyle w:val="StyleUnderline"/>
          <w:highlight w:val="green"/>
        </w:rPr>
        <w:t>equity, would help us navigate safely.</w:t>
      </w:r>
      <w:r w:rsidRPr="00AE4834">
        <w:rPr>
          <w:sz w:val="12"/>
        </w:rPr>
        <w:t xml:space="preserve"> It </w:t>
      </w:r>
      <w:r w:rsidRPr="00AE4834">
        <w:rPr>
          <w:rStyle w:val="StyleUnderline"/>
        </w:rPr>
        <w:t xml:space="preserve">would ensure </w:t>
      </w:r>
      <w:r w:rsidRPr="000E734E">
        <w:rPr>
          <w:rStyle w:val="StyleUnderline"/>
          <w:highlight w:val="green"/>
        </w:rPr>
        <w:t>a future that unleashes the full potential of our</w:t>
      </w:r>
      <w:r w:rsidRPr="00AE4834">
        <w:rPr>
          <w:rStyle w:val="StyleUnderline"/>
        </w:rPr>
        <w:t xml:space="preserve"> still-budding human </w:t>
      </w:r>
      <w:r w:rsidRPr="000E734E">
        <w:rPr>
          <w:rStyle w:val="StyleUnderline"/>
          <w:highlight w:val="green"/>
        </w:rPr>
        <w:t>civilization</w:t>
      </w:r>
      <w:r w:rsidRPr="00AE4834">
        <w:rPr>
          <w:rStyle w:val="StyleUnderline"/>
        </w:rPr>
        <w:t xml:space="preserve">, in all its diversity. </w:t>
      </w:r>
      <w:r w:rsidRPr="000E734E">
        <w:rPr>
          <w:rStyle w:val="StyleUnderline"/>
          <w:highlight w:val="green"/>
        </w:rPr>
        <w:t xml:space="preserve">We cannot do this unless we are </w:t>
      </w:r>
      <w:r w:rsidRPr="000E734E">
        <w:rPr>
          <w:rStyle w:val="Emphasis"/>
          <w:highlight w:val="green"/>
        </w:rPr>
        <w:t>humbly grounded in the possibility of our own destruction</w:t>
      </w:r>
      <w:r w:rsidRPr="000E734E">
        <w:rPr>
          <w:sz w:val="12"/>
          <w:highlight w:val="green"/>
        </w:rPr>
        <w:t xml:space="preserve">. </w:t>
      </w:r>
      <w:r w:rsidRPr="000E734E">
        <w:rPr>
          <w:rStyle w:val="Emphasis"/>
          <w:highlight w:val="green"/>
        </w:rPr>
        <w:t>Survival is life’s primal instinct</w:t>
      </w:r>
      <w:r w:rsidRPr="000E734E">
        <w:rPr>
          <w:sz w:val="12"/>
          <w:highlight w:val="green"/>
        </w:rPr>
        <w:t xml:space="preserve">. </w:t>
      </w:r>
      <w:r w:rsidRPr="000E734E">
        <w:rPr>
          <w:rStyle w:val="StyleUnderline"/>
          <w:highlight w:val="green"/>
        </w:rPr>
        <w:t>In the absence of a common enemy, we must find common cause in survival.</w:t>
      </w:r>
      <w:r w:rsidRPr="00AE4834">
        <w:rPr>
          <w:rStyle w:val="StyleUnderline"/>
        </w:rPr>
        <w:t xml:space="preserve"> Our future may depend on whether we realize this.</w:t>
      </w:r>
    </w:p>
    <w:p w14:paraId="0F4DB228" w14:textId="77777777" w:rsidR="00F92ECD" w:rsidRPr="00EB4FCB" w:rsidRDefault="00F92ECD" w:rsidP="00BC77B4">
      <w:pPr>
        <w:rPr>
          <w:rStyle w:val="StyleUnderline"/>
        </w:rPr>
      </w:pPr>
    </w:p>
    <w:p w14:paraId="162DB159" w14:textId="77777777" w:rsidR="00A95652" w:rsidRPr="00D07F21" w:rsidRDefault="00A95652" w:rsidP="00D07F21"/>
    <w:sectPr w:rsidR="00A95652" w:rsidRPr="00D07F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JGCNM+Arial">
    <w:altName w:val="Arial"/>
    <w:panose1 w:val="00000000000000000000"/>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KDPE C+ Utopia">
    <w:altName w:val="Cambria"/>
    <w:panose1 w:val="00000000000000000000"/>
    <w:charset w:val="00"/>
    <w:family w:val="roman"/>
    <w:notTrueType/>
    <w:pitch w:val="default"/>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auto"/>
    <w:notTrueType/>
    <w:pitch w:val="variable"/>
    <w:sig w:usb0="00000003"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Times New Roman"/>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Helvetica Neue">
    <w:altName w:val="Agency FB"/>
    <w:panose1 w:val="00000000000000000000"/>
    <w:charset w:val="00"/>
    <w:family w:val="auto"/>
    <w:notTrueType/>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Liberation Sans">
    <w:altName w:val="Arial"/>
    <w:charset w:val="01"/>
    <w:family w:val="roman"/>
    <w:pitch w:val="variable"/>
  </w:font>
  <w:font w:name="Droid Sans Fallback">
    <w:altName w:val="Segoe UI"/>
    <w:panose1 w:val="00000000000000000000"/>
    <w:charset w:val="00"/>
    <w:family w:val="roman"/>
    <w:notTrueType/>
    <w:pitch w:val="default"/>
  </w:font>
  <w:font w:name="FreeSans">
    <w:altName w:val="Times New Roman"/>
    <w:panose1 w:val="00000000000000000000"/>
    <w:charset w:val="00"/>
    <w:family w:val="roman"/>
    <w:notTrueType/>
    <w:pitch w:val="default"/>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7B7F54"/>
    <w:multiLevelType w:val="hybridMultilevel"/>
    <w:tmpl w:val="230E4B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2D19BB"/>
    <w:multiLevelType w:val="hybridMultilevel"/>
    <w:tmpl w:val="B300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7677EF"/>
    <w:multiLevelType w:val="hybridMultilevel"/>
    <w:tmpl w:val="D06EB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5B6312"/>
    <w:multiLevelType w:val="hybridMultilevel"/>
    <w:tmpl w:val="EF426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DB95B9D"/>
    <w:multiLevelType w:val="multilevel"/>
    <w:tmpl w:val="D32C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EF2267"/>
    <w:multiLevelType w:val="hybridMultilevel"/>
    <w:tmpl w:val="F468F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8214BF"/>
    <w:multiLevelType w:val="hybridMultilevel"/>
    <w:tmpl w:val="7B363936"/>
    <w:lvl w:ilvl="0" w:tplc="A1D8519C">
      <w:start w:val="2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DF766E"/>
    <w:multiLevelType w:val="multilevel"/>
    <w:tmpl w:val="7818B6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AC43CCA"/>
    <w:multiLevelType w:val="hybridMultilevel"/>
    <w:tmpl w:val="303CD8BE"/>
    <w:lvl w:ilvl="0" w:tplc="C7E4F602">
      <w:start w:val="2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1495238"/>
    <w:multiLevelType w:val="hybridMultilevel"/>
    <w:tmpl w:val="9D30BC20"/>
    <w:lvl w:ilvl="0" w:tplc="4BD0EEFA">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AD3A20"/>
    <w:multiLevelType w:val="hybridMultilevel"/>
    <w:tmpl w:val="DB169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3A6D78"/>
    <w:multiLevelType w:val="hybridMultilevel"/>
    <w:tmpl w:val="BEF2D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084B2D"/>
    <w:multiLevelType w:val="multilevel"/>
    <w:tmpl w:val="8834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BAA0C76"/>
    <w:multiLevelType w:val="hybridMultilevel"/>
    <w:tmpl w:val="C0E47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D11593D"/>
    <w:multiLevelType w:val="hybridMultilevel"/>
    <w:tmpl w:val="556EC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7D550B8"/>
    <w:multiLevelType w:val="multilevel"/>
    <w:tmpl w:val="E816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A3200D6"/>
    <w:multiLevelType w:val="hybridMultilevel"/>
    <w:tmpl w:val="6B3AE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1E54D1A"/>
    <w:multiLevelType w:val="hybridMultilevel"/>
    <w:tmpl w:val="A8DEFFBE"/>
    <w:lvl w:ilvl="0" w:tplc="DA581E3E">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3A91AD9"/>
    <w:multiLevelType w:val="hybridMultilevel"/>
    <w:tmpl w:val="DD849A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6A9B0B1C"/>
    <w:multiLevelType w:val="hybridMultilevel"/>
    <w:tmpl w:val="6FE62DD0"/>
    <w:lvl w:ilvl="0" w:tplc="FCCCB3C0">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1F098B"/>
    <w:multiLevelType w:val="multilevel"/>
    <w:tmpl w:val="9F087B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55102E"/>
    <w:multiLevelType w:val="hybridMultilevel"/>
    <w:tmpl w:val="EE1899F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7C411CF1"/>
    <w:multiLevelType w:val="hybridMultilevel"/>
    <w:tmpl w:val="9C48FDAA"/>
    <w:lvl w:ilvl="0" w:tplc="EC2853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5"/>
  </w:num>
  <w:num w:numId="13">
    <w:abstractNumId w:val="11"/>
  </w:num>
  <w:num w:numId="14">
    <w:abstractNumId w:val="16"/>
  </w:num>
  <w:num w:numId="15">
    <w:abstractNumId w:val="37"/>
  </w:num>
  <w:num w:numId="16">
    <w:abstractNumId w:val="54"/>
  </w:num>
  <w:num w:numId="17">
    <w:abstractNumId w:val="32"/>
  </w:num>
  <w:num w:numId="18">
    <w:abstractNumId w:val="46"/>
  </w:num>
  <w:num w:numId="19">
    <w:abstractNumId w:val="22"/>
  </w:num>
  <w:num w:numId="20">
    <w:abstractNumId w:val="34"/>
  </w:num>
  <w:num w:numId="21">
    <w:abstractNumId w:val="19"/>
  </w:num>
  <w:num w:numId="22">
    <w:abstractNumId w:val="51"/>
  </w:num>
  <w:num w:numId="23">
    <w:abstractNumId w:val="43"/>
  </w:num>
  <w:num w:numId="24">
    <w:abstractNumId w:val="33"/>
  </w:num>
  <w:num w:numId="25">
    <w:abstractNumId w:val="47"/>
  </w:num>
  <w:num w:numId="26">
    <w:abstractNumId w:val="20"/>
  </w:num>
  <w:num w:numId="27">
    <w:abstractNumId w:val="14"/>
  </w:num>
  <w:num w:numId="28">
    <w:abstractNumId w:val="15"/>
  </w:num>
  <w:num w:numId="29">
    <w:abstractNumId w:val="56"/>
  </w:num>
  <w:num w:numId="30">
    <w:abstractNumId w:val="12"/>
  </w:num>
  <w:num w:numId="31">
    <w:abstractNumId w:val="30"/>
  </w:num>
  <w:num w:numId="32">
    <w:abstractNumId w:val="3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24561711168"/>
    <w:docVar w:name="VerbatimVersion" w:val="5.1"/>
  </w:docVars>
  <w:rsids>
    <w:rsidRoot w:val="00257C22"/>
    <w:rsid w:val="000139A3"/>
    <w:rsid w:val="00061E47"/>
    <w:rsid w:val="000E184A"/>
    <w:rsid w:val="000E734E"/>
    <w:rsid w:val="00100833"/>
    <w:rsid w:val="00104529"/>
    <w:rsid w:val="00105942"/>
    <w:rsid w:val="00107396"/>
    <w:rsid w:val="001115D9"/>
    <w:rsid w:val="00114F52"/>
    <w:rsid w:val="00144A4C"/>
    <w:rsid w:val="00172B94"/>
    <w:rsid w:val="00176AB0"/>
    <w:rsid w:val="00177B7D"/>
    <w:rsid w:val="0018322D"/>
    <w:rsid w:val="001A282A"/>
    <w:rsid w:val="001A59B3"/>
    <w:rsid w:val="001A64DE"/>
    <w:rsid w:val="001B5776"/>
    <w:rsid w:val="001C3FD0"/>
    <w:rsid w:val="001E23FF"/>
    <w:rsid w:val="001E527A"/>
    <w:rsid w:val="001E7BEB"/>
    <w:rsid w:val="001F516E"/>
    <w:rsid w:val="001F78CE"/>
    <w:rsid w:val="0023156A"/>
    <w:rsid w:val="00251FC7"/>
    <w:rsid w:val="00257C22"/>
    <w:rsid w:val="002855A7"/>
    <w:rsid w:val="002B0D89"/>
    <w:rsid w:val="002B146A"/>
    <w:rsid w:val="002B5E17"/>
    <w:rsid w:val="002D6164"/>
    <w:rsid w:val="002F081C"/>
    <w:rsid w:val="00315690"/>
    <w:rsid w:val="00316B75"/>
    <w:rsid w:val="003224C5"/>
    <w:rsid w:val="00323F19"/>
    <w:rsid w:val="00325646"/>
    <w:rsid w:val="003460F2"/>
    <w:rsid w:val="00357465"/>
    <w:rsid w:val="0038158C"/>
    <w:rsid w:val="00384CB8"/>
    <w:rsid w:val="003902BA"/>
    <w:rsid w:val="003A09E2"/>
    <w:rsid w:val="003B56E9"/>
    <w:rsid w:val="003F136E"/>
    <w:rsid w:val="00407037"/>
    <w:rsid w:val="00410056"/>
    <w:rsid w:val="00440E1B"/>
    <w:rsid w:val="00450298"/>
    <w:rsid w:val="004605D6"/>
    <w:rsid w:val="004A66B9"/>
    <w:rsid w:val="004B62D2"/>
    <w:rsid w:val="004C60E8"/>
    <w:rsid w:val="004E3579"/>
    <w:rsid w:val="004E728B"/>
    <w:rsid w:val="004F39E0"/>
    <w:rsid w:val="004F7A12"/>
    <w:rsid w:val="00537BD5"/>
    <w:rsid w:val="00556C10"/>
    <w:rsid w:val="0057268A"/>
    <w:rsid w:val="005D2912"/>
    <w:rsid w:val="006065BD"/>
    <w:rsid w:val="006275A4"/>
    <w:rsid w:val="0063159B"/>
    <w:rsid w:val="00637177"/>
    <w:rsid w:val="00645FA9"/>
    <w:rsid w:val="00647866"/>
    <w:rsid w:val="00650EC8"/>
    <w:rsid w:val="00665003"/>
    <w:rsid w:val="006A2AD0"/>
    <w:rsid w:val="006C2375"/>
    <w:rsid w:val="006D036E"/>
    <w:rsid w:val="006D4ECC"/>
    <w:rsid w:val="006F3F0F"/>
    <w:rsid w:val="006F665B"/>
    <w:rsid w:val="00722258"/>
    <w:rsid w:val="007243E5"/>
    <w:rsid w:val="007579D0"/>
    <w:rsid w:val="00766EA0"/>
    <w:rsid w:val="007A2226"/>
    <w:rsid w:val="007E53BC"/>
    <w:rsid w:val="007F5B66"/>
    <w:rsid w:val="00823A1C"/>
    <w:rsid w:val="00824110"/>
    <w:rsid w:val="00845B9D"/>
    <w:rsid w:val="00857929"/>
    <w:rsid w:val="00860984"/>
    <w:rsid w:val="008A7AD5"/>
    <w:rsid w:val="008A7F6E"/>
    <w:rsid w:val="008B3ECB"/>
    <w:rsid w:val="008B4E85"/>
    <w:rsid w:val="008C1B2E"/>
    <w:rsid w:val="008C3FEB"/>
    <w:rsid w:val="008E0225"/>
    <w:rsid w:val="008E230D"/>
    <w:rsid w:val="008E4EF3"/>
    <w:rsid w:val="008F62ED"/>
    <w:rsid w:val="0091627E"/>
    <w:rsid w:val="00941D4F"/>
    <w:rsid w:val="009566A6"/>
    <w:rsid w:val="0097032B"/>
    <w:rsid w:val="009832D6"/>
    <w:rsid w:val="009B0F5A"/>
    <w:rsid w:val="009C40DC"/>
    <w:rsid w:val="009D2EAD"/>
    <w:rsid w:val="009D54B2"/>
    <w:rsid w:val="009E11C7"/>
    <w:rsid w:val="009E1922"/>
    <w:rsid w:val="009F7ED2"/>
    <w:rsid w:val="00A92EF2"/>
    <w:rsid w:val="00A93661"/>
    <w:rsid w:val="00A955F2"/>
    <w:rsid w:val="00A95652"/>
    <w:rsid w:val="00AC0AB8"/>
    <w:rsid w:val="00AC1903"/>
    <w:rsid w:val="00B33C6D"/>
    <w:rsid w:val="00B4508F"/>
    <w:rsid w:val="00B55AD5"/>
    <w:rsid w:val="00B8057C"/>
    <w:rsid w:val="00BA5B5D"/>
    <w:rsid w:val="00BB4F7E"/>
    <w:rsid w:val="00BC77B4"/>
    <w:rsid w:val="00BD6238"/>
    <w:rsid w:val="00BE7509"/>
    <w:rsid w:val="00BF593B"/>
    <w:rsid w:val="00BF773A"/>
    <w:rsid w:val="00BF7E81"/>
    <w:rsid w:val="00C02BC9"/>
    <w:rsid w:val="00C13773"/>
    <w:rsid w:val="00C17CC8"/>
    <w:rsid w:val="00C3066C"/>
    <w:rsid w:val="00C415F5"/>
    <w:rsid w:val="00C5312F"/>
    <w:rsid w:val="00C83417"/>
    <w:rsid w:val="00C95F18"/>
    <w:rsid w:val="00C9604F"/>
    <w:rsid w:val="00CA19AA"/>
    <w:rsid w:val="00CC5298"/>
    <w:rsid w:val="00CC55BF"/>
    <w:rsid w:val="00CD736E"/>
    <w:rsid w:val="00CD798D"/>
    <w:rsid w:val="00CD7BFE"/>
    <w:rsid w:val="00CE161E"/>
    <w:rsid w:val="00CF1EFC"/>
    <w:rsid w:val="00CF5558"/>
    <w:rsid w:val="00CF59A8"/>
    <w:rsid w:val="00D07F21"/>
    <w:rsid w:val="00D325A9"/>
    <w:rsid w:val="00D36A8A"/>
    <w:rsid w:val="00D37C4E"/>
    <w:rsid w:val="00D61409"/>
    <w:rsid w:val="00D6691E"/>
    <w:rsid w:val="00D71170"/>
    <w:rsid w:val="00D93F0E"/>
    <w:rsid w:val="00DA1C92"/>
    <w:rsid w:val="00DA25D4"/>
    <w:rsid w:val="00DA6538"/>
    <w:rsid w:val="00E15E75"/>
    <w:rsid w:val="00E5262C"/>
    <w:rsid w:val="00EC7DC4"/>
    <w:rsid w:val="00ED30CF"/>
    <w:rsid w:val="00F176EF"/>
    <w:rsid w:val="00F45E10"/>
    <w:rsid w:val="00F51DCA"/>
    <w:rsid w:val="00F623D3"/>
    <w:rsid w:val="00F625FA"/>
    <w:rsid w:val="00F6364A"/>
    <w:rsid w:val="00F63C35"/>
    <w:rsid w:val="00F73A3F"/>
    <w:rsid w:val="00F9113A"/>
    <w:rsid w:val="00F92EC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D2AB7"/>
  <w15:chartTrackingRefBased/>
  <w15:docId w15:val="{B40BE7B2-558A-46C4-9BF3-911956396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iPriority="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1DCA"/>
    <w:pPr>
      <w:spacing w:after="0" w:line="240" w:lineRule="auto"/>
    </w:pPr>
    <w:rPr>
      <w:rFonts w:ascii="Georgia" w:hAnsi="Georgia"/>
    </w:rPr>
  </w:style>
  <w:style w:type="paragraph" w:styleId="Heading1">
    <w:name w:val="heading 1"/>
    <w:aliases w:val="Pocket,ALEX,Heading,Heading 1 Char Char Char Char,Heading 1 Char Char Char Char Char,Heading 1 Char Char,Header Char Char Char,Header Char Char Char Char Char,Header Char Char Char Char Char Char Char,Brief - Heading 1,AHeading 1,Block Name"/>
    <w:basedOn w:val="Normal"/>
    <w:next w:val="Normal"/>
    <w:link w:val="Heading1Char"/>
    <w:qFormat/>
    <w:rsid w:val="00F51DC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1,Heading 2 Char Char Char Char Char Char Char Char Char Char Char,Heading 2 Char1 Char1,Heading 2 Char Char Char1,Super Script,TagStyle,Heading 2 Char Char,Tag&amp;Cite,HEADING 2,Heading 2 Char2,Char2,Char Char Char Char1,BlockText,Cha"/>
    <w:basedOn w:val="Normal"/>
    <w:next w:val="Normal"/>
    <w:link w:val="Heading2Char"/>
    <w:uiPriority w:val="1"/>
    <w:unhideWhenUsed/>
    <w:qFormat/>
    <w:rsid w:val="00F51DC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
    <w:basedOn w:val="Normal"/>
    <w:next w:val="Normal"/>
    <w:link w:val="Heading3Char"/>
    <w:uiPriority w:val="2"/>
    <w:unhideWhenUsed/>
    <w:qFormat/>
    <w:rsid w:val="00F51DC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F51DCA"/>
    <w:pPr>
      <w:keepNext/>
      <w:keepLines/>
      <w:spacing w:before="200"/>
      <w:outlineLvl w:val="3"/>
    </w:pPr>
    <w:rPr>
      <w:rFonts w:eastAsiaTheme="majorEastAsia" w:cstheme="majorBidi"/>
      <w:b/>
      <w:iCs/>
      <w:sz w:val="26"/>
    </w:rPr>
  </w:style>
  <w:style w:type="paragraph" w:styleId="Heading5">
    <w:name w:val="heading 5"/>
    <w:aliases w:val="Text"/>
    <w:basedOn w:val="Normal"/>
    <w:next w:val="Normal"/>
    <w:link w:val="Heading5Char"/>
    <w:unhideWhenUsed/>
    <w:qFormat/>
    <w:rsid w:val="00257C22"/>
    <w:pPr>
      <w:spacing w:before="240" w:after="60"/>
      <w:outlineLvl w:val="4"/>
    </w:pPr>
    <w:rPr>
      <w:rFonts w:ascii="Cambria" w:eastAsia="Times New Roman" w:hAnsi="Cambria" w:cs="Times New Roman"/>
      <w:b/>
      <w:bCs/>
      <w:i/>
      <w:iCs/>
      <w:sz w:val="26"/>
      <w:szCs w:val="26"/>
    </w:rPr>
  </w:style>
  <w:style w:type="paragraph" w:styleId="Heading6">
    <w:name w:val="heading 6"/>
    <w:basedOn w:val="Normal"/>
    <w:next w:val="Normal"/>
    <w:link w:val="Heading6Char"/>
    <w:unhideWhenUsed/>
    <w:qFormat/>
    <w:rsid w:val="00257C22"/>
    <w:pPr>
      <w:keepNext/>
      <w:outlineLvl w:val="5"/>
    </w:pPr>
    <w:rPr>
      <w:rFonts w:ascii="Calibri" w:eastAsia="Times New Roman" w:hAnsi="Calibri" w:cs="Times New Roman"/>
      <w:b/>
      <w:bCs/>
      <w:color w:val="000000"/>
      <w:sz w:val="16"/>
    </w:rPr>
  </w:style>
  <w:style w:type="paragraph" w:styleId="Heading7">
    <w:name w:val="heading 7"/>
    <w:basedOn w:val="Normal"/>
    <w:next w:val="Normal"/>
    <w:link w:val="Heading7Char"/>
    <w:unhideWhenUsed/>
    <w:qFormat/>
    <w:rsid w:val="00257C22"/>
    <w:pPr>
      <w:keepNext/>
      <w:keepLines/>
      <w:spacing w:before="40"/>
      <w:outlineLvl w:val="6"/>
    </w:pPr>
    <w:rPr>
      <w:rFonts w:asciiTheme="majorHAnsi" w:eastAsiaTheme="majorEastAsia" w:hAnsiTheme="majorHAnsi" w:cstheme="majorBidi"/>
      <w:i/>
      <w:iCs/>
      <w:color w:val="1F4D78" w:themeColor="accent1" w:themeShade="7F"/>
      <w:sz w:val="16"/>
    </w:rPr>
  </w:style>
  <w:style w:type="paragraph" w:styleId="Heading8">
    <w:name w:val="heading 8"/>
    <w:basedOn w:val="Normal"/>
    <w:next w:val="Normal"/>
    <w:link w:val="Heading8Char"/>
    <w:unhideWhenUsed/>
    <w:qFormat/>
    <w:rsid w:val="00257C2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257C2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F51D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1DCA"/>
  </w:style>
  <w:style w:type="character" w:customStyle="1" w:styleId="Heading1Char">
    <w:name w:val="Heading 1 Char"/>
    <w:aliases w:val="Pocket Char,ALEX Char1,Heading Char,Heading 1 Char Char Char Char Char2,Heading 1 Char Char Char Char Char Char,Heading 1 Char Char Char1,Header Char Char Char Char1,Header Char Char Char Char Char Char1,Brief - Heading 1 Char,Argument Char"/>
    <w:basedOn w:val="DefaultParagraphFont"/>
    <w:link w:val="Heading1"/>
    <w:rsid w:val="00F51DCA"/>
    <w:rPr>
      <w:rFonts w:ascii="Georgia" w:eastAsiaTheme="majorEastAsia" w:hAnsi="Georgia" w:cstheme="majorBidi"/>
      <w:b/>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Tag&amp;Cite Char,HEADING 2 Char"/>
    <w:basedOn w:val="DefaultParagraphFont"/>
    <w:link w:val="Heading2"/>
    <w:uiPriority w:val="1"/>
    <w:rsid w:val="00F51DCA"/>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1"/>
    <w:basedOn w:val="DefaultParagraphFont"/>
    <w:link w:val="Heading3"/>
    <w:uiPriority w:val="2"/>
    <w:rsid w:val="00F51DCA"/>
    <w:rPr>
      <w:rFonts w:ascii="Georgia" w:eastAsiaTheme="majorEastAsia" w:hAnsi="Georgia"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F51DCA"/>
    <w:rPr>
      <w:rFonts w:ascii="Georgia" w:eastAsiaTheme="majorEastAsia" w:hAnsi="Georgia"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F51DCA"/>
    <w:rPr>
      <w:rFonts w:ascii="Georgia" w:hAnsi="Georgia"/>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51DCA"/>
    <w:rPr>
      <w:b/>
      <w:bCs/>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F51DC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F51DCA"/>
    <w:rPr>
      <w:color w:val="auto"/>
      <w:u w:val="none"/>
    </w:rPr>
  </w:style>
  <w:style w:type="character" w:styleId="FollowedHyperlink">
    <w:name w:val="FollowedHyperlink"/>
    <w:basedOn w:val="DefaultParagraphFont"/>
    <w:uiPriority w:val="99"/>
    <w:unhideWhenUsed/>
    <w:rsid w:val="00F51DCA"/>
    <w:rPr>
      <w:color w:val="auto"/>
      <w:u w:val="none"/>
    </w:rPr>
  </w:style>
  <w:style w:type="character" w:customStyle="1" w:styleId="Heading5Char">
    <w:name w:val="Heading 5 Char"/>
    <w:aliases w:val="Text Char"/>
    <w:basedOn w:val="DefaultParagraphFont"/>
    <w:link w:val="Heading5"/>
    <w:rsid w:val="00257C22"/>
    <w:rPr>
      <w:rFonts w:ascii="Cambria" w:eastAsia="Times New Roman" w:hAnsi="Cambria" w:cs="Times New Roman"/>
      <w:b/>
      <w:bCs/>
      <w:i/>
      <w:iCs/>
      <w:sz w:val="26"/>
      <w:szCs w:val="26"/>
    </w:rPr>
  </w:style>
  <w:style w:type="character" w:customStyle="1" w:styleId="Heading6Char">
    <w:name w:val="Heading 6 Char"/>
    <w:basedOn w:val="DefaultParagraphFont"/>
    <w:link w:val="Heading6"/>
    <w:rsid w:val="00257C22"/>
    <w:rPr>
      <w:rFonts w:ascii="Calibri" w:eastAsia="Times New Roman" w:hAnsi="Calibri" w:cs="Times New Roman"/>
      <w:b/>
      <w:bCs/>
      <w:color w:val="000000"/>
      <w:sz w:val="16"/>
    </w:rPr>
  </w:style>
  <w:style w:type="character" w:customStyle="1" w:styleId="Heading7Char">
    <w:name w:val="Heading 7 Char"/>
    <w:basedOn w:val="DefaultParagraphFont"/>
    <w:link w:val="Heading7"/>
    <w:rsid w:val="00257C22"/>
    <w:rPr>
      <w:rFonts w:asciiTheme="majorHAnsi" w:eastAsiaTheme="majorEastAsia" w:hAnsiTheme="majorHAnsi" w:cstheme="majorBidi"/>
      <w:i/>
      <w:iCs/>
      <w:color w:val="1F4D78" w:themeColor="accent1" w:themeShade="7F"/>
      <w:sz w:val="16"/>
    </w:rPr>
  </w:style>
  <w:style w:type="character" w:customStyle="1" w:styleId="Heading8Char">
    <w:name w:val="Heading 8 Char"/>
    <w:basedOn w:val="DefaultParagraphFont"/>
    <w:link w:val="Heading8"/>
    <w:rsid w:val="00257C2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257C22"/>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autoRedefine/>
    <w:uiPriority w:val="7"/>
    <w:qFormat/>
    <w:rsid w:val="00257C22"/>
    <w:rPr>
      <w:b/>
      <w:iCs/>
      <w:u w:val="single"/>
    </w:rPr>
  </w:style>
  <w:style w:type="paragraph" w:customStyle="1" w:styleId="Emphasis1">
    <w:name w:val="Emphasis1"/>
    <w:basedOn w:val="Normal"/>
    <w:autoRedefine/>
    <w:uiPriority w:val="7"/>
    <w:qFormat/>
    <w:rsid w:val="00257C2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bdr w:val="single" w:sz="8" w:space="0" w:color="auto"/>
    </w:rPr>
  </w:style>
  <w:style w:type="character" w:styleId="UnresolvedMention">
    <w:name w:val="Unresolved Mention"/>
    <w:basedOn w:val="DefaultParagraphFont"/>
    <w:uiPriority w:val="99"/>
    <w:semiHidden/>
    <w:unhideWhenUsed/>
    <w:rsid w:val="00257C22"/>
    <w:rPr>
      <w:color w:val="605E5C"/>
      <w:shd w:val="clear" w:color="auto" w:fill="E1DFDD"/>
    </w:rPr>
  </w:style>
  <w:style w:type="character" w:customStyle="1" w:styleId="underline">
    <w:name w:val="underline"/>
    <w:basedOn w:val="DefaultParagraphFont"/>
    <w:qFormat/>
    <w:rsid w:val="00257C22"/>
    <w:rPr>
      <w:u w:val="single"/>
    </w:rPr>
  </w:style>
  <w:style w:type="paragraph" w:styleId="DocumentMap">
    <w:name w:val="Document Map"/>
    <w:basedOn w:val="Normal"/>
    <w:link w:val="DocumentMapChar"/>
    <w:uiPriority w:val="99"/>
    <w:unhideWhenUsed/>
    <w:rsid w:val="00257C22"/>
    <w:rPr>
      <w:rFonts w:ascii="Lucida Grande" w:hAnsi="Lucida Grande" w:cs="Lucida Grande"/>
      <w:sz w:val="24"/>
    </w:rPr>
  </w:style>
  <w:style w:type="character" w:customStyle="1" w:styleId="DocumentMapChar">
    <w:name w:val="Document Map Char"/>
    <w:basedOn w:val="DefaultParagraphFont"/>
    <w:link w:val="DocumentMap"/>
    <w:uiPriority w:val="99"/>
    <w:rsid w:val="00257C22"/>
    <w:rPr>
      <w:rFonts w:ascii="Lucida Grande" w:hAnsi="Lucida Grande" w:cs="Lucida Grande"/>
      <w:sz w:val="24"/>
    </w:rPr>
  </w:style>
  <w:style w:type="paragraph" w:customStyle="1" w:styleId="UnderlinePara">
    <w:name w:val="Underline Para"/>
    <w:basedOn w:val="Normal"/>
    <w:uiPriority w:val="6"/>
    <w:qFormat/>
    <w:rsid w:val="00257C22"/>
    <w:pPr>
      <w:widowControl w:val="0"/>
      <w:suppressAutoHyphens/>
      <w:spacing w:after="200" w:line="256" w:lineRule="auto"/>
      <w:contextualSpacing/>
    </w:pPr>
    <w:rPr>
      <w:rFonts w:asciiTheme="minorHAnsi" w:hAnsiTheme="minorHAnsi"/>
      <w:sz w:val="16"/>
      <w:u w:val="single"/>
    </w:rPr>
  </w:style>
  <w:style w:type="paragraph" w:styleId="ListParagraph">
    <w:name w:val="List Paragraph"/>
    <w:aliases w:val="6 font"/>
    <w:basedOn w:val="Normal"/>
    <w:uiPriority w:val="99"/>
    <w:qFormat/>
    <w:rsid w:val="00257C22"/>
    <w:pPr>
      <w:ind w:left="720"/>
      <w:contextualSpacing/>
    </w:pPr>
    <w:rPr>
      <w:sz w:val="16"/>
    </w:rPr>
  </w:style>
  <w:style w:type="character" w:customStyle="1" w:styleId="UnresolvedMention1">
    <w:name w:val="Unresolved Mention1"/>
    <w:basedOn w:val="DefaultParagraphFont"/>
    <w:uiPriority w:val="99"/>
    <w:unhideWhenUsed/>
    <w:rsid w:val="00257C22"/>
    <w:rPr>
      <w:color w:val="605E5C"/>
      <w:shd w:val="clear" w:color="auto" w:fill="E1DFDD"/>
    </w:rPr>
  </w:style>
  <w:style w:type="character" w:customStyle="1" w:styleId="tl8wme">
    <w:name w:val="tl8wme"/>
    <w:basedOn w:val="DefaultParagraphFont"/>
    <w:rsid w:val="00257C22"/>
  </w:style>
  <w:style w:type="character" w:customStyle="1" w:styleId="Heading1Char1">
    <w:name w:val="Heading 1 Char1"/>
    <w:aliases w:val="Pocket Char1"/>
    <w:basedOn w:val="DefaultParagraphFont"/>
    <w:rsid w:val="00257C22"/>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TAG Char Char,Heading 2 Char1 Char Char Char Char,Heading 2 Char2 Char Char2,Heading 2 Char1 Char Char11,Heading 2 Char Char Char Char11,Heading 2 Char11,Tags Ch,Hat Char2,Char Char Char Char1 Char3,Heading 2 Cha Char1,Tag Char2"/>
    <w:basedOn w:val="DefaultParagraphFont"/>
    <w:qFormat/>
    <w:rsid w:val="00257C22"/>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2"/>
    <w:basedOn w:val="DefaultParagraphFont"/>
    <w:qFormat/>
    <w:rsid w:val="00257C22"/>
    <w:rPr>
      <w:rFonts w:asciiTheme="majorHAnsi" w:eastAsiaTheme="majorEastAsia" w:hAnsiTheme="majorHAnsi" w:cstheme="majorBidi"/>
      <w:color w:val="1F4D78" w:themeColor="accent1" w:themeShade="7F"/>
    </w:rPr>
  </w:style>
  <w:style w:type="character" w:customStyle="1" w:styleId="Heading4Char1">
    <w:name w:val="Heading 4 Char1"/>
    <w:aliases w:val="Tag Char1,Big card Char1,body Char1,small text Char1,Normal Tag Char1,heading 2 Char1,Ch Char1,Heading 2 Char2 Char Char1,Heading 2 Char1 Char Char Char1,TAG Char1,no read Char1,No Spacing211 Char1,No Spacing12 Char1,No Spacing2111 Char1"/>
    <w:basedOn w:val="DefaultParagraphFont"/>
    <w:qFormat/>
    <w:rsid w:val="00257C22"/>
    <w:rPr>
      <w:rFonts w:asciiTheme="majorHAnsi" w:eastAsiaTheme="majorEastAsia" w:hAnsiTheme="majorHAnsi" w:cstheme="majorBidi"/>
      <w:i/>
      <w:iCs/>
      <w:color w:val="2E74B5" w:themeColor="accent1" w:themeShade="BF"/>
      <w:sz w:val="22"/>
    </w:rPr>
  </w:style>
  <w:style w:type="paragraph" w:customStyle="1" w:styleId="msonormal0">
    <w:name w:val="msonormal"/>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m7113523068278247331gmail-style13ptbold">
    <w:name w:val="m_7113523068278247331gmail-style13ptbold"/>
    <w:basedOn w:val="DefaultParagraphFont"/>
    <w:rsid w:val="00257C22"/>
  </w:style>
  <w:style w:type="character" w:customStyle="1" w:styleId="m7113523068278247331gmail-underline">
    <w:name w:val="m_7113523068278247331gmail-underline"/>
    <w:basedOn w:val="DefaultParagraphFont"/>
    <w:rsid w:val="00257C22"/>
  </w:style>
  <w:style w:type="character" w:customStyle="1" w:styleId="m7113523068278247331gmail-styleunderline">
    <w:name w:val="m_7113523068278247331gmail-styleunderline"/>
    <w:basedOn w:val="DefaultParagraphFont"/>
    <w:rsid w:val="00257C22"/>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257C22"/>
    <w:pPr>
      <w:tabs>
        <w:tab w:val="center" w:pos="4680"/>
        <w:tab w:val="right" w:pos="9360"/>
      </w:tabs>
    </w:pPr>
    <w:rPr>
      <w:sz w:val="16"/>
    </w:rPr>
  </w:style>
  <w:style w:type="character" w:customStyle="1" w:styleId="HeaderChar">
    <w:name w:val="Header Char"/>
    <w:aliases w:val="Header Char2 Char,Header Char1 Char Char,Header Char Char1 Char,Char Char Char1 Char,Header Char2 Char Char Char Char,Header Char1 Char1 Char Char Char Char"/>
    <w:basedOn w:val="DefaultParagraphFont"/>
    <w:link w:val="Header"/>
    <w:uiPriority w:val="99"/>
    <w:rsid w:val="00257C22"/>
    <w:rPr>
      <w:rFonts w:ascii="Georgia" w:hAnsi="Georgia"/>
      <w:sz w:val="16"/>
    </w:rPr>
  </w:style>
  <w:style w:type="paragraph" w:styleId="Footer">
    <w:name w:val="footer"/>
    <w:basedOn w:val="Normal"/>
    <w:link w:val="FooterChar"/>
    <w:uiPriority w:val="99"/>
    <w:unhideWhenUsed/>
    <w:rsid w:val="00257C22"/>
    <w:pPr>
      <w:tabs>
        <w:tab w:val="center" w:pos="4680"/>
        <w:tab w:val="right" w:pos="9360"/>
      </w:tabs>
    </w:pPr>
    <w:rPr>
      <w:sz w:val="16"/>
    </w:rPr>
  </w:style>
  <w:style w:type="character" w:customStyle="1" w:styleId="FooterChar">
    <w:name w:val="Footer Char"/>
    <w:basedOn w:val="DefaultParagraphFont"/>
    <w:link w:val="Footer"/>
    <w:uiPriority w:val="99"/>
    <w:rsid w:val="00257C22"/>
    <w:rPr>
      <w:rFonts w:ascii="Georgia" w:hAnsi="Georgia"/>
      <w:sz w:val="16"/>
    </w:rPr>
  </w:style>
  <w:style w:type="character" w:styleId="IntenseEmphasis">
    <w:name w:val="Intense Emphasis"/>
    <w:aliases w:val="Citation Char Char Char,9.5 p,Block Heading Char,Intense Emphasi,Box Out,Intense Emphasis5,Char Char Char1,Sty,cite,Style Underli,Minimized Char,Char Char2,cites Char Char,Underlined Text Char,Underline Char,Title Char1,title Char,9.5 pt"/>
    <w:basedOn w:val="DefaultParagraphFont"/>
    <w:uiPriority w:val="5"/>
    <w:qFormat/>
    <w:rsid w:val="00257C22"/>
    <w:rPr>
      <w:rFonts w:ascii="Arial" w:hAnsi="Arial" w:cs="Arial" w:hint="default"/>
      <w:b w:val="0"/>
      <w:bCs w:val="0"/>
      <w:sz w:val="22"/>
      <w:u w:val="single"/>
    </w:rPr>
  </w:style>
  <w:style w:type="paragraph" w:customStyle="1" w:styleId="p">
    <w:name w:val="p"/>
    <w:basedOn w:val="Normal"/>
    <w:rsid w:val="00257C22"/>
    <w:pPr>
      <w:spacing w:before="100" w:beforeAutospacing="1" w:after="100" w:afterAutospacing="1"/>
    </w:pPr>
    <w:rPr>
      <w:rFonts w:ascii="Times New Roman" w:eastAsia="Times New Roman" w:hAnsi="Times New Roman" w:cs="Times New Roman"/>
      <w:sz w:val="24"/>
    </w:rPr>
  </w:style>
  <w:style w:type="paragraph" w:customStyle="1" w:styleId="Analytic">
    <w:name w:val="Analytic"/>
    <w:basedOn w:val="Normal"/>
    <w:link w:val="AnalyticChar"/>
    <w:autoRedefine/>
    <w:uiPriority w:val="4"/>
    <w:qFormat/>
    <w:rsid w:val="00257C22"/>
    <w:rPr>
      <w:rFonts w:ascii="Calibri" w:hAnsi="Calibri"/>
      <w:b/>
      <w:sz w:val="24"/>
    </w:rPr>
  </w:style>
  <w:style w:type="character" w:customStyle="1" w:styleId="AnalyticChar">
    <w:name w:val="Analytic Char"/>
    <w:basedOn w:val="DefaultParagraphFont"/>
    <w:link w:val="Analytic"/>
    <w:uiPriority w:val="4"/>
    <w:rsid w:val="00257C22"/>
    <w:rPr>
      <w:rFonts w:ascii="Calibri" w:hAnsi="Calibri"/>
      <w:b/>
      <w:sz w:val="24"/>
    </w:rPr>
  </w:style>
  <w:style w:type="paragraph" w:customStyle="1" w:styleId="Emphasize">
    <w:name w:val="Emphasize"/>
    <w:basedOn w:val="Normal"/>
    <w:uiPriority w:val="7"/>
    <w:qFormat/>
    <w:rsid w:val="00257C22"/>
    <w:pPr>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b/>
      <w:iCs/>
      <w:sz w:val="16"/>
      <w:u w:val="single"/>
    </w:rPr>
  </w:style>
  <w:style w:type="paragraph" w:customStyle="1" w:styleId="BreakTag">
    <w:name w:val="Break Tag"/>
    <w:basedOn w:val="Normal"/>
    <w:autoRedefine/>
    <w:uiPriority w:val="4"/>
    <w:qFormat/>
    <w:rsid w:val="00257C22"/>
    <w:pPr>
      <w:spacing w:before="240"/>
    </w:pPr>
    <w:rPr>
      <w:rFonts w:ascii="Calibri" w:hAnsi="Calibri"/>
      <w:b/>
      <w:sz w:val="26"/>
    </w:rPr>
  </w:style>
  <w:style w:type="paragraph" w:customStyle="1" w:styleId="BreakBlock">
    <w:name w:val="Break Block"/>
    <w:basedOn w:val="Normal"/>
    <w:link w:val="BreakBlockChar"/>
    <w:autoRedefine/>
    <w:qFormat/>
    <w:rsid w:val="00257C22"/>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57C22"/>
    <w:rPr>
      <w:rFonts w:ascii="Arial Bold" w:hAnsi="Arial Bold"/>
      <w:b/>
      <w:caps/>
      <w:sz w:val="32"/>
      <w:u w:val="single"/>
    </w:rPr>
  </w:style>
  <w:style w:type="paragraph" w:styleId="BalloonText">
    <w:name w:val="Balloon Text"/>
    <w:basedOn w:val="Normal"/>
    <w:link w:val="BalloonTextChar"/>
    <w:uiPriority w:val="99"/>
    <w:unhideWhenUsed/>
    <w:qFormat/>
    <w:rsid w:val="00257C22"/>
    <w:rPr>
      <w:rFonts w:ascii="Tahoma" w:hAnsi="Tahoma" w:cs="Tahoma"/>
      <w:sz w:val="16"/>
      <w:szCs w:val="16"/>
    </w:rPr>
  </w:style>
  <w:style w:type="character" w:customStyle="1" w:styleId="BalloonTextChar">
    <w:name w:val="Balloon Text Char"/>
    <w:basedOn w:val="DefaultParagraphFont"/>
    <w:link w:val="BalloonText"/>
    <w:uiPriority w:val="99"/>
    <w:qFormat/>
    <w:rsid w:val="00257C22"/>
    <w:rPr>
      <w:rFonts w:ascii="Tahoma" w:hAnsi="Tahoma" w:cs="Tahoma"/>
      <w:sz w:val="16"/>
      <w:szCs w:val="16"/>
    </w:rPr>
  </w:style>
  <w:style w:type="character" w:customStyle="1" w:styleId="Mention1">
    <w:name w:val="Mention1"/>
    <w:basedOn w:val="DefaultParagraphFont"/>
    <w:uiPriority w:val="99"/>
    <w:semiHidden/>
    <w:unhideWhenUsed/>
    <w:rsid w:val="00257C22"/>
    <w:rPr>
      <w:color w:val="2B579A"/>
      <w:shd w:val="clear" w:color="auto" w:fill="E6E6E6"/>
    </w:rPr>
  </w:style>
  <w:style w:type="character" w:customStyle="1" w:styleId="m4841727538114946087gmail-styleunderline">
    <w:name w:val="m_4841727538114946087gmail-styleunderline"/>
    <w:basedOn w:val="DefaultParagraphFont"/>
    <w:rsid w:val="00257C22"/>
  </w:style>
  <w:style w:type="character" w:customStyle="1" w:styleId="Heading1Char2">
    <w:name w:val="Heading 1 Char2"/>
    <w:aliases w:val="Pocket Char2,ALEX Char,Heading Char1,Heading 1 Char Char Char Char Char1,Heading 1 Char Char Char Char Char Char1,Heading 1 Char Char Char,Header Char Char Char Char,Header Char Char Char Char Char Char,Brief - Heading 1 Char1"/>
    <w:rsid w:val="00257C22"/>
    <w:rPr>
      <w:rFonts w:ascii="Arial" w:hAnsi="Arial" w:cs="Arial" w:hint="default"/>
      <w:b/>
      <w:bCs w:val="0"/>
      <w:caps/>
      <w:kern w:val="32"/>
      <w:sz w:val="28"/>
      <w:szCs w:val="32"/>
      <w:lang w:val="en-US" w:eastAsia="en-US" w:bidi="ar-SA"/>
    </w:rPr>
  </w:style>
  <w:style w:type="character" w:customStyle="1" w:styleId="HTMLPreformattedChar">
    <w:name w:val="HTML Preformatted Char"/>
    <w:basedOn w:val="DefaultParagraphFont"/>
    <w:link w:val="HTMLPreformatted"/>
    <w:rsid w:val="00257C22"/>
    <w:rPr>
      <w:rFonts w:ascii="Courier New" w:eastAsia="Times New Roman" w:hAnsi="Courier New"/>
      <w:szCs w:val="20"/>
    </w:rPr>
  </w:style>
  <w:style w:type="paragraph" w:styleId="HTMLPreformatted">
    <w:name w:val="HTML Preformatted"/>
    <w:basedOn w:val="Normal"/>
    <w:link w:val="HTMLPreformattedChar"/>
    <w:unhideWhenUsed/>
    <w:rsid w:val="00257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Cs w:val="20"/>
    </w:rPr>
  </w:style>
  <w:style w:type="character" w:customStyle="1" w:styleId="HTMLPreformattedChar1">
    <w:name w:val="HTML Preformatted Char1"/>
    <w:basedOn w:val="DefaultParagraphFont"/>
    <w:uiPriority w:val="99"/>
    <w:semiHidden/>
    <w:rsid w:val="00257C22"/>
    <w:rPr>
      <w:rFonts w:ascii="Consolas" w:hAnsi="Consolas"/>
      <w:sz w:val="20"/>
      <w:szCs w:val="20"/>
    </w:rPr>
  </w:style>
  <w:style w:type="character" w:styleId="Strong">
    <w:name w:val="Strong"/>
    <w:aliases w:val="8 pt font,Citation Char Char1 Char Char Char Char Char,Cut,Small 1"/>
    <w:uiPriority w:val="22"/>
    <w:qFormat/>
    <w:rsid w:val="00257C22"/>
    <w:rPr>
      <w:bCs w:val="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257C22"/>
    <w:rPr>
      <w:rFonts w:ascii="Georgia" w:eastAsia="Times New Roman" w:hAnsi="Georgi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257C22"/>
    <w:pPr>
      <w:spacing w:line="276" w:lineRule="auto"/>
      <w:jc w:val="left"/>
      <w:outlineLvl w:val="9"/>
    </w:pPr>
    <w:rPr>
      <w:rFonts w:eastAsia="Times New Roman" w:cstheme="minorBidi"/>
      <w:b w:val="0"/>
      <w:sz w:val="22"/>
      <w:szCs w:val="22"/>
    </w:rPr>
  </w:style>
  <w:style w:type="character" w:customStyle="1" w:styleId="FootnoteTextChar">
    <w:name w:val="Footnote Text Char"/>
    <w:basedOn w:val="DefaultParagraphFont"/>
    <w:link w:val="FootnoteText"/>
    <w:locked/>
    <w:rsid w:val="00257C22"/>
    <w:rPr>
      <w:rFonts w:ascii="Times" w:eastAsia="Times" w:hAnsi="Times" w:cs="Times"/>
      <w:szCs w:val="20"/>
    </w:rPr>
  </w:style>
  <w:style w:type="paragraph" w:styleId="FootnoteText">
    <w:name w:val="footnote text"/>
    <w:basedOn w:val="Normal"/>
    <w:link w:val="FootnoteTextChar"/>
    <w:unhideWhenUsed/>
    <w:qFormat/>
    <w:rsid w:val="00257C22"/>
    <w:rPr>
      <w:rFonts w:ascii="Times" w:eastAsia="Times" w:hAnsi="Times" w:cs="Times"/>
      <w:szCs w:val="20"/>
    </w:rPr>
  </w:style>
  <w:style w:type="character" w:customStyle="1" w:styleId="FootnoteTextChar1">
    <w:name w:val="Footnote Text Char1"/>
    <w:basedOn w:val="DefaultParagraphFont"/>
    <w:rsid w:val="00257C22"/>
    <w:rPr>
      <w:rFonts w:ascii="Georgia" w:hAnsi="Georgia"/>
      <w:sz w:val="20"/>
      <w:szCs w:val="20"/>
    </w:rPr>
  </w:style>
  <w:style w:type="character" w:customStyle="1" w:styleId="CommentTextChar">
    <w:name w:val="Comment Text Char"/>
    <w:basedOn w:val="DefaultParagraphFont"/>
    <w:link w:val="CommentText"/>
    <w:uiPriority w:val="99"/>
    <w:locked/>
    <w:rsid w:val="00257C22"/>
    <w:rPr>
      <w:rFonts w:ascii="Georgia" w:hAnsi="Georgia"/>
      <w:szCs w:val="20"/>
    </w:rPr>
  </w:style>
  <w:style w:type="paragraph" w:styleId="CommentText">
    <w:name w:val="annotation text"/>
    <w:basedOn w:val="Normal"/>
    <w:link w:val="CommentTextChar"/>
    <w:uiPriority w:val="99"/>
    <w:unhideWhenUsed/>
    <w:rsid w:val="00257C22"/>
    <w:rPr>
      <w:szCs w:val="20"/>
    </w:rPr>
  </w:style>
  <w:style w:type="character" w:customStyle="1" w:styleId="CommentTextChar1">
    <w:name w:val="Comment Text Char1"/>
    <w:basedOn w:val="DefaultParagraphFont"/>
    <w:uiPriority w:val="99"/>
    <w:rsid w:val="00257C22"/>
    <w:rPr>
      <w:rFonts w:ascii="Georgia" w:hAnsi="Georgia"/>
      <w:sz w:val="20"/>
      <w:szCs w:val="20"/>
    </w:rPr>
  </w:style>
  <w:style w:type="paragraph" w:customStyle="1" w:styleId="Header1">
    <w:name w:val="Header1"/>
    <w:aliases w:val="Header Char Char,Heading 1 Char Char Char Char Char Char Char,Header Char Char Char Char Char Char Char Cha,Header Char2,Header Char1 Char,Char Char Char Cha"/>
    <w:basedOn w:val="Normal"/>
    <w:qFormat/>
    <w:rsid w:val="00257C22"/>
    <w:pPr>
      <w:tabs>
        <w:tab w:val="center" w:pos="4680"/>
        <w:tab w:val="right" w:pos="9360"/>
      </w:tabs>
    </w:pPr>
    <w:rPr>
      <w:rFonts w:ascii="Calibri" w:hAnsi="Calibri"/>
      <w:sz w:val="16"/>
    </w:rPr>
  </w:style>
  <w:style w:type="character" w:customStyle="1" w:styleId="FooterChar1">
    <w:name w:val="Footer Char1"/>
    <w:basedOn w:val="DefaultParagraphFont"/>
    <w:uiPriority w:val="99"/>
    <w:semiHidden/>
    <w:rsid w:val="00257C22"/>
    <w:rPr>
      <w:rFonts w:ascii="Calibri" w:hAnsi="Calibri"/>
    </w:rPr>
  </w:style>
  <w:style w:type="character" w:customStyle="1" w:styleId="EndnoteTextChar">
    <w:name w:val="Endnote Text Char"/>
    <w:basedOn w:val="DefaultParagraphFont"/>
    <w:link w:val="EndnoteText"/>
    <w:locked/>
    <w:rsid w:val="00257C22"/>
    <w:rPr>
      <w:rFonts w:ascii="Georgia" w:eastAsia="Times New Roman" w:hAnsi="Georgia"/>
      <w:szCs w:val="20"/>
    </w:rPr>
  </w:style>
  <w:style w:type="paragraph" w:styleId="EndnoteText">
    <w:name w:val="endnote text"/>
    <w:basedOn w:val="Normal"/>
    <w:link w:val="EndnoteTextChar"/>
    <w:unhideWhenUsed/>
    <w:rsid w:val="00257C22"/>
    <w:rPr>
      <w:rFonts w:eastAsia="Times New Roman"/>
      <w:szCs w:val="20"/>
    </w:rPr>
  </w:style>
  <w:style w:type="character" w:customStyle="1" w:styleId="EndnoteTextChar1">
    <w:name w:val="Endnote Text Char1"/>
    <w:basedOn w:val="DefaultParagraphFont"/>
    <w:semiHidden/>
    <w:rsid w:val="00257C22"/>
    <w:rPr>
      <w:rFonts w:ascii="Georgia" w:hAnsi="Georgia"/>
      <w:sz w:val="20"/>
      <w:szCs w:val="20"/>
    </w:rPr>
  </w:style>
  <w:style w:type="paragraph" w:styleId="Title">
    <w:name w:val="Title"/>
    <w:aliases w:val="Cites and Cards,UNDERLINE,Bold Underlined,title,Block Heading,Read This,Non Read Text"/>
    <w:basedOn w:val="Normal"/>
    <w:next w:val="Normal"/>
    <w:link w:val="TitleChar"/>
    <w:uiPriority w:val="6"/>
    <w:qFormat/>
    <w:rsid w:val="00257C22"/>
    <w:pPr>
      <w:pBdr>
        <w:bottom w:val="single" w:sz="8" w:space="4" w:color="4F81BD"/>
      </w:pBdr>
      <w:spacing w:after="300"/>
      <w:contextualSpacing/>
    </w:pPr>
    <w:rPr>
      <w:rFonts w:asciiTheme="minorHAnsi" w:hAnsiTheme="minorHAnsi"/>
      <w:sz w:val="20"/>
      <w:u w:val="single"/>
    </w:rPr>
  </w:style>
  <w:style w:type="character" w:customStyle="1" w:styleId="TitleChar">
    <w:name w:val="Title Char"/>
    <w:aliases w:val="Cites and Cards Char,UNDERLINE Char,Bold Underlined Char,title Char1,Block Heading Char1,Read This Char,Non Read Text Char"/>
    <w:basedOn w:val="DefaultParagraphFont"/>
    <w:link w:val="Title"/>
    <w:uiPriority w:val="6"/>
    <w:qFormat/>
    <w:rsid w:val="00257C22"/>
    <w:rPr>
      <w:sz w:val="20"/>
      <w:u w:val="single"/>
    </w:rPr>
  </w:style>
  <w:style w:type="character" w:customStyle="1" w:styleId="BodyTextIndentChar">
    <w:name w:val="Body Text Indent Char"/>
    <w:basedOn w:val="DefaultParagraphFont"/>
    <w:link w:val="BodyTextIndent"/>
    <w:uiPriority w:val="99"/>
    <w:locked/>
    <w:rsid w:val="00257C22"/>
    <w:rPr>
      <w:rFonts w:ascii="Georgia" w:eastAsia="Calibri" w:hAnsi="Georgia"/>
    </w:rPr>
  </w:style>
  <w:style w:type="paragraph" w:styleId="BodyTextIndent">
    <w:name w:val="Body Text Indent"/>
    <w:basedOn w:val="Normal"/>
    <w:link w:val="BodyTextIndentChar"/>
    <w:uiPriority w:val="99"/>
    <w:unhideWhenUsed/>
    <w:rsid w:val="00257C22"/>
    <w:pPr>
      <w:spacing w:after="120"/>
      <w:ind w:left="360"/>
    </w:pPr>
    <w:rPr>
      <w:rFonts w:eastAsia="Calibri"/>
    </w:rPr>
  </w:style>
  <w:style w:type="character" w:customStyle="1" w:styleId="BodyTextIndentChar1">
    <w:name w:val="Body Text Indent Char1"/>
    <w:basedOn w:val="DefaultParagraphFont"/>
    <w:uiPriority w:val="99"/>
    <w:semiHidden/>
    <w:rsid w:val="00257C22"/>
    <w:rPr>
      <w:rFonts w:ascii="Georgia" w:hAnsi="Georgia"/>
    </w:rPr>
  </w:style>
  <w:style w:type="character" w:customStyle="1" w:styleId="SubtitleChar">
    <w:name w:val="Subtitle Char"/>
    <w:aliases w:val="Underlined card text Char"/>
    <w:basedOn w:val="DefaultParagraphFont"/>
    <w:link w:val="Subtitle"/>
    <w:uiPriority w:val="99"/>
    <w:locked/>
    <w:rsid w:val="00257C22"/>
    <w:rPr>
      <w:rFonts w:ascii="Times New Roman" w:hAnsi="Times New Roman" w:cs="Times New Roman"/>
      <w:color w:val="5A5A5A" w:themeColor="text1" w:themeTint="A5"/>
      <w:spacing w:val="15"/>
    </w:rPr>
  </w:style>
  <w:style w:type="paragraph" w:styleId="Subtitle">
    <w:name w:val="Subtitle"/>
    <w:aliases w:val="Underlined card text"/>
    <w:basedOn w:val="Normal"/>
    <w:next w:val="Normal"/>
    <w:link w:val="SubtitleChar"/>
    <w:uiPriority w:val="99"/>
    <w:qFormat/>
    <w:rsid w:val="00257C22"/>
    <w:rPr>
      <w:rFonts w:ascii="Times New Roman" w:hAnsi="Times New Roman" w:cs="Times New Roman"/>
      <w:color w:val="5A5A5A" w:themeColor="text1" w:themeTint="A5"/>
      <w:spacing w:val="15"/>
    </w:rPr>
  </w:style>
  <w:style w:type="character" w:customStyle="1" w:styleId="SubtitleChar1">
    <w:name w:val="Subtitle Char1"/>
    <w:aliases w:val="Underlined card text Char1"/>
    <w:basedOn w:val="DefaultParagraphFont"/>
    <w:rsid w:val="00257C22"/>
    <w:rPr>
      <w:rFonts w:eastAsiaTheme="minorEastAsia"/>
      <w:color w:val="5A5A5A" w:themeColor="text1" w:themeTint="A5"/>
      <w:spacing w:val="15"/>
    </w:rPr>
  </w:style>
  <w:style w:type="character" w:customStyle="1" w:styleId="DateChar">
    <w:name w:val="Date Char"/>
    <w:aliases w:val="date Char"/>
    <w:basedOn w:val="DefaultParagraphFont"/>
    <w:link w:val="Date"/>
    <w:uiPriority w:val="99"/>
    <w:locked/>
    <w:rsid w:val="00257C22"/>
    <w:rPr>
      <w:rFonts w:ascii="Georgia" w:eastAsia="Times New Roman" w:hAnsi="Georgia"/>
    </w:rPr>
  </w:style>
  <w:style w:type="paragraph" w:styleId="Date">
    <w:name w:val="Date"/>
    <w:aliases w:val="date"/>
    <w:basedOn w:val="Normal"/>
    <w:next w:val="Normal"/>
    <w:link w:val="DateChar"/>
    <w:uiPriority w:val="99"/>
    <w:unhideWhenUsed/>
    <w:rsid w:val="00257C22"/>
    <w:rPr>
      <w:rFonts w:eastAsia="Times New Roman"/>
    </w:rPr>
  </w:style>
  <w:style w:type="character" w:customStyle="1" w:styleId="DateChar1">
    <w:name w:val="Date Char1"/>
    <w:basedOn w:val="DefaultParagraphFont"/>
    <w:uiPriority w:val="99"/>
    <w:rsid w:val="00257C22"/>
    <w:rPr>
      <w:rFonts w:ascii="Georgia" w:hAnsi="Georgia"/>
    </w:rPr>
  </w:style>
  <w:style w:type="paragraph" w:styleId="BodyText">
    <w:name w:val="Body Text"/>
    <w:basedOn w:val="Normal"/>
    <w:link w:val="BodyTextChar"/>
    <w:uiPriority w:val="99"/>
    <w:unhideWhenUsed/>
    <w:qFormat/>
    <w:rsid w:val="00257C22"/>
    <w:pPr>
      <w:spacing w:after="120"/>
    </w:pPr>
    <w:rPr>
      <w:rFonts w:ascii="Calibri" w:hAnsi="Calibri"/>
      <w:sz w:val="16"/>
    </w:rPr>
  </w:style>
  <w:style w:type="character" w:customStyle="1" w:styleId="BodyTextChar">
    <w:name w:val="Body Text Char"/>
    <w:basedOn w:val="DefaultParagraphFont"/>
    <w:link w:val="BodyText"/>
    <w:uiPriority w:val="99"/>
    <w:qFormat/>
    <w:rsid w:val="00257C22"/>
    <w:rPr>
      <w:rFonts w:ascii="Calibri" w:hAnsi="Calibri"/>
      <w:sz w:val="16"/>
    </w:rPr>
  </w:style>
  <w:style w:type="character" w:customStyle="1" w:styleId="BodyTextFirstIndentChar">
    <w:name w:val="Body Text First Indent Char"/>
    <w:basedOn w:val="BodyTextChar"/>
    <w:link w:val="BodyTextFirstIndent"/>
    <w:locked/>
    <w:rsid w:val="00257C22"/>
    <w:rPr>
      <w:rFonts w:ascii="Times New Roman" w:eastAsia="Times New Roman" w:hAnsi="Times New Roman" w:cs="Times New Roman"/>
      <w:spacing w:val="-8"/>
      <w:sz w:val="16"/>
    </w:rPr>
  </w:style>
  <w:style w:type="paragraph" w:styleId="BodyTextFirstIndent">
    <w:name w:val="Body Text First Indent"/>
    <w:basedOn w:val="BodyText"/>
    <w:link w:val="BodyTextFirstIndentChar"/>
    <w:unhideWhenUsed/>
    <w:rsid w:val="00257C22"/>
    <w:pPr>
      <w:spacing w:after="0"/>
      <w:ind w:firstLine="360"/>
    </w:pPr>
    <w:rPr>
      <w:rFonts w:ascii="Times New Roman" w:eastAsia="Times New Roman" w:hAnsi="Times New Roman" w:cs="Times New Roman"/>
      <w:spacing w:val="-8"/>
    </w:rPr>
  </w:style>
  <w:style w:type="character" w:customStyle="1" w:styleId="BodyTextFirstIndentChar1">
    <w:name w:val="Body Text First Indent Char1"/>
    <w:basedOn w:val="BodyTextChar"/>
    <w:semiHidden/>
    <w:rsid w:val="00257C22"/>
    <w:rPr>
      <w:rFonts w:ascii="Calibri" w:hAnsi="Calibri"/>
      <w:sz w:val="16"/>
    </w:rPr>
  </w:style>
  <w:style w:type="character" w:customStyle="1" w:styleId="BodyText2Char">
    <w:name w:val="Body Text 2 Char"/>
    <w:basedOn w:val="DefaultParagraphFont"/>
    <w:link w:val="BodyText2"/>
    <w:locked/>
    <w:rsid w:val="00257C22"/>
    <w:rPr>
      <w:rFonts w:ascii="Times" w:eastAsia="Times New Roman" w:hAnsi="Times" w:cs="Times"/>
      <w:b/>
      <w:color w:val="000000"/>
      <w:szCs w:val="20"/>
    </w:rPr>
  </w:style>
  <w:style w:type="paragraph" w:styleId="BodyText2">
    <w:name w:val="Body Text 2"/>
    <w:basedOn w:val="Normal"/>
    <w:link w:val="BodyText2Char"/>
    <w:unhideWhenUsed/>
    <w:rsid w:val="00257C22"/>
    <w:pPr>
      <w:spacing w:after="120" w:line="480" w:lineRule="auto"/>
    </w:pPr>
    <w:rPr>
      <w:rFonts w:ascii="Times" w:eastAsia="Times New Roman" w:hAnsi="Times" w:cs="Times"/>
      <w:b/>
      <w:color w:val="000000"/>
      <w:szCs w:val="20"/>
    </w:rPr>
  </w:style>
  <w:style w:type="character" w:customStyle="1" w:styleId="BodyText2Char1">
    <w:name w:val="Body Text 2 Char1"/>
    <w:basedOn w:val="DefaultParagraphFont"/>
    <w:semiHidden/>
    <w:rsid w:val="00257C22"/>
    <w:rPr>
      <w:rFonts w:ascii="Georgia" w:hAnsi="Georgia"/>
    </w:rPr>
  </w:style>
  <w:style w:type="character" w:customStyle="1" w:styleId="BodyText3Char">
    <w:name w:val="Body Text 3 Char"/>
    <w:basedOn w:val="DefaultParagraphFont"/>
    <w:link w:val="BodyText3"/>
    <w:locked/>
    <w:rsid w:val="00257C22"/>
    <w:rPr>
      <w:rFonts w:ascii="Times" w:eastAsia="Times" w:hAnsi="Times" w:cs="Times"/>
      <w:color w:val="000000"/>
      <w:sz w:val="18"/>
      <w:szCs w:val="20"/>
    </w:rPr>
  </w:style>
  <w:style w:type="paragraph" w:styleId="BodyText3">
    <w:name w:val="Body Text 3"/>
    <w:basedOn w:val="Normal"/>
    <w:link w:val="BodyText3Char"/>
    <w:unhideWhenUsed/>
    <w:rsid w:val="00257C22"/>
    <w:pPr>
      <w:spacing w:after="120"/>
    </w:pPr>
    <w:rPr>
      <w:rFonts w:ascii="Times" w:eastAsia="Times" w:hAnsi="Times" w:cs="Times"/>
      <w:color w:val="000000"/>
      <w:sz w:val="18"/>
      <w:szCs w:val="20"/>
    </w:rPr>
  </w:style>
  <w:style w:type="character" w:customStyle="1" w:styleId="BodyText3Char1">
    <w:name w:val="Body Text 3 Char1"/>
    <w:basedOn w:val="DefaultParagraphFont"/>
    <w:semiHidden/>
    <w:rsid w:val="00257C22"/>
    <w:rPr>
      <w:rFonts w:ascii="Georgia" w:hAnsi="Georgia"/>
      <w:sz w:val="16"/>
      <w:szCs w:val="16"/>
    </w:rPr>
  </w:style>
  <w:style w:type="character" w:customStyle="1" w:styleId="BodyTextIndent2Char">
    <w:name w:val="Body Text Indent 2 Char"/>
    <w:basedOn w:val="DefaultParagraphFont"/>
    <w:link w:val="BodyTextIndent2"/>
    <w:locked/>
    <w:rsid w:val="00257C22"/>
    <w:rPr>
      <w:rFonts w:ascii="Georgia" w:eastAsia="Times New Roman" w:hAnsi="Georgia"/>
    </w:rPr>
  </w:style>
  <w:style w:type="paragraph" w:styleId="BodyTextIndent2">
    <w:name w:val="Body Text Indent 2"/>
    <w:basedOn w:val="Normal"/>
    <w:link w:val="BodyTextIndent2Char"/>
    <w:unhideWhenUsed/>
    <w:rsid w:val="00257C22"/>
    <w:pPr>
      <w:spacing w:after="120" w:line="480" w:lineRule="auto"/>
      <w:ind w:left="360"/>
    </w:pPr>
    <w:rPr>
      <w:rFonts w:eastAsia="Times New Roman"/>
    </w:rPr>
  </w:style>
  <w:style w:type="character" w:customStyle="1" w:styleId="BodyTextIndent2Char1">
    <w:name w:val="Body Text Indent 2 Char1"/>
    <w:basedOn w:val="DefaultParagraphFont"/>
    <w:semiHidden/>
    <w:rsid w:val="00257C22"/>
    <w:rPr>
      <w:rFonts w:ascii="Georgia" w:hAnsi="Georgia"/>
    </w:rPr>
  </w:style>
  <w:style w:type="character" w:customStyle="1" w:styleId="BodyTextIndent3Char">
    <w:name w:val="Body Text Indent 3 Char"/>
    <w:basedOn w:val="DefaultParagraphFont"/>
    <w:link w:val="BodyTextIndent3"/>
    <w:uiPriority w:val="99"/>
    <w:locked/>
    <w:rsid w:val="00257C22"/>
    <w:rPr>
      <w:rFonts w:ascii="Times New Roman" w:hAnsi="Times New Roman" w:cs="Times New Roman"/>
      <w:sz w:val="16"/>
      <w:szCs w:val="16"/>
    </w:rPr>
  </w:style>
  <w:style w:type="paragraph" w:styleId="BodyTextIndent3">
    <w:name w:val="Body Text Indent 3"/>
    <w:basedOn w:val="Normal"/>
    <w:link w:val="BodyTextIndent3Char"/>
    <w:uiPriority w:val="99"/>
    <w:unhideWhenUsed/>
    <w:rsid w:val="00257C22"/>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257C22"/>
    <w:rPr>
      <w:rFonts w:ascii="Georgia" w:hAnsi="Georgia"/>
      <w:sz w:val="16"/>
      <w:szCs w:val="16"/>
    </w:rPr>
  </w:style>
  <w:style w:type="character" w:customStyle="1" w:styleId="DocumentMapChar1">
    <w:name w:val="Document Map Char1"/>
    <w:basedOn w:val="DefaultParagraphFont"/>
    <w:uiPriority w:val="99"/>
    <w:rsid w:val="00257C22"/>
    <w:rPr>
      <w:rFonts w:ascii="Segoe UI" w:hAnsi="Segoe UI" w:cs="Segoe UI"/>
      <w:sz w:val="16"/>
      <w:szCs w:val="16"/>
    </w:rPr>
  </w:style>
  <w:style w:type="character" w:customStyle="1" w:styleId="PlainTextChar">
    <w:name w:val="Plain Text Char"/>
    <w:basedOn w:val="DefaultParagraphFont"/>
    <w:link w:val="PlainText"/>
    <w:locked/>
    <w:rsid w:val="00257C22"/>
    <w:rPr>
      <w:rFonts w:ascii="IJGCNM+Arial" w:eastAsia="Times New Roman" w:hAnsi="IJGCNM+Arial"/>
    </w:rPr>
  </w:style>
  <w:style w:type="paragraph" w:styleId="PlainText">
    <w:name w:val="Plain Text"/>
    <w:basedOn w:val="Normal"/>
    <w:link w:val="PlainTextChar"/>
    <w:unhideWhenUsed/>
    <w:rsid w:val="00257C22"/>
    <w:rPr>
      <w:rFonts w:ascii="IJGCNM+Arial" w:eastAsia="Times New Roman" w:hAnsi="IJGCNM+Arial"/>
    </w:rPr>
  </w:style>
  <w:style w:type="character" w:customStyle="1" w:styleId="PlainTextChar1">
    <w:name w:val="Plain Text Char1"/>
    <w:basedOn w:val="DefaultParagraphFont"/>
    <w:semiHidden/>
    <w:rsid w:val="00257C22"/>
    <w:rPr>
      <w:rFonts w:ascii="Consolas" w:hAnsi="Consolas"/>
      <w:sz w:val="21"/>
      <w:szCs w:val="21"/>
    </w:rPr>
  </w:style>
  <w:style w:type="character" w:customStyle="1" w:styleId="CommentSubjectChar">
    <w:name w:val="Comment Subject Char"/>
    <w:basedOn w:val="CommentTextChar"/>
    <w:link w:val="CommentSubject"/>
    <w:locked/>
    <w:rsid w:val="00257C22"/>
    <w:rPr>
      <w:rFonts w:ascii="Georgia" w:hAnsi="Georgia"/>
      <w:b/>
      <w:bCs/>
      <w:szCs w:val="20"/>
    </w:rPr>
  </w:style>
  <w:style w:type="paragraph" w:styleId="CommentSubject">
    <w:name w:val="annotation subject"/>
    <w:basedOn w:val="CommentText"/>
    <w:next w:val="CommentText"/>
    <w:link w:val="CommentSubjectChar"/>
    <w:unhideWhenUsed/>
    <w:rsid w:val="00257C22"/>
    <w:rPr>
      <w:b/>
      <w:bCs/>
    </w:rPr>
  </w:style>
  <w:style w:type="character" w:customStyle="1" w:styleId="CommentSubjectChar1">
    <w:name w:val="Comment Subject Char1"/>
    <w:basedOn w:val="CommentTextChar1"/>
    <w:uiPriority w:val="99"/>
    <w:semiHidden/>
    <w:rsid w:val="00257C22"/>
    <w:rPr>
      <w:rFonts w:ascii="Georgia" w:hAnsi="Georgia"/>
      <w:b/>
      <w:bCs/>
      <w:sz w:val="20"/>
      <w:szCs w:val="20"/>
    </w:rPr>
  </w:style>
  <w:style w:type="character" w:customStyle="1" w:styleId="BalloonTextChar1">
    <w:name w:val="Balloon Text Char1"/>
    <w:basedOn w:val="DefaultParagraphFont"/>
    <w:uiPriority w:val="99"/>
    <w:rsid w:val="00257C22"/>
    <w:rPr>
      <w:rFonts w:ascii="Tahoma" w:hAnsi="Tahoma" w:cs="Tahoma"/>
      <w:sz w:val="16"/>
      <w:szCs w:val="16"/>
    </w:rPr>
  </w:style>
  <w:style w:type="character" w:customStyle="1" w:styleId="NoSpacingChar">
    <w:name w:val="No Spacing Char"/>
    <w:aliases w:val="Tag and Cite Char1,ClearFormatting Char1,Clear Char,DDI Tag Char,Tag Title Char,No Spacing51 Char,CD - Cite Char,No Spacing6 Char,No Spacing7 Char,Very Small Text Char,No Spacing8 Char,Dont u Char,No Spacing311 Char,Card Char2,Tags Char3"/>
    <w:link w:val="NoSpacing"/>
    <w:qFormat/>
    <w:locked/>
    <w:rsid w:val="00257C22"/>
    <w:rPr>
      <w:rFonts w:ascii="Times New Roman" w:hAnsi="Times New Roman" w:cs="Times New Roman"/>
    </w:rPr>
  </w:style>
  <w:style w:type="paragraph" w:styleId="NoSpacing">
    <w:name w:val="No Spacing"/>
    <w:aliases w:val="Tag and Cite,ClearFormatting,Clear,DDI Tag,Tag Title,No Spacing51,CD - Cite,No Spacing6,No Spacing7,Very Small Text,No Spacing8,Dont u,No Spacing311,Card,Tags,No Spacing41,No Spacing111112,Note Level 2,card,Debate Text,No Spacing31,Small Text"/>
    <w:link w:val="NoSpacingChar"/>
    <w:qFormat/>
    <w:rsid w:val="00257C22"/>
    <w:pPr>
      <w:spacing w:after="0" w:line="240" w:lineRule="auto"/>
    </w:pPr>
    <w:rPr>
      <w:rFonts w:ascii="Times New Roman" w:hAnsi="Times New Roman" w:cs="Times New Roman"/>
    </w:rPr>
  </w:style>
  <w:style w:type="paragraph" w:customStyle="1" w:styleId="msolistparagraphcxspfirst">
    <w:name w:val="msolistparagraphcxspfirst"/>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msolistparagraphcxsplast">
    <w:name w:val="msolistparagraphcxsplast"/>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QuoteChar">
    <w:name w:val="Quote Char"/>
    <w:basedOn w:val="DefaultParagraphFont"/>
    <w:link w:val="Quote"/>
    <w:uiPriority w:val="29"/>
    <w:locked/>
    <w:rsid w:val="00257C22"/>
    <w:rPr>
      <w:rFonts w:ascii="Georgia" w:eastAsia="Times New Roman" w:hAnsi="Georgia"/>
      <w:iCs/>
      <w:color w:val="000000"/>
      <w:sz w:val="16"/>
      <w:lang w:bidi="en-US"/>
    </w:rPr>
  </w:style>
  <w:style w:type="paragraph" w:styleId="Quote">
    <w:name w:val="Quote"/>
    <w:basedOn w:val="Normal"/>
    <w:next w:val="Normal"/>
    <w:link w:val="QuoteChar"/>
    <w:uiPriority w:val="29"/>
    <w:qFormat/>
    <w:rsid w:val="00257C22"/>
    <w:pPr>
      <w:spacing w:before="200"/>
      <w:ind w:left="864" w:right="864"/>
      <w:jc w:val="center"/>
    </w:pPr>
    <w:rPr>
      <w:rFonts w:eastAsia="Times New Roman"/>
      <w:iCs/>
      <w:color w:val="000000"/>
      <w:sz w:val="16"/>
      <w:lang w:bidi="en-US"/>
    </w:rPr>
  </w:style>
  <w:style w:type="character" w:customStyle="1" w:styleId="QuoteChar1">
    <w:name w:val="Quote Char1"/>
    <w:basedOn w:val="DefaultParagraphFont"/>
    <w:uiPriority w:val="29"/>
    <w:rsid w:val="00257C22"/>
    <w:rPr>
      <w:rFonts w:ascii="Georgia" w:hAnsi="Georgia"/>
      <w:i/>
      <w:iCs/>
      <w:color w:val="404040" w:themeColor="text1" w:themeTint="BF"/>
    </w:rPr>
  </w:style>
  <w:style w:type="paragraph" w:customStyle="1" w:styleId="CiteSpacing">
    <w:name w:val="Cite Spacing"/>
    <w:basedOn w:val="Normal"/>
    <w:uiPriority w:val="4"/>
    <w:qFormat/>
    <w:rsid w:val="00257C22"/>
    <w:pPr>
      <w:spacing w:before="60" w:after="60"/>
      <w:contextualSpacing/>
    </w:pPr>
    <w:rPr>
      <w:rFonts w:ascii="Arial Narrow" w:hAnsi="Arial Narrow"/>
      <w:sz w:val="16"/>
    </w:rPr>
  </w:style>
  <w:style w:type="character" w:customStyle="1" w:styleId="cardChar">
    <w:name w:val="card Char"/>
    <w:aliases w:val="Bold Cite Char Char,Speed Cite Char"/>
    <w:qFormat/>
    <w:locked/>
    <w:rsid w:val="00257C22"/>
    <w:rPr>
      <w:b/>
      <w:u w:val="single"/>
    </w:rPr>
  </w:style>
  <w:style w:type="paragraph" w:customStyle="1" w:styleId="Tag2">
    <w:name w:val="Tag2"/>
    <w:basedOn w:val="Normal"/>
    <w:autoRedefine/>
    <w:qFormat/>
    <w:rsid w:val="00257C22"/>
    <w:rPr>
      <w:rFonts w:ascii="Calibri" w:hAnsi="Calibri"/>
      <w:sz w:val="24"/>
    </w:rPr>
  </w:style>
  <w:style w:type="character" w:customStyle="1" w:styleId="cardtextChar">
    <w:name w:val="card text Char"/>
    <w:basedOn w:val="DefaultParagraphFont"/>
    <w:link w:val="cardtext"/>
    <w:locked/>
    <w:rsid w:val="00257C22"/>
    <w:rPr>
      <w:rFonts w:ascii="Georgia" w:hAnsi="Georgia"/>
    </w:rPr>
  </w:style>
  <w:style w:type="paragraph" w:customStyle="1" w:styleId="cardtext">
    <w:name w:val="card text"/>
    <w:basedOn w:val="Normal"/>
    <w:link w:val="cardtextChar"/>
    <w:qFormat/>
    <w:rsid w:val="00257C22"/>
    <w:pPr>
      <w:ind w:left="288" w:right="288"/>
    </w:pPr>
  </w:style>
  <w:style w:type="character" w:customStyle="1" w:styleId="CardsChar">
    <w:name w:val="Cards Char"/>
    <w:basedOn w:val="DefaultParagraphFont"/>
    <w:link w:val="Cards"/>
    <w:qFormat/>
    <w:locked/>
    <w:rsid w:val="00257C22"/>
    <w:rPr>
      <w:rFonts w:ascii="Times New Roman" w:eastAsia="Calibri" w:hAnsi="Times New Roman" w:cs="Times New Roman"/>
      <w:sz w:val="20"/>
      <w:szCs w:val="20"/>
    </w:rPr>
  </w:style>
  <w:style w:type="paragraph" w:customStyle="1" w:styleId="Cards">
    <w:name w:val="Cards"/>
    <w:next w:val="Normal"/>
    <w:link w:val="CardsChar"/>
    <w:qFormat/>
    <w:rsid w:val="00257C22"/>
    <w:pPr>
      <w:spacing w:after="0" w:line="240" w:lineRule="auto"/>
      <w:jc w:val="both"/>
    </w:pPr>
    <w:rPr>
      <w:rFonts w:ascii="Times New Roman" w:eastAsia="Calibri" w:hAnsi="Times New Roman" w:cs="Times New Roman"/>
      <w:sz w:val="20"/>
      <w:szCs w:val="20"/>
    </w:rPr>
  </w:style>
  <w:style w:type="paragraph" w:customStyle="1" w:styleId="TagCite">
    <w:name w:val="TagCite"/>
    <w:basedOn w:val="Normal"/>
    <w:qFormat/>
    <w:rsid w:val="00257C22"/>
    <w:rPr>
      <w:rFonts w:ascii="Garamond" w:eastAsia="Times New Roman" w:hAnsi="Garamond"/>
      <w:b/>
      <w:sz w:val="24"/>
    </w:rPr>
  </w:style>
  <w:style w:type="character" w:customStyle="1" w:styleId="UnderliningChar">
    <w:name w:val="Underlining Char"/>
    <w:link w:val="Underlining"/>
    <w:locked/>
    <w:rsid w:val="00257C22"/>
    <w:rPr>
      <w:rFonts w:ascii="Arial Narrow" w:eastAsia="Times New Roman" w:hAnsi="Arial Narrow"/>
      <w:szCs w:val="20"/>
      <w:u w:val="single"/>
      <w:lang w:val="x-none" w:eastAsia="x-none"/>
    </w:rPr>
  </w:style>
  <w:style w:type="paragraph" w:customStyle="1" w:styleId="Underlining">
    <w:name w:val="Underlining"/>
    <w:basedOn w:val="Normal"/>
    <w:next w:val="Normal"/>
    <w:link w:val="UnderliningChar"/>
    <w:qFormat/>
    <w:rsid w:val="00257C22"/>
    <w:rPr>
      <w:rFonts w:ascii="Arial Narrow" w:eastAsia="Times New Roman" w:hAnsi="Arial Narrow"/>
      <w:szCs w:val="20"/>
      <w:u w:val="single"/>
      <w:lang w:val="x-none" w:eastAsia="x-none"/>
    </w:rPr>
  </w:style>
  <w:style w:type="character" w:customStyle="1" w:styleId="CardIndentedChar">
    <w:name w:val="Card (Indented) Char"/>
    <w:link w:val="CardIndented"/>
    <w:locked/>
    <w:rsid w:val="00257C22"/>
    <w:rPr>
      <w:rFonts w:ascii="Georgia" w:eastAsia="Calibri" w:hAnsi="Georgia"/>
    </w:rPr>
  </w:style>
  <w:style w:type="paragraph" w:customStyle="1" w:styleId="CardIndented">
    <w:name w:val="Card (Indented)"/>
    <w:basedOn w:val="Normal"/>
    <w:link w:val="CardIndentedChar"/>
    <w:qFormat/>
    <w:rsid w:val="00257C22"/>
    <w:pPr>
      <w:ind w:left="288"/>
    </w:pPr>
    <w:rPr>
      <w:rFonts w:eastAsia="Calibri"/>
    </w:rPr>
  </w:style>
  <w:style w:type="paragraph" w:customStyle="1" w:styleId="BlockTitle2">
    <w:name w:val="Block Title2"/>
    <w:basedOn w:val="Normal"/>
    <w:next w:val="Normal"/>
    <w:qFormat/>
    <w:rsid w:val="00257C22"/>
    <w:pPr>
      <w:spacing w:after="240"/>
      <w:jc w:val="center"/>
    </w:pPr>
    <w:rPr>
      <w:rFonts w:ascii="Calibri" w:eastAsia="Times New Roman" w:hAnsi="Calibri"/>
      <w:b/>
      <w:sz w:val="28"/>
      <w:szCs w:val="20"/>
      <w:u w:val="single"/>
    </w:rPr>
  </w:style>
  <w:style w:type="paragraph" w:customStyle="1" w:styleId="BlockTitle">
    <w:name w:val="Block Title"/>
    <w:basedOn w:val="Heading1"/>
    <w:next w:val="Normal"/>
    <w:qFormat/>
    <w:rsid w:val="00257C22"/>
    <w:pPr>
      <w:keepLines w:val="0"/>
      <w:pBdr>
        <w:top w:val="none" w:sz="0" w:space="0" w:color="auto"/>
        <w:left w:val="none" w:sz="0" w:space="0" w:color="auto"/>
        <w:bottom w:val="none" w:sz="0" w:space="0" w:color="auto"/>
        <w:right w:val="none" w:sz="0" w:space="0" w:color="auto"/>
      </w:pBdr>
      <w:spacing w:before="0" w:after="240"/>
      <w:outlineLvl w:val="1"/>
    </w:pPr>
    <w:rPr>
      <w:rFonts w:ascii="Calibri" w:eastAsia="Times New Roman" w:hAnsi="Calibri" w:cs="Arial"/>
      <w:bCs/>
      <w:kern w:val="32"/>
      <w:sz w:val="28"/>
      <w:u w:val="single"/>
    </w:rPr>
  </w:style>
  <w:style w:type="character" w:customStyle="1" w:styleId="hatChar">
    <w:name w:val="hat Char"/>
    <w:link w:val="hat"/>
    <w:locked/>
    <w:rsid w:val="00257C22"/>
    <w:rPr>
      <w:rFonts w:ascii="Georgia" w:eastAsia="Times New Roman" w:hAnsi="Georgia"/>
      <w:b/>
      <w:bCs/>
      <w:sz w:val="32"/>
      <w:u w:val="single"/>
    </w:rPr>
  </w:style>
  <w:style w:type="paragraph" w:customStyle="1" w:styleId="hat">
    <w:name w:val="hat"/>
    <w:basedOn w:val="Normal"/>
    <w:next w:val="Normal"/>
    <w:link w:val="hatChar"/>
    <w:qFormat/>
    <w:rsid w:val="00257C22"/>
    <w:pPr>
      <w:spacing w:before="240" w:after="240"/>
      <w:jc w:val="center"/>
      <w:outlineLvl w:val="0"/>
    </w:pPr>
    <w:rPr>
      <w:rFonts w:eastAsia="Times New Roman"/>
      <w:b/>
      <w:bCs/>
      <w:sz w:val="32"/>
      <w:u w:val="single"/>
    </w:rPr>
  </w:style>
  <w:style w:type="character" w:customStyle="1" w:styleId="citenon-boldChar">
    <w:name w:val="cite non-bold Char"/>
    <w:link w:val="citenon-bold"/>
    <w:locked/>
    <w:rsid w:val="00257C22"/>
    <w:rPr>
      <w:rFonts w:ascii="Georgia" w:eastAsia="Times New Roman" w:hAnsi="Georgia"/>
      <w:sz w:val="16"/>
      <w:szCs w:val="20"/>
      <w:lang w:val="x-none" w:eastAsia="x-none"/>
    </w:rPr>
  </w:style>
  <w:style w:type="paragraph" w:customStyle="1" w:styleId="citenon-bold">
    <w:name w:val="cite non-bold"/>
    <w:basedOn w:val="Normal"/>
    <w:link w:val="citenon-boldChar"/>
    <w:qFormat/>
    <w:rsid w:val="00257C22"/>
    <w:rPr>
      <w:rFonts w:eastAsia="Times New Roman"/>
      <w:sz w:val="16"/>
      <w:szCs w:val="20"/>
      <w:lang w:val="x-none" w:eastAsia="x-none"/>
    </w:rPr>
  </w:style>
  <w:style w:type="character" w:customStyle="1" w:styleId="underlinedChar">
    <w:name w:val="underlined Char"/>
    <w:link w:val="underlined"/>
    <w:locked/>
    <w:rsid w:val="00257C22"/>
    <w:rPr>
      <w:sz w:val="21"/>
      <w:u w:val="single"/>
    </w:rPr>
  </w:style>
  <w:style w:type="paragraph" w:customStyle="1" w:styleId="underlined">
    <w:name w:val="underlined"/>
    <w:next w:val="Normal"/>
    <w:link w:val="underlinedChar"/>
    <w:autoRedefine/>
    <w:qFormat/>
    <w:rsid w:val="00257C22"/>
    <w:pPr>
      <w:spacing w:after="0" w:line="240" w:lineRule="auto"/>
      <w:contextualSpacing/>
    </w:pPr>
    <w:rPr>
      <w:sz w:val="21"/>
      <w:u w:val="single"/>
    </w:rPr>
  </w:style>
  <w:style w:type="paragraph" w:customStyle="1" w:styleId="Heading2-NotBold">
    <w:name w:val="Heading 2 - Not Bold"/>
    <w:basedOn w:val="Heading2"/>
    <w:autoRedefine/>
    <w:uiPriority w:val="99"/>
    <w:qFormat/>
    <w:rsid w:val="00257C22"/>
    <w:pPr>
      <w:keepNext w:val="0"/>
      <w:keepLines w:val="0"/>
      <w:pageBreakBefore w:val="0"/>
      <w:jc w:val="left"/>
    </w:pPr>
    <w:rPr>
      <w:rFonts w:ascii="Garamond" w:eastAsia="Calibri" w:hAnsi="Garamond" w:cs="Times New Roman"/>
      <w:b w:val="0"/>
      <w:sz w:val="22"/>
      <w:u w:val="none"/>
    </w:rPr>
  </w:style>
  <w:style w:type="paragraph" w:customStyle="1" w:styleId="Default">
    <w:name w:val="Default"/>
    <w:basedOn w:val="Normal"/>
    <w:qFormat/>
    <w:rsid w:val="00257C22"/>
    <w:pPr>
      <w:autoSpaceDE w:val="0"/>
      <w:autoSpaceDN w:val="0"/>
      <w:adjustRightInd w:val="0"/>
      <w:spacing w:after="200" w:line="276" w:lineRule="auto"/>
    </w:pPr>
    <w:rPr>
      <w:rFonts w:ascii="Garamond" w:eastAsia="Calibri" w:hAnsi="Garamond" w:cs="AKDPE C+ Utopia"/>
      <w:sz w:val="18"/>
    </w:rPr>
  </w:style>
  <w:style w:type="paragraph" w:customStyle="1" w:styleId="PageHeaderLine1">
    <w:name w:val="PageHeaderLine1"/>
    <w:basedOn w:val="Normal"/>
    <w:qFormat/>
    <w:rsid w:val="00257C22"/>
    <w:pPr>
      <w:tabs>
        <w:tab w:val="right" w:pos="10800"/>
      </w:tabs>
    </w:pPr>
    <w:rPr>
      <w:rFonts w:ascii="Garamond" w:eastAsia="Calibri" w:hAnsi="Garamond"/>
      <w:b/>
      <w:sz w:val="18"/>
    </w:rPr>
  </w:style>
  <w:style w:type="character" w:customStyle="1" w:styleId="PageHeaderLine2Char">
    <w:name w:val="PageHeaderLine2 Char"/>
    <w:link w:val="PageHeaderLine2"/>
    <w:locked/>
    <w:rsid w:val="00257C22"/>
    <w:rPr>
      <w:rFonts w:ascii="Garamond" w:eastAsia="Calibri" w:hAnsi="Garamond"/>
      <w:b/>
      <w:sz w:val="18"/>
    </w:rPr>
  </w:style>
  <w:style w:type="paragraph" w:customStyle="1" w:styleId="PageHeaderLine2">
    <w:name w:val="PageHeaderLine2"/>
    <w:basedOn w:val="Normal"/>
    <w:next w:val="Normal"/>
    <w:link w:val="PageHeaderLine2Char"/>
    <w:qFormat/>
    <w:rsid w:val="00257C22"/>
    <w:pPr>
      <w:tabs>
        <w:tab w:val="right" w:pos="10800"/>
      </w:tabs>
      <w:spacing w:line="480" w:lineRule="auto"/>
    </w:pPr>
    <w:rPr>
      <w:rFonts w:ascii="Garamond" w:eastAsia="Calibri" w:hAnsi="Garamond"/>
      <w:b/>
      <w:sz w:val="18"/>
    </w:rPr>
  </w:style>
  <w:style w:type="paragraph" w:customStyle="1" w:styleId="Heading2-Bold">
    <w:name w:val="Heading 2 - Bold"/>
    <w:basedOn w:val="Normal"/>
    <w:autoRedefine/>
    <w:uiPriority w:val="99"/>
    <w:qFormat/>
    <w:rsid w:val="00257C22"/>
    <w:rPr>
      <w:rFonts w:ascii="Garamond" w:eastAsia="Calibri" w:hAnsi="Garamond"/>
      <w:b/>
      <w:sz w:val="16"/>
    </w:rPr>
  </w:style>
  <w:style w:type="character" w:customStyle="1" w:styleId="MicrotextChar">
    <w:name w:val="Microtext Char"/>
    <w:link w:val="Microtext"/>
    <w:locked/>
    <w:rsid w:val="00257C22"/>
    <w:rPr>
      <w:rFonts w:ascii="Georgia" w:eastAsia="Calibri" w:hAnsi="Georgia"/>
      <w:sz w:val="12"/>
      <w:lang w:val="x-none" w:eastAsia="x-none"/>
    </w:rPr>
  </w:style>
  <w:style w:type="paragraph" w:customStyle="1" w:styleId="Microtext">
    <w:name w:val="Microtext"/>
    <w:basedOn w:val="Normal"/>
    <w:next w:val="Normal"/>
    <w:link w:val="MicrotextChar"/>
    <w:qFormat/>
    <w:rsid w:val="00257C22"/>
    <w:rPr>
      <w:rFonts w:eastAsia="Calibri"/>
      <w:sz w:val="12"/>
      <w:lang w:val="x-none" w:eastAsia="x-none"/>
    </w:rPr>
  </w:style>
  <w:style w:type="paragraph" w:customStyle="1" w:styleId="tag">
    <w:name w:val="%tag"/>
    <w:basedOn w:val="Normal"/>
    <w:next w:val="Normal"/>
    <w:uiPriority w:val="99"/>
    <w:qFormat/>
    <w:rsid w:val="00257C22"/>
    <w:rPr>
      <w:rFonts w:ascii="Garamond" w:eastAsia="Calibri" w:hAnsi="Garamond"/>
      <w:bCs/>
      <w:sz w:val="18"/>
    </w:rPr>
  </w:style>
  <w:style w:type="character" w:customStyle="1" w:styleId="Style2Char">
    <w:name w:val="Style 2 Char"/>
    <w:link w:val="Style2"/>
    <w:uiPriority w:val="99"/>
    <w:locked/>
    <w:rsid w:val="00257C22"/>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257C22"/>
    <w:pPr>
      <w:ind w:left="432"/>
    </w:pPr>
    <w:rPr>
      <w:rFonts w:eastAsia="Times New Roman"/>
      <w:szCs w:val="20"/>
      <w:u w:val="single"/>
      <w:lang w:val="x-none" w:eastAsia="x-none"/>
    </w:rPr>
  </w:style>
  <w:style w:type="character" w:customStyle="1" w:styleId="GAUnderlineChar">
    <w:name w:val="GA Underline Char"/>
    <w:link w:val="GAUnderline"/>
    <w:locked/>
    <w:rsid w:val="00257C2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57C22"/>
    <w:rPr>
      <w:rFonts w:ascii="Garamond" w:eastAsia="Times New Roman" w:hAnsi="Garamond"/>
      <w:szCs w:val="20"/>
      <w:u w:val="single"/>
      <w:lang w:val="x-none" w:eastAsia="x-none"/>
    </w:rPr>
  </w:style>
  <w:style w:type="character" w:customStyle="1" w:styleId="textsmallChar">
    <w:name w:val="textsmall Char"/>
    <w:link w:val="textsmall"/>
    <w:locked/>
    <w:rsid w:val="00257C22"/>
    <w:rPr>
      <w:rFonts w:ascii="Georgia" w:eastAsia="Times New Roman" w:hAnsi="Georgia"/>
      <w:sz w:val="18"/>
      <w:szCs w:val="20"/>
      <w:lang w:val="x-none" w:eastAsia="x-none"/>
    </w:rPr>
  </w:style>
  <w:style w:type="paragraph" w:customStyle="1" w:styleId="textsmall">
    <w:name w:val="textsmall"/>
    <w:basedOn w:val="Normal"/>
    <w:link w:val="textsmallChar"/>
    <w:qFormat/>
    <w:rsid w:val="00257C22"/>
    <w:rPr>
      <w:rFonts w:eastAsia="Times New Roman"/>
      <w:sz w:val="18"/>
      <w:szCs w:val="20"/>
      <w:lang w:val="x-none" w:eastAsia="x-none"/>
    </w:rPr>
  </w:style>
  <w:style w:type="character" w:customStyle="1" w:styleId="cardtextChar0">
    <w:name w:val="cardtext Char"/>
    <w:link w:val="cardtext0"/>
    <w:locked/>
    <w:rsid w:val="00257C22"/>
    <w:rPr>
      <w:rFonts w:ascii="Arial" w:eastAsia="Times New Roman" w:hAnsi="Arial" w:cs="Arial"/>
      <w:szCs w:val="20"/>
      <w:u w:val="single"/>
      <w:lang w:val="x-none" w:eastAsia="x-none"/>
    </w:rPr>
  </w:style>
  <w:style w:type="paragraph" w:customStyle="1" w:styleId="cardtext0">
    <w:name w:val="cardtext"/>
    <w:basedOn w:val="Normal"/>
    <w:link w:val="cardtextChar0"/>
    <w:qFormat/>
    <w:rsid w:val="00257C22"/>
    <w:rPr>
      <w:rFonts w:ascii="Arial" w:eastAsia="Times New Roman" w:hAnsi="Arial" w:cs="Arial"/>
      <w:szCs w:val="20"/>
      <w:u w:val="single"/>
      <w:lang w:val="x-none" w:eastAsia="x-none"/>
    </w:rPr>
  </w:style>
  <w:style w:type="character" w:customStyle="1" w:styleId="cardtextemphasisChar">
    <w:name w:val="card text emphasis Char"/>
    <w:link w:val="cardtextemphasis"/>
    <w:locked/>
    <w:rsid w:val="00257C2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57C22"/>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57C22"/>
    <w:rPr>
      <w:rFonts w:ascii="Arial" w:eastAsia="Times New Roman" w:hAnsi="Arial" w:cs="Arial"/>
      <w:sz w:val="12"/>
    </w:rPr>
  </w:style>
  <w:style w:type="paragraph" w:customStyle="1" w:styleId="Micro">
    <w:name w:val="Micro"/>
    <w:basedOn w:val="Normal"/>
    <w:next w:val="Normal"/>
    <w:link w:val="MicroChar"/>
    <w:qFormat/>
    <w:rsid w:val="00257C22"/>
    <w:rPr>
      <w:rFonts w:ascii="Arial" w:eastAsia="Times New Roman" w:hAnsi="Arial" w:cs="Arial"/>
      <w:sz w:val="12"/>
    </w:rPr>
  </w:style>
  <w:style w:type="character" w:customStyle="1" w:styleId="CardNotUnderlinedChar1">
    <w:name w:val="Card Not Underlined Char1"/>
    <w:link w:val="CardNotUnderlined"/>
    <w:locked/>
    <w:rsid w:val="00257C22"/>
    <w:rPr>
      <w:rFonts w:ascii="Bell MT" w:eastAsia="Calibri" w:hAnsi="Bell MT"/>
      <w:szCs w:val="20"/>
    </w:rPr>
  </w:style>
  <w:style w:type="paragraph" w:customStyle="1" w:styleId="CardNotUnderlined">
    <w:name w:val="Card Not Underlined"/>
    <w:basedOn w:val="Normal"/>
    <w:link w:val="CardNotUnderlinedChar1"/>
    <w:autoRedefine/>
    <w:qFormat/>
    <w:rsid w:val="00257C22"/>
    <w:rPr>
      <w:rFonts w:ascii="Bell MT" w:eastAsia="Calibri" w:hAnsi="Bell MT"/>
      <w:szCs w:val="20"/>
    </w:rPr>
  </w:style>
  <w:style w:type="paragraph" w:customStyle="1" w:styleId="h-lead">
    <w:name w:val="h-lead"/>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intro">
    <w:name w:val="intro"/>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body-paragraph">
    <w:name w:val="body-paragraph"/>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StyleHeading2TagHEADING2TagCite11ptChar">
    <w:name w:val="Style Heading 2TagHEADING 2Tag&amp;Cite + 11 pt Char"/>
    <w:link w:val="StyleHeading2TagHEADING2TagCite11pt"/>
    <w:locked/>
    <w:rsid w:val="00257C2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57C22"/>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257C22"/>
    <w:rPr>
      <w:rFonts w:ascii="Calibri" w:eastAsia="Calibri" w:hAnsi="Calibri"/>
      <w:sz w:val="16"/>
    </w:rPr>
  </w:style>
  <w:style w:type="paragraph" w:customStyle="1" w:styleId="F3-TagAuthor">
    <w:name w:val="F3 - Tag/Author"/>
    <w:basedOn w:val="Normal"/>
    <w:uiPriority w:val="99"/>
    <w:qFormat/>
    <w:rsid w:val="00257C22"/>
    <w:rPr>
      <w:rFonts w:ascii="Calibri" w:eastAsia="Times New Roman" w:hAnsi="Calibri"/>
      <w:b/>
      <w:sz w:val="16"/>
    </w:rPr>
  </w:style>
  <w:style w:type="paragraph" w:customStyle="1" w:styleId="F5-UnderlineNormal">
    <w:name w:val="F5 - Underline Normal"/>
    <w:basedOn w:val="Normal"/>
    <w:uiPriority w:val="99"/>
    <w:qFormat/>
    <w:rsid w:val="00257C22"/>
    <w:rPr>
      <w:rFonts w:ascii="Calibri" w:eastAsia="Calibri" w:hAnsi="Calibri"/>
      <w:sz w:val="16"/>
      <w:u w:val="single"/>
    </w:rPr>
  </w:style>
  <w:style w:type="paragraph" w:customStyle="1" w:styleId="Brief-PrimarySource">
    <w:name w:val="Brief - Primary Source"/>
    <w:basedOn w:val="Normal"/>
    <w:uiPriority w:val="99"/>
    <w:qFormat/>
    <w:rsid w:val="00257C22"/>
    <w:rPr>
      <w:rFonts w:ascii="Calibri" w:eastAsia="Times New Roman" w:hAnsi="Calibri"/>
      <w:b/>
      <w:sz w:val="24"/>
      <w:u w:val="single"/>
    </w:rPr>
  </w:style>
  <w:style w:type="paragraph" w:customStyle="1" w:styleId="Brief-Underline">
    <w:name w:val="Brief - Underline"/>
    <w:basedOn w:val="Normal"/>
    <w:uiPriority w:val="99"/>
    <w:qFormat/>
    <w:rsid w:val="00257C22"/>
    <w:rPr>
      <w:rFonts w:ascii="Calibri" w:eastAsia="Times New Roman" w:hAnsi="Calibri"/>
      <w:sz w:val="16"/>
      <w:u w:val="single"/>
    </w:rPr>
  </w:style>
  <w:style w:type="paragraph" w:customStyle="1" w:styleId="Brief">
    <w:name w:val="Brief"/>
    <w:basedOn w:val="Brief-PrimarySource"/>
    <w:uiPriority w:val="99"/>
    <w:qFormat/>
    <w:rsid w:val="00257C22"/>
    <w:rPr>
      <w:b w:val="0"/>
    </w:rPr>
  </w:style>
  <w:style w:type="paragraph" w:customStyle="1" w:styleId="CM2">
    <w:name w:val="CM2"/>
    <w:basedOn w:val="Normal"/>
    <w:next w:val="Normal"/>
    <w:uiPriority w:val="99"/>
    <w:qFormat/>
    <w:rsid w:val="00257C22"/>
    <w:pPr>
      <w:widowControl w:val="0"/>
      <w:autoSpaceDE w:val="0"/>
      <w:autoSpaceDN w:val="0"/>
      <w:adjustRightInd w:val="0"/>
      <w:spacing w:line="553" w:lineRule="atLeast"/>
    </w:pPr>
    <w:rPr>
      <w:rFonts w:ascii="Calibri" w:eastAsia="Times New Roman" w:hAnsi="Calibri"/>
      <w:sz w:val="24"/>
    </w:rPr>
  </w:style>
  <w:style w:type="paragraph" w:customStyle="1" w:styleId="CM9">
    <w:name w:val="CM9"/>
    <w:basedOn w:val="Normal"/>
    <w:next w:val="Normal"/>
    <w:uiPriority w:val="99"/>
    <w:qFormat/>
    <w:rsid w:val="00257C22"/>
    <w:pPr>
      <w:widowControl w:val="0"/>
      <w:autoSpaceDE w:val="0"/>
      <w:autoSpaceDN w:val="0"/>
      <w:adjustRightInd w:val="0"/>
      <w:spacing w:line="553" w:lineRule="atLeast"/>
    </w:pPr>
    <w:rPr>
      <w:rFonts w:ascii="Calibri" w:eastAsia="Times New Roman" w:hAnsi="Calibri"/>
      <w:sz w:val="24"/>
    </w:rPr>
  </w:style>
  <w:style w:type="paragraph" w:customStyle="1" w:styleId="CM4">
    <w:name w:val="CM4"/>
    <w:basedOn w:val="Normal"/>
    <w:next w:val="Normal"/>
    <w:uiPriority w:val="99"/>
    <w:qFormat/>
    <w:rsid w:val="00257C22"/>
    <w:pPr>
      <w:widowControl w:val="0"/>
      <w:autoSpaceDE w:val="0"/>
      <w:autoSpaceDN w:val="0"/>
      <w:adjustRightInd w:val="0"/>
      <w:spacing w:line="553" w:lineRule="atLeast"/>
    </w:pPr>
    <w:rPr>
      <w:rFonts w:ascii="Calibri" w:eastAsia="Times New Roman" w:hAnsi="Calibri"/>
      <w:sz w:val="24"/>
    </w:rPr>
  </w:style>
  <w:style w:type="paragraph" w:customStyle="1" w:styleId="CM11">
    <w:name w:val="CM11"/>
    <w:basedOn w:val="Normal"/>
    <w:next w:val="Normal"/>
    <w:uiPriority w:val="99"/>
    <w:qFormat/>
    <w:rsid w:val="00257C22"/>
    <w:pPr>
      <w:widowControl w:val="0"/>
      <w:autoSpaceDE w:val="0"/>
      <w:autoSpaceDN w:val="0"/>
      <w:adjustRightInd w:val="0"/>
      <w:spacing w:line="553" w:lineRule="atLeast"/>
    </w:pPr>
    <w:rPr>
      <w:rFonts w:ascii="Calibri" w:eastAsia="Times New Roman" w:hAnsi="Calibri"/>
      <w:sz w:val="24"/>
    </w:rPr>
  </w:style>
  <w:style w:type="paragraph" w:customStyle="1" w:styleId="CM16">
    <w:name w:val="CM16"/>
    <w:basedOn w:val="Normal"/>
    <w:next w:val="Normal"/>
    <w:uiPriority w:val="99"/>
    <w:qFormat/>
    <w:rsid w:val="00257C22"/>
    <w:pPr>
      <w:widowControl w:val="0"/>
      <w:autoSpaceDE w:val="0"/>
      <w:autoSpaceDN w:val="0"/>
      <w:adjustRightInd w:val="0"/>
      <w:spacing w:line="553" w:lineRule="atLeast"/>
    </w:pPr>
    <w:rPr>
      <w:rFonts w:ascii="Calibri" w:eastAsia="Times New Roman" w:hAnsi="Calibri"/>
      <w:sz w:val="24"/>
    </w:rPr>
  </w:style>
  <w:style w:type="paragraph" w:customStyle="1" w:styleId="CM19">
    <w:name w:val="CM19"/>
    <w:basedOn w:val="Default"/>
    <w:next w:val="Default"/>
    <w:uiPriority w:val="99"/>
    <w:qFormat/>
    <w:rsid w:val="00257C22"/>
    <w:pPr>
      <w:widowControl w:val="0"/>
      <w:spacing w:after="0" w:line="276" w:lineRule="atLeast"/>
    </w:pPr>
    <w:rPr>
      <w:rFonts w:ascii="Times New Roman" w:eastAsia="Times New Roman" w:hAnsi="Times New Roman" w:cs="Times New Roman"/>
      <w:sz w:val="24"/>
    </w:rPr>
  </w:style>
  <w:style w:type="paragraph" w:customStyle="1" w:styleId="CM34">
    <w:name w:val="CM34"/>
    <w:basedOn w:val="Default"/>
    <w:next w:val="Default"/>
    <w:uiPriority w:val="99"/>
    <w:qFormat/>
    <w:rsid w:val="00257C22"/>
    <w:pPr>
      <w:widowControl w:val="0"/>
      <w:spacing w:after="0" w:line="240" w:lineRule="auto"/>
    </w:pPr>
    <w:rPr>
      <w:rFonts w:ascii="Times New Roman" w:eastAsia="Times New Roman" w:hAnsi="Times New Roman" w:cs="Times New Roman"/>
      <w:sz w:val="24"/>
    </w:rPr>
  </w:style>
  <w:style w:type="paragraph" w:customStyle="1" w:styleId="CM56">
    <w:name w:val="CM56"/>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58">
    <w:name w:val="CM58"/>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57">
    <w:name w:val="CM57"/>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1">
    <w:name w:val="CM1"/>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49">
    <w:name w:val="CM49"/>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41">
    <w:name w:val="CM41"/>
    <w:basedOn w:val="Default"/>
    <w:next w:val="Default"/>
    <w:uiPriority w:val="99"/>
    <w:qFormat/>
    <w:rsid w:val="00257C22"/>
    <w:pPr>
      <w:widowControl w:val="0"/>
      <w:spacing w:after="0" w:line="240" w:lineRule="auto"/>
    </w:pPr>
    <w:rPr>
      <w:rFonts w:ascii="Times New Roman" w:hAnsi="Times New Roman" w:cs="Times New Roman"/>
      <w:sz w:val="24"/>
    </w:rPr>
  </w:style>
  <w:style w:type="character" w:customStyle="1" w:styleId="SmalltextChar">
    <w:name w:val="Small text Char"/>
    <w:aliases w:val="Quote1 Char1"/>
    <w:link w:val="Quote1"/>
    <w:qFormat/>
    <w:locked/>
    <w:rsid w:val="00257C22"/>
    <w:rPr>
      <w:rFonts w:ascii="Times New Roman" w:eastAsia="Calibri" w:hAnsi="Times New Roman" w:cs="Times New Roman"/>
    </w:rPr>
  </w:style>
  <w:style w:type="paragraph" w:customStyle="1" w:styleId="Quote1">
    <w:name w:val="Quote1"/>
    <w:aliases w:val="Small text,Quote11"/>
    <w:basedOn w:val="Default"/>
    <w:next w:val="Default"/>
    <w:link w:val="SmalltextChar"/>
    <w:qFormat/>
    <w:rsid w:val="00257C22"/>
    <w:pPr>
      <w:widowControl w:val="0"/>
      <w:spacing w:after="0" w:line="240" w:lineRule="auto"/>
    </w:pPr>
    <w:rPr>
      <w:rFonts w:ascii="Times New Roman" w:hAnsi="Times New Roman" w:cs="Times New Roman"/>
      <w:sz w:val="22"/>
    </w:rPr>
  </w:style>
  <w:style w:type="paragraph" w:customStyle="1" w:styleId="3rdOrderPara">
    <w:name w:val="3rd Order Para"/>
    <w:basedOn w:val="Default"/>
    <w:next w:val="Default"/>
    <w:qFormat/>
    <w:rsid w:val="00257C22"/>
    <w:pPr>
      <w:widowControl w:val="0"/>
      <w:spacing w:after="0" w:line="240" w:lineRule="auto"/>
    </w:pPr>
    <w:rPr>
      <w:rFonts w:ascii="Times New Roman" w:hAnsi="Times New Roman" w:cs="Times New Roman"/>
      <w:sz w:val="24"/>
    </w:rPr>
  </w:style>
  <w:style w:type="paragraph" w:customStyle="1" w:styleId="2ndOrderPara">
    <w:name w:val="2nd Order Para"/>
    <w:basedOn w:val="Default"/>
    <w:next w:val="Default"/>
    <w:qFormat/>
    <w:rsid w:val="00257C22"/>
    <w:pPr>
      <w:widowControl w:val="0"/>
      <w:spacing w:after="0" w:line="240" w:lineRule="auto"/>
    </w:pPr>
    <w:rPr>
      <w:rFonts w:ascii="Times New Roman" w:hAnsi="Times New Roman" w:cs="Times New Roman"/>
      <w:sz w:val="24"/>
    </w:rPr>
  </w:style>
  <w:style w:type="paragraph" w:customStyle="1" w:styleId="Normal-SIGN2">
    <w:name w:val="Normal-SIGN2"/>
    <w:basedOn w:val="Default"/>
    <w:next w:val="Default"/>
    <w:qFormat/>
    <w:rsid w:val="00257C22"/>
    <w:pPr>
      <w:widowControl w:val="0"/>
      <w:spacing w:after="0" w:line="240" w:lineRule="auto"/>
    </w:pPr>
    <w:rPr>
      <w:rFonts w:ascii="Times New Roman" w:hAnsi="Times New Roman" w:cs="Times New Roman"/>
      <w:sz w:val="24"/>
    </w:rPr>
  </w:style>
  <w:style w:type="paragraph" w:customStyle="1" w:styleId="Normal-SIGN1">
    <w:name w:val="Normal-SIGN1"/>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3">
    <w:name w:val="CM3"/>
    <w:basedOn w:val="Default"/>
    <w:next w:val="Default"/>
    <w:uiPriority w:val="99"/>
    <w:qFormat/>
    <w:rsid w:val="00257C22"/>
    <w:pPr>
      <w:widowControl w:val="0"/>
      <w:spacing w:after="0" w:line="553" w:lineRule="atLeast"/>
    </w:pPr>
    <w:rPr>
      <w:rFonts w:ascii="Times New Roman" w:hAnsi="Times New Roman" w:cs="Times New Roman"/>
      <w:sz w:val="24"/>
    </w:rPr>
  </w:style>
  <w:style w:type="paragraph" w:customStyle="1" w:styleId="CM33">
    <w:name w:val="CM33"/>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37">
    <w:name w:val="CM37"/>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7">
    <w:name w:val="CM7"/>
    <w:basedOn w:val="Default"/>
    <w:next w:val="Default"/>
    <w:uiPriority w:val="99"/>
    <w:qFormat/>
    <w:rsid w:val="00257C22"/>
    <w:pPr>
      <w:widowControl w:val="0"/>
      <w:spacing w:after="0" w:line="553" w:lineRule="atLeast"/>
    </w:pPr>
    <w:rPr>
      <w:rFonts w:ascii="Times New Roman" w:hAnsi="Times New Roman" w:cs="Times New Roman"/>
      <w:sz w:val="24"/>
    </w:rPr>
  </w:style>
  <w:style w:type="paragraph" w:customStyle="1" w:styleId="Brief-SecondarySource">
    <w:name w:val="Brief - Secondary Source"/>
    <w:basedOn w:val="Normal"/>
    <w:qFormat/>
    <w:rsid w:val="00257C22"/>
    <w:rPr>
      <w:rFonts w:ascii="Calibri" w:eastAsia="Times New Roman" w:hAnsi="Calibri"/>
      <w:sz w:val="14"/>
      <w:szCs w:val="20"/>
    </w:rPr>
  </w:style>
  <w:style w:type="paragraph" w:customStyle="1" w:styleId="Brief-Card">
    <w:name w:val="Brief - Card"/>
    <w:basedOn w:val="Normal"/>
    <w:uiPriority w:val="99"/>
    <w:qFormat/>
    <w:rsid w:val="00257C22"/>
    <w:rPr>
      <w:rFonts w:ascii="Calibri" w:eastAsia="Times New Roman" w:hAnsi="Calibri"/>
      <w:sz w:val="16"/>
    </w:rPr>
  </w:style>
  <w:style w:type="paragraph" w:customStyle="1" w:styleId="Pa2">
    <w:name w:val="Pa2"/>
    <w:basedOn w:val="Default"/>
    <w:next w:val="Default"/>
    <w:uiPriority w:val="99"/>
    <w:qFormat/>
    <w:rsid w:val="00257C22"/>
    <w:pPr>
      <w:widowControl w:val="0"/>
      <w:spacing w:after="0" w:line="201" w:lineRule="atLeast"/>
    </w:pPr>
    <w:rPr>
      <w:rFonts w:ascii="Futura Book" w:eastAsia="Times New Roman" w:hAnsi="Futura Book" w:cs="Times New Roman"/>
      <w:sz w:val="24"/>
    </w:rPr>
  </w:style>
  <w:style w:type="paragraph" w:customStyle="1" w:styleId="Normal3">
    <w:name w:val="Normal+3"/>
    <w:basedOn w:val="Normal"/>
    <w:next w:val="Normal"/>
    <w:uiPriority w:val="99"/>
    <w:qFormat/>
    <w:rsid w:val="00257C22"/>
    <w:pPr>
      <w:widowControl w:val="0"/>
      <w:autoSpaceDE w:val="0"/>
      <w:autoSpaceDN w:val="0"/>
      <w:adjustRightInd w:val="0"/>
    </w:pPr>
    <w:rPr>
      <w:rFonts w:ascii="Calibri" w:eastAsia="Times New Roman" w:hAnsi="Calibri"/>
      <w:sz w:val="24"/>
    </w:rPr>
  </w:style>
  <w:style w:type="paragraph" w:customStyle="1" w:styleId="Normal1">
    <w:name w:val="Normal+1"/>
    <w:basedOn w:val="Normal"/>
    <w:next w:val="Normal"/>
    <w:uiPriority w:val="99"/>
    <w:qFormat/>
    <w:rsid w:val="00257C22"/>
    <w:pPr>
      <w:widowControl w:val="0"/>
      <w:autoSpaceDE w:val="0"/>
      <w:autoSpaceDN w:val="0"/>
      <w:adjustRightInd w:val="0"/>
    </w:pPr>
    <w:rPr>
      <w:rFonts w:ascii="Calibri" w:eastAsia="Times New Roman" w:hAnsi="Calibri"/>
      <w:sz w:val="24"/>
    </w:rPr>
  </w:style>
  <w:style w:type="paragraph" w:customStyle="1" w:styleId="Heading23">
    <w:name w:val="Heading 2+3"/>
    <w:basedOn w:val="Normal"/>
    <w:next w:val="Normal"/>
    <w:uiPriority w:val="99"/>
    <w:qFormat/>
    <w:rsid w:val="00257C22"/>
    <w:pPr>
      <w:widowControl w:val="0"/>
      <w:autoSpaceDE w:val="0"/>
      <w:autoSpaceDN w:val="0"/>
      <w:adjustRightInd w:val="0"/>
    </w:pPr>
    <w:rPr>
      <w:rFonts w:ascii="Calibri" w:eastAsia="Times New Roman" w:hAnsi="Calibri"/>
      <w:sz w:val="24"/>
    </w:rPr>
  </w:style>
  <w:style w:type="paragraph" w:customStyle="1" w:styleId="Normal5">
    <w:name w:val="Normal+5"/>
    <w:basedOn w:val="Default"/>
    <w:next w:val="Default"/>
    <w:uiPriority w:val="99"/>
    <w:qFormat/>
    <w:rsid w:val="00257C22"/>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257C22"/>
    <w:pPr>
      <w:widowControl w:val="0"/>
      <w:autoSpaceDE w:val="0"/>
      <w:autoSpaceDN w:val="0"/>
      <w:adjustRightInd w:val="0"/>
    </w:pPr>
    <w:rPr>
      <w:rFonts w:ascii="Calibri" w:eastAsia="Times New Roman" w:hAnsi="Calibri"/>
      <w:sz w:val="24"/>
    </w:rPr>
  </w:style>
  <w:style w:type="paragraph" w:customStyle="1" w:styleId="Cover2">
    <w:name w:val="Cover 2"/>
    <w:basedOn w:val="Normal"/>
    <w:next w:val="Normal"/>
    <w:uiPriority w:val="99"/>
    <w:qFormat/>
    <w:rsid w:val="00257C22"/>
    <w:pPr>
      <w:widowControl w:val="0"/>
      <w:autoSpaceDE w:val="0"/>
      <w:autoSpaceDN w:val="0"/>
      <w:adjustRightInd w:val="0"/>
    </w:pPr>
    <w:rPr>
      <w:rFonts w:ascii="Calibri" w:eastAsia="Times New Roman" w:hAnsi="Calibri"/>
      <w:sz w:val="24"/>
    </w:rPr>
  </w:style>
  <w:style w:type="paragraph" w:customStyle="1" w:styleId="ReportDate">
    <w:name w:val="ReportDate"/>
    <w:basedOn w:val="Default"/>
    <w:next w:val="Default"/>
    <w:uiPriority w:val="99"/>
    <w:qFormat/>
    <w:rsid w:val="00257C22"/>
    <w:pPr>
      <w:widowControl w:val="0"/>
      <w:spacing w:after="0" w:line="240" w:lineRule="auto"/>
    </w:pPr>
    <w:rPr>
      <w:rFonts w:ascii="Times New Roman" w:eastAsia="Times New Roman" w:hAnsi="Times New Roman" w:cs="Times New Roman"/>
      <w:sz w:val="24"/>
    </w:rPr>
  </w:style>
  <w:style w:type="paragraph" w:customStyle="1" w:styleId="Pa11">
    <w:name w:val="Pa11"/>
    <w:basedOn w:val="Normal"/>
    <w:next w:val="Normal"/>
    <w:uiPriority w:val="99"/>
    <w:qFormat/>
    <w:rsid w:val="00257C2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57C2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57C2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kern w:val="32"/>
      <w:sz w:val="32"/>
      <w:u w:val="single"/>
    </w:rPr>
  </w:style>
  <w:style w:type="paragraph" w:customStyle="1" w:styleId="Small">
    <w:name w:val="Small"/>
    <w:basedOn w:val="Normal"/>
    <w:uiPriority w:val="99"/>
    <w:qFormat/>
    <w:rsid w:val="00257C22"/>
    <w:rPr>
      <w:rFonts w:ascii="Calibri" w:eastAsia="Times New Roman" w:hAnsi="Calibri"/>
      <w:sz w:val="16"/>
    </w:rPr>
  </w:style>
  <w:style w:type="paragraph" w:customStyle="1" w:styleId="CM30">
    <w:name w:val="CM30"/>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5">
    <w:name w:val="CM5"/>
    <w:basedOn w:val="Default"/>
    <w:next w:val="Default"/>
    <w:qFormat/>
    <w:rsid w:val="00257C22"/>
    <w:pPr>
      <w:widowControl w:val="0"/>
      <w:spacing w:after="0" w:line="553" w:lineRule="atLeast"/>
    </w:pPr>
    <w:rPr>
      <w:rFonts w:ascii="Times New Roman" w:hAnsi="Times New Roman" w:cs="Times New Roman"/>
      <w:sz w:val="24"/>
    </w:rPr>
  </w:style>
  <w:style w:type="paragraph" w:customStyle="1" w:styleId="CM28">
    <w:name w:val="CM28"/>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8">
    <w:name w:val="CM8"/>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CM6">
    <w:name w:val="CM6"/>
    <w:basedOn w:val="Default"/>
    <w:next w:val="Default"/>
    <w:uiPriority w:val="99"/>
    <w:qFormat/>
    <w:rsid w:val="00257C22"/>
    <w:pPr>
      <w:widowControl w:val="0"/>
      <w:spacing w:after="0" w:line="553" w:lineRule="atLeast"/>
    </w:pPr>
    <w:rPr>
      <w:rFonts w:ascii="Times New Roman" w:hAnsi="Times New Roman" w:cs="Times New Roman"/>
      <w:sz w:val="24"/>
    </w:rPr>
  </w:style>
  <w:style w:type="paragraph" w:customStyle="1" w:styleId="CM22">
    <w:name w:val="CM22"/>
    <w:basedOn w:val="Default"/>
    <w:next w:val="Default"/>
    <w:uiPriority w:val="99"/>
    <w:qFormat/>
    <w:rsid w:val="00257C22"/>
    <w:pPr>
      <w:widowControl w:val="0"/>
      <w:spacing w:after="0" w:line="240" w:lineRule="auto"/>
    </w:pPr>
    <w:rPr>
      <w:rFonts w:ascii="Times New Roman" w:hAnsi="Times New Roman" w:cs="Times New Roman"/>
      <w:sz w:val="24"/>
    </w:rPr>
  </w:style>
  <w:style w:type="paragraph" w:customStyle="1" w:styleId="loose">
    <w:name w:val="loose"/>
    <w:basedOn w:val="Normal"/>
    <w:qFormat/>
    <w:rsid w:val="00257C22"/>
    <w:pPr>
      <w:spacing w:before="100" w:beforeAutospacing="1" w:after="100" w:afterAutospacing="1"/>
    </w:pPr>
    <w:rPr>
      <w:rFonts w:ascii="Calibri" w:eastAsia="Times New Roman" w:hAnsi="Calibri"/>
      <w:sz w:val="24"/>
    </w:rPr>
  </w:style>
  <w:style w:type="paragraph" w:customStyle="1" w:styleId="DoubleUnderlined">
    <w:name w:val="Double Underlined"/>
    <w:basedOn w:val="Heading2"/>
    <w:autoRedefine/>
    <w:uiPriority w:val="99"/>
    <w:qFormat/>
    <w:rsid w:val="00257C22"/>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257C2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Calibri" w:eastAsia="Times" w:hAnsi="Calibri" w:cs="Times New Roman"/>
      <w:caps/>
      <w:sz w:val="32"/>
      <w:szCs w:val="20"/>
    </w:rPr>
  </w:style>
  <w:style w:type="paragraph" w:customStyle="1" w:styleId="SmallNormal">
    <w:name w:val="Small Normal"/>
    <w:basedOn w:val="Normal"/>
    <w:uiPriority w:val="99"/>
    <w:qFormat/>
    <w:rsid w:val="00257C22"/>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57C22"/>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sz w:val="24"/>
      <w:szCs w:val="20"/>
    </w:rPr>
  </w:style>
  <w:style w:type="paragraph" w:customStyle="1" w:styleId="UnderlinedCard">
    <w:name w:val="Underlined Card"/>
    <w:basedOn w:val="Normal"/>
    <w:uiPriority w:val="99"/>
    <w:qFormat/>
    <w:rsid w:val="00257C22"/>
    <w:pPr>
      <w:ind w:left="720" w:right="720"/>
    </w:pPr>
    <w:rPr>
      <w:rFonts w:ascii="Palatino Linotype" w:eastAsia="Times New Roman" w:hAnsi="Palatino Linotype"/>
      <w:sz w:val="16"/>
      <w:szCs w:val="20"/>
      <w:u w:val="single"/>
    </w:rPr>
  </w:style>
  <w:style w:type="paragraph" w:customStyle="1" w:styleId="CardFormat">
    <w:name w:val="Card Format"/>
    <w:basedOn w:val="Normal"/>
    <w:autoRedefine/>
    <w:uiPriority w:val="99"/>
    <w:qFormat/>
    <w:rsid w:val="00257C22"/>
    <w:pPr>
      <w:widowControl w:val="0"/>
      <w:autoSpaceDE w:val="0"/>
      <w:autoSpaceDN w:val="0"/>
      <w:adjustRightInd w:val="0"/>
    </w:pPr>
    <w:rPr>
      <w:rFonts w:ascii="Bookman Old Style" w:eastAsia="Times New Roman" w:hAnsi="Bookman Old Style"/>
      <w:sz w:val="16"/>
      <w:szCs w:val="18"/>
    </w:rPr>
  </w:style>
  <w:style w:type="paragraph" w:customStyle="1" w:styleId="PageHeader-Underline18pt">
    <w:name w:val="Page Header - Underline 18 pt"/>
    <w:uiPriority w:val="99"/>
    <w:qFormat/>
    <w:rsid w:val="00257C22"/>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57C22"/>
    <w:pPr>
      <w:keepLines w:val="0"/>
      <w:pageBreakBefore w:val="0"/>
      <w:suppressAutoHyphens/>
      <w:contextualSpacing/>
      <w:jc w:val="left"/>
    </w:pPr>
    <w:rPr>
      <w:rFonts w:ascii="Calibri" w:eastAsia="Times New Roman" w:hAnsi="Calibri" w:cs="Arial"/>
      <w:bCs/>
      <w:iCs/>
      <w:sz w:val="24"/>
      <w:szCs w:val="28"/>
      <w:u w:val="none"/>
    </w:rPr>
  </w:style>
  <w:style w:type="paragraph" w:customStyle="1" w:styleId="subhead">
    <w:name w:val="subhead"/>
    <w:basedOn w:val="Normal"/>
    <w:qFormat/>
    <w:rsid w:val="00257C22"/>
    <w:pPr>
      <w:spacing w:after="120" w:line="225" w:lineRule="atLeast"/>
      <w:ind w:right="180"/>
    </w:pPr>
    <w:rPr>
      <w:rFonts w:ascii="Calibri" w:eastAsia="Times New Roman" w:hAnsi="Calibri"/>
      <w:color w:val="5177C5"/>
      <w:sz w:val="16"/>
      <w:szCs w:val="20"/>
    </w:rPr>
  </w:style>
  <w:style w:type="paragraph" w:customStyle="1" w:styleId="TxBrp1">
    <w:name w:val="TxBr_p1"/>
    <w:basedOn w:val="Normal"/>
    <w:qFormat/>
    <w:rsid w:val="00257C22"/>
    <w:pPr>
      <w:tabs>
        <w:tab w:val="left" w:pos="204"/>
      </w:tabs>
      <w:autoSpaceDE w:val="0"/>
      <w:autoSpaceDN w:val="0"/>
      <w:adjustRightInd w:val="0"/>
      <w:spacing w:line="272" w:lineRule="atLeast"/>
    </w:pPr>
    <w:rPr>
      <w:rFonts w:ascii="Calibri" w:eastAsia="Times New Roman" w:hAnsi="Calibri"/>
      <w:sz w:val="24"/>
    </w:rPr>
  </w:style>
  <w:style w:type="paragraph" w:customStyle="1" w:styleId="StyleHeading110pt">
    <w:name w:val="Style Heading 1 + 10 pt"/>
    <w:basedOn w:val="Heading1"/>
    <w:uiPriority w:val="99"/>
    <w:qFormat/>
    <w:rsid w:val="00257C2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bCs/>
      <w:caps/>
      <w:kern w:val="32"/>
      <w:sz w:val="32"/>
    </w:rPr>
  </w:style>
  <w:style w:type="paragraph" w:customStyle="1" w:styleId="StyleStyleHeading110pt10pt">
    <w:name w:val="Style Style Heading 1 + 10 pt + 10 pt"/>
    <w:basedOn w:val="StyleHeading110pt"/>
    <w:uiPriority w:val="99"/>
    <w:qFormat/>
    <w:rsid w:val="00257C22"/>
  </w:style>
  <w:style w:type="paragraph" w:customStyle="1" w:styleId="StyleUnderliningTimesNewRomanBoldNounderlineKernat16">
    <w:name w:val="Style Underlining + Times New Roman Bold No underline Kern at 16..."/>
    <w:basedOn w:val="Normal"/>
    <w:uiPriority w:val="99"/>
    <w:qFormat/>
    <w:rsid w:val="00257C22"/>
    <w:rPr>
      <w:rFonts w:ascii="Calibri" w:eastAsia="Times New Roman" w:hAnsi="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57C22"/>
    <w:rPr>
      <w:rFonts w:ascii="Calibri" w:eastAsia="Times New Roman" w:hAnsi="Calibri"/>
      <w:b/>
      <w:bCs/>
      <w:kern w:val="32"/>
      <w:sz w:val="32"/>
      <w:szCs w:val="32"/>
    </w:rPr>
  </w:style>
  <w:style w:type="paragraph" w:customStyle="1" w:styleId="BoldUnderlining">
    <w:name w:val="Bold Underlining"/>
    <w:basedOn w:val="Underlining"/>
    <w:uiPriority w:val="99"/>
    <w:qFormat/>
    <w:rsid w:val="00257C22"/>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qFormat/>
    <w:rsid w:val="00257C22"/>
    <w:pPr>
      <w:widowControl w:val="0"/>
      <w:tabs>
        <w:tab w:val="left" w:pos="8820"/>
      </w:tabs>
      <w:autoSpaceDE w:val="0"/>
      <w:autoSpaceDN w:val="0"/>
      <w:spacing w:before="100" w:after="100"/>
    </w:pPr>
    <w:rPr>
      <w:rFonts w:ascii="Calibri" w:eastAsia="Times New Roman" w:hAnsi="Calibri"/>
      <w:sz w:val="12"/>
      <w:szCs w:val="20"/>
      <w:lang w:val="en-GB"/>
    </w:rPr>
  </w:style>
  <w:style w:type="paragraph" w:customStyle="1" w:styleId="StyleBoldUnderliningKernat16pt">
    <w:name w:val="Style Bold Underlining + Kern at 16 pt"/>
    <w:basedOn w:val="BoldUnderlining"/>
    <w:uiPriority w:val="99"/>
    <w:qFormat/>
    <w:rsid w:val="00257C22"/>
    <w:rPr>
      <w:bCs/>
      <w:kern w:val="32"/>
      <w:sz w:val="32"/>
      <w:szCs w:val="32"/>
    </w:rPr>
  </w:style>
  <w:style w:type="paragraph" w:customStyle="1" w:styleId="boldy">
    <w:name w:val="boldy"/>
    <w:basedOn w:val="Heading2"/>
    <w:uiPriority w:val="99"/>
    <w:qFormat/>
    <w:rsid w:val="00257C22"/>
    <w:pPr>
      <w:keepLines w:val="0"/>
      <w:pageBreakBefore w:val="0"/>
      <w:suppressAutoHyphens/>
      <w:contextualSpacing/>
      <w:jc w:val="left"/>
    </w:pPr>
    <w:rPr>
      <w:rFonts w:ascii="Calibri" w:eastAsia="Times New Roman" w:hAnsi="Calibri" w:cs="Arial"/>
      <w:bCs/>
      <w:iCs/>
      <w:sz w:val="22"/>
      <w:szCs w:val="20"/>
      <w:u w:val="none"/>
    </w:rPr>
  </w:style>
  <w:style w:type="character" w:customStyle="1" w:styleId="CitesChar2">
    <w:name w:val="Cites Char2"/>
    <w:link w:val="Cites"/>
    <w:locked/>
    <w:rsid w:val="00257C22"/>
    <w:rPr>
      <w:rFonts w:ascii="Georgia" w:eastAsia="Times New Roman" w:hAnsi="Georgia"/>
      <w:b/>
      <w:bCs/>
    </w:rPr>
  </w:style>
  <w:style w:type="paragraph" w:customStyle="1" w:styleId="Cites">
    <w:name w:val="Cites"/>
    <w:basedOn w:val="Normal"/>
    <w:link w:val="CitesChar2"/>
    <w:autoRedefine/>
    <w:qFormat/>
    <w:rsid w:val="00257C22"/>
    <w:pPr>
      <w:widowControl w:val="0"/>
      <w:autoSpaceDE w:val="0"/>
      <w:autoSpaceDN w:val="0"/>
      <w:adjustRightInd w:val="0"/>
      <w:outlineLvl w:val="2"/>
    </w:pPr>
    <w:rPr>
      <w:rFonts w:eastAsia="Times New Roman"/>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Cards"/>
    <w:autoRedefine/>
    <w:uiPriority w:val="1"/>
    <w:qFormat/>
    <w:rsid w:val="00257C22"/>
    <w:pPr>
      <w:autoSpaceDE w:val="0"/>
      <w:autoSpaceDN w:val="0"/>
      <w:adjustRightInd w:val="0"/>
      <w:spacing w:after="160" w:line="256" w:lineRule="auto"/>
      <w:ind w:left="432" w:right="432"/>
    </w:pPr>
    <w:rPr>
      <w:rFonts w:eastAsia="Times New Roman"/>
      <w:sz w:val="24"/>
      <w:szCs w:val="24"/>
      <w:u w:val="thick"/>
    </w:rPr>
  </w:style>
  <w:style w:type="paragraph" w:customStyle="1" w:styleId="CardsFont6pt">
    <w:name w:val="Cards + Font: 6 pt"/>
    <w:basedOn w:val="Cards"/>
    <w:link w:val="CardsFont6ptChar1"/>
    <w:autoRedefine/>
    <w:qFormat/>
    <w:rsid w:val="00257C22"/>
    <w:pPr>
      <w:autoSpaceDE w:val="0"/>
      <w:autoSpaceDN w:val="0"/>
      <w:adjustRightInd w:val="0"/>
      <w:spacing w:after="160" w:line="256" w:lineRule="auto"/>
      <w:jc w:val="left"/>
    </w:pPr>
    <w:rPr>
      <w:rFonts w:eastAsia="Times New Roman"/>
      <w:sz w:val="12"/>
    </w:rPr>
  </w:style>
  <w:style w:type="paragraph" w:customStyle="1" w:styleId="Nothing">
    <w:name w:val="Nothing"/>
    <w:basedOn w:val="Normal"/>
    <w:autoRedefine/>
    <w:qFormat/>
    <w:rsid w:val="00257C22"/>
    <w:pPr>
      <w:autoSpaceDE w:val="0"/>
      <w:autoSpaceDN w:val="0"/>
      <w:adjustRightInd w:val="0"/>
    </w:pPr>
    <w:rPr>
      <w:rFonts w:ascii="Calibri" w:eastAsia="Times New Roman" w:hAnsi="Calibri"/>
      <w:sz w:val="16"/>
      <w:szCs w:val="20"/>
    </w:rPr>
  </w:style>
  <w:style w:type="paragraph" w:customStyle="1" w:styleId="TxBr6p1">
    <w:name w:val="TxBr_6p1"/>
    <w:basedOn w:val="Normal"/>
    <w:uiPriority w:val="99"/>
    <w:qFormat/>
    <w:rsid w:val="00257C22"/>
    <w:pPr>
      <w:tabs>
        <w:tab w:val="left" w:pos="204"/>
      </w:tabs>
      <w:autoSpaceDE w:val="0"/>
      <w:autoSpaceDN w:val="0"/>
      <w:adjustRightInd w:val="0"/>
      <w:spacing w:line="238" w:lineRule="atLeast"/>
      <w:ind w:firstLine="204"/>
    </w:pPr>
    <w:rPr>
      <w:rFonts w:ascii="Calibri" w:eastAsia="Times New Roman" w:hAnsi="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57C22"/>
    <w:pPr>
      <w:ind w:left="400"/>
    </w:pPr>
    <w:rPr>
      <w:rFonts w:ascii="Calibri" w:eastAsia="Times New Roman" w:hAnsi="Calibri"/>
      <w:sz w:val="16"/>
      <w:szCs w:val="20"/>
    </w:rPr>
  </w:style>
  <w:style w:type="paragraph" w:customStyle="1" w:styleId="Paste">
    <w:name w:val="Paste"/>
    <w:basedOn w:val="Normal"/>
    <w:qFormat/>
    <w:rsid w:val="00257C22"/>
    <w:rPr>
      <w:rFonts w:ascii="Arial Narrow" w:eastAsia="Times New Roman" w:hAnsi="Arial Narrow"/>
      <w:sz w:val="16"/>
      <w:szCs w:val="20"/>
      <w:lang w:val="x-none" w:eastAsia="x-none"/>
    </w:rPr>
  </w:style>
  <w:style w:type="character" w:customStyle="1" w:styleId="UnderlineStyleChar">
    <w:name w:val="Underline Style Char"/>
    <w:link w:val="UnderlineStyle"/>
    <w:locked/>
    <w:rsid w:val="00257C22"/>
    <w:rPr>
      <w:rFonts w:ascii="Georgia" w:eastAsia="Times New Roman" w:hAnsi="Georgia"/>
      <w:b/>
      <w:u w:val="single"/>
    </w:rPr>
  </w:style>
  <w:style w:type="paragraph" w:customStyle="1" w:styleId="UnderlineStyle">
    <w:name w:val="Underline Style"/>
    <w:basedOn w:val="Normal"/>
    <w:link w:val="UnderlineStyleChar"/>
    <w:qFormat/>
    <w:rsid w:val="00257C22"/>
    <w:rPr>
      <w:rFonts w:eastAsia="Times New Roman"/>
      <w:b/>
      <w:u w:val="single"/>
    </w:rPr>
  </w:style>
  <w:style w:type="paragraph" w:customStyle="1" w:styleId="Normalization">
    <w:name w:val="Normalization"/>
    <w:basedOn w:val="Normal"/>
    <w:uiPriority w:val="99"/>
    <w:qFormat/>
    <w:rsid w:val="00257C22"/>
    <w:rPr>
      <w:rFonts w:ascii="Calibri" w:eastAsia="Times New Roman" w:hAnsi="Calibri"/>
      <w:sz w:val="18"/>
    </w:rPr>
  </w:style>
  <w:style w:type="paragraph" w:customStyle="1" w:styleId="BreifTitle">
    <w:name w:val="Breif Title"/>
    <w:basedOn w:val="Normal"/>
    <w:autoRedefine/>
    <w:uiPriority w:val="99"/>
    <w:qFormat/>
    <w:rsid w:val="00257C22"/>
    <w:pPr>
      <w:widowControl w:val="0"/>
      <w:autoSpaceDE w:val="0"/>
      <w:autoSpaceDN w:val="0"/>
      <w:adjustRightInd w:val="0"/>
      <w:jc w:val="center"/>
      <w:outlineLvl w:val="0"/>
    </w:pPr>
    <w:rPr>
      <w:rFonts w:ascii="Calibri" w:eastAsia="Times New Roman" w:hAnsi="Calibri"/>
      <w:b/>
      <w:caps/>
      <w:sz w:val="24"/>
    </w:rPr>
  </w:style>
  <w:style w:type="paragraph" w:customStyle="1" w:styleId="DebateCiteCharChar">
    <w:name w:val="Debate Cite Char Char"/>
    <w:basedOn w:val="Normal"/>
    <w:autoRedefine/>
    <w:qFormat/>
    <w:rsid w:val="00257C22"/>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b/>
      <w:sz w:val="32"/>
      <w:szCs w:val="32"/>
    </w:rPr>
  </w:style>
  <w:style w:type="paragraph" w:customStyle="1" w:styleId="TagCite0">
    <w:name w:val="Tag/Cite"/>
    <w:basedOn w:val="Normal"/>
    <w:qFormat/>
    <w:rsid w:val="00257C22"/>
    <w:pPr>
      <w:widowControl w:val="0"/>
      <w:autoSpaceDE w:val="0"/>
      <w:autoSpaceDN w:val="0"/>
      <w:adjustRightInd w:val="0"/>
    </w:pPr>
    <w:rPr>
      <w:rFonts w:ascii="Calibri" w:eastAsia="Times New Roman" w:hAnsi="Calibri"/>
      <w:b/>
      <w:sz w:val="16"/>
      <w:szCs w:val="20"/>
    </w:rPr>
  </w:style>
  <w:style w:type="paragraph" w:styleId="TOC1">
    <w:name w:val="toc 1"/>
    <w:aliases w:val="good index,Index Basic"/>
    <w:basedOn w:val="Normal"/>
    <w:next w:val="Normal"/>
    <w:autoRedefine/>
    <w:uiPriority w:val="39"/>
    <w:unhideWhenUsed/>
    <w:qFormat/>
    <w:rsid w:val="00257C22"/>
    <w:pPr>
      <w:spacing w:after="100"/>
    </w:pPr>
    <w:rPr>
      <w:rFonts w:ascii="Calibri" w:hAnsi="Calibri"/>
      <w:sz w:val="16"/>
    </w:rPr>
  </w:style>
  <w:style w:type="paragraph" w:customStyle="1" w:styleId="DebateHeader">
    <w:name w:val="Debate Header"/>
    <w:basedOn w:val="TOC1"/>
    <w:autoRedefine/>
    <w:uiPriority w:val="99"/>
    <w:qFormat/>
    <w:rsid w:val="00257C22"/>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257C22"/>
    <w:rPr>
      <w:rFonts w:ascii="Calibri" w:eastAsia="Times New Roman" w:hAnsi="Calibri"/>
      <w:color w:val="333333"/>
      <w:sz w:val="16"/>
    </w:rPr>
  </w:style>
  <w:style w:type="paragraph" w:customStyle="1" w:styleId="StyleTagandCiteFranklinGothicDemi">
    <w:name w:val="Style Tag and Cite + Franklin Gothic Demi"/>
    <w:basedOn w:val="Normal"/>
    <w:autoRedefine/>
    <w:uiPriority w:val="99"/>
    <w:qFormat/>
    <w:rsid w:val="00257C2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57C22"/>
    <w:rPr>
      <w:bCs/>
    </w:rPr>
  </w:style>
  <w:style w:type="paragraph" w:customStyle="1" w:styleId="CiteCard">
    <w:name w:val="Cite/Card"/>
    <w:basedOn w:val="Normal"/>
    <w:qFormat/>
    <w:rsid w:val="00257C22"/>
    <w:pPr>
      <w:overflowPunct w:val="0"/>
      <w:autoSpaceDE w:val="0"/>
      <w:autoSpaceDN w:val="0"/>
      <w:adjustRightInd w:val="0"/>
    </w:pPr>
    <w:rPr>
      <w:rFonts w:ascii="Palatino Linotype" w:eastAsia="Times New Roman" w:hAnsi="Palatino Linotype"/>
      <w:color w:val="000000"/>
      <w:sz w:val="16"/>
      <w:szCs w:val="20"/>
    </w:rPr>
  </w:style>
  <w:style w:type="paragraph" w:customStyle="1" w:styleId="tagCharCharCharCharCharCharChar">
    <w:name w:val="tag Char Char Char Char Char Char Char"/>
    <w:basedOn w:val="Normal"/>
    <w:uiPriority w:val="99"/>
    <w:qFormat/>
    <w:rsid w:val="00257C22"/>
    <w:rPr>
      <w:rFonts w:ascii="Calibri" w:eastAsia="Times New Roman" w:hAnsi="Calibri"/>
      <w:b/>
      <w:sz w:val="24"/>
      <w:szCs w:val="20"/>
    </w:rPr>
  </w:style>
  <w:style w:type="paragraph" w:customStyle="1" w:styleId="title-bold-medium">
    <w:name w:val="title-bold-medium"/>
    <w:basedOn w:val="Normal"/>
    <w:uiPriority w:val="99"/>
    <w:qFormat/>
    <w:rsid w:val="00257C22"/>
    <w:pPr>
      <w:spacing w:before="100" w:beforeAutospacing="1" w:after="100" w:afterAutospacing="1"/>
    </w:pPr>
    <w:rPr>
      <w:rFonts w:ascii="Calibri" w:eastAsia="Arial Unicode MS" w:hAnsi="Calibri"/>
      <w:b/>
      <w:bCs/>
      <w:color w:val="000000"/>
      <w:sz w:val="16"/>
      <w:szCs w:val="20"/>
    </w:rPr>
  </w:style>
  <w:style w:type="paragraph" w:customStyle="1" w:styleId="lact">
    <w:name w:val="lact"/>
    <w:basedOn w:val="Normal"/>
    <w:uiPriority w:val="99"/>
    <w:qFormat/>
    <w:rsid w:val="00257C22"/>
    <w:pPr>
      <w:spacing w:before="100" w:beforeAutospacing="1" w:after="100" w:afterAutospacing="1"/>
    </w:pPr>
    <w:rPr>
      <w:rFonts w:ascii="Calibri" w:eastAsia="Arial Unicode MS" w:hAnsi="Calibri"/>
      <w:b/>
      <w:bCs/>
      <w:color w:val="000000"/>
      <w:sz w:val="16"/>
      <w:szCs w:val="20"/>
    </w:rPr>
  </w:style>
  <w:style w:type="paragraph" w:customStyle="1" w:styleId="CardTag">
    <w:name w:val="Card Tag"/>
    <w:basedOn w:val="Normal"/>
    <w:autoRedefine/>
    <w:qFormat/>
    <w:rsid w:val="00257C22"/>
    <w:rPr>
      <w:rFonts w:ascii="Arial Narrow" w:eastAsia="Times New Roman" w:hAnsi="Arial Narrow"/>
      <w:b/>
      <w:sz w:val="24"/>
    </w:rPr>
  </w:style>
  <w:style w:type="paragraph" w:customStyle="1" w:styleId="BLOCKTITLE0">
    <w:name w:val="BLOCK TITLE"/>
    <w:basedOn w:val="Heading1"/>
    <w:uiPriority w:val="99"/>
    <w:qFormat/>
    <w:rsid w:val="00257C2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0"/>
    <w:uiPriority w:val="99"/>
    <w:qFormat/>
    <w:rsid w:val="00257C22"/>
    <w:rPr>
      <w:sz w:val="24"/>
    </w:rPr>
  </w:style>
  <w:style w:type="paragraph" w:customStyle="1" w:styleId="BriefTitle1">
    <w:name w:val="Brief Title 1"/>
    <w:basedOn w:val="Normal"/>
    <w:uiPriority w:val="99"/>
    <w:qFormat/>
    <w:rsid w:val="00257C22"/>
    <w:pPr>
      <w:widowControl w:val="0"/>
      <w:autoSpaceDE w:val="0"/>
      <w:autoSpaceDN w:val="0"/>
      <w:adjustRightInd w:val="0"/>
      <w:jc w:val="center"/>
      <w:outlineLvl w:val="0"/>
    </w:pPr>
    <w:rPr>
      <w:rFonts w:ascii="Calibri" w:eastAsia="Times New Roman" w:hAnsi="Calibri"/>
      <w:b/>
      <w:sz w:val="16"/>
      <w:szCs w:val="20"/>
      <w:u w:val="single"/>
    </w:rPr>
  </w:style>
  <w:style w:type="paragraph" w:customStyle="1" w:styleId="TagCiteChar">
    <w:name w:val="Tag/Cite Char"/>
    <w:basedOn w:val="Normal"/>
    <w:uiPriority w:val="99"/>
    <w:qFormat/>
    <w:rsid w:val="00257C22"/>
    <w:pPr>
      <w:widowControl w:val="0"/>
      <w:autoSpaceDE w:val="0"/>
      <w:autoSpaceDN w:val="0"/>
      <w:adjustRightInd w:val="0"/>
    </w:pPr>
    <w:rPr>
      <w:rFonts w:ascii="Calibri" w:eastAsia="Times New Roman" w:hAnsi="Calibri"/>
      <w:b/>
      <w:sz w:val="16"/>
      <w:szCs w:val="20"/>
    </w:rPr>
  </w:style>
  <w:style w:type="paragraph" w:customStyle="1" w:styleId="CardChar0">
    <w:name w:val="Card Char"/>
    <w:basedOn w:val="Normal"/>
    <w:uiPriority w:val="99"/>
    <w:qFormat/>
    <w:rsid w:val="00257C22"/>
    <w:pPr>
      <w:widowControl w:val="0"/>
      <w:autoSpaceDE w:val="0"/>
      <w:autoSpaceDN w:val="0"/>
      <w:adjustRightInd w:val="0"/>
    </w:pPr>
    <w:rPr>
      <w:rFonts w:ascii="Calibri" w:eastAsia="Times New Roman" w:hAnsi="Calibri"/>
      <w:sz w:val="16"/>
      <w:szCs w:val="20"/>
    </w:rPr>
  </w:style>
  <w:style w:type="paragraph" w:customStyle="1" w:styleId="ShellTitles">
    <w:name w:val="ShellTitles"/>
    <w:basedOn w:val="Normal"/>
    <w:uiPriority w:val="99"/>
    <w:qFormat/>
    <w:rsid w:val="00257C22"/>
    <w:pPr>
      <w:widowControl w:val="0"/>
      <w:autoSpaceDE w:val="0"/>
      <w:autoSpaceDN w:val="0"/>
      <w:adjustRightInd w:val="0"/>
    </w:pPr>
    <w:rPr>
      <w:rFonts w:ascii="Calibri" w:eastAsia="Times New Roman" w:hAnsi="Calibri"/>
      <w:b/>
      <w:sz w:val="16"/>
      <w:szCs w:val="20"/>
    </w:rPr>
  </w:style>
  <w:style w:type="paragraph" w:customStyle="1" w:styleId="maintext">
    <w:name w:val="maintext"/>
    <w:basedOn w:val="Normal"/>
    <w:uiPriority w:val="99"/>
    <w:qFormat/>
    <w:rsid w:val="00257C22"/>
    <w:pPr>
      <w:widowControl w:val="0"/>
      <w:autoSpaceDE w:val="0"/>
      <w:autoSpaceDN w:val="0"/>
      <w:adjustRightInd w:val="0"/>
      <w:spacing w:before="100" w:beforeAutospacing="1" w:after="100" w:afterAutospacing="1"/>
    </w:pPr>
    <w:rPr>
      <w:rFonts w:ascii="Calibri" w:eastAsia="Times New Roman" w:hAnsi="Calibri"/>
      <w:sz w:val="16"/>
      <w:szCs w:val="20"/>
    </w:rPr>
  </w:style>
  <w:style w:type="paragraph" w:customStyle="1" w:styleId="noindent">
    <w:name w:val="noindent"/>
    <w:basedOn w:val="Normal"/>
    <w:uiPriority w:val="99"/>
    <w:qFormat/>
    <w:rsid w:val="00257C22"/>
    <w:pPr>
      <w:spacing w:before="100" w:beforeAutospacing="1" w:after="100" w:afterAutospacing="1"/>
    </w:pPr>
    <w:rPr>
      <w:rFonts w:ascii="Calibri" w:eastAsia="Times New Roman" w:hAnsi="Calibri"/>
      <w:sz w:val="16"/>
    </w:rPr>
  </w:style>
  <w:style w:type="paragraph" w:customStyle="1" w:styleId="BoldUnderline">
    <w:name w:val="BoldUnderline"/>
    <w:basedOn w:val="Normal"/>
    <w:uiPriority w:val="99"/>
    <w:qFormat/>
    <w:rsid w:val="00257C22"/>
    <w:rPr>
      <w:rFonts w:ascii="Calibri" w:eastAsia="Times New Roman" w:hAnsi="Calibri"/>
      <w:b/>
      <w:sz w:val="16"/>
      <w:u w:val="single"/>
    </w:rPr>
  </w:style>
  <w:style w:type="paragraph" w:customStyle="1" w:styleId="ToRead">
    <w:name w:val="To Read"/>
    <w:basedOn w:val="Normal"/>
    <w:uiPriority w:val="99"/>
    <w:qFormat/>
    <w:rsid w:val="00257C22"/>
    <w:pPr>
      <w:ind w:left="720"/>
    </w:pPr>
    <w:rPr>
      <w:rFonts w:ascii="Verdana" w:eastAsia="Times New Roman" w:hAnsi="Verdana"/>
      <w:b/>
      <w:sz w:val="16"/>
      <w:u w:val="single"/>
    </w:rPr>
  </w:style>
  <w:style w:type="paragraph" w:customStyle="1" w:styleId="Style1">
    <w:name w:val="Style 1"/>
    <w:basedOn w:val="Normal"/>
    <w:uiPriority w:val="99"/>
    <w:qFormat/>
    <w:rsid w:val="00257C22"/>
    <w:pPr>
      <w:widowControl w:val="0"/>
      <w:ind w:firstLine="216"/>
    </w:pPr>
    <w:rPr>
      <w:rFonts w:ascii="Calibri" w:eastAsia="Times New Roman" w:hAnsi="Calibri"/>
      <w:noProof/>
      <w:color w:val="000000"/>
      <w:sz w:val="16"/>
      <w:szCs w:val="20"/>
    </w:rPr>
  </w:style>
  <w:style w:type="paragraph" w:customStyle="1" w:styleId="Style4">
    <w:name w:val="Style 4"/>
    <w:basedOn w:val="Normal"/>
    <w:uiPriority w:val="99"/>
    <w:qFormat/>
    <w:rsid w:val="00257C22"/>
    <w:pPr>
      <w:widowControl w:val="0"/>
      <w:tabs>
        <w:tab w:val="left" w:pos="6876"/>
      </w:tabs>
      <w:ind w:left="3744"/>
    </w:pPr>
    <w:rPr>
      <w:rFonts w:ascii="Calibri" w:eastAsia="Times New Roman" w:hAnsi="Calibri"/>
      <w:noProof/>
      <w:color w:val="000000"/>
      <w:sz w:val="16"/>
      <w:szCs w:val="20"/>
    </w:rPr>
  </w:style>
  <w:style w:type="paragraph" w:customStyle="1" w:styleId="listlevel1">
    <w:name w:val="list level 1"/>
    <w:basedOn w:val="Normal"/>
    <w:uiPriority w:val="99"/>
    <w:qFormat/>
    <w:rsid w:val="00257C22"/>
    <w:pPr>
      <w:overflowPunct w:val="0"/>
      <w:autoSpaceDE w:val="0"/>
      <w:autoSpaceDN w:val="0"/>
      <w:adjustRightInd w:val="0"/>
      <w:ind w:left="560" w:hanging="567"/>
    </w:pPr>
    <w:rPr>
      <w:rFonts w:ascii="Calibri" w:eastAsia="Times New Roman" w:hAnsi="Calibri"/>
      <w:color w:val="000000"/>
      <w:sz w:val="24"/>
      <w:szCs w:val="20"/>
    </w:rPr>
  </w:style>
  <w:style w:type="paragraph" w:customStyle="1" w:styleId="listlevel2">
    <w:name w:val="list level 2"/>
    <w:basedOn w:val="Normal"/>
    <w:uiPriority w:val="99"/>
    <w:qFormat/>
    <w:rsid w:val="00257C22"/>
    <w:pPr>
      <w:overflowPunct w:val="0"/>
      <w:autoSpaceDE w:val="0"/>
      <w:autoSpaceDN w:val="0"/>
      <w:adjustRightInd w:val="0"/>
      <w:ind w:left="1120" w:hanging="560"/>
    </w:pPr>
    <w:rPr>
      <w:rFonts w:ascii="Calibri" w:eastAsia="Times New Roman" w:hAnsi="Calibri"/>
      <w:color w:val="000000"/>
      <w:sz w:val="24"/>
      <w:szCs w:val="20"/>
    </w:rPr>
  </w:style>
  <w:style w:type="paragraph" w:customStyle="1" w:styleId="listlevel3">
    <w:name w:val="list level 3"/>
    <w:basedOn w:val="listlevel2"/>
    <w:uiPriority w:val="99"/>
    <w:qFormat/>
    <w:rsid w:val="00257C22"/>
    <w:pPr>
      <w:ind w:left="1660"/>
    </w:pPr>
  </w:style>
  <w:style w:type="paragraph" w:customStyle="1" w:styleId="PageNumber1">
    <w:name w:val="Page Number1"/>
    <w:basedOn w:val="Normal"/>
    <w:next w:val="Normal"/>
    <w:uiPriority w:val="99"/>
    <w:qFormat/>
    <w:rsid w:val="00257C22"/>
    <w:rPr>
      <w:rFonts w:ascii="Calibri" w:eastAsia="Times New Roman" w:hAnsi="Calibri"/>
      <w:sz w:val="16"/>
    </w:rPr>
  </w:style>
  <w:style w:type="paragraph" w:customStyle="1" w:styleId="Cite1">
    <w:name w:val="Cite1"/>
    <w:uiPriority w:val="99"/>
    <w:qFormat/>
    <w:rsid w:val="00257C22"/>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257C22"/>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257C22"/>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257C22"/>
    <w:pPr>
      <w:ind w:left="288" w:right="288"/>
    </w:pPr>
    <w:rPr>
      <w:rFonts w:ascii="Calibri" w:eastAsia="Times New Roman" w:hAnsi="Calibri"/>
      <w:sz w:val="16"/>
    </w:rPr>
  </w:style>
  <w:style w:type="paragraph" w:customStyle="1" w:styleId="cite20">
    <w:name w:val="cite2"/>
    <w:uiPriority w:val="99"/>
    <w:qFormat/>
    <w:rsid w:val="00257C22"/>
    <w:pPr>
      <w:spacing w:after="0" w:line="240" w:lineRule="auto"/>
    </w:pPr>
    <w:rPr>
      <w:rFonts w:ascii="Times New Roman" w:eastAsia="Times New Roman" w:hAnsi="Times New Roman" w:cs="Times New Roman"/>
      <w:color w:val="000000"/>
      <w:sz w:val="20"/>
      <w:szCs w:val="24"/>
    </w:rPr>
  </w:style>
  <w:style w:type="paragraph" w:customStyle="1" w:styleId="articletext">
    <w:name w:val="articletext"/>
    <w:basedOn w:val="Normal"/>
    <w:uiPriority w:val="99"/>
    <w:qFormat/>
    <w:rsid w:val="00257C22"/>
    <w:pPr>
      <w:spacing w:before="100" w:beforeAutospacing="1" w:after="100" w:afterAutospacing="1"/>
    </w:pPr>
    <w:rPr>
      <w:rFonts w:ascii="Verdana" w:eastAsia="Times New Roman" w:hAnsi="Verdana"/>
      <w:color w:val="2A2A2A"/>
      <w:sz w:val="21"/>
      <w:szCs w:val="21"/>
    </w:rPr>
  </w:style>
  <w:style w:type="paragraph" w:customStyle="1" w:styleId="cardtextsmall">
    <w:name w:val="card text small"/>
    <w:basedOn w:val="Normal"/>
    <w:qFormat/>
    <w:rsid w:val="00257C22"/>
    <w:rPr>
      <w:rFonts w:ascii="Arial Narrow" w:eastAsia="Times New Roman" w:hAnsi="Arial Narrow"/>
      <w:sz w:val="16"/>
    </w:rPr>
  </w:style>
  <w:style w:type="paragraph" w:customStyle="1" w:styleId="CaseListNormal">
    <w:name w:val="Case List Normal"/>
    <w:basedOn w:val="Normal"/>
    <w:uiPriority w:val="99"/>
    <w:qFormat/>
    <w:rsid w:val="00257C22"/>
    <w:rPr>
      <w:rFonts w:ascii="Times" w:eastAsia="Times New Roman" w:hAnsi="Times"/>
      <w:sz w:val="16"/>
      <w:szCs w:val="26"/>
    </w:rPr>
  </w:style>
  <w:style w:type="paragraph" w:customStyle="1" w:styleId="Body">
    <w:name w:val="Body"/>
    <w:basedOn w:val="Normal"/>
    <w:uiPriority w:val="99"/>
    <w:qFormat/>
    <w:rsid w:val="00257C22"/>
    <w:pPr>
      <w:outlineLvl w:val="3"/>
    </w:pPr>
    <w:rPr>
      <w:rFonts w:ascii="Calibri" w:eastAsia="Times New Roman" w:hAnsi="Calibri"/>
      <w:sz w:val="16"/>
      <w:szCs w:val="20"/>
    </w:rPr>
  </w:style>
  <w:style w:type="paragraph" w:customStyle="1" w:styleId="3text">
    <w:name w:val="3text"/>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TimesNewRoman12">
    <w:name w:val="TimesNewRoman12"/>
    <w:uiPriority w:val="99"/>
    <w:qFormat/>
    <w:rsid w:val="00257C22"/>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medium-normal">
    <w:name w:val="medium-normal"/>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text">
    <w:name w:val="text"/>
    <w:basedOn w:val="Normal"/>
    <w:autoRedefine/>
    <w:uiPriority w:val="99"/>
    <w:qFormat/>
    <w:rsid w:val="00257C22"/>
    <w:rPr>
      <w:rFonts w:ascii="Calibri" w:eastAsia="Times New Roman" w:hAnsi="Calibri"/>
      <w:sz w:val="18"/>
    </w:rPr>
  </w:style>
  <w:style w:type="paragraph" w:customStyle="1" w:styleId="textChar">
    <w:name w:val="text Char"/>
    <w:basedOn w:val="Normal"/>
    <w:autoRedefine/>
    <w:uiPriority w:val="99"/>
    <w:qFormat/>
    <w:rsid w:val="00257C22"/>
    <w:rPr>
      <w:rFonts w:ascii="Calibri" w:eastAsia="Times New Roman" w:hAnsi="Calibri"/>
      <w:color w:val="000000"/>
      <w:sz w:val="18"/>
    </w:rPr>
  </w:style>
  <w:style w:type="paragraph" w:customStyle="1" w:styleId="text1">
    <w:name w:val="text1"/>
    <w:basedOn w:val="Normal"/>
    <w:autoRedefine/>
    <w:uiPriority w:val="99"/>
    <w:qFormat/>
    <w:rsid w:val="00257C22"/>
    <w:rPr>
      <w:rFonts w:ascii="Calibri" w:eastAsia="Times New Roman" w:hAnsi="Calibri"/>
      <w:sz w:val="16"/>
      <w:szCs w:val="20"/>
    </w:rPr>
  </w:style>
  <w:style w:type="paragraph" w:customStyle="1" w:styleId="RepeatBlockHeading">
    <w:name w:val="Repeat Block Heading"/>
    <w:basedOn w:val="Normal"/>
    <w:autoRedefine/>
    <w:uiPriority w:val="99"/>
    <w:qFormat/>
    <w:rsid w:val="00257C22"/>
    <w:pPr>
      <w:jc w:val="center"/>
    </w:pPr>
    <w:rPr>
      <w:rFonts w:ascii="Calibri" w:eastAsia="Times New Roman" w:hAnsi="Calibri"/>
      <w:b/>
      <w:smallCaps/>
      <w:color w:val="000000"/>
      <w:sz w:val="24"/>
      <w:u w:val="thick"/>
    </w:rPr>
  </w:style>
  <w:style w:type="paragraph" w:customStyle="1" w:styleId="story-headline">
    <w:name w:val="story-headline"/>
    <w:basedOn w:val="Normal"/>
    <w:uiPriority w:val="99"/>
    <w:qFormat/>
    <w:rsid w:val="00257C22"/>
    <w:pPr>
      <w:spacing w:before="72" w:after="72"/>
    </w:pPr>
    <w:rPr>
      <w:rFonts w:ascii="Calibri" w:eastAsia="Times New Roman" w:hAnsi="Calibri"/>
      <w:b/>
      <w:bCs/>
      <w:sz w:val="26"/>
      <w:szCs w:val="26"/>
    </w:rPr>
  </w:style>
  <w:style w:type="paragraph" w:customStyle="1" w:styleId="story-body">
    <w:name w:val="story-body"/>
    <w:basedOn w:val="Normal"/>
    <w:uiPriority w:val="99"/>
    <w:qFormat/>
    <w:rsid w:val="00257C22"/>
    <w:pPr>
      <w:spacing w:before="100" w:beforeAutospacing="1" w:after="100" w:afterAutospacing="1"/>
    </w:pPr>
    <w:rPr>
      <w:rFonts w:ascii="Calibri" w:eastAsia="Times New Roman" w:hAnsi="Calibri"/>
      <w:sz w:val="16"/>
    </w:rPr>
  </w:style>
  <w:style w:type="paragraph" w:customStyle="1" w:styleId="story-dateline">
    <w:name w:val="story-dateline"/>
    <w:basedOn w:val="Normal"/>
    <w:uiPriority w:val="99"/>
    <w:qFormat/>
    <w:rsid w:val="00257C22"/>
    <w:rPr>
      <w:rFonts w:ascii="Calibri" w:eastAsia="Times New Roman" w:hAnsi="Calibri"/>
      <w:b/>
      <w:bCs/>
      <w:sz w:val="16"/>
    </w:rPr>
  </w:style>
  <w:style w:type="paragraph" w:customStyle="1" w:styleId="TextofCards">
    <w:name w:val="Text of Cards"/>
    <w:basedOn w:val="Normal"/>
    <w:uiPriority w:val="99"/>
    <w:qFormat/>
    <w:rsid w:val="00257C22"/>
    <w:rPr>
      <w:rFonts w:ascii="Calibri" w:eastAsia="Times New Roman" w:hAnsi="Calibri"/>
      <w:color w:val="000000"/>
      <w:spacing w:val="6"/>
      <w:sz w:val="16"/>
      <w:szCs w:val="23"/>
    </w:rPr>
  </w:style>
  <w:style w:type="paragraph" w:customStyle="1" w:styleId="Corpotesto">
    <w:name w:val="Corpo testo"/>
    <w:basedOn w:val="Normal"/>
    <w:uiPriority w:val="99"/>
    <w:qFormat/>
    <w:rsid w:val="00257C22"/>
    <w:pPr>
      <w:widowControl w:val="0"/>
      <w:adjustRightInd w:val="0"/>
      <w:spacing w:after="283"/>
    </w:pPr>
    <w:rPr>
      <w:rFonts w:ascii="Times" w:eastAsia="Times New Roman" w:hAnsi="Times"/>
      <w:sz w:val="16"/>
    </w:rPr>
  </w:style>
  <w:style w:type="paragraph" w:customStyle="1" w:styleId="PageHeading">
    <w:name w:val="Page Heading"/>
    <w:basedOn w:val="Heading2"/>
    <w:uiPriority w:val="99"/>
    <w:qFormat/>
    <w:rsid w:val="00257C22"/>
    <w:pPr>
      <w:keepLines w:val="0"/>
      <w:pageBreakBefore w:val="0"/>
      <w:widowControl w:val="0"/>
      <w:suppressAutoHyphens/>
      <w:contextualSpacing/>
      <w:jc w:val="left"/>
    </w:pPr>
    <w:rPr>
      <w:rFonts w:ascii="Calibri" w:eastAsia="Times New Roman" w:hAnsi="Calibri" w:cs="Arial"/>
      <w:sz w:val="32"/>
      <w:szCs w:val="16"/>
      <w:u w:val="none"/>
    </w:rPr>
  </w:style>
  <w:style w:type="paragraph" w:customStyle="1" w:styleId="tagCharChar1Char">
    <w:name w:val="tag Char Char1 Char"/>
    <w:basedOn w:val="CardChar0"/>
    <w:uiPriority w:val="99"/>
    <w:qFormat/>
    <w:rsid w:val="00257C22"/>
    <w:pPr>
      <w:widowControl/>
      <w:autoSpaceDE/>
      <w:autoSpaceDN/>
      <w:adjustRightInd/>
    </w:pPr>
    <w:rPr>
      <w:b/>
      <w:bCs/>
      <w:sz w:val="24"/>
      <w:szCs w:val="24"/>
    </w:rPr>
  </w:style>
  <w:style w:type="paragraph" w:customStyle="1" w:styleId="inside-copy">
    <w:name w:val="inside-copy"/>
    <w:basedOn w:val="Normal"/>
    <w:uiPriority w:val="99"/>
    <w:qFormat/>
    <w:rsid w:val="00257C22"/>
    <w:pPr>
      <w:spacing w:before="100" w:beforeAutospacing="1" w:after="100" w:afterAutospacing="1" w:line="225" w:lineRule="atLeast"/>
    </w:pPr>
    <w:rPr>
      <w:rFonts w:ascii="Calibri" w:eastAsia="Times New Roman" w:hAnsi="Calibri"/>
      <w:color w:val="000000"/>
      <w:sz w:val="18"/>
      <w:szCs w:val="18"/>
    </w:rPr>
  </w:style>
  <w:style w:type="paragraph" w:customStyle="1" w:styleId="Style3">
    <w:name w:val="Style3"/>
    <w:basedOn w:val="Normal"/>
    <w:qFormat/>
    <w:rsid w:val="00257C22"/>
    <w:rPr>
      <w:rFonts w:ascii="Arial Narrow" w:eastAsia="Times New Roman" w:hAnsi="Arial Narrow"/>
      <w:b/>
      <w:sz w:val="16"/>
    </w:rPr>
  </w:style>
  <w:style w:type="paragraph" w:customStyle="1" w:styleId="OmniPage1">
    <w:name w:val="OmniPage #1"/>
    <w:basedOn w:val="Normal"/>
    <w:uiPriority w:val="99"/>
    <w:qFormat/>
    <w:rsid w:val="00257C2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57C2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57C22"/>
    <w:rPr>
      <w:rFonts w:ascii="Arial" w:hAnsi="Arial"/>
      <w:b w:val="0"/>
      <w:caps w:val="0"/>
      <w:sz w:val="20"/>
    </w:rPr>
  </w:style>
  <w:style w:type="paragraph" w:customStyle="1" w:styleId="ProjectTitleLine">
    <w:name w:val="Project Title Line"/>
    <w:basedOn w:val="Normal"/>
    <w:next w:val="Normal"/>
    <w:autoRedefine/>
    <w:uiPriority w:val="99"/>
    <w:qFormat/>
    <w:rsid w:val="00257C22"/>
    <w:pPr>
      <w:jc w:val="center"/>
    </w:pPr>
    <w:rPr>
      <w:rFonts w:ascii="Calibri" w:eastAsia="Times New Roman" w:hAnsi="Calibri"/>
      <w:caps/>
      <w:sz w:val="16"/>
      <w:szCs w:val="20"/>
    </w:rPr>
  </w:style>
  <w:style w:type="paragraph" w:customStyle="1" w:styleId="LanguageStrike">
    <w:name w:val="Language Strike"/>
    <w:basedOn w:val="Normal"/>
    <w:next w:val="Normal"/>
    <w:uiPriority w:val="99"/>
    <w:qFormat/>
    <w:rsid w:val="00257C22"/>
    <w:rPr>
      <w:rFonts w:ascii="Arial Narrow" w:eastAsia="Times New Roman" w:hAnsi="Arial Narrow"/>
      <w:strike/>
      <w:sz w:val="16"/>
    </w:rPr>
  </w:style>
  <w:style w:type="paragraph" w:customStyle="1" w:styleId="NormalVerdana">
    <w:name w:val="Normal + Verdana"/>
    <w:aliases w:val="10 pt,White,Normal + Arial"/>
    <w:basedOn w:val="Normal"/>
    <w:uiPriority w:val="99"/>
    <w:qFormat/>
    <w:rsid w:val="00257C22"/>
    <w:rPr>
      <w:rFonts w:ascii="Calibri" w:eastAsia="Times New Roman" w:hAnsi="Calibri"/>
      <w:sz w:val="16"/>
      <w:szCs w:val="20"/>
      <w:u w:val="single"/>
    </w:rPr>
  </w:style>
  <w:style w:type="paragraph" w:customStyle="1" w:styleId="Normal10pt">
    <w:name w:val="Normal + 10 pt"/>
    <w:basedOn w:val="Normal"/>
    <w:uiPriority w:val="99"/>
    <w:qFormat/>
    <w:rsid w:val="00257C22"/>
    <w:rPr>
      <w:rFonts w:ascii="Calibri" w:eastAsia="Times New Roman" w:hAnsi="Calibri"/>
      <w:sz w:val="16"/>
      <w:szCs w:val="20"/>
    </w:rPr>
  </w:style>
  <w:style w:type="paragraph" w:customStyle="1" w:styleId="cardChar1Char">
    <w:name w:val="card Char1 Char"/>
    <w:basedOn w:val="Normal"/>
    <w:uiPriority w:val="99"/>
    <w:qFormat/>
    <w:rsid w:val="00257C22"/>
    <w:pPr>
      <w:ind w:left="288" w:right="288"/>
    </w:pPr>
    <w:rPr>
      <w:rFonts w:ascii="Calibri" w:eastAsia="Times New Roman" w:hAnsi="Calibri"/>
      <w:sz w:val="16"/>
      <w:szCs w:val="20"/>
    </w:rPr>
  </w:style>
  <w:style w:type="paragraph" w:customStyle="1" w:styleId="CM12">
    <w:name w:val="CM12"/>
    <w:basedOn w:val="Default"/>
    <w:next w:val="Default"/>
    <w:uiPriority w:val="99"/>
    <w:qFormat/>
    <w:rsid w:val="00257C22"/>
    <w:pPr>
      <w:widowControl w:val="0"/>
      <w:spacing w:after="0" w:line="320" w:lineRule="atLeast"/>
    </w:pPr>
    <w:rPr>
      <w:rFonts w:ascii="Granjon LT Std" w:eastAsia="Times New Roman" w:hAnsi="Granjon LT Std" w:cs="Times New Roman"/>
      <w:sz w:val="24"/>
    </w:rPr>
  </w:style>
  <w:style w:type="paragraph" w:customStyle="1" w:styleId="CM44">
    <w:name w:val="CM44"/>
    <w:basedOn w:val="Default"/>
    <w:next w:val="Default"/>
    <w:uiPriority w:val="99"/>
    <w:qFormat/>
    <w:rsid w:val="00257C22"/>
    <w:pPr>
      <w:widowControl w:val="0"/>
      <w:spacing w:after="480" w:line="240" w:lineRule="auto"/>
    </w:pPr>
    <w:rPr>
      <w:rFonts w:ascii="Granjon LT Std" w:eastAsia="Times New Roman" w:hAnsi="Granjon LT Std" w:cs="Times New Roman"/>
      <w:sz w:val="24"/>
    </w:rPr>
  </w:style>
  <w:style w:type="paragraph" w:customStyle="1" w:styleId="CM10">
    <w:name w:val="CM10"/>
    <w:basedOn w:val="Default"/>
    <w:next w:val="Default"/>
    <w:uiPriority w:val="99"/>
    <w:qFormat/>
    <w:rsid w:val="00257C22"/>
    <w:pPr>
      <w:widowControl w:val="0"/>
      <w:spacing w:after="0" w:line="320" w:lineRule="atLeast"/>
    </w:pPr>
    <w:rPr>
      <w:rFonts w:ascii="Granjon LT Std" w:eastAsia="Times New Roman" w:hAnsi="Granjon LT Std" w:cs="Times New Roman"/>
      <w:sz w:val="24"/>
    </w:rPr>
  </w:style>
  <w:style w:type="paragraph" w:customStyle="1" w:styleId="bold">
    <w:name w:val="bold"/>
    <w:basedOn w:val="Normal"/>
    <w:uiPriority w:val="99"/>
    <w:qFormat/>
    <w:rsid w:val="00257C22"/>
    <w:pPr>
      <w:spacing w:before="100" w:beforeAutospacing="1" w:after="100" w:afterAutospacing="1"/>
    </w:pPr>
    <w:rPr>
      <w:rFonts w:ascii="Calibri" w:eastAsia="Times New Roman" w:hAnsi="Calibri"/>
      <w:b/>
      <w:bCs/>
      <w:sz w:val="24"/>
    </w:rPr>
  </w:style>
  <w:style w:type="paragraph" w:customStyle="1" w:styleId="StrikeThrough">
    <w:name w:val="Strike Through"/>
    <w:basedOn w:val="Normal"/>
    <w:next w:val="Normal"/>
    <w:uiPriority w:val="99"/>
    <w:qFormat/>
    <w:rsid w:val="00257C22"/>
    <w:rPr>
      <w:rFonts w:ascii="Arial Narrow" w:eastAsia="Times New Roman" w:hAnsi="Arial Narrow"/>
      <w:strike/>
      <w:sz w:val="16"/>
      <w:szCs w:val="20"/>
    </w:rPr>
  </w:style>
  <w:style w:type="paragraph" w:customStyle="1" w:styleId="textbodyblack">
    <w:name w:val="textbodyblack"/>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BlockHeading1">
    <w:name w:val="Block Heading 1"/>
    <w:basedOn w:val="Normal"/>
    <w:uiPriority w:val="99"/>
    <w:qFormat/>
    <w:rsid w:val="00257C2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57C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
    <w:name w:val="Card Text 1"/>
    <w:basedOn w:val="Normal"/>
    <w:qFormat/>
    <w:rsid w:val="00257C2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57C2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57C22"/>
    <w:rPr>
      <w:rFonts w:ascii="Georgia" w:eastAsia="Times New Roman" w:hAnsi="Georgia"/>
      <w:b/>
      <w:bCs/>
      <w:szCs w:val="16"/>
      <w:u w:val="single"/>
    </w:rPr>
  </w:style>
  <w:style w:type="paragraph" w:customStyle="1" w:styleId="CiteCorrected">
    <w:name w:val="Cite Corrected"/>
    <w:basedOn w:val="Normal"/>
    <w:link w:val="CiteCorrectedChar"/>
    <w:qFormat/>
    <w:rsid w:val="00257C22"/>
    <w:rPr>
      <w:rFonts w:eastAsia="Times New Roman"/>
      <w:b/>
      <w:bCs/>
      <w:szCs w:val="16"/>
      <w:u w:val="single"/>
    </w:rPr>
  </w:style>
  <w:style w:type="character" w:customStyle="1" w:styleId="CardText2Char">
    <w:name w:val="Card Text 2 Char"/>
    <w:link w:val="CardText2"/>
    <w:locked/>
    <w:rsid w:val="00257C22"/>
    <w:rPr>
      <w:rFonts w:ascii="Arial Narrow" w:hAnsi="Arial Narrow"/>
      <w:b/>
      <w:color w:val="000000"/>
      <w:u w:val="single"/>
    </w:rPr>
  </w:style>
  <w:style w:type="paragraph" w:customStyle="1" w:styleId="CardText2">
    <w:name w:val="Card Text 2"/>
    <w:basedOn w:val="CardText1"/>
    <w:link w:val="CardText2Char"/>
    <w:qFormat/>
    <w:rsid w:val="00257C2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257C22"/>
    <w:pPr>
      <w:ind w:left="288"/>
    </w:pPr>
    <w:rPr>
      <w:rFonts w:ascii="Calibri" w:eastAsia="SimSun" w:hAnsi="Calibri"/>
      <w:sz w:val="16"/>
      <w:szCs w:val="20"/>
      <w:lang w:eastAsia="zh-CN"/>
    </w:rPr>
  </w:style>
  <w:style w:type="character" w:customStyle="1" w:styleId="NormalTextChar">
    <w:name w:val="Normal Text Char"/>
    <w:link w:val="NormalText"/>
    <w:locked/>
    <w:rsid w:val="00257C22"/>
    <w:rPr>
      <w:rFonts w:ascii="Georgia" w:eastAsia="Times New Roman" w:hAnsi="Georgia"/>
      <w:szCs w:val="26"/>
    </w:rPr>
  </w:style>
  <w:style w:type="paragraph" w:customStyle="1" w:styleId="NormalText">
    <w:name w:val="Normal Text"/>
    <w:basedOn w:val="Normal"/>
    <w:link w:val="NormalTextChar"/>
    <w:autoRedefine/>
    <w:qFormat/>
    <w:rsid w:val="00257C22"/>
    <w:rPr>
      <w:rFonts w:eastAsia="Times New Roman"/>
      <w:szCs w:val="26"/>
    </w:rPr>
  </w:style>
  <w:style w:type="character" w:customStyle="1" w:styleId="Heading1Char3">
    <w:name w:val="Heading 1 Char3"/>
    <w:aliases w:val="cites Char"/>
    <w:basedOn w:val="DefaultParagraphFont"/>
    <w:link w:val="cites0"/>
    <w:locked/>
    <w:rsid w:val="00257C22"/>
    <w:rPr>
      <w:rFonts w:ascii="Times New Roman" w:eastAsia="Malgun Gothic" w:hAnsi="Times New Roman" w:cs="Times New Roman"/>
      <w:b/>
      <w:u w:val="single"/>
    </w:rPr>
  </w:style>
  <w:style w:type="paragraph" w:customStyle="1" w:styleId="cites0">
    <w:name w:val="cites"/>
    <w:next w:val="Normal"/>
    <w:link w:val="Heading1Char3"/>
    <w:autoRedefine/>
    <w:qFormat/>
    <w:rsid w:val="00257C22"/>
    <w:pPr>
      <w:spacing w:after="0" w:line="240" w:lineRule="auto"/>
      <w:contextualSpacing/>
    </w:pPr>
    <w:rPr>
      <w:rFonts w:ascii="Times New Roman" w:eastAsia="Malgun Gothic" w:hAnsi="Times New Roman" w:cs="Times New Roman"/>
      <w:b/>
      <w:u w:val="single"/>
    </w:rPr>
  </w:style>
  <w:style w:type="character" w:customStyle="1" w:styleId="tinyChar">
    <w:name w:val="tiny Char"/>
    <w:link w:val="tiny"/>
    <w:locked/>
    <w:rsid w:val="00257C22"/>
    <w:rPr>
      <w:rFonts w:ascii="Times New Roman" w:eastAsia="Malgun Gothic" w:hAnsi="Times New Roman" w:cs="Times New Roman"/>
      <w:sz w:val="12"/>
    </w:rPr>
  </w:style>
  <w:style w:type="paragraph" w:customStyle="1" w:styleId="tiny">
    <w:name w:val="tiny"/>
    <w:next w:val="Normal"/>
    <w:link w:val="tinyChar"/>
    <w:autoRedefine/>
    <w:qFormat/>
    <w:rsid w:val="00257C22"/>
    <w:pPr>
      <w:spacing w:after="0" w:line="240" w:lineRule="auto"/>
      <w:contextualSpacing/>
    </w:pPr>
    <w:rPr>
      <w:rFonts w:ascii="Times New Roman" w:eastAsia="Malgun Gothic" w:hAnsi="Times New Roman" w:cs="Times New Roman"/>
      <w:sz w:val="12"/>
    </w:rPr>
  </w:style>
  <w:style w:type="paragraph" w:customStyle="1" w:styleId="story-body-text">
    <w:name w:val="story-body-text"/>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BriefTitle2">
    <w:name w:val="Brief Title 2"/>
    <w:basedOn w:val="BriefTitle"/>
    <w:uiPriority w:val="99"/>
    <w:qFormat/>
    <w:rsid w:val="00257C22"/>
    <w:pPr>
      <w:widowControl/>
      <w:spacing w:before="0" w:after="160"/>
      <w:jc w:val="center"/>
      <w:outlineLvl w:val="9"/>
    </w:pPr>
    <w:rPr>
      <w:rFonts w:eastAsia="Times New Roman"/>
      <w:bCs/>
      <w:kern w:val="0"/>
      <w:sz w:val="24"/>
      <w:szCs w:val="24"/>
    </w:rPr>
  </w:style>
  <w:style w:type="paragraph" w:customStyle="1" w:styleId="cards0">
    <w:name w:val="cards"/>
    <w:basedOn w:val="Normal"/>
    <w:qFormat/>
    <w:rsid w:val="00257C22"/>
    <w:rPr>
      <w:rFonts w:ascii="Calibri" w:eastAsia="Calibri" w:hAnsi="Calibri"/>
      <w:sz w:val="16"/>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257C22"/>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257C22"/>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u w:val="single"/>
      <w:bdr w:val="single" w:sz="4" w:space="0" w:color="auto" w:frame="1"/>
      <w:lang w:eastAsia="zh-CN"/>
    </w:rPr>
  </w:style>
  <w:style w:type="character" w:customStyle="1" w:styleId="StyleStyle411ptChar">
    <w:name w:val="Style Style4 + 11 pt Char"/>
    <w:basedOn w:val="DefaultParagraphFont"/>
    <w:link w:val="StyleStyle411pt"/>
    <w:locked/>
    <w:rsid w:val="00257C22"/>
    <w:rPr>
      <w:rFonts w:ascii="Georgia" w:eastAsia="Times New Roman" w:hAnsi="Georgia"/>
      <w:u w:val="single"/>
    </w:rPr>
  </w:style>
  <w:style w:type="paragraph" w:customStyle="1" w:styleId="StyleStyle411pt">
    <w:name w:val="Style Style4 + 11 pt"/>
    <w:basedOn w:val="Normal"/>
    <w:link w:val="StyleStyle411ptChar"/>
    <w:qFormat/>
    <w:rsid w:val="00257C22"/>
    <w:rPr>
      <w:rFonts w:eastAsia="Times New Roman"/>
      <w:u w:val="single"/>
    </w:rPr>
  </w:style>
  <w:style w:type="character" w:customStyle="1" w:styleId="Style4Char">
    <w:name w:val="Style4 Char"/>
    <w:link w:val="Style40"/>
    <w:qFormat/>
    <w:locked/>
    <w:rsid w:val="00257C22"/>
    <w:rPr>
      <w:rFonts w:ascii="Arial Narrow" w:hAnsi="Arial Narrow"/>
      <w:u w:val="single"/>
    </w:rPr>
  </w:style>
  <w:style w:type="paragraph" w:customStyle="1" w:styleId="Style40">
    <w:name w:val="Style4"/>
    <w:basedOn w:val="Normal"/>
    <w:link w:val="Style4Char"/>
    <w:qFormat/>
    <w:rsid w:val="00257C22"/>
    <w:rPr>
      <w:rFonts w:ascii="Arial Narrow" w:hAnsi="Arial Narrow"/>
      <w:u w:val="single"/>
    </w:rPr>
  </w:style>
  <w:style w:type="character" w:customStyle="1" w:styleId="StyleCardText11ptUnderlineChar">
    <w:name w:val="Style Card Text + 11 pt Underline Char"/>
    <w:link w:val="StyleCardText11ptUnderline"/>
    <w:locked/>
    <w:rsid w:val="00257C22"/>
    <w:rPr>
      <w:u w:val="single"/>
    </w:rPr>
  </w:style>
  <w:style w:type="paragraph" w:customStyle="1" w:styleId="StyleCardText11ptUnderline">
    <w:name w:val="Style Card Text + 11 pt Underline"/>
    <w:link w:val="StyleCardText11ptUnderlineChar"/>
    <w:qFormat/>
    <w:rsid w:val="00257C22"/>
    <w:pPr>
      <w:spacing w:line="254" w:lineRule="auto"/>
    </w:pPr>
    <w:rPr>
      <w:u w:val="single"/>
    </w:rPr>
  </w:style>
  <w:style w:type="character" w:customStyle="1" w:styleId="StyleMinimizedText11ptChar">
    <w:name w:val="Style Minimized Text + 11 pt Char"/>
    <w:basedOn w:val="DefaultParagraphFont"/>
    <w:link w:val="StyleMinimizedText11pt"/>
    <w:locked/>
    <w:rsid w:val="00257C22"/>
    <w:rPr>
      <w:rFonts w:ascii="Georgia" w:hAnsi="Georgia"/>
      <w:sz w:val="16"/>
    </w:rPr>
  </w:style>
  <w:style w:type="paragraph" w:customStyle="1" w:styleId="StyleMinimizedText11pt">
    <w:name w:val="Style Minimized Text + 11 pt"/>
    <w:basedOn w:val="Normal"/>
    <w:link w:val="StyleMinimizedText11ptChar"/>
    <w:qFormat/>
    <w:rsid w:val="00257C22"/>
    <w:rPr>
      <w:sz w:val="16"/>
    </w:rPr>
  </w:style>
  <w:style w:type="character" w:customStyle="1" w:styleId="StyleMinimizedText11pt1Char">
    <w:name w:val="Style Minimized Text + 11 pt1 Char"/>
    <w:basedOn w:val="DefaultParagraphFont"/>
    <w:link w:val="StyleMinimizedText11pt1"/>
    <w:locked/>
    <w:rsid w:val="00257C22"/>
    <w:rPr>
      <w:rFonts w:ascii="Georgia" w:hAnsi="Georgia"/>
      <w:sz w:val="16"/>
    </w:rPr>
  </w:style>
  <w:style w:type="paragraph" w:customStyle="1" w:styleId="StyleMinimizedText11pt1">
    <w:name w:val="Style Minimized Text + 11 pt1"/>
    <w:basedOn w:val="Normal"/>
    <w:link w:val="StyleMinimizedText11pt1Char"/>
    <w:qFormat/>
    <w:rsid w:val="00257C22"/>
    <w:rPr>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257C22"/>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257C22"/>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257C22"/>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57C22"/>
    <w:rPr>
      <w:rFonts w:eastAsia="SimSun"/>
      <w:b/>
      <w:bCs/>
      <w:u w:val="single"/>
    </w:rPr>
  </w:style>
  <w:style w:type="character" w:customStyle="1" w:styleId="Debate-CardSmalltextF2Char">
    <w:name w:val="Debate- Card Small text F2 Char"/>
    <w:link w:val="Debate-CardSmalltextF2"/>
    <w:locked/>
    <w:rsid w:val="00257C22"/>
    <w:rPr>
      <w:rFonts w:ascii="Arial Narrow" w:hAnsi="Arial Narrow"/>
      <w:sz w:val="16"/>
    </w:rPr>
  </w:style>
  <w:style w:type="paragraph" w:customStyle="1" w:styleId="Debate-CardSmalltextF2">
    <w:name w:val="Debate- Card Small text F2"/>
    <w:basedOn w:val="Normal"/>
    <w:next w:val="Normal"/>
    <w:link w:val="Debate-CardSmalltextF2Char"/>
    <w:qFormat/>
    <w:rsid w:val="00257C22"/>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57C22"/>
    <w:rPr>
      <w:rFonts w:ascii="Arial Narrow" w:hAnsi="Arial Narrow"/>
      <w:b/>
      <w:sz w:val="18"/>
      <w:u w:val="single"/>
    </w:rPr>
  </w:style>
  <w:style w:type="paragraph" w:customStyle="1" w:styleId="Debate-EmphasizedText-F5">
    <w:name w:val="Debate- Emphasized Text- F5"/>
    <w:basedOn w:val="Normal"/>
    <w:link w:val="Debate-EmphasizedText-F5Char"/>
    <w:qFormat/>
    <w:rsid w:val="00257C22"/>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57C2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57C22"/>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57C2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57C22"/>
    <w:rPr>
      <w:rFonts w:ascii="Times New Roman" w:eastAsia="Times New Roman" w:hAnsi="Times New Roman" w:cs="Calibri"/>
      <w:sz w:val="16"/>
    </w:rPr>
  </w:style>
  <w:style w:type="character" w:customStyle="1" w:styleId="StyleStyle411ptBoldChar">
    <w:name w:val="Style Style4 + 11 pt Bold Char"/>
    <w:basedOn w:val="DefaultParagraphFont"/>
    <w:link w:val="StyleStyle411ptBold"/>
    <w:locked/>
    <w:rsid w:val="00257C22"/>
    <w:rPr>
      <w:rFonts w:ascii="Georgia" w:eastAsia="Times New Roman" w:hAnsi="Georgia"/>
      <w:b/>
      <w:bCs/>
      <w:u w:val="single"/>
    </w:rPr>
  </w:style>
  <w:style w:type="paragraph" w:customStyle="1" w:styleId="StyleStyle411ptBold">
    <w:name w:val="Style Style4 + 11 pt Bold"/>
    <w:basedOn w:val="Normal"/>
    <w:link w:val="StyleStyle411ptBoldChar"/>
    <w:qFormat/>
    <w:rsid w:val="00257C22"/>
    <w:rPr>
      <w:rFonts w:eastAsia="Times New Roman"/>
      <w:b/>
      <w:bCs/>
      <w:u w:val="single"/>
    </w:rPr>
  </w:style>
  <w:style w:type="character" w:customStyle="1" w:styleId="StyleStyle411ptBoldBorderSinglesolidlineAuto0Char">
    <w:name w:val="Style Style4 + 11 pt Bold Border: : (Single solid line Auto  0.... Char"/>
    <w:link w:val="StyleStyle411ptBoldBorderSinglesolidlineAuto0"/>
    <w:locked/>
    <w:rsid w:val="00257C22"/>
    <w:rPr>
      <w:rFonts w:ascii="Georgia" w:eastAsia="Times New Roman" w:hAnsi="Georgia"/>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257C22"/>
    <w:pPr>
      <w:pBdr>
        <w:top w:val="single" w:sz="4" w:space="0" w:color="auto"/>
        <w:left w:val="single" w:sz="4" w:space="0" w:color="auto"/>
        <w:bottom w:val="single" w:sz="4" w:space="0" w:color="auto"/>
        <w:right w:val="single" w:sz="4" w:space="0" w:color="auto"/>
      </w:pBdr>
    </w:pPr>
    <w:rPr>
      <w:rFonts w:eastAsia="Times New Roman"/>
      <w:b/>
      <w:bCs/>
      <w:u w:val="single"/>
      <w:bdr w:val="single" w:sz="4" w:space="0" w:color="auto" w:frame="1"/>
    </w:rPr>
  </w:style>
  <w:style w:type="character" w:customStyle="1" w:styleId="StyleUnderlineChar11ptChar">
    <w:name w:val="Style Underline Char + 11 pt Char"/>
    <w:basedOn w:val="DefaultParagraphFont"/>
    <w:link w:val="StyleUnderlineChar11pt"/>
    <w:locked/>
    <w:rsid w:val="00257C22"/>
    <w:rPr>
      <w:rFonts w:ascii="Georgia" w:eastAsia="Times New Roman" w:hAnsi="Georgia"/>
      <w:u w:val="single"/>
    </w:rPr>
  </w:style>
  <w:style w:type="paragraph" w:customStyle="1" w:styleId="StyleUnderlineChar11pt">
    <w:name w:val="Style Underline Char + 11 pt"/>
    <w:basedOn w:val="Normal"/>
    <w:link w:val="StyleUnderlineChar11ptChar"/>
    <w:qFormat/>
    <w:rsid w:val="00257C22"/>
    <w:rPr>
      <w:rFonts w:eastAsia="Times New Roman"/>
      <w:u w:val="single"/>
    </w:rPr>
  </w:style>
  <w:style w:type="character" w:customStyle="1" w:styleId="StyleUnderlineChar11ptBoldChar">
    <w:name w:val="Style Underline Char + 11 pt Bold Char"/>
    <w:basedOn w:val="DefaultParagraphFont"/>
    <w:link w:val="StyleUnderlineChar11ptBold"/>
    <w:locked/>
    <w:rsid w:val="00257C22"/>
    <w:rPr>
      <w:rFonts w:ascii="Georgia" w:eastAsia="Times New Roman" w:hAnsi="Georgia"/>
      <w:b/>
      <w:bCs/>
      <w:u w:val="single"/>
    </w:rPr>
  </w:style>
  <w:style w:type="paragraph" w:customStyle="1" w:styleId="StyleUnderlineChar11ptBold">
    <w:name w:val="Style Underline Char + 11 pt Bold"/>
    <w:basedOn w:val="Normal"/>
    <w:link w:val="StyleUnderlineChar11ptBoldChar"/>
    <w:qFormat/>
    <w:rsid w:val="00257C22"/>
    <w:rPr>
      <w:rFonts w:eastAsia="Times New Roman"/>
      <w:b/>
      <w:bCs/>
      <w:u w:val="single"/>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257C22"/>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257C22"/>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112ptChar">
    <w:name w:val="Style Style1 + 12 pt Char"/>
    <w:basedOn w:val="DefaultParagraphFont"/>
    <w:link w:val="StyleStyle112pt"/>
    <w:locked/>
    <w:rsid w:val="00257C22"/>
    <w:rPr>
      <w:rFonts w:ascii="Georgia" w:eastAsia="SimSun" w:hAnsi="Georgia"/>
      <w:u w:val="single"/>
      <w:lang w:eastAsia="zh-CN"/>
    </w:rPr>
  </w:style>
  <w:style w:type="paragraph" w:customStyle="1" w:styleId="StyleStyle112pt">
    <w:name w:val="Style Style1 + 12 pt"/>
    <w:basedOn w:val="Normal"/>
    <w:link w:val="StyleStyle112ptChar"/>
    <w:qFormat/>
    <w:rsid w:val="00257C22"/>
    <w:rPr>
      <w:rFonts w:eastAsia="SimSun"/>
      <w:u w:val="single"/>
      <w:lang w:eastAsia="zh-CN"/>
    </w:rPr>
  </w:style>
  <w:style w:type="character" w:customStyle="1" w:styleId="MinimizedTextChar">
    <w:name w:val="Minimized Text Char"/>
    <w:basedOn w:val="DefaultParagraphFont"/>
    <w:link w:val="MinimizedText"/>
    <w:locked/>
    <w:rsid w:val="00257C22"/>
    <w:rPr>
      <w:rFonts w:ascii="Georgia" w:eastAsia="Times New Roman" w:hAnsi="Georgia"/>
      <w:sz w:val="16"/>
    </w:rPr>
  </w:style>
  <w:style w:type="paragraph" w:customStyle="1" w:styleId="MinimizedText">
    <w:name w:val="Minimized Text"/>
    <w:basedOn w:val="Normal"/>
    <w:link w:val="MinimizedTextChar"/>
    <w:qFormat/>
    <w:rsid w:val="00257C22"/>
    <w:rPr>
      <w:rFonts w:eastAsia="Times New Roman"/>
      <w:sz w:val="16"/>
    </w:rPr>
  </w:style>
  <w:style w:type="character" w:customStyle="1" w:styleId="StyleMinimizedTextArialNarrow10ptChar">
    <w:name w:val="Style Minimized Text + Arial Narrow 10 pt Char"/>
    <w:basedOn w:val="MinimizedTextChar"/>
    <w:link w:val="StyleMinimizedTextArialNarrow10pt"/>
    <w:locked/>
    <w:rsid w:val="00257C22"/>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257C22"/>
    <w:rPr>
      <w:sz w:val="20"/>
    </w:rPr>
  </w:style>
  <w:style w:type="character" w:customStyle="1" w:styleId="StyleUnderlineChar11ptBorderSinglesolidlineAutoChar">
    <w:name w:val="Style Underline Char + 11 pt Border: : (Single solid line Auto  ... Char"/>
    <w:link w:val="StyleUnderlineChar11ptBorderSinglesolidlineAuto"/>
    <w:locked/>
    <w:rsid w:val="00257C22"/>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257C22"/>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257C22"/>
    <w:rPr>
      <w:rFonts w:ascii="Times New Roman" w:eastAsia="Times New Roman" w:hAnsi="Times New Roman" w:cs="Times New Roman"/>
      <w:sz w:val="20"/>
      <w:u w:val="single"/>
    </w:rPr>
  </w:style>
  <w:style w:type="paragraph" w:customStyle="1" w:styleId="StyleStyle49pt3">
    <w:name w:val="Style Style4 + 9 pt3"/>
    <w:basedOn w:val="Style40"/>
    <w:link w:val="StyleStyle49pt3Char"/>
    <w:qFormat/>
    <w:rsid w:val="00257C22"/>
    <w:rPr>
      <w:rFonts w:ascii="Times New Roman" w:eastAsia="Times New Roman" w:hAnsi="Times New Roman" w:cs="Times New Roman"/>
      <w:sz w:val="20"/>
    </w:rPr>
  </w:style>
  <w:style w:type="character" w:customStyle="1" w:styleId="StyleStyle4BoldChar">
    <w:name w:val="Style Style4 + Bold Char"/>
    <w:basedOn w:val="Style4Char"/>
    <w:link w:val="StyleStyle4Bold"/>
    <w:locked/>
    <w:rsid w:val="00257C22"/>
    <w:rPr>
      <w:rFonts w:ascii="Times New Roman" w:eastAsia="Times New Roman" w:hAnsi="Times New Roman" w:cs="Times New Roman"/>
      <w:b/>
      <w:bCs/>
      <w:sz w:val="20"/>
      <w:u w:val="single"/>
    </w:rPr>
  </w:style>
  <w:style w:type="paragraph" w:customStyle="1" w:styleId="StyleStyle4Bold">
    <w:name w:val="Style Style4 + Bold"/>
    <w:basedOn w:val="Style40"/>
    <w:link w:val="StyleStyle4BoldChar"/>
    <w:qFormat/>
    <w:rsid w:val="00257C22"/>
    <w:rPr>
      <w:rFonts w:ascii="Times New Roman" w:eastAsia="Times New Roman" w:hAnsi="Times New Roman" w:cs="Times New Roman"/>
      <w:b/>
      <w:bCs/>
      <w:sz w:val="20"/>
    </w:rPr>
  </w:style>
  <w:style w:type="character" w:customStyle="1" w:styleId="CircledChar">
    <w:name w:val="Circled Char"/>
    <w:basedOn w:val="CardTextChar1"/>
    <w:link w:val="Circled"/>
    <w:locked/>
    <w:rsid w:val="00257C22"/>
    <w:rPr>
      <w:rFonts w:ascii="MS Mincho" w:eastAsia="MS Mincho" w:hAnsi="Garamond" w:hint="default"/>
      <w:b/>
      <w:sz w:val="18"/>
      <w:szCs w:val="20"/>
      <w:u w:val="single"/>
      <w:lang w:val="x-none" w:eastAsia="ja-JP"/>
    </w:rPr>
  </w:style>
  <w:style w:type="character" w:customStyle="1" w:styleId="CardTextChar1">
    <w:name w:val="Card Text Char"/>
    <w:locked/>
    <w:rsid w:val="00257C22"/>
    <w:rPr>
      <w:rFonts w:ascii="Garamond" w:eastAsia="Calibri" w:hAnsi="Garamond" w:hint="default"/>
      <w:sz w:val="18"/>
      <w:szCs w:val="22"/>
      <w:lang w:val="x-none" w:eastAsia="x-none"/>
    </w:rPr>
  </w:style>
  <w:style w:type="paragraph" w:customStyle="1" w:styleId="Circled">
    <w:name w:val="Circled"/>
    <w:link w:val="CircledChar"/>
    <w:qFormat/>
    <w:rsid w:val="00257C22"/>
    <w:pPr>
      <w:spacing w:after="200" w:line="276" w:lineRule="auto"/>
    </w:pPr>
    <w:rPr>
      <w:rFonts w:ascii="MS Mincho" w:eastAsia="MS Mincho" w:hAnsi="Garamond"/>
      <w:b/>
      <w:sz w:val="18"/>
      <w:szCs w:val="20"/>
      <w:u w:val="single"/>
      <w:lang w:val="x-none" w:eastAsia="ja-JP"/>
    </w:rPr>
  </w:style>
  <w:style w:type="character" w:customStyle="1" w:styleId="StyleStyle411pt1Char">
    <w:name w:val="Style Style4 + 11 pt1 Char"/>
    <w:basedOn w:val="Style4Char"/>
    <w:link w:val="StyleStyle411pt1"/>
    <w:locked/>
    <w:rsid w:val="00257C22"/>
    <w:rPr>
      <w:rFonts w:ascii="Times New Roman" w:eastAsia="Times New Roman" w:hAnsi="Times New Roman" w:cs="Times New Roman"/>
      <w:sz w:val="20"/>
      <w:u w:val="single"/>
    </w:rPr>
  </w:style>
  <w:style w:type="paragraph" w:customStyle="1" w:styleId="StyleStyle411pt1">
    <w:name w:val="Style Style4 + 11 pt1"/>
    <w:basedOn w:val="Style40"/>
    <w:link w:val="StyleStyle411pt1Char"/>
    <w:qFormat/>
    <w:rsid w:val="00257C22"/>
    <w:rPr>
      <w:rFonts w:ascii="Times New Roman" w:eastAsia="Times New Roman" w:hAnsi="Times New Roman" w:cs="Times New Roman"/>
      <w:sz w:val="20"/>
    </w:rPr>
  </w:style>
  <w:style w:type="character" w:customStyle="1" w:styleId="StyleBoldandUnderlineChar11ptChar">
    <w:name w:val="Style Bold and Underline Char + 11 pt Char"/>
    <w:basedOn w:val="DefaultParagraphFont"/>
    <w:link w:val="StyleBoldandUnderlineChar11pt"/>
    <w:rsid w:val="00257C22"/>
  </w:style>
  <w:style w:type="paragraph" w:customStyle="1" w:styleId="StyleBoldandUnderlineChar11pt">
    <w:name w:val="Style Bold and Underline Char + 11 pt"/>
    <w:link w:val="StyleBoldandUnderlineChar11ptChar"/>
    <w:qFormat/>
    <w:rsid w:val="00257C22"/>
    <w:pPr>
      <w:spacing w:after="200" w:line="276" w:lineRule="auto"/>
    </w:pPr>
  </w:style>
  <w:style w:type="character" w:customStyle="1" w:styleId="StyleMinimizedTextArialNarrow9ptChar">
    <w:name w:val="Style Minimized Text + Arial Narrow 9 pt Char"/>
    <w:basedOn w:val="DefaultParagraphFont"/>
    <w:link w:val="StyleMinimizedTextArialNarrow9pt"/>
    <w:locked/>
    <w:rsid w:val="00257C22"/>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257C22"/>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257C22"/>
    <w:rPr>
      <w:rFonts w:ascii="Times New Roman" w:eastAsia="Times New Roman" w:hAnsi="Times New Roman" w:cs="Times New Roman"/>
      <w:b w:val="0"/>
      <w:bCs w:val="0"/>
      <w:szCs w:val="20"/>
      <w:u w:val="single"/>
      <w:lang w:val="en-US" w:eastAsia="en-US" w:bidi="ar-SA"/>
    </w:rPr>
  </w:style>
  <w:style w:type="character" w:customStyle="1" w:styleId="BoldandUnderlineCharChar2">
    <w:name w:val="Bold and Underline Char Char2"/>
    <w:basedOn w:val="DefaultParagraphFont"/>
    <w:rsid w:val="00257C22"/>
    <w:rPr>
      <w:b/>
      <w:bCs w:val="0"/>
      <w:u w:val="single"/>
      <w:lang w:val="en-US" w:eastAsia="en-US" w:bidi="ar-SA"/>
    </w:rPr>
  </w:style>
  <w:style w:type="paragraph" w:customStyle="1" w:styleId="StyleBoldandUnderlineChar11ptNotBold">
    <w:name w:val="Style Bold and Underline Char + 11 pt Not Bold"/>
    <w:link w:val="StyleBoldandUnderlineChar11ptNotBoldChar"/>
    <w:qFormat/>
    <w:rsid w:val="00257C22"/>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257C22"/>
    <w:rPr>
      <w:rFonts w:ascii="Times New Roman" w:eastAsia="SimSun" w:hAnsi="Times New Roman" w:cs="Times New Roman" w:hint="default"/>
      <w:b/>
      <w:bCs/>
      <w:sz w:val="20"/>
      <w:szCs w:val="24"/>
      <w:u w:val="single"/>
      <w:lang w:eastAsia="zh-CN"/>
    </w:rPr>
  </w:style>
  <w:style w:type="character" w:customStyle="1" w:styleId="Style1Char">
    <w:name w:val="Style1 Char"/>
    <w:qFormat/>
    <w:locked/>
    <w:rsid w:val="00257C22"/>
    <w:rPr>
      <w:rFonts w:ascii="Georgia" w:eastAsia="SimSun" w:hAnsi="Georgia" w:hint="default"/>
      <w:szCs w:val="24"/>
      <w:u w:val="single"/>
      <w:lang w:eastAsia="zh-CN"/>
    </w:rPr>
  </w:style>
  <w:style w:type="paragraph" w:customStyle="1" w:styleId="StyleStyle1Bold">
    <w:name w:val="Style Style1 + Bold"/>
    <w:link w:val="StyleStyle1BoldChar"/>
    <w:qFormat/>
    <w:rsid w:val="00257C22"/>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257C22"/>
    <w:rPr>
      <w:rFonts w:ascii="Times New Roman" w:eastAsia="Times New Roman" w:hAnsi="Times New Roman" w:cs="Times New Roman" w:hint="default"/>
      <w:sz w:val="20"/>
      <w:szCs w:val="20"/>
      <w:u w:val="single"/>
      <w:lang w:val="en-US" w:eastAsia="ja-JP" w:bidi="ar-SA"/>
    </w:rPr>
  </w:style>
  <w:style w:type="character" w:customStyle="1" w:styleId="UnderlineCharChar">
    <w:name w:val="Underline Char Char"/>
    <w:basedOn w:val="DefaultParagraphFont"/>
    <w:rsid w:val="00257C22"/>
    <w:rPr>
      <w:rFonts w:ascii="Arial Narrow" w:hAnsi="Arial Narrow" w:hint="default"/>
      <w:szCs w:val="24"/>
      <w:u w:val="single"/>
      <w:lang w:val="en-US" w:eastAsia="en-US" w:bidi="ar-SA"/>
    </w:rPr>
  </w:style>
  <w:style w:type="paragraph" w:customStyle="1" w:styleId="StyleUnderlineChar11pt2">
    <w:name w:val="Style Underline Char + 11 pt2"/>
    <w:link w:val="StyleUnderlineChar11pt2Char"/>
    <w:qFormat/>
    <w:rsid w:val="00257C22"/>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257C22"/>
    <w:rPr>
      <w:rFonts w:ascii="Georgia" w:eastAsia="Times New Roman" w:hAnsi="Georgia"/>
      <w:szCs w:val="20"/>
    </w:rPr>
  </w:style>
  <w:style w:type="paragraph" w:customStyle="1" w:styleId="cardCharChar">
    <w:name w:val="card Char Char"/>
    <w:basedOn w:val="Normal"/>
    <w:link w:val="cardCharCharChar"/>
    <w:qFormat/>
    <w:rsid w:val="00257C22"/>
    <w:pPr>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257C22"/>
    <w:rPr>
      <w:rFonts w:ascii="Georgia" w:eastAsia="Times New Roman" w:hAnsi="Georgia"/>
      <w:szCs w:val="20"/>
    </w:rPr>
  </w:style>
  <w:style w:type="paragraph" w:customStyle="1" w:styleId="StylecardCharCharArialNarrow9pt">
    <w:name w:val="Style card Char Char + Arial Narrow 9 pt"/>
    <w:basedOn w:val="cardCharChar"/>
    <w:link w:val="StylecardCharCharArialNarrow9ptChar"/>
    <w:qFormat/>
    <w:rsid w:val="00257C22"/>
  </w:style>
  <w:style w:type="character" w:customStyle="1" w:styleId="StyleCardTextArialNarrow9ptChar">
    <w:name w:val="Style Card Text + Arial Narrow 9 pt Char"/>
    <w:basedOn w:val="DefaultParagraphFont"/>
    <w:link w:val="StyleCardTextArialNarrow9pt"/>
    <w:rsid w:val="00257C22"/>
  </w:style>
  <w:style w:type="paragraph" w:customStyle="1" w:styleId="StyleCardTextArialNarrow9pt">
    <w:name w:val="Style Card Text + Arial Narrow 9 pt"/>
    <w:link w:val="StyleCardTextArialNarrow9ptChar"/>
    <w:qFormat/>
    <w:rsid w:val="00257C22"/>
    <w:pPr>
      <w:spacing w:after="200" w:line="276" w:lineRule="auto"/>
    </w:pPr>
  </w:style>
  <w:style w:type="character" w:customStyle="1" w:styleId="StyleCardTextArialNarrow8ptChar">
    <w:name w:val="Style Card Text + Arial Narrow 8 pt Char"/>
    <w:basedOn w:val="CardTextChar10"/>
    <w:link w:val="StyleCardTextArialNarrow8pt"/>
    <w:locked/>
    <w:rsid w:val="00257C22"/>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257C22"/>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257C22"/>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257C22"/>
    <w:rPr>
      <w:rFonts w:ascii="Georgia" w:eastAsia="Times New Roman" w:hAnsi="Georgia"/>
      <w:sz w:val="16"/>
    </w:rPr>
  </w:style>
  <w:style w:type="paragraph" w:customStyle="1" w:styleId="Textsmall0">
    <w:name w:val="Textsmall"/>
    <w:basedOn w:val="Normal"/>
    <w:next w:val="Normal"/>
    <w:link w:val="TextsmallChar0"/>
    <w:qFormat/>
    <w:rsid w:val="00257C22"/>
    <w:rPr>
      <w:rFonts w:eastAsia="Times New Roman"/>
      <w:sz w:val="16"/>
    </w:rPr>
  </w:style>
  <w:style w:type="character" w:customStyle="1" w:styleId="StyleStyle49pt10Char">
    <w:name w:val="Style Style4 + 9 pt10 Char"/>
    <w:basedOn w:val="Style4Char"/>
    <w:link w:val="StyleStyle49pt10"/>
    <w:locked/>
    <w:rsid w:val="00257C22"/>
    <w:rPr>
      <w:rFonts w:ascii="Times New Roman" w:eastAsia="Times New Roman" w:hAnsi="Times New Roman" w:cs="Times New Roman"/>
      <w:sz w:val="20"/>
      <w:u w:val="single"/>
    </w:rPr>
  </w:style>
  <w:style w:type="paragraph" w:customStyle="1" w:styleId="StyleStyle49pt10">
    <w:name w:val="Style Style4 + 9 pt10"/>
    <w:basedOn w:val="Style40"/>
    <w:link w:val="StyleStyle49pt10Char"/>
    <w:qFormat/>
    <w:rsid w:val="00257C22"/>
    <w:rPr>
      <w:rFonts w:ascii="Times New Roman" w:eastAsia="Times New Roman" w:hAnsi="Times New Roman" w:cs="Times New Roman"/>
      <w:sz w:val="20"/>
    </w:rPr>
  </w:style>
  <w:style w:type="character" w:customStyle="1" w:styleId="StyleStyle49ptBold7Char">
    <w:name w:val="Style Style4 + 9 pt Bold7 Char"/>
    <w:link w:val="StyleStyle49ptBold7"/>
    <w:locked/>
    <w:rsid w:val="00257C22"/>
    <w:rPr>
      <w:rFonts w:ascii="Times New Roman" w:eastAsia="Times New Roman" w:hAnsi="Times New Roman" w:cs="Times New Roman"/>
      <w:b/>
      <w:bCs/>
      <w:u w:val="single"/>
    </w:rPr>
  </w:style>
  <w:style w:type="paragraph" w:customStyle="1" w:styleId="StyleStyle49ptBold7">
    <w:name w:val="Style Style4 + 9 pt Bold7"/>
    <w:basedOn w:val="Style40"/>
    <w:link w:val="StyleStyle49ptBold7Char"/>
    <w:qFormat/>
    <w:rsid w:val="00257C22"/>
    <w:rPr>
      <w:rFonts w:ascii="Times New Roman" w:eastAsia="Times New Roman" w:hAnsi="Times New Roman" w:cs="Times New Roman"/>
      <w:b/>
      <w:bCs/>
    </w:rPr>
  </w:style>
  <w:style w:type="character" w:customStyle="1" w:styleId="NormalUnderlineChar">
    <w:name w:val="Normal Underline Char"/>
    <w:link w:val="NormalUnderline"/>
    <w:locked/>
    <w:rsid w:val="00257C22"/>
    <w:rPr>
      <w:rFonts w:ascii="Georgia" w:eastAsia="Times New Roman" w:hAnsi="Georgia"/>
      <w:u w:val="single"/>
    </w:rPr>
  </w:style>
  <w:style w:type="paragraph" w:customStyle="1" w:styleId="NormalUnderline">
    <w:name w:val="Normal Underline"/>
    <w:basedOn w:val="Normal"/>
    <w:link w:val="NormalUnderlineChar"/>
    <w:qFormat/>
    <w:rsid w:val="00257C22"/>
    <w:pPr>
      <w:ind w:left="288"/>
    </w:pPr>
    <w:rPr>
      <w:rFonts w:eastAsia="Times New Roman"/>
      <w:u w:val="single"/>
    </w:rPr>
  </w:style>
  <w:style w:type="paragraph" w:customStyle="1" w:styleId="Underlinestyle0">
    <w:name w:val="Underline style"/>
    <w:basedOn w:val="Normal"/>
    <w:qFormat/>
    <w:rsid w:val="00257C22"/>
    <w:rPr>
      <w:rFonts w:ascii="Calibri" w:eastAsia="Times New Roman" w:hAnsi="Calibri"/>
      <w:sz w:val="16"/>
      <w:u w:val="single"/>
    </w:rPr>
  </w:style>
  <w:style w:type="paragraph" w:customStyle="1" w:styleId="WW-Default1">
    <w:name w:val="WW-Default1"/>
    <w:basedOn w:val="Normal"/>
    <w:qFormat/>
    <w:rsid w:val="00257C22"/>
    <w:pPr>
      <w:suppressAutoHyphens/>
    </w:pPr>
    <w:rPr>
      <w:rFonts w:ascii="Calibri" w:eastAsia="Times New Roman" w:hAnsi="Calibri"/>
      <w:b/>
      <w:bCs/>
      <w:sz w:val="16"/>
      <w:szCs w:val="20"/>
      <w:lang w:eastAsia="ar-SA"/>
    </w:rPr>
  </w:style>
  <w:style w:type="character" w:customStyle="1" w:styleId="CardStyleChar">
    <w:name w:val="Card Style Char"/>
    <w:link w:val="CardStyle"/>
    <w:locked/>
    <w:rsid w:val="00257C22"/>
    <w:rPr>
      <w:rFonts w:ascii="Georgia" w:eastAsia="Times New Roman" w:hAnsi="Georgia"/>
    </w:rPr>
  </w:style>
  <w:style w:type="paragraph" w:customStyle="1" w:styleId="CardStyle">
    <w:name w:val="Card Style"/>
    <w:basedOn w:val="Normal"/>
    <w:link w:val="CardStyleChar"/>
    <w:qFormat/>
    <w:rsid w:val="00257C22"/>
    <w:rPr>
      <w:rFonts w:eastAsia="Times New Roman"/>
    </w:rPr>
  </w:style>
  <w:style w:type="character" w:customStyle="1" w:styleId="Stylecard11ptChar">
    <w:name w:val="Style card + 11 pt Char"/>
    <w:link w:val="Stylecard11pt"/>
    <w:locked/>
    <w:rsid w:val="00257C22"/>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257C22"/>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257C22"/>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257C22"/>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257C22"/>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57C22"/>
    <w:pPr>
      <w:keepLines w:val="0"/>
      <w:pageBreakBefore w:val="0"/>
      <w:spacing w:before="240" w:after="60"/>
      <w:jc w:val="left"/>
    </w:pPr>
    <w:rPr>
      <w:rFonts w:eastAsia="Times New Roman" w:cs="Arial"/>
      <w:sz w:val="22"/>
      <w:szCs w:val="28"/>
      <w:u w:val="none"/>
    </w:rPr>
  </w:style>
  <w:style w:type="paragraph" w:customStyle="1" w:styleId="Style23">
    <w:name w:val="Style23"/>
    <w:basedOn w:val="Normal"/>
    <w:uiPriority w:val="99"/>
    <w:qFormat/>
    <w:rsid w:val="00257C22"/>
    <w:pPr>
      <w:widowControl w:val="0"/>
      <w:autoSpaceDE w:val="0"/>
      <w:autoSpaceDN w:val="0"/>
      <w:adjustRightInd w:val="0"/>
      <w:spacing w:line="209" w:lineRule="exact"/>
    </w:pPr>
    <w:rPr>
      <w:rFonts w:ascii="Calibri" w:eastAsia="SimSun" w:hAnsi="Calibri"/>
      <w:sz w:val="24"/>
    </w:rPr>
  </w:style>
  <w:style w:type="character" w:customStyle="1" w:styleId="TagtemplateChar">
    <w:name w:val="Tagtemplate Char"/>
    <w:basedOn w:val="DefaultParagraphFont"/>
    <w:link w:val="Tagtemplate"/>
    <w:locked/>
    <w:rsid w:val="00257C22"/>
    <w:rPr>
      <w:rFonts w:ascii="Arial" w:eastAsia="Calibri" w:hAnsi="Arial" w:cs="Arial"/>
      <w:b/>
    </w:rPr>
  </w:style>
  <w:style w:type="paragraph" w:customStyle="1" w:styleId="Tagtemplate">
    <w:name w:val="Tagtemplate"/>
    <w:basedOn w:val="Normal"/>
    <w:link w:val="TagtemplateChar"/>
    <w:autoRedefine/>
    <w:qFormat/>
    <w:rsid w:val="00257C22"/>
    <w:pPr>
      <w:keepNext/>
      <w:keepLines/>
    </w:pPr>
    <w:rPr>
      <w:rFonts w:ascii="Arial" w:eastAsia="Calibri" w:hAnsi="Arial" w:cs="Arial"/>
      <w:b/>
    </w:rPr>
  </w:style>
  <w:style w:type="paragraph" w:customStyle="1" w:styleId="Citation-FirstLine">
    <w:name w:val="Citation - First Line"/>
    <w:basedOn w:val="Normal"/>
    <w:next w:val="Normal"/>
    <w:autoRedefine/>
    <w:qFormat/>
    <w:rsid w:val="00257C22"/>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257C22"/>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257C22"/>
    <w:pPr>
      <w:spacing w:after="120"/>
    </w:pPr>
    <w:rPr>
      <w:rFonts w:ascii="Book Antiqua" w:eastAsia="Times New Roman" w:hAnsi="Book Antiqua"/>
      <w:sz w:val="16"/>
    </w:rPr>
  </w:style>
  <w:style w:type="character" w:customStyle="1" w:styleId="BoldandUnderlineChar">
    <w:name w:val="Bold and Underline Char"/>
    <w:basedOn w:val="DefaultParagraphFont"/>
    <w:link w:val="BoldandUnderline"/>
    <w:locked/>
    <w:rsid w:val="00257C22"/>
    <w:rPr>
      <w:b/>
      <w:u w:val="single"/>
    </w:rPr>
  </w:style>
  <w:style w:type="paragraph" w:customStyle="1" w:styleId="BoldandUnderline">
    <w:name w:val="Bold and Underline"/>
    <w:basedOn w:val="Normal"/>
    <w:link w:val="BoldandUnderlineChar"/>
    <w:qFormat/>
    <w:rsid w:val="00257C22"/>
    <w:rPr>
      <w:rFonts w:asciiTheme="minorHAnsi" w:hAnsiTheme="minorHAnsi"/>
      <w:b/>
      <w:u w:val="single"/>
    </w:rPr>
  </w:style>
  <w:style w:type="character" w:customStyle="1" w:styleId="StyleStyle49ptBold3Char">
    <w:name w:val="Style Style4 + 9 pt Bold3 Char"/>
    <w:basedOn w:val="Style4Char"/>
    <w:link w:val="StyleStyle49ptBold3"/>
    <w:locked/>
    <w:rsid w:val="00257C22"/>
    <w:rPr>
      <w:rFonts w:ascii="Times New Roman" w:eastAsia="Times New Roman" w:hAnsi="Times New Roman" w:cs="Times New Roman"/>
      <w:b/>
      <w:bCs/>
      <w:sz w:val="20"/>
      <w:u w:val="single"/>
    </w:rPr>
  </w:style>
  <w:style w:type="paragraph" w:customStyle="1" w:styleId="StyleStyle49ptBold3">
    <w:name w:val="Style Style4 + 9 pt Bold3"/>
    <w:basedOn w:val="Style40"/>
    <w:link w:val="StyleStyle49ptBold3Char"/>
    <w:qFormat/>
    <w:rsid w:val="00257C22"/>
    <w:rPr>
      <w:rFonts w:ascii="Times New Roman" w:eastAsia="Times New Roman" w:hAnsi="Times New Roman" w:cs="Times New Roman"/>
      <w:b/>
      <w:bCs/>
      <w:sz w:val="20"/>
    </w:rPr>
  </w:style>
  <w:style w:type="paragraph" w:customStyle="1" w:styleId="TagText">
    <w:name w:val="TagText"/>
    <w:basedOn w:val="Normal"/>
    <w:uiPriority w:val="99"/>
    <w:qFormat/>
    <w:rsid w:val="00257C22"/>
    <w:rPr>
      <w:rFonts w:ascii="Calibri" w:hAnsi="Calibri"/>
      <w:b/>
      <w:sz w:val="24"/>
    </w:rPr>
  </w:style>
  <w:style w:type="character" w:customStyle="1" w:styleId="StyleUnderlining11ptChar">
    <w:name w:val="Style Underlining + 11 pt Char"/>
    <w:basedOn w:val="UnderliningChar"/>
    <w:link w:val="StyleUnderlining11pt"/>
    <w:locked/>
    <w:rsid w:val="00257C22"/>
    <w:rPr>
      <w:rFonts w:ascii="Times New Roman" w:eastAsia="Times New Roman" w:hAnsi="Times New Roman" w:cs="Times New Roman"/>
      <w:sz w:val="20"/>
      <w:szCs w:val="20"/>
      <w:u w:val="single"/>
      <w:lang w:val="en-GB" w:eastAsia="x-none"/>
    </w:rPr>
  </w:style>
  <w:style w:type="paragraph" w:customStyle="1" w:styleId="StyleUnderlining11pt">
    <w:name w:val="Style Underlining + 11 pt"/>
    <w:basedOn w:val="Underlining"/>
    <w:link w:val="StyleUnderlining11ptChar"/>
    <w:qFormat/>
    <w:rsid w:val="00257C22"/>
    <w:rPr>
      <w:rFonts w:ascii="Times New Roman" w:hAnsi="Times New Roman" w:cs="Times New Roman"/>
      <w:sz w:val="20"/>
      <w:lang w:val="en-GB"/>
    </w:rPr>
  </w:style>
  <w:style w:type="character" w:customStyle="1" w:styleId="StyleStyleMicroText7ptArialNarrow10ptChar">
    <w:name w:val="Style Style MicroText + 7 pt + Arial Narrow 10 pt Char"/>
    <w:basedOn w:val="DefaultParagraphFont"/>
    <w:link w:val="StyleStyleMicroText7ptArialNarrow10pt"/>
    <w:locked/>
    <w:rsid w:val="00257C22"/>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257C22"/>
    <w:rPr>
      <w:rFonts w:eastAsia="Times New Roman"/>
    </w:rPr>
  </w:style>
  <w:style w:type="character" w:customStyle="1" w:styleId="Stylecard11ptBoldUnderlineChar">
    <w:name w:val="Style card + 11 pt Bold Underline Char"/>
    <w:basedOn w:val="cardChar"/>
    <w:link w:val="Stylecard11ptBoldUnderline"/>
    <w:locked/>
    <w:rsid w:val="00257C22"/>
    <w:rPr>
      <w:rFonts w:ascii="Times New Roman" w:eastAsia="SimSun" w:hAnsi="Times New Roman" w:cs="Times New Roman"/>
      <w:b w:val="0"/>
      <w:bCs/>
      <w:u w:val="single"/>
      <w:lang w:eastAsia="zh-CN"/>
    </w:rPr>
  </w:style>
  <w:style w:type="paragraph" w:customStyle="1" w:styleId="Stylecard11ptBoldUnderline">
    <w:name w:val="Style card + 11 pt Bold Underline"/>
    <w:basedOn w:val="Normal"/>
    <w:link w:val="Stylecard11ptBoldUnderlineChar"/>
    <w:qFormat/>
    <w:rsid w:val="00257C22"/>
    <w:pPr>
      <w:ind w:left="288" w:right="288"/>
    </w:pPr>
    <w:rPr>
      <w:rFonts w:ascii="Times New Roman" w:eastAsia="SimSun" w:hAnsi="Times New Roman" w:cs="Times New Roman"/>
      <w:bCs/>
      <w:u w:val="single"/>
      <w:lang w:eastAsia="zh-CN"/>
    </w:rPr>
  </w:style>
  <w:style w:type="character" w:customStyle="1" w:styleId="Cards1Char">
    <w:name w:val="Cards1 Char"/>
    <w:basedOn w:val="DefaultParagraphFont"/>
    <w:link w:val="Cards1"/>
    <w:locked/>
    <w:rsid w:val="00257C22"/>
    <w:rPr>
      <w:rFonts w:ascii="Georgia" w:eastAsia="Times New Roman" w:hAnsi="Georgia"/>
      <w:u w:val="single"/>
    </w:rPr>
  </w:style>
  <w:style w:type="paragraph" w:customStyle="1" w:styleId="Cards1">
    <w:name w:val="Cards1"/>
    <w:basedOn w:val="Normal"/>
    <w:link w:val="Cards1Char"/>
    <w:qFormat/>
    <w:rsid w:val="00257C22"/>
    <w:pPr>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257C22"/>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257C22"/>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257C22"/>
    <w:rPr>
      <w:rFonts w:ascii="Times New Roman" w:eastAsia="Times New Roman" w:hAnsi="Times New Roman" w:cs="Times New Roman"/>
      <w:b/>
      <w:u w:val="single"/>
      <w:lang w:eastAsia="ar-SA"/>
    </w:rPr>
  </w:style>
  <w:style w:type="paragraph" w:customStyle="1" w:styleId="Stylecard8pt">
    <w:name w:val="Style card + 8 pt"/>
    <w:basedOn w:val="Normal"/>
    <w:link w:val="Stylecard8ptChar"/>
    <w:qFormat/>
    <w:rsid w:val="00257C22"/>
    <w:pPr>
      <w:ind w:left="288" w:right="288"/>
    </w:pPr>
    <w:rPr>
      <w:rFonts w:ascii="Times New Roman" w:eastAsia="Times New Roman" w:hAnsi="Times New Roman" w:cs="Times New Roman"/>
      <w:b/>
      <w:u w:val="single"/>
      <w:lang w:eastAsia="ar-SA"/>
    </w:rPr>
  </w:style>
  <w:style w:type="paragraph" w:customStyle="1" w:styleId="emactive">
    <w:name w:val="emactiv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emready">
    <w:name w:val="emready"/>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evidencetextChar1">
    <w:name w:val="evidence text Char1"/>
    <w:link w:val="evidencetext"/>
    <w:locked/>
    <w:rsid w:val="00257C22"/>
    <w:rPr>
      <w:rFonts w:ascii="Arial" w:hAnsi="Arial" w:cs="Arial"/>
      <w:color w:val="000000"/>
      <w:sz w:val="16"/>
    </w:rPr>
  </w:style>
  <w:style w:type="paragraph" w:customStyle="1" w:styleId="evidencetext">
    <w:name w:val="evidence text"/>
    <w:basedOn w:val="Normal"/>
    <w:link w:val="evidencetextChar1"/>
    <w:qFormat/>
    <w:rsid w:val="00257C22"/>
    <w:pPr>
      <w:ind w:left="1008" w:right="720"/>
    </w:pPr>
    <w:rPr>
      <w:rFonts w:ascii="Arial" w:hAnsi="Arial" w:cs="Arial"/>
      <w:color w:val="000000"/>
      <w:sz w:val="16"/>
    </w:rPr>
  </w:style>
  <w:style w:type="character" w:customStyle="1" w:styleId="UnderlinedCardTextChar">
    <w:name w:val="Underlined Card Text Char"/>
    <w:link w:val="UnderlinedCardText"/>
    <w:locked/>
    <w:rsid w:val="00257C22"/>
    <w:rPr>
      <w:rFonts w:ascii="Times New Roman" w:hAnsi="Times New Roman" w:cs="Times New Roman"/>
      <w:u w:val="single"/>
    </w:rPr>
  </w:style>
  <w:style w:type="paragraph" w:customStyle="1" w:styleId="UnderlinedCardText">
    <w:name w:val="Underlined Card Text"/>
    <w:basedOn w:val="Normal"/>
    <w:link w:val="UnderlinedCardTextChar"/>
    <w:qFormat/>
    <w:rsid w:val="00257C22"/>
    <w:pPr>
      <w:spacing w:after="200"/>
      <w:contextualSpacing/>
    </w:pPr>
    <w:rPr>
      <w:rFonts w:ascii="Times New Roman" w:hAnsi="Times New Roman" w:cs="Times New Roman"/>
      <w:u w:val="single"/>
    </w:rPr>
  </w:style>
  <w:style w:type="character" w:customStyle="1" w:styleId="ShrinkChar">
    <w:name w:val="Shrink Char"/>
    <w:link w:val="Shrink"/>
    <w:locked/>
    <w:rsid w:val="00257C22"/>
    <w:rPr>
      <w:rFonts w:ascii="Courier" w:hAnsi="Courier" w:cs="Courier"/>
      <w:bCs/>
      <w:sz w:val="16"/>
      <w:szCs w:val="16"/>
    </w:rPr>
  </w:style>
  <w:style w:type="paragraph" w:customStyle="1" w:styleId="Shrink">
    <w:name w:val="Shrink"/>
    <w:link w:val="ShrinkChar"/>
    <w:qFormat/>
    <w:rsid w:val="00257C22"/>
    <w:pPr>
      <w:spacing w:after="0" w:line="240" w:lineRule="auto"/>
      <w:ind w:left="288" w:right="288"/>
    </w:pPr>
    <w:rPr>
      <w:rFonts w:ascii="Courier" w:hAnsi="Courier" w:cs="Courier"/>
      <w:bCs/>
      <w:sz w:val="16"/>
      <w:szCs w:val="16"/>
    </w:rPr>
  </w:style>
  <w:style w:type="character" w:customStyle="1" w:styleId="MinimizeChar">
    <w:name w:val="Minimize Char"/>
    <w:basedOn w:val="cardChar"/>
    <w:link w:val="Minimize"/>
    <w:locked/>
    <w:rsid w:val="00257C22"/>
    <w:rPr>
      <w:rFonts w:ascii="Times New Roman" w:hAnsi="Times New Roman" w:cs="Times New Roman"/>
      <w:b w:val="0"/>
      <w:kern w:val="32"/>
      <w:sz w:val="12"/>
      <w:u w:val="single"/>
    </w:rPr>
  </w:style>
  <w:style w:type="paragraph" w:customStyle="1" w:styleId="Minimize">
    <w:name w:val="Minimize"/>
    <w:basedOn w:val="Normal"/>
    <w:next w:val="Normal"/>
    <w:link w:val="MinimizeChar"/>
    <w:qFormat/>
    <w:rsid w:val="00257C22"/>
    <w:pPr>
      <w:widowControl w:val="0"/>
      <w:autoSpaceDE w:val="0"/>
      <w:autoSpaceDN w:val="0"/>
      <w:adjustRightInd w:val="0"/>
      <w:ind w:left="288" w:right="288"/>
    </w:pPr>
    <w:rPr>
      <w:rFonts w:ascii="Times New Roman" w:hAnsi="Times New Roman" w:cs="Times New Roman"/>
      <w:kern w:val="32"/>
      <w:sz w:val="12"/>
      <w:u w:val="single"/>
    </w:rPr>
  </w:style>
  <w:style w:type="character" w:customStyle="1" w:styleId="StyleStyle49ptChar">
    <w:name w:val="Style Style4 + 9 pt Char"/>
    <w:link w:val="StyleStyle49pt"/>
    <w:locked/>
    <w:rsid w:val="00257C22"/>
    <w:rPr>
      <w:rFonts w:ascii="Georgia" w:eastAsia="Times New Roman" w:hAnsi="Georgia" w:cs="Times New Roman"/>
      <w:u w:val="single"/>
    </w:rPr>
  </w:style>
  <w:style w:type="paragraph" w:customStyle="1" w:styleId="StyleStyle49pt">
    <w:name w:val="Style Style4 + 9 pt"/>
    <w:basedOn w:val="Normal"/>
    <w:link w:val="StyleStyle49ptChar"/>
    <w:qFormat/>
    <w:rsid w:val="00257C22"/>
    <w:rPr>
      <w:rFonts w:eastAsia="Times New Roman" w:cs="Times New Roman"/>
      <w:u w:val="single"/>
    </w:rPr>
  </w:style>
  <w:style w:type="character" w:customStyle="1" w:styleId="BoldandUnderlineCharCharCharCharCharChar">
    <w:name w:val="Bold and Underline Char Char Char Char Char Char"/>
    <w:link w:val="BoldandUnderlineCharCharCharCharChar"/>
    <w:locked/>
    <w:rsid w:val="00257C2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57C22"/>
    <w:rPr>
      <w:rFonts w:eastAsia="Times New Roman" w:cs="Times New Roman"/>
      <w:b/>
      <w:u w:val="single"/>
    </w:rPr>
  </w:style>
  <w:style w:type="paragraph" w:customStyle="1" w:styleId="Cite21">
    <w:name w:val="Cite 2"/>
    <w:basedOn w:val="Normal"/>
    <w:qFormat/>
    <w:rsid w:val="00257C22"/>
    <w:rPr>
      <w:rFonts w:ascii="Calibri" w:eastAsia="MS Mincho" w:hAnsi="Calibri"/>
      <w:b/>
      <w:sz w:val="24"/>
      <w:u w:val="single"/>
    </w:rPr>
  </w:style>
  <w:style w:type="character" w:customStyle="1" w:styleId="HeadingsBaseChar">
    <w:name w:val="Headings Base Char"/>
    <w:link w:val="HeadingsBase"/>
    <w:locked/>
    <w:rsid w:val="00257C22"/>
    <w:rPr>
      <w:rFonts w:ascii="Georgia" w:eastAsia="Times New Roman" w:hAnsi="Georgia" w:cs="Times New Roman"/>
      <w:b/>
      <w:kern w:val="32"/>
      <w:sz w:val="32"/>
      <w:szCs w:val="20"/>
    </w:rPr>
  </w:style>
  <w:style w:type="paragraph" w:customStyle="1" w:styleId="HeadingsBase">
    <w:name w:val="Headings Base"/>
    <w:basedOn w:val="Normal"/>
    <w:link w:val="HeadingsBaseChar"/>
    <w:qFormat/>
    <w:rsid w:val="00257C22"/>
    <w:pPr>
      <w:keepNext/>
      <w:keepLines/>
      <w:suppressAutoHyphens/>
      <w:spacing w:before="20" w:after="120"/>
      <w:jc w:val="center"/>
    </w:pPr>
    <w:rPr>
      <w:rFonts w:eastAsia="Times New Roman" w:cs="Times New Roman"/>
      <w:b/>
      <w:kern w:val="32"/>
      <w:sz w:val="32"/>
      <w:szCs w:val="20"/>
    </w:rPr>
  </w:style>
  <w:style w:type="paragraph" w:customStyle="1" w:styleId="HeadingFake">
    <w:name w:val="Heading Fake"/>
    <w:basedOn w:val="Heading3"/>
    <w:qFormat/>
    <w:rsid w:val="00257C22"/>
    <w:pPr>
      <w:suppressAutoHyphens/>
      <w:spacing w:before="20" w:after="120"/>
      <w:outlineLvl w:val="9"/>
    </w:pPr>
    <w:rPr>
      <w:rFonts w:ascii="Calibri" w:eastAsia="Times New Roman" w:hAnsi="Calibri" w:cs="Arial"/>
      <w:bCs/>
      <w:kern w:val="32"/>
      <w:szCs w:val="26"/>
    </w:rPr>
  </w:style>
  <w:style w:type="paragraph" w:customStyle="1" w:styleId="SchoolPaper">
    <w:name w:val="School Paper"/>
    <w:basedOn w:val="Normal"/>
    <w:qFormat/>
    <w:rsid w:val="00257C22"/>
    <w:pPr>
      <w:spacing w:line="480" w:lineRule="auto"/>
      <w:ind w:firstLine="720"/>
    </w:pPr>
    <w:rPr>
      <w:rFonts w:ascii="Calibri" w:eastAsia="Times New Roman" w:hAnsi="Calibri"/>
      <w:kern w:val="32"/>
      <w:sz w:val="16"/>
      <w:szCs w:val="20"/>
    </w:rPr>
  </w:style>
  <w:style w:type="paragraph" w:customStyle="1" w:styleId="SchoolBlockQuote">
    <w:name w:val="School Block Quote"/>
    <w:basedOn w:val="SchoolPaper"/>
    <w:qFormat/>
    <w:rsid w:val="00257C22"/>
  </w:style>
  <w:style w:type="paragraph" w:customStyle="1" w:styleId="SchoolWorksCited">
    <w:name w:val="School Works Cited"/>
    <w:basedOn w:val="SchoolPaper"/>
    <w:qFormat/>
    <w:rsid w:val="00257C22"/>
  </w:style>
  <w:style w:type="paragraph" w:customStyle="1" w:styleId="BlockQuote">
    <w:name w:val="Block Quote"/>
    <w:basedOn w:val="Normal"/>
    <w:qFormat/>
    <w:rsid w:val="00257C22"/>
    <w:pPr>
      <w:ind w:left="720" w:right="720"/>
    </w:pPr>
    <w:rPr>
      <w:rFonts w:ascii="Calibri" w:eastAsia="Times New Roman" w:hAnsi="Calibri"/>
      <w:kern w:val="32"/>
      <w:sz w:val="24"/>
      <w:szCs w:val="20"/>
    </w:rPr>
  </w:style>
  <w:style w:type="paragraph" w:customStyle="1" w:styleId="PaperBody">
    <w:name w:val="Paper Body"/>
    <w:basedOn w:val="Normal"/>
    <w:qFormat/>
    <w:rsid w:val="00257C22"/>
    <w:pPr>
      <w:spacing w:line="480" w:lineRule="auto"/>
      <w:ind w:firstLine="720"/>
    </w:pPr>
    <w:rPr>
      <w:rFonts w:ascii="Calibri" w:eastAsia="Times New Roman" w:hAnsi="Calibri"/>
      <w:kern w:val="32"/>
      <w:sz w:val="16"/>
    </w:rPr>
  </w:style>
  <w:style w:type="paragraph" w:customStyle="1" w:styleId="PaperCitation">
    <w:name w:val="Paper Citation"/>
    <w:basedOn w:val="Normal"/>
    <w:qFormat/>
    <w:rsid w:val="00257C22"/>
    <w:pPr>
      <w:spacing w:line="480" w:lineRule="auto"/>
      <w:ind w:left="720" w:hanging="720"/>
    </w:pPr>
    <w:rPr>
      <w:rFonts w:ascii="Calibri" w:eastAsia="Times New Roman" w:hAnsi="Calibri"/>
      <w:kern w:val="32"/>
      <w:sz w:val="16"/>
      <w:szCs w:val="20"/>
    </w:rPr>
  </w:style>
  <w:style w:type="paragraph" w:customStyle="1" w:styleId="WW-Default">
    <w:name w:val="WW-Default"/>
    <w:qFormat/>
    <w:rsid w:val="00257C22"/>
    <w:pPr>
      <w:suppressAutoHyphens/>
      <w:spacing w:after="0" w:line="240" w:lineRule="auto"/>
    </w:pPr>
    <w:rPr>
      <w:rFonts w:ascii="Georgia" w:eastAsia="Calibri" w:hAnsi="Georgia" w:cs="Calibri"/>
      <w:lang w:eastAsia="ar-SA"/>
    </w:rPr>
  </w:style>
  <w:style w:type="paragraph" w:customStyle="1" w:styleId="Standard">
    <w:name w:val="Standard"/>
    <w:qFormat/>
    <w:rsid w:val="00257C22"/>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257C22"/>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paragraph" w:customStyle="1" w:styleId="UnderlinedText">
    <w:name w:val="Underlined Text"/>
    <w:basedOn w:val="Normal"/>
    <w:autoRedefine/>
    <w:qFormat/>
    <w:rsid w:val="00257C22"/>
    <w:rPr>
      <w:rFonts w:ascii="Calibri" w:eastAsia="Calibri" w:hAnsi="Calibri"/>
      <w:b/>
      <w:sz w:val="24"/>
    </w:rPr>
  </w:style>
  <w:style w:type="paragraph" w:customStyle="1" w:styleId="HotRoute">
    <w:name w:val="Hot Route!"/>
    <w:basedOn w:val="Normal"/>
    <w:qFormat/>
    <w:rsid w:val="00257C22"/>
    <w:pPr>
      <w:ind w:left="144"/>
    </w:pPr>
    <w:rPr>
      <w:rFonts w:ascii="Calibri" w:eastAsia="Times New Roman" w:hAnsi="Calibri"/>
      <w:sz w:val="16"/>
    </w:rPr>
  </w:style>
  <w:style w:type="character" w:customStyle="1" w:styleId="CardHighlightChar">
    <w:name w:val="Card Highlight Char"/>
    <w:link w:val="CardHighlight"/>
    <w:locked/>
    <w:rsid w:val="00257C2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57C22"/>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257C2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57C22"/>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norma">
    <w:name w:val="norma"/>
    <w:basedOn w:val="Heading3"/>
    <w:uiPriority w:val="99"/>
    <w:qFormat/>
    <w:rsid w:val="00257C22"/>
    <w:rPr>
      <w:rFonts w:ascii="Calibri" w:eastAsia="MS Gothic" w:hAnsi="Calibri" w:cs="Arial"/>
      <w:bCs/>
      <w:sz w:val="24"/>
    </w:rPr>
  </w:style>
  <w:style w:type="character" w:customStyle="1" w:styleId="NormaltagChar">
    <w:name w:val="Normal tag Char"/>
    <w:link w:val="Normaltag"/>
    <w:uiPriority w:val="99"/>
    <w:locked/>
    <w:rsid w:val="00257C22"/>
    <w:rPr>
      <w:rFonts w:ascii="Georgia" w:hAnsi="Georgia"/>
      <w:b/>
    </w:rPr>
  </w:style>
  <w:style w:type="paragraph" w:customStyle="1" w:styleId="Normaltag">
    <w:name w:val="Normal tag"/>
    <w:basedOn w:val="Normal"/>
    <w:link w:val="NormaltagChar"/>
    <w:uiPriority w:val="99"/>
    <w:qFormat/>
    <w:rsid w:val="00257C22"/>
    <w:rPr>
      <w:b/>
    </w:rPr>
  </w:style>
  <w:style w:type="paragraph" w:customStyle="1" w:styleId="nromal">
    <w:name w:val="nromal"/>
    <w:basedOn w:val="Normal"/>
    <w:uiPriority w:val="99"/>
    <w:qFormat/>
    <w:rsid w:val="00257C22"/>
    <w:pPr>
      <w:keepNext/>
      <w:keepLines/>
      <w:spacing w:before="200"/>
      <w:outlineLvl w:val="3"/>
    </w:pPr>
    <w:rPr>
      <w:rFonts w:ascii="Calibri" w:eastAsia="Times New Roman" w:hAnsi="Calibri" w:cs="Cambria"/>
      <w:b/>
      <w:iCs/>
      <w:sz w:val="16"/>
    </w:rPr>
  </w:style>
  <w:style w:type="paragraph" w:customStyle="1" w:styleId="natural">
    <w:name w:val="natural"/>
    <w:basedOn w:val="Normal"/>
    <w:uiPriority w:val="99"/>
    <w:qFormat/>
    <w:rsid w:val="00257C22"/>
    <w:pPr>
      <w:keepNext/>
      <w:keepLines/>
      <w:spacing w:before="200"/>
      <w:outlineLvl w:val="3"/>
    </w:pPr>
    <w:rPr>
      <w:rFonts w:ascii="Calibri" w:eastAsia="Times New Roman" w:hAnsi="Calibri"/>
      <w:b/>
      <w:iCs/>
      <w:sz w:val="16"/>
    </w:rPr>
  </w:style>
  <w:style w:type="paragraph" w:customStyle="1" w:styleId="nroaml">
    <w:name w:val="nroaml"/>
    <w:basedOn w:val="Normal"/>
    <w:uiPriority w:val="99"/>
    <w:qFormat/>
    <w:rsid w:val="00257C22"/>
    <w:pPr>
      <w:keepNext/>
      <w:keepLines/>
      <w:spacing w:before="200"/>
      <w:outlineLvl w:val="3"/>
    </w:pPr>
    <w:rPr>
      <w:rFonts w:ascii="Calibri" w:eastAsia="Times New Roman" w:hAnsi="Calibri"/>
      <w:b/>
      <w:iCs/>
      <w:sz w:val="16"/>
    </w:rPr>
  </w:style>
  <w:style w:type="paragraph" w:customStyle="1" w:styleId="noraml">
    <w:name w:val="noraml"/>
    <w:basedOn w:val="Normal"/>
    <w:uiPriority w:val="99"/>
    <w:qFormat/>
    <w:rsid w:val="00257C22"/>
    <w:pPr>
      <w:keepNext/>
      <w:keepLines/>
      <w:spacing w:before="200"/>
      <w:outlineLvl w:val="3"/>
    </w:pPr>
    <w:rPr>
      <w:rFonts w:ascii="Calibri" w:eastAsia="Times New Roman" w:hAnsi="Calibri"/>
      <w:b/>
      <w:iCs/>
      <w:sz w:val="24"/>
    </w:rPr>
  </w:style>
  <w:style w:type="character" w:customStyle="1" w:styleId="SmallSizeParagraphChar">
    <w:name w:val="Small Size Paragraph Char"/>
    <w:link w:val="SmallSizeParagraph"/>
    <w:locked/>
    <w:rsid w:val="00257C22"/>
    <w:rPr>
      <w:rFonts w:ascii="Georgia" w:eastAsia="Calibri" w:hAnsi="Georgia"/>
      <w:sz w:val="16"/>
      <w:szCs w:val="16"/>
    </w:rPr>
  </w:style>
  <w:style w:type="paragraph" w:customStyle="1" w:styleId="SmallSizeParagraph">
    <w:name w:val="Small Size Paragraph"/>
    <w:basedOn w:val="Normal"/>
    <w:link w:val="SmallSizeParagraphChar"/>
    <w:qFormat/>
    <w:rsid w:val="00257C22"/>
    <w:rPr>
      <w:rFonts w:eastAsia="Calibri"/>
      <w:sz w:val="16"/>
      <w:szCs w:val="16"/>
    </w:rPr>
  </w:style>
  <w:style w:type="character" w:customStyle="1" w:styleId="StyleStyle49ptBoldChar">
    <w:name w:val="Style Style4 + 9 pt Bold Char"/>
    <w:basedOn w:val="Style4Char"/>
    <w:link w:val="StyleStyle49ptBold"/>
    <w:locked/>
    <w:rsid w:val="00257C22"/>
    <w:rPr>
      <w:rFonts w:ascii="Georgia" w:hAnsi="Georgia"/>
      <w:b/>
      <w:bCs/>
      <w:u w:val="single"/>
    </w:rPr>
  </w:style>
  <w:style w:type="paragraph" w:customStyle="1" w:styleId="StyleStyle49ptBold">
    <w:name w:val="Style Style4 + 9 pt Bold"/>
    <w:basedOn w:val="Style40"/>
    <w:link w:val="StyleStyle49ptBoldChar"/>
    <w:qFormat/>
    <w:rsid w:val="00257C22"/>
    <w:rPr>
      <w:rFonts w:ascii="Georgia" w:hAnsi="Georgia"/>
      <w:b/>
      <w:bCs/>
    </w:rPr>
  </w:style>
  <w:style w:type="character" w:customStyle="1" w:styleId="UnderlineChar2CharCharChar">
    <w:name w:val="Underline Char2 Char Char Char"/>
    <w:link w:val="UnderlineChar2CharChar"/>
    <w:locked/>
    <w:rsid w:val="00257C22"/>
    <w:rPr>
      <w:rFonts w:ascii="Georgia" w:eastAsia="MS Mincho" w:hAnsi="Georgia"/>
      <w:szCs w:val="20"/>
      <w:u w:val="single"/>
    </w:rPr>
  </w:style>
  <w:style w:type="paragraph" w:customStyle="1" w:styleId="UnderlineChar2CharChar">
    <w:name w:val="Underline Char2 Char Char"/>
    <w:basedOn w:val="Normal"/>
    <w:link w:val="UnderlineChar2CharCharChar"/>
    <w:qFormat/>
    <w:rsid w:val="00257C22"/>
    <w:rPr>
      <w:rFonts w:eastAsia="MS Mincho"/>
      <w:szCs w:val="20"/>
      <w:u w:val="single"/>
    </w:rPr>
  </w:style>
  <w:style w:type="character" w:customStyle="1" w:styleId="StylecardLatinVerdana-BoldUnderlineChar">
    <w:name w:val="Style card + (Latin) Verdana-Bold Underline Char"/>
    <w:basedOn w:val="cardChar"/>
    <w:link w:val="StylecardLatinVerdana-BoldUnderline"/>
    <w:locked/>
    <w:rsid w:val="00257C22"/>
    <w:rPr>
      <w:rFonts w:eastAsia="SimSun"/>
      <w:b/>
      <w:kern w:val="32"/>
      <w:u w:val="single"/>
      <w:lang w:eastAsia="zh-CN"/>
    </w:rPr>
  </w:style>
  <w:style w:type="paragraph" w:customStyle="1" w:styleId="StylecardLatinVerdana-BoldUnderline">
    <w:name w:val="Style card + (Latin) Verdana-Bold Underline"/>
    <w:basedOn w:val="Normal"/>
    <w:link w:val="StylecardLatinVerdana-BoldUnderlineChar"/>
    <w:qFormat/>
    <w:rsid w:val="00257C22"/>
    <w:pPr>
      <w:ind w:left="288" w:right="288"/>
    </w:pPr>
    <w:rPr>
      <w:rFonts w:asciiTheme="minorHAnsi" w:eastAsia="SimSun" w:hAnsiTheme="minorHAnsi"/>
      <w:b/>
      <w:kern w:val="32"/>
      <w:u w:val="single"/>
      <w:lang w:eastAsia="zh-CN"/>
    </w:rPr>
  </w:style>
  <w:style w:type="character" w:customStyle="1" w:styleId="StyleCardText9ptChar">
    <w:name w:val="Style Card Text + 9 pt Char"/>
    <w:basedOn w:val="DefaultParagraphFont"/>
    <w:link w:val="StyleCardText9pt"/>
    <w:locked/>
    <w:rsid w:val="00257C22"/>
    <w:rPr>
      <w:rFonts w:ascii="Georgia" w:eastAsia="Calibri" w:hAnsi="Georgia"/>
    </w:rPr>
  </w:style>
  <w:style w:type="paragraph" w:customStyle="1" w:styleId="StyleCardText9pt">
    <w:name w:val="Style Card Text + 9 pt"/>
    <w:basedOn w:val="Normal"/>
    <w:link w:val="StyleCardText9ptChar"/>
    <w:qFormat/>
    <w:rsid w:val="00257C22"/>
    <w:pPr>
      <w:spacing w:after="200"/>
      <w:contextualSpacing/>
    </w:pPr>
    <w:rPr>
      <w:rFonts w:eastAsia="Calibri"/>
    </w:rPr>
  </w:style>
  <w:style w:type="character" w:customStyle="1" w:styleId="StyleStyle49ptBoldBorderSinglesolidlineAuto05Char">
    <w:name w:val="Style Style4 + 9 pt Bold Border: : (Single solid line Auto  0.5... Char"/>
    <w:link w:val="StyleStyle49ptBoldBorderSinglesolidlineAuto05"/>
    <w:locked/>
    <w:rsid w:val="00257C2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0"/>
    <w:link w:val="StyleStyle49ptBoldBorderSinglesolidlineAuto05Char"/>
    <w:qFormat/>
    <w:rsid w:val="00257C22"/>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AuthorDateChar">
    <w:name w:val="AuthorDate Char"/>
    <w:link w:val="AuthorDate"/>
    <w:qFormat/>
    <w:locked/>
    <w:rsid w:val="00257C22"/>
    <w:rPr>
      <w:rFonts w:ascii="Times New Roman" w:eastAsia="Calibri" w:hAnsi="Times New Roman" w:cs="Times New Roman"/>
      <w:b/>
      <w:szCs w:val="20"/>
      <w:u w:val="single"/>
    </w:rPr>
  </w:style>
  <w:style w:type="paragraph" w:customStyle="1" w:styleId="AuthorDate">
    <w:name w:val="AuthorDate"/>
    <w:next w:val="Normal"/>
    <w:link w:val="AuthorDateChar"/>
    <w:qFormat/>
    <w:rsid w:val="00257C22"/>
    <w:pPr>
      <w:widowControl w:val="0"/>
      <w:spacing w:after="0" w:line="240" w:lineRule="auto"/>
      <w:outlineLvl w:val="2"/>
    </w:pPr>
    <w:rPr>
      <w:rFonts w:ascii="Times New Roman" w:eastAsia="Calibri" w:hAnsi="Times New Roman" w:cs="Times New Roman"/>
      <w:b/>
      <w:szCs w:val="20"/>
      <w:u w:val="single"/>
    </w:rPr>
  </w:style>
  <w:style w:type="paragraph" w:customStyle="1" w:styleId="Tag12">
    <w:name w:val="Tag12"/>
    <w:basedOn w:val="Normal"/>
    <w:qFormat/>
    <w:rsid w:val="00257C22"/>
    <w:pPr>
      <w:contextualSpacing/>
    </w:pPr>
    <w:rPr>
      <w:rFonts w:ascii="Calibri" w:eastAsia="Cambria" w:hAnsi="Calibri"/>
      <w:b/>
      <w:sz w:val="24"/>
    </w:rPr>
  </w:style>
  <w:style w:type="paragraph" w:customStyle="1" w:styleId="Shrink8">
    <w:name w:val="Shrink8"/>
    <w:basedOn w:val="Normal"/>
    <w:qFormat/>
    <w:rsid w:val="00257C22"/>
    <w:rPr>
      <w:rFonts w:ascii="Calibri" w:eastAsia="Cambria" w:hAnsi="Calibri"/>
      <w:sz w:val="16"/>
    </w:rPr>
  </w:style>
  <w:style w:type="character" w:customStyle="1" w:styleId="UnderlineTextChar">
    <w:name w:val="Underline Text Char"/>
    <w:link w:val="UnderlineText"/>
    <w:locked/>
    <w:rsid w:val="00257C22"/>
    <w:rPr>
      <w:u w:val="single"/>
    </w:rPr>
  </w:style>
  <w:style w:type="paragraph" w:customStyle="1" w:styleId="UnderlineText">
    <w:name w:val="Underline Text"/>
    <w:basedOn w:val="Normal"/>
    <w:link w:val="UnderlineTextChar"/>
    <w:qFormat/>
    <w:rsid w:val="00257C22"/>
    <w:pPr>
      <w:ind w:left="288"/>
    </w:pPr>
    <w:rPr>
      <w:rFonts w:asciiTheme="minorHAnsi" w:hAnsiTheme="minorHAnsi"/>
      <w:u w:val="single"/>
    </w:rPr>
  </w:style>
  <w:style w:type="character" w:customStyle="1" w:styleId="SmallFontChar">
    <w:name w:val="Small Font Char"/>
    <w:basedOn w:val="DefaultParagraphFont"/>
    <w:link w:val="SmallFont"/>
    <w:locked/>
    <w:rsid w:val="00257C22"/>
    <w:rPr>
      <w:rFonts w:ascii="Georgia" w:eastAsia="Times New Roman" w:hAnsi="Georgia"/>
      <w:sz w:val="14"/>
      <w:szCs w:val="18"/>
    </w:rPr>
  </w:style>
  <w:style w:type="paragraph" w:customStyle="1" w:styleId="SmallFont">
    <w:name w:val="Small Font"/>
    <w:basedOn w:val="Normal"/>
    <w:link w:val="SmallFontChar"/>
    <w:qFormat/>
    <w:rsid w:val="00257C22"/>
    <w:pPr>
      <w:spacing w:after="200"/>
      <w:contextualSpacing/>
    </w:pPr>
    <w:rPr>
      <w:rFonts w:eastAsia="Times New Roman"/>
      <w:sz w:val="14"/>
      <w:szCs w:val="18"/>
    </w:rPr>
  </w:style>
  <w:style w:type="character" w:customStyle="1" w:styleId="HotRouteChar">
    <w:name w:val="Hot Route Char"/>
    <w:link w:val="HotRoute0"/>
    <w:locked/>
    <w:rsid w:val="00257C22"/>
    <w:rPr>
      <w:rFonts w:ascii="Georgia" w:eastAsia="Cambria" w:hAnsi="Georgia"/>
      <w:iCs/>
      <w:color w:val="000000"/>
      <w:sz w:val="18"/>
    </w:rPr>
  </w:style>
  <w:style w:type="paragraph" w:customStyle="1" w:styleId="HotRoute0">
    <w:name w:val="Hot Route"/>
    <w:basedOn w:val="Normal"/>
    <w:link w:val="HotRouteChar"/>
    <w:qFormat/>
    <w:rsid w:val="00257C22"/>
    <w:pPr>
      <w:ind w:left="288"/>
    </w:pPr>
    <w:rPr>
      <w:rFonts w:eastAsia="Cambria"/>
      <w:iCs/>
      <w:color w:val="000000"/>
      <w:sz w:val="18"/>
    </w:rPr>
  </w:style>
  <w:style w:type="paragraph" w:customStyle="1" w:styleId="Heading42">
    <w:name w:val="Heading 42"/>
    <w:basedOn w:val="Normal"/>
    <w:qFormat/>
    <w:rsid w:val="00257C22"/>
    <w:rPr>
      <w:rFonts w:ascii="Calibri" w:eastAsia="Times New Roman" w:hAnsi="Calibri"/>
      <w:sz w:val="16"/>
    </w:rPr>
  </w:style>
  <w:style w:type="character" w:customStyle="1" w:styleId="DebateNormalChar">
    <w:name w:val="DebateNormal Char"/>
    <w:basedOn w:val="DefaultParagraphFont"/>
    <w:link w:val="DebateNormal"/>
    <w:locked/>
    <w:rsid w:val="00257C22"/>
    <w:rPr>
      <w:rFonts w:ascii="Georgia" w:eastAsia="Calibri" w:hAnsi="Georgia"/>
      <w:szCs w:val="20"/>
    </w:rPr>
  </w:style>
  <w:style w:type="paragraph" w:customStyle="1" w:styleId="DebateNormal">
    <w:name w:val="DebateNormal"/>
    <w:basedOn w:val="Normal"/>
    <w:link w:val="DebateNormalChar"/>
    <w:qFormat/>
    <w:rsid w:val="00257C22"/>
    <w:pPr>
      <w:spacing w:line="276" w:lineRule="auto"/>
    </w:pPr>
    <w:rPr>
      <w:rFonts w:eastAsia="Calibri"/>
      <w:szCs w:val="20"/>
    </w:rPr>
  </w:style>
  <w:style w:type="character" w:customStyle="1" w:styleId="DebateEmphasisChar">
    <w:name w:val="DebateEmphasis Char"/>
    <w:basedOn w:val="DefaultParagraphFont"/>
    <w:link w:val="DebateEmphasis"/>
    <w:locked/>
    <w:rsid w:val="00257C22"/>
    <w:rPr>
      <w:rFonts w:ascii="Georgia" w:eastAsia="Calibri" w:hAnsi="Georgia"/>
      <w:b/>
      <w:szCs w:val="20"/>
      <w:u w:val="single"/>
    </w:rPr>
  </w:style>
  <w:style w:type="paragraph" w:customStyle="1" w:styleId="DebateEmphasis">
    <w:name w:val="DebateEmphasis"/>
    <w:basedOn w:val="Normal"/>
    <w:link w:val="DebateEmphasisChar"/>
    <w:qFormat/>
    <w:rsid w:val="00257C22"/>
    <w:pPr>
      <w:spacing w:line="276" w:lineRule="auto"/>
    </w:pPr>
    <w:rPr>
      <w:rFonts w:eastAsia="Calibri"/>
      <w:b/>
      <w:szCs w:val="20"/>
      <w:u w:val="single"/>
    </w:rPr>
  </w:style>
  <w:style w:type="character" w:customStyle="1" w:styleId="NormalCiteChar">
    <w:name w:val="NormalCite Char"/>
    <w:basedOn w:val="DefaultParagraphFont"/>
    <w:link w:val="NormalCite"/>
    <w:locked/>
    <w:rsid w:val="00257C22"/>
    <w:rPr>
      <w:rFonts w:ascii="Times New Roman" w:hAnsi="Times New Roman" w:cs="Times New Roman"/>
      <w:sz w:val="18"/>
    </w:rPr>
  </w:style>
  <w:style w:type="paragraph" w:customStyle="1" w:styleId="NormalCite">
    <w:name w:val="NormalCite"/>
    <w:link w:val="NormalCiteChar"/>
    <w:qFormat/>
    <w:rsid w:val="00257C22"/>
    <w:pPr>
      <w:spacing w:after="0" w:line="240" w:lineRule="auto"/>
    </w:pPr>
    <w:rPr>
      <w:rFonts w:ascii="Times New Roman" w:hAnsi="Times New Roman" w:cs="Times New Roman"/>
      <w:sz w:val="18"/>
    </w:rPr>
  </w:style>
  <w:style w:type="character" w:customStyle="1" w:styleId="StyleUnderlineChar11pt3Char">
    <w:name w:val="Style Underline Char + 11 pt3 Char"/>
    <w:basedOn w:val="UnderlineCharChar"/>
    <w:link w:val="StyleUnderlineChar11pt3"/>
    <w:locked/>
    <w:rsid w:val="00257C22"/>
    <w:rPr>
      <w:rFonts w:ascii="Arial Narrow" w:eastAsia="Times New Roman" w:hAnsi="Arial Narrow" w:hint="default"/>
      <w:szCs w:val="24"/>
      <w:u w:val="single"/>
      <w:lang w:val="en-US" w:eastAsia="en-US" w:bidi="ar-SA"/>
    </w:rPr>
  </w:style>
  <w:style w:type="paragraph" w:customStyle="1" w:styleId="StyleUnderlineChar11pt3">
    <w:name w:val="Style Underline Char + 11 pt3"/>
    <w:link w:val="StyleUnderlineChar11pt3Char"/>
    <w:qFormat/>
    <w:rsid w:val="00257C22"/>
    <w:pPr>
      <w:spacing w:line="256" w:lineRule="auto"/>
    </w:pPr>
    <w:rPr>
      <w:rFonts w:ascii="Arial Narrow" w:eastAsia="Times New Roman" w:hAnsi="Arial Narrow"/>
      <w:szCs w:val="24"/>
      <w:u w:val="single"/>
    </w:rPr>
  </w:style>
  <w:style w:type="character" w:customStyle="1" w:styleId="UnderlineChar4Char">
    <w:name w:val="Underline Char4 Char"/>
    <w:basedOn w:val="DefaultParagraphFont"/>
    <w:link w:val="UnderlineChar4"/>
    <w:locked/>
    <w:rsid w:val="00257C22"/>
    <w:rPr>
      <w:u w:val="single"/>
    </w:rPr>
  </w:style>
  <w:style w:type="paragraph" w:customStyle="1" w:styleId="UnderlineChar4">
    <w:name w:val="Underline Char4"/>
    <w:basedOn w:val="Normal"/>
    <w:link w:val="UnderlineChar4Char"/>
    <w:qFormat/>
    <w:rsid w:val="00257C22"/>
    <w:rPr>
      <w:rFonts w:asciiTheme="minorHAnsi" w:hAnsiTheme="minorHAnsi"/>
      <w:u w:val="single"/>
    </w:rPr>
  </w:style>
  <w:style w:type="character" w:customStyle="1" w:styleId="BoldandUnderlineChar3Char2">
    <w:name w:val="Bold and Underline Char3 Char2"/>
    <w:basedOn w:val="DefaultParagraphFont"/>
    <w:link w:val="BoldandUnderlineChar3"/>
    <w:locked/>
    <w:rsid w:val="00257C22"/>
    <w:rPr>
      <w:b/>
      <w:u w:val="single"/>
    </w:rPr>
  </w:style>
  <w:style w:type="paragraph" w:customStyle="1" w:styleId="BoldandUnderlineChar3">
    <w:name w:val="Bold and Underline Char3"/>
    <w:basedOn w:val="Normal"/>
    <w:link w:val="BoldandUnderlineChar3Char2"/>
    <w:qFormat/>
    <w:rsid w:val="00257C22"/>
    <w:rPr>
      <w:rFonts w:asciiTheme="minorHAnsi" w:hAnsiTheme="minorHAnsi"/>
      <w:b/>
      <w:u w:val="single"/>
    </w:rPr>
  </w:style>
  <w:style w:type="character" w:customStyle="1" w:styleId="LanguageChar">
    <w:name w:val="Language Char"/>
    <w:basedOn w:val="DefaultParagraphFont"/>
    <w:link w:val="Language"/>
    <w:locked/>
    <w:rsid w:val="00257C22"/>
    <w:rPr>
      <w:rFonts w:ascii="Georgia" w:eastAsia="Times New Roman" w:hAnsi="Georgia"/>
      <w:strike/>
      <w:szCs w:val="20"/>
    </w:rPr>
  </w:style>
  <w:style w:type="paragraph" w:customStyle="1" w:styleId="Language">
    <w:name w:val="Language"/>
    <w:basedOn w:val="Normal"/>
    <w:link w:val="LanguageChar"/>
    <w:qFormat/>
    <w:rsid w:val="00257C22"/>
    <w:rPr>
      <w:rFonts w:eastAsia="Times New Roman"/>
      <w:strike/>
      <w:szCs w:val="20"/>
    </w:rPr>
  </w:style>
  <w:style w:type="character" w:customStyle="1" w:styleId="UnderlineChar3Char">
    <w:name w:val="Underline Char3 Char"/>
    <w:basedOn w:val="DefaultParagraphFont"/>
    <w:link w:val="UnderlineChar3"/>
    <w:locked/>
    <w:rsid w:val="00257C22"/>
    <w:rPr>
      <w:rFonts w:ascii="Georgia" w:eastAsia="Times New Roman" w:hAnsi="Georgia"/>
      <w:u w:val="single"/>
    </w:rPr>
  </w:style>
  <w:style w:type="paragraph" w:customStyle="1" w:styleId="UnderlineChar3">
    <w:name w:val="Underline Char3"/>
    <w:basedOn w:val="Normal"/>
    <w:link w:val="UnderlineChar3Char"/>
    <w:qFormat/>
    <w:rsid w:val="00257C22"/>
    <w:rPr>
      <w:rFonts w:eastAsia="Times New Roman"/>
      <w:u w:val="single"/>
    </w:rPr>
  </w:style>
  <w:style w:type="character" w:customStyle="1" w:styleId="BoldandUnderlineChar3CharChar">
    <w:name w:val="Bold and Underline Char3 Char Char"/>
    <w:basedOn w:val="DefaultParagraphFont"/>
    <w:link w:val="BoldandUnderlineChar3Char"/>
    <w:locked/>
    <w:rsid w:val="00257C22"/>
    <w:rPr>
      <w:rFonts w:ascii="Georgia" w:eastAsia="Times New Roman" w:hAnsi="Georgia"/>
      <w:b/>
      <w:u w:val="single"/>
    </w:rPr>
  </w:style>
  <w:style w:type="paragraph" w:customStyle="1" w:styleId="BoldandUnderlineChar3Char">
    <w:name w:val="Bold and Underline Char3 Char"/>
    <w:basedOn w:val="Normal"/>
    <w:link w:val="BoldandUnderlineChar3CharChar"/>
    <w:qFormat/>
    <w:rsid w:val="00257C22"/>
    <w:rPr>
      <w:rFonts w:eastAsia="Times New Roman"/>
      <w:b/>
      <w:u w:val="single"/>
    </w:rPr>
  </w:style>
  <w:style w:type="character" w:customStyle="1" w:styleId="StyleStyle49ptBoldItalicChar">
    <w:name w:val="Style Style4 + 9 pt Bold Italic Char"/>
    <w:basedOn w:val="DefaultParagraphFont"/>
    <w:link w:val="StyleStyle49ptBoldItalic"/>
    <w:locked/>
    <w:rsid w:val="00257C22"/>
    <w:rPr>
      <w:rFonts w:ascii="Georgia" w:eastAsia="Times New Roman" w:hAnsi="Georgia"/>
      <w:b/>
      <w:bCs/>
      <w:i/>
      <w:iCs/>
      <w:u w:val="single"/>
    </w:rPr>
  </w:style>
  <w:style w:type="paragraph" w:customStyle="1" w:styleId="StyleStyle49ptBoldItalic">
    <w:name w:val="Style Style4 + 9 pt Bold Italic"/>
    <w:basedOn w:val="Normal"/>
    <w:link w:val="StyleStyle49ptBoldItalicChar"/>
    <w:qFormat/>
    <w:rsid w:val="00257C22"/>
    <w:rPr>
      <w:rFonts w:eastAsia="Times New Roman"/>
      <w:b/>
      <w:bCs/>
      <w:i/>
      <w:iCs/>
      <w:u w:val="single"/>
    </w:rPr>
  </w:style>
  <w:style w:type="character" w:customStyle="1" w:styleId="LanguageEditingChar">
    <w:name w:val="Language Editing Char"/>
    <w:link w:val="LanguageEditing"/>
    <w:locked/>
    <w:rsid w:val="00257C2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57C22"/>
    <w:rPr>
      <w:rFonts w:ascii="Times New Roman" w:eastAsia="Times New Roman" w:hAnsi="Times New Roman" w:cs="Times New Roman"/>
      <w:strike/>
      <w:sz w:val="20"/>
    </w:rPr>
  </w:style>
  <w:style w:type="character" w:customStyle="1" w:styleId="CardT1Char">
    <w:name w:val="CardT1 Char"/>
    <w:link w:val="CardT1"/>
    <w:locked/>
    <w:rsid w:val="00257C22"/>
    <w:rPr>
      <w:rFonts w:ascii="Arial" w:eastAsia="Calibri" w:hAnsi="Arial" w:cs="Arial"/>
      <w:kern w:val="2"/>
      <w:sz w:val="14"/>
      <w:szCs w:val="14"/>
      <w:lang w:eastAsia="zh-TW"/>
    </w:rPr>
  </w:style>
  <w:style w:type="paragraph" w:customStyle="1" w:styleId="CardT1">
    <w:name w:val="CardT1"/>
    <w:basedOn w:val="Normal"/>
    <w:link w:val="CardT1Char"/>
    <w:qFormat/>
    <w:rsid w:val="00257C2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57C2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57C22"/>
    <w:pPr>
      <w:spacing w:line="240" w:lineRule="auto"/>
    </w:pPr>
    <w:rPr>
      <w:rFonts w:ascii="Times New Roman" w:eastAsia="Times New Roman" w:hAnsi="Times New Roman" w:cs="Times New Roman"/>
      <w:b/>
      <w:bCs/>
      <w:u w:val="single"/>
    </w:rPr>
  </w:style>
  <w:style w:type="character" w:customStyle="1" w:styleId="Underline2Char">
    <w:name w:val="Underline2 Char"/>
    <w:link w:val="Underline2"/>
    <w:uiPriority w:val="4"/>
    <w:qFormat/>
    <w:locked/>
    <w:rsid w:val="00257C22"/>
    <w:rPr>
      <w:rFonts w:ascii="Arial" w:eastAsia="Calibri" w:hAnsi="Arial" w:cs="Arial"/>
      <w:u w:val="single"/>
    </w:rPr>
  </w:style>
  <w:style w:type="paragraph" w:customStyle="1" w:styleId="Underline2">
    <w:name w:val="Underline2"/>
    <w:basedOn w:val="Normal"/>
    <w:link w:val="Underline2Char"/>
    <w:uiPriority w:val="4"/>
    <w:qFormat/>
    <w:rsid w:val="00257C22"/>
    <w:rPr>
      <w:rFonts w:ascii="Arial" w:eastAsia="Calibri" w:hAnsi="Arial" w:cs="Arial"/>
      <w:u w:val="single"/>
    </w:rPr>
  </w:style>
  <w:style w:type="character" w:customStyle="1" w:styleId="CARDChar1">
    <w:name w:val="CARD Char"/>
    <w:basedOn w:val="DefaultParagraphFont"/>
    <w:link w:val="CARD"/>
    <w:locked/>
    <w:rsid w:val="00257C22"/>
    <w:rPr>
      <w:rFonts w:ascii="Georgia" w:hAnsi="Georgia"/>
      <w:szCs w:val="20"/>
    </w:rPr>
  </w:style>
  <w:style w:type="paragraph" w:customStyle="1" w:styleId="CARD">
    <w:name w:val="CARD"/>
    <w:basedOn w:val="Normal"/>
    <w:link w:val="CARDChar1"/>
    <w:autoRedefine/>
    <w:qFormat/>
    <w:rsid w:val="00257C22"/>
    <w:rPr>
      <w:szCs w:val="20"/>
    </w:rPr>
  </w:style>
  <w:style w:type="paragraph" w:customStyle="1" w:styleId="p0">
    <w:name w:val="p0"/>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CiteReal">
    <w:name w:val="Cite Real"/>
    <w:basedOn w:val="Normal"/>
    <w:next w:val="Normal"/>
    <w:qFormat/>
    <w:rsid w:val="00257C22"/>
    <w:rPr>
      <w:rFonts w:ascii="Calibri" w:eastAsia="MS Mincho" w:hAnsi="Calibri"/>
      <w:b/>
      <w:sz w:val="24"/>
      <w:u w:val="single"/>
    </w:rPr>
  </w:style>
  <w:style w:type="paragraph" w:customStyle="1" w:styleId="2909F619802848F09E01365C32F34654">
    <w:name w:val="2909F619802848F09E01365C32F34654"/>
    <w:uiPriority w:val="99"/>
    <w:qFormat/>
    <w:rsid w:val="00257C22"/>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257C22"/>
    <w:rPr>
      <w:rFonts w:ascii="Georgia" w:eastAsia="Calibri" w:hAnsi="Georgia"/>
      <w:u w:val="single"/>
      <w:lang w:val="x-none" w:eastAsia="zh-CN"/>
    </w:rPr>
  </w:style>
  <w:style w:type="paragraph" w:customStyle="1" w:styleId="UnderlineS">
    <w:name w:val="Underline S"/>
    <w:basedOn w:val="Normal"/>
    <w:link w:val="UnderlineSChar"/>
    <w:qFormat/>
    <w:rsid w:val="00257C22"/>
    <w:pPr>
      <w:spacing w:after="200"/>
    </w:pPr>
    <w:rPr>
      <w:rFonts w:eastAsia="Calibri"/>
      <w:u w:val="single"/>
      <w:lang w:val="x-none" w:eastAsia="zh-CN"/>
    </w:rPr>
  </w:style>
  <w:style w:type="character" w:customStyle="1" w:styleId="UnunderlinedChar">
    <w:name w:val="Ununderlined Char"/>
    <w:link w:val="Ununderlined"/>
    <w:locked/>
    <w:rsid w:val="00257C22"/>
    <w:rPr>
      <w:rFonts w:ascii="Georgia" w:eastAsia="SimSun" w:hAnsi="Georgia"/>
      <w:sz w:val="12"/>
    </w:rPr>
  </w:style>
  <w:style w:type="paragraph" w:customStyle="1" w:styleId="Ununderlined">
    <w:name w:val="Ununderlined"/>
    <w:basedOn w:val="Normal"/>
    <w:link w:val="UnunderlinedChar"/>
    <w:qFormat/>
    <w:rsid w:val="00257C22"/>
    <w:rPr>
      <w:rFonts w:eastAsia="SimSun"/>
      <w:sz w:val="12"/>
    </w:rPr>
  </w:style>
  <w:style w:type="character" w:customStyle="1" w:styleId="HighlightingChar">
    <w:name w:val="Highlighting Char"/>
    <w:link w:val="Highlighting"/>
    <w:locked/>
    <w:rsid w:val="00257C22"/>
    <w:rPr>
      <w:rFonts w:ascii="Georgia" w:eastAsia="SimSun" w:hAnsi="Georgia"/>
      <w:u w:val="thick"/>
    </w:rPr>
  </w:style>
  <w:style w:type="paragraph" w:customStyle="1" w:styleId="Highlighting">
    <w:name w:val="Highlighting"/>
    <w:basedOn w:val="Normal"/>
    <w:link w:val="HighlightingChar"/>
    <w:autoRedefine/>
    <w:qFormat/>
    <w:rsid w:val="00257C22"/>
    <w:rPr>
      <w:rFonts w:eastAsia="SimSun"/>
      <w:u w:val="thick"/>
    </w:rPr>
  </w:style>
  <w:style w:type="character" w:customStyle="1" w:styleId="CITEChar">
    <w:name w:val="CITE Char"/>
    <w:link w:val="CITE"/>
    <w:locked/>
    <w:rsid w:val="00257C22"/>
    <w:rPr>
      <w:rFonts w:ascii="Arial" w:eastAsia="Times New Roman" w:hAnsi="Arial" w:cs="Arial"/>
      <w:iCs/>
      <w:smallCaps/>
      <w:sz w:val="20"/>
      <w:szCs w:val="20"/>
      <w:u w:val="double"/>
    </w:rPr>
  </w:style>
  <w:style w:type="paragraph" w:customStyle="1" w:styleId="CITE">
    <w:name w:val="CITE"/>
    <w:basedOn w:val="Heading2"/>
    <w:link w:val="CITEChar"/>
    <w:autoRedefine/>
    <w:qFormat/>
    <w:rsid w:val="00257C22"/>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257C22"/>
    <w:pPr>
      <w:spacing w:before="100" w:beforeAutospacing="1" w:after="100" w:afterAutospacing="1"/>
    </w:pPr>
    <w:rPr>
      <w:rFonts w:ascii="Calibri" w:eastAsia="Times New Roman" w:hAnsi="Calibri"/>
      <w:sz w:val="24"/>
      <w:lang w:eastAsia="zh-CN"/>
    </w:rPr>
  </w:style>
  <w:style w:type="character" w:customStyle="1" w:styleId="Cardnon-underlinedChar">
    <w:name w:val="Card non-underlined Char"/>
    <w:link w:val="Cardnon-underlined"/>
    <w:uiPriority w:val="99"/>
    <w:locked/>
    <w:rsid w:val="00257C22"/>
    <w:rPr>
      <w:rFonts w:ascii="Georgia" w:eastAsia="Times New Roman" w:hAnsi="Georgia"/>
      <w:szCs w:val="20"/>
    </w:rPr>
  </w:style>
  <w:style w:type="paragraph" w:customStyle="1" w:styleId="Cardnon-underlined">
    <w:name w:val="Card non-underlined"/>
    <w:basedOn w:val="Normal"/>
    <w:link w:val="Cardnon-underlinedChar"/>
    <w:autoRedefine/>
    <w:uiPriority w:val="99"/>
    <w:qFormat/>
    <w:rsid w:val="00257C22"/>
    <w:rPr>
      <w:rFonts w:eastAsia="Times New Roman"/>
      <w:szCs w:val="20"/>
    </w:rPr>
  </w:style>
  <w:style w:type="paragraph" w:customStyle="1" w:styleId="fullstory">
    <w:name w:val="fullstory"/>
    <w:basedOn w:val="Normal"/>
    <w:qFormat/>
    <w:rsid w:val="00257C22"/>
    <w:pPr>
      <w:spacing w:before="100" w:beforeAutospacing="1" w:after="100" w:afterAutospacing="1"/>
    </w:pPr>
    <w:rPr>
      <w:rFonts w:ascii="Calibri" w:eastAsia="Times New Roman" w:hAnsi="Calibri"/>
      <w:sz w:val="24"/>
    </w:rPr>
  </w:style>
  <w:style w:type="paragraph" w:customStyle="1" w:styleId="Carding">
    <w:name w:val="Carding"/>
    <w:basedOn w:val="Normal"/>
    <w:uiPriority w:val="99"/>
    <w:qFormat/>
    <w:rsid w:val="00257C22"/>
    <w:rPr>
      <w:rFonts w:ascii="Calibri" w:eastAsia="Times New Roman" w:hAnsi="Calibri"/>
      <w:sz w:val="18"/>
    </w:rPr>
  </w:style>
  <w:style w:type="character" w:customStyle="1" w:styleId="CardsHighlightedChar">
    <w:name w:val="Cards Highlighted Char"/>
    <w:link w:val="CardsHighlighted"/>
    <w:locked/>
    <w:rsid w:val="00257C22"/>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257C22"/>
    <w:pPr>
      <w:shd w:val="clear" w:color="auto" w:fill="00FFFF"/>
      <w:spacing w:after="0" w:line="240" w:lineRule="auto"/>
    </w:pPr>
    <w:rPr>
      <w:rFonts w:ascii="Times New Roman" w:eastAsia="Calibri" w:hAnsi="Times New Roman" w:cs="Times New Roman"/>
      <w:szCs w:val="20"/>
      <w:u w:val="single"/>
    </w:rPr>
  </w:style>
  <w:style w:type="character" w:customStyle="1" w:styleId="StyleUnderline9ptChar">
    <w:name w:val="Style Underline + 9 pt Char"/>
    <w:link w:val="StyleUnderline9pt"/>
    <w:locked/>
    <w:rsid w:val="00257C22"/>
    <w:rPr>
      <w:rFonts w:ascii="Calibri" w:eastAsia="Times New Roman" w:hAnsi="Calibri" w:cs="Times New Roman"/>
      <w:szCs w:val="20"/>
      <w:u w:val="single"/>
    </w:rPr>
  </w:style>
  <w:style w:type="paragraph" w:customStyle="1" w:styleId="StyleUnderline9pt">
    <w:name w:val="Style Underline + 9 pt"/>
    <w:link w:val="StyleUnderline9ptChar"/>
    <w:qFormat/>
    <w:rsid w:val="00257C22"/>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257C22"/>
    <w:rPr>
      <w:rFonts w:ascii="Arial Narrow" w:eastAsia="Times New Roman" w:hAnsi="Arial Narrow"/>
      <w:kern w:val="32"/>
      <w:szCs w:val="20"/>
    </w:rPr>
  </w:style>
  <w:style w:type="paragraph" w:customStyle="1" w:styleId="Stylecard9pt">
    <w:name w:val="Style card + 9 pt"/>
    <w:basedOn w:val="Normal"/>
    <w:link w:val="Stylecard9ptChar"/>
    <w:qFormat/>
    <w:rsid w:val="00257C22"/>
    <w:pPr>
      <w:widowControl w:val="0"/>
      <w:ind w:left="288" w:right="288"/>
    </w:pPr>
    <w:rPr>
      <w:rFonts w:ascii="Arial Narrow" w:eastAsia="Times New Roman" w:hAnsi="Arial Narrow"/>
      <w:kern w:val="32"/>
      <w:szCs w:val="20"/>
    </w:rPr>
  </w:style>
  <w:style w:type="paragraph" w:customStyle="1" w:styleId="TagsCharChar">
    <w:name w:val="Tags Char Char"/>
    <w:basedOn w:val="Normal"/>
    <w:uiPriority w:val="99"/>
    <w:qFormat/>
    <w:rsid w:val="00257C22"/>
    <w:rPr>
      <w:rFonts w:ascii="Times" w:eastAsia="Times" w:hAnsi="Times"/>
      <w:b/>
      <w:sz w:val="24"/>
    </w:rPr>
  </w:style>
  <w:style w:type="paragraph" w:customStyle="1" w:styleId="NormalWeb8">
    <w:name w:val="Normal (Web)8"/>
    <w:basedOn w:val="Normal"/>
    <w:uiPriority w:val="99"/>
    <w:qFormat/>
    <w:rsid w:val="00257C22"/>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257C22"/>
    <w:rPr>
      <w:rFonts w:ascii="Georgia" w:eastAsia="Times New Roman" w:hAnsi="Georgia" w:cs="Arial"/>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57C22"/>
    <w:pPr>
      <w:pBdr>
        <w:top w:val="single" w:sz="4" w:space="0" w:color="auto"/>
        <w:left w:val="single" w:sz="4" w:space="0" w:color="auto"/>
        <w:bottom w:val="single" w:sz="4" w:space="0" w:color="auto"/>
        <w:right w:val="single" w:sz="4" w:space="0" w:color="auto"/>
      </w:pBdr>
      <w:ind w:left="-1080" w:right="1728"/>
    </w:pPr>
    <w:rPr>
      <w:rFonts w:ascii="Georgia" w:eastAsia="Times New Roman" w:hAnsi="Georgia"/>
      <w:color w:val="auto"/>
      <w:sz w:val="22"/>
      <w:szCs w:val="20"/>
      <w:u w:val="thick"/>
      <w:bdr w:val="single" w:sz="4" w:space="0" w:color="auto" w:frame="1"/>
    </w:rPr>
  </w:style>
  <w:style w:type="paragraph" w:customStyle="1" w:styleId="author-name">
    <w:name w:val="author-name"/>
    <w:basedOn w:val="Normal"/>
    <w:qFormat/>
    <w:rsid w:val="00257C22"/>
    <w:pPr>
      <w:spacing w:before="100" w:beforeAutospacing="1" w:after="100" w:afterAutospacing="1"/>
    </w:pPr>
    <w:rPr>
      <w:rFonts w:ascii="Calibri" w:eastAsia="Times New Roman" w:hAnsi="Calibri"/>
      <w:sz w:val="24"/>
    </w:rPr>
  </w:style>
  <w:style w:type="paragraph" w:customStyle="1" w:styleId="author-credentials">
    <w:name w:val="author-credentials"/>
    <w:basedOn w:val="Normal"/>
    <w:qFormat/>
    <w:rsid w:val="00257C22"/>
    <w:pPr>
      <w:spacing w:before="100" w:beforeAutospacing="1" w:after="100" w:afterAutospacing="1"/>
    </w:pPr>
    <w:rPr>
      <w:rFonts w:ascii="Calibri" w:eastAsia="Times New Roman" w:hAnsi="Calibri"/>
      <w:sz w:val="24"/>
    </w:rPr>
  </w:style>
  <w:style w:type="character" w:customStyle="1" w:styleId="StyleUnderlined11ptBoldChar">
    <w:name w:val="Style Underlined + 11 pt Bold Char"/>
    <w:link w:val="StyleUnderlined11ptBold"/>
    <w:locked/>
    <w:rsid w:val="00257C22"/>
    <w:rPr>
      <w:b/>
      <w:bCs/>
      <w:u w:val="single"/>
    </w:rPr>
  </w:style>
  <w:style w:type="paragraph" w:customStyle="1" w:styleId="StyleUnderlined11ptBold">
    <w:name w:val="Style Underlined + 11 pt Bold"/>
    <w:basedOn w:val="underlined"/>
    <w:link w:val="StyleUnderlined11ptBoldChar"/>
    <w:qFormat/>
    <w:rsid w:val="00257C22"/>
    <w:pPr>
      <w:contextualSpacing w:val="0"/>
    </w:pPr>
    <w:rPr>
      <w:b/>
      <w:bCs/>
      <w:sz w:val="22"/>
    </w:rPr>
  </w:style>
  <w:style w:type="character" w:customStyle="1" w:styleId="StyleUnderlined11ptChar">
    <w:name w:val="Style Underlined + 11 pt Char"/>
    <w:link w:val="StyleUnderlined11pt"/>
    <w:locked/>
    <w:rsid w:val="00257C22"/>
    <w:rPr>
      <w:u w:val="single"/>
    </w:rPr>
  </w:style>
  <w:style w:type="paragraph" w:customStyle="1" w:styleId="StyleUnderlined11pt">
    <w:name w:val="Style Underlined + 11 pt"/>
    <w:basedOn w:val="underlined"/>
    <w:link w:val="StyleUnderlined11ptChar"/>
    <w:qFormat/>
    <w:rsid w:val="00257C22"/>
    <w:pPr>
      <w:contextualSpacing w:val="0"/>
    </w:pPr>
    <w:rPr>
      <w:sz w:val="22"/>
    </w:rPr>
  </w:style>
  <w:style w:type="character" w:customStyle="1" w:styleId="CardTextChar2">
    <w:name w:val="CardText Char"/>
    <w:link w:val="CardText3"/>
    <w:locked/>
    <w:rsid w:val="00257C22"/>
    <w:rPr>
      <w:rFonts w:ascii="Georgia" w:eastAsia="Calibri" w:hAnsi="Georgia"/>
    </w:rPr>
  </w:style>
  <w:style w:type="paragraph" w:customStyle="1" w:styleId="CardText3">
    <w:name w:val="CardText"/>
    <w:basedOn w:val="Normal"/>
    <w:link w:val="CardTextChar2"/>
    <w:qFormat/>
    <w:rsid w:val="00257C22"/>
    <w:pPr>
      <w:ind w:left="288"/>
    </w:pPr>
    <w:rPr>
      <w:rFonts w:eastAsia="Calibri"/>
    </w:rPr>
  </w:style>
  <w:style w:type="paragraph" w:customStyle="1" w:styleId="Analytics">
    <w:name w:val="Analytics"/>
    <w:basedOn w:val="Normal"/>
    <w:link w:val="AnalyticsChar"/>
    <w:qFormat/>
    <w:rsid w:val="00257C22"/>
    <w:rPr>
      <w:rFonts w:ascii="Calibri" w:eastAsia="Calibri" w:hAnsi="Calibri"/>
      <w:b/>
      <w:sz w:val="24"/>
    </w:rPr>
  </w:style>
  <w:style w:type="paragraph" w:customStyle="1" w:styleId="D345FF3D873148C5AE3FBF3267827368">
    <w:name w:val="D345FF3D873148C5AE3FBF3267827368"/>
    <w:uiPriority w:val="99"/>
    <w:qFormat/>
    <w:rsid w:val="00257C22"/>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257C2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57C22"/>
    <w:pPr>
      <w:ind w:left="432"/>
    </w:pPr>
    <w:rPr>
      <w:rFonts w:eastAsia="SimSun"/>
      <w:color w:val="000000"/>
      <w:sz w:val="16"/>
      <w:szCs w:val="20"/>
      <w:lang w:val="x-none" w:eastAsia="x-none"/>
    </w:rPr>
  </w:style>
  <w:style w:type="character" w:customStyle="1" w:styleId="TagofCardChar">
    <w:name w:val="Tag of Card Char"/>
    <w:link w:val="TagofCard"/>
    <w:locked/>
    <w:rsid w:val="00257C2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57C22"/>
    <w:rPr>
      <w:b/>
      <w:sz w:val="28"/>
    </w:rPr>
  </w:style>
  <w:style w:type="character" w:customStyle="1" w:styleId="SourcenameChar">
    <w:name w:val="Source name Char"/>
    <w:link w:val="Sourcename"/>
    <w:locked/>
    <w:rsid w:val="00257C2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57C22"/>
    <w:rPr>
      <w:b/>
      <w:bCs/>
      <w:sz w:val="20"/>
    </w:rPr>
  </w:style>
  <w:style w:type="character" w:customStyle="1" w:styleId="underlinedcardChar">
    <w:name w:val="underlined card Char"/>
    <w:link w:val="underlinedcard0"/>
    <w:locked/>
    <w:rsid w:val="00257C2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57C22"/>
    <w:rPr>
      <w:sz w:val="22"/>
      <w:u w:val="single"/>
    </w:rPr>
  </w:style>
  <w:style w:type="paragraph" w:customStyle="1" w:styleId="FullText">
    <w:name w:val="Full Text"/>
    <w:basedOn w:val="Normal"/>
    <w:uiPriority w:val="99"/>
    <w:qFormat/>
    <w:rsid w:val="00257C22"/>
    <w:rPr>
      <w:rFonts w:ascii="Calibri" w:eastAsia="Times New Roman" w:hAnsi="Calibri"/>
      <w:sz w:val="16"/>
    </w:rPr>
  </w:style>
  <w:style w:type="character" w:customStyle="1" w:styleId="TextUnderlineChar">
    <w:name w:val="Text Underline Char"/>
    <w:link w:val="TextUnderline"/>
    <w:locked/>
    <w:rsid w:val="00257C2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57C22"/>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257C2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57C22"/>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readCharChar">
    <w:name w:val="read Char Char"/>
    <w:link w:val="read"/>
    <w:locked/>
    <w:rsid w:val="00257C2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57C22"/>
    <w:rPr>
      <w:rFonts w:eastAsia="Times New Roman"/>
      <w:b/>
      <w:szCs w:val="20"/>
      <w:u w:val="single"/>
      <w:lang w:val="x-none" w:eastAsia="x-none"/>
    </w:rPr>
  </w:style>
  <w:style w:type="paragraph" w:customStyle="1" w:styleId="2ndLevel-TAG">
    <w:name w:val="2nd Level - TAG"/>
    <w:basedOn w:val="Normal"/>
    <w:next w:val="Normal"/>
    <w:uiPriority w:val="99"/>
    <w:qFormat/>
    <w:rsid w:val="00257C22"/>
    <w:pPr>
      <w:spacing w:before="240"/>
      <w:outlineLvl w:val="2"/>
    </w:pPr>
    <w:rPr>
      <w:rFonts w:ascii="Calibri" w:eastAsia="Times New Roman" w:hAnsi="Calibri"/>
      <w:b/>
      <w:sz w:val="16"/>
    </w:rPr>
  </w:style>
  <w:style w:type="character" w:customStyle="1" w:styleId="CiteCardChar">
    <w:name w:val="Cite_Card Char"/>
    <w:link w:val="CiteCard0"/>
    <w:locked/>
    <w:rsid w:val="00257C22"/>
    <w:rPr>
      <w:rFonts w:ascii="Times New Roman" w:eastAsia="Times New Roman" w:hAnsi="Times New Roman" w:cs="Arial"/>
      <w:bCs/>
      <w:sz w:val="20"/>
      <w:szCs w:val="20"/>
    </w:rPr>
  </w:style>
  <w:style w:type="paragraph" w:customStyle="1" w:styleId="CiteCard0">
    <w:name w:val="Cite_Card"/>
    <w:link w:val="CiteCardChar"/>
    <w:qFormat/>
    <w:rsid w:val="00257C22"/>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57C22"/>
    <w:pPr>
      <w:widowControl w:val="0"/>
      <w:spacing w:after="0" w:line="240" w:lineRule="auto"/>
    </w:pPr>
    <w:rPr>
      <w:rFonts w:ascii="Times New Roman" w:eastAsia="MS Mincho" w:hAnsi="Times New Roman" w:cs="Times New Roman"/>
      <w:sz w:val="24"/>
    </w:rPr>
  </w:style>
  <w:style w:type="paragraph" w:customStyle="1" w:styleId="dropcap">
    <w:name w:val="dropcap"/>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StyleStyle49pt6Char">
    <w:name w:val="Style Style4 + 9 pt6 Char"/>
    <w:basedOn w:val="Style4Char"/>
    <w:link w:val="StyleStyle49pt6"/>
    <w:locked/>
    <w:rsid w:val="00257C22"/>
    <w:rPr>
      <w:rFonts w:ascii="Georgia" w:hAnsi="Georgia"/>
      <w:u w:val="single"/>
    </w:rPr>
  </w:style>
  <w:style w:type="paragraph" w:customStyle="1" w:styleId="StyleStyle49pt6">
    <w:name w:val="Style Style4 + 9 pt6"/>
    <w:basedOn w:val="Style40"/>
    <w:link w:val="StyleStyle49pt6Char"/>
    <w:qFormat/>
    <w:rsid w:val="00257C22"/>
    <w:rPr>
      <w:rFonts w:ascii="Georgia" w:hAnsi="Georgia"/>
    </w:rPr>
  </w:style>
  <w:style w:type="character" w:customStyle="1" w:styleId="UnderlineCharCharCharCharChar">
    <w:name w:val="Underline Char Char Char Char Char"/>
    <w:link w:val="UnderlineCharCharCharChar"/>
    <w:locked/>
    <w:rsid w:val="00257C2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57C22"/>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57C2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57C22"/>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57C2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57C22"/>
    <w:rPr>
      <w:rFonts w:cs="Calibri"/>
      <w:b/>
      <w:bCs/>
      <w:u w:val="single"/>
    </w:rPr>
  </w:style>
  <w:style w:type="character" w:customStyle="1" w:styleId="DebatenoramlChar">
    <w:name w:val="Debatenoraml Char"/>
    <w:link w:val="Debatenoraml"/>
    <w:locked/>
    <w:rsid w:val="00257C22"/>
    <w:rPr>
      <w:rFonts w:ascii="Times New Roman" w:hAnsi="Times New Roman" w:cs="Times New Roman"/>
    </w:rPr>
  </w:style>
  <w:style w:type="paragraph" w:customStyle="1" w:styleId="Debatenoraml">
    <w:name w:val="Debatenoraml"/>
    <w:basedOn w:val="NoSpacing"/>
    <w:link w:val="DebatenoramlChar"/>
    <w:qFormat/>
    <w:rsid w:val="00257C22"/>
  </w:style>
  <w:style w:type="paragraph" w:customStyle="1" w:styleId="SynergyTag">
    <w:name w:val="SynergyTag"/>
    <w:basedOn w:val="Normal"/>
    <w:uiPriority w:val="99"/>
    <w:qFormat/>
    <w:rsid w:val="00257C22"/>
    <w:rPr>
      <w:rFonts w:ascii="Calibri" w:eastAsia="Calibri" w:hAnsi="Calibri"/>
      <w:b/>
      <w:sz w:val="16"/>
    </w:rPr>
  </w:style>
  <w:style w:type="character" w:customStyle="1" w:styleId="QualsChar">
    <w:name w:val="Quals Char"/>
    <w:link w:val="Quals"/>
    <w:locked/>
    <w:rsid w:val="00257C22"/>
    <w:rPr>
      <w:rFonts w:ascii="Georgia" w:eastAsia="Calibri" w:hAnsi="Georgia"/>
      <w:sz w:val="18"/>
    </w:rPr>
  </w:style>
  <w:style w:type="paragraph" w:customStyle="1" w:styleId="Quals">
    <w:name w:val="Quals"/>
    <w:basedOn w:val="Normal"/>
    <w:link w:val="QualsChar"/>
    <w:qFormat/>
    <w:rsid w:val="00257C22"/>
    <w:rPr>
      <w:rFonts w:eastAsia="Calibri"/>
      <w:sz w:val="18"/>
    </w:rPr>
  </w:style>
  <w:style w:type="paragraph" w:customStyle="1" w:styleId="times">
    <w:name w:val="times"/>
    <w:basedOn w:val="Normal"/>
    <w:qFormat/>
    <w:rsid w:val="00257C22"/>
    <w:pPr>
      <w:spacing w:before="100" w:beforeAutospacing="1" w:after="100" w:afterAutospacing="1"/>
    </w:pPr>
    <w:rPr>
      <w:rFonts w:ascii="Calibri" w:eastAsia="Times New Roman" w:hAnsi="Calibri"/>
      <w:sz w:val="24"/>
    </w:rPr>
  </w:style>
  <w:style w:type="paragraph" w:customStyle="1" w:styleId="BodyA">
    <w:name w:val="Body A"/>
    <w:uiPriority w:val="99"/>
    <w:qFormat/>
    <w:rsid w:val="00257C22"/>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257C22"/>
    <w:rPr>
      <w:rFonts w:ascii="Georgia" w:eastAsia="Times New Roman" w:hAnsi="Georgia"/>
      <w:b/>
      <w:caps/>
      <w:szCs w:val="28"/>
      <w:u w:val="single"/>
    </w:rPr>
  </w:style>
  <w:style w:type="paragraph" w:customStyle="1" w:styleId="Starred">
    <w:name w:val="Starred"/>
    <w:basedOn w:val="Normal"/>
    <w:link w:val="StarredChar"/>
    <w:qFormat/>
    <w:rsid w:val="00257C22"/>
    <w:pPr>
      <w:keepNext/>
      <w:keepLines/>
      <w:pageBreakBefore/>
      <w:spacing w:before="240" w:after="60"/>
      <w:jc w:val="center"/>
      <w:outlineLvl w:val="0"/>
    </w:pPr>
    <w:rPr>
      <w:rFonts w:eastAsia="Times New Roman"/>
      <w:b/>
      <w:caps/>
      <w:szCs w:val="28"/>
      <w:u w:val="single"/>
    </w:rPr>
  </w:style>
  <w:style w:type="character" w:customStyle="1" w:styleId="NotStarredChar">
    <w:name w:val="NotStarred Char"/>
    <w:link w:val="NotStarred"/>
    <w:locked/>
    <w:rsid w:val="00257C22"/>
    <w:rPr>
      <w:rFonts w:ascii="Georgia" w:eastAsia="Times New Roman" w:hAnsi="Georgia"/>
      <w:b/>
      <w:caps/>
      <w:szCs w:val="28"/>
      <w:u w:val="single"/>
    </w:rPr>
  </w:style>
  <w:style w:type="paragraph" w:customStyle="1" w:styleId="NotStarred">
    <w:name w:val="NotStarred"/>
    <w:basedOn w:val="Normal"/>
    <w:link w:val="NotStarredChar"/>
    <w:qFormat/>
    <w:rsid w:val="00257C22"/>
    <w:pPr>
      <w:keepNext/>
      <w:keepLines/>
      <w:pageBreakBefore/>
      <w:spacing w:before="240" w:after="60"/>
      <w:jc w:val="center"/>
      <w:outlineLvl w:val="1"/>
    </w:pPr>
    <w:rPr>
      <w:rFonts w:eastAsia="Times New Roman"/>
      <w:b/>
      <w:caps/>
      <w:szCs w:val="28"/>
      <w:u w:val="single"/>
    </w:rPr>
  </w:style>
  <w:style w:type="character" w:customStyle="1" w:styleId="tagCharCharChar">
    <w:name w:val="tag Char Char Char"/>
    <w:link w:val="tagCharChar"/>
    <w:locked/>
    <w:rsid w:val="00257C22"/>
    <w:rPr>
      <w:rFonts w:ascii="Arial" w:eastAsia="Times New Roman" w:hAnsi="Arial" w:cs="Arial"/>
      <w:b/>
    </w:rPr>
  </w:style>
  <w:style w:type="paragraph" w:customStyle="1" w:styleId="tagCharChar">
    <w:name w:val="tag Char Char"/>
    <w:basedOn w:val="Normal"/>
    <w:link w:val="tagCharCharChar"/>
    <w:qFormat/>
    <w:rsid w:val="00257C22"/>
    <w:pPr>
      <w:spacing w:after="200" w:line="276" w:lineRule="auto"/>
    </w:pPr>
    <w:rPr>
      <w:rFonts w:ascii="Arial" w:eastAsia="Times New Roman" w:hAnsi="Arial" w:cs="Arial"/>
      <w:b/>
    </w:rPr>
  </w:style>
  <w:style w:type="character" w:customStyle="1" w:styleId="StyleStyle49ptBorderSinglesolidlineAuto05ptLiChar">
    <w:name w:val="Style Style4 + 9 pt Border: : (Single solid line Auto  0.5 pt Li... Char"/>
    <w:link w:val="StyleStyle49ptBorderSinglesolidlineAuto05ptLi"/>
    <w:locked/>
    <w:rsid w:val="00257C2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0"/>
    <w:link w:val="StyleStyle49ptBorderSinglesolidlineAuto05ptLiChar"/>
    <w:qFormat/>
    <w:rsid w:val="00257C22"/>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257C22"/>
    <w:rPr>
      <w:rFonts w:ascii="Georgia" w:eastAsia="Calibri" w:hAnsi="Georgia"/>
      <w:b/>
    </w:rPr>
  </w:style>
  <w:style w:type="paragraph" w:customStyle="1" w:styleId="H4Tag">
    <w:name w:val="H4 (Tag)"/>
    <w:basedOn w:val="Normal"/>
    <w:link w:val="H4TagChar1"/>
    <w:qFormat/>
    <w:rsid w:val="00257C22"/>
    <w:rPr>
      <w:rFonts w:eastAsia="Calibri"/>
      <w:b/>
    </w:rPr>
  </w:style>
  <w:style w:type="paragraph" w:customStyle="1" w:styleId="CM25">
    <w:name w:val="CM25"/>
    <w:basedOn w:val="Default"/>
    <w:next w:val="Default"/>
    <w:qFormat/>
    <w:rsid w:val="00257C22"/>
    <w:pPr>
      <w:spacing w:after="233"/>
    </w:pPr>
    <w:rPr>
      <w:rFonts w:ascii="Georgia" w:hAnsi="Georgia" w:cs="Times New Roman"/>
      <w:sz w:val="22"/>
    </w:rPr>
  </w:style>
  <w:style w:type="character" w:customStyle="1" w:styleId="Debate-CardTagandCite-F6Char">
    <w:name w:val="Debate- Card Tag and Cite- F6 Char"/>
    <w:link w:val="Debate-CardTagandCite-F6"/>
    <w:locked/>
    <w:rsid w:val="00257C22"/>
    <w:rPr>
      <w:rFonts w:ascii="Georgia" w:hAnsi="Georgia"/>
      <w:b/>
    </w:rPr>
  </w:style>
  <w:style w:type="paragraph" w:customStyle="1" w:styleId="Debate-CardTagandCite-F6">
    <w:name w:val="Debate- Card Tag and Cite- F6"/>
    <w:basedOn w:val="Normal"/>
    <w:link w:val="Debate-CardTagandCite-F6Char"/>
    <w:qFormat/>
    <w:rsid w:val="00257C22"/>
    <w:pPr>
      <w:contextualSpacing/>
    </w:pPr>
    <w:rPr>
      <w:b/>
    </w:rPr>
  </w:style>
  <w:style w:type="character" w:customStyle="1" w:styleId="CardtextChar3">
    <w:name w:val="Card text Char"/>
    <w:link w:val="Cardtext4"/>
    <w:locked/>
    <w:rsid w:val="00257C22"/>
    <w:rPr>
      <w:rFonts w:ascii="Arial Narrow" w:hAnsi="Arial Narrow"/>
      <w:u w:val="single"/>
    </w:rPr>
  </w:style>
  <w:style w:type="paragraph" w:customStyle="1" w:styleId="Cardtext4">
    <w:name w:val="Card text"/>
    <w:link w:val="CardtextChar3"/>
    <w:qFormat/>
    <w:rsid w:val="00257C22"/>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257C22"/>
    <w:rPr>
      <w:rFonts w:ascii="Georgia" w:eastAsia="Times New Roman" w:hAnsi="Georgia"/>
      <w:b/>
      <w:szCs w:val="28"/>
      <w:u w:val="single"/>
    </w:rPr>
  </w:style>
  <w:style w:type="paragraph" w:customStyle="1" w:styleId="NewHeading2">
    <w:name w:val="NewHeading2"/>
    <w:basedOn w:val="Normal"/>
    <w:link w:val="NewHeading2Char"/>
    <w:qFormat/>
    <w:rsid w:val="00257C22"/>
    <w:pPr>
      <w:spacing w:before="240" w:after="60"/>
    </w:pPr>
    <w:rPr>
      <w:rFonts w:eastAsia="Times New Roman"/>
      <w:b/>
      <w:szCs w:val="28"/>
      <w:u w:val="single"/>
    </w:rPr>
  </w:style>
  <w:style w:type="paragraph" w:customStyle="1" w:styleId="TagGA11">
    <w:name w:val="Tag GA 11"/>
    <w:basedOn w:val="TOC1"/>
    <w:qFormat/>
    <w:rsid w:val="00257C22"/>
    <w:pPr>
      <w:spacing w:after="0"/>
    </w:pPr>
    <w:rPr>
      <w:rFonts w:eastAsia="Calibri"/>
      <w:b/>
      <w:sz w:val="20"/>
      <w:szCs w:val="20"/>
    </w:rPr>
  </w:style>
  <w:style w:type="paragraph" w:customStyle="1" w:styleId="CM32">
    <w:name w:val="CM3+2"/>
    <w:basedOn w:val="Normal"/>
    <w:next w:val="Normal"/>
    <w:uiPriority w:val="99"/>
    <w:qFormat/>
    <w:rsid w:val="00257C22"/>
    <w:pPr>
      <w:autoSpaceDE w:val="0"/>
      <w:autoSpaceDN w:val="0"/>
      <w:adjustRightInd w:val="0"/>
      <w:spacing w:line="240" w:lineRule="atLeast"/>
    </w:pPr>
    <w:rPr>
      <w:rFonts w:ascii="Calibri" w:eastAsia="Calibri" w:hAnsi="Calibri"/>
      <w:sz w:val="24"/>
    </w:rPr>
  </w:style>
  <w:style w:type="paragraph" w:customStyle="1" w:styleId="msolistparagraph0">
    <w:name w:val="msolistparagraph"/>
    <w:basedOn w:val="Normal"/>
    <w:uiPriority w:val="99"/>
    <w:qFormat/>
    <w:rsid w:val="00257C22"/>
    <w:rPr>
      <w:rFonts w:ascii="Calibri" w:eastAsia="Calibri" w:hAnsi="Calibri"/>
      <w:sz w:val="16"/>
    </w:rPr>
  </w:style>
  <w:style w:type="paragraph" w:customStyle="1" w:styleId="TagLine">
    <w:name w:val="Tag Line"/>
    <w:basedOn w:val="Normal"/>
    <w:next w:val="FullText"/>
    <w:uiPriority w:val="99"/>
    <w:qFormat/>
    <w:rsid w:val="00257C22"/>
    <w:rPr>
      <w:rFonts w:ascii="Arial Narrow" w:eastAsia="Times New Roman" w:hAnsi="Arial Narrow"/>
      <w:b/>
      <w:sz w:val="28"/>
    </w:rPr>
  </w:style>
  <w:style w:type="paragraph" w:customStyle="1" w:styleId="Card6pt">
    <w:name w:val="Card 6pt"/>
    <w:basedOn w:val="Normal"/>
    <w:uiPriority w:val="99"/>
    <w:qFormat/>
    <w:rsid w:val="00257C22"/>
    <w:pPr>
      <w:ind w:left="288" w:right="288"/>
    </w:pPr>
    <w:rPr>
      <w:rFonts w:eastAsia="Calibri"/>
      <w:color w:val="000000"/>
      <w:sz w:val="12"/>
      <w:szCs w:val="20"/>
    </w:rPr>
  </w:style>
  <w:style w:type="character" w:customStyle="1" w:styleId="FullCiteChar">
    <w:name w:val="Full Cite Char"/>
    <w:link w:val="FullCite"/>
    <w:locked/>
    <w:rsid w:val="00257C22"/>
    <w:rPr>
      <w:rFonts w:ascii="Garamond" w:eastAsia="Calibri" w:hAnsi="Garamond"/>
    </w:rPr>
  </w:style>
  <w:style w:type="paragraph" w:customStyle="1" w:styleId="FullCite">
    <w:name w:val="Full Cite"/>
    <w:basedOn w:val="Normal"/>
    <w:next w:val="Normal"/>
    <w:link w:val="FullCiteChar"/>
    <w:qFormat/>
    <w:rsid w:val="00257C22"/>
    <w:rPr>
      <w:rFonts w:ascii="Garamond" w:eastAsia="Calibri" w:hAnsi="Garamond"/>
    </w:rPr>
  </w:style>
  <w:style w:type="character" w:customStyle="1" w:styleId="StyleNormalWeb11ptUnderlineChar">
    <w:name w:val="Style Normal (Web) + 11 pt Underline Char"/>
    <w:link w:val="StyleNormalWeb11ptUnderline"/>
    <w:locked/>
    <w:rsid w:val="00257C22"/>
    <w:rPr>
      <w:rFonts w:ascii="Georgia" w:eastAsia="Times New Roman" w:hAnsi="Georgia"/>
    </w:rPr>
  </w:style>
  <w:style w:type="paragraph" w:customStyle="1" w:styleId="StyleNormalWeb11ptUnderline">
    <w:name w:val="Style Normal (Web) + 11 pt Underline"/>
    <w:basedOn w:val="NormalWeb"/>
    <w:link w:val="StyleNormalWeb11ptUnderlineChar"/>
    <w:qFormat/>
    <w:rsid w:val="00257C22"/>
  </w:style>
  <w:style w:type="character" w:customStyle="1" w:styleId="StyleCardStyleBlackUnderlineChar">
    <w:name w:val="Style Card Style + Black Underline Char"/>
    <w:link w:val="StyleCardStyleBlackUnderline"/>
    <w:locked/>
    <w:rsid w:val="00257C2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57C22"/>
    <w:rPr>
      <w:rFonts w:eastAsia="Times New Roman"/>
      <w:color w:val="000000"/>
      <w:u w:val="single"/>
    </w:rPr>
  </w:style>
  <w:style w:type="paragraph" w:customStyle="1" w:styleId="StyleHeading2LatinArialMT13pt">
    <w:name w:val="Style Heading 2 + (Latin) ArialMT 13 pt"/>
    <w:basedOn w:val="Heading2"/>
    <w:next w:val="Heading2"/>
    <w:uiPriority w:val="99"/>
    <w:qFormat/>
    <w:rsid w:val="00257C22"/>
    <w:pPr>
      <w:keepLines w:val="0"/>
      <w:pageBreakBefore w:val="0"/>
      <w:jc w:val="left"/>
    </w:pPr>
    <w:rPr>
      <w:rFonts w:ascii="Calibri" w:eastAsia="SimSun" w:hAnsi="Calibri" w:cs="Arial"/>
      <w:b w:val="0"/>
      <w:iCs/>
      <w:caps/>
      <w:sz w:val="24"/>
      <w:szCs w:val="28"/>
      <w:lang w:eastAsia="zh-CN"/>
    </w:rPr>
  </w:style>
  <w:style w:type="paragraph" w:customStyle="1" w:styleId="NotUnderlined">
    <w:name w:val="Not Underlined"/>
    <w:basedOn w:val="Normal"/>
    <w:uiPriority w:val="99"/>
    <w:qFormat/>
    <w:rsid w:val="00257C22"/>
    <w:rPr>
      <w:rFonts w:ascii="Century Gothic" w:eastAsia="Times New Roman" w:hAnsi="Century Gothic"/>
      <w:sz w:val="16"/>
    </w:rPr>
  </w:style>
  <w:style w:type="character" w:customStyle="1" w:styleId="StylecardThickunderlineChar">
    <w:name w:val="Style card + Thick underline Char"/>
    <w:link w:val="StylecardThickunderline"/>
    <w:locked/>
    <w:rsid w:val="00257C2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57C22"/>
    <w:pPr>
      <w:ind w:left="288" w:right="288"/>
    </w:pPr>
    <w:rPr>
      <w:rFonts w:eastAsia="SimSun"/>
      <w:u w:val="single"/>
      <w:lang w:eastAsia="zh-CN"/>
    </w:rPr>
  </w:style>
  <w:style w:type="character" w:customStyle="1" w:styleId="StylecardBoldThickunderlineChar">
    <w:name w:val="Style card + Bold Thick underline Char"/>
    <w:link w:val="StylecardBoldThickunderline"/>
    <w:locked/>
    <w:rsid w:val="00257C2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57C22"/>
    <w:pPr>
      <w:ind w:left="288" w:right="288"/>
    </w:pPr>
    <w:rPr>
      <w:rFonts w:eastAsia="SimSun"/>
      <w:b/>
      <w:bCs/>
      <w:u w:val="single"/>
      <w:lang w:eastAsia="zh-CN"/>
    </w:rPr>
  </w:style>
  <w:style w:type="character" w:customStyle="1" w:styleId="BlockHeadingsChar">
    <w:name w:val="Block Headings Char"/>
    <w:link w:val="BlockHeadings"/>
    <w:locked/>
    <w:rsid w:val="00257C22"/>
    <w:rPr>
      <w:rFonts w:ascii="Times New Roman" w:eastAsia="Times New Roman" w:hAnsi="Times New Roman" w:cs="Times New Roman"/>
      <w:b/>
      <w:sz w:val="36"/>
      <w:u w:val="single"/>
    </w:rPr>
  </w:style>
  <w:style w:type="paragraph" w:customStyle="1" w:styleId="BlockHeadings">
    <w:name w:val="Block Headings"/>
    <w:next w:val="Normal"/>
    <w:link w:val="BlockHeadingsChar"/>
    <w:qFormat/>
    <w:rsid w:val="00257C22"/>
    <w:pPr>
      <w:widowControl w:val="0"/>
      <w:spacing w:after="0" w:line="240" w:lineRule="auto"/>
      <w:jc w:val="center"/>
      <w:outlineLvl w:val="0"/>
    </w:pPr>
    <w:rPr>
      <w:rFonts w:ascii="Times New Roman" w:eastAsia="Times New Roman" w:hAnsi="Times New Roman" w:cs="Times New Roman"/>
      <w:b/>
      <w:sz w:val="36"/>
      <w:u w:val="single"/>
    </w:rPr>
  </w:style>
  <w:style w:type="paragraph" w:customStyle="1" w:styleId="CM27">
    <w:name w:val="CM27"/>
    <w:basedOn w:val="Default"/>
    <w:next w:val="Default"/>
    <w:qFormat/>
    <w:rsid w:val="00257C22"/>
    <w:rPr>
      <w:rFonts w:ascii="Times New Roman" w:hAnsi="Times New Roman" w:cs="Times New Roman"/>
      <w:sz w:val="22"/>
    </w:rPr>
  </w:style>
  <w:style w:type="paragraph" w:customStyle="1" w:styleId="font-null">
    <w:name w:val="font-null"/>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rteindent1">
    <w:name w:val="rteindent1"/>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Pa12">
    <w:name w:val="Pa12"/>
    <w:basedOn w:val="Default"/>
    <w:next w:val="Default"/>
    <w:uiPriority w:val="99"/>
    <w:qFormat/>
    <w:rsid w:val="00257C22"/>
    <w:pPr>
      <w:spacing w:line="191" w:lineRule="atLeast"/>
    </w:pPr>
    <w:rPr>
      <w:rFonts w:ascii="Scala" w:hAnsi="Scala" w:cs="Times New Roman"/>
      <w:sz w:val="22"/>
    </w:rPr>
  </w:style>
  <w:style w:type="paragraph" w:customStyle="1" w:styleId="introduction">
    <w:name w:val="introduction"/>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featuretitle">
    <w:name w:val="feature_titl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translatedivgrey-image">
    <w:name w:val="translatedivgrey-imag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translatedivblue-image">
    <w:name w:val="translatedivblue-imag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class">
    <w:name w:val="class"/>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blocktitleChar">
    <w:name w:val="block title Char"/>
    <w:link w:val="blocktitle1"/>
    <w:locked/>
    <w:rsid w:val="00257C22"/>
    <w:rPr>
      <w:rFonts w:ascii="Garamond" w:eastAsia="Calibri" w:hAnsi="Garamond"/>
      <w:b/>
      <w:caps/>
      <w:sz w:val="28"/>
      <w:lang w:val="x-none" w:eastAsia="x-none"/>
    </w:rPr>
  </w:style>
  <w:style w:type="paragraph" w:customStyle="1" w:styleId="blocktitle1">
    <w:name w:val="block title"/>
    <w:basedOn w:val="Normal"/>
    <w:link w:val="blocktitleChar"/>
    <w:qFormat/>
    <w:rsid w:val="00257C22"/>
    <w:pPr>
      <w:spacing w:after="240"/>
      <w:jc w:val="center"/>
      <w:outlineLvl w:val="0"/>
    </w:pPr>
    <w:rPr>
      <w:rFonts w:ascii="Garamond" w:eastAsia="Calibri" w:hAnsi="Garamond"/>
      <w:b/>
      <w:caps/>
      <w:sz w:val="28"/>
      <w:lang w:val="x-none" w:eastAsia="x-none"/>
    </w:rPr>
  </w:style>
  <w:style w:type="paragraph" w:customStyle="1" w:styleId="Pa6">
    <w:name w:val="Pa6"/>
    <w:basedOn w:val="Normal"/>
    <w:next w:val="Normal"/>
    <w:uiPriority w:val="99"/>
    <w:qFormat/>
    <w:rsid w:val="00257C22"/>
    <w:pPr>
      <w:autoSpaceDE w:val="0"/>
      <w:autoSpaceDN w:val="0"/>
      <w:adjustRightInd w:val="0"/>
      <w:spacing w:line="221" w:lineRule="atLeast"/>
    </w:pPr>
    <w:rPr>
      <w:rFonts w:ascii="Calibri" w:eastAsia="Times New Roman" w:hAnsi="Calibri"/>
      <w:sz w:val="24"/>
    </w:rPr>
  </w:style>
  <w:style w:type="paragraph" w:customStyle="1" w:styleId="Pa4">
    <w:name w:val="Pa4"/>
    <w:basedOn w:val="Normal"/>
    <w:next w:val="Normal"/>
    <w:uiPriority w:val="99"/>
    <w:qFormat/>
    <w:rsid w:val="00257C22"/>
    <w:pPr>
      <w:autoSpaceDE w:val="0"/>
      <w:autoSpaceDN w:val="0"/>
      <w:adjustRightInd w:val="0"/>
      <w:spacing w:line="181" w:lineRule="atLeast"/>
    </w:pPr>
    <w:rPr>
      <w:rFonts w:ascii="Calibri" w:eastAsia="Times New Roman" w:hAnsi="Calibri"/>
      <w:sz w:val="24"/>
    </w:rPr>
  </w:style>
  <w:style w:type="paragraph" w:customStyle="1" w:styleId="Pa5">
    <w:name w:val="Pa5"/>
    <w:basedOn w:val="Normal"/>
    <w:next w:val="Normal"/>
    <w:uiPriority w:val="99"/>
    <w:qFormat/>
    <w:rsid w:val="00257C22"/>
    <w:pPr>
      <w:autoSpaceDE w:val="0"/>
      <w:autoSpaceDN w:val="0"/>
      <w:adjustRightInd w:val="0"/>
      <w:spacing w:line="321" w:lineRule="atLeast"/>
    </w:pPr>
    <w:rPr>
      <w:rFonts w:ascii="Calibri" w:eastAsia="Times New Roman" w:hAnsi="Calibri"/>
      <w:sz w:val="24"/>
    </w:rPr>
  </w:style>
  <w:style w:type="paragraph" w:customStyle="1" w:styleId="attribution">
    <w:name w:val="attribution"/>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text-textbodyhoustontexttext-dateline">
    <w:name w:val="text-textbody houstontext text-datelin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text-textbodyhoustontext">
    <w:name w:val="text-textbody houstontext"/>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StyleStyle4LatinTimesNewRomanAsianSimSunBoldChar">
    <w:name w:val="Style Style4 + (Latin) Times New Roman (Asian) SimSun Bold Char"/>
    <w:link w:val="StyleStyle4LatinTimesNewRomanAsianSimSunBold"/>
    <w:locked/>
    <w:rsid w:val="00257C22"/>
    <w:rPr>
      <w:rFonts w:ascii="Georgia" w:eastAsia="SimSun" w:hAnsi="Georgia"/>
      <w:b/>
      <w:bCs/>
      <w:u w:val="single"/>
    </w:rPr>
  </w:style>
  <w:style w:type="paragraph" w:customStyle="1" w:styleId="StyleStyle4LatinTimesNewRomanAsianSimSunBold">
    <w:name w:val="Style Style4 + (Latin) Times New Roman (Asian) SimSun Bold"/>
    <w:basedOn w:val="Style40"/>
    <w:link w:val="StyleStyle4LatinTimesNewRomanAsianSimSunBoldChar"/>
    <w:qFormat/>
    <w:rsid w:val="00257C22"/>
    <w:rPr>
      <w:rFonts w:ascii="Georgia" w:eastAsia="SimSun" w:hAnsi="Georgia"/>
      <w:b/>
      <w:bCs/>
    </w:rPr>
  </w:style>
  <w:style w:type="paragraph" w:customStyle="1" w:styleId="summary">
    <w:name w:val="summary"/>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Caption2">
    <w:name w:val="Caption2"/>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MTDisplayEquationChar">
    <w:name w:val="MTDisplayEquation Char"/>
    <w:link w:val="MTDisplayEquation"/>
    <w:locked/>
    <w:rsid w:val="00257C2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57C22"/>
    <w:pPr>
      <w:tabs>
        <w:tab w:val="center" w:pos="5120"/>
        <w:tab w:val="right" w:pos="10220"/>
      </w:tabs>
    </w:pPr>
    <w:rPr>
      <w:rFonts w:eastAsia="Times New Roman"/>
      <w:bCs/>
      <w:lang w:bidi="he-IL"/>
    </w:rPr>
  </w:style>
  <w:style w:type="paragraph" w:customStyle="1" w:styleId="DebateFile">
    <w:name w:val="Debate File"/>
    <w:basedOn w:val="Normal"/>
    <w:uiPriority w:val="99"/>
    <w:qFormat/>
    <w:rsid w:val="00257C22"/>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257C22"/>
    <w:pPr>
      <w:keepNext/>
      <w:ind w:left="288" w:right="288"/>
    </w:pPr>
    <w:rPr>
      <w:rFonts w:eastAsia="MS Gothic"/>
      <w:szCs w:val="20"/>
    </w:rPr>
  </w:style>
  <w:style w:type="paragraph" w:customStyle="1" w:styleId="Little">
    <w:name w:val="Little"/>
    <w:basedOn w:val="Normal"/>
    <w:next w:val="Normal"/>
    <w:link w:val="LittleChar"/>
    <w:qFormat/>
    <w:rsid w:val="00257C22"/>
    <w:pPr>
      <w:ind w:left="288"/>
    </w:pPr>
    <w:rPr>
      <w:rFonts w:ascii="Garamond" w:eastAsia="Times New Roman" w:hAnsi="Garamond"/>
      <w:sz w:val="16"/>
    </w:rPr>
  </w:style>
  <w:style w:type="paragraph" w:customStyle="1" w:styleId="AAAcard">
    <w:name w:val="AAAcard"/>
    <w:basedOn w:val="Normal"/>
    <w:uiPriority w:val="99"/>
    <w:qFormat/>
    <w:rsid w:val="00257C22"/>
    <w:pPr>
      <w:ind w:left="288" w:right="288"/>
    </w:pPr>
    <w:rPr>
      <w:rFonts w:ascii="Calibri" w:eastAsia="Times New Roman" w:hAnsi="Calibri"/>
      <w:sz w:val="16"/>
    </w:rPr>
  </w:style>
  <w:style w:type="paragraph" w:customStyle="1" w:styleId="Caption3">
    <w:name w:val="Caption3"/>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body-12-5">
    <w:name w:val="body-12-5"/>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infuse">
    <w:name w:val="infus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fontreg">
    <w:name w:val="font_reg"/>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CITEF3">
    <w:name w:val="CITE F3"/>
    <w:uiPriority w:val="99"/>
    <w:qFormat/>
    <w:rsid w:val="00257C22"/>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57C2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57C2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57C2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57C22"/>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257C22"/>
    <w:pPr>
      <w:ind w:left="144"/>
    </w:pPr>
    <w:rPr>
      <w:rFonts w:ascii="Cambria" w:eastAsia="Calibri" w:hAnsi="Cambria"/>
      <w:sz w:val="24"/>
    </w:rPr>
  </w:style>
  <w:style w:type="paragraph" w:customStyle="1" w:styleId="FreeFormA">
    <w:name w:val="Free Form A"/>
    <w:autoRedefine/>
    <w:uiPriority w:val="99"/>
    <w:qFormat/>
    <w:rsid w:val="00257C22"/>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57C22"/>
    <w:pPr>
      <w:spacing w:before="100" w:beforeAutospacing="1" w:after="100" w:afterAutospacing="1"/>
    </w:pPr>
    <w:rPr>
      <w:rFonts w:ascii="Calibri" w:eastAsia="Times New Roman" w:hAnsi="Calibri"/>
      <w:sz w:val="24"/>
    </w:rPr>
  </w:style>
  <w:style w:type="character" w:customStyle="1" w:styleId="ReallyfuckingsmallChar">
    <w:name w:val="Really fucking small Char"/>
    <w:link w:val="Reallyfuckingsmall"/>
    <w:locked/>
    <w:rsid w:val="00257C22"/>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57C22"/>
    <w:rPr>
      <w:rFonts w:ascii="Times New Roman" w:eastAsia="Times New Roman" w:hAnsi="Times New Roman" w:cs="Times New Roman"/>
      <w:sz w:val="10"/>
    </w:rPr>
  </w:style>
  <w:style w:type="paragraph" w:customStyle="1" w:styleId="subheader">
    <w:name w:val="subheader"/>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firstletter">
    <w:name w:val="firstletter"/>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more">
    <w:name w:val="more"/>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story">
    <w:name w:val="story"/>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H1numbered">
    <w:name w:val="H1 numbered"/>
    <w:basedOn w:val="Normal"/>
    <w:uiPriority w:val="99"/>
    <w:qFormat/>
    <w:rsid w:val="00257C22"/>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Calibri" w:eastAsia="Times New Roman" w:hAnsi="Calibri" w:cs="Trajan-Bold"/>
      <w:b/>
      <w:bCs/>
      <w:caps/>
      <w:color w:val="000084"/>
      <w:sz w:val="40"/>
      <w:szCs w:val="40"/>
      <w:lang w:bidi="en-US"/>
    </w:rPr>
  </w:style>
  <w:style w:type="paragraph" w:customStyle="1" w:styleId="Numberedparas">
    <w:name w:val="Numbered paras"/>
    <w:basedOn w:val="Normal"/>
    <w:uiPriority w:val="99"/>
    <w:qFormat/>
    <w:rsid w:val="00257C22"/>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Calibri" w:eastAsia="Times New Roman" w:hAnsi="Calibri" w:cs="BookAntiqua"/>
      <w:color w:val="000000"/>
      <w:spacing w:val="2"/>
      <w:sz w:val="16"/>
      <w:lang w:val="en-GB" w:bidi="en-US"/>
    </w:rPr>
  </w:style>
  <w:style w:type="paragraph" w:customStyle="1" w:styleId="in">
    <w:name w:val="in"/>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image-caption">
    <w:name w:val="image-caption"/>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imagecontain">
    <w:name w:val="imagecontain"/>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CM62">
    <w:name w:val="CM62"/>
    <w:basedOn w:val="Normal"/>
    <w:next w:val="Normal"/>
    <w:uiPriority w:val="99"/>
    <w:qFormat/>
    <w:rsid w:val="00257C2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57C2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57C22"/>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257C22"/>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257C22"/>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257C2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57C22"/>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57C2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57C22"/>
    <w:pPr>
      <w:autoSpaceDE w:val="0"/>
      <w:autoSpaceDN w:val="0"/>
      <w:adjustRightInd w:val="0"/>
      <w:ind w:left="432" w:right="432"/>
    </w:pPr>
    <w:rPr>
      <w:rFonts w:ascii="Georgia" w:eastAsia="Times New Roman" w:hAnsi="Georgia"/>
      <w:sz w:val="22"/>
      <w:szCs w:val="22"/>
      <w:lang w:val="x-none" w:eastAsia="x-none"/>
    </w:rPr>
  </w:style>
  <w:style w:type="character" w:customStyle="1" w:styleId="StyleCards11ptUnderlineChar">
    <w:name w:val="Style Cards + 11 pt Underline Char"/>
    <w:link w:val="StyleCards11ptUnderline"/>
    <w:locked/>
    <w:rsid w:val="00257C2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57C22"/>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BoldUnderlineChar">
    <w:name w:val="Style Cards + 11 pt Bold Underline Char"/>
    <w:link w:val="StyleCards11ptBoldUnderline"/>
    <w:locked/>
    <w:rsid w:val="00257C2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57C22"/>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57C2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57C22"/>
    <w:pPr>
      <w:pBdr>
        <w:top w:val="single" w:sz="4" w:space="0" w:color="auto"/>
        <w:left w:val="single" w:sz="4" w:space="0" w:color="auto"/>
        <w:bottom w:val="single" w:sz="4" w:space="0" w:color="auto"/>
        <w:right w:val="single" w:sz="4" w:space="0" w:color="auto"/>
      </w:pBdr>
      <w:autoSpaceDE w:val="0"/>
      <w:autoSpaceDN w:val="0"/>
      <w:adjustRightInd w:val="0"/>
      <w:ind w:left="432" w:right="432"/>
    </w:pPr>
    <w:rPr>
      <w:rFonts w:ascii="Georgia" w:eastAsia="Times New Roman"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257C2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57C22"/>
    <w:rPr>
      <w:lang w:val="x-none" w:eastAsia="x-none"/>
    </w:rPr>
  </w:style>
  <w:style w:type="character" w:customStyle="1" w:styleId="NormalFontChar">
    <w:name w:val="Normal Font Char"/>
    <w:link w:val="NormalFont"/>
    <w:locked/>
    <w:rsid w:val="00257C22"/>
    <w:rPr>
      <w:rFonts w:ascii="Times New Roman" w:eastAsia="Times New Roman" w:hAnsi="Times New Roman" w:cs="Times New Roman"/>
      <w:sz w:val="20"/>
      <w:szCs w:val="20"/>
    </w:rPr>
  </w:style>
  <w:style w:type="paragraph" w:customStyle="1" w:styleId="NormalFont">
    <w:name w:val="Normal Font"/>
    <w:link w:val="NormalFontChar"/>
    <w:qFormat/>
    <w:rsid w:val="00257C22"/>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257C22"/>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57C2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57C22"/>
    <w:rPr>
      <w:u w:val="single"/>
      <w:lang w:val="x-none" w:eastAsia="x-none"/>
    </w:rPr>
  </w:style>
  <w:style w:type="character" w:customStyle="1" w:styleId="StyleNormalFont11ptBoldUnderlineChar">
    <w:name w:val="Style Normal Font + 11 pt Bold Underline Char"/>
    <w:link w:val="StyleNormalFont11ptBoldUnderline"/>
    <w:locked/>
    <w:rsid w:val="00257C2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57C22"/>
    <w:rPr>
      <w:b/>
      <w:bCs/>
      <w:u w:val="single"/>
      <w:lang w:val="x-none" w:eastAsia="x-none"/>
    </w:rPr>
  </w:style>
  <w:style w:type="paragraph" w:customStyle="1" w:styleId="Smallfont0">
    <w:name w:val="Smallfont"/>
    <w:basedOn w:val="Normal"/>
    <w:uiPriority w:val="99"/>
    <w:qFormat/>
    <w:rsid w:val="00257C22"/>
    <w:rPr>
      <w:rFonts w:ascii="Calibri" w:eastAsia="Times New Roman" w:hAnsi="Calibri"/>
      <w:sz w:val="15"/>
    </w:rPr>
  </w:style>
  <w:style w:type="paragraph" w:customStyle="1" w:styleId="formatvorlage2">
    <w:name w:val="formatvorlage2"/>
    <w:basedOn w:val="Normal"/>
    <w:uiPriority w:val="99"/>
    <w:qFormat/>
    <w:rsid w:val="00257C22"/>
    <w:pPr>
      <w:spacing w:before="100" w:beforeAutospacing="1" w:after="100" w:afterAutospacing="1"/>
    </w:pPr>
    <w:rPr>
      <w:rFonts w:ascii="Calibri" w:eastAsia="Calibri" w:hAnsi="Calibri"/>
      <w:sz w:val="24"/>
    </w:rPr>
  </w:style>
  <w:style w:type="character" w:customStyle="1" w:styleId="StyleTitle11ptNotBoldChar">
    <w:name w:val="Style Title + 11 pt Not Bold Char"/>
    <w:link w:val="StyleTitle11ptNotBold"/>
    <w:locked/>
    <w:rsid w:val="00257C2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57C22"/>
    <w:pPr>
      <w:pBdr>
        <w:bottom w:val="none" w:sz="0" w:space="0" w:color="auto"/>
      </w:pBdr>
      <w:spacing w:after="0"/>
      <w:contextualSpacing w:val="0"/>
      <w:jc w:val="center"/>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257C2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57C22"/>
    <w:pPr>
      <w:pBdr>
        <w:bottom w:val="none" w:sz="0" w:space="0" w:color="auto"/>
      </w:pBdr>
      <w:spacing w:after="0"/>
      <w:contextualSpacing w:val="0"/>
      <w:jc w:val="center"/>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257C2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57C22"/>
    <w:pPr>
      <w:ind w:left="144"/>
    </w:pPr>
    <w:rPr>
      <w:rFonts w:eastAsia="Times New Roman"/>
      <w:lang w:val="x-none" w:eastAsia="x-none"/>
    </w:rPr>
  </w:style>
  <w:style w:type="paragraph" w:customStyle="1" w:styleId="deck">
    <w:name w:val="deck"/>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i1">
    <w:name w:val="i1"/>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question">
    <w:name w:val="question"/>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bodycopy">
    <w:name w:val="bodycopy"/>
    <w:basedOn w:val="Normal"/>
    <w:uiPriority w:val="99"/>
    <w:qFormat/>
    <w:rsid w:val="00257C22"/>
    <w:pPr>
      <w:spacing w:before="100" w:beforeAutospacing="1" w:after="100" w:afterAutospacing="1"/>
    </w:pPr>
    <w:rPr>
      <w:rFonts w:ascii="Calibri" w:eastAsia="Times New Roman" w:hAnsi="Calibri"/>
      <w:sz w:val="24"/>
    </w:rPr>
  </w:style>
  <w:style w:type="paragraph" w:customStyle="1" w:styleId="Fifth">
    <w:name w:val="Fifth"/>
    <w:basedOn w:val="Normal"/>
    <w:link w:val="FifthChar"/>
    <w:qFormat/>
    <w:rsid w:val="00257C22"/>
    <w:rPr>
      <w:rFonts w:ascii="Calibri" w:eastAsia="Calibri" w:hAnsi="Calibri"/>
      <w:sz w:val="16"/>
    </w:rPr>
  </w:style>
  <w:style w:type="paragraph" w:customStyle="1" w:styleId="NoteLevel22">
    <w:name w:val="Note Level 22"/>
    <w:basedOn w:val="Normal"/>
    <w:next w:val="Normal"/>
    <w:uiPriority w:val="99"/>
    <w:qFormat/>
    <w:rsid w:val="00257C22"/>
    <w:pPr>
      <w:keepNext/>
      <w:ind w:left="288" w:right="288"/>
    </w:pPr>
    <w:rPr>
      <w:rFonts w:eastAsia="MS Gothic"/>
      <w:szCs w:val="20"/>
    </w:rPr>
  </w:style>
  <w:style w:type="paragraph" w:customStyle="1" w:styleId="wp-caption-text">
    <w:name w:val="wp-caption-text"/>
    <w:basedOn w:val="Normal"/>
    <w:qFormat/>
    <w:rsid w:val="00257C22"/>
    <w:pPr>
      <w:spacing w:before="100" w:beforeAutospacing="1" w:after="100" w:afterAutospacing="1"/>
    </w:pPr>
    <w:rPr>
      <w:rFonts w:ascii="Calibri" w:eastAsia="Times New Roman" w:hAnsi="Calibri"/>
      <w:sz w:val="24"/>
    </w:rPr>
  </w:style>
  <w:style w:type="paragraph" w:customStyle="1" w:styleId="svarticle">
    <w:name w:val="svarticle"/>
    <w:basedOn w:val="Normal"/>
    <w:uiPriority w:val="99"/>
    <w:qFormat/>
    <w:rsid w:val="00257C2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57C22"/>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57C22"/>
    <w:pPr>
      <w:spacing w:before="100" w:beforeAutospacing="1" w:after="100" w:afterAutospacing="1"/>
    </w:pPr>
    <w:rPr>
      <w:rFonts w:ascii="Calibri" w:hAnsi="Calibri"/>
      <w:sz w:val="16"/>
    </w:rPr>
  </w:style>
  <w:style w:type="paragraph" w:customStyle="1" w:styleId="description">
    <w:name w:val="description"/>
    <w:basedOn w:val="Normal"/>
    <w:uiPriority w:val="99"/>
    <w:qFormat/>
    <w:rsid w:val="00257C22"/>
    <w:pPr>
      <w:spacing w:before="100" w:beforeAutospacing="1" w:after="100" w:afterAutospacing="1"/>
    </w:pPr>
    <w:rPr>
      <w:rFonts w:ascii="Calibri" w:hAnsi="Calibri"/>
      <w:sz w:val="16"/>
    </w:rPr>
  </w:style>
  <w:style w:type="paragraph" w:customStyle="1" w:styleId="graf">
    <w:name w:val="graf"/>
    <w:basedOn w:val="Normal"/>
    <w:uiPriority w:val="99"/>
    <w:qFormat/>
    <w:rsid w:val="00257C22"/>
    <w:pPr>
      <w:spacing w:before="100" w:beforeAutospacing="1" w:after="100" w:afterAutospacing="1"/>
    </w:pPr>
    <w:rPr>
      <w:rFonts w:ascii="Calibri" w:hAnsi="Calibri"/>
      <w:sz w:val="16"/>
    </w:rPr>
  </w:style>
  <w:style w:type="paragraph" w:customStyle="1" w:styleId="column">
    <w:name w:val="column"/>
    <w:basedOn w:val="Normal"/>
    <w:uiPriority w:val="99"/>
    <w:qFormat/>
    <w:rsid w:val="00257C22"/>
    <w:pPr>
      <w:spacing w:before="100" w:beforeAutospacing="1" w:after="100" w:afterAutospacing="1"/>
    </w:pPr>
    <w:rPr>
      <w:rFonts w:ascii="Calibri" w:hAnsi="Calibri"/>
      <w:sz w:val="16"/>
    </w:rPr>
  </w:style>
  <w:style w:type="paragraph" w:customStyle="1" w:styleId="recirc-container">
    <w:name w:val="recirc-container"/>
    <w:basedOn w:val="Normal"/>
    <w:uiPriority w:val="99"/>
    <w:qFormat/>
    <w:rsid w:val="00257C22"/>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57C2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57C2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57C2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57C22"/>
    <w:rPr>
      <w:rFonts w:ascii="Georgia" w:hAnsi="Georgia" w:hint="default"/>
      <w:i/>
      <w:iCs/>
      <w:color w:val="808080"/>
    </w:rPr>
  </w:style>
  <w:style w:type="character" w:customStyle="1" w:styleId="apple-converted-space">
    <w:name w:val="apple-converted-space"/>
    <w:basedOn w:val="DefaultParagraphFont"/>
    <w:qFormat/>
    <w:rsid w:val="00257C22"/>
  </w:style>
  <w:style w:type="character" w:customStyle="1" w:styleId="Style11pt">
    <w:name w:val="Style 11 pt"/>
    <w:basedOn w:val="DefaultParagraphFont"/>
    <w:qFormat/>
    <w:rsid w:val="00257C22"/>
    <w:rPr>
      <w:sz w:val="20"/>
    </w:rPr>
  </w:style>
  <w:style w:type="character" w:customStyle="1" w:styleId="Style11ptUnderline">
    <w:name w:val="Style 11 pt Underline"/>
    <w:qFormat/>
    <w:rsid w:val="00257C22"/>
    <w:rPr>
      <w:sz w:val="20"/>
      <w:u w:val="single"/>
    </w:rPr>
  </w:style>
  <w:style w:type="character" w:customStyle="1" w:styleId="StyleStyleUnderline311pt">
    <w:name w:val="Style Style Underline3 + 11 pt"/>
    <w:basedOn w:val="DefaultParagraphFont"/>
    <w:rsid w:val="00257C22"/>
    <w:rPr>
      <w:sz w:val="20"/>
      <w:u w:val="single"/>
    </w:rPr>
  </w:style>
  <w:style w:type="character" w:customStyle="1" w:styleId="StyleStyleUnderline311ptBold">
    <w:name w:val="Style Style Underline3 + 11 pt Bold"/>
    <w:basedOn w:val="DefaultParagraphFont"/>
    <w:rsid w:val="00257C22"/>
    <w:rPr>
      <w:b/>
      <w:bCs/>
      <w:sz w:val="20"/>
      <w:u w:val="single"/>
    </w:rPr>
  </w:style>
  <w:style w:type="character" w:customStyle="1" w:styleId="StyleStyleUnderline411pt">
    <w:name w:val="Style Style Underline4 + 11 pt"/>
    <w:basedOn w:val="DefaultParagraphFont"/>
    <w:rsid w:val="00257C22"/>
    <w:rPr>
      <w:sz w:val="20"/>
      <w:u w:val="single"/>
    </w:rPr>
  </w:style>
  <w:style w:type="character" w:customStyle="1" w:styleId="BoldUnderlineChar">
    <w:name w:val="Bold Underline Char"/>
    <w:locked/>
    <w:rsid w:val="00257C22"/>
    <w:rPr>
      <w:rFonts w:ascii="Times New Roman" w:eastAsia="Times New Roman" w:hAnsi="Times New Roman" w:cs="Times New Roman" w:hint="default"/>
      <w:b/>
      <w:bCs/>
      <w:sz w:val="20"/>
      <w:szCs w:val="24"/>
      <w:u w:val="single"/>
    </w:rPr>
  </w:style>
  <w:style w:type="character" w:customStyle="1" w:styleId="CharacterStyle1">
    <w:name w:val="Character Style 1"/>
    <w:rsid w:val="00257C22"/>
    <w:rPr>
      <w:sz w:val="22"/>
      <w:szCs w:val="22"/>
    </w:rPr>
  </w:style>
  <w:style w:type="character" w:customStyle="1" w:styleId="Emph">
    <w:name w:val="Emph"/>
    <w:basedOn w:val="DefaultParagraphFont"/>
    <w:uiPriority w:val="1"/>
    <w:qFormat/>
    <w:rsid w:val="00257C22"/>
    <w:rPr>
      <w:rFonts w:ascii="Arial" w:hAnsi="Arial" w:cs="Arial" w:hint="default"/>
      <w:b/>
      <w:bCs w:val="0"/>
      <w:sz w:val="20"/>
      <w:u w:val="single"/>
      <w:bdr w:val="single" w:sz="8" w:space="0" w:color="auto" w:frame="1"/>
    </w:rPr>
  </w:style>
  <w:style w:type="character" w:customStyle="1" w:styleId="DebateUnderline">
    <w:name w:val="Debate Underline"/>
    <w:qFormat/>
    <w:rsid w:val="00257C22"/>
    <w:rPr>
      <w:rFonts w:ascii="Times New Roman" w:hAnsi="Times New Roman" w:cs="Times New Roman" w:hint="default"/>
      <w:sz w:val="24"/>
      <w:u w:val="thick"/>
    </w:rPr>
  </w:style>
  <w:style w:type="character" w:customStyle="1" w:styleId="apple-style-span">
    <w:name w:val="apple-style-span"/>
    <w:qFormat/>
    <w:rsid w:val="00257C22"/>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uiPriority w:val="99"/>
    <w:rsid w:val="00257C22"/>
    <w:rPr>
      <w:rFonts w:ascii="Georgia" w:eastAsia="Times New Roman" w:hAnsi="Georgia" w:hint="default"/>
    </w:rPr>
  </w:style>
  <w:style w:type="character" w:customStyle="1" w:styleId="tagChar2">
    <w:name w:val="tag Char2"/>
    <w:qFormat/>
    <w:rsid w:val="00257C22"/>
    <w:rPr>
      <w:rFonts w:ascii="Georgia" w:eastAsia="Times New Roman" w:hAnsi="Georgia" w:cs="Times New Roman" w:hint="default"/>
      <w:b/>
      <w:bCs w:val="0"/>
      <w:sz w:val="24"/>
      <w:szCs w:val="20"/>
      <w:lang w:val="x-none" w:eastAsia="x-none"/>
    </w:rPr>
  </w:style>
  <w:style w:type="character" w:customStyle="1" w:styleId="EmphasizeThis">
    <w:name w:val="EmphasizeThis"/>
    <w:rsid w:val="00257C22"/>
    <w:rPr>
      <w:rFonts w:ascii="Georgia" w:hAnsi="Georgia" w:hint="default"/>
      <w:b/>
      <w:bCs w:val="0"/>
      <w:iCs/>
      <w:sz w:val="24"/>
      <w:u w:val="thick"/>
    </w:rPr>
  </w:style>
  <w:style w:type="character" w:customStyle="1" w:styleId="cardchar00">
    <w:name w:val="cardchar0"/>
    <w:basedOn w:val="DefaultParagraphFont"/>
    <w:rsid w:val="00257C22"/>
  </w:style>
  <w:style w:type="character" w:customStyle="1" w:styleId="UnderlineBold">
    <w:name w:val="Underline + Bold"/>
    <w:uiPriority w:val="1"/>
    <w:qFormat/>
    <w:rsid w:val="00257C22"/>
    <w:rPr>
      <w:b/>
      <w:bCs w:val="0"/>
      <w:sz w:val="20"/>
      <w:u w:val="single"/>
    </w:rPr>
  </w:style>
  <w:style w:type="character" w:customStyle="1" w:styleId="UnderlineNon-bold">
    <w:name w:val="Underline Non - bold"/>
    <w:rsid w:val="00257C22"/>
    <w:rPr>
      <w:rFonts w:ascii="Times New Roman" w:hAnsi="Times New Roman" w:cs="Times New Roman" w:hint="default"/>
      <w:iCs/>
      <w:sz w:val="22"/>
      <w:u w:val="single"/>
    </w:rPr>
  </w:style>
  <w:style w:type="character" w:customStyle="1" w:styleId="UnderlineBold0">
    <w:name w:val="Underline Bold"/>
    <w:uiPriority w:val="6"/>
    <w:qFormat/>
    <w:rsid w:val="00257C22"/>
    <w:rPr>
      <w:rFonts w:ascii="Times New Roman" w:hAnsi="Times New Roman" w:cs="Times New Roman" w:hint="default"/>
      <w:b/>
      <w:bCs w:val="0"/>
      <w:sz w:val="22"/>
      <w:u w:val="single"/>
    </w:rPr>
  </w:style>
  <w:style w:type="paragraph" w:customStyle="1" w:styleId="StyleHeading4UnderlinedsmalltextGaramond">
    <w:name w:val="Style Heading 4Underlinedsmall text + Garamond"/>
    <w:basedOn w:val="Normal"/>
    <w:link w:val="StyleHeading4UnderlinedsmalltextGaramondChar"/>
    <w:qFormat/>
    <w:rsid w:val="00257C22"/>
    <w:rPr>
      <w:rFonts w:ascii="Calibri" w:hAnsi="Calibri"/>
      <w:sz w:val="16"/>
    </w:rPr>
  </w:style>
  <w:style w:type="character" w:customStyle="1" w:styleId="StyleHeading4UnderlinedsmalltextGaramondChar">
    <w:name w:val="Style Heading 4Underlinedsmall text + Garamond Char"/>
    <w:link w:val="StyleHeading4UnderlinedsmalltextGaramond"/>
    <w:locked/>
    <w:rsid w:val="00257C22"/>
    <w:rPr>
      <w:rFonts w:ascii="Calibri" w:hAnsi="Calibri"/>
      <w:sz w:val="16"/>
    </w:rPr>
  </w:style>
  <w:style w:type="character" w:customStyle="1" w:styleId="Heading5Char2">
    <w:name w:val="Heading 5 Char2"/>
    <w:rsid w:val="00257C22"/>
    <w:rPr>
      <w:rFonts w:ascii="Bell MT" w:eastAsia="Times New Roman" w:hAnsi="Bell MT" w:hint="default"/>
      <w:bCs/>
      <w:iCs/>
      <w:sz w:val="10"/>
      <w:szCs w:val="26"/>
    </w:rPr>
  </w:style>
  <w:style w:type="character" w:customStyle="1" w:styleId="Boxed">
    <w:name w:val="Boxed"/>
    <w:qFormat/>
    <w:rsid w:val="00257C22"/>
    <w:rPr>
      <w:rFonts w:ascii="Garamond" w:hAnsi="Garamond" w:hint="default"/>
      <w:b/>
      <w:bCs w:val="0"/>
      <w:sz w:val="22"/>
      <w:bdr w:val="single" w:sz="6" w:space="0" w:color="auto" w:frame="1"/>
    </w:rPr>
  </w:style>
  <w:style w:type="character" w:customStyle="1" w:styleId="z-TopofFormChar">
    <w:name w:val="z-Top of Form Char"/>
    <w:basedOn w:val="DefaultParagraphFont"/>
    <w:link w:val="z-TopofForm"/>
    <w:uiPriority w:val="99"/>
    <w:rsid w:val="00257C22"/>
    <w:rPr>
      <w:rFonts w:ascii="Arial" w:hAnsi="Arial" w:cs="Arial"/>
      <w:vanish/>
      <w:sz w:val="16"/>
      <w:szCs w:val="16"/>
    </w:rPr>
  </w:style>
  <w:style w:type="paragraph" w:styleId="z-TopofForm">
    <w:name w:val="HTML Top of Form"/>
    <w:basedOn w:val="Normal"/>
    <w:next w:val="Normal"/>
    <w:link w:val="z-TopofFormChar"/>
    <w:hidden/>
    <w:uiPriority w:val="99"/>
    <w:unhideWhenUsed/>
    <w:rsid w:val="00257C2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57C22"/>
    <w:rPr>
      <w:rFonts w:ascii="Arial" w:hAnsi="Arial" w:cs="Arial"/>
      <w:vanish/>
      <w:sz w:val="16"/>
      <w:szCs w:val="16"/>
    </w:rPr>
  </w:style>
  <w:style w:type="character" w:customStyle="1" w:styleId="z-BottomofFormChar">
    <w:name w:val="z-Bottom of Form Char"/>
    <w:basedOn w:val="DefaultParagraphFont"/>
    <w:link w:val="z-BottomofForm"/>
    <w:uiPriority w:val="99"/>
    <w:rsid w:val="00257C2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57C2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57C22"/>
    <w:rPr>
      <w:rFonts w:ascii="Arial" w:hAnsi="Arial" w:cs="Arial"/>
      <w:vanish/>
      <w:sz w:val="16"/>
      <w:szCs w:val="16"/>
    </w:rPr>
  </w:style>
  <w:style w:type="character" w:customStyle="1" w:styleId="Style2CharChar">
    <w:name w:val="Style2 Char Char"/>
    <w:rsid w:val="00257C22"/>
    <w:rPr>
      <w:u w:val="thick"/>
      <w:lang w:val="en-US" w:eastAsia="en-US" w:bidi="ar-SA"/>
    </w:rPr>
  </w:style>
  <w:style w:type="character" w:customStyle="1" w:styleId="underlinechar">
    <w:name w:val="underlinechar"/>
    <w:rsid w:val="00257C22"/>
  </w:style>
  <w:style w:type="character" w:customStyle="1" w:styleId="authordate0">
    <w:name w:val="authordate"/>
    <w:rsid w:val="00257C22"/>
  </w:style>
  <w:style w:type="character" w:customStyle="1" w:styleId="underline0">
    <w:name w:val="%underline"/>
    <w:qFormat/>
    <w:rsid w:val="00257C22"/>
    <w:rPr>
      <w:rFonts w:ascii="Times New Roman" w:hAnsi="Times New Roman" w:cs="Times New Roman" w:hint="default"/>
      <w:strike w:val="0"/>
      <w:dstrike w:val="0"/>
      <w:sz w:val="16"/>
      <w:u w:val="none"/>
      <w:effect w:val="none"/>
    </w:rPr>
  </w:style>
  <w:style w:type="character" w:customStyle="1" w:styleId="AUNDERLINE">
    <w:name w:val="AUNDERLINE"/>
    <w:qFormat/>
    <w:rsid w:val="00257C22"/>
    <w:rPr>
      <w:rFonts w:ascii="Times New Roman" w:hAnsi="Times New Roman" w:cs="Times New Roman" w:hint="default"/>
      <w:sz w:val="20"/>
      <w:u w:val="single"/>
    </w:rPr>
  </w:style>
  <w:style w:type="character" w:customStyle="1" w:styleId="verdana">
    <w:name w:val="verdana"/>
    <w:basedOn w:val="DefaultParagraphFont"/>
    <w:qFormat/>
    <w:rsid w:val="00257C22"/>
  </w:style>
  <w:style w:type="character" w:customStyle="1" w:styleId="UnderlinedCharChar">
    <w:name w:val="Underlined Char Char"/>
    <w:rsid w:val="00257C22"/>
    <w:rPr>
      <w:rFonts w:ascii="Garamond" w:hAnsi="Garamond" w:hint="default"/>
      <w:szCs w:val="28"/>
      <w:u w:val="single"/>
      <w:lang w:val="en-US" w:eastAsia="en-US" w:bidi="ar-SA"/>
    </w:rPr>
  </w:style>
  <w:style w:type="character" w:customStyle="1" w:styleId="ssl0">
    <w:name w:val="ss_l0"/>
    <w:basedOn w:val="DefaultParagraphFont"/>
    <w:rsid w:val="00257C22"/>
  </w:style>
  <w:style w:type="character" w:customStyle="1" w:styleId="slug-doi">
    <w:name w:val="slug-doi"/>
    <w:basedOn w:val="DefaultParagraphFont"/>
    <w:rsid w:val="00257C22"/>
  </w:style>
  <w:style w:type="character" w:customStyle="1" w:styleId="slug-pub-date">
    <w:name w:val="slug-pub-date"/>
    <w:basedOn w:val="DefaultParagraphFont"/>
    <w:rsid w:val="00257C22"/>
  </w:style>
  <w:style w:type="character" w:customStyle="1" w:styleId="slug-vol">
    <w:name w:val="slug-vol"/>
    <w:basedOn w:val="DefaultParagraphFont"/>
    <w:rsid w:val="00257C22"/>
  </w:style>
  <w:style w:type="character" w:customStyle="1" w:styleId="slug-issue">
    <w:name w:val="slug-issue"/>
    <w:basedOn w:val="DefaultParagraphFont"/>
    <w:rsid w:val="00257C22"/>
  </w:style>
  <w:style w:type="character" w:customStyle="1" w:styleId="slug-pages">
    <w:name w:val="slug-pages"/>
    <w:basedOn w:val="DefaultParagraphFont"/>
    <w:rsid w:val="00257C22"/>
  </w:style>
  <w:style w:type="character" w:customStyle="1" w:styleId="af">
    <w:name w:val="af"/>
    <w:basedOn w:val="DefaultParagraphFont"/>
    <w:rsid w:val="00257C22"/>
  </w:style>
  <w:style w:type="character" w:customStyle="1" w:styleId="ab">
    <w:name w:val="ab"/>
    <w:basedOn w:val="DefaultParagraphFont"/>
    <w:rsid w:val="00257C22"/>
  </w:style>
  <w:style w:type="character" w:customStyle="1" w:styleId="em">
    <w:name w:val="em"/>
    <w:basedOn w:val="DefaultParagraphFont"/>
    <w:rsid w:val="00257C22"/>
  </w:style>
  <w:style w:type="character" w:customStyle="1" w:styleId="au">
    <w:name w:val="au"/>
    <w:basedOn w:val="DefaultParagraphFont"/>
    <w:rsid w:val="00257C22"/>
  </w:style>
  <w:style w:type="character" w:customStyle="1" w:styleId="ti">
    <w:name w:val="ti"/>
    <w:basedOn w:val="DefaultParagraphFont"/>
    <w:rsid w:val="00257C22"/>
  </w:style>
  <w:style w:type="character" w:customStyle="1" w:styleId="subheadblue">
    <w:name w:val="subhead_blue"/>
    <w:basedOn w:val="DefaultParagraphFont"/>
    <w:rsid w:val="00257C22"/>
  </w:style>
  <w:style w:type="character" w:customStyle="1" w:styleId="affiliation">
    <w:name w:val="affiliation"/>
    <w:basedOn w:val="DefaultParagraphFont"/>
    <w:rsid w:val="00257C22"/>
  </w:style>
  <w:style w:type="character" w:customStyle="1" w:styleId="slug-doi-wrapper">
    <w:name w:val="slug-doi-wrapper"/>
    <w:basedOn w:val="DefaultParagraphFont"/>
    <w:rsid w:val="00257C22"/>
  </w:style>
  <w:style w:type="character" w:customStyle="1" w:styleId="slug-metadata-noteahead-of-print">
    <w:name w:val="slug-metadata-note ahead-of-print"/>
    <w:basedOn w:val="DefaultParagraphFont"/>
    <w:rsid w:val="00257C22"/>
  </w:style>
  <w:style w:type="character" w:customStyle="1" w:styleId="slug-ahead-of-print-date">
    <w:name w:val="slug-ahead-of-print-date"/>
    <w:basedOn w:val="DefaultParagraphFont"/>
    <w:rsid w:val="00257C22"/>
  </w:style>
  <w:style w:type="character" w:customStyle="1" w:styleId="medium-bold">
    <w:name w:val="medium-bold"/>
    <w:basedOn w:val="DefaultParagraphFont"/>
    <w:rsid w:val="00257C22"/>
  </w:style>
  <w:style w:type="character" w:customStyle="1" w:styleId="updated-short-citation">
    <w:name w:val="updated-short-citation"/>
    <w:basedOn w:val="DefaultParagraphFont"/>
    <w:rsid w:val="00257C22"/>
  </w:style>
  <w:style w:type="character" w:customStyle="1" w:styleId="goohl0">
    <w:name w:val="goohl0"/>
    <w:basedOn w:val="DefaultParagraphFont"/>
    <w:rsid w:val="00257C22"/>
  </w:style>
  <w:style w:type="character" w:customStyle="1" w:styleId="CharChar6">
    <w:name w:val="Char Char6"/>
    <w:rsid w:val="00257C22"/>
    <w:rPr>
      <w:rFonts w:ascii="Arial" w:hAnsi="Arial" w:cs="Arial" w:hint="default"/>
      <w:bCs/>
      <w:sz w:val="16"/>
      <w:szCs w:val="26"/>
      <w:lang w:val="en-US" w:eastAsia="en-US" w:bidi="ar-SA"/>
    </w:rPr>
  </w:style>
  <w:style w:type="character" w:customStyle="1" w:styleId="CharChar3">
    <w:name w:val="Char Char3"/>
    <w:rsid w:val="00257C22"/>
    <w:rPr>
      <w:szCs w:val="24"/>
    </w:rPr>
  </w:style>
  <w:style w:type="character" w:customStyle="1" w:styleId="TagCharChar1">
    <w:name w:val="Tag Char Char1"/>
    <w:rsid w:val="00257C22"/>
    <w:rPr>
      <w:b/>
      <w:bCs w:val="0"/>
      <w:sz w:val="24"/>
      <w:szCs w:val="24"/>
      <w:lang w:val="en-US" w:eastAsia="en-US" w:bidi="ar-SA"/>
    </w:rPr>
  </w:style>
  <w:style w:type="character" w:customStyle="1" w:styleId="7TimesNewRoman">
    <w:name w:val="7 Times New Roman"/>
    <w:rsid w:val="00257C22"/>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257C2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57C2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57C22"/>
    <w:rPr>
      <w:rFonts w:ascii="Times New Roman" w:hAnsi="Times New Roman" w:cs="Times New Roman" w:hint="default"/>
      <w:strike w:val="0"/>
      <w:dstrike w:val="0"/>
      <w:sz w:val="14"/>
      <w:u w:val="none"/>
      <w:effect w:val="none"/>
    </w:rPr>
  </w:style>
  <w:style w:type="character" w:customStyle="1" w:styleId="F8-UnderlineBold">
    <w:name w:val="F8 - Underline/Bold"/>
    <w:rsid w:val="00257C22"/>
    <w:rPr>
      <w:rFonts w:ascii="Times New Roman" w:hAnsi="Times New Roman" w:cs="Times New Roman" w:hint="default"/>
      <w:b/>
      <w:bCs w:val="0"/>
      <w:sz w:val="20"/>
      <w:u w:val="single"/>
    </w:rPr>
  </w:style>
  <w:style w:type="character" w:customStyle="1" w:styleId="F7-SmallFont">
    <w:name w:val="F7 - Small Font"/>
    <w:rsid w:val="00257C22"/>
    <w:rPr>
      <w:rFonts w:ascii="Times New Roman" w:hAnsi="Times New Roman" w:cs="Times New Roman" w:hint="default"/>
      <w:sz w:val="14"/>
    </w:rPr>
  </w:style>
  <w:style w:type="character" w:customStyle="1" w:styleId="Brief-Bold">
    <w:name w:val="Brief - Bold"/>
    <w:rsid w:val="00257C22"/>
    <w:rPr>
      <w:rFonts w:ascii="Times New Roman" w:hAnsi="Times New Roman" w:cs="Times New Roman" w:hint="default"/>
      <w:b/>
      <w:bCs w:val="0"/>
    </w:rPr>
  </w:style>
  <w:style w:type="character" w:customStyle="1" w:styleId="Card-Underline">
    <w:name w:val="Card - Underline"/>
    <w:rsid w:val="00257C22"/>
    <w:rPr>
      <w:rFonts w:ascii="Times New Roman" w:hAnsi="Times New Roman" w:cs="Times New Roman" w:hint="default"/>
      <w:u w:val="single"/>
    </w:rPr>
  </w:style>
  <w:style w:type="character" w:customStyle="1" w:styleId="beriefunderline">
    <w:name w:val="berief = underline"/>
    <w:rsid w:val="00257C22"/>
    <w:rPr>
      <w:rFonts w:ascii="Times New Roman" w:eastAsia="Times New Roman" w:hAnsi="Times New Roman" w:cs="Times New Roman" w:hint="default"/>
      <w:sz w:val="20"/>
      <w:u w:val="single"/>
    </w:rPr>
  </w:style>
  <w:style w:type="character" w:customStyle="1" w:styleId="BoldText10pt">
    <w:name w:val="Bold Text 10 pt"/>
    <w:rsid w:val="00257C2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
    <w:name w:val="Italic"/>
    <w:aliases w:val="Body text + 9.5 pt,Spacing -1 pt,Body text + Georgia,8 pt,Spacing 0 pt,7 pt,Scale 66%"/>
    <w:rsid w:val="00257C22"/>
    <w:rPr>
      <w:i/>
      <w:iCs w:val="0"/>
    </w:rPr>
  </w:style>
  <w:style w:type="character" w:customStyle="1" w:styleId="eoeaheader">
    <w:name w:val="eoea_header"/>
    <w:basedOn w:val="DefaultParagraphFont"/>
    <w:rsid w:val="00257C22"/>
  </w:style>
  <w:style w:type="character" w:customStyle="1" w:styleId="SC4208902">
    <w:name w:val="SC.4.208902"/>
    <w:rsid w:val="00257C22"/>
    <w:rPr>
      <w:rFonts w:ascii="Century" w:hAnsi="Century" w:cs="Century" w:hint="default"/>
      <w:color w:val="000000"/>
      <w:sz w:val="22"/>
      <w:szCs w:val="22"/>
    </w:rPr>
  </w:style>
  <w:style w:type="character" w:customStyle="1" w:styleId="SC4208915">
    <w:name w:val="SC.4.208915"/>
    <w:rsid w:val="00257C22"/>
    <w:rPr>
      <w:rFonts w:ascii="Century" w:hAnsi="Century" w:cs="Century" w:hint="default"/>
      <w:color w:val="000000"/>
      <w:sz w:val="13"/>
      <w:szCs w:val="13"/>
    </w:rPr>
  </w:style>
  <w:style w:type="character" w:customStyle="1" w:styleId="SC273764">
    <w:name w:val="SC.2.73764"/>
    <w:rsid w:val="00257C22"/>
    <w:rPr>
      <w:rFonts w:ascii="Century" w:hAnsi="Century" w:cs="Century" w:hint="default"/>
      <w:color w:val="000000"/>
      <w:sz w:val="72"/>
      <w:szCs w:val="72"/>
    </w:rPr>
  </w:style>
  <w:style w:type="character" w:customStyle="1" w:styleId="SC273779">
    <w:name w:val="SC.2.73779"/>
    <w:rsid w:val="00257C22"/>
    <w:rPr>
      <w:rFonts w:ascii="Century" w:hAnsi="Century" w:cs="Century" w:hint="default"/>
      <w:color w:val="000000"/>
      <w:sz w:val="40"/>
      <w:szCs w:val="40"/>
    </w:rPr>
  </w:style>
  <w:style w:type="character" w:customStyle="1" w:styleId="SC273763">
    <w:name w:val="SC.2.73763"/>
    <w:rsid w:val="00257C22"/>
    <w:rPr>
      <w:rFonts w:ascii="Century" w:hAnsi="Century" w:cs="Century" w:hint="default"/>
      <w:b/>
      <w:bCs/>
      <w:color w:val="000000"/>
    </w:rPr>
  </w:style>
  <w:style w:type="character" w:customStyle="1" w:styleId="SC4208910">
    <w:name w:val="SC.4.208910"/>
    <w:rsid w:val="00257C22"/>
    <w:rPr>
      <w:rFonts w:ascii="Century" w:hAnsi="Century" w:cs="Century" w:hint="default"/>
      <w:color w:val="000000"/>
      <w:sz w:val="28"/>
      <w:szCs w:val="28"/>
    </w:rPr>
  </w:style>
  <w:style w:type="character" w:customStyle="1" w:styleId="SC4208911">
    <w:name w:val="SC.4.208911"/>
    <w:rsid w:val="00257C22"/>
    <w:rPr>
      <w:rFonts w:ascii="Century" w:hAnsi="Century" w:cs="Century" w:hint="default"/>
      <w:color w:val="000000"/>
    </w:rPr>
  </w:style>
  <w:style w:type="character" w:customStyle="1" w:styleId="articlesubtitle">
    <w:name w:val="article_sub_title"/>
    <w:basedOn w:val="DefaultParagraphFont"/>
    <w:rsid w:val="00257C22"/>
  </w:style>
  <w:style w:type="character" w:customStyle="1" w:styleId="newsdate2">
    <w:name w:val="news_date2"/>
    <w:basedOn w:val="DefaultParagraphFont"/>
    <w:rsid w:val="00257C22"/>
  </w:style>
  <w:style w:type="character" w:customStyle="1" w:styleId="readarticleheader">
    <w:name w:val="readarticleheader"/>
    <w:basedOn w:val="DefaultParagraphFont"/>
    <w:rsid w:val="00257C22"/>
  </w:style>
  <w:style w:type="character" w:customStyle="1" w:styleId="hit">
    <w:name w:val="hit"/>
    <w:basedOn w:val="DefaultParagraphFont"/>
    <w:qFormat/>
    <w:rsid w:val="00257C22"/>
  </w:style>
  <w:style w:type="character" w:customStyle="1" w:styleId="UnderlineChar2">
    <w:name w:val="Underline Char2"/>
    <w:rsid w:val="00257C22"/>
    <w:rPr>
      <w:rFonts w:ascii="Trebuchet MS" w:hAnsi="Trebuchet MS" w:hint="default"/>
      <w:u w:val="thick"/>
      <w:lang w:val="en-US" w:eastAsia="zh-CN" w:bidi="ar-SA"/>
    </w:rPr>
  </w:style>
  <w:style w:type="character" w:customStyle="1" w:styleId="BoldUnderliningChar">
    <w:name w:val="Bold Underlining Char"/>
    <w:rsid w:val="00257C22"/>
    <w:rPr>
      <w:rFonts w:ascii="Arial Narrow" w:eastAsia="Times New Roman" w:hAnsi="Arial Narrow" w:hint="default"/>
      <w:b/>
      <w:bCs w:val="0"/>
      <w:szCs w:val="24"/>
      <w:u w:val="single"/>
      <w:lang w:val="en-GB" w:eastAsia="en-US" w:bidi="ar-SA"/>
    </w:rPr>
  </w:style>
  <w:style w:type="character" w:customStyle="1" w:styleId="medium-normal1">
    <w:name w:val="medium-normal1"/>
    <w:rsid w:val="00257C22"/>
    <w:rPr>
      <w:rFonts w:ascii="Arial" w:hAnsi="Arial" w:cs="Arial" w:hint="default"/>
      <w:b w:val="0"/>
      <w:bCs w:val="0"/>
      <w:i w:val="0"/>
      <w:iCs w:val="0"/>
      <w:sz w:val="20"/>
      <w:szCs w:val="20"/>
    </w:rPr>
  </w:style>
  <w:style w:type="character" w:customStyle="1" w:styleId="UnderlinedCardChar0">
    <w:name w:val="Underlined Card Char"/>
    <w:rsid w:val="00257C22"/>
    <w:rPr>
      <w:rFonts w:ascii="Palatino Linotype" w:hAnsi="Palatino Linotype" w:hint="default"/>
      <w:u w:val="single"/>
      <w:lang w:val="en-US" w:eastAsia="en-US" w:bidi="ar-SA"/>
    </w:rPr>
  </w:style>
  <w:style w:type="character" w:customStyle="1" w:styleId="BoldText12pt">
    <w:name w:val="Bold Text 12 pt"/>
    <w:autoRedefine/>
    <w:rsid w:val="00257C2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uthor">
    <w:name w:val="Author"/>
    <w:aliases w:val="Style Date"/>
    <w:qFormat/>
    <w:rsid w:val="00257C22"/>
    <w:rPr>
      <w:b/>
      <w:bCs w:val="0"/>
      <w:sz w:val="24"/>
    </w:rPr>
  </w:style>
  <w:style w:type="character" w:customStyle="1" w:styleId="Style10ptUnderline">
    <w:name w:val="Style 10 pt Underline"/>
    <w:rsid w:val="00257C22"/>
    <w:rPr>
      <w:sz w:val="20"/>
      <w:u w:val="single"/>
    </w:rPr>
  </w:style>
  <w:style w:type="character" w:customStyle="1" w:styleId="char">
    <w:name w:val="char"/>
    <w:basedOn w:val="DefaultParagraphFont"/>
    <w:rsid w:val="00257C22"/>
  </w:style>
  <w:style w:type="character" w:customStyle="1" w:styleId="UnderlineCharCharCharCharCharChar">
    <w:name w:val="Underline Char Char Char Char Char Char"/>
    <w:rsid w:val="00257C22"/>
    <w:rPr>
      <w:rFonts w:ascii="Arial Narrow" w:hAnsi="Arial Narrow" w:hint="default"/>
      <w:szCs w:val="24"/>
      <w:u w:val="single"/>
      <w:lang w:val="en-US" w:eastAsia="en-US" w:bidi="ar-SA"/>
    </w:rPr>
  </w:style>
  <w:style w:type="character" w:customStyle="1" w:styleId="klink">
    <w:name w:val="klink"/>
    <w:basedOn w:val="DefaultParagraphFont"/>
    <w:rsid w:val="00257C22"/>
  </w:style>
  <w:style w:type="character" w:customStyle="1" w:styleId="hdr">
    <w:name w:val="hdr"/>
    <w:basedOn w:val="DefaultParagraphFont"/>
    <w:rsid w:val="00257C22"/>
  </w:style>
  <w:style w:type="character" w:customStyle="1" w:styleId="date1">
    <w:name w:val="date1"/>
    <w:basedOn w:val="DefaultParagraphFont"/>
    <w:rsid w:val="00257C22"/>
  </w:style>
  <w:style w:type="character" w:customStyle="1" w:styleId="bolding1">
    <w:name w:val="bolding1"/>
    <w:rsid w:val="00257C22"/>
    <w:rPr>
      <w:b/>
      <w:bCs/>
    </w:rPr>
  </w:style>
  <w:style w:type="character" w:customStyle="1" w:styleId="bookoptions1">
    <w:name w:val="book_options1"/>
    <w:rsid w:val="00257C22"/>
    <w:rPr>
      <w:b/>
      <w:bCs/>
      <w:color w:val="333366"/>
    </w:rPr>
  </w:style>
  <w:style w:type="character" w:customStyle="1" w:styleId="descriptionblock">
    <w:name w:val="description block"/>
    <w:basedOn w:val="DefaultParagraphFont"/>
    <w:rsid w:val="00257C22"/>
  </w:style>
  <w:style w:type="character" w:customStyle="1" w:styleId="detailsboxblock">
    <w:name w:val="detailsbox block"/>
    <w:basedOn w:val="DefaultParagraphFont"/>
    <w:rsid w:val="00257C22"/>
  </w:style>
  <w:style w:type="character" w:customStyle="1" w:styleId="Char3">
    <w:name w:val="Char3"/>
    <w:rsid w:val="00257C22"/>
    <w:rPr>
      <w:rFonts w:ascii="Arial" w:hAnsi="Arial" w:cs="Arial" w:hint="default"/>
      <w:bCs/>
      <w:u w:val="thick"/>
      <w:lang w:val="en-US" w:eastAsia="en-US" w:bidi="ar-SA"/>
    </w:rPr>
  </w:style>
  <w:style w:type="character" w:customStyle="1" w:styleId="MicroTextChar0">
    <w:name w:val="MicroText Char"/>
    <w:rsid w:val="00257C22"/>
    <w:rPr>
      <w:sz w:val="12"/>
      <w:lang w:val="en-GB" w:eastAsia="en-US" w:bidi="ar-SA"/>
    </w:rPr>
  </w:style>
  <w:style w:type="character" w:customStyle="1" w:styleId="CardsFont6ptChar">
    <w:name w:val="Cards + Font: 6 pt Char"/>
    <w:rsid w:val="00257C22"/>
    <w:rPr>
      <w:sz w:val="12"/>
      <w:szCs w:val="24"/>
      <w:lang w:val="en-US" w:eastAsia="en-US" w:bidi="ar-SA"/>
    </w:rPr>
  </w:style>
  <w:style w:type="character" w:customStyle="1" w:styleId="CitesChar">
    <w:name w:val="Cites Char"/>
    <w:qFormat/>
    <w:rsid w:val="00257C22"/>
    <w:rPr>
      <w:b/>
      <w:bCs/>
      <w:szCs w:val="24"/>
      <w:lang w:val="en-US" w:eastAsia="en-US" w:bidi="ar-SA"/>
    </w:rPr>
  </w:style>
  <w:style w:type="character" w:customStyle="1" w:styleId="NothingChar">
    <w:name w:val="Nothing Char"/>
    <w:rsid w:val="00257C22"/>
    <w:rPr>
      <w:lang w:val="en-US" w:eastAsia="en-US" w:bidi="ar-SA"/>
    </w:rPr>
  </w:style>
  <w:style w:type="character" w:customStyle="1" w:styleId="texto11">
    <w:name w:val="texto11"/>
    <w:rsid w:val="00257C22"/>
    <w:rPr>
      <w:rFonts w:ascii="Arial" w:hAnsi="Arial" w:cs="Arial" w:hint="default"/>
      <w:b w:val="0"/>
      <w:bCs w:val="0"/>
      <w:i w:val="0"/>
      <w:iCs w:val="0"/>
      <w:caps w:val="0"/>
      <w:color w:val="000000"/>
      <w:sz w:val="26"/>
      <w:szCs w:val="26"/>
    </w:rPr>
  </w:style>
  <w:style w:type="character" w:customStyle="1" w:styleId="CardTagChar">
    <w:name w:val="Card Tag Char"/>
    <w:rsid w:val="00257C22"/>
    <w:rPr>
      <w:rFonts w:ascii="Arial Narrow" w:hAnsi="Arial Narrow" w:hint="default"/>
      <w:b/>
      <w:bCs w:val="0"/>
      <w:sz w:val="24"/>
      <w:szCs w:val="24"/>
      <w:lang w:val="en-US" w:eastAsia="en-US" w:bidi="ar-SA"/>
    </w:rPr>
  </w:style>
  <w:style w:type="character" w:customStyle="1" w:styleId="term1">
    <w:name w:val="term1"/>
    <w:rsid w:val="00257C22"/>
    <w:rPr>
      <w:b/>
      <w:bCs/>
    </w:rPr>
  </w:style>
  <w:style w:type="character" w:customStyle="1" w:styleId="DebateCiteCharCharChar">
    <w:name w:val="Debate Cite Char Char Char"/>
    <w:rsid w:val="00257C22"/>
    <w:rPr>
      <w:b/>
      <w:bCs w:val="0"/>
      <w:sz w:val="32"/>
      <w:szCs w:val="32"/>
      <w:lang w:val="en-US" w:eastAsia="en-US" w:bidi="ar-SA"/>
    </w:rPr>
  </w:style>
  <w:style w:type="character" w:customStyle="1" w:styleId="term">
    <w:name w:val="term"/>
    <w:basedOn w:val="DefaultParagraphFont"/>
    <w:rsid w:val="00257C22"/>
  </w:style>
  <w:style w:type="character" w:customStyle="1" w:styleId="TagChar3">
    <w:name w:val="Tag Char3"/>
    <w:aliases w:val="Heading 4 Char3,heading 2 Char3,ta Char"/>
    <w:rsid w:val="00257C22"/>
    <w:rPr>
      <w:rFonts w:ascii="Palatino Linotype" w:hAnsi="Palatino Linotype" w:hint="default"/>
      <w:b/>
      <w:bCs w:val="0"/>
      <w:sz w:val="24"/>
      <w:szCs w:val="24"/>
      <w:lang w:val="en-US" w:eastAsia="en-US" w:bidi="ar-SA"/>
    </w:rPr>
  </w:style>
  <w:style w:type="character" w:customStyle="1" w:styleId="TagandCiteChar">
    <w:name w:val="Tag and Cite Char"/>
    <w:rsid w:val="00257C22"/>
    <w:rPr>
      <w:color w:val="333333"/>
      <w:sz w:val="22"/>
      <w:szCs w:val="22"/>
      <w:lang w:val="en-US" w:eastAsia="en-US" w:bidi="ar-SA"/>
    </w:rPr>
  </w:style>
  <w:style w:type="character" w:customStyle="1" w:styleId="Style10ptBold">
    <w:name w:val="Style 10 pt Bold"/>
    <w:rsid w:val="00257C22"/>
    <w:rPr>
      <w:b/>
      <w:bCs/>
      <w:sz w:val="20"/>
    </w:rPr>
  </w:style>
  <w:style w:type="character" w:customStyle="1" w:styleId="text9">
    <w:name w:val="text9"/>
    <w:basedOn w:val="DefaultParagraphFont"/>
    <w:rsid w:val="00257C22"/>
  </w:style>
  <w:style w:type="character" w:customStyle="1" w:styleId="text21">
    <w:name w:val="text21"/>
    <w:basedOn w:val="DefaultParagraphFont"/>
    <w:rsid w:val="00257C22"/>
  </w:style>
  <w:style w:type="character" w:customStyle="1" w:styleId="text19">
    <w:name w:val="text19"/>
    <w:basedOn w:val="DefaultParagraphFont"/>
    <w:rsid w:val="00257C22"/>
  </w:style>
  <w:style w:type="character" w:customStyle="1" w:styleId="pmterms11">
    <w:name w:val="pmterms11"/>
    <w:rsid w:val="00257C22"/>
    <w:rPr>
      <w:b/>
      <w:bCs/>
      <w:i w:val="0"/>
      <w:iCs w:val="0"/>
      <w:color w:val="000000"/>
    </w:rPr>
  </w:style>
  <w:style w:type="character" w:customStyle="1" w:styleId="term2">
    <w:name w:val="term2"/>
    <w:rsid w:val="00257C22"/>
    <w:rPr>
      <w:b/>
      <w:bCs/>
    </w:rPr>
  </w:style>
  <w:style w:type="character" w:customStyle="1" w:styleId="pmterms12">
    <w:name w:val="pmterms12"/>
    <w:rsid w:val="00257C22"/>
    <w:rPr>
      <w:b/>
      <w:bCs/>
      <w:i w:val="0"/>
      <w:iCs w:val="0"/>
      <w:color w:val="000000"/>
    </w:rPr>
  </w:style>
  <w:style w:type="character" w:customStyle="1" w:styleId="ToReadChar">
    <w:name w:val="To Read Char"/>
    <w:rsid w:val="00257C22"/>
    <w:rPr>
      <w:rFonts w:ascii="Verdana" w:hAnsi="Verdana" w:hint="default"/>
      <w:b/>
      <w:bCs w:val="0"/>
      <w:szCs w:val="24"/>
      <w:u w:val="single"/>
      <w:lang w:val="en-US" w:eastAsia="en-US" w:bidi="ar-SA"/>
    </w:rPr>
  </w:style>
  <w:style w:type="character" w:customStyle="1" w:styleId="ToReadCharChar">
    <w:name w:val="To Read Char Char"/>
    <w:rsid w:val="00257C22"/>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257C22"/>
    <w:rPr>
      <w:b/>
      <w:bCs w:val="0"/>
      <w:szCs w:val="24"/>
      <w:u w:val="single"/>
      <w:lang w:val="en-US" w:eastAsia="en-US" w:bidi="ar-SA"/>
    </w:rPr>
  </w:style>
  <w:style w:type="character" w:customStyle="1" w:styleId="UnderlineChar1">
    <w:name w:val="Underline Char1"/>
    <w:rsid w:val="00257C22"/>
    <w:rPr>
      <w:szCs w:val="24"/>
      <w:u w:val="single"/>
      <w:lang w:val="en-US" w:eastAsia="en-US" w:bidi="ar-SA"/>
    </w:rPr>
  </w:style>
  <w:style w:type="character" w:customStyle="1" w:styleId="pmterms1">
    <w:name w:val="pmterms1"/>
    <w:basedOn w:val="DefaultParagraphFont"/>
    <w:qFormat/>
    <w:rsid w:val="00257C22"/>
  </w:style>
  <w:style w:type="character" w:customStyle="1" w:styleId="title1">
    <w:name w:val="title1"/>
    <w:basedOn w:val="DefaultParagraphFont"/>
    <w:rsid w:val="00257C22"/>
  </w:style>
  <w:style w:type="character" w:customStyle="1" w:styleId="author0">
    <w:name w:val="author"/>
    <w:basedOn w:val="DefaultParagraphFont"/>
    <w:rsid w:val="00257C22"/>
  </w:style>
  <w:style w:type="character" w:customStyle="1" w:styleId="bio">
    <w:name w:val="bio"/>
    <w:basedOn w:val="DefaultParagraphFont"/>
    <w:rsid w:val="00257C22"/>
  </w:style>
  <w:style w:type="character" w:customStyle="1" w:styleId="storytextstyle">
    <w:name w:val="storytextstyle"/>
    <w:basedOn w:val="DefaultParagraphFont"/>
    <w:rsid w:val="00257C22"/>
  </w:style>
  <w:style w:type="character" w:customStyle="1" w:styleId="cardunderlinedCharChar">
    <w:name w:val="card underlined Char Char"/>
    <w:rsid w:val="00257C22"/>
    <w:rPr>
      <w:rFonts w:ascii="Arial" w:hAnsi="Arial" w:cs="Arial" w:hint="default"/>
      <w:sz w:val="22"/>
      <w:szCs w:val="24"/>
      <w:u w:val="single"/>
      <w:lang w:val="en-US" w:eastAsia="en-US" w:bidi="ar-SA"/>
    </w:rPr>
  </w:style>
  <w:style w:type="character" w:customStyle="1" w:styleId="Style2Char0">
    <w:name w:val="Style2 Char"/>
    <w:rsid w:val="00257C22"/>
    <w:rPr>
      <w:rFonts w:ascii="Book Antiqua" w:hAnsi="Book Antiqua" w:hint="default"/>
      <w:u w:val="thick"/>
      <w:lang w:val="en-US" w:eastAsia="en-US" w:bidi="ar-SA"/>
    </w:rPr>
  </w:style>
  <w:style w:type="character" w:customStyle="1" w:styleId="SmallChar">
    <w:name w:val="Small Char"/>
    <w:aliases w:val="ClearFormatting Char,No Spacing1 Char1,Debate Text Char1,No Spacing2 Char1,No Spacing11 Char1,Dont use Char"/>
    <w:uiPriority w:val="99"/>
    <w:qFormat/>
    <w:rsid w:val="00257C22"/>
    <w:rPr>
      <w:rFonts w:ascii="Book Antiqua" w:hAnsi="Book Antiqua" w:hint="default"/>
      <w:sz w:val="16"/>
      <w:szCs w:val="24"/>
      <w:lang w:val="en-US" w:eastAsia="en-US" w:bidi="ar-SA"/>
    </w:rPr>
  </w:style>
  <w:style w:type="character" w:customStyle="1" w:styleId="Style2Char1">
    <w:name w:val="Style2 Char1"/>
    <w:rsid w:val="00257C22"/>
    <w:rPr>
      <w:rFonts w:ascii="Book Antiqua" w:hAnsi="Book Antiqua" w:hint="default"/>
      <w:szCs w:val="24"/>
      <w:u w:val="thick"/>
      <w:lang w:val="en-US" w:eastAsia="en-US" w:bidi="ar-SA"/>
    </w:rPr>
  </w:style>
  <w:style w:type="character" w:customStyle="1" w:styleId="Style1Char1">
    <w:name w:val="Style1 Char1"/>
    <w:qFormat/>
    <w:rsid w:val="00257C22"/>
    <w:rPr>
      <w:rFonts w:ascii="Book Antiqua" w:hAnsi="Book Antiqua" w:hint="default"/>
      <w:sz w:val="16"/>
      <w:szCs w:val="16"/>
      <w:lang w:val="en-US" w:eastAsia="en-US" w:bidi="ar-SA"/>
    </w:rPr>
  </w:style>
  <w:style w:type="character" w:customStyle="1" w:styleId="articlehead21">
    <w:name w:val="articlehead21"/>
    <w:rsid w:val="00257C22"/>
    <w:rPr>
      <w:rFonts w:ascii="Arial" w:hAnsi="Arial" w:cs="Arial" w:hint="default"/>
      <w:b/>
      <w:bCs/>
      <w:color w:val="660000"/>
      <w:sz w:val="20"/>
      <w:szCs w:val="20"/>
    </w:rPr>
  </w:style>
  <w:style w:type="character" w:customStyle="1" w:styleId="BoldandUnderlineChar2Char1">
    <w:name w:val="Bold and Underline Char2 Char1"/>
    <w:rsid w:val="00257C22"/>
    <w:rPr>
      <w:b/>
      <w:bCs w:val="0"/>
      <w:szCs w:val="24"/>
      <w:u w:val="single"/>
      <w:lang w:val="en-US" w:eastAsia="en-US" w:bidi="ar-SA"/>
    </w:rPr>
  </w:style>
  <w:style w:type="character" w:customStyle="1" w:styleId="BoldUnderlineChar0">
    <w:name w:val="BoldUnderline Char"/>
    <w:uiPriority w:val="99"/>
    <w:rsid w:val="00257C22"/>
    <w:rPr>
      <w:b/>
      <w:bCs w:val="0"/>
      <w:szCs w:val="24"/>
      <w:u w:val="single"/>
      <w:lang w:val="en-US" w:eastAsia="en-US" w:bidi="ar-SA"/>
    </w:rPr>
  </w:style>
  <w:style w:type="character" w:customStyle="1" w:styleId="TagCiteChar1">
    <w:name w:val="Tag/Cite Char1"/>
    <w:rsid w:val="00257C22"/>
    <w:rPr>
      <w:b/>
      <w:bCs w:val="0"/>
      <w:lang w:val="en-US" w:eastAsia="en-US" w:bidi="ar-SA"/>
    </w:rPr>
  </w:style>
  <w:style w:type="character" w:customStyle="1" w:styleId="goohl2">
    <w:name w:val="goohl2"/>
    <w:basedOn w:val="DefaultParagraphFont"/>
    <w:rsid w:val="00257C22"/>
  </w:style>
  <w:style w:type="character" w:customStyle="1" w:styleId="Normal10">
    <w:name w:val="Normal1"/>
    <w:basedOn w:val="DefaultParagraphFont"/>
    <w:rsid w:val="00257C22"/>
  </w:style>
  <w:style w:type="character" w:customStyle="1" w:styleId="CardCharChar0">
    <w:name w:val="Card Char Char"/>
    <w:rsid w:val="00257C22"/>
    <w:rPr>
      <w:lang w:val="en-US" w:eastAsia="en-US" w:bidi="ar-SA"/>
    </w:rPr>
  </w:style>
  <w:style w:type="character" w:customStyle="1" w:styleId="BriefTitle1Char">
    <w:name w:val="Brief Title 1 Char"/>
    <w:rsid w:val="00257C22"/>
    <w:rPr>
      <w:b/>
      <w:bCs w:val="0"/>
      <w:u w:val="single"/>
      <w:lang w:val="en-US" w:eastAsia="en-US" w:bidi="ar-SA"/>
    </w:rPr>
  </w:style>
  <w:style w:type="character" w:customStyle="1" w:styleId="TagCiteCharChar">
    <w:name w:val="Tag/Cite Char Char"/>
    <w:rsid w:val="00257C22"/>
    <w:rPr>
      <w:b/>
      <w:bCs w:val="0"/>
      <w:lang w:val="en-US" w:eastAsia="en-US" w:bidi="ar-SA"/>
    </w:rPr>
  </w:style>
  <w:style w:type="character" w:customStyle="1" w:styleId="btx">
    <w:name w:val="btx"/>
    <w:basedOn w:val="DefaultParagraphFont"/>
    <w:rsid w:val="00257C22"/>
  </w:style>
  <w:style w:type="character" w:customStyle="1" w:styleId="CardChar10">
    <w:name w:val="Card Char1"/>
    <w:rsid w:val="00257C22"/>
    <w:rPr>
      <w:lang w:val="en-US" w:eastAsia="en-US" w:bidi="ar-SA"/>
    </w:rPr>
  </w:style>
  <w:style w:type="character" w:customStyle="1" w:styleId="prodgeneral1">
    <w:name w:val="prodgeneral1"/>
    <w:rsid w:val="00257C22"/>
    <w:rPr>
      <w:rFonts w:ascii="Verdana" w:hAnsi="Verdana" w:hint="default"/>
      <w:b w:val="0"/>
      <w:bCs w:val="0"/>
      <w:caps w:val="0"/>
      <w:color w:val="000000"/>
      <w:spacing w:val="0"/>
      <w:sz w:val="16"/>
      <w:szCs w:val="16"/>
    </w:rPr>
  </w:style>
  <w:style w:type="character" w:customStyle="1" w:styleId="standardcontent">
    <w:name w:val="standardcontent"/>
    <w:basedOn w:val="DefaultParagraphFont"/>
    <w:rsid w:val="00257C22"/>
  </w:style>
  <w:style w:type="character" w:customStyle="1" w:styleId="summary1">
    <w:name w:val="summary1"/>
    <w:rsid w:val="00257C22"/>
    <w:rPr>
      <w:rFonts w:ascii="Arial" w:hAnsi="Arial" w:cs="Arial" w:hint="default"/>
      <w:sz w:val="18"/>
      <w:szCs w:val="18"/>
    </w:rPr>
  </w:style>
  <w:style w:type="character" w:customStyle="1" w:styleId="text3">
    <w:name w:val="text3"/>
    <w:basedOn w:val="DefaultParagraphFont"/>
    <w:rsid w:val="00257C22"/>
  </w:style>
  <w:style w:type="character" w:customStyle="1" w:styleId="underline1">
    <w:name w:val="underline1"/>
    <w:rsid w:val="00257C22"/>
    <w:rPr>
      <w:rFonts w:ascii="Times New Roman" w:hAnsi="Times New Roman" w:cs="Times New Roman" w:hint="default"/>
      <w:sz w:val="20"/>
      <w:u w:val="single"/>
      <w:lang w:eastAsia="en-US"/>
    </w:rPr>
  </w:style>
  <w:style w:type="character" w:customStyle="1" w:styleId="CardTextUnderlinedChar">
    <w:name w:val="Card Text Underlined Char"/>
    <w:rsid w:val="00257C22"/>
    <w:rPr>
      <w:rFonts w:ascii="Arial Narrow" w:hAnsi="Arial Narrow" w:hint="default"/>
      <w:sz w:val="24"/>
      <w:szCs w:val="24"/>
      <w:u w:val="single"/>
      <w:lang w:val="en-US" w:eastAsia="en-US" w:bidi="ar-SA"/>
    </w:rPr>
  </w:style>
  <w:style w:type="character" w:customStyle="1" w:styleId="cardtextsmallChar">
    <w:name w:val="card text small Char"/>
    <w:rsid w:val="00257C22"/>
    <w:rPr>
      <w:rFonts w:ascii="Arial Narrow" w:hAnsi="Arial Narrow" w:hint="default"/>
      <w:sz w:val="16"/>
      <w:szCs w:val="24"/>
      <w:lang w:val="en-US" w:eastAsia="en-US" w:bidi="ar-SA"/>
    </w:rPr>
  </w:style>
  <w:style w:type="character" w:customStyle="1" w:styleId="countrytitle1">
    <w:name w:val="countrytitle1"/>
    <w:rsid w:val="00257C22"/>
    <w:rPr>
      <w:rFonts w:ascii="Verdana" w:hAnsi="Verdana" w:hint="default"/>
      <w:b/>
      <w:bCs/>
      <w:color w:val="293643"/>
      <w:sz w:val="24"/>
      <w:szCs w:val="24"/>
    </w:rPr>
  </w:style>
  <w:style w:type="character" w:customStyle="1" w:styleId="storyheader1">
    <w:name w:val="storyheader1"/>
    <w:rsid w:val="00257C22"/>
    <w:rPr>
      <w:rFonts w:ascii="Verdana" w:hAnsi="Verdana" w:hint="default"/>
      <w:b/>
      <w:bCs/>
      <w:color w:val="000000"/>
      <w:sz w:val="21"/>
      <w:szCs w:val="21"/>
    </w:rPr>
  </w:style>
  <w:style w:type="character" w:customStyle="1" w:styleId="cardunderlinedChar">
    <w:name w:val="card underlined Char"/>
    <w:rsid w:val="00257C22"/>
    <w:rPr>
      <w:rFonts w:ascii="Arial" w:hAnsi="Arial" w:cs="Arial" w:hint="default"/>
      <w:sz w:val="22"/>
      <w:szCs w:val="24"/>
      <w:u w:val="single"/>
      <w:lang w:val="en-US" w:eastAsia="en-US" w:bidi="ar-SA"/>
    </w:rPr>
  </w:style>
  <w:style w:type="character" w:customStyle="1" w:styleId="Style8pt">
    <w:name w:val="Style 8 pt"/>
    <w:rsid w:val="00257C22"/>
    <w:rPr>
      <w:sz w:val="16"/>
    </w:rPr>
  </w:style>
  <w:style w:type="character" w:customStyle="1" w:styleId="article1">
    <w:name w:val="article1"/>
    <w:rsid w:val="00257C22"/>
    <w:rPr>
      <w:rFonts w:ascii="Verdana" w:hAnsi="Verdana" w:hint="default"/>
      <w:color w:val="333333"/>
      <w:sz w:val="16"/>
      <w:szCs w:val="16"/>
    </w:rPr>
  </w:style>
  <w:style w:type="character" w:customStyle="1" w:styleId="Hyperlink6">
    <w:name w:val="Hyperlink6"/>
    <w:rsid w:val="00257C22"/>
    <w:rPr>
      <w:color w:val="3300CC"/>
      <w:u w:val="single"/>
    </w:rPr>
  </w:style>
  <w:style w:type="character" w:customStyle="1" w:styleId="story-posted-date1">
    <w:name w:val="story-posted-date1"/>
    <w:rsid w:val="00257C2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57C2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57C22"/>
  </w:style>
  <w:style w:type="character" w:customStyle="1" w:styleId="textmedium">
    <w:name w:val="textmedium"/>
    <w:basedOn w:val="DefaultParagraphFont"/>
    <w:rsid w:val="00257C22"/>
  </w:style>
  <w:style w:type="character" w:customStyle="1" w:styleId="citation1">
    <w:name w:val="citation1"/>
    <w:rsid w:val="00257C22"/>
    <w:rPr>
      <w:rFonts w:ascii="Verdana" w:hAnsi="Verdana" w:hint="default"/>
      <w:sz w:val="17"/>
      <w:szCs w:val="17"/>
    </w:rPr>
  </w:style>
  <w:style w:type="character" w:customStyle="1" w:styleId="hithighlite">
    <w:name w:val="hithighlite"/>
    <w:basedOn w:val="DefaultParagraphFont"/>
    <w:rsid w:val="00257C22"/>
  </w:style>
  <w:style w:type="character" w:customStyle="1" w:styleId="articlecontent">
    <w:name w:val="articlecontent"/>
    <w:basedOn w:val="DefaultParagraphFont"/>
    <w:rsid w:val="00257C22"/>
  </w:style>
  <w:style w:type="character" w:customStyle="1" w:styleId="fource1">
    <w:name w:val="fource1"/>
    <w:rsid w:val="00257C22"/>
    <w:rPr>
      <w:sz w:val="34"/>
      <w:szCs w:val="34"/>
    </w:rPr>
  </w:style>
  <w:style w:type="character" w:customStyle="1" w:styleId="Style3Char">
    <w:name w:val="Style3 Char"/>
    <w:rsid w:val="00257C22"/>
    <w:rPr>
      <w:rFonts w:ascii="Arial Narrow" w:hAnsi="Arial Narrow" w:hint="default"/>
      <w:b/>
      <w:bCs w:val="0"/>
      <w:sz w:val="22"/>
      <w:szCs w:val="24"/>
      <w:lang w:val="en-US" w:eastAsia="en-US" w:bidi="ar-SA"/>
    </w:rPr>
  </w:style>
  <w:style w:type="character" w:customStyle="1" w:styleId="LanguageStrikeChar">
    <w:name w:val="Language Strike Char"/>
    <w:rsid w:val="00257C22"/>
    <w:rPr>
      <w:rFonts w:ascii="Arial Narrow" w:hAnsi="Arial Narrow" w:hint="default"/>
      <w:strike/>
      <w:szCs w:val="24"/>
      <w:lang w:val="en-US" w:eastAsia="en-US" w:bidi="ar-SA"/>
    </w:rPr>
  </w:style>
  <w:style w:type="character" w:customStyle="1" w:styleId="normal11">
    <w:name w:val="normal1"/>
    <w:basedOn w:val="DefaultParagraphFont"/>
    <w:rsid w:val="00257C22"/>
  </w:style>
  <w:style w:type="character" w:customStyle="1" w:styleId="ds">
    <w:name w:val="ds"/>
    <w:basedOn w:val="DefaultParagraphFont"/>
    <w:rsid w:val="00257C22"/>
  </w:style>
  <w:style w:type="character" w:customStyle="1" w:styleId="caps">
    <w:name w:val="caps"/>
    <w:basedOn w:val="DefaultParagraphFont"/>
    <w:qFormat/>
    <w:rsid w:val="00257C22"/>
  </w:style>
  <w:style w:type="character" w:customStyle="1" w:styleId="UnderliningChar1">
    <w:name w:val="Underlining Char1"/>
    <w:rsid w:val="00257C22"/>
    <w:rPr>
      <w:rFonts w:ascii="Arial Narrow" w:hAnsi="Arial Narrow" w:hint="default"/>
      <w:szCs w:val="24"/>
      <w:u w:val="single"/>
      <w:lang w:val="en-US" w:eastAsia="en-US" w:bidi="ar-SA"/>
    </w:rPr>
  </w:style>
  <w:style w:type="character" w:customStyle="1" w:styleId="UnderliningChar2">
    <w:name w:val="Underlining Char2"/>
    <w:rsid w:val="00257C22"/>
    <w:rPr>
      <w:rFonts w:ascii="Arial Narrow" w:hAnsi="Arial Narrow" w:hint="default"/>
      <w:szCs w:val="24"/>
      <w:u w:val="single"/>
      <w:lang w:val="en-US" w:eastAsia="en-US" w:bidi="ar-SA"/>
    </w:rPr>
  </w:style>
  <w:style w:type="character" w:customStyle="1" w:styleId="MicroTextChar1">
    <w:name w:val="MicroText Char1"/>
    <w:rsid w:val="00257C22"/>
    <w:rPr>
      <w:rFonts w:ascii="Arial Narrow" w:hAnsi="Arial Narrow" w:hint="default"/>
      <w:sz w:val="12"/>
      <w:szCs w:val="24"/>
      <w:lang w:val="en-US" w:eastAsia="en-US" w:bidi="ar-SA"/>
    </w:rPr>
  </w:style>
  <w:style w:type="character" w:customStyle="1" w:styleId="DefaultPara">
    <w:name w:val="Default Para"/>
    <w:rsid w:val="00257C22"/>
    <w:rPr>
      <w:sz w:val="20"/>
    </w:rPr>
  </w:style>
  <w:style w:type="character" w:customStyle="1" w:styleId="SYSHYPERTEXT">
    <w:name w:val="SYS_HYPERTEXT"/>
    <w:rsid w:val="00257C22"/>
    <w:rPr>
      <w:color w:val="0000FF"/>
      <w:u w:val="single"/>
    </w:rPr>
  </w:style>
  <w:style w:type="character" w:customStyle="1" w:styleId="Hyperlink1">
    <w:name w:val="Hyperlink1"/>
    <w:rsid w:val="00257C2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57C2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57C22"/>
    <w:rPr>
      <w:rFonts w:ascii="Arial Narrow" w:hAnsi="Arial Narrow" w:hint="default"/>
      <w:noProof w:val="0"/>
      <w:szCs w:val="24"/>
      <w:u w:val="single"/>
      <w:lang w:val="en-US" w:eastAsia="en-US" w:bidi="ar-SA"/>
    </w:rPr>
  </w:style>
  <w:style w:type="character" w:customStyle="1" w:styleId="BlockHeading1Char">
    <w:name w:val="Block Heading 1 Char"/>
    <w:rsid w:val="00257C2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agandCiteChar">
    <w:name w:val="Card Tag and Cite Char"/>
    <w:rsid w:val="00257C22"/>
    <w:rPr>
      <w:rFonts w:ascii="Arial Narrow" w:hAnsi="Arial Narrow" w:hint="default"/>
      <w:b/>
      <w:bCs w:val="0"/>
      <w:sz w:val="26"/>
      <w:szCs w:val="24"/>
      <w:lang w:val="en-US" w:eastAsia="en-US" w:bidi="ar-SA"/>
    </w:rPr>
  </w:style>
  <w:style w:type="character" w:customStyle="1" w:styleId="CardText1Char">
    <w:name w:val="Card Text 1 Char"/>
    <w:rsid w:val="00257C22"/>
    <w:rPr>
      <w:rFonts w:ascii="Arial Narrow" w:hAnsi="Arial Narrow" w:hint="default"/>
      <w:color w:val="000000"/>
      <w:sz w:val="24"/>
      <w:szCs w:val="22"/>
      <w:u w:val="single"/>
      <w:lang w:val="en-US" w:eastAsia="en-US" w:bidi="ar-SA"/>
    </w:rPr>
  </w:style>
  <w:style w:type="character" w:customStyle="1" w:styleId="citationunderlineChar">
    <w:name w:val="citation/underline Char"/>
    <w:rsid w:val="00257C22"/>
    <w:rPr>
      <w:b/>
      <w:bCs w:val="0"/>
      <w:sz w:val="24"/>
      <w:szCs w:val="24"/>
      <w:u w:val="single"/>
      <w:lang w:val="en-US" w:eastAsia="en-US" w:bidi="ar-SA"/>
    </w:rPr>
  </w:style>
  <w:style w:type="character" w:customStyle="1" w:styleId="StyleTagTimesNewRomanChar">
    <w:name w:val="Style Tag + Times New Roman Char"/>
    <w:rsid w:val="00257C2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57C22"/>
    <w:rPr>
      <w:rFonts w:ascii="Arial Narrow" w:hAnsi="Arial Narrow" w:cs="Arial" w:hint="default"/>
      <w:b/>
      <w:bCs/>
      <w:iCs/>
      <w:sz w:val="24"/>
      <w:szCs w:val="28"/>
      <w:lang w:val="en-US" w:eastAsia="en-US" w:bidi="ar-SA"/>
    </w:rPr>
  </w:style>
  <w:style w:type="character" w:customStyle="1" w:styleId="UnderliningCharChar">
    <w:name w:val="Underlining Char Char"/>
    <w:rsid w:val="00257C22"/>
    <w:rPr>
      <w:rFonts w:ascii="Arial Narrow" w:hAnsi="Arial Narrow" w:hint="default"/>
      <w:szCs w:val="24"/>
      <w:u w:val="single"/>
      <w:lang w:val="en-US" w:eastAsia="en-US" w:bidi="ar-SA"/>
    </w:rPr>
  </w:style>
  <w:style w:type="character" w:customStyle="1" w:styleId="StyleArialNarrow12ptBold">
    <w:name w:val="Style Arial Narrow 12 pt Bold"/>
    <w:rsid w:val="00257C22"/>
    <w:rPr>
      <w:rFonts w:ascii="Arial Narrow" w:hAnsi="Arial Narrow" w:hint="default"/>
      <w:b/>
      <w:bCs/>
      <w:sz w:val="24"/>
    </w:rPr>
  </w:style>
  <w:style w:type="character" w:customStyle="1" w:styleId="8pointChar">
    <w:name w:val="8 point Char"/>
    <w:rsid w:val="00257C22"/>
    <w:rPr>
      <w:sz w:val="16"/>
      <w:szCs w:val="24"/>
      <w:lang w:val="en-US" w:eastAsia="en-US" w:bidi="ar-SA"/>
    </w:rPr>
  </w:style>
  <w:style w:type="character" w:customStyle="1" w:styleId="Style1CharChar">
    <w:name w:val="Style1 Char Char"/>
    <w:rsid w:val="00257C2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57C2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57C22"/>
    <w:rPr>
      <w:noProof w:val="0"/>
      <w:u w:val="single"/>
      <w:lang w:val="en-US" w:eastAsia="en-US" w:bidi="ar-SA"/>
    </w:rPr>
  </w:style>
  <w:style w:type="character" w:customStyle="1" w:styleId="UnderlinedCharChar1">
    <w:name w:val="Underlined Char Char1"/>
    <w:rsid w:val="00257C22"/>
    <w:rPr>
      <w:rFonts w:ascii="Bell MT" w:eastAsia="Times New Roman" w:hAnsi="Bell MT" w:hint="default"/>
      <w:bCs/>
      <w:iCs/>
      <w:sz w:val="22"/>
      <w:u w:val="single"/>
    </w:rPr>
  </w:style>
  <w:style w:type="character" w:customStyle="1" w:styleId="Heading2CharChar2">
    <w:name w:val="Heading 2 Char Char2"/>
    <w:rsid w:val="00257C22"/>
    <w:rPr>
      <w:rFonts w:ascii="Arial" w:hAnsi="Arial" w:cs="Arial" w:hint="default"/>
      <w:b/>
      <w:bCs/>
      <w:iCs/>
      <w:sz w:val="22"/>
      <w:szCs w:val="28"/>
      <w:lang w:val="en-US" w:eastAsia="en-US" w:bidi="ar-SA"/>
    </w:rPr>
  </w:style>
  <w:style w:type="character" w:customStyle="1" w:styleId="doctitle">
    <w:name w:val="doctitle"/>
    <w:rsid w:val="00257C22"/>
  </w:style>
  <w:style w:type="character" w:customStyle="1" w:styleId="cardtext-underlined">
    <w:name w:val="card text- underlined"/>
    <w:rsid w:val="00257C22"/>
    <w:rPr>
      <w:rFonts w:ascii="Garamond" w:hAnsi="Garamond" w:hint="default"/>
      <w:u w:val="single"/>
    </w:rPr>
  </w:style>
  <w:style w:type="character" w:customStyle="1" w:styleId="stylestylebold12pt">
    <w:name w:val="stylestylebold12pt"/>
    <w:basedOn w:val="DefaultParagraphFont"/>
    <w:rsid w:val="00257C22"/>
  </w:style>
  <w:style w:type="character" w:customStyle="1" w:styleId="styleboldunderline">
    <w:name w:val="styleboldunderline"/>
    <w:basedOn w:val="DefaultParagraphFont"/>
    <w:rsid w:val="00257C22"/>
  </w:style>
  <w:style w:type="character" w:customStyle="1" w:styleId="CardsFont12pt0">
    <w:name w:val="Cards + Font 12pt"/>
    <w:basedOn w:val="CardsChar"/>
    <w:qFormat/>
    <w:rsid w:val="00257C22"/>
    <w:rPr>
      <w:rFonts w:ascii="Times New Roman" w:eastAsia="Calibri" w:hAnsi="Times New Roman" w:cs="Times New Roman"/>
      <w:sz w:val="24"/>
      <w:szCs w:val="24"/>
      <w:u w:val="single"/>
      <w:lang w:val="en-US" w:eastAsia="en-US" w:bidi="ar-SA"/>
    </w:rPr>
  </w:style>
  <w:style w:type="character" w:customStyle="1" w:styleId="BodyText1">
    <w:name w:val="Body Text1"/>
    <w:basedOn w:val="DefaultParagraphFont"/>
    <w:rsid w:val="00257C22"/>
    <w:rPr>
      <w:rFonts w:ascii="Georgia" w:eastAsia="Georgia" w:hAnsi="Georgia" w:cs="Georgia" w:hint="default"/>
      <w:color w:val="000000"/>
      <w:spacing w:val="0"/>
      <w:w w:val="100"/>
      <w:position w:val="0"/>
      <w:sz w:val="21"/>
      <w:szCs w:val="21"/>
      <w:shd w:val="clear" w:color="auto" w:fill="FFFFFF"/>
      <w:lang w:val="en-US"/>
    </w:rPr>
  </w:style>
  <w:style w:type="character" w:customStyle="1" w:styleId="Styleunderline11pt">
    <w:name w:val="Style underline + 11 pt"/>
    <w:rsid w:val="00257C22"/>
    <w:rPr>
      <w:rFonts w:ascii="Times New Roman" w:hAnsi="Times New Roman" w:cs="Times New Roman" w:hint="default"/>
      <w:b w:val="0"/>
      <w:bCs w:val="0"/>
      <w:sz w:val="20"/>
      <w:u w:val="single"/>
    </w:rPr>
  </w:style>
  <w:style w:type="character" w:customStyle="1" w:styleId="Styleunderline11ptBold">
    <w:name w:val="Style underline + 11 pt Bold"/>
    <w:rsid w:val="00257C22"/>
    <w:rPr>
      <w:rFonts w:ascii="Times New Roman" w:hAnsi="Times New Roman" w:cs="Times New Roman" w:hint="default"/>
      <w:b/>
      <w:bCs w:val="0"/>
      <w:sz w:val="20"/>
      <w:u w:val="single"/>
    </w:rPr>
  </w:style>
  <w:style w:type="character" w:customStyle="1" w:styleId="st">
    <w:name w:val="st"/>
    <w:basedOn w:val="DefaultParagraphFont"/>
    <w:rsid w:val="00257C22"/>
  </w:style>
  <w:style w:type="character" w:customStyle="1" w:styleId="-newsgate-macro-cci-bullet-">
    <w:name w:val="-newsgate-macro-cci-bullet-"/>
    <w:basedOn w:val="DefaultParagraphFont"/>
    <w:rsid w:val="00257C22"/>
  </w:style>
  <w:style w:type="character" w:customStyle="1" w:styleId="BriefTitleChar">
    <w:name w:val="Brief Title Char"/>
    <w:basedOn w:val="DefaultParagraphFont"/>
    <w:rsid w:val="00257C22"/>
    <w:rPr>
      <w:b/>
      <w:bCs w:val="0"/>
      <w:sz w:val="24"/>
      <w:szCs w:val="24"/>
      <w:u w:val="single"/>
      <w:lang w:val="en-US" w:eastAsia="en-US" w:bidi="ar-SA"/>
    </w:rPr>
  </w:style>
  <w:style w:type="character" w:customStyle="1" w:styleId="BriefTitle2Char">
    <w:name w:val="Brief Title 2 Char"/>
    <w:basedOn w:val="BriefTitleChar"/>
    <w:rsid w:val="00257C2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57C22"/>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57C22"/>
    <w:rPr>
      <w:rFonts w:ascii="Georgia" w:hAnsi="Georgia" w:hint="default"/>
      <w:b/>
      <w:bCs w:val="0"/>
      <w:sz w:val="24"/>
    </w:rPr>
  </w:style>
  <w:style w:type="character" w:customStyle="1" w:styleId="Heading3CharCharCharChar2">
    <w:name w:val="Heading 3 Char Char Char Char2"/>
    <w:basedOn w:val="DefaultParagraphFont"/>
    <w:rsid w:val="00257C22"/>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257C22"/>
    <w:rPr>
      <w:b/>
      <w:bCs/>
      <w:sz w:val="20"/>
      <w:u w:val="single"/>
    </w:rPr>
  </w:style>
  <w:style w:type="character" w:customStyle="1" w:styleId="StyleUnderline3">
    <w:name w:val="Style Underline3"/>
    <w:basedOn w:val="DefaultParagraphFont"/>
    <w:rsid w:val="00257C22"/>
    <w:rPr>
      <w:u w:val="single"/>
    </w:rPr>
  </w:style>
  <w:style w:type="character" w:customStyle="1" w:styleId="Style9ptUnderline2">
    <w:name w:val="Style 9 pt Underline2"/>
    <w:rsid w:val="00257C22"/>
    <w:rPr>
      <w:sz w:val="20"/>
      <w:u w:val="single"/>
    </w:rPr>
  </w:style>
  <w:style w:type="character" w:customStyle="1" w:styleId="Style9ptBoldUnderline">
    <w:name w:val="Style 9 pt Bold Underline"/>
    <w:rsid w:val="00257C22"/>
    <w:rPr>
      <w:b/>
      <w:bCs/>
      <w:sz w:val="20"/>
      <w:u w:val="single"/>
    </w:rPr>
  </w:style>
  <w:style w:type="character" w:customStyle="1" w:styleId="BodyTextChar1">
    <w:name w:val="Body Text Char1"/>
    <w:aliases w:val="Very Small Text Char1"/>
    <w:basedOn w:val="DefaultParagraphFont"/>
    <w:uiPriority w:val="99"/>
    <w:rsid w:val="00257C22"/>
    <w:rPr>
      <w:rFonts w:ascii="Georgia" w:hAnsi="Georgia" w:hint="default"/>
    </w:rPr>
  </w:style>
  <w:style w:type="character" w:customStyle="1" w:styleId="Author-Date">
    <w:name w:val="Author-Date"/>
    <w:qFormat/>
    <w:rsid w:val="00257C22"/>
    <w:rPr>
      <w:b/>
      <w:bCs w:val="0"/>
      <w:sz w:val="24"/>
    </w:rPr>
  </w:style>
  <w:style w:type="character" w:customStyle="1" w:styleId="Emphasis2">
    <w:name w:val="Emphasis 2"/>
    <w:uiPriority w:val="1"/>
    <w:qFormat/>
    <w:rsid w:val="00257C22"/>
    <w:rPr>
      <w:rFonts w:ascii="Times New Roman" w:hAnsi="Times New Roman" w:cs="Times New Roman" w:hint="default"/>
      <w:b/>
      <w:bCs w:val="0"/>
      <w:i w:val="0"/>
      <w:iCs/>
      <w:sz w:val="22"/>
      <w:u w:val="single"/>
      <w:bdr w:val="single" w:sz="2" w:space="0" w:color="auto" w:frame="1"/>
    </w:rPr>
  </w:style>
  <w:style w:type="character" w:customStyle="1" w:styleId="CardsHighlight">
    <w:name w:val="Cards Highlight"/>
    <w:uiPriority w:val="1"/>
    <w:rsid w:val="00257C22"/>
    <w:rPr>
      <w:rFonts w:ascii="Times New Roman" w:hAnsi="Times New Roman" w:cs="Times New Roman" w:hint="default"/>
      <w:sz w:val="24"/>
      <w:u w:val="single"/>
      <w:bdr w:val="none" w:sz="0" w:space="0" w:color="auto" w:frame="1"/>
      <w:shd w:val="clear" w:color="auto" w:fill="00FFFF"/>
    </w:rPr>
  </w:style>
  <w:style w:type="character" w:customStyle="1" w:styleId="A6">
    <w:name w:val="A6"/>
    <w:uiPriority w:val="99"/>
    <w:rsid w:val="00257C22"/>
    <w:rPr>
      <w:rFonts w:ascii="AGaramond" w:hAnsi="AGaramond" w:cs="AGaramond" w:hint="default"/>
      <w:color w:val="211D1E"/>
      <w:sz w:val="14"/>
      <w:szCs w:val="14"/>
    </w:rPr>
  </w:style>
  <w:style w:type="character" w:customStyle="1" w:styleId="aqj">
    <w:name w:val="aqj"/>
    <w:basedOn w:val="DefaultParagraphFont"/>
    <w:rsid w:val="00257C22"/>
  </w:style>
  <w:style w:type="character" w:customStyle="1" w:styleId="CharacterStyle2">
    <w:name w:val="Character Style 2"/>
    <w:uiPriority w:val="99"/>
    <w:rsid w:val="00257C22"/>
    <w:rPr>
      <w:sz w:val="20"/>
      <w:szCs w:val="20"/>
    </w:rPr>
  </w:style>
  <w:style w:type="character" w:customStyle="1" w:styleId="addmd">
    <w:name w:val="addmd"/>
    <w:basedOn w:val="DefaultParagraphFont"/>
    <w:rsid w:val="00257C22"/>
  </w:style>
  <w:style w:type="character" w:customStyle="1" w:styleId="Style11ptBoldUnderline">
    <w:name w:val="Style 11 pt Bold Underline"/>
    <w:basedOn w:val="DefaultParagraphFont"/>
    <w:qFormat/>
    <w:rsid w:val="00257C22"/>
    <w:rPr>
      <w:b/>
      <w:bCs/>
      <w:sz w:val="20"/>
      <w:u w:val="single"/>
    </w:rPr>
  </w:style>
  <w:style w:type="character" w:customStyle="1" w:styleId="Heading3CharCharChar3">
    <w:name w:val="Heading 3 Char Char Char3"/>
    <w:aliases w:val="Char Char Char3,Heading 3 Char Char Char2,Char Char Char2, Char Char Char3, Char Char Char2"/>
    <w:basedOn w:val="DefaultParagraphFont"/>
    <w:rsid w:val="00257C22"/>
    <w:rPr>
      <w:rFonts w:ascii="Arial" w:hAnsi="Arial" w:cs="Arial" w:hint="default"/>
      <w:bCs/>
      <w:szCs w:val="26"/>
      <w:u w:val="single"/>
      <w:lang w:val="en-US" w:eastAsia="en-US" w:bidi="ar-SA"/>
    </w:rPr>
  </w:style>
  <w:style w:type="character" w:customStyle="1" w:styleId="qlabel">
    <w:name w:val="q_label"/>
    <w:basedOn w:val="DefaultParagraphFont"/>
    <w:rsid w:val="00257C22"/>
  </w:style>
  <w:style w:type="character" w:customStyle="1" w:styleId="alabel">
    <w:name w:val="a_label"/>
    <w:basedOn w:val="DefaultParagraphFont"/>
    <w:rsid w:val="00257C22"/>
  </w:style>
  <w:style w:type="character" w:customStyle="1" w:styleId="Styleunderline9pt0">
    <w:name w:val="Style underline + 9 pt"/>
    <w:basedOn w:val="underline"/>
    <w:rsid w:val="00257C22"/>
    <w:rPr>
      <w:rFonts w:ascii="Georgia" w:hAnsi="Georgia" w:hint="default"/>
      <w:b/>
      <w:bCs w:val="0"/>
      <w:iCs w:val="0"/>
      <w:u w:val="single"/>
      <w:bdr w:val="single" w:sz="8" w:space="0" w:color="auto" w:frame="1"/>
    </w:rPr>
  </w:style>
  <w:style w:type="character" w:customStyle="1" w:styleId="StyleTimesNewRoman9pt">
    <w:name w:val="Style Times New Roman 9 pt"/>
    <w:basedOn w:val="DefaultParagraphFont"/>
    <w:rsid w:val="00257C22"/>
    <w:rPr>
      <w:rFonts w:ascii="Times New Roman" w:hAnsi="Times New Roman" w:cs="Times New Roman" w:hint="default"/>
      <w:sz w:val="20"/>
    </w:rPr>
  </w:style>
  <w:style w:type="character" w:customStyle="1" w:styleId="Styleunderline9pt1">
    <w:name w:val="Style underline + 9 pt1"/>
    <w:basedOn w:val="underline"/>
    <w:rsid w:val="00257C22"/>
    <w:rPr>
      <w:rFonts w:ascii="Georgia" w:hAnsi="Georgia" w:hint="default"/>
      <w:b/>
      <w:bCs w:val="0"/>
      <w:iCs w:val="0"/>
      <w:u w:val="single"/>
      <w:bdr w:val="single" w:sz="8" w:space="0" w:color="auto" w:frame="1"/>
    </w:rPr>
  </w:style>
  <w:style w:type="character" w:customStyle="1" w:styleId="StyleUnderlineChar9pt">
    <w:name w:val="Style Underline Char + 9 pt"/>
    <w:basedOn w:val="DefaultParagraphFont"/>
    <w:rsid w:val="00257C22"/>
    <w:rPr>
      <w:b w:val="0"/>
      <w:bCs/>
      <w:sz w:val="20"/>
      <w:u w:val="single"/>
      <w:lang w:val="en-US" w:eastAsia="en-US" w:bidi="ar-SA"/>
    </w:rPr>
  </w:style>
  <w:style w:type="character" w:customStyle="1" w:styleId="Hyperlink23">
    <w:name w:val="Hyperlink23"/>
    <w:basedOn w:val="DefaultParagraphFont"/>
    <w:rsid w:val="00257C22"/>
    <w:rPr>
      <w:color w:val="3300CC"/>
      <w:u w:val="single"/>
    </w:rPr>
  </w:style>
  <w:style w:type="character" w:customStyle="1" w:styleId="body-text">
    <w:name w:val="body-text"/>
    <w:basedOn w:val="DefaultParagraphFont"/>
    <w:rsid w:val="00257C22"/>
  </w:style>
  <w:style w:type="character" w:customStyle="1" w:styleId="globalcontentbody">
    <w:name w:val="globalcontentbody"/>
    <w:basedOn w:val="DefaultParagraphFont"/>
    <w:rsid w:val="00257C22"/>
  </w:style>
  <w:style w:type="character" w:customStyle="1" w:styleId="Style11ptUnderlineBorderSinglesolidlineAuto05pt">
    <w:name w:val="Style 11 pt Underline Border: : (Single solid line Auto  0.5 pt..."/>
    <w:qFormat/>
    <w:rsid w:val="00257C22"/>
    <w:rPr>
      <w:sz w:val="20"/>
      <w:u w:val="single"/>
      <w:bdr w:val="single" w:sz="4" w:space="0" w:color="auto" w:frame="1"/>
    </w:rPr>
  </w:style>
  <w:style w:type="character" w:customStyle="1" w:styleId="Styleterm111ptUnderline">
    <w:name w:val="Style term1 + 11 pt Underline"/>
    <w:basedOn w:val="term1"/>
    <w:rsid w:val="00257C22"/>
    <w:rPr>
      <w:b/>
      <w:bCs/>
      <w:sz w:val="20"/>
      <w:u w:val="single"/>
    </w:rPr>
  </w:style>
  <w:style w:type="character" w:customStyle="1" w:styleId="Style9pt">
    <w:name w:val="Style 9 pt"/>
    <w:basedOn w:val="DefaultParagraphFont"/>
    <w:rsid w:val="00257C22"/>
    <w:rPr>
      <w:rFonts w:ascii="Times New Roman" w:hAnsi="Times New Roman" w:cs="Times New Roman" w:hint="default"/>
      <w:sz w:val="20"/>
    </w:rPr>
  </w:style>
  <w:style w:type="character" w:customStyle="1" w:styleId="CharChar11">
    <w:name w:val="Char Char11"/>
    <w:basedOn w:val="DefaultParagraphFont"/>
    <w:rsid w:val="00257C22"/>
    <w:rPr>
      <w:rFonts w:ascii="Arial" w:hAnsi="Arial" w:cs="Arial" w:hint="default"/>
      <w:bCs/>
      <w:szCs w:val="26"/>
      <w:u w:val="single"/>
      <w:lang w:val="en-US" w:eastAsia="en-US" w:bidi="ar-SA"/>
    </w:rPr>
  </w:style>
  <w:style w:type="character" w:customStyle="1" w:styleId="authorbio">
    <w:name w:val="authorbio"/>
    <w:basedOn w:val="DefaultParagraphFont"/>
    <w:rsid w:val="00257C22"/>
  </w:style>
  <w:style w:type="character" w:customStyle="1" w:styleId="a">
    <w:name w:val="a"/>
    <w:basedOn w:val="DefaultParagraphFont"/>
    <w:rsid w:val="00257C22"/>
  </w:style>
  <w:style w:type="character" w:customStyle="1" w:styleId="StyleUnderline4">
    <w:name w:val="Style Underline4"/>
    <w:basedOn w:val="DefaultParagraphFont"/>
    <w:rsid w:val="00257C22"/>
    <w:rPr>
      <w:u w:val="single"/>
    </w:rPr>
  </w:style>
  <w:style w:type="character" w:customStyle="1" w:styleId="Emphasis20">
    <w:name w:val="Emphasis2"/>
    <w:qFormat/>
    <w:rsid w:val="00257C22"/>
    <w:rPr>
      <w:rFonts w:ascii="Franklin Gothic Heavy" w:hAnsi="Franklin Gothic Heavy" w:hint="default"/>
      <w:iCs/>
      <w:u w:val="single"/>
    </w:rPr>
  </w:style>
  <w:style w:type="character" w:customStyle="1" w:styleId="UnderlinedChar0">
    <w:name w:val="Underlined Char"/>
    <w:aliases w:val="small text Char Char"/>
    <w:basedOn w:val="CardTextChar1"/>
    <w:rsid w:val="00257C22"/>
    <w:rPr>
      <w:rFonts w:ascii="MS Mincho" w:eastAsia="MS Mincho" w:hAnsi="Garamond" w:hint="eastAsia"/>
      <w:sz w:val="18"/>
      <w:szCs w:val="24"/>
      <w:u w:val="single"/>
      <w:lang w:val="en-US" w:eastAsia="ja-JP" w:bidi="ar-SA"/>
    </w:rPr>
  </w:style>
  <w:style w:type="character" w:customStyle="1" w:styleId="underlineChar0">
    <w:name w:val="underline Char"/>
    <w:basedOn w:val="DefaultParagraphFont"/>
    <w:rsid w:val="00257C22"/>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257C22"/>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257C22"/>
    <w:rPr>
      <w:sz w:val="20"/>
      <w:u w:val="single"/>
    </w:rPr>
  </w:style>
  <w:style w:type="character" w:customStyle="1" w:styleId="base">
    <w:name w:val="base"/>
    <w:basedOn w:val="DefaultParagraphFont"/>
    <w:rsid w:val="00257C22"/>
  </w:style>
  <w:style w:type="character" w:customStyle="1" w:styleId="part-of-speech">
    <w:name w:val="part-of-speech"/>
    <w:basedOn w:val="DefaultParagraphFont"/>
    <w:rsid w:val="00257C22"/>
  </w:style>
  <w:style w:type="character" w:customStyle="1" w:styleId="sep">
    <w:name w:val="sep"/>
    <w:basedOn w:val="DefaultParagraphFont"/>
    <w:rsid w:val="00257C22"/>
  </w:style>
  <w:style w:type="character" w:customStyle="1" w:styleId="pron">
    <w:name w:val="pron"/>
    <w:basedOn w:val="DefaultParagraphFont"/>
    <w:rsid w:val="00257C22"/>
  </w:style>
  <w:style w:type="character" w:customStyle="1" w:styleId="UnderlineCharChar1">
    <w:name w:val="Underline Char Char1"/>
    <w:basedOn w:val="DefaultParagraphFont"/>
    <w:rsid w:val="00257C22"/>
    <w:rPr>
      <w:u w:val="single"/>
      <w:lang w:val="en-US" w:eastAsia="en-US" w:bidi="ar-SA"/>
    </w:rPr>
  </w:style>
  <w:style w:type="character" w:customStyle="1" w:styleId="StyleUnderlineCharChar111pt">
    <w:name w:val="Style Underline Char Char1 + 11 pt"/>
    <w:basedOn w:val="UnderlineCharChar1"/>
    <w:rsid w:val="00257C22"/>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257C22"/>
    <w:rPr>
      <w:sz w:val="22"/>
      <w:u w:val="single"/>
    </w:rPr>
  </w:style>
  <w:style w:type="character" w:customStyle="1" w:styleId="StyleUnderlineCharChar111ptBorderSinglesolidlineA">
    <w:name w:val="Style Underline Char Char1 + 11 pt Border: : (Single solid line A..."/>
    <w:basedOn w:val="UnderlineCharChar1"/>
    <w:rsid w:val="00257C22"/>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257C22"/>
    <w:rPr>
      <w:b/>
      <w:bCs/>
      <w:noProof w:val="0"/>
      <w:sz w:val="20"/>
      <w:u w:val="single"/>
      <w:lang w:val="en-US" w:eastAsia="en-US" w:bidi="ar-SA"/>
    </w:rPr>
  </w:style>
  <w:style w:type="character" w:customStyle="1" w:styleId="StyleunderlineArialNarrow9ptBold">
    <w:name w:val="Style underline + Arial Narrow 9 pt Bold"/>
    <w:basedOn w:val="underline"/>
    <w:rsid w:val="00257C22"/>
    <w:rPr>
      <w:rFonts w:ascii="Georgia" w:hAnsi="Georgia" w:hint="default"/>
      <w:b/>
      <w:bCs/>
      <w:iCs w:val="0"/>
      <w:u w:val="single"/>
      <w:bdr w:val="single" w:sz="8" w:space="0" w:color="auto" w:frame="1"/>
    </w:rPr>
  </w:style>
  <w:style w:type="character" w:customStyle="1" w:styleId="StyleBoldandUnderlineCharCharCharChar9pt">
    <w:name w:val="Style Bold and Underline Char Char Char Char + 9 pt"/>
    <w:basedOn w:val="DefaultParagraphFont"/>
    <w:rsid w:val="00257C22"/>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257C22"/>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257C22"/>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257C22"/>
    <w:rPr>
      <w:rFonts w:ascii="Arial" w:hAnsi="Arial" w:cs="Arial" w:hint="default"/>
      <w:color w:val="000000"/>
      <w:sz w:val="10"/>
      <w:szCs w:val="22"/>
    </w:rPr>
  </w:style>
  <w:style w:type="character" w:customStyle="1" w:styleId="CharChar111">
    <w:name w:val="Char Char111"/>
    <w:basedOn w:val="DefaultParagraphFont"/>
    <w:rsid w:val="00257C22"/>
    <w:rPr>
      <w:rFonts w:ascii="Arial" w:hAnsi="Arial" w:cs="Arial" w:hint="default"/>
      <w:bCs/>
      <w:szCs w:val="26"/>
      <w:u w:val="single"/>
      <w:lang w:val="en-US" w:eastAsia="en-US" w:bidi="ar-SA"/>
    </w:rPr>
  </w:style>
  <w:style w:type="character" w:customStyle="1" w:styleId="AUnterdline">
    <w:name w:val="AUnterdline"/>
    <w:qFormat/>
    <w:rsid w:val="00257C22"/>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257C22"/>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257C22"/>
  </w:style>
  <w:style w:type="character" w:customStyle="1" w:styleId="StyleUnderline1">
    <w:name w:val="Style Underline1"/>
    <w:basedOn w:val="DefaultParagraphFont"/>
    <w:rsid w:val="00257C22"/>
    <w:rPr>
      <w:rFonts w:ascii="Times New Roman" w:hAnsi="Times New Roman" w:cs="Times New Roman" w:hint="default"/>
      <w:sz w:val="20"/>
      <w:u w:val="single"/>
    </w:rPr>
  </w:style>
  <w:style w:type="character" w:customStyle="1" w:styleId="DontRead">
    <w:name w:val="Don't Read"/>
    <w:qFormat/>
    <w:rsid w:val="00257C22"/>
    <w:rPr>
      <w:rFonts w:ascii="Times New Roman" w:hAnsi="Times New Roman" w:cs="Times New Roman" w:hint="default"/>
      <w:sz w:val="16"/>
    </w:rPr>
  </w:style>
  <w:style w:type="character" w:customStyle="1" w:styleId="Style11ptUnderline3">
    <w:name w:val="Style 11 pt Underline3"/>
    <w:rsid w:val="00257C22"/>
    <w:rPr>
      <w:sz w:val="20"/>
      <w:u w:val="single"/>
    </w:rPr>
  </w:style>
  <w:style w:type="character" w:customStyle="1" w:styleId="27">
    <w:name w:val="27"/>
    <w:rsid w:val="00257C22"/>
    <w:rPr>
      <w:rFonts w:ascii="Arial" w:hAnsi="Arial" w:cs="Arial" w:hint="default"/>
      <w:bCs/>
      <w:sz w:val="20"/>
      <w:u w:val="single"/>
      <w:lang w:val="en-US" w:eastAsia="en-US" w:bidi="ar-SA"/>
    </w:rPr>
  </w:style>
  <w:style w:type="character" w:customStyle="1" w:styleId="2">
    <w:name w:val="2"/>
    <w:rsid w:val="00257C22"/>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257C22"/>
    <w:rPr>
      <w:sz w:val="20"/>
      <w:u w:val="single"/>
    </w:rPr>
  </w:style>
  <w:style w:type="character" w:customStyle="1" w:styleId="Style9ptBoldUnderline5">
    <w:name w:val="Style 9 pt Bold Underline5"/>
    <w:basedOn w:val="DefaultParagraphFont"/>
    <w:rsid w:val="00257C22"/>
    <w:rPr>
      <w:b/>
      <w:bCs/>
      <w:sz w:val="20"/>
      <w:u w:val="single"/>
    </w:rPr>
  </w:style>
  <w:style w:type="character" w:customStyle="1" w:styleId="CharChar114">
    <w:name w:val="Char Char114"/>
    <w:basedOn w:val="DefaultParagraphFont"/>
    <w:rsid w:val="00257C22"/>
    <w:rPr>
      <w:rFonts w:ascii="Arial" w:hAnsi="Arial" w:cs="Arial" w:hint="default"/>
      <w:bCs/>
      <w:szCs w:val="26"/>
      <w:u w:val="single"/>
      <w:lang w:val="en-US" w:eastAsia="en-US" w:bidi="ar-SA"/>
    </w:rPr>
  </w:style>
  <w:style w:type="character" w:customStyle="1" w:styleId="CharChar113">
    <w:name w:val="Char Char113"/>
    <w:basedOn w:val="DefaultParagraphFont"/>
    <w:rsid w:val="00257C22"/>
    <w:rPr>
      <w:rFonts w:ascii="Arial" w:hAnsi="Arial" w:cs="Arial" w:hint="default"/>
      <w:bCs/>
      <w:szCs w:val="26"/>
      <w:u w:val="single"/>
      <w:lang w:val="en-US" w:eastAsia="en-US" w:bidi="ar-SA"/>
    </w:rPr>
  </w:style>
  <w:style w:type="character" w:customStyle="1" w:styleId="CharChar112">
    <w:name w:val="Char Char112"/>
    <w:basedOn w:val="DefaultParagraphFont"/>
    <w:rsid w:val="00257C22"/>
    <w:rPr>
      <w:rFonts w:ascii="Arial" w:hAnsi="Arial" w:cs="Arial" w:hint="default"/>
      <w:bCs/>
      <w:szCs w:val="26"/>
      <w:u w:val="single"/>
      <w:lang w:val="en-US" w:eastAsia="en-US" w:bidi="ar-SA"/>
    </w:rPr>
  </w:style>
  <w:style w:type="character" w:customStyle="1" w:styleId="zoomme">
    <w:name w:val="zoomme"/>
    <w:basedOn w:val="DefaultParagraphFont"/>
    <w:rsid w:val="00257C22"/>
  </w:style>
  <w:style w:type="character" w:customStyle="1" w:styleId="Date10">
    <w:name w:val="Date1"/>
    <w:basedOn w:val="DefaultParagraphFont"/>
    <w:rsid w:val="00257C22"/>
  </w:style>
  <w:style w:type="character" w:customStyle="1" w:styleId="classauthor">
    <w:name w:val="class=&quot;author&quot;"/>
    <w:basedOn w:val="DefaultParagraphFont"/>
    <w:rsid w:val="00257C22"/>
  </w:style>
  <w:style w:type="character" w:customStyle="1" w:styleId="CharCharChar">
    <w:name w:val="Char Char Char"/>
    <w:basedOn w:val="DefaultParagraphFont"/>
    <w:rsid w:val="00257C22"/>
    <w:rPr>
      <w:rFonts w:ascii="Arial" w:hAnsi="Arial" w:cs="Arial" w:hint="default"/>
      <w:bCs/>
      <w:szCs w:val="26"/>
      <w:u w:val="single"/>
      <w:lang w:val="en-US" w:eastAsia="en-US" w:bidi="ar-SA"/>
    </w:rPr>
  </w:style>
  <w:style w:type="character" w:customStyle="1" w:styleId="texto1">
    <w:name w:val="texto1"/>
    <w:rsid w:val="00257C22"/>
  </w:style>
  <w:style w:type="character" w:customStyle="1" w:styleId="officialstitle-">
    <w:name w:val="official_s_title-"/>
    <w:basedOn w:val="DefaultParagraphFont"/>
    <w:rsid w:val="00257C22"/>
  </w:style>
  <w:style w:type="character" w:customStyle="1" w:styleId="officialsbureau">
    <w:name w:val="official_s_bureau"/>
    <w:basedOn w:val="DefaultParagraphFont"/>
    <w:rsid w:val="00257C22"/>
  </w:style>
  <w:style w:type="character" w:customStyle="1" w:styleId="CardsChar1">
    <w:name w:val="Cards Char1"/>
    <w:rsid w:val="00257C22"/>
    <w:rPr>
      <w:lang w:val="en-US" w:eastAsia="en-US" w:bidi="ar-SA"/>
    </w:rPr>
  </w:style>
  <w:style w:type="character" w:customStyle="1" w:styleId="gray">
    <w:name w:val="gray"/>
    <w:basedOn w:val="DefaultParagraphFont"/>
    <w:rsid w:val="00257C22"/>
  </w:style>
  <w:style w:type="character" w:customStyle="1" w:styleId="Styleunderline11ptBorderSinglesolidlineAuto05p">
    <w:name w:val="Style underline + 11 pt Border: : (Single solid line Auto  0.5 p..."/>
    <w:rsid w:val="00257C22"/>
    <w:rPr>
      <w:sz w:val="20"/>
      <w:u w:val="single"/>
      <w:bdr w:val="single" w:sz="4" w:space="0" w:color="auto" w:frame="1"/>
    </w:rPr>
  </w:style>
  <w:style w:type="character" w:customStyle="1" w:styleId="CardText-Underlined0">
    <w:name w:val="Card Text - Underlined"/>
    <w:rsid w:val="00257C22"/>
    <w:rPr>
      <w:b/>
      <w:bCs w:val="0"/>
      <w:sz w:val="20"/>
      <w:u w:val="single"/>
    </w:rPr>
  </w:style>
  <w:style w:type="character" w:customStyle="1" w:styleId="Style11ptItalicUnderline">
    <w:name w:val="Style 11 pt Italic Underline"/>
    <w:basedOn w:val="DefaultParagraphFont"/>
    <w:qFormat/>
    <w:rsid w:val="00257C22"/>
    <w:rPr>
      <w:i/>
      <w:iCs/>
      <w:sz w:val="20"/>
      <w:u w:val="single"/>
    </w:rPr>
  </w:style>
  <w:style w:type="character" w:customStyle="1" w:styleId="Style11ptItalic">
    <w:name w:val="Style 11 pt Italic"/>
    <w:basedOn w:val="DefaultParagraphFont"/>
    <w:rsid w:val="00257C22"/>
    <w:rPr>
      <w:rFonts w:ascii="Times New Roman" w:hAnsi="Times New Roman" w:cs="Times New Roman" w:hint="default"/>
      <w:i/>
      <w:iCs/>
      <w:sz w:val="20"/>
    </w:rPr>
  </w:style>
  <w:style w:type="character" w:customStyle="1" w:styleId="Style9ptUnderline6">
    <w:name w:val="Style 9 pt Underline6"/>
    <w:basedOn w:val="DefaultParagraphFont"/>
    <w:rsid w:val="00257C22"/>
    <w:rPr>
      <w:sz w:val="20"/>
      <w:u w:val="single"/>
    </w:rPr>
  </w:style>
  <w:style w:type="character" w:customStyle="1" w:styleId="ct-with-fmlt">
    <w:name w:val="ct-with-fmlt"/>
    <w:basedOn w:val="DefaultParagraphFont"/>
    <w:rsid w:val="00257C22"/>
  </w:style>
  <w:style w:type="character" w:customStyle="1" w:styleId="ital-inline">
    <w:name w:val="ital-inline"/>
    <w:basedOn w:val="DefaultParagraphFont"/>
    <w:qFormat/>
    <w:rsid w:val="00257C22"/>
  </w:style>
  <w:style w:type="character" w:customStyle="1" w:styleId="cross-head">
    <w:name w:val="cross-head"/>
    <w:rsid w:val="00257C22"/>
  </w:style>
  <w:style w:type="character" w:customStyle="1" w:styleId="blue">
    <w:name w:val="blue"/>
    <w:qFormat/>
    <w:rsid w:val="00257C22"/>
  </w:style>
  <w:style w:type="character" w:customStyle="1" w:styleId="dateline">
    <w:name w:val="dateline"/>
    <w:rsid w:val="00257C22"/>
  </w:style>
  <w:style w:type="character" w:customStyle="1" w:styleId="fn">
    <w:name w:val="fn"/>
    <w:rsid w:val="00257C22"/>
  </w:style>
  <w:style w:type="character" w:customStyle="1" w:styleId="Subtitle1">
    <w:name w:val="Subtitle1"/>
    <w:rsid w:val="00257C22"/>
  </w:style>
  <w:style w:type="character" w:customStyle="1" w:styleId="metaorigin">
    <w:name w:val="meta_origin"/>
    <w:rsid w:val="00257C22"/>
  </w:style>
  <w:style w:type="character" w:customStyle="1" w:styleId="mandelbrotrefrag">
    <w:name w:val="mandelbrot_refrag"/>
    <w:rsid w:val="00257C22"/>
  </w:style>
  <w:style w:type="character" w:customStyle="1" w:styleId="eminfo">
    <w:name w:val="eminfo"/>
    <w:rsid w:val="00257C22"/>
  </w:style>
  <w:style w:type="character" w:customStyle="1" w:styleId="emhighlight">
    <w:name w:val="emhighlight"/>
    <w:rsid w:val="00257C22"/>
  </w:style>
  <w:style w:type="character" w:customStyle="1" w:styleId="at">
    <w:name w:val="at"/>
    <w:rsid w:val="00257C22"/>
  </w:style>
  <w:style w:type="character" w:customStyle="1" w:styleId="itxtrst">
    <w:name w:val="itxtrst"/>
    <w:rsid w:val="00257C22"/>
  </w:style>
  <w:style w:type="character" w:customStyle="1" w:styleId="name">
    <w:name w:val="name"/>
    <w:rsid w:val="00257C22"/>
  </w:style>
  <w:style w:type="character" w:customStyle="1" w:styleId="tkrname">
    <w:name w:val="tkrname"/>
    <w:rsid w:val="00257C22"/>
  </w:style>
  <w:style w:type="character" w:customStyle="1" w:styleId="tkrchange">
    <w:name w:val="tkrchange"/>
    <w:rsid w:val="00257C22"/>
  </w:style>
  <w:style w:type="character" w:customStyle="1" w:styleId="ilad">
    <w:name w:val="il_ad"/>
    <w:rsid w:val="00257C22"/>
  </w:style>
  <w:style w:type="character" w:customStyle="1" w:styleId="source-org">
    <w:name w:val="source-org"/>
    <w:rsid w:val="00257C22"/>
  </w:style>
  <w:style w:type="character" w:customStyle="1" w:styleId="updated">
    <w:name w:val="updated"/>
    <w:rsid w:val="00257C22"/>
  </w:style>
  <w:style w:type="character" w:customStyle="1" w:styleId="last">
    <w:name w:val="last"/>
    <w:rsid w:val="00257C22"/>
  </w:style>
  <w:style w:type="character" w:customStyle="1" w:styleId="institution">
    <w:name w:val="institution"/>
    <w:rsid w:val="00257C22"/>
  </w:style>
  <w:style w:type="character" w:customStyle="1" w:styleId="StyleUnderlinePatternClearYellow">
    <w:name w:val="Style Underline Pattern: Clear (Yellow)"/>
    <w:rsid w:val="00257C22"/>
    <w:rPr>
      <w:u w:val="single"/>
      <w:shd w:val="clear" w:color="auto" w:fill="00FF00"/>
    </w:rPr>
  </w:style>
  <w:style w:type="character" w:customStyle="1" w:styleId="wikiexternallink">
    <w:name w:val="wikiexternallink"/>
    <w:basedOn w:val="DefaultParagraphFont"/>
    <w:rsid w:val="00257C22"/>
  </w:style>
  <w:style w:type="character" w:customStyle="1" w:styleId="wikigeneratedlinkcontent">
    <w:name w:val="wikigeneratedlinkcontent"/>
    <w:basedOn w:val="DefaultParagraphFont"/>
    <w:rsid w:val="00257C22"/>
  </w:style>
  <w:style w:type="character" w:customStyle="1" w:styleId="CharChar5">
    <w:name w:val="Char Char5"/>
    <w:rsid w:val="00257C22"/>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257C22"/>
  </w:style>
  <w:style w:type="character" w:customStyle="1" w:styleId="Style11ptBoldUnderline1">
    <w:name w:val="Style 11 pt Bold Underline1"/>
    <w:rsid w:val="00257C22"/>
    <w:rPr>
      <w:b/>
      <w:bCs/>
      <w:sz w:val="20"/>
      <w:u w:val="single"/>
    </w:rPr>
  </w:style>
  <w:style w:type="character" w:customStyle="1" w:styleId="StyleStyleunderlineBold11pt">
    <w:name w:val="Style Style underline + Bold + 11 pt"/>
    <w:rsid w:val="00257C22"/>
    <w:rPr>
      <w:bCs/>
      <w:sz w:val="20"/>
      <w:u w:val="single"/>
    </w:rPr>
  </w:style>
  <w:style w:type="character" w:customStyle="1" w:styleId="StyleunderlineAsianTimesNewRomanBold">
    <w:name w:val="Style underline + (Asian) Times New Roman Bold"/>
    <w:rsid w:val="00257C22"/>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257C22"/>
    <w:rPr>
      <w:b/>
      <w:bCs/>
      <w:sz w:val="20"/>
      <w:u w:val="single"/>
      <w:bdr w:val="single" w:sz="4" w:space="0" w:color="auto" w:frame="1"/>
    </w:rPr>
  </w:style>
  <w:style w:type="character" w:customStyle="1" w:styleId="underline20">
    <w:name w:val="underline2"/>
    <w:rsid w:val="00257C22"/>
    <w:rPr>
      <w:u w:val="single"/>
    </w:rPr>
  </w:style>
  <w:style w:type="character" w:customStyle="1" w:styleId="Style9ptBoldUnderline1">
    <w:name w:val="Style 9 pt Bold Underline1"/>
    <w:rsid w:val="00257C22"/>
    <w:rPr>
      <w:bCs/>
      <w:sz w:val="22"/>
      <w:u w:val="single"/>
    </w:rPr>
  </w:style>
  <w:style w:type="character" w:customStyle="1" w:styleId="CardUnderlinedChar0">
    <w:name w:val="Card Underlined Char"/>
    <w:rsid w:val="00257C22"/>
    <w:rPr>
      <w:rFonts w:ascii="Arial Narrow" w:hAnsi="Arial Narrow" w:hint="default"/>
      <w:sz w:val="22"/>
      <w:szCs w:val="24"/>
      <w:u w:val="single"/>
      <w:lang w:val="en-US" w:eastAsia="en-US" w:bidi="ar-SA"/>
    </w:rPr>
  </w:style>
  <w:style w:type="character" w:customStyle="1" w:styleId="Style11ptBoldUnderlineBorderSinglesolidlineAuto1">
    <w:name w:val="Style 11 pt Bold Underline Border: : (Single solid line Auto  ...1"/>
    <w:rsid w:val="00257C22"/>
    <w:rPr>
      <w:b/>
      <w:bCs/>
      <w:sz w:val="20"/>
      <w:u w:val="single"/>
      <w:bdr w:val="single" w:sz="4" w:space="0" w:color="auto" w:frame="1"/>
    </w:rPr>
  </w:style>
  <w:style w:type="character" w:customStyle="1" w:styleId="DebateHighlighted">
    <w:name w:val="Debate Highlighted"/>
    <w:qFormat/>
    <w:rsid w:val="00257C22"/>
    <w:rPr>
      <w:rFonts w:ascii="Times New Roman" w:hAnsi="Times New Roman" w:cs="Times New Roman" w:hint="default"/>
      <w:sz w:val="20"/>
      <w:u w:val="thick"/>
      <w:bdr w:val="none" w:sz="0" w:space="0" w:color="auto" w:frame="1"/>
      <w:shd w:val="clear" w:color="auto" w:fill="00FFFF"/>
    </w:rPr>
  </w:style>
  <w:style w:type="character" w:customStyle="1" w:styleId="A5">
    <w:name w:val="A5"/>
    <w:uiPriority w:val="99"/>
    <w:rsid w:val="00257C22"/>
    <w:rPr>
      <w:rFonts w:ascii="Times New Roman" w:hAnsi="Times New Roman" w:cs="Times New Roman" w:hint="default"/>
      <w:color w:val="000000"/>
      <w:sz w:val="13"/>
      <w:szCs w:val="13"/>
    </w:rPr>
  </w:style>
  <w:style w:type="character" w:customStyle="1" w:styleId="smallChar0">
    <w:name w:val="small Char"/>
    <w:rsid w:val="00257C22"/>
    <w:rPr>
      <w:rFonts w:ascii="Calibri" w:eastAsia="Calibri" w:hAnsi="Calibri" w:cs="Calibri" w:hint="default"/>
      <w:sz w:val="16"/>
      <w:szCs w:val="22"/>
      <w:lang w:val="en-US" w:eastAsia="en-US" w:bidi="ar-SA"/>
    </w:rPr>
  </w:style>
  <w:style w:type="character" w:customStyle="1" w:styleId="StyleUnderlineBold">
    <w:name w:val="Style Underline + Bold"/>
    <w:rsid w:val="00257C22"/>
    <w:rPr>
      <w:b/>
      <w:bCs/>
      <w:u w:val="single"/>
    </w:rPr>
  </w:style>
  <w:style w:type="character" w:customStyle="1" w:styleId="Underline-Highlighted">
    <w:name w:val="Underline-Highlighted"/>
    <w:uiPriority w:val="1"/>
    <w:qFormat/>
    <w:rsid w:val="00257C22"/>
    <w:rPr>
      <w:rFonts w:ascii="Cambria" w:hAnsi="Cambria" w:hint="default"/>
      <w:sz w:val="24"/>
      <w:u w:val="single"/>
      <w:bdr w:val="none" w:sz="0" w:space="0" w:color="auto" w:frame="1"/>
      <w:shd w:val="clear" w:color="auto" w:fill="99FF66"/>
    </w:rPr>
  </w:style>
  <w:style w:type="character" w:customStyle="1" w:styleId="SmallText">
    <w:name w:val="SmallText"/>
    <w:rsid w:val="00257C22"/>
    <w:rPr>
      <w:color w:val="000000"/>
    </w:rPr>
  </w:style>
  <w:style w:type="character" w:customStyle="1" w:styleId="CitesChar1">
    <w:name w:val="Cites Char1"/>
    <w:rsid w:val="00257C22"/>
    <w:rPr>
      <w:b/>
      <w:bCs w:val="0"/>
      <w:szCs w:val="24"/>
      <w:u w:val="single"/>
      <w:lang w:val="en-US" w:eastAsia="en-US" w:bidi="ar-SA"/>
    </w:rPr>
  </w:style>
  <w:style w:type="character" w:customStyle="1" w:styleId="underline3">
    <w:name w:val="underline3"/>
    <w:rsid w:val="00257C22"/>
    <w:rPr>
      <w:u w:val="single"/>
      <w:bdr w:val="none" w:sz="0" w:space="0" w:color="auto" w:frame="1"/>
      <w:shd w:val="clear" w:color="auto" w:fill="FFFF00"/>
    </w:rPr>
  </w:style>
  <w:style w:type="character" w:customStyle="1" w:styleId="menu">
    <w:name w:val="menu"/>
    <w:basedOn w:val="DefaultParagraphFont"/>
    <w:rsid w:val="00257C22"/>
  </w:style>
  <w:style w:type="character" w:customStyle="1" w:styleId="storyby">
    <w:name w:val="storyby"/>
    <w:basedOn w:val="DefaultParagraphFont"/>
    <w:rsid w:val="00257C22"/>
  </w:style>
  <w:style w:type="character" w:customStyle="1" w:styleId="A-Underlining">
    <w:name w:val="A-Underlining"/>
    <w:rsid w:val="00257C22"/>
    <w:rPr>
      <w:rFonts w:ascii="Garamond" w:hAnsi="Garamond" w:hint="default"/>
      <w:color w:val="auto"/>
      <w:sz w:val="24"/>
      <w:u w:val="single"/>
    </w:rPr>
  </w:style>
  <w:style w:type="character" w:customStyle="1" w:styleId="AuthorChar">
    <w:name w:val="Author Char"/>
    <w:rsid w:val="00257C22"/>
    <w:rPr>
      <w:b/>
      <w:bCs w:val="0"/>
      <w:noProof w:val="0"/>
      <w:sz w:val="22"/>
      <w:lang w:val="en-US" w:eastAsia="en-US" w:bidi="ar-SA"/>
    </w:rPr>
  </w:style>
  <w:style w:type="character" w:customStyle="1" w:styleId="newsmain">
    <w:name w:val="news_main"/>
    <w:basedOn w:val="DefaultParagraphFont"/>
    <w:rsid w:val="00257C22"/>
  </w:style>
  <w:style w:type="character" w:customStyle="1" w:styleId="tagChar1">
    <w:name w:val="tag Char1"/>
    <w:rsid w:val="00257C22"/>
    <w:rPr>
      <w:rFonts w:ascii="Times New Roman" w:eastAsia="Times New Roman" w:hAnsi="Times New Roman" w:cs="Times New Roman" w:hint="default"/>
      <w:b/>
      <w:bCs w:val="0"/>
      <w:kern w:val="32"/>
      <w:sz w:val="24"/>
      <w:szCs w:val="20"/>
    </w:rPr>
  </w:style>
  <w:style w:type="character" w:customStyle="1" w:styleId="vitstoryheadline">
    <w:name w:val="vitstoryheadline"/>
    <w:rsid w:val="00257C22"/>
  </w:style>
  <w:style w:type="character" w:customStyle="1" w:styleId="AuthorDate1">
    <w:name w:val="Author Date"/>
    <w:rsid w:val="00257C22"/>
    <w:rPr>
      <w:b/>
      <w:bCs w:val="0"/>
      <w:sz w:val="24"/>
      <w:u w:val="thick"/>
    </w:rPr>
  </w:style>
  <w:style w:type="character" w:customStyle="1" w:styleId="UnderlinedTextCharChar">
    <w:name w:val="Underlined Text Char Char"/>
    <w:rsid w:val="00257C22"/>
    <w:rPr>
      <w:rFonts w:ascii="Arial" w:hAnsi="Arial" w:cs="Arial" w:hint="default"/>
      <w:bCs/>
      <w:noProof w:val="0"/>
      <w:szCs w:val="26"/>
      <w:u w:val="single"/>
      <w:lang w:val="en-US" w:eastAsia="en-US" w:bidi="ar-SA"/>
    </w:rPr>
  </w:style>
  <w:style w:type="character" w:customStyle="1" w:styleId="il">
    <w:name w:val="il"/>
    <w:rsid w:val="00257C22"/>
  </w:style>
  <w:style w:type="character" w:customStyle="1" w:styleId="pnumber">
    <w:name w:val="pnumber"/>
    <w:rsid w:val="00257C22"/>
  </w:style>
  <w:style w:type="character" w:customStyle="1" w:styleId="ital">
    <w:name w:val="ital"/>
    <w:rsid w:val="00257C22"/>
  </w:style>
  <w:style w:type="character" w:customStyle="1" w:styleId="orgdiv">
    <w:name w:val="orgdiv"/>
    <w:rsid w:val="00257C22"/>
  </w:style>
  <w:style w:type="character" w:customStyle="1" w:styleId="orgname">
    <w:name w:val="orgname"/>
    <w:rsid w:val="00257C22"/>
  </w:style>
  <w:style w:type="character" w:customStyle="1" w:styleId="city">
    <w:name w:val="city"/>
    <w:rsid w:val="00257C22"/>
  </w:style>
  <w:style w:type="character" w:customStyle="1" w:styleId="state">
    <w:name w:val="state"/>
    <w:rsid w:val="00257C22"/>
  </w:style>
  <w:style w:type="character" w:customStyle="1" w:styleId="country">
    <w:name w:val="country"/>
    <w:rsid w:val="00257C22"/>
  </w:style>
  <w:style w:type="character" w:customStyle="1" w:styleId="articletitle">
    <w:name w:val="articletitle"/>
    <w:rsid w:val="00257C22"/>
    <w:rPr>
      <w:rFonts w:ascii="Times New Roman" w:hAnsi="Times New Roman" w:cs="Times New Roman" w:hint="default"/>
    </w:rPr>
  </w:style>
  <w:style w:type="character" w:customStyle="1" w:styleId="6pointChar">
    <w:name w:val="6 point Char"/>
    <w:rsid w:val="00257C22"/>
    <w:rPr>
      <w:rFonts w:ascii="Times New Roman" w:hAnsi="Times New Roman" w:cs="Times New Roman" w:hint="default"/>
      <w:sz w:val="12"/>
      <w:lang w:val="en-US" w:eastAsia="en-US"/>
    </w:rPr>
  </w:style>
  <w:style w:type="character" w:customStyle="1" w:styleId="StyleThickunderline">
    <w:name w:val="Style Thick underline"/>
    <w:qFormat/>
    <w:rsid w:val="00257C22"/>
    <w:rPr>
      <w:u w:val="thick"/>
    </w:rPr>
  </w:style>
  <w:style w:type="character" w:customStyle="1" w:styleId="Box">
    <w:name w:val="Box!"/>
    <w:rsid w:val="00257C22"/>
    <w:rPr>
      <w:rFonts w:ascii="Garamond" w:hAnsi="Garamond" w:hint="default"/>
      <w:sz w:val="24"/>
      <w:u w:val="single"/>
      <w:bdr w:val="single" w:sz="4" w:space="0" w:color="auto" w:frame="1"/>
    </w:rPr>
  </w:style>
  <w:style w:type="character" w:customStyle="1" w:styleId="citechar0">
    <w:name w:val="citechar"/>
    <w:basedOn w:val="DefaultParagraphFont"/>
    <w:rsid w:val="00257C22"/>
  </w:style>
  <w:style w:type="character" w:customStyle="1" w:styleId="CardUnderlineChar">
    <w:name w:val="Card Underline Char"/>
    <w:rsid w:val="00257C22"/>
    <w:rPr>
      <w:szCs w:val="24"/>
      <w:u w:val="single"/>
      <w:lang w:val="en-US" w:eastAsia="en-US" w:bidi="ar-SA"/>
    </w:rPr>
  </w:style>
  <w:style w:type="character" w:customStyle="1" w:styleId="TitleChar2">
    <w:name w:val="Title Char2"/>
    <w:uiPriority w:val="10"/>
    <w:qFormat/>
    <w:locked/>
    <w:rsid w:val="00257C22"/>
    <w:rPr>
      <w:bCs/>
      <w:u w:val="single"/>
    </w:rPr>
  </w:style>
  <w:style w:type="character" w:customStyle="1" w:styleId="tagciteChar0">
    <w:name w:val="tag/cite Char"/>
    <w:rsid w:val="00257C22"/>
    <w:rPr>
      <w:b/>
      <w:bCs w:val="0"/>
      <w:sz w:val="24"/>
      <w:lang w:val="en-US" w:eastAsia="en-US" w:bidi="ar-SA"/>
    </w:rPr>
  </w:style>
  <w:style w:type="character" w:customStyle="1" w:styleId="person-name">
    <w:name w:val="person-name"/>
    <w:basedOn w:val="DefaultParagraphFont"/>
    <w:rsid w:val="00257C22"/>
  </w:style>
  <w:style w:type="character" w:customStyle="1" w:styleId="quotepeekbase">
    <w:name w:val="quotepeekbase"/>
    <w:rsid w:val="00257C22"/>
  </w:style>
  <w:style w:type="character" w:customStyle="1" w:styleId="highlight2">
    <w:name w:val="highlight2"/>
    <w:rsid w:val="00257C22"/>
    <w:rPr>
      <w:rFonts w:ascii="Arial" w:hAnsi="Arial" w:cs="Arial" w:hint="default"/>
      <w:b/>
      <w:bCs w:val="0"/>
      <w:sz w:val="19"/>
      <w:u w:val="thick"/>
      <w:bdr w:val="none" w:sz="0" w:space="0" w:color="auto" w:frame="1"/>
    </w:rPr>
  </w:style>
  <w:style w:type="character" w:customStyle="1" w:styleId="cardChar11">
    <w:name w:val="card Char1"/>
    <w:rsid w:val="00257C22"/>
    <w:rPr>
      <w:rFonts w:ascii="Calibri" w:eastAsia="Calibri" w:hAnsi="Calibri" w:cs="Calibri" w:hint="default"/>
      <w:sz w:val="24"/>
      <w:szCs w:val="22"/>
      <w:lang w:val="x-none" w:eastAsia="x-none"/>
    </w:rPr>
  </w:style>
  <w:style w:type="character" w:customStyle="1" w:styleId="NormalCard">
    <w:name w:val="Normal Card"/>
    <w:uiPriority w:val="1"/>
    <w:qFormat/>
    <w:rsid w:val="00257C22"/>
    <w:rPr>
      <w:rFonts w:ascii="Times New Roman" w:hAnsi="Times New Roman" w:cs="Times New Roman" w:hint="default"/>
      <w:sz w:val="24"/>
    </w:rPr>
  </w:style>
  <w:style w:type="character" w:customStyle="1" w:styleId="HighlightedUnderline">
    <w:name w:val="Highlighted Underline"/>
    <w:uiPriority w:val="1"/>
    <w:qFormat/>
    <w:rsid w:val="00257C2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1">
    <w:name w:val="Font Style11"/>
    <w:uiPriority w:val="99"/>
    <w:rsid w:val="00257C22"/>
    <w:rPr>
      <w:rFonts w:ascii="Times New Roman" w:hAnsi="Times New Roman" w:cs="Times New Roman" w:hint="default"/>
      <w:sz w:val="20"/>
      <w:szCs w:val="20"/>
    </w:rPr>
  </w:style>
  <w:style w:type="character" w:customStyle="1" w:styleId="FontStyle12">
    <w:name w:val="Font Style12"/>
    <w:uiPriority w:val="99"/>
    <w:rsid w:val="00257C22"/>
    <w:rPr>
      <w:rFonts w:ascii="Times New Roman" w:hAnsi="Times New Roman" w:cs="Times New Roman" w:hint="default"/>
      <w:sz w:val="16"/>
      <w:szCs w:val="16"/>
    </w:rPr>
  </w:style>
  <w:style w:type="character" w:customStyle="1" w:styleId="timebox">
    <w:name w:val="timebox"/>
    <w:rsid w:val="00257C22"/>
  </w:style>
  <w:style w:type="character" w:customStyle="1" w:styleId="Heading2Subtext">
    <w:name w:val="Heading 2 Subtext"/>
    <w:rsid w:val="00257C22"/>
    <w:rPr>
      <w:rFonts w:ascii="Times New Roman" w:hAnsi="Times New Roman" w:cs="Times New Roman" w:hint="default"/>
      <w:sz w:val="16"/>
    </w:rPr>
  </w:style>
  <w:style w:type="character" w:customStyle="1" w:styleId="italic0">
    <w:name w:val="italic"/>
    <w:qFormat/>
    <w:rsid w:val="00257C22"/>
  </w:style>
  <w:style w:type="character" w:customStyle="1" w:styleId="-SmallText-">
    <w:name w:val="-Small Text-"/>
    <w:rsid w:val="00257C22"/>
    <w:rPr>
      <w:rFonts w:ascii="Garamond" w:hAnsi="Garamond" w:hint="default"/>
      <w:sz w:val="16"/>
    </w:rPr>
  </w:style>
  <w:style w:type="character" w:customStyle="1" w:styleId="TagsChar2">
    <w:name w:val="Tags Char2"/>
    <w:rsid w:val="00257C22"/>
    <w:rPr>
      <w:b/>
      <w:bCs w:val="0"/>
      <w:sz w:val="24"/>
      <w:lang w:val="en-US" w:eastAsia="en-US" w:bidi="ar-SA"/>
    </w:rPr>
  </w:style>
  <w:style w:type="character" w:customStyle="1" w:styleId="citation">
    <w:name w:val="citation"/>
    <w:rsid w:val="00257C22"/>
  </w:style>
  <w:style w:type="character" w:customStyle="1" w:styleId="tagchar">
    <w:name w:val="tagchar"/>
    <w:basedOn w:val="DefaultParagraphFont"/>
    <w:rsid w:val="00257C22"/>
  </w:style>
  <w:style w:type="character" w:customStyle="1" w:styleId="StyleBoldUnderline1">
    <w:name w:val="Style Bold Underline1"/>
    <w:basedOn w:val="DefaultParagraphFont"/>
    <w:rsid w:val="00257C22"/>
    <w:rPr>
      <w:b w:val="0"/>
      <w:bCs/>
      <w:u w:val="single"/>
    </w:rPr>
  </w:style>
  <w:style w:type="character" w:customStyle="1" w:styleId="label">
    <w:name w:val="label"/>
    <w:rsid w:val="00257C22"/>
  </w:style>
  <w:style w:type="character" w:customStyle="1" w:styleId="BoldUnderlineCharChar">
    <w:name w:val="BoldUnderline Char Char"/>
    <w:rsid w:val="00257C2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57C22"/>
  </w:style>
  <w:style w:type="character" w:customStyle="1" w:styleId="StyleStyle11ptBoldUnderlineBorderSinglesolidlineAuto">
    <w:name w:val="Style Style 11 pt Bold Underline Border: : (Single solid line Auto ..."/>
    <w:basedOn w:val="DefaultParagraphFont"/>
    <w:rsid w:val="00257C22"/>
    <w:rPr>
      <w:rFonts w:ascii="Times New Roman" w:hAnsi="Times New Roman" w:cs="Times New Roman" w:hint="default"/>
      <w:b/>
      <w:bCs/>
      <w:strike w:val="0"/>
      <w:dstrike w:val="0"/>
      <w:sz w:val="20"/>
      <w:u w:val="none"/>
      <w:effect w:val="none"/>
      <w:bdr w:val="none" w:sz="0" w:space="0" w:color="auto" w:frame="1"/>
    </w:rPr>
  </w:style>
  <w:style w:type="character" w:customStyle="1" w:styleId="UnderlinedChar1">
    <w:name w:val="Underlined Char1"/>
    <w:basedOn w:val="DefaultParagraphFont"/>
    <w:qFormat/>
    <w:rsid w:val="00257C22"/>
    <w:rPr>
      <w:rFonts w:ascii="Century Gothic" w:hAnsi="Century Gothic" w:hint="default"/>
      <w:sz w:val="24"/>
      <w:u w:val="thick"/>
    </w:rPr>
  </w:style>
  <w:style w:type="character" w:customStyle="1" w:styleId="StyleTimesNewRoman12ptBold">
    <w:name w:val="Style Times New Roman 12 pt Bold"/>
    <w:rsid w:val="00257C22"/>
    <w:rPr>
      <w:b/>
      <w:bCs/>
      <w:sz w:val="24"/>
    </w:rPr>
  </w:style>
  <w:style w:type="character" w:customStyle="1" w:styleId="Intemphasis">
    <w:name w:val="Intemphasis"/>
    <w:uiPriority w:val="1"/>
    <w:qFormat/>
    <w:rsid w:val="00257C22"/>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257C22"/>
    <w:rPr>
      <w:rFonts w:ascii="Times New Roman" w:eastAsia="Times New Roman" w:hAnsi="Times New Roman" w:cs="Times New Roman" w:hint="default"/>
      <w:b/>
      <w:bCs w:val="0"/>
      <w:sz w:val="20"/>
      <w:szCs w:val="24"/>
      <w:u w:val="single"/>
    </w:rPr>
  </w:style>
  <w:style w:type="character" w:customStyle="1" w:styleId="commentstext">
    <w:name w:val="comments_text"/>
    <w:uiPriority w:val="99"/>
    <w:rsid w:val="00257C22"/>
    <w:rPr>
      <w:rFonts w:ascii="Times New Roman" w:hAnsi="Times New Roman" w:cs="Times New Roman" w:hint="default"/>
    </w:rPr>
  </w:style>
  <w:style w:type="character" w:customStyle="1" w:styleId="date-display-single">
    <w:name w:val="date-display-single"/>
    <w:basedOn w:val="DefaultParagraphFont"/>
    <w:rsid w:val="00257C22"/>
  </w:style>
  <w:style w:type="character" w:customStyle="1" w:styleId="StyleunderlineBold0">
    <w:name w:val="Style underline + Bold"/>
    <w:basedOn w:val="underline"/>
    <w:rsid w:val="00257C22"/>
    <w:rPr>
      <w:rFonts w:ascii="Georgia" w:hAnsi="Georgia" w:hint="default"/>
      <w:b w:val="0"/>
      <w:bCs/>
      <w:iCs w:val="0"/>
      <w:u w:val="single"/>
      <w:bdr w:val="single" w:sz="8" w:space="0" w:color="auto" w:frame="1"/>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257C22"/>
    <w:rPr>
      <w:b/>
      <w:bCs/>
      <w:strike w:val="0"/>
      <w:dstrike w:val="0"/>
      <w:sz w:val="24"/>
      <w:u w:val="none"/>
      <w:effect w:val="none"/>
    </w:rPr>
  </w:style>
  <w:style w:type="character" w:customStyle="1" w:styleId="StyleUnderlineChar9ptBold">
    <w:name w:val="Style Underline Char + 9 pt Bold"/>
    <w:basedOn w:val="DefaultParagraphFont"/>
    <w:rsid w:val="00257C22"/>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257C22"/>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57C22"/>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57C22"/>
    <w:rPr>
      <w:szCs w:val="24"/>
      <w:u w:val="single"/>
      <w:lang w:val="en-US" w:eastAsia="en-US" w:bidi="ar-SA"/>
    </w:rPr>
  </w:style>
  <w:style w:type="character" w:customStyle="1" w:styleId="FontStyle477">
    <w:name w:val="Font Style477"/>
    <w:basedOn w:val="DefaultParagraphFont"/>
    <w:uiPriority w:val="99"/>
    <w:rsid w:val="00257C22"/>
    <w:rPr>
      <w:rFonts w:ascii="Times New Roman" w:hAnsi="Times New Roman" w:cs="Times New Roman" w:hint="default"/>
      <w:sz w:val="18"/>
      <w:szCs w:val="18"/>
    </w:rPr>
  </w:style>
  <w:style w:type="character" w:customStyle="1" w:styleId="FontStyle505">
    <w:name w:val="Font Style505"/>
    <w:basedOn w:val="DefaultParagraphFont"/>
    <w:uiPriority w:val="99"/>
    <w:rsid w:val="00257C22"/>
    <w:rPr>
      <w:rFonts w:ascii="Times New Roman" w:hAnsi="Times New Roman" w:cs="Times New Roman" w:hint="default"/>
      <w:sz w:val="18"/>
      <w:szCs w:val="18"/>
    </w:rPr>
  </w:style>
  <w:style w:type="character" w:customStyle="1" w:styleId="FontStyle514">
    <w:name w:val="Font Style514"/>
    <w:basedOn w:val="DefaultParagraphFont"/>
    <w:uiPriority w:val="99"/>
    <w:rsid w:val="00257C22"/>
    <w:rPr>
      <w:rFonts w:ascii="Times New Roman" w:hAnsi="Times New Roman" w:cs="Times New Roman" w:hint="default"/>
      <w:sz w:val="14"/>
      <w:szCs w:val="14"/>
    </w:rPr>
  </w:style>
  <w:style w:type="character" w:customStyle="1" w:styleId="FontStyle500">
    <w:name w:val="Font Style500"/>
    <w:basedOn w:val="DefaultParagraphFont"/>
    <w:uiPriority w:val="99"/>
    <w:rsid w:val="00257C22"/>
    <w:rPr>
      <w:rFonts w:ascii="Times New Roman" w:hAnsi="Times New Roman" w:cs="Times New Roman" w:hint="default"/>
      <w:b/>
      <w:bCs/>
      <w:sz w:val="16"/>
      <w:szCs w:val="16"/>
    </w:rPr>
  </w:style>
  <w:style w:type="character" w:customStyle="1" w:styleId="BoldandUnderlineCharChar">
    <w:name w:val="Bold and Underline Char Char"/>
    <w:basedOn w:val="DefaultParagraphFont"/>
    <w:rsid w:val="00257C22"/>
    <w:rPr>
      <w:rFonts w:ascii="Times New Roman" w:eastAsia="Times New Roman" w:hAnsi="Times New Roman" w:cs="Times New Roman" w:hint="default"/>
      <w:b/>
      <w:bCs w:val="0"/>
      <w:szCs w:val="24"/>
      <w:u w:val="single"/>
    </w:rPr>
  </w:style>
  <w:style w:type="character" w:customStyle="1" w:styleId="CardCite1">
    <w:name w:val="CardCite1"/>
    <w:qFormat/>
    <w:rsid w:val="00257C22"/>
    <w:rPr>
      <w:rFonts w:ascii="Times New Roman" w:hAnsi="Times New Roman" w:cs="Times New Roman" w:hint="default"/>
      <w:b/>
      <w:bCs w:val="0"/>
      <w:sz w:val="22"/>
      <w:szCs w:val="22"/>
      <w:u w:val="single"/>
      <w:lang w:val="en-US" w:eastAsia="en-US" w:bidi="ar-SA"/>
    </w:rPr>
  </w:style>
  <w:style w:type="character" w:customStyle="1" w:styleId="FontStyle291">
    <w:name w:val="Font Style291"/>
    <w:basedOn w:val="DefaultParagraphFont"/>
    <w:uiPriority w:val="99"/>
    <w:rsid w:val="00257C22"/>
    <w:rPr>
      <w:rFonts w:ascii="Times New Roman" w:hAnsi="Times New Roman" w:cs="Times New Roman" w:hint="default"/>
      <w:sz w:val="14"/>
      <w:szCs w:val="14"/>
    </w:rPr>
  </w:style>
  <w:style w:type="character" w:customStyle="1" w:styleId="FontStyle212">
    <w:name w:val="Font Style212"/>
    <w:basedOn w:val="DefaultParagraphFont"/>
    <w:uiPriority w:val="99"/>
    <w:rsid w:val="00257C2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57C22"/>
    <w:rPr>
      <w:rFonts w:ascii="Times New Roman" w:hAnsi="Times New Roman" w:cs="Times New Roman" w:hint="default"/>
      <w:b/>
      <w:bCs/>
      <w:sz w:val="22"/>
      <w:szCs w:val="22"/>
    </w:rPr>
  </w:style>
  <w:style w:type="character" w:customStyle="1" w:styleId="CharacterStyle3">
    <w:name w:val="Character Style 3"/>
    <w:uiPriority w:val="99"/>
    <w:rsid w:val="00257C22"/>
    <w:rPr>
      <w:rFonts w:ascii="Bookman Old Style" w:hAnsi="Bookman Old Style" w:cs="Bookman Old Style" w:hint="default"/>
      <w:spacing w:val="-5"/>
      <w:sz w:val="18"/>
      <w:szCs w:val="18"/>
    </w:rPr>
  </w:style>
  <w:style w:type="character" w:customStyle="1" w:styleId="Style8pt1">
    <w:name w:val="Style 8 pt1"/>
    <w:rsid w:val="00257C22"/>
    <w:rPr>
      <w:rFonts w:ascii="Georgia" w:hAnsi="Georgia" w:hint="default"/>
      <w:sz w:val="16"/>
    </w:rPr>
  </w:style>
  <w:style w:type="character" w:customStyle="1" w:styleId="box0">
    <w:name w:val="box"/>
    <w:rsid w:val="00257C22"/>
    <w:rPr>
      <w:rFonts w:ascii="Arial" w:hAnsi="Arial" w:cs="Arial" w:hint="default"/>
      <w:b/>
      <w:bCs w:val="0"/>
      <w:color w:val="000000"/>
      <w:sz w:val="19"/>
      <w:szCs w:val="22"/>
      <w:u w:val="thick"/>
      <w:bdr w:val="single" w:sz="12" w:space="0" w:color="auto" w:frame="1"/>
    </w:rPr>
  </w:style>
  <w:style w:type="character" w:customStyle="1" w:styleId="UnderlineStyleChar7">
    <w:name w:val="Underline Style Char7"/>
    <w:rsid w:val="00257C22"/>
    <w:rPr>
      <w:rFonts w:ascii="Garamond" w:hAnsi="Garamond" w:hint="default"/>
      <w:sz w:val="22"/>
      <w:szCs w:val="24"/>
      <w:u w:val="single"/>
      <w:lang w:val="en-US" w:eastAsia="en-US" w:bidi="ar-SA"/>
    </w:rPr>
  </w:style>
  <w:style w:type="character" w:customStyle="1" w:styleId="StyleArial6ptBold">
    <w:name w:val="Style Arial 6 pt Bold"/>
    <w:rsid w:val="00257C22"/>
    <w:rPr>
      <w:rFonts w:ascii="Arial" w:hAnsi="Arial" w:cs="Arial" w:hint="default"/>
      <w:bCs/>
      <w:sz w:val="12"/>
    </w:rPr>
  </w:style>
  <w:style w:type="character" w:customStyle="1" w:styleId="Heading2Char5">
    <w:name w:val="Heading 2 Char5"/>
    <w:rsid w:val="00257C22"/>
    <w:rPr>
      <w:rFonts w:ascii="Garamond" w:hAnsi="Garamond" w:cs="Arial" w:hint="default"/>
      <w:b/>
      <w:bCs/>
      <w:iCs/>
      <w:sz w:val="24"/>
      <w:szCs w:val="28"/>
      <w:lang w:val="en-US" w:eastAsia="en-US" w:bidi="ar-SA"/>
    </w:rPr>
  </w:style>
  <w:style w:type="character" w:customStyle="1" w:styleId="TagGreg">
    <w:name w:val="TagGreg"/>
    <w:uiPriority w:val="1"/>
    <w:qFormat/>
    <w:rsid w:val="00257C22"/>
    <w:rPr>
      <w:b/>
      <w:bCs w:val="0"/>
      <w:sz w:val="24"/>
    </w:rPr>
  </w:style>
  <w:style w:type="character" w:customStyle="1" w:styleId="SmallText-New">
    <w:name w:val="Small Text - New"/>
    <w:rsid w:val="00257C22"/>
    <w:rPr>
      <w:rFonts w:ascii="Arial Narrow" w:hAnsi="Arial Narrow" w:hint="default"/>
      <w:sz w:val="14"/>
    </w:rPr>
  </w:style>
  <w:style w:type="character" w:customStyle="1" w:styleId="Underlined-New">
    <w:name w:val="Underlined - New"/>
    <w:rsid w:val="00257C22"/>
    <w:rPr>
      <w:rFonts w:ascii="Arial Narrow" w:hAnsi="Arial Narrow" w:hint="default"/>
      <w:sz w:val="16"/>
      <w:u w:val="single"/>
    </w:rPr>
  </w:style>
  <w:style w:type="character" w:customStyle="1" w:styleId="Boxing-New">
    <w:name w:val="Boxing - New"/>
    <w:rsid w:val="00257C22"/>
    <w:rPr>
      <w:rFonts w:ascii="Arial Narrow" w:hAnsi="Arial Narrow" w:hint="default"/>
      <w:strike w:val="0"/>
      <w:dstrike w:val="0"/>
      <w:sz w:val="16"/>
      <w:u w:val="none"/>
      <w:effect w:val="none"/>
      <w:bdr w:val="single" w:sz="4" w:space="0" w:color="auto" w:frame="1"/>
    </w:rPr>
  </w:style>
  <w:style w:type="character" w:customStyle="1" w:styleId="hilite1">
    <w:name w:val="hilite1"/>
    <w:rsid w:val="00257C22"/>
    <w:rPr>
      <w:rFonts w:ascii="Arial Narrow" w:hAnsi="Arial Narrow" w:hint="default"/>
      <w:sz w:val="18"/>
      <w:u w:val="single"/>
      <w:bdr w:val="none" w:sz="0" w:space="0" w:color="auto" w:frame="1"/>
      <w:shd w:val="clear" w:color="auto" w:fill="00FF00"/>
    </w:rPr>
  </w:style>
  <w:style w:type="character" w:customStyle="1" w:styleId="f">
    <w:name w:val="f"/>
    <w:rsid w:val="00257C22"/>
  </w:style>
  <w:style w:type="character" w:customStyle="1" w:styleId="StyleDebateUnderline10pt">
    <w:name w:val="Style Debate Underline + 10 pt"/>
    <w:rsid w:val="00257C22"/>
    <w:rPr>
      <w:rFonts w:ascii="Times New Roman" w:hAnsi="Times New Roman" w:cs="Times New Roman" w:hint="default"/>
      <w:sz w:val="20"/>
      <w:szCs w:val="20"/>
      <w:u w:val="single"/>
    </w:rPr>
  </w:style>
  <w:style w:type="character" w:customStyle="1" w:styleId="ssl01">
    <w:name w:val="ss_l01"/>
    <w:rsid w:val="00257C22"/>
    <w:rPr>
      <w:color w:val="000000"/>
      <w:sz w:val="32"/>
      <w:szCs w:val="32"/>
    </w:rPr>
  </w:style>
  <w:style w:type="character" w:customStyle="1" w:styleId="Style11Char">
    <w:name w:val="Style11 Char"/>
    <w:link w:val="Style11"/>
    <w:rsid w:val="00257C22"/>
    <w:rPr>
      <w:b/>
      <w:u w:val="thick"/>
    </w:rPr>
  </w:style>
  <w:style w:type="character" w:customStyle="1" w:styleId="Style12Char">
    <w:name w:val="Style12 Char"/>
    <w:link w:val="Style12"/>
    <w:rsid w:val="00257C22"/>
    <w:rPr>
      <w:b/>
      <w:u w:val="thick"/>
    </w:rPr>
  </w:style>
  <w:style w:type="character" w:customStyle="1" w:styleId="allocatoragentsleft">
    <w:name w:val="al_locatoragentsleft"/>
    <w:rsid w:val="00257C22"/>
  </w:style>
  <w:style w:type="character" w:customStyle="1" w:styleId="grey10">
    <w:name w:val="grey10"/>
    <w:rsid w:val="00257C22"/>
  </w:style>
  <w:style w:type="character" w:customStyle="1" w:styleId="Style12ptBoldUnderline1">
    <w:name w:val="Style 12 pt Bold Underline1"/>
    <w:rsid w:val="00257C22"/>
    <w:rPr>
      <w:b/>
      <w:bCs/>
      <w:sz w:val="24"/>
      <w:u w:val="single"/>
    </w:rPr>
  </w:style>
  <w:style w:type="character" w:customStyle="1" w:styleId="UnderlinesCharChar">
    <w:name w:val="Underlines Char Char"/>
    <w:rsid w:val="00257C22"/>
    <w:rPr>
      <w:rFonts w:ascii="Arial" w:hAnsi="Arial" w:cs="Arial" w:hint="default"/>
      <w:b/>
      <w:bCs/>
      <w:noProof w:val="0"/>
      <w:sz w:val="22"/>
      <w:szCs w:val="26"/>
      <w:u w:val="single"/>
      <w:lang w:val="en-US" w:eastAsia="en-US" w:bidi="ar-SA"/>
    </w:rPr>
  </w:style>
  <w:style w:type="character" w:customStyle="1" w:styleId="aunderline0">
    <w:name w:val="aunderline"/>
    <w:qFormat/>
    <w:rsid w:val="00257C22"/>
    <w:rPr>
      <w:rFonts w:ascii="Times New Roman" w:hAnsi="Times New Roman" w:cs="Times New Roman" w:hint="default"/>
      <w:sz w:val="20"/>
      <w:szCs w:val="24"/>
      <w:u w:val="thick"/>
    </w:rPr>
  </w:style>
  <w:style w:type="character" w:customStyle="1" w:styleId="Taggin-New">
    <w:name w:val="Taggin - New"/>
    <w:rsid w:val="00257C22"/>
    <w:rPr>
      <w:rFonts w:ascii="Arial Narrow" w:hAnsi="Arial Narrow" w:hint="default"/>
      <w:b/>
      <w:bCs w:val="0"/>
      <w:sz w:val="22"/>
    </w:rPr>
  </w:style>
  <w:style w:type="character" w:customStyle="1" w:styleId="CardUnderlined">
    <w:name w:val="Card Underlined"/>
    <w:rsid w:val="00257C22"/>
    <w:rPr>
      <w:rFonts w:ascii="Garamond" w:hAnsi="Garamond" w:hint="default"/>
      <w:sz w:val="22"/>
      <w:szCs w:val="24"/>
      <w:u w:val="single"/>
      <w:lang w:val="en-US" w:eastAsia="en-US" w:bidi="ar-SA"/>
    </w:rPr>
  </w:style>
  <w:style w:type="character" w:customStyle="1" w:styleId="StyleStyle4CharTimesNewRoman11pt">
    <w:name w:val="Style Style4 Char + Times New Roman 11 pt"/>
    <w:qFormat/>
    <w:rsid w:val="00257C22"/>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qFormat/>
    <w:rsid w:val="00257C22"/>
    <w:rPr>
      <w:rFonts w:ascii="Times New Roman" w:hAnsi="Times New Roman" w:cs="Times New Roman" w:hint="default"/>
      <w:b/>
      <w:bCs/>
      <w:sz w:val="20"/>
      <w:szCs w:val="24"/>
      <w:u w:val="single"/>
      <w:lang w:val="en-US" w:eastAsia="en-US" w:bidi="ar-SA"/>
    </w:rPr>
  </w:style>
  <w:style w:type="character" w:customStyle="1" w:styleId="senselabelstart">
    <w:name w:val="sense_label start"/>
    <w:qFormat/>
    <w:rsid w:val="00257C22"/>
  </w:style>
  <w:style w:type="character" w:customStyle="1" w:styleId="sensecontent">
    <w:name w:val="sense_content"/>
    <w:qFormat/>
    <w:rsid w:val="00257C22"/>
  </w:style>
  <w:style w:type="character" w:customStyle="1" w:styleId="vi">
    <w:name w:val="vi"/>
    <w:qFormat/>
    <w:rsid w:val="00257C22"/>
  </w:style>
  <w:style w:type="character" w:customStyle="1" w:styleId="pagetitle">
    <w:name w:val="pagetitle"/>
    <w:rsid w:val="00257C22"/>
  </w:style>
  <w:style w:type="character" w:customStyle="1" w:styleId="StyleUnderlineCharChar9ptBold1">
    <w:name w:val="Style Underline Char Char + 9 pt Bold1"/>
    <w:rsid w:val="00257C22"/>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257C22"/>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257C22"/>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257C22"/>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qFormat/>
    <w:rsid w:val="00257C22"/>
    <w:rPr>
      <w:color w:val="000000"/>
      <w:sz w:val="20"/>
      <w:u w:val="single"/>
    </w:rPr>
  </w:style>
  <w:style w:type="character" w:customStyle="1" w:styleId="Style11ptBlack">
    <w:name w:val="Style 11 pt Black"/>
    <w:qFormat/>
    <w:rsid w:val="00257C22"/>
    <w:rPr>
      <w:color w:val="000000"/>
      <w:sz w:val="20"/>
    </w:rPr>
  </w:style>
  <w:style w:type="character" w:customStyle="1" w:styleId="Heading2Char1CharCharCharCharCharC">
    <w:name w:val="Heading 2 Char1 Char Char Char Char Char C"/>
    <w:rsid w:val="00257C22"/>
    <w:rPr>
      <w:rFonts w:ascii="Arial" w:hAnsi="Arial" w:cs="Arial" w:hint="default"/>
      <w:b/>
      <w:bCs/>
      <w:iCs/>
      <w:sz w:val="24"/>
      <w:szCs w:val="28"/>
      <w:lang w:val="en-US" w:eastAsia="en-US" w:bidi="ar-SA"/>
    </w:rPr>
  </w:style>
  <w:style w:type="character" w:customStyle="1" w:styleId="StyleUnderlineCharTimesBold">
    <w:name w:val="Style Underline Char + Times Bold"/>
    <w:rsid w:val="00257C22"/>
    <w:rPr>
      <w:rFonts w:ascii="Times" w:hAnsi="Times" w:cs="Times" w:hint="default"/>
      <w:b w:val="0"/>
      <w:bCs/>
      <w:sz w:val="20"/>
      <w:u w:val="single"/>
    </w:rPr>
  </w:style>
  <w:style w:type="character" w:customStyle="1" w:styleId="blubigktbiz">
    <w:name w:val="blubigktbiz"/>
    <w:rsid w:val="00257C22"/>
  </w:style>
  <w:style w:type="character" w:customStyle="1" w:styleId="evidencetextChar">
    <w:name w:val="evidence text Char"/>
    <w:rsid w:val="00257C22"/>
    <w:rPr>
      <w:rFonts w:ascii="Arial Narrow" w:eastAsia="Times New Roman" w:hAnsi="Arial Narrow" w:cs="Calibri" w:hint="default"/>
      <w:sz w:val="24"/>
      <w:szCs w:val="20"/>
      <w:u w:val="thick"/>
    </w:rPr>
  </w:style>
  <w:style w:type="character" w:customStyle="1" w:styleId="Style4CharChar">
    <w:name w:val="Style4 Char Char"/>
    <w:rsid w:val="00257C22"/>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257C22"/>
    <w:rPr>
      <w:rFonts w:ascii="Arial" w:hAnsi="Arial" w:cs="Arial" w:hint="default"/>
      <w:b/>
      <w:bCs/>
      <w:i/>
      <w:iCs/>
      <w:sz w:val="24"/>
    </w:rPr>
  </w:style>
  <w:style w:type="character" w:customStyle="1" w:styleId="super">
    <w:name w:val="super"/>
    <w:rsid w:val="00257C22"/>
  </w:style>
  <w:style w:type="character" w:customStyle="1" w:styleId="text30">
    <w:name w:val="text30"/>
    <w:rsid w:val="00257C22"/>
  </w:style>
  <w:style w:type="character" w:customStyle="1" w:styleId="uppercase">
    <w:name w:val="uppercase"/>
    <w:rsid w:val="00257C22"/>
  </w:style>
  <w:style w:type="character" w:customStyle="1" w:styleId="bodytext0">
    <w:name w:val="bodytext"/>
    <w:rsid w:val="00257C22"/>
  </w:style>
  <w:style w:type="character" w:customStyle="1" w:styleId="entry-title">
    <w:name w:val="entry-title"/>
    <w:rsid w:val="00257C22"/>
  </w:style>
  <w:style w:type="character" w:customStyle="1" w:styleId="Style6pt">
    <w:name w:val="Style 6 pt"/>
    <w:qFormat/>
    <w:rsid w:val="00257C22"/>
    <w:rPr>
      <w:sz w:val="12"/>
    </w:rPr>
  </w:style>
  <w:style w:type="character" w:customStyle="1" w:styleId="CiteCharCharCharCharCharChar">
    <w:name w:val="Cite Char Char Char Char Char Char"/>
    <w:rsid w:val="00257C22"/>
    <w:rPr>
      <w:b/>
      <w:bCs w:val="0"/>
      <w:noProof w:val="0"/>
      <w:sz w:val="22"/>
      <w:szCs w:val="24"/>
      <w:u w:val="single"/>
      <w:lang w:val="en-US" w:eastAsia="en-US" w:bidi="ar-SA"/>
    </w:rPr>
  </w:style>
  <w:style w:type="character" w:customStyle="1" w:styleId="mainbody1">
    <w:name w:val="mainbody1"/>
    <w:rsid w:val="00257C22"/>
    <w:rPr>
      <w:rFonts w:ascii="Verdana" w:hAnsi="Verdana" w:hint="default"/>
      <w:color w:val="000000"/>
      <w:sz w:val="22"/>
      <w:szCs w:val="22"/>
    </w:rPr>
  </w:style>
  <w:style w:type="character" w:customStyle="1" w:styleId="underlinedCharChar0">
    <w:name w:val="underlined Char Char"/>
    <w:locked/>
    <w:rsid w:val="00257C22"/>
    <w:rPr>
      <w:u w:val="single"/>
    </w:rPr>
  </w:style>
  <w:style w:type="character" w:customStyle="1" w:styleId="SourceBold">
    <w:name w:val="Source Bold"/>
    <w:rsid w:val="00257C22"/>
    <w:rPr>
      <w:rFonts w:ascii="Arial Narrow" w:hAnsi="Arial Narrow" w:hint="default"/>
      <w:b/>
      <w:bCs w:val="0"/>
      <w:strike w:val="0"/>
      <w:dstrike w:val="0"/>
      <w:sz w:val="24"/>
      <w:u w:val="none"/>
      <w:effect w:val="none"/>
    </w:rPr>
  </w:style>
  <w:style w:type="character" w:customStyle="1" w:styleId="2xBoldUnderline">
    <w:name w:val="2x_Bold_Underline"/>
    <w:rsid w:val="00257C22"/>
    <w:rPr>
      <w:b/>
      <w:bCs/>
      <w:sz w:val="24"/>
      <w:u w:val="thick"/>
    </w:rPr>
  </w:style>
  <w:style w:type="character" w:customStyle="1" w:styleId="Dottedunderline">
    <w:name w:val="Dotted underline"/>
    <w:rsid w:val="00257C22"/>
    <w:rPr>
      <w:u w:val="dotted"/>
    </w:rPr>
  </w:style>
  <w:style w:type="character" w:customStyle="1" w:styleId="readChar">
    <w:name w:val="read Char"/>
    <w:rsid w:val="00257C22"/>
    <w:rPr>
      <w:szCs w:val="22"/>
      <w:u w:val="single"/>
      <w:lang w:val="en-US" w:eastAsia="en-US" w:bidi="ar-SA"/>
    </w:rPr>
  </w:style>
  <w:style w:type="character" w:customStyle="1" w:styleId="underlining0">
    <w:name w:val="underlining"/>
    <w:rsid w:val="00257C22"/>
    <w:rPr>
      <w:u w:val="single"/>
    </w:rPr>
  </w:style>
  <w:style w:type="character" w:customStyle="1" w:styleId="btitle">
    <w:name w:val="btitle"/>
    <w:rsid w:val="00257C22"/>
  </w:style>
  <w:style w:type="character" w:customStyle="1" w:styleId="green">
    <w:name w:val="green"/>
    <w:rsid w:val="00257C22"/>
  </w:style>
  <w:style w:type="character" w:customStyle="1" w:styleId="BodyText20">
    <w:name w:val="Body Text2"/>
    <w:rsid w:val="00257C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257C2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57C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57C2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57C2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57C2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57C2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57C22"/>
    <w:rPr>
      <w:rFonts w:ascii="Sylfaen" w:hAnsi="Sylfaen" w:cs="Sylfaen" w:hint="default"/>
      <w:i/>
      <w:iCs/>
      <w:strike w:val="0"/>
      <w:dstrike w:val="0"/>
      <w:sz w:val="19"/>
      <w:szCs w:val="19"/>
      <w:u w:val="none"/>
      <w:effect w:val="none"/>
      <w:shd w:val="clear" w:color="auto" w:fill="FFFFFF"/>
    </w:rPr>
  </w:style>
  <w:style w:type="character" w:customStyle="1" w:styleId="1">
    <w:name w:val="1"/>
    <w:rsid w:val="00257C22"/>
    <w:rPr>
      <w:rFonts w:ascii="Arial" w:hAnsi="Arial" w:cs="Arial" w:hint="default"/>
      <w:bCs/>
      <w:sz w:val="20"/>
      <w:u w:val="single"/>
      <w:lang w:val="en-US" w:eastAsia="en-US" w:bidi="ar-SA"/>
    </w:rPr>
  </w:style>
  <w:style w:type="character" w:customStyle="1" w:styleId="CharChar31">
    <w:name w:val="Char Char31"/>
    <w:rsid w:val="00257C22"/>
    <w:rPr>
      <w:rFonts w:ascii="Arial" w:hAnsi="Arial" w:cs="Arial" w:hint="default"/>
      <w:b/>
      <w:bCs/>
      <w:iCs/>
      <w:lang w:val="en-US" w:eastAsia="en-US" w:bidi="ar-SA"/>
    </w:rPr>
  </w:style>
  <w:style w:type="character" w:customStyle="1" w:styleId="Subtitle2">
    <w:name w:val="Subtitle2"/>
    <w:rsid w:val="00257C22"/>
  </w:style>
  <w:style w:type="character" w:customStyle="1" w:styleId="drop">
    <w:name w:val="drop"/>
    <w:rsid w:val="00257C22"/>
  </w:style>
  <w:style w:type="character" w:customStyle="1" w:styleId="bioline">
    <w:name w:val="bioline"/>
    <w:rsid w:val="00257C22"/>
  </w:style>
  <w:style w:type="character" w:customStyle="1" w:styleId="articletitle0">
    <w:name w:val="article_title"/>
    <w:rsid w:val="00257C22"/>
  </w:style>
  <w:style w:type="character" w:customStyle="1" w:styleId="A4">
    <w:name w:val="A4"/>
    <w:uiPriority w:val="99"/>
    <w:rsid w:val="00257C22"/>
    <w:rPr>
      <w:color w:val="000000"/>
    </w:rPr>
  </w:style>
  <w:style w:type="character" w:customStyle="1" w:styleId="s2">
    <w:name w:val="s2"/>
    <w:rsid w:val="00257C22"/>
  </w:style>
  <w:style w:type="character" w:customStyle="1" w:styleId="s4">
    <w:name w:val="s4"/>
    <w:rsid w:val="00257C22"/>
  </w:style>
  <w:style w:type="character" w:customStyle="1" w:styleId="s5">
    <w:name w:val="s5"/>
    <w:rsid w:val="00257C22"/>
  </w:style>
  <w:style w:type="character" w:customStyle="1" w:styleId="cap">
    <w:name w:val="cap"/>
    <w:rsid w:val="00257C22"/>
  </w:style>
  <w:style w:type="character" w:customStyle="1" w:styleId="rightsnotice">
    <w:name w:val="rightsnotice"/>
    <w:rsid w:val="00257C22"/>
  </w:style>
  <w:style w:type="character" w:customStyle="1" w:styleId="Caption1">
    <w:name w:val="Caption1"/>
    <w:rsid w:val="00257C22"/>
  </w:style>
  <w:style w:type="character" w:customStyle="1" w:styleId="credit">
    <w:name w:val="credit"/>
    <w:rsid w:val="00257C22"/>
  </w:style>
  <w:style w:type="character" w:customStyle="1" w:styleId="scaps">
    <w:name w:val="scaps"/>
    <w:rsid w:val="00257C22"/>
  </w:style>
  <w:style w:type="character" w:customStyle="1" w:styleId="current-article">
    <w:name w:val="current-article"/>
    <w:rsid w:val="00257C22"/>
  </w:style>
  <w:style w:type="character" w:customStyle="1" w:styleId="related-current-indicator">
    <w:name w:val="related-current-indicator"/>
    <w:rsid w:val="00257C22"/>
  </w:style>
  <w:style w:type="character" w:customStyle="1" w:styleId="bylclear">
    <w:name w:val="bylclear"/>
    <w:rsid w:val="00257C22"/>
  </w:style>
  <w:style w:type="character" w:customStyle="1" w:styleId="timestamp">
    <w:name w:val="timestamp"/>
    <w:rsid w:val="00257C22"/>
  </w:style>
  <w:style w:type="character" w:customStyle="1" w:styleId="comments">
    <w:name w:val="comments"/>
    <w:rsid w:val="00257C22"/>
  </w:style>
  <w:style w:type="character" w:customStyle="1" w:styleId="essaytext">
    <w:name w:val="essaytext"/>
    <w:rsid w:val="00257C22"/>
  </w:style>
  <w:style w:type="character" w:customStyle="1" w:styleId="byline">
    <w:name w:val="byline"/>
    <w:rsid w:val="00257C22"/>
  </w:style>
  <w:style w:type="character" w:customStyle="1" w:styleId="username">
    <w:name w:val="username"/>
    <w:rsid w:val="00257C22"/>
  </w:style>
  <w:style w:type="character" w:customStyle="1" w:styleId="toplinks">
    <w:name w:val="toplinks"/>
    <w:rsid w:val="00257C22"/>
  </w:style>
  <w:style w:type="character" w:customStyle="1" w:styleId="A3">
    <w:name w:val="A3"/>
    <w:uiPriority w:val="99"/>
    <w:rsid w:val="00257C22"/>
    <w:rPr>
      <w:rFonts w:ascii="Perpetua" w:hAnsi="Perpetua" w:cs="Perpetua" w:hint="default"/>
      <w:color w:val="000000"/>
      <w:sz w:val="15"/>
      <w:szCs w:val="15"/>
    </w:rPr>
  </w:style>
  <w:style w:type="character" w:customStyle="1" w:styleId="see">
    <w:name w:val="see"/>
    <w:rsid w:val="00257C22"/>
  </w:style>
  <w:style w:type="character" w:customStyle="1" w:styleId="first-letter">
    <w:name w:val="first-letter"/>
    <w:rsid w:val="00257C22"/>
  </w:style>
  <w:style w:type="character" w:customStyle="1" w:styleId="focusparagraph">
    <w:name w:val="focusparagraph"/>
    <w:rsid w:val="00257C22"/>
  </w:style>
  <w:style w:type="character" w:customStyle="1" w:styleId="lightblue">
    <w:name w:val="lightblue"/>
    <w:rsid w:val="00257C22"/>
  </w:style>
  <w:style w:type="character" w:customStyle="1" w:styleId="StyleUnderlineCharChar9pt">
    <w:name w:val="Style Underline Char Char + 9 pt"/>
    <w:rsid w:val="00257C2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57C22"/>
  </w:style>
  <w:style w:type="character" w:customStyle="1" w:styleId="Title10">
    <w:name w:val="Title1"/>
    <w:rsid w:val="00257C22"/>
  </w:style>
  <w:style w:type="character" w:customStyle="1" w:styleId="BoldandUnderlineCharCharCharChar">
    <w:name w:val="Bold and Underline Char Char Char Char"/>
    <w:rsid w:val="00257C22"/>
    <w:rPr>
      <w:b/>
      <w:bCs w:val="0"/>
      <w:noProof w:val="0"/>
      <w:u w:val="single"/>
      <w:lang w:val="en-US" w:eastAsia="en-US" w:bidi="ar-SA"/>
    </w:rPr>
  </w:style>
  <w:style w:type="character" w:customStyle="1" w:styleId="FontStyle29">
    <w:name w:val="Font Style29"/>
    <w:uiPriority w:val="99"/>
    <w:rsid w:val="00257C22"/>
    <w:rPr>
      <w:rFonts w:ascii="Arial" w:hAnsi="Arial" w:cs="Arial" w:hint="default"/>
      <w:sz w:val="14"/>
      <w:szCs w:val="14"/>
    </w:rPr>
  </w:style>
  <w:style w:type="character" w:customStyle="1" w:styleId="CardsUnderlined">
    <w:name w:val="Cards Underlined"/>
    <w:qFormat/>
    <w:rsid w:val="00257C22"/>
    <w:rPr>
      <w:rFonts w:ascii="Helvetica" w:hAnsi="Helvetica" w:cs="Helvetica" w:hint="default"/>
      <w:sz w:val="22"/>
      <w:szCs w:val="24"/>
      <w:u w:val="thick"/>
    </w:rPr>
  </w:style>
  <w:style w:type="character" w:customStyle="1" w:styleId="titles">
    <w:name w:val="titles"/>
    <w:rsid w:val="00257C22"/>
  </w:style>
  <w:style w:type="character" w:customStyle="1" w:styleId="articletext0">
    <w:name w:val="article_text"/>
    <w:rsid w:val="00257C22"/>
  </w:style>
  <w:style w:type="character" w:customStyle="1" w:styleId="contentauthor">
    <w:name w:val="contentauthor"/>
    <w:rsid w:val="00257C22"/>
  </w:style>
  <w:style w:type="character" w:customStyle="1" w:styleId="subarticleheader">
    <w:name w:val="subarticleheader"/>
    <w:rsid w:val="00257C22"/>
  </w:style>
  <w:style w:type="character" w:customStyle="1" w:styleId="spelle">
    <w:name w:val="spelle"/>
    <w:rsid w:val="00257C22"/>
  </w:style>
  <w:style w:type="character" w:customStyle="1" w:styleId="grame">
    <w:name w:val="grame"/>
    <w:rsid w:val="00257C22"/>
  </w:style>
  <w:style w:type="character" w:customStyle="1" w:styleId="newstitle1">
    <w:name w:val="newstitle1"/>
    <w:rsid w:val="00257C22"/>
  </w:style>
  <w:style w:type="character" w:customStyle="1" w:styleId="copy">
    <w:name w:val="copy"/>
    <w:rsid w:val="00257C22"/>
  </w:style>
  <w:style w:type="character" w:customStyle="1" w:styleId="topheadline">
    <w:name w:val="topheadline"/>
    <w:rsid w:val="00257C22"/>
  </w:style>
  <w:style w:type="character" w:customStyle="1" w:styleId="headline">
    <w:name w:val="headline"/>
    <w:rsid w:val="00257C22"/>
  </w:style>
  <w:style w:type="character" w:customStyle="1" w:styleId="Stylereduce27pt">
    <w:name w:val="Style reduce2 + 7 pt"/>
    <w:rsid w:val="00257C22"/>
    <w:rPr>
      <w:rFonts w:ascii="Times New Roman" w:hAnsi="Times New Roman" w:cs="Arial" w:hint="default"/>
      <w:color w:val="000000"/>
      <w:sz w:val="14"/>
      <w:szCs w:val="22"/>
    </w:rPr>
  </w:style>
  <w:style w:type="character" w:customStyle="1" w:styleId="ssl4">
    <w:name w:val="ss_l4"/>
    <w:rsid w:val="00257C22"/>
  </w:style>
  <w:style w:type="character" w:customStyle="1" w:styleId="srtitle">
    <w:name w:val="srtitle"/>
    <w:rsid w:val="00257C22"/>
  </w:style>
  <w:style w:type="character" w:customStyle="1" w:styleId="st1">
    <w:name w:val="st1"/>
    <w:rsid w:val="00257C22"/>
  </w:style>
  <w:style w:type="character" w:customStyle="1" w:styleId="caps-label">
    <w:name w:val="caps-label"/>
    <w:rsid w:val="00257C22"/>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257C22"/>
    <w:rPr>
      <w:rFonts w:ascii="Garamond" w:hAnsi="Garamond" w:cs="Times New Roman" w:hint="default"/>
      <w:sz w:val="20"/>
    </w:rPr>
  </w:style>
  <w:style w:type="character" w:customStyle="1" w:styleId="quotechar0">
    <w:name w:val="quotechar"/>
    <w:rsid w:val="00257C22"/>
  </w:style>
  <w:style w:type="character" w:customStyle="1" w:styleId="boldunderline0">
    <w:name w:val="boldunderline"/>
    <w:rsid w:val="00257C22"/>
  </w:style>
  <w:style w:type="character" w:customStyle="1" w:styleId="A8">
    <w:name w:val="A8"/>
    <w:rsid w:val="00257C22"/>
    <w:rPr>
      <w:rFonts w:ascii="Scala" w:hAnsi="Scala" w:cs="Scala" w:hint="default"/>
      <w:color w:val="000000"/>
      <w:sz w:val="15"/>
      <w:szCs w:val="15"/>
    </w:rPr>
  </w:style>
  <w:style w:type="character" w:customStyle="1" w:styleId="A0">
    <w:name w:val="A0"/>
    <w:uiPriority w:val="99"/>
    <w:rsid w:val="00257C22"/>
    <w:rPr>
      <w:rFonts w:ascii="Scala" w:hAnsi="Scala" w:cs="Scala" w:hint="default"/>
      <w:color w:val="000000"/>
      <w:sz w:val="16"/>
      <w:szCs w:val="16"/>
    </w:rPr>
  </w:style>
  <w:style w:type="character" w:customStyle="1" w:styleId="Date11">
    <w:name w:val="Date11"/>
    <w:rsid w:val="00257C22"/>
  </w:style>
  <w:style w:type="character" w:customStyle="1" w:styleId="Boxout">
    <w:name w:val="Box out"/>
    <w:uiPriority w:val="1"/>
    <w:qFormat/>
    <w:rsid w:val="00257C22"/>
    <w:rPr>
      <w:rFonts w:ascii="Tahoma" w:hAnsi="Tahoma" w:cs="Tahoma" w:hint="default"/>
      <w:b/>
      <w:bCs w:val="0"/>
      <w:sz w:val="20"/>
      <w:u w:val="single"/>
      <w:bdr w:val="none" w:sz="0" w:space="0" w:color="auto" w:frame="1"/>
      <w:shd w:val="clear" w:color="auto" w:fill="A9E8F5"/>
    </w:rPr>
  </w:style>
  <w:style w:type="character" w:customStyle="1" w:styleId="metad">
    <w:name w:val="metad"/>
    <w:rsid w:val="00257C22"/>
  </w:style>
  <w:style w:type="character" w:customStyle="1" w:styleId="sifr-alternate">
    <w:name w:val="sifr-alternate"/>
    <w:rsid w:val="00257C22"/>
  </w:style>
  <w:style w:type="character" w:customStyle="1" w:styleId="justify1">
    <w:name w:val="justify1"/>
    <w:rsid w:val="00257C22"/>
  </w:style>
  <w:style w:type="character" w:customStyle="1" w:styleId="artbody1">
    <w:name w:val="art_body1"/>
    <w:rsid w:val="00257C22"/>
    <w:rPr>
      <w:rFonts w:ascii="Arial" w:hAnsi="Arial" w:cs="Arial" w:hint="default"/>
    </w:rPr>
  </w:style>
  <w:style w:type="character" w:customStyle="1" w:styleId="A1">
    <w:name w:val="A1"/>
    <w:uiPriority w:val="99"/>
    <w:rsid w:val="00257C22"/>
    <w:rPr>
      <w:rFonts w:ascii="Book Antiqua" w:hAnsi="Book Antiqua" w:cs="Book Antiqua" w:hint="default"/>
      <w:color w:val="221E1F"/>
      <w:sz w:val="22"/>
      <w:szCs w:val="22"/>
    </w:rPr>
  </w:style>
  <w:style w:type="character" w:customStyle="1" w:styleId="reality">
    <w:name w:val="reality"/>
    <w:rsid w:val="00257C22"/>
  </w:style>
  <w:style w:type="character" w:customStyle="1" w:styleId="text2">
    <w:name w:val="text2"/>
    <w:rsid w:val="00257C22"/>
  </w:style>
  <w:style w:type="character" w:customStyle="1" w:styleId="StyleUnderlineChar2CharChar11pt">
    <w:name w:val="Style Underline Char2 Char Char + 11 pt"/>
    <w:rsid w:val="00257C22"/>
    <w:rPr>
      <w:rFonts w:ascii="Times New Roman" w:hAnsi="Times New Roman" w:cs="Times New Roman" w:hint="default"/>
      <w:sz w:val="20"/>
      <w:u w:val="single"/>
    </w:rPr>
  </w:style>
  <w:style w:type="character" w:customStyle="1" w:styleId="StyleStyleBoldUnderline11pt">
    <w:name w:val="Style Style Bold Underline + 11 pt"/>
    <w:rsid w:val="00257C22"/>
    <w:rPr>
      <w:b/>
      <w:bCs/>
      <w:sz w:val="20"/>
      <w:u w:val="single"/>
    </w:rPr>
  </w:style>
  <w:style w:type="character" w:customStyle="1" w:styleId="articlehead2">
    <w:name w:val="articlehead2"/>
    <w:rsid w:val="00257C22"/>
  </w:style>
  <w:style w:type="character" w:customStyle="1" w:styleId="pronset">
    <w:name w:val="pronset"/>
    <w:rsid w:val="00257C22"/>
  </w:style>
  <w:style w:type="character" w:customStyle="1" w:styleId="prondelim">
    <w:name w:val="prondelim"/>
    <w:rsid w:val="00257C22"/>
  </w:style>
  <w:style w:type="character" w:customStyle="1" w:styleId="prontoggle">
    <w:name w:val="pron_toggle"/>
    <w:rsid w:val="00257C22"/>
  </w:style>
  <w:style w:type="character" w:customStyle="1" w:styleId="boldface">
    <w:name w:val="boldface"/>
    <w:rsid w:val="00257C22"/>
  </w:style>
  <w:style w:type="character" w:customStyle="1" w:styleId="secondary-bf">
    <w:name w:val="secondary-bf"/>
    <w:rsid w:val="00257C22"/>
  </w:style>
  <w:style w:type="table" w:styleId="ColorfulGrid-Accent1">
    <w:name w:val="Colorful Grid Accent 1"/>
    <w:basedOn w:val="TableNormal"/>
    <w:link w:val="ColorfulGrid-Accent1Char"/>
    <w:uiPriority w:val="29"/>
    <w:unhideWhenUsed/>
    <w:rsid w:val="00257C22"/>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57C22"/>
    <w:rPr>
      <w:rFonts w:ascii="Times New Roman" w:hAnsi="Times New Roman" w:cs="Times New Roman" w:hint="default"/>
      <w:iCs/>
      <w:color w:val="000000"/>
      <w:sz w:val="16"/>
    </w:rPr>
  </w:style>
  <w:style w:type="character" w:customStyle="1" w:styleId="Boxout0">
    <w:name w:val="Boxout"/>
    <w:uiPriority w:val="1"/>
    <w:qFormat/>
    <w:rsid w:val="00257C2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57C22"/>
  </w:style>
  <w:style w:type="character" w:customStyle="1" w:styleId="pg">
    <w:name w:val="pg"/>
    <w:qFormat/>
    <w:rsid w:val="00257C22"/>
  </w:style>
  <w:style w:type="character" w:customStyle="1" w:styleId="detailtitle">
    <w:name w:val="detailtitle"/>
    <w:rsid w:val="00257C22"/>
  </w:style>
  <w:style w:type="character" w:customStyle="1" w:styleId="storydate">
    <w:name w:val="storydate"/>
    <w:rsid w:val="00257C22"/>
  </w:style>
  <w:style w:type="character" w:customStyle="1" w:styleId="preloadwrap">
    <w:name w:val="preloadwrap"/>
    <w:rsid w:val="00257C22"/>
  </w:style>
  <w:style w:type="character" w:customStyle="1" w:styleId="creditwrap">
    <w:name w:val="creditwrap"/>
    <w:rsid w:val="00257C22"/>
  </w:style>
  <w:style w:type="character" w:customStyle="1" w:styleId="DefaultChar1">
    <w:name w:val="Default Char1"/>
    <w:rsid w:val="00257C22"/>
    <w:rPr>
      <w:noProof w:val="0"/>
      <w:color w:val="000000"/>
      <w:lang w:val="en-US" w:eastAsia="en-US" w:bidi="ar-SA"/>
    </w:rPr>
  </w:style>
  <w:style w:type="character" w:customStyle="1" w:styleId="textunderlineChar0">
    <w:name w:val="text underline Char"/>
    <w:link w:val="textunderline0"/>
    <w:rsid w:val="00257C22"/>
    <w:rPr>
      <w:sz w:val="24"/>
      <w:szCs w:val="22"/>
      <w:u w:val="thick"/>
      <w:lang w:val="en-US" w:eastAsia="en-US" w:bidi="ar-SA"/>
    </w:rPr>
  </w:style>
  <w:style w:type="character" w:customStyle="1" w:styleId="BoldChar">
    <w:name w:val="Bold Char"/>
    <w:rsid w:val="00257C22"/>
    <w:rPr>
      <w:rFonts w:ascii="Times New Roman" w:eastAsia="Times New Roman" w:hAnsi="Times New Roman" w:cs="Times New Roman" w:hint="default"/>
      <w:b/>
      <w:bCs w:val="0"/>
      <w:szCs w:val="24"/>
    </w:rPr>
  </w:style>
  <w:style w:type="character" w:customStyle="1" w:styleId="pmterms31">
    <w:name w:val="pmterms31"/>
    <w:rsid w:val="00257C22"/>
    <w:rPr>
      <w:b/>
      <w:bCs/>
      <w:i w:val="0"/>
      <w:iCs w:val="0"/>
      <w:color w:val="000000"/>
    </w:rPr>
  </w:style>
  <w:style w:type="character" w:customStyle="1" w:styleId="copyrightdescription">
    <w:name w:val="copyrightdescription"/>
    <w:qFormat/>
    <w:rsid w:val="00257C22"/>
  </w:style>
  <w:style w:type="character" w:customStyle="1" w:styleId="ft01">
    <w:name w:val="ft01"/>
    <w:rsid w:val="00257C22"/>
    <w:rPr>
      <w:rFonts w:ascii="Times" w:hAnsi="Times" w:cs="Times" w:hint="default"/>
      <w:color w:val="000000"/>
      <w:sz w:val="14"/>
      <w:szCs w:val="14"/>
    </w:rPr>
  </w:style>
  <w:style w:type="character" w:customStyle="1" w:styleId="ft11">
    <w:name w:val="ft11"/>
    <w:rsid w:val="00257C22"/>
    <w:rPr>
      <w:rFonts w:ascii="Times" w:hAnsi="Times" w:cs="Times" w:hint="default"/>
      <w:color w:val="000000"/>
      <w:sz w:val="17"/>
      <w:szCs w:val="17"/>
    </w:rPr>
  </w:style>
  <w:style w:type="character" w:customStyle="1" w:styleId="ft21">
    <w:name w:val="ft21"/>
    <w:rsid w:val="00257C22"/>
    <w:rPr>
      <w:rFonts w:ascii="Times" w:hAnsi="Times" w:cs="Times" w:hint="default"/>
      <w:color w:val="000000"/>
      <w:sz w:val="15"/>
      <w:szCs w:val="15"/>
    </w:rPr>
  </w:style>
  <w:style w:type="character" w:customStyle="1" w:styleId="ft31">
    <w:name w:val="ft31"/>
    <w:rsid w:val="00257C22"/>
    <w:rPr>
      <w:rFonts w:ascii="Times" w:hAnsi="Times" w:cs="Times" w:hint="default"/>
      <w:color w:val="000000"/>
      <w:sz w:val="15"/>
      <w:szCs w:val="15"/>
    </w:rPr>
  </w:style>
  <w:style w:type="character" w:customStyle="1" w:styleId="dquo">
    <w:name w:val="dquo"/>
    <w:rsid w:val="00257C22"/>
  </w:style>
  <w:style w:type="character" w:customStyle="1" w:styleId="caps2">
    <w:name w:val="caps2"/>
    <w:rsid w:val="00257C22"/>
  </w:style>
  <w:style w:type="character" w:customStyle="1" w:styleId="inside-head">
    <w:name w:val="inside-head"/>
    <w:rsid w:val="00257C22"/>
  </w:style>
  <w:style w:type="character" w:customStyle="1" w:styleId="CardsFont12ptCharCharCharChar">
    <w:name w:val="Cards + Font: 12 pt Char Char Char Char"/>
    <w:rsid w:val="00257C22"/>
    <w:rPr>
      <w:sz w:val="24"/>
      <w:szCs w:val="24"/>
      <w:u w:val="thick"/>
      <w:lang w:val="en-US" w:eastAsia="en-US" w:bidi="ar-SA"/>
    </w:rPr>
  </w:style>
  <w:style w:type="character" w:customStyle="1" w:styleId="ccs">
    <w:name w:val="c cs"/>
    <w:rsid w:val="00257C22"/>
  </w:style>
  <w:style w:type="character" w:customStyle="1" w:styleId="UnderlinedEvChar">
    <w:name w:val="Underlined Ev Char"/>
    <w:rsid w:val="00257C22"/>
    <w:rPr>
      <w:rFonts w:ascii="Times New Roman" w:eastAsia="Times New Roman" w:hAnsi="Times New Roman" w:cs="Times New Roman" w:hint="default"/>
      <w:szCs w:val="24"/>
      <w:u w:val="single"/>
    </w:rPr>
  </w:style>
  <w:style w:type="character" w:customStyle="1" w:styleId="dropshadow">
    <w:name w:val="dropshadow"/>
    <w:rsid w:val="00257C22"/>
  </w:style>
  <w:style w:type="character" w:customStyle="1" w:styleId="d05ws">
    <w:name w:val="d05ws"/>
    <w:rsid w:val="00257C22"/>
  </w:style>
  <w:style w:type="character" w:customStyle="1" w:styleId="rzibod">
    <w:name w:val="rzibod"/>
    <w:rsid w:val="00257C22"/>
  </w:style>
  <w:style w:type="character" w:customStyle="1" w:styleId="StyleBold1">
    <w:name w:val="Style Bold1"/>
    <w:rsid w:val="00257C22"/>
    <w:rPr>
      <w:rFonts w:ascii="Georgia" w:hAnsi="Georgia" w:hint="default"/>
      <w:b/>
      <w:bCs/>
      <w:sz w:val="22"/>
    </w:rPr>
  </w:style>
  <w:style w:type="character" w:customStyle="1" w:styleId="headertext">
    <w:name w:val="headertext"/>
    <w:rsid w:val="00257C22"/>
  </w:style>
  <w:style w:type="character" w:customStyle="1" w:styleId="endnote-reference">
    <w:name w:val="endnote-reference"/>
    <w:rsid w:val="00257C22"/>
  </w:style>
  <w:style w:type="character" w:customStyle="1" w:styleId="officialsname">
    <w:name w:val="official_s_name"/>
    <w:rsid w:val="00257C22"/>
  </w:style>
  <w:style w:type="character" w:customStyle="1" w:styleId="audience">
    <w:name w:val="audience"/>
    <w:rsid w:val="00257C22"/>
  </w:style>
  <w:style w:type="character" w:customStyle="1" w:styleId="A7">
    <w:name w:val="A7"/>
    <w:uiPriority w:val="99"/>
    <w:rsid w:val="00257C22"/>
    <w:rPr>
      <w:rFonts w:ascii="Myriad Pro" w:hAnsi="Myriad Pro" w:cs="Myriad Pro" w:hint="default"/>
      <w:color w:val="0066B1"/>
      <w:sz w:val="22"/>
      <w:szCs w:val="22"/>
    </w:rPr>
  </w:style>
  <w:style w:type="character" w:customStyle="1" w:styleId="normalchar">
    <w:name w:val="normal__char"/>
    <w:rsid w:val="00257C22"/>
  </w:style>
  <w:style w:type="character" w:customStyle="1" w:styleId="hyperlink002cheading0020100200028block0020title0029char">
    <w:name w:val="hyperlink_002cheading_00201_0020_0028block_0020title_0029__char"/>
    <w:rsid w:val="00257C22"/>
  </w:style>
  <w:style w:type="character" w:customStyle="1" w:styleId="underline002cstyle0020bold0020underlinechar">
    <w:name w:val="underline_002cstyle_0020bold_0020underline__char"/>
    <w:rsid w:val="00257C22"/>
  </w:style>
  <w:style w:type="character" w:customStyle="1" w:styleId="copyboldblack">
    <w:name w:val="copyboldblack"/>
    <w:rsid w:val="00257C22"/>
  </w:style>
  <w:style w:type="character" w:customStyle="1" w:styleId="copybold">
    <w:name w:val="copybold"/>
    <w:rsid w:val="00257C22"/>
  </w:style>
  <w:style w:type="character" w:customStyle="1" w:styleId="author-date0">
    <w:name w:val="author-date"/>
    <w:rsid w:val="00257C22"/>
  </w:style>
  <w:style w:type="character" w:customStyle="1" w:styleId="yshortcuts">
    <w:name w:val="yshortcuts"/>
    <w:rsid w:val="00257C22"/>
  </w:style>
  <w:style w:type="character" w:customStyle="1" w:styleId="hidden">
    <w:name w:val="hidden"/>
    <w:rsid w:val="00257C22"/>
  </w:style>
  <w:style w:type="character" w:customStyle="1" w:styleId="articlebegin">
    <w:name w:val="articlebegin"/>
    <w:rsid w:val="00257C22"/>
  </w:style>
  <w:style w:type="character" w:customStyle="1" w:styleId="mediaoverlay">
    <w:name w:val="mediaoverlay"/>
    <w:rsid w:val="00257C22"/>
  </w:style>
  <w:style w:type="character" w:customStyle="1" w:styleId="blogcaption">
    <w:name w:val="blog_caption"/>
    <w:rsid w:val="00257C22"/>
  </w:style>
  <w:style w:type="character" w:customStyle="1" w:styleId="commnet-abuzz">
    <w:name w:val="commnet-abuzz"/>
    <w:rsid w:val="00257C22"/>
  </w:style>
  <w:style w:type="character" w:customStyle="1" w:styleId="fbconnectbuttontext">
    <w:name w:val="fbconnectbutton_text"/>
    <w:rsid w:val="00257C22"/>
  </w:style>
  <w:style w:type="character" w:customStyle="1" w:styleId="fbsharecountinner">
    <w:name w:val="fb_share_count_inner"/>
    <w:rsid w:val="00257C22"/>
  </w:style>
  <w:style w:type="character" w:customStyle="1" w:styleId="stbuttontext">
    <w:name w:val="stbuttontext"/>
    <w:rsid w:val="00257C22"/>
  </w:style>
  <w:style w:type="character" w:customStyle="1" w:styleId="Highlightedunderline0">
    <w:name w:val="Highlighted underline"/>
    <w:qFormat/>
    <w:rsid w:val="00257C22"/>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257C22"/>
  </w:style>
  <w:style w:type="character" w:customStyle="1" w:styleId="Normal2">
    <w:name w:val="Normal2"/>
    <w:rsid w:val="00257C22"/>
  </w:style>
  <w:style w:type="character" w:customStyle="1" w:styleId="pubdate">
    <w:name w:val="pubdate"/>
    <w:rsid w:val="00257C22"/>
  </w:style>
  <w:style w:type="character" w:customStyle="1" w:styleId="grey">
    <w:name w:val="grey"/>
    <w:rsid w:val="00257C22"/>
  </w:style>
  <w:style w:type="character" w:customStyle="1" w:styleId="postby">
    <w:name w:val="post_by"/>
    <w:rsid w:val="00257C22"/>
  </w:style>
  <w:style w:type="character" w:customStyle="1" w:styleId="postdate">
    <w:name w:val="post_date"/>
    <w:rsid w:val="00257C22"/>
  </w:style>
  <w:style w:type="character" w:customStyle="1" w:styleId="bdx">
    <w:name w:val="bdx"/>
    <w:rsid w:val="00257C22"/>
  </w:style>
  <w:style w:type="character" w:customStyle="1" w:styleId="bdl">
    <w:name w:val="bdl"/>
    <w:rsid w:val="00257C22"/>
  </w:style>
  <w:style w:type="character" w:customStyle="1" w:styleId="bhl">
    <w:name w:val="bhl"/>
    <w:rsid w:val="00257C22"/>
  </w:style>
  <w:style w:type="character" w:customStyle="1" w:styleId="breadcrumbitemcurrent">
    <w:name w:val="breadcrumbitemcurrent"/>
    <w:rsid w:val="00257C22"/>
  </w:style>
  <w:style w:type="character" w:customStyle="1" w:styleId="bbl">
    <w:name w:val="bbl"/>
    <w:rsid w:val="00257C22"/>
  </w:style>
  <w:style w:type="character" w:customStyle="1" w:styleId="Date2">
    <w:name w:val="Date2"/>
    <w:rsid w:val="00257C22"/>
  </w:style>
  <w:style w:type="character" w:customStyle="1" w:styleId="company">
    <w:name w:val="company"/>
    <w:rsid w:val="00257C22"/>
  </w:style>
  <w:style w:type="character" w:customStyle="1" w:styleId="itxtnewhookspan">
    <w:name w:val="itxtnewhookspan"/>
    <w:rsid w:val="00257C22"/>
  </w:style>
  <w:style w:type="character" w:customStyle="1" w:styleId="gstxthlt">
    <w:name w:val="gstxt_hlt"/>
    <w:rsid w:val="00257C22"/>
  </w:style>
  <w:style w:type="character" w:customStyle="1" w:styleId="SubtleEmphasis1">
    <w:name w:val="Subtle Emphasis1"/>
    <w:uiPriority w:val="19"/>
    <w:qFormat/>
    <w:rsid w:val="00257C22"/>
    <w:rPr>
      <w:rFonts w:ascii="Times New Roman" w:hAnsi="Times New Roman" w:cs="Times New Roman" w:hint="default"/>
      <w:b/>
      <w:bCs w:val="0"/>
      <w:iCs/>
      <w:color w:val="auto"/>
      <w:sz w:val="22"/>
    </w:rPr>
  </w:style>
  <w:style w:type="character" w:customStyle="1" w:styleId="StyleBoldRed">
    <w:name w:val="Style Bold Red"/>
    <w:rsid w:val="00257C22"/>
    <w:rPr>
      <w:b/>
      <w:bCs/>
      <w:color w:val="auto"/>
    </w:rPr>
  </w:style>
  <w:style w:type="character" w:customStyle="1" w:styleId="StyleTimesNewRoman8pt">
    <w:name w:val="Style Times New Roman 8 pt"/>
    <w:rsid w:val="00257C22"/>
    <w:rPr>
      <w:rFonts w:ascii="Georgia" w:hAnsi="Georgia" w:hint="default"/>
      <w:sz w:val="16"/>
    </w:rPr>
  </w:style>
  <w:style w:type="character" w:customStyle="1" w:styleId="StyleStyle7pt8pt">
    <w:name w:val="Style Style 7 pt + 8 pt"/>
    <w:rsid w:val="00257C22"/>
    <w:rPr>
      <w:sz w:val="16"/>
    </w:rPr>
  </w:style>
  <w:style w:type="character" w:customStyle="1" w:styleId="StyleStyleThickunderlineBold1">
    <w:name w:val="Style Style Thick underline + Bold1"/>
    <w:rsid w:val="00257C22"/>
    <w:rPr>
      <w:b/>
      <w:bCs/>
      <w:u w:val="thick"/>
    </w:rPr>
  </w:style>
  <w:style w:type="character" w:customStyle="1" w:styleId="StyleUnderline2">
    <w:name w:val="Style Underline2"/>
    <w:rsid w:val="00257C22"/>
    <w:rPr>
      <w:u w:val="single"/>
    </w:rPr>
  </w:style>
  <w:style w:type="character" w:customStyle="1" w:styleId="ShrinkText">
    <w:name w:val="Shrink Text"/>
    <w:rsid w:val="00257C22"/>
    <w:rPr>
      <w:sz w:val="16"/>
    </w:rPr>
  </w:style>
  <w:style w:type="character" w:customStyle="1" w:styleId="smallcaps">
    <w:name w:val="smallcaps"/>
    <w:rsid w:val="00257C22"/>
  </w:style>
  <w:style w:type="character" w:customStyle="1" w:styleId="goldbldtext">
    <w:name w:val="goldbldtext"/>
    <w:rsid w:val="00257C22"/>
  </w:style>
  <w:style w:type="character" w:customStyle="1" w:styleId="cardshighlight0">
    <w:name w:val="cardshighlight"/>
    <w:rsid w:val="00257C22"/>
  </w:style>
  <w:style w:type="character" w:customStyle="1" w:styleId="cardsfont12pt1">
    <w:name w:val="cardsfont12pt"/>
    <w:rsid w:val="00257C22"/>
  </w:style>
  <w:style w:type="character" w:customStyle="1" w:styleId="ft1">
    <w:name w:val="ft1"/>
    <w:rsid w:val="00257C22"/>
  </w:style>
  <w:style w:type="character" w:customStyle="1" w:styleId="ft6">
    <w:name w:val="ft6"/>
    <w:rsid w:val="00257C22"/>
  </w:style>
  <w:style w:type="character" w:customStyle="1" w:styleId="kicker">
    <w:name w:val="kicker"/>
    <w:rsid w:val="00257C22"/>
  </w:style>
  <w:style w:type="character" w:customStyle="1" w:styleId="backcontent">
    <w:name w:val="backcontent"/>
    <w:rsid w:val="00257C22"/>
  </w:style>
  <w:style w:type="character" w:customStyle="1" w:styleId="daystmp">
    <w:name w:val="daystmp"/>
    <w:rsid w:val="00257C22"/>
  </w:style>
  <w:style w:type="character" w:customStyle="1" w:styleId="cardsfont12ptchar">
    <w:name w:val="cardsfont12ptchar"/>
    <w:rsid w:val="00257C22"/>
  </w:style>
  <w:style w:type="character" w:customStyle="1" w:styleId="gal">
    <w:name w:val="gal"/>
    <w:rsid w:val="00257C22"/>
  </w:style>
  <w:style w:type="character" w:customStyle="1" w:styleId="submitted">
    <w:name w:val="submitted"/>
    <w:rsid w:val="00257C22"/>
  </w:style>
  <w:style w:type="character" w:customStyle="1" w:styleId="imagedateline">
    <w:name w:val="image_dateline"/>
    <w:rsid w:val="00257C22"/>
  </w:style>
  <w:style w:type="character" w:customStyle="1" w:styleId="authordatecharchar">
    <w:name w:val="authordatecharchar"/>
    <w:rsid w:val="00257C22"/>
  </w:style>
  <w:style w:type="character" w:customStyle="1" w:styleId="style1char0">
    <w:name w:val="style1char"/>
    <w:rsid w:val="00257C22"/>
  </w:style>
  <w:style w:type="character" w:customStyle="1" w:styleId="tagcharchar0">
    <w:name w:val="tagcharchar"/>
    <w:rsid w:val="00257C22"/>
  </w:style>
  <w:style w:type="character" w:customStyle="1" w:styleId="underlinedcharchar2">
    <w:name w:val="underlinedcharchar"/>
    <w:rsid w:val="00257C22"/>
  </w:style>
  <w:style w:type="character" w:customStyle="1" w:styleId="BoxedChar">
    <w:name w:val="Boxed Char"/>
    <w:rsid w:val="00257C22"/>
    <w:rPr>
      <w:rFonts w:ascii="Arial Narrow" w:hAnsi="Arial Narrow" w:hint="default"/>
      <w:b/>
      <w:bCs w:val="0"/>
      <w:sz w:val="18"/>
      <w:bdr w:val="single" w:sz="6" w:space="0" w:color="auto" w:frame="1"/>
    </w:rPr>
  </w:style>
  <w:style w:type="character" w:customStyle="1" w:styleId="Style11ptUnderline2">
    <w:name w:val="Style 11 pt Underline2"/>
    <w:rsid w:val="00257C22"/>
    <w:rPr>
      <w:sz w:val="20"/>
      <w:u w:val="single"/>
    </w:rPr>
  </w:style>
  <w:style w:type="character" w:customStyle="1" w:styleId="Style11ptBoldUnderline2">
    <w:name w:val="Style 11 pt Bold Underline2"/>
    <w:rsid w:val="00257C22"/>
    <w:rPr>
      <w:b/>
      <w:bCs/>
      <w:sz w:val="20"/>
      <w:u w:val="single"/>
    </w:rPr>
  </w:style>
  <w:style w:type="character" w:customStyle="1" w:styleId="nw">
    <w:name w:val="nw"/>
    <w:rsid w:val="00257C22"/>
  </w:style>
  <w:style w:type="character" w:customStyle="1" w:styleId="Styleunderline11ptBoldBorderSinglesolidlineAuto">
    <w:name w:val="Style underline + 11 pt Bold Border: : (Single solid line Auto ..."/>
    <w:rsid w:val="00257C22"/>
    <w:rPr>
      <w:b/>
      <w:bCs/>
      <w:sz w:val="20"/>
      <w:u w:val="single"/>
      <w:bdr w:val="single" w:sz="4" w:space="0" w:color="auto" w:frame="1"/>
    </w:rPr>
  </w:style>
  <w:style w:type="character" w:customStyle="1" w:styleId="cardCharCharCharChar">
    <w:name w:val="card Char Char Char Char"/>
    <w:rsid w:val="00257C22"/>
    <w:rPr>
      <w:lang w:val="en-US" w:eastAsia="en-US" w:bidi="ar-SA"/>
    </w:rPr>
  </w:style>
  <w:style w:type="character" w:customStyle="1" w:styleId="cardCharCharChar1">
    <w:name w:val="card Char Char Char1"/>
    <w:rsid w:val="00257C22"/>
    <w:rPr>
      <w:lang w:val="en-US" w:eastAsia="en-US" w:bidi="ar-SA"/>
    </w:rPr>
  </w:style>
  <w:style w:type="character" w:customStyle="1" w:styleId="Style11ptThickunderline">
    <w:name w:val="Style 11 pt Thick underline"/>
    <w:rsid w:val="00257C22"/>
    <w:rPr>
      <w:sz w:val="20"/>
      <w:u w:val="thick"/>
    </w:rPr>
  </w:style>
  <w:style w:type="character" w:customStyle="1" w:styleId="Style11ptBoldThickunderline">
    <w:name w:val="Style 11 pt Bold Thick underline"/>
    <w:rsid w:val="00257C22"/>
    <w:rPr>
      <w:b/>
      <w:bCs/>
      <w:sz w:val="20"/>
      <w:u w:val="thick"/>
    </w:rPr>
  </w:style>
  <w:style w:type="character" w:customStyle="1" w:styleId="authors1">
    <w:name w:val="authors1"/>
    <w:rsid w:val="00257C22"/>
    <w:rPr>
      <w:rFonts w:ascii="Verdana" w:hAnsi="Verdana" w:hint="default"/>
      <w:b/>
      <w:bCs/>
      <w:color w:val="006699"/>
      <w:sz w:val="20"/>
      <w:szCs w:val="20"/>
    </w:rPr>
  </w:style>
  <w:style w:type="character" w:customStyle="1" w:styleId="headlinesectionlarge">
    <w:name w:val="headline_section_large"/>
    <w:rsid w:val="00257C22"/>
  </w:style>
  <w:style w:type="character" w:customStyle="1" w:styleId="Styleunderline11ptBlack">
    <w:name w:val="Style underline + 11 pt Black"/>
    <w:rsid w:val="00257C22"/>
    <w:rPr>
      <w:color w:val="000000"/>
      <w:sz w:val="20"/>
      <w:u w:val="single"/>
    </w:rPr>
  </w:style>
  <w:style w:type="character" w:customStyle="1" w:styleId="Styleunderline11ptBoldBlack">
    <w:name w:val="Style underline + 11 pt Bold Black"/>
    <w:rsid w:val="00257C22"/>
    <w:rPr>
      <w:b/>
      <w:bCs/>
      <w:color w:val="000000"/>
      <w:sz w:val="20"/>
      <w:u w:val="single"/>
    </w:rPr>
  </w:style>
  <w:style w:type="character" w:customStyle="1" w:styleId="Style11ptBoldBlackUnderline">
    <w:name w:val="Style 11 pt Bold Black Underline"/>
    <w:rsid w:val="00257C22"/>
    <w:rPr>
      <w:b/>
      <w:bCs/>
      <w:color w:val="000000"/>
      <w:sz w:val="20"/>
      <w:u w:val="single"/>
    </w:rPr>
  </w:style>
  <w:style w:type="character" w:customStyle="1" w:styleId="Style11ptBoldBlackUnderlineBorderSinglesolidline">
    <w:name w:val="Style 11 pt Bold Black Underline Border: : (Single solid line ..."/>
    <w:rsid w:val="00257C22"/>
    <w:rPr>
      <w:b/>
      <w:bCs/>
      <w:color w:val="000000"/>
      <w:sz w:val="20"/>
      <w:u w:val="single"/>
      <w:bdr w:val="single" w:sz="4" w:space="0" w:color="auto" w:frame="1"/>
    </w:rPr>
  </w:style>
  <w:style w:type="character" w:customStyle="1" w:styleId="StyleLatinMeridien-Italic11ptItalicUnderline">
    <w:name w:val="Style (Latin) Meridien-Italic 11 pt Italic Underline"/>
    <w:rsid w:val="00257C22"/>
    <w:rPr>
      <w:rFonts w:ascii="Meridien-Italic" w:hAnsi="Meridien-Italic" w:hint="default"/>
      <w:i/>
      <w:iCs/>
      <w:sz w:val="20"/>
      <w:u w:val="single"/>
    </w:rPr>
  </w:style>
  <w:style w:type="character" w:customStyle="1" w:styleId="Citation-AuthorDate">
    <w:name w:val="Citation - Author/Date"/>
    <w:rsid w:val="00257C22"/>
    <w:rPr>
      <w:b/>
      <w:bCs w:val="0"/>
      <w:smallCaps/>
      <w:sz w:val="24"/>
      <w:u w:val="single"/>
    </w:rPr>
  </w:style>
  <w:style w:type="character" w:customStyle="1" w:styleId="underlinestylechar0">
    <w:name w:val="underlinestylechar"/>
    <w:rsid w:val="00257C22"/>
  </w:style>
  <w:style w:type="character" w:customStyle="1" w:styleId="highlight">
    <w:name w:val="highlight"/>
    <w:rsid w:val="00257C22"/>
  </w:style>
  <w:style w:type="character" w:customStyle="1" w:styleId="DottedUnderline0">
    <w:name w:val="Dotted Underline"/>
    <w:rsid w:val="00257C22"/>
    <w:rPr>
      <w:rFonts w:ascii="Times New Roman" w:hAnsi="Times New Roman" w:cs="Times New Roman" w:hint="default"/>
      <w:sz w:val="20"/>
      <w:u w:val="dottedHeavy"/>
    </w:rPr>
  </w:style>
  <w:style w:type="character" w:customStyle="1" w:styleId="CardsFont6ptCharChar">
    <w:name w:val="Cards + Font: 6 pt Char Char"/>
    <w:rsid w:val="00257C22"/>
    <w:rPr>
      <w:sz w:val="8"/>
      <w:lang w:val="en-US" w:eastAsia="en-US" w:bidi="ar-SA"/>
    </w:rPr>
  </w:style>
  <w:style w:type="character" w:customStyle="1" w:styleId="titleauthoretc">
    <w:name w:val="titleauthoretc"/>
    <w:rsid w:val="00257C22"/>
  </w:style>
  <w:style w:type="character" w:customStyle="1" w:styleId="labeltext">
    <w:name w:val="labeltext"/>
    <w:rsid w:val="00257C22"/>
  </w:style>
  <w:style w:type="character" w:customStyle="1" w:styleId="viewlink">
    <w:name w:val="viewlink"/>
    <w:rsid w:val="00257C22"/>
  </w:style>
  <w:style w:type="character" w:customStyle="1" w:styleId="share">
    <w:name w:val="share"/>
    <w:rsid w:val="00257C22"/>
  </w:style>
  <w:style w:type="character" w:customStyle="1" w:styleId="inlinkchart">
    <w:name w:val="inlink_chart"/>
    <w:rsid w:val="00257C22"/>
  </w:style>
  <w:style w:type="character" w:customStyle="1" w:styleId="underLight">
    <w:name w:val="underLight"/>
    <w:uiPriority w:val="1"/>
    <w:qFormat/>
    <w:rsid w:val="00257C2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57C22"/>
  </w:style>
  <w:style w:type="character" w:customStyle="1" w:styleId="author-rss">
    <w:name w:val="author-rss"/>
    <w:rsid w:val="00257C22"/>
  </w:style>
  <w:style w:type="character" w:customStyle="1" w:styleId="fbsharecountwrapper">
    <w:name w:val="fb_share_count_wrapper"/>
    <w:rsid w:val="00257C22"/>
  </w:style>
  <w:style w:type="character" w:customStyle="1" w:styleId="fbbuttontext">
    <w:name w:val="fb_button_text"/>
    <w:rsid w:val="00257C22"/>
  </w:style>
  <w:style w:type="character" w:customStyle="1" w:styleId="hw">
    <w:name w:val="hw"/>
    <w:rsid w:val="00257C22"/>
  </w:style>
  <w:style w:type="character" w:customStyle="1" w:styleId="linktotop">
    <w:name w:val="linktotop"/>
    <w:rsid w:val="00257C22"/>
  </w:style>
  <w:style w:type="character" w:customStyle="1" w:styleId="maintextbldleft">
    <w:name w:val="maintextbldleft"/>
    <w:rsid w:val="00257C22"/>
  </w:style>
  <w:style w:type="character" w:customStyle="1" w:styleId="maintextleft">
    <w:name w:val="maintextleft"/>
    <w:rsid w:val="00257C22"/>
  </w:style>
  <w:style w:type="character" w:customStyle="1" w:styleId="descriptionstyle1block">
    <w:name w:val="description style1 block"/>
    <w:rsid w:val="00257C22"/>
  </w:style>
  <w:style w:type="character" w:customStyle="1" w:styleId="gutter-right-1">
    <w:name w:val="gutter-right-1"/>
    <w:basedOn w:val="DefaultParagraphFont"/>
    <w:rsid w:val="00257C22"/>
  </w:style>
  <w:style w:type="character" w:customStyle="1" w:styleId="ssl3">
    <w:name w:val="ss_l3"/>
    <w:rsid w:val="00257C22"/>
  </w:style>
  <w:style w:type="character" w:customStyle="1" w:styleId="FontStyle39">
    <w:name w:val="Font Style39"/>
    <w:uiPriority w:val="99"/>
    <w:rsid w:val="00257C22"/>
    <w:rPr>
      <w:rFonts w:ascii="Constantia" w:hAnsi="Constantia" w:cs="Constantia" w:hint="default"/>
      <w:b/>
      <w:bCs/>
      <w:sz w:val="18"/>
      <w:szCs w:val="18"/>
    </w:rPr>
  </w:style>
  <w:style w:type="character" w:customStyle="1" w:styleId="6">
    <w:name w:val="6"/>
    <w:rsid w:val="00257C22"/>
    <w:rPr>
      <w:rFonts w:ascii="Arial" w:hAnsi="Arial" w:cs="Arial" w:hint="default"/>
      <w:bCs/>
      <w:sz w:val="20"/>
      <w:u w:val="single"/>
      <w:lang w:val="en-US" w:eastAsia="en-US" w:bidi="ar-SA"/>
    </w:rPr>
  </w:style>
  <w:style w:type="character" w:customStyle="1" w:styleId="CharChar4">
    <w:name w:val="Char Char4"/>
    <w:rsid w:val="00257C22"/>
    <w:rPr>
      <w:szCs w:val="24"/>
      <w:lang w:eastAsia="zh-CN"/>
    </w:rPr>
  </w:style>
  <w:style w:type="character" w:customStyle="1" w:styleId="Header11">
    <w:name w:val="Header11"/>
    <w:rsid w:val="00257C22"/>
  </w:style>
  <w:style w:type="character" w:customStyle="1" w:styleId="posa">
    <w:name w:val="pos(a)"/>
    <w:basedOn w:val="DefaultParagraphFont"/>
    <w:rsid w:val="00257C22"/>
  </w:style>
  <w:style w:type="character" w:customStyle="1" w:styleId="u-hiddeninnarrowenv">
    <w:name w:val="u-hiddeninnarrowenv"/>
    <w:basedOn w:val="DefaultParagraphFont"/>
    <w:rsid w:val="00257C22"/>
  </w:style>
  <w:style w:type="character" w:customStyle="1" w:styleId="followbutton-bird">
    <w:name w:val="followbutton-bird"/>
    <w:basedOn w:val="DefaultParagraphFont"/>
    <w:rsid w:val="00257C22"/>
  </w:style>
  <w:style w:type="character" w:customStyle="1" w:styleId="tweetauthor-name">
    <w:name w:val="tweetauthor-name"/>
    <w:basedOn w:val="DefaultParagraphFont"/>
    <w:rsid w:val="00257C22"/>
  </w:style>
  <w:style w:type="character" w:customStyle="1" w:styleId="tweetauthor-verifiedbadge">
    <w:name w:val="tweetauthor-verifiedbadge"/>
    <w:basedOn w:val="DefaultParagraphFont"/>
    <w:rsid w:val="00257C22"/>
  </w:style>
  <w:style w:type="character" w:customStyle="1" w:styleId="tweetauthor-screenname">
    <w:name w:val="tweetauthor-screenname"/>
    <w:basedOn w:val="DefaultParagraphFont"/>
    <w:rsid w:val="00257C22"/>
  </w:style>
  <w:style w:type="character" w:customStyle="1" w:styleId="u-hiddenvisually">
    <w:name w:val="u-hiddenvisually"/>
    <w:basedOn w:val="DefaultParagraphFont"/>
    <w:rsid w:val="00257C22"/>
  </w:style>
  <w:style w:type="character" w:customStyle="1" w:styleId="tweetaction-stat">
    <w:name w:val="tweetaction-stat"/>
    <w:basedOn w:val="DefaultParagraphFont"/>
    <w:rsid w:val="00257C22"/>
  </w:style>
  <w:style w:type="character" w:customStyle="1" w:styleId="related">
    <w:name w:val="related"/>
    <w:basedOn w:val="DefaultParagraphFont"/>
    <w:rsid w:val="00257C22"/>
  </w:style>
  <w:style w:type="character" w:customStyle="1" w:styleId="related-content">
    <w:name w:val="related-content"/>
    <w:basedOn w:val="DefaultParagraphFont"/>
    <w:rsid w:val="00257C22"/>
  </w:style>
  <w:style w:type="character" w:customStyle="1" w:styleId="name-of-author">
    <w:name w:val="name-of-author"/>
    <w:basedOn w:val="DefaultParagraphFont"/>
    <w:rsid w:val="00257C22"/>
  </w:style>
  <w:style w:type="character" w:customStyle="1" w:styleId="first-name">
    <w:name w:val="first-name"/>
    <w:basedOn w:val="DefaultParagraphFont"/>
    <w:rsid w:val="00257C22"/>
  </w:style>
  <w:style w:type="character" w:customStyle="1" w:styleId="last-name">
    <w:name w:val="last-name"/>
    <w:basedOn w:val="DefaultParagraphFont"/>
    <w:rsid w:val="00257C22"/>
  </w:style>
  <w:style w:type="character" w:customStyle="1" w:styleId="caption10">
    <w:name w:val="caption1"/>
    <w:basedOn w:val="DefaultParagraphFont"/>
    <w:rsid w:val="00257C22"/>
  </w:style>
  <w:style w:type="character" w:customStyle="1" w:styleId="recirc-text">
    <w:name w:val="&quot;recirc-text”"/>
    <w:basedOn w:val="DefaultParagraphFont"/>
    <w:rsid w:val="00257C22"/>
  </w:style>
  <w:style w:type="character" w:customStyle="1" w:styleId="video-icon">
    <w:name w:val="video-icon"/>
    <w:basedOn w:val="DefaultParagraphFont"/>
    <w:rsid w:val="00257C22"/>
  </w:style>
  <w:style w:type="character" w:customStyle="1" w:styleId="powa-shot-play-btn-text">
    <w:name w:val="powa-shot-play-btn-text"/>
    <w:basedOn w:val="DefaultParagraphFont"/>
    <w:rsid w:val="00257C22"/>
  </w:style>
  <w:style w:type="character" w:customStyle="1" w:styleId="powa-shot-click">
    <w:name w:val="powa-shot-click"/>
    <w:basedOn w:val="DefaultParagraphFont"/>
    <w:rsid w:val="00257C22"/>
  </w:style>
  <w:style w:type="character" w:customStyle="1" w:styleId="wpv-blurb">
    <w:name w:val="wpv-blurb"/>
    <w:basedOn w:val="DefaultParagraphFont"/>
    <w:rsid w:val="00257C22"/>
  </w:style>
  <w:style w:type="character" w:customStyle="1" w:styleId="pb-caption">
    <w:name w:val="pb-caption"/>
    <w:basedOn w:val="DefaultParagraphFont"/>
    <w:rsid w:val="00257C22"/>
  </w:style>
  <w:style w:type="table" w:styleId="TableGrid">
    <w:name w:val="Table Grid"/>
    <w:basedOn w:val="TableNormal"/>
    <w:rsid w:val="00257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
    <w:basedOn w:val="Normal"/>
    <w:qFormat/>
    <w:rsid w:val="00257C22"/>
    <w:pPr>
      <w:keepNext/>
      <w:keepLines/>
      <w:spacing w:before="200"/>
      <w:outlineLvl w:val="3"/>
    </w:pPr>
    <w:rPr>
      <w:rFonts w:ascii="Calibri" w:eastAsia="Times New Roman" w:hAnsi="Calibri" w:cs="Times New Roman"/>
      <w:b/>
      <w:iCs/>
      <w:caps/>
      <w:sz w:val="16"/>
      <w:szCs w:val="20"/>
    </w:rPr>
  </w:style>
  <w:style w:type="character" w:customStyle="1" w:styleId="Heading5Char1">
    <w:name w:val="Heading 5 Char1"/>
    <w:aliases w:val="Text Char1"/>
    <w:basedOn w:val="DefaultParagraphFont"/>
    <w:semiHidden/>
    <w:rsid w:val="00257C22"/>
    <w:rPr>
      <w:rFonts w:asciiTheme="majorHAnsi" w:eastAsiaTheme="majorEastAsia" w:hAnsiTheme="majorHAnsi" w:cstheme="majorBidi" w:hint="default"/>
      <w:color w:val="2E74B5" w:themeColor="accent1" w:themeShade="BF"/>
      <w:sz w:val="22"/>
      <w:szCs w:val="22"/>
    </w:rPr>
  </w:style>
  <w:style w:type="character" w:styleId="CommentReference">
    <w:name w:val="annotation reference"/>
    <w:basedOn w:val="DefaultParagraphFont"/>
    <w:uiPriority w:val="99"/>
    <w:unhideWhenUsed/>
    <w:rsid w:val="00257C22"/>
    <w:rPr>
      <w:sz w:val="16"/>
      <w:szCs w:val="16"/>
    </w:rPr>
  </w:style>
  <w:style w:type="character" w:styleId="EndnoteReference">
    <w:name w:val="endnote reference"/>
    <w:unhideWhenUsed/>
    <w:rsid w:val="00257C22"/>
    <w:rPr>
      <w:vertAlign w:val="baseline"/>
    </w:rPr>
  </w:style>
  <w:style w:type="character" w:customStyle="1" w:styleId="Heading7Char1">
    <w:name w:val="Heading 7 Char1"/>
    <w:basedOn w:val="DefaultParagraphFont"/>
    <w:semiHidden/>
    <w:rsid w:val="00257C22"/>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257C2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57C22"/>
    <w:rPr>
      <w:rFonts w:asciiTheme="majorHAnsi" w:eastAsiaTheme="majorEastAsia" w:hAnsiTheme="majorHAnsi" w:cstheme="majorBidi" w:hint="default"/>
      <w:i/>
      <w:iCs/>
      <w:color w:val="272727" w:themeColor="text1" w:themeTint="D8"/>
      <w:sz w:val="21"/>
      <w:szCs w:val="21"/>
    </w:rPr>
  </w:style>
  <w:style w:type="character" w:customStyle="1" w:styleId="TagsChar1">
    <w:name w:val="Tags Char1"/>
    <w:aliases w:val="Super Script Char1,TagStyle Char1"/>
    <w:rsid w:val="00257C22"/>
    <w:rPr>
      <w:rFonts w:ascii="Arial Narrow" w:hAnsi="Arial Narrow" w:hint="default"/>
      <w:b/>
      <w:bCs w:val="0"/>
      <w:noProof w:val="0"/>
      <w:sz w:val="22"/>
      <w:szCs w:val="60"/>
      <w:lang w:val="en-US" w:eastAsia="en-US" w:bidi="ar-SA"/>
    </w:rPr>
  </w:style>
  <w:style w:type="character" w:customStyle="1" w:styleId="StyleBold">
    <w:name w:val="Style Bold"/>
    <w:basedOn w:val="DefaultParagraphFont"/>
    <w:uiPriority w:val="9"/>
    <w:semiHidden/>
    <w:rsid w:val="00257C22"/>
    <w:rPr>
      <w:b/>
      <w:bCs/>
    </w:rPr>
  </w:style>
  <w:style w:type="character" w:customStyle="1" w:styleId="HeaderChar3">
    <w:name w:val="Header Char3"/>
    <w:basedOn w:val="DefaultParagraphFont"/>
    <w:uiPriority w:val="99"/>
    <w:semiHidden/>
    <w:rsid w:val="00257C22"/>
    <w:rPr>
      <w:rFonts w:ascii="Calibri" w:hAnsi="Calibri"/>
    </w:rPr>
  </w:style>
  <w:style w:type="character" w:styleId="PageNumber">
    <w:name w:val="page number"/>
    <w:aliases w:val="card ununderlined"/>
    <w:basedOn w:val="DefaultParagraphFont"/>
    <w:uiPriority w:val="99"/>
    <w:rsid w:val="00257C22"/>
  </w:style>
  <w:style w:type="paragraph" w:styleId="TOC2">
    <w:name w:val="toc 2"/>
    <w:basedOn w:val="Normal"/>
    <w:next w:val="Normal"/>
    <w:autoRedefine/>
    <w:uiPriority w:val="39"/>
    <w:qFormat/>
    <w:rsid w:val="00257C22"/>
    <w:pPr>
      <w:ind w:left="200"/>
    </w:pPr>
    <w:rPr>
      <w:rFonts w:ascii="Calibri" w:eastAsia="Times New Roman" w:hAnsi="Calibri"/>
      <w:sz w:val="16"/>
      <w:szCs w:val="20"/>
    </w:rPr>
  </w:style>
  <w:style w:type="paragraph" w:styleId="TOC3">
    <w:name w:val="toc 3"/>
    <w:basedOn w:val="Normal"/>
    <w:next w:val="Normal"/>
    <w:autoRedefine/>
    <w:qFormat/>
    <w:rsid w:val="00257C22"/>
    <w:pPr>
      <w:ind w:left="400"/>
    </w:pPr>
    <w:rPr>
      <w:rFonts w:ascii="Calibri" w:eastAsia="Times New Roman" w:hAnsi="Calibri"/>
      <w:sz w:val="16"/>
      <w:szCs w:val="20"/>
    </w:rPr>
  </w:style>
  <w:style w:type="paragraph" w:styleId="TOC4">
    <w:name w:val="toc 4"/>
    <w:basedOn w:val="Normal"/>
    <w:next w:val="Normal"/>
    <w:autoRedefine/>
    <w:rsid w:val="00257C22"/>
    <w:pPr>
      <w:ind w:left="600"/>
    </w:pPr>
    <w:rPr>
      <w:rFonts w:ascii="Calibri" w:eastAsia="Times New Roman" w:hAnsi="Calibri"/>
      <w:sz w:val="16"/>
      <w:szCs w:val="20"/>
    </w:rPr>
  </w:style>
  <w:style w:type="paragraph" w:styleId="TOC5">
    <w:name w:val="toc 5"/>
    <w:basedOn w:val="Normal"/>
    <w:next w:val="Normal"/>
    <w:autoRedefine/>
    <w:rsid w:val="00257C22"/>
    <w:pPr>
      <w:ind w:left="800"/>
    </w:pPr>
    <w:rPr>
      <w:rFonts w:ascii="Calibri" w:eastAsia="Times New Roman" w:hAnsi="Calibri"/>
      <w:sz w:val="16"/>
      <w:szCs w:val="20"/>
    </w:rPr>
  </w:style>
  <w:style w:type="paragraph" w:styleId="TOC6">
    <w:name w:val="toc 6"/>
    <w:basedOn w:val="Normal"/>
    <w:next w:val="Normal"/>
    <w:autoRedefine/>
    <w:rsid w:val="00257C22"/>
    <w:pPr>
      <w:ind w:left="1000"/>
    </w:pPr>
    <w:rPr>
      <w:rFonts w:ascii="Calibri" w:eastAsia="Times New Roman" w:hAnsi="Calibri"/>
      <w:sz w:val="16"/>
      <w:szCs w:val="20"/>
    </w:rPr>
  </w:style>
  <w:style w:type="paragraph" w:styleId="TOC7">
    <w:name w:val="toc 7"/>
    <w:basedOn w:val="Normal"/>
    <w:next w:val="Normal"/>
    <w:autoRedefine/>
    <w:rsid w:val="00257C22"/>
    <w:pPr>
      <w:ind w:left="1200"/>
    </w:pPr>
    <w:rPr>
      <w:rFonts w:ascii="Calibri" w:eastAsia="Times New Roman" w:hAnsi="Calibri"/>
      <w:sz w:val="16"/>
      <w:szCs w:val="20"/>
    </w:rPr>
  </w:style>
  <w:style w:type="paragraph" w:styleId="TOC8">
    <w:name w:val="toc 8"/>
    <w:basedOn w:val="Normal"/>
    <w:next w:val="Normal"/>
    <w:autoRedefine/>
    <w:rsid w:val="00257C22"/>
    <w:pPr>
      <w:ind w:left="1400"/>
    </w:pPr>
    <w:rPr>
      <w:rFonts w:ascii="Calibri" w:eastAsia="Times New Roman" w:hAnsi="Calibri"/>
      <w:sz w:val="16"/>
      <w:szCs w:val="20"/>
    </w:rPr>
  </w:style>
  <w:style w:type="paragraph" w:styleId="TOC9">
    <w:name w:val="toc 9"/>
    <w:basedOn w:val="Normal"/>
    <w:next w:val="Normal"/>
    <w:autoRedefine/>
    <w:rsid w:val="00257C22"/>
    <w:pPr>
      <w:ind w:left="1600"/>
    </w:pPr>
    <w:rPr>
      <w:rFonts w:ascii="Calibri" w:eastAsia="Times New Roman" w:hAnsi="Calibri"/>
      <w:sz w:val="16"/>
      <w:szCs w:val="20"/>
    </w:rPr>
  </w:style>
  <w:style w:type="paragraph" w:styleId="List">
    <w:name w:val="List"/>
    <w:basedOn w:val="Normal"/>
    <w:uiPriority w:val="99"/>
    <w:unhideWhenUsed/>
    <w:rsid w:val="00257C22"/>
    <w:pPr>
      <w:contextualSpacing/>
    </w:pPr>
    <w:rPr>
      <w:rFonts w:ascii="Garamond" w:eastAsia="Calibri" w:hAnsi="Garamond"/>
      <w:sz w:val="18"/>
    </w:rPr>
  </w:style>
  <w:style w:type="character" w:styleId="HTMLCite">
    <w:name w:val="HTML Cite"/>
    <w:uiPriority w:val="99"/>
    <w:qFormat/>
    <w:rsid w:val="00257C22"/>
    <w:rPr>
      <w:i/>
      <w:iCs/>
    </w:rPr>
  </w:style>
  <w:style w:type="numbering" w:customStyle="1" w:styleId="NoList1">
    <w:name w:val="No List1"/>
    <w:next w:val="NoList"/>
    <w:semiHidden/>
    <w:unhideWhenUsed/>
    <w:rsid w:val="00257C22"/>
  </w:style>
  <w:style w:type="numbering" w:customStyle="1" w:styleId="NoList2">
    <w:name w:val="No List2"/>
    <w:next w:val="NoList"/>
    <w:uiPriority w:val="99"/>
    <w:semiHidden/>
    <w:unhideWhenUsed/>
    <w:rsid w:val="00257C22"/>
  </w:style>
  <w:style w:type="numbering" w:customStyle="1" w:styleId="NoList3">
    <w:name w:val="No List3"/>
    <w:next w:val="NoList"/>
    <w:uiPriority w:val="99"/>
    <w:semiHidden/>
    <w:unhideWhenUsed/>
    <w:rsid w:val="00257C22"/>
  </w:style>
  <w:style w:type="numbering" w:customStyle="1" w:styleId="NoList4">
    <w:name w:val="No List4"/>
    <w:next w:val="NoList"/>
    <w:uiPriority w:val="99"/>
    <w:semiHidden/>
    <w:unhideWhenUsed/>
    <w:rsid w:val="00257C22"/>
  </w:style>
  <w:style w:type="numbering" w:customStyle="1" w:styleId="NoList5">
    <w:name w:val="No List5"/>
    <w:next w:val="NoList"/>
    <w:semiHidden/>
    <w:unhideWhenUsed/>
    <w:rsid w:val="00257C22"/>
  </w:style>
  <w:style w:type="character" w:styleId="FootnoteReference">
    <w:name w:val="footnote reference"/>
    <w:aliases w:val="FN Ref,footnote reference,fr,o,FR,(NECG) Footnote Reference"/>
    <w:qFormat/>
    <w:rsid w:val="00257C22"/>
    <w:rPr>
      <w:color w:val="000000"/>
      <w:sz w:val="18"/>
      <w:szCs w:val="18"/>
    </w:rPr>
  </w:style>
  <w:style w:type="character" w:styleId="HTMLTypewriter">
    <w:name w:val="HTML Typewriter"/>
    <w:rsid w:val="00257C22"/>
    <w:rPr>
      <w:rFonts w:ascii="Courier New" w:eastAsia="Times New Roman" w:hAnsi="Courier New" w:cs="Courier New"/>
      <w:sz w:val="20"/>
      <w:szCs w:val="20"/>
    </w:rPr>
  </w:style>
  <w:style w:type="paragraph" w:styleId="BlockText">
    <w:name w:val="Block Text"/>
    <w:basedOn w:val="Normal"/>
    <w:rsid w:val="00257C22"/>
    <w:pPr>
      <w:ind w:left="229" w:right="229"/>
    </w:pPr>
    <w:rPr>
      <w:rFonts w:ascii="Verdana" w:eastAsia="Times New Roman" w:hAnsi="Verdana"/>
      <w:sz w:val="16"/>
      <w:szCs w:val="20"/>
    </w:rPr>
  </w:style>
  <w:style w:type="paragraph" w:styleId="NormalIndent">
    <w:name w:val="Normal Indent"/>
    <w:basedOn w:val="Normal"/>
    <w:rsid w:val="00257C22"/>
    <w:pPr>
      <w:ind w:left="720"/>
    </w:pPr>
    <w:rPr>
      <w:rFonts w:ascii="Calibri" w:eastAsia="Times New Roman" w:hAnsi="Calibri"/>
      <w:sz w:val="16"/>
      <w:szCs w:val="20"/>
    </w:rPr>
  </w:style>
  <w:style w:type="paragraph" w:styleId="EnvelopeReturn">
    <w:name w:val="envelope return"/>
    <w:basedOn w:val="Normal"/>
    <w:rsid w:val="00257C22"/>
    <w:rPr>
      <w:rFonts w:ascii="Calibri" w:eastAsia="Times New Roman" w:hAnsi="Calibri"/>
      <w:sz w:val="24"/>
      <w:szCs w:val="20"/>
    </w:rPr>
  </w:style>
  <w:style w:type="paragraph" w:styleId="EnvelopeAddress">
    <w:name w:val="envelope address"/>
    <w:basedOn w:val="Normal"/>
    <w:rsid w:val="00257C22"/>
    <w:pPr>
      <w:framePr w:w="7920" w:h="1980" w:hRule="exact" w:hSpace="180" w:wrap="auto" w:hAnchor="page" w:xAlign="center" w:yAlign="bottom"/>
      <w:ind w:left="2880"/>
    </w:pPr>
    <w:rPr>
      <w:rFonts w:ascii="Calibri" w:eastAsia="Times New Roman" w:hAnsi="Calibri"/>
      <w:sz w:val="28"/>
    </w:rPr>
  </w:style>
  <w:style w:type="numbering" w:customStyle="1" w:styleId="NoList6">
    <w:name w:val="No List6"/>
    <w:next w:val="NoList"/>
    <w:uiPriority w:val="99"/>
    <w:semiHidden/>
    <w:unhideWhenUsed/>
    <w:rsid w:val="00257C22"/>
  </w:style>
  <w:style w:type="numbering" w:customStyle="1" w:styleId="NoList7">
    <w:name w:val="No List7"/>
    <w:next w:val="NoList"/>
    <w:semiHidden/>
    <w:unhideWhenUsed/>
    <w:rsid w:val="00257C22"/>
  </w:style>
  <w:style w:type="paragraph" w:styleId="ListBullet">
    <w:name w:val="List Bullet"/>
    <w:basedOn w:val="Normal"/>
    <w:link w:val="ListBulletChar"/>
    <w:uiPriority w:val="99"/>
    <w:unhideWhenUsed/>
    <w:rsid w:val="00257C22"/>
    <w:pPr>
      <w:tabs>
        <w:tab w:val="num" w:pos="360"/>
      </w:tabs>
      <w:ind w:left="360" w:hanging="360"/>
      <w:contextualSpacing/>
    </w:pPr>
    <w:rPr>
      <w:rFonts w:ascii="Calibri" w:eastAsia="Calibri" w:hAnsi="Calibri"/>
      <w:sz w:val="16"/>
    </w:rPr>
  </w:style>
  <w:style w:type="paragraph" w:styleId="TOCHeading">
    <w:name w:val="TOC Heading"/>
    <w:basedOn w:val="Heading1"/>
    <w:next w:val="Normal"/>
    <w:uiPriority w:val="39"/>
    <w:unhideWhenUsed/>
    <w:qFormat/>
    <w:rsid w:val="00257C22"/>
    <w:pPr>
      <w:spacing w:line="276" w:lineRule="auto"/>
      <w:jc w:val="left"/>
      <w:outlineLvl w:val="9"/>
    </w:pPr>
    <w:rPr>
      <w:rFonts w:ascii="Cambria" w:eastAsia="Times New Roman" w:hAnsi="Cambria" w:cs="Times New Roman"/>
      <w:bCs/>
      <w:color w:val="365F91"/>
      <w:kern w:val="32"/>
      <w:sz w:val="28"/>
    </w:rPr>
  </w:style>
  <w:style w:type="table" w:styleId="MediumGrid1">
    <w:name w:val="Medium Grid 1"/>
    <w:basedOn w:val="TableNormal"/>
    <w:uiPriority w:val="67"/>
    <w:rsid w:val="00257C22"/>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57C22"/>
    <w:pPr>
      <w:spacing w:after="0" w:line="240" w:lineRule="auto"/>
    </w:pPr>
    <w:rPr>
      <w:rFonts w:ascii="Arial Narrow" w:eastAsia="SimSun" w:hAnsi="Arial Narrow" w:cs="Calibri"/>
      <w:sz w:val="20"/>
    </w:rPr>
  </w:style>
  <w:style w:type="paragraph" w:styleId="Caption">
    <w:name w:val="caption"/>
    <w:aliases w:val="caption"/>
    <w:basedOn w:val="Normal"/>
    <w:next w:val="Normal"/>
    <w:qFormat/>
    <w:rsid w:val="00257C22"/>
    <w:rPr>
      <w:rFonts w:ascii="Calibri" w:eastAsia="Times New Roman" w:hAnsi="Calibri"/>
      <w:b/>
      <w:bCs/>
      <w:sz w:val="18"/>
      <w:szCs w:val="18"/>
      <w:lang w:bidi="en-US"/>
    </w:rPr>
  </w:style>
  <w:style w:type="numbering" w:customStyle="1" w:styleId="NoList11">
    <w:name w:val="No List11"/>
    <w:next w:val="NoList"/>
    <w:uiPriority w:val="99"/>
    <w:semiHidden/>
    <w:unhideWhenUsed/>
    <w:rsid w:val="00257C22"/>
  </w:style>
  <w:style w:type="numbering" w:customStyle="1" w:styleId="NoList111">
    <w:name w:val="No List111"/>
    <w:next w:val="NoList"/>
    <w:uiPriority w:val="99"/>
    <w:semiHidden/>
    <w:unhideWhenUsed/>
    <w:rsid w:val="00257C22"/>
  </w:style>
  <w:style w:type="numbering" w:customStyle="1" w:styleId="NoList1111">
    <w:name w:val="No List1111"/>
    <w:next w:val="NoList"/>
    <w:uiPriority w:val="99"/>
    <w:semiHidden/>
    <w:unhideWhenUsed/>
    <w:rsid w:val="00257C22"/>
  </w:style>
  <w:style w:type="numbering" w:customStyle="1" w:styleId="NoList11111">
    <w:name w:val="No List11111"/>
    <w:next w:val="NoList"/>
    <w:uiPriority w:val="99"/>
    <w:semiHidden/>
    <w:unhideWhenUsed/>
    <w:rsid w:val="00257C22"/>
  </w:style>
  <w:style w:type="numbering" w:customStyle="1" w:styleId="NoList111111">
    <w:name w:val="No List111111"/>
    <w:next w:val="NoList"/>
    <w:uiPriority w:val="99"/>
    <w:semiHidden/>
    <w:unhideWhenUsed/>
    <w:rsid w:val="00257C22"/>
  </w:style>
  <w:style w:type="numbering" w:customStyle="1" w:styleId="NoList1111111">
    <w:name w:val="No List1111111"/>
    <w:next w:val="NoList"/>
    <w:uiPriority w:val="99"/>
    <w:semiHidden/>
    <w:unhideWhenUsed/>
    <w:rsid w:val="00257C22"/>
  </w:style>
  <w:style w:type="numbering" w:customStyle="1" w:styleId="NoList11111111">
    <w:name w:val="No List11111111"/>
    <w:next w:val="NoList"/>
    <w:uiPriority w:val="99"/>
    <w:semiHidden/>
    <w:unhideWhenUsed/>
    <w:rsid w:val="00257C22"/>
  </w:style>
  <w:style w:type="numbering" w:customStyle="1" w:styleId="NoList111111111">
    <w:name w:val="No List111111111"/>
    <w:next w:val="NoList"/>
    <w:uiPriority w:val="99"/>
    <w:semiHidden/>
    <w:unhideWhenUsed/>
    <w:rsid w:val="00257C22"/>
  </w:style>
  <w:style w:type="numbering" w:customStyle="1" w:styleId="NoList1111111111">
    <w:name w:val="No List1111111111"/>
    <w:next w:val="NoList"/>
    <w:uiPriority w:val="99"/>
    <w:semiHidden/>
    <w:unhideWhenUsed/>
    <w:rsid w:val="00257C22"/>
  </w:style>
  <w:style w:type="numbering" w:customStyle="1" w:styleId="NoList11111111111">
    <w:name w:val="No List11111111111"/>
    <w:next w:val="NoList"/>
    <w:uiPriority w:val="99"/>
    <w:semiHidden/>
    <w:unhideWhenUsed/>
    <w:rsid w:val="00257C22"/>
  </w:style>
  <w:style w:type="numbering" w:customStyle="1" w:styleId="NoList111111111111">
    <w:name w:val="No List111111111111"/>
    <w:next w:val="NoList"/>
    <w:uiPriority w:val="99"/>
    <w:semiHidden/>
    <w:unhideWhenUsed/>
    <w:rsid w:val="00257C22"/>
  </w:style>
  <w:style w:type="numbering" w:customStyle="1" w:styleId="NoList1111111111111">
    <w:name w:val="No List1111111111111"/>
    <w:next w:val="NoList"/>
    <w:uiPriority w:val="99"/>
    <w:semiHidden/>
    <w:unhideWhenUsed/>
    <w:rsid w:val="00257C22"/>
  </w:style>
  <w:style w:type="numbering" w:customStyle="1" w:styleId="NoList11111111111111">
    <w:name w:val="No List11111111111111"/>
    <w:next w:val="NoList"/>
    <w:uiPriority w:val="99"/>
    <w:semiHidden/>
    <w:unhideWhenUsed/>
    <w:rsid w:val="00257C22"/>
  </w:style>
  <w:style w:type="numbering" w:customStyle="1" w:styleId="NoList111111111111111">
    <w:name w:val="No List111111111111111"/>
    <w:next w:val="NoList"/>
    <w:uiPriority w:val="99"/>
    <w:semiHidden/>
    <w:unhideWhenUsed/>
    <w:rsid w:val="00257C22"/>
  </w:style>
  <w:style w:type="numbering" w:customStyle="1" w:styleId="NoList1111111111111111">
    <w:name w:val="No List1111111111111111"/>
    <w:next w:val="NoList"/>
    <w:uiPriority w:val="99"/>
    <w:semiHidden/>
    <w:unhideWhenUsed/>
    <w:rsid w:val="00257C22"/>
  </w:style>
  <w:style w:type="numbering" w:customStyle="1" w:styleId="NoList11111111111111111">
    <w:name w:val="No List11111111111111111"/>
    <w:next w:val="NoList"/>
    <w:uiPriority w:val="99"/>
    <w:semiHidden/>
    <w:unhideWhenUsed/>
    <w:rsid w:val="00257C22"/>
  </w:style>
  <w:style w:type="paragraph" w:customStyle="1" w:styleId="HotRouteChar0">
    <w:name w:val="Hot Route! Char"/>
    <w:basedOn w:val="Normal"/>
    <w:qFormat/>
    <w:rsid w:val="00257C22"/>
    <w:pPr>
      <w:ind w:left="144"/>
    </w:pPr>
    <w:rPr>
      <w:rFonts w:ascii="Calibri" w:eastAsia="Times New Roman" w:hAnsi="Calibri"/>
      <w:sz w:val="20"/>
      <w:lang w:bidi="en-US"/>
    </w:rPr>
  </w:style>
  <w:style w:type="character" w:customStyle="1" w:styleId="CiteCharChar">
    <w:name w:val="Cite Char Char"/>
    <w:basedOn w:val="DefaultParagraphFont"/>
    <w:rsid w:val="00257C22"/>
    <w:rPr>
      <w:rFonts w:ascii="Cambria" w:hAnsi="Cambria" w:cs="Times New Roman"/>
      <w:b/>
      <w:bCs/>
      <w:sz w:val="26"/>
      <w:szCs w:val="26"/>
    </w:rPr>
  </w:style>
  <w:style w:type="character" w:customStyle="1" w:styleId="CardCharChar1">
    <w:name w:val="Card Char Char1"/>
    <w:basedOn w:val="DefaultParagraphFont"/>
    <w:rsid w:val="00257C22"/>
    <w:rPr>
      <w:rFonts w:cs="Times New Roman"/>
      <w:b/>
      <w:bCs/>
      <w:sz w:val="28"/>
      <w:szCs w:val="28"/>
    </w:rPr>
  </w:style>
  <w:style w:type="character" w:customStyle="1" w:styleId="CircleChar1">
    <w:name w:val="Circle Char1"/>
    <w:basedOn w:val="DefaultParagraphFont"/>
    <w:rsid w:val="00257C22"/>
    <w:rPr>
      <w:rFonts w:cs="Times New Roman"/>
      <w:b/>
      <w:i/>
      <w:sz w:val="18"/>
      <w:szCs w:val="18"/>
      <w:u w:val="single"/>
      <w:lang w:val="en-US" w:eastAsia="en-US" w:bidi="ar-SA"/>
    </w:rPr>
  </w:style>
  <w:style w:type="character" w:customStyle="1" w:styleId="hit1">
    <w:name w:val="hit1"/>
    <w:basedOn w:val="DefaultParagraphFont"/>
    <w:rsid w:val="00257C22"/>
    <w:rPr>
      <w:b/>
      <w:bCs/>
      <w:color w:val="CC0033"/>
    </w:rPr>
  </w:style>
  <w:style w:type="character" w:customStyle="1" w:styleId="upper">
    <w:name w:val="upper"/>
    <w:basedOn w:val="DefaultParagraphFont"/>
    <w:rsid w:val="00257C22"/>
  </w:style>
  <w:style w:type="character" w:customStyle="1" w:styleId="SmallFont7pt">
    <w:name w:val="Small Font (7 pt)"/>
    <w:basedOn w:val="DefaultParagraphFont"/>
    <w:qFormat/>
    <w:rsid w:val="00257C22"/>
    <w:rPr>
      <w:sz w:val="14"/>
    </w:rPr>
  </w:style>
  <w:style w:type="character" w:customStyle="1" w:styleId="Boxing">
    <w:name w:val="Boxing"/>
    <w:basedOn w:val="DefaultParagraphFont"/>
    <w:rsid w:val="00257C22"/>
    <w:rPr>
      <w:rFonts w:ascii="Arial Narrow" w:hAnsi="Arial Narrow"/>
      <w:dstrike w:val="0"/>
      <w:sz w:val="20"/>
      <w:bdr w:val="single" w:sz="2" w:space="0" w:color="auto"/>
      <w:vertAlign w:val="baseline"/>
    </w:rPr>
  </w:style>
  <w:style w:type="character" w:customStyle="1" w:styleId="style65">
    <w:name w:val="style65"/>
    <w:basedOn w:val="DefaultParagraphFont"/>
    <w:rsid w:val="00257C22"/>
    <w:rPr>
      <w:rFonts w:cs="Times New Roman"/>
    </w:rPr>
  </w:style>
  <w:style w:type="character" w:customStyle="1" w:styleId="SmallTextChar0">
    <w:name w:val="Small Text Char"/>
    <w:basedOn w:val="CardTextChar1"/>
    <w:rsid w:val="00257C22"/>
    <w:rPr>
      <w:rFonts w:ascii="Times New Roman" w:eastAsia="MS Mincho" w:hAnsi="Times New Roman" w:cs="Times New Roman" w:hint="default"/>
      <w:sz w:val="15"/>
      <w:szCs w:val="24"/>
      <w:lang w:val="x-none" w:eastAsia="ja-JP"/>
    </w:rPr>
  </w:style>
  <w:style w:type="character" w:customStyle="1" w:styleId="UnderlineCharCharChar">
    <w:name w:val="Underline Char Char Char"/>
    <w:basedOn w:val="DefaultParagraphFont"/>
    <w:rsid w:val="00257C22"/>
    <w:rPr>
      <w:noProof w:val="0"/>
      <w:u w:val="single"/>
      <w:lang w:val="en-US" w:eastAsia="en-US" w:bidi="ar-SA"/>
    </w:rPr>
  </w:style>
  <w:style w:type="character" w:customStyle="1" w:styleId="newscontent">
    <w:name w:val="newscontent"/>
    <w:rsid w:val="00257C22"/>
  </w:style>
  <w:style w:type="paragraph" w:customStyle="1" w:styleId="Cardstyle0">
    <w:name w:val="Cardstyle"/>
    <w:basedOn w:val="Normal"/>
    <w:next w:val="Normal"/>
    <w:qFormat/>
    <w:rsid w:val="00257C22"/>
    <w:rPr>
      <w:rFonts w:ascii="Calibri" w:eastAsia="Times New Roman" w:hAnsi="Calibri"/>
      <w:sz w:val="16"/>
    </w:rPr>
  </w:style>
  <w:style w:type="character" w:customStyle="1" w:styleId="StyleEmphasisArial12ptBoldNotItalic">
    <w:name w:val="Style Emphasis + Arial 12 pt Bold Not Italic"/>
    <w:basedOn w:val="Emphasis"/>
    <w:rsid w:val="00257C22"/>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257C22"/>
    <w:rPr>
      <w:rFonts w:ascii="SimSun" w:eastAsia="SimSun" w:hAnsi="SimSun"/>
      <w:sz w:val="15"/>
      <w:lang w:eastAsia="zh-CN"/>
    </w:rPr>
  </w:style>
  <w:style w:type="paragraph" w:customStyle="1" w:styleId="UnreadText">
    <w:name w:val="Unread Text"/>
    <w:basedOn w:val="Normal"/>
    <w:next w:val="Normal"/>
    <w:link w:val="UnreadTextChar"/>
    <w:autoRedefine/>
    <w:qFormat/>
    <w:rsid w:val="00257C22"/>
    <w:pPr>
      <w:ind w:left="360"/>
    </w:pPr>
    <w:rPr>
      <w:rFonts w:ascii="SimSun" w:eastAsia="SimSun" w:hAnsi="SimSun"/>
      <w:sz w:val="15"/>
      <w:lang w:eastAsia="zh-CN"/>
    </w:rPr>
  </w:style>
  <w:style w:type="character" w:customStyle="1" w:styleId="navy13bd">
    <w:name w:val="navy13bd"/>
    <w:basedOn w:val="DefaultParagraphFont"/>
    <w:rsid w:val="00257C22"/>
  </w:style>
  <w:style w:type="paragraph" w:customStyle="1" w:styleId="UnderlineBoldIndent">
    <w:name w:val="Underline + Bold Indent"/>
    <w:basedOn w:val="Normal"/>
    <w:link w:val="UnderlineBoldIndentCharChar"/>
    <w:qFormat/>
    <w:rsid w:val="00257C22"/>
    <w:pPr>
      <w:autoSpaceDE w:val="0"/>
      <w:autoSpaceDN w:val="0"/>
      <w:adjustRightInd w:val="0"/>
      <w:spacing w:after="200" w:line="276" w:lineRule="auto"/>
      <w:ind w:left="288" w:right="288"/>
      <w:jc w:val="both"/>
    </w:pPr>
    <w:rPr>
      <w:rFonts w:ascii="Calibri" w:eastAsia="Times New Roman" w:hAnsi="Calibri"/>
      <w:sz w:val="16"/>
      <w:szCs w:val="20"/>
      <w:u w:val="thick"/>
    </w:rPr>
  </w:style>
  <w:style w:type="character" w:customStyle="1" w:styleId="UnderlineBoldIndentCharChar">
    <w:name w:val="Underline + Bold Indent Char Char"/>
    <w:link w:val="UnderlineBoldIndent"/>
    <w:rsid w:val="00257C22"/>
    <w:rPr>
      <w:rFonts w:ascii="Calibri" w:eastAsia="Times New Roman" w:hAnsi="Calibri"/>
      <w:sz w:val="16"/>
      <w:szCs w:val="20"/>
      <w:u w:val="thick"/>
    </w:rPr>
  </w:style>
  <w:style w:type="paragraph" w:customStyle="1" w:styleId="StyleUnderlineBoldIndent11pt">
    <w:name w:val="Style Underline + Bold Indent + 11 pt"/>
    <w:basedOn w:val="UnderlineBoldIndent"/>
    <w:link w:val="StyleUnderlineBoldIndent11ptChar"/>
    <w:qFormat/>
    <w:rsid w:val="00257C22"/>
    <w:rPr>
      <w:u w:val="single"/>
    </w:rPr>
  </w:style>
  <w:style w:type="character" w:customStyle="1" w:styleId="StyleUnderlineBoldIndent11ptChar">
    <w:name w:val="Style Underline + Bold Indent + 11 pt Char"/>
    <w:link w:val="StyleUnderlineBoldIndent11pt"/>
    <w:rsid w:val="00257C22"/>
    <w:rPr>
      <w:rFonts w:ascii="Calibri" w:eastAsia="Times New Roman" w:hAnsi="Calibri"/>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257C22"/>
    <w:rPr>
      <w:b/>
      <w:bCs/>
      <w:u w:val="single"/>
    </w:rPr>
  </w:style>
  <w:style w:type="character" w:customStyle="1" w:styleId="StyleUnderlineBoldIndent11ptBoldChar">
    <w:name w:val="Style Underline + Bold Indent + 11 pt Bold Char"/>
    <w:link w:val="StyleUnderlineBoldIndent11ptBold"/>
    <w:rsid w:val="00257C22"/>
    <w:rPr>
      <w:rFonts w:ascii="Calibri" w:eastAsia="Times New Roman" w:hAnsi="Calibri"/>
      <w:b/>
      <w:bCs/>
      <w:sz w:val="16"/>
      <w:szCs w:val="20"/>
      <w:u w:val="single"/>
    </w:rPr>
  </w:style>
  <w:style w:type="paragraph" w:customStyle="1" w:styleId="Normal20pt">
    <w:name w:val="Normal  + 20 pt"/>
    <w:basedOn w:val="Normal"/>
    <w:uiPriority w:val="6"/>
    <w:qFormat/>
    <w:rsid w:val="00257C22"/>
    <w:rPr>
      <w:rFonts w:ascii="Calibri" w:hAnsi="Calibri"/>
      <w:bCs/>
      <w:sz w:val="16"/>
      <w:u w:val="single"/>
    </w:rPr>
  </w:style>
  <w:style w:type="character" w:customStyle="1" w:styleId="StyleStyle4CharTimesNewRoman11ptItalic">
    <w:name w:val="Style Style4 Char + Times New Roman 11 pt Italic"/>
    <w:basedOn w:val="DefaultParagraphFont"/>
    <w:qFormat/>
    <w:rsid w:val="00257C22"/>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257C22"/>
    <w:rPr>
      <w:rFonts w:ascii="Calibri" w:hAnsi="Calibri"/>
      <w:b/>
      <w:sz w:val="16"/>
    </w:rPr>
  </w:style>
  <w:style w:type="character" w:customStyle="1" w:styleId="Style6Char">
    <w:name w:val="Style6 Char"/>
    <w:basedOn w:val="DefaultParagraphFont"/>
    <w:link w:val="Style6"/>
    <w:rsid w:val="00257C22"/>
    <w:rPr>
      <w:rFonts w:ascii="Calibri" w:hAnsi="Calibri"/>
      <w:b/>
      <w:sz w:val="16"/>
    </w:rPr>
  </w:style>
  <w:style w:type="paragraph" w:customStyle="1" w:styleId="Style11">
    <w:name w:val="Style11"/>
    <w:basedOn w:val="Normal"/>
    <w:link w:val="Style11Char"/>
    <w:qFormat/>
    <w:rsid w:val="00257C22"/>
    <w:rPr>
      <w:rFonts w:asciiTheme="minorHAnsi" w:hAnsiTheme="minorHAnsi"/>
      <w:b/>
      <w:u w:val="thick"/>
    </w:rPr>
  </w:style>
  <w:style w:type="paragraph" w:customStyle="1" w:styleId="Style12">
    <w:name w:val="Style12"/>
    <w:basedOn w:val="Normal"/>
    <w:link w:val="Style12Char"/>
    <w:qFormat/>
    <w:rsid w:val="00257C22"/>
    <w:rPr>
      <w:rFonts w:asciiTheme="minorHAnsi" w:hAnsiTheme="minorHAnsi"/>
      <w:b/>
      <w:u w:val="thick"/>
    </w:rPr>
  </w:style>
  <w:style w:type="character" w:customStyle="1" w:styleId="StyleStyleBoldUnderlineIntenseEmphasisUnderlineapple-style-s">
    <w:name w:val="Style Style Bold UnderlineIntense EmphasisUnderlineapple-style-s..."/>
    <w:basedOn w:val="DefaultParagraphFont"/>
    <w:rsid w:val="00257C22"/>
    <w:rPr>
      <w:b w:val="0"/>
      <w:bCs w:val="0"/>
      <w:sz w:val="22"/>
      <w:u w:val="single"/>
      <w:bdr w:val="none" w:sz="0" w:space="0" w:color="auto"/>
    </w:rPr>
  </w:style>
  <w:style w:type="character" w:customStyle="1" w:styleId="UnderlineCard">
    <w:name w:val="Underline Card"/>
    <w:uiPriority w:val="6"/>
    <w:qFormat/>
    <w:rsid w:val="00257C22"/>
    <w:rPr>
      <w:rFonts w:ascii="Arial" w:hAnsi="Arial"/>
      <w:b w:val="0"/>
      <w:bCs/>
      <w:sz w:val="20"/>
      <w:u w:val="single"/>
    </w:rPr>
  </w:style>
  <w:style w:type="character" w:customStyle="1" w:styleId="story-author">
    <w:name w:val="story-author"/>
    <w:basedOn w:val="DefaultParagraphFont"/>
    <w:rsid w:val="00257C22"/>
  </w:style>
  <w:style w:type="paragraph" w:customStyle="1" w:styleId="type">
    <w:name w:val="type"/>
    <w:basedOn w:val="Normal"/>
    <w:qFormat/>
    <w:rsid w:val="00257C22"/>
    <w:pPr>
      <w:spacing w:before="100" w:beforeAutospacing="1" w:after="100" w:afterAutospacing="1"/>
    </w:pPr>
    <w:rPr>
      <w:rFonts w:ascii="Calibri" w:eastAsia="Times New Roman" w:hAnsi="Calibri"/>
      <w:sz w:val="16"/>
    </w:rPr>
  </w:style>
  <w:style w:type="character" w:customStyle="1" w:styleId="abodyblack3">
    <w:name w:val="abodyblack3"/>
    <w:basedOn w:val="DefaultParagraphFont"/>
    <w:rsid w:val="00257C22"/>
  </w:style>
  <w:style w:type="character" w:customStyle="1" w:styleId="FontStyle177">
    <w:name w:val="Font Style177"/>
    <w:basedOn w:val="DefaultParagraphFont"/>
    <w:uiPriority w:val="99"/>
    <w:rsid w:val="00257C22"/>
    <w:rPr>
      <w:rFonts w:ascii="Times New Roman" w:hAnsi="Times New Roman" w:cs="Times New Roman"/>
      <w:sz w:val="20"/>
      <w:szCs w:val="20"/>
    </w:rPr>
  </w:style>
  <w:style w:type="character" w:customStyle="1" w:styleId="FontStyle173">
    <w:name w:val="Font Style173"/>
    <w:basedOn w:val="DefaultParagraphFont"/>
    <w:uiPriority w:val="99"/>
    <w:rsid w:val="00257C22"/>
    <w:rPr>
      <w:rFonts w:ascii="Times New Roman" w:hAnsi="Times New Roman" w:cs="Times New Roman"/>
      <w:sz w:val="14"/>
      <w:szCs w:val="14"/>
    </w:rPr>
  </w:style>
  <w:style w:type="character" w:customStyle="1" w:styleId="FontStyle151">
    <w:name w:val="Font Style151"/>
    <w:basedOn w:val="DefaultParagraphFont"/>
    <w:uiPriority w:val="99"/>
    <w:rsid w:val="00257C22"/>
    <w:rPr>
      <w:rFonts w:ascii="Arial Narrow" w:hAnsi="Arial Narrow" w:cs="Arial Narrow"/>
      <w:b/>
      <w:bCs/>
      <w:sz w:val="12"/>
      <w:szCs w:val="12"/>
    </w:rPr>
  </w:style>
  <w:style w:type="character" w:customStyle="1" w:styleId="FontStyle156">
    <w:name w:val="Font Style156"/>
    <w:basedOn w:val="DefaultParagraphFont"/>
    <w:uiPriority w:val="99"/>
    <w:rsid w:val="00257C22"/>
    <w:rPr>
      <w:rFonts w:ascii="Arial Narrow" w:hAnsi="Arial Narrow" w:cs="Arial Narrow"/>
      <w:sz w:val="8"/>
      <w:szCs w:val="8"/>
    </w:rPr>
  </w:style>
  <w:style w:type="character" w:customStyle="1" w:styleId="FontStyle160">
    <w:name w:val="Font Style160"/>
    <w:basedOn w:val="DefaultParagraphFont"/>
    <w:uiPriority w:val="99"/>
    <w:rsid w:val="00257C22"/>
    <w:rPr>
      <w:rFonts w:ascii="Times New Roman" w:hAnsi="Times New Roman" w:cs="Times New Roman"/>
      <w:b/>
      <w:bCs/>
      <w:sz w:val="20"/>
      <w:szCs w:val="20"/>
    </w:rPr>
  </w:style>
  <w:style w:type="character" w:customStyle="1" w:styleId="FontStyle178">
    <w:name w:val="Font Style178"/>
    <w:basedOn w:val="DefaultParagraphFont"/>
    <w:uiPriority w:val="99"/>
    <w:rsid w:val="00257C22"/>
    <w:rPr>
      <w:rFonts w:ascii="Times New Roman" w:hAnsi="Times New Roman" w:cs="Times New Roman"/>
      <w:sz w:val="18"/>
      <w:szCs w:val="18"/>
    </w:rPr>
  </w:style>
  <w:style w:type="paragraph" w:customStyle="1" w:styleId="Style14">
    <w:name w:val="Style14"/>
    <w:basedOn w:val="Normal"/>
    <w:uiPriority w:val="99"/>
    <w:qFormat/>
    <w:rsid w:val="00257C22"/>
    <w:pPr>
      <w:widowControl w:val="0"/>
      <w:autoSpaceDE w:val="0"/>
      <w:autoSpaceDN w:val="0"/>
      <w:adjustRightInd w:val="0"/>
      <w:spacing w:line="278" w:lineRule="exact"/>
      <w:jc w:val="both"/>
    </w:pPr>
    <w:rPr>
      <w:rFonts w:ascii="Calibri" w:eastAsia="Times New Roman" w:hAnsi="Calibri"/>
      <w:sz w:val="16"/>
    </w:rPr>
  </w:style>
  <w:style w:type="paragraph" w:customStyle="1" w:styleId="Style16">
    <w:name w:val="Style16"/>
    <w:basedOn w:val="Normal"/>
    <w:uiPriority w:val="99"/>
    <w:qFormat/>
    <w:rsid w:val="00257C22"/>
    <w:pPr>
      <w:widowControl w:val="0"/>
      <w:autoSpaceDE w:val="0"/>
      <w:autoSpaceDN w:val="0"/>
      <w:adjustRightInd w:val="0"/>
      <w:spacing w:line="163" w:lineRule="exact"/>
    </w:pPr>
    <w:rPr>
      <w:rFonts w:ascii="Calibri" w:eastAsia="Times New Roman" w:hAnsi="Calibri"/>
      <w:sz w:val="16"/>
    </w:rPr>
  </w:style>
  <w:style w:type="character" w:customStyle="1" w:styleId="FontStyle168">
    <w:name w:val="Font Style168"/>
    <w:basedOn w:val="DefaultParagraphFont"/>
    <w:uiPriority w:val="99"/>
    <w:rsid w:val="00257C22"/>
    <w:rPr>
      <w:rFonts w:ascii="Times New Roman" w:hAnsi="Times New Roman" w:cs="Times New Roman"/>
      <w:sz w:val="12"/>
      <w:szCs w:val="12"/>
    </w:rPr>
  </w:style>
  <w:style w:type="paragraph" w:customStyle="1" w:styleId="Style9">
    <w:name w:val="Style9"/>
    <w:basedOn w:val="Normal"/>
    <w:uiPriority w:val="99"/>
    <w:qFormat/>
    <w:rsid w:val="00257C22"/>
    <w:pPr>
      <w:widowControl w:val="0"/>
      <w:autoSpaceDE w:val="0"/>
      <w:autoSpaceDN w:val="0"/>
      <w:adjustRightInd w:val="0"/>
      <w:spacing w:line="134" w:lineRule="exact"/>
      <w:jc w:val="both"/>
    </w:pPr>
    <w:rPr>
      <w:rFonts w:ascii="Calibri" w:eastAsia="Times New Roman" w:hAnsi="Calibri"/>
      <w:sz w:val="16"/>
    </w:rPr>
  </w:style>
  <w:style w:type="paragraph" w:customStyle="1" w:styleId="Style44">
    <w:name w:val="Style44"/>
    <w:basedOn w:val="Normal"/>
    <w:uiPriority w:val="99"/>
    <w:qFormat/>
    <w:rsid w:val="00257C22"/>
    <w:pPr>
      <w:widowControl w:val="0"/>
      <w:autoSpaceDE w:val="0"/>
      <w:autoSpaceDN w:val="0"/>
      <w:adjustRightInd w:val="0"/>
      <w:spacing w:line="216" w:lineRule="exact"/>
      <w:jc w:val="both"/>
    </w:pPr>
    <w:rPr>
      <w:rFonts w:ascii="Calibri" w:eastAsia="Times New Roman" w:hAnsi="Calibri"/>
      <w:sz w:val="16"/>
    </w:rPr>
  </w:style>
  <w:style w:type="paragraph" w:customStyle="1" w:styleId="Style19">
    <w:name w:val="Style19"/>
    <w:basedOn w:val="Normal"/>
    <w:uiPriority w:val="99"/>
    <w:qFormat/>
    <w:rsid w:val="00257C22"/>
    <w:pPr>
      <w:widowControl w:val="0"/>
      <w:autoSpaceDE w:val="0"/>
      <w:autoSpaceDN w:val="0"/>
      <w:adjustRightInd w:val="0"/>
      <w:spacing w:line="206" w:lineRule="exact"/>
    </w:pPr>
    <w:rPr>
      <w:rFonts w:ascii="Calibri" w:eastAsia="Times New Roman" w:hAnsi="Calibri"/>
      <w:sz w:val="16"/>
    </w:rPr>
  </w:style>
  <w:style w:type="character" w:customStyle="1" w:styleId="FontStyle176">
    <w:name w:val="Font Style176"/>
    <w:basedOn w:val="DefaultParagraphFont"/>
    <w:uiPriority w:val="99"/>
    <w:rsid w:val="00257C22"/>
    <w:rPr>
      <w:rFonts w:ascii="Times New Roman" w:hAnsi="Times New Roman" w:cs="Times New Roman"/>
      <w:sz w:val="16"/>
      <w:szCs w:val="16"/>
    </w:rPr>
  </w:style>
  <w:style w:type="character" w:customStyle="1" w:styleId="FontStyle172">
    <w:name w:val="Font Style172"/>
    <w:basedOn w:val="DefaultParagraphFont"/>
    <w:uiPriority w:val="99"/>
    <w:rsid w:val="00257C22"/>
    <w:rPr>
      <w:rFonts w:ascii="Times New Roman" w:hAnsi="Times New Roman" w:cs="Times New Roman"/>
      <w:b/>
      <w:bCs/>
      <w:sz w:val="16"/>
      <w:szCs w:val="16"/>
    </w:rPr>
  </w:style>
  <w:style w:type="paragraph" w:customStyle="1" w:styleId="Style18">
    <w:name w:val="Style18"/>
    <w:basedOn w:val="Normal"/>
    <w:uiPriority w:val="99"/>
    <w:qFormat/>
    <w:rsid w:val="00257C22"/>
    <w:pPr>
      <w:widowControl w:val="0"/>
      <w:autoSpaceDE w:val="0"/>
      <w:autoSpaceDN w:val="0"/>
      <w:adjustRightInd w:val="0"/>
      <w:spacing w:line="269" w:lineRule="exact"/>
    </w:pPr>
    <w:rPr>
      <w:rFonts w:ascii="Calibri" w:eastAsia="Times New Roman" w:hAnsi="Calibri"/>
      <w:sz w:val="16"/>
    </w:rPr>
  </w:style>
  <w:style w:type="character" w:customStyle="1" w:styleId="FontStyle171">
    <w:name w:val="Font Style171"/>
    <w:basedOn w:val="DefaultParagraphFont"/>
    <w:uiPriority w:val="99"/>
    <w:rsid w:val="00257C22"/>
    <w:rPr>
      <w:rFonts w:ascii="Times New Roman" w:hAnsi="Times New Roman" w:cs="Times New Roman"/>
      <w:i/>
      <w:iCs/>
      <w:sz w:val="16"/>
      <w:szCs w:val="16"/>
    </w:rPr>
  </w:style>
  <w:style w:type="character" w:customStyle="1" w:styleId="FontStyle162">
    <w:name w:val="Font Style162"/>
    <w:basedOn w:val="DefaultParagraphFont"/>
    <w:uiPriority w:val="99"/>
    <w:rsid w:val="00257C22"/>
    <w:rPr>
      <w:rFonts w:ascii="Times New Roman" w:hAnsi="Times New Roman" w:cs="Times New Roman"/>
      <w:b/>
      <w:bCs/>
      <w:sz w:val="18"/>
      <w:szCs w:val="18"/>
    </w:rPr>
  </w:style>
  <w:style w:type="character" w:customStyle="1" w:styleId="FontStyle167">
    <w:name w:val="Font Style167"/>
    <w:basedOn w:val="DefaultParagraphFont"/>
    <w:uiPriority w:val="99"/>
    <w:rsid w:val="00257C22"/>
    <w:rPr>
      <w:rFonts w:ascii="Times New Roman" w:hAnsi="Times New Roman" w:cs="Times New Roman"/>
      <w:sz w:val="10"/>
      <w:szCs w:val="10"/>
    </w:rPr>
  </w:style>
  <w:style w:type="character" w:customStyle="1" w:styleId="FontStyle174">
    <w:name w:val="Font Style174"/>
    <w:basedOn w:val="DefaultParagraphFont"/>
    <w:uiPriority w:val="99"/>
    <w:rsid w:val="00257C22"/>
    <w:rPr>
      <w:rFonts w:ascii="Arial Narrow" w:hAnsi="Arial Narrow" w:cs="Arial Narrow"/>
      <w:b/>
      <w:bCs/>
      <w:sz w:val="18"/>
      <w:szCs w:val="18"/>
    </w:rPr>
  </w:style>
  <w:style w:type="paragraph" w:customStyle="1" w:styleId="Style47">
    <w:name w:val="Style47"/>
    <w:basedOn w:val="Normal"/>
    <w:uiPriority w:val="99"/>
    <w:qFormat/>
    <w:rsid w:val="00257C22"/>
    <w:pPr>
      <w:widowControl w:val="0"/>
      <w:autoSpaceDE w:val="0"/>
      <w:autoSpaceDN w:val="0"/>
      <w:adjustRightInd w:val="0"/>
      <w:spacing w:line="490" w:lineRule="exact"/>
    </w:pPr>
    <w:rPr>
      <w:rFonts w:ascii="Calibri" w:eastAsia="Times New Roman" w:hAnsi="Calibri"/>
      <w:sz w:val="16"/>
    </w:rPr>
  </w:style>
  <w:style w:type="character" w:customStyle="1" w:styleId="FontStyle169">
    <w:name w:val="Font Style169"/>
    <w:basedOn w:val="DefaultParagraphFont"/>
    <w:uiPriority w:val="99"/>
    <w:rsid w:val="00257C22"/>
    <w:rPr>
      <w:rFonts w:ascii="Times New Roman" w:hAnsi="Times New Roman" w:cs="Times New Roman"/>
      <w:sz w:val="12"/>
      <w:szCs w:val="12"/>
    </w:rPr>
  </w:style>
  <w:style w:type="paragraph" w:customStyle="1" w:styleId="Style24">
    <w:name w:val="Style24"/>
    <w:basedOn w:val="Normal"/>
    <w:uiPriority w:val="99"/>
    <w:qFormat/>
    <w:rsid w:val="00257C22"/>
    <w:pPr>
      <w:widowControl w:val="0"/>
      <w:autoSpaceDE w:val="0"/>
      <w:autoSpaceDN w:val="0"/>
      <w:adjustRightInd w:val="0"/>
      <w:spacing w:line="276" w:lineRule="exact"/>
    </w:pPr>
    <w:rPr>
      <w:rFonts w:ascii="Calibri" w:eastAsia="Times New Roman" w:hAnsi="Calibri"/>
      <w:sz w:val="16"/>
    </w:rPr>
  </w:style>
  <w:style w:type="paragraph" w:customStyle="1" w:styleId="Style99">
    <w:name w:val="Style99"/>
    <w:basedOn w:val="Normal"/>
    <w:uiPriority w:val="99"/>
    <w:qFormat/>
    <w:rsid w:val="00257C22"/>
    <w:pPr>
      <w:widowControl w:val="0"/>
      <w:autoSpaceDE w:val="0"/>
      <w:autoSpaceDN w:val="0"/>
      <w:adjustRightInd w:val="0"/>
      <w:spacing w:line="182" w:lineRule="exact"/>
      <w:jc w:val="both"/>
    </w:pPr>
    <w:rPr>
      <w:rFonts w:ascii="Calibri" w:eastAsia="Times New Roman" w:hAnsi="Calibri"/>
      <w:sz w:val="16"/>
    </w:rPr>
  </w:style>
  <w:style w:type="paragraph" w:customStyle="1" w:styleId="Style26">
    <w:name w:val="Style26"/>
    <w:basedOn w:val="Normal"/>
    <w:uiPriority w:val="99"/>
    <w:qFormat/>
    <w:rsid w:val="00257C22"/>
    <w:pPr>
      <w:widowControl w:val="0"/>
      <w:autoSpaceDE w:val="0"/>
      <w:autoSpaceDN w:val="0"/>
      <w:adjustRightInd w:val="0"/>
      <w:spacing w:line="278" w:lineRule="exact"/>
      <w:jc w:val="both"/>
    </w:pPr>
    <w:rPr>
      <w:rFonts w:ascii="Calibri" w:eastAsia="Times New Roman" w:hAnsi="Calibri"/>
      <w:sz w:val="16"/>
    </w:rPr>
  </w:style>
  <w:style w:type="character" w:customStyle="1" w:styleId="FontStyle139">
    <w:name w:val="Font Style139"/>
    <w:basedOn w:val="DefaultParagraphFont"/>
    <w:uiPriority w:val="99"/>
    <w:rsid w:val="00257C22"/>
    <w:rPr>
      <w:rFonts w:ascii="Times New Roman" w:hAnsi="Times New Roman" w:cs="Times New Roman"/>
      <w:b/>
      <w:bCs/>
      <w:sz w:val="18"/>
      <w:szCs w:val="18"/>
    </w:rPr>
  </w:style>
  <w:style w:type="paragraph" w:customStyle="1" w:styleId="Style21">
    <w:name w:val="Style21"/>
    <w:basedOn w:val="Normal"/>
    <w:uiPriority w:val="99"/>
    <w:qFormat/>
    <w:rsid w:val="00257C22"/>
    <w:pPr>
      <w:widowControl w:val="0"/>
      <w:autoSpaceDE w:val="0"/>
      <w:autoSpaceDN w:val="0"/>
      <w:adjustRightInd w:val="0"/>
      <w:spacing w:line="216" w:lineRule="exact"/>
      <w:jc w:val="both"/>
    </w:pPr>
    <w:rPr>
      <w:rFonts w:ascii="Calibri" w:eastAsia="Times New Roman" w:hAnsi="Calibri"/>
      <w:sz w:val="16"/>
    </w:rPr>
  </w:style>
  <w:style w:type="paragraph" w:customStyle="1" w:styleId="Style50">
    <w:name w:val="Style50"/>
    <w:basedOn w:val="Normal"/>
    <w:uiPriority w:val="99"/>
    <w:qFormat/>
    <w:rsid w:val="00257C22"/>
    <w:pPr>
      <w:widowControl w:val="0"/>
      <w:autoSpaceDE w:val="0"/>
      <w:autoSpaceDN w:val="0"/>
      <w:adjustRightInd w:val="0"/>
      <w:spacing w:line="198" w:lineRule="exact"/>
    </w:pPr>
    <w:rPr>
      <w:rFonts w:ascii="Calibri" w:eastAsia="Times New Roman" w:hAnsi="Calibri"/>
      <w:sz w:val="16"/>
    </w:rPr>
  </w:style>
  <w:style w:type="character" w:customStyle="1" w:styleId="cit-first-element">
    <w:name w:val="cit-first-element"/>
    <w:basedOn w:val="DefaultParagraphFont"/>
    <w:rsid w:val="00257C22"/>
  </w:style>
  <w:style w:type="character" w:customStyle="1" w:styleId="StyleThickunderline1">
    <w:name w:val="Style Thick underline1"/>
    <w:basedOn w:val="DefaultParagraphFont"/>
    <w:rsid w:val="00257C22"/>
    <w:rPr>
      <w:u w:val="single"/>
    </w:rPr>
  </w:style>
  <w:style w:type="paragraph" w:customStyle="1" w:styleId="TableParagraph">
    <w:name w:val="Table Paragraph"/>
    <w:basedOn w:val="Normal"/>
    <w:uiPriority w:val="1"/>
    <w:qFormat/>
    <w:rsid w:val="00257C22"/>
    <w:pPr>
      <w:widowControl w:val="0"/>
    </w:pPr>
    <w:rPr>
      <w:rFonts w:ascii="Calibri" w:hAnsi="Calibri"/>
      <w:sz w:val="16"/>
    </w:rPr>
  </w:style>
  <w:style w:type="character" w:customStyle="1" w:styleId="UnderlineChar5">
    <w:name w:val="UnderlineChar"/>
    <w:rsid w:val="00257C22"/>
    <w:rPr>
      <w:sz w:val="24"/>
      <w:u w:val="single"/>
      <w:shd w:val="clear" w:color="auto" w:fill="auto"/>
    </w:rPr>
  </w:style>
  <w:style w:type="character" w:customStyle="1" w:styleId="foreground">
    <w:name w:val="foreground"/>
    <w:basedOn w:val="DefaultParagraphFont"/>
    <w:rsid w:val="00257C22"/>
  </w:style>
  <w:style w:type="paragraph" w:customStyle="1" w:styleId="StyleCircled11pt">
    <w:name w:val="Style Circled + 11 pt"/>
    <w:basedOn w:val="Normal"/>
    <w:link w:val="StyleCircled11ptChar"/>
    <w:qFormat/>
    <w:rsid w:val="00257C22"/>
    <w:rPr>
      <w:rFonts w:ascii="Calibri" w:eastAsia="Times New Roman" w:hAnsi="Calibri"/>
      <w:b/>
      <w:bCs/>
      <w:sz w:val="20"/>
      <w:u w:val="single"/>
    </w:rPr>
  </w:style>
  <w:style w:type="character" w:customStyle="1" w:styleId="StyleCircled11ptChar">
    <w:name w:val="Style Circled + 11 pt Char"/>
    <w:link w:val="StyleCircled11pt"/>
    <w:rsid w:val="00257C22"/>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257C2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57C22"/>
    <w:rPr>
      <w:rFonts w:ascii="Times" w:eastAsia="Times New Roman" w:hAnsi="Times"/>
      <w:sz w:val="20"/>
      <w:szCs w:val="28"/>
      <w:u w:val="single"/>
    </w:rPr>
  </w:style>
  <w:style w:type="character" w:customStyle="1" w:styleId="Style11ptBorderSinglesolidlineAuto05ptLinewidth">
    <w:name w:val="Style 11 pt Border: : (Single solid line Auto  0.5 pt Line width)"/>
    <w:rsid w:val="00257C22"/>
    <w:rPr>
      <w:sz w:val="20"/>
      <w:bdr w:val="single" w:sz="4" w:space="0" w:color="auto" w:frame="1"/>
    </w:rPr>
  </w:style>
  <w:style w:type="character" w:customStyle="1" w:styleId="StyleUnderlineChar9ptBorderSinglesolidlineAuto0">
    <w:name w:val="Style Underline Char + 9 pt Border: : (Single solid line Auto  0..."/>
    <w:rsid w:val="00257C2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57C2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57C2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57C2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57C22"/>
    <w:rPr>
      <w:sz w:val="20"/>
      <w:szCs w:val="24"/>
      <w:u w:val="single"/>
      <w:bdr w:val="single" w:sz="4" w:space="0" w:color="auto"/>
      <w:lang w:val="en-US" w:eastAsia="en-US" w:bidi="ar-SA"/>
    </w:rPr>
  </w:style>
  <w:style w:type="character" w:customStyle="1" w:styleId="StyleLatinGaramondUnderline">
    <w:name w:val="Style (Latin) Garamond Underline"/>
    <w:rsid w:val="00257C22"/>
    <w:rPr>
      <w:rFonts w:ascii="Times New Roman" w:hAnsi="Times New Roman"/>
      <w:sz w:val="20"/>
      <w:u w:val="single"/>
    </w:rPr>
  </w:style>
  <w:style w:type="character" w:customStyle="1" w:styleId="StyleLatinGaramond">
    <w:name w:val="Style (Latin) Garamond"/>
    <w:rsid w:val="00257C22"/>
    <w:rPr>
      <w:rFonts w:ascii="Times New Roman" w:hAnsi="Times New Roman"/>
      <w:sz w:val="20"/>
    </w:rPr>
  </w:style>
  <w:style w:type="character" w:customStyle="1" w:styleId="styletimesnewroman12ptbold0">
    <w:name w:val="styletimesnewroman12ptbold"/>
    <w:basedOn w:val="DefaultParagraphFont"/>
    <w:rsid w:val="00257C22"/>
  </w:style>
  <w:style w:type="character" w:customStyle="1" w:styleId="CharCharCharCharChar">
    <w:name w:val="Char Char Char Char Char"/>
    <w:aliases w:val="Char Char Char Char,Char Char Char Char Char Char Char1,Heading 2 Char1 Char Char Char Char Char Char,Heading 2 Char Char Char1 Char Char,Heading 2 Char Char2 Char Char,Heading 2 Char1 Char1 Char Char Char"/>
    <w:basedOn w:val="DefaultParagraphFont"/>
    <w:rsid w:val="00257C22"/>
    <w:rPr>
      <w:rFonts w:cs="Arial"/>
      <w:b/>
      <w:bCs/>
      <w:iCs/>
      <w:sz w:val="24"/>
      <w:szCs w:val="28"/>
      <w:lang w:val="en-US" w:eastAsia="en-US" w:bidi="ar-SA"/>
    </w:rPr>
  </w:style>
  <w:style w:type="paragraph" w:customStyle="1" w:styleId="BoldandUnderlineChar2CharChar">
    <w:name w:val="Bold and Underline Char2 Char Char"/>
    <w:basedOn w:val="Normal"/>
    <w:link w:val="BoldandUnderlineChar2CharCharChar"/>
    <w:qFormat/>
    <w:rsid w:val="00257C22"/>
    <w:rPr>
      <w:rFonts w:ascii="Calibri" w:eastAsia="Times New Roman" w:hAnsi="Calibri"/>
      <w:b/>
      <w:sz w:val="16"/>
      <w:u w:val="single"/>
    </w:rPr>
  </w:style>
  <w:style w:type="character" w:customStyle="1" w:styleId="BoldandUnderlineChar2CharCharChar">
    <w:name w:val="Bold and Underline Char2 Char Char Char"/>
    <w:basedOn w:val="DefaultParagraphFont"/>
    <w:link w:val="BoldandUnderlineChar2CharChar"/>
    <w:rsid w:val="00257C22"/>
    <w:rPr>
      <w:rFonts w:ascii="Calibri" w:eastAsia="Times New Roman" w:hAnsi="Calibri"/>
      <w:b/>
      <w:sz w:val="16"/>
      <w:u w:val="single"/>
    </w:rPr>
  </w:style>
  <w:style w:type="character" w:customStyle="1" w:styleId="StyleUnderlineChar9ptChar">
    <w:name w:val="Style Underline Char + 9 pt Char"/>
    <w:basedOn w:val="UnderlineCharChar"/>
    <w:rsid w:val="00257C22"/>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257C22"/>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257C22"/>
    <w:rPr>
      <w:sz w:val="16"/>
    </w:rPr>
  </w:style>
  <w:style w:type="paragraph" w:customStyle="1" w:styleId="Reduce8pt">
    <w:name w:val="Reduce 8pt"/>
    <w:basedOn w:val="Normal"/>
    <w:link w:val="Reduce8ptCharChar"/>
    <w:qFormat/>
    <w:rsid w:val="00257C22"/>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257C22"/>
    <w:rPr>
      <w:rFonts w:eastAsia="Times New Roman" w:cs="Times New Roman"/>
      <w:b/>
      <w:color w:val="000000"/>
      <w:sz w:val="20"/>
      <w:u w:val="thick" w:color="000000"/>
    </w:rPr>
  </w:style>
  <w:style w:type="paragraph" w:customStyle="1" w:styleId="boldcite">
    <w:name w:val="bold cite"/>
    <w:basedOn w:val="Normal"/>
    <w:link w:val="boldciteChar4"/>
    <w:qFormat/>
    <w:rsid w:val="00257C2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57C22"/>
    <w:pPr>
      <w:widowControl w:val="0"/>
      <w:autoSpaceDE w:val="0"/>
      <w:autoSpaceDN w:val="0"/>
      <w:adjustRightInd w:val="0"/>
      <w:spacing w:line="229" w:lineRule="exact"/>
    </w:pPr>
    <w:rPr>
      <w:rFonts w:ascii="Arial Narrow" w:eastAsia="Times New Roman" w:hAnsi="Arial Narrow"/>
      <w:sz w:val="16"/>
    </w:rPr>
  </w:style>
  <w:style w:type="character" w:customStyle="1" w:styleId="Footnote2Char">
    <w:name w:val="Footnote2 Char"/>
    <w:link w:val="Footnote2"/>
    <w:locked/>
    <w:rsid w:val="00257C22"/>
  </w:style>
  <w:style w:type="paragraph" w:customStyle="1" w:styleId="Footnote2">
    <w:name w:val="Footnote2"/>
    <w:basedOn w:val="Normal"/>
    <w:next w:val="Normal"/>
    <w:link w:val="Footnote2Char"/>
    <w:autoRedefine/>
    <w:qFormat/>
    <w:rsid w:val="00257C22"/>
    <w:pPr>
      <w:spacing w:after="120" w:line="480" w:lineRule="auto"/>
    </w:pPr>
    <w:rPr>
      <w:rFonts w:asciiTheme="minorHAnsi" w:hAnsiTheme="minorHAnsi"/>
    </w:rPr>
  </w:style>
  <w:style w:type="paragraph" w:customStyle="1" w:styleId="indent">
    <w:name w:val="indent"/>
    <w:basedOn w:val="Normal"/>
    <w:qFormat/>
    <w:rsid w:val="00257C22"/>
    <w:pPr>
      <w:spacing w:before="100" w:beforeAutospacing="1" w:after="100" w:afterAutospacing="1"/>
    </w:pPr>
    <w:rPr>
      <w:rFonts w:ascii="Calibri" w:eastAsia="Times New Roman" w:hAnsi="Calibri"/>
      <w:sz w:val="16"/>
    </w:rPr>
  </w:style>
  <w:style w:type="character" w:customStyle="1" w:styleId="FontStyle14">
    <w:name w:val="Font Style14"/>
    <w:basedOn w:val="DefaultParagraphFont"/>
    <w:uiPriority w:val="99"/>
    <w:rsid w:val="00257C2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57C22"/>
    <w:rPr>
      <w:rFonts w:ascii="Arial Narrow" w:hAnsi="Arial Narrow" w:cs="Arial Narrow" w:hint="default"/>
      <w:b/>
      <w:bCs/>
      <w:sz w:val="10"/>
      <w:szCs w:val="10"/>
    </w:rPr>
  </w:style>
  <w:style w:type="character" w:customStyle="1" w:styleId="red">
    <w:name w:val="red"/>
    <w:basedOn w:val="DefaultParagraphFont"/>
    <w:rsid w:val="00257C22"/>
  </w:style>
  <w:style w:type="character" w:customStyle="1" w:styleId="org">
    <w:name w:val="org"/>
    <w:rsid w:val="00257C22"/>
  </w:style>
  <w:style w:type="character" w:customStyle="1" w:styleId="Mention11">
    <w:name w:val="Mention11"/>
    <w:basedOn w:val="DefaultParagraphFont"/>
    <w:uiPriority w:val="99"/>
    <w:semiHidden/>
    <w:unhideWhenUsed/>
    <w:rsid w:val="00257C22"/>
    <w:rPr>
      <w:color w:val="2B579A"/>
      <w:shd w:val="clear" w:color="auto" w:fill="E6E6E6"/>
    </w:rPr>
  </w:style>
  <w:style w:type="character" w:customStyle="1" w:styleId="m6370699461968006786gmail-styleunderline">
    <w:name w:val="m_6370699461968006786gmail-styleunderline"/>
    <w:basedOn w:val="DefaultParagraphFont"/>
    <w:rsid w:val="00257C22"/>
  </w:style>
  <w:style w:type="character" w:customStyle="1" w:styleId="Heading3Char2">
    <w:name w:val="Heading 3 Char2"/>
    <w:aliases w:val="Heading 3 Char Char Char4, Char Char1, Char Char Char4,Char Char Char Char Char Char Char Char1,Tag Char Char Char1,Cite 1 Char1,Read Char Char1,Heading 3 Char1 Char Char Char1,Heading 3 Char Char1 Char Char Char,no Char"/>
    <w:basedOn w:val="DefaultParagraphFont"/>
    <w:qFormat/>
    <w:rsid w:val="00257C22"/>
    <w:rPr>
      <w:rFonts w:cs="Arial"/>
      <w:bCs/>
      <w:szCs w:val="26"/>
      <w:u w:val="single"/>
      <w:lang w:val="en-US" w:eastAsia="en-US" w:bidi="ar-SA"/>
    </w:rPr>
  </w:style>
  <w:style w:type="character" w:customStyle="1" w:styleId="Mention2">
    <w:name w:val="Mention2"/>
    <w:basedOn w:val="DefaultParagraphFont"/>
    <w:uiPriority w:val="99"/>
    <w:semiHidden/>
    <w:unhideWhenUsed/>
    <w:rsid w:val="00257C22"/>
    <w:rPr>
      <w:color w:val="2B579A"/>
      <w:shd w:val="clear" w:color="auto" w:fill="E6E6E6"/>
    </w:rPr>
  </w:style>
  <w:style w:type="paragraph" w:customStyle="1" w:styleId="FlashTag">
    <w:name w:val="FlashTag"/>
    <w:basedOn w:val="Normal"/>
    <w:link w:val="FlashTagChar"/>
    <w:autoRedefine/>
    <w:uiPriority w:val="4"/>
    <w:qFormat/>
    <w:rsid w:val="00257C22"/>
    <w:rPr>
      <w:rFonts w:asciiTheme="majorHAnsi" w:hAnsiTheme="majorHAnsi"/>
      <w:b/>
      <w:sz w:val="28"/>
    </w:rPr>
  </w:style>
  <w:style w:type="character" w:customStyle="1" w:styleId="FlashTagChar">
    <w:name w:val="FlashTag Char"/>
    <w:basedOn w:val="DefaultParagraphFont"/>
    <w:link w:val="FlashTag"/>
    <w:uiPriority w:val="4"/>
    <w:rsid w:val="00257C22"/>
    <w:rPr>
      <w:rFonts w:asciiTheme="majorHAnsi" w:hAnsiTheme="majorHAnsi"/>
      <w:b/>
      <w:sz w:val="28"/>
    </w:rPr>
  </w:style>
  <w:style w:type="paragraph" w:customStyle="1" w:styleId="Warrant">
    <w:name w:val="Warrant"/>
    <w:autoRedefine/>
    <w:uiPriority w:val="4"/>
    <w:qFormat/>
    <w:rsid w:val="00257C22"/>
    <w:pPr>
      <w:ind w:left="720"/>
    </w:pPr>
    <w:rPr>
      <w:rFonts w:ascii="Calibri" w:hAnsi="Calibri" w:cs="Arial"/>
    </w:rPr>
  </w:style>
  <w:style w:type="character" w:customStyle="1" w:styleId="m-8793234324905335251gmail-style13ptbold">
    <w:name w:val="m_-8793234324905335251gmail-style13ptbold"/>
    <w:basedOn w:val="DefaultParagraphFont"/>
    <w:rsid w:val="00257C22"/>
  </w:style>
  <w:style w:type="character" w:customStyle="1" w:styleId="m3965771245576658108gmail-styleunderline">
    <w:name w:val="m_3965771245576658108gmail-styleunderline"/>
    <w:basedOn w:val="DefaultParagraphFont"/>
    <w:rsid w:val="00257C22"/>
  </w:style>
  <w:style w:type="character" w:customStyle="1" w:styleId="FontStyle220">
    <w:name w:val="Font Style220"/>
    <w:basedOn w:val="DefaultParagraphFont"/>
    <w:uiPriority w:val="99"/>
    <w:rsid w:val="00257C22"/>
    <w:rPr>
      <w:rFonts w:ascii="Candara" w:hAnsi="Candara" w:cs="Candara" w:hint="default"/>
      <w:i/>
      <w:iCs/>
      <w:sz w:val="18"/>
      <w:szCs w:val="18"/>
    </w:rPr>
  </w:style>
  <w:style w:type="character" w:customStyle="1" w:styleId="FontStyle290">
    <w:name w:val="Font Style290"/>
    <w:basedOn w:val="DefaultParagraphFont"/>
    <w:uiPriority w:val="99"/>
    <w:rsid w:val="00257C2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57C22"/>
    <w:rPr>
      <w:rFonts w:ascii="Arial" w:hAnsi="Arial" w:cs="Arial"/>
      <w:b/>
      <w:bCs/>
      <w:sz w:val="16"/>
      <w:szCs w:val="16"/>
    </w:rPr>
  </w:style>
  <w:style w:type="character" w:customStyle="1" w:styleId="UnderlineCharChar3">
    <w:name w:val="Underline Char Char3"/>
    <w:rsid w:val="00257C22"/>
    <w:rPr>
      <w:szCs w:val="24"/>
      <w:u w:val="single"/>
      <w:lang w:val="en-US" w:eastAsia="en-US" w:bidi="ar-SA"/>
    </w:rPr>
  </w:style>
  <w:style w:type="character" w:customStyle="1" w:styleId="UnresolvedMention2">
    <w:name w:val="Unresolved Mention2"/>
    <w:basedOn w:val="DefaultParagraphFont"/>
    <w:uiPriority w:val="99"/>
    <w:rsid w:val="00257C22"/>
    <w:rPr>
      <w:color w:val="808080"/>
      <w:shd w:val="clear" w:color="auto" w:fill="E6E6E6"/>
    </w:rPr>
  </w:style>
  <w:style w:type="character" w:customStyle="1" w:styleId="m4385445901877740177gmail-styleunderline">
    <w:name w:val="m_4385445901877740177gmail-styleunderline"/>
    <w:basedOn w:val="DefaultParagraphFont"/>
    <w:rsid w:val="00257C22"/>
  </w:style>
  <w:style w:type="character" w:customStyle="1" w:styleId="Mention3">
    <w:name w:val="Mention3"/>
    <w:basedOn w:val="DefaultParagraphFont"/>
    <w:uiPriority w:val="99"/>
    <w:semiHidden/>
    <w:unhideWhenUsed/>
    <w:rsid w:val="00257C22"/>
    <w:rPr>
      <w:color w:val="2B579A"/>
      <w:shd w:val="clear" w:color="auto" w:fill="E6E6E6"/>
    </w:rPr>
  </w:style>
  <w:style w:type="character" w:customStyle="1" w:styleId="UnresolvedMention3">
    <w:name w:val="Unresolved Mention3"/>
    <w:basedOn w:val="DefaultParagraphFont"/>
    <w:uiPriority w:val="99"/>
    <w:unhideWhenUsed/>
    <w:rsid w:val="00257C22"/>
    <w:rPr>
      <w:color w:val="808080"/>
      <w:shd w:val="clear" w:color="auto" w:fill="E6E6E6"/>
    </w:rPr>
  </w:style>
  <w:style w:type="character" w:customStyle="1" w:styleId="analyticChar0">
    <w:name w:val="analytic Char"/>
    <w:basedOn w:val="DefaultParagraphFont"/>
    <w:link w:val="analytic0"/>
    <w:uiPriority w:val="4"/>
    <w:locked/>
    <w:rsid w:val="00257C22"/>
    <w:rPr>
      <w:rFonts w:ascii="Arial" w:hAnsi="Arial" w:cs="Arial"/>
      <w:b/>
      <w:sz w:val="20"/>
    </w:rPr>
  </w:style>
  <w:style w:type="paragraph" w:customStyle="1" w:styleId="analytic0">
    <w:name w:val="analytic"/>
    <w:basedOn w:val="Normal"/>
    <w:link w:val="analyticChar0"/>
    <w:uiPriority w:val="4"/>
    <w:qFormat/>
    <w:rsid w:val="00257C22"/>
    <w:pPr>
      <w:spacing w:before="120"/>
    </w:pPr>
    <w:rPr>
      <w:rFonts w:ascii="Arial" w:hAnsi="Arial" w:cs="Arial"/>
      <w:b/>
      <w:sz w:val="20"/>
    </w:rPr>
  </w:style>
  <w:style w:type="character" w:customStyle="1" w:styleId="m-5251091010484660064gmail-style13ptbold">
    <w:name w:val="m_-5251091010484660064gmail-style13ptbold"/>
    <w:basedOn w:val="DefaultParagraphFont"/>
    <w:rsid w:val="00257C22"/>
  </w:style>
  <w:style w:type="character" w:customStyle="1" w:styleId="m-5251091010484660064gmail-styleunderline">
    <w:name w:val="m_-5251091010484660064gmail-styleunderline"/>
    <w:basedOn w:val="DefaultParagraphFont"/>
    <w:rsid w:val="00257C22"/>
  </w:style>
  <w:style w:type="character" w:customStyle="1" w:styleId="tablecaption">
    <w:name w:val="tablecaption"/>
    <w:basedOn w:val="DefaultParagraphFont"/>
    <w:rsid w:val="00257C22"/>
  </w:style>
  <w:style w:type="character" w:customStyle="1" w:styleId="StyleLatinHelvetica105ptBlack">
    <w:name w:val="Style (Latin) Helvetica 10.5 pt Black"/>
    <w:basedOn w:val="DefaultParagraphFont"/>
    <w:rsid w:val="00257C22"/>
    <w:rPr>
      <w:rFonts w:ascii="Times New Roman" w:hAnsi="Times New Roman"/>
      <w:color w:val="000000"/>
      <w:sz w:val="21"/>
    </w:rPr>
  </w:style>
  <w:style w:type="character" w:customStyle="1" w:styleId="swauthor">
    <w:name w:val="sw_author"/>
    <w:rsid w:val="00257C22"/>
  </w:style>
  <w:style w:type="paragraph" w:customStyle="1" w:styleId="Caption4">
    <w:name w:val="Caption4"/>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current-selection">
    <w:name w:val="current-selection"/>
    <w:basedOn w:val="DefaultParagraphFont"/>
    <w:rsid w:val="00257C22"/>
  </w:style>
  <w:style w:type="character" w:customStyle="1" w:styleId="a2">
    <w:name w:val="_"/>
    <w:basedOn w:val="DefaultParagraphFont"/>
    <w:rsid w:val="00257C22"/>
  </w:style>
  <w:style w:type="character" w:customStyle="1" w:styleId="enhanced-reference">
    <w:name w:val="enhanced-reference"/>
    <w:basedOn w:val="DefaultParagraphFont"/>
    <w:rsid w:val="00257C22"/>
  </w:style>
  <w:style w:type="character" w:customStyle="1" w:styleId="ff1">
    <w:name w:val="ff1"/>
    <w:basedOn w:val="DefaultParagraphFont"/>
    <w:rsid w:val="00257C22"/>
  </w:style>
  <w:style w:type="character" w:customStyle="1" w:styleId="ff2">
    <w:name w:val="ff2"/>
    <w:basedOn w:val="DefaultParagraphFont"/>
    <w:rsid w:val="00257C22"/>
  </w:style>
  <w:style w:type="character" w:customStyle="1" w:styleId="display">
    <w:name w:val="display"/>
    <w:basedOn w:val="DefaultParagraphFont"/>
    <w:rsid w:val="00257C22"/>
  </w:style>
  <w:style w:type="paragraph" w:customStyle="1" w:styleId="DateTime">
    <w:name w:val="DateTime"/>
    <w:basedOn w:val="Normal"/>
    <w:link w:val="DateTimeChar"/>
    <w:autoRedefine/>
    <w:uiPriority w:val="4"/>
    <w:qFormat/>
    <w:rsid w:val="00257C22"/>
    <w:rPr>
      <w:rFonts w:ascii="Calibri" w:hAnsi="Calibri"/>
      <w:sz w:val="16"/>
    </w:rPr>
  </w:style>
  <w:style w:type="character" w:customStyle="1" w:styleId="DateTimeChar">
    <w:name w:val="DateTime Char"/>
    <w:basedOn w:val="DefaultParagraphFont"/>
    <w:link w:val="DateTime"/>
    <w:uiPriority w:val="4"/>
    <w:rsid w:val="00257C22"/>
    <w:rPr>
      <w:rFonts w:ascii="Calibri" w:hAnsi="Calibri"/>
      <w:sz w:val="16"/>
    </w:rPr>
  </w:style>
  <w:style w:type="paragraph" w:customStyle="1" w:styleId="Lecture">
    <w:name w:val="Lecture"/>
    <w:next w:val="BodyText"/>
    <w:link w:val="LectureChar"/>
    <w:autoRedefine/>
    <w:uiPriority w:val="4"/>
    <w:qFormat/>
    <w:rsid w:val="00257C22"/>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257C22"/>
    <w:rPr>
      <w:rFonts w:ascii="Arial" w:hAnsi="Arial" w:cs="Arial"/>
      <w:spacing w:val="-10"/>
      <w:sz w:val="16"/>
    </w:rPr>
  </w:style>
  <w:style w:type="character" w:customStyle="1" w:styleId="TagsChar">
    <w:name w:val="Tags Char"/>
    <w:rsid w:val="00257C22"/>
    <w:rPr>
      <w:b/>
      <w:sz w:val="24"/>
      <w:szCs w:val="24"/>
      <w:lang w:bidi="ar-SA"/>
    </w:rPr>
  </w:style>
  <w:style w:type="character" w:customStyle="1" w:styleId="m2030095631327626865gmail-style13ptbold">
    <w:name w:val="m_2030095631327626865gmail-style13ptbold"/>
    <w:basedOn w:val="DefaultParagraphFont"/>
    <w:rsid w:val="00257C22"/>
  </w:style>
  <w:style w:type="character" w:customStyle="1" w:styleId="m2030095631327626865gmail-styleunderline">
    <w:name w:val="m_2030095631327626865gmail-styleunderline"/>
    <w:basedOn w:val="DefaultParagraphFont"/>
    <w:rsid w:val="00257C22"/>
  </w:style>
  <w:style w:type="character" w:customStyle="1" w:styleId="tagsChar0">
    <w:name w:val="tags Char"/>
    <w:aliases w:val="Heading 2 Char Char Char Char Char Char Char Char Char,Heading 2 Char Char Char Char Char Char,TAG Ch,No Spacing2 Char"/>
    <w:basedOn w:val="DefaultParagraphFont"/>
    <w:locked/>
    <w:rsid w:val="00257C22"/>
    <w:rPr>
      <w:rFonts w:ascii="Times New Roman" w:eastAsia="Cambria" w:hAnsi="Times New Roman" w:cs="Times New Roman"/>
      <w:sz w:val="20"/>
      <w:szCs w:val="22"/>
    </w:rPr>
  </w:style>
  <w:style w:type="character" w:customStyle="1" w:styleId="m-5498913268213319940gmail-styleunderline">
    <w:name w:val="m_-5498913268213319940gmail-styleunderline"/>
    <w:basedOn w:val="DefaultParagraphFont"/>
    <w:rsid w:val="00257C22"/>
  </w:style>
  <w:style w:type="paragraph" w:customStyle="1" w:styleId="speakable">
    <w:name w:val="speakable"/>
    <w:basedOn w:val="Normal"/>
    <w:uiPriority w:val="99"/>
    <w:qFormat/>
    <w:rsid w:val="00257C22"/>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57C22"/>
  </w:style>
  <w:style w:type="character" w:customStyle="1" w:styleId="copyright">
    <w:name w:val="copyright"/>
    <w:basedOn w:val="DefaultParagraphFont"/>
    <w:rsid w:val="00257C22"/>
  </w:style>
  <w:style w:type="character" w:customStyle="1" w:styleId="TagCharCharCharChar">
    <w:name w:val="Tag Char Char Char Char"/>
    <w:basedOn w:val="DefaultParagraphFont"/>
    <w:rsid w:val="00257C22"/>
    <w:rPr>
      <w:rFonts w:ascii="Calibri" w:hAnsi="Calibri" w:cs="Calibri"/>
      <w:b/>
      <w:sz w:val="24"/>
    </w:rPr>
  </w:style>
  <w:style w:type="paragraph" w:customStyle="1" w:styleId="g-body">
    <w:name w:val="g-body"/>
    <w:basedOn w:val="Normal"/>
    <w:uiPriority w:val="99"/>
    <w:qFormat/>
    <w:rsid w:val="00257C22"/>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57C22"/>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57C22"/>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57C22"/>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57C22"/>
    <w:pPr>
      <w:spacing w:before="100" w:beforeAutospacing="1" w:after="100" w:afterAutospacing="1"/>
    </w:pPr>
    <w:rPr>
      <w:sz w:val="24"/>
    </w:rPr>
  </w:style>
  <w:style w:type="paragraph" w:customStyle="1" w:styleId="style41">
    <w:name w:val="style4"/>
    <w:basedOn w:val="Normal"/>
    <w:uiPriority w:val="99"/>
    <w:qFormat/>
    <w:rsid w:val="00257C22"/>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57C22"/>
    <w:pPr>
      <w:spacing w:before="100" w:beforeAutospacing="1" w:after="100" w:afterAutospacing="1"/>
    </w:pPr>
    <w:rPr>
      <w:rFonts w:ascii="Times New Roman" w:hAnsi="Times New Roman"/>
      <w:sz w:val="24"/>
    </w:rPr>
  </w:style>
  <w:style w:type="character" w:customStyle="1" w:styleId="adtext">
    <w:name w:val="adtext"/>
    <w:basedOn w:val="DefaultParagraphFont"/>
    <w:rsid w:val="00257C22"/>
  </w:style>
  <w:style w:type="character" w:customStyle="1" w:styleId="UL-Bold">
    <w:name w:val="UL-Bold"/>
    <w:basedOn w:val="DefaultParagraphFont"/>
    <w:rsid w:val="00257C22"/>
    <w:rPr>
      <w:u w:val="thick"/>
    </w:rPr>
  </w:style>
  <w:style w:type="character" w:customStyle="1" w:styleId="UL-None">
    <w:name w:val="UL-None"/>
    <w:basedOn w:val="DefaultParagraphFont"/>
    <w:rsid w:val="00257C22"/>
    <w:rPr>
      <w:strike w:val="0"/>
      <w:dstrike w:val="0"/>
      <w:u w:val="none"/>
      <w:effect w:val="none"/>
    </w:rPr>
  </w:style>
  <w:style w:type="character" w:customStyle="1" w:styleId="gl">
    <w:name w:val="gl"/>
    <w:basedOn w:val="DefaultParagraphFont"/>
    <w:rsid w:val="00257C22"/>
  </w:style>
  <w:style w:type="character" w:customStyle="1" w:styleId="qu730rj69h">
    <w:name w:val="qu730rj69h"/>
    <w:basedOn w:val="DefaultParagraphFont"/>
    <w:rsid w:val="00257C22"/>
  </w:style>
  <w:style w:type="paragraph" w:customStyle="1" w:styleId="optext">
    <w:name w:val="optext"/>
    <w:basedOn w:val="Normal"/>
    <w:uiPriority w:val="99"/>
    <w:qFormat/>
    <w:rsid w:val="00257C22"/>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57C22"/>
  </w:style>
  <w:style w:type="character" w:customStyle="1" w:styleId="icr880">
    <w:name w:val="icr880"/>
    <w:basedOn w:val="DefaultParagraphFont"/>
    <w:rsid w:val="00257C22"/>
  </w:style>
  <w:style w:type="character" w:customStyle="1" w:styleId="hx23q54">
    <w:name w:val="hx23q54"/>
    <w:basedOn w:val="DefaultParagraphFont"/>
    <w:rsid w:val="00257C22"/>
  </w:style>
  <w:style w:type="character" w:customStyle="1" w:styleId="m-5348258726587825636gmail-style13ptbold">
    <w:name w:val="m_-5348258726587825636gmail-style13ptbold"/>
    <w:basedOn w:val="DefaultParagraphFont"/>
    <w:rsid w:val="00257C22"/>
  </w:style>
  <w:style w:type="character" w:customStyle="1" w:styleId="m-5348258726587825636gmail-styleunderline">
    <w:name w:val="m_-5348258726587825636gmail-styleunderline"/>
    <w:basedOn w:val="DefaultParagraphFont"/>
    <w:rsid w:val="00257C22"/>
  </w:style>
  <w:style w:type="character" w:customStyle="1" w:styleId="CardsFont12ptCharChar">
    <w:name w:val="Cards + Font: 12 pt Char Char"/>
    <w:basedOn w:val="DefaultParagraphFont"/>
    <w:rsid w:val="00257C22"/>
    <w:rPr>
      <w:sz w:val="24"/>
      <w:szCs w:val="24"/>
      <w:u w:val="thick"/>
      <w:lang w:val="en-US" w:eastAsia="en-US" w:bidi="ar-SA"/>
    </w:rPr>
  </w:style>
  <w:style w:type="character" w:customStyle="1" w:styleId="NothingChar1">
    <w:name w:val="Nothing Char1"/>
    <w:basedOn w:val="DefaultParagraphFont"/>
    <w:rsid w:val="00257C22"/>
    <w:rPr>
      <w:lang w:val="en-US" w:eastAsia="en-US" w:bidi="ar-SA"/>
    </w:rPr>
  </w:style>
  <w:style w:type="paragraph" w:customStyle="1" w:styleId="useless">
    <w:name w:val="useless"/>
    <w:basedOn w:val="Normal"/>
    <w:uiPriority w:val="99"/>
    <w:qFormat/>
    <w:rsid w:val="00257C22"/>
    <w:rPr>
      <w:rFonts w:ascii="Times New Roman" w:eastAsia="Times New Roman" w:hAnsi="Times New Roman"/>
      <w:sz w:val="12"/>
    </w:rPr>
  </w:style>
  <w:style w:type="character" w:customStyle="1" w:styleId="DDIUnderline">
    <w:name w:val="DDI Underline"/>
    <w:qFormat/>
    <w:rsid w:val="00257C22"/>
    <w:rPr>
      <w:rFonts w:ascii="Times New Roman" w:hAnsi="Times New Roman"/>
      <w:sz w:val="24"/>
      <w:u w:val="single"/>
    </w:rPr>
  </w:style>
  <w:style w:type="character" w:customStyle="1" w:styleId="Char1">
    <w:name w:val="Char1"/>
    <w:basedOn w:val="DefaultParagraphFont"/>
    <w:rsid w:val="00257C22"/>
    <w:rPr>
      <w:rFonts w:cs="Arial"/>
      <w:b/>
      <w:bCs/>
      <w:iCs/>
      <w:sz w:val="24"/>
      <w:szCs w:val="28"/>
      <w:lang w:val="en-US" w:eastAsia="en-US" w:bidi="ar-SA"/>
    </w:rPr>
  </w:style>
  <w:style w:type="paragraph" w:customStyle="1" w:styleId="ALLCAPS">
    <w:name w:val="ALL CAPS"/>
    <w:basedOn w:val="Normal"/>
    <w:link w:val="ALLCAPSChar"/>
    <w:qFormat/>
    <w:rsid w:val="00257C22"/>
    <w:rPr>
      <w:rFonts w:ascii="Times New Roman" w:eastAsia="Times New Roman" w:hAnsi="Times New Roman"/>
      <w:b/>
      <w:caps/>
      <w:sz w:val="16"/>
    </w:rPr>
  </w:style>
  <w:style w:type="character" w:customStyle="1" w:styleId="ALLCAPSChar">
    <w:name w:val="ALL CAPS Char"/>
    <w:basedOn w:val="DefaultParagraphFont"/>
    <w:link w:val="ALLCAPS"/>
    <w:rsid w:val="00257C22"/>
    <w:rPr>
      <w:rFonts w:ascii="Times New Roman" w:eastAsia="Times New Roman" w:hAnsi="Times New Roman"/>
      <w:b/>
      <w:caps/>
      <w:sz w:val="16"/>
    </w:rPr>
  </w:style>
  <w:style w:type="paragraph" w:customStyle="1" w:styleId="TagCharCharCharCharCharCharChar0">
    <w:name w:val="Tag Char Char Char Char Char Char Char"/>
    <w:basedOn w:val="Normal"/>
    <w:link w:val="TagCharCharCharCharCharCharCharChar"/>
    <w:qFormat/>
    <w:rsid w:val="00257C22"/>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57C22"/>
    <w:rPr>
      <w:rFonts w:ascii="Times New Roman" w:eastAsia="Times New Roman" w:hAnsi="Times New Roman"/>
      <w:b/>
      <w:sz w:val="24"/>
    </w:rPr>
  </w:style>
  <w:style w:type="character" w:customStyle="1" w:styleId="10ptnotbold">
    <w:name w:val="10ptnotbold"/>
    <w:basedOn w:val="DefaultParagraphFont"/>
    <w:rsid w:val="00257C22"/>
    <w:rPr>
      <w:sz w:val="20"/>
    </w:rPr>
  </w:style>
  <w:style w:type="character" w:customStyle="1" w:styleId="Cites-AuthorDate">
    <w:name w:val="Cites-Author/Date"/>
    <w:rsid w:val="00257C22"/>
    <w:rPr>
      <w:rFonts w:ascii="Helvetica" w:hAnsi="Helvetica"/>
      <w:b/>
      <w:sz w:val="22"/>
      <w:szCs w:val="24"/>
      <w:u w:val="thick"/>
    </w:rPr>
  </w:style>
  <w:style w:type="paragraph" w:customStyle="1" w:styleId="CiteTag">
    <w:name w:val="Cite/Tag"/>
    <w:basedOn w:val="Normal"/>
    <w:uiPriority w:val="99"/>
    <w:qFormat/>
    <w:rsid w:val="00257C22"/>
    <w:rPr>
      <w:rFonts w:ascii="Times New Roman" w:eastAsia="Cambria" w:hAnsi="Times New Roman"/>
      <w:b/>
      <w:sz w:val="16"/>
    </w:rPr>
  </w:style>
  <w:style w:type="character" w:customStyle="1" w:styleId="CardsFont6ptChar1">
    <w:name w:val="Cards + Font: 6 pt Char1"/>
    <w:basedOn w:val="CardsChar"/>
    <w:link w:val="CardsFont6pt"/>
    <w:rsid w:val="00257C22"/>
    <w:rPr>
      <w:rFonts w:ascii="Times New Roman" w:eastAsia="Times New Roman" w:hAnsi="Times New Roman" w:cs="Times New Roman"/>
      <w:sz w:val="12"/>
      <w:szCs w:val="20"/>
    </w:rPr>
  </w:style>
  <w:style w:type="character" w:customStyle="1" w:styleId="m489902567989944824gmail-style13ptbold">
    <w:name w:val="m_489902567989944824gmail-style13ptbold"/>
    <w:basedOn w:val="DefaultParagraphFont"/>
    <w:rsid w:val="00257C22"/>
  </w:style>
  <w:style w:type="character" w:customStyle="1" w:styleId="m489902567989944824gmail-styleunderline">
    <w:name w:val="m_489902567989944824gmail-styleunderline"/>
    <w:basedOn w:val="DefaultParagraphFont"/>
    <w:rsid w:val="00257C22"/>
  </w:style>
  <w:style w:type="character" w:customStyle="1" w:styleId="m-413333960618644972gmail-style13ptbold">
    <w:name w:val="m_-413333960618644972gmail-style13ptbold"/>
    <w:basedOn w:val="DefaultParagraphFont"/>
    <w:rsid w:val="00257C22"/>
  </w:style>
  <w:style w:type="character" w:customStyle="1" w:styleId="m-413333960618644972gmail-styleunderline">
    <w:name w:val="m_-413333960618644972gmail-styleunderline"/>
    <w:basedOn w:val="DefaultParagraphFont"/>
    <w:rsid w:val="00257C22"/>
  </w:style>
  <w:style w:type="character" w:customStyle="1" w:styleId="m8314098763611656848gmail-stylestylebold12pt">
    <w:name w:val="m_8314098763611656848gmail-stylestylebold12pt"/>
    <w:basedOn w:val="DefaultParagraphFont"/>
    <w:rsid w:val="00257C22"/>
  </w:style>
  <w:style w:type="character" w:customStyle="1" w:styleId="m8314098763611656848gmail-styleboldunderline">
    <w:name w:val="m_8314098763611656848gmail-styleboldunderline"/>
    <w:basedOn w:val="DefaultParagraphFont"/>
    <w:rsid w:val="00257C22"/>
  </w:style>
  <w:style w:type="paragraph" w:customStyle="1" w:styleId="Spacer">
    <w:name w:val="Spacer"/>
    <w:basedOn w:val="Heading1"/>
    <w:link w:val="SpacerChar"/>
    <w:autoRedefine/>
    <w:uiPriority w:val="4"/>
    <w:qFormat/>
    <w:rsid w:val="00257C22"/>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57C22"/>
    <w:rPr>
      <w:rFonts w:ascii="Georgia" w:eastAsiaTheme="majorEastAsia" w:hAnsi="Georgia" w:cstheme="majorBidi"/>
      <w:b/>
      <w:sz w:val="24"/>
      <w:szCs w:val="32"/>
    </w:rPr>
  </w:style>
  <w:style w:type="paragraph" w:customStyle="1" w:styleId="TxBr41p1">
    <w:name w:val="TxBr_41p1"/>
    <w:basedOn w:val="Normal"/>
    <w:qFormat/>
    <w:rsid w:val="00257C22"/>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57C22"/>
    <w:rPr>
      <w:rFonts w:ascii="Georgia" w:eastAsia="Times New Roman" w:hAnsi="Georgia" w:cs="Arial" w:hint="default"/>
      <w:b/>
      <w:bCs/>
      <w:kern w:val="32"/>
      <w:sz w:val="28"/>
      <w:szCs w:val="32"/>
    </w:rPr>
  </w:style>
  <w:style w:type="character" w:customStyle="1" w:styleId="CiteReal0">
    <w:name w:val="CiteReal"/>
    <w:uiPriority w:val="1"/>
    <w:qFormat/>
    <w:rsid w:val="00257C22"/>
    <w:rPr>
      <w:rFonts w:ascii="Arial" w:hAnsi="Arial"/>
      <w:b/>
      <w:sz w:val="24"/>
      <w:u w:val="single"/>
    </w:rPr>
  </w:style>
  <w:style w:type="character" w:customStyle="1" w:styleId="dropcap1">
    <w:name w:val="dropcap1"/>
    <w:rsid w:val="00257C22"/>
  </w:style>
  <w:style w:type="paragraph" w:customStyle="1" w:styleId="Style31">
    <w:name w:val="Style31"/>
    <w:basedOn w:val="Normal"/>
    <w:uiPriority w:val="99"/>
    <w:rsid w:val="00257C22"/>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257C22"/>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257C22"/>
    <w:pPr>
      <w:spacing w:line="200" w:lineRule="exact"/>
      <w:jc w:val="both"/>
    </w:pPr>
    <w:rPr>
      <w:rFonts w:ascii="Palatino Linotype" w:hAnsi="Palatino Linotype" w:cs="Palatino Linotype"/>
      <w:sz w:val="16"/>
    </w:rPr>
  </w:style>
  <w:style w:type="character" w:customStyle="1" w:styleId="FontStyle72">
    <w:name w:val="Font Style72"/>
    <w:uiPriority w:val="99"/>
    <w:rsid w:val="00257C22"/>
    <w:rPr>
      <w:rFonts w:ascii="Cambria" w:hAnsi="Cambria" w:cs="Cambria" w:hint="default"/>
      <w:sz w:val="16"/>
      <w:szCs w:val="16"/>
    </w:rPr>
  </w:style>
  <w:style w:type="character" w:customStyle="1" w:styleId="FontStyle73">
    <w:name w:val="Font Style73"/>
    <w:uiPriority w:val="99"/>
    <w:rsid w:val="00257C22"/>
    <w:rPr>
      <w:rFonts w:ascii="Cambria" w:hAnsi="Cambria" w:cs="Cambria" w:hint="default"/>
      <w:i/>
      <w:iCs/>
      <w:sz w:val="16"/>
      <w:szCs w:val="16"/>
    </w:rPr>
  </w:style>
  <w:style w:type="character" w:customStyle="1" w:styleId="UnderlinestyleChar2">
    <w:name w:val="Underline style Char2"/>
    <w:rsid w:val="00257C22"/>
    <w:rPr>
      <w:sz w:val="22"/>
      <w:szCs w:val="24"/>
      <w:u w:val="single"/>
      <w:lang w:val="en-US" w:eastAsia="en-US" w:bidi="ar-SA"/>
    </w:rPr>
  </w:style>
  <w:style w:type="paragraph" w:customStyle="1" w:styleId="CitationCharChar">
    <w:name w:val="Citation Char Char"/>
    <w:basedOn w:val="Normal"/>
    <w:uiPriority w:val="6"/>
    <w:qFormat/>
    <w:rsid w:val="00257C22"/>
    <w:pPr>
      <w:ind w:left="1440" w:right="1440"/>
    </w:pPr>
    <w:rPr>
      <w:rFonts w:ascii="Cambria" w:eastAsia="Verdana" w:hAnsi="Cambria" w:cs="Cambria"/>
      <w:sz w:val="16"/>
      <w:szCs w:val="20"/>
      <w:u w:val="single"/>
    </w:rPr>
  </w:style>
  <w:style w:type="character" w:customStyle="1" w:styleId="FontStyle49">
    <w:name w:val="Font Style49"/>
    <w:uiPriority w:val="99"/>
    <w:rsid w:val="00257C22"/>
    <w:rPr>
      <w:rFonts w:ascii="Cambria" w:hAnsi="Cambria" w:cs="Cambria"/>
      <w:sz w:val="20"/>
      <w:szCs w:val="20"/>
    </w:rPr>
  </w:style>
  <w:style w:type="character" w:customStyle="1" w:styleId="FontStyle50">
    <w:name w:val="Font Style50"/>
    <w:uiPriority w:val="99"/>
    <w:rsid w:val="00257C2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57C22"/>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257C22"/>
    <w:rPr>
      <w:rFonts w:ascii="Cambria" w:eastAsia="Cambria" w:hAnsi="Cambria" w:cs="Cambria"/>
      <w:spacing w:val="-3"/>
      <w:sz w:val="16"/>
      <w:szCs w:val="20"/>
    </w:rPr>
  </w:style>
  <w:style w:type="character" w:customStyle="1" w:styleId="kn">
    <w:name w:val="kn"/>
    <w:basedOn w:val="DefaultParagraphFont"/>
    <w:rsid w:val="00257C22"/>
  </w:style>
  <w:style w:type="character" w:customStyle="1" w:styleId="StyleStyleUnderlineUnderlineStyleBoldUnderlineIntenseEmphas">
    <w:name w:val="Style Style UnderlineUnderlineStyle Bold UnderlineIntense Emphas..."/>
    <w:basedOn w:val="DefaultParagraphFont"/>
    <w:rsid w:val="00257C22"/>
    <w:rPr>
      <w:b/>
      <w:bCs/>
      <w:sz w:val="26"/>
      <w:u w:val="single"/>
    </w:rPr>
  </w:style>
  <w:style w:type="character" w:customStyle="1" w:styleId="articoloinside">
    <w:name w:val="articolo_inside"/>
    <w:rsid w:val="00257C22"/>
  </w:style>
  <w:style w:type="paragraph" w:customStyle="1" w:styleId="pagetools">
    <w:name w:val="pagetools"/>
    <w:basedOn w:val="Normal"/>
    <w:rsid w:val="00257C22"/>
    <w:pPr>
      <w:spacing w:before="100" w:beforeAutospacing="1" w:after="100" w:afterAutospacing="1"/>
    </w:pPr>
    <w:rPr>
      <w:rFonts w:ascii="Cambria" w:eastAsia="Cambria" w:hAnsi="Cambria"/>
      <w:sz w:val="24"/>
    </w:rPr>
  </w:style>
  <w:style w:type="character" w:customStyle="1" w:styleId="desc">
    <w:name w:val="desc"/>
    <w:basedOn w:val="DefaultParagraphFont"/>
    <w:rsid w:val="00257C22"/>
  </w:style>
  <w:style w:type="character" w:customStyle="1" w:styleId="job">
    <w:name w:val="job"/>
    <w:basedOn w:val="DefaultParagraphFont"/>
    <w:rsid w:val="00257C22"/>
  </w:style>
  <w:style w:type="character" w:customStyle="1" w:styleId="publisher">
    <w:name w:val="publisher"/>
    <w:basedOn w:val="DefaultParagraphFont"/>
    <w:rsid w:val="00257C22"/>
  </w:style>
  <w:style w:type="character" w:customStyle="1" w:styleId="pubyear">
    <w:name w:val="pubyear"/>
    <w:basedOn w:val="DefaultParagraphFont"/>
    <w:rsid w:val="00257C22"/>
  </w:style>
  <w:style w:type="character" w:customStyle="1" w:styleId="pubcity">
    <w:name w:val="pubcity"/>
    <w:basedOn w:val="DefaultParagraphFont"/>
    <w:rsid w:val="00257C22"/>
  </w:style>
  <w:style w:type="character" w:customStyle="1" w:styleId="bodycontentlink">
    <w:name w:val="bodycontentlink"/>
    <w:basedOn w:val="DefaultParagraphFont"/>
    <w:rsid w:val="00257C22"/>
  </w:style>
  <w:style w:type="paragraph" w:customStyle="1" w:styleId="C-Text">
    <w:name w:val="C-Text"/>
    <w:basedOn w:val="Normal"/>
    <w:rsid w:val="00257C22"/>
    <w:pPr>
      <w:tabs>
        <w:tab w:val="num" w:pos="720"/>
      </w:tabs>
      <w:ind w:left="720" w:hanging="360"/>
    </w:pPr>
    <w:rPr>
      <w:rFonts w:ascii="Book Antiqua" w:hAnsi="Book Antiqua"/>
      <w:sz w:val="24"/>
    </w:rPr>
  </w:style>
  <w:style w:type="character" w:customStyle="1" w:styleId="ecdate">
    <w:name w:val="ec_date"/>
    <w:basedOn w:val="DefaultParagraphFont"/>
    <w:rsid w:val="00257C22"/>
    <w:rPr>
      <w:rFonts w:ascii="Symbol" w:hAnsi="Symbol" w:hint="default"/>
      <w:sz w:val="20"/>
      <w:szCs w:val="20"/>
      <w:shd w:val="clear" w:color="auto" w:fill="FFFFFF"/>
    </w:rPr>
  </w:style>
  <w:style w:type="paragraph" w:customStyle="1" w:styleId="ecmsonormal">
    <w:name w:val="ec_msonormal"/>
    <w:basedOn w:val="Normal"/>
    <w:rsid w:val="00257C22"/>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257C22"/>
  </w:style>
  <w:style w:type="character" w:customStyle="1" w:styleId="articleheadline">
    <w:name w:val="articleheadline"/>
    <w:basedOn w:val="DefaultParagraphFont"/>
    <w:rsid w:val="00257C22"/>
  </w:style>
  <w:style w:type="paragraph" w:customStyle="1" w:styleId="u-intro">
    <w:name w:val="u-intro"/>
    <w:basedOn w:val="Normal"/>
    <w:rsid w:val="00257C22"/>
    <w:pPr>
      <w:spacing w:before="100" w:beforeAutospacing="1" w:after="100" w:afterAutospacing="1"/>
    </w:pPr>
    <w:rPr>
      <w:sz w:val="24"/>
    </w:rPr>
  </w:style>
  <w:style w:type="character" w:customStyle="1" w:styleId="u-byline">
    <w:name w:val="u-byline"/>
    <w:basedOn w:val="DefaultParagraphFont"/>
    <w:rsid w:val="00257C22"/>
  </w:style>
  <w:style w:type="character" w:customStyle="1" w:styleId="articlebya">
    <w:name w:val="articleby_a"/>
    <w:basedOn w:val="DefaultParagraphFont"/>
    <w:rsid w:val="00257C22"/>
  </w:style>
  <w:style w:type="character" w:customStyle="1" w:styleId="popupwinby">
    <w:name w:val="popupwinby"/>
    <w:basedOn w:val="DefaultParagraphFont"/>
    <w:rsid w:val="00257C22"/>
  </w:style>
  <w:style w:type="character" w:customStyle="1" w:styleId="storyheader">
    <w:name w:val="storyheader"/>
    <w:basedOn w:val="DefaultParagraphFont"/>
    <w:rsid w:val="00257C22"/>
  </w:style>
  <w:style w:type="character" w:customStyle="1" w:styleId="marron">
    <w:name w:val="marron"/>
    <w:basedOn w:val="DefaultParagraphFont"/>
    <w:rsid w:val="00257C22"/>
  </w:style>
  <w:style w:type="paragraph" w:customStyle="1" w:styleId="StyleNormalWeb10pt">
    <w:name w:val="Style Normal (Web) + 10 pt"/>
    <w:basedOn w:val="NormalWeb"/>
    <w:next w:val="Normal"/>
    <w:rsid w:val="00257C22"/>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line="259" w:lineRule="auto"/>
    </w:pPr>
    <w:rPr>
      <w:rFonts w:ascii="Bookman Old Style" w:eastAsiaTheme="minorHAnsi" w:hAnsi="Bookman Old Style"/>
      <w:sz w:val="20"/>
    </w:rPr>
  </w:style>
  <w:style w:type="character" w:customStyle="1" w:styleId="StyleNormalWeb10ptChar">
    <w:name w:val="Style Normal (Web) + 10 pt Char"/>
    <w:basedOn w:val="DefaultParagraphFont"/>
    <w:rsid w:val="00257C22"/>
    <w:rPr>
      <w:szCs w:val="24"/>
      <w:lang w:val="en-US" w:eastAsia="en-US" w:bidi="ar-SA"/>
    </w:rPr>
  </w:style>
  <w:style w:type="paragraph" w:customStyle="1" w:styleId="TagCiteShells">
    <w:name w:val="Tag/Cite/Shells"/>
    <w:basedOn w:val="Normal"/>
    <w:rsid w:val="00257C22"/>
    <w:rPr>
      <w:b/>
      <w:sz w:val="16"/>
    </w:rPr>
  </w:style>
  <w:style w:type="paragraph" w:customStyle="1" w:styleId="DefinitionTerm">
    <w:name w:val="Definition Term"/>
    <w:basedOn w:val="Normal"/>
    <w:next w:val="Normal"/>
    <w:rsid w:val="00257C22"/>
    <w:rPr>
      <w:snapToGrid w:val="0"/>
      <w:sz w:val="24"/>
    </w:rPr>
  </w:style>
  <w:style w:type="character" w:customStyle="1" w:styleId="Style3CharChar">
    <w:name w:val="Style3 Char Char"/>
    <w:basedOn w:val="DefaultParagraphFont"/>
    <w:rsid w:val="00257C2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57C22"/>
    <w:pPr>
      <w:spacing w:after="60"/>
    </w:pPr>
    <w:rPr>
      <w:rFonts w:eastAsia="Segoe UI" w:cs="Cambria"/>
      <w:caps/>
      <w:sz w:val="20"/>
      <w:lang w:eastAsia="zh-CN"/>
    </w:rPr>
  </w:style>
  <w:style w:type="character" w:customStyle="1" w:styleId="NormalChar0">
    <w:name w:val="Normal Char"/>
    <w:basedOn w:val="DefaultParagraphFont"/>
    <w:rsid w:val="00257C22"/>
    <w:rPr>
      <w:lang w:eastAsia="en-US"/>
    </w:rPr>
  </w:style>
  <w:style w:type="character" w:customStyle="1" w:styleId="BoldUnderlineChar2">
    <w:name w:val="Bold + Underline Char"/>
    <w:basedOn w:val="DefaultParagraphFont"/>
    <w:rsid w:val="00257C22"/>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257C22"/>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257C22"/>
  </w:style>
  <w:style w:type="character" w:customStyle="1" w:styleId="CharacterStyle7">
    <w:name w:val="Character Style 7"/>
    <w:rsid w:val="00257C22"/>
    <w:rPr>
      <w:rFonts w:ascii="Trebuchet MS" w:hAnsi="Trebuchet MS" w:cs="Trebuchet MS"/>
      <w:sz w:val="20"/>
      <w:szCs w:val="20"/>
      <w:u w:val="single"/>
    </w:rPr>
  </w:style>
  <w:style w:type="character" w:customStyle="1" w:styleId="StyleStyle4Char">
    <w:name w:val="Style Style4 + Char"/>
    <w:basedOn w:val="DefaultParagraphFont"/>
    <w:rsid w:val="00257C2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57C2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57C22"/>
    <w:rPr>
      <w:rFonts w:ascii="Symbol" w:hAnsi="Symbol"/>
      <w:sz w:val="21"/>
      <w:szCs w:val="21"/>
      <w:u w:val="thick"/>
    </w:rPr>
  </w:style>
  <w:style w:type="character" w:customStyle="1" w:styleId="UnderlinedEvidenceCharChar">
    <w:name w:val="Underlined Evidence Char Char"/>
    <w:basedOn w:val="DefaultParagraphFont"/>
    <w:rsid w:val="00257C22"/>
    <w:rPr>
      <w:rFonts w:ascii="Symbol" w:hAnsi="Symbol"/>
      <w:sz w:val="21"/>
      <w:szCs w:val="21"/>
      <w:u w:val="thick"/>
      <w:lang w:val="en-US" w:eastAsia="en-US" w:bidi="ar-SA"/>
    </w:rPr>
  </w:style>
  <w:style w:type="character" w:styleId="PlaceholderText">
    <w:name w:val="Placeholder Text"/>
    <w:basedOn w:val="DefaultParagraphFont"/>
    <w:uiPriority w:val="99"/>
    <w:rsid w:val="00257C22"/>
    <w:rPr>
      <w:color w:val="808080"/>
    </w:rPr>
  </w:style>
  <w:style w:type="paragraph" w:customStyle="1" w:styleId="Cite8">
    <w:name w:val="Cite8"/>
    <w:basedOn w:val="Normal"/>
    <w:autoRedefine/>
    <w:qFormat/>
    <w:rsid w:val="00257C22"/>
    <w:rPr>
      <w:rFonts w:ascii="Trebuchet MS" w:eastAsia="Verdana" w:hAnsi="Trebuchet MS" w:cs="Cambria"/>
      <w:sz w:val="16"/>
    </w:rPr>
  </w:style>
  <w:style w:type="paragraph" w:customStyle="1" w:styleId="8font">
    <w:name w:val="8font"/>
    <w:basedOn w:val="Normal"/>
    <w:next w:val="Normal"/>
    <w:autoRedefine/>
    <w:qFormat/>
    <w:rsid w:val="00257C22"/>
    <w:rPr>
      <w:rFonts w:eastAsia="Cambria Math" w:cs="Cambria"/>
      <w:sz w:val="16"/>
      <w:szCs w:val="16"/>
    </w:rPr>
  </w:style>
  <w:style w:type="character" w:customStyle="1" w:styleId="NoterefInText">
    <w:name w:val="_NoterefInText"/>
    <w:uiPriority w:val="99"/>
    <w:rsid w:val="00257C22"/>
    <w:rPr>
      <w:rFonts w:cs="AKDPE C+ Utopia"/>
      <w:color w:val="000000"/>
    </w:rPr>
  </w:style>
  <w:style w:type="character" w:customStyle="1" w:styleId="postauthor">
    <w:name w:val="postauthor"/>
    <w:basedOn w:val="DefaultParagraphFont"/>
    <w:rsid w:val="00257C22"/>
  </w:style>
  <w:style w:type="paragraph" w:customStyle="1" w:styleId="notes-source-hasnotes">
    <w:name w:val="notes-source-hasnotes"/>
    <w:basedOn w:val="Normal"/>
    <w:rsid w:val="00257C22"/>
    <w:pPr>
      <w:spacing w:before="100" w:beforeAutospacing="1" w:after="100" w:afterAutospacing="1"/>
    </w:pPr>
    <w:rPr>
      <w:rFonts w:ascii="Tahoma" w:hAnsi="Tahoma"/>
      <w:sz w:val="16"/>
      <w:szCs w:val="20"/>
    </w:rPr>
  </w:style>
  <w:style w:type="character" w:customStyle="1" w:styleId="span">
    <w:name w:val="span"/>
    <w:basedOn w:val="DefaultParagraphFont"/>
    <w:rsid w:val="00257C22"/>
  </w:style>
  <w:style w:type="character" w:customStyle="1" w:styleId="maintitle">
    <w:name w:val="maintitle"/>
    <w:basedOn w:val="DefaultParagraphFont"/>
    <w:rsid w:val="00257C22"/>
  </w:style>
  <w:style w:type="character" w:customStyle="1" w:styleId="thirdparty-logo">
    <w:name w:val="thirdparty-logo"/>
    <w:basedOn w:val="DefaultParagraphFont"/>
    <w:rsid w:val="00257C22"/>
  </w:style>
  <w:style w:type="character" w:customStyle="1" w:styleId="posted">
    <w:name w:val="posted"/>
    <w:basedOn w:val="DefaultParagraphFont"/>
    <w:rsid w:val="00257C22"/>
  </w:style>
  <w:style w:type="character" w:customStyle="1" w:styleId="ticker">
    <w:name w:val="ticker"/>
    <w:basedOn w:val="DefaultParagraphFont"/>
    <w:rsid w:val="00257C22"/>
  </w:style>
  <w:style w:type="paragraph" w:customStyle="1" w:styleId="articlemeta">
    <w:name w:val="articlemeta"/>
    <w:basedOn w:val="Normal"/>
    <w:rsid w:val="00257C22"/>
    <w:pPr>
      <w:spacing w:before="100" w:beforeAutospacing="1" w:after="100" w:afterAutospacing="1"/>
    </w:pPr>
    <w:rPr>
      <w:rFonts w:ascii="Tahoma" w:hAnsi="Tahoma"/>
      <w:sz w:val="16"/>
      <w:szCs w:val="20"/>
    </w:rPr>
  </w:style>
  <w:style w:type="character" w:customStyle="1" w:styleId="vcard">
    <w:name w:val="vcard"/>
    <w:basedOn w:val="DefaultParagraphFont"/>
    <w:rsid w:val="00257C22"/>
  </w:style>
  <w:style w:type="character" w:customStyle="1" w:styleId="print-footnote">
    <w:name w:val="print-footnote"/>
    <w:basedOn w:val="DefaultParagraphFont"/>
    <w:rsid w:val="00257C22"/>
  </w:style>
  <w:style w:type="character" w:customStyle="1" w:styleId="datestring">
    <w:name w:val="datestring"/>
    <w:basedOn w:val="DefaultParagraphFont"/>
    <w:rsid w:val="00257C22"/>
  </w:style>
  <w:style w:type="paragraph" w:customStyle="1" w:styleId="noindent0">
    <w:name w:val="no_indent"/>
    <w:basedOn w:val="Normal"/>
    <w:rsid w:val="00257C22"/>
    <w:pPr>
      <w:spacing w:before="100" w:beforeAutospacing="1" w:after="100" w:afterAutospacing="1"/>
    </w:pPr>
    <w:rPr>
      <w:rFonts w:ascii="Tahoma" w:hAnsi="Tahoma"/>
      <w:sz w:val="16"/>
      <w:szCs w:val="20"/>
    </w:rPr>
  </w:style>
  <w:style w:type="character" w:customStyle="1" w:styleId="email">
    <w:name w:val="email"/>
    <w:basedOn w:val="DefaultParagraphFont"/>
    <w:rsid w:val="00257C22"/>
  </w:style>
  <w:style w:type="paragraph" w:customStyle="1" w:styleId="left">
    <w:name w:val="left"/>
    <w:basedOn w:val="Normal"/>
    <w:rsid w:val="00257C22"/>
    <w:pPr>
      <w:spacing w:before="100" w:beforeAutospacing="1" w:after="100" w:afterAutospacing="1"/>
    </w:pPr>
    <w:rPr>
      <w:rFonts w:ascii="Tahoma" w:hAnsi="Tahoma"/>
      <w:sz w:val="16"/>
      <w:szCs w:val="20"/>
    </w:rPr>
  </w:style>
  <w:style w:type="paragraph" w:customStyle="1" w:styleId="right">
    <w:name w:val="right"/>
    <w:basedOn w:val="Normal"/>
    <w:rsid w:val="00257C22"/>
    <w:pPr>
      <w:spacing w:before="100" w:beforeAutospacing="1" w:after="100" w:afterAutospacing="1"/>
    </w:pPr>
    <w:rPr>
      <w:rFonts w:ascii="Tahoma" w:hAnsi="Tahoma"/>
      <w:sz w:val="16"/>
      <w:szCs w:val="20"/>
    </w:rPr>
  </w:style>
  <w:style w:type="character" w:customStyle="1" w:styleId="gptad">
    <w:name w:val="gptad"/>
    <w:basedOn w:val="DefaultParagraphFont"/>
    <w:rsid w:val="00257C22"/>
  </w:style>
  <w:style w:type="paragraph" w:customStyle="1" w:styleId="creditpostedmodified">
    <w:name w:val="credit_posted_modified"/>
    <w:basedOn w:val="Normal"/>
    <w:rsid w:val="00257C22"/>
    <w:pPr>
      <w:spacing w:before="100" w:beforeAutospacing="1" w:after="100" w:afterAutospacing="1"/>
    </w:pPr>
    <w:rPr>
      <w:rFonts w:ascii="Tahoma" w:hAnsi="Tahoma"/>
      <w:sz w:val="16"/>
      <w:szCs w:val="20"/>
    </w:rPr>
  </w:style>
  <w:style w:type="character" w:customStyle="1" w:styleId="creditline">
    <w:name w:val="creditline"/>
    <w:basedOn w:val="DefaultParagraphFont"/>
    <w:rsid w:val="00257C22"/>
  </w:style>
  <w:style w:type="character" w:customStyle="1" w:styleId="grd">
    <w:name w:val="grd"/>
    <w:basedOn w:val="DefaultParagraphFont"/>
    <w:rsid w:val="00257C22"/>
  </w:style>
  <w:style w:type="paragraph" w:customStyle="1" w:styleId="hs-text-container">
    <w:name w:val="hs-text-container"/>
    <w:basedOn w:val="Normal"/>
    <w:rsid w:val="00257C22"/>
    <w:pPr>
      <w:spacing w:before="100" w:beforeAutospacing="1" w:after="100" w:afterAutospacing="1"/>
    </w:pPr>
    <w:rPr>
      <w:rFonts w:ascii="Tahoma" w:hAnsi="Tahoma"/>
      <w:sz w:val="16"/>
      <w:szCs w:val="20"/>
    </w:rPr>
  </w:style>
  <w:style w:type="character" w:customStyle="1" w:styleId="created">
    <w:name w:val="created"/>
    <w:basedOn w:val="DefaultParagraphFont"/>
    <w:rsid w:val="00257C22"/>
  </w:style>
  <w:style w:type="character" w:customStyle="1" w:styleId="changed">
    <w:name w:val="changed"/>
    <w:basedOn w:val="DefaultParagraphFont"/>
    <w:rsid w:val="00257C22"/>
  </w:style>
  <w:style w:type="character" w:customStyle="1" w:styleId="article-author-name">
    <w:name w:val="article-author-name"/>
    <w:basedOn w:val="DefaultParagraphFont"/>
    <w:rsid w:val="00257C22"/>
  </w:style>
  <w:style w:type="character" w:customStyle="1" w:styleId="bioexcerpt">
    <w:name w:val="bio_excerpt"/>
    <w:basedOn w:val="DefaultParagraphFont"/>
    <w:rsid w:val="00257C22"/>
  </w:style>
  <w:style w:type="character" w:customStyle="1" w:styleId="commentcount">
    <w:name w:val="comment_count"/>
    <w:basedOn w:val="DefaultParagraphFont"/>
    <w:rsid w:val="00257C22"/>
  </w:style>
  <w:style w:type="character" w:customStyle="1" w:styleId="searchtermshighlighted">
    <w:name w:val="searchtermshighlighted"/>
    <w:basedOn w:val="DefaultParagraphFont"/>
    <w:rsid w:val="00257C22"/>
  </w:style>
  <w:style w:type="character" w:customStyle="1" w:styleId="contributornametrigger">
    <w:name w:val="contributornametrigger"/>
    <w:basedOn w:val="DefaultParagraphFont"/>
    <w:rsid w:val="00257C22"/>
  </w:style>
  <w:style w:type="character" w:customStyle="1" w:styleId="bylinepipe">
    <w:name w:val="bylinepipe"/>
    <w:basedOn w:val="DefaultParagraphFont"/>
    <w:rsid w:val="00257C22"/>
  </w:style>
  <w:style w:type="character" w:customStyle="1" w:styleId="lucenesearchresulturlb">
    <w:name w:val="lucene_search_result_url_b"/>
    <w:basedOn w:val="DefaultParagraphFont"/>
    <w:rsid w:val="00257C22"/>
  </w:style>
  <w:style w:type="character" w:customStyle="1" w:styleId="faculty-title">
    <w:name w:val="faculty-title"/>
    <w:basedOn w:val="DefaultParagraphFont"/>
    <w:rsid w:val="00257C22"/>
  </w:style>
  <w:style w:type="character" w:customStyle="1" w:styleId="count">
    <w:name w:val="count"/>
    <w:basedOn w:val="DefaultParagraphFont"/>
    <w:rsid w:val="00257C22"/>
  </w:style>
  <w:style w:type="character" w:customStyle="1" w:styleId="volume">
    <w:name w:val="volume"/>
    <w:basedOn w:val="DefaultParagraphFont"/>
    <w:rsid w:val="00257C22"/>
  </w:style>
  <w:style w:type="character" w:customStyle="1" w:styleId="issue">
    <w:name w:val="issue"/>
    <w:basedOn w:val="DefaultParagraphFont"/>
    <w:rsid w:val="00257C22"/>
  </w:style>
  <w:style w:type="character" w:customStyle="1" w:styleId="pages">
    <w:name w:val="pages"/>
    <w:basedOn w:val="DefaultParagraphFont"/>
    <w:rsid w:val="00257C22"/>
  </w:style>
  <w:style w:type="character" w:customStyle="1" w:styleId="field-content">
    <w:name w:val="field-content"/>
    <w:basedOn w:val="DefaultParagraphFont"/>
    <w:rsid w:val="00257C22"/>
  </w:style>
  <w:style w:type="character" w:customStyle="1" w:styleId="person">
    <w:name w:val="person"/>
    <w:basedOn w:val="DefaultParagraphFont"/>
    <w:rsid w:val="00257C22"/>
  </w:style>
  <w:style w:type="character" w:customStyle="1" w:styleId="corresponding">
    <w:name w:val="corresponding"/>
    <w:basedOn w:val="DefaultParagraphFont"/>
    <w:rsid w:val="00257C22"/>
  </w:style>
  <w:style w:type="character" w:customStyle="1" w:styleId="entry-date">
    <w:name w:val="entry-date"/>
    <w:basedOn w:val="DefaultParagraphFont"/>
    <w:rsid w:val="00257C22"/>
  </w:style>
  <w:style w:type="paragraph" w:customStyle="1" w:styleId="entry-meta">
    <w:name w:val="entry-meta"/>
    <w:basedOn w:val="Normal"/>
    <w:rsid w:val="00257C22"/>
    <w:pPr>
      <w:spacing w:before="100" w:beforeAutospacing="1" w:after="100" w:afterAutospacing="1"/>
    </w:pPr>
    <w:rPr>
      <w:rFonts w:ascii="Tahoma" w:hAnsi="Tahoma"/>
      <w:sz w:val="16"/>
      <w:szCs w:val="20"/>
    </w:rPr>
  </w:style>
  <w:style w:type="character" w:customStyle="1" w:styleId="post-time">
    <w:name w:val="post-time"/>
    <w:basedOn w:val="DefaultParagraphFont"/>
    <w:rsid w:val="00257C22"/>
  </w:style>
  <w:style w:type="character" w:customStyle="1" w:styleId="post-category">
    <w:name w:val="post-category"/>
    <w:basedOn w:val="DefaultParagraphFont"/>
    <w:rsid w:val="00257C22"/>
  </w:style>
  <w:style w:type="character" w:customStyle="1" w:styleId="post-author">
    <w:name w:val="post-author"/>
    <w:basedOn w:val="DefaultParagraphFont"/>
    <w:rsid w:val="00257C22"/>
  </w:style>
  <w:style w:type="character" w:customStyle="1" w:styleId="A10">
    <w:name w:val="A10"/>
    <w:uiPriority w:val="99"/>
    <w:rsid w:val="00257C22"/>
    <w:rPr>
      <w:rFonts w:cs="MS Mincho"/>
      <w:color w:val="000000"/>
      <w:sz w:val="11"/>
      <w:szCs w:val="11"/>
    </w:rPr>
  </w:style>
  <w:style w:type="paragraph" w:customStyle="1" w:styleId="Pa10">
    <w:name w:val="Pa10"/>
    <w:basedOn w:val="Default"/>
    <w:next w:val="Default"/>
    <w:uiPriority w:val="99"/>
    <w:rsid w:val="00257C22"/>
    <w:pPr>
      <w:widowControl w:val="0"/>
      <w:spacing w:after="0" w:line="201" w:lineRule="atLeast"/>
    </w:pPr>
    <w:rPr>
      <w:rFonts w:ascii="MS Mincho" w:eastAsiaTheme="minorEastAsia" w:hAnsi="MS Mincho" w:cs="Cambria"/>
      <w:sz w:val="24"/>
    </w:rPr>
  </w:style>
  <w:style w:type="paragraph" w:customStyle="1" w:styleId="Pa0">
    <w:name w:val="Pa0"/>
    <w:basedOn w:val="Default"/>
    <w:next w:val="Default"/>
    <w:uiPriority w:val="99"/>
    <w:rsid w:val="00257C22"/>
    <w:pPr>
      <w:widowControl w:val="0"/>
      <w:spacing w:after="0" w:line="241" w:lineRule="atLeast"/>
    </w:pPr>
    <w:rPr>
      <w:rFonts w:ascii="Verdana" w:eastAsiaTheme="minorEastAsia" w:hAnsi="Verdana" w:cs="Cambria"/>
      <w:sz w:val="24"/>
    </w:rPr>
  </w:style>
  <w:style w:type="character" w:customStyle="1" w:styleId="A9">
    <w:name w:val="A9"/>
    <w:uiPriority w:val="99"/>
    <w:rsid w:val="00257C22"/>
    <w:rPr>
      <w:rFonts w:cs="MS Mincho"/>
      <w:color w:val="000000"/>
      <w:sz w:val="14"/>
      <w:szCs w:val="14"/>
    </w:rPr>
  </w:style>
  <w:style w:type="paragraph" w:customStyle="1" w:styleId="articledetails">
    <w:name w:val="articledetails"/>
    <w:basedOn w:val="Normal"/>
    <w:rsid w:val="00257C22"/>
    <w:pPr>
      <w:spacing w:before="100" w:beforeAutospacing="1" w:after="100" w:afterAutospacing="1"/>
    </w:pPr>
    <w:rPr>
      <w:rFonts w:ascii="Tahoma" w:hAnsi="Tahoma"/>
      <w:sz w:val="16"/>
      <w:szCs w:val="20"/>
    </w:rPr>
  </w:style>
  <w:style w:type="character" w:customStyle="1" w:styleId="posted-and-updated">
    <w:name w:val="posted-and-updated"/>
    <w:basedOn w:val="DefaultParagraphFont"/>
    <w:rsid w:val="00257C22"/>
  </w:style>
  <w:style w:type="paragraph" w:customStyle="1" w:styleId="aff">
    <w:name w:val="aff"/>
    <w:basedOn w:val="Normal"/>
    <w:rsid w:val="00257C22"/>
    <w:pPr>
      <w:spacing w:before="100" w:beforeAutospacing="1" w:after="100" w:afterAutospacing="1"/>
    </w:pPr>
    <w:rPr>
      <w:rFonts w:ascii="Tahoma" w:hAnsi="Tahoma"/>
      <w:sz w:val="16"/>
      <w:szCs w:val="20"/>
    </w:rPr>
  </w:style>
  <w:style w:type="character" w:customStyle="1" w:styleId="entry-author">
    <w:name w:val="entry-author"/>
    <w:basedOn w:val="DefaultParagraphFont"/>
    <w:rsid w:val="00257C22"/>
  </w:style>
  <w:style w:type="character" w:customStyle="1" w:styleId="entry-author-name">
    <w:name w:val="entry-author-name"/>
    <w:basedOn w:val="DefaultParagraphFont"/>
    <w:rsid w:val="00257C22"/>
  </w:style>
  <w:style w:type="character" w:customStyle="1" w:styleId="arial11">
    <w:name w:val="arial_11"/>
    <w:basedOn w:val="DefaultParagraphFont"/>
    <w:rsid w:val="00257C22"/>
  </w:style>
  <w:style w:type="character" w:customStyle="1" w:styleId="contrib-degrees">
    <w:name w:val="contrib-degrees"/>
    <w:basedOn w:val="DefaultParagraphFont"/>
    <w:rsid w:val="00257C22"/>
  </w:style>
  <w:style w:type="character" w:customStyle="1" w:styleId="contrib-on-behalf-of">
    <w:name w:val="contrib-on-behalf-of"/>
    <w:basedOn w:val="DefaultParagraphFont"/>
    <w:rsid w:val="00257C22"/>
  </w:style>
  <w:style w:type="character" w:customStyle="1" w:styleId="pubtime">
    <w:name w:val="pubtime"/>
    <w:basedOn w:val="DefaultParagraphFont"/>
    <w:rsid w:val="00257C22"/>
  </w:style>
  <w:style w:type="character" w:customStyle="1" w:styleId="time">
    <w:name w:val="time"/>
    <w:basedOn w:val="DefaultParagraphFont"/>
    <w:rsid w:val="00257C22"/>
  </w:style>
  <w:style w:type="character" w:customStyle="1" w:styleId="fbcommentscount">
    <w:name w:val="fb_comments_count"/>
    <w:basedOn w:val="DefaultParagraphFont"/>
    <w:rsid w:val="00257C22"/>
  </w:style>
  <w:style w:type="character" w:customStyle="1" w:styleId="stsharethiscustom">
    <w:name w:val="st_sharethis_custom"/>
    <w:basedOn w:val="DefaultParagraphFont"/>
    <w:rsid w:val="00257C22"/>
  </w:style>
  <w:style w:type="paragraph" w:customStyle="1" w:styleId="permalinkable">
    <w:name w:val="permalinkable"/>
    <w:basedOn w:val="Normal"/>
    <w:rsid w:val="00257C22"/>
    <w:pPr>
      <w:spacing w:before="100" w:beforeAutospacing="1" w:after="100" w:afterAutospacing="1"/>
    </w:pPr>
    <w:rPr>
      <w:rFonts w:ascii="Tahoma" w:hAnsi="Tahoma"/>
      <w:sz w:val="16"/>
      <w:szCs w:val="20"/>
    </w:rPr>
  </w:style>
  <w:style w:type="character" w:customStyle="1" w:styleId="post-date">
    <w:name w:val="post-date"/>
    <w:basedOn w:val="DefaultParagraphFont"/>
    <w:rsid w:val="00257C22"/>
  </w:style>
  <w:style w:type="character" w:customStyle="1" w:styleId="link-external">
    <w:name w:val="link-external"/>
    <w:basedOn w:val="DefaultParagraphFont"/>
    <w:rsid w:val="00257C22"/>
  </w:style>
  <w:style w:type="character" w:customStyle="1" w:styleId="articleauthor">
    <w:name w:val="article_author"/>
    <w:basedOn w:val="DefaultParagraphFont"/>
    <w:rsid w:val="00257C22"/>
  </w:style>
  <w:style w:type="character" w:customStyle="1" w:styleId="articleissue">
    <w:name w:val="article_issue"/>
    <w:basedOn w:val="DefaultParagraphFont"/>
    <w:rsid w:val="00257C22"/>
  </w:style>
  <w:style w:type="character" w:customStyle="1" w:styleId="a-size-large">
    <w:name w:val="a-size-large"/>
    <w:basedOn w:val="DefaultParagraphFont"/>
    <w:rsid w:val="00257C22"/>
  </w:style>
  <w:style w:type="character" w:customStyle="1" w:styleId="a-size-medium">
    <w:name w:val="a-size-medium"/>
    <w:basedOn w:val="DefaultParagraphFont"/>
    <w:rsid w:val="00257C22"/>
  </w:style>
  <w:style w:type="character" w:customStyle="1" w:styleId="contribution">
    <w:name w:val="contribution"/>
    <w:basedOn w:val="DefaultParagraphFont"/>
    <w:rsid w:val="00257C22"/>
  </w:style>
  <w:style w:type="character" w:customStyle="1" w:styleId="a-color-secondary">
    <w:name w:val="a-color-secondary"/>
    <w:basedOn w:val="DefaultParagraphFont"/>
    <w:rsid w:val="00257C22"/>
  </w:style>
  <w:style w:type="paragraph" w:customStyle="1" w:styleId="sbyline">
    <w:name w:val="sbyline"/>
    <w:basedOn w:val="Normal"/>
    <w:rsid w:val="00257C22"/>
    <w:pPr>
      <w:spacing w:before="100" w:beforeAutospacing="1" w:after="100" w:afterAutospacing="1"/>
    </w:pPr>
    <w:rPr>
      <w:rFonts w:ascii="Tahoma" w:hAnsi="Tahoma"/>
      <w:sz w:val="16"/>
      <w:szCs w:val="20"/>
    </w:rPr>
  </w:style>
  <w:style w:type="character" w:customStyle="1" w:styleId="ui-author">
    <w:name w:val="ui-author"/>
    <w:basedOn w:val="DefaultParagraphFont"/>
    <w:rsid w:val="00257C22"/>
  </w:style>
  <w:style w:type="character" w:customStyle="1" w:styleId="ui-staffline">
    <w:name w:val="ui-staffline"/>
    <w:basedOn w:val="DefaultParagraphFont"/>
    <w:rsid w:val="00257C22"/>
  </w:style>
  <w:style w:type="paragraph" w:customStyle="1" w:styleId="promotion-tag-p">
    <w:name w:val="promotion-tag-p"/>
    <w:basedOn w:val="Normal"/>
    <w:rsid w:val="00257C22"/>
    <w:pPr>
      <w:spacing w:before="100" w:beforeAutospacing="1" w:after="100" w:afterAutospacing="1"/>
    </w:pPr>
    <w:rPr>
      <w:rFonts w:ascii="Tahoma" w:hAnsi="Tahoma"/>
      <w:sz w:val="16"/>
      <w:szCs w:val="20"/>
    </w:rPr>
  </w:style>
  <w:style w:type="paragraph" w:customStyle="1" w:styleId="heading">
    <w:name w:val="heading"/>
    <w:basedOn w:val="Normal"/>
    <w:rsid w:val="00257C22"/>
    <w:pPr>
      <w:spacing w:before="100" w:beforeAutospacing="1" w:after="100" w:afterAutospacing="1"/>
    </w:pPr>
    <w:rPr>
      <w:rFonts w:ascii="Tahoma" w:hAnsi="Tahoma"/>
      <w:sz w:val="16"/>
      <w:szCs w:val="20"/>
    </w:rPr>
  </w:style>
  <w:style w:type="character" w:customStyle="1" w:styleId="value">
    <w:name w:val="value"/>
    <w:basedOn w:val="DefaultParagraphFont"/>
    <w:rsid w:val="00257C22"/>
  </w:style>
  <w:style w:type="character" w:customStyle="1" w:styleId="specialissuelabel">
    <w:name w:val="specialissuelabel"/>
    <w:basedOn w:val="DefaultParagraphFont"/>
    <w:rsid w:val="00257C22"/>
  </w:style>
  <w:style w:type="character" w:customStyle="1" w:styleId="referencediv">
    <w:name w:val="referencediv"/>
    <w:basedOn w:val="DefaultParagraphFont"/>
    <w:rsid w:val="00257C22"/>
  </w:style>
  <w:style w:type="character" w:customStyle="1" w:styleId="wp-smiley">
    <w:name w:val="wp-smiley"/>
    <w:basedOn w:val="DefaultParagraphFont"/>
    <w:rsid w:val="00257C22"/>
  </w:style>
  <w:style w:type="character" w:customStyle="1" w:styleId="meta-prep">
    <w:name w:val="meta-prep"/>
    <w:basedOn w:val="DefaultParagraphFont"/>
    <w:rsid w:val="00257C22"/>
  </w:style>
  <w:style w:type="character" w:customStyle="1" w:styleId="artjournal">
    <w:name w:val="art_journal"/>
    <w:basedOn w:val="DefaultParagraphFont"/>
    <w:rsid w:val="00257C22"/>
  </w:style>
  <w:style w:type="character" w:customStyle="1" w:styleId="artdatevolumeissuepart">
    <w:name w:val="art_datevolumeissuepart"/>
    <w:basedOn w:val="DefaultParagraphFont"/>
    <w:rsid w:val="00257C22"/>
  </w:style>
  <w:style w:type="character" w:customStyle="1" w:styleId="artpages">
    <w:name w:val="art_pages"/>
    <w:basedOn w:val="DefaultParagraphFont"/>
    <w:rsid w:val="00257C22"/>
  </w:style>
  <w:style w:type="character" w:customStyle="1" w:styleId="singlehighlightclass">
    <w:name w:val="single_highlight_class"/>
    <w:basedOn w:val="DefaultParagraphFont"/>
    <w:rsid w:val="00257C22"/>
  </w:style>
  <w:style w:type="character" w:customStyle="1" w:styleId="degree">
    <w:name w:val="degree"/>
    <w:basedOn w:val="DefaultParagraphFont"/>
    <w:rsid w:val="00257C22"/>
  </w:style>
  <w:style w:type="character" w:customStyle="1" w:styleId="major">
    <w:name w:val="major"/>
    <w:basedOn w:val="DefaultParagraphFont"/>
    <w:rsid w:val="00257C22"/>
  </w:style>
  <w:style w:type="character" w:customStyle="1" w:styleId="authors">
    <w:name w:val="authors"/>
    <w:basedOn w:val="DefaultParagraphFont"/>
    <w:rsid w:val="00257C22"/>
  </w:style>
  <w:style w:type="character" w:customStyle="1" w:styleId="views">
    <w:name w:val="views"/>
    <w:basedOn w:val="DefaultParagraphFont"/>
    <w:rsid w:val="00257C22"/>
  </w:style>
  <w:style w:type="character" w:customStyle="1" w:styleId="stmainservices">
    <w:name w:val="stmainservices"/>
    <w:basedOn w:val="DefaultParagraphFont"/>
    <w:rsid w:val="00257C22"/>
  </w:style>
  <w:style w:type="character" w:customStyle="1" w:styleId="stbubblehcount">
    <w:name w:val="stbubble_hcount"/>
    <w:basedOn w:val="DefaultParagraphFont"/>
    <w:rsid w:val="00257C22"/>
  </w:style>
  <w:style w:type="paragraph" w:customStyle="1" w:styleId="Document">
    <w:name w:val="_Document"/>
    <w:basedOn w:val="Default"/>
    <w:next w:val="Default"/>
    <w:uiPriority w:val="99"/>
    <w:rsid w:val="00257C22"/>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rsid w:val="00257C22"/>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rsid w:val="00257C22"/>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rsid w:val="00257C22"/>
    <w:pPr>
      <w:spacing w:before="100" w:beforeAutospacing="1" w:after="100" w:afterAutospacing="1"/>
    </w:pPr>
    <w:rPr>
      <w:rFonts w:ascii="Tahoma" w:hAnsi="Tahoma"/>
      <w:sz w:val="16"/>
      <w:szCs w:val="20"/>
    </w:rPr>
  </w:style>
  <w:style w:type="paragraph" w:customStyle="1" w:styleId="Pa7">
    <w:name w:val="Pa7"/>
    <w:basedOn w:val="Default"/>
    <w:next w:val="Default"/>
    <w:uiPriority w:val="99"/>
    <w:rsid w:val="00257C22"/>
    <w:pPr>
      <w:widowControl w:val="0"/>
      <w:spacing w:after="0" w:line="211" w:lineRule="atLeast"/>
    </w:pPr>
    <w:rPr>
      <w:rFonts w:ascii="Courier New" w:eastAsiaTheme="minorEastAsia" w:hAnsi="Courier New" w:cs="Cambria"/>
      <w:sz w:val="24"/>
    </w:rPr>
  </w:style>
  <w:style w:type="paragraph" w:customStyle="1" w:styleId="odd">
    <w:name w:val="odd"/>
    <w:basedOn w:val="Normal"/>
    <w:rsid w:val="00257C22"/>
    <w:pPr>
      <w:spacing w:before="100" w:beforeAutospacing="1" w:after="100" w:afterAutospacing="1"/>
    </w:pPr>
    <w:rPr>
      <w:rFonts w:ascii="Tahoma" w:hAnsi="Tahoma"/>
      <w:sz w:val="16"/>
      <w:szCs w:val="20"/>
    </w:rPr>
  </w:style>
  <w:style w:type="character" w:customStyle="1" w:styleId="article-date">
    <w:name w:val="article-date"/>
    <w:basedOn w:val="DefaultParagraphFont"/>
    <w:rsid w:val="00257C22"/>
  </w:style>
  <w:style w:type="character" w:customStyle="1" w:styleId="article-author">
    <w:name w:val="article-author"/>
    <w:basedOn w:val="DefaultParagraphFont"/>
    <w:rsid w:val="00257C22"/>
  </w:style>
  <w:style w:type="character" w:customStyle="1" w:styleId="tolocaltime">
    <w:name w:val="tolocaltime"/>
    <w:basedOn w:val="DefaultParagraphFont"/>
    <w:rsid w:val="00257C22"/>
  </w:style>
  <w:style w:type="character" w:customStyle="1" w:styleId="pb-byline">
    <w:name w:val="pb-byline"/>
    <w:basedOn w:val="DefaultParagraphFont"/>
    <w:rsid w:val="00257C22"/>
  </w:style>
  <w:style w:type="character" w:customStyle="1" w:styleId="pb-timestamp">
    <w:name w:val="pb-timestamp"/>
    <w:basedOn w:val="DefaultParagraphFont"/>
    <w:rsid w:val="00257C22"/>
  </w:style>
  <w:style w:type="paragraph" w:customStyle="1" w:styleId="Pa8">
    <w:name w:val="Pa8"/>
    <w:basedOn w:val="Default"/>
    <w:next w:val="Default"/>
    <w:uiPriority w:val="99"/>
    <w:rsid w:val="00257C22"/>
    <w:pPr>
      <w:widowControl w:val="0"/>
      <w:spacing w:after="0" w:line="241" w:lineRule="atLeast"/>
    </w:pPr>
    <w:rPr>
      <w:rFonts w:ascii="Franklin Gothic Heavy" w:eastAsiaTheme="minorEastAsia" w:hAnsi="Franklin Gothic Heavy" w:cs="Cambria"/>
      <w:sz w:val="24"/>
    </w:rPr>
  </w:style>
  <w:style w:type="paragraph" w:customStyle="1" w:styleId="Pa15">
    <w:name w:val="Pa15"/>
    <w:basedOn w:val="Default"/>
    <w:next w:val="Default"/>
    <w:uiPriority w:val="99"/>
    <w:rsid w:val="00257C22"/>
    <w:pPr>
      <w:widowControl w:val="0"/>
      <w:spacing w:after="0" w:line="201" w:lineRule="atLeast"/>
    </w:pPr>
    <w:rPr>
      <w:rFonts w:ascii="Franklin Gothic Heavy" w:eastAsiaTheme="minorEastAsia" w:hAnsi="Franklin Gothic Heavy" w:cs="Cambria"/>
      <w:sz w:val="24"/>
    </w:rPr>
  </w:style>
  <w:style w:type="character" w:customStyle="1" w:styleId="posted-on">
    <w:name w:val="posted-on"/>
    <w:basedOn w:val="DefaultParagraphFont"/>
    <w:rsid w:val="00257C22"/>
  </w:style>
  <w:style w:type="character" w:customStyle="1" w:styleId="even">
    <w:name w:val="even"/>
    <w:basedOn w:val="DefaultParagraphFont"/>
    <w:rsid w:val="00257C22"/>
  </w:style>
  <w:style w:type="paragraph" w:customStyle="1" w:styleId="volissue">
    <w:name w:val="volissue"/>
    <w:basedOn w:val="Normal"/>
    <w:rsid w:val="00257C22"/>
    <w:pPr>
      <w:spacing w:before="100" w:beforeAutospacing="1" w:after="100" w:afterAutospacing="1"/>
    </w:pPr>
    <w:rPr>
      <w:rFonts w:ascii="Tahoma" w:hAnsi="Tahoma"/>
      <w:sz w:val="16"/>
      <w:szCs w:val="20"/>
    </w:rPr>
  </w:style>
  <w:style w:type="character" w:customStyle="1" w:styleId="view-count">
    <w:name w:val="view-count"/>
    <w:basedOn w:val="DefaultParagraphFont"/>
    <w:rsid w:val="00257C22"/>
  </w:style>
  <w:style w:type="character" w:customStyle="1" w:styleId="tChar">
    <w:name w:val="t Char"/>
    <w:rsid w:val="00257C22"/>
    <w:rPr>
      <w:rFonts w:ascii="Georgia" w:eastAsia="Times New Roman" w:hAnsi="Georgia" w:cs="Calibri"/>
      <w:b/>
      <w:lang w:val="x-none" w:eastAsia="x-none"/>
    </w:rPr>
  </w:style>
  <w:style w:type="paragraph" w:customStyle="1" w:styleId="BoldUnderlineChar20">
    <w:name w:val="BoldUnderline Char2"/>
    <w:link w:val="BoldUnderlineChar2Char"/>
    <w:rsid w:val="00257C22"/>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257C22"/>
    <w:rPr>
      <w:rFonts w:ascii="Times New Roman" w:eastAsia="Times New Roman" w:hAnsi="Times New Roman" w:cs="Times New Roman"/>
      <w:b/>
      <w:sz w:val="20"/>
      <w:szCs w:val="24"/>
      <w:u w:val="single"/>
    </w:rPr>
  </w:style>
  <w:style w:type="character" w:customStyle="1" w:styleId="UnderlineCharChar4">
    <w:name w:val="Underline Char Char4"/>
    <w:rsid w:val="00257C22"/>
    <w:rPr>
      <w:szCs w:val="24"/>
      <w:u w:val="single"/>
      <w:lang w:val="en-US" w:eastAsia="en-US" w:bidi="ar-SA"/>
    </w:rPr>
  </w:style>
  <w:style w:type="character" w:customStyle="1" w:styleId="BoldUnderlineCharChar3">
    <w:name w:val="BoldUnderline Char Char3"/>
    <w:rsid w:val="00257C22"/>
    <w:rPr>
      <w:b/>
      <w:szCs w:val="24"/>
      <w:u w:val="single"/>
      <w:lang w:val="en-US" w:eastAsia="en-US" w:bidi="ar-SA"/>
    </w:rPr>
  </w:style>
  <w:style w:type="character" w:customStyle="1" w:styleId="BoldUnderlineCharChar2">
    <w:name w:val="BoldUnderline Char Char2"/>
    <w:rsid w:val="00257C22"/>
    <w:rPr>
      <w:b/>
      <w:szCs w:val="24"/>
      <w:u w:val="single"/>
      <w:lang w:val="en-US" w:eastAsia="en-US" w:bidi="ar-SA"/>
    </w:rPr>
  </w:style>
  <w:style w:type="paragraph" w:customStyle="1" w:styleId="UnderlineCard0">
    <w:name w:val="UnderlineCard"/>
    <w:basedOn w:val="Heading3"/>
    <w:link w:val="UnderlineCardChar"/>
    <w:qFormat/>
    <w:rsid w:val="00257C22"/>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257C22"/>
    <w:rPr>
      <w:rFonts w:ascii="Georgia" w:eastAsia="Calibri" w:hAnsi="Georgia" w:cs="Times New Roman"/>
      <w:bCs/>
      <w:sz w:val="20"/>
      <w:szCs w:val="20"/>
      <w:u w:val="single"/>
      <w:lang w:val="x-none" w:eastAsia="x-none"/>
    </w:rPr>
  </w:style>
  <w:style w:type="character" w:customStyle="1" w:styleId="5Notunderlined">
    <w:name w:val="5 Not underlined"/>
    <w:rsid w:val="00257C22"/>
    <w:rPr>
      <w:rFonts w:ascii="Times New Roman" w:hAnsi="Times New Roman"/>
      <w:sz w:val="16"/>
    </w:rPr>
  </w:style>
  <w:style w:type="character" w:customStyle="1" w:styleId="volume-issue">
    <w:name w:val="volume-issue"/>
    <w:rsid w:val="00257C22"/>
    <w:rPr>
      <w:rFonts w:cs="Times New Roman"/>
    </w:rPr>
  </w:style>
  <w:style w:type="character" w:customStyle="1" w:styleId="i">
    <w:name w:val="i"/>
    <w:basedOn w:val="DefaultParagraphFont"/>
    <w:uiPriority w:val="99"/>
    <w:rsid w:val="00257C22"/>
  </w:style>
  <w:style w:type="character" w:customStyle="1" w:styleId="storytext">
    <w:name w:val="storytext"/>
    <w:basedOn w:val="DefaultParagraphFont"/>
    <w:rsid w:val="00257C22"/>
  </w:style>
  <w:style w:type="character" w:customStyle="1" w:styleId="heading3char0">
    <w:name w:val="heading3char"/>
    <w:rsid w:val="00257C22"/>
  </w:style>
  <w:style w:type="character" w:customStyle="1" w:styleId="boldness1">
    <w:name w:val="boldness1"/>
    <w:rsid w:val="00257C22"/>
  </w:style>
  <w:style w:type="paragraph" w:customStyle="1" w:styleId="Cardd">
    <w:name w:val="Cardd"/>
    <w:basedOn w:val="Normal"/>
    <w:uiPriority w:val="4"/>
    <w:qFormat/>
    <w:rsid w:val="00257C22"/>
    <w:pPr>
      <w:ind w:left="288" w:right="288"/>
    </w:pPr>
    <w:rPr>
      <w:sz w:val="16"/>
    </w:rPr>
  </w:style>
  <w:style w:type="paragraph" w:customStyle="1" w:styleId="document0">
    <w:name w:val="document"/>
    <w:basedOn w:val="Normal"/>
    <w:rsid w:val="00257C22"/>
    <w:pPr>
      <w:spacing w:before="100" w:beforeAutospacing="1" w:after="100" w:afterAutospacing="1"/>
    </w:pPr>
    <w:rPr>
      <w:rFonts w:eastAsia="Times New Roman"/>
      <w:sz w:val="16"/>
    </w:rPr>
  </w:style>
  <w:style w:type="character" w:customStyle="1" w:styleId="Heading3CharCharCharChar">
    <w:name w:val="Heading 3 Char Char Char Char"/>
    <w:basedOn w:val="DefaultParagraphFont"/>
    <w:rsid w:val="00257C22"/>
    <w:rPr>
      <w:rFonts w:cs="Arial"/>
      <w:bCs/>
      <w:szCs w:val="26"/>
      <w:u w:val="single"/>
      <w:lang w:val="en-US" w:eastAsia="en-US" w:bidi="ar-SA"/>
    </w:rPr>
  </w:style>
  <w:style w:type="paragraph" w:customStyle="1" w:styleId="Shrink6">
    <w:name w:val="Shrink 6"/>
    <w:basedOn w:val="Normal"/>
    <w:qFormat/>
    <w:rsid w:val="00257C22"/>
    <w:rPr>
      <w:rFonts w:eastAsia="Calibri" w:cs="Times New Roman"/>
      <w:sz w:val="12"/>
    </w:rPr>
  </w:style>
  <w:style w:type="character" w:customStyle="1" w:styleId="messagecontent">
    <w:name w:val="message_content"/>
    <w:rsid w:val="00257C22"/>
  </w:style>
  <w:style w:type="character" w:customStyle="1" w:styleId="StyleUnderlineChar">
    <w:name w:val="Style Underline Char"/>
    <w:basedOn w:val="DefaultParagraphFont"/>
    <w:rsid w:val="00257C22"/>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57C2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57C22"/>
    <w:rPr>
      <w:rFonts w:ascii="Georgia" w:eastAsia="Times New Roman" w:hAnsi="Georgia" w:cs="Arial"/>
      <w:b/>
      <w:kern w:val="32"/>
      <w:sz w:val="24"/>
      <w:szCs w:val="32"/>
      <w:u w:val="single"/>
    </w:rPr>
  </w:style>
  <w:style w:type="character" w:customStyle="1" w:styleId="twelptblackblack1">
    <w:name w:val="twelptblackblack1"/>
    <w:basedOn w:val="DefaultParagraphFont"/>
    <w:rsid w:val="00257C22"/>
    <w:rPr>
      <w:rFonts w:ascii="Verdana" w:hAnsi="Verdana" w:hint="default"/>
      <w:color w:val="000000"/>
      <w:sz w:val="16"/>
      <w:szCs w:val="16"/>
    </w:rPr>
  </w:style>
  <w:style w:type="character" w:customStyle="1" w:styleId="Heading3CharCharCharChar1">
    <w:name w:val="Heading 3 Char Char Char Char1"/>
    <w:rsid w:val="00257C22"/>
    <w:rPr>
      <w:rFonts w:cs="Arial"/>
      <w:bCs/>
      <w:szCs w:val="26"/>
      <w:u w:val="single"/>
      <w:lang w:val="en-US" w:eastAsia="en-US" w:bidi="ar-SA"/>
    </w:rPr>
  </w:style>
  <w:style w:type="paragraph" w:customStyle="1" w:styleId="conintrotext">
    <w:name w:val="conintrotext"/>
    <w:basedOn w:val="Normal"/>
    <w:uiPriority w:val="99"/>
    <w:rsid w:val="00257C22"/>
    <w:pPr>
      <w:spacing w:before="100" w:beforeAutospacing="1" w:after="100" w:afterAutospacing="1"/>
    </w:pPr>
    <w:rPr>
      <w:rFonts w:eastAsia="Times New Roman"/>
      <w:sz w:val="24"/>
    </w:rPr>
  </w:style>
  <w:style w:type="character" w:customStyle="1" w:styleId="comment-body">
    <w:name w:val="comment-body"/>
    <w:rsid w:val="00257C22"/>
  </w:style>
  <w:style w:type="character" w:customStyle="1" w:styleId="UnderlineCharCharChar1">
    <w:name w:val="Underline Char Char Char1"/>
    <w:rsid w:val="00257C2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57C2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57C22"/>
    <w:rPr>
      <w:rFonts w:asciiTheme="minorHAnsi" w:eastAsia="MS Mincho" w:hAnsiTheme="minorHAnsi"/>
      <w:b/>
      <w:u w:val="single"/>
    </w:rPr>
  </w:style>
  <w:style w:type="character" w:customStyle="1" w:styleId="mw-headline">
    <w:name w:val="mw-headline"/>
    <w:rsid w:val="00257C22"/>
  </w:style>
  <w:style w:type="character" w:customStyle="1" w:styleId="flagicon">
    <w:name w:val="flagicon"/>
    <w:rsid w:val="00257C22"/>
  </w:style>
  <w:style w:type="paragraph" w:customStyle="1" w:styleId="assert">
    <w:name w:val="assert"/>
    <w:basedOn w:val="Normal"/>
    <w:uiPriority w:val="99"/>
    <w:rsid w:val="00257C22"/>
    <w:pPr>
      <w:spacing w:before="100" w:beforeAutospacing="1" w:after="100" w:afterAutospacing="1"/>
    </w:pPr>
    <w:rPr>
      <w:rFonts w:eastAsia="Times New Roman"/>
      <w:sz w:val="24"/>
    </w:rPr>
  </w:style>
  <w:style w:type="character" w:customStyle="1" w:styleId="apturelink">
    <w:name w:val="apturelink"/>
    <w:rsid w:val="00257C22"/>
  </w:style>
  <w:style w:type="character" w:customStyle="1" w:styleId="apturelinkicon">
    <w:name w:val="apturelinkicon"/>
    <w:rsid w:val="00257C22"/>
  </w:style>
  <w:style w:type="paragraph" w:customStyle="1" w:styleId="Default1">
    <w:name w:val="Default1"/>
    <w:basedOn w:val="Default"/>
    <w:next w:val="Default"/>
    <w:uiPriority w:val="99"/>
    <w:rsid w:val="00257C22"/>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rsid w:val="00257C22"/>
    <w:pPr>
      <w:spacing w:before="100" w:beforeAutospacing="1" w:after="100" w:afterAutospacing="1"/>
    </w:pPr>
    <w:rPr>
      <w:rFonts w:eastAsia="Times New Roman"/>
      <w:sz w:val="24"/>
    </w:rPr>
  </w:style>
  <w:style w:type="character" w:customStyle="1" w:styleId="LittleChar">
    <w:name w:val="Little Char"/>
    <w:link w:val="Little"/>
    <w:rsid w:val="00257C22"/>
    <w:rPr>
      <w:rFonts w:ascii="Garamond" w:eastAsia="Times New Roman" w:hAnsi="Garamond"/>
      <w:sz w:val="16"/>
    </w:rPr>
  </w:style>
  <w:style w:type="character" w:customStyle="1" w:styleId="UnderlineChar1Char">
    <w:name w:val="Underline Char1 Char"/>
    <w:rsid w:val="00257C2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57C2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57C22"/>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57C2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57C22"/>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57C2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57C22"/>
    <w:rPr>
      <w:rFonts w:asciiTheme="minorHAnsi" w:eastAsia="MS Mincho" w:hAnsiTheme="minorHAnsi"/>
      <w:b/>
      <w:u w:val="single"/>
    </w:rPr>
  </w:style>
  <w:style w:type="paragraph" w:customStyle="1" w:styleId="CardBody">
    <w:name w:val="Card Body"/>
    <w:basedOn w:val="Normal"/>
    <w:link w:val="CardBodyChar"/>
    <w:rsid w:val="00257C22"/>
    <w:rPr>
      <w:rFonts w:eastAsia="Times New Roman"/>
      <w:sz w:val="16"/>
    </w:rPr>
  </w:style>
  <w:style w:type="character" w:customStyle="1" w:styleId="CardBodyChar">
    <w:name w:val="Card Body Char"/>
    <w:link w:val="CardBody"/>
    <w:rsid w:val="00257C22"/>
    <w:rPr>
      <w:rFonts w:ascii="Georgia" w:eastAsia="Times New Roman" w:hAnsi="Georgia"/>
      <w:sz w:val="16"/>
    </w:rPr>
  </w:style>
  <w:style w:type="character" w:customStyle="1" w:styleId="ptitleinside">
    <w:name w:val="p_title_inside"/>
    <w:rsid w:val="00257C22"/>
  </w:style>
  <w:style w:type="paragraph" w:customStyle="1" w:styleId="StyleBoldandUnderlineChar11ptBorderSinglesolidline">
    <w:name w:val="Style Bold and Underline Char + 11 pt Border: : (Single solid line..."/>
    <w:link w:val="StyleBoldandUnderlineChar11ptBorderSinglesolidlineChar"/>
    <w:rsid w:val="00257C22"/>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57C22"/>
    <w:rPr>
      <w:rFonts w:eastAsia="Times New Roman"/>
      <w:b/>
      <w:bCs/>
      <w:szCs w:val="20"/>
      <w:u w:val="single"/>
      <w:bdr w:val="single" w:sz="4" w:space="0" w:color="auto"/>
    </w:rPr>
  </w:style>
  <w:style w:type="character" w:customStyle="1" w:styleId="Heading1CharChar1">
    <w:name w:val="Heading 1 Char Char1"/>
    <w:rsid w:val="00257C22"/>
    <w:rPr>
      <w:rFonts w:cs="Arial"/>
      <w:b/>
      <w:bCs/>
      <w:szCs w:val="32"/>
      <w:lang w:val="en-US" w:eastAsia="en-US" w:bidi="ar-SA"/>
    </w:rPr>
  </w:style>
  <w:style w:type="paragraph" w:customStyle="1" w:styleId="Indentation">
    <w:name w:val="Indentation"/>
    <w:basedOn w:val="Normal"/>
    <w:uiPriority w:val="99"/>
    <w:rsid w:val="00257C22"/>
    <w:pPr>
      <w:ind w:left="288" w:right="288"/>
    </w:pPr>
    <w:rPr>
      <w:sz w:val="16"/>
    </w:rPr>
  </w:style>
  <w:style w:type="character" w:customStyle="1" w:styleId="StyleUnderlineCharChar9ptBold">
    <w:name w:val="Style Underline Char Char + 9 pt Bold"/>
    <w:rsid w:val="00257C2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57C22"/>
    <w:rPr>
      <w:rFonts w:eastAsia="Times New Roman"/>
      <w:sz w:val="16"/>
      <w:u w:val="single"/>
    </w:rPr>
  </w:style>
  <w:style w:type="character" w:customStyle="1" w:styleId="StyleStyle4ArialNarrow9ptChar">
    <w:name w:val="Style Style4 + Arial Narrow 9 pt Char"/>
    <w:link w:val="StyleStyle4ArialNarrow9pt"/>
    <w:rsid w:val="00257C22"/>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257C22"/>
    <w:rPr>
      <w:rFonts w:eastAsia="Times New Roman"/>
      <w:b/>
      <w:bCs/>
      <w:sz w:val="16"/>
      <w:u w:val="single"/>
    </w:rPr>
  </w:style>
  <w:style w:type="character" w:customStyle="1" w:styleId="StyleStyle4ArialNarrow9ptBoldChar">
    <w:name w:val="Style Style4 + Arial Narrow 9 pt Bold Char"/>
    <w:link w:val="StyleStyle4ArialNarrow9ptBold"/>
    <w:rsid w:val="00257C22"/>
    <w:rPr>
      <w:rFonts w:ascii="Georgia" w:eastAsia="Times New Roman" w:hAnsi="Georgia"/>
      <w:b/>
      <w:bCs/>
      <w:sz w:val="16"/>
      <w:u w:val="single"/>
    </w:rPr>
  </w:style>
  <w:style w:type="character" w:customStyle="1" w:styleId="StyleBoldandUnderlineCharChar29pt">
    <w:name w:val="Style Bold and Underline Char Char2 + 9 pt"/>
    <w:rsid w:val="00257C22"/>
    <w:rPr>
      <w:rFonts w:ascii="Times New Roman" w:hAnsi="Times New Roman"/>
      <w:b/>
      <w:bCs/>
      <w:noProof w:val="0"/>
      <w:sz w:val="20"/>
      <w:u w:val="single"/>
    </w:rPr>
  </w:style>
  <w:style w:type="character" w:customStyle="1" w:styleId="StyleUnderlineCharChar19pt">
    <w:name w:val="Style Underline Char Char1 + 9 pt"/>
    <w:rsid w:val="00257C2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57C2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57C22"/>
    <w:rPr>
      <w:rFonts w:ascii="Georgia" w:eastAsia="Times New Roman" w:hAnsi="Georgia"/>
      <w:b/>
      <w:smallCaps/>
      <w:sz w:val="24"/>
      <w:szCs w:val="24"/>
      <w:u w:val="single"/>
    </w:rPr>
  </w:style>
  <w:style w:type="character" w:customStyle="1" w:styleId="CardTextCharChar">
    <w:name w:val="Card Text Char Char"/>
    <w:rsid w:val="00257C22"/>
    <w:rPr>
      <w:rFonts w:ascii="Times New Roman" w:eastAsia="Times New Roman" w:hAnsi="Times New Roman" w:cs="Times New Roman"/>
      <w:sz w:val="20"/>
      <w:szCs w:val="20"/>
    </w:rPr>
  </w:style>
  <w:style w:type="character" w:customStyle="1" w:styleId="citeChar1">
    <w:name w:val="cite Char"/>
    <w:locked/>
    <w:rsid w:val="00257C22"/>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57C2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57C22"/>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57C22"/>
    <w:rPr>
      <w:i/>
      <w:iCs/>
      <w:sz w:val="20"/>
      <w:u w:val="single"/>
    </w:rPr>
  </w:style>
  <w:style w:type="character" w:customStyle="1" w:styleId="HIGHLIGHT0">
    <w:name w:val="HIGHLIGHT"/>
    <w:uiPriority w:val="1"/>
    <w:rsid w:val="00257C22"/>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57C22"/>
    <w:pPr>
      <w:spacing w:after="160" w:line="259" w:lineRule="auto"/>
      <w:outlineLvl w:val="9"/>
    </w:pPr>
    <w:rPr>
      <w:sz w:val="28"/>
      <w:u w:val="none"/>
    </w:rPr>
  </w:style>
  <w:style w:type="character" w:customStyle="1" w:styleId="HiddenBlockHeaderChar">
    <w:name w:val="Hidden Block Header Char"/>
    <w:link w:val="HiddenBlockHeader"/>
    <w:rsid w:val="00257C22"/>
    <w:rPr>
      <w:rFonts w:ascii="Times New Roman" w:eastAsia="Times New Roman" w:hAnsi="Times New Roman" w:cs="Times New Roman"/>
      <w:b/>
      <w:sz w:val="28"/>
    </w:rPr>
  </w:style>
  <w:style w:type="character" w:customStyle="1" w:styleId="FifthChar">
    <w:name w:val="Fifth Char"/>
    <w:link w:val="Fifth"/>
    <w:rsid w:val="00257C22"/>
    <w:rPr>
      <w:rFonts w:ascii="Calibri" w:eastAsia="Calibri" w:hAnsi="Calibri"/>
      <w:sz w:val="16"/>
    </w:rPr>
  </w:style>
  <w:style w:type="paragraph" w:customStyle="1" w:styleId="Third">
    <w:name w:val="Third"/>
    <w:basedOn w:val="Normal"/>
    <w:link w:val="ThirdChar"/>
    <w:rsid w:val="00257C22"/>
    <w:rPr>
      <w:rFonts w:eastAsia="Times New Roman"/>
      <w:b/>
      <w:sz w:val="16"/>
      <w:u w:val="single"/>
      <w:lang w:val="x-none" w:eastAsia="x-none"/>
    </w:rPr>
  </w:style>
  <w:style w:type="character" w:customStyle="1" w:styleId="ThirdChar">
    <w:name w:val="Third Char"/>
    <w:link w:val="Third"/>
    <w:rsid w:val="00257C22"/>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next w:val="Normal"/>
    <w:rsid w:val="00257C2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257C22"/>
    <w:rPr>
      <w:rFonts w:ascii="Times New Roman" w:eastAsia="Times New Roman" w:hAnsi="Times New Roman"/>
      <w:szCs w:val="24"/>
    </w:rPr>
  </w:style>
  <w:style w:type="character" w:customStyle="1" w:styleId="article-record-publication-volume-issue">
    <w:name w:val="article-record-publication-volume-issue"/>
    <w:rsid w:val="00257C22"/>
  </w:style>
  <w:style w:type="character" w:customStyle="1" w:styleId="NothingCharChar">
    <w:name w:val="Nothing Char Char"/>
    <w:link w:val="NothingCharCharChar"/>
    <w:rsid w:val="00257C22"/>
  </w:style>
  <w:style w:type="paragraph" w:customStyle="1" w:styleId="DebateUnderlineBoldChar">
    <w:name w:val="Debate Underline Bold Char"/>
    <w:basedOn w:val="Normal"/>
    <w:link w:val="DebateUnderlineBoldCharChar"/>
    <w:rsid w:val="00257C22"/>
    <w:pPr>
      <w:jc w:val="both"/>
    </w:pPr>
    <w:rPr>
      <w:rFonts w:eastAsia="Times New Roman"/>
      <w:b/>
      <w:sz w:val="16"/>
      <w:u w:val="thick"/>
    </w:rPr>
  </w:style>
  <w:style w:type="character" w:customStyle="1" w:styleId="DebateUnderlineBoldCharChar">
    <w:name w:val="Debate Underline Bold Char Char"/>
    <w:link w:val="DebateUnderlineBoldChar"/>
    <w:rsid w:val="00257C22"/>
    <w:rPr>
      <w:rFonts w:ascii="Georgia" w:eastAsia="Times New Roman" w:hAnsi="Georgia"/>
      <w:b/>
      <w:sz w:val="16"/>
      <w:u w:val="thick"/>
    </w:rPr>
  </w:style>
  <w:style w:type="character" w:customStyle="1" w:styleId="resultbodyblack">
    <w:name w:val="resultbodyblack"/>
    <w:qFormat/>
    <w:rsid w:val="00257C22"/>
    <w:rPr>
      <w:rFonts w:cs="Times New Roman"/>
    </w:rPr>
  </w:style>
  <w:style w:type="paragraph" w:customStyle="1" w:styleId="bloctitles">
    <w:name w:val="bloc titles"/>
    <w:basedOn w:val="Heading1"/>
    <w:next w:val="Normal"/>
    <w:link w:val="bloctitlesChar"/>
    <w:autoRedefine/>
    <w:rsid w:val="00257C22"/>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57C22"/>
    <w:rPr>
      <w:rFonts w:ascii="Georgia" w:eastAsia="Malgun Gothic" w:hAnsi="Georgia" w:cs="Arial"/>
      <w:b/>
      <w:sz w:val="28"/>
      <w:szCs w:val="32"/>
      <w:u w:val="single"/>
    </w:rPr>
  </w:style>
  <w:style w:type="paragraph" w:customStyle="1" w:styleId="CiteSmallText">
    <w:name w:val="Cite Small Text"/>
    <w:basedOn w:val="Normal"/>
    <w:uiPriority w:val="99"/>
    <w:rsid w:val="00257C22"/>
    <w:pPr>
      <w:widowControl w:val="0"/>
      <w:spacing w:after="200"/>
    </w:pPr>
    <w:rPr>
      <w:rFonts w:ascii="Helvetica Neue" w:hAnsi="Helvetica Neue"/>
      <w:b/>
      <w:sz w:val="18"/>
    </w:rPr>
  </w:style>
  <w:style w:type="character" w:customStyle="1" w:styleId="3TagCite">
    <w:name w:val="3 Tag/Cite"/>
    <w:rsid w:val="00257C22"/>
    <w:rPr>
      <w:rFonts w:ascii="Times New Roman" w:hAnsi="Times New Roman"/>
      <w:b/>
    </w:rPr>
  </w:style>
  <w:style w:type="character" w:customStyle="1" w:styleId="4Qualifications">
    <w:name w:val="4 Qualifications"/>
    <w:rsid w:val="00257C22"/>
    <w:rPr>
      <w:rFonts w:ascii="Times New Roman" w:hAnsi="Times New Roman"/>
      <w:sz w:val="19"/>
    </w:rPr>
  </w:style>
  <w:style w:type="character" w:customStyle="1" w:styleId="6Underlined">
    <w:name w:val="6 Underlined"/>
    <w:rsid w:val="00257C22"/>
    <w:rPr>
      <w:rFonts w:ascii="Times New Roman" w:hAnsi="Times New Roman"/>
      <w:b/>
      <w:sz w:val="21"/>
      <w:u w:val="single"/>
    </w:rPr>
  </w:style>
  <w:style w:type="paragraph" w:customStyle="1" w:styleId="Cards1CharChar">
    <w:name w:val="Cards1 Char Char"/>
    <w:basedOn w:val="Normal"/>
    <w:link w:val="Cards1CharCharChar"/>
    <w:rsid w:val="00257C22"/>
    <w:pPr>
      <w:autoSpaceDE w:val="0"/>
      <w:autoSpaceDN w:val="0"/>
      <w:adjustRightInd w:val="0"/>
      <w:ind w:left="432" w:right="432"/>
      <w:jc w:val="both"/>
    </w:pPr>
    <w:rPr>
      <w:sz w:val="16"/>
      <w:lang w:val="x-none"/>
    </w:rPr>
  </w:style>
  <w:style w:type="character" w:customStyle="1" w:styleId="Cards1CharCharChar">
    <w:name w:val="Cards1 Char Char Char"/>
    <w:link w:val="Cards1CharChar"/>
    <w:rsid w:val="00257C22"/>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257C22"/>
    <w:rPr>
      <w:u w:val="single"/>
    </w:rPr>
  </w:style>
  <w:style w:type="paragraph" w:customStyle="1" w:styleId="UnderlineCharCharCharCharCharCharChar">
    <w:name w:val="Underline Char Char Char Char Char Char Char"/>
    <w:basedOn w:val="Normal"/>
    <w:link w:val="UnderlineCharCharCharCharCharCharCharChar"/>
    <w:rsid w:val="00257C22"/>
    <w:rPr>
      <w:rFonts w:asciiTheme="minorHAnsi" w:hAnsiTheme="minorHAnsi"/>
      <w:u w:val="single"/>
    </w:rPr>
  </w:style>
  <w:style w:type="paragraph" w:customStyle="1" w:styleId="CitesCharChar">
    <w:name w:val="Cites Char Char"/>
    <w:next w:val="Normal"/>
    <w:link w:val="CitesCharCharChar"/>
    <w:rsid w:val="00257C22"/>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257C22"/>
    <w:rPr>
      <w:rFonts w:ascii="Times New Roman" w:eastAsia="Times New Roman" w:hAnsi="Times New Roman" w:cs="Times New Roman"/>
      <w:sz w:val="20"/>
      <w:szCs w:val="24"/>
    </w:rPr>
  </w:style>
  <w:style w:type="character" w:customStyle="1" w:styleId="nohighlighting">
    <w:name w:val="no highlighting"/>
    <w:rsid w:val="00257C2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57C22"/>
    <w:rPr>
      <w:rFonts w:ascii="Cambria" w:hAnsi="Cambria" w:hint="default"/>
      <w:sz w:val="21"/>
      <w:u w:val="single"/>
    </w:rPr>
  </w:style>
  <w:style w:type="paragraph" w:customStyle="1" w:styleId="Swag">
    <w:name w:val="Swag"/>
    <w:basedOn w:val="Normal"/>
    <w:link w:val="SwagChar"/>
    <w:qFormat/>
    <w:rsid w:val="00257C22"/>
    <w:rPr>
      <w:color w:val="0000FF"/>
      <w:sz w:val="12"/>
      <w:u w:val="single"/>
    </w:rPr>
  </w:style>
  <w:style w:type="character" w:customStyle="1" w:styleId="SwagChar">
    <w:name w:val="Swag Char"/>
    <w:link w:val="Swag"/>
    <w:rsid w:val="00257C22"/>
    <w:rPr>
      <w:rFonts w:ascii="Georgia" w:hAnsi="Georgia"/>
      <w:color w:val="0000FF"/>
      <w:sz w:val="12"/>
      <w:u w:val="single"/>
    </w:rPr>
  </w:style>
  <w:style w:type="paragraph" w:customStyle="1" w:styleId="StyleUnderlineTimesNewRoman1">
    <w:name w:val="Style Underline + Times New Roman1"/>
    <w:link w:val="StyleUnderlineTimesNewRoman1Char"/>
    <w:rsid w:val="00257C22"/>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257C22"/>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257C22"/>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257C22"/>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257C22"/>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257C22"/>
    <w:rPr>
      <w:rFonts w:ascii="Garamond" w:eastAsia="MS Mincho" w:hAnsi="Garamond"/>
      <w:sz w:val="16"/>
    </w:rPr>
  </w:style>
  <w:style w:type="character" w:customStyle="1" w:styleId="CharChar61">
    <w:name w:val="Char Char61"/>
    <w:rsid w:val="00257C22"/>
    <w:rPr>
      <w:rFonts w:cs="Arial"/>
      <w:bCs/>
      <w:sz w:val="16"/>
      <w:szCs w:val="26"/>
      <w:lang w:val="en-US" w:eastAsia="en-US" w:bidi="ar-SA"/>
    </w:rPr>
  </w:style>
  <w:style w:type="character" w:customStyle="1" w:styleId="ListBulletChar">
    <w:name w:val="List Bullet Char"/>
    <w:link w:val="ListBullet"/>
    <w:uiPriority w:val="99"/>
    <w:rsid w:val="00257C22"/>
    <w:rPr>
      <w:rFonts w:ascii="Calibri" w:eastAsia="Calibri" w:hAnsi="Calibri"/>
      <w:sz w:val="16"/>
    </w:rPr>
  </w:style>
  <w:style w:type="paragraph" w:customStyle="1" w:styleId="subhead10">
    <w:name w:val="subhead1"/>
    <w:basedOn w:val="Normal"/>
    <w:uiPriority w:val="99"/>
    <w:rsid w:val="00257C22"/>
    <w:pPr>
      <w:spacing w:before="100" w:beforeAutospacing="1" w:after="100" w:afterAutospacing="1"/>
    </w:pPr>
    <w:rPr>
      <w:rFonts w:eastAsia="Times New Roman"/>
      <w:sz w:val="24"/>
    </w:rPr>
  </w:style>
  <w:style w:type="character" w:customStyle="1" w:styleId="styledate">
    <w:name w:val="styledate"/>
    <w:rsid w:val="00257C22"/>
  </w:style>
  <w:style w:type="character" w:customStyle="1" w:styleId="BoldandUnderlineChar1">
    <w:name w:val="Bold and Underline Char1"/>
    <w:rsid w:val="00257C22"/>
    <w:rPr>
      <w:b/>
      <w:szCs w:val="24"/>
      <w:u w:val="single"/>
      <w:lang w:val="en-US" w:eastAsia="en-US" w:bidi="ar-SA"/>
    </w:rPr>
  </w:style>
  <w:style w:type="character" w:customStyle="1" w:styleId="BoldandUnderlineChar1Char2">
    <w:name w:val="Bold and Underline Char1 Char2"/>
    <w:rsid w:val="00257C22"/>
    <w:rPr>
      <w:b/>
      <w:szCs w:val="24"/>
      <w:u w:val="single"/>
      <w:lang w:val="en-US" w:eastAsia="en-US" w:bidi="ar-SA"/>
    </w:rPr>
  </w:style>
  <w:style w:type="character" w:customStyle="1" w:styleId="BoldandUnderlineCharChar1">
    <w:name w:val="Bold and Underline Char Char1"/>
    <w:rsid w:val="00257C22"/>
    <w:rPr>
      <w:b/>
      <w:szCs w:val="24"/>
      <w:u w:val="single"/>
      <w:lang w:val="en-US" w:eastAsia="en-US" w:bidi="ar-SA"/>
    </w:rPr>
  </w:style>
  <w:style w:type="character" w:customStyle="1" w:styleId="BoldandUnderlineChar6">
    <w:name w:val="Bold and Underline Char6"/>
    <w:rsid w:val="00257C22"/>
    <w:rPr>
      <w:b/>
      <w:szCs w:val="24"/>
      <w:u w:val="single"/>
      <w:lang w:val="en-US" w:eastAsia="en-US" w:bidi="ar-SA"/>
    </w:rPr>
  </w:style>
  <w:style w:type="character" w:customStyle="1" w:styleId="title-link-wrapper">
    <w:name w:val="title-link-wrapper"/>
    <w:rsid w:val="00257C22"/>
  </w:style>
  <w:style w:type="character" w:customStyle="1" w:styleId="medium-font">
    <w:name w:val="medium-font"/>
    <w:rsid w:val="00257C22"/>
  </w:style>
  <w:style w:type="paragraph" w:customStyle="1" w:styleId="abstract">
    <w:name w:val="abstract"/>
    <w:basedOn w:val="Normal"/>
    <w:uiPriority w:val="99"/>
    <w:rsid w:val="00257C22"/>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57C22"/>
    <w:rPr>
      <w:rFonts w:eastAsia="Times New Roman"/>
      <w:b/>
      <w:bCs/>
      <w:sz w:val="16"/>
      <w:u w:val="single"/>
    </w:rPr>
  </w:style>
  <w:style w:type="character" w:customStyle="1" w:styleId="StyleUnderlineChar11ptBold2Char">
    <w:name w:val="Style Underline Char + 11 pt Bold2 Char"/>
    <w:link w:val="StyleUnderlineChar11ptBold2"/>
    <w:rsid w:val="00257C22"/>
    <w:rPr>
      <w:rFonts w:ascii="Georgia" w:eastAsia="Times New Roman" w:hAnsi="Georgia"/>
      <w:b/>
      <w:bCs/>
      <w:sz w:val="16"/>
      <w:u w:val="single"/>
    </w:rPr>
  </w:style>
  <w:style w:type="character" w:customStyle="1" w:styleId="ReallySamllTextChar">
    <w:name w:val="ReallySamllText Char"/>
    <w:link w:val="ReallySamllText"/>
    <w:rsid w:val="00257C22"/>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57C22"/>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257C22"/>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57C22"/>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257C22"/>
    <w:rPr>
      <w:rFonts w:ascii="Georgia" w:eastAsia="Times New Roman" w:hAnsi="Georgia"/>
      <w:sz w:val="16"/>
      <w:u w:val="single"/>
    </w:rPr>
  </w:style>
  <w:style w:type="character" w:customStyle="1" w:styleId="style10">
    <w:name w:val="style1"/>
    <w:rsid w:val="00257C22"/>
  </w:style>
  <w:style w:type="character" w:customStyle="1" w:styleId="pmtermsel">
    <w:name w:val="pmtermsel"/>
    <w:rsid w:val="00257C22"/>
  </w:style>
  <w:style w:type="character" w:customStyle="1" w:styleId="showipapr">
    <w:name w:val="show_ipapr"/>
    <w:rsid w:val="00257C22"/>
  </w:style>
  <w:style w:type="character" w:customStyle="1" w:styleId="dnindex">
    <w:name w:val="dnindex"/>
    <w:rsid w:val="00257C22"/>
  </w:style>
  <w:style w:type="character" w:customStyle="1" w:styleId="23">
    <w:name w:val="23"/>
    <w:rsid w:val="00257C22"/>
    <w:rPr>
      <w:rFonts w:ascii="Times New Roman" w:hAnsi="Times New Roman" w:cs="Arial"/>
      <w:bCs/>
      <w:sz w:val="20"/>
      <w:u w:val="single"/>
      <w:lang w:val="en-US" w:eastAsia="en-US" w:bidi="ar-SA"/>
    </w:rPr>
  </w:style>
  <w:style w:type="character" w:customStyle="1" w:styleId="33">
    <w:name w:val="33"/>
    <w:rsid w:val="00257C22"/>
    <w:rPr>
      <w:rFonts w:ascii="Times New Roman" w:hAnsi="Times New Roman" w:cs="Arial"/>
      <w:b/>
      <w:bCs/>
      <w:sz w:val="20"/>
      <w:u w:val="single"/>
      <w:lang w:val="en-US" w:eastAsia="en-US" w:bidi="ar-SA"/>
    </w:rPr>
  </w:style>
  <w:style w:type="character" w:customStyle="1" w:styleId="55">
    <w:name w:val="55"/>
    <w:rsid w:val="00257C22"/>
    <w:rPr>
      <w:rFonts w:cs="Arial"/>
      <w:bCs/>
      <w:sz w:val="20"/>
      <w:u w:val="single"/>
      <w:lang w:val="en-US" w:eastAsia="en-US" w:bidi="ar-SA"/>
    </w:rPr>
  </w:style>
  <w:style w:type="character" w:customStyle="1" w:styleId="authoraffil">
    <w:name w:val="authoraffil"/>
    <w:rsid w:val="00257C22"/>
  </w:style>
  <w:style w:type="character" w:customStyle="1" w:styleId="CharChar8">
    <w:name w:val="Char Char8"/>
    <w:rsid w:val="00257C22"/>
    <w:rPr>
      <w:rFonts w:ascii="Georgia" w:eastAsia="Times New Roman" w:hAnsi="Georgia"/>
      <w:b/>
      <w:bCs/>
      <w:sz w:val="30"/>
      <w:szCs w:val="28"/>
      <w:u w:val="single"/>
    </w:rPr>
  </w:style>
  <w:style w:type="character" w:customStyle="1" w:styleId="FontStyle13">
    <w:name w:val="Font Style13"/>
    <w:uiPriority w:val="99"/>
    <w:rsid w:val="00257C22"/>
    <w:rPr>
      <w:rFonts w:ascii="Constantia" w:hAnsi="Constantia" w:cs="Constantia"/>
      <w:sz w:val="18"/>
      <w:szCs w:val="18"/>
    </w:rPr>
  </w:style>
  <w:style w:type="character" w:customStyle="1" w:styleId="TagsCharCharCharChar">
    <w:name w:val="Tags Char Char Char Char"/>
    <w:rsid w:val="00257C22"/>
    <w:rPr>
      <w:rFonts w:ascii="Times New Roman" w:eastAsia="Times New Roman" w:hAnsi="Times New Roman" w:cs="Times New Roman"/>
      <w:b/>
      <w:sz w:val="24"/>
      <w:szCs w:val="24"/>
    </w:rPr>
  </w:style>
  <w:style w:type="character" w:customStyle="1" w:styleId="Citation1Char">
    <w:name w:val="Citation1 Char"/>
    <w:link w:val="Citation10"/>
    <w:locked/>
    <w:rsid w:val="00257C22"/>
    <w:rPr>
      <w:rFonts w:ascii="Georgia" w:hAnsi="Georgia"/>
      <w:b/>
      <w:u w:val="single"/>
    </w:rPr>
  </w:style>
  <w:style w:type="paragraph" w:customStyle="1" w:styleId="Citation10">
    <w:name w:val="Citation1"/>
    <w:basedOn w:val="Normal"/>
    <w:link w:val="Citation1Char"/>
    <w:qFormat/>
    <w:rsid w:val="00257C22"/>
    <w:rPr>
      <w:b/>
      <w:u w:val="single"/>
    </w:rPr>
  </w:style>
  <w:style w:type="character" w:customStyle="1" w:styleId="TaglineChar">
    <w:name w:val="Tagline Char"/>
    <w:link w:val="Tagline0"/>
    <w:locked/>
    <w:rsid w:val="00257C22"/>
    <w:rPr>
      <w:rFonts w:ascii="Georgia" w:hAnsi="Georgia"/>
      <w:b/>
    </w:rPr>
  </w:style>
  <w:style w:type="paragraph" w:customStyle="1" w:styleId="Tagline0">
    <w:name w:val="Tagline"/>
    <w:basedOn w:val="Normal"/>
    <w:link w:val="TaglineChar"/>
    <w:qFormat/>
    <w:rsid w:val="00257C22"/>
    <w:rPr>
      <w:b/>
    </w:rPr>
  </w:style>
  <w:style w:type="paragraph" w:customStyle="1" w:styleId="NothingCharCharChar">
    <w:name w:val="Nothing Char Char Char"/>
    <w:link w:val="NothingCharChar"/>
    <w:rsid w:val="00257C22"/>
    <w:pPr>
      <w:spacing w:after="0" w:line="240" w:lineRule="auto"/>
      <w:jc w:val="both"/>
    </w:pPr>
  </w:style>
  <w:style w:type="paragraph" w:customStyle="1" w:styleId="StyleLeft021">
    <w:name w:val="Style Left:  0.2&quot;1"/>
    <w:basedOn w:val="Normal"/>
    <w:uiPriority w:val="99"/>
    <w:rsid w:val="00257C22"/>
    <w:pPr>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57C22"/>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57C22"/>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57C22"/>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57C22"/>
    <w:rPr>
      <w:rFonts w:ascii="Georgia" w:eastAsia="Times New Roman" w:hAnsi="Georgia"/>
      <w:sz w:val="16"/>
      <w:u w:val="single"/>
      <w:bdr w:val="single" w:sz="4" w:space="0" w:color="auto"/>
    </w:rPr>
  </w:style>
  <w:style w:type="character" w:customStyle="1" w:styleId="boldcitationChar">
    <w:name w:val="bold citation Char"/>
    <w:rsid w:val="00257C22"/>
    <w:rPr>
      <w:rFonts w:ascii="Arial" w:hAnsi="Arial"/>
      <w:b/>
      <w:sz w:val="28"/>
      <w:szCs w:val="24"/>
      <w:u w:val="thick"/>
      <w:lang w:val="en-US" w:eastAsia="en-US" w:bidi="ar-SA"/>
    </w:rPr>
  </w:style>
  <w:style w:type="paragraph" w:customStyle="1" w:styleId="BlockTitle20">
    <w:name w:val="Block Title #2"/>
    <w:basedOn w:val="Normal"/>
    <w:uiPriority w:val="99"/>
    <w:rsid w:val="00257C22"/>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257C22"/>
    <w:rPr>
      <w:b/>
      <w:sz w:val="16"/>
    </w:rPr>
  </w:style>
  <w:style w:type="character" w:customStyle="1" w:styleId="BoldunderlineChar3">
    <w:name w:val="Bold/underline Char"/>
    <w:rsid w:val="00257C22"/>
    <w:rPr>
      <w:rFonts w:eastAsia="SimSun"/>
      <w:b/>
      <w:noProof w:val="0"/>
      <w:sz w:val="24"/>
      <w:szCs w:val="24"/>
      <w:u w:val="single"/>
      <w:lang w:val="en-US" w:eastAsia="zh-CN" w:bidi="ar-SA"/>
    </w:rPr>
  </w:style>
  <w:style w:type="character" w:customStyle="1" w:styleId="underlinetextchar0">
    <w:name w:val="underlinetextchar"/>
    <w:rsid w:val="00257C22"/>
  </w:style>
  <w:style w:type="character" w:customStyle="1" w:styleId="boldciteChar1">
    <w:name w:val="bold cite Char1"/>
    <w:rsid w:val="00257C22"/>
    <w:rPr>
      <w:b/>
      <w:sz w:val="28"/>
      <w:u w:val="thick" w:color="000000"/>
    </w:rPr>
  </w:style>
  <w:style w:type="character" w:customStyle="1" w:styleId="tagCharCharChar1">
    <w:name w:val="tag Char Char Char1"/>
    <w:rsid w:val="00257C22"/>
    <w:rPr>
      <w:b/>
      <w:sz w:val="24"/>
      <w:lang w:val="en-US" w:eastAsia="en-US" w:bidi="ar-SA"/>
    </w:rPr>
  </w:style>
  <w:style w:type="character" w:customStyle="1" w:styleId="underlinecardChar0">
    <w:name w:val="underline card Char"/>
    <w:rsid w:val="00257C22"/>
    <w:rPr>
      <w:rFonts w:ascii="Arial" w:hAnsi="Arial"/>
      <w:sz w:val="18"/>
      <w:szCs w:val="24"/>
      <w:u w:val="single"/>
      <w:lang w:val="en-US" w:eastAsia="en-US" w:bidi="ar-SA"/>
    </w:rPr>
  </w:style>
  <w:style w:type="paragraph" w:customStyle="1" w:styleId="date-comments">
    <w:name w:val="date-comments"/>
    <w:basedOn w:val="Normal"/>
    <w:uiPriority w:val="99"/>
    <w:rsid w:val="00257C22"/>
    <w:pPr>
      <w:spacing w:before="100" w:beforeAutospacing="1" w:after="100" w:afterAutospacing="1"/>
    </w:pPr>
    <w:rPr>
      <w:rFonts w:ascii="Times" w:hAnsi="Times"/>
      <w:sz w:val="16"/>
      <w:szCs w:val="20"/>
    </w:rPr>
  </w:style>
  <w:style w:type="character" w:customStyle="1" w:styleId="articleauthor0">
    <w:name w:val="articleauthor"/>
    <w:rsid w:val="00257C22"/>
  </w:style>
  <w:style w:type="character" w:customStyle="1" w:styleId="bodysubtoc">
    <w:name w:val="bodysubtoc"/>
    <w:rsid w:val="00257C22"/>
  </w:style>
  <w:style w:type="character" w:customStyle="1" w:styleId="lefttitlesmaller">
    <w:name w:val="lefttitlesmaller"/>
    <w:rsid w:val="00257C22"/>
  </w:style>
  <w:style w:type="character" w:customStyle="1" w:styleId="mb">
    <w:name w:val="mb"/>
    <w:rsid w:val="00257C22"/>
  </w:style>
  <w:style w:type="character" w:customStyle="1" w:styleId="submitted-date">
    <w:name w:val="submitted-date"/>
    <w:rsid w:val="00257C22"/>
  </w:style>
  <w:style w:type="character" w:customStyle="1" w:styleId="submitted-time">
    <w:name w:val="submitted-time"/>
    <w:rsid w:val="00257C22"/>
  </w:style>
  <w:style w:type="character" w:customStyle="1" w:styleId="A20">
    <w:name w:val="A2"/>
    <w:uiPriority w:val="99"/>
    <w:rsid w:val="00257C22"/>
    <w:rPr>
      <w:rFonts w:ascii="Sabon LT Std" w:hAnsi="Sabon LT Std" w:cs="Sabon LT Std" w:hint="default"/>
      <w:color w:val="000000"/>
      <w:sz w:val="15"/>
      <w:szCs w:val="15"/>
    </w:rPr>
  </w:style>
  <w:style w:type="character" w:customStyle="1" w:styleId="searchword">
    <w:name w:val="searchword"/>
    <w:rsid w:val="00257C22"/>
  </w:style>
  <w:style w:type="paragraph" w:customStyle="1" w:styleId="Heading2Char2CharChar12">
    <w:name w:val="Heading 2 Char2 Char Char12"/>
    <w:aliases w:val="Char Char Char Char Char Char1 Char Char Char Char Char1,Char Char22"/>
    <w:next w:val="Normal"/>
    <w:uiPriority w:val="99"/>
    <w:rsid w:val="00257C2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257C22"/>
    <w:rPr>
      <w:rFonts w:ascii="Times New Roman" w:hAnsi="Times New Roman" w:cs="Times New Roman"/>
      <w:sz w:val="18"/>
      <w:szCs w:val="18"/>
    </w:rPr>
  </w:style>
  <w:style w:type="character" w:customStyle="1" w:styleId="bylines">
    <w:name w:val="bylines"/>
    <w:basedOn w:val="DefaultParagraphFont"/>
    <w:rsid w:val="00257C22"/>
  </w:style>
  <w:style w:type="character" w:customStyle="1" w:styleId="StyleStyleBoldUnderlineUnderlineIntenseEmphasis1apple-style-2">
    <w:name w:val="Style Style Bold UnderlineUnderlineIntense Emphasis1apple-style-...2"/>
    <w:basedOn w:val="DefaultParagraphFont"/>
    <w:rsid w:val="00257C22"/>
    <w:rPr>
      <w:b w:val="0"/>
      <w:bCs/>
      <w:sz w:val="22"/>
      <w:u w:val="single"/>
    </w:rPr>
  </w:style>
  <w:style w:type="character" w:customStyle="1" w:styleId="FontStyle57">
    <w:name w:val="Font Style57"/>
    <w:rsid w:val="00257C22"/>
    <w:rPr>
      <w:rFonts w:ascii="Georgia" w:hAnsi="Georgia" w:cs="Georgia"/>
      <w:b/>
      <w:bCs/>
      <w:sz w:val="14"/>
      <w:szCs w:val="14"/>
    </w:rPr>
  </w:style>
  <w:style w:type="character" w:customStyle="1" w:styleId="FontStyle89">
    <w:name w:val="Font Style89"/>
    <w:rsid w:val="00257C22"/>
    <w:rPr>
      <w:rFonts w:ascii="Times New Roman" w:hAnsi="Times New Roman" w:cs="Times New Roman"/>
      <w:b/>
      <w:bCs/>
      <w:smallCaps/>
      <w:spacing w:val="40"/>
      <w:sz w:val="16"/>
      <w:szCs w:val="16"/>
    </w:rPr>
  </w:style>
  <w:style w:type="character" w:customStyle="1" w:styleId="style3Char0">
    <w:name w:val="style 3 Char"/>
    <w:rsid w:val="00257C22"/>
    <w:rPr>
      <w:sz w:val="18"/>
      <w:szCs w:val="24"/>
      <w:lang w:val="en-US" w:eastAsia="en-US" w:bidi="ar-SA"/>
    </w:rPr>
  </w:style>
  <w:style w:type="paragraph" w:customStyle="1" w:styleId="003Cite">
    <w:name w:val="003Cite"/>
    <w:basedOn w:val="Normal"/>
    <w:qFormat/>
    <w:rsid w:val="00257C22"/>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257C22"/>
    <w:pPr>
      <w:jc w:val="both"/>
    </w:pPr>
    <w:rPr>
      <w:b/>
      <w:color w:val="000000"/>
      <w:sz w:val="16"/>
      <w:u w:val="single"/>
    </w:rPr>
  </w:style>
  <w:style w:type="character" w:customStyle="1" w:styleId="NormalBoldChar">
    <w:name w:val="Normal + Bold Char"/>
    <w:aliases w:val="Double Underline Char"/>
    <w:basedOn w:val="DefaultParagraphFont"/>
    <w:link w:val="NormalBold"/>
    <w:rsid w:val="00257C22"/>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257C22"/>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57C22"/>
    <w:rPr>
      <w:rFonts w:ascii="Times New Roman" w:eastAsia="Times New Roman" w:hAnsi="Times New Roman" w:cs="Times New Roman"/>
      <w:sz w:val="24"/>
      <w:u w:val="thick"/>
      <w:lang w:val="x-none" w:eastAsia="x-none"/>
    </w:rPr>
  </w:style>
  <w:style w:type="character" w:customStyle="1" w:styleId="BlockHeadingsChar1">
    <w:name w:val="Block Headings Char1"/>
    <w:rsid w:val="00257C22"/>
    <w:rPr>
      <w:b/>
      <w:caps/>
    </w:rPr>
  </w:style>
  <w:style w:type="character" w:customStyle="1" w:styleId="Longcite">
    <w:name w:val="Longcite"/>
    <w:rsid w:val="00257C22"/>
    <w:rPr>
      <w:sz w:val="16"/>
    </w:rPr>
  </w:style>
  <w:style w:type="paragraph" w:customStyle="1" w:styleId="NormalUnderline0">
    <w:name w:val="Normal + Underline"/>
    <w:basedOn w:val="Normal"/>
    <w:link w:val="NormalUnderlineChar0"/>
    <w:rsid w:val="00257C22"/>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57C22"/>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257C22"/>
    <w:rPr>
      <w:rFonts w:ascii="Bookman Old Style" w:hAnsi="Bookman Old Style" w:cs="Bookman Old Style"/>
      <w:sz w:val="16"/>
      <w:szCs w:val="16"/>
    </w:rPr>
  </w:style>
  <w:style w:type="character" w:customStyle="1" w:styleId="FontStyle17">
    <w:name w:val="Font Style17"/>
    <w:uiPriority w:val="99"/>
    <w:rsid w:val="00257C22"/>
    <w:rPr>
      <w:rFonts w:ascii="Book Antiqua" w:hAnsi="Book Antiqua" w:cs="Book Antiqua"/>
      <w:i/>
      <w:iCs/>
      <w:spacing w:val="10"/>
      <w:sz w:val="22"/>
      <w:szCs w:val="22"/>
    </w:rPr>
  </w:style>
  <w:style w:type="character" w:customStyle="1" w:styleId="FontStyle329">
    <w:name w:val="Font Style329"/>
    <w:basedOn w:val="DefaultParagraphFont"/>
    <w:uiPriority w:val="99"/>
    <w:rsid w:val="00257C22"/>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257C22"/>
    <w:rPr>
      <w:color w:val="2B579A"/>
      <w:shd w:val="clear" w:color="auto" w:fill="E6E6E6"/>
    </w:rPr>
  </w:style>
  <w:style w:type="character" w:customStyle="1" w:styleId="m-895152127622952443gmail-style13ptbold">
    <w:name w:val="m_-895152127622952443gmail-style13ptbold"/>
    <w:basedOn w:val="DefaultParagraphFont"/>
    <w:rsid w:val="00257C22"/>
  </w:style>
  <w:style w:type="character" w:customStyle="1" w:styleId="m4133802843404377303gmail-style13ptbold">
    <w:name w:val="m_4133802843404377303gmail-style13ptbold"/>
    <w:basedOn w:val="DefaultParagraphFont"/>
    <w:rsid w:val="00257C22"/>
  </w:style>
  <w:style w:type="character" w:customStyle="1" w:styleId="m4133802843404377303gmail-styleunderline">
    <w:name w:val="m_4133802843404377303gmail-styleunderline"/>
    <w:basedOn w:val="DefaultParagraphFont"/>
    <w:rsid w:val="00257C22"/>
  </w:style>
  <w:style w:type="character" w:customStyle="1" w:styleId="m1864609289044096952gmail-style13ptbold">
    <w:name w:val="m_1864609289044096952gmail-style13ptbold"/>
    <w:basedOn w:val="DefaultParagraphFont"/>
    <w:rsid w:val="00257C22"/>
  </w:style>
  <w:style w:type="character" w:customStyle="1" w:styleId="m-2434640214339110092gmail-style13ptbold">
    <w:name w:val="m_-2434640214339110092gmail-style13ptbold"/>
    <w:basedOn w:val="DefaultParagraphFont"/>
    <w:rsid w:val="00257C22"/>
  </w:style>
  <w:style w:type="character" w:customStyle="1" w:styleId="m-2434640214339110092gmail-styleunderline">
    <w:name w:val="m_-2434640214339110092gmail-styleunderline"/>
    <w:basedOn w:val="DefaultParagraphFont"/>
    <w:rsid w:val="00257C22"/>
  </w:style>
  <w:style w:type="character" w:customStyle="1" w:styleId="articlepage-articlebody-firstletter">
    <w:name w:val="articlepage-articlebody-firstletter"/>
    <w:basedOn w:val="DefaultParagraphFont"/>
    <w:rsid w:val="00257C22"/>
  </w:style>
  <w:style w:type="character" w:customStyle="1" w:styleId="AnalyticsChar">
    <w:name w:val="Analytics Char"/>
    <w:basedOn w:val="DefaultParagraphFont"/>
    <w:link w:val="Analytics"/>
    <w:rsid w:val="00257C22"/>
    <w:rPr>
      <w:rFonts w:ascii="Calibri" w:eastAsia="Calibri" w:hAnsi="Calibri"/>
      <w:b/>
      <w:sz w:val="24"/>
    </w:rPr>
  </w:style>
  <w:style w:type="character" w:customStyle="1" w:styleId="m-2745674872889869693gmail-style13ptbold">
    <w:name w:val="m_-2745674872889869693gmail-style13ptbold"/>
    <w:basedOn w:val="DefaultParagraphFont"/>
    <w:rsid w:val="00257C22"/>
  </w:style>
  <w:style w:type="character" w:customStyle="1" w:styleId="m-2745674872889869693gmail-styleunderline">
    <w:name w:val="m_-2745674872889869693gmail-styleunderline"/>
    <w:basedOn w:val="DefaultParagraphFont"/>
    <w:rsid w:val="00257C22"/>
  </w:style>
  <w:style w:type="character" w:customStyle="1" w:styleId="UnresolvedMention31">
    <w:name w:val="Unresolved Mention31"/>
    <w:basedOn w:val="DefaultParagraphFont"/>
    <w:uiPriority w:val="99"/>
    <w:semiHidden/>
    <w:unhideWhenUsed/>
    <w:rsid w:val="00257C22"/>
    <w:rPr>
      <w:color w:val="808080"/>
      <w:shd w:val="clear" w:color="auto" w:fill="E6E6E6"/>
    </w:rPr>
  </w:style>
  <w:style w:type="character" w:customStyle="1" w:styleId="UnresolvedMention4">
    <w:name w:val="Unresolved Mention4"/>
    <w:basedOn w:val="DefaultParagraphFont"/>
    <w:uiPriority w:val="99"/>
    <w:semiHidden/>
    <w:unhideWhenUsed/>
    <w:rsid w:val="00257C22"/>
    <w:rPr>
      <w:color w:val="808080"/>
      <w:shd w:val="clear" w:color="auto" w:fill="E6E6E6"/>
    </w:rPr>
  </w:style>
  <w:style w:type="character" w:customStyle="1" w:styleId="m-8082899869479211226gmail-styleunderline">
    <w:name w:val="m_-8082899869479211226gmail-styleunderline"/>
    <w:basedOn w:val="DefaultParagraphFont"/>
    <w:rsid w:val="00257C22"/>
  </w:style>
  <w:style w:type="paragraph" w:customStyle="1" w:styleId="NoteLevel23">
    <w:name w:val="Note Level 23"/>
    <w:basedOn w:val="Normal"/>
    <w:next w:val="Normal"/>
    <w:uiPriority w:val="99"/>
    <w:qFormat/>
    <w:rsid w:val="00257C22"/>
    <w:pPr>
      <w:keepNext/>
      <w:ind w:left="288" w:right="288"/>
    </w:pPr>
    <w:rPr>
      <w:rFonts w:eastAsia="MS Gothic"/>
      <w:sz w:val="16"/>
      <w:szCs w:val="20"/>
    </w:rPr>
  </w:style>
  <w:style w:type="paragraph" w:customStyle="1" w:styleId="NoteLevel24">
    <w:name w:val="Note Level 24"/>
    <w:basedOn w:val="Normal"/>
    <w:next w:val="Normal"/>
    <w:uiPriority w:val="99"/>
    <w:qFormat/>
    <w:rsid w:val="00257C22"/>
    <w:pPr>
      <w:keepNext/>
      <w:ind w:left="288" w:right="288"/>
    </w:pPr>
    <w:rPr>
      <w:rFonts w:eastAsia="MS Gothic"/>
      <w:sz w:val="24"/>
      <w:szCs w:val="20"/>
    </w:rPr>
  </w:style>
  <w:style w:type="paragraph" w:customStyle="1" w:styleId="NoteLevel25">
    <w:name w:val="Note Level 25"/>
    <w:basedOn w:val="Normal"/>
    <w:next w:val="Normal"/>
    <w:uiPriority w:val="99"/>
    <w:qFormat/>
    <w:rsid w:val="00257C22"/>
    <w:pPr>
      <w:keepNext/>
      <w:ind w:left="288" w:right="288"/>
    </w:pPr>
    <w:rPr>
      <w:rFonts w:eastAsia="MS Gothic"/>
      <w:sz w:val="16"/>
      <w:szCs w:val="20"/>
    </w:rPr>
  </w:style>
  <w:style w:type="character" w:customStyle="1" w:styleId="UnresolvedMention5">
    <w:name w:val="Unresolved Mention5"/>
    <w:basedOn w:val="DefaultParagraphFont"/>
    <w:uiPriority w:val="99"/>
    <w:semiHidden/>
    <w:unhideWhenUsed/>
    <w:rsid w:val="00257C22"/>
    <w:rPr>
      <w:color w:val="605E5C"/>
      <w:shd w:val="clear" w:color="auto" w:fill="E1DFDD"/>
    </w:rPr>
  </w:style>
  <w:style w:type="character" w:customStyle="1" w:styleId="UnresolvedMention6">
    <w:name w:val="Unresolved Mention6"/>
    <w:basedOn w:val="DefaultParagraphFont"/>
    <w:uiPriority w:val="99"/>
    <w:semiHidden/>
    <w:unhideWhenUsed/>
    <w:rsid w:val="00257C22"/>
    <w:rPr>
      <w:color w:val="605E5C"/>
      <w:shd w:val="clear" w:color="auto" w:fill="E1DFDD"/>
    </w:rPr>
  </w:style>
  <w:style w:type="character" w:customStyle="1" w:styleId="footnote">
    <w:name w:val="footnote"/>
    <w:basedOn w:val="DefaultParagraphFont"/>
    <w:rsid w:val="00257C22"/>
  </w:style>
  <w:style w:type="character" w:customStyle="1" w:styleId="hubidentifier">
    <w:name w:val="hub_identifier"/>
    <w:basedOn w:val="DefaultParagraphFont"/>
    <w:rsid w:val="00257C22"/>
  </w:style>
  <w:style w:type="paragraph" w:customStyle="1" w:styleId="standardeinzug">
    <w:name w:val="standardeinzug"/>
    <w:basedOn w:val="Normal"/>
    <w:rsid w:val="00257C22"/>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257C22"/>
  </w:style>
  <w:style w:type="paragraph" w:customStyle="1" w:styleId="entrefilet">
    <w:name w:val="entrefilet"/>
    <w:basedOn w:val="Normal"/>
    <w:rsid w:val="00257C22"/>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257C22"/>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257C22"/>
  </w:style>
  <w:style w:type="character" w:customStyle="1" w:styleId="m-268162420547309261gmail-stylestylebold12pt">
    <w:name w:val="m_-268162420547309261gmail-stylestylebold12pt"/>
    <w:basedOn w:val="DefaultParagraphFont"/>
    <w:rsid w:val="00257C22"/>
  </w:style>
  <w:style w:type="character" w:customStyle="1" w:styleId="m-268162420547309261gmail-styleboldunderline">
    <w:name w:val="m_-268162420547309261gmail-styleboldunderline"/>
    <w:basedOn w:val="DefaultParagraphFont"/>
    <w:rsid w:val="00257C22"/>
  </w:style>
  <w:style w:type="character" w:customStyle="1" w:styleId="m-5621139387307470627gmail-style13ptbold">
    <w:name w:val="m_-5621139387307470627gmail-style13ptbold"/>
    <w:basedOn w:val="DefaultParagraphFont"/>
    <w:rsid w:val="00257C22"/>
  </w:style>
  <w:style w:type="character" w:customStyle="1" w:styleId="m-5621139387307470627gmail-styleunderline">
    <w:name w:val="m_-5621139387307470627gmail-styleunderline"/>
    <w:basedOn w:val="DefaultParagraphFont"/>
    <w:rsid w:val="00257C22"/>
  </w:style>
  <w:style w:type="character" w:customStyle="1" w:styleId="m-4930835733434609408gmail-style13ptbold">
    <w:name w:val="m_-4930835733434609408gmail-style13ptbold"/>
    <w:basedOn w:val="DefaultParagraphFont"/>
    <w:rsid w:val="00257C22"/>
  </w:style>
  <w:style w:type="character" w:customStyle="1" w:styleId="m-4930835733434609408gmail-styleunderline">
    <w:name w:val="m_-4930835733434609408gmail-styleunderline"/>
    <w:basedOn w:val="DefaultParagraphFont"/>
    <w:rsid w:val="00257C22"/>
  </w:style>
  <w:style w:type="character" w:customStyle="1" w:styleId="m-2456650549122369157gmail-style13ptbold">
    <w:name w:val="m_-2456650549122369157gmail-style13ptbold"/>
    <w:basedOn w:val="DefaultParagraphFont"/>
    <w:rsid w:val="00257C22"/>
  </w:style>
  <w:style w:type="character" w:customStyle="1" w:styleId="m-2456650549122369157gmail-styleunderline">
    <w:name w:val="m_-2456650549122369157gmail-styleunderline"/>
    <w:basedOn w:val="DefaultParagraphFont"/>
    <w:rsid w:val="00257C22"/>
  </w:style>
  <w:style w:type="paragraph" w:customStyle="1" w:styleId="m4240400669014671728gmail-msonormal">
    <w:name w:val="m_4240400669014671728gmail-msonormal"/>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m4240400669014671728gmail-styleunderline">
    <w:name w:val="m_4240400669014671728gmail-styleunderline"/>
    <w:basedOn w:val="DefaultParagraphFont"/>
    <w:rsid w:val="00257C22"/>
  </w:style>
  <w:style w:type="paragraph" w:customStyle="1" w:styleId="font--body">
    <w:name w:val="font--body"/>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257C22"/>
  </w:style>
  <w:style w:type="character" w:customStyle="1" w:styleId="tweetinfo-heartstat">
    <w:name w:val="tweetinfo-heartstat"/>
    <w:basedOn w:val="DefaultParagraphFont"/>
    <w:rsid w:val="00257C22"/>
  </w:style>
  <w:style w:type="character" w:customStyle="1" w:styleId="playbutton-flyout">
    <w:name w:val="playbutton-flyout"/>
    <w:basedOn w:val="DefaultParagraphFont"/>
    <w:rsid w:val="00257C22"/>
  </w:style>
  <w:style w:type="character" w:customStyle="1" w:styleId="inlinevideo-videolabel">
    <w:name w:val="inlinevideo-videolabel"/>
    <w:basedOn w:val="DefaultParagraphFont"/>
    <w:rsid w:val="00257C22"/>
  </w:style>
  <w:style w:type="character" w:customStyle="1" w:styleId="inlinevideo-videoduration">
    <w:name w:val="inlinevideo-videoduration"/>
    <w:basedOn w:val="DefaultParagraphFont"/>
    <w:rsid w:val="00257C22"/>
  </w:style>
  <w:style w:type="paragraph" w:customStyle="1" w:styleId="Citation0">
    <w:name w:val="Citation"/>
    <w:basedOn w:val="Normal"/>
    <w:next w:val="Normal"/>
    <w:uiPriority w:val="6"/>
    <w:qFormat/>
    <w:rsid w:val="00257C22"/>
    <w:rPr>
      <w:rFonts w:eastAsia="Times New Roman"/>
      <w:sz w:val="18"/>
    </w:rPr>
  </w:style>
  <w:style w:type="paragraph" w:customStyle="1" w:styleId="basic-paragraph">
    <w:name w:val="basic-paragraph"/>
    <w:basedOn w:val="Normal"/>
    <w:rsid w:val="00257C22"/>
    <w:pPr>
      <w:spacing w:before="100" w:beforeAutospacing="1" w:after="100" w:afterAutospacing="1"/>
    </w:pPr>
    <w:rPr>
      <w:rFonts w:ascii="Times New Roman" w:eastAsia="Times New Roman" w:hAnsi="Times New Roman" w:cs="Times New Roman"/>
      <w:sz w:val="24"/>
    </w:rPr>
  </w:style>
  <w:style w:type="paragraph" w:customStyle="1" w:styleId="primary-type">
    <w:name w:val="primary-type"/>
    <w:basedOn w:val="Normal"/>
    <w:rsid w:val="00257C22"/>
    <w:pPr>
      <w:spacing w:before="100" w:beforeAutospacing="1" w:after="100" w:afterAutospacing="1"/>
    </w:pPr>
    <w:rPr>
      <w:rFonts w:ascii="Times New Roman" w:eastAsia="Times New Roman" w:hAnsi="Times New Roman" w:cs="Times New Roman"/>
      <w:sz w:val="24"/>
    </w:rPr>
  </w:style>
  <w:style w:type="character" w:customStyle="1" w:styleId="ur">
    <w:name w:val="ur"/>
    <w:basedOn w:val="DefaultParagraphFont"/>
    <w:rsid w:val="00257C22"/>
  </w:style>
  <w:style w:type="character" w:customStyle="1" w:styleId="vpqmgb">
    <w:name w:val="vpqmgb"/>
    <w:basedOn w:val="DefaultParagraphFont"/>
    <w:rsid w:val="00257C22"/>
  </w:style>
  <w:style w:type="character" w:customStyle="1" w:styleId="sv">
    <w:name w:val="sv"/>
    <w:basedOn w:val="DefaultParagraphFont"/>
    <w:rsid w:val="00257C22"/>
  </w:style>
  <w:style w:type="character" w:customStyle="1" w:styleId="m-501118745055256881gmail-style13ptbold">
    <w:name w:val="m_-501118745055256881gmail-style13ptbold"/>
    <w:basedOn w:val="DefaultParagraphFont"/>
    <w:rsid w:val="00257C22"/>
  </w:style>
  <w:style w:type="character" w:customStyle="1" w:styleId="js-about-item-abstr">
    <w:name w:val="js-about-item-abstr"/>
    <w:basedOn w:val="DefaultParagraphFont"/>
    <w:rsid w:val="00257C22"/>
  </w:style>
  <w:style w:type="character" w:customStyle="1" w:styleId="titlechar0">
    <w:name w:val="titlechar"/>
    <w:basedOn w:val="DefaultParagraphFont"/>
    <w:rsid w:val="00F92ECD"/>
  </w:style>
  <w:style w:type="paragraph" w:customStyle="1" w:styleId="para">
    <w:name w:val="para"/>
    <w:basedOn w:val="Normal"/>
    <w:rsid w:val="00F92ECD"/>
    <w:pPr>
      <w:spacing w:before="100" w:beforeAutospacing="1" w:after="100" w:afterAutospacing="1"/>
    </w:pPr>
    <w:rPr>
      <w:rFonts w:cs="Times New Roman"/>
    </w:rPr>
  </w:style>
  <w:style w:type="character" w:customStyle="1" w:styleId="vm-hook">
    <w:name w:val="vm-hook"/>
    <w:basedOn w:val="DefaultParagraphFont"/>
    <w:rsid w:val="00F92ECD"/>
  </w:style>
  <w:style w:type="character" w:customStyle="1" w:styleId="dfm-title">
    <w:name w:val="dfm-title"/>
    <w:basedOn w:val="DefaultParagraphFont"/>
    <w:rsid w:val="00F92ECD"/>
  </w:style>
  <w:style w:type="character" w:customStyle="1" w:styleId="StyleLatinBodyCalibri8pt">
    <w:name w:val="Style (Latin) +Body (Calibri) 8 pt"/>
    <w:basedOn w:val="DefaultParagraphFont"/>
    <w:rsid w:val="00F92ECD"/>
    <w:rPr>
      <w:rFonts w:asciiTheme="minorHAnsi" w:hAnsiTheme="minorHAnsi"/>
      <w:sz w:val="22"/>
    </w:rPr>
  </w:style>
  <w:style w:type="character" w:customStyle="1" w:styleId="ListLabel12">
    <w:name w:val="ListLabel 12"/>
    <w:qFormat/>
    <w:rsid w:val="00F92ECD"/>
    <w:rPr>
      <w:strike w:val="0"/>
      <w:dstrike w:val="0"/>
      <w:color w:val="000000"/>
      <w:spacing w:val="0"/>
      <w:w w:val="100"/>
      <w:sz w:val="16"/>
      <w:lang w:val="en-US"/>
    </w:rPr>
  </w:style>
  <w:style w:type="character" w:customStyle="1" w:styleId="ListLabel11">
    <w:name w:val="ListLabel 11"/>
    <w:qFormat/>
    <w:rsid w:val="00F92ECD"/>
    <w:rPr>
      <w:strike w:val="0"/>
      <w:dstrike w:val="0"/>
      <w:color w:val="000000"/>
      <w:spacing w:val="70"/>
      <w:w w:val="100"/>
      <w:sz w:val="16"/>
      <w:lang w:val="en-US"/>
    </w:rPr>
  </w:style>
  <w:style w:type="character" w:customStyle="1" w:styleId="ListLabel10">
    <w:name w:val="ListLabel 10"/>
    <w:qFormat/>
    <w:rsid w:val="00F92ECD"/>
    <w:rPr>
      <w:strike w:val="0"/>
      <w:dstrike w:val="0"/>
      <w:color w:val="000000"/>
      <w:spacing w:val="0"/>
      <w:w w:val="100"/>
      <w:sz w:val="18"/>
      <w:lang w:val="en-US"/>
    </w:rPr>
  </w:style>
  <w:style w:type="character" w:customStyle="1" w:styleId="ListLabel9">
    <w:name w:val="ListLabel 9"/>
    <w:qFormat/>
    <w:rsid w:val="00F92ECD"/>
    <w:rPr>
      <w:strike w:val="0"/>
      <w:dstrike w:val="0"/>
      <w:color w:val="000000"/>
      <w:spacing w:val="0"/>
      <w:w w:val="100"/>
      <w:sz w:val="21"/>
      <w:lang w:val="en-US"/>
    </w:rPr>
  </w:style>
  <w:style w:type="character" w:customStyle="1" w:styleId="ListLabel8">
    <w:name w:val="ListLabel 8"/>
    <w:qFormat/>
    <w:rsid w:val="00F92ECD"/>
    <w:rPr>
      <w:strike w:val="0"/>
      <w:dstrike w:val="0"/>
      <w:color w:val="000000"/>
      <w:spacing w:val="0"/>
      <w:w w:val="100"/>
      <w:sz w:val="20"/>
      <w:lang w:val="en-US"/>
    </w:rPr>
  </w:style>
  <w:style w:type="character" w:customStyle="1" w:styleId="ListLabel7">
    <w:name w:val="ListLabel 7"/>
    <w:qFormat/>
    <w:rsid w:val="00F92ECD"/>
    <w:rPr>
      <w:strike w:val="0"/>
      <w:dstrike w:val="0"/>
      <w:color w:val="000000"/>
      <w:spacing w:val="0"/>
      <w:w w:val="100"/>
      <w:sz w:val="20"/>
      <w:lang w:val="en-US"/>
    </w:rPr>
  </w:style>
  <w:style w:type="character" w:customStyle="1" w:styleId="ListLabel6">
    <w:name w:val="ListLabel 6"/>
    <w:qFormat/>
    <w:rsid w:val="00F92ECD"/>
    <w:rPr>
      <w:i/>
      <w:strike w:val="0"/>
      <w:dstrike w:val="0"/>
      <w:color w:val="000000"/>
      <w:spacing w:val="0"/>
      <w:w w:val="100"/>
      <w:sz w:val="20"/>
      <w:lang w:val="en-US"/>
    </w:rPr>
  </w:style>
  <w:style w:type="character" w:customStyle="1" w:styleId="ListLabel5">
    <w:name w:val="ListLabel 5"/>
    <w:qFormat/>
    <w:rsid w:val="00F92ECD"/>
    <w:rPr>
      <w:strike w:val="0"/>
      <w:dstrike w:val="0"/>
      <w:color w:val="000000"/>
      <w:spacing w:val="0"/>
      <w:w w:val="100"/>
      <w:sz w:val="20"/>
      <w:lang w:val="en-US"/>
    </w:rPr>
  </w:style>
  <w:style w:type="character" w:customStyle="1" w:styleId="ListLabel4">
    <w:name w:val="ListLabel 4"/>
    <w:qFormat/>
    <w:rsid w:val="00F92ECD"/>
    <w:rPr>
      <w:strike w:val="0"/>
      <w:dstrike w:val="0"/>
      <w:color w:val="000000"/>
      <w:spacing w:val="0"/>
      <w:w w:val="100"/>
      <w:sz w:val="19"/>
      <w:lang w:val="en-US"/>
    </w:rPr>
  </w:style>
  <w:style w:type="character" w:customStyle="1" w:styleId="ListLabel3">
    <w:name w:val="ListLabel 3"/>
    <w:qFormat/>
    <w:rsid w:val="00F92ECD"/>
    <w:rPr>
      <w:i/>
      <w:strike w:val="0"/>
      <w:dstrike w:val="0"/>
      <w:color w:val="000000"/>
      <w:spacing w:val="0"/>
      <w:w w:val="100"/>
      <w:sz w:val="20"/>
      <w:lang w:val="en-US"/>
    </w:rPr>
  </w:style>
  <w:style w:type="character" w:customStyle="1" w:styleId="ListLabel2">
    <w:name w:val="ListLabel 2"/>
    <w:qFormat/>
    <w:rsid w:val="00F92ECD"/>
    <w:rPr>
      <w:strike w:val="0"/>
      <w:dstrike w:val="0"/>
      <w:color w:val="000000"/>
      <w:spacing w:val="0"/>
      <w:w w:val="100"/>
      <w:sz w:val="20"/>
      <w:lang w:val="en-US"/>
    </w:rPr>
  </w:style>
  <w:style w:type="character" w:customStyle="1" w:styleId="ListLabel1">
    <w:name w:val="ListLabel 1"/>
    <w:qFormat/>
    <w:rsid w:val="00F92ECD"/>
    <w:rPr>
      <w:i/>
      <w:strike w:val="0"/>
      <w:dstrike w:val="0"/>
      <w:color w:val="000000"/>
      <w:spacing w:val="0"/>
      <w:w w:val="100"/>
      <w:sz w:val="18"/>
      <w:lang w:val="en-US"/>
    </w:rPr>
  </w:style>
  <w:style w:type="character" w:customStyle="1" w:styleId="tabtitle">
    <w:name w:val="tabtitle"/>
    <w:basedOn w:val="DefaultParagraphFont"/>
    <w:qFormat/>
    <w:rsid w:val="00F92ECD"/>
    <w:rPr>
      <w:rFonts w:cs="Times New Roman"/>
    </w:rPr>
  </w:style>
  <w:style w:type="character" w:customStyle="1" w:styleId="resultbody">
    <w:name w:val="resultbody"/>
    <w:basedOn w:val="DefaultParagraphFont"/>
    <w:qFormat/>
    <w:rsid w:val="00F92ECD"/>
    <w:rPr>
      <w:rFonts w:cs="Times New Roman"/>
    </w:rPr>
  </w:style>
  <w:style w:type="character" w:customStyle="1" w:styleId="resultbodysmallitalic">
    <w:name w:val="resultbodysmallitalic"/>
    <w:basedOn w:val="DefaultParagraphFont"/>
    <w:qFormat/>
    <w:rsid w:val="00F92ECD"/>
    <w:rPr>
      <w:rFonts w:cs="Times New Roman"/>
    </w:rPr>
  </w:style>
  <w:style w:type="character" w:customStyle="1" w:styleId="resultpron">
    <w:name w:val="resultpron"/>
    <w:basedOn w:val="DefaultParagraphFont"/>
    <w:qFormat/>
    <w:rsid w:val="00F92ECD"/>
    <w:rPr>
      <w:rFonts w:cs="Times New Roman"/>
    </w:rPr>
  </w:style>
  <w:style w:type="character" w:customStyle="1" w:styleId="NumberingSymbols">
    <w:name w:val="Numbering Symbols"/>
    <w:qFormat/>
    <w:rsid w:val="00F92ECD"/>
  </w:style>
  <w:style w:type="character" w:customStyle="1" w:styleId="StrongEmphasis">
    <w:name w:val="Strong Emphasis"/>
    <w:qFormat/>
    <w:rsid w:val="00F92ECD"/>
    <w:rPr>
      <w:b/>
      <w:bCs/>
    </w:rPr>
  </w:style>
  <w:style w:type="character" w:customStyle="1" w:styleId="senselabel">
    <w:name w:val="sense_label"/>
    <w:basedOn w:val="DefaultParagraphFont"/>
    <w:qFormat/>
    <w:rsid w:val="00F92ECD"/>
  </w:style>
  <w:style w:type="character" w:customStyle="1" w:styleId="HTMLTypewriter3">
    <w:name w:val="HTML Typewriter3"/>
    <w:basedOn w:val="DefaultParagraphFont"/>
    <w:qFormat/>
    <w:rsid w:val="00F92ECD"/>
    <w:rPr>
      <w:rFonts w:ascii="Courier New" w:eastAsia="SimSun" w:hAnsi="Courier New" w:cs="Courier New"/>
      <w:sz w:val="20"/>
      <w:szCs w:val="20"/>
    </w:rPr>
  </w:style>
  <w:style w:type="character" w:customStyle="1" w:styleId="VisitedInternetLink">
    <w:name w:val="Visited Internet Link"/>
    <w:basedOn w:val="DefaultParagraphFont"/>
    <w:rsid w:val="00F92ECD"/>
    <w:rPr>
      <w:color w:val="800080"/>
      <w:u w:val="single"/>
    </w:rPr>
  </w:style>
  <w:style w:type="character" w:customStyle="1" w:styleId="domtooltips">
    <w:name w:val="domtooltips"/>
    <w:basedOn w:val="DefaultParagraphFont"/>
    <w:qFormat/>
    <w:rsid w:val="00F92ECD"/>
  </w:style>
  <w:style w:type="paragraph" w:customStyle="1" w:styleId="Index">
    <w:name w:val="Index"/>
    <w:basedOn w:val="Normal"/>
    <w:qFormat/>
    <w:rsid w:val="00F92ECD"/>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F92ECD"/>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F92ECD"/>
    <w:pPr>
      <w:suppressAutoHyphens/>
      <w:overflowPunct w:val="0"/>
    </w:pPr>
    <w:rPr>
      <w:rFonts w:ascii="Liberation Sans" w:eastAsia="Droid Sans Fallback" w:hAnsi="Liberation Sans"/>
      <w:color w:val="00000A"/>
    </w:rPr>
  </w:style>
  <w:style w:type="paragraph" w:customStyle="1" w:styleId="TAGLINE1">
    <w:name w:val="TAG LINE"/>
    <w:next w:val="Normal"/>
    <w:qFormat/>
    <w:rsid w:val="00F92ECD"/>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F92ECD"/>
    <w:rPr>
      <w:rFonts w:ascii="Garamond" w:hAnsi="Garamond" w:cs="Garamond"/>
    </w:rPr>
  </w:style>
  <w:style w:type="character" w:customStyle="1" w:styleId="StyletagGaramondChar">
    <w:name w:val="Style tag + Garamond Char"/>
    <w:qFormat/>
    <w:rsid w:val="00F92ECD"/>
    <w:rPr>
      <w:rFonts w:ascii="Garamond" w:hAnsi="Garamond" w:cs="Garamond"/>
      <w:b/>
      <w:bCs/>
      <w:sz w:val="24"/>
      <w:szCs w:val="24"/>
      <w:lang w:val="en-US" w:bidi="ar-SA"/>
    </w:rPr>
  </w:style>
  <w:style w:type="character" w:customStyle="1" w:styleId="StylecardGaramond12ptUnderlineChar">
    <w:name w:val="Style card + Garamond 12 pt Underline Char"/>
    <w:qFormat/>
    <w:rsid w:val="00F92ECD"/>
    <w:rPr>
      <w:rFonts w:ascii="Garamond" w:hAnsi="Garamond" w:cs="Garamond"/>
      <w:sz w:val="24"/>
      <w:szCs w:val="24"/>
      <w:u w:val="single"/>
      <w:lang w:val="en-US" w:bidi="ar-SA"/>
    </w:rPr>
  </w:style>
  <w:style w:type="character" w:customStyle="1" w:styleId="WW8Num2z0">
    <w:name w:val="WW8Num2z0"/>
    <w:qFormat/>
    <w:rsid w:val="00F92ECD"/>
  </w:style>
  <w:style w:type="character" w:customStyle="1" w:styleId="WW8Num2z1">
    <w:name w:val="WW8Num2z1"/>
    <w:qFormat/>
    <w:rsid w:val="00F92ECD"/>
  </w:style>
  <w:style w:type="character" w:customStyle="1" w:styleId="WW8Num2z2">
    <w:name w:val="WW8Num2z2"/>
    <w:qFormat/>
    <w:rsid w:val="00F92ECD"/>
  </w:style>
  <w:style w:type="character" w:customStyle="1" w:styleId="WW8Num2z3">
    <w:name w:val="WW8Num2z3"/>
    <w:qFormat/>
    <w:rsid w:val="00F92ECD"/>
  </w:style>
  <w:style w:type="character" w:customStyle="1" w:styleId="WW8Num2z4">
    <w:name w:val="WW8Num2z4"/>
    <w:qFormat/>
    <w:rsid w:val="00F92ECD"/>
  </w:style>
  <w:style w:type="character" w:customStyle="1" w:styleId="WW8Num2z5">
    <w:name w:val="WW8Num2z5"/>
    <w:qFormat/>
    <w:rsid w:val="00F92ECD"/>
  </w:style>
  <w:style w:type="character" w:customStyle="1" w:styleId="WW8Num2z6">
    <w:name w:val="WW8Num2z6"/>
    <w:qFormat/>
    <w:rsid w:val="00F92ECD"/>
  </w:style>
  <w:style w:type="character" w:customStyle="1" w:styleId="WW8Num2z7">
    <w:name w:val="WW8Num2z7"/>
    <w:qFormat/>
    <w:rsid w:val="00F92ECD"/>
  </w:style>
  <w:style w:type="character" w:customStyle="1" w:styleId="WW8Num2z8">
    <w:name w:val="WW8Num2z8"/>
    <w:qFormat/>
    <w:rsid w:val="00F92ECD"/>
  </w:style>
  <w:style w:type="character" w:customStyle="1" w:styleId="WW8Num5z0">
    <w:name w:val="WW8Num5z0"/>
    <w:qFormat/>
    <w:rsid w:val="00F92ECD"/>
  </w:style>
  <w:style w:type="character" w:customStyle="1" w:styleId="WW8Num5z1">
    <w:name w:val="WW8Num5z1"/>
    <w:qFormat/>
    <w:rsid w:val="00F92ECD"/>
  </w:style>
  <w:style w:type="character" w:customStyle="1" w:styleId="WW8Num5z2">
    <w:name w:val="WW8Num5z2"/>
    <w:qFormat/>
    <w:rsid w:val="00F92ECD"/>
  </w:style>
  <w:style w:type="character" w:customStyle="1" w:styleId="WW8Num5z3">
    <w:name w:val="WW8Num5z3"/>
    <w:qFormat/>
    <w:rsid w:val="00F92ECD"/>
  </w:style>
  <w:style w:type="character" w:customStyle="1" w:styleId="WW8Num5z4">
    <w:name w:val="WW8Num5z4"/>
    <w:qFormat/>
    <w:rsid w:val="00F92ECD"/>
  </w:style>
  <w:style w:type="character" w:customStyle="1" w:styleId="WW8Num5z5">
    <w:name w:val="WW8Num5z5"/>
    <w:qFormat/>
    <w:rsid w:val="00F92ECD"/>
  </w:style>
  <w:style w:type="character" w:customStyle="1" w:styleId="WW8Num5z6">
    <w:name w:val="WW8Num5z6"/>
    <w:qFormat/>
    <w:rsid w:val="00F92ECD"/>
  </w:style>
  <w:style w:type="character" w:customStyle="1" w:styleId="WW8Num5z7">
    <w:name w:val="WW8Num5z7"/>
    <w:qFormat/>
    <w:rsid w:val="00F92ECD"/>
  </w:style>
  <w:style w:type="character" w:customStyle="1" w:styleId="WW8Num5z8">
    <w:name w:val="WW8Num5z8"/>
    <w:qFormat/>
    <w:rsid w:val="00F92ECD"/>
  </w:style>
  <w:style w:type="character" w:customStyle="1" w:styleId="CiteChar2">
    <w:name w:val="Cite Char"/>
    <w:aliases w:val="cite_tag Char,Char Char Char Char1 Char Char1,Char Char Char Char1 Char,Taglines Char Char, Cha"/>
    <w:basedOn w:val="DefaultParagraphFont"/>
    <w:qFormat/>
    <w:rsid w:val="00F92ECD"/>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F92ECD"/>
    <w:rPr>
      <w:rFonts w:ascii="Georgia" w:hAnsi="Georgia"/>
      <w:sz w:val="24"/>
      <w:u w:val="thick"/>
    </w:rPr>
  </w:style>
  <w:style w:type="character" w:customStyle="1" w:styleId="ListLabel19">
    <w:name w:val="ListLabel 19"/>
    <w:qFormat/>
    <w:rsid w:val="00F92ECD"/>
    <w:rPr>
      <w:b/>
      <w:i/>
      <w:strike w:val="0"/>
      <w:dstrike w:val="0"/>
      <w:spacing w:val="0"/>
      <w:w w:val="100"/>
      <w:sz w:val="26"/>
    </w:rPr>
  </w:style>
  <w:style w:type="numbering" w:customStyle="1" w:styleId="WW8Num2">
    <w:name w:val="WW8Num2"/>
    <w:qFormat/>
    <w:rsid w:val="00F92ECD"/>
  </w:style>
  <w:style w:type="numbering" w:customStyle="1" w:styleId="WW8Num5">
    <w:name w:val="WW8Num5"/>
    <w:qFormat/>
    <w:rsid w:val="00F92ECD"/>
  </w:style>
  <w:style w:type="paragraph" w:customStyle="1" w:styleId="NewDebate">
    <w:name w:val="New Debate"/>
    <w:basedOn w:val="Heading4"/>
    <w:link w:val="NewDebateChar"/>
    <w:uiPriority w:val="4"/>
    <w:qFormat/>
    <w:rsid w:val="00F92ECD"/>
  </w:style>
  <w:style w:type="character" w:customStyle="1" w:styleId="NewDebateChar">
    <w:name w:val="New Debate Char"/>
    <w:basedOn w:val="DefaultParagraphFont"/>
    <w:link w:val="NewDebate"/>
    <w:uiPriority w:val="4"/>
    <w:rsid w:val="00F92ECD"/>
    <w:rPr>
      <w:rFonts w:ascii="Georgia" w:eastAsiaTheme="majorEastAsia" w:hAnsi="Georgia" w:cstheme="majorBidi"/>
      <w:b/>
      <w:iCs/>
      <w:sz w:val="26"/>
    </w:rPr>
  </w:style>
  <w:style w:type="character" w:customStyle="1" w:styleId="UNDERLINECharChar0">
    <w:name w:val="UNDERLINE Char Char"/>
    <w:basedOn w:val="DefaultParagraphFont"/>
    <w:rsid w:val="00F92ECD"/>
    <w:rPr>
      <w:bCs/>
      <w:kern w:val="28"/>
      <w:szCs w:val="32"/>
      <w:u w:val="single"/>
    </w:rPr>
  </w:style>
  <w:style w:type="character" w:customStyle="1" w:styleId="SmallFontCharCharCharChar">
    <w:name w:val="Small Font Char Char Char Char"/>
    <w:basedOn w:val="DefaultParagraphFont"/>
    <w:rsid w:val="00F92ECD"/>
    <w:rPr>
      <w:rFonts w:ascii="Arial" w:hAnsi="Arial"/>
      <w:sz w:val="12"/>
      <w:szCs w:val="24"/>
    </w:rPr>
  </w:style>
  <w:style w:type="character" w:customStyle="1" w:styleId="regtext">
    <w:name w:val="regtext"/>
    <w:basedOn w:val="DefaultParagraphFont"/>
    <w:rsid w:val="00F92ECD"/>
  </w:style>
  <w:style w:type="character" w:customStyle="1" w:styleId="bps-topic-ident">
    <w:name w:val="bps-topic-ident"/>
    <w:basedOn w:val="DefaultParagraphFont"/>
    <w:rsid w:val="00F92ECD"/>
  </w:style>
  <w:style w:type="paragraph" w:customStyle="1" w:styleId="tagcite1">
    <w:name w:val="tagcite"/>
    <w:basedOn w:val="Normal"/>
    <w:qFormat/>
    <w:rsid w:val="00F92ECD"/>
    <w:rPr>
      <w:rFonts w:eastAsia="Times New Roman" w:cs="Times New Roman"/>
      <w:b/>
    </w:rPr>
  </w:style>
  <w:style w:type="paragraph" w:customStyle="1" w:styleId="Regular">
    <w:name w:val="Regular"/>
    <w:link w:val="RegularChar"/>
    <w:rsid w:val="00F92ECD"/>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F92ECD"/>
    <w:rPr>
      <w:rFonts w:eastAsia="Times New Roman"/>
      <w:b/>
      <w:bCs/>
      <w:kern w:val="20"/>
      <w:sz w:val="20"/>
      <w:szCs w:val="32"/>
      <w:u w:val="single"/>
    </w:rPr>
  </w:style>
  <w:style w:type="character" w:customStyle="1" w:styleId="BoldunderlineChar4">
    <w:name w:val="Bold underline Char"/>
    <w:basedOn w:val="DefaultParagraphFont"/>
    <w:rsid w:val="00F92ECD"/>
    <w:rPr>
      <w:rFonts w:ascii="Garamond" w:hAnsi="Garamond" w:cs="Arial"/>
      <w:b/>
      <w:bCs/>
      <w:kern w:val="20"/>
      <w:szCs w:val="32"/>
      <w:u w:val="single"/>
      <w:lang w:val="en-US" w:eastAsia="en-US" w:bidi="ar-SA"/>
    </w:rPr>
  </w:style>
  <w:style w:type="paragraph" w:customStyle="1" w:styleId="tag1">
    <w:name w:val="tag1"/>
    <w:basedOn w:val="Normal"/>
    <w:qFormat/>
    <w:rsid w:val="00F92ECD"/>
    <w:rPr>
      <w:rFonts w:eastAsia="Times New Roman" w:cs="Times New Roman"/>
      <w:b/>
      <w:szCs w:val="20"/>
    </w:rPr>
  </w:style>
  <w:style w:type="paragraph" w:customStyle="1" w:styleId="DebateCardSmall">
    <w:name w:val="Debate Card Small"/>
    <w:basedOn w:val="Normal"/>
    <w:link w:val="DebateCardSmallChar"/>
    <w:qFormat/>
    <w:rsid w:val="00F92ECD"/>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F92ECD"/>
    <w:rPr>
      <w:rFonts w:ascii="Georgia" w:eastAsia="Times New Roman" w:hAnsi="Georgia" w:cs="Times New Roman"/>
      <w:sz w:val="16"/>
      <w:szCs w:val="16"/>
      <w:lang w:val="x-none" w:eastAsia="x-none"/>
    </w:rPr>
  </w:style>
  <w:style w:type="character" w:customStyle="1" w:styleId="asset-metabar-time">
    <w:name w:val="asset-metabar-time"/>
    <w:basedOn w:val="DefaultParagraphFont"/>
    <w:rsid w:val="00F92ECD"/>
  </w:style>
  <w:style w:type="paragraph" w:customStyle="1" w:styleId="BBCite">
    <w:name w:val="BB Cite"/>
    <w:basedOn w:val="Normal"/>
    <w:autoRedefine/>
    <w:rsid w:val="00F92ECD"/>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F92ECD"/>
  </w:style>
  <w:style w:type="character" w:customStyle="1" w:styleId="red-subtitle">
    <w:name w:val="red-subtitle"/>
    <w:basedOn w:val="DefaultParagraphFont"/>
    <w:rsid w:val="00F92ECD"/>
  </w:style>
  <w:style w:type="paragraph" w:customStyle="1" w:styleId="articlebodynormaltext">
    <w:name w:val="articlebody_normaltext"/>
    <w:basedOn w:val="Normal"/>
    <w:rsid w:val="00F92ECD"/>
    <w:pPr>
      <w:spacing w:before="100" w:beforeAutospacing="1" w:after="100" w:afterAutospacing="1"/>
    </w:pPr>
  </w:style>
  <w:style w:type="character" w:customStyle="1" w:styleId="Bodytext21">
    <w:name w:val="Body text (2)_"/>
    <w:basedOn w:val="DefaultParagraphFont"/>
    <w:link w:val="Bodytext22"/>
    <w:rsid w:val="00F92ECD"/>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F92ECD"/>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F92ECD"/>
    <w:rPr>
      <w:bCs/>
      <w:sz w:val="22"/>
    </w:rPr>
  </w:style>
  <w:style w:type="character" w:customStyle="1" w:styleId="StyleBox12ptBold">
    <w:name w:val="Style Box + 12 pt Bold"/>
    <w:basedOn w:val="DefaultParagraphFont"/>
    <w:rsid w:val="00F92ECD"/>
    <w:rPr>
      <w:rFonts w:ascii="Georgia" w:hAnsi="Georgia"/>
      <w:b/>
      <w:bCs/>
      <w:sz w:val="22"/>
      <w:u w:val="single"/>
      <w:bdr w:val="none" w:sz="0" w:space="0" w:color="auto"/>
    </w:rPr>
  </w:style>
  <w:style w:type="character" w:customStyle="1" w:styleId="StyleBox12pt">
    <w:name w:val="Style Box + 12 pt"/>
    <w:basedOn w:val="DefaultParagraphFont"/>
    <w:rsid w:val="00F92ECD"/>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F92ECD"/>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F92ECD"/>
    <w:rPr>
      <w:bCs/>
    </w:rPr>
  </w:style>
  <w:style w:type="character" w:customStyle="1" w:styleId="StyleGaramondText1">
    <w:name w:val="Style Garamond Text 1"/>
    <w:basedOn w:val="DefaultParagraphFont"/>
    <w:rsid w:val="00F92ECD"/>
    <w:rPr>
      <w:rFonts w:ascii="Georgia" w:hAnsi="Georgia"/>
      <w:color w:val="0D0D0D" w:themeColor="text1" w:themeTint="F2"/>
      <w:sz w:val="22"/>
    </w:rPr>
  </w:style>
  <w:style w:type="character" w:customStyle="1" w:styleId="StyleGaramondText1Underline">
    <w:name w:val="Style Garamond Text 1 Underline"/>
    <w:basedOn w:val="DefaultParagraphFont"/>
    <w:rsid w:val="00F92ECD"/>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92EC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F92EC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F92ECD"/>
    <w:rPr>
      <w:b w:val="0"/>
      <w:bCs w:val="0"/>
      <w:sz w:val="14"/>
      <w:u w:val="none"/>
    </w:rPr>
  </w:style>
  <w:style w:type="character" w:customStyle="1" w:styleId="Style7ptBold">
    <w:name w:val="Style 7 pt Bold"/>
    <w:basedOn w:val="DefaultParagraphFont"/>
    <w:rsid w:val="00F92ECD"/>
    <w:rPr>
      <w:b w:val="0"/>
      <w:bCs/>
      <w:sz w:val="14"/>
    </w:rPr>
  </w:style>
  <w:style w:type="paragraph" w:customStyle="1" w:styleId="Stylecardtext8pt">
    <w:name w:val="Style card text + 8 pt"/>
    <w:basedOn w:val="Normal"/>
    <w:rsid w:val="00F92ECD"/>
    <w:pPr>
      <w:ind w:right="288"/>
    </w:pPr>
    <w:rPr>
      <w:sz w:val="16"/>
    </w:rPr>
  </w:style>
  <w:style w:type="paragraph" w:customStyle="1" w:styleId="Stylecardtext5pt">
    <w:name w:val="Style card text + 5 pt"/>
    <w:basedOn w:val="Normal"/>
    <w:rsid w:val="00F92ECD"/>
    <w:pPr>
      <w:ind w:right="288"/>
    </w:pPr>
    <w:rPr>
      <w:sz w:val="10"/>
    </w:rPr>
  </w:style>
  <w:style w:type="character" w:customStyle="1" w:styleId="StyleStyleBoldUnderlineUnderlineIntenseEmphasis1apple-style-">
    <w:name w:val="Style Style Bold UnderlineUnderlineIntense Emphasis1apple-style-..."/>
    <w:basedOn w:val="DefaultParagraphFont"/>
    <w:rsid w:val="00F92EC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92EC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92ECD"/>
    <w:rPr>
      <w:rFonts w:ascii="Georgia" w:hAnsi="Georgia"/>
      <w:u w:val="single"/>
    </w:rPr>
  </w:style>
  <w:style w:type="paragraph" w:customStyle="1" w:styleId="StyleCardsGeorgia12ptBoldThickunderlineBorderSin">
    <w:name w:val="Style Cards + Georgia 12 pt Bold Thick underline Border: : (Sin..."/>
    <w:basedOn w:val="Normal"/>
    <w:rsid w:val="00F92EC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92ECD"/>
    <w:rPr>
      <w:rFonts w:ascii="Georgia" w:hAnsi="Georgia"/>
      <w:sz w:val="24"/>
      <w:u w:val="single"/>
    </w:rPr>
  </w:style>
  <w:style w:type="paragraph" w:customStyle="1" w:styleId="StyleCardsGeorgia">
    <w:name w:val="Style Cards + Georgia"/>
    <w:basedOn w:val="Normal"/>
    <w:rsid w:val="00F92EC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F92ECD"/>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F92ECD"/>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F92ECD"/>
    <w:rPr>
      <w:rFonts w:eastAsia="Times New Roman"/>
      <w:i/>
      <w:iCs/>
    </w:rPr>
  </w:style>
  <w:style w:type="character" w:customStyle="1" w:styleId="HTMLAddressChar">
    <w:name w:val="HTML Address Char"/>
    <w:basedOn w:val="DefaultParagraphFont"/>
    <w:link w:val="HTMLAddress"/>
    <w:uiPriority w:val="99"/>
    <w:rsid w:val="00F92ECD"/>
    <w:rPr>
      <w:rFonts w:ascii="Georgia" w:eastAsia="Times New Roman" w:hAnsi="Georgia"/>
      <w:i/>
      <w:iCs/>
    </w:rPr>
  </w:style>
  <w:style w:type="paragraph" w:styleId="Index1">
    <w:name w:val="index 1"/>
    <w:basedOn w:val="Normal"/>
    <w:next w:val="Normal"/>
    <w:autoRedefine/>
    <w:unhideWhenUsed/>
    <w:rsid w:val="00F92ECD"/>
    <w:pPr>
      <w:ind w:left="220" w:hanging="220"/>
    </w:pPr>
  </w:style>
  <w:style w:type="paragraph" w:customStyle="1" w:styleId="Quote2">
    <w:name w:val="Quote2"/>
    <w:basedOn w:val="Default"/>
    <w:next w:val="Default"/>
    <w:rsid w:val="00F92ECD"/>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Hat1">
    <w:name w:val="Hat1"/>
    <w:basedOn w:val="Normal"/>
    <w:next w:val="Normal"/>
    <w:uiPriority w:val="2"/>
    <w:qFormat/>
    <w:rsid w:val="00F92ECD"/>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F92ECD"/>
    <w:pPr>
      <w:spacing w:before="100" w:beforeAutospacing="1" w:after="100" w:afterAutospacing="1"/>
    </w:pPr>
    <w:rPr>
      <w:rFonts w:eastAsia="Times New Roman"/>
    </w:rPr>
  </w:style>
  <w:style w:type="paragraph" w:customStyle="1" w:styleId="Pa1">
    <w:name w:val="Pa1"/>
    <w:basedOn w:val="Default"/>
    <w:next w:val="Default"/>
    <w:uiPriority w:val="99"/>
    <w:rsid w:val="00F92ECD"/>
    <w:pPr>
      <w:autoSpaceDE/>
      <w:autoSpaceDN/>
      <w:adjustRightInd/>
      <w:contextualSpacing/>
    </w:pPr>
    <w:rPr>
      <w:rFonts w:asciiTheme="minorHAnsi" w:eastAsia="Malgun Gothic" w:hAnsiTheme="minorHAnsi" w:cstheme="minorBidi"/>
      <w:b/>
      <w:bCs/>
      <w:sz w:val="24"/>
      <w:u w:val="single"/>
      <w:bdr w:val="single" w:sz="4" w:space="0" w:color="auto" w:frame="1"/>
    </w:rPr>
  </w:style>
  <w:style w:type="paragraph" w:customStyle="1" w:styleId="tagline2">
    <w:name w:val="tagline"/>
    <w:basedOn w:val="Normal"/>
    <w:rsid w:val="00F92ECD"/>
    <w:pPr>
      <w:spacing w:before="100" w:beforeAutospacing="1" w:after="100" w:afterAutospacing="1"/>
    </w:pPr>
    <w:rPr>
      <w:rFonts w:eastAsia="Times New Roman"/>
    </w:rPr>
  </w:style>
  <w:style w:type="paragraph" w:customStyle="1" w:styleId="Block1">
    <w:name w:val="Block1"/>
    <w:basedOn w:val="Normal"/>
    <w:next w:val="Normal"/>
    <w:uiPriority w:val="3"/>
    <w:qFormat/>
    <w:rsid w:val="00F92ECD"/>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F92EC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paragraph" w:customStyle="1" w:styleId="ReallySamllText">
    <w:name w:val="ReallySamllText"/>
    <w:basedOn w:val="Normal"/>
    <w:link w:val="ReallySamllTextChar"/>
    <w:autoRedefine/>
    <w:rsid w:val="00F92ECD"/>
    <w:rPr>
      <w:rFonts w:asciiTheme="minorHAnsi" w:hAnsiTheme="minorHAnsi"/>
      <w:sz w:val="12"/>
      <w:szCs w:val="24"/>
    </w:rPr>
  </w:style>
  <w:style w:type="paragraph" w:customStyle="1" w:styleId="CardCites">
    <w:name w:val="Card Cites"/>
    <w:basedOn w:val="Normal"/>
    <w:next w:val="Normal"/>
    <w:qFormat/>
    <w:rsid w:val="00F92ECD"/>
    <w:rPr>
      <w:rFonts w:eastAsia="Times New Roman"/>
      <w:b/>
      <w:sz w:val="20"/>
    </w:rPr>
  </w:style>
  <w:style w:type="paragraph" w:customStyle="1" w:styleId="NormalWeb3">
    <w:name w:val="Normal (Web)3"/>
    <w:basedOn w:val="Normal"/>
    <w:rsid w:val="00F92ECD"/>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F92ECD"/>
    <w:pPr>
      <w:ind w:left="400"/>
    </w:pPr>
    <w:rPr>
      <w:rFonts w:eastAsia="Times New Roman"/>
    </w:rPr>
  </w:style>
  <w:style w:type="paragraph" w:customStyle="1" w:styleId="TagCiteChar2">
    <w:name w:val="Tag / Cite Char"/>
    <w:basedOn w:val="Normal"/>
    <w:rsid w:val="00F92ECD"/>
    <w:rPr>
      <w:rFonts w:eastAsia="Times New Roman"/>
      <w:b/>
      <w:color w:val="000000"/>
    </w:rPr>
  </w:style>
  <w:style w:type="paragraph" w:customStyle="1" w:styleId="PageNumber2">
    <w:name w:val="Page Number2"/>
    <w:basedOn w:val="Normal"/>
    <w:next w:val="Normal"/>
    <w:rsid w:val="00F92ECD"/>
    <w:rPr>
      <w:rFonts w:eastAsia="Times New Roman"/>
      <w:sz w:val="20"/>
    </w:rPr>
  </w:style>
  <w:style w:type="paragraph" w:customStyle="1" w:styleId="HeaderFooter">
    <w:name w:val="Header &amp; Footer"/>
    <w:rsid w:val="00F92ECD"/>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F92ECD"/>
    <w:rPr>
      <w:rFonts w:ascii="Arial Narrow" w:eastAsia="Times New Roman" w:hAnsi="Arial Narrow"/>
      <w:color w:val="000000"/>
      <w:sz w:val="16"/>
    </w:rPr>
  </w:style>
  <w:style w:type="paragraph" w:customStyle="1" w:styleId="CardTextUnderlined">
    <w:name w:val="Card Text Underlined"/>
    <w:basedOn w:val="Normal"/>
    <w:rsid w:val="00F92ECD"/>
    <w:rPr>
      <w:rFonts w:ascii="Arial Narrow" w:eastAsia="Times New Roman" w:hAnsi="Arial Narrow"/>
      <w:u w:val="single"/>
    </w:rPr>
  </w:style>
  <w:style w:type="paragraph" w:customStyle="1" w:styleId="HeaderDebate">
    <w:name w:val="Header Debate"/>
    <w:basedOn w:val="Normal"/>
    <w:rsid w:val="00F92ECD"/>
    <w:pPr>
      <w:jc w:val="center"/>
      <w:outlineLvl w:val="0"/>
    </w:pPr>
    <w:rPr>
      <w:rFonts w:eastAsia="Times New Roman"/>
      <w:b/>
      <w:sz w:val="48"/>
      <w:u w:val="words"/>
    </w:rPr>
  </w:style>
  <w:style w:type="paragraph" w:customStyle="1" w:styleId="NormalWeb1">
    <w:name w:val="Normal (Web)1"/>
    <w:basedOn w:val="Normal"/>
    <w:rsid w:val="00F92ECD"/>
    <w:pPr>
      <w:spacing w:before="100" w:beforeAutospacing="1" w:after="100" w:afterAutospacing="1"/>
    </w:pPr>
    <w:rPr>
      <w:rFonts w:eastAsia="Times New Roman"/>
      <w:sz w:val="20"/>
      <w:szCs w:val="20"/>
    </w:rPr>
  </w:style>
  <w:style w:type="paragraph" w:customStyle="1" w:styleId="CardTagCharChar">
    <w:name w:val="Card Tag Char Char"/>
    <w:basedOn w:val="Normal"/>
    <w:rsid w:val="00F92ECD"/>
    <w:rPr>
      <w:rFonts w:eastAsia="Times New Roman"/>
      <w:b/>
    </w:rPr>
  </w:style>
  <w:style w:type="paragraph" w:customStyle="1" w:styleId="fixed">
    <w:name w:val="fixed"/>
    <w:basedOn w:val="Normal"/>
    <w:rsid w:val="00F92ECD"/>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F92ECD"/>
    <w:pPr>
      <w:spacing w:before="100" w:beforeAutospacing="1" w:after="100" w:afterAutospacing="1"/>
    </w:pPr>
    <w:rPr>
      <w:rFonts w:eastAsia="Times New Roman"/>
    </w:rPr>
  </w:style>
  <w:style w:type="paragraph" w:customStyle="1" w:styleId="ExecutiveSummarytext">
    <w:name w:val="Executive Summary text"/>
    <w:basedOn w:val="Normal"/>
    <w:next w:val="Normal"/>
    <w:rsid w:val="00F92ECD"/>
    <w:pPr>
      <w:autoSpaceDE w:val="0"/>
      <w:autoSpaceDN w:val="0"/>
      <w:adjustRightInd w:val="0"/>
    </w:pPr>
    <w:rPr>
      <w:rFonts w:eastAsia="Times New Roman"/>
    </w:rPr>
  </w:style>
  <w:style w:type="character" w:customStyle="1" w:styleId="NormalUnderlineChar1">
    <w:name w:val="Normal Underline Char1"/>
    <w:locked/>
    <w:rsid w:val="00F92ECD"/>
    <w:rPr>
      <w:u w:val="single"/>
    </w:rPr>
  </w:style>
  <w:style w:type="character" w:customStyle="1" w:styleId="CardUpSize-LightChar">
    <w:name w:val="CardUpSize - Light Char"/>
    <w:link w:val="CardUpSize-Light"/>
    <w:locked/>
    <w:rsid w:val="00F92ECD"/>
    <w:rPr>
      <w:rFonts w:ascii="Times New Roman" w:eastAsia="Times New Roman" w:hAnsi="Times New Roman"/>
      <w:szCs w:val="32"/>
      <w:u w:val="single"/>
    </w:rPr>
  </w:style>
  <w:style w:type="paragraph" w:customStyle="1" w:styleId="CardUpSize-Light">
    <w:name w:val="CardUpSize - Light"/>
    <w:basedOn w:val="Normal"/>
    <w:link w:val="CardUpSize-LightChar"/>
    <w:rsid w:val="00F92ECD"/>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F92ECD"/>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F92ECD"/>
    <w:pPr>
      <w:jc w:val="both"/>
    </w:pPr>
    <w:rPr>
      <w:rFonts w:ascii="Times New Roman" w:eastAsia="Times New Roman" w:hAnsi="Times New Roman"/>
      <w:b/>
      <w:szCs w:val="32"/>
      <w:u w:val="single"/>
    </w:rPr>
  </w:style>
  <w:style w:type="paragraph" w:customStyle="1" w:styleId="SmallCite">
    <w:name w:val="Small Cite"/>
    <w:basedOn w:val="Normal"/>
    <w:rsid w:val="00F92ECD"/>
    <w:rPr>
      <w:rFonts w:ascii="Verdana" w:eastAsia="Times New Roman" w:hAnsi="Verdana"/>
      <w:sz w:val="16"/>
    </w:rPr>
  </w:style>
  <w:style w:type="paragraph" w:customStyle="1" w:styleId="clearformatting">
    <w:name w:val="clear formatting"/>
    <w:basedOn w:val="Heading2"/>
    <w:rsid w:val="00F92ECD"/>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F92ECD"/>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F92ECD"/>
    <w:pPr>
      <w:spacing w:after="240" w:line="360" w:lineRule="atLeast"/>
    </w:pPr>
    <w:rPr>
      <w:rFonts w:eastAsia="Times New Roman"/>
      <w:b/>
      <w:bCs/>
      <w:sz w:val="16"/>
      <w:szCs w:val="16"/>
    </w:rPr>
  </w:style>
  <w:style w:type="paragraph" w:customStyle="1" w:styleId="PlaceholderText1">
    <w:name w:val="Placeholder Text1"/>
    <w:basedOn w:val="Normal"/>
    <w:rsid w:val="00F92ECD"/>
    <w:pPr>
      <w:keepNext/>
      <w:numPr>
        <w:numId w:val="21"/>
      </w:numPr>
      <w:outlineLvl w:val="0"/>
    </w:pPr>
    <w:rPr>
      <w:rFonts w:eastAsia="MS Gothic"/>
    </w:rPr>
  </w:style>
  <w:style w:type="character" w:customStyle="1" w:styleId="ImportantTextChar">
    <w:name w:val="Important Text Char"/>
    <w:link w:val="ImportantText"/>
    <w:locked/>
    <w:rsid w:val="00F92ECD"/>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F92ECD"/>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F92ECD"/>
    <w:rPr>
      <w:rFonts w:ascii="HNKAOE+Arial" w:hAnsi="HNKAOE+Arial"/>
    </w:rPr>
  </w:style>
  <w:style w:type="paragraph" w:customStyle="1" w:styleId="StyleBodyText11ptBlackUnderline">
    <w:name w:val="Style Body Text + 11 pt Black Underline"/>
    <w:basedOn w:val="BodyText"/>
    <w:link w:val="StyleBodyText11ptBlackUnderlineChar"/>
    <w:rsid w:val="00F92ECD"/>
    <w:pPr>
      <w:autoSpaceDE w:val="0"/>
      <w:autoSpaceDN w:val="0"/>
      <w:adjustRightInd w:val="0"/>
      <w:spacing w:after="0"/>
    </w:pPr>
    <w:rPr>
      <w:rFonts w:ascii="HNKAOE+Arial" w:hAnsi="HNKAOE+Arial"/>
      <w:sz w:val="22"/>
    </w:rPr>
  </w:style>
  <w:style w:type="character" w:customStyle="1" w:styleId="StyleBodyText11ptBoldBlackChar">
    <w:name w:val="Style Body Text + 11 pt Bold Black Char"/>
    <w:link w:val="StyleBodyText11ptBoldBlack"/>
    <w:locked/>
    <w:rsid w:val="00F92ECD"/>
    <w:rPr>
      <w:rFonts w:ascii="HNKAOE+Arial" w:hAnsi="HNKAOE+Arial"/>
    </w:rPr>
  </w:style>
  <w:style w:type="paragraph" w:customStyle="1" w:styleId="StyleBodyText11ptBoldBlack">
    <w:name w:val="Style Body Text + 11 pt Bold Black"/>
    <w:basedOn w:val="BodyText"/>
    <w:link w:val="StyleBodyText11ptBoldBlackChar"/>
    <w:rsid w:val="00F92ECD"/>
    <w:pPr>
      <w:autoSpaceDE w:val="0"/>
      <w:autoSpaceDN w:val="0"/>
      <w:adjustRightInd w:val="0"/>
      <w:spacing w:after="0"/>
    </w:pPr>
    <w:rPr>
      <w:rFonts w:ascii="HNKAOE+Arial" w:hAnsi="HNKAOE+Arial"/>
      <w:sz w:val="22"/>
    </w:rPr>
  </w:style>
  <w:style w:type="character" w:customStyle="1" w:styleId="StyletinyBoldChar">
    <w:name w:val="Style tiny + Bold Char"/>
    <w:link w:val="StyletinyBold"/>
    <w:locked/>
    <w:rsid w:val="00F92ECD"/>
    <w:rPr>
      <w:rFonts w:ascii="Times New Roman" w:eastAsia="Malgun Gothic" w:hAnsi="Times New Roman"/>
      <w:bCs/>
    </w:rPr>
  </w:style>
  <w:style w:type="paragraph" w:customStyle="1" w:styleId="StyletinyBold">
    <w:name w:val="Style tiny + Bold"/>
    <w:basedOn w:val="tiny"/>
    <w:link w:val="StyletinyBoldChar"/>
    <w:rsid w:val="00F92ECD"/>
    <w:rPr>
      <w:rFonts w:cstheme="minorBidi"/>
      <w:bCs/>
      <w:sz w:val="22"/>
    </w:rPr>
  </w:style>
  <w:style w:type="character" w:customStyle="1" w:styleId="Heading5SizeDownChar">
    <w:name w:val="Heading 5 Size Down Char"/>
    <w:link w:val="Heading5SizeDown"/>
    <w:locked/>
    <w:rsid w:val="00F92ECD"/>
    <w:rPr>
      <w:rFonts w:ascii="Times New Roman" w:eastAsia="Times New Roman" w:hAnsi="Times New Roman"/>
      <w:szCs w:val="16"/>
    </w:rPr>
  </w:style>
  <w:style w:type="paragraph" w:customStyle="1" w:styleId="Heading5SizeDown">
    <w:name w:val="Heading 5 Size Down"/>
    <w:basedOn w:val="Normal"/>
    <w:link w:val="Heading5SizeDownChar"/>
    <w:autoRedefine/>
    <w:rsid w:val="00F92ECD"/>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F92ECD"/>
    <w:rPr>
      <w:rFonts w:ascii="Times New Roman" w:eastAsia="Times New Roman" w:hAnsi="Times New Roman" w:cs="Arial"/>
      <w:b/>
      <w:szCs w:val="44"/>
    </w:rPr>
  </w:style>
  <w:style w:type="paragraph" w:customStyle="1" w:styleId="Normal2Bold">
    <w:name w:val="Normal2 + Bold"/>
    <w:basedOn w:val="Normal"/>
    <w:link w:val="Normal2BoldChar"/>
    <w:rsid w:val="00F92ECD"/>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F92ECD"/>
    <w:rPr>
      <w:rFonts w:ascii="Times New Roman" w:eastAsia="Times New Roman" w:hAnsi="Times New Roman"/>
      <w:lang w:eastAsia="ar-SA"/>
    </w:rPr>
  </w:style>
  <w:style w:type="paragraph" w:customStyle="1" w:styleId="ListContents">
    <w:name w:val="List Contents"/>
    <w:basedOn w:val="Normal"/>
    <w:link w:val="ListContentsChar"/>
    <w:rsid w:val="00F92ECD"/>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F92ECD"/>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F92ECD"/>
    <w:rPr>
      <w:color w:val="231F20"/>
      <w:u w:val="single"/>
    </w:rPr>
  </w:style>
  <w:style w:type="character" w:customStyle="1" w:styleId="UnimportantCharChar">
    <w:name w:val="Unimportant Char Char"/>
    <w:link w:val="Unimportant"/>
    <w:locked/>
    <w:rsid w:val="00F92ECD"/>
    <w:rPr>
      <w:rFonts w:ascii="Arial" w:eastAsia="Times New Roman" w:hAnsi="Arial"/>
      <w:sz w:val="12"/>
    </w:rPr>
  </w:style>
  <w:style w:type="paragraph" w:customStyle="1" w:styleId="Unimportant">
    <w:name w:val="Unimportant"/>
    <w:basedOn w:val="Normal"/>
    <w:link w:val="UnimportantCharChar"/>
    <w:rsid w:val="00F92ECD"/>
    <w:pPr>
      <w:jc w:val="both"/>
    </w:pPr>
    <w:rPr>
      <w:rFonts w:ascii="Arial" w:eastAsia="Times New Roman" w:hAnsi="Arial"/>
      <w:sz w:val="12"/>
    </w:rPr>
  </w:style>
  <w:style w:type="character" w:customStyle="1" w:styleId="TagCiteChar3">
    <w:name w:val="Tag &amp; Cite Char"/>
    <w:link w:val="TagCite2"/>
    <w:locked/>
    <w:rsid w:val="00F92ECD"/>
    <w:rPr>
      <w:rFonts w:ascii="Arial" w:eastAsia="Times New Roman" w:hAnsi="Arial"/>
      <w:b/>
    </w:rPr>
  </w:style>
  <w:style w:type="paragraph" w:customStyle="1" w:styleId="TagCite2">
    <w:name w:val="Tag &amp; Cite"/>
    <w:basedOn w:val="Normal"/>
    <w:link w:val="TagCiteChar3"/>
    <w:rsid w:val="00F92ECD"/>
    <w:pPr>
      <w:jc w:val="both"/>
    </w:pPr>
    <w:rPr>
      <w:rFonts w:ascii="Arial" w:eastAsia="Times New Roman" w:hAnsi="Arial"/>
      <w:b/>
    </w:rPr>
  </w:style>
  <w:style w:type="character" w:customStyle="1" w:styleId="HighlightedTextChar">
    <w:name w:val="Highlighted Text Char"/>
    <w:link w:val="HighlightedText"/>
    <w:locked/>
    <w:rsid w:val="00F92ECD"/>
    <w:rPr>
      <w:rFonts w:ascii="Arial" w:eastAsia="Times New Roman" w:hAnsi="Arial"/>
      <w:b/>
      <w:u w:val="thick"/>
    </w:rPr>
  </w:style>
  <w:style w:type="paragraph" w:customStyle="1" w:styleId="HighlightedText">
    <w:name w:val="Highlighted Text"/>
    <w:basedOn w:val="Normal"/>
    <w:link w:val="HighlightedTextChar"/>
    <w:rsid w:val="00F92ECD"/>
    <w:pPr>
      <w:jc w:val="both"/>
    </w:pPr>
    <w:rPr>
      <w:rFonts w:ascii="Arial" w:eastAsia="Times New Roman" w:hAnsi="Arial"/>
      <w:b/>
      <w:u w:val="thick"/>
    </w:rPr>
  </w:style>
  <w:style w:type="paragraph" w:customStyle="1" w:styleId="StyleHeading1Justified">
    <w:name w:val="Style Heading 1 + Justified"/>
    <w:basedOn w:val="Normal"/>
    <w:next w:val="Normal"/>
    <w:rsid w:val="00F92ECD"/>
    <w:rPr>
      <w:rFonts w:eastAsia="Times New Roman"/>
      <w:sz w:val="20"/>
      <w:szCs w:val="20"/>
    </w:rPr>
  </w:style>
  <w:style w:type="paragraph" w:customStyle="1" w:styleId="textunderline0">
    <w:name w:val="text underline"/>
    <w:basedOn w:val="Normal"/>
    <w:link w:val="textunderlineChar0"/>
    <w:autoRedefine/>
    <w:rsid w:val="00F92ECD"/>
    <w:rPr>
      <w:rFonts w:asciiTheme="minorHAnsi" w:hAnsiTheme="minorHAnsi"/>
      <w:sz w:val="24"/>
      <w:u w:val="thick"/>
    </w:rPr>
  </w:style>
  <w:style w:type="character" w:customStyle="1" w:styleId="DebateTagChar">
    <w:name w:val="Debate Tag Char"/>
    <w:link w:val="DebateTag"/>
    <w:locked/>
    <w:rsid w:val="00F92ECD"/>
    <w:rPr>
      <w:rFonts w:ascii="Garamond" w:hAnsi="Garamond"/>
      <w:b/>
    </w:rPr>
  </w:style>
  <w:style w:type="paragraph" w:customStyle="1" w:styleId="DebateTag">
    <w:name w:val="Debate Tag"/>
    <w:basedOn w:val="Normal"/>
    <w:link w:val="DebateTagChar"/>
    <w:autoRedefine/>
    <w:rsid w:val="00F92ECD"/>
    <w:pPr>
      <w:tabs>
        <w:tab w:val="left" w:pos="270"/>
      </w:tabs>
    </w:pPr>
    <w:rPr>
      <w:rFonts w:ascii="Garamond" w:hAnsi="Garamond"/>
      <w:b/>
    </w:rPr>
  </w:style>
  <w:style w:type="paragraph" w:customStyle="1" w:styleId="DebateCite">
    <w:name w:val="Debate Cite"/>
    <w:basedOn w:val="Normal"/>
    <w:autoRedefine/>
    <w:rsid w:val="00F92ECD"/>
    <w:pPr>
      <w:tabs>
        <w:tab w:val="left" w:pos="270"/>
      </w:tabs>
    </w:pPr>
    <w:rPr>
      <w:rFonts w:eastAsia="Times New Roman"/>
      <w:sz w:val="20"/>
    </w:rPr>
  </w:style>
  <w:style w:type="paragraph" w:customStyle="1" w:styleId="BlockTitle10">
    <w:name w:val="Block Title #1"/>
    <w:basedOn w:val="Heading1"/>
    <w:rsid w:val="00F92EC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rsid w:val="00F92ECD"/>
    <w:pPr>
      <w:widowControl w:val="0"/>
      <w:suppressAutoHyphens/>
    </w:pPr>
    <w:rPr>
      <w:rFonts w:ascii="Courier New" w:eastAsia="Courier New" w:hAnsi="Courier New"/>
      <w:sz w:val="20"/>
      <w:szCs w:val="20"/>
    </w:rPr>
  </w:style>
  <w:style w:type="paragraph" w:customStyle="1" w:styleId="MaggieTag">
    <w:name w:val="MaggieTag"/>
    <w:basedOn w:val="Heading2"/>
    <w:rsid w:val="00F92ECD"/>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F92ECD"/>
    <w:rPr>
      <w:rFonts w:ascii="Times New Roman" w:eastAsia="Times New Roman" w:hAnsi="Times New Roman"/>
    </w:rPr>
  </w:style>
  <w:style w:type="paragraph" w:customStyle="1" w:styleId="Heading4Cite">
    <w:name w:val="Heading 4 Cite"/>
    <w:basedOn w:val="Normal"/>
    <w:link w:val="Heading4CiteChar"/>
    <w:autoRedefine/>
    <w:rsid w:val="00F92ECD"/>
    <w:rPr>
      <w:rFonts w:ascii="Times New Roman" w:eastAsia="Times New Roman" w:hAnsi="Times New Roman"/>
    </w:rPr>
  </w:style>
  <w:style w:type="paragraph" w:customStyle="1" w:styleId="4">
    <w:name w:val="4"/>
    <w:basedOn w:val="Normal"/>
    <w:rsid w:val="00F92ECD"/>
    <w:rPr>
      <w:rFonts w:eastAsia="Times New Roman"/>
      <w:sz w:val="20"/>
    </w:rPr>
  </w:style>
  <w:style w:type="character" w:customStyle="1" w:styleId="UnunderlinedTextChar">
    <w:name w:val="Ununderlined Text Char"/>
    <w:link w:val="UnunderlinedText"/>
    <w:locked/>
    <w:rsid w:val="00F92ECD"/>
    <w:rPr>
      <w:rFonts w:eastAsia="Times New Roman"/>
      <w:bCs/>
      <w:sz w:val="12"/>
    </w:rPr>
  </w:style>
  <w:style w:type="paragraph" w:customStyle="1" w:styleId="UnunderlinedText">
    <w:name w:val="Ununderlined Text"/>
    <w:basedOn w:val="Normal"/>
    <w:link w:val="UnunderlinedTextChar"/>
    <w:autoRedefine/>
    <w:rsid w:val="00F92ECD"/>
    <w:pPr>
      <w:spacing w:after="200" w:line="276" w:lineRule="auto"/>
    </w:pPr>
    <w:rPr>
      <w:rFonts w:asciiTheme="minorHAnsi" w:eastAsia="Times New Roman" w:hAnsiTheme="minorHAnsi"/>
      <w:bCs/>
      <w:sz w:val="12"/>
    </w:rPr>
  </w:style>
  <w:style w:type="paragraph" w:customStyle="1" w:styleId="card0">
    <w:name w:val="%card"/>
    <w:basedOn w:val="Normal"/>
    <w:autoRedefine/>
    <w:rsid w:val="00F92ECD"/>
    <w:pPr>
      <w:spacing w:after="200" w:line="276" w:lineRule="auto"/>
      <w:ind w:left="288" w:right="288"/>
    </w:pPr>
    <w:rPr>
      <w:rFonts w:eastAsia="Times New Roman"/>
      <w:bCs/>
    </w:rPr>
  </w:style>
  <w:style w:type="paragraph" w:customStyle="1" w:styleId="BlockTitle4">
    <w:name w:val="%Block Title"/>
    <w:basedOn w:val="Heading1"/>
    <w:rsid w:val="00F92ECD"/>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ThickUnderline">
    <w:name w:val="ThickUnderline"/>
    <w:rsid w:val="00F92E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F92ECD"/>
    <w:pPr>
      <w:jc w:val="both"/>
    </w:pPr>
    <w:rPr>
      <w:rFonts w:ascii="Times New Roman" w:hAnsi="Times New Roman" w:cs="Times-Roman"/>
      <w:b w:val="0"/>
      <w:sz w:val="20"/>
      <w:u w:val="dash"/>
      <w:lang w:bidi="en-US"/>
    </w:rPr>
  </w:style>
  <w:style w:type="character" w:customStyle="1" w:styleId="Card-UnderlineChar">
    <w:name w:val="Card-Underline Char"/>
    <w:link w:val="Card-Underline0"/>
    <w:locked/>
    <w:rsid w:val="00F92ECD"/>
    <w:rPr>
      <w:rFonts w:ascii="Century Gothic" w:eastAsia="Cambria" w:hAnsi="Century Gothic"/>
      <w:u w:val="thick"/>
    </w:rPr>
  </w:style>
  <w:style w:type="paragraph" w:customStyle="1" w:styleId="Card-Underline0">
    <w:name w:val="Card-Underline"/>
    <w:basedOn w:val="Normal"/>
    <w:link w:val="Card-UnderlineChar"/>
    <w:qFormat/>
    <w:rsid w:val="00F92ECD"/>
    <w:rPr>
      <w:rFonts w:ascii="Century Gothic" w:eastAsia="Cambria" w:hAnsi="Century Gothic"/>
      <w:u w:val="thick"/>
    </w:rPr>
  </w:style>
  <w:style w:type="paragraph" w:customStyle="1" w:styleId="PageNumber3">
    <w:name w:val="Page Number3"/>
    <w:basedOn w:val="Normal"/>
    <w:next w:val="Normal"/>
    <w:rsid w:val="00F92ECD"/>
    <w:rPr>
      <w:rFonts w:eastAsia="Times New Roman"/>
      <w:sz w:val="20"/>
    </w:rPr>
  </w:style>
  <w:style w:type="paragraph" w:customStyle="1" w:styleId="PageNumber4">
    <w:name w:val="Page Number4"/>
    <w:basedOn w:val="Normal"/>
    <w:next w:val="Normal"/>
    <w:rsid w:val="00F92ECD"/>
    <w:rPr>
      <w:rFonts w:eastAsia="Times New Roman"/>
      <w:sz w:val="20"/>
    </w:rPr>
  </w:style>
  <w:style w:type="paragraph" w:customStyle="1" w:styleId="PageNumber5">
    <w:name w:val="Page Number5"/>
    <w:basedOn w:val="Normal"/>
    <w:next w:val="Normal"/>
    <w:rsid w:val="00F92ECD"/>
    <w:rPr>
      <w:rFonts w:eastAsia="Times New Roman"/>
      <w:sz w:val="20"/>
    </w:rPr>
  </w:style>
  <w:style w:type="paragraph" w:customStyle="1" w:styleId="smalltext1">
    <w:name w:val="small text1"/>
    <w:basedOn w:val="Normal"/>
    <w:next w:val="Normal"/>
    <w:uiPriority w:val="4"/>
    <w:qFormat/>
    <w:rsid w:val="00F92ECD"/>
    <w:pPr>
      <w:keepNext/>
      <w:keepLines/>
      <w:spacing w:before="200"/>
      <w:outlineLvl w:val="3"/>
    </w:pPr>
    <w:rPr>
      <w:rFonts w:eastAsia="Times New Roman"/>
      <w:b/>
      <w:bCs/>
      <w:iCs/>
      <w:sz w:val="26"/>
    </w:rPr>
  </w:style>
  <w:style w:type="character" w:customStyle="1" w:styleId="CircleChar">
    <w:name w:val="Circle Char"/>
    <w:link w:val="Circle"/>
    <w:locked/>
    <w:rsid w:val="00F92ECD"/>
    <w:rPr>
      <w:rFonts w:ascii="Times New Roman" w:eastAsia="Times New Roman" w:hAnsi="Times New Roman"/>
      <w:b/>
      <w:u w:val="words"/>
    </w:rPr>
  </w:style>
  <w:style w:type="paragraph" w:customStyle="1" w:styleId="Circle">
    <w:name w:val="Circle"/>
    <w:basedOn w:val="Normal"/>
    <w:link w:val="CircleChar"/>
    <w:rsid w:val="00F92ECD"/>
    <w:rPr>
      <w:rFonts w:ascii="Times New Roman" w:eastAsia="Times New Roman" w:hAnsi="Times New Roman"/>
      <w:b/>
      <w:u w:val="words"/>
    </w:rPr>
  </w:style>
  <w:style w:type="paragraph" w:customStyle="1" w:styleId="PageNumber6">
    <w:name w:val="Page Number6"/>
    <w:basedOn w:val="Normal"/>
    <w:next w:val="Normal"/>
    <w:rsid w:val="00F92ECD"/>
    <w:rPr>
      <w:rFonts w:eastAsia="Times New Roman"/>
      <w:sz w:val="20"/>
    </w:rPr>
  </w:style>
  <w:style w:type="paragraph" w:customStyle="1" w:styleId="user">
    <w:name w:val="user"/>
    <w:basedOn w:val="Normal"/>
    <w:rsid w:val="00F92ECD"/>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F92ECD"/>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F92ECD"/>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F92ECD"/>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F92ECD"/>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F92ECD"/>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F92ECD"/>
    <w:rPr>
      <w:rFonts w:eastAsia="Times New Roman"/>
      <w:sz w:val="20"/>
    </w:rPr>
  </w:style>
  <w:style w:type="paragraph" w:customStyle="1" w:styleId="DebateTag0">
    <w:name w:val="DebateTag"/>
    <w:basedOn w:val="Normal"/>
    <w:qFormat/>
    <w:rsid w:val="00F92ECD"/>
    <w:rPr>
      <w:b/>
    </w:rPr>
  </w:style>
  <w:style w:type="character" w:customStyle="1" w:styleId="Style8ptChar">
    <w:name w:val="Style 8 pt Char"/>
    <w:rsid w:val="00F92ECD"/>
    <w:rPr>
      <w:rFonts w:ascii="Garamond" w:eastAsia="Calibri" w:hAnsi="Garamond" w:hint="default"/>
      <w:sz w:val="16"/>
      <w:szCs w:val="22"/>
    </w:rPr>
  </w:style>
  <w:style w:type="character" w:customStyle="1" w:styleId="message-item">
    <w:name w:val="message-item"/>
    <w:rsid w:val="00F92ECD"/>
  </w:style>
  <w:style w:type="character" w:customStyle="1" w:styleId="lightheader">
    <w:name w:val="lightheader"/>
    <w:rsid w:val="00F92ECD"/>
  </w:style>
  <w:style w:type="character" w:customStyle="1" w:styleId="datestamp">
    <w:name w:val="datestamp"/>
    <w:rsid w:val="00F92ECD"/>
  </w:style>
  <w:style w:type="character" w:customStyle="1" w:styleId="forenames">
    <w:name w:val="forenames"/>
    <w:rsid w:val="00F92ECD"/>
  </w:style>
  <w:style w:type="character" w:customStyle="1" w:styleId="surname">
    <w:name w:val="surname"/>
    <w:rsid w:val="00F92ECD"/>
  </w:style>
  <w:style w:type="character" w:customStyle="1" w:styleId="refpreview">
    <w:name w:val="refpreview"/>
    <w:rsid w:val="00F92ECD"/>
  </w:style>
  <w:style w:type="character" w:customStyle="1" w:styleId="loose1">
    <w:name w:val="loose1"/>
    <w:rsid w:val="00F92ECD"/>
  </w:style>
  <w:style w:type="character" w:customStyle="1" w:styleId="gsa">
    <w:name w:val="gs_a"/>
    <w:rsid w:val="00F92ECD"/>
  </w:style>
  <w:style w:type="character" w:customStyle="1" w:styleId="goohl1">
    <w:name w:val="goohl1"/>
    <w:rsid w:val="00F92ECD"/>
  </w:style>
  <w:style w:type="character" w:customStyle="1" w:styleId="mainarttitle">
    <w:name w:val="mainarttitle"/>
    <w:rsid w:val="00F92ECD"/>
  </w:style>
  <w:style w:type="character" w:customStyle="1" w:styleId="mainartauthor">
    <w:name w:val="mainartauthor"/>
    <w:rsid w:val="00F92ECD"/>
  </w:style>
  <w:style w:type="character" w:customStyle="1" w:styleId="mainartdate">
    <w:name w:val="mainartdate"/>
    <w:rsid w:val="00F92ECD"/>
  </w:style>
  <w:style w:type="character" w:customStyle="1" w:styleId="gsggs">
    <w:name w:val="gs_ggs"/>
    <w:rsid w:val="00F92ECD"/>
  </w:style>
  <w:style w:type="character" w:customStyle="1" w:styleId="ahead">
    <w:name w:val="a_head"/>
    <w:rsid w:val="00F92ECD"/>
  </w:style>
  <w:style w:type="character" w:customStyle="1" w:styleId="docbody">
    <w:name w:val="docbody"/>
    <w:rsid w:val="00F92ECD"/>
  </w:style>
  <w:style w:type="character" w:customStyle="1" w:styleId="superscript">
    <w:name w:val="superscript"/>
    <w:rsid w:val="00F92ECD"/>
  </w:style>
  <w:style w:type="character" w:customStyle="1" w:styleId="bwxsm">
    <w:name w:val="b w xsm"/>
    <w:rsid w:val="00F92ECD"/>
  </w:style>
  <w:style w:type="character" w:customStyle="1" w:styleId="fstd">
    <w:name w:val="f std"/>
    <w:rsid w:val="00F92ECD"/>
  </w:style>
  <w:style w:type="character" w:customStyle="1" w:styleId="heading2char2charchar1">
    <w:name w:val="heading2char2charchar1"/>
    <w:rsid w:val="00F92ECD"/>
  </w:style>
  <w:style w:type="character" w:customStyle="1" w:styleId="charchar60">
    <w:name w:val="charchar6"/>
    <w:rsid w:val="00F92ECD"/>
  </w:style>
  <w:style w:type="character" w:customStyle="1" w:styleId="bio1">
    <w:name w:val="bio1"/>
    <w:rsid w:val="00F92ECD"/>
    <w:rPr>
      <w:rFonts w:ascii="Arial" w:hAnsi="Arial" w:cs="Arial" w:hint="default"/>
      <w:i/>
      <w:iCs/>
      <w:color w:val="000000"/>
      <w:sz w:val="20"/>
      <w:szCs w:val="20"/>
    </w:rPr>
  </w:style>
  <w:style w:type="character" w:customStyle="1" w:styleId="cardCharCharCharCharCharChar">
    <w:name w:val="card Char Char Char Char Char Char"/>
    <w:rsid w:val="00F92ECD"/>
    <w:rPr>
      <w:sz w:val="24"/>
      <w:szCs w:val="24"/>
      <w:lang w:val="en-US" w:eastAsia="en-US" w:bidi="ar-SA"/>
    </w:rPr>
  </w:style>
  <w:style w:type="character" w:customStyle="1" w:styleId="Style24ptBoldUnderlineCenteredCharChar">
    <w:name w:val="Style 24 pt Bold Underline Centered Char Char"/>
    <w:rsid w:val="00F92ECD"/>
    <w:rPr>
      <w:b/>
      <w:bCs/>
      <w:sz w:val="48"/>
      <w:szCs w:val="24"/>
      <w:u w:val="single"/>
      <w:lang w:val="en-US" w:eastAsia="en-US" w:bidi="ar-SA"/>
    </w:rPr>
  </w:style>
  <w:style w:type="character" w:customStyle="1" w:styleId="TagCiteCharChar0">
    <w:name w:val="Tag / Cite Char Char"/>
    <w:rsid w:val="00F92ECD"/>
    <w:rPr>
      <w:b/>
      <w:bCs w:val="0"/>
      <w:color w:val="000000"/>
      <w:sz w:val="24"/>
      <w:szCs w:val="24"/>
      <w:lang w:val="en-US" w:eastAsia="en-US" w:bidi="ar-SA"/>
    </w:rPr>
  </w:style>
  <w:style w:type="character" w:customStyle="1" w:styleId="CardTextUnderlinedCharChar">
    <w:name w:val="Card Text Underlined Char Char"/>
    <w:rsid w:val="00F92ECD"/>
    <w:rPr>
      <w:rFonts w:ascii="Arial Narrow" w:hAnsi="Arial Narrow" w:hint="default"/>
      <w:szCs w:val="24"/>
      <w:u w:val="single"/>
      <w:lang w:val="en-US" w:eastAsia="en-US" w:bidi="ar-SA"/>
    </w:rPr>
  </w:style>
  <w:style w:type="character" w:customStyle="1" w:styleId="CardTagCharCharChar">
    <w:name w:val="Card Tag Char Char Char"/>
    <w:rsid w:val="00F92ECD"/>
    <w:rPr>
      <w:b/>
      <w:bCs w:val="0"/>
      <w:sz w:val="24"/>
      <w:szCs w:val="24"/>
      <w:lang w:val="en-US" w:eastAsia="en-US" w:bidi="ar-SA"/>
    </w:rPr>
  </w:style>
  <w:style w:type="character" w:customStyle="1" w:styleId="mainbody">
    <w:name w:val="mainbody"/>
    <w:rsid w:val="00F92ECD"/>
  </w:style>
  <w:style w:type="character" w:customStyle="1" w:styleId="UnderlineStyleChar20">
    <w:name w:val="Underline Style Char2"/>
    <w:rsid w:val="00F92ECD"/>
    <w:rPr>
      <w:rFonts w:ascii="Garamond" w:hAnsi="Garamond" w:hint="default"/>
      <w:sz w:val="22"/>
      <w:szCs w:val="24"/>
      <w:u w:val="single"/>
      <w:lang w:val="en-US" w:eastAsia="en-US" w:bidi="ar-SA"/>
    </w:rPr>
  </w:style>
  <w:style w:type="character" w:customStyle="1" w:styleId="Style1Char2">
    <w:name w:val="Style1 Char2"/>
    <w:rsid w:val="00F92ECD"/>
    <w:rPr>
      <w:szCs w:val="24"/>
    </w:rPr>
  </w:style>
  <w:style w:type="character" w:customStyle="1" w:styleId="t13">
    <w:name w:val="t13"/>
    <w:rsid w:val="00F92ECD"/>
  </w:style>
  <w:style w:type="character" w:customStyle="1" w:styleId="lead">
    <w:name w:val="lead"/>
    <w:rsid w:val="00F92ECD"/>
  </w:style>
  <w:style w:type="paragraph" w:customStyle="1" w:styleId="CardDownx1">
    <w:name w:val="CardDown x1"/>
    <w:basedOn w:val="Normal"/>
    <w:link w:val="CardDownx1Char"/>
    <w:rsid w:val="00F92ECD"/>
  </w:style>
  <w:style w:type="character" w:customStyle="1" w:styleId="CardDownx1Char">
    <w:name w:val="CardDown x1 Char"/>
    <w:link w:val="CardDownx1"/>
    <w:locked/>
    <w:rsid w:val="00F92ECD"/>
    <w:rPr>
      <w:rFonts w:ascii="Georgia" w:hAnsi="Georgia"/>
    </w:rPr>
  </w:style>
  <w:style w:type="character" w:customStyle="1" w:styleId="CharChar17">
    <w:name w:val="Char Char17"/>
    <w:locked/>
    <w:rsid w:val="00F92ECD"/>
    <w:rPr>
      <w:rFonts w:ascii="Arial" w:hAnsi="Arial" w:cs="Arial" w:hint="default"/>
      <w:b/>
      <w:bCs/>
      <w:sz w:val="26"/>
      <w:szCs w:val="26"/>
    </w:rPr>
  </w:style>
  <w:style w:type="character" w:customStyle="1" w:styleId="address">
    <w:name w:val="address"/>
    <w:rsid w:val="00F92ECD"/>
  </w:style>
  <w:style w:type="character" w:customStyle="1" w:styleId="ilspan">
    <w:name w:val="il_span"/>
    <w:rsid w:val="00F92ECD"/>
  </w:style>
  <w:style w:type="character" w:customStyle="1" w:styleId="articletitle1">
    <w:name w:val="articletitle1"/>
    <w:rsid w:val="00F92ECD"/>
    <w:rPr>
      <w:rFonts w:ascii="Times New Roman" w:hAnsi="Times New Roman" w:cs="Times New Roman" w:hint="default"/>
      <w:b/>
      <w:bCs/>
      <w:sz w:val="36"/>
      <w:szCs w:val="36"/>
    </w:rPr>
  </w:style>
  <w:style w:type="character" w:customStyle="1" w:styleId="leftidx1">
    <w:name w:val="leftidx1"/>
    <w:rsid w:val="00F92ECD"/>
    <w:rPr>
      <w:rFonts w:ascii="Verdana" w:hAnsi="Verdana" w:hint="default"/>
      <w:sz w:val="22"/>
      <w:szCs w:val="22"/>
    </w:rPr>
  </w:style>
  <w:style w:type="character" w:customStyle="1" w:styleId="blue1">
    <w:name w:val="blue1"/>
    <w:rsid w:val="00F92ECD"/>
    <w:rPr>
      <w:color w:val="0000FF"/>
    </w:rPr>
  </w:style>
  <w:style w:type="character" w:customStyle="1" w:styleId="author-link1">
    <w:name w:val="author-link1"/>
    <w:rsid w:val="00F92ECD"/>
    <w:rPr>
      <w:b w:val="0"/>
      <w:bCs w:val="0"/>
    </w:rPr>
  </w:style>
  <w:style w:type="character" w:customStyle="1" w:styleId="black1">
    <w:name w:val="black1"/>
    <w:rsid w:val="00F92ECD"/>
    <w:rPr>
      <w:color w:val="000000"/>
    </w:rPr>
  </w:style>
  <w:style w:type="character" w:customStyle="1" w:styleId="StyleunderlinedCharBold">
    <w:name w:val="Style underlined Char + Bold"/>
    <w:rsid w:val="00F92ECD"/>
    <w:rPr>
      <w:rFonts w:ascii="Times New Roman" w:hAnsi="Times New Roman" w:cs="Times New Roman" w:hint="default"/>
      <w:b/>
      <w:bCs/>
      <w:sz w:val="21"/>
      <w:szCs w:val="24"/>
      <w:u w:val="single"/>
    </w:rPr>
  </w:style>
  <w:style w:type="character" w:customStyle="1" w:styleId="ThickUnderlineCharChar">
    <w:name w:val="Thick Underline Char Char"/>
    <w:rsid w:val="00F92ECD"/>
    <w:rPr>
      <w:rFonts w:ascii="Calibri" w:eastAsia="Calibri" w:hAnsi="Calibri" w:hint="default"/>
    </w:rPr>
  </w:style>
  <w:style w:type="character" w:customStyle="1" w:styleId="CardUnderline">
    <w:name w:val="Card Underline"/>
    <w:rsid w:val="00F92ECD"/>
    <w:rPr>
      <w:rFonts w:ascii="Times New Roman" w:hAnsi="Times New Roman" w:cs="Times New Roman" w:hint="default"/>
      <w:sz w:val="20"/>
      <w:u w:val="single"/>
    </w:rPr>
  </w:style>
  <w:style w:type="character" w:customStyle="1" w:styleId="lingoregion">
    <w:name w:val="lingo_region"/>
    <w:rsid w:val="00F92ECD"/>
  </w:style>
  <w:style w:type="character" w:customStyle="1" w:styleId="cite0">
    <w:name w:val="%cite"/>
    <w:rsid w:val="00F92ECD"/>
    <w:rPr>
      <w:rFonts w:ascii="Times New Roman" w:hAnsi="Times New Roman" w:cs="Times New Roman" w:hint="default"/>
      <w:b/>
      <w:bCs w:val="0"/>
      <w:sz w:val="24"/>
    </w:rPr>
  </w:style>
  <w:style w:type="character" w:customStyle="1" w:styleId="Emphasis21">
    <w:name w:val="%Emphasis2"/>
    <w:rsid w:val="00F92ECD"/>
    <w:rPr>
      <w:rFonts w:ascii="Cooper Black" w:hAnsi="Cooper Black" w:hint="default"/>
      <w:iCs/>
      <w:u w:val="single"/>
    </w:rPr>
  </w:style>
  <w:style w:type="character" w:customStyle="1" w:styleId="AAAcite">
    <w:name w:val="AAAcite"/>
    <w:rsid w:val="00F92ECD"/>
    <w:rPr>
      <w:rFonts w:ascii="Times New Roman" w:hAnsi="Times New Roman" w:cs="Times New Roman" w:hint="default"/>
      <w:b/>
      <w:bCs w:val="0"/>
      <w:sz w:val="24"/>
    </w:rPr>
  </w:style>
  <w:style w:type="character" w:customStyle="1" w:styleId="tmplheaderlink">
    <w:name w:val="tmplheaderlink"/>
    <w:rsid w:val="00F92ECD"/>
    <w:rPr>
      <w:rFonts w:ascii="Times New Roman" w:hAnsi="Times New Roman" w:cs="Times New Roman" w:hint="default"/>
    </w:rPr>
  </w:style>
  <w:style w:type="character" w:customStyle="1" w:styleId="role">
    <w:name w:val="role"/>
    <w:rsid w:val="00F92ECD"/>
  </w:style>
  <w:style w:type="character" w:customStyle="1" w:styleId="pagination">
    <w:name w:val="pagination"/>
    <w:rsid w:val="00F92ECD"/>
  </w:style>
  <w:style w:type="character" w:customStyle="1" w:styleId="doi">
    <w:name w:val="doi"/>
    <w:rsid w:val="00F92ECD"/>
  </w:style>
  <w:style w:type="character" w:customStyle="1" w:styleId="bodycontents">
    <w:name w:val="bodycontents"/>
    <w:rsid w:val="00F92ECD"/>
  </w:style>
  <w:style w:type="character" w:customStyle="1" w:styleId="comma">
    <w:name w:val="comma"/>
    <w:rsid w:val="00F92ECD"/>
  </w:style>
  <w:style w:type="character" w:customStyle="1" w:styleId="pad5right">
    <w:name w:val="pad5right"/>
    <w:rsid w:val="00F92ECD"/>
  </w:style>
  <w:style w:type="character" w:customStyle="1" w:styleId="divider">
    <w:name w:val="divider"/>
    <w:rsid w:val="00F92ECD"/>
  </w:style>
  <w:style w:type="character" w:customStyle="1" w:styleId="blogdate">
    <w:name w:val="blogdate"/>
    <w:rsid w:val="00F92ECD"/>
  </w:style>
  <w:style w:type="character" w:customStyle="1" w:styleId="dot">
    <w:name w:val="dot"/>
    <w:rsid w:val="00F92ECD"/>
  </w:style>
  <w:style w:type="character" w:customStyle="1" w:styleId="hn-date">
    <w:name w:val="hn-date"/>
    <w:rsid w:val="00F92ECD"/>
  </w:style>
  <w:style w:type="character" w:customStyle="1" w:styleId="location">
    <w:name w:val="location"/>
    <w:rsid w:val="00F92ECD"/>
  </w:style>
  <w:style w:type="character" w:customStyle="1" w:styleId="dropcap-letter">
    <w:name w:val="dropcap-letter"/>
    <w:rsid w:val="00F92ECD"/>
  </w:style>
  <w:style w:type="character" w:customStyle="1" w:styleId="offscreen">
    <w:name w:val="offscreen"/>
    <w:rsid w:val="00F92ECD"/>
  </w:style>
  <w:style w:type="character" w:customStyle="1" w:styleId="linked-in">
    <w:name w:val="linked-in"/>
    <w:rsid w:val="00F92ECD"/>
  </w:style>
  <w:style w:type="character" w:customStyle="1" w:styleId="in-widget">
    <w:name w:val="in-widget"/>
    <w:rsid w:val="00F92ECD"/>
  </w:style>
  <w:style w:type="character" w:customStyle="1" w:styleId="in-right">
    <w:name w:val="in-right"/>
    <w:rsid w:val="00F92ECD"/>
  </w:style>
  <w:style w:type="character" w:customStyle="1" w:styleId="tickerwrap">
    <w:name w:val="ticker_wrap"/>
    <w:rsid w:val="00F92ECD"/>
  </w:style>
  <w:style w:type="character" w:customStyle="1" w:styleId="divs">
    <w:name w:val="divs"/>
    <w:rsid w:val="00F92ECD"/>
  </w:style>
  <w:style w:type="character" w:customStyle="1" w:styleId="in-top">
    <w:name w:val="in-top"/>
    <w:rsid w:val="00F92ECD"/>
  </w:style>
  <w:style w:type="numbering" w:customStyle="1" w:styleId="1ai1">
    <w:name w:val="1 / a / i1"/>
    <w:rsid w:val="00F92ECD"/>
    <w:pPr>
      <w:numPr>
        <w:numId w:val="21"/>
      </w:numPr>
    </w:pPr>
  </w:style>
  <w:style w:type="numbering" w:styleId="1ai">
    <w:name w:val="Outline List 1"/>
    <w:basedOn w:val="NoList"/>
    <w:unhideWhenUsed/>
    <w:rsid w:val="00F92ECD"/>
    <w:pPr>
      <w:numPr>
        <w:numId w:val="22"/>
      </w:numPr>
    </w:pPr>
  </w:style>
  <w:style w:type="character" w:customStyle="1" w:styleId="FontStyle310">
    <w:name w:val="Font Style310"/>
    <w:uiPriority w:val="99"/>
    <w:rsid w:val="00F92ECD"/>
    <w:rPr>
      <w:rFonts w:ascii="Times New Roman" w:hAnsi="Times New Roman" w:cs="Times New Roman"/>
      <w:b/>
      <w:bCs/>
      <w:i/>
      <w:iCs/>
      <w:spacing w:val="-10"/>
      <w:sz w:val="18"/>
      <w:szCs w:val="18"/>
    </w:rPr>
  </w:style>
  <w:style w:type="character" w:customStyle="1" w:styleId="FontStyle370">
    <w:name w:val="Font Style370"/>
    <w:uiPriority w:val="99"/>
    <w:rsid w:val="00F92ECD"/>
    <w:rPr>
      <w:rFonts w:ascii="Cambria" w:hAnsi="Cambria" w:cs="Cambria"/>
      <w:b/>
      <w:bCs/>
      <w:spacing w:val="-10"/>
      <w:sz w:val="18"/>
      <w:szCs w:val="18"/>
    </w:rPr>
  </w:style>
  <w:style w:type="character" w:customStyle="1" w:styleId="FontStyle302">
    <w:name w:val="Font Style302"/>
    <w:uiPriority w:val="99"/>
    <w:rsid w:val="00F92ECD"/>
    <w:rPr>
      <w:rFonts w:ascii="Times New Roman" w:hAnsi="Times New Roman" w:cs="Times New Roman"/>
      <w:b/>
      <w:bCs/>
      <w:sz w:val="22"/>
      <w:szCs w:val="22"/>
    </w:rPr>
  </w:style>
  <w:style w:type="character" w:customStyle="1" w:styleId="FontStyle347">
    <w:name w:val="Font Style347"/>
    <w:uiPriority w:val="99"/>
    <w:rsid w:val="00F92ECD"/>
    <w:rPr>
      <w:rFonts w:ascii="Times New Roman" w:hAnsi="Times New Roman" w:cs="Times New Roman"/>
      <w:b/>
      <w:bCs/>
      <w:spacing w:val="-10"/>
      <w:sz w:val="20"/>
      <w:szCs w:val="20"/>
    </w:rPr>
  </w:style>
  <w:style w:type="paragraph" w:customStyle="1" w:styleId="Style27">
    <w:name w:val="Style27"/>
    <w:basedOn w:val="Normal"/>
    <w:uiPriority w:val="99"/>
    <w:rsid w:val="00F92ECD"/>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F92ECD"/>
    <w:rPr>
      <w:rFonts w:ascii="Times New Roman" w:hAnsi="Times New Roman" w:cs="Times New Roman"/>
      <w:spacing w:val="-10"/>
      <w:sz w:val="18"/>
      <w:szCs w:val="18"/>
    </w:rPr>
  </w:style>
  <w:style w:type="character" w:customStyle="1" w:styleId="FontStyle312">
    <w:name w:val="Font Style312"/>
    <w:uiPriority w:val="99"/>
    <w:rsid w:val="00F92ECD"/>
    <w:rPr>
      <w:rFonts w:ascii="Times New Roman" w:hAnsi="Times New Roman" w:cs="Times New Roman"/>
      <w:b/>
      <w:bCs/>
      <w:spacing w:val="-10"/>
      <w:sz w:val="16"/>
      <w:szCs w:val="16"/>
    </w:rPr>
  </w:style>
  <w:style w:type="character" w:customStyle="1" w:styleId="FontStyle346">
    <w:name w:val="Font Style346"/>
    <w:uiPriority w:val="99"/>
    <w:rsid w:val="00F92ECD"/>
    <w:rPr>
      <w:rFonts w:ascii="Times New Roman" w:hAnsi="Times New Roman" w:cs="Times New Roman"/>
      <w:b/>
      <w:bCs/>
      <w:spacing w:val="-10"/>
      <w:sz w:val="18"/>
      <w:szCs w:val="18"/>
    </w:rPr>
  </w:style>
  <w:style w:type="character" w:customStyle="1" w:styleId="FontStyle330">
    <w:name w:val="Font Style330"/>
    <w:uiPriority w:val="99"/>
    <w:rsid w:val="00F92ECD"/>
    <w:rPr>
      <w:rFonts w:ascii="Times New Roman" w:hAnsi="Times New Roman" w:cs="Times New Roman"/>
      <w:b/>
      <w:bCs/>
      <w:sz w:val="16"/>
      <w:szCs w:val="16"/>
    </w:rPr>
  </w:style>
  <w:style w:type="character" w:customStyle="1" w:styleId="FontStyle372">
    <w:name w:val="Font Style372"/>
    <w:uiPriority w:val="99"/>
    <w:rsid w:val="00F92ECD"/>
    <w:rPr>
      <w:rFonts w:ascii="Times New Roman" w:hAnsi="Times New Roman" w:cs="Times New Roman"/>
      <w:b/>
      <w:bCs/>
      <w:sz w:val="16"/>
      <w:szCs w:val="16"/>
    </w:rPr>
  </w:style>
  <w:style w:type="paragraph" w:customStyle="1" w:styleId="Style59">
    <w:name w:val="Style59"/>
    <w:basedOn w:val="Normal"/>
    <w:uiPriority w:val="99"/>
    <w:rsid w:val="00F92ECD"/>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F92ECD"/>
    <w:rPr>
      <w:rFonts w:ascii="Times New Roman" w:hAnsi="Times New Roman" w:cs="Times New Roman"/>
      <w:b/>
      <w:bCs/>
      <w:i/>
      <w:iCs/>
      <w:sz w:val="16"/>
      <w:szCs w:val="16"/>
    </w:rPr>
  </w:style>
  <w:style w:type="paragraph" w:customStyle="1" w:styleId="Style200">
    <w:name w:val="Style20"/>
    <w:basedOn w:val="Normal"/>
    <w:uiPriority w:val="99"/>
    <w:rsid w:val="00F92ECD"/>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F92ECD"/>
    <w:rPr>
      <w:rFonts w:ascii="Times New Roman" w:hAnsi="Times New Roman" w:cs="Times New Roman"/>
      <w:smallCaps/>
      <w:sz w:val="14"/>
      <w:szCs w:val="14"/>
    </w:rPr>
  </w:style>
  <w:style w:type="paragraph" w:customStyle="1" w:styleId="Style89">
    <w:name w:val="Style89"/>
    <w:basedOn w:val="Normal"/>
    <w:uiPriority w:val="99"/>
    <w:rsid w:val="00F92ECD"/>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F92ECD"/>
    <w:rPr>
      <w:rFonts w:ascii="Times New Roman" w:hAnsi="Times New Roman" w:cs="Times New Roman"/>
      <w:b/>
      <w:bCs/>
      <w:spacing w:val="-10"/>
      <w:sz w:val="22"/>
      <w:szCs w:val="22"/>
    </w:rPr>
  </w:style>
  <w:style w:type="character" w:customStyle="1" w:styleId="FontStyle320">
    <w:name w:val="Font Style320"/>
    <w:uiPriority w:val="99"/>
    <w:rsid w:val="00F92ECD"/>
    <w:rPr>
      <w:rFonts w:ascii="Times New Roman" w:hAnsi="Times New Roman" w:cs="Times New Roman"/>
      <w:b/>
      <w:bCs/>
      <w:spacing w:val="-10"/>
      <w:sz w:val="22"/>
      <w:szCs w:val="22"/>
    </w:rPr>
  </w:style>
  <w:style w:type="character" w:customStyle="1" w:styleId="FontStyle352">
    <w:name w:val="Font Style352"/>
    <w:uiPriority w:val="99"/>
    <w:rsid w:val="00F92ECD"/>
    <w:rPr>
      <w:rFonts w:ascii="Times New Roman" w:hAnsi="Times New Roman" w:cs="Times New Roman"/>
      <w:b/>
      <w:bCs/>
      <w:sz w:val="16"/>
      <w:szCs w:val="16"/>
    </w:rPr>
  </w:style>
  <w:style w:type="character" w:customStyle="1" w:styleId="FontStyle356">
    <w:name w:val="Font Style356"/>
    <w:uiPriority w:val="99"/>
    <w:rsid w:val="00F92ECD"/>
    <w:rPr>
      <w:rFonts w:ascii="Times New Roman" w:hAnsi="Times New Roman" w:cs="Times New Roman"/>
      <w:b/>
      <w:bCs/>
      <w:spacing w:val="-10"/>
      <w:sz w:val="22"/>
      <w:szCs w:val="22"/>
    </w:rPr>
  </w:style>
  <w:style w:type="character" w:customStyle="1" w:styleId="FontStyle298">
    <w:name w:val="Font Style298"/>
    <w:uiPriority w:val="99"/>
    <w:rsid w:val="00F92ECD"/>
    <w:rPr>
      <w:rFonts w:ascii="Times New Roman" w:hAnsi="Times New Roman" w:cs="Times New Roman"/>
      <w:sz w:val="18"/>
      <w:szCs w:val="18"/>
    </w:rPr>
  </w:style>
  <w:style w:type="character" w:customStyle="1" w:styleId="FontStyle311">
    <w:name w:val="Font Style311"/>
    <w:uiPriority w:val="99"/>
    <w:rsid w:val="00F92ECD"/>
    <w:rPr>
      <w:rFonts w:ascii="Times New Roman" w:hAnsi="Times New Roman" w:cs="Times New Roman"/>
      <w:b/>
      <w:bCs/>
      <w:spacing w:val="-10"/>
      <w:sz w:val="18"/>
      <w:szCs w:val="18"/>
    </w:rPr>
  </w:style>
  <w:style w:type="character" w:customStyle="1" w:styleId="FontStyle332">
    <w:name w:val="Font Style332"/>
    <w:uiPriority w:val="99"/>
    <w:rsid w:val="00F92ECD"/>
    <w:rPr>
      <w:rFonts w:ascii="Times New Roman" w:hAnsi="Times New Roman" w:cs="Times New Roman"/>
      <w:b/>
      <w:bCs/>
      <w:i/>
      <w:iCs/>
      <w:spacing w:val="-10"/>
      <w:sz w:val="20"/>
      <w:szCs w:val="20"/>
    </w:rPr>
  </w:style>
  <w:style w:type="character" w:customStyle="1" w:styleId="FontStyle371">
    <w:name w:val="Font Style371"/>
    <w:uiPriority w:val="99"/>
    <w:rsid w:val="00F92ECD"/>
    <w:rPr>
      <w:rFonts w:ascii="Times New Roman" w:hAnsi="Times New Roman" w:cs="Times New Roman"/>
      <w:sz w:val="16"/>
      <w:szCs w:val="16"/>
    </w:rPr>
  </w:style>
  <w:style w:type="character" w:customStyle="1" w:styleId="FontStyle350">
    <w:name w:val="Font Style350"/>
    <w:uiPriority w:val="99"/>
    <w:rsid w:val="00F92ECD"/>
    <w:rPr>
      <w:rFonts w:ascii="Times New Roman" w:hAnsi="Times New Roman" w:cs="Times New Roman"/>
      <w:b/>
      <w:bCs/>
      <w:i/>
      <w:iCs/>
      <w:sz w:val="20"/>
      <w:szCs w:val="20"/>
    </w:rPr>
  </w:style>
  <w:style w:type="paragraph" w:customStyle="1" w:styleId="Style8">
    <w:name w:val="Style8"/>
    <w:basedOn w:val="Normal"/>
    <w:uiPriority w:val="99"/>
    <w:rsid w:val="00F92ECD"/>
    <w:pPr>
      <w:widowControl w:val="0"/>
      <w:autoSpaceDE w:val="0"/>
      <w:autoSpaceDN w:val="0"/>
      <w:adjustRightInd w:val="0"/>
    </w:pPr>
    <w:rPr>
      <w:rFonts w:eastAsia="Times New Roman"/>
      <w:sz w:val="24"/>
    </w:rPr>
  </w:style>
  <w:style w:type="paragraph" w:customStyle="1" w:styleId="Style5">
    <w:name w:val="Style5"/>
    <w:basedOn w:val="Normal"/>
    <w:uiPriority w:val="99"/>
    <w:rsid w:val="00F92ECD"/>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F92ECD"/>
    <w:rPr>
      <w:rFonts w:ascii="Times New Roman" w:hAnsi="Times New Roman" w:cs="Times New Roman"/>
      <w:b/>
      <w:bCs/>
      <w:sz w:val="22"/>
      <w:szCs w:val="22"/>
    </w:rPr>
  </w:style>
  <w:style w:type="paragraph" w:customStyle="1" w:styleId="Style100">
    <w:name w:val="Style10"/>
    <w:basedOn w:val="Normal"/>
    <w:uiPriority w:val="99"/>
    <w:rsid w:val="00F92ECD"/>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F92ECD"/>
    <w:pPr>
      <w:widowControl w:val="0"/>
      <w:autoSpaceDE w:val="0"/>
      <w:autoSpaceDN w:val="0"/>
      <w:adjustRightInd w:val="0"/>
      <w:jc w:val="both"/>
    </w:pPr>
    <w:rPr>
      <w:rFonts w:eastAsia="Times New Roman"/>
      <w:sz w:val="24"/>
    </w:rPr>
  </w:style>
  <w:style w:type="character" w:customStyle="1" w:styleId="FontStyle369">
    <w:name w:val="Font Style369"/>
    <w:uiPriority w:val="99"/>
    <w:rsid w:val="00F92ECD"/>
    <w:rPr>
      <w:rFonts w:ascii="Times New Roman" w:hAnsi="Times New Roman" w:cs="Times New Roman"/>
      <w:b/>
      <w:bCs/>
      <w:spacing w:val="-10"/>
      <w:sz w:val="20"/>
      <w:szCs w:val="20"/>
    </w:rPr>
  </w:style>
  <w:style w:type="character" w:customStyle="1" w:styleId="FontStyle357">
    <w:name w:val="Font Style357"/>
    <w:uiPriority w:val="99"/>
    <w:rsid w:val="00F92ECD"/>
    <w:rPr>
      <w:rFonts w:ascii="Times New Roman" w:hAnsi="Times New Roman" w:cs="Times New Roman"/>
      <w:b/>
      <w:bCs/>
      <w:spacing w:val="-10"/>
      <w:sz w:val="22"/>
      <w:szCs w:val="22"/>
    </w:rPr>
  </w:style>
  <w:style w:type="paragraph" w:customStyle="1" w:styleId="Style67">
    <w:name w:val="Style67"/>
    <w:basedOn w:val="Normal"/>
    <w:uiPriority w:val="99"/>
    <w:rsid w:val="00F92ECD"/>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F92ECD"/>
    <w:rPr>
      <w:rFonts w:ascii="Times New Roman" w:hAnsi="Times New Roman" w:cs="Times New Roman"/>
      <w:sz w:val="20"/>
      <w:szCs w:val="20"/>
    </w:rPr>
  </w:style>
  <w:style w:type="character" w:customStyle="1" w:styleId="FontStyle374">
    <w:name w:val="Font Style374"/>
    <w:uiPriority w:val="99"/>
    <w:rsid w:val="00F92ECD"/>
    <w:rPr>
      <w:rFonts w:ascii="Times New Roman" w:hAnsi="Times New Roman" w:cs="Times New Roman"/>
      <w:b/>
      <w:bCs/>
      <w:spacing w:val="-10"/>
      <w:sz w:val="22"/>
      <w:szCs w:val="22"/>
    </w:rPr>
  </w:style>
  <w:style w:type="paragraph" w:customStyle="1" w:styleId="Style30">
    <w:name w:val="Style30"/>
    <w:basedOn w:val="Normal"/>
    <w:uiPriority w:val="99"/>
    <w:rsid w:val="00F92ECD"/>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F92ECD"/>
    <w:rPr>
      <w:rFonts w:ascii="Times New Roman" w:hAnsi="Times New Roman" w:cs="Times New Roman"/>
      <w:smallCaps/>
      <w:sz w:val="16"/>
      <w:szCs w:val="16"/>
    </w:rPr>
  </w:style>
  <w:style w:type="paragraph" w:customStyle="1" w:styleId="Style93">
    <w:name w:val="Style93"/>
    <w:basedOn w:val="Normal"/>
    <w:uiPriority w:val="99"/>
    <w:rsid w:val="00F92ECD"/>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F92ECD"/>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F92ECD"/>
    <w:rPr>
      <w:sz w:val="10"/>
      <w:szCs w:val="24"/>
      <w:lang w:val="en-US" w:eastAsia="en-US" w:bidi="ar-SA"/>
    </w:rPr>
  </w:style>
  <w:style w:type="character" w:customStyle="1" w:styleId="SmalltextCharCharCharChar0">
    <w:name w:val="Small text Char Char Char Char"/>
    <w:rsid w:val="00F92ECD"/>
    <w:rPr>
      <w:sz w:val="16"/>
      <w:szCs w:val="24"/>
      <w:lang w:val="en-US" w:eastAsia="en-US" w:bidi="ar-SA"/>
    </w:rPr>
  </w:style>
  <w:style w:type="paragraph" w:customStyle="1" w:styleId="boldcitation">
    <w:name w:val="bold citation"/>
    <w:basedOn w:val="Normal"/>
    <w:rsid w:val="00F92ECD"/>
    <w:rPr>
      <w:rFonts w:eastAsia="Times New Roman"/>
      <w:b/>
      <w:sz w:val="28"/>
      <w:u w:val="thick"/>
    </w:rPr>
  </w:style>
  <w:style w:type="character" w:customStyle="1" w:styleId="CardsCharCharChar">
    <w:name w:val="Cards Char Char Char"/>
    <w:rsid w:val="00F92ECD"/>
    <w:rPr>
      <w:szCs w:val="24"/>
      <w:lang w:val="en-US" w:eastAsia="en-US" w:bidi="ar-SA"/>
    </w:rPr>
  </w:style>
  <w:style w:type="character" w:customStyle="1" w:styleId="CardsCharCharCharChar">
    <w:name w:val="Cards Char Char Char Char"/>
    <w:rsid w:val="00F92ECD"/>
    <w:rPr>
      <w:szCs w:val="24"/>
      <w:lang w:val="en-US" w:eastAsia="en-US" w:bidi="ar-SA"/>
    </w:rPr>
  </w:style>
  <w:style w:type="character" w:customStyle="1" w:styleId="BlockHeadingsCharChar">
    <w:name w:val="Block Headings Char Char"/>
    <w:rsid w:val="00F92ECD"/>
    <w:rPr>
      <w:b/>
      <w:sz w:val="36"/>
      <w:szCs w:val="24"/>
      <w:u w:val="single"/>
      <w:lang w:val="en-US" w:eastAsia="en-US" w:bidi="ar-SA"/>
    </w:rPr>
  </w:style>
  <w:style w:type="paragraph" w:customStyle="1" w:styleId="NoSpacingCharCharChar">
    <w:name w:val="No Spacing Char Char Char"/>
    <w:next w:val="Normal"/>
    <w:rsid w:val="00F92ECD"/>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F92ECD"/>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RegularChar">
    <w:name w:val="Regular Char"/>
    <w:link w:val="Regular"/>
    <w:rsid w:val="00F92ECD"/>
    <w:rPr>
      <w:rFonts w:ascii="Garamond" w:eastAsia="Times New Roman" w:hAnsi="Garamond" w:cs="Arial"/>
      <w:bCs/>
      <w:kern w:val="20"/>
      <w:sz w:val="20"/>
      <w:szCs w:val="32"/>
    </w:rPr>
  </w:style>
  <w:style w:type="character" w:customStyle="1" w:styleId="StyleTimesNewRoman">
    <w:name w:val="Style Times New Roman"/>
    <w:rsid w:val="00F92ECD"/>
    <w:rPr>
      <w:rFonts w:ascii="Garamond" w:hAnsi="Garamond"/>
    </w:rPr>
  </w:style>
  <w:style w:type="paragraph" w:customStyle="1" w:styleId="INDENTEDPARAGRAPH">
    <w:name w:val="INDENTED PARAGRAPH"/>
    <w:rsid w:val="00F92ECD"/>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F92ECD"/>
    <w:rPr>
      <w:rFonts w:cs="Arial"/>
      <w:bCs/>
      <w:caps/>
      <w:color w:val="FFFFFF"/>
      <w:sz w:val="2"/>
      <w:szCs w:val="2"/>
      <w:lang w:val="en-US" w:eastAsia="en-US" w:bidi="ar-SA"/>
    </w:rPr>
  </w:style>
  <w:style w:type="paragraph" w:customStyle="1" w:styleId="Numbering">
    <w:name w:val="Numbering"/>
    <w:basedOn w:val="Normal"/>
    <w:next w:val="Normal"/>
    <w:rsid w:val="00F92ECD"/>
    <w:pPr>
      <w:widowControl w:val="0"/>
      <w:numPr>
        <w:numId w:val="27"/>
      </w:numPr>
      <w:suppressAutoHyphens/>
      <w:spacing w:after="200"/>
    </w:pPr>
    <w:rPr>
      <w:rFonts w:eastAsia="Times New Roman"/>
      <w:b/>
      <w:sz w:val="24"/>
      <w:szCs w:val="18"/>
    </w:rPr>
  </w:style>
  <w:style w:type="paragraph" w:customStyle="1" w:styleId="Un-IndexedHeading">
    <w:name w:val="Un-Indexed Heading"/>
    <w:basedOn w:val="Heading1"/>
    <w:next w:val="Normal"/>
    <w:rsid w:val="00F92ECD"/>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F92ECD"/>
    <w:pPr>
      <w:widowControl w:val="0"/>
      <w:numPr>
        <w:numId w:val="30"/>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F92ECD"/>
    <w:pPr>
      <w:numPr>
        <w:numId w:val="25"/>
      </w:numPr>
    </w:pPr>
  </w:style>
  <w:style w:type="paragraph" w:customStyle="1" w:styleId="Lettering">
    <w:name w:val="Lettering"/>
    <w:basedOn w:val="Numbering"/>
    <w:next w:val="Normal"/>
    <w:rsid w:val="00F92ECD"/>
    <w:pPr>
      <w:numPr>
        <w:numId w:val="23"/>
      </w:numPr>
    </w:pPr>
    <w:rPr>
      <w:szCs w:val="22"/>
    </w:rPr>
  </w:style>
  <w:style w:type="paragraph" w:customStyle="1" w:styleId="FileName">
    <w:name w:val="File Name"/>
    <w:basedOn w:val="Normal"/>
    <w:next w:val="Normal"/>
    <w:rsid w:val="00F92ECD"/>
    <w:pPr>
      <w:widowControl w:val="0"/>
      <w:numPr>
        <w:numId w:val="24"/>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F92ECD"/>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F92ECD"/>
    <w:pPr>
      <w:numPr>
        <w:numId w:val="26"/>
      </w:numPr>
      <w:tabs>
        <w:tab w:val="num" w:pos="360"/>
      </w:tabs>
      <w:ind w:left="360"/>
    </w:pPr>
  </w:style>
  <w:style w:type="paragraph" w:customStyle="1" w:styleId="CardContinued1">
    <w:name w:val="Card Continued 1"/>
    <w:basedOn w:val="Normal"/>
    <w:next w:val="Normal"/>
    <w:rsid w:val="00F92ECD"/>
    <w:pPr>
      <w:widowControl w:val="0"/>
      <w:numPr>
        <w:numId w:val="29"/>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F92ECD"/>
    <w:pPr>
      <w:numPr>
        <w:numId w:val="0"/>
      </w:numPr>
      <w:spacing w:before="0" w:after="120"/>
      <w:jc w:val="left"/>
    </w:pPr>
  </w:style>
  <w:style w:type="paragraph" w:customStyle="1" w:styleId="Clearformatting0">
    <w:name w:val="Clear formatting"/>
    <w:basedOn w:val="Normal"/>
    <w:rsid w:val="00F92ECD"/>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F92ECD"/>
  </w:style>
  <w:style w:type="paragraph" w:customStyle="1" w:styleId="SmallCardText">
    <w:name w:val="Small Card Text"/>
    <w:rsid w:val="00F92ECD"/>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F92ECD"/>
    <w:rPr>
      <w:sz w:val="16"/>
      <w:szCs w:val="16"/>
      <w:lang w:val="en-US" w:eastAsia="en-US" w:bidi="ar-SA"/>
    </w:rPr>
  </w:style>
  <w:style w:type="paragraph" w:customStyle="1" w:styleId="TAGFONT">
    <w:name w:val="TAG FONT"/>
    <w:basedOn w:val="Normal"/>
    <w:autoRedefine/>
    <w:rsid w:val="00F92ECD"/>
    <w:rPr>
      <w:rFonts w:eastAsia="Times New Roman"/>
      <w:sz w:val="24"/>
    </w:rPr>
  </w:style>
  <w:style w:type="character" w:customStyle="1" w:styleId="mainarttxt">
    <w:name w:val="mainarttxt"/>
    <w:basedOn w:val="DefaultParagraphFont"/>
    <w:rsid w:val="00F92ECD"/>
  </w:style>
  <w:style w:type="paragraph" w:customStyle="1" w:styleId="TagChar1CharCharCharChar">
    <w:name w:val="Tag Char1 Char Char Char Char"/>
    <w:basedOn w:val="Normal"/>
    <w:rsid w:val="00F92ECD"/>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F92ECD"/>
    <w:rPr>
      <w:sz w:val="20"/>
    </w:rPr>
  </w:style>
  <w:style w:type="character" w:customStyle="1" w:styleId="highlightChar">
    <w:name w:val="highlight Char"/>
    <w:rsid w:val="00F92ECD"/>
    <w:rPr>
      <w:sz w:val="24"/>
      <w:szCs w:val="24"/>
      <w:u w:val="single"/>
      <w:lang w:val="en-US" w:eastAsia="en-US" w:bidi="ar-SA"/>
    </w:rPr>
  </w:style>
  <w:style w:type="paragraph" w:customStyle="1" w:styleId="formfldssel">
    <w:name w:val="formfldssel"/>
    <w:basedOn w:val="Normal"/>
    <w:rsid w:val="00F92ECD"/>
    <w:pPr>
      <w:spacing w:before="100" w:beforeAutospacing="1" w:after="100" w:afterAutospacing="1"/>
    </w:pPr>
    <w:rPr>
      <w:rFonts w:eastAsia="Arial Unicode MS"/>
      <w:color w:val="000000"/>
      <w:sz w:val="20"/>
      <w:szCs w:val="20"/>
    </w:rPr>
  </w:style>
  <w:style w:type="paragraph" w:customStyle="1" w:styleId="hpleftlk">
    <w:name w:val="hpleftlk"/>
    <w:basedOn w:val="Normal"/>
    <w:rsid w:val="00F92ECD"/>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F92ECD"/>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F92ECD"/>
  </w:style>
  <w:style w:type="character" w:customStyle="1" w:styleId="StyleCardTextUnderline3Char">
    <w:name w:val="Style Card Text + Underline3 Char"/>
    <w:rsid w:val="00F92ECD"/>
    <w:rPr>
      <w:rFonts w:eastAsia="SimSun"/>
      <w:szCs w:val="24"/>
      <w:u w:val="thick"/>
      <w:lang w:val="en-US" w:eastAsia="zh-CN" w:bidi="ar-SA"/>
    </w:rPr>
  </w:style>
  <w:style w:type="character" w:customStyle="1" w:styleId="BoldandUnderlineChar1Char2CharChar">
    <w:name w:val="Bold and Underline Char1 Char2 Char Char"/>
    <w:rsid w:val="00F92ECD"/>
    <w:rPr>
      <w:b/>
      <w:noProof w:val="0"/>
      <w:szCs w:val="24"/>
      <w:u w:val="single"/>
      <w:lang w:val="en-US" w:eastAsia="en-US" w:bidi="ar-SA"/>
    </w:rPr>
  </w:style>
  <w:style w:type="character" w:customStyle="1" w:styleId="UnderlineChar1Char1">
    <w:name w:val="Underline Char1 Char1"/>
    <w:rsid w:val="00F92ECD"/>
    <w:rPr>
      <w:noProof w:val="0"/>
      <w:szCs w:val="24"/>
      <w:u w:val="single"/>
      <w:lang w:val="en-US" w:eastAsia="en-US" w:bidi="ar-SA"/>
    </w:rPr>
  </w:style>
  <w:style w:type="paragraph" w:customStyle="1" w:styleId="Underlinestyle1">
    <w:name w:val="Underlinestyle"/>
    <w:basedOn w:val="Normal"/>
    <w:rsid w:val="00F92ECD"/>
    <w:pPr>
      <w:tabs>
        <w:tab w:val="left" w:pos="720"/>
      </w:tabs>
      <w:ind w:left="720"/>
    </w:pPr>
    <w:rPr>
      <w:rFonts w:eastAsia="Times New Roman"/>
      <w:szCs w:val="20"/>
      <w:u w:val="single"/>
    </w:rPr>
  </w:style>
  <w:style w:type="character" w:customStyle="1" w:styleId="featurecontentgray1">
    <w:name w:val="featurecontentgray1"/>
    <w:rsid w:val="00F92ECD"/>
    <w:rPr>
      <w:rFonts w:ascii="Arial" w:hAnsi="Arial" w:cs="Arial" w:hint="default"/>
      <w:color w:val="666666"/>
    </w:rPr>
  </w:style>
  <w:style w:type="character" w:customStyle="1" w:styleId="CardCharCharChar0">
    <w:name w:val="Card Char Char Char"/>
    <w:rsid w:val="00F92ECD"/>
    <w:rPr>
      <w:rFonts w:ascii="Book Antiqua" w:hAnsi="Book Antiqua"/>
      <w:szCs w:val="24"/>
      <w:lang w:val="en-US" w:eastAsia="en-US" w:bidi="ar-SA"/>
    </w:rPr>
  </w:style>
  <w:style w:type="character" w:customStyle="1" w:styleId="big1">
    <w:name w:val="big1"/>
    <w:rsid w:val="00F92ECD"/>
    <w:rPr>
      <w:sz w:val="28"/>
      <w:szCs w:val="28"/>
    </w:rPr>
  </w:style>
  <w:style w:type="character" w:customStyle="1" w:styleId="prodgeneral">
    <w:name w:val="prodgeneral"/>
    <w:basedOn w:val="DefaultParagraphFont"/>
    <w:rsid w:val="00F92ECD"/>
  </w:style>
  <w:style w:type="character" w:customStyle="1" w:styleId="StyleUnderlineChar0">
    <w:name w:val="Style Underline + Char"/>
    <w:rsid w:val="00F92ECD"/>
    <w:rPr>
      <w:rFonts w:eastAsia="SimSun" w:cs="Arial"/>
      <w:b/>
      <w:bCs/>
      <w:iCs/>
      <w:caps/>
      <w:sz w:val="24"/>
      <w:szCs w:val="24"/>
      <w:u w:val="single"/>
      <w:lang w:val="en-US" w:eastAsia="en-US" w:bidi="ar-SA"/>
    </w:rPr>
  </w:style>
  <w:style w:type="character" w:customStyle="1" w:styleId="StyleciteChar">
    <w:name w:val="Style cite + Char"/>
    <w:basedOn w:val="citeChar1"/>
    <w:rsid w:val="00F92ECD"/>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F92ECD"/>
    <w:rPr>
      <w:rFonts w:eastAsia="Times New Roman"/>
      <w:b/>
      <w:sz w:val="24"/>
    </w:rPr>
  </w:style>
  <w:style w:type="paragraph" w:customStyle="1" w:styleId="RepeatHeader">
    <w:name w:val="Repeat Header"/>
    <w:basedOn w:val="HeaderDebate"/>
    <w:rsid w:val="00F92ECD"/>
    <w:pPr>
      <w:outlineLvl w:val="1"/>
    </w:pPr>
    <w:rPr>
      <w:szCs w:val="48"/>
    </w:rPr>
  </w:style>
  <w:style w:type="character" w:customStyle="1" w:styleId="sectiontitle">
    <w:name w:val="sectiontitle"/>
    <w:basedOn w:val="DefaultParagraphFont"/>
    <w:rsid w:val="00F92ECD"/>
  </w:style>
  <w:style w:type="character" w:customStyle="1" w:styleId="sectionsubtitle">
    <w:name w:val="sectionsubtitle"/>
    <w:basedOn w:val="DefaultParagraphFont"/>
    <w:rsid w:val="00F92ECD"/>
  </w:style>
  <w:style w:type="character" w:customStyle="1" w:styleId="EvidenceTag">
    <w:name w:val="Evidence Tag"/>
    <w:rsid w:val="00F92EC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F92EC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F92EC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F92EC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F92EC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F92ECD"/>
    <w:rPr>
      <w:rFonts w:eastAsia="Times New Roman"/>
      <w:sz w:val="16"/>
    </w:rPr>
  </w:style>
  <w:style w:type="paragraph" w:customStyle="1" w:styleId="citationunderline">
    <w:name w:val="citation/underline"/>
    <w:autoRedefine/>
    <w:rsid w:val="00F92ECD"/>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F92ECD"/>
  </w:style>
  <w:style w:type="character" w:customStyle="1" w:styleId="inside-head1">
    <w:name w:val="inside-head1"/>
    <w:rsid w:val="00F92ECD"/>
    <w:rPr>
      <w:rFonts w:ascii="Arial" w:hAnsi="Arial" w:cs="Arial" w:hint="default"/>
      <w:b/>
      <w:bCs/>
      <w:color w:val="000000"/>
      <w:spacing w:val="-15"/>
      <w:sz w:val="45"/>
      <w:szCs w:val="45"/>
    </w:rPr>
  </w:style>
  <w:style w:type="character" w:customStyle="1" w:styleId="datestamp1">
    <w:name w:val="datestamp1"/>
    <w:rsid w:val="00F92EC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92EC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F92ECD"/>
  </w:style>
  <w:style w:type="paragraph" w:customStyle="1" w:styleId="links1">
    <w:name w:val="links1"/>
    <w:basedOn w:val="Normal"/>
    <w:rsid w:val="00F92ECD"/>
    <w:pPr>
      <w:spacing w:before="100" w:beforeAutospacing="1" w:after="100" w:afterAutospacing="1"/>
    </w:pPr>
    <w:rPr>
      <w:rFonts w:eastAsia="Times New Roman"/>
      <w:color w:val="FFFFFF"/>
      <w:sz w:val="16"/>
      <w:szCs w:val="16"/>
    </w:rPr>
  </w:style>
  <w:style w:type="paragraph" w:customStyle="1" w:styleId="endtext">
    <w:name w:val="endtext"/>
    <w:basedOn w:val="Normal"/>
    <w:rsid w:val="00F92ECD"/>
    <w:pPr>
      <w:spacing w:before="100" w:beforeAutospacing="1" w:after="100" w:afterAutospacing="1"/>
      <w:ind w:left="300"/>
    </w:pPr>
    <w:rPr>
      <w:rFonts w:eastAsia="Times New Roman"/>
      <w:sz w:val="20"/>
      <w:szCs w:val="20"/>
    </w:rPr>
  </w:style>
  <w:style w:type="character" w:customStyle="1" w:styleId="storyheading31">
    <w:name w:val="storyheading31"/>
    <w:rsid w:val="00F92ECD"/>
    <w:rPr>
      <w:rFonts w:ascii="Verdana" w:hAnsi="Verdana" w:hint="default"/>
      <w:b/>
      <w:bCs/>
      <w:sz w:val="32"/>
      <w:szCs w:val="32"/>
    </w:rPr>
  </w:style>
  <w:style w:type="character" w:customStyle="1" w:styleId="storydeck31">
    <w:name w:val="storydeck31"/>
    <w:rsid w:val="00F92ECD"/>
    <w:rPr>
      <w:rFonts w:ascii="Verdana" w:hAnsi="Verdana" w:hint="default"/>
      <w:i w:val="0"/>
      <w:iCs w:val="0"/>
      <w:sz w:val="21"/>
      <w:szCs w:val="21"/>
    </w:rPr>
  </w:style>
  <w:style w:type="character" w:customStyle="1" w:styleId="subtitle10">
    <w:name w:val="subtitle1"/>
    <w:rsid w:val="00F92ECD"/>
    <w:rPr>
      <w:rFonts w:ascii="Verdana" w:hAnsi="Verdana" w:hint="default"/>
      <w:b w:val="0"/>
      <w:bCs w:val="0"/>
      <w:vanish w:val="0"/>
      <w:webHidden w:val="0"/>
      <w:color w:val="484848"/>
      <w:sz w:val="14"/>
      <w:szCs w:val="14"/>
      <w:specVanish w:val="0"/>
    </w:rPr>
  </w:style>
  <w:style w:type="paragraph" w:customStyle="1" w:styleId="g">
    <w:name w:val="g"/>
    <w:basedOn w:val="Normal"/>
    <w:rsid w:val="00F92ECD"/>
    <w:pPr>
      <w:spacing w:before="240" w:after="240"/>
    </w:pPr>
    <w:rPr>
      <w:rFonts w:eastAsia="Times New Roman"/>
      <w:sz w:val="24"/>
    </w:rPr>
  </w:style>
  <w:style w:type="character" w:customStyle="1" w:styleId="clsbiolink">
    <w:name w:val="clsbiolink"/>
    <w:basedOn w:val="DefaultParagraphFont"/>
    <w:rsid w:val="00F92ECD"/>
  </w:style>
  <w:style w:type="character" w:customStyle="1" w:styleId="clssmaller">
    <w:name w:val="clssmaller"/>
    <w:basedOn w:val="DefaultParagraphFont"/>
    <w:rsid w:val="00F92ECD"/>
  </w:style>
  <w:style w:type="character" w:customStyle="1" w:styleId="sm1">
    <w:name w:val="sm1"/>
    <w:rsid w:val="00F92ECD"/>
    <w:rPr>
      <w:rFonts w:ascii="Verdana" w:hAnsi="Verdana" w:hint="default"/>
      <w:i w:val="0"/>
      <w:iCs w:val="0"/>
      <w:smallCaps w:val="0"/>
      <w:color w:val="000000"/>
      <w:sz w:val="17"/>
      <w:szCs w:val="17"/>
    </w:rPr>
  </w:style>
  <w:style w:type="character" w:customStyle="1" w:styleId="noindentChar">
    <w:name w:val="noindent Char"/>
    <w:rsid w:val="00F92ECD"/>
    <w:rPr>
      <w:rFonts w:ascii="Arial" w:hAnsi="Arial" w:cs="Arial"/>
      <w:sz w:val="24"/>
      <w:szCs w:val="24"/>
      <w:lang w:val="en-US" w:eastAsia="en-US" w:bidi="ar-SA"/>
    </w:rPr>
  </w:style>
  <w:style w:type="character" w:customStyle="1" w:styleId="SmallChar1">
    <w:name w:val="Small Char1"/>
    <w:rsid w:val="00F92ECD"/>
    <w:rPr>
      <w:sz w:val="16"/>
      <w:szCs w:val="24"/>
      <w:lang w:val="en-US" w:eastAsia="en-US" w:bidi="ar-SA"/>
    </w:rPr>
  </w:style>
  <w:style w:type="character" w:customStyle="1" w:styleId="fullcite0">
    <w:name w:val="fullcite"/>
    <w:basedOn w:val="DefaultParagraphFont"/>
    <w:rsid w:val="00F92ECD"/>
  </w:style>
  <w:style w:type="character" w:customStyle="1" w:styleId="Style9ptThickunderline">
    <w:name w:val="Style 9 pt Thick underline"/>
    <w:rsid w:val="00F92ECD"/>
    <w:rPr>
      <w:sz w:val="24"/>
      <w:u w:val="thick"/>
    </w:rPr>
  </w:style>
  <w:style w:type="paragraph" w:customStyle="1" w:styleId="Repeatheader0">
    <w:name w:val="Repeat header"/>
    <w:basedOn w:val="Normal"/>
    <w:autoRedefine/>
    <w:rsid w:val="00F92ECD"/>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F92ECD"/>
    <w:rPr>
      <w:rFonts w:ascii="Times New Roman" w:eastAsia="Times New Roman" w:hAnsi="Times New Roman" w:cs="Calibri"/>
      <w:sz w:val="16"/>
    </w:rPr>
  </w:style>
  <w:style w:type="character" w:customStyle="1" w:styleId="CardNotUnderlinedChar">
    <w:name w:val="Card Not Underlined Char"/>
    <w:rsid w:val="00F92ECD"/>
    <w:rPr>
      <w:sz w:val="16"/>
      <w:lang w:val="en-US" w:eastAsia="en-US" w:bidi="ar-SA"/>
    </w:rPr>
  </w:style>
  <w:style w:type="paragraph" w:customStyle="1" w:styleId="CardNotUnderlined3">
    <w:name w:val="Card Not Underlined 3"/>
    <w:basedOn w:val="CardNotUnderlined"/>
    <w:rsid w:val="00F92ECD"/>
    <w:rPr>
      <w:rFonts w:ascii="Times New Roman" w:eastAsia="Times New Roman" w:hAnsi="Times New Roman" w:cs="Calibri"/>
      <w:sz w:val="18"/>
    </w:rPr>
  </w:style>
  <w:style w:type="paragraph" w:customStyle="1" w:styleId="CardNotUnderlinedFinal">
    <w:name w:val="Card Not Underlined Final"/>
    <w:basedOn w:val="CardNotUnderlined3"/>
    <w:rsid w:val="00F92ECD"/>
    <w:rPr>
      <w:sz w:val="20"/>
    </w:rPr>
  </w:style>
  <w:style w:type="character" w:customStyle="1" w:styleId="tagChar30">
    <w:name w:val="tag Char3"/>
    <w:rsid w:val="00F92ECD"/>
    <w:rPr>
      <w:b/>
      <w:sz w:val="24"/>
      <w:szCs w:val="24"/>
      <w:lang w:val="en-US" w:eastAsia="en-US" w:bidi="ar-SA"/>
    </w:rPr>
  </w:style>
  <w:style w:type="character" w:customStyle="1" w:styleId="link-mailto">
    <w:name w:val="link-mailto"/>
    <w:basedOn w:val="DefaultParagraphFont"/>
    <w:rsid w:val="00F92ECD"/>
  </w:style>
  <w:style w:type="character" w:customStyle="1" w:styleId="StyleUnderlineUnderlineChar">
    <w:name w:val="Style Underline + Underline Char"/>
    <w:rsid w:val="00F92ECD"/>
    <w:rPr>
      <w:rFonts w:ascii="Trebuchet MS" w:hAnsi="Trebuchet MS"/>
      <w:szCs w:val="18"/>
      <w:u w:val="single"/>
      <w:lang w:val="en-US" w:eastAsia="en-US" w:bidi="ar-SA"/>
    </w:rPr>
  </w:style>
  <w:style w:type="paragraph" w:customStyle="1" w:styleId="formfld">
    <w:name w:val="formfld"/>
    <w:basedOn w:val="Normal"/>
    <w:rsid w:val="00F92ECD"/>
    <w:pPr>
      <w:spacing w:before="100" w:beforeAutospacing="1" w:after="100" w:afterAutospacing="1"/>
    </w:pPr>
    <w:rPr>
      <w:rFonts w:eastAsia="Arial Unicode MS"/>
      <w:sz w:val="20"/>
      <w:szCs w:val="20"/>
    </w:rPr>
  </w:style>
  <w:style w:type="paragraph" w:customStyle="1" w:styleId="Number">
    <w:name w:val="Number"/>
    <w:basedOn w:val="Heading2"/>
    <w:rsid w:val="00F92ECD"/>
    <w:pPr>
      <w:keepLines w:val="0"/>
      <w:pageBreakBefore w:val="0"/>
      <w:numPr>
        <w:numId w:val="28"/>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F92ECD"/>
    <w:pPr>
      <w:ind w:left="288"/>
      <w:jc w:val="left"/>
    </w:pPr>
    <w:rPr>
      <w:rFonts w:eastAsia="Times New Roman"/>
      <w:szCs w:val="24"/>
      <w:u w:val="thick"/>
    </w:rPr>
  </w:style>
  <w:style w:type="character" w:customStyle="1" w:styleId="UnderlineCardsChar">
    <w:name w:val="Underline Cards Char"/>
    <w:link w:val="UnderlineCards"/>
    <w:rsid w:val="00F92ECD"/>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F92ECD"/>
    <w:pPr>
      <w:ind w:left="288"/>
      <w:jc w:val="left"/>
    </w:pPr>
    <w:rPr>
      <w:rFonts w:eastAsia="Times New Roman"/>
      <w:sz w:val="14"/>
      <w:szCs w:val="24"/>
    </w:rPr>
  </w:style>
  <w:style w:type="character" w:customStyle="1" w:styleId="SmallCardsChar">
    <w:name w:val="Small Cards Char"/>
    <w:link w:val="SmallCards"/>
    <w:rsid w:val="00F92ECD"/>
    <w:rPr>
      <w:rFonts w:ascii="Times New Roman" w:eastAsia="Times New Roman" w:hAnsi="Times New Roman" w:cs="Times New Roman"/>
      <w:sz w:val="14"/>
      <w:szCs w:val="24"/>
    </w:rPr>
  </w:style>
  <w:style w:type="paragraph" w:customStyle="1" w:styleId="ReadingCites">
    <w:name w:val="Reading Cites"/>
    <w:basedOn w:val="Normal"/>
    <w:link w:val="ReadingCitesChar"/>
    <w:rsid w:val="00F92ECD"/>
    <w:rPr>
      <w:rFonts w:eastAsia="Times New Roman"/>
      <w:b/>
      <w:sz w:val="20"/>
      <w:szCs w:val="20"/>
    </w:rPr>
  </w:style>
  <w:style w:type="character" w:customStyle="1" w:styleId="ReadingCitesChar">
    <w:name w:val="Reading Cites Char"/>
    <w:link w:val="ReadingCites"/>
    <w:rsid w:val="00F92ECD"/>
    <w:rPr>
      <w:rFonts w:ascii="Georgia" w:eastAsia="Times New Roman" w:hAnsi="Georgia"/>
      <w:b/>
      <w:sz w:val="20"/>
      <w:szCs w:val="20"/>
    </w:rPr>
  </w:style>
  <w:style w:type="paragraph" w:customStyle="1" w:styleId="ContentsHeading">
    <w:name w:val="Contents Heading"/>
    <w:basedOn w:val="Heading1"/>
    <w:next w:val="Normal"/>
    <w:rsid w:val="00F92EC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links">
    <w:name w:val="links"/>
    <w:basedOn w:val="Normal"/>
    <w:rsid w:val="00F92ECD"/>
    <w:pPr>
      <w:spacing w:before="100" w:beforeAutospacing="1" w:after="100" w:afterAutospacing="1"/>
    </w:pPr>
    <w:rPr>
      <w:rFonts w:eastAsia="Times New Roman"/>
      <w:sz w:val="20"/>
    </w:rPr>
  </w:style>
  <w:style w:type="character" w:customStyle="1" w:styleId="CharacterStyle8">
    <w:name w:val="Character Style 8"/>
    <w:rsid w:val="00F92ECD"/>
    <w:rPr>
      <w:sz w:val="22"/>
      <w:szCs w:val="22"/>
    </w:rPr>
  </w:style>
  <w:style w:type="paragraph" w:customStyle="1" w:styleId="Style110">
    <w:name w:val="Style 11"/>
    <w:rsid w:val="00F92ECD"/>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F92ECD"/>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0">
    <w:name w:val="Tag Style"/>
    <w:basedOn w:val="CardStyle"/>
    <w:rsid w:val="00F92ECD"/>
    <w:rPr>
      <w:b/>
      <w:sz w:val="24"/>
    </w:rPr>
  </w:style>
  <w:style w:type="character" w:customStyle="1" w:styleId="CardText1CharChar">
    <w:name w:val="Card Text 1 Char Char"/>
    <w:rsid w:val="00F92ECD"/>
    <w:rPr>
      <w:rFonts w:ascii="Arial Narrow" w:hAnsi="Arial Narrow"/>
      <w:color w:val="000000"/>
      <w:sz w:val="22"/>
      <w:szCs w:val="22"/>
      <w:u w:val="single"/>
      <w:lang w:val="en-US" w:eastAsia="en-US" w:bidi="ar-SA"/>
    </w:rPr>
  </w:style>
  <w:style w:type="character" w:customStyle="1" w:styleId="CardText1Char1">
    <w:name w:val="Card Text 1 Char1"/>
    <w:rsid w:val="00F92ECD"/>
    <w:rPr>
      <w:rFonts w:ascii="Arial Narrow" w:hAnsi="Arial Narrow"/>
      <w:color w:val="000000"/>
      <w:sz w:val="22"/>
      <w:szCs w:val="22"/>
      <w:u w:val="single"/>
      <w:lang w:val="en-US" w:eastAsia="en-US" w:bidi="ar-SA"/>
    </w:rPr>
  </w:style>
  <w:style w:type="paragraph" w:customStyle="1" w:styleId="Style70">
    <w:name w:val="Style 7"/>
    <w:rsid w:val="00F92ECD"/>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F92EC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F92ECD"/>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F92ECD"/>
  </w:style>
  <w:style w:type="character" w:customStyle="1" w:styleId="arttitle1">
    <w:name w:val="arttitle1"/>
    <w:rsid w:val="00F92ECD"/>
    <w:rPr>
      <w:b/>
      <w:bCs/>
      <w:color w:val="695B54"/>
    </w:rPr>
  </w:style>
  <w:style w:type="paragraph" w:customStyle="1" w:styleId="Heading11">
    <w:name w:val="Heading 11"/>
    <w:basedOn w:val="Normal"/>
    <w:next w:val="Normal"/>
    <w:rsid w:val="00F92ECD"/>
    <w:pPr>
      <w:keepNext/>
      <w:widowControl w:val="0"/>
      <w:suppressAutoHyphens/>
      <w:jc w:val="center"/>
    </w:pPr>
    <w:rPr>
      <w:rFonts w:eastAsia="Tahoma"/>
      <w:b/>
      <w:sz w:val="48"/>
      <w:szCs w:val="32"/>
      <w:u w:val="single"/>
    </w:rPr>
  </w:style>
  <w:style w:type="paragraph" w:customStyle="1" w:styleId="TextHeading">
    <w:name w:val="Text Heading"/>
    <w:basedOn w:val="Heading3"/>
    <w:rsid w:val="00F92ECD"/>
    <w:pPr>
      <w:keepLines w:val="0"/>
      <w:pageBreakBefore w:val="0"/>
      <w:spacing w:before="0"/>
      <w:jc w:val="left"/>
    </w:pPr>
    <w:rPr>
      <w:rFonts w:eastAsia="Times New Roman" w:cs="Arial"/>
      <w:bCs/>
      <w:sz w:val="22"/>
      <w:szCs w:val="26"/>
    </w:rPr>
  </w:style>
  <w:style w:type="character" w:customStyle="1" w:styleId="TextHeadingChar">
    <w:name w:val="Text Heading Char"/>
    <w:rsid w:val="00F92ECD"/>
    <w:rPr>
      <w:rFonts w:cs="Arial"/>
      <w:b/>
      <w:bCs/>
      <w:sz w:val="22"/>
      <w:szCs w:val="26"/>
      <w:u w:val="single"/>
      <w:lang w:val="en-US" w:eastAsia="en-US" w:bidi="ar-SA"/>
    </w:rPr>
  </w:style>
  <w:style w:type="character" w:customStyle="1" w:styleId="FootnoteCharacters">
    <w:name w:val="Footnote Characters"/>
    <w:rsid w:val="00F92ECD"/>
    <w:rPr>
      <w:vertAlign w:val="superscript"/>
    </w:rPr>
  </w:style>
  <w:style w:type="paragraph" w:customStyle="1" w:styleId="StyleHeading1BlockTitleHeading1Char1ALEXHeadingBrief-He2">
    <w:name w:val="Style Heading 1Block TitleHeading 1 Char1ALEXHeadingBrief - He...2"/>
    <w:basedOn w:val="Heading1"/>
    <w:autoRedefine/>
    <w:rsid w:val="00F92EC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F92EC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F92EC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F92ECD"/>
    <w:rPr>
      <w:rFonts w:eastAsia="Times New Roman"/>
      <w:smallCaps/>
    </w:rPr>
  </w:style>
  <w:style w:type="paragraph" w:customStyle="1" w:styleId="DebateBody">
    <w:name w:val="Debate Body"/>
    <w:basedOn w:val="Normal"/>
    <w:qFormat/>
    <w:rsid w:val="00F92ECD"/>
    <w:rPr>
      <w:rFonts w:ascii="Cambria" w:eastAsia="Cambria" w:hAnsi="Cambria"/>
      <w:b/>
      <w:caps/>
      <w:sz w:val="24"/>
    </w:rPr>
  </w:style>
  <w:style w:type="paragraph" w:customStyle="1" w:styleId="StyleDebateBodyBefore12pt">
    <w:name w:val="Style Debate Body + Before:  12 pt"/>
    <w:basedOn w:val="Normal"/>
    <w:next w:val="Normal"/>
    <w:rsid w:val="00F92ECD"/>
    <w:pPr>
      <w:spacing w:before="240"/>
    </w:pPr>
    <w:rPr>
      <w:rFonts w:eastAsia="Times New Roman"/>
      <w:bCs/>
      <w:sz w:val="20"/>
      <w:szCs w:val="20"/>
    </w:rPr>
  </w:style>
  <w:style w:type="paragraph" w:customStyle="1" w:styleId="StyleDebateBodyBefore12pt1">
    <w:name w:val="Style Debate Body + Before:  12 pt1"/>
    <w:basedOn w:val="Normal"/>
    <w:rsid w:val="00F92ECD"/>
    <w:pPr>
      <w:spacing w:before="240"/>
    </w:pPr>
    <w:rPr>
      <w:rFonts w:eastAsia="Times New Roman"/>
      <w:bCs/>
      <w:sz w:val="20"/>
      <w:szCs w:val="20"/>
    </w:rPr>
  </w:style>
  <w:style w:type="paragraph" w:customStyle="1" w:styleId="PageNumber11">
    <w:name w:val="Page Number11"/>
    <w:basedOn w:val="Normal"/>
    <w:next w:val="Normal"/>
    <w:rsid w:val="00F92ECD"/>
    <w:rPr>
      <w:rFonts w:eastAsia="Times New Roman"/>
      <w:sz w:val="20"/>
    </w:rPr>
  </w:style>
  <w:style w:type="character" w:customStyle="1" w:styleId="Heading2CharCharCharCharCharCharCharCharCharCharCharCharCharChar1">
    <w:name w:val="Heading 2 Char Char Char Char Char Char Char Char Char Char Char Char Char Char1"/>
    <w:rsid w:val="00F92ECD"/>
    <w:rPr>
      <w:rFonts w:eastAsia="SimSun" w:cs="Arial"/>
      <w:b/>
      <w:bCs/>
      <w:iCs/>
      <w:sz w:val="24"/>
      <w:szCs w:val="28"/>
      <w:lang w:val="en-US" w:eastAsia="zh-CN" w:bidi="ar-SA"/>
    </w:rPr>
  </w:style>
  <w:style w:type="character" w:customStyle="1" w:styleId="Char31">
    <w:name w:val="Char31"/>
    <w:rsid w:val="00F92ECD"/>
    <w:rPr>
      <w:rFonts w:cs="Arial"/>
      <w:bCs/>
      <w:u w:val="thick"/>
      <w:lang w:val="en-US" w:eastAsia="en-US" w:bidi="ar-SA"/>
    </w:rPr>
  </w:style>
  <w:style w:type="paragraph" w:customStyle="1" w:styleId="StyleHeading1Centered">
    <w:name w:val="Style Heading 1 + Centered"/>
    <w:basedOn w:val="Heading1"/>
    <w:rsid w:val="00F92EC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F92EC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F92EC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F92ECD"/>
    <w:pPr>
      <w:spacing w:before="120"/>
    </w:pPr>
    <w:rPr>
      <w:rFonts w:eastAsia="Times New Roman"/>
      <w:sz w:val="20"/>
    </w:rPr>
  </w:style>
  <w:style w:type="character" w:customStyle="1" w:styleId="underliningChar0">
    <w:name w:val="underlining Char"/>
    <w:rsid w:val="00F92ECD"/>
    <w:rPr>
      <w:b/>
      <w:szCs w:val="24"/>
      <w:u w:val="single"/>
      <w:lang w:val="en-US" w:eastAsia="en-US" w:bidi="ar-SA"/>
    </w:rPr>
  </w:style>
  <w:style w:type="character" w:customStyle="1" w:styleId="notreadChar">
    <w:name w:val="not read Char"/>
    <w:rsid w:val="00F92ECD"/>
    <w:rPr>
      <w:sz w:val="18"/>
      <w:szCs w:val="24"/>
      <w:lang w:val="en-US" w:eastAsia="en-US" w:bidi="ar-SA"/>
    </w:rPr>
  </w:style>
  <w:style w:type="paragraph" w:customStyle="1" w:styleId="StyleStrong10ptNotBold">
    <w:name w:val="Style Strong + 10 pt Not Bold"/>
    <w:basedOn w:val="Normal"/>
    <w:autoRedefine/>
    <w:rsid w:val="00F92ECD"/>
    <w:pPr>
      <w:ind w:left="720" w:hanging="360"/>
    </w:pPr>
    <w:rPr>
      <w:rFonts w:eastAsia="Times New Roman"/>
      <w:sz w:val="26"/>
      <w:szCs w:val="26"/>
    </w:rPr>
  </w:style>
  <w:style w:type="character" w:customStyle="1" w:styleId="prbodytext1">
    <w:name w:val="pr_bodytext1"/>
    <w:rsid w:val="00F92ECD"/>
    <w:rPr>
      <w:rFonts w:ascii="Arial" w:hAnsi="Arial" w:cs="Arial" w:hint="default"/>
      <w:sz w:val="20"/>
      <w:szCs w:val="20"/>
    </w:rPr>
  </w:style>
  <w:style w:type="character" w:customStyle="1" w:styleId="smallCharChar">
    <w:name w:val="small Char Char"/>
    <w:rsid w:val="00F92ECD"/>
    <w:rPr>
      <w:rFonts w:ascii="Times New Roman" w:eastAsia="Times New Roman" w:hAnsi="Times New Roman" w:cs="Times New Roman"/>
      <w:sz w:val="12"/>
      <w:szCs w:val="16"/>
    </w:rPr>
  </w:style>
  <w:style w:type="character" w:customStyle="1" w:styleId="Undlerine">
    <w:name w:val="Undlerine"/>
    <w:qFormat/>
    <w:rsid w:val="00F92ECD"/>
    <w:rPr>
      <w:rFonts w:ascii="Times New Roman" w:hAnsi="Times New Roman"/>
      <w:w w:val="110"/>
      <w:sz w:val="20"/>
      <w:szCs w:val="20"/>
      <w:u w:val="single"/>
      <w:bdr w:val="none" w:sz="0" w:space="0" w:color="auto"/>
      <w:lang w:bidi="he-IL"/>
    </w:rPr>
  </w:style>
  <w:style w:type="character" w:customStyle="1" w:styleId="Aunderline1">
    <w:name w:val="Aunderline"/>
    <w:qFormat/>
    <w:rsid w:val="00F92ECD"/>
    <w:rPr>
      <w:rFonts w:ascii="Times New Roman" w:hAnsi="Times New Roman"/>
      <w:sz w:val="20"/>
      <w:u w:val="single"/>
    </w:rPr>
  </w:style>
  <w:style w:type="character" w:customStyle="1" w:styleId="Boxes">
    <w:name w:val="Boxes"/>
    <w:qFormat/>
    <w:rsid w:val="00F92ECD"/>
    <w:rPr>
      <w:rFonts w:ascii="Times New Roman" w:hAnsi="Times New Roman"/>
      <w:sz w:val="20"/>
      <w:u w:val="single"/>
      <w:bdr w:val="single" w:sz="4" w:space="0" w:color="auto"/>
    </w:rPr>
  </w:style>
  <w:style w:type="character" w:customStyle="1" w:styleId="tim">
    <w:name w:val="tim"/>
    <w:qFormat/>
    <w:rsid w:val="00F92ECD"/>
    <w:rPr>
      <w:rFonts w:ascii="Times New Roman" w:hAnsi="Times New Roman"/>
      <w:sz w:val="20"/>
      <w:u w:val="single"/>
    </w:rPr>
  </w:style>
  <w:style w:type="character" w:customStyle="1" w:styleId="hl">
    <w:name w:val="hl"/>
    <w:basedOn w:val="DefaultParagraphFont"/>
    <w:rsid w:val="00F92ECD"/>
  </w:style>
  <w:style w:type="character" w:customStyle="1" w:styleId="clock1">
    <w:name w:val="clock1"/>
    <w:rsid w:val="00F92ECD"/>
    <w:rPr>
      <w:color w:val="B51B1B"/>
    </w:rPr>
  </w:style>
  <w:style w:type="character" w:customStyle="1" w:styleId="smallChar10">
    <w:name w:val="small Char1"/>
    <w:rsid w:val="00F92ECD"/>
    <w:rPr>
      <w:sz w:val="12"/>
      <w:szCs w:val="16"/>
      <w:lang w:val="en-US" w:eastAsia="en-US" w:bidi="ar-SA"/>
    </w:rPr>
  </w:style>
  <w:style w:type="character" w:customStyle="1" w:styleId="SmallCardsCharChar">
    <w:name w:val="Small Cards Char Char"/>
    <w:rsid w:val="00F92ECD"/>
    <w:rPr>
      <w:sz w:val="14"/>
      <w:szCs w:val="24"/>
      <w:lang w:val="en-US" w:eastAsia="en-US" w:bidi="ar-SA"/>
    </w:rPr>
  </w:style>
  <w:style w:type="paragraph" w:customStyle="1" w:styleId="NormalCards">
    <w:name w:val="Normal Cards"/>
    <w:basedOn w:val="Normal"/>
    <w:rsid w:val="00F92ECD"/>
    <w:pPr>
      <w:ind w:left="288"/>
    </w:pPr>
    <w:rPr>
      <w:rFonts w:eastAsia="Times New Roman"/>
      <w:sz w:val="20"/>
    </w:rPr>
  </w:style>
  <w:style w:type="character" w:customStyle="1" w:styleId="iniciales">
    <w:name w:val="iniciales"/>
    <w:basedOn w:val="DefaultParagraphFont"/>
    <w:rsid w:val="00F92ECD"/>
  </w:style>
  <w:style w:type="character" w:customStyle="1" w:styleId="Style10ptBoldUnderline">
    <w:name w:val="Style 10 pt Bold Underline"/>
    <w:rsid w:val="00F92ECD"/>
    <w:rPr>
      <w:b/>
      <w:bCs/>
      <w:sz w:val="20"/>
      <w:u w:val="single"/>
    </w:rPr>
  </w:style>
  <w:style w:type="paragraph" w:customStyle="1" w:styleId="outdent">
    <w:name w:val="outdent"/>
    <w:basedOn w:val="Normal"/>
    <w:rsid w:val="00F92ECD"/>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F92ECD"/>
    <w:pPr>
      <w:spacing w:before="100" w:beforeAutospacing="1" w:after="100" w:afterAutospacing="1"/>
    </w:pPr>
    <w:rPr>
      <w:rFonts w:eastAsia="Times New Roman"/>
      <w:sz w:val="24"/>
    </w:rPr>
  </w:style>
  <w:style w:type="paragraph" w:customStyle="1" w:styleId="separator">
    <w:name w:val="separator"/>
    <w:basedOn w:val="Normal"/>
    <w:rsid w:val="00F92ECD"/>
    <w:pPr>
      <w:spacing w:before="100" w:beforeAutospacing="1" w:after="100" w:afterAutospacing="1"/>
    </w:pPr>
    <w:rPr>
      <w:rFonts w:eastAsia="Times New Roman"/>
      <w:sz w:val="24"/>
    </w:rPr>
  </w:style>
  <w:style w:type="paragraph" w:customStyle="1" w:styleId="bulletfollow">
    <w:name w:val="bulletfollow"/>
    <w:basedOn w:val="Normal"/>
    <w:rsid w:val="00F92ECD"/>
    <w:pPr>
      <w:spacing w:before="100" w:beforeAutospacing="1" w:after="100" w:afterAutospacing="1"/>
    </w:pPr>
    <w:rPr>
      <w:rFonts w:eastAsia="Times New Roman"/>
      <w:sz w:val="24"/>
    </w:rPr>
  </w:style>
  <w:style w:type="paragraph" w:customStyle="1" w:styleId="bulleted">
    <w:name w:val="bulleted"/>
    <w:basedOn w:val="Normal"/>
    <w:rsid w:val="00F92ECD"/>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F92ECD"/>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F92ECD"/>
    <w:rPr>
      <w:rFonts w:ascii="Times New Roman" w:eastAsia="Times New Roman" w:hAnsi="Times New Roman" w:cs="Times New Roman"/>
      <w:strike/>
      <w:sz w:val="20"/>
      <w:szCs w:val="20"/>
    </w:rPr>
  </w:style>
  <w:style w:type="character" w:customStyle="1" w:styleId="UnderlineCardsCharChar">
    <w:name w:val="Underline Cards Char Char"/>
    <w:rsid w:val="00F92ECD"/>
    <w:rPr>
      <w:rFonts w:eastAsia="SimSun"/>
      <w:szCs w:val="24"/>
      <w:u w:val="thick"/>
      <w:lang w:val="en-US" w:eastAsia="en-US" w:bidi="ar-SA"/>
    </w:rPr>
  </w:style>
  <w:style w:type="character" w:customStyle="1" w:styleId="head">
    <w:name w:val="head"/>
    <w:basedOn w:val="DefaultParagraphFont"/>
    <w:rsid w:val="00F92ECD"/>
  </w:style>
  <w:style w:type="paragraph" w:customStyle="1" w:styleId="authorgroup">
    <w:name w:val="authorgroup"/>
    <w:basedOn w:val="Normal"/>
    <w:rsid w:val="00F92ECD"/>
    <w:pPr>
      <w:spacing w:before="100" w:beforeAutospacing="1" w:after="100" w:afterAutospacing="1"/>
    </w:pPr>
    <w:rPr>
      <w:rFonts w:eastAsia="Calibri"/>
      <w:sz w:val="24"/>
    </w:rPr>
  </w:style>
  <w:style w:type="paragraph" w:customStyle="1" w:styleId="affiliation1">
    <w:name w:val="affiliation1"/>
    <w:basedOn w:val="Normal"/>
    <w:rsid w:val="00F92ECD"/>
    <w:pPr>
      <w:spacing w:before="100" w:beforeAutospacing="1" w:after="100" w:afterAutospacing="1"/>
    </w:pPr>
    <w:rPr>
      <w:rFonts w:eastAsia="Calibri"/>
      <w:sz w:val="24"/>
    </w:rPr>
  </w:style>
  <w:style w:type="paragraph" w:customStyle="1" w:styleId="norm">
    <w:name w:val="norm"/>
    <w:basedOn w:val="Normal"/>
    <w:rsid w:val="00F92ECD"/>
    <w:pPr>
      <w:spacing w:before="100" w:beforeAutospacing="1" w:after="100" w:afterAutospacing="1"/>
    </w:pPr>
    <w:rPr>
      <w:rFonts w:eastAsia="Calibri"/>
      <w:sz w:val="24"/>
    </w:rPr>
  </w:style>
  <w:style w:type="character" w:customStyle="1" w:styleId="smallcapitals">
    <w:name w:val="smallcapitals"/>
    <w:basedOn w:val="DefaultParagraphFont"/>
    <w:rsid w:val="00F92ECD"/>
  </w:style>
  <w:style w:type="character" w:customStyle="1" w:styleId="number0">
    <w:name w:val="number"/>
    <w:basedOn w:val="DefaultParagraphFont"/>
    <w:rsid w:val="00F92ECD"/>
  </w:style>
  <w:style w:type="character" w:customStyle="1" w:styleId="articlebody1">
    <w:name w:val="articlebody1"/>
    <w:rsid w:val="00F92ECD"/>
  </w:style>
  <w:style w:type="character" w:customStyle="1" w:styleId="small1">
    <w:name w:val="small1"/>
    <w:rsid w:val="00F92ECD"/>
  </w:style>
  <w:style w:type="paragraph" w:customStyle="1" w:styleId="AuthorDate2">
    <w:name w:val="Author/Date"/>
    <w:basedOn w:val="Normal"/>
    <w:link w:val="AuthorDateChar1"/>
    <w:rsid w:val="00F92ECD"/>
    <w:rPr>
      <w:rFonts w:eastAsia="Times New Roman"/>
      <w:b/>
      <w:sz w:val="24"/>
      <w:u w:val="single"/>
    </w:rPr>
  </w:style>
  <w:style w:type="character" w:customStyle="1" w:styleId="AuthorDateChar1">
    <w:name w:val="Author/Date Char1"/>
    <w:link w:val="AuthorDate2"/>
    <w:rsid w:val="00F92ECD"/>
    <w:rPr>
      <w:rFonts w:ascii="Georgia" w:eastAsia="Times New Roman" w:hAnsi="Georgia"/>
      <w:b/>
      <w:sz w:val="24"/>
      <w:u w:val="single"/>
    </w:rPr>
  </w:style>
  <w:style w:type="character" w:customStyle="1" w:styleId="Shortcite">
    <w:name w:val="Shortcite"/>
    <w:basedOn w:val="DefaultParagraphFont"/>
    <w:rsid w:val="00F92ECD"/>
    <w:rPr>
      <w:rFonts w:ascii="Times New Roman" w:hAnsi="Times New Roman"/>
      <w:b/>
      <w:bCs/>
      <w:sz w:val="20"/>
    </w:rPr>
  </w:style>
  <w:style w:type="character" w:customStyle="1" w:styleId="Normal30">
    <w:name w:val="Normal3"/>
    <w:basedOn w:val="DefaultParagraphFont"/>
    <w:rsid w:val="00F92ECD"/>
  </w:style>
  <w:style w:type="paragraph" w:customStyle="1" w:styleId="PageNumber8">
    <w:name w:val="Page Number8"/>
    <w:basedOn w:val="Normal"/>
    <w:next w:val="Normal"/>
    <w:rsid w:val="00F92ECD"/>
    <w:rPr>
      <w:rFonts w:ascii="Times New Roman" w:eastAsia="Times New Roman" w:hAnsi="Times New Roman"/>
      <w:sz w:val="20"/>
    </w:rPr>
  </w:style>
  <w:style w:type="paragraph" w:customStyle="1" w:styleId="Header2">
    <w:name w:val="Header2"/>
    <w:basedOn w:val="Heading1"/>
    <w:next w:val="Heading1"/>
    <w:rsid w:val="00F92ECD"/>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F92ECD"/>
    <w:pPr>
      <w:keepNext/>
      <w:widowControl w:val="0"/>
      <w:suppressAutoHyphens/>
      <w:jc w:val="center"/>
    </w:pPr>
    <w:rPr>
      <w:rFonts w:ascii="Times New Roman" w:eastAsia="Tahoma" w:hAnsi="Times New Roman"/>
      <w:b/>
      <w:sz w:val="48"/>
      <w:szCs w:val="32"/>
      <w:u w:val="single"/>
    </w:rPr>
  </w:style>
  <w:style w:type="character" w:customStyle="1" w:styleId="cat-date-line4">
    <w:name w:val="cat-date-line4"/>
    <w:basedOn w:val="DefaultParagraphFont"/>
    <w:rsid w:val="00F92ECD"/>
  </w:style>
  <w:style w:type="character" w:customStyle="1" w:styleId="articledate">
    <w:name w:val="articledate"/>
    <w:basedOn w:val="DefaultParagraphFont"/>
    <w:rsid w:val="00F92ECD"/>
  </w:style>
  <w:style w:type="character" w:customStyle="1" w:styleId="post-byline">
    <w:name w:val="post-byline"/>
    <w:basedOn w:val="DefaultParagraphFont"/>
    <w:rsid w:val="00F92ECD"/>
  </w:style>
  <w:style w:type="character" w:customStyle="1" w:styleId="metadate">
    <w:name w:val="meta_date"/>
    <w:basedOn w:val="DefaultParagraphFont"/>
    <w:rsid w:val="00F92ECD"/>
  </w:style>
  <w:style w:type="character" w:customStyle="1" w:styleId="fa">
    <w:name w:val="fa"/>
    <w:basedOn w:val="DefaultParagraphFont"/>
    <w:rsid w:val="00F92ECD"/>
  </w:style>
  <w:style w:type="character" w:customStyle="1" w:styleId="longname">
    <w:name w:val="longname"/>
    <w:basedOn w:val="DefaultParagraphFont"/>
    <w:rsid w:val="00F92ECD"/>
  </w:style>
  <w:style w:type="character" w:customStyle="1" w:styleId="echocontainer">
    <w:name w:val="echo_container"/>
    <w:basedOn w:val="DefaultParagraphFont"/>
    <w:rsid w:val="00F92ECD"/>
  </w:style>
  <w:style w:type="character" w:customStyle="1" w:styleId="comment-display">
    <w:name w:val="comment-display"/>
    <w:basedOn w:val="DefaultParagraphFont"/>
    <w:rsid w:val="00F92ECD"/>
  </w:style>
  <w:style w:type="paragraph" w:customStyle="1" w:styleId="comment-count-label">
    <w:name w:val="comment-count-label"/>
    <w:basedOn w:val="Normal"/>
    <w:rsid w:val="00F92ECD"/>
    <w:pPr>
      <w:spacing w:before="100" w:beforeAutospacing="1" w:after="100" w:afterAutospacing="1"/>
    </w:pPr>
    <w:rPr>
      <w:rFonts w:ascii="Times" w:hAnsi="Times"/>
      <w:sz w:val="20"/>
      <w:szCs w:val="20"/>
    </w:rPr>
  </w:style>
  <w:style w:type="character" w:customStyle="1" w:styleId="echo-counter">
    <w:name w:val="echo-counter"/>
    <w:basedOn w:val="DefaultParagraphFont"/>
    <w:rsid w:val="00F92ECD"/>
  </w:style>
  <w:style w:type="character" w:customStyle="1" w:styleId="discussion-policy">
    <w:name w:val="discussion-policy"/>
    <w:basedOn w:val="DefaultParagraphFont"/>
    <w:rsid w:val="00F92ECD"/>
  </w:style>
  <w:style w:type="character" w:customStyle="1" w:styleId="echo-apps-conversations-streamcaption">
    <w:name w:val="echo-apps-conversations-streamcaption"/>
    <w:basedOn w:val="DefaultParagraphFont"/>
    <w:rsid w:val="00F92ECD"/>
  </w:style>
  <w:style w:type="character" w:customStyle="1" w:styleId="echo-streamserver-controls-stream-item-text">
    <w:name w:val="echo-streamserver-controls-stream-item-text"/>
    <w:basedOn w:val="DefaultParagraphFont"/>
    <w:rsid w:val="00F92ECD"/>
  </w:style>
  <w:style w:type="character" w:customStyle="1" w:styleId="echo-streamserver-controls-facepile-more">
    <w:name w:val="echo-streamserver-controls-facepile-more"/>
    <w:basedOn w:val="DefaultParagraphFont"/>
    <w:rsid w:val="00F92ECD"/>
  </w:style>
  <w:style w:type="character" w:customStyle="1" w:styleId="echo-primaryfont">
    <w:name w:val="echo-primaryfont"/>
    <w:basedOn w:val="DefaultParagraphFont"/>
    <w:rsid w:val="00F92ECD"/>
  </w:style>
  <w:style w:type="character" w:customStyle="1" w:styleId="section">
    <w:name w:val="section"/>
    <w:basedOn w:val="DefaultParagraphFont"/>
    <w:rsid w:val="00F92ECD"/>
  </w:style>
  <w:style w:type="character" w:customStyle="1" w:styleId="wpsr-txt-headline">
    <w:name w:val="wpsr-txt-headline"/>
    <w:basedOn w:val="DefaultParagraphFont"/>
    <w:rsid w:val="00F92ECD"/>
  </w:style>
  <w:style w:type="character" w:customStyle="1" w:styleId="asset-metabar-author">
    <w:name w:val="asset-metabar-author"/>
    <w:basedOn w:val="DefaultParagraphFont"/>
    <w:rsid w:val="00F92ECD"/>
  </w:style>
  <w:style w:type="character" w:customStyle="1" w:styleId="eza-dateline">
    <w:name w:val="eza-dateline"/>
    <w:basedOn w:val="DefaultParagraphFont"/>
    <w:rsid w:val="00F92ECD"/>
  </w:style>
  <w:style w:type="character" w:customStyle="1" w:styleId="eza-authors">
    <w:name w:val="eza-authors"/>
    <w:basedOn w:val="DefaultParagraphFont"/>
    <w:rsid w:val="00F92ECD"/>
  </w:style>
  <w:style w:type="character" w:customStyle="1" w:styleId="csmstaff">
    <w:name w:val="csm_staff"/>
    <w:basedOn w:val="DefaultParagraphFont"/>
    <w:rsid w:val="00F92ECD"/>
  </w:style>
  <w:style w:type="paragraph" w:customStyle="1" w:styleId="mol-para-with-font">
    <w:name w:val="mol-para-with-font"/>
    <w:basedOn w:val="Normal"/>
    <w:rsid w:val="00F92ECD"/>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92ECD"/>
  </w:style>
  <w:style w:type="character" w:customStyle="1" w:styleId="byline-text">
    <w:name w:val="byline-text"/>
    <w:basedOn w:val="DefaultParagraphFont"/>
    <w:rsid w:val="00F92ECD"/>
  </w:style>
  <w:style w:type="character" w:customStyle="1" w:styleId="itemauthor">
    <w:name w:val="itemauthor"/>
    <w:basedOn w:val="DefaultParagraphFont"/>
    <w:rsid w:val="00F92ECD"/>
  </w:style>
  <w:style w:type="character" w:customStyle="1" w:styleId="itemdatecreated">
    <w:name w:val="itemdatecreated"/>
    <w:basedOn w:val="DefaultParagraphFont"/>
    <w:rsid w:val="00F92ECD"/>
  </w:style>
  <w:style w:type="character" w:customStyle="1" w:styleId="slug-metadata-note">
    <w:name w:val="slug-metadata-note"/>
    <w:basedOn w:val="DefaultParagraphFont"/>
    <w:rsid w:val="00F92ECD"/>
  </w:style>
  <w:style w:type="character" w:customStyle="1" w:styleId="drop-capped">
    <w:name w:val="drop-capped"/>
    <w:basedOn w:val="DefaultParagraphFont"/>
    <w:rsid w:val="00F92ECD"/>
  </w:style>
  <w:style w:type="character" w:customStyle="1" w:styleId="published">
    <w:name w:val="published"/>
    <w:basedOn w:val="DefaultParagraphFont"/>
    <w:rsid w:val="00F92ECD"/>
  </w:style>
  <w:style w:type="paragraph" w:customStyle="1" w:styleId="articleopinion-standfirst">
    <w:name w:val="articleopinion-standfirst"/>
    <w:basedOn w:val="Normal"/>
    <w:rsid w:val="00F92ECD"/>
    <w:pPr>
      <w:spacing w:before="100" w:beforeAutospacing="1" w:after="100" w:afterAutospacing="1"/>
    </w:pPr>
    <w:rPr>
      <w:rFonts w:ascii="Times" w:hAnsi="Times"/>
      <w:sz w:val="20"/>
      <w:szCs w:val="20"/>
    </w:rPr>
  </w:style>
  <w:style w:type="paragraph" w:customStyle="1" w:styleId="snippet">
    <w:name w:val="snippet"/>
    <w:basedOn w:val="Normal"/>
    <w:rsid w:val="00F92ECD"/>
    <w:pPr>
      <w:spacing w:before="100" w:beforeAutospacing="1" w:after="100" w:afterAutospacing="1"/>
    </w:pPr>
    <w:rPr>
      <w:rFonts w:ascii="Times" w:hAnsi="Times"/>
      <w:sz w:val="20"/>
      <w:szCs w:val="20"/>
    </w:rPr>
  </w:style>
  <w:style w:type="character" w:customStyle="1" w:styleId="thetitle">
    <w:name w:val="the_title"/>
    <w:basedOn w:val="DefaultParagraphFont"/>
    <w:rsid w:val="00F92ECD"/>
  </w:style>
  <w:style w:type="character" w:customStyle="1" w:styleId="rupee">
    <w:name w:val="rupee"/>
    <w:basedOn w:val="DefaultParagraphFont"/>
    <w:rsid w:val="00F92ECD"/>
  </w:style>
  <w:style w:type="character" w:customStyle="1" w:styleId="grey1">
    <w:name w:val="grey1"/>
    <w:basedOn w:val="DefaultParagraphFont"/>
    <w:rsid w:val="00F92ECD"/>
  </w:style>
  <w:style w:type="paragraph" w:customStyle="1" w:styleId="Pa13">
    <w:name w:val="Pa13"/>
    <w:basedOn w:val="Default"/>
    <w:next w:val="Default"/>
    <w:uiPriority w:val="99"/>
    <w:rsid w:val="00F92ECD"/>
    <w:pPr>
      <w:widowControl w:val="0"/>
      <w:spacing w:after="0" w:line="201" w:lineRule="atLeast"/>
    </w:pPr>
    <w:rPr>
      <w:rFonts w:ascii="Times New Roman" w:eastAsiaTheme="minorEastAsia" w:hAnsi="Times New Roman" w:cs="Times New Roman"/>
      <w:sz w:val="24"/>
      <w:szCs w:val="24"/>
    </w:rPr>
  </w:style>
  <w:style w:type="paragraph" w:customStyle="1" w:styleId="Pa14">
    <w:name w:val="Pa14"/>
    <w:basedOn w:val="Default"/>
    <w:next w:val="Default"/>
    <w:uiPriority w:val="99"/>
    <w:rsid w:val="00F92ECD"/>
    <w:pPr>
      <w:widowControl w:val="0"/>
      <w:spacing w:after="0" w:line="241" w:lineRule="atLeast"/>
    </w:pPr>
    <w:rPr>
      <w:rFonts w:ascii="Times New Roman" w:eastAsiaTheme="minorEastAsia" w:hAnsi="Times New Roman" w:cs="Times New Roman"/>
      <w:sz w:val="24"/>
      <w:szCs w:val="24"/>
    </w:rPr>
  </w:style>
  <w:style w:type="paragraph" w:customStyle="1" w:styleId="Pa9">
    <w:name w:val="Pa9"/>
    <w:basedOn w:val="Default"/>
    <w:next w:val="Default"/>
    <w:uiPriority w:val="99"/>
    <w:rsid w:val="00F92ECD"/>
    <w:pPr>
      <w:widowControl w:val="0"/>
      <w:spacing w:after="0" w:line="241" w:lineRule="atLeast"/>
    </w:pPr>
    <w:rPr>
      <w:rFonts w:ascii="Gill Sans" w:eastAsiaTheme="minorEastAsia" w:hAnsi="Gill Sans" w:cs="Times New Roman"/>
      <w:sz w:val="24"/>
      <w:szCs w:val="24"/>
    </w:rPr>
  </w:style>
  <w:style w:type="character" w:customStyle="1" w:styleId="bureau">
    <w:name w:val="bureau"/>
    <w:basedOn w:val="DefaultParagraphFont"/>
    <w:rsid w:val="00F92ECD"/>
  </w:style>
  <w:style w:type="character" w:customStyle="1" w:styleId="reporttitle">
    <w:name w:val="report_title"/>
    <w:basedOn w:val="DefaultParagraphFont"/>
    <w:rsid w:val="00F92ECD"/>
  </w:style>
  <w:style w:type="character" w:customStyle="1" w:styleId="documenttype-longreleases">
    <w:name w:val="document_type_-_long_releases"/>
    <w:basedOn w:val="DefaultParagraphFont"/>
    <w:rsid w:val="00F92ECD"/>
  </w:style>
  <w:style w:type="character" w:customStyle="1" w:styleId="alt-date">
    <w:name w:val="alt-date"/>
    <w:basedOn w:val="DefaultParagraphFont"/>
    <w:rsid w:val="00F92ECD"/>
  </w:style>
  <w:style w:type="character" w:customStyle="1" w:styleId="entry-byline">
    <w:name w:val="entry-byline"/>
    <w:basedOn w:val="DefaultParagraphFont"/>
    <w:rsid w:val="00F92ECD"/>
  </w:style>
  <w:style w:type="character" w:customStyle="1" w:styleId="taglinecontrib">
    <w:name w:val="tagline_contrib"/>
    <w:basedOn w:val="DefaultParagraphFont"/>
    <w:rsid w:val="00F92ECD"/>
  </w:style>
  <w:style w:type="character" w:customStyle="1" w:styleId="articledate0">
    <w:name w:val="article_date"/>
    <w:basedOn w:val="DefaultParagraphFont"/>
    <w:rsid w:val="00F92ECD"/>
  </w:style>
  <w:style w:type="paragraph" w:customStyle="1" w:styleId="hg-daily">
    <w:name w:val="hg-daily"/>
    <w:basedOn w:val="Normal"/>
    <w:rsid w:val="00F92ECD"/>
    <w:pPr>
      <w:spacing w:before="100" w:beforeAutospacing="1" w:after="100" w:afterAutospacing="1"/>
    </w:pPr>
    <w:rPr>
      <w:rFonts w:ascii="Times" w:hAnsi="Times"/>
      <w:sz w:val="20"/>
      <w:szCs w:val="20"/>
    </w:rPr>
  </w:style>
  <w:style w:type="character" w:customStyle="1" w:styleId="cit">
    <w:name w:val="cit"/>
    <w:basedOn w:val="DefaultParagraphFont"/>
    <w:rsid w:val="00F92ECD"/>
  </w:style>
  <w:style w:type="paragraph" w:customStyle="1" w:styleId="buttonheading">
    <w:name w:val="buttonheading"/>
    <w:basedOn w:val="Normal"/>
    <w:rsid w:val="00F92ECD"/>
    <w:pPr>
      <w:spacing w:before="100" w:beforeAutospacing="1" w:after="100" w:afterAutospacing="1"/>
    </w:pPr>
    <w:rPr>
      <w:rFonts w:ascii="Times" w:hAnsi="Times"/>
      <w:sz w:val="20"/>
      <w:szCs w:val="20"/>
    </w:rPr>
  </w:style>
  <w:style w:type="character" w:customStyle="1" w:styleId="createdate">
    <w:name w:val="createdate"/>
    <w:basedOn w:val="DefaultParagraphFont"/>
    <w:rsid w:val="00F92ECD"/>
  </w:style>
  <w:style w:type="character" w:customStyle="1" w:styleId="text-label">
    <w:name w:val="text-label"/>
    <w:basedOn w:val="DefaultParagraphFont"/>
    <w:rsid w:val="00F92ECD"/>
  </w:style>
  <w:style w:type="paragraph" w:customStyle="1" w:styleId="TOC3Char">
    <w:name w:val="TOC 3 Char"/>
    <w:basedOn w:val="Normal"/>
    <w:next w:val="Normal"/>
    <w:rsid w:val="00F92ECD"/>
    <w:rPr>
      <w:rFonts w:eastAsia="Times New Roman"/>
      <w:sz w:val="24"/>
      <w:szCs w:val="20"/>
    </w:rPr>
  </w:style>
  <w:style w:type="paragraph" w:customStyle="1" w:styleId="TOC1Char">
    <w:name w:val="TOC 1 Char"/>
    <w:basedOn w:val="Normal"/>
    <w:next w:val="Normal"/>
    <w:rsid w:val="00F92ECD"/>
    <w:rPr>
      <w:rFonts w:eastAsia="Times New Roman"/>
      <w:b/>
      <w:sz w:val="24"/>
      <w:szCs w:val="20"/>
    </w:rPr>
  </w:style>
  <w:style w:type="character" w:customStyle="1" w:styleId="StyleCardtextChar10pt">
    <w:name w:val="Style Card text Char + 10 pt"/>
    <w:rsid w:val="00F92ECD"/>
    <w:rPr>
      <w:rFonts w:ascii="Georgia" w:eastAsia="Calibri" w:hAnsi="Georgia"/>
      <w:sz w:val="20"/>
      <w:u w:val="single"/>
      <w:lang w:bidi="ar-SA"/>
    </w:rPr>
  </w:style>
  <w:style w:type="paragraph" w:customStyle="1" w:styleId="ColorfulList-Accent11">
    <w:name w:val="Colorful List - Accent 11"/>
    <w:basedOn w:val="Normal"/>
    <w:uiPriority w:val="34"/>
    <w:qFormat/>
    <w:rsid w:val="00F92ECD"/>
    <w:pPr>
      <w:ind w:left="720"/>
      <w:contextualSpacing/>
      <w:jc w:val="both"/>
    </w:pPr>
    <w:rPr>
      <w:rFonts w:eastAsia="Times New Roman"/>
      <w:sz w:val="20"/>
      <w:szCs w:val="20"/>
    </w:rPr>
  </w:style>
  <w:style w:type="paragraph" w:customStyle="1" w:styleId="NoteLevel11">
    <w:name w:val="Note Level 11"/>
    <w:basedOn w:val="Normal"/>
    <w:uiPriority w:val="99"/>
    <w:rsid w:val="00F92ECD"/>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F92ECD"/>
    <w:pPr>
      <w:keepNext/>
      <w:tabs>
        <w:tab w:val="num" w:pos="1440"/>
      </w:tabs>
      <w:ind w:left="1800" w:hanging="360"/>
      <w:outlineLvl w:val="2"/>
    </w:pPr>
    <w:rPr>
      <w:rFonts w:eastAsia="MS Gothic"/>
    </w:rPr>
  </w:style>
  <w:style w:type="paragraph" w:customStyle="1" w:styleId="NoteLevel41">
    <w:name w:val="Note Level 41"/>
    <w:basedOn w:val="Normal"/>
    <w:rsid w:val="00F92ECD"/>
    <w:pPr>
      <w:keepNext/>
      <w:tabs>
        <w:tab w:val="num" w:pos="2160"/>
      </w:tabs>
      <w:ind w:left="2520" w:hanging="360"/>
      <w:outlineLvl w:val="3"/>
    </w:pPr>
    <w:rPr>
      <w:rFonts w:eastAsia="MS Gothic"/>
    </w:rPr>
  </w:style>
  <w:style w:type="paragraph" w:customStyle="1" w:styleId="NoteLevel51">
    <w:name w:val="Note Level 51"/>
    <w:basedOn w:val="Normal"/>
    <w:rsid w:val="00F92ECD"/>
    <w:pPr>
      <w:keepNext/>
      <w:tabs>
        <w:tab w:val="num" w:pos="2880"/>
      </w:tabs>
      <w:ind w:left="3240" w:hanging="360"/>
      <w:outlineLvl w:val="4"/>
    </w:pPr>
    <w:rPr>
      <w:rFonts w:eastAsia="MS Gothic"/>
    </w:rPr>
  </w:style>
  <w:style w:type="paragraph" w:customStyle="1" w:styleId="NoteLevel61">
    <w:name w:val="Note Level 61"/>
    <w:basedOn w:val="Normal"/>
    <w:rsid w:val="00F92ECD"/>
    <w:pPr>
      <w:keepNext/>
      <w:tabs>
        <w:tab w:val="num" w:pos="3600"/>
      </w:tabs>
      <w:ind w:left="3960" w:hanging="360"/>
      <w:outlineLvl w:val="5"/>
    </w:pPr>
    <w:rPr>
      <w:rFonts w:eastAsia="MS Gothic"/>
    </w:rPr>
  </w:style>
  <w:style w:type="paragraph" w:customStyle="1" w:styleId="NoteLevel71">
    <w:name w:val="Note Level 71"/>
    <w:basedOn w:val="Normal"/>
    <w:rsid w:val="00F92ECD"/>
    <w:pPr>
      <w:keepNext/>
      <w:tabs>
        <w:tab w:val="num" w:pos="4320"/>
      </w:tabs>
      <w:ind w:left="4680" w:hanging="360"/>
      <w:outlineLvl w:val="6"/>
    </w:pPr>
    <w:rPr>
      <w:rFonts w:eastAsia="MS Gothic"/>
    </w:rPr>
  </w:style>
  <w:style w:type="paragraph" w:customStyle="1" w:styleId="NoteLevel81">
    <w:name w:val="Note Level 81"/>
    <w:basedOn w:val="Normal"/>
    <w:rsid w:val="00F92ECD"/>
    <w:pPr>
      <w:keepNext/>
      <w:tabs>
        <w:tab w:val="num" w:pos="5040"/>
      </w:tabs>
      <w:ind w:left="5400" w:hanging="360"/>
      <w:outlineLvl w:val="7"/>
    </w:pPr>
    <w:rPr>
      <w:rFonts w:eastAsia="MS Gothic"/>
    </w:rPr>
  </w:style>
  <w:style w:type="paragraph" w:customStyle="1" w:styleId="NoteLevel91">
    <w:name w:val="Note Level 91"/>
    <w:basedOn w:val="Normal"/>
    <w:rsid w:val="00F92ECD"/>
    <w:pPr>
      <w:keepNext/>
      <w:tabs>
        <w:tab w:val="num" w:pos="5760"/>
      </w:tabs>
      <w:ind w:left="6120" w:hanging="360"/>
      <w:outlineLvl w:val="8"/>
    </w:pPr>
    <w:rPr>
      <w:rFonts w:eastAsia="MS Gothic"/>
    </w:rPr>
  </w:style>
  <w:style w:type="paragraph" w:styleId="Index2">
    <w:name w:val="index 2"/>
    <w:basedOn w:val="Normal"/>
    <w:next w:val="Normal"/>
    <w:autoRedefine/>
    <w:rsid w:val="00F92ECD"/>
    <w:pPr>
      <w:spacing w:after="200" w:line="276" w:lineRule="auto"/>
      <w:ind w:left="400" w:hanging="200"/>
    </w:pPr>
    <w:rPr>
      <w:rFonts w:eastAsia="Times New Roman"/>
      <w:bCs/>
    </w:rPr>
  </w:style>
  <w:style w:type="paragraph" w:styleId="Index3">
    <w:name w:val="index 3"/>
    <w:basedOn w:val="Normal"/>
    <w:next w:val="Normal"/>
    <w:autoRedefine/>
    <w:rsid w:val="00F92ECD"/>
    <w:pPr>
      <w:spacing w:after="200" w:line="276" w:lineRule="auto"/>
      <w:ind w:left="600" w:hanging="200"/>
    </w:pPr>
    <w:rPr>
      <w:rFonts w:eastAsia="Times New Roman"/>
      <w:bCs/>
    </w:rPr>
  </w:style>
  <w:style w:type="paragraph" w:styleId="Index4">
    <w:name w:val="index 4"/>
    <w:basedOn w:val="Normal"/>
    <w:next w:val="Normal"/>
    <w:autoRedefine/>
    <w:rsid w:val="00F92ECD"/>
    <w:pPr>
      <w:spacing w:after="200" w:line="276" w:lineRule="auto"/>
      <w:ind w:left="800" w:hanging="200"/>
    </w:pPr>
    <w:rPr>
      <w:rFonts w:eastAsia="Times New Roman"/>
      <w:bCs/>
    </w:rPr>
  </w:style>
  <w:style w:type="paragraph" w:styleId="Index5">
    <w:name w:val="index 5"/>
    <w:basedOn w:val="Normal"/>
    <w:next w:val="Normal"/>
    <w:autoRedefine/>
    <w:rsid w:val="00F92ECD"/>
    <w:pPr>
      <w:spacing w:after="200" w:line="276" w:lineRule="auto"/>
      <w:ind w:left="1000" w:hanging="200"/>
    </w:pPr>
    <w:rPr>
      <w:rFonts w:eastAsia="Times New Roman"/>
      <w:bCs/>
    </w:rPr>
  </w:style>
  <w:style w:type="paragraph" w:styleId="Index6">
    <w:name w:val="index 6"/>
    <w:basedOn w:val="Normal"/>
    <w:next w:val="Normal"/>
    <w:autoRedefine/>
    <w:rsid w:val="00F92ECD"/>
    <w:pPr>
      <w:spacing w:after="200" w:line="276" w:lineRule="auto"/>
      <w:ind w:left="1200" w:hanging="200"/>
    </w:pPr>
    <w:rPr>
      <w:rFonts w:eastAsia="Times New Roman"/>
      <w:bCs/>
    </w:rPr>
  </w:style>
  <w:style w:type="paragraph" w:styleId="Index7">
    <w:name w:val="index 7"/>
    <w:basedOn w:val="Normal"/>
    <w:next w:val="Normal"/>
    <w:autoRedefine/>
    <w:rsid w:val="00F92ECD"/>
    <w:pPr>
      <w:spacing w:after="200" w:line="276" w:lineRule="auto"/>
      <w:ind w:left="1400" w:hanging="200"/>
    </w:pPr>
    <w:rPr>
      <w:rFonts w:eastAsia="Times New Roman"/>
      <w:bCs/>
    </w:rPr>
  </w:style>
  <w:style w:type="paragraph" w:styleId="Index8">
    <w:name w:val="index 8"/>
    <w:basedOn w:val="Normal"/>
    <w:next w:val="Normal"/>
    <w:autoRedefine/>
    <w:rsid w:val="00F92ECD"/>
    <w:pPr>
      <w:spacing w:after="200" w:line="276" w:lineRule="auto"/>
      <w:ind w:left="1600" w:hanging="200"/>
    </w:pPr>
    <w:rPr>
      <w:rFonts w:eastAsia="Times New Roman"/>
      <w:bCs/>
    </w:rPr>
  </w:style>
  <w:style w:type="paragraph" w:styleId="Index9">
    <w:name w:val="index 9"/>
    <w:basedOn w:val="Normal"/>
    <w:next w:val="Normal"/>
    <w:autoRedefine/>
    <w:rsid w:val="00F92ECD"/>
    <w:pPr>
      <w:spacing w:after="200" w:line="276" w:lineRule="auto"/>
      <w:ind w:left="1800" w:hanging="200"/>
    </w:pPr>
    <w:rPr>
      <w:rFonts w:eastAsia="Times New Roman"/>
      <w:bCs/>
    </w:rPr>
  </w:style>
  <w:style w:type="paragraph" w:styleId="IndexHeading">
    <w:name w:val="index heading"/>
    <w:basedOn w:val="Normal"/>
    <w:next w:val="Index1"/>
    <w:rsid w:val="00F92ECD"/>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F92ECD"/>
    <w:pPr>
      <w:jc w:val="both"/>
    </w:pPr>
    <w:rPr>
      <w:rFonts w:eastAsia="Times New Roman"/>
      <w:i/>
      <w:iCs/>
      <w:color w:val="000000"/>
      <w:sz w:val="20"/>
    </w:rPr>
  </w:style>
  <w:style w:type="character" w:customStyle="1" w:styleId="MediumGrid11">
    <w:name w:val="Medium Grid 11"/>
    <w:uiPriority w:val="99"/>
    <w:rsid w:val="00F92ECD"/>
    <w:rPr>
      <w:color w:val="808080"/>
    </w:rPr>
  </w:style>
  <w:style w:type="numbering" w:customStyle="1" w:styleId="NoList8">
    <w:name w:val="No List8"/>
    <w:next w:val="NoList"/>
    <w:semiHidden/>
    <w:unhideWhenUsed/>
    <w:rsid w:val="00F92ECD"/>
  </w:style>
  <w:style w:type="numbering" w:customStyle="1" w:styleId="NoList9">
    <w:name w:val="No List9"/>
    <w:next w:val="NoList"/>
    <w:semiHidden/>
    <w:unhideWhenUsed/>
    <w:rsid w:val="00F92ECD"/>
  </w:style>
  <w:style w:type="numbering" w:customStyle="1" w:styleId="NoList10">
    <w:name w:val="No List10"/>
    <w:next w:val="NoList"/>
    <w:semiHidden/>
    <w:unhideWhenUsed/>
    <w:rsid w:val="00F92ECD"/>
  </w:style>
  <w:style w:type="numbering" w:customStyle="1" w:styleId="NoList12">
    <w:name w:val="No List12"/>
    <w:next w:val="NoList"/>
    <w:semiHidden/>
    <w:unhideWhenUsed/>
    <w:rsid w:val="00F92ECD"/>
  </w:style>
  <w:style w:type="numbering" w:customStyle="1" w:styleId="NoList13">
    <w:name w:val="No List13"/>
    <w:next w:val="NoList"/>
    <w:semiHidden/>
    <w:unhideWhenUsed/>
    <w:rsid w:val="00F92ECD"/>
  </w:style>
  <w:style w:type="numbering" w:customStyle="1" w:styleId="NoList14">
    <w:name w:val="No List14"/>
    <w:next w:val="NoList"/>
    <w:semiHidden/>
    <w:unhideWhenUsed/>
    <w:rsid w:val="00F92ECD"/>
  </w:style>
  <w:style w:type="numbering" w:customStyle="1" w:styleId="NoList15">
    <w:name w:val="No List15"/>
    <w:next w:val="NoList"/>
    <w:uiPriority w:val="99"/>
    <w:semiHidden/>
    <w:unhideWhenUsed/>
    <w:rsid w:val="00F92ECD"/>
  </w:style>
  <w:style w:type="numbering" w:customStyle="1" w:styleId="NoList16">
    <w:name w:val="No List16"/>
    <w:next w:val="NoList"/>
    <w:uiPriority w:val="99"/>
    <w:semiHidden/>
    <w:unhideWhenUsed/>
    <w:rsid w:val="00F92ECD"/>
  </w:style>
  <w:style w:type="numbering" w:customStyle="1" w:styleId="NoList17">
    <w:name w:val="No List17"/>
    <w:next w:val="NoList"/>
    <w:semiHidden/>
    <w:unhideWhenUsed/>
    <w:rsid w:val="00F92ECD"/>
  </w:style>
  <w:style w:type="numbering" w:customStyle="1" w:styleId="NoList18">
    <w:name w:val="No List18"/>
    <w:next w:val="NoList"/>
    <w:uiPriority w:val="99"/>
    <w:semiHidden/>
    <w:unhideWhenUsed/>
    <w:rsid w:val="00F92ECD"/>
  </w:style>
  <w:style w:type="numbering" w:customStyle="1" w:styleId="NoList19">
    <w:name w:val="No List19"/>
    <w:next w:val="NoList"/>
    <w:uiPriority w:val="99"/>
    <w:semiHidden/>
    <w:unhideWhenUsed/>
    <w:rsid w:val="00F92ECD"/>
  </w:style>
  <w:style w:type="numbering" w:customStyle="1" w:styleId="NoList20">
    <w:name w:val="No List20"/>
    <w:next w:val="NoList"/>
    <w:semiHidden/>
    <w:unhideWhenUsed/>
    <w:rsid w:val="00F92ECD"/>
  </w:style>
  <w:style w:type="numbering" w:customStyle="1" w:styleId="NoList21">
    <w:name w:val="No List21"/>
    <w:next w:val="NoList"/>
    <w:semiHidden/>
    <w:unhideWhenUsed/>
    <w:rsid w:val="00F92ECD"/>
  </w:style>
  <w:style w:type="paragraph" w:customStyle="1" w:styleId="PlaceholderText2">
    <w:name w:val="Placeholder Text2"/>
    <w:basedOn w:val="Normal"/>
    <w:uiPriority w:val="99"/>
    <w:rsid w:val="00F92ECD"/>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F92ECD"/>
    <w:pPr>
      <w:keepNext/>
      <w:tabs>
        <w:tab w:val="num" w:pos="1440"/>
      </w:tabs>
      <w:ind w:left="1800" w:hanging="360"/>
      <w:outlineLvl w:val="2"/>
    </w:pPr>
    <w:rPr>
      <w:rFonts w:eastAsia="MS Gothic"/>
      <w:sz w:val="24"/>
    </w:rPr>
  </w:style>
  <w:style w:type="paragraph" w:customStyle="1" w:styleId="LightList1">
    <w:name w:val="Light List1"/>
    <w:basedOn w:val="Normal"/>
    <w:rsid w:val="00F92ECD"/>
    <w:pPr>
      <w:keepNext/>
      <w:tabs>
        <w:tab w:val="num" w:pos="2160"/>
      </w:tabs>
      <w:ind w:left="2520" w:hanging="360"/>
      <w:outlineLvl w:val="3"/>
    </w:pPr>
    <w:rPr>
      <w:rFonts w:eastAsia="MS Gothic"/>
      <w:sz w:val="24"/>
    </w:rPr>
  </w:style>
  <w:style w:type="paragraph" w:customStyle="1" w:styleId="LightGrid1">
    <w:name w:val="Light Grid1"/>
    <w:basedOn w:val="Normal"/>
    <w:rsid w:val="00F92ECD"/>
    <w:pPr>
      <w:keepNext/>
      <w:tabs>
        <w:tab w:val="num" w:pos="2880"/>
      </w:tabs>
      <w:ind w:left="3240" w:hanging="360"/>
      <w:outlineLvl w:val="4"/>
    </w:pPr>
    <w:rPr>
      <w:rFonts w:eastAsia="MS Gothic"/>
      <w:sz w:val="24"/>
    </w:rPr>
  </w:style>
  <w:style w:type="paragraph" w:customStyle="1" w:styleId="MediumShading11">
    <w:name w:val="Medium Shading 11"/>
    <w:basedOn w:val="Normal"/>
    <w:rsid w:val="00F92ECD"/>
    <w:pPr>
      <w:keepNext/>
      <w:tabs>
        <w:tab w:val="num" w:pos="3600"/>
      </w:tabs>
      <w:ind w:left="3960" w:hanging="360"/>
      <w:outlineLvl w:val="5"/>
    </w:pPr>
    <w:rPr>
      <w:rFonts w:eastAsia="MS Gothic"/>
      <w:sz w:val="24"/>
    </w:rPr>
  </w:style>
  <w:style w:type="paragraph" w:customStyle="1" w:styleId="MediumShading21">
    <w:name w:val="Medium Shading 21"/>
    <w:basedOn w:val="Normal"/>
    <w:rsid w:val="00F92ECD"/>
    <w:pPr>
      <w:keepNext/>
      <w:tabs>
        <w:tab w:val="num" w:pos="4320"/>
      </w:tabs>
      <w:ind w:left="4680" w:hanging="360"/>
      <w:outlineLvl w:val="6"/>
    </w:pPr>
    <w:rPr>
      <w:rFonts w:eastAsia="MS Gothic"/>
      <w:sz w:val="24"/>
    </w:rPr>
  </w:style>
  <w:style w:type="paragraph" w:customStyle="1" w:styleId="MediumList11">
    <w:name w:val="Medium List 11"/>
    <w:basedOn w:val="Normal"/>
    <w:rsid w:val="00F92ECD"/>
    <w:pPr>
      <w:keepNext/>
      <w:tabs>
        <w:tab w:val="num" w:pos="5040"/>
      </w:tabs>
      <w:ind w:left="5400" w:hanging="360"/>
      <w:outlineLvl w:val="7"/>
    </w:pPr>
    <w:rPr>
      <w:rFonts w:eastAsia="MS Gothic"/>
      <w:sz w:val="24"/>
    </w:rPr>
  </w:style>
  <w:style w:type="paragraph" w:customStyle="1" w:styleId="MediumList21">
    <w:name w:val="Medium List 21"/>
    <w:basedOn w:val="Normal"/>
    <w:rsid w:val="00F92ECD"/>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F92ECD"/>
    <w:rPr>
      <w:sz w:val="17"/>
      <w:szCs w:val="24"/>
      <w:lang w:val="en-US" w:eastAsia="en-US" w:bidi="ar-SA"/>
    </w:rPr>
  </w:style>
  <w:style w:type="paragraph" w:customStyle="1" w:styleId="TagsFutura">
    <w:name w:val="TagsFutura"/>
    <w:basedOn w:val="Normal"/>
    <w:next w:val="Cites"/>
    <w:rsid w:val="00F92ECD"/>
    <w:rPr>
      <w:rFonts w:ascii="Futura" w:eastAsia="Times" w:hAnsi="Futura"/>
      <w:b/>
      <w:caps/>
      <w:sz w:val="18"/>
      <w:szCs w:val="20"/>
    </w:rPr>
  </w:style>
  <w:style w:type="character" w:customStyle="1" w:styleId="italics">
    <w:name w:val="italics"/>
    <w:basedOn w:val="DefaultParagraphFont"/>
    <w:rsid w:val="00F92ECD"/>
  </w:style>
  <w:style w:type="character" w:customStyle="1" w:styleId="m-3583723223135346788gmail-style13ptbold">
    <w:name w:val="m_-3583723223135346788gmail-style13ptbold"/>
    <w:basedOn w:val="DefaultParagraphFont"/>
    <w:rsid w:val="00F92ECD"/>
  </w:style>
  <w:style w:type="character" w:customStyle="1" w:styleId="m-3583723223135346788gmail-styleunderline">
    <w:name w:val="m_-3583723223135346788gmail-styleunderline"/>
    <w:basedOn w:val="DefaultParagraphFont"/>
    <w:rsid w:val="00F92ECD"/>
  </w:style>
  <w:style w:type="character" w:customStyle="1" w:styleId="BoldUnderline2">
    <w:name w:val="Bold.Underline"/>
    <w:uiPriority w:val="1"/>
    <w:qFormat/>
    <w:rsid w:val="00F92ECD"/>
    <w:rPr>
      <w:b/>
      <w:u w:val="single"/>
    </w:rPr>
  </w:style>
  <w:style w:type="character" w:customStyle="1" w:styleId="tagCharCharCharChar0">
    <w:name w:val="tag Char Char Char Char"/>
    <w:rsid w:val="00F92ECD"/>
    <w:rPr>
      <w:b/>
      <w:sz w:val="24"/>
      <w:szCs w:val="24"/>
      <w:lang w:val="en-US" w:eastAsia="en-US" w:bidi="ar-SA"/>
    </w:rPr>
  </w:style>
  <w:style w:type="character" w:customStyle="1" w:styleId="DebateUnderlined">
    <w:name w:val="Debate Underlined"/>
    <w:rsid w:val="00F92ECD"/>
    <w:rPr>
      <w:rFonts w:ascii="Helvetica" w:hAnsi="Helvetica"/>
      <w:sz w:val="20"/>
      <w:u w:val="single"/>
    </w:rPr>
  </w:style>
  <w:style w:type="character" w:customStyle="1" w:styleId="byl">
    <w:name w:val="byl"/>
    <w:rsid w:val="00F92ECD"/>
  </w:style>
  <w:style w:type="paragraph" w:customStyle="1" w:styleId="css-xhhu0i">
    <w:name w:val="css-xhhu0i"/>
    <w:basedOn w:val="Normal"/>
    <w:rsid w:val="00F92ECD"/>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F92ECD"/>
  </w:style>
  <w:style w:type="character" w:customStyle="1" w:styleId="m-8878800405382358272gmail-styleunderline">
    <w:name w:val="m_-8878800405382358272gmail-styleunderline"/>
    <w:basedOn w:val="DefaultParagraphFont"/>
    <w:rsid w:val="00F92ECD"/>
  </w:style>
  <w:style w:type="character" w:customStyle="1" w:styleId="Quotation">
    <w:name w:val="Quotation"/>
    <w:qFormat/>
    <w:rsid w:val="00F92ECD"/>
    <w:rPr>
      <w:rFonts w:ascii="Arial" w:hAnsi="Arial"/>
      <w:b/>
      <w:i/>
      <w:iCs/>
      <w:sz w:val="24"/>
      <w:u w:val="single"/>
    </w:rPr>
  </w:style>
  <w:style w:type="character" w:customStyle="1" w:styleId="c-mrkdwnhighlight">
    <w:name w:val="c-mrkdwn__highlight"/>
    <w:basedOn w:val="DefaultParagraphFont"/>
    <w:rsid w:val="00F92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neos.jpl.nasa.gov/news/2008tc3.html" TargetMode="External"/><Relationship Id="rId18" Type="http://schemas.openxmlformats.org/officeDocument/2006/relationships/hyperlink" Target="https://theconversation.com/mining-asteroids-could-unlock-untold-wealth-heres-how-to-get-started-9567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neos.jpl.nasa.gov/ca/" TargetMode="External"/><Relationship Id="rId17" Type="http://schemas.openxmlformats.org/officeDocument/2006/relationships/hyperlink" Target="https://www.asteroidmission.org/" TargetMode="External"/><Relationship Id="rId2" Type="http://schemas.openxmlformats.org/officeDocument/2006/relationships/customXml" Target="../customXml/item2.xml"/><Relationship Id="rId16" Type="http://schemas.openxmlformats.org/officeDocument/2006/relationships/hyperlink" Target="http://www.hayabusa2.jaxa.jp/en/" TargetMode="External"/><Relationship Id="rId20" Type="http://schemas.openxmlformats.org/officeDocument/2006/relationships/hyperlink" Target="http://www.tandfonline.com/doi/pdf/10.1080/00455091.2016.1278150?needAccess=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neos.jpl.nasa.gov/stats/totals.html" TargetMode="External"/><Relationship Id="rId5" Type="http://schemas.openxmlformats.org/officeDocument/2006/relationships/numbering" Target="numbering.xml"/><Relationship Id="rId15" Type="http://schemas.openxmlformats.org/officeDocument/2006/relationships/hyperlink" Target="https://solarsystem.nasa.gov/missions/hayabusa/in-depth/" TargetMode="External"/><Relationship Id="rId10" Type="http://schemas.openxmlformats.org/officeDocument/2006/relationships/hyperlink" Target="https://academic.oup.com/astrogeo/article/50/1/1.18/201316" TargetMode="External"/><Relationship Id="rId19" Type="http://schemas.openxmlformats.org/officeDocument/2006/relationships/hyperlink" Target="https://www.science.org/content/article/asteroid-miners-could-use-earth-s-atmosphere-catch-space-rocks" TargetMode="External"/><Relationship Id="rId4" Type="http://schemas.openxmlformats.org/officeDocument/2006/relationships/customXml" Target="../customXml/item4.xml"/><Relationship Id="rId9" Type="http://schemas.openxmlformats.org/officeDocument/2006/relationships/hyperlink" Target="http://www.michaeldello.com/asteroids-comets-space-weapons/" TargetMode="External"/><Relationship Id="rId14" Type="http://schemas.openxmlformats.org/officeDocument/2006/relationships/hyperlink" Target="https://spaceguardcentre.com/what-are-neos/finding-and-observing-asteroid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A3901DBE2DE74081AE64CFEFC9A222" ma:contentTypeVersion="4" ma:contentTypeDescription="Create a new document." ma:contentTypeScope="" ma:versionID="00a7949c2fbb156b6dae8bab61fbfb51">
  <xsd:schema xmlns:xsd="http://www.w3.org/2001/XMLSchema" xmlns:xs="http://www.w3.org/2001/XMLSchema" xmlns:p="http://schemas.microsoft.com/office/2006/metadata/properties" xmlns:ns3="cd5103c3-95f2-4a0c-bbc5-1d875dcc58d8" targetNamespace="http://schemas.microsoft.com/office/2006/metadata/properties" ma:root="true" ma:fieldsID="587ebc29ff10acc7a6da990cf484bd21" ns3:_="">
    <xsd:import namespace="cd5103c3-95f2-4a0c-bbc5-1d875dcc58d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103c3-95f2-4a0c-bbc5-1d875dcc58d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5A06B-2B0A-49E3-A5CD-6C5674884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103c3-95f2-4a0c-bbc5-1d875dcc5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5D6044-5C7E-4D41-8355-2F58FC4D23D3}">
  <ds:schemaRefs>
    <ds:schemaRef ds:uri="http://schemas.microsoft.com/sharepoint/v3/contenttype/forms"/>
  </ds:schemaRefs>
</ds:datastoreItem>
</file>

<file path=customXml/itemProps3.xml><?xml version="1.0" encoding="utf-8"?>
<ds:datastoreItem xmlns:ds="http://schemas.openxmlformats.org/officeDocument/2006/customXml" ds:itemID="{06BC98CE-EC63-47E1-87E8-95C4D4262F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389</TotalTime>
  <Pages>18</Pages>
  <Words>19807</Words>
  <Characters>112901</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muzzi khan</dc:creator>
  <cp:keywords>5.1.1</cp:keywords>
  <dc:description/>
  <cp:lastModifiedBy>23MuzziKhan</cp:lastModifiedBy>
  <cp:revision>72</cp:revision>
  <dcterms:created xsi:type="dcterms:W3CDTF">2022-02-18T02:34:00Z</dcterms:created>
  <dcterms:modified xsi:type="dcterms:W3CDTF">2022-02-21T00:20:00Z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0x0101003CA3901DBE2DE74081AE64CFEFC9A222</vt:lpwstr>
  </property>
</Properties>
</file>