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076E" w14:textId="52224637" w:rsidR="00E42E4C" w:rsidRDefault="005F2817" w:rsidP="005F2817">
      <w:pPr>
        <w:pStyle w:val="Heading1"/>
      </w:pPr>
      <w:r>
        <w:t>1NC-Round 4-Stanford</w:t>
      </w:r>
    </w:p>
    <w:p w14:paraId="07EC964F" w14:textId="3D6B2E20" w:rsidR="009530BA" w:rsidRDefault="009530BA" w:rsidP="009530BA">
      <w:pPr>
        <w:pStyle w:val="Heading2"/>
      </w:pPr>
      <w:r>
        <w:lastRenderedPageBreak/>
        <w:t>1</w:t>
      </w:r>
    </w:p>
    <w:p w14:paraId="378DBF28" w14:textId="77777777" w:rsidR="002D4C0A" w:rsidRPr="008A282C" w:rsidRDefault="002D4C0A" w:rsidP="002D4C0A">
      <w:pPr>
        <w:pStyle w:val="Heading4"/>
      </w:pPr>
      <w:r w:rsidRPr="008A282C">
        <w:t xml:space="preserve">I value morality, the standard is consistency with consequentialism. </w:t>
      </w:r>
    </w:p>
    <w:p w14:paraId="53EB452F" w14:textId="77777777" w:rsidR="002D4C0A" w:rsidRPr="008A282C" w:rsidRDefault="002D4C0A" w:rsidP="002D4C0A">
      <w:pPr>
        <w:pStyle w:val="Heading4"/>
      </w:pPr>
      <w:r w:rsidRPr="008A282C">
        <w:t xml:space="preserve">1] only it can explain degrees of wrongness- it is worse to kill thousands than to lie to a friend- either ethical theories cannot explain comparative badness, or it collapses </w:t>
      </w:r>
    </w:p>
    <w:p w14:paraId="03CA0C3F" w14:textId="77777777" w:rsidR="002D4C0A" w:rsidRPr="008A282C" w:rsidRDefault="002D4C0A" w:rsidP="002D4C0A">
      <w:pPr>
        <w:pStyle w:val="Heading4"/>
      </w:pPr>
      <w:r w:rsidRPr="008A282C">
        <w:t xml:space="preserve">2] debate requires prioritizing mitigating material violence- ideal theory or a focus on diagnosing the problem as opposed to generating discussions on how to solve concrete oppression allows academics and students to elide their responsibility towards reducing injustices- complexity of social problems, understandings of risk, and epistemic limitations means that moral theories must prioritize action and reject totalizing ideological frames- intuitions that oppression and death are bad must be prioritized in your ethical calculus since people instinctively want to avoid them and because they preclude the possibility of accessing other values- this means you should reject absolutism or moral purity- it’s just an excuse to remain complicit in suffering </w:t>
      </w:r>
    </w:p>
    <w:p w14:paraId="79447D23" w14:textId="77777777" w:rsidR="002D4C0A" w:rsidRPr="008A282C" w:rsidRDefault="002D4C0A" w:rsidP="002D4C0A">
      <w:pPr>
        <w:pStyle w:val="Heading4"/>
      </w:pPr>
      <w:r w:rsidRPr="008A282C">
        <w:t>3] actor spec-</w:t>
      </w:r>
    </w:p>
    <w:p w14:paraId="5381A704" w14:textId="77777777" w:rsidR="002D4C0A" w:rsidRPr="008A282C" w:rsidRDefault="002D4C0A" w:rsidP="002D4C0A">
      <w:pPr>
        <w:pStyle w:val="Heading4"/>
      </w:pPr>
      <w:r w:rsidRPr="008A282C">
        <w:t xml:space="preserve">A] no act-omission or intent-foresight distinction- gov’ts must create permissions and prohibitions so inaction is functionally an action and policymakers </w:t>
      </w:r>
      <w:proofErr w:type="gramStart"/>
      <w:r w:rsidRPr="008A282C">
        <w:t>have to</w:t>
      </w:r>
      <w:proofErr w:type="gramEnd"/>
      <w:r w:rsidRPr="008A282C">
        <w:t xml:space="preserve"> take the global perspective since they are responsible for the public and lack the relevant features of individual agents like autonomy that justify such a distinction </w:t>
      </w:r>
    </w:p>
    <w:p w14:paraId="2FF135AC" w14:textId="77777777" w:rsidR="002D4C0A" w:rsidRPr="008A282C" w:rsidRDefault="002D4C0A" w:rsidP="002D4C0A">
      <w:pPr>
        <w:pStyle w:val="Heading4"/>
      </w:pPr>
      <w:r w:rsidRPr="008A282C">
        <w:t xml:space="preserve">B] gov’ts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53A4CC91" w14:textId="77777777" w:rsidR="002D4C0A" w:rsidRPr="008A282C" w:rsidRDefault="002D4C0A" w:rsidP="002D4C0A">
      <w:pPr>
        <w:pStyle w:val="Heading4"/>
      </w:pPr>
      <w:r w:rsidRPr="008A282C">
        <w:t xml:space="preserve">C] only consequentialism treats agents equally since it values their well-being the same- public officials have special obligations by virtue of their role to benefit its people in an equal manner   </w:t>
      </w:r>
    </w:p>
    <w:p w14:paraId="7448C2A5" w14:textId="77777777" w:rsidR="002D4C0A" w:rsidRPr="008A282C" w:rsidRDefault="002D4C0A" w:rsidP="002D4C0A">
      <w:pPr>
        <w:pStyle w:val="Heading4"/>
      </w:pPr>
      <w:r w:rsidRPr="008A282C">
        <w:t xml:space="preserve">4] existential threats outweigh- </w:t>
      </w:r>
    </w:p>
    <w:p w14:paraId="26602A54" w14:textId="77777777" w:rsidR="002D4C0A" w:rsidRPr="008A282C" w:rsidRDefault="002D4C0A" w:rsidP="002D4C0A">
      <w:pPr>
        <w:pStyle w:val="Heading4"/>
        <w:rPr>
          <w:rFonts w:cs="Times New Roman"/>
        </w:rPr>
      </w:pPr>
      <w:r w:rsidRPr="008A282C">
        <w:rPr>
          <w:rFonts w:cs="Times New Roman"/>
        </w:rPr>
        <w:t>A] extinction o/ws under any framework- moral uncertainty and future gens</w:t>
      </w:r>
    </w:p>
    <w:p w14:paraId="5244B20E" w14:textId="77777777" w:rsidR="002D4C0A" w:rsidRPr="008A282C" w:rsidRDefault="002D4C0A" w:rsidP="002D4C0A">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306F9F40" w14:textId="77777777" w:rsidR="002D4C0A" w:rsidRPr="008A282C" w:rsidRDefault="002D4C0A" w:rsidP="002D4C0A"/>
    <w:p w14:paraId="453D1DC3" w14:textId="77777777" w:rsidR="002D4C0A" w:rsidRPr="008A282C" w:rsidRDefault="002D4C0A" w:rsidP="002D4C0A">
      <w:pPr>
        <w:rPr>
          <w:sz w:val="16"/>
        </w:rPr>
      </w:pPr>
      <w:r w:rsidRPr="008A282C">
        <w:rPr>
          <w:rStyle w:val="StyleUnderline"/>
          <w:rFonts w:eastAsiaTheme="minorHAnsi"/>
        </w:rPr>
        <w:t>There appears to be lot of disagreement in moral philosophy.</w:t>
      </w:r>
      <w:r w:rsidRPr="008A282C">
        <w:rPr>
          <w:sz w:val="16"/>
        </w:rPr>
        <w:t xml:space="preserve"> Whether these many apparent disagreements are deep and irresolvable, I believe </w:t>
      </w:r>
      <w:r w:rsidRPr="008A282C">
        <w:rPr>
          <w:rStyle w:val="StyleUnderline"/>
          <w:rFonts w:eastAsia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highlight w:val="yellow"/>
        </w:rPr>
        <w:t>reducing existential risk is</w:t>
      </w:r>
      <w:r w:rsidRPr="008A282C">
        <w:rPr>
          <w:rStyle w:val="StyleUnderline"/>
          <w:rFonts w:eastAsiaTheme="minorHAnsi"/>
        </w:rPr>
        <w:t xml:space="preserve"> easily </w:t>
      </w:r>
      <w:r w:rsidRPr="008A282C">
        <w:rPr>
          <w:rStyle w:val="StyleUnderline"/>
          <w:rFonts w:eastAsiaTheme="minorHAnsi"/>
          <w:highlight w:val="yellow"/>
        </w:rPr>
        <w:t>the most important</w:t>
      </w:r>
      <w:r w:rsidRPr="008A282C">
        <w:rPr>
          <w:rStyle w:val="StyleUnderline"/>
          <w:rFonts w:eastAsiaTheme="minorHAnsi"/>
        </w:rPr>
        <w:t xml:space="preserve"> thing in the whole world. This is for the familiar reason that there are so many people who could exist in the future – </w:t>
      </w:r>
      <w:r w:rsidRPr="008A282C">
        <w:rPr>
          <w:rStyle w:val="StyleUnderline"/>
          <w:rFonts w:eastAsiaTheme="minorHAnsi"/>
          <w:highlight w:val="yellow"/>
        </w:rPr>
        <w:t>there are</w:t>
      </w:r>
      <w:r w:rsidRPr="008A282C">
        <w:rPr>
          <w:rStyle w:val="StyleUnderline"/>
          <w:rFonts w:eastAsiaTheme="minorHAnsi"/>
        </w:rPr>
        <w:t xml:space="preserve"> </w:t>
      </w:r>
      <w:r w:rsidRPr="008A282C">
        <w:rPr>
          <w:rStyle w:val="StyleUnderline"/>
          <w:rFonts w:eastAsiaTheme="minorHAnsi"/>
          <w:highlight w:val="yellow"/>
        </w:rPr>
        <w:t>trillions upon trillions</w:t>
      </w:r>
      <w:r w:rsidRPr="008A282C">
        <w:rPr>
          <w:rStyle w:val="StyleUnderline"/>
          <w:rFonts w:eastAsiaTheme="minorHAnsi"/>
        </w:rPr>
        <w:t>… upon trillions.</w:t>
      </w:r>
      <w:r w:rsidRPr="008A282C">
        <w:rPr>
          <w:sz w:val="16"/>
        </w:rPr>
        <w:t xml:space="preserve"> </w:t>
      </w:r>
      <w:r w:rsidRPr="008A282C">
        <w:rPr>
          <w:rStyle w:val="StyleUnderline"/>
          <w:rFonts w:eastAsiaTheme="minorHAnsi"/>
        </w:rPr>
        <w:t xml:space="preserve">There are so many possible </w:t>
      </w:r>
      <w:r w:rsidRPr="008A282C">
        <w:rPr>
          <w:rStyle w:val="StyleUnderline"/>
          <w:rFonts w:eastAsiaTheme="minorHAnsi"/>
          <w:highlight w:val="yellow"/>
        </w:rPr>
        <w:t>future people</w:t>
      </w:r>
      <w:r w:rsidRPr="008A282C">
        <w:rPr>
          <w:rStyle w:val="StyleUnderline"/>
          <w:rFonts w:eastAsiaTheme="minorHAnsi"/>
        </w:rPr>
        <w:t xml:space="preserve"> that reducing existential risk is arguably the most important thing in the world,</w:t>
      </w:r>
      <w:r w:rsidRPr="008A282C">
        <w:rPr>
          <w:sz w:val="16"/>
        </w:rPr>
        <w:t xml:space="preserve"> </w:t>
      </w:r>
      <w:r w:rsidRPr="008A282C">
        <w:rPr>
          <w:rStyle w:val="StyleUnderline"/>
          <w:rFonts w:eastAsiaTheme="minorHAnsi"/>
          <w:highlight w:val="yellow"/>
        </w:rPr>
        <w:t>even if the well-being</w:t>
      </w:r>
      <w:r w:rsidRPr="008A282C">
        <w:rPr>
          <w:rStyle w:val="StyleUnderline"/>
          <w:rFonts w:eastAsiaTheme="minorHAnsi"/>
        </w:rPr>
        <w:t xml:space="preserve"> of these possible people </w:t>
      </w:r>
      <w:r w:rsidRPr="008A282C">
        <w:rPr>
          <w:rStyle w:val="StyleUnderline"/>
          <w:rFonts w:eastAsiaTheme="minorHAnsi"/>
          <w:highlight w:val="yellow"/>
        </w:rPr>
        <w:t>were</w:t>
      </w:r>
      <w:r w:rsidRPr="008A282C">
        <w:rPr>
          <w:rStyle w:val="StyleUnderline"/>
          <w:rFonts w:eastAsiaTheme="minorHAnsi"/>
        </w:rPr>
        <w:t xml:space="preserve"> </w:t>
      </w:r>
      <w:r w:rsidRPr="008A282C">
        <w:rPr>
          <w:rStyle w:val="StyleUnderline"/>
          <w:rFonts w:eastAsiaTheme="minorHAnsi"/>
          <w:highlight w:val="yellow"/>
        </w:rPr>
        <w:t>given</w:t>
      </w:r>
      <w:r w:rsidRPr="008A282C">
        <w:rPr>
          <w:rStyle w:val="StyleUnderline"/>
          <w:rFonts w:eastAsiaTheme="minorHAnsi"/>
        </w:rPr>
        <w:t xml:space="preserve"> only </w:t>
      </w:r>
      <w:r w:rsidRPr="008A282C">
        <w:rPr>
          <w:rStyle w:val="StyleUnderline"/>
          <w:rFonts w:eastAsiaTheme="minorHAnsi"/>
          <w:highlight w:val="yellow"/>
        </w:rPr>
        <w:t xml:space="preserve">0.001% </w:t>
      </w:r>
      <w:r w:rsidRPr="008A282C">
        <w:rPr>
          <w:rStyle w:val="StyleUnderline"/>
          <w:rFonts w:eastAsiaTheme="minorHAnsi"/>
        </w:rPr>
        <w:t xml:space="preserve">as much </w:t>
      </w:r>
      <w:r w:rsidRPr="008A282C">
        <w:rPr>
          <w:rStyle w:val="StyleUnderline"/>
          <w:rFonts w:eastAsiaTheme="minorHAnsi"/>
          <w:highlight w:val="yellow"/>
        </w:rPr>
        <w:t>weight</w:t>
      </w:r>
      <w:r w:rsidRPr="008A282C">
        <w:rPr>
          <w:rStyle w:val="StyleUnderline"/>
          <w:rFonts w:eastAsiaTheme="minorHAnsi"/>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rPr>
        <w:t xml:space="preserve">there’s a good chance that many existing people will, with the aid of life-extension technology, live very long and very </w:t>
      </w:r>
      <w:proofErr w:type="gramStart"/>
      <w:r w:rsidRPr="008A282C">
        <w:rPr>
          <w:rStyle w:val="StyleUnderline"/>
          <w:rFonts w:eastAsiaTheme="minorHAnsi"/>
        </w:rPr>
        <w:t>high quality</w:t>
      </w:r>
      <w:proofErr w:type="gramEnd"/>
      <w:r w:rsidRPr="008A282C">
        <w:rPr>
          <w:rStyle w:val="StyleUnderline"/>
          <w:rFonts w:eastAsia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eastAsiaTheme="minorHAnsi"/>
          <w:highlight w:val="yellow"/>
        </w:rPr>
        <w:t xml:space="preserve">Non-consequentialism </w:t>
      </w:r>
      <w:r w:rsidRPr="008A282C">
        <w:rPr>
          <w:rStyle w:val="StyleUnderline"/>
          <w:rFonts w:eastAsiaTheme="minorHAnsi"/>
        </w:rPr>
        <w:t xml:space="preserve">is the view that there’s more that determines rightness than the goodness of consequences or outcomes; it </w:t>
      </w:r>
      <w:r w:rsidRPr="008A282C">
        <w:rPr>
          <w:rStyle w:val="StyleUnderline"/>
          <w:rFonts w:eastAsiaTheme="minorHAnsi"/>
          <w:highlight w:val="yellow"/>
        </w:rPr>
        <w:t>is not</w:t>
      </w:r>
      <w:r w:rsidRPr="008A282C">
        <w:rPr>
          <w:rStyle w:val="StyleUnderline"/>
          <w:rFonts w:eastAsiaTheme="minorHAnsi"/>
        </w:rPr>
        <w:t xml:space="preserve"> the view </w:t>
      </w:r>
      <w:r w:rsidRPr="008A282C">
        <w:rPr>
          <w:rStyle w:val="StyleUnderline"/>
          <w:rFonts w:eastAsiaTheme="minorHAnsi"/>
          <w:highlight w:val="yellow"/>
        </w:rPr>
        <w:t>that the latter don’t matter</w:t>
      </w:r>
      <w:r w:rsidRPr="008A282C">
        <w:rPr>
          <w:rStyle w:val="StyleUnderline"/>
          <w:rFonts w:eastAsia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highlight w:val="yellow"/>
        </w:rPr>
        <w:t>Minimally plausible versions of deont</w:t>
      </w:r>
      <w:r w:rsidRPr="008A282C">
        <w:rPr>
          <w:rStyle w:val="StyleUnderline"/>
          <w:rFonts w:eastAsiaTheme="minorHAnsi"/>
        </w:rPr>
        <w:t xml:space="preserve">ology </w:t>
      </w:r>
      <w:r w:rsidRPr="008A282C">
        <w:rPr>
          <w:rStyle w:val="StyleUnderline"/>
          <w:rFonts w:eastAsiaTheme="minorHAnsi"/>
          <w:highlight w:val="yellow"/>
        </w:rPr>
        <w:t>and virtue ethics must be concerned</w:t>
      </w:r>
      <w:r w:rsidRPr="008A282C">
        <w:rPr>
          <w:rStyle w:val="StyleUnderline"/>
          <w:rFonts w:eastAsiaTheme="minorHAnsi"/>
        </w:rPr>
        <w:t xml:space="preserve"> in part </w:t>
      </w:r>
      <w:r w:rsidRPr="008A282C">
        <w:rPr>
          <w:rStyle w:val="StyleUnderline"/>
          <w:rFonts w:eastAsiaTheme="minorHAnsi"/>
          <w:highlight w:val="yellow"/>
        </w:rPr>
        <w:t>with promoting the good</w:t>
      </w:r>
      <w:r w:rsidRPr="008A282C">
        <w:rPr>
          <w:rStyle w:val="StyleUnderline"/>
          <w:rFonts w:eastAsiaTheme="minorHAnsi"/>
        </w:rPr>
        <w:t xml:space="preserve">, from an impartial point of view. They’d thus </w:t>
      </w:r>
      <w:r w:rsidRPr="008A282C">
        <w:rPr>
          <w:rStyle w:val="StyleUnderline"/>
          <w:rFonts w:eastAsiaTheme="minorHAnsi"/>
          <w:highlight w:val="yellow"/>
        </w:rPr>
        <w:t>imply</w:t>
      </w:r>
      <w:r w:rsidRPr="008A282C">
        <w:rPr>
          <w:rStyle w:val="StyleUnderline"/>
          <w:rFonts w:eastAsiaTheme="minorHAnsi"/>
        </w:rPr>
        <w:t xml:space="preserve"> very </w:t>
      </w:r>
      <w:r w:rsidRPr="008A282C">
        <w:rPr>
          <w:rStyle w:val="StyleUnderline"/>
          <w:rFonts w:eastAsiaTheme="minorHAnsi"/>
          <w:highlight w:val="yellow"/>
        </w:rPr>
        <w:t>strong reasons to reduce existential risk</w:t>
      </w:r>
      <w:r w:rsidRPr="008A282C">
        <w:rPr>
          <w:rStyle w:val="StyleUnderline"/>
          <w:rFonts w:eastAsiaTheme="minorHAnsi"/>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w:t>
      </w:r>
      <w:r w:rsidRPr="008A282C">
        <w:rPr>
          <w:sz w:val="16"/>
        </w:rPr>
        <w:lastRenderedPageBreak/>
        <w:t xml:space="preserve">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rPr>
        <w:t xml:space="preserve">We should also </w:t>
      </w:r>
      <w:proofErr w:type="gramStart"/>
      <w:r w:rsidRPr="008A282C">
        <w:rPr>
          <w:rStyle w:val="StyleUnderline"/>
          <w:rFonts w:eastAsiaTheme="minorHAnsi"/>
        </w:rPr>
        <w:t>take into account</w:t>
      </w:r>
      <w:proofErr w:type="gramEnd"/>
      <w:r w:rsidRPr="008A282C">
        <w:rPr>
          <w:rStyle w:val="StyleUnderline"/>
          <w:rFonts w:eastAsia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eastAsiaTheme="minorHAnsi"/>
        </w:rPr>
        <w:t xml:space="preserve">. </w:t>
      </w:r>
      <w:r w:rsidRPr="008A282C">
        <w:rPr>
          <w:rStyle w:val="StyleUnderline"/>
          <w:rFonts w:eastAsiaTheme="minorHAnsi"/>
          <w:highlight w:val="yellow"/>
        </w:rPr>
        <w:t xml:space="preserve">Even if they were 90% sure </w:t>
      </w:r>
      <w:r w:rsidRPr="008A282C">
        <w:rPr>
          <w:rStyle w:val="StyleUnderline"/>
          <w:rFonts w:eastAsiaTheme="minorHAnsi"/>
        </w:rPr>
        <w:t xml:space="preserve">that their view is the correct one (and 10% sure that one of these other ones is correct), </w:t>
      </w:r>
      <w:r w:rsidRPr="008A282C">
        <w:rPr>
          <w:rStyle w:val="StyleUnderline"/>
          <w:rFonts w:eastAsiaTheme="minorHAnsi"/>
          <w:highlight w:val="yellow"/>
        </w:rPr>
        <w:t xml:space="preserve">they would have </w:t>
      </w:r>
      <w:proofErr w:type="gramStart"/>
      <w:r w:rsidRPr="008A282C">
        <w:rPr>
          <w:rStyle w:val="StyleUnderline"/>
          <w:rFonts w:eastAsiaTheme="minorHAnsi"/>
        </w:rPr>
        <w:t>pretty strong</w:t>
      </w:r>
      <w:proofErr w:type="gramEnd"/>
      <w:r w:rsidRPr="008A282C">
        <w:rPr>
          <w:rStyle w:val="StyleUnderline"/>
          <w:rFonts w:eastAsiaTheme="minorHAnsi"/>
        </w:rPr>
        <w:t xml:space="preserve"> </w:t>
      </w:r>
      <w:r w:rsidRPr="008A282C">
        <w:rPr>
          <w:rStyle w:val="StyleUnderline"/>
          <w:rFonts w:eastAsiaTheme="minorHAnsi"/>
          <w:highlight w:val="yellow"/>
        </w:rPr>
        <w:t xml:space="preserve">reason, from </w:t>
      </w:r>
      <w:r w:rsidRPr="008A282C">
        <w:rPr>
          <w:rStyle w:val="StyleUnderline"/>
          <w:rFonts w:eastAsiaTheme="minorHAnsi"/>
        </w:rPr>
        <w:t xml:space="preserve">the standpoint of </w:t>
      </w:r>
      <w:r w:rsidRPr="008A282C">
        <w:rPr>
          <w:rStyle w:val="StyleUnderline"/>
          <w:rFonts w:eastAsiaTheme="minorHAnsi"/>
          <w:highlight w:val="yellow"/>
        </w:rPr>
        <w:t>moral uncertainty, to reduce existential risk</w:t>
      </w:r>
      <w:r w:rsidRPr="008A282C">
        <w:rPr>
          <w:rStyle w:val="StyleUnderline"/>
          <w:rFonts w:eastAsia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eastAsia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eastAsia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54AB8E91" w14:textId="77777777" w:rsidR="002D4C0A" w:rsidRPr="008A282C" w:rsidRDefault="002D4C0A" w:rsidP="002D4C0A">
      <w:pPr>
        <w:pStyle w:val="Heading4"/>
      </w:pPr>
      <w:r w:rsidRPr="008A282C">
        <w:lastRenderedPageBreak/>
        <w:t xml:space="preserve">B] prereq to their offense- it forecloses all future value and causes massive structural violence </w:t>
      </w:r>
    </w:p>
    <w:p w14:paraId="4002D550" w14:textId="538E1844" w:rsidR="009530BA" w:rsidRDefault="00BA37AD" w:rsidP="009530BA">
      <w:pPr>
        <w:pStyle w:val="Heading2"/>
      </w:pPr>
      <w:r>
        <w:lastRenderedPageBreak/>
        <w:t>2</w:t>
      </w:r>
    </w:p>
    <w:p w14:paraId="3CFF073A" w14:textId="77777777" w:rsidR="003C3399" w:rsidRDefault="003C3399" w:rsidP="003C3399">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1EC5032E" w14:textId="77777777" w:rsidR="003C3399" w:rsidRPr="009A49B0" w:rsidRDefault="003C3399" w:rsidP="003C3399">
      <w:r>
        <w:rPr>
          <w:rStyle w:val="Style13ptBold"/>
        </w:rPr>
        <w:t xml:space="preserve">Romm 2/2 </w:t>
      </w:r>
      <w:r>
        <w:t>[Tony Romm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0717BDA7" w14:textId="77777777" w:rsidR="003C3399" w:rsidRPr="00E72E48" w:rsidRDefault="003C3399" w:rsidP="003C3399">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34D35D27" w14:textId="77777777" w:rsidR="003C3399" w:rsidRPr="00E72E48" w:rsidRDefault="003C3399" w:rsidP="003C3399">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2BA95E76" w14:textId="77777777" w:rsidR="003C3399" w:rsidRDefault="003C3399" w:rsidP="003C3399">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1B999EAD" w14:textId="77777777" w:rsidR="003C3399" w:rsidRPr="00E72E48" w:rsidRDefault="003C3399" w:rsidP="003C3399">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6F690319" w14:textId="77777777" w:rsidR="003C3399" w:rsidRDefault="003C3399" w:rsidP="003C3399">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2AA8D563" w14:textId="77777777" w:rsidR="003C3399" w:rsidRDefault="003C3399" w:rsidP="003C3399">
      <w:r>
        <w:lastRenderedPageBreak/>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2A0F01D2" w14:textId="77777777" w:rsidR="003C3399" w:rsidRDefault="003C3399" w:rsidP="003C3399">
      <w:r>
        <w:t>“Let’s start the discussion by talking about repurposing the hundreds of billions already sitting in the pipeline,” McConnell said.</w:t>
      </w:r>
    </w:p>
    <w:p w14:paraId="1CC59A60" w14:textId="77777777" w:rsidR="003C3399" w:rsidRDefault="003C3399" w:rsidP="003C3399">
      <w:r>
        <w:t xml:space="preserve">Lawmakers begin discussing government spending deal as </w:t>
      </w:r>
      <w:proofErr w:type="gramStart"/>
      <w:r>
        <w:t>Democrats</w:t>
      </w:r>
      <w:proofErr w:type="gramEnd"/>
      <w:r>
        <w:t xml:space="preserve"> eye virus aid, paid leave</w:t>
      </w:r>
    </w:p>
    <w:p w14:paraId="63C01A7B" w14:textId="77777777" w:rsidR="003C3399" w:rsidRDefault="003C3399" w:rsidP="003C3399">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5BC4D712" w14:textId="77777777" w:rsidR="003C3399" w:rsidRDefault="003C3399" w:rsidP="003C3399">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297BA714" w14:textId="77777777" w:rsidR="003C3399" w:rsidRPr="0031778D" w:rsidRDefault="003C3399" w:rsidP="003C3399">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07C5866E" w14:textId="77777777" w:rsidR="003C3399" w:rsidRPr="0031778D" w:rsidRDefault="003C3399" w:rsidP="003C3399">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3FC2ED79" w14:textId="77777777" w:rsidR="003C3399" w:rsidRPr="0031778D" w:rsidRDefault="003C3399" w:rsidP="003C3399">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341D07AF" w14:textId="77777777" w:rsidR="003C3399" w:rsidRDefault="003C3399" w:rsidP="003C3399">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w:t>
      </w:r>
      <w:r>
        <w:lastRenderedPageBreak/>
        <w:t>counterparts in maintaining that “we all want to try to get to yes,” adding: “We’re not there yet.”</w:t>
      </w:r>
    </w:p>
    <w:p w14:paraId="58BC9E69" w14:textId="77777777" w:rsidR="003C3399" w:rsidRDefault="003C3399" w:rsidP="003C3399">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57161A2E" w14:textId="77777777" w:rsidR="003C3399" w:rsidRDefault="003C3399" w:rsidP="003C3399">
      <w:r>
        <w:t>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w:t>
      </w:r>
    </w:p>
    <w:p w14:paraId="05F7301B" w14:textId="77777777" w:rsidR="003C3399" w:rsidRDefault="003C3399" w:rsidP="003C3399">
      <w:r>
        <w:t>“We’re looking for parity. We live in a troubled world and a lot of us think national security is important for this country,” Shelby, who leads the GOP on the Senate’s appropriations panel, stressed on Tuesday.</w:t>
      </w:r>
    </w:p>
    <w:p w14:paraId="76FD23AB" w14:textId="77777777" w:rsidR="003C3399" w:rsidRDefault="003C3399" w:rsidP="003C3399">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684E493C" w14:textId="77777777" w:rsidR="003C3399" w:rsidRDefault="003C3399" w:rsidP="003C3399">
      <w:r>
        <w:t>“The goal is to get an agreement,” DeLauro said.</w:t>
      </w:r>
    </w:p>
    <w:p w14:paraId="1E5C7537" w14:textId="77777777" w:rsidR="003C3399" w:rsidRDefault="003C3399" w:rsidP="003C3399">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5C098077" w14:textId="77777777" w:rsidR="003C3399" w:rsidRDefault="003C3399" w:rsidP="003C3399">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73924BFD" w14:textId="77777777" w:rsidR="003C3399" w:rsidRDefault="003C3399" w:rsidP="003C3399">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4E7A254A" w14:textId="77777777" w:rsidR="003C3399" w:rsidRDefault="003C3399" w:rsidP="003C3399">
      <w:r>
        <w:t>Lawmakers begin talks on another round of coronavirus relief for businesses</w:t>
      </w:r>
    </w:p>
    <w:p w14:paraId="3EF575CE" w14:textId="77777777" w:rsidR="003C3399" w:rsidRDefault="003C3399" w:rsidP="003C3399">
      <w:r>
        <w:lastRenderedPageBreak/>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69B52538" w14:textId="77777777" w:rsidR="003C3399" w:rsidRDefault="003C3399" w:rsidP="003C3399">
      <w:r>
        <w:t>But the Biden administration by Tuesday afternoon had not transmitted any official request to the Capitol, Democratic leaders said. “We’re waiting for the administration to send us something. They haven’t sent us anything yet,” Schumer told reporters.</w:t>
      </w:r>
    </w:p>
    <w:p w14:paraId="6561B6D3" w14:textId="77777777" w:rsidR="003C3399" w:rsidRDefault="003C3399" w:rsidP="003C3399">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70AFA28D" w14:textId="77777777" w:rsidR="003C3399" w:rsidRPr="00C02158" w:rsidRDefault="003C3399" w:rsidP="003C3399">
      <w:pPr>
        <w:pStyle w:val="Heading4"/>
      </w:pPr>
      <w:r>
        <w:t xml:space="preserve">Space policy causes </w:t>
      </w:r>
      <w:r w:rsidRPr="00C02158">
        <w:rPr>
          <w:u w:val="single"/>
        </w:rPr>
        <w:t>immense</w:t>
      </w:r>
      <w:r>
        <w:t xml:space="preserve"> partisan backlash that wrecks the delicate balance </w:t>
      </w:r>
    </w:p>
    <w:p w14:paraId="1CFBFCA0" w14:textId="77777777" w:rsidR="003C3399" w:rsidRPr="00FE3CE1" w:rsidRDefault="003C3399" w:rsidP="003C3399">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0A175447" w14:textId="77777777" w:rsidR="003C3399" w:rsidRPr="00FE3CE1" w:rsidRDefault="003C3399" w:rsidP="003C3399">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3C08EC94" w14:textId="77777777" w:rsidR="003C3399" w:rsidRPr="00720AA5" w:rsidRDefault="003C3399" w:rsidP="003C3399">
      <w:pPr>
        <w:rPr>
          <w:sz w:val="10"/>
          <w:szCs w:val="10"/>
        </w:rPr>
      </w:pPr>
    </w:p>
    <w:p w14:paraId="3D68B9DD" w14:textId="77777777" w:rsidR="003C3399" w:rsidRDefault="003C3399" w:rsidP="003C3399"/>
    <w:p w14:paraId="75AF33CA" w14:textId="77777777" w:rsidR="003C3399" w:rsidRDefault="003C3399" w:rsidP="003C3399">
      <w:pPr>
        <w:pStyle w:val="Heading4"/>
      </w:pPr>
      <w:r w:rsidRPr="00375B1B">
        <w:t>Bipart’s key</w:t>
      </w:r>
      <w:r>
        <w:t xml:space="preserve">—otherwise, yearlong CR </w:t>
      </w:r>
      <w:r>
        <w:rPr>
          <w:u w:val="single"/>
        </w:rPr>
        <w:t xml:space="preserve">ruins </w:t>
      </w:r>
      <w:r>
        <w:t xml:space="preserve">defense industrial base </w:t>
      </w:r>
      <w:r>
        <w:rPr>
          <w:u w:val="single"/>
        </w:rPr>
        <w:t xml:space="preserve">and </w:t>
      </w:r>
      <w:r>
        <w:t>military modernization</w:t>
      </w:r>
    </w:p>
    <w:p w14:paraId="5D62CAC9" w14:textId="77777777" w:rsidR="003C3399" w:rsidRPr="004D4F35" w:rsidRDefault="003C3399" w:rsidP="003C3399">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320A6B58" w14:textId="77777777" w:rsidR="003C3399" w:rsidRDefault="003C3399" w:rsidP="003C3399">
      <w:r w:rsidRPr="006D3B02">
        <w:rPr>
          <w:rStyle w:val="StyleUnderline"/>
        </w:rPr>
        <w:t>Despite repeated warnings</w:t>
      </w:r>
      <w:r>
        <w:t xml:space="preserve"> from uniformed Pentagon leaders and lawmakers of both parties </w:t>
      </w:r>
      <w:r w:rsidRPr="006D3B02">
        <w:rPr>
          <w:rStyle w:val="StyleUnderline"/>
        </w:rPr>
        <w:t xml:space="preserve">that a </w:t>
      </w:r>
      <w:proofErr w:type="gramStart"/>
      <w:r w:rsidRPr="006D3B02">
        <w:rPr>
          <w:rStyle w:val="Emphasis"/>
        </w:rPr>
        <w:t>full-year</w:t>
      </w:r>
      <w:proofErr w:type="gramEnd"/>
      <w:r w:rsidRPr="006D3B02">
        <w:rPr>
          <w:rStyle w:val="Emphasis"/>
        </w:rPr>
        <w:t xml:space="preserve">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54C4DF24" w14:textId="77777777" w:rsidR="003C3399" w:rsidRPr="004B6794" w:rsidRDefault="003C3399" w:rsidP="003C3399">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1FB14F8E" w14:textId="77777777" w:rsidR="003C3399" w:rsidRDefault="003C3399" w:rsidP="003C3399">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7045CE81" w14:textId="77777777" w:rsidR="003C3399" w:rsidRPr="006D3B02" w:rsidRDefault="003C3399" w:rsidP="003C3399">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w:t>
      </w:r>
      <w:r w:rsidRPr="006D3B02">
        <w:rPr>
          <w:rStyle w:val="StyleUnderline"/>
        </w:rPr>
        <w:lastRenderedPageBreak/>
        <w:t xml:space="preserve">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4110157D" w14:textId="77777777" w:rsidR="003C3399" w:rsidRDefault="003C3399" w:rsidP="003C3399">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2115222C" w14:textId="77777777" w:rsidR="003C3399" w:rsidRDefault="003C3399" w:rsidP="003C3399">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42CCA995" w14:textId="77777777" w:rsidR="003C3399" w:rsidRPr="006D3B02" w:rsidRDefault="003C3399" w:rsidP="003C3399">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40928A6D" w14:textId="77777777" w:rsidR="003C3399" w:rsidRDefault="003C3399" w:rsidP="003C3399">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50D55482" w14:textId="77777777" w:rsidR="003C3399" w:rsidRDefault="003C3399" w:rsidP="003C3399">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administration could make a flat budget request, potentially costing the Pentagon billions of dollars in buying power.</w:t>
      </w:r>
    </w:p>
    <w:p w14:paraId="2317E20F" w14:textId="77777777" w:rsidR="003C3399" w:rsidRDefault="003C3399" w:rsidP="003C3399">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$11 billion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66482354" w14:textId="77777777" w:rsidR="003C3399" w:rsidRDefault="003C3399" w:rsidP="003C3399">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78802B19" w14:textId="77777777" w:rsidR="003C3399" w:rsidRPr="004B6794" w:rsidRDefault="003C3399" w:rsidP="003C3399">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68025943" w14:textId="77777777" w:rsidR="003C3399" w:rsidRDefault="003C3399" w:rsidP="003C3399">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3D2750DB" w14:textId="77777777" w:rsidR="003C3399" w:rsidRDefault="003C3399" w:rsidP="003C3399">
      <w:r>
        <w:lastRenderedPageBreak/>
        <w:t>It’s unclear whether looming international crises with Russia and Ukraine, China and Taiwan, and North Korean missile tests would add pressure to pass defense spending. When asked about Pelosi’s comments, Shelby seemed to dig in.</w:t>
      </w:r>
    </w:p>
    <w:p w14:paraId="2855C284" w14:textId="77777777" w:rsidR="003C3399" w:rsidRDefault="003C3399" w:rsidP="003C3399">
      <w:r>
        <w:t>“She’s right on that, but to underfund defense as some people would like to do, that would be a bigger challenge,” he said.</w:t>
      </w:r>
    </w:p>
    <w:p w14:paraId="7D141D70" w14:textId="77777777" w:rsidR="003C3399" w:rsidRPr="006D3B02" w:rsidRDefault="003C3399" w:rsidP="003C3399">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07BA4994" w14:textId="77777777" w:rsidR="003C3399" w:rsidRDefault="003C3399" w:rsidP="003C3399">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10A557DC" w14:textId="77777777" w:rsidR="003C3399" w:rsidRPr="006D3B02" w:rsidRDefault="003C3399" w:rsidP="003C3399">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32284307" w14:textId="77777777" w:rsidR="003C3399" w:rsidRDefault="003C3399" w:rsidP="003C3399">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4DA02E8C" w14:textId="77777777" w:rsidR="003C3399" w:rsidRDefault="003C3399" w:rsidP="003C3399">
      <w:r w:rsidRPr="004D4F35">
        <w:rPr>
          <w:rStyle w:val="StyleUnderline"/>
        </w:rPr>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r>
        <w:t>Anduril Industries, wrote in an essay this week.</w:t>
      </w:r>
    </w:p>
    <w:p w14:paraId="152683E2" w14:textId="77777777" w:rsidR="003C3399" w:rsidRDefault="003C3399" w:rsidP="003C3399"/>
    <w:p w14:paraId="019E3279" w14:textId="77777777" w:rsidR="003C3399" w:rsidRDefault="003C3399" w:rsidP="003C3399"/>
    <w:p w14:paraId="2D02F65E" w14:textId="77777777" w:rsidR="003C3399" w:rsidRPr="00D14964" w:rsidRDefault="003C3399" w:rsidP="003C3399">
      <w:pPr>
        <w:pStyle w:val="Heading4"/>
        <w:rPr>
          <w:u w:val="single"/>
        </w:rPr>
      </w:pPr>
      <w:r>
        <w:t xml:space="preserve">Impact’s </w:t>
      </w:r>
      <w:r>
        <w:rPr>
          <w:u w:val="single"/>
        </w:rPr>
        <w:t>cyber</w:t>
      </w:r>
      <w:r>
        <w:t xml:space="preserve"> and </w:t>
      </w:r>
      <w:r>
        <w:rPr>
          <w:u w:val="single"/>
        </w:rPr>
        <w:t>deterrence crash</w:t>
      </w:r>
    </w:p>
    <w:p w14:paraId="65B246A5" w14:textId="77777777" w:rsidR="003C3399" w:rsidRPr="00E4747C" w:rsidRDefault="003C3399" w:rsidP="003C3399">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2CDD331F" w14:textId="199C0602" w:rsidR="003C3399" w:rsidRPr="003C3399" w:rsidRDefault="003C3399" w:rsidP="003C3399">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 xml:space="preserve">needs rapid </w:t>
      </w:r>
      <w:r w:rsidRPr="0081636C">
        <w:rPr>
          <w:rStyle w:val="StyleUnderline"/>
          <w:highlight w:val="cyan"/>
        </w:rPr>
        <w:lastRenderedPageBreak/>
        <w:t>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3"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 xml:space="preserve">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w:t>
      </w:r>
      <w:r w:rsidRPr="00E4747C">
        <w:lastRenderedPageBreak/>
        <w:t>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w:t>
      </w:r>
      <w:r w:rsidRPr="00FF5730">
        <w:rPr>
          <w:rStyle w:val="StyleUnderline"/>
        </w:rPr>
        <w:lastRenderedPageBreak/>
        <w:t>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4"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5"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6" w:history="1">
        <w:r w:rsidRPr="003E4631">
          <w:rPr>
            <w:rStyle w:val="Hyperlink"/>
          </w:rPr>
          <w:t>SpaceX</w:t>
        </w:r>
      </w:hyperlink>
      <w:r w:rsidRPr="003E4631">
        <w:t xml:space="preserve">, </w:t>
      </w:r>
      <w:hyperlink r:id="rId17" w:history="1">
        <w:r w:rsidRPr="003E4631">
          <w:rPr>
            <w:rStyle w:val="Hyperlink"/>
          </w:rPr>
          <w:t>Rigetti Computing</w:t>
        </w:r>
      </w:hyperlink>
      <w:r w:rsidRPr="003E4631">
        <w:t xml:space="preserve">, </w:t>
      </w:r>
      <w:hyperlink r:id="rId18" w:history="1">
        <w:r w:rsidRPr="003E4631">
          <w:rPr>
            <w:rStyle w:val="Hyperlink"/>
          </w:rPr>
          <w:t>Anduril Industries</w:t>
        </w:r>
      </w:hyperlink>
      <w:r w:rsidRPr="003E4631">
        <w:t xml:space="preserve">, and </w:t>
      </w:r>
      <w:hyperlink r:id="rId19"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w:t>
      </w:r>
      <w:r w:rsidRPr="003E4631">
        <w:rPr>
          <w:rStyle w:val="StyleUnderline"/>
        </w:rPr>
        <w:lastRenderedPageBreak/>
        <w:t>personnel, with planes, ships, and land forces, continue to fight when satellite links have been knocked out, and “reachback”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DeepMind’s AlphaZero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The defense environment is more favorable now for upstart firms than anytime in the past several decades.</w:t>
      </w:r>
      <w:r w:rsidRPr="00D14964">
        <w:t xml:space="preserve"> If you are a founder building technology to ensure the survival of government by consent, our firm would like to talk to you.</w:t>
      </w:r>
    </w:p>
    <w:p w14:paraId="21F5FB7D" w14:textId="77777777" w:rsidR="00D2594A" w:rsidRPr="00D2594A" w:rsidRDefault="00D2594A" w:rsidP="00D2594A"/>
    <w:p w14:paraId="2C7A14CF" w14:textId="5BAB26AD" w:rsidR="009530BA" w:rsidRDefault="00482657" w:rsidP="009530BA">
      <w:pPr>
        <w:pStyle w:val="Heading2"/>
      </w:pPr>
      <w:r>
        <w:lastRenderedPageBreak/>
        <w:t>Case</w:t>
      </w:r>
    </w:p>
    <w:p w14:paraId="4FF7AD30" w14:textId="60562F9A" w:rsidR="00482657" w:rsidRDefault="00482657" w:rsidP="00482657">
      <w:pPr>
        <w:pStyle w:val="Heading3"/>
      </w:pPr>
      <w:r>
        <w:lastRenderedPageBreak/>
        <w:t>Underview</w:t>
      </w:r>
    </w:p>
    <w:p w14:paraId="02897153" w14:textId="19757C9C" w:rsidR="00482657" w:rsidRDefault="00482657" w:rsidP="00482657">
      <w:pPr>
        <w:pStyle w:val="Heading4"/>
      </w:pPr>
      <w:r>
        <w:t>We aren’t reading theory point 1 doesn’t apply to us</w:t>
      </w:r>
    </w:p>
    <w:p w14:paraId="4B3A2DC9" w14:textId="746DEA99" w:rsidR="00482657" w:rsidRDefault="00482657" w:rsidP="00482657">
      <w:pPr>
        <w:pStyle w:val="Heading4"/>
      </w:pPr>
      <w:r>
        <w:t>The util stuff:</w:t>
      </w:r>
    </w:p>
    <w:p w14:paraId="37CDE538" w14:textId="7D158417" w:rsidR="00482657" w:rsidRDefault="00482657" w:rsidP="00482657">
      <w:pPr>
        <w:pStyle w:val="Heading4"/>
      </w:pPr>
      <w:r>
        <w:t>Aggregation doesn’t fail – you can compare between being stabbed and hitting your toe</w:t>
      </w:r>
    </w:p>
    <w:p w14:paraId="3D7970AC" w14:textId="182A085A" w:rsidR="00482657" w:rsidRDefault="00482657" w:rsidP="00482657">
      <w:pPr>
        <w:pStyle w:val="Heading4"/>
      </w:pPr>
      <w:r>
        <w:t>We can compare pain vs pleasure – that’s the way we know dying is worse than being mean</w:t>
      </w:r>
    </w:p>
    <w:p w14:paraId="10697F78" w14:textId="77777777" w:rsidR="00482657" w:rsidRPr="00482657" w:rsidRDefault="00482657" w:rsidP="00482657">
      <w:pPr>
        <w:pStyle w:val="Heading4"/>
      </w:pPr>
    </w:p>
    <w:p w14:paraId="64FFA603" w14:textId="33845C7F" w:rsidR="00CC7A06" w:rsidRDefault="00BA37AD" w:rsidP="00BA37AD">
      <w:pPr>
        <w:pStyle w:val="Heading4"/>
      </w:pPr>
      <w:r>
        <w:t>Approbation of outer space isn’t unique so many other things are causing this accelerationist such as developing tech</w:t>
      </w:r>
    </w:p>
    <w:p w14:paraId="77DD3E50" w14:textId="6C2EDABF" w:rsidR="00BA37AD" w:rsidRDefault="00BA37AD" w:rsidP="00BA37AD">
      <w:pPr>
        <w:pStyle w:val="Heading3"/>
      </w:pPr>
      <w:r>
        <w:lastRenderedPageBreak/>
        <w:t>Contention 1</w:t>
      </w:r>
    </w:p>
    <w:p w14:paraId="5C8AB5B7" w14:textId="0887A0C0" w:rsidR="00BA37AD" w:rsidRDefault="00BA37AD" w:rsidP="00BA37AD">
      <w:pPr>
        <w:pStyle w:val="Heading4"/>
      </w:pPr>
      <w:r>
        <w:t>No reason to reemphis on earth – expanding is good allows us to be introduced to new things</w:t>
      </w:r>
    </w:p>
    <w:p w14:paraId="2A3ED722" w14:textId="77777777" w:rsidR="00BA37AD" w:rsidRDefault="00BA37AD" w:rsidP="00BA37AD">
      <w:pPr>
        <w:pStyle w:val="Heading4"/>
      </w:pPr>
      <w:r>
        <w:t xml:space="preserve">Capitalism has made the world substantially better </w:t>
      </w:r>
    </w:p>
    <w:p w14:paraId="47CFEF38" w14:textId="77777777" w:rsidR="00BA37AD" w:rsidRPr="00E8217A" w:rsidRDefault="00BA37AD" w:rsidP="00BA37AD">
      <w:pPr>
        <w:rPr>
          <w:sz w:val="16"/>
        </w:rPr>
      </w:pPr>
      <w:r w:rsidRPr="00E8217A">
        <w:rPr>
          <w:rStyle w:val="Style13ptBold"/>
        </w:rPr>
        <w:t>Iacono 16</w:t>
      </w:r>
      <w:r w:rsidRPr="00E8217A">
        <w:rPr>
          <w:sz w:val="16"/>
        </w:rPr>
        <w:t xml:space="preserve"> </w:t>
      </w:r>
      <w:proofErr w:type="gramStart"/>
      <w:r w:rsidRPr="00E8217A">
        <w:rPr>
          <w:sz w:val="16"/>
        </w:rPr>
        <w:t>—  Corey</w:t>
      </w:r>
      <w:proofErr w:type="gramEnd"/>
      <w:r w:rsidRPr="00E8217A">
        <w:rPr>
          <w:sz w:val="16"/>
        </w:rPr>
        <w:t xml:space="preserve"> Iacono, 1-16-2016, "How Capitalism and Globalization have made the world a better place", Quillette, http://quillette.com/2016/01/16/how-capitalism-and-globalization-have-made-the-world-a-better-place/</w:t>
      </w:r>
    </w:p>
    <w:p w14:paraId="0F191635" w14:textId="77777777" w:rsidR="00BA37AD" w:rsidRPr="00725951" w:rsidRDefault="00BA37AD" w:rsidP="00BA37AD">
      <w:pPr>
        <w:rPr>
          <w:sz w:val="16"/>
        </w:rPr>
      </w:pPr>
      <w:r w:rsidRPr="00E8217A">
        <w:rPr>
          <w:rStyle w:val="StyleUnderline"/>
        </w:rPr>
        <w:t>Throughout this week, the hashtag #ResistCapitalism was trending</w:t>
      </w:r>
      <w:r w:rsidRPr="00725951">
        <w:rPr>
          <w:sz w:val="16"/>
        </w:rPr>
        <w:t xml:space="preserve"> on Twitter. Using this hashtag, activists have aired their grievances against an economic system which they deem to be destructive, unfair, and immoral. </w:t>
      </w:r>
      <w:r w:rsidRPr="00E8217A">
        <w:rPr>
          <w:rStyle w:val="StyleUnderline"/>
        </w:rPr>
        <w:t>In their view, the growth of global capitalism experienced over the last few decades has been only detrimental to human well-being.</w:t>
      </w:r>
      <w:r w:rsidRPr="00725951">
        <w:rPr>
          <w:sz w:val="16"/>
        </w:rPr>
        <w:t xml:space="preserve"> Indeed, since the early 1990s, global capitalism has lapsed into “its most savage form,” according to progressive populist Naomi Klein.</w:t>
      </w:r>
    </w:p>
    <w:p w14:paraId="5075A115" w14:textId="77777777" w:rsidR="00BA37AD" w:rsidRPr="00725951" w:rsidRDefault="00BA37AD" w:rsidP="00BA37AD">
      <w:pPr>
        <w:rPr>
          <w:sz w:val="16"/>
        </w:rPr>
      </w:pPr>
      <w:r w:rsidRPr="00E8217A">
        <w:rPr>
          <w:rStyle w:val="StyleUnderline"/>
        </w:rPr>
        <w:t>In fact, the expansion of capitalism and freer international trade has coincided with an era of slow economic growth</w:t>
      </w:r>
      <w:r w:rsidRPr="00725951">
        <w:rPr>
          <w:sz w:val="16"/>
        </w:rPr>
        <w:t>, high unemployment, increased child labor, skyrocketing inequality, and grinding poverty.</w:t>
      </w:r>
    </w:p>
    <w:p w14:paraId="4BB17473" w14:textId="77777777" w:rsidR="00BA37AD" w:rsidRPr="00725951" w:rsidRDefault="00BA37AD" w:rsidP="00BA37AD">
      <w:pPr>
        <w:rPr>
          <w:sz w:val="16"/>
        </w:rPr>
      </w:pPr>
      <w:r w:rsidRPr="00E8217A">
        <w:rPr>
          <w:rStyle w:val="StyleUnderline"/>
        </w:rPr>
        <w:t>Just kidding, that’s not what happened at all.</w:t>
      </w:r>
      <w:r w:rsidRPr="00725951">
        <w:rPr>
          <w:sz w:val="16"/>
        </w:rPr>
        <w:t xml:space="preserve"> In fact, </w:t>
      </w:r>
      <w:r w:rsidRPr="00725951">
        <w:rPr>
          <w:rStyle w:val="StyleUnderline"/>
          <w:highlight w:val="yellow"/>
        </w:rPr>
        <w:t>as the world has become more capitalist</w:t>
      </w:r>
      <w:r w:rsidRPr="00E8217A">
        <w:rPr>
          <w:rStyle w:val="StyleUnderline"/>
        </w:rPr>
        <w:t xml:space="preserve"> and more globalized, </w:t>
      </w:r>
      <w:r w:rsidRPr="00725951">
        <w:rPr>
          <w:rStyle w:val="StyleUnderline"/>
          <w:highlight w:val="yellow"/>
        </w:rPr>
        <w:t>the quality of life</w:t>
      </w:r>
      <w:r w:rsidRPr="00E8217A">
        <w:rPr>
          <w:rStyle w:val="StyleUnderline"/>
        </w:rPr>
        <w:t xml:space="preserve"> for the average person, and </w:t>
      </w:r>
      <w:r w:rsidRPr="00725951">
        <w:rPr>
          <w:rStyle w:val="StyleUnderline"/>
          <w:highlight w:val="yellow"/>
        </w:rPr>
        <w:t>especially for the</w:t>
      </w:r>
      <w:r w:rsidRPr="00E8217A">
        <w:rPr>
          <w:rStyle w:val="StyleUnderline"/>
        </w:rPr>
        <w:t xml:space="preserve"> average </w:t>
      </w:r>
      <w:r w:rsidRPr="00725951">
        <w:rPr>
          <w:rStyle w:val="StyleUnderline"/>
          <w:highlight w:val="yellow"/>
        </w:rPr>
        <w:t>poor</w:t>
      </w:r>
      <w:r w:rsidRPr="00E8217A">
        <w:rPr>
          <w:rStyle w:val="StyleUnderline"/>
        </w:rPr>
        <w:t xml:space="preserve"> person, </w:t>
      </w:r>
      <w:r w:rsidRPr="00725951">
        <w:rPr>
          <w:rStyle w:val="StyleUnderline"/>
          <w:highlight w:val="yellow"/>
        </w:rPr>
        <w:t>has increased substantially.</w:t>
      </w:r>
      <w:r w:rsidRPr="00E8217A">
        <w:rPr>
          <w:rStyle w:val="StyleUnderline"/>
        </w:rPr>
        <w:t xml:space="preserve"> </w:t>
      </w:r>
      <w:r w:rsidRPr="00725951">
        <w:rPr>
          <w:rStyle w:val="StyleUnderline"/>
          <w:highlight w:val="yellow"/>
        </w:rPr>
        <w:t>In 1990, 37%</w:t>
      </w:r>
      <w:r w:rsidRPr="00E8217A">
        <w:rPr>
          <w:rStyle w:val="StyleUnderline"/>
        </w:rPr>
        <w:t xml:space="preserve"> of the global population </w:t>
      </w:r>
      <w:r w:rsidRPr="00725951">
        <w:rPr>
          <w:rStyle w:val="StyleUnderline"/>
          <w:highlight w:val="yellow"/>
        </w:rPr>
        <w:t>lived on less than $1.90 per day.</w:t>
      </w:r>
      <w:r w:rsidRPr="00E8217A">
        <w:rPr>
          <w:rStyle w:val="StyleUnderline"/>
        </w:rPr>
        <w:t xml:space="preserve"> By 2012, that number had been reduced to 12.8%, and </w:t>
      </w:r>
      <w:r w:rsidRPr="00725951">
        <w:rPr>
          <w:rStyle w:val="StyleUnderline"/>
          <w:highlight w:val="yellow"/>
        </w:rPr>
        <w:t>in 2015 it was under 10%</w:t>
      </w:r>
      <w:r w:rsidRPr="00E8217A">
        <w:rPr>
          <w:rStyle w:val="StyleUnderline"/>
        </w:rPr>
        <w:t xml:space="preserve">. </w:t>
      </w:r>
      <w:r w:rsidRPr="00725951">
        <w:rPr>
          <w:rStyle w:val="StyleUnderline"/>
          <w:highlight w:val="yellow"/>
        </w:rPr>
        <w:t>The source of this progress</w:t>
      </w:r>
      <w:r w:rsidRPr="00E8217A">
        <w:rPr>
          <w:rStyle w:val="StyleUnderline"/>
        </w:rPr>
        <w:t xml:space="preserve"> </w:t>
      </w:r>
      <w:r w:rsidRPr="00725951">
        <w:rPr>
          <w:rStyle w:val="StyleUnderline"/>
          <w:highlight w:val="yellow"/>
        </w:rPr>
        <w:t>is</w:t>
      </w:r>
      <w:r w:rsidRPr="00E8217A">
        <w:rPr>
          <w:rStyle w:val="StyleUnderline"/>
        </w:rPr>
        <w:t xml:space="preserve">n’t </w:t>
      </w:r>
      <w:r w:rsidRPr="00725951">
        <w:rPr>
          <w:sz w:val="16"/>
        </w:rPr>
        <w:t xml:space="preserve">a massive </w:t>
      </w:r>
      <w:r w:rsidRPr="00E8217A">
        <w:rPr>
          <w:rStyle w:val="StyleUnderline"/>
        </w:rPr>
        <w:t>wealth redistribution</w:t>
      </w:r>
      <w:r w:rsidRPr="00725951">
        <w:rPr>
          <w:sz w:val="16"/>
        </w:rPr>
        <w:t xml:space="preserve"> program; </w:t>
      </w:r>
      <w:r w:rsidRPr="00E8217A">
        <w:rPr>
          <w:rStyle w:val="StyleUnderline"/>
        </w:rPr>
        <w:t xml:space="preserve">it’s massive </w:t>
      </w:r>
      <w:r w:rsidRPr="00725951">
        <w:rPr>
          <w:rStyle w:val="StyleUnderline"/>
          <w:highlight w:val="yellow"/>
        </w:rPr>
        <w:t>wealth creation</w:t>
      </w:r>
      <w:r w:rsidRPr="00725951">
        <w:rPr>
          <w:sz w:val="16"/>
        </w:rPr>
        <w:t xml:space="preserve"> — that is, economic growth.</w:t>
      </w:r>
    </w:p>
    <w:p w14:paraId="71CD471A" w14:textId="77777777" w:rsidR="00BA37AD" w:rsidRPr="00E8217A" w:rsidRDefault="00BA37AD" w:rsidP="00BA37AD">
      <w:pPr>
        <w:rPr>
          <w:rStyle w:val="StyleUnderline"/>
        </w:rPr>
      </w:pPr>
      <w:r w:rsidRPr="00725951">
        <w:rPr>
          <w:sz w:val="16"/>
        </w:rPr>
        <w:t xml:space="preserve">Economists David </w:t>
      </w:r>
      <w:r w:rsidRPr="00E8217A">
        <w:rPr>
          <w:rStyle w:val="StyleUnderline"/>
        </w:rPr>
        <w:t>Dollar and</w:t>
      </w:r>
      <w:r w:rsidRPr="00725951">
        <w:rPr>
          <w:sz w:val="16"/>
        </w:rPr>
        <w:t xml:space="preserve"> Aart </w:t>
      </w:r>
      <w:r w:rsidRPr="00E8217A">
        <w:rPr>
          <w:rStyle w:val="StyleUnderline"/>
        </w:rPr>
        <w:t xml:space="preserve">Kraay found that, </w:t>
      </w:r>
      <w:r w:rsidRPr="00725951">
        <w:rPr>
          <w:rStyle w:val="StyleUnderline"/>
          <w:highlight w:val="yellow"/>
        </w:rPr>
        <w:t>in a global sample</w:t>
      </w:r>
      <w:r w:rsidRPr="00E8217A">
        <w:rPr>
          <w:rStyle w:val="StyleUnderline"/>
        </w:rPr>
        <w:t xml:space="preserve"> of over 100 countries, </w:t>
      </w:r>
      <w:r w:rsidRPr="00725951">
        <w:rPr>
          <w:rStyle w:val="StyleUnderline"/>
          <w:highlight w:val="yellow"/>
        </w:rPr>
        <w:t>changes in the income growth of the bottom 40%</w:t>
      </w:r>
      <w:r w:rsidRPr="00E8217A">
        <w:rPr>
          <w:rStyle w:val="StyleUnderline"/>
        </w:rPr>
        <w:t xml:space="preserve"> of the world’s income earners </w:t>
      </w:r>
      <w:r w:rsidRPr="00725951">
        <w:rPr>
          <w:rStyle w:val="StyleUnderline"/>
          <w:highlight w:val="yellow"/>
        </w:rPr>
        <w:t>are</w:t>
      </w:r>
      <w:r w:rsidRPr="00E8217A">
        <w:rPr>
          <w:rStyle w:val="StyleUnderline"/>
        </w:rPr>
        <w:t xml:space="preserve"> </w:t>
      </w:r>
      <w:r w:rsidRPr="00725951">
        <w:rPr>
          <w:rStyle w:val="StyleUnderline"/>
        </w:rPr>
        <w:t>highly</w:t>
      </w:r>
      <w:r w:rsidRPr="00E8217A">
        <w:rPr>
          <w:rStyle w:val="StyleUnderline"/>
        </w:rPr>
        <w:t xml:space="preserve"> </w:t>
      </w:r>
      <w:r w:rsidRPr="00725951">
        <w:rPr>
          <w:rStyle w:val="StyleUnderline"/>
          <w:highlight w:val="yellow"/>
        </w:rPr>
        <w:t>correlated with economic growth</w:t>
      </w:r>
      <w:r w:rsidRPr="00E8217A">
        <w:rPr>
          <w:rStyle w:val="StyleUnderline"/>
        </w:rPr>
        <w:t xml:space="preserve"> </w:t>
      </w:r>
      <w:r w:rsidRPr="00725951">
        <w:rPr>
          <w:rStyle w:val="StyleUnderline"/>
        </w:rPr>
        <w:t>rates</w:t>
      </w:r>
      <w:r w:rsidRPr="00725951">
        <w:rPr>
          <w:sz w:val="16"/>
        </w:rPr>
        <w:t xml:space="preserve">. On the other hand, </w:t>
      </w:r>
      <w:r w:rsidRPr="00E8217A">
        <w:rPr>
          <w:rStyle w:val="StyleUnderline"/>
        </w:rPr>
        <w:t>changes in inequality contributed relatively little to changes in social welfare of the poor over the last few decades.</w:t>
      </w:r>
    </w:p>
    <w:p w14:paraId="6B2D9CCA" w14:textId="77777777" w:rsidR="00BA37AD" w:rsidRPr="00725951" w:rsidRDefault="00BA37AD" w:rsidP="00BA37AD">
      <w:pPr>
        <w:rPr>
          <w:sz w:val="16"/>
        </w:rPr>
      </w:pPr>
      <w:r w:rsidRPr="00725951">
        <w:rPr>
          <w:sz w:val="16"/>
        </w:rPr>
        <w:t xml:space="preserve">There is good reason to believe that </w:t>
      </w:r>
      <w:r w:rsidRPr="00725951">
        <w:rPr>
          <w:rStyle w:val="StyleUnderline"/>
          <w:highlight w:val="yellow"/>
        </w:rPr>
        <w:t>the expansion of free trade</w:t>
      </w:r>
      <w:r w:rsidRPr="00725951">
        <w:rPr>
          <w:sz w:val="16"/>
        </w:rPr>
        <w:t xml:space="preserve">, facilitated by international organizations like the World Trade Organization (WTO) and its predecessor, the General Agreement on Tariffs and Trade (GATT), </w:t>
      </w:r>
      <w:r w:rsidRPr="00725951">
        <w:rPr>
          <w:rStyle w:val="StyleUnderline"/>
          <w:highlight w:val="yellow"/>
        </w:rPr>
        <w:t>have had a considerable impact in accelerating the economic development of developing countries.</w:t>
      </w:r>
    </w:p>
    <w:p w14:paraId="4FE4E466" w14:textId="77777777" w:rsidR="00BA37AD" w:rsidRPr="00725951" w:rsidRDefault="00BA37AD" w:rsidP="00BA37AD">
      <w:pPr>
        <w:rPr>
          <w:sz w:val="16"/>
        </w:rPr>
      </w:pPr>
      <w:r w:rsidRPr="00725951">
        <w:rPr>
          <w:sz w:val="16"/>
        </w:rPr>
        <w:t xml:space="preserve">In the 1990s </w:t>
      </w:r>
      <w:r w:rsidRPr="00E8217A">
        <w:rPr>
          <w:rStyle w:val="StyleUnderline"/>
        </w:rPr>
        <w:t xml:space="preserve">GATT facilitated reforms which moved 125 countries towards freer trade by reducing the burden of </w:t>
      </w:r>
      <w:proofErr w:type="gramStart"/>
      <w:r w:rsidRPr="00E8217A">
        <w:rPr>
          <w:rStyle w:val="StyleUnderline"/>
        </w:rPr>
        <w:t>government imposed</w:t>
      </w:r>
      <w:proofErr w:type="gramEnd"/>
      <w:r w:rsidRPr="00E8217A">
        <w:rPr>
          <w:rStyle w:val="StyleUnderline"/>
        </w:rPr>
        <w:t xml:space="preserve"> trade barriers like tariffs</w:t>
      </w:r>
      <w:r w:rsidRPr="00725951">
        <w:rPr>
          <w:sz w:val="16"/>
        </w:rPr>
        <w:t>. This was the first serious attempt at trade reform for most developing countries at the time, and arguably presents a unique natural experiment on the economic effects of trade reform.</w:t>
      </w:r>
    </w:p>
    <w:p w14:paraId="1B1AF001" w14:textId="77777777" w:rsidR="00BA37AD" w:rsidRPr="00725951" w:rsidRDefault="00BA37AD" w:rsidP="00BA37AD">
      <w:pPr>
        <w:rPr>
          <w:sz w:val="16"/>
        </w:rPr>
      </w:pPr>
      <w:r w:rsidRPr="00725951">
        <w:rPr>
          <w:sz w:val="16"/>
        </w:rPr>
        <w:t>In fact, a paper published by the National Bureau of Economic Research (</w:t>
      </w:r>
      <w:r w:rsidRPr="00E8217A">
        <w:rPr>
          <w:rStyle w:val="StyleUnderline"/>
        </w:rPr>
        <w:t>NBER</w:t>
      </w:r>
      <w:r w:rsidRPr="00725951">
        <w:rPr>
          <w:sz w:val="16"/>
        </w:rPr>
        <w:t xml:space="preserve">), specifically </w:t>
      </w:r>
      <w:r w:rsidRPr="00E8217A">
        <w:rPr>
          <w:rStyle w:val="StyleUnderline"/>
        </w:rPr>
        <w:t>examined</w:t>
      </w:r>
      <w:r w:rsidRPr="00725951">
        <w:rPr>
          <w:sz w:val="16"/>
        </w:rPr>
        <w:t xml:space="preserve"> how </w:t>
      </w:r>
      <w:r w:rsidRPr="00E8217A">
        <w:rPr>
          <w:rStyle w:val="StyleUnderline"/>
        </w:rPr>
        <w:t>trade reforms</w:t>
      </w:r>
      <w:r w:rsidRPr="00725951">
        <w:rPr>
          <w:sz w:val="16"/>
        </w:rPr>
        <w:t xml:space="preserve"> facilitated by GATT affected the economic development of the reforming countries. In the paper, the authors </w:t>
      </w:r>
      <w:r w:rsidRPr="00725951">
        <w:rPr>
          <w:sz w:val="16"/>
        </w:rPr>
        <w:lastRenderedPageBreak/>
        <w:t>compared the trends in economic growth before and after trade reform in the reforming countries. Then they compared those results to trends in economic growth of a control group of countries which didn’t undergo trade reform.</w:t>
      </w:r>
    </w:p>
    <w:p w14:paraId="73760CC2" w14:textId="77777777" w:rsidR="00BA37AD" w:rsidRPr="00725951" w:rsidRDefault="00BA37AD" w:rsidP="00BA37AD">
      <w:pPr>
        <w:rPr>
          <w:rStyle w:val="StyleUnderline"/>
        </w:rPr>
      </w:pPr>
      <w:r w:rsidRPr="00725951">
        <w:rPr>
          <w:sz w:val="16"/>
        </w:rPr>
        <w:t xml:space="preserve">What </w:t>
      </w:r>
      <w:r w:rsidRPr="00725951">
        <w:rPr>
          <w:rStyle w:val="StyleUnderline"/>
        </w:rPr>
        <w:t>they found</w:t>
      </w:r>
      <w:r w:rsidRPr="00725951">
        <w:rPr>
          <w:sz w:val="16"/>
        </w:rPr>
        <w:t xml:space="preserve"> was very encouraging for proponents of free trade. Prior to reform, the economic development of reformers and non-reformers was practically identical, but </w:t>
      </w:r>
      <w:r w:rsidRPr="00725951">
        <w:rPr>
          <w:rStyle w:val="StyleUnderline"/>
        </w:rPr>
        <w:t>after reform, the economic development of reforming countries accelerated while non-reforming countries saw their economies stagnate and decline</w:t>
      </w:r>
      <w:r w:rsidRPr="00725951">
        <w:rPr>
          <w:sz w:val="16"/>
        </w:rPr>
        <w:t xml:space="preserve">. The results suggest that </w:t>
      </w:r>
      <w:r w:rsidRPr="00725951">
        <w:rPr>
          <w:rStyle w:val="StyleUnderline"/>
        </w:rPr>
        <w:t xml:space="preserve">the </w:t>
      </w:r>
      <w:r w:rsidRPr="00725951">
        <w:rPr>
          <w:rStyle w:val="StyleUnderline"/>
          <w:highlight w:val="yellow"/>
        </w:rPr>
        <w:t xml:space="preserve">reforms towards freer trade </w:t>
      </w:r>
      <w:proofErr w:type="gramStart"/>
      <w:r w:rsidRPr="00725951">
        <w:rPr>
          <w:rStyle w:val="StyleUnderline"/>
          <w:highlight w:val="yellow"/>
        </w:rPr>
        <w:t>lead</w:t>
      </w:r>
      <w:proofErr w:type="gramEnd"/>
      <w:r w:rsidRPr="00725951">
        <w:rPr>
          <w:rStyle w:val="StyleUnderline"/>
          <w:highlight w:val="yellow"/>
        </w:rPr>
        <w:t xml:space="preserve"> to an increase in income per capita of around 20%</w:t>
      </w:r>
      <w:r w:rsidRPr="00725951">
        <w:rPr>
          <w:rStyle w:val="StyleUnderline"/>
        </w:rPr>
        <w:t xml:space="preserve"> in the long-run, an effect so large that it almost certainly had a positive and non-trivial impact on poverty reduction.</w:t>
      </w:r>
    </w:p>
    <w:p w14:paraId="12D469BD" w14:textId="77777777" w:rsidR="00BA37AD" w:rsidRPr="00725951" w:rsidRDefault="00BA37AD" w:rsidP="00BA37AD">
      <w:pPr>
        <w:rPr>
          <w:rStyle w:val="StyleUnderline"/>
        </w:rPr>
      </w:pPr>
      <w:r w:rsidRPr="00725951">
        <w:rPr>
          <w:sz w:val="16"/>
        </w:rPr>
        <w:t xml:space="preserve">Similarly, </w:t>
      </w:r>
      <w:r w:rsidRPr="00725951">
        <w:rPr>
          <w:rStyle w:val="StyleUnderline"/>
        </w:rPr>
        <w:t xml:space="preserve">other research has shown that more </w:t>
      </w:r>
      <w:proofErr w:type="gramStart"/>
      <w:r w:rsidRPr="00725951">
        <w:rPr>
          <w:rStyle w:val="StyleUnderline"/>
          <w:highlight w:val="yellow"/>
        </w:rPr>
        <w:t>free market</w:t>
      </w:r>
      <w:proofErr w:type="gramEnd"/>
      <w:r w:rsidRPr="00725951">
        <w:rPr>
          <w:rStyle w:val="StyleUnderline"/>
          <w:highlight w:val="yellow"/>
        </w:rPr>
        <w:t xml:space="preserve"> trade policies result in lower rates of extreme poverty and child mortality in developing countries</w:t>
      </w:r>
      <w:r w:rsidRPr="00725951">
        <w:rPr>
          <w:rStyle w:val="StyleUnderline"/>
        </w:rPr>
        <w:t>. There are other benefits as well. One study on trade reform in Indonesia found that reductions of import tariffs led to an increase in disposable income among poor households, which allowed them to pull their children out of the labor force, leading to “a strong decline” in the incidence of child labor.</w:t>
      </w:r>
    </w:p>
    <w:p w14:paraId="79E9237D" w14:textId="77777777" w:rsidR="00BA37AD" w:rsidRPr="00725951" w:rsidRDefault="00BA37AD" w:rsidP="00BA37AD">
      <w:pPr>
        <w:rPr>
          <w:sz w:val="16"/>
        </w:rPr>
      </w:pPr>
      <w:r w:rsidRPr="00725951">
        <w:rPr>
          <w:sz w:val="16"/>
        </w:rPr>
        <w:t xml:space="preserve">Unfortunately, many activists have reflexively taken up the cause of opposing the expansion of global capitalism, for </w:t>
      </w:r>
      <w:proofErr w:type="gramStart"/>
      <w:r w:rsidRPr="00725951">
        <w:rPr>
          <w:sz w:val="16"/>
        </w:rPr>
        <w:t>a number of</w:t>
      </w:r>
      <w:proofErr w:type="gramEnd"/>
      <w:r w:rsidRPr="00725951">
        <w:rPr>
          <w:sz w:val="16"/>
        </w:rPr>
        <w:t xml:space="preserve"> reasons. Western anti-sweatshop activists, for example, will often argue in favor of </w:t>
      </w:r>
      <w:proofErr w:type="gramStart"/>
      <w:r w:rsidRPr="00725951">
        <w:rPr>
          <w:sz w:val="16"/>
        </w:rPr>
        <w:t>government imposed</w:t>
      </w:r>
      <w:proofErr w:type="gramEnd"/>
      <w:r w:rsidRPr="00725951">
        <w:rPr>
          <w:sz w:val="16"/>
        </w:rPr>
        <w:t xml:space="preserve"> barriers to trade with poor countries because their working conditions are terrible in comparison to those in developed Western nations. In their view, western consumers should not be promoting a cycle of capitalist exploitation by buying products made in Vietnamese </w:t>
      </w:r>
      <w:proofErr w:type="gramStart"/>
      <w:r w:rsidRPr="00725951">
        <w:rPr>
          <w:sz w:val="16"/>
        </w:rPr>
        <w:t>sweat-shops</w:t>
      </w:r>
      <w:proofErr w:type="gramEnd"/>
      <w:r w:rsidRPr="00725951">
        <w:rPr>
          <w:sz w:val="16"/>
        </w:rPr>
        <w:t>.</w:t>
      </w:r>
    </w:p>
    <w:p w14:paraId="00037C95" w14:textId="77777777" w:rsidR="00BA37AD" w:rsidRPr="00725951" w:rsidRDefault="00BA37AD" w:rsidP="00BA37AD">
      <w:pPr>
        <w:rPr>
          <w:sz w:val="16"/>
        </w:rPr>
      </w:pPr>
      <w:r w:rsidRPr="00725951">
        <w:rPr>
          <w:sz w:val="16"/>
        </w:rPr>
        <w:t xml:space="preserve">But </w:t>
      </w:r>
      <w:r w:rsidRPr="00725951">
        <w:rPr>
          <w:rStyle w:val="StyleUnderline"/>
        </w:rPr>
        <w:t>satisfactory working conditions aren’t the natural state of mankind; they are a consequence of decades of economic development</w:t>
      </w:r>
      <w:r w:rsidRPr="00725951">
        <w:rPr>
          <w:sz w:val="16"/>
        </w:rPr>
        <w:t xml:space="preserve">. </w:t>
      </w:r>
      <w:r w:rsidRPr="00725951">
        <w:rPr>
          <w:rStyle w:val="StyleUnderline"/>
        </w:rPr>
        <w:t>Erecting barriers to trade with poor countries is surely a large impediment to their development, in fact, research suggests that existing developed world tariffs depress economic growth rates in the developing world by 0.6 to 1.6 percent per person</w:t>
      </w:r>
      <w:r w:rsidRPr="00725951">
        <w:rPr>
          <w:sz w:val="16"/>
        </w:rPr>
        <w:t>, a considerably large effect.</w:t>
      </w:r>
    </w:p>
    <w:p w14:paraId="20CF1182" w14:textId="77777777" w:rsidR="00BA37AD" w:rsidRPr="00725951" w:rsidRDefault="00BA37AD" w:rsidP="00BA37AD">
      <w:pPr>
        <w:rPr>
          <w:sz w:val="16"/>
        </w:rPr>
      </w:pPr>
      <w:r w:rsidRPr="00725951">
        <w:rPr>
          <w:sz w:val="16"/>
        </w:rPr>
        <w:t xml:space="preserve">Moreover, the </w:t>
      </w:r>
      <w:proofErr w:type="gramStart"/>
      <w:r w:rsidRPr="00725951">
        <w:rPr>
          <w:sz w:val="16"/>
        </w:rPr>
        <w:t>sweat-shops</w:t>
      </w:r>
      <w:proofErr w:type="gramEnd"/>
      <w:r w:rsidRPr="00725951">
        <w:rPr>
          <w:sz w:val="16"/>
        </w:rPr>
        <w:t xml:space="preserve"> which produce clothing for Westerners are often much better than alternative forms of domestic employment. In poor countries like Bangladesh, China, and Vietnam, the apparel industry consistently pays more than most other domestic industries. According to research by economist Ben Powell, in poor countries “most sweatshop jobs provide an above average standard of living for their workers.”</w:t>
      </w:r>
    </w:p>
    <w:p w14:paraId="42DF769A" w14:textId="77777777" w:rsidR="00BA37AD" w:rsidRPr="00725951" w:rsidRDefault="00BA37AD" w:rsidP="00BA37AD">
      <w:pPr>
        <w:rPr>
          <w:sz w:val="16"/>
        </w:rPr>
      </w:pPr>
      <w:r w:rsidRPr="00725951">
        <w:rPr>
          <w:sz w:val="16"/>
        </w:rPr>
        <w:t>Notably, a paper published in the Journal of Development Economics found that the expansion of the garments industry in Bangladesh lead to an increase in employment and income among young women, giving them the means to finance their own education. Remarkably the authors found that, “the demand for education generated through manufacturing growth appears to have a much larger effect on female educational attainment compared to a large-scale government conditional cash transfer program to encourage female schooling.”</w:t>
      </w:r>
    </w:p>
    <w:p w14:paraId="11D5D976" w14:textId="77777777" w:rsidR="00BA37AD" w:rsidRPr="00725951" w:rsidRDefault="00BA37AD" w:rsidP="00BA37AD">
      <w:pPr>
        <w:rPr>
          <w:sz w:val="16"/>
        </w:rPr>
      </w:pPr>
      <w:r w:rsidRPr="00725951">
        <w:rPr>
          <w:rStyle w:val="StyleUnderline"/>
        </w:rPr>
        <w:t>Foreign investment is also more desirable than opponents of capitalism and globalization give it credit for.</w:t>
      </w:r>
      <w:r w:rsidRPr="00725951">
        <w:rPr>
          <w:sz w:val="16"/>
        </w:rPr>
        <w:t xml:space="preserve"> The conventional wisdom among activists in wealthy countries is that multinational corporations exploit poor workers in third world countries for cheap labor, profiting off people working in sweatshop conditions.</w:t>
      </w:r>
    </w:p>
    <w:p w14:paraId="5404480D" w14:textId="77777777" w:rsidR="00BA37AD" w:rsidRDefault="00BA37AD" w:rsidP="00BA37AD">
      <w:pPr>
        <w:rPr>
          <w:sz w:val="16"/>
        </w:rPr>
      </w:pPr>
      <w:r w:rsidRPr="00725951">
        <w:rPr>
          <w:sz w:val="16"/>
        </w:rPr>
        <w:t xml:space="preserve">It should come as a surprise to the individuals who hold this view to learn </w:t>
      </w:r>
      <w:r w:rsidRPr="00725951">
        <w:rPr>
          <w:rStyle w:val="StyleUnderline"/>
        </w:rPr>
        <w:t xml:space="preserve">that </w:t>
      </w:r>
      <w:r w:rsidRPr="00725951">
        <w:rPr>
          <w:rStyle w:val="StyleUnderline"/>
          <w:highlight w:val="yellow"/>
        </w:rPr>
        <w:t>85% of people in developing countries believe</w:t>
      </w:r>
      <w:r w:rsidRPr="00725951">
        <w:rPr>
          <w:rStyle w:val="StyleUnderline"/>
        </w:rPr>
        <w:t xml:space="preserve"> that </w:t>
      </w:r>
      <w:r w:rsidRPr="00725951">
        <w:rPr>
          <w:rStyle w:val="StyleUnderline"/>
          <w:highlight w:val="yellow"/>
        </w:rPr>
        <w:t>foreign companies building factories</w:t>
      </w:r>
      <w:r w:rsidRPr="00725951">
        <w:rPr>
          <w:rStyle w:val="StyleUnderline"/>
        </w:rPr>
        <w:t xml:space="preserve"> in their countries </w:t>
      </w:r>
      <w:r w:rsidRPr="00725951">
        <w:rPr>
          <w:rStyle w:val="StyleUnderline"/>
          <w:highlight w:val="yellow"/>
        </w:rPr>
        <w:t>is</w:t>
      </w:r>
      <w:r w:rsidRPr="00725951">
        <w:rPr>
          <w:rStyle w:val="StyleUnderline"/>
        </w:rPr>
        <w:t xml:space="preserve"> a </w:t>
      </w:r>
      <w:r w:rsidRPr="00725951">
        <w:rPr>
          <w:rStyle w:val="StyleUnderline"/>
          <w:highlight w:val="yellow"/>
        </w:rPr>
        <w:t>good</w:t>
      </w:r>
      <w:r w:rsidRPr="00725951">
        <w:rPr>
          <w:rStyle w:val="StyleUnderline"/>
        </w:rPr>
        <w:t xml:space="preserve"> thing,</w:t>
      </w:r>
      <w:r w:rsidRPr="00725951">
        <w:rPr>
          <w:sz w:val="16"/>
        </w:rPr>
        <w:t xml:space="preserve"> according to Pew Research.</w:t>
      </w:r>
    </w:p>
    <w:p w14:paraId="434CFFCD" w14:textId="77777777" w:rsidR="00BA37AD" w:rsidRPr="00725951" w:rsidRDefault="00BA37AD" w:rsidP="00BA37AD">
      <w:pPr>
        <w:rPr>
          <w:u w:val="single"/>
        </w:rPr>
      </w:pPr>
      <w:r w:rsidRPr="00725951">
        <w:rPr>
          <w:sz w:val="16"/>
        </w:rPr>
        <w:lastRenderedPageBreak/>
        <w:t xml:space="preserve">In fact, for all the talk of exploitative multinational corporations, research shows that, in general, these </w:t>
      </w:r>
      <w:r w:rsidRPr="00725951">
        <w:rPr>
          <w:rStyle w:val="StyleUnderline"/>
        </w:rPr>
        <w:t>corporations provide higher wages and better working conditions than</w:t>
      </w:r>
      <w:r>
        <w:rPr>
          <w:rStyle w:val="StyleUnderline"/>
        </w:rPr>
        <w:t xml:space="preserve"> </w:t>
      </w:r>
      <w:r w:rsidRPr="00725951">
        <w:rPr>
          <w:rStyle w:val="StyleUnderline"/>
        </w:rPr>
        <w:t>domestic employers in developing countries.</w:t>
      </w:r>
    </w:p>
    <w:p w14:paraId="7BFE3695" w14:textId="77777777" w:rsidR="00BA37AD" w:rsidRPr="00725951" w:rsidRDefault="00BA37AD" w:rsidP="00BA37AD">
      <w:pPr>
        <w:rPr>
          <w:sz w:val="16"/>
        </w:rPr>
      </w:pPr>
      <w:r w:rsidRPr="00725951">
        <w:rPr>
          <w:sz w:val="16"/>
        </w:rPr>
        <w:t>Additionally, when multinational corporations build factories in poor countries, it raises the demand for low-skilled workers, resulting in higher wages for local workers. Consistent with this fact, recent empirical evidence demonstrates that investment by foreign companies in developing countries reduces both poverty and income inequality by raising the incomes of low-skilled workers.</w:t>
      </w:r>
    </w:p>
    <w:p w14:paraId="6280ED89" w14:textId="77777777" w:rsidR="00BA37AD" w:rsidRPr="00725951" w:rsidRDefault="00BA37AD" w:rsidP="00BA37AD">
      <w:pPr>
        <w:rPr>
          <w:sz w:val="16"/>
        </w:rPr>
      </w:pPr>
      <w:r w:rsidRPr="00725951">
        <w:rPr>
          <w:rStyle w:val="StyleUnderline"/>
        </w:rPr>
        <w:t>Foreign investment can also make people in relatively low-income countries better off by providing better or more inexpensive products</w:t>
      </w:r>
      <w:r w:rsidRPr="00725951">
        <w:rPr>
          <w:sz w:val="16"/>
        </w:rPr>
        <w:t>. A recent analysis published by the NBER found that foreign retailers like Wal-Mart greatly reduce the cost of living for both the rich and poor in Mexico, making everyone along the income distribution better off.</w:t>
      </w:r>
    </w:p>
    <w:p w14:paraId="072580E8" w14:textId="77777777" w:rsidR="00BA37AD" w:rsidRPr="00725951" w:rsidRDefault="00BA37AD" w:rsidP="00BA37AD">
      <w:pPr>
        <w:rPr>
          <w:sz w:val="16"/>
        </w:rPr>
      </w:pPr>
      <w:r w:rsidRPr="00725951">
        <w:rPr>
          <w:rStyle w:val="StyleUnderline"/>
          <w:highlight w:val="yellow"/>
        </w:rPr>
        <w:t>Global capitalism is by no means</w:t>
      </w:r>
      <w:r w:rsidRPr="00725951">
        <w:rPr>
          <w:sz w:val="16"/>
        </w:rPr>
        <w:t xml:space="preserve"> a </w:t>
      </w:r>
      <w:r w:rsidRPr="00725951">
        <w:rPr>
          <w:rStyle w:val="StyleUnderline"/>
          <w:highlight w:val="yellow"/>
        </w:rPr>
        <w:t>perfect</w:t>
      </w:r>
      <w:r w:rsidRPr="00725951">
        <w:rPr>
          <w:sz w:val="16"/>
        </w:rPr>
        <w:t xml:space="preserve"> phenomenon. Many businesses do have questionable labor practices that are worthy of contempt. And free market policies may in many instances lead to socially undesirable outcomes, sometimes on a large scale.</w:t>
      </w:r>
    </w:p>
    <w:p w14:paraId="44CEF97B" w14:textId="77777777" w:rsidR="00BA37AD" w:rsidRPr="00725951" w:rsidRDefault="00BA37AD" w:rsidP="00BA37AD">
      <w:pPr>
        <w:rPr>
          <w:sz w:val="16"/>
        </w:rPr>
      </w:pPr>
      <w:r w:rsidRPr="00725951">
        <w:rPr>
          <w:rStyle w:val="StyleUnderline"/>
          <w:highlight w:val="yellow"/>
        </w:rPr>
        <w:t>However, the</w:t>
      </w:r>
      <w:r w:rsidRPr="00725951">
        <w:rPr>
          <w:sz w:val="16"/>
        </w:rPr>
        <w:t xml:space="preserve"> one-dimensional, automatic </w:t>
      </w:r>
      <w:r w:rsidRPr="00725951">
        <w:rPr>
          <w:rStyle w:val="StyleUnderline"/>
          <w:highlight w:val="yellow"/>
        </w:rPr>
        <w:t>denunciation of capitalism</w:t>
      </w:r>
      <w:r w:rsidRPr="00725951">
        <w:rPr>
          <w:rStyle w:val="StyleUnderline"/>
        </w:rPr>
        <w:t xml:space="preserve"> and the accompanying refusal to give it any credit for its successes</w:t>
      </w:r>
      <w:r w:rsidRPr="00725951">
        <w:rPr>
          <w:sz w:val="16"/>
        </w:rPr>
        <w:t xml:space="preserve"> — as social media activists have done — </w:t>
      </w:r>
      <w:r w:rsidRPr="00725951">
        <w:rPr>
          <w:rStyle w:val="StyleUnderline"/>
          <w:highlight w:val="yellow"/>
        </w:rPr>
        <w:t>reflects an</w:t>
      </w:r>
      <w:r w:rsidRPr="00725951">
        <w:rPr>
          <w:rStyle w:val="StyleUnderline"/>
        </w:rPr>
        <w:t xml:space="preserve"> uncompromising, and quite frankly </w:t>
      </w:r>
      <w:r w:rsidRPr="00725951">
        <w:rPr>
          <w:rStyle w:val="StyleUnderline"/>
          <w:highlight w:val="yellow"/>
        </w:rPr>
        <w:t>ignorant worldview</w:t>
      </w:r>
      <w:r w:rsidRPr="00725951">
        <w:rPr>
          <w:sz w:val="16"/>
        </w:rPr>
        <w:t>. It is one in which capitalism is always bad, no matter what the evidence tells us.</w:t>
      </w:r>
    </w:p>
    <w:p w14:paraId="5345BC2C" w14:textId="77777777" w:rsidR="00BA37AD" w:rsidRPr="00E8217A" w:rsidRDefault="00BA37AD" w:rsidP="00BA37AD"/>
    <w:p w14:paraId="3550D1AE" w14:textId="77777777" w:rsidR="00BA37AD" w:rsidRPr="00E8217A" w:rsidRDefault="00BA37AD" w:rsidP="00BA37AD">
      <w:pPr>
        <w:pStyle w:val="Heading4"/>
      </w:pPr>
      <w:r w:rsidRPr="00E8217A">
        <w:t xml:space="preserve">Capitalism has made poverty better – has allowed for better living conditions, innovation, and health improvements </w:t>
      </w:r>
    </w:p>
    <w:p w14:paraId="7888D70D" w14:textId="77777777" w:rsidR="00BA37AD" w:rsidRPr="00E8217A" w:rsidRDefault="00BA37AD" w:rsidP="00BA37AD">
      <w:r w:rsidRPr="00E8217A">
        <w:t xml:space="preserve">Steven </w:t>
      </w:r>
      <w:r w:rsidRPr="00E8217A">
        <w:rPr>
          <w:rStyle w:val="Style13ptBold"/>
        </w:rPr>
        <w:t>Horwitz</w:t>
      </w:r>
      <w:r w:rsidRPr="00E8217A">
        <w:t>, 6-9-</w:t>
      </w:r>
      <w:proofErr w:type="gramStart"/>
      <w:r w:rsidRPr="00E8217A">
        <w:t>20</w:t>
      </w:r>
      <w:r w:rsidRPr="00E8217A">
        <w:rPr>
          <w:rStyle w:val="Style13ptBold"/>
        </w:rPr>
        <w:t>16</w:t>
      </w:r>
      <w:r w:rsidRPr="00E8217A">
        <w:t>,(</w:t>
      </w:r>
      <w:proofErr w:type="gramEnd"/>
      <w:r w:rsidRPr="00E8217A">
        <w:t xml:space="preserve"> Steven Horwitz is the Charles A. Dana Professor of Economics at St. Lawrence University and the author of Hayek’s Modern Family: Classical Liberalism and the Evolution of Social Institutions. "Capitalism Is Good for the Poor," No Publication, </w:t>
      </w:r>
      <w:hyperlink r:id="rId20" w:history="1">
        <w:r w:rsidRPr="00E8217A">
          <w:rPr>
            <w:rStyle w:val="Hyperlink"/>
          </w:rPr>
          <w:t>https://fee.org/articles/capitalism-is-good-for-the-poor/</w:t>
        </w:r>
      </w:hyperlink>
      <w:r w:rsidRPr="00E8217A">
        <w:t xml:space="preserve"> , MRV)</w:t>
      </w:r>
    </w:p>
    <w:p w14:paraId="34AEFB92" w14:textId="77777777" w:rsidR="00BA37AD" w:rsidRPr="00E8217A" w:rsidRDefault="00BA37AD" w:rsidP="00BA37AD"/>
    <w:p w14:paraId="37F5CE9B" w14:textId="77777777" w:rsidR="00BA37AD" w:rsidRPr="00E8217A" w:rsidRDefault="00BA37AD" w:rsidP="00BA37AD">
      <w:pPr>
        <w:rPr>
          <w:sz w:val="16"/>
        </w:rPr>
      </w:pPr>
      <w:r w:rsidRPr="00E8217A">
        <w:rPr>
          <w:rStyle w:val="StyleUnderline"/>
          <w:highlight w:val="cyan"/>
        </w:rPr>
        <w:t>Critics frequently accuse markets and capitalism of making life worse for the poor</w:t>
      </w:r>
      <w:r w:rsidRPr="00E8217A">
        <w:rPr>
          <w:rStyle w:val="StyleUnderline"/>
        </w:rPr>
        <w:t>. This refrain is certainly common in the halls of left-leaning academia as well as in broader intellectual circles</w:t>
      </w:r>
      <w:r w:rsidRPr="00E8217A">
        <w:rPr>
          <w:sz w:val="16"/>
        </w:rPr>
        <w:t>. But like so many other criticisms of capitalism</w:t>
      </w:r>
      <w:r w:rsidRPr="00E8217A">
        <w:rPr>
          <w:rStyle w:val="StyleUnderline"/>
        </w:rPr>
        <w:t xml:space="preserve">, </w:t>
      </w:r>
      <w:r w:rsidRPr="00E8217A">
        <w:rPr>
          <w:rStyle w:val="StyleUnderline"/>
          <w:highlight w:val="cyan"/>
        </w:rPr>
        <w:t>this one ignores the very real, and very available, facts of history.</w:t>
      </w:r>
      <w:r w:rsidRPr="00E8217A">
        <w:rPr>
          <w:rStyle w:val="StyleUnderline"/>
        </w:rPr>
        <w:t xml:space="preserve"> </w:t>
      </w:r>
      <w:r w:rsidRPr="00E8217A">
        <w:rPr>
          <w:sz w:val="16"/>
        </w:rPr>
        <w:t xml:space="preserve">The biggest gains in </w:t>
      </w:r>
      <w:r w:rsidRPr="00E8217A">
        <w:rPr>
          <w:rStyle w:val="StyleUnderline"/>
        </w:rPr>
        <w:t xml:space="preserve">the </w:t>
      </w:r>
      <w:r w:rsidRPr="00E8217A">
        <w:rPr>
          <w:rStyle w:val="StyleUnderline"/>
          <w:highlight w:val="cyan"/>
        </w:rPr>
        <w:t xml:space="preserve">fight against poverty have occurred in countries that have </w:t>
      </w:r>
      <w:proofErr w:type="gramStart"/>
      <w:r w:rsidRPr="00E8217A">
        <w:rPr>
          <w:rStyle w:val="StyleUnderline"/>
          <w:highlight w:val="cyan"/>
        </w:rPr>
        <w:t>opened up</w:t>
      </w:r>
      <w:proofErr w:type="gramEnd"/>
      <w:r w:rsidRPr="00E8217A">
        <w:rPr>
          <w:rStyle w:val="StyleUnderline"/>
          <w:highlight w:val="cyan"/>
        </w:rPr>
        <w:t xml:space="preserve"> their markets.</w:t>
      </w:r>
      <w:r w:rsidRPr="00E8217A">
        <w:rPr>
          <w:sz w:val="16"/>
        </w:rPr>
        <w:t xml:space="preserve"> </w:t>
      </w:r>
      <w:r w:rsidRPr="00E8217A">
        <w:rPr>
          <w:rStyle w:val="StyleUnderline"/>
          <w:highlight w:val="cyan"/>
        </w:rPr>
        <w:t xml:space="preserve">Nothing has done more to lift humanity out of poverty than the market economy. </w:t>
      </w:r>
      <w:r w:rsidRPr="00E8217A">
        <w:rPr>
          <w:sz w:val="16"/>
          <w:highlight w:val="cyan"/>
        </w:rPr>
        <w:t>T</w:t>
      </w:r>
      <w:r w:rsidRPr="00E8217A">
        <w:rPr>
          <w:sz w:val="16"/>
        </w:rPr>
        <w:t xml:space="preserve">his claim is true whether we are looking at a time span of decades or of centuries. The number of people worldwide living on less than about two dollars per day today is less than half of what it was in 1990. </w:t>
      </w:r>
      <w:r w:rsidRPr="00E8217A">
        <w:rPr>
          <w:rStyle w:val="StyleUnderline"/>
        </w:rPr>
        <w:t xml:space="preserve">The biggest gains in the fight against </w:t>
      </w:r>
      <w:r w:rsidRPr="00E8217A">
        <w:rPr>
          <w:rStyle w:val="StyleUnderline"/>
          <w:highlight w:val="cyan"/>
        </w:rPr>
        <w:t xml:space="preserve">poverty have occurred in countries that have </w:t>
      </w:r>
      <w:proofErr w:type="gramStart"/>
      <w:r w:rsidRPr="00E8217A">
        <w:rPr>
          <w:rStyle w:val="StyleUnderline"/>
          <w:highlight w:val="cyan"/>
        </w:rPr>
        <w:t>opened up</w:t>
      </w:r>
      <w:proofErr w:type="gramEnd"/>
      <w:r w:rsidRPr="00E8217A">
        <w:rPr>
          <w:rStyle w:val="StyleUnderline"/>
          <w:highlight w:val="cyan"/>
        </w:rPr>
        <w:t xml:space="preserve"> their markets, such as China </w:t>
      </w:r>
      <w:r w:rsidRPr="00E8217A">
        <w:rPr>
          <w:rStyle w:val="StyleUnderline"/>
        </w:rPr>
        <w:t xml:space="preserve">and India. If we look over the longer historical period, </w:t>
      </w:r>
      <w:r w:rsidRPr="00E8217A">
        <w:rPr>
          <w:rStyle w:val="StyleUnderline"/>
          <w:highlight w:val="cyan"/>
        </w:rPr>
        <w:t>we can see that the trends today are just the continuation of capitalism’s victories in beating back poverty</w:t>
      </w:r>
      <w:r w:rsidRPr="00E8217A">
        <w:rPr>
          <w:sz w:val="16"/>
        </w:rPr>
        <w:t xml:space="preserve">. For most of human history, we lived in a world of a few haves and lots of have-nots. That slowly began to change with the advent of capitalism and the Industrial Revolution. As economic growth took off and spread throughout the population, it </w:t>
      </w:r>
      <w:r w:rsidRPr="00E8217A">
        <w:rPr>
          <w:sz w:val="16"/>
        </w:rPr>
        <w:lastRenderedPageBreak/>
        <w:t xml:space="preserve">created our own world in the West in which there are a whole bunch of haves and a few have-more-and-betters. For example, the percentage of American households below the poverty line who have basic appliances has grown steadily over the last few decades,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w:t>
      </w:r>
      <w:r w:rsidRPr="00E8217A">
        <w:rPr>
          <w:rStyle w:val="StyleUnderline"/>
          <w:highlight w:val="cyan"/>
        </w:rPr>
        <w:t>Capitalism has also made poor people’s lives far better</w:t>
      </w:r>
      <w:r w:rsidRPr="00E8217A">
        <w:rPr>
          <w:rStyle w:val="StyleUnderline"/>
        </w:rPr>
        <w:t xml:space="preserve"> by reducing infant and child mortality rates, not to mention maternal death rates during childbirth, and by extending life expectancies by decades.</w:t>
      </w:r>
      <w:r w:rsidRPr="00E8217A">
        <w:rPr>
          <w:sz w:val="16"/>
        </w:rPr>
        <w:t xml:space="preserve"> We spend a much smaller percentage of our lives working for pay, whether we’re rich or poor. Consider, too, the way </w:t>
      </w:r>
      <w:r w:rsidRPr="00E8217A">
        <w:rPr>
          <w:rStyle w:val="StyleUnderline"/>
          <w:highlight w:val="cyan"/>
        </w:rPr>
        <w:t>capitalism’s engine of growth has enabled the planet to sustain almost 7 billion people, compared to 1 billion in 1800</w:t>
      </w:r>
      <w:r w:rsidRPr="00E8217A">
        <w:rPr>
          <w:rStyle w:val="StyleUnderline"/>
        </w:rPr>
        <w:t>.</w:t>
      </w:r>
      <w:r w:rsidRPr="00E8217A">
        <w:rPr>
          <w:sz w:val="16"/>
        </w:rPr>
        <w:t xml:space="preserve"> As Deirdre McCloskey has noted, if you multiply the gains in consumption to the average human by the gain in life expectancy worldwide by 7 (for 7 billion as compared to 1 billion people), </w:t>
      </w:r>
      <w:r w:rsidRPr="00E8217A">
        <w:rPr>
          <w:rStyle w:val="StyleUnderline"/>
        </w:rPr>
        <w:t xml:space="preserve">humanity </w:t>
      </w:r>
      <w:proofErr w:type="gramStart"/>
      <w:r w:rsidRPr="00E8217A">
        <w:rPr>
          <w:rStyle w:val="StyleUnderline"/>
        </w:rPr>
        <w:t>as a whole is</w:t>
      </w:r>
      <w:proofErr w:type="gramEnd"/>
      <w:r w:rsidRPr="00E8217A">
        <w:rPr>
          <w:rStyle w:val="StyleUnderline"/>
        </w:rPr>
        <w:t xml:space="preserve"> better off </w:t>
      </w:r>
      <w:r w:rsidRPr="00E8217A">
        <w:rPr>
          <w:sz w:val="16"/>
        </w:rPr>
        <w:t xml:space="preserve">by a factor of around 120. That’s not 120 percent better off, but 120 times better off since 1800. </w:t>
      </w:r>
      <w:r w:rsidRPr="00E8217A">
        <w:rPr>
          <w:rStyle w:val="StyleUnderline"/>
          <w:highlight w:val="cyan"/>
        </w:rPr>
        <w:t>The competitive market process has also made education, art, and culture available to more and more people</w:t>
      </w:r>
      <w:r w:rsidRPr="00E8217A">
        <w:rPr>
          <w:rStyle w:val="StyleUnderline"/>
        </w:rPr>
        <w:t xml:space="preserve">. </w:t>
      </w:r>
      <w:r w:rsidRPr="00E8217A">
        <w:rPr>
          <w:sz w:val="16"/>
        </w:rPr>
        <w:t xml:space="preserve">Even the poorest of Americans, not to mention </w:t>
      </w:r>
      <w:r w:rsidRPr="00E8217A">
        <w:rPr>
          <w:rStyle w:val="StyleUnderline"/>
        </w:rPr>
        <w:t>many of the global poor, have access through the Internet and TV to concerts, books, and works of art that were exclusively the province of the wealthy for centuries</w:t>
      </w:r>
      <w:r w:rsidRPr="00E8217A">
        <w:rPr>
          <w:sz w:val="16"/>
        </w:rPr>
        <w:t xml:space="preserve">. And in the wealthiest countries, the dynamics of capitalism have begun to change the very nature of work. Where once humans toiled for 14 hours per day at backbreaking outdoor labor, now an increasing number of us work inside in climate-controlled comfort. </w:t>
      </w:r>
      <w:r w:rsidRPr="00E8217A">
        <w:rPr>
          <w:rStyle w:val="StyleUnderline"/>
          <w:highlight w:val="cyan"/>
        </w:rPr>
        <w:t>Our workday and workweek have shrunk thanks to the much higher value of labor that comes from working with productive capital</w:t>
      </w:r>
      <w:r w:rsidRPr="00E8217A">
        <w:rPr>
          <w:rStyle w:val="StyleUnderline"/>
        </w:rPr>
        <w:t xml:space="preserve">. </w:t>
      </w:r>
      <w:r w:rsidRPr="00E8217A">
        <w:rPr>
          <w:sz w:val="16"/>
        </w:rPr>
        <w:t xml:space="preserve">We spend a much smaller percentage of our lives working for pay,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E8217A">
        <w:rPr>
          <w:rStyle w:val="StyleUnderline"/>
        </w:rPr>
        <w:t>The poor in largely capitalist countries have access to a quality of medical care and a variety and quality of food that the ancient kings could only dream of.</w:t>
      </w:r>
      <w:r w:rsidRPr="00E8217A">
        <w:rPr>
          <w:sz w:val="16"/>
        </w:rPr>
        <w:t xml:space="preserve"> Consider, too, that the working poor of London 100 years ago were, at best, able to split a pound of meat per week among </w:t>
      </w:r>
      <w:proofErr w:type="gramStart"/>
      <w:r w:rsidRPr="00E8217A">
        <w:rPr>
          <w:sz w:val="16"/>
        </w:rPr>
        <w:t>all of</w:t>
      </w:r>
      <w:proofErr w:type="gramEnd"/>
      <w:r w:rsidRPr="00E8217A">
        <w:rPr>
          <w:sz w:val="16"/>
        </w:rPr>
        <w:t xml:space="preserve"> their children, which were greater in number than the two or three of today. In addition, the whole family ate meat once a week on Sunday, the one day the man of the household was home for dinner. That was meat for a week. These changes are not about technology. Compare that to today, when we worry that poor Americans are too easily able to afford a meal with a quarter pound of meat in it every single day for less than an hour’s labor. Even if you think that </w:t>
      </w:r>
      <w:r w:rsidRPr="00E8217A">
        <w:rPr>
          <w:rStyle w:val="StyleUnderline"/>
        </w:rPr>
        <w:t>c</w:t>
      </w:r>
      <w:r w:rsidRPr="00E8217A">
        <w:rPr>
          <w:rStyle w:val="StyleUnderline"/>
          <w:highlight w:val="cyan"/>
        </w:rPr>
        <w:t>apitalism has made poor people overweight, that’s a major accomplishment compared to the precapitalist norm of constant malnutrition</w:t>
      </w:r>
      <w:r w:rsidRPr="00E8217A">
        <w:rPr>
          <w:rStyle w:val="StyleUnderline"/>
        </w:rPr>
        <w:t xml:space="preserve"> and the struggle even 100 years ago for the working poor to get enough calories.</w:t>
      </w:r>
      <w:r w:rsidRPr="00E8217A">
        <w:rPr>
          <w:sz w:val="16"/>
        </w:rPr>
        <w:t xml:space="preserve"> The reality is that the rich have always lived well historically, as for centuries they could commandeer human labor to attend to their every need. In a precapitalist world, the poor had no hope of upward mobility or of relief from the endless physical drudgery that barely kept them alive. Today, </w:t>
      </w:r>
      <w:r w:rsidRPr="00E8217A">
        <w:rPr>
          <w:rStyle w:val="StyleUnderline"/>
          <w:highlight w:val="cyan"/>
        </w:rPr>
        <w:t>the poor in capitalist countries live like kings,</w:t>
      </w:r>
      <w:r w:rsidRPr="00E8217A">
        <w:rPr>
          <w:rStyle w:val="StyleUnderline"/>
        </w:rPr>
        <w:t xml:space="preserve"> thanks mostly to the freeing of labor and the ability to accumulate capital that makes that labor more productive and enriches even the poorest</w:t>
      </w:r>
      <w:r w:rsidRPr="00E8217A">
        <w:rPr>
          <w:sz w:val="16"/>
        </w:rPr>
        <w:t xml:space="preserve">. The falling cost of what were once luxuries and are now necessities, </w:t>
      </w:r>
      <w:r w:rsidRPr="00E8217A">
        <w:rPr>
          <w:rStyle w:val="StyleUnderline"/>
          <w:highlight w:val="cyan"/>
        </w:rPr>
        <w:t>driven by the competitive market and its profit and loss signals, has brought labor-saving machines to the masses</w:t>
      </w:r>
      <w:r w:rsidRPr="00E8217A">
        <w:rPr>
          <w:rStyle w:val="StyleUnderline"/>
        </w:rPr>
        <w:t>.</w:t>
      </w:r>
      <w:r w:rsidRPr="00E8217A">
        <w:rPr>
          <w:sz w:val="16"/>
        </w:rPr>
        <w:t xml:space="preserve"> When profit-seeking and innovation became acceptable behavior for the bourgeoisie, the horn of plenty brought forth its bounty, and even the poorest shared in that wealth. </w:t>
      </w:r>
      <w:r w:rsidRPr="00E8217A">
        <w:rPr>
          <w:rStyle w:val="StyleUnderline"/>
        </w:rPr>
        <w:t xml:space="preserve">Once people no longer needed permission to innovate, and once the value of new inventions was judged by the improvements they made to the lives of the masses </w:t>
      </w:r>
      <w:r w:rsidRPr="00E8217A">
        <w:rPr>
          <w:rStyle w:val="StyleUnderline"/>
        </w:rPr>
        <w:lastRenderedPageBreak/>
        <w:t>in the form of profit and loss, the poor began to live lives of comfort and dignity</w:t>
      </w:r>
      <w:r w:rsidRPr="00E8217A">
        <w:rPr>
          <w:sz w:val="16"/>
        </w:rPr>
        <w:t xml:space="preserve">. These changes are not, as some would say, about technology. After all, the Soviets had great scientists but could not channel that knowledge into material comfort for their poor. </w:t>
      </w:r>
      <w:r w:rsidRPr="00E8217A">
        <w:rPr>
          <w:rStyle w:val="StyleUnderline"/>
        </w:rPr>
        <w:t>And it’s not about natural resources, which is obvious today as resource-poor Hong Kong is among the richest countries in the world thanks to capitalism</w:t>
      </w:r>
      <w:r w:rsidRPr="00E8217A">
        <w:rPr>
          <w:sz w:val="16"/>
        </w:rPr>
        <w:t xml:space="preserve">, </w:t>
      </w:r>
      <w:r w:rsidRPr="00E8217A">
        <w:rPr>
          <w:rStyle w:val="StyleUnderline"/>
        </w:rPr>
        <w:t>while Venezuelan socialism has destroyed that resource-rich country. Wealth is not about natural resources</w:t>
      </w:r>
      <w:r w:rsidRPr="00E8217A">
        <w:rPr>
          <w:sz w:val="16"/>
        </w:rPr>
        <w:t xml:space="preserve">. Inventions only become innovations when the right institutions exist to make them improve the lives of the masses. That is what capitalism did and continues to do every single day. And that’s why capitalism has been so good for the poor. Consider, finally, </w:t>
      </w:r>
      <w:r w:rsidRPr="00E8217A">
        <w:rPr>
          <w:rStyle w:val="StyleUnderline"/>
        </w:rPr>
        <w:t>what happened when the Soviets decided to show the film version of The Grapes of Wrath as anticapitalist propaganda</w:t>
      </w:r>
      <w:r w:rsidRPr="00E8217A">
        <w:rPr>
          <w:sz w:val="16"/>
        </w:rPr>
        <w:t xml:space="preserve">. In the novel and film, a poor American family is driven from their Depression-era home by the Dust Bowl. They get in their old car and make a horrifying journey in search of a better life in California. The Soviets had to stop showing the film after a short period because the Russian audiences were astonished that poor Americans were able to own a car. Even anticapitalist propaganda can’t help but provide evidence that contradicts its own argument. </w:t>
      </w:r>
      <w:r w:rsidRPr="00E8217A">
        <w:rPr>
          <w:rStyle w:val="StyleUnderline"/>
        </w:rPr>
        <w:t>The historical truth is clear</w:t>
      </w:r>
      <w:r w:rsidRPr="00E8217A">
        <w:rPr>
          <w:rStyle w:val="StyleUnderline"/>
          <w:highlight w:val="cyan"/>
        </w:rPr>
        <w:t>: nothing has done more for the poor than capitalism</w:t>
      </w:r>
      <w:r w:rsidRPr="00E8217A">
        <w:rPr>
          <w:sz w:val="16"/>
        </w:rPr>
        <w:t xml:space="preserve">. </w:t>
      </w:r>
    </w:p>
    <w:p w14:paraId="1D6C136D" w14:textId="77777777" w:rsidR="00BA37AD" w:rsidRPr="00E8217A" w:rsidRDefault="00BA37AD" w:rsidP="00BA37AD">
      <w:pPr>
        <w:pStyle w:val="Heading4"/>
      </w:pPr>
      <w:r w:rsidRPr="00E8217A">
        <w:t>Capitalism is good for education—none of your arguments are supported by real evidence</w:t>
      </w:r>
    </w:p>
    <w:p w14:paraId="56320ECB" w14:textId="77777777" w:rsidR="00BA37AD" w:rsidRPr="00E8217A" w:rsidRDefault="00BA37AD" w:rsidP="00BA37AD">
      <w:r w:rsidRPr="00E8217A">
        <w:rPr>
          <w:rStyle w:val="Style13ptBold"/>
        </w:rPr>
        <w:t>Blanchard 15</w:t>
      </w:r>
      <w:r w:rsidRPr="00E8217A">
        <w:t xml:space="preserve"> - Kate Blanchard, has been teaching religious studies to undergraduates in central Michigan for over a decade. She is the author of 'The Protestant Ethic or the Spirit of Capitalism' (Cascade 2010), co-editor of 'Lady Parts: Biblical Women and the Vagina Monologues' (Wipf &amp; Stock 2012), and co-author of 'An Introduction to Christian Environmentalism' (Baylor 2014). She has also written for Religion Dispatches, the Chronicle of Higher Education, and the Wabash Center, 15 ("Higher Ed and Capitalism: The Best of Frenemies," Huffington Post, 5-26-2015, Available Online at http://www.huffingtonpost.com/kate-blanchard/higher-ed-and-capitalism-_b_7437098.html, Accessed on 7-6-2017 //JJ)</w:t>
      </w:r>
    </w:p>
    <w:p w14:paraId="596E658D" w14:textId="77777777" w:rsidR="00BA37AD" w:rsidRPr="00E8217A" w:rsidRDefault="00BA37AD" w:rsidP="00BA37AD">
      <w:pPr>
        <w:rPr>
          <w:rStyle w:val="StyleUnderline"/>
        </w:rPr>
      </w:pPr>
      <w:r w:rsidRPr="00E8217A">
        <w:rPr>
          <w:sz w:val="16"/>
        </w:rPr>
        <w:t xml:space="preserve">One </w:t>
      </w:r>
      <w:proofErr w:type="gramStart"/>
      <w:r w:rsidRPr="00E8217A">
        <w:rPr>
          <w:sz w:val="16"/>
        </w:rPr>
        <w:t>particular statement</w:t>
      </w:r>
      <w:proofErr w:type="gramEnd"/>
      <w:r w:rsidRPr="00E8217A">
        <w:rPr>
          <w:sz w:val="16"/>
        </w:rPr>
        <w:t xml:space="preserve"> from a UNC board member, though, is especially jarring to those of us who are still naïve enough to believe in higher education as a good in and of itself. </w:t>
      </w:r>
      <w:r w:rsidRPr="00E8217A">
        <w:rPr>
          <w:rStyle w:val="StyleUnderline"/>
        </w:rPr>
        <w:t>“</w:t>
      </w:r>
      <w:r w:rsidRPr="00E8217A">
        <w:rPr>
          <w:rStyle w:val="StyleUnderline"/>
          <w:highlight w:val="yellow"/>
        </w:rPr>
        <w:t>We’re capitalists</w:t>
      </w:r>
      <w:r w:rsidRPr="00E8217A">
        <w:rPr>
          <w:rStyle w:val="StyleUnderline"/>
        </w:rPr>
        <w:t xml:space="preserve">,” said Steven Long, “and </w:t>
      </w:r>
      <w:r w:rsidRPr="00E8217A">
        <w:rPr>
          <w:rStyle w:val="StyleUnderline"/>
          <w:highlight w:val="yellow"/>
        </w:rPr>
        <w:t>we have to look at what the demand is, and we have to respond to the demand.”</w:t>
      </w:r>
    </w:p>
    <w:p w14:paraId="7B3AA9F6" w14:textId="77777777" w:rsidR="00BA37AD" w:rsidRPr="00E8217A" w:rsidRDefault="00BA37AD" w:rsidP="00BA37AD">
      <w:pPr>
        <w:rPr>
          <w:rStyle w:val="StyleUnderline"/>
        </w:rPr>
      </w:pPr>
      <w:r w:rsidRPr="00E8217A">
        <w:rPr>
          <w:rStyle w:val="StyleUnderline"/>
          <w:highlight w:val="yellow"/>
        </w:rPr>
        <w:t>As the beneficiary of</w:t>
      </w:r>
      <w:r w:rsidRPr="00E8217A">
        <w:rPr>
          <w:rStyle w:val="StyleUnderline"/>
        </w:rPr>
        <w:t xml:space="preserve"> both public high </w:t>
      </w:r>
      <w:r w:rsidRPr="00E8217A">
        <w:rPr>
          <w:rStyle w:val="StyleUnderline"/>
          <w:highlight w:val="yellow"/>
        </w:rPr>
        <w:t>school</w:t>
      </w:r>
      <w:r w:rsidRPr="00E8217A">
        <w:rPr>
          <w:rStyle w:val="StyleUnderline"/>
        </w:rPr>
        <w:t xml:space="preserve"> and private institutions, </w:t>
      </w:r>
      <w:r w:rsidRPr="00E8217A">
        <w:rPr>
          <w:rStyle w:val="StyleUnderline"/>
          <w:highlight w:val="yellow"/>
        </w:rPr>
        <w:t>I do not wish to dismiss the importance of markets to education. Excellent</w:t>
      </w:r>
      <w:r w:rsidRPr="00E8217A">
        <w:rPr>
          <w:rStyle w:val="StyleUnderline"/>
        </w:rPr>
        <w:t xml:space="preserve"> public </w:t>
      </w:r>
      <w:r w:rsidRPr="00E8217A">
        <w:rPr>
          <w:rStyle w:val="StyleUnderline"/>
          <w:highlight w:val="yellow"/>
        </w:rPr>
        <w:t>education depends upon a</w:t>
      </w:r>
      <w:r w:rsidRPr="00E8217A">
        <w:rPr>
          <w:rStyle w:val="StyleUnderline"/>
        </w:rPr>
        <w:t xml:space="preserve"> healthy </w:t>
      </w:r>
      <w:r w:rsidRPr="00E8217A">
        <w:rPr>
          <w:rStyle w:val="StyleUnderline"/>
          <w:highlight w:val="yellow"/>
        </w:rPr>
        <w:t>tax base, which in turn depends on a strong economy. Markets,</w:t>
      </w:r>
      <w:r w:rsidRPr="00E8217A">
        <w:rPr>
          <w:rStyle w:val="StyleUnderline"/>
        </w:rPr>
        <w:t xml:space="preserve"> when well regulated, </w:t>
      </w:r>
      <w:proofErr w:type="gramStart"/>
      <w:r w:rsidRPr="00E8217A">
        <w:rPr>
          <w:rStyle w:val="StyleUnderline"/>
          <w:highlight w:val="yellow"/>
        </w:rPr>
        <w:t>on the whole</w:t>
      </w:r>
      <w:proofErr w:type="gramEnd"/>
      <w:r w:rsidRPr="00E8217A">
        <w:rPr>
          <w:rStyle w:val="StyleUnderline"/>
          <w:highlight w:val="yellow"/>
        </w:rPr>
        <w:t xml:space="preserve"> do a better job of creating strong economies than the two alternative systems</w:t>
      </w:r>
      <w:r w:rsidRPr="00E8217A">
        <w:rPr>
          <w:rStyle w:val="StyleUnderline"/>
        </w:rPr>
        <w:t xml:space="preserve"> - theft or gift, </w:t>
      </w:r>
      <w:r w:rsidRPr="00E8217A">
        <w:rPr>
          <w:rStyle w:val="StyleUnderline"/>
          <w:highlight w:val="yellow"/>
        </w:rPr>
        <w:t>both of which quash incentives to productivity.</w:t>
      </w:r>
      <w:r w:rsidRPr="00E8217A">
        <w:rPr>
          <w:sz w:val="16"/>
        </w:rPr>
        <w:t xml:space="preserve"> (I hasten to add, however, that taxation and theft are not necessarily the same thing, since citizens expect to get something for their taxes.) </w:t>
      </w:r>
      <w:r w:rsidRPr="00E8217A">
        <w:rPr>
          <w:rStyle w:val="StyleUnderline"/>
          <w:highlight w:val="yellow"/>
        </w:rPr>
        <w:t>Well-funded education tends to be much better than under-funded education</w:t>
      </w:r>
      <w:r w:rsidRPr="00E8217A">
        <w:rPr>
          <w:rStyle w:val="StyleUnderline"/>
        </w:rPr>
        <w:t xml:space="preserve">, so anything that produces funds for education is welcome. Thus, </w:t>
      </w:r>
      <w:r w:rsidRPr="00E8217A">
        <w:rPr>
          <w:rStyle w:val="StyleUnderline"/>
          <w:highlight w:val="yellow"/>
        </w:rPr>
        <w:t>capitalism can be a friend to education</w:t>
      </w:r>
      <w:r w:rsidRPr="00E8217A">
        <w:rPr>
          <w:rStyle w:val="StyleUnderline"/>
        </w:rPr>
        <w:t xml:space="preserve"> in so far as it helps pay for it. </w:t>
      </w:r>
    </w:p>
    <w:p w14:paraId="63B91B24" w14:textId="77777777" w:rsidR="00F41185" w:rsidRDefault="00BA37AD" w:rsidP="00BA37AD">
      <w:pPr>
        <w:rPr>
          <w:rStyle w:val="StyleUnderline"/>
          <w:highlight w:val="yellow"/>
        </w:rPr>
      </w:pPr>
      <w:r w:rsidRPr="00E8217A">
        <w:rPr>
          <w:sz w:val="16"/>
        </w:rPr>
        <w:lastRenderedPageBreak/>
        <w:t xml:space="preserve">What the business-minded people who now populate most college and university boards fail to understand, however, is that </w:t>
      </w:r>
      <w:r w:rsidRPr="00E8217A">
        <w:rPr>
          <w:rStyle w:val="StyleUnderline"/>
          <w:highlight w:val="yellow"/>
        </w:rPr>
        <w:t>not-for-profit education -</w:t>
      </w:r>
      <w:r w:rsidRPr="00E8217A">
        <w:rPr>
          <w:rStyle w:val="StyleUnderline"/>
        </w:rPr>
        <w:t xml:space="preserve"> while it may potentially thrive under a capitalist system - </w:t>
      </w:r>
      <w:r w:rsidRPr="00E8217A">
        <w:rPr>
          <w:rStyle w:val="StyleUnderline"/>
          <w:highlight w:val="yellow"/>
        </w:rPr>
        <w:t xml:space="preserve">is not inherently “capitalist” in that it is not defined by the pursuit of profits. </w:t>
      </w:r>
    </w:p>
    <w:p w14:paraId="44F86C1D" w14:textId="77777777" w:rsidR="00F41185" w:rsidRDefault="00F41185" w:rsidP="00BA37AD">
      <w:pPr>
        <w:rPr>
          <w:rStyle w:val="StyleUnderline"/>
          <w:highlight w:val="yellow"/>
        </w:rPr>
      </w:pPr>
    </w:p>
    <w:p w14:paraId="1497371C" w14:textId="4F532D29" w:rsidR="00BA37AD" w:rsidRPr="00E8217A" w:rsidRDefault="00BA37AD" w:rsidP="00BA37AD">
      <w:pPr>
        <w:rPr>
          <w:sz w:val="16"/>
        </w:rPr>
      </w:pPr>
      <w:r w:rsidRPr="00E8217A">
        <w:rPr>
          <w:rStyle w:val="StyleUnderline"/>
          <w:highlight w:val="yellow"/>
        </w:rPr>
        <w:t>It is</w:t>
      </w:r>
      <w:r w:rsidRPr="00E8217A">
        <w:rPr>
          <w:sz w:val="16"/>
        </w:rPr>
        <w:t xml:space="preserve">, rather, </w:t>
      </w:r>
      <w:r w:rsidRPr="00E8217A">
        <w:rPr>
          <w:rStyle w:val="StyleUnderline"/>
          <w:highlight w:val="yellow"/>
        </w:rPr>
        <w:t>defined by the pursuit of human beings who are better than they would have been without education.</w:t>
      </w:r>
      <w:r w:rsidRPr="00E8217A">
        <w:rPr>
          <w:sz w:val="16"/>
        </w:rPr>
        <w:t xml:space="preserve"> Students, to speak capitalist language, could be called the products of a university rather than the customers; if there is any customer in the mix, it is society at large. But even to use the terms “product” and “customer” is already to have lost the argument. Capitalism is the enemy of education when it colonizes its logic, replacing the motivating values of genuine learning and personal growth with the values of radical individualism and material gain.</w:t>
      </w:r>
    </w:p>
    <w:p w14:paraId="0829E0A7" w14:textId="77777777" w:rsidR="00BA37AD" w:rsidRPr="00E8217A" w:rsidRDefault="00BA37AD" w:rsidP="00BA37AD">
      <w:pPr>
        <w:rPr>
          <w:rStyle w:val="StyleUnderline"/>
        </w:rPr>
      </w:pPr>
      <w:r w:rsidRPr="00E8217A">
        <w:rPr>
          <w:rStyle w:val="StyleUnderline"/>
          <w:highlight w:val="yellow"/>
        </w:rPr>
        <w:t>American higher education</w:t>
      </w:r>
      <w:r w:rsidRPr="00E8217A">
        <w:rPr>
          <w:rStyle w:val="StyleUnderline"/>
        </w:rPr>
        <w:t xml:space="preserve"> has been, indeed still </w:t>
      </w:r>
      <w:r w:rsidRPr="00E8217A">
        <w:rPr>
          <w:rStyle w:val="StyleUnderline"/>
          <w:highlight w:val="yellow"/>
        </w:rPr>
        <w:t>is</w:t>
      </w:r>
      <w:r w:rsidRPr="00E8217A">
        <w:rPr>
          <w:rStyle w:val="StyleUnderline"/>
        </w:rPr>
        <w:t>, globally ad</w:t>
      </w:r>
      <w:r w:rsidRPr="00E8217A">
        <w:rPr>
          <w:rStyle w:val="StyleUnderline"/>
          <w:highlight w:val="yellow"/>
        </w:rPr>
        <w:t>mired for its excellence. That excellence was enabled</w:t>
      </w:r>
      <w:r w:rsidRPr="00E8217A">
        <w:rPr>
          <w:rStyle w:val="StyleUnderline"/>
        </w:rPr>
        <w:t xml:space="preserve"> both </w:t>
      </w:r>
      <w:r w:rsidRPr="00E8217A">
        <w:rPr>
          <w:rStyle w:val="StyleUnderline"/>
          <w:highlight w:val="yellow"/>
        </w:rPr>
        <w:t>by healthy markets that provided a healthy tax base</w:t>
      </w:r>
      <w:r w:rsidRPr="00E8217A">
        <w:rPr>
          <w:rStyle w:val="StyleUnderline"/>
        </w:rPr>
        <w:t>, and by civic-minded Americans who believed that their neighbors’ well-being</w:t>
      </w:r>
      <w:r w:rsidRPr="00E8217A">
        <w:rPr>
          <w:sz w:val="16"/>
        </w:rPr>
        <w:t xml:space="preserve"> (at least those neighbors who looked like them) </w:t>
      </w:r>
      <w:r w:rsidRPr="00E8217A">
        <w:rPr>
          <w:rStyle w:val="StyleUnderline"/>
        </w:rPr>
        <w:t xml:space="preserve">would ultimately benefit their own. </w:t>
      </w:r>
      <w:r w:rsidRPr="00E8217A">
        <w:rPr>
          <w:rStyle w:val="StyleUnderline"/>
          <w:highlight w:val="yellow"/>
        </w:rPr>
        <w:t xml:space="preserve">But somewhere along the way, </w:t>
      </w:r>
      <w:proofErr w:type="gramStart"/>
      <w:r w:rsidRPr="00E8217A">
        <w:rPr>
          <w:rStyle w:val="StyleUnderline"/>
          <w:highlight w:val="yellow"/>
        </w:rPr>
        <w:t>a majority of</w:t>
      </w:r>
      <w:proofErr w:type="gramEnd"/>
      <w:r w:rsidRPr="00E8217A">
        <w:rPr>
          <w:rStyle w:val="StyleUnderline"/>
          <w:highlight w:val="yellow"/>
        </w:rPr>
        <w:t xml:space="preserve"> American voters apparently decided, against all data to the contrary, that taxation was</w:t>
      </w:r>
      <w:r w:rsidRPr="00E8217A">
        <w:rPr>
          <w:rStyle w:val="StyleUnderline"/>
        </w:rPr>
        <w:t xml:space="preserve"> essentially </w:t>
      </w:r>
      <w:r w:rsidRPr="00E8217A">
        <w:rPr>
          <w:rStyle w:val="StyleUnderline"/>
          <w:highlight w:val="yellow"/>
        </w:rPr>
        <w:t>stealing from the deserving rich to help the undeserving poor.</w:t>
      </w:r>
    </w:p>
    <w:p w14:paraId="02963D59" w14:textId="77777777" w:rsidR="00BA37AD" w:rsidRPr="00E8217A" w:rsidRDefault="00BA37AD" w:rsidP="00BA37AD">
      <w:pPr>
        <w:pStyle w:val="Heading4"/>
        <w:rPr>
          <w:rStyle w:val="Style13ptBold"/>
          <w:b/>
        </w:rPr>
      </w:pPr>
      <w:r w:rsidRPr="00E8217A">
        <w:rPr>
          <w:rStyle w:val="Style13ptBold"/>
        </w:rPr>
        <w:t>Capitalism is the only way to incentivize the innovation necessary to solve the environment</w:t>
      </w:r>
    </w:p>
    <w:p w14:paraId="58BC2A1E" w14:textId="77777777" w:rsidR="00BA37AD" w:rsidRPr="00E8217A" w:rsidRDefault="00BA37AD" w:rsidP="00BA37AD">
      <w:pPr>
        <w:rPr>
          <w:rStyle w:val="Style13ptBold"/>
          <w:b w:val="0"/>
          <w:sz w:val="18"/>
          <w:szCs w:val="18"/>
        </w:rPr>
      </w:pPr>
      <w:r w:rsidRPr="00E8217A">
        <w:rPr>
          <w:rStyle w:val="Style13ptBold"/>
        </w:rPr>
        <w:t xml:space="preserve">Franz 4/25 </w:t>
      </w:r>
      <w:r w:rsidRPr="00E8217A">
        <w:rPr>
          <w:rStyle w:val="Style13ptBold"/>
          <w:sz w:val="18"/>
          <w:szCs w:val="18"/>
        </w:rPr>
        <w:t xml:space="preserve">(Caleb, podcast director for </w:t>
      </w:r>
      <w:r w:rsidRPr="00E8217A">
        <w:rPr>
          <w:rStyle w:val="Style13ptBold"/>
          <w:i/>
          <w:sz w:val="18"/>
          <w:szCs w:val="18"/>
        </w:rPr>
        <w:t>Outset</w:t>
      </w:r>
      <w:r w:rsidRPr="00E8217A">
        <w:rPr>
          <w:rStyle w:val="Style13ptBold"/>
          <w:sz w:val="18"/>
          <w:szCs w:val="18"/>
        </w:rPr>
        <w:t xml:space="preserve"> magazine. “Markets Work: Capitalism and Innovation Heal the Earth”, 4/25/17. </w:t>
      </w:r>
      <w:hyperlink r:id="rId21" w:history="1">
        <w:r w:rsidRPr="00E8217A">
          <w:rPr>
            <w:rStyle w:val="Hyperlink"/>
            <w:sz w:val="18"/>
            <w:szCs w:val="18"/>
          </w:rPr>
          <w:t>http://outsetmagazine.com/2017/04/25/capitalism-and-innovation-heal-the-earth/</w:t>
        </w:r>
      </w:hyperlink>
      <w:r w:rsidRPr="00E8217A">
        <w:rPr>
          <w:rStyle w:val="Style13ptBold"/>
          <w:sz w:val="18"/>
          <w:szCs w:val="18"/>
        </w:rPr>
        <w:t>, 7/7/17)//JM</w:t>
      </w:r>
    </w:p>
    <w:p w14:paraId="45A8A6DF" w14:textId="77777777" w:rsidR="00BA37AD" w:rsidRPr="00E8217A" w:rsidRDefault="00BA37AD" w:rsidP="00BA37AD">
      <w:pPr>
        <w:rPr>
          <w:rStyle w:val="StyleUnderline"/>
        </w:rPr>
      </w:pPr>
      <w:r w:rsidRPr="00E8217A">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E8217A">
        <w:rPr>
          <w:rStyle w:val="StyleUnderline"/>
        </w:rPr>
        <w:t xml:space="preserve">not only can </w:t>
      </w:r>
      <w:r w:rsidRPr="00E8217A">
        <w:rPr>
          <w:rStyle w:val="StyleUnderline"/>
          <w:highlight w:val="yellow"/>
        </w:rPr>
        <w:t>cap</w:t>
      </w:r>
      <w:r w:rsidRPr="00E8217A">
        <w:rPr>
          <w:rStyle w:val="StyleUnderline"/>
        </w:rPr>
        <w:t xml:space="preserve">italism </w:t>
      </w:r>
      <w:r w:rsidRPr="00E8217A">
        <w:rPr>
          <w:rStyle w:val="StyleUnderline"/>
          <w:highlight w:val="yellow"/>
        </w:rPr>
        <w:t>and environmentalism co-exist</w:t>
      </w:r>
      <w:r w:rsidRPr="00E8217A">
        <w:rPr>
          <w:rStyle w:val="StyleUnderline"/>
        </w:rPr>
        <w:t xml:space="preserve">, but </w:t>
      </w:r>
      <w:r w:rsidRPr="00E8217A">
        <w:rPr>
          <w:rStyle w:val="StyleUnderline"/>
          <w:highlight w:val="yellow"/>
        </w:rPr>
        <w:t>only with</w:t>
      </w:r>
      <w:r w:rsidRPr="00E8217A">
        <w:rPr>
          <w:rStyle w:val="StyleUnderline"/>
        </w:rPr>
        <w:t xml:space="preserve"> free market </w:t>
      </w:r>
      <w:r w:rsidRPr="00E8217A">
        <w:rPr>
          <w:rStyle w:val="StyleUnderline"/>
          <w:highlight w:val="yellow"/>
        </w:rPr>
        <w:t>cap</w:t>
      </w:r>
      <w:r w:rsidRPr="00E8217A">
        <w:rPr>
          <w:rStyle w:val="StyleUnderline"/>
        </w:rPr>
        <w:t xml:space="preserve">italism </w:t>
      </w:r>
      <w:r w:rsidRPr="00E8217A">
        <w:rPr>
          <w:rStyle w:val="StyleUnderline"/>
          <w:highlight w:val="yellow"/>
        </w:rPr>
        <w:t>can the environment</w:t>
      </w:r>
      <w:r w:rsidRPr="00E8217A">
        <w:rPr>
          <w:rStyle w:val="StyleUnderline"/>
        </w:rPr>
        <w:t xml:space="preserve"> ever hope to </w:t>
      </w:r>
      <w:r w:rsidRPr="00E8217A">
        <w:rPr>
          <w:rStyle w:val="StyleUnderline"/>
          <w:highlight w:val="yellow"/>
        </w:rPr>
        <w:t>be clean</w:t>
      </w:r>
      <w:r w:rsidRPr="00E8217A">
        <w:rPr>
          <w:rStyle w:val="StyleUnderline"/>
        </w:rPr>
        <w:t xml:space="preserve">. Even though </w:t>
      </w:r>
      <w:r w:rsidRPr="00E8217A">
        <w:rPr>
          <w:rStyle w:val="StyleUnderline"/>
          <w:highlight w:val="yellow"/>
        </w:rPr>
        <w:t>critics</w:t>
      </w:r>
      <w:r w:rsidRPr="00E8217A">
        <w:rPr>
          <w:rStyle w:val="StyleUnderline"/>
        </w:rPr>
        <w:t xml:space="preserve"> of capitalism </w:t>
      </w:r>
      <w:r w:rsidRPr="00E8217A">
        <w:rPr>
          <w:rStyle w:val="StyleUnderline"/>
          <w:highlight w:val="yellow"/>
        </w:rPr>
        <w:t>accuse the system of placing profits above people or the environment</w:t>
      </w:r>
      <w:r w:rsidRPr="00E8217A">
        <w:rPr>
          <w:rStyle w:val="StyleUnderline"/>
        </w:rPr>
        <w:t xml:space="preserve">, the </w:t>
      </w:r>
      <w:r w:rsidRPr="00E8217A">
        <w:rPr>
          <w:rStyle w:val="StyleUnderline"/>
          <w:highlight w:val="yellow"/>
        </w:rPr>
        <w:t>reality sets a different tone</w:t>
      </w:r>
      <w:r w:rsidRPr="00E8217A">
        <w:rPr>
          <w:rStyle w:val="StyleUnderline"/>
        </w:rPr>
        <w:t xml:space="preserve">. The market </w:t>
      </w:r>
      <w:r w:rsidRPr="00E8217A">
        <w:rPr>
          <w:rStyle w:val="StyleUnderline"/>
          <w:highlight w:val="yellow"/>
        </w:rPr>
        <w:t>demand for clean</w:t>
      </w:r>
      <w:r w:rsidRPr="00E8217A">
        <w:rPr>
          <w:rStyle w:val="StyleUnderline"/>
        </w:rPr>
        <w:t xml:space="preserve"> and renewable </w:t>
      </w:r>
      <w:r w:rsidRPr="00E8217A">
        <w:rPr>
          <w:rStyle w:val="StyleUnderline"/>
          <w:highlight w:val="yellow"/>
        </w:rPr>
        <w:t>energy is growing every day</w:t>
      </w:r>
      <w:r w:rsidRPr="00E8217A">
        <w:rPr>
          <w:rStyle w:val="StyleUnderline"/>
        </w:rPr>
        <w:t xml:space="preserve">. Companies and businesses are finding it profitable to keep the environment that their costumers live in clean. </w:t>
      </w:r>
      <w:r w:rsidRPr="00E8217A">
        <w:rPr>
          <w:rStyle w:val="StyleUnderline"/>
          <w:highlight w:val="yellow"/>
        </w:rPr>
        <w:t>There</w:t>
      </w:r>
      <w:r w:rsidRPr="00E8217A">
        <w:rPr>
          <w:rStyle w:val="StyleUnderline"/>
        </w:rPr>
        <w:t xml:space="preserve"> is also an </w:t>
      </w:r>
      <w:r w:rsidRPr="00E8217A">
        <w:rPr>
          <w:rStyle w:val="StyleUnderline"/>
          <w:highlight w:val="yellow"/>
        </w:rPr>
        <w:t>opportunity for those who care</w:t>
      </w:r>
      <w:r w:rsidRPr="00E8217A">
        <w:rPr>
          <w:rStyle w:val="StyleUnderline"/>
        </w:rPr>
        <w:t xml:space="preserve"> about the cause </w:t>
      </w:r>
      <w:r w:rsidRPr="00E8217A">
        <w:rPr>
          <w:rStyle w:val="StyleUnderline"/>
          <w:highlight w:val="yellow"/>
        </w:rPr>
        <w:t xml:space="preserve">to </w:t>
      </w:r>
      <w:proofErr w:type="gramStart"/>
      <w:r w:rsidRPr="00E8217A">
        <w:rPr>
          <w:rStyle w:val="StyleUnderline"/>
          <w:highlight w:val="yellow"/>
        </w:rPr>
        <w:t>take action</w:t>
      </w:r>
      <w:proofErr w:type="gramEnd"/>
      <w:r w:rsidRPr="00E8217A">
        <w:rPr>
          <w:rStyle w:val="StyleUnderline"/>
          <w:highlight w:val="yellow"/>
        </w:rPr>
        <w:t xml:space="preserve"> like never before</w:t>
      </w:r>
      <w:r w:rsidRPr="00E8217A">
        <w:rPr>
          <w:rStyle w:val="StyleUnderline"/>
        </w:rPr>
        <w:t xml:space="preserve"> and to do so </w:t>
      </w:r>
      <w:r w:rsidRPr="00E8217A">
        <w:rPr>
          <w:rStyle w:val="StyleUnderline"/>
          <w:highlight w:val="yellow"/>
        </w:rPr>
        <w:t>within the market.</w:t>
      </w:r>
      <w:r w:rsidRPr="00E8217A">
        <w:rPr>
          <w:rStyle w:val="StyleUnderline"/>
        </w:rPr>
        <w:t xml:space="preserve"> Technology and innovation are evolving at such a rate that dirty fuels and </w:t>
      </w:r>
      <w:r w:rsidRPr="00E8217A">
        <w:rPr>
          <w:rStyle w:val="StyleUnderline"/>
          <w:highlight w:val="yellow"/>
        </w:rPr>
        <w:t>pollution will soon be</w:t>
      </w:r>
      <w:r w:rsidRPr="00E8217A">
        <w:rPr>
          <w:rStyle w:val="StyleUnderline"/>
        </w:rPr>
        <w:t xml:space="preserve">come </w:t>
      </w:r>
      <w:r w:rsidRPr="00E8217A">
        <w:rPr>
          <w:rStyle w:val="StyleUnderline"/>
          <w:highlight w:val="yellow"/>
        </w:rPr>
        <w:t>a thing of the past</w:t>
      </w:r>
      <w:r w:rsidRPr="00E8217A">
        <w:rPr>
          <w:rStyle w:val="StyleUnderline"/>
        </w:rPr>
        <w:t xml:space="preserve">. Elon Musk is </w:t>
      </w:r>
      <w:r w:rsidRPr="00E8217A">
        <w:rPr>
          <w:rStyle w:val="StyleUnderline"/>
          <w:highlight w:val="yellow"/>
        </w:rPr>
        <w:t>the perfect example</w:t>
      </w:r>
      <w:r w:rsidRPr="00E8217A">
        <w:rPr>
          <w:rStyle w:val="StyleUnderline"/>
        </w:rPr>
        <w:t xml:space="preserve"> of this concept. Musk has created an entire empire based on clean and affordable energy; not because of government decree or regulation, but from private incentives to innovate and compete, which drives product quality up. Because Musk is allowed to profit and gain from the demand of the marketplace, his companies are on the cutting edge of innovation changing the world and the environment.</w:t>
      </w:r>
      <w:r w:rsidRPr="00E8217A">
        <w:rPr>
          <w:sz w:val="16"/>
        </w:rPr>
        <w:t xml:space="preserve"> Musk recently announced that he could produce roof solar panels at a cheaper </w:t>
      </w:r>
      <w:r w:rsidRPr="00E8217A">
        <w:rPr>
          <w:sz w:val="16"/>
        </w:rPr>
        <w:lastRenderedPageBreak/>
        <w:t xml:space="preserve">rate than even conventional roofs. </w:t>
      </w:r>
      <w:r w:rsidRPr="00E8217A">
        <w:rPr>
          <w:rStyle w:val="StyleUnderline"/>
        </w:rPr>
        <w:t xml:space="preserve">He </w:t>
      </w:r>
      <w:r w:rsidRPr="00E8217A">
        <w:rPr>
          <w:rStyle w:val="StyleUnderline"/>
          <w:highlight w:val="yellow"/>
        </w:rPr>
        <w:t>is</w:t>
      </w:r>
      <w:r w:rsidRPr="00E8217A">
        <w:rPr>
          <w:rStyle w:val="StyleUnderline"/>
        </w:rPr>
        <w:t xml:space="preserve"> using </w:t>
      </w:r>
      <w:r w:rsidRPr="00E8217A">
        <w:rPr>
          <w:rStyle w:val="StyleUnderline"/>
          <w:highlight w:val="yellow"/>
        </w:rPr>
        <w:t>Tesla</w:t>
      </w:r>
      <w:r w:rsidRPr="00E8217A">
        <w:rPr>
          <w:rStyle w:val="StyleUnderline"/>
        </w:rPr>
        <w:t xml:space="preserve"> Motors</w:t>
      </w:r>
      <w:r w:rsidRPr="00E8217A">
        <w:rPr>
          <w:sz w:val="16"/>
        </w:rPr>
        <w:t xml:space="preserve"> to revolutionize the automobile and clean energy industries. While Tesla cars are currently not as quite as profitable as I’m sure he would like, these innovations are setting the essential groundwork for years to come. </w:t>
      </w:r>
      <w:r w:rsidRPr="00E8217A">
        <w:rPr>
          <w:rStyle w:val="StyleUnderline"/>
          <w:highlight w:val="yellow"/>
        </w:rPr>
        <w:t>On a smaller scale, new industries</w:t>
      </w:r>
      <w:r w:rsidRPr="00E8217A">
        <w:rPr>
          <w:rStyle w:val="StyleUnderline"/>
        </w:rPr>
        <w:t xml:space="preserve"> are </w:t>
      </w:r>
      <w:r w:rsidRPr="00E8217A">
        <w:rPr>
          <w:rStyle w:val="StyleUnderline"/>
          <w:highlight w:val="yellow"/>
        </w:rPr>
        <w:t>find</w:t>
      </w:r>
      <w:r w:rsidRPr="00E8217A">
        <w:rPr>
          <w:rStyle w:val="StyleUnderline"/>
        </w:rPr>
        <w:t xml:space="preserve">ing innovative </w:t>
      </w:r>
      <w:r w:rsidRPr="00E8217A">
        <w:rPr>
          <w:rStyle w:val="StyleUnderline"/>
          <w:highlight w:val="yellow"/>
        </w:rPr>
        <w:t>ways to</w:t>
      </w:r>
      <w:r w:rsidRPr="00E8217A">
        <w:rPr>
          <w:rStyle w:val="StyleUnderline"/>
        </w:rPr>
        <w:t xml:space="preserve"> help </w:t>
      </w:r>
      <w:r w:rsidRPr="00E8217A">
        <w:rPr>
          <w:rStyle w:val="StyleUnderline"/>
          <w:highlight w:val="yellow"/>
        </w:rPr>
        <w:t>fight pollution</w:t>
      </w:r>
      <w:r w:rsidRPr="00E8217A">
        <w:rPr>
          <w:rStyle w:val="StyleUnderline"/>
        </w:rPr>
        <w:t xml:space="preserve"> and restore clean water to the planet. The only reason any company is even able to do this is capitalism. Competition is a powerful force, and people often forget that the market is what we make it. Going to government is not just a lazy way of trying to achieve sustainability, but it is also ineffective and does more harm than good. </w:t>
      </w:r>
      <w:r w:rsidRPr="00E8217A">
        <w:rPr>
          <w:rStyle w:val="StyleUnderline"/>
          <w:highlight w:val="yellow"/>
        </w:rPr>
        <w:t>The market</w:t>
      </w:r>
      <w:r w:rsidRPr="00E8217A">
        <w:rPr>
          <w:rStyle w:val="StyleUnderline"/>
        </w:rPr>
        <w:t>, so long as it is free and without crony assistance from the government</w:t>
      </w:r>
      <w:r w:rsidRPr="00E8217A">
        <w:rPr>
          <w:rStyle w:val="StyleUnderline"/>
          <w:highlight w:val="yellow"/>
        </w:rPr>
        <w:t>, always hold businesses accountable</w:t>
      </w:r>
      <w:r w:rsidRPr="00E8217A">
        <w:rPr>
          <w:sz w:val="16"/>
        </w:rPr>
        <w:t xml:space="preserve">. Sure, in a genuinely free market, a business might pollute, but </w:t>
      </w:r>
      <w:r w:rsidRPr="00E8217A">
        <w:rPr>
          <w:rStyle w:val="StyleUnderline"/>
        </w:rPr>
        <w:t xml:space="preserve">the decision </w:t>
      </w:r>
      <w:r w:rsidRPr="00E8217A">
        <w:rPr>
          <w:rStyle w:val="StyleUnderline"/>
          <w:highlight w:val="yellow"/>
        </w:rPr>
        <w:t>to pollute</w:t>
      </w:r>
      <w:r w:rsidRPr="00E8217A">
        <w:rPr>
          <w:rStyle w:val="StyleUnderline"/>
        </w:rPr>
        <w:t xml:space="preserve"> in excess </w:t>
      </w:r>
      <w:r w:rsidRPr="00E8217A">
        <w:rPr>
          <w:rStyle w:val="StyleUnderline"/>
          <w:highlight w:val="yellow"/>
        </w:rPr>
        <w:t>will</w:t>
      </w:r>
      <w:r w:rsidRPr="00E8217A">
        <w:rPr>
          <w:rStyle w:val="StyleUnderline"/>
        </w:rPr>
        <w:t xml:space="preserve"> eventually prove </w:t>
      </w:r>
      <w:r w:rsidRPr="00E8217A">
        <w:rPr>
          <w:rStyle w:val="StyleUnderline"/>
          <w:highlight w:val="yellow"/>
        </w:rPr>
        <w:t>counter</w:t>
      </w:r>
      <w:r w:rsidRPr="00E8217A">
        <w:rPr>
          <w:rStyle w:val="StyleUnderline"/>
        </w:rPr>
        <w:t xml:space="preserve"> to business </w:t>
      </w:r>
      <w:r w:rsidRPr="00E8217A">
        <w:rPr>
          <w:rStyle w:val="StyleUnderline"/>
          <w:highlight w:val="yellow"/>
        </w:rPr>
        <w:t>interests</w:t>
      </w:r>
      <w:r w:rsidRPr="00E8217A">
        <w:rPr>
          <w:rStyle w:val="StyleUnderline"/>
        </w:rPr>
        <w:t>.</w:t>
      </w:r>
      <w:r w:rsidRPr="00E8217A">
        <w:rPr>
          <w:sz w:val="16"/>
        </w:rPr>
        <w:t xml:space="preserve"> First, a company’s </w:t>
      </w:r>
      <w:r w:rsidRPr="00E8217A">
        <w:rPr>
          <w:rStyle w:val="StyleUnderline"/>
          <w:highlight w:val="yellow"/>
        </w:rPr>
        <w:t>pollution would</w:t>
      </w:r>
      <w:r w:rsidRPr="00E8217A">
        <w:rPr>
          <w:rStyle w:val="StyleUnderline"/>
        </w:rPr>
        <w:t xml:space="preserve"> significantly </w:t>
      </w:r>
      <w:r w:rsidRPr="00E8217A">
        <w:rPr>
          <w:rStyle w:val="StyleUnderline"/>
          <w:highlight w:val="yellow"/>
        </w:rPr>
        <w:t>affect the water</w:t>
      </w:r>
      <w:r w:rsidRPr="00E8217A">
        <w:rPr>
          <w:rStyle w:val="StyleUnderline"/>
        </w:rPr>
        <w:t xml:space="preserve"> that </w:t>
      </w:r>
      <w:r w:rsidRPr="00E8217A">
        <w:rPr>
          <w:rStyle w:val="StyleUnderline"/>
          <w:highlight w:val="yellow"/>
        </w:rPr>
        <w:t>their employees drink or</w:t>
      </w:r>
      <w:r w:rsidRPr="00E8217A">
        <w:rPr>
          <w:rStyle w:val="StyleUnderline"/>
        </w:rPr>
        <w:t xml:space="preserve"> the </w:t>
      </w:r>
      <w:r w:rsidRPr="00E8217A">
        <w:rPr>
          <w:rStyle w:val="StyleUnderline"/>
          <w:highlight w:val="yellow"/>
        </w:rPr>
        <w:t>air</w:t>
      </w:r>
      <w:r w:rsidRPr="00E8217A">
        <w:rPr>
          <w:rStyle w:val="StyleUnderline"/>
        </w:rPr>
        <w:t xml:space="preserve"> that </w:t>
      </w:r>
      <w:r w:rsidRPr="00E8217A">
        <w:rPr>
          <w:rStyle w:val="StyleUnderline"/>
          <w:highlight w:val="yellow"/>
        </w:rPr>
        <w:t>they breathe, which would raise employment costs</w:t>
      </w:r>
      <w:r w:rsidRPr="00E8217A">
        <w:rPr>
          <w:sz w:val="16"/>
        </w:rPr>
        <w:t xml:space="preserve">. Second, and more importantly, </w:t>
      </w:r>
      <w:r w:rsidRPr="00E8217A">
        <w:rPr>
          <w:rStyle w:val="StyleUnderline"/>
        </w:rPr>
        <w:t xml:space="preserve">the company would also be polluting the water or air of their </w:t>
      </w:r>
      <w:r w:rsidRPr="00E8217A">
        <w:rPr>
          <w:rStyle w:val="StyleUnderline"/>
          <w:highlight w:val="yellow"/>
        </w:rPr>
        <w:t>customers</w:t>
      </w:r>
      <w:r w:rsidRPr="00E8217A">
        <w:rPr>
          <w:rStyle w:val="StyleUnderline"/>
        </w:rPr>
        <w:t xml:space="preserve">, who </w:t>
      </w:r>
      <w:r w:rsidRPr="00E8217A">
        <w:rPr>
          <w:rStyle w:val="StyleUnderline"/>
          <w:highlight w:val="yellow"/>
        </w:rPr>
        <w:t>will be far less likely to</w:t>
      </w:r>
      <w:r w:rsidRPr="00E8217A">
        <w:rPr>
          <w:rStyle w:val="StyleUnderline"/>
        </w:rPr>
        <w:t xml:space="preserve"> continue </w:t>
      </w:r>
      <w:r w:rsidRPr="00E8217A">
        <w:rPr>
          <w:rStyle w:val="StyleUnderline"/>
          <w:highlight w:val="yellow"/>
        </w:rPr>
        <w:t>do</w:t>
      </w:r>
      <w:r w:rsidRPr="00E8217A">
        <w:rPr>
          <w:rStyle w:val="StyleUnderline"/>
        </w:rPr>
        <w:t xml:space="preserve">ing </w:t>
      </w:r>
      <w:r w:rsidRPr="00E8217A">
        <w:rPr>
          <w:rStyle w:val="StyleUnderline"/>
          <w:highlight w:val="yellow"/>
        </w:rPr>
        <w:t>business with the company after they</w:t>
      </w:r>
      <w:r w:rsidRPr="00E8217A">
        <w:rPr>
          <w:rStyle w:val="StyleUnderline"/>
        </w:rPr>
        <w:t xml:space="preserve"> have </w:t>
      </w:r>
      <w:r w:rsidRPr="00E8217A">
        <w:rPr>
          <w:rStyle w:val="StyleUnderline"/>
          <w:highlight w:val="yellow"/>
        </w:rPr>
        <w:t>damage</w:t>
      </w:r>
      <w:r w:rsidRPr="00E8217A">
        <w:rPr>
          <w:rStyle w:val="StyleUnderline"/>
        </w:rPr>
        <w:t xml:space="preserve">d </w:t>
      </w:r>
      <w:r w:rsidRPr="00E8217A">
        <w:rPr>
          <w:rStyle w:val="StyleUnderline"/>
          <w:highlight w:val="yellow"/>
        </w:rPr>
        <w:t xml:space="preserve">the ecosystem of the community. Pollution would leave the company vulnerable to </w:t>
      </w:r>
      <w:r w:rsidRPr="00E8217A">
        <w:rPr>
          <w:rStyle w:val="StyleUnderline"/>
        </w:rPr>
        <w:t xml:space="preserve">outside </w:t>
      </w:r>
      <w:r w:rsidRPr="00E8217A">
        <w:rPr>
          <w:rStyle w:val="StyleUnderline"/>
          <w:highlight w:val="yellow"/>
        </w:rPr>
        <w:t>competition that recognizes</w:t>
      </w:r>
      <w:r w:rsidRPr="00E8217A">
        <w:rPr>
          <w:rStyle w:val="StyleUnderline"/>
        </w:rPr>
        <w:t xml:space="preserve"> these </w:t>
      </w:r>
      <w:r w:rsidRPr="00E8217A">
        <w:rPr>
          <w:rStyle w:val="StyleUnderline"/>
          <w:highlight w:val="yellow"/>
        </w:rPr>
        <w:t>environmental concerns</w:t>
      </w:r>
      <w:r w:rsidRPr="00E8217A">
        <w:rPr>
          <w:rStyle w:val="StyleUnderline"/>
        </w:rPr>
        <w:t xml:space="preserve"> as well as the economic concerns</w:t>
      </w:r>
      <w:r w:rsidRPr="00E8217A">
        <w:rPr>
          <w:sz w:val="16"/>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E8217A">
        <w:rPr>
          <w:rStyle w:val="StyleUnderline"/>
          <w:highlight w:val="yellow"/>
        </w:rPr>
        <w:t>Government intervention only hinders economic progress and does little to protect</w:t>
      </w:r>
      <w:r w:rsidRPr="00E8217A">
        <w:rPr>
          <w:rStyle w:val="StyleUnderline"/>
        </w:rPr>
        <w:t xml:space="preserve">ing </w:t>
      </w:r>
      <w:r w:rsidRPr="00E8217A">
        <w:rPr>
          <w:rStyle w:val="StyleUnderline"/>
          <w:highlight w:val="yellow"/>
        </w:rPr>
        <w:t>the environment</w:t>
      </w:r>
      <w:r w:rsidRPr="00E8217A">
        <w:rPr>
          <w:sz w:val="16"/>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E8217A">
        <w:rPr>
          <w:rStyle w:val="StyleUnderline"/>
          <w:highlight w:val="yellow"/>
        </w:rPr>
        <w:t>Fossil fuels are already on their way out</w:t>
      </w:r>
      <w:r w:rsidRPr="00E8217A">
        <w:rPr>
          <w:rStyle w:val="StyleUnderline"/>
        </w:rPr>
        <w:t xml:space="preserve">, and clean energy is the way of the future. But that fact does not, by itself make clean energy affordable. Only with the creative destruction that the market provides can we have a clean and sustainable future that coincides with our economic growth and prosperity. </w:t>
      </w:r>
      <w:r w:rsidRPr="00E8217A">
        <w:rPr>
          <w:rStyle w:val="StyleUnderline"/>
          <w:highlight w:val="yellow"/>
        </w:rPr>
        <w:t>Cap</w:t>
      </w:r>
      <w:r w:rsidRPr="00E8217A">
        <w:rPr>
          <w:rStyle w:val="StyleUnderline"/>
        </w:rPr>
        <w:t xml:space="preserve">italism </w:t>
      </w:r>
      <w:r w:rsidRPr="00E8217A">
        <w:rPr>
          <w:rStyle w:val="StyleUnderline"/>
          <w:highlight w:val="yellow"/>
        </w:rPr>
        <w:t>leading</w:t>
      </w:r>
      <w:r w:rsidRPr="00E8217A">
        <w:rPr>
          <w:rStyle w:val="StyleUnderline"/>
        </w:rPr>
        <w:t xml:space="preserve"> the way </w:t>
      </w:r>
      <w:r w:rsidRPr="00E8217A">
        <w:rPr>
          <w:rStyle w:val="StyleUnderline"/>
          <w:highlight w:val="yellow"/>
        </w:rPr>
        <w:t>to heal the planet is just one</w:t>
      </w:r>
      <w:r w:rsidRPr="00E8217A">
        <w:rPr>
          <w:rStyle w:val="StyleUnderline"/>
        </w:rPr>
        <w:t xml:space="preserve"> excellent </w:t>
      </w:r>
      <w:r w:rsidRPr="00E8217A">
        <w:rPr>
          <w:rStyle w:val="StyleUnderline"/>
          <w:highlight w:val="yellow"/>
        </w:rPr>
        <w:t>example of how well markets work.</w:t>
      </w:r>
    </w:p>
    <w:p w14:paraId="7216935F" w14:textId="77777777" w:rsidR="00BA37AD" w:rsidRPr="00E8217A" w:rsidRDefault="00BA37AD" w:rsidP="00BA37AD">
      <w:pPr>
        <w:pStyle w:val="Heading4"/>
      </w:pPr>
      <w:r w:rsidRPr="00E8217A">
        <w:t>Improving capitalism is key to solve warming</w:t>
      </w:r>
    </w:p>
    <w:p w14:paraId="6720A5F6" w14:textId="77777777" w:rsidR="00BA37AD" w:rsidRPr="00E8217A" w:rsidRDefault="00BA37AD" w:rsidP="00BA37AD">
      <w:pPr>
        <w:rPr>
          <w:b/>
          <w:bCs/>
          <w:sz w:val="26"/>
        </w:rPr>
      </w:pPr>
      <w:r w:rsidRPr="00E8217A">
        <w:rPr>
          <w:rStyle w:val="Style13ptBold"/>
        </w:rPr>
        <w:t xml:space="preserve">Kellner 4-11 </w:t>
      </w:r>
      <w:r w:rsidRPr="00E8217A">
        <w:t xml:space="preserve">(Peter, founder and managing partner of Richmond Global Ventures L.L.C. and chairman and C.E.O. of the Richmond Global Compass Fund L.P., 4-11-2017, "To fight climate change, we need to improve capitalism, not get rid of it," America Magazine, </w:t>
      </w:r>
      <w:hyperlink r:id="rId22" w:history="1">
        <w:r w:rsidRPr="00E8217A">
          <w:rPr>
            <w:rStyle w:val="Hyperlink"/>
          </w:rPr>
          <w:t>https://www.americamagazine.org/politics-society/2017/04/11/fight-climate-change-we-need-improve-capitalism-not-get-rid-it</w:t>
        </w:r>
      </w:hyperlink>
      <w:r w:rsidRPr="00E8217A">
        <w:t>) kb</w:t>
      </w:r>
    </w:p>
    <w:p w14:paraId="6A8BB158" w14:textId="77777777" w:rsidR="00BA37AD" w:rsidRPr="00E8217A" w:rsidRDefault="00BA37AD" w:rsidP="00BA37AD">
      <w:pPr>
        <w:rPr>
          <w:b/>
          <w:bCs/>
          <w:sz w:val="16"/>
        </w:rPr>
      </w:pPr>
      <w:r w:rsidRPr="00E8217A">
        <w:rPr>
          <w:sz w:val="16"/>
        </w:rPr>
        <w:lastRenderedPageBreak/>
        <w:t xml:space="preserve">Pope Francis correctly points out the evil fruits of </w:t>
      </w:r>
      <w:r w:rsidRPr="00E8217A">
        <w:rPr>
          <w:rStyle w:val="StyleUnderline"/>
          <w:highlight w:val="yellow"/>
        </w:rPr>
        <w:t>capitalism</w:t>
      </w:r>
      <w:r w:rsidRPr="00E8217A">
        <w:rPr>
          <w:sz w:val="16"/>
        </w:rPr>
        <w:t xml:space="preserve">, including inequality. However, no other system </w:t>
      </w:r>
      <w:r w:rsidRPr="00E8217A">
        <w:rPr>
          <w:rStyle w:val="StyleUnderline"/>
          <w:highlight w:val="yellow"/>
        </w:rPr>
        <w:t>has lifted billions of people out of poverty.</w:t>
      </w:r>
      <w:r w:rsidRPr="00E8217A">
        <w:rPr>
          <w:rStyle w:val="StyleUnderline"/>
        </w:rPr>
        <w:t xml:space="preserve"> It is an imperfect system, with many flavors, but it is our best form of imperfection. Now, more than ever, </w:t>
      </w:r>
      <w:r w:rsidRPr="00E8217A">
        <w:rPr>
          <w:rStyle w:val="StyleUnderline"/>
          <w:highlight w:val="yellow"/>
        </w:rPr>
        <w:t>we must rely</w:t>
      </w:r>
      <w:r w:rsidRPr="00E8217A">
        <w:rPr>
          <w:rStyle w:val="StyleUnderline"/>
        </w:rPr>
        <w:t xml:space="preserve"> </w:t>
      </w:r>
      <w:r w:rsidRPr="00E8217A">
        <w:rPr>
          <w:rStyle w:val="StyleUnderline"/>
          <w:highlight w:val="yellow"/>
        </w:rPr>
        <w:t>on</w:t>
      </w:r>
      <w:r w:rsidRPr="00E8217A">
        <w:rPr>
          <w:sz w:val="16"/>
        </w:rPr>
        <w:t>—and change—</w:t>
      </w:r>
      <w:r w:rsidRPr="00E8217A">
        <w:rPr>
          <w:rStyle w:val="StyleUnderline"/>
          <w:highlight w:val="yellow"/>
        </w:rPr>
        <w:t>its dynamics</w:t>
      </w:r>
      <w:r w:rsidRPr="00E8217A">
        <w:rPr>
          <w:sz w:val="16"/>
        </w:rPr>
        <w:t xml:space="preserve">. </w:t>
      </w:r>
      <w:r w:rsidRPr="00E8217A">
        <w:rPr>
          <w:rStyle w:val="StyleUnderline"/>
        </w:rPr>
        <w:t xml:space="preserve">We live in the Anthropocene, </w:t>
      </w:r>
      <w:r w:rsidRPr="00E8217A">
        <w:rPr>
          <w:sz w:val="16"/>
        </w:rPr>
        <w:t xml:space="preserve">a period defined by the emergence of humans and our impact on the climate and environment. Before this period, there were five major mass extinctions: Ordovician, Devonian, Permian, Triassic and Cretaceous. Each time, a catastrophic event, or series of events, wiped out between 76 percent and 86 percent of all species. </w:t>
      </w:r>
      <w:r w:rsidRPr="00E8217A">
        <w:rPr>
          <w:rStyle w:val="StyleUnderline"/>
        </w:rPr>
        <w:t xml:space="preserve">Should we be concerned about another mass extinction? </w:t>
      </w:r>
      <w:r w:rsidRPr="00E8217A">
        <w:rPr>
          <w:rStyle w:val="StyleUnderline"/>
          <w:highlight w:val="yellow"/>
        </w:rPr>
        <w:t>The Industrial Revolution has dramatically affected the climate, causing</w:t>
      </w:r>
      <w:r w:rsidRPr="00E8217A">
        <w:rPr>
          <w:rStyle w:val="StyleUnderline"/>
        </w:rPr>
        <w:t xml:space="preserve"> the melting of the Arctic, </w:t>
      </w:r>
      <w:r w:rsidRPr="00E8217A">
        <w:rPr>
          <w:rStyle w:val="StyleUnderline"/>
          <w:highlight w:val="yellow"/>
        </w:rPr>
        <w:t>rising sea levels</w:t>
      </w:r>
      <w:r w:rsidRPr="00E8217A">
        <w:rPr>
          <w:rStyle w:val="StyleUnderline"/>
        </w:rPr>
        <w:t xml:space="preserve"> and unbearable pollution in cities such as Beijing and Mumbai</w:t>
      </w:r>
      <w:r w:rsidRPr="00E8217A">
        <w:rPr>
          <w:sz w:val="16"/>
        </w:rPr>
        <w:t xml:space="preserve"> (and, at one time, Los Angeles). Yet the idea of climate change is still controversial. Is it hyperbole or undeniable reality? I contend it is the latter. </w:t>
      </w:r>
      <w:r w:rsidRPr="00E8217A">
        <w:rPr>
          <w:rStyle w:val="StyleUnderline"/>
        </w:rPr>
        <w:t>We cannot ignore the signals from nature itself, akin to red alerts if one pays close attention. Scientists estimate that we are now losing species at 1,000 to 10,000 times the natural long-term rate.</w:t>
      </w:r>
      <w:r w:rsidRPr="00E8217A">
        <w:rPr>
          <w:sz w:val="16"/>
        </w:rPr>
        <w:t xml:space="preserve"> That means </w:t>
      </w:r>
      <w:r w:rsidRPr="00E8217A">
        <w:rPr>
          <w:rStyle w:val="StyleUnderline"/>
          <w:highlight w:val="yellow"/>
        </w:rPr>
        <w:t>dozens of species are going extinct daily</w:t>
      </w:r>
      <w:r w:rsidRPr="00E8217A">
        <w:rPr>
          <w:sz w:val="16"/>
          <w:highlight w:val="yellow"/>
        </w:rPr>
        <w:t>.</w:t>
      </w:r>
      <w:r w:rsidRPr="00E8217A">
        <w:rPr>
          <w:sz w:val="16"/>
        </w:rPr>
        <w:t xml:space="preserve"> In her book The Sixth Extinction: An Unnatural History, Elizabeth Kolbert reports that a third of all reef-building corals, a third of all freshwater mollusks, a third of sharks and rays, a quarter of all mammals, a fifth of all reptiles and a sixth of all birds are headed toward extinction. </w:t>
      </w:r>
      <w:r w:rsidRPr="00E8217A">
        <w:rPr>
          <w:rStyle w:val="StyleUnderline"/>
        </w:rPr>
        <w:t xml:space="preserve">The answer to this </w:t>
      </w:r>
      <w:r w:rsidRPr="00E8217A">
        <w:rPr>
          <w:rStyle w:val="StyleUnderline"/>
          <w:highlight w:val="yellow"/>
        </w:rPr>
        <w:t>scourge</w:t>
      </w:r>
      <w:r w:rsidRPr="00E8217A">
        <w:rPr>
          <w:rStyle w:val="StyleUnderline"/>
        </w:rPr>
        <w:t xml:space="preserve"> is </w:t>
      </w:r>
      <w:r w:rsidRPr="00E8217A">
        <w:rPr>
          <w:rStyle w:val="StyleUnderline"/>
          <w:highlight w:val="yellow"/>
        </w:rPr>
        <w:t>capitalism</w:t>
      </w:r>
      <w:r w:rsidRPr="00E8217A">
        <w:rPr>
          <w:sz w:val="16"/>
        </w:rPr>
        <w:t xml:space="preserve">, </w:t>
      </w:r>
      <w:r w:rsidRPr="00E8217A">
        <w:rPr>
          <w:rStyle w:val="StyleUnderline"/>
          <w:highlight w:val="yellow"/>
        </w:rPr>
        <w:t>but in a new form</w:t>
      </w:r>
      <w:r w:rsidRPr="00E8217A">
        <w:rPr>
          <w:rStyle w:val="StyleUnderline"/>
        </w:rPr>
        <w:t xml:space="preserve"> and magnitude. </w:t>
      </w:r>
      <w:r w:rsidRPr="00E8217A">
        <w:rPr>
          <w:sz w:val="16"/>
        </w:rPr>
        <w:t>For decades, there has been a largely philanthropy-driven effort to promote socially conscious investing and grant-making</w:t>
      </w:r>
      <w:r w:rsidRPr="00E8217A">
        <w:rPr>
          <w:rStyle w:val="StyleUnderline"/>
        </w:rPr>
        <w:t xml:space="preserve">. </w:t>
      </w:r>
      <w:r w:rsidRPr="00E8217A">
        <w:rPr>
          <w:rStyle w:val="StyleUnderline"/>
          <w:highlight w:val="yellow"/>
        </w:rPr>
        <w:t>There has also been a substantial growth in socially responsible for-profit businesses of various kinds</w:t>
      </w:r>
      <w:r w:rsidRPr="00E8217A">
        <w:rPr>
          <w:rStyle w:val="StyleUnderline"/>
        </w:rPr>
        <w:t>. But only recently has a focus on social and environmental responsibility started to gain traction among for-profit investors and financial markets</w:t>
      </w:r>
      <w:r w:rsidRPr="00E8217A">
        <w:rPr>
          <w:sz w:val="16"/>
        </w:rPr>
        <w:t xml:space="preserve">. It takes the form of a new approach called E.S.G. (for “environmental, social and governance”) investing, and it is increasingly being used by endowments, </w:t>
      </w:r>
      <w:proofErr w:type="gramStart"/>
      <w:r w:rsidRPr="00E8217A">
        <w:rPr>
          <w:sz w:val="16"/>
        </w:rPr>
        <w:t>pensions</w:t>
      </w:r>
      <w:proofErr w:type="gramEnd"/>
      <w:r w:rsidRPr="00E8217A">
        <w:rPr>
          <w:sz w:val="16"/>
        </w:rPr>
        <w:t xml:space="preserve"> and family-controlled investment groups. E.S.G. investing has been mainstreamed through “impact investment” firms that seek both financial and social returns, as well as through philanthropy. In total, these efforts account for the hundreds </w:t>
      </w:r>
      <w:proofErr w:type="gramStart"/>
      <w:r w:rsidRPr="00E8217A">
        <w:rPr>
          <w:sz w:val="16"/>
        </w:rPr>
        <w:t>of.billions</w:t>
      </w:r>
      <w:proofErr w:type="gramEnd"/>
      <w:r w:rsidRPr="00E8217A">
        <w:rPr>
          <w:sz w:val="16"/>
        </w:rPr>
        <w:t xml:space="preserve"> of dollars invested in private markets annually. Evidence from leading business schools and experts suggest that E.S.G. investing can increase financial and social returns by lowering the cost of capital, reducing volatility, increasing returns (or the risk premium), improving governance (a proxy for management</w:t>
      </w:r>
      <w:proofErr w:type="gramStart"/>
      <w:r w:rsidRPr="00E8217A">
        <w:rPr>
          <w:sz w:val="16"/>
        </w:rPr>
        <w:t>)</w:t>
      </w:r>
      <w:proofErr w:type="gramEnd"/>
      <w:r w:rsidRPr="00E8217A">
        <w:rPr>
          <w:sz w:val="16"/>
        </w:rPr>
        <w:t xml:space="preserve"> and mitigating a variety of regulatory and other risks. Once an outlier, E.S.G. is now seen by the U.S. Department of Labor as valid in helping to determine the value of an investment. Here is the challenge, and it is enormous: </w:t>
      </w:r>
      <w:r w:rsidRPr="00E8217A">
        <w:rPr>
          <w:rStyle w:val="StyleUnderline"/>
        </w:rPr>
        <w:t xml:space="preserve">The hundreds of billions invested annually from impact investing and philanthropy is critical but only a first step in addressing worldwide environmental change. Compared with the scale of global capital markets overall, it is a drop in the bucket. </w:t>
      </w:r>
      <w:r w:rsidRPr="00E8217A">
        <w:rPr>
          <w:rStyle w:val="StyleUnderline"/>
          <w:highlight w:val="yellow"/>
        </w:rPr>
        <w:t>We must focus on the approximately $180 trillion invested annually in public global financial asset</w:t>
      </w:r>
      <w:r w:rsidRPr="00E8217A">
        <w:rPr>
          <w:sz w:val="16"/>
          <w:highlight w:val="yellow"/>
        </w:rPr>
        <w:t>s</w:t>
      </w:r>
      <w:r w:rsidRPr="00E8217A">
        <w:rPr>
          <w:sz w:val="16"/>
        </w:rPr>
        <w:t xml:space="preserve">. E.S.G. investing barely touches this sector, but it is only this quantum of capital that is truly capable of shifting our global trajectory, through investments in a cleaner environment, improved </w:t>
      </w:r>
      <w:proofErr w:type="gramStart"/>
      <w:r w:rsidRPr="00E8217A">
        <w:rPr>
          <w:sz w:val="16"/>
        </w:rPr>
        <w:t>governance</w:t>
      </w:r>
      <w:proofErr w:type="gramEnd"/>
      <w:r w:rsidRPr="00E8217A">
        <w:rPr>
          <w:sz w:val="16"/>
        </w:rPr>
        <w:t xml:space="preserve"> and healthy communities. We have not yet seized the opportunity to drive powerful change through the allocation of global public capital. Reasons for this include the short-termism of financial reporting, managerial </w:t>
      </w:r>
      <w:proofErr w:type="gramStart"/>
      <w:r w:rsidRPr="00E8217A">
        <w:rPr>
          <w:sz w:val="16"/>
        </w:rPr>
        <w:t>priorities</w:t>
      </w:r>
      <w:proofErr w:type="gramEnd"/>
      <w:r w:rsidRPr="00E8217A">
        <w:rPr>
          <w:sz w:val="16"/>
        </w:rPr>
        <w:t xml:space="preserve"> and differences between investors in different geographic areas (for example, Europe is much more E.S.G.-focused than the United States is). We are nearly out of time. </w:t>
      </w:r>
      <w:r w:rsidRPr="00E8217A">
        <w:rPr>
          <w:rStyle w:val="StyleUnderline"/>
        </w:rPr>
        <w:t>Most environmental scientists warn that if temperatures rise another two to four degrees Celsius</w:t>
      </w:r>
      <w:r w:rsidRPr="00E8217A">
        <w:rPr>
          <w:sz w:val="16"/>
        </w:rPr>
        <w:t xml:space="preserve"> (as I am sure they will without action), </w:t>
      </w:r>
      <w:r w:rsidRPr="00E8217A">
        <w:rPr>
          <w:rStyle w:val="StyleUnderline"/>
        </w:rPr>
        <w:t xml:space="preserve">we will face irreversible change, including crop failure, flooding, diseases, wildfires, rising waters, extreme heat, and social and economic instability at a global level. </w:t>
      </w:r>
      <w:r w:rsidRPr="00E8217A">
        <w:rPr>
          <w:rStyle w:val="StyleUnderline"/>
          <w:highlight w:val="yellow"/>
        </w:rPr>
        <w:t>An alternate course is possible if our greatest investors</w:t>
      </w:r>
      <w:r w:rsidRPr="00E8217A">
        <w:rPr>
          <w:rStyle w:val="StyleUnderline"/>
        </w:rPr>
        <w:t xml:space="preserve">, and the trillions in assets behind them, recognize the gold </w:t>
      </w:r>
      <w:r w:rsidRPr="00E8217A">
        <w:rPr>
          <w:rStyle w:val="StyleUnderline"/>
        </w:rPr>
        <w:lastRenderedPageBreak/>
        <w:t xml:space="preserve">mine waiting to be prospected: $180 trillion annually! </w:t>
      </w:r>
      <w:r w:rsidRPr="00E8217A">
        <w:rPr>
          <w:rStyle w:val="StyleUnderline"/>
          <w:highlight w:val="yellow"/>
        </w:rPr>
        <w:t>The time is now for a course correction in capitalism, and its rewards are abundant.</w:t>
      </w:r>
      <w:r w:rsidRPr="00E8217A">
        <w:rPr>
          <w:sz w:val="16"/>
        </w:rPr>
        <w:t xml:space="preserve"> Everyone should preach this gospel.</w:t>
      </w:r>
    </w:p>
    <w:p w14:paraId="0C1F7B27" w14:textId="77777777" w:rsidR="00BA37AD" w:rsidRPr="00E8217A" w:rsidRDefault="00BA37AD" w:rsidP="00BA37AD"/>
    <w:p w14:paraId="2EC43626" w14:textId="77777777" w:rsidR="00BA37AD" w:rsidRPr="00E8217A" w:rsidRDefault="00BA37AD" w:rsidP="00BA37AD">
      <w:pPr>
        <w:pStyle w:val="Heading4"/>
      </w:pPr>
      <w:r w:rsidRPr="00E8217A">
        <w:t>Capitalism is key to resolve climate change, alternatives take too long, the belief that squo governments can solve only feeds into right wing criticisms of climate change</w:t>
      </w:r>
    </w:p>
    <w:p w14:paraId="385E2560" w14:textId="77777777" w:rsidR="00BA37AD" w:rsidRPr="00E8217A" w:rsidRDefault="00BA37AD" w:rsidP="00BA37AD">
      <w:pPr>
        <w:rPr>
          <w:b/>
          <w:bCs/>
          <w:sz w:val="26"/>
        </w:rPr>
      </w:pPr>
      <w:r w:rsidRPr="00E8217A">
        <w:rPr>
          <w:rStyle w:val="Style13ptBold"/>
        </w:rPr>
        <w:t xml:space="preserve">Chait 15 </w:t>
      </w:r>
      <w:r w:rsidRPr="00E8217A">
        <w:t xml:space="preserve">(Jonathan, an American liberal commentator and writer for New York magazine,  previously a senior editor at The New Republic and an assistant editor of The American Prospect,  10-23-2015, "Is Naomi Klein Right That We Must Choose Between Capitalism and the Climate?," Daily Intelligencer, </w:t>
      </w:r>
      <w:hyperlink r:id="rId23" w:history="1">
        <w:r w:rsidRPr="00E8217A">
          <w:rPr>
            <w:rStyle w:val="Hyperlink"/>
          </w:rPr>
          <w:t>http://nymag.com/daily/intelligencer/2015/10/must-we-choose-between-capitalism-and-climate.html</w:t>
        </w:r>
      </w:hyperlink>
      <w:r w:rsidRPr="00E8217A">
        <w:t>) kb</w:t>
      </w:r>
    </w:p>
    <w:p w14:paraId="0ECC97FD" w14:textId="77777777" w:rsidR="00BA37AD" w:rsidRPr="00E8217A" w:rsidRDefault="00BA37AD" w:rsidP="00BA37AD">
      <w:r w:rsidRPr="00E8217A">
        <w:rPr>
          <w:sz w:val="16"/>
        </w:rPr>
        <w:t xml:space="preserve">It is not the right but the center-left that provides the main target of Klein’s polemic. </w:t>
      </w:r>
      <w:r w:rsidRPr="00E8217A">
        <w:rPr>
          <w:rStyle w:val="StyleUnderline"/>
          <w:highlight w:val="yellow"/>
        </w:rPr>
        <w:t>Mainstream liberalism</w:t>
      </w:r>
      <w:r w:rsidRPr="00E8217A">
        <w:rPr>
          <w:rStyle w:val="StyleUnderline"/>
        </w:rPr>
        <w:t>, in keeping with classic economic analysis</w:t>
      </w:r>
      <w:r w:rsidRPr="00E8217A">
        <w:rPr>
          <w:rStyle w:val="StyleUnderline"/>
          <w:highlight w:val="yellow"/>
        </w:rPr>
        <w:t>, has</w:t>
      </w:r>
      <w:r w:rsidRPr="00E8217A">
        <w:rPr>
          <w:rStyle w:val="StyleUnderline"/>
        </w:rPr>
        <w:t xml:space="preserve"> always </w:t>
      </w:r>
      <w:r w:rsidRPr="00E8217A">
        <w:rPr>
          <w:rStyle w:val="StyleUnderline"/>
          <w:highlight w:val="yellow"/>
        </w:rPr>
        <w:t>seen pollution as a straightforward market failure</w:t>
      </w:r>
      <w:r w:rsidRPr="00E8217A">
        <w:rPr>
          <w:rStyle w:val="StyleUnderline"/>
        </w:rPr>
        <w:t xml:space="preserve">. If an individual or a business is dumping a harmful by-product into the commons, economic logic dictates they be forced to internalize the cost. </w:t>
      </w:r>
      <w:r w:rsidRPr="00E8217A">
        <w:rPr>
          <w:sz w:val="16"/>
        </w:rPr>
        <w:t xml:space="preserve">Creating a price for carbon emissions, so that greenhouse gasses cannot be emitted for free, will give the marketplace the correct financial incentive to reduce its emissions to the necessary level. Klein insists, on the contrary, that liberal remedies that leave in place the underlying structure of the market economy do not, and cannot, work. Klein portrays the 2010 failure of a cap-and-trade bill as a victory for true environmentalism against the corporate neoliberal sellouts that promoted it. “The fact that the U.S. Senate failed to pass climate legislation in 2009 should not be seen, as it often is, as the climate movement’s greatest defeat,” she writes, “but as a narrowly-dodged bullet.” </w:t>
      </w:r>
      <w:r w:rsidRPr="00E8217A">
        <w:rPr>
          <w:rStyle w:val="StyleUnderline"/>
        </w:rPr>
        <w:t xml:space="preserve">Klein attacks the cap-and-trade bill for compromising with energy producers </w:t>
      </w:r>
      <w:proofErr w:type="gramStart"/>
      <w:r w:rsidRPr="00E8217A">
        <w:rPr>
          <w:rStyle w:val="StyleUnderline"/>
        </w:rPr>
        <w:t>in order to</w:t>
      </w:r>
      <w:proofErr w:type="gramEnd"/>
      <w:r w:rsidRPr="00E8217A">
        <w:rPr>
          <w:rStyle w:val="StyleUnderline"/>
        </w:rPr>
        <w:t xml:space="preserve"> neutralize their opposition. At one point, she mocks the bill as a giveaway to Big Energy</w:t>
      </w:r>
      <w:r w:rsidRPr="00E8217A">
        <w:rPr>
          <w:sz w:val="16"/>
        </w:rPr>
        <w:t xml:space="preserve"> (“a huge amount of wealth being transferred to their companies”). Two pages later, she mocks the bill for being opposed and defeated by those energy companies (who “made it abundantly clear that they had never stopped being its enemies”). </w:t>
      </w:r>
      <w:r w:rsidRPr="00E8217A">
        <w:rPr>
          <w:rStyle w:val="StyleUnderline"/>
        </w:rPr>
        <w:t xml:space="preserve">Cap-and-trade is </w:t>
      </w:r>
      <w:proofErr w:type="gramStart"/>
      <w:r w:rsidRPr="00E8217A">
        <w:rPr>
          <w:rStyle w:val="StyleUnderline"/>
        </w:rPr>
        <w:t>damned</w:t>
      </w:r>
      <w:proofErr w:type="gramEnd"/>
      <w:r w:rsidRPr="00E8217A">
        <w:rPr>
          <w:rStyle w:val="StyleUnderline"/>
        </w:rPr>
        <w:t xml:space="preserve"> by evidence of energy companies supporting it, and it is also damned by evidence of energy companies opposing it.</w:t>
      </w:r>
      <w:r w:rsidRPr="00E8217A">
        <w:rPr>
          <w:sz w:val="16"/>
        </w:rPr>
        <w:t xml:space="preserve"> If her logic does not make sense to you, that is because you fail to grasp Klein’s moral code, which considered corporations an irredeemably evil force tainting anything with which they come into contact. Consider a passage in which she dismisses the Environmental Defense Fund, a moderate green outfit. EDF, she writes, “prided itself as putting ‘results’ above ideology, but Krupp’s EDF was highly ideological.” </w:t>
      </w:r>
      <w:r w:rsidRPr="00E8217A">
        <w:rPr>
          <w:rStyle w:val="StyleUnderline"/>
        </w:rPr>
        <w:t>Its neoliberal ideology led it to advocate a cap-and-trade system in the 1980s to reduce emissions of sulfur dioxide, which caused acid rain.</w:t>
      </w:r>
      <w:r w:rsidRPr="00E8217A">
        <w:rPr>
          <w:sz w:val="16"/>
        </w:rPr>
        <w:t xml:space="preserve"> “The new approach </w:t>
      </w:r>
      <w:proofErr w:type="gramStart"/>
      <w:r w:rsidRPr="00E8217A">
        <w:rPr>
          <w:sz w:val="16"/>
        </w:rPr>
        <w:t>worked</w:t>
      </w:r>
      <w:proofErr w:type="gramEnd"/>
      <w:r w:rsidRPr="00E8217A">
        <w:rPr>
          <w:sz w:val="16"/>
        </w:rPr>
        <w:t xml:space="preserve"> and it was popular among foundations and private donors, particularly on Wall Street,” she reports. If you’re a neoliberal sellout, you probably think the important part of that sentence is the beginning, where Klein concedes that the cap-and-trade system proposed by EDF “worked.” The successful results would seem to disprove Klein’s accusation that EDF is hyperideological and merely pretends to be results-driven. Indeed, she might even pause to consider the possibility that this program’s success demonstrates that it is possible to reduce pollution through market mechanisms. (Numerous other examples can be found.) Instead, Klein just blows right past the fact that EDF’s program worked right into associating it with Wall Street, a fact that tells her everything she needs to know. This is not the only time Klein comes face-to-face with evidence that falsifies her thesis and ignores it. In one passage, she castigates the World Trade Organization, an old bête noire, for blocking a Canadian law designed to protect a domestic solar manufacturer. This episode, she tells her readers, shows how free trade prevents the transition to a clean economy. Yet, in a footnote, she complains that China “flooded the market with cheap panels in recent years, contributing to a global oversupply that has outpaced demand.” Klein presents this as more evidence of the WTO’s nefarious impact. </w:t>
      </w:r>
      <w:r w:rsidRPr="00E8217A">
        <w:rPr>
          <w:rStyle w:val="StyleUnderline"/>
        </w:rPr>
        <w:t>But</w:t>
      </w:r>
      <w:r w:rsidRPr="00E8217A">
        <w:rPr>
          <w:rStyle w:val="StyleUnderline"/>
          <w:highlight w:val="yellow"/>
        </w:rPr>
        <w:t xml:space="preserve">, from the standpoint of the climate, aren’t cheap solar panels </w:t>
      </w:r>
      <w:r w:rsidRPr="00E8217A">
        <w:rPr>
          <w:rStyle w:val="StyleUnderline"/>
          <w:highlight w:val="yellow"/>
        </w:rPr>
        <w:lastRenderedPageBreak/>
        <w:t>good?</w:t>
      </w:r>
      <w:r w:rsidRPr="00E8217A">
        <w:rPr>
          <w:rStyle w:val="StyleUnderline"/>
        </w:rPr>
        <w:t xml:space="preserve"> </w:t>
      </w:r>
      <w:r w:rsidRPr="00E8217A">
        <w:rPr>
          <w:sz w:val="16"/>
        </w:rPr>
        <w:t xml:space="preserve">*** The most fascinating thing about This Changes Everything is how much factual refutation of Klein’s thesis is contained within the book itself. She faithfully reports huge amounts of damning </w:t>
      </w:r>
      <w:proofErr w:type="gramStart"/>
      <w:r w:rsidRPr="00E8217A">
        <w:rPr>
          <w:sz w:val="16"/>
        </w:rPr>
        <w:t>facts, but</w:t>
      </w:r>
      <w:proofErr w:type="gramEnd"/>
      <w:r w:rsidRPr="00E8217A">
        <w:rPr>
          <w:sz w:val="16"/>
        </w:rPr>
        <w:t xml:space="preserve"> confines them to subordinate clauses and footnotes. Klein’s major thesis, remember, is that the triumph of anti-corporate economics is the only way to reduce greenhouse-gas emissions. In another brief but damning passage, she concedes that </w:t>
      </w:r>
      <w:proofErr w:type="gramStart"/>
      <w:r w:rsidRPr="00E8217A">
        <w:rPr>
          <w:sz w:val="16"/>
        </w:rPr>
        <w:t>a number of</w:t>
      </w:r>
      <w:proofErr w:type="gramEnd"/>
      <w:r w:rsidRPr="00E8217A">
        <w:rPr>
          <w:sz w:val="16"/>
        </w:rPr>
        <w:t xml:space="preserve"> governments with sufficiently progressive economic character have taken power in recent years, citing Ecuador, Bolivia, Argentina, Venezuela, and Greece. Alas, she admits, “have so far been unable to come up with economic models that do not require extremely high levels of extraction of finite resources, often at tremendous ecological and human cost.” In other words, Klein’s proposed remedy of addressing climate change by electing a left-wing government has been tried repeatedly, and it has failed every single time. Even left-wing governments turn out to not be keen on shutting down their fossil-fuel industries and jacking up energy prices on their voters. Once again, though, Klein moves quickly past this deep record of unbroken failure. Her book and the documentary linger extensively on positive anecdotes she gathers from activists. “Large and growing social movements in all these countries,” she reports, “are pushing back against the idea that extraction-and-redistribution is the only route out of poverty and economic crisis.” Klein backs this up with lots of inspiring drum-circle footage. If Klein’s arguments do not pass any plausible evidentiary standard, </w:t>
      </w:r>
      <w:r w:rsidRPr="00E8217A">
        <w:rPr>
          <w:rStyle w:val="StyleUnderline"/>
        </w:rPr>
        <w:t>it may be a result of her lack of interest in traditional standards of evidence</w:t>
      </w:r>
      <w:r w:rsidRPr="00E8217A">
        <w:rPr>
          <w:sz w:val="16"/>
        </w:rPr>
        <w:t xml:space="preserve">. </w:t>
      </w:r>
      <w:r w:rsidRPr="00E8217A">
        <w:rPr>
          <w:rStyle w:val="StyleUnderline"/>
          <w:highlight w:val="yellow"/>
        </w:rPr>
        <w:t>Klein’s</w:t>
      </w:r>
      <w:r w:rsidRPr="00E8217A">
        <w:rPr>
          <w:rStyle w:val="StyleUnderline"/>
        </w:rPr>
        <w:t xml:space="preserve"> </w:t>
      </w:r>
      <w:r w:rsidRPr="00E8217A">
        <w:rPr>
          <w:rStyle w:val="StyleUnderline"/>
          <w:highlight w:val="yellow"/>
        </w:rPr>
        <w:t>narrative rests heavily on moral disgust with market-based mechanisms</w:t>
      </w:r>
      <w:r w:rsidRPr="00E8217A">
        <w:rPr>
          <w:rStyle w:val="StyleUnderline"/>
        </w:rPr>
        <w:t xml:space="preserve"> and the cold reasoning associated with them. </w:t>
      </w:r>
      <w:r w:rsidRPr="00E8217A">
        <w:rPr>
          <w:rStyle w:val="StyleUnderline"/>
          <w:highlight w:val="yellow"/>
        </w:rPr>
        <w:t>She dismisses the “language of risk assessment,” a traditional economist way of measuring the dangers of climate change</w:t>
      </w:r>
      <w:r w:rsidRPr="00E8217A">
        <w:rPr>
          <w:sz w:val="16"/>
        </w:rPr>
        <w:t xml:space="preserve">, and approvingly quotes a spiritual leader who tells her, “Water is holy.” Klein deems this analytic method superior to economic modelling of how to restrict pollution. “These truths,” she writes, “emerge not out of an abstract theory about ‘the commons’ but out of lived experience.” Klein’s fervently ideological, anti-empiricist style, and her </w:t>
      </w:r>
      <w:r w:rsidRPr="00E8217A">
        <w:rPr>
          <w:rStyle w:val="StyleUnderline"/>
        </w:rPr>
        <w:t xml:space="preserve">deep skepticism of the mainstream liberals who believe emissions can be controlled without destroying capitalism, places her in odd agreement with the far right. Visiting a conference of climate-science deniers, </w:t>
      </w:r>
      <w:r w:rsidRPr="00E8217A">
        <w:rPr>
          <w:sz w:val="16"/>
        </w:rPr>
        <w:t xml:space="preserve">Klein discovers </w:t>
      </w:r>
      <w:r w:rsidRPr="00E8217A">
        <w:rPr>
          <w:rStyle w:val="StyleUnderline"/>
          <w:highlight w:val="yellow"/>
        </w:rPr>
        <w:t>the kind of absolutist ideological reasoning and suspicion of mushy technocracy to which she can relate</w:t>
      </w:r>
      <w:r w:rsidRPr="00E8217A">
        <w:rPr>
          <w:rStyle w:val="StyleUnderline"/>
        </w:rPr>
        <w:t xml:space="preserve">. Climate-science deniers see the fight to restrain emissions as a pretext to expand government power over the economy. </w:t>
      </w:r>
      <w:r w:rsidRPr="00E8217A">
        <w:rPr>
          <w:sz w:val="16"/>
        </w:rPr>
        <w:t xml:space="preserve">Since that is exactly how Klein sees climate change, she thinks they are on to something: “I think these hard-core ideologues understand the real significance of climate change better than most of the ‘warmists’ in the political center </w:t>
      </w:r>
      <w:proofErr w:type="gramStart"/>
      <w:r w:rsidRPr="00E8217A">
        <w:rPr>
          <w:sz w:val="16"/>
        </w:rPr>
        <w:t>… ”</w:t>
      </w:r>
      <w:proofErr w:type="gramEnd"/>
      <w:r w:rsidRPr="00E8217A">
        <w:rPr>
          <w:sz w:val="16"/>
        </w:rPr>
        <w:t xml:space="preserve"> she writes, “when it comes to the scope and depth of change required to avert catastrophe, they are right on the money.” Finally, somebody else who understands that the real choice is capitalism versus the climate. </w:t>
      </w:r>
      <w:r w:rsidRPr="00E8217A">
        <w:rPr>
          <w:rStyle w:val="StyleUnderline"/>
        </w:rPr>
        <w:t xml:space="preserve">In the actual world outside this jointly inhabited ideological bubble, </w:t>
      </w:r>
      <w:r w:rsidRPr="00E8217A">
        <w:rPr>
          <w:rStyle w:val="StyleUnderline"/>
          <w:highlight w:val="yellow"/>
        </w:rPr>
        <w:t>capitalism and climate science are discovering ways to co-exist.</w:t>
      </w:r>
      <w:r w:rsidRPr="00E8217A">
        <w:rPr>
          <w:rStyle w:val="StyleUnderline"/>
        </w:rPr>
        <w:t xml:space="preserve"> Klein dismisses the “past quarter century of international negotiations,” which she characterizes as “struggling, sputtering, failing utterly to achieve its goals.”</w:t>
      </w:r>
      <w:r w:rsidRPr="00E8217A">
        <w:rPr>
          <w:sz w:val="16"/>
        </w:rPr>
        <w:t xml:space="preserve"> </w:t>
      </w:r>
      <w:proofErr w:type="gramStart"/>
      <w:r w:rsidRPr="00E8217A">
        <w:rPr>
          <w:sz w:val="16"/>
        </w:rPr>
        <w:t>In reality, American</w:t>
      </w:r>
      <w:proofErr w:type="gramEnd"/>
      <w:r w:rsidRPr="00E8217A">
        <w:rPr>
          <w:sz w:val="16"/>
        </w:rPr>
        <w:t xml:space="preserve"> greenhouse-gas emissions peaked several years ago. European Union emissions peaked several decades ago. Chinese coal use has peaked, and its energy intensity has fallen. </w:t>
      </w:r>
      <w:r w:rsidRPr="00E8217A">
        <w:rPr>
          <w:rStyle w:val="StyleUnderline"/>
          <w:highlight w:val="yellow"/>
        </w:rPr>
        <w:t>The world may not be decarbonizing as rapidly as it should, but it is moving rapidly</w:t>
      </w:r>
      <w:r w:rsidRPr="00E8217A">
        <w:rPr>
          <w:sz w:val="16"/>
          <w:highlight w:val="yellow"/>
        </w:rPr>
        <w:t>.</w:t>
      </w:r>
      <w:r w:rsidRPr="00E8217A">
        <w:rPr>
          <w:sz w:val="16"/>
        </w:rPr>
        <w:t xml:space="preserve"> It may be slow by the standards of atmospheric conditions, but it is fast by the standards of global political cooperation. U.N. efforts to fight climate change have only been under way since 1988</w:t>
      </w:r>
      <w:r w:rsidRPr="00E8217A">
        <w:rPr>
          <w:sz w:val="16"/>
          <w:highlight w:val="yellow"/>
        </w:rPr>
        <w:t xml:space="preserve">. </w:t>
      </w:r>
      <w:r w:rsidRPr="00E8217A">
        <w:rPr>
          <w:rStyle w:val="StyleUnderline"/>
          <w:highlight w:val="yellow"/>
        </w:rPr>
        <w:t>Compare this with the notion of replacing capitalism with a radical egalitarian alternative, which has been around for a century and a half.</w:t>
      </w:r>
      <w:r w:rsidRPr="00E8217A">
        <w:rPr>
          <w:rStyle w:val="StyleUnderline"/>
        </w:rPr>
        <w:t xml:space="preserve"> </w:t>
      </w:r>
      <w:r w:rsidRPr="00E8217A">
        <w:rPr>
          <w:sz w:val="16"/>
        </w:rPr>
        <w:t>The project does not seem to be moving forward. Waiting to limit the damage of greenhouse-gas emissions until the people can overthrow the yoke of unfettered capitalism may represent the most dangerous advice the left has come up with in a very long time.</w:t>
      </w:r>
      <w:r w:rsidRPr="00E8217A">
        <w:t xml:space="preserve"> </w:t>
      </w:r>
    </w:p>
    <w:p w14:paraId="562EA464" w14:textId="7AC8D375" w:rsidR="00BA37AD" w:rsidRDefault="009A5AC4" w:rsidP="009A5AC4">
      <w:pPr>
        <w:pStyle w:val="Heading2"/>
      </w:pPr>
      <w:r>
        <w:lastRenderedPageBreak/>
        <w:t>2nr</w:t>
      </w:r>
    </w:p>
    <w:p w14:paraId="0565334F" w14:textId="77777777" w:rsidR="008D273F" w:rsidRPr="008D273F" w:rsidRDefault="008D273F" w:rsidP="008D273F"/>
    <w:p w14:paraId="57160CC9" w14:textId="77777777" w:rsidR="009A5AC4" w:rsidRPr="009A5AC4" w:rsidRDefault="009A5AC4" w:rsidP="009A5AC4">
      <w:pPr>
        <w:pStyle w:val="Heading4"/>
      </w:pPr>
    </w:p>
    <w:sectPr w:rsidR="009A5AC4" w:rsidRPr="009A5A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184092"/>
    <w:multiLevelType w:val="hybridMultilevel"/>
    <w:tmpl w:val="79763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964AE3"/>
    <w:multiLevelType w:val="hybridMultilevel"/>
    <w:tmpl w:val="735E62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28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59D"/>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C0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39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657"/>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8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86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165"/>
    <w:rsid w:val="00897C29"/>
    <w:rsid w:val="008A1A9C"/>
    <w:rsid w:val="008A4633"/>
    <w:rsid w:val="008B032E"/>
    <w:rsid w:val="008C0FA2"/>
    <w:rsid w:val="008C2342"/>
    <w:rsid w:val="008C77B6"/>
    <w:rsid w:val="008D1B91"/>
    <w:rsid w:val="008D273F"/>
    <w:rsid w:val="008D724A"/>
    <w:rsid w:val="008E7A3E"/>
    <w:rsid w:val="008F41FD"/>
    <w:rsid w:val="008F4479"/>
    <w:rsid w:val="008F4BA0"/>
    <w:rsid w:val="00901726"/>
    <w:rsid w:val="00920E6A"/>
    <w:rsid w:val="00931816"/>
    <w:rsid w:val="00932C71"/>
    <w:rsid w:val="009509D5"/>
    <w:rsid w:val="009530BA"/>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AC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06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7AD"/>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06"/>
    <w:rsid w:val="00CC7A4E"/>
    <w:rsid w:val="00CD1359"/>
    <w:rsid w:val="00CD4C83"/>
    <w:rsid w:val="00D01EDC"/>
    <w:rsid w:val="00D078AA"/>
    <w:rsid w:val="00D10058"/>
    <w:rsid w:val="00D11978"/>
    <w:rsid w:val="00D15E30"/>
    <w:rsid w:val="00D16129"/>
    <w:rsid w:val="00D2594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18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9D7CE"/>
  <w14:defaultImageDpi w14:val="300"/>
  <w15:docId w15:val="{CEB294FE-F8D2-4F45-9B93-A941430FE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27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27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27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27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D27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27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73F"/>
  </w:style>
  <w:style w:type="character" w:customStyle="1" w:styleId="Heading1Char">
    <w:name w:val="Heading 1 Char"/>
    <w:aliases w:val="Pocket Char"/>
    <w:basedOn w:val="DefaultParagraphFont"/>
    <w:link w:val="Heading1"/>
    <w:uiPriority w:val="9"/>
    <w:rsid w:val="008D27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27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273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D27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273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D273F"/>
    <w:rPr>
      <w:b w:val="0"/>
      <w:sz w:val="26"/>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8D27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D273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No Spacing13 Char"/>
    <w:basedOn w:val="DefaultParagraphFont"/>
    <w:link w:val="NoSpacing"/>
    <w:uiPriority w:val="99"/>
    <w:unhideWhenUsed/>
    <w:rsid w:val="008D273F"/>
    <w:rPr>
      <w:color w:val="auto"/>
      <w:u w:val="none"/>
    </w:rPr>
  </w:style>
  <w:style w:type="paragraph" w:styleId="DocumentMap">
    <w:name w:val="Document Map"/>
    <w:basedOn w:val="Normal"/>
    <w:link w:val="DocumentMapChar"/>
    <w:uiPriority w:val="99"/>
    <w:semiHidden/>
    <w:unhideWhenUsed/>
    <w:rsid w:val="008D27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273F"/>
    <w:rPr>
      <w:rFonts w:ascii="Lucida Grande" w:hAnsi="Lucida Grande" w:cs="Lucida Grande"/>
    </w:rPr>
  </w:style>
  <w:style w:type="paragraph" w:customStyle="1" w:styleId="textbold">
    <w:name w:val="text bold"/>
    <w:basedOn w:val="Normal"/>
    <w:link w:val="Emphasis"/>
    <w:autoRedefine/>
    <w:uiPriority w:val="20"/>
    <w:qFormat/>
    <w:rsid w:val="009530BA"/>
    <w:pPr>
      <w:spacing w:line="256" w:lineRule="auto"/>
      <w:ind w:left="720"/>
    </w:pPr>
    <w:rPr>
      <w:b/>
      <w:iCs/>
      <w:u w:val="single"/>
    </w:rPr>
  </w:style>
  <w:style w:type="paragraph" w:styleId="NoSpacing">
    <w:name w:val="No Spacing"/>
    <w:aliases w:val="Note Level 2,Small Text,Card Format,Note Level 21,ClearFormatting,Clear,DDI Tag,Tag Title,No Spacing51,No Spacing11211,No Spacing111112,nonunderlined,No Spacing13,No Spacing23,Tag and Ci,card,Tag and Cite,No Spacing6,No Spacing tnr,Card,Tags"/>
    <w:basedOn w:val="Heading1"/>
    <w:link w:val="Hyperlink"/>
    <w:autoRedefine/>
    <w:uiPriority w:val="99"/>
    <w:qFormat/>
    <w:rsid w:val="003C33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zzfeednews.com/article/ryanmac/us-money-funding-facial-recognition-sensetime-megvii" TargetMode="External"/><Relationship Id="rId18" Type="http://schemas.openxmlformats.org/officeDocument/2006/relationships/hyperlink" Target="https://www.anduril.com/" TargetMode="External"/><Relationship Id="rId3" Type="http://schemas.openxmlformats.org/officeDocument/2006/relationships/customXml" Target="../customXml/item3.xml"/><Relationship Id="rId21" Type="http://schemas.openxmlformats.org/officeDocument/2006/relationships/hyperlink" Target="http://outsetmagazine.com/2017/04/25/capitalism-and-innovation-heal-the-earth/" TargetMode="Externa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rigetti.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x.com/" TargetMode="External"/><Relationship Id="rId20" Type="http://schemas.openxmlformats.org/officeDocument/2006/relationships/hyperlink" Target="https://fee.org/articles/capitalism-is-good-for-the-po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d.defense.gov/News/Contracts/Contract-View/Article/1861753/source/GovDelivery/" TargetMode="External"/><Relationship Id="rId23" Type="http://schemas.openxmlformats.org/officeDocument/2006/relationships/hyperlink" Target="http://nymag.com/daily/intelligencer/2015/10/must-we-choose-between-capitalism-and-climate.html" TargetMode="Externa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umbralab.com/"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federalnewsnetwork.com/dod-reporters-notebook-jared-serbu/2019/03/air-force-looks-to-build-big-idea-pipeline-to-expand-its-industrial-base/" TargetMode="External"/><Relationship Id="rId22" Type="http://schemas.openxmlformats.org/officeDocument/2006/relationships/hyperlink" Target="https://www.americamagazine.org/politics-society/2017/04/11/fight-climate-change-we-need-improve-capitalism-not-get-rid-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29</Pages>
  <Words>12349</Words>
  <Characters>70394</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11</cp:revision>
  <dcterms:created xsi:type="dcterms:W3CDTF">2022-02-12T23:03:00Z</dcterms:created>
  <dcterms:modified xsi:type="dcterms:W3CDTF">2022-02-13T05:27:00Z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