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09CE7" w14:textId="37B90BCF" w:rsidR="001B3B52" w:rsidRDefault="001B3B52" w:rsidP="001B3B52">
      <w:pPr>
        <w:pStyle w:val="Heading3"/>
      </w:pPr>
      <w:r>
        <w:t xml:space="preserve">1NC </w:t>
      </w:r>
    </w:p>
    <w:p w14:paraId="365E4AA0" w14:textId="77777777" w:rsidR="00031128" w:rsidRPr="00E71691" w:rsidRDefault="00031128" w:rsidP="00031128">
      <w:pPr>
        <w:pStyle w:val="Heading4"/>
        <w:rPr>
          <w:rFonts w:cs="Arial"/>
        </w:rPr>
      </w:pPr>
      <w:r w:rsidRPr="00E71691">
        <w:rPr>
          <w:rFonts w:cs="Arial"/>
        </w:rPr>
        <w:t>Business recovery is strong. Business confidence is high.</w:t>
      </w:r>
    </w:p>
    <w:p w14:paraId="5A61AD0C" w14:textId="77777777" w:rsidR="00031128" w:rsidRPr="00E71691" w:rsidRDefault="00031128" w:rsidP="00031128">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703885CA" w14:textId="77777777" w:rsidR="00031128" w:rsidRPr="00E71691" w:rsidRDefault="00031128" w:rsidP="00031128">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43718DD2" w14:textId="77777777" w:rsidR="00031128" w:rsidRPr="00E71691" w:rsidRDefault="00031128" w:rsidP="00031128">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765A7971" w14:textId="77777777" w:rsidR="00031128" w:rsidRPr="00E71691" w:rsidRDefault="00031128" w:rsidP="00031128">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07F1E12F" w14:textId="77777777" w:rsidR="00031128" w:rsidRPr="00E71691" w:rsidRDefault="00031128" w:rsidP="00031128">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655888BC" w14:textId="77777777" w:rsidR="00031128" w:rsidRPr="00E71691" w:rsidRDefault="00031128" w:rsidP="00031128">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10828B23" w14:textId="77777777" w:rsidR="00031128" w:rsidRPr="00E71691" w:rsidRDefault="00031128" w:rsidP="00031128">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7B207456" w14:textId="77777777" w:rsidR="00031128" w:rsidRPr="00E71691" w:rsidRDefault="00031128" w:rsidP="00031128">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71BF10B" w14:textId="77777777" w:rsidR="00031128" w:rsidRPr="00E71691" w:rsidRDefault="00031128" w:rsidP="00031128">
      <w:pPr>
        <w:rPr>
          <w:sz w:val="16"/>
        </w:rPr>
      </w:pPr>
      <w:r w:rsidRPr="00F160B5">
        <w:rPr>
          <w:rStyle w:val="StyleUnderline"/>
          <w:highlight w:val="cyan"/>
        </w:rPr>
        <w:lastRenderedPageBreak/>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75FAF8C0" w14:textId="77777777" w:rsidR="00031128" w:rsidRPr="00E71691" w:rsidRDefault="00031128" w:rsidP="00031128">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proofErr w:type="gramStart"/>
      <w:r w:rsidRPr="00E71691">
        <w:rPr>
          <w:rStyle w:val="StyleUnderline"/>
        </w:rPr>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3825E213" w14:textId="77777777" w:rsidR="00031128" w:rsidRPr="00E71691" w:rsidRDefault="00031128" w:rsidP="00031128">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205EC45A" w14:textId="77777777" w:rsidR="00031128" w:rsidRPr="00E71691" w:rsidRDefault="00031128" w:rsidP="00031128">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6E9F752D" w14:textId="77777777" w:rsidR="00031128" w:rsidRPr="00E71691" w:rsidRDefault="00031128" w:rsidP="00031128">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765F404C" w14:textId="77777777" w:rsidR="00031128" w:rsidRPr="00E71691" w:rsidRDefault="00031128" w:rsidP="00031128">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eastAsiaTheme="minorHAnsi" w:hAnsi="Arial" w:cs="Arial"/>
        </w:rPr>
        <w:t xml:space="preserve"> </w:t>
      </w:r>
      <w:r w:rsidRPr="00E71691">
        <w:rPr>
          <w:rStyle w:val="Emphasis"/>
        </w:rPr>
        <w:t>economic</w:t>
      </w:r>
      <w:r w:rsidRPr="00E71691">
        <w:rPr>
          <w:rStyle w:val="TitleChar"/>
          <w:rFonts w:ascii="Arial" w:eastAsiaTheme="minorHAnsi" w:hAnsi="Arial" w:cs="Arial"/>
        </w:rPr>
        <w:t xml:space="preserve"> </w:t>
      </w:r>
      <w:r w:rsidRPr="00E71691">
        <w:rPr>
          <w:rStyle w:val="StyleUnderline"/>
        </w:rPr>
        <w:t>and</w:t>
      </w:r>
      <w:r w:rsidRPr="00E71691">
        <w:rPr>
          <w:rStyle w:val="TitleChar"/>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eastAsiaTheme="minorHAnsi" w:hAnsi="Arial" w:cs="Arial"/>
        </w:rPr>
        <w:t xml:space="preserve"> </w:t>
      </w:r>
      <w:r w:rsidRPr="00E71691">
        <w:rPr>
          <w:rStyle w:val="StyleUnderline"/>
        </w:rPr>
        <w:t>for years to come</w:t>
      </w:r>
      <w:r w:rsidRPr="00E71691">
        <w:rPr>
          <w:sz w:val="16"/>
        </w:rPr>
        <w:t>.</w:t>
      </w:r>
    </w:p>
    <w:p w14:paraId="3F3294AD" w14:textId="77777777" w:rsidR="00031128" w:rsidRPr="00E71691" w:rsidRDefault="00031128" w:rsidP="00031128">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127E8E70" w14:textId="77777777" w:rsidR="00031128" w:rsidRPr="00E71691" w:rsidRDefault="00031128" w:rsidP="00031128">
      <w:pPr>
        <w:rPr>
          <w:sz w:val="16"/>
        </w:rPr>
      </w:pPr>
      <w:r w:rsidRPr="00E71691">
        <w:rPr>
          <w:rStyle w:val="StyleUnderline"/>
        </w:rPr>
        <w:lastRenderedPageBreak/>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eastAsiaTheme="minorHAnsi" w:hAnsi="Arial" w:cs="Arial"/>
        </w:rPr>
        <w:t xml:space="preserve"> </w:t>
      </w:r>
      <w:r w:rsidRPr="00E71691">
        <w:rPr>
          <w:rStyle w:val="StyleUnderline"/>
        </w:rPr>
        <w:t>through</w:t>
      </w:r>
      <w:r w:rsidRPr="00E71691">
        <w:rPr>
          <w:rStyle w:val="TitleChar"/>
          <w:rFonts w:ascii="Arial" w:eastAsiaTheme="minorHAnsi" w:hAnsi="Arial" w:cs="Arial"/>
        </w:rPr>
        <w:t xml:space="preserve"> </w:t>
      </w:r>
      <w:r w:rsidRPr="00E71691">
        <w:rPr>
          <w:rStyle w:val="Emphasis"/>
        </w:rPr>
        <w:t>major programs</w:t>
      </w:r>
      <w:r w:rsidRPr="00E71691">
        <w:rPr>
          <w:rStyle w:val="TitleChar"/>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1C2B0D25" w14:textId="77777777" w:rsidR="00031128" w:rsidRPr="00E71691" w:rsidRDefault="00031128" w:rsidP="00031128">
      <w:pPr>
        <w:rPr>
          <w:sz w:val="16"/>
        </w:rPr>
      </w:pPr>
      <w:r w:rsidRPr="00E71691">
        <w:rPr>
          <w:sz w:val="16"/>
        </w:rPr>
        <w:t>Shared Economic Prosperity Is a National Security Asset</w:t>
      </w:r>
    </w:p>
    <w:p w14:paraId="3AA40F98" w14:textId="77777777" w:rsidR="00031128" w:rsidRPr="00E71691" w:rsidRDefault="00031128" w:rsidP="00031128">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eastAsiaTheme="minorHAnsi" w:hAnsi="Arial" w:cs="Arial"/>
        </w:rPr>
        <w:t xml:space="preserve"> </w:t>
      </w:r>
      <w:r w:rsidRPr="00E71691">
        <w:rPr>
          <w:rStyle w:val="Emphasis"/>
          <w:highlight w:val="cyan"/>
        </w:rPr>
        <w:t>values</w:t>
      </w:r>
      <w:r w:rsidRPr="00E71691">
        <w:rPr>
          <w:rStyle w:val="TitleChar"/>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42F71B2D" w14:textId="77777777" w:rsidR="00031128" w:rsidRPr="00E71691" w:rsidRDefault="00031128" w:rsidP="00031128">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1CDA68D6" w14:textId="77777777" w:rsidR="00031128" w:rsidRPr="00E71691" w:rsidRDefault="00031128" w:rsidP="00031128">
      <w:pPr>
        <w:rPr>
          <w:sz w:val="16"/>
          <w:szCs w:val="18"/>
        </w:rPr>
      </w:pPr>
      <w:r w:rsidRPr="00E71691">
        <w:rPr>
          <w:sz w:val="16"/>
          <w:szCs w:val="18"/>
        </w:rPr>
        <w:t>The COVID-19 Crisis Puts Millions of American Workers at Risk</w:t>
      </w:r>
    </w:p>
    <w:p w14:paraId="01F4AB45" w14:textId="77777777" w:rsidR="00031128" w:rsidRPr="00E71691" w:rsidRDefault="00031128" w:rsidP="00031128">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225B1B28" w14:textId="77777777" w:rsidR="00031128" w:rsidRPr="00E71691" w:rsidRDefault="00031128" w:rsidP="00031128">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1C2DA401" w14:textId="77777777" w:rsidR="00031128" w:rsidRPr="00E71691" w:rsidRDefault="00031128" w:rsidP="00031128">
      <w:pPr>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1DF97602" w14:textId="77777777" w:rsidR="00031128" w:rsidRPr="00E71691" w:rsidRDefault="00031128" w:rsidP="00031128">
      <w:pPr>
        <w:rPr>
          <w:sz w:val="16"/>
          <w:szCs w:val="18"/>
        </w:rPr>
      </w:pPr>
      <w:r w:rsidRPr="00E71691">
        <w:rPr>
          <w:sz w:val="16"/>
          <w:szCs w:val="18"/>
        </w:rPr>
        <w:t>The Case for an Inclusive Recovery</w:t>
      </w:r>
    </w:p>
    <w:p w14:paraId="0630F4AF" w14:textId="77777777" w:rsidR="00031128" w:rsidRPr="00E71691" w:rsidRDefault="00031128" w:rsidP="00031128">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w:t>
      </w:r>
      <w:r w:rsidRPr="00E71691">
        <w:rPr>
          <w:sz w:val="16"/>
        </w:rPr>
        <w:lastRenderedPageBreak/>
        <w:t xml:space="preserve">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1F279BC4" w14:textId="77777777" w:rsidR="00031128" w:rsidRDefault="00031128" w:rsidP="00031128">
      <w:pPr>
        <w:rPr>
          <w:sz w:val="16"/>
        </w:rPr>
      </w:pPr>
      <w:r w:rsidRPr="00E71691">
        <w:rPr>
          <w:rStyle w:val="StyleUnderline"/>
        </w:rPr>
        <w:t xml:space="preserve">The </w:t>
      </w:r>
      <w:r w:rsidRPr="00E71691">
        <w:rPr>
          <w:rStyle w:val="StyleUnderline"/>
          <w:highlight w:val="cyan"/>
        </w:rPr>
        <w:t>U.S. has</w:t>
      </w:r>
      <w:r w:rsidRPr="00E71691">
        <w:rPr>
          <w:rStyle w:val="TitleChar"/>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5106CB75" w14:textId="77777777" w:rsidR="00031128" w:rsidRPr="00031128" w:rsidRDefault="00031128" w:rsidP="00031128"/>
    <w:p w14:paraId="1BEF9EA4" w14:textId="6A4857E8" w:rsidR="001B3B52" w:rsidRDefault="001B3B52" w:rsidP="001B3B52">
      <w:pPr>
        <w:pStyle w:val="Heading3"/>
      </w:pPr>
      <w:r>
        <w:lastRenderedPageBreak/>
        <w:t xml:space="preserve">1NC </w:t>
      </w:r>
      <w:r w:rsidR="00EE5C1F">
        <w:t>– Case FW</w:t>
      </w:r>
    </w:p>
    <w:p w14:paraId="07B0195B" w14:textId="09C9756E" w:rsidR="003304B9" w:rsidRDefault="003304B9" w:rsidP="003304B9">
      <w:pPr>
        <w:pStyle w:val="Heading4"/>
        <w:rPr>
          <w:shd w:val="clear" w:color="auto" w:fill="F8F8F8"/>
        </w:rPr>
      </w:pPr>
      <w:r w:rsidRPr="003304B9">
        <w:rPr>
          <w:shd w:val="clear" w:color="auto" w:fill="F8F8F8"/>
        </w:rPr>
        <w:t>the standard is maximizing expected wellbeing. the role of the judge is to vote for the better debater. the role of the ballot is to communicate that decision to tab. anything else is self serving and arbitrary</w:t>
      </w:r>
    </w:p>
    <w:p w14:paraId="393A707F" w14:textId="77777777" w:rsidR="003304B9" w:rsidRPr="003304B9" w:rsidRDefault="003304B9" w:rsidP="003304B9">
      <w:pPr>
        <w:pStyle w:val="Heading4"/>
        <w:rPr>
          <w:rFonts w:ascii="Times New Roman" w:hAnsi="Times New Roman" w:cs="Times New Roman"/>
          <w:sz w:val="24"/>
        </w:rPr>
      </w:pPr>
      <w:r w:rsidRPr="003304B9">
        <w:rPr>
          <w:shd w:val="clear" w:color="auto" w:fill="F8F8F8"/>
        </w:rPr>
        <w:t>[1] You should reject any pre-FIAT impacts because it allows debaters to get ballots for the act of reading something revolutionary, sharing a haiku they wrote, or literally any other action that they can claim engages with some form of "resistance".</w:t>
      </w:r>
    </w:p>
    <w:p w14:paraId="10AAA760" w14:textId="7DD13A15" w:rsidR="003304B9" w:rsidRPr="003304B9" w:rsidRDefault="003304B9" w:rsidP="003304B9">
      <w:pPr>
        <w:pStyle w:val="Heading4"/>
        <w:rPr>
          <w:rFonts w:ascii="Times New Roman" w:hAnsi="Times New Roman" w:cs="Times New Roman"/>
          <w:sz w:val="24"/>
        </w:rPr>
      </w:pPr>
      <w:r w:rsidRPr="003304B9">
        <w:rPr>
          <w:shd w:val="clear" w:color="auto" w:fill="F8F8F8"/>
        </w:rPr>
        <w:t>[2] there's no pre and post FIAT distinction anyways - our 1NC was a pre-FIAT methodological resistance strategy against the economy collapsing and causing nuclear war and if we win that allowing workers to strike and causing the collapse of capitalism and big tech is bad, then their pre-FIAT advocating for it is unethical as well</w:t>
      </w:r>
    </w:p>
    <w:p w14:paraId="6C7AAC14" w14:textId="77777777" w:rsidR="00031128" w:rsidRPr="00F220C3" w:rsidRDefault="00031128" w:rsidP="00031128">
      <w:pPr>
        <w:pStyle w:val="Heading4"/>
        <w:rPr>
          <w:rFonts w:cs="Times New Roman"/>
        </w:rPr>
      </w:pPr>
      <w:r w:rsidRPr="00F220C3">
        <w:rPr>
          <w:rFonts w:cs="Times New Roman"/>
        </w:rPr>
        <w:t>B] extinction o/ws under any framework- moral uncertainty and future gens</w:t>
      </w:r>
    </w:p>
    <w:p w14:paraId="39287DCB" w14:textId="77777777" w:rsidR="00031128" w:rsidRPr="00F220C3" w:rsidRDefault="00031128" w:rsidP="00031128">
      <w:r w:rsidRPr="00F220C3">
        <w:rPr>
          <w:rStyle w:val="Style13ptBold"/>
        </w:rPr>
        <w:t>Pummer 15</w:t>
      </w:r>
      <w:r w:rsidRPr="00F220C3">
        <w:t xml:space="preserve"> — (Theron Pummer, Junior Research Fellow in Philosophy at St. Anne's College, University of Oxford, “Moral Agreement on Saving the </w:t>
      </w:r>
      <w:proofErr w:type="gramStart"/>
      <w:r w:rsidRPr="00F220C3">
        <w:t>World“</w:t>
      </w:r>
      <w:proofErr w:type="gramEnd"/>
      <w:r w:rsidRPr="00F220C3">
        <w:t xml:space="preserve">, Practical Ethics University of Oxford, 5-18-2015, Available Online at http://blog.practicalethics.ox.ac.uk/2015/05/moral-agreement-on-saving-the-world/, accessed 7-2-2018, HKR-AM) **we do not endorse ableist language= </w:t>
      </w:r>
    </w:p>
    <w:p w14:paraId="616E9868" w14:textId="77777777" w:rsidR="00031128" w:rsidRPr="00F220C3" w:rsidRDefault="00031128" w:rsidP="00031128"/>
    <w:p w14:paraId="6AD9A871" w14:textId="77777777" w:rsidR="00031128" w:rsidRPr="00F220C3" w:rsidRDefault="00031128" w:rsidP="00031128">
      <w:pPr>
        <w:rPr>
          <w:sz w:val="16"/>
        </w:rPr>
      </w:pPr>
      <w:r w:rsidRPr="00F220C3">
        <w:rPr>
          <w:rStyle w:val="StyleUnderline"/>
        </w:rPr>
        <w:t>There appears to be lot of disagreement in moral philosophy.</w:t>
      </w:r>
      <w:r w:rsidRPr="00F220C3">
        <w:rPr>
          <w:sz w:val="16"/>
        </w:rPr>
        <w:t xml:space="preserve"> Whether these many apparent disagreements are deep and irresolvable, I believe </w:t>
      </w:r>
      <w:r w:rsidRPr="00F220C3">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F220C3">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F220C3">
        <w:rPr>
          <w:rStyle w:val="StyleUnderline"/>
        </w:rPr>
        <w:t xml:space="preserve">. If the happiness or well-being of possible future people is just as important as that of people who already exist, and if they would have good lives, it is not hard to see how </w:t>
      </w:r>
      <w:r w:rsidRPr="00F220C3">
        <w:rPr>
          <w:rStyle w:val="StyleUnderline"/>
          <w:highlight w:val="yellow"/>
        </w:rPr>
        <w:t>reducing existential risk is</w:t>
      </w:r>
      <w:r w:rsidRPr="00F220C3">
        <w:rPr>
          <w:rStyle w:val="StyleUnderline"/>
        </w:rPr>
        <w:t xml:space="preserve"> easily </w:t>
      </w:r>
      <w:r w:rsidRPr="00F220C3">
        <w:rPr>
          <w:rStyle w:val="StyleUnderline"/>
          <w:highlight w:val="yellow"/>
        </w:rPr>
        <w:t>the most important</w:t>
      </w:r>
      <w:r w:rsidRPr="00F220C3">
        <w:rPr>
          <w:rStyle w:val="StyleUnderline"/>
        </w:rPr>
        <w:t xml:space="preserve"> thing in the whole world. This is for the familiar reason that there are so many people who could exist in the future – </w:t>
      </w:r>
      <w:r w:rsidRPr="00F220C3">
        <w:rPr>
          <w:rStyle w:val="StyleUnderline"/>
          <w:highlight w:val="yellow"/>
        </w:rPr>
        <w:t>there are</w:t>
      </w:r>
      <w:r w:rsidRPr="00F220C3">
        <w:rPr>
          <w:rStyle w:val="StyleUnderline"/>
        </w:rPr>
        <w:t xml:space="preserve"> </w:t>
      </w:r>
      <w:r w:rsidRPr="00F220C3">
        <w:rPr>
          <w:rStyle w:val="StyleUnderline"/>
          <w:highlight w:val="yellow"/>
        </w:rPr>
        <w:t>trillions upon trillions</w:t>
      </w:r>
      <w:r w:rsidRPr="00F220C3">
        <w:rPr>
          <w:rStyle w:val="StyleUnderline"/>
        </w:rPr>
        <w:t>… upon trillions.</w:t>
      </w:r>
      <w:r w:rsidRPr="00F220C3">
        <w:rPr>
          <w:sz w:val="16"/>
        </w:rPr>
        <w:t xml:space="preserve"> </w:t>
      </w:r>
      <w:r w:rsidRPr="00F220C3">
        <w:rPr>
          <w:rStyle w:val="StyleUnderline"/>
        </w:rPr>
        <w:t xml:space="preserve">There are so many possible </w:t>
      </w:r>
      <w:r w:rsidRPr="00F220C3">
        <w:rPr>
          <w:rStyle w:val="StyleUnderline"/>
          <w:highlight w:val="yellow"/>
        </w:rPr>
        <w:t>future people</w:t>
      </w:r>
      <w:r w:rsidRPr="00F220C3">
        <w:rPr>
          <w:rStyle w:val="StyleUnderline"/>
        </w:rPr>
        <w:t xml:space="preserve"> that reducing existential risk is arguably the most important thing in the world,</w:t>
      </w:r>
      <w:r w:rsidRPr="00F220C3">
        <w:rPr>
          <w:sz w:val="16"/>
        </w:rPr>
        <w:t xml:space="preserve"> </w:t>
      </w:r>
      <w:r w:rsidRPr="00F220C3">
        <w:rPr>
          <w:rStyle w:val="StyleUnderline"/>
          <w:highlight w:val="yellow"/>
        </w:rPr>
        <w:t>even if the well-being</w:t>
      </w:r>
      <w:r w:rsidRPr="00F220C3">
        <w:rPr>
          <w:rStyle w:val="StyleUnderline"/>
        </w:rPr>
        <w:t xml:space="preserve"> of these possible people </w:t>
      </w:r>
      <w:r w:rsidRPr="00F220C3">
        <w:rPr>
          <w:rStyle w:val="StyleUnderline"/>
          <w:highlight w:val="yellow"/>
        </w:rPr>
        <w:t>were</w:t>
      </w:r>
      <w:r w:rsidRPr="00F220C3">
        <w:rPr>
          <w:rStyle w:val="StyleUnderline"/>
        </w:rPr>
        <w:t xml:space="preserve"> </w:t>
      </w:r>
      <w:r w:rsidRPr="00F220C3">
        <w:rPr>
          <w:rStyle w:val="StyleUnderline"/>
          <w:highlight w:val="yellow"/>
        </w:rPr>
        <w:t>given</w:t>
      </w:r>
      <w:r w:rsidRPr="00F220C3">
        <w:rPr>
          <w:rStyle w:val="StyleUnderline"/>
        </w:rPr>
        <w:t xml:space="preserve"> only </w:t>
      </w:r>
      <w:r w:rsidRPr="00F220C3">
        <w:rPr>
          <w:rStyle w:val="StyleUnderline"/>
          <w:highlight w:val="yellow"/>
        </w:rPr>
        <w:t xml:space="preserve">0.001% </w:t>
      </w:r>
      <w:r w:rsidRPr="00F220C3">
        <w:rPr>
          <w:rStyle w:val="StyleUnderline"/>
        </w:rPr>
        <w:t xml:space="preserve">as much </w:t>
      </w:r>
      <w:r w:rsidRPr="00F220C3">
        <w:rPr>
          <w:rStyle w:val="StyleUnderline"/>
          <w:highlight w:val="yellow"/>
        </w:rPr>
        <w:t>weight</w:t>
      </w:r>
      <w:r w:rsidRPr="00F220C3">
        <w:rPr>
          <w:rStyle w:val="StyleUnderline"/>
        </w:rPr>
        <w:t xml:space="preserve"> as that of existing people</w:t>
      </w:r>
      <w:r w:rsidRPr="00F220C3">
        <w:rPr>
          <w:sz w:val="16"/>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F220C3">
        <w:rPr>
          <w:sz w:val="16"/>
        </w:rPr>
        <w:lastRenderedPageBreak/>
        <w:t xml:space="preserve">paper, this case is strengthened by the fact that </w:t>
      </w:r>
      <w:r w:rsidRPr="00F220C3">
        <w:rPr>
          <w:rStyle w:val="StyleUnderline"/>
        </w:rPr>
        <w:t xml:space="preserve">there’s a good chance that many existing people will, with the aid of life-extension technology, live very long and very </w:t>
      </w:r>
      <w:proofErr w:type="gramStart"/>
      <w:r w:rsidRPr="00F220C3">
        <w:rPr>
          <w:rStyle w:val="StyleUnderline"/>
        </w:rPr>
        <w:t>high quality</w:t>
      </w:r>
      <w:proofErr w:type="gramEnd"/>
      <w:r w:rsidRPr="00F220C3">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F220C3">
        <w:rPr>
          <w:sz w:val="16"/>
        </w:rPr>
        <w:t xml:space="preserve">. But that is a huge mistake. </w:t>
      </w:r>
      <w:r w:rsidRPr="00F220C3">
        <w:rPr>
          <w:rStyle w:val="StyleUnderline"/>
          <w:highlight w:val="yellow"/>
        </w:rPr>
        <w:t xml:space="preserve">Non-consequentialism </w:t>
      </w:r>
      <w:r w:rsidRPr="00F220C3">
        <w:rPr>
          <w:rStyle w:val="StyleUnderline"/>
        </w:rPr>
        <w:t xml:space="preserve">is the view that there’s more that determines rightness than the goodness of consequences or outcomes; it </w:t>
      </w:r>
      <w:r w:rsidRPr="00F220C3">
        <w:rPr>
          <w:rStyle w:val="StyleUnderline"/>
          <w:highlight w:val="yellow"/>
        </w:rPr>
        <w:t>is not</w:t>
      </w:r>
      <w:r w:rsidRPr="00F220C3">
        <w:rPr>
          <w:rStyle w:val="StyleUnderline"/>
        </w:rPr>
        <w:t xml:space="preserve"> the view </w:t>
      </w:r>
      <w:r w:rsidRPr="00F220C3">
        <w:rPr>
          <w:rStyle w:val="StyleUnderline"/>
          <w:highlight w:val="yellow"/>
        </w:rPr>
        <w:t>that the latter don’t matter</w:t>
      </w:r>
      <w:r w:rsidRPr="00F220C3">
        <w:rPr>
          <w:rStyle w:val="StyleUnderline"/>
        </w:rPr>
        <w:t xml:space="preserve">. Even John Rawls wrote, “All ethical doctrines worth our attention take consequences into account in judging rightness. One which did not would simply be irrational, crazy.” </w:t>
      </w:r>
      <w:r w:rsidRPr="00F220C3">
        <w:rPr>
          <w:rStyle w:val="StyleUnderline"/>
          <w:highlight w:val="yellow"/>
        </w:rPr>
        <w:t>Minimally plausible versions of deont</w:t>
      </w:r>
      <w:r w:rsidRPr="00F220C3">
        <w:rPr>
          <w:rStyle w:val="StyleUnderline"/>
        </w:rPr>
        <w:t xml:space="preserve">ology </w:t>
      </w:r>
      <w:r w:rsidRPr="00F220C3">
        <w:rPr>
          <w:rStyle w:val="StyleUnderline"/>
          <w:highlight w:val="yellow"/>
        </w:rPr>
        <w:t>and virtue ethics must be concerned</w:t>
      </w:r>
      <w:r w:rsidRPr="00F220C3">
        <w:rPr>
          <w:rStyle w:val="StyleUnderline"/>
        </w:rPr>
        <w:t xml:space="preserve"> in part </w:t>
      </w:r>
      <w:r w:rsidRPr="00F220C3">
        <w:rPr>
          <w:rStyle w:val="StyleUnderline"/>
          <w:highlight w:val="yellow"/>
        </w:rPr>
        <w:t>with promoting the good</w:t>
      </w:r>
      <w:r w:rsidRPr="00F220C3">
        <w:rPr>
          <w:rStyle w:val="StyleUnderline"/>
        </w:rPr>
        <w:t xml:space="preserve">, from an impartial point of view. They’d thus </w:t>
      </w:r>
      <w:r w:rsidRPr="00F220C3">
        <w:rPr>
          <w:rStyle w:val="StyleUnderline"/>
          <w:highlight w:val="yellow"/>
        </w:rPr>
        <w:t>imply</w:t>
      </w:r>
      <w:r w:rsidRPr="00F220C3">
        <w:rPr>
          <w:rStyle w:val="StyleUnderline"/>
        </w:rPr>
        <w:t xml:space="preserve"> very </w:t>
      </w:r>
      <w:r w:rsidRPr="00F220C3">
        <w:rPr>
          <w:rStyle w:val="StyleUnderline"/>
          <w:highlight w:val="yellow"/>
        </w:rPr>
        <w:t>strong reasons to reduce existential risk</w:t>
      </w:r>
      <w:r w:rsidRPr="00F220C3">
        <w:rPr>
          <w:rStyle w:val="StyleUnderline"/>
        </w:rPr>
        <w:t xml:space="preserve">, </w:t>
      </w:r>
      <w:r w:rsidRPr="00F220C3">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F220C3">
        <w:rPr>
          <w:sz w:val="16"/>
        </w:rPr>
        <w:t>consists</w:t>
      </w:r>
      <w:proofErr w:type="gramEnd"/>
      <w:r w:rsidRPr="00F220C3">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220C3">
        <w:rPr>
          <w:sz w:val="16"/>
        </w:rPr>
        <w:t>actually desires</w:t>
      </w:r>
      <w:proofErr w:type="gramEnd"/>
      <w:r w:rsidRPr="00F220C3">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F220C3">
        <w:rPr>
          <w:sz w:val="16"/>
        </w:rPr>
        <w:t>all of</w:t>
      </w:r>
      <w:proofErr w:type="gramEnd"/>
      <w:r w:rsidRPr="00F220C3">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220C3">
        <w:rPr>
          <w:rStyle w:val="StyleUnderline"/>
        </w:rPr>
        <w:t xml:space="preserve">We should also </w:t>
      </w:r>
      <w:proofErr w:type="gramStart"/>
      <w:r w:rsidRPr="00F220C3">
        <w:rPr>
          <w:rStyle w:val="StyleUnderline"/>
        </w:rPr>
        <w:t>take into account</w:t>
      </w:r>
      <w:proofErr w:type="gramEnd"/>
      <w:r w:rsidRPr="00F220C3">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F220C3">
        <w:rPr>
          <w:sz w:val="16"/>
        </w:rPr>
        <w:t>. But even those (hedonistic egoists) who disagree should have a significant level of confidence that they are mistaken, and that one of the above views is correct</w:t>
      </w:r>
      <w:r w:rsidRPr="00F220C3">
        <w:rPr>
          <w:rStyle w:val="StyleUnderline"/>
        </w:rPr>
        <w:t xml:space="preserve">. </w:t>
      </w:r>
      <w:r w:rsidRPr="00F220C3">
        <w:rPr>
          <w:rStyle w:val="StyleUnderline"/>
          <w:highlight w:val="yellow"/>
        </w:rPr>
        <w:t xml:space="preserve">Even if they were 90% sure </w:t>
      </w:r>
      <w:r w:rsidRPr="00F220C3">
        <w:rPr>
          <w:rStyle w:val="StyleUnderline"/>
        </w:rPr>
        <w:t xml:space="preserve">that their view is the correct one (and 10% sure that one of these other ones is correct), </w:t>
      </w:r>
      <w:r w:rsidRPr="00F220C3">
        <w:rPr>
          <w:rStyle w:val="StyleUnderline"/>
          <w:highlight w:val="yellow"/>
        </w:rPr>
        <w:t xml:space="preserve">they would have </w:t>
      </w:r>
      <w:proofErr w:type="gramStart"/>
      <w:r w:rsidRPr="00F220C3">
        <w:rPr>
          <w:rStyle w:val="StyleUnderline"/>
        </w:rPr>
        <w:t>pretty strong</w:t>
      </w:r>
      <w:proofErr w:type="gramEnd"/>
      <w:r w:rsidRPr="00F220C3">
        <w:rPr>
          <w:rStyle w:val="StyleUnderline"/>
        </w:rPr>
        <w:t xml:space="preserve"> </w:t>
      </w:r>
      <w:r w:rsidRPr="00F220C3">
        <w:rPr>
          <w:rStyle w:val="StyleUnderline"/>
          <w:highlight w:val="yellow"/>
        </w:rPr>
        <w:t xml:space="preserve">reason, from </w:t>
      </w:r>
      <w:r w:rsidRPr="00F220C3">
        <w:rPr>
          <w:rStyle w:val="StyleUnderline"/>
        </w:rPr>
        <w:t xml:space="preserve">the standpoint of </w:t>
      </w:r>
      <w:r w:rsidRPr="00F220C3">
        <w:rPr>
          <w:rStyle w:val="StyleUnderline"/>
          <w:highlight w:val="yellow"/>
        </w:rPr>
        <w:t>moral uncertainty, to reduce existential risk</w:t>
      </w:r>
      <w:r w:rsidRPr="00F220C3">
        <w:rPr>
          <w:rStyle w:val="StyleUnderline"/>
        </w:rPr>
        <w:t xml:space="preserve">. Perhaps most disturbingly still, even if we are only 1% sure that the well-being of possible future people matters, it is at least arguable that, from the standpoint of moral uncertainty, reducing existential risk is the most </w:t>
      </w:r>
      <w:r w:rsidRPr="00F220C3">
        <w:rPr>
          <w:rStyle w:val="StyleUnderline"/>
        </w:rPr>
        <w:lastRenderedPageBreak/>
        <w:t>important thing in the world</w:t>
      </w:r>
      <w:r w:rsidRPr="00F220C3">
        <w:rPr>
          <w:sz w:val="16"/>
        </w:rPr>
        <w:t xml:space="preserve">. Again, this is largely </w:t>
      </w:r>
      <w:proofErr w:type="gramStart"/>
      <w:r w:rsidRPr="00F220C3">
        <w:rPr>
          <w:sz w:val="16"/>
        </w:rPr>
        <w:t>for the reason that</w:t>
      </w:r>
      <w:proofErr w:type="gramEnd"/>
      <w:r w:rsidRPr="00F220C3">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F220C3">
        <w:rPr>
          <w:sz w:val="16"/>
        </w:rPr>
        <w:t>fairly implausible</w:t>
      </w:r>
      <w:proofErr w:type="gramEnd"/>
      <w:r w:rsidRPr="00F220C3">
        <w:rPr>
          <w:sz w:val="16"/>
        </w:rPr>
        <w:t xml:space="preserve"> views. And even if things did not go well for our ancestors, I am optimistic that they will overall go fantastically well for our </w:t>
      </w:r>
      <w:proofErr w:type="gramStart"/>
      <w:r w:rsidRPr="00F220C3">
        <w:rPr>
          <w:sz w:val="16"/>
        </w:rPr>
        <w:t>descendants, if</w:t>
      </w:r>
      <w:proofErr w:type="gramEnd"/>
      <w:r w:rsidRPr="00F220C3">
        <w:rPr>
          <w:sz w:val="16"/>
        </w:rPr>
        <w:t xml:space="preserve"> we allow them to. I suspect that most of us alive today – at least those of us not suffering from extreme illness or poverty – have lives that are well worth living, and that things will continue to improve. </w:t>
      </w:r>
      <w:r w:rsidRPr="00F220C3">
        <w:rPr>
          <w:rStyle w:val="StyleUnderline"/>
        </w:rPr>
        <w:t>Derek Parfit, whose work has emphasized future generations as well as agreement in ethics, described our situation clearly and accurately:</w:t>
      </w:r>
      <w:r w:rsidRPr="00F220C3">
        <w:rPr>
          <w:sz w:val="16"/>
        </w:rPr>
        <w:t xml:space="preserve"> “We live during the hinge of history. </w:t>
      </w:r>
      <w:r w:rsidRPr="00F220C3">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F220C3">
        <w:rPr>
          <w:sz w:val="16"/>
        </w:rPr>
        <w:t xml:space="preserve"> </w:t>
      </w:r>
      <w:r w:rsidRPr="00F220C3">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F220C3">
        <w:rPr>
          <w:sz w:val="16"/>
        </w:rPr>
        <w:t>.” (From chapter 36 of On What Matters)</w:t>
      </w:r>
    </w:p>
    <w:p w14:paraId="74615C42" w14:textId="77777777" w:rsidR="00031128" w:rsidRPr="00031128" w:rsidRDefault="00031128" w:rsidP="00031128"/>
    <w:p w14:paraId="55F73473" w14:textId="2716948C" w:rsidR="00E71BF5" w:rsidRDefault="00E71BF5" w:rsidP="00E71BF5">
      <w:pPr>
        <w:pStyle w:val="Heading3"/>
      </w:pPr>
      <w:r>
        <w:lastRenderedPageBreak/>
        <w:t>1NC – Cap</w:t>
      </w:r>
    </w:p>
    <w:p w14:paraId="3E4B013A" w14:textId="77777777" w:rsidR="00CB2395" w:rsidRPr="00555626" w:rsidRDefault="00CB2395" w:rsidP="00CB2395">
      <w:pPr>
        <w:pStyle w:val="Heading4"/>
      </w:pPr>
      <w:r>
        <w:t xml:space="preserve">No limits </w:t>
      </w:r>
    </w:p>
    <w:p w14:paraId="5E7AD2EE" w14:textId="77777777" w:rsidR="00CB2395" w:rsidRPr="00803C22" w:rsidRDefault="00CB2395" w:rsidP="00CB2395">
      <w:r w:rsidRPr="00803C22">
        <w:t xml:space="preserve">Michael </w:t>
      </w:r>
      <w:r w:rsidRPr="00803C22">
        <w:rPr>
          <w:rStyle w:val="Style13ptBold"/>
        </w:rPr>
        <w:t>Liebreich 18</w:t>
      </w:r>
      <w:r w:rsidRPr="00803C22">
        <w:t>, Visiting Professor at Imperial College’s Energy Future Lab, “The Secret of Eternal Growth,” 10/29/18, http://ifreetrade.org/article/the_secret_of_eternal_growth_the_physics_behind_pro_growth_environmentalism</w:t>
      </w:r>
    </w:p>
    <w:p w14:paraId="28FACB88" w14:textId="77777777" w:rsidR="00CB2395" w:rsidRPr="00E35D44" w:rsidRDefault="00CB2395" w:rsidP="00CB2395">
      <w:pPr>
        <w:rPr>
          <w:sz w:val="16"/>
        </w:rPr>
      </w:pPr>
      <w:r w:rsidRPr="007D51BE">
        <w:rPr>
          <w:rStyle w:val="StyleUnderline"/>
          <w:highlight w:val="cyan"/>
        </w:rPr>
        <w:t>The earth</w:t>
      </w:r>
      <w:r w:rsidRPr="00E35D44">
        <w:rPr>
          <w:sz w:val="16"/>
        </w:rPr>
        <w:t xml:space="preserve">, however, </w:t>
      </w:r>
      <w:r w:rsidRPr="007D51BE">
        <w:rPr>
          <w:rStyle w:val="StyleUnderline"/>
          <w:highlight w:val="cyan"/>
        </w:rPr>
        <w:t xml:space="preserve">is </w:t>
      </w:r>
      <w:r w:rsidRPr="007D51BE">
        <w:rPr>
          <w:rStyle w:val="Emphasis"/>
          <w:highlight w:val="cyan"/>
        </w:rPr>
        <w:t>not an isolated system</w:t>
      </w:r>
      <w:r w:rsidRPr="00E35D44">
        <w:rPr>
          <w:sz w:val="16"/>
        </w:rPr>
        <w:t xml:space="preserve">. It may be nearly closed, exchanging limited matter across the planetary boundary, but it is far from isolated, as </w:t>
      </w:r>
      <w:r w:rsidRPr="007D51BE">
        <w:rPr>
          <w:rStyle w:val="StyleUnderline"/>
          <w:highlight w:val="cyan"/>
        </w:rPr>
        <w:t>it receives</w:t>
      </w:r>
      <w:r w:rsidRPr="004036C5">
        <w:rPr>
          <w:rStyle w:val="StyleUnderline"/>
        </w:rPr>
        <w:t xml:space="preserve"> a </w:t>
      </w:r>
      <w:r w:rsidRPr="007D51BE">
        <w:rPr>
          <w:rStyle w:val="Emphasis"/>
          <w:highlight w:val="cyan"/>
        </w:rPr>
        <w:t>huge</w:t>
      </w:r>
      <w:r w:rsidRPr="00803C22">
        <w:rPr>
          <w:rStyle w:val="Emphasis"/>
        </w:rPr>
        <w:t xml:space="preserve"> daily </w:t>
      </w:r>
      <w:r w:rsidRPr="004036C5">
        <w:rPr>
          <w:rStyle w:val="Emphasis"/>
        </w:rPr>
        <w:t>flux</w:t>
      </w:r>
      <w:r w:rsidRPr="00803C22">
        <w:rPr>
          <w:rStyle w:val="Emphasis"/>
        </w:rPr>
        <w:t xml:space="preserve"> of </w:t>
      </w:r>
      <w:r w:rsidRPr="007D51BE">
        <w:rPr>
          <w:rStyle w:val="Emphasis"/>
          <w:highlight w:val="cyan"/>
        </w:rPr>
        <w:t>energy from the sun</w:t>
      </w:r>
      <w:r w:rsidRPr="00E35D44">
        <w:rPr>
          <w:sz w:val="16"/>
        </w:rPr>
        <w:t xml:space="preserve"> and radiates almost as much away to space. In his book, Georgescu-Roegen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w:t>
      </w:r>
    </w:p>
    <w:p w14:paraId="385ED66E" w14:textId="77777777" w:rsidR="00CB2395" w:rsidRPr="00E35D44" w:rsidRDefault="00CB2395" w:rsidP="00CB2395">
      <w:pPr>
        <w:rPr>
          <w:sz w:val="16"/>
        </w:rPr>
      </w:pPr>
      <w:r w:rsidRPr="00E35D44">
        <w:rPr>
          <w:sz w:val="16"/>
        </w:rPr>
        <w:t xml:space="preserve">Around the same time as Georgescu-Roegen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marvellous black box produced another best-seller, </w:t>
      </w:r>
      <w:r w:rsidRPr="007D51BE">
        <w:rPr>
          <w:rStyle w:val="StyleUnderline"/>
          <w:highlight w:val="cyan"/>
        </w:rPr>
        <w:t>Limits to Growth</w:t>
      </w:r>
      <w:r w:rsidRPr="00E35D44">
        <w:rPr>
          <w:sz w:val="16"/>
        </w:rPr>
        <w:t xml:space="preserve"> (iv), which purported to prove that almost every combination of economic parameters ended up not just with growth slowing, but with an overshoot and collapse. This finding, so congenial to the model’s commissioners, </w:t>
      </w:r>
      <w:r w:rsidRPr="007D51BE">
        <w:rPr>
          <w:rStyle w:val="StyleUnderline"/>
          <w:highlight w:val="cyan"/>
        </w:rPr>
        <w:t>stemmed</w:t>
      </w:r>
      <w:r w:rsidRPr="00E35D44">
        <w:rPr>
          <w:rStyle w:val="StyleUnderline"/>
        </w:rPr>
        <w:t xml:space="preserve"> </w:t>
      </w:r>
      <w:r w:rsidRPr="004036C5">
        <w:rPr>
          <w:rStyle w:val="StyleUnderline"/>
        </w:rPr>
        <w:t xml:space="preserve">entirely </w:t>
      </w:r>
      <w:r w:rsidRPr="007D51BE">
        <w:rPr>
          <w:rStyle w:val="StyleUnderline"/>
          <w:highlight w:val="cyan"/>
        </w:rPr>
        <w:t xml:space="preserve">from </w:t>
      </w:r>
      <w:r w:rsidRPr="007D51BE">
        <w:rPr>
          <w:rStyle w:val="Emphasis"/>
          <w:highlight w:val="cyan"/>
        </w:rPr>
        <w:t>errors in its structure</w:t>
      </w:r>
      <w:r w:rsidRPr="00E35D44">
        <w:rPr>
          <w:sz w:val="16"/>
        </w:rPr>
        <w:t>, as pointed out by a then fresh-faced young economics professor at Yale, William Nordhaus.</w:t>
      </w:r>
    </w:p>
    <w:p w14:paraId="29551261" w14:textId="77777777" w:rsidR="00CB2395" w:rsidRPr="00E35D44" w:rsidRDefault="00CB2395" w:rsidP="00CB2395">
      <w:pPr>
        <w:rPr>
          <w:sz w:val="16"/>
        </w:rPr>
      </w:pPr>
      <w:r w:rsidRPr="00E35D44">
        <w:rPr>
          <w:sz w:val="16"/>
        </w:rPr>
        <w:t xml:space="preserve">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Georgescu-Roegen’s error. </w:t>
      </w:r>
      <w:r w:rsidRPr="00E35D44">
        <w:rPr>
          <w:rStyle w:val="StyleUnderline"/>
        </w:rPr>
        <w:t>Daly</w:t>
      </w:r>
      <w:r w:rsidRPr="00E35D44">
        <w:rPr>
          <w:sz w:val="16"/>
        </w:rPr>
        <w:t xml:space="preserve"> must have known it too, since he </w:t>
      </w:r>
      <w:r w:rsidRPr="00E35D44">
        <w:rPr>
          <w:rStyle w:val="StyleUnderline"/>
        </w:rPr>
        <w:t>noted that six days’ worth of radiation from the sun contained more useful energy</w:t>
      </w:r>
      <w:r w:rsidRPr="00E35D44">
        <w:rPr>
          <w:sz w:val="16"/>
        </w:rPr>
        <w:t xml:space="preserve"> (or exergy, to give it its correct name) </w:t>
      </w:r>
      <w:r w:rsidRPr="00E35D44">
        <w:rPr>
          <w:rStyle w:val="StyleUnderline"/>
        </w:rPr>
        <w:t xml:space="preserve">than that embodied in </w:t>
      </w:r>
      <w:r w:rsidRPr="00E35D44">
        <w:rPr>
          <w:rStyle w:val="Emphasis"/>
        </w:rPr>
        <w:t>all the fossil fuel reserves known at the time</w:t>
      </w:r>
      <w:r w:rsidRPr="00E35D44">
        <w:rPr>
          <w:sz w:val="16"/>
        </w:rPr>
        <w:t>.</w:t>
      </w:r>
    </w:p>
    <w:p w14:paraId="3FAED39A" w14:textId="77777777" w:rsidR="00CB2395" w:rsidRPr="00E35D44" w:rsidRDefault="00CB2395" w:rsidP="00CB2395">
      <w:pPr>
        <w:rPr>
          <w:sz w:val="16"/>
        </w:rPr>
      </w:pPr>
      <w:r w:rsidRPr="00E35D44">
        <w:rPr>
          <w:sz w:val="16"/>
        </w:rPr>
        <w:t>The point here is not that solar power is the key to endless growth, though it could well be - nuclear fission and fusion are other strong contenders. The point is that when you scratch the surface of any of the seminal tracts of the degrowth movement, you find they are based on the same fake science, right through to the present day.</w:t>
      </w:r>
    </w:p>
    <w:p w14:paraId="30F895E9" w14:textId="77777777" w:rsidR="00CB2395" w:rsidRPr="00E35D44" w:rsidRDefault="00CB2395" w:rsidP="00CB2395">
      <w:pPr>
        <w:rPr>
          <w:sz w:val="16"/>
        </w:rPr>
      </w:pPr>
      <w:r w:rsidRPr="00E35D44">
        <w:rPr>
          <w:sz w:val="16"/>
        </w:rPr>
        <w:t xml:space="preserve">Jeremy Rifkin’s 1980 Entropy: </w:t>
      </w:r>
      <w:proofErr w:type="gramStart"/>
      <w:r w:rsidRPr="00E35D44">
        <w:rPr>
          <w:sz w:val="16"/>
        </w:rPr>
        <w:t>a</w:t>
      </w:r>
      <w:proofErr w:type="gramEnd"/>
      <w:r w:rsidRPr="00E35D44">
        <w:rPr>
          <w:sz w:val="16"/>
        </w:rPr>
        <w:t xml:space="preserve"> New World View (vi) states that “here on earth material entropy is continually increasing and must ultimately reach a maximum”. In 2009, Professor Tim </w:t>
      </w:r>
      <w:r w:rsidRPr="007D51BE">
        <w:rPr>
          <w:rStyle w:val="Emphasis"/>
          <w:highlight w:val="cyan"/>
        </w:rPr>
        <w:t>Jackson</w:t>
      </w:r>
      <w:r w:rsidRPr="00E35D44">
        <w:rPr>
          <w:sz w:val="16"/>
        </w:rPr>
        <w:t xml:space="preserve">, the favourite anti-capitalist of the TED generation, </w:t>
      </w:r>
      <w:r w:rsidRPr="007D51BE">
        <w:rPr>
          <w:rStyle w:val="StyleUnderline"/>
          <w:highlight w:val="cyan"/>
        </w:rPr>
        <w:t>published Prosperity Without Growth</w:t>
      </w:r>
      <w:r w:rsidRPr="00E35D44">
        <w:rPr>
          <w:sz w:val="16"/>
        </w:rPr>
        <w:t xml:space="preserve"> (vii). In it he pays homage to Daly’s “pioneering case for a ‘steady state economy’” and cheerfully recommends it to students hungering for alternative wisdom – either not understanding or not caring that </w:t>
      </w:r>
      <w:r w:rsidRPr="00E35D44">
        <w:rPr>
          <w:rStyle w:val="StyleUnderline"/>
        </w:rPr>
        <w:t xml:space="preserve">it is </w:t>
      </w:r>
      <w:r w:rsidRPr="007D51BE">
        <w:rPr>
          <w:rStyle w:val="StyleUnderline"/>
          <w:highlight w:val="cyan"/>
        </w:rPr>
        <w:t xml:space="preserve">based on a </w:t>
      </w:r>
      <w:r w:rsidRPr="007D51BE">
        <w:rPr>
          <w:rStyle w:val="Emphasis"/>
          <w:highlight w:val="cyan"/>
        </w:rPr>
        <w:t>fallacy</w:t>
      </w:r>
      <w:r w:rsidRPr="00E35D44">
        <w:rPr>
          <w:sz w:val="16"/>
        </w:rPr>
        <w:t>.</w:t>
      </w:r>
    </w:p>
    <w:p w14:paraId="4B9BD2C0" w14:textId="77777777" w:rsidR="00CB2395" w:rsidRPr="00E35D44" w:rsidRDefault="00CB2395" w:rsidP="00CB2395">
      <w:pPr>
        <w:rPr>
          <w:sz w:val="16"/>
        </w:rPr>
      </w:pPr>
      <w:r w:rsidRPr="00E35D44">
        <w:rPr>
          <w:sz w:val="16"/>
        </w:rPr>
        <w:t xml:space="preserve">This matters because, for all that </w:t>
      </w:r>
      <w:r w:rsidRPr="00E35D44">
        <w:rPr>
          <w:rStyle w:val="StyleUnderline"/>
        </w:rPr>
        <w:t>the neo-liberal world economy</w:t>
      </w:r>
      <w:r w:rsidRPr="00E35D44">
        <w:rPr>
          <w:sz w:val="16"/>
        </w:rPr>
        <w:t xml:space="preserve"> has delivered extraordinary improvements in living standards – in life span, levels of education, infant survival, maternal health, poverty reduction, leisure, and so on (viii) – it </w:t>
      </w:r>
      <w:r w:rsidRPr="00E35D44">
        <w:rPr>
          <w:rStyle w:val="StyleUnderline"/>
        </w:rPr>
        <w:t>is currently failing to address severe, systemic environmental challenges, first and foremost among them climate change</w:t>
      </w:r>
      <w:r w:rsidRPr="00E35D44">
        <w:rPr>
          <w:sz w:val="16"/>
        </w:rPr>
        <w:t>. Unless the free-trade, pro-growth, pro-trade right offers a coherent plan, it is ceding the argument to the degrowth, anti-capitalist, anti-trade left.</w:t>
      </w:r>
    </w:p>
    <w:p w14:paraId="33F0F80D" w14:textId="77777777" w:rsidR="00CB2395" w:rsidRPr="00E35D44" w:rsidRDefault="00CB2395" w:rsidP="00CB2395">
      <w:pPr>
        <w:rPr>
          <w:sz w:val="16"/>
        </w:rPr>
      </w:pPr>
      <w:r w:rsidRPr="00E35D44">
        <w:rPr>
          <w:rStyle w:val="StyleUnderline"/>
        </w:rPr>
        <w:t>Climate change is real, serious, and urgent</w:t>
      </w:r>
      <w:r w:rsidRPr="00E35D44">
        <w:rPr>
          <w:sz w:val="16"/>
        </w:rPr>
        <w:t xml:space="preserve">. That recent IPCC 1.5°C report is based on rigorous research. </w:t>
      </w:r>
      <w:proofErr w:type="gramStart"/>
      <w:r w:rsidRPr="00E35D44">
        <w:rPr>
          <w:sz w:val="16"/>
        </w:rPr>
        <w:t>Of course</w:t>
      </w:r>
      <w:proofErr w:type="gramEnd"/>
      <w:r w:rsidRPr="00E35D44">
        <w:rPr>
          <w:sz w:val="16"/>
        </w:rPr>
        <w:t xml:space="preserve"> climate change is being co-opted by the “Academic Grievance Studies” brigade (ix), but that doesn’t make the underlying physical science less real. As the world continues to burn through its remaining carbon budget, as temperatures continue to rise, as </w:t>
      </w:r>
      <w:r w:rsidRPr="00E35D44">
        <w:rPr>
          <w:sz w:val="16"/>
        </w:rPr>
        <w:lastRenderedPageBreak/>
        <w:t>the ‘signal’ of climate damage becomes clearer against the background ‘noise’ of weather, the demand for dramatic action will only increase.</w:t>
      </w:r>
    </w:p>
    <w:p w14:paraId="3E68DE91" w14:textId="77777777" w:rsidR="00CB2395" w:rsidRPr="00E35D44" w:rsidRDefault="00CB2395" w:rsidP="00CB2395">
      <w:pPr>
        <w:rPr>
          <w:sz w:val="16"/>
        </w:rPr>
      </w:pPr>
      <w:r w:rsidRPr="007D51BE">
        <w:rPr>
          <w:rStyle w:val="StyleUnderline"/>
          <w:highlight w:val="cyan"/>
        </w:rPr>
        <w:t>Limiting</w:t>
      </w:r>
      <w:r w:rsidRPr="00E35D44">
        <w:rPr>
          <w:rStyle w:val="StyleUnderline"/>
        </w:rPr>
        <w:t xml:space="preserve"> the impact of </w:t>
      </w:r>
      <w:r w:rsidRPr="007D51BE">
        <w:rPr>
          <w:rStyle w:val="StyleUnderline"/>
          <w:highlight w:val="cyan"/>
        </w:rPr>
        <w:t>climate change will require</w:t>
      </w:r>
      <w:r w:rsidRPr="00E35D44">
        <w:rPr>
          <w:rStyle w:val="StyleUnderline"/>
        </w:rPr>
        <w:t xml:space="preserve"> the </w:t>
      </w:r>
      <w:r w:rsidRPr="00E35D44">
        <w:rPr>
          <w:rStyle w:val="Emphasis"/>
        </w:rPr>
        <w:t xml:space="preserve">application of </w:t>
      </w:r>
      <w:r w:rsidRPr="007D51BE">
        <w:rPr>
          <w:rStyle w:val="Emphasis"/>
          <w:highlight w:val="cyan"/>
        </w:rPr>
        <w:t>technology</w:t>
      </w:r>
      <w:r w:rsidRPr="00E35D44">
        <w:rPr>
          <w:sz w:val="16"/>
        </w:rPr>
        <w:t xml:space="preserve">, both new and yet-to-be-developed, </w:t>
      </w:r>
      <w:r w:rsidRPr="00E35D44">
        <w:rPr>
          <w:rStyle w:val="StyleUnderline"/>
        </w:rPr>
        <w:t xml:space="preserve">on a heroic </w:t>
      </w:r>
      <w:r w:rsidRPr="007D51BE">
        <w:rPr>
          <w:rStyle w:val="StyleUnderline"/>
          <w:highlight w:val="cyan"/>
        </w:rPr>
        <w:t xml:space="preserve">scale. </w:t>
      </w:r>
      <w:r w:rsidRPr="007D51BE">
        <w:rPr>
          <w:rStyle w:val="Emphasis"/>
          <w:highlight w:val="cyan"/>
        </w:rPr>
        <w:t>Destroying the</w:t>
      </w:r>
      <w:r w:rsidRPr="00E35D44">
        <w:rPr>
          <w:rStyle w:val="Emphasis"/>
        </w:rPr>
        <w:t xml:space="preserve"> ability of the </w:t>
      </w:r>
      <w:r w:rsidRPr="007D51BE">
        <w:rPr>
          <w:rStyle w:val="Emphasis"/>
          <w:highlight w:val="cyan"/>
        </w:rPr>
        <w:t>world economy</w:t>
      </w:r>
      <w:r w:rsidRPr="00E35D44">
        <w:rPr>
          <w:rStyle w:val="Emphasis"/>
        </w:rPr>
        <w:t xml:space="preserve"> to deliver these solutions</w:t>
      </w:r>
      <w:r w:rsidRPr="00E35D44">
        <w:rPr>
          <w:rStyle w:val="StyleUnderline"/>
        </w:rPr>
        <w:t xml:space="preserve"> </w:t>
      </w:r>
      <w:r w:rsidRPr="007D51BE">
        <w:rPr>
          <w:rStyle w:val="StyleUnderline"/>
          <w:highlight w:val="cyan"/>
        </w:rPr>
        <w:t>is the very opposite</w:t>
      </w:r>
      <w:r w:rsidRPr="00E35D44">
        <w:rPr>
          <w:rStyle w:val="StyleUnderline"/>
        </w:rPr>
        <w:t xml:space="preserve"> of what we should be doing</w:t>
      </w:r>
      <w:r w:rsidRPr="00E35D44">
        <w:rPr>
          <w:sz w:val="16"/>
        </w:rPr>
        <w:t>. And that is where Nordhaus and Romer come in.</w:t>
      </w:r>
    </w:p>
    <w:p w14:paraId="582F4454" w14:textId="77777777" w:rsidR="00CB2395" w:rsidRPr="00E35D44" w:rsidRDefault="00CB2395" w:rsidP="00CB2395">
      <w:pPr>
        <w:rPr>
          <w:sz w:val="16"/>
        </w:rPr>
      </w:pPr>
      <w:r w:rsidRPr="00E35D44">
        <w:rPr>
          <w:rStyle w:val="StyleUnderline"/>
        </w:rPr>
        <w:t>Romer’s</w:t>
      </w:r>
      <w:r w:rsidRPr="00E35D44">
        <w:rPr>
          <w:sz w:val="16"/>
        </w:rPr>
        <w:t xml:space="preserve"> great </w:t>
      </w:r>
      <w:r w:rsidRPr="00E35D44">
        <w:rPr>
          <w:rStyle w:val="StyleUnderline"/>
        </w:rPr>
        <w:t xml:space="preserve">contribution was to identify </w:t>
      </w:r>
      <w:r w:rsidRPr="007D51BE">
        <w:rPr>
          <w:rStyle w:val="StyleUnderline"/>
          <w:highlight w:val="cyan"/>
        </w:rPr>
        <w:t>the contribution of knowledge to</w:t>
      </w:r>
      <w:r w:rsidRPr="00E35D44">
        <w:rPr>
          <w:rStyle w:val="StyleUnderline"/>
        </w:rPr>
        <w:t xml:space="preserve"> economic </w:t>
      </w:r>
      <w:r w:rsidRPr="007D51BE">
        <w:rPr>
          <w:rStyle w:val="StyleUnderline"/>
          <w:highlight w:val="cyan"/>
        </w:rPr>
        <w:t>growth</w:t>
      </w:r>
      <w:r w:rsidRPr="00E35D44">
        <w:rPr>
          <w:sz w:val="16"/>
        </w:rPr>
        <w:t xml:space="preserve">. Before his Endogenous Growth Theory, no one could explain differences in growth rates of as much as 10 percent between countries at a similar stage of development. </w:t>
      </w:r>
      <w:r w:rsidRPr="00E35D44">
        <w:rPr>
          <w:rStyle w:val="StyleUnderline"/>
        </w:rPr>
        <w:t xml:space="preserve">Romer’s work </w:t>
      </w:r>
      <w:r w:rsidRPr="007D51BE">
        <w:rPr>
          <w:rStyle w:val="StyleUnderline"/>
          <w:highlight w:val="cyan"/>
        </w:rPr>
        <w:t>is the perfect riposte to those who think</w:t>
      </w:r>
      <w:r w:rsidRPr="00E35D44">
        <w:rPr>
          <w:rStyle w:val="StyleUnderline"/>
        </w:rPr>
        <w:t xml:space="preserve"> that economic </w:t>
      </w:r>
      <w:r w:rsidRPr="007D51BE">
        <w:rPr>
          <w:rStyle w:val="StyleUnderline"/>
          <w:highlight w:val="cyan"/>
        </w:rPr>
        <w:t>growth is the same</w:t>
      </w:r>
      <w:r w:rsidRPr="00E35D44">
        <w:rPr>
          <w:rStyle w:val="StyleUnderline"/>
        </w:rPr>
        <w:t xml:space="preserve"> thing </w:t>
      </w:r>
      <w:r w:rsidRPr="007D51BE">
        <w:rPr>
          <w:rStyle w:val="StyleUnderline"/>
          <w:highlight w:val="cyan"/>
        </w:rPr>
        <w:t>as</w:t>
      </w:r>
      <w:r w:rsidRPr="00E35D44">
        <w:rPr>
          <w:rStyle w:val="StyleUnderline"/>
        </w:rPr>
        <w:t xml:space="preserve"> </w:t>
      </w:r>
      <w:r w:rsidRPr="00E35D44">
        <w:rPr>
          <w:rStyle w:val="Emphasis"/>
        </w:rPr>
        <w:t xml:space="preserve">ever-increasing </w:t>
      </w:r>
      <w:r w:rsidRPr="007D51BE">
        <w:rPr>
          <w:rStyle w:val="Emphasis"/>
          <w:highlight w:val="cyan"/>
        </w:rPr>
        <w:t>physical material use</w:t>
      </w:r>
      <w:r w:rsidRPr="00E35D44">
        <w:rPr>
          <w:rStyle w:val="StyleUnderline"/>
        </w:rPr>
        <w:t xml:space="preserve"> and pollution</w:t>
      </w:r>
      <w:r w:rsidRPr="00E35D44">
        <w:rPr>
          <w:sz w:val="16"/>
        </w:rPr>
        <w:t>; it is also the perfect riposte to those who believe that extractive industries can ever deliver long-term wealth and those who believe the same of agricultural subsidies and import tariffs.</w:t>
      </w:r>
    </w:p>
    <w:p w14:paraId="285D3AAF" w14:textId="77777777" w:rsidR="00CB2395" w:rsidRPr="00E35D44" w:rsidRDefault="00CB2395" w:rsidP="00CB2395">
      <w:pPr>
        <w:rPr>
          <w:sz w:val="16"/>
        </w:rPr>
      </w:pPr>
      <w:r w:rsidRPr="00E35D44">
        <w:rPr>
          <w:sz w:val="16"/>
        </w:rPr>
        <w:t>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w:t>
      </w:r>
    </w:p>
    <w:p w14:paraId="1BA12232" w14:textId="77777777" w:rsidR="00CB2395" w:rsidRPr="004036C5" w:rsidRDefault="00CB2395" w:rsidP="00CB2395">
      <w:pPr>
        <w:rPr>
          <w:sz w:val="16"/>
        </w:rPr>
      </w:pPr>
      <w:r w:rsidRPr="00E35D44">
        <w:rPr>
          <w:sz w:val="16"/>
        </w:rPr>
        <w:t xml:space="preserve">Nordhaus and Romer are not the only Nobel Prize-winners whose work suggests that </w:t>
      </w:r>
      <w:r w:rsidRPr="007D51BE">
        <w:rPr>
          <w:rStyle w:val="StyleUnderline"/>
          <w:highlight w:val="cyan"/>
        </w:rPr>
        <w:t>an open,</w:t>
      </w:r>
      <w:r w:rsidRPr="00E35D44">
        <w:rPr>
          <w:rStyle w:val="StyleUnderline"/>
        </w:rPr>
        <w:t xml:space="preserve"> liberal, trade-friendly </w:t>
      </w:r>
      <w:r w:rsidRPr="007D51BE">
        <w:rPr>
          <w:rStyle w:val="StyleUnderline"/>
          <w:highlight w:val="cyan"/>
        </w:rPr>
        <w:t>economy</w:t>
      </w:r>
      <w:r w:rsidRPr="00E35D44">
        <w:rPr>
          <w:sz w:val="16"/>
        </w:rPr>
        <w:t xml:space="preserve"> – though one pricing in externalities – </w:t>
      </w:r>
      <w:r w:rsidRPr="007D51BE">
        <w:rPr>
          <w:rStyle w:val="StyleUnderline"/>
          <w:highlight w:val="cyan"/>
        </w:rPr>
        <w:t>will do a better job of addressing climate</w:t>
      </w:r>
      <w:r w:rsidRPr="004036C5">
        <w:rPr>
          <w:rStyle w:val="StyleUnderline"/>
        </w:rPr>
        <w:t xml:space="preserve"> change and other environmental problems than stalling or reversing economic growth</w:t>
      </w:r>
      <w:r w:rsidRPr="004036C5">
        <w:rPr>
          <w:sz w:val="16"/>
        </w:rPr>
        <w:t>.</w:t>
      </w:r>
    </w:p>
    <w:p w14:paraId="0FA98ABE" w14:textId="77777777" w:rsidR="00CB2395" w:rsidRPr="00E35D44" w:rsidRDefault="00CB2395" w:rsidP="00CB2395">
      <w:pPr>
        <w:rPr>
          <w:sz w:val="16"/>
        </w:rPr>
      </w:pPr>
      <w:r w:rsidRPr="004036C5">
        <w:rPr>
          <w:sz w:val="16"/>
        </w:rPr>
        <w:t>Simon Kuznets, who won the</w:t>
      </w:r>
      <w:r w:rsidRPr="00E35D44">
        <w:rPr>
          <w:sz w:val="16"/>
        </w:rPr>
        <w:t xml:space="preserv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w:t>
      </w:r>
    </w:p>
    <w:p w14:paraId="763C65CD" w14:textId="77777777" w:rsidR="00CB2395" w:rsidRDefault="00CB2395" w:rsidP="00CB2395">
      <w:pPr>
        <w:rPr>
          <w:sz w:val="16"/>
        </w:rPr>
      </w:pPr>
      <w:r w:rsidRPr="00E35D44">
        <w:rPr>
          <w:sz w:val="16"/>
        </w:rPr>
        <w:t xml:space="preserve">Ilya Prigogine won the 1977 Nobel Prize in Chemistry for his research into non-equilibrium “dissipative” structures – </w:t>
      </w:r>
      <w:r w:rsidRPr="004036C5">
        <w:rPr>
          <w:sz w:val="16"/>
        </w:rPr>
        <w:t xml:space="preserve">how </w:t>
      </w:r>
      <w:r w:rsidRPr="007D51BE">
        <w:rPr>
          <w:rStyle w:val="StyleUnderline"/>
          <w:highlight w:val="cyan"/>
        </w:rPr>
        <w:t>a flow of energy</w:t>
      </w:r>
      <w:r w:rsidRPr="00E35D44">
        <w:rPr>
          <w:rStyle w:val="StyleUnderline"/>
        </w:rPr>
        <w:t xml:space="preserve"> across closed system </w:t>
      </w:r>
      <w:r w:rsidRPr="007D51BE">
        <w:rPr>
          <w:rStyle w:val="StyleUnderline"/>
          <w:highlight w:val="cyan"/>
        </w:rPr>
        <w:t>can drive</w:t>
      </w:r>
      <w:r w:rsidRPr="00E35D44">
        <w:rPr>
          <w:rStyle w:val="StyleUnderline"/>
        </w:rPr>
        <w:t xml:space="preserve"> the creation of</w:t>
      </w:r>
      <w:r w:rsidRPr="00771821">
        <w:rPr>
          <w:sz w:val="16"/>
          <w:szCs w:val="16"/>
        </w:rPr>
        <w:t xml:space="preserve"> “</w:t>
      </w:r>
      <w:r w:rsidRPr="007D51BE">
        <w:rPr>
          <w:rStyle w:val="Emphasis"/>
          <w:highlight w:val="cyan"/>
        </w:rPr>
        <w:t>order out of chaos</w:t>
      </w:r>
      <w:r w:rsidRPr="00E35D44">
        <w:rPr>
          <w:sz w:val="16"/>
        </w:rPr>
        <w:t xml:space="preserve">” (xi). This is a real scientific expert on entropy proving that </w:t>
      </w:r>
      <w:r w:rsidRPr="007D51BE">
        <w:rPr>
          <w:rStyle w:val="Emphasis"/>
          <w:highlight w:val="cyan"/>
        </w:rPr>
        <w:t>the economy can grow for as long as there is still a sun</w:t>
      </w:r>
      <w:r w:rsidRPr="00E35D44">
        <w:rPr>
          <w:rStyle w:val="Emphasis"/>
        </w:rPr>
        <w:t xml:space="preserve"> in the sky</w:t>
      </w:r>
      <w:r w:rsidRPr="00E35D44">
        <w:rPr>
          <w:sz w:val="16"/>
        </w:rPr>
        <w:t xml:space="preserve"> (which would give us about another five billion years).</w:t>
      </w:r>
    </w:p>
    <w:p w14:paraId="4056E9C5" w14:textId="69A15351" w:rsidR="00E676D1" w:rsidRDefault="003D50AF" w:rsidP="00E676D1">
      <w:pPr>
        <w:pStyle w:val="Heading4"/>
      </w:pPr>
      <w:r>
        <w:t>Their impacts are long term inevitable</w:t>
      </w:r>
    </w:p>
    <w:p w14:paraId="6153072D" w14:textId="77777777" w:rsidR="00E676D1" w:rsidRPr="0025633F" w:rsidRDefault="00E676D1" w:rsidP="00E676D1">
      <w:r>
        <w:rPr>
          <w:rStyle w:val="Style13ptBold"/>
        </w:rPr>
        <w:t>Bhar</w:t>
      </w:r>
      <w:r w:rsidRPr="0025633F">
        <w:rPr>
          <w:rStyle w:val="Style13ptBold"/>
        </w:rPr>
        <w:t xml:space="preserve"> '</w:t>
      </w:r>
      <w:r>
        <w:rPr>
          <w:rStyle w:val="Style13ptBold"/>
        </w:rPr>
        <w:t>20</w:t>
      </w:r>
      <w:r w:rsidRPr="0025633F">
        <w:rPr>
          <w:rStyle w:val="Style13ptBold"/>
        </w:rPr>
        <w:t xml:space="preserve"> </w:t>
      </w:r>
      <w:r>
        <w:t>[Soumyajit; 4/21/20; PhD scholar from the Ashoka Trust for Research in Ecology and the Environment, research fellow at LEAD at Krea University; "Degrowth and COVID-19: Are we drawing a simplistic connection?" https://india.mongabay.com/2020/04/commentary-degrowth-and-covid-19-are-we-drawing-a-simplistic-connection/]//GJ</w:t>
      </w:r>
    </w:p>
    <w:p w14:paraId="494736AB" w14:textId="77777777" w:rsidR="00E676D1" w:rsidRPr="007035E1" w:rsidRDefault="00E676D1" w:rsidP="00E676D1">
      <w:pPr>
        <w:rPr>
          <w:sz w:val="16"/>
        </w:rPr>
      </w:pPr>
      <w:r w:rsidRPr="007035E1">
        <w:rPr>
          <w:sz w:val="16"/>
        </w:rPr>
        <w:t>COVID-19 economic pause: Can we equate with degrowth?</w:t>
      </w:r>
    </w:p>
    <w:p w14:paraId="4C09187C" w14:textId="77777777" w:rsidR="00E676D1" w:rsidRPr="007035E1" w:rsidRDefault="00E676D1" w:rsidP="00E676D1">
      <w:pPr>
        <w:rPr>
          <w:sz w:val="16"/>
        </w:rPr>
      </w:pPr>
      <w:r w:rsidRPr="007035E1">
        <w:rPr>
          <w:sz w:val="16"/>
        </w:rPr>
        <w:t xml:space="preserve">Many </w:t>
      </w:r>
      <w:r w:rsidRPr="007035E1">
        <w:rPr>
          <w:rStyle w:val="StyleUnderline"/>
        </w:rPr>
        <w:t xml:space="preserve">scholars are </w:t>
      </w:r>
      <w:r w:rsidRPr="00A1757A">
        <w:rPr>
          <w:rStyle w:val="Emphasis"/>
          <w:highlight w:val="cyan"/>
        </w:rPr>
        <w:t>comparing</w:t>
      </w:r>
      <w:r w:rsidRPr="00A1757A">
        <w:rPr>
          <w:sz w:val="16"/>
          <w:highlight w:val="cyan"/>
        </w:rPr>
        <w:t xml:space="preserve"> </w:t>
      </w:r>
      <w:r w:rsidRPr="00A1757A">
        <w:rPr>
          <w:rStyle w:val="StyleUnderline"/>
          <w:highlight w:val="cyan"/>
        </w:rPr>
        <w:t xml:space="preserve">the </w:t>
      </w:r>
      <w:r w:rsidRPr="00A1757A">
        <w:rPr>
          <w:rStyle w:val="Emphasis"/>
          <w:highlight w:val="cyan"/>
        </w:rPr>
        <w:t>current</w:t>
      </w:r>
      <w:r w:rsidRPr="007035E1">
        <w:rPr>
          <w:rStyle w:val="Emphasis"/>
        </w:rPr>
        <w:t xml:space="preserve"> state</w:t>
      </w:r>
      <w:r w:rsidRPr="007035E1">
        <w:rPr>
          <w:rStyle w:val="StyleUnderline"/>
        </w:rPr>
        <w:t xml:space="preserve"> of the </w:t>
      </w:r>
      <w:r w:rsidRPr="00157562">
        <w:rPr>
          <w:rStyle w:val="StyleUnderline"/>
        </w:rPr>
        <w:t xml:space="preserve">economy with the state of </w:t>
      </w:r>
      <w:r w:rsidRPr="00157562">
        <w:rPr>
          <w:rStyle w:val="Emphasis"/>
        </w:rPr>
        <w:t>degrowth</w:t>
      </w:r>
      <w:r w:rsidRPr="00157562">
        <w:rPr>
          <w:sz w:val="16"/>
        </w:rPr>
        <w:t xml:space="preserve">. However, I argue </w:t>
      </w:r>
      <w:r w:rsidRPr="00157562">
        <w:rPr>
          <w:rStyle w:val="StyleUnderline"/>
        </w:rPr>
        <w:t>this comparison is not only</w:t>
      </w:r>
      <w:r w:rsidRPr="00157562">
        <w:rPr>
          <w:sz w:val="16"/>
        </w:rPr>
        <w:t xml:space="preserve"> </w:t>
      </w:r>
      <w:r w:rsidRPr="00157562">
        <w:rPr>
          <w:rStyle w:val="Emphasis"/>
        </w:rPr>
        <w:t>conceptually incorrect</w:t>
      </w:r>
      <w:r w:rsidRPr="00157562">
        <w:rPr>
          <w:sz w:val="16"/>
        </w:rPr>
        <w:t xml:space="preserve"> </w:t>
      </w:r>
      <w:r w:rsidRPr="00157562">
        <w:rPr>
          <w:rStyle w:val="StyleUnderline"/>
        </w:rPr>
        <w:t>but also</w:t>
      </w:r>
      <w:r w:rsidRPr="00157562">
        <w:rPr>
          <w:sz w:val="16"/>
        </w:rPr>
        <w:t xml:space="preserve"> </w:t>
      </w:r>
      <w:r w:rsidRPr="00157562">
        <w:rPr>
          <w:rStyle w:val="Emphasis"/>
        </w:rPr>
        <w:t>simplistic</w:t>
      </w:r>
      <w:r w:rsidRPr="00157562">
        <w:rPr>
          <w:sz w:val="16"/>
        </w:rPr>
        <w:t xml:space="preserve">. At first, we need to acknowledge that </w:t>
      </w:r>
      <w:r w:rsidRPr="00157562">
        <w:rPr>
          <w:rStyle w:val="StyleUnderline"/>
        </w:rPr>
        <w:t>the pandemic is an</w:t>
      </w:r>
      <w:r w:rsidRPr="00157562">
        <w:rPr>
          <w:sz w:val="16"/>
        </w:rPr>
        <w:t xml:space="preserve"> </w:t>
      </w:r>
      <w:r w:rsidRPr="00157562">
        <w:rPr>
          <w:rStyle w:val="Emphasis"/>
        </w:rPr>
        <w:t>external</w:t>
      </w:r>
      <w:r w:rsidRPr="00157562">
        <w:rPr>
          <w:rStyle w:val="StyleUnderline"/>
        </w:rPr>
        <w:t xml:space="preserve">, independent factor </w:t>
      </w:r>
      <w:r w:rsidRPr="00157562">
        <w:rPr>
          <w:rStyle w:val="StyleUnderline"/>
        </w:rPr>
        <w:lastRenderedPageBreak/>
        <w:t xml:space="preserve">that is inducing such a drastic downshift in the economy. There is </w:t>
      </w:r>
      <w:r w:rsidRPr="00157562">
        <w:rPr>
          <w:rStyle w:val="Emphasis"/>
        </w:rPr>
        <w:t>no change</w:t>
      </w:r>
      <w:r w:rsidRPr="00157562">
        <w:rPr>
          <w:sz w:val="16"/>
        </w:rPr>
        <w:t xml:space="preserve"> </w:t>
      </w:r>
      <w:r w:rsidRPr="00157562">
        <w:rPr>
          <w:rStyle w:val="StyleUnderline"/>
        </w:rPr>
        <w:t xml:space="preserve">happening at </w:t>
      </w:r>
      <w:r w:rsidRPr="00A1757A">
        <w:rPr>
          <w:rStyle w:val="StyleUnderline"/>
          <w:highlight w:val="cyan"/>
        </w:rPr>
        <w:t xml:space="preserve">the </w:t>
      </w:r>
      <w:r w:rsidRPr="00A1757A">
        <w:rPr>
          <w:rStyle w:val="Emphasis"/>
          <w:highlight w:val="cyan"/>
        </w:rPr>
        <w:t>systemic level</w:t>
      </w:r>
      <w:r w:rsidRPr="00A1757A">
        <w:rPr>
          <w:sz w:val="16"/>
          <w:highlight w:val="cyan"/>
        </w:rPr>
        <w:t xml:space="preserve"> </w:t>
      </w:r>
      <w:r w:rsidRPr="00A1757A">
        <w:rPr>
          <w:rStyle w:val="StyleUnderline"/>
          <w:highlight w:val="cyan"/>
        </w:rPr>
        <w:t>to ensure</w:t>
      </w:r>
      <w:r w:rsidRPr="007035E1">
        <w:rPr>
          <w:rStyle w:val="StyleUnderline"/>
        </w:rPr>
        <w:t xml:space="preserve"> the </w:t>
      </w:r>
      <w:r w:rsidRPr="007035E1">
        <w:rPr>
          <w:rStyle w:val="Emphasis"/>
        </w:rPr>
        <w:t>sustainability</w:t>
      </w:r>
      <w:r w:rsidRPr="007035E1">
        <w:rPr>
          <w:sz w:val="16"/>
        </w:rPr>
        <w:t xml:space="preserve"> </w:t>
      </w:r>
      <w:r w:rsidRPr="007035E1">
        <w:rPr>
          <w:rStyle w:val="StyleUnderline"/>
        </w:rPr>
        <w:t xml:space="preserve">of such </w:t>
      </w:r>
      <w:r w:rsidRPr="00A1757A">
        <w:rPr>
          <w:rStyle w:val="StyleUnderline"/>
          <w:highlight w:val="cyan"/>
        </w:rPr>
        <w:t>a shift</w:t>
      </w:r>
      <w:r w:rsidRPr="007035E1">
        <w:rPr>
          <w:sz w:val="16"/>
        </w:rPr>
        <w:t xml:space="preserve">. </w:t>
      </w:r>
    </w:p>
    <w:p w14:paraId="13FD2923" w14:textId="77777777" w:rsidR="00E676D1" w:rsidRPr="007035E1" w:rsidRDefault="00E676D1" w:rsidP="00E676D1">
      <w:pPr>
        <w:rPr>
          <w:sz w:val="16"/>
        </w:rPr>
      </w:pPr>
      <w:r w:rsidRPr="007035E1">
        <w:rPr>
          <w:sz w:val="16"/>
        </w:rPr>
        <w:t xml:space="preserve">Such </w:t>
      </w:r>
      <w:r w:rsidRPr="007035E1">
        <w:rPr>
          <w:rStyle w:val="StyleUnderline"/>
        </w:rPr>
        <w:t>a pandemic is denoted as an upshot of climate crisis and disruption in the ecological balance. In the coming future, with</w:t>
      </w:r>
      <w:r w:rsidRPr="007035E1">
        <w:rPr>
          <w:sz w:val="16"/>
        </w:rPr>
        <w:t xml:space="preserve"> </w:t>
      </w:r>
      <w:r w:rsidRPr="00A1757A">
        <w:rPr>
          <w:rStyle w:val="Emphasis"/>
          <w:highlight w:val="cyan"/>
        </w:rPr>
        <w:t>resorting to business as usual</w:t>
      </w:r>
      <w:r w:rsidRPr="007035E1">
        <w:rPr>
          <w:rStyle w:val="StyleUnderline"/>
        </w:rPr>
        <w:t>, such external events are likely to be frequent and intense. However</w:t>
      </w:r>
      <w:r w:rsidRPr="007035E1">
        <w:rPr>
          <w:sz w:val="16"/>
        </w:rPr>
        <w:t xml:space="preserve">, once we manage to find our way around such an external factor, even if temporarily, </w:t>
      </w:r>
      <w:r w:rsidRPr="00A1757A">
        <w:rPr>
          <w:rStyle w:val="StyleUnderline"/>
          <w:highlight w:val="cyan"/>
        </w:rPr>
        <w:t xml:space="preserve">the economy is </w:t>
      </w:r>
      <w:r w:rsidRPr="00A1757A">
        <w:rPr>
          <w:rStyle w:val="Emphasis"/>
          <w:highlight w:val="cyan"/>
        </w:rPr>
        <w:t>waiting to bounce back</w:t>
      </w:r>
      <w:r w:rsidRPr="007035E1">
        <w:rPr>
          <w:sz w:val="16"/>
        </w:rPr>
        <w:t xml:space="preserve"> </w:t>
      </w:r>
      <w:r w:rsidRPr="007035E1">
        <w:rPr>
          <w:rStyle w:val="StyleUnderline"/>
        </w:rPr>
        <w:t>to its normal. Moreover</w:t>
      </w:r>
      <w:r w:rsidRPr="007035E1">
        <w:rPr>
          <w:sz w:val="16"/>
        </w:rPr>
        <w:t>, as observed in the post-</w:t>
      </w:r>
      <w:proofErr w:type="gramStart"/>
      <w:r w:rsidRPr="007035E1">
        <w:rPr>
          <w:sz w:val="16"/>
        </w:rPr>
        <w:t>world war II</w:t>
      </w:r>
      <w:proofErr w:type="gramEnd"/>
      <w:r w:rsidRPr="007035E1">
        <w:rPr>
          <w:sz w:val="16"/>
        </w:rPr>
        <w:t xml:space="preserve"> economic boom, </w:t>
      </w:r>
      <w:r w:rsidRPr="007035E1">
        <w:rPr>
          <w:rStyle w:val="StyleUnderline"/>
        </w:rPr>
        <w:t xml:space="preserve">the economy is </w:t>
      </w:r>
      <w:r w:rsidRPr="00A1757A">
        <w:rPr>
          <w:rStyle w:val="StyleUnderline"/>
          <w:highlight w:val="cyan"/>
        </w:rPr>
        <w:t>likely to reach</w:t>
      </w:r>
      <w:r w:rsidRPr="007035E1">
        <w:rPr>
          <w:rStyle w:val="StyleUnderline"/>
        </w:rPr>
        <w:t xml:space="preserve"> a</w:t>
      </w:r>
      <w:r w:rsidRPr="007035E1">
        <w:rPr>
          <w:sz w:val="16"/>
        </w:rPr>
        <w:t xml:space="preserve"> </w:t>
      </w:r>
      <w:r w:rsidRPr="00A1757A">
        <w:rPr>
          <w:rStyle w:val="Emphasis"/>
          <w:highlight w:val="cyan"/>
        </w:rPr>
        <w:t>higher throughput</w:t>
      </w:r>
      <w:r w:rsidRPr="007035E1">
        <w:rPr>
          <w:sz w:val="16"/>
        </w:rPr>
        <w:t xml:space="preserve"> </w:t>
      </w:r>
      <w:r w:rsidRPr="007035E1">
        <w:rPr>
          <w:rStyle w:val="StyleUnderline"/>
        </w:rPr>
        <w:t>than the initial after the lockdown</w:t>
      </w:r>
      <w:r w:rsidRPr="007035E1">
        <w:rPr>
          <w:sz w:val="16"/>
        </w:rPr>
        <w:t xml:space="preserve">. </w:t>
      </w:r>
    </w:p>
    <w:p w14:paraId="721FE041" w14:textId="77777777" w:rsidR="00E676D1" w:rsidRPr="007035E1" w:rsidRDefault="00E676D1" w:rsidP="00E676D1">
      <w:pPr>
        <w:rPr>
          <w:sz w:val="16"/>
        </w:rPr>
      </w:pPr>
      <w:r w:rsidRPr="007035E1">
        <w:rPr>
          <w:rStyle w:val="StyleUnderline"/>
        </w:rPr>
        <w:t>To sustain the drastic downshift of the economy that resembles degrowth, consumers have a major role to play</w:t>
      </w:r>
      <w:r w:rsidRPr="007035E1">
        <w:rPr>
          <w:sz w:val="16"/>
        </w:rPr>
        <w:t xml:space="preserve"> in the realisation of such a massive economic shift </w:t>
      </w:r>
      <w:r w:rsidRPr="007035E1">
        <w:rPr>
          <w:rStyle w:val="StyleUnderline"/>
        </w:rPr>
        <w:t xml:space="preserve">as </w:t>
      </w:r>
      <w:r w:rsidRPr="00A1757A">
        <w:rPr>
          <w:rStyle w:val="StyleUnderline"/>
          <w:highlight w:val="cyan"/>
        </w:rPr>
        <w:t>the</w:t>
      </w:r>
      <w:r w:rsidRPr="007035E1">
        <w:rPr>
          <w:rStyle w:val="StyleUnderline"/>
        </w:rPr>
        <w:t xml:space="preserve"> current capitalist </w:t>
      </w:r>
      <w:r w:rsidRPr="00A1757A">
        <w:rPr>
          <w:rStyle w:val="StyleUnderline"/>
          <w:highlight w:val="cyan"/>
        </w:rPr>
        <w:t>economy is</w:t>
      </w:r>
      <w:r w:rsidRPr="007035E1">
        <w:rPr>
          <w:rStyle w:val="StyleUnderline"/>
        </w:rPr>
        <w:t xml:space="preserve"> entirely </w:t>
      </w:r>
      <w:r w:rsidRPr="00A1757A">
        <w:rPr>
          <w:rStyle w:val="StyleUnderline"/>
          <w:highlight w:val="cyan"/>
        </w:rPr>
        <w:t xml:space="preserve">fueled by </w:t>
      </w:r>
      <w:r w:rsidRPr="00A1757A">
        <w:rPr>
          <w:rStyle w:val="Emphasis"/>
          <w:highlight w:val="cyan"/>
        </w:rPr>
        <w:t>consumer desires</w:t>
      </w:r>
      <w:r w:rsidRPr="007035E1">
        <w:rPr>
          <w:sz w:val="16"/>
        </w:rPr>
        <w:t xml:space="preserve">. In our lives, </w:t>
      </w:r>
      <w:r w:rsidRPr="007035E1">
        <w:rPr>
          <w:rStyle w:val="StyleUnderline"/>
        </w:rPr>
        <w:t>we consciously or at times unconsciously uphold a</w:t>
      </w:r>
      <w:r w:rsidRPr="007035E1">
        <w:rPr>
          <w:sz w:val="16"/>
        </w:rPr>
        <w:t xml:space="preserve"> </w:t>
      </w:r>
      <w:r w:rsidRPr="007035E1">
        <w:rPr>
          <w:rStyle w:val="Emphasis"/>
        </w:rPr>
        <w:t>notion of a good life</w:t>
      </w:r>
      <w:r w:rsidRPr="007035E1">
        <w:rPr>
          <w:sz w:val="16"/>
        </w:rPr>
        <w:t xml:space="preserve">. </w:t>
      </w:r>
      <w:r w:rsidRPr="007035E1">
        <w:rPr>
          <w:rStyle w:val="StyleUnderline"/>
        </w:rPr>
        <w:t>This amicable notion guides us continuously in making decisions</w:t>
      </w:r>
      <w:r w:rsidRPr="007035E1">
        <w:rPr>
          <w:sz w:val="16"/>
        </w:rPr>
        <w:t xml:space="preserve">, be it life-changing ones or concerning everyday affairs. </w:t>
      </w:r>
    </w:p>
    <w:p w14:paraId="4BEB14D3" w14:textId="77777777" w:rsidR="00E676D1" w:rsidRPr="007035E1" w:rsidRDefault="00E676D1" w:rsidP="00E676D1">
      <w:pPr>
        <w:rPr>
          <w:sz w:val="16"/>
        </w:rPr>
      </w:pPr>
      <w:r w:rsidRPr="007035E1">
        <w:rPr>
          <w:sz w:val="16"/>
        </w:rPr>
        <w:t xml:space="preserve">My research, as well as several anthropological studies, show how the </w:t>
      </w:r>
      <w:r w:rsidRPr="007035E1">
        <w:rPr>
          <w:rStyle w:val="Emphasis"/>
        </w:rPr>
        <w:t xml:space="preserve">prevailing </w:t>
      </w:r>
      <w:r w:rsidRPr="00A1757A">
        <w:rPr>
          <w:rStyle w:val="Emphasis"/>
          <w:highlight w:val="cyan"/>
        </w:rPr>
        <w:t>notions</w:t>
      </w:r>
      <w:r w:rsidRPr="00A1757A">
        <w:rPr>
          <w:sz w:val="16"/>
          <w:highlight w:val="cyan"/>
        </w:rPr>
        <w:t xml:space="preserve"> </w:t>
      </w:r>
      <w:r w:rsidRPr="00A1757A">
        <w:rPr>
          <w:rStyle w:val="StyleUnderline"/>
          <w:highlight w:val="cyan"/>
        </w:rPr>
        <w:t>of the good life have</w:t>
      </w:r>
      <w:r w:rsidRPr="007035E1">
        <w:rPr>
          <w:rStyle w:val="StyleUnderline"/>
        </w:rPr>
        <w:t xml:space="preserve"> slowly </w:t>
      </w:r>
      <w:r w:rsidRPr="00A1757A">
        <w:rPr>
          <w:rStyle w:val="StyleUnderline"/>
          <w:highlight w:val="cyan"/>
        </w:rPr>
        <w:t>turned</w:t>
      </w:r>
      <w:r w:rsidRPr="007035E1">
        <w:rPr>
          <w:rStyle w:val="StyleUnderline"/>
        </w:rPr>
        <w:t xml:space="preserve"> into being </w:t>
      </w:r>
      <w:r w:rsidRPr="00A1757A">
        <w:rPr>
          <w:rStyle w:val="Emphasis"/>
          <w:highlight w:val="cyan"/>
        </w:rPr>
        <w:t>materialistic</w:t>
      </w:r>
      <w:r w:rsidRPr="007035E1">
        <w:rPr>
          <w:sz w:val="16"/>
        </w:rPr>
        <w:t xml:space="preserve">. </w:t>
      </w:r>
      <w:r w:rsidRPr="007035E1">
        <w:rPr>
          <w:rStyle w:val="StyleUnderline"/>
        </w:rPr>
        <w:t xml:space="preserve">It means now </w:t>
      </w:r>
      <w:r w:rsidRPr="00A1757A">
        <w:rPr>
          <w:rStyle w:val="StyleUnderline"/>
          <w:highlight w:val="cyan"/>
        </w:rPr>
        <w:t>we use</w:t>
      </w:r>
      <w:r w:rsidRPr="007035E1">
        <w:rPr>
          <w:rStyle w:val="StyleUnderline"/>
        </w:rPr>
        <w:t xml:space="preserve"> </w:t>
      </w:r>
      <w:r w:rsidRPr="007035E1">
        <w:rPr>
          <w:rStyle w:val="Emphasis"/>
        </w:rPr>
        <w:t xml:space="preserve">material </w:t>
      </w:r>
      <w:r w:rsidRPr="00A1757A">
        <w:rPr>
          <w:rStyle w:val="Emphasis"/>
          <w:highlight w:val="cyan"/>
        </w:rPr>
        <w:t>goods</w:t>
      </w:r>
      <w:r w:rsidRPr="00A1757A">
        <w:rPr>
          <w:sz w:val="16"/>
          <w:highlight w:val="cyan"/>
        </w:rPr>
        <w:t xml:space="preserve"> </w:t>
      </w:r>
      <w:r w:rsidRPr="00A1757A">
        <w:rPr>
          <w:rStyle w:val="StyleUnderline"/>
          <w:highlight w:val="cyan"/>
        </w:rPr>
        <w:t>to</w:t>
      </w:r>
      <w:r w:rsidRPr="007035E1">
        <w:rPr>
          <w:sz w:val="16"/>
        </w:rPr>
        <w:t xml:space="preserve"> </w:t>
      </w:r>
      <w:r w:rsidRPr="007035E1">
        <w:rPr>
          <w:rStyle w:val="Emphasis"/>
        </w:rPr>
        <w:t>earn status</w:t>
      </w:r>
      <w:r w:rsidRPr="007035E1">
        <w:rPr>
          <w:rStyle w:val="StyleUnderline"/>
        </w:rPr>
        <w:t xml:space="preserve">, </w:t>
      </w:r>
      <w:r w:rsidRPr="00A1757A">
        <w:rPr>
          <w:rStyle w:val="Emphasis"/>
          <w:highlight w:val="cyan"/>
        </w:rPr>
        <w:t>construct ide</w:t>
      </w:r>
      <w:r w:rsidRPr="00CC5179">
        <w:rPr>
          <w:rStyle w:val="Emphasis"/>
          <w:highlight w:val="cyan"/>
        </w:rPr>
        <w:t>ntities</w:t>
      </w:r>
      <w:r w:rsidRPr="00CC5179">
        <w:rPr>
          <w:rStyle w:val="StyleUnderline"/>
          <w:highlight w:val="cyan"/>
        </w:rPr>
        <w:t>, and</w:t>
      </w:r>
      <w:r w:rsidRPr="007035E1">
        <w:rPr>
          <w:rStyle w:val="StyleUnderline"/>
        </w:rPr>
        <w:t xml:space="preserve"> </w:t>
      </w:r>
      <w:r w:rsidRPr="007035E1">
        <w:rPr>
          <w:rStyle w:val="Emphasis"/>
        </w:rPr>
        <w:t xml:space="preserve">mark </w:t>
      </w:r>
      <w:r w:rsidRPr="00CC5179">
        <w:rPr>
          <w:rStyle w:val="Emphasis"/>
          <w:highlight w:val="cyan"/>
        </w:rPr>
        <w:t>success</w:t>
      </w:r>
      <w:r w:rsidRPr="007035E1">
        <w:rPr>
          <w:sz w:val="16"/>
        </w:rPr>
        <w:t xml:space="preserve"> </w:t>
      </w:r>
      <w:r w:rsidRPr="007035E1">
        <w:rPr>
          <w:rStyle w:val="StyleUnderline"/>
        </w:rPr>
        <w:t>and value them over intangible things like relationships.</w:t>
      </w:r>
      <w:r w:rsidRPr="007035E1">
        <w:rPr>
          <w:sz w:val="16"/>
        </w:rPr>
        <w:t xml:space="preserve"> </w:t>
      </w:r>
    </w:p>
    <w:p w14:paraId="148ABC32" w14:textId="77777777" w:rsidR="00E676D1" w:rsidRPr="007035E1" w:rsidRDefault="00E676D1" w:rsidP="00E676D1">
      <w:pPr>
        <w:rPr>
          <w:sz w:val="16"/>
        </w:rPr>
      </w:pPr>
      <w:r w:rsidRPr="007035E1">
        <w:rPr>
          <w:rStyle w:val="StyleUnderline"/>
        </w:rPr>
        <w:t xml:space="preserve">Our </w:t>
      </w:r>
      <w:r w:rsidRPr="00CC5179">
        <w:rPr>
          <w:rStyle w:val="StyleUnderline"/>
          <w:highlight w:val="cyan"/>
        </w:rPr>
        <w:t>life stories are</w:t>
      </w:r>
      <w:r w:rsidRPr="007035E1">
        <w:rPr>
          <w:rStyle w:val="StyleUnderline"/>
        </w:rPr>
        <w:t xml:space="preserve"> now </w:t>
      </w:r>
      <w:r w:rsidRPr="00CC5179">
        <w:rPr>
          <w:rStyle w:val="StyleUnderline"/>
          <w:highlight w:val="cyan"/>
        </w:rPr>
        <w:t>stitched around</w:t>
      </w:r>
      <w:r w:rsidRPr="007035E1">
        <w:rPr>
          <w:rStyle w:val="StyleUnderline"/>
        </w:rPr>
        <w:t xml:space="preserve"> material </w:t>
      </w:r>
      <w:r w:rsidRPr="00CC5179">
        <w:rPr>
          <w:rStyle w:val="StyleUnderline"/>
          <w:highlight w:val="cyan"/>
        </w:rPr>
        <w:t>possessions</w:t>
      </w:r>
      <w:r w:rsidRPr="007035E1">
        <w:rPr>
          <w:sz w:val="16"/>
        </w:rPr>
        <w:t xml:space="preserve"> that we carefully choose. These notions are socio-culturally constructed. One’s social upbringing and conditioning enable the seeping of certain notions of good life over others. </w:t>
      </w:r>
      <w:r w:rsidRPr="00A1757A">
        <w:rPr>
          <w:rStyle w:val="StyleUnderline"/>
          <w:highlight w:val="cyan"/>
        </w:rPr>
        <w:t>These</w:t>
      </w:r>
      <w:r w:rsidRPr="007035E1">
        <w:rPr>
          <w:rStyle w:val="StyleUnderline"/>
        </w:rPr>
        <w:t xml:space="preserve"> socio-culturally </w:t>
      </w:r>
      <w:r w:rsidRPr="007035E1">
        <w:rPr>
          <w:rStyle w:val="Emphasis"/>
        </w:rPr>
        <w:t xml:space="preserve">construed </w:t>
      </w:r>
      <w:r w:rsidRPr="00A1757A">
        <w:rPr>
          <w:rStyle w:val="Emphasis"/>
          <w:highlight w:val="cyan"/>
        </w:rPr>
        <w:t>notions</w:t>
      </w:r>
      <w:r w:rsidRPr="007035E1">
        <w:rPr>
          <w:rStyle w:val="StyleUnderline"/>
        </w:rPr>
        <w:t xml:space="preserve"> are influenced by the economic climate to </w:t>
      </w:r>
      <w:r w:rsidRPr="00A1757A">
        <w:rPr>
          <w:rStyle w:val="StyleUnderline"/>
          <w:highlight w:val="cyan"/>
        </w:rPr>
        <w:t xml:space="preserve">give rise to </w:t>
      </w:r>
      <w:r w:rsidRPr="00A1757A">
        <w:rPr>
          <w:rStyle w:val="Emphasis"/>
          <w:highlight w:val="cyan"/>
        </w:rPr>
        <w:t>insatiable desires</w:t>
      </w:r>
      <w:r w:rsidRPr="007035E1">
        <w:rPr>
          <w:sz w:val="16"/>
        </w:rPr>
        <w:t xml:space="preserve"> </w:t>
      </w:r>
      <w:r w:rsidRPr="007035E1">
        <w:rPr>
          <w:rStyle w:val="StyleUnderline"/>
        </w:rPr>
        <w:t>or</w:t>
      </w:r>
      <w:r w:rsidRPr="007035E1">
        <w:rPr>
          <w:sz w:val="16"/>
        </w:rPr>
        <w:t xml:space="preserve"> </w:t>
      </w:r>
      <w:r w:rsidRPr="007035E1">
        <w:rPr>
          <w:rStyle w:val="Emphasis"/>
        </w:rPr>
        <w:t>false needs</w:t>
      </w:r>
      <w:r w:rsidRPr="007035E1">
        <w:rPr>
          <w:sz w:val="16"/>
        </w:rPr>
        <w:t xml:space="preserve"> </w:t>
      </w:r>
      <w:r w:rsidRPr="007035E1">
        <w:rPr>
          <w:rStyle w:val="StyleUnderline"/>
        </w:rPr>
        <w:t>among consumers</w:t>
      </w:r>
      <w:r w:rsidRPr="007035E1">
        <w:rPr>
          <w:sz w:val="16"/>
        </w:rPr>
        <w:t>.</w:t>
      </w:r>
    </w:p>
    <w:p w14:paraId="29627FF7" w14:textId="77777777" w:rsidR="00E676D1" w:rsidRPr="007035E1" w:rsidRDefault="00E676D1" w:rsidP="00E676D1">
      <w:pPr>
        <w:rPr>
          <w:sz w:val="16"/>
        </w:rPr>
      </w:pPr>
      <w:r w:rsidRPr="007035E1">
        <w:rPr>
          <w:sz w:val="16"/>
        </w:rPr>
        <w:t>Upshots of COVID-19- a welcome push towards practising degrowth</w:t>
      </w:r>
    </w:p>
    <w:p w14:paraId="42D3EA3E" w14:textId="77777777" w:rsidR="00E676D1" w:rsidRPr="007035E1" w:rsidRDefault="00E676D1" w:rsidP="00E676D1">
      <w:pPr>
        <w:rPr>
          <w:sz w:val="16"/>
        </w:rPr>
      </w:pPr>
      <w:r w:rsidRPr="007035E1">
        <w:rPr>
          <w:rStyle w:val="StyleUnderline"/>
        </w:rPr>
        <w:t xml:space="preserve">To achieve a </w:t>
      </w:r>
      <w:r w:rsidRPr="00A1757A">
        <w:rPr>
          <w:rStyle w:val="Emphasis"/>
        </w:rPr>
        <w:t>sustained state</w:t>
      </w:r>
      <w:r w:rsidRPr="007035E1">
        <w:rPr>
          <w:rStyle w:val="StyleUnderline"/>
        </w:rPr>
        <w:t xml:space="preserve"> of </w:t>
      </w:r>
      <w:r w:rsidRPr="00A1757A">
        <w:rPr>
          <w:rStyle w:val="Emphasis"/>
        </w:rPr>
        <w:t>degrowth</w:t>
      </w:r>
      <w:r w:rsidRPr="007035E1">
        <w:rPr>
          <w:sz w:val="16"/>
        </w:rPr>
        <w:t xml:space="preserve">, we as </w:t>
      </w:r>
      <w:r w:rsidRPr="007035E1">
        <w:rPr>
          <w:rStyle w:val="StyleUnderline"/>
        </w:rPr>
        <w:t>consumers need to realize the intricate interconnection between our constructed notions of a good life and our consumption decision</w:t>
      </w:r>
      <w:r w:rsidRPr="007035E1">
        <w:rPr>
          <w:sz w:val="16"/>
        </w:rPr>
        <w:t xml:space="preserve">. A realisation of how we as consumers are turned into this driving force, that is running the entire economic juggernaut by discounting ecological balance and a consequent conscious decision to move away from it, would be the first step to degrowth. </w:t>
      </w:r>
    </w:p>
    <w:p w14:paraId="56CE1940" w14:textId="77777777" w:rsidR="00E676D1" w:rsidRPr="007035E1" w:rsidRDefault="00E676D1" w:rsidP="00E676D1">
      <w:pPr>
        <w:rPr>
          <w:sz w:val="16"/>
        </w:rPr>
      </w:pPr>
      <w:r w:rsidRPr="007035E1">
        <w:rPr>
          <w:rStyle w:val="StyleUnderline"/>
        </w:rPr>
        <w:t xml:space="preserve">As the second step, we need to ensure that the wealth produced in degrowth or controlled growth of the economy should </w:t>
      </w:r>
      <w:r w:rsidRPr="007035E1">
        <w:rPr>
          <w:rStyle w:val="Emphasis"/>
        </w:rPr>
        <w:t>entirely be diverted</w:t>
      </w:r>
      <w:r w:rsidRPr="007035E1">
        <w:rPr>
          <w:sz w:val="16"/>
        </w:rPr>
        <w:t xml:space="preserve"> </w:t>
      </w:r>
      <w:r w:rsidRPr="007035E1">
        <w:rPr>
          <w:rStyle w:val="StyleUnderline"/>
        </w:rPr>
        <w:t>to ensuring a good life for</w:t>
      </w:r>
      <w:r w:rsidRPr="007035E1">
        <w:rPr>
          <w:sz w:val="16"/>
        </w:rPr>
        <w:t xml:space="preserve"> the socio-economically </w:t>
      </w:r>
      <w:r w:rsidRPr="007035E1">
        <w:rPr>
          <w:rStyle w:val="Emphasis"/>
        </w:rPr>
        <w:t>underprivileged</w:t>
      </w:r>
      <w:r w:rsidRPr="007035E1">
        <w:rPr>
          <w:sz w:val="16"/>
        </w:rPr>
        <w:t xml:space="preserve"> ones, </w:t>
      </w:r>
      <w:r w:rsidRPr="007035E1">
        <w:rPr>
          <w:rStyle w:val="StyleUnderline"/>
        </w:rPr>
        <w:t xml:space="preserve">which requires a certain amount of </w:t>
      </w:r>
      <w:r w:rsidRPr="007035E1">
        <w:rPr>
          <w:rStyle w:val="Emphasis"/>
        </w:rPr>
        <w:t>sacrifice from the privileged</w:t>
      </w:r>
      <w:r w:rsidRPr="007035E1">
        <w:rPr>
          <w:sz w:val="16"/>
        </w:rPr>
        <w:t xml:space="preserve"> sections of the society. However, this would not appear as a sacrifice if we can adopt alternative notions of a good life that value the current state of the environment and social justice over a world obsessed with material possessions and growth.</w:t>
      </w:r>
    </w:p>
    <w:p w14:paraId="3BAB8617" w14:textId="77777777" w:rsidR="00E676D1" w:rsidRDefault="00E676D1" w:rsidP="00E676D1">
      <w:pPr>
        <w:rPr>
          <w:sz w:val="16"/>
        </w:rPr>
      </w:pPr>
      <w:r w:rsidRPr="007035E1">
        <w:rPr>
          <w:rStyle w:val="StyleUnderline"/>
        </w:rPr>
        <w:t xml:space="preserve">A </w:t>
      </w:r>
      <w:r w:rsidRPr="00A1757A">
        <w:rPr>
          <w:rStyle w:val="Emphasis"/>
          <w:highlight w:val="cyan"/>
        </w:rPr>
        <w:t>sustained change</w:t>
      </w:r>
      <w:r w:rsidRPr="007035E1">
        <w:rPr>
          <w:rStyle w:val="StyleUnderline"/>
        </w:rPr>
        <w:t xml:space="preserve"> in the economic system </w:t>
      </w:r>
      <w:r w:rsidRPr="00A1757A">
        <w:rPr>
          <w:rStyle w:val="StyleUnderline"/>
          <w:highlight w:val="cyan"/>
        </w:rPr>
        <w:t xml:space="preserve">can </w:t>
      </w:r>
      <w:r w:rsidRPr="00B40D45">
        <w:rPr>
          <w:rStyle w:val="Emphasis"/>
          <w:highlight w:val="cyan"/>
        </w:rPr>
        <w:t>only come</w:t>
      </w:r>
      <w:r w:rsidRPr="00B40D45">
        <w:rPr>
          <w:rStyle w:val="StyleUnderline"/>
        </w:rPr>
        <w:t xml:space="preserve"> if the </w:t>
      </w:r>
      <w:r w:rsidRPr="00B40D45">
        <w:rPr>
          <w:rStyle w:val="Emphasis"/>
        </w:rPr>
        <w:t>main internal driving force</w:t>
      </w:r>
      <w:r w:rsidRPr="00B40D45">
        <w:rPr>
          <w:rStyle w:val="StyleUnderline"/>
        </w:rPr>
        <w:t xml:space="preserve"> of</w:t>
      </w:r>
      <w:r w:rsidRPr="007035E1">
        <w:rPr>
          <w:rStyle w:val="StyleUnderline"/>
        </w:rPr>
        <w:t xml:space="preserve"> the system</w:t>
      </w:r>
      <w:r w:rsidRPr="007035E1">
        <w:rPr>
          <w:sz w:val="16"/>
        </w:rPr>
        <w:t xml:space="preserve"> – </w:t>
      </w:r>
      <w:r w:rsidRPr="00A1757A">
        <w:rPr>
          <w:rStyle w:val="StyleUnderline"/>
          <w:highlight w:val="cyan"/>
        </w:rPr>
        <w:t>consumers</w:t>
      </w:r>
      <w:r w:rsidRPr="007035E1">
        <w:rPr>
          <w:sz w:val="16"/>
        </w:rPr>
        <w:t xml:space="preserve"> – </w:t>
      </w:r>
      <w:r w:rsidRPr="00B40D45">
        <w:rPr>
          <w:rStyle w:val="StyleUnderline"/>
          <w:highlight w:val="cyan"/>
        </w:rPr>
        <w:t>start</w:t>
      </w:r>
      <w:r w:rsidRPr="00F0683A">
        <w:rPr>
          <w:rStyle w:val="StyleUnderline"/>
        </w:rPr>
        <w:t>s</w:t>
      </w:r>
      <w:r w:rsidRPr="007035E1">
        <w:rPr>
          <w:rStyle w:val="StyleUnderline"/>
        </w:rPr>
        <w:t xml:space="preserve"> </w:t>
      </w:r>
      <w:r w:rsidRPr="00A1757A">
        <w:rPr>
          <w:rStyle w:val="StyleUnderline"/>
          <w:highlight w:val="cyan"/>
        </w:rPr>
        <w:t>valuing</w:t>
      </w:r>
      <w:r w:rsidRPr="007035E1">
        <w:rPr>
          <w:rStyle w:val="StyleUnderline"/>
        </w:rPr>
        <w:t xml:space="preserve"> things that the current system </w:t>
      </w:r>
      <w:r w:rsidRPr="007035E1">
        <w:rPr>
          <w:rStyle w:val="StyleUnderline"/>
        </w:rPr>
        <w:lastRenderedPageBreak/>
        <w:t>cannot simply offer.</w:t>
      </w:r>
      <w:r w:rsidRPr="007035E1">
        <w:rPr>
          <w:sz w:val="16"/>
        </w:rPr>
        <w:t xml:space="preserve"> It is going to be </w:t>
      </w:r>
      <w:r w:rsidRPr="00A1757A">
        <w:rPr>
          <w:rStyle w:val="StyleUnderline"/>
          <w:highlight w:val="cyan"/>
        </w:rPr>
        <w:t>a</w:t>
      </w:r>
      <w:r w:rsidRPr="00A1757A">
        <w:rPr>
          <w:sz w:val="16"/>
          <w:highlight w:val="cyan"/>
        </w:rPr>
        <w:t xml:space="preserve"> </w:t>
      </w:r>
      <w:r w:rsidRPr="00A1757A">
        <w:rPr>
          <w:rStyle w:val="Emphasis"/>
          <w:highlight w:val="cyan"/>
        </w:rPr>
        <w:t>slow</w:t>
      </w:r>
      <w:r w:rsidRPr="007035E1">
        <w:rPr>
          <w:sz w:val="16"/>
        </w:rPr>
        <w:t xml:space="preserve"> </w:t>
      </w:r>
      <w:r w:rsidRPr="007035E1">
        <w:rPr>
          <w:rStyle w:val="StyleUnderline"/>
        </w:rPr>
        <w:t xml:space="preserve">socio-cultural </w:t>
      </w:r>
      <w:r w:rsidRPr="00A1757A">
        <w:rPr>
          <w:rStyle w:val="StyleUnderline"/>
          <w:highlight w:val="cyan"/>
        </w:rPr>
        <w:t>shift</w:t>
      </w:r>
      <w:r w:rsidRPr="007035E1">
        <w:rPr>
          <w:sz w:val="16"/>
        </w:rPr>
        <w:t>, but that seems to be the only way to realise a sustained change</w:t>
      </w:r>
    </w:p>
    <w:p w14:paraId="5E95ACBC" w14:textId="77777777" w:rsidR="00963895" w:rsidRPr="006E1285" w:rsidRDefault="00963895" w:rsidP="00963895">
      <w:pPr>
        <w:keepNext/>
        <w:keepLines/>
        <w:spacing w:before="40" w:after="0"/>
        <w:outlineLvl w:val="3"/>
        <w:rPr>
          <w:rFonts w:eastAsia="Times New Roman" w:cs="Times New Roman"/>
          <w:b/>
          <w:iCs/>
          <w:sz w:val="28"/>
          <w:szCs w:val="28"/>
        </w:rPr>
      </w:pPr>
      <w:r w:rsidRPr="006E1285">
        <w:rPr>
          <w:rFonts w:eastAsia="Times New Roman" w:cs="Times New Roman"/>
          <w:b/>
          <w:iCs/>
          <w:sz w:val="28"/>
          <w:szCs w:val="28"/>
        </w:rPr>
        <w:t xml:space="preserve">military and economic confrontation </w:t>
      </w:r>
      <w:r>
        <w:rPr>
          <w:rFonts w:eastAsia="Times New Roman" w:cs="Times New Roman"/>
          <w:b/>
          <w:iCs/>
          <w:sz w:val="28"/>
          <w:szCs w:val="28"/>
        </w:rPr>
        <w:t>in transition</w:t>
      </w:r>
    </w:p>
    <w:p w14:paraId="2F109F96" w14:textId="77777777" w:rsidR="00963895" w:rsidRPr="00C6217C" w:rsidRDefault="00963895" w:rsidP="00963895">
      <w:pPr>
        <w:rPr>
          <w:rFonts w:eastAsia="Cambria"/>
        </w:rPr>
      </w:pPr>
      <w:r w:rsidRPr="00C6217C">
        <w:rPr>
          <w:rFonts w:eastAsia="Cambria"/>
          <w:b/>
          <w:bCs/>
          <w:u w:val="single"/>
        </w:rPr>
        <w:t>Posen 18</w:t>
      </w:r>
      <w:r w:rsidRPr="00C6217C">
        <w:rPr>
          <w:rFonts w:eastAsia="Cambria"/>
        </w:rPr>
        <w:t xml:space="preserve"> [Adam Posen is the President of the Peterson Institute for International Economics, The Post-American World Economy: Globalization in the Trump Era, </w:t>
      </w:r>
      <w:r w:rsidRPr="00C6217C">
        <w:rPr>
          <w:rFonts w:eastAsia="Cambria"/>
          <w:u w:val="single"/>
        </w:rPr>
        <w:t>February 13</w:t>
      </w:r>
      <w:r w:rsidRPr="00C6217C">
        <w:rPr>
          <w:rFonts w:eastAsia="Cambria"/>
        </w:rPr>
        <w:t xml:space="preserve">, </w:t>
      </w:r>
      <w:hyperlink r:id="rId9" w:history="1">
        <w:r w:rsidRPr="00C6217C">
          <w:rPr>
            <w:rFonts w:eastAsia="Cambria"/>
            <w:color w:val="000000"/>
            <w:u w:val="single"/>
          </w:rPr>
          <w:t>https://www.foreignaffairs.com/articles/united-states/2018-02-13/post-american-world-economy</w:t>
        </w:r>
      </w:hyperlink>
      <w:r w:rsidRPr="00C6217C">
        <w:rPr>
          <w:rFonts w:eastAsia="Cambria"/>
        </w:rPr>
        <w:t>]</w:t>
      </w:r>
    </w:p>
    <w:p w14:paraId="2BC6F790" w14:textId="77777777" w:rsidR="00963895" w:rsidRDefault="00963895" w:rsidP="00963895">
      <w:pPr>
        <w:rPr>
          <w:rFonts w:eastAsia="Cambria"/>
          <w:sz w:val="16"/>
        </w:rPr>
      </w:pPr>
      <w:r w:rsidRPr="00C6217C">
        <w:rPr>
          <w:rFonts w:eastAsia="Cambria"/>
          <w:u w:val="single"/>
        </w:rPr>
        <w:t>The</w:t>
      </w:r>
      <w:r w:rsidRPr="00C6217C">
        <w:rPr>
          <w:rFonts w:eastAsia="Cambria"/>
          <w:sz w:val="16"/>
        </w:rPr>
        <w:t xml:space="preserve"> </w:t>
      </w:r>
      <w:r w:rsidRPr="00C6217C">
        <w:rPr>
          <w:rFonts w:eastAsia="Cambria"/>
          <w:b/>
          <w:iCs/>
          <w:u w:val="single"/>
          <w:bdr w:val="single" w:sz="8" w:space="0" w:color="auto"/>
        </w:rPr>
        <w:t>U</w:t>
      </w:r>
      <w:r w:rsidRPr="00C6217C">
        <w:rPr>
          <w:rFonts w:eastAsia="Cambria"/>
          <w:sz w:val="16"/>
        </w:rPr>
        <w:t xml:space="preserve">nited </w:t>
      </w:r>
      <w:r w:rsidRPr="00C6217C">
        <w:rPr>
          <w:rFonts w:eastAsia="Cambria"/>
          <w:b/>
          <w:iCs/>
          <w:u w:val="single"/>
          <w:bdr w:val="single" w:sz="8" w:space="0" w:color="auto"/>
        </w:rPr>
        <w:t>S</w:t>
      </w:r>
      <w:r w:rsidRPr="00C6217C">
        <w:rPr>
          <w:rFonts w:eastAsia="Cambria"/>
          <w:sz w:val="16"/>
        </w:rPr>
        <w:t xml:space="preserve">tates’ </w:t>
      </w:r>
      <w:r w:rsidRPr="00C6217C">
        <w:rPr>
          <w:rFonts w:eastAsia="Cambria"/>
          <w:u w:val="single"/>
        </w:rPr>
        <w:t xml:space="preserve">motivation for building the </w:t>
      </w:r>
      <w:r w:rsidRPr="00C6217C">
        <w:rPr>
          <w:rFonts w:eastAsia="MS Gothic"/>
          <w:b/>
          <w:highlight w:val="cyan"/>
          <w:u w:val="single"/>
        </w:rPr>
        <w:t>postwar economic system</w:t>
      </w:r>
      <w:r w:rsidRPr="00C6217C">
        <w:rPr>
          <w:rFonts w:eastAsia="Cambria"/>
          <w:highlight w:val="cyan"/>
          <w:u w:val="single"/>
        </w:rPr>
        <w:t xml:space="preserve"> </w:t>
      </w:r>
      <w:r w:rsidRPr="00C6217C">
        <w:rPr>
          <w:rFonts w:eastAsia="Cambria"/>
          <w:u w:val="single"/>
        </w:rPr>
        <w:t xml:space="preserve">was as much </w:t>
      </w:r>
      <w:r w:rsidRPr="00C6217C">
        <w:rPr>
          <w:rFonts w:eastAsia="Cambria"/>
          <w:b/>
          <w:iCs/>
          <w:highlight w:val="cyan"/>
          <w:u w:val="single"/>
          <w:bdr w:val="single" w:sz="8" w:space="0" w:color="auto"/>
        </w:rPr>
        <w:t>prevent</w:t>
      </w:r>
      <w:r w:rsidRPr="00C6217C">
        <w:rPr>
          <w:rFonts w:eastAsia="Cambria"/>
          <w:b/>
          <w:iCs/>
          <w:u w:val="single"/>
          <w:bdr w:val="single" w:sz="8" w:space="0" w:color="auto"/>
        </w:rPr>
        <w:t xml:space="preserve">ing </w:t>
      </w:r>
      <w:r w:rsidRPr="00C6217C">
        <w:rPr>
          <w:rFonts w:eastAsia="Cambria"/>
          <w:b/>
          <w:iCs/>
          <w:highlight w:val="cyan"/>
          <w:u w:val="single"/>
          <w:bdr w:val="single" w:sz="8" w:space="0" w:color="auto"/>
        </w:rPr>
        <w:t>conflict</w:t>
      </w:r>
      <w:r w:rsidRPr="00C6217C">
        <w:rPr>
          <w:rFonts w:eastAsia="Cambria"/>
          <w:sz w:val="16"/>
          <w:highlight w:val="cyan"/>
        </w:rPr>
        <w:t xml:space="preserve"> </w:t>
      </w:r>
      <w:r w:rsidRPr="00C6217C">
        <w:rPr>
          <w:rFonts w:eastAsia="Cambria"/>
          <w:sz w:val="16"/>
        </w:rPr>
        <w:t xml:space="preserve">as promoting growth. </w:t>
      </w:r>
      <w:r w:rsidRPr="00C6217C">
        <w:rPr>
          <w:rFonts w:eastAsia="Cambria"/>
          <w:u w:val="single"/>
        </w:rPr>
        <w:t xml:space="preserve">In setting out </w:t>
      </w:r>
      <w:r w:rsidRPr="00C6217C">
        <w:rPr>
          <w:rFonts w:eastAsia="MS Gothic"/>
          <w:b/>
          <w:u w:val="single"/>
        </w:rPr>
        <w:t xml:space="preserve">the </w:t>
      </w:r>
      <w:r w:rsidRPr="00C6217C">
        <w:rPr>
          <w:rFonts w:eastAsia="MS Gothic"/>
          <w:b/>
          <w:highlight w:val="cyan"/>
          <w:u w:val="single"/>
        </w:rPr>
        <w:t>rules</w:t>
      </w:r>
      <w:r w:rsidRPr="00C6217C">
        <w:rPr>
          <w:rFonts w:eastAsia="Cambria"/>
          <w:u w:val="single"/>
        </w:rPr>
        <w:t xml:space="preserve"> by which all members would conduct business</w:t>
      </w:r>
      <w:r w:rsidRPr="00C6217C">
        <w:rPr>
          <w:rFonts w:eastAsia="Cambria"/>
          <w:sz w:val="16"/>
        </w:rPr>
        <w:t xml:space="preserve">, </w:t>
      </w:r>
      <w:r w:rsidRPr="00C6217C">
        <w:rPr>
          <w:rFonts w:eastAsia="Cambria"/>
          <w:u w:val="single"/>
        </w:rPr>
        <w:t xml:space="preserve">the architects of the system hoped to </w:t>
      </w:r>
      <w:r w:rsidRPr="00C6217C">
        <w:rPr>
          <w:rFonts w:eastAsia="Cambria"/>
          <w:b/>
          <w:iCs/>
          <w:highlight w:val="cyan"/>
          <w:u w:val="single"/>
          <w:bdr w:val="single" w:sz="8" w:space="0" w:color="auto"/>
        </w:rPr>
        <w:t>separate economic from military competition</w:t>
      </w:r>
      <w:r w:rsidRPr="00C6217C">
        <w:rPr>
          <w:rFonts w:eastAsia="Cambria"/>
          <w:sz w:val="16"/>
          <w:highlight w:val="cyan"/>
        </w:rPr>
        <w:t xml:space="preserve">. </w:t>
      </w:r>
      <w:r w:rsidRPr="00C6217C">
        <w:rPr>
          <w:rFonts w:eastAsia="Cambria"/>
          <w:highlight w:val="cyan"/>
          <w:u w:val="single"/>
        </w:rPr>
        <w:t xml:space="preserve">U.S. </w:t>
      </w:r>
      <w:r w:rsidRPr="00C6217C">
        <w:rPr>
          <w:rFonts w:eastAsia="Cambria"/>
          <w:b/>
          <w:iCs/>
          <w:highlight w:val="cyan"/>
          <w:u w:val="single"/>
          <w:bdr w:val="single" w:sz="8" w:space="0" w:color="auto"/>
        </w:rPr>
        <w:t>withdrawal</w:t>
      </w:r>
      <w:r w:rsidRPr="00C6217C">
        <w:rPr>
          <w:rFonts w:eastAsia="Cambria"/>
          <w:sz w:val="16"/>
        </w:rPr>
        <w:t xml:space="preserve"> need not result in economic or physical wars, but it </w:t>
      </w:r>
      <w:r w:rsidRPr="00C6217C">
        <w:rPr>
          <w:rFonts w:eastAsia="Cambria"/>
          <w:u w:val="single"/>
        </w:rPr>
        <w:t xml:space="preserve">will </w:t>
      </w:r>
      <w:r w:rsidRPr="00C6217C">
        <w:rPr>
          <w:rFonts w:eastAsia="Cambria"/>
          <w:highlight w:val="cyan"/>
          <w:u w:val="single"/>
        </w:rPr>
        <w:t>raise</w:t>
      </w:r>
      <w:r w:rsidRPr="00C6217C">
        <w:rPr>
          <w:rFonts w:eastAsia="Cambria"/>
          <w:u w:val="single"/>
        </w:rPr>
        <w:t xml:space="preserve"> the </w:t>
      </w:r>
      <w:r w:rsidRPr="00C6217C">
        <w:rPr>
          <w:rFonts w:eastAsia="Cambria"/>
          <w:highlight w:val="cyan"/>
          <w:u w:val="single"/>
        </w:rPr>
        <w:t xml:space="preserve">risk of </w:t>
      </w:r>
      <w:r w:rsidRPr="00C6217C">
        <w:rPr>
          <w:rFonts w:eastAsia="Cambria"/>
          <w:u w:val="single"/>
        </w:rPr>
        <w:t xml:space="preserve">stumbling into </w:t>
      </w:r>
      <w:r w:rsidRPr="00C6217C">
        <w:rPr>
          <w:rFonts w:eastAsia="Cambria"/>
          <w:highlight w:val="cyan"/>
          <w:u w:val="single"/>
        </w:rPr>
        <w:t xml:space="preserve">conflict by </w:t>
      </w:r>
      <w:r w:rsidRPr="00C6217C">
        <w:rPr>
          <w:rFonts w:eastAsia="Cambria"/>
          <w:b/>
          <w:iCs/>
          <w:highlight w:val="cyan"/>
          <w:u w:val="single"/>
          <w:bdr w:val="single" w:sz="8" w:space="0" w:color="auto"/>
        </w:rPr>
        <w:t>accident</w:t>
      </w:r>
      <w:r w:rsidRPr="00C6217C">
        <w:rPr>
          <w:rFonts w:eastAsia="Cambria"/>
          <w:sz w:val="16"/>
        </w:rPr>
        <w:t xml:space="preserve">. </w:t>
      </w:r>
      <w:r w:rsidRPr="00C6217C">
        <w:rPr>
          <w:rFonts w:eastAsia="Cambria"/>
          <w:highlight w:val="cyan"/>
          <w:u w:val="single"/>
        </w:rPr>
        <w:t xml:space="preserve">Without </w:t>
      </w:r>
      <w:r w:rsidRPr="00C6217C">
        <w:rPr>
          <w:rFonts w:eastAsia="Cambria"/>
          <w:u w:val="single"/>
        </w:rPr>
        <w:t xml:space="preserve">agreed-on </w:t>
      </w:r>
      <w:r w:rsidRPr="00C6217C">
        <w:rPr>
          <w:rFonts w:eastAsia="Cambria"/>
          <w:highlight w:val="cyan"/>
          <w:u w:val="single"/>
        </w:rPr>
        <w:t>rules</w:t>
      </w:r>
      <w:r w:rsidRPr="00C6217C">
        <w:rPr>
          <w:rFonts w:eastAsia="Cambria"/>
          <w:sz w:val="16"/>
        </w:rPr>
        <w:t xml:space="preserve">, </w:t>
      </w:r>
      <w:r w:rsidRPr="00C6217C">
        <w:rPr>
          <w:rFonts w:eastAsia="Cambria"/>
          <w:b/>
          <w:iCs/>
          <w:u w:val="single"/>
          <w:bdr w:val="single" w:sz="8" w:space="0" w:color="auto"/>
        </w:rPr>
        <w:t xml:space="preserve">even </w:t>
      </w:r>
      <w:r w:rsidRPr="00C6217C">
        <w:rPr>
          <w:rFonts w:eastAsia="Cambria"/>
          <w:b/>
          <w:iCs/>
          <w:highlight w:val="cyan"/>
          <w:u w:val="single"/>
          <w:bdr w:val="single" w:sz="8" w:space="0" w:color="auto"/>
        </w:rPr>
        <w:t xml:space="preserve">minor </w:t>
      </w:r>
      <w:r w:rsidRPr="00C6217C">
        <w:rPr>
          <w:rFonts w:eastAsia="Cambria"/>
          <w:b/>
          <w:iCs/>
          <w:u w:val="single"/>
          <w:bdr w:val="single" w:sz="8" w:space="0" w:color="auto"/>
        </w:rPr>
        <w:t xml:space="preserve">economic </w:t>
      </w:r>
      <w:r w:rsidRPr="00C6217C">
        <w:rPr>
          <w:rFonts w:eastAsia="Cambria"/>
          <w:b/>
          <w:iCs/>
          <w:highlight w:val="cyan"/>
          <w:u w:val="single"/>
          <w:bdr w:val="single" w:sz="8" w:space="0" w:color="auto"/>
        </w:rPr>
        <w:t>disputes</w:t>
      </w:r>
      <w:r w:rsidRPr="00C6217C">
        <w:rPr>
          <w:rFonts w:eastAsia="Cambria"/>
          <w:sz w:val="16"/>
        </w:rPr>
        <w:t xml:space="preserve"> </w:t>
      </w:r>
      <w:r w:rsidRPr="00C6217C">
        <w:rPr>
          <w:rFonts w:eastAsia="Cambria"/>
          <w:u w:val="single"/>
        </w:rPr>
        <w:t xml:space="preserve">have the potential to </w:t>
      </w:r>
      <w:r w:rsidRPr="00C6217C">
        <w:rPr>
          <w:rFonts w:eastAsia="Cambria"/>
          <w:highlight w:val="cyan"/>
          <w:u w:val="single"/>
        </w:rPr>
        <w:t xml:space="preserve">set off </w:t>
      </w:r>
      <w:r w:rsidRPr="00C6217C">
        <w:rPr>
          <w:rFonts w:eastAsia="Cambria"/>
          <w:u w:val="single"/>
        </w:rPr>
        <w:t>escalating</w:t>
      </w:r>
      <w:r w:rsidRPr="00C6217C">
        <w:rPr>
          <w:rFonts w:eastAsia="Cambria"/>
          <w:highlight w:val="cyan"/>
          <w:u w:val="single"/>
        </w:rPr>
        <w:t xml:space="preserve"> </w:t>
      </w:r>
      <w:r w:rsidRPr="00C6217C">
        <w:rPr>
          <w:rFonts w:eastAsia="Cambria"/>
          <w:b/>
          <w:iCs/>
          <w:highlight w:val="cyan"/>
          <w:u w:val="single"/>
          <w:bdr w:val="single" w:sz="8" w:space="0" w:color="auto"/>
        </w:rPr>
        <w:t>counterattacks</w:t>
      </w:r>
      <w:r w:rsidRPr="00C6217C">
        <w:rPr>
          <w:rFonts w:eastAsia="Cambria"/>
          <w:sz w:val="16"/>
        </w:rPr>
        <w:t xml:space="preserve">. </w:t>
      </w:r>
      <w:r w:rsidRPr="00C6217C">
        <w:rPr>
          <w:rFonts w:eastAsia="Cambria"/>
          <w:u w:val="single"/>
        </w:rPr>
        <w:t xml:space="preserve">If the </w:t>
      </w:r>
      <w:r w:rsidRPr="00C6217C">
        <w:rPr>
          <w:rFonts w:eastAsia="Cambria"/>
          <w:b/>
          <w:iCs/>
          <w:highlight w:val="cyan"/>
          <w:u w:val="single"/>
          <w:bdr w:val="single" w:sz="8" w:space="0" w:color="auto"/>
        </w:rPr>
        <w:t>norm of separation between economic and military confrontations</w:t>
      </w:r>
      <w:r w:rsidRPr="00C6217C">
        <w:rPr>
          <w:rFonts w:eastAsia="Cambria"/>
          <w:u w:val="single"/>
        </w:rPr>
        <w:t xml:space="preserve"> </w:t>
      </w:r>
      <w:r w:rsidRPr="00C6217C">
        <w:rPr>
          <w:rFonts w:eastAsia="Cambria"/>
          <w:highlight w:val="cyan"/>
          <w:u w:val="single"/>
        </w:rPr>
        <w:t>break</w:t>
      </w:r>
      <w:r w:rsidRPr="00C6217C">
        <w:rPr>
          <w:rFonts w:eastAsia="Cambria"/>
          <w:u w:val="single"/>
        </w:rPr>
        <w:t xml:space="preserve">s </w:t>
      </w:r>
      <w:r w:rsidRPr="00C6217C">
        <w:rPr>
          <w:rFonts w:eastAsia="Cambria"/>
          <w:highlight w:val="cyan"/>
          <w:u w:val="single"/>
        </w:rPr>
        <w:t>down</w:t>
      </w:r>
      <w:r w:rsidRPr="00C6217C">
        <w:rPr>
          <w:rFonts w:eastAsia="Cambria"/>
          <w:sz w:val="16"/>
        </w:rPr>
        <w:t xml:space="preserve">, </w:t>
      </w:r>
      <w:r w:rsidRPr="00C6217C">
        <w:rPr>
          <w:rFonts w:eastAsia="Cambria"/>
          <w:highlight w:val="cyan"/>
          <w:u w:val="single"/>
        </w:rPr>
        <w:t>economic frictions</w:t>
      </w:r>
      <w:r w:rsidRPr="00C6217C">
        <w:rPr>
          <w:rFonts w:eastAsia="Cambria"/>
          <w:sz w:val="16"/>
        </w:rPr>
        <w:t xml:space="preserve">, such as Chinese theft of intellectual property or restrictions on trade with a nuclear Iran or North Korea, </w:t>
      </w:r>
      <w:r w:rsidRPr="00C6217C">
        <w:rPr>
          <w:rFonts w:eastAsia="Cambria"/>
          <w:u w:val="single"/>
        </w:rPr>
        <w:t xml:space="preserve">could </w:t>
      </w:r>
      <w:r w:rsidRPr="00C6217C">
        <w:rPr>
          <w:rFonts w:eastAsia="Cambria"/>
          <w:highlight w:val="cyan"/>
          <w:u w:val="single"/>
        </w:rPr>
        <w:t xml:space="preserve">turn into </w:t>
      </w:r>
      <w:r w:rsidRPr="00C6217C">
        <w:rPr>
          <w:rFonts w:eastAsia="Cambria"/>
          <w:b/>
          <w:iCs/>
          <w:u w:val="single"/>
          <w:bdr w:val="single" w:sz="8" w:space="0" w:color="auto"/>
        </w:rPr>
        <w:t xml:space="preserve">outright </w:t>
      </w:r>
      <w:r w:rsidRPr="00C6217C">
        <w:rPr>
          <w:rFonts w:eastAsia="Cambria"/>
          <w:b/>
          <w:iCs/>
          <w:highlight w:val="cyan"/>
          <w:u w:val="single"/>
          <w:bdr w:val="single" w:sz="8" w:space="0" w:color="auto"/>
        </w:rPr>
        <w:t>conflict</w:t>
      </w:r>
      <w:r w:rsidRPr="00C6217C">
        <w:rPr>
          <w:rFonts w:eastAsia="Cambria"/>
          <w:sz w:val="16"/>
          <w:highlight w:val="cyan"/>
        </w:rPr>
        <w:t>.</w:t>
      </w:r>
      <w:r w:rsidRPr="00C6217C">
        <w:rPr>
          <w:rFonts w:eastAsia="Cambria"/>
          <w:sz w:val="16"/>
        </w:rPr>
        <w:t xml:space="preserve"> It is plausible that </w:t>
      </w:r>
      <w:r w:rsidRPr="00C6217C">
        <w:rPr>
          <w:rFonts w:eastAsia="Cambria"/>
          <w:highlight w:val="cyan"/>
          <w:u w:val="single"/>
        </w:rPr>
        <w:t>as the</w:t>
      </w:r>
      <w:r w:rsidRPr="00C6217C">
        <w:rPr>
          <w:rFonts w:eastAsia="Cambria"/>
          <w:sz w:val="16"/>
          <w:highlight w:val="cyan"/>
        </w:rPr>
        <w:t xml:space="preserve"> </w:t>
      </w:r>
      <w:r w:rsidRPr="00C6217C">
        <w:rPr>
          <w:rFonts w:eastAsia="Cambria"/>
          <w:b/>
          <w:iCs/>
          <w:highlight w:val="cyan"/>
          <w:u w:val="single"/>
          <w:bdr w:val="single" w:sz="8" w:space="0" w:color="auto"/>
        </w:rPr>
        <w:t>U</w:t>
      </w:r>
      <w:r w:rsidRPr="00C6217C">
        <w:rPr>
          <w:rFonts w:eastAsia="Cambria"/>
          <w:sz w:val="16"/>
        </w:rPr>
        <w:t xml:space="preserve">nited </w:t>
      </w:r>
      <w:r w:rsidRPr="00C6217C">
        <w:rPr>
          <w:rFonts w:eastAsia="Cambria"/>
          <w:b/>
          <w:iCs/>
          <w:highlight w:val="cyan"/>
          <w:u w:val="single"/>
          <w:bdr w:val="single" w:sz="8" w:space="0" w:color="auto"/>
        </w:rPr>
        <w:t>S</w:t>
      </w:r>
      <w:r w:rsidRPr="00C6217C">
        <w:rPr>
          <w:rFonts w:eastAsia="Cambria"/>
          <w:sz w:val="16"/>
        </w:rPr>
        <w:t xml:space="preserve">tates </w:t>
      </w:r>
      <w:r w:rsidRPr="00C6217C">
        <w:rPr>
          <w:rFonts w:eastAsia="Cambria"/>
          <w:highlight w:val="cyan"/>
          <w:u w:val="single"/>
        </w:rPr>
        <w:t>retreats and</w:t>
      </w:r>
      <w:r w:rsidRPr="00C6217C">
        <w:rPr>
          <w:rFonts w:eastAsia="Cambria"/>
          <w:sz w:val="16"/>
        </w:rPr>
        <w:t xml:space="preserve"> thereby </w:t>
      </w:r>
      <w:r w:rsidRPr="00C6217C">
        <w:rPr>
          <w:rFonts w:eastAsia="MS Gothic"/>
          <w:b/>
          <w:highlight w:val="cyan"/>
          <w:u w:val="single"/>
        </w:rPr>
        <w:t>weakens its economy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will</w:t>
      </w:r>
      <w:r w:rsidRPr="00C6217C">
        <w:rPr>
          <w:rFonts w:eastAsia="Cambria"/>
          <w:sz w:val="16"/>
          <w:highlight w:val="cyan"/>
        </w:rPr>
        <w:t xml:space="preserve"> </w:t>
      </w:r>
      <w:r w:rsidRPr="00C6217C">
        <w:rPr>
          <w:rFonts w:eastAsia="Cambria"/>
          <w:b/>
          <w:iCs/>
          <w:highlight w:val="cyan"/>
          <w:u w:val="single"/>
          <w:bdr w:val="single" w:sz="8" w:space="0" w:color="auto"/>
        </w:rPr>
        <w:t>blame</w:t>
      </w:r>
      <w:r w:rsidRPr="00C6217C">
        <w:rPr>
          <w:rFonts w:eastAsia="Cambria"/>
          <w:sz w:val="16"/>
        </w:rPr>
        <w:t xml:space="preserve"> </w:t>
      </w:r>
      <w:r w:rsidRPr="00C6217C">
        <w:rPr>
          <w:rFonts w:eastAsia="Cambria"/>
          <w:u w:val="single"/>
        </w:rPr>
        <w:t xml:space="preserve">the economic </w:t>
      </w:r>
      <w:r w:rsidRPr="00C6217C">
        <w:rPr>
          <w:rFonts w:eastAsia="Cambria"/>
          <w:highlight w:val="cyan"/>
          <w:u w:val="single"/>
        </w:rPr>
        <w:t>damage</w:t>
      </w:r>
      <w:r w:rsidRPr="00C6217C">
        <w:rPr>
          <w:rFonts w:eastAsia="Cambria"/>
          <w:u w:val="single"/>
        </w:rPr>
        <w:t xml:space="preserve"> not on its own actions but </w:t>
      </w:r>
      <w:r w:rsidRPr="00C6217C">
        <w:rPr>
          <w:rFonts w:eastAsia="Cambria"/>
          <w:highlight w:val="cyan"/>
          <w:u w:val="single"/>
        </w:rPr>
        <w:t xml:space="preserve">on </w:t>
      </w:r>
      <w:r w:rsidRPr="00C6217C">
        <w:rPr>
          <w:rFonts w:eastAsia="Cambria"/>
          <w:b/>
          <w:iCs/>
          <w:highlight w:val="cyan"/>
          <w:u w:val="single"/>
          <w:bdr w:val="single" w:sz="8" w:space="0" w:color="auto"/>
        </w:rPr>
        <w:t>foreign governments</w:t>
      </w:r>
      <w:r w:rsidRPr="00C6217C">
        <w:rPr>
          <w:rFonts w:eastAsia="Cambria"/>
          <w:sz w:val="16"/>
        </w:rPr>
        <w:t xml:space="preserve">, </w:t>
      </w:r>
      <w:r w:rsidRPr="00C6217C">
        <w:rPr>
          <w:rFonts w:eastAsia="Cambria"/>
          <w:u w:val="single"/>
        </w:rPr>
        <w:t xml:space="preserve">creating a self-perpetuating </w:t>
      </w:r>
      <w:r w:rsidRPr="00C6217C">
        <w:rPr>
          <w:rFonts w:eastAsia="Cambria"/>
          <w:b/>
          <w:iCs/>
          <w:u w:val="single"/>
          <w:bdr w:val="single" w:sz="8" w:space="0" w:color="auto"/>
        </w:rPr>
        <w:t>cycle of anger</w:t>
      </w:r>
      <w:r w:rsidRPr="00C6217C">
        <w:rPr>
          <w:rFonts w:eastAsia="Cambria"/>
          <w:sz w:val="16"/>
        </w:rPr>
        <w:t xml:space="preserve">. </w:t>
      </w:r>
      <w:r w:rsidRPr="00C6217C">
        <w:rPr>
          <w:rFonts w:eastAsia="Cambria"/>
          <w:highlight w:val="cyan"/>
          <w:u w:val="single"/>
        </w:rPr>
        <w:t xml:space="preserve">When </w:t>
      </w:r>
      <w:r w:rsidRPr="00C6217C">
        <w:rPr>
          <w:rFonts w:eastAsia="Cambria"/>
          <w:u w:val="single"/>
        </w:rPr>
        <w:t xml:space="preserve">other major </w:t>
      </w:r>
      <w:r w:rsidRPr="00C6217C">
        <w:rPr>
          <w:rFonts w:eastAsia="Cambria"/>
          <w:highlight w:val="cyan"/>
          <w:u w:val="single"/>
        </w:rPr>
        <w:t xml:space="preserve">countries </w:t>
      </w:r>
      <w:r w:rsidRPr="00C6217C">
        <w:rPr>
          <w:rFonts w:eastAsia="Cambria"/>
          <w:b/>
          <w:iCs/>
          <w:highlight w:val="cyan"/>
          <w:u w:val="single"/>
          <w:bdr w:val="single" w:sz="8" w:space="0" w:color="auto"/>
        </w:rPr>
        <w:t>step forward</w:t>
      </w:r>
      <w:r w:rsidRPr="00C6217C">
        <w:rPr>
          <w:rFonts w:eastAsia="Cambria"/>
          <w:sz w:val="16"/>
        </w:rPr>
        <w:t xml:space="preserve"> to preserve the open economic order, or defend themselves </w:t>
      </w:r>
      <w:r w:rsidRPr="00C6217C">
        <w:rPr>
          <w:rFonts w:eastAsia="Cambria"/>
          <w:highlight w:val="cyan"/>
          <w:u w:val="single"/>
        </w:rPr>
        <w:t>against</w:t>
      </w:r>
      <w:r w:rsidRPr="00C6217C">
        <w:rPr>
          <w:rFonts w:eastAsia="Cambria"/>
          <w:u w:val="single"/>
        </w:rPr>
        <w:t xml:space="preserve"> U.S. </w:t>
      </w:r>
      <w:r w:rsidRPr="00C6217C">
        <w:rPr>
          <w:rFonts w:eastAsia="Cambria"/>
          <w:highlight w:val="cyan"/>
          <w:u w:val="single"/>
        </w:rPr>
        <w:t>economic aggression</w:t>
      </w:r>
      <w:r w:rsidRPr="00C6217C">
        <w:rPr>
          <w:rFonts w:eastAsia="Cambria"/>
          <w:sz w:val="16"/>
        </w:rPr>
        <w:t xml:space="preserve">, </w:t>
      </w:r>
      <w:r w:rsidRPr="00C6217C">
        <w:rPr>
          <w:rFonts w:eastAsia="Cambria"/>
          <w:highlight w:val="cyan"/>
          <w:u w:val="single"/>
        </w:rPr>
        <w:t>Washington</w:t>
      </w:r>
      <w:r w:rsidRPr="00C6217C">
        <w:rPr>
          <w:rFonts w:eastAsia="Cambria"/>
          <w:u w:val="single"/>
        </w:rPr>
        <w:t xml:space="preserve"> may </w:t>
      </w:r>
      <w:r w:rsidRPr="00C6217C">
        <w:rPr>
          <w:rFonts w:eastAsia="Cambria"/>
          <w:b/>
          <w:iCs/>
          <w:highlight w:val="cyan"/>
          <w:u w:val="single"/>
          <w:bdr w:val="single" w:sz="8" w:space="0" w:color="auto"/>
        </w:rPr>
        <w:t>interpret</w:t>
      </w:r>
      <w:r w:rsidRPr="00C6217C">
        <w:rPr>
          <w:rFonts w:eastAsia="Cambria"/>
          <w:highlight w:val="cyan"/>
          <w:u w:val="single"/>
        </w:rPr>
        <w:t xml:space="preserve"> </w:t>
      </w:r>
      <w:r w:rsidRPr="00C6217C">
        <w:rPr>
          <w:rFonts w:eastAsia="Cambria"/>
          <w:u w:val="single"/>
        </w:rPr>
        <w:t xml:space="preserve">that as an </w:t>
      </w:r>
      <w:r w:rsidRPr="00C6217C">
        <w:rPr>
          <w:rFonts w:eastAsia="Cambria"/>
          <w:highlight w:val="cyan"/>
          <w:u w:val="single"/>
        </w:rPr>
        <w:t xml:space="preserve">attack </w:t>
      </w:r>
      <w:r w:rsidRPr="00C6217C">
        <w:rPr>
          <w:rFonts w:eastAsia="Cambria"/>
          <w:b/>
          <w:iCs/>
          <w:highlight w:val="cyan"/>
          <w:u w:val="single"/>
          <w:bdr w:val="single" w:sz="8" w:space="0" w:color="auto"/>
        </w:rPr>
        <w:t>on</w:t>
      </w:r>
      <w:r w:rsidRPr="00C6217C">
        <w:rPr>
          <w:rFonts w:eastAsia="Cambria"/>
          <w:b/>
          <w:iCs/>
          <w:u w:val="single"/>
          <w:bdr w:val="single" w:sz="8" w:space="0" w:color="auto"/>
        </w:rPr>
        <w:t xml:space="preserve"> U.S. </w:t>
      </w:r>
      <w:r w:rsidRPr="00C6217C">
        <w:rPr>
          <w:rFonts w:eastAsia="Cambria"/>
          <w:b/>
          <w:iCs/>
          <w:highlight w:val="cyan"/>
          <w:u w:val="single"/>
          <w:bdr w:val="single" w:sz="8" w:space="0" w:color="auto"/>
        </w:rPr>
        <w:t>primacy</w:t>
      </w:r>
      <w:r w:rsidRPr="00C6217C">
        <w:rPr>
          <w:rFonts w:eastAsia="Cambria"/>
          <w:sz w:val="16"/>
        </w:rPr>
        <w:t xml:space="preserve">. The </w:t>
      </w:r>
      <w:r w:rsidRPr="00C6217C">
        <w:rPr>
          <w:rFonts w:eastAsia="Cambria"/>
          <w:highlight w:val="cyan"/>
          <w:u w:val="single"/>
        </w:rPr>
        <w:t>Trump</w:t>
      </w:r>
      <w:r w:rsidRPr="00C6217C">
        <w:rPr>
          <w:rFonts w:eastAsia="Cambria"/>
          <w:sz w:val="16"/>
        </w:rPr>
        <w:t xml:space="preserve"> administration </w:t>
      </w:r>
      <w:r w:rsidRPr="00C6217C">
        <w:rPr>
          <w:rFonts w:eastAsia="Cambria"/>
          <w:highlight w:val="cyan"/>
          <w:u w:val="single"/>
        </w:rPr>
        <w:t>might</w:t>
      </w:r>
      <w:r w:rsidRPr="00C6217C">
        <w:rPr>
          <w:rFonts w:eastAsia="Cambria"/>
          <w:u w:val="single"/>
        </w:rPr>
        <w:t xml:space="preserve"> even </w:t>
      </w:r>
      <w:r w:rsidRPr="00C6217C">
        <w:rPr>
          <w:rFonts w:eastAsia="Cambria"/>
          <w:b/>
          <w:iCs/>
          <w:highlight w:val="cyan"/>
          <w:u w:val="single"/>
          <w:bdr w:val="single" w:sz="8" w:space="0" w:color="auto"/>
        </w:rPr>
        <w:t>misinterpret</w:t>
      </w:r>
      <w:r w:rsidRPr="00C6217C">
        <w:rPr>
          <w:rFonts w:eastAsia="Cambria"/>
          <w:sz w:val="16"/>
        </w:rPr>
        <w:t xml:space="preserve"> </w:t>
      </w:r>
      <w:r w:rsidRPr="00C6217C">
        <w:rPr>
          <w:rFonts w:eastAsia="Cambria"/>
          <w:u w:val="single"/>
        </w:rPr>
        <w:t>the</w:t>
      </w:r>
      <w:r w:rsidRPr="00C6217C">
        <w:rPr>
          <w:rFonts w:eastAsia="Cambria"/>
          <w:sz w:val="16"/>
        </w:rPr>
        <w:t xml:space="preserve"> current </w:t>
      </w:r>
      <w:r w:rsidRPr="00C6217C">
        <w:rPr>
          <w:rFonts w:eastAsia="Cambria"/>
          <w:highlight w:val="cyan"/>
          <w:u w:val="single"/>
        </w:rPr>
        <w:t>forbearance</w:t>
      </w:r>
      <w:r w:rsidRPr="00C6217C">
        <w:rPr>
          <w:rFonts w:eastAsia="Cambria"/>
          <w:sz w:val="16"/>
        </w:rPr>
        <w:t xml:space="preserve"> </w:t>
      </w:r>
      <w:r w:rsidRPr="00C6217C">
        <w:rPr>
          <w:rFonts w:eastAsia="Cambria"/>
          <w:u w:val="single"/>
        </w:rPr>
        <w:t xml:space="preserve">by China or the EU </w:t>
      </w:r>
      <w:r w:rsidRPr="00C6217C">
        <w:rPr>
          <w:rFonts w:eastAsia="Cambria"/>
          <w:highlight w:val="cyan"/>
          <w:u w:val="single"/>
        </w:rPr>
        <w:t xml:space="preserve">as </w:t>
      </w:r>
      <w:r w:rsidRPr="00C6217C">
        <w:rPr>
          <w:rFonts w:eastAsia="Cambria"/>
          <w:b/>
          <w:iCs/>
          <w:highlight w:val="cyan"/>
          <w:u w:val="single"/>
          <w:bdr w:val="single" w:sz="8" w:space="0" w:color="auto"/>
        </w:rPr>
        <w:t>a sign of weakness</w:t>
      </w:r>
      <w:r w:rsidRPr="00C6217C">
        <w:rPr>
          <w:rFonts w:eastAsia="Cambria"/>
          <w:sz w:val="16"/>
          <w:highlight w:val="cyan"/>
        </w:rPr>
        <w:t xml:space="preserve"> </w:t>
      </w:r>
      <w:r w:rsidRPr="00C6217C">
        <w:rPr>
          <w:rFonts w:eastAsia="Cambria"/>
          <w:highlight w:val="cyan"/>
          <w:u w:val="single"/>
        </w:rPr>
        <w:t>and</w:t>
      </w:r>
      <w:r w:rsidRPr="00C6217C">
        <w:rPr>
          <w:rFonts w:eastAsia="Cambria"/>
          <w:u w:val="single"/>
        </w:rPr>
        <w:t xml:space="preserve"> </w:t>
      </w:r>
      <w:r w:rsidRPr="00C6217C">
        <w:rPr>
          <w:rFonts w:eastAsia="Cambria"/>
          <w:highlight w:val="cyan"/>
          <w:u w:val="single"/>
        </w:rPr>
        <w:t xml:space="preserve">an invitation to </w:t>
      </w:r>
      <w:r w:rsidRPr="00C6217C">
        <w:rPr>
          <w:rFonts w:eastAsia="Cambria"/>
          <w:b/>
          <w:iCs/>
          <w:highlight w:val="cyan"/>
          <w:u w:val="single"/>
          <w:bdr w:val="single" w:sz="8" w:space="0" w:color="auto"/>
        </w:rPr>
        <w:t>escalate</w:t>
      </w:r>
      <w:r w:rsidRPr="00C6217C">
        <w:rPr>
          <w:rFonts w:eastAsia="Cambria"/>
          <w:b/>
          <w:iCs/>
          <w:u w:val="single"/>
          <w:bdr w:val="single" w:sz="8" w:space="0" w:color="auto"/>
        </w:rPr>
        <w:t xml:space="preserve"> confrontations</w:t>
      </w:r>
      <w:r w:rsidRPr="00C6217C">
        <w:rPr>
          <w:rFonts w:eastAsia="Cambria"/>
          <w:sz w:val="16"/>
        </w:rPr>
        <w:t>.</w:t>
      </w:r>
    </w:p>
    <w:p w14:paraId="1A68BBC2" w14:textId="77777777" w:rsidR="00F40AFC" w:rsidRDefault="00F40AFC" w:rsidP="00F40AFC">
      <w:pPr>
        <w:pStyle w:val="Heading4"/>
      </w:pPr>
      <w:r>
        <w:t>Degrowth stops exploration</w:t>
      </w:r>
    </w:p>
    <w:p w14:paraId="3EF7C925" w14:textId="77777777" w:rsidR="00F40AFC" w:rsidRPr="00DD79B8" w:rsidRDefault="00F40AFC" w:rsidP="00F40AFC">
      <w:r>
        <w:rPr>
          <w:rStyle w:val="Style13ptBold"/>
        </w:rPr>
        <w:t>Kovic</w:t>
      </w:r>
      <w:r w:rsidRPr="00A70493">
        <w:rPr>
          <w:rStyle w:val="Style13ptBold"/>
        </w:rPr>
        <w:t xml:space="preserve"> '</w:t>
      </w:r>
      <w:r>
        <w:rPr>
          <w:rStyle w:val="Style13ptBold"/>
        </w:rPr>
        <w:t>19</w:t>
      </w:r>
      <w:r w:rsidRPr="00A70493">
        <w:rPr>
          <w:rStyle w:val="Style13ptBold"/>
        </w:rPr>
        <w:t xml:space="preserve"> </w:t>
      </w:r>
      <w:r>
        <w:t>[Marko; March 2019; co-founder president of the Zurich Institute of Public Affairs Research; "The future of energy," https://osf.io/preprints/socarxiv/aswz9/download]//GJ</w:t>
      </w:r>
    </w:p>
    <w:p w14:paraId="42EC7376" w14:textId="77777777" w:rsidR="00F40AFC" w:rsidRPr="001D6F7B" w:rsidRDefault="00F40AFC" w:rsidP="00F40AFC">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C40687">
        <w:rPr>
          <w:rStyle w:val="Emphasis"/>
          <w:highlight w:val="cyan"/>
        </w:rPr>
        <w:t>space colonization</w:t>
      </w:r>
      <w:r w:rsidRPr="001D6F7B">
        <w:rPr>
          <w:sz w:val="16"/>
        </w:rPr>
        <w:t xml:space="preserve">. </w:t>
      </w:r>
      <w:r w:rsidRPr="00186AF0">
        <w:rPr>
          <w:rStyle w:val="StyleUnderline"/>
        </w:rPr>
        <w:t xml:space="preserve">This </w:t>
      </w:r>
      <w:r w:rsidRPr="00C40687">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C40687">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C40687">
        <w:rPr>
          <w:rStyle w:val="StyleUnderline"/>
          <w:highlight w:val="cyan"/>
        </w:rPr>
        <w:t>some climate</w:t>
      </w:r>
      <w:r w:rsidRPr="00186AF0">
        <w:rPr>
          <w:rStyle w:val="StyleUnderline"/>
        </w:rPr>
        <w:t xml:space="preserve"> change </w:t>
      </w:r>
      <w:r w:rsidRPr="00C40687">
        <w:rPr>
          <w:rStyle w:val="StyleUnderline"/>
        </w:rPr>
        <w:t xml:space="preserve">mitigation </w:t>
      </w:r>
      <w:r w:rsidRPr="00C40687">
        <w:rPr>
          <w:rStyle w:val="StyleUnderline"/>
          <w:highlight w:val="cyan"/>
        </w:rPr>
        <w:t>strategies</w:t>
      </w:r>
      <w:r w:rsidRPr="00186AF0">
        <w:rPr>
          <w:rStyle w:val="StyleUnderline"/>
        </w:rPr>
        <w:t xml:space="preserve"> might </w:t>
      </w:r>
      <w:proofErr w:type="gramStart"/>
      <w:r w:rsidRPr="00186AF0">
        <w:rPr>
          <w:rStyle w:val="StyleUnderline"/>
        </w:rPr>
        <w:t>actually</w:t>
      </w:r>
      <w:r w:rsidRPr="001D6F7B">
        <w:rPr>
          <w:sz w:val="16"/>
        </w:rPr>
        <w:t xml:space="preserve"> </w:t>
      </w:r>
      <w:r w:rsidRPr="00C40687">
        <w:rPr>
          <w:rStyle w:val="Emphasis"/>
          <w:highlight w:val="cyan"/>
        </w:rPr>
        <w:t>harm</w:t>
      </w:r>
      <w:proofErr w:type="gramEnd"/>
      <w:r w:rsidRPr="00186AF0">
        <w:rPr>
          <w:rStyle w:val="Emphasis"/>
        </w:rPr>
        <w:t xml:space="preserve"> the </w:t>
      </w:r>
      <w:r w:rsidRPr="00C40687">
        <w:rPr>
          <w:rStyle w:val="Emphasis"/>
          <w:highlight w:val="cyan"/>
        </w:rPr>
        <w:t>long-term prospects</w:t>
      </w:r>
      <w:r w:rsidRPr="00186AF0">
        <w:rPr>
          <w:rStyle w:val="Emphasis"/>
        </w:rPr>
        <w:t xml:space="preserve"> of humankind</w:t>
      </w:r>
      <w:r w:rsidRPr="001D6F7B">
        <w:rPr>
          <w:sz w:val="16"/>
        </w:rPr>
        <w:t>.</w:t>
      </w:r>
    </w:p>
    <w:p w14:paraId="04163DF4" w14:textId="77777777" w:rsidR="00F40AFC" w:rsidRPr="001D6F7B" w:rsidRDefault="00F40AFC" w:rsidP="00F40AFC">
      <w:pPr>
        <w:rPr>
          <w:sz w:val="16"/>
        </w:rPr>
      </w:pPr>
      <w:r w:rsidRPr="001D6F7B">
        <w:rPr>
          <w:sz w:val="16"/>
        </w:rPr>
        <w:t xml:space="preserve">First, </w:t>
      </w:r>
      <w:r w:rsidRPr="00C40687">
        <w:rPr>
          <w:rStyle w:val="StyleUnderline"/>
          <w:highlight w:val="cyan"/>
        </w:rPr>
        <w:t>it is possible</w:t>
      </w:r>
      <w:r w:rsidRPr="00186AF0">
        <w:rPr>
          <w:rStyle w:val="StyleUnderline"/>
        </w:rPr>
        <w:t xml:space="preserve"> that dominant climate change </w:t>
      </w:r>
      <w:r w:rsidRPr="00C40687">
        <w:rPr>
          <w:rStyle w:val="StyleUnderline"/>
          <w:highlight w:val="cyan"/>
        </w:rPr>
        <w:t>mitigation</w:t>
      </w:r>
      <w:r w:rsidRPr="001D6F7B">
        <w:rPr>
          <w:sz w:val="16"/>
        </w:rPr>
        <w:t xml:space="preserve"> strategies </w:t>
      </w:r>
      <w:r w:rsidRPr="00C40687">
        <w:rPr>
          <w:rStyle w:val="StyleUnderline"/>
          <w:highlight w:val="cyan"/>
        </w:rPr>
        <w:t>will</w:t>
      </w:r>
      <w:r w:rsidRPr="00186AF0">
        <w:rPr>
          <w:rStyle w:val="StyleUnderline"/>
        </w:rPr>
        <w:t xml:space="preserve"> actively </w:t>
      </w:r>
      <w:r w:rsidRPr="00C40687">
        <w:rPr>
          <w:rStyle w:val="Emphasis"/>
          <w:highlight w:val="cyan"/>
        </w:rPr>
        <w:t>exclude</w:t>
      </w:r>
      <w:r w:rsidRPr="00186AF0">
        <w:rPr>
          <w:rStyle w:val="StyleUnderline"/>
        </w:rPr>
        <w:t xml:space="preserve"> any form of</w:t>
      </w:r>
      <w:r w:rsidRPr="001D6F7B">
        <w:rPr>
          <w:sz w:val="16"/>
        </w:rPr>
        <w:t xml:space="preserve"> </w:t>
      </w:r>
      <w:r w:rsidRPr="00C40687">
        <w:rPr>
          <w:rStyle w:val="Emphasis"/>
          <w:highlight w:val="cyan"/>
        </w:rPr>
        <w:t>nuclear energy</w:t>
      </w:r>
      <w:r w:rsidRPr="001D6F7B">
        <w:rPr>
          <w:sz w:val="16"/>
        </w:rPr>
        <w:t xml:space="preserve"> </w:t>
      </w:r>
      <w:r w:rsidRPr="00186AF0">
        <w:rPr>
          <w:rStyle w:val="StyleUnderline"/>
        </w:rPr>
        <w:t>from the repertoire of climate-friendly energy sources. Existing and experimental</w:t>
      </w:r>
      <w:r w:rsidRPr="001D6F7B">
        <w:rPr>
          <w:sz w:val="16"/>
        </w:rPr>
        <w:t xml:space="preserve"> (molten salt) </w:t>
      </w:r>
      <w:r w:rsidRPr="00186AF0">
        <w:rPr>
          <w:rStyle w:val="StyleUnderline"/>
        </w:rPr>
        <w:t>fission reactors could play a significant role in replacing carbon-heavy energy sources</w:t>
      </w:r>
      <w:r w:rsidRPr="001D6F7B">
        <w:rPr>
          <w:sz w:val="16"/>
        </w:rPr>
        <w:t xml:space="preserve">, but pro-environmental attitudes often overlap with anti-nuclear sentiments [65]. As a result, and in combination with other problems such as large-scale market failures of </w:t>
      </w:r>
      <w:proofErr w:type="gramStart"/>
      <w:r w:rsidRPr="001D6F7B">
        <w:rPr>
          <w:sz w:val="16"/>
        </w:rPr>
        <w:t>existing  fission</w:t>
      </w:r>
      <w:proofErr w:type="gramEnd"/>
      <w:r w:rsidRPr="001D6F7B">
        <w:rPr>
          <w:sz w:val="16"/>
        </w:rPr>
        <w:t xml:space="preserve"> reactors (one of the reasons being that generating electricity from fossil fuels is cheaper) [66], nuclear  fission does not currently have significant standing as a “cleantech” contribution to climate change mitigation. From a long-term perspective, an unfavorable </w:t>
      </w:r>
      <w:r w:rsidRPr="001D6F7B">
        <w:rPr>
          <w:sz w:val="16"/>
        </w:rPr>
        <w:lastRenderedPageBreak/>
        <w:t xml:space="preserve">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C40687">
        <w:rPr>
          <w:rStyle w:val="StyleUnderline"/>
          <w:highlight w:val="cyan"/>
        </w:rPr>
        <w:t xml:space="preserve">attempts at </w:t>
      </w:r>
      <w:r w:rsidRPr="00C40687">
        <w:rPr>
          <w:rStyle w:val="Emphasis"/>
          <w:highlight w:val="cyan"/>
        </w:rPr>
        <w:t>colonizing space</w:t>
      </w:r>
      <w:r w:rsidRPr="00C40687">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C40687">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64536313" w14:textId="77777777" w:rsidR="00F40AFC" w:rsidRPr="001D6F7B" w:rsidRDefault="00F40AFC" w:rsidP="00F40AFC">
      <w:pPr>
        <w:rPr>
          <w:sz w:val="16"/>
        </w:rPr>
      </w:pPr>
      <w:r w:rsidRPr="001D6F7B">
        <w:rPr>
          <w:sz w:val="16"/>
        </w:rPr>
        <w:t xml:space="preserve">Second, </w:t>
      </w:r>
      <w:r w:rsidRPr="00C40687">
        <w:rPr>
          <w:rStyle w:val="StyleUnderline"/>
          <w:highlight w:val="cyan"/>
        </w:rPr>
        <w:t>there is</w:t>
      </w:r>
      <w:r w:rsidRPr="001D6F7B">
        <w:rPr>
          <w:rStyle w:val="StyleUnderline"/>
        </w:rPr>
        <w:t xml:space="preserve"> some </w:t>
      </w:r>
      <w:r w:rsidRPr="00C40687">
        <w:rPr>
          <w:rStyle w:val="StyleUnderline"/>
          <w:highlight w:val="cyan"/>
        </w:rPr>
        <w:t>probability</w:t>
      </w:r>
      <w:r w:rsidRPr="001D6F7B">
        <w:rPr>
          <w:rStyle w:val="StyleUnderline"/>
        </w:rPr>
        <w:t xml:space="preserve"> that climate change mitigation </w:t>
      </w:r>
      <w:r w:rsidRPr="00C40687">
        <w:rPr>
          <w:rStyle w:val="StyleUnderline"/>
          <w:highlight w:val="cyan"/>
        </w:rPr>
        <w:t xml:space="preserve">strategies will </w:t>
      </w:r>
      <w:r w:rsidRPr="00C40687">
        <w:rPr>
          <w:rStyle w:val="Emphasis"/>
          <w:highlight w:val="cyan"/>
        </w:rPr>
        <w:t>change</w:t>
      </w:r>
      <w:r w:rsidRPr="001D6F7B">
        <w:rPr>
          <w:rStyle w:val="Emphasis"/>
        </w:rPr>
        <w:t xml:space="preserve"> the social order</w:t>
      </w:r>
      <w:r w:rsidRPr="001D6F7B">
        <w:rPr>
          <w:sz w:val="16"/>
        </w:rPr>
        <w:t xml:space="preserve"> </w:t>
      </w:r>
      <w:r w:rsidRPr="00C40687">
        <w:rPr>
          <w:rStyle w:val="StyleUnderline"/>
          <w:highlight w:val="cyan"/>
        </w:rPr>
        <w:t>towards</w:t>
      </w:r>
      <w:r w:rsidRPr="001D6F7B">
        <w:rPr>
          <w:rStyle w:val="StyleUnderline"/>
        </w:rPr>
        <w:t xml:space="preserve"> a</w:t>
      </w:r>
      <w:r w:rsidRPr="001D6F7B">
        <w:rPr>
          <w:sz w:val="16"/>
        </w:rPr>
        <w:t xml:space="preserve"> </w:t>
      </w:r>
      <w:r w:rsidRPr="00C40687">
        <w:rPr>
          <w:rStyle w:val="Emphasis"/>
          <w:highlight w:val="cyan"/>
        </w:rPr>
        <w:t>degrowth</w:t>
      </w:r>
      <w:r w:rsidRPr="001D6F7B">
        <w:rPr>
          <w:sz w:val="16"/>
        </w:rPr>
        <w:t xml:space="preserve"> </w:t>
      </w:r>
      <w:r w:rsidRPr="001D6F7B">
        <w:rPr>
          <w:rStyle w:val="StyleUnderline"/>
        </w:rPr>
        <w:t>philosophy. Degrowth is a vague socio-economic concept and social movement that</w:t>
      </w:r>
      <w:r w:rsidRPr="001D6F7B">
        <w:rPr>
          <w:sz w:val="16"/>
        </w:rPr>
        <w:t xml:space="preserve">, in general, </w:t>
      </w:r>
      <w:r w:rsidRPr="001D6F7B">
        <w:rPr>
          <w:rStyle w:val="StyleUnderline"/>
        </w:rPr>
        <w:t>calls for a</w:t>
      </w:r>
      <w:r w:rsidRPr="001D6F7B">
        <w:rPr>
          <w:sz w:val="16"/>
        </w:rPr>
        <w:t xml:space="preserve"> </w:t>
      </w:r>
      <w:r w:rsidRPr="001D6F7B">
        <w:rPr>
          <w:rStyle w:val="Emphasis"/>
        </w:rPr>
        <w:t>contraction</w:t>
      </w:r>
      <w:r w:rsidRPr="001D6F7B">
        <w:rPr>
          <w:sz w:val="16"/>
        </w:rPr>
        <w:t xml:space="preserve"> </w:t>
      </w:r>
      <w:r w:rsidRPr="001D6F7B">
        <w:rPr>
          <w:rStyle w:val="StyleUnderline"/>
        </w:rPr>
        <w:t>of the global and national economies by means of</w:t>
      </w:r>
      <w:r w:rsidRPr="001D6F7B">
        <w:rPr>
          <w:sz w:val="16"/>
        </w:rPr>
        <w:t xml:space="preserve"> </w:t>
      </w:r>
      <w:r w:rsidRPr="001D6F7B">
        <w:rPr>
          <w:rStyle w:val="Emphasis"/>
        </w:rPr>
        <w:t>lower production</w:t>
      </w:r>
      <w:r w:rsidRPr="001D6F7B">
        <w:rPr>
          <w:sz w:val="16"/>
        </w:rPr>
        <w:t xml:space="preserve"> </w:t>
      </w:r>
      <w:r w:rsidRPr="001D6F7B">
        <w:rPr>
          <w:rStyle w:val="StyleUnderline"/>
        </w:rPr>
        <w:t>and</w:t>
      </w:r>
      <w:r w:rsidRPr="001D6F7B">
        <w:rPr>
          <w:sz w:val="16"/>
        </w:rPr>
        <w:t xml:space="preserve"> </w:t>
      </w:r>
      <w:r w:rsidRPr="001D6F7B">
        <w:rPr>
          <w:rStyle w:val="Emphasis"/>
        </w:rPr>
        <w:t>consumption rates</w:t>
      </w:r>
      <w:r w:rsidRPr="001D6F7B">
        <w:rPr>
          <w:sz w:val="16"/>
        </w:rPr>
        <w:t xml:space="preserve">, </w:t>
      </w:r>
      <w:r w:rsidRPr="001D6F7B">
        <w:rPr>
          <w:rStyle w:val="StyleUnderline"/>
        </w:rPr>
        <w:t>and</w:t>
      </w:r>
      <w:r w:rsidRPr="001D6F7B">
        <w:rPr>
          <w:sz w:val="16"/>
        </w:rPr>
        <w:t xml:space="preserve">, to some degree, to </w:t>
      </w:r>
      <w:r w:rsidRPr="001D6F7B">
        <w:rPr>
          <w:rStyle w:val="StyleUnderline"/>
        </w:rPr>
        <w:t xml:space="preserve">more </w:t>
      </w:r>
      <w:r w:rsidRPr="001D6F7B">
        <w:rPr>
          <w:rStyle w:val="Emphasis"/>
        </w:rPr>
        <w:t>profound changes</w:t>
      </w:r>
      <w:r w:rsidRPr="001D6F7B">
        <w:rPr>
          <w:sz w:val="16"/>
        </w:rPr>
        <w:t xml:space="preserve"> </w:t>
      </w:r>
      <w:r w:rsidRPr="001D6F7B">
        <w:rPr>
          <w:rStyle w:val="StyleUnderline"/>
        </w:rPr>
        <w:t>to the “capitalist” system of</w:t>
      </w:r>
      <w:r w:rsidRPr="001D6F7B">
        <w:rPr>
          <w:sz w:val="16"/>
        </w:rPr>
        <w:t xml:space="preserve"> </w:t>
      </w:r>
      <w:r w:rsidRPr="001D6F7B">
        <w:rPr>
          <w:rStyle w:val="Emphasis"/>
        </w:rPr>
        <w:t>economic production</w:t>
      </w:r>
      <w:r w:rsidRPr="001D6F7B">
        <w:rPr>
          <w:sz w:val="16"/>
        </w:rPr>
        <w:t xml:space="preserve"> [67]. Degrowth or degrowth-like approaches are being actively considered as climate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w:t>
      </w:r>
      <w:proofErr w:type="gramStart"/>
      <w:r w:rsidRPr="001D6F7B">
        <w:rPr>
          <w:sz w:val="16"/>
        </w:rPr>
        <w:t>completely eliminate</w:t>
      </w:r>
      <w:proofErr w:type="gramEnd"/>
      <w:r w:rsidRPr="001D6F7B">
        <w:rPr>
          <w:sz w:val="16"/>
        </w:rPr>
        <w:t xml:space="preserve"> the (industrial) sources of greenhouse gases, </w:t>
      </w:r>
      <w:r w:rsidRPr="001D6F7B">
        <w:rPr>
          <w:rStyle w:val="StyleUnderline"/>
        </w:rPr>
        <w:t xml:space="preserve">the amount of greenhouse gases that are being emitted would accordingly drastically sink. </w:t>
      </w:r>
      <w:r w:rsidRPr="00C40687">
        <w:rPr>
          <w:rStyle w:val="StyleUnderline"/>
          <w:highlight w:val="cyan"/>
        </w:rPr>
        <w:t>From</w:t>
      </w:r>
      <w:r w:rsidRPr="001D6F7B">
        <w:rPr>
          <w:rStyle w:val="StyleUnderline"/>
        </w:rPr>
        <w:t xml:space="preserve"> the </w:t>
      </w:r>
      <w:r w:rsidRPr="00C40687">
        <w:rPr>
          <w:rStyle w:val="Emphasis"/>
          <w:highlight w:val="cyan"/>
        </w:rPr>
        <w:t>long-term perspective</w:t>
      </w:r>
      <w:r w:rsidRPr="00C40687">
        <w:rPr>
          <w:sz w:val="16"/>
          <w:highlight w:val="cyan"/>
        </w:rPr>
        <w:t xml:space="preserve"> </w:t>
      </w:r>
      <w:r w:rsidRPr="00C40687">
        <w:rPr>
          <w:rStyle w:val="StyleUnderline"/>
          <w:highlight w:val="cyan"/>
        </w:rPr>
        <w:t>of</w:t>
      </w:r>
      <w:r w:rsidRPr="001D6F7B">
        <w:rPr>
          <w:rStyle w:val="StyleUnderline"/>
        </w:rPr>
        <w:t xml:space="preserve"> </w:t>
      </w:r>
      <w:r w:rsidRPr="001D6F7B">
        <w:rPr>
          <w:rStyle w:val="Emphasis"/>
        </w:rPr>
        <w:t xml:space="preserve">humankind’s </w:t>
      </w:r>
      <w:r w:rsidRPr="00C40687">
        <w:rPr>
          <w:rStyle w:val="Emphasis"/>
          <w:highlight w:val="cyan"/>
        </w:rPr>
        <w:t>survival</w:t>
      </w:r>
      <w:r w:rsidRPr="00C40687">
        <w:rPr>
          <w:rStyle w:val="StyleUnderline"/>
          <w:highlight w:val="cyan"/>
        </w:rPr>
        <w:t xml:space="preserve">, degrowth is </w:t>
      </w:r>
      <w:r w:rsidRPr="00C40687">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C40687">
        <w:rPr>
          <w:rStyle w:val="StyleUnderline"/>
          <w:highlight w:val="cyan"/>
        </w:rPr>
        <w:t>contraction of economic activity would</w:t>
      </w:r>
      <w:r w:rsidRPr="001D6F7B">
        <w:rPr>
          <w:rStyle w:val="StyleUnderline"/>
        </w:rPr>
        <w:t xml:space="preserve"> also </w:t>
      </w:r>
      <w:r w:rsidRPr="00C40687">
        <w:rPr>
          <w:rStyle w:val="StyleUnderline"/>
          <w:highlight w:val="cyan"/>
        </w:rPr>
        <w:t>slow or</w:t>
      </w:r>
      <w:r w:rsidRPr="00C40687">
        <w:rPr>
          <w:sz w:val="16"/>
          <w:highlight w:val="cyan"/>
        </w:rPr>
        <w:t xml:space="preserve"> </w:t>
      </w:r>
      <w:r w:rsidRPr="00C40687">
        <w:rPr>
          <w:rStyle w:val="Emphasis"/>
          <w:highlight w:val="cyan"/>
        </w:rPr>
        <w:t>eliminate progress</w:t>
      </w:r>
      <w:r w:rsidRPr="00C40687">
        <w:rPr>
          <w:sz w:val="16"/>
          <w:highlight w:val="cyan"/>
        </w:rPr>
        <w:t xml:space="preserve"> </w:t>
      </w:r>
      <w:r w:rsidRPr="00C40687">
        <w:rPr>
          <w:rStyle w:val="StyleUnderline"/>
          <w:highlight w:val="cyan"/>
        </w:rPr>
        <w:t>in</w:t>
      </w:r>
      <w:r w:rsidRPr="001D6F7B">
        <w:rPr>
          <w:rStyle w:val="StyleUnderline"/>
        </w:rPr>
        <w:t xml:space="preserve"> the domain of</w:t>
      </w:r>
      <w:r w:rsidRPr="001D6F7B">
        <w:rPr>
          <w:sz w:val="16"/>
        </w:rPr>
        <w:t xml:space="preserve"> </w:t>
      </w:r>
      <w:r w:rsidRPr="00C40687">
        <w:rPr>
          <w:rStyle w:val="Emphasis"/>
          <w:highlight w:val="cyan"/>
        </w:rPr>
        <w:t>energy</w:t>
      </w:r>
      <w:r w:rsidRPr="00C40687">
        <w:rPr>
          <w:sz w:val="16"/>
          <w:highlight w:val="cyan"/>
        </w:rPr>
        <w:t xml:space="preserve">, </w:t>
      </w:r>
      <w:r w:rsidRPr="00C40687">
        <w:rPr>
          <w:rStyle w:val="StyleUnderline"/>
          <w:highlight w:val="cyan"/>
        </w:rPr>
        <w:t>which would</w:t>
      </w:r>
      <w:r w:rsidRPr="001D6F7B">
        <w:rPr>
          <w:rStyle w:val="StyleUnderline"/>
        </w:rPr>
        <w:t>,</w:t>
      </w:r>
      <w:r w:rsidRPr="001D6F7B">
        <w:rPr>
          <w:sz w:val="16"/>
        </w:rPr>
        <w:t xml:space="preserve"> in turn, </w:t>
      </w:r>
      <w:r w:rsidRPr="00C40687">
        <w:rPr>
          <w:rStyle w:val="StyleUnderline"/>
          <w:highlight w:val="cyan"/>
        </w:rPr>
        <w:t>reduce</w:t>
      </w:r>
      <w:r w:rsidRPr="001D6F7B">
        <w:rPr>
          <w:rStyle w:val="StyleUnderline"/>
        </w:rPr>
        <w:t xml:space="preserve"> the </w:t>
      </w:r>
      <w:r w:rsidRPr="00C40687">
        <w:rPr>
          <w:rStyle w:val="StyleUnderline"/>
          <w:highlight w:val="cyan"/>
        </w:rPr>
        <w:t>probability of</w:t>
      </w:r>
      <w:r w:rsidRPr="001D6F7B">
        <w:rPr>
          <w:rStyle w:val="StyleUnderline"/>
        </w:rPr>
        <w:t xml:space="preserve"> </w:t>
      </w:r>
      <w:r w:rsidRPr="001D6F7B">
        <w:rPr>
          <w:rStyle w:val="Emphasis"/>
        </w:rPr>
        <w:t xml:space="preserve">successful </w:t>
      </w:r>
      <w:r w:rsidRPr="00C40687">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C40687">
        <w:rPr>
          <w:rStyle w:val="StyleUnderline"/>
          <w:highlight w:val="cyan"/>
        </w:rPr>
        <w:t>If degrowth were</w:t>
      </w:r>
      <w:r w:rsidRPr="00C40687">
        <w:rPr>
          <w:rStyle w:val="StyleUnderline"/>
        </w:rPr>
        <w:t xml:space="preserve"> to become </w:t>
      </w:r>
      <w:r w:rsidRPr="00C40687">
        <w:rPr>
          <w:rStyle w:val="StyleUnderline"/>
          <w:highlight w:val="cyan"/>
        </w:rPr>
        <w:t>a</w:t>
      </w:r>
      <w:r w:rsidRPr="00C40687">
        <w:rPr>
          <w:sz w:val="16"/>
          <w:highlight w:val="cyan"/>
        </w:rPr>
        <w:t xml:space="preserve"> </w:t>
      </w:r>
      <w:r w:rsidRPr="00C40687">
        <w:rPr>
          <w:rStyle w:val="Emphasis"/>
          <w:highlight w:val="cyan"/>
        </w:rPr>
        <w:t>dominant</w:t>
      </w:r>
      <w:r w:rsidRPr="001D6F7B">
        <w:rPr>
          <w:rStyle w:val="Emphasis"/>
        </w:rPr>
        <w:t xml:space="preserve"> societal </w:t>
      </w:r>
      <w:r w:rsidRPr="00C40687">
        <w:rPr>
          <w:rStyle w:val="Emphasis"/>
          <w:highlight w:val="cyan"/>
        </w:rPr>
        <w:t>paradigm</w:t>
      </w:r>
      <w:r w:rsidRPr="00C40687">
        <w:rPr>
          <w:sz w:val="16"/>
          <w:highlight w:val="cyan"/>
        </w:rPr>
        <w:t xml:space="preserve">, </w:t>
      </w:r>
      <w:r w:rsidRPr="00C40687">
        <w:rPr>
          <w:rStyle w:val="StyleUnderline"/>
          <w:highlight w:val="cyan"/>
        </w:rPr>
        <w:t xml:space="preserve">it is </w:t>
      </w:r>
      <w:r w:rsidRPr="00C40687">
        <w:rPr>
          <w:rStyle w:val="Emphasis"/>
          <w:highlight w:val="cyan"/>
        </w:rPr>
        <w:t>uncertain</w:t>
      </w:r>
      <w:r w:rsidRPr="00C40687">
        <w:rPr>
          <w:rStyle w:val="StyleUnderline"/>
          <w:highlight w:val="cyan"/>
        </w:rPr>
        <w:t xml:space="preserve"> whether</w:t>
      </w:r>
      <w:r w:rsidRPr="001D6F7B">
        <w:rPr>
          <w:rStyle w:val="StyleUnderline"/>
        </w:rPr>
        <w:t xml:space="preserve"> the long-term survival of humankind by means of </w:t>
      </w:r>
      <w:r w:rsidRPr="00C40687">
        <w:rPr>
          <w:rStyle w:val="Emphasis"/>
          <w:highlight w:val="cyan"/>
        </w:rPr>
        <w:t>space colonization</w:t>
      </w:r>
      <w:r w:rsidRPr="00C40687">
        <w:rPr>
          <w:sz w:val="16"/>
          <w:highlight w:val="cyan"/>
        </w:rPr>
        <w:t xml:space="preserve"> </w:t>
      </w:r>
      <w:r w:rsidRPr="00C40687">
        <w:rPr>
          <w:rStyle w:val="StyleUnderline"/>
          <w:highlight w:val="cyan"/>
        </w:rPr>
        <w:t>would be</w:t>
      </w:r>
      <w:r w:rsidRPr="001D6F7B">
        <w:rPr>
          <w:rStyle w:val="StyleUnderline"/>
        </w:rPr>
        <w:t xml:space="preserve"> regarded a </w:t>
      </w:r>
      <w:r w:rsidRPr="00C40687">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C40687">
        <w:rPr>
          <w:rStyle w:val="StyleUnderline"/>
          <w:highlight w:val="cyan"/>
        </w:rPr>
        <w:t>establishing</w:t>
      </w:r>
      <w:r w:rsidRPr="001D6F7B">
        <w:rPr>
          <w:rStyle w:val="StyleUnderline"/>
        </w:rPr>
        <w:t xml:space="preserve"> </w:t>
      </w:r>
      <w:r w:rsidRPr="001D6F7B">
        <w:rPr>
          <w:rStyle w:val="Emphasis"/>
        </w:rPr>
        <w:t xml:space="preserve">extraterrestrial </w:t>
      </w:r>
      <w:r w:rsidRPr="00C40687">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6E0CBAE6" w14:textId="77777777" w:rsidR="00F40AFC" w:rsidRDefault="00F40AFC" w:rsidP="00F40AFC">
      <w:pPr>
        <w:rPr>
          <w:sz w:val="16"/>
        </w:rPr>
      </w:pPr>
      <w:r w:rsidRPr="001D6F7B">
        <w:rPr>
          <w:rStyle w:val="StyleUnderline"/>
        </w:rPr>
        <w:t xml:space="preserve">In a more philosophical sense, </w:t>
      </w:r>
      <w:r w:rsidRPr="00C40687">
        <w:rPr>
          <w:rStyle w:val="StyleUnderline"/>
          <w:highlight w:val="cyan"/>
        </w:rPr>
        <w:t>degrowth might</w:t>
      </w:r>
      <w:r w:rsidRPr="00C40687">
        <w:rPr>
          <w:rStyle w:val="StyleUnderline"/>
        </w:rPr>
        <w:t xml:space="preserve"> even</w:t>
      </w:r>
      <w:r w:rsidRPr="00C40687">
        <w:rPr>
          <w:rStyle w:val="StyleUnderline"/>
          <w:highlight w:val="cyan"/>
        </w:rPr>
        <w:t xml:space="preserve"> be</w:t>
      </w:r>
      <w:r w:rsidRPr="00C40687">
        <w:rPr>
          <w:sz w:val="16"/>
          <w:highlight w:val="cyan"/>
        </w:rPr>
        <w:t xml:space="preserve"> </w:t>
      </w:r>
      <w:r w:rsidRPr="00C40687">
        <w:rPr>
          <w:rStyle w:val="Emphasis"/>
          <w:highlight w:val="cyan"/>
        </w:rPr>
        <w:t xml:space="preserve">antithetical to </w:t>
      </w:r>
      <w:r w:rsidRPr="00C40687">
        <w:rPr>
          <w:rStyle w:val="Emphasis"/>
        </w:rPr>
        <w:t xml:space="preserve">space </w:t>
      </w:r>
      <w:r w:rsidRPr="00C40687">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C40687">
        <w:rPr>
          <w:rStyle w:val="StyleUnderline"/>
          <w:highlight w:val="cyan"/>
        </w:rPr>
        <w:t>the goal is</w:t>
      </w:r>
      <w:r w:rsidRPr="001D6F7B">
        <w:rPr>
          <w:rStyle w:val="StyleUnderline"/>
        </w:rPr>
        <w:t>,</w:t>
      </w:r>
      <w:r w:rsidRPr="001D6F7B">
        <w:rPr>
          <w:sz w:val="16"/>
        </w:rPr>
        <w:t xml:space="preserve"> metaphorically speaking, </w:t>
      </w:r>
      <w:r w:rsidRPr="00C40687">
        <w:rPr>
          <w:rStyle w:val="StyleUnderline"/>
          <w:highlight w:val="cyan"/>
        </w:rPr>
        <w:t>not to “live beyond our means</w:t>
      </w:r>
      <w:r w:rsidRPr="001D6F7B">
        <w:rPr>
          <w:rStyle w:val="StyleUnderline"/>
        </w:rPr>
        <w:t>”: We should strive for “ecological balance”, and such a state should increase the</w:t>
      </w:r>
      <w:r w:rsidRPr="001D6F7B">
        <w:rPr>
          <w:sz w:val="16"/>
        </w:rPr>
        <w:t xml:space="preserve"> </w:t>
      </w:r>
      <w:r w:rsidRPr="001D6F7B">
        <w:rPr>
          <w:rStyle w:val="Emphasis"/>
        </w:rPr>
        <w:t>average wellbeing</w:t>
      </w:r>
      <w:r w:rsidRPr="001D6F7B">
        <w:rPr>
          <w:sz w:val="16"/>
        </w:rPr>
        <w:t xml:space="preserve">. </w:t>
      </w:r>
      <w:r w:rsidRPr="001D6F7B">
        <w:rPr>
          <w:rStyle w:val="StyleUnderline"/>
        </w:rPr>
        <w:t xml:space="preserve">But </w:t>
      </w:r>
      <w:r w:rsidRPr="00C40687">
        <w:rPr>
          <w:rStyle w:val="StyleUnderline"/>
          <w:highlight w:val="cyan"/>
        </w:rPr>
        <w:t>the frame of reference is the status quo</w:t>
      </w:r>
      <w:r w:rsidRPr="001D6F7B">
        <w:rPr>
          <w:rStyle w:val="StyleUnderline"/>
        </w:rPr>
        <w:t xml:space="preserve">; Earth and </w:t>
      </w:r>
      <w:r w:rsidRPr="00C40687">
        <w:rPr>
          <w:rStyle w:val="StyleUnderline"/>
          <w:highlight w:val="cyan"/>
        </w:rPr>
        <w:t>humankind</w:t>
      </w:r>
      <w:r w:rsidRPr="001D6F7B">
        <w:rPr>
          <w:rStyle w:val="StyleUnderline"/>
        </w:rPr>
        <w:t xml:space="preserve"> as we know it </w:t>
      </w:r>
      <w:r w:rsidRPr="00C40687">
        <w:rPr>
          <w:rStyle w:val="Emphasis"/>
          <w:highlight w:val="cyan"/>
        </w:rPr>
        <w:t>today</w:t>
      </w:r>
      <w:r w:rsidRPr="00C40687">
        <w:rPr>
          <w:rStyle w:val="StyleUnderline"/>
          <w:highlight w:val="cyan"/>
        </w:rPr>
        <w:t>. Space colonization</w:t>
      </w:r>
      <w:r w:rsidRPr="001D6F7B">
        <w:rPr>
          <w:rStyle w:val="StyleUnderline"/>
        </w:rPr>
        <w:t>,</w:t>
      </w:r>
      <w:r w:rsidRPr="001D6F7B">
        <w:rPr>
          <w:sz w:val="16"/>
        </w:rPr>
        <w:t xml:space="preserve"> on the other hand, </w:t>
      </w:r>
      <w:r w:rsidRPr="00C40687">
        <w:rPr>
          <w:rStyle w:val="StyleUnderline"/>
          <w:highlight w:val="cyan"/>
        </w:rPr>
        <w:t>operates with a</w:t>
      </w:r>
      <w:r w:rsidRPr="001D6F7B">
        <w:rPr>
          <w:rStyle w:val="StyleUnderline"/>
        </w:rPr>
        <w:t xml:space="preserve"> much</w:t>
      </w:r>
      <w:r w:rsidRPr="001D6F7B">
        <w:rPr>
          <w:sz w:val="16"/>
        </w:rPr>
        <w:t xml:space="preserve"> </w:t>
      </w:r>
      <w:r w:rsidRPr="00C40687">
        <w:rPr>
          <w:rStyle w:val="Emphasis"/>
          <w:highlight w:val="cyan"/>
        </w:rPr>
        <w:t>larger frame</w:t>
      </w:r>
      <w:r w:rsidRPr="001D6F7B">
        <w:rPr>
          <w:rStyle w:val="StyleUnderline"/>
        </w:rPr>
        <w:t xml:space="preserve"> of reference</w:t>
      </w:r>
      <w:r w:rsidRPr="001D6F7B">
        <w:rPr>
          <w:sz w:val="16"/>
        </w:rPr>
        <w:t xml:space="preserve">: </w:t>
      </w:r>
      <w:r w:rsidRPr="00C40687">
        <w:rPr>
          <w:rStyle w:val="Emphasis"/>
          <w:highlight w:val="cyan"/>
        </w:rPr>
        <w:t>All</w:t>
      </w:r>
      <w:r w:rsidRPr="001D6F7B">
        <w:rPr>
          <w:rStyle w:val="Emphasis"/>
        </w:rPr>
        <w:t xml:space="preserve"> the </w:t>
      </w:r>
      <w:r w:rsidRPr="00C40687">
        <w:rPr>
          <w:rStyle w:val="Emphasis"/>
          <w:highlight w:val="cya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C40687">
        <w:rPr>
          <w:rStyle w:val="Emphasis"/>
          <w:highlight w:val="cyan"/>
        </w:rPr>
        <w:t>denied</w:t>
      </w:r>
      <w:r w:rsidRPr="001D6F7B">
        <w:rPr>
          <w:rStyle w:val="Emphasis"/>
        </w:rPr>
        <w:t xml:space="preserve"> that </w:t>
      </w:r>
      <w:r w:rsidRPr="00C40687">
        <w:rPr>
          <w:rStyle w:val="Emphasis"/>
          <w:highlight w:val="cyan"/>
        </w:rPr>
        <w:t>wellbeing</w:t>
      </w:r>
      <w:r w:rsidRPr="00C40687">
        <w:rPr>
          <w:sz w:val="16"/>
          <w:highlight w:val="cyan"/>
        </w:rPr>
        <w:t xml:space="preserve"> </w:t>
      </w:r>
      <w:r w:rsidRPr="00C40687">
        <w:rPr>
          <w:rStyle w:val="StyleUnderline"/>
          <w:highlight w:val="cya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796AF214" w14:textId="77777777" w:rsidR="00F40AFC" w:rsidRDefault="00F40AFC" w:rsidP="00F40AFC"/>
    <w:p w14:paraId="16D5D218" w14:textId="77777777" w:rsidR="00F40AFC" w:rsidRDefault="00F40AFC" w:rsidP="00F40AFC">
      <w:pPr>
        <w:pStyle w:val="Heading4"/>
      </w:pPr>
      <w:r>
        <w:t>Extinction</w:t>
      </w:r>
    </w:p>
    <w:p w14:paraId="23E99AB1" w14:textId="77777777" w:rsidR="00F40AFC" w:rsidRPr="00DD79B8" w:rsidRDefault="00F40AFC" w:rsidP="00F40AFC">
      <w:r>
        <w:rPr>
          <w:rStyle w:val="Style13ptBold"/>
        </w:rPr>
        <w:t>Kovic</w:t>
      </w:r>
      <w:r w:rsidRPr="00A70493">
        <w:rPr>
          <w:rStyle w:val="Style13ptBold"/>
        </w:rPr>
        <w:t xml:space="preserve"> '</w:t>
      </w:r>
      <w:r>
        <w:rPr>
          <w:rStyle w:val="Style13ptBold"/>
        </w:rPr>
        <w:t>19</w:t>
      </w:r>
      <w:r w:rsidRPr="00A70493">
        <w:rPr>
          <w:rStyle w:val="Style13ptBold"/>
        </w:rPr>
        <w:t xml:space="preserve"> </w:t>
      </w:r>
      <w:r>
        <w:t>[Marko; March 2019; co-founder president of the Zurich Institute of Public Affairs Research; "The future of energy," https://osf.io/preprints/socarxiv/aswz9/download]//GJ</w:t>
      </w:r>
    </w:p>
    <w:p w14:paraId="53E04613" w14:textId="77777777" w:rsidR="00F40AFC" w:rsidRPr="00C72526" w:rsidRDefault="00F40AFC" w:rsidP="00F40AFC">
      <w:pPr>
        <w:rPr>
          <w:sz w:val="16"/>
        </w:rPr>
      </w:pPr>
      <w:r w:rsidRPr="00D60732">
        <w:rPr>
          <w:rStyle w:val="StyleUnderline"/>
        </w:rPr>
        <w:t>Existential risks</w:t>
      </w:r>
      <w:r w:rsidRPr="00C72526">
        <w:rPr>
          <w:sz w:val="16"/>
        </w:rPr>
        <w:t xml:space="preserve"> are risks that might </w:t>
      </w:r>
      <w:r w:rsidRPr="00D60732">
        <w:rPr>
          <w:rStyle w:val="StyleUnderline"/>
        </w:rPr>
        <w:t>lead to the</w:t>
      </w:r>
      <w:r w:rsidRPr="00C72526">
        <w:rPr>
          <w:sz w:val="16"/>
        </w:rPr>
        <w:t xml:space="preserve"> </w:t>
      </w:r>
      <w:r w:rsidRPr="00D60732">
        <w:rPr>
          <w:rStyle w:val="Emphasis"/>
        </w:rPr>
        <w:t>extinction of humankind</w:t>
      </w:r>
      <w:r w:rsidRPr="00C72526">
        <w:rPr>
          <w:sz w:val="16"/>
        </w:rPr>
        <w:t xml:space="preserve"> [1]. </w:t>
      </w:r>
      <w:r w:rsidRPr="00D60732">
        <w:rPr>
          <w:rStyle w:val="StyleUnderline"/>
        </w:rPr>
        <w:t xml:space="preserve">Natural </w:t>
      </w:r>
      <w:r w:rsidRPr="004F34CE">
        <w:rPr>
          <w:rStyle w:val="StyleUnderline"/>
          <w:highlight w:val="cyan"/>
        </w:rPr>
        <w:t>existential risks</w:t>
      </w:r>
      <w:r w:rsidRPr="004F34CE">
        <w:rPr>
          <w:sz w:val="16"/>
          <w:highlight w:val="cyan"/>
        </w:rPr>
        <w:t xml:space="preserve"> (</w:t>
      </w:r>
      <w:r w:rsidRPr="004F34CE">
        <w:rPr>
          <w:rStyle w:val="StyleUnderline"/>
          <w:highlight w:val="cyan"/>
        </w:rPr>
        <w:t>such as</w:t>
      </w:r>
      <w:r w:rsidRPr="004F34CE">
        <w:rPr>
          <w:sz w:val="16"/>
          <w:highlight w:val="cyan"/>
        </w:rPr>
        <w:t xml:space="preserve"> </w:t>
      </w:r>
      <w:r w:rsidRPr="004F34CE">
        <w:rPr>
          <w:rStyle w:val="Emphasis"/>
          <w:highlight w:val="cyan"/>
        </w:rPr>
        <w:t>asteroids</w:t>
      </w:r>
      <w:r w:rsidRPr="00C72526">
        <w:rPr>
          <w:sz w:val="16"/>
        </w:rPr>
        <w:t xml:space="preserve"> that </w:t>
      </w:r>
      <w:r w:rsidRPr="00D60732">
        <w:rPr>
          <w:rStyle w:val="StyleUnderline"/>
        </w:rPr>
        <w:t>might crash into Earth</w:t>
      </w:r>
      <w:r w:rsidRPr="00C72526">
        <w:rPr>
          <w:sz w:val="16"/>
        </w:rPr>
        <w:t xml:space="preserve">) </w:t>
      </w:r>
      <w:r w:rsidRPr="004F34CE">
        <w:rPr>
          <w:rStyle w:val="StyleUnderline"/>
          <w:highlight w:val="cyan"/>
        </w:rPr>
        <w:t>are</w:t>
      </w:r>
      <w:r w:rsidRPr="00D60732">
        <w:rPr>
          <w:rStyle w:val="StyleUnderline"/>
        </w:rPr>
        <w:t xml:space="preserve"> basically</w:t>
      </w:r>
      <w:r w:rsidRPr="00C72526">
        <w:rPr>
          <w:sz w:val="16"/>
        </w:rPr>
        <w:t xml:space="preserve"> </w:t>
      </w:r>
      <w:r w:rsidRPr="004F34CE">
        <w:rPr>
          <w:rStyle w:val="Emphasis"/>
          <w:highlight w:val="cyan"/>
        </w:rPr>
        <w:t>constant</w:t>
      </w:r>
      <w:r w:rsidRPr="00C72526">
        <w:rPr>
          <w:sz w:val="16"/>
        </w:rPr>
        <w:t xml:space="preserve">. </w:t>
      </w:r>
      <w:r w:rsidRPr="00D60732">
        <w:rPr>
          <w:rStyle w:val="StyleUnderline"/>
        </w:rPr>
        <w:t>The risks of a</w:t>
      </w:r>
      <w:r w:rsidRPr="00C72526">
        <w:rPr>
          <w:sz w:val="16"/>
        </w:rPr>
        <w:t xml:space="preserve"> </w:t>
      </w:r>
      <w:r w:rsidRPr="00D60732">
        <w:rPr>
          <w:rStyle w:val="Emphasis"/>
        </w:rPr>
        <w:t>giant asteroid</w:t>
      </w:r>
      <w:r w:rsidRPr="00C72526">
        <w:rPr>
          <w:sz w:val="16"/>
        </w:rPr>
        <w:t xml:space="preserve"> </w:t>
      </w:r>
      <w:r w:rsidRPr="00D60732">
        <w:rPr>
          <w:rStyle w:val="StyleUnderline"/>
        </w:rPr>
        <w:t xml:space="preserve">crashing into Earth today </w:t>
      </w:r>
      <w:proofErr w:type="gramStart"/>
      <w:r w:rsidRPr="00D60732">
        <w:rPr>
          <w:rStyle w:val="StyleUnderline"/>
        </w:rPr>
        <w:t>is</w:t>
      </w:r>
      <w:proofErr w:type="gramEnd"/>
      <w:r w:rsidRPr="00D60732">
        <w:rPr>
          <w:rStyle w:val="StyleUnderline"/>
        </w:rPr>
        <w:t xml:space="preserve"> the same as it was 500 years ago. </w:t>
      </w:r>
      <w:r w:rsidRPr="004F34CE">
        <w:rPr>
          <w:rStyle w:val="StyleUnderline"/>
          <w:highlight w:val="cyan"/>
        </w:rPr>
        <w:t>Anthropogenic</w:t>
      </w:r>
      <w:r w:rsidRPr="00D60732">
        <w:rPr>
          <w:rStyle w:val="StyleUnderline"/>
        </w:rPr>
        <w:t xml:space="preserve">, man-made </w:t>
      </w:r>
      <w:r w:rsidRPr="004F34CE">
        <w:rPr>
          <w:rStyle w:val="StyleUnderline"/>
          <w:highlight w:val="cyan"/>
        </w:rPr>
        <w:t>existential risks</w:t>
      </w:r>
      <w:r w:rsidRPr="00C72526">
        <w:rPr>
          <w:sz w:val="16"/>
        </w:rPr>
        <w:t xml:space="preserve">, on the other hand, </w:t>
      </w:r>
      <w:r w:rsidRPr="004F34CE">
        <w:rPr>
          <w:rStyle w:val="StyleUnderline"/>
          <w:highlight w:val="cyan"/>
        </w:rPr>
        <w:t>are growing</w:t>
      </w:r>
      <w:r w:rsidRPr="00C72526">
        <w:rPr>
          <w:sz w:val="16"/>
        </w:rPr>
        <w:t xml:space="preserve"> in number and severity. </w:t>
      </w:r>
      <w:r w:rsidRPr="00D60732">
        <w:rPr>
          <w:rStyle w:val="StyleUnderline"/>
        </w:rPr>
        <w:t xml:space="preserve">They are a </w:t>
      </w:r>
      <w:r w:rsidRPr="004F34CE">
        <w:rPr>
          <w:rStyle w:val="StyleUnderline"/>
          <w:highlight w:val="cyan"/>
        </w:rPr>
        <w:t xml:space="preserve">side-effect of </w:t>
      </w:r>
      <w:r w:rsidRPr="004F34CE">
        <w:rPr>
          <w:rStyle w:val="Emphasis"/>
          <w:highlight w:val="cyan"/>
        </w:rPr>
        <w:t>tech</w:t>
      </w:r>
      <w:r w:rsidRPr="00D60732">
        <w:rPr>
          <w:rStyle w:val="Emphasis"/>
        </w:rPr>
        <w:t>nological progress</w:t>
      </w:r>
      <w:r w:rsidRPr="00C72526">
        <w:rPr>
          <w:sz w:val="16"/>
        </w:rPr>
        <w:t xml:space="preserve">: </w:t>
      </w:r>
      <w:r w:rsidRPr="00D60732">
        <w:rPr>
          <w:rStyle w:val="StyleUnderline"/>
        </w:rPr>
        <w:t>The more we develop technologically, the greater man-made existential risks become.</w:t>
      </w:r>
      <w:r w:rsidRPr="00C72526">
        <w:rPr>
          <w:sz w:val="16"/>
        </w:rPr>
        <w:t xml:space="preserve"> </w:t>
      </w:r>
      <w:r w:rsidRPr="004F34CE">
        <w:rPr>
          <w:rStyle w:val="Emphasis"/>
          <w:highlight w:val="cyan"/>
        </w:rPr>
        <w:t>Nuclear weapons</w:t>
      </w:r>
      <w:r w:rsidRPr="00C72526">
        <w:rPr>
          <w:sz w:val="16"/>
        </w:rPr>
        <w:t xml:space="preserve">, to name only one example, </w:t>
      </w:r>
      <w:r w:rsidRPr="004F34CE">
        <w:rPr>
          <w:rStyle w:val="StyleUnderline"/>
          <w:highlight w:val="cyan"/>
        </w:rPr>
        <w:t>are a</w:t>
      </w:r>
      <w:r w:rsidRPr="00D60732">
        <w:rPr>
          <w:rStyle w:val="StyleUnderline"/>
        </w:rPr>
        <w:t xml:space="preserve"> direct </w:t>
      </w:r>
      <w:r w:rsidRPr="00F239C8">
        <w:rPr>
          <w:rStyle w:val="StyleUnderline"/>
          <w:highlight w:val="cyan"/>
        </w:rPr>
        <w:t>consequence of</w:t>
      </w:r>
      <w:r w:rsidRPr="00D60732">
        <w:rPr>
          <w:rStyle w:val="StyleUnderline"/>
        </w:rPr>
        <w:t xml:space="preserve"> </w:t>
      </w:r>
      <w:r w:rsidRPr="00D60732">
        <w:rPr>
          <w:rStyle w:val="Emphasis"/>
        </w:rPr>
        <w:t>scientific</w:t>
      </w:r>
      <w:r w:rsidRPr="00D60732">
        <w:rPr>
          <w:rStyle w:val="StyleUnderline"/>
        </w:rPr>
        <w:t xml:space="preserve"> and </w:t>
      </w:r>
      <w:r w:rsidRPr="00D60732">
        <w:rPr>
          <w:rStyle w:val="Emphasis"/>
        </w:rPr>
        <w:t>technological</w:t>
      </w:r>
      <w:r w:rsidRPr="00D60732">
        <w:rPr>
          <w:rStyle w:val="StyleUnderline"/>
        </w:rPr>
        <w:t xml:space="preserve"> </w:t>
      </w:r>
      <w:r w:rsidRPr="00F239C8">
        <w:rPr>
          <w:rStyle w:val="StyleUnderline"/>
          <w:highlight w:val="cyan"/>
        </w:rPr>
        <w:t>progress</w:t>
      </w:r>
      <w:r w:rsidRPr="00C72526">
        <w:rPr>
          <w:sz w:val="16"/>
        </w:rPr>
        <w:t>.</w:t>
      </w:r>
    </w:p>
    <w:p w14:paraId="5DED3592" w14:textId="77777777" w:rsidR="00F40AFC" w:rsidRPr="00C72526" w:rsidRDefault="00F40AFC" w:rsidP="00F40AFC">
      <w:pPr>
        <w:rPr>
          <w:sz w:val="16"/>
        </w:rPr>
      </w:pPr>
      <w:r w:rsidRPr="00D60732">
        <w:rPr>
          <w:rStyle w:val="StyleUnderline"/>
        </w:rPr>
        <w:t xml:space="preserve">There are </w:t>
      </w:r>
      <w:r w:rsidRPr="00E44101">
        <w:rPr>
          <w:rStyle w:val="StyleUnderline"/>
        </w:rPr>
        <w:t>different approaches to existential risk mitigation. One approach is to develop</w:t>
      </w:r>
      <w:r w:rsidRPr="00C72526">
        <w:rPr>
          <w:sz w:val="16"/>
        </w:rPr>
        <w:t xml:space="preserve"> </w:t>
      </w:r>
      <w:r w:rsidRPr="00E44101">
        <w:rPr>
          <w:rStyle w:val="Emphasis"/>
        </w:rPr>
        <w:t>targeted strategies</w:t>
      </w:r>
      <w:r w:rsidRPr="00C72526">
        <w:rPr>
          <w:sz w:val="16"/>
        </w:rPr>
        <w:t xml:space="preserve"> </w:t>
      </w:r>
      <w:r w:rsidRPr="00E44101">
        <w:rPr>
          <w:rStyle w:val="StyleUnderline"/>
        </w:rPr>
        <w:t>for speci</w:t>
      </w:r>
      <w:r>
        <w:rPr>
          <w:rStyle w:val="StyleUnderline"/>
        </w:rPr>
        <w:t>fi</w:t>
      </w:r>
      <w:r w:rsidRPr="00E44101">
        <w:rPr>
          <w:rStyle w:val="StyleUnderline"/>
        </w:rPr>
        <w:t>c existential risks</w:t>
      </w:r>
      <w:r w:rsidRPr="00C72526">
        <w:rPr>
          <w:sz w:val="16"/>
        </w:rPr>
        <w:t>. If we want to reduce the existential risk posed by nuclear weapons, then we can and should develop specific</w:t>
      </w:r>
      <w:r w:rsidRPr="00E44101">
        <w:rPr>
          <w:rStyle w:val="StyleUnderline"/>
        </w:rPr>
        <w:t xml:space="preserve"> </w:t>
      </w:r>
      <w:r w:rsidRPr="00C72526">
        <w:rPr>
          <w:sz w:val="16"/>
        </w:rPr>
        <w:t>strategies for that risk.</w:t>
      </w:r>
    </w:p>
    <w:p w14:paraId="702D06BD" w14:textId="77777777" w:rsidR="00F40AFC" w:rsidRPr="00345057" w:rsidRDefault="00F40AFC" w:rsidP="00F40AFC">
      <w:pPr>
        <w:rPr>
          <w:rStyle w:val="StyleUnderline"/>
        </w:rPr>
      </w:pPr>
      <w:r w:rsidRPr="00345057">
        <w:rPr>
          <w:rStyle w:val="StyleUnderline"/>
        </w:rPr>
        <w:t>Another approach is to develop and pursue what can be called</w:t>
      </w:r>
      <w:r w:rsidRPr="00C72526">
        <w:rPr>
          <w:sz w:val="16"/>
        </w:rPr>
        <w:t xml:space="preserve"> </w:t>
      </w:r>
      <w:r w:rsidRPr="00F239C8">
        <w:rPr>
          <w:rStyle w:val="Emphasis"/>
          <w:highlight w:val="cyan"/>
        </w:rPr>
        <w:t>meta-strategies</w:t>
      </w:r>
      <w:r w:rsidRPr="00C72526">
        <w:rPr>
          <w:sz w:val="16"/>
        </w:rPr>
        <w:t xml:space="preserve"> </w:t>
      </w:r>
      <w:r w:rsidRPr="00345057">
        <w:rPr>
          <w:rStyle w:val="StyleUnderline"/>
        </w:rPr>
        <w:t xml:space="preserve">that </w:t>
      </w:r>
      <w:r w:rsidRPr="00F239C8">
        <w:rPr>
          <w:rStyle w:val="Emphasis"/>
          <w:highlight w:val="cyan"/>
        </w:rPr>
        <w:t>target all existential risks</w:t>
      </w:r>
      <w:r w:rsidRPr="00F239C8">
        <w:rPr>
          <w:sz w:val="16"/>
        </w:rPr>
        <w:t xml:space="preserve"> </w:t>
      </w:r>
      <w:r w:rsidRPr="00F239C8">
        <w:rPr>
          <w:rStyle w:val="StyleUnderline"/>
        </w:rPr>
        <w:t>at</w:t>
      </w:r>
      <w:r w:rsidRPr="00345057">
        <w:rPr>
          <w:rStyle w:val="StyleUnderline"/>
        </w:rPr>
        <w:t xml:space="preserve"> once. One of </w:t>
      </w:r>
      <w:r w:rsidRPr="00F239C8">
        <w:rPr>
          <w:rStyle w:val="Emphasis"/>
          <w:highlight w:val="cyan"/>
        </w:rPr>
        <w:t>most effective</w:t>
      </w:r>
      <w:r w:rsidRPr="00C72526">
        <w:rPr>
          <w:sz w:val="16"/>
        </w:rPr>
        <w:t xml:space="preserve"> </w:t>
      </w:r>
      <w:r w:rsidRPr="00345057">
        <w:rPr>
          <w:rStyle w:val="StyleUnderline"/>
        </w:rPr>
        <w:t xml:space="preserve">meta-strategies for tackling existential risks in general </w:t>
      </w:r>
      <w:r w:rsidRPr="00F239C8">
        <w:rPr>
          <w:rStyle w:val="StyleUnderline"/>
          <w:highlight w:val="cyan"/>
        </w:rPr>
        <w:t>is</w:t>
      </w:r>
      <w:r w:rsidRPr="00F239C8">
        <w:rPr>
          <w:sz w:val="16"/>
          <w:highlight w:val="cyan"/>
        </w:rPr>
        <w:t xml:space="preserve"> </w:t>
      </w:r>
      <w:r w:rsidRPr="00F239C8">
        <w:rPr>
          <w:rStyle w:val="Emphasis"/>
          <w:highlight w:val="cyan"/>
        </w:rPr>
        <w:t>space colonization</w:t>
      </w:r>
      <w:r w:rsidRPr="00F239C8">
        <w:rPr>
          <w:rStyle w:val="StyleUnderline"/>
          <w:highlight w:val="cyan"/>
        </w:rPr>
        <w:t>: If we</w:t>
      </w:r>
      <w:r w:rsidRPr="00345057">
        <w:rPr>
          <w:rStyle w:val="StyleUnderline"/>
        </w:rPr>
        <w:t xml:space="preserve"> manage to </w:t>
      </w:r>
      <w:r w:rsidRPr="00F239C8">
        <w:rPr>
          <w:rStyle w:val="StyleUnderline"/>
          <w:highlight w:val="cyan"/>
        </w:rPr>
        <w:t xml:space="preserve">establish </w:t>
      </w:r>
      <w:r w:rsidRPr="00F239C8">
        <w:rPr>
          <w:rStyle w:val="Emphasis"/>
          <w:highlight w:val="cyan"/>
        </w:rPr>
        <w:t>permanent</w:t>
      </w:r>
      <w:r w:rsidRPr="00C72526">
        <w:rPr>
          <w:sz w:val="16"/>
        </w:rPr>
        <w:t xml:space="preserve"> </w:t>
      </w:r>
      <w:r w:rsidRPr="00345057">
        <w:rPr>
          <w:rStyle w:val="StyleUnderline"/>
        </w:rPr>
        <w:t>and</w:t>
      </w:r>
      <w:r w:rsidRPr="00C72526">
        <w:rPr>
          <w:sz w:val="16"/>
        </w:rPr>
        <w:t xml:space="preserve"> </w:t>
      </w:r>
      <w:r w:rsidRPr="00345057">
        <w:rPr>
          <w:rStyle w:val="Emphasis"/>
        </w:rPr>
        <w:t>self-sustainable</w:t>
      </w:r>
      <w:r w:rsidRPr="00C72526">
        <w:rPr>
          <w:sz w:val="16"/>
        </w:rPr>
        <w:t xml:space="preserve"> human </w:t>
      </w:r>
      <w:r w:rsidRPr="00F239C8">
        <w:rPr>
          <w:rStyle w:val="StyleUnderline"/>
          <w:highlight w:val="cyan"/>
        </w:rPr>
        <w:t>habitats beyond Earth</w:t>
      </w:r>
      <w:r w:rsidRPr="00345057">
        <w:rPr>
          <w:rStyle w:val="StyleUnderline"/>
        </w:rPr>
        <w:t>, then our proverbial existential eggs are not all in one basket anymore</w:t>
      </w:r>
      <w:r w:rsidRPr="00C72526">
        <w:rPr>
          <w:sz w:val="16"/>
        </w:rPr>
        <w:t xml:space="preserve">. For example, </w:t>
      </w:r>
      <w:r w:rsidRPr="00F239C8">
        <w:rPr>
          <w:rStyle w:val="StyleUnderline"/>
          <w:highlight w:val="cyan"/>
        </w:rPr>
        <w:t>if disaster strikes</w:t>
      </w:r>
      <w:r w:rsidRPr="00345057">
        <w:rPr>
          <w:rStyle w:val="StyleUnderline"/>
        </w:rPr>
        <w:t xml:space="preserve"> on </w:t>
      </w:r>
      <w:r w:rsidRPr="00F239C8">
        <w:rPr>
          <w:rStyle w:val="StyleUnderline"/>
          <w:highlight w:val="cyan"/>
        </w:rPr>
        <w:t>Earth</w:t>
      </w:r>
      <w:r w:rsidRPr="00345057">
        <w:rPr>
          <w:rStyle w:val="StyleUnderline"/>
        </w:rPr>
        <w:t xml:space="preserve">, but there are billions of humans living on </w:t>
      </w:r>
      <w:r w:rsidRPr="00345057">
        <w:rPr>
          <w:rStyle w:val="Emphasis"/>
        </w:rPr>
        <w:t>Venus</w:t>
      </w:r>
      <w:r w:rsidRPr="00C72526">
        <w:rPr>
          <w:sz w:val="16"/>
        </w:rPr>
        <w:t xml:space="preserve"> </w:t>
      </w:r>
      <w:r w:rsidRPr="00345057">
        <w:rPr>
          <w:rStyle w:val="StyleUnderline"/>
        </w:rPr>
        <w:t>and</w:t>
      </w:r>
      <w:r w:rsidRPr="00C72526">
        <w:rPr>
          <w:sz w:val="16"/>
        </w:rPr>
        <w:t xml:space="preserve"> </w:t>
      </w:r>
      <w:r w:rsidRPr="00345057">
        <w:rPr>
          <w:rStyle w:val="Emphasis"/>
        </w:rPr>
        <w:t>Mars</w:t>
      </w:r>
      <w:r w:rsidRPr="00345057">
        <w:rPr>
          <w:rStyle w:val="StyleUnderline"/>
        </w:rPr>
        <w:t xml:space="preserve">, </w:t>
      </w:r>
      <w:r w:rsidRPr="00F239C8">
        <w:rPr>
          <w:rStyle w:val="StyleUnderline"/>
          <w:highlight w:val="cyan"/>
        </w:rPr>
        <w:t xml:space="preserve">humankind </w:t>
      </w:r>
      <w:proofErr w:type="gramStart"/>
      <w:r w:rsidRPr="00F239C8">
        <w:rPr>
          <w:rStyle w:val="StyleUnderline"/>
          <w:highlight w:val="cyan"/>
        </w:rPr>
        <w:t>would</w:t>
      </w:r>
      <w:proofErr w:type="gramEnd"/>
      <w:r w:rsidRPr="00F239C8">
        <w:rPr>
          <w:rStyle w:val="StyleUnderline"/>
          <w:highlight w:val="cyan"/>
        </w:rPr>
        <w:t xml:space="preserve"> </w:t>
      </w:r>
      <w:r w:rsidRPr="00F239C8">
        <w:rPr>
          <w:rStyle w:val="Emphasis"/>
          <w:highlight w:val="cyan"/>
        </w:rPr>
        <w:t>continue</w:t>
      </w:r>
      <w:r w:rsidRPr="00345057">
        <w:rPr>
          <w:rStyle w:val="Emphasis"/>
        </w:rPr>
        <w:t xml:space="preserve"> to exist</w:t>
      </w:r>
      <w:r w:rsidRPr="00C72526">
        <w:rPr>
          <w:sz w:val="16"/>
        </w:rPr>
        <w:t xml:space="preserve"> </w:t>
      </w:r>
      <w:r w:rsidRPr="00345057">
        <w:rPr>
          <w:rStyle w:val="StyleUnderline"/>
        </w:rPr>
        <w:t>even with Earth-humans gone.</w:t>
      </w:r>
    </w:p>
    <w:p w14:paraId="0A6885A9" w14:textId="77777777" w:rsidR="00F40AFC" w:rsidRPr="00C72526" w:rsidRDefault="00F40AFC" w:rsidP="00F40AFC">
      <w:pPr>
        <w:rPr>
          <w:sz w:val="16"/>
        </w:rPr>
      </w:pPr>
      <w:r w:rsidRPr="00345057">
        <w:rPr>
          <w:rStyle w:val="StyleUnderline"/>
        </w:rPr>
        <w:t xml:space="preserve">Because of existential risks, </w:t>
      </w:r>
      <w:r w:rsidRPr="00F239C8">
        <w:rPr>
          <w:rStyle w:val="StyleUnderline"/>
          <w:highlight w:val="cyan"/>
        </w:rPr>
        <w:t xml:space="preserve">a </w:t>
      </w:r>
      <w:r w:rsidRPr="00F239C8">
        <w:rPr>
          <w:rStyle w:val="Emphasis"/>
          <w:highlight w:val="cyan"/>
        </w:rPr>
        <w:t>long-term future</w:t>
      </w:r>
      <w:r w:rsidRPr="00F239C8">
        <w:rPr>
          <w:sz w:val="16"/>
          <w:highlight w:val="cyan"/>
        </w:rPr>
        <w:t xml:space="preserve"> </w:t>
      </w:r>
      <w:r w:rsidRPr="00F239C8">
        <w:rPr>
          <w:rStyle w:val="StyleUnderline"/>
          <w:highlight w:val="cyan"/>
        </w:rPr>
        <w:t>in which humankind</w:t>
      </w:r>
      <w:r w:rsidRPr="00345057">
        <w:rPr>
          <w:rStyle w:val="StyleUnderline"/>
        </w:rPr>
        <w:t xml:space="preserve"> still </w:t>
      </w:r>
      <w:r w:rsidRPr="00F239C8">
        <w:rPr>
          <w:rStyle w:val="StyleUnderline"/>
          <w:highlight w:val="cyan"/>
        </w:rPr>
        <w:t>exists</w:t>
      </w:r>
      <w:r w:rsidRPr="00345057">
        <w:rPr>
          <w:rStyle w:val="StyleUnderline"/>
        </w:rPr>
        <w:t xml:space="preserve"> almost </w:t>
      </w:r>
      <w:r w:rsidRPr="00345057">
        <w:rPr>
          <w:rStyle w:val="Emphasis"/>
        </w:rPr>
        <w:t>certainly</w:t>
      </w:r>
      <w:r w:rsidRPr="00345057">
        <w:rPr>
          <w:rStyle w:val="StyleUnderline"/>
        </w:rPr>
        <w:t xml:space="preserve"> </w:t>
      </w:r>
      <w:proofErr w:type="gramStart"/>
      <w:r w:rsidRPr="00F239C8">
        <w:rPr>
          <w:rStyle w:val="StyleUnderline"/>
          <w:highlight w:val="cyan"/>
        </w:rPr>
        <w:t>has to</w:t>
      </w:r>
      <w:proofErr w:type="gramEnd"/>
      <w:r w:rsidRPr="00F239C8">
        <w:rPr>
          <w:rStyle w:val="StyleUnderline"/>
          <w:highlight w:val="cyan"/>
        </w:rPr>
        <w:t xml:space="preserve"> be a future</w:t>
      </w:r>
      <w:r w:rsidRPr="00345057">
        <w:rPr>
          <w:rStyle w:val="StyleUnderline"/>
        </w:rPr>
        <w:t xml:space="preserve"> in which humankind has </w:t>
      </w:r>
      <w:r w:rsidRPr="00345057">
        <w:rPr>
          <w:rStyle w:val="Emphasis"/>
        </w:rPr>
        <w:t xml:space="preserve">succeeded in </w:t>
      </w:r>
      <w:r w:rsidRPr="00F239C8">
        <w:rPr>
          <w:rStyle w:val="Emphasis"/>
          <w:highlight w:val="cyan"/>
        </w:rPr>
        <w:t>colonizing space</w:t>
      </w:r>
      <w:r w:rsidRPr="00C72526">
        <w:rPr>
          <w:sz w:val="16"/>
        </w:rPr>
        <w:t xml:space="preserve">. Today, even though we regularly venture into space, we do not yet have space colonization capabilities. </w:t>
      </w:r>
      <w:r w:rsidRPr="00345057">
        <w:rPr>
          <w:rStyle w:val="StyleUnderline"/>
        </w:rPr>
        <w:t xml:space="preserve">There are </w:t>
      </w:r>
      <w:proofErr w:type="gramStart"/>
      <w:r w:rsidRPr="00345057">
        <w:rPr>
          <w:rStyle w:val="StyleUnderline"/>
        </w:rPr>
        <w:t>a number of</w:t>
      </w:r>
      <w:proofErr w:type="gramEnd"/>
      <w:r w:rsidRPr="00C72526">
        <w:rPr>
          <w:sz w:val="16"/>
        </w:rPr>
        <w:t xml:space="preserve"> </w:t>
      </w:r>
      <w:r w:rsidRPr="00345057">
        <w:rPr>
          <w:rStyle w:val="Emphasis"/>
        </w:rPr>
        <w:t>technological challenges</w:t>
      </w:r>
      <w:r w:rsidRPr="00C72526">
        <w:rPr>
          <w:sz w:val="16"/>
        </w:rPr>
        <w:t xml:space="preserve"> </w:t>
      </w:r>
      <w:r w:rsidRPr="00345057">
        <w:rPr>
          <w:rStyle w:val="StyleUnderline"/>
        </w:rPr>
        <w:t xml:space="preserve">that we need to </w:t>
      </w:r>
      <w:r w:rsidRPr="00345057">
        <w:rPr>
          <w:rStyle w:val="Emphasis"/>
        </w:rPr>
        <w:t>overcome</w:t>
      </w:r>
      <w:r w:rsidRPr="00C72526">
        <w:rPr>
          <w:sz w:val="16"/>
        </w:rPr>
        <w:t xml:space="preserve"> </w:t>
      </w:r>
      <w:r w:rsidRPr="00345057">
        <w:rPr>
          <w:rStyle w:val="StyleUnderline"/>
        </w:rPr>
        <w:t>in order to become capable of space colonization</w:t>
      </w:r>
      <w:r w:rsidRPr="00C72526">
        <w:rPr>
          <w:sz w:val="16"/>
        </w:rPr>
        <w:t>. One of those challenges is energy. There are several reasons why.</w:t>
      </w:r>
    </w:p>
    <w:p w14:paraId="387D8A5E" w14:textId="77777777" w:rsidR="00651920" w:rsidRPr="00986D8F" w:rsidRDefault="00651920" w:rsidP="00651920">
      <w:pPr>
        <w:pStyle w:val="Heading4"/>
      </w:pPr>
      <w:r>
        <w:t xml:space="preserve">Economic data restricts biases, promotes critical thinking, and prevents flawed decision-making errors---rejecting economists plagues public discourse with </w:t>
      </w:r>
      <w:r w:rsidRPr="007C53C7">
        <w:rPr>
          <w:u w:val="single"/>
        </w:rPr>
        <w:t>innumeracy</w:t>
      </w:r>
      <w:r>
        <w:t xml:space="preserve"> that results in </w:t>
      </w:r>
      <w:r w:rsidRPr="007C53C7">
        <w:rPr>
          <w:u w:val="single"/>
        </w:rPr>
        <w:t>worse outcomes</w:t>
      </w:r>
      <w:r>
        <w:t xml:space="preserve">. </w:t>
      </w:r>
    </w:p>
    <w:p w14:paraId="433211D6" w14:textId="77777777" w:rsidR="00651920" w:rsidRDefault="00651920" w:rsidP="00651920">
      <w:r w:rsidRPr="00986D8F">
        <w:rPr>
          <w:rStyle w:val="Style13ptBold"/>
        </w:rPr>
        <w:t>Ip 17</w:t>
      </w:r>
      <w:r>
        <w:t xml:space="preserve">, *Greg Ip is a </w:t>
      </w:r>
      <w:proofErr w:type="gramStart"/>
      <w:r>
        <w:t>Canadian-American</w:t>
      </w:r>
      <w:proofErr w:type="gramEnd"/>
      <w:r>
        <w:t xml:space="preserve"> journalist, currently the chief economics commentator for The Wall Street Journal. A native of Canada, Ip received a bachelor's degree in economics and journalism from Carleton University in Ottawa, Ontario; (August 25</w:t>
      </w:r>
      <w:r w:rsidRPr="00986D8F">
        <w:rPr>
          <w:vertAlign w:val="superscript"/>
        </w:rPr>
        <w:t>th</w:t>
      </w:r>
      <w:r>
        <w:t xml:space="preserve">, 2017, “In Defense of the Dismal Science”, </w:t>
      </w:r>
      <w:r w:rsidRPr="00986D8F">
        <w:t>https://www.wsj.com/articles/in-defense-of-the-dismal-science-1503679118</w:t>
      </w:r>
      <w:r>
        <w:t>)</w:t>
      </w:r>
    </w:p>
    <w:p w14:paraId="72E328D6" w14:textId="77777777" w:rsidR="00651920" w:rsidRDefault="00651920" w:rsidP="00651920">
      <w:r>
        <w:lastRenderedPageBreak/>
        <w:t xml:space="preserve">Thus, </w:t>
      </w:r>
      <w:r w:rsidRPr="007C53C7">
        <w:rPr>
          <w:rStyle w:val="StyleUnderline"/>
        </w:rPr>
        <w:t xml:space="preserve">when </w:t>
      </w:r>
      <w:r w:rsidRPr="009608AB">
        <w:rPr>
          <w:rStyle w:val="StyleUnderline"/>
          <w:highlight w:val="yellow"/>
        </w:rPr>
        <w:t>economists</w:t>
      </w:r>
      <w:r w:rsidRPr="007C53C7">
        <w:rPr>
          <w:rStyle w:val="StyleUnderline"/>
        </w:rPr>
        <w:t xml:space="preserve"> preach</w:t>
      </w:r>
      <w:r>
        <w:t xml:space="preserve"> the virtues of </w:t>
      </w:r>
      <w:r w:rsidRPr="007C53C7">
        <w:t>globalization</w:t>
      </w:r>
      <w:r>
        <w:t xml:space="preserve">, </w:t>
      </w:r>
      <w:r w:rsidRPr="007C53C7">
        <w:rPr>
          <w:rStyle w:val="StyleUnderline"/>
        </w:rPr>
        <w:t>market solutions</w:t>
      </w:r>
      <w:r>
        <w:t xml:space="preserve"> or cost-benefit analysis, </w:t>
      </w:r>
      <w:r w:rsidRPr="007C53C7">
        <w:rPr>
          <w:rStyle w:val="StyleUnderline"/>
        </w:rPr>
        <w:t>they sound to critics</w:t>
      </w:r>
      <w:r>
        <w:t xml:space="preserve"> on the left </w:t>
      </w:r>
      <w:r w:rsidRPr="007C53C7">
        <w:rPr>
          <w:rStyle w:val="StyleUnderline"/>
        </w:rPr>
        <w:t xml:space="preserve">like </w:t>
      </w:r>
      <w:r w:rsidRPr="007C53C7">
        <w:rPr>
          <w:rStyle w:val="Emphasis"/>
        </w:rPr>
        <w:t>corporate shills</w:t>
      </w:r>
      <w:r w:rsidRPr="007C53C7">
        <w:rPr>
          <w:rStyle w:val="StyleUnderline"/>
        </w:rPr>
        <w:t xml:space="preserve"> lacking any </w:t>
      </w:r>
      <w:r w:rsidRPr="007C53C7">
        <w:rPr>
          <w:rStyle w:val="Emphasis"/>
        </w:rPr>
        <w:t>moral anchor</w:t>
      </w:r>
      <w:r>
        <w:t>. To critics on the right, they sound like globalist elites who despise patriotism.</w:t>
      </w:r>
    </w:p>
    <w:p w14:paraId="0FA2A1BE" w14:textId="77777777" w:rsidR="00651920" w:rsidRDefault="00651920" w:rsidP="00651920">
      <w:r w:rsidRPr="007C53C7">
        <w:rPr>
          <w:rStyle w:val="StyleUnderline"/>
        </w:rPr>
        <w:t xml:space="preserve">Yet </w:t>
      </w:r>
      <w:r w:rsidRPr="009608AB">
        <w:rPr>
          <w:rStyle w:val="StyleUnderline"/>
        </w:rPr>
        <w:t>it</w:t>
      </w:r>
      <w:r w:rsidRPr="007C53C7">
        <w:rPr>
          <w:rStyle w:val="StyleUnderline"/>
        </w:rPr>
        <w:t xml:space="preserve"> is precisely their </w:t>
      </w:r>
      <w:r w:rsidRPr="009608AB">
        <w:rPr>
          <w:rStyle w:val="Emphasis"/>
          <w:highlight w:val="yellow"/>
        </w:rPr>
        <w:t>love of numbers</w:t>
      </w:r>
      <w:r>
        <w:t xml:space="preserve"> </w:t>
      </w:r>
      <w:r w:rsidRPr="007C53C7">
        <w:rPr>
          <w:rStyle w:val="StyleUnderline"/>
        </w:rPr>
        <w:t xml:space="preserve">that </w:t>
      </w:r>
      <w:r w:rsidRPr="009608AB">
        <w:rPr>
          <w:rStyle w:val="StyleUnderline"/>
          <w:highlight w:val="yellow"/>
        </w:rPr>
        <w:t xml:space="preserve">makes economists </w:t>
      </w:r>
      <w:r w:rsidRPr="009608AB">
        <w:rPr>
          <w:rStyle w:val="Emphasis"/>
          <w:highlight w:val="yellow"/>
        </w:rPr>
        <w:t>invaluable</w:t>
      </w:r>
      <w:r w:rsidRPr="009608AB">
        <w:rPr>
          <w:highlight w:val="yellow"/>
        </w:rPr>
        <w:t xml:space="preserve">. </w:t>
      </w:r>
      <w:r w:rsidRPr="009608AB">
        <w:rPr>
          <w:rStyle w:val="StyleUnderline"/>
          <w:highlight w:val="yellow"/>
        </w:rPr>
        <w:t>By stripping</w:t>
      </w:r>
      <w:r>
        <w:t xml:space="preserve"> the </w:t>
      </w:r>
      <w:r w:rsidRPr="009608AB">
        <w:rPr>
          <w:rStyle w:val="StyleUnderline"/>
          <w:highlight w:val="yellow"/>
        </w:rPr>
        <w:t>emotions</w:t>
      </w:r>
      <w:r>
        <w:t xml:space="preserve"> from pressing problems, </w:t>
      </w:r>
      <w:r w:rsidRPr="009608AB">
        <w:rPr>
          <w:rStyle w:val="StyleUnderline"/>
          <w:highlight w:val="yellow"/>
        </w:rPr>
        <w:t>economists</w:t>
      </w:r>
      <w:r w:rsidRPr="007C53C7">
        <w:rPr>
          <w:rStyle w:val="StyleUnderline"/>
        </w:rPr>
        <w:t xml:space="preserve"> can often </w:t>
      </w:r>
      <w:r w:rsidRPr="009608AB">
        <w:rPr>
          <w:rStyle w:val="StyleUnderline"/>
          <w:highlight w:val="yellow"/>
        </w:rPr>
        <w:t>illuminate</w:t>
      </w:r>
      <w:r w:rsidRPr="007C53C7">
        <w:rPr>
          <w:rStyle w:val="StyleUnderline"/>
        </w:rPr>
        <w:t xml:space="preserve"> </w:t>
      </w:r>
      <w:r w:rsidRPr="009608AB">
        <w:rPr>
          <w:rStyle w:val="StyleUnderline"/>
          <w:highlight w:val="yellow"/>
        </w:rPr>
        <w:t xml:space="preserve">the most </w:t>
      </w:r>
      <w:r w:rsidRPr="009608AB">
        <w:rPr>
          <w:rStyle w:val="Emphasis"/>
          <w:highlight w:val="yellow"/>
        </w:rPr>
        <w:t>practical ways</w:t>
      </w:r>
      <w:r w:rsidRPr="009608AB">
        <w:rPr>
          <w:rStyle w:val="StyleUnderline"/>
          <w:highlight w:val="yellow"/>
        </w:rPr>
        <w:t xml:space="preserve"> to </w:t>
      </w:r>
      <w:r w:rsidRPr="009608AB">
        <w:rPr>
          <w:rStyle w:val="Emphasis"/>
          <w:highlight w:val="yellow"/>
        </w:rPr>
        <w:t>tackle them</w:t>
      </w:r>
      <w:r>
        <w:t>—but only if ordinary people and their representatives are prepared to listen.</w:t>
      </w:r>
    </w:p>
    <w:p w14:paraId="6D239D35" w14:textId="77777777" w:rsidR="00651920" w:rsidRPr="007C53C7" w:rsidRDefault="00651920" w:rsidP="00651920">
      <w:pPr>
        <w:rPr>
          <w:sz w:val="16"/>
          <w:szCs w:val="16"/>
        </w:rPr>
      </w:pPr>
      <w:r w:rsidRPr="007C53C7">
        <w:rPr>
          <w:sz w:val="16"/>
          <w:szCs w:val="16"/>
        </w:rPr>
        <w:t>Economics emerged in the 1700s as an offshoot of moral philosophy. Known then as political economy, its pioneering practitioners—such as David Hume and Adam Smith —believed that liberating individual self-interest, rather than following religious or political authority, maximized society’s well-being.</w:t>
      </w:r>
    </w:p>
    <w:p w14:paraId="0A52FA63" w14:textId="77777777" w:rsidR="00651920" w:rsidRPr="007C53C7" w:rsidRDefault="00651920" w:rsidP="00651920">
      <w:pPr>
        <w:rPr>
          <w:sz w:val="16"/>
          <w:szCs w:val="16"/>
        </w:rPr>
      </w:pPr>
      <w:r w:rsidRPr="007C53C7">
        <w:rPr>
          <w:sz w:val="16"/>
          <w:szCs w:val="16"/>
        </w:rPr>
        <w:t>Smith made this case most memorably in “The Wealth of Nations” (1776), in which he famously invoked the benevolent “invisible hand” of the free market. But for today’s economists, David Ricardo’s “The Principles of Political Economy and Taxation,” published in 1817, was even more of a breakthrough.</w:t>
      </w:r>
    </w:p>
    <w:p w14:paraId="2C5C4C75" w14:textId="77777777" w:rsidR="00651920" w:rsidRPr="007C53C7" w:rsidRDefault="00651920" w:rsidP="00651920">
      <w:pPr>
        <w:rPr>
          <w:sz w:val="16"/>
          <w:szCs w:val="16"/>
        </w:rPr>
      </w:pPr>
      <w:r w:rsidRPr="007C53C7">
        <w:rPr>
          <w:sz w:val="16"/>
          <w:szCs w:val="16"/>
        </w:rPr>
        <w:t>Most people aren’t surprised if a doctor, who could be a better caregiver to her children than a nanny, chooses instead to spend that time seeing patients and pays a nanny out of what she earns. Thanks to Ricardo, economists know that the same principle applies to countries. The average American worker can probably make more tires than a foreign worker, but his edge at producing grain is even greater—and thus the U.S. should export grain and import tires. This theory, known as “comparative advantage,” is both counterintuitive and powerful.</w:t>
      </w:r>
    </w:p>
    <w:p w14:paraId="6BEDE996" w14:textId="77777777" w:rsidR="00651920" w:rsidRPr="007C53C7" w:rsidRDefault="00651920" w:rsidP="00651920">
      <w:pPr>
        <w:rPr>
          <w:sz w:val="16"/>
          <w:szCs w:val="16"/>
        </w:rPr>
      </w:pPr>
      <w:r w:rsidRPr="007C53C7">
        <w:rPr>
          <w:sz w:val="16"/>
          <w:szCs w:val="16"/>
        </w:rPr>
        <w:t>Ricardo went further, extolling the pacifying power of free trade: It “binds together, by one common tie of interest and intercourse, the universal society of nations throughout the civilized world,” he wrote. Most economists still agree that globalization fosters political stability and cooperation.</w:t>
      </w:r>
    </w:p>
    <w:p w14:paraId="21270B77" w14:textId="77777777" w:rsidR="00651920" w:rsidRPr="007C53C7" w:rsidRDefault="00651920" w:rsidP="00651920">
      <w:pPr>
        <w:rPr>
          <w:sz w:val="16"/>
          <w:szCs w:val="16"/>
        </w:rPr>
      </w:pPr>
      <w:r w:rsidRPr="007C53C7">
        <w:rPr>
          <w:sz w:val="16"/>
          <w:szCs w:val="16"/>
        </w:rPr>
        <w:t>Non-economists have always found this emphasis on material interests and motives somewhat distasteful. In 1790, Edmund Burke, who was friends with Hume and Smith, wrote in “Reflections on the Revolution in France,” “The age of chivalry is gone. That of sophisters, economists, and calculators has succeeded; and the glory of Europe is extinguished forever.”</w:t>
      </w:r>
    </w:p>
    <w:p w14:paraId="71EFA453" w14:textId="77777777" w:rsidR="00651920" w:rsidRPr="007C53C7" w:rsidRDefault="00651920" w:rsidP="00651920">
      <w:pPr>
        <w:rPr>
          <w:sz w:val="16"/>
          <w:szCs w:val="16"/>
        </w:rPr>
      </w:pPr>
      <w:r w:rsidRPr="007C53C7">
        <w:rPr>
          <w:sz w:val="16"/>
          <w:szCs w:val="16"/>
        </w:rPr>
        <w:t xml:space="preserve">The influence of economists truly blossomed in the 20th century. The Great Depression gave birth to macroeconomics, the study of how consumption, investment, </w:t>
      </w:r>
      <w:proofErr w:type="gramStart"/>
      <w:r w:rsidRPr="007C53C7">
        <w:rPr>
          <w:sz w:val="16"/>
          <w:szCs w:val="16"/>
        </w:rPr>
        <w:t>income</w:t>
      </w:r>
      <w:proofErr w:type="gramEnd"/>
      <w:r w:rsidRPr="007C53C7">
        <w:rPr>
          <w:sz w:val="16"/>
          <w:szCs w:val="16"/>
        </w:rPr>
        <w:t xml:space="preserve"> and interest rates interact in the aggregate.</w:t>
      </w:r>
    </w:p>
    <w:p w14:paraId="11800B07" w14:textId="77777777" w:rsidR="00651920" w:rsidRPr="007C53C7" w:rsidRDefault="00651920" w:rsidP="00651920">
      <w:pPr>
        <w:rPr>
          <w:sz w:val="16"/>
          <w:szCs w:val="16"/>
        </w:rPr>
      </w:pPr>
      <w:r w:rsidRPr="007C53C7">
        <w:rPr>
          <w:sz w:val="16"/>
          <w:szCs w:val="16"/>
        </w:rPr>
        <w:t>In search of better tools to manage the economy, the federal government commissioned economists in the 1930s to calculate gross national product. Convinced that the economy could no longer be left to its own devices, Congress passed the Employment Act in 1946, which established, among other things, a Council of Economic Advisers to provide the president with the necessary expert guidance.</w:t>
      </w:r>
    </w:p>
    <w:p w14:paraId="7833BD38" w14:textId="77777777" w:rsidR="00651920" w:rsidRPr="007C53C7" w:rsidRDefault="00651920" w:rsidP="00651920">
      <w:pPr>
        <w:rPr>
          <w:sz w:val="16"/>
          <w:szCs w:val="16"/>
        </w:rPr>
      </w:pPr>
      <w:r w:rsidRPr="007C53C7">
        <w:rPr>
          <w:sz w:val="16"/>
          <w:szCs w:val="16"/>
        </w:rPr>
        <w:t>The next year, Paul Samuelson’s seminal book, “Foundations of Economic Analysis,” used mathematics to formalize the key axioms of economics. He touched off a revolution that equipped economists with ever more powerful methods for explaining and analyzing economic behavior. They increasingly adopted the trappings of the physical sciences, hoping to achieve a similar degree of objective truth and predictive power.</w:t>
      </w:r>
    </w:p>
    <w:p w14:paraId="73EEF797" w14:textId="77777777" w:rsidR="00651920" w:rsidRPr="007C53C7" w:rsidRDefault="00651920" w:rsidP="00651920">
      <w:pPr>
        <w:rPr>
          <w:sz w:val="16"/>
          <w:szCs w:val="16"/>
        </w:rPr>
      </w:pPr>
      <w:r w:rsidRPr="007C53C7">
        <w:rPr>
          <w:sz w:val="16"/>
          <w:szCs w:val="16"/>
        </w:rPr>
        <w:t xml:space="preserve">Math did clarify economic thinking, but it didn’t improve its forecasting accuracy, which remains dreadful. Virtually no economists predicted the financial crisis of 2007-08 and the recession that followed. Nor has economics rid itself of bias. Economists who advise presidents and prime ministers routinely shape their analyses to validate </w:t>
      </w:r>
      <w:proofErr w:type="gramStart"/>
      <w:r w:rsidRPr="007C53C7">
        <w:rPr>
          <w:sz w:val="16"/>
          <w:szCs w:val="16"/>
        </w:rPr>
        <w:t>particular political</w:t>
      </w:r>
      <w:proofErr w:type="gramEnd"/>
      <w:r w:rsidRPr="007C53C7">
        <w:rPr>
          <w:sz w:val="16"/>
          <w:szCs w:val="16"/>
        </w:rPr>
        <w:t xml:space="preserve"> views.</w:t>
      </w:r>
    </w:p>
    <w:p w14:paraId="319D4B93" w14:textId="77777777" w:rsidR="00651920" w:rsidRPr="007C53C7" w:rsidRDefault="00651920" w:rsidP="00651920">
      <w:pPr>
        <w:rPr>
          <w:sz w:val="16"/>
          <w:szCs w:val="16"/>
        </w:rPr>
      </w:pPr>
      <w:r w:rsidRPr="007C53C7">
        <w:rPr>
          <w:sz w:val="16"/>
          <w:szCs w:val="16"/>
        </w:rPr>
        <w:t xml:space="preserve">In recent decades, the stature of economists has taken a beating from two </w:t>
      </w:r>
      <w:proofErr w:type="gramStart"/>
      <w:r w:rsidRPr="007C53C7">
        <w:rPr>
          <w:sz w:val="16"/>
          <w:szCs w:val="16"/>
        </w:rPr>
        <w:t>critiques in particular</w:t>
      </w:r>
      <w:proofErr w:type="gramEnd"/>
      <w:r w:rsidRPr="007C53C7">
        <w:rPr>
          <w:sz w:val="16"/>
          <w:szCs w:val="16"/>
        </w:rPr>
        <w:t xml:space="preserve">. The first, popular especially on the left, argues that economists are slaves to the assumption that individuals act rationally and in their own best interests. These critics point to psychological and experimental evidence that shows how often people violate the axioms of Econ 101: Our spending and investment habits are often driven by emotions, rules of thumb, </w:t>
      </w:r>
      <w:proofErr w:type="gramStart"/>
      <w:r w:rsidRPr="007C53C7">
        <w:rPr>
          <w:sz w:val="16"/>
          <w:szCs w:val="16"/>
        </w:rPr>
        <w:t>ignorance</w:t>
      </w:r>
      <w:proofErr w:type="gramEnd"/>
      <w:r w:rsidRPr="007C53C7">
        <w:rPr>
          <w:sz w:val="16"/>
          <w:szCs w:val="16"/>
        </w:rPr>
        <w:t xml:space="preserve"> and shortsightedness. The financial crisis seemed to be the ultimate proof, as highly paid </w:t>
      </w:r>
      <w:proofErr w:type="gramStart"/>
      <w:r w:rsidRPr="007C53C7">
        <w:rPr>
          <w:sz w:val="16"/>
          <w:szCs w:val="16"/>
        </w:rPr>
        <w:t>bankers</w:t>
      </w:r>
      <w:proofErr w:type="gramEnd"/>
      <w:r w:rsidRPr="007C53C7">
        <w:rPr>
          <w:sz w:val="16"/>
          <w:szCs w:val="16"/>
        </w:rPr>
        <w:t xml:space="preserve"> and traders, armed with state-of-the-art economic techniques, took on so much risk that they nearly destroyed the global financial system.</w:t>
      </w:r>
    </w:p>
    <w:p w14:paraId="7A6919A5" w14:textId="77777777" w:rsidR="00651920" w:rsidRPr="007C53C7" w:rsidRDefault="00651920" w:rsidP="00651920">
      <w:pPr>
        <w:rPr>
          <w:sz w:val="16"/>
          <w:szCs w:val="16"/>
        </w:rPr>
      </w:pPr>
      <w:r w:rsidRPr="007C53C7">
        <w:rPr>
          <w:sz w:val="16"/>
          <w:szCs w:val="16"/>
        </w:rPr>
        <w:t xml:space="preserve">Economists consider national borders and sovereignty annoying obstacles to the free flow of goods, </w:t>
      </w:r>
      <w:proofErr w:type="gramStart"/>
      <w:r w:rsidRPr="007C53C7">
        <w:rPr>
          <w:sz w:val="16"/>
          <w:szCs w:val="16"/>
        </w:rPr>
        <w:t>capital</w:t>
      </w:r>
      <w:proofErr w:type="gramEnd"/>
      <w:r w:rsidRPr="007C53C7">
        <w:rPr>
          <w:sz w:val="16"/>
          <w:szCs w:val="16"/>
        </w:rPr>
        <w:t xml:space="preserve"> and people.</w:t>
      </w:r>
    </w:p>
    <w:p w14:paraId="2D09C794" w14:textId="77777777" w:rsidR="00651920" w:rsidRPr="007C53C7" w:rsidRDefault="00651920" w:rsidP="00651920">
      <w:pPr>
        <w:rPr>
          <w:sz w:val="16"/>
          <w:szCs w:val="16"/>
        </w:rPr>
      </w:pPr>
      <w:r w:rsidRPr="007C53C7">
        <w:rPr>
          <w:sz w:val="16"/>
          <w:szCs w:val="16"/>
        </w:rPr>
        <w:t xml:space="preserve">The second critique originates from populist, </w:t>
      </w:r>
      <w:proofErr w:type="gramStart"/>
      <w:r w:rsidRPr="007C53C7">
        <w:rPr>
          <w:sz w:val="16"/>
          <w:szCs w:val="16"/>
        </w:rPr>
        <w:t>nativist</w:t>
      </w:r>
      <w:proofErr w:type="gramEnd"/>
      <w:r w:rsidRPr="007C53C7">
        <w:rPr>
          <w:sz w:val="16"/>
          <w:szCs w:val="16"/>
        </w:rPr>
        <w:t xml:space="preserve"> and nationalist movements in the world’s more prosperous countries. Economists consider national borders and sovereignty annoying obstacles to the free flow of goods, </w:t>
      </w:r>
      <w:proofErr w:type="gramStart"/>
      <w:r w:rsidRPr="007C53C7">
        <w:rPr>
          <w:sz w:val="16"/>
          <w:szCs w:val="16"/>
        </w:rPr>
        <w:t>capital</w:t>
      </w:r>
      <w:proofErr w:type="gramEnd"/>
      <w:r w:rsidRPr="007C53C7">
        <w:rPr>
          <w:sz w:val="16"/>
          <w:szCs w:val="16"/>
        </w:rPr>
        <w:t xml:space="preserve"> and people. The new movements of the right see them as essential preconditions for national identity and cohesion. Many Britons voted for Brexit </w:t>
      </w:r>
      <w:r w:rsidRPr="007C53C7">
        <w:rPr>
          <w:sz w:val="16"/>
          <w:szCs w:val="16"/>
        </w:rPr>
        <w:lastRenderedPageBreak/>
        <w:t>because control over immigration and their laws mattered more to them than the pecuniary advantages of the European common market.</w:t>
      </w:r>
    </w:p>
    <w:p w14:paraId="6B3A3D53" w14:textId="77777777" w:rsidR="00651920" w:rsidRPr="007C53C7" w:rsidRDefault="00651920" w:rsidP="00651920">
      <w:pPr>
        <w:rPr>
          <w:sz w:val="16"/>
          <w:szCs w:val="16"/>
        </w:rPr>
      </w:pPr>
      <w:r w:rsidRPr="007C53C7">
        <w:rPr>
          <w:sz w:val="16"/>
          <w:szCs w:val="16"/>
        </w:rPr>
        <w:t>These trends have fed a broader mistrust of experts and elites. During last year’s election campaign, Mike Pence, Mr. Trump’s vice-presidential running mate, dismissed statistical evidence of the U.S. economy’s health by saying, “People in Fort Wayne, Indiana, know different.” In the months after Mr. Trump’s victory, his team wondered whether it should even appoint a chairman of the Council of Economic Advisers. (The administration eventually nominated Kevin Hassett, a highly regarded economist from the conservative American Enterprise Institute.)</w:t>
      </w:r>
    </w:p>
    <w:p w14:paraId="344F7AB6" w14:textId="77777777" w:rsidR="00651920" w:rsidRPr="007C53C7" w:rsidRDefault="00651920" w:rsidP="00651920">
      <w:pPr>
        <w:rPr>
          <w:sz w:val="16"/>
          <w:szCs w:val="16"/>
        </w:rPr>
      </w:pPr>
      <w:r w:rsidRPr="007C53C7">
        <w:rPr>
          <w:sz w:val="16"/>
          <w:szCs w:val="16"/>
        </w:rPr>
        <w:t>In Greece, economists aren’t simply mistrusted; they’re prosecuted. During the 2000s, Eurostat, the EU’s statistical arm, had repeatedly questioned the accuracy and political independence of Greek statistics. Soaring deficits in 2009 triggered a crisis and forced Greece to seek a bailout in 2010. Mr. Georgiou, a Greek native who received his Ph.D. from the University of Michigan and spent 21 years at the International Monetary Fund, took over Greece’s statistical agency that August. Officials had already shown previous debt and deficit figures to be understated. He revised them further upward and earned for his agency a clean bill of health from Eurostat.</w:t>
      </w:r>
    </w:p>
    <w:p w14:paraId="68235EC6" w14:textId="77777777" w:rsidR="00651920" w:rsidRPr="007C53C7" w:rsidRDefault="00651920" w:rsidP="00651920">
      <w:pPr>
        <w:rPr>
          <w:sz w:val="16"/>
          <w:szCs w:val="16"/>
        </w:rPr>
      </w:pPr>
      <w:r w:rsidRPr="007C53C7">
        <w:rPr>
          <w:sz w:val="16"/>
          <w:szCs w:val="16"/>
        </w:rPr>
        <w:t>Politicians of the left and right accused him of inflating Greece’s debts to justify its creditors’ demands for austerity. Prosecutors charged him with making false statements and improperly disseminating statistics without his board’s approval. Courts acquitted him, but the second set of charges was reinstated, resulting in this month’s conviction. Mr. Georgiou, who now lives in a suburb of Washington, D.C., plans to ask Greece’s supreme court for a retrial.</w:t>
      </w:r>
    </w:p>
    <w:p w14:paraId="2FF7B6C9" w14:textId="77777777" w:rsidR="00651920" w:rsidRPr="007C53C7" w:rsidRDefault="00651920" w:rsidP="00651920">
      <w:pPr>
        <w:rPr>
          <w:sz w:val="16"/>
          <w:szCs w:val="16"/>
        </w:rPr>
      </w:pPr>
      <w:r w:rsidRPr="007C53C7">
        <w:rPr>
          <w:sz w:val="16"/>
          <w:szCs w:val="16"/>
        </w:rPr>
        <w:t>Mr. Georgiou says that his real offense, in the politicians’ eyes, was breaking from the past practice of “resisting” and “negotiating” with outsiders, such as the EU, over what official Greek data would show. The politicians needed a scapegoat to preserve their own “political narratives,” he says. He calls the implications of his case “terrifying” for other professionals responsible for economic statistics.</w:t>
      </w:r>
    </w:p>
    <w:p w14:paraId="4D2C033A" w14:textId="77777777" w:rsidR="00651920" w:rsidRPr="007C53C7" w:rsidRDefault="00651920" w:rsidP="00651920">
      <w:pPr>
        <w:rPr>
          <w:sz w:val="16"/>
          <w:szCs w:val="16"/>
        </w:rPr>
      </w:pPr>
      <w:r w:rsidRPr="007C53C7">
        <w:rPr>
          <w:sz w:val="16"/>
          <w:szCs w:val="16"/>
        </w:rPr>
        <w:t xml:space="preserve">Economists bear some blame for the public and political backlash. Their disagreement with populist policies has often colored their predictions. British economists, including Mr. Carney, thought that Brexit would unleash so much uncertainty that markets and the economy would tank. American economists foresaw similar swoons if Mr. Trump became president. Both were wrong, at least thus far: Economies in both countries have chugged along, and stock markets </w:t>
      </w:r>
      <w:proofErr w:type="gramStart"/>
      <w:r w:rsidRPr="007C53C7">
        <w:rPr>
          <w:sz w:val="16"/>
          <w:szCs w:val="16"/>
        </w:rPr>
        <w:t>in particular have</w:t>
      </w:r>
      <w:proofErr w:type="gramEnd"/>
      <w:r w:rsidRPr="007C53C7">
        <w:rPr>
          <w:sz w:val="16"/>
          <w:szCs w:val="16"/>
        </w:rPr>
        <w:t xml:space="preserve"> soared. There may be long-term costs, of course, but those may be hard to detect.</w:t>
      </w:r>
    </w:p>
    <w:p w14:paraId="2C84A97B" w14:textId="77777777" w:rsidR="00651920" w:rsidRPr="007C53C7" w:rsidRDefault="00651920" w:rsidP="00651920">
      <w:pPr>
        <w:rPr>
          <w:sz w:val="16"/>
          <w:szCs w:val="16"/>
        </w:rPr>
      </w:pPr>
      <w:r w:rsidRPr="007C53C7">
        <w:rPr>
          <w:sz w:val="16"/>
          <w:szCs w:val="16"/>
        </w:rPr>
        <w:t>Economists didn’t predict the financial crisis, but they did help to arrest it.</w:t>
      </w:r>
    </w:p>
    <w:p w14:paraId="78668C40" w14:textId="77777777" w:rsidR="00651920" w:rsidRDefault="00651920" w:rsidP="00651920">
      <w:r>
        <w:t xml:space="preserve">But such misjudgments don’t justify the charges leveled at economists. Take, for example, their inability to predict financial meltdowns. Crises almost by definition are unpredictable. In a recent essay, Ricardo Reis, an economist at the London School of Economics, argues that failing to foretell a financial crash is no more an indictment of economics than failing to predict when a patient will die is an indictment of medicine. </w:t>
      </w:r>
      <w:r w:rsidRPr="009608AB">
        <w:rPr>
          <w:rStyle w:val="StyleUnderline"/>
          <w:highlight w:val="yellow"/>
        </w:rPr>
        <w:t>Economists didn’t predict</w:t>
      </w:r>
      <w:r w:rsidRPr="007C53C7">
        <w:rPr>
          <w:rStyle w:val="StyleUnderline"/>
        </w:rPr>
        <w:t xml:space="preserve"> the financial </w:t>
      </w:r>
      <w:r w:rsidRPr="009608AB">
        <w:rPr>
          <w:rStyle w:val="StyleUnderline"/>
          <w:highlight w:val="yellow"/>
        </w:rPr>
        <w:t>crisis</w:t>
      </w:r>
      <w:r>
        <w:t xml:space="preserve">, Prof. Reis notes, </w:t>
      </w:r>
      <w:r w:rsidRPr="009608AB">
        <w:rPr>
          <w:rStyle w:val="StyleUnderline"/>
          <w:highlight w:val="yellow"/>
        </w:rPr>
        <w:t>but they did help</w:t>
      </w:r>
      <w:r w:rsidRPr="007C53C7">
        <w:rPr>
          <w:rStyle w:val="StyleUnderline"/>
        </w:rPr>
        <w:t xml:space="preserve"> to </w:t>
      </w:r>
      <w:r w:rsidRPr="009608AB">
        <w:rPr>
          <w:rStyle w:val="Emphasis"/>
          <w:highlight w:val="yellow"/>
        </w:rPr>
        <w:t>arrest it</w:t>
      </w:r>
      <w:r w:rsidRPr="009608AB">
        <w:rPr>
          <w:rStyle w:val="StyleUnderline"/>
          <w:highlight w:val="yellow"/>
        </w:rPr>
        <w:t xml:space="preserve"> by applying</w:t>
      </w:r>
      <w:r w:rsidRPr="007C53C7">
        <w:rPr>
          <w:rStyle w:val="StyleUnderline"/>
        </w:rPr>
        <w:t xml:space="preserve"> </w:t>
      </w:r>
      <w:r w:rsidRPr="007C53C7">
        <w:rPr>
          <w:rStyle w:val="Emphasis"/>
        </w:rPr>
        <w:t>theory</w:t>
      </w:r>
      <w:r w:rsidRPr="007C53C7">
        <w:rPr>
          <w:rStyle w:val="StyleUnderline"/>
        </w:rPr>
        <w:t xml:space="preserve"> and </w:t>
      </w:r>
      <w:r w:rsidRPr="009608AB">
        <w:rPr>
          <w:rStyle w:val="Emphasis"/>
          <w:highlight w:val="yellow"/>
        </w:rPr>
        <w:t>experience</w:t>
      </w:r>
      <w:r>
        <w:t>: “The economy did not die, and a Great Depression was avoided, in no small part due to the advances of economics over many decades.”</w:t>
      </w:r>
    </w:p>
    <w:p w14:paraId="111F78C7" w14:textId="77777777" w:rsidR="00651920" w:rsidRDefault="00651920" w:rsidP="00651920">
      <w:r w:rsidRPr="007C53C7">
        <w:rPr>
          <w:rStyle w:val="StyleUnderline"/>
        </w:rPr>
        <w:t>Another caricature of economists is that they try to emulate physicists</w:t>
      </w:r>
      <w:r>
        <w:t xml:space="preserve">, </w:t>
      </w:r>
      <w:r w:rsidRPr="009608AB">
        <w:rPr>
          <w:rStyle w:val="StyleUnderline"/>
        </w:rPr>
        <w:t>fetishizing</w:t>
      </w:r>
      <w:r>
        <w:t xml:space="preserve"> elegant, abstract </w:t>
      </w:r>
      <w:r w:rsidRPr="009608AB">
        <w:rPr>
          <w:rStyle w:val="StyleUnderline"/>
        </w:rPr>
        <w:t xml:space="preserve">mathematical models </w:t>
      </w:r>
      <w:r w:rsidRPr="009608AB">
        <w:rPr>
          <w:rStyle w:val="Emphasis"/>
        </w:rPr>
        <w:t>disconnected</w:t>
      </w:r>
      <w:r w:rsidRPr="009608AB">
        <w:rPr>
          <w:rStyle w:val="StyleUnderline"/>
        </w:rPr>
        <w:t xml:space="preserve"> from</w:t>
      </w:r>
      <w:r w:rsidRPr="007C53C7">
        <w:rPr>
          <w:rStyle w:val="StyleUnderline"/>
        </w:rPr>
        <w:t xml:space="preserve"> economic </w:t>
      </w:r>
      <w:r w:rsidRPr="009608AB">
        <w:rPr>
          <w:rStyle w:val="Emphasis"/>
        </w:rPr>
        <w:t>reality</w:t>
      </w:r>
      <w:r>
        <w:t xml:space="preserve">. Paul Romer, the chief economist at the World Bank, derisively calls this approach “mathiness.” </w:t>
      </w:r>
      <w:r w:rsidRPr="009608AB">
        <w:rPr>
          <w:rStyle w:val="StyleUnderline"/>
        </w:rPr>
        <w:t xml:space="preserve">The </w:t>
      </w:r>
      <w:r w:rsidRPr="009608AB">
        <w:rPr>
          <w:rStyle w:val="StyleUnderline"/>
          <w:highlight w:val="yellow"/>
        </w:rPr>
        <w:t>critique</w:t>
      </w:r>
      <w:r w:rsidRPr="007C53C7">
        <w:t xml:space="preserve"> is certainly fair in some</w:t>
      </w:r>
      <w:r>
        <w:t xml:space="preserve"> corners of academia, but it </w:t>
      </w:r>
      <w:r w:rsidRPr="009608AB">
        <w:rPr>
          <w:rStyle w:val="StyleUnderline"/>
          <w:highlight w:val="yellow"/>
        </w:rPr>
        <w:t xml:space="preserve">is </w:t>
      </w:r>
      <w:r w:rsidRPr="009608AB">
        <w:rPr>
          <w:rStyle w:val="Emphasis"/>
          <w:highlight w:val="yellow"/>
        </w:rPr>
        <w:t>increasingly untrue</w:t>
      </w:r>
      <w:r w:rsidRPr="009608AB">
        <w:rPr>
          <w:rStyle w:val="StyleUnderline"/>
          <w:highlight w:val="yellow"/>
        </w:rPr>
        <w:t xml:space="preserve"> of the </w:t>
      </w:r>
      <w:proofErr w:type="gramStart"/>
      <w:r w:rsidRPr="009608AB">
        <w:rPr>
          <w:rStyle w:val="Emphasis"/>
          <w:highlight w:val="yellow"/>
        </w:rPr>
        <w:t>profession</w:t>
      </w:r>
      <w:r w:rsidRPr="007C53C7">
        <w:rPr>
          <w:rStyle w:val="StyleUnderline"/>
        </w:rPr>
        <w:t xml:space="preserve"> as a whole</w:t>
      </w:r>
      <w:proofErr w:type="gramEnd"/>
      <w:r>
        <w:t>.</w:t>
      </w:r>
    </w:p>
    <w:p w14:paraId="7F6911C7" w14:textId="77777777" w:rsidR="00651920" w:rsidRDefault="00651920" w:rsidP="00651920">
      <w:r w:rsidRPr="007C53C7">
        <w:rPr>
          <w:rStyle w:val="StyleUnderline"/>
        </w:rPr>
        <w:t>In 1963</w:t>
      </w:r>
      <w:r>
        <w:t xml:space="preserve">, roughly </w:t>
      </w:r>
      <w:r w:rsidRPr="007C53C7">
        <w:rPr>
          <w:rStyle w:val="StyleUnderline"/>
        </w:rPr>
        <w:t>half the papers published in</w:t>
      </w:r>
      <w:r>
        <w:t xml:space="preserve"> the top three </w:t>
      </w:r>
      <w:r w:rsidRPr="007C53C7">
        <w:rPr>
          <w:rStyle w:val="StyleUnderline"/>
        </w:rPr>
        <w:t xml:space="preserve">American economics journals were </w:t>
      </w:r>
      <w:r w:rsidRPr="007C53C7">
        <w:rPr>
          <w:rStyle w:val="Emphasis"/>
        </w:rPr>
        <w:t>theoretical</w:t>
      </w:r>
      <w:r>
        <w:t xml:space="preserve">, according to a tally by Daniel Hamermesh, now at Royal Holloway, University of London. </w:t>
      </w:r>
      <w:r w:rsidRPr="007C53C7">
        <w:rPr>
          <w:rStyle w:val="StyleUnderline"/>
        </w:rPr>
        <w:t>By 2011</w:t>
      </w:r>
      <w:r>
        <w:t xml:space="preserve">, </w:t>
      </w:r>
      <w:r w:rsidRPr="007C53C7">
        <w:rPr>
          <w:rStyle w:val="StyleUnderline"/>
        </w:rPr>
        <w:t>that figure had shrunk to 28%;</w:t>
      </w:r>
      <w:r>
        <w:t xml:space="preserve"> </w:t>
      </w:r>
      <w:r w:rsidRPr="007C53C7">
        <w:rPr>
          <w:rStyle w:val="StyleUnderline"/>
        </w:rPr>
        <w:t xml:space="preserve">the remainder were </w:t>
      </w:r>
      <w:r w:rsidRPr="007C53C7">
        <w:rPr>
          <w:rStyle w:val="Emphasis"/>
        </w:rPr>
        <w:t>empirical papers</w:t>
      </w:r>
      <w:r>
        <w:t xml:space="preserve"> </w:t>
      </w:r>
      <w:r w:rsidRPr="007C53C7">
        <w:rPr>
          <w:rStyle w:val="StyleUnderline"/>
        </w:rPr>
        <w:t xml:space="preserve">based on </w:t>
      </w:r>
      <w:r w:rsidRPr="007C53C7">
        <w:rPr>
          <w:rStyle w:val="Emphasis"/>
        </w:rPr>
        <w:t>public data</w:t>
      </w:r>
      <w:r>
        <w:t xml:space="preserve">, </w:t>
      </w:r>
      <w:r w:rsidRPr="007C53C7">
        <w:rPr>
          <w:rStyle w:val="StyleUnderline"/>
        </w:rPr>
        <w:t xml:space="preserve">on data gathered by the </w:t>
      </w:r>
      <w:r w:rsidRPr="007C53C7">
        <w:rPr>
          <w:rStyle w:val="Emphasis"/>
        </w:rPr>
        <w:t>authors</w:t>
      </w:r>
      <w:r w:rsidRPr="007C53C7">
        <w:rPr>
          <w:rStyle w:val="StyleUnderline"/>
        </w:rPr>
        <w:t xml:space="preserve"> or on </w:t>
      </w:r>
      <w:r w:rsidRPr="007C53C7">
        <w:rPr>
          <w:rStyle w:val="Emphasis"/>
        </w:rPr>
        <w:t>experiments</w:t>
      </w:r>
      <w:r>
        <w:t xml:space="preserve">. </w:t>
      </w:r>
      <w:r w:rsidRPr="009608AB">
        <w:rPr>
          <w:rStyle w:val="StyleUnderline"/>
          <w:highlight w:val="yellow"/>
        </w:rPr>
        <w:t>Economic debates</w:t>
      </w:r>
      <w:r>
        <w:t xml:space="preserve"> these days </w:t>
      </w:r>
      <w:r w:rsidRPr="009608AB">
        <w:rPr>
          <w:rStyle w:val="StyleUnderline"/>
          <w:highlight w:val="yellow"/>
        </w:rPr>
        <w:t>are won</w:t>
      </w:r>
      <w:r>
        <w:t xml:space="preserve"> not by the best theory but </w:t>
      </w:r>
      <w:r w:rsidRPr="009608AB">
        <w:rPr>
          <w:rStyle w:val="StyleUnderline"/>
          <w:highlight w:val="yellow"/>
        </w:rPr>
        <w:t xml:space="preserve">by the </w:t>
      </w:r>
      <w:r w:rsidRPr="009608AB">
        <w:rPr>
          <w:rStyle w:val="StyleUnderline"/>
          <w:highlight w:val="yellow"/>
        </w:rPr>
        <w:lastRenderedPageBreak/>
        <w:t>best data</w:t>
      </w:r>
      <w:r w:rsidRPr="009608AB">
        <w:rPr>
          <w:highlight w:val="yellow"/>
        </w:rPr>
        <w:t xml:space="preserve">: </w:t>
      </w:r>
      <w:r w:rsidRPr="009608AB">
        <w:rPr>
          <w:rStyle w:val="StyleUnderline"/>
          <w:highlight w:val="yellow"/>
        </w:rPr>
        <w:t xml:space="preserve">Statistics are </w:t>
      </w:r>
      <w:r w:rsidRPr="009608AB">
        <w:rPr>
          <w:rStyle w:val="Emphasis"/>
          <w:highlight w:val="yellow"/>
        </w:rPr>
        <w:t>more important</w:t>
      </w:r>
      <w:r w:rsidRPr="009608AB">
        <w:rPr>
          <w:rStyle w:val="StyleUnderline"/>
          <w:highlight w:val="yellow"/>
        </w:rPr>
        <w:t xml:space="preserve"> than calculus</w:t>
      </w:r>
      <w:r>
        <w:t xml:space="preserve">. Economists are far more obsessed with measurement than with math. </w:t>
      </w:r>
      <w:r w:rsidRPr="009608AB">
        <w:rPr>
          <w:rStyle w:val="StyleUnderline"/>
          <w:highlight w:val="yellow"/>
        </w:rPr>
        <w:t xml:space="preserve">When public discourse is plagued by </w:t>
      </w:r>
      <w:r w:rsidRPr="009608AB">
        <w:rPr>
          <w:rStyle w:val="Emphasis"/>
          <w:highlight w:val="yellow"/>
        </w:rPr>
        <w:t>innumeracy</w:t>
      </w:r>
      <w:r w:rsidRPr="009608AB">
        <w:rPr>
          <w:highlight w:val="yellow"/>
        </w:rPr>
        <w:t xml:space="preserve">, </w:t>
      </w:r>
      <w:r w:rsidRPr="009608AB">
        <w:rPr>
          <w:rStyle w:val="StyleUnderline"/>
          <w:highlight w:val="yellow"/>
        </w:rPr>
        <w:t xml:space="preserve">this capacity to count is </w:t>
      </w:r>
      <w:r w:rsidRPr="009608AB">
        <w:rPr>
          <w:rStyle w:val="Emphasis"/>
          <w:highlight w:val="yellow"/>
        </w:rPr>
        <w:t>no small thing</w:t>
      </w:r>
      <w:r>
        <w:t>.</w:t>
      </w:r>
    </w:p>
    <w:p w14:paraId="7CDBF4ED" w14:textId="77777777" w:rsidR="00651920" w:rsidRDefault="00651920" w:rsidP="00651920">
      <w:r w:rsidRPr="009608AB">
        <w:rPr>
          <w:rStyle w:val="StyleUnderline"/>
        </w:rPr>
        <w:t xml:space="preserve">Economists are also </w:t>
      </w:r>
      <w:r w:rsidRPr="009608AB">
        <w:rPr>
          <w:rStyle w:val="Emphasis"/>
        </w:rPr>
        <w:t>instinctively skeptical</w:t>
      </w:r>
      <w:r w:rsidRPr="009608AB">
        <w:rPr>
          <w:rStyle w:val="StyleUnderline"/>
        </w:rPr>
        <w:t xml:space="preserve"> of simple explanations</w:t>
      </w:r>
      <w:r w:rsidRPr="009608AB">
        <w:t xml:space="preserve">. </w:t>
      </w:r>
      <w:r w:rsidRPr="009608AB">
        <w:rPr>
          <w:rStyle w:val="StyleUnderline"/>
        </w:rPr>
        <w:t>They</w:t>
      </w:r>
      <w:r w:rsidRPr="007C53C7">
        <w:rPr>
          <w:rStyle w:val="StyleUnderline"/>
        </w:rPr>
        <w:t xml:space="preserve"> are </w:t>
      </w:r>
      <w:r w:rsidRPr="007C53C7">
        <w:rPr>
          <w:rStyle w:val="Emphasis"/>
        </w:rPr>
        <w:t>trained</w:t>
      </w:r>
      <w:r w:rsidRPr="007C53C7">
        <w:rPr>
          <w:rStyle w:val="StyleUnderline"/>
        </w:rPr>
        <w:t xml:space="preserve"> to </w:t>
      </w:r>
      <w:r w:rsidRPr="009608AB">
        <w:rPr>
          <w:rStyle w:val="StyleUnderline"/>
        </w:rPr>
        <w:t xml:space="preserve">look for </w:t>
      </w:r>
      <w:r w:rsidRPr="009608AB">
        <w:rPr>
          <w:rStyle w:val="Emphasis"/>
        </w:rPr>
        <w:t>equilibrium</w:t>
      </w:r>
      <w:r>
        <w:t xml:space="preserve">, </w:t>
      </w:r>
      <w:r w:rsidRPr="007C53C7">
        <w:rPr>
          <w:rStyle w:val="StyleUnderline"/>
        </w:rPr>
        <w:t>which is another way of saying</w:t>
      </w:r>
      <w:r>
        <w:t>, “</w:t>
      </w:r>
      <w:r w:rsidRPr="007C53C7">
        <w:rPr>
          <w:rStyle w:val="StyleUnderline"/>
        </w:rPr>
        <w:t>When you change one thing, how do other things respond?</w:t>
      </w:r>
      <w:r>
        <w:t xml:space="preserve"> Where do things settle once all interactions have occurred?”</w:t>
      </w:r>
    </w:p>
    <w:p w14:paraId="1D502F32" w14:textId="77777777" w:rsidR="00651920" w:rsidRDefault="00651920" w:rsidP="00651920">
      <w:r>
        <w:t>Advocates for a higher minimum wage extol the benefits to workers. Economists ask: Will it change employers’ demand for workers who earn the minimum wage? Or what they pay workers who earn just above the minimum? Or the prices they charge, or how much market share they lose to companies that don’t face the higher minimum or how much they invest in automation? Does it reduce turnover and thus make workers more productive?</w:t>
      </w:r>
    </w:p>
    <w:p w14:paraId="282F57D3" w14:textId="77777777" w:rsidR="00651920" w:rsidRDefault="00651920" w:rsidP="00651920">
      <w:r>
        <w:t>Advocates of tariffs on imported steel focus on the benefit to domestic steelmakers and their workers. But economists ask: What happens to steel-consuming companies that now face higher prices, as well as to their workers and customers? Does penalizing imports boost the dollar and hurt U.S. exports?</w:t>
      </w:r>
    </w:p>
    <w:p w14:paraId="3B48F825" w14:textId="77777777" w:rsidR="00651920" w:rsidRDefault="00651920" w:rsidP="00651920">
      <w:r w:rsidRPr="009608AB">
        <w:rPr>
          <w:rStyle w:val="StyleUnderline"/>
          <w:highlight w:val="yellow"/>
        </w:rPr>
        <w:t>The more data economists collect</w:t>
      </w:r>
      <w:r w:rsidRPr="009608AB">
        <w:rPr>
          <w:highlight w:val="yellow"/>
        </w:rPr>
        <w:t xml:space="preserve">, </w:t>
      </w:r>
      <w:r w:rsidRPr="009608AB">
        <w:rPr>
          <w:rStyle w:val="StyleUnderline"/>
          <w:highlight w:val="yellow"/>
        </w:rPr>
        <w:t>the better they</w:t>
      </w:r>
      <w:r w:rsidRPr="007C53C7">
        <w:rPr>
          <w:rStyle w:val="StyleUnderline"/>
        </w:rPr>
        <w:t xml:space="preserve"> can </w:t>
      </w:r>
      <w:r w:rsidRPr="009608AB">
        <w:rPr>
          <w:rStyle w:val="Emphasis"/>
          <w:highlight w:val="yellow"/>
        </w:rPr>
        <w:t>map</w:t>
      </w:r>
      <w:r w:rsidRPr="007C53C7">
        <w:rPr>
          <w:rStyle w:val="StyleUnderline"/>
        </w:rPr>
        <w:t xml:space="preserve"> such </w:t>
      </w:r>
      <w:r w:rsidRPr="009608AB">
        <w:rPr>
          <w:rStyle w:val="Emphasis"/>
          <w:highlight w:val="yellow"/>
        </w:rPr>
        <w:t>complex interactions</w:t>
      </w:r>
      <w:r>
        <w:t xml:space="preserve">. </w:t>
      </w:r>
      <w:r w:rsidRPr="007C53C7">
        <w:rPr>
          <w:rStyle w:val="StyleUnderline"/>
        </w:rPr>
        <w:t xml:space="preserve">Seemingly </w:t>
      </w:r>
      <w:r w:rsidRPr="009608AB">
        <w:rPr>
          <w:rStyle w:val="Emphasis"/>
          <w:highlight w:val="yellow"/>
        </w:rPr>
        <w:t>simple questions</w:t>
      </w:r>
      <w:r w:rsidRPr="009608AB">
        <w:rPr>
          <w:rStyle w:val="StyleUnderline"/>
          <w:highlight w:val="yellow"/>
        </w:rPr>
        <w:t xml:space="preserve"> seldom have </w:t>
      </w:r>
      <w:r w:rsidRPr="009608AB">
        <w:rPr>
          <w:rStyle w:val="Emphasis"/>
          <w:highlight w:val="yellow"/>
        </w:rPr>
        <w:t>simple answers</w:t>
      </w:r>
      <w:r w:rsidRPr="009608AB">
        <w:rPr>
          <w:highlight w:val="yellow"/>
        </w:rPr>
        <w:t xml:space="preserve">. </w:t>
      </w:r>
      <w:r w:rsidRPr="009608AB">
        <w:rPr>
          <w:rStyle w:val="StyleUnderline"/>
          <w:highlight w:val="yellow"/>
        </w:rPr>
        <w:t xml:space="preserve">A higher minimum wage </w:t>
      </w:r>
      <w:r w:rsidRPr="009608AB">
        <w:rPr>
          <w:rStyle w:val="Emphasis"/>
          <w:highlight w:val="yellow"/>
        </w:rPr>
        <w:t>helps workers</w:t>
      </w:r>
      <w:r w:rsidRPr="009608AB">
        <w:rPr>
          <w:rStyle w:val="StyleUnderline"/>
          <w:highlight w:val="yellow"/>
        </w:rPr>
        <w:t xml:space="preserve"> in some circumstances but </w:t>
      </w:r>
      <w:r w:rsidRPr="009608AB">
        <w:rPr>
          <w:rStyle w:val="Emphasis"/>
          <w:highlight w:val="yellow"/>
        </w:rPr>
        <w:t>hurts them</w:t>
      </w:r>
      <w:r w:rsidRPr="009608AB">
        <w:rPr>
          <w:rStyle w:val="StyleUnderline"/>
          <w:highlight w:val="yellow"/>
        </w:rPr>
        <w:t xml:space="preserve"> in others</w:t>
      </w:r>
      <w:r>
        <w:t xml:space="preserve">. </w:t>
      </w:r>
      <w:r w:rsidRPr="007C53C7">
        <w:t>Tariffs help some workers but hurt many others</w:t>
      </w:r>
      <w:r>
        <w:t>. Global warming will do some economic harm, but not enough to justify banning fossil fuels.</w:t>
      </w:r>
    </w:p>
    <w:p w14:paraId="796469A5" w14:textId="77777777" w:rsidR="00651920" w:rsidRDefault="00651920" w:rsidP="00651920">
      <w:r>
        <w:t>Sometimes, this attachment to numbers conveys a false precision. Critics say that the Congressional Budget Office overestimated how many people would get insurance under Obamacare and must therefore be overestimating how many will lose it if the law were to be replaced. But the CBO always warned that its estimates were highly uncertain; what no economists doubted, including those working in Mr. Trump’s administration, is that the number would be large. Economists could confidently predict that price controls would lead to shortages in Venezuela, though not how severe they would be.</w:t>
      </w:r>
    </w:p>
    <w:p w14:paraId="1C35E6B7" w14:textId="77777777" w:rsidR="00651920" w:rsidRPr="007C53C7" w:rsidRDefault="00651920" w:rsidP="00651920">
      <w:pPr>
        <w:rPr>
          <w:rStyle w:val="StyleUnderline"/>
        </w:rPr>
      </w:pPr>
      <w:r w:rsidRPr="007C53C7">
        <w:rPr>
          <w:rStyle w:val="StyleUnderline"/>
        </w:rPr>
        <w:t>Non-economists see all this as hopeless equivocation</w:t>
      </w:r>
      <w:r>
        <w:t xml:space="preserve">, </w:t>
      </w:r>
      <w:r w:rsidRPr="007C53C7">
        <w:rPr>
          <w:rStyle w:val="StyleUnderline"/>
        </w:rPr>
        <w:t xml:space="preserve">but it is </w:t>
      </w:r>
      <w:proofErr w:type="gramStart"/>
      <w:r w:rsidRPr="007C53C7">
        <w:rPr>
          <w:rStyle w:val="StyleUnderline"/>
        </w:rPr>
        <w:t>actually the</w:t>
      </w:r>
      <w:proofErr w:type="gramEnd"/>
      <w:r w:rsidRPr="007C53C7">
        <w:rPr>
          <w:rStyle w:val="StyleUnderline"/>
        </w:rPr>
        <w:t xml:space="preserve"> way that </w:t>
      </w:r>
      <w:r w:rsidRPr="007C53C7">
        <w:rPr>
          <w:rStyle w:val="Emphasis"/>
        </w:rPr>
        <w:t>evidence</w:t>
      </w:r>
      <w:r w:rsidRPr="007C53C7">
        <w:rPr>
          <w:rStyle w:val="StyleUnderline"/>
        </w:rPr>
        <w:t xml:space="preserve"> drives </w:t>
      </w:r>
      <w:r w:rsidRPr="007C53C7">
        <w:rPr>
          <w:rStyle w:val="Emphasis"/>
        </w:rPr>
        <w:t>science</w:t>
      </w:r>
      <w:r>
        <w:t xml:space="preserve">. </w:t>
      </w:r>
      <w:r w:rsidRPr="009608AB">
        <w:rPr>
          <w:rStyle w:val="StyleUnderline"/>
        </w:rPr>
        <w:t>Economists</w:t>
      </w:r>
      <w:r>
        <w:t xml:space="preserve"> still </w:t>
      </w:r>
      <w:r w:rsidRPr="009608AB">
        <w:rPr>
          <w:rStyle w:val="StyleUnderline"/>
        </w:rPr>
        <w:t>have</w:t>
      </w:r>
      <w:r>
        <w:t xml:space="preserve"> their </w:t>
      </w:r>
      <w:r w:rsidRPr="007C53C7">
        <w:rPr>
          <w:rStyle w:val="StyleUnderline"/>
        </w:rPr>
        <w:t xml:space="preserve">ideological </w:t>
      </w:r>
      <w:r w:rsidRPr="009608AB">
        <w:rPr>
          <w:rStyle w:val="StyleUnderline"/>
        </w:rPr>
        <w:t>leanings</w:t>
      </w:r>
      <w:r w:rsidRPr="009608AB">
        <w:t xml:space="preserve">, </w:t>
      </w:r>
      <w:r w:rsidRPr="009608AB">
        <w:rPr>
          <w:rStyle w:val="StyleUnderline"/>
        </w:rPr>
        <w:t>but</w:t>
      </w:r>
      <w:r w:rsidRPr="007C53C7">
        <w:rPr>
          <w:rStyle w:val="StyleUnderline"/>
        </w:rPr>
        <w:t xml:space="preserve"> </w:t>
      </w:r>
      <w:r w:rsidRPr="009608AB">
        <w:rPr>
          <w:rStyle w:val="StyleUnderline"/>
          <w:highlight w:val="yellow"/>
        </w:rPr>
        <w:t xml:space="preserve">data has helped to </w:t>
      </w:r>
      <w:r w:rsidRPr="009608AB">
        <w:rPr>
          <w:rStyle w:val="Emphasis"/>
          <w:highlight w:val="yellow"/>
        </w:rPr>
        <w:t>restrict</w:t>
      </w:r>
      <w:r w:rsidRPr="007C53C7">
        <w:rPr>
          <w:rStyle w:val="StyleUnderline"/>
        </w:rPr>
        <w:t xml:space="preserve"> these </w:t>
      </w:r>
      <w:r w:rsidRPr="009608AB">
        <w:rPr>
          <w:rStyle w:val="Emphasis"/>
          <w:highlight w:val="yellow"/>
        </w:rPr>
        <w:t>biases</w:t>
      </w:r>
      <w:r w:rsidRPr="009608AB">
        <w:rPr>
          <w:highlight w:val="yellow"/>
        </w:rPr>
        <w:t xml:space="preserve">. </w:t>
      </w:r>
      <w:r w:rsidRPr="009608AB">
        <w:rPr>
          <w:rStyle w:val="StyleUnderline"/>
          <w:highlight w:val="yellow"/>
        </w:rPr>
        <w:t>Surveys</w:t>
      </w:r>
      <w:r w:rsidRPr="007C53C7">
        <w:rPr>
          <w:rStyle w:val="StyleUnderline"/>
        </w:rPr>
        <w:t xml:space="preserve"> of top academic economists</w:t>
      </w:r>
      <w:r>
        <w:t xml:space="preserve"> by the University of Chicago </w:t>
      </w:r>
      <w:r w:rsidRPr="009608AB">
        <w:rPr>
          <w:rStyle w:val="StyleUnderline"/>
          <w:highlight w:val="yellow"/>
        </w:rPr>
        <w:t>show considerable</w:t>
      </w:r>
      <w:r w:rsidRPr="009608AB">
        <w:rPr>
          <w:highlight w:val="yellow"/>
        </w:rPr>
        <w:t xml:space="preserve"> </w:t>
      </w:r>
      <w:r w:rsidRPr="009608AB">
        <w:rPr>
          <w:rStyle w:val="Emphasis"/>
          <w:highlight w:val="yellow"/>
        </w:rPr>
        <w:t>agreement</w:t>
      </w:r>
      <w:r>
        <w:t xml:space="preserve">, </w:t>
      </w:r>
      <w:r w:rsidRPr="007C53C7">
        <w:rPr>
          <w:rStyle w:val="StyleUnderline"/>
        </w:rPr>
        <w:t xml:space="preserve">even </w:t>
      </w:r>
      <w:r w:rsidRPr="009608AB">
        <w:rPr>
          <w:rStyle w:val="StyleUnderline"/>
          <w:highlight w:val="yellow"/>
        </w:rPr>
        <w:t xml:space="preserve">among </w:t>
      </w:r>
      <w:r w:rsidRPr="009608AB">
        <w:rPr>
          <w:rStyle w:val="Emphasis"/>
          <w:highlight w:val="yellow"/>
        </w:rPr>
        <w:t>liberals</w:t>
      </w:r>
      <w:r w:rsidRPr="009608AB">
        <w:rPr>
          <w:rStyle w:val="StyleUnderline"/>
          <w:highlight w:val="yellow"/>
        </w:rPr>
        <w:t xml:space="preserve"> and </w:t>
      </w:r>
      <w:r w:rsidRPr="009608AB">
        <w:rPr>
          <w:rStyle w:val="Emphasis"/>
          <w:highlight w:val="yellow"/>
        </w:rPr>
        <w:t>conservatives</w:t>
      </w:r>
      <w:r w:rsidRPr="009608AB">
        <w:rPr>
          <w:rStyle w:val="StyleUnderline"/>
          <w:highlight w:val="yellow"/>
        </w:rPr>
        <w:t>.</w:t>
      </w:r>
    </w:p>
    <w:p w14:paraId="5AE0B30D" w14:textId="77777777" w:rsidR="00651920" w:rsidRDefault="00651920" w:rsidP="00651920">
      <w:r>
        <w:t>For example, the scholars almost all agree that fiscal stimulus reduced unemployment after the last recession and that trade with China benefits Americans by providing them with cheap goods. A study by Gordon Dahl and Roger Gordon of the University of California, San Diego, found that disagreement among economists was greatest where the empirical research was most sparse, as with the issue of whether natural-gas fracking helps U.S. exports.</w:t>
      </w:r>
    </w:p>
    <w:p w14:paraId="7941D8E1" w14:textId="77777777" w:rsidR="00651920" w:rsidRDefault="00651920" w:rsidP="00651920">
      <w:r w:rsidRPr="007C53C7">
        <w:rPr>
          <w:rStyle w:val="StyleUnderline"/>
        </w:rPr>
        <w:lastRenderedPageBreak/>
        <w:t>Though economics remains</w:t>
      </w:r>
      <w:r>
        <w:t xml:space="preserve"> an </w:t>
      </w:r>
      <w:r w:rsidRPr="007C53C7">
        <w:rPr>
          <w:rStyle w:val="StyleUnderline"/>
        </w:rPr>
        <w:t>imperfect</w:t>
      </w:r>
      <w:r>
        <w:t xml:space="preserve"> science, </w:t>
      </w:r>
      <w:r w:rsidRPr="007C53C7">
        <w:rPr>
          <w:rStyle w:val="StyleUnderline"/>
        </w:rPr>
        <w:t xml:space="preserve">it has come a </w:t>
      </w:r>
      <w:r w:rsidRPr="007C53C7">
        <w:rPr>
          <w:rStyle w:val="Emphasis"/>
        </w:rPr>
        <w:t>long way</w:t>
      </w:r>
      <w:r w:rsidRPr="007C53C7">
        <w:rPr>
          <w:rStyle w:val="StyleUnderline"/>
        </w:rPr>
        <w:t xml:space="preserve"> in 200 years</w:t>
      </w:r>
      <w:r>
        <w:t xml:space="preserve">. </w:t>
      </w:r>
      <w:r w:rsidRPr="007C53C7">
        <w:rPr>
          <w:rStyle w:val="StyleUnderline"/>
        </w:rPr>
        <w:t>Its greatest challenge</w:t>
      </w:r>
      <w:r>
        <w:t xml:space="preserve"> today isn’t the quality of the analysis it supplies, but </w:t>
      </w:r>
      <w:r w:rsidRPr="007C53C7">
        <w:rPr>
          <w:rStyle w:val="StyleUnderline"/>
        </w:rPr>
        <w:t xml:space="preserve">whether there is still </w:t>
      </w:r>
      <w:r w:rsidRPr="007C53C7">
        <w:rPr>
          <w:rStyle w:val="Emphasis"/>
        </w:rPr>
        <w:t>sufficient demand</w:t>
      </w:r>
      <w:r w:rsidRPr="007C53C7">
        <w:rPr>
          <w:rStyle w:val="StyleUnderline"/>
        </w:rPr>
        <w:t xml:space="preserve"> for it</w:t>
      </w:r>
      <w:r>
        <w:t>.</w:t>
      </w:r>
    </w:p>
    <w:p w14:paraId="434516F6" w14:textId="77BD9B9C" w:rsidR="009B1A15" w:rsidRPr="00E6606E" w:rsidRDefault="009B1A15" w:rsidP="009B1A15">
      <w:pPr>
        <w:pStyle w:val="Heading4"/>
        <w:rPr>
          <w:u w:val="single"/>
        </w:rPr>
      </w:pPr>
      <w:r>
        <w:t xml:space="preserve">Decline shreds US China relations which are </w:t>
      </w:r>
      <w:r>
        <w:rPr>
          <w:u w:val="single"/>
        </w:rPr>
        <w:t>key</w:t>
      </w:r>
      <w:r>
        <w:t xml:space="preserve"> to solving a host of existential risks </w:t>
      </w:r>
    </w:p>
    <w:p w14:paraId="4C8EC444" w14:textId="77777777" w:rsidR="009B1A15" w:rsidRPr="0040457D" w:rsidRDefault="009B1A15" w:rsidP="009B1A15">
      <w:r w:rsidRPr="00CD6955">
        <w:rPr>
          <w:rFonts w:eastAsiaTheme="majorEastAsia" w:cstheme="majorBidi"/>
          <w:b/>
          <w:iCs/>
          <w:sz w:val="26"/>
        </w:rPr>
        <w:t>Johnson</w:t>
      </w:r>
      <w:r>
        <w:t xml:space="preserve"> and Gramer </w:t>
      </w:r>
      <w:r w:rsidRPr="00CD6955">
        <w:rPr>
          <w:rFonts w:eastAsiaTheme="majorEastAsia" w:cstheme="majorBidi"/>
          <w:b/>
          <w:iCs/>
          <w:sz w:val="26"/>
        </w:rPr>
        <w:t>20</w:t>
      </w:r>
      <w:r>
        <w:t xml:space="preserve"> [Keith Johnson is Foreign Policy's global geoeconomics correspondent, Robbie Gramer is a diplomacy and national security reporter at Foreign Policy, covering the State Department. “The Great Decoupling”, May 14</w:t>
      </w:r>
      <w:r w:rsidRPr="00CD6955">
        <w:rPr>
          <w:vertAlign w:val="superscript"/>
        </w:rPr>
        <w:t>th</w:t>
      </w:r>
      <w:r>
        <w:t>, https://foreignpolicy.com/2020/05/14/china-us-pandemic-economy-tensions-trump-coronavirus-covid-new-cold-war-economics-the-great-decoupling/]</w:t>
      </w:r>
    </w:p>
    <w:p w14:paraId="1C0C49EF" w14:textId="77777777" w:rsidR="009B1A15" w:rsidRPr="00A0315A" w:rsidRDefault="009B1A15" w:rsidP="009B1A15">
      <w:pPr>
        <w:rPr>
          <w:sz w:val="16"/>
        </w:rPr>
      </w:pPr>
      <w:r w:rsidRPr="00A0315A">
        <w:rPr>
          <w:sz w:val="16"/>
        </w:rPr>
        <w:t xml:space="preserve">“What we have now </w:t>
      </w:r>
      <w:r w:rsidRPr="00E6606E">
        <w:rPr>
          <w:rStyle w:val="StyleUnderline"/>
        </w:rPr>
        <w:t xml:space="preserve">through the beginnings of economic decoupling is </w:t>
      </w:r>
      <w:r w:rsidRPr="001132A0">
        <w:rPr>
          <w:rStyle w:val="StyleUnderline"/>
          <w:highlight w:val="cyan"/>
        </w:rPr>
        <w:t xml:space="preserve">the </w:t>
      </w:r>
      <w:r w:rsidRPr="001132A0">
        <w:rPr>
          <w:rStyle w:val="Emphasis"/>
          <w:highlight w:val="cyan"/>
        </w:rPr>
        <w:t>removal of that economic ballast in the U.S.-China relationship</w:t>
      </w:r>
      <w:r w:rsidRPr="00E6606E">
        <w:rPr>
          <w:rStyle w:val="StyleUnderline"/>
        </w:rPr>
        <w:t xml:space="preserve">, which has historically </w:t>
      </w:r>
      <w:r w:rsidRPr="001132A0">
        <w:rPr>
          <w:rStyle w:val="StyleUnderline"/>
          <w:highlight w:val="cyan"/>
        </w:rPr>
        <w:t>differentiated it from the</w:t>
      </w:r>
      <w:r w:rsidRPr="00E6606E">
        <w:rPr>
          <w:rStyle w:val="StyleUnderline"/>
        </w:rPr>
        <w:t xml:space="preserve"> </w:t>
      </w:r>
      <w:r w:rsidRPr="001132A0">
        <w:rPr>
          <w:rStyle w:val="Emphasis"/>
        </w:rPr>
        <w:t>char</w:t>
      </w:r>
      <w:r w:rsidRPr="00E6606E">
        <w:rPr>
          <w:rStyle w:val="Emphasis"/>
        </w:rPr>
        <w:t xml:space="preserve">acteristics of the U.S.-Soviet relationship in the </w:t>
      </w:r>
      <w:r w:rsidRPr="001132A0">
        <w:rPr>
          <w:rStyle w:val="Emphasis"/>
          <w:highlight w:val="cyan"/>
        </w:rPr>
        <w:t>Cold War</w:t>
      </w:r>
      <w:r w:rsidRPr="00E6606E">
        <w:rPr>
          <w:rStyle w:val="Emphasis"/>
        </w:rPr>
        <w:t>,</w:t>
      </w:r>
      <w:r w:rsidRPr="00E6606E">
        <w:rPr>
          <w:rStyle w:val="StyleUnderline"/>
        </w:rPr>
        <w:t xml:space="preserve">” </w:t>
      </w:r>
      <w:r w:rsidRPr="00A0315A">
        <w:rPr>
          <w:sz w:val="16"/>
        </w:rPr>
        <w:t>said Rudd, the former Australian prime minister.</w:t>
      </w:r>
    </w:p>
    <w:p w14:paraId="1E7D1883" w14:textId="77777777" w:rsidR="009B1A15" w:rsidRPr="00A0315A" w:rsidRDefault="009B1A15" w:rsidP="009B1A15">
      <w:pPr>
        <w:rPr>
          <w:sz w:val="16"/>
        </w:rPr>
      </w:pPr>
      <w:r w:rsidRPr="00A0315A">
        <w:rPr>
          <w:sz w:val="16"/>
        </w:rPr>
        <w:t>“</w:t>
      </w:r>
      <w:r w:rsidRPr="001132A0">
        <w:rPr>
          <w:rStyle w:val="StyleUnderline"/>
          <w:highlight w:val="cyan"/>
        </w:rPr>
        <w:t xml:space="preserve">If we have another </w:t>
      </w:r>
      <w:r w:rsidRPr="001132A0">
        <w:rPr>
          <w:rStyle w:val="Emphasis"/>
          <w:highlight w:val="cyan"/>
        </w:rPr>
        <w:t>pandemic</w:t>
      </w:r>
      <w:r w:rsidRPr="001132A0">
        <w:rPr>
          <w:rStyle w:val="StyleUnderline"/>
          <w:highlight w:val="cyan"/>
        </w:rPr>
        <w:t xml:space="preserve">, or </w:t>
      </w:r>
      <w:r w:rsidRPr="001132A0">
        <w:rPr>
          <w:rStyle w:val="Emphasis"/>
          <w:highlight w:val="cyan"/>
        </w:rPr>
        <w:t>enviro</w:t>
      </w:r>
      <w:r w:rsidRPr="00E6606E">
        <w:rPr>
          <w:rStyle w:val="Emphasis"/>
        </w:rPr>
        <w:t xml:space="preserve">nmental </w:t>
      </w:r>
      <w:r w:rsidRPr="001132A0">
        <w:rPr>
          <w:rStyle w:val="Emphasis"/>
          <w:highlight w:val="cyan"/>
        </w:rPr>
        <w:t>issues</w:t>
      </w:r>
      <w:r w:rsidRPr="00E6606E">
        <w:rPr>
          <w:rStyle w:val="StyleUnderline"/>
        </w:rPr>
        <w:t xml:space="preserve">, or financial-sector issues, </w:t>
      </w:r>
      <w:r w:rsidRPr="001132A0">
        <w:rPr>
          <w:rStyle w:val="StyleUnderline"/>
          <w:highlight w:val="cyan"/>
        </w:rPr>
        <w:t xml:space="preserve">or </w:t>
      </w:r>
      <w:r w:rsidRPr="001132A0">
        <w:rPr>
          <w:rStyle w:val="Emphasis"/>
          <w:highlight w:val="cyan"/>
        </w:rPr>
        <w:t>Iran</w:t>
      </w:r>
      <w:r w:rsidRPr="001132A0">
        <w:rPr>
          <w:rStyle w:val="StyleUnderline"/>
          <w:highlight w:val="cyan"/>
        </w:rPr>
        <w:t xml:space="preserve">, or </w:t>
      </w:r>
      <w:r w:rsidRPr="001132A0">
        <w:rPr>
          <w:rStyle w:val="Emphasis"/>
          <w:highlight w:val="cyan"/>
        </w:rPr>
        <w:t>No</w:t>
      </w:r>
      <w:r w:rsidRPr="00E6606E">
        <w:rPr>
          <w:rStyle w:val="Emphasis"/>
        </w:rPr>
        <w:t xml:space="preserve">rth </w:t>
      </w:r>
      <w:r w:rsidRPr="001132A0">
        <w:rPr>
          <w:rStyle w:val="Emphasis"/>
          <w:highlight w:val="cyan"/>
        </w:rPr>
        <w:t>Ko</w:t>
      </w:r>
      <w:r w:rsidRPr="00E6606E">
        <w:rPr>
          <w:rStyle w:val="Emphasis"/>
        </w:rPr>
        <w:t>rea</w:t>
      </w:r>
      <w:r w:rsidRPr="00E6606E">
        <w:rPr>
          <w:rStyle w:val="StyleUnderline"/>
        </w:rPr>
        <w:t xml:space="preserve">, </w:t>
      </w:r>
      <w:r w:rsidRPr="001132A0">
        <w:rPr>
          <w:rStyle w:val="StyleUnderline"/>
          <w:highlight w:val="cyan"/>
        </w:rPr>
        <w:t xml:space="preserve">how effective are you going to be if you don’t have a working </w:t>
      </w:r>
      <w:r w:rsidRPr="001132A0">
        <w:rPr>
          <w:rStyle w:val="Emphasis"/>
          <w:highlight w:val="cyan"/>
        </w:rPr>
        <w:t>relationship with China</w:t>
      </w:r>
      <w:r w:rsidRPr="00A0315A">
        <w:rPr>
          <w:sz w:val="16"/>
        </w:rPr>
        <w:t>?”</w:t>
      </w:r>
    </w:p>
    <w:p w14:paraId="40222664" w14:textId="77777777" w:rsidR="009B1A15" w:rsidRPr="00A0315A" w:rsidRDefault="009B1A15" w:rsidP="009B1A15">
      <w:pPr>
        <w:rPr>
          <w:sz w:val="16"/>
        </w:rPr>
      </w:pPr>
      <w:r w:rsidRPr="00A0315A">
        <w:rPr>
          <w:sz w:val="16"/>
        </w:rPr>
        <w:t xml:space="preserve">In concrete terms, </w:t>
      </w:r>
      <w:r w:rsidRPr="00E6606E">
        <w:rPr>
          <w:rStyle w:val="StyleUnderline"/>
        </w:rPr>
        <w:t xml:space="preserve">that will likely </w:t>
      </w:r>
      <w:r w:rsidRPr="001132A0">
        <w:rPr>
          <w:rStyle w:val="StyleUnderline"/>
          <w:highlight w:val="cyan"/>
        </w:rPr>
        <w:t>make it harder for 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to nudge China to make</w:t>
      </w:r>
      <w:r w:rsidRPr="00E6606E">
        <w:rPr>
          <w:rStyle w:val="StyleUnderline"/>
        </w:rPr>
        <w:t xml:space="preserve"> any of the </w:t>
      </w:r>
      <w:r w:rsidRPr="001132A0">
        <w:rPr>
          <w:rStyle w:val="StyleUnderline"/>
          <w:highlight w:val="cyan"/>
        </w:rPr>
        <w:t>reforms</w:t>
      </w:r>
      <w:r w:rsidRPr="00E6606E">
        <w:rPr>
          <w:rStyle w:val="StyleUnderline"/>
        </w:rPr>
        <w:t xml:space="preserve"> </w:t>
      </w:r>
      <w:r w:rsidRPr="001132A0">
        <w:rPr>
          <w:rStyle w:val="StyleUnderline"/>
        </w:rPr>
        <w:t>Washington has pushed for years</w:t>
      </w:r>
      <w:r w:rsidRPr="00E6606E">
        <w:rPr>
          <w:rStyle w:val="StyleUnderline"/>
        </w:rPr>
        <w:t xml:space="preserve">, let alone </w:t>
      </w:r>
      <w:r w:rsidRPr="001132A0">
        <w:rPr>
          <w:rStyle w:val="StyleUnderline"/>
          <w:highlight w:val="cyan"/>
        </w:rPr>
        <w:t xml:space="preserve">to </w:t>
      </w:r>
      <w:r w:rsidRPr="001132A0">
        <w:rPr>
          <w:rStyle w:val="Emphasis"/>
          <w:highlight w:val="cyan"/>
        </w:rPr>
        <w:t>moderate its</w:t>
      </w:r>
      <w:r w:rsidRPr="00E6606E">
        <w:rPr>
          <w:rStyle w:val="Emphasis"/>
        </w:rPr>
        <w:t xml:space="preserve"> increasingly </w:t>
      </w:r>
      <w:r w:rsidRPr="001132A0">
        <w:rPr>
          <w:rStyle w:val="Emphasis"/>
          <w:highlight w:val="cyan"/>
        </w:rPr>
        <w:t>belligerent and aggressive foreign policy</w:t>
      </w:r>
      <w:r w:rsidRPr="00E6606E">
        <w:rPr>
          <w:rStyle w:val="StyleUnderline"/>
        </w:rPr>
        <w:t xml:space="preserve">. “If the question is whether </w:t>
      </w:r>
      <w:r w:rsidRPr="001132A0">
        <w:rPr>
          <w:rStyle w:val="StyleUnderline"/>
          <w:highlight w:val="cyan"/>
        </w:rPr>
        <w:t>breaking economic ties will lead to increased friction</w:t>
      </w:r>
      <w:r w:rsidRPr="00E6606E">
        <w:rPr>
          <w:rStyle w:val="StyleUnderline"/>
        </w:rPr>
        <w:t xml:space="preserve">, </w:t>
      </w:r>
      <w:r w:rsidRPr="00E6606E">
        <w:rPr>
          <w:rStyle w:val="Emphasis"/>
        </w:rPr>
        <w:t xml:space="preserve">the answer </w:t>
      </w:r>
      <w:r w:rsidRPr="001132A0">
        <w:rPr>
          <w:rStyle w:val="Emphasis"/>
          <w:highlight w:val="cyan"/>
        </w:rPr>
        <w:t>has to be yes</w:t>
      </w:r>
      <w:r w:rsidRPr="00E6606E">
        <w:rPr>
          <w:rStyle w:val="StyleUnderline"/>
        </w:rPr>
        <w:t xml:space="preserve">,” </w:t>
      </w:r>
      <w:r w:rsidRPr="00A0315A">
        <w:rPr>
          <w:sz w:val="16"/>
        </w:rPr>
        <w:t xml:space="preserve">Zoellick said. “The nature of </w:t>
      </w:r>
      <w:r w:rsidRPr="00E6606E">
        <w:rPr>
          <w:rStyle w:val="StyleUnderline"/>
        </w:rPr>
        <w:t xml:space="preserve">decoupling doesn’t mean the </w:t>
      </w:r>
      <w:r w:rsidRPr="001132A0">
        <w:rPr>
          <w:rStyle w:val="StyleUnderline"/>
          <w:highlight w:val="cyan"/>
        </w:rPr>
        <w:t>Chinese</w:t>
      </w:r>
      <w:r w:rsidRPr="00E6606E">
        <w:rPr>
          <w:rStyle w:val="StyleUnderline"/>
        </w:rPr>
        <w:t xml:space="preserve"> will stop” their disruptive behavior, “they will just </w:t>
      </w:r>
      <w:r w:rsidRPr="001132A0">
        <w:rPr>
          <w:rStyle w:val="StyleUnderline"/>
          <w:highlight w:val="cyan"/>
        </w:rPr>
        <w:t>be less concerned</w:t>
      </w:r>
      <w:r w:rsidRPr="00E6606E">
        <w:rPr>
          <w:rStyle w:val="StyleUnderline"/>
        </w:rPr>
        <w:t xml:space="preserve"> </w:t>
      </w:r>
      <w:r w:rsidRPr="001132A0">
        <w:rPr>
          <w:rStyle w:val="StyleUnderline"/>
          <w:highlight w:val="cyan"/>
        </w:rPr>
        <w:t>with norms</w:t>
      </w:r>
      <w:r w:rsidRPr="00E6606E">
        <w:rPr>
          <w:rStyle w:val="StyleUnderline"/>
        </w:rPr>
        <w:t xml:space="preserve"> that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otherwise </w:t>
      </w:r>
      <w:r w:rsidRPr="001132A0">
        <w:rPr>
          <w:rStyle w:val="StyleUnderline"/>
          <w:highlight w:val="cyan"/>
        </w:rPr>
        <w:t>push</w:t>
      </w:r>
      <w:r w:rsidRPr="00A0315A">
        <w:rPr>
          <w:sz w:val="16"/>
        </w:rPr>
        <w:t>.”</w:t>
      </w:r>
    </w:p>
    <w:p w14:paraId="7927AB22" w14:textId="77777777" w:rsidR="009B1A15" w:rsidRPr="00A0315A" w:rsidRDefault="009B1A15" w:rsidP="009B1A15">
      <w:pPr>
        <w:rPr>
          <w:sz w:val="16"/>
        </w:rPr>
      </w:pPr>
      <w:r w:rsidRPr="00A0315A">
        <w:rPr>
          <w:sz w:val="16"/>
        </w:rPr>
        <w:t xml:space="preserve">In other words, </w:t>
      </w:r>
      <w:r w:rsidRPr="001132A0">
        <w:rPr>
          <w:rStyle w:val="StyleUnderline"/>
          <w:highlight w:val="cyan"/>
        </w:rPr>
        <w:t>after</w:t>
      </w:r>
      <w:r w:rsidRPr="00E6606E">
        <w:rPr>
          <w:rStyle w:val="StyleUnderline"/>
        </w:rPr>
        <w:t xml:space="preserve"> almost </w:t>
      </w:r>
      <w:r w:rsidRPr="001132A0">
        <w:rPr>
          <w:rStyle w:val="StyleUnderline"/>
          <w:highlight w:val="cyan"/>
        </w:rPr>
        <w:t>two decades of urging</w:t>
      </w:r>
      <w:r w:rsidRPr="00E6606E">
        <w:rPr>
          <w:rStyle w:val="StyleUnderline"/>
        </w:rPr>
        <w:t xml:space="preserve">, sometimes successfully, </w:t>
      </w:r>
      <w:r w:rsidRPr="001132A0">
        <w:rPr>
          <w:rStyle w:val="StyleUnderline"/>
          <w:highlight w:val="cyan"/>
        </w:rPr>
        <w:t>China to be</w:t>
      </w:r>
      <w:r w:rsidRPr="00E6606E">
        <w:rPr>
          <w:rStyle w:val="StyleUnderline"/>
        </w:rPr>
        <w:t xml:space="preserve">come </w:t>
      </w:r>
      <w:r w:rsidRPr="001132A0">
        <w:rPr>
          <w:rStyle w:val="StyleUnderline"/>
          <w:highlight w:val="cyan"/>
        </w:rPr>
        <w:t>a “</w:t>
      </w:r>
      <w:r w:rsidRPr="001132A0">
        <w:rPr>
          <w:rStyle w:val="Emphasis"/>
          <w:highlight w:val="cyan"/>
        </w:rPr>
        <w:t>responsible</w:t>
      </w:r>
      <w:r w:rsidRPr="00E6606E">
        <w:rPr>
          <w:rStyle w:val="Emphasis"/>
        </w:rPr>
        <w:t xml:space="preserve"> </w:t>
      </w:r>
      <w:r w:rsidRPr="001132A0">
        <w:rPr>
          <w:rStyle w:val="Emphasis"/>
          <w:highlight w:val="cyan"/>
        </w:rPr>
        <w:t>stakeholder</w:t>
      </w:r>
      <w:r w:rsidRPr="00E6606E">
        <w:rPr>
          <w:rStyle w:val="StyleUnderline"/>
        </w:rPr>
        <w:t>” in the global system</w:t>
      </w:r>
      <w:r w:rsidRPr="00A0315A">
        <w:rPr>
          <w:sz w:val="16"/>
        </w:rPr>
        <w:t xml:space="preserve">, as then-Deputy Secretary of State Zoellick famously urged in a 2005 speech, </w:t>
      </w:r>
      <w:r w:rsidRPr="001132A0">
        <w:rPr>
          <w:rStyle w:val="StyleUnderline"/>
          <w:highlight w:val="cyan"/>
        </w:rPr>
        <w:t>the U</w:t>
      </w:r>
      <w:r w:rsidRPr="00E6606E">
        <w:rPr>
          <w:rStyle w:val="StyleUnderline"/>
        </w:rPr>
        <w:t xml:space="preserve">nited </w:t>
      </w:r>
      <w:r w:rsidRPr="001132A0">
        <w:rPr>
          <w:rStyle w:val="StyleUnderline"/>
          <w:highlight w:val="cyan"/>
        </w:rPr>
        <w:t>S</w:t>
      </w:r>
      <w:r w:rsidRPr="00E6606E">
        <w:rPr>
          <w:rStyle w:val="StyleUnderline"/>
        </w:rPr>
        <w:t xml:space="preserve">tates </w:t>
      </w:r>
      <w:r w:rsidRPr="001132A0">
        <w:rPr>
          <w:rStyle w:val="StyleUnderline"/>
          <w:highlight w:val="cyan"/>
        </w:rPr>
        <w:t>would</w:t>
      </w:r>
      <w:r w:rsidRPr="00E6606E">
        <w:rPr>
          <w:rStyle w:val="StyleUnderline"/>
        </w:rPr>
        <w:t xml:space="preserve"> </w:t>
      </w:r>
      <w:r w:rsidRPr="00E6606E">
        <w:rPr>
          <w:rStyle w:val="Emphasis"/>
        </w:rPr>
        <w:t xml:space="preserve">essentially </w:t>
      </w:r>
      <w:r w:rsidRPr="001132A0">
        <w:rPr>
          <w:rStyle w:val="Emphasis"/>
          <w:highlight w:val="cyan"/>
        </w:rPr>
        <w:t>be throwing in the towel</w:t>
      </w:r>
      <w:r w:rsidRPr="00E6606E">
        <w:rPr>
          <w:rStyle w:val="StyleUnderline"/>
        </w:rPr>
        <w:t xml:space="preserve">. And, on a host of global challenges, </w:t>
      </w:r>
      <w:r w:rsidRPr="001132A0">
        <w:rPr>
          <w:rStyle w:val="StyleUnderline"/>
          <w:highlight w:val="cyan"/>
        </w:rPr>
        <w:t>giving up influence</w:t>
      </w:r>
      <w:r w:rsidRPr="00E6606E">
        <w:rPr>
          <w:rStyle w:val="StyleUnderline"/>
        </w:rPr>
        <w:t xml:space="preserve"> and engagement with the world’s largest population, second-largest economy, and a permanent member of the U.N. Security Council could </w:t>
      </w:r>
      <w:r w:rsidRPr="001132A0">
        <w:rPr>
          <w:rStyle w:val="Emphasis"/>
          <w:highlight w:val="cyan"/>
        </w:rPr>
        <w:t>undermine U.S. interests across the board</w:t>
      </w:r>
      <w:r w:rsidRPr="00E6606E">
        <w:rPr>
          <w:rStyle w:val="StyleUnderline"/>
        </w:rPr>
        <w:t>, he warned</w:t>
      </w:r>
      <w:r w:rsidRPr="00A0315A">
        <w:rPr>
          <w:sz w:val="16"/>
        </w:rPr>
        <w:t>.</w:t>
      </w:r>
    </w:p>
    <w:p w14:paraId="37674735" w14:textId="199A9FD7" w:rsidR="006F3729" w:rsidRPr="004E72FD" w:rsidRDefault="006F3729" w:rsidP="006F3729">
      <w:pPr>
        <w:pStyle w:val="Heading4"/>
        <w:rPr>
          <w:b w:val="0"/>
        </w:rPr>
      </w:pPr>
      <w:r>
        <w:rPr>
          <w:u w:val="single"/>
        </w:rPr>
        <w:t>complete collapse</w:t>
      </w:r>
      <w:r>
        <w:t xml:space="preserve">, causes </w:t>
      </w:r>
      <w:r w:rsidRPr="009D4958">
        <w:rPr>
          <w:u w:val="single"/>
        </w:rPr>
        <w:t>nuke war</w:t>
      </w:r>
      <w:r>
        <w:t xml:space="preserve"> with </w:t>
      </w:r>
      <w:r w:rsidRPr="009D4958">
        <w:rPr>
          <w:u w:val="single"/>
        </w:rPr>
        <w:t>North Korea</w:t>
      </w:r>
      <w:r>
        <w:t xml:space="preserve"> – draws in </w:t>
      </w:r>
      <w:r w:rsidRPr="009D4958">
        <w:rPr>
          <w:u w:val="single"/>
        </w:rPr>
        <w:t>Russia</w:t>
      </w:r>
      <w:r>
        <w:t xml:space="preserve"> and </w:t>
      </w:r>
      <w:r w:rsidRPr="009D4958">
        <w:rPr>
          <w:u w:val="single"/>
        </w:rPr>
        <w:t>China</w:t>
      </w:r>
      <w:r>
        <w:t xml:space="preserve">. </w:t>
      </w:r>
      <w:r>
        <w:rPr>
          <w:b w:val="0"/>
        </w:rPr>
        <w:t xml:space="preserve">NoKo will </w:t>
      </w:r>
      <w:r w:rsidRPr="0095677D">
        <w:rPr>
          <w:b w:val="0"/>
          <w:u w:val="single"/>
        </w:rPr>
        <w:t>exploit the crisis narrative</w:t>
      </w:r>
    </w:p>
    <w:p w14:paraId="1023969F" w14:textId="77777777" w:rsidR="006F3729" w:rsidRPr="00B94726" w:rsidRDefault="006F3729" w:rsidP="006F3729">
      <w:r w:rsidRPr="00B94726">
        <w:rPr>
          <w:rStyle w:val="Style13ptBold"/>
        </w:rPr>
        <w:t>Farley 17</w:t>
      </w:r>
      <w:r>
        <w:t xml:space="preserve"> [</w:t>
      </w:r>
      <w:r w:rsidRPr="00B94726">
        <w:t xml:space="preserve">Robert Farley is a Senior Lecturer at the Patterson School of Diplomacy and International Commerce. His work includes military doctrine, national security, and maritime affairs. A War with North Korea Would Be a Conflict Like No Other (And Millions Could Die). </w:t>
      </w:r>
      <w:r w:rsidRPr="00B94726">
        <w:lastRenderedPageBreak/>
        <w:t>November 28, 2017. nationalinterest.org/blog/the-buzz/war-north-korea-would-be-conflict-no-other-millions-could-23407?page=show</w:t>
      </w:r>
      <w:r>
        <w:t>]</w:t>
      </w:r>
    </w:p>
    <w:p w14:paraId="4056077C" w14:textId="77777777" w:rsidR="006F3729" w:rsidRPr="00160655" w:rsidRDefault="006F3729" w:rsidP="006F3729">
      <w:pPr>
        <w:rPr>
          <w:sz w:val="16"/>
        </w:rPr>
      </w:pPr>
      <w:r w:rsidRPr="00726EB1">
        <w:rPr>
          <w:rStyle w:val="Emphasis"/>
          <w:highlight w:val="cyan"/>
        </w:rPr>
        <w:t>Even if</w:t>
      </w:r>
      <w:r w:rsidRPr="00590E14">
        <w:rPr>
          <w:rStyle w:val="StyleUnderline"/>
        </w:rPr>
        <w:t xml:space="preserve"> a world </w:t>
      </w:r>
      <w:r w:rsidRPr="00726EB1">
        <w:rPr>
          <w:rStyle w:val="Emphasis"/>
          <w:highlight w:val="cyan"/>
        </w:rPr>
        <w:t>econ</w:t>
      </w:r>
      <w:r w:rsidRPr="00590E14">
        <w:rPr>
          <w:rStyle w:val="StyleUnderline"/>
        </w:rPr>
        <w:t xml:space="preserve">omic </w:t>
      </w:r>
      <w:r w:rsidRPr="00726EB1">
        <w:rPr>
          <w:rStyle w:val="Emphasis"/>
          <w:highlight w:val="cyan"/>
        </w:rPr>
        <w:t>collapse</w:t>
      </w:r>
      <w:r w:rsidRPr="00726EB1">
        <w:rPr>
          <w:rStyle w:val="StyleUnderline"/>
          <w:highlight w:val="cyan"/>
        </w:rPr>
        <w:t xml:space="preserve"> </w:t>
      </w:r>
      <w:r w:rsidRPr="00726EB1">
        <w:rPr>
          <w:rStyle w:val="Emphasis"/>
          <w:highlight w:val="cyan"/>
        </w:rPr>
        <w:t>does not</w:t>
      </w:r>
      <w:r w:rsidRPr="00726EB1">
        <w:rPr>
          <w:rStyle w:val="StyleUnderline"/>
          <w:highlight w:val="cyan"/>
        </w:rPr>
        <w:t xml:space="preserve"> bring capitalism </w:t>
      </w:r>
      <w:r w:rsidRPr="00726EB1">
        <w:rPr>
          <w:rStyle w:val="Emphasis"/>
          <w:highlight w:val="cyan"/>
        </w:rPr>
        <w:t>to its knees</w:t>
      </w:r>
      <w:r w:rsidRPr="00726EB1">
        <w:rPr>
          <w:rStyle w:val="StyleUnderline"/>
          <w:highlight w:val="cyan"/>
        </w:rPr>
        <w:t xml:space="preserve">, </w:t>
      </w:r>
      <w:r w:rsidRPr="00726EB1">
        <w:rPr>
          <w:rStyle w:val="Emphasis"/>
          <w:highlight w:val="cyan"/>
        </w:rPr>
        <w:t>another</w:t>
      </w:r>
      <w:r w:rsidRPr="00590E14">
        <w:rPr>
          <w:rStyle w:val="StyleUnderline"/>
        </w:rPr>
        <w:t xml:space="preserve"> such </w:t>
      </w:r>
      <w:r w:rsidRPr="00726EB1">
        <w:rPr>
          <w:rStyle w:val="Emphasis"/>
          <w:highlight w:val="cyan"/>
        </w:rPr>
        <w:t>crisis</w:t>
      </w:r>
      <w:r w:rsidRPr="00590E14">
        <w:rPr>
          <w:rStyle w:val="StyleUnderline"/>
        </w:rPr>
        <w:t xml:space="preserve"> could put </w:t>
      </w:r>
      <w:r w:rsidRPr="00726EB1">
        <w:rPr>
          <w:rStyle w:val="Emphasis"/>
          <w:highlight w:val="cyan"/>
        </w:rPr>
        <w:t>stress</w:t>
      </w:r>
      <w:r w:rsidRPr="00590E14">
        <w:rPr>
          <w:rStyle w:val="StyleUnderline"/>
        </w:rPr>
        <w:t xml:space="preserve"> on </w:t>
      </w:r>
      <w:r w:rsidRPr="00726EB1">
        <w:rPr>
          <w:rStyle w:val="Emphasis"/>
          <w:highlight w:val="cyan"/>
        </w:rPr>
        <w:t>the relationship</w:t>
      </w:r>
      <w:r w:rsidRPr="00726EB1">
        <w:rPr>
          <w:rStyle w:val="StyleUnderline"/>
          <w:highlight w:val="cyan"/>
        </w:rPr>
        <w:t xml:space="preserve"> between </w:t>
      </w:r>
      <w:r w:rsidRPr="00726EB1">
        <w:rPr>
          <w:rStyle w:val="Emphasis"/>
          <w:highlight w:val="cyan"/>
        </w:rPr>
        <w:t>South Korea</w:t>
      </w:r>
      <w:r w:rsidRPr="00726EB1">
        <w:rPr>
          <w:rStyle w:val="StyleUnderline"/>
          <w:highlight w:val="cyan"/>
        </w:rPr>
        <w:t xml:space="preserve">, </w:t>
      </w:r>
      <w:r w:rsidRPr="00726EB1">
        <w:rPr>
          <w:rStyle w:val="Emphasis"/>
          <w:highlight w:val="cyan"/>
        </w:rPr>
        <w:t>Japan</w:t>
      </w:r>
      <w:r w:rsidRPr="00726EB1">
        <w:rPr>
          <w:rStyle w:val="StyleUnderline"/>
          <w:highlight w:val="cyan"/>
        </w:rPr>
        <w:t>, and</w:t>
      </w:r>
      <w:r w:rsidRPr="00590E14">
        <w:rPr>
          <w:rStyle w:val="StyleUnderline"/>
        </w:rPr>
        <w:t xml:space="preserve"> </w:t>
      </w:r>
      <w:r w:rsidRPr="00726EB1">
        <w:rPr>
          <w:rStyle w:val="StyleUnderline"/>
          <w:highlight w:val="cyan"/>
        </w:rPr>
        <w:t xml:space="preserve">the </w:t>
      </w:r>
      <w:r w:rsidRPr="00726EB1">
        <w:rPr>
          <w:rStyle w:val="Emphasis"/>
          <w:highlight w:val="cyan"/>
        </w:rPr>
        <w:t>U</w:t>
      </w:r>
      <w:r w:rsidRPr="00590E14">
        <w:rPr>
          <w:rStyle w:val="StyleUnderline"/>
        </w:rPr>
        <w:t xml:space="preserve">nited </w:t>
      </w:r>
      <w:r w:rsidRPr="00726EB1">
        <w:rPr>
          <w:rStyle w:val="Emphasis"/>
          <w:highlight w:val="cyan"/>
        </w:rPr>
        <w:t>S</w:t>
      </w:r>
      <w:r w:rsidRPr="00590E14">
        <w:rPr>
          <w:rStyle w:val="StyleUnderline"/>
        </w:rPr>
        <w:t xml:space="preserve">tates. </w:t>
      </w:r>
      <w:r w:rsidRPr="00726EB1">
        <w:rPr>
          <w:rStyle w:val="StyleUnderline"/>
          <w:highlight w:val="cyan"/>
        </w:rPr>
        <w:t>North Korean prospects in</w:t>
      </w:r>
      <w:r w:rsidRPr="00590E14">
        <w:rPr>
          <w:rStyle w:val="StyleUnderline"/>
        </w:rPr>
        <w:t xml:space="preserve"> the </w:t>
      </w:r>
      <w:r w:rsidRPr="00726EB1">
        <w:rPr>
          <w:rStyle w:val="StyleUnderline"/>
          <w:highlight w:val="cyan"/>
        </w:rPr>
        <w:t>war depend</w:t>
      </w:r>
      <w:r w:rsidRPr="00590E14">
        <w:rPr>
          <w:rStyle w:val="StyleUnderline"/>
        </w:rPr>
        <w:t xml:space="preserve"> utterly </w:t>
      </w:r>
      <w:r w:rsidRPr="00726EB1">
        <w:rPr>
          <w:rStyle w:val="StyleUnderline"/>
          <w:highlight w:val="cyan"/>
        </w:rPr>
        <w:t xml:space="preserve">on </w:t>
      </w:r>
      <w:r w:rsidRPr="00726EB1">
        <w:rPr>
          <w:rStyle w:val="Emphasis"/>
          <w:highlight w:val="cyan"/>
        </w:rPr>
        <w:t>sidelining</w:t>
      </w:r>
      <w:r w:rsidRPr="00726EB1">
        <w:rPr>
          <w:rStyle w:val="StyleUnderline"/>
          <w:highlight w:val="cyan"/>
        </w:rPr>
        <w:t xml:space="preserve"> the </w:t>
      </w:r>
      <w:r w:rsidRPr="00726EB1">
        <w:rPr>
          <w:rStyle w:val="Emphasis"/>
          <w:highlight w:val="cyan"/>
        </w:rPr>
        <w:t>U</w:t>
      </w:r>
      <w:r w:rsidRPr="00160655">
        <w:rPr>
          <w:sz w:val="16"/>
        </w:rPr>
        <w:t xml:space="preserve">nited </w:t>
      </w:r>
      <w:r w:rsidRPr="00726EB1">
        <w:rPr>
          <w:rStyle w:val="Emphasis"/>
          <w:highlight w:val="cyan"/>
        </w:rPr>
        <w:t>S</w:t>
      </w:r>
      <w:r w:rsidRPr="00160655">
        <w:rPr>
          <w:sz w:val="16"/>
        </w:rPr>
        <w:t xml:space="preserve">tates in some fashion, either through the presentation of a fait accompli, or through high stakes deterrence. The situation with Japan is more complex, but Tokyo views North Korea as sufficiently threatening that a war would almost certainly incur </w:t>
      </w:r>
      <w:proofErr w:type="gramStart"/>
      <w:r w:rsidRPr="00160655">
        <w:rPr>
          <w:sz w:val="16"/>
        </w:rPr>
        <w:t>some kind of intervention</w:t>
      </w:r>
      <w:proofErr w:type="gramEnd"/>
      <w:r w:rsidRPr="00160655">
        <w:rPr>
          <w:sz w:val="16"/>
        </w:rPr>
        <w:t xml:space="preserve">, if not necessarily in direct support of RoK forces. The other scenario under which DPRK might decide to attack would come in anticipation of a major U.S.-ROK attack against the North. </w:t>
      </w:r>
      <w:r w:rsidRPr="00726EB1">
        <w:rPr>
          <w:rStyle w:val="StyleUnderline"/>
          <w:highlight w:val="cyan"/>
        </w:rPr>
        <w:t>In such a situation,</w:t>
      </w:r>
      <w:r w:rsidRPr="00B32767">
        <w:rPr>
          <w:rStyle w:val="StyleUnderline"/>
        </w:rPr>
        <w:t xml:space="preserve"> the </w:t>
      </w:r>
      <w:r w:rsidRPr="00726EB1">
        <w:rPr>
          <w:rStyle w:val="Emphasis"/>
          <w:highlight w:val="cyan"/>
        </w:rPr>
        <w:t>No</w:t>
      </w:r>
      <w:r w:rsidRPr="00B32767">
        <w:rPr>
          <w:rStyle w:val="StyleUnderline"/>
        </w:rPr>
        <w:t xml:space="preserve">rth </w:t>
      </w:r>
      <w:r w:rsidRPr="00726EB1">
        <w:rPr>
          <w:rStyle w:val="Emphasis"/>
          <w:highlight w:val="cyan"/>
        </w:rPr>
        <w:t>Ko</w:t>
      </w:r>
      <w:r w:rsidRPr="00B32767">
        <w:rPr>
          <w:rStyle w:val="StyleUnderline"/>
        </w:rPr>
        <w:t xml:space="preserve">rean leadership </w:t>
      </w:r>
      <w:r w:rsidRPr="00726EB1">
        <w:rPr>
          <w:rStyle w:val="StyleUnderline"/>
          <w:highlight w:val="cyan"/>
        </w:rPr>
        <w:t>might decide</w:t>
      </w:r>
      <w:r w:rsidRPr="004A6044">
        <w:rPr>
          <w:rStyle w:val="StyleUnderline"/>
        </w:rPr>
        <w:t xml:space="preserve"> that</w:t>
      </w:r>
      <w:r w:rsidRPr="00B32767">
        <w:rPr>
          <w:rStyle w:val="StyleUnderline"/>
        </w:rPr>
        <w:t xml:space="preserve"> </w:t>
      </w:r>
      <w:r w:rsidRPr="00726EB1">
        <w:rPr>
          <w:rStyle w:val="StyleUnderline"/>
          <w:highlight w:val="cyan"/>
        </w:rPr>
        <w:t xml:space="preserve">it has </w:t>
      </w:r>
      <w:r w:rsidRPr="00726EB1">
        <w:rPr>
          <w:rStyle w:val="Emphasis"/>
          <w:highlight w:val="cyan"/>
        </w:rPr>
        <w:t>little to lose</w:t>
      </w:r>
      <w:r w:rsidRPr="00726EB1">
        <w:rPr>
          <w:sz w:val="16"/>
          <w:highlight w:val="cyan"/>
        </w:rPr>
        <w:t xml:space="preserve">. </w:t>
      </w:r>
      <w:r w:rsidRPr="00726EB1">
        <w:rPr>
          <w:rStyle w:val="StyleUnderline"/>
          <w:highlight w:val="cyan"/>
        </w:rPr>
        <w:t xml:space="preserve">The </w:t>
      </w:r>
      <w:r w:rsidRPr="00726EB1">
        <w:rPr>
          <w:rStyle w:val="Emphasis"/>
          <w:highlight w:val="cyan"/>
        </w:rPr>
        <w:t>military balance</w:t>
      </w:r>
      <w:r w:rsidRPr="00726EB1">
        <w:rPr>
          <w:rStyle w:val="StyleUnderline"/>
          <w:highlight w:val="cyan"/>
        </w:rPr>
        <w:t xml:space="preserve"> would</w:t>
      </w:r>
      <w:r w:rsidRPr="00B32767">
        <w:rPr>
          <w:rStyle w:val="StyleUnderline"/>
        </w:rPr>
        <w:t xml:space="preserve">, in such a context, </w:t>
      </w:r>
      <w:r w:rsidRPr="00726EB1">
        <w:rPr>
          <w:rStyle w:val="Emphasis"/>
          <w:highlight w:val="cyan"/>
        </w:rPr>
        <w:t>strongly favor pre-emptive action</w:t>
      </w:r>
      <w:r w:rsidRPr="00726EB1">
        <w:rPr>
          <w:rStyle w:val="StyleUnderline"/>
          <w:highlight w:val="cyan"/>
        </w:rPr>
        <w:t xml:space="preserve"> on </w:t>
      </w:r>
      <w:r w:rsidRPr="00726EB1">
        <w:rPr>
          <w:rStyle w:val="Emphasis"/>
          <w:highlight w:val="cyan"/>
        </w:rPr>
        <w:t>North Korea’s part</w:t>
      </w:r>
      <w:r w:rsidRPr="00B32767">
        <w:rPr>
          <w:rStyle w:val="StyleUnderline"/>
        </w:rPr>
        <w:t>. In War</w:t>
      </w:r>
      <w:r w:rsidRPr="00160655">
        <w:rPr>
          <w:sz w:val="16"/>
        </w:rPr>
        <w:t xml:space="preserve">… </w:t>
      </w:r>
      <w:r w:rsidRPr="00590E14">
        <w:rPr>
          <w:rStyle w:val="StyleUnderline"/>
        </w:rPr>
        <w:t xml:space="preserve">The clearest path to North Korean victory in war depends on a quick defeat of South Korean forces, </w:t>
      </w:r>
      <w:r w:rsidRPr="00726EB1">
        <w:rPr>
          <w:rStyle w:val="StyleUnderline"/>
          <w:highlight w:val="cyan"/>
        </w:rPr>
        <w:t xml:space="preserve">providing the </w:t>
      </w:r>
      <w:r w:rsidRPr="00726EB1">
        <w:rPr>
          <w:rStyle w:val="Emphasis"/>
          <w:highlight w:val="cyan"/>
        </w:rPr>
        <w:t>U</w:t>
      </w:r>
      <w:r w:rsidRPr="00590E14">
        <w:rPr>
          <w:rStyle w:val="StyleUnderline"/>
        </w:rPr>
        <w:t xml:space="preserve">nited </w:t>
      </w:r>
      <w:r w:rsidRPr="00726EB1">
        <w:rPr>
          <w:rStyle w:val="Emphasis"/>
          <w:highlight w:val="cyan"/>
        </w:rPr>
        <w:t>S</w:t>
      </w:r>
      <w:r w:rsidRPr="00590E14">
        <w:rPr>
          <w:rStyle w:val="StyleUnderline"/>
        </w:rPr>
        <w:t xml:space="preserve">tates </w:t>
      </w:r>
      <w:r w:rsidRPr="00726EB1">
        <w:rPr>
          <w:rStyle w:val="StyleUnderline"/>
          <w:highlight w:val="cyan"/>
        </w:rPr>
        <w:t xml:space="preserve">and Japan with a </w:t>
      </w:r>
      <w:r w:rsidRPr="00726EB1">
        <w:rPr>
          <w:rStyle w:val="Emphasis"/>
          <w:highlight w:val="cyan"/>
        </w:rPr>
        <w:t>fait accompli</w:t>
      </w:r>
      <w:r w:rsidRPr="00726EB1">
        <w:rPr>
          <w:rStyle w:val="StyleUnderline"/>
          <w:highlight w:val="cyan"/>
        </w:rPr>
        <w:t xml:space="preserve"> that Pyongyang will </w:t>
      </w:r>
      <w:r w:rsidRPr="00726EB1">
        <w:rPr>
          <w:rStyle w:val="Emphasis"/>
          <w:highlight w:val="cyan"/>
        </w:rPr>
        <w:t>expect Beijing to back</w:t>
      </w:r>
      <w:r w:rsidRPr="00160655">
        <w:rPr>
          <w:sz w:val="16"/>
        </w:rPr>
        <w:t xml:space="preserve">. The North Korean attack would likely involve a classic 20th century combined arms assault, using artillery to disrupt RoK defenses and soften up positions (as well as create civilian panic), infantry to break holes in the South Korean lines, and mechanized forces to exploit those gaps. The North Koreans could well add special forces (potentially deployed to South Korea before the initiation of hostilities) and regular forces deployed by tunnel to South Korean rear areas. The Korean People’s Air Force is </w:t>
      </w:r>
      <w:proofErr w:type="gramStart"/>
      <w:r w:rsidRPr="00160655">
        <w:rPr>
          <w:sz w:val="16"/>
        </w:rPr>
        <w:t>ancient, and</w:t>
      </w:r>
      <w:proofErr w:type="gramEnd"/>
      <w:r w:rsidRPr="00160655">
        <w:rPr>
          <w:sz w:val="16"/>
        </w:rPr>
        <w:t xml:space="preserve"> has received no significant infusion of Russian or Chinese technology in years. The force has very little counter-air capability relative to the Republic of Korea Air Force, and its fighters would find themselves easy prey for well-trained South Korean pilots flying sophisticated aircraft. The KPA can expect very little ground support, either on the tactical or operational scales, and would likely struggle under South Korean air attacks. To remedy these problems, North Korea would likely reserve a large proportion of its land-attack cruise missiles and short-range ballistic missiles for attacks on South Korean air bases, in the hopes of destroying fighters on the ground and rendering facilities useless. The Korean People’s Navy would play a dual role in the operation. Offensively, it would try to attack Republic of Korea Navy (ROKN) capital ships (including the Dokdo-class amphibs, and the Sejong the Great-class destroyers, the latter of which have anti-ballistic missile capabilities) with submarines and cruise missiles, while also attempting to disrupt port operations. Defensively, the KPN would try to protect North Korea’s coastline from bombardment and amphibious assault, both of which had a great impact on the 1950 war. Any North Korean invasion would also include attacks on South Korean ports, both to disrupt trade and to complicate the arrival of large-scale reinforcements. These attacks would likely involve </w:t>
      </w:r>
      <w:proofErr w:type="gramStart"/>
      <w:r w:rsidRPr="00160655">
        <w:rPr>
          <w:sz w:val="16"/>
        </w:rPr>
        <w:t>conventionally-armed</w:t>
      </w:r>
      <w:proofErr w:type="gramEnd"/>
      <w:r w:rsidRPr="00160655">
        <w:rPr>
          <w:sz w:val="16"/>
        </w:rPr>
        <w:t xml:space="preserve"> ballistic missiles, although the </w:t>
      </w:r>
      <w:r w:rsidRPr="00726EB1">
        <w:rPr>
          <w:rStyle w:val="StyleUnderline"/>
          <w:highlight w:val="cyan"/>
        </w:rPr>
        <w:t>DPRK might</w:t>
      </w:r>
      <w:r w:rsidRPr="00590E14">
        <w:rPr>
          <w:rStyle w:val="StyleUnderline"/>
        </w:rPr>
        <w:t xml:space="preserve"> </w:t>
      </w:r>
      <w:r w:rsidRPr="00726EB1">
        <w:rPr>
          <w:rStyle w:val="StyleUnderline"/>
          <w:highlight w:val="cyan"/>
        </w:rPr>
        <w:t xml:space="preserve">resort to </w:t>
      </w:r>
      <w:r w:rsidRPr="00726EB1">
        <w:rPr>
          <w:rStyle w:val="Emphasis"/>
          <w:highlight w:val="cyan"/>
        </w:rPr>
        <w:t>nuclear</w:t>
      </w:r>
      <w:r w:rsidRPr="00726EB1">
        <w:rPr>
          <w:rStyle w:val="StyleUnderline"/>
          <w:highlight w:val="cyan"/>
        </w:rPr>
        <w:t xml:space="preserve"> or </w:t>
      </w:r>
      <w:r w:rsidRPr="00726EB1">
        <w:rPr>
          <w:rStyle w:val="Emphasis"/>
          <w:highlight w:val="cyan"/>
        </w:rPr>
        <w:t>chem-bio</w:t>
      </w:r>
      <w:r w:rsidRPr="00B94726">
        <w:rPr>
          <w:rStyle w:val="Emphasis"/>
        </w:rPr>
        <w:t xml:space="preserve"> weapons</w:t>
      </w:r>
      <w:r w:rsidRPr="00160655">
        <w:rPr>
          <w:sz w:val="16"/>
        </w:rPr>
        <w:t xml:space="preserve"> for some particularly lucrative targets (such as Busan). With luck (and the North Koreans would need tremendous amounts of luck) the Korean People’s Army (KPA) could disrupt U.S. and RoK forces sufficiently to seize control of the major entry and exit points to Seoul, at which point it could consider either trying to roll up the rest of the </w:t>
      </w:r>
      <w:proofErr w:type="gramStart"/>
      <w:r w:rsidRPr="00160655">
        <w:rPr>
          <w:sz w:val="16"/>
        </w:rPr>
        <w:t>peninsula, or</w:t>
      </w:r>
      <w:proofErr w:type="gramEnd"/>
      <w:r w:rsidRPr="00160655">
        <w:rPr>
          <w:sz w:val="16"/>
        </w:rPr>
        <w:t xml:space="preserve"> hold for a negotiated peace that would leave the DPRK in a stronger position. This decision would hinge both on the tactical situation, as well as an assessment of whether North Korea’s national goals lie mainly in reunification, or in regime survival. But Diplomacy Has a Role… The longer the war continues, the grimmer North Korea’s prospects look. Consequently, Pyongyang needs the support of Beijing to end the war and secure its gains quickly. </w:t>
      </w:r>
      <w:r w:rsidRPr="00726EB1">
        <w:rPr>
          <w:rStyle w:val="StyleUnderline"/>
          <w:highlight w:val="cyan"/>
        </w:rPr>
        <w:t xml:space="preserve">Why would </w:t>
      </w:r>
      <w:r w:rsidRPr="00726EB1">
        <w:rPr>
          <w:rStyle w:val="Emphasis"/>
          <w:highlight w:val="cyan"/>
        </w:rPr>
        <w:t>Beijing</w:t>
      </w:r>
      <w:r w:rsidRPr="00590E14">
        <w:rPr>
          <w:rStyle w:val="StyleUnderline"/>
        </w:rPr>
        <w:t xml:space="preserve"> concede to </w:t>
      </w:r>
      <w:r w:rsidRPr="00726EB1">
        <w:rPr>
          <w:rStyle w:val="StyleUnderline"/>
          <w:highlight w:val="cyan"/>
        </w:rPr>
        <w:t xml:space="preserve">act as </w:t>
      </w:r>
      <w:r w:rsidRPr="00726EB1">
        <w:rPr>
          <w:rStyle w:val="Emphasis"/>
          <w:highlight w:val="cyan"/>
        </w:rPr>
        <w:t>guarantor</w:t>
      </w:r>
      <w:r w:rsidRPr="00726EB1">
        <w:rPr>
          <w:rStyle w:val="StyleUnderline"/>
          <w:highlight w:val="cyan"/>
        </w:rPr>
        <w:t xml:space="preserve"> of</w:t>
      </w:r>
      <w:r w:rsidRPr="00590E14">
        <w:rPr>
          <w:rStyle w:val="StyleUnderline"/>
        </w:rPr>
        <w:t xml:space="preserve"> the </w:t>
      </w:r>
      <w:r w:rsidRPr="00B94726">
        <w:rPr>
          <w:rStyle w:val="Emphasis"/>
        </w:rPr>
        <w:t xml:space="preserve">fruits of </w:t>
      </w:r>
      <w:r w:rsidRPr="00726EB1">
        <w:rPr>
          <w:rStyle w:val="Emphasis"/>
          <w:highlight w:val="cyan"/>
        </w:rPr>
        <w:t>No</w:t>
      </w:r>
      <w:r w:rsidRPr="00B94726">
        <w:rPr>
          <w:rStyle w:val="Emphasis"/>
        </w:rPr>
        <w:t xml:space="preserve">rth </w:t>
      </w:r>
      <w:r w:rsidRPr="00726EB1">
        <w:rPr>
          <w:rStyle w:val="Emphasis"/>
          <w:highlight w:val="cyan"/>
        </w:rPr>
        <w:t>Ko</w:t>
      </w:r>
      <w:r w:rsidRPr="00B94726">
        <w:rPr>
          <w:rStyle w:val="Emphasis"/>
        </w:rPr>
        <w:t xml:space="preserve">rean </w:t>
      </w:r>
      <w:r w:rsidRPr="00726EB1">
        <w:rPr>
          <w:rStyle w:val="Emphasis"/>
          <w:highlight w:val="cyan"/>
        </w:rPr>
        <w:t>aggression</w:t>
      </w:r>
      <w:r w:rsidRPr="00590E14">
        <w:rPr>
          <w:rStyle w:val="StyleUnderline"/>
        </w:rPr>
        <w:t xml:space="preserve">? </w:t>
      </w:r>
      <w:r w:rsidRPr="00160655">
        <w:rPr>
          <w:sz w:val="16"/>
        </w:rPr>
        <w:t xml:space="preserve">Not because of any lingering affinity with the North Korean regime, but rather </w:t>
      </w:r>
      <w:r w:rsidRPr="00590E14">
        <w:rPr>
          <w:rStyle w:val="StyleUnderline"/>
        </w:rPr>
        <w:t xml:space="preserve">out of a </w:t>
      </w:r>
      <w:r w:rsidRPr="00B94726">
        <w:rPr>
          <w:rStyle w:val="Emphasis"/>
        </w:rPr>
        <w:t xml:space="preserve">desire </w:t>
      </w:r>
      <w:r w:rsidRPr="00726EB1">
        <w:rPr>
          <w:rStyle w:val="Emphasis"/>
          <w:highlight w:val="cyan"/>
        </w:rPr>
        <w:t>to prevent further disruption</w:t>
      </w:r>
      <w:r w:rsidRPr="00590E14">
        <w:rPr>
          <w:rStyle w:val="StyleUnderline"/>
        </w:rPr>
        <w:t xml:space="preserve"> and instability </w:t>
      </w:r>
      <w:r w:rsidRPr="00726EB1">
        <w:rPr>
          <w:rStyle w:val="StyleUnderline"/>
          <w:highlight w:val="cyan"/>
        </w:rPr>
        <w:t>along its border</w:t>
      </w:r>
      <w:r w:rsidRPr="00160655">
        <w:rPr>
          <w:sz w:val="16"/>
        </w:rPr>
        <w:t xml:space="preserve">. Similarly, its frustrations with North Korea aside, </w:t>
      </w:r>
      <w:r w:rsidRPr="00726EB1">
        <w:rPr>
          <w:rStyle w:val="StyleUnderline"/>
          <w:highlight w:val="cyan"/>
        </w:rPr>
        <w:t>China has little interest in</w:t>
      </w:r>
      <w:r w:rsidRPr="00590E14">
        <w:rPr>
          <w:rStyle w:val="StyleUnderline"/>
        </w:rPr>
        <w:t xml:space="preserve"> the establishment of </w:t>
      </w:r>
      <w:r w:rsidRPr="00726EB1">
        <w:rPr>
          <w:rStyle w:val="StyleUnderline"/>
          <w:highlight w:val="cyan"/>
        </w:rPr>
        <w:t xml:space="preserve">a </w:t>
      </w:r>
      <w:r w:rsidRPr="00726EB1">
        <w:rPr>
          <w:rStyle w:val="Emphasis"/>
          <w:highlight w:val="cyan"/>
        </w:rPr>
        <w:t>U.S.</w:t>
      </w:r>
      <w:r w:rsidRPr="00B94726">
        <w:rPr>
          <w:rStyle w:val="Emphasis"/>
        </w:rPr>
        <w:t xml:space="preserve"> </w:t>
      </w:r>
      <w:r w:rsidRPr="00726EB1">
        <w:rPr>
          <w:rStyle w:val="Emphasis"/>
          <w:highlight w:val="cyan"/>
        </w:rPr>
        <w:t>or Japanese client</w:t>
      </w:r>
      <w:r w:rsidRPr="00726EB1">
        <w:rPr>
          <w:rStyle w:val="StyleUnderline"/>
          <w:highlight w:val="cyan"/>
        </w:rPr>
        <w:t xml:space="preserve"> across the</w:t>
      </w:r>
      <w:r w:rsidRPr="00590E14">
        <w:rPr>
          <w:rStyle w:val="StyleUnderline"/>
        </w:rPr>
        <w:t xml:space="preserve"> whole of the Korean </w:t>
      </w:r>
      <w:r w:rsidRPr="00726EB1">
        <w:rPr>
          <w:rStyle w:val="StyleUnderline"/>
          <w:highlight w:val="cyan"/>
        </w:rPr>
        <w:t>Peninsula</w:t>
      </w:r>
      <w:r w:rsidRPr="00160655">
        <w:rPr>
          <w:sz w:val="16"/>
        </w:rPr>
        <w:t xml:space="preserve">. In this situation, </w:t>
      </w:r>
      <w:r w:rsidRPr="00726EB1">
        <w:rPr>
          <w:rStyle w:val="StyleUnderline"/>
          <w:highlight w:val="cyan"/>
        </w:rPr>
        <w:t>No</w:t>
      </w:r>
      <w:r w:rsidRPr="00590E14">
        <w:rPr>
          <w:rStyle w:val="StyleUnderline"/>
        </w:rPr>
        <w:t xml:space="preserve">rth </w:t>
      </w:r>
      <w:r w:rsidRPr="00726EB1">
        <w:rPr>
          <w:rStyle w:val="StyleUnderline"/>
          <w:highlight w:val="cyan"/>
        </w:rPr>
        <w:t>Ko</w:t>
      </w:r>
      <w:r w:rsidRPr="00590E14">
        <w:rPr>
          <w:rStyle w:val="StyleUnderline"/>
        </w:rPr>
        <w:t xml:space="preserve">rea </w:t>
      </w:r>
      <w:r w:rsidRPr="00726EB1">
        <w:rPr>
          <w:rStyle w:val="StyleUnderline"/>
          <w:highlight w:val="cyan"/>
        </w:rPr>
        <w:t>would hope</w:t>
      </w:r>
      <w:r w:rsidRPr="00590E14">
        <w:rPr>
          <w:rStyle w:val="StyleUnderline"/>
        </w:rPr>
        <w:t xml:space="preserve"> that the prospect of </w:t>
      </w:r>
      <w:r w:rsidRPr="00726EB1">
        <w:rPr>
          <w:rStyle w:val="Emphasis"/>
          <w:highlight w:val="cyan"/>
        </w:rPr>
        <w:t>war against China (and</w:t>
      </w:r>
      <w:r w:rsidRPr="00160655">
        <w:rPr>
          <w:sz w:val="16"/>
        </w:rPr>
        <w:t xml:space="preserve"> perhaps </w:t>
      </w:r>
      <w:r w:rsidRPr="00726EB1">
        <w:rPr>
          <w:rStyle w:val="Emphasis"/>
          <w:highlight w:val="cyan"/>
        </w:rPr>
        <w:t>Russia</w:t>
      </w:r>
      <w:r w:rsidRPr="00726EB1">
        <w:rPr>
          <w:sz w:val="16"/>
          <w:highlight w:val="cyan"/>
        </w:rPr>
        <w:t xml:space="preserve">) </w:t>
      </w:r>
      <w:r w:rsidRPr="00726EB1">
        <w:rPr>
          <w:rStyle w:val="StyleUnderline"/>
          <w:highlight w:val="cyan"/>
        </w:rPr>
        <w:t>would deter the</w:t>
      </w:r>
      <w:r w:rsidRPr="00590E14">
        <w:rPr>
          <w:rStyle w:val="StyleUnderline"/>
        </w:rPr>
        <w:t xml:space="preserve"> </w:t>
      </w:r>
      <w:r w:rsidRPr="00726EB1">
        <w:rPr>
          <w:rStyle w:val="Emphasis"/>
          <w:highlight w:val="cyan"/>
        </w:rPr>
        <w:t>U</w:t>
      </w:r>
      <w:r w:rsidRPr="00160655">
        <w:rPr>
          <w:sz w:val="16"/>
        </w:rPr>
        <w:t xml:space="preserve">nited </w:t>
      </w:r>
      <w:r w:rsidRPr="00726EB1">
        <w:rPr>
          <w:rStyle w:val="Emphasis"/>
          <w:highlight w:val="cyan"/>
        </w:rPr>
        <w:t>S</w:t>
      </w:r>
      <w:r w:rsidRPr="00160655">
        <w:rPr>
          <w:sz w:val="16"/>
        </w:rPr>
        <w:t xml:space="preserve">tates from pursuing the liberation of South Korea. </w:t>
      </w:r>
      <w:r w:rsidRPr="00726EB1">
        <w:rPr>
          <w:rStyle w:val="Emphasis"/>
          <w:highlight w:val="cyan"/>
        </w:rPr>
        <w:t>This</w:t>
      </w:r>
      <w:r w:rsidRPr="00726EB1">
        <w:rPr>
          <w:rStyle w:val="StyleUnderline"/>
          <w:highlight w:val="cyan"/>
        </w:rPr>
        <w:t xml:space="preserve"> calculus is </w:t>
      </w:r>
      <w:r w:rsidRPr="00726EB1">
        <w:rPr>
          <w:rStyle w:val="Emphasis"/>
          <w:highlight w:val="cyan"/>
        </w:rPr>
        <w:t xml:space="preserve">remarkably </w:t>
      </w:r>
      <w:proofErr w:type="gramStart"/>
      <w:r w:rsidRPr="00726EB1">
        <w:rPr>
          <w:rStyle w:val="Emphasis"/>
          <w:highlight w:val="cyan"/>
        </w:rPr>
        <w:t>similar</w:t>
      </w:r>
      <w:r w:rsidRPr="00726EB1">
        <w:rPr>
          <w:rStyle w:val="StyleUnderline"/>
          <w:highlight w:val="cyan"/>
        </w:rPr>
        <w:t xml:space="preserve"> to</w:t>
      </w:r>
      <w:proofErr w:type="gramEnd"/>
      <w:r w:rsidRPr="00160655">
        <w:rPr>
          <w:sz w:val="16"/>
        </w:rPr>
        <w:t xml:space="preserve"> that of Kim il-Sung in </w:t>
      </w:r>
      <w:r w:rsidRPr="00726EB1">
        <w:rPr>
          <w:rStyle w:val="Emphasis"/>
          <w:highlight w:val="cyan"/>
        </w:rPr>
        <w:t>1950</w:t>
      </w:r>
      <w:r w:rsidRPr="00160655">
        <w:rPr>
          <w:sz w:val="16"/>
        </w:rPr>
        <w:t>, although in this case North Korea’s own nuclear arsenal (presumably directed at Japan) would provide some deterrent.</w:t>
      </w:r>
    </w:p>
    <w:p w14:paraId="3AD378A1" w14:textId="77777777" w:rsidR="005B3620" w:rsidRPr="000E00A5" w:rsidRDefault="005B3620" w:rsidP="005B3620">
      <w:pPr>
        <w:pStyle w:val="Heading4"/>
      </w:pPr>
      <w:r>
        <w:lastRenderedPageBreak/>
        <w:t xml:space="preserve">Targeted </w:t>
      </w:r>
      <w:r>
        <w:rPr>
          <w:u w:val="single"/>
        </w:rPr>
        <w:t>intervention</w:t>
      </w:r>
      <w:r>
        <w:t xml:space="preserve"> to prevent </w:t>
      </w:r>
      <w:r>
        <w:rPr>
          <w:u w:val="single"/>
        </w:rPr>
        <w:t>ethnic cleansing</w:t>
      </w:r>
      <w:r>
        <w:t xml:space="preserve">, </w:t>
      </w:r>
      <w:r>
        <w:rPr>
          <w:u w:val="single"/>
        </w:rPr>
        <w:t>failed states</w:t>
      </w:r>
      <w:r>
        <w:t xml:space="preserve">, and </w:t>
      </w:r>
      <w:r>
        <w:rPr>
          <w:u w:val="single"/>
        </w:rPr>
        <w:t>terror</w:t>
      </w:r>
      <w:r>
        <w:t xml:space="preserve"> is key to preventing </w:t>
      </w:r>
      <w:r>
        <w:rPr>
          <w:u w:val="single"/>
        </w:rPr>
        <w:t>large strikes</w:t>
      </w:r>
      <w:r>
        <w:t xml:space="preserve"> – a </w:t>
      </w:r>
      <w:r>
        <w:rPr>
          <w:u w:val="single"/>
        </w:rPr>
        <w:t>single attack</w:t>
      </w:r>
      <w:r>
        <w:t xml:space="preserve"> causes </w:t>
      </w:r>
      <w:r>
        <w:rPr>
          <w:u w:val="single"/>
        </w:rPr>
        <w:t>autocratic violence</w:t>
      </w:r>
      <w:r>
        <w:t xml:space="preserve"> that outweighs </w:t>
      </w:r>
      <w:r>
        <w:rPr>
          <w:u w:val="single"/>
        </w:rPr>
        <w:t>every neg link</w:t>
      </w:r>
      <w:r>
        <w:t xml:space="preserve"> BUT terrorists are </w:t>
      </w:r>
      <w:r>
        <w:rPr>
          <w:u w:val="single"/>
        </w:rPr>
        <w:t>inevitable</w:t>
      </w:r>
      <w:r>
        <w:t xml:space="preserve"> so only we </w:t>
      </w:r>
      <w:r>
        <w:rPr>
          <w:u w:val="single"/>
        </w:rPr>
        <w:t>solve it</w:t>
      </w:r>
      <w:r>
        <w:t xml:space="preserve"> </w:t>
      </w:r>
    </w:p>
    <w:p w14:paraId="5DC795C6" w14:textId="77777777" w:rsidR="005B3620" w:rsidRPr="009775E9" w:rsidRDefault="005B3620" w:rsidP="005B3620">
      <w:r w:rsidRPr="002D2C00">
        <w:rPr>
          <w:rStyle w:val="Style13ptBold"/>
        </w:rPr>
        <w:t>Fontaine 19</w:t>
      </w:r>
      <w:r w:rsidRPr="002D2C00">
        <w:t xml:space="preserve"> [RICHARD FONTAINE is </w:t>
      </w:r>
      <w:r>
        <w:t>head</w:t>
      </w:r>
      <w:r w:rsidRPr="002D2C00">
        <w:t xml:space="preserve"> of the Center for a New American Security. He has worked at the U.S. State Department, at the National Security Council, and as a foreign policy adviser for U.S. Senator John McCain. November/December. "The Nonintervention Delusion."</w:t>
      </w:r>
      <w:r>
        <w:t xml:space="preserve"> https://www.foreignaffairs.com/articles/2019-10-15/nonintervention-delusion]</w:t>
      </w:r>
    </w:p>
    <w:p w14:paraId="4CC9AC3D" w14:textId="77777777" w:rsidR="005B3620" w:rsidRPr="00981CBC" w:rsidRDefault="005B3620" w:rsidP="005B3620">
      <w:pPr>
        <w:rPr>
          <w:sz w:val="16"/>
        </w:rPr>
      </w:pPr>
      <w:r w:rsidRPr="00B260D7">
        <w:rPr>
          <w:rStyle w:val="StyleUnderline"/>
        </w:rPr>
        <w:t>The first argument holds</w:t>
      </w:r>
      <w:r w:rsidRPr="009775E9">
        <w:rPr>
          <w:rStyle w:val="StyleUnderline"/>
        </w:rPr>
        <w:t xml:space="preserve"> that </w:t>
      </w:r>
      <w:r w:rsidRPr="003202A7">
        <w:rPr>
          <w:rStyle w:val="StyleUnderline"/>
          <w:highlight w:val="cyan"/>
        </w:rPr>
        <w:t>the</w:t>
      </w:r>
      <w:r w:rsidRPr="00981CBC">
        <w:rPr>
          <w:sz w:val="16"/>
        </w:rPr>
        <w:t xml:space="preserve"> </w:t>
      </w:r>
      <w:r w:rsidRPr="003202A7">
        <w:rPr>
          <w:rStyle w:val="Emphasis"/>
          <w:highlight w:val="cyan"/>
        </w:rPr>
        <w:t>U</w:t>
      </w:r>
      <w:r w:rsidRPr="00981CBC">
        <w:rPr>
          <w:sz w:val="16"/>
        </w:rPr>
        <w:t xml:space="preserve">nited </w:t>
      </w:r>
      <w:r w:rsidRPr="003202A7">
        <w:rPr>
          <w:rStyle w:val="Emphasis"/>
          <w:highlight w:val="cyan"/>
        </w:rPr>
        <w:t>S</w:t>
      </w:r>
      <w:r w:rsidRPr="00981CBC">
        <w:rPr>
          <w:sz w:val="16"/>
        </w:rPr>
        <w:t xml:space="preserve">tates </w:t>
      </w:r>
      <w:r w:rsidRPr="003202A7">
        <w:rPr>
          <w:rStyle w:val="StyleUnderline"/>
          <w:highlight w:val="cyan"/>
        </w:rPr>
        <w:t xml:space="preserve">need not employ military means in response to </w:t>
      </w:r>
      <w:r w:rsidRPr="003202A7">
        <w:rPr>
          <w:rStyle w:val="Emphasis"/>
          <w:highlight w:val="cyan"/>
        </w:rPr>
        <w:t>terrorism</w:t>
      </w:r>
      <w:r w:rsidRPr="003202A7">
        <w:rPr>
          <w:sz w:val="16"/>
          <w:highlight w:val="cyan"/>
        </w:rPr>
        <w:t xml:space="preserve">, </w:t>
      </w:r>
      <w:r w:rsidRPr="003202A7">
        <w:rPr>
          <w:rStyle w:val="Emphasis"/>
          <w:highlight w:val="cyan"/>
        </w:rPr>
        <w:t>civil wars</w:t>
      </w:r>
      <w:r w:rsidRPr="00981CBC">
        <w:rPr>
          <w:sz w:val="16"/>
        </w:rPr>
        <w:t xml:space="preserve">, mass </w:t>
      </w:r>
      <w:r w:rsidRPr="003202A7">
        <w:rPr>
          <w:rStyle w:val="Emphasis"/>
          <w:highlight w:val="cyan"/>
        </w:rPr>
        <w:t>atrocities</w:t>
      </w:r>
      <w:r w:rsidRPr="003202A7">
        <w:rPr>
          <w:sz w:val="16"/>
          <w:highlight w:val="cyan"/>
        </w:rPr>
        <w:t xml:space="preserve">, </w:t>
      </w:r>
      <w:r w:rsidRPr="003202A7">
        <w:rPr>
          <w:rStyle w:val="StyleUnderline"/>
          <w:highlight w:val="cyan"/>
        </w:rPr>
        <w:t>and</w:t>
      </w:r>
      <w:r w:rsidRPr="009775E9">
        <w:rPr>
          <w:rStyle w:val="StyleUnderline"/>
        </w:rPr>
        <w:t xml:space="preserve"> other </w:t>
      </w:r>
      <w:r w:rsidRPr="003202A7">
        <w:rPr>
          <w:rStyle w:val="StyleUnderline"/>
          <w:highlight w:val="cyan"/>
        </w:rPr>
        <w:t>problems that are not its</w:t>
      </w:r>
      <w:r w:rsidRPr="003202A7">
        <w:rPr>
          <w:sz w:val="16"/>
          <w:highlight w:val="cyan"/>
        </w:rPr>
        <w:t xml:space="preserve"> </w:t>
      </w:r>
      <w:r w:rsidRPr="003202A7">
        <w:rPr>
          <w:rStyle w:val="Emphasis"/>
          <w:highlight w:val="cyan"/>
        </w:rPr>
        <w:t>business</w:t>
      </w:r>
      <w:r w:rsidRPr="003202A7">
        <w:rPr>
          <w:sz w:val="16"/>
          <w:highlight w:val="cyan"/>
        </w:rPr>
        <w:t>.</w:t>
      </w:r>
      <w:r w:rsidRPr="00981CBC">
        <w:rPr>
          <w:sz w:val="16"/>
        </w:rPr>
        <w:t xml:space="preserve"> Washington has used force against terrorists in countries ranging from Niger to Pakistan, with massive human and financial expenditures. And yet if more Americans die in their bathtubs each year than in terrorist attacks, why no war on porcelain? </w:t>
      </w:r>
      <w:r w:rsidRPr="009775E9">
        <w:rPr>
          <w:rStyle w:val="StyleUnderline"/>
        </w:rPr>
        <w:t>The post-9/11 overreach, this camp contends, endures some 18 years later, having stretched well beyond eradicating</w:t>
      </w:r>
      <w:r w:rsidRPr="00981CBC">
        <w:rPr>
          <w:sz w:val="16"/>
        </w:rPr>
        <w:t xml:space="preserve"> the original </w:t>
      </w:r>
      <w:r w:rsidRPr="009775E9">
        <w:rPr>
          <w:rStyle w:val="Emphasis"/>
        </w:rPr>
        <w:t>al Qaeda</w:t>
      </w:r>
      <w:r w:rsidRPr="00981CBC">
        <w:rPr>
          <w:sz w:val="16"/>
        </w:rPr>
        <w:t xml:space="preserve"> perpetrators and their Afghan base. </w:t>
      </w:r>
      <w:r w:rsidRPr="003202A7">
        <w:rPr>
          <w:rStyle w:val="StyleUnderline"/>
          <w:highlight w:val="cyan"/>
        </w:rPr>
        <w:t>In this view</w:t>
      </w:r>
      <w:r w:rsidRPr="009775E9">
        <w:rPr>
          <w:rStyle w:val="StyleUnderline"/>
        </w:rPr>
        <w:t xml:space="preserve">, as the </w:t>
      </w:r>
      <w:r w:rsidRPr="003202A7">
        <w:rPr>
          <w:rStyle w:val="StyleUnderline"/>
          <w:highlight w:val="cyan"/>
        </w:rPr>
        <w:t xml:space="preserve">threats have </w:t>
      </w:r>
      <w:r w:rsidRPr="003202A7">
        <w:rPr>
          <w:rStyle w:val="Emphasis"/>
          <w:highlight w:val="cyan"/>
        </w:rPr>
        <w:t>diminished</w:t>
      </w:r>
      <w:r w:rsidRPr="00981CBC">
        <w:rPr>
          <w:sz w:val="16"/>
        </w:rPr>
        <w:t xml:space="preserve">, </w:t>
      </w:r>
      <w:r w:rsidRPr="009775E9">
        <w:rPr>
          <w:rStyle w:val="StyleUnderline"/>
        </w:rPr>
        <w:t xml:space="preserve">so should American </w:t>
      </w:r>
      <w:r w:rsidRPr="009775E9">
        <w:rPr>
          <w:rStyle w:val="Emphasis"/>
        </w:rPr>
        <w:t>attention</w:t>
      </w:r>
      <w:r w:rsidRPr="00981CBC">
        <w:rPr>
          <w:sz w:val="16"/>
        </w:rPr>
        <w:t xml:space="preserve">. The civil wars in Libya, Syria, and Yemen may be tragic, but they do not demand a U.S. military response any more than did the atrocities in Rwanda, eastern Congo, or Darfur. </w:t>
      </w:r>
    </w:p>
    <w:p w14:paraId="570B752C" w14:textId="77777777" w:rsidR="00111D9A" w:rsidRDefault="005B3620" w:rsidP="005B3620">
      <w:pPr>
        <w:rPr>
          <w:rStyle w:val="Emphasis"/>
        </w:rPr>
      </w:pPr>
      <w:r w:rsidRPr="003202A7">
        <w:rPr>
          <w:rStyle w:val="StyleUnderline"/>
          <w:highlight w:val="cyan"/>
        </w:rPr>
        <w:t>Adopting such a</w:t>
      </w:r>
      <w:r w:rsidRPr="009775E9">
        <w:rPr>
          <w:rStyle w:val="StyleUnderline"/>
        </w:rPr>
        <w:t xml:space="preserve"> </w:t>
      </w:r>
      <w:r w:rsidRPr="003202A7">
        <w:rPr>
          <w:rStyle w:val="Emphasis"/>
          <w:highlight w:val="cyan"/>
        </w:rPr>
        <w:t>cramped view</w:t>
      </w:r>
      <w:r w:rsidRPr="009775E9">
        <w:rPr>
          <w:rStyle w:val="StyleUnderline"/>
        </w:rPr>
        <w:t xml:space="preserve"> of American interests, however, </w:t>
      </w:r>
      <w:r w:rsidRPr="003202A7">
        <w:rPr>
          <w:rStyle w:val="StyleUnderline"/>
          <w:highlight w:val="cyan"/>
        </w:rPr>
        <w:t xml:space="preserve">carries its own </w:t>
      </w:r>
      <w:r w:rsidRPr="003202A7">
        <w:rPr>
          <w:rStyle w:val="Emphasis"/>
          <w:highlight w:val="cyan"/>
        </w:rPr>
        <w:t>costs</w:t>
      </w:r>
      <w:r w:rsidRPr="00981CBC">
        <w:rPr>
          <w:sz w:val="16"/>
        </w:rPr>
        <w:t xml:space="preserve">. </w:t>
      </w:r>
      <w:r w:rsidRPr="003202A7">
        <w:rPr>
          <w:rStyle w:val="Emphasis"/>
          <w:highlight w:val="cyan"/>
        </w:rPr>
        <w:t>Terrorism remains a threat</w:t>
      </w:r>
      <w:r w:rsidRPr="00981CBC">
        <w:rPr>
          <w:sz w:val="16"/>
        </w:rPr>
        <w:t xml:space="preserve">, </w:t>
      </w:r>
      <w:r w:rsidRPr="009775E9">
        <w:rPr>
          <w:rStyle w:val="StyleUnderline"/>
        </w:rPr>
        <w:t xml:space="preserve">and </w:t>
      </w:r>
      <w:r w:rsidRPr="003202A7">
        <w:rPr>
          <w:rStyle w:val="StyleUnderline"/>
          <w:highlight w:val="cyan"/>
        </w:rPr>
        <w:t xml:space="preserve">the effect of </w:t>
      </w:r>
      <w:r w:rsidRPr="00B260D7">
        <w:rPr>
          <w:rStyle w:val="StyleUnderline"/>
        </w:rPr>
        <w:t xml:space="preserve">successful </w:t>
      </w:r>
      <w:r w:rsidRPr="003202A7">
        <w:rPr>
          <w:rStyle w:val="StyleUnderline"/>
          <w:highlight w:val="cyan"/>
        </w:rPr>
        <w:t>attacks</w:t>
      </w:r>
      <w:r w:rsidRPr="009775E9">
        <w:rPr>
          <w:rStyle w:val="StyleUnderline"/>
        </w:rPr>
        <w:t xml:space="preserve"> on Americans </w:t>
      </w:r>
      <w:r w:rsidRPr="003202A7">
        <w:rPr>
          <w:rStyle w:val="StyleUnderline"/>
          <w:highlight w:val="cyan"/>
        </w:rPr>
        <w:t>goes beyond</w:t>
      </w:r>
      <w:r w:rsidRPr="009775E9">
        <w:rPr>
          <w:rStyle w:val="StyleUnderline"/>
        </w:rPr>
        <w:t xml:space="preserve"> their immediate </w:t>
      </w:r>
      <w:r w:rsidRPr="003202A7">
        <w:rPr>
          <w:rStyle w:val="StyleUnderline"/>
          <w:highlight w:val="cyan"/>
        </w:rPr>
        <w:t>casualties to</w:t>
      </w:r>
      <w:r w:rsidRPr="009775E9">
        <w:rPr>
          <w:rStyle w:val="StyleUnderline"/>
        </w:rPr>
        <w:t xml:space="preserve"> include </w:t>
      </w:r>
      <w:r w:rsidRPr="003202A7">
        <w:rPr>
          <w:rStyle w:val="StyleUnderline"/>
          <w:highlight w:val="cyan"/>
        </w:rPr>
        <w:t>increase</w:t>
      </w:r>
      <w:r w:rsidRPr="009775E9">
        <w:rPr>
          <w:rStyle w:val="StyleUnderline"/>
        </w:rPr>
        <w:t xml:space="preserve">d </w:t>
      </w:r>
      <w:r w:rsidRPr="003202A7">
        <w:rPr>
          <w:rStyle w:val="Emphasis"/>
          <w:highlight w:val="cyan"/>
        </w:rPr>
        <w:t>pressure</w:t>
      </w:r>
      <w:r w:rsidRPr="003202A7">
        <w:rPr>
          <w:sz w:val="16"/>
          <w:highlight w:val="cyan"/>
        </w:rPr>
        <w:t xml:space="preserve"> </w:t>
      </w:r>
      <w:r w:rsidRPr="003202A7">
        <w:rPr>
          <w:rStyle w:val="StyleUnderline"/>
          <w:highlight w:val="cyan"/>
        </w:rPr>
        <w:t xml:space="preserve">to restrict </w:t>
      </w:r>
      <w:r w:rsidRPr="003202A7">
        <w:rPr>
          <w:rStyle w:val="Emphasis"/>
          <w:highlight w:val="cyan"/>
        </w:rPr>
        <w:t>civil liberties</w:t>
      </w:r>
      <w:r w:rsidRPr="00981CBC">
        <w:rPr>
          <w:sz w:val="16"/>
        </w:rPr>
        <w:t xml:space="preserve"> </w:t>
      </w:r>
      <w:r w:rsidRPr="009775E9">
        <w:rPr>
          <w:rStyle w:val="StyleUnderline"/>
        </w:rPr>
        <w:t xml:space="preserve">at home </w:t>
      </w:r>
      <w:r w:rsidRPr="003202A7">
        <w:rPr>
          <w:rStyle w:val="StyleUnderline"/>
          <w:highlight w:val="cyan"/>
        </w:rPr>
        <w:t>and</w:t>
      </w:r>
      <w:r w:rsidRPr="009775E9">
        <w:rPr>
          <w:rStyle w:val="StyleUnderline"/>
        </w:rPr>
        <w:t xml:space="preserve"> wage impromptu </w:t>
      </w:r>
      <w:r w:rsidRPr="003202A7">
        <w:rPr>
          <w:rStyle w:val="StyleUnderline"/>
          <w:highlight w:val="cyan"/>
        </w:rPr>
        <w:t xml:space="preserve">operations </w:t>
      </w:r>
      <w:r w:rsidRPr="003202A7">
        <w:rPr>
          <w:rStyle w:val="Emphasis"/>
          <w:highlight w:val="cyan"/>
        </w:rPr>
        <w:t>abroad</w:t>
      </w:r>
      <w:r w:rsidRPr="00981CBC">
        <w:rPr>
          <w:sz w:val="16"/>
        </w:rPr>
        <w:t xml:space="preserve">—operations </w:t>
      </w:r>
      <w:r w:rsidRPr="003202A7">
        <w:rPr>
          <w:rStyle w:val="StyleUnderline"/>
          <w:highlight w:val="cyan"/>
        </w:rPr>
        <w:t>that end up</w:t>
      </w:r>
      <w:r w:rsidRPr="009775E9">
        <w:rPr>
          <w:rStyle w:val="StyleUnderline"/>
        </w:rPr>
        <w:t xml:space="preserve"> being</w:t>
      </w:r>
      <w:r w:rsidRPr="00981CBC">
        <w:rPr>
          <w:sz w:val="16"/>
        </w:rPr>
        <w:t xml:space="preserve"> </w:t>
      </w:r>
      <w:r w:rsidRPr="003202A7">
        <w:rPr>
          <w:rStyle w:val="Emphasis"/>
          <w:highlight w:val="cyan"/>
        </w:rPr>
        <w:t>costlier</w:t>
      </w:r>
      <w:r w:rsidRPr="00981CBC">
        <w:rPr>
          <w:sz w:val="16"/>
        </w:rPr>
        <w:t xml:space="preserve"> </w:t>
      </w:r>
      <w:r w:rsidRPr="003202A7">
        <w:rPr>
          <w:rStyle w:val="StyleUnderline"/>
          <w:highlight w:val="cyan"/>
        </w:rPr>
        <w:t>and</w:t>
      </w:r>
      <w:r w:rsidRPr="003202A7">
        <w:rPr>
          <w:sz w:val="16"/>
          <w:highlight w:val="cyan"/>
        </w:rPr>
        <w:t xml:space="preserve"> </w:t>
      </w:r>
      <w:r w:rsidRPr="003202A7">
        <w:rPr>
          <w:rStyle w:val="Emphasis"/>
          <w:highlight w:val="cyan"/>
        </w:rPr>
        <w:t>less effective</w:t>
      </w:r>
      <w:r w:rsidRPr="003202A7">
        <w:rPr>
          <w:sz w:val="16"/>
          <w:highlight w:val="cyan"/>
        </w:rPr>
        <w:t xml:space="preserve"> </w:t>
      </w:r>
      <w:r w:rsidRPr="003202A7">
        <w:rPr>
          <w:rStyle w:val="StyleUnderline"/>
          <w:highlight w:val="cyan"/>
        </w:rPr>
        <w:t xml:space="preserve">than longer-term, </w:t>
      </w:r>
      <w:r w:rsidRPr="003202A7">
        <w:rPr>
          <w:rStyle w:val="Emphasis"/>
          <w:highlight w:val="cyan"/>
        </w:rPr>
        <w:t>better-planned ones</w:t>
      </w:r>
      <w:r w:rsidRPr="009775E9">
        <w:rPr>
          <w:rStyle w:val="Emphasis"/>
        </w:rPr>
        <w:t xml:space="preserve"> would be</w:t>
      </w:r>
      <w:r w:rsidRPr="00981CBC">
        <w:rPr>
          <w:sz w:val="16"/>
        </w:rPr>
        <w:t xml:space="preserve">. After the Islamic State (or </w:t>
      </w:r>
      <w:r w:rsidRPr="003202A7">
        <w:rPr>
          <w:rStyle w:val="Emphasis"/>
          <w:highlight w:val="cyan"/>
        </w:rPr>
        <w:t>ISIS</w:t>
      </w:r>
      <w:r w:rsidRPr="003202A7">
        <w:rPr>
          <w:sz w:val="16"/>
          <w:highlight w:val="cyan"/>
        </w:rPr>
        <w:t xml:space="preserve">) </w:t>
      </w:r>
      <w:r w:rsidRPr="003202A7">
        <w:rPr>
          <w:rStyle w:val="StyleUnderline"/>
          <w:highlight w:val="cyan"/>
        </w:rPr>
        <w:t>took</w:t>
      </w:r>
      <w:r w:rsidRPr="009775E9">
        <w:rPr>
          <w:rStyle w:val="StyleUnderline"/>
        </w:rPr>
        <w:t xml:space="preserve"> hold in </w:t>
      </w:r>
      <w:r w:rsidRPr="003202A7">
        <w:rPr>
          <w:rStyle w:val="StyleUnderline"/>
          <w:highlight w:val="cyan"/>
        </w:rPr>
        <w:t>Iraq</w:t>
      </w:r>
      <w:r w:rsidRPr="009775E9">
        <w:rPr>
          <w:rStyle w:val="StyleUnderline"/>
        </w:rPr>
        <w:t xml:space="preserve"> and Syria</w:t>
      </w:r>
      <w:r w:rsidRPr="00981CBC">
        <w:rPr>
          <w:sz w:val="16"/>
        </w:rPr>
        <w:t xml:space="preserve"> and footage of terrorists decapitating American hostages horrified the public, </w:t>
      </w:r>
      <w:r w:rsidRPr="003202A7">
        <w:rPr>
          <w:rStyle w:val="StyleUnderline"/>
          <w:highlight w:val="cyan"/>
        </w:rPr>
        <w:t>Obama undertook a</w:t>
      </w:r>
      <w:r w:rsidRPr="009775E9">
        <w:rPr>
          <w:rStyle w:val="StyleUnderline"/>
        </w:rPr>
        <w:t xml:space="preserve"> </w:t>
      </w:r>
      <w:r w:rsidRPr="009775E9">
        <w:rPr>
          <w:rStyle w:val="Emphasis"/>
        </w:rPr>
        <w:t xml:space="preserve">far </w:t>
      </w:r>
      <w:r w:rsidRPr="003202A7">
        <w:rPr>
          <w:rStyle w:val="Emphasis"/>
          <w:highlight w:val="cyan"/>
        </w:rPr>
        <w:t>larger operation</w:t>
      </w:r>
      <w:r w:rsidRPr="00981CBC">
        <w:rPr>
          <w:sz w:val="16"/>
        </w:rPr>
        <w:t xml:space="preserve"> </w:t>
      </w:r>
      <w:r w:rsidRPr="009775E9">
        <w:rPr>
          <w:rStyle w:val="StyleUnderline"/>
        </w:rPr>
        <w:t xml:space="preserve">than would have likely been </w:t>
      </w:r>
      <w:proofErr w:type="gramStart"/>
      <w:r w:rsidRPr="009775E9">
        <w:rPr>
          <w:rStyle w:val="StyleUnderline"/>
        </w:rPr>
        <w:t>necessary</w:t>
      </w:r>
      <w:proofErr w:type="gramEnd"/>
      <w:r w:rsidRPr="009775E9">
        <w:rPr>
          <w:rStyle w:val="StyleUnderline"/>
        </w:rPr>
        <w:t xml:space="preserve"> had he left a residual force in Iraq after 2011</w:t>
      </w:r>
      <w:r w:rsidRPr="00981CBC">
        <w:rPr>
          <w:sz w:val="16"/>
        </w:rPr>
        <w:t xml:space="preserve">. As for genocide and civil war, certain cases can pose such serious threats to U.S. interests, or be so offensive to American values, as to merit intervention. </w:t>
      </w:r>
      <w:r w:rsidRPr="009775E9">
        <w:rPr>
          <w:rStyle w:val="StyleUnderline"/>
        </w:rPr>
        <w:t xml:space="preserve">Successive </w:t>
      </w:r>
      <w:r w:rsidRPr="003202A7">
        <w:rPr>
          <w:rStyle w:val="StyleUnderline"/>
          <w:highlight w:val="cyan"/>
        </w:rPr>
        <w:t>presidents</w:t>
      </w:r>
      <w:r w:rsidRPr="009775E9">
        <w:rPr>
          <w:rStyle w:val="StyleUnderline"/>
        </w:rPr>
        <w:t xml:space="preserve"> have </w:t>
      </w:r>
      <w:r w:rsidRPr="003202A7">
        <w:rPr>
          <w:rStyle w:val="StyleUnderline"/>
          <w:highlight w:val="cyan"/>
        </w:rPr>
        <w:t xml:space="preserve">used military might to prevent, halt, or punish </w:t>
      </w:r>
      <w:r w:rsidRPr="003202A7">
        <w:rPr>
          <w:rStyle w:val="Emphasis"/>
          <w:highlight w:val="cyan"/>
        </w:rPr>
        <w:t>mass atrocities</w:t>
      </w:r>
    </w:p>
    <w:p w14:paraId="6CEC541D" w14:textId="77777777" w:rsidR="00111D9A" w:rsidRDefault="00111D9A" w:rsidP="005B3620">
      <w:pPr>
        <w:rPr>
          <w:rStyle w:val="Emphasis"/>
        </w:rPr>
      </w:pPr>
    </w:p>
    <w:p w14:paraId="2E269B46" w14:textId="77777777" w:rsidR="00111D9A" w:rsidRDefault="00111D9A" w:rsidP="005B3620">
      <w:pPr>
        <w:rPr>
          <w:rStyle w:val="Emphasis"/>
        </w:rPr>
      </w:pPr>
    </w:p>
    <w:p w14:paraId="6FE17BCB" w14:textId="4163D672" w:rsidR="005B3620" w:rsidRDefault="005B3620" w:rsidP="005B3620">
      <w:pPr>
        <w:rPr>
          <w:sz w:val="16"/>
        </w:rPr>
      </w:pPr>
      <w:r w:rsidRPr="00981CBC">
        <w:rPr>
          <w:sz w:val="16"/>
        </w:rPr>
        <w:t>—</w:t>
      </w:r>
      <w:r w:rsidRPr="009775E9">
        <w:rPr>
          <w:rStyle w:val="StyleUnderline"/>
        </w:rPr>
        <w:t xml:space="preserve">Clinton to cease the </w:t>
      </w:r>
      <w:r w:rsidRPr="009775E9">
        <w:rPr>
          <w:rStyle w:val="Emphasis"/>
        </w:rPr>
        <w:t>genocide</w:t>
      </w:r>
      <w:r w:rsidRPr="009775E9">
        <w:rPr>
          <w:rStyle w:val="StyleUnderline"/>
        </w:rPr>
        <w:t xml:space="preserve"> against</w:t>
      </w:r>
      <w:r w:rsidRPr="00981CBC">
        <w:rPr>
          <w:sz w:val="16"/>
        </w:rPr>
        <w:t xml:space="preserve"> Bosnian Muslims </w:t>
      </w:r>
      <w:r w:rsidRPr="003202A7">
        <w:rPr>
          <w:rStyle w:val="StyleUnderline"/>
          <w:highlight w:val="cyan"/>
        </w:rPr>
        <w:t>in</w:t>
      </w:r>
      <w:r w:rsidRPr="009775E9">
        <w:rPr>
          <w:rStyle w:val="StyleUnderline"/>
        </w:rPr>
        <w:t xml:space="preserve"> the</w:t>
      </w:r>
      <w:r w:rsidRPr="00981CBC">
        <w:rPr>
          <w:sz w:val="16"/>
        </w:rPr>
        <w:t xml:space="preserve"> </w:t>
      </w:r>
      <w:r w:rsidRPr="003202A7">
        <w:rPr>
          <w:rStyle w:val="Emphasis"/>
          <w:highlight w:val="cyan"/>
        </w:rPr>
        <w:t>Balkans</w:t>
      </w:r>
      <w:r w:rsidRPr="00981CBC">
        <w:rPr>
          <w:sz w:val="16"/>
        </w:rPr>
        <w:t xml:space="preserve">, </w:t>
      </w:r>
      <w:r w:rsidRPr="009775E9">
        <w:rPr>
          <w:rStyle w:val="Emphasis"/>
        </w:rPr>
        <w:t>Obama</w:t>
      </w:r>
      <w:r w:rsidRPr="00981CBC">
        <w:rPr>
          <w:sz w:val="16"/>
        </w:rPr>
        <w:t xml:space="preserve"> </w:t>
      </w:r>
      <w:r w:rsidRPr="009775E9">
        <w:rPr>
          <w:rStyle w:val="StyleUnderline"/>
        </w:rPr>
        <w:t xml:space="preserve">to protect the </w:t>
      </w:r>
      <w:r w:rsidRPr="009775E9">
        <w:rPr>
          <w:rStyle w:val="Emphasis"/>
        </w:rPr>
        <w:t>Yezidi</w:t>
      </w:r>
      <w:r w:rsidRPr="00981CBC">
        <w:rPr>
          <w:sz w:val="16"/>
        </w:rPr>
        <w:t xml:space="preserve"> </w:t>
      </w:r>
      <w:r w:rsidRPr="009775E9">
        <w:rPr>
          <w:rStyle w:val="StyleUnderline"/>
        </w:rPr>
        <w:t xml:space="preserve">minority in </w:t>
      </w:r>
      <w:r w:rsidRPr="003202A7">
        <w:rPr>
          <w:rStyle w:val="Emphasis"/>
          <w:highlight w:val="cyan"/>
        </w:rPr>
        <w:t>Iraq</w:t>
      </w:r>
      <w:r w:rsidRPr="00981CBC">
        <w:rPr>
          <w:sz w:val="16"/>
        </w:rPr>
        <w:t xml:space="preserve">, </w:t>
      </w:r>
      <w:r w:rsidRPr="003202A7">
        <w:rPr>
          <w:rStyle w:val="StyleUnderline"/>
          <w:highlight w:val="cyan"/>
        </w:rPr>
        <w:t>and</w:t>
      </w:r>
      <w:r w:rsidRPr="009775E9">
        <w:rPr>
          <w:rStyle w:val="StyleUnderline"/>
        </w:rPr>
        <w:t xml:space="preserve"> Trump after Bashar al-Assad’s chemical attacks against his own people in</w:t>
      </w:r>
      <w:r w:rsidRPr="00981CBC">
        <w:rPr>
          <w:sz w:val="16"/>
        </w:rPr>
        <w:t xml:space="preserve"> </w:t>
      </w:r>
      <w:r w:rsidRPr="003202A7">
        <w:rPr>
          <w:rStyle w:val="Emphasis"/>
          <w:highlight w:val="cyan"/>
        </w:rPr>
        <w:t>Syria</w:t>
      </w:r>
      <w:r w:rsidRPr="00981CBC">
        <w:rPr>
          <w:sz w:val="16"/>
        </w:rPr>
        <w:t xml:space="preserve">. </w:t>
      </w:r>
      <w:r w:rsidRPr="009775E9">
        <w:rPr>
          <w:rStyle w:val="StyleUnderline"/>
        </w:rPr>
        <w:t xml:space="preserve">There is every reason to believe that similar </w:t>
      </w:r>
      <w:r w:rsidRPr="003202A7">
        <w:rPr>
          <w:rStyle w:val="StyleUnderline"/>
          <w:highlight w:val="cyan"/>
        </w:rPr>
        <w:t xml:space="preserve">cases will arise in the </w:t>
      </w:r>
      <w:r w:rsidRPr="003202A7">
        <w:rPr>
          <w:rStyle w:val="Emphasis"/>
          <w:highlight w:val="cyan"/>
        </w:rPr>
        <w:t>future</w:t>
      </w:r>
      <w:r w:rsidRPr="00981CBC">
        <w:rPr>
          <w:sz w:val="16"/>
        </w:rPr>
        <w:t>.</w:t>
      </w:r>
    </w:p>
    <w:p w14:paraId="240CD5F4" w14:textId="77777777" w:rsidR="00116B1F" w:rsidRPr="00D64DA4" w:rsidRDefault="00116B1F" w:rsidP="00116B1F">
      <w:pPr>
        <w:pStyle w:val="Heading4"/>
        <w:rPr>
          <w:b w:val="0"/>
        </w:rPr>
      </w:pPr>
      <w:bookmarkStart w:id="0" w:name="_Hlk80609"/>
      <w:r>
        <w:t xml:space="preserve">Exploitation is </w:t>
      </w:r>
      <w:r w:rsidRPr="00673F7B">
        <w:rPr>
          <w:u w:val="single"/>
        </w:rPr>
        <w:t>inevitable without markets</w:t>
      </w:r>
      <w:r>
        <w:t xml:space="preserve">, but </w:t>
      </w:r>
      <w:r w:rsidRPr="00673F7B">
        <w:rPr>
          <w:u w:val="single"/>
        </w:rPr>
        <w:t>at worst</w:t>
      </w:r>
      <w:r>
        <w:t xml:space="preserve"> it’s only a </w:t>
      </w:r>
      <w:r>
        <w:rPr>
          <w:u w:val="single"/>
        </w:rPr>
        <w:t>short run</w:t>
      </w:r>
      <w:r>
        <w:t xml:space="preserve"> effect of </w:t>
      </w:r>
      <w:r w:rsidRPr="00673F7B">
        <w:rPr>
          <w:u w:val="single"/>
        </w:rPr>
        <w:t>global capitalism</w:t>
      </w:r>
      <w:r>
        <w:t xml:space="preserve">. </w:t>
      </w:r>
      <w:r w:rsidRPr="00D64DA4">
        <w:rPr>
          <w:b w:val="0"/>
        </w:rPr>
        <w:t xml:space="preserve">There’s a </w:t>
      </w:r>
      <w:r w:rsidRPr="001A3894">
        <w:rPr>
          <w:b w:val="0"/>
          <w:u w:val="single"/>
        </w:rPr>
        <w:t>built-in incentive</w:t>
      </w:r>
      <w:r w:rsidRPr="00D64DA4">
        <w:rPr>
          <w:b w:val="0"/>
        </w:rPr>
        <w:t xml:space="preserve"> for equality in markets</w:t>
      </w:r>
    </w:p>
    <w:p w14:paraId="1B78B72D" w14:textId="77777777" w:rsidR="00116B1F" w:rsidRDefault="00116B1F" w:rsidP="00116B1F">
      <w:r w:rsidRPr="00C465B6">
        <w:rPr>
          <w:rStyle w:val="Style13ptBold"/>
        </w:rPr>
        <w:t>Karlsson 17</w:t>
      </w:r>
      <w:r>
        <w:t xml:space="preserve"> [</w:t>
      </w:r>
      <w:r w:rsidRPr="00C465B6">
        <w:t xml:space="preserve">Dr Rasmus Karlsson is an Associate Professor in political science. He has published widely on climate mitigation policy, development ethics, and global affairs from an ecomodernist perspective. The Environmental Risks of Incomplete Globalisation. Globalizations, </w:t>
      </w:r>
      <w:r w:rsidRPr="00C465B6">
        <w:lastRenderedPageBreak/>
        <w:t xml:space="preserve">Vol 14, No 4 </w:t>
      </w:r>
      <w:r>
        <w:t>–</w:t>
      </w:r>
      <w:r w:rsidRPr="00C465B6">
        <w:t xml:space="preserve"> 2017.  https://www.tandfonline.com/doi/pdf/10.1080/14747731.2016.1216820?needAccess=true</w:t>
      </w:r>
      <w:r>
        <w:t>]</w:t>
      </w:r>
    </w:p>
    <w:p w14:paraId="01180268" w14:textId="77777777" w:rsidR="00116B1F" w:rsidRPr="007D1540" w:rsidRDefault="00116B1F" w:rsidP="00116B1F">
      <w:pPr>
        <w:rPr>
          <w:sz w:val="16"/>
        </w:rPr>
      </w:pPr>
      <w:r w:rsidRPr="00726EB1">
        <w:rPr>
          <w:rStyle w:val="StyleUnderline"/>
          <w:highlight w:val="cyan"/>
        </w:rPr>
        <w:t xml:space="preserve">Even if </w:t>
      </w:r>
      <w:r w:rsidRPr="00726EB1">
        <w:rPr>
          <w:rStyle w:val="Emphasis"/>
          <w:highlight w:val="cyan"/>
        </w:rPr>
        <w:t>pre-modern</w:t>
      </w:r>
      <w:r w:rsidRPr="00673F7B">
        <w:rPr>
          <w:rStyle w:val="Emphasis"/>
        </w:rPr>
        <w:t xml:space="preserve"> human </w:t>
      </w:r>
      <w:r w:rsidRPr="00726EB1">
        <w:rPr>
          <w:rStyle w:val="Emphasis"/>
          <w:highlight w:val="cyan"/>
        </w:rPr>
        <w:t>history</w:t>
      </w:r>
      <w:r w:rsidRPr="00726EB1">
        <w:rPr>
          <w:rStyle w:val="StyleUnderline"/>
          <w:highlight w:val="cyan"/>
        </w:rPr>
        <w:t xml:space="preserve"> was</w:t>
      </w:r>
      <w:r w:rsidRPr="00590E14">
        <w:rPr>
          <w:rStyle w:val="StyleUnderline"/>
        </w:rPr>
        <w:t xml:space="preserve"> essentially </w:t>
      </w:r>
      <w:r w:rsidRPr="00726EB1">
        <w:rPr>
          <w:rStyle w:val="Emphasis"/>
          <w:highlight w:val="cyan"/>
        </w:rPr>
        <w:t>defined</w:t>
      </w:r>
      <w:r w:rsidRPr="00726EB1">
        <w:rPr>
          <w:rStyle w:val="StyleUnderline"/>
          <w:highlight w:val="cyan"/>
        </w:rPr>
        <w:t xml:space="preserve"> by </w:t>
      </w:r>
      <w:r w:rsidRPr="00726EB1">
        <w:rPr>
          <w:rStyle w:val="Emphasis"/>
          <w:highlight w:val="cyan"/>
        </w:rPr>
        <w:t>poverty</w:t>
      </w:r>
      <w:r w:rsidRPr="00590E14">
        <w:rPr>
          <w:rStyle w:val="StyleUnderline"/>
        </w:rPr>
        <w:t xml:space="preserve">, </w:t>
      </w:r>
      <w:r w:rsidRPr="00673F7B">
        <w:rPr>
          <w:rStyle w:val="Emphasis"/>
        </w:rPr>
        <w:t xml:space="preserve">social </w:t>
      </w:r>
      <w:r w:rsidRPr="00726EB1">
        <w:rPr>
          <w:rStyle w:val="Emphasis"/>
          <w:highlight w:val="cyan"/>
        </w:rPr>
        <w:t>domination</w:t>
      </w:r>
      <w:r w:rsidRPr="00726EB1">
        <w:rPr>
          <w:rStyle w:val="StyleUnderline"/>
          <w:highlight w:val="cyan"/>
        </w:rPr>
        <w:t>, and</w:t>
      </w:r>
      <w:r w:rsidRPr="00590E14">
        <w:rPr>
          <w:rStyle w:val="StyleUnderline"/>
        </w:rPr>
        <w:t xml:space="preserve"> </w:t>
      </w:r>
      <w:r w:rsidRPr="00673F7B">
        <w:rPr>
          <w:rStyle w:val="Emphasis"/>
        </w:rPr>
        <w:t xml:space="preserve">violent </w:t>
      </w:r>
      <w:r w:rsidRPr="00726EB1">
        <w:rPr>
          <w:rStyle w:val="Emphasis"/>
          <w:highlight w:val="cyan"/>
        </w:rPr>
        <w:t>conflict</w:t>
      </w:r>
      <w:r w:rsidRPr="00590E14">
        <w:rPr>
          <w:rStyle w:val="StyleUnderline"/>
        </w:rPr>
        <w:t xml:space="preserve">, </w:t>
      </w:r>
      <w:r w:rsidRPr="00726EB1">
        <w:rPr>
          <w:rStyle w:val="StyleUnderline"/>
          <w:highlight w:val="cyan"/>
        </w:rPr>
        <w:t>it is</w:t>
      </w:r>
      <w:r w:rsidRPr="00590E14">
        <w:rPr>
          <w:rStyle w:val="StyleUnderline"/>
        </w:rPr>
        <w:t xml:space="preserve"> still </w:t>
      </w:r>
      <w:r w:rsidRPr="00726EB1">
        <w:rPr>
          <w:rStyle w:val="StyleUnderline"/>
          <w:highlight w:val="cyan"/>
        </w:rPr>
        <w:t xml:space="preserve">common to </w:t>
      </w:r>
      <w:r w:rsidRPr="00726EB1">
        <w:rPr>
          <w:rStyle w:val="Emphasis"/>
          <w:highlight w:val="cyan"/>
        </w:rPr>
        <w:t>blame</w:t>
      </w:r>
      <w:r w:rsidRPr="00590E14">
        <w:rPr>
          <w:rStyle w:val="StyleUnderline"/>
        </w:rPr>
        <w:t xml:space="preserve"> the prevalence of </w:t>
      </w:r>
      <w:r w:rsidRPr="00726EB1">
        <w:rPr>
          <w:rStyle w:val="Emphasis"/>
          <w:highlight w:val="cyan"/>
        </w:rPr>
        <w:t>such ills</w:t>
      </w:r>
      <w:r w:rsidRPr="00726EB1">
        <w:rPr>
          <w:rStyle w:val="StyleUnderline"/>
          <w:highlight w:val="cyan"/>
        </w:rPr>
        <w:t xml:space="preserve"> on </w:t>
      </w:r>
      <w:r w:rsidRPr="00726EB1">
        <w:rPr>
          <w:rStyle w:val="Emphasis"/>
          <w:highlight w:val="cyan"/>
        </w:rPr>
        <w:t>modernity</w:t>
      </w:r>
      <w:r w:rsidRPr="007D1540">
        <w:rPr>
          <w:sz w:val="16"/>
        </w:rPr>
        <w:t xml:space="preserve">. Yet, as many have rightly pointed out, what is difficult to explain is not </w:t>
      </w:r>
      <w:proofErr w:type="gramStart"/>
      <w:r w:rsidRPr="007D1540">
        <w:rPr>
          <w:sz w:val="16"/>
        </w:rPr>
        <w:t>underdevelopment</w:t>
      </w:r>
      <w:proofErr w:type="gramEnd"/>
      <w:r w:rsidRPr="007D1540">
        <w:rPr>
          <w:sz w:val="16"/>
        </w:rPr>
        <w:t xml:space="preserve"> but that development was at all possible. According to a progressive reading of history, </w:t>
      </w:r>
      <w:r w:rsidRPr="00590E14">
        <w:rPr>
          <w:rStyle w:val="StyleUnderline"/>
        </w:rPr>
        <w:t xml:space="preserve">the </w:t>
      </w:r>
      <w:r w:rsidRPr="00673F7B">
        <w:rPr>
          <w:rStyle w:val="Emphasis"/>
        </w:rPr>
        <w:t>key driver</w:t>
      </w:r>
      <w:r>
        <w:rPr>
          <w:rStyle w:val="Emphasis"/>
        </w:rPr>
        <w:t xml:space="preserve"> </w:t>
      </w:r>
      <w:r w:rsidRPr="00590E14">
        <w:rPr>
          <w:rStyle w:val="StyleUnderline"/>
        </w:rPr>
        <w:t xml:space="preserve">behind the </w:t>
      </w:r>
      <w:r w:rsidRPr="00673F7B">
        <w:rPr>
          <w:rStyle w:val="Emphasis"/>
        </w:rPr>
        <w:t>great acceleration</w:t>
      </w:r>
      <w:r w:rsidRPr="00590E14">
        <w:rPr>
          <w:rStyle w:val="StyleUnderline"/>
        </w:rPr>
        <w:t xml:space="preserve"> of the last centuries has been the emergence of broad </w:t>
      </w:r>
      <w:r w:rsidRPr="00673F7B">
        <w:rPr>
          <w:rStyle w:val="Emphasis"/>
        </w:rPr>
        <w:t>social investments</w:t>
      </w:r>
      <w:r>
        <w:rPr>
          <w:rStyle w:val="Emphasis"/>
        </w:rPr>
        <w:t xml:space="preserve"> </w:t>
      </w:r>
      <w:r w:rsidRPr="007D1540">
        <w:rPr>
          <w:sz w:val="16"/>
        </w:rPr>
        <w:t xml:space="preserve">(Lindert, 2004). </w:t>
      </w:r>
      <w:r w:rsidRPr="00590E14">
        <w:rPr>
          <w:rStyle w:val="StyleUnderline"/>
        </w:rPr>
        <w:t>While</w:t>
      </w:r>
      <w:r w:rsidRPr="007D1540">
        <w:rPr>
          <w:sz w:val="16"/>
        </w:rPr>
        <w:t xml:space="preserve"> both </w:t>
      </w:r>
      <w:r w:rsidRPr="00673F7B">
        <w:rPr>
          <w:rStyle w:val="Emphasis"/>
        </w:rPr>
        <w:t>Marxists</w:t>
      </w:r>
      <w:r w:rsidRPr="007D1540">
        <w:rPr>
          <w:sz w:val="16"/>
        </w:rPr>
        <w:t xml:space="preserve"> and libertarians </w:t>
      </w:r>
      <w:r w:rsidRPr="00590E14">
        <w:rPr>
          <w:rStyle w:val="StyleUnderline"/>
        </w:rPr>
        <w:t>may think otherwise</w:t>
      </w:r>
      <w:r w:rsidRPr="007D1540">
        <w:rPr>
          <w:sz w:val="16"/>
        </w:rPr>
        <w:t xml:space="preserve">, </w:t>
      </w:r>
      <w:r w:rsidRPr="00673F7B">
        <w:rPr>
          <w:rStyle w:val="Emphasis"/>
        </w:rPr>
        <w:t>equality</w:t>
      </w:r>
      <w:r w:rsidRPr="00590E14">
        <w:rPr>
          <w:rStyle w:val="StyleUnderline"/>
        </w:rPr>
        <w:t xml:space="preserve"> is </w:t>
      </w:r>
      <w:r w:rsidRPr="00673F7B">
        <w:rPr>
          <w:rStyle w:val="Emphasis"/>
        </w:rPr>
        <w:t>crucial</w:t>
      </w:r>
      <w:r w:rsidRPr="00590E14">
        <w:rPr>
          <w:rStyle w:val="StyleUnderline"/>
        </w:rPr>
        <w:t xml:space="preserve"> for modern capitalism to function as it provides both consumers who can afford the goods of industrialism and producers who can create ever more sophisticated things of value to others</w:t>
      </w:r>
      <w:r w:rsidRPr="007D1540">
        <w:rPr>
          <w:sz w:val="16"/>
        </w:rPr>
        <w:t xml:space="preserve">. </w:t>
      </w:r>
      <w:r w:rsidRPr="00726EB1">
        <w:rPr>
          <w:rStyle w:val="StyleUnderline"/>
          <w:highlight w:val="cyan"/>
        </w:rPr>
        <w:t xml:space="preserve">Whatever </w:t>
      </w:r>
      <w:r w:rsidRPr="00726EB1">
        <w:rPr>
          <w:rStyle w:val="Emphasis"/>
          <w:highlight w:val="cyan"/>
        </w:rPr>
        <w:t>short-term gains</w:t>
      </w:r>
      <w:r w:rsidRPr="00590E14">
        <w:rPr>
          <w:rStyle w:val="StyleUnderline"/>
        </w:rPr>
        <w:t xml:space="preserve"> that may be </w:t>
      </w:r>
      <w:r w:rsidRPr="00726EB1">
        <w:rPr>
          <w:rStyle w:val="StyleUnderline"/>
          <w:highlight w:val="cyan"/>
        </w:rPr>
        <w:t xml:space="preserve">obtained through </w:t>
      </w:r>
      <w:r w:rsidRPr="00726EB1">
        <w:rPr>
          <w:rStyle w:val="Emphasis"/>
          <w:highlight w:val="cyan"/>
        </w:rPr>
        <w:t>exploitation</w:t>
      </w:r>
      <w:r w:rsidRPr="00726EB1">
        <w:rPr>
          <w:rStyle w:val="StyleUnderline"/>
          <w:highlight w:val="cyan"/>
        </w:rPr>
        <w:t xml:space="preserve"> or</w:t>
      </w:r>
      <w:r w:rsidRPr="00590E14">
        <w:rPr>
          <w:rStyle w:val="StyleUnderline"/>
        </w:rPr>
        <w:t xml:space="preserve"> other </w:t>
      </w:r>
      <w:r w:rsidRPr="00673F7B">
        <w:rPr>
          <w:rStyle w:val="Emphasis"/>
        </w:rPr>
        <w:t xml:space="preserve">unequal forms of </w:t>
      </w:r>
      <w:r w:rsidRPr="00726EB1">
        <w:rPr>
          <w:rStyle w:val="Emphasis"/>
          <w:highlight w:val="cyan"/>
        </w:rPr>
        <w:t>exchange</w:t>
      </w:r>
      <w:r w:rsidRPr="007D1540">
        <w:rPr>
          <w:sz w:val="16"/>
        </w:rPr>
        <w:t xml:space="preserve">, </w:t>
      </w:r>
      <w:r w:rsidRPr="00590E14">
        <w:rPr>
          <w:rStyle w:val="StyleUnderline"/>
        </w:rPr>
        <w:t xml:space="preserve">they </w:t>
      </w:r>
      <w:r w:rsidRPr="00726EB1">
        <w:rPr>
          <w:rStyle w:val="StyleUnderline"/>
          <w:highlight w:val="cyan"/>
        </w:rPr>
        <w:t xml:space="preserve">are </w:t>
      </w:r>
      <w:r w:rsidRPr="00726EB1">
        <w:rPr>
          <w:rStyle w:val="Emphasis"/>
          <w:highlight w:val="cyan"/>
        </w:rPr>
        <w:t>dwarfed</w:t>
      </w:r>
      <w:r w:rsidRPr="00726EB1">
        <w:rPr>
          <w:rStyle w:val="StyleUnderline"/>
          <w:highlight w:val="cyan"/>
        </w:rPr>
        <w:t xml:space="preserve"> by the </w:t>
      </w:r>
      <w:r w:rsidRPr="00726EB1">
        <w:rPr>
          <w:rStyle w:val="Emphasis"/>
          <w:highlight w:val="cyan"/>
        </w:rPr>
        <w:t>long-term gains</w:t>
      </w:r>
      <w:r w:rsidRPr="00590E14">
        <w:rPr>
          <w:rStyle w:val="StyleUnderline"/>
        </w:rPr>
        <w:t xml:space="preserve"> that come </w:t>
      </w:r>
      <w:r w:rsidRPr="006F71AE">
        <w:rPr>
          <w:rStyle w:val="StyleUnderline"/>
        </w:rPr>
        <w:t>with</w:t>
      </w:r>
      <w:r w:rsidRPr="00590E14">
        <w:rPr>
          <w:rStyle w:val="StyleUnderline"/>
        </w:rPr>
        <w:t xml:space="preserve"> greater measures </w:t>
      </w:r>
      <w:r w:rsidRPr="00726EB1">
        <w:rPr>
          <w:rStyle w:val="StyleUnderline"/>
          <w:highlight w:val="cyan"/>
        </w:rPr>
        <w:t>of equality</w:t>
      </w:r>
      <w:r w:rsidRPr="00590E14">
        <w:rPr>
          <w:rStyle w:val="StyleUnderline"/>
        </w:rPr>
        <w:t xml:space="preserve"> as clearly </w:t>
      </w:r>
      <w:r w:rsidRPr="00726EB1">
        <w:rPr>
          <w:rStyle w:val="StyleUnderline"/>
          <w:highlight w:val="cyan"/>
        </w:rPr>
        <w:t>illustrated by</w:t>
      </w:r>
      <w:r w:rsidRPr="00590E14">
        <w:rPr>
          <w:rStyle w:val="StyleUnderline"/>
        </w:rPr>
        <w:t xml:space="preserve"> the </w:t>
      </w:r>
      <w:r w:rsidRPr="00726EB1">
        <w:rPr>
          <w:rStyle w:val="Emphasis"/>
          <w:highlight w:val="cyan"/>
        </w:rPr>
        <w:t>resounding economic success</w:t>
      </w:r>
      <w:r w:rsidRPr="00726EB1">
        <w:rPr>
          <w:rStyle w:val="StyleUnderline"/>
          <w:highlight w:val="cyan"/>
        </w:rPr>
        <w:t xml:space="preserve"> of </w:t>
      </w:r>
      <w:r w:rsidRPr="00726EB1">
        <w:rPr>
          <w:rStyle w:val="Emphasis"/>
          <w:highlight w:val="cyan"/>
        </w:rPr>
        <w:t>welfare capitalism</w:t>
      </w:r>
      <w:r>
        <w:rPr>
          <w:rStyle w:val="Emphasis"/>
        </w:rPr>
        <w:t xml:space="preserve"> </w:t>
      </w:r>
      <w:r w:rsidRPr="00590E14">
        <w:rPr>
          <w:rStyle w:val="StyleUnderline"/>
        </w:rPr>
        <w:t>over the course of the twentieth century</w:t>
      </w:r>
      <w:r w:rsidRPr="007D1540">
        <w:rPr>
          <w:sz w:val="16"/>
        </w:rPr>
        <w:t xml:space="preserve"> (Berman, 2006). </w:t>
      </w:r>
      <w:r w:rsidRPr="00726EB1">
        <w:rPr>
          <w:rStyle w:val="StyleUnderline"/>
          <w:highlight w:val="cyan"/>
        </w:rPr>
        <w:t>The same</w:t>
      </w:r>
      <w:r w:rsidRPr="00590E14">
        <w:rPr>
          <w:rStyle w:val="StyleUnderline"/>
        </w:rPr>
        <w:t xml:space="preserve"> of course </w:t>
      </w:r>
      <w:r w:rsidRPr="00726EB1">
        <w:rPr>
          <w:rStyle w:val="StyleUnderline"/>
          <w:highlight w:val="cyan"/>
        </w:rPr>
        <w:t>holds</w:t>
      </w:r>
      <w:r w:rsidRPr="00590E14">
        <w:rPr>
          <w:rStyle w:val="StyleUnderline"/>
        </w:rPr>
        <w:t xml:space="preserve"> true </w:t>
      </w:r>
      <w:r w:rsidRPr="00726EB1">
        <w:rPr>
          <w:rStyle w:val="StyleUnderline"/>
          <w:highlight w:val="cyan"/>
        </w:rPr>
        <w:t xml:space="preserve">in a </w:t>
      </w:r>
      <w:r w:rsidRPr="00726EB1">
        <w:rPr>
          <w:rStyle w:val="Emphasis"/>
          <w:highlight w:val="cyan"/>
        </w:rPr>
        <w:t>globalised economy</w:t>
      </w:r>
      <w:r w:rsidRPr="007D1540">
        <w:rPr>
          <w:sz w:val="16"/>
        </w:rPr>
        <w:t xml:space="preserve">. </w:t>
      </w:r>
      <w:r w:rsidRPr="00726EB1">
        <w:rPr>
          <w:rStyle w:val="StyleUnderline"/>
          <w:highlight w:val="cyan"/>
        </w:rPr>
        <w:t>Rich countries</w:t>
      </w:r>
      <w:r w:rsidRPr="00590E14">
        <w:rPr>
          <w:rStyle w:val="StyleUnderline"/>
        </w:rPr>
        <w:t xml:space="preserve"> may </w:t>
      </w:r>
      <w:r w:rsidRPr="00726EB1">
        <w:rPr>
          <w:rStyle w:val="StyleUnderline"/>
          <w:highlight w:val="cyan"/>
        </w:rPr>
        <w:t xml:space="preserve">benefit in the </w:t>
      </w:r>
      <w:r w:rsidRPr="00726EB1">
        <w:rPr>
          <w:rStyle w:val="Emphasis"/>
          <w:highlight w:val="cyan"/>
        </w:rPr>
        <w:t>short run</w:t>
      </w:r>
      <w:r w:rsidRPr="00590E14">
        <w:rPr>
          <w:rStyle w:val="StyleUnderline"/>
        </w:rPr>
        <w:t xml:space="preserve"> from </w:t>
      </w:r>
      <w:r w:rsidRPr="00673F7B">
        <w:rPr>
          <w:rStyle w:val="Emphasis"/>
        </w:rPr>
        <w:t xml:space="preserve">low consumer prices </w:t>
      </w:r>
      <w:r w:rsidRPr="00590E14">
        <w:rPr>
          <w:rStyle w:val="StyleUnderline"/>
        </w:rPr>
        <w:t xml:space="preserve">of </w:t>
      </w:r>
      <w:r w:rsidRPr="00673F7B">
        <w:rPr>
          <w:rStyle w:val="Emphasis"/>
        </w:rPr>
        <w:t>imported goods</w:t>
      </w:r>
      <w:r w:rsidRPr="00590E14">
        <w:rPr>
          <w:rStyle w:val="StyleUnderline"/>
        </w:rPr>
        <w:t xml:space="preserve"> but,</w:t>
      </w:r>
      <w:r w:rsidRPr="007D1540">
        <w:rPr>
          <w:sz w:val="16"/>
        </w:rPr>
        <w:t xml:space="preserve"> for every Bangladesh that becomes a South Korea, </w:t>
      </w:r>
      <w:r w:rsidRPr="00726EB1">
        <w:rPr>
          <w:rStyle w:val="StyleUnderline"/>
          <w:highlight w:val="cyan"/>
        </w:rPr>
        <w:t xml:space="preserve">the value of </w:t>
      </w:r>
      <w:r w:rsidRPr="00726EB1">
        <w:rPr>
          <w:rStyle w:val="Emphasis"/>
          <w:highlight w:val="cyan"/>
        </w:rPr>
        <w:t>rising global demand</w:t>
      </w:r>
      <w:r w:rsidRPr="00590E14">
        <w:rPr>
          <w:rStyle w:val="StyleUnderline"/>
        </w:rPr>
        <w:t xml:space="preserve"> and </w:t>
      </w:r>
      <w:r w:rsidRPr="00673F7B">
        <w:rPr>
          <w:rStyle w:val="Emphasis"/>
        </w:rPr>
        <w:t>new export markets</w:t>
      </w:r>
      <w:r w:rsidRPr="00590E14">
        <w:rPr>
          <w:rStyle w:val="StyleUnderline"/>
        </w:rPr>
        <w:t xml:space="preserve"> </w:t>
      </w:r>
      <w:r w:rsidRPr="00726EB1">
        <w:rPr>
          <w:rStyle w:val="StyleUnderline"/>
          <w:highlight w:val="cyan"/>
        </w:rPr>
        <w:t>is</w:t>
      </w:r>
      <w:r w:rsidRPr="00590E14">
        <w:rPr>
          <w:rStyle w:val="StyleUnderline"/>
        </w:rPr>
        <w:t xml:space="preserve"> obviously </w:t>
      </w:r>
      <w:r w:rsidRPr="00673F7B">
        <w:rPr>
          <w:rStyle w:val="Emphasis"/>
        </w:rPr>
        <w:t xml:space="preserve">much </w:t>
      </w:r>
      <w:r w:rsidRPr="00726EB1">
        <w:rPr>
          <w:rStyle w:val="Emphasis"/>
          <w:highlight w:val="cyan"/>
        </w:rPr>
        <w:t>greater</w:t>
      </w:r>
      <w:r w:rsidRPr="007D1540">
        <w:rPr>
          <w:sz w:val="16"/>
        </w:rPr>
        <w:t>.</w:t>
      </w:r>
    </w:p>
    <w:bookmarkEnd w:id="0"/>
    <w:p w14:paraId="45232985" w14:textId="77777777" w:rsidR="006C67B0" w:rsidRPr="009540C1" w:rsidRDefault="006C67B0" w:rsidP="006C67B0">
      <w:pPr>
        <w:pStyle w:val="Heading4"/>
        <w:rPr>
          <w:rFonts w:asciiTheme="majorHAnsi" w:hAnsiTheme="majorHAnsi" w:cstheme="majorHAnsi"/>
        </w:rPr>
      </w:pPr>
      <w:r>
        <w:rPr>
          <w:rFonts w:asciiTheme="majorHAnsi" w:hAnsiTheme="majorHAnsi" w:cstheme="majorHAnsi"/>
        </w:rPr>
        <w:t>C</w:t>
      </w:r>
      <w:r w:rsidRPr="009540C1">
        <w:rPr>
          <w:rFonts w:asciiTheme="majorHAnsi" w:hAnsiTheme="majorHAnsi" w:cstheme="majorHAnsi"/>
        </w:rPr>
        <w:t xml:space="preserve">auses mass death---only capitalism enables a peaceful solution to poverty. </w:t>
      </w:r>
    </w:p>
    <w:p w14:paraId="70FC9D91" w14:textId="77777777" w:rsidR="006C67B0" w:rsidRPr="009540C1" w:rsidRDefault="006C67B0" w:rsidP="006C67B0">
      <w:pPr>
        <w:rPr>
          <w:rFonts w:asciiTheme="majorHAnsi" w:hAnsiTheme="majorHAnsi" w:cstheme="majorHAnsi"/>
        </w:rPr>
      </w:pPr>
      <w:r w:rsidRPr="009540C1">
        <w:rPr>
          <w:rFonts w:asciiTheme="majorHAnsi" w:hAnsiTheme="majorHAnsi" w:cstheme="majorHAnsi"/>
        </w:rPr>
        <w:t xml:space="preserve">Rainer </w:t>
      </w:r>
      <w:r w:rsidRPr="009540C1">
        <w:rPr>
          <w:rStyle w:val="Style13ptBold"/>
          <w:rFonts w:asciiTheme="majorHAnsi" w:hAnsiTheme="majorHAnsi" w:cstheme="majorHAnsi"/>
        </w:rPr>
        <w:t>Zitelmann 21</w:t>
      </w:r>
      <w:r w:rsidRPr="009540C1">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2635C41B"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Another question that is all too rarely asked is: What would be the price of eliminating inequality? </w:t>
      </w:r>
      <w:r w:rsidRPr="009540C1">
        <w:rPr>
          <w:rStyle w:val="StyleUnderline"/>
          <w:rFonts w:asciiTheme="majorHAnsi" w:hAnsiTheme="majorHAnsi" w:cstheme="majorHAnsi"/>
          <w:highlight w:val="cyan"/>
        </w:rPr>
        <w:t>In 2017</w:t>
      </w:r>
      <w:r w:rsidRPr="009540C1">
        <w:rPr>
          <w:rFonts w:asciiTheme="majorHAnsi" w:hAnsiTheme="majorHAnsi" w:cstheme="majorHAnsi"/>
          <w:sz w:val="16"/>
        </w:rPr>
        <w:t xml:space="preserve">, the renowned </w:t>
      </w:r>
      <w:r w:rsidRPr="009540C1">
        <w:rPr>
          <w:rStyle w:val="StyleUnderline"/>
          <w:rFonts w:asciiTheme="majorHAnsi" w:hAnsiTheme="majorHAnsi" w:cstheme="majorHAnsi"/>
          <w:highlight w:val="cyan"/>
        </w:rPr>
        <w:t>Stanford historian</w:t>
      </w:r>
      <w:r w:rsidRPr="009540C1">
        <w:rPr>
          <w:rStyle w:val="StyleUnderline"/>
          <w:rFonts w:asciiTheme="majorHAnsi" w:hAnsiTheme="majorHAnsi" w:cstheme="majorHAnsi"/>
        </w:rPr>
        <w:t xml:space="preserve"> and scholar of ancient history Walter </w:t>
      </w:r>
      <w:r w:rsidRPr="009540C1">
        <w:rPr>
          <w:rStyle w:val="StyleUnderline"/>
          <w:rFonts w:asciiTheme="majorHAnsi" w:hAnsiTheme="majorHAnsi" w:cstheme="majorHAnsi"/>
          <w:highlight w:val="cyan"/>
        </w:rPr>
        <w:t>Scheidel presented</w:t>
      </w:r>
      <w:r w:rsidRPr="009540C1">
        <w:rPr>
          <w:rStyle w:val="StyleUnderline"/>
          <w:rFonts w:asciiTheme="majorHAnsi" w:hAnsiTheme="majorHAnsi" w:cstheme="majorHAnsi"/>
        </w:rPr>
        <w:t xml:space="preserve"> an impressive historical </w:t>
      </w:r>
      <w:r w:rsidRPr="009540C1">
        <w:rPr>
          <w:rStyle w:val="StyleUnderline"/>
          <w:rFonts w:asciiTheme="majorHAnsi" w:hAnsiTheme="majorHAnsi" w:cstheme="majorHAnsi"/>
          <w:highlight w:val="cyan"/>
        </w:rPr>
        <w:t>analysis</w:t>
      </w:r>
      <w:r w:rsidRPr="009540C1">
        <w:rPr>
          <w:rStyle w:val="StyleUnderline"/>
          <w:rFonts w:asciiTheme="majorHAnsi" w:hAnsiTheme="majorHAnsi" w:cstheme="majorHAnsi"/>
        </w:rPr>
        <w:t xml:space="preserve"> of this question</w:t>
      </w:r>
      <w:r w:rsidRPr="009540C1">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77B1002B" w14:textId="77777777" w:rsidR="006C67B0" w:rsidRPr="009540C1" w:rsidRDefault="006C67B0" w:rsidP="006C67B0">
      <w:pPr>
        <w:rPr>
          <w:rFonts w:asciiTheme="majorHAnsi" w:hAnsiTheme="majorHAnsi" w:cstheme="majorHAnsi"/>
          <w:sz w:val="16"/>
          <w:szCs w:val="16"/>
        </w:rPr>
      </w:pPr>
      <w:r w:rsidRPr="009540C1">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5C6072F2"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According to Scheidel, </w:t>
      </w:r>
      <w:r w:rsidRPr="009540C1">
        <w:rPr>
          <w:rStyle w:val="Emphasis"/>
          <w:rFonts w:asciiTheme="majorHAnsi" w:hAnsiTheme="majorHAnsi" w:cstheme="majorHAnsi"/>
        </w:rPr>
        <w:t xml:space="preserve">the </w:t>
      </w:r>
      <w:r w:rsidRPr="009540C1">
        <w:rPr>
          <w:rStyle w:val="Emphasis"/>
          <w:rFonts w:asciiTheme="majorHAnsi" w:hAnsiTheme="majorHAnsi" w:cstheme="majorHAnsi"/>
          <w:highlight w:val="cyan"/>
        </w:rPr>
        <w:t>greatest levelers</w:t>
      </w:r>
      <w:r w:rsidRPr="009540C1">
        <w:rPr>
          <w:rStyle w:val="Emphasis"/>
          <w:rFonts w:asciiTheme="majorHAnsi" w:hAnsiTheme="majorHAnsi" w:cstheme="majorHAnsi"/>
        </w:rPr>
        <w:t xml:space="preserve"> of the twentieth century </w:t>
      </w:r>
      <w:r w:rsidRPr="009540C1">
        <w:rPr>
          <w:rStyle w:val="Emphasis"/>
          <w:rFonts w:asciiTheme="majorHAnsi" w:hAnsiTheme="majorHAnsi" w:cstheme="majorHAnsi"/>
          <w:highlight w:val="cyan"/>
        </w:rPr>
        <w:t>did not include peaceful social reforms</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they </w:t>
      </w:r>
      <w:r w:rsidRPr="009540C1">
        <w:rPr>
          <w:rStyle w:val="StyleUnderline"/>
          <w:rFonts w:asciiTheme="majorHAnsi" w:hAnsiTheme="majorHAnsi" w:cstheme="majorHAnsi"/>
          <w:highlight w:val="cyan"/>
        </w:rPr>
        <w:t>were</w:t>
      </w:r>
      <w:r w:rsidRPr="009540C1">
        <w:rPr>
          <w:rStyle w:val="StyleUnderline"/>
          <w:rFonts w:asciiTheme="majorHAnsi" w:hAnsiTheme="majorHAnsi" w:cstheme="majorHAnsi"/>
        </w:rPr>
        <w:t xml:space="preserve"> the two </w:t>
      </w:r>
      <w:r w:rsidRPr="009540C1">
        <w:rPr>
          <w:rStyle w:val="StyleUnderline"/>
          <w:rFonts w:asciiTheme="majorHAnsi" w:hAnsiTheme="majorHAnsi" w:cstheme="majorHAnsi"/>
          <w:highlight w:val="cyan"/>
        </w:rPr>
        <w:t>world wars and</w:t>
      </w:r>
      <w:r w:rsidRPr="009540C1">
        <w:rPr>
          <w:rStyle w:val="StyleUnderline"/>
          <w:rFonts w:asciiTheme="majorHAnsi" w:hAnsiTheme="majorHAnsi" w:cstheme="majorHAnsi"/>
        </w:rPr>
        <w:t xml:space="preserve"> the </w:t>
      </w:r>
      <w:r w:rsidRPr="009540C1">
        <w:rPr>
          <w:rStyle w:val="StyleUnderline"/>
          <w:rFonts w:asciiTheme="majorHAnsi" w:hAnsiTheme="majorHAnsi" w:cstheme="majorHAnsi"/>
          <w:highlight w:val="cyan"/>
        </w:rPr>
        <w:t>communist revolutions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More than 100 million people died in each</w:t>
      </w:r>
      <w:r w:rsidRPr="009540C1">
        <w:rPr>
          <w:rStyle w:val="Emphasis"/>
          <w:rFonts w:asciiTheme="majorHAnsi" w:hAnsiTheme="majorHAnsi" w:cstheme="majorHAnsi"/>
        </w:rPr>
        <w:t xml:space="preserve"> of the two world wars and in the communist social experiments</w:t>
      </w:r>
      <w:r w:rsidRPr="009540C1">
        <w:rPr>
          <w:rFonts w:asciiTheme="majorHAnsi" w:hAnsiTheme="majorHAnsi" w:cstheme="majorHAnsi"/>
          <w:sz w:val="16"/>
        </w:rPr>
        <w:t>.</w:t>
      </w:r>
    </w:p>
    <w:p w14:paraId="7B269B88" w14:textId="77777777" w:rsidR="006C67B0" w:rsidRPr="009540C1" w:rsidRDefault="006C67B0" w:rsidP="006C67B0">
      <w:pPr>
        <w:rPr>
          <w:rFonts w:asciiTheme="majorHAnsi" w:hAnsiTheme="majorHAnsi" w:cstheme="majorHAnsi"/>
          <w:sz w:val="16"/>
          <w:szCs w:val="16"/>
        </w:rPr>
      </w:pPr>
      <w:r w:rsidRPr="009540C1">
        <w:rPr>
          <w:rFonts w:asciiTheme="majorHAnsi" w:hAnsiTheme="majorHAnsi" w:cstheme="majorHAnsi"/>
          <w:sz w:val="16"/>
          <w:szCs w:val="16"/>
        </w:rPr>
        <w:t>Total War as a Great Leveler</w:t>
      </w:r>
    </w:p>
    <w:p w14:paraId="1329A6A5" w14:textId="77777777" w:rsidR="006C67B0" w:rsidRPr="009540C1" w:rsidRDefault="006C67B0" w:rsidP="006C67B0">
      <w:pPr>
        <w:rPr>
          <w:rFonts w:asciiTheme="majorHAnsi" w:hAnsiTheme="majorHAnsi" w:cstheme="majorHAnsi"/>
          <w:sz w:val="16"/>
        </w:rPr>
      </w:pPr>
      <w:r w:rsidRPr="009540C1">
        <w:rPr>
          <w:rStyle w:val="StyleUnderline"/>
          <w:rFonts w:asciiTheme="majorHAnsi" w:hAnsiTheme="majorHAnsi" w:cstheme="majorHAnsi"/>
        </w:rPr>
        <w:t>World War II serves as Scheidel’s strongest example of “total war” leveling</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Take Japan: In 1938, the wealthiest 1 percent of the population received 19.9 percent </w:t>
      </w:r>
      <w:r w:rsidRPr="009540C1">
        <w:rPr>
          <w:rStyle w:val="StyleUnderline"/>
          <w:rFonts w:asciiTheme="majorHAnsi" w:hAnsiTheme="majorHAnsi" w:cstheme="majorHAnsi"/>
        </w:rPr>
        <w:lastRenderedPageBreak/>
        <w:t>of all reported income before taxes and transfers</w:t>
      </w:r>
      <w:r w:rsidRPr="009540C1">
        <w:rPr>
          <w:rFonts w:asciiTheme="majorHAnsi" w:hAnsiTheme="majorHAnsi" w:cstheme="majorHAnsi"/>
          <w:sz w:val="16"/>
        </w:rPr>
        <w:t xml:space="preserve">. </w:t>
      </w:r>
      <w:r w:rsidRPr="009540C1">
        <w:rPr>
          <w:rStyle w:val="Emphasis"/>
          <w:rFonts w:asciiTheme="majorHAnsi" w:hAnsiTheme="majorHAnsi" w:cstheme="majorHAnsi"/>
        </w:rPr>
        <w:t>Within the next seven years</w:t>
      </w:r>
      <w:r w:rsidRPr="009540C1">
        <w:rPr>
          <w:rFonts w:asciiTheme="majorHAnsi" w:hAnsiTheme="majorHAnsi" w:cstheme="majorHAnsi"/>
          <w:sz w:val="16"/>
        </w:rPr>
        <w:t xml:space="preserve">, </w:t>
      </w:r>
      <w:r w:rsidRPr="009540C1">
        <w:rPr>
          <w:rStyle w:val="StyleUnderline"/>
          <w:rFonts w:asciiTheme="majorHAnsi" w:hAnsiTheme="majorHAnsi" w:cstheme="majorHAnsi"/>
        </w:rPr>
        <w:t>their share dropped by two-thirds, all the way down to 6.4 percent</w:t>
      </w:r>
      <w:r w:rsidRPr="009540C1">
        <w:rPr>
          <w:rFonts w:asciiTheme="majorHAnsi" w:hAnsiTheme="majorHAnsi" w:cstheme="majorHAnsi"/>
          <w:sz w:val="16"/>
        </w:rPr>
        <w:t xml:space="preserve">. </w:t>
      </w:r>
      <w:r w:rsidRPr="009540C1">
        <w:rPr>
          <w:rStyle w:val="Emphasis"/>
          <w:rFonts w:asciiTheme="majorHAnsi" w:hAnsiTheme="majorHAnsi" w:cstheme="majorHAnsi"/>
        </w:rPr>
        <w:t>More than half of this loss was incurred by the richest tenth of that top bracket</w:t>
      </w:r>
      <w:r w:rsidRPr="009540C1">
        <w:rPr>
          <w:rFonts w:asciiTheme="majorHAnsi" w:hAnsiTheme="majorHAnsi" w:cstheme="majorHAnsi"/>
          <w:sz w:val="16"/>
        </w:rPr>
        <w:t>: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3FEAD3B2"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Significant leveling also took place in other countries during wartime. </w:t>
      </w:r>
      <w:r w:rsidRPr="009540C1">
        <w:rPr>
          <w:rStyle w:val="StyleUnderline"/>
          <w:rFonts w:asciiTheme="majorHAnsi" w:hAnsiTheme="majorHAnsi" w:cstheme="majorHAnsi"/>
        </w:rPr>
        <w:t>According to Scheidel’s analysis</w:t>
      </w:r>
      <w:r w:rsidRPr="009540C1">
        <w:rPr>
          <w:rFonts w:asciiTheme="majorHAnsi" w:hAnsiTheme="majorHAnsi" w:cstheme="majorHAnsi"/>
          <w:sz w:val="16"/>
        </w:rPr>
        <w:t xml:space="preserve">, </w:t>
      </w:r>
      <w:r w:rsidRPr="009540C1">
        <w:rPr>
          <w:rStyle w:val="Emphasis"/>
          <w:rFonts w:asciiTheme="majorHAnsi" w:hAnsiTheme="majorHAnsi" w:cstheme="majorHAnsi"/>
        </w:rPr>
        <w:t>the two world wars were among the greatest levelers in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The </w:t>
      </w:r>
      <w:r w:rsidRPr="009540C1">
        <w:rPr>
          <w:rStyle w:val="StyleUnderline"/>
          <w:rFonts w:asciiTheme="majorHAnsi" w:hAnsiTheme="majorHAnsi" w:cstheme="majorHAnsi"/>
          <w:highlight w:val="cyan"/>
        </w:rPr>
        <w:t>average percentage drop of top income shares in countries that actively fought in World War II</w:t>
      </w:r>
      <w:r w:rsidRPr="009540C1">
        <w:rPr>
          <w:rStyle w:val="StyleUnderline"/>
          <w:rFonts w:asciiTheme="majorHAnsi" w:hAnsiTheme="majorHAnsi" w:cstheme="majorHAnsi"/>
        </w:rPr>
        <w:t xml:space="preserve"> as frontline states </w:t>
      </w:r>
      <w:r w:rsidRPr="009540C1">
        <w:rPr>
          <w:rStyle w:val="StyleUnderline"/>
          <w:rFonts w:asciiTheme="majorHAnsi" w:hAnsiTheme="majorHAnsi" w:cstheme="majorHAnsi"/>
          <w:highlight w:val="cyan"/>
        </w:rPr>
        <w:t>was</w:t>
      </w:r>
      <w:r w:rsidRPr="009540C1">
        <w:rPr>
          <w:rFonts w:asciiTheme="majorHAnsi" w:hAnsiTheme="majorHAnsi" w:cstheme="majorHAnsi"/>
          <w:sz w:val="16"/>
          <w:highlight w:val="cyan"/>
        </w:rPr>
        <w:t xml:space="preserve"> </w:t>
      </w:r>
      <w:r w:rsidRPr="009540C1">
        <w:rPr>
          <w:rStyle w:val="Emphasis"/>
          <w:rFonts w:asciiTheme="majorHAnsi" w:hAnsiTheme="majorHAnsi" w:cstheme="majorHAnsi"/>
          <w:highlight w:val="cyan"/>
        </w:rPr>
        <w:t>31 percent</w:t>
      </w:r>
      <w:r w:rsidRPr="009540C1">
        <w:rPr>
          <w:rStyle w:val="Emphasis"/>
          <w:rFonts w:asciiTheme="majorHAnsi" w:hAnsiTheme="majorHAnsi" w:cstheme="majorHAnsi"/>
        </w:rPr>
        <w:t xml:space="preserve"> of the prewar level</w:t>
      </w:r>
      <w:r w:rsidRPr="009540C1">
        <w:rPr>
          <w:rFonts w:asciiTheme="majorHAnsi" w:hAnsiTheme="majorHAnsi" w:cstheme="majorHAnsi"/>
          <w:sz w:val="16"/>
        </w:rPr>
        <w:t xml:space="preserve">. </w:t>
      </w:r>
      <w:r w:rsidRPr="009540C1">
        <w:rPr>
          <w:rStyle w:val="Emphasis"/>
          <w:rFonts w:asciiTheme="majorHAnsi" w:hAnsiTheme="majorHAnsi" w:cstheme="majorHAnsi"/>
        </w:rPr>
        <w:t xml:space="preserve">This is a </w:t>
      </w:r>
      <w:r w:rsidRPr="009540C1">
        <w:rPr>
          <w:rStyle w:val="Emphasis"/>
          <w:rFonts w:asciiTheme="majorHAnsi" w:hAnsiTheme="majorHAnsi" w:cstheme="majorHAnsi"/>
          <w:highlight w:val="cyan"/>
        </w:rPr>
        <w:t>robust finding</w:t>
      </w:r>
      <w:r w:rsidRPr="009540C1">
        <w:rPr>
          <w:rStyle w:val="Emphasis"/>
          <w:rFonts w:asciiTheme="majorHAnsi" w:hAnsiTheme="majorHAnsi" w:cstheme="majorHAnsi"/>
        </w:rPr>
        <w:t xml:space="preserve"> because the sample consists of a dozen countries</w:t>
      </w:r>
      <w:r w:rsidRPr="009540C1">
        <w:rPr>
          <w:rFonts w:asciiTheme="majorHAnsi" w:hAnsiTheme="majorHAnsi" w:cstheme="majorHAnsi"/>
          <w:sz w:val="16"/>
        </w:rPr>
        <w:t>. The only two countries in which inequality increased during this period were also those farthest from the major theaters of war (Argentina and South Africa).</w:t>
      </w:r>
    </w:p>
    <w:p w14:paraId="2EC81FA5" w14:textId="77777777" w:rsidR="006C67B0" w:rsidRPr="009540C1" w:rsidRDefault="006C67B0" w:rsidP="006C67B0">
      <w:pPr>
        <w:rPr>
          <w:rFonts w:asciiTheme="majorHAnsi" w:hAnsiTheme="majorHAnsi" w:cstheme="majorHAnsi"/>
          <w:sz w:val="16"/>
          <w:szCs w:val="16"/>
        </w:rPr>
      </w:pPr>
      <w:r w:rsidRPr="009540C1">
        <w:rPr>
          <w:rFonts w:asciiTheme="majorHAnsi" w:hAnsiTheme="majorHAnsi" w:cstheme="majorHAnsi"/>
          <w:sz w:val="16"/>
          <w:szCs w:val="16"/>
        </w:rPr>
        <w:t xml:space="preserve">Low savings rates and depressed asset prices, physical destruction and the loss of foreign assets, </w:t>
      </w:r>
      <w:proofErr w:type="gramStart"/>
      <w:r w:rsidRPr="009540C1">
        <w:rPr>
          <w:rFonts w:asciiTheme="majorHAnsi" w:hAnsiTheme="majorHAnsi" w:cstheme="majorHAnsi"/>
          <w:sz w:val="16"/>
          <w:szCs w:val="16"/>
        </w:rPr>
        <w:t>inflation</w:t>
      </w:r>
      <w:proofErr w:type="gramEnd"/>
      <w:r w:rsidRPr="009540C1">
        <w:rPr>
          <w:rFonts w:asciiTheme="majorHAnsi" w:hAnsiTheme="majorHAnsi" w:cstheme="majorHAnsi"/>
          <w:sz w:val="16"/>
          <w:szCs w:val="16"/>
        </w:rPr>
        <w:t xml:space="preserve">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4E72B776"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economic consequences of the two world wars were, therefore, devastating for the rich</w:t>
      </w:r>
      <w:r w:rsidRPr="009540C1">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21F4FE63" w14:textId="77777777" w:rsidR="006C67B0" w:rsidRPr="009540C1" w:rsidRDefault="006C67B0" w:rsidP="006C67B0">
      <w:pPr>
        <w:rPr>
          <w:rFonts w:asciiTheme="majorHAnsi" w:hAnsiTheme="majorHAnsi" w:cstheme="majorHAnsi"/>
          <w:sz w:val="16"/>
          <w:szCs w:val="16"/>
        </w:rPr>
      </w:pPr>
      <w:r w:rsidRPr="009540C1">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4ECFF19B" w14:textId="77777777" w:rsidR="006C67B0" w:rsidRPr="009540C1" w:rsidRDefault="006C67B0" w:rsidP="006C67B0">
      <w:pPr>
        <w:rPr>
          <w:rStyle w:val="Emphasis"/>
          <w:rFonts w:asciiTheme="majorHAnsi" w:hAnsiTheme="majorHAnsi" w:cstheme="majorHAnsi"/>
        </w:rPr>
      </w:pPr>
      <w:r w:rsidRPr="009540C1">
        <w:rPr>
          <w:rStyle w:val="Emphasis"/>
          <w:rFonts w:asciiTheme="majorHAnsi" w:hAnsiTheme="majorHAnsi" w:cstheme="majorHAnsi"/>
        </w:rPr>
        <w:t>Poverty is Eliminated Peacefully</w:t>
      </w:r>
    </w:p>
    <w:p w14:paraId="1A74B8C1" w14:textId="77777777" w:rsidR="006C67B0" w:rsidRPr="009540C1" w:rsidRDefault="006C67B0" w:rsidP="006C67B0">
      <w:pPr>
        <w:rPr>
          <w:rFonts w:asciiTheme="majorHAnsi" w:hAnsiTheme="majorHAnsi" w:cstheme="majorHAnsi"/>
          <w:sz w:val="16"/>
        </w:rPr>
      </w:pPr>
      <w:r w:rsidRPr="009540C1">
        <w:rPr>
          <w:rFonts w:asciiTheme="majorHAnsi" w:hAnsiTheme="majorHAnsi" w:cstheme="majorHAnsi"/>
          <w:sz w:val="16"/>
        </w:rPr>
        <w:t xml:space="preserve">The </w:t>
      </w:r>
      <w:r w:rsidRPr="009540C1">
        <w:rPr>
          <w:rStyle w:val="StyleUnderline"/>
          <w:rFonts w:asciiTheme="majorHAnsi" w:hAnsiTheme="majorHAnsi" w:cstheme="majorHAnsi"/>
        </w:rPr>
        <w:t xml:space="preserve">price of </w:t>
      </w:r>
      <w:r w:rsidRPr="009540C1">
        <w:rPr>
          <w:rStyle w:val="StyleUnderline"/>
          <w:rFonts w:asciiTheme="majorHAnsi" w:hAnsiTheme="majorHAnsi" w:cstheme="majorHAnsi"/>
          <w:highlight w:val="cyan"/>
        </w:rPr>
        <w:t>reducing inequality</w:t>
      </w:r>
      <w:r w:rsidRPr="009540C1">
        <w:rPr>
          <w:rStyle w:val="StyleUnderline"/>
          <w:rFonts w:asciiTheme="majorHAnsi" w:hAnsiTheme="majorHAnsi" w:cstheme="majorHAnsi"/>
        </w:rPr>
        <w:t xml:space="preserve"> has thus usually </w:t>
      </w:r>
      <w:r w:rsidRPr="009540C1">
        <w:rPr>
          <w:rStyle w:val="StyleUnderline"/>
          <w:rFonts w:asciiTheme="majorHAnsi" w:hAnsiTheme="majorHAnsi" w:cstheme="majorHAnsi"/>
          <w:highlight w:val="cyan"/>
        </w:rPr>
        <w:t>involved</w:t>
      </w:r>
      <w:r w:rsidRPr="009540C1">
        <w:rPr>
          <w:rStyle w:val="StyleUnderline"/>
          <w:rFonts w:asciiTheme="majorHAnsi" w:hAnsiTheme="majorHAnsi" w:cstheme="majorHAnsi"/>
        </w:rPr>
        <w:t xml:space="preserve"> violent shocks and </w:t>
      </w:r>
      <w:r w:rsidRPr="009540C1">
        <w:rPr>
          <w:rStyle w:val="StyleUnderline"/>
          <w:rFonts w:asciiTheme="majorHAnsi" w:hAnsiTheme="majorHAnsi" w:cstheme="majorHAnsi"/>
          <w:highlight w:val="cyan"/>
        </w:rPr>
        <w:t>catastrophes</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whose victims</w:t>
      </w:r>
      <w:r w:rsidRPr="009540C1">
        <w:rPr>
          <w:rStyle w:val="Emphasis"/>
          <w:rFonts w:asciiTheme="majorHAnsi" w:hAnsiTheme="majorHAnsi" w:cstheme="majorHAnsi"/>
        </w:rPr>
        <w:t xml:space="preserve"> have been not only the rich but millions and </w:t>
      </w:r>
      <w:r w:rsidRPr="009540C1">
        <w:rPr>
          <w:rStyle w:val="Emphasis"/>
          <w:rFonts w:asciiTheme="majorHAnsi" w:hAnsiTheme="majorHAnsi" w:cstheme="majorHAnsi"/>
          <w:highlight w:val="cyan"/>
        </w:rPr>
        <w:t>millions of people</w:t>
      </w:r>
      <w:r w:rsidRPr="009540C1">
        <w:rPr>
          <w:rFonts w:asciiTheme="majorHAnsi" w:hAnsiTheme="majorHAnsi" w:cstheme="majorHAnsi"/>
          <w:sz w:val="16"/>
          <w:highlight w:val="cyan"/>
        </w:rPr>
        <w:t>.</w:t>
      </w:r>
      <w:r w:rsidRPr="009540C1">
        <w:rPr>
          <w:rFonts w:asciiTheme="majorHAnsi" w:hAnsiTheme="majorHAnsi" w:cstheme="majorHAnsi"/>
          <w:sz w:val="16"/>
        </w:rPr>
        <w:t xml:space="preserve"> </w:t>
      </w:r>
      <w:r w:rsidRPr="009540C1">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9540C1">
        <w:rPr>
          <w:rFonts w:asciiTheme="majorHAnsi" w:hAnsiTheme="majorHAnsi" w:cstheme="majorHAnsi"/>
          <w:sz w:val="16"/>
        </w:rPr>
        <w:t xml:space="preserve">. If the goal is to distribute income and wealth more equally, says historian Scheidel, then we simply cannot close our eyes to the violent ruptures that have so often proved necessary to achieve that goal. </w:t>
      </w:r>
      <w:r w:rsidRPr="009540C1">
        <w:rPr>
          <w:rStyle w:val="StyleUnderline"/>
          <w:rFonts w:asciiTheme="majorHAnsi" w:hAnsiTheme="majorHAnsi" w:cstheme="majorHAnsi"/>
        </w:rPr>
        <w:t>We must ask ourselves whether humanity has ever succeeded in equalizing the distribution of wealth without considerable violence</w:t>
      </w:r>
      <w:r w:rsidRPr="009540C1">
        <w:rPr>
          <w:rFonts w:asciiTheme="majorHAnsi" w:hAnsiTheme="majorHAnsi" w:cstheme="majorHAnsi"/>
          <w:sz w:val="16"/>
        </w:rPr>
        <w:t xml:space="preserve">. </w:t>
      </w:r>
      <w:r w:rsidRPr="009540C1">
        <w:rPr>
          <w:rStyle w:val="Emphasis"/>
          <w:rFonts w:asciiTheme="majorHAnsi" w:hAnsiTheme="majorHAnsi" w:cstheme="majorHAnsi"/>
        </w:rPr>
        <w:t>Analyzing thousands of years of human history, Scheidel’s answer is no</w:t>
      </w:r>
      <w:r w:rsidRPr="009540C1">
        <w:rPr>
          <w:rFonts w:asciiTheme="majorHAnsi" w:hAnsiTheme="majorHAnsi" w:cstheme="majorHAnsi"/>
          <w:sz w:val="16"/>
        </w:rPr>
        <w:t>. This may be a depressing finding for many adherents of egalitarian ideas.</w:t>
      </w:r>
    </w:p>
    <w:p w14:paraId="0AE077BE" w14:textId="77777777" w:rsidR="006C67B0" w:rsidRPr="00800F17" w:rsidRDefault="006C67B0" w:rsidP="006C67B0">
      <w:pPr>
        <w:rPr>
          <w:rFonts w:asciiTheme="majorHAnsi" w:hAnsiTheme="majorHAnsi" w:cstheme="majorHAnsi"/>
          <w:sz w:val="16"/>
        </w:rPr>
      </w:pPr>
      <w:r w:rsidRPr="009540C1">
        <w:rPr>
          <w:rStyle w:val="Emphasis"/>
          <w:rFonts w:asciiTheme="majorHAnsi" w:hAnsiTheme="majorHAnsi" w:cstheme="majorHAnsi"/>
        </w:rPr>
        <w:t>However</w:t>
      </w:r>
      <w:r w:rsidRPr="009540C1">
        <w:rPr>
          <w:rFonts w:asciiTheme="majorHAnsi" w:hAnsiTheme="majorHAnsi" w:cstheme="majorHAnsi"/>
          <w:sz w:val="16"/>
        </w:rPr>
        <w:t xml:space="preserve">, </w:t>
      </w:r>
      <w:r w:rsidRPr="009540C1">
        <w:rPr>
          <w:rStyle w:val="StyleUnderline"/>
          <w:rFonts w:asciiTheme="majorHAnsi" w:hAnsiTheme="majorHAnsi" w:cstheme="majorHAnsi"/>
        </w:rPr>
        <w:t>if we shift perspective</w:t>
      </w:r>
      <w:r w:rsidRPr="009540C1">
        <w:rPr>
          <w:rFonts w:asciiTheme="majorHAnsi" w:hAnsiTheme="majorHAnsi" w:cstheme="majorHAnsi"/>
          <w:sz w:val="16"/>
        </w:rPr>
        <w:t xml:space="preserve">, </w:t>
      </w:r>
      <w:r w:rsidRPr="009540C1">
        <w:rPr>
          <w:rStyle w:val="StyleUnderline"/>
          <w:rFonts w:asciiTheme="majorHAnsi" w:hAnsiTheme="majorHAnsi" w:cstheme="majorHAnsi"/>
        </w:rPr>
        <w:t>and ask</w:t>
      </w:r>
      <w:r w:rsidRPr="009540C1">
        <w:rPr>
          <w:rFonts w:asciiTheme="majorHAnsi" w:hAnsiTheme="majorHAnsi" w:cstheme="majorHAnsi"/>
          <w:sz w:val="16"/>
        </w:rPr>
        <w:t xml:space="preserve"> not “How do we reduce inequality?” but “</w:t>
      </w:r>
      <w:r w:rsidRPr="009540C1">
        <w:rPr>
          <w:rStyle w:val="StyleUnderline"/>
          <w:rFonts w:asciiTheme="majorHAnsi" w:hAnsiTheme="majorHAnsi" w:cstheme="majorHAnsi"/>
          <w:highlight w:val="cyan"/>
        </w:rPr>
        <w:t>How do we reduce poverty</w:t>
      </w:r>
      <w:r w:rsidRPr="009540C1">
        <w:rPr>
          <w:rFonts w:asciiTheme="majorHAnsi" w:hAnsiTheme="majorHAnsi" w:cstheme="majorHAnsi"/>
          <w:sz w:val="16"/>
        </w:rPr>
        <w:t xml:space="preserve">?” </w:t>
      </w:r>
      <w:r w:rsidRPr="009540C1">
        <w:rPr>
          <w:rStyle w:val="Emphasis"/>
          <w:rFonts w:asciiTheme="majorHAnsi" w:hAnsiTheme="majorHAnsi" w:cstheme="majorHAnsi"/>
        </w:rPr>
        <w:t>then we can provide an optimistic answer</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Not violent ruptures</w:t>
      </w:r>
      <w:r w:rsidRPr="009540C1">
        <w:rPr>
          <w:rStyle w:val="StyleUnderline"/>
          <w:rFonts w:asciiTheme="majorHAnsi" w:hAnsiTheme="majorHAnsi" w:cstheme="majorHAnsi"/>
        </w:rPr>
        <w:t xml:space="preserve"> of the kind that led to reductions of inequality</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but</w:t>
      </w:r>
      <w:r w:rsidRPr="009540C1">
        <w:rPr>
          <w:rStyle w:val="Emphasis"/>
          <w:rFonts w:asciiTheme="majorHAnsi" w:hAnsiTheme="majorHAnsi" w:cstheme="majorHAnsi"/>
        </w:rPr>
        <w:t xml:space="preserve"> very </w:t>
      </w:r>
      <w:r w:rsidRPr="009540C1">
        <w:rPr>
          <w:rStyle w:val="Emphasis"/>
          <w:rFonts w:asciiTheme="majorHAnsi" w:hAnsiTheme="majorHAnsi" w:cstheme="majorHAnsi"/>
          <w:highlight w:val="cyan"/>
        </w:rPr>
        <w:t xml:space="preserve">peaceful mechanisms, </w:t>
      </w:r>
      <w:r w:rsidRPr="009540C1">
        <w:rPr>
          <w:rStyle w:val="Emphasis"/>
          <w:rFonts w:asciiTheme="majorHAnsi" w:hAnsiTheme="majorHAnsi" w:cstheme="majorHAnsi"/>
        </w:rPr>
        <w:t xml:space="preserve">namely innovations and growth, </w:t>
      </w:r>
      <w:r w:rsidRPr="009540C1">
        <w:rPr>
          <w:rStyle w:val="Emphasis"/>
          <w:rFonts w:asciiTheme="majorHAnsi" w:hAnsiTheme="majorHAnsi" w:cstheme="majorHAnsi"/>
          <w:highlight w:val="cyan"/>
        </w:rPr>
        <w:t>brought about by</w:t>
      </w:r>
      <w:r w:rsidRPr="009540C1">
        <w:rPr>
          <w:rStyle w:val="Emphasis"/>
          <w:rFonts w:asciiTheme="majorHAnsi" w:hAnsiTheme="majorHAnsi" w:cstheme="majorHAnsi"/>
        </w:rPr>
        <w:t xml:space="preserve"> the forces of </w:t>
      </w:r>
      <w:r w:rsidRPr="009540C1">
        <w:rPr>
          <w:rStyle w:val="Emphasis"/>
          <w:rFonts w:asciiTheme="majorHAnsi" w:hAnsiTheme="majorHAnsi" w:cstheme="majorHAnsi"/>
          <w:highlight w:val="cyan"/>
        </w:rPr>
        <w:t>cap</w:t>
      </w:r>
      <w:r w:rsidRPr="009540C1">
        <w:rPr>
          <w:rStyle w:val="Emphasis"/>
          <w:rFonts w:asciiTheme="majorHAnsi" w:hAnsiTheme="majorHAnsi" w:cstheme="majorHAnsi"/>
        </w:rPr>
        <w:t>italism</w:t>
      </w:r>
      <w:r w:rsidRPr="009540C1">
        <w:rPr>
          <w:rFonts w:asciiTheme="majorHAnsi" w:hAnsiTheme="majorHAnsi" w:cstheme="majorHAnsi"/>
          <w:sz w:val="16"/>
        </w:rPr>
        <w:t xml:space="preserve">, </w:t>
      </w:r>
      <w:r w:rsidRPr="009540C1">
        <w:rPr>
          <w:rStyle w:val="StyleUnderline"/>
          <w:rFonts w:asciiTheme="majorHAnsi" w:hAnsiTheme="majorHAnsi" w:cstheme="majorHAnsi"/>
        </w:rPr>
        <w:t xml:space="preserve">have </w:t>
      </w:r>
      <w:r w:rsidRPr="009540C1">
        <w:rPr>
          <w:rStyle w:val="StyleUnderline"/>
          <w:rFonts w:asciiTheme="majorHAnsi" w:hAnsiTheme="majorHAnsi" w:cstheme="majorHAnsi"/>
          <w:highlight w:val="cyan"/>
        </w:rPr>
        <w:t>led to</w:t>
      </w:r>
      <w:r w:rsidRPr="009540C1">
        <w:rPr>
          <w:rStyle w:val="StyleUnderline"/>
          <w:rFonts w:asciiTheme="majorHAnsi" w:hAnsiTheme="majorHAnsi" w:cstheme="majorHAnsi"/>
        </w:rPr>
        <w:t xml:space="preserve"> the greatest </w:t>
      </w:r>
      <w:r w:rsidRPr="009540C1">
        <w:rPr>
          <w:rStyle w:val="StyleUnderline"/>
          <w:rFonts w:asciiTheme="majorHAnsi" w:hAnsiTheme="majorHAnsi" w:cstheme="majorHAnsi"/>
          <w:highlight w:val="cyan"/>
        </w:rPr>
        <w:t>declines in poverty</w:t>
      </w:r>
      <w:r w:rsidRPr="009540C1">
        <w:rPr>
          <w:rFonts w:asciiTheme="majorHAnsi" w:hAnsiTheme="majorHAnsi" w:cstheme="majorHAnsi"/>
          <w:sz w:val="16"/>
        </w:rPr>
        <w:t xml:space="preserve">. Or, to put it another way: </w:t>
      </w:r>
      <w:r w:rsidRPr="009540C1">
        <w:rPr>
          <w:rStyle w:val="StyleUnderline"/>
          <w:rFonts w:asciiTheme="majorHAnsi" w:hAnsiTheme="majorHAnsi" w:cstheme="majorHAnsi"/>
        </w:rPr>
        <w:t xml:space="preserve">The greatest “levelers” in history have been violent events such as wars, revolutions, </w:t>
      </w:r>
      <w:proofErr w:type="gramStart"/>
      <w:r w:rsidRPr="009540C1">
        <w:rPr>
          <w:rStyle w:val="StyleUnderline"/>
          <w:rFonts w:asciiTheme="majorHAnsi" w:hAnsiTheme="majorHAnsi" w:cstheme="majorHAnsi"/>
        </w:rPr>
        <w:t>state</w:t>
      </w:r>
      <w:proofErr w:type="gramEnd"/>
      <w:r w:rsidRPr="009540C1">
        <w:rPr>
          <w:rStyle w:val="StyleUnderline"/>
          <w:rFonts w:asciiTheme="majorHAnsi" w:hAnsiTheme="majorHAnsi" w:cstheme="majorHAnsi"/>
        </w:rPr>
        <w:t xml:space="preserve"> and systems collapses, and pandemics</w:t>
      </w:r>
      <w:r w:rsidRPr="009540C1">
        <w:rPr>
          <w:rFonts w:asciiTheme="majorHAnsi" w:hAnsiTheme="majorHAnsi" w:cstheme="majorHAnsi"/>
          <w:sz w:val="16"/>
        </w:rPr>
        <w:t xml:space="preserve">, </w:t>
      </w:r>
      <w:r w:rsidRPr="009540C1">
        <w:rPr>
          <w:rStyle w:val="Emphasis"/>
          <w:rFonts w:asciiTheme="majorHAnsi" w:hAnsiTheme="majorHAnsi" w:cstheme="majorHAnsi"/>
        </w:rPr>
        <w:t>but the greatest poverty reducer in history has been capitalism</w:t>
      </w:r>
      <w:r w:rsidRPr="009540C1">
        <w:rPr>
          <w:rFonts w:asciiTheme="majorHAnsi" w:hAnsiTheme="majorHAnsi" w:cstheme="majorHAnsi"/>
          <w:sz w:val="16"/>
        </w:rPr>
        <w:t xml:space="preserve">. </w:t>
      </w:r>
      <w:r w:rsidRPr="009540C1">
        <w:rPr>
          <w:rStyle w:val="StyleUnderline"/>
          <w:rFonts w:asciiTheme="majorHAnsi" w:hAnsiTheme="majorHAnsi" w:cstheme="majorHAnsi"/>
          <w:highlight w:val="cyan"/>
        </w:rPr>
        <w:t>Before</w:t>
      </w:r>
      <w:r w:rsidRPr="009540C1">
        <w:rPr>
          <w:rStyle w:val="StyleUnderline"/>
          <w:rFonts w:asciiTheme="majorHAnsi" w:hAnsiTheme="majorHAnsi" w:cstheme="majorHAnsi"/>
        </w:rPr>
        <w:t xml:space="preserve"> </w:t>
      </w:r>
      <w:r w:rsidRPr="009540C1">
        <w:rPr>
          <w:rStyle w:val="StyleUnderline"/>
          <w:rFonts w:asciiTheme="majorHAnsi" w:hAnsiTheme="majorHAnsi" w:cstheme="majorHAnsi"/>
          <w:highlight w:val="cyan"/>
        </w:rPr>
        <w:lastRenderedPageBreak/>
        <w:t>cap</w:t>
      </w:r>
      <w:r w:rsidRPr="009540C1">
        <w:rPr>
          <w:rStyle w:val="StyleUnderline"/>
          <w:rFonts w:asciiTheme="majorHAnsi" w:hAnsiTheme="majorHAnsi" w:cstheme="majorHAnsi"/>
        </w:rPr>
        <w:t>italism</w:t>
      </w:r>
      <w:r w:rsidRPr="009540C1">
        <w:rPr>
          <w:rFonts w:asciiTheme="majorHAnsi" w:hAnsiTheme="majorHAnsi" w:cstheme="majorHAnsi"/>
          <w:sz w:val="16"/>
        </w:rPr>
        <w:t xml:space="preserve"> came into being, </w:t>
      </w:r>
      <w:r w:rsidRPr="009540C1">
        <w:rPr>
          <w:rStyle w:val="Emphasis"/>
          <w:rFonts w:asciiTheme="majorHAnsi" w:hAnsiTheme="majorHAnsi" w:cstheme="majorHAnsi"/>
          <w:highlight w:val="cyan"/>
        </w:rPr>
        <w:t xml:space="preserve">most </w:t>
      </w:r>
      <w:r w:rsidRPr="009540C1">
        <w:rPr>
          <w:rStyle w:val="Emphasis"/>
          <w:rFonts w:asciiTheme="majorHAnsi" w:hAnsiTheme="majorHAnsi" w:cstheme="majorHAnsi"/>
        </w:rPr>
        <w:t xml:space="preserve">of the world’s population was </w:t>
      </w:r>
      <w:r w:rsidRPr="009540C1">
        <w:rPr>
          <w:rStyle w:val="Emphasis"/>
          <w:rFonts w:asciiTheme="majorHAnsi" w:hAnsiTheme="majorHAnsi" w:cstheme="majorHAnsi"/>
          <w:highlight w:val="cyan"/>
        </w:rPr>
        <w:t>living in extreme poverty</w:t>
      </w:r>
      <w:r w:rsidRPr="009540C1">
        <w:rPr>
          <w:rFonts w:asciiTheme="majorHAnsi" w:hAnsiTheme="majorHAnsi" w:cstheme="majorHAnsi"/>
          <w:sz w:val="16"/>
        </w:rPr>
        <w:t>—</w:t>
      </w:r>
      <w:r w:rsidRPr="009540C1">
        <w:rPr>
          <w:rStyle w:val="StyleUnderline"/>
          <w:rFonts w:asciiTheme="majorHAnsi" w:hAnsiTheme="majorHAnsi" w:cstheme="majorHAnsi"/>
          <w:highlight w:val="cyan"/>
        </w:rPr>
        <w:t>in 1820, the rate</w:t>
      </w:r>
      <w:r w:rsidRPr="009540C1">
        <w:rPr>
          <w:rStyle w:val="StyleUnderline"/>
          <w:rFonts w:asciiTheme="majorHAnsi" w:hAnsiTheme="majorHAnsi" w:cstheme="majorHAnsi"/>
        </w:rPr>
        <w:t xml:space="preserve"> stood at </w:t>
      </w:r>
      <w:r w:rsidRPr="009540C1">
        <w:rPr>
          <w:rStyle w:val="StyleUnderline"/>
          <w:rFonts w:asciiTheme="majorHAnsi" w:hAnsiTheme="majorHAnsi" w:cstheme="majorHAnsi"/>
          <w:highlight w:val="cyan"/>
        </w:rPr>
        <w:t>90 percent</w:t>
      </w:r>
      <w:r w:rsidRPr="009540C1">
        <w:rPr>
          <w:rFonts w:asciiTheme="majorHAnsi" w:hAnsiTheme="majorHAnsi" w:cstheme="majorHAnsi"/>
          <w:sz w:val="16"/>
        </w:rPr>
        <w:t xml:space="preserve">. </w:t>
      </w:r>
      <w:r w:rsidRPr="009540C1">
        <w:rPr>
          <w:rStyle w:val="Emphasis"/>
          <w:rFonts w:asciiTheme="majorHAnsi" w:hAnsiTheme="majorHAnsi" w:cstheme="majorHAnsi"/>
          <w:highlight w:val="cyan"/>
        </w:rPr>
        <w:t>Today, it’s down to less than 10</w:t>
      </w:r>
      <w:r w:rsidRPr="009540C1">
        <w:rPr>
          <w:rStyle w:val="Emphasis"/>
          <w:rFonts w:asciiTheme="majorHAnsi" w:hAnsiTheme="majorHAnsi" w:cstheme="majorHAnsi"/>
        </w:rPr>
        <w:t xml:space="preserve"> percent</w:t>
      </w:r>
      <w:r w:rsidRPr="009540C1">
        <w:rPr>
          <w:rFonts w:asciiTheme="majorHAnsi" w:hAnsiTheme="majorHAnsi" w:cstheme="majorHAnsi"/>
          <w:sz w:val="16"/>
        </w:rPr>
        <w:t xml:space="preserve">. And the most remarkable aspect of all this progress is that, in the recent decades </w:t>
      </w:r>
      <w:r w:rsidRPr="009540C1">
        <w:rPr>
          <w:rStyle w:val="StyleUnderline"/>
          <w:rFonts w:asciiTheme="majorHAnsi" w:hAnsiTheme="majorHAnsi" w:cstheme="majorHAnsi"/>
        </w:rPr>
        <w:t>since the end of communism in China and other countries</w:t>
      </w:r>
      <w:r w:rsidRPr="009540C1">
        <w:rPr>
          <w:rFonts w:asciiTheme="majorHAnsi" w:hAnsiTheme="majorHAnsi" w:cstheme="majorHAnsi"/>
          <w:sz w:val="16"/>
        </w:rPr>
        <w:t xml:space="preserve">, </w:t>
      </w:r>
      <w:r w:rsidRPr="009540C1">
        <w:rPr>
          <w:rStyle w:val="Emphasis"/>
          <w:rFonts w:asciiTheme="majorHAnsi" w:hAnsiTheme="majorHAnsi" w:cstheme="majorHAnsi"/>
        </w:rPr>
        <w:t>the decline in poverty has accelerated to a pace unmatched in any previous period of human history</w:t>
      </w:r>
      <w:r w:rsidRPr="009540C1">
        <w:rPr>
          <w:rFonts w:asciiTheme="majorHAnsi" w:hAnsiTheme="majorHAnsi" w:cstheme="majorHAnsi"/>
          <w:sz w:val="16"/>
        </w:rPr>
        <w:t xml:space="preserve">. </w:t>
      </w:r>
      <w:r w:rsidRPr="009540C1">
        <w:rPr>
          <w:rStyle w:val="StyleUnderline"/>
          <w:rFonts w:asciiTheme="majorHAnsi" w:hAnsiTheme="majorHAnsi" w:cstheme="majorHAnsi"/>
        </w:rPr>
        <w:t>In 1981, the rate was still 42.7 percent</w:t>
      </w:r>
      <w:r w:rsidRPr="009540C1">
        <w:rPr>
          <w:rFonts w:asciiTheme="majorHAnsi" w:hAnsiTheme="majorHAnsi" w:cstheme="majorHAnsi"/>
          <w:sz w:val="16"/>
        </w:rPr>
        <w:t xml:space="preserve">; </w:t>
      </w:r>
      <w:r w:rsidRPr="009540C1">
        <w:rPr>
          <w:rStyle w:val="StyleUnderline"/>
          <w:rFonts w:asciiTheme="majorHAnsi" w:hAnsiTheme="majorHAnsi" w:cstheme="majorHAnsi"/>
          <w:sz w:val="16"/>
        </w:rPr>
        <w:t>by 2000</w:t>
      </w:r>
      <w:r w:rsidRPr="009540C1">
        <w:rPr>
          <w:rFonts w:asciiTheme="majorHAnsi" w:hAnsiTheme="majorHAnsi" w:cstheme="majorHAnsi"/>
          <w:sz w:val="16"/>
        </w:rPr>
        <w:t xml:space="preserve">, it had fallen to 27.8 percent, and </w:t>
      </w:r>
      <w:r w:rsidRPr="009540C1">
        <w:rPr>
          <w:rStyle w:val="StyleUnderline"/>
          <w:rFonts w:asciiTheme="majorHAnsi" w:hAnsiTheme="majorHAnsi" w:cstheme="majorHAnsi"/>
        </w:rPr>
        <w:t>in 2021</w:t>
      </w:r>
      <w:r w:rsidRPr="009540C1">
        <w:rPr>
          <w:rFonts w:asciiTheme="majorHAnsi" w:hAnsiTheme="majorHAnsi" w:cstheme="majorHAnsi"/>
          <w:sz w:val="16"/>
        </w:rPr>
        <w:t xml:space="preserve"> </w:t>
      </w:r>
      <w:r w:rsidRPr="009540C1">
        <w:rPr>
          <w:rStyle w:val="Emphasis"/>
          <w:rFonts w:asciiTheme="majorHAnsi" w:hAnsiTheme="majorHAnsi" w:cstheme="majorHAnsi"/>
        </w:rPr>
        <w:t>it was only 9.3 percent</w:t>
      </w:r>
      <w:r w:rsidRPr="009540C1">
        <w:rPr>
          <w:rFonts w:asciiTheme="majorHAnsi" w:hAnsiTheme="majorHAnsi" w:cstheme="majorHAnsi"/>
          <w:sz w:val="16"/>
        </w:rPr>
        <w:t>.</w:t>
      </w:r>
    </w:p>
    <w:p w14:paraId="605E6D44" w14:textId="77777777" w:rsidR="006C67B0" w:rsidRDefault="006C67B0" w:rsidP="006C67B0">
      <w:pPr>
        <w:pStyle w:val="Heading4"/>
      </w:pPr>
      <w:r>
        <w:t xml:space="preserve">No consistent link between economic freedom and inequality---capitalism </w:t>
      </w:r>
      <w:r w:rsidRPr="00915EEF">
        <w:rPr>
          <w:u w:val="single"/>
        </w:rPr>
        <w:t>net alleviates</w:t>
      </w:r>
      <w:r>
        <w:t xml:space="preserve"> poverty. </w:t>
      </w:r>
    </w:p>
    <w:p w14:paraId="2192C137" w14:textId="77777777" w:rsidR="006C67B0" w:rsidRPr="00752303" w:rsidRDefault="006C67B0" w:rsidP="006C67B0">
      <w:r w:rsidRPr="00752303">
        <w:rPr>
          <w:rStyle w:val="Style13ptBold"/>
        </w:rPr>
        <w:t>Lazear 20</w:t>
      </w:r>
      <w:r w:rsidRPr="00752303">
        <w:t xml:space="preserve">, *Edward P. Lazear was the Morris Arnold and Nona Jean Cox Senior Fellow at the Hoover Institution and the Davies Family Professor of Economics at Stanford University's Graduate School of </w:t>
      </w:r>
      <w:proofErr w:type="gramStart"/>
      <w:r w:rsidRPr="00752303">
        <w:t>Business.;(</w:t>
      </w:r>
      <w:proofErr w:type="gramEnd"/>
      <w:r w:rsidRPr="00752303">
        <w:t>May 26th, 2020, “Socialism, Capitalism, And Income”, https://www.hoover.org/research/socialism-capitalism-and-income-0)</w:t>
      </w:r>
    </w:p>
    <w:p w14:paraId="160B29F5" w14:textId="77777777" w:rsidR="006C67B0" w:rsidRPr="00752303" w:rsidRDefault="006C67B0" w:rsidP="006C67B0">
      <w:r w:rsidRPr="00752303">
        <w:t xml:space="preserve">First, </w:t>
      </w:r>
      <w:r w:rsidRPr="00915EEF">
        <w:rPr>
          <w:rStyle w:val="StyleUnderline"/>
          <w:highlight w:val="yellow"/>
        </w:rPr>
        <w:t xml:space="preserve">there is </w:t>
      </w:r>
      <w:r w:rsidRPr="00915EEF">
        <w:rPr>
          <w:rStyle w:val="Emphasis"/>
          <w:highlight w:val="yellow"/>
        </w:rPr>
        <w:t>no evidence</w:t>
      </w:r>
      <w:r w:rsidRPr="00915EEF">
        <w:rPr>
          <w:rStyle w:val="StyleUnderline"/>
        </w:rPr>
        <w:t xml:space="preserve"> that</w:t>
      </w:r>
      <w:r w:rsidRPr="00752303">
        <w:t xml:space="preserve">, as a general matter, </w:t>
      </w:r>
      <w:r w:rsidRPr="00915EEF">
        <w:rPr>
          <w:rStyle w:val="StyleUnderline"/>
          <w:highlight w:val="yellow"/>
        </w:rPr>
        <w:t xml:space="preserve">high-income groups </w:t>
      </w:r>
      <w:r w:rsidRPr="00915EEF">
        <w:rPr>
          <w:rStyle w:val="Emphasis"/>
          <w:highlight w:val="yellow"/>
        </w:rPr>
        <w:t>benefit more</w:t>
      </w:r>
      <w:r w:rsidRPr="00915EEF">
        <w:rPr>
          <w:rStyle w:val="StyleUnderline"/>
          <w:highlight w:val="yellow"/>
        </w:rPr>
        <w:t xml:space="preserve"> from a move toward capitalism than low-income groups</w:t>
      </w:r>
      <w:r w:rsidRPr="00752303">
        <w:t xml:space="preserve">. </w:t>
      </w:r>
      <w:r w:rsidRPr="00915EEF">
        <w:rPr>
          <w:rStyle w:val="StyleUnderline"/>
        </w:rPr>
        <w:t>The effect of changing</w:t>
      </w:r>
      <w:r w:rsidRPr="00752303">
        <w:t xml:space="preserve"> state ownership and </w:t>
      </w:r>
      <w:r w:rsidRPr="00915EEF">
        <w:rPr>
          <w:rStyle w:val="StyleUnderline"/>
        </w:rPr>
        <w:t xml:space="preserve">economic freedom on income is </w:t>
      </w:r>
      <w:r w:rsidRPr="00915EEF">
        <w:rPr>
          <w:rStyle w:val="Emphasis"/>
        </w:rPr>
        <w:t>not larger</w:t>
      </w:r>
      <w:r w:rsidRPr="00915EEF">
        <w:rPr>
          <w:rStyle w:val="StyleUnderline"/>
        </w:rPr>
        <w:t xml:space="preserve"> for the </w:t>
      </w:r>
      <w:r w:rsidRPr="00915EEF">
        <w:rPr>
          <w:rStyle w:val="Emphasis"/>
        </w:rPr>
        <w:t>rich</w:t>
      </w:r>
      <w:r w:rsidRPr="00915EEF">
        <w:rPr>
          <w:rStyle w:val="StyleUnderline"/>
        </w:rPr>
        <w:t xml:space="preserve"> than for the </w:t>
      </w:r>
      <w:r w:rsidRPr="00915EEF">
        <w:rPr>
          <w:rStyle w:val="Emphasis"/>
        </w:rPr>
        <w:t>poor</w:t>
      </w:r>
      <w:r w:rsidRPr="00752303">
        <w:t xml:space="preserve">. Second, </w:t>
      </w:r>
      <w:r w:rsidRPr="00915EEF">
        <w:rPr>
          <w:rStyle w:val="StyleUnderline"/>
          <w:highlight w:val="yellow"/>
        </w:rPr>
        <w:t xml:space="preserve">income growth is </w:t>
      </w:r>
      <w:r w:rsidRPr="00915EEF">
        <w:rPr>
          <w:rStyle w:val="Emphasis"/>
          <w:highlight w:val="yellow"/>
        </w:rPr>
        <w:t>positively correlated</w:t>
      </w:r>
      <w:r w:rsidRPr="00915EEF">
        <w:rPr>
          <w:rStyle w:val="StyleUnderline"/>
          <w:highlight w:val="yellow"/>
        </w:rPr>
        <w:t xml:space="preserve"> across </w:t>
      </w:r>
      <w:r w:rsidRPr="00915EEF">
        <w:rPr>
          <w:rStyle w:val="Emphasis"/>
          <w:highlight w:val="yellow"/>
        </w:rPr>
        <w:t>deciles</w:t>
      </w:r>
      <w:r w:rsidRPr="00915EEF">
        <w:rPr>
          <w:highlight w:val="yellow"/>
        </w:rPr>
        <w:t xml:space="preserve">. </w:t>
      </w:r>
      <w:r w:rsidRPr="00915EEF">
        <w:rPr>
          <w:rStyle w:val="StyleUnderline"/>
          <w:highlight w:val="yellow"/>
        </w:rPr>
        <w:t>The situation is</w:t>
      </w:r>
      <w:r w:rsidRPr="00915EEF">
        <w:rPr>
          <w:rStyle w:val="StyleUnderline"/>
        </w:rPr>
        <w:t xml:space="preserve"> closer to </w:t>
      </w:r>
      <w:r w:rsidRPr="00915EEF">
        <w:rPr>
          <w:rStyle w:val="StyleUnderline"/>
          <w:highlight w:val="yellow"/>
        </w:rPr>
        <w:t xml:space="preserve">a </w:t>
      </w:r>
      <w:r w:rsidRPr="00915EEF">
        <w:rPr>
          <w:rStyle w:val="Emphasis"/>
          <w:highlight w:val="yellow"/>
        </w:rPr>
        <w:t>rising tide lifting all boats</w:t>
      </w:r>
      <w:r w:rsidRPr="00915EEF">
        <w:rPr>
          <w:rStyle w:val="StyleUnderline"/>
          <w:highlight w:val="yellow"/>
        </w:rPr>
        <w:t xml:space="preserve"> than</w:t>
      </w:r>
      <w:r w:rsidRPr="00915EEF">
        <w:rPr>
          <w:rStyle w:val="StyleUnderline"/>
        </w:rPr>
        <w:t xml:space="preserve"> to </w:t>
      </w:r>
      <w:r w:rsidRPr="00915EEF">
        <w:rPr>
          <w:rStyle w:val="StyleUnderline"/>
          <w:highlight w:val="yellow"/>
        </w:rPr>
        <w:t>the fat man becoming fat by making the thin man thin</w:t>
      </w:r>
      <w:r w:rsidRPr="00752303">
        <w:t xml:space="preserve">. Finally, </w:t>
      </w:r>
      <w:r w:rsidRPr="00915EEF">
        <w:rPr>
          <w:rStyle w:val="StyleUnderline"/>
          <w:highlight w:val="yellow"/>
        </w:rPr>
        <w:t>there is no</w:t>
      </w:r>
      <w:r w:rsidRPr="00915EEF">
        <w:t xml:space="preserve"> consistent </w:t>
      </w:r>
      <w:r w:rsidRPr="00915EEF">
        <w:rPr>
          <w:rStyle w:val="StyleUnderline"/>
          <w:highlight w:val="yellow"/>
        </w:rPr>
        <w:t>evidence</w:t>
      </w:r>
      <w:r w:rsidRPr="00752303">
        <w:t xml:space="preserve"> across the large number of countries and time periods </w:t>
      </w:r>
      <w:r w:rsidRPr="00915EEF">
        <w:rPr>
          <w:rStyle w:val="StyleUnderline"/>
        </w:rPr>
        <w:t xml:space="preserve">examined </w:t>
      </w:r>
      <w:r w:rsidRPr="00915EEF">
        <w:rPr>
          <w:rStyle w:val="StyleUnderline"/>
          <w:highlight w:val="yellow"/>
        </w:rPr>
        <w:t>of</w:t>
      </w:r>
      <w:r w:rsidRPr="00915EEF">
        <w:rPr>
          <w:rStyle w:val="StyleUnderline"/>
        </w:rPr>
        <w:t xml:space="preserve"> any strong and </w:t>
      </w:r>
      <w:r w:rsidRPr="00915EEF">
        <w:rPr>
          <w:rStyle w:val="StyleUnderline"/>
          <w:highlight w:val="yellow"/>
        </w:rPr>
        <w:t>widespread link between</w:t>
      </w:r>
      <w:r w:rsidRPr="00915EEF">
        <w:rPr>
          <w:rStyle w:val="StyleUnderline"/>
        </w:rPr>
        <w:t xml:space="preserve"> income </w:t>
      </w:r>
      <w:r w:rsidRPr="00915EEF">
        <w:rPr>
          <w:rStyle w:val="StyleUnderline"/>
          <w:highlight w:val="yellow"/>
        </w:rPr>
        <w:t>growth and inequality</w:t>
      </w:r>
      <w:r w:rsidRPr="00752303">
        <w:t xml:space="preserve">. There are </w:t>
      </w:r>
      <w:r w:rsidRPr="00915EEF">
        <w:rPr>
          <w:rStyle w:val="StyleUnderline"/>
          <w:highlight w:val="yellow"/>
        </w:rPr>
        <w:t>examples</w:t>
      </w:r>
      <w:r w:rsidRPr="00752303">
        <w:t xml:space="preserve">, like China, where income growth was coupled with large increases in inequality, but others </w:t>
      </w:r>
      <w:r w:rsidRPr="00915EEF">
        <w:rPr>
          <w:rStyle w:val="StyleUnderline"/>
          <w:highlight w:val="yellow"/>
        </w:rPr>
        <w:t>like Chile</w:t>
      </w:r>
      <w:r w:rsidRPr="00752303">
        <w:t xml:space="preserve">, </w:t>
      </w:r>
      <w:r w:rsidRPr="00915EEF">
        <w:rPr>
          <w:rStyle w:val="StyleUnderline"/>
        </w:rPr>
        <w:t xml:space="preserve">where </w:t>
      </w:r>
      <w:r w:rsidRPr="00915EEF">
        <w:rPr>
          <w:rStyle w:val="Emphasis"/>
        </w:rPr>
        <w:t>strong income growth</w:t>
      </w:r>
      <w:r w:rsidRPr="00915EEF">
        <w:rPr>
          <w:rStyle w:val="StyleUnderline"/>
        </w:rPr>
        <w:t xml:space="preserve"> came about </w:t>
      </w:r>
      <w:r w:rsidRPr="00915EEF">
        <w:rPr>
          <w:rStyle w:val="Emphasis"/>
        </w:rPr>
        <w:t>without</w:t>
      </w:r>
      <w:r w:rsidRPr="00915EEF">
        <w:rPr>
          <w:rStyle w:val="StyleUnderline"/>
        </w:rPr>
        <w:t xml:space="preserve"> much change in </w:t>
      </w:r>
      <w:r w:rsidRPr="00915EEF">
        <w:rPr>
          <w:rStyle w:val="Emphasis"/>
        </w:rPr>
        <w:t>inequality</w:t>
      </w:r>
      <w:r w:rsidRPr="00752303">
        <w:t xml:space="preserve">, </w:t>
      </w:r>
      <w:r w:rsidRPr="00915EEF">
        <w:rPr>
          <w:rStyle w:val="StyleUnderline"/>
          <w:highlight w:val="yellow"/>
        </w:rPr>
        <w:t>and South Korea</w:t>
      </w:r>
      <w:r w:rsidRPr="00915EEF">
        <w:rPr>
          <w:highlight w:val="yellow"/>
        </w:rPr>
        <w:t xml:space="preserve">, </w:t>
      </w:r>
      <w:r w:rsidRPr="00915EEF">
        <w:rPr>
          <w:rStyle w:val="StyleUnderline"/>
          <w:highlight w:val="yellow"/>
        </w:rPr>
        <w:t xml:space="preserve">where </w:t>
      </w:r>
      <w:r w:rsidRPr="00915EEF">
        <w:rPr>
          <w:rStyle w:val="Emphasis"/>
          <w:highlight w:val="yellow"/>
        </w:rPr>
        <w:t>inequality declined</w:t>
      </w:r>
      <w:r w:rsidRPr="00915EEF">
        <w:rPr>
          <w:rStyle w:val="StyleUnderline"/>
        </w:rPr>
        <w:t xml:space="preserve"> slightly </w:t>
      </w:r>
      <w:r w:rsidRPr="00915EEF">
        <w:rPr>
          <w:rStyle w:val="StyleUnderline"/>
          <w:highlight w:val="yellow"/>
        </w:rPr>
        <w:t xml:space="preserve">as </w:t>
      </w:r>
      <w:r w:rsidRPr="00915EEF">
        <w:rPr>
          <w:rStyle w:val="Emphasis"/>
          <w:highlight w:val="yellow"/>
        </w:rPr>
        <w:t>economic freedom</w:t>
      </w:r>
      <w:r w:rsidRPr="00915EEF">
        <w:rPr>
          <w:rStyle w:val="StyleUnderline"/>
        </w:rPr>
        <w:t xml:space="preserve"> and </w:t>
      </w:r>
      <w:r w:rsidRPr="00915EEF">
        <w:rPr>
          <w:rStyle w:val="Emphasis"/>
        </w:rPr>
        <w:t xml:space="preserve">income </w:t>
      </w:r>
      <w:r w:rsidRPr="00915EEF">
        <w:rPr>
          <w:rStyle w:val="Emphasis"/>
          <w:highlight w:val="yellow"/>
        </w:rPr>
        <w:t>grew</w:t>
      </w:r>
      <w:r w:rsidRPr="00915EEF">
        <w:rPr>
          <w:rStyle w:val="StyleUnderline"/>
        </w:rPr>
        <w:t xml:space="preserve"> over time</w:t>
      </w:r>
      <w:r w:rsidRPr="00752303">
        <w:t>.</w:t>
      </w:r>
    </w:p>
    <w:p w14:paraId="455560B7" w14:textId="77777777" w:rsidR="006C67B0" w:rsidRPr="00915EEF" w:rsidRDefault="006C67B0" w:rsidP="006C67B0">
      <w:pPr>
        <w:rPr>
          <w:sz w:val="16"/>
          <w:szCs w:val="16"/>
        </w:rPr>
      </w:pPr>
      <w:r w:rsidRPr="00915EEF">
        <w:rPr>
          <w:sz w:val="16"/>
          <w:szCs w:val="16"/>
        </w:rPr>
        <w:t>Transfers and redistribution present the most complex picture of state involvement.</w:t>
      </w:r>
    </w:p>
    <w:p w14:paraId="776C159C" w14:textId="77777777" w:rsidR="006C67B0" w:rsidRPr="00915EEF" w:rsidRDefault="006C67B0" w:rsidP="006C67B0">
      <w:pPr>
        <w:rPr>
          <w:sz w:val="16"/>
          <w:szCs w:val="16"/>
        </w:rPr>
      </w:pPr>
      <w:r w:rsidRPr="00915EEF">
        <w:rPr>
          <w:sz w:val="16"/>
          <w:szCs w:val="16"/>
        </w:rPr>
        <w:t>Transfers from rich to poor through the tax system are a luxury that only rich countries seem to be able to afford and are not a product of socialism per se. There is a very high correlation (-.67 in 2010) between contemporaneous median income and the low transfer index across countries.</w:t>
      </w:r>
    </w:p>
    <w:p w14:paraId="0885E64E" w14:textId="77777777" w:rsidR="006C67B0" w:rsidRPr="00915EEF" w:rsidRDefault="006C67B0" w:rsidP="006C67B0">
      <w:pPr>
        <w:rPr>
          <w:sz w:val="16"/>
          <w:szCs w:val="16"/>
        </w:rPr>
      </w:pPr>
      <w:r w:rsidRPr="00915EEF">
        <w:rPr>
          <w:sz w:val="16"/>
          <w:szCs w:val="16"/>
        </w:rPr>
        <w:t xml:space="preserve">High transfer countries like those in Scandinavia and other rich parts of Europe have primarily private ownership and economic freedom more like what prevails in the United States than in socialist countries. The poor definitely—and unsurprisingly—seem to benefit from higher transfers at a point in time. But the high taxes that generally go along with transfers do result in </w:t>
      </w:r>
      <w:proofErr w:type="gramStart"/>
      <w:r w:rsidRPr="00915EEF">
        <w:rPr>
          <w:sz w:val="16"/>
          <w:szCs w:val="16"/>
        </w:rPr>
        <w:t>low income</w:t>
      </w:r>
      <w:proofErr w:type="gramEnd"/>
      <w:r w:rsidRPr="00915EEF">
        <w:rPr>
          <w:sz w:val="16"/>
          <w:szCs w:val="16"/>
        </w:rPr>
        <w:t xml:space="preserve"> growth for median and high-income groups within a given country over time.</w:t>
      </w:r>
    </w:p>
    <w:p w14:paraId="13E0EFB7" w14:textId="77777777" w:rsidR="006C67B0" w:rsidRPr="00915EEF" w:rsidRDefault="006C67B0" w:rsidP="006C67B0">
      <w:pPr>
        <w:rPr>
          <w:sz w:val="16"/>
          <w:szCs w:val="16"/>
        </w:rPr>
      </w:pPr>
      <w:r w:rsidRPr="00915EEF">
        <w:rPr>
          <w:sz w:val="16"/>
          <w:szCs w:val="16"/>
        </w:rPr>
        <w:t>A similar pattern exists with respect to rule of law. The contemporaneous relation of rule of law to income is strong, but this seems to reflect the fact that countries that are wealthy demand rule of law rather than the reverse. Low state ownership at a point in time is a more consistent predictor of income growth within a country over the following decade than is rule of law at that same point in time.</w:t>
      </w:r>
    </w:p>
    <w:p w14:paraId="37590DDB" w14:textId="77777777" w:rsidR="006C67B0" w:rsidRPr="00915EEF" w:rsidRDefault="006C67B0" w:rsidP="006C67B0">
      <w:pPr>
        <w:rPr>
          <w:sz w:val="16"/>
          <w:szCs w:val="16"/>
        </w:rPr>
      </w:pPr>
      <w:r w:rsidRPr="00915EEF">
        <w:rPr>
          <w:sz w:val="16"/>
          <w:szCs w:val="16"/>
        </w:rPr>
        <w:t>Finally, not all transitions are alike. The Eastern European countries and the former Soviet Union saw large transitory declines in incomes for all groups during their transition to the market and the poor were more adversely affected than the rich. In China, and to a lesser extent India, market reforms brought about almost uninterrupted income growth. Venezuela provides an opposite example, moving from a more market-oriented economy to a socialist one.</w:t>
      </w:r>
    </w:p>
    <w:p w14:paraId="6E75643F" w14:textId="77777777" w:rsidR="006C67B0" w:rsidRPr="00915EEF" w:rsidRDefault="006C67B0" w:rsidP="006C67B0">
      <w:pPr>
        <w:rPr>
          <w:sz w:val="16"/>
          <w:szCs w:val="16"/>
        </w:rPr>
      </w:pPr>
      <w:r w:rsidRPr="00915EEF">
        <w:rPr>
          <w:sz w:val="16"/>
          <w:szCs w:val="16"/>
        </w:rPr>
        <w:lastRenderedPageBreak/>
        <w:t>Inequality fell slightly, but income growth was low for all groups and the poor have not regained the income levels that they had at the peak during the 1990s. The evidence suggests that it is economic shocks rather than transitions that disproportionately affect the poor. Transition from a command structure to the market is but one example of such a shock.</w:t>
      </w:r>
    </w:p>
    <w:p w14:paraId="2893AEFD" w14:textId="77777777" w:rsidR="006C67B0" w:rsidRDefault="006C67B0" w:rsidP="006C67B0">
      <w:r w:rsidRPr="00752303">
        <w:t xml:space="preserve">In sum, </w:t>
      </w:r>
      <w:r w:rsidRPr="00915EEF">
        <w:rPr>
          <w:rStyle w:val="StyleUnderline"/>
          <w:highlight w:val="yellow"/>
        </w:rPr>
        <w:t xml:space="preserve">most income groups </w:t>
      </w:r>
      <w:r w:rsidRPr="00915EEF">
        <w:rPr>
          <w:rStyle w:val="Emphasis"/>
          <w:highlight w:val="yellow"/>
        </w:rPr>
        <w:t>benefit</w:t>
      </w:r>
      <w:r w:rsidRPr="00915EEF">
        <w:rPr>
          <w:rStyle w:val="StyleUnderline"/>
          <w:highlight w:val="yellow"/>
        </w:rPr>
        <w:t xml:space="preserve"> from </w:t>
      </w:r>
      <w:r w:rsidRPr="00915EEF">
        <w:rPr>
          <w:rStyle w:val="Emphasis"/>
          <w:highlight w:val="yellow"/>
        </w:rPr>
        <w:t>moves away</w:t>
      </w:r>
      <w:r w:rsidRPr="00915EEF">
        <w:rPr>
          <w:rStyle w:val="StyleUnderline"/>
          <w:highlight w:val="yellow"/>
        </w:rPr>
        <w:t xml:space="preserve"> from </w:t>
      </w:r>
      <w:r w:rsidRPr="00915EEF">
        <w:rPr>
          <w:rStyle w:val="Emphasis"/>
          <w:highlight w:val="yellow"/>
        </w:rPr>
        <w:t>socialist</w:t>
      </w:r>
      <w:r w:rsidRPr="00915EEF">
        <w:rPr>
          <w:rStyle w:val="Emphasis"/>
        </w:rPr>
        <w:t xml:space="preserve"> command </w:t>
      </w:r>
      <w:r w:rsidRPr="00915EEF">
        <w:rPr>
          <w:rStyle w:val="Emphasis"/>
          <w:highlight w:val="yellow"/>
        </w:rPr>
        <w:t>structures</w:t>
      </w:r>
      <w:r w:rsidRPr="00915EEF">
        <w:rPr>
          <w:rStyle w:val="StyleUnderline"/>
          <w:highlight w:val="yellow"/>
        </w:rPr>
        <w:t xml:space="preserve"> to</w:t>
      </w:r>
      <w:r w:rsidRPr="00915EEF">
        <w:rPr>
          <w:rStyle w:val="StyleUnderline"/>
        </w:rPr>
        <w:t xml:space="preserve"> </w:t>
      </w:r>
      <w:r w:rsidRPr="00915EEF">
        <w:rPr>
          <w:rStyle w:val="Emphasis"/>
        </w:rPr>
        <w:t xml:space="preserve">free-market </w:t>
      </w:r>
      <w:r w:rsidRPr="00915EEF">
        <w:rPr>
          <w:rStyle w:val="Emphasis"/>
          <w:highlight w:val="yellow"/>
        </w:rPr>
        <w:t>capitalism</w:t>
      </w:r>
      <w:r w:rsidRPr="00752303">
        <w:t>, but transfers can at least in the short run improve the well-being of those worst off.</w:t>
      </w:r>
    </w:p>
    <w:p w14:paraId="2BDF54A3" w14:textId="77777777" w:rsidR="000E684B" w:rsidRDefault="000E684B" w:rsidP="000E684B">
      <w:pPr>
        <w:pStyle w:val="Heading4"/>
        <w:rPr>
          <w:rFonts w:asciiTheme="majorHAnsi" w:hAnsiTheme="majorHAnsi" w:cstheme="majorHAnsi"/>
          <w:bCs w:val="0"/>
        </w:rPr>
      </w:pPr>
      <w:r>
        <w:rPr>
          <w:rFonts w:asciiTheme="majorHAnsi" w:hAnsiTheme="majorHAnsi" w:cstheme="majorHAnsi"/>
          <w:b w:val="0"/>
        </w:rPr>
        <w:t xml:space="preserve">Globalization and economic growth are the only ethical systems supported by empirical evidence. </w:t>
      </w:r>
    </w:p>
    <w:p w14:paraId="31BEBE18" w14:textId="77777777" w:rsidR="000E684B" w:rsidRDefault="000E684B" w:rsidP="000E684B">
      <w:pPr>
        <w:rPr>
          <w:rFonts w:asciiTheme="majorHAnsi" w:hAnsiTheme="majorHAnsi" w:cstheme="majorHAnsi"/>
        </w:rPr>
      </w:pPr>
      <w:r>
        <w:rPr>
          <w:rFonts w:asciiTheme="majorHAnsi" w:hAnsiTheme="majorHAnsi" w:cstheme="majorHAnsi"/>
        </w:rPr>
        <w:t xml:space="preserve">“Why they’re wrong.” </w:t>
      </w:r>
      <w:r>
        <w:rPr>
          <w:rStyle w:val="Style13ptBold"/>
          <w:rFonts w:asciiTheme="majorHAnsi" w:hAnsiTheme="majorHAnsi" w:cstheme="majorHAnsi"/>
        </w:rPr>
        <w:t>ECONOMIST 16</w:t>
      </w:r>
      <w:r>
        <w:rPr>
          <w:rFonts w:asciiTheme="majorHAnsi" w:hAnsiTheme="majorHAnsi" w:cstheme="majorHAnsi"/>
        </w:rPr>
        <w:t xml:space="preserve">. October 1. </w:t>
      </w:r>
      <w:hyperlink r:id="rId10" w:history="1">
        <w:r>
          <w:rPr>
            <w:rStyle w:val="Hyperlink"/>
            <w:rFonts w:asciiTheme="majorHAnsi" w:hAnsiTheme="majorHAnsi" w:cstheme="majorHAnsi"/>
            <w:color w:val="000000"/>
          </w:rPr>
          <w:t>http://www.economist.com/news/leaders/21707926-globalisations-critics-say-it-benefits-only-elite-fact-less-open-world-would-hurt</w:t>
        </w:r>
      </w:hyperlink>
      <w:r>
        <w:rPr>
          <w:rFonts w:asciiTheme="majorHAnsi" w:hAnsiTheme="majorHAnsi" w:cstheme="majorHAnsi"/>
        </w:rPr>
        <w:t>.</w:t>
      </w:r>
    </w:p>
    <w:p w14:paraId="7D8F6021" w14:textId="77777777" w:rsidR="000E684B" w:rsidRDefault="000E684B" w:rsidP="000E684B">
      <w:pPr>
        <w:rPr>
          <w:rFonts w:asciiTheme="majorHAnsi" w:hAnsiTheme="majorHAnsi" w:cstheme="majorHAnsi"/>
        </w:rPr>
      </w:pPr>
    </w:p>
    <w:p w14:paraId="0067C1C9" w14:textId="77777777" w:rsidR="000E684B" w:rsidRDefault="000E684B" w:rsidP="000E684B">
      <w:pPr>
        <w:rPr>
          <w:rFonts w:asciiTheme="majorHAnsi" w:hAnsiTheme="majorHAnsi" w:cstheme="majorHAnsi"/>
          <w:sz w:val="16"/>
        </w:rPr>
      </w:pPr>
      <w:r>
        <w:rPr>
          <w:rFonts w:asciiTheme="majorHAnsi" w:hAnsiTheme="majorHAnsi" w:cstheme="majorHAnsi"/>
          <w:sz w:val="16"/>
        </w:rPr>
        <w:t xml:space="preserve">The </w:t>
      </w:r>
      <w:r>
        <w:rPr>
          <w:rStyle w:val="StyleUnderline"/>
          <w:rFonts w:asciiTheme="majorHAnsi" w:hAnsiTheme="majorHAnsi" w:cstheme="majorHAnsi"/>
        </w:rPr>
        <w:t>backlash against trade is just one symptom of a pervasive anxiety about the effects of open economies</w:t>
      </w:r>
      <w:r>
        <w:rPr>
          <w:rFonts w:asciiTheme="majorHAnsi" w:hAnsiTheme="majorHAnsi" w:cstheme="majorHAnsi"/>
          <w:sz w:val="16"/>
        </w:rPr>
        <w:t xml:space="preserve">. Britain’s Brexit vote reflected concerns about the impact of unfettered migration on public services, </w:t>
      </w:r>
      <w:proofErr w:type="gramStart"/>
      <w:r>
        <w:rPr>
          <w:rFonts w:asciiTheme="majorHAnsi" w:hAnsiTheme="majorHAnsi" w:cstheme="majorHAnsi"/>
          <w:sz w:val="16"/>
        </w:rPr>
        <w:t>jobs</w:t>
      </w:r>
      <w:proofErr w:type="gramEnd"/>
      <w:r>
        <w:rPr>
          <w:rFonts w:asciiTheme="majorHAnsi" w:hAnsiTheme="majorHAnsi" w:cstheme="majorHAnsi"/>
          <w:sz w:val="16"/>
        </w:rPr>
        <w:t xml:space="preserve"> and culture. Big businesses are slammed for using foreign boltholes to dodge taxes. Such critiques contain some truth: more must be done to help those who lose out from openness. But </w:t>
      </w:r>
      <w:r>
        <w:rPr>
          <w:rStyle w:val="StyleUnderline"/>
          <w:rFonts w:asciiTheme="majorHAnsi" w:hAnsiTheme="majorHAnsi" w:cstheme="majorHAnsi"/>
        </w:rPr>
        <w:t>there is a world of difference between improving globalisation and reversing it</w:t>
      </w:r>
      <w:r>
        <w:rPr>
          <w:rFonts w:asciiTheme="majorHAnsi" w:hAnsiTheme="majorHAnsi" w:cstheme="majorHAnsi"/>
          <w:sz w:val="16"/>
        </w:rPr>
        <w:t xml:space="preserve">. </w:t>
      </w:r>
      <w:r>
        <w:rPr>
          <w:rStyle w:val="StyleUnderline"/>
          <w:rFonts w:asciiTheme="majorHAnsi" w:hAnsiTheme="majorHAnsi" w:cstheme="majorHAnsi"/>
          <w:highlight w:val="cyan"/>
        </w:rPr>
        <w:t>The idea that globalisation is a scam that benefits only corporations</w:t>
      </w:r>
      <w:r>
        <w:rPr>
          <w:rStyle w:val="StyleUnderline"/>
          <w:rFonts w:asciiTheme="majorHAnsi" w:hAnsiTheme="majorHAnsi" w:cstheme="majorHAnsi"/>
        </w:rPr>
        <w:t xml:space="preserve"> and the rich </w:t>
      </w:r>
      <w:r>
        <w:rPr>
          <w:rStyle w:val="StyleUnderline"/>
          <w:rFonts w:asciiTheme="majorHAnsi" w:hAnsiTheme="majorHAnsi" w:cstheme="majorHAnsi"/>
          <w:highlight w:val="cyan"/>
        </w:rPr>
        <w:t xml:space="preserve">could </w:t>
      </w:r>
      <w:r>
        <w:rPr>
          <w:rStyle w:val="Emphasis"/>
          <w:rFonts w:asciiTheme="majorHAnsi" w:hAnsiTheme="majorHAnsi" w:cstheme="majorHAnsi"/>
          <w:highlight w:val="cyan"/>
        </w:rPr>
        <w:t>scarcely be more wrong</w:t>
      </w:r>
      <w:r>
        <w:rPr>
          <w:rFonts w:asciiTheme="majorHAnsi" w:hAnsiTheme="majorHAnsi" w:cstheme="majorHAnsi"/>
          <w:sz w:val="16"/>
        </w:rPr>
        <w:t>.</w:t>
      </w:r>
    </w:p>
    <w:p w14:paraId="2781EFCC" w14:textId="77777777" w:rsidR="000E684B" w:rsidRDefault="000E684B" w:rsidP="000E684B">
      <w:pPr>
        <w:rPr>
          <w:rFonts w:asciiTheme="majorHAnsi" w:hAnsiTheme="majorHAnsi" w:cstheme="majorHAnsi"/>
          <w:sz w:val="16"/>
        </w:rPr>
      </w:pPr>
      <w:r>
        <w:rPr>
          <w:rFonts w:asciiTheme="majorHAnsi" w:hAnsiTheme="majorHAnsi" w:cstheme="majorHAnsi"/>
          <w:sz w:val="16"/>
        </w:rPr>
        <w:t>The real pro-poor policy</w:t>
      </w:r>
    </w:p>
    <w:p w14:paraId="3ED92C4B" w14:textId="77777777" w:rsidR="000E684B" w:rsidRDefault="000E684B" w:rsidP="000E684B">
      <w:pPr>
        <w:rPr>
          <w:rFonts w:asciiTheme="majorHAnsi" w:hAnsiTheme="majorHAnsi" w:cstheme="majorHAnsi"/>
          <w:sz w:val="16"/>
        </w:rPr>
      </w:pPr>
      <w:r>
        <w:rPr>
          <w:rStyle w:val="StyleUnderline"/>
          <w:rFonts w:asciiTheme="majorHAnsi" w:hAnsiTheme="majorHAnsi" w:cstheme="majorHAnsi"/>
        </w:rPr>
        <w:t xml:space="preserve">Exhibit A is </w:t>
      </w:r>
      <w:r>
        <w:rPr>
          <w:rStyle w:val="StyleUnderline"/>
          <w:rFonts w:asciiTheme="majorHAnsi" w:hAnsiTheme="majorHAnsi" w:cstheme="majorHAnsi"/>
          <w:highlight w:val="cyan"/>
        </w:rPr>
        <w:t xml:space="preserve">the </w:t>
      </w:r>
      <w:r>
        <w:rPr>
          <w:rStyle w:val="Emphasis"/>
          <w:rFonts w:asciiTheme="majorHAnsi" w:hAnsiTheme="majorHAnsi" w:cstheme="majorHAnsi"/>
          <w:highlight w:val="cyan"/>
        </w:rPr>
        <w:t>vast improvement</w:t>
      </w:r>
      <w:r>
        <w:rPr>
          <w:rStyle w:val="StyleUnderline"/>
          <w:rFonts w:asciiTheme="majorHAnsi" w:hAnsiTheme="majorHAnsi" w:cstheme="majorHAnsi"/>
          <w:highlight w:val="cyan"/>
        </w:rPr>
        <w:t xml:space="preserve"> in </w:t>
      </w:r>
      <w:r>
        <w:rPr>
          <w:rStyle w:val="Emphasis"/>
          <w:rFonts w:asciiTheme="majorHAnsi" w:hAnsiTheme="majorHAnsi" w:cstheme="majorHAnsi"/>
          <w:highlight w:val="cyan"/>
        </w:rPr>
        <w:t>global living standards</w:t>
      </w:r>
      <w:r>
        <w:rPr>
          <w:rFonts w:asciiTheme="majorHAnsi" w:hAnsiTheme="majorHAnsi" w:cstheme="majorHAnsi"/>
          <w:sz w:val="16"/>
        </w:rPr>
        <w:t xml:space="preserve"> in the decades after the second world war, </w:t>
      </w:r>
      <w:r>
        <w:rPr>
          <w:rStyle w:val="StyleUnderline"/>
          <w:rFonts w:asciiTheme="majorHAnsi" w:hAnsiTheme="majorHAnsi" w:cstheme="majorHAnsi"/>
        </w:rPr>
        <w:t xml:space="preserve">which </w:t>
      </w:r>
      <w:r>
        <w:rPr>
          <w:rStyle w:val="StyleUnderline"/>
          <w:rFonts w:asciiTheme="majorHAnsi" w:hAnsiTheme="majorHAnsi" w:cstheme="majorHAnsi"/>
          <w:highlight w:val="cyan"/>
        </w:rPr>
        <w:t xml:space="preserve">was </w:t>
      </w:r>
      <w:r>
        <w:rPr>
          <w:rStyle w:val="Emphasis"/>
          <w:rFonts w:asciiTheme="majorHAnsi" w:hAnsiTheme="majorHAnsi" w:cstheme="majorHAnsi"/>
          <w:highlight w:val="cyan"/>
        </w:rPr>
        <w:t>underpinned</w:t>
      </w:r>
      <w:r>
        <w:rPr>
          <w:rStyle w:val="StyleUnderline"/>
          <w:rFonts w:asciiTheme="majorHAnsi" w:hAnsiTheme="majorHAnsi" w:cstheme="majorHAnsi"/>
          <w:highlight w:val="cyan"/>
        </w:rPr>
        <w:t xml:space="preserve"> by</w:t>
      </w:r>
      <w:r>
        <w:rPr>
          <w:rStyle w:val="StyleUnderline"/>
          <w:rFonts w:asciiTheme="majorHAnsi" w:hAnsiTheme="majorHAnsi" w:cstheme="majorHAnsi"/>
        </w:rPr>
        <w:t xml:space="preserve"> an explosion in </w:t>
      </w:r>
      <w:r>
        <w:rPr>
          <w:rStyle w:val="Emphasis"/>
          <w:rFonts w:asciiTheme="majorHAnsi" w:hAnsiTheme="majorHAnsi" w:cstheme="majorHAnsi"/>
          <w:highlight w:val="cyan"/>
        </w:rPr>
        <w:t>world trade</w:t>
      </w:r>
      <w:r>
        <w:rPr>
          <w:rFonts w:asciiTheme="majorHAnsi" w:hAnsiTheme="majorHAnsi" w:cstheme="majorHAnsi"/>
          <w:sz w:val="16"/>
        </w:rPr>
        <w:t xml:space="preserve">. </w:t>
      </w:r>
      <w:r>
        <w:rPr>
          <w:rStyle w:val="StyleUnderline"/>
          <w:rFonts w:asciiTheme="majorHAnsi" w:hAnsiTheme="majorHAnsi" w:cstheme="majorHAnsi"/>
        </w:rPr>
        <w:t>Exports of goods rose from 8% of world GDP in 1950 to almost 20% a half-century later</w:t>
      </w:r>
      <w:r>
        <w:rPr>
          <w:rFonts w:asciiTheme="majorHAnsi" w:hAnsiTheme="majorHAnsi" w:cstheme="majorHAnsi"/>
          <w:sz w:val="16"/>
        </w:rPr>
        <w:t xml:space="preserve">. </w:t>
      </w:r>
      <w:r>
        <w:rPr>
          <w:rStyle w:val="StyleUnderline"/>
          <w:rFonts w:asciiTheme="majorHAnsi" w:hAnsiTheme="majorHAnsi" w:cstheme="majorHAnsi"/>
          <w:highlight w:val="cyan"/>
        </w:rPr>
        <w:t>Export-led growth and foreign investment</w:t>
      </w:r>
      <w:r>
        <w:rPr>
          <w:rStyle w:val="StyleUnderline"/>
          <w:rFonts w:asciiTheme="majorHAnsi" w:hAnsiTheme="majorHAnsi" w:cstheme="majorHAnsi"/>
        </w:rPr>
        <w:t xml:space="preserve"> have </w:t>
      </w:r>
      <w:r>
        <w:rPr>
          <w:rStyle w:val="StyleUnderline"/>
          <w:rFonts w:asciiTheme="majorHAnsi" w:hAnsiTheme="majorHAnsi" w:cstheme="majorHAnsi"/>
          <w:highlight w:val="cyan"/>
        </w:rPr>
        <w:t xml:space="preserve">dragged </w:t>
      </w:r>
      <w:r>
        <w:rPr>
          <w:rStyle w:val="Emphasis"/>
          <w:rFonts w:asciiTheme="majorHAnsi" w:hAnsiTheme="majorHAnsi" w:cstheme="majorHAnsi"/>
          <w:highlight w:val="cyan"/>
        </w:rPr>
        <w:t>hundreds of millions</w:t>
      </w:r>
      <w:r>
        <w:rPr>
          <w:rStyle w:val="StyleUnderline"/>
          <w:rFonts w:asciiTheme="majorHAnsi" w:hAnsiTheme="majorHAnsi" w:cstheme="majorHAnsi"/>
          <w:highlight w:val="cyan"/>
        </w:rPr>
        <w:t xml:space="preserve"> </w:t>
      </w:r>
      <w:r>
        <w:rPr>
          <w:rStyle w:val="Emphasis"/>
          <w:rFonts w:asciiTheme="majorHAnsi" w:hAnsiTheme="majorHAnsi" w:cstheme="majorHAnsi"/>
          <w:highlight w:val="cyan"/>
        </w:rPr>
        <w:t>out of poverty</w:t>
      </w:r>
      <w:r>
        <w:rPr>
          <w:rStyle w:val="StyleUnderline"/>
          <w:rFonts w:asciiTheme="majorHAnsi" w:hAnsiTheme="majorHAnsi" w:cstheme="majorHAnsi"/>
        </w:rPr>
        <w:t xml:space="preserve"> in </w:t>
      </w:r>
      <w:proofErr w:type="gramStart"/>
      <w:r>
        <w:rPr>
          <w:rStyle w:val="StyleUnderline"/>
          <w:rFonts w:asciiTheme="majorHAnsi" w:hAnsiTheme="majorHAnsi" w:cstheme="majorHAnsi"/>
        </w:rPr>
        <w:t xml:space="preserve">China, </w:t>
      </w:r>
      <w:r>
        <w:rPr>
          <w:rStyle w:val="StyleUnderline"/>
          <w:rFonts w:asciiTheme="majorHAnsi" w:hAnsiTheme="majorHAnsi" w:cstheme="majorHAnsi"/>
          <w:highlight w:val="cyan"/>
        </w:rPr>
        <w:t>and</w:t>
      </w:r>
      <w:proofErr w:type="gramEnd"/>
      <w:r>
        <w:rPr>
          <w:rStyle w:val="StyleUnderline"/>
          <w:rFonts w:asciiTheme="majorHAnsi" w:hAnsiTheme="majorHAnsi" w:cstheme="majorHAnsi"/>
          <w:highlight w:val="cyan"/>
        </w:rPr>
        <w:t xml:space="preserve"> transformed economies</w:t>
      </w:r>
      <w:r>
        <w:rPr>
          <w:rStyle w:val="StyleUnderline"/>
          <w:rFonts w:asciiTheme="majorHAnsi" w:hAnsiTheme="majorHAnsi" w:cstheme="majorHAnsi"/>
        </w:rPr>
        <w:t xml:space="preserve"> from Ireland to South Korea</w:t>
      </w:r>
      <w:r>
        <w:rPr>
          <w:rFonts w:asciiTheme="majorHAnsi" w:hAnsiTheme="majorHAnsi" w:cstheme="majorHAnsi"/>
          <w:sz w:val="16"/>
        </w:rPr>
        <w:t>.</w:t>
      </w:r>
    </w:p>
    <w:p w14:paraId="2C85108A" w14:textId="77777777" w:rsidR="000E684B" w:rsidRDefault="000E684B" w:rsidP="000E684B">
      <w:pPr>
        <w:rPr>
          <w:rFonts w:asciiTheme="majorHAnsi" w:hAnsiTheme="majorHAnsi" w:cstheme="majorHAnsi"/>
          <w:sz w:val="16"/>
        </w:rPr>
      </w:pPr>
      <w:r>
        <w:rPr>
          <w:rFonts w:asciiTheme="majorHAnsi" w:hAnsiTheme="majorHAnsi" w:cstheme="majorHAnsi"/>
          <w:sz w:val="16"/>
        </w:rPr>
        <w:t xml:space="preserve">Plainly, Western voters are not much comforted by this extraordinary transformation in the fortunes of emerging markets. But at home, too, </w:t>
      </w:r>
      <w:r>
        <w:rPr>
          <w:rStyle w:val="StyleUnderline"/>
          <w:rFonts w:asciiTheme="majorHAnsi" w:hAnsiTheme="majorHAnsi" w:cstheme="majorHAnsi"/>
          <w:highlight w:val="cyan"/>
        </w:rPr>
        <w:t>the</w:t>
      </w:r>
      <w:r>
        <w:rPr>
          <w:rStyle w:val="StyleUnderline"/>
          <w:rFonts w:asciiTheme="majorHAnsi" w:hAnsiTheme="majorHAnsi" w:cstheme="majorHAnsi"/>
        </w:rPr>
        <w:t xml:space="preserve"> overall </w:t>
      </w:r>
      <w:r>
        <w:rPr>
          <w:rStyle w:val="StyleUnderline"/>
          <w:rFonts w:asciiTheme="majorHAnsi" w:hAnsiTheme="majorHAnsi" w:cstheme="majorHAnsi"/>
          <w:highlight w:val="cyan"/>
        </w:rPr>
        <w:t>benefits</w:t>
      </w:r>
      <w:r>
        <w:rPr>
          <w:rStyle w:val="StyleUnderline"/>
          <w:rFonts w:asciiTheme="majorHAnsi" w:hAnsiTheme="majorHAnsi" w:cstheme="majorHAnsi"/>
        </w:rPr>
        <w:t xml:space="preserve"> of free trade </w:t>
      </w:r>
      <w:r>
        <w:rPr>
          <w:rStyle w:val="StyleUnderline"/>
          <w:rFonts w:asciiTheme="majorHAnsi" w:hAnsiTheme="majorHAnsi" w:cstheme="majorHAnsi"/>
          <w:highlight w:val="cyan"/>
        </w:rPr>
        <w:t xml:space="preserve">are </w:t>
      </w:r>
      <w:r>
        <w:rPr>
          <w:rStyle w:val="Emphasis"/>
          <w:rFonts w:asciiTheme="majorHAnsi" w:hAnsiTheme="majorHAnsi" w:cstheme="majorHAnsi"/>
          <w:highlight w:val="cyan"/>
        </w:rPr>
        <w:t>unarguable</w:t>
      </w:r>
      <w:r>
        <w:rPr>
          <w:rFonts w:asciiTheme="majorHAnsi" w:hAnsiTheme="majorHAnsi" w:cstheme="majorHAnsi"/>
          <w:sz w:val="16"/>
        </w:rPr>
        <w:t xml:space="preserve">. </w:t>
      </w:r>
      <w:r>
        <w:rPr>
          <w:rStyle w:val="StyleUnderline"/>
          <w:rFonts w:asciiTheme="majorHAnsi" w:hAnsiTheme="majorHAnsi" w:cstheme="majorHAnsi"/>
          <w:highlight w:val="cyan"/>
        </w:rPr>
        <w:t xml:space="preserve">Exporting firms are </w:t>
      </w:r>
      <w:r>
        <w:rPr>
          <w:rStyle w:val="Emphasis"/>
          <w:rFonts w:asciiTheme="majorHAnsi" w:hAnsiTheme="majorHAnsi" w:cstheme="majorHAnsi"/>
          <w:highlight w:val="cyan"/>
        </w:rPr>
        <w:t>more productive</w:t>
      </w:r>
      <w:r>
        <w:rPr>
          <w:rStyle w:val="StyleUnderline"/>
          <w:rFonts w:asciiTheme="majorHAnsi" w:hAnsiTheme="majorHAnsi" w:cstheme="majorHAnsi"/>
          <w:highlight w:val="cyan"/>
        </w:rPr>
        <w:t xml:space="preserve"> and </w:t>
      </w:r>
      <w:r>
        <w:rPr>
          <w:rStyle w:val="Emphasis"/>
          <w:rFonts w:asciiTheme="majorHAnsi" w:hAnsiTheme="majorHAnsi" w:cstheme="majorHAnsi"/>
          <w:highlight w:val="cyan"/>
        </w:rPr>
        <w:t>pay higher wages</w:t>
      </w:r>
      <w:r>
        <w:rPr>
          <w:rStyle w:val="StyleUnderline"/>
          <w:rFonts w:asciiTheme="majorHAnsi" w:hAnsiTheme="majorHAnsi" w:cstheme="majorHAnsi"/>
        </w:rPr>
        <w:t xml:space="preserve"> than those that serve only the domestic market</w:t>
      </w:r>
      <w:r>
        <w:rPr>
          <w:rFonts w:asciiTheme="majorHAnsi" w:hAnsiTheme="majorHAnsi" w:cstheme="majorHAnsi"/>
          <w:sz w:val="16"/>
        </w:rPr>
        <w:t xml:space="preserve">. </w:t>
      </w:r>
      <w:r>
        <w:rPr>
          <w:rStyle w:val="StyleUnderline"/>
          <w:rFonts w:asciiTheme="majorHAnsi" w:hAnsiTheme="majorHAnsi" w:cstheme="majorHAnsi"/>
        </w:rPr>
        <w:t>Half of America’s exports go to countries with which it has a free-trade deal</w:t>
      </w:r>
      <w:r>
        <w:rPr>
          <w:rFonts w:asciiTheme="majorHAnsi" w:hAnsiTheme="majorHAnsi" w:cstheme="majorHAnsi"/>
          <w:sz w:val="16"/>
        </w:rPr>
        <w:t>, even though their economies account for less than a tenth of global GDP.</w:t>
      </w:r>
    </w:p>
    <w:p w14:paraId="46974C26" w14:textId="77777777" w:rsidR="00111D9A" w:rsidRDefault="000E684B" w:rsidP="000E684B">
      <w:pPr>
        <w:rPr>
          <w:rStyle w:val="StyleUnderline"/>
          <w:rFonts w:asciiTheme="majorHAnsi" w:hAnsiTheme="majorHAnsi" w:cstheme="majorHAnsi"/>
        </w:rPr>
      </w:pPr>
      <w:r>
        <w:rPr>
          <w:rStyle w:val="StyleUnderline"/>
          <w:rFonts w:asciiTheme="majorHAnsi" w:hAnsiTheme="majorHAnsi" w:cstheme="majorHAnsi"/>
          <w:highlight w:val="cyan"/>
        </w:rPr>
        <w:t>Protectionism</w:t>
      </w:r>
      <w:r>
        <w:rPr>
          <w:rFonts w:asciiTheme="majorHAnsi" w:hAnsiTheme="majorHAnsi" w:cstheme="majorHAnsi"/>
          <w:sz w:val="16"/>
        </w:rPr>
        <w:t xml:space="preserve">, by contrast, </w:t>
      </w:r>
      <w:r>
        <w:rPr>
          <w:rStyle w:val="Emphasis"/>
          <w:rFonts w:asciiTheme="majorHAnsi" w:hAnsiTheme="majorHAnsi" w:cstheme="majorHAnsi"/>
          <w:highlight w:val="cyan"/>
        </w:rPr>
        <w:t>hurts consumers</w:t>
      </w:r>
      <w:r>
        <w:rPr>
          <w:rStyle w:val="StyleUnderline"/>
          <w:rFonts w:asciiTheme="majorHAnsi" w:hAnsiTheme="majorHAnsi" w:cstheme="majorHAnsi"/>
          <w:highlight w:val="cyan"/>
        </w:rPr>
        <w:t xml:space="preserve"> and </w:t>
      </w:r>
      <w:r>
        <w:rPr>
          <w:rStyle w:val="Emphasis"/>
          <w:rFonts w:asciiTheme="majorHAnsi" w:hAnsiTheme="majorHAnsi" w:cstheme="majorHAnsi"/>
          <w:highlight w:val="cyan"/>
        </w:rPr>
        <w:t>does little for workers</w:t>
      </w:r>
      <w:r>
        <w:rPr>
          <w:rFonts w:asciiTheme="majorHAnsi" w:hAnsiTheme="majorHAnsi" w:cstheme="majorHAnsi"/>
          <w:sz w:val="16"/>
        </w:rPr>
        <w:t xml:space="preserve">. </w:t>
      </w:r>
      <w:r>
        <w:rPr>
          <w:rStyle w:val="StyleUnderline"/>
          <w:rFonts w:asciiTheme="majorHAnsi" w:hAnsiTheme="majorHAnsi" w:cstheme="majorHAnsi"/>
          <w:highlight w:val="cyan"/>
        </w:rPr>
        <w:t xml:space="preserve">The worst-off </w:t>
      </w:r>
      <w:r>
        <w:rPr>
          <w:rStyle w:val="Emphasis"/>
          <w:rFonts w:asciiTheme="majorHAnsi" w:hAnsiTheme="majorHAnsi" w:cstheme="majorHAnsi"/>
          <w:highlight w:val="cyan"/>
        </w:rPr>
        <w:t>benefit far more</w:t>
      </w:r>
      <w:r>
        <w:rPr>
          <w:rStyle w:val="StyleUnderline"/>
          <w:rFonts w:asciiTheme="majorHAnsi" w:hAnsiTheme="majorHAnsi" w:cstheme="majorHAnsi"/>
        </w:rPr>
        <w:t xml:space="preserve"> from trade </w:t>
      </w:r>
      <w:r>
        <w:rPr>
          <w:rStyle w:val="StyleUnderline"/>
          <w:rFonts w:asciiTheme="majorHAnsi" w:hAnsiTheme="majorHAnsi" w:cstheme="majorHAnsi"/>
          <w:highlight w:val="cyan"/>
        </w:rPr>
        <w:t>than the rich</w:t>
      </w:r>
      <w:r>
        <w:rPr>
          <w:rFonts w:asciiTheme="majorHAnsi" w:hAnsiTheme="majorHAnsi" w:cstheme="majorHAnsi"/>
          <w:sz w:val="16"/>
        </w:rPr>
        <w:t xml:space="preserve">. </w:t>
      </w:r>
      <w:r>
        <w:rPr>
          <w:rStyle w:val="StyleUnderline"/>
          <w:rFonts w:asciiTheme="majorHAnsi" w:hAnsiTheme="majorHAnsi" w:cstheme="majorHAnsi"/>
          <w:highlight w:val="cyan"/>
        </w:rPr>
        <w:t xml:space="preserve">A study </w:t>
      </w:r>
      <w:r>
        <w:rPr>
          <w:rStyle w:val="Emphasis"/>
          <w:rFonts w:asciiTheme="majorHAnsi" w:hAnsiTheme="majorHAnsi" w:cstheme="majorHAnsi"/>
          <w:highlight w:val="cyan"/>
        </w:rPr>
        <w:t>of 40 countries</w:t>
      </w:r>
      <w:r>
        <w:rPr>
          <w:rStyle w:val="StyleUnderline"/>
          <w:rFonts w:asciiTheme="majorHAnsi" w:hAnsiTheme="majorHAnsi" w:cstheme="majorHAnsi"/>
          <w:highlight w:val="cyan"/>
        </w:rPr>
        <w:t xml:space="preserve"> found that the richest consumers</w:t>
      </w:r>
      <w:r>
        <w:rPr>
          <w:rStyle w:val="StyleUnderline"/>
          <w:rFonts w:asciiTheme="majorHAnsi" w:hAnsiTheme="majorHAnsi" w:cstheme="majorHAnsi"/>
        </w:rPr>
        <w:t xml:space="preserve"> would </w:t>
      </w:r>
      <w:r>
        <w:rPr>
          <w:rStyle w:val="StyleUnderline"/>
          <w:rFonts w:asciiTheme="majorHAnsi" w:hAnsiTheme="majorHAnsi" w:cstheme="majorHAnsi"/>
          <w:highlight w:val="cyan"/>
        </w:rPr>
        <w:t>lose 28 [percent] of</w:t>
      </w:r>
      <w:r>
        <w:rPr>
          <w:rStyle w:val="StyleUnderline"/>
          <w:rFonts w:asciiTheme="majorHAnsi" w:hAnsiTheme="majorHAnsi" w:cstheme="majorHAnsi"/>
        </w:rPr>
        <w:t xml:space="preserve"> their </w:t>
      </w:r>
      <w:r>
        <w:rPr>
          <w:rStyle w:val="StyleUnderline"/>
          <w:rFonts w:asciiTheme="majorHAnsi" w:hAnsiTheme="majorHAnsi" w:cstheme="majorHAnsi"/>
          <w:highlight w:val="cyan"/>
        </w:rPr>
        <w:t>purchasing power if</w:t>
      </w:r>
      <w:r>
        <w:rPr>
          <w:rStyle w:val="StyleUnderline"/>
          <w:rFonts w:asciiTheme="majorHAnsi" w:hAnsiTheme="majorHAnsi" w:cstheme="majorHAnsi"/>
        </w:rPr>
        <w:t xml:space="preserve"> cross-border </w:t>
      </w:r>
      <w:r>
        <w:rPr>
          <w:rStyle w:val="StyleUnderline"/>
          <w:rFonts w:asciiTheme="majorHAnsi" w:hAnsiTheme="majorHAnsi" w:cstheme="majorHAnsi"/>
          <w:highlight w:val="cyan"/>
        </w:rPr>
        <w:t>trade ended; but those in the bottom tenth</w:t>
      </w:r>
      <w:r>
        <w:rPr>
          <w:rStyle w:val="StyleUnderline"/>
          <w:rFonts w:asciiTheme="majorHAnsi" w:hAnsiTheme="majorHAnsi" w:cstheme="majorHAnsi"/>
        </w:rPr>
        <w:t xml:space="preserve"> would </w:t>
      </w:r>
      <w:r>
        <w:rPr>
          <w:rStyle w:val="StyleUnderline"/>
          <w:rFonts w:asciiTheme="majorHAnsi" w:hAnsiTheme="majorHAnsi" w:cstheme="majorHAnsi"/>
          <w:highlight w:val="cyan"/>
        </w:rPr>
        <w:t xml:space="preserve">lose </w:t>
      </w:r>
      <w:r>
        <w:rPr>
          <w:rStyle w:val="Emphasis"/>
          <w:rFonts w:asciiTheme="majorHAnsi" w:hAnsiTheme="majorHAnsi" w:cstheme="majorHAnsi"/>
          <w:highlight w:val="cyan"/>
        </w:rPr>
        <w:t>63 [percent]</w:t>
      </w:r>
      <w:r>
        <w:rPr>
          <w:rFonts w:asciiTheme="majorHAnsi" w:hAnsiTheme="majorHAnsi" w:cstheme="majorHAnsi"/>
          <w:sz w:val="16"/>
        </w:rPr>
        <w:t xml:space="preserve">. </w:t>
      </w:r>
      <w:proofErr w:type="gramStart"/>
      <w:r>
        <w:rPr>
          <w:rStyle w:val="StyleUnderline"/>
          <w:rFonts w:asciiTheme="majorHAnsi" w:hAnsiTheme="majorHAnsi" w:cstheme="majorHAnsi"/>
        </w:rPr>
        <w:t>The an</w:t>
      </w:r>
      <w:proofErr w:type="gramEnd"/>
    </w:p>
    <w:p w14:paraId="0772FF36" w14:textId="77777777" w:rsidR="00111D9A" w:rsidRDefault="00111D9A" w:rsidP="000E684B">
      <w:pPr>
        <w:rPr>
          <w:rStyle w:val="StyleUnderline"/>
          <w:rFonts w:asciiTheme="majorHAnsi" w:hAnsiTheme="majorHAnsi" w:cstheme="majorHAnsi"/>
        </w:rPr>
      </w:pPr>
    </w:p>
    <w:p w14:paraId="05AF9E87" w14:textId="77777777" w:rsidR="00111D9A" w:rsidRDefault="00111D9A" w:rsidP="000E684B">
      <w:pPr>
        <w:rPr>
          <w:rStyle w:val="StyleUnderline"/>
          <w:rFonts w:asciiTheme="majorHAnsi" w:hAnsiTheme="majorHAnsi" w:cstheme="majorHAnsi"/>
        </w:rPr>
      </w:pPr>
    </w:p>
    <w:p w14:paraId="07D84911" w14:textId="61B55CA2" w:rsidR="000E684B" w:rsidRDefault="000E684B" w:rsidP="000E684B">
      <w:pPr>
        <w:rPr>
          <w:rFonts w:asciiTheme="majorHAnsi" w:hAnsiTheme="majorHAnsi" w:cstheme="majorHAnsi"/>
          <w:sz w:val="16"/>
        </w:rPr>
      </w:pPr>
      <w:r>
        <w:rPr>
          <w:rStyle w:val="StyleUnderline"/>
          <w:rFonts w:asciiTheme="majorHAnsi" w:hAnsiTheme="majorHAnsi" w:cstheme="majorHAnsi"/>
        </w:rPr>
        <w:lastRenderedPageBreak/>
        <w:t>nual cost to American consumers of switching</w:t>
      </w:r>
      <w:r>
        <w:rPr>
          <w:rFonts w:asciiTheme="majorHAnsi" w:hAnsiTheme="majorHAnsi" w:cstheme="majorHAnsi"/>
          <w:sz w:val="16"/>
        </w:rPr>
        <w:t xml:space="preserve"> to non-Chinese tyres after Barack Obama slapped on anti-dumping tariffs in 2009 </w:t>
      </w:r>
      <w:r>
        <w:rPr>
          <w:rStyle w:val="StyleUnderline"/>
          <w:rFonts w:asciiTheme="majorHAnsi" w:hAnsiTheme="majorHAnsi" w:cstheme="majorHAnsi"/>
        </w:rPr>
        <w:t>was around $1.1 billion</w:t>
      </w:r>
      <w:r>
        <w:rPr>
          <w:rFonts w:asciiTheme="majorHAnsi" w:hAnsiTheme="majorHAnsi" w:cstheme="majorHAnsi"/>
          <w:sz w:val="16"/>
        </w:rPr>
        <w:t>, according to the Peterson Institute for International Economics. That amounts to over $900,000 for each of the 1,200 jobs that were “saved”.</w:t>
      </w:r>
    </w:p>
    <w:p w14:paraId="0F77B6DE" w14:textId="77777777" w:rsidR="000E684B" w:rsidRDefault="000E684B" w:rsidP="000E684B">
      <w:pPr>
        <w:rPr>
          <w:rFonts w:asciiTheme="majorHAnsi" w:hAnsiTheme="majorHAnsi" w:cstheme="majorHAnsi"/>
          <w:sz w:val="16"/>
        </w:rPr>
      </w:pPr>
      <w:r>
        <w:rPr>
          <w:rStyle w:val="Emphasis"/>
          <w:rFonts w:asciiTheme="majorHAnsi" w:hAnsiTheme="majorHAnsi" w:cstheme="majorHAnsi"/>
          <w:highlight w:val="cyan"/>
        </w:rPr>
        <w:t>Openness</w:t>
      </w:r>
      <w:r>
        <w:rPr>
          <w:rStyle w:val="StyleUnderline"/>
          <w:rFonts w:asciiTheme="majorHAnsi" w:hAnsiTheme="majorHAnsi" w:cstheme="majorHAnsi"/>
          <w:highlight w:val="cyan"/>
        </w:rPr>
        <w:t xml:space="preserve"> delivers other benefits</w:t>
      </w:r>
      <w:r>
        <w:rPr>
          <w:rFonts w:asciiTheme="majorHAnsi" w:hAnsiTheme="majorHAnsi" w:cstheme="majorHAnsi"/>
          <w:sz w:val="16"/>
        </w:rPr>
        <w:t xml:space="preserve">. </w:t>
      </w:r>
      <w:r>
        <w:rPr>
          <w:rStyle w:val="StyleUnderline"/>
          <w:rFonts w:asciiTheme="majorHAnsi" w:hAnsiTheme="majorHAnsi" w:cstheme="majorHAnsi"/>
          <w:highlight w:val="cyan"/>
        </w:rPr>
        <w:t xml:space="preserve">Migrants improve </w:t>
      </w:r>
      <w:r>
        <w:rPr>
          <w:rStyle w:val="Emphasis"/>
          <w:rFonts w:asciiTheme="majorHAnsi" w:hAnsiTheme="majorHAnsi" w:cstheme="majorHAnsi"/>
          <w:highlight w:val="cyan"/>
        </w:rPr>
        <w:t>not just their own lives</w:t>
      </w:r>
      <w:r>
        <w:rPr>
          <w:rStyle w:val="StyleUnderline"/>
          <w:rFonts w:asciiTheme="majorHAnsi" w:hAnsiTheme="majorHAnsi" w:cstheme="majorHAnsi"/>
          <w:highlight w:val="cyan"/>
        </w:rPr>
        <w:t xml:space="preserve"> but the economies of host countries</w:t>
      </w:r>
      <w:r>
        <w:rPr>
          <w:rStyle w:val="StyleUnderline"/>
          <w:rFonts w:asciiTheme="majorHAnsi" w:hAnsiTheme="majorHAnsi" w:cstheme="majorHAnsi"/>
        </w:rPr>
        <w:t>: European immigrants who arrived in Britain since 2000 have been net contributors</w:t>
      </w:r>
      <w:r>
        <w:rPr>
          <w:rFonts w:asciiTheme="majorHAnsi" w:hAnsiTheme="majorHAnsi" w:cstheme="majorHAnsi"/>
          <w:sz w:val="16"/>
        </w:rPr>
        <w:t xml:space="preserve"> to the exchequer, adding more than £20 billion ($34 billion) to the public finances between 2001 and 2011. </w:t>
      </w:r>
      <w:r>
        <w:rPr>
          <w:rStyle w:val="StyleUnderline"/>
          <w:rFonts w:asciiTheme="majorHAnsi" w:hAnsiTheme="majorHAnsi" w:cstheme="majorHAnsi"/>
        </w:rPr>
        <w:t>F</w:t>
      </w:r>
      <w:r>
        <w:rPr>
          <w:rFonts w:asciiTheme="majorHAnsi" w:hAnsiTheme="majorHAnsi" w:cstheme="majorHAnsi"/>
          <w:sz w:val="16"/>
        </w:rPr>
        <w:t xml:space="preserve">oreign </w:t>
      </w:r>
      <w:r>
        <w:rPr>
          <w:rStyle w:val="StyleUnderline"/>
          <w:rFonts w:asciiTheme="majorHAnsi" w:hAnsiTheme="majorHAnsi" w:cstheme="majorHAnsi"/>
        </w:rPr>
        <w:t>d</w:t>
      </w:r>
      <w:r>
        <w:rPr>
          <w:rFonts w:asciiTheme="majorHAnsi" w:hAnsiTheme="majorHAnsi" w:cstheme="majorHAnsi"/>
          <w:sz w:val="16"/>
        </w:rPr>
        <w:t xml:space="preserve">irect </w:t>
      </w:r>
      <w:r>
        <w:rPr>
          <w:rStyle w:val="StyleUnderline"/>
          <w:rFonts w:asciiTheme="majorHAnsi" w:hAnsiTheme="majorHAnsi" w:cstheme="majorHAnsi"/>
        </w:rPr>
        <w:t>i</w:t>
      </w:r>
      <w:r>
        <w:rPr>
          <w:rFonts w:asciiTheme="majorHAnsi" w:hAnsiTheme="majorHAnsi" w:cstheme="majorHAnsi"/>
          <w:sz w:val="16"/>
        </w:rPr>
        <w:t xml:space="preserve">nvestment </w:t>
      </w:r>
      <w:r>
        <w:rPr>
          <w:rStyle w:val="StyleUnderline"/>
          <w:rFonts w:asciiTheme="majorHAnsi" w:hAnsiTheme="majorHAnsi" w:cstheme="majorHAnsi"/>
        </w:rPr>
        <w:t>delivers competition, technology, management know-how and jobs</w:t>
      </w:r>
      <w:r>
        <w:rPr>
          <w:rFonts w:asciiTheme="majorHAnsi" w:hAnsiTheme="majorHAnsi" w:cstheme="majorHAnsi"/>
          <w:sz w:val="16"/>
        </w:rPr>
        <w:t>, which is why China’s overly cautious moves to encourage FDI disappoint (see article).</w:t>
      </w:r>
    </w:p>
    <w:p w14:paraId="7EAF2422" w14:textId="77777777" w:rsidR="000E684B" w:rsidRDefault="000E684B" w:rsidP="000E684B">
      <w:pPr>
        <w:rPr>
          <w:rFonts w:asciiTheme="majorHAnsi" w:hAnsiTheme="majorHAnsi" w:cstheme="majorHAnsi"/>
          <w:sz w:val="16"/>
        </w:rPr>
      </w:pPr>
      <w:r>
        <w:rPr>
          <w:rFonts w:asciiTheme="majorHAnsi" w:hAnsiTheme="majorHAnsi" w:cstheme="majorHAnsi"/>
          <w:sz w:val="16"/>
        </w:rPr>
        <w:t>What have you done for me lately?</w:t>
      </w:r>
    </w:p>
    <w:p w14:paraId="200A231D" w14:textId="77777777" w:rsidR="000E684B" w:rsidRDefault="000E684B" w:rsidP="000E684B">
      <w:pPr>
        <w:rPr>
          <w:rFonts w:asciiTheme="majorHAnsi" w:hAnsiTheme="majorHAnsi" w:cstheme="majorHAnsi"/>
          <w:sz w:val="16"/>
        </w:rPr>
      </w:pPr>
      <w:r>
        <w:rPr>
          <w:rFonts w:asciiTheme="majorHAnsi" w:hAnsiTheme="majorHAnsi" w:cstheme="majorHAnsi"/>
          <w:sz w:val="16"/>
        </w:rPr>
        <w:t>None of this is to deny that globalisation has its flaws. Since the 1840s advocates of free trade have known that, though the great majority benefit, some lose out. Too little has been done to help these people. Perhaps a fifth of the 6m or so net job losses in American manufacturing between 1999 and 2011 stemmed from Chinese competition; many of those who lost jobs did not find new ones. With hindsight, politicians in Britain were too blithe about the pressures that migration from new EU member states in eastern Europe brought to bear on public services. And although there are no street protests about the speed and fickleness in the tides of short-term capital, its ebb and flow across borders have often proved damaging, not least in the euro zone’s debt-ridden countries.</w:t>
      </w:r>
    </w:p>
    <w:p w14:paraId="3FF1E5A1" w14:textId="77777777" w:rsidR="000E684B" w:rsidRDefault="000E684B" w:rsidP="000E684B">
      <w:pPr>
        <w:rPr>
          <w:rFonts w:asciiTheme="majorHAnsi" w:hAnsiTheme="majorHAnsi" w:cstheme="majorHAnsi"/>
          <w:sz w:val="16"/>
        </w:rPr>
      </w:pPr>
      <w:r>
        <w:rPr>
          <w:rFonts w:asciiTheme="majorHAnsi" w:hAnsiTheme="majorHAnsi" w:cstheme="majorHAnsi"/>
          <w:sz w:val="16"/>
        </w:rPr>
        <w:t xml:space="preserve">As our special report this week argues, </w:t>
      </w:r>
      <w:r>
        <w:rPr>
          <w:rStyle w:val="StyleUnderline"/>
          <w:rFonts w:asciiTheme="majorHAnsi" w:hAnsiTheme="majorHAnsi" w:cstheme="majorHAnsi"/>
        </w:rPr>
        <w:t>more must be done to tackle these downsides</w:t>
      </w:r>
      <w:r>
        <w:rPr>
          <w:rFonts w:asciiTheme="majorHAnsi" w:hAnsiTheme="majorHAnsi" w:cstheme="majorHAnsi"/>
          <w:sz w:val="16"/>
        </w:rPr>
        <w:t xml:space="preserve">. </w:t>
      </w:r>
      <w:r>
        <w:rPr>
          <w:rStyle w:val="StyleUnderline"/>
          <w:rFonts w:asciiTheme="majorHAnsi" w:hAnsiTheme="majorHAnsi" w:cstheme="majorHAnsi"/>
        </w:rPr>
        <w:t>America spends a paltry 0.1% of its GDP, one-sixth of the rich-country average, on policies to retrain workers and help them find new jobs</w:t>
      </w:r>
      <w:r>
        <w:rPr>
          <w:rFonts w:asciiTheme="majorHAnsi" w:hAnsiTheme="majorHAnsi" w:cstheme="majorHAnsi"/>
          <w:sz w:val="16"/>
        </w:rPr>
        <w:t xml:space="preserve">. In this context, it is lamentable that neither Mr Trump nor Mrs Clinton offers policies to help those whose jobs have been affected by trade or cheaper technology. On migration, it makes sense to follow the example of Denmark and link local-government revenues to the number of incomers, so that strains on schools, hospitals and housing can be eased. Many see the rules that bind signatories to trade pacts as an affront to democracy. But </w:t>
      </w:r>
      <w:r>
        <w:rPr>
          <w:rStyle w:val="StyleUnderline"/>
          <w:rFonts w:asciiTheme="majorHAnsi" w:hAnsiTheme="majorHAnsi" w:cstheme="majorHAnsi"/>
        </w:rPr>
        <w:t>there are ways that shared rules can enhance national autonomy</w:t>
      </w:r>
      <w:r>
        <w:rPr>
          <w:rFonts w:asciiTheme="majorHAnsi" w:hAnsiTheme="majorHAnsi" w:cstheme="majorHAnsi"/>
          <w:sz w:val="16"/>
        </w:rPr>
        <w:t xml:space="preserve">. </w:t>
      </w:r>
      <w:r>
        <w:rPr>
          <w:rStyle w:val="StyleUnderline"/>
          <w:rFonts w:asciiTheme="majorHAnsi" w:hAnsiTheme="majorHAnsi" w:cstheme="majorHAnsi"/>
        </w:rPr>
        <w:t>Harmonising norms on how multinational firms are taxed would give countries greater command over their public finances</w:t>
      </w:r>
      <w:r>
        <w:rPr>
          <w:rFonts w:asciiTheme="majorHAnsi" w:hAnsiTheme="majorHAnsi" w:cstheme="majorHAnsi"/>
          <w:sz w:val="16"/>
        </w:rPr>
        <w:t xml:space="preserve">. </w:t>
      </w:r>
      <w:r>
        <w:rPr>
          <w:rStyle w:val="StyleUnderline"/>
          <w:rFonts w:asciiTheme="majorHAnsi" w:hAnsiTheme="majorHAnsi" w:cstheme="majorHAnsi"/>
        </w:rPr>
        <w:t>A co-ordinated approach to curbing volatile capital flows would restore mastery over national monetary policy</w:t>
      </w:r>
      <w:r>
        <w:rPr>
          <w:rFonts w:asciiTheme="majorHAnsi" w:hAnsiTheme="majorHAnsi" w:cstheme="majorHAnsi"/>
          <w:sz w:val="16"/>
        </w:rPr>
        <w:t>.</w:t>
      </w:r>
    </w:p>
    <w:p w14:paraId="3E032003" w14:textId="77777777" w:rsidR="000E684B" w:rsidRDefault="000E684B" w:rsidP="000E684B">
      <w:pPr>
        <w:rPr>
          <w:rFonts w:asciiTheme="majorHAnsi" w:hAnsiTheme="majorHAnsi" w:cstheme="majorHAnsi"/>
          <w:sz w:val="16"/>
        </w:rPr>
      </w:pPr>
      <w:r>
        <w:rPr>
          <w:rStyle w:val="StyleUnderline"/>
          <w:rFonts w:asciiTheme="majorHAnsi" w:hAnsiTheme="majorHAnsi" w:cstheme="majorHAnsi"/>
        </w:rPr>
        <w:t>These are the sensible responses to the peddlers of protectionism and nativism</w:t>
      </w:r>
      <w:r>
        <w:rPr>
          <w:rFonts w:asciiTheme="majorHAnsi" w:hAnsiTheme="majorHAnsi" w:cstheme="majorHAnsi"/>
          <w:sz w:val="16"/>
        </w:rPr>
        <w:t xml:space="preserve">. </w:t>
      </w:r>
      <w:r>
        <w:rPr>
          <w:rStyle w:val="Emphasis"/>
          <w:rFonts w:asciiTheme="majorHAnsi" w:hAnsiTheme="majorHAnsi" w:cstheme="majorHAnsi"/>
          <w:highlight w:val="cyan"/>
        </w:rPr>
        <w:t>The worst answer</w:t>
      </w:r>
      <w:r>
        <w:rPr>
          <w:rStyle w:val="StyleUnderline"/>
          <w:rFonts w:asciiTheme="majorHAnsi" w:hAnsiTheme="majorHAnsi" w:cstheme="majorHAnsi"/>
          <w:highlight w:val="cyan"/>
        </w:rPr>
        <w:t xml:space="preserve"> would be for countries to </w:t>
      </w:r>
      <w:r>
        <w:rPr>
          <w:rStyle w:val="Emphasis"/>
          <w:rFonts w:asciiTheme="majorHAnsi" w:hAnsiTheme="majorHAnsi" w:cstheme="majorHAnsi"/>
          <w:highlight w:val="cyan"/>
        </w:rPr>
        <w:t>turn their backs on globalisation</w:t>
      </w:r>
      <w:r>
        <w:rPr>
          <w:rFonts w:asciiTheme="majorHAnsi" w:hAnsiTheme="majorHAnsi" w:cstheme="majorHAnsi"/>
          <w:sz w:val="16"/>
        </w:rPr>
        <w:t xml:space="preserve">. The case for openness remains much the same as it did when this newspaper was founded to support the repeal of the Corn Laws. </w:t>
      </w:r>
      <w:r>
        <w:rPr>
          <w:rStyle w:val="StyleUnderline"/>
          <w:rFonts w:asciiTheme="majorHAnsi" w:hAnsiTheme="majorHAnsi" w:cstheme="majorHAnsi"/>
        </w:rPr>
        <w:t>There are more—and more varied—opportunities in open economies than in closed ones</w:t>
      </w:r>
      <w:r>
        <w:rPr>
          <w:rFonts w:asciiTheme="majorHAnsi" w:hAnsiTheme="majorHAnsi" w:cstheme="majorHAnsi"/>
          <w:sz w:val="16"/>
        </w:rPr>
        <w:t xml:space="preserve">. And, in general, </w:t>
      </w:r>
      <w:r>
        <w:rPr>
          <w:rStyle w:val="StyleUnderline"/>
          <w:rFonts w:asciiTheme="majorHAnsi" w:hAnsiTheme="majorHAnsi" w:cstheme="majorHAnsi"/>
          <w:highlight w:val="cyan"/>
        </w:rPr>
        <w:t>greater opportunity makes people better off</w:t>
      </w:r>
      <w:r>
        <w:rPr>
          <w:rFonts w:asciiTheme="majorHAnsi" w:hAnsiTheme="majorHAnsi" w:cstheme="majorHAnsi"/>
          <w:sz w:val="16"/>
        </w:rPr>
        <w:t xml:space="preserve">. Since the 1840s, </w:t>
      </w:r>
      <w:proofErr w:type="gramStart"/>
      <w:r>
        <w:rPr>
          <w:rFonts w:asciiTheme="majorHAnsi" w:hAnsiTheme="majorHAnsi" w:cstheme="majorHAnsi"/>
          <w:sz w:val="16"/>
        </w:rPr>
        <w:t>free-traders</w:t>
      </w:r>
      <w:proofErr w:type="gramEnd"/>
      <w:r>
        <w:rPr>
          <w:rFonts w:asciiTheme="majorHAnsi" w:hAnsiTheme="majorHAnsi" w:cstheme="majorHAnsi"/>
          <w:sz w:val="16"/>
        </w:rPr>
        <w:t xml:space="preserve"> have believed that </w:t>
      </w:r>
      <w:r>
        <w:rPr>
          <w:rStyle w:val="Emphasis"/>
          <w:rFonts w:asciiTheme="majorHAnsi" w:hAnsiTheme="majorHAnsi" w:cstheme="majorHAnsi"/>
          <w:highlight w:val="cyan"/>
        </w:rPr>
        <w:t>closed economies favour the powerful and hurt the labouring classes</w:t>
      </w:r>
      <w:r>
        <w:rPr>
          <w:rFonts w:asciiTheme="majorHAnsi" w:hAnsiTheme="majorHAnsi" w:cstheme="majorHAnsi"/>
          <w:sz w:val="16"/>
        </w:rPr>
        <w:t>. They were right then. They are right now.</w:t>
      </w:r>
    </w:p>
    <w:p w14:paraId="26BD2C21" w14:textId="14CD8B8A" w:rsidR="004E12FA" w:rsidRDefault="004E12FA" w:rsidP="004E12FA">
      <w:pPr>
        <w:pStyle w:val="Heading3"/>
      </w:pPr>
      <w:r>
        <w:lastRenderedPageBreak/>
        <w:t xml:space="preserve">1NC – </w:t>
      </w:r>
      <w:r w:rsidR="005A74A6">
        <w:t>Warming</w:t>
      </w:r>
    </w:p>
    <w:p w14:paraId="1B8001D9" w14:textId="77777777" w:rsidR="008E5983" w:rsidRPr="008A42BB" w:rsidRDefault="008E5983" w:rsidP="008E5983">
      <w:pPr>
        <w:pStyle w:val="Heading4"/>
      </w:pPr>
      <w:r>
        <w:t>Adaptation checks extinction from warming but CO2 prevents</w:t>
      </w:r>
      <w:r w:rsidRPr="008A42BB">
        <w:t xml:space="preserve"> famin</w:t>
      </w:r>
      <w:r>
        <w:t xml:space="preserve">e, collapse of ag, and ice age- those are coming now </w:t>
      </w:r>
    </w:p>
    <w:p w14:paraId="18D3B29C" w14:textId="77777777" w:rsidR="008E5983" w:rsidRPr="008A42BB" w:rsidRDefault="008E5983" w:rsidP="008E5983">
      <w:pPr>
        <w:rPr>
          <w:rStyle w:val="Style13ptBold"/>
        </w:rPr>
      </w:pPr>
      <w:r>
        <w:rPr>
          <w:rStyle w:val="Style13ptBold"/>
        </w:rPr>
        <w:t>Moore</w:t>
      </w:r>
      <w:r w:rsidRPr="008A42BB">
        <w:rPr>
          <w:rStyle w:val="Style13ptBold"/>
        </w:rPr>
        <w:t xml:space="preserve"> 16</w:t>
      </w:r>
    </w:p>
    <w:p w14:paraId="0C77C24F" w14:textId="77777777" w:rsidR="008E5983" w:rsidRPr="00405696" w:rsidRDefault="008E5983" w:rsidP="008E5983">
      <w:pPr>
        <w:rPr>
          <w:rStyle w:val="Style13ptBold"/>
          <w:b w:val="0"/>
          <w:sz w:val="20"/>
          <w:szCs w:val="20"/>
        </w:rPr>
      </w:pPr>
      <w:r w:rsidRPr="00405696">
        <w:rPr>
          <w:rStyle w:val="Style13ptBold"/>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1" w:history="1">
        <w:r w:rsidRPr="002A0356">
          <w:rPr>
            <w:rStyle w:val="Hyperlink"/>
            <w:sz w:val="20"/>
            <w:szCs w:val="20"/>
          </w:rPr>
          <w:t>https://fcpp.org/sites/default/files/documents/Moore%20-%20Positive%20Impact%20of%20Human%20CO2%20Emissions.pdf</w:t>
        </w:r>
      </w:hyperlink>
      <w:r w:rsidRPr="00405696">
        <w:rPr>
          <w:rStyle w:val="Style13ptBold"/>
          <w:sz w:val="20"/>
          <w:szCs w:val="20"/>
        </w:rPr>
        <w:t>)</w:t>
      </w:r>
      <w:r>
        <w:rPr>
          <w:rStyle w:val="Style13ptBold"/>
          <w:sz w:val="20"/>
          <w:szCs w:val="20"/>
        </w:rPr>
        <w:t xml:space="preserve"> </w:t>
      </w:r>
    </w:p>
    <w:p w14:paraId="6966124C" w14:textId="77777777" w:rsidR="008E5983" w:rsidRDefault="008E5983" w:rsidP="008E5983">
      <w:pPr>
        <w:rPr>
          <w:rStyle w:val="StyleUnderlin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w:t>
      </w:r>
      <w:proofErr w:type="gramStart"/>
      <w:r w:rsidRPr="00C844AC">
        <w:rPr>
          <w:sz w:val="14"/>
        </w:rPr>
        <w:t>the majority of</w:t>
      </w:r>
      <w:proofErr w:type="gramEnd"/>
      <w:r w:rsidRPr="00C844AC">
        <w:rPr>
          <w:sz w:val="14"/>
        </w:rPr>
        <w:t xml:space="preserve"> earth scientists and climatologists to accept the hypothesis that the major glaciations are tied to the Milankovitch cycles in a causeeffect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 xml:space="preserve">This leads one to question </w:t>
      </w:r>
      <w:r w:rsidRPr="001E3926">
        <w:rPr>
          <w:rStyle w:val="Emphasis"/>
        </w:rPr>
        <w:lastRenderedPageBreak/>
        <w:t>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w:t>
      </w:r>
      <w:proofErr w:type="gramStart"/>
      <w:r w:rsidRPr="00C844AC">
        <w:rPr>
          <w:sz w:val="14"/>
        </w:rPr>
        <w:t>420,000 year</w:t>
      </w:r>
      <w:proofErr w:type="gramEnd"/>
      <w:r w:rsidRPr="00C844AC">
        <w:rPr>
          <w:sz w:val="14"/>
        </w:rPr>
        <w:t xml:space="preserve">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w:t>
      </w:r>
      <w:proofErr w:type="gramStart"/>
      <w:r w:rsidRPr="00C844AC">
        <w:rPr>
          <w:sz w:val="14"/>
        </w:rPr>
        <w:t>see</w:t>
      </w:r>
      <w:proofErr w:type="gramEnd"/>
      <w:r w:rsidRPr="00C844AC">
        <w:rPr>
          <w:sz w:val="14"/>
        </w:rPr>
        <w:t xml:space="preserve"> Figure 5) The correlation is certainly strong enough during this period to suggest a causal relationship between CO2 and temperature. However, there is disagreement in the literature about which is the </w:t>
      </w:r>
      <w:proofErr w:type="gramStart"/>
      <w:r w:rsidRPr="00C844AC">
        <w:rPr>
          <w:sz w:val="14"/>
        </w:rPr>
        <w:t>cause</w:t>
      </w:r>
      <w:proofErr w:type="gramEnd"/>
      <w:r w:rsidRPr="00C844AC">
        <w:rPr>
          <w:sz w:val="14"/>
        </w:rPr>
        <w:t xml:space="preserv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w:t>
      </w:r>
      <w:proofErr w:type="gramStart"/>
      <w:r w:rsidRPr="00C844AC">
        <w:rPr>
          <w:sz w:val="14"/>
        </w:rPr>
        <w:t>in the near future</w:t>
      </w:r>
      <w:proofErr w:type="gramEnd"/>
      <w:r w:rsidRPr="00C844AC">
        <w:rPr>
          <w:sz w:val="14"/>
        </w:rPr>
        <w:t xml:space="preserv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 xml:space="preserve">emissions are absorbed by </w:t>
      </w:r>
      <w:r w:rsidRPr="004A1BF5">
        <w:rPr>
          <w:rStyle w:val="StyleUnderline"/>
          <w:highlight w:val="green"/>
        </w:rPr>
        <w:lastRenderedPageBreak/>
        <w:t>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Organisation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w:t>
      </w:r>
      <w:proofErr w:type="gramStart"/>
      <w:r w:rsidRPr="00C844AC">
        <w:rPr>
          <w:sz w:val="14"/>
        </w:rPr>
        <w:t>India</w:t>
      </w:r>
      <w:proofErr w:type="gramEnd"/>
      <w:r w:rsidRPr="00C844AC">
        <w:rPr>
          <w:sz w:val="14"/>
        </w:rPr>
        <w:t xml:space="preserve"> and the Great Plains of North America, show the greatest increase in plant growth.36 Figure 7. Craig </w:t>
      </w:r>
      <w:proofErr w:type="gramStart"/>
      <w:r w:rsidRPr="00C844AC">
        <w:rPr>
          <w:sz w:val="14"/>
        </w:rPr>
        <w:t>Idso,expert</w:t>
      </w:r>
      <w:proofErr w:type="gramEnd"/>
      <w:r w:rsidRPr="00C844AC">
        <w:rPr>
          <w:sz w:val="14"/>
        </w:rPr>
        <w:t xml:space="preserve"> on CO2 and author of the CO2Science website34 demonstrating the growth-rate of pine trees under ambient conditions versus the addition of 150 ppm, 300 ppm and 450 ppm CO2. In a higher CO2 </w:t>
      </w:r>
      <w:proofErr w:type="gramStart"/>
      <w:r w:rsidRPr="00C844AC">
        <w:rPr>
          <w:sz w:val="14"/>
        </w:rPr>
        <w:t>world</w:t>
      </w:r>
      <w:proofErr w:type="gramEnd"/>
      <w:r w:rsidRPr="00C844AC">
        <w:rPr>
          <w:sz w:val="14"/>
        </w:rPr>
        <w:t xml:space="preserve">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w:t>
      </w:r>
      <w:proofErr w:type="gramStart"/>
      <w:r w:rsidRPr="00C844AC">
        <w:rPr>
          <w:sz w:val="14"/>
        </w:rPr>
        <w:t>in order to</w:t>
      </w:r>
      <w:proofErr w:type="gramEnd"/>
      <w:r w:rsidRPr="00C844AC">
        <w:rPr>
          <w:sz w:val="14"/>
        </w:rPr>
        <w:t xml:space="preserve">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w:t>
      </w:r>
      <w:proofErr w:type="gramStart"/>
      <w:r w:rsidRPr="003C5FEF">
        <w:rPr>
          <w:rStyle w:val="StyleUnderline"/>
        </w:rPr>
        <w:t>level</w:t>
      </w:r>
      <w:proofErr w:type="gramEnd"/>
      <w:r w:rsidRPr="003C5FEF">
        <w:rPr>
          <w:rStyle w:val="StyleUnderline"/>
        </w:rPr>
        <w:t xml:space="preserve"> it was only 18,000 years ago, or lower, there would be a </w:t>
      </w:r>
      <w:r w:rsidRPr="001E3926">
        <w:rPr>
          <w:rStyle w:val="StyleUnderline"/>
        </w:rPr>
        <w:t>catastrophe unlike any known in human history</w:t>
      </w:r>
      <w:r w:rsidRPr="001E3926">
        <w:rPr>
          <w:sz w:val="14"/>
        </w:rPr>
        <w:t xml:space="preserve">. We are advised by many scientists that we should be worried about CO2 levels climbing higher when, in fact, we should </w:t>
      </w:r>
      <w:proofErr w:type="gramStart"/>
      <w:r w:rsidRPr="001E3926">
        <w:rPr>
          <w:sz w:val="14"/>
        </w:rPr>
        <w:t>actually be</w:t>
      </w:r>
      <w:proofErr w:type="gramEnd"/>
      <w:r w:rsidRPr="001E3926">
        <w:rPr>
          <w:sz w:val="14"/>
        </w:rPr>
        <w:t xml:space="preserve"> worried about CO2 levels sinking lower. Atmospheric CO2 Concentrations in the Future </w:t>
      </w:r>
      <w:r w:rsidRPr="001E3926">
        <w:rPr>
          <w:rStyle w:val="StyleUnderline"/>
        </w:rPr>
        <w:t>If humans had not begun to use fossil fuels for energy, it is reasonable to assume that atmospheric CO2 concentration would have continued to drop</w:t>
      </w:r>
      <w:r w:rsidRPr="001E3926">
        <w:rPr>
          <w:sz w:val="14"/>
        </w:rPr>
        <w:t xml:space="preserve"> as it has</w:t>
      </w:r>
      <w:r w:rsidRPr="00C844AC">
        <w:rPr>
          <w:sz w:val="14"/>
        </w:rPr>
        <w:t xml:space="preserve">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w:t>
      </w:r>
      <w:proofErr w:type="gramStart"/>
      <w:r w:rsidRPr="003C5FEF">
        <w:rPr>
          <w:rStyle w:val="StyleUnderline"/>
        </w:rPr>
        <w:t>similar to</w:t>
      </w:r>
      <w:proofErr w:type="gramEnd"/>
      <w:r w:rsidRPr="003C5FEF">
        <w:rPr>
          <w:rStyle w:val="StyleUnderline"/>
        </w:rPr>
        <w:t xml:space="preserve">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w:t>
      </w:r>
      <w:proofErr w:type="gramStart"/>
      <w:r w:rsidRPr="00C844AC">
        <w:rPr>
          <w:sz w:val="14"/>
        </w:rPr>
        <w:t>clothing</w:t>
      </w:r>
      <w:proofErr w:type="gramEnd"/>
      <w:r w:rsidRPr="00C844AC">
        <w:rPr>
          <w:sz w:val="14"/>
        </w:rPr>
        <w:t xml:space="preserve">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w:t>
      </w:r>
      <w:proofErr w:type="gramStart"/>
      <w:r w:rsidRPr="003C5FEF">
        <w:rPr>
          <w:rStyle w:val="StyleUnderline"/>
        </w:rPr>
        <w:t>actually put</w:t>
      </w:r>
      <w:proofErr w:type="gramEnd"/>
      <w:r w:rsidRPr="003C5FEF">
        <w:rPr>
          <w:rStyle w:val="StyleUnderline"/>
        </w:rPr>
        <w:t xml:space="preserve">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w:t>
      </w:r>
      <w:r w:rsidRPr="00C844AC">
        <w:rPr>
          <w:sz w:val="14"/>
        </w:rPr>
        <w:lastRenderedPageBreak/>
        <w:t xml:space="preserve">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w:t>
      </w:r>
      <w:r w:rsidRPr="001E3926">
        <w:rPr>
          <w:rStyle w:val="Emphasis"/>
        </w:rPr>
        <w:t xml:space="preserve">in </w:t>
      </w:r>
      <w:r w:rsidRPr="004A1BF5">
        <w:rPr>
          <w:rStyle w:val="Emphasis"/>
          <w:highlight w:val="green"/>
        </w:rPr>
        <w:t xml:space="preserve">climatic conditions </w:t>
      </w:r>
      <w:proofErr w:type="gramStart"/>
      <w:r w:rsidRPr="004A1BF5">
        <w:rPr>
          <w:rStyle w:val="Emphasis"/>
          <w:highlight w:val="green"/>
        </w:rPr>
        <w:t xml:space="preserve">similar </w:t>
      </w:r>
      <w:r w:rsidRPr="001E3926">
        <w:rPr>
          <w:rStyle w:val="Emphasis"/>
        </w:rPr>
        <w:t>to</w:t>
      </w:r>
      <w:proofErr w:type="gramEnd"/>
      <w:r w:rsidRPr="001E3926">
        <w:rPr>
          <w:rStyle w:val="Emphasis"/>
        </w:rPr>
        <w:t xml:space="preserve"> or perhaps even</w:t>
      </w:r>
      <w:r w:rsidRPr="004A1BF5">
        <w:rPr>
          <w:rStyle w:val="Emphasis"/>
          <w:highlight w:val="green"/>
        </w:rPr>
        <w:t xml:space="preserve"> more severe than </w:t>
      </w:r>
      <w:r w:rsidRPr="001E3926">
        <w:rPr>
          <w:rStyle w:val="Emphasis"/>
        </w:rPr>
        <w:t>those that occurred in</w:t>
      </w:r>
      <w:r w:rsidRPr="004A1BF5">
        <w:rPr>
          <w:rStyle w:val="Emphasis"/>
          <w:highlight w:val="green"/>
        </w:rPr>
        <w:t xml:space="preserve"> previous glaciation</w:t>
      </w:r>
      <w:r w:rsidRPr="003C5FEF">
        <w:rPr>
          <w:rStyle w:val="Emphasis"/>
        </w:rPr>
        <w:t>s</w:t>
      </w:r>
      <w:r w:rsidRPr="004A1BF5">
        <w:rPr>
          <w:rStyle w:val="StyleUnderline"/>
          <w:highlight w:val="green"/>
        </w:rPr>
        <w:t>. This would</w:t>
      </w:r>
      <w:r w:rsidRPr="003C5FEF">
        <w:rPr>
          <w:rStyle w:val="StyleUnderline"/>
        </w:rPr>
        <w:t xml:space="preserve"> certainly </w:t>
      </w:r>
      <w:r w:rsidRPr="004A1BF5">
        <w:rPr>
          <w:rStyle w:val="StyleUnderline"/>
          <w:highlight w:val="green"/>
        </w:rPr>
        <w:t xml:space="preserve">lead to </w:t>
      </w:r>
      <w:r w:rsidRPr="004A1BF5">
        <w:rPr>
          <w:rStyle w:val="Emphasis"/>
          <w:highlight w:val="green"/>
        </w:rPr>
        <w:t xml:space="preserve">widespread famine </w:t>
      </w:r>
      <w:r w:rsidRPr="004A1BF5">
        <w:rPr>
          <w:rStyle w:val="StyleUnderline"/>
          <w:highlight w:val="green"/>
        </w:rPr>
        <w:t>and</w:t>
      </w:r>
      <w:r w:rsidRPr="003C5FEF">
        <w:rPr>
          <w:rStyle w:val="StyleUnderline"/>
        </w:rPr>
        <w:t xml:space="preserve"> likely the eventual </w:t>
      </w:r>
      <w:r w:rsidRPr="004A1BF5">
        <w:rPr>
          <w:rStyle w:val="Emphasis"/>
          <w:highlight w:val="green"/>
        </w:rPr>
        <w:t>collapse of human civilization</w:t>
      </w:r>
      <w:r w:rsidRPr="00C844AC">
        <w:rPr>
          <w:sz w:val="14"/>
        </w:rPr>
        <w:t xml:space="preserve">. This scenario would not require two million years but possibly only a few thousand. Even if the conditions of the Little Ice Age reoccurred in the next hundreds of years with a human population of nine billion or more, we can be sure </w:t>
      </w:r>
      <w:r w:rsidRPr="003C5FEF">
        <w:rPr>
          <w:rStyle w:val="StyleUnderline"/>
        </w:rPr>
        <w:t xml:space="preserve">the population would not be nine billion for long. </w:t>
      </w:r>
      <w:r w:rsidRPr="00C844AC">
        <w:rPr>
          <w:sz w:val="14"/>
        </w:rPr>
        <w:t xml:space="preserve">There is a strong argument to be made that the </w:t>
      </w:r>
      <w:r w:rsidRPr="003C5FEF">
        <w:rPr>
          <w:rStyle w:val="StyleUnderline"/>
        </w:rPr>
        <w:t xml:space="preserve">Earth is </w:t>
      </w:r>
      <w:r w:rsidRPr="00C844AC">
        <w:rPr>
          <w:sz w:val="14"/>
        </w:rPr>
        <w:t xml:space="preserve">already </w:t>
      </w:r>
      <w:r w:rsidRPr="003C5FEF">
        <w:rPr>
          <w:rStyle w:val="StyleUnderline"/>
        </w:rPr>
        <w:t>in a cooling trend that is descending into the next 100,000-year cycle of major glaciation.</w:t>
      </w:r>
      <w:r w:rsidRPr="00C844AC">
        <w:rPr>
          <w:sz w:val="14"/>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w:t>
      </w:r>
      <w:proofErr w:type="gramStart"/>
      <w:r w:rsidRPr="00C844AC">
        <w:rPr>
          <w:sz w:val="14"/>
        </w:rPr>
        <w:t>mean</w:t>
      </w:r>
      <w:proofErr w:type="gramEnd"/>
      <w:r w:rsidRPr="00C844AC">
        <w:rPr>
          <w:sz w:val="14"/>
        </w:rPr>
        <w:t xml:space="preserve">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3C5FEF">
        <w:rPr>
          <w:rStyle w:val="StyleUnderline"/>
        </w:rPr>
        <w:t xml:space="preserve">CO2 is </w:t>
      </w:r>
      <w:r w:rsidRPr="001E3926">
        <w:rPr>
          <w:rStyle w:val="Emphasis"/>
        </w:rPr>
        <w:t>precisely what is required</w:t>
      </w:r>
      <w:r w:rsidRPr="001E3926">
        <w:rPr>
          <w:rStyle w:val="StyleUnderline"/>
        </w:rPr>
        <w:t xml:space="preserve"> universally to avoid the tragedy of depriving billions of people of reasonably priced, reliable energy, especially those with a need to lift themselves out of poverty.</w:t>
      </w:r>
      <w:r w:rsidRPr="001E3926">
        <w:rPr>
          <w:sz w:val="14"/>
        </w:rPr>
        <w:t xml:space="preserve"> </w:t>
      </w:r>
      <w:r w:rsidRPr="001E3926">
        <w:rPr>
          <w:rStyle w:val="StyleUnderline"/>
        </w:rPr>
        <w:t>There must be a</w:t>
      </w:r>
      <w:r w:rsidRPr="001E3926">
        <w:rPr>
          <w:sz w:val="14"/>
        </w:rPr>
        <w:t xml:space="preserve"> total paradigm </w:t>
      </w:r>
      <w:r w:rsidRPr="001E3926">
        <w:rPr>
          <w:rStyle w:val="StyleUnderline"/>
        </w:rPr>
        <w:t xml:space="preserve">shift from </w:t>
      </w:r>
      <w:r w:rsidRPr="001E3926">
        <w:rPr>
          <w:sz w:val="14"/>
        </w:rPr>
        <w:t xml:space="preserve">demonizing fossil fuels and </w:t>
      </w:r>
      <w:r w:rsidRPr="001E3926">
        <w:rPr>
          <w:rStyle w:val="StyleUnderline"/>
        </w:rPr>
        <w:t xml:space="preserve">fearing CO2 as a toxic pollutant to </w:t>
      </w:r>
      <w:r w:rsidRPr="001E3926">
        <w:rPr>
          <w:rStyle w:val="Emphasis"/>
        </w:rPr>
        <w:t xml:space="preserve">celebrating CO2 as the giver of life </w:t>
      </w:r>
      <w:r w:rsidRPr="001E3926">
        <w:rPr>
          <w:sz w:val="14"/>
        </w:rPr>
        <w:t xml:space="preserve">that it is while continuing to use fossil fuels ever-more efficiently. Like Lovelock, we should be hopeful that </w:t>
      </w:r>
      <w:r w:rsidRPr="001E3926">
        <w:rPr>
          <w:rStyle w:val="StyleUnderline"/>
        </w:rPr>
        <w:t>CO2 will prove to be the moderate warming influence that it is predicted to be in theory</w:t>
      </w:r>
      <w:r w:rsidRPr="001E3926">
        <w:rPr>
          <w:sz w:val="14"/>
        </w:rPr>
        <w:t xml:space="preserve">. A somewhat </w:t>
      </w:r>
      <w:r w:rsidRPr="001E3926">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1E3926">
        <w:rPr>
          <w:sz w:val="14"/>
        </w:rPr>
        <w:t xml:space="preserve">It is highly probable, and ironic, that the existence of life itself may have predetermined its own eventual demise due mainly to the development of CaCO3 as armour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CaO (lime) to manufacture cement. Therefore, when fossil fuels become scarce in future centuries, and if CO2 again begins to dwindle, we will have the option of producing additional CO2 by burning limestone with nuclear or solar energy, with lime for cement as a useful by-product. This </w:t>
      </w:r>
      <w:r w:rsidRPr="001E3926">
        <w:rPr>
          <w:sz w:val="14"/>
        </w:rPr>
        <w:lastRenderedPageBreak/>
        <w:t xml:space="preserve">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1E3926">
        <w:rPr>
          <w:rStyle w:val="Emphasis"/>
        </w:rPr>
        <w:t>CO2 is essential for life</w:t>
      </w:r>
      <w:r w:rsidRPr="001E3926">
        <w:rPr>
          <w:rStyle w:val="StyleUnderline"/>
        </w:rPr>
        <w:t>, and twice in the history of modern life there have been periods of steep decline in the concentration of CO2 in the global atmosphere</w:t>
      </w:r>
      <w:r w:rsidRPr="001E3926">
        <w:rPr>
          <w:sz w:val="14"/>
        </w:rPr>
        <w:t xml:space="preserve">. </w:t>
      </w:r>
      <w:r w:rsidRPr="001E3926">
        <w:rPr>
          <w:rStyle w:val="StyleUnderline"/>
        </w:rPr>
        <w:t>If this decline were to have continued</w:t>
      </w:r>
      <w:r w:rsidRPr="003C5FEF">
        <w:rPr>
          <w:rStyle w:val="StyleUnderline"/>
        </w:rPr>
        <w:t xml:space="preserve"> at the same rate into the future, CO2 would eventually fall to levels </w:t>
      </w:r>
      <w:r w:rsidRPr="003C5FEF">
        <w:rPr>
          <w:rStyle w:val="Emphasis"/>
        </w:rPr>
        <w:t>insufficient to support plant life</w:t>
      </w:r>
      <w:r w:rsidRPr="00C844AC">
        <w:rPr>
          <w:sz w:val="14"/>
        </w:rPr>
        <w:t xml:space="preserve">, possibly in less than two million years. More worrisome is the possibility in the nearer future that during a future glaciation, CO2 may fall to 180 ppm or lower, </w:t>
      </w:r>
      <w:r w:rsidRPr="003C5FEF">
        <w:rPr>
          <w:rStyle w:val="StyleUnderline"/>
        </w:rPr>
        <w:t>thus greatly reducing the growth of food crops and other plants</w:t>
      </w:r>
      <w:r w:rsidRPr="00C844AC">
        <w:rPr>
          <w:sz w:val="14"/>
        </w:rPr>
        <w:t xml:space="preserve">. </w:t>
      </w:r>
      <w:r w:rsidRPr="003C5FEF">
        <w:rPr>
          <w:rStyle w:val="StyleUnderline"/>
        </w:rPr>
        <w:t xml:space="preserve">Human CO2 emissions have staved off this possibility so that at least during a period of glaciation, CO2 would be high enough to maintain a productive agricultural industry. </w:t>
      </w:r>
      <w:r w:rsidRPr="00C844AC">
        <w:rPr>
          <w:sz w:val="14"/>
        </w:rPr>
        <w:t xml:space="preserve">A </w:t>
      </w:r>
      <w:proofErr w:type="gramStart"/>
      <w:r w:rsidRPr="00C844AC">
        <w:rPr>
          <w:sz w:val="14"/>
        </w:rPr>
        <w:t>140 million year</w:t>
      </w:r>
      <w:proofErr w:type="gramEnd"/>
      <w:r w:rsidRPr="00C844AC">
        <w:rPr>
          <w:sz w:val="14"/>
        </w:rPr>
        <w:t xml:space="preserve"> decline in CO2 to levels that came close to threatening the survival of life on Earth can hardly be described as “the balance of nature”. To that extent </w:t>
      </w:r>
      <w:r w:rsidRPr="004A1BF5">
        <w:rPr>
          <w:rStyle w:val="StyleUnderline"/>
          <w:highlight w:val="green"/>
        </w:rPr>
        <w:t xml:space="preserve">human emissions </w:t>
      </w:r>
      <w:r w:rsidRPr="001E3926">
        <w:rPr>
          <w:rStyle w:val="StyleUnderline"/>
        </w:rPr>
        <w:t xml:space="preserve">are </w:t>
      </w:r>
      <w:r w:rsidRPr="004A1BF5">
        <w:rPr>
          <w:rStyle w:val="StyleUnderline"/>
          <w:highlight w:val="green"/>
        </w:rPr>
        <w:t xml:space="preserve">restoring </w:t>
      </w:r>
      <w:r w:rsidRPr="001E3926">
        <w:rPr>
          <w:rStyle w:val="StyleUnderline"/>
        </w:rPr>
        <w:t xml:space="preserve">a </w:t>
      </w:r>
      <w:r w:rsidRPr="004A1BF5">
        <w:rPr>
          <w:rStyle w:val="StyleUnderline"/>
          <w:highlight w:val="green"/>
        </w:rPr>
        <w:t xml:space="preserve">balance to </w:t>
      </w:r>
      <w:r w:rsidRPr="001E3926">
        <w:rPr>
          <w:rStyle w:val="StyleUnderline"/>
        </w:rPr>
        <w:t xml:space="preserve">the </w:t>
      </w:r>
      <w:r w:rsidRPr="004A1BF5">
        <w:rPr>
          <w:rStyle w:val="StyleUnderline"/>
          <w:highlight w:val="green"/>
        </w:rPr>
        <w:t xml:space="preserve">global carbon cycle by returning </w:t>
      </w:r>
      <w:r w:rsidRPr="001E3926">
        <w:rPr>
          <w:rStyle w:val="StyleUnderline"/>
        </w:rPr>
        <w:t xml:space="preserve">some of the </w:t>
      </w:r>
      <w:r w:rsidRPr="004A1BF5">
        <w:rPr>
          <w:rStyle w:val="StyleUnderline"/>
          <w:highlight w:val="green"/>
        </w:rPr>
        <w:t xml:space="preserve">CO2 </w:t>
      </w:r>
      <w:r w:rsidRPr="001E3926">
        <w:rPr>
          <w:rStyle w:val="StyleUnderline"/>
        </w:rPr>
        <w:t xml:space="preserve">back </w:t>
      </w:r>
      <w:r w:rsidRPr="004A1BF5">
        <w:rPr>
          <w:rStyle w:val="StyleUnderline"/>
          <w:highlight w:val="green"/>
        </w:rPr>
        <w:t>to the atmosphere</w:t>
      </w:r>
      <w:r w:rsidRPr="003C5FEF">
        <w:rPr>
          <w:rStyle w:val="StyleUnderline"/>
        </w:rPr>
        <w:t xml:space="preserve"> that was drawn down by photosynthesis and CaCO3 production and subsequently lost to deep sediments.</w:t>
      </w:r>
      <w:r w:rsidRPr="00C844AC">
        <w:rPr>
          <w:sz w:val="14"/>
        </w:rPr>
        <w:t xml:space="preserve"> </w:t>
      </w:r>
      <w:r w:rsidRPr="003C5FEF">
        <w:rPr>
          <w:rStyle w:val="StyleUnderline"/>
        </w:rPr>
        <w:t xml:space="preserve">This extremely positive aspect of human CO2 emissions must surely be weighed against the </w:t>
      </w:r>
      <w:r w:rsidRPr="003C5FEF">
        <w:rPr>
          <w:rStyle w:val="Emphasis"/>
        </w:rPr>
        <w:t>unproven hypothesis</w:t>
      </w:r>
      <w:r w:rsidRPr="003C5FEF">
        <w:rPr>
          <w:rStyle w:val="StyleUnderline"/>
        </w:rPr>
        <w:t xml:space="preserve"> that human CO2 emissions are mainly responsible for the </w:t>
      </w:r>
      <w:r w:rsidRPr="003C5FEF">
        <w:rPr>
          <w:rStyle w:val="Emphasis"/>
        </w:rPr>
        <w:t>slight warming</w:t>
      </w:r>
      <w:r w:rsidRPr="003C5FEF">
        <w:rPr>
          <w:rStyle w:val="StyleUnderline"/>
        </w:rPr>
        <w:t xml:space="preserve"> of the climate in recent years and will cause </w:t>
      </w:r>
      <w:r w:rsidRPr="003C5FEF">
        <w:rPr>
          <w:rStyle w:val="Emphasis"/>
        </w:rPr>
        <w:t>catastrophic warming</w:t>
      </w:r>
      <w:r w:rsidRPr="003C5FEF">
        <w:rPr>
          <w:rStyle w:val="StyleUnderline"/>
        </w:rPr>
        <w:t xml:space="preserve"> over the coming decades.</w:t>
      </w:r>
      <w:r w:rsidRPr="00C844AC">
        <w:rPr>
          <w:sz w:val="14"/>
        </w:rPr>
        <w:t xml:space="preserve"> The fact that the </w:t>
      </w:r>
      <w:r w:rsidRPr="003C5FEF">
        <w:rPr>
          <w:rStyle w:val="StyleUnderline"/>
        </w:rPr>
        <w:t>current warming began about 300 years ago during the Little Ice Age indicates that it may at least in part be the continuation of the same natural forces that have caused the climate to change through the ages</w:t>
      </w:r>
      <w:r>
        <w:rPr>
          <w:rStyle w:val="StyleUnderline"/>
        </w:rPr>
        <w:t>.</w:t>
      </w:r>
    </w:p>
    <w:p w14:paraId="0BD8DBA5" w14:textId="77777777" w:rsidR="008E5983" w:rsidRPr="00F5248D" w:rsidRDefault="008E5983" w:rsidP="008E5983">
      <w:pPr>
        <w:rPr>
          <w:sz w:val="16"/>
        </w:rPr>
      </w:pPr>
    </w:p>
    <w:p w14:paraId="196F05A3" w14:textId="77777777" w:rsidR="008E5983" w:rsidRPr="002513CE" w:rsidRDefault="008E5983" w:rsidP="008E5983"/>
    <w:p w14:paraId="5337F6A3" w14:textId="77777777" w:rsidR="008E5983" w:rsidRPr="00DE3387" w:rsidRDefault="008E5983" w:rsidP="008E5983">
      <w:pPr>
        <w:pStyle w:val="Heading4"/>
        <w:spacing w:before="0"/>
        <w:rPr>
          <w:rFonts w:cs="Arial"/>
        </w:rPr>
      </w:pPr>
      <w:r>
        <w:rPr>
          <w:rFonts w:cs="Arial"/>
        </w:rPr>
        <w:t>Causes</w:t>
      </w:r>
      <w:r w:rsidRPr="00DE3387">
        <w:rPr>
          <w:rFonts w:cs="Arial"/>
        </w:rPr>
        <w:t xml:space="preserve"> nuclear war and chemical weapons – the risk is </w:t>
      </w:r>
      <w:proofErr w:type="gramStart"/>
      <w:r w:rsidRPr="00DE3387">
        <w:rPr>
          <w:rFonts w:cs="Arial"/>
        </w:rPr>
        <w:t>high</w:t>
      </w:r>
      <w:proofErr w:type="gramEnd"/>
      <w:r w:rsidRPr="00DE3387">
        <w:rPr>
          <w:rFonts w:cs="Arial"/>
        </w:rPr>
        <w:t xml:space="preserve"> and it causes extinction </w:t>
      </w:r>
    </w:p>
    <w:p w14:paraId="24FD9C70" w14:textId="77777777" w:rsidR="008E5983" w:rsidRPr="00DE3387" w:rsidRDefault="008E5983" w:rsidP="008E5983">
      <w:pPr>
        <w:rPr>
          <w:rStyle w:val="Style13ptBold"/>
          <w:b w:val="0"/>
          <w:bCs/>
        </w:rPr>
      </w:pPr>
      <w:r w:rsidRPr="00DE3387">
        <w:rPr>
          <w:rStyle w:val="Style13ptBold"/>
        </w:rPr>
        <w:t xml:space="preserve">Cribb 10-3 </w:t>
      </w:r>
      <w:r w:rsidRPr="00D12ACE">
        <w:rPr>
          <w:rStyle w:val="Style13ptBold"/>
          <w:b w:val="0"/>
          <w:bCs/>
          <w:sz w:val="22"/>
        </w:rPr>
        <w:t>[Julian Cribb, distinguished science writer with more than thirty awards for journalism, October 3, 2019. “Food or War.” Cambridge University Press. https://www.cambridge.org/core/books/food-or-war/2D6F728A71C0BFEA0CEC85897066DCAF]</w:t>
      </w:r>
    </w:p>
    <w:p w14:paraId="30674AA2" w14:textId="77777777" w:rsidR="008E5983" w:rsidRDefault="008E5983" w:rsidP="008E5983">
      <w:pPr>
        <w:rPr>
          <w:sz w:val="16"/>
        </w:rPr>
      </w:pPr>
      <w:r w:rsidRPr="00DE3387">
        <w:rPr>
          <w:sz w:val="16"/>
        </w:rPr>
        <w:t xml:space="preserve">Although actual numbers of warheads have continued to fall from its peak of 70,000 weapons in the mid 1980s, </w:t>
      </w:r>
      <w:r w:rsidRPr="00DE3387">
        <w:rPr>
          <w:rStyle w:val="Emphasis"/>
        </w:rPr>
        <w:t>scientists</w:t>
      </w:r>
      <w:r w:rsidRPr="00DE3387">
        <w:rPr>
          <w:sz w:val="16"/>
        </w:rPr>
        <w:t xml:space="preserve"> </w:t>
      </w:r>
      <w:r w:rsidRPr="00DE3387">
        <w:rPr>
          <w:rStyle w:val="StyleUnderline"/>
        </w:rPr>
        <w:t>argue</w:t>
      </w:r>
      <w:r w:rsidRPr="00DE3387">
        <w:rPr>
          <w:sz w:val="16"/>
        </w:rPr>
        <w:t xml:space="preserve"> </w:t>
      </w:r>
      <w:r w:rsidRPr="00DE3387">
        <w:rPr>
          <w:rStyle w:val="StyleUnderline"/>
        </w:rPr>
        <w:t>the danger of</w:t>
      </w:r>
      <w:r w:rsidRPr="00DE3387">
        <w:rPr>
          <w:sz w:val="16"/>
        </w:rPr>
        <w:t xml:space="preserve"> </w:t>
      </w:r>
      <w:r w:rsidRPr="00DE3387">
        <w:rPr>
          <w:rStyle w:val="Emphasis"/>
        </w:rPr>
        <w:t>nuclear conflict</w:t>
      </w:r>
      <w:r w:rsidRPr="00DE3387">
        <w:rPr>
          <w:sz w:val="16"/>
        </w:rPr>
        <w:t xml:space="preserve"> in fact </w:t>
      </w:r>
      <w:r w:rsidRPr="00DE3387">
        <w:rPr>
          <w:rStyle w:val="Emphasis"/>
        </w:rPr>
        <w:t>increased</w:t>
      </w:r>
      <w:r w:rsidRPr="00DE3387">
        <w:rPr>
          <w:sz w:val="16"/>
        </w:rPr>
        <w:t xml:space="preserve"> </w:t>
      </w:r>
      <w:r w:rsidRPr="00DE3387">
        <w:rPr>
          <w:rStyle w:val="StyleUnderline"/>
        </w:rPr>
        <w:t>in</w:t>
      </w:r>
      <w:r w:rsidRPr="00DE3387">
        <w:rPr>
          <w:sz w:val="16"/>
        </w:rPr>
        <w:t xml:space="preserve"> the first two decades of </w:t>
      </w:r>
      <w:r w:rsidRPr="00DE3387">
        <w:rPr>
          <w:rStyle w:val="StyleUnderline"/>
        </w:rPr>
        <w:t>the twenty first century</w:t>
      </w:r>
      <w:r w:rsidRPr="00DE3387">
        <w:rPr>
          <w:sz w:val="16"/>
        </w:rPr>
        <w:t xml:space="preserve">. This was due to the modernisation of existing stockpiles, the adoption of dangerous new technologies such as robot delivery systems, hypersonic missiles, artificial intelligence and electronic warfare, and the continuing leakage of nuclear materials and knowhow to nonnuclear nations and potential terrorist organisations. In early 2018 the hands of </w:t>
      </w:r>
      <w:r w:rsidRPr="00DE3387">
        <w:rPr>
          <w:rStyle w:val="StyleUnderline"/>
        </w:rPr>
        <w:t xml:space="preserve">the </w:t>
      </w:r>
      <w:proofErr w:type="gramStart"/>
      <w:r w:rsidRPr="00DE3387">
        <w:rPr>
          <w:rStyle w:val="StyleUnderline"/>
        </w:rPr>
        <w:t xml:space="preserve">‘ </w:t>
      </w:r>
      <w:r w:rsidRPr="00DE3387">
        <w:rPr>
          <w:rStyle w:val="Emphasis"/>
        </w:rPr>
        <w:t>Doomsday</w:t>
      </w:r>
      <w:proofErr w:type="gramEnd"/>
      <w:r w:rsidRPr="00DE3387">
        <w:rPr>
          <w:rStyle w:val="Emphasis"/>
        </w:rPr>
        <w:t xml:space="preserve"> Clock</w:t>
      </w:r>
      <w:r w:rsidRPr="00DE3387">
        <w:rPr>
          <w:rStyle w:val="StyleUnderline"/>
        </w:rPr>
        <w:t xml:space="preserve"> ’ ,</w:t>
      </w:r>
      <w:r w:rsidRPr="00DE3387">
        <w:rPr>
          <w:sz w:val="16"/>
        </w:rPr>
        <w:t xml:space="preserve"> maintained by the Bulletin of the Atomic Scientists, </w:t>
      </w:r>
      <w:r w:rsidRPr="00DE3387">
        <w:rPr>
          <w:rStyle w:val="StyleUnderline"/>
        </w:rPr>
        <w:t xml:space="preserve">were re-set at </w:t>
      </w:r>
      <w:r w:rsidRPr="00DE3387">
        <w:rPr>
          <w:rStyle w:val="Emphasis"/>
        </w:rPr>
        <w:t>two minutes to midnight</w:t>
      </w:r>
      <w:r w:rsidRPr="00DE3387">
        <w:rPr>
          <w:sz w:val="16"/>
        </w:rPr>
        <w:t xml:space="preserve">, </w:t>
      </w:r>
      <w:r w:rsidRPr="00DE3387">
        <w:rPr>
          <w:rStyle w:val="StyleUnderline"/>
        </w:rPr>
        <w:t xml:space="preserve">the </w:t>
      </w:r>
      <w:r w:rsidRPr="00DE3387">
        <w:rPr>
          <w:rStyle w:val="Emphasis"/>
        </w:rPr>
        <w:t>highest risk</w:t>
      </w:r>
      <w:r w:rsidRPr="00DE3387">
        <w:rPr>
          <w:rStyle w:val="StyleUnderline"/>
        </w:rPr>
        <w:t xml:space="preserve"> to humanity that it has ever shown since the clock was introduced in 1953</w:t>
      </w:r>
      <w:r w:rsidRPr="00DE3387">
        <w:rPr>
          <w:sz w:val="16"/>
        </w:rPr>
        <w:t xml:space="preserve">. This was due not only to the state of the world ’s nuclear arsenal, but also to irresponsible language by world leaders, the growing use of social media to destabilise rival regimes, and to the rising threat of uncontrolled climate change (see below). 12 In an historic moment on 17 July 2017, 122 nations voted in the UN for the first time ever in favour of a treaty banning all nuclear weapons. This called for comprehensive prohibition of </w:t>
      </w:r>
      <w:proofErr w:type="gramStart"/>
      <w:r w:rsidRPr="00DE3387">
        <w:rPr>
          <w:sz w:val="16"/>
        </w:rPr>
        <w:t>“ a</w:t>
      </w:r>
      <w:proofErr w:type="gramEnd"/>
      <w:r w:rsidRPr="00DE3387">
        <w:rPr>
          <w:sz w:val="16"/>
        </w:rPr>
        <w:t xml:space="preserve"> full range of nuclear-weapon-related activities, such as undertaking to develop, test, produce, manufacture, acquire, possess or stockpile nuclear weapons or other nuclear explosive devices, as well as the use or threat </w:t>
      </w:r>
      <w:r w:rsidRPr="00DE3387">
        <w:rPr>
          <w:sz w:val="16"/>
        </w:rPr>
        <w:lastRenderedPageBreak/>
        <w:t xml:space="preserve">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2B0510">
        <w:rPr>
          <w:rStyle w:val="StyleUnderline"/>
          <w:highlight w:val="yellow"/>
        </w:rPr>
        <w:t xml:space="preserve">if </w:t>
      </w:r>
      <w:r w:rsidRPr="002B0510">
        <w:rPr>
          <w:rStyle w:val="Emphasis"/>
          <w:highlight w:val="yellow"/>
        </w:rPr>
        <w:t>humanity</w:t>
      </w:r>
      <w:r w:rsidRPr="002B0510">
        <w:rPr>
          <w:rStyle w:val="StyleUnderline"/>
          <w:highlight w:val="yellow"/>
        </w:rPr>
        <w:t xml:space="preserve"> is </w:t>
      </w:r>
      <w:r w:rsidRPr="00850161">
        <w:rPr>
          <w:rStyle w:val="StyleUnderline"/>
        </w:rPr>
        <w:t xml:space="preserve">to be </w:t>
      </w:r>
      <w:r w:rsidRPr="002B0510">
        <w:rPr>
          <w:rStyle w:val="Emphasis"/>
          <w:highlight w:val="yellow"/>
        </w:rPr>
        <w:t>wiped out</w:t>
      </w:r>
      <w:r w:rsidRPr="00DE3387">
        <w:rPr>
          <w:sz w:val="16"/>
        </w:rPr>
        <w:t xml:space="preserve">, </w:t>
      </w:r>
      <w:r w:rsidRPr="002B0510">
        <w:rPr>
          <w:rStyle w:val="StyleUnderline"/>
          <w:highlight w:val="yellow"/>
        </w:rPr>
        <w:t>it will</w:t>
      </w:r>
      <w:r w:rsidRPr="00DE3387">
        <w:rPr>
          <w:sz w:val="16"/>
        </w:rPr>
        <w:t xml:space="preserve"> </w:t>
      </w:r>
      <w:r w:rsidRPr="00DE3387">
        <w:rPr>
          <w:rStyle w:val="StyleUnderline"/>
        </w:rPr>
        <w:t>most likely</w:t>
      </w:r>
      <w:r w:rsidRPr="00850161">
        <w:rPr>
          <w:rStyle w:val="StyleUnderline"/>
        </w:rPr>
        <w:t xml:space="preserve"> </w:t>
      </w:r>
      <w:r w:rsidRPr="002B0510">
        <w:rPr>
          <w:rStyle w:val="StyleUnderline"/>
          <w:highlight w:val="yellow"/>
        </w:rPr>
        <w:t>be</w:t>
      </w:r>
      <w:r w:rsidRPr="00850161">
        <w:rPr>
          <w:rStyle w:val="StyleUnderline"/>
        </w:rPr>
        <w:t xml:space="preserve"> </w:t>
      </w:r>
      <w:proofErr w:type="gramStart"/>
      <w:r w:rsidRPr="00850161">
        <w:rPr>
          <w:rStyle w:val="StyleUnderline"/>
        </w:rPr>
        <w:t>as a result</w:t>
      </w:r>
      <w:r w:rsidRPr="00850161">
        <w:rPr>
          <w:sz w:val="16"/>
        </w:rPr>
        <w:t xml:space="preserve"> </w:t>
      </w:r>
      <w:r w:rsidRPr="00850161">
        <w:rPr>
          <w:rStyle w:val="StyleUnderline"/>
        </w:rPr>
        <w:t>of</w:t>
      </w:r>
      <w:proofErr w:type="gramEnd"/>
      <w:r w:rsidRPr="00DE3387">
        <w:rPr>
          <w:sz w:val="16"/>
        </w:rPr>
        <w:t xml:space="preserve"> </w:t>
      </w:r>
      <w:r w:rsidRPr="00DE3387">
        <w:rPr>
          <w:rStyle w:val="StyleUnderline"/>
        </w:rPr>
        <w:t>an</w:t>
      </w:r>
      <w:r w:rsidRPr="00DE3387">
        <w:rPr>
          <w:sz w:val="16"/>
        </w:rPr>
        <w:t xml:space="preserve"> </w:t>
      </w:r>
      <w:r w:rsidRPr="002B0510">
        <w:rPr>
          <w:rStyle w:val="Emphasis"/>
          <w:highlight w:val="yellow"/>
        </w:rPr>
        <w:t>atomic conflict</w:t>
      </w:r>
      <w:r w:rsidRPr="00DE3387">
        <w:rPr>
          <w:sz w:val="16"/>
        </w:rPr>
        <w:t xml:space="preserve"> </w:t>
      </w:r>
      <w:r w:rsidRPr="00DE3387">
        <w:rPr>
          <w:rStyle w:val="StyleUnderline"/>
        </w:rPr>
        <w:t>between nations</w:t>
      </w:r>
      <w:r w:rsidRPr="00DE3387">
        <w:rPr>
          <w:sz w:val="16"/>
        </w:rPr>
        <w:t xml:space="preserve">. It follows from this that, if the world is to be made safe from such a fate it will need to get rid of nations as a structure of human self-organisation and replace them with wiser, less aggressive forms of self-governance. After all, the nation state </w:t>
      </w:r>
      <w:proofErr w:type="gramStart"/>
      <w:r w:rsidRPr="00DE3387">
        <w:rPr>
          <w:sz w:val="16"/>
        </w:rPr>
        <w:t>really only</w:t>
      </w:r>
      <w:proofErr w:type="gramEnd"/>
      <w:r w:rsidRPr="00DE3387">
        <w:rPr>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DE3387">
        <w:rPr>
          <w:sz w:val="16"/>
        </w:rPr>
        <w:t>years</w:t>
      </w:r>
      <w:proofErr w:type="gramEnd"/>
      <w:r w:rsidRPr="00DE3387">
        <w:rPr>
          <w:sz w:val="16"/>
        </w:rPr>
        <w:t xml:space="preserve"> and it is increasingly clear the world would be a far safer, more peaceable place without either nations or nationalism. The question is what to replace them with. </w:t>
      </w:r>
      <w:r w:rsidRPr="00DE3387">
        <w:rPr>
          <w:rStyle w:val="StyleUnderline"/>
        </w:rPr>
        <w:t xml:space="preserve">Although there may </w:t>
      </w:r>
      <w:r w:rsidRPr="00DE3387">
        <w:rPr>
          <w:rStyle w:val="Emphasis"/>
        </w:rPr>
        <w:t xml:space="preserve">at first glance </w:t>
      </w:r>
      <w:r w:rsidRPr="00DE3387">
        <w:rPr>
          <w:rStyle w:val="StyleUnderline"/>
        </w:rPr>
        <w:t>appear to be no close linkage between weapons of mass destruction and food</w:t>
      </w:r>
      <w:r w:rsidRPr="00DE3387">
        <w:rPr>
          <w:sz w:val="16"/>
        </w:rPr>
        <w:t xml:space="preserve">, in the twenty first century </w:t>
      </w:r>
      <w:r w:rsidRPr="002B0510">
        <w:rPr>
          <w:rStyle w:val="StyleUnderline"/>
          <w:highlight w:val="yellow"/>
        </w:rPr>
        <w:t>with</w:t>
      </w:r>
      <w:r w:rsidRPr="00DE3387">
        <w:rPr>
          <w:sz w:val="16"/>
        </w:rPr>
        <w:t xml:space="preserve"> world </w:t>
      </w:r>
      <w:r w:rsidRPr="00DE3387">
        <w:rPr>
          <w:rStyle w:val="StyleUnderline"/>
        </w:rPr>
        <w:t>resources of</w:t>
      </w:r>
      <w:r w:rsidRPr="00DE3387">
        <w:rPr>
          <w:sz w:val="16"/>
        </w:rPr>
        <w:t xml:space="preserve"> </w:t>
      </w:r>
      <w:r w:rsidRPr="002B0510">
        <w:rPr>
          <w:rStyle w:val="Emphasis"/>
          <w:highlight w:val="yellow"/>
        </w:rPr>
        <w:t>food</w:t>
      </w:r>
      <w:r w:rsidRPr="00DE3387">
        <w:rPr>
          <w:sz w:val="16"/>
        </w:rPr>
        <w:t xml:space="preserve">, land </w:t>
      </w:r>
      <w:r w:rsidRPr="00D52120">
        <w:rPr>
          <w:rStyle w:val="StyleUnderline"/>
        </w:rPr>
        <w:t>and</w:t>
      </w:r>
      <w:r w:rsidRPr="00D52120">
        <w:rPr>
          <w:sz w:val="16"/>
        </w:rPr>
        <w:t xml:space="preserve"> </w:t>
      </w:r>
      <w:r w:rsidRPr="00D52120">
        <w:rPr>
          <w:rStyle w:val="Emphasis"/>
        </w:rPr>
        <w:t>water</w:t>
      </w:r>
      <w:r w:rsidRPr="00DE3387">
        <w:rPr>
          <w:sz w:val="16"/>
        </w:rPr>
        <w:t xml:space="preserve"> </w:t>
      </w:r>
      <w:r w:rsidRPr="002B0510">
        <w:rPr>
          <w:rStyle w:val="StyleUnderline"/>
          <w:highlight w:val="yellow"/>
        </w:rPr>
        <w:t xml:space="preserve">under </w:t>
      </w:r>
      <w:r w:rsidRPr="00DE3387">
        <w:rPr>
          <w:rStyle w:val="StyleUnderline"/>
        </w:rPr>
        <w:t>growing</w:t>
      </w:r>
      <w:r w:rsidRPr="002B0510">
        <w:rPr>
          <w:rStyle w:val="Emphasis"/>
          <w:highlight w:val="yellow"/>
        </w:rPr>
        <w:t xml:space="preserve"> stress</w:t>
      </w:r>
      <w:r w:rsidRPr="00DE3387">
        <w:rPr>
          <w:sz w:val="16"/>
        </w:rPr>
        <w:t xml:space="preserve">, </w:t>
      </w:r>
      <w:r w:rsidRPr="002B0510">
        <w:rPr>
          <w:rStyle w:val="Emphasis"/>
          <w:highlight w:val="yellow"/>
        </w:rPr>
        <w:t>nothing can be ruled out</w:t>
      </w:r>
      <w:r w:rsidRPr="00DE3387">
        <w:rPr>
          <w:sz w:val="16"/>
        </w:rPr>
        <w:t xml:space="preserve">. Indeed, </w:t>
      </w:r>
      <w:r w:rsidRPr="004903D0">
        <w:rPr>
          <w:rStyle w:val="Emphasis"/>
        </w:rPr>
        <w:t>chemical weapons</w:t>
      </w:r>
      <w:r w:rsidRPr="004903D0">
        <w:rPr>
          <w:rStyle w:val="StyleUnderline"/>
        </w:rPr>
        <w:t xml:space="preserve"> have </w:t>
      </w:r>
      <w:r w:rsidRPr="004903D0">
        <w:rPr>
          <w:rStyle w:val="Emphasis"/>
        </w:rPr>
        <w:t>frequently</w:t>
      </w:r>
      <w:r w:rsidRPr="004903D0">
        <w:rPr>
          <w:rStyle w:val="StyleUnderline"/>
        </w:rPr>
        <w:t xml:space="preserve"> been deployed in </w:t>
      </w:r>
      <w:r w:rsidRPr="004903D0">
        <w:rPr>
          <w:sz w:val="16"/>
          <w:szCs w:val="16"/>
        </w:rPr>
        <w:t>the Syrian civil</w:t>
      </w:r>
      <w:r w:rsidRPr="004903D0">
        <w:rPr>
          <w:rStyle w:val="StyleUnderline"/>
          <w:sz w:val="16"/>
          <w:szCs w:val="16"/>
        </w:rPr>
        <w:t xml:space="preserve"> </w:t>
      </w:r>
      <w:r w:rsidRPr="004903D0">
        <w:rPr>
          <w:rStyle w:val="Emphasis"/>
        </w:rPr>
        <w:t>war</w:t>
      </w:r>
      <w:r w:rsidRPr="004903D0">
        <w:rPr>
          <w:rStyle w:val="StyleUnderline"/>
        </w:rPr>
        <w:t xml:space="preserve">, which had </w:t>
      </w:r>
      <w:r w:rsidRPr="004903D0">
        <w:rPr>
          <w:rStyle w:val="Emphasis"/>
        </w:rPr>
        <w:t>drought</w:t>
      </w:r>
      <w:r w:rsidRPr="004903D0">
        <w:rPr>
          <w:rStyle w:val="StyleUnderline"/>
        </w:rPr>
        <w:t xml:space="preserve">, </w:t>
      </w:r>
      <w:r w:rsidRPr="004903D0">
        <w:rPr>
          <w:rStyle w:val="Emphasis"/>
        </w:rPr>
        <w:t xml:space="preserve">agricultural </w:t>
      </w:r>
      <w:proofErr w:type="gramStart"/>
      <w:r w:rsidRPr="004903D0">
        <w:rPr>
          <w:rStyle w:val="Emphasis"/>
        </w:rPr>
        <w:t>failure</w:t>
      </w:r>
      <w:proofErr w:type="gramEnd"/>
      <w:r w:rsidRPr="004903D0">
        <w:rPr>
          <w:rStyle w:val="StyleUnderline"/>
        </w:rPr>
        <w:t xml:space="preserve"> and </w:t>
      </w:r>
      <w:r w:rsidRPr="004903D0">
        <w:rPr>
          <w:rStyle w:val="Emphasis"/>
        </w:rPr>
        <w:t>hunger</w:t>
      </w:r>
      <w:r w:rsidRPr="00DE3387">
        <w:rPr>
          <w:rStyle w:val="StyleUnderline"/>
        </w:rPr>
        <w:t xml:space="preserve"> among its </w:t>
      </w:r>
      <w:r w:rsidRPr="00DE3387">
        <w:rPr>
          <w:rStyle w:val="Emphasis"/>
        </w:rPr>
        <w:t>early drivers</w:t>
      </w:r>
      <w:r w:rsidRPr="00DE3387">
        <w:rPr>
          <w:sz w:val="16"/>
        </w:rPr>
        <w:t xml:space="preserve">. And </w:t>
      </w:r>
      <w:r w:rsidRPr="002B0510">
        <w:rPr>
          <w:rStyle w:val="Emphasis"/>
          <w:highlight w:val="yellow"/>
        </w:rPr>
        <w:t>nuclear conflict</w:t>
      </w:r>
      <w:r w:rsidRPr="00DE3387">
        <w:rPr>
          <w:sz w:val="16"/>
        </w:rPr>
        <w:t xml:space="preserve"> </w:t>
      </w:r>
      <w:r w:rsidRPr="00850161">
        <w:rPr>
          <w:rStyle w:val="StyleUnderline"/>
        </w:rPr>
        <w:t xml:space="preserve">remains </w:t>
      </w:r>
      <w:r w:rsidRPr="002B0510">
        <w:rPr>
          <w:rStyle w:val="StyleUnderline"/>
          <w:highlight w:val="yellow"/>
        </w:rPr>
        <w:t xml:space="preserve">a </w:t>
      </w:r>
      <w:r w:rsidRPr="002B0510">
        <w:rPr>
          <w:rStyle w:val="Emphasis"/>
          <w:highlight w:val="yellow"/>
        </w:rPr>
        <w:t>distinct possibility</w:t>
      </w:r>
      <w:r w:rsidRPr="00DE3387">
        <w:rPr>
          <w:sz w:val="16"/>
        </w:rPr>
        <w:t xml:space="preserve"> </w:t>
      </w:r>
      <w:r w:rsidRPr="002B0510">
        <w:rPr>
          <w:rStyle w:val="StyleUnderline"/>
          <w:highlight w:val="yellow"/>
        </w:rPr>
        <w:t>in</w:t>
      </w:r>
      <w:r w:rsidRPr="00DE3387">
        <w:rPr>
          <w:sz w:val="16"/>
        </w:rPr>
        <w:t xml:space="preserve"> </w:t>
      </w:r>
      <w:r w:rsidRPr="002B0510">
        <w:rPr>
          <w:rStyle w:val="Emphasis"/>
          <w:highlight w:val="yellow"/>
        </w:rPr>
        <w:t>South Asia</w:t>
      </w:r>
      <w:r w:rsidRPr="00DE3387">
        <w:rPr>
          <w:sz w:val="16"/>
        </w:rPr>
        <w:t xml:space="preserve"> </w:t>
      </w:r>
      <w:r w:rsidRPr="002B0510">
        <w:rPr>
          <w:rStyle w:val="StyleUnderline"/>
          <w:highlight w:val="yellow"/>
        </w:rPr>
        <w:t xml:space="preserve">and </w:t>
      </w:r>
      <w:r w:rsidRPr="00850161">
        <w:rPr>
          <w:rStyle w:val="StyleUnderline"/>
        </w:rPr>
        <w:t>the</w:t>
      </w:r>
      <w:r w:rsidRPr="00DE3387">
        <w:rPr>
          <w:sz w:val="16"/>
        </w:rPr>
        <w:t xml:space="preserve"> </w:t>
      </w:r>
      <w:r w:rsidRPr="002B0510">
        <w:rPr>
          <w:rStyle w:val="Emphasis"/>
          <w:highlight w:val="yellow"/>
        </w:rPr>
        <w:t>Middle East</w:t>
      </w:r>
      <w:r w:rsidRPr="00DE3387">
        <w:rPr>
          <w:sz w:val="16"/>
        </w:rPr>
        <w:t xml:space="preserve">, especially, </w:t>
      </w:r>
      <w:r w:rsidRPr="002B0510">
        <w:rPr>
          <w:rStyle w:val="StyleUnderline"/>
          <w:highlight w:val="yellow"/>
        </w:rPr>
        <w:t>as these</w:t>
      </w:r>
      <w:r w:rsidRPr="00DE3387">
        <w:rPr>
          <w:rStyle w:val="StyleUnderline"/>
        </w:rPr>
        <w:t xml:space="preserve"> regions </w:t>
      </w:r>
      <w:r w:rsidRPr="002B0510">
        <w:rPr>
          <w:rStyle w:val="StyleUnderline"/>
          <w:highlight w:val="yellow"/>
        </w:rPr>
        <w:t>are</w:t>
      </w:r>
      <w:r w:rsidRPr="00DE3387">
        <w:rPr>
          <w:rStyle w:val="StyleUnderline"/>
        </w:rPr>
        <w:t xml:space="preserve"> already </w:t>
      </w:r>
      <w:r w:rsidRPr="002B0510">
        <w:rPr>
          <w:rStyle w:val="Emphasis"/>
          <w:highlight w:val="yellow"/>
        </w:rPr>
        <w:t>stressed</w:t>
      </w:r>
      <w:r w:rsidRPr="002B0510">
        <w:rPr>
          <w:rStyle w:val="StyleUnderline"/>
          <w:highlight w:val="yellow"/>
        </w:rPr>
        <w:t xml:space="preserve"> in</w:t>
      </w:r>
      <w:r w:rsidRPr="00DE3387">
        <w:rPr>
          <w:rStyle w:val="StyleUnderline"/>
        </w:rPr>
        <w:t xml:space="preserve"> terms of </w:t>
      </w:r>
      <w:r w:rsidRPr="002B0510">
        <w:rPr>
          <w:rStyle w:val="StyleUnderline"/>
          <w:highlight w:val="yellow"/>
        </w:rPr>
        <w:t>food</w:t>
      </w:r>
      <w:r w:rsidRPr="00DE3387">
        <w:rPr>
          <w:rStyle w:val="StyleUnderline"/>
        </w:rPr>
        <w:t>, land and water</w:t>
      </w:r>
      <w:r w:rsidRPr="00DE3387">
        <w:rPr>
          <w:sz w:val="16"/>
        </w:rPr>
        <w:t xml:space="preserve">, </w:t>
      </w:r>
      <w:r w:rsidRPr="002B0510">
        <w:rPr>
          <w:rStyle w:val="StyleUnderline"/>
          <w:highlight w:val="yellow"/>
        </w:rPr>
        <w:t>and their</w:t>
      </w:r>
      <w:r w:rsidRPr="00DE3387">
        <w:rPr>
          <w:rStyle w:val="StyleUnderline"/>
        </w:rPr>
        <w:t xml:space="preserve"> </w:t>
      </w:r>
      <w:r w:rsidRPr="002B0510">
        <w:rPr>
          <w:rStyle w:val="Emphasis"/>
          <w:highlight w:val="yellow"/>
        </w:rPr>
        <w:t>nuclear firepower</w:t>
      </w:r>
      <w:r w:rsidRPr="00DE3387">
        <w:rPr>
          <w:rStyle w:val="StyleUnderline"/>
        </w:rPr>
        <w:t xml:space="preserve"> or access to nuclear materials </w:t>
      </w:r>
      <w:r w:rsidRPr="002B0510">
        <w:rPr>
          <w:rStyle w:val="StyleUnderline"/>
          <w:highlight w:val="yellow"/>
        </w:rPr>
        <w:t xml:space="preserve">is </w:t>
      </w:r>
      <w:r w:rsidRPr="002B0510">
        <w:rPr>
          <w:rStyle w:val="Emphasis"/>
          <w:highlight w:val="yellow"/>
        </w:rPr>
        <w:t>multiplying</w:t>
      </w:r>
      <w:r w:rsidRPr="00DE3387">
        <w:rPr>
          <w:sz w:val="16"/>
        </w:rPr>
        <w:t xml:space="preserve">. It remains an open question whether </w:t>
      </w:r>
      <w:r w:rsidRPr="002B0510">
        <w:rPr>
          <w:rStyle w:val="Emphasis"/>
          <w:highlight w:val="yellow"/>
        </w:rPr>
        <w:t>panicking regimes</w:t>
      </w:r>
      <w:r w:rsidRPr="00DE3387">
        <w:rPr>
          <w:sz w:val="16"/>
        </w:rPr>
        <w:t xml:space="preserve"> </w:t>
      </w:r>
      <w:r w:rsidRPr="002B0510">
        <w:rPr>
          <w:rStyle w:val="StyleUnderline"/>
          <w:highlight w:val="yellow"/>
        </w:rPr>
        <w:t xml:space="preserve">in </w:t>
      </w:r>
      <w:r w:rsidRPr="002B0510">
        <w:rPr>
          <w:rStyle w:val="Emphasis"/>
          <w:highlight w:val="yellow"/>
        </w:rPr>
        <w:t>Russia</w:t>
      </w:r>
      <w:r w:rsidRPr="002B0510">
        <w:rPr>
          <w:rStyle w:val="StyleUnderline"/>
          <w:highlight w:val="yellow"/>
        </w:rPr>
        <w:t>,</w:t>
      </w:r>
      <w:r w:rsidRPr="00DE3387">
        <w:rPr>
          <w:sz w:val="16"/>
        </w:rPr>
        <w:t xml:space="preserve"> </w:t>
      </w:r>
      <w:r w:rsidRPr="00850161">
        <w:rPr>
          <w:rStyle w:val="StyleUnderline"/>
        </w:rPr>
        <w:t>the</w:t>
      </w:r>
      <w:r w:rsidRPr="00DE3387">
        <w:rPr>
          <w:sz w:val="16"/>
        </w:rPr>
        <w:t xml:space="preserve"> </w:t>
      </w:r>
      <w:r w:rsidRPr="002B0510">
        <w:rPr>
          <w:rStyle w:val="Emphasis"/>
          <w:highlight w:val="yellow"/>
        </w:rPr>
        <w:t>US</w:t>
      </w:r>
      <w:r w:rsidRPr="00850161">
        <w:rPr>
          <w:rStyle w:val="Emphasis"/>
        </w:rPr>
        <w:t>A</w:t>
      </w:r>
      <w:r w:rsidRPr="00DE3387">
        <w:rPr>
          <w:sz w:val="16"/>
        </w:rPr>
        <w:t xml:space="preserve"> </w:t>
      </w:r>
      <w:r w:rsidRPr="002B0510">
        <w:rPr>
          <w:rStyle w:val="StyleUnderline"/>
          <w:highlight w:val="yellow"/>
        </w:rPr>
        <w:t>or</w:t>
      </w:r>
      <w:r w:rsidRPr="00DE3387">
        <w:rPr>
          <w:sz w:val="16"/>
        </w:rPr>
        <w:t xml:space="preserve"> even </w:t>
      </w:r>
      <w:r w:rsidRPr="002B0510">
        <w:rPr>
          <w:rStyle w:val="Emphasis"/>
          <w:highlight w:val="yellow"/>
        </w:rPr>
        <w:t>France</w:t>
      </w:r>
      <w:r w:rsidRPr="00DE3387">
        <w:rPr>
          <w:sz w:val="16"/>
        </w:rPr>
        <w:t xml:space="preserve"> </w:t>
      </w:r>
      <w:r w:rsidRPr="002B0510">
        <w:rPr>
          <w:rStyle w:val="StyleUnderline"/>
          <w:highlight w:val="yellow"/>
        </w:rPr>
        <w:t xml:space="preserve">would </w:t>
      </w:r>
      <w:r w:rsidRPr="00850161">
        <w:rPr>
          <w:rStyle w:val="StyleUnderline"/>
        </w:rPr>
        <w:t>be</w:t>
      </w:r>
      <w:r w:rsidRPr="00850161">
        <w:rPr>
          <w:sz w:val="16"/>
        </w:rPr>
        <w:t xml:space="preserve"> </w:t>
      </w:r>
      <w:r w:rsidRPr="00850161">
        <w:rPr>
          <w:rStyle w:val="Emphasis"/>
        </w:rPr>
        <w:t>ruthless enough</w:t>
      </w:r>
      <w:r w:rsidRPr="00850161">
        <w:rPr>
          <w:sz w:val="16"/>
        </w:rPr>
        <w:t xml:space="preserve"> </w:t>
      </w:r>
      <w:r w:rsidRPr="00850161">
        <w:rPr>
          <w:rStyle w:val="StyleUnderline"/>
        </w:rPr>
        <w:t xml:space="preserve">to </w:t>
      </w:r>
      <w:r w:rsidRPr="002B0510">
        <w:rPr>
          <w:rStyle w:val="StyleUnderline"/>
          <w:highlight w:val="yellow"/>
        </w:rPr>
        <w:t xml:space="preserve">deploy </w:t>
      </w:r>
      <w:r w:rsidRPr="002B0510">
        <w:rPr>
          <w:rStyle w:val="Emphasis"/>
          <w:highlight w:val="yellow"/>
        </w:rPr>
        <w:t>atomic weapons</w:t>
      </w:r>
      <w:r w:rsidRPr="002B0510">
        <w:rPr>
          <w:rStyle w:val="StyleUnderline"/>
          <w:highlight w:val="yellow"/>
        </w:rPr>
        <w:t xml:space="preserve"> </w:t>
      </w:r>
      <w:proofErr w:type="gramStart"/>
      <w:r w:rsidRPr="00DE3387">
        <w:rPr>
          <w:rStyle w:val="StyleUnderline"/>
        </w:rPr>
        <w:t>in an attempt</w:t>
      </w:r>
      <w:r w:rsidRPr="002B0510">
        <w:rPr>
          <w:rStyle w:val="StyleUnderline"/>
          <w:highlight w:val="yellow"/>
        </w:rPr>
        <w:t xml:space="preserve"> to</w:t>
      </w:r>
      <w:proofErr w:type="gramEnd"/>
      <w:r w:rsidRPr="002B0510">
        <w:rPr>
          <w:rStyle w:val="StyleUnderline"/>
          <w:highlight w:val="yellow"/>
        </w:rPr>
        <w:t xml:space="preserve"> </w:t>
      </w:r>
      <w:r w:rsidRPr="002B0510">
        <w:rPr>
          <w:rStyle w:val="Emphasis"/>
          <w:highlight w:val="yellow"/>
        </w:rPr>
        <w:t>quell invasion</w:t>
      </w:r>
      <w:r w:rsidRPr="002B0510">
        <w:rPr>
          <w:rStyle w:val="StyleUnderline"/>
          <w:highlight w:val="yellow"/>
        </w:rPr>
        <w:t xml:space="preserve"> by </w:t>
      </w:r>
      <w:r w:rsidRPr="00DE3387">
        <w:rPr>
          <w:rStyle w:val="StyleUnderline"/>
        </w:rPr>
        <w:t xml:space="preserve">tens of millions of desperate </w:t>
      </w:r>
      <w:r w:rsidRPr="002B0510">
        <w:rPr>
          <w:rStyle w:val="StyleUnderline"/>
          <w:highlight w:val="yellow"/>
        </w:rPr>
        <w:t xml:space="preserve">refugees, </w:t>
      </w:r>
      <w:r w:rsidRPr="002B0510">
        <w:rPr>
          <w:rStyle w:val="Emphasis"/>
          <w:highlight w:val="yellow"/>
        </w:rPr>
        <w:t>fleeing famine</w:t>
      </w:r>
      <w:r w:rsidRPr="00DE3387">
        <w:rPr>
          <w:sz w:val="16"/>
        </w:rPr>
        <w:t xml:space="preserve"> and climate chaos in their own homelands– but </w:t>
      </w:r>
      <w:r w:rsidRPr="00850161">
        <w:rPr>
          <w:rStyle w:val="Emphasis"/>
        </w:rPr>
        <w:t>the possibility ought not to be ignored</w:t>
      </w:r>
      <w:r w:rsidRPr="00DE3387">
        <w:rPr>
          <w:sz w:val="16"/>
        </w:rPr>
        <w:t xml:space="preserve">. That </w:t>
      </w:r>
      <w:r w:rsidRPr="002B0510">
        <w:rPr>
          <w:rStyle w:val="Emphasis"/>
          <w:highlight w:val="yellow"/>
        </w:rPr>
        <w:t>nuclear war</w:t>
      </w:r>
      <w:r w:rsidRPr="00DE3387">
        <w:rPr>
          <w:sz w:val="16"/>
        </w:rPr>
        <w:t xml:space="preserve"> </w:t>
      </w:r>
      <w:r w:rsidRPr="002B0510">
        <w:rPr>
          <w:rStyle w:val="StyleUnderline"/>
          <w:highlight w:val="yellow"/>
        </w:rPr>
        <w:t>is</w:t>
      </w:r>
      <w:r w:rsidRPr="00DE3387">
        <w:rPr>
          <w:sz w:val="16"/>
        </w:rPr>
        <w:t xml:space="preserve"> at least </w:t>
      </w:r>
      <w:r w:rsidRPr="002B0510">
        <w:rPr>
          <w:rStyle w:val="StyleUnderline"/>
          <w:highlight w:val="yellow"/>
        </w:rPr>
        <w:t xml:space="preserve">a possible outcome of </w:t>
      </w:r>
      <w:r w:rsidRPr="002B0510">
        <w:rPr>
          <w:rStyle w:val="Emphasis"/>
          <w:highlight w:val="yellow"/>
        </w:rPr>
        <w:t>food</w:t>
      </w:r>
      <w:r w:rsidRPr="00DE3387">
        <w:rPr>
          <w:sz w:val="16"/>
        </w:rPr>
        <w:t xml:space="preserve"> and climate </w:t>
      </w:r>
      <w:r w:rsidRPr="002B0510">
        <w:rPr>
          <w:rStyle w:val="Emphasis"/>
          <w:highlight w:val="yellow"/>
        </w:rPr>
        <w:t>crises</w:t>
      </w:r>
      <w:r w:rsidRPr="00DE3387">
        <w:rPr>
          <w:sz w:val="16"/>
        </w:rPr>
        <w:t xml:space="preserve"> </w:t>
      </w:r>
      <w:r w:rsidRPr="00850161">
        <w:rPr>
          <w:rStyle w:val="StyleUnderline"/>
        </w:rPr>
        <w:t>was</w:t>
      </w:r>
      <w:r w:rsidRPr="00DE3387">
        <w:rPr>
          <w:sz w:val="16"/>
        </w:rPr>
        <w:t xml:space="preserve"> first </w:t>
      </w:r>
      <w:r w:rsidRPr="002B0510">
        <w:rPr>
          <w:rStyle w:val="StyleUnderline"/>
          <w:highlight w:val="yellow"/>
        </w:rPr>
        <w:t xml:space="preserve">flagged </w:t>
      </w:r>
      <w:r w:rsidRPr="00DE3387">
        <w:rPr>
          <w:rStyle w:val="StyleUnderline"/>
        </w:rPr>
        <w:t xml:space="preserve">in the report The Age of Consequences </w:t>
      </w:r>
      <w:r w:rsidRPr="002B0510">
        <w:rPr>
          <w:rStyle w:val="StyleUnderline"/>
          <w:highlight w:val="yellow"/>
        </w:rPr>
        <w:t>by</w:t>
      </w:r>
      <w:r w:rsidRPr="00DE3387">
        <w:rPr>
          <w:sz w:val="16"/>
        </w:rPr>
        <w:t xml:space="preserve"> Kurt Campbell and </w:t>
      </w:r>
      <w:r w:rsidRPr="002B0510">
        <w:rPr>
          <w:rStyle w:val="StyleUnderline"/>
          <w:highlight w:val="yellow"/>
        </w:rPr>
        <w:t>the</w:t>
      </w:r>
      <w:r w:rsidRPr="00DE3387">
        <w:rPr>
          <w:sz w:val="16"/>
        </w:rPr>
        <w:t xml:space="preserve"> US-based </w:t>
      </w:r>
      <w:r w:rsidRPr="002B0510">
        <w:rPr>
          <w:rStyle w:val="Emphasis"/>
          <w:highlight w:val="yellow"/>
        </w:rPr>
        <w:t>C</w:t>
      </w:r>
      <w:r w:rsidRPr="00DE3387">
        <w:rPr>
          <w:sz w:val="16"/>
        </w:rPr>
        <w:t xml:space="preserve">entre for </w:t>
      </w:r>
      <w:r w:rsidRPr="002B0510">
        <w:rPr>
          <w:rStyle w:val="Emphasis"/>
          <w:highlight w:val="yellow"/>
        </w:rPr>
        <w:t>S</w:t>
      </w:r>
      <w:r w:rsidRPr="00DE3387">
        <w:rPr>
          <w:sz w:val="16"/>
        </w:rPr>
        <w:t xml:space="preserve">trategic and </w:t>
      </w:r>
      <w:r w:rsidRPr="002B0510">
        <w:rPr>
          <w:rStyle w:val="Emphasis"/>
          <w:highlight w:val="yellow"/>
        </w:rPr>
        <w:t>I</w:t>
      </w:r>
      <w:r w:rsidRPr="00DE3387">
        <w:rPr>
          <w:sz w:val="16"/>
        </w:rPr>
        <w:t xml:space="preserve">nternational </w:t>
      </w:r>
      <w:r w:rsidRPr="002B0510">
        <w:rPr>
          <w:rStyle w:val="Emphasis"/>
          <w:highlight w:val="yellow"/>
        </w:rPr>
        <w:t>S</w:t>
      </w:r>
      <w:r w:rsidRPr="00DE3387">
        <w:rPr>
          <w:sz w:val="16"/>
        </w:rPr>
        <w:t xml:space="preserve">tudies, which stated </w:t>
      </w:r>
      <w:proofErr w:type="gramStart"/>
      <w:r w:rsidRPr="00DE3387">
        <w:rPr>
          <w:sz w:val="16"/>
        </w:rPr>
        <w:t>‘ it</w:t>
      </w:r>
      <w:proofErr w:type="gramEnd"/>
      <w:r w:rsidRPr="00DE3387">
        <w:rPr>
          <w:sz w:val="16"/>
        </w:rPr>
        <w:t xml:space="preserve"> is clear that even </w:t>
      </w:r>
      <w:r w:rsidRPr="00DE3387">
        <w:rPr>
          <w:rStyle w:val="Emphasis"/>
        </w:rPr>
        <w:t>nuclear war cannot be excluded</w:t>
      </w:r>
      <w:r w:rsidRPr="00DE3387">
        <w:rPr>
          <w:sz w:val="16"/>
        </w:rPr>
        <w:t xml:space="preserve"> </w:t>
      </w:r>
      <w:r w:rsidRPr="00DE3387">
        <w:rPr>
          <w:rStyle w:val="StyleUnderline"/>
        </w:rPr>
        <w:t xml:space="preserve">as a </w:t>
      </w:r>
      <w:r w:rsidRPr="00DE3387">
        <w:rPr>
          <w:sz w:val="16"/>
        </w:rPr>
        <w:t xml:space="preserve">political </w:t>
      </w:r>
      <w:r w:rsidRPr="00DE3387">
        <w:rPr>
          <w:rStyle w:val="Emphasis"/>
        </w:rPr>
        <w:t>consequence</w:t>
      </w:r>
      <w:r w:rsidRPr="00DE3387">
        <w:rPr>
          <w:sz w:val="16"/>
        </w:rPr>
        <w:t xml:space="preserve"> of global warming ’ . 15 </w:t>
      </w:r>
      <w:r w:rsidRPr="002B0510">
        <w:rPr>
          <w:rStyle w:val="Emphasis"/>
          <w:highlight w:val="yellow"/>
        </w:rPr>
        <w:t>Food insecurity</w:t>
      </w:r>
      <w:r w:rsidRPr="00DE3387">
        <w:rPr>
          <w:sz w:val="16"/>
        </w:rPr>
        <w:t xml:space="preserve"> </w:t>
      </w:r>
      <w:r w:rsidRPr="003A7EFB">
        <w:rPr>
          <w:rStyle w:val="StyleUnderline"/>
        </w:rPr>
        <w:t>is</w:t>
      </w:r>
      <w:r w:rsidRPr="00DE3387">
        <w:rPr>
          <w:sz w:val="16"/>
        </w:rPr>
        <w:t xml:space="preserve"> therefore </w:t>
      </w:r>
      <w:r w:rsidRPr="003A7EFB">
        <w:rPr>
          <w:rStyle w:val="StyleUnderline"/>
        </w:rPr>
        <w:t xml:space="preserve">a driver in the </w:t>
      </w:r>
      <w:r w:rsidRPr="002B0510">
        <w:rPr>
          <w:rStyle w:val="Emphasis"/>
          <w:highlight w:val="yellow"/>
        </w:rPr>
        <w:t>preconditions</w:t>
      </w:r>
      <w:r w:rsidRPr="00DE3387">
        <w:rPr>
          <w:sz w:val="16"/>
        </w:rPr>
        <w:t xml:space="preserve"> </w:t>
      </w:r>
      <w:r w:rsidRPr="002B0510">
        <w:rPr>
          <w:rStyle w:val="StyleUnderline"/>
          <w:highlight w:val="yellow"/>
        </w:rPr>
        <w:t xml:space="preserve">for the </w:t>
      </w:r>
      <w:r w:rsidRPr="002B0510">
        <w:rPr>
          <w:rStyle w:val="Emphasis"/>
          <w:highlight w:val="yellow"/>
        </w:rPr>
        <w:t>use of nuc</w:t>
      </w:r>
      <w:r w:rsidRPr="003A7EFB">
        <w:rPr>
          <w:rStyle w:val="Emphasis"/>
        </w:rPr>
        <w:t>lear weapon</w:t>
      </w:r>
      <w:r w:rsidRPr="002B0510">
        <w:rPr>
          <w:rStyle w:val="Emphasis"/>
          <w:highlight w:val="yellow"/>
        </w:rPr>
        <w:t>s</w:t>
      </w:r>
      <w:r w:rsidRPr="00DE3387">
        <w:rPr>
          <w:sz w:val="16"/>
        </w:rPr>
        <w:t>, whether limited or unlimited.</w:t>
      </w:r>
    </w:p>
    <w:p w14:paraId="26F2DDC4" w14:textId="77777777" w:rsidR="00F77CA6" w:rsidRPr="003321F9" w:rsidRDefault="00F77CA6" w:rsidP="00F77CA6">
      <w:pPr>
        <w:pStyle w:val="Heading4"/>
        <w:rPr>
          <w:rFonts w:cs="Arial"/>
        </w:rPr>
      </w:pPr>
      <w:r>
        <w:rPr>
          <w:rFonts w:cs="Arial"/>
        </w:rPr>
        <w:t>Negative feedback loops check for warmiing</w:t>
      </w:r>
    </w:p>
    <w:p w14:paraId="4E328171" w14:textId="77777777" w:rsidR="00F77CA6" w:rsidRPr="003321F9" w:rsidRDefault="003E6AB0" w:rsidP="00F77CA6">
      <w:hyperlink r:id="rId12" w:history="1">
        <w:r w:rsidR="00F77CA6" w:rsidRPr="003321F9">
          <w:rPr>
            <w:rStyle w:val="Style13ptBold"/>
          </w:rPr>
          <w:t>Singer</w:t>
        </w:r>
      </w:hyperlink>
      <w:r w:rsidR="00F77CA6" w:rsidRPr="003321F9">
        <w:rPr>
          <w:rStyle w:val="Style13ptBold"/>
        </w:rPr>
        <w:t xml:space="preserve"> et al 15</w:t>
      </w:r>
      <w:r w:rsidR="00F77CA6" w:rsidRPr="003321F9">
        <w:rPr>
          <w:rStyle w:val="Hyperlink"/>
        </w:rPr>
        <w:t xml:space="preserve">. (Dr. Siegfried Fred Singer is an Austrian-born American physicist and emeritus professor of environmental science at the University of Virginia. Dr. Robert Merlin Carter was an English palaeontologist, </w:t>
      </w:r>
      <w:proofErr w:type="gramStart"/>
      <w:r w:rsidR="00F77CA6" w:rsidRPr="003321F9">
        <w:rPr>
          <w:rStyle w:val="Hyperlink"/>
        </w:rPr>
        <w:t>stratigrapher</w:t>
      </w:r>
      <w:proofErr w:type="gramEnd"/>
      <w:r w:rsidR="00F77CA6" w:rsidRPr="003321F9">
        <w:rPr>
          <w:rStyle w:val="Hyperlink"/>
        </w:rPr>
        <w:t xml:space="preserve"> and marine geologist. Dr. Craig D. Idso is the founder, former </w:t>
      </w:r>
      <w:proofErr w:type="gramStart"/>
      <w:r w:rsidR="00F77CA6" w:rsidRPr="003321F9">
        <w:rPr>
          <w:rStyle w:val="Hyperlink"/>
        </w:rPr>
        <w:t>president</w:t>
      </w:r>
      <w:proofErr w:type="gramEnd"/>
      <w:r w:rsidR="00F77CA6" w:rsidRPr="003321F9">
        <w:rPr>
          <w:rStyle w:val="Hyperlink"/>
        </w:rPr>
        <w:t xml:space="preserve"> and current chairman of the board of the Center for the Study of Carbon Dioxide and Global Change. Why Scientists Disagree About Global Warming. December 4, 2015. https://www.heartland.org/sites/default/files/12-04-15_why_scientists_disagree.pdf)</w:t>
      </w:r>
    </w:p>
    <w:p w14:paraId="029CB2B5" w14:textId="77777777" w:rsidR="00F77CA6" w:rsidRPr="003321F9" w:rsidRDefault="00F77CA6" w:rsidP="00F77CA6"/>
    <w:p w14:paraId="50807762" w14:textId="77777777" w:rsidR="00F77CA6" w:rsidRDefault="00F77CA6" w:rsidP="00F77CA6">
      <w:pPr>
        <w:rPr>
          <w:rStyle w:val="Emphasis"/>
        </w:rPr>
      </w:pPr>
      <w:r w:rsidRPr="003321F9">
        <w:rPr>
          <w:rStyle w:val="StyleUnderline"/>
        </w:rPr>
        <w:t>A doubling of CO2 from pre-industrial levels</w:t>
      </w:r>
      <w:r w:rsidRPr="003321F9">
        <w:rPr>
          <w:sz w:val="16"/>
        </w:rPr>
        <w:t xml:space="preserve"> (from 280 to 560 ppm) </w:t>
      </w:r>
      <w:r w:rsidRPr="003321F9">
        <w:rPr>
          <w:rStyle w:val="StyleUnderline"/>
        </w:rPr>
        <w:t xml:space="preserve">would likely produce a temperature forcing of 3.7 Wm-2 in the lower atmosphere, for about ~1°C of prima facie warming. </w:t>
      </w:r>
      <w:r w:rsidRPr="003321F9">
        <w:rPr>
          <w:sz w:val="16"/>
        </w:rPr>
        <w:t xml:space="preserve"># </w:t>
      </w:r>
      <w:r w:rsidRPr="00E34B9C">
        <w:rPr>
          <w:rStyle w:val="StyleUnderline"/>
          <w:highlight w:val="cyan"/>
        </w:rPr>
        <w:t>IPCC models stress</w:t>
      </w:r>
      <w:r w:rsidRPr="003321F9">
        <w:rPr>
          <w:rStyle w:val="StyleUnderline"/>
        </w:rPr>
        <w:t xml:space="preserve"> the importance of </w:t>
      </w:r>
      <w:r w:rsidRPr="00E34B9C">
        <w:rPr>
          <w:rStyle w:val="StyleUnderline"/>
          <w:highlight w:val="cyan"/>
        </w:rPr>
        <w:t>positive feedback</w:t>
      </w:r>
      <w:r w:rsidRPr="003321F9">
        <w:rPr>
          <w:rStyle w:val="StyleUnderline"/>
        </w:rPr>
        <w:t xml:space="preserve"> from increasing water vapor and thereby project warming of ~3–6°C, whereas empirical data indicate an order of magnitude less warming of ~0.3–1.0°C. </w:t>
      </w:r>
      <w:r w:rsidRPr="003321F9">
        <w:rPr>
          <w:sz w:val="16"/>
        </w:rPr>
        <w:t xml:space="preserve"># In ice </w:t>
      </w:r>
      <w:r w:rsidRPr="003321F9">
        <w:rPr>
          <w:sz w:val="16"/>
        </w:rPr>
        <w:lastRenderedPageBreak/>
        <w:t xml:space="preserve">core samples, </w:t>
      </w:r>
      <w:r w:rsidRPr="003321F9">
        <w:rPr>
          <w:rStyle w:val="StyleUnderline"/>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3321F9">
        <w:rPr>
          <w:sz w:val="16"/>
        </w:rPr>
        <w:t>. Atmospheric methane (CH4) levels for the past two decades fall well below the values projected by IPCC in its assessment reports. I</w:t>
      </w:r>
      <w:r w:rsidRPr="003321F9">
        <w:rPr>
          <w:rStyle w:val="StyleUnderline"/>
        </w:rPr>
        <w:t xml:space="preserve">PCC’s temperature projections incorporate these inflated CH4 estimates and need downward revision accordingly. </w:t>
      </w:r>
      <w:r w:rsidRPr="003321F9">
        <w:rPr>
          <w:sz w:val="16"/>
        </w:rPr>
        <w:t xml:space="preserve"># </w:t>
      </w:r>
      <w:r w:rsidRPr="003321F9">
        <w:rPr>
          <w:rStyle w:val="Emphasis"/>
        </w:rPr>
        <w:t xml:space="preserve">The </w:t>
      </w:r>
      <w:r w:rsidRPr="00E34B9C">
        <w:rPr>
          <w:rStyle w:val="Emphasis"/>
          <w:highlight w:val="cyan"/>
        </w:rPr>
        <w:t>thawing of permafrost</w:t>
      </w:r>
      <w:r w:rsidRPr="003321F9">
        <w:rPr>
          <w:rStyle w:val="Emphasis"/>
        </w:rPr>
        <w:t xml:space="preserve"> or submarine gas hydrates </w:t>
      </w:r>
      <w:r w:rsidRPr="00E34B9C">
        <w:rPr>
          <w:rStyle w:val="Emphasis"/>
          <w:highlight w:val="cyan"/>
        </w:rPr>
        <w:t>is not likely to emit dangerous amounts of methane</w:t>
      </w:r>
      <w:r w:rsidRPr="003321F9">
        <w:rPr>
          <w:rStyle w:val="Emphasis"/>
        </w:rPr>
        <w:t xml:space="preserve"> at current rates of warming. </w:t>
      </w:r>
      <w:r w:rsidRPr="003321F9">
        <w:rPr>
          <w:sz w:val="16"/>
        </w:rPr>
        <w:t xml:space="preserve"># </w:t>
      </w:r>
      <w:r w:rsidRPr="00E34B9C">
        <w:rPr>
          <w:rStyle w:val="Emphasis"/>
          <w:highlight w:val="cyan"/>
        </w:rPr>
        <w:t>Nitrous oxide</w:t>
      </w:r>
      <w:r w:rsidRPr="003321F9">
        <w:rPr>
          <w:rStyle w:val="Emphasis"/>
        </w:rPr>
        <w:t xml:space="preserve"> (N2O) </w:t>
      </w:r>
      <w:r w:rsidRPr="00E34B9C">
        <w:rPr>
          <w:rStyle w:val="Emphasis"/>
          <w:highlight w:val="cyan"/>
        </w:rPr>
        <w:t>emissions are expected to fall as CO2</w:t>
      </w:r>
      <w:r w:rsidRPr="003321F9">
        <w:rPr>
          <w:rStyle w:val="Emphasis"/>
        </w:rPr>
        <w:t xml:space="preserve"> concentrations </w:t>
      </w:r>
      <w:r w:rsidRPr="00E34B9C">
        <w:rPr>
          <w:rStyle w:val="Emphasis"/>
          <w:highlight w:val="cyan"/>
        </w:rPr>
        <w:t>and temp</w:t>
      </w:r>
      <w:r w:rsidRPr="003321F9">
        <w:rPr>
          <w:rStyle w:val="Emphasis"/>
        </w:rPr>
        <w:t xml:space="preserve">eratures </w:t>
      </w:r>
      <w:r w:rsidRPr="00E34B9C">
        <w:rPr>
          <w:rStyle w:val="Emphasis"/>
          <w:highlight w:val="cyan"/>
        </w:rPr>
        <w:t>rise,</w:t>
      </w:r>
      <w:r w:rsidRPr="003321F9">
        <w:rPr>
          <w:rStyle w:val="Emphasis"/>
        </w:rPr>
        <w:t xml:space="preserve"> indicating it acts </w:t>
      </w:r>
      <w:r w:rsidRPr="00E34B9C">
        <w:rPr>
          <w:rStyle w:val="Emphasis"/>
          <w:highlight w:val="cyan"/>
        </w:rPr>
        <w:t>as a negative</w:t>
      </w:r>
      <w:r w:rsidRPr="003321F9">
        <w:rPr>
          <w:rStyle w:val="Emphasis"/>
        </w:rPr>
        <w:t xml:space="preserve"> climate </w:t>
      </w:r>
      <w:r w:rsidRPr="00E34B9C">
        <w:rPr>
          <w:rStyle w:val="Emphasis"/>
          <w:highlight w:val="cyan"/>
        </w:rPr>
        <w:t>feedback</w:t>
      </w:r>
      <w:r w:rsidRPr="003321F9">
        <w:rPr>
          <w:rStyle w:val="Emphasis"/>
        </w:rPr>
        <w:t xml:space="preserve">. </w:t>
      </w:r>
      <w:r w:rsidRPr="003321F9">
        <w:rPr>
          <w:sz w:val="16"/>
        </w:rPr>
        <w:t xml:space="preserve"># </w:t>
      </w:r>
      <w:r w:rsidRPr="003321F9">
        <w:rPr>
          <w:rStyle w:val="Emphasis"/>
        </w:rPr>
        <w:t xml:space="preserve">Other </w:t>
      </w:r>
      <w:r w:rsidRPr="00E34B9C">
        <w:rPr>
          <w:rStyle w:val="Emphasis"/>
          <w:highlight w:val="cyan"/>
        </w:rPr>
        <w:t>negative feedbacks</w:t>
      </w:r>
      <w:r w:rsidRPr="003321F9">
        <w:rPr>
          <w:rStyle w:val="Emphasis"/>
        </w:rPr>
        <w:t xml:space="preserve"> on climate sensitivity that </w:t>
      </w:r>
      <w:r w:rsidRPr="00E34B9C">
        <w:rPr>
          <w:rStyle w:val="Emphasis"/>
          <w:highlight w:val="cyan"/>
        </w:rPr>
        <w:t>are</w:t>
      </w:r>
      <w:r w:rsidRPr="003321F9">
        <w:rPr>
          <w:rStyle w:val="Emphasis"/>
        </w:rPr>
        <w:t xml:space="preserve"> either </w:t>
      </w:r>
      <w:r w:rsidRPr="00E34B9C">
        <w:rPr>
          <w:rStyle w:val="Emphasis"/>
          <w:highlight w:val="cyan"/>
        </w:rPr>
        <w:t>discounted or underestimated</w:t>
      </w:r>
      <w:r w:rsidRPr="003321F9">
        <w:rPr>
          <w:rStyle w:val="Emphasis"/>
        </w:rPr>
        <w:t xml:space="preserve"> by IPCC include </w:t>
      </w:r>
      <w:r w:rsidRPr="00E34B9C">
        <w:rPr>
          <w:rStyle w:val="Emphasis"/>
          <w:highlight w:val="cyan"/>
        </w:rPr>
        <w:t>increases in low-level clouds</w:t>
      </w:r>
      <w:r w:rsidRPr="003321F9">
        <w:rPr>
          <w:rStyle w:val="Emphasis"/>
        </w:rPr>
        <w:t xml:space="preserve"> in response to enhanced atmospheric water vapor, </w:t>
      </w:r>
      <w:r w:rsidRPr="00E34B9C">
        <w:rPr>
          <w:rStyle w:val="Emphasis"/>
          <w:highlight w:val="cyan"/>
        </w:rPr>
        <w:t>increases in ocean emissions of dimethyl sulfide</w:t>
      </w:r>
      <w:r w:rsidRPr="003321F9">
        <w:rPr>
          <w:rStyle w:val="Emphasis"/>
        </w:rPr>
        <w:t xml:space="preserve"> (DMS), and the presence and total </w:t>
      </w:r>
      <w:r w:rsidRPr="00E34B9C">
        <w:rPr>
          <w:rStyle w:val="Emphasis"/>
          <w:highlight w:val="cyan"/>
        </w:rPr>
        <w:t>cooling effect o</w:t>
      </w:r>
      <w:r w:rsidRPr="003321F9">
        <w:rPr>
          <w:rStyle w:val="Emphasis"/>
        </w:rPr>
        <w:t xml:space="preserve">f both natural and industrial </w:t>
      </w:r>
      <w:r w:rsidRPr="00E34B9C">
        <w:rPr>
          <w:rStyle w:val="Emphasis"/>
          <w:highlight w:val="cyan"/>
        </w:rPr>
        <w:t>aerosols.</w:t>
      </w:r>
    </w:p>
    <w:p w14:paraId="6B70DC31" w14:textId="77777777" w:rsidR="00F77CA6" w:rsidRPr="00253D40" w:rsidRDefault="00F77CA6" w:rsidP="00F77CA6">
      <w:pPr>
        <w:pStyle w:val="Heading4"/>
        <w:rPr>
          <w:rFonts w:cs="Calibri"/>
        </w:rPr>
      </w:pPr>
      <w:r w:rsidRPr="00253D40">
        <w:rPr>
          <w:rFonts w:cs="Calibri"/>
        </w:rPr>
        <w:t>Climate change won’t cause conflict – resiliency and empirics.</w:t>
      </w:r>
    </w:p>
    <w:p w14:paraId="63BC42BA" w14:textId="77777777" w:rsidR="00F77CA6" w:rsidRPr="00253D40" w:rsidRDefault="00F77CA6" w:rsidP="00F77CA6">
      <w:pPr>
        <w:rPr>
          <w:rStyle w:val="Style13ptBold"/>
        </w:rPr>
      </w:pPr>
      <w:r w:rsidRPr="00253D40">
        <w:rPr>
          <w:rStyle w:val="Style13ptBold"/>
        </w:rPr>
        <w:t>Böhm, PhD, ‘16</w:t>
      </w:r>
    </w:p>
    <w:p w14:paraId="4858CE62" w14:textId="77777777" w:rsidR="00F77CA6" w:rsidRPr="00253D40" w:rsidRDefault="00F77CA6" w:rsidP="00F77CA6">
      <w:pPr>
        <w:rPr>
          <w:sz w:val="16"/>
          <w:szCs w:val="16"/>
        </w:rPr>
      </w:pPr>
      <w:r w:rsidRPr="00253D40">
        <w:rPr>
          <w:sz w:val="16"/>
          <w:szCs w:val="16"/>
        </w:rPr>
        <w:t>(Steffen, Warwick, ProfOrganisation&amp;Sustainability@ExeterBusiness, https://theconversation.com/link-between-climate-change-and-armed-conflict-is-exaggerated-new-study-67182, October 17) BW</w:t>
      </w:r>
    </w:p>
    <w:p w14:paraId="11F26643" w14:textId="77777777" w:rsidR="00F77CA6" w:rsidRPr="00253D40" w:rsidRDefault="00F77CA6" w:rsidP="00F77CA6">
      <w:pPr>
        <w:rPr>
          <w:sz w:val="16"/>
        </w:rPr>
      </w:pPr>
      <w:r w:rsidRPr="00253D40">
        <w:rPr>
          <w:rStyle w:val="StyleUnderline"/>
        </w:rPr>
        <w:t>Can climate change explain</w:t>
      </w:r>
      <w:r w:rsidRPr="00253D40">
        <w:rPr>
          <w:sz w:val="16"/>
        </w:rPr>
        <w:t xml:space="preserve"> the conflict in </w:t>
      </w:r>
      <w:r w:rsidRPr="00253D40">
        <w:rPr>
          <w:rStyle w:val="StyleUnderline"/>
        </w:rPr>
        <w:t>Syria</w:t>
      </w:r>
      <w:r w:rsidRPr="00253D40">
        <w:rPr>
          <w:sz w:val="16"/>
        </w:rPr>
        <w:t xml:space="preserve">? Prince Charles once famously listed drought as a root cause of the war. Similar arguments have been made by other campaigners like UN climate envoy Mary Robinson, celebrities such as singer Charlotte Church, </w:t>
      </w:r>
      <w:r w:rsidRPr="00253D40">
        <w:rPr>
          <w:rStyle w:val="StyleUnderline"/>
        </w:rPr>
        <w:t>and</w:t>
      </w:r>
      <w:r w:rsidRPr="00253D40">
        <w:rPr>
          <w:sz w:val="16"/>
        </w:rPr>
        <w:t xml:space="preserve"> even politicians like Bernie Sanders (who claimed “climate change is directly related to the growth of </w:t>
      </w:r>
      <w:r w:rsidRPr="00253D40">
        <w:rPr>
          <w:rStyle w:val="StyleUnderline"/>
        </w:rPr>
        <w:t>terrorism</w:t>
      </w:r>
      <w:r w:rsidRPr="00253D40">
        <w:rPr>
          <w:sz w:val="16"/>
        </w:rPr>
        <w:t xml:space="preserve">”). Their views are supported by academic research on Syria and elsewhere. But now </w:t>
      </w:r>
      <w:r w:rsidRPr="00253D40">
        <w:rPr>
          <w:rStyle w:val="Emphasis"/>
        </w:rPr>
        <w:t>a new study</w:t>
      </w:r>
      <w:r w:rsidRPr="00253D40">
        <w:rPr>
          <w:sz w:val="16"/>
        </w:rPr>
        <w:t xml:space="preserve"> in the journal PNAS </w:t>
      </w:r>
      <w:r w:rsidRPr="00253D40">
        <w:rPr>
          <w:rStyle w:val="Emphasis"/>
        </w:rPr>
        <w:t xml:space="preserve">suggests that the </w:t>
      </w:r>
      <w:r w:rsidRPr="006C7151">
        <w:rPr>
          <w:rStyle w:val="Emphasis"/>
          <w:highlight w:val="green"/>
        </w:rPr>
        <w:t>link between climate</w:t>
      </w:r>
      <w:r w:rsidRPr="00253D40">
        <w:rPr>
          <w:rStyle w:val="Emphasis"/>
        </w:rPr>
        <w:t xml:space="preserve"> change </w:t>
      </w:r>
      <w:r w:rsidRPr="006C7151">
        <w:rPr>
          <w:rStyle w:val="Emphasis"/>
          <w:highlight w:val="green"/>
        </w:rPr>
        <w:t>and</w:t>
      </w:r>
      <w:r w:rsidRPr="00253D40">
        <w:rPr>
          <w:rStyle w:val="Emphasis"/>
        </w:rPr>
        <w:t xml:space="preserve"> armed </w:t>
      </w:r>
      <w:r w:rsidRPr="006C7151">
        <w:rPr>
          <w:rStyle w:val="Emphasis"/>
          <w:highlight w:val="green"/>
        </w:rPr>
        <w:t>conflict is overhyped</w:t>
      </w:r>
      <w:r w:rsidRPr="00253D40">
        <w:rPr>
          <w:rStyle w:val="Emphasis"/>
        </w:rPr>
        <w:t>.</w:t>
      </w:r>
      <w:r w:rsidRPr="00253D40">
        <w:rPr>
          <w:sz w:val="16"/>
        </w:rPr>
        <w:t xml:space="preserve"> This matters because </w:t>
      </w:r>
      <w:r w:rsidRPr="00253D40">
        <w:rPr>
          <w:rStyle w:val="StyleUnderline"/>
        </w:rPr>
        <w:t>once an entirely preventable conflict is described as a “</w:t>
      </w:r>
      <w:r w:rsidRPr="006C7151">
        <w:rPr>
          <w:rStyle w:val="StyleUnderline"/>
          <w:highlight w:val="green"/>
        </w:rPr>
        <w:t>climate war”</w:t>
      </w:r>
      <w:r w:rsidRPr="00253D40">
        <w:rPr>
          <w:rStyle w:val="StyleUnderline"/>
        </w:rPr>
        <w:t xml:space="preserve"> it </w:t>
      </w:r>
      <w:r w:rsidRPr="006C7151">
        <w:rPr>
          <w:rStyle w:val="StyleUnderline"/>
          <w:highlight w:val="green"/>
        </w:rPr>
        <w:t xml:space="preserve">risks being </w:t>
      </w:r>
      <w:r w:rsidRPr="006C7151">
        <w:rPr>
          <w:rStyle w:val="Emphasis"/>
          <w:highlight w:val="green"/>
        </w:rPr>
        <w:t>perceived as “natural</w:t>
      </w:r>
      <w:r w:rsidRPr="00253D40">
        <w:rPr>
          <w:rStyle w:val="Emphasis"/>
        </w:rPr>
        <w:t>”.</w:t>
      </w:r>
      <w:r w:rsidRPr="00253D40">
        <w:rPr>
          <w:sz w:val="16"/>
        </w:rPr>
        <w:t xml:space="preserve"> </w:t>
      </w:r>
      <w:r w:rsidRPr="00253D40">
        <w:rPr>
          <w:rStyle w:val="StyleUnderline"/>
        </w:rPr>
        <w:t xml:space="preserve">But though the climate may be changing, these conflicts aren’t inevitable. Calling </w:t>
      </w:r>
      <w:proofErr w:type="gramStart"/>
      <w:r w:rsidRPr="00253D40">
        <w:rPr>
          <w:rStyle w:val="StyleUnderline"/>
        </w:rPr>
        <w:t>Syria</w:t>
      </w:r>
      <w:proofErr w:type="gramEnd"/>
      <w:r w:rsidRPr="00253D40">
        <w:rPr>
          <w:rStyle w:val="StyleUnderline"/>
        </w:rPr>
        <w:t xml:space="preserve"> a climate war</w:t>
      </w:r>
      <w:r w:rsidRPr="00253D40">
        <w:rPr>
          <w:sz w:val="16"/>
        </w:rPr>
        <w:t xml:space="preserve">, for instance, </w:t>
      </w:r>
      <w:r w:rsidRPr="00253D40">
        <w:rPr>
          <w:rStyle w:val="StyleUnderline"/>
        </w:rPr>
        <w:t xml:space="preserve">means </w:t>
      </w:r>
      <w:r w:rsidRPr="006C7151">
        <w:rPr>
          <w:rStyle w:val="Emphasis"/>
          <w:highlight w:val="green"/>
        </w:rPr>
        <w:t>ignoring longer-term historical tensions</w:t>
      </w:r>
      <w:r w:rsidRPr="00253D40">
        <w:rPr>
          <w:sz w:val="16"/>
        </w:rPr>
        <w:t xml:space="preserve"> across the region, </w:t>
      </w:r>
      <w:r w:rsidRPr="00253D40">
        <w:rPr>
          <w:rStyle w:val="StyleUnderline"/>
        </w:rPr>
        <w:t>and lets</w:t>
      </w:r>
      <w:r w:rsidRPr="00253D40">
        <w:rPr>
          <w:sz w:val="16"/>
        </w:rPr>
        <w:t xml:space="preserve"> the </w:t>
      </w:r>
      <w:r w:rsidRPr="00253D40">
        <w:rPr>
          <w:rStyle w:val="StyleUnderline"/>
        </w:rPr>
        <w:t>humans</w:t>
      </w:r>
      <w:r w:rsidRPr="00253D40">
        <w:rPr>
          <w:sz w:val="16"/>
        </w:rPr>
        <w:t xml:space="preserve"> involved </w:t>
      </w:r>
      <w:r w:rsidRPr="00253D40">
        <w:rPr>
          <w:rStyle w:val="StyleUnderline"/>
        </w:rPr>
        <w:t>off the hook.</w:t>
      </w:r>
      <w:r w:rsidRPr="00253D40">
        <w:rPr>
          <w:sz w:val="16"/>
        </w:rPr>
        <w:t xml:space="preserve"> Droughts and conflict </w:t>
      </w:r>
      <w:proofErr w:type="gramStart"/>
      <w:r w:rsidRPr="00253D40">
        <w:rPr>
          <w:sz w:val="16"/>
        </w:rPr>
        <w:t>In</w:t>
      </w:r>
      <w:proofErr w:type="gramEnd"/>
      <w:r w:rsidRPr="00253D40">
        <w:rPr>
          <w:sz w:val="16"/>
        </w:rPr>
        <w:t xml:space="preserve"> their study Nina </w:t>
      </w:r>
      <w:r w:rsidRPr="00253D40">
        <w:rPr>
          <w:rStyle w:val="StyleUnderline"/>
        </w:rPr>
        <w:t>von Uexkull and colleagues examined the “conflict potential” of</w:t>
      </w:r>
      <w:r w:rsidRPr="00253D40">
        <w:rPr>
          <w:sz w:val="16"/>
        </w:rPr>
        <w:t xml:space="preserve"> the sort of </w:t>
      </w:r>
      <w:r w:rsidRPr="00253D40">
        <w:rPr>
          <w:rStyle w:val="StyleUnderline"/>
        </w:rPr>
        <w:t>droughts that will become</w:t>
      </w:r>
      <w:r w:rsidRPr="00253D40">
        <w:rPr>
          <w:sz w:val="16"/>
        </w:rPr>
        <w:t xml:space="preserve"> increasingly </w:t>
      </w:r>
      <w:r w:rsidRPr="00253D40">
        <w:rPr>
          <w:rStyle w:val="StyleUnderline"/>
        </w:rPr>
        <w:t>common under</w:t>
      </w:r>
      <w:r w:rsidRPr="00253D40">
        <w:rPr>
          <w:sz w:val="16"/>
        </w:rPr>
        <w:t xml:space="preserve"> global </w:t>
      </w:r>
      <w:r w:rsidRPr="00253D40">
        <w:rPr>
          <w:rStyle w:val="StyleUnderline"/>
        </w:rPr>
        <w:t>warming,</w:t>
      </w:r>
      <w:r w:rsidRPr="00253D40">
        <w:rPr>
          <w:sz w:val="16"/>
        </w:rPr>
        <w:t xml:space="preserve"> particularly in already arid and semi-arid areas. </w:t>
      </w:r>
      <w:r w:rsidRPr="00253D40">
        <w:rPr>
          <w:rStyle w:val="StyleUnderline"/>
        </w:rPr>
        <w:t>The researchers effectively combine three sets of data</w:t>
      </w:r>
      <w:r w:rsidRPr="00253D40">
        <w:rPr>
          <w:sz w:val="16"/>
        </w:rPr>
        <w:t xml:space="preserve"> to look for any links: </w:t>
      </w:r>
      <w:r w:rsidRPr="00253D40">
        <w:rPr>
          <w:rStyle w:val="StyleUnderline"/>
        </w:rPr>
        <w:t>conflict event data for Asia and Africa</w:t>
      </w:r>
      <w:r w:rsidRPr="00253D40">
        <w:rPr>
          <w:sz w:val="16"/>
        </w:rPr>
        <w:t xml:space="preserve"> over the past 25 years, </w:t>
      </w:r>
      <w:r w:rsidRPr="00253D40">
        <w:rPr>
          <w:rStyle w:val="StyleUnderline"/>
        </w:rPr>
        <w:t>ethnic settlement data</w:t>
      </w:r>
      <w:r w:rsidRPr="00253D40">
        <w:rPr>
          <w:sz w:val="16"/>
        </w:rPr>
        <w:t xml:space="preserve"> (because ethnicity is often a key cause of conflict), </w:t>
      </w:r>
      <w:r w:rsidRPr="00253D40">
        <w:rPr>
          <w:rStyle w:val="StyleUnderline"/>
        </w:rPr>
        <w:t>and remote sensing data on</w:t>
      </w:r>
      <w:r w:rsidRPr="00253D40">
        <w:rPr>
          <w:sz w:val="16"/>
        </w:rPr>
        <w:t xml:space="preserve"> what peasants and farmers grow on their </w:t>
      </w:r>
      <w:r w:rsidRPr="00253D40">
        <w:rPr>
          <w:rStyle w:val="StyleUnderline"/>
        </w:rPr>
        <w:t>agricultural land.</w:t>
      </w:r>
      <w:r w:rsidRPr="00253D40">
        <w:rPr>
          <w:sz w:val="16"/>
        </w:rPr>
        <w:t xml:space="preserve"> Our well-meaning celebrities and </w:t>
      </w:r>
      <w:r w:rsidRPr="00253D40">
        <w:rPr>
          <w:rStyle w:val="StyleUnderline"/>
        </w:rPr>
        <w:t>politicians would</w:t>
      </w:r>
      <w:r w:rsidRPr="00253D40">
        <w:rPr>
          <w:sz w:val="16"/>
        </w:rPr>
        <w:t xml:space="preserve"> perhaps </w:t>
      </w:r>
      <w:r w:rsidRPr="00253D40">
        <w:rPr>
          <w:rStyle w:val="StyleUnderline"/>
        </w:rPr>
        <w:t>be surprised to hear that</w:t>
      </w:r>
      <w:r w:rsidRPr="00253D40">
        <w:rPr>
          <w:sz w:val="16"/>
        </w:rPr>
        <w:t xml:space="preserve"> </w:t>
      </w:r>
      <w:proofErr w:type="gramStart"/>
      <w:r w:rsidRPr="00253D40">
        <w:rPr>
          <w:sz w:val="16"/>
        </w:rPr>
        <w:t>Uexkull</w:t>
      </w:r>
      <w:proofErr w:type="gramEnd"/>
      <w:r w:rsidRPr="00253D40">
        <w:rPr>
          <w:sz w:val="16"/>
        </w:rPr>
        <w:t xml:space="preserve"> and colleagues found </w:t>
      </w:r>
      <w:r w:rsidRPr="006C7151">
        <w:rPr>
          <w:rStyle w:val="StyleUnderline"/>
          <w:highlight w:val="green"/>
        </w:rPr>
        <w:t>the impact of drought</w:t>
      </w:r>
      <w:r w:rsidRPr="00253D40">
        <w:rPr>
          <w:rStyle w:val="StyleUnderline"/>
        </w:rPr>
        <w:t xml:space="preserve"> on conflict </w:t>
      </w:r>
      <w:r w:rsidRPr="006C7151">
        <w:rPr>
          <w:rStyle w:val="StyleUnderline"/>
          <w:highlight w:val="green"/>
        </w:rPr>
        <w:t xml:space="preserve">was </w:t>
      </w:r>
      <w:r w:rsidRPr="006C7151">
        <w:rPr>
          <w:rStyle w:val="Emphasis"/>
          <w:highlight w:val="green"/>
        </w:rPr>
        <w:t>generally “limited</w:t>
      </w:r>
      <w:r w:rsidRPr="00253D40">
        <w:rPr>
          <w:rStyle w:val="Emphasis"/>
        </w:rPr>
        <w:t>”.</w:t>
      </w:r>
      <w:r w:rsidRPr="00253D40">
        <w:rPr>
          <w:sz w:val="16"/>
        </w:rPr>
        <w:t xml:space="preserve"> Drought does explain some of the variation in </w:t>
      </w:r>
      <w:proofErr w:type="gramStart"/>
      <w:r w:rsidRPr="00253D40">
        <w:rPr>
          <w:sz w:val="16"/>
        </w:rPr>
        <w:t>whether or not</w:t>
      </w:r>
      <w:proofErr w:type="gramEnd"/>
      <w:r w:rsidRPr="00253D40">
        <w:rPr>
          <w:sz w:val="16"/>
        </w:rPr>
        <w:t xml:space="preserve"> conflicts kick off, but </w:t>
      </w:r>
      <w:r w:rsidRPr="00253D40">
        <w:rPr>
          <w:rStyle w:val="StyleUnderline"/>
        </w:rPr>
        <w:t>the “substantive effect is modest” compared with ethnic political exclusion, proximity to pre-existing violence or</w:t>
      </w:r>
      <w:r w:rsidRPr="00253D40">
        <w:rPr>
          <w:sz w:val="16"/>
        </w:rPr>
        <w:t xml:space="preserve"> various </w:t>
      </w:r>
      <w:r w:rsidRPr="00253D40">
        <w:rPr>
          <w:rStyle w:val="StyleUnderline"/>
        </w:rPr>
        <w:t>country-specific</w:t>
      </w:r>
      <w:r w:rsidRPr="00253D40">
        <w:rPr>
          <w:sz w:val="16"/>
        </w:rPr>
        <w:t xml:space="preserve"> risk </w:t>
      </w:r>
      <w:r w:rsidRPr="00253D40">
        <w:rPr>
          <w:rStyle w:val="StyleUnderline"/>
        </w:rPr>
        <w:t>factors.</w:t>
      </w:r>
      <w:r w:rsidRPr="00253D40">
        <w:rPr>
          <w:sz w:val="16"/>
        </w:rPr>
        <w:t xml:space="preserve"> Having said that, drought does make sustained conflict a lot more likely among groups of people in the least developed countries who depend on agriculture. These people are already very poor and are, as Uexkull and co put it, “particularly vulnerable to natural forces”. As with other climate change impacts, drought-driven conflict will most affect the already poor and vulnerable.</w:t>
      </w:r>
    </w:p>
    <w:p w14:paraId="1B49D7F5" w14:textId="77777777" w:rsidR="00F77CA6" w:rsidRPr="00253D40" w:rsidRDefault="00F77CA6" w:rsidP="00F77CA6"/>
    <w:p w14:paraId="7AEE8DA5" w14:textId="77777777" w:rsidR="00F77CA6" w:rsidRPr="00253D40" w:rsidRDefault="00F77CA6" w:rsidP="00F77CA6">
      <w:r w:rsidRPr="00253D40">
        <w:fldChar w:fldCharType="begin"/>
      </w:r>
      <w:r w:rsidRPr="00253D40">
        <w:instrText xml:space="preserve"> INCLUDEPICTURE "https://images.theconversation.com/files/142019/original/image-20161017-12459-h7ywm8.png?ixlib=rb-1.1.0&amp;q=45&amp;auto=format&amp;w=754&amp;fit=clip" \* MERGEFORMATINET </w:instrText>
      </w:r>
      <w:r w:rsidRPr="00253D40">
        <w:fldChar w:fldCharType="separate"/>
      </w:r>
      <w:r>
        <w:rPr>
          <w:noProof/>
        </w:rPr>
        <w:fldChar w:fldCharType="begin"/>
      </w:r>
      <w:r>
        <w:rPr>
          <w:noProof/>
        </w:rPr>
        <w:instrText xml:space="preserve"> INCLUDEPICTURE  "https://images.theconversation.com/files/142019/original/image-20161017-12459-h7ywm8.png?ixlib=rb-1.1.0&amp;q=45&amp;auto=format&amp;w=754&amp;fit=clip" \* MERGEFORMATINET </w:instrText>
      </w:r>
      <w:r>
        <w:rPr>
          <w:noProof/>
        </w:rPr>
        <w:fldChar w:fldCharType="separate"/>
      </w:r>
      <w:r>
        <w:rPr>
          <w:noProof/>
        </w:rPr>
        <w:drawing>
          <wp:inline distT="0" distB="0" distL="0" distR="0" wp14:anchorId="2A65E23B" wp14:editId="21A4A8E2">
            <wp:extent cx="9575800" cy="6400800"/>
            <wp:effectExtent l="0" t="0" r="0" b="0"/>
            <wp:docPr id="3" name="Picture 1" descr="A close up of a map&#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1" descr="A close up of a map&#10;&#10;Description automatically generated"/>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75800" cy="6400800"/>
                    </a:xfrm>
                    <a:prstGeom prst="rect">
                      <a:avLst/>
                    </a:prstGeom>
                    <a:noFill/>
                    <a:ln>
                      <a:noFill/>
                    </a:ln>
                  </pic:spPr>
                </pic:pic>
              </a:graphicData>
            </a:graphic>
          </wp:inline>
        </w:drawing>
      </w:r>
      <w:r>
        <w:rPr>
          <w:noProof/>
        </w:rPr>
        <w:fldChar w:fldCharType="end"/>
      </w:r>
      <w:r w:rsidRPr="00253D40">
        <w:fldChar w:fldCharType="end"/>
      </w:r>
    </w:p>
    <w:p w14:paraId="2CBCE343" w14:textId="77777777" w:rsidR="00F77CA6" w:rsidRPr="00253D40" w:rsidRDefault="00F77CA6" w:rsidP="00F77CA6"/>
    <w:p w14:paraId="65673F9A" w14:textId="77777777" w:rsidR="00F77CA6" w:rsidRPr="00253D40" w:rsidRDefault="00F77CA6" w:rsidP="00F77CA6">
      <w:pPr>
        <w:rPr>
          <w:sz w:val="16"/>
        </w:rPr>
      </w:pPr>
      <w:r w:rsidRPr="00253D40">
        <w:rPr>
          <w:rStyle w:val="Emphasis"/>
        </w:rPr>
        <w:t>No strong link between agricultural dependence</w:t>
      </w:r>
      <w:r w:rsidRPr="00253D40">
        <w:rPr>
          <w:sz w:val="16"/>
        </w:rPr>
        <w:t xml:space="preserve"> (blue scale) </w:t>
      </w:r>
      <w:r w:rsidRPr="00253D40">
        <w:rPr>
          <w:rStyle w:val="Emphasis"/>
        </w:rPr>
        <w:t>and armed conflicts</w:t>
      </w:r>
      <w:r w:rsidRPr="00253D40">
        <w:rPr>
          <w:sz w:val="16"/>
        </w:rPr>
        <w:t xml:space="preserve"> (red). von Uexkull et al / PNAS</w:t>
      </w:r>
    </w:p>
    <w:p w14:paraId="13235A4C" w14:textId="5DEA421D" w:rsidR="00111F05" w:rsidRDefault="00F77CA6" w:rsidP="00111F05">
      <w:pPr>
        <w:rPr>
          <w:sz w:val="16"/>
        </w:rPr>
      </w:pPr>
      <w:r w:rsidRPr="00253D40">
        <w:rPr>
          <w:sz w:val="16"/>
        </w:rPr>
        <w:t xml:space="preserve">Now, why should these findings not surprise us? </w:t>
      </w:r>
      <w:r w:rsidRPr="00253D40">
        <w:rPr>
          <w:rStyle w:val="StyleUnderline"/>
        </w:rPr>
        <w:t>First, we already know how resilient</w:t>
      </w:r>
      <w:r w:rsidRPr="00253D40">
        <w:rPr>
          <w:sz w:val="16"/>
        </w:rPr>
        <w:t xml:space="preserve"> many </w:t>
      </w:r>
      <w:r w:rsidRPr="00253D40">
        <w:rPr>
          <w:rStyle w:val="StyleUnderline"/>
        </w:rPr>
        <w:t>communities can be when faced with climate change. Some</w:t>
      </w:r>
      <w:r w:rsidRPr="00253D40">
        <w:rPr>
          <w:sz w:val="16"/>
        </w:rPr>
        <w:t xml:space="preserve"> rely on ancestral knowledge of how to </w:t>
      </w:r>
      <w:r w:rsidRPr="00253D40">
        <w:rPr>
          <w:rStyle w:val="StyleUnderline"/>
        </w:rPr>
        <w:t>adapt</w:t>
      </w:r>
      <w:r w:rsidRPr="00253D40">
        <w:rPr>
          <w:sz w:val="16"/>
        </w:rPr>
        <w:t xml:space="preserve"> their </w:t>
      </w:r>
      <w:r w:rsidRPr="00253D40">
        <w:rPr>
          <w:rStyle w:val="StyleUnderline"/>
        </w:rPr>
        <w:t>agricultural practices</w:t>
      </w:r>
      <w:r w:rsidRPr="00253D40">
        <w:rPr>
          <w:sz w:val="16"/>
        </w:rPr>
        <w:t xml:space="preserve"> to droughts, </w:t>
      </w:r>
      <w:r w:rsidRPr="00253D40">
        <w:rPr>
          <w:rStyle w:val="StyleUnderline"/>
        </w:rPr>
        <w:t>or</w:t>
      </w:r>
      <w:r w:rsidRPr="00253D40">
        <w:rPr>
          <w:sz w:val="16"/>
        </w:rPr>
        <w:t xml:space="preserve"> they </w:t>
      </w:r>
      <w:r w:rsidRPr="00253D40">
        <w:rPr>
          <w:rStyle w:val="StyleUnderline"/>
        </w:rPr>
        <w:t xml:space="preserve">introduce new drought-resistant </w:t>
      </w:r>
      <w:r w:rsidRPr="00253D40">
        <w:rPr>
          <w:rStyle w:val="StyleUnderline"/>
        </w:rPr>
        <w:lastRenderedPageBreak/>
        <w:t>crops. Some</w:t>
      </w:r>
      <w:r w:rsidRPr="00253D40">
        <w:rPr>
          <w:sz w:val="16"/>
        </w:rPr>
        <w:t xml:space="preserve"> have strong political backers in government, and </w:t>
      </w:r>
      <w:r w:rsidRPr="00253D40">
        <w:rPr>
          <w:rStyle w:val="StyleUnderline"/>
        </w:rPr>
        <w:t>are able live on hand-outs, while others</w:t>
      </w:r>
      <w:r w:rsidRPr="00253D40">
        <w:rPr>
          <w:sz w:val="16"/>
        </w:rPr>
        <w:t xml:space="preserve"> </w:t>
      </w:r>
      <w:proofErr w:type="gramStart"/>
      <w:r w:rsidRPr="00253D40">
        <w:rPr>
          <w:sz w:val="16"/>
        </w:rPr>
        <w:t>are able to</w:t>
      </w:r>
      <w:proofErr w:type="gramEnd"/>
      <w:r w:rsidRPr="00253D40">
        <w:rPr>
          <w:sz w:val="16"/>
        </w:rPr>
        <w:t xml:space="preserve"> </w:t>
      </w:r>
      <w:r w:rsidRPr="00253D40">
        <w:rPr>
          <w:rStyle w:val="StyleUnderline"/>
        </w:rPr>
        <w:t>diversify their incomes.</w:t>
      </w:r>
      <w:r w:rsidRPr="00253D40">
        <w:rPr>
          <w:sz w:val="16"/>
        </w:rPr>
        <w:t xml:space="preserve"> So, </w:t>
      </w:r>
      <w:r w:rsidRPr="00253D40">
        <w:rPr>
          <w:rStyle w:val="StyleUnderline"/>
        </w:rPr>
        <w:t>what this study</w:t>
      </w:r>
      <w:r w:rsidRPr="00253D40">
        <w:rPr>
          <w:sz w:val="16"/>
        </w:rPr>
        <w:t xml:space="preserve"> by Uexkull and colleagues </w:t>
      </w:r>
      <w:r w:rsidRPr="00253D40">
        <w:rPr>
          <w:rStyle w:val="StyleUnderline"/>
        </w:rPr>
        <w:t xml:space="preserve">confirms is that </w:t>
      </w:r>
      <w:r w:rsidRPr="00253D40">
        <w:rPr>
          <w:rStyle w:val="Emphasis"/>
        </w:rPr>
        <w:t>most communities are</w:t>
      </w:r>
      <w:r w:rsidRPr="00253D40">
        <w:rPr>
          <w:sz w:val="16"/>
        </w:rPr>
        <w:t xml:space="preserve"> in fact </w:t>
      </w:r>
      <w:r w:rsidRPr="00253D40">
        <w:rPr>
          <w:rStyle w:val="Emphasis"/>
        </w:rPr>
        <w:t>quite climate resilient.</w:t>
      </w:r>
      <w:r w:rsidRPr="00253D40">
        <w:rPr>
          <w:rStyle w:val="StyleUnderline"/>
        </w:rPr>
        <w:t xml:space="preserve"> It</w:t>
      </w:r>
      <w:r w:rsidRPr="00253D40">
        <w:rPr>
          <w:sz w:val="16"/>
        </w:rPr>
        <w:t xml:space="preserve"> generally </w:t>
      </w:r>
      <w:r w:rsidRPr="00253D40">
        <w:rPr>
          <w:rStyle w:val="StyleUnderline"/>
        </w:rPr>
        <w:t>takes a lot more than a dry spell to kick off a war.</w:t>
      </w:r>
      <w:r w:rsidRPr="00253D40">
        <w:rPr>
          <w:sz w:val="16"/>
        </w:rPr>
        <w:t xml:space="preserve"> This should give us some hope that </w:t>
      </w:r>
      <w:r w:rsidRPr="00253D40">
        <w:rPr>
          <w:rStyle w:val="Emphasis"/>
        </w:rPr>
        <w:t>more intense weather events</w:t>
      </w:r>
      <w:r w:rsidRPr="00253D40">
        <w:rPr>
          <w:sz w:val="16"/>
        </w:rPr>
        <w:t xml:space="preserve">, such as severe droughts, </w:t>
      </w:r>
      <w:r w:rsidRPr="00253D40">
        <w:rPr>
          <w:rStyle w:val="Emphasis"/>
        </w:rPr>
        <w:t>do not</w:t>
      </w:r>
      <w:r w:rsidRPr="00253D40">
        <w:rPr>
          <w:sz w:val="16"/>
        </w:rPr>
        <w:t xml:space="preserve"> automatically </w:t>
      </w:r>
      <w:r w:rsidRPr="00253D40">
        <w:rPr>
          <w:rStyle w:val="Emphasis"/>
        </w:rPr>
        <w:t>lead to more conflict or even civil war</w:t>
      </w:r>
      <w:r w:rsidRPr="00253D40">
        <w:rPr>
          <w:sz w:val="16"/>
        </w:rPr>
        <w:t xml:space="preserve"> among those affected. </w:t>
      </w:r>
      <w:r w:rsidRPr="00253D40">
        <w:rPr>
          <w:rStyle w:val="StyleUnderline"/>
        </w:rPr>
        <w:t>Second,</w:t>
      </w:r>
      <w:r w:rsidRPr="00253D40">
        <w:rPr>
          <w:sz w:val="16"/>
        </w:rPr>
        <w:t xml:space="preserve"> we already know that the most </w:t>
      </w:r>
      <w:r w:rsidRPr="00253D40">
        <w:rPr>
          <w:rStyle w:val="StyleUnderline"/>
        </w:rPr>
        <w:t>vulnerable communities</w:t>
      </w:r>
      <w:r w:rsidRPr="00253D40">
        <w:rPr>
          <w:sz w:val="16"/>
        </w:rPr>
        <w:t xml:space="preserve">, especially smallholding peasants in the poorest countries, </w:t>
      </w:r>
      <w:r w:rsidRPr="00253D40">
        <w:rPr>
          <w:rStyle w:val="StyleUnderline"/>
        </w:rPr>
        <w:t>are the least resilient to external shocks.</w:t>
      </w:r>
      <w:r w:rsidRPr="00253D40">
        <w:rPr>
          <w:sz w:val="16"/>
        </w:rPr>
        <w:t xml:space="preserve"> These shocks can take the form of rapid political change, fluctuations in global commodity prices or – as discussed – severe droughts and other weather events. </w:t>
      </w:r>
      <w:r w:rsidRPr="00253D40">
        <w:rPr>
          <w:rStyle w:val="StyleUnderline"/>
        </w:rPr>
        <w:t>Global warming isn’t the first big shock</w:t>
      </w:r>
      <w:r w:rsidRPr="00253D40">
        <w:rPr>
          <w:sz w:val="16"/>
        </w:rPr>
        <w:t xml:space="preserve"> to peasants around the world, </w:t>
      </w:r>
      <w:r w:rsidRPr="00253D40">
        <w:rPr>
          <w:rStyle w:val="StyleUnderline"/>
        </w:rPr>
        <w:t>and it won’t be the last.</w:t>
      </w:r>
      <w:r w:rsidRPr="00253D40">
        <w:rPr>
          <w:sz w:val="16"/>
        </w:rPr>
        <w:t xml:space="preserve"> The very foundation of </w:t>
      </w:r>
      <w:r w:rsidRPr="00253D40">
        <w:rPr>
          <w:rStyle w:val="StyleUnderline"/>
        </w:rPr>
        <w:t>Britain’s industrial revolution</w:t>
      </w:r>
      <w:r w:rsidRPr="00253D40">
        <w:rPr>
          <w:sz w:val="16"/>
        </w:rPr>
        <w:t xml:space="preserve"> – starting in the 17th century – was the enclosure of agricultural land, </w:t>
      </w:r>
      <w:r w:rsidRPr="00253D40">
        <w:rPr>
          <w:rStyle w:val="StyleUnderline"/>
        </w:rPr>
        <w:t>forcing millions</w:t>
      </w:r>
      <w:r w:rsidRPr="00253D40">
        <w:rPr>
          <w:sz w:val="16"/>
        </w:rPr>
        <w:t xml:space="preserve"> of peasants </w:t>
      </w:r>
      <w:r w:rsidRPr="00253D40">
        <w:rPr>
          <w:rStyle w:val="StyleUnderline"/>
        </w:rPr>
        <w:t>into the cities</w:t>
      </w:r>
      <w:r w:rsidRPr="00253D40">
        <w:rPr>
          <w:sz w:val="16"/>
        </w:rPr>
        <w:t xml:space="preserve"> to find often inhumane work in the sweatshops of Manchester and the other big industrial cities of northern England. The same process is still ongoing today, though the attention has shifted to sub-Saharan Africa, India, Latin America and other so-called “developing countries”. </w:t>
      </w:r>
      <w:r w:rsidRPr="00253D40">
        <w:rPr>
          <w:rStyle w:val="StyleUnderline"/>
        </w:rPr>
        <w:t>“Development”</w:t>
      </w:r>
      <w:r w:rsidRPr="00253D40">
        <w:rPr>
          <w:sz w:val="16"/>
        </w:rPr>
        <w:t xml:space="preserve"> for peasants </w:t>
      </w:r>
      <w:r w:rsidRPr="00253D40">
        <w:rPr>
          <w:rStyle w:val="StyleUnderline"/>
        </w:rPr>
        <w:t>often means dispossession, land-grabbing or</w:t>
      </w:r>
      <w:r w:rsidRPr="00253D40">
        <w:rPr>
          <w:sz w:val="16"/>
        </w:rPr>
        <w:t xml:space="preserve"> being exposed to </w:t>
      </w:r>
      <w:r w:rsidRPr="00253D40">
        <w:rPr>
          <w:rStyle w:val="StyleUnderline"/>
        </w:rPr>
        <w:t>the perils of global free trade.</w:t>
      </w:r>
      <w:r w:rsidRPr="00253D40">
        <w:rPr>
          <w:sz w:val="16"/>
        </w:rPr>
        <w:t xml:space="preserve"> The very existence of the popular Fairtrade label suggests that free trade is not fair enough. </w:t>
      </w:r>
      <w:proofErr w:type="gramStart"/>
      <w:r w:rsidRPr="00253D40">
        <w:rPr>
          <w:sz w:val="16"/>
        </w:rPr>
        <w:t>Yet,</w:t>
      </w:r>
      <w:proofErr w:type="gramEnd"/>
      <w:r w:rsidRPr="00253D40">
        <w:rPr>
          <w:sz w:val="16"/>
        </w:rPr>
        <w:t xml:space="preserve"> even Fairtrade often cannot sustain small, vulnerable farmers’ livelihoods. My point? </w:t>
      </w:r>
      <w:r w:rsidRPr="00253D40">
        <w:rPr>
          <w:rStyle w:val="StyleUnderline"/>
        </w:rPr>
        <w:t>Climate change is merely the latest external shock to</w:t>
      </w:r>
      <w:r w:rsidRPr="00253D40">
        <w:rPr>
          <w:sz w:val="16"/>
        </w:rPr>
        <w:t xml:space="preserve"> the livelihoods of </w:t>
      </w:r>
      <w:r w:rsidRPr="00253D40">
        <w:rPr>
          <w:rStyle w:val="StyleUnderline"/>
        </w:rPr>
        <w:t>poor communities who live off the land. That doesn’t justify it, of course. But</w:t>
      </w:r>
      <w:r w:rsidRPr="00253D40">
        <w:rPr>
          <w:sz w:val="16"/>
        </w:rPr>
        <w:t xml:space="preserve"> it does mean that </w:t>
      </w:r>
      <w:r w:rsidRPr="00253D40">
        <w:rPr>
          <w:rStyle w:val="StyleUnderline"/>
        </w:rPr>
        <w:t>those worse affected have</w:t>
      </w:r>
      <w:r w:rsidRPr="00253D40">
        <w:rPr>
          <w:sz w:val="16"/>
        </w:rPr>
        <w:t xml:space="preserve">, to some extent, seen and </w:t>
      </w:r>
      <w:r w:rsidRPr="00253D40">
        <w:rPr>
          <w:rStyle w:val="Emphasis"/>
        </w:rPr>
        <w:t>dealt with this sort of problem before.</w:t>
      </w:r>
    </w:p>
    <w:p w14:paraId="6C9364AC" w14:textId="77777777" w:rsidR="00111D9A" w:rsidRPr="00E47D3F" w:rsidRDefault="00111D9A" w:rsidP="00111D9A">
      <w:pPr>
        <w:pStyle w:val="Heading4"/>
      </w:pPr>
      <w:r>
        <w:t>Nuke war causes extinction – won’t stay limited</w:t>
      </w:r>
    </w:p>
    <w:p w14:paraId="6D8A1A29" w14:textId="77777777" w:rsidR="00111D9A" w:rsidRPr="00161CE3" w:rsidRDefault="00111D9A" w:rsidP="00111D9A">
      <w:r w:rsidRPr="00C33252">
        <w:rPr>
          <w:rStyle w:val="Style13ptBold"/>
        </w:rPr>
        <w:t>Edwards 17</w:t>
      </w:r>
      <w:r w:rsidRPr="00161CE3">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w:t>
      </w:r>
      <w:r>
        <w:t>, accessed 10-15-17</w:t>
      </w:r>
      <w:r w:rsidRPr="00161CE3">
        <w:t xml:space="preserve">] </w:t>
      </w:r>
      <w:r w:rsidRPr="00161CE3">
        <w:rPr>
          <w:b/>
        </w:rPr>
        <w:t>Note, we are only reading parts of the interview that are directly from Paul Edwards -- MMG</w:t>
      </w:r>
    </w:p>
    <w:p w14:paraId="661A8483" w14:textId="77777777" w:rsidR="00111D9A" w:rsidRPr="00161CE3" w:rsidRDefault="00111D9A" w:rsidP="00111D9A">
      <w:pPr>
        <w:rPr>
          <w:sz w:val="14"/>
        </w:rPr>
      </w:pPr>
      <w:r w:rsidRPr="00161CE3">
        <w:rPr>
          <w:sz w:val="14"/>
        </w:rPr>
        <w:t>In the nuclear conversation, what are we not talking about that we should be?</w:t>
      </w:r>
    </w:p>
    <w:p w14:paraId="05A6E972" w14:textId="225A8BE7" w:rsidR="008E5983" w:rsidRDefault="00111D9A" w:rsidP="00111D9A">
      <w:pPr>
        <w:rPr>
          <w:rStyle w:val="StyleUnderline"/>
        </w:rPr>
      </w:pPr>
      <w:r w:rsidRPr="009E3F8C">
        <w:rPr>
          <w:u w:val="single"/>
        </w:rPr>
        <w:t xml:space="preserve">We are </w:t>
      </w:r>
      <w:r w:rsidRPr="009E3F8C">
        <w:rPr>
          <w:rStyle w:val="Emphasis"/>
        </w:rPr>
        <w:t>not talking enough</w:t>
      </w:r>
      <w:r w:rsidRPr="009E3F8C">
        <w:rPr>
          <w:u w:val="single"/>
        </w:rPr>
        <w:t xml:space="preserve"> </w:t>
      </w:r>
      <w:r w:rsidRPr="00B73A0C">
        <w:rPr>
          <w:u w:val="single"/>
        </w:rPr>
        <w:t xml:space="preserve">about the </w:t>
      </w:r>
      <w:r w:rsidRPr="00B73A0C">
        <w:rPr>
          <w:rStyle w:val="Emphasis"/>
        </w:rPr>
        <w:t>climatic effects</w:t>
      </w:r>
      <w:r w:rsidRPr="00B73A0C">
        <w:rPr>
          <w:u w:val="single"/>
        </w:rPr>
        <w:t xml:space="preserve"> of </w:t>
      </w:r>
      <w:r w:rsidRPr="00B73A0C">
        <w:rPr>
          <w:rStyle w:val="Emphasis"/>
        </w:rPr>
        <w:t>nuclear war</w:t>
      </w:r>
      <w:r w:rsidRPr="00B73A0C">
        <w:rPr>
          <w:sz w:val="16"/>
        </w:rPr>
        <w:t xml:space="preserve">. The “nuclear winter” theory of the mid-1980s played a significant role in the arms reductions of that period. But with the collapse of the Soviet Union and the reduction of U.S. and Russian nuclear arsenals, </w:t>
      </w:r>
      <w:r w:rsidRPr="00B73A0C">
        <w:rPr>
          <w:u w:val="single"/>
        </w:rPr>
        <w:t xml:space="preserve">this aspect of nuclear war has </w:t>
      </w:r>
      <w:r w:rsidRPr="00B73A0C">
        <w:rPr>
          <w:rStyle w:val="Emphasis"/>
        </w:rPr>
        <w:t>faded from view</w:t>
      </w:r>
      <w:r w:rsidRPr="00B73A0C">
        <w:rPr>
          <w:u w:val="single"/>
        </w:rPr>
        <w:t xml:space="preserve">. That’s </w:t>
      </w:r>
      <w:r w:rsidRPr="00B73A0C">
        <w:rPr>
          <w:rStyle w:val="Emphasis"/>
        </w:rPr>
        <w:t>not good</w:t>
      </w:r>
      <w:r w:rsidRPr="00B73A0C">
        <w:rPr>
          <w:sz w:val="16"/>
        </w:rPr>
        <w:t xml:space="preserve">. </w:t>
      </w:r>
      <w:r w:rsidRPr="00B73A0C">
        <w:rPr>
          <w:u w:val="single"/>
        </w:rPr>
        <w:t>In the mid-2000s, climate scientists</w:t>
      </w:r>
      <w:r w:rsidRPr="00B73A0C">
        <w:rPr>
          <w:sz w:val="16"/>
        </w:rPr>
        <w:t xml:space="preserve"> such as Alan Robock (Rutgers) </w:t>
      </w:r>
      <w:r w:rsidRPr="00B73A0C">
        <w:rPr>
          <w:u w:val="single"/>
        </w:rPr>
        <w:t xml:space="preserve">took </w:t>
      </w:r>
      <w:r w:rsidRPr="00B73A0C">
        <w:rPr>
          <w:rStyle w:val="Emphasis"/>
        </w:rPr>
        <w:t>another look</w:t>
      </w:r>
      <w:r w:rsidRPr="00B73A0C">
        <w:rPr>
          <w:u w:val="single"/>
        </w:rPr>
        <w:t xml:space="preserve"> at nuclear winter theory. This time around, they used </w:t>
      </w:r>
      <w:proofErr w:type="gramStart"/>
      <w:r w:rsidRPr="00B73A0C">
        <w:rPr>
          <w:u w:val="single"/>
        </w:rPr>
        <w:t>much-</w:t>
      </w:r>
      <w:r w:rsidRPr="00B73A0C">
        <w:rPr>
          <w:rStyle w:val="Emphasis"/>
        </w:rPr>
        <w:t>improved</w:t>
      </w:r>
      <w:proofErr w:type="gramEnd"/>
      <w:r w:rsidRPr="00B73A0C">
        <w:rPr>
          <w:u w:val="single"/>
        </w:rPr>
        <w:t xml:space="preserve"> and much more detailed </w:t>
      </w:r>
      <w:r w:rsidRPr="00B73A0C">
        <w:rPr>
          <w:rStyle w:val="Emphasis"/>
        </w:rPr>
        <w:t>climate models</w:t>
      </w:r>
      <w:r w:rsidRPr="00B73A0C">
        <w:rPr>
          <w:u w:val="single"/>
        </w:rPr>
        <w:t xml:space="preserve"> than those available 20 years earlier</w:t>
      </w:r>
      <w:r w:rsidRPr="00B73A0C">
        <w:rPr>
          <w:sz w:val="16"/>
        </w:rPr>
        <w:t>. They also tested the potential effects</w:t>
      </w:r>
      <w:r w:rsidRPr="009E3F8C">
        <w:rPr>
          <w:sz w:val="16"/>
        </w:rPr>
        <w:t xml:space="preserve"> of smaller nuclear exchanges. The result: an exchange involving just 50 nuclear weapons — the kind of thing we might see in an India-Pakistan war, for example — could loft 5 billion kilograms of smoke, </w:t>
      </w:r>
      <w:proofErr w:type="gramStart"/>
      <w:r w:rsidRPr="009E3F8C">
        <w:rPr>
          <w:sz w:val="16"/>
        </w:rPr>
        <w:t>soot</w:t>
      </w:r>
      <w:proofErr w:type="gramEnd"/>
      <w:r w:rsidRPr="009E3F8C">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3F8C">
        <w:rPr>
          <w:sz w:val="16"/>
        </w:rPr>
        <w:t>really significant</w:t>
      </w:r>
      <w:proofErr w:type="gramEnd"/>
      <w:r w:rsidRPr="009E3F8C">
        <w:rPr>
          <w:sz w:val="16"/>
        </w:rPr>
        <w:t xml:space="preserve"> food shortages. </w:t>
      </w:r>
      <w:proofErr w:type="gramStart"/>
      <w:r w:rsidRPr="009E3F8C">
        <w:rPr>
          <w:sz w:val="16"/>
        </w:rPr>
        <w:t>So</w:t>
      </w:r>
      <w:proofErr w:type="gramEnd"/>
      <w:r w:rsidRPr="009E3F8C">
        <w:rPr>
          <w:sz w:val="16"/>
        </w:rPr>
        <w:t xml:space="preserve"> the climatic effects of even a relatively small nuclear war would be planet-wide. What about a larger-scale conflict? A </w:t>
      </w:r>
      <w:r w:rsidRPr="009E3F8C">
        <w:rPr>
          <w:u w:val="single"/>
        </w:rPr>
        <w:t>U.S.-</w:t>
      </w:r>
      <w:r w:rsidRPr="009E3F8C">
        <w:rPr>
          <w:rStyle w:val="Emphasis"/>
        </w:rPr>
        <w:t>Russia</w:t>
      </w:r>
      <w:r w:rsidRPr="009E3F8C">
        <w:rPr>
          <w:u w:val="single"/>
        </w:rPr>
        <w:t xml:space="preserve"> war currently seems unlikely, but if it were to occur, </w:t>
      </w:r>
      <w:r w:rsidRPr="008609DD">
        <w:rPr>
          <w:rStyle w:val="Emphasis"/>
          <w:highlight w:val="yellow"/>
        </w:rPr>
        <w:t>hundreds</w:t>
      </w:r>
      <w:r w:rsidRPr="008609DD">
        <w:rPr>
          <w:highlight w:val="yellow"/>
          <w:u w:val="single"/>
        </w:rPr>
        <w:t xml:space="preserve"> or</w:t>
      </w:r>
      <w:r w:rsidRPr="009E3F8C">
        <w:rPr>
          <w:u w:val="single"/>
        </w:rPr>
        <w:t xml:space="preserve"> even </w:t>
      </w:r>
      <w:r w:rsidRPr="008609DD">
        <w:rPr>
          <w:rStyle w:val="Emphasis"/>
          <w:highlight w:val="yellow"/>
        </w:rPr>
        <w:t>thousands</w:t>
      </w:r>
      <w:r w:rsidRPr="008609DD">
        <w:rPr>
          <w:highlight w:val="yellow"/>
          <w:u w:val="single"/>
        </w:rPr>
        <w:t xml:space="preserve"> of</w:t>
      </w:r>
      <w:r w:rsidRPr="009E3F8C">
        <w:rPr>
          <w:u w:val="single"/>
        </w:rPr>
        <w:t xml:space="preserve"> </w:t>
      </w:r>
      <w:r w:rsidRPr="009E3F8C">
        <w:rPr>
          <w:rStyle w:val="Emphasis"/>
        </w:rPr>
        <w:t xml:space="preserve">nuclear </w:t>
      </w:r>
      <w:r w:rsidRPr="008609DD">
        <w:rPr>
          <w:rStyle w:val="Emphasis"/>
          <w:highlight w:val="yellow"/>
        </w:rPr>
        <w:t>weapons</w:t>
      </w:r>
      <w:r w:rsidRPr="008609DD">
        <w:rPr>
          <w:highlight w:val="yellow"/>
          <w:u w:val="single"/>
        </w:rPr>
        <w:t xml:space="preserve"> might be launched</w:t>
      </w:r>
      <w:r w:rsidRPr="009E3F8C">
        <w:rPr>
          <w:sz w:val="16"/>
        </w:rPr>
        <w:t xml:space="preserve">. </w:t>
      </w:r>
      <w:r w:rsidRPr="009E3F8C">
        <w:rPr>
          <w:u w:val="single"/>
        </w:rPr>
        <w:t xml:space="preserve">The </w:t>
      </w:r>
      <w:r w:rsidRPr="009E3F8C">
        <w:rPr>
          <w:rStyle w:val="Emphasis"/>
        </w:rPr>
        <w:t>climatic consequences</w:t>
      </w:r>
      <w:r w:rsidRPr="009E3F8C">
        <w:rPr>
          <w:u w:val="single"/>
        </w:rPr>
        <w:t xml:space="preserve"> would be </w:t>
      </w:r>
      <w:r w:rsidRPr="009E3F8C">
        <w:rPr>
          <w:rStyle w:val="Emphasis"/>
        </w:rPr>
        <w:t>catastrophic</w:t>
      </w:r>
      <w:r w:rsidRPr="009E3F8C">
        <w:rPr>
          <w:u w:val="single"/>
        </w:rPr>
        <w:t xml:space="preserve">: global average </w:t>
      </w:r>
      <w:r w:rsidRPr="008609DD">
        <w:rPr>
          <w:highlight w:val="yellow"/>
          <w:u w:val="single"/>
        </w:rPr>
        <w:t>temperatures would drop</w:t>
      </w:r>
      <w:r w:rsidRPr="009E3F8C">
        <w:rPr>
          <w:u w:val="single"/>
        </w:rPr>
        <w:t xml:space="preserve"> as much as </w:t>
      </w:r>
      <w:r w:rsidRPr="008609DD">
        <w:rPr>
          <w:rStyle w:val="Emphasis"/>
          <w:highlight w:val="yellow"/>
        </w:rPr>
        <w:t>12 degrees</w:t>
      </w:r>
      <w:r w:rsidRPr="009E3F8C">
        <w:rPr>
          <w:sz w:val="16"/>
        </w:rPr>
        <w:t xml:space="preserve"> Fahrenheit (7 degrees Celsius) </w:t>
      </w:r>
      <w:r w:rsidRPr="009E3F8C">
        <w:rPr>
          <w:u w:val="single"/>
        </w:rPr>
        <w:t xml:space="preserve">for up to several years — temperatures </w:t>
      </w:r>
      <w:r w:rsidRPr="008609DD">
        <w:rPr>
          <w:highlight w:val="yellow"/>
          <w:u w:val="single"/>
        </w:rPr>
        <w:t xml:space="preserve">last seen during the </w:t>
      </w:r>
      <w:r w:rsidRPr="009E3F8C">
        <w:rPr>
          <w:rStyle w:val="Emphasis"/>
        </w:rPr>
        <w:t xml:space="preserve">great </w:t>
      </w:r>
      <w:r w:rsidRPr="008609DD">
        <w:rPr>
          <w:rStyle w:val="Emphasis"/>
          <w:highlight w:val="yellow"/>
        </w:rPr>
        <w:t>ice ages</w:t>
      </w:r>
      <w:r w:rsidRPr="009E3F8C">
        <w:rPr>
          <w:sz w:val="16"/>
        </w:rPr>
        <w:t xml:space="preserve">. Meanwhile, </w:t>
      </w:r>
      <w:r w:rsidRPr="008609DD">
        <w:rPr>
          <w:highlight w:val="yellow"/>
          <w:u w:val="single"/>
        </w:rPr>
        <w:t>smoke</w:t>
      </w:r>
      <w:r w:rsidRPr="009E3F8C">
        <w:rPr>
          <w:u w:val="single"/>
        </w:rPr>
        <w:t xml:space="preserve"> and dust circulating in the stratosphere </w:t>
      </w:r>
      <w:r w:rsidRPr="008609DD">
        <w:rPr>
          <w:highlight w:val="yellow"/>
          <w:u w:val="single"/>
        </w:rPr>
        <w:t xml:space="preserve">would </w:t>
      </w:r>
      <w:r w:rsidRPr="009E3F8C">
        <w:rPr>
          <w:u w:val="single"/>
        </w:rPr>
        <w:t xml:space="preserve">darken the atmosphere enough to </w:t>
      </w:r>
      <w:r w:rsidRPr="008609DD">
        <w:rPr>
          <w:rStyle w:val="Emphasis"/>
          <w:highlight w:val="yellow"/>
        </w:rPr>
        <w:t>inhibit photosynthesis</w:t>
      </w:r>
      <w:r w:rsidRPr="008609DD">
        <w:rPr>
          <w:highlight w:val="yellow"/>
          <w:u w:val="single"/>
        </w:rPr>
        <w:t xml:space="preserve">, causing </w:t>
      </w:r>
      <w:r w:rsidRPr="009E3F8C">
        <w:rPr>
          <w:rStyle w:val="Emphasis"/>
        </w:rPr>
        <w:t xml:space="preserve">disastrous </w:t>
      </w:r>
      <w:r w:rsidRPr="008609DD">
        <w:rPr>
          <w:rStyle w:val="Emphasis"/>
          <w:highlight w:val="yellow"/>
        </w:rPr>
        <w:t>crop failures</w:t>
      </w:r>
      <w:r w:rsidRPr="009E3F8C">
        <w:rPr>
          <w:u w:val="single"/>
        </w:rPr>
        <w:t xml:space="preserve">, widespread </w:t>
      </w:r>
      <w:proofErr w:type="gramStart"/>
      <w:r w:rsidRPr="008609DD">
        <w:rPr>
          <w:rStyle w:val="Emphasis"/>
          <w:highlight w:val="yellow"/>
        </w:rPr>
        <w:t>famine</w:t>
      </w:r>
      <w:proofErr w:type="gramEnd"/>
      <w:r w:rsidRPr="008609DD">
        <w:rPr>
          <w:highlight w:val="yellow"/>
          <w:u w:val="single"/>
        </w:rPr>
        <w:t xml:space="preserve"> and </w:t>
      </w:r>
      <w:r w:rsidRPr="009E3F8C">
        <w:rPr>
          <w:rStyle w:val="Emphasis"/>
        </w:rPr>
        <w:lastRenderedPageBreak/>
        <w:t xml:space="preserve">massive </w:t>
      </w:r>
      <w:r w:rsidRPr="008609DD">
        <w:rPr>
          <w:rStyle w:val="Emphasis"/>
          <w:highlight w:val="yellow"/>
        </w:rPr>
        <w:t>ecological disruption</w:t>
      </w:r>
      <w:r w:rsidRPr="009E3F8C">
        <w:rPr>
          <w:sz w:val="16"/>
        </w:rPr>
        <w:t xml:space="preserve">. </w:t>
      </w:r>
      <w:r w:rsidRPr="008609DD">
        <w:rPr>
          <w:highlight w:val="yellow"/>
          <w:u w:val="single"/>
        </w:rPr>
        <w:t xml:space="preserve">The effect would be </w:t>
      </w:r>
      <w:proofErr w:type="gramStart"/>
      <w:r w:rsidRPr="008609DD">
        <w:rPr>
          <w:highlight w:val="yellow"/>
          <w:u w:val="single"/>
        </w:rPr>
        <w:t>similar to</w:t>
      </w:r>
      <w:proofErr w:type="gramEnd"/>
      <w:r w:rsidRPr="009E3F8C">
        <w:rPr>
          <w:u w:val="single"/>
        </w:rPr>
        <w:t xml:space="preserve"> that of </w:t>
      </w:r>
      <w:r w:rsidRPr="008609DD">
        <w:rPr>
          <w:highlight w:val="yellow"/>
          <w:u w:val="single"/>
        </w:rPr>
        <w:t xml:space="preserve">the </w:t>
      </w:r>
      <w:r w:rsidRPr="008609DD">
        <w:rPr>
          <w:rStyle w:val="Emphasis"/>
          <w:highlight w:val="yellow"/>
        </w:rPr>
        <w:t>giant meteor</w:t>
      </w:r>
      <w:r w:rsidRPr="009E3F8C">
        <w:rPr>
          <w:u w:val="single"/>
        </w:rPr>
        <w:t xml:space="preserve"> believed to be </w:t>
      </w:r>
      <w:r w:rsidRPr="008609DD">
        <w:rPr>
          <w:highlight w:val="yellow"/>
          <w:u w:val="single"/>
        </w:rPr>
        <w:t xml:space="preserve">responsible for the </w:t>
      </w:r>
      <w:r w:rsidRPr="008609DD">
        <w:rPr>
          <w:rStyle w:val="Emphasis"/>
          <w:highlight w:val="yellow"/>
        </w:rPr>
        <w:t>extinction of the dinosaurs</w:t>
      </w:r>
      <w:r w:rsidRPr="009E3F8C">
        <w:rPr>
          <w:sz w:val="16"/>
        </w:rPr>
        <w:t xml:space="preserve">. </w:t>
      </w:r>
      <w:r w:rsidRPr="009E3F8C">
        <w:rPr>
          <w:u w:val="single"/>
        </w:rPr>
        <w:t xml:space="preserve">This time, </w:t>
      </w:r>
      <w:r w:rsidRPr="008609DD">
        <w:rPr>
          <w:rStyle w:val="Emphasis"/>
          <w:highlight w:val="yellow"/>
        </w:rPr>
        <w:t>we would be the dinosaurs</w:t>
      </w:r>
      <w:r w:rsidRPr="008609DD">
        <w:rPr>
          <w:sz w:val="16"/>
          <w:highlight w:val="yellow"/>
        </w:rPr>
        <w:t>.</w:t>
      </w:r>
      <w:r w:rsidRPr="009E3F8C">
        <w:rPr>
          <w:sz w:val="16"/>
        </w:rPr>
        <w:t xml:space="preserve"> Many people are concerned about North Korea’s advancing missile capabilities. Is nuclear war likely in your opinion? At this writing, </w:t>
      </w:r>
      <w:r w:rsidRPr="009E3F8C">
        <w:rPr>
          <w:u w:val="single"/>
        </w:rPr>
        <w:t xml:space="preserve">I think we are </w:t>
      </w:r>
      <w:r w:rsidRPr="009E3F8C">
        <w:rPr>
          <w:rStyle w:val="Emphasis"/>
        </w:rPr>
        <w:t>closer to a nuclear war</w:t>
      </w:r>
      <w:r w:rsidRPr="009E3F8C">
        <w:rPr>
          <w:u w:val="single"/>
        </w:rPr>
        <w:t xml:space="preserve"> than we have been </w:t>
      </w:r>
      <w:r w:rsidRPr="009E3F8C">
        <w:rPr>
          <w:rStyle w:val="Emphasis"/>
        </w:rPr>
        <w:t>since the early 1960s</w:t>
      </w:r>
      <w:r w:rsidRPr="009E3F8C">
        <w:rPr>
          <w:sz w:val="16"/>
        </w:rPr>
        <w:t xml:space="preserve">. In the North Korea case, both Kim Jong-un and President Trump are bullies inclined to escalate confrontations. </w:t>
      </w:r>
      <w:r w:rsidRPr="00B73A0C">
        <w:rPr>
          <w:sz w:val="16"/>
        </w:rPr>
        <w:t xml:space="preserve">President </w:t>
      </w:r>
      <w:r w:rsidRPr="00B73A0C">
        <w:rPr>
          <w:rStyle w:val="Emphasis"/>
        </w:rPr>
        <w:t>Trump</w:t>
      </w:r>
      <w:r w:rsidRPr="00B73A0C">
        <w:rPr>
          <w:u w:val="single"/>
        </w:rPr>
        <w:t xml:space="preserve"> lacks </w:t>
      </w:r>
      <w:r w:rsidRPr="00B73A0C">
        <w:rPr>
          <w:rStyle w:val="Emphasis"/>
        </w:rPr>
        <w:t>impulse control</w:t>
      </w:r>
      <w:r w:rsidRPr="00B73A0C">
        <w:rPr>
          <w:u w:val="single"/>
        </w:rPr>
        <w:t xml:space="preserve">, and there are precious </w:t>
      </w:r>
      <w:r w:rsidRPr="00B73A0C">
        <w:rPr>
          <w:rStyle w:val="Emphasis"/>
        </w:rPr>
        <w:t>few checks</w:t>
      </w:r>
      <w:r w:rsidRPr="00B73A0C">
        <w:rPr>
          <w:u w:val="single"/>
        </w:rPr>
        <w:t xml:space="preserve"> on his ability to initiate a nuclear strike</w:t>
      </w:r>
      <w:r w:rsidRPr="00B73A0C">
        <w:rPr>
          <w:sz w:val="16"/>
        </w:rPr>
        <w:t xml:space="preserve">. We </w:t>
      </w:r>
      <w:proofErr w:type="gramStart"/>
      <w:r w:rsidRPr="00B73A0C">
        <w:rPr>
          <w:sz w:val="16"/>
        </w:rPr>
        <w:t>have to</w:t>
      </w:r>
      <w:proofErr w:type="gramEnd"/>
      <w:r w:rsidRPr="00B73A0C">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B73A0C">
        <w:rPr>
          <w:sz w:val="16"/>
        </w:rPr>
        <w:t>Pacific island</w:t>
      </w:r>
      <w:proofErr w:type="gramEnd"/>
      <w:r w:rsidRPr="00B73A0C">
        <w:rPr>
          <w:sz w:val="16"/>
        </w:rPr>
        <w:t xml:space="preserve"> territories</w:t>
      </w:r>
      <w:r w:rsidRPr="009E3F8C">
        <w:rPr>
          <w:sz w:val="16"/>
        </w:rPr>
        <w:t xml:space="preserve">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609DD">
        <w:rPr>
          <w:highlight w:val="yellow"/>
          <w:u w:val="single"/>
        </w:rPr>
        <w:t>it’s</w:t>
      </w:r>
      <w:r w:rsidRPr="009E3F8C">
        <w:rPr>
          <w:u w:val="single"/>
        </w:rPr>
        <w:t xml:space="preserve"> </w:t>
      </w:r>
      <w:r w:rsidRPr="009E3F8C">
        <w:rPr>
          <w:rStyle w:val="Emphasis"/>
        </w:rPr>
        <w:t xml:space="preserve">quite </w:t>
      </w:r>
      <w:r w:rsidRPr="008609DD">
        <w:rPr>
          <w:rStyle w:val="Emphasis"/>
          <w:highlight w:val="yellow"/>
        </w:rPr>
        <w:t>unlikely</w:t>
      </w:r>
      <w:r w:rsidRPr="009E3F8C">
        <w:rPr>
          <w:u w:val="single"/>
        </w:rPr>
        <w:t xml:space="preserve"> that </w:t>
      </w:r>
      <w:r w:rsidRPr="008609DD">
        <w:rPr>
          <w:rStyle w:val="Emphasis"/>
          <w:highlight w:val="yellow"/>
        </w:rPr>
        <w:t>any exchange</w:t>
      </w:r>
      <w:r w:rsidRPr="009E3F8C">
        <w:rPr>
          <w:u w:val="single"/>
        </w:rPr>
        <w:t xml:space="preserve"> between two nuclear powers </w:t>
      </w:r>
      <w:r w:rsidRPr="008609DD">
        <w:rPr>
          <w:highlight w:val="yellow"/>
          <w:u w:val="single"/>
        </w:rPr>
        <w:t xml:space="preserve">would </w:t>
      </w:r>
      <w:r w:rsidRPr="008609DD">
        <w:rPr>
          <w:rStyle w:val="Emphasis"/>
          <w:highlight w:val="yellow"/>
        </w:rPr>
        <w:t>stay</w:t>
      </w:r>
      <w:r w:rsidRPr="009E3F8C">
        <w:rPr>
          <w:rStyle w:val="Emphasis"/>
        </w:rPr>
        <w:t xml:space="preserve"> </w:t>
      </w:r>
      <w:r w:rsidRPr="008609DD">
        <w:rPr>
          <w:rStyle w:val="Emphasis"/>
          <w:highlight w:val="yellow"/>
        </w:rPr>
        <w:t>limited</w:t>
      </w:r>
      <w:r w:rsidRPr="008609DD">
        <w:rPr>
          <w:highlight w:val="yellow"/>
          <w:u w:val="single"/>
        </w:rPr>
        <w:t xml:space="preserve"> </w:t>
      </w:r>
      <w:r w:rsidRPr="009E3F8C">
        <w:rPr>
          <w:u w:val="single"/>
        </w:rPr>
        <w:t>to</w:t>
      </w:r>
      <w:r w:rsidRPr="009E3F8C">
        <w:rPr>
          <w:sz w:val="16"/>
        </w:rPr>
        <w:t xml:space="preserve"> these </w:t>
      </w:r>
      <w:r w:rsidRPr="009E3F8C">
        <w:rPr>
          <w:u w:val="single"/>
        </w:rPr>
        <w:t xml:space="preserve">smaller, </w:t>
      </w:r>
      <w:r w:rsidRPr="009E3F8C">
        <w:rPr>
          <w:rStyle w:val="Emphasis"/>
        </w:rPr>
        <w:t>less destructive</w:t>
      </w:r>
      <w:r w:rsidRPr="009E3F8C">
        <w:rPr>
          <w:u w:val="single"/>
        </w:rPr>
        <w:t xml:space="preserve"> bombs</w:t>
      </w:r>
    </w:p>
    <w:p w14:paraId="2C6EF0A5" w14:textId="77777777" w:rsidR="005A74A6" w:rsidRPr="005A74A6" w:rsidRDefault="005A74A6" w:rsidP="005A74A6"/>
    <w:p w14:paraId="284D8A04" w14:textId="77777777" w:rsidR="00E71BF5" w:rsidRPr="00E71BF5" w:rsidRDefault="00E71BF5" w:rsidP="00E71BF5"/>
    <w:p w14:paraId="704D064A" w14:textId="77777777" w:rsidR="00E71BF5" w:rsidRPr="00E71BF5" w:rsidRDefault="00E71BF5" w:rsidP="00E71BF5"/>
    <w:sectPr w:rsidR="00E71BF5" w:rsidRPr="00E71B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default"/>
  </w:font>
  <w:font w:name="Droid Sans Fallback">
    <w:altName w:val="MS Mincho"/>
    <w:panose1 w:val="020B0604020202020204"/>
    <w:charset w:val="8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panose1 w:val="00000500000000020000"/>
    <w:charset w:val="00"/>
    <w:family w:val="roman"/>
    <w:pitch w:val="variable"/>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E50F86"/>
    <w:multiLevelType w:val="hybridMultilevel"/>
    <w:tmpl w:val="A33E07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C5B14CF"/>
    <w:multiLevelType w:val="hybridMultilevel"/>
    <w:tmpl w:val="DF02D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C1516B"/>
    <w:multiLevelType w:val="hybridMultilevel"/>
    <w:tmpl w:val="4D4C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9"/>
  </w:num>
  <w:num w:numId="14">
    <w:abstractNumId w:val="14"/>
  </w:num>
  <w:num w:numId="15">
    <w:abstractNumId w:val="24"/>
  </w:num>
  <w:num w:numId="16">
    <w:abstractNumId w:val="22"/>
  </w:num>
  <w:num w:numId="17">
    <w:abstractNumId w:val="18"/>
  </w:num>
  <w:num w:numId="18">
    <w:abstractNumId w:val="23"/>
  </w:num>
  <w:num w:numId="19">
    <w:abstractNumId w:val="16"/>
  </w:num>
  <w:num w:numId="20">
    <w:abstractNumId w:val="12"/>
  </w:num>
  <w:num w:numId="21">
    <w:abstractNumId w:val="13"/>
  </w:num>
  <w:num w:numId="22">
    <w:abstractNumId w:val="26"/>
  </w:num>
  <w:num w:numId="23">
    <w:abstractNumId w:val="11"/>
  </w:num>
  <w:num w:numId="24">
    <w:abstractNumId w:val="25"/>
  </w:num>
  <w:num w:numId="25">
    <w:abstractNumId w:val="21"/>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3B52"/>
    <w:rsid w:val="000029E3"/>
    <w:rsid w:val="000029E8"/>
    <w:rsid w:val="00004225"/>
    <w:rsid w:val="000066CA"/>
    <w:rsid w:val="00007264"/>
    <w:rsid w:val="000076A9"/>
    <w:rsid w:val="00014FAD"/>
    <w:rsid w:val="00015D2A"/>
    <w:rsid w:val="0002490B"/>
    <w:rsid w:val="00026465"/>
    <w:rsid w:val="00030204"/>
    <w:rsid w:val="00031128"/>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161"/>
    <w:rsid w:val="000A2D8A"/>
    <w:rsid w:val="000D26A6"/>
    <w:rsid w:val="000D2B90"/>
    <w:rsid w:val="000D6ED8"/>
    <w:rsid w:val="000D717B"/>
    <w:rsid w:val="000E684B"/>
    <w:rsid w:val="00100B28"/>
    <w:rsid w:val="00111D9A"/>
    <w:rsid w:val="00111F05"/>
    <w:rsid w:val="00116B1F"/>
    <w:rsid w:val="00117316"/>
    <w:rsid w:val="001209B4"/>
    <w:rsid w:val="001761FC"/>
    <w:rsid w:val="001764D8"/>
    <w:rsid w:val="00182655"/>
    <w:rsid w:val="001840F2"/>
    <w:rsid w:val="00185134"/>
    <w:rsid w:val="001856C6"/>
    <w:rsid w:val="00191B5F"/>
    <w:rsid w:val="00192487"/>
    <w:rsid w:val="00193416"/>
    <w:rsid w:val="00195073"/>
    <w:rsid w:val="0019668D"/>
    <w:rsid w:val="001A25FD"/>
    <w:rsid w:val="001A5371"/>
    <w:rsid w:val="001A72C7"/>
    <w:rsid w:val="001B3B5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D8"/>
    <w:rsid w:val="00235F7B"/>
    <w:rsid w:val="002502CF"/>
    <w:rsid w:val="00267EBB"/>
    <w:rsid w:val="0027023B"/>
    <w:rsid w:val="00272F3F"/>
    <w:rsid w:val="00274EDB"/>
    <w:rsid w:val="0027729E"/>
    <w:rsid w:val="002843B2"/>
    <w:rsid w:val="00284ED6"/>
    <w:rsid w:val="00290C5A"/>
    <w:rsid w:val="00290C92"/>
    <w:rsid w:val="0029647A"/>
    <w:rsid w:val="00296504"/>
    <w:rsid w:val="002A07A3"/>
    <w:rsid w:val="002B5511"/>
    <w:rsid w:val="002B7ACF"/>
    <w:rsid w:val="002E0643"/>
    <w:rsid w:val="002E392E"/>
    <w:rsid w:val="002E6BBC"/>
    <w:rsid w:val="002F1BA9"/>
    <w:rsid w:val="002F6E74"/>
    <w:rsid w:val="003106B3"/>
    <w:rsid w:val="0031385D"/>
    <w:rsid w:val="003171AB"/>
    <w:rsid w:val="003223B2"/>
    <w:rsid w:val="00322A67"/>
    <w:rsid w:val="003304B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0AF"/>
    <w:rsid w:val="003D5EA8"/>
    <w:rsid w:val="003D7B28"/>
    <w:rsid w:val="003E305E"/>
    <w:rsid w:val="003E34DB"/>
    <w:rsid w:val="003E5302"/>
    <w:rsid w:val="003E5BF1"/>
    <w:rsid w:val="003E6AB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5DA"/>
    <w:rsid w:val="00496BB2"/>
    <w:rsid w:val="004B37B4"/>
    <w:rsid w:val="004B72B4"/>
    <w:rsid w:val="004C0314"/>
    <w:rsid w:val="004C0D3D"/>
    <w:rsid w:val="004C213E"/>
    <w:rsid w:val="004C376C"/>
    <w:rsid w:val="004C657F"/>
    <w:rsid w:val="004D17D8"/>
    <w:rsid w:val="004D52D8"/>
    <w:rsid w:val="004E12F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4A6"/>
    <w:rsid w:val="005B21FA"/>
    <w:rsid w:val="005B3244"/>
    <w:rsid w:val="005B362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652"/>
    <w:rsid w:val="00621301"/>
    <w:rsid w:val="0062173F"/>
    <w:rsid w:val="006235FB"/>
    <w:rsid w:val="00626A15"/>
    <w:rsid w:val="006379E9"/>
    <w:rsid w:val="006438CB"/>
    <w:rsid w:val="00651920"/>
    <w:rsid w:val="006529B9"/>
    <w:rsid w:val="00654695"/>
    <w:rsid w:val="0065500A"/>
    <w:rsid w:val="00655217"/>
    <w:rsid w:val="0065727C"/>
    <w:rsid w:val="00674A78"/>
    <w:rsid w:val="00696A16"/>
    <w:rsid w:val="006A4840"/>
    <w:rsid w:val="006A52A0"/>
    <w:rsid w:val="006A7E1D"/>
    <w:rsid w:val="006B0F84"/>
    <w:rsid w:val="006C3A56"/>
    <w:rsid w:val="006C67B0"/>
    <w:rsid w:val="006D13F4"/>
    <w:rsid w:val="006D6AED"/>
    <w:rsid w:val="006E6D0B"/>
    <w:rsid w:val="006F126E"/>
    <w:rsid w:val="006F32C9"/>
    <w:rsid w:val="006F372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C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983"/>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895"/>
    <w:rsid w:val="0097151F"/>
    <w:rsid w:val="00973777"/>
    <w:rsid w:val="00976E78"/>
    <w:rsid w:val="009775C0"/>
    <w:rsid w:val="00981F23"/>
    <w:rsid w:val="00990634"/>
    <w:rsid w:val="00991733"/>
    <w:rsid w:val="00992078"/>
    <w:rsid w:val="00992BE3"/>
    <w:rsid w:val="009A1467"/>
    <w:rsid w:val="009A6464"/>
    <w:rsid w:val="009B1A15"/>
    <w:rsid w:val="009B3208"/>
    <w:rsid w:val="009B69F5"/>
    <w:rsid w:val="009C0EF6"/>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07D"/>
    <w:rsid w:val="00C56DCC"/>
    <w:rsid w:val="00C57075"/>
    <w:rsid w:val="00C72AFE"/>
    <w:rsid w:val="00C81619"/>
    <w:rsid w:val="00CA013C"/>
    <w:rsid w:val="00CA6D6D"/>
    <w:rsid w:val="00CB239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6D1"/>
    <w:rsid w:val="00E71BF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C1F"/>
    <w:rsid w:val="00EF1AD8"/>
    <w:rsid w:val="00EF2B5C"/>
    <w:rsid w:val="00EF7794"/>
    <w:rsid w:val="00F02046"/>
    <w:rsid w:val="00F053D8"/>
    <w:rsid w:val="00F05A7D"/>
    <w:rsid w:val="00F07888"/>
    <w:rsid w:val="00F1313D"/>
    <w:rsid w:val="00F201E7"/>
    <w:rsid w:val="00F204E0"/>
    <w:rsid w:val="00F20B16"/>
    <w:rsid w:val="00F21C79"/>
    <w:rsid w:val="00F238C9"/>
    <w:rsid w:val="00F23CA5"/>
    <w:rsid w:val="00F277AA"/>
    <w:rsid w:val="00F31955"/>
    <w:rsid w:val="00F34C06"/>
    <w:rsid w:val="00F40AFC"/>
    <w:rsid w:val="00F43EA3"/>
    <w:rsid w:val="00F50C55"/>
    <w:rsid w:val="00F57FFB"/>
    <w:rsid w:val="00F601E6"/>
    <w:rsid w:val="00F73954"/>
    <w:rsid w:val="00F77CA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84107"/>
  <w14:defaultImageDpi w14:val="300"/>
  <w15:docId w15:val="{E7881A88-13D3-A74D-A306-428EF073D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1128"/>
    <w:pPr>
      <w:spacing w:after="160" w:line="259" w:lineRule="auto"/>
    </w:pPr>
    <w:rPr>
      <w:rFonts w:ascii="Calibri" w:hAnsi="Calibri" w:cs="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0311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0311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0311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03112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1B3B5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1B3B5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B3B5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B3B5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B3B5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311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1128"/>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031128"/>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03112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0311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311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112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031128"/>
    <w:rPr>
      <w:b w:val="0"/>
      <w:sz w:val="26"/>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B"/>
    <w:basedOn w:val="DefaultParagraphFont"/>
    <w:link w:val="textbold"/>
    <w:uiPriority w:val="20"/>
    <w:qFormat/>
    <w:rsid w:val="00031128"/>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031128"/>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031128"/>
    <w:rPr>
      <w:color w:val="auto"/>
      <w:u w:val="none"/>
    </w:rPr>
  </w:style>
  <w:style w:type="paragraph" w:styleId="DocumentMap">
    <w:name w:val="Document Map"/>
    <w:basedOn w:val="Normal"/>
    <w:link w:val="DocumentMapChar"/>
    <w:uiPriority w:val="99"/>
    <w:unhideWhenUsed/>
    <w:rsid w:val="000311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31128"/>
    <w:rPr>
      <w:rFonts w:ascii="Lucida Grande" w:hAnsi="Lucida Grande" w:cs="Lucida Grande"/>
    </w:rPr>
  </w:style>
  <w:style w:type="character" w:customStyle="1" w:styleId="Heading5Char">
    <w:name w:val="Heading 5 Char"/>
    <w:basedOn w:val="DefaultParagraphFont"/>
    <w:link w:val="Heading5"/>
    <w:rsid w:val="001B3B52"/>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1B3B52"/>
    <w:rPr>
      <w:rFonts w:ascii="Cambria" w:eastAsia="Times New Roman" w:hAnsi="Cambria"/>
      <w:b/>
      <w:bCs/>
      <w:i/>
      <w:iCs/>
      <w:sz w:val="20"/>
      <w:lang w:bidi="en-US"/>
    </w:rPr>
  </w:style>
  <w:style w:type="character" w:customStyle="1" w:styleId="Heading7Char">
    <w:name w:val="Heading 7 Char"/>
    <w:basedOn w:val="DefaultParagraphFont"/>
    <w:link w:val="Heading7"/>
    <w:rsid w:val="001B3B52"/>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B3B52"/>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B3B52"/>
    <w:rPr>
      <w:rFonts w:ascii="Cambria" w:eastAsia="Times New Roman" w:hAnsi="Cambria"/>
      <w:i/>
      <w:iCs/>
      <w:sz w:val="18"/>
      <w:szCs w:val="18"/>
      <w:lang w:bidi="en-US"/>
    </w:rPr>
  </w:style>
  <w:style w:type="paragraph" w:customStyle="1" w:styleId="textbold">
    <w:name w:val="text bold"/>
    <w:basedOn w:val="Normal"/>
    <w:link w:val="Emphasis"/>
    <w:uiPriority w:val="20"/>
    <w:qFormat/>
    <w:rsid w:val="001B3B5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B3B52"/>
    <w:rPr>
      <w:sz w:val="26"/>
      <w:u w:val="single"/>
    </w:rPr>
  </w:style>
  <w:style w:type="paragraph" w:customStyle="1" w:styleId="Emphasis1">
    <w:name w:val="Emphasis1"/>
    <w:basedOn w:val="Normal"/>
    <w:autoRedefine/>
    <w:uiPriority w:val="20"/>
    <w:qFormat/>
    <w:rsid w:val="001B3B5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1B3B52"/>
    <w:rPr>
      <w:color w:val="605E5C"/>
      <w:shd w:val="clear" w:color="auto" w:fill="E1DFDD"/>
    </w:rPr>
  </w:style>
  <w:style w:type="paragraph" w:styleId="ListParagraph">
    <w:name w:val="List Paragraph"/>
    <w:aliases w:val="6 font"/>
    <w:basedOn w:val="Normal"/>
    <w:uiPriority w:val="99"/>
    <w:unhideWhenUsed/>
    <w:qFormat/>
    <w:rsid w:val="001B3B52"/>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Tag and Cite,No Spacing31,No Spacing7"/>
    <w:basedOn w:val="Heading1"/>
    <w:autoRedefine/>
    <w:uiPriority w:val="99"/>
    <w:qFormat/>
    <w:rsid w:val="001B3B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nonunderlined"/>
    <w:basedOn w:val="Normal"/>
    <w:next w:val="Normal"/>
    <w:link w:val="cardChar"/>
    <w:autoRedefine/>
    <w:qFormat/>
    <w:rsid w:val="001B3B52"/>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1B3B52"/>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B3B52"/>
    <w:rPr>
      <w:rFonts w:ascii="Calibri" w:hAnsi="Calibri"/>
      <w:b/>
      <w:sz w:val="26"/>
    </w:rPr>
  </w:style>
  <w:style w:type="character" w:customStyle="1" w:styleId="Heading4Char3">
    <w:name w:val="Heading 4 Char3"/>
    <w:aliases w:val="Tag Char3,heading 2 Char3,Heading 2 Char2 Char Char1,Heading 2 Char1 Char Char Char1,ta Char"/>
    <w:rsid w:val="001B3B52"/>
    <w:rPr>
      <w:rFonts w:ascii="Calibri" w:hAnsi="Calibri"/>
      <w:b/>
      <w:sz w:val="26"/>
    </w:rPr>
  </w:style>
  <w:style w:type="paragraph" w:customStyle="1" w:styleId="Citation">
    <w:name w:val="Citation"/>
    <w:basedOn w:val="Normal"/>
    <w:autoRedefine/>
    <w:uiPriority w:val="1"/>
    <w:qFormat/>
    <w:rsid w:val="001B3B52"/>
    <w:rPr>
      <w:rFonts w:asciiTheme="minorHAnsi" w:hAnsiTheme="minorHAnsi"/>
      <w:u w:val="single"/>
    </w:rPr>
  </w:style>
  <w:style w:type="character" w:customStyle="1" w:styleId="UnderlineBold">
    <w:name w:val="Underline + Bold"/>
    <w:uiPriority w:val="1"/>
    <w:qFormat/>
    <w:rsid w:val="001B3B52"/>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1B3B52"/>
    <w:rPr>
      <w:rFonts w:ascii="Garamond" w:eastAsia="Times New Roman" w:hAnsi="Garamond" w:cs="Garamond"/>
      <w:bCs/>
      <w:u w:val="single"/>
    </w:rPr>
  </w:style>
  <w:style w:type="paragraph" w:customStyle="1" w:styleId="underlined">
    <w:name w:val="underlined"/>
    <w:next w:val="Normal"/>
    <w:link w:val="underlinedChar"/>
    <w:autoRedefine/>
    <w:qFormat/>
    <w:rsid w:val="001B3B52"/>
    <w:pPr>
      <w:contextualSpacing/>
    </w:pPr>
    <w:rPr>
      <w:rFonts w:ascii="Times New Roman" w:eastAsia="Malgun Gothic" w:hAnsi="Times New Roman" w:cs="Times New Roman"/>
      <w:u w:val="single"/>
    </w:rPr>
  </w:style>
  <w:style w:type="character" w:customStyle="1" w:styleId="underlinedChar">
    <w:name w:val="underlined Char"/>
    <w:link w:val="underlined"/>
    <w:rsid w:val="001B3B52"/>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B3B52"/>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B3B52"/>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1B3B52"/>
    <w:rPr>
      <w:rFonts w:ascii="Times New Roman" w:eastAsia="Calibri" w:hAnsi="Times New Roman"/>
      <w:u w:val="single"/>
      <w:lang w:val="x-none"/>
    </w:rPr>
  </w:style>
  <w:style w:type="paragraph" w:customStyle="1" w:styleId="Analytics">
    <w:name w:val="Analytics"/>
    <w:basedOn w:val="Heading4"/>
    <w:link w:val="AnalyticsChar"/>
    <w:qFormat/>
    <w:rsid w:val="001B3B52"/>
    <w:rPr>
      <w:bCs w:val="0"/>
      <w:szCs w:val="22"/>
    </w:rPr>
  </w:style>
  <w:style w:type="character" w:customStyle="1" w:styleId="AnalyticsChar">
    <w:name w:val="Analytics Char"/>
    <w:basedOn w:val="DefaultParagraphFont"/>
    <w:link w:val="Analytics"/>
    <w:rsid w:val="001B3B52"/>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1B3B52"/>
    <w:rPr>
      <w:rFonts w:cs="Arial"/>
      <w:b/>
      <w:bCs/>
      <w:iCs/>
      <w:szCs w:val="28"/>
      <w:lang w:val="en-US" w:eastAsia="en-US" w:bidi="ar-SA"/>
    </w:rPr>
  </w:style>
  <w:style w:type="numbering" w:customStyle="1" w:styleId="NoList1">
    <w:name w:val="No List1"/>
    <w:next w:val="NoList"/>
    <w:semiHidden/>
    <w:unhideWhenUsed/>
    <w:rsid w:val="001B3B52"/>
  </w:style>
  <w:style w:type="paragraph" w:styleId="Title">
    <w:name w:val="Title"/>
    <w:aliases w:val="UNDERLINE,Bold Underlined,Cites and Cards,title,Block Heading,Read This"/>
    <w:basedOn w:val="Normal"/>
    <w:next w:val="Subtitle"/>
    <w:link w:val="TitleChar"/>
    <w:autoRedefine/>
    <w:uiPriority w:val="5"/>
    <w:qFormat/>
    <w:rsid w:val="001B3B52"/>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B3B52"/>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1B3B52"/>
    <w:rPr>
      <w:rFonts w:ascii="Times New Roman" w:hAnsi="Times New Roman" w:cs="Times New Roman" w:hint="default"/>
      <w:u w:val="single"/>
    </w:rPr>
  </w:style>
  <w:style w:type="character" w:customStyle="1" w:styleId="Style11ptUnderline">
    <w:name w:val="Style 11 pt Underline"/>
    <w:basedOn w:val="DefaultParagraphFont"/>
    <w:qFormat/>
    <w:rsid w:val="001B3B52"/>
    <w:rPr>
      <w:sz w:val="20"/>
      <w:u w:val="single"/>
    </w:rPr>
  </w:style>
  <w:style w:type="character" w:customStyle="1" w:styleId="Style11pt">
    <w:name w:val="Style 11 pt"/>
    <w:basedOn w:val="DefaultParagraphFont"/>
    <w:qFormat/>
    <w:rsid w:val="001B3B52"/>
    <w:rPr>
      <w:sz w:val="20"/>
    </w:rPr>
  </w:style>
  <w:style w:type="character" w:customStyle="1" w:styleId="Style1Char1">
    <w:name w:val="Style1 Char1"/>
    <w:basedOn w:val="DefaultParagraphFont"/>
    <w:qFormat/>
    <w:rsid w:val="001B3B52"/>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B3B52"/>
    <w:rPr>
      <w:sz w:val="18"/>
      <w:szCs w:val="18"/>
    </w:rPr>
  </w:style>
  <w:style w:type="paragraph" w:styleId="CommentText">
    <w:name w:val="annotation text"/>
    <w:basedOn w:val="Normal"/>
    <w:link w:val="CommentTextChar"/>
    <w:uiPriority w:val="99"/>
    <w:unhideWhenUsed/>
    <w:rsid w:val="001B3B52"/>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1B3B52"/>
    <w:rPr>
      <w:rFonts w:ascii="Times New Roman" w:hAnsi="Times New Roman"/>
    </w:rPr>
  </w:style>
  <w:style w:type="paragraph" w:styleId="CommentSubject">
    <w:name w:val="annotation subject"/>
    <w:basedOn w:val="CommentText"/>
    <w:next w:val="CommentText"/>
    <w:link w:val="CommentSubjectChar"/>
    <w:unhideWhenUsed/>
    <w:rsid w:val="001B3B52"/>
    <w:rPr>
      <w:b/>
      <w:bCs/>
      <w:sz w:val="20"/>
      <w:szCs w:val="20"/>
    </w:rPr>
  </w:style>
  <w:style w:type="character" w:customStyle="1" w:styleId="CommentSubjectChar">
    <w:name w:val="Comment Subject Char"/>
    <w:basedOn w:val="CommentTextChar"/>
    <w:link w:val="CommentSubject"/>
    <w:rsid w:val="001B3B52"/>
    <w:rPr>
      <w:rFonts w:ascii="Times New Roman" w:hAnsi="Times New Roman"/>
      <w:b/>
      <w:bCs/>
      <w:sz w:val="20"/>
      <w:szCs w:val="20"/>
    </w:rPr>
  </w:style>
  <w:style w:type="paragraph" w:styleId="BalloonText">
    <w:name w:val="Balloon Text"/>
    <w:basedOn w:val="Normal"/>
    <w:link w:val="BalloonTextChar"/>
    <w:uiPriority w:val="99"/>
    <w:unhideWhenUsed/>
    <w:qFormat/>
    <w:rsid w:val="001B3B5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1B3B52"/>
    <w:rPr>
      <w:rFonts w:ascii="Lucida Grande" w:hAnsi="Lucida Grande" w:cs="Lucida Grande"/>
      <w:sz w:val="18"/>
      <w:szCs w:val="18"/>
    </w:rPr>
  </w:style>
  <w:style w:type="character" w:customStyle="1" w:styleId="cardChar">
    <w:name w:val="card Char"/>
    <w:aliases w:val="Bold Cite Char Char,Speed Cite Char"/>
    <w:link w:val="card"/>
    <w:qFormat/>
    <w:rsid w:val="001B3B52"/>
    <w:rPr>
      <w:rFonts w:ascii="Times New Roman" w:hAnsi="Times New Roman"/>
      <w:sz w:val="16"/>
    </w:rPr>
  </w:style>
  <w:style w:type="character" w:customStyle="1" w:styleId="StyleDate">
    <w:name w:val="Style Date"/>
    <w:aliases w:val="Author"/>
    <w:qFormat/>
    <w:rsid w:val="001B3B52"/>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1B3B52"/>
    <w:rPr>
      <w:b/>
      <w:bCs/>
    </w:rPr>
  </w:style>
  <w:style w:type="character" w:customStyle="1" w:styleId="apple-converted-space">
    <w:name w:val="apple-converted-space"/>
    <w:basedOn w:val="DefaultParagraphFont"/>
    <w:qFormat/>
    <w:rsid w:val="001B3B52"/>
  </w:style>
  <w:style w:type="character" w:customStyle="1" w:styleId="st">
    <w:name w:val="st"/>
    <w:rsid w:val="001B3B52"/>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1B3B52"/>
    <w:rPr>
      <w:rFonts w:ascii="Garamond" w:eastAsia="Calibri" w:hAnsi="Garamond" w:cs="Times New Roman"/>
      <w:sz w:val="16"/>
      <w:szCs w:val="22"/>
    </w:rPr>
  </w:style>
  <w:style w:type="paragraph" w:customStyle="1" w:styleId="CitationCharChar">
    <w:name w:val="Citation Char Char"/>
    <w:basedOn w:val="Normal"/>
    <w:uiPriority w:val="6"/>
    <w:qFormat/>
    <w:rsid w:val="001B3B52"/>
    <w:pPr>
      <w:spacing w:after="0" w:line="240" w:lineRule="auto"/>
      <w:ind w:left="1440" w:right="1440"/>
    </w:pPr>
    <w:rPr>
      <w:rFonts w:asciiTheme="minorHAnsi" w:hAnsiTheme="minorHAnsi"/>
      <w:bCs/>
      <w:sz w:val="24"/>
      <w:u w:val="single"/>
    </w:rPr>
  </w:style>
  <w:style w:type="character" w:customStyle="1" w:styleId="CharChar11">
    <w:name w:val="Char Char11"/>
    <w:rsid w:val="001B3B52"/>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1B3B52"/>
    <w:rPr>
      <w:b/>
      <w:sz w:val="22"/>
      <w:u w:val="single"/>
    </w:rPr>
  </w:style>
  <w:style w:type="character" w:customStyle="1" w:styleId="DebateHighlighted">
    <w:name w:val="Debate Highlighted"/>
    <w:basedOn w:val="DefaultParagraphFont"/>
    <w:qFormat/>
    <w:rsid w:val="001B3B52"/>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1B3B52"/>
    <w:rPr>
      <w:rFonts w:ascii="Times New Roman" w:eastAsia="MS Mincho" w:hAnsi="Times New Roman" w:cs="Times New Roman"/>
      <w:sz w:val="16"/>
    </w:rPr>
  </w:style>
  <w:style w:type="character" w:customStyle="1" w:styleId="Highlightedunderline">
    <w:name w:val="Highlighted underline"/>
    <w:qFormat/>
    <w:rsid w:val="001B3B52"/>
    <w:rPr>
      <w:rFonts w:ascii="Times New Roman" w:hAnsi="Times New Roman"/>
      <w:sz w:val="20"/>
      <w:shd w:val="clear" w:color="auto" w:fill="C0C0C0"/>
    </w:rPr>
  </w:style>
  <w:style w:type="paragraph" w:customStyle="1" w:styleId="CITE">
    <w:name w:val="CITE"/>
    <w:basedOn w:val="Normal"/>
    <w:next w:val="Normal"/>
    <w:link w:val="CITEChar"/>
    <w:qFormat/>
    <w:rsid w:val="001B3B52"/>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B3B52"/>
    <w:rPr>
      <w:rFonts w:ascii="Liberation Sans" w:hAnsi="Liberation Sans" w:cs="Georgia"/>
      <w:sz w:val="20"/>
      <w:szCs w:val="20"/>
      <w:u w:val="single"/>
    </w:rPr>
  </w:style>
  <w:style w:type="paragraph" w:customStyle="1" w:styleId="cardtext">
    <w:name w:val="card text"/>
    <w:basedOn w:val="Normal"/>
    <w:link w:val="cardtextChar"/>
    <w:qFormat/>
    <w:rsid w:val="001B3B52"/>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B3B52"/>
    <w:rPr>
      <w:rFonts w:ascii="Georgia" w:eastAsia="Calibri" w:hAnsi="Georgia"/>
    </w:rPr>
  </w:style>
  <w:style w:type="character" w:customStyle="1" w:styleId="UnderlineBold0">
    <w:name w:val="Underline Bold"/>
    <w:basedOn w:val="DefaultParagraphFont"/>
    <w:uiPriority w:val="6"/>
    <w:qFormat/>
    <w:rsid w:val="001B3B52"/>
    <w:rPr>
      <w:b/>
      <w:sz w:val="20"/>
      <w:u w:val="single"/>
    </w:rPr>
  </w:style>
  <w:style w:type="paragraph" w:styleId="BodyText">
    <w:name w:val="Body Text"/>
    <w:basedOn w:val="Normal"/>
    <w:link w:val="BodyTextChar"/>
    <w:uiPriority w:val="99"/>
    <w:unhideWhenUsed/>
    <w:qFormat/>
    <w:rsid w:val="001B3B52"/>
    <w:pPr>
      <w:spacing w:after="120"/>
    </w:pPr>
  </w:style>
  <w:style w:type="character" w:customStyle="1" w:styleId="BodyTextChar">
    <w:name w:val="Body Text Char"/>
    <w:basedOn w:val="DefaultParagraphFont"/>
    <w:link w:val="BodyText"/>
    <w:uiPriority w:val="99"/>
    <w:qFormat/>
    <w:rsid w:val="001B3B52"/>
    <w:rPr>
      <w:rFonts w:ascii="Calibri" w:hAnsi="Calibri"/>
      <w:sz w:val="22"/>
    </w:rPr>
  </w:style>
  <w:style w:type="paragraph" w:customStyle="1" w:styleId="UnderlinePara">
    <w:name w:val="Underline Para"/>
    <w:basedOn w:val="Normal"/>
    <w:uiPriority w:val="6"/>
    <w:qFormat/>
    <w:rsid w:val="001B3B52"/>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1B3B52"/>
  </w:style>
  <w:style w:type="paragraph" w:customStyle="1" w:styleId="tiny">
    <w:name w:val="tiny"/>
    <w:next w:val="Normal"/>
    <w:link w:val="tinyChar"/>
    <w:autoRedefine/>
    <w:qFormat/>
    <w:rsid w:val="001B3B52"/>
    <w:pPr>
      <w:contextualSpacing/>
    </w:pPr>
    <w:rPr>
      <w:rFonts w:ascii="Times New Roman" w:eastAsia="Malgun Gothic" w:hAnsi="Times New Roman" w:cs="Times New Roman"/>
      <w:sz w:val="12"/>
    </w:rPr>
  </w:style>
  <w:style w:type="character" w:customStyle="1" w:styleId="tinyChar">
    <w:name w:val="tiny Char"/>
    <w:link w:val="tiny"/>
    <w:rsid w:val="001B3B52"/>
    <w:rPr>
      <w:rFonts w:ascii="Times New Roman" w:eastAsia="Malgun Gothic" w:hAnsi="Times New Roman" w:cs="Times New Roman"/>
      <w:sz w:val="12"/>
    </w:rPr>
  </w:style>
  <w:style w:type="character" w:customStyle="1" w:styleId="DocumentMapChar1">
    <w:name w:val="Document Map Char1"/>
    <w:basedOn w:val="DefaultParagraphFont"/>
    <w:uiPriority w:val="99"/>
    <w:rsid w:val="001B3B52"/>
    <w:rPr>
      <w:rFonts w:ascii="Segoe UI" w:hAnsi="Segoe UI" w:cs="Segoe UI"/>
      <w:sz w:val="16"/>
      <w:szCs w:val="16"/>
    </w:rPr>
  </w:style>
  <w:style w:type="character" w:customStyle="1" w:styleId="CommentSubjectChar1">
    <w:name w:val="Comment Subject Char1"/>
    <w:basedOn w:val="CommentTextChar"/>
    <w:uiPriority w:val="99"/>
    <w:semiHidden/>
    <w:rsid w:val="001B3B52"/>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1B3B52"/>
    <w:rPr>
      <w:rFonts w:ascii="Lucida Grande" w:eastAsiaTheme="minorHAnsi" w:hAnsi="Lucida Grande" w:cs="Lucida Grande"/>
      <w:sz w:val="18"/>
      <w:szCs w:val="18"/>
    </w:rPr>
  </w:style>
  <w:style w:type="character" w:customStyle="1" w:styleId="Style1Char">
    <w:name w:val="Style1 Char"/>
    <w:basedOn w:val="DefaultParagraphFont"/>
    <w:qFormat/>
    <w:rsid w:val="001B3B52"/>
    <w:rPr>
      <w:rFonts w:eastAsia="SimSun"/>
      <w:sz w:val="20"/>
      <w:szCs w:val="24"/>
      <w:u w:val="single"/>
      <w:lang w:val="en-US" w:eastAsia="zh-CN" w:bidi="ar-SA"/>
    </w:rPr>
  </w:style>
  <w:style w:type="paragraph" w:customStyle="1" w:styleId="Tag2">
    <w:name w:val="Tag2"/>
    <w:basedOn w:val="Normal"/>
    <w:autoRedefine/>
    <w:qFormat/>
    <w:rsid w:val="001B3B52"/>
    <w:rPr>
      <w:rFonts w:eastAsia="Calibri" w:cs="Arial"/>
      <w:b/>
    </w:rPr>
  </w:style>
  <w:style w:type="character" w:customStyle="1" w:styleId="CommentTextChar1">
    <w:name w:val="Comment Text Char1"/>
    <w:basedOn w:val="DefaultParagraphFont"/>
    <w:uiPriority w:val="99"/>
    <w:rsid w:val="001B3B52"/>
    <w:rPr>
      <w:rFonts w:ascii="Calibri" w:hAnsi="Calibri"/>
    </w:rPr>
  </w:style>
  <w:style w:type="character" w:customStyle="1" w:styleId="apple-style-span">
    <w:name w:val="apple-style-span"/>
    <w:basedOn w:val="DefaultParagraphFont"/>
    <w:qFormat/>
    <w:rsid w:val="001B3B52"/>
  </w:style>
  <w:style w:type="character" w:customStyle="1" w:styleId="FootnoteTextChar">
    <w:name w:val="Footnote Text Char"/>
    <w:basedOn w:val="DefaultParagraphFont"/>
    <w:link w:val="FootnoteText"/>
    <w:rsid w:val="001B3B52"/>
    <w:rPr>
      <w:rFonts w:ascii="Calibri" w:hAnsi="Calibri"/>
    </w:rPr>
  </w:style>
  <w:style w:type="paragraph" w:styleId="FootnoteText">
    <w:name w:val="footnote text"/>
    <w:basedOn w:val="Normal"/>
    <w:link w:val="FootnoteTextChar"/>
    <w:unhideWhenUsed/>
    <w:qFormat/>
    <w:rsid w:val="001B3B52"/>
    <w:pPr>
      <w:spacing w:after="0" w:line="240" w:lineRule="auto"/>
    </w:pPr>
    <w:rPr>
      <w:sz w:val="24"/>
    </w:rPr>
  </w:style>
  <w:style w:type="character" w:customStyle="1" w:styleId="FootnoteTextChar1">
    <w:name w:val="Footnote Text Char1"/>
    <w:basedOn w:val="DefaultParagraphFont"/>
    <w:rsid w:val="001B3B52"/>
    <w:rPr>
      <w:rFonts w:ascii="Calibri" w:hAnsi="Calibri"/>
      <w:sz w:val="20"/>
      <w:szCs w:val="20"/>
    </w:rPr>
  </w:style>
  <w:style w:type="paragraph" w:customStyle="1" w:styleId="p">
    <w:name w:val="p"/>
    <w:basedOn w:val="Normal"/>
    <w:rsid w:val="001B3B52"/>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B3B52"/>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B3B52"/>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1B3B52"/>
    <w:rPr>
      <w:vertAlign w:val="superscript"/>
    </w:rPr>
  </w:style>
  <w:style w:type="paragraph" w:customStyle="1" w:styleId="para">
    <w:name w:val="para"/>
    <w:basedOn w:val="Normal"/>
    <w:rsid w:val="001B3B52"/>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1B3B52"/>
    <w:pPr>
      <w:spacing w:before="100" w:beforeAutospacing="1" w:after="100" w:afterAutospacing="1" w:line="240" w:lineRule="auto"/>
    </w:pPr>
    <w:rPr>
      <w:rFonts w:cs="Times New Roman"/>
    </w:rPr>
  </w:style>
  <w:style w:type="character" w:customStyle="1" w:styleId="vm-hook">
    <w:name w:val="vm-hook"/>
    <w:basedOn w:val="DefaultParagraphFont"/>
    <w:rsid w:val="001B3B52"/>
  </w:style>
  <w:style w:type="character" w:customStyle="1" w:styleId="dfm-title">
    <w:name w:val="dfm-title"/>
    <w:basedOn w:val="DefaultParagraphFont"/>
    <w:rsid w:val="001B3B52"/>
  </w:style>
  <w:style w:type="paragraph" w:customStyle="1" w:styleId="evidencetext">
    <w:name w:val="evidence text"/>
    <w:basedOn w:val="Normal"/>
    <w:link w:val="evidencetextChar1"/>
    <w:qFormat/>
    <w:rsid w:val="001B3B52"/>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B3B52"/>
    <w:rPr>
      <w:rFonts w:ascii="Arial" w:hAnsi="Arial" w:cs="Arial"/>
      <w:color w:val="000000"/>
      <w:sz w:val="22"/>
      <w:lang w:val="x-none" w:eastAsia="x-none"/>
    </w:rPr>
  </w:style>
  <w:style w:type="paragraph" w:customStyle="1" w:styleId="CardIndented">
    <w:name w:val="Card (Indented)"/>
    <w:basedOn w:val="Normal"/>
    <w:link w:val="CardIndentedChar"/>
    <w:qFormat/>
    <w:rsid w:val="001B3B52"/>
    <w:pPr>
      <w:spacing w:after="0" w:line="240" w:lineRule="auto"/>
      <w:ind w:left="288"/>
    </w:pPr>
    <w:rPr>
      <w:rFonts w:ascii="Arial" w:hAnsi="Arial" w:cs="Arial"/>
    </w:rPr>
  </w:style>
  <w:style w:type="paragraph" w:customStyle="1" w:styleId="Emphasize">
    <w:name w:val="Emphasize"/>
    <w:basedOn w:val="Normal"/>
    <w:uiPriority w:val="7"/>
    <w:qFormat/>
    <w:rsid w:val="001B3B5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1B3B52"/>
    <w:rPr>
      <w:rFonts w:asciiTheme="minorHAnsi" w:hAnsiTheme="minorHAnsi"/>
      <w:sz w:val="22"/>
    </w:rPr>
  </w:style>
  <w:style w:type="character" w:customStyle="1" w:styleId="UnresolvedMention1">
    <w:name w:val="Unresolved Mention1"/>
    <w:basedOn w:val="DefaultParagraphFont"/>
    <w:uiPriority w:val="99"/>
    <w:unhideWhenUsed/>
    <w:rsid w:val="001B3B52"/>
    <w:rPr>
      <w:color w:val="808080"/>
      <w:shd w:val="clear" w:color="auto" w:fill="E6E6E6"/>
    </w:rPr>
  </w:style>
  <w:style w:type="character" w:customStyle="1" w:styleId="BodyTextChar1">
    <w:name w:val="Body Text Char1"/>
    <w:aliases w:val="Very Small Text Char1"/>
    <w:basedOn w:val="DefaultParagraphFont"/>
    <w:uiPriority w:val="99"/>
    <w:rsid w:val="001B3B52"/>
    <w:rPr>
      <w:rFonts w:ascii="Times New Roman" w:hAnsi="Times New Roman"/>
      <w:sz w:val="24"/>
    </w:rPr>
  </w:style>
  <w:style w:type="character" w:customStyle="1" w:styleId="UnresolvedMention2">
    <w:name w:val="Unresolved Mention2"/>
    <w:basedOn w:val="DefaultParagraphFont"/>
    <w:uiPriority w:val="99"/>
    <w:unhideWhenUsed/>
    <w:rsid w:val="001B3B52"/>
    <w:rPr>
      <w:color w:val="808080"/>
      <w:shd w:val="clear" w:color="auto" w:fill="E6E6E6"/>
    </w:rPr>
  </w:style>
  <w:style w:type="character" w:customStyle="1" w:styleId="Author-Date">
    <w:name w:val="Author-Date"/>
    <w:qFormat/>
    <w:rsid w:val="001B3B52"/>
    <w:rPr>
      <w:b/>
      <w:sz w:val="24"/>
    </w:rPr>
  </w:style>
  <w:style w:type="character" w:customStyle="1" w:styleId="ListLabel12">
    <w:name w:val="ListLabel 12"/>
    <w:qFormat/>
    <w:rsid w:val="001B3B52"/>
    <w:rPr>
      <w:strike w:val="0"/>
      <w:dstrike w:val="0"/>
      <w:color w:val="000000"/>
      <w:spacing w:val="0"/>
      <w:w w:val="100"/>
      <w:sz w:val="16"/>
      <w:lang w:val="en-US"/>
    </w:rPr>
  </w:style>
  <w:style w:type="character" w:customStyle="1" w:styleId="ListLabel11">
    <w:name w:val="ListLabel 11"/>
    <w:qFormat/>
    <w:rsid w:val="001B3B52"/>
    <w:rPr>
      <w:strike w:val="0"/>
      <w:dstrike w:val="0"/>
      <w:color w:val="000000"/>
      <w:spacing w:val="70"/>
      <w:w w:val="100"/>
      <w:sz w:val="16"/>
      <w:lang w:val="en-US"/>
    </w:rPr>
  </w:style>
  <w:style w:type="character" w:customStyle="1" w:styleId="ListLabel10">
    <w:name w:val="ListLabel 10"/>
    <w:qFormat/>
    <w:rsid w:val="001B3B52"/>
    <w:rPr>
      <w:strike w:val="0"/>
      <w:dstrike w:val="0"/>
      <w:color w:val="000000"/>
      <w:spacing w:val="0"/>
      <w:w w:val="100"/>
      <w:sz w:val="18"/>
      <w:lang w:val="en-US"/>
    </w:rPr>
  </w:style>
  <w:style w:type="character" w:customStyle="1" w:styleId="ListLabel9">
    <w:name w:val="ListLabel 9"/>
    <w:qFormat/>
    <w:rsid w:val="001B3B52"/>
    <w:rPr>
      <w:strike w:val="0"/>
      <w:dstrike w:val="0"/>
      <w:color w:val="000000"/>
      <w:spacing w:val="0"/>
      <w:w w:val="100"/>
      <w:sz w:val="21"/>
      <w:lang w:val="en-US"/>
    </w:rPr>
  </w:style>
  <w:style w:type="character" w:customStyle="1" w:styleId="ListLabel8">
    <w:name w:val="ListLabel 8"/>
    <w:qFormat/>
    <w:rsid w:val="001B3B52"/>
    <w:rPr>
      <w:strike w:val="0"/>
      <w:dstrike w:val="0"/>
      <w:color w:val="000000"/>
      <w:spacing w:val="0"/>
      <w:w w:val="100"/>
      <w:sz w:val="20"/>
      <w:lang w:val="en-US"/>
    </w:rPr>
  </w:style>
  <w:style w:type="character" w:customStyle="1" w:styleId="ListLabel7">
    <w:name w:val="ListLabel 7"/>
    <w:qFormat/>
    <w:rsid w:val="001B3B52"/>
    <w:rPr>
      <w:strike w:val="0"/>
      <w:dstrike w:val="0"/>
      <w:color w:val="000000"/>
      <w:spacing w:val="0"/>
      <w:w w:val="100"/>
      <w:sz w:val="20"/>
      <w:lang w:val="en-US"/>
    </w:rPr>
  </w:style>
  <w:style w:type="character" w:customStyle="1" w:styleId="ListLabel6">
    <w:name w:val="ListLabel 6"/>
    <w:qFormat/>
    <w:rsid w:val="001B3B52"/>
    <w:rPr>
      <w:i/>
      <w:strike w:val="0"/>
      <w:dstrike w:val="0"/>
      <w:color w:val="000000"/>
      <w:spacing w:val="0"/>
      <w:w w:val="100"/>
      <w:sz w:val="20"/>
      <w:lang w:val="en-US"/>
    </w:rPr>
  </w:style>
  <w:style w:type="character" w:customStyle="1" w:styleId="ListLabel5">
    <w:name w:val="ListLabel 5"/>
    <w:qFormat/>
    <w:rsid w:val="001B3B52"/>
    <w:rPr>
      <w:strike w:val="0"/>
      <w:dstrike w:val="0"/>
      <w:color w:val="000000"/>
      <w:spacing w:val="0"/>
      <w:w w:val="100"/>
      <w:sz w:val="20"/>
      <w:lang w:val="en-US"/>
    </w:rPr>
  </w:style>
  <w:style w:type="character" w:customStyle="1" w:styleId="ListLabel4">
    <w:name w:val="ListLabel 4"/>
    <w:qFormat/>
    <w:rsid w:val="001B3B52"/>
    <w:rPr>
      <w:strike w:val="0"/>
      <w:dstrike w:val="0"/>
      <w:color w:val="000000"/>
      <w:spacing w:val="0"/>
      <w:w w:val="100"/>
      <w:sz w:val="19"/>
      <w:lang w:val="en-US"/>
    </w:rPr>
  </w:style>
  <w:style w:type="character" w:customStyle="1" w:styleId="ListLabel3">
    <w:name w:val="ListLabel 3"/>
    <w:qFormat/>
    <w:rsid w:val="001B3B52"/>
    <w:rPr>
      <w:i/>
      <w:strike w:val="0"/>
      <w:dstrike w:val="0"/>
      <w:color w:val="000000"/>
      <w:spacing w:val="0"/>
      <w:w w:val="100"/>
      <w:sz w:val="20"/>
      <w:lang w:val="en-US"/>
    </w:rPr>
  </w:style>
  <w:style w:type="character" w:customStyle="1" w:styleId="ListLabel2">
    <w:name w:val="ListLabel 2"/>
    <w:qFormat/>
    <w:rsid w:val="001B3B52"/>
    <w:rPr>
      <w:strike w:val="0"/>
      <w:dstrike w:val="0"/>
      <w:color w:val="000000"/>
      <w:spacing w:val="0"/>
      <w:w w:val="100"/>
      <w:sz w:val="20"/>
      <w:lang w:val="en-US"/>
    </w:rPr>
  </w:style>
  <w:style w:type="character" w:customStyle="1" w:styleId="ListLabel1">
    <w:name w:val="ListLabel 1"/>
    <w:qFormat/>
    <w:rsid w:val="001B3B52"/>
    <w:rPr>
      <w:i/>
      <w:strike w:val="0"/>
      <w:dstrike w:val="0"/>
      <w:color w:val="000000"/>
      <w:spacing w:val="0"/>
      <w:w w:val="100"/>
      <w:sz w:val="18"/>
      <w:lang w:val="en-US"/>
    </w:rPr>
  </w:style>
  <w:style w:type="character" w:customStyle="1" w:styleId="verdana">
    <w:name w:val="verdana"/>
    <w:basedOn w:val="DefaultParagraphFont"/>
    <w:qFormat/>
    <w:rsid w:val="001B3B52"/>
    <w:rPr>
      <w:rFonts w:cs="Times New Roman"/>
    </w:rPr>
  </w:style>
  <w:style w:type="character" w:customStyle="1" w:styleId="italic">
    <w:name w:val="italic"/>
    <w:basedOn w:val="DefaultParagraphFont"/>
    <w:qFormat/>
    <w:rsid w:val="001B3B52"/>
    <w:rPr>
      <w:rFonts w:cs="Times New Roman"/>
    </w:rPr>
  </w:style>
  <w:style w:type="character" w:customStyle="1" w:styleId="hit">
    <w:name w:val="hit"/>
    <w:basedOn w:val="DefaultParagraphFont"/>
    <w:qFormat/>
    <w:rsid w:val="001B3B52"/>
    <w:rPr>
      <w:rFonts w:cs="Times New Roman"/>
    </w:rPr>
  </w:style>
  <w:style w:type="character" w:customStyle="1" w:styleId="blue">
    <w:name w:val="blue"/>
    <w:basedOn w:val="DefaultParagraphFont"/>
    <w:qFormat/>
    <w:rsid w:val="001B3B52"/>
    <w:rPr>
      <w:rFonts w:cs="Times New Roman"/>
    </w:rPr>
  </w:style>
  <w:style w:type="character" w:customStyle="1" w:styleId="copyrightdescription">
    <w:name w:val="copyrightdescription"/>
    <w:basedOn w:val="DefaultParagraphFont"/>
    <w:qFormat/>
    <w:rsid w:val="001B3B52"/>
    <w:rPr>
      <w:rFonts w:cs="Times New Roman"/>
    </w:rPr>
  </w:style>
  <w:style w:type="character" w:customStyle="1" w:styleId="tabtitle">
    <w:name w:val="tabtitle"/>
    <w:basedOn w:val="DefaultParagraphFont"/>
    <w:qFormat/>
    <w:rsid w:val="001B3B52"/>
    <w:rPr>
      <w:rFonts w:cs="Times New Roman"/>
    </w:rPr>
  </w:style>
  <w:style w:type="character" w:customStyle="1" w:styleId="resultbodyblack">
    <w:name w:val="resultbodyblack"/>
    <w:basedOn w:val="DefaultParagraphFont"/>
    <w:qFormat/>
    <w:rsid w:val="001B3B52"/>
    <w:rPr>
      <w:rFonts w:cs="Times New Roman"/>
    </w:rPr>
  </w:style>
  <w:style w:type="character" w:customStyle="1" w:styleId="resultbody">
    <w:name w:val="resultbody"/>
    <w:basedOn w:val="DefaultParagraphFont"/>
    <w:qFormat/>
    <w:rsid w:val="001B3B52"/>
    <w:rPr>
      <w:rFonts w:cs="Times New Roman"/>
    </w:rPr>
  </w:style>
  <w:style w:type="character" w:customStyle="1" w:styleId="resultbodysmallitalic">
    <w:name w:val="resultbodysmallitalic"/>
    <w:basedOn w:val="DefaultParagraphFont"/>
    <w:qFormat/>
    <w:rsid w:val="001B3B52"/>
    <w:rPr>
      <w:rFonts w:cs="Times New Roman"/>
    </w:rPr>
  </w:style>
  <w:style w:type="character" w:customStyle="1" w:styleId="resultpron">
    <w:name w:val="resultpron"/>
    <w:basedOn w:val="DefaultParagraphFont"/>
    <w:qFormat/>
    <w:rsid w:val="001B3B52"/>
    <w:rPr>
      <w:rFonts w:cs="Times New Roman"/>
    </w:rPr>
  </w:style>
  <w:style w:type="character" w:customStyle="1" w:styleId="NumberingSymbols">
    <w:name w:val="Numbering Symbols"/>
    <w:qFormat/>
    <w:rsid w:val="001B3B52"/>
  </w:style>
  <w:style w:type="character" w:customStyle="1" w:styleId="StrongEmphasis">
    <w:name w:val="Strong Emphasis"/>
    <w:qFormat/>
    <w:rsid w:val="001B3B52"/>
    <w:rPr>
      <w:b/>
      <w:bCs/>
    </w:rPr>
  </w:style>
  <w:style w:type="character" w:customStyle="1" w:styleId="Emphasis2">
    <w:name w:val="Emphasis2"/>
    <w:basedOn w:val="DefaultParagraphFont"/>
    <w:qFormat/>
    <w:rsid w:val="001B3B52"/>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B3B52"/>
    <w:rPr>
      <w:rFonts w:ascii="Times New Roman" w:hAnsi="Times New Roman"/>
      <w:sz w:val="20"/>
      <w:szCs w:val="24"/>
      <w:u w:val="single"/>
      <w:lang w:val="en-US" w:eastAsia="en-US" w:bidi="ar-SA"/>
    </w:rPr>
  </w:style>
  <w:style w:type="character" w:customStyle="1" w:styleId="pg">
    <w:name w:val="pg"/>
    <w:basedOn w:val="DefaultParagraphFont"/>
    <w:qFormat/>
    <w:rsid w:val="001B3B52"/>
  </w:style>
  <w:style w:type="character" w:customStyle="1" w:styleId="ital-inline">
    <w:name w:val="ital-inline"/>
    <w:basedOn w:val="DefaultParagraphFont"/>
    <w:qFormat/>
    <w:rsid w:val="001B3B52"/>
  </w:style>
  <w:style w:type="character" w:customStyle="1" w:styleId="senselabelstart">
    <w:name w:val="sense_label start"/>
    <w:basedOn w:val="DefaultParagraphFont"/>
    <w:qFormat/>
    <w:rsid w:val="001B3B52"/>
  </w:style>
  <w:style w:type="character" w:customStyle="1" w:styleId="sensecontent">
    <w:name w:val="sense_content"/>
    <w:basedOn w:val="DefaultParagraphFont"/>
    <w:qFormat/>
    <w:rsid w:val="001B3B52"/>
  </w:style>
  <w:style w:type="character" w:customStyle="1" w:styleId="vi">
    <w:name w:val="vi"/>
    <w:basedOn w:val="DefaultParagraphFont"/>
    <w:qFormat/>
    <w:rsid w:val="001B3B52"/>
  </w:style>
  <w:style w:type="character" w:customStyle="1" w:styleId="senselabel">
    <w:name w:val="sense_label"/>
    <w:basedOn w:val="DefaultParagraphFont"/>
    <w:qFormat/>
    <w:rsid w:val="001B3B52"/>
  </w:style>
  <w:style w:type="character" w:customStyle="1" w:styleId="Style11ptItalicUnderline">
    <w:name w:val="Style 11 pt Italic Underline"/>
    <w:basedOn w:val="DefaultParagraphFont"/>
    <w:qFormat/>
    <w:rsid w:val="001B3B52"/>
    <w:rPr>
      <w:i/>
      <w:iCs/>
      <w:sz w:val="20"/>
      <w:u w:val="single"/>
    </w:rPr>
  </w:style>
  <w:style w:type="character" w:customStyle="1" w:styleId="Style11ptBoldUnderline">
    <w:name w:val="Style 11 pt Bold Underline"/>
    <w:basedOn w:val="DefaultParagraphFont"/>
    <w:qFormat/>
    <w:rsid w:val="001B3B52"/>
    <w:rPr>
      <w:b/>
      <w:bCs/>
      <w:sz w:val="20"/>
      <w:u w:val="single"/>
    </w:rPr>
  </w:style>
  <w:style w:type="character" w:customStyle="1" w:styleId="StyleStyle4CharTimesNewRoman11ptItalic">
    <w:name w:val="Style Style4 Char + Times New Roman 11 pt Italic"/>
    <w:basedOn w:val="DefaultParagraphFont"/>
    <w:qFormat/>
    <w:rsid w:val="001B3B52"/>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B3B52"/>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B3B52"/>
    <w:rPr>
      <w:color w:val="000000"/>
      <w:sz w:val="20"/>
    </w:rPr>
  </w:style>
  <w:style w:type="character" w:customStyle="1" w:styleId="Style11ptBlackUnderline">
    <w:name w:val="Style 11 pt Black Underline"/>
    <w:basedOn w:val="DefaultParagraphFont"/>
    <w:qFormat/>
    <w:rsid w:val="001B3B52"/>
    <w:rPr>
      <w:color w:val="000000"/>
      <w:sz w:val="20"/>
      <w:u w:val="single"/>
    </w:rPr>
  </w:style>
  <w:style w:type="character" w:customStyle="1" w:styleId="pmterms1">
    <w:name w:val="pmterms1"/>
    <w:basedOn w:val="DefaultParagraphFont"/>
    <w:qFormat/>
    <w:rsid w:val="001B3B52"/>
  </w:style>
  <w:style w:type="character" w:customStyle="1" w:styleId="HTMLTypewriter3">
    <w:name w:val="HTML Typewriter3"/>
    <w:basedOn w:val="DefaultParagraphFont"/>
    <w:qFormat/>
    <w:rsid w:val="001B3B52"/>
    <w:rPr>
      <w:rFonts w:ascii="Courier New" w:eastAsia="SimSun" w:hAnsi="Courier New" w:cs="Courier New"/>
      <w:sz w:val="20"/>
      <w:szCs w:val="20"/>
    </w:rPr>
  </w:style>
  <w:style w:type="character" w:customStyle="1" w:styleId="CardsChar">
    <w:name w:val="Cards Char"/>
    <w:basedOn w:val="DefaultParagraphFont"/>
    <w:qFormat/>
    <w:rsid w:val="001B3B52"/>
    <w:rPr>
      <w:rFonts w:ascii="Times New Roman" w:hAnsi="Times New Roman" w:cs="Times New Roman"/>
      <w:lang w:val="en-US" w:bidi="ar-SA"/>
    </w:rPr>
  </w:style>
  <w:style w:type="character" w:customStyle="1" w:styleId="CardsFont12pt0">
    <w:name w:val="Cards + Font 12pt"/>
    <w:basedOn w:val="CardsChar"/>
    <w:qFormat/>
    <w:rsid w:val="001B3B52"/>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B3B52"/>
    <w:rPr>
      <w:rFonts w:ascii="Times New Roman" w:hAnsi="Times New Roman" w:cs="Times New Roman"/>
      <w:b/>
      <w:sz w:val="24"/>
      <w:u w:val="single"/>
      <w:lang w:val="en-US" w:bidi="ar-SA"/>
    </w:rPr>
  </w:style>
  <w:style w:type="character" w:styleId="HTMLCite">
    <w:name w:val="HTML Cite"/>
    <w:basedOn w:val="DefaultParagraphFont"/>
    <w:uiPriority w:val="99"/>
    <w:qFormat/>
    <w:rsid w:val="001B3B52"/>
    <w:rPr>
      <w:rFonts w:cs="Times New Roman"/>
      <w:i/>
    </w:rPr>
  </w:style>
  <w:style w:type="character" w:customStyle="1" w:styleId="VisitedInternetLink">
    <w:name w:val="Visited Internet Link"/>
    <w:basedOn w:val="DefaultParagraphFont"/>
    <w:rsid w:val="001B3B52"/>
    <w:rPr>
      <w:color w:val="800080"/>
      <w:u w:val="single"/>
    </w:rPr>
  </w:style>
  <w:style w:type="character" w:customStyle="1" w:styleId="CitesChar">
    <w:name w:val="Cites Char"/>
    <w:basedOn w:val="DefaultParagraphFont"/>
    <w:qFormat/>
    <w:rsid w:val="001B3B52"/>
    <w:rPr>
      <w:szCs w:val="24"/>
      <w:lang w:val="en-US" w:bidi="ar-SA"/>
    </w:rPr>
  </w:style>
  <w:style w:type="character" w:customStyle="1" w:styleId="loose">
    <w:name w:val="loose"/>
    <w:qFormat/>
    <w:rsid w:val="001B3B52"/>
  </w:style>
  <w:style w:type="character" w:customStyle="1" w:styleId="domtooltips">
    <w:name w:val="domtooltips"/>
    <w:basedOn w:val="DefaultParagraphFont"/>
    <w:qFormat/>
    <w:rsid w:val="001B3B52"/>
  </w:style>
  <w:style w:type="character" w:customStyle="1" w:styleId="caps">
    <w:name w:val="caps"/>
    <w:basedOn w:val="DefaultParagraphFont"/>
    <w:qFormat/>
    <w:rsid w:val="001B3B52"/>
  </w:style>
  <w:style w:type="character" w:customStyle="1" w:styleId="Style11ptUnderlineBorderSinglesolidlineAuto05pt">
    <w:name w:val="Style 11 pt Underline Border: : (Single solid line Auto  0.5 pt..."/>
    <w:basedOn w:val="DefaultParagraphFont"/>
    <w:qFormat/>
    <w:rsid w:val="001B3B52"/>
    <w:rPr>
      <w:sz w:val="20"/>
      <w:u w:val="single"/>
      <w:bdr w:val="single" w:sz="4" w:space="0" w:color="00000A"/>
    </w:rPr>
  </w:style>
  <w:style w:type="character" w:customStyle="1" w:styleId="StyleUnderlineChar11pt">
    <w:name w:val="Style Underline Char + 11 pt"/>
    <w:basedOn w:val="DefaultParagraphFont"/>
    <w:qFormat/>
    <w:rsid w:val="001B3B52"/>
    <w:rPr>
      <w:rFonts w:ascii="Times New Roman" w:hAnsi="Times New Roman"/>
      <w:sz w:val="20"/>
      <w:szCs w:val="24"/>
      <w:u w:val="single"/>
      <w:lang w:val="en-US" w:eastAsia="en-US" w:bidi="ar-SA"/>
    </w:rPr>
  </w:style>
  <w:style w:type="paragraph" w:styleId="List">
    <w:name w:val="List"/>
    <w:basedOn w:val="BodyText"/>
    <w:uiPriority w:val="99"/>
    <w:rsid w:val="001B3B52"/>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B3B52"/>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B3B52"/>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B3B52"/>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B3B52"/>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B3B52"/>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B3B52"/>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1B3B52"/>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1B3B52"/>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1B3B52"/>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1B3B52"/>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1B3B52"/>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1B3B52"/>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1B3B52"/>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B3B52"/>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1B3B52"/>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B3B52"/>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B3B52"/>
    <w:rPr>
      <w:rFonts w:ascii="Times New Roman" w:eastAsia="Times New Roman" w:hAnsi="Times New Roman" w:cs="Arial"/>
      <w:bCs/>
      <w:caps/>
      <w:color w:val="00000A"/>
      <w:sz w:val="20"/>
      <w:szCs w:val="20"/>
    </w:rPr>
  </w:style>
  <w:style w:type="character" w:customStyle="1" w:styleId="Heading3Char1">
    <w:name w:val="Heading 3 Char1"/>
    <w:qFormat/>
    <w:rsid w:val="001B3B52"/>
    <w:rPr>
      <w:rFonts w:cs="Arial"/>
      <w:bCs/>
      <w:szCs w:val="26"/>
      <w:u w:val="single"/>
      <w:lang w:val="en-US" w:eastAsia="en-US" w:bidi="ar-SA"/>
    </w:rPr>
  </w:style>
  <w:style w:type="paragraph" w:styleId="Revision">
    <w:name w:val="Revision"/>
    <w:hidden/>
    <w:uiPriority w:val="99"/>
    <w:semiHidden/>
    <w:rsid w:val="001B3B52"/>
    <w:rPr>
      <w:rFonts w:ascii="Calibri" w:hAnsi="Calibri"/>
      <w:sz w:val="22"/>
    </w:rPr>
  </w:style>
  <w:style w:type="paragraph" w:customStyle="1" w:styleId="Smalltext">
    <w:name w:val="Small text"/>
    <w:aliases w:val="Quote1,Quote11"/>
    <w:basedOn w:val="Normal"/>
    <w:link w:val="SmalltextChar0"/>
    <w:qFormat/>
    <w:rsid w:val="001B3B52"/>
    <w:rPr>
      <w:rFonts w:ascii="Times New Roman" w:eastAsia="MS Mincho" w:hAnsi="Times New Roman" w:cs="Times New Roman"/>
      <w:sz w:val="16"/>
    </w:rPr>
  </w:style>
  <w:style w:type="character" w:customStyle="1" w:styleId="BoldUnderlineChar">
    <w:name w:val="Bold Underline Char"/>
    <w:basedOn w:val="DefaultParagraphFont"/>
    <w:locked/>
    <w:rsid w:val="001B3B52"/>
    <w:rPr>
      <w:rFonts w:ascii="Times New Roman" w:eastAsia="Times New Roman" w:hAnsi="Times New Roman" w:cs="Times New Roman"/>
      <w:b/>
      <w:bCs/>
      <w:sz w:val="20"/>
      <w:szCs w:val="24"/>
      <w:u w:val="single"/>
    </w:rPr>
  </w:style>
  <w:style w:type="character" w:customStyle="1" w:styleId="StyleGaramond">
    <w:name w:val="Style Garamond"/>
    <w:qFormat/>
    <w:rsid w:val="001B3B52"/>
    <w:rPr>
      <w:rFonts w:ascii="Garamond" w:hAnsi="Garamond" w:cs="Garamond"/>
    </w:rPr>
  </w:style>
  <w:style w:type="character" w:customStyle="1" w:styleId="StyletagGaramondChar">
    <w:name w:val="Style tag + Garamond Char"/>
    <w:qFormat/>
    <w:rsid w:val="001B3B52"/>
    <w:rPr>
      <w:rFonts w:ascii="Garamond" w:hAnsi="Garamond" w:cs="Garamond"/>
      <w:b/>
      <w:bCs/>
      <w:sz w:val="24"/>
      <w:szCs w:val="24"/>
      <w:lang w:val="en-US" w:bidi="ar-SA"/>
    </w:rPr>
  </w:style>
  <w:style w:type="character" w:customStyle="1" w:styleId="StylecardGaramond12ptUnderlineChar">
    <w:name w:val="Style card + Garamond 12 pt Underline Char"/>
    <w:qFormat/>
    <w:rsid w:val="001B3B52"/>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B3B52"/>
    <w:rPr>
      <w:rFonts w:ascii="Arial" w:hAnsi="Arial"/>
      <w:b/>
      <w:sz w:val="20"/>
      <w:u w:val="single"/>
    </w:rPr>
  </w:style>
  <w:style w:type="character" w:customStyle="1" w:styleId="WW8Num2z0">
    <w:name w:val="WW8Num2z0"/>
    <w:qFormat/>
    <w:rsid w:val="001B3B52"/>
  </w:style>
  <w:style w:type="character" w:customStyle="1" w:styleId="WW8Num2z1">
    <w:name w:val="WW8Num2z1"/>
    <w:qFormat/>
    <w:rsid w:val="001B3B52"/>
  </w:style>
  <w:style w:type="character" w:customStyle="1" w:styleId="WW8Num2z2">
    <w:name w:val="WW8Num2z2"/>
    <w:qFormat/>
    <w:rsid w:val="001B3B52"/>
  </w:style>
  <w:style w:type="character" w:customStyle="1" w:styleId="WW8Num2z3">
    <w:name w:val="WW8Num2z3"/>
    <w:qFormat/>
    <w:rsid w:val="001B3B52"/>
  </w:style>
  <w:style w:type="character" w:customStyle="1" w:styleId="WW8Num2z4">
    <w:name w:val="WW8Num2z4"/>
    <w:qFormat/>
    <w:rsid w:val="001B3B52"/>
  </w:style>
  <w:style w:type="character" w:customStyle="1" w:styleId="WW8Num2z5">
    <w:name w:val="WW8Num2z5"/>
    <w:qFormat/>
    <w:rsid w:val="001B3B52"/>
  </w:style>
  <w:style w:type="character" w:customStyle="1" w:styleId="WW8Num2z6">
    <w:name w:val="WW8Num2z6"/>
    <w:qFormat/>
    <w:rsid w:val="001B3B52"/>
  </w:style>
  <w:style w:type="character" w:customStyle="1" w:styleId="WW8Num2z7">
    <w:name w:val="WW8Num2z7"/>
    <w:qFormat/>
    <w:rsid w:val="001B3B52"/>
  </w:style>
  <w:style w:type="character" w:customStyle="1" w:styleId="WW8Num2z8">
    <w:name w:val="WW8Num2z8"/>
    <w:qFormat/>
    <w:rsid w:val="001B3B52"/>
  </w:style>
  <w:style w:type="character" w:customStyle="1" w:styleId="WW8Num5z0">
    <w:name w:val="WW8Num5z0"/>
    <w:qFormat/>
    <w:rsid w:val="001B3B52"/>
  </w:style>
  <w:style w:type="character" w:customStyle="1" w:styleId="WW8Num5z1">
    <w:name w:val="WW8Num5z1"/>
    <w:qFormat/>
    <w:rsid w:val="001B3B52"/>
  </w:style>
  <w:style w:type="character" w:customStyle="1" w:styleId="WW8Num5z2">
    <w:name w:val="WW8Num5z2"/>
    <w:qFormat/>
    <w:rsid w:val="001B3B52"/>
  </w:style>
  <w:style w:type="character" w:customStyle="1" w:styleId="WW8Num5z3">
    <w:name w:val="WW8Num5z3"/>
    <w:qFormat/>
    <w:rsid w:val="001B3B52"/>
  </w:style>
  <w:style w:type="character" w:customStyle="1" w:styleId="WW8Num5z4">
    <w:name w:val="WW8Num5z4"/>
    <w:qFormat/>
    <w:rsid w:val="001B3B52"/>
  </w:style>
  <w:style w:type="character" w:customStyle="1" w:styleId="WW8Num5z5">
    <w:name w:val="WW8Num5z5"/>
    <w:qFormat/>
    <w:rsid w:val="001B3B52"/>
  </w:style>
  <w:style w:type="character" w:customStyle="1" w:styleId="WW8Num5z6">
    <w:name w:val="WW8Num5z6"/>
    <w:qFormat/>
    <w:rsid w:val="001B3B52"/>
  </w:style>
  <w:style w:type="character" w:customStyle="1" w:styleId="WW8Num5z7">
    <w:name w:val="WW8Num5z7"/>
    <w:qFormat/>
    <w:rsid w:val="001B3B52"/>
  </w:style>
  <w:style w:type="character" w:customStyle="1" w:styleId="WW8Num5z8">
    <w:name w:val="WW8Num5z8"/>
    <w:qFormat/>
    <w:rsid w:val="001B3B52"/>
  </w:style>
  <w:style w:type="character" w:customStyle="1" w:styleId="CiteChar0">
    <w:name w:val="Cite Char"/>
    <w:aliases w:val="cite_tag Char,Char Char Char Char1 Char Char1,Char Char Char Char1 Char,Taglines Char Char, Cha"/>
    <w:basedOn w:val="DefaultParagraphFont"/>
    <w:qFormat/>
    <w:rsid w:val="001B3B52"/>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B3B52"/>
    <w:rPr>
      <w:rFonts w:ascii="Times New Roman" w:eastAsia="Times New Roman" w:hAnsi="Times New Roman" w:cs="Times New Roman"/>
      <w:u w:val="thick"/>
    </w:rPr>
  </w:style>
  <w:style w:type="character" w:customStyle="1" w:styleId="ListLabel19">
    <w:name w:val="ListLabel 19"/>
    <w:qFormat/>
    <w:rsid w:val="001B3B52"/>
    <w:rPr>
      <w:b/>
      <w:i/>
      <w:strike w:val="0"/>
      <w:dstrike w:val="0"/>
      <w:spacing w:val="0"/>
      <w:w w:val="100"/>
      <w:sz w:val="26"/>
    </w:rPr>
  </w:style>
  <w:style w:type="paragraph" w:styleId="Footer">
    <w:name w:val="footer"/>
    <w:basedOn w:val="Normal"/>
    <w:link w:val="FooterChar"/>
    <w:uiPriority w:val="99"/>
    <w:rsid w:val="001B3B52"/>
  </w:style>
  <w:style w:type="character" w:customStyle="1" w:styleId="FooterChar">
    <w:name w:val="Footer Char"/>
    <w:basedOn w:val="DefaultParagraphFont"/>
    <w:link w:val="Footer"/>
    <w:uiPriority w:val="99"/>
    <w:rsid w:val="001B3B52"/>
    <w:rPr>
      <w:rFonts w:ascii="Calibri" w:hAnsi="Calibri"/>
      <w:sz w:val="22"/>
    </w:rPr>
  </w:style>
  <w:style w:type="paragraph" w:customStyle="1" w:styleId="TagCite">
    <w:name w:val="Tag/Cite"/>
    <w:basedOn w:val="Normal"/>
    <w:qFormat/>
    <w:rsid w:val="001B3B52"/>
    <w:rPr>
      <w:rFonts w:eastAsia="Times New Roman" w:cs="Times New Roman"/>
      <w:b/>
    </w:rPr>
  </w:style>
  <w:style w:type="paragraph" w:customStyle="1" w:styleId="NormalText">
    <w:name w:val="Normal Text"/>
    <w:basedOn w:val="Normal"/>
    <w:link w:val="NormalTextChar"/>
    <w:qFormat/>
    <w:rsid w:val="001B3B52"/>
    <w:pPr>
      <w:jc w:val="both"/>
    </w:pPr>
    <w:rPr>
      <w:sz w:val="20"/>
      <w:szCs w:val="26"/>
    </w:rPr>
  </w:style>
  <w:style w:type="paragraph" w:customStyle="1" w:styleId="CardsFont6pt">
    <w:name w:val="Cards + Font: 6 pt"/>
    <w:basedOn w:val="Normal"/>
    <w:link w:val="CardsFont6ptChar1"/>
    <w:qFormat/>
    <w:rsid w:val="001B3B52"/>
    <w:pPr>
      <w:ind w:left="432" w:right="432"/>
      <w:jc w:val="both"/>
    </w:pPr>
    <w:rPr>
      <w:rFonts w:eastAsia="Times New Roman" w:cs="Times New Roman"/>
      <w:sz w:val="12"/>
      <w:szCs w:val="20"/>
    </w:rPr>
  </w:style>
  <w:style w:type="paragraph" w:customStyle="1" w:styleId="Small">
    <w:name w:val="Small"/>
    <w:basedOn w:val="Normal"/>
    <w:uiPriority w:val="99"/>
    <w:qFormat/>
    <w:rsid w:val="001B3B52"/>
    <w:rPr>
      <w:sz w:val="14"/>
    </w:rPr>
  </w:style>
  <w:style w:type="paragraph" w:customStyle="1" w:styleId="NotUnderlined">
    <w:name w:val="Not Underlined"/>
    <w:basedOn w:val="Normal"/>
    <w:uiPriority w:val="99"/>
    <w:qFormat/>
    <w:rsid w:val="001B3B52"/>
  </w:style>
  <w:style w:type="numbering" w:customStyle="1" w:styleId="WW8Num2">
    <w:name w:val="WW8Num2"/>
    <w:qFormat/>
    <w:rsid w:val="001B3B52"/>
  </w:style>
  <w:style w:type="numbering" w:customStyle="1" w:styleId="WW8Num5">
    <w:name w:val="WW8Num5"/>
    <w:qFormat/>
    <w:rsid w:val="001B3B52"/>
  </w:style>
  <w:style w:type="paragraph" w:customStyle="1" w:styleId="citenon-bold">
    <w:name w:val="cite non-bold"/>
    <w:basedOn w:val="Normal"/>
    <w:link w:val="citenon-boldChar"/>
    <w:qFormat/>
    <w:rsid w:val="001B3B52"/>
    <w:rPr>
      <w:rFonts w:ascii="Georgia" w:eastAsia="Calibri" w:hAnsi="Georgia"/>
    </w:rPr>
  </w:style>
  <w:style w:type="character" w:customStyle="1" w:styleId="citenon-boldChar">
    <w:name w:val="cite non-bold Char"/>
    <w:link w:val="citenon-bold"/>
    <w:rsid w:val="001B3B52"/>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B3B52"/>
    <w:rPr>
      <w:rFonts w:ascii="Times" w:eastAsia="MS Mincho" w:hAnsi="Times"/>
      <w:sz w:val="20"/>
      <w:szCs w:val="20"/>
    </w:rPr>
  </w:style>
  <w:style w:type="paragraph" w:customStyle="1" w:styleId="NewDebate">
    <w:name w:val="New Debate"/>
    <w:basedOn w:val="Heading4"/>
    <w:link w:val="NewDebateChar"/>
    <w:uiPriority w:val="4"/>
    <w:qFormat/>
    <w:rsid w:val="001B3B52"/>
    <w:rPr>
      <w:szCs w:val="22"/>
    </w:rPr>
  </w:style>
  <w:style w:type="character" w:customStyle="1" w:styleId="NewDebateChar">
    <w:name w:val="New Debate Char"/>
    <w:basedOn w:val="DefaultParagraphFont"/>
    <w:link w:val="NewDebate"/>
    <w:uiPriority w:val="4"/>
    <w:rsid w:val="001B3B52"/>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1B3B52"/>
    <w:rPr>
      <w:rFonts w:eastAsia="Calibri"/>
      <w:sz w:val="10"/>
    </w:rPr>
  </w:style>
  <w:style w:type="character" w:customStyle="1" w:styleId="ReallyfuckingsmallChar">
    <w:name w:val="Really fucking small Char"/>
    <w:basedOn w:val="DefaultParagraphFont"/>
    <w:link w:val="Reallyfuckingsmall"/>
    <w:rsid w:val="001B3B52"/>
    <w:rPr>
      <w:rFonts w:ascii="Calibri" w:eastAsia="Calibri" w:hAnsi="Calibri"/>
      <w:sz w:val="10"/>
    </w:rPr>
  </w:style>
  <w:style w:type="character" w:customStyle="1" w:styleId="NothingChar">
    <w:name w:val="Nothing Char"/>
    <w:link w:val="Nothing"/>
    <w:rsid w:val="001B3B52"/>
    <w:rPr>
      <w:rFonts w:ascii="Times New Roman" w:eastAsia="Times New Roman" w:hAnsi="Times New Roman" w:cs="Times New Roman"/>
      <w:color w:val="00000A"/>
      <w:sz w:val="20"/>
    </w:rPr>
  </w:style>
  <w:style w:type="character" w:customStyle="1" w:styleId="Footnote2Char">
    <w:name w:val="Footnote2 Char"/>
    <w:link w:val="Footnote2"/>
    <w:locked/>
    <w:rsid w:val="001B3B52"/>
  </w:style>
  <w:style w:type="paragraph" w:customStyle="1" w:styleId="Footnote2">
    <w:name w:val="Footnote2"/>
    <w:basedOn w:val="Normal"/>
    <w:next w:val="Normal"/>
    <w:link w:val="Footnote2Char"/>
    <w:autoRedefine/>
    <w:qFormat/>
    <w:rsid w:val="001B3B52"/>
    <w:pPr>
      <w:spacing w:after="120" w:line="480" w:lineRule="auto"/>
    </w:pPr>
    <w:rPr>
      <w:rFonts w:asciiTheme="minorHAnsi" w:hAnsiTheme="minorHAnsi"/>
      <w:sz w:val="24"/>
    </w:rPr>
  </w:style>
  <w:style w:type="character" w:customStyle="1" w:styleId="UnderlineCharChar">
    <w:name w:val="Underline Char Char"/>
    <w:basedOn w:val="DefaultParagraphFont"/>
    <w:rsid w:val="001B3B52"/>
    <w:rPr>
      <w:noProof w:val="0"/>
      <w:u w:val="single"/>
      <w:lang w:val="en-US" w:eastAsia="en-US" w:bidi="ar-SA"/>
    </w:rPr>
  </w:style>
  <w:style w:type="character" w:customStyle="1" w:styleId="UnderlinesCharChar">
    <w:name w:val="Underlines Char Char"/>
    <w:basedOn w:val="DefaultParagraphFont"/>
    <w:rsid w:val="001B3B52"/>
    <w:rPr>
      <w:rFonts w:cs="Arial"/>
      <w:b/>
      <w:bCs/>
      <w:noProof w:val="0"/>
      <w:sz w:val="22"/>
      <w:szCs w:val="26"/>
      <w:u w:val="single"/>
      <w:lang w:val="en-US" w:eastAsia="en-US" w:bidi="ar-SA"/>
    </w:rPr>
  </w:style>
  <w:style w:type="paragraph" w:customStyle="1" w:styleId="Style3">
    <w:name w:val="Style3"/>
    <w:basedOn w:val="Normal"/>
    <w:link w:val="Style3Char"/>
    <w:qFormat/>
    <w:rsid w:val="001B3B52"/>
    <w:rPr>
      <w:rFonts w:ascii="Arial Narrow" w:eastAsia="Times New Roman" w:hAnsi="Arial Narrow" w:cs="Times New Roman"/>
      <w:b/>
      <w:sz w:val="20"/>
    </w:rPr>
  </w:style>
  <w:style w:type="character" w:customStyle="1" w:styleId="Style3Char">
    <w:name w:val="Style3 Char"/>
    <w:basedOn w:val="DefaultParagraphFont"/>
    <w:link w:val="Style3"/>
    <w:rsid w:val="001B3B52"/>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1B3B52"/>
    <w:rPr>
      <w:rFonts w:eastAsia="Times New Roman"/>
      <w:sz w:val="20"/>
      <w:u w:val="single"/>
    </w:rPr>
  </w:style>
  <w:style w:type="character" w:customStyle="1" w:styleId="StyleStyle411ptChar">
    <w:name w:val="Style Style4 + 11 pt Char"/>
    <w:link w:val="StyleStyle411pt"/>
    <w:rsid w:val="001B3B52"/>
    <w:rPr>
      <w:rFonts w:ascii="Calibri" w:eastAsia="Times New Roman" w:hAnsi="Calibri"/>
      <w:sz w:val="20"/>
      <w:u w:val="single"/>
    </w:rPr>
  </w:style>
  <w:style w:type="paragraph" w:customStyle="1" w:styleId="StyleStyle411ptBold">
    <w:name w:val="Style Style4 + 11 pt Bold"/>
    <w:basedOn w:val="Normal"/>
    <w:link w:val="StyleStyle411ptBoldChar"/>
    <w:qFormat/>
    <w:rsid w:val="001B3B52"/>
    <w:rPr>
      <w:b/>
      <w:bCs/>
      <w:sz w:val="20"/>
      <w:u w:val="single"/>
    </w:rPr>
  </w:style>
  <w:style w:type="character" w:customStyle="1" w:styleId="StyleStyle411ptBoldChar">
    <w:name w:val="Style Style4 + 11 pt Bold Char"/>
    <w:link w:val="StyleStyle411ptBold"/>
    <w:rsid w:val="001B3B52"/>
    <w:rPr>
      <w:rFonts w:ascii="Calibri" w:hAnsi="Calibri"/>
      <w:b/>
      <w:bCs/>
      <w:sz w:val="20"/>
      <w:u w:val="single"/>
    </w:rPr>
  </w:style>
  <w:style w:type="paragraph" w:customStyle="1" w:styleId="Underlining">
    <w:name w:val="Underlining"/>
    <w:basedOn w:val="Normal"/>
    <w:link w:val="UnderliningChar"/>
    <w:qFormat/>
    <w:rsid w:val="001B3B52"/>
    <w:rPr>
      <w:rFonts w:eastAsia="Times New Roman"/>
      <w:sz w:val="20"/>
      <w:u w:val="single"/>
    </w:rPr>
  </w:style>
  <w:style w:type="character" w:customStyle="1" w:styleId="UnderliningChar">
    <w:name w:val="Underlining Char"/>
    <w:basedOn w:val="DefaultParagraphFont"/>
    <w:link w:val="Underlining"/>
    <w:rsid w:val="001B3B52"/>
    <w:rPr>
      <w:rFonts w:ascii="Calibri" w:eastAsia="Times New Roman" w:hAnsi="Calibri"/>
      <w:sz w:val="20"/>
      <w:u w:val="single"/>
    </w:rPr>
  </w:style>
  <w:style w:type="character" w:customStyle="1" w:styleId="StyleTimesNewRoman12ptBold">
    <w:name w:val="Style Times New Roman 12 pt Bold"/>
    <w:rsid w:val="001B3B52"/>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1B3B52"/>
    <w:rPr>
      <w:rFonts w:ascii="Century Gothic" w:hAnsi="Century Gothic"/>
      <w:sz w:val="24"/>
      <w:u w:val="thick"/>
    </w:rPr>
  </w:style>
  <w:style w:type="paragraph" w:customStyle="1" w:styleId="Cardstyle">
    <w:name w:val="Cardstyle"/>
    <w:basedOn w:val="Normal"/>
    <w:next w:val="Normal"/>
    <w:qFormat/>
    <w:rsid w:val="001B3B52"/>
    <w:rPr>
      <w:rFonts w:eastAsia="Times New Roman" w:cs="Times New Roman"/>
      <w:sz w:val="20"/>
    </w:rPr>
  </w:style>
  <w:style w:type="character" w:customStyle="1" w:styleId="Style8pt1">
    <w:name w:val="Style 8 pt1"/>
    <w:basedOn w:val="DefaultParagraphFont"/>
    <w:rsid w:val="001B3B52"/>
    <w:rPr>
      <w:rFonts w:ascii="Georgia" w:hAnsi="Georgia"/>
      <w:sz w:val="16"/>
    </w:rPr>
  </w:style>
  <w:style w:type="character" w:customStyle="1" w:styleId="Style8pt">
    <w:name w:val="Style 8 pt"/>
    <w:basedOn w:val="DefaultParagraphFont"/>
    <w:rsid w:val="001B3B52"/>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B3B52"/>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B3B52"/>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1B3B52"/>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B3B52"/>
    <w:rPr>
      <w:rFonts w:eastAsia="Times New Roman" w:cs="Times New Roman"/>
      <w:b/>
      <w:bCs/>
      <w:sz w:val="20"/>
      <w:u w:val="single"/>
    </w:rPr>
  </w:style>
  <w:style w:type="character" w:customStyle="1" w:styleId="StyleUnderlineChar11ptBoldChar">
    <w:name w:val="Style Underline Char + 11 pt Bold Char"/>
    <w:link w:val="StyleUnderlineChar11ptBold"/>
    <w:rsid w:val="001B3B52"/>
    <w:rPr>
      <w:rFonts w:ascii="Calibri" w:eastAsia="Times New Roman" w:hAnsi="Calibri" w:cs="Times New Roman"/>
      <w:b/>
      <w:bCs/>
      <w:sz w:val="20"/>
      <w:u w:val="single"/>
    </w:rPr>
  </w:style>
  <w:style w:type="character" w:customStyle="1" w:styleId="NormalTextChar">
    <w:name w:val="Normal Text Char"/>
    <w:link w:val="NormalText"/>
    <w:rsid w:val="001B3B52"/>
    <w:rPr>
      <w:rFonts w:ascii="Calibri" w:hAnsi="Calibri"/>
      <w:sz w:val="20"/>
      <w:szCs w:val="26"/>
    </w:rPr>
  </w:style>
  <w:style w:type="character" w:customStyle="1" w:styleId="ShrinkChar">
    <w:name w:val="Shrink Char"/>
    <w:link w:val="Shrink"/>
    <w:rsid w:val="001B3B52"/>
    <w:rPr>
      <w:rFonts w:ascii="Garamond" w:hAnsi="Garamond"/>
      <w:sz w:val="12"/>
    </w:rPr>
  </w:style>
  <w:style w:type="paragraph" w:customStyle="1" w:styleId="Shrink">
    <w:name w:val="Shrink"/>
    <w:link w:val="ShrinkChar"/>
    <w:qFormat/>
    <w:rsid w:val="001B3B52"/>
    <w:pPr>
      <w:ind w:left="288" w:right="288"/>
    </w:pPr>
    <w:rPr>
      <w:rFonts w:ascii="Garamond" w:hAnsi="Garamond"/>
      <w:sz w:val="12"/>
    </w:rPr>
  </w:style>
  <w:style w:type="paragraph" w:customStyle="1" w:styleId="cites0">
    <w:name w:val="cites"/>
    <w:link w:val="citesChar0"/>
    <w:autoRedefine/>
    <w:qFormat/>
    <w:rsid w:val="001B3B52"/>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1B3B52"/>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1B3B5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B3B52"/>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1B3B52"/>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B3B52"/>
  </w:style>
  <w:style w:type="character" w:customStyle="1" w:styleId="CardsChar1">
    <w:name w:val="Cards Char1"/>
    <w:rsid w:val="001B3B52"/>
    <w:rPr>
      <w:rFonts w:ascii="Times New Roman" w:hAnsi="Times New Roman" w:cs="Times New Roman"/>
      <w:sz w:val="20"/>
      <w:szCs w:val="20"/>
    </w:rPr>
  </w:style>
  <w:style w:type="character" w:customStyle="1" w:styleId="AuthorYear">
    <w:name w:val="AuthorYear"/>
    <w:uiPriority w:val="1"/>
    <w:qFormat/>
    <w:rsid w:val="001B3B52"/>
    <w:rPr>
      <w:rFonts w:ascii="Georgia" w:hAnsi="Georgia"/>
      <w:b/>
      <w:sz w:val="24"/>
    </w:rPr>
  </w:style>
  <w:style w:type="paragraph" w:customStyle="1" w:styleId="Shrink8">
    <w:name w:val="Shrink8"/>
    <w:basedOn w:val="Normal"/>
    <w:qFormat/>
    <w:rsid w:val="001B3B52"/>
    <w:rPr>
      <w:sz w:val="16"/>
    </w:rPr>
  </w:style>
  <w:style w:type="paragraph" w:customStyle="1" w:styleId="Normal1">
    <w:name w:val="Normal1"/>
    <w:qFormat/>
    <w:rsid w:val="001B3B52"/>
    <w:rPr>
      <w:rFonts w:ascii="Calibri" w:eastAsia="Calibri" w:hAnsi="Calibri" w:cs="Calibri"/>
      <w:color w:val="000000"/>
      <w:sz w:val="22"/>
      <w:szCs w:val="20"/>
      <w:lang w:val="es-US" w:eastAsia="es-US"/>
    </w:rPr>
  </w:style>
  <w:style w:type="character" w:customStyle="1" w:styleId="highlight2">
    <w:name w:val="highlight2"/>
    <w:rsid w:val="001B3B52"/>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1B3B52"/>
    <w:rPr>
      <w:rFonts w:eastAsia="SimSun" w:cs="Times New Roman"/>
      <w:color w:val="00000A"/>
      <w:sz w:val="20"/>
      <w:lang w:eastAsia="zh-CN"/>
    </w:rPr>
  </w:style>
  <w:style w:type="character" w:customStyle="1" w:styleId="Stylecard11ptChar">
    <w:name w:val="Style card + 11 pt Char"/>
    <w:basedOn w:val="cardChar"/>
    <w:link w:val="Stylecard11pt"/>
    <w:rsid w:val="001B3B52"/>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1B3B52"/>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1B3B52"/>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1B3B52"/>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B3B52"/>
    <w:rPr>
      <w:rFonts w:cs="Arial"/>
      <w:b/>
      <w:bCs/>
      <w:kern w:val="32"/>
      <w:sz w:val="32"/>
      <w:szCs w:val="32"/>
      <w:u w:val="single"/>
      <w:lang w:val="en-US" w:eastAsia="en-US" w:bidi="ar-SA"/>
    </w:rPr>
  </w:style>
  <w:style w:type="character" w:customStyle="1" w:styleId="UNDERLINECharChar0">
    <w:name w:val="UNDERLINE Char Char"/>
    <w:basedOn w:val="DefaultParagraphFont"/>
    <w:rsid w:val="001B3B52"/>
    <w:rPr>
      <w:bCs/>
      <w:kern w:val="28"/>
      <w:szCs w:val="32"/>
      <w:u w:val="single"/>
    </w:rPr>
  </w:style>
  <w:style w:type="character" w:customStyle="1" w:styleId="term">
    <w:name w:val="term"/>
    <w:basedOn w:val="DefaultParagraphFont"/>
    <w:rsid w:val="001B3B52"/>
  </w:style>
  <w:style w:type="character" w:customStyle="1" w:styleId="SmallFontCharCharCharChar">
    <w:name w:val="Small Font Char Char Char Char"/>
    <w:basedOn w:val="DefaultParagraphFont"/>
    <w:rsid w:val="001B3B52"/>
    <w:rPr>
      <w:rFonts w:ascii="Arial" w:hAnsi="Arial"/>
      <w:sz w:val="12"/>
      <w:szCs w:val="24"/>
    </w:rPr>
  </w:style>
  <w:style w:type="character" w:customStyle="1" w:styleId="vitstoryheadline">
    <w:name w:val="vitstoryheadline"/>
    <w:basedOn w:val="DefaultParagraphFont"/>
    <w:rsid w:val="001B3B52"/>
  </w:style>
  <w:style w:type="character" w:customStyle="1" w:styleId="regtext">
    <w:name w:val="regtext"/>
    <w:basedOn w:val="DefaultParagraphFont"/>
    <w:rsid w:val="001B3B52"/>
  </w:style>
  <w:style w:type="character" w:customStyle="1" w:styleId="bps-topic-ident">
    <w:name w:val="bps-topic-ident"/>
    <w:basedOn w:val="DefaultParagraphFont"/>
    <w:rsid w:val="001B3B52"/>
  </w:style>
  <w:style w:type="character" w:customStyle="1" w:styleId="CharChar4">
    <w:name w:val="Char Char4"/>
    <w:basedOn w:val="DefaultParagraphFont"/>
    <w:rsid w:val="001B3B52"/>
    <w:rPr>
      <w:b/>
      <w:bCs/>
      <w:sz w:val="28"/>
      <w:szCs w:val="28"/>
    </w:rPr>
  </w:style>
  <w:style w:type="character" w:customStyle="1" w:styleId="CharChar5">
    <w:name w:val="Char Char5"/>
    <w:basedOn w:val="DefaultParagraphFont"/>
    <w:rsid w:val="001B3B52"/>
    <w:rPr>
      <w:rFonts w:ascii="Arial" w:hAnsi="Arial" w:cs="Arial"/>
      <w:b/>
      <w:bCs/>
      <w:sz w:val="26"/>
      <w:szCs w:val="26"/>
    </w:rPr>
  </w:style>
  <w:style w:type="paragraph" w:customStyle="1" w:styleId="tagcite0">
    <w:name w:val="tagcite"/>
    <w:basedOn w:val="Normal"/>
    <w:qFormat/>
    <w:rsid w:val="001B3B52"/>
    <w:rPr>
      <w:rFonts w:eastAsia="Times New Roman" w:cs="Times New Roman"/>
      <w:b/>
    </w:rPr>
  </w:style>
  <w:style w:type="paragraph" w:customStyle="1" w:styleId="Regular">
    <w:name w:val="Regular"/>
    <w:link w:val="RegularChar"/>
    <w:rsid w:val="001B3B52"/>
    <w:rPr>
      <w:rFonts w:ascii="Garamond" w:eastAsia="Times New Roman" w:hAnsi="Garamond" w:cs="Arial"/>
      <w:bCs/>
      <w:kern w:val="20"/>
      <w:sz w:val="20"/>
      <w:szCs w:val="32"/>
    </w:rPr>
  </w:style>
  <w:style w:type="paragraph" w:customStyle="1" w:styleId="Boldunderline0">
    <w:name w:val="Bold underline"/>
    <w:basedOn w:val="Normal"/>
    <w:rsid w:val="001B3B52"/>
    <w:rPr>
      <w:rFonts w:eastAsia="Times New Roman" w:cs="Arial"/>
      <w:b/>
      <w:bCs/>
      <w:kern w:val="20"/>
      <w:sz w:val="20"/>
      <w:szCs w:val="32"/>
      <w:u w:val="single"/>
    </w:rPr>
  </w:style>
  <w:style w:type="character" w:customStyle="1" w:styleId="BoldunderlineChar0">
    <w:name w:val="Bold underline Char"/>
    <w:basedOn w:val="DefaultParagraphFont"/>
    <w:rsid w:val="001B3B52"/>
    <w:rPr>
      <w:rFonts w:ascii="Garamond" w:hAnsi="Garamond" w:cs="Arial"/>
      <w:b/>
      <w:bCs/>
      <w:kern w:val="20"/>
      <w:szCs w:val="32"/>
      <w:u w:val="single"/>
      <w:lang w:val="en-US" w:eastAsia="en-US" w:bidi="ar-SA"/>
    </w:rPr>
  </w:style>
  <w:style w:type="paragraph" w:customStyle="1" w:styleId="tag1">
    <w:name w:val="tag1"/>
    <w:basedOn w:val="Normal"/>
    <w:qFormat/>
    <w:rsid w:val="001B3B52"/>
    <w:rPr>
      <w:rFonts w:eastAsia="Times New Roman" w:cs="Times New Roman"/>
      <w:b/>
      <w:szCs w:val="20"/>
    </w:rPr>
  </w:style>
  <w:style w:type="character" w:customStyle="1" w:styleId="byline">
    <w:name w:val="byline"/>
    <w:basedOn w:val="DefaultParagraphFont"/>
    <w:rsid w:val="001B3B52"/>
  </w:style>
  <w:style w:type="character" w:customStyle="1" w:styleId="7TimesNewRoman">
    <w:name w:val="7 Times New Roman"/>
    <w:rsid w:val="001B3B5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B3B52"/>
    <w:rPr>
      <w:rFonts w:ascii="Cambria" w:eastAsia="Times New Roman" w:hAnsi="Cambria" w:cs="Times New Roman"/>
      <w:sz w:val="18"/>
      <w:szCs w:val="20"/>
    </w:rPr>
  </w:style>
  <w:style w:type="character" w:customStyle="1" w:styleId="Boxed">
    <w:name w:val="Boxed"/>
    <w:qFormat/>
    <w:rsid w:val="001B3B52"/>
    <w:rPr>
      <w:rFonts w:ascii="Garamond" w:hAnsi="Garamond"/>
      <w:sz w:val="20"/>
      <w:bdr w:val="single" w:sz="6" w:space="0" w:color="auto"/>
    </w:rPr>
  </w:style>
  <w:style w:type="character" w:customStyle="1" w:styleId="CardtextChar0">
    <w:name w:val="Card text Char"/>
    <w:basedOn w:val="DefaultParagraphFont"/>
    <w:link w:val="Cardtext0"/>
    <w:rsid w:val="001B3B52"/>
    <w:rPr>
      <w:rFonts w:ascii="Garamond" w:hAnsi="Garamond"/>
      <w:u w:val="single"/>
    </w:rPr>
  </w:style>
  <w:style w:type="paragraph" w:styleId="Date">
    <w:name w:val="Date"/>
    <w:aliases w:val="date"/>
    <w:basedOn w:val="Normal"/>
    <w:next w:val="Normal"/>
    <w:link w:val="DateChar"/>
    <w:uiPriority w:val="99"/>
    <w:rsid w:val="001B3B52"/>
    <w:rPr>
      <w:rFonts w:eastAsia="Times New Roman" w:cs="Times New Roman"/>
      <w:sz w:val="16"/>
    </w:rPr>
  </w:style>
  <w:style w:type="character" w:customStyle="1" w:styleId="DateChar">
    <w:name w:val="Date Char"/>
    <w:aliases w:val="date Char"/>
    <w:basedOn w:val="DefaultParagraphFont"/>
    <w:link w:val="Date"/>
    <w:uiPriority w:val="99"/>
    <w:rsid w:val="001B3B52"/>
    <w:rPr>
      <w:rFonts w:ascii="Calibri" w:eastAsia="Times New Roman" w:hAnsi="Calibri" w:cs="Times New Roman"/>
      <w:sz w:val="16"/>
    </w:rPr>
  </w:style>
  <w:style w:type="character" w:customStyle="1" w:styleId="CharChar2">
    <w:name w:val="Char Char2"/>
    <w:basedOn w:val="DefaultParagraphFont"/>
    <w:rsid w:val="001B3B52"/>
  </w:style>
  <w:style w:type="paragraph" w:customStyle="1" w:styleId="DebateCardSmall">
    <w:name w:val="Debate Card Small"/>
    <w:basedOn w:val="Normal"/>
    <w:link w:val="DebateCardSmallChar"/>
    <w:qFormat/>
    <w:rsid w:val="001B3B52"/>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1B3B52"/>
    <w:rPr>
      <w:rFonts w:ascii="Calibri" w:eastAsia="Times New Roman" w:hAnsi="Calibri" w:cs="Times New Roman"/>
      <w:sz w:val="16"/>
      <w:szCs w:val="16"/>
      <w:lang w:val="x-none" w:eastAsia="x-none"/>
    </w:rPr>
  </w:style>
  <w:style w:type="character" w:customStyle="1" w:styleId="reduce2">
    <w:name w:val="reduce2"/>
    <w:rsid w:val="001B3B52"/>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B3B52"/>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B3B52"/>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1B3B52"/>
    <w:rPr>
      <w:rFonts w:ascii="Calibri" w:eastAsia="Droid Sans Fallback" w:hAnsi="Calibri"/>
      <w:b/>
      <w:color w:val="00000A"/>
      <w:sz w:val="26"/>
      <w:szCs w:val="26"/>
    </w:rPr>
  </w:style>
  <w:style w:type="character" w:customStyle="1" w:styleId="asset-metabar-time">
    <w:name w:val="asset-metabar-time"/>
    <w:basedOn w:val="DefaultParagraphFont"/>
    <w:rsid w:val="001B3B52"/>
  </w:style>
  <w:style w:type="character" w:customStyle="1" w:styleId="Style1CharChar">
    <w:name w:val="Style1 Char Char"/>
    <w:basedOn w:val="DefaultParagraphFont"/>
    <w:rsid w:val="001B3B52"/>
    <w:rPr>
      <w:sz w:val="16"/>
      <w:szCs w:val="16"/>
      <w:lang w:val="en-US" w:eastAsia="en-US" w:bidi="ar-SA"/>
    </w:rPr>
  </w:style>
  <w:style w:type="character" w:customStyle="1" w:styleId="Style2CharChar">
    <w:name w:val="Style2 Char Char"/>
    <w:basedOn w:val="DefaultParagraphFont"/>
    <w:rsid w:val="001B3B52"/>
    <w:rPr>
      <w:u w:val="thick"/>
      <w:lang w:val="en-US" w:eastAsia="en-US" w:bidi="ar-SA"/>
    </w:rPr>
  </w:style>
  <w:style w:type="character" w:customStyle="1" w:styleId="dateline">
    <w:name w:val="dateline"/>
    <w:basedOn w:val="DefaultParagraphFont"/>
    <w:rsid w:val="001B3B52"/>
  </w:style>
  <w:style w:type="character" w:customStyle="1" w:styleId="date-display-single">
    <w:name w:val="date-display-single"/>
    <w:basedOn w:val="DefaultParagraphFont"/>
    <w:rsid w:val="001B3B52"/>
  </w:style>
  <w:style w:type="character" w:customStyle="1" w:styleId="wikigeneratedlinkcontent">
    <w:name w:val="wikigeneratedlinkcontent"/>
    <w:basedOn w:val="DefaultParagraphFont"/>
    <w:rsid w:val="001B3B52"/>
  </w:style>
  <w:style w:type="character" w:customStyle="1" w:styleId="Heading3CharCharChar3">
    <w:name w:val="Heading 3 Char Char Char3"/>
    <w:aliases w:val=" Char Char Char3,Char Char Char3,Heading 3 Char Char Char2, Char Char Char2,Char Char Char2"/>
    <w:basedOn w:val="DefaultParagraphFont"/>
    <w:rsid w:val="001B3B52"/>
    <w:rPr>
      <w:rFonts w:cs="Arial"/>
      <w:bCs/>
      <w:szCs w:val="26"/>
      <w:u w:val="single"/>
      <w:lang w:val="en-US" w:eastAsia="en-US" w:bidi="ar-SA"/>
    </w:rPr>
  </w:style>
  <w:style w:type="character" w:customStyle="1" w:styleId="aqj">
    <w:name w:val="aqj"/>
    <w:rsid w:val="001B3B52"/>
  </w:style>
  <w:style w:type="character" w:customStyle="1" w:styleId="CardTextChar1">
    <w:name w:val="CardText Char"/>
    <w:basedOn w:val="DefaultParagraphFont"/>
    <w:link w:val="CardText1"/>
    <w:locked/>
    <w:rsid w:val="001B3B52"/>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B3B52"/>
    <w:pPr>
      <w:ind w:left="288" w:right="288"/>
    </w:pPr>
    <w:rPr>
      <w:rFonts w:ascii="Times New Roman" w:eastAsia="Times New Roman" w:hAnsi="Times New Roman" w:cs="Times New Roman"/>
      <w:sz w:val="16"/>
    </w:rPr>
  </w:style>
  <w:style w:type="character" w:customStyle="1" w:styleId="ilad">
    <w:name w:val="il_ad"/>
    <w:rsid w:val="001B3B52"/>
  </w:style>
  <w:style w:type="character" w:customStyle="1" w:styleId="CardsUnderlined">
    <w:name w:val="Cards Underlined"/>
    <w:qFormat/>
    <w:rsid w:val="001B3B52"/>
    <w:rPr>
      <w:rFonts w:ascii="Helvetica" w:hAnsi="Helvetica"/>
      <w:sz w:val="22"/>
      <w:szCs w:val="24"/>
      <w:u w:val="thick"/>
    </w:rPr>
  </w:style>
  <w:style w:type="paragraph" w:customStyle="1" w:styleId="BBCite">
    <w:name w:val="BB Cite"/>
    <w:basedOn w:val="Normal"/>
    <w:autoRedefine/>
    <w:rsid w:val="001B3B52"/>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1B3B52"/>
  </w:style>
  <w:style w:type="character" w:customStyle="1" w:styleId="StyleStyleUnderline411pt">
    <w:name w:val="Style Style Underline4 + 11 pt"/>
    <w:basedOn w:val="DefaultParagraphFont"/>
    <w:rsid w:val="001B3B52"/>
    <w:rPr>
      <w:sz w:val="20"/>
      <w:u w:val="single"/>
    </w:rPr>
  </w:style>
  <w:style w:type="character" w:customStyle="1" w:styleId="StyleStyleUnderline411ptBold">
    <w:name w:val="Style Style Underline4 + 11 pt Bold"/>
    <w:basedOn w:val="DefaultParagraphFont"/>
    <w:rsid w:val="001B3B52"/>
    <w:rPr>
      <w:b/>
      <w:bCs/>
      <w:sz w:val="20"/>
      <w:u w:val="single"/>
    </w:rPr>
  </w:style>
  <w:style w:type="character" w:customStyle="1" w:styleId="StyleStyleUnderline311pt">
    <w:name w:val="Style Style Underline3 + 11 pt"/>
    <w:basedOn w:val="DefaultParagraphFont"/>
    <w:rsid w:val="001B3B52"/>
    <w:rPr>
      <w:sz w:val="20"/>
      <w:u w:val="single"/>
    </w:rPr>
  </w:style>
  <w:style w:type="character" w:customStyle="1" w:styleId="StyleStyleUnderline311ptBold">
    <w:name w:val="Style Style Underline3 + 11 pt Bold"/>
    <w:basedOn w:val="DefaultParagraphFont"/>
    <w:rsid w:val="001B3B52"/>
    <w:rPr>
      <w:b/>
      <w:bCs/>
      <w:sz w:val="20"/>
      <w:u w:val="single"/>
    </w:rPr>
  </w:style>
  <w:style w:type="character" w:customStyle="1" w:styleId="red-subtitle">
    <w:name w:val="red-subtitle"/>
    <w:basedOn w:val="DefaultParagraphFont"/>
    <w:rsid w:val="001B3B52"/>
  </w:style>
  <w:style w:type="character" w:styleId="PageNumber">
    <w:name w:val="page number"/>
    <w:aliases w:val="card ununderlined"/>
    <w:basedOn w:val="DefaultParagraphFont"/>
    <w:uiPriority w:val="99"/>
    <w:unhideWhenUsed/>
    <w:rsid w:val="001B3B52"/>
  </w:style>
  <w:style w:type="character" w:customStyle="1" w:styleId="ft1">
    <w:name w:val="ft1"/>
    <w:basedOn w:val="DefaultParagraphFont"/>
    <w:rsid w:val="001B3B52"/>
  </w:style>
  <w:style w:type="character" w:customStyle="1" w:styleId="dropcap">
    <w:name w:val="dropcap"/>
    <w:basedOn w:val="DefaultParagraphFont"/>
    <w:rsid w:val="001B3B52"/>
  </w:style>
  <w:style w:type="paragraph" w:customStyle="1" w:styleId="TagText">
    <w:name w:val="TagText"/>
    <w:basedOn w:val="Normal"/>
    <w:uiPriority w:val="99"/>
    <w:qFormat/>
    <w:rsid w:val="001B3B52"/>
    <w:pPr>
      <w:spacing w:before="200"/>
    </w:pPr>
    <w:rPr>
      <w:rFonts w:eastAsia="Calibri"/>
      <w:b/>
      <w:sz w:val="24"/>
    </w:rPr>
  </w:style>
  <w:style w:type="paragraph" w:customStyle="1" w:styleId="BreakTag">
    <w:name w:val="Break Tag"/>
    <w:basedOn w:val="Normal"/>
    <w:autoRedefine/>
    <w:uiPriority w:val="4"/>
    <w:qFormat/>
    <w:rsid w:val="001B3B52"/>
    <w:pPr>
      <w:spacing w:before="240"/>
    </w:pPr>
    <w:rPr>
      <w:rFonts w:ascii="Arial" w:hAnsi="Arial" w:cs="Arial"/>
      <w:b/>
      <w:sz w:val="26"/>
    </w:rPr>
  </w:style>
  <w:style w:type="paragraph" w:customStyle="1" w:styleId="BreakBlock">
    <w:name w:val="Break Block"/>
    <w:basedOn w:val="Normal"/>
    <w:link w:val="BreakBlockChar"/>
    <w:autoRedefine/>
    <w:qFormat/>
    <w:rsid w:val="001B3B52"/>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B3B52"/>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B3B52"/>
  </w:style>
  <w:style w:type="character" w:customStyle="1" w:styleId="Mention1">
    <w:name w:val="Mention1"/>
    <w:basedOn w:val="DefaultParagraphFont"/>
    <w:uiPriority w:val="99"/>
    <w:semiHidden/>
    <w:unhideWhenUsed/>
    <w:rsid w:val="001B3B52"/>
    <w:rPr>
      <w:color w:val="2B579A"/>
      <w:shd w:val="clear" w:color="auto" w:fill="E6E6E6"/>
    </w:rPr>
  </w:style>
  <w:style w:type="character" w:customStyle="1" w:styleId="Styleunderline11pt">
    <w:name w:val="Style underline + 11 pt"/>
    <w:rsid w:val="001B3B52"/>
    <w:rPr>
      <w:rFonts w:ascii="Times New Roman" w:hAnsi="Times New Roman"/>
      <w:sz w:val="20"/>
      <w:u w:val="single"/>
    </w:rPr>
  </w:style>
  <w:style w:type="paragraph" w:customStyle="1" w:styleId="Minimize">
    <w:name w:val="Minimize"/>
    <w:basedOn w:val="card"/>
    <w:next w:val="Normal"/>
    <w:link w:val="MinimizeChar"/>
    <w:qFormat/>
    <w:rsid w:val="001B3B52"/>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1B3B52"/>
    <w:rPr>
      <w:rFonts w:ascii="Georgia" w:hAnsi="Georgia"/>
      <w:bCs/>
      <w:color w:val="000000"/>
      <w:sz w:val="12"/>
      <w:szCs w:val="20"/>
    </w:rPr>
  </w:style>
  <w:style w:type="character" w:customStyle="1" w:styleId="hilite1">
    <w:name w:val="hilite1"/>
    <w:basedOn w:val="DefaultParagraphFont"/>
    <w:rsid w:val="001B3B52"/>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1B3B52"/>
    <w:rPr>
      <w:rFonts w:eastAsia="Times New Roman"/>
      <w:b/>
      <w:szCs w:val="20"/>
    </w:rPr>
  </w:style>
  <w:style w:type="character" w:customStyle="1" w:styleId="NormaltagChar">
    <w:name w:val="Normal tag Char"/>
    <w:basedOn w:val="DefaultParagraphFont"/>
    <w:link w:val="Normaltag"/>
    <w:uiPriority w:val="99"/>
    <w:locked/>
    <w:rsid w:val="001B3B52"/>
    <w:rPr>
      <w:rFonts w:ascii="Calibri" w:eastAsia="Times New Roman" w:hAnsi="Calibri"/>
      <w:b/>
      <w:sz w:val="22"/>
      <w:szCs w:val="20"/>
    </w:rPr>
  </w:style>
  <w:style w:type="character" w:customStyle="1" w:styleId="CitesChar2">
    <w:name w:val="Cites Char2"/>
    <w:link w:val="Cites"/>
    <w:rsid w:val="001B3B52"/>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1B3B52"/>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B3B52"/>
    <w:pPr>
      <w:spacing w:before="120" w:after="120"/>
    </w:pPr>
    <w:rPr>
      <w:rFonts w:eastAsia="Times New Roman"/>
      <w:b/>
      <w:u w:val="single"/>
      <w:lang w:bidi="en-US"/>
    </w:rPr>
  </w:style>
  <w:style w:type="paragraph" w:styleId="TOC9">
    <w:name w:val="toc 9"/>
    <w:basedOn w:val="Normal"/>
    <w:next w:val="Normal"/>
    <w:autoRedefine/>
    <w:rsid w:val="001B3B52"/>
    <w:pPr>
      <w:ind w:left="1600"/>
    </w:pPr>
    <w:rPr>
      <w:rFonts w:eastAsia="Times New Roman"/>
      <w:sz w:val="20"/>
      <w:lang w:bidi="en-US"/>
    </w:rPr>
  </w:style>
  <w:style w:type="paragraph" w:customStyle="1" w:styleId="TxBrp1">
    <w:name w:val="TxBr_p1"/>
    <w:basedOn w:val="Normal"/>
    <w:qFormat/>
    <w:rsid w:val="001B3B5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B3B52"/>
    <w:pPr>
      <w:spacing w:before="100" w:beforeAutospacing="1" w:after="100" w:afterAutospacing="1"/>
    </w:pPr>
    <w:rPr>
      <w:rFonts w:eastAsia="Times New Roman"/>
      <w:lang w:bidi="en-US"/>
    </w:rPr>
  </w:style>
  <w:style w:type="character" w:customStyle="1" w:styleId="standardcontent">
    <w:name w:val="standardcontent"/>
    <w:basedOn w:val="DefaultParagraphFont"/>
    <w:rsid w:val="001B3B52"/>
  </w:style>
  <w:style w:type="paragraph" w:customStyle="1" w:styleId="hat">
    <w:name w:val="hat"/>
    <w:basedOn w:val="Normal"/>
    <w:next w:val="Normal"/>
    <w:link w:val="hatChar"/>
    <w:qFormat/>
    <w:rsid w:val="001B3B5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B3B52"/>
  </w:style>
  <w:style w:type="paragraph" w:customStyle="1" w:styleId="HotRouteChar">
    <w:name w:val="Hot Route! Char"/>
    <w:basedOn w:val="Normal"/>
    <w:qFormat/>
    <w:rsid w:val="001B3B52"/>
    <w:pPr>
      <w:ind w:left="144"/>
    </w:pPr>
    <w:rPr>
      <w:rFonts w:eastAsia="Times New Roman"/>
      <w:sz w:val="20"/>
      <w:lang w:bidi="en-US"/>
    </w:rPr>
  </w:style>
  <w:style w:type="paragraph" w:customStyle="1" w:styleId="Default">
    <w:name w:val="Default"/>
    <w:qFormat/>
    <w:rsid w:val="001B3B52"/>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B3B52"/>
    <w:rPr>
      <w:rFonts w:ascii="Cambria" w:hAnsi="Cambria" w:cs="Times New Roman"/>
      <w:b/>
      <w:bCs/>
      <w:sz w:val="26"/>
      <w:szCs w:val="26"/>
    </w:rPr>
  </w:style>
  <w:style w:type="character" w:customStyle="1" w:styleId="CardCharChar1">
    <w:name w:val="Card Char Char1"/>
    <w:basedOn w:val="DefaultParagraphFont"/>
    <w:rsid w:val="001B3B52"/>
    <w:rPr>
      <w:rFonts w:cs="Times New Roman"/>
      <w:b/>
      <w:bCs/>
      <w:sz w:val="28"/>
      <w:szCs w:val="28"/>
    </w:rPr>
  </w:style>
  <w:style w:type="paragraph" w:customStyle="1" w:styleId="SmallFont">
    <w:name w:val="Small Font"/>
    <w:basedOn w:val="Normal"/>
    <w:link w:val="SmallFontChar"/>
    <w:qFormat/>
    <w:rsid w:val="001B3B52"/>
    <w:pPr>
      <w:spacing w:after="200"/>
      <w:jc w:val="both"/>
    </w:pPr>
    <w:rPr>
      <w:rFonts w:eastAsia="Calibri"/>
      <w:szCs w:val="18"/>
    </w:rPr>
  </w:style>
  <w:style w:type="character" w:customStyle="1" w:styleId="SmallFontChar">
    <w:name w:val="Small Font Char"/>
    <w:basedOn w:val="DefaultParagraphFont"/>
    <w:link w:val="SmallFont"/>
    <w:locked/>
    <w:rsid w:val="001B3B52"/>
    <w:rPr>
      <w:rFonts w:ascii="Calibri" w:eastAsia="Calibri" w:hAnsi="Calibri"/>
      <w:sz w:val="22"/>
      <w:szCs w:val="18"/>
    </w:rPr>
  </w:style>
  <w:style w:type="character" w:customStyle="1" w:styleId="CircleChar1">
    <w:name w:val="Circle Char1"/>
    <w:basedOn w:val="DefaultParagraphFont"/>
    <w:rsid w:val="001B3B52"/>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B3B5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B3B52"/>
    <w:rPr>
      <w:rFonts w:ascii="Calibri" w:eastAsia="Times New Roman" w:hAnsi="Calibri" w:cs="Times New Roman"/>
      <w:b/>
      <w:sz w:val="20"/>
      <w:szCs w:val="20"/>
    </w:rPr>
  </w:style>
  <w:style w:type="character" w:customStyle="1" w:styleId="hit1">
    <w:name w:val="hit1"/>
    <w:basedOn w:val="DefaultParagraphFont"/>
    <w:rsid w:val="001B3B52"/>
    <w:rPr>
      <w:b/>
      <w:bCs/>
      <w:color w:val="CC0033"/>
    </w:rPr>
  </w:style>
  <w:style w:type="character" w:customStyle="1" w:styleId="upper">
    <w:name w:val="upper"/>
    <w:basedOn w:val="DefaultParagraphFont"/>
    <w:rsid w:val="001B3B52"/>
  </w:style>
  <w:style w:type="character" w:customStyle="1" w:styleId="SmallFont7pt">
    <w:name w:val="Small Font (7 pt)"/>
    <w:basedOn w:val="DefaultParagraphFont"/>
    <w:qFormat/>
    <w:rsid w:val="001B3B52"/>
    <w:rPr>
      <w:sz w:val="14"/>
    </w:rPr>
  </w:style>
  <w:style w:type="paragraph" w:customStyle="1" w:styleId="UnderlinedText">
    <w:name w:val="Underlined Text"/>
    <w:basedOn w:val="Normal"/>
    <w:qFormat/>
    <w:rsid w:val="001B3B52"/>
    <w:rPr>
      <w:rFonts w:eastAsia="Times New Roman"/>
      <w:b/>
      <w:szCs w:val="20"/>
    </w:rPr>
  </w:style>
  <w:style w:type="character" w:customStyle="1" w:styleId="SmallText-New">
    <w:name w:val="Small Text - New"/>
    <w:basedOn w:val="DefaultParagraphFont"/>
    <w:rsid w:val="001B3B52"/>
    <w:rPr>
      <w:rFonts w:ascii="Arial Narrow" w:hAnsi="Arial Narrow"/>
      <w:sz w:val="14"/>
    </w:rPr>
  </w:style>
  <w:style w:type="character" w:customStyle="1" w:styleId="Underlined-New">
    <w:name w:val="Underlined - New"/>
    <w:basedOn w:val="DefaultParagraphFont"/>
    <w:rsid w:val="001B3B52"/>
    <w:rPr>
      <w:rFonts w:ascii="Arial Narrow" w:hAnsi="Arial Narrow"/>
      <w:sz w:val="16"/>
      <w:u w:val="single"/>
    </w:rPr>
  </w:style>
  <w:style w:type="paragraph" w:styleId="TOC2">
    <w:name w:val="toc 2"/>
    <w:basedOn w:val="Normal"/>
    <w:next w:val="Normal"/>
    <w:autoRedefine/>
    <w:uiPriority w:val="39"/>
    <w:qFormat/>
    <w:rsid w:val="001B3B52"/>
    <w:pPr>
      <w:ind w:left="200"/>
    </w:pPr>
    <w:rPr>
      <w:rFonts w:eastAsia="Times New Roman"/>
      <w:sz w:val="20"/>
      <w:lang w:bidi="en-US"/>
    </w:rPr>
  </w:style>
  <w:style w:type="paragraph" w:styleId="TOCHeading">
    <w:name w:val="TOC Heading"/>
    <w:basedOn w:val="Heading1"/>
    <w:next w:val="Normal"/>
    <w:uiPriority w:val="39"/>
    <w:qFormat/>
    <w:rsid w:val="001B3B5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B3B52"/>
    <w:rPr>
      <w:rFonts w:ascii="Arial Narrow" w:hAnsi="Arial Narrow"/>
      <w:dstrike w:val="0"/>
      <w:sz w:val="20"/>
      <w:bdr w:val="single" w:sz="2" w:space="0" w:color="auto"/>
      <w:vertAlign w:val="baseline"/>
    </w:rPr>
  </w:style>
  <w:style w:type="character" w:customStyle="1" w:styleId="style65">
    <w:name w:val="style65"/>
    <w:basedOn w:val="DefaultParagraphFont"/>
    <w:rsid w:val="001B3B52"/>
    <w:rPr>
      <w:rFonts w:cs="Times New Roman"/>
    </w:rPr>
  </w:style>
  <w:style w:type="character" w:customStyle="1" w:styleId="qlabel">
    <w:name w:val="q_label"/>
    <w:basedOn w:val="DefaultParagraphFont"/>
    <w:rsid w:val="001B3B52"/>
  </w:style>
  <w:style w:type="character" w:customStyle="1" w:styleId="alabel">
    <w:name w:val="a_label"/>
    <w:basedOn w:val="DefaultParagraphFont"/>
    <w:rsid w:val="001B3B52"/>
  </w:style>
  <w:style w:type="character" w:customStyle="1" w:styleId="BoldandUnderlineCharChar">
    <w:name w:val="Bold and Underline Char Char"/>
    <w:basedOn w:val="DefaultParagraphFont"/>
    <w:rsid w:val="001B3B52"/>
    <w:rPr>
      <w:rFonts w:eastAsia="MS Mincho"/>
      <w:b/>
      <w:u w:val="single"/>
      <w:lang w:val="en-US" w:eastAsia="en-US" w:bidi="ar-SA"/>
    </w:rPr>
  </w:style>
  <w:style w:type="character" w:customStyle="1" w:styleId="CardTextChar2">
    <w:name w:val="Card Text Char"/>
    <w:basedOn w:val="DefaultParagraphFont"/>
    <w:rsid w:val="001B3B52"/>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B3B52"/>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B3B52"/>
    <w:rPr>
      <w:rFonts w:cs="Arial"/>
      <w:bCs/>
      <w:szCs w:val="26"/>
      <w:u w:val="single"/>
      <w:lang w:val="en-US" w:eastAsia="en-US" w:bidi="ar-SA"/>
    </w:rPr>
  </w:style>
  <w:style w:type="paragraph" w:customStyle="1" w:styleId="evidencetextChar">
    <w:name w:val="evidence text Char"/>
    <w:basedOn w:val="Normal"/>
    <w:qFormat/>
    <w:rsid w:val="001B3B52"/>
    <w:pPr>
      <w:ind w:left="1728" w:right="1008"/>
    </w:pPr>
    <w:rPr>
      <w:rFonts w:eastAsia="Times New Roman"/>
      <w:color w:val="000000"/>
      <w:sz w:val="18"/>
    </w:rPr>
  </w:style>
  <w:style w:type="character" w:customStyle="1" w:styleId="underline2">
    <w:name w:val="underline2"/>
    <w:basedOn w:val="DefaultParagraphFont"/>
    <w:rsid w:val="001B3B52"/>
    <w:rPr>
      <w:u w:val="single"/>
    </w:rPr>
  </w:style>
  <w:style w:type="character" w:customStyle="1" w:styleId="UnderlineChar4Char">
    <w:name w:val="Underline Char4 Char"/>
    <w:basedOn w:val="DefaultParagraphFont"/>
    <w:link w:val="UnderlineChar4"/>
    <w:rsid w:val="001B3B52"/>
    <w:rPr>
      <w:u w:val="single"/>
    </w:rPr>
  </w:style>
  <w:style w:type="paragraph" w:customStyle="1" w:styleId="UnderlineChar4">
    <w:name w:val="Underline Char4"/>
    <w:basedOn w:val="Normal"/>
    <w:link w:val="UnderlineChar4Char"/>
    <w:qFormat/>
    <w:rsid w:val="001B3B52"/>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B3B52"/>
    <w:rPr>
      <w:b/>
      <w:u w:val="single"/>
    </w:rPr>
  </w:style>
  <w:style w:type="paragraph" w:customStyle="1" w:styleId="BoldandUnderlineChar3">
    <w:name w:val="Bold and Underline Char3"/>
    <w:basedOn w:val="Normal"/>
    <w:link w:val="BoldandUnderlineChar3Char2"/>
    <w:qFormat/>
    <w:rsid w:val="001B3B52"/>
    <w:rPr>
      <w:rFonts w:asciiTheme="minorHAnsi" w:hAnsiTheme="minorHAnsi"/>
      <w:b/>
      <w:sz w:val="24"/>
      <w:u w:val="single"/>
    </w:rPr>
  </w:style>
  <w:style w:type="character" w:customStyle="1" w:styleId="inside-head">
    <w:name w:val="inside-head"/>
    <w:basedOn w:val="DefaultParagraphFont"/>
    <w:rsid w:val="001B3B52"/>
  </w:style>
  <w:style w:type="character" w:customStyle="1" w:styleId="officialstitle-">
    <w:name w:val="official_s_title-"/>
    <w:basedOn w:val="DefaultParagraphFont"/>
    <w:rsid w:val="001B3B52"/>
  </w:style>
  <w:style w:type="character" w:customStyle="1" w:styleId="officialsbureau">
    <w:name w:val="official_s_bureau"/>
    <w:basedOn w:val="DefaultParagraphFont"/>
    <w:rsid w:val="001B3B52"/>
  </w:style>
  <w:style w:type="paragraph" w:customStyle="1" w:styleId="Stylecard11ptBoldUnderline">
    <w:name w:val="Style card + 11 pt Bold Underline"/>
    <w:basedOn w:val="card"/>
    <w:link w:val="Stylecard11ptBoldUnderlineChar"/>
    <w:qFormat/>
    <w:rsid w:val="001B3B52"/>
    <w:rPr>
      <w:rFonts w:ascii="Georgia" w:eastAsia="SimSun" w:hAnsi="Georgia"/>
      <w:b/>
      <w:lang w:eastAsia="zh-CN"/>
    </w:rPr>
  </w:style>
  <w:style w:type="character" w:customStyle="1" w:styleId="Stylecard11ptBoldUnderlineChar">
    <w:name w:val="Style card + 11 pt Bold Underline Char"/>
    <w:link w:val="Stylecard11ptBoldUnderline"/>
    <w:rsid w:val="001B3B52"/>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1B3B5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1B3B52"/>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1B3B52"/>
    <w:rPr>
      <w:rFonts w:ascii="Georgia" w:eastAsia="SimSun" w:hAnsi="Georgia"/>
      <w:bCs/>
      <w:sz w:val="16"/>
      <w:lang w:eastAsia="zh-CN"/>
    </w:rPr>
  </w:style>
  <w:style w:type="paragraph" w:styleId="HTMLPreformatted">
    <w:name w:val="HTML Preformatted"/>
    <w:basedOn w:val="Normal"/>
    <w:link w:val="HTMLPreformattedChar"/>
    <w:rsid w:val="001B3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B3B52"/>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B3B52"/>
    <w:rPr>
      <w:u w:val="single"/>
    </w:rPr>
  </w:style>
  <w:style w:type="character" w:customStyle="1" w:styleId="StyleUnderlining11ptChar">
    <w:name w:val="Style Underlining + 11 pt Char"/>
    <w:basedOn w:val="DefaultParagraphFont"/>
    <w:link w:val="StyleUnderlining11pt"/>
    <w:rsid w:val="001B3B52"/>
    <w:rPr>
      <w:rFonts w:ascii="Calibri" w:hAnsi="Calibri"/>
      <w:sz w:val="22"/>
      <w:u w:val="single"/>
    </w:rPr>
  </w:style>
  <w:style w:type="paragraph" w:customStyle="1" w:styleId="StyleCardText9pt">
    <w:name w:val="Style Card Text + 9 pt"/>
    <w:basedOn w:val="Normal"/>
    <w:link w:val="StyleCardText9ptChar"/>
    <w:qFormat/>
    <w:rsid w:val="001B3B52"/>
    <w:pPr>
      <w:spacing w:after="200"/>
      <w:contextualSpacing/>
    </w:pPr>
    <w:rPr>
      <w:rFonts w:eastAsia="Calibri"/>
    </w:rPr>
  </w:style>
  <w:style w:type="character" w:customStyle="1" w:styleId="StyleCardText9ptChar">
    <w:name w:val="Style Card Text + 9 pt Char"/>
    <w:basedOn w:val="DefaultParagraphFont"/>
    <w:link w:val="StyleCardText9pt"/>
    <w:rsid w:val="001B3B52"/>
    <w:rPr>
      <w:rFonts w:ascii="Calibri" w:eastAsia="Calibri" w:hAnsi="Calibri"/>
      <w:sz w:val="22"/>
    </w:rPr>
  </w:style>
  <w:style w:type="paragraph" w:styleId="Quote">
    <w:name w:val="Quote"/>
    <w:basedOn w:val="Normal"/>
    <w:next w:val="Normal"/>
    <w:link w:val="QuoteChar"/>
    <w:uiPriority w:val="29"/>
    <w:qFormat/>
    <w:rsid w:val="001B3B52"/>
    <w:pPr>
      <w:widowControl w:val="0"/>
    </w:pPr>
    <w:rPr>
      <w:rFonts w:eastAsia="Times New Roman"/>
      <w:iCs/>
      <w:color w:val="000000"/>
      <w:lang w:bidi="en-US"/>
    </w:rPr>
  </w:style>
  <w:style w:type="character" w:customStyle="1" w:styleId="QuoteChar">
    <w:name w:val="Quote Char"/>
    <w:basedOn w:val="DefaultParagraphFont"/>
    <w:link w:val="Quote"/>
    <w:uiPriority w:val="29"/>
    <w:rsid w:val="001B3B52"/>
    <w:rPr>
      <w:rFonts w:ascii="Calibri" w:eastAsia="Times New Roman" w:hAnsi="Calibri"/>
      <w:iCs/>
      <w:color w:val="000000"/>
      <w:sz w:val="22"/>
      <w:lang w:bidi="en-US"/>
    </w:rPr>
  </w:style>
  <w:style w:type="character" w:customStyle="1" w:styleId="underlineChar">
    <w:name w:val="underline Char"/>
    <w:basedOn w:val="DefaultParagraphFont"/>
    <w:rsid w:val="001B3B5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B3B5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B3B52"/>
    <w:rPr>
      <w:sz w:val="20"/>
      <w:u w:val="single"/>
    </w:rPr>
  </w:style>
  <w:style w:type="paragraph" w:styleId="BodyTextIndent2">
    <w:name w:val="Body Text Indent 2"/>
    <w:basedOn w:val="Normal"/>
    <w:link w:val="BodyTextIndent2Char"/>
    <w:unhideWhenUsed/>
    <w:rsid w:val="001B3B52"/>
    <w:pPr>
      <w:spacing w:after="120" w:line="480" w:lineRule="auto"/>
      <w:ind w:left="360"/>
    </w:pPr>
  </w:style>
  <w:style w:type="character" w:customStyle="1" w:styleId="BodyTextIndent2Char">
    <w:name w:val="Body Text Indent 2 Char"/>
    <w:basedOn w:val="DefaultParagraphFont"/>
    <w:link w:val="BodyTextIndent2"/>
    <w:rsid w:val="001B3B52"/>
    <w:rPr>
      <w:rFonts w:ascii="Calibri" w:hAnsi="Calibri"/>
      <w:sz w:val="22"/>
    </w:rPr>
  </w:style>
  <w:style w:type="paragraph" w:styleId="BodyTextIndent3">
    <w:name w:val="Body Text Indent 3"/>
    <w:basedOn w:val="Normal"/>
    <w:link w:val="BodyTextIndent3Char"/>
    <w:uiPriority w:val="99"/>
    <w:unhideWhenUsed/>
    <w:rsid w:val="001B3B52"/>
    <w:pPr>
      <w:spacing w:after="120"/>
      <w:ind w:left="360"/>
    </w:pPr>
    <w:rPr>
      <w:szCs w:val="16"/>
    </w:rPr>
  </w:style>
  <w:style w:type="character" w:customStyle="1" w:styleId="BodyTextIndent3Char">
    <w:name w:val="Body Text Indent 3 Char"/>
    <w:basedOn w:val="DefaultParagraphFont"/>
    <w:link w:val="BodyTextIndent3"/>
    <w:uiPriority w:val="99"/>
    <w:rsid w:val="001B3B52"/>
    <w:rPr>
      <w:rFonts w:ascii="Calibri" w:hAnsi="Calibri"/>
      <w:sz w:val="22"/>
      <w:szCs w:val="16"/>
    </w:rPr>
  </w:style>
  <w:style w:type="paragraph" w:styleId="BodyText2">
    <w:name w:val="Body Text 2"/>
    <w:basedOn w:val="Normal"/>
    <w:link w:val="BodyText2Char"/>
    <w:unhideWhenUsed/>
    <w:rsid w:val="001B3B52"/>
    <w:pPr>
      <w:spacing w:after="120" w:line="480" w:lineRule="auto"/>
    </w:pPr>
  </w:style>
  <w:style w:type="character" w:customStyle="1" w:styleId="BodyText2Char">
    <w:name w:val="Body Text 2 Char"/>
    <w:basedOn w:val="DefaultParagraphFont"/>
    <w:link w:val="BodyText2"/>
    <w:rsid w:val="001B3B52"/>
    <w:rPr>
      <w:rFonts w:ascii="Calibri" w:hAnsi="Calibri"/>
      <w:sz w:val="22"/>
    </w:rPr>
  </w:style>
  <w:style w:type="paragraph" w:styleId="BodyTextIndent">
    <w:name w:val="Body Text Indent"/>
    <w:basedOn w:val="Normal"/>
    <w:link w:val="BodyTextIndentChar"/>
    <w:uiPriority w:val="99"/>
    <w:unhideWhenUsed/>
    <w:rsid w:val="001B3B52"/>
    <w:pPr>
      <w:spacing w:after="120"/>
      <w:ind w:left="360"/>
    </w:pPr>
  </w:style>
  <w:style w:type="character" w:customStyle="1" w:styleId="BodyTextIndentChar">
    <w:name w:val="Body Text Indent Char"/>
    <w:basedOn w:val="DefaultParagraphFont"/>
    <w:link w:val="BodyTextIndent"/>
    <w:uiPriority w:val="99"/>
    <w:rsid w:val="001B3B52"/>
    <w:rPr>
      <w:rFonts w:ascii="Calibri" w:hAnsi="Calibri"/>
      <w:sz w:val="22"/>
    </w:rPr>
  </w:style>
  <w:style w:type="paragraph" w:styleId="BodyText3">
    <w:name w:val="Body Text 3"/>
    <w:basedOn w:val="Normal"/>
    <w:link w:val="BodyText3Char"/>
    <w:unhideWhenUsed/>
    <w:rsid w:val="001B3B52"/>
    <w:pPr>
      <w:spacing w:after="120"/>
    </w:pPr>
    <w:rPr>
      <w:szCs w:val="16"/>
    </w:rPr>
  </w:style>
  <w:style w:type="character" w:customStyle="1" w:styleId="BodyText3Char">
    <w:name w:val="Body Text 3 Char"/>
    <w:basedOn w:val="DefaultParagraphFont"/>
    <w:link w:val="BodyText3"/>
    <w:rsid w:val="001B3B52"/>
    <w:rPr>
      <w:rFonts w:ascii="Calibri" w:hAnsi="Calibri"/>
      <w:sz w:val="22"/>
      <w:szCs w:val="16"/>
    </w:rPr>
  </w:style>
  <w:style w:type="character" w:customStyle="1" w:styleId="StyleBold">
    <w:name w:val="Style Bold"/>
    <w:basedOn w:val="DefaultParagraphFont"/>
    <w:uiPriority w:val="9"/>
    <w:semiHidden/>
    <w:rsid w:val="001B3B52"/>
    <w:rPr>
      <w:b/>
      <w:bCs/>
    </w:rPr>
  </w:style>
  <w:style w:type="character" w:customStyle="1" w:styleId="body-text">
    <w:name w:val="body-text"/>
    <w:basedOn w:val="DefaultParagraphFont"/>
    <w:rsid w:val="001B3B52"/>
  </w:style>
  <w:style w:type="paragraph" w:customStyle="1" w:styleId="StyleStyle411ptBoldBorderSinglesolidlineAuto0">
    <w:name w:val="Style Style4 + 11 pt Bold Border: : (Single solid line Auto  0...."/>
    <w:basedOn w:val="Normal"/>
    <w:link w:val="StyleStyle411ptBoldBorderSinglesolidlineAuto0Char"/>
    <w:qFormat/>
    <w:rsid w:val="001B3B5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B3B52"/>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1B3B52"/>
  </w:style>
  <w:style w:type="paragraph" w:customStyle="1" w:styleId="StyleStyle112pt">
    <w:name w:val="Style Style1 + 12 pt"/>
    <w:basedOn w:val="Normal"/>
    <w:link w:val="StyleStyle112ptChar"/>
    <w:qFormat/>
    <w:rsid w:val="001B3B52"/>
    <w:rPr>
      <w:rFonts w:eastAsia="SimSun"/>
      <w:u w:val="single"/>
      <w:lang w:eastAsia="zh-CN"/>
    </w:rPr>
  </w:style>
  <w:style w:type="character" w:customStyle="1" w:styleId="StyleStyle112ptChar">
    <w:name w:val="Style Style1 + 12 pt Char"/>
    <w:basedOn w:val="DefaultParagraphFont"/>
    <w:link w:val="StyleStyle112pt"/>
    <w:rsid w:val="001B3B52"/>
    <w:rPr>
      <w:rFonts w:ascii="Calibri" w:eastAsia="SimSun" w:hAnsi="Calibri"/>
      <w:sz w:val="22"/>
      <w:u w:val="single"/>
      <w:lang w:eastAsia="zh-CN"/>
    </w:rPr>
  </w:style>
  <w:style w:type="paragraph" w:customStyle="1" w:styleId="MinimizedText">
    <w:name w:val="Minimized Text"/>
    <w:basedOn w:val="Normal"/>
    <w:link w:val="MinimizedTextChar"/>
    <w:qFormat/>
    <w:rsid w:val="001B3B52"/>
    <w:rPr>
      <w:rFonts w:eastAsia="Times New Roman"/>
    </w:rPr>
  </w:style>
  <w:style w:type="character" w:customStyle="1" w:styleId="MinimizedTextChar">
    <w:name w:val="Minimized Text Char"/>
    <w:basedOn w:val="DefaultParagraphFont"/>
    <w:link w:val="MinimizedText"/>
    <w:rsid w:val="001B3B52"/>
    <w:rPr>
      <w:rFonts w:ascii="Calibri" w:eastAsia="Times New Roman" w:hAnsi="Calibri"/>
      <w:sz w:val="22"/>
    </w:rPr>
  </w:style>
  <w:style w:type="character" w:customStyle="1" w:styleId="term1">
    <w:name w:val="term1"/>
    <w:basedOn w:val="DefaultParagraphFont"/>
    <w:rsid w:val="001B3B52"/>
    <w:rPr>
      <w:b/>
      <w:bCs/>
    </w:rPr>
  </w:style>
  <w:style w:type="character" w:customStyle="1" w:styleId="Styleterm111ptUnderline">
    <w:name w:val="Style term1 + 11 pt Underline"/>
    <w:basedOn w:val="term1"/>
    <w:rsid w:val="001B3B52"/>
    <w:rPr>
      <w:b/>
      <w:bCs/>
      <w:sz w:val="20"/>
      <w:u w:val="single"/>
    </w:rPr>
  </w:style>
  <w:style w:type="paragraph" w:customStyle="1" w:styleId="StyleMinimizedTextArialNarrow10pt">
    <w:name w:val="Style Minimized Text + Arial Narrow 10 pt"/>
    <w:basedOn w:val="MinimizedText"/>
    <w:link w:val="StyleMinimizedTextArialNarrow10ptChar"/>
    <w:qFormat/>
    <w:rsid w:val="001B3B52"/>
    <w:rPr>
      <w:sz w:val="20"/>
    </w:rPr>
  </w:style>
  <w:style w:type="character" w:customStyle="1" w:styleId="StyleMinimizedTextArialNarrow10ptChar">
    <w:name w:val="Style Minimized Text + Arial Narrow 10 pt Char"/>
    <w:basedOn w:val="MinimizedTextChar"/>
    <w:link w:val="StyleMinimizedTextArialNarrow10pt"/>
    <w:rsid w:val="001B3B52"/>
    <w:rPr>
      <w:rFonts w:ascii="Calibri" w:eastAsia="Times New Roman" w:hAnsi="Calibri"/>
      <w:sz w:val="20"/>
    </w:rPr>
  </w:style>
  <w:style w:type="character" w:customStyle="1" w:styleId="Styleunderline11ptBold">
    <w:name w:val="Style underline + 11 pt Bold"/>
    <w:basedOn w:val="underline"/>
    <w:rsid w:val="001B3B52"/>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B3B5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B3B52"/>
    <w:rPr>
      <w:rFonts w:ascii="Calibri" w:eastAsia="Times New Roman" w:hAnsi="Calibri"/>
      <w:sz w:val="22"/>
      <w:u w:val="single"/>
      <w:bdr w:val="single" w:sz="4" w:space="0" w:color="auto"/>
    </w:rPr>
  </w:style>
  <w:style w:type="character" w:customStyle="1" w:styleId="Style9pt">
    <w:name w:val="Style 9 pt"/>
    <w:basedOn w:val="DefaultParagraphFont"/>
    <w:rsid w:val="001B3B52"/>
    <w:rPr>
      <w:rFonts w:ascii="Times New Roman" w:hAnsi="Times New Roman"/>
      <w:sz w:val="20"/>
    </w:rPr>
  </w:style>
  <w:style w:type="paragraph" w:customStyle="1" w:styleId="StyleStyle49pt3">
    <w:name w:val="Style Style4 + 9 pt3"/>
    <w:basedOn w:val="Style4"/>
    <w:link w:val="StyleStyle49pt3Char"/>
    <w:qFormat/>
    <w:rsid w:val="001B3B52"/>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1B3B52"/>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1B3B52"/>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1B3B52"/>
    <w:rPr>
      <w:rFonts w:ascii="Calibri" w:eastAsia="Times New Roman" w:hAnsi="Calibri" w:cs="Times New Roman"/>
      <w:b/>
      <w:bCs/>
      <w:u w:val="single"/>
      <w:lang w:val="x-none"/>
    </w:rPr>
  </w:style>
  <w:style w:type="character" w:customStyle="1" w:styleId="authorbio">
    <w:name w:val="authorbio"/>
    <w:basedOn w:val="DefaultParagraphFont"/>
    <w:rsid w:val="001B3B52"/>
  </w:style>
  <w:style w:type="character" w:customStyle="1" w:styleId="a">
    <w:name w:val="a"/>
    <w:basedOn w:val="DefaultParagraphFont"/>
    <w:rsid w:val="001B3B52"/>
  </w:style>
  <w:style w:type="character" w:customStyle="1" w:styleId="StyleUnderline3">
    <w:name w:val="Style Underline3"/>
    <w:basedOn w:val="DefaultParagraphFont"/>
    <w:rsid w:val="001B3B52"/>
    <w:rPr>
      <w:u w:val="single"/>
    </w:rPr>
  </w:style>
  <w:style w:type="paragraph" w:customStyle="1" w:styleId="StyleStyle111ptBorderSinglesolidlineAuto05ptL">
    <w:name w:val="Style Style1 + 11 pt Border: : (Single solid line Auto  0.5 pt L..."/>
    <w:link w:val="StyleStyle111ptBorderSinglesolidlineAuto05ptLChar"/>
    <w:qFormat/>
    <w:rsid w:val="001B3B52"/>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B3B52"/>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B3B52"/>
    <w:rPr>
      <w:u w:val="single"/>
    </w:rPr>
  </w:style>
  <w:style w:type="paragraph" w:customStyle="1" w:styleId="Circled">
    <w:name w:val="Circled"/>
    <w:link w:val="CircledChar"/>
    <w:qFormat/>
    <w:rsid w:val="001B3B52"/>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1B3B52"/>
    <w:rPr>
      <w:rFonts w:ascii="Times New Roman" w:eastAsia="MS Mincho" w:hAnsi="Times New Roman" w:cs="Times New Roman"/>
      <w:b/>
      <w:sz w:val="22"/>
      <w:szCs w:val="20"/>
      <w:u w:val="single"/>
      <w:lang w:eastAsia="ja-JP"/>
    </w:rPr>
  </w:style>
  <w:style w:type="character" w:customStyle="1" w:styleId="base">
    <w:name w:val="base"/>
    <w:basedOn w:val="DefaultParagraphFont"/>
    <w:rsid w:val="001B3B52"/>
  </w:style>
  <w:style w:type="character" w:customStyle="1" w:styleId="part-of-speech">
    <w:name w:val="part-of-speech"/>
    <w:basedOn w:val="DefaultParagraphFont"/>
    <w:rsid w:val="001B3B52"/>
  </w:style>
  <w:style w:type="character" w:customStyle="1" w:styleId="sep">
    <w:name w:val="sep"/>
    <w:basedOn w:val="DefaultParagraphFont"/>
    <w:rsid w:val="001B3B52"/>
  </w:style>
  <w:style w:type="character" w:customStyle="1" w:styleId="pron">
    <w:name w:val="pron"/>
    <w:basedOn w:val="DefaultParagraphFont"/>
    <w:rsid w:val="001B3B52"/>
  </w:style>
  <w:style w:type="paragraph" w:customStyle="1" w:styleId="StyleStyle4LatinTimesNewRomanAsianSimSun">
    <w:name w:val="Style Style4 + (Latin) Times New Roman (Asian) SimSun"/>
    <w:basedOn w:val="Normal"/>
    <w:link w:val="StyleStyle4LatinTimesNewRomanAsianSimSunChar"/>
    <w:qFormat/>
    <w:rsid w:val="001B3B5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B3B52"/>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B3B5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B3B52"/>
    <w:rPr>
      <w:rFonts w:ascii="Calibri" w:eastAsia="SimSun" w:hAnsi="Calibri"/>
      <w:b/>
      <w:bCs/>
      <w:sz w:val="22"/>
      <w:u w:val="single"/>
    </w:rPr>
  </w:style>
  <w:style w:type="character" w:customStyle="1" w:styleId="CharChar3">
    <w:name w:val="Char Char3"/>
    <w:basedOn w:val="DefaultParagraphFont"/>
    <w:rsid w:val="001B3B52"/>
    <w:rPr>
      <w:rFonts w:cs="Arial"/>
      <w:b/>
      <w:bCs/>
      <w:iCs/>
      <w:lang w:val="en-US" w:eastAsia="en-US" w:bidi="ar-SA"/>
    </w:rPr>
  </w:style>
  <w:style w:type="character" w:customStyle="1" w:styleId="SubtitleChar1">
    <w:name w:val="Subtitle Char1"/>
    <w:aliases w:val="Underlined card text Char1"/>
    <w:basedOn w:val="DefaultParagraphFont"/>
    <w:rsid w:val="001B3B52"/>
    <w:rPr>
      <w:color w:val="5A5A5A" w:themeColor="text1" w:themeTint="A5"/>
      <w:spacing w:val="15"/>
      <w:sz w:val="22"/>
      <w:szCs w:val="22"/>
    </w:rPr>
  </w:style>
  <w:style w:type="paragraph" w:customStyle="1" w:styleId="StyleStyle411pt1">
    <w:name w:val="Style Style4 + 11 pt1"/>
    <w:basedOn w:val="Style4"/>
    <w:link w:val="StyleStyle411pt1Char"/>
    <w:qFormat/>
    <w:rsid w:val="001B3B52"/>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1B3B52"/>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1B3B52"/>
    <w:rPr>
      <w:b/>
      <w:u w:val="single"/>
      <w:lang w:val="en-US" w:eastAsia="en-US" w:bidi="ar-SA"/>
    </w:rPr>
  </w:style>
  <w:style w:type="character" w:customStyle="1" w:styleId="StyleUnderlineCharChar111pt">
    <w:name w:val="Style Underline Char Char1 + 11 pt"/>
    <w:basedOn w:val="DefaultParagraphFont"/>
    <w:rsid w:val="001B3B5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B3B52"/>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B3B52"/>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B3B52"/>
    <w:rPr>
      <w:sz w:val="22"/>
      <w:u w:val="single"/>
    </w:rPr>
  </w:style>
  <w:style w:type="paragraph" w:customStyle="1" w:styleId="StyleMinimizedTextArialNarrow9pt">
    <w:name w:val="Style Minimized Text + Arial Narrow 9 pt"/>
    <w:basedOn w:val="Normal"/>
    <w:link w:val="StyleMinimizedTextArialNarrow9ptChar"/>
    <w:qFormat/>
    <w:rsid w:val="001B3B52"/>
    <w:rPr>
      <w:rFonts w:eastAsia="Times New Roman"/>
    </w:rPr>
  </w:style>
  <w:style w:type="character" w:customStyle="1" w:styleId="StyleMinimizedTextArialNarrow9ptChar">
    <w:name w:val="Style Minimized Text + Arial Narrow 9 pt Char"/>
    <w:basedOn w:val="DefaultParagraphFont"/>
    <w:link w:val="StyleMinimizedTextArialNarrow9pt"/>
    <w:rsid w:val="001B3B52"/>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1B3B52"/>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B3B52"/>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B3B5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B3B52"/>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B3B52"/>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B3B52"/>
    <w:rPr>
      <w:b w:val="0"/>
      <w:bCs/>
      <w:sz w:val="20"/>
      <w:u w:val="single"/>
      <w:lang w:val="en-US" w:eastAsia="en-US" w:bidi="ar-SA"/>
    </w:rPr>
  </w:style>
  <w:style w:type="character" w:customStyle="1" w:styleId="Styleunderline9pt">
    <w:name w:val="Style underline + 9 pt"/>
    <w:basedOn w:val="underline"/>
    <w:rsid w:val="001B3B52"/>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B3B52"/>
    <w:rPr>
      <w:rFonts w:ascii="Times New Roman" w:hAnsi="Times New Roman"/>
      <w:sz w:val="20"/>
    </w:rPr>
  </w:style>
  <w:style w:type="character" w:customStyle="1" w:styleId="Styleunderline9pt1">
    <w:name w:val="Style underline + 9 pt1"/>
    <w:basedOn w:val="underline"/>
    <w:rsid w:val="001B3B52"/>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B3B52"/>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B3B52"/>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B3B52"/>
    <w:rPr>
      <w:b/>
      <w:bCs/>
      <w:noProof w:val="0"/>
      <w:sz w:val="20"/>
      <w:u w:val="single"/>
      <w:lang w:val="en-US" w:eastAsia="en-US" w:bidi="ar-SA"/>
    </w:rPr>
  </w:style>
  <w:style w:type="character" w:customStyle="1" w:styleId="Hyperlink23">
    <w:name w:val="Hyperlink23"/>
    <w:basedOn w:val="DefaultParagraphFont"/>
    <w:rsid w:val="001B3B52"/>
    <w:rPr>
      <w:color w:val="3300CC"/>
      <w:u w:val="single"/>
    </w:rPr>
  </w:style>
  <w:style w:type="paragraph" w:customStyle="1" w:styleId="cardCharChar">
    <w:name w:val="card Char Char"/>
    <w:basedOn w:val="Normal"/>
    <w:link w:val="cardCharCharChar"/>
    <w:qFormat/>
    <w:rsid w:val="001B3B52"/>
    <w:pPr>
      <w:ind w:left="288" w:right="288"/>
    </w:pPr>
    <w:rPr>
      <w:rFonts w:eastAsia="Times New Roman"/>
      <w:szCs w:val="20"/>
    </w:rPr>
  </w:style>
  <w:style w:type="character" w:customStyle="1" w:styleId="cardCharCharChar">
    <w:name w:val="card Char Char Char"/>
    <w:basedOn w:val="DefaultParagraphFont"/>
    <w:link w:val="cardCharChar"/>
    <w:rsid w:val="001B3B52"/>
    <w:rPr>
      <w:rFonts w:ascii="Calibri" w:eastAsia="Times New Roman" w:hAnsi="Calibri"/>
      <w:sz w:val="22"/>
      <w:szCs w:val="20"/>
    </w:rPr>
  </w:style>
  <w:style w:type="character" w:customStyle="1" w:styleId="StyleunderlineArialNarrow9ptBold">
    <w:name w:val="Style underline + Arial Narrow 9 pt Bold"/>
    <w:basedOn w:val="underline"/>
    <w:rsid w:val="001B3B52"/>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B3B52"/>
  </w:style>
  <w:style w:type="character" w:customStyle="1" w:styleId="StylecardCharCharArialNarrow9ptChar">
    <w:name w:val="Style card Char Char + Arial Narrow 9 pt Char"/>
    <w:basedOn w:val="cardCharCharChar"/>
    <w:link w:val="StylecardCharCharArialNarrow9pt"/>
    <w:rsid w:val="001B3B52"/>
    <w:rPr>
      <w:rFonts w:ascii="Calibri" w:eastAsia="Times New Roman" w:hAnsi="Calibri"/>
      <w:sz w:val="22"/>
      <w:szCs w:val="20"/>
    </w:rPr>
  </w:style>
  <w:style w:type="character" w:customStyle="1" w:styleId="CardTextChar10">
    <w:name w:val="Card Text Char1"/>
    <w:basedOn w:val="DefaultParagraphFont"/>
    <w:rsid w:val="001B3B5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B3B52"/>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1B3B5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B3B5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B3B52"/>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B3B52"/>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B3B52"/>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1B3B5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B3B52"/>
    <w:rPr>
      <w:rFonts w:eastAsia="Times New Roman"/>
    </w:rPr>
  </w:style>
  <w:style w:type="character" w:customStyle="1" w:styleId="TextsmallChar">
    <w:name w:val="Textsmall Char"/>
    <w:basedOn w:val="DefaultParagraphFont"/>
    <w:link w:val="Textsmall"/>
    <w:rsid w:val="001B3B52"/>
    <w:rPr>
      <w:rFonts w:ascii="Calibri" w:eastAsia="Times New Roman" w:hAnsi="Calibri"/>
      <w:sz w:val="22"/>
    </w:rPr>
  </w:style>
  <w:style w:type="character" w:customStyle="1" w:styleId="CharChar111">
    <w:name w:val="Char Char111"/>
    <w:basedOn w:val="DefaultParagraphFont"/>
    <w:rsid w:val="001B3B52"/>
    <w:rPr>
      <w:rFonts w:cs="Arial"/>
      <w:bCs/>
      <w:szCs w:val="26"/>
      <w:u w:val="single"/>
      <w:lang w:val="en-US" w:eastAsia="en-US" w:bidi="ar-SA"/>
    </w:rPr>
  </w:style>
  <w:style w:type="paragraph" w:customStyle="1" w:styleId="cardtextsmall">
    <w:name w:val="card text small"/>
    <w:basedOn w:val="Normal"/>
    <w:qFormat/>
    <w:rsid w:val="001B3B52"/>
    <w:rPr>
      <w:rFonts w:ascii="Arial Narrow" w:eastAsia="Times New Roman" w:hAnsi="Arial Narrow"/>
    </w:rPr>
  </w:style>
  <w:style w:type="character" w:customStyle="1" w:styleId="AUnterdline">
    <w:name w:val="AUnterdline"/>
    <w:qFormat/>
    <w:rsid w:val="001B3B5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B3B52"/>
    <w:rPr>
      <w:rFonts w:ascii="Times New Roman" w:hAnsi="Times New Roman"/>
      <w:b/>
      <w:bCs/>
      <w:sz w:val="20"/>
      <w:u w:val="single"/>
      <w:bdr w:val="single" w:sz="4" w:space="0" w:color="auto"/>
    </w:rPr>
  </w:style>
  <w:style w:type="character" w:customStyle="1" w:styleId="highlightedsearchterm">
    <w:name w:val="highlightedsearchterm"/>
    <w:rsid w:val="001B3B52"/>
  </w:style>
  <w:style w:type="character" w:customStyle="1" w:styleId="StyleUnderline1">
    <w:name w:val="Style Underline1"/>
    <w:basedOn w:val="DefaultParagraphFont"/>
    <w:rsid w:val="001B3B52"/>
    <w:rPr>
      <w:rFonts w:ascii="Times New Roman" w:hAnsi="Times New Roman"/>
      <w:sz w:val="20"/>
      <w:u w:val="single"/>
    </w:rPr>
  </w:style>
  <w:style w:type="paragraph" w:customStyle="1" w:styleId="StyleStyle49pt10">
    <w:name w:val="Style Style4 + 9 pt10"/>
    <w:basedOn w:val="Style4"/>
    <w:link w:val="StyleStyle49pt10Char"/>
    <w:qFormat/>
    <w:rsid w:val="001B3B52"/>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1B3B52"/>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1B3B52"/>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1B3B52"/>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B3B52"/>
    <w:pPr>
      <w:ind w:left="288"/>
    </w:pPr>
    <w:rPr>
      <w:rFonts w:eastAsia="Times New Roman"/>
      <w:u w:val="single"/>
    </w:rPr>
  </w:style>
  <w:style w:type="character" w:customStyle="1" w:styleId="NormalUnderlineChar">
    <w:name w:val="Normal Underline Char"/>
    <w:link w:val="NormalUnderline"/>
    <w:rsid w:val="001B3B52"/>
    <w:rPr>
      <w:rFonts w:ascii="Calibri" w:eastAsia="Times New Roman" w:hAnsi="Calibri"/>
      <w:sz w:val="22"/>
      <w:u w:val="single"/>
    </w:rPr>
  </w:style>
  <w:style w:type="character" w:customStyle="1" w:styleId="DontRead">
    <w:name w:val="Don't Read"/>
    <w:qFormat/>
    <w:rsid w:val="001B3B52"/>
    <w:rPr>
      <w:rFonts w:ascii="Times New Roman" w:hAnsi="Times New Roman"/>
      <w:sz w:val="16"/>
    </w:rPr>
  </w:style>
  <w:style w:type="paragraph" w:customStyle="1" w:styleId="Underlinestyle">
    <w:name w:val="Underline style"/>
    <w:basedOn w:val="Normal"/>
    <w:qFormat/>
    <w:rsid w:val="001B3B52"/>
    <w:rPr>
      <w:rFonts w:eastAsia="Times New Roman"/>
      <w:u w:val="single"/>
    </w:rPr>
  </w:style>
  <w:style w:type="character" w:customStyle="1" w:styleId="Style11ptUnderline3">
    <w:name w:val="Style 11 pt Underline3"/>
    <w:rsid w:val="001B3B52"/>
    <w:rPr>
      <w:sz w:val="20"/>
      <w:u w:val="single"/>
    </w:rPr>
  </w:style>
  <w:style w:type="character" w:customStyle="1" w:styleId="27">
    <w:name w:val="27"/>
    <w:rsid w:val="001B3B52"/>
    <w:rPr>
      <w:rFonts w:cs="Arial"/>
      <w:bCs/>
      <w:sz w:val="20"/>
      <w:u w:val="single"/>
      <w:lang w:val="en-US" w:eastAsia="en-US" w:bidi="ar-SA"/>
    </w:rPr>
  </w:style>
  <w:style w:type="character" w:customStyle="1" w:styleId="2">
    <w:name w:val="2"/>
    <w:rsid w:val="001B3B52"/>
    <w:rPr>
      <w:rFonts w:cs="Arial"/>
      <w:bCs/>
      <w:sz w:val="20"/>
      <w:u w:val="single"/>
      <w:lang w:val="en-US" w:eastAsia="en-US" w:bidi="ar-SA"/>
    </w:rPr>
  </w:style>
  <w:style w:type="character" w:customStyle="1" w:styleId="Style9ptUnderline11">
    <w:name w:val="Style 9 pt Underline11"/>
    <w:basedOn w:val="DefaultParagraphFont"/>
    <w:rsid w:val="001B3B52"/>
    <w:rPr>
      <w:sz w:val="20"/>
      <w:u w:val="single"/>
    </w:rPr>
  </w:style>
  <w:style w:type="character" w:customStyle="1" w:styleId="Style9ptBoldUnderline5">
    <w:name w:val="Style 9 pt Bold Underline5"/>
    <w:basedOn w:val="DefaultParagraphFont"/>
    <w:rsid w:val="001B3B52"/>
    <w:rPr>
      <w:b/>
      <w:bCs/>
      <w:sz w:val="20"/>
      <w:u w:val="single"/>
    </w:rPr>
  </w:style>
  <w:style w:type="character" w:customStyle="1" w:styleId="CharChar114">
    <w:name w:val="Char Char114"/>
    <w:basedOn w:val="DefaultParagraphFont"/>
    <w:rsid w:val="001B3B52"/>
    <w:rPr>
      <w:rFonts w:cs="Arial"/>
      <w:bCs/>
      <w:szCs w:val="26"/>
      <w:u w:val="single"/>
      <w:lang w:val="en-US" w:eastAsia="en-US" w:bidi="ar-SA"/>
    </w:rPr>
  </w:style>
  <w:style w:type="character" w:customStyle="1" w:styleId="CharChar113">
    <w:name w:val="Char Char113"/>
    <w:basedOn w:val="DefaultParagraphFont"/>
    <w:rsid w:val="001B3B52"/>
    <w:rPr>
      <w:rFonts w:cs="Arial"/>
      <w:bCs/>
      <w:szCs w:val="26"/>
      <w:u w:val="single"/>
      <w:lang w:val="en-US" w:eastAsia="en-US" w:bidi="ar-SA"/>
    </w:rPr>
  </w:style>
  <w:style w:type="character" w:customStyle="1" w:styleId="CharChar112">
    <w:name w:val="Char Char112"/>
    <w:basedOn w:val="DefaultParagraphFont"/>
    <w:rsid w:val="001B3B52"/>
    <w:rPr>
      <w:rFonts w:cs="Arial"/>
      <w:bCs/>
      <w:szCs w:val="26"/>
      <w:u w:val="single"/>
      <w:lang w:val="en-US" w:eastAsia="en-US" w:bidi="ar-SA"/>
    </w:rPr>
  </w:style>
  <w:style w:type="character" w:customStyle="1" w:styleId="ssl0">
    <w:name w:val="ss_l0"/>
    <w:basedOn w:val="DefaultParagraphFont"/>
    <w:rsid w:val="001B3B52"/>
  </w:style>
  <w:style w:type="paragraph" w:customStyle="1" w:styleId="WW-Default1">
    <w:name w:val="WW-Default1"/>
    <w:basedOn w:val="Normal"/>
    <w:qFormat/>
    <w:rsid w:val="001B3B52"/>
    <w:pPr>
      <w:suppressAutoHyphens/>
    </w:pPr>
    <w:rPr>
      <w:rFonts w:eastAsia="Times New Roman"/>
      <w:b/>
      <w:bCs/>
      <w:szCs w:val="20"/>
      <w:lang w:eastAsia="ar-SA"/>
    </w:rPr>
  </w:style>
  <w:style w:type="character" w:customStyle="1" w:styleId="zoomme">
    <w:name w:val="zoomme"/>
    <w:basedOn w:val="DefaultParagraphFont"/>
    <w:rsid w:val="001B3B52"/>
  </w:style>
  <w:style w:type="character" w:customStyle="1" w:styleId="Date1">
    <w:name w:val="Date1"/>
    <w:basedOn w:val="DefaultParagraphFont"/>
    <w:rsid w:val="001B3B52"/>
  </w:style>
  <w:style w:type="character" w:customStyle="1" w:styleId="classauthor">
    <w:name w:val="class=&quot;author&quot;"/>
    <w:basedOn w:val="DefaultParagraphFont"/>
    <w:rsid w:val="001B3B52"/>
  </w:style>
  <w:style w:type="paragraph" w:customStyle="1" w:styleId="CardStyle0">
    <w:name w:val="Card Style"/>
    <w:basedOn w:val="Normal"/>
    <w:link w:val="CardStyleChar"/>
    <w:qFormat/>
    <w:rsid w:val="001B3B52"/>
    <w:rPr>
      <w:rFonts w:eastAsia="Times New Roman"/>
    </w:rPr>
  </w:style>
  <w:style w:type="character" w:customStyle="1" w:styleId="texto1">
    <w:name w:val="texto1"/>
    <w:rsid w:val="001B3B52"/>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B3B52"/>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B3B52"/>
    <w:rPr>
      <w:rFonts w:ascii="Calibri" w:eastAsia="Times New Roman" w:hAnsi="Calibri" w:cs="Arial"/>
      <w:b/>
      <w:szCs w:val="28"/>
    </w:rPr>
  </w:style>
  <w:style w:type="paragraph" w:customStyle="1" w:styleId="Style23">
    <w:name w:val="Style23"/>
    <w:basedOn w:val="Normal"/>
    <w:uiPriority w:val="99"/>
    <w:qFormat/>
    <w:rsid w:val="001B3B52"/>
    <w:pPr>
      <w:widowControl w:val="0"/>
      <w:autoSpaceDE w:val="0"/>
      <w:autoSpaceDN w:val="0"/>
      <w:adjustRightInd w:val="0"/>
      <w:spacing w:line="209" w:lineRule="exact"/>
    </w:pPr>
    <w:rPr>
      <w:rFonts w:eastAsia="SimSun"/>
    </w:rPr>
  </w:style>
  <w:style w:type="character" w:customStyle="1" w:styleId="gray">
    <w:name w:val="gray"/>
    <w:basedOn w:val="DefaultParagraphFont"/>
    <w:rsid w:val="001B3B52"/>
  </w:style>
  <w:style w:type="paragraph" w:customStyle="1" w:styleId="Tagtemplate">
    <w:name w:val="Tagtemplate"/>
    <w:basedOn w:val="Normal"/>
    <w:link w:val="TagtemplateChar"/>
    <w:autoRedefine/>
    <w:qFormat/>
    <w:rsid w:val="001B3B52"/>
    <w:pPr>
      <w:keepNext/>
      <w:keepLines/>
    </w:pPr>
    <w:rPr>
      <w:rFonts w:eastAsia="Calibri"/>
      <w:b/>
    </w:rPr>
  </w:style>
  <w:style w:type="character" w:customStyle="1" w:styleId="TagtemplateChar">
    <w:name w:val="Tagtemplate Char"/>
    <w:basedOn w:val="DefaultParagraphFont"/>
    <w:link w:val="Tagtemplate"/>
    <w:rsid w:val="001B3B52"/>
    <w:rPr>
      <w:rFonts w:ascii="Calibri" w:eastAsia="Calibri" w:hAnsi="Calibri"/>
      <w:b/>
      <w:sz w:val="22"/>
    </w:rPr>
  </w:style>
  <w:style w:type="character" w:customStyle="1" w:styleId="Styleunderline11ptBorderSinglesolidlineAuto05p">
    <w:name w:val="Style underline + 11 pt Border: : (Single solid line Auto  0.5 p..."/>
    <w:rsid w:val="001B3B52"/>
    <w:rPr>
      <w:sz w:val="20"/>
      <w:u w:val="single"/>
      <w:bdr w:val="single" w:sz="4" w:space="0" w:color="auto"/>
    </w:rPr>
  </w:style>
  <w:style w:type="paragraph" w:customStyle="1" w:styleId="Citation-FirstLine">
    <w:name w:val="Citation - First Line"/>
    <w:basedOn w:val="Normal"/>
    <w:next w:val="Normal"/>
    <w:autoRedefine/>
    <w:qFormat/>
    <w:rsid w:val="001B3B52"/>
    <w:pPr>
      <w:spacing w:line="240" w:lineRule="atLeast"/>
      <w:jc w:val="both"/>
    </w:pPr>
    <w:rPr>
      <w:rFonts w:ascii="Book Antiqua" w:eastAsia="Times New Roman" w:hAnsi="Book Antiqua"/>
    </w:rPr>
  </w:style>
  <w:style w:type="character" w:customStyle="1" w:styleId="CardText-Underlined">
    <w:name w:val="Card Text - Underlined"/>
    <w:rsid w:val="001B3B52"/>
    <w:rPr>
      <w:b/>
      <w:sz w:val="20"/>
      <w:u w:val="single"/>
    </w:rPr>
  </w:style>
  <w:style w:type="paragraph" w:customStyle="1" w:styleId="Citation-Complete">
    <w:name w:val="Citation - Complete"/>
    <w:basedOn w:val="Normal"/>
    <w:next w:val="Normal"/>
    <w:link w:val="Citation-CompleteChar"/>
    <w:autoRedefine/>
    <w:qFormat/>
    <w:rsid w:val="001B3B5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B3B52"/>
    <w:rPr>
      <w:rFonts w:ascii="Book Antiqua" w:eastAsia="Times New Roman" w:hAnsi="Book Antiqua"/>
      <w:sz w:val="22"/>
    </w:rPr>
  </w:style>
  <w:style w:type="character" w:customStyle="1" w:styleId="MicroTextChar">
    <w:name w:val="MicroText Char"/>
    <w:link w:val="MicroText"/>
    <w:rsid w:val="001B3B52"/>
    <w:rPr>
      <w:rFonts w:ascii="Arial Narrow" w:hAnsi="Arial Narrow"/>
      <w:sz w:val="12"/>
    </w:rPr>
  </w:style>
  <w:style w:type="character" w:customStyle="1" w:styleId="Style11ptItalic">
    <w:name w:val="Style 11 pt Italic"/>
    <w:basedOn w:val="DefaultParagraphFont"/>
    <w:rsid w:val="001B3B52"/>
    <w:rPr>
      <w:rFonts w:ascii="Times New Roman" w:hAnsi="Times New Roman"/>
      <w:i/>
      <w:iCs/>
      <w:sz w:val="20"/>
    </w:rPr>
  </w:style>
  <w:style w:type="character" w:customStyle="1" w:styleId="BoldandUnderlineChar">
    <w:name w:val="Bold and Underline Char"/>
    <w:basedOn w:val="DefaultParagraphFont"/>
    <w:link w:val="BoldandUnderline"/>
    <w:locked/>
    <w:rsid w:val="001B3B52"/>
    <w:rPr>
      <w:b/>
      <w:u w:val="single"/>
    </w:rPr>
  </w:style>
  <w:style w:type="paragraph" w:customStyle="1" w:styleId="BoldandUnderline">
    <w:name w:val="Bold and Underline"/>
    <w:basedOn w:val="Normal"/>
    <w:link w:val="BoldandUnderlineChar"/>
    <w:qFormat/>
    <w:rsid w:val="001B3B52"/>
    <w:rPr>
      <w:rFonts w:asciiTheme="minorHAnsi" w:hAnsiTheme="minorHAnsi"/>
      <w:b/>
      <w:sz w:val="24"/>
      <w:u w:val="single"/>
    </w:rPr>
  </w:style>
  <w:style w:type="character" w:customStyle="1" w:styleId="hdr">
    <w:name w:val="hdr"/>
    <w:basedOn w:val="DefaultParagraphFont"/>
    <w:rsid w:val="001B3B52"/>
  </w:style>
  <w:style w:type="paragraph" w:customStyle="1" w:styleId="StyleStyle49ptBold3">
    <w:name w:val="Style Style4 + 9 pt Bold3"/>
    <w:basedOn w:val="Style4"/>
    <w:link w:val="StyleStyle49ptBold3Char"/>
    <w:qFormat/>
    <w:rsid w:val="001B3B52"/>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1B3B52"/>
    <w:rPr>
      <w:rFonts w:ascii="Calibri" w:eastAsia="Times New Roman" w:hAnsi="Calibri" w:cs="Times New Roman"/>
      <w:b/>
      <w:bCs/>
      <w:u w:val="single"/>
      <w:lang w:val="x-none"/>
    </w:rPr>
  </w:style>
  <w:style w:type="character" w:customStyle="1" w:styleId="Style9ptUnderline6">
    <w:name w:val="Style 9 pt Underline6"/>
    <w:basedOn w:val="DefaultParagraphFont"/>
    <w:rsid w:val="001B3B52"/>
    <w:rPr>
      <w:sz w:val="20"/>
      <w:u w:val="single"/>
    </w:rPr>
  </w:style>
  <w:style w:type="character" w:customStyle="1" w:styleId="ct-with-fmlt">
    <w:name w:val="ct-with-fmlt"/>
    <w:basedOn w:val="DefaultParagraphFont"/>
    <w:rsid w:val="001B3B52"/>
  </w:style>
  <w:style w:type="paragraph" w:customStyle="1" w:styleId="StyleStyle49pt">
    <w:name w:val="Style Style4 + 9 pt"/>
    <w:basedOn w:val="Normal"/>
    <w:link w:val="StyleStyle49ptChar"/>
    <w:qFormat/>
    <w:rsid w:val="001B3B52"/>
    <w:rPr>
      <w:rFonts w:eastAsia="Times New Roman"/>
      <w:u w:val="single"/>
    </w:rPr>
  </w:style>
  <w:style w:type="character" w:customStyle="1" w:styleId="StyleStyle49ptChar">
    <w:name w:val="Style Style4 + 9 pt Char"/>
    <w:basedOn w:val="DefaultParagraphFont"/>
    <w:link w:val="StyleStyle49pt"/>
    <w:rsid w:val="001B3B52"/>
    <w:rPr>
      <w:rFonts w:ascii="Calibri" w:eastAsia="Times New Roman" w:hAnsi="Calibri"/>
      <w:sz w:val="22"/>
      <w:u w:val="single"/>
    </w:rPr>
  </w:style>
  <w:style w:type="paragraph" w:customStyle="1" w:styleId="StyleStyle49ptBold">
    <w:name w:val="Style Style4 + 9 pt Bold"/>
    <w:basedOn w:val="Normal"/>
    <w:link w:val="StyleStyle49ptBoldChar"/>
    <w:qFormat/>
    <w:rsid w:val="001B3B52"/>
    <w:rPr>
      <w:rFonts w:eastAsia="Times New Roman"/>
      <w:b/>
      <w:bCs/>
      <w:u w:val="single"/>
    </w:rPr>
  </w:style>
  <w:style w:type="character" w:customStyle="1" w:styleId="StyleStyle49ptBoldChar">
    <w:name w:val="Style Style4 + 9 pt Bold Char"/>
    <w:basedOn w:val="DefaultParagraphFont"/>
    <w:link w:val="StyleStyle49ptBold"/>
    <w:rsid w:val="001B3B52"/>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1B3B5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B3B52"/>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1B3B52"/>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B3B52"/>
    <w:rPr>
      <w:rFonts w:ascii="Arial" w:eastAsia="Times New Roman" w:hAnsi="Arial" w:cs="Arial"/>
      <w:b/>
      <w:bCs/>
      <w:sz w:val="22"/>
      <w:u w:val="single"/>
    </w:rPr>
  </w:style>
  <w:style w:type="paragraph" w:customStyle="1" w:styleId="StyleUnderlined11pt">
    <w:name w:val="Style Underlined + 11 pt"/>
    <w:link w:val="StyleUnderlined11ptChar"/>
    <w:qFormat/>
    <w:rsid w:val="001B3B52"/>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B3B52"/>
    <w:rPr>
      <w:rFonts w:ascii="Arial" w:eastAsia="Times New Roman" w:hAnsi="Arial" w:cs="Arial"/>
      <w:sz w:val="22"/>
      <w:u w:val="single"/>
    </w:rPr>
  </w:style>
  <w:style w:type="character" w:customStyle="1" w:styleId="newscontent">
    <w:name w:val="newscontent"/>
    <w:rsid w:val="001B3B52"/>
  </w:style>
  <w:style w:type="character" w:customStyle="1" w:styleId="StyleUnderlinePatternClearYellow">
    <w:name w:val="Style Underline Pattern: Clear (Yellow)"/>
    <w:basedOn w:val="DefaultParagraphFont"/>
    <w:rsid w:val="001B3B52"/>
    <w:rPr>
      <w:u w:val="single"/>
      <w:shd w:val="clear" w:color="auto" w:fill="00FF00"/>
    </w:rPr>
  </w:style>
  <w:style w:type="paragraph" w:customStyle="1" w:styleId="StyleUnderlineChar11pt3">
    <w:name w:val="Style Underline Char + 11 pt3"/>
    <w:link w:val="StyleUnderlineChar11pt3Char"/>
    <w:qFormat/>
    <w:rsid w:val="001B3B52"/>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B3B52"/>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1B3B52"/>
    <w:rPr>
      <w:b w:val="0"/>
      <w:bCs/>
      <w:u w:val="single"/>
    </w:rPr>
  </w:style>
  <w:style w:type="paragraph" w:customStyle="1" w:styleId="Cite2">
    <w:name w:val="Cite 2"/>
    <w:basedOn w:val="Normal"/>
    <w:qFormat/>
    <w:rsid w:val="001B3B52"/>
    <w:rPr>
      <w:rFonts w:eastAsia="MS Mincho"/>
      <w:b/>
      <w:u w:val="single"/>
    </w:rPr>
  </w:style>
  <w:style w:type="character" w:customStyle="1" w:styleId="StyleunderlineBold">
    <w:name w:val="Style underline + Bold"/>
    <w:basedOn w:val="underline"/>
    <w:rsid w:val="001B3B52"/>
    <w:rPr>
      <w:rFonts w:ascii="Times New Roman" w:hAnsi="Times New Roman" w:cs="Times New Roman" w:hint="default"/>
      <w:b w:val="0"/>
      <w:bCs/>
      <w:sz w:val="20"/>
      <w:u w:val="single"/>
    </w:rPr>
  </w:style>
  <w:style w:type="paragraph" w:customStyle="1" w:styleId="cards0">
    <w:name w:val="cards"/>
    <w:basedOn w:val="Cites"/>
    <w:qFormat/>
    <w:rsid w:val="001B3B52"/>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1B3B52"/>
    <w:rPr>
      <w:sz w:val="20"/>
      <w:u w:val="single"/>
    </w:rPr>
  </w:style>
  <w:style w:type="character" w:customStyle="1" w:styleId="slug-pub-date">
    <w:name w:val="slug-pub-date"/>
    <w:basedOn w:val="DefaultParagraphFont"/>
    <w:rsid w:val="001B3B52"/>
  </w:style>
  <w:style w:type="character" w:customStyle="1" w:styleId="slug-vol">
    <w:name w:val="slug-vol"/>
    <w:basedOn w:val="DefaultParagraphFont"/>
    <w:rsid w:val="001B3B52"/>
  </w:style>
  <w:style w:type="character" w:customStyle="1" w:styleId="slug-issue">
    <w:name w:val="slug-issue"/>
    <w:basedOn w:val="DefaultParagraphFont"/>
    <w:rsid w:val="001B3B52"/>
  </w:style>
  <w:style w:type="character" w:customStyle="1" w:styleId="slug-pages">
    <w:name w:val="slug-pages"/>
    <w:basedOn w:val="DefaultParagraphFont"/>
    <w:rsid w:val="001B3B5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B3B52"/>
    <w:rPr>
      <w:b/>
      <w:bCs/>
      <w:strike w:val="0"/>
      <w:dstrike w:val="0"/>
      <w:sz w:val="24"/>
      <w:u w:val="none"/>
      <w:effect w:val="none"/>
    </w:rPr>
  </w:style>
  <w:style w:type="character" w:customStyle="1" w:styleId="tagchar">
    <w:name w:val="tagchar"/>
    <w:basedOn w:val="DefaultParagraphFont"/>
    <w:rsid w:val="001B3B52"/>
  </w:style>
  <w:style w:type="character" w:customStyle="1" w:styleId="pmterms11">
    <w:name w:val="pmterms11"/>
    <w:basedOn w:val="DefaultParagraphFont"/>
    <w:rsid w:val="001B3B52"/>
    <w:rPr>
      <w:b/>
      <w:bCs/>
      <w:i w:val="0"/>
      <w:iCs w:val="0"/>
      <w:color w:val="000000"/>
    </w:rPr>
  </w:style>
  <w:style w:type="character" w:customStyle="1" w:styleId="StyleUnderlineChar9ptBold">
    <w:name w:val="Style Underline Char + 9 pt Bold"/>
    <w:basedOn w:val="DefaultParagraphFont"/>
    <w:rsid w:val="001B3B52"/>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B3B52"/>
    <w:rPr>
      <w:szCs w:val="24"/>
      <w:u w:val="single"/>
      <w:lang w:val="en-US" w:eastAsia="en-US" w:bidi="ar-SA"/>
    </w:rPr>
  </w:style>
  <w:style w:type="character" w:customStyle="1" w:styleId="BoldandUnderlineChar2Char1">
    <w:name w:val="Bold and Underline Char2 Char1"/>
    <w:basedOn w:val="DefaultParagraphFont"/>
    <w:rsid w:val="001B3B5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B3B5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B3B52"/>
    <w:rPr>
      <w:szCs w:val="24"/>
      <w:u w:val="single"/>
      <w:lang w:val="en-US" w:eastAsia="en-US" w:bidi="ar-SA"/>
    </w:rPr>
  </w:style>
  <w:style w:type="paragraph" w:customStyle="1" w:styleId="Language">
    <w:name w:val="Language"/>
    <w:basedOn w:val="Normal"/>
    <w:link w:val="LanguageChar"/>
    <w:qFormat/>
    <w:rsid w:val="001B3B52"/>
    <w:rPr>
      <w:rFonts w:eastAsia="Times New Roman"/>
      <w:strike/>
      <w:szCs w:val="20"/>
    </w:rPr>
  </w:style>
  <w:style w:type="character" w:customStyle="1" w:styleId="LanguageChar">
    <w:name w:val="Language Char"/>
    <w:basedOn w:val="DefaultParagraphFont"/>
    <w:link w:val="Language"/>
    <w:rsid w:val="001B3B52"/>
    <w:rPr>
      <w:rFonts w:ascii="Calibri" w:eastAsia="Times New Roman" w:hAnsi="Calibri"/>
      <w:strike/>
      <w:sz w:val="22"/>
      <w:szCs w:val="20"/>
    </w:rPr>
  </w:style>
  <w:style w:type="paragraph" w:customStyle="1" w:styleId="UnderlineChar3">
    <w:name w:val="Underline Char3"/>
    <w:basedOn w:val="Normal"/>
    <w:link w:val="UnderlineChar3Char"/>
    <w:qFormat/>
    <w:rsid w:val="001B3B52"/>
    <w:rPr>
      <w:rFonts w:eastAsia="Times New Roman"/>
      <w:u w:val="single"/>
    </w:rPr>
  </w:style>
  <w:style w:type="character" w:customStyle="1" w:styleId="UnderlineChar3Char">
    <w:name w:val="Underline Char3 Char"/>
    <w:basedOn w:val="DefaultParagraphFont"/>
    <w:link w:val="UnderlineChar3"/>
    <w:rsid w:val="001B3B52"/>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1B3B52"/>
    <w:rPr>
      <w:rFonts w:eastAsia="Times New Roman"/>
      <w:b/>
      <w:u w:val="single"/>
    </w:rPr>
  </w:style>
  <w:style w:type="character" w:customStyle="1" w:styleId="BoldandUnderlineChar3CharChar">
    <w:name w:val="Bold and Underline Char3 Char Char"/>
    <w:basedOn w:val="DefaultParagraphFont"/>
    <w:link w:val="BoldandUnderlineChar3Char"/>
    <w:rsid w:val="001B3B52"/>
    <w:rPr>
      <w:rFonts w:ascii="Calibri" w:eastAsia="Times New Roman" w:hAnsi="Calibri"/>
      <w:b/>
      <w:sz w:val="22"/>
      <w:u w:val="single"/>
    </w:rPr>
  </w:style>
  <w:style w:type="character" w:customStyle="1" w:styleId="UnderlineChar1">
    <w:name w:val="Underline Char1"/>
    <w:basedOn w:val="DefaultParagraphFont"/>
    <w:rsid w:val="001B3B52"/>
    <w:rPr>
      <w:szCs w:val="24"/>
      <w:u w:val="single"/>
      <w:lang w:val="en-US" w:eastAsia="en-US" w:bidi="ar-SA"/>
    </w:rPr>
  </w:style>
  <w:style w:type="character" w:customStyle="1" w:styleId="BoldandUnderlineChar1Char2Char">
    <w:name w:val="Bold and Underline Char1 Char2 Char"/>
    <w:basedOn w:val="DefaultParagraphFont"/>
    <w:rsid w:val="001B3B52"/>
    <w:rPr>
      <w:b/>
      <w:szCs w:val="24"/>
      <w:u w:val="single"/>
      <w:lang w:val="en-US" w:eastAsia="en-US" w:bidi="ar-SA"/>
    </w:rPr>
  </w:style>
  <w:style w:type="paragraph" w:customStyle="1" w:styleId="HotRoute">
    <w:name w:val="Hot Route"/>
    <w:basedOn w:val="Normal"/>
    <w:link w:val="HotRouteChar0"/>
    <w:qFormat/>
    <w:rsid w:val="001B3B52"/>
    <w:pPr>
      <w:ind w:left="144"/>
    </w:pPr>
    <w:rPr>
      <w:rFonts w:eastAsia="Times New Roman"/>
    </w:rPr>
  </w:style>
  <w:style w:type="character" w:customStyle="1" w:styleId="Style12ptBoldUnderline1">
    <w:name w:val="Style 12 pt Bold Underline1"/>
    <w:basedOn w:val="DefaultParagraphFont"/>
    <w:rsid w:val="001B3B52"/>
    <w:rPr>
      <w:b/>
      <w:bCs/>
      <w:sz w:val="24"/>
      <w:u w:val="single"/>
    </w:rPr>
  </w:style>
  <w:style w:type="character" w:customStyle="1" w:styleId="StyleEmphasisArial12ptBoldNotItalic">
    <w:name w:val="Style Emphasis + Arial 12 pt Bold Not Italic"/>
    <w:basedOn w:val="Emphasis"/>
    <w:rsid w:val="001B3B52"/>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B3B52"/>
    <w:rPr>
      <w:rFonts w:ascii="SimSun" w:eastAsia="SimSun" w:hAnsi="SimSun"/>
      <w:sz w:val="15"/>
      <w:lang w:eastAsia="zh-CN"/>
    </w:rPr>
  </w:style>
  <w:style w:type="paragraph" w:customStyle="1" w:styleId="UnreadText">
    <w:name w:val="Unread Text"/>
    <w:basedOn w:val="Normal"/>
    <w:next w:val="Normal"/>
    <w:link w:val="UnreadTextChar"/>
    <w:autoRedefine/>
    <w:qFormat/>
    <w:rsid w:val="001B3B52"/>
    <w:pPr>
      <w:ind w:left="360"/>
    </w:pPr>
    <w:rPr>
      <w:rFonts w:ascii="SimSun" w:eastAsia="SimSun" w:hAnsi="SimSun"/>
      <w:sz w:val="15"/>
      <w:lang w:eastAsia="zh-CN"/>
    </w:rPr>
  </w:style>
  <w:style w:type="character" w:customStyle="1" w:styleId="smallChar">
    <w:name w:val="small Char"/>
    <w:rsid w:val="001B3B52"/>
    <w:rPr>
      <w:rFonts w:ascii="Calibri" w:eastAsia="Calibri" w:hAnsi="Calibri" w:cs="Calibri"/>
      <w:sz w:val="16"/>
      <w:szCs w:val="20"/>
      <w:lang w:val="x-none" w:eastAsia="x-none"/>
    </w:rPr>
  </w:style>
  <w:style w:type="paragraph" w:customStyle="1" w:styleId="HotRoute0">
    <w:name w:val="Hot Route!"/>
    <w:basedOn w:val="Normal"/>
    <w:qFormat/>
    <w:rsid w:val="001B3B5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B3B52"/>
    <w:rPr>
      <w:rFonts w:ascii="Times New Roman" w:hAnsi="Times New Roman" w:cs="Times New Roman"/>
      <w:sz w:val="16"/>
      <w:szCs w:val="16"/>
    </w:rPr>
  </w:style>
  <w:style w:type="character" w:customStyle="1" w:styleId="BodyText2Char1">
    <w:name w:val="Body Text 2 Char1"/>
    <w:basedOn w:val="DefaultParagraphFont"/>
    <w:semiHidden/>
    <w:rsid w:val="001B3B52"/>
    <w:rPr>
      <w:rFonts w:ascii="Times New Roman" w:hAnsi="Times New Roman" w:cs="Times New Roman"/>
      <w:sz w:val="20"/>
    </w:rPr>
  </w:style>
  <w:style w:type="character" w:customStyle="1" w:styleId="Heading2Char1CharCharCharCharCharC">
    <w:name w:val="Heading 2 Char1 Char Char Char Char Char C"/>
    <w:rsid w:val="001B3B52"/>
    <w:rPr>
      <w:rFonts w:cs="Arial"/>
      <w:b/>
      <w:bCs/>
      <w:iCs/>
      <w:sz w:val="24"/>
      <w:szCs w:val="28"/>
      <w:lang w:val="en-US" w:eastAsia="en-US" w:bidi="ar-SA"/>
    </w:rPr>
  </w:style>
  <w:style w:type="character" w:customStyle="1" w:styleId="underline1">
    <w:name w:val="underline1"/>
    <w:basedOn w:val="DefaultParagraphFont"/>
    <w:rsid w:val="001B3B52"/>
    <w:rPr>
      <w:u w:val="single"/>
    </w:rPr>
  </w:style>
  <w:style w:type="character" w:customStyle="1" w:styleId="author">
    <w:name w:val="author"/>
    <w:basedOn w:val="DefaultParagraphFont"/>
    <w:rsid w:val="001B3B52"/>
    <w:rPr>
      <w:rFonts w:ascii="Times New Roman" w:hAnsi="Times New Roman"/>
      <w:b/>
      <w:sz w:val="24"/>
    </w:rPr>
  </w:style>
  <w:style w:type="character" w:customStyle="1" w:styleId="FontStyle291">
    <w:name w:val="Font Style291"/>
    <w:basedOn w:val="DefaultParagraphFont"/>
    <w:uiPriority w:val="99"/>
    <w:rsid w:val="001B3B5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B3B5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B3B5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B3B52"/>
    <w:rPr>
      <w:rFonts w:ascii="Calibri" w:eastAsia="Times New Roman" w:hAnsi="Calibri"/>
      <w:sz w:val="22"/>
    </w:rPr>
  </w:style>
  <w:style w:type="paragraph" w:customStyle="1" w:styleId="Cards1">
    <w:name w:val="Cards1"/>
    <w:basedOn w:val="Normal"/>
    <w:link w:val="Cards1Char"/>
    <w:qFormat/>
    <w:rsid w:val="001B3B52"/>
    <w:pPr>
      <w:ind w:left="288"/>
    </w:pPr>
    <w:rPr>
      <w:rFonts w:eastAsia="Times New Roman"/>
      <w:u w:val="single"/>
    </w:rPr>
  </w:style>
  <w:style w:type="character" w:customStyle="1" w:styleId="Cards1Char">
    <w:name w:val="Cards1 Char"/>
    <w:basedOn w:val="DefaultParagraphFont"/>
    <w:link w:val="Cards1"/>
    <w:rsid w:val="001B3B52"/>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1B3B52"/>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B3B52"/>
    <w:rPr>
      <w:rFonts w:ascii="Arial" w:eastAsia="Calibri" w:hAnsi="Arial" w:cs="Arial"/>
      <w:sz w:val="22"/>
      <w:szCs w:val="22"/>
      <w:u w:val="single"/>
    </w:rPr>
  </w:style>
  <w:style w:type="character" w:customStyle="1" w:styleId="EmphasizeThis">
    <w:name w:val="EmphasizeThis"/>
    <w:rsid w:val="001B3B52"/>
    <w:rPr>
      <w:rFonts w:ascii="Georgia" w:hAnsi="Georgia"/>
      <w:b/>
      <w:iCs/>
      <w:sz w:val="24"/>
      <w:u w:val="thick"/>
    </w:rPr>
  </w:style>
  <w:style w:type="paragraph" w:customStyle="1" w:styleId="Stylecard8pt">
    <w:name w:val="Style card + 8 pt"/>
    <w:basedOn w:val="card"/>
    <w:link w:val="Stylecard8ptChar"/>
    <w:qFormat/>
    <w:rsid w:val="001B3B52"/>
    <w:rPr>
      <w:rFonts w:ascii="Georgia" w:hAnsi="Georgia"/>
      <w:bCs/>
      <w:color w:val="000000"/>
      <w:lang w:eastAsia="ar-SA"/>
    </w:rPr>
  </w:style>
  <w:style w:type="character" w:customStyle="1" w:styleId="Stylecard8ptChar">
    <w:name w:val="Style card + 8 pt Char"/>
    <w:basedOn w:val="cardChar"/>
    <w:link w:val="Stylecard8pt"/>
    <w:rsid w:val="001B3B52"/>
    <w:rPr>
      <w:rFonts w:ascii="Georgia" w:hAnsi="Georgia"/>
      <w:bCs/>
      <w:color w:val="000000"/>
      <w:sz w:val="16"/>
      <w:lang w:eastAsia="ar-SA"/>
    </w:rPr>
  </w:style>
  <w:style w:type="character" w:customStyle="1" w:styleId="bhl">
    <w:name w:val="bhl"/>
    <w:basedOn w:val="DefaultParagraphFont"/>
    <w:rsid w:val="001B3B52"/>
  </w:style>
  <w:style w:type="paragraph" w:customStyle="1" w:styleId="TagGA11">
    <w:name w:val="Tag GA 11"/>
    <w:basedOn w:val="TOC1"/>
    <w:qFormat/>
    <w:rsid w:val="001B3B52"/>
    <w:pPr>
      <w:spacing w:before="0" w:after="160"/>
    </w:pPr>
    <w:rPr>
      <w:rFonts w:ascii="Georgia" w:eastAsia="Calibri" w:hAnsi="Georgia"/>
      <w:u w:val="none"/>
      <w:lang w:bidi="ar-SA"/>
    </w:rPr>
  </w:style>
  <w:style w:type="paragraph" w:customStyle="1" w:styleId="CiteCard">
    <w:name w:val="Cite/Card"/>
    <w:basedOn w:val="TOC2"/>
    <w:qFormat/>
    <w:rsid w:val="001B3B5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B3B52"/>
    <w:rPr>
      <w:rFonts w:ascii="Georgia" w:eastAsia="Times New Roman" w:hAnsi="Georgia" w:hint="default"/>
      <w:sz w:val="22"/>
      <w:u w:val="single"/>
      <w:lang w:eastAsia="zh-CN"/>
    </w:rPr>
  </w:style>
  <w:style w:type="character" w:customStyle="1" w:styleId="addmd">
    <w:name w:val="addmd"/>
    <w:basedOn w:val="DefaultParagraphFont"/>
    <w:rsid w:val="001B3B52"/>
  </w:style>
  <w:style w:type="character" w:customStyle="1" w:styleId="UnderlinedTextCharChar">
    <w:name w:val="Underlined Text Char Char"/>
    <w:basedOn w:val="DefaultParagraphFont"/>
    <w:rsid w:val="001B3B52"/>
    <w:rPr>
      <w:rFonts w:cs="Arial"/>
      <w:bCs/>
      <w:noProof w:val="0"/>
      <w:szCs w:val="26"/>
      <w:u w:val="single"/>
      <w:lang w:val="en-US" w:eastAsia="en-US" w:bidi="ar-SA"/>
    </w:rPr>
  </w:style>
  <w:style w:type="character" w:customStyle="1" w:styleId="CardText1Char">
    <w:name w:val="Card Text 1 Char"/>
    <w:rsid w:val="001B3B52"/>
    <w:rPr>
      <w:rFonts w:ascii="Georgia" w:hAnsi="Georgia"/>
      <w:color w:val="000000"/>
      <w:sz w:val="22"/>
      <w:szCs w:val="22"/>
      <w:u w:val="single"/>
    </w:rPr>
  </w:style>
  <w:style w:type="character" w:customStyle="1" w:styleId="BoldUnderlining">
    <w:name w:val="Bold Underlining"/>
    <w:rsid w:val="001B3B52"/>
    <w:rPr>
      <w:u w:val="single"/>
    </w:rPr>
  </w:style>
  <w:style w:type="character" w:customStyle="1" w:styleId="Intemphasis">
    <w:name w:val="Intemphasis"/>
    <w:uiPriority w:val="1"/>
    <w:qFormat/>
    <w:rsid w:val="001B3B52"/>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B3B52"/>
    <w:pPr>
      <w:ind w:left="288" w:right="288"/>
    </w:pPr>
    <w:rPr>
      <w:szCs w:val="16"/>
    </w:rPr>
  </w:style>
  <w:style w:type="character" w:customStyle="1" w:styleId="cardtextChar3">
    <w:name w:val="cardtext Char"/>
    <w:basedOn w:val="DefaultParagraphFont"/>
    <w:link w:val="cardtext2"/>
    <w:rsid w:val="001B3B52"/>
    <w:rPr>
      <w:rFonts w:ascii="Calibri" w:hAnsi="Calibri"/>
      <w:sz w:val="22"/>
      <w:szCs w:val="16"/>
    </w:rPr>
  </w:style>
  <w:style w:type="character" w:customStyle="1" w:styleId="BoldUnderlineChar10">
    <w:name w:val="BoldUnderline Char1"/>
    <w:rsid w:val="001B3B5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B3B52"/>
    <w:pPr>
      <w:spacing w:after="200"/>
      <w:contextualSpacing/>
    </w:pPr>
    <w:rPr>
      <w:rFonts w:eastAsia="Calibri"/>
      <w:u w:val="single"/>
    </w:rPr>
  </w:style>
  <w:style w:type="character" w:customStyle="1" w:styleId="UnderlinedCardTextChar">
    <w:name w:val="Underlined Card Text Char"/>
    <w:link w:val="UnderlinedCardText"/>
    <w:rsid w:val="001B3B52"/>
    <w:rPr>
      <w:rFonts w:ascii="Calibri" w:eastAsia="Calibri" w:hAnsi="Calibri"/>
      <w:sz w:val="22"/>
      <w:u w:val="single"/>
    </w:rPr>
  </w:style>
  <w:style w:type="character" w:customStyle="1" w:styleId="Hyperlink6">
    <w:name w:val="Hyperlink6"/>
    <w:basedOn w:val="DefaultParagraphFont"/>
    <w:rsid w:val="001B3B52"/>
    <w:rPr>
      <w:color w:val="3300CC"/>
      <w:u w:val="single"/>
    </w:rPr>
  </w:style>
  <w:style w:type="paragraph" w:customStyle="1" w:styleId="Tag12">
    <w:name w:val="Tag12"/>
    <w:basedOn w:val="Normal"/>
    <w:qFormat/>
    <w:rsid w:val="001B3B52"/>
    <w:pPr>
      <w:contextualSpacing/>
    </w:pPr>
    <w:rPr>
      <w:rFonts w:eastAsia="Cambria"/>
      <w:b/>
    </w:rPr>
  </w:style>
  <w:style w:type="character" w:customStyle="1" w:styleId="citation0">
    <w:name w:val="citation"/>
    <w:basedOn w:val="DefaultParagraphFont"/>
    <w:rsid w:val="001B3B52"/>
  </w:style>
  <w:style w:type="paragraph" w:customStyle="1" w:styleId="UnderlineText">
    <w:name w:val="Underline Text"/>
    <w:basedOn w:val="Normal"/>
    <w:link w:val="UnderlineTextChar"/>
    <w:qFormat/>
    <w:rsid w:val="001B3B52"/>
    <w:pPr>
      <w:ind w:left="288"/>
    </w:pPr>
    <w:rPr>
      <w:rFonts w:eastAsia="Times New Roman"/>
      <w:u w:val="single"/>
    </w:rPr>
  </w:style>
  <w:style w:type="character" w:customStyle="1" w:styleId="UnderlineTextChar">
    <w:name w:val="Underline Text Char"/>
    <w:basedOn w:val="DefaultParagraphFont"/>
    <w:link w:val="UnderlineText"/>
    <w:rsid w:val="001B3B52"/>
    <w:rPr>
      <w:rFonts w:ascii="Calibri" w:eastAsia="Times New Roman" w:hAnsi="Calibri"/>
      <w:sz w:val="22"/>
      <w:u w:val="single"/>
    </w:rPr>
  </w:style>
  <w:style w:type="character" w:customStyle="1" w:styleId="il">
    <w:name w:val="il"/>
    <w:basedOn w:val="DefaultParagraphFont"/>
    <w:rsid w:val="001B3B52"/>
  </w:style>
  <w:style w:type="character" w:customStyle="1" w:styleId="commentstext">
    <w:name w:val="comments_text"/>
    <w:uiPriority w:val="99"/>
    <w:rsid w:val="001B3B52"/>
    <w:rPr>
      <w:rFonts w:cs="Times New Roman"/>
    </w:rPr>
  </w:style>
  <w:style w:type="paragraph" w:customStyle="1" w:styleId="Heading42">
    <w:name w:val="Heading 42"/>
    <w:basedOn w:val="Normal"/>
    <w:qFormat/>
    <w:rsid w:val="001B3B52"/>
    <w:rPr>
      <w:rFonts w:eastAsia="Times New Roman"/>
    </w:rPr>
  </w:style>
  <w:style w:type="paragraph" w:customStyle="1" w:styleId="DebateNormal">
    <w:name w:val="DebateNormal"/>
    <w:basedOn w:val="Normal"/>
    <w:link w:val="DebateNormalChar"/>
    <w:qFormat/>
    <w:rsid w:val="001B3B52"/>
    <w:pPr>
      <w:spacing w:line="276" w:lineRule="auto"/>
    </w:pPr>
    <w:rPr>
      <w:rFonts w:eastAsia="Calibri"/>
      <w:szCs w:val="20"/>
    </w:rPr>
  </w:style>
  <w:style w:type="character" w:customStyle="1" w:styleId="DebateNormalChar">
    <w:name w:val="DebateNormal Char"/>
    <w:basedOn w:val="DefaultParagraphFont"/>
    <w:link w:val="DebateNormal"/>
    <w:rsid w:val="001B3B52"/>
    <w:rPr>
      <w:rFonts w:ascii="Calibri" w:eastAsia="Calibri" w:hAnsi="Calibri"/>
      <w:sz w:val="22"/>
      <w:szCs w:val="20"/>
    </w:rPr>
  </w:style>
  <w:style w:type="paragraph" w:customStyle="1" w:styleId="DebateEmphasis">
    <w:name w:val="DebateEmphasis"/>
    <w:basedOn w:val="Normal"/>
    <w:link w:val="DebateEmphasisChar"/>
    <w:qFormat/>
    <w:rsid w:val="001B3B5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B3B52"/>
    <w:rPr>
      <w:rFonts w:ascii="Calibri" w:eastAsia="Calibri" w:hAnsi="Calibri"/>
      <w:b/>
      <w:sz w:val="22"/>
      <w:szCs w:val="20"/>
      <w:u w:val="single"/>
    </w:rPr>
  </w:style>
  <w:style w:type="paragraph" w:customStyle="1" w:styleId="NormalCite">
    <w:name w:val="NormalCite"/>
    <w:link w:val="NormalCiteChar"/>
    <w:qFormat/>
    <w:rsid w:val="001B3B52"/>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B3B52"/>
    <w:rPr>
      <w:rFonts w:ascii="Times New Roman" w:eastAsiaTheme="minorHAnsi" w:hAnsi="Times New Roman" w:cs="Times New Roman"/>
      <w:sz w:val="18"/>
      <w:szCs w:val="22"/>
    </w:rPr>
  </w:style>
  <w:style w:type="character" w:customStyle="1" w:styleId="articletext">
    <w:name w:val="articletext"/>
    <w:basedOn w:val="DefaultParagraphFont"/>
    <w:rsid w:val="001B3B52"/>
  </w:style>
  <w:style w:type="character" w:customStyle="1" w:styleId="grey10">
    <w:name w:val="grey10"/>
    <w:basedOn w:val="DefaultParagraphFont"/>
    <w:rsid w:val="001B3B52"/>
  </w:style>
  <w:style w:type="character" w:customStyle="1" w:styleId="navy13bd">
    <w:name w:val="navy13bd"/>
    <w:basedOn w:val="DefaultParagraphFont"/>
    <w:rsid w:val="001B3B52"/>
  </w:style>
  <w:style w:type="character" w:customStyle="1" w:styleId="Style9ptUnderline2">
    <w:name w:val="Style 9 pt Underline2"/>
    <w:basedOn w:val="DefaultParagraphFont"/>
    <w:rsid w:val="001B3B52"/>
    <w:rPr>
      <w:sz w:val="20"/>
      <w:u w:val="single"/>
    </w:rPr>
  </w:style>
  <w:style w:type="character" w:customStyle="1" w:styleId="Style9ptBoldUnderline1">
    <w:name w:val="Style 9 pt Bold Underline1"/>
    <w:basedOn w:val="DefaultParagraphFont"/>
    <w:rsid w:val="001B3B52"/>
    <w:rPr>
      <w:b/>
      <w:bCs/>
      <w:sz w:val="20"/>
      <w:u w:val="single"/>
    </w:rPr>
  </w:style>
  <w:style w:type="character" w:customStyle="1" w:styleId="TagsCharChar">
    <w:name w:val="Tags Char Char"/>
    <w:basedOn w:val="DefaultParagraphFont"/>
    <w:rsid w:val="001B3B52"/>
    <w:rPr>
      <w:rFonts w:eastAsia="SimSun"/>
      <w:b/>
      <w:sz w:val="24"/>
      <w:lang w:val="en-US" w:eastAsia="zh-CN" w:bidi="ar-SA"/>
    </w:rPr>
  </w:style>
  <w:style w:type="paragraph" w:customStyle="1" w:styleId="cardCharCharCharChar">
    <w:name w:val="card Char Char Char Char"/>
    <w:basedOn w:val="Normal"/>
    <w:qFormat/>
    <w:rsid w:val="001B3B52"/>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1B3B52"/>
    <w:rPr>
      <w:rFonts w:eastAsia="Times New Roman"/>
      <w:u w:val="single"/>
    </w:rPr>
  </w:style>
  <w:style w:type="character" w:customStyle="1" w:styleId="CARDChar0">
    <w:name w:val="CARD Char"/>
    <w:basedOn w:val="DefaultParagraphFont"/>
    <w:link w:val="CARD0"/>
    <w:rsid w:val="001B3B52"/>
    <w:rPr>
      <w:rFonts w:ascii="Calibri" w:eastAsia="Times New Roman" w:hAnsi="Calibri"/>
      <w:sz w:val="22"/>
      <w:u w:val="single"/>
    </w:rPr>
  </w:style>
  <w:style w:type="paragraph" w:customStyle="1" w:styleId="Normal2">
    <w:name w:val="Normal2"/>
    <w:basedOn w:val="Normal"/>
    <w:qFormat/>
    <w:rsid w:val="001B3B52"/>
    <w:rPr>
      <w:rFonts w:eastAsia="Times New Roman"/>
    </w:rPr>
  </w:style>
  <w:style w:type="character" w:customStyle="1" w:styleId="Style11ptThickunderline">
    <w:name w:val="Style 11 pt Thick underline"/>
    <w:rsid w:val="001B3B52"/>
    <w:rPr>
      <w:rFonts w:ascii="Times New Roman" w:hAnsi="Times New Roman"/>
      <w:sz w:val="20"/>
      <w:u w:val="single"/>
    </w:rPr>
  </w:style>
  <w:style w:type="character" w:customStyle="1" w:styleId="Style11ptBoldThickunderline">
    <w:name w:val="Style 11 pt Bold Thick underline"/>
    <w:rsid w:val="001B3B52"/>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B3B5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B3B52"/>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1B3B52"/>
    <w:rPr>
      <w:u w:val="single"/>
    </w:rPr>
  </w:style>
  <w:style w:type="character" w:customStyle="1" w:styleId="StyleUnderlineBoldIndent11ptChar">
    <w:name w:val="Style Underline + Bold Indent + 11 pt Char"/>
    <w:link w:val="StyleUnderlineBoldIndent11pt"/>
    <w:rsid w:val="001B3B52"/>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B3B52"/>
    <w:rPr>
      <w:b/>
      <w:bCs/>
      <w:u w:val="single"/>
    </w:rPr>
  </w:style>
  <w:style w:type="character" w:customStyle="1" w:styleId="StyleUnderlineBoldIndent11ptBoldChar">
    <w:name w:val="Style Underline + Bold Indent + 11 pt Bold Char"/>
    <w:link w:val="StyleUnderlineBoldIndent11ptBold"/>
    <w:rsid w:val="001B3B52"/>
    <w:rPr>
      <w:rFonts w:ascii="Calibri" w:eastAsia="Times New Roman" w:hAnsi="Calibri"/>
      <w:b/>
      <w:bCs/>
      <w:sz w:val="22"/>
      <w:szCs w:val="20"/>
      <w:u w:val="single"/>
    </w:rPr>
  </w:style>
  <w:style w:type="paragraph" w:customStyle="1" w:styleId="Normal20pt">
    <w:name w:val="Normal  + 20 pt"/>
    <w:basedOn w:val="Normal"/>
    <w:uiPriority w:val="6"/>
    <w:qFormat/>
    <w:rsid w:val="001B3B52"/>
    <w:rPr>
      <w:bCs/>
      <w:u w:val="single"/>
    </w:rPr>
  </w:style>
  <w:style w:type="paragraph" w:customStyle="1" w:styleId="author-name">
    <w:name w:val="author-name"/>
    <w:basedOn w:val="Normal"/>
    <w:qFormat/>
    <w:rsid w:val="001B3B52"/>
    <w:pPr>
      <w:spacing w:before="100" w:beforeAutospacing="1" w:after="100" w:afterAutospacing="1"/>
    </w:pPr>
    <w:rPr>
      <w:rFonts w:eastAsia="Times New Roman"/>
    </w:rPr>
  </w:style>
  <w:style w:type="paragraph" w:customStyle="1" w:styleId="author-credentials">
    <w:name w:val="author-credentials"/>
    <w:basedOn w:val="Normal"/>
    <w:qFormat/>
    <w:rsid w:val="001B3B5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B3B52"/>
    <w:rPr>
      <w:rFonts w:ascii="Consolas" w:hAnsi="Consolas" w:cs="Consolas"/>
      <w:sz w:val="20"/>
      <w:szCs w:val="20"/>
    </w:rPr>
  </w:style>
  <w:style w:type="character" w:customStyle="1" w:styleId="headline">
    <w:name w:val="headline"/>
    <w:basedOn w:val="DefaultParagraphFont"/>
    <w:rsid w:val="001B3B52"/>
  </w:style>
  <w:style w:type="character" w:customStyle="1" w:styleId="yshortcuts">
    <w:name w:val="yshortcuts"/>
    <w:basedOn w:val="DefaultParagraphFont"/>
    <w:rsid w:val="001B3B52"/>
  </w:style>
  <w:style w:type="character" w:customStyle="1" w:styleId="HotRouteChar0">
    <w:name w:val="Hot Route Char"/>
    <w:link w:val="HotRoute"/>
    <w:rsid w:val="001B3B52"/>
    <w:rPr>
      <w:rFonts w:ascii="Calibri" w:eastAsia="Times New Roman" w:hAnsi="Calibri"/>
      <w:sz w:val="22"/>
    </w:rPr>
  </w:style>
  <w:style w:type="paragraph" w:styleId="PlainText">
    <w:name w:val="Plain Text"/>
    <w:basedOn w:val="Normal"/>
    <w:link w:val="PlainTextChar"/>
    <w:rsid w:val="001B3B52"/>
    <w:rPr>
      <w:rFonts w:ascii="Courier New" w:eastAsia="Times New Roman" w:hAnsi="Courier New" w:cs="Courier New"/>
      <w:szCs w:val="20"/>
    </w:rPr>
  </w:style>
  <w:style w:type="character" w:customStyle="1" w:styleId="PlainTextChar">
    <w:name w:val="Plain Text Char"/>
    <w:basedOn w:val="DefaultParagraphFont"/>
    <w:link w:val="PlainText"/>
    <w:rsid w:val="001B3B52"/>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1B3B52"/>
    <w:rPr>
      <w:sz w:val="12"/>
    </w:rPr>
  </w:style>
  <w:style w:type="character" w:customStyle="1" w:styleId="MicrotextChar0">
    <w:name w:val="Microtext Char"/>
    <w:link w:val="Microtext0"/>
    <w:rsid w:val="001B3B52"/>
    <w:rPr>
      <w:rFonts w:ascii="Calibri" w:hAnsi="Calibri"/>
      <w:sz w:val="12"/>
    </w:rPr>
  </w:style>
  <w:style w:type="paragraph" w:customStyle="1" w:styleId="Style6">
    <w:name w:val="Style6"/>
    <w:basedOn w:val="Normal"/>
    <w:link w:val="Style6Char"/>
    <w:autoRedefine/>
    <w:qFormat/>
    <w:rsid w:val="001B3B52"/>
    <w:rPr>
      <w:b/>
    </w:rPr>
  </w:style>
  <w:style w:type="character" w:customStyle="1" w:styleId="Style6Char">
    <w:name w:val="Style6 Char"/>
    <w:basedOn w:val="DefaultParagraphFont"/>
    <w:link w:val="Style6"/>
    <w:rsid w:val="001B3B52"/>
    <w:rPr>
      <w:rFonts w:ascii="Calibri" w:hAnsi="Calibri"/>
      <w:b/>
      <w:sz w:val="22"/>
    </w:rPr>
  </w:style>
  <w:style w:type="paragraph" w:customStyle="1" w:styleId="Style11">
    <w:name w:val="Style11"/>
    <w:basedOn w:val="Normal"/>
    <w:link w:val="Style11Char"/>
    <w:qFormat/>
    <w:rsid w:val="001B3B52"/>
    <w:rPr>
      <w:rFonts w:eastAsia="Times New Roman"/>
      <w:b/>
      <w:szCs w:val="20"/>
      <w:u w:val="thick"/>
    </w:rPr>
  </w:style>
  <w:style w:type="paragraph" w:customStyle="1" w:styleId="Style12">
    <w:name w:val="Style12"/>
    <w:basedOn w:val="Normal"/>
    <w:link w:val="Style12Char"/>
    <w:qFormat/>
    <w:rsid w:val="001B3B52"/>
    <w:rPr>
      <w:rFonts w:eastAsia="Times New Roman"/>
      <w:b/>
      <w:u w:val="thick"/>
    </w:rPr>
  </w:style>
  <w:style w:type="character" w:customStyle="1" w:styleId="Style11Char">
    <w:name w:val="Style11 Char"/>
    <w:basedOn w:val="DefaultParagraphFont"/>
    <w:link w:val="Style11"/>
    <w:rsid w:val="001B3B52"/>
    <w:rPr>
      <w:rFonts w:ascii="Calibri" w:eastAsia="Times New Roman" w:hAnsi="Calibri"/>
      <w:b/>
      <w:sz w:val="22"/>
      <w:szCs w:val="20"/>
      <w:u w:val="thick"/>
    </w:rPr>
  </w:style>
  <w:style w:type="character" w:customStyle="1" w:styleId="Style12Char">
    <w:name w:val="Style12 Char"/>
    <w:basedOn w:val="DefaultParagraphFont"/>
    <w:link w:val="Style12"/>
    <w:rsid w:val="001B3B52"/>
    <w:rPr>
      <w:rFonts w:ascii="Calibri" w:eastAsia="Times New Roman" w:hAnsi="Calibri"/>
      <w:b/>
      <w:sz w:val="22"/>
      <w:u w:val="thick"/>
    </w:rPr>
  </w:style>
  <w:style w:type="character" w:customStyle="1" w:styleId="caps-label">
    <w:name w:val="caps-label"/>
    <w:basedOn w:val="DefaultParagraphFont"/>
    <w:rsid w:val="001B3B52"/>
  </w:style>
  <w:style w:type="character" w:customStyle="1" w:styleId="wikiexternallink">
    <w:name w:val="wikiexternallink"/>
    <w:basedOn w:val="DefaultParagraphFont"/>
    <w:rsid w:val="001B3B52"/>
  </w:style>
  <w:style w:type="character" w:customStyle="1" w:styleId="StyleStyleBoldUnderlineIntenseEmphasisUnderlineapple-style-s">
    <w:name w:val="Style Style Bold UnderlineIntense EmphasisUnderlineapple-style-s..."/>
    <w:basedOn w:val="DefaultParagraphFont"/>
    <w:rsid w:val="001B3B52"/>
    <w:rPr>
      <w:b w:val="0"/>
      <w:bCs w:val="0"/>
      <w:sz w:val="22"/>
      <w:u w:val="single"/>
      <w:bdr w:val="none" w:sz="0" w:space="0" w:color="auto"/>
    </w:rPr>
  </w:style>
  <w:style w:type="paragraph" w:customStyle="1" w:styleId="blocktitle0">
    <w:name w:val="block title"/>
    <w:basedOn w:val="Normal"/>
    <w:link w:val="blocktitleChar0"/>
    <w:autoRedefine/>
    <w:qFormat/>
    <w:rsid w:val="001B3B52"/>
    <w:pPr>
      <w:spacing w:after="240"/>
      <w:jc w:val="center"/>
      <w:outlineLvl w:val="0"/>
    </w:pPr>
    <w:rPr>
      <w:rFonts w:eastAsia="Calibri"/>
      <w:b/>
      <w:caps/>
      <w:sz w:val="28"/>
      <w:szCs w:val="28"/>
      <w:lang w:val="es-ES"/>
    </w:rPr>
  </w:style>
  <w:style w:type="character" w:customStyle="1" w:styleId="UnderlineCard">
    <w:name w:val="Underline Card"/>
    <w:uiPriority w:val="6"/>
    <w:qFormat/>
    <w:rsid w:val="001B3B52"/>
    <w:rPr>
      <w:rFonts w:ascii="Arial" w:hAnsi="Arial"/>
      <w:b w:val="0"/>
      <w:bCs/>
      <w:sz w:val="20"/>
      <w:u w:val="single"/>
    </w:rPr>
  </w:style>
  <w:style w:type="character" w:customStyle="1" w:styleId="story-author">
    <w:name w:val="story-author"/>
    <w:basedOn w:val="DefaultParagraphFont"/>
    <w:rsid w:val="001B3B52"/>
  </w:style>
  <w:style w:type="paragraph" w:customStyle="1" w:styleId="type">
    <w:name w:val="type"/>
    <w:basedOn w:val="Normal"/>
    <w:qFormat/>
    <w:rsid w:val="001B3B52"/>
    <w:pPr>
      <w:spacing w:before="100" w:beforeAutospacing="1" w:after="100" w:afterAutospacing="1"/>
    </w:pPr>
    <w:rPr>
      <w:rFonts w:eastAsia="Times New Roman"/>
    </w:rPr>
  </w:style>
  <w:style w:type="character" w:customStyle="1" w:styleId="institution">
    <w:name w:val="institution"/>
    <w:basedOn w:val="DefaultParagraphFont"/>
    <w:rsid w:val="001B3B52"/>
  </w:style>
  <w:style w:type="character" w:customStyle="1" w:styleId="abodyblack3">
    <w:name w:val="abodyblack3"/>
    <w:basedOn w:val="DefaultParagraphFont"/>
    <w:rsid w:val="001B3B52"/>
  </w:style>
  <w:style w:type="paragraph" w:customStyle="1" w:styleId="UnderlineChar2CharChar">
    <w:name w:val="Underline Char2 Char Char"/>
    <w:basedOn w:val="Normal"/>
    <w:link w:val="UnderlineChar2CharCharChar"/>
    <w:qFormat/>
    <w:rsid w:val="001B3B52"/>
    <w:rPr>
      <w:rFonts w:eastAsia="MS Mincho"/>
      <w:szCs w:val="20"/>
      <w:u w:val="single"/>
    </w:rPr>
  </w:style>
  <w:style w:type="character" w:customStyle="1" w:styleId="UnderlineChar2CharCharChar">
    <w:name w:val="Underline Char2 Char Char Char"/>
    <w:link w:val="UnderlineChar2CharChar"/>
    <w:rsid w:val="001B3B52"/>
    <w:rPr>
      <w:rFonts w:ascii="Calibri" w:eastAsia="MS Mincho" w:hAnsi="Calibri"/>
      <w:sz w:val="22"/>
      <w:szCs w:val="20"/>
      <w:u w:val="single"/>
    </w:rPr>
  </w:style>
  <w:style w:type="character" w:customStyle="1" w:styleId="CharacterStyle1">
    <w:name w:val="Character Style 1"/>
    <w:rsid w:val="001B3B52"/>
    <w:rPr>
      <w:sz w:val="20"/>
      <w:szCs w:val="20"/>
    </w:rPr>
  </w:style>
  <w:style w:type="character" w:customStyle="1" w:styleId="FontStyle177">
    <w:name w:val="Font Style177"/>
    <w:basedOn w:val="DefaultParagraphFont"/>
    <w:uiPriority w:val="99"/>
    <w:rsid w:val="001B3B52"/>
    <w:rPr>
      <w:rFonts w:ascii="Times New Roman" w:hAnsi="Times New Roman" w:cs="Times New Roman"/>
      <w:sz w:val="20"/>
      <w:szCs w:val="20"/>
    </w:rPr>
  </w:style>
  <w:style w:type="character" w:customStyle="1" w:styleId="FontStyle173">
    <w:name w:val="Font Style173"/>
    <w:basedOn w:val="DefaultParagraphFont"/>
    <w:uiPriority w:val="99"/>
    <w:rsid w:val="001B3B52"/>
    <w:rPr>
      <w:rFonts w:ascii="Times New Roman" w:hAnsi="Times New Roman" w:cs="Times New Roman"/>
      <w:sz w:val="14"/>
      <w:szCs w:val="14"/>
    </w:rPr>
  </w:style>
  <w:style w:type="character" w:customStyle="1" w:styleId="FontStyle151">
    <w:name w:val="Font Style151"/>
    <w:basedOn w:val="DefaultParagraphFont"/>
    <w:uiPriority w:val="99"/>
    <w:rsid w:val="001B3B52"/>
    <w:rPr>
      <w:rFonts w:ascii="Arial Narrow" w:hAnsi="Arial Narrow" w:cs="Arial Narrow"/>
      <w:b/>
      <w:bCs/>
      <w:sz w:val="12"/>
      <w:szCs w:val="12"/>
    </w:rPr>
  </w:style>
  <w:style w:type="character" w:customStyle="1" w:styleId="FontStyle156">
    <w:name w:val="Font Style156"/>
    <w:basedOn w:val="DefaultParagraphFont"/>
    <w:uiPriority w:val="99"/>
    <w:rsid w:val="001B3B52"/>
    <w:rPr>
      <w:rFonts w:ascii="Arial Narrow" w:hAnsi="Arial Narrow" w:cs="Arial Narrow"/>
      <w:sz w:val="8"/>
      <w:szCs w:val="8"/>
    </w:rPr>
  </w:style>
  <w:style w:type="character" w:customStyle="1" w:styleId="FontStyle160">
    <w:name w:val="Font Style160"/>
    <w:basedOn w:val="DefaultParagraphFont"/>
    <w:uiPriority w:val="99"/>
    <w:rsid w:val="001B3B52"/>
    <w:rPr>
      <w:rFonts w:ascii="Times New Roman" w:hAnsi="Times New Roman" w:cs="Times New Roman"/>
      <w:b/>
      <w:bCs/>
      <w:sz w:val="20"/>
      <w:szCs w:val="20"/>
    </w:rPr>
  </w:style>
  <w:style w:type="character" w:customStyle="1" w:styleId="FontStyle178">
    <w:name w:val="Font Style178"/>
    <w:basedOn w:val="DefaultParagraphFont"/>
    <w:uiPriority w:val="99"/>
    <w:rsid w:val="001B3B52"/>
    <w:rPr>
      <w:rFonts w:ascii="Times New Roman" w:hAnsi="Times New Roman" w:cs="Times New Roman"/>
      <w:sz w:val="18"/>
      <w:szCs w:val="18"/>
    </w:rPr>
  </w:style>
  <w:style w:type="paragraph" w:customStyle="1" w:styleId="Style14">
    <w:name w:val="Style14"/>
    <w:basedOn w:val="Normal"/>
    <w:uiPriority w:val="99"/>
    <w:qFormat/>
    <w:rsid w:val="001B3B5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B3B5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B3B52"/>
    <w:rPr>
      <w:rFonts w:ascii="Times New Roman" w:hAnsi="Times New Roman" w:cs="Times New Roman"/>
      <w:sz w:val="12"/>
      <w:szCs w:val="12"/>
    </w:rPr>
  </w:style>
  <w:style w:type="paragraph" w:customStyle="1" w:styleId="Style9">
    <w:name w:val="Style9"/>
    <w:basedOn w:val="Normal"/>
    <w:uiPriority w:val="99"/>
    <w:qFormat/>
    <w:rsid w:val="001B3B5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B3B5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B3B5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B3B52"/>
    <w:rPr>
      <w:rFonts w:ascii="Times New Roman" w:hAnsi="Times New Roman" w:cs="Times New Roman"/>
      <w:sz w:val="16"/>
      <w:szCs w:val="16"/>
    </w:rPr>
  </w:style>
  <w:style w:type="character" w:customStyle="1" w:styleId="f">
    <w:name w:val="f"/>
    <w:basedOn w:val="DefaultParagraphFont"/>
    <w:rsid w:val="001B3B52"/>
  </w:style>
  <w:style w:type="character" w:customStyle="1" w:styleId="TagsChar2">
    <w:name w:val="Tags Char2"/>
    <w:rsid w:val="001B3B52"/>
    <w:rPr>
      <w:b/>
      <w:sz w:val="24"/>
    </w:rPr>
  </w:style>
  <w:style w:type="paragraph" w:customStyle="1" w:styleId="CardsFont6ptChar">
    <w:name w:val="Cards + Font: 6 pt Char"/>
    <w:basedOn w:val="Normal"/>
    <w:link w:val="CardsFont6ptCharChar"/>
    <w:qFormat/>
    <w:rsid w:val="001B3B5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B3B52"/>
    <w:rPr>
      <w:rFonts w:ascii="Calibri" w:eastAsia="Times New Roman" w:hAnsi="Calibri"/>
      <w:sz w:val="12"/>
    </w:rPr>
  </w:style>
  <w:style w:type="character" w:customStyle="1" w:styleId="FontStyle172">
    <w:name w:val="Font Style172"/>
    <w:basedOn w:val="DefaultParagraphFont"/>
    <w:uiPriority w:val="99"/>
    <w:rsid w:val="001B3B52"/>
    <w:rPr>
      <w:rFonts w:ascii="Times New Roman" w:hAnsi="Times New Roman" w:cs="Times New Roman"/>
      <w:b/>
      <w:bCs/>
      <w:sz w:val="16"/>
      <w:szCs w:val="16"/>
    </w:rPr>
  </w:style>
  <w:style w:type="paragraph" w:customStyle="1" w:styleId="Style18">
    <w:name w:val="Style18"/>
    <w:basedOn w:val="Normal"/>
    <w:uiPriority w:val="99"/>
    <w:qFormat/>
    <w:rsid w:val="001B3B5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B3B52"/>
    <w:rPr>
      <w:rFonts w:ascii="Times New Roman" w:hAnsi="Times New Roman" w:cs="Times New Roman"/>
      <w:i/>
      <w:iCs/>
      <w:sz w:val="16"/>
      <w:szCs w:val="16"/>
    </w:rPr>
  </w:style>
  <w:style w:type="character" w:customStyle="1" w:styleId="FontStyle162">
    <w:name w:val="Font Style162"/>
    <w:basedOn w:val="DefaultParagraphFont"/>
    <w:uiPriority w:val="99"/>
    <w:rsid w:val="001B3B52"/>
    <w:rPr>
      <w:rFonts w:ascii="Times New Roman" w:hAnsi="Times New Roman" w:cs="Times New Roman"/>
      <w:b/>
      <w:bCs/>
      <w:sz w:val="18"/>
      <w:szCs w:val="18"/>
    </w:rPr>
  </w:style>
  <w:style w:type="character" w:customStyle="1" w:styleId="FontStyle167">
    <w:name w:val="Font Style167"/>
    <w:basedOn w:val="DefaultParagraphFont"/>
    <w:uiPriority w:val="99"/>
    <w:rsid w:val="001B3B52"/>
    <w:rPr>
      <w:rFonts w:ascii="Times New Roman" w:hAnsi="Times New Roman" w:cs="Times New Roman"/>
      <w:sz w:val="10"/>
      <w:szCs w:val="10"/>
    </w:rPr>
  </w:style>
  <w:style w:type="character" w:customStyle="1" w:styleId="FontStyle174">
    <w:name w:val="Font Style174"/>
    <w:basedOn w:val="DefaultParagraphFont"/>
    <w:uiPriority w:val="99"/>
    <w:rsid w:val="001B3B52"/>
    <w:rPr>
      <w:rFonts w:ascii="Arial Narrow" w:hAnsi="Arial Narrow" w:cs="Arial Narrow"/>
      <w:b/>
      <w:bCs/>
      <w:sz w:val="18"/>
      <w:szCs w:val="18"/>
    </w:rPr>
  </w:style>
  <w:style w:type="paragraph" w:customStyle="1" w:styleId="Style47">
    <w:name w:val="Style47"/>
    <w:basedOn w:val="Normal"/>
    <w:uiPriority w:val="99"/>
    <w:qFormat/>
    <w:rsid w:val="001B3B5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B3B52"/>
    <w:rPr>
      <w:rFonts w:ascii="Times New Roman" w:hAnsi="Times New Roman" w:cs="Times New Roman"/>
      <w:sz w:val="12"/>
      <w:szCs w:val="12"/>
    </w:rPr>
  </w:style>
  <w:style w:type="paragraph" w:customStyle="1" w:styleId="Style24">
    <w:name w:val="Style24"/>
    <w:basedOn w:val="Normal"/>
    <w:uiPriority w:val="99"/>
    <w:qFormat/>
    <w:rsid w:val="001B3B5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B3B5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B3B5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B3B52"/>
    <w:rPr>
      <w:rFonts w:ascii="Times New Roman" w:hAnsi="Times New Roman" w:cs="Times New Roman"/>
      <w:b/>
      <w:bCs/>
      <w:sz w:val="18"/>
      <w:szCs w:val="18"/>
    </w:rPr>
  </w:style>
  <w:style w:type="paragraph" w:customStyle="1" w:styleId="Style21">
    <w:name w:val="Style21"/>
    <w:basedOn w:val="Normal"/>
    <w:uiPriority w:val="99"/>
    <w:qFormat/>
    <w:rsid w:val="001B3B5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B3B52"/>
    <w:pPr>
      <w:widowControl w:val="0"/>
      <w:autoSpaceDE w:val="0"/>
      <w:autoSpaceDN w:val="0"/>
      <w:adjustRightInd w:val="0"/>
      <w:spacing w:line="198" w:lineRule="exact"/>
    </w:pPr>
    <w:rPr>
      <w:rFonts w:eastAsia="Times New Roman"/>
    </w:rPr>
  </w:style>
  <w:style w:type="paragraph" w:customStyle="1" w:styleId="Standard">
    <w:name w:val="Standard"/>
    <w:qFormat/>
    <w:rsid w:val="001B3B52"/>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B3B52"/>
    <w:rPr>
      <w:color w:val="000000"/>
      <w:sz w:val="32"/>
      <w:szCs w:val="32"/>
    </w:rPr>
  </w:style>
  <w:style w:type="paragraph" w:customStyle="1" w:styleId="Cardnon-underlined">
    <w:name w:val="Card non-underlined"/>
    <w:basedOn w:val="Normal"/>
    <w:link w:val="Cardnon-underlinedChar"/>
    <w:autoRedefine/>
    <w:uiPriority w:val="99"/>
    <w:qFormat/>
    <w:rsid w:val="001B3B52"/>
    <w:rPr>
      <w:rFonts w:eastAsia="Times New Roman"/>
      <w:szCs w:val="20"/>
    </w:rPr>
  </w:style>
  <w:style w:type="character" w:customStyle="1" w:styleId="Cardnon-underlinedChar">
    <w:name w:val="Card non-underlined Char"/>
    <w:basedOn w:val="DefaultParagraphFont"/>
    <w:link w:val="Cardnon-underlined"/>
    <w:uiPriority w:val="99"/>
    <w:rsid w:val="001B3B52"/>
    <w:rPr>
      <w:rFonts w:ascii="Calibri" w:eastAsia="Times New Roman" w:hAnsi="Calibri"/>
      <w:sz w:val="22"/>
      <w:szCs w:val="20"/>
    </w:rPr>
  </w:style>
  <w:style w:type="character" w:customStyle="1" w:styleId="TitleChar2">
    <w:name w:val="Title Char2"/>
    <w:basedOn w:val="DefaultParagraphFont"/>
    <w:uiPriority w:val="10"/>
    <w:qFormat/>
    <w:locked/>
    <w:rsid w:val="001B3B52"/>
    <w:rPr>
      <w:b/>
      <w:bCs/>
      <w:u w:val="single"/>
    </w:rPr>
  </w:style>
  <w:style w:type="paragraph" w:styleId="TOC3">
    <w:name w:val="toc 3"/>
    <w:basedOn w:val="Normal"/>
    <w:next w:val="Normal"/>
    <w:autoRedefine/>
    <w:qFormat/>
    <w:rsid w:val="001B3B52"/>
    <w:pPr>
      <w:ind w:left="400"/>
    </w:pPr>
    <w:rPr>
      <w:rFonts w:eastAsia="Times New Roman"/>
      <w:szCs w:val="20"/>
    </w:rPr>
  </w:style>
  <w:style w:type="paragraph" w:styleId="TOC4">
    <w:name w:val="toc 4"/>
    <w:basedOn w:val="Normal"/>
    <w:next w:val="Normal"/>
    <w:autoRedefine/>
    <w:rsid w:val="001B3B52"/>
    <w:pPr>
      <w:ind w:left="600"/>
    </w:pPr>
    <w:rPr>
      <w:rFonts w:eastAsia="Times New Roman"/>
      <w:szCs w:val="20"/>
    </w:rPr>
  </w:style>
  <w:style w:type="paragraph" w:styleId="TOC5">
    <w:name w:val="toc 5"/>
    <w:basedOn w:val="Normal"/>
    <w:next w:val="Normal"/>
    <w:autoRedefine/>
    <w:rsid w:val="001B3B52"/>
    <w:pPr>
      <w:ind w:left="800"/>
    </w:pPr>
    <w:rPr>
      <w:rFonts w:eastAsia="Times New Roman"/>
      <w:szCs w:val="20"/>
    </w:rPr>
  </w:style>
  <w:style w:type="paragraph" w:styleId="TOC6">
    <w:name w:val="toc 6"/>
    <w:basedOn w:val="Normal"/>
    <w:next w:val="Normal"/>
    <w:autoRedefine/>
    <w:rsid w:val="001B3B52"/>
    <w:pPr>
      <w:ind w:left="1000"/>
    </w:pPr>
    <w:rPr>
      <w:rFonts w:eastAsia="Times New Roman"/>
      <w:szCs w:val="20"/>
    </w:rPr>
  </w:style>
  <w:style w:type="paragraph" w:styleId="TOC7">
    <w:name w:val="toc 7"/>
    <w:basedOn w:val="Normal"/>
    <w:next w:val="Normal"/>
    <w:autoRedefine/>
    <w:rsid w:val="001B3B52"/>
    <w:pPr>
      <w:ind w:left="1200"/>
    </w:pPr>
    <w:rPr>
      <w:rFonts w:eastAsia="Times New Roman"/>
      <w:szCs w:val="20"/>
    </w:rPr>
  </w:style>
  <w:style w:type="paragraph" w:styleId="TOC8">
    <w:name w:val="toc 8"/>
    <w:basedOn w:val="Normal"/>
    <w:next w:val="Normal"/>
    <w:autoRedefine/>
    <w:rsid w:val="001B3B52"/>
    <w:pPr>
      <w:ind w:left="1400"/>
    </w:pPr>
    <w:rPr>
      <w:rFonts w:eastAsia="Times New Roman"/>
      <w:szCs w:val="20"/>
    </w:rPr>
  </w:style>
  <w:style w:type="character" w:customStyle="1" w:styleId="allocatoragentsleft">
    <w:name w:val="al_locatoragentsleft"/>
    <w:basedOn w:val="DefaultParagraphFont"/>
    <w:rsid w:val="001B3B52"/>
  </w:style>
  <w:style w:type="character" w:styleId="HTMLTypewriter">
    <w:name w:val="HTML Typewriter"/>
    <w:basedOn w:val="DefaultParagraphFont"/>
    <w:unhideWhenUsed/>
    <w:rsid w:val="001B3B52"/>
    <w:rPr>
      <w:rFonts w:ascii="Courier New" w:eastAsia="Times New Roman" w:hAnsi="Courier New" w:cs="Courier New"/>
      <w:sz w:val="20"/>
      <w:szCs w:val="20"/>
    </w:rPr>
  </w:style>
  <w:style w:type="paragraph" w:customStyle="1" w:styleId="Carding">
    <w:name w:val="Carding"/>
    <w:basedOn w:val="Normal"/>
    <w:uiPriority w:val="99"/>
    <w:qFormat/>
    <w:rsid w:val="001B3B52"/>
    <w:rPr>
      <w:rFonts w:eastAsia="Times New Roman"/>
      <w:sz w:val="18"/>
    </w:rPr>
  </w:style>
  <w:style w:type="character" w:customStyle="1" w:styleId="TagsChar1">
    <w:name w:val="Tags Char1"/>
    <w:basedOn w:val="DefaultParagraphFont"/>
    <w:rsid w:val="001B3B52"/>
    <w:rPr>
      <w:rFonts w:ascii="Arial Narrow" w:hAnsi="Arial Narrow"/>
      <w:b/>
      <w:noProof w:val="0"/>
      <w:sz w:val="22"/>
      <w:szCs w:val="60"/>
      <w:lang w:val="en-US" w:eastAsia="en-US" w:bidi="ar-SA"/>
    </w:rPr>
  </w:style>
  <w:style w:type="character" w:customStyle="1" w:styleId="aunderline">
    <w:name w:val="aunderline"/>
    <w:basedOn w:val="DefaultParagraphFont"/>
    <w:qFormat/>
    <w:rsid w:val="001B3B52"/>
    <w:rPr>
      <w:rFonts w:ascii="Times New Roman" w:hAnsi="Times New Roman"/>
      <w:sz w:val="20"/>
      <w:szCs w:val="24"/>
      <w:u w:val="thick"/>
    </w:rPr>
  </w:style>
  <w:style w:type="character" w:customStyle="1" w:styleId="tagChar1">
    <w:name w:val="tag Char1"/>
    <w:aliases w:val="Heading 2 Char1 Char Char Char Char"/>
    <w:basedOn w:val="DefaultParagraphFont"/>
    <w:rsid w:val="001B3B52"/>
    <w:rPr>
      <w:b/>
      <w:noProof w:val="0"/>
      <w:sz w:val="24"/>
      <w:lang w:val="en-US" w:eastAsia="en-US" w:bidi="ar-SA"/>
    </w:rPr>
  </w:style>
  <w:style w:type="character" w:customStyle="1" w:styleId="tagChar2">
    <w:name w:val="tag Char2"/>
    <w:basedOn w:val="DefaultParagraphFont"/>
    <w:qFormat/>
    <w:rsid w:val="001B3B52"/>
    <w:rPr>
      <w:b/>
      <w:noProof w:val="0"/>
      <w:sz w:val="24"/>
      <w:lang w:val="en-US" w:eastAsia="en-US" w:bidi="ar-SA"/>
    </w:rPr>
  </w:style>
  <w:style w:type="character" w:customStyle="1" w:styleId="Taggin-New">
    <w:name w:val="Taggin - New"/>
    <w:basedOn w:val="DefaultParagraphFont"/>
    <w:rsid w:val="001B3B52"/>
    <w:rPr>
      <w:rFonts w:ascii="Arial Narrow" w:hAnsi="Arial Narrow"/>
      <w:b/>
      <w:sz w:val="22"/>
    </w:rPr>
  </w:style>
  <w:style w:type="character" w:customStyle="1" w:styleId="Boxing-New">
    <w:name w:val="Boxing - New"/>
    <w:basedOn w:val="DefaultParagraphFont"/>
    <w:rsid w:val="001B3B52"/>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B3B52"/>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B3B52"/>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B3B52"/>
    <w:rPr>
      <w:rFonts w:ascii="Garamond" w:hAnsi="Garamond"/>
      <w:sz w:val="22"/>
      <w:szCs w:val="24"/>
      <w:u w:val="single"/>
      <w:lang w:val="en-US" w:eastAsia="en-US" w:bidi="ar-SA"/>
    </w:rPr>
  </w:style>
  <w:style w:type="paragraph" w:customStyle="1" w:styleId="Style2">
    <w:name w:val="Style2"/>
    <w:basedOn w:val="Heading4"/>
    <w:qFormat/>
    <w:rsid w:val="001B3B52"/>
    <w:rPr>
      <w:rFonts w:eastAsia="Times New Roman" w:cs="Times New Roman"/>
      <w:iCs/>
      <w:caps/>
      <w:szCs w:val="20"/>
    </w:rPr>
  </w:style>
  <w:style w:type="character" w:customStyle="1" w:styleId="pagetitle">
    <w:name w:val="pagetitle"/>
    <w:basedOn w:val="DefaultParagraphFont"/>
    <w:rsid w:val="001B3B52"/>
  </w:style>
  <w:style w:type="paragraph" w:customStyle="1" w:styleId="text">
    <w:name w:val="text"/>
    <w:basedOn w:val="Normal"/>
    <w:uiPriority w:val="99"/>
    <w:qFormat/>
    <w:rsid w:val="001B3B52"/>
    <w:pPr>
      <w:spacing w:before="100" w:beforeAutospacing="1" w:after="100" w:afterAutospacing="1"/>
    </w:pPr>
    <w:rPr>
      <w:rFonts w:eastAsia="Times New Roman"/>
    </w:rPr>
  </w:style>
  <w:style w:type="character" w:customStyle="1" w:styleId="StyleUnderlineCharChar9ptBold1">
    <w:name w:val="Style Underline Char Char + 9 pt Bold1"/>
    <w:rsid w:val="001B3B5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B3B52"/>
    <w:rPr>
      <w:rFonts w:ascii="Times New Roman" w:hAnsi="Times New Roman"/>
      <w:sz w:val="20"/>
      <w:szCs w:val="24"/>
      <w:u w:val="single"/>
      <w:lang w:val="en-US" w:eastAsia="en-US" w:bidi="ar-SA"/>
    </w:rPr>
  </w:style>
  <w:style w:type="character" w:customStyle="1" w:styleId="Style9ptBoldUnderline">
    <w:name w:val="Style 9 pt Bold Underline"/>
    <w:rsid w:val="001B3B52"/>
    <w:rPr>
      <w:b/>
      <w:bCs/>
      <w:sz w:val="20"/>
      <w:u w:val="single"/>
    </w:rPr>
  </w:style>
  <w:style w:type="paragraph" w:customStyle="1" w:styleId="StyleUnderline9pt0">
    <w:name w:val="Style Underline + 9 pt"/>
    <w:link w:val="StyleUnderline9ptChar"/>
    <w:qFormat/>
    <w:rsid w:val="001B3B52"/>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B3B52"/>
    <w:rPr>
      <w:rFonts w:ascii="Arial" w:eastAsia="Times New Roman" w:hAnsi="Arial" w:cs="Times New Roman"/>
      <w:sz w:val="22"/>
      <w:szCs w:val="20"/>
      <w:u w:val="single"/>
    </w:rPr>
  </w:style>
  <w:style w:type="character" w:customStyle="1" w:styleId="StyleUnderlineChar1Bold">
    <w:name w:val="Style Underline Char1 + Bold"/>
    <w:rsid w:val="001B3B52"/>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1B3B52"/>
    <w:pPr>
      <w:widowControl w:val="0"/>
    </w:pPr>
    <w:rPr>
      <w:bCs/>
      <w:kern w:val="32"/>
      <w:szCs w:val="20"/>
      <w:lang w:eastAsia="ar-SA"/>
    </w:rPr>
  </w:style>
  <w:style w:type="character" w:customStyle="1" w:styleId="Stylecard9ptChar">
    <w:name w:val="Style card + 9 pt Char"/>
    <w:basedOn w:val="cardChar"/>
    <w:link w:val="Stylecard9pt"/>
    <w:rsid w:val="001B3B52"/>
    <w:rPr>
      <w:rFonts w:ascii="Times New Roman" w:hAnsi="Times New Roman"/>
      <w:bCs/>
      <w:kern w:val="32"/>
      <w:sz w:val="16"/>
      <w:szCs w:val="20"/>
      <w:lang w:eastAsia="ar-SA"/>
    </w:rPr>
  </w:style>
  <w:style w:type="character" w:customStyle="1" w:styleId="TagsCharCharChar">
    <w:name w:val="Tags Char Char Char"/>
    <w:basedOn w:val="DefaultParagraphFont"/>
    <w:rsid w:val="001B3B5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B3B52"/>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B3B52"/>
    <w:rPr>
      <w:rFonts w:ascii="Times" w:hAnsi="Times"/>
      <w:b w:val="0"/>
      <w:bCs/>
      <w:sz w:val="20"/>
      <w:u w:val="single"/>
    </w:rPr>
  </w:style>
  <w:style w:type="character" w:customStyle="1" w:styleId="blubigktbiz">
    <w:name w:val="blubigktbiz"/>
    <w:rsid w:val="001B3B5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B3B52"/>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B3B52"/>
    <w:rPr>
      <w:rFonts w:ascii="Calibri" w:hAnsi="Calibri"/>
      <w:color w:val="000000"/>
      <w:sz w:val="22"/>
      <w:lang w:val="x-none" w:eastAsia="x-none"/>
    </w:rPr>
  </w:style>
  <w:style w:type="character" w:customStyle="1" w:styleId="Style4CharChar">
    <w:name w:val="Style4 Char Char"/>
    <w:basedOn w:val="DefaultParagraphFont"/>
    <w:rsid w:val="001B3B5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B3B52"/>
    <w:rPr>
      <w:rFonts w:ascii="Times New Roman" w:hAnsi="Times New Roman" w:cs="Times New Roman"/>
      <w:sz w:val="16"/>
      <w:szCs w:val="16"/>
    </w:rPr>
  </w:style>
  <w:style w:type="character" w:customStyle="1" w:styleId="StyleEmphasisArial12ptBold">
    <w:name w:val="Style Emphasis + Arial 12 pt Bold"/>
    <w:rsid w:val="001B3B52"/>
    <w:rPr>
      <w:rFonts w:ascii="Arial" w:hAnsi="Arial"/>
      <w:b/>
      <w:bCs/>
      <w:i/>
      <w:iCs/>
      <w:sz w:val="24"/>
    </w:rPr>
  </w:style>
  <w:style w:type="character" w:customStyle="1" w:styleId="super">
    <w:name w:val="super"/>
    <w:rsid w:val="001B3B52"/>
  </w:style>
  <w:style w:type="character" w:customStyle="1" w:styleId="text30">
    <w:name w:val="text30"/>
    <w:rsid w:val="001B3B52"/>
  </w:style>
  <w:style w:type="character" w:customStyle="1" w:styleId="uppercase">
    <w:name w:val="uppercase"/>
    <w:rsid w:val="001B3B52"/>
  </w:style>
  <w:style w:type="character" w:customStyle="1" w:styleId="bodytext0">
    <w:name w:val="bodytext"/>
    <w:rsid w:val="001B3B52"/>
  </w:style>
  <w:style w:type="character" w:customStyle="1" w:styleId="entry-title">
    <w:name w:val="entry-title"/>
    <w:rsid w:val="001B3B52"/>
  </w:style>
  <w:style w:type="character" w:customStyle="1" w:styleId="BodyTextIndentChar1">
    <w:name w:val="Body Text Indent Char1"/>
    <w:basedOn w:val="DefaultParagraphFont"/>
    <w:uiPriority w:val="99"/>
    <w:semiHidden/>
    <w:rsid w:val="001B3B52"/>
    <w:rPr>
      <w:rFonts w:ascii="Times New Roman" w:hAnsi="Times New Roman" w:cs="Times New Roman"/>
      <w:sz w:val="20"/>
    </w:rPr>
  </w:style>
  <w:style w:type="character" w:customStyle="1" w:styleId="Style6pt">
    <w:name w:val="Style 6 pt"/>
    <w:basedOn w:val="DefaultParagraphFont"/>
    <w:qFormat/>
    <w:rsid w:val="001B3B52"/>
    <w:rPr>
      <w:sz w:val="12"/>
    </w:rPr>
  </w:style>
  <w:style w:type="character" w:customStyle="1" w:styleId="CiteCharCharCharCharCharChar">
    <w:name w:val="Cite Char Char Char Char Char Char"/>
    <w:basedOn w:val="DefaultParagraphFont"/>
    <w:rsid w:val="001B3B52"/>
    <w:rPr>
      <w:b/>
      <w:noProof w:val="0"/>
      <w:sz w:val="22"/>
      <w:szCs w:val="24"/>
      <w:u w:val="single"/>
      <w:lang w:val="en-US" w:eastAsia="en-US" w:bidi="ar-SA"/>
    </w:rPr>
  </w:style>
  <w:style w:type="character" w:customStyle="1" w:styleId="mainbody1">
    <w:name w:val="mainbody1"/>
    <w:basedOn w:val="DefaultParagraphFont"/>
    <w:rsid w:val="001B3B52"/>
    <w:rPr>
      <w:rFonts w:ascii="Verdana" w:hAnsi="Verdana" w:hint="default"/>
      <w:color w:val="000000"/>
      <w:sz w:val="22"/>
      <w:szCs w:val="22"/>
    </w:rPr>
  </w:style>
  <w:style w:type="character" w:customStyle="1" w:styleId="ssl4">
    <w:name w:val="ss_l4"/>
    <w:basedOn w:val="DefaultParagraphFont"/>
    <w:rsid w:val="001B3B52"/>
  </w:style>
  <w:style w:type="paragraph" w:customStyle="1" w:styleId="StyleNormalWeb11ptUnderline">
    <w:name w:val="Style Normal (Web) + 11 pt Underline"/>
    <w:basedOn w:val="NormalWeb"/>
    <w:link w:val="StyleNormalWeb11ptUnderlineChar"/>
    <w:qFormat/>
    <w:rsid w:val="001B3B52"/>
    <w:pPr>
      <w:spacing w:line="259" w:lineRule="auto"/>
    </w:pPr>
    <w:rPr>
      <w:rFonts w:ascii="Calibri" w:eastAsia="Calibri" w:hAnsi="Calibri"/>
      <w:sz w:val="22"/>
      <w:szCs w:val="22"/>
      <w:u w:val="single"/>
    </w:rPr>
  </w:style>
  <w:style w:type="character" w:customStyle="1" w:styleId="StyleNormalWeb11ptUnderlineChar">
    <w:name w:val="Style Normal (Web) + 11 pt Underline Char"/>
    <w:basedOn w:val="DefaultParagraphFont"/>
    <w:link w:val="StyleNormalWeb11ptUnderline"/>
    <w:rsid w:val="001B3B52"/>
    <w:rPr>
      <w:rFonts w:ascii="Calibri" w:eastAsia="Calibri" w:hAnsi="Calibri" w:cs="Calibri"/>
      <w:sz w:val="22"/>
      <w:szCs w:val="22"/>
      <w:u w:val="single"/>
    </w:rPr>
  </w:style>
  <w:style w:type="character" w:customStyle="1" w:styleId="cit-first-element">
    <w:name w:val="cit-first-element"/>
    <w:basedOn w:val="DefaultParagraphFont"/>
    <w:rsid w:val="001B3B52"/>
  </w:style>
  <w:style w:type="character" w:customStyle="1" w:styleId="title1">
    <w:name w:val="title1"/>
    <w:basedOn w:val="DefaultParagraphFont"/>
    <w:rsid w:val="001B3B52"/>
  </w:style>
  <w:style w:type="character" w:customStyle="1" w:styleId="StyleThickunderline1">
    <w:name w:val="Style Thick underline1"/>
    <w:basedOn w:val="DefaultParagraphFont"/>
    <w:rsid w:val="001B3B5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B3B52"/>
    <w:rPr>
      <w:rFonts w:ascii="Georgia" w:hAnsi="Georgia"/>
    </w:rPr>
  </w:style>
  <w:style w:type="character" w:customStyle="1" w:styleId="FooterChar1">
    <w:name w:val="Footer Char1"/>
    <w:basedOn w:val="DefaultParagraphFont"/>
    <w:uiPriority w:val="99"/>
    <w:semiHidden/>
    <w:rsid w:val="001B3B52"/>
    <w:rPr>
      <w:rFonts w:ascii="Georgia" w:hAnsi="Georgia"/>
    </w:rPr>
  </w:style>
  <w:style w:type="paragraph" w:customStyle="1" w:styleId="Underline20">
    <w:name w:val="Underline2"/>
    <w:basedOn w:val="Normal"/>
    <w:link w:val="Underline2Char"/>
    <w:autoRedefine/>
    <w:uiPriority w:val="4"/>
    <w:qFormat/>
    <w:rsid w:val="001B3B52"/>
    <w:rPr>
      <w:b/>
      <w:u w:val="single"/>
    </w:rPr>
  </w:style>
  <w:style w:type="character" w:customStyle="1" w:styleId="Underline2Char">
    <w:name w:val="Underline2 Char"/>
    <w:basedOn w:val="DefaultParagraphFont"/>
    <w:link w:val="Underline20"/>
    <w:uiPriority w:val="4"/>
    <w:qFormat/>
    <w:rsid w:val="001B3B52"/>
    <w:rPr>
      <w:rFonts w:ascii="Calibri" w:hAnsi="Calibri"/>
      <w:b/>
      <w:sz w:val="22"/>
      <w:u w:val="single"/>
    </w:rPr>
  </w:style>
  <w:style w:type="paragraph" w:customStyle="1" w:styleId="TableParagraph">
    <w:name w:val="Table Paragraph"/>
    <w:basedOn w:val="Normal"/>
    <w:uiPriority w:val="1"/>
    <w:qFormat/>
    <w:rsid w:val="001B3B52"/>
    <w:pPr>
      <w:widowControl w:val="0"/>
    </w:pPr>
  </w:style>
  <w:style w:type="character" w:customStyle="1" w:styleId="UnderlineChar0">
    <w:name w:val="UnderlineChar"/>
    <w:rsid w:val="001B3B52"/>
    <w:rPr>
      <w:sz w:val="24"/>
      <w:u w:val="single"/>
      <w:shd w:val="clear" w:color="auto" w:fill="auto"/>
    </w:rPr>
  </w:style>
  <w:style w:type="character" w:customStyle="1" w:styleId="foreground">
    <w:name w:val="foreground"/>
    <w:basedOn w:val="DefaultParagraphFont"/>
    <w:rsid w:val="001B3B52"/>
  </w:style>
  <w:style w:type="paragraph" w:customStyle="1" w:styleId="StyleCircled11pt">
    <w:name w:val="Style Circled + 11 pt"/>
    <w:basedOn w:val="Normal"/>
    <w:link w:val="StyleCircled11ptChar"/>
    <w:qFormat/>
    <w:rsid w:val="001B3B52"/>
    <w:rPr>
      <w:rFonts w:eastAsia="Times New Roman"/>
      <w:b/>
      <w:bCs/>
      <w:sz w:val="20"/>
      <w:u w:val="single"/>
    </w:rPr>
  </w:style>
  <w:style w:type="character" w:customStyle="1" w:styleId="StyleCircled11ptChar">
    <w:name w:val="Style Circled + 11 pt Char"/>
    <w:link w:val="StyleCircled11pt"/>
    <w:rsid w:val="001B3B52"/>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1B3B5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B3B52"/>
    <w:rPr>
      <w:rFonts w:ascii="Times" w:eastAsia="Times New Roman" w:hAnsi="Times"/>
      <w:sz w:val="20"/>
      <w:szCs w:val="28"/>
      <w:u w:val="single"/>
    </w:rPr>
  </w:style>
  <w:style w:type="paragraph" w:customStyle="1" w:styleId="cite20">
    <w:name w:val="cite2"/>
    <w:basedOn w:val="Normal"/>
    <w:uiPriority w:val="99"/>
    <w:qFormat/>
    <w:rsid w:val="001B3B52"/>
    <w:rPr>
      <w:rFonts w:eastAsia="Times New Roman"/>
      <w:color w:val="000000"/>
      <w:sz w:val="20"/>
      <w:szCs w:val="20"/>
    </w:rPr>
  </w:style>
  <w:style w:type="character" w:customStyle="1" w:styleId="postby">
    <w:name w:val="post_by"/>
    <w:basedOn w:val="DefaultParagraphFont"/>
    <w:rsid w:val="001B3B52"/>
  </w:style>
  <w:style w:type="character" w:customStyle="1" w:styleId="Style11ptBorderSinglesolidlineAuto05ptLinewidth">
    <w:name w:val="Style 11 pt Border: : (Single solid line Auto  0.5 pt Line width)"/>
    <w:rsid w:val="001B3B52"/>
    <w:rPr>
      <w:sz w:val="20"/>
      <w:bdr w:val="single" w:sz="4" w:space="0" w:color="auto" w:frame="1"/>
    </w:rPr>
  </w:style>
  <w:style w:type="character" w:customStyle="1" w:styleId="StyleUnderlineChar9ptBorderSinglesolidlineAuto0">
    <w:name w:val="Style Underline Char + 9 pt Border: : (Single solid line Auto  0..."/>
    <w:rsid w:val="001B3B5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B3B5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B3B5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B3B5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B3B52"/>
    <w:rPr>
      <w:sz w:val="20"/>
      <w:szCs w:val="24"/>
      <w:u w:val="single"/>
      <w:bdr w:val="single" w:sz="4" w:space="0" w:color="auto"/>
      <w:lang w:val="en-US" w:eastAsia="en-US" w:bidi="ar-SA"/>
    </w:rPr>
  </w:style>
  <w:style w:type="character" w:customStyle="1" w:styleId="StyleLatinGaramondUnderline">
    <w:name w:val="Style (Latin) Garamond Underline"/>
    <w:rsid w:val="001B3B52"/>
    <w:rPr>
      <w:rFonts w:ascii="Times New Roman" w:hAnsi="Times New Roman"/>
      <w:sz w:val="20"/>
      <w:u w:val="single"/>
    </w:rPr>
  </w:style>
  <w:style w:type="character" w:customStyle="1" w:styleId="StyleLatinGaramond">
    <w:name w:val="Style (Latin) Garamond"/>
    <w:rsid w:val="001B3B52"/>
    <w:rPr>
      <w:rFonts w:ascii="Times New Roman" w:hAnsi="Times New Roman"/>
      <w:sz w:val="20"/>
    </w:rPr>
  </w:style>
  <w:style w:type="character" w:customStyle="1" w:styleId="styletimesnewroman12ptbold0">
    <w:name w:val="styletimesnewroman12ptbold"/>
    <w:basedOn w:val="DefaultParagraphFont"/>
    <w:rsid w:val="001B3B52"/>
  </w:style>
  <w:style w:type="character" w:customStyle="1" w:styleId="mainheading">
    <w:name w:val="mainheading"/>
    <w:basedOn w:val="DefaultParagraphFont"/>
    <w:rsid w:val="001B3B52"/>
  </w:style>
  <w:style w:type="paragraph" w:customStyle="1" w:styleId="BoldandUnderlineChar2CharChar">
    <w:name w:val="Bold and Underline Char2 Char Char"/>
    <w:basedOn w:val="Normal"/>
    <w:link w:val="BoldandUnderlineChar2CharCharChar"/>
    <w:qFormat/>
    <w:rsid w:val="001B3B5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B3B52"/>
    <w:rPr>
      <w:rFonts w:ascii="Calibri" w:eastAsia="Times New Roman" w:hAnsi="Calibri"/>
      <w:b/>
      <w:sz w:val="22"/>
      <w:u w:val="single"/>
    </w:rPr>
  </w:style>
  <w:style w:type="character" w:customStyle="1" w:styleId="StyleUnderlineChar9ptChar">
    <w:name w:val="Style Underline Char + 9 pt Char"/>
    <w:basedOn w:val="UnderlineCharChar"/>
    <w:rsid w:val="001B3B5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B3B5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B3B52"/>
    <w:rPr>
      <w:sz w:val="16"/>
    </w:rPr>
  </w:style>
  <w:style w:type="paragraph" w:customStyle="1" w:styleId="Reduce8pt">
    <w:name w:val="Reduce 8pt"/>
    <w:basedOn w:val="Normal"/>
    <w:link w:val="Reduce8ptCharChar"/>
    <w:qFormat/>
    <w:rsid w:val="001B3B52"/>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1B3B52"/>
    <w:rPr>
      <w:rFonts w:ascii="Arial" w:hAnsi="Arial" w:cs="Arial"/>
      <w:sz w:val="22"/>
    </w:rPr>
  </w:style>
  <w:style w:type="character" w:customStyle="1" w:styleId="boldciteChar4">
    <w:name w:val="bold cite Char4"/>
    <w:link w:val="boldcite"/>
    <w:locked/>
    <w:rsid w:val="001B3B52"/>
    <w:rPr>
      <w:rFonts w:eastAsia="Times New Roman" w:cs="Times New Roman"/>
      <w:b/>
      <w:color w:val="000000"/>
      <w:sz w:val="20"/>
      <w:u w:val="thick" w:color="000000"/>
    </w:rPr>
  </w:style>
  <w:style w:type="paragraph" w:customStyle="1" w:styleId="boldcite">
    <w:name w:val="bold cite"/>
    <w:basedOn w:val="Normal"/>
    <w:link w:val="boldciteChar4"/>
    <w:qFormat/>
    <w:rsid w:val="001B3B5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B3B52"/>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1B3B52"/>
    <w:rPr>
      <w:rFonts w:eastAsia="Calibri"/>
      <w:b/>
    </w:rPr>
  </w:style>
  <w:style w:type="character" w:customStyle="1" w:styleId="HeadingsBaseChar">
    <w:name w:val="Headings Base Char"/>
    <w:basedOn w:val="DefaultParagraphFont"/>
    <w:link w:val="HeadingsBase"/>
    <w:locked/>
    <w:rsid w:val="001B3B52"/>
    <w:rPr>
      <w:rFonts w:ascii="Times New Roman" w:hAnsi="Times New Roman" w:cs="Times New Roman"/>
      <w:b/>
      <w:sz w:val="32"/>
    </w:rPr>
  </w:style>
  <w:style w:type="paragraph" w:customStyle="1" w:styleId="HeadingsBase">
    <w:name w:val="Headings Base"/>
    <w:basedOn w:val="Normal"/>
    <w:link w:val="HeadingsBaseChar"/>
    <w:qFormat/>
    <w:rsid w:val="001B3B5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B3B52"/>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1B3B52"/>
    <w:pPr>
      <w:spacing w:line="480" w:lineRule="auto"/>
      <w:ind w:firstLine="720"/>
    </w:pPr>
    <w:rPr>
      <w:rFonts w:eastAsia="Calibri"/>
    </w:rPr>
  </w:style>
  <w:style w:type="paragraph" w:customStyle="1" w:styleId="SchoolBlockQuote">
    <w:name w:val="School Block Quote"/>
    <w:basedOn w:val="SchoolPaper"/>
    <w:qFormat/>
    <w:rsid w:val="001B3B52"/>
  </w:style>
  <w:style w:type="paragraph" w:customStyle="1" w:styleId="SchoolWorksCited">
    <w:name w:val="School Works Cited"/>
    <w:basedOn w:val="SchoolPaper"/>
    <w:qFormat/>
    <w:rsid w:val="001B3B52"/>
  </w:style>
  <w:style w:type="paragraph" w:customStyle="1" w:styleId="BlockQuote">
    <w:name w:val="Block Quote"/>
    <w:basedOn w:val="Normal"/>
    <w:qFormat/>
    <w:rsid w:val="001B3B52"/>
    <w:pPr>
      <w:ind w:left="720" w:right="720"/>
    </w:pPr>
    <w:rPr>
      <w:rFonts w:eastAsia="Calibri"/>
    </w:rPr>
  </w:style>
  <w:style w:type="paragraph" w:customStyle="1" w:styleId="PaperBody">
    <w:name w:val="Paper Body"/>
    <w:basedOn w:val="Normal"/>
    <w:qFormat/>
    <w:rsid w:val="001B3B52"/>
    <w:pPr>
      <w:spacing w:line="480" w:lineRule="auto"/>
      <w:ind w:firstLine="720"/>
    </w:pPr>
    <w:rPr>
      <w:rFonts w:eastAsia="Calibri"/>
    </w:rPr>
  </w:style>
  <w:style w:type="paragraph" w:customStyle="1" w:styleId="PaperCitation">
    <w:name w:val="Paper Citation"/>
    <w:basedOn w:val="Normal"/>
    <w:qFormat/>
    <w:rsid w:val="001B3B52"/>
    <w:pPr>
      <w:spacing w:line="480" w:lineRule="auto"/>
      <w:ind w:left="720" w:hanging="720"/>
    </w:pPr>
    <w:rPr>
      <w:rFonts w:eastAsia="Calibri"/>
    </w:rPr>
  </w:style>
  <w:style w:type="character" w:customStyle="1" w:styleId="hatChar">
    <w:name w:val="hat Char"/>
    <w:basedOn w:val="DefaultParagraphFont"/>
    <w:link w:val="hat"/>
    <w:locked/>
    <w:rsid w:val="001B3B52"/>
    <w:rPr>
      <w:rFonts w:ascii="Calibri" w:eastAsia="Times New Roman" w:hAnsi="Calibri"/>
      <w:b/>
      <w:bCs/>
      <w:sz w:val="32"/>
      <w:u w:val="single"/>
      <w:lang w:bidi="en-US"/>
    </w:rPr>
  </w:style>
  <w:style w:type="paragraph" w:customStyle="1" w:styleId="WW-Default">
    <w:name w:val="WW-Default"/>
    <w:qFormat/>
    <w:rsid w:val="001B3B52"/>
    <w:pPr>
      <w:suppressAutoHyphens/>
    </w:pPr>
    <w:rPr>
      <w:rFonts w:ascii="Georgia" w:eastAsia="Calibri" w:hAnsi="Georgia" w:cs="Calibri"/>
      <w:sz w:val="22"/>
      <w:szCs w:val="22"/>
      <w:lang w:eastAsia="ar-SA"/>
    </w:rPr>
  </w:style>
  <w:style w:type="paragraph" w:customStyle="1" w:styleId="B-TagCite">
    <w:name w:val="B-TagCite"/>
    <w:qFormat/>
    <w:rsid w:val="001B3B52"/>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B3B52"/>
    <w:rPr>
      <w:rFonts w:ascii="Times New Roman" w:hAnsi="Times New Roman" w:cs="Times New Roman"/>
      <w:b/>
      <w:sz w:val="20"/>
    </w:rPr>
  </w:style>
  <w:style w:type="paragraph" w:customStyle="1" w:styleId="MicroText">
    <w:name w:val="MicroText"/>
    <w:basedOn w:val="Normal"/>
    <w:next w:val="Normal"/>
    <w:link w:val="MicroTextChar"/>
    <w:qFormat/>
    <w:rsid w:val="001B3B52"/>
    <w:rPr>
      <w:rFonts w:ascii="Arial Narrow" w:hAnsi="Arial Narrow"/>
      <w:sz w:val="12"/>
    </w:rPr>
  </w:style>
  <w:style w:type="paragraph" w:customStyle="1" w:styleId="indent">
    <w:name w:val="indent"/>
    <w:basedOn w:val="Normal"/>
    <w:qFormat/>
    <w:rsid w:val="001B3B52"/>
    <w:pPr>
      <w:spacing w:before="100" w:beforeAutospacing="1" w:after="100" w:afterAutospacing="1"/>
    </w:pPr>
    <w:rPr>
      <w:rFonts w:eastAsia="Times New Roman"/>
    </w:rPr>
  </w:style>
  <w:style w:type="paragraph" w:customStyle="1" w:styleId="PageHeaderLine1">
    <w:name w:val="PageHeaderLine1"/>
    <w:basedOn w:val="Normal"/>
    <w:qFormat/>
    <w:rsid w:val="001B3B52"/>
    <w:pPr>
      <w:tabs>
        <w:tab w:val="right" w:pos="10800"/>
      </w:tabs>
    </w:pPr>
    <w:rPr>
      <w:rFonts w:eastAsia="Calibri"/>
      <w:b/>
    </w:rPr>
  </w:style>
  <w:style w:type="paragraph" w:customStyle="1" w:styleId="PageHeaderLine2">
    <w:name w:val="PageHeaderLine2"/>
    <w:basedOn w:val="Normal"/>
    <w:next w:val="Normal"/>
    <w:link w:val="PageHeaderLine2Char"/>
    <w:qFormat/>
    <w:rsid w:val="001B3B52"/>
    <w:pPr>
      <w:tabs>
        <w:tab w:val="right" w:pos="10800"/>
      </w:tabs>
      <w:spacing w:line="480" w:lineRule="auto"/>
    </w:pPr>
    <w:rPr>
      <w:rFonts w:eastAsia="Calibri"/>
      <w:b/>
    </w:rPr>
  </w:style>
  <w:style w:type="character" w:customStyle="1" w:styleId="styleboldunderline">
    <w:name w:val="styleboldunderline"/>
    <w:basedOn w:val="DefaultParagraphFont"/>
    <w:rsid w:val="001B3B52"/>
  </w:style>
  <w:style w:type="character" w:customStyle="1" w:styleId="box">
    <w:name w:val="box"/>
    <w:basedOn w:val="DefaultParagraphFont"/>
    <w:rsid w:val="001B3B5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B3B52"/>
    <w:rPr>
      <w:rFonts w:ascii="Arial Narrow" w:hAnsi="Arial Narrow" w:cs="Arial Narrow" w:hint="default"/>
      <w:sz w:val="18"/>
      <w:szCs w:val="18"/>
    </w:rPr>
  </w:style>
  <w:style w:type="character" w:customStyle="1" w:styleId="FontStyle14">
    <w:name w:val="Font Style14"/>
    <w:basedOn w:val="DefaultParagraphFont"/>
    <w:uiPriority w:val="99"/>
    <w:rsid w:val="001B3B5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B3B52"/>
    <w:rPr>
      <w:rFonts w:ascii="Arial Narrow" w:hAnsi="Arial Narrow" w:cs="Arial Narrow" w:hint="default"/>
      <w:b/>
      <w:bCs/>
      <w:sz w:val="10"/>
      <w:szCs w:val="10"/>
    </w:rPr>
  </w:style>
  <w:style w:type="character" w:customStyle="1" w:styleId="CardTagandCiteChar">
    <w:name w:val="Card Tag and Cite Char"/>
    <w:basedOn w:val="DefaultParagraphFont"/>
    <w:rsid w:val="001B3B5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B3B52"/>
    <w:rPr>
      <w:rFonts w:ascii="Arial Narrow" w:hAnsi="Arial Narrow"/>
      <w:b/>
      <w:color w:val="000000"/>
      <w:sz w:val="22"/>
      <w:szCs w:val="22"/>
      <w:u w:val="single"/>
    </w:rPr>
  </w:style>
  <w:style w:type="character" w:customStyle="1" w:styleId="SmallText0">
    <w:name w:val="SmallText"/>
    <w:rsid w:val="001B3B52"/>
    <w:rPr>
      <w:color w:val="000000"/>
    </w:rPr>
  </w:style>
  <w:style w:type="character" w:customStyle="1" w:styleId="CitesChar1">
    <w:name w:val="Cites Char1"/>
    <w:basedOn w:val="DefaultParagraphFont"/>
    <w:rsid w:val="001B3B52"/>
    <w:rPr>
      <w:b/>
      <w:bCs w:val="0"/>
      <w:szCs w:val="24"/>
      <w:u w:val="single"/>
      <w:lang w:val="en-US" w:eastAsia="en-US" w:bidi="ar-SA"/>
    </w:rPr>
  </w:style>
  <w:style w:type="character" w:customStyle="1" w:styleId="CardUnderlinedChar">
    <w:name w:val="Card Underlined Char"/>
    <w:basedOn w:val="DefaultParagraphFont"/>
    <w:rsid w:val="001B3B52"/>
    <w:rPr>
      <w:rFonts w:ascii="Arial Narrow" w:hAnsi="Arial Narrow" w:hint="default"/>
      <w:sz w:val="22"/>
      <w:szCs w:val="24"/>
      <w:u w:val="single"/>
      <w:lang w:val="en-US" w:eastAsia="en-US" w:bidi="ar-SA"/>
    </w:rPr>
  </w:style>
  <w:style w:type="character" w:customStyle="1" w:styleId="underline3">
    <w:name w:val="underline3"/>
    <w:basedOn w:val="underline2"/>
    <w:rsid w:val="001B3B52"/>
    <w:rPr>
      <w:rFonts w:ascii="Arial" w:hAnsi="Arial"/>
      <w:sz w:val="18"/>
      <w:u w:val="single"/>
      <w:bdr w:val="none" w:sz="0" w:space="0" w:color="auto" w:frame="1"/>
      <w:shd w:val="clear" w:color="auto" w:fill="FFFF00"/>
    </w:rPr>
  </w:style>
  <w:style w:type="character" w:customStyle="1" w:styleId="menu">
    <w:name w:val="menu"/>
    <w:basedOn w:val="DefaultParagraphFont"/>
    <w:rsid w:val="001B3B52"/>
  </w:style>
  <w:style w:type="character" w:customStyle="1" w:styleId="itxtrst">
    <w:name w:val="itxtrst"/>
    <w:rsid w:val="001B3B52"/>
  </w:style>
  <w:style w:type="character" w:customStyle="1" w:styleId="A-Underlining">
    <w:name w:val="A-Underlining"/>
    <w:basedOn w:val="DefaultParagraphFont"/>
    <w:rsid w:val="001B3B52"/>
    <w:rPr>
      <w:rFonts w:ascii="Garamond" w:hAnsi="Garamond" w:hint="default"/>
      <w:color w:val="auto"/>
      <w:sz w:val="24"/>
      <w:u w:val="single"/>
    </w:rPr>
  </w:style>
  <w:style w:type="character" w:customStyle="1" w:styleId="StyleUnderlineBold0">
    <w:name w:val="Style Underline + Bold"/>
    <w:rsid w:val="001B3B52"/>
    <w:rPr>
      <w:b/>
      <w:bCs/>
      <w:u w:val="single"/>
    </w:rPr>
  </w:style>
  <w:style w:type="character" w:customStyle="1" w:styleId="Underline-Highlighted">
    <w:name w:val="Underline-Highlighted"/>
    <w:uiPriority w:val="1"/>
    <w:qFormat/>
    <w:rsid w:val="001B3B5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B3B52"/>
  </w:style>
  <w:style w:type="character" w:customStyle="1" w:styleId="newsmain">
    <w:name w:val="news_main"/>
    <w:basedOn w:val="DefaultParagraphFont"/>
    <w:rsid w:val="001B3B52"/>
  </w:style>
  <w:style w:type="character" w:customStyle="1" w:styleId="AuthorDate0">
    <w:name w:val="Author Date"/>
    <w:rsid w:val="001B3B52"/>
    <w:rPr>
      <w:b/>
      <w:bCs w:val="0"/>
      <w:sz w:val="24"/>
      <w:u w:val="thick"/>
    </w:rPr>
  </w:style>
  <w:style w:type="character" w:customStyle="1" w:styleId="red">
    <w:name w:val="red"/>
    <w:basedOn w:val="DefaultParagraphFont"/>
    <w:rsid w:val="001B3B52"/>
  </w:style>
  <w:style w:type="character" w:customStyle="1" w:styleId="at">
    <w:name w:val="at"/>
    <w:rsid w:val="001B3B52"/>
  </w:style>
  <w:style w:type="character" w:customStyle="1" w:styleId="org">
    <w:name w:val="org"/>
    <w:rsid w:val="001B3B52"/>
  </w:style>
  <w:style w:type="character" w:customStyle="1" w:styleId="pnumber">
    <w:name w:val="pnumber"/>
    <w:rsid w:val="001B3B52"/>
  </w:style>
  <w:style w:type="character" w:customStyle="1" w:styleId="ital">
    <w:name w:val="ital"/>
    <w:rsid w:val="001B3B52"/>
  </w:style>
  <w:style w:type="character" w:customStyle="1" w:styleId="orgdiv">
    <w:name w:val="orgdiv"/>
    <w:rsid w:val="001B3B52"/>
  </w:style>
  <w:style w:type="character" w:customStyle="1" w:styleId="orgname">
    <w:name w:val="orgname"/>
    <w:rsid w:val="001B3B52"/>
  </w:style>
  <w:style w:type="character" w:customStyle="1" w:styleId="city">
    <w:name w:val="city"/>
    <w:rsid w:val="001B3B52"/>
  </w:style>
  <w:style w:type="character" w:customStyle="1" w:styleId="state">
    <w:name w:val="state"/>
    <w:rsid w:val="001B3B52"/>
  </w:style>
  <w:style w:type="character" w:customStyle="1" w:styleId="country">
    <w:name w:val="country"/>
    <w:rsid w:val="001B3B52"/>
  </w:style>
  <w:style w:type="character" w:customStyle="1" w:styleId="articletitle">
    <w:name w:val="articletitle"/>
    <w:rsid w:val="001B3B52"/>
    <w:rPr>
      <w:rFonts w:ascii="Times New Roman" w:hAnsi="Times New Roman" w:cs="Times New Roman" w:hint="default"/>
    </w:rPr>
  </w:style>
  <w:style w:type="character" w:customStyle="1" w:styleId="6pointChar">
    <w:name w:val="6 point Char"/>
    <w:rsid w:val="001B3B52"/>
    <w:rPr>
      <w:rFonts w:ascii="Times New Roman" w:hAnsi="Times New Roman" w:cs="Times New Roman" w:hint="default"/>
      <w:sz w:val="12"/>
      <w:lang w:val="en-US" w:eastAsia="en-US"/>
    </w:rPr>
  </w:style>
  <w:style w:type="character" w:customStyle="1" w:styleId="StyleThickunderline">
    <w:name w:val="Style Thick underline"/>
    <w:qFormat/>
    <w:rsid w:val="001B3B52"/>
    <w:rPr>
      <w:u w:val="thick"/>
    </w:rPr>
  </w:style>
  <w:style w:type="character" w:customStyle="1" w:styleId="Box0">
    <w:name w:val="Box!"/>
    <w:rsid w:val="001B3B52"/>
    <w:rPr>
      <w:rFonts w:ascii="Garamond" w:hAnsi="Garamond" w:hint="default"/>
      <w:sz w:val="24"/>
      <w:u w:val="single"/>
      <w:bdr w:val="single" w:sz="4" w:space="0" w:color="auto" w:frame="1"/>
    </w:rPr>
  </w:style>
  <w:style w:type="character" w:customStyle="1" w:styleId="citechar1">
    <w:name w:val="citechar"/>
    <w:basedOn w:val="DefaultParagraphFont"/>
    <w:rsid w:val="001B3B52"/>
  </w:style>
  <w:style w:type="character" w:customStyle="1" w:styleId="underlinechar2">
    <w:name w:val="underlinechar"/>
    <w:basedOn w:val="DefaultParagraphFont"/>
    <w:rsid w:val="001B3B52"/>
  </w:style>
  <w:style w:type="character" w:customStyle="1" w:styleId="CardUnderlineChar">
    <w:name w:val="Card Underline Char"/>
    <w:rsid w:val="001B3B52"/>
    <w:rPr>
      <w:szCs w:val="24"/>
      <w:u w:val="single"/>
      <w:lang w:val="en-US" w:eastAsia="en-US" w:bidi="ar-SA"/>
    </w:rPr>
  </w:style>
  <w:style w:type="character" w:customStyle="1" w:styleId="tagciteChar">
    <w:name w:val="tag/cite Char"/>
    <w:basedOn w:val="DefaultParagraphFont"/>
    <w:rsid w:val="001B3B52"/>
    <w:rPr>
      <w:b/>
      <w:bCs w:val="0"/>
      <w:sz w:val="24"/>
      <w:lang w:val="en-US" w:eastAsia="en-US" w:bidi="ar-SA"/>
    </w:rPr>
  </w:style>
  <w:style w:type="character" w:customStyle="1" w:styleId="8pointChar">
    <w:name w:val="8 point Char"/>
    <w:basedOn w:val="DefaultParagraphFont"/>
    <w:rsid w:val="001B3B52"/>
    <w:rPr>
      <w:sz w:val="16"/>
      <w:lang w:val="en-US" w:eastAsia="en-US" w:bidi="ar-SA"/>
    </w:rPr>
  </w:style>
  <w:style w:type="character" w:customStyle="1" w:styleId="BoldText12pt">
    <w:name w:val="Bold Text 12 pt"/>
    <w:rsid w:val="001B3B5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B3B52"/>
  </w:style>
  <w:style w:type="table" w:styleId="TableGrid">
    <w:name w:val="Table Grid"/>
    <w:basedOn w:val="TableNormal"/>
    <w:rsid w:val="001B3B5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B3B52"/>
    <w:rPr>
      <w:b/>
      <w:bCs w:val="0"/>
      <w:sz w:val="24"/>
      <w:lang w:val="en-US" w:eastAsia="en-US" w:bidi="ar-SA"/>
    </w:rPr>
  </w:style>
  <w:style w:type="character" w:customStyle="1" w:styleId="Mention11">
    <w:name w:val="Mention11"/>
    <w:basedOn w:val="DefaultParagraphFont"/>
    <w:uiPriority w:val="99"/>
    <w:semiHidden/>
    <w:unhideWhenUsed/>
    <w:rsid w:val="001B3B52"/>
    <w:rPr>
      <w:color w:val="2B579A"/>
      <w:shd w:val="clear" w:color="auto" w:fill="E6E6E6"/>
    </w:rPr>
  </w:style>
  <w:style w:type="character" w:customStyle="1" w:styleId="Emph">
    <w:name w:val="Emph"/>
    <w:basedOn w:val="DefaultParagraphFont"/>
    <w:uiPriority w:val="1"/>
    <w:qFormat/>
    <w:rsid w:val="001B3B5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B3B52"/>
  </w:style>
  <w:style w:type="character" w:customStyle="1" w:styleId="Mention2">
    <w:name w:val="Mention2"/>
    <w:basedOn w:val="DefaultParagraphFont"/>
    <w:uiPriority w:val="99"/>
    <w:semiHidden/>
    <w:unhideWhenUsed/>
    <w:rsid w:val="001B3B52"/>
    <w:rPr>
      <w:color w:val="2B579A"/>
      <w:shd w:val="clear" w:color="auto" w:fill="E6E6E6"/>
    </w:rPr>
  </w:style>
  <w:style w:type="paragraph" w:customStyle="1" w:styleId="FlashTag">
    <w:name w:val="FlashTag"/>
    <w:basedOn w:val="Normal"/>
    <w:link w:val="FlashTagChar"/>
    <w:autoRedefine/>
    <w:uiPriority w:val="4"/>
    <w:qFormat/>
    <w:rsid w:val="001B3B52"/>
    <w:rPr>
      <w:rFonts w:asciiTheme="majorHAnsi" w:hAnsiTheme="majorHAnsi"/>
      <w:b/>
      <w:sz w:val="28"/>
    </w:rPr>
  </w:style>
  <w:style w:type="character" w:customStyle="1" w:styleId="FlashTagChar">
    <w:name w:val="FlashTag Char"/>
    <w:basedOn w:val="DefaultParagraphFont"/>
    <w:link w:val="FlashTag"/>
    <w:uiPriority w:val="4"/>
    <w:rsid w:val="001B3B52"/>
    <w:rPr>
      <w:rFonts w:asciiTheme="majorHAnsi" w:hAnsiTheme="majorHAnsi"/>
      <w:b/>
      <w:sz w:val="28"/>
    </w:rPr>
  </w:style>
  <w:style w:type="paragraph" w:customStyle="1" w:styleId="Warrant">
    <w:name w:val="Warrant"/>
    <w:autoRedefine/>
    <w:uiPriority w:val="4"/>
    <w:qFormat/>
    <w:rsid w:val="001B3B52"/>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1B3B52"/>
  </w:style>
  <w:style w:type="character" w:customStyle="1" w:styleId="m-8793234324905335251gmail-style13ptbold">
    <w:name w:val="m_-8793234324905335251gmail-style13ptbold"/>
    <w:basedOn w:val="DefaultParagraphFont"/>
    <w:rsid w:val="001B3B52"/>
  </w:style>
  <w:style w:type="character" w:customStyle="1" w:styleId="EndnoteTextChar">
    <w:name w:val="Endnote Text Char"/>
    <w:basedOn w:val="DefaultParagraphFont"/>
    <w:link w:val="EndnoteText"/>
    <w:locked/>
    <w:rsid w:val="001B3B52"/>
    <w:rPr>
      <w:rFonts w:ascii="Georgia" w:eastAsia="Times New Roman" w:hAnsi="Georgia"/>
      <w:szCs w:val="20"/>
    </w:rPr>
  </w:style>
  <w:style w:type="paragraph" w:styleId="EndnoteText">
    <w:name w:val="endnote text"/>
    <w:basedOn w:val="Normal"/>
    <w:link w:val="EndnoteTextChar"/>
    <w:unhideWhenUsed/>
    <w:rsid w:val="001B3B52"/>
    <w:rPr>
      <w:rFonts w:ascii="Georgia" w:eastAsia="Times New Roman" w:hAnsi="Georgia"/>
      <w:sz w:val="24"/>
      <w:szCs w:val="20"/>
    </w:rPr>
  </w:style>
  <w:style w:type="character" w:customStyle="1" w:styleId="EndnoteTextChar1">
    <w:name w:val="Endnote Text Char1"/>
    <w:basedOn w:val="DefaultParagraphFont"/>
    <w:semiHidden/>
    <w:rsid w:val="001B3B52"/>
    <w:rPr>
      <w:rFonts w:ascii="Calibri" w:hAnsi="Calibri"/>
      <w:sz w:val="20"/>
      <w:szCs w:val="20"/>
    </w:rPr>
  </w:style>
  <w:style w:type="character" w:customStyle="1" w:styleId="DateChar1">
    <w:name w:val="Date Char1"/>
    <w:basedOn w:val="DefaultParagraphFont"/>
    <w:uiPriority w:val="99"/>
    <w:rsid w:val="001B3B52"/>
    <w:rPr>
      <w:rFonts w:ascii="Calibri" w:hAnsi="Calibri"/>
      <w:sz w:val="22"/>
    </w:rPr>
  </w:style>
  <w:style w:type="character" w:customStyle="1" w:styleId="BodyTextFirstIndentChar">
    <w:name w:val="Body Text First Indent Char"/>
    <w:basedOn w:val="BodyTextChar"/>
    <w:link w:val="BodyTextFirstIndent"/>
    <w:locked/>
    <w:rsid w:val="001B3B5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B3B52"/>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1B3B52"/>
    <w:rPr>
      <w:rFonts w:ascii="Calibri" w:hAnsi="Calibri"/>
      <w:sz w:val="22"/>
    </w:rPr>
  </w:style>
  <w:style w:type="character" w:customStyle="1" w:styleId="BodyTextIndent2Char1">
    <w:name w:val="Body Text Indent 2 Char1"/>
    <w:basedOn w:val="DefaultParagraphFont"/>
    <w:semiHidden/>
    <w:rsid w:val="001B3B52"/>
    <w:rPr>
      <w:rFonts w:ascii="Calibri" w:hAnsi="Calibri" w:cs="Calibri"/>
    </w:rPr>
  </w:style>
  <w:style w:type="character" w:customStyle="1" w:styleId="PlainTextChar1">
    <w:name w:val="Plain Text Char1"/>
    <w:basedOn w:val="DefaultParagraphFont"/>
    <w:semiHidden/>
    <w:rsid w:val="001B3B52"/>
    <w:rPr>
      <w:rFonts w:ascii="Consolas" w:hAnsi="Consolas" w:cs="Calibri"/>
      <w:sz w:val="21"/>
      <w:szCs w:val="21"/>
    </w:rPr>
  </w:style>
  <w:style w:type="paragraph" w:customStyle="1" w:styleId="msolistparagraphcxspfirst">
    <w:name w:val="msolistparagraphcxspfirst"/>
    <w:basedOn w:val="Normal"/>
    <w:uiPriority w:val="99"/>
    <w:qFormat/>
    <w:rsid w:val="001B3B5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B3B5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B3B52"/>
    <w:rPr>
      <w:rFonts w:ascii="Calibri" w:hAnsi="Calibri" w:cs="Calibri"/>
      <w:i/>
      <w:iCs/>
      <w:color w:val="000000" w:themeColor="text1"/>
    </w:rPr>
  </w:style>
  <w:style w:type="paragraph" w:customStyle="1" w:styleId="Heading2-NotBold">
    <w:name w:val="Heading 2 - Not Bold"/>
    <w:basedOn w:val="Heading2"/>
    <w:autoRedefine/>
    <w:uiPriority w:val="99"/>
    <w:qFormat/>
    <w:rsid w:val="001B3B52"/>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1B3B52"/>
    <w:rPr>
      <w:rFonts w:ascii="Calibri" w:eastAsia="Calibri" w:hAnsi="Calibri"/>
      <w:b/>
      <w:sz w:val="22"/>
    </w:rPr>
  </w:style>
  <w:style w:type="paragraph" w:customStyle="1" w:styleId="Heading2-Bold">
    <w:name w:val="Heading 2 - Bold"/>
    <w:basedOn w:val="Normal"/>
    <w:autoRedefine/>
    <w:uiPriority w:val="99"/>
    <w:qFormat/>
    <w:rsid w:val="001B3B52"/>
    <w:rPr>
      <w:rFonts w:eastAsia="Calibri"/>
      <w:b/>
    </w:rPr>
  </w:style>
  <w:style w:type="paragraph" w:customStyle="1" w:styleId="tag">
    <w:name w:val="%tag"/>
    <w:basedOn w:val="Normal"/>
    <w:next w:val="Normal"/>
    <w:uiPriority w:val="99"/>
    <w:qFormat/>
    <w:rsid w:val="001B3B52"/>
    <w:rPr>
      <w:rFonts w:eastAsia="Calibri"/>
      <w:bCs/>
      <w:sz w:val="18"/>
    </w:rPr>
  </w:style>
  <w:style w:type="character" w:customStyle="1" w:styleId="Style2Char">
    <w:name w:val="Style 2 Char"/>
    <w:link w:val="Style20"/>
    <w:uiPriority w:val="99"/>
    <w:locked/>
    <w:rsid w:val="001B3B5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B3B52"/>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B3B5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B3B52"/>
    <w:rPr>
      <w:rFonts w:ascii="Garamond" w:eastAsia="Times New Roman" w:hAnsi="Garamond"/>
      <w:sz w:val="24"/>
      <w:szCs w:val="20"/>
      <w:u w:val="single"/>
      <w:lang w:val="x-none" w:eastAsia="x-none"/>
    </w:rPr>
  </w:style>
  <w:style w:type="character" w:customStyle="1" w:styleId="textsmallChar0">
    <w:name w:val="textsmall Char"/>
    <w:link w:val="textsmall0"/>
    <w:locked/>
    <w:rsid w:val="001B3B52"/>
    <w:rPr>
      <w:rFonts w:ascii="Georgia" w:eastAsia="Times New Roman" w:hAnsi="Georgia"/>
      <w:sz w:val="18"/>
      <w:szCs w:val="20"/>
      <w:lang w:val="x-none" w:eastAsia="x-none"/>
    </w:rPr>
  </w:style>
  <w:style w:type="paragraph" w:customStyle="1" w:styleId="textsmall0">
    <w:name w:val="textsmall"/>
    <w:basedOn w:val="Normal"/>
    <w:link w:val="textsmallChar0"/>
    <w:qFormat/>
    <w:rsid w:val="001B3B52"/>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B3B5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B3B52"/>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B3B52"/>
    <w:rPr>
      <w:rFonts w:ascii="Arial" w:eastAsia="Times New Roman" w:hAnsi="Arial" w:cs="Arial"/>
      <w:sz w:val="12"/>
    </w:rPr>
  </w:style>
  <w:style w:type="paragraph" w:customStyle="1" w:styleId="Micro">
    <w:name w:val="Micro"/>
    <w:basedOn w:val="Normal"/>
    <w:next w:val="Normal"/>
    <w:link w:val="MicroChar"/>
    <w:qFormat/>
    <w:rsid w:val="001B3B52"/>
    <w:rPr>
      <w:rFonts w:ascii="Arial" w:eastAsia="Times New Roman" w:hAnsi="Arial" w:cs="Arial"/>
      <w:sz w:val="12"/>
    </w:rPr>
  </w:style>
  <w:style w:type="character" w:customStyle="1" w:styleId="CardNotUnderlinedChar1">
    <w:name w:val="Card Not Underlined Char1"/>
    <w:link w:val="CardNotUnderlined"/>
    <w:locked/>
    <w:rsid w:val="001B3B52"/>
    <w:rPr>
      <w:rFonts w:ascii="Cambria" w:eastAsia="Times New Roman" w:hAnsi="Cambria" w:cs="Times New Roman"/>
      <w:sz w:val="18"/>
      <w:szCs w:val="20"/>
    </w:rPr>
  </w:style>
  <w:style w:type="paragraph" w:customStyle="1" w:styleId="h-lead">
    <w:name w:val="h-lead"/>
    <w:basedOn w:val="Normal"/>
    <w:uiPriority w:val="99"/>
    <w:qFormat/>
    <w:rsid w:val="001B3B52"/>
    <w:pPr>
      <w:spacing w:before="100" w:beforeAutospacing="1" w:after="100" w:afterAutospacing="1"/>
    </w:pPr>
    <w:rPr>
      <w:rFonts w:eastAsia="Times New Roman"/>
      <w:sz w:val="24"/>
    </w:rPr>
  </w:style>
  <w:style w:type="paragraph" w:customStyle="1" w:styleId="intro">
    <w:name w:val="intro"/>
    <w:basedOn w:val="Normal"/>
    <w:uiPriority w:val="99"/>
    <w:qFormat/>
    <w:rsid w:val="001B3B5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B3B5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B3B5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B3B52"/>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B3B52"/>
    <w:rPr>
      <w:rFonts w:eastAsia="Calibri"/>
    </w:rPr>
  </w:style>
  <w:style w:type="paragraph" w:customStyle="1" w:styleId="F3-TagAuthor">
    <w:name w:val="F3 - Tag/Author"/>
    <w:basedOn w:val="Normal"/>
    <w:uiPriority w:val="99"/>
    <w:qFormat/>
    <w:rsid w:val="001B3B52"/>
    <w:rPr>
      <w:rFonts w:eastAsia="Times New Roman"/>
      <w:b/>
    </w:rPr>
  </w:style>
  <w:style w:type="paragraph" w:customStyle="1" w:styleId="F5-UnderlineNormal">
    <w:name w:val="F5 - Underline Normal"/>
    <w:basedOn w:val="Normal"/>
    <w:uiPriority w:val="99"/>
    <w:qFormat/>
    <w:rsid w:val="001B3B52"/>
    <w:rPr>
      <w:rFonts w:eastAsia="Calibri"/>
      <w:u w:val="single"/>
    </w:rPr>
  </w:style>
  <w:style w:type="paragraph" w:customStyle="1" w:styleId="Brief-PrimarySource">
    <w:name w:val="Brief - Primary Source"/>
    <w:basedOn w:val="Normal"/>
    <w:uiPriority w:val="99"/>
    <w:qFormat/>
    <w:rsid w:val="001B3B52"/>
    <w:rPr>
      <w:rFonts w:eastAsia="Times New Roman"/>
      <w:b/>
      <w:sz w:val="24"/>
      <w:u w:val="single"/>
    </w:rPr>
  </w:style>
  <w:style w:type="paragraph" w:customStyle="1" w:styleId="Brief-Underline">
    <w:name w:val="Brief - Underline"/>
    <w:basedOn w:val="Normal"/>
    <w:uiPriority w:val="99"/>
    <w:qFormat/>
    <w:rsid w:val="001B3B52"/>
    <w:rPr>
      <w:rFonts w:eastAsia="Times New Roman"/>
      <w:u w:val="single"/>
    </w:rPr>
  </w:style>
  <w:style w:type="paragraph" w:customStyle="1" w:styleId="Brief">
    <w:name w:val="Brief"/>
    <w:basedOn w:val="Brief-PrimarySource"/>
    <w:uiPriority w:val="99"/>
    <w:qFormat/>
    <w:rsid w:val="001B3B52"/>
    <w:rPr>
      <w:b w:val="0"/>
    </w:rPr>
  </w:style>
  <w:style w:type="paragraph" w:customStyle="1" w:styleId="CM2">
    <w:name w:val="CM2"/>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B3B5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B3B52"/>
    <w:pPr>
      <w:widowControl w:val="0"/>
      <w:spacing w:line="276" w:lineRule="atLeast"/>
    </w:pPr>
    <w:rPr>
      <w:color w:val="auto"/>
    </w:rPr>
  </w:style>
  <w:style w:type="paragraph" w:customStyle="1" w:styleId="CM34">
    <w:name w:val="CM34"/>
    <w:basedOn w:val="Default"/>
    <w:next w:val="Default"/>
    <w:uiPriority w:val="99"/>
    <w:qFormat/>
    <w:rsid w:val="001B3B52"/>
    <w:pPr>
      <w:widowControl w:val="0"/>
    </w:pPr>
    <w:rPr>
      <w:color w:val="auto"/>
    </w:rPr>
  </w:style>
  <w:style w:type="paragraph" w:customStyle="1" w:styleId="CM56">
    <w:name w:val="CM56"/>
    <w:basedOn w:val="Default"/>
    <w:next w:val="Default"/>
    <w:uiPriority w:val="99"/>
    <w:qFormat/>
    <w:rsid w:val="001B3B52"/>
    <w:pPr>
      <w:widowControl w:val="0"/>
    </w:pPr>
    <w:rPr>
      <w:rFonts w:eastAsia="Calibri"/>
      <w:color w:val="auto"/>
    </w:rPr>
  </w:style>
  <w:style w:type="paragraph" w:customStyle="1" w:styleId="CM58">
    <w:name w:val="CM58"/>
    <w:basedOn w:val="Default"/>
    <w:next w:val="Default"/>
    <w:uiPriority w:val="99"/>
    <w:qFormat/>
    <w:rsid w:val="001B3B52"/>
    <w:pPr>
      <w:widowControl w:val="0"/>
    </w:pPr>
    <w:rPr>
      <w:rFonts w:eastAsia="Calibri"/>
      <w:color w:val="auto"/>
    </w:rPr>
  </w:style>
  <w:style w:type="paragraph" w:customStyle="1" w:styleId="CM57">
    <w:name w:val="CM57"/>
    <w:basedOn w:val="Default"/>
    <w:next w:val="Default"/>
    <w:uiPriority w:val="99"/>
    <w:qFormat/>
    <w:rsid w:val="001B3B52"/>
    <w:pPr>
      <w:widowControl w:val="0"/>
    </w:pPr>
    <w:rPr>
      <w:rFonts w:eastAsia="Calibri"/>
      <w:color w:val="auto"/>
    </w:rPr>
  </w:style>
  <w:style w:type="paragraph" w:customStyle="1" w:styleId="CM1">
    <w:name w:val="CM1"/>
    <w:basedOn w:val="Default"/>
    <w:next w:val="Default"/>
    <w:uiPriority w:val="99"/>
    <w:qFormat/>
    <w:rsid w:val="001B3B52"/>
    <w:pPr>
      <w:widowControl w:val="0"/>
    </w:pPr>
    <w:rPr>
      <w:rFonts w:eastAsia="Calibri"/>
      <w:color w:val="auto"/>
    </w:rPr>
  </w:style>
  <w:style w:type="paragraph" w:customStyle="1" w:styleId="CM49">
    <w:name w:val="CM49"/>
    <w:basedOn w:val="Default"/>
    <w:next w:val="Default"/>
    <w:uiPriority w:val="99"/>
    <w:qFormat/>
    <w:rsid w:val="001B3B52"/>
    <w:pPr>
      <w:widowControl w:val="0"/>
    </w:pPr>
    <w:rPr>
      <w:rFonts w:eastAsia="Calibri"/>
      <w:color w:val="auto"/>
    </w:rPr>
  </w:style>
  <w:style w:type="paragraph" w:customStyle="1" w:styleId="CM41">
    <w:name w:val="CM41"/>
    <w:basedOn w:val="Default"/>
    <w:next w:val="Default"/>
    <w:uiPriority w:val="99"/>
    <w:qFormat/>
    <w:rsid w:val="001B3B52"/>
    <w:pPr>
      <w:widowControl w:val="0"/>
    </w:pPr>
    <w:rPr>
      <w:rFonts w:eastAsia="Calibri"/>
      <w:color w:val="auto"/>
    </w:rPr>
  </w:style>
  <w:style w:type="paragraph" w:customStyle="1" w:styleId="3rdOrderPara">
    <w:name w:val="3rd Order Para"/>
    <w:basedOn w:val="Default"/>
    <w:next w:val="Default"/>
    <w:qFormat/>
    <w:rsid w:val="001B3B52"/>
    <w:pPr>
      <w:widowControl w:val="0"/>
    </w:pPr>
    <w:rPr>
      <w:rFonts w:eastAsia="Calibri"/>
      <w:color w:val="auto"/>
    </w:rPr>
  </w:style>
  <w:style w:type="paragraph" w:customStyle="1" w:styleId="2ndOrderPara">
    <w:name w:val="2nd Order Para"/>
    <w:basedOn w:val="Default"/>
    <w:next w:val="Default"/>
    <w:qFormat/>
    <w:rsid w:val="001B3B52"/>
    <w:pPr>
      <w:widowControl w:val="0"/>
    </w:pPr>
    <w:rPr>
      <w:rFonts w:eastAsia="Calibri"/>
      <w:color w:val="auto"/>
    </w:rPr>
  </w:style>
  <w:style w:type="paragraph" w:customStyle="1" w:styleId="Normal-SIGN2">
    <w:name w:val="Normal-SIGN2"/>
    <w:basedOn w:val="Default"/>
    <w:next w:val="Default"/>
    <w:qFormat/>
    <w:rsid w:val="001B3B52"/>
    <w:pPr>
      <w:widowControl w:val="0"/>
    </w:pPr>
    <w:rPr>
      <w:rFonts w:eastAsia="Calibri"/>
      <w:color w:val="auto"/>
    </w:rPr>
  </w:style>
  <w:style w:type="paragraph" w:customStyle="1" w:styleId="Normal-SIGN1">
    <w:name w:val="Normal-SIGN1"/>
    <w:basedOn w:val="Default"/>
    <w:next w:val="Default"/>
    <w:uiPriority w:val="99"/>
    <w:qFormat/>
    <w:rsid w:val="001B3B52"/>
    <w:pPr>
      <w:widowControl w:val="0"/>
    </w:pPr>
    <w:rPr>
      <w:rFonts w:eastAsia="Calibri"/>
      <w:color w:val="auto"/>
    </w:rPr>
  </w:style>
  <w:style w:type="paragraph" w:customStyle="1" w:styleId="CM3">
    <w:name w:val="CM3"/>
    <w:basedOn w:val="Default"/>
    <w:next w:val="Default"/>
    <w:uiPriority w:val="99"/>
    <w:qFormat/>
    <w:rsid w:val="001B3B52"/>
    <w:pPr>
      <w:widowControl w:val="0"/>
      <w:spacing w:line="553" w:lineRule="atLeast"/>
    </w:pPr>
    <w:rPr>
      <w:rFonts w:eastAsia="Calibri"/>
      <w:color w:val="auto"/>
    </w:rPr>
  </w:style>
  <w:style w:type="paragraph" w:customStyle="1" w:styleId="CM33">
    <w:name w:val="CM33"/>
    <w:basedOn w:val="Default"/>
    <w:next w:val="Default"/>
    <w:uiPriority w:val="99"/>
    <w:qFormat/>
    <w:rsid w:val="001B3B52"/>
    <w:pPr>
      <w:widowControl w:val="0"/>
    </w:pPr>
    <w:rPr>
      <w:rFonts w:eastAsia="Calibri"/>
      <w:color w:val="auto"/>
    </w:rPr>
  </w:style>
  <w:style w:type="paragraph" w:customStyle="1" w:styleId="CM37">
    <w:name w:val="CM37"/>
    <w:basedOn w:val="Default"/>
    <w:next w:val="Default"/>
    <w:uiPriority w:val="99"/>
    <w:qFormat/>
    <w:rsid w:val="001B3B52"/>
    <w:pPr>
      <w:widowControl w:val="0"/>
    </w:pPr>
    <w:rPr>
      <w:rFonts w:eastAsia="Calibri"/>
      <w:color w:val="auto"/>
    </w:rPr>
  </w:style>
  <w:style w:type="paragraph" w:customStyle="1" w:styleId="CM7">
    <w:name w:val="CM7"/>
    <w:basedOn w:val="Default"/>
    <w:next w:val="Default"/>
    <w:uiPriority w:val="99"/>
    <w:qFormat/>
    <w:rsid w:val="001B3B52"/>
    <w:pPr>
      <w:widowControl w:val="0"/>
      <w:spacing w:line="553" w:lineRule="atLeast"/>
    </w:pPr>
    <w:rPr>
      <w:rFonts w:eastAsia="Calibri"/>
      <w:color w:val="auto"/>
    </w:rPr>
  </w:style>
  <w:style w:type="paragraph" w:customStyle="1" w:styleId="Brief-SecondarySource">
    <w:name w:val="Brief - Secondary Source"/>
    <w:basedOn w:val="Normal"/>
    <w:qFormat/>
    <w:rsid w:val="001B3B52"/>
    <w:rPr>
      <w:rFonts w:eastAsia="Times New Roman"/>
      <w:sz w:val="14"/>
      <w:szCs w:val="20"/>
    </w:rPr>
  </w:style>
  <w:style w:type="paragraph" w:customStyle="1" w:styleId="Brief-Card">
    <w:name w:val="Brief - Card"/>
    <w:basedOn w:val="Normal"/>
    <w:uiPriority w:val="99"/>
    <w:qFormat/>
    <w:rsid w:val="001B3B52"/>
    <w:rPr>
      <w:rFonts w:eastAsia="Times New Roman"/>
    </w:rPr>
  </w:style>
  <w:style w:type="paragraph" w:customStyle="1" w:styleId="Pa2">
    <w:name w:val="Pa2"/>
    <w:basedOn w:val="Default"/>
    <w:next w:val="Default"/>
    <w:uiPriority w:val="99"/>
    <w:qFormat/>
    <w:rsid w:val="001B3B5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B3B5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B3B5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B3B5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B3B52"/>
    <w:pPr>
      <w:widowControl w:val="0"/>
    </w:pPr>
    <w:rPr>
      <w:rFonts w:ascii="Arial Black" w:hAnsi="Arial Black"/>
      <w:color w:val="auto"/>
    </w:rPr>
  </w:style>
  <w:style w:type="paragraph" w:customStyle="1" w:styleId="Cover1">
    <w:name w:val="Cover 1"/>
    <w:basedOn w:val="Normal"/>
    <w:next w:val="Normal"/>
    <w:uiPriority w:val="99"/>
    <w:qFormat/>
    <w:rsid w:val="001B3B52"/>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B3B52"/>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B3B52"/>
    <w:pPr>
      <w:widowControl w:val="0"/>
    </w:pPr>
    <w:rPr>
      <w:color w:val="auto"/>
    </w:rPr>
  </w:style>
  <w:style w:type="paragraph" w:customStyle="1" w:styleId="Pa11">
    <w:name w:val="Pa11"/>
    <w:basedOn w:val="Normal"/>
    <w:next w:val="Normal"/>
    <w:uiPriority w:val="99"/>
    <w:qFormat/>
    <w:rsid w:val="001B3B5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B3B5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1B3B5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B3B52"/>
    <w:pPr>
      <w:widowControl w:val="0"/>
    </w:pPr>
    <w:rPr>
      <w:rFonts w:eastAsia="Calibri"/>
      <w:color w:val="auto"/>
    </w:rPr>
  </w:style>
  <w:style w:type="paragraph" w:customStyle="1" w:styleId="CM5">
    <w:name w:val="CM5"/>
    <w:basedOn w:val="Default"/>
    <w:next w:val="Default"/>
    <w:qFormat/>
    <w:rsid w:val="001B3B52"/>
    <w:pPr>
      <w:widowControl w:val="0"/>
      <w:spacing w:line="553" w:lineRule="atLeast"/>
    </w:pPr>
    <w:rPr>
      <w:rFonts w:eastAsia="Calibri"/>
      <w:color w:val="auto"/>
    </w:rPr>
  </w:style>
  <w:style w:type="paragraph" w:customStyle="1" w:styleId="CM28">
    <w:name w:val="CM28"/>
    <w:basedOn w:val="Default"/>
    <w:next w:val="Default"/>
    <w:uiPriority w:val="99"/>
    <w:qFormat/>
    <w:rsid w:val="001B3B52"/>
    <w:pPr>
      <w:widowControl w:val="0"/>
    </w:pPr>
    <w:rPr>
      <w:rFonts w:eastAsia="Calibri"/>
      <w:color w:val="auto"/>
    </w:rPr>
  </w:style>
  <w:style w:type="paragraph" w:customStyle="1" w:styleId="CM8">
    <w:name w:val="CM8"/>
    <w:basedOn w:val="Default"/>
    <w:next w:val="Default"/>
    <w:uiPriority w:val="99"/>
    <w:qFormat/>
    <w:rsid w:val="001B3B52"/>
    <w:pPr>
      <w:widowControl w:val="0"/>
    </w:pPr>
    <w:rPr>
      <w:rFonts w:eastAsia="Calibri"/>
      <w:color w:val="auto"/>
    </w:rPr>
  </w:style>
  <w:style w:type="paragraph" w:customStyle="1" w:styleId="CM6">
    <w:name w:val="CM6"/>
    <w:basedOn w:val="Default"/>
    <w:next w:val="Default"/>
    <w:uiPriority w:val="99"/>
    <w:qFormat/>
    <w:rsid w:val="001B3B52"/>
    <w:pPr>
      <w:widowControl w:val="0"/>
      <w:spacing w:line="553" w:lineRule="atLeast"/>
    </w:pPr>
    <w:rPr>
      <w:rFonts w:eastAsia="Calibri"/>
      <w:color w:val="auto"/>
    </w:rPr>
  </w:style>
  <w:style w:type="paragraph" w:customStyle="1" w:styleId="CM22">
    <w:name w:val="CM22"/>
    <w:basedOn w:val="Default"/>
    <w:next w:val="Default"/>
    <w:uiPriority w:val="99"/>
    <w:qFormat/>
    <w:rsid w:val="001B3B52"/>
    <w:pPr>
      <w:widowControl w:val="0"/>
    </w:pPr>
    <w:rPr>
      <w:rFonts w:eastAsia="Calibri"/>
      <w:color w:val="auto"/>
    </w:rPr>
  </w:style>
  <w:style w:type="paragraph" w:customStyle="1" w:styleId="DoubleUnderlined">
    <w:name w:val="Double Underlined"/>
    <w:basedOn w:val="Heading2"/>
    <w:autoRedefine/>
    <w:uiPriority w:val="99"/>
    <w:qFormat/>
    <w:rsid w:val="001B3B5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B3B5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B3B52"/>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B3B5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B3B5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B3B52"/>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B3B52"/>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1B3B5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B3B5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1B3B52"/>
  </w:style>
  <w:style w:type="paragraph" w:customStyle="1" w:styleId="StyleUnderliningTimesNewRomanBoldNounderlineKernat16">
    <w:name w:val="Style Underlining + Times New Roman Bold No underline Kern at 16..."/>
    <w:basedOn w:val="Normal"/>
    <w:uiPriority w:val="99"/>
    <w:qFormat/>
    <w:rsid w:val="001B3B5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B3B52"/>
    <w:rPr>
      <w:rFonts w:eastAsia="Times New Roman"/>
      <w:b/>
      <w:bCs/>
      <w:kern w:val="32"/>
      <w:sz w:val="32"/>
      <w:szCs w:val="32"/>
    </w:rPr>
  </w:style>
  <w:style w:type="paragraph" w:customStyle="1" w:styleId="StyleBoldUnderliningKernat16pt">
    <w:name w:val="Style Bold Underlining + Kern at 16 pt"/>
    <w:uiPriority w:val="99"/>
    <w:qFormat/>
    <w:rsid w:val="001B3B52"/>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B3B52"/>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1B3B5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B3B52"/>
    <w:pPr>
      <w:ind w:left="400"/>
    </w:pPr>
    <w:rPr>
      <w:rFonts w:eastAsia="Times New Roman"/>
      <w:szCs w:val="20"/>
    </w:rPr>
  </w:style>
  <w:style w:type="paragraph" w:customStyle="1" w:styleId="Paste">
    <w:name w:val="Paste"/>
    <w:basedOn w:val="card"/>
    <w:qFormat/>
    <w:rsid w:val="001B3B52"/>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1B3B52"/>
    <w:rPr>
      <w:rFonts w:ascii="Georgia" w:eastAsia="Times New Roman" w:hAnsi="Georgia"/>
      <w:b/>
      <w:u w:val="single"/>
    </w:rPr>
  </w:style>
  <w:style w:type="paragraph" w:customStyle="1" w:styleId="UnderlineStyle0">
    <w:name w:val="Underline Style"/>
    <w:basedOn w:val="Normal"/>
    <w:link w:val="UnderlineStyleChar"/>
    <w:qFormat/>
    <w:rsid w:val="001B3B52"/>
    <w:rPr>
      <w:rFonts w:ascii="Georgia" w:eastAsia="Times New Roman" w:hAnsi="Georgia"/>
      <w:b/>
      <w:sz w:val="24"/>
      <w:u w:val="single"/>
    </w:rPr>
  </w:style>
  <w:style w:type="paragraph" w:customStyle="1" w:styleId="Normalization">
    <w:name w:val="Normalization"/>
    <w:basedOn w:val="Normal"/>
    <w:uiPriority w:val="99"/>
    <w:qFormat/>
    <w:rsid w:val="001B3B52"/>
    <w:rPr>
      <w:rFonts w:eastAsia="Times New Roman"/>
      <w:sz w:val="18"/>
    </w:rPr>
  </w:style>
  <w:style w:type="paragraph" w:customStyle="1" w:styleId="BreifTitle">
    <w:name w:val="Breif Title"/>
    <w:basedOn w:val="Normal"/>
    <w:autoRedefine/>
    <w:uiPriority w:val="99"/>
    <w:qFormat/>
    <w:rsid w:val="001B3B5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B3B5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B3B5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B3B52"/>
    <w:rPr>
      <w:rFonts w:eastAsia="Times New Roman"/>
      <w:color w:val="333333"/>
    </w:rPr>
  </w:style>
  <w:style w:type="paragraph" w:customStyle="1" w:styleId="StyleTagandCiteFranklinGothicDemi">
    <w:name w:val="Style Tag and Cite + Franklin Gothic Demi"/>
    <w:basedOn w:val="Normal"/>
    <w:autoRedefine/>
    <w:uiPriority w:val="99"/>
    <w:qFormat/>
    <w:rsid w:val="001B3B5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B3B52"/>
    <w:rPr>
      <w:bCs/>
    </w:rPr>
  </w:style>
  <w:style w:type="paragraph" w:customStyle="1" w:styleId="tagCharCharCharCharCharCharChar">
    <w:name w:val="tag Char Char Char Char Char Char Char"/>
    <w:basedOn w:val="Normal"/>
    <w:uiPriority w:val="99"/>
    <w:qFormat/>
    <w:rsid w:val="001B3B52"/>
    <w:rPr>
      <w:rFonts w:eastAsia="Times New Roman"/>
      <w:b/>
      <w:sz w:val="24"/>
      <w:szCs w:val="20"/>
    </w:rPr>
  </w:style>
  <w:style w:type="paragraph" w:customStyle="1" w:styleId="title-bold-medium">
    <w:name w:val="title-bold-medium"/>
    <w:basedOn w:val="Normal"/>
    <w:uiPriority w:val="99"/>
    <w:qFormat/>
    <w:rsid w:val="001B3B52"/>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B3B52"/>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1B3B52"/>
    <w:rPr>
      <w:rFonts w:ascii="Arial Narrow" w:eastAsia="Times New Roman" w:hAnsi="Arial Narrow"/>
      <w:b/>
      <w:sz w:val="24"/>
    </w:rPr>
  </w:style>
  <w:style w:type="paragraph" w:customStyle="1" w:styleId="BLOCKTITLE1">
    <w:name w:val="BLOCK TITLE"/>
    <w:basedOn w:val="Heading1"/>
    <w:uiPriority w:val="99"/>
    <w:qFormat/>
    <w:rsid w:val="001B3B5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1B3B52"/>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1B3B5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B3B5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B3B5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B3B5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B3B52"/>
    <w:pPr>
      <w:spacing w:before="100" w:beforeAutospacing="1" w:after="100" w:afterAutospacing="1"/>
    </w:pPr>
    <w:rPr>
      <w:rFonts w:eastAsia="Times New Roman"/>
    </w:rPr>
  </w:style>
  <w:style w:type="paragraph" w:customStyle="1" w:styleId="ToRead">
    <w:name w:val="To Read"/>
    <w:basedOn w:val="Normal"/>
    <w:uiPriority w:val="99"/>
    <w:qFormat/>
    <w:rsid w:val="001B3B52"/>
    <w:pPr>
      <w:ind w:left="720"/>
    </w:pPr>
    <w:rPr>
      <w:rFonts w:ascii="Verdana" w:eastAsia="Times New Roman" w:hAnsi="Verdana"/>
      <w:b/>
      <w:u w:val="single"/>
    </w:rPr>
  </w:style>
  <w:style w:type="paragraph" w:customStyle="1" w:styleId="Style1">
    <w:name w:val="Style 1"/>
    <w:basedOn w:val="Normal"/>
    <w:uiPriority w:val="99"/>
    <w:qFormat/>
    <w:rsid w:val="001B3B52"/>
    <w:pPr>
      <w:widowControl w:val="0"/>
      <w:ind w:firstLine="216"/>
    </w:pPr>
    <w:rPr>
      <w:rFonts w:eastAsia="Times New Roman"/>
      <w:noProof/>
      <w:color w:val="000000"/>
      <w:szCs w:val="20"/>
    </w:rPr>
  </w:style>
  <w:style w:type="paragraph" w:customStyle="1" w:styleId="Style41">
    <w:name w:val="Style 4"/>
    <w:basedOn w:val="Normal"/>
    <w:uiPriority w:val="99"/>
    <w:qFormat/>
    <w:rsid w:val="001B3B5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B3B5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B3B5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B3B52"/>
    <w:pPr>
      <w:ind w:left="1660"/>
    </w:pPr>
  </w:style>
  <w:style w:type="paragraph" w:customStyle="1" w:styleId="PageNumber1">
    <w:name w:val="Page Number1"/>
    <w:basedOn w:val="Normal"/>
    <w:next w:val="Normal"/>
    <w:uiPriority w:val="99"/>
    <w:qFormat/>
    <w:rsid w:val="001B3B52"/>
    <w:rPr>
      <w:rFonts w:eastAsia="Times New Roman"/>
    </w:rPr>
  </w:style>
  <w:style w:type="paragraph" w:customStyle="1" w:styleId="Card1">
    <w:name w:val="Card1"/>
    <w:uiPriority w:val="99"/>
    <w:qFormat/>
    <w:rsid w:val="001B3B52"/>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B3B52"/>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B3B52"/>
    <w:pPr>
      <w:ind w:left="288" w:right="288"/>
    </w:pPr>
    <w:rPr>
      <w:rFonts w:eastAsia="Times New Roman"/>
    </w:rPr>
  </w:style>
  <w:style w:type="paragraph" w:customStyle="1" w:styleId="CaseListNormal">
    <w:name w:val="Case List Normal"/>
    <w:basedOn w:val="Normal"/>
    <w:uiPriority w:val="99"/>
    <w:qFormat/>
    <w:rsid w:val="001B3B52"/>
    <w:rPr>
      <w:rFonts w:ascii="Times" w:eastAsia="Times New Roman" w:hAnsi="Times"/>
      <w:szCs w:val="26"/>
    </w:rPr>
  </w:style>
  <w:style w:type="paragraph" w:customStyle="1" w:styleId="Body">
    <w:name w:val="Body"/>
    <w:basedOn w:val="Normal"/>
    <w:uiPriority w:val="99"/>
    <w:qFormat/>
    <w:rsid w:val="001B3B52"/>
    <w:pPr>
      <w:outlineLvl w:val="3"/>
    </w:pPr>
    <w:rPr>
      <w:rFonts w:eastAsia="Times New Roman"/>
      <w:szCs w:val="20"/>
    </w:rPr>
  </w:style>
  <w:style w:type="paragraph" w:customStyle="1" w:styleId="3text">
    <w:name w:val="3text"/>
    <w:basedOn w:val="Normal"/>
    <w:uiPriority w:val="99"/>
    <w:qFormat/>
    <w:rsid w:val="001B3B52"/>
    <w:pPr>
      <w:spacing w:before="100" w:beforeAutospacing="1" w:after="100" w:afterAutospacing="1"/>
    </w:pPr>
    <w:rPr>
      <w:rFonts w:eastAsia="Times New Roman"/>
      <w:sz w:val="24"/>
    </w:rPr>
  </w:style>
  <w:style w:type="paragraph" w:customStyle="1" w:styleId="TimesNewRoman12">
    <w:name w:val="TimesNewRoman12"/>
    <w:uiPriority w:val="99"/>
    <w:qFormat/>
    <w:rsid w:val="001B3B52"/>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B3B5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B3B5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B3B52"/>
    <w:rPr>
      <w:rFonts w:eastAsia="Times New Roman"/>
      <w:color w:val="000000"/>
      <w:sz w:val="18"/>
    </w:rPr>
  </w:style>
  <w:style w:type="paragraph" w:customStyle="1" w:styleId="text1">
    <w:name w:val="text1"/>
    <w:basedOn w:val="Normal"/>
    <w:autoRedefine/>
    <w:uiPriority w:val="99"/>
    <w:qFormat/>
    <w:rsid w:val="001B3B52"/>
    <w:rPr>
      <w:rFonts w:eastAsia="Times New Roman"/>
      <w:szCs w:val="20"/>
    </w:rPr>
  </w:style>
  <w:style w:type="paragraph" w:customStyle="1" w:styleId="RepeatBlockHeading">
    <w:name w:val="Repeat Block Heading"/>
    <w:basedOn w:val="Normal"/>
    <w:autoRedefine/>
    <w:uiPriority w:val="99"/>
    <w:qFormat/>
    <w:rsid w:val="001B3B52"/>
    <w:pPr>
      <w:jc w:val="center"/>
    </w:pPr>
    <w:rPr>
      <w:rFonts w:eastAsia="Times New Roman"/>
      <w:b/>
      <w:smallCaps/>
      <w:color w:val="000000"/>
      <w:sz w:val="24"/>
      <w:u w:val="thick"/>
    </w:rPr>
  </w:style>
  <w:style w:type="paragraph" w:customStyle="1" w:styleId="story-headline">
    <w:name w:val="story-headline"/>
    <w:basedOn w:val="Normal"/>
    <w:uiPriority w:val="99"/>
    <w:qFormat/>
    <w:rsid w:val="001B3B52"/>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B3B52"/>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B3B52"/>
    <w:rPr>
      <w:rFonts w:ascii="Arial" w:eastAsia="Times New Roman" w:hAnsi="Arial"/>
      <w:b/>
      <w:bCs/>
    </w:rPr>
  </w:style>
  <w:style w:type="paragraph" w:customStyle="1" w:styleId="TextofCards">
    <w:name w:val="Text of Cards"/>
    <w:basedOn w:val="Normal"/>
    <w:uiPriority w:val="99"/>
    <w:qFormat/>
    <w:rsid w:val="001B3B52"/>
    <w:rPr>
      <w:rFonts w:eastAsia="Times New Roman"/>
      <w:color w:val="000000"/>
      <w:spacing w:val="6"/>
      <w:szCs w:val="23"/>
    </w:rPr>
  </w:style>
  <w:style w:type="paragraph" w:customStyle="1" w:styleId="Corpotesto">
    <w:name w:val="Corpo testo"/>
    <w:basedOn w:val="Normal"/>
    <w:uiPriority w:val="99"/>
    <w:qFormat/>
    <w:rsid w:val="001B3B52"/>
    <w:pPr>
      <w:widowControl w:val="0"/>
      <w:adjustRightInd w:val="0"/>
      <w:spacing w:after="283"/>
    </w:pPr>
    <w:rPr>
      <w:rFonts w:ascii="Times" w:eastAsia="Times New Roman" w:hAnsi="Times"/>
    </w:rPr>
  </w:style>
  <w:style w:type="paragraph" w:customStyle="1" w:styleId="tagCharChar1Char">
    <w:name w:val="tag Char Char1 Char"/>
    <w:uiPriority w:val="99"/>
    <w:qFormat/>
    <w:rsid w:val="001B3B52"/>
    <w:rPr>
      <w:rFonts w:eastAsia="Times New Roman" w:cs="Calibri"/>
      <w:b/>
      <w:bCs/>
    </w:rPr>
  </w:style>
  <w:style w:type="paragraph" w:customStyle="1" w:styleId="inside-copy">
    <w:name w:val="inside-copy"/>
    <w:basedOn w:val="Normal"/>
    <w:uiPriority w:val="99"/>
    <w:qFormat/>
    <w:rsid w:val="001B3B52"/>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B3B5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B3B5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B3B52"/>
    <w:rPr>
      <w:rFonts w:ascii="Arial" w:hAnsi="Arial"/>
      <w:b w:val="0"/>
      <w:caps w:val="0"/>
      <w:sz w:val="20"/>
    </w:rPr>
  </w:style>
  <w:style w:type="paragraph" w:customStyle="1" w:styleId="ProjectTitleLine">
    <w:name w:val="Project Title Line"/>
    <w:basedOn w:val="Normal"/>
    <w:next w:val="Normal"/>
    <w:autoRedefine/>
    <w:uiPriority w:val="99"/>
    <w:qFormat/>
    <w:rsid w:val="001B3B52"/>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B3B52"/>
    <w:rPr>
      <w:rFonts w:ascii="Arial Narrow" w:eastAsia="Times New Roman" w:hAnsi="Arial Narrow"/>
      <w:strike/>
    </w:rPr>
  </w:style>
  <w:style w:type="paragraph" w:customStyle="1" w:styleId="NormalVerdana">
    <w:name w:val="Normal + Verdana"/>
    <w:aliases w:val="10 pt,White,Normal + Arial"/>
    <w:basedOn w:val="Normal"/>
    <w:uiPriority w:val="99"/>
    <w:qFormat/>
    <w:rsid w:val="001B3B52"/>
    <w:rPr>
      <w:rFonts w:ascii="Arial" w:eastAsia="Times New Roman" w:hAnsi="Arial"/>
      <w:szCs w:val="20"/>
      <w:u w:val="single"/>
    </w:rPr>
  </w:style>
  <w:style w:type="paragraph" w:customStyle="1" w:styleId="Normal10pt">
    <w:name w:val="Normal + 10 pt"/>
    <w:basedOn w:val="Normal"/>
    <w:uiPriority w:val="99"/>
    <w:qFormat/>
    <w:rsid w:val="001B3B52"/>
    <w:rPr>
      <w:rFonts w:eastAsia="Times New Roman"/>
      <w:szCs w:val="20"/>
    </w:rPr>
  </w:style>
  <w:style w:type="paragraph" w:customStyle="1" w:styleId="cardChar1Char">
    <w:name w:val="card Char1 Char"/>
    <w:basedOn w:val="Normal"/>
    <w:uiPriority w:val="99"/>
    <w:qFormat/>
    <w:rsid w:val="001B3B52"/>
    <w:pPr>
      <w:ind w:left="288" w:right="288"/>
    </w:pPr>
    <w:rPr>
      <w:rFonts w:eastAsia="Times New Roman"/>
      <w:szCs w:val="20"/>
    </w:rPr>
  </w:style>
  <w:style w:type="paragraph" w:customStyle="1" w:styleId="CM12">
    <w:name w:val="CM12"/>
    <w:basedOn w:val="Default"/>
    <w:next w:val="Default"/>
    <w:uiPriority w:val="99"/>
    <w:qFormat/>
    <w:rsid w:val="001B3B5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B3B52"/>
    <w:pPr>
      <w:widowControl w:val="0"/>
      <w:spacing w:after="480"/>
    </w:pPr>
    <w:rPr>
      <w:rFonts w:ascii="Granjon LT Std" w:hAnsi="Granjon LT Std"/>
      <w:color w:val="auto"/>
    </w:rPr>
  </w:style>
  <w:style w:type="paragraph" w:customStyle="1" w:styleId="CM10">
    <w:name w:val="CM10"/>
    <w:basedOn w:val="Default"/>
    <w:next w:val="Default"/>
    <w:uiPriority w:val="99"/>
    <w:qFormat/>
    <w:rsid w:val="001B3B52"/>
    <w:pPr>
      <w:widowControl w:val="0"/>
      <w:spacing w:line="320" w:lineRule="atLeast"/>
    </w:pPr>
    <w:rPr>
      <w:rFonts w:ascii="Granjon LT Std" w:hAnsi="Granjon LT Std"/>
      <w:color w:val="auto"/>
    </w:rPr>
  </w:style>
  <w:style w:type="paragraph" w:customStyle="1" w:styleId="bold">
    <w:name w:val="bold"/>
    <w:basedOn w:val="Normal"/>
    <w:uiPriority w:val="99"/>
    <w:qFormat/>
    <w:rsid w:val="001B3B5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B3B52"/>
    <w:rPr>
      <w:rFonts w:ascii="Arial Narrow" w:eastAsia="Times New Roman" w:hAnsi="Arial Narrow"/>
      <w:strike/>
      <w:szCs w:val="20"/>
    </w:rPr>
  </w:style>
  <w:style w:type="paragraph" w:customStyle="1" w:styleId="textbodyblack">
    <w:name w:val="textbodyblack"/>
    <w:basedOn w:val="Normal"/>
    <w:uiPriority w:val="99"/>
    <w:qFormat/>
    <w:rsid w:val="001B3B5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B3B5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B3B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B3B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B3B5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B3B52"/>
    <w:rPr>
      <w:rFonts w:ascii="Georgia" w:eastAsia="Times New Roman" w:hAnsi="Georgia"/>
      <w:b/>
      <w:bCs/>
      <w:szCs w:val="16"/>
      <w:u w:val="single"/>
    </w:rPr>
  </w:style>
  <w:style w:type="paragraph" w:customStyle="1" w:styleId="CiteCorrected">
    <w:name w:val="Cite Corrected"/>
    <w:basedOn w:val="Normal"/>
    <w:link w:val="CiteCorrectedChar"/>
    <w:qFormat/>
    <w:rsid w:val="001B3B52"/>
    <w:rPr>
      <w:rFonts w:ascii="Georgia" w:eastAsia="Times New Roman" w:hAnsi="Georgia"/>
      <w:b/>
      <w:bCs/>
      <w:sz w:val="24"/>
      <w:szCs w:val="16"/>
      <w:u w:val="single"/>
    </w:rPr>
  </w:style>
  <w:style w:type="paragraph" w:customStyle="1" w:styleId="CardText20">
    <w:name w:val="Card Text 2"/>
    <w:basedOn w:val="CardText10"/>
    <w:link w:val="CardText2Char"/>
    <w:qFormat/>
    <w:rsid w:val="001B3B5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1B3B52"/>
    <w:pPr>
      <w:ind w:left="288"/>
    </w:pPr>
    <w:rPr>
      <w:rFonts w:eastAsia="SimSun"/>
      <w:szCs w:val="20"/>
      <w:lang w:eastAsia="zh-CN"/>
    </w:rPr>
  </w:style>
  <w:style w:type="paragraph" w:customStyle="1" w:styleId="BriefTitle2">
    <w:name w:val="Brief Title 2"/>
    <w:basedOn w:val="BriefTitle"/>
    <w:uiPriority w:val="99"/>
    <w:qFormat/>
    <w:rsid w:val="001B3B52"/>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B3B52"/>
    <w:rPr>
      <w:u w:val="single"/>
    </w:rPr>
  </w:style>
  <w:style w:type="paragraph" w:customStyle="1" w:styleId="StyleCardText11ptUnderline">
    <w:name w:val="Style Card Text + 11 pt Underline"/>
    <w:link w:val="StyleCardText11ptUnderlineChar"/>
    <w:qFormat/>
    <w:rsid w:val="001B3B52"/>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B3B52"/>
    <w:rPr>
      <w:rFonts w:ascii="Georgia" w:hAnsi="Georgia"/>
      <w:sz w:val="16"/>
    </w:rPr>
  </w:style>
  <w:style w:type="paragraph" w:customStyle="1" w:styleId="StyleMinimizedText11pt">
    <w:name w:val="Style Minimized Text + 11 pt"/>
    <w:basedOn w:val="Normal"/>
    <w:link w:val="StyleMinimizedText11ptChar"/>
    <w:qFormat/>
    <w:rsid w:val="001B3B52"/>
    <w:rPr>
      <w:rFonts w:ascii="Georgia" w:hAnsi="Georgia"/>
      <w:sz w:val="16"/>
    </w:rPr>
  </w:style>
  <w:style w:type="character" w:customStyle="1" w:styleId="StyleMinimizedText11pt1Char">
    <w:name w:val="Style Minimized Text + 11 pt1 Char"/>
    <w:basedOn w:val="DefaultParagraphFont"/>
    <w:link w:val="StyleMinimizedText11pt1"/>
    <w:locked/>
    <w:rsid w:val="001B3B52"/>
    <w:rPr>
      <w:rFonts w:ascii="Georgia" w:hAnsi="Georgia"/>
      <w:sz w:val="16"/>
    </w:rPr>
  </w:style>
  <w:style w:type="paragraph" w:customStyle="1" w:styleId="StyleMinimizedText11pt1">
    <w:name w:val="Style Minimized Text + 11 pt1"/>
    <w:basedOn w:val="Normal"/>
    <w:link w:val="StyleMinimizedText11pt1Char"/>
    <w:qFormat/>
    <w:rsid w:val="001B3B52"/>
    <w:rPr>
      <w:rFonts w:ascii="Georgia" w:hAnsi="Georgia"/>
      <w:sz w:val="16"/>
    </w:rPr>
  </w:style>
  <w:style w:type="character" w:customStyle="1" w:styleId="Debate-CardSmalltextF2Char">
    <w:name w:val="Debate- Card Small text F2 Char"/>
    <w:link w:val="Debate-CardSmalltextF2"/>
    <w:locked/>
    <w:rsid w:val="001B3B52"/>
    <w:rPr>
      <w:rFonts w:ascii="Arial Narrow" w:hAnsi="Arial Narrow"/>
      <w:sz w:val="16"/>
    </w:rPr>
  </w:style>
  <w:style w:type="paragraph" w:customStyle="1" w:styleId="Debate-CardSmalltextF2">
    <w:name w:val="Debate- Card Small text F2"/>
    <w:basedOn w:val="Normal"/>
    <w:next w:val="Normal"/>
    <w:link w:val="Debate-CardSmalltextF2Char"/>
    <w:qFormat/>
    <w:rsid w:val="001B3B52"/>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B3B52"/>
    <w:rPr>
      <w:rFonts w:ascii="Arial Narrow" w:hAnsi="Arial Narrow"/>
      <w:b/>
      <w:sz w:val="18"/>
      <w:u w:val="single"/>
    </w:rPr>
  </w:style>
  <w:style w:type="paragraph" w:customStyle="1" w:styleId="Debate-EmphasizedText-F5">
    <w:name w:val="Debate- Emphasized Text- F5"/>
    <w:basedOn w:val="Normal"/>
    <w:link w:val="Debate-EmphasizedText-F5Char"/>
    <w:qFormat/>
    <w:rsid w:val="001B3B52"/>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B3B5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B3B52"/>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B3B5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B3B52"/>
    <w:rPr>
      <w:rFonts w:ascii="Times New Roman" w:eastAsia="Times New Roman" w:hAnsi="Times New Roman"/>
      <w:sz w:val="16"/>
    </w:rPr>
  </w:style>
  <w:style w:type="character" w:customStyle="1" w:styleId="CardStyleChar">
    <w:name w:val="Card Style Char"/>
    <w:link w:val="CardStyle0"/>
    <w:locked/>
    <w:rsid w:val="001B3B52"/>
    <w:rPr>
      <w:rFonts w:ascii="Calibri" w:eastAsia="Times New Roman" w:hAnsi="Calibri"/>
      <w:sz w:val="22"/>
    </w:rPr>
  </w:style>
  <w:style w:type="paragraph" w:customStyle="1" w:styleId="emactive">
    <w:name w:val="emactive"/>
    <w:basedOn w:val="Normal"/>
    <w:uiPriority w:val="99"/>
    <w:qFormat/>
    <w:rsid w:val="001B3B52"/>
    <w:pPr>
      <w:spacing w:before="100" w:beforeAutospacing="1" w:after="100" w:afterAutospacing="1"/>
    </w:pPr>
    <w:rPr>
      <w:rFonts w:eastAsia="Times New Roman"/>
      <w:sz w:val="24"/>
    </w:rPr>
  </w:style>
  <w:style w:type="paragraph" w:customStyle="1" w:styleId="emready">
    <w:name w:val="emready"/>
    <w:basedOn w:val="Normal"/>
    <w:uiPriority w:val="99"/>
    <w:qFormat/>
    <w:rsid w:val="001B3B5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B3B5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B3B52"/>
    <w:rPr>
      <w:rFonts w:ascii="Georgia" w:eastAsia="Times New Roman" w:hAnsi="Georgia" w:cs="Times New Roman"/>
      <w:b/>
      <w:sz w:val="24"/>
      <w:u w:val="single"/>
    </w:rPr>
  </w:style>
  <w:style w:type="character" w:customStyle="1" w:styleId="CardHighlightChar">
    <w:name w:val="Card Highlight Char"/>
    <w:link w:val="CardHighlight"/>
    <w:locked/>
    <w:rsid w:val="001B3B5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B3B52"/>
    <w:pPr>
      <w:shd w:val="clear" w:color="auto" w:fill="66FFFF"/>
    </w:pPr>
    <w:rPr>
      <w:rFonts w:eastAsia="Calibri"/>
      <w:sz w:val="24"/>
      <w:u w:val="single"/>
    </w:rPr>
  </w:style>
  <w:style w:type="character" w:customStyle="1" w:styleId="BlockHeaderHiddenChar">
    <w:name w:val="Block Header Hidden Char"/>
    <w:link w:val="BlockHeaderHidden"/>
    <w:locked/>
    <w:rsid w:val="001B3B5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B3B52"/>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B3B52"/>
    <w:pPr>
      <w:spacing w:before="100" w:beforeAutospacing="1" w:after="100" w:afterAutospacing="1"/>
    </w:pPr>
    <w:rPr>
      <w:rFonts w:eastAsia="Times New Roman"/>
      <w:sz w:val="24"/>
    </w:rPr>
  </w:style>
  <w:style w:type="paragraph" w:customStyle="1" w:styleId="norma">
    <w:name w:val="norma"/>
    <w:basedOn w:val="Heading3"/>
    <w:uiPriority w:val="99"/>
    <w:qFormat/>
    <w:rsid w:val="001B3B52"/>
    <w:rPr>
      <w:rFonts w:eastAsia="MS Gothic" w:cs="Arial"/>
      <w:bCs w:val="0"/>
      <w:sz w:val="24"/>
      <w:szCs w:val="24"/>
    </w:rPr>
  </w:style>
  <w:style w:type="paragraph" w:customStyle="1" w:styleId="nromal">
    <w:name w:val="nromal"/>
    <w:basedOn w:val="Normal"/>
    <w:uiPriority w:val="99"/>
    <w:qFormat/>
    <w:rsid w:val="001B3B52"/>
    <w:pPr>
      <w:keepNext/>
      <w:keepLines/>
      <w:spacing w:before="200"/>
      <w:outlineLvl w:val="3"/>
    </w:pPr>
    <w:rPr>
      <w:rFonts w:eastAsia="Times New Roman" w:cs="Cambria"/>
      <w:b/>
      <w:iCs/>
    </w:rPr>
  </w:style>
  <w:style w:type="paragraph" w:customStyle="1" w:styleId="natural">
    <w:name w:val="natural"/>
    <w:basedOn w:val="Normal"/>
    <w:uiPriority w:val="99"/>
    <w:qFormat/>
    <w:rsid w:val="001B3B52"/>
    <w:pPr>
      <w:keepNext/>
      <w:keepLines/>
      <w:spacing w:before="200"/>
      <w:outlineLvl w:val="3"/>
    </w:pPr>
    <w:rPr>
      <w:rFonts w:eastAsia="Times New Roman"/>
      <w:b/>
      <w:iCs/>
    </w:rPr>
  </w:style>
  <w:style w:type="paragraph" w:customStyle="1" w:styleId="nroaml">
    <w:name w:val="nroaml"/>
    <w:basedOn w:val="Normal"/>
    <w:uiPriority w:val="99"/>
    <w:qFormat/>
    <w:rsid w:val="001B3B52"/>
    <w:pPr>
      <w:keepNext/>
      <w:keepLines/>
      <w:spacing w:before="200"/>
      <w:outlineLvl w:val="3"/>
    </w:pPr>
    <w:rPr>
      <w:rFonts w:eastAsia="Times New Roman"/>
      <w:b/>
      <w:iCs/>
    </w:rPr>
  </w:style>
  <w:style w:type="paragraph" w:customStyle="1" w:styleId="noraml">
    <w:name w:val="noraml"/>
    <w:basedOn w:val="Normal"/>
    <w:uiPriority w:val="99"/>
    <w:qFormat/>
    <w:rsid w:val="001B3B5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B3B52"/>
    <w:rPr>
      <w:rFonts w:ascii="Georgia" w:eastAsia="Calibri" w:hAnsi="Georgia"/>
      <w:sz w:val="16"/>
      <w:szCs w:val="16"/>
    </w:rPr>
  </w:style>
  <w:style w:type="paragraph" w:customStyle="1" w:styleId="SmallSizeParagraph">
    <w:name w:val="Small Size Paragraph"/>
    <w:basedOn w:val="Normal"/>
    <w:link w:val="SmallSizeParagraphChar"/>
    <w:qFormat/>
    <w:rsid w:val="001B3B52"/>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B3B5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B3B52"/>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1B3B52"/>
    <w:rPr>
      <w:rFonts w:ascii="Arial" w:eastAsia="Calibri" w:hAnsi="Arial" w:cs="Arial"/>
      <w:kern w:val="2"/>
      <w:sz w:val="14"/>
      <w:szCs w:val="14"/>
      <w:lang w:eastAsia="zh-TW"/>
    </w:rPr>
  </w:style>
  <w:style w:type="paragraph" w:customStyle="1" w:styleId="CardT1">
    <w:name w:val="CardT1"/>
    <w:basedOn w:val="Normal"/>
    <w:link w:val="CardT1Char"/>
    <w:qFormat/>
    <w:rsid w:val="001B3B5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B3B5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B3B52"/>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B3B52"/>
    <w:pPr>
      <w:spacing w:before="100" w:beforeAutospacing="1" w:after="100" w:afterAutospacing="1"/>
    </w:pPr>
    <w:rPr>
      <w:rFonts w:eastAsia="Times New Roman"/>
      <w:sz w:val="24"/>
    </w:rPr>
  </w:style>
  <w:style w:type="paragraph" w:customStyle="1" w:styleId="CiteReal">
    <w:name w:val="Cite Real"/>
    <w:basedOn w:val="Normal"/>
    <w:next w:val="Normal"/>
    <w:qFormat/>
    <w:rsid w:val="001B3B52"/>
    <w:rPr>
      <w:rFonts w:ascii="Arial" w:eastAsia="MS Mincho" w:hAnsi="Arial"/>
      <w:b/>
      <w:sz w:val="24"/>
      <w:u w:val="single"/>
    </w:rPr>
  </w:style>
  <w:style w:type="paragraph" w:customStyle="1" w:styleId="2909F619802848F09E01365C32F34654">
    <w:name w:val="2909F619802848F09E01365C32F34654"/>
    <w:uiPriority w:val="99"/>
    <w:qFormat/>
    <w:rsid w:val="001B3B52"/>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B3B52"/>
    <w:rPr>
      <w:rFonts w:ascii="Georgia" w:eastAsia="Calibri" w:hAnsi="Georgia"/>
      <w:u w:val="single"/>
      <w:lang w:val="x-none" w:eastAsia="zh-CN"/>
    </w:rPr>
  </w:style>
  <w:style w:type="paragraph" w:customStyle="1" w:styleId="UnderlineS">
    <w:name w:val="Underline S"/>
    <w:basedOn w:val="Normal"/>
    <w:link w:val="UnderlineSChar"/>
    <w:qFormat/>
    <w:rsid w:val="001B3B52"/>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B3B52"/>
    <w:rPr>
      <w:rFonts w:ascii="Georgia" w:eastAsia="SimSun" w:hAnsi="Georgia"/>
      <w:sz w:val="12"/>
    </w:rPr>
  </w:style>
  <w:style w:type="paragraph" w:customStyle="1" w:styleId="Ununderlined">
    <w:name w:val="Ununderlined"/>
    <w:basedOn w:val="Normal"/>
    <w:link w:val="UnunderlinedChar"/>
    <w:qFormat/>
    <w:rsid w:val="001B3B52"/>
    <w:rPr>
      <w:rFonts w:ascii="Georgia" w:eastAsia="SimSun" w:hAnsi="Georgia"/>
      <w:sz w:val="12"/>
    </w:rPr>
  </w:style>
  <w:style w:type="character" w:customStyle="1" w:styleId="HighlightingChar">
    <w:name w:val="Highlighting Char"/>
    <w:link w:val="Highlighting"/>
    <w:locked/>
    <w:rsid w:val="001B3B52"/>
    <w:rPr>
      <w:rFonts w:ascii="Georgia" w:eastAsia="SimSun" w:hAnsi="Georgia"/>
      <w:u w:val="thick"/>
    </w:rPr>
  </w:style>
  <w:style w:type="paragraph" w:customStyle="1" w:styleId="Highlighting">
    <w:name w:val="Highlighting"/>
    <w:basedOn w:val="Normal"/>
    <w:link w:val="HighlightingChar"/>
    <w:autoRedefine/>
    <w:qFormat/>
    <w:rsid w:val="001B3B52"/>
    <w:rPr>
      <w:rFonts w:ascii="Georgia" w:eastAsia="SimSun" w:hAnsi="Georgia"/>
      <w:sz w:val="24"/>
      <w:u w:val="thick"/>
    </w:rPr>
  </w:style>
  <w:style w:type="character" w:customStyle="1" w:styleId="CITEChar">
    <w:name w:val="CITE Char"/>
    <w:link w:val="CITE"/>
    <w:locked/>
    <w:rsid w:val="001B3B52"/>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1B3B52"/>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B3B52"/>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B3B5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B3B52"/>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B3B5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B3B52"/>
    <w:rPr>
      <w:b/>
      <w:sz w:val="28"/>
    </w:rPr>
  </w:style>
  <w:style w:type="character" w:customStyle="1" w:styleId="SourcenameChar">
    <w:name w:val="Source name Char"/>
    <w:link w:val="Sourcename"/>
    <w:locked/>
    <w:rsid w:val="001B3B5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B3B52"/>
    <w:rPr>
      <w:b/>
      <w:bCs/>
      <w:sz w:val="20"/>
    </w:rPr>
  </w:style>
  <w:style w:type="character" w:customStyle="1" w:styleId="underlinedcardChar">
    <w:name w:val="underlined card Char"/>
    <w:link w:val="underlinedcard0"/>
    <w:locked/>
    <w:rsid w:val="001B3B5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B3B52"/>
    <w:rPr>
      <w:sz w:val="24"/>
      <w:u w:val="single"/>
    </w:rPr>
  </w:style>
  <w:style w:type="paragraph" w:customStyle="1" w:styleId="FullText">
    <w:name w:val="Full Text"/>
    <w:basedOn w:val="Normal"/>
    <w:uiPriority w:val="99"/>
    <w:qFormat/>
    <w:rsid w:val="001B3B52"/>
    <w:rPr>
      <w:rFonts w:eastAsia="Times New Roman"/>
      <w:sz w:val="16"/>
    </w:rPr>
  </w:style>
  <w:style w:type="character" w:customStyle="1" w:styleId="TextUnderlineChar">
    <w:name w:val="Text Underline Char"/>
    <w:link w:val="TextUnderline"/>
    <w:locked/>
    <w:rsid w:val="001B3B5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B3B52"/>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B3B5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B3B52"/>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B3B5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B3B52"/>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B3B52"/>
    <w:pPr>
      <w:spacing w:before="240"/>
      <w:outlineLvl w:val="2"/>
    </w:pPr>
    <w:rPr>
      <w:rFonts w:eastAsia="Times New Roman"/>
      <w:b/>
    </w:rPr>
  </w:style>
  <w:style w:type="character" w:customStyle="1" w:styleId="CiteCardChar">
    <w:name w:val="Cite_Card Char"/>
    <w:link w:val="CiteCard0"/>
    <w:locked/>
    <w:rsid w:val="001B3B52"/>
    <w:rPr>
      <w:rFonts w:ascii="Times New Roman" w:eastAsia="Times New Roman" w:hAnsi="Times New Roman" w:cs="Arial"/>
      <w:bCs/>
      <w:sz w:val="20"/>
      <w:szCs w:val="20"/>
    </w:rPr>
  </w:style>
  <w:style w:type="paragraph" w:customStyle="1" w:styleId="CiteCard0">
    <w:name w:val="Cite_Card"/>
    <w:link w:val="CiteCardChar"/>
    <w:qFormat/>
    <w:rsid w:val="001B3B52"/>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B3B52"/>
    <w:pPr>
      <w:widowControl w:val="0"/>
    </w:pPr>
    <w:rPr>
      <w:rFonts w:eastAsia="MS Mincho"/>
      <w:color w:val="auto"/>
    </w:rPr>
  </w:style>
  <w:style w:type="character" w:customStyle="1" w:styleId="StyleStyle49pt6Char">
    <w:name w:val="Style Style4 + 9 pt6 Char"/>
    <w:basedOn w:val="Style4Char"/>
    <w:link w:val="StyleStyle49pt6"/>
    <w:locked/>
    <w:rsid w:val="001B3B52"/>
    <w:rPr>
      <w:rFonts w:ascii="Georgia" w:eastAsia="Times New Roman" w:hAnsi="Georgia"/>
      <w:u w:val="single"/>
      <w:lang w:val="x-none"/>
    </w:rPr>
  </w:style>
  <w:style w:type="paragraph" w:customStyle="1" w:styleId="StyleStyle49pt6">
    <w:name w:val="Style Style4 + 9 pt6"/>
    <w:basedOn w:val="Style4"/>
    <w:link w:val="StyleStyle49pt6Char"/>
    <w:qFormat/>
    <w:rsid w:val="001B3B52"/>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B3B5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B3B52"/>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B3B5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B3B52"/>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B3B5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B3B52"/>
    <w:rPr>
      <w:rFonts w:ascii="Georgia" w:hAnsi="Georgia"/>
      <w:b/>
      <w:bCs/>
      <w:sz w:val="24"/>
      <w:u w:val="single"/>
    </w:rPr>
  </w:style>
  <w:style w:type="character" w:customStyle="1" w:styleId="DebatenoramlChar">
    <w:name w:val="Debatenoraml Char"/>
    <w:link w:val="Debatenoraml"/>
    <w:locked/>
    <w:rsid w:val="001B3B52"/>
    <w:rPr>
      <w:rFonts w:ascii="Times New Roman" w:hAnsi="Times New Roman" w:cs="Times New Roman"/>
    </w:rPr>
  </w:style>
  <w:style w:type="paragraph" w:customStyle="1" w:styleId="Debatenoraml">
    <w:name w:val="Debatenoraml"/>
    <w:basedOn w:val="NoSpacing"/>
    <w:link w:val="DebatenoramlChar"/>
    <w:qFormat/>
    <w:rsid w:val="001B3B52"/>
    <w:pPr>
      <w:spacing w:before="0" w:line="240" w:lineRule="auto"/>
    </w:pPr>
    <w:rPr>
      <w:rFonts w:ascii="Times New Roman" w:eastAsiaTheme="minorEastAsia" w:hAnsi="Times New Roman" w:cs="Times New Roman"/>
      <w:bCs w:val="0"/>
      <w:sz w:val="24"/>
      <w:szCs w:val="24"/>
    </w:rPr>
  </w:style>
  <w:style w:type="paragraph" w:customStyle="1" w:styleId="SynergyTag">
    <w:name w:val="SynergyTag"/>
    <w:basedOn w:val="Normal"/>
    <w:uiPriority w:val="99"/>
    <w:qFormat/>
    <w:rsid w:val="001B3B52"/>
    <w:rPr>
      <w:rFonts w:eastAsia="Calibri"/>
      <w:b/>
    </w:rPr>
  </w:style>
  <w:style w:type="character" w:customStyle="1" w:styleId="QualsChar">
    <w:name w:val="Quals Char"/>
    <w:link w:val="Quals"/>
    <w:locked/>
    <w:rsid w:val="001B3B52"/>
    <w:rPr>
      <w:rFonts w:ascii="Georgia" w:eastAsia="Calibri" w:hAnsi="Georgia"/>
      <w:sz w:val="18"/>
    </w:rPr>
  </w:style>
  <w:style w:type="paragraph" w:customStyle="1" w:styleId="Quals">
    <w:name w:val="Quals"/>
    <w:basedOn w:val="Normal"/>
    <w:link w:val="QualsChar"/>
    <w:qFormat/>
    <w:rsid w:val="001B3B52"/>
    <w:rPr>
      <w:rFonts w:ascii="Georgia" w:eastAsia="Calibri" w:hAnsi="Georgia"/>
      <w:sz w:val="18"/>
    </w:rPr>
  </w:style>
  <w:style w:type="paragraph" w:customStyle="1" w:styleId="times">
    <w:name w:val="times"/>
    <w:basedOn w:val="Normal"/>
    <w:qFormat/>
    <w:rsid w:val="001B3B52"/>
    <w:pPr>
      <w:spacing w:before="100" w:beforeAutospacing="1" w:after="100" w:afterAutospacing="1"/>
    </w:pPr>
    <w:rPr>
      <w:rFonts w:eastAsia="Times New Roman"/>
      <w:sz w:val="24"/>
    </w:rPr>
  </w:style>
  <w:style w:type="paragraph" w:customStyle="1" w:styleId="BodyA">
    <w:name w:val="Body A"/>
    <w:uiPriority w:val="99"/>
    <w:qFormat/>
    <w:rsid w:val="001B3B52"/>
    <w:rPr>
      <w:rFonts w:ascii="Helvetica" w:eastAsia="ヒラギノ角ゴ Pro W3" w:hAnsi="Helvetica" w:cs="Times New Roman"/>
      <w:color w:val="000000"/>
      <w:szCs w:val="20"/>
    </w:rPr>
  </w:style>
  <w:style w:type="character" w:customStyle="1" w:styleId="StarredChar">
    <w:name w:val="Starred Char"/>
    <w:link w:val="Starred"/>
    <w:locked/>
    <w:rsid w:val="001B3B52"/>
    <w:rPr>
      <w:rFonts w:ascii="Georgia" w:eastAsia="Times New Roman" w:hAnsi="Georgia"/>
      <w:b/>
      <w:caps/>
      <w:szCs w:val="28"/>
      <w:u w:val="single"/>
    </w:rPr>
  </w:style>
  <w:style w:type="paragraph" w:customStyle="1" w:styleId="Starred">
    <w:name w:val="Starred"/>
    <w:basedOn w:val="Normal"/>
    <w:link w:val="StarredChar"/>
    <w:qFormat/>
    <w:rsid w:val="001B3B52"/>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B3B52"/>
    <w:rPr>
      <w:rFonts w:ascii="Georgia" w:eastAsia="Times New Roman" w:hAnsi="Georgia"/>
      <w:b/>
      <w:caps/>
      <w:szCs w:val="28"/>
      <w:u w:val="single"/>
    </w:rPr>
  </w:style>
  <w:style w:type="paragraph" w:customStyle="1" w:styleId="NotStarred">
    <w:name w:val="NotStarred"/>
    <w:basedOn w:val="Normal"/>
    <w:link w:val="NotStarredChar"/>
    <w:qFormat/>
    <w:rsid w:val="001B3B52"/>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B3B5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B3B5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B3B52"/>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1B3B52"/>
    <w:rPr>
      <w:rFonts w:ascii="Georgia" w:eastAsia="Calibri" w:hAnsi="Georgia"/>
      <w:b/>
    </w:rPr>
  </w:style>
  <w:style w:type="paragraph" w:customStyle="1" w:styleId="H4Tag">
    <w:name w:val="H4 (Tag)"/>
    <w:basedOn w:val="Normal"/>
    <w:link w:val="H4TagChar1"/>
    <w:qFormat/>
    <w:rsid w:val="001B3B52"/>
    <w:rPr>
      <w:rFonts w:ascii="Georgia" w:eastAsia="Calibri" w:hAnsi="Georgia"/>
      <w:b/>
      <w:sz w:val="24"/>
    </w:rPr>
  </w:style>
  <w:style w:type="paragraph" w:customStyle="1" w:styleId="CM25">
    <w:name w:val="CM25"/>
    <w:basedOn w:val="Default"/>
    <w:next w:val="Default"/>
    <w:qFormat/>
    <w:rsid w:val="001B3B5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B3B52"/>
    <w:rPr>
      <w:rFonts w:ascii="Georgia" w:hAnsi="Georgia"/>
      <w:b/>
    </w:rPr>
  </w:style>
  <w:style w:type="paragraph" w:customStyle="1" w:styleId="Debate-CardTagandCite-F6">
    <w:name w:val="Debate- Card Tag and Cite- F6"/>
    <w:basedOn w:val="Normal"/>
    <w:link w:val="Debate-CardTagandCite-F6Char"/>
    <w:qFormat/>
    <w:rsid w:val="001B3B52"/>
    <w:pPr>
      <w:contextualSpacing/>
    </w:pPr>
    <w:rPr>
      <w:rFonts w:ascii="Georgia" w:hAnsi="Georgia"/>
      <w:b/>
      <w:sz w:val="24"/>
    </w:rPr>
  </w:style>
  <w:style w:type="paragraph" w:customStyle="1" w:styleId="Cardtext0">
    <w:name w:val="Card text"/>
    <w:link w:val="CardtextChar0"/>
    <w:qFormat/>
    <w:rsid w:val="001B3B52"/>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1B3B52"/>
    <w:rPr>
      <w:rFonts w:ascii="Georgia" w:eastAsia="Times New Roman" w:hAnsi="Georgia"/>
      <w:b/>
      <w:szCs w:val="28"/>
      <w:u w:val="single"/>
    </w:rPr>
  </w:style>
  <w:style w:type="paragraph" w:customStyle="1" w:styleId="NewHeading2">
    <w:name w:val="NewHeading2"/>
    <w:basedOn w:val="Normal"/>
    <w:link w:val="NewHeading2Char"/>
    <w:qFormat/>
    <w:rsid w:val="001B3B52"/>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B3B5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B3B52"/>
    <w:rPr>
      <w:rFonts w:eastAsia="Calibri"/>
    </w:rPr>
  </w:style>
  <w:style w:type="paragraph" w:customStyle="1" w:styleId="Card6pt">
    <w:name w:val="Card 6pt"/>
    <w:basedOn w:val="card"/>
    <w:uiPriority w:val="99"/>
    <w:qFormat/>
    <w:rsid w:val="001B3B52"/>
    <w:rPr>
      <w:rFonts w:ascii="Georgia" w:eastAsia="Calibri" w:hAnsi="Georgia"/>
      <w:bCs/>
      <w:color w:val="000000"/>
      <w:sz w:val="12"/>
      <w:szCs w:val="20"/>
    </w:rPr>
  </w:style>
  <w:style w:type="character" w:customStyle="1" w:styleId="FullCiteChar">
    <w:name w:val="Full Cite Char"/>
    <w:link w:val="FullCite"/>
    <w:locked/>
    <w:rsid w:val="001B3B52"/>
    <w:rPr>
      <w:rFonts w:ascii="Garamond" w:eastAsia="Calibri" w:hAnsi="Garamond"/>
    </w:rPr>
  </w:style>
  <w:style w:type="paragraph" w:customStyle="1" w:styleId="FullCite">
    <w:name w:val="Full Cite"/>
    <w:basedOn w:val="Normal"/>
    <w:next w:val="Normal"/>
    <w:link w:val="FullCiteChar"/>
    <w:qFormat/>
    <w:rsid w:val="001B3B52"/>
    <w:rPr>
      <w:rFonts w:ascii="Garamond" w:eastAsia="Calibri" w:hAnsi="Garamond"/>
      <w:sz w:val="24"/>
    </w:rPr>
  </w:style>
  <w:style w:type="character" w:customStyle="1" w:styleId="StyleCardStyleBlackUnderlineChar">
    <w:name w:val="Style Card Style + Black Underline Char"/>
    <w:link w:val="StyleCardStyleBlackUnderline"/>
    <w:locked/>
    <w:rsid w:val="001B3B5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B3B52"/>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B3B52"/>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B3B52"/>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1B3B52"/>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B3B52"/>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1B3B52"/>
    <w:rPr>
      <w:rFonts w:ascii="Georgia" w:eastAsia="SimSun" w:hAnsi="Georgia"/>
      <w:b/>
      <w:bCs/>
      <w:sz w:val="24"/>
      <w:u w:val="single"/>
      <w:lang w:eastAsia="zh-CN"/>
    </w:rPr>
  </w:style>
  <w:style w:type="paragraph" w:customStyle="1" w:styleId="CM27">
    <w:name w:val="CM27"/>
    <w:basedOn w:val="Default"/>
    <w:next w:val="Default"/>
    <w:qFormat/>
    <w:rsid w:val="001B3B52"/>
    <w:pPr>
      <w:spacing w:after="200" w:line="276" w:lineRule="auto"/>
    </w:pPr>
    <w:rPr>
      <w:rFonts w:eastAsia="Calibri"/>
      <w:color w:val="auto"/>
      <w:sz w:val="22"/>
    </w:rPr>
  </w:style>
  <w:style w:type="paragraph" w:customStyle="1" w:styleId="font-null">
    <w:name w:val="font-null"/>
    <w:basedOn w:val="Normal"/>
    <w:uiPriority w:val="99"/>
    <w:qFormat/>
    <w:rsid w:val="001B3B52"/>
    <w:pPr>
      <w:spacing w:before="100" w:beforeAutospacing="1" w:after="100" w:afterAutospacing="1"/>
    </w:pPr>
    <w:rPr>
      <w:rFonts w:eastAsia="Times New Roman"/>
      <w:sz w:val="24"/>
    </w:rPr>
  </w:style>
  <w:style w:type="paragraph" w:customStyle="1" w:styleId="rteindent1">
    <w:name w:val="rteindent1"/>
    <w:basedOn w:val="Normal"/>
    <w:uiPriority w:val="99"/>
    <w:qFormat/>
    <w:rsid w:val="001B3B5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B3B5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B3B5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B3B5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B3B5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B3B52"/>
    <w:pPr>
      <w:spacing w:before="100" w:beforeAutospacing="1" w:after="100" w:afterAutospacing="1"/>
    </w:pPr>
    <w:rPr>
      <w:rFonts w:eastAsia="Times New Roman"/>
      <w:sz w:val="24"/>
    </w:rPr>
  </w:style>
  <w:style w:type="paragraph" w:customStyle="1" w:styleId="class">
    <w:name w:val="class"/>
    <w:basedOn w:val="Normal"/>
    <w:uiPriority w:val="99"/>
    <w:qFormat/>
    <w:rsid w:val="001B3B52"/>
    <w:pPr>
      <w:spacing w:before="100" w:beforeAutospacing="1" w:after="100" w:afterAutospacing="1"/>
    </w:pPr>
    <w:rPr>
      <w:rFonts w:eastAsia="Times New Roman"/>
      <w:sz w:val="24"/>
    </w:rPr>
  </w:style>
  <w:style w:type="character" w:customStyle="1" w:styleId="blocktitleChar0">
    <w:name w:val="block title Char"/>
    <w:link w:val="blocktitle0"/>
    <w:locked/>
    <w:rsid w:val="001B3B52"/>
    <w:rPr>
      <w:rFonts w:ascii="Calibri" w:eastAsia="Calibri" w:hAnsi="Calibri"/>
      <w:b/>
      <w:caps/>
      <w:sz w:val="28"/>
      <w:szCs w:val="28"/>
      <w:lang w:val="es-ES"/>
    </w:rPr>
  </w:style>
  <w:style w:type="paragraph" w:customStyle="1" w:styleId="Pa6">
    <w:name w:val="Pa6"/>
    <w:basedOn w:val="Normal"/>
    <w:next w:val="Normal"/>
    <w:uiPriority w:val="99"/>
    <w:qFormat/>
    <w:rsid w:val="001B3B5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B3B5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B3B5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B3B5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B3B5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B3B5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B3B5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B3B52"/>
    <w:pPr>
      <w:spacing w:after="160" w:line="259" w:lineRule="auto"/>
    </w:pPr>
    <w:rPr>
      <w:rFonts w:ascii="Georgia" w:eastAsia="SimSun" w:hAnsi="Georgia"/>
      <w:b/>
      <w:bCs/>
      <w:lang w:val="en-US"/>
    </w:rPr>
  </w:style>
  <w:style w:type="paragraph" w:customStyle="1" w:styleId="summary">
    <w:name w:val="summary"/>
    <w:basedOn w:val="Normal"/>
    <w:uiPriority w:val="99"/>
    <w:qFormat/>
    <w:rsid w:val="001B3B52"/>
    <w:pPr>
      <w:spacing w:before="100" w:beforeAutospacing="1" w:after="100" w:afterAutospacing="1"/>
    </w:pPr>
    <w:rPr>
      <w:rFonts w:eastAsia="Times New Roman"/>
      <w:sz w:val="24"/>
    </w:rPr>
  </w:style>
  <w:style w:type="paragraph" w:customStyle="1" w:styleId="Caption2">
    <w:name w:val="Caption2"/>
    <w:basedOn w:val="Normal"/>
    <w:uiPriority w:val="99"/>
    <w:qFormat/>
    <w:rsid w:val="001B3B5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B3B5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B3B52"/>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B3B52"/>
    <w:pPr>
      <w:jc w:val="center"/>
    </w:pPr>
    <w:rPr>
      <w:rFonts w:ascii="Book Antiqua" w:eastAsia="Times New Roman" w:hAnsi="Book Antiqua"/>
      <w:b/>
      <w:sz w:val="28"/>
    </w:rPr>
  </w:style>
  <w:style w:type="paragraph" w:customStyle="1" w:styleId="Little">
    <w:name w:val="Little"/>
    <w:basedOn w:val="Normal"/>
    <w:next w:val="Normal"/>
    <w:link w:val="LittleChar"/>
    <w:qFormat/>
    <w:rsid w:val="001B3B52"/>
    <w:pPr>
      <w:ind w:left="288"/>
    </w:pPr>
    <w:rPr>
      <w:rFonts w:eastAsia="Times New Roman"/>
      <w:sz w:val="16"/>
    </w:rPr>
  </w:style>
  <w:style w:type="paragraph" w:customStyle="1" w:styleId="AAAcard">
    <w:name w:val="AAAcard"/>
    <w:basedOn w:val="Normal"/>
    <w:uiPriority w:val="99"/>
    <w:qFormat/>
    <w:rsid w:val="001B3B52"/>
    <w:pPr>
      <w:ind w:left="288" w:right="288"/>
    </w:pPr>
    <w:rPr>
      <w:rFonts w:eastAsia="Times New Roman"/>
    </w:rPr>
  </w:style>
  <w:style w:type="paragraph" w:customStyle="1" w:styleId="Caption3">
    <w:name w:val="Caption3"/>
    <w:basedOn w:val="Normal"/>
    <w:uiPriority w:val="99"/>
    <w:qFormat/>
    <w:rsid w:val="001B3B52"/>
    <w:pPr>
      <w:spacing w:before="100" w:beforeAutospacing="1" w:after="100" w:afterAutospacing="1"/>
    </w:pPr>
    <w:rPr>
      <w:rFonts w:eastAsia="Times New Roman"/>
      <w:sz w:val="24"/>
    </w:rPr>
  </w:style>
  <w:style w:type="paragraph" w:customStyle="1" w:styleId="body-12-5">
    <w:name w:val="body-12-5"/>
    <w:basedOn w:val="Normal"/>
    <w:uiPriority w:val="99"/>
    <w:qFormat/>
    <w:rsid w:val="001B3B52"/>
    <w:pPr>
      <w:spacing w:before="100" w:beforeAutospacing="1" w:after="100" w:afterAutospacing="1"/>
    </w:pPr>
    <w:rPr>
      <w:rFonts w:eastAsia="Times New Roman"/>
      <w:sz w:val="24"/>
    </w:rPr>
  </w:style>
  <w:style w:type="paragraph" w:customStyle="1" w:styleId="infuse">
    <w:name w:val="infuse"/>
    <w:basedOn w:val="Normal"/>
    <w:uiPriority w:val="99"/>
    <w:qFormat/>
    <w:rsid w:val="001B3B52"/>
    <w:pPr>
      <w:spacing w:before="100" w:beforeAutospacing="1" w:after="100" w:afterAutospacing="1"/>
    </w:pPr>
    <w:rPr>
      <w:rFonts w:eastAsia="Times New Roman"/>
      <w:sz w:val="24"/>
    </w:rPr>
  </w:style>
  <w:style w:type="paragraph" w:customStyle="1" w:styleId="fontreg">
    <w:name w:val="font_reg"/>
    <w:basedOn w:val="Normal"/>
    <w:uiPriority w:val="99"/>
    <w:qFormat/>
    <w:rsid w:val="001B3B52"/>
    <w:pPr>
      <w:spacing w:before="100" w:beforeAutospacing="1" w:after="100" w:afterAutospacing="1"/>
    </w:pPr>
    <w:rPr>
      <w:rFonts w:eastAsia="Times New Roman"/>
      <w:sz w:val="24"/>
    </w:rPr>
  </w:style>
  <w:style w:type="paragraph" w:customStyle="1" w:styleId="CITEF3">
    <w:name w:val="CITE F3"/>
    <w:uiPriority w:val="99"/>
    <w:qFormat/>
    <w:rsid w:val="001B3B52"/>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B3B5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B3B5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B3B5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B3B52"/>
    <w:pPr>
      <w:spacing w:after="200"/>
    </w:pPr>
    <w:rPr>
      <w:rFonts w:ascii="Calibri" w:eastAsia="Calibri" w:hAnsi="Calibri" w:cs="Times New Roman"/>
      <w:sz w:val="20"/>
      <w:szCs w:val="20"/>
      <w:u w:val="single"/>
    </w:rPr>
  </w:style>
  <w:style w:type="paragraph" w:customStyle="1" w:styleId="hotroute1">
    <w:name w:val="hot route!"/>
    <w:basedOn w:val="Normal"/>
    <w:qFormat/>
    <w:rsid w:val="001B3B52"/>
    <w:pPr>
      <w:ind w:left="144"/>
    </w:pPr>
    <w:rPr>
      <w:rFonts w:ascii="Cambria" w:eastAsia="Calibri" w:hAnsi="Cambria"/>
      <w:sz w:val="24"/>
    </w:rPr>
  </w:style>
  <w:style w:type="paragraph" w:customStyle="1" w:styleId="FreeFormA">
    <w:name w:val="Free Form A"/>
    <w:autoRedefine/>
    <w:uiPriority w:val="99"/>
    <w:qFormat/>
    <w:rsid w:val="001B3B52"/>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B3B52"/>
    <w:pPr>
      <w:spacing w:before="100" w:beforeAutospacing="1" w:after="100" w:afterAutospacing="1"/>
    </w:pPr>
    <w:rPr>
      <w:rFonts w:eastAsia="Times New Roman"/>
      <w:sz w:val="24"/>
    </w:rPr>
  </w:style>
  <w:style w:type="paragraph" w:customStyle="1" w:styleId="subheader">
    <w:name w:val="subheader"/>
    <w:basedOn w:val="Normal"/>
    <w:uiPriority w:val="99"/>
    <w:qFormat/>
    <w:rsid w:val="001B3B5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B3B52"/>
    <w:pPr>
      <w:spacing w:before="100" w:beforeAutospacing="1" w:after="100" w:afterAutospacing="1"/>
    </w:pPr>
    <w:rPr>
      <w:rFonts w:eastAsia="Times New Roman"/>
      <w:sz w:val="24"/>
    </w:rPr>
  </w:style>
  <w:style w:type="paragraph" w:customStyle="1" w:styleId="more">
    <w:name w:val="more"/>
    <w:basedOn w:val="Normal"/>
    <w:uiPriority w:val="99"/>
    <w:qFormat/>
    <w:rsid w:val="001B3B52"/>
    <w:pPr>
      <w:spacing w:before="100" w:beforeAutospacing="1" w:after="100" w:afterAutospacing="1"/>
    </w:pPr>
    <w:rPr>
      <w:rFonts w:eastAsia="Times New Roman"/>
      <w:sz w:val="24"/>
    </w:rPr>
  </w:style>
  <w:style w:type="paragraph" w:customStyle="1" w:styleId="story">
    <w:name w:val="story"/>
    <w:basedOn w:val="Normal"/>
    <w:uiPriority w:val="99"/>
    <w:qFormat/>
    <w:rsid w:val="001B3B52"/>
    <w:pPr>
      <w:spacing w:before="100" w:beforeAutospacing="1" w:after="100" w:afterAutospacing="1"/>
    </w:pPr>
    <w:rPr>
      <w:rFonts w:eastAsia="Times New Roman"/>
      <w:sz w:val="24"/>
    </w:rPr>
  </w:style>
  <w:style w:type="paragraph" w:customStyle="1" w:styleId="H1numbered">
    <w:name w:val="H1 numbered"/>
    <w:basedOn w:val="Normal"/>
    <w:uiPriority w:val="99"/>
    <w:qFormat/>
    <w:rsid w:val="001B3B52"/>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B3B52"/>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B3B5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B3B5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B3B5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B3B5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B3B5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B3B52"/>
    <w:pPr>
      <w:widowControl w:val="0"/>
      <w:spacing w:after="63"/>
    </w:pPr>
    <w:rPr>
      <w:rFonts w:ascii="Arial" w:hAnsi="Arial"/>
      <w:color w:val="auto"/>
    </w:rPr>
  </w:style>
  <w:style w:type="paragraph" w:customStyle="1" w:styleId="CM35">
    <w:name w:val="CM35"/>
    <w:basedOn w:val="Default"/>
    <w:next w:val="Default"/>
    <w:uiPriority w:val="99"/>
    <w:qFormat/>
    <w:rsid w:val="001B3B5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B3B5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B3B5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B3B52"/>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B3B5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B3B52"/>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1B3B5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B3B52"/>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1B3B5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B3B52"/>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B3B5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B3B52"/>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B3B5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B3B52"/>
    <w:rPr>
      <w:rFonts w:ascii="Georgia" w:hAnsi="Georgia"/>
      <w:sz w:val="24"/>
      <w:lang w:val="x-none" w:eastAsia="x-none"/>
    </w:rPr>
  </w:style>
  <w:style w:type="character" w:customStyle="1" w:styleId="NormalFontChar">
    <w:name w:val="Normal Font Char"/>
    <w:link w:val="NormalFont"/>
    <w:locked/>
    <w:rsid w:val="001B3B52"/>
    <w:rPr>
      <w:rFonts w:ascii="Times New Roman" w:eastAsia="Times New Roman" w:hAnsi="Times New Roman" w:cs="Times New Roman"/>
      <w:sz w:val="20"/>
      <w:szCs w:val="20"/>
    </w:rPr>
  </w:style>
  <w:style w:type="paragraph" w:customStyle="1" w:styleId="NormalFont">
    <w:name w:val="Normal Font"/>
    <w:link w:val="NormalFontChar"/>
    <w:qFormat/>
    <w:rsid w:val="001B3B52"/>
    <w:rPr>
      <w:rFonts w:ascii="Times New Roman" w:eastAsia="Times New Roman" w:hAnsi="Times New Roman" w:cs="Times New Roman"/>
      <w:sz w:val="20"/>
      <w:szCs w:val="20"/>
    </w:rPr>
  </w:style>
  <w:style w:type="paragraph" w:customStyle="1" w:styleId="StyleSmall11pt">
    <w:name w:val="Style Small + 11 pt"/>
    <w:uiPriority w:val="99"/>
    <w:qFormat/>
    <w:rsid w:val="001B3B52"/>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B3B5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B3B52"/>
    <w:rPr>
      <w:u w:val="single"/>
      <w:lang w:val="x-none" w:eastAsia="x-none"/>
    </w:rPr>
  </w:style>
  <w:style w:type="character" w:customStyle="1" w:styleId="StyleNormalFont11ptBoldUnderlineChar">
    <w:name w:val="Style Normal Font + 11 pt Bold Underline Char"/>
    <w:link w:val="StyleNormalFont11ptBoldUnderline"/>
    <w:locked/>
    <w:rsid w:val="001B3B5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B3B52"/>
    <w:rPr>
      <w:b/>
      <w:bCs/>
      <w:u w:val="single"/>
      <w:lang w:val="x-none" w:eastAsia="x-none"/>
    </w:rPr>
  </w:style>
  <w:style w:type="paragraph" w:customStyle="1" w:styleId="Smallfont0">
    <w:name w:val="Smallfont"/>
    <w:basedOn w:val="Normal"/>
    <w:uiPriority w:val="99"/>
    <w:qFormat/>
    <w:rsid w:val="001B3B52"/>
    <w:rPr>
      <w:rFonts w:eastAsia="Times New Roman"/>
      <w:sz w:val="15"/>
    </w:rPr>
  </w:style>
  <w:style w:type="paragraph" w:customStyle="1" w:styleId="formatvorlage2">
    <w:name w:val="formatvorlage2"/>
    <w:basedOn w:val="Normal"/>
    <w:uiPriority w:val="99"/>
    <w:qFormat/>
    <w:rsid w:val="001B3B5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B3B5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B3B52"/>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1B3B5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B3B52"/>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1B3B5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B3B52"/>
    <w:pPr>
      <w:ind w:left="144"/>
    </w:pPr>
    <w:rPr>
      <w:rFonts w:ascii="Georgia" w:eastAsia="Times New Roman" w:hAnsi="Georgia"/>
      <w:sz w:val="24"/>
      <w:lang w:val="x-none" w:eastAsia="x-none"/>
    </w:rPr>
  </w:style>
  <w:style w:type="paragraph" w:customStyle="1" w:styleId="deck">
    <w:name w:val="deck"/>
    <w:basedOn w:val="Normal"/>
    <w:uiPriority w:val="99"/>
    <w:qFormat/>
    <w:rsid w:val="001B3B52"/>
    <w:pPr>
      <w:spacing w:before="100" w:beforeAutospacing="1" w:after="100" w:afterAutospacing="1"/>
    </w:pPr>
    <w:rPr>
      <w:rFonts w:eastAsia="Times New Roman"/>
      <w:sz w:val="24"/>
    </w:rPr>
  </w:style>
  <w:style w:type="paragraph" w:customStyle="1" w:styleId="i1">
    <w:name w:val="i1"/>
    <w:basedOn w:val="Normal"/>
    <w:uiPriority w:val="99"/>
    <w:qFormat/>
    <w:rsid w:val="001B3B52"/>
    <w:pPr>
      <w:spacing w:before="100" w:beforeAutospacing="1" w:after="100" w:afterAutospacing="1"/>
    </w:pPr>
    <w:rPr>
      <w:rFonts w:eastAsia="Times New Roman"/>
      <w:sz w:val="24"/>
    </w:rPr>
  </w:style>
  <w:style w:type="paragraph" w:customStyle="1" w:styleId="question">
    <w:name w:val="question"/>
    <w:basedOn w:val="Normal"/>
    <w:uiPriority w:val="99"/>
    <w:qFormat/>
    <w:rsid w:val="001B3B52"/>
    <w:pPr>
      <w:spacing w:before="100" w:beforeAutospacing="1" w:after="100" w:afterAutospacing="1"/>
    </w:pPr>
    <w:rPr>
      <w:rFonts w:eastAsia="Times New Roman"/>
      <w:sz w:val="24"/>
    </w:rPr>
  </w:style>
  <w:style w:type="paragraph" w:customStyle="1" w:styleId="bodycopy">
    <w:name w:val="bodycopy"/>
    <w:basedOn w:val="Normal"/>
    <w:uiPriority w:val="99"/>
    <w:qFormat/>
    <w:rsid w:val="001B3B52"/>
    <w:pPr>
      <w:spacing w:before="100" w:beforeAutospacing="1" w:after="100" w:afterAutospacing="1"/>
    </w:pPr>
    <w:rPr>
      <w:rFonts w:eastAsia="Times New Roman"/>
      <w:sz w:val="24"/>
    </w:rPr>
  </w:style>
  <w:style w:type="paragraph" w:customStyle="1" w:styleId="Fifth">
    <w:name w:val="Fifth"/>
    <w:basedOn w:val="Normal"/>
    <w:link w:val="FifthChar"/>
    <w:qFormat/>
    <w:rsid w:val="001B3B52"/>
    <w:rPr>
      <w:rFonts w:ascii="Arial" w:eastAsia="Calibri" w:hAnsi="Arial"/>
    </w:rPr>
  </w:style>
  <w:style w:type="paragraph" w:customStyle="1" w:styleId="NoteLevel22">
    <w:name w:val="Note Level 22"/>
    <w:basedOn w:val="card"/>
    <w:next w:val="Normal"/>
    <w:uiPriority w:val="99"/>
    <w:qFormat/>
    <w:rsid w:val="001B3B52"/>
    <w:pPr>
      <w:keepNext/>
    </w:pPr>
    <w:rPr>
      <w:rFonts w:ascii="Georgia" w:eastAsia="MS Gothic" w:hAnsi="Georgia"/>
      <w:bCs/>
      <w:szCs w:val="20"/>
    </w:rPr>
  </w:style>
  <w:style w:type="paragraph" w:customStyle="1" w:styleId="wp-caption-text">
    <w:name w:val="wp-caption-text"/>
    <w:basedOn w:val="Normal"/>
    <w:qFormat/>
    <w:rsid w:val="001B3B52"/>
    <w:pPr>
      <w:spacing w:before="100" w:beforeAutospacing="1" w:after="100" w:afterAutospacing="1"/>
    </w:pPr>
    <w:rPr>
      <w:rFonts w:eastAsia="Times New Roman"/>
      <w:sz w:val="24"/>
    </w:rPr>
  </w:style>
  <w:style w:type="paragraph" w:customStyle="1" w:styleId="svarticle">
    <w:name w:val="svarticle"/>
    <w:basedOn w:val="Normal"/>
    <w:uiPriority w:val="99"/>
    <w:qFormat/>
    <w:rsid w:val="001B3B5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B3B5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B3B52"/>
    <w:pPr>
      <w:spacing w:before="100" w:beforeAutospacing="1" w:after="100" w:afterAutospacing="1"/>
    </w:pPr>
  </w:style>
  <w:style w:type="paragraph" w:customStyle="1" w:styleId="description">
    <w:name w:val="description"/>
    <w:basedOn w:val="Normal"/>
    <w:uiPriority w:val="99"/>
    <w:qFormat/>
    <w:rsid w:val="001B3B52"/>
    <w:pPr>
      <w:spacing w:before="100" w:beforeAutospacing="1" w:after="100" w:afterAutospacing="1"/>
    </w:pPr>
  </w:style>
  <w:style w:type="paragraph" w:customStyle="1" w:styleId="graf">
    <w:name w:val="graf"/>
    <w:basedOn w:val="Normal"/>
    <w:uiPriority w:val="99"/>
    <w:qFormat/>
    <w:rsid w:val="001B3B52"/>
    <w:pPr>
      <w:spacing w:before="100" w:beforeAutospacing="1" w:after="100" w:afterAutospacing="1"/>
    </w:pPr>
  </w:style>
  <w:style w:type="paragraph" w:customStyle="1" w:styleId="column">
    <w:name w:val="column"/>
    <w:basedOn w:val="Normal"/>
    <w:uiPriority w:val="99"/>
    <w:qFormat/>
    <w:rsid w:val="001B3B52"/>
    <w:pPr>
      <w:spacing w:before="100" w:beforeAutospacing="1" w:after="100" w:afterAutospacing="1"/>
    </w:pPr>
  </w:style>
  <w:style w:type="paragraph" w:customStyle="1" w:styleId="recirc-container">
    <w:name w:val="recirc-container"/>
    <w:basedOn w:val="Normal"/>
    <w:uiPriority w:val="99"/>
    <w:qFormat/>
    <w:rsid w:val="001B3B5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B3B5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B3B5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B3B52"/>
    <w:rPr>
      <w:rFonts w:ascii="Georgia" w:hAnsi="Georgia" w:hint="default"/>
      <w:i/>
      <w:iCs/>
      <w:color w:val="808080"/>
    </w:rPr>
  </w:style>
  <w:style w:type="character" w:customStyle="1" w:styleId="cardchar00">
    <w:name w:val="cardchar0"/>
    <w:basedOn w:val="DefaultParagraphFont"/>
    <w:rsid w:val="001B3B52"/>
  </w:style>
  <w:style w:type="character" w:customStyle="1" w:styleId="UnderlineNon-bold">
    <w:name w:val="Underline Non - bold"/>
    <w:rsid w:val="001B3B52"/>
    <w:rPr>
      <w:rFonts w:ascii="Times New Roman" w:hAnsi="Times New Roman" w:cs="Times New Roman" w:hint="default"/>
      <w:iCs/>
      <w:sz w:val="22"/>
      <w:u w:val="single"/>
    </w:rPr>
  </w:style>
  <w:style w:type="character" w:customStyle="1" w:styleId="Heading5Char2">
    <w:name w:val="Heading 5 Char2"/>
    <w:rsid w:val="001B3B5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B3B52"/>
    <w:rPr>
      <w:rFonts w:ascii="Arial" w:hAnsi="Arial" w:cs="Arial"/>
      <w:vanish/>
      <w:sz w:val="16"/>
      <w:szCs w:val="16"/>
    </w:rPr>
  </w:style>
  <w:style w:type="paragraph" w:styleId="z-TopofForm">
    <w:name w:val="HTML Top of Form"/>
    <w:basedOn w:val="Normal"/>
    <w:next w:val="Normal"/>
    <w:link w:val="z-TopofFormChar"/>
    <w:hidden/>
    <w:uiPriority w:val="99"/>
    <w:unhideWhenUsed/>
    <w:rsid w:val="001B3B5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B3B52"/>
    <w:rPr>
      <w:rFonts w:ascii="Arial" w:hAnsi="Arial" w:cs="Arial"/>
      <w:vanish/>
      <w:sz w:val="16"/>
      <w:szCs w:val="16"/>
    </w:rPr>
  </w:style>
  <w:style w:type="character" w:customStyle="1" w:styleId="z-BottomofFormChar">
    <w:name w:val="z-Bottom of Form Char"/>
    <w:basedOn w:val="DefaultParagraphFont"/>
    <w:link w:val="z-BottomofForm"/>
    <w:uiPriority w:val="99"/>
    <w:rsid w:val="001B3B5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B3B5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B3B52"/>
    <w:rPr>
      <w:rFonts w:ascii="Arial" w:hAnsi="Arial" w:cs="Arial"/>
      <w:vanish/>
      <w:sz w:val="16"/>
      <w:szCs w:val="16"/>
    </w:rPr>
  </w:style>
  <w:style w:type="character" w:customStyle="1" w:styleId="authordate1">
    <w:name w:val="authordate"/>
    <w:rsid w:val="001B3B52"/>
  </w:style>
  <w:style w:type="character" w:customStyle="1" w:styleId="underline0">
    <w:name w:val="%underline"/>
    <w:qFormat/>
    <w:rsid w:val="001B3B52"/>
    <w:rPr>
      <w:rFonts w:ascii="Times New Roman" w:hAnsi="Times New Roman" w:cs="Times New Roman" w:hint="default"/>
      <w:strike w:val="0"/>
      <w:dstrike w:val="0"/>
      <w:sz w:val="16"/>
      <w:u w:val="none"/>
      <w:effect w:val="none"/>
    </w:rPr>
  </w:style>
  <w:style w:type="character" w:customStyle="1" w:styleId="AUNDERLINE0">
    <w:name w:val="AUNDERLINE"/>
    <w:qFormat/>
    <w:rsid w:val="001B3B52"/>
    <w:rPr>
      <w:rFonts w:ascii="Times New Roman" w:hAnsi="Times New Roman" w:cs="Times New Roman" w:hint="default"/>
      <w:sz w:val="20"/>
      <w:u w:val="single"/>
    </w:rPr>
  </w:style>
  <w:style w:type="character" w:customStyle="1" w:styleId="UnderlinedCharChar">
    <w:name w:val="Underlined Char Char"/>
    <w:rsid w:val="001B3B52"/>
    <w:rPr>
      <w:rFonts w:ascii="Garamond" w:hAnsi="Garamond" w:hint="default"/>
      <w:szCs w:val="28"/>
      <w:u w:val="single"/>
      <w:lang w:val="en-US" w:eastAsia="en-US" w:bidi="ar-SA"/>
    </w:rPr>
  </w:style>
  <w:style w:type="character" w:customStyle="1" w:styleId="slug-doi">
    <w:name w:val="slug-doi"/>
    <w:basedOn w:val="DefaultParagraphFont"/>
    <w:rsid w:val="001B3B52"/>
  </w:style>
  <w:style w:type="character" w:customStyle="1" w:styleId="af">
    <w:name w:val="af"/>
    <w:basedOn w:val="DefaultParagraphFont"/>
    <w:rsid w:val="001B3B52"/>
  </w:style>
  <w:style w:type="character" w:customStyle="1" w:styleId="ab">
    <w:name w:val="ab"/>
    <w:basedOn w:val="DefaultParagraphFont"/>
    <w:rsid w:val="001B3B52"/>
  </w:style>
  <w:style w:type="character" w:customStyle="1" w:styleId="em">
    <w:name w:val="em"/>
    <w:basedOn w:val="DefaultParagraphFont"/>
    <w:rsid w:val="001B3B52"/>
  </w:style>
  <w:style w:type="character" w:customStyle="1" w:styleId="au">
    <w:name w:val="au"/>
    <w:basedOn w:val="DefaultParagraphFont"/>
    <w:rsid w:val="001B3B52"/>
  </w:style>
  <w:style w:type="character" w:customStyle="1" w:styleId="ti">
    <w:name w:val="ti"/>
    <w:basedOn w:val="DefaultParagraphFont"/>
    <w:rsid w:val="001B3B52"/>
  </w:style>
  <w:style w:type="character" w:customStyle="1" w:styleId="subheadblue">
    <w:name w:val="subhead_blue"/>
    <w:basedOn w:val="DefaultParagraphFont"/>
    <w:rsid w:val="001B3B52"/>
  </w:style>
  <w:style w:type="character" w:customStyle="1" w:styleId="affiliation">
    <w:name w:val="affiliation"/>
    <w:basedOn w:val="DefaultParagraphFont"/>
    <w:rsid w:val="001B3B52"/>
  </w:style>
  <w:style w:type="character" w:customStyle="1" w:styleId="slug-doi-wrapper">
    <w:name w:val="slug-doi-wrapper"/>
    <w:basedOn w:val="DefaultParagraphFont"/>
    <w:rsid w:val="001B3B52"/>
  </w:style>
  <w:style w:type="character" w:customStyle="1" w:styleId="slug-metadata-noteahead-of-print">
    <w:name w:val="slug-metadata-note ahead-of-print"/>
    <w:basedOn w:val="DefaultParagraphFont"/>
    <w:rsid w:val="001B3B52"/>
  </w:style>
  <w:style w:type="character" w:customStyle="1" w:styleId="slug-ahead-of-print-date">
    <w:name w:val="slug-ahead-of-print-date"/>
    <w:basedOn w:val="DefaultParagraphFont"/>
    <w:rsid w:val="001B3B52"/>
  </w:style>
  <w:style w:type="character" w:customStyle="1" w:styleId="medium-bold">
    <w:name w:val="medium-bold"/>
    <w:basedOn w:val="DefaultParagraphFont"/>
    <w:rsid w:val="001B3B52"/>
  </w:style>
  <w:style w:type="character" w:customStyle="1" w:styleId="updated-short-citation">
    <w:name w:val="updated-short-citation"/>
    <w:basedOn w:val="DefaultParagraphFont"/>
    <w:rsid w:val="001B3B52"/>
  </w:style>
  <w:style w:type="character" w:customStyle="1" w:styleId="goohl0">
    <w:name w:val="goohl0"/>
    <w:basedOn w:val="DefaultParagraphFont"/>
    <w:rsid w:val="001B3B52"/>
  </w:style>
  <w:style w:type="character" w:customStyle="1" w:styleId="CharChar6">
    <w:name w:val="Char Char6"/>
    <w:rsid w:val="001B3B52"/>
    <w:rPr>
      <w:rFonts w:ascii="Arial" w:hAnsi="Arial" w:cs="Arial" w:hint="default"/>
      <w:bCs/>
      <w:sz w:val="16"/>
      <w:szCs w:val="26"/>
      <w:lang w:val="en-US" w:eastAsia="en-US" w:bidi="ar-SA"/>
    </w:rPr>
  </w:style>
  <w:style w:type="character" w:customStyle="1" w:styleId="TagCharChar1">
    <w:name w:val="Tag Char Char1"/>
    <w:rsid w:val="001B3B52"/>
    <w:rPr>
      <w:b/>
      <w:bCs w:val="0"/>
      <w:sz w:val="24"/>
      <w:szCs w:val="24"/>
      <w:lang w:val="en-US" w:eastAsia="en-US" w:bidi="ar-SA"/>
    </w:rPr>
  </w:style>
  <w:style w:type="character" w:customStyle="1" w:styleId="12TimesNewRoman">
    <w:name w:val="12 Times New Roman"/>
    <w:rsid w:val="001B3B5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B3B5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B3B52"/>
    <w:rPr>
      <w:rFonts w:ascii="Times New Roman" w:hAnsi="Times New Roman" w:cs="Times New Roman" w:hint="default"/>
      <w:strike w:val="0"/>
      <w:dstrike w:val="0"/>
      <w:sz w:val="14"/>
      <w:u w:val="none"/>
      <w:effect w:val="none"/>
    </w:rPr>
  </w:style>
  <w:style w:type="character" w:customStyle="1" w:styleId="F8-UnderlineBold">
    <w:name w:val="F8 - Underline/Bold"/>
    <w:rsid w:val="001B3B52"/>
    <w:rPr>
      <w:rFonts w:ascii="Times New Roman" w:hAnsi="Times New Roman" w:cs="Times New Roman" w:hint="default"/>
      <w:b/>
      <w:bCs w:val="0"/>
      <w:sz w:val="20"/>
      <w:u w:val="single"/>
    </w:rPr>
  </w:style>
  <w:style w:type="character" w:customStyle="1" w:styleId="F7-SmallFont">
    <w:name w:val="F7 - Small Font"/>
    <w:rsid w:val="001B3B52"/>
    <w:rPr>
      <w:rFonts w:ascii="Times New Roman" w:hAnsi="Times New Roman" w:cs="Times New Roman" w:hint="default"/>
      <w:sz w:val="14"/>
    </w:rPr>
  </w:style>
  <w:style w:type="character" w:customStyle="1" w:styleId="Brief-Bold">
    <w:name w:val="Brief - Bold"/>
    <w:rsid w:val="001B3B52"/>
    <w:rPr>
      <w:rFonts w:ascii="Times New Roman" w:hAnsi="Times New Roman" w:cs="Times New Roman" w:hint="default"/>
      <w:b/>
      <w:bCs w:val="0"/>
    </w:rPr>
  </w:style>
  <w:style w:type="character" w:customStyle="1" w:styleId="Card-Underline">
    <w:name w:val="Card - Underline"/>
    <w:rsid w:val="001B3B52"/>
    <w:rPr>
      <w:rFonts w:ascii="Times New Roman" w:hAnsi="Times New Roman" w:cs="Times New Roman" w:hint="default"/>
      <w:u w:val="single"/>
    </w:rPr>
  </w:style>
  <w:style w:type="character" w:customStyle="1" w:styleId="beriefunderline">
    <w:name w:val="berief = underline"/>
    <w:rsid w:val="001B3B52"/>
    <w:rPr>
      <w:rFonts w:ascii="Times New Roman" w:eastAsia="Times New Roman" w:hAnsi="Times New Roman" w:cs="Times New Roman" w:hint="default"/>
      <w:sz w:val="20"/>
      <w:u w:val="single"/>
    </w:rPr>
  </w:style>
  <w:style w:type="character" w:customStyle="1" w:styleId="BoldText10pt">
    <w:name w:val="Bold Text 10 pt"/>
    <w:rsid w:val="001B3B5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1B3B52"/>
    <w:rPr>
      <w:i/>
      <w:iCs w:val="0"/>
    </w:rPr>
  </w:style>
  <w:style w:type="character" w:customStyle="1" w:styleId="eoeaheader">
    <w:name w:val="eoea_header"/>
    <w:basedOn w:val="DefaultParagraphFont"/>
    <w:rsid w:val="001B3B52"/>
  </w:style>
  <w:style w:type="character" w:customStyle="1" w:styleId="SC4208902">
    <w:name w:val="SC.4.208902"/>
    <w:rsid w:val="001B3B52"/>
    <w:rPr>
      <w:rFonts w:ascii="Century" w:hAnsi="Century" w:cs="Century" w:hint="default"/>
      <w:color w:val="000000"/>
      <w:sz w:val="22"/>
      <w:szCs w:val="22"/>
    </w:rPr>
  </w:style>
  <w:style w:type="character" w:customStyle="1" w:styleId="SC4208915">
    <w:name w:val="SC.4.208915"/>
    <w:rsid w:val="001B3B52"/>
    <w:rPr>
      <w:rFonts w:ascii="Century" w:hAnsi="Century" w:cs="Century" w:hint="default"/>
      <w:color w:val="000000"/>
      <w:sz w:val="13"/>
      <w:szCs w:val="13"/>
    </w:rPr>
  </w:style>
  <w:style w:type="character" w:customStyle="1" w:styleId="SC273764">
    <w:name w:val="SC.2.73764"/>
    <w:rsid w:val="001B3B52"/>
    <w:rPr>
      <w:rFonts w:ascii="Century" w:hAnsi="Century" w:cs="Century" w:hint="default"/>
      <w:color w:val="000000"/>
      <w:sz w:val="72"/>
      <w:szCs w:val="72"/>
    </w:rPr>
  </w:style>
  <w:style w:type="character" w:customStyle="1" w:styleId="SC273779">
    <w:name w:val="SC.2.73779"/>
    <w:rsid w:val="001B3B52"/>
    <w:rPr>
      <w:rFonts w:ascii="Century" w:hAnsi="Century" w:cs="Century" w:hint="default"/>
      <w:color w:val="000000"/>
      <w:sz w:val="40"/>
      <w:szCs w:val="40"/>
    </w:rPr>
  </w:style>
  <w:style w:type="character" w:customStyle="1" w:styleId="SC273763">
    <w:name w:val="SC.2.73763"/>
    <w:rsid w:val="001B3B52"/>
    <w:rPr>
      <w:rFonts w:ascii="Century" w:hAnsi="Century" w:cs="Century" w:hint="default"/>
      <w:b/>
      <w:bCs/>
      <w:color w:val="000000"/>
    </w:rPr>
  </w:style>
  <w:style w:type="character" w:customStyle="1" w:styleId="SC4208910">
    <w:name w:val="SC.4.208910"/>
    <w:rsid w:val="001B3B52"/>
    <w:rPr>
      <w:rFonts w:ascii="Century" w:hAnsi="Century" w:cs="Century" w:hint="default"/>
      <w:color w:val="000000"/>
      <w:sz w:val="28"/>
      <w:szCs w:val="28"/>
    </w:rPr>
  </w:style>
  <w:style w:type="character" w:customStyle="1" w:styleId="SC4208911">
    <w:name w:val="SC.4.208911"/>
    <w:rsid w:val="001B3B52"/>
    <w:rPr>
      <w:rFonts w:ascii="Century" w:hAnsi="Century" w:cs="Century" w:hint="default"/>
      <w:color w:val="000000"/>
    </w:rPr>
  </w:style>
  <w:style w:type="character" w:customStyle="1" w:styleId="articlesubtitle">
    <w:name w:val="article_sub_title"/>
    <w:basedOn w:val="DefaultParagraphFont"/>
    <w:rsid w:val="001B3B52"/>
  </w:style>
  <w:style w:type="character" w:customStyle="1" w:styleId="newsdate2">
    <w:name w:val="news_date2"/>
    <w:basedOn w:val="DefaultParagraphFont"/>
    <w:rsid w:val="001B3B52"/>
  </w:style>
  <w:style w:type="character" w:customStyle="1" w:styleId="readarticleheader">
    <w:name w:val="readarticleheader"/>
    <w:basedOn w:val="DefaultParagraphFont"/>
    <w:rsid w:val="001B3B52"/>
  </w:style>
  <w:style w:type="character" w:customStyle="1" w:styleId="UnderlineChar20">
    <w:name w:val="Underline Char2"/>
    <w:rsid w:val="001B3B52"/>
    <w:rPr>
      <w:rFonts w:ascii="Trebuchet MS" w:hAnsi="Trebuchet MS" w:hint="default"/>
      <w:u w:val="thick"/>
      <w:lang w:val="en-US" w:eastAsia="zh-CN" w:bidi="ar-SA"/>
    </w:rPr>
  </w:style>
  <w:style w:type="character" w:customStyle="1" w:styleId="BoldUnderliningChar">
    <w:name w:val="Bold Underlining Char"/>
    <w:rsid w:val="001B3B52"/>
    <w:rPr>
      <w:rFonts w:ascii="Arial Narrow" w:eastAsia="Times New Roman" w:hAnsi="Arial Narrow" w:hint="default"/>
      <w:b/>
      <w:bCs w:val="0"/>
      <w:szCs w:val="24"/>
      <w:u w:val="single"/>
      <w:lang w:val="en-GB" w:eastAsia="en-US" w:bidi="ar-SA"/>
    </w:rPr>
  </w:style>
  <w:style w:type="character" w:customStyle="1" w:styleId="medium-normal1">
    <w:name w:val="medium-normal1"/>
    <w:rsid w:val="001B3B52"/>
    <w:rPr>
      <w:rFonts w:ascii="Arial" w:hAnsi="Arial" w:cs="Arial" w:hint="default"/>
      <w:b w:val="0"/>
      <w:bCs w:val="0"/>
      <w:i w:val="0"/>
      <w:iCs w:val="0"/>
      <w:sz w:val="20"/>
      <w:szCs w:val="20"/>
    </w:rPr>
  </w:style>
  <w:style w:type="character" w:customStyle="1" w:styleId="UnderlinedCardChar0">
    <w:name w:val="Underlined Card Char"/>
    <w:rsid w:val="001B3B52"/>
    <w:rPr>
      <w:rFonts w:ascii="Palatino Linotype" w:hAnsi="Palatino Linotype" w:hint="default"/>
      <w:u w:val="single"/>
      <w:lang w:val="en-US" w:eastAsia="en-US" w:bidi="ar-SA"/>
    </w:rPr>
  </w:style>
  <w:style w:type="character" w:customStyle="1" w:styleId="char">
    <w:name w:val="char"/>
    <w:basedOn w:val="DefaultParagraphFont"/>
    <w:rsid w:val="001B3B52"/>
  </w:style>
  <w:style w:type="character" w:customStyle="1" w:styleId="UnderlineCharCharCharCharCharChar">
    <w:name w:val="Underline Char Char Char Char Char Char"/>
    <w:rsid w:val="001B3B52"/>
    <w:rPr>
      <w:rFonts w:ascii="Arial Narrow" w:hAnsi="Arial Narrow" w:hint="default"/>
      <w:szCs w:val="24"/>
      <w:u w:val="single"/>
      <w:lang w:val="en-US" w:eastAsia="en-US" w:bidi="ar-SA"/>
    </w:rPr>
  </w:style>
  <w:style w:type="character" w:customStyle="1" w:styleId="klink">
    <w:name w:val="klink"/>
    <w:basedOn w:val="DefaultParagraphFont"/>
    <w:rsid w:val="001B3B52"/>
  </w:style>
  <w:style w:type="character" w:customStyle="1" w:styleId="date10">
    <w:name w:val="date1"/>
    <w:basedOn w:val="DefaultParagraphFont"/>
    <w:rsid w:val="001B3B52"/>
  </w:style>
  <w:style w:type="character" w:customStyle="1" w:styleId="bolding1">
    <w:name w:val="bolding1"/>
    <w:rsid w:val="001B3B52"/>
    <w:rPr>
      <w:b/>
      <w:bCs/>
    </w:rPr>
  </w:style>
  <w:style w:type="character" w:customStyle="1" w:styleId="bookoptions1">
    <w:name w:val="book_options1"/>
    <w:rsid w:val="001B3B52"/>
    <w:rPr>
      <w:b/>
      <w:bCs/>
      <w:color w:val="333366"/>
    </w:rPr>
  </w:style>
  <w:style w:type="character" w:customStyle="1" w:styleId="descriptionblock">
    <w:name w:val="description block"/>
    <w:basedOn w:val="DefaultParagraphFont"/>
    <w:rsid w:val="001B3B52"/>
  </w:style>
  <w:style w:type="character" w:customStyle="1" w:styleId="detailsboxblock">
    <w:name w:val="detailsbox block"/>
    <w:basedOn w:val="DefaultParagraphFont"/>
    <w:rsid w:val="001B3B52"/>
  </w:style>
  <w:style w:type="character" w:customStyle="1" w:styleId="Char3">
    <w:name w:val="Char3"/>
    <w:rsid w:val="001B3B52"/>
    <w:rPr>
      <w:rFonts w:ascii="Arial" w:hAnsi="Arial" w:cs="Arial" w:hint="default"/>
      <w:bCs/>
      <w:u w:val="thick"/>
      <w:lang w:val="en-US" w:eastAsia="en-US" w:bidi="ar-SA"/>
    </w:rPr>
  </w:style>
  <w:style w:type="character" w:customStyle="1" w:styleId="texto11">
    <w:name w:val="texto11"/>
    <w:rsid w:val="001B3B52"/>
    <w:rPr>
      <w:rFonts w:ascii="Arial" w:hAnsi="Arial" w:cs="Arial" w:hint="default"/>
      <w:b w:val="0"/>
      <w:bCs w:val="0"/>
      <w:i w:val="0"/>
      <w:iCs w:val="0"/>
      <w:caps w:val="0"/>
      <w:color w:val="000000"/>
      <w:sz w:val="26"/>
      <w:szCs w:val="26"/>
    </w:rPr>
  </w:style>
  <w:style w:type="character" w:customStyle="1" w:styleId="CardTagChar">
    <w:name w:val="Card Tag Char"/>
    <w:rsid w:val="001B3B52"/>
    <w:rPr>
      <w:rFonts w:ascii="Arial Narrow" w:hAnsi="Arial Narrow" w:hint="default"/>
      <w:b/>
      <w:bCs w:val="0"/>
      <w:sz w:val="24"/>
      <w:szCs w:val="24"/>
      <w:lang w:val="en-US" w:eastAsia="en-US" w:bidi="ar-SA"/>
    </w:rPr>
  </w:style>
  <w:style w:type="character" w:customStyle="1" w:styleId="DebateCiteCharCharChar">
    <w:name w:val="Debate Cite Char Char Char"/>
    <w:rsid w:val="001B3B52"/>
    <w:rPr>
      <w:b/>
      <w:bCs w:val="0"/>
      <w:sz w:val="32"/>
      <w:szCs w:val="32"/>
      <w:lang w:val="en-US" w:eastAsia="en-US" w:bidi="ar-SA"/>
    </w:rPr>
  </w:style>
  <w:style w:type="character" w:customStyle="1" w:styleId="TagandCiteChar">
    <w:name w:val="Tag and Cite Char"/>
    <w:rsid w:val="001B3B52"/>
    <w:rPr>
      <w:color w:val="333333"/>
      <w:sz w:val="22"/>
      <w:szCs w:val="22"/>
      <w:lang w:val="en-US" w:eastAsia="en-US" w:bidi="ar-SA"/>
    </w:rPr>
  </w:style>
  <w:style w:type="character" w:customStyle="1" w:styleId="Style10ptBold">
    <w:name w:val="Style 10 pt Bold"/>
    <w:rsid w:val="001B3B52"/>
    <w:rPr>
      <w:b/>
      <w:bCs/>
      <w:sz w:val="20"/>
    </w:rPr>
  </w:style>
  <w:style w:type="character" w:customStyle="1" w:styleId="text9">
    <w:name w:val="text9"/>
    <w:basedOn w:val="DefaultParagraphFont"/>
    <w:rsid w:val="001B3B52"/>
  </w:style>
  <w:style w:type="character" w:customStyle="1" w:styleId="text21">
    <w:name w:val="text21"/>
    <w:basedOn w:val="DefaultParagraphFont"/>
    <w:rsid w:val="001B3B52"/>
  </w:style>
  <w:style w:type="character" w:customStyle="1" w:styleId="text19">
    <w:name w:val="text19"/>
    <w:basedOn w:val="DefaultParagraphFont"/>
    <w:rsid w:val="001B3B52"/>
  </w:style>
  <w:style w:type="character" w:customStyle="1" w:styleId="term2">
    <w:name w:val="term2"/>
    <w:rsid w:val="001B3B52"/>
    <w:rPr>
      <w:b/>
      <w:bCs/>
    </w:rPr>
  </w:style>
  <w:style w:type="character" w:customStyle="1" w:styleId="pmterms12">
    <w:name w:val="pmterms12"/>
    <w:rsid w:val="001B3B52"/>
    <w:rPr>
      <w:b/>
      <w:bCs/>
      <w:i w:val="0"/>
      <w:iCs w:val="0"/>
      <w:color w:val="000000"/>
    </w:rPr>
  </w:style>
  <w:style w:type="character" w:customStyle="1" w:styleId="ToReadChar">
    <w:name w:val="To Read Char"/>
    <w:rsid w:val="001B3B52"/>
    <w:rPr>
      <w:rFonts w:ascii="Verdana" w:hAnsi="Verdana" w:hint="default"/>
      <w:b/>
      <w:bCs w:val="0"/>
      <w:szCs w:val="24"/>
      <w:u w:val="single"/>
      <w:lang w:val="en-US" w:eastAsia="en-US" w:bidi="ar-SA"/>
    </w:rPr>
  </w:style>
  <w:style w:type="character" w:customStyle="1" w:styleId="ToReadCharChar">
    <w:name w:val="To Read Char Char"/>
    <w:rsid w:val="001B3B52"/>
    <w:rPr>
      <w:rFonts w:ascii="Verdana" w:hAnsi="Verdana" w:hint="default"/>
      <w:b/>
      <w:bCs w:val="0"/>
      <w:szCs w:val="24"/>
      <w:u w:val="single"/>
      <w:lang w:val="en-US" w:eastAsia="en-US" w:bidi="ar-SA"/>
    </w:rPr>
  </w:style>
  <w:style w:type="character" w:customStyle="1" w:styleId="bio">
    <w:name w:val="bio"/>
    <w:basedOn w:val="DefaultParagraphFont"/>
    <w:rsid w:val="001B3B52"/>
  </w:style>
  <w:style w:type="character" w:customStyle="1" w:styleId="storytextstyle">
    <w:name w:val="storytextstyle"/>
    <w:basedOn w:val="DefaultParagraphFont"/>
    <w:rsid w:val="001B3B52"/>
  </w:style>
  <w:style w:type="character" w:customStyle="1" w:styleId="cardunderlinedCharChar">
    <w:name w:val="card underlined Char Char"/>
    <w:rsid w:val="001B3B52"/>
    <w:rPr>
      <w:rFonts w:ascii="Arial" w:hAnsi="Arial" w:cs="Arial" w:hint="default"/>
      <w:sz w:val="22"/>
      <w:szCs w:val="24"/>
      <w:u w:val="single"/>
      <w:lang w:val="en-US" w:eastAsia="en-US" w:bidi="ar-SA"/>
    </w:rPr>
  </w:style>
  <w:style w:type="character" w:customStyle="1" w:styleId="Style2Char0">
    <w:name w:val="Style2 Char"/>
    <w:rsid w:val="001B3B52"/>
    <w:rPr>
      <w:rFonts w:ascii="Book Antiqua" w:hAnsi="Book Antiqua" w:hint="default"/>
      <w:u w:val="thick"/>
      <w:lang w:val="en-US" w:eastAsia="en-US" w:bidi="ar-SA"/>
    </w:rPr>
  </w:style>
  <w:style w:type="character" w:customStyle="1" w:styleId="Style2Char1">
    <w:name w:val="Style2 Char1"/>
    <w:rsid w:val="001B3B52"/>
    <w:rPr>
      <w:rFonts w:ascii="Book Antiqua" w:hAnsi="Book Antiqua" w:hint="default"/>
      <w:szCs w:val="24"/>
      <w:u w:val="thick"/>
      <w:lang w:val="en-US" w:eastAsia="en-US" w:bidi="ar-SA"/>
    </w:rPr>
  </w:style>
  <w:style w:type="character" w:customStyle="1" w:styleId="articlehead21">
    <w:name w:val="articlehead21"/>
    <w:rsid w:val="001B3B52"/>
    <w:rPr>
      <w:rFonts w:ascii="Arial" w:hAnsi="Arial" w:cs="Arial" w:hint="default"/>
      <w:b/>
      <w:bCs/>
      <w:color w:val="660000"/>
      <w:sz w:val="20"/>
      <w:szCs w:val="20"/>
    </w:rPr>
  </w:style>
  <w:style w:type="character" w:customStyle="1" w:styleId="TagCiteChar1">
    <w:name w:val="Tag/Cite Char1"/>
    <w:rsid w:val="001B3B52"/>
    <w:rPr>
      <w:b/>
      <w:bCs w:val="0"/>
      <w:lang w:val="en-US" w:eastAsia="en-US" w:bidi="ar-SA"/>
    </w:rPr>
  </w:style>
  <w:style w:type="character" w:customStyle="1" w:styleId="goohl2">
    <w:name w:val="goohl2"/>
    <w:basedOn w:val="DefaultParagraphFont"/>
    <w:rsid w:val="001B3B52"/>
  </w:style>
  <w:style w:type="character" w:customStyle="1" w:styleId="CardCharChar0">
    <w:name w:val="Card Char Char"/>
    <w:rsid w:val="001B3B52"/>
    <w:rPr>
      <w:lang w:val="en-US" w:eastAsia="en-US" w:bidi="ar-SA"/>
    </w:rPr>
  </w:style>
  <w:style w:type="character" w:customStyle="1" w:styleId="BriefTitle1Char">
    <w:name w:val="Brief Title 1 Char"/>
    <w:rsid w:val="001B3B52"/>
    <w:rPr>
      <w:b/>
      <w:bCs w:val="0"/>
      <w:u w:val="single"/>
      <w:lang w:val="en-US" w:eastAsia="en-US" w:bidi="ar-SA"/>
    </w:rPr>
  </w:style>
  <w:style w:type="character" w:customStyle="1" w:styleId="TagCiteCharChar">
    <w:name w:val="Tag/Cite Char Char"/>
    <w:rsid w:val="001B3B52"/>
    <w:rPr>
      <w:b/>
      <w:bCs w:val="0"/>
      <w:lang w:val="en-US" w:eastAsia="en-US" w:bidi="ar-SA"/>
    </w:rPr>
  </w:style>
  <w:style w:type="character" w:customStyle="1" w:styleId="btx">
    <w:name w:val="btx"/>
    <w:basedOn w:val="DefaultParagraphFont"/>
    <w:rsid w:val="001B3B52"/>
  </w:style>
  <w:style w:type="character" w:customStyle="1" w:styleId="prodgeneral1">
    <w:name w:val="prodgeneral1"/>
    <w:rsid w:val="001B3B52"/>
    <w:rPr>
      <w:rFonts w:ascii="Verdana" w:hAnsi="Verdana" w:hint="default"/>
      <w:b w:val="0"/>
      <w:bCs w:val="0"/>
      <w:caps w:val="0"/>
      <w:color w:val="000000"/>
      <w:spacing w:val="0"/>
      <w:sz w:val="16"/>
      <w:szCs w:val="16"/>
    </w:rPr>
  </w:style>
  <w:style w:type="character" w:customStyle="1" w:styleId="summary1">
    <w:name w:val="summary1"/>
    <w:rsid w:val="001B3B52"/>
    <w:rPr>
      <w:rFonts w:ascii="Arial" w:hAnsi="Arial" w:cs="Arial" w:hint="default"/>
      <w:sz w:val="18"/>
      <w:szCs w:val="18"/>
    </w:rPr>
  </w:style>
  <w:style w:type="character" w:customStyle="1" w:styleId="text3">
    <w:name w:val="text3"/>
    <w:basedOn w:val="DefaultParagraphFont"/>
    <w:rsid w:val="001B3B52"/>
  </w:style>
  <w:style w:type="character" w:customStyle="1" w:styleId="cardtextsmallChar">
    <w:name w:val="card text small Char"/>
    <w:rsid w:val="001B3B52"/>
    <w:rPr>
      <w:rFonts w:ascii="Arial Narrow" w:hAnsi="Arial Narrow" w:hint="default"/>
      <w:sz w:val="16"/>
      <w:szCs w:val="24"/>
      <w:lang w:val="en-US" w:eastAsia="en-US" w:bidi="ar-SA"/>
    </w:rPr>
  </w:style>
  <w:style w:type="character" w:customStyle="1" w:styleId="countrytitle1">
    <w:name w:val="countrytitle1"/>
    <w:rsid w:val="001B3B52"/>
    <w:rPr>
      <w:rFonts w:ascii="Verdana" w:hAnsi="Verdana" w:hint="default"/>
      <w:b/>
      <w:bCs/>
      <w:color w:val="293643"/>
      <w:sz w:val="24"/>
      <w:szCs w:val="24"/>
    </w:rPr>
  </w:style>
  <w:style w:type="character" w:customStyle="1" w:styleId="storyheader1">
    <w:name w:val="storyheader1"/>
    <w:rsid w:val="001B3B52"/>
    <w:rPr>
      <w:rFonts w:ascii="Verdana" w:hAnsi="Verdana" w:hint="default"/>
      <w:b/>
      <w:bCs/>
      <w:color w:val="000000"/>
      <w:sz w:val="21"/>
      <w:szCs w:val="21"/>
    </w:rPr>
  </w:style>
  <w:style w:type="character" w:customStyle="1" w:styleId="cardunderlinedChar0">
    <w:name w:val="card underlined Char"/>
    <w:rsid w:val="001B3B52"/>
    <w:rPr>
      <w:rFonts w:ascii="Arial" w:hAnsi="Arial" w:cs="Arial" w:hint="default"/>
      <w:sz w:val="22"/>
      <w:szCs w:val="24"/>
      <w:u w:val="single"/>
      <w:lang w:val="en-US" w:eastAsia="en-US" w:bidi="ar-SA"/>
    </w:rPr>
  </w:style>
  <w:style w:type="character" w:customStyle="1" w:styleId="article1">
    <w:name w:val="article1"/>
    <w:rsid w:val="001B3B52"/>
    <w:rPr>
      <w:rFonts w:ascii="Verdana" w:hAnsi="Verdana" w:hint="default"/>
      <w:color w:val="333333"/>
      <w:sz w:val="16"/>
      <w:szCs w:val="16"/>
    </w:rPr>
  </w:style>
  <w:style w:type="character" w:customStyle="1" w:styleId="story-posted-date1">
    <w:name w:val="story-posted-date1"/>
    <w:rsid w:val="001B3B5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B3B5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B3B52"/>
  </w:style>
  <w:style w:type="character" w:customStyle="1" w:styleId="textmedium">
    <w:name w:val="textmedium"/>
    <w:basedOn w:val="DefaultParagraphFont"/>
    <w:rsid w:val="001B3B52"/>
  </w:style>
  <w:style w:type="character" w:customStyle="1" w:styleId="citation1">
    <w:name w:val="citation1"/>
    <w:rsid w:val="001B3B52"/>
    <w:rPr>
      <w:rFonts w:ascii="Verdana" w:hAnsi="Verdana" w:hint="default"/>
      <w:sz w:val="17"/>
      <w:szCs w:val="17"/>
    </w:rPr>
  </w:style>
  <w:style w:type="character" w:customStyle="1" w:styleId="hithighlite">
    <w:name w:val="hithighlite"/>
    <w:basedOn w:val="DefaultParagraphFont"/>
    <w:rsid w:val="001B3B52"/>
  </w:style>
  <w:style w:type="character" w:customStyle="1" w:styleId="articlecontent">
    <w:name w:val="articlecontent"/>
    <w:basedOn w:val="DefaultParagraphFont"/>
    <w:rsid w:val="001B3B52"/>
  </w:style>
  <w:style w:type="character" w:customStyle="1" w:styleId="fource1">
    <w:name w:val="fource1"/>
    <w:rsid w:val="001B3B52"/>
    <w:rPr>
      <w:sz w:val="34"/>
      <w:szCs w:val="34"/>
    </w:rPr>
  </w:style>
  <w:style w:type="character" w:customStyle="1" w:styleId="LanguageStrikeChar">
    <w:name w:val="Language Strike Char"/>
    <w:rsid w:val="001B3B52"/>
    <w:rPr>
      <w:rFonts w:ascii="Arial Narrow" w:hAnsi="Arial Narrow" w:hint="default"/>
      <w:strike/>
      <w:szCs w:val="24"/>
      <w:lang w:val="en-US" w:eastAsia="en-US" w:bidi="ar-SA"/>
    </w:rPr>
  </w:style>
  <w:style w:type="character" w:customStyle="1" w:styleId="normal11">
    <w:name w:val="normal1"/>
    <w:basedOn w:val="DefaultParagraphFont"/>
    <w:rsid w:val="001B3B52"/>
  </w:style>
  <w:style w:type="character" w:customStyle="1" w:styleId="ds">
    <w:name w:val="ds"/>
    <w:basedOn w:val="DefaultParagraphFont"/>
    <w:rsid w:val="001B3B52"/>
  </w:style>
  <w:style w:type="character" w:customStyle="1" w:styleId="UnderliningChar1">
    <w:name w:val="Underlining Char1"/>
    <w:rsid w:val="001B3B52"/>
    <w:rPr>
      <w:rFonts w:ascii="Arial Narrow" w:hAnsi="Arial Narrow" w:hint="default"/>
      <w:szCs w:val="24"/>
      <w:u w:val="single"/>
      <w:lang w:val="en-US" w:eastAsia="en-US" w:bidi="ar-SA"/>
    </w:rPr>
  </w:style>
  <w:style w:type="character" w:customStyle="1" w:styleId="UnderliningChar2">
    <w:name w:val="Underlining Char2"/>
    <w:rsid w:val="001B3B52"/>
    <w:rPr>
      <w:rFonts w:ascii="Arial Narrow" w:hAnsi="Arial Narrow" w:hint="default"/>
      <w:szCs w:val="24"/>
      <w:u w:val="single"/>
      <w:lang w:val="en-US" w:eastAsia="en-US" w:bidi="ar-SA"/>
    </w:rPr>
  </w:style>
  <w:style w:type="character" w:customStyle="1" w:styleId="MicroTextChar1">
    <w:name w:val="MicroText Char1"/>
    <w:rsid w:val="001B3B52"/>
    <w:rPr>
      <w:rFonts w:ascii="Arial Narrow" w:hAnsi="Arial Narrow" w:hint="default"/>
      <w:sz w:val="12"/>
      <w:szCs w:val="24"/>
      <w:lang w:val="en-US" w:eastAsia="en-US" w:bidi="ar-SA"/>
    </w:rPr>
  </w:style>
  <w:style w:type="character" w:customStyle="1" w:styleId="DefaultPara">
    <w:name w:val="Default Para"/>
    <w:rsid w:val="001B3B52"/>
    <w:rPr>
      <w:sz w:val="20"/>
    </w:rPr>
  </w:style>
  <w:style w:type="character" w:customStyle="1" w:styleId="SYSHYPERTEXT">
    <w:name w:val="SYS_HYPERTEXT"/>
    <w:rsid w:val="001B3B52"/>
    <w:rPr>
      <w:color w:val="0000FF"/>
      <w:u w:val="single"/>
    </w:rPr>
  </w:style>
  <w:style w:type="character" w:customStyle="1" w:styleId="Hyperlink1">
    <w:name w:val="Hyperlink1"/>
    <w:rsid w:val="001B3B5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B3B5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B3B52"/>
    <w:rPr>
      <w:rFonts w:ascii="Arial Narrow" w:hAnsi="Arial Narrow" w:hint="default"/>
      <w:noProof w:val="0"/>
      <w:szCs w:val="24"/>
      <w:u w:val="single"/>
      <w:lang w:val="en-US" w:eastAsia="en-US" w:bidi="ar-SA"/>
    </w:rPr>
  </w:style>
  <w:style w:type="character" w:customStyle="1" w:styleId="BlockHeading1Char">
    <w:name w:val="Block Heading 1 Char"/>
    <w:rsid w:val="001B3B5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B3B52"/>
    <w:rPr>
      <w:b/>
      <w:bCs w:val="0"/>
      <w:sz w:val="24"/>
      <w:szCs w:val="24"/>
      <w:u w:val="single"/>
      <w:lang w:val="en-US" w:eastAsia="en-US" w:bidi="ar-SA"/>
    </w:rPr>
  </w:style>
  <w:style w:type="character" w:customStyle="1" w:styleId="StyleTagTimesNewRomanChar">
    <w:name w:val="Style Tag + Times New Roman Char"/>
    <w:rsid w:val="001B3B5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B3B52"/>
    <w:rPr>
      <w:rFonts w:ascii="Arial Narrow" w:hAnsi="Arial Narrow" w:cs="Arial" w:hint="default"/>
      <w:b/>
      <w:bCs/>
      <w:iCs/>
      <w:sz w:val="24"/>
      <w:szCs w:val="28"/>
      <w:lang w:val="en-US" w:eastAsia="en-US" w:bidi="ar-SA"/>
    </w:rPr>
  </w:style>
  <w:style w:type="character" w:customStyle="1" w:styleId="UnderliningCharChar">
    <w:name w:val="Underlining Char Char"/>
    <w:rsid w:val="001B3B52"/>
    <w:rPr>
      <w:rFonts w:ascii="Arial Narrow" w:hAnsi="Arial Narrow" w:hint="default"/>
      <w:szCs w:val="24"/>
      <w:u w:val="single"/>
      <w:lang w:val="en-US" w:eastAsia="en-US" w:bidi="ar-SA"/>
    </w:rPr>
  </w:style>
  <w:style w:type="character" w:customStyle="1" w:styleId="StyleArialNarrow12ptBold">
    <w:name w:val="Style Arial Narrow 12 pt Bold"/>
    <w:rsid w:val="001B3B52"/>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1B3B52"/>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B3B52"/>
    <w:rPr>
      <w:noProof w:val="0"/>
      <w:u w:val="single"/>
      <w:lang w:val="en-US" w:eastAsia="en-US" w:bidi="ar-SA"/>
    </w:rPr>
  </w:style>
  <w:style w:type="character" w:customStyle="1" w:styleId="UnderlinedCharChar1">
    <w:name w:val="Underlined Char Char1"/>
    <w:rsid w:val="001B3B52"/>
    <w:rPr>
      <w:rFonts w:ascii="Bell MT" w:eastAsia="Times New Roman" w:hAnsi="Bell MT" w:hint="default"/>
      <w:bCs/>
      <w:iCs/>
      <w:sz w:val="22"/>
      <w:u w:val="single"/>
    </w:rPr>
  </w:style>
  <w:style w:type="character" w:customStyle="1" w:styleId="Heading2CharChar2">
    <w:name w:val="Heading 2 Char Char2"/>
    <w:rsid w:val="001B3B52"/>
    <w:rPr>
      <w:rFonts w:ascii="Arial" w:hAnsi="Arial" w:cs="Arial" w:hint="default"/>
      <w:b/>
      <w:bCs/>
      <w:iCs/>
      <w:sz w:val="22"/>
      <w:szCs w:val="28"/>
      <w:lang w:val="en-US" w:eastAsia="en-US" w:bidi="ar-SA"/>
    </w:rPr>
  </w:style>
  <w:style w:type="character" w:customStyle="1" w:styleId="doctitle">
    <w:name w:val="doctitle"/>
    <w:rsid w:val="001B3B52"/>
  </w:style>
  <w:style w:type="character" w:customStyle="1" w:styleId="cardtext-underlined0">
    <w:name w:val="card text- underlined"/>
    <w:rsid w:val="001B3B52"/>
    <w:rPr>
      <w:rFonts w:ascii="Garamond" w:hAnsi="Garamond" w:hint="default"/>
      <w:u w:val="single"/>
    </w:rPr>
  </w:style>
  <w:style w:type="character" w:customStyle="1" w:styleId="BodyText1">
    <w:name w:val="Body Text1"/>
    <w:basedOn w:val="DefaultParagraphFont"/>
    <w:rsid w:val="001B3B5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B3B52"/>
  </w:style>
  <w:style w:type="character" w:customStyle="1" w:styleId="BriefTitleChar">
    <w:name w:val="Brief Title Char"/>
    <w:basedOn w:val="DefaultParagraphFont"/>
    <w:rsid w:val="001B3B52"/>
    <w:rPr>
      <w:b/>
      <w:bCs w:val="0"/>
      <w:sz w:val="24"/>
      <w:szCs w:val="24"/>
      <w:u w:val="single"/>
      <w:lang w:val="en-US" w:eastAsia="en-US" w:bidi="ar-SA"/>
    </w:rPr>
  </w:style>
  <w:style w:type="character" w:customStyle="1" w:styleId="BriefTitle2Char">
    <w:name w:val="Brief Title 2 Char"/>
    <w:basedOn w:val="BriefTitleChar"/>
    <w:rsid w:val="001B3B5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B3B52"/>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B3B5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B3B52"/>
    <w:rPr>
      <w:rFonts w:ascii="AGaramond" w:hAnsi="AGaramond" w:cs="AGaramond" w:hint="default"/>
      <w:color w:val="211D1E"/>
      <w:sz w:val="14"/>
      <w:szCs w:val="14"/>
    </w:rPr>
  </w:style>
  <w:style w:type="character" w:customStyle="1" w:styleId="CharacterStyle2">
    <w:name w:val="Character Style 2"/>
    <w:uiPriority w:val="99"/>
    <w:rsid w:val="001B3B52"/>
    <w:rPr>
      <w:sz w:val="20"/>
      <w:szCs w:val="20"/>
    </w:rPr>
  </w:style>
  <w:style w:type="character" w:customStyle="1" w:styleId="cross-head">
    <w:name w:val="cross-head"/>
    <w:rsid w:val="001B3B52"/>
  </w:style>
  <w:style w:type="character" w:customStyle="1" w:styleId="Subtitle1">
    <w:name w:val="Subtitle1"/>
    <w:rsid w:val="001B3B52"/>
  </w:style>
  <w:style w:type="character" w:customStyle="1" w:styleId="metaorigin">
    <w:name w:val="meta_origin"/>
    <w:rsid w:val="001B3B52"/>
  </w:style>
  <w:style w:type="character" w:customStyle="1" w:styleId="mandelbrotrefrag">
    <w:name w:val="mandelbrot_refrag"/>
    <w:rsid w:val="001B3B52"/>
  </w:style>
  <w:style w:type="character" w:customStyle="1" w:styleId="eminfo">
    <w:name w:val="eminfo"/>
    <w:rsid w:val="001B3B52"/>
  </w:style>
  <w:style w:type="character" w:customStyle="1" w:styleId="emhighlight">
    <w:name w:val="emhighlight"/>
    <w:rsid w:val="001B3B52"/>
  </w:style>
  <w:style w:type="character" w:customStyle="1" w:styleId="name">
    <w:name w:val="name"/>
    <w:rsid w:val="001B3B52"/>
  </w:style>
  <w:style w:type="character" w:customStyle="1" w:styleId="tkrname">
    <w:name w:val="tkrname"/>
    <w:rsid w:val="001B3B52"/>
  </w:style>
  <w:style w:type="character" w:customStyle="1" w:styleId="tkrchange">
    <w:name w:val="tkrchange"/>
    <w:rsid w:val="001B3B52"/>
  </w:style>
  <w:style w:type="character" w:customStyle="1" w:styleId="source-org">
    <w:name w:val="source-org"/>
    <w:rsid w:val="001B3B52"/>
  </w:style>
  <w:style w:type="character" w:customStyle="1" w:styleId="updated">
    <w:name w:val="updated"/>
    <w:rsid w:val="001B3B52"/>
  </w:style>
  <w:style w:type="character" w:customStyle="1" w:styleId="last">
    <w:name w:val="last"/>
    <w:rsid w:val="001B3B52"/>
  </w:style>
  <w:style w:type="character" w:customStyle="1" w:styleId="Style11ptBoldUnderline1">
    <w:name w:val="Style 11 pt Bold Underline1"/>
    <w:rsid w:val="001B3B52"/>
    <w:rPr>
      <w:b/>
      <w:bCs/>
      <w:sz w:val="20"/>
      <w:u w:val="single"/>
    </w:rPr>
  </w:style>
  <w:style w:type="character" w:customStyle="1" w:styleId="StyleStyleunderlineBold11pt">
    <w:name w:val="Style Style underline + Bold + 11 pt"/>
    <w:rsid w:val="001B3B52"/>
    <w:rPr>
      <w:bCs/>
      <w:sz w:val="20"/>
      <w:u w:val="single"/>
    </w:rPr>
  </w:style>
  <w:style w:type="character" w:customStyle="1" w:styleId="StyleunderlineAsianTimesNewRomanBold">
    <w:name w:val="Style underline + (Asian) Times New Roman Bold"/>
    <w:rsid w:val="001B3B5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B3B52"/>
    <w:rPr>
      <w:b/>
      <w:bCs/>
      <w:sz w:val="20"/>
      <w:u w:val="single"/>
      <w:bdr w:val="single" w:sz="4" w:space="0" w:color="auto" w:frame="1"/>
    </w:rPr>
  </w:style>
  <w:style w:type="character" w:customStyle="1" w:styleId="A5">
    <w:name w:val="A5"/>
    <w:uiPriority w:val="99"/>
    <w:rsid w:val="001B3B52"/>
    <w:rPr>
      <w:rFonts w:ascii="Times New Roman" w:hAnsi="Times New Roman" w:cs="Times New Roman" w:hint="default"/>
      <w:color w:val="000000"/>
      <w:sz w:val="13"/>
      <w:szCs w:val="13"/>
    </w:rPr>
  </w:style>
  <w:style w:type="character" w:customStyle="1" w:styleId="quotepeekbase">
    <w:name w:val="quotepeekbase"/>
    <w:rsid w:val="001B3B52"/>
  </w:style>
  <w:style w:type="character" w:customStyle="1" w:styleId="cardChar1">
    <w:name w:val="card Char1"/>
    <w:rsid w:val="001B3B52"/>
    <w:rPr>
      <w:rFonts w:ascii="Calibri" w:eastAsia="Calibri" w:hAnsi="Calibri" w:cs="Calibri" w:hint="default"/>
      <w:sz w:val="24"/>
      <w:szCs w:val="22"/>
      <w:lang w:val="x-none" w:eastAsia="x-none"/>
    </w:rPr>
  </w:style>
  <w:style w:type="character" w:customStyle="1" w:styleId="NormalCard">
    <w:name w:val="Normal Card"/>
    <w:uiPriority w:val="1"/>
    <w:qFormat/>
    <w:rsid w:val="001B3B52"/>
    <w:rPr>
      <w:rFonts w:ascii="Times New Roman" w:hAnsi="Times New Roman" w:cs="Times New Roman" w:hint="default"/>
      <w:sz w:val="24"/>
    </w:rPr>
  </w:style>
  <w:style w:type="character" w:customStyle="1" w:styleId="HighlightedUnderline0">
    <w:name w:val="Highlighted Underline"/>
    <w:uiPriority w:val="1"/>
    <w:qFormat/>
    <w:rsid w:val="001B3B5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B3B52"/>
    <w:rPr>
      <w:rFonts w:ascii="Times New Roman" w:hAnsi="Times New Roman" w:cs="Times New Roman" w:hint="default"/>
      <w:sz w:val="16"/>
      <w:szCs w:val="16"/>
    </w:rPr>
  </w:style>
  <w:style w:type="character" w:customStyle="1" w:styleId="timebox">
    <w:name w:val="timebox"/>
    <w:rsid w:val="001B3B52"/>
  </w:style>
  <w:style w:type="character" w:customStyle="1" w:styleId="Heading2Subtext">
    <w:name w:val="Heading 2 Subtext"/>
    <w:rsid w:val="001B3B52"/>
    <w:rPr>
      <w:rFonts w:ascii="Times New Roman" w:hAnsi="Times New Roman" w:cs="Times New Roman" w:hint="default"/>
      <w:sz w:val="16"/>
    </w:rPr>
  </w:style>
  <w:style w:type="character" w:customStyle="1" w:styleId="-SmallText-">
    <w:name w:val="-Small Text-"/>
    <w:rsid w:val="001B3B52"/>
    <w:rPr>
      <w:rFonts w:ascii="Garamond" w:hAnsi="Garamond" w:hint="default"/>
      <w:sz w:val="16"/>
    </w:rPr>
  </w:style>
  <w:style w:type="character" w:customStyle="1" w:styleId="label">
    <w:name w:val="label"/>
    <w:rsid w:val="001B3B52"/>
  </w:style>
  <w:style w:type="character" w:customStyle="1" w:styleId="BoldUnderlineCharChar">
    <w:name w:val="BoldUnderline Char Char"/>
    <w:rsid w:val="001B3B5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B3B52"/>
  </w:style>
  <w:style w:type="character" w:customStyle="1" w:styleId="FontStyle477">
    <w:name w:val="Font Style477"/>
    <w:basedOn w:val="DefaultParagraphFont"/>
    <w:uiPriority w:val="99"/>
    <w:rsid w:val="001B3B52"/>
    <w:rPr>
      <w:rFonts w:ascii="Times New Roman" w:hAnsi="Times New Roman" w:cs="Times New Roman" w:hint="default"/>
      <w:sz w:val="18"/>
      <w:szCs w:val="18"/>
    </w:rPr>
  </w:style>
  <w:style w:type="character" w:customStyle="1" w:styleId="FontStyle505">
    <w:name w:val="Font Style505"/>
    <w:basedOn w:val="DefaultParagraphFont"/>
    <w:uiPriority w:val="99"/>
    <w:rsid w:val="001B3B52"/>
    <w:rPr>
      <w:rFonts w:ascii="Times New Roman" w:hAnsi="Times New Roman" w:cs="Times New Roman" w:hint="default"/>
      <w:sz w:val="18"/>
      <w:szCs w:val="18"/>
    </w:rPr>
  </w:style>
  <w:style w:type="character" w:customStyle="1" w:styleId="FontStyle514">
    <w:name w:val="Font Style514"/>
    <w:basedOn w:val="DefaultParagraphFont"/>
    <w:uiPriority w:val="99"/>
    <w:rsid w:val="001B3B52"/>
    <w:rPr>
      <w:rFonts w:ascii="Times New Roman" w:hAnsi="Times New Roman" w:cs="Times New Roman" w:hint="default"/>
      <w:sz w:val="14"/>
      <w:szCs w:val="14"/>
    </w:rPr>
  </w:style>
  <w:style w:type="character" w:customStyle="1" w:styleId="FontStyle500">
    <w:name w:val="Font Style500"/>
    <w:basedOn w:val="DefaultParagraphFont"/>
    <w:uiPriority w:val="99"/>
    <w:rsid w:val="001B3B52"/>
    <w:rPr>
      <w:rFonts w:ascii="Times New Roman" w:hAnsi="Times New Roman" w:cs="Times New Roman" w:hint="default"/>
      <w:b/>
      <w:bCs/>
      <w:sz w:val="16"/>
      <w:szCs w:val="16"/>
    </w:rPr>
  </w:style>
  <w:style w:type="character" w:customStyle="1" w:styleId="CardCite1">
    <w:name w:val="CardCite1"/>
    <w:qFormat/>
    <w:rsid w:val="001B3B5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B3B5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B3B52"/>
    <w:rPr>
      <w:rFonts w:ascii="Times New Roman" w:hAnsi="Times New Roman" w:cs="Times New Roman" w:hint="default"/>
      <w:b/>
      <w:bCs/>
      <w:sz w:val="22"/>
      <w:szCs w:val="22"/>
    </w:rPr>
  </w:style>
  <w:style w:type="character" w:customStyle="1" w:styleId="CharacterStyle3">
    <w:name w:val="Character Style 3"/>
    <w:uiPriority w:val="99"/>
    <w:rsid w:val="001B3B52"/>
    <w:rPr>
      <w:rFonts w:ascii="Bookman Old Style" w:hAnsi="Bookman Old Style" w:cs="Bookman Old Style" w:hint="default"/>
      <w:spacing w:val="-5"/>
      <w:sz w:val="18"/>
      <w:szCs w:val="18"/>
    </w:rPr>
  </w:style>
  <w:style w:type="character" w:customStyle="1" w:styleId="UnderlineStyleChar7">
    <w:name w:val="Underline Style Char7"/>
    <w:rsid w:val="001B3B52"/>
    <w:rPr>
      <w:rFonts w:ascii="Garamond" w:hAnsi="Garamond" w:hint="default"/>
      <w:sz w:val="22"/>
      <w:szCs w:val="24"/>
      <w:u w:val="single"/>
      <w:lang w:val="en-US" w:eastAsia="en-US" w:bidi="ar-SA"/>
    </w:rPr>
  </w:style>
  <w:style w:type="character" w:customStyle="1" w:styleId="StyleArial6ptBold">
    <w:name w:val="Style Arial 6 pt Bold"/>
    <w:rsid w:val="001B3B52"/>
    <w:rPr>
      <w:rFonts w:ascii="Arial" w:hAnsi="Arial" w:cs="Arial" w:hint="default"/>
      <w:bCs/>
      <w:sz w:val="12"/>
    </w:rPr>
  </w:style>
  <w:style w:type="character" w:customStyle="1" w:styleId="Heading2Char5">
    <w:name w:val="Heading 2 Char5"/>
    <w:rsid w:val="001B3B52"/>
    <w:rPr>
      <w:rFonts w:ascii="Garamond" w:hAnsi="Garamond" w:cs="Arial" w:hint="default"/>
      <w:b/>
      <w:bCs/>
      <w:iCs/>
      <w:sz w:val="24"/>
      <w:szCs w:val="28"/>
      <w:lang w:val="en-US" w:eastAsia="en-US" w:bidi="ar-SA"/>
    </w:rPr>
  </w:style>
  <w:style w:type="character" w:customStyle="1" w:styleId="TagGreg">
    <w:name w:val="TagGreg"/>
    <w:uiPriority w:val="1"/>
    <w:qFormat/>
    <w:rsid w:val="001B3B52"/>
    <w:rPr>
      <w:b/>
      <w:bCs w:val="0"/>
      <w:sz w:val="24"/>
    </w:rPr>
  </w:style>
  <w:style w:type="character" w:customStyle="1" w:styleId="StyleDebateUnderline10pt">
    <w:name w:val="Style Debate Underline + 10 pt"/>
    <w:rsid w:val="001B3B52"/>
    <w:rPr>
      <w:rFonts w:ascii="Times New Roman" w:hAnsi="Times New Roman" w:cs="Times New Roman" w:hint="default"/>
      <w:sz w:val="20"/>
      <w:szCs w:val="20"/>
      <w:u w:val="single"/>
    </w:rPr>
  </w:style>
  <w:style w:type="character" w:customStyle="1" w:styleId="underlinedCharChar0">
    <w:name w:val="underlined Char Char"/>
    <w:locked/>
    <w:rsid w:val="001B3B52"/>
    <w:rPr>
      <w:u w:val="single"/>
    </w:rPr>
  </w:style>
  <w:style w:type="character" w:customStyle="1" w:styleId="SourceBold">
    <w:name w:val="Source Bold"/>
    <w:rsid w:val="001B3B52"/>
    <w:rPr>
      <w:rFonts w:ascii="Arial Narrow" w:hAnsi="Arial Narrow" w:hint="default"/>
      <w:b/>
      <w:bCs w:val="0"/>
      <w:strike w:val="0"/>
      <w:dstrike w:val="0"/>
      <w:sz w:val="24"/>
      <w:u w:val="none"/>
      <w:effect w:val="none"/>
    </w:rPr>
  </w:style>
  <w:style w:type="character" w:customStyle="1" w:styleId="2xBoldUnderline">
    <w:name w:val="2x_Bold_Underline"/>
    <w:rsid w:val="001B3B52"/>
    <w:rPr>
      <w:b/>
      <w:bCs/>
      <w:sz w:val="24"/>
      <w:u w:val="thick"/>
    </w:rPr>
  </w:style>
  <w:style w:type="character" w:customStyle="1" w:styleId="Dottedunderline">
    <w:name w:val="Dotted underline"/>
    <w:rsid w:val="001B3B52"/>
    <w:rPr>
      <w:u w:val="dotted"/>
    </w:rPr>
  </w:style>
  <w:style w:type="character" w:customStyle="1" w:styleId="readChar">
    <w:name w:val="read Char"/>
    <w:rsid w:val="001B3B52"/>
    <w:rPr>
      <w:szCs w:val="22"/>
      <w:u w:val="single"/>
      <w:lang w:val="en-US" w:eastAsia="en-US" w:bidi="ar-SA"/>
    </w:rPr>
  </w:style>
  <w:style w:type="character" w:customStyle="1" w:styleId="underlining0">
    <w:name w:val="underlining"/>
    <w:rsid w:val="001B3B52"/>
    <w:rPr>
      <w:u w:val="single"/>
    </w:rPr>
  </w:style>
  <w:style w:type="character" w:customStyle="1" w:styleId="btitle">
    <w:name w:val="btitle"/>
    <w:rsid w:val="001B3B52"/>
  </w:style>
  <w:style w:type="character" w:customStyle="1" w:styleId="green">
    <w:name w:val="green"/>
    <w:rsid w:val="001B3B52"/>
  </w:style>
  <w:style w:type="character" w:customStyle="1" w:styleId="BodyText20">
    <w:name w:val="Body Text2"/>
    <w:rsid w:val="001B3B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1B3B5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B3B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B3B5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B3B5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B3B5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B3B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B3B52"/>
    <w:rPr>
      <w:rFonts w:ascii="Sylfaen" w:hAnsi="Sylfaen" w:cs="Sylfaen" w:hint="default"/>
      <w:i/>
      <w:iCs/>
      <w:strike w:val="0"/>
      <w:dstrike w:val="0"/>
      <w:sz w:val="19"/>
      <w:szCs w:val="19"/>
      <w:u w:val="none"/>
      <w:effect w:val="none"/>
      <w:shd w:val="clear" w:color="auto" w:fill="FFFFFF"/>
    </w:rPr>
  </w:style>
  <w:style w:type="character" w:customStyle="1" w:styleId="1">
    <w:name w:val="1"/>
    <w:rsid w:val="001B3B52"/>
    <w:rPr>
      <w:rFonts w:ascii="Arial" w:hAnsi="Arial" w:cs="Arial" w:hint="default"/>
      <w:bCs/>
      <w:sz w:val="20"/>
      <w:u w:val="single"/>
      <w:lang w:val="en-US" w:eastAsia="en-US" w:bidi="ar-SA"/>
    </w:rPr>
  </w:style>
  <w:style w:type="character" w:customStyle="1" w:styleId="CharChar31">
    <w:name w:val="Char Char31"/>
    <w:rsid w:val="001B3B52"/>
    <w:rPr>
      <w:rFonts w:ascii="Arial" w:hAnsi="Arial" w:cs="Arial" w:hint="default"/>
      <w:b/>
      <w:bCs/>
      <w:iCs/>
      <w:lang w:val="en-US" w:eastAsia="en-US" w:bidi="ar-SA"/>
    </w:rPr>
  </w:style>
  <w:style w:type="character" w:customStyle="1" w:styleId="Subtitle2">
    <w:name w:val="Subtitle2"/>
    <w:rsid w:val="001B3B52"/>
  </w:style>
  <w:style w:type="character" w:customStyle="1" w:styleId="drop">
    <w:name w:val="drop"/>
    <w:rsid w:val="001B3B52"/>
  </w:style>
  <w:style w:type="character" w:customStyle="1" w:styleId="bioline">
    <w:name w:val="bioline"/>
    <w:rsid w:val="001B3B52"/>
  </w:style>
  <w:style w:type="character" w:customStyle="1" w:styleId="articletitle0">
    <w:name w:val="article_title"/>
    <w:rsid w:val="001B3B52"/>
  </w:style>
  <w:style w:type="character" w:customStyle="1" w:styleId="A4">
    <w:name w:val="A4"/>
    <w:uiPriority w:val="99"/>
    <w:rsid w:val="001B3B52"/>
    <w:rPr>
      <w:color w:val="000000"/>
    </w:rPr>
  </w:style>
  <w:style w:type="character" w:customStyle="1" w:styleId="s2">
    <w:name w:val="s2"/>
    <w:rsid w:val="001B3B52"/>
  </w:style>
  <w:style w:type="character" w:customStyle="1" w:styleId="s4">
    <w:name w:val="s4"/>
    <w:rsid w:val="001B3B52"/>
  </w:style>
  <w:style w:type="character" w:customStyle="1" w:styleId="s5">
    <w:name w:val="s5"/>
    <w:rsid w:val="001B3B52"/>
  </w:style>
  <w:style w:type="character" w:customStyle="1" w:styleId="cap">
    <w:name w:val="cap"/>
    <w:rsid w:val="001B3B52"/>
  </w:style>
  <w:style w:type="character" w:customStyle="1" w:styleId="rightsnotice">
    <w:name w:val="rightsnotice"/>
    <w:rsid w:val="001B3B52"/>
  </w:style>
  <w:style w:type="character" w:customStyle="1" w:styleId="Caption1">
    <w:name w:val="Caption1"/>
    <w:rsid w:val="001B3B52"/>
  </w:style>
  <w:style w:type="character" w:customStyle="1" w:styleId="credit">
    <w:name w:val="credit"/>
    <w:rsid w:val="001B3B52"/>
  </w:style>
  <w:style w:type="character" w:customStyle="1" w:styleId="scaps">
    <w:name w:val="scaps"/>
    <w:rsid w:val="001B3B52"/>
  </w:style>
  <w:style w:type="character" w:customStyle="1" w:styleId="current-article">
    <w:name w:val="current-article"/>
    <w:rsid w:val="001B3B52"/>
  </w:style>
  <w:style w:type="character" w:customStyle="1" w:styleId="related-current-indicator">
    <w:name w:val="related-current-indicator"/>
    <w:rsid w:val="001B3B52"/>
  </w:style>
  <w:style w:type="character" w:customStyle="1" w:styleId="bylclear">
    <w:name w:val="bylclear"/>
    <w:rsid w:val="001B3B52"/>
  </w:style>
  <w:style w:type="character" w:customStyle="1" w:styleId="timestamp">
    <w:name w:val="timestamp"/>
    <w:rsid w:val="001B3B52"/>
  </w:style>
  <w:style w:type="character" w:customStyle="1" w:styleId="comments">
    <w:name w:val="comments"/>
    <w:rsid w:val="001B3B52"/>
  </w:style>
  <w:style w:type="character" w:customStyle="1" w:styleId="essaytext">
    <w:name w:val="essaytext"/>
    <w:rsid w:val="001B3B52"/>
  </w:style>
  <w:style w:type="character" w:customStyle="1" w:styleId="username">
    <w:name w:val="username"/>
    <w:rsid w:val="001B3B52"/>
  </w:style>
  <w:style w:type="character" w:customStyle="1" w:styleId="toplinks">
    <w:name w:val="toplinks"/>
    <w:rsid w:val="001B3B52"/>
  </w:style>
  <w:style w:type="character" w:customStyle="1" w:styleId="A3">
    <w:name w:val="A3"/>
    <w:uiPriority w:val="99"/>
    <w:rsid w:val="001B3B52"/>
    <w:rPr>
      <w:rFonts w:ascii="Perpetua" w:hAnsi="Perpetua" w:cs="Perpetua" w:hint="default"/>
      <w:color w:val="000000"/>
      <w:sz w:val="15"/>
      <w:szCs w:val="15"/>
    </w:rPr>
  </w:style>
  <w:style w:type="character" w:customStyle="1" w:styleId="see">
    <w:name w:val="see"/>
    <w:rsid w:val="001B3B52"/>
  </w:style>
  <w:style w:type="character" w:customStyle="1" w:styleId="first-letter">
    <w:name w:val="first-letter"/>
    <w:rsid w:val="001B3B52"/>
  </w:style>
  <w:style w:type="character" w:customStyle="1" w:styleId="focusparagraph">
    <w:name w:val="focusparagraph"/>
    <w:rsid w:val="001B3B52"/>
  </w:style>
  <w:style w:type="character" w:customStyle="1" w:styleId="lightblue">
    <w:name w:val="lightblue"/>
    <w:rsid w:val="001B3B52"/>
  </w:style>
  <w:style w:type="character" w:customStyle="1" w:styleId="StyleUnderlineCharChar9pt">
    <w:name w:val="Style Underline Char Char + 9 pt"/>
    <w:rsid w:val="001B3B5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B3B52"/>
  </w:style>
  <w:style w:type="character" w:customStyle="1" w:styleId="Title10">
    <w:name w:val="Title1"/>
    <w:rsid w:val="001B3B52"/>
  </w:style>
  <w:style w:type="character" w:customStyle="1" w:styleId="BoldandUnderlineCharCharCharChar">
    <w:name w:val="Bold and Underline Char Char Char Char"/>
    <w:rsid w:val="001B3B52"/>
    <w:rPr>
      <w:b/>
      <w:bCs w:val="0"/>
      <w:noProof w:val="0"/>
      <w:u w:val="single"/>
      <w:lang w:val="en-US" w:eastAsia="en-US" w:bidi="ar-SA"/>
    </w:rPr>
  </w:style>
  <w:style w:type="character" w:customStyle="1" w:styleId="FontStyle29">
    <w:name w:val="Font Style29"/>
    <w:uiPriority w:val="99"/>
    <w:rsid w:val="001B3B52"/>
    <w:rPr>
      <w:rFonts w:ascii="Arial" w:hAnsi="Arial" w:cs="Arial" w:hint="default"/>
      <w:sz w:val="14"/>
      <w:szCs w:val="14"/>
    </w:rPr>
  </w:style>
  <w:style w:type="character" w:customStyle="1" w:styleId="titles">
    <w:name w:val="titles"/>
    <w:rsid w:val="001B3B52"/>
  </w:style>
  <w:style w:type="character" w:customStyle="1" w:styleId="articletext0">
    <w:name w:val="article_text"/>
    <w:rsid w:val="001B3B52"/>
  </w:style>
  <w:style w:type="character" w:customStyle="1" w:styleId="contentauthor">
    <w:name w:val="contentauthor"/>
    <w:rsid w:val="001B3B52"/>
  </w:style>
  <w:style w:type="character" w:customStyle="1" w:styleId="subarticleheader">
    <w:name w:val="subarticleheader"/>
    <w:rsid w:val="001B3B52"/>
  </w:style>
  <w:style w:type="character" w:customStyle="1" w:styleId="spelle">
    <w:name w:val="spelle"/>
    <w:rsid w:val="001B3B52"/>
  </w:style>
  <w:style w:type="character" w:customStyle="1" w:styleId="grame">
    <w:name w:val="grame"/>
    <w:rsid w:val="001B3B52"/>
  </w:style>
  <w:style w:type="character" w:customStyle="1" w:styleId="newstitle1">
    <w:name w:val="newstitle1"/>
    <w:rsid w:val="001B3B52"/>
  </w:style>
  <w:style w:type="character" w:customStyle="1" w:styleId="copy">
    <w:name w:val="copy"/>
    <w:rsid w:val="001B3B52"/>
  </w:style>
  <w:style w:type="character" w:customStyle="1" w:styleId="topheadline">
    <w:name w:val="topheadline"/>
    <w:rsid w:val="001B3B52"/>
  </w:style>
  <w:style w:type="character" w:customStyle="1" w:styleId="Stylereduce27pt">
    <w:name w:val="Style reduce2 + 7 pt"/>
    <w:rsid w:val="001B3B52"/>
    <w:rPr>
      <w:rFonts w:ascii="Times New Roman" w:hAnsi="Times New Roman" w:cs="Arial" w:hint="default"/>
      <w:color w:val="000000"/>
      <w:sz w:val="14"/>
      <w:szCs w:val="22"/>
    </w:rPr>
  </w:style>
  <w:style w:type="character" w:customStyle="1" w:styleId="srtitle">
    <w:name w:val="srtitle"/>
    <w:rsid w:val="001B3B52"/>
  </w:style>
  <w:style w:type="character" w:customStyle="1" w:styleId="st1">
    <w:name w:val="st1"/>
    <w:rsid w:val="001B3B52"/>
  </w:style>
  <w:style w:type="character" w:customStyle="1" w:styleId="StyleStyleGaramond">
    <w:name w:val="Style Style Garamond +"/>
    <w:rsid w:val="001B3B52"/>
    <w:rPr>
      <w:rFonts w:ascii="Garamond" w:hAnsi="Garamond" w:cs="Times New Roman" w:hint="default"/>
      <w:sz w:val="20"/>
    </w:rPr>
  </w:style>
  <w:style w:type="character" w:customStyle="1" w:styleId="quotechar0">
    <w:name w:val="quotechar"/>
    <w:rsid w:val="001B3B52"/>
  </w:style>
  <w:style w:type="character" w:customStyle="1" w:styleId="boldunderline1">
    <w:name w:val="boldunderline"/>
    <w:rsid w:val="001B3B52"/>
  </w:style>
  <w:style w:type="character" w:customStyle="1" w:styleId="A8">
    <w:name w:val="A8"/>
    <w:rsid w:val="001B3B52"/>
    <w:rPr>
      <w:rFonts w:ascii="Scala" w:hAnsi="Scala" w:cs="Scala" w:hint="default"/>
      <w:color w:val="000000"/>
      <w:sz w:val="15"/>
      <w:szCs w:val="15"/>
    </w:rPr>
  </w:style>
  <w:style w:type="character" w:customStyle="1" w:styleId="A0">
    <w:name w:val="A0"/>
    <w:uiPriority w:val="99"/>
    <w:rsid w:val="001B3B52"/>
    <w:rPr>
      <w:rFonts w:ascii="Scala" w:hAnsi="Scala" w:cs="Scala" w:hint="default"/>
      <w:color w:val="000000"/>
      <w:sz w:val="16"/>
      <w:szCs w:val="16"/>
    </w:rPr>
  </w:style>
  <w:style w:type="character" w:customStyle="1" w:styleId="Date11">
    <w:name w:val="Date11"/>
    <w:rsid w:val="001B3B52"/>
  </w:style>
  <w:style w:type="character" w:customStyle="1" w:styleId="Boxout">
    <w:name w:val="Box out"/>
    <w:uiPriority w:val="1"/>
    <w:qFormat/>
    <w:rsid w:val="001B3B52"/>
    <w:rPr>
      <w:rFonts w:ascii="Tahoma" w:hAnsi="Tahoma" w:cs="Tahoma" w:hint="default"/>
      <w:b/>
      <w:bCs w:val="0"/>
      <w:sz w:val="20"/>
      <w:u w:val="single"/>
      <w:bdr w:val="none" w:sz="0" w:space="0" w:color="auto" w:frame="1"/>
      <w:shd w:val="clear" w:color="auto" w:fill="A9E8F5"/>
    </w:rPr>
  </w:style>
  <w:style w:type="character" w:customStyle="1" w:styleId="metad">
    <w:name w:val="metad"/>
    <w:rsid w:val="001B3B52"/>
  </w:style>
  <w:style w:type="character" w:customStyle="1" w:styleId="sifr-alternate">
    <w:name w:val="sifr-alternate"/>
    <w:rsid w:val="001B3B52"/>
  </w:style>
  <w:style w:type="character" w:customStyle="1" w:styleId="justify1">
    <w:name w:val="justify1"/>
    <w:rsid w:val="001B3B52"/>
  </w:style>
  <w:style w:type="character" w:customStyle="1" w:styleId="artbody1">
    <w:name w:val="art_body1"/>
    <w:rsid w:val="001B3B52"/>
    <w:rPr>
      <w:rFonts w:ascii="Arial" w:hAnsi="Arial" w:cs="Arial" w:hint="default"/>
    </w:rPr>
  </w:style>
  <w:style w:type="character" w:customStyle="1" w:styleId="A1">
    <w:name w:val="A1"/>
    <w:uiPriority w:val="99"/>
    <w:rsid w:val="001B3B52"/>
    <w:rPr>
      <w:rFonts w:ascii="Book Antiqua" w:hAnsi="Book Antiqua" w:cs="Book Antiqua" w:hint="default"/>
      <w:color w:val="221E1F"/>
      <w:sz w:val="22"/>
      <w:szCs w:val="22"/>
    </w:rPr>
  </w:style>
  <w:style w:type="character" w:customStyle="1" w:styleId="reality">
    <w:name w:val="reality"/>
    <w:rsid w:val="001B3B52"/>
  </w:style>
  <w:style w:type="character" w:customStyle="1" w:styleId="text2">
    <w:name w:val="text2"/>
    <w:rsid w:val="001B3B52"/>
  </w:style>
  <w:style w:type="character" w:customStyle="1" w:styleId="StyleUnderlineChar2CharChar11pt">
    <w:name w:val="Style Underline Char2 Char Char + 11 pt"/>
    <w:rsid w:val="001B3B52"/>
    <w:rPr>
      <w:rFonts w:ascii="Times New Roman" w:hAnsi="Times New Roman" w:cs="Times New Roman" w:hint="default"/>
      <w:sz w:val="20"/>
      <w:u w:val="single"/>
    </w:rPr>
  </w:style>
  <w:style w:type="character" w:customStyle="1" w:styleId="StyleStyleBoldUnderline11pt">
    <w:name w:val="Style Style Bold Underline + 11 pt"/>
    <w:rsid w:val="001B3B52"/>
    <w:rPr>
      <w:b/>
      <w:bCs/>
      <w:sz w:val="20"/>
      <w:u w:val="single"/>
    </w:rPr>
  </w:style>
  <w:style w:type="character" w:customStyle="1" w:styleId="articlehead2">
    <w:name w:val="articlehead2"/>
    <w:rsid w:val="001B3B52"/>
  </w:style>
  <w:style w:type="character" w:customStyle="1" w:styleId="pronset">
    <w:name w:val="pronset"/>
    <w:rsid w:val="001B3B52"/>
  </w:style>
  <w:style w:type="character" w:customStyle="1" w:styleId="prondelim">
    <w:name w:val="prondelim"/>
    <w:rsid w:val="001B3B52"/>
  </w:style>
  <w:style w:type="character" w:customStyle="1" w:styleId="prontoggle">
    <w:name w:val="pron_toggle"/>
    <w:rsid w:val="001B3B52"/>
  </w:style>
  <w:style w:type="character" w:customStyle="1" w:styleId="boldface">
    <w:name w:val="boldface"/>
    <w:rsid w:val="001B3B52"/>
  </w:style>
  <w:style w:type="character" w:customStyle="1" w:styleId="secondary-bf">
    <w:name w:val="secondary-bf"/>
    <w:rsid w:val="001B3B52"/>
  </w:style>
  <w:style w:type="table" w:styleId="ColorfulGrid-Accent1">
    <w:name w:val="Colorful Grid Accent 1"/>
    <w:basedOn w:val="TableNormal"/>
    <w:link w:val="ColorfulGrid-Accent1Char"/>
    <w:uiPriority w:val="29"/>
    <w:unhideWhenUsed/>
    <w:rsid w:val="001B3B52"/>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B3B52"/>
    <w:rPr>
      <w:rFonts w:ascii="Times New Roman" w:hAnsi="Times New Roman" w:cs="Times New Roman" w:hint="default"/>
      <w:iCs/>
      <w:color w:val="000000"/>
      <w:sz w:val="16"/>
    </w:rPr>
  </w:style>
  <w:style w:type="character" w:customStyle="1" w:styleId="Boxout0">
    <w:name w:val="Boxout"/>
    <w:uiPriority w:val="1"/>
    <w:qFormat/>
    <w:rsid w:val="001B3B5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B3B52"/>
  </w:style>
  <w:style w:type="character" w:customStyle="1" w:styleId="detailtitle">
    <w:name w:val="detailtitle"/>
    <w:rsid w:val="001B3B52"/>
  </w:style>
  <w:style w:type="character" w:customStyle="1" w:styleId="storydate">
    <w:name w:val="storydate"/>
    <w:rsid w:val="001B3B52"/>
  </w:style>
  <w:style w:type="character" w:customStyle="1" w:styleId="preloadwrap">
    <w:name w:val="preloadwrap"/>
    <w:rsid w:val="001B3B52"/>
  </w:style>
  <w:style w:type="character" w:customStyle="1" w:styleId="creditwrap">
    <w:name w:val="creditwrap"/>
    <w:rsid w:val="001B3B52"/>
  </w:style>
  <w:style w:type="character" w:customStyle="1" w:styleId="DefaultChar1">
    <w:name w:val="Default Char1"/>
    <w:rsid w:val="001B3B52"/>
    <w:rPr>
      <w:noProof w:val="0"/>
      <w:color w:val="000000"/>
      <w:lang w:val="en-US" w:eastAsia="en-US" w:bidi="ar-SA"/>
    </w:rPr>
  </w:style>
  <w:style w:type="character" w:customStyle="1" w:styleId="textunderlineChar0">
    <w:name w:val="text underline Char"/>
    <w:link w:val="textunderline0"/>
    <w:rsid w:val="001B3B52"/>
    <w:rPr>
      <w:u w:val="thick"/>
    </w:rPr>
  </w:style>
  <w:style w:type="character" w:customStyle="1" w:styleId="BoldChar">
    <w:name w:val="Bold Char"/>
    <w:rsid w:val="001B3B52"/>
    <w:rPr>
      <w:rFonts w:ascii="Times New Roman" w:eastAsia="Times New Roman" w:hAnsi="Times New Roman" w:cs="Times New Roman" w:hint="default"/>
      <w:b/>
      <w:bCs w:val="0"/>
      <w:szCs w:val="24"/>
    </w:rPr>
  </w:style>
  <w:style w:type="character" w:customStyle="1" w:styleId="pmterms31">
    <w:name w:val="pmterms31"/>
    <w:rsid w:val="001B3B52"/>
    <w:rPr>
      <w:b/>
      <w:bCs/>
      <w:i w:val="0"/>
      <w:iCs w:val="0"/>
      <w:color w:val="000000"/>
    </w:rPr>
  </w:style>
  <w:style w:type="character" w:customStyle="1" w:styleId="ft01">
    <w:name w:val="ft01"/>
    <w:rsid w:val="001B3B52"/>
    <w:rPr>
      <w:rFonts w:ascii="Times" w:hAnsi="Times" w:cs="Times" w:hint="default"/>
      <w:color w:val="000000"/>
      <w:sz w:val="14"/>
      <w:szCs w:val="14"/>
    </w:rPr>
  </w:style>
  <w:style w:type="character" w:customStyle="1" w:styleId="ft11">
    <w:name w:val="ft11"/>
    <w:rsid w:val="001B3B52"/>
    <w:rPr>
      <w:rFonts w:ascii="Times" w:hAnsi="Times" w:cs="Times" w:hint="default"/>
      <w:color w:val="000000"/>
      <w:sz w:val="17"/>
      <w:szCs w:val="17"/>
    </w:rPr>
  </w:style>
  <w:style w:type="character" w:customStyle="1" w:styleId="ft21">
    <w:name w:val="ft21"/>
    <w:rsid w:val="001B3B52"/>
    <w:rPr>
      <w:rFonts w:ascii="Times" w:hAnsi="Times" w:cs="Times" w:hint="default"/>
      <w:color w:val="000000"/>
      <w:sz w:val="15"/>
      <w:szCs w:val="15"/>
    </w:rPr>
  </w:style>
  <w:style w:type="character" w:customStyle="1" w:styleId="ft31">
    <w:name w:val="ft31"/>
    <w:rsid w:val="001B3B52"/>
    <w:rPr>
      <w:rFonts w:ascii="Times" w:hAnsi="Times" w:cs="Times" w:hint="default"/>
      <w:color w:val="000000"/>
      <w:sz w:val="15"/>
      <w:szCs w:val="15"/>
    </w:rPr>
  </w:style>
  <w:style w:type="character" w:customStyle="1" w:styleId="dquo">
    <w:name w:val="dquo"/>
    <w:rsid w:val="001B3B52"/>
  </w:style>
  <w:style w:type="character" w:customStyle="1" w:styleId="caps2">
    <w:name w:val="caps2"/>
    <w:rsid w:val="001B3B52"/>
  </w:style>
  <w:style w:type="character" w:customStyle="1" w:styleId="CardsFont12ptCharCharCharChar">
    <w:name w:val="Cards + Font: 12 pt Char Char Char Char"/>
    <w:rsid w:val="001B3B52"/>
    <w:rPr>
      <w:sz w:val="24"/>
      <w:szCs w:val="24"/>
      <w:u w:val="thick"/>
      <w:lang w:val="en-US" w:eastAsia="en-US" w:bidi="ar-SA"/>
    </w:rPr>
  </w:style>
  <w:style w:type="character" w:customStyle="1" w:styleId="ccs">
    <w:name w:val="c cs"/>
    <w:rsid w:val="001B3B52"/>
  </w:style>
  <w:style w:type="character" w:customStyle="1" w:styleId="UnderlinedEvChar">
    <w:name w:val="Underlined Ev Char"/>
    <w:rsid w:val="001B3B52"/>
    <w:rPr>
      <w:rFonts w:ascii="Times New Roman" w:eastAsia="Times New Roman" w:hAnsi="Times New Roman" w:cs="Times New Roman" w:hint="default"/>
      <w:szCs w:val="24"/>
      <w:u w:val="single"/>
    </w:rPr>
  </w:style>
  <w:style w:type="character" w:customStyle="1" w:styleId="dropshadow">
    <w:name w:val="dropshadow"/>
    <w:rsid w:val="001B3B52"/>
  </w:style>
  <w:style w:type="character" w:customStyle="1" w:styleId="d05ws">
    <w:name w:val="d05ws"/>
    <w:rsid w:val="001B3B52"/>
  </w:style>
  <w:style w:type="character" w:customStyle="1" w:styleId="rzibod">
    <w:name w:val="rzibod"/>
    <w:rsid w:val="001B3B52"/>
  </w:style>
  <w:style w:type="character" w:customStyle="1" w:styleId="StyleBold1">
    <w:name w:val="Style Bold1"/>
    <w:rsid w:val="001B3B52"/>
    <w:rPr>
      <w:rFonts w:ascii="Georgia" w:hAnsi="Georgia" w:hint="default"/>
      <w:b/>
      <w:bCs/>
      <w:sz w:val="22"/>
    </w:rPr>
  </w:style>
  <w:style w:type="character" w:customStyle="1" w:styleId="headertext">
    <w:name w:val="headertext"/>
    <w:rsid w:val="001B3B52"/>
  </w:style>
  <w:style w:type="character" w:customStyle="1" w:styleId="endnote-reference">
    <w:name w:val="endnote-reference"/>
    <w:rsid w:val="001B3B52"/>
  </w:style>
  <w:style w:type="character" w:customStyle="1" w:styleId="officialsname">
    <w:name w:val="official_s_name"/>
    <w:rsid w:val="001B3B52"/>
  </w:style>
  <w:style w:type="character" w:customStyle="1" w:styleId="audience">
    <w:name w:val="audience"/>
    <w:rsid w:val="001B3B52"/>
  </w:style>
  <w:style w:type="character" w:customStyle="1" w:styleId="A7">
    <w:name w:val="A7"/>
    <w:uiPriority w:val="99"/>
    <w:rsid w:val="001B3B52"/>
    <w:rPr>
      <w:rFonts w:ascii="Myriad Pro" w:hAnsi="Myriad Pro" w:cs="Myriad Pro" w:hint="default"/>
      <w:color w:val="0066B1"/>
      <w:sz w:val="22"/>
      <w:szCs w:val="22"/>
    </w:rPr>
  </w:style>
  <w:style w:type="character" w:customStyle="1" w:styleId="normalchar">
    <w:name w:val="normal__char"/>
    <w:rsid w:val="001B3B52"/>
  </w:style>
  <w:style w:type="character" w:customStyle="1" w:styleId="hyperlink002cheading0020100200028block0020title0029char">
    <w:name w:val="hyperlink_002cheading_00201_0020_0028block_0020title_0029__char"/>
    <w:rsid w:val="001B3B52"/>
  </w:style>
  <w:style w:type="character" w:customStyle="1" w:styleId="underline002cstyle0020bold0020underlinechar">
    <w:name w:val="underline_002cstyle_0020bold_0020underline__char"/>
    <w:rsid w:val="001B3B52"/>
  </w:style>
  <w:style w:type="character" w:customStyle="1" w:styleId="copyboldblack">
    <w:name w:val="copyboldblack"/>
    <w:rsid w:val="001B3B52"/>
  </w:style>
  <w:style w:type="character" w:customStyle="1" w:styleId="copybold">
    <w:name w:val="copybold"/>
    <w:rsid w:val="001B3B52"/>
  </w:style>
  <w:style w:type="character" w:customStyle="1" w:styleId="author-date0">
    <w:name w:val="author-date"/>
    <w:rsid w:val="001B3B52"/>
  </w:style>
  <w:style w:type="character" w:customStyle="1" w:styleId="hidden">
    <w:name w:val="hidden"/>
    <w:rsid w:val="001B3B52"/>
  </w:style>
  <w:style w:type="character" w:customStyle="1" w:styleId="articlebegin">
    <w:name w:val="articlebegin"/>
    <w:rsid w:val="001B3B52"/>
  </w:style>
  <w:style w:type="character" w:customStyle="1" w:styleId="mediaoverlay">
    <w:name w:val="mediaoverlay"/>
    <w:rsid w:val="001B3B52"/>
  </w:style>
  <w:style w:type="character" w:customStyle="1" w:styleId="blogcaption">
    <w:name w:val="blog_caption"/>
    <w:rsid w:val="001B3B52"/>
  </w:style>
  <w:style w:type="character" w:customStyle="1" w:styleId="commnet-abuzz">
    <w:name w:val="commnet-abuzz"/>
    <w:rsid w:val="001B3B52"/>
  </w:style>
  <w:style w:type="character" w:customStyle="1" w:styleId="fbconnectbuttontext">
    <w:name w:val="fbconnectbutton_text"/>
    <w:rsid w:val="001B3B52"/>
  </w:style>
  <w:style w:type="character" w:customStyle="1" w:styleId="fbsharecountinner">
    <w:name w:val="fb_share_count_inner"/>
    <w:rsid w:val="001B3B52"/>
  </w:style>
  <w:style w:type="character" w:customStyle="1" w:styleId="stbuttontext">
    <w:name w:val="stbuttontext"/>
    <w:rsid w:val="001B3B52"/>
  </w:style>
  <w:style w:type="character" w:customStyle="1" w:styleId="source">
    <w:name w:val="source"/>
    <w:rsid w:val="001B3B52"/>
  </w:style>
  <w:style w:type="character" w:customStyle="1" w:styleId="pubdate">
    <w:name w:val="pubdate"/>
    <w:rsid w:val="001B3B52"/>
  </w:style>
  <w:style w:type="character" w:customStyle="1" w:styleId="grey">
    <w:name w:val="grey"/>
    <w:rsid w:val="001B3B52"/>
  </w:style>
  <w:style w:type="character" w:customStyle="1" w:styleId="postdate">
    <w:name w:val="post_date"/>
    <w:rsid w:val="001B3B52"/>
  </w:style>
  <w:style w:type="character" w:customStyle="1" w:styleId="bdx">
    <w:name w:val="bdx"/>
    <w:rsid w:val="001B3B52"/>
  </w:style>
  <w:style w:type="character" w:customStyle="1" w:styleId="bdl">
    <w:name w:val="bdl"/>
    <w:rsid w:val="001B3B52"/>
  </w:style>
  <w:style w:type="character" w:customStyle="1" w:styleId="breadcrumbitemcurrent">
    <w:name w:val="breadcrumbitemcurrent"/>
    <w:rsid w:val="001B3B52"/>
  </w:style>
  <w:style w:type="character" w:customStyle="1" w:styleId="bbl">
    <w:name w:val="bbl"/>
    <w:rsid w:val="001B3B52"/>
  </w:style>
  <w:style w:type="character" w:customStyle="1" w:styleId="Date2">
    <w:name w:val="Date2"/>
    <w:rsid w:val="001B3B52"/>
  </w:style>
  <w:style w:type="character" w:customStyle="1" w:styleId="company">
    <w:name w:val="company"/>
    <w:rsid w:val="001B3B52"/>
  </w:style>
  <w:style w:type="character" w:customStyle="1" w:styleId="itxtnewhookspan">
    <w:name w:val="itxtnewhookspan"/>
    <w:rsid w:val="001B3B52"/>
  </w:style>
  <w:style w:type="character" w:customStyle="1" w:styleId="gstxthlt">
    <w:name w:val="gstxt_hlt"/>
    <w:rsid w:val="001B3B52"/>
  </w:style>
  <w:style w:type="character" w:customStyle="1" w:styleId="SubtleEmphasis1">
    <w:name w:val="Subtle Emphasis1"/>
    <w:uiPriority w:val="19"/>
    <w:qFormat/>
    <w:rsid w:val="001B3B52"/>
    <w:rPr>
      <w:rFonts w:ascii="Times New Roman" w:hAnsi="Times New Roman" w:cs="Times New Roman" w:hint="default"/>
      <w:b/>
      <w:bCs w:val="0"/>
      <w:iCs/>
      <w:color w:val="auto"/>
      <w:sz w:val="22"/>
    </w:rPr>
  </w:style>
  <w:style w:type="character" w:customStyle="1" w:styleId="StyleBoldRed">
    <w:name w:val="Style Bold Red"/>
    <w:rsid w:val="001B3B52"/>
    <w:rPr>
      <w:b/>
      <w:bCs/>
      <w:color w:val="auto"/>
    </w:rPr>
  </w:style>
  <w:style w:type="character" w:customStyle="1" w:styleId="StyleTimesNewRoman8pt">
    <w:name w:val="Style Times New Roman 8 pt"/>
    <w:rsid w:val="001B3B52"/>
    <w:rPr>
      <w:rFonts w:ascii="Georgia" w:hAnsi="Georgia" w:hint="default"/>
      <w:sz w:val="16"/>
    </w:rPr>
  </w:style>
  <w:style w:type="character" w:customStyle="1" w:styleId="StyleStyle7pt8pt">
    <w:name w:val="Style Style 7 pt + 8 pt"/>
    <w:rsid w:val="001B3B52"/>
    <w:rPr>
      <w:sz w:val="16"/>
    </w:rPr>
  </w:style>
  <w:style w:type="character" w:customStyle="1" w:styleId="StyleStyleThickunderlineBold1">
    <w:name w:val="Style Style Thick underline + Bold1"/>
    <w:rsid w:val="001B3B52"/>
    <w:rPr>
      <w:b/>
      <w:bCs/>
      <w:u w:val="thick"/>
    </w:rPr>
  </w:style>
  <w:style w:type="character" w:customStyle="1" w:styleId="StyleUnderline2">
    <w:name w:val="Style Underline2"/>
    <w:rsid w:val="001B3B52"/>
    <w:rPr>
      <w:u w:val="single"/>
    </w:rPr>
  </w:style>
  <w:style w:type="character" w:customStyle="1" w:styleId="ShrinkText">
    <w:name w:val="Shrink Text"/>
    <w:rsid w:val="001B3B52"/>
    <w:rPr>
      <w:sz w:val="16"/>
    </w:rPr>
  </w:style>
  <w:style w:type="character" w:customStyle="1" w:styleId="smallcaps">
    <w:name w:val="smallcaps"/>
    <w:rsid w:val="001B3B52"/>
  </w:style>
  <w:style w:type="character" w:customStyle="1" w:styleId="goldbldtext">
    <w:name w:val="goldbldtext"/>
    <w:rsid w:val="001B3B52"/>
  </w:style>
  <w:style w:type="character" w:customStyle="1" w:styleId="cardshighlight0">
    <w:name w:val="cardshighlight"/>
    <w:rsid w:val="001B3B52"/>
  </w:style>
  <w:style w:type="character" w:customStyle="1" w:styleId="cardsfont12pt1">
    <w:name w:val="cardsfont12pt"/>
    <w:rsid w:val="001B3B52"/>
  </w:style>
  <w:style w:type="character" w:customStyle="1" w:styleId="ft6">
    <w:name w:val="ft6"/>
    <w:rsid w:val="001B3B52"/>
  </w:style>
  <w:style w:type="character" w:customStyle="1" w:styleId="kicker">
    <w:name w:val="kicker"/>
    <w:rsid w:val="001B3B52"/>
  </w:style>
  <w:style w:type="character" w:customStyle="1" w:styleId="backcontent">
    <w:name w:val="backcontent"/>
    <w:rsid w:val="001B3B52"/>
  </w:style>
  <w:style w:type="character" w:customStyle="1" w:styleId="daystmp">
    <w:name w:val="daystmp"/>
    <w:rsid w:val="001B3B52"/>
  </w:style>
  <w:style w:type="character" w:customStyle="1" w:styleId="cardsfont12ptchar">
    <w:name w:val="cardsfont12ptchar"/>
    <w:rsid w:val="001B3B52"/>
  </w:style>
  <w:style w:type="character" w:customStyle="1" w:styleId="gal">
    <w:name w:val="gal"/>
    <w:rsid w:val="001B3B52"/>
  </w:style>
  <w:style w:type="character" w:customStyle="1" w:styleId="submitted">
    <w:name w:val="submitted"/>
    <w:rsid w:val="001B3B52"/>
  </w:style>
  <w:style w:type="character" w:customStyle="1" w:styleId="imagedateline">
    <w:name w:val="image_dateline"/>
    <w:rsid w:val="001B3B52"/>
  </w:style>
  <w:style w:type="character" w:customStyle="1" w:styleId="authordatecharchar">
    <w:name w:val="authordatecharchar"/>
    <w:rsid w:val="001B3B52"/>
  </w:style>
  <w:style w:type="character" w:customStyle="1" w:styleId="style1char0">
    <w:name w:val="style1char"/>
    <w:rsid w:val="001B3B52"/>
  </w:style>
  <w:style w:type="character" w:customStyle="1" w:styleId="tagcharchar0">
    <w:name w:val="tagcharchar"/>
    <w:rsid w:val="001B3B52"/>
  </w:style>
  <w:style w:type="character" w:customStyle="1" w:styleId="underlinedcharchar2">
    <w:name w:val="underlinedcharchar"/>
    <w:rsid w:val="001B3B52"/>
  </w:style>
  <w:style w:type="character" w:customStyle="1" w:styleId="BoxedChar">
    <w:name w:val="Boxed Char"/>
    <w:rsid w:val="001B3B52"/>
    <w:rPr>
      <w:rFonts w:ascii="Arial Narrow" w:hAnsi="Arial Narrow" w:hint="default"/>
      <w:b/>
      <w:bCs w:val="0"/>
      <w:sz w:val="18"/>
      <w:bdr w:val="single" w:sz="6" w:space="0" w:color="auto" w:frame="1"/>
    </w:rPr>
  </w:style>
  <w:style w:type="character" w:customStyle="1" w:styleId="Style11ptUnderline2">
    <w:name w:val="Style 11 pt Underline2"/>
    <w:rsid w:val="001B3B52"/>
    <w:rPr>
      <w:sz w:val="20"/>
      <w:u w:val="single"/>
    </w:rPr>
  </w:style>
  <w:style w:type="character" w:customStyle="1" w:styleId="Style11ptBoldUnderline2">
    <w:name w:val="Style 11 pt Bold Underline2"/>
    <w:rsid w:val="001B3B52"/>
    <w:rPr>
      <w:b/>
      <w:bCs/>
      <w:sz w:val="20"/>
      <w:u w:val="single"/>
    </w:rPr>
  </w:style>
  <w:style w:type="character" w:customStyle="1" w:styleId="nw">
    <w:name w:val="nw"/>
    <w:rsid w:val="001B3B52"/>
  </w:style>
  <w:style w:type="character" w:customStyle="1" w:styleId="Styleunderline11ptBoldBorderSinglesolidlineAuto">
    <w:name w:val="Style underline + 11 pt Bold Border: : (Single solid line Auto ..."/>
    <w:rsid w:val="001B3B52"/>
    <w:rPr>
      <w:b/>
      <w:bCs/>
      <w:sz w:val="20"/>
      <w:u w:val="single"/>
      <w:bdr w:val="single" w:sz="4" w:space="0" w:color="auto" w:frame="1"/>
    </w:rPr>
  </w:style>
  <w:style w:type="character" w:customStyle="1" w:styleId="cardCharCharChar1">
    <w:name w:val="card Char Char Char1"/>
    <w:rsid w:val="001B3B52"/>
    <w:rPr>
      <w:lang w:val="en-US" w:eastAsia="en-US" w:bidi="ar-SA"/>
    </w:rPr>
  </w:style>
  <w:style w:type="character" w:customStyle="1" w:styleId="authors1">
    <w:name w:val="authors1"/>
    <w:rsid w:val="001B3B52"/>
    <w:rPr>
      <w:rFonts w:ascii="Verdana" w:hAnsi="Verdana" w:hint="default"/>
      <w:b/>
      <w:bCs/>
      <w:color w:val="006699"/>
      <w:sz w:val="20"/>
      <w:szCs w:val="20"/>
    </w:rPr>
  </w:style>
  <w:style w:type="character" w:customStyle="1" w:styleId="headlinesectionlarge">
    <w:name w:val="headline_section_large"/>
    <w:rsid w:val="001B3B52"/>
  </w:style>
  <w:style w:type="character" w:customStyle="1" w:styleId="Styleunderline11ptBlack">
    <w:name w:val="Style underline + 11 pt Black"/>
    <w:rsid w:val="001B3B52"/>
    <w:rPr>
      <w:color w:val="000000"/>
      <w:sz w:val="20"/>
      <w:u w:val="single"/>
    </w:rPr>
  </w:style>
  <w:style w:type="character" w:customStyle="1" w:styleId="Styleunderline11ptBoldBlack">
    <w:name w:val="Style underline + 11 pt Bold Black"/>
    <w:rsid w:val="001B3B52"/>
    <w:rPr>
      <w:b/>
      <w:bCs/>
      <w:color w:val="000000"/>
      <w:sz w:val="20"/>
      <w:u w:val="single"/>
    </w:rPr>
  </w:style>
  <w:style w:type="character" w:customStyle="1" w:styleId="Style11ptBoldBlackUnderline">
    <w:name w:val="Style 11 pt Bold Black Underline"/>
    <w:rsid w:val="001B3B52"/>
    <w:rPr>
      <w:b/>
      <w:bCs/>
      <w:color w:val="000000"/>
      <w:sz w:val="20"/>
      <w:u w:val="single"/>
    </w:rPr>
  </w:style>
  <w:style w:type="character" w:customStyle="1" w:styleId="Style11ptBoldBlackUnderlineBorderSinglesolidline">
    <w:name w:val="Style 11 pt Bold Black Underline Border: : (Single solid line ..."/>
    <w:rsid w:val="001B3B52"/>
    <w:rPr>
      <w:b/>
      <w:bCs/>
      <w:color w:val="000000"/>
      <w:sz w:val="20"/>
      <w:u w:val="single"/>
      <w:bdr w:val="single" w:sz="4" w:space="0" w:color="auto" w:frame="1"/>
    </w:rPr>
  </w:style>
  <w:style w:type="character" w:customStyle="1" w:styleId="StyleLatinMeridien-Italic11ptItalicUnderline">
    <w:name w:val="Style (Latin) Meridien-Italic 11 pt Italic Underline"/>
    <w:rsid w:val="001B3B52"/>
    <w:rPr>
      <w:rFonts w:ascii="Meridien-Italic" w:hAnsi="Meridien-Italic" w:hint="default"/>
      <w:i/>
      <w:iCs/>
      <w:sz w:val="20"/>
      <w:u w:val="single"/>
    </w:rPr>
  </w:style>
  <w:style w:type="character" w:customStyle="1" w:styleId="Citation-AuthorDate">
    <w:name w:val="Citation - Author/Date"/>
    <w:rsid w:val="001B3B52"/>
    <w:rPr>
      <w:b/>
      <w:bCs w:val="0"/>
      <w:smallCaps/>
      <w:sz w:val="24"/>
      <w:u w:val="single"/>
    </w:rPr>
  </w:style>
  <w:style w:type="character" w:customStyle="1" w:styleId="underlinestylechar0">
    <w:name w:val="underlinestylechar"/>
    <w:rsid w:val="001B3B52"/>
  </w:style>
  <w:style w:type="character" w:customStyle="1" w:styleId="highlight">
    <w:name w:val="highlight"/>
    <w:rsid w:val="001B3B52"/>
  </w:style>
  <w:style w:type="character" w:customStyle="1" w:styleId="DottedUnderline0">
    <w:name w:val="Dotted Underline"/>
    <w:rsid w:val="001B3B52"/>
    <w:rPr>
      <w:rFonts w:ascii="Times New Roman" w:hAnsi="Times New Roman" w:cs="Times New Roman" w:hint="default"/>
      <w:sz w:val="20"/>
      <w:u w:val="dottedHeavy"/>
    </w:rPr>
  </w:style>
  <w:style w:type="character" w:customStyle="1" w:styleId="titleauthoretc">
    <w:name w:val="titleauthoretc"/>
    <w:rsid w:val="001B3B52"/>
  </w:style>
  <w:style w:type="character" w:customStyle="1" w:styleId="labeltext">
    <w:name w:val="labeltext"/>
    <w:rsid w:val="001B3B52"/>
  </w:style>
  <w:style w:type="character" w:customStyle="1" w:styleId="viewlink">
    <w:name w:val="viewlink"/>
    <w:rsid w:val="001B3B52"/>
  </w:style>
  <w:style w:type="character" w:customStyle="1" w:styleId="share">
    <w:name w:val="share"/>
    <w:rsid w:val="001B3B52"/>
  </w:style>
  <w:style w:type="character" w:customStyle="1" w:styleId="inlinkchart">
    <w:name w:val="inlink_chart"/>
    <w:rsid w:val="001B3B52"/>
  </w:style>
  <w:style w:type="character" w:customStyle="1" w:styleId="underLight">
    <w:name w:val="underLight"/>
    <w:uiPriority w:val="1"/>
    <w:qFormat/>
    <w:rsid w:val="001B3B5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B3B52"/>
  </w:style>
  <w:style w:type="character" w:customStyle="1" w:styleId="author-rss">
    <w:name w:val="author-rss"/>
    <w:rsid w:val="001B3B52"/>
  </w:style>
  <w:style w:type="character" w:customStyle="1" w:styleId="fbsharecountwrapper">
    <w:name w:val="fb_share_count_wrapper"/>
    <w:rsid w:val="001B3B52"/>
  </w:style>
  <w:style w:type="character" w:customStyle="1" w:styleId="fbbuttontext">
    <w:name w:val="fb_button_text"/>
    <w:rsid w:val="001B3B52"/>
  </w:style>
  <w:style w:type="character" w:customStyle="1" w:styleId="hw">
    <w:name w:val="hw"/>
    <w:rsid w:val="001B3B52"/>
  </w:style>
  <w:style w:type="character" w:customStyle="1" w:styleId="linktotop">
    <w:name w:val="linktotop"/>
    <w:rsid w:val="001B3B52"/>
  </w:style>
  <w:style w:type="character" w:customStyle="1" w:styleId="maintextbldleft">
    <w:name w:val="maintextbldleft"/>
    <w:rsid w:val="001B3B52"/>
  </w:style>
  <w:style w:type="character" w:customStyle="1" w:styleId="maintextleft">
    <w:name w:val="maintextleft"/>
    <w:rsid w:val="001B3B52"/>
  </w:style>
  <w:style w:type="character" w:customStyle="1" w:styleId="descriptionstyle1block">
    <w:name w:val="description style1 block"/>
    <w:rsid w:val="001B3B52"/>
  </w:style>
  <w:style w:type="character" w:customStyle="1" w:styleId="gutter-right-1">
    <w:name w:val="gutter-right-1"/>
    <w:basedOn w:val="DefaultParagraphFont"/>
    <w:rsid w:val="001B3B52"/>
  </w:style>
  <w:style w:type="character" w:customStyle="1" w:styleId="ssl3">
    <w:name w:val="ss_l3"/>
    <w:rsid w:val="001B3B52"/>
  </w:style>
  <w:style w:type="character" w:customStyle="1" w:styleId="FontStyle39">
    <w:name w:val="Font Style39"/>
    <w:uiPriority w:val="99"/>
    <w:rsid w:val="001B3B52"/>
    <w:rPr>
      <w:rFonts w:ascii="Constantia" w:hAnsi="Constantia" w:cs="Constantia" w:hint="default"/>
      <w:b/>
      <w:bCs/>
      <w:sz w:val="18"/>
      <w:szCs w:val="18"/>
    </w:rPr>
  </w:style>
  <w:style w:type="character" w:customStyle="1" w:styleId="6">
    <w:name w:val="6"/>
    <w:rsid w:val="001B3B52"/>
    <w:rPr>
      <w:rFonts w:ascii="Arial" w:hAnsi="Arial" w:cs="Arial" w:hint="default"/>
      <w:bCs/>
      <w:sz w:val="20"/>
      <w:u w:val="single"/>
      <w:lang w:val="en-US" w:eastAsia="en-US" w:bidi="ar-SA"/>
    </w:rPr>
  </w:style>
  <w:style w:type="character" w:customStyle="1" w:styleId="Header11">
    <w:name w:val="Header11"/>
    <w:rsid w:val="001B3B52"/>
  </w:style>
  <w:style w:type="character" w:customStyle="1" w:styleId="posa">
    <w:name w:val="pos(a)"/>
    <w:basedOn w:val="DefaultParagraphFont"/>
    <w:rsid w:val="001B3B52"/>
  </w:style>
  <w:style w:type="character" w:customStyle="1" w:styleId="u-hiddeninnarrowenv">
    <w:name w:val="u-hiddeninnarrowenv"/>
    <w:basedOn w:val="DefaultParagraphFont"/>
    <w:rsid w:val="001B3B52"/>
  </w:style>
  <w:style w:type="character" w:customStyle="1" w:styleId="followbutton-bird">
    <w:name w:val="followbutton-bird"/>
    <w:basedOn w:val="DefaultParagraphFont"/>
    <w:rsid w:val="001B3B52"/>
  </w:style>
  <w:style w:type="character" w:customStyle="1" w:styleId="tweetauthor-name">
    <w:name w:val="tweetauthor-name"/>
    <w:basedOn w:val="DefaultParagraphFont"/>
    <w:rsid w:val="001B3B52"/>
  </w:style>
  <w:style w:type="character" w:customStyle="1" w:styleId="tweetauthor-verifiedbadge">
    <w:name w:val="tweetauthor-verifiedbadge"/>
    <w:basedOn w:val="DefaultParagraphFont"/>
    <w:rsid w:val="001B3B52"/>
  </w:style>
  <w:style w:type="character" w:customStyle="1" w:styleId="tweetauthor-screenname">
    <w:name w:val="tweetauthor-screenname"/>
    <w:basedOn w:val="DefaultParagraphFont"/>
    <w:rsid w:val="001B3B52"/>
  </w:style>
  <w:style w:type="character" w:customStyle="1" w:styleId="u-hiddenvisually">
    <w:name w:val="u-hiddenvisually"/>
    <w:basedOn w:val="DefaultParagraphFont"/>
    <w:rsid w:val="001B3B52"/>
  </w:style>
  <w:style w:type="character" w:customStyle="1" w:styleId="tweetaction-stat">
    <w:name w:val="tweetaction-stat"/>
    <w:basedOn w:val="DefaultParagraphFont"/>
    <w:rsid w:val="001B3B52"/>
  </w:style>
  <w:style w:type="character" w:customStyle="1" w:styleId="related">
    <w:name w:val="related"/>
    <w:basedOn w:val="DefaultParagraphFont"/>
    <w:rsid w:val="001B3B52"/>
  </w:style>
  <w:style w:type="character" w:customStyle="1" w:styleId="related-content">
    <w:name w:val="related-content"/>
    <w:basedOn w:val="DefaultParagraphFont"/>
    <w:rsid w:val="001B3B52"/>
  </w:style>
  <w:style w:type="character" w:customStyle="1" w:styleId="name-of-author">
    <w:name w:val="name-of-author"/>
    <w:basedOn w:val="DefaultParagraphFont"/>
    <w:rsid w:val="001B3B52"/>
  </w:style>
  <w:style w:type="character" w:customStyle="1" w:styleId="first-name">
    <w:name w:val="first-name"/>
    <w:basedOn w:val="DefaultParagraphFont"/>
    <w:rsid w:val="001B3B52"/>
  </w:style>
  <w:style w:type="character" w:customStyle="1" w:styleId="last-name">
    <w:name w:val="last-name"/>
    <w:basedOn w:val="DefaultParagraphFont"/>
    <w:rsid w:val="001B3B52"/>
  </w:style>
  <w:style w:type="character" w:customStyle="1" w:styleId="caption10">
    <w:name w:val="caption1"/>
    <w:basedOn w:val="DefaultParagraphFont"/>
    <w:rsid w:val="001B3B52"/>
  </w:style>
  <w:style w:type="character" w:customStyle="1" w:styleId="recirc-text">
    <w:name w:val="&quot;recirc-text”"/>
    <w:basedOn w:val="DefaultParagraphFont"/>
    <w:rsid w:val="001B3B52"/>
  </w:style>
  <w:style w:type="character" w:customStyle="1" w:styleId="video-icon">
    <w:name w:val="video-icon"/>
    <w:basedOn w:val="DefaultParagraphFont"/>
    <w:rsid w:val="001B3B52"/>
  </w:style>
  <w:style w:type="character" w:customStyle="1" w:styleId="powa-shot-play-btn-text">
    <w:name w:val="powa-shot-play-btn-text"/>
    <w:basedOn w:val="DefaultParagraphFont"/>
    <w:rsid w:val="001B3B52"/>
  </w:style>
  <w:style w:type="character" w:customStyle="1" w:styleId="powa-shot-click">
    <w:name w:val="powa-shot-click"/>
    <w:basedOn w:val="DefaultParagraphFont"/>
    <w:rsid w:val="001B3B52"/>
  </w:style>
  <w:style w:type="character" w:customStyle="1" w:styleId="wpv-blurb">
    <w:name w:val="wpv-blurb"/>
    <w:basedOn w:val="DefaultParagraphFont"/>
    <w:rsid w:val="001B3B52"/>
  </w:style>
  <w:style w:type="character" w:customStyle="1" w:styleId="pb-caption">
    <w:name w:val="pb-caption"/>
    <w:basedOn w:val="DefaultParagraphFont"/>
    <w:rsid w:val="001B3B52"/>
  </w:style>
  <w:style w:type="character" w:customStyle="1" w:styleId="Heading5Char1">
    <w:name w:val="Heading 5 Char1"/>
    <w:aliases w:val="Text Char1"/>
    <w:basedOn w:val="DefaultParagraphFont"/>
    <w:semiHidden/>
    <w:rsid w:val="001B3B52"/>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B3B52"/>
    <w:rPr>
      <w:vertAlign w:val="baseline"/>
    </w:rPr>
  </w:style>
  <w:style w:type="character" w:customStyle="1" w:styleId="Heading7Char1">
    <w:name w:val="Heading 7 Char1"/>
    <w:basedOn w:val="DefaultParagraphFont"/>
    <w:semiHidden/>
    <w:rsid w:val="001B3B52"/>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B3B5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B3B5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B3B52"/>
    <w:rPr>
      <w:rFonts w:ascii="Calibri" w:hAnsi="Calibri" w:cs="Calibri"/>
    </w:rPr>
  </w:style>
  <w:style w:type="numbering" w:customStyle="1" w:styleId="NoList2">
    <w:name w:val="No List2"/>
    <w:next w:val="NoList"/>
    <w:uiPriority w:val="99"/>
    <w:semiHidden/>
    <w:unhideWhenUsed/>
    <w:rsid w:val="001B3B52"/>
  </w:style>
  <w:style w:type="numbering" w:customStyle="1" w:styleId="NoList3">
    <w:name w:val="No List3"/>
    <w:next w:val="NoList"/>
    <w:uiPriority w:val="99"/>
    <w:semiHidden/>
    <w:unhideWhenUsed/>
    <w:rsid w:val="001B3B52"/>
  </w:style>
  <w:style w:type="numbering" w:customStyle="1" w:styleId="NoList4">
    <w:name w:val="No List4"/>
    <w:next w:val="NoList"/>
    <w:uiPriority w:val="99"/>
    <w:semiHidden/>
    <w:unhideWhenUsed/>
    <w:rsid w:val="001B3B52"/>
  </w:style>
  <w:style w:type="numbering" w:customStyle="1" w:styleId="NoList5">
    <w:name w:val="No List5"/>
    <w:next w:val="NoList"/>
    <w:semiHidden/>
    <w:unhideWhenUsed/>
    <w:rsid w:val="001B3B52"/>
  </w:style>
  <w:style w:type="paragraph" w:styleId="BlockText">
    <w:name w:val="Block Text"/>
    <w:basedOn w:val="Normal"/>
    <w:rsid w:val="001B3B52"/>
    <w:pPr>
      <w:ind w:left="229" w:right="229"/>
    </w:pPr>
    <w:rPr>
      <w:rFonts w:ascii="Verdana" w:eastAsia="Times New Roman" w:hAnsi="Verdana"/>
      <w:sz w:val="16"/>
      <w:szCs w:val="20"/>
    </w:rPr>
  </w:style>
  <w:style w:type="paragraph" w:styleId="NormalIndent">
    <w:name w:val="Normal Indent"/>
    <w:basedOn w:val="Normal"/>
    <w:rsid w:val="001B3B52"/>
    <w:pPr>
      <w:ind w:left="720"/>
    </w:pPr>
    <w:rPr>
      <w:rFonts w:eastAsia="Times New Roman"/>
      <w:szCs w:val="20"/>
    </w:rPr>
  </w:style>
  <w:style w:type="paragraph" w:styleId="EnvelopeReturn">
    <w:name w:val="envelope return"/>
    <w:basedOn w:val="Normal"/>
    <w:rsid w:val="001B3B52"/>
    <w:rPr>
      <w:rFonts w:ascii="Arial" w:eastAsia="Times New Roman" w:hAnsi="Arial"/>
      <w:sz w:val="24"/>
      <w:szCs w:val="20"/>
    </w:rPr>
  </w:style>
  <w:style w:type="paragraph" w:styleId="EnvelopeAddress">
    <w:name w:val="envelope address"/>
    <w:basedOn w:val="Normal"/>
    <w:rsid w:val="001B3B52"/>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B3B52"/>
  </w:style>
  <w:style w:type="numbering" w:customStyle="1" w:styleId="NoList7">
    <w:name w:val="No List7"/>
    <w:next w:val="NoList"/>
    <w:semiHidden/>
    <w:unhideWhenUsed/>
    <w:rsid w:val="001B3B52"/>
  </w:style>
  <w:style w:type="paragraph" w:styleId="ListBullet">
    <w:name w:val="List Bullet"/>
    <w:basedOn w:val="Normal"/>
    <w:link w:val="ListBulletChar"/>
    <w:uiPriority w:val="99"/>
    <w:unhideWhenUsed/>
    <w:rsid w:val="001B3B52"/>
    <w:pPr>
      <w:tabs>
        <w:tab w:val="num" w:pos="360"/>
      </w:tabs>
      <w:ind w:left="360" w:hanging="360"/>
      <w:contextualSpacing/>
    </w:pPr>
    <w:rPr>
      <w:rFonts w:eastAsia="Calibri"/>
    </w:rPr>
  </w:style>
  <w:style w:type="table" w:styleId="MediumGrid1">
    <w:name w:val="Medium Grid 1"/>
    <w:basedOn w:val="TableNormal"/>
    <w:uiPriority w:val="67"/>
    <w:rsid w:val="001B3B52"/>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B3B52"/>
  </w:style>
  <w:style w:type="numbering" w:customStyle="1" w:styleId="NoList111">
    <w:name w:val="No List111"/>
    <w:next w:val="NoList"/>
    <w:uiPriority w:val="99"/>
    <w:semiHidden/>
    <w:unhideWhenUsed/>
    <w:rsid w:val="001B3B52"/>
  </w:style>
  <w:style w:type="numbering" w:customStyle="1" w:styleId="NoList1111">
    <w:name w:val="No List1111"/>
    <w:next w:val="NoList"/>
    <w:uiPriority w:val="99"/>
    <w:semiHidden/>
    <w:unhideWhenUsed/>
    <w:rsid w:val="001B3B52"/>
  </w:style>
  <w:style w:type="numbering" w:customStyle="1" w:styleId="NoList11111">
    <w:name w:val="No List11111"/>
    <w:next w:val="NoList"/>
    <w:uiPriority w:val="99"/>
    <w:semiHidden/>
    <w:unhideWhenUsed/>
    <w:rsid w:val="001B3B52"/>
  </w:style>
  <w:style w:type="numbering" w:customStyle="1" w:styleId="NoList111111">
    <w:name w:val="No List111111"/>
    <w:next w:val="NoList"/>
    <w:uiPriority w:val="99"/>
    <w:semiHidden/>
    <w:unhideWhenUsed/>
    <w:rsid w:val="001B3B52"/>
  </w:style>
  <w:style w:type="numbering" w:customStyle="1" w:styleId="NoList1111111">
    <w:name w:val="No List1111111"/>
    <w:next w:val="NoList"/>
    <w:uiPriority w:val="99"/>
    <w:semiHidden/>
    <w:unhideWhenUsed/>
    <w:rsid w:val="001B3B52"/>
  </w:style>
  <w:style w:type="numbering" w:customStyle="1" w:styleId="NoList11111111">
    <w:name w:val="No List11111111"/>
    <w:next w:val="NoList"/>
    <w:uiPriority w:val="99"/>
    <w:semiHidden/>
    <w:unhideWhenUsed/>
    <w:rsid w:val="001B3B52"/>
  </w:style>
  <w:style w:type="numbering" w:customStyle="1" w:styleId="NoList111111111">
    <w:name w:val="No List111111111"/>
    <w:next w:val="NoList"/>
    <w:uiPriority w:val="99"/>
    <w:semiHidden/>
    <w:unhideWhenUsed/>
    <w:rsid w:val="001B3B52"/>
  </w:style>
  <w:style w:type="numbering" w:customStyle="1" w:styleId="NoList1111111111">
    <w:name w:val="No List1111111111"/>
    <w:next w:val="NoList"/>
    <w:uiPriority w:val="99"/>
    <w:semiHidden/>
    <w:unhideWhenUsed/>
    <w:rsid w:val="001B3B52"/>
  </w:style>
  <w:style w:type="numbering" w:customStyle="1" w:styleId="NoList11111111111">
    <w:name w:val="No List11111111111"/>
    <w:next w:val="NoList"/>
    <w:uiPriority w:val="99"/>
    <w:semiHidden/>
    <w:unhideWhenUsed/>
    <w:rsid w:val="001B3B52"/>
  </w:style>
  <w:style w:type="numbering" w:customStyle="1" w:styleId="NoList111111111111">
    <w:name w:val="No List111111111111"/>
    <w:next w:val="NoList"/>
    <w:uiPriority w:val="99"/>
    <w:semiHidden/>
    <w:unhideWhenUsed/>
    <w:rsid w:val="001B3B52"/>
  </w:style>
  <w:style w:type="numbering" w:customStyle="1" w:styleId="NoList1111111111111">
    <w:name w:val="No List1111111111111"/>
    <w:next w:val="NoList"/>
    <w:uiPriority w:val="99"/>
    <w:semiHidden/>
    <w:unhideWhenUsed/>
    <w:rsid w:val="001B3B52"/>
  </w:style>
  <w:style w:type="numbering" w:customStyle="1" w:styleId="NoList11111111111111">
    <w:name w:val="No List11111111111111"/>
    <w:next w:val="NoList"/>
    <w:uiPriority w:val="99"/>
    <w:semiHidden/>
    <w:unhideWhenUsed/>
    <w:rsid w:val="001B3B52"/>
  </w:style>
  <w:style w:type="numbering" w:customStyle="1" w:styleId="NoList111111111111111">
    <w:name w:val="No List111111111111111"/>
    <w:next w:val="NoList"/>
    <w:uiPriority w:val="99"/>
    <w:semiHidden/>
    <w:unhideWhenUsed/>
    <w:rsid w:val="001B3B52"/>
  </w:style>
  <w:style w:type="numbering" w:customStyle="1" w:styleId="NoList1111111111111111">
    <w:name w:val="No List1111111111111111"/>
    <w:next w:val="NoList"/>
    <w:uiPriority w:val="99"/>
    <w:semiHidden/>
    <w:unhideWhenUsed/>
    <w:rsid w:val="001B3B52"/>
  </w:style>
  <w:style w:type="numbering" w:customStyle="1" w:styleId="NoList11111111111111111">
    <w:name w:val="No List11111111111111111"/>
    <w:next w:val="NoList"/>
    <w:uiPriority w:val="99"/>
    <w:semiHidden/>
    <w:unhideWhenUsed/>
    <w:rsid w:val="001B3B52"/>
  </w:style>
  <w:style w:type="character" w:customStyle="1" w:styleId="FontStyle220">
    <w:name w:val="Font Style220"/>
    <w:basedOn w:val="DefaultParagraphFont"/>
    <w:uiPriority w:val="99"/>
    <w:rsid w:val="001B3B52"/>
    <w:rPr>
      <w:rFonts w:ascii="Candara" w:hAnsi="Candara" w:cs="Candara" w:hint="default"/>
      <w:i/>
      <w:iCs/>
      <w:sz w:val="18"/>
      <w:szCs w:val="18"/>
    </w:rPr>
  </w:style>
  <w:style w:type="character" w:customStyle="1" w:styleId="FontStyle290">
    <w:name w:val="Font Style290"/>
    <w:basedOn w:val="DefaultParagraphFont"/>
    <w:uiPriority w:val="99"/>
    <w:rsid w:val="001B3B5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B3B52"/>
    <w:rPr>
      <w:rFonts w:ascii="Arial" w:hAnsi="Arial" w:cs="Arial"/>
      <w:b/>
      <w:bCs/>
      <w:sz w:val="16"/>
      <w:szCs w:val="16"/>
    </w:rPr>
  </w:style>
  <w:style w:type="paragraph" w:customStyle="1" w:styleId="articlebodynormaltext">
    <w:name w:val="articlebody_normaltext"/>
    <w:basedOn w:val="Normal"/>
    <w:rsid w:val="001B3B52"/>
    <w:pPr>
      <w:spacing w:before="100" w:beforeAutospacing="1" w:after="100" w:afterAutospacing="1"/>
    </w:pPr>
    <w:rPr>
      <w:rFonts w:ascii="Georgia" w:hAnsi="Georgia"/>
    </w:rPr>
  </w:style>
  <w:style w:type="character" w:customStyle="1" w:styleId="Bodytext21">
    <w:name w:val="Body text (2)_"/>
    <w:basedOn w:val="DefaultParagraphFont"/>
    <w:link w:val="Bodytext22"/>
    <w:rsid w:val="001B3B52"/>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B3B52"/>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B3B52"/>
    <w:rPr>
      <w:color w:val="000000"/>
      <w:sz w:val="28"/>
      <w:szCs w:val="28"/>
    </w:rPr>
  </w:style>
  <w:style w:type="character" w:customStyle="1" w:styleId="Style9ptItalicUnderline">
    <w:name w:val="Style 9 pt Italic Underline"/>
    <w:rsid w:val="001B3B52"/>
    <w:rPr>
      <w:i/>
      <w:iCs/>
      <w:sz w:val="20"/>
      <w:u w:val="single"/>
    </w:rPr>
  </w:style>
  <w:style w:type="paragraph" w:customStyle="1" w:styleId="StyleHeading4TagsmalltextBigcardbodyNormalTagNotBold">
    <w:name w:val="Style Heading 4Tagsmall textBig cardbodyNormal Tag + Not Bold"/>
    <w:basedOn w:val="Heading4"/>
    <w:rsid w:val="001B3B52"/>
    <w:rPr>
      <w:bCs w:val="0"/>
      <w:sz w:val="22"/>
      <w:szCs w:val="22"/>
    </w:rPr>
  </w:style>
  <w:style w:type="character" w:customStyle="1" w:styleId="StyleBox12ptBold">
    <w:name w:val="Style Box + 12 pt Bold"/>
    <w:basedOn w:val="DefaultParagraphFont"/>
    <w:rsid w:val="001B3B52"/>
    <w:rPr>
      <w:rFonts w:ascii="Georgia" w:hAnsi="Georgia"/>
      <w:b/>
      <w:bCs/>
      <w:sz w:val="22"/>
      <w:u w:val="single"/>
      <w:bdr w:val="none" w:sz="0" w:space="0" w:color="auto"/>
    </w:rPr>
  </w:style>
  <w:style w:type="character" w:customStyle="1" w:styleId="StyleBox12pt">
    <w:name w:val="Style Box + 12 pt"/>
    <w:basedOn w:val="DefaultParagraphFont"/>
    <w:rsid w:val="001B3B52"/>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B3B52"/>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B3B52"/>
    <w:rPr>
      <w:bCs w:val="0"/>
      <w:szCs w:val="22"/>
    </w:rPr>
  </w:style>
  <w:style w:type="character" w:customStyle="1" w:styleId="StyleGaramondText1">
    <w:name w:val="Style Garamond Text 1"/>
    <w:basedOn w:val="DefaultParagraphFont"/>
    <w:rsid w:val="001B3B52"/>
    <w:rPr>
      <w:rFonts w:ascii="Georgia" w:hAnsi="Georgia"/>
      <w:color w:val="0D0D0D" w:themeColor="text1" w:themeTint="F2"/>
      <w:sz w:val="22"/>
    </w:rPr>
  </w:style>
  <w:style w:type="character" w:customStyle="1" w:styleId="StyleGaramondText1Underline">
    <w:name w:val="Style Garamond Text 1 Underline"/>
    <w:basedOn w:val="DefaultParagraphFont"/>
    <w:rsid w:val="001B3B52"/>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B3B52"/>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B3B52"/>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B3B52"/>
    <w:rPr>
      <w:b w:val="0"/>
      <w:bCs w:val="0"/>
      <w:sz w:val="14"/>
      <w:u w:val="none"/>
    </w:rPr>
  </w:style>
  <w:style w:type="character" w:customStyle="1" w:styleId="Style7ptBold">
    <w:name w:val="Style 7 pt Bold"/>
    <w:basedOn w:val="DefaultParagraphFont"/>
    <w:rsid w:val="001B3B52"/>
    <w:rPr>
      <w:b w:val="0"/>
      <w:bCs/>
      <w:sz w:val="14"/>
    </w:rPr>
  </w:style>
  <w:style w:type="paragraph" w:customStyle="1" w:styleId="Stylecardtext8pt">
    <w:name w:val="Style card text + 8 pt"/>
    <w:basedOn w:val="Normal"/>
    <w:rsid w:val="001B3B52"/>
    <w:pPr>
      <w:ind w:right="288"/>
    </w:pPr>
    <w:rPr>
      <w:sz w:val="16"/>
    </w:rPr>
  </w:style>
  <w:style w:type="paragraph" w:customStyle="1" w:styleId="Stylecardtext5pt">
    <w:name w:val="Style card text + 5 pt"/>
    <w:basedOn w:val="Normal"/>
    <w:rsid w:val="001B3B52"/>
    <w:pPr>
      <w:ind w:right="288"/>
    </w:pPr>
    <w:rPr>
      <w:sz w:val="10"/>
    </w:rPr>
  </w:style>
  <w:style w:type="character" w:customStyle="1" w:styleId="StyleStyleBoldUnderlineUnderlineIntenseEmphasis1apple-style-">
    <w:name w:val="Style Style Bold UnderlineUnderlineIntense Emphasis1apple-style-..."/>
    <w:basedOn w:val="DefaultParagraphFont"/>
    <w:rsid w:val="001B3B5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B3B5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B3B52"/>
    <w:rPr>
      <w:rFonts w:ascii="Georgia" w:hAnsi="Georgia"/>
      <w:u w:val="single"/>
    </w:rPr>
  </w:style>
  <w:style w:type="paragraph" w:customStyle="1" w:styleId="StyleCardsGeorgia12ptBoldThickunderlineBorderSin">
    <w:name w:val="Style Cards + Georgia 12 pt Bold Thick underline Border: : (Sin..."/>
    <w:basedOn w:val="Normal"/>
    <w:rsid w:val="001B3B52"/>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B3B52"/>
    <w:rPr>
      <w:rFonts w:ascii="Georgia" w:hAnsi="Georgia"/>
      <w:sz w:val="24"/>
      <w:u w:val="single"/>
    </w:rPr>
  </w:style>
  <w:style w:type="paragraph" w:customStyle="1" w:styleId="StyleCardsGeorgia">
    <w:name w:val="Style Cards + Georgia"/>
    <w:basedOn w:val="Normal"/>
    <w:rsid w:val="001B3B52"/>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B3B52"/>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1B3B52"/>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1B3B52"/>
    <w:rPr>
      <w:rFonts w:eastAsia="Times New Roman"/>
      <w:i/>
      <w:iCs/>
    </w:rPr>
  </w:style>
  <w:style w:type="character" w:customStyle="1" w:styleId="HTMLAddressChar">
    <w:name w:val="HTML Address Char"/>
    <w:basedOn w:val="DefaultParagraphFont"/>
    <w:link w:val="HTMLAddress"/>
    <w:uiPriority w:val="99"/>
    <w:rsid w:val="001B3B52"/>
    <w:rPr>
      <w:rFonts w:ascii="Calibri" w:eastAsia="Times New Roman" w:hAnsi="Calibri"/>
      <w:i/>
      <w:iCs/>
      <w:sz w:val="22"/>
    </w:rPr>
  </w:style>
  <w:style w:type="paragraph" w:styleId="Index1">
    <w:name w:val="index 1"/>
    <w:basedOn w:val="Normal"/>
    <w:next w:val="Normal"/>
    <w:autoRedefine/>
    <w:unhideWhenUsed/>
    <w:rsid w:val="001B3B52"/>
    <w:pPr>
      <w:ind w:left="220" w:hanging="220"/>
    </w:pPr>
  </w:style>
  <w:style w:type="character" w:customStyle="1" w:styleId="CardsFont6ptChar1">
    <w:name w:val="Cards + Font: 6 pt Char1"/>
    <w:link w:val="CardsFont6pt"/>
    <w:locked/>
    <w:rsid w:val="001B3B52"/>
    <w:rPr>
      <w:rFonts w:ascii="Calibri" w:eastAsia="Times New Roman" w:hAnsi="Calibri" w:cs="Times New Roman"/>
      <w:sz w:val="12"/>
      <w:szCs w:val="20"/>
    </w:rPr>
  </w:style>
  <w:style w:type="paragraph" w:customStyle="1" w:styleId="Quote2">
    <w:name w:val="Quote2"/>
    <w:basedOn w:val="Default"/>
    <w:next w:val="Default"/>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B3B52"/>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1B3B52"/>
    <w:pPr>
      <w:keepNext/>
      <w:keepLines/>
      <w:spacing w:before="200"/>
      <w:outlineLvl w:val="3"/>
    </w:pPr>
    <w:rPr>
      <w:rFonts w:eastAsia="Times New Roman"/>
      <w:b/>
      <w:bCs/>
      <w:iCs/>
      <w:sz w:val="26"/>
    </w:rPr>
  </w:style>
  <w:style w:type="paragraph" w:customStyle="1" w:styleId="post-subtitle">
    <w:name w:val="post-subtitle"/>
    <w:basedOn w:val="Normal"/>
    <w:rsid w:val="001B3B52"/>
    <w:pPr>
      <w:spacing w:before="100" w:beforeAutospacing="1" w:after="100" w:afterAutospacing="1"/>
    </w:pPr>
    <w:rPr>
      <w:rFonts w:eastAsia="Times New Roman"/>
    </w:rPr>
  </w:style>
  <w:style w:type="paragraph" w:customStyle="1" w:styleId="Pa0">
    <w:name w:val="Pa0"/>
    <w:basedOn w:val="Default"/>
    <w:next w:val="Default"/>
    <w:uiPriority w:val="99"/>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B3B52"/>
    <w:pPr>
      <w:spacing w:before="100" w:beforeAutospacing="1" w:after="100" w:afterAutospacing="1"/>
    </w:pPr>
    <w:rPr>
      <w:rFonts w:eastAsia="Times New Roman"/>
    </w:rPr>
  </w:style>
  <w:style w:type="paragraph" w:customStyle="1" w:styleId="tagline1">
    <w:name w:val="tagline"/>
    <w:basedOn w:val="Normal"/>
    <w:rsid w:val="001B3B52"/>
    <w:pPr>
      <w:spacing w:before="100" w:beforeAutospacing="1" w:after="100" w:afterAutospacing="1"/>
    </w:pPr>
    <w:rPr>
      <w:rFonts w:eastAsia="Times New Roman"/>
    </w:rPr>
  </w:style>
  <w:style w:type="paragraph" w:customStyle="1" w:styleId="Block1">
    <w:name w:val="Block1"/>
    <w:basedOn w:val="Normal"/>
    <w:next w:val="Normal"/>
    <w:uiPriority w:val="3"/>
    <w:qFormat/>
    <w:rsid w:val="001B3B52"/>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B3B52"/>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1B3B52"/>
    <w:rPr>
      <w:sz w:val="10"/>
    </w:rPr>
  </w:style>
  <w:style w:type="paragraph" w:customStyle="1" w:styleId="ReallySamllText">
    <w:name w:val="ReallySamllText"/>
    <w:basedOn w:val="Normal"/>
    <w:link w:val="ReallySamllTextChar"/>
    <w:autoRedefine/>
    <w:rsid w:val="001B3B52"/>
    <w:rPr>
      <w:rFonts w:asciiTheme="minorHAnsi" w:hAnsiTheme="minorHAnsi"/>
      <w:sz w:val="10"/>
    </w:rPr>
  </w:style>
  <w:style w:type="paragraph" w:customStyle="1" w:styleId="CardCites">
    <w:name w:val="Card Cites"/>
    <w:basedOn w:val="Normal"/>
    <w:next w:val="Normal"/>
    <w:qFormat/>
    <w:rsid w:val="001B3B52"/>
    <w:rPr>
      <w:rFonts w:eastAsia="Times New Roman"/>
      <w:b/>
      <w:sz w:val="20"/>
    </w:rPr>
  </w:style>
  <w:style w:type="paragraph" w:customStyle="1" w:styleId="NormalWeb3">
    <w:name w:val="Normal (Web)3"/>
    <w:basedOn w:val="Normal"/>
    <w:rsid w:val="001B3B52"/>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B3B52"/>
    <w:pPr>
      <w:ind w:left="400"/>
    </w:pPr>
    <w:rPr>
      <w:rFonts w:eastAsia="Times New Roman"/>
    </w:rPr>
  </w:style>
  <w:style w:type="paragraph" w:customStyle="1" w:styleId="TagCiteChar2">
    <w:name w:val="Tag / Cite Char"/>
    <w:basedOn w:val="Normal"/>
    <w:rsid w:val="001B3B52"/>
    <w:rPr>
      <w:rFonts w:eastAsia="Times New Roman"/>
      <w:b/>
      <w:color w:val="000000"/>
    </w:rPr>
  </w:style>
  <w:style w:type="paragraph" w:customStyle="1" w:styleId="PageNumber2">
    <w:name w:val="Page Number2"/>
    <w:basedOn w:val="Normal"/>
    <w:next w:val="Normal"/>
    <w:rsid w:val="001B3B52"/>
    <w:rPr>
      <w:rFonts w:eastAsia="Times New Roman"/>
      <w:sz w:val="20"/>
    </w:rPr>
  </w:style>
  <w:style w:type="paragraph" w:customStyle="1" w:styleId="HeaderFooter">
    <w:name w:val="Header &amp; Footer"/>
    <w:rsid w:val="001B3B52"/>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1B3B52"/>
    <w:rPr>
      <w:rFonts w:ascii="Arial Narrow" w:eastAsia="Times New Roman" w:hAnsi="Arial Narrow"/>
      <w:color w:val="000000"/>
      <w:sz w:val="16"/>
    </w:rPr>
  </w:style>
  <w:style w:type="paragraph" w:customStyle="1" w:styleId="CardTextUnderlined">
    <w:name w:val="Card Text Underlined"/>
    <w:basedOn w:val="Normal"/>
    <w:rsid w:val="001B3B52"/>
    <w:rPr>
      <w:rFonts w:ascii="Arial Narrow" w:eastAsia="Times New Roman" w:hAnsi="Arial Narrow"/>
      <w:u w:val="single"/>
    </w:rPr>
  </w:style>
  <w:style w:type="paragraph" w:customStyle="1" w:styleId="HeaderDebate">
    <w:name w:val="Header Debate"/>
    <w:basedOn w:val="Normal"/>
    <w:rsid w:val="001B3B52"/>
    <w:pPr>
      <w:jc w:val="center"/>
      <w:outlineLvl w:val="0"/>
    </w:pPr>
    <w:rPr>
      <w:rFonts w:eastAsia="Times New Roman"/>
      <w:b/>
      <w:sz w:val="48"/>
      <w:u w:val="words"/>
    </w:rPr>
  </w:style>
  <w:style w:type="paragraph" w:customStyle="1" w:styleId="NormalWeb1">
    <w:name w:val="Normal (Web)1"/>
    <w:basedOn w:val="Normal"/>
    <w:rsid w:val="001B3B52"/>
    <w:pPr>
      <w:spacing w:before="100" w:beforeAutospacing="1" w:after="100" w:afterAutospacing="1"/>
    </w:pPr>
    <w:rPr>
      <w:rFonts w:eastAsia="Times New Roman"/>
      <w:sz w:val="20"/>
      <w:szCs w:val="20"/>
    </w:rPr>
  </w:style>
  <w:style w:type="paragraph" w:customStyle="1" w:styleId="CardTagCharChar">
    <w:name w:val="Card Tag Char Char"/>
    <w:basedOn w:val="Normal"/>
    <w:rsid w:val="001B3B52"/>
    <w:rPr>
      <w:rFonts w:eastAsia="Times New Roman"/>
      <w:b/>
    </w:rPr>
  </w:style>
  <w:style w:type="paragraph" w:customStyle="1" w:styleId="fixed">
    <w:name w:val="fixed"/>
    <w:basedOn w:val="Normal"/>
    <w:rsid w:val="001B3B52"/>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B3B52"/>
    <w:pPr>
      <w:spacing w:before="100" w:beforeAutospacing="1" w:after="100" w:afterAutospacing="1"/>
    </w:pPr>
    <w:rPr>
      <w:rFonts w:eastAsia="Times New Roman"/>
    </w:rPr>
  </w:style>
  <w:style w:type="paragraph" w:customStyle="1" w:styleId="ExecutiveSummarytext">
    <w:name w:val="Executive Summary text"/>
    <w:basedOn w:val="Normal"/>
    <w:next w:val="Normal"/>
    <w:rsid w:val="001B3B52"/>
    <w:pPr>
      <w:autoSpaceDE w:val="0"/>
      <w:autoSpaceDN w:val="0"/>
      <w:adjustRightInd w:val="0"/>
    </w:pPr>
    <w:rPr>
      <w:rFonts w:ascii="Arial" w:eastAsia="Times New Roman" w:hAnsi="Arial"/>
    </w:rPr>
  </w:style>
  <w:style w:type="character" w:customStyle="1" w:styleId="NormalUnderlineChar1">
    <w:name w:val="Normal Underline Char1"/>
    <w:locked/>
    <w:rsid w:val="001B3B52"/>
    <w:rPr>
      <w:u w:val="single"/>
    </w:rPr>
  </w:style>
  <w:style w:type="character" w:customStyle="1" w:styleId="CardUpSize-LightChar">
    <w:name w:val="CardUpSize - Light Char"/>
    <w:link w:val="CardUpSize-Light"/>
    <w:locked/>
    <w:rsid w:val="001B3B52"/>
    <w:rPr>
      <w:rFonts w:ascii="Times New Roman" w:eastAsia="Times New Roman" w:hAnsi="Times New Roman"/>
      <w:szCs w:val="32"/>
      <w:u w:val="single"/>
    </w:rPr>
  </w:style>
  <w:style w:type="paragraph" w:customStyle="1" w:styleId="CardUpSize-Light">
    <w:name w:val="CardUpSize - Light"/>
    <w:basedOn w:val="Normal"/>
    <w:link w:val="CardUpSize-LightChar"/>
    <w:rsid w:val="001B3B52"/>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1B3B52"/>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B3B52"/>
    <w:pPr>
      <w:jc w:val="both"/>
    </w:pPr>
    <w:rPr>
      <w:rFonts w:ascii="Times New Roman" w:eastAsia="Times New Roman" w:hAnsi="Times New Roman"/>
      <w:b/>
      <w:sz w:val="24"/>
      <w:szCs w:val="32"/>
      <w:u w:val="single"/>
    </w:rPr>
  </w:style>
  <w:style w:type="paragraph" w:customStyle="1" w:styleId="SmallCite">
    <w:name w:val="Small Cite"/>
    <w:basedOn w:val="Normal"/>
    <w:rsid w:val="001B3B52"/>
    <w:rPr>
      <w:rFonts w:ascii="Verdana" w:eastAsia="Times New Roman" w:hAnsi="Verdana"/>
      <w:sz w:val="16"/>
    </w:rPr>
  </w:style>
  <w:style w:type="paragraph" w:customStyle="1" w:styleId="clearformatting">
    <w:name w:val="clear formatting"/>
    <w:basedOn w:val="Heading2"/>
    <w:rsid w:val="001B3B52"/>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B3B52"/>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B3B52"/>
    <w:pPr>
      <w:spacing w:after="240" w:line="360" w:lineRule="atLeast"/>
    </w:pPr>
    <w:rPr>
      <w:rFonts w:eastAsia="Times New Roman"/>
      <w:b/>
      <w:bCs/>
      <w:sz w:val="16"/>
      <w:szCs w:val="16"/>
    </w:rPr>
  </w:style>
  <w:style w:type="paragraph" w:customStyle="1" w:styleId="PlaceholderText1">
    <w:name w:val="Placeholder Text1"/>
    <w:basedOn w:val="Normal"/>
    <w:rsid w:val="001B3B52"/>
    <w:pPr>
      <w:keepNext/>
      <w:numPr>
        <w:numId w:val="14"/>
      </w:numPr>
      <w:outlineLvl w:val="0"/>
    </w:pPr>
    <w:rPr>
      <w:rFonts w:eastAsia="MS Gothic"/>
    </w:rPr>
  </w:style>
  <w:style w:type="character" w:customStyle="1" w:styleId="ImportantTextChar">
    <w:name w:val="Important Text Char"/>
    <w:link w:val="ImportantText"/>
    <w:locked/>
    <w:rsid w:val="001B3B52"/>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B3B52"/>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B3B52"/>
    <w:rPr>
      <w:rFonts w:ascii="HNKAOE+Arial" w:hAnsi="HNKAOE+Arial"/>
    </w:rPr>
  </w:style>
  <w:style w:type="paragraph" w:customStyle="1" w:styleId="StyleBodyText11ptBlackUnderline">
    <w:name w:val="Style Body Text + 11 pt Black Underline"/>
    <w:basedOn w:val="BodyText"/>
    <w:link w:val="StyleBodyText11ptBlackUnderlineChar"/>
    <w:rsid w:val="001B3B52"/>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1B3B52"/>
    <w:rPr>
      <w:rFonts w:ascii="HNKAOE+Arial" w:hAnsi="HNKAOE+Arial"/>
    </w:rPr>
  </w:style>
  <w:style w:type="paragraph" w:customStyle="1" w:styleId="StyleBodyText11ptBoldBlack">
    <w:name w:val="Style Body Text + 11 pt Bold Black"/>
    <w:basedOn w:val="BodyText"/>
    <w:link w:val="StyleBodyText11ptBoldBlackChar"/>
    <w:rsid w:val="001B3B52"/>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1B3B52"/>
    <w:rPr>
      <w:rFonts w:ascii="Times New Roman" w:eastAsia="Malgun Gothic" w:hAnsi="Times New Roman"/>
      <w:bCs/>
    </w:rPr>
  </w:style>
  <w:style w:type="paragraph" w:customStyle="1" w:styleId="StyletinyBold">
    <w:name w:val="Style tiny + Bold"/>
    <w:basedOn w:val="tiny"/>
    <w:link w:val="StyletinyBoldChar"/>
    <w:rsid w:val="001B3B52"/>
    <w:rPr>
      <w:rFonts w:cstheme="minorBidi"/>
      <w:bCs/>
      <w:sz w:val="24"/>
    </w:rPr>
  </w:style>
  <w:style w:type="character" w:customStyle="1" w:styleId="Heading5SizeDownChar">
    <w:name w:val="Heading 5 Size Down Char"/>
    <w:link w:val="Heading5SizeDown"/>
    <w:locked/>
    <w:rsid w:val="001B3B52"/>
    <w:rPr>
      <w:rFonts w:ascii="Times New Roman" w:eastAsia="Times New Roman" w:hAnsi="Times New Roman"/>
      <w:szCs w:val="16"/>
    </w:rPr>
  </w:style>
  <w:style w:type="paragraph" w:customStyle="1" w:styleId="Heading5SizeDown">
    <w:name w:val="Heading 5 Size Down"/>
    <w:basedOn w:val="Normal"/>
    <w:link w:val="Heading5SizeDownChar"/>
    <w:autoRedefine/>
    <w:rsid w:val="001B3B52"/>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1B3B52"/>
    <w:rPr>
      <w:rFonts w:ascii="Times New Roman" w:eastAsia="Times New Roman" w:hAnsi="Times New Roman" w:cs="Arial"/>
      <w:b/>
      <w:szCs w:val="44"/>
    </w:rPr>
  </w:style>
  <w:style w:type="paragraph" w:customStyle="1" w:styleId="Normal2Bold">
    <w:name w:val="Normal2 + Bold"/>
    <w:basedOn w:val="Normal"/>
    <w:link w:val="Normal2BoldChar"/>
    <w:rsid w:val="001B3B52"/>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1B3B52"/>
    <w:rPr>
      <w:rFonts w:ascii="Times New Roman" w:eastAsia="Times New Roman" w:hAnsi="Times New Roman"/>
      <w:lang w:eastAsia="ar-SA"/>
    </w:rPr>
  </w:style>
  <w:style w:type="paragraph" w:customStyle="1" w:styleId="ListContents">
    <w:name w:val="List Contents"/>
    <w:basedOn w:val="Normal"/>
    <w:link w:val="ListContentsChar"/>
    <w:rsid w:val="001B3B52"/>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B3B52"/>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B3B52"/>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B3B52"/>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1B3B52"/>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B3B52"/>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1B3B52"/>
    <w:rPr>
      <w:rFonts w:ascii="Arial" w:eastAsia="Times New Roman" w:hAnsi="Arial"/>
      <w:sz w:val="12"/>
    </w:rPr>
  </w:style>
  <w:style w:type="paragraph" w:customStyle="1" w:styleId="Unimportant">
    <w:name w:val="Unimportant"/>
    <w:basedOn w:val="Normal"/>
    <w:link w:val="UnimportantCharChar"/>
    <w:rsid w:val="001B3B52"/>
    <w:pPr>
      <w:jc w:val="both"/>
    </w:pPr>
    <w:rPr>
      <w:rFonts w:ascii="Arial" w:eastAsia="Times New Roman" w:hAnsi="Arial"/>
      <w:sz w:val="12"/>
    </w:rPr>
  </w:style>
  <w:style w:type="character" w:customStyle="1" w:styleId="TagCiteChar3">
    <w:name w:val="Tag &amp; Cite Char"/>
    <w:link w:val="TagCite2"/>
    <w:locked/>
    <w:rsid w:val="001B3B52"/>
    <w:rPr>
      <w:rFonts w:ascii="Arial" w:eastAsia="Times New Roman" w:hAnsi="Arial"/>
      <w:b/>
    </w:rPr>
  </w:style>
  <w:style w:type="paragraph" w:customStyle="1" w:styleId="TagCite2">
    <w:name w:val="Tag &amp; Cite"/>
    <w:basedOn w:val="Normal"/>
    <w:link w:val="TagCiteChar3"/>
    <w:rsid w:val="001B3B52"/>
    <w:pPr>
      <w:jc w:val="both"/>
    </w:pPr>
    <w:rPr>
      <w:rFonts w:ascii="Arial" w:eastAsia="Times New Roman" w:hAnsi="Arial"/>
      <w:b/>
      <w:sz w:val="24"/>
    </w:rPr>
  </w:style>
  <w:style w:type="character" w:customStyle="1" w:styleId="HighlightedTextChar">
    <w:name w:val="Highlighted Text Char"/>
    <w:link w:val="HighlightedText"/>
    <w:locked/>
    <w:rsid w:val="001B3B52"/>
    <w:rPr>
      <w:rFonts w:ascii="Arial" w:eastAsia="Times New Roman" w:hAnsi="Arial"/>
      <w:b/>
      <w:u w:val="thick"/>
    </w:rPr>
  </w:style>
  <w:style w:type="paragraph" w:customStyle="1" w:styleId="HighlightedText">
    <w:name w:val="Highlighted Text"/>
    <w:basedOn w:val="Normal"/>
    <w:link w:val="HighlightedTextChar"/>
    <w:rsid w:val="001B3B52"/>
    <w:pPr>
      <w:jc w:val="both"/>
    </w:pPr>
    <w:rPr>
      <w:rFonts w:ascii="Arial" w:eastAsia="Times New Roman" w:hAnsi="Arial"/>
      <w:b/>
      <w:sz w:val="24"/>
      <w:u w:val="thick"/>
    </w:rPr>
  </w:style>
  <w:style w:type="paragraph" w:customStyle="1" w:styleId="StyleHeading1Justified">
    <w:name w:val="Style Heading 1 + Justified"/>
    <w:basedOn w:val="Normal"/>
    <w:next w:val="Normal"/>
    <w:rsid w:val="001B3B52"/>
    <w:rPr>
      <w:rFonts w:ascii="Arial" w:eastAsia="Times New Roman" w:hAnsi="Arial"/>
      <w:sz w:val="20"/>
      <w:szCs w:val="20"/>
    </w:rPr>
  </w:style>
  <w:style w:type="paragraph" w:customStyle="1" w:styleId="textunderline0">
    <w:name w:val="text underline"/>
    <w:basedOn w:val="Normal"/>
    <w:link w:val="textunderlineChar0"/>
    <w:autoRedefine/>
    <w:rsid w:val="001B3B52"/>
    <w:rPr>
      <w:rFonts w:asciiTheme="minorHAnsi" w:hAnsiTheme="minorHAnsi"/>
      <w:sz w:val="24"/>
      <w:u w:val="thick"/>
    </w:rPr>
  </w:style>
  <w:style w:type="character" w:customStyle="1" w:styleId="DebateTagChar">
    <w:name w:val="Debate Tag Char"/>
    <w:link w:val="DebateTag"/>
    <w:locked/>
    <w:rsid w:val="001B3B52"/>
    <w:rPr>
      <w:rFonts w:ascii="Garamond" w:hAnsi="Garamond"/>
      <w:b/>
    </w:rPr>
  </w:style>
  <w:style w:type="paragraph" w:customStyle="1" w:styleId="DebateTag">
    <w:name w:val="Debate Tag"/>
    <w:basedOn w:val="Normal"/>
    <w:link w:val="DebateTagChar"/>
    <w:autoRedefine/>
    <w:rsid w:val="001B3B52"/>
    <w:pPr>
      <w:tabs>
        <w:tab w:val="left" w:pos="270"/>
      </w:tabs>
    </w:pPr>
    <w:rPr>
      <w:rFonts w:ascii="Garamond" w:hAnsi="Garamond"/>
      <w:b/>
      <w:sz w:val="24"/>
    </w:rPr>
  </w:style>
  <w:style w:type="paragraph" w:customStyle="1" w:styleId="DebateCite">
    <w:name w:val="Debate Cite"/>
    <w:basedOn w:val="Normal"/>
    <w:autoRedefine/>
    <w:rsid w:val="001B3B52"/>
    <w:pPr>
      <w:tabs>
        <w:tab w:val="left" w:pos="270"/>
      </w:tabs>
    </w:pPr>
    <w:rPr>
      <w:rFonts w:eastAsia="Times New Roman"/>
      <w:sz w:val="20"/>
    </w:rPr>
  </w:style>
  <w:style w:type="paragraph" w:customStyle="1" w:styleId="BlockTitle10">
    <w:name w:val="Block Title #1"/>
    <w:basedOn w:val="Heading1"/>
    <w:rsid w:val="001B3B52"/>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1B3B52"/>
    <w:pPr>
      <w:widowControl w:val="0"/>
      <w:suppressAutoHyphens/>
    </w:pPr>
    <w:rPr>
      <w:rFonts w:ascii="Courier New" w:eastAsia="Courier New" w:hAnsi="Courier New"/>
      <w:sz w:val="20"/>
      <w:szCs w:val="20"/>
    </w:rPr>
  </w:style>
  <w:style w:type="paragraph" w:customStyle="1" w:styleId="MaggieTag">
    <w:name w:val="MaggieTag"/>
    <w:basedOn w:val="Heading2"/>
    <w:rsid w:val="001B3B52"/>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B3B52"/>
    <w:rPr>
      <w:rFonts w:ascii="Times New Roman" w:eastAsia="Times New Roman" w:hAnsi="Times New Roman"/>
    </w:rPr>
  </w:style>
  <w:style w:type="paragraph" w:customStyle="1" w:styleId="Heading4Cite">
    <w:name w:val="Heading 4 Cite"/>
    <w:basedOn w:val="Normal"/>
    <w:link w:val="Heading4CiteChar"/>
    <w:autoRedefine/>
    <w:rsid w:val="001B3B52"/>
    <w:rPr>
      <w:rFonts w:ascii="Times New Roman" w:eastAsia="Times New Roman" w:hAnsi="Times New Roman"/>
      <w:sz w:val="24"/>
    </w:rPr>
  </w:style>
  <w:style w:type="paragraph" w:customStyle="1" w:styleId="4">
    <w:name w:val="4"/>
    <w:basedOn w:val="Normal"/>
    <w:rsid w:val="001B3B52"/>
    <w:rPr>
      <w:rFonts w:eastAsia="Times New Roman"/>
      <w:sz w:val="20"/>
    </w:rPr>
  </w:style>
  <w:style w:type="character" w:customStyle="1" w:styleId="UnunderlinedTextChar">
    <w:name w:val="Ununderlined Text Char"/>
    <w:link w:val="UnunderlinedText"/>
    <w:locked/>
    <w:rsid w:val="001B3B52"/>
    <w:rPr>
      <w:rFonts w:eastAsia="Times New Roman"/>
      <w:bCs/>
      <w:sz w:val="12"/>
    </w:rPr>
  </w:style>
  <w:style w:type="paragraph" w:customStyle="1" w:styleId="UnunderlinedText">
    <w:name w:val="Ununderlined Text"/>
    <w:basedOn w:val="Normal"/>
    <w:link w:val="UnunderlinedTextChar"/>
    <w:autoRedefine/>
    <w:rsid w:val="001B3B52"/>
    <w:pPr>
      <w:spacing w:after="200" w:line="276" w:lineRule="auto"/>
    </w:pPr>
    <w:rPr>
      <w:rFonts w:asciiTheme="minorHAnsi" w:eastAsia="Times New Roman" w:hAnsiTheme="minorHAnsi"/>
      <w:bCs/>
      <w:sz w:val="12"/>
    </w:rPr>
  </w:style>
  <w:style w:type="paragraph" w:customStyle="1" w:styleId="card2">
    <w:name w:val="%card"/>
    <w:basedOn w:val="Normal"/>
    <w:autoRedefine/>
    <w:rsid w:val="001B3B52"/>
    <w:pPr>
      <w:spacing w:after="200" w:line="276" w:lineRule="auto"/>
      <w:ind w:left="288" w:right="288"/>
    </w:pPr>
    <w:rPr>
      <w:rFonts w:eastAsia="Times New Roman"/>
      <w:bCs/>
    </w:rPr>
  </w:style>
  <w:style w:type="paragraph" w:customStyle="1" w:styleId="BlockTitle4">
    <w:name w:val="%Block Title"/>
    <w:basedOn w:val="Heading1"/>
    <w:rsid w:val="001B3B52"/>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B3B52"/>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1B3B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1B3B52"/>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1B3B52"/>
    <w:rPr>
      <w:rFonts w:ascii="Century Gothic" w:eastAsia="Cambria" w:hAnsi="Century Gothic"/>
      <w:u w:val="thick"/>
    </w:rPr>
  </w:style>
  <w:style w:type="paragraph" w:customStyle="1" w:styleId="Card-Underline0">
    <w:name w:val="Card-Underline"/>
    <w:basedOn w:val="Normal"/>
    <w:link w:val="Card-UnderlineChar"/>
    <w:qFormat/>
    <w:rsid w:val="001B3B52"/>
    <w:rPr>
      <w:rFonts w:ascii="Century Gothic" w:eastAsia="Cambria" w:hAnsi="Century Gothic"/>
      <w:sz w:val="24"/>
      <w:u w:val="thick"/>
    </w:rPr>
  </w:style>
  <w:style w:type="paragraph" w:customStyle="1" w:styleId="PageNumber3">
    <w:name w:val="Page Number3"/>
    <w:basedOn w:val="Normal"/>
    <w:next w:val="Normal"/>
    <w:rsid w:val="001B3B52"/>
    <w:rPr>
      <w:rFonts w:eastAsia="Times New Roman"/>
      <w:sz w:val="20"/>
    </w:rPr>
  </w:style>
  <w:style w:type="paragraph" w:customStyle="1" w:styleId="PageNumber4">
    <w:name w:val="Page Number4"/>
    <w:basedOn w:val="Normal"/>
    <w:next w:val="Normal"/>
    <w:rsid w:val="001B3B52"/>
    <w:rPr>
      <w:rFonts w:eastAsia="Times New Roman"/>
      <w:sz w:val="20"/>
    </w:rPr>
  </w:style>
  <w:style w:type="paragraph" w:customStyle="1" w:styleId="PageNumber5">
    <w:name w:val="Page Number5"/>
    <w:basedOn w:val="Normal"/>
    <w:next w:val="Normal"/>
    <w:rsid w:val="001B3B52"/>
    <w:rPr>
      <w:rFonts w:eastAsia="Times New Roman"/>
      <w:sz w:val="20"/>
    </w:rPr>
  </w:style>
  <w:style w:type="paragraph" w:customStyle="1" w:styleId="smalltext1">
    <w:name w:val="small text1"/>
    <w:basedOn w:val="Normal"/>
    <w:next w:val="Normal"/>
    <w:uiPriority w:val="4"/>
    <w:qFormat/>
    <w:rsid w:val="001B3B52"/>
    <w:pPr>
      <w:keepNext/>
      <w:keepLines/>
      <w:spacing w:before="200"/>
      <w:outlineLvl w:val="3"/>
    </w:pPr>
    <w:rPr>
      <w:rFonts w:eastAsia="Times New Roman"/>
      <w:b/>
      <w:bCs/>
      <w:iCs/>
      <w:sz w:val="26"/>
    </w:rPr>
  </w:style>
  <w:style w:type="character" w:customStyle="1" w:styleId="CircleChar">
    <w:name w:val="Circle Char"/>
    <w:link w:val="Circle"/>
    <w:locked/>
    <w:rsid w:val="001B3B52"/>
    <w:rPr>
      <w:rFonts w:ascii="Times New Roman" w:eastAsia="Times New Roman" w:hAnsi="Times New Roman"/>
      <w:b/>
      <w:u w:val="words"/>
    </w:rPr>
  </w:style>
  <w:style w:type="paragraph" w:customStyle="1" w:styleId="Circle">
    <w:name w:val="Circle"/>
    <w:basedOn w:val="Normal"/>
    <w:link w:val="CircleChar"/>
    <w:rsid w:val="001B3B52"/>
    <w:rPr>
      <w:rFonts w:ascii="Times New Roman" w:eastAsia="Times New Roman" w:hAnsi="Times New Roman"/>
      <w:b/>
      <w:sz w:val="24"/>
      <w:u w:val="words"/>
    </w:rPr>
  </w:style>
  <w:style w:type="paragraph" w:customStyle="1" w:styleId="PageNumber6">
    <w:name w:val="Page Number6"/>
    <w:basedOn w:val="Normal"/>
    <w:next w:val="Normal"/>
    <w:rsid w:val="001B3B52"/>
    <w:rPr>
      <w:rFonts w:eastAsia="Times New Roman"/>
      <w:sz w:val="20"/>
    </w:rPr>
  </w:style>
  <w:style w:type="paragraph" w:customStyle="1" w:styleId="user">
    <w:name w:val="user"/>
    <w:basedOn w:val="Normal"/>
    <w:rsid w:val="001B3B52"/>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B3B52"/>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B3B52"/>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B3B52"/>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B3B52"/>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B3B52"/>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1B3B52"/>
    <w:rPr>
      <w:rFonts w:eastAsia="Times New Roman"/>
      <w:sz w:val="20"/>
    </w:rPr>
  </w:style>
  <w:style w:type="paragraph" w:customStyle="1" w:styleId="DebateTag0">
    <w:name w:val="DebateTag"/>
    <w:basedOn w:val="Normal"/>
    <w:qFormat/>
    <w:rsid w:val="001B3B52"/>
    <w:rPr>
      <w:b/>
    </w:rPr>
  </w:style>
  <w:style w:type="paragraph" w:customStyle="1" w:styleId="date-comments">
    <w:name w:val="date-comments"/>
    <w:basedOn w:val="Normal"/>
    <w:uiPriority w:val="99"/>
    <w:rsid w:val="001B3B52"/>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1B3B5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B3B52"/>
    <w:rPr>
      <w:rFonts w:ascii="Garamond" w:eastAsia="Calibri" w:hAnsi="Garamond" w:hint="default"/>
      <w:sz w:val="16"/>
      <w:szCs w:val="22"/>
    </w:rPr>
  </w:style>
  <w:style w:type="character" w:customStyle="1" w:styleId="message-item">
    <w:name w:val="message-item"/>
    <w:rsid w:val="001B3B52"/>
  </w:style>
  <w:style w:type="character" w:customStyle="1" w:styleId="lightheader">
    <w:name w:val="lightheader"/>
    <w:rsid w:val="001B3B52"/>
  </w:style>
  <w:style w:type="character" w:customStyle="1" w:styleId="datestamp">
    <w:name w:val="datestamp"/>
    <w:rsid w:val="001B3B52"/>
  </w:style>
  <w:style w:type="character" w:customStyle="1" w:styleId="i">
    <w:name w:val="i"/>
    <w:uiPriority w:val="99"/>
    <w:rsid w:val="001B3B52"/>
  </w:style>
  <w:style w:type="character" w:customStyle="1" w:styleId="forenames">
    <w:name w:val="forenames"/>
    <w:rsid w:val="001B3B52"/>
  </w:style>
  <w:style w:type="character" w:customStyle="1" w:styleId="surname">
    <w:name w:val="surname"/>
    <w:rsid w:val="001B3B52"/>
  </w:style>
  <w:style w:type="character" w:customStyle="1" w:styleId="medium-font">
    <w:name w:val="medium-font"/>
    <w:rsid w:val="001B3B52"/>
  </w:style>
  <w:style w:type="character" w:customStyle="1" w:styleId="title-link-wrapper">
    <w:name w:val="title-link-wrapper"/>
    <w:rsid w:val="001B3B52"/>
  </w:style>
  <w:style w:type="character" w:customStyle="1" w:styleId="refpreview">
    <w:name w:val="refpreview"/>
    <w:rsid w:val="001B3B52"/>
  </w:style>
  <w:style w:type="character" w:customStyle="1" w:styleId="loose1">
    <w:name w:val="loose1"/>
    <w:rsid w:val="001B3B52"/>
  </w:style>
  <w:style w:type="character" w:customStyle="1" w:styleId="email">
    <w:name w:val="email"/>
    <w:rsid w:val="001B3B52"/>
  </w:style>
  <w:style w:type="character" w:customStyle="1" w:styleId="gsa">
    <w:name w:val="gs_a"/>
    <w:rsid w:val="001B3B52"/>
  </w:style>
  <w:style w:type="character" w:customStyle="1" w:styleId="goohl1">
    <w:name w:val="goohl1"/>
    <w:rsid w:val="001B3B52"/>
  </w:style>
  <w:style w:type="character" w:customStyle="1" w:styleId="mainarttitle">
    <w:name w:val="mainarttitle"/>
    <w:rsid w:val="001B3B52"/>
  </w:style>
  <w:style w:type="character" w:customStyle="1" w:styleId="mainartauthor">
    <w:name w:val="mainartauthor"/>
    <w:rsid w:val="001B3B52"/>
  </w:style>
  <w:style w:type="character" w:customStyle="1" w:styleId="mainartdate">
    <w:name w:val="mainartdate"/>
    <w:rsid w:val="001B3B52"/>
  </w:style>
  <w:style w:type="character" w:customStyle="1" w:styleId="gsggs">
    <w:name w:val="gs_ggs"/>
    <w:rsid w:val="001B3B52"/>
  </w:style>
  <w:style w:type="character" w:customStyle="1" w:styleId="ahead">
    <w:name w:val="a_head"/>
    <w:rsid w:val="001B3B52"/>
  </w:style>
  <w:style w:type="character" w:customStyle="1" w:styleId="articleauthor">
    <w:name w:val="articleauthor"/>
    <w:rsid w:val="001B3B52"/>
  </w:style>
  <w:style w:type="character" w:customStyle="1" w:styleId="footnote">
    <w:name w:val="footnote"/>
    <w:rsid w:val="001B3B52"/>
  </w:style>
  <w:style w:type="character" w:customStyle="1" w:styleId="docbody">
    <w:name w:val="docbody"/>
    <w:rsid w:val="001B3B52"/>
  </w:style>
  <w:style w:type="character" w:customStyle="1" w:styleId="superscript">
    <w:name w:val="superscript"/>
    <w:rsid w:val="001B3B52"/>
  </w:style>
  <w:style w:type="character" w:customStyle="1" w:styleId="citeChar2">
    <w:name w:val="cite Char"/>
    <w:locked/>
    <w:rsid w:val="001B3B52"/>
    <w:rPr>
      <w:b/>
      <w:bCs w:val="0"/>
      <w:u w:val="single"/>
    </w:rPr>
  </w:style>
  <w:style w:type="character" w:customStyle="1" w:styleId="StyleUnderlineChar">
    <w:name w:val="Style Underline Char"/>
    <w:locked/>
    <w:rsid w:val="001B3B52"/>
    <w:rPr>
      <w:u w:val="single"/>
    </w:rPr>
  </w:style>
  <w:style w:type="character" w:customStyle="1" w:styleId="CitesCharChar">
    <w:name w:val="Cites Char Char"/>
    <w:locked/>
    <w:rsid w:val="001B3B52"/>
    <w:rPr>
      <w:b/>
      <w:bCs/>
    </w:rPr>
  </w:style>
  <w:style w:type="character" w:customStyle="1" w:styleId="bwxsm">
    <w:name w:val="b w xsm"/>
    <w:rsid w:val="001B3B52"/>
  </w:style>
  <w:style w:type="character" w:customStyle="1" w:styleId="fstd">
    <w:name w:val="f std"/>
    <w:rsid w:val="001B3B52"/>
  </w:style>
  <w:style w:type="character" w:customStyle="1" w:styleId="gl">
    <w:name w:val="gl"/>
    <w:rsid w:val="001B3B52"/>
  </w:style>
  <w:style w:type="character" w:customStyle="1" w:styleId="heading2char2charchar1">
    <w:name w:val="heading2char2charchar1"/>
    <w:rsid w:val="001B3B52"/>
  </w:style>
  <w:style w:type="character" w:customStyle="1" w:styleId="charchar60">
    <w:name w:val="charchar6"/>
    <w:rsid w:val="001B3B52"/>
  </w:style>
  <w:style w:type="character" w:customStyle="1" w:styleId="bio1">
    <w:name w:val="bio1"/>
    <w:rsid w:val="001B3B52"/>
    <w:rPr>
      <w:rFonts w:ascii="Arial" w:hAnsi="Arial" w:cs="Arial" w:hint="default"/>
      <w:i/>
      <w:iCs/>
      <w:color w:val="000000"/>
      <w:sz w:val="20"/>
      <w:szCs w:val="20"/>
    </w:rPr>
  </w:style>
  <w:style w:type="character" w:customStyle="1" w:styleId="cardCharCharCharCharCharChar">
    <w:name w:val="card Char Char Char Char Char Char"/>
    <w:rsid w:val="001B3B52"/>
    <w:rPr>
      <w:sz w:val="24"/>
      <w:szCs w:val="24"/>
      <w:lang w:val="en-US" w:eastAsia="en-US" w:bidi="ar-SA"/>
    </w:rPr>
  </w:style>
  <w:style w:type="character" w:customStyle="1" w:styleId="Style24ptBoldUnderlineCenteredCharChar">
    <w:name w:val="Style 24 pt Bold Underline Centered Char Char"/>
    <w:rsid w:val="001B3B52"/>
    <w:rPr>
      <w:b/>
      <w:bCs/>
      <w:sz w:val="48"/>
      <w:szCs w:val="24"/>
      <w:u w:val="single"/>
      <w:lang w:val="en-US" w:eastAsia="en-US" w:bidi="ar-SA"/>
    </w:rPr>
  </w:style>
  <w:style w:type="character" w:customStyle="1" w:styleId="TagCiteCharChar0">
    <w:name w:val="Tag / Cite Char Char"/>
    <w:rsid w:val="001B3B52"/>
    <w:rPr>
      <w:b/>
      <w:bCs w:val="0"/>
      <w:color w:val="000000"/>
      <w:sz w:val="24"/>
      <w:szCs w:val="24"/>
      <w:lang w:val="en-US" w:eastAsia="en-US" w:bidi="ar-SA"/>
    </w:rPr>
  </w:style>
  <w:style w:type="character" w:customStyle="1" w:styleId="CardTextUnderlinedCharChar">
    <w:name w:val="Card Text Underlined Char Char"/>
    <w:rsid w:val="001B3B52"/>
    <w:rPr>
      <w:rFonts w:ascii="Arial Narrow" w:hAnsi="Arial Narrow" w:hint="default"/>
      <w:szCs w:val="24"/>
      <w:u w:val="single"/>
      <w:lang w:val="en-US" w:eastAsia="en-US" w:bidi="ar-SA"/>
    </w:rPr>
  </w:style>
  <w:style w:type="character" w:customStyle="1" w:styleId="CardTagCharCharChar">
    <w:name w:val="Card Tag Char Char Char"/>
    <w:rsid w:val="001B3B52"/>
    <w:rPr>
      <w:b/>
      <w:bCs w:val="0"/>
      <w:sz w:val="24"/>
      <w:szCs w:val="24"/>
      <w:lang w:val="en-US" w:eastAsia="en-US" w:bidi="ar-SA"/>
    </w:rPr>
  </w:style>
  <w:style w:type="character" w:customStyle="1" w:styleId="mainbody">
    <w:name w:val="mainbody"/>
    <w:rsid w:val="001B3B52"/>
  </w:style>
  <w:style w:type="character" w:customStyle="1" w:styleId="UnderlineStyleChar2">
    <w:name w:val="Underline Style Char2"/>
    <w:rsid w:val="001B3B52"/>
    <w:rPr>
      <w:rFonts w:ascii="Garamond" w:hAnsi="Garamond" w:hint="default"/>
      <w:sz w:val="22"/>
      <w:szCs w:val="24"/>
      <w:u w:val="single"/>
      <w:lang w:val="en-US" w:eastAsia="en-US" w:bidi="ar-SA"/>
    </w:rPr>
  </w:style>
  <w:style w:type="character" w:customStyle="1" w:styleId="Style1Char2">
    <w:name w:val="Style1 Char2"/>
    <w:rsid w:val="001B3B52"/>
    <w:rPr>
      <w:szCs w:val="24"/>
    </w:rPr>
  </w:style>
  <w:style w:type="character" w:customStyle="1" w:styleId="t13">
    <w:name w:val="t13"/>
    <w:rsid w:val="001B3B52"/>
  </w:style>
  <w:style w:type="character" w:customStyle="1" w:styleId="lead">
    <w:name w:val="lead"/>
    <w:rsid w:val="001B3B52"/>
  </w:style>
  <w:style w:type="paragraph" w:customStyle="1" w:styleId="CardDownx1">
    <w:name w:val="CardDown x1"/>
    <w:basedOn w:val="Normal"/>
    <w:link w:val="CardDownx1Char"/>
    <w:rsid w:val="001B3B52"/>
  </w:style>
  <w:style w:type="character" w:customStyle="1" w:styleId="CardDownx1Char">
    <w:name w:val="CardDown x1 Char"/>
    <w:link w:val="CardDownx1"/>
    <w:locked/>
    <w:rsid w:val="001B3B52"/>
    <w:rPr>
      <w:rFonts w:ascii="Calibri" w:hAnsi="Calibri"/>
      <w:sz w:val="22"/>
    </w:rPr>
  </w:style>
  <w:style w:type="character" w:customStyle="1" w:styleId="CharChar17">
    <w:name w:val="Char Char17"/>
    <w:locked/>
    <w:rsid w:val="001B3B52"/>
    <w:rPr>
      <w:rFonts w:ascii="Arial" w:hAnsi="Arial" w:cs="Arial" w:hint="default"/>
      <w:b/>
      <w:bCs/>
      <w:sz w:val="26"/>
      <w:szCs w:val="26"/>
    </w:rPr>
  </w:style>
  <w:style w:type="character" w:customStyle="1" w:styleId="address">
    <w:name w:val="address"/>
    <w:rsid w:val="001B3B52"/>
  </w:style>
  <w:style w:type="character" w:customStyle="1" w:styleId="ilspan">
    <w:name w:val="il_span"/>
    <w:rsid w:val="001B3B52"/>
  </w:style>
  <w:style w:type="character" w:customStyle="1" w:styleId="articletitle1">
    <w:name w:val="articletitle1"/>
    <w:rsid w:val="001B3B52"/>
    <w:rPr>
      <w:rFonts w:ascii="Times New Roman" w:hAnsi="Times New Roman" w:cs="Times New Roman" w:hint="default"/>
      <w:b/>
      <w:bCs/>
      <w:sz w:val="36"/>
      <w:szCs w:val="36"/>
    </w:rPr>
  </w:style>
  <w:style w:type="character" w:customStyle="1" w:styleId="leftidx1">
    <w:name w:val="leftidx1"/>
    <w:rsid w:val="001B3B52"/>
    <w:rPr>
      <w:rFonts w:ascii="Verdana" w:hAnsi="Verdana" w:hint="default"/>
      <w:sz w:val="22"/>
      <w:szCs w:val="22"/>
    </w:rPr>
  </w:style>
  <w:style w:type="character" w:customStyle="1" w:styleId="blue1">
    <w:name w:val="blue1"/>
    <w:rsid w:val="001B3B52"/>
    <w:rPr>
      <w:color w:val="0000FF"/>
    </w:rPr>
  </w:style>
  <w:style w:type="character" w:customStyle="1" w:styleId="author-link1">
    <w:name w:val="author-link1"/>
    <w:rsid w:val="001B3B52"/>
    <w:rPr>
      <w:b w:val="0"/>
      <w:bCs w:val="0"/>
    </w:rPr>
  </w:style>
  <w:style w:type="character" w:customStyle="1" w:styleId="black1">
    <w:name w:val="black1"/>
    <w:rsid w:val="001B3B52"/>
    <w:rPr>
      <w:color w:val="000000"/>
    </w:rPr>
  </w:style>
  <w:style w:type="character" w:customStyle="1" w:styleId="StyleunderlinedCharBold">
    <w:name w:val="Style underlined Char + Bold"/>
    <w:rsid w:val="001B3B52"/>
    <w:rPr>
      <w:rFonts w:ascii="Times New Roman" w:hAnsi="Times New Roman" w:cs="Times New Roman" w:hint="default"/>
      <w:b/>
      <w:bCs/>
      <w:sz w:val="21"/>
      <w:szCs w:val="24"/>
      <w:u w:val="single"/>
    </w:rPr>
  </w:style>
  <w:style w:type="character" w:customStyle="1" w:styleId="ThickUnderlineCharChar">
    <w:name w:val="Thick Underline Char Char"/>
    <w:rsid w:val="001B3B52"/>
    <w:rPr>
      <w:rFonts w:ascii="Calibri" w:eastAsia="Calibri" w:hAnsi="Calibri" w:hint="default"/>
    </w:rPr>
  </w:style>
  <w:style w:type="character" w:customStyle="1" w:styleId="CardUnderline">
    <w:name w:val="Card Underline"/>
    <w:rsid w:val="001B3B52"/>
    <w:rPr>
      <w:rFonts w:ascii="Times New Roman" w:hAnsi="Times New Roman" w:cs="Times New Roman" w:hint="default"/>
      <w:sz w:val="20"/>
      <w:u w:val="single"/>
    </w:rPr>
  </w:style>
  <w:style w:type="character" w:customStyle="1" w:styleId="lingoregion">
    <w:name w:val="lingo_region"/>
    <w:rsid w:val="001B3B52"/>
  </w:style>
  <w:style w:type="character" w:customStyle="1" w:styleId="cite0">
    <w:name w:val="%cite"/>
    <w:rsid w:val="001B3B52"/>
    <w:rPr>
      <w:rFonts w:ascii="Times New Roman" w:hAnsi="Times New Roman" w:cs="Times New Roman" w:hint="default"/>
      <w:b/>
      <w:bCs w:val="0"/>
      <w:sz w:val="24"/>
    </w:rPr>
  </w:style>
  <w:style w:type="character" w:customStyle="1" w:styleId="Emphasis21">
    <w:name w:val="%Emphasis2"/>
    <w:rsid w:val="001B3B52"/>
    <w:rPr>
      <w:rFonts w:ascii="Cooper Black" w:hAnsi="Cooper Black" w:hint="default"/>
      <w:iCs/>
      <w:u w:val="single"/>
    </w:rPr>
  </w:style>
  <w:style w:type="character" w:customStyle="1" w:styleId="bodycontentlink">
    <w:name w:val="bodycontentlink"/>
    <w:rsid w:val="001B3B52"/>
  </w:style>
  <w:style w:type="character" w:customStyle="1" w:styleId="AAAcite">
    <w:name w:val="AAAcite"/>
    <w:rsid w:val="001B3B52"/>
    <w:rPr>
      <w:rFonts w:ascii="Times New Roman" w:hAnsi="Times New Roman" w:cs="Times New Roman" w:hint="default"/>
      <w:b/>
      <w:bCs w:val="0"/>
      <w:sz w:val="24"/>
    </w:rPr>
  </w:style>
  <w:style w:type="character" w:customStyle="1" w:styleId="tmplheaderlink">
    <w:name w:val="tmplheaderlink"/>
    <w:rsid w:val="001B3B52"/>
    <w:rPr>
      <w:rFonts w:ascii="Times New Roman" w:hAnsi="Times New Roman" w:cs="Times New Roman" w:hint="default"/>
    </w:rPr>
  </w:style>
  <w:style w:type="character" w:customStyle="1" w:styleId="UnderlinedEvidenceCharChar">
    <w:name w:val="Underlined Evidence Char Char"/>
    <w:rsid w:val="001B3B52"/>
    <w:rPr>
      <w:rFonts w:ascii="Verdana" w:hAnsi="Verdana" w:hint="default"/>
      <w:sz w:val="21"/>
      <w:szCs w:val="21"/>
      <w:u w:val="thick"/>
      <w:lang w:val="en-US" w:eastAsia="en-US" w:bidi="ar-SA"/>
    </w:rPr>
  </w:style>
  <w:style w:type="character" w:customStyle="1" w:styleId="role">
    <w:name w:val="role"/>
    <w:rsid w:val="001B3B52"/>
  </w:style>
  <w:style w:type="character" w:customStyle="1" w:styleId="pagination">
    <w:name w:val="pagination"/>
    <w:rsid w:val="001B3B52"/>
  </w:style>
  <w:style w:type="character" w:customStyle="1" w:styleId="doi">
    <w:name w:val="doi"/>
    <w:rsid w:val="001B3B52"/>
  </w:style>
  <w:style w:type="character" w:customStyle="1" w:styleId="bodycontents">
    <w:name w:val="bodycontents"/>
    <w:rsid w:val="001B3B52"/>
  </w:style>
  <w:style w:type="character" w:customStyle="1" w:styleId="comma">
    <w:name w:val="comma"/>
    <w:rsid w:val="001B3B52"/>
  </w:style>
  <w:style w:type="character" w:customStyle="1" w:styleId="pad5right">
    <w:name w:val="pad5right"/>
    <w:rsid w:val="001B3B52"/>
  </w:style>
  <w:style w:type="character" w:customStyle="1" w:styleId="entry-date">
    <w:name w:val="entry-date"/>
    <w:rsid w:val="001B3B52"/>
  </w:style>
  <w:style w:type="character" w:customStyle="1" w:styleId="desc">
    <w:name w:val="desc"/>
    <w:rsid w:val="001B3B52"/>
  </w:style>
  <w:style w:type="character" w:customStyle="1" w:styleId="divider">
    <w:name w:val="divider"/>
    <w:rsid w:val="001B3B52"/>
  </w:style>
  <w:style w:type="character" w:customStyle="1" w:styleId="blogdate">
    <w:name w:val="blogdate"/>
    <w:rsid w:val="001B3B52"/>
  </w:style>
  <w:style w:type="character" w:customStyle="1" w:styleId="ticker">
    <w:name w:val="ticker"/>
    <w:rsid w:val="001B3B52"/>
  </w:style>
  <w:style w:type="character" w:customStyle="1" w:styleId="posted">
    <w:name w:val="posted"/>
    <w:rsid w:val="001B3B52"/>
  </w:style>
  <w:style w:type="character" w:customStyle="1" w:styleId="time">
    <w:name w:val="time"/>
    <w:rsid w:val="001B3B52"/>
  </w:style>
  <w:style w:type="character" w:customStyle="1" w:styleId="dot">
    <w:name w:val="dot"/>
    <w:rsid w:val="001B3B52"/>
  </w:style>
  <w:style w:type="character" w:customStyle="1" w:styleId="hn-date">
    <w:name w:val="hn-date"/>
    <w:rsid w:val="001B3B52"/>
  </w:style>
  <w:style w:type="character" w:customStyle="1" w:styleId="location">
    <w:name w:val="location"/>
    <w:rsid w:val="001B3B52"/>
  </w:style>
  <w:style w:type="character" w:customStyle="1" w:styleId="arial11">
    <w:name w:val="arial_11"/>
    <w:rsid w:val="001B3B52"/>
  </w:style>
  <w:style w:type="character" w:customStyle="1" w:styleId="dropcap-letter">
    <w:name w:val="dropcap-letter"/>
    <w:rsid w:val="001B3B52"/>
  </w:style>
  <w:style w:type="character" w:customStyle="1" w:styleId="offscreen">
    <w:name w:val="offscreen"/>
    <w:rsid w:val="001B3B52"/>
  </w:style>
  <w:style w:type="character" w:customStyle="1" w:styleId="linked-in">
    <w:name w:val="linked-in"/>
    <w:rsid w:val="001B3B52"/>
  </w:style>
  <w:style w:type="character" w:customStyle="1" w:styleId="in-widget">
    <w:name w:val="in-widget"/>
    <w:rsid w:val="001B3B52"/>
  </w:style>
  <w:style w:type="character" w:customStyle="1" w:styleId="in-right">
    <w:name w:val="in-right"/>
    <w:rsid w:val="001B3B52"/>
  </w:style>
  <w:style w:type="character" w:customStyle="1" w:styleId="tickerwrap">
    <w:name w:val="ticker_wrap"/>
    <w:rsid w:val="001B3B52"/>
  </w:style>
  <w:style w:type="character" w:customStyle="1" w:styleId="divs">
    <w:name w:val="divs"/>
    <w:rsid w:val="001B3B52"/>
  </w:style>
  <w:style w:type="character" w:customStyle="1" w:styleId="in-top">
    <w:name w:val="in-top"/>
    <w:rsid w:val="001B3B52"/>
  </w:style>
  <w:style w:type="character" w:customStyle="1" w:styleId="article-date">
    <w:name w:val="article-date"/>
    <w:rsid w:val="001B3B52"/>
  </w:style>
  <w:style w:type="character" w:customStyle="1" w:styleId="bodysubtoc">
    <w:name w:val="bodysubtoc"/>
    <w:rsid w:val="001B3B52"/>
  </w:style>
  <w:style w:type="character" w:customStyle="1" w:styleId="lefttitlesmaller">
    <w:name w:val="lefttitlesmaller"/>
    <w:rsid w:val="001B3B52"/>
  </w:style>
  <w:style w:type="character" w:customStyle="1" w:styleId="mb">
    <w:name w:val="mb"/>
    <w:rsid w:val="001B3B52"/>
  </w:style>
  <w:style w:type="character" w:customStyle="1" w:styleId="field-content">
    <w:name w:val="field-content"/>
    <w:rsid w:val="001B3B52"/>
  </w:style>
  <w:style w:type="character" w:customStyle="1" w:styleId="submitted-date">
    <w:name w:val="submitted-date"/>
    <w:rsid w:val="001B3B52"/>
  </w:style>
  <w:style w:type="character" w:customStyle="1" w:styleId="submitted-time">
    <w:name w:val="submitted-time"/>
    <w:rsid w:val="001B3B52"/>
  </w:style>
  <w:style w:type="character" w:customStyle="1" w:styleId="A2">
    <w:name w:val="A2"/>
    <w:uiPriority w:val="99"/>
    <w:rsid w:val="001B3B52"/>
    <w:rPr>
      <w:rFonts w:ascii="Sabon LT Std" w:hAnsi="Sabon LT Std" w:cs="Sabon LT Std" w:hint="default"/>
      <w:color w:val="000000"/>
      <w:sz w:val="15"/>
      <w:szCs w:val="15"/>
    </w:rPr>
  </w:style>
  <w:style w:type="character" w:customStyle="1" w:styleId="searchword">
    <w:name w:val="searchword"/>
    <w:rsid w:val="001B3B52"/>
  </w:style>
  <w:style w:type="character" w:customStyle="1" w:styleId="meta-prep">
    <w:name w:val="meta-prep"/>
    <w:rsid w:val="001B3B52"/>
  </w:style>
  <w:style w:type="numbering" w:customStyle="1" w:styleId="1ai1">
    <w:name w:val="1 / a / i1"/>
    <w:rsid w:val="001B3B52"/>
    <w:pPr>
      <w:numPr>
        <w:numId w:val="14"/>
      </w:numPr>
    </w:pPr>
  </w:style>
  <w:style w:type="numbering" w:styleId="1ai">
    <w:name w:val="Outline List 1"/>
    <w:basedOn w:val="NoList"/>
    <w:unhideWhenUsed/>
    <w:rsid w:val="001B3B52"/>
    <w:pPr>
      <w:numPr>
        <w:numId w:val="15"/>
      </w:numPr>
    </w:pPr>
  </w:style>
  <w:style w:type="character" w:customStyle="1" w:styleId="FontStyle310">
    <w:name w:val="Font Style310"/>
    <w:uiPriority w:val="99"/>
    <w:rsid w:val="001B3B52"/>
    <w:rPr>
      <w:rFonts w:ascii="Times New Roman" w:hAnsi="Times New Roman" w:cs="Times New Roman"/>
      <w:b/>
      <w:bCs/>
      <w:i/>
      <w:iCs/>
      <w:spacing w:val="-10"/>
      <w:sz w:val="18"/>
      <w:szCs w:val="18"/>
    </w:rPr>
  </w:style>
  <w:style w:type="character" w:customStyle="1" w:styleId="FontStyle329">
    <w:name w:val="Font Style329"/>
    <w:uiPriority w:val="99"/>
    <w:rsid w:val="001B3B52"/>
    <w:rPr>
      <w:rFonts w:ascii="Times New Roman" w:hAnsi="Times New Roman" w:cs="Times New Roman"/>
      <w:b/>
      <w:bCs/>
      <w:spacing w:val="-10"/>
      <w:sz w:val="18"/>
      <w:szCs w:val="18"/>
    </w:rPr>
  </w:style>
  <w:style w:type="character" w:customStyle="1" w:styleId="FontStyle370">
    <w:name w:val="Font Style370"/>
    <w:uiPriority w:val="99"/>
    <w:rsid w:val="001B3B52"/>
    <w:rPr>
      <w:rFonts w:ascii="Cambria" w:hAnsi="Cambria" w:cs="Cambria"/>
      <w:b/>
      <w:bCs/>
      <w:spacing w:val="-10"/>
      <w:sz w:val="18"/>
      <w:szCs w:val="18"/>
    </w:rPr>
  </w:style>
  <w:style w:type="character" w:customStyle="1" w:styleId="FontStyle302">
    <w:name w:val="Font Style302"/>
    <w:uiPriority w:val="99"/>
    <w:rsid w:val="001B3B52"/>
    <w:rPr>
      <w:rFonts w:ascii="Times New Roman" w:hAnsi="Times New Roman" w:cs="Times New Roman"/>
      <w:b/>
      <w:bCs/>
      <w:sz w:val="22"/>
      <w:szCs w:val="22"/>
    </w:rPr>
  </w:style>
  <w:style w:type="character" w:customStyle="1" w:styleId="FontStyle347">
    <w:name w:val="Font Style347"/>
    <w:uiPriority w:val="99"/>
    <w:rsid w:val="001B3B52"/>
    <w:rPr>
      <w:rFonts w:ascii="Times New Roman" w:hAnsi="Times New Roman" w:cs="Times New Roman"/>
      <w:b/>
      <w:bCs/>
      <w:spacing w:val="-10"/>
      <w:sz w:val="20"/>
      <w:szCs w:val="20"/>
    </w:rPr>
  </w:style>
  <w:style w:type="paragraph" w:customStyle="1" w:styleId="Style27">
    <w:name w:val="Style27"/>
    <w:basedOn w:val="Normal"/>
    <w:uiPriority w:val="99"/>
    <w:rsid w:val="001B3B52"/>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B3B52"/>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B3B52"/>
    <w:rPr>
      <w:rFonts w:ascii="Times New Roman" w:hAnsi="Times New Roman" w:cs="Times New Roman"/>
      <w:spacing w:val="-10"/>
      <w:sz w:val="18"/>
      <w:szCs w:val="18"/>
    </w:rPr>
  </w:style>
  <w:style w:type="character" w:customStyle="1" w:styleId="FontStyle312">
    <w:name w:val="Font Style312"/>
    <w:uiPriority w:val="99"/>
    <w:rsid w:val="001B3B52"/>
    <w:rPr>
      <w:rFonts w:ascii="Times New Roman" w:hAnsi="Times New Roman" w:cs="Times New Roman"/>
      <w:b/>
      <w:bCs/>
      <w:spacing w:val="-10"/>
      <w:sz w:val="16"/>
      <w:szCs w:val="16"/>
    </w:rPr>
  </w:style>
  <w:style w:type="character" w:customStyle="1" w:styleId="FontStyle346">
    <w:name w:val="Font Style346"/>
    <w:uiPriority w:val="99"/>
    <w:rsid w:val="001B3B52"/>
    <w:rPr>
      <w:rFonts w:ascii="Times New Roman" w:hAnsi="Times New Roman" w:cs="Times New Roman"/>
      <w:b/>
      <w:bCs/>
      <w:spacing w:val="-10"/>
      <w:sz w:val="18"/>
      <w:szCs w:val="18"/>
    </w:rPr>
  </w:style>
  <w:style w:type="character" w:customStyle="1" w:styleId="FontStyle330">
    <w:name w:val="Font Style330"/>
    <w:uiPriority w:val="99"/>
    <w:rsid w:val="001B3B52"/>
    <w:rPr>
      <w:rFonts w:ascii="Times New Roman" w:hAnsi="Times New Roman" w:cs="Times New Roman"/>
      <w:b/>
      <w:bCs/>
      <w:sz w:val="16"/>
      <w:szCs w:val="16"/>
    </w:rPr>
  </w:style>
  <w:style w:type="character" w:customStyle="1" w:styleId="FontStyle372">
    <w:name w:val="Font Style372"/>
    <w:uiPriority w:val="99"/>
    <w:rsid w:val="001B3B52"/>
    <w:rPr>
      <w:rFonts w:ascii="Times New Roman" w:hAnsi="Times New Roman" w:cs="Times New Roman"/>
      <w:b/>
      <w:bCs/>
      <w:sz w:val="16"/>
      <w:szCs w:val="16"/>
    </w:rPr>
  </w:style>
  <w:style w:type="paragraph" w:customStyle="1" w:styleId="Style59">
    <w:name w:val="Style59"/>
    <w:basedOn w:val="Normal"/>
    <w:uiPriority w:val="99"/>
    <w:rsid w:val="001B3B52"/>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B3B52"/>
    <w:rPr>
      <w:rFonts w:ascii="Times New Roman" w:hAnsi="Times New Roman" w:cs="Times New Roman"/>
      <w:b/>
      <w:bCs/>
      <w:i/>
      <w:iCs/>
      <w:sz w:val="16"/>
      <w:szCs w:val="16"/>
    </w:rPr>
  </w:style>
  <w:style w:type="paragraph" w:customStyle="1" w:styleId="Style200">
    <w:name w:val="Style20"/>
    <w:basedOn w:val="Normal"/>
    <w:uiPriority w:val="99"/>
    <w:rsid w:val="001B3B52"/>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B3B52"/>
    <w:rPr>
      <w:rFonts w:ascii="Times New Roman" w:hAnsi="Times New Roman" w:cs="Times New Roman"/>
      <w:smallCaps/>
      <w:sz w:val="14"/>
      <w:szCs w:val="14"/>
    </w:rPr>
  </w:style>
  <w:style w:type="paragraph" w:customStyle="1" w:styleId="Style89">
    <w:name w:val="Style89"/>
    <w:basedOn w:val="Normal"/>
    <w:uiPriority w:val="99"/>
    <w:rsid w:val="001B3B52"/>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B3B52"/>
    <w:rPr>
      <w:rFonts w:ascii="Times New Roman" w:hAnsi="Times New Roman" w:cs="Times New Roman"/>
      <w:b/>
      <w:bCs/>
      <w:spacing w:val="-10"/>
      <w:sz w:val="22"/>
      <w:szCs w:val="22"/>
    </w:rPr>
  </w:style>
  <w:style w:type="character" w:customStyle="1" w:styleId="FontStyle320">
    <w:name w:val="Font Style320"/>
    <w:uiPriority w:val="99"/>
    <w:rsid w:val="001B3B52"/>
    <w:rPr>
      <w:rFonts w:ascii="Times New Roman" w:hAnsi="Times New Roman" w:cs="Times New Roman"/>
      <w:b/>
      <w:bCs/>
      <w:spacing w:val="-10"/>
      <w:sz w:val="22"/>
      <w:szCs w:val="22"/>
    </w:rPr>
  </w:style>
  <w:style w:type="character" w:customStyle="1" w:styleId="FontStyle352">
    <w:name w:val="Font Style352"/>
    <w:uiPriority w:val="99"/>
    <w:rsid w:val="001B3B52"/>
    <w:rPr>
      <w:rFonts w:ascii="Times New Roman" w:hAnsi="Times New Roman" w:cs="Times New Roman"/>
      <w:b/>
      <w:bCs/>
      <w:sz w:val="16"/>
      <w:szCs w:val="16"/>
    </w:rPr>
  </w:style>
  <w:style w:type="character" w:customStyle="1" w:styleId="FontStyle356">
    <w:name w:val="Font Style356"/>
    <w:uiPriority w:val="99"/>
    <w:rsid w:val="001B3B52"/>
    <w:rPr>
      <w:rFonts w:ascii="Times New Roman" w:hAnsi="Times New Roman" w:cs="Times New Roman"/>
      <w:b/>
      <w:bCs/>
      <w:spacing w:val="-10"/>
      <w:sz w:val="22"/>
      <w:szCs w:val="22"/>
    </w:rPr>
  </w:style>
  <w:style w:type="character" w:customStyle="1" w:styleId="FontStyle298">
    <w:name w:val="Font Style298"/>
    <w:uiPriority w:val="99"/>
    <w:rsid w:val="001B3B52"/>
    <w:rPr>
      <w:rFonts w:ascii="Times New Roman" w:hAnsi="Times New Roman" w:cs="Times New Roman"/>
      <w:sz w:val="18"/>
      <w:szCs w:val="18"/>
    </w:rPr>
  </w:style>
  <w:style w:type="character" w:customStyle="1" w:styleId="FontStyle311">
    <w:name w:val="Font Style311"/>
    <w:uiPriority w:val="99"/>
    <w:rsid w:val="001B3B52"/>
    <w:rPr>
      <w:rFonts w:ascii="Times New Roman" w:hAnsi="Times New Roman" w:cs="Times New Roman"/>
      <w:b/>
      <w:bCs/>
      <w:spacing w:val="-10"/>
      <w:sz w:val="18"/>
      <w:szCs w:val="18"/>
    </w:rPr>
  </w:style>
  <w:style w:type="character" w:customStyle="1" w:styleId="FontStyle332">
    <w:name w:val="Font Style332"/>
    <w:uiPriority w:val="99"/>
    <w:rsid w:val="001B3B52"/>
    <w:rPr>
      <w:rFonts w:ascii="Times New Roman" w:hAnsi="Times New Roman" w:cs="Times New Roman"/>
      <w:b/>
      <w:bCs/>
      <w:i/>
      <w:iCs/>
      <w:spacing w:val="-10"/>
      <w:sz w:val="20"/>
      <w:szCs w:val="20"/>
    </w:rPr>
  </w:style>
  <w:style w:type="character" w:customStyle="1" w:styleId="FontStyle371">
    <w:name w:val="Font Style371"/>
    <w:uiPriority w:val="99"/>
    <w:rsid w:val="001B3B52"/>
    <w:rPr>
      <w:rFonts w:ascii="Times New Roman" w:hAnsi="Times New Roman" w:cs="Times New Roman"/>
      <w:sz w:val="16"/>
      <w:szCs w:val="16"/>
    </w:rPr>
  </w:style>
  <w:style w:type="character" w:customStyle="1" w:styleId="FontStyle350">
    <w:name w:val="Font Style350"/>
    <w:uiPriority w:val="99"/>
    <w:rsid w:val="001B3B52"/>
    <w:rPr>
      <w:rFonts w:ascii="Times New Roman" w:hAnsi="Times New Roman" w:cs="Times New Roman"/>
      <w:b/>
      <w:bCs/>
      <w:i/>
      <w:iCs/>
      <w:sz w:val="20"/>
      <w:szCs w:val="20"/>
    </w:rPr>
  </w:style>
  <w:style w:type="paragraph" w:customStyle="1" w:styleId="Style8">
    <w:name w:val="Style8"/>
    <w:basedOn w:val="Normal"/>
    <w:uiPriority w:val="99"/>
    <w:rsid w:val="001B3B52"/>
    <w:pPr>
      <w:widowControl w:val="0"/>
      <w:autoSpaceDE w:val="0"/>
      <w:autoSpaceDN w:val="0"/>
      <w:adjustRightInd w:val="0"/>
    </w:pPr>
    <w:rPr>
      <w:rFonts w:eastAsia="Times New Roman"/>
      <w:sz w:val="24"/>
    </w:rPr>
  </w:style>
  <w:style w:type="paragraph" w:customStyle="1" w:styleId="Style5">
    <w:name w:val="Style5"/>
    <w:basedOn w:val="Normal"/>
    <w:uiPriority w:val="99"/>
    <w:rsid w:val="001B3B52"/>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B3B52"/>
    <w:pPr>
      <w:widowControl w:val="0"/>
      <w:autoSpaceDE w:val="0"/>
      <w:autoSpaceDN w:val="0"/>
      <w:adjustRightInd w:val="0"/>
    </w:pPr>
    <w:rPr>
      <w:rFonts w:eastAsia="Times New Roman"/>
      <w:sz w:val="24"/>
    </w:rPr>
  </w:style>
  <w:style w:type="character" w:customStyle="1" w:styleId="FontStyle351">
    <w:name w:val="Font Style351"/>
    <w:uiPriority w:val="99"/>
    <w:rsid w:val="001B3B52"/>
    <w:rPr>
      <w:rFonts w:ascii="Times New Roman" w:hAnsi="Times New Roman" w:cs="Times New Roman"/>
      <w:b/>
      <w:bCs/>
      <w:sz w:val="22"/>
      <w:szCs w:val="22"/>
    </w:rPr>
  </w:style>
  <w:style w:type="paragraph" w:customStyle="1" w:styleId="Style10">
    <w:name w:val="Style10"/>
    <w:basedOn w:val="Normal"/>
    <w:uiPriority w:val="99"/>
    <w:rsid w:val="001B3B52"/>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B3B52"/>
    <w:pPr>
      <w:widowControl w:val="0"/>
      <w:autoSpaceDE w:val="0"/>
      <w:autoSpaceDN w:val="0"/>
      <w:adjustRightInd w:val="0"/>
      <w:jc w:val="both"/>
    </w:pPr>
    <w:rPr>
      <w:rFonts w:eastAsia="Times New Roman"/>
      <w:sz w:val="24"/>
    </w:rPr>
  </w:style>
  <w:style w:type="character" w:customStyle="1" w:styleId="FontStyle369">
    <w:name w:val="Font Style369"/>
    <w:uiPriority w:val="99"/>
    <w:rsid w:val="001B3B52"/>
    <w:rPr>
      <w:rFonts w:ascii="Times New Roman" w:hAnsi="Times New Roman" w:cs="Times New Roman"/>
      <w:b/>
      <w:bCs/>
      <w:spacing w:val="-10"/>
      <w:sz w:val="20"/>
      <w:szCs w:val="20"/>
    </w:rPr>
  </w:style>
  <w:style w:type="character" w:customStyle="1" w:styleId="FontStyle357">
    <w:name w:val="Font Style357"/>
    <w:uiPriority w:val="99"/>
    <w:rsid w:val="001B3B52"/>
    <w:rPr>
      <w:rFonts w:ascii="Times New Roman" w:hAnsi="Times New Roman" w:cs="Times New Roman"/>
      <w:b/>
      <w:bCs/>
      <w:spacing w:val="-10"/>
      <w:sz w:val="22"/>
      <w:szCs w:val="22"/>
    </w:rPr>
  </w:style>
  <w:style w:type="paragraph" w:customStyle="1" w:styleId="Style67">
    <w:name w:val="Style67"/>
    <w:basedOn w:val="Normal"/>
    <w:uiPriority w:val="99"/>
    <w:rsid w:val="001B3B52"/>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B3B52"/>
    <w:rPr>
      <w:rFonts w:ascii="Times New Roman" w:hAnsi="Times New Roman" w:cs="Times New Roman"/>
      <w:sz w:val="20"/>
      <w:szCs w:val="20"/>
    </w:rPr>
  </w:style>
  <w:style w:type="character" w:customStyle="1" w:styleId="FontStyle374">
    <w:name w:val="Font Style374"/>
    <w:uiPriority w:val="99"/>
    <w:rsid w:val="001B3B52"/>
    <w:rPr>
      <w:rFonts w:ascii="Times New Roman" w:hAnsi="Times New Roman" w:cs="Times New Roman"/>
      <w:b/>
      <w:bCs/>
      <w:spacing w:val="-10"/>
      <w:sz w:val="22"/>
      <w:szCs w:val="22"/>
    </w:rPr>
  </w:style>
  <w:style w:type="paragraph" w:customStyle="1" w:styleId="Style30">
    <w:name w:val="Style30"/>
    <w:basedOn w:val="Normal"/>
    <w:uiPriority w:val="99"/>
    <w:rsid w:val="001B3B52"/>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B3B52"/>
    <w:rPr>
      <w:rFonts w:ascii="Times New Roman" w:hAnsi="Times New Roman" w:cs="Times New Roman"/>
      <w:smallCaps/>
      <w:sz w:val="16"/>
      <w:szCs w:val="16"/>
    </w:rPr>
  </w:style>
  <w:style w:type="paragraph" w:customStyle="1" w:styleId="Style93">
    <w:name w:val="Style93"/>
    <w:basedOn w:val="Normal"/>
    <w:uiPriority w:val="99"/>
    <w:rsid w:val="001B3B52"/>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B3B52"/>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B3B52"/>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B3B52"/>
    <w:rPr>
      <w:u w:val="single"/>
    </w:rPr>
  </w:style>
  <w:style w:type="character" w:customStyle="1" w:styleId="SmalltextCharCharCharChar0">
    <w:name w:val="Small text Char Char Char Char"/>
    <w:rsid w:val="001B3B52"/>
    <w:rPr>
      <w:sz w:val="16"/>
      <w:szCs w:val="24"/>
      <w:lang w:val="en-US" w:eastAsia="en-US" w:bidi="ar-SA"/>
    </w:rPr>
  </w:style>
  <w:style w:type="paragraph" w:customStyle="1" w:styleId="boldcitation">
    <w:name w:val="bold citation"/>
    <w:basedOn w:val="Normal"/>
    <w:rsid w:val="001B3B52"/>
    <w:rPr>
      <w:rFonts w:ascii="Arial" w:eastAsia="Times New Roman" w:hAnsi="Arial"/>
      <w:b/>
      <w:sz w:val="28"/>
      <w:u w:val="thick"/>
    </w:rPr>
  </w:style>
  <w:style w:type="character" w:customStyle="1" w:styleId="underlinecardChar">
    <w:name w:val="underline card Char"/>
    <w:rsid w:val="001B3B52"/>
    <w:rPr>
      <w:rFonts w:ascii="Arial" w:hAnsi="Arial"/>
      <w:noProof w:val="0"/>
      <w:sz w:val="18"/>
      <w:szCs w:val="24"/>
      <w:u w:val="single"/>
      <w:lang w:val="en-US" w:eastAsia="en-US" w:bidi="ar-SA"/>
    </w:rPr>
  </w:style>
  <w:style w:type="character" w:customStyle="1" w:styleId="CardsCharCharChar">
    <w:name w:val="Cards Char Char Char"/>
    <w:rsid w:val="001B3B52"/>
    <w:rPr>
      <w:szCs w:val="24"/>
      <w:lang w:val="en-US" w:eastAsia="en-US" w:bidi="ar-SA"/>
    </w:rPr>
  </w:style>
  <w:style w:type="character" w:customStyle="1" w:styleId="HiddenBlockHeaderChar">
    <w:name w:val="Hidden Block Header Char"/>
    <w:link w:val="HiddenBlockHeader"/>
    <w:rsid w:val="001B3B52"/>
    <w:rPr>
      <w:rFonts w:ascii="Times New Roman" w:eastAsia="Times New Roman" w:hAnsi="Times New Roman" w:cs="Courier New"/>
      <w:b/>
      <w:bCs/>
      <w:sz w:val="28"/>
      <w:szCs w:val="22"/>
    </w:rPr>
  </w:style>
  <w:style w:type="paragraph" w:customStyle="1" w:styleId="NothingCharChar">
    <w:name w:val="Nothing Char Char"/>
    <w:link w:val="NothingCharCharChar"/>
    <w:rsid w:val="001B3B52"/>
    <w:pPr>
      <w:jc w:val="both"/>
    </w:pPr>
    <w:rPr>
      <w:rFonts w:ascii="Times New Roman" w:eastAsia="MS Mincho" w:hAnsi="Times New Roman" w:cs="Times New Roman"/>
    </w:rPr>
  </w:style>
  <w:style w:type="character" w:customStyle="1" w:styleId="NothingCharCharChar">
    <w:name w:val="Nothing Char Char Char"/>
    <w:link w:val="NothingCharChar"/>
    <w:rsid w:val="001B3B52"/>
    <w:rPr>
      <w:rFonts w:ascii="Times New Roman" w:eastAsia="MS Mincho" w:hAnsi="Times New Roman" w:cs="Times New Roman"/>
    </w:rPr>
  </w:style>
  <w:style w:type="character" w:customStyle="1" w:styleId="CardsCharChar">
    <w:name w:val="Cards Char Char"/>
    <w:rsid w:val="001B3B52"/>
    <w:rPr>
      <w:szCs w:val="24"/>
      <w:lang w:val="en-US" w:eastAsia="en-US" w:bidi="ar-SA"/>
    </w:rPr>
  </w:style>
  <w:style w:type="character" w:customStyle="1" w:styleId="CardsCharCharCharChar">
    <w:name w:val="Cards Char Char Char Char"/>
    <w:rsid w:val="001B3B52"/>
    <w:rPr>
      <w:szCs w:val="24"/>
      <w:lang w:val="en-US" w:eastAsia="en-US" w:bidi="ar-SA"/>
    </w:rPr>
  </w:style>
  <w:style w:type="character" w:customStyle="1" w:styleId="BlockHeadingsCharChar">
    <w:name w:val="Block Headings Char Char"/>
    <w:rsid w:val="001B3B52"/>
    <w:rPr>
      <w:b/>
      <w:sz w:val="36"/>
      <w:szCs w:val="24"/>
      <w:u w:val="single"/>
      <w:lang w:val="en-US" w:eastAsia="en-US" w:bidi="ar-SA"/>
    </w:rPr>
  </w:style>
  <w:style w:type="character" w:customStyle="1" w:styleId="NothingChar1">
    <w:name w:val="Nothing Char1"/>
    <w:rsid w:val="001B3B52"/>
    <w:rPr>
      <w:szCs w:val="24"/>
      <w:lang w:val="en-US" w:eastAsia="en-US" w:bidi="ar-SA"/>
    </w:rPr>
  </w:style>
  <w:style w:type="paragraph" w:customStyle="1" w:styleId="bloctitles">
    <w:name w:val="bloc titles"/>
    <w:basedOn w:val="Heading1"/>
    <w:next w:val="Normal"/>
    <w:link w:val="bloctitlesChar"/>
    <w:autoRedefine/>
    <w:rsid w:val="001B3B52"/>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1B3B52"/>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1B3B52"/>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1B3B52"/>
  </w:style>
  <w:style w:type="character" w:customStyle="1" w:styleId="RegularChar">
    <w:name w:val="Regular Char"/>
    <w:link w:val="Regular"/>
    <w:rsid w:val="001B3B52"/>
    <w:rPr>
      <w:rFonts w:ascii="Garamond" w:eastAsia="Times New Roman" w:hAnsi="Garamond" w:cs="Arial"/>
      <w:bCs/>
      <w:kern w:val="20"/>
      <w:sz w:val="20"/>
      <w:szCs w:val="32"/>
    </w:rPr>
  </w:style>
  <w:style w:type="character" w:customStyle="1" w:styleId="StyleTimesNewRoman">
    <w:name w:val="Style Times New Roman"/>
    <w:rsid w:val="001B3B52"/>
    <w:rPr>
      <w:rFonts w:ascii="Garamond" w:hAnsi="Garamond"/>
    </w:rPr>
  </w:style>
  <w:style w:type="paragraph" w:customStyle="1" w:styleId="INDENTEDPARAGRAPH">
    <w:name w:val="INDENTED PARAGRAPH"/>
    <w:rsid w:val="001B3B52"/>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1B3B52"/>
    <w:rPr>
      <w:rFonts w:cs="Arial"/>
      <w:bCs/>
      <w:caps/>
      <w:color w:val="FFFFFF"/>
      <w:sz w:val="2"/>
      <w:szCs w:val="2"/>
      <w:lang w:val="en-US" w:eastAsia="en-US" w:bidi="ar-SA"/>
    </w:rPr>
  </w:style>
  <w:style w:type="paragraph" w:customStyle="1" w:styleId="Numbering">
    <w:name w:val="Numbering"/>
    <w:basedOn w:val="Normal"/>
    <w:next w:val="Normal"/>
    <w:rsid w:val="001B3B52"/>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1B3B52"/>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1B3B52"/>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B3B52"/>
    <w:pPr>
      <w:numPr>
        <w:numId w:val="18"/>
      </w:numPr>
    </w:pPr>
  </w:style>
  <w:style w:type="paragraph" w:customStyle="1" w:styleId="Lettering">
    <w:name w:val="Lettering"/>
    <w:basedOn w:val="Numbering"/>
    <w:next w:val="Normal"/>
    <w:rsid w:val="001B3B52"/>
    <w:pPr>
      <w:numPr>
        <w:numId w:val="16"/>
      </w:numPr>
    </w:pPr>
    <w:rPr>
      <w:szCs w:val="22"/>
    </w:rPr>
  </w:style>
  <w:style w:type="paragraph" w:customStyle="1" w:styleId="FileName">
    <w:name w:val="File Name"/>
    <w:basedOn w:val="Normal"/>
    <w:next w:val="Normal"/>
    <w:rsid w:val="001B3B52"/>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B3B52"/>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B3B52"/>
    <w:pPr>
      <w:numPr>
        <w:numId w:val="19"/>
      </w:numPr>
      <w:tabs>
        <w:tab w:val="num" w:pos="360"/>
      </w:tabs>
      <w:ind w:left="360"/>
    </w:pPr>
  </w:style>
  <w:style w:type="paragraph" w:customStyle="1" w:styleId="CardContinued1">
    <w:name w:val="Card Continued 1"/>
    <w:basedOn w:val="Normal"/>
    <w:next w:val="Normal"/>
    <w:rsid w:val="001B3B52"/>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B3B52"/>
    <w:pPr>
      <w:numPr>
        <w:numId w:val="0"/>
      </w:numPr>
      <w:spacing w:before="0" w:after="120"/>
      <w:jc w:val="left"/>
    </w:pPr>
  </w:style>
  <w:style w:type="paragraph" w:customStyle="1" w:styleId="Clearformatting0">
    <w:name w:val="Clear formatting"/>
    <w:basedOn w:val="Normal"/>
    <w:rsid w:val="001B3B52"/>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B3B52"/>
  </w:style>
  <w:style w:type="paragraph" w:customStyle="1" w:styleId="SmallCardText">
    <w:name w:val="Small Card Text"/>
    <w:rsid w:val="001B3B52"/>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B3B52"/>
    <w:rPr>
      <w:sz w:val="16"/>
      <w:szCs w:val="16"/>
      <w:lang w:val="en-US" w:eastAsia="en-US" w:bidi="ar-SA"/>
    </w:rPr>
  </w:style>
  <w:style w:type="paragraph" w:customStyle="1" w:styleId="TAGFONT">
    <w:name w:val="TAG FONT"/>
    <w:basedOn w:val="Normal"/>
    <w:autoRedefine/>
    <w:rsid w:val="001B3B52"/>
    <w:rPr>
      <w:rFonts w:eastAsia="Times New Roman"/>
      <w:sz w:val="24"/>
    </w:rPr>
  </w:style>
  <w:style w:type="character" w:customStyle="1" w:styleId="mainarttxt">
    <w:name w:val="mainarttxt"/>
    <w:basedOn w:val="DefaultParagraphFont"/>
    <w:rsid w:val="001B3B52"/>
  </w:style>
  <w:style w:type="paragraph" w:customStyle="1" w:styleId="TagChar1CharCharCharChar">
    <w:name w:val="Tag Char1 Char Char Char Char"/>
    <w:basedOn w:val="Normal"/>
    <w:rsid w:val="001B3B52"/>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B3B52"/>
    <w:rPr>
      <w:sz w:val="20"/>
    </w:rPr>
  </w:style>
  <w:style w:type="character" w:customStyle="1" w:styleId="highlightChar">
    <w:name w:val="highlight Char"/>
    <w:rsid w:val="001B3B52"/>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B3B52"/>
    <w:rPr>
      <w:rFonts w:eastAsia="Batang" w:cs="Arial"/>
      <w:b/>
      <w:bCs/>
      <w:iCs/>
      <w:sz w:val="24"/>
      <w:szCs w:val="28"/>
      <w:lang w:val="en-US" w:eastAsia="en-US" w:bidi="ar-SA"/>
    </w:rPr>
  </w:style>
  <w:style w:type="paragraph" w:customStyle="1" w:styleId="formfldssel">
    <w:name w:val="formfldssel"/>
    <w:basedOn w:val="Normal"/>
    <w:rsid w:val="001B3B52"/>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B3B52"/>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B3B52"/>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B3B52"/>
  </w:style>
  <w:style w:type="character" w:customStyle="1" w:styleId="StyleCardTextUnderline3Char">
    <w:name w:val="Style Card Text + Underline3 Char"/>
    <w:rsid w:val="001B3B52"/>
    <w:rPr>
      <w:rFonts w:eastAsia="SimSun"/>
      <w:szCs w:val="24"/>
      <w:u w:val="thick"/>
      <w:lang w:val="en-US" w:eastAsia="zh-CN" w:bidi="ar-SA"/>
    </w:rPr>
  </w:style>
  <w:style w:type="character" w:customStyle="1" w:styleId="BoldandUnderlineChar1Char2CharChar">
    <w:name w:val="Bold and Underline Char1 Char2 Char Char"/>
    <w:rsid w:val="001B3B52"/>
    <w:rPr>
      <w:b/>
      <w:noProof w:val="0"/>
      <w:szCs w:val="24"/>
      <w:u w:val="single"/>
      <w:lang w:val="en-US" w:eastAsia="en-US" w:bidi="ar-SA"/>
    </w:rPr>
  </w:style>
  <w:style w:type="character" w:customStyle="1" w:styleId="UnderlineChar1Char1">
    <w:name w:val="Underline Char1 Char1"/>
    <w:rsid w:val="001B3B52"/>
    <w:rPr>
      <w:noProof w:val="0"/>
      <w:szCs w:val="24"/>
      <w:u w:val="single"/>
      <w:lang w:val="en-US" w:eastAsia="en-US" w:bidi="ar-SA"/>
    </w:rPr>
  </w:style>
  <w:style w:type="paragraph" w:customStyle="1" w:styleId="Underlinestyle1">
    <w:name w:val="Underlinestyle"/>
    <w:basedOn w:val="Normal"/>
    <w:rsid w:val="001B3B52"/>
    <w:pPr>
      <w:tabs>
        <w:tab w:val="left" w:pos="720"/>
      </w:tabs>
      <w:ind w:left="720"/>
    </w:pPr>
    <w:rPr>
      <w:rFonts w:eastAsia="Times New Roman"/>
      <w:szCs w:val="20"/>
      <w:u w:val="single"/>
    </w:rPr>
  </w:style>
  <w:style w:type="character" w:customStyle="1" w:styleId="featurecontentgray1">
    <w:name w:val="featurecontentgray1"/>
    <w:rsid w:val="001B3B52"/>
    <w:rPr>
      <w:rFonts w:ascii="Arial" w:hAnsi="Arial" w:cs="Arial" w:hint="default"/>
      <w:color w:val="666666"/>
    </w:rPr>
  </w:style>
  <w:style w:type="character" w:customStyle="1" w:styleId="CardCharCharChar0">
    <w:name w:val="Card Char Char Char"/>
    <w:rsid w:val="001B3B52"/>
    <w:rPr>
      <w:rFonts w:ascii="Book Antiqua" w:hAnsi="Book Antiqua"/>
      <w:szCs w:val="24"/>
      <w:lang w:val="en-US" w:eastAsia="en-US" w:bidi="ar-SA"/>
    </w:rPr>
  </w:style>
  <w:style w:type="character" w:customStyle="1" w:styleId="big1">
    <w:name w:val="big1"/>
    <w:rsid w:val="001B3B52"/>
    <w:rPr>
      <w:sz w:val="28"/>
      <w:szCs w:val="28"/>
    </w:rPr>
  </w:style>
  <w:style w:type="character" w:customStyle="1" w:styleId="prodgeneral">
    <w:name w:val="prodgeneral"/>
    <w:basedOn w:val="DefaultParagraphFont"/>
    <w:rsid w:val="001B3B52"/>
  </w:style>
  <w:style w:type="character" w:customStyle="1" w:styleId="StyleUnderlineChar0">
    <w:name w:val="Style Underline + Char"/>
    <w:rsid w:val="001B3B52"/>
    <w:rPr>
      <w:rFonts w:eastAsia="SimSun" w:cs="Arial"/>
      <w:b/>
      <w:bCs/>
      <w:iCs/>
      <w:caps/>
      <w:sz w:val="24"/>
      <w:szCs w:val="24"/>
      <w:u w:val="single"/>
      <w:lang w:val="en-US" w:eastAsia="en-US" w:bidi="ar-SA"/>
    </w:rPr>
  </w:style>
  <w:style w:type="character" w:customStyle="1" w:styleId="StyleciteChar">
    <w:name w:val="Style cite + Char"/>
    <w:basedOn w:val="citeChar2"/>
    <w:rsid w:val="001B3B52"/>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B3B52"/>
    <w:rPr>
      <w:rFonts w:eastAsia="Times New Roman"/>
      <w:b/>
      <w:sz w:val="24"/>
    </w:rPr>
  </w:style>
  <w:style w:type="paragraph" w:customStyle="1" w:styleId="RepeatHeader">
    <w:name w:val="Repeat Header"/>
    <w:basedOn w:val="HeaderDebate"/>
    <w:rsid w:val="001B3B52"/>
    <w:pPr>
      <w:outlineLvl w:val="1"/>
    </w:pPr>
    <w:rPr>
      <w:szCs w:val="48"/>
    </w:rPr>
  </w:style>
  <w:style w:type="character" w:customStyle="1" w:styleId="sectiontitle">
    <w:name w:val="sectiontitle"/>
    <w:basedOn w:val="DefaultParagraphFont"/>
    <w:rsid w:val="001B3B52"/>
  </w:style>
  <w:style w:type="character" w:customStyle="1" w:styleId="sectionsubtitle">
    <w:name w:val="sectionsubtitle"/>
    <w:basedOn w:val="DefaultParagraphFont"/>
    <w:rsid w:val="001B3B52"/>
  </w:style>
  <w:style w:type="character" w:customStyle="1" w:styleId="copyright">
    <w:name w:val="copyright"/>
    <w:basedOn w:val="DefaultParagraphFont"/>
    <w:rsid w:val="001B3B52"/>
  </w:style>
  <w:style w:type="character" w:customStyle="1" w:styleId="EvidenceTag">
    <w:name w:val="Evidence Tag"/>
    <w:rsid w:val="001B3B5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B3B5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B3B5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B3B5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B3B5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B3B52"/>
    <w:rPr>
      <w:rFonts w:eastAsia="Times New Roman"/>
      <w:sz w:val="16"/>
    </w:rPr>
  </w:style>
  <w:style w:type="paragraph" w:customStyle="1" w:styleId="citationunderline">
    <w:name w:val="citation/underline"/>
    <w:autoRedefine/>
    <w:rsid w:val="001B3B52"/>
    <w:rPr>
      <w:rFonts w:ascii="Times New Roman" w:eastAsia="Times New Roman" w:hAnsi="Times New Roman" w:cs="Times New Roman"/>
      <w:b/>
      <w:u w:val="single"/>
    </w:rPr>
  </w:style>
  <w:style w:type="character" w:customStyle="1" w:styleId="smcaps">
    <w:name w:val="smcaps"/>
    <w:basedOn w:val="DefaultParagraphFont"/>
    <w:rsid w:val="001B3B52"/>
  </w:style>
  <w:style w:type="character" w:customStyle="1" w:styleId="inside-head1">
    <w:name w:val="inside-head1"/>
    <w:rsid w:val="001B3B52"/>
    <w:rPr>
      <w:rFonts w:ascii="Arial" w:hAnsi="Arial" w:cs="Arial" w:hint="default"/>
      <w:b/>
      <w:bCs/>
      <w:color w:val="000000"/>
      <w:spacing w:val="-15"/>
      <w:sz w:val="45"/>
      <w:szCs w:val="45"/>
    </w:rPr>
  </w:style>
  <w:style w:type="character" w:customStyle="1" w:styleId="datestamp1">
    <w:name w:val="datestamp1"/>
    <w:rsid w:val="001B3B52"/>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B3B52"/>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B3B52"/>
  </w:style>
  <w:style w:type="paragraph" w:customStyle="1" w:styleId="links1">
    <w:name w:val="links1"/>
    <w:basedOn w:val="Normal"/>
    <w:rsid w:val="001B3B52"/>
    <w:pPr>
      <w:spacing w:before="100" w:beforeAutospacing="1" w:after="100" w:afterAutospacing="1"/>
    </w:pPr>
    <w:rPr>
      <w:rFonts w:eastAsia="Times New Roman"/>
      <w:color w:val="FFFFFF"/>
      <w:sz w:val="16"/>
      <w:szCs w:val="16"/>
    </w:rPr>
  </w:style>
  <w:style w:type="paragraph" w:customStyle="1" w:styleId="endtext">
    <w:name w:val="endtext"/>
    <w:basedOn w:val="Normal"/>
    <w:rsid w:val="001B3B52"/>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B3B52"/>
    <w:rPr>
      <w:rFonts w:ascii="Verdana" w:hAnsi="Verdana" w:hint="default"/>
      <w:b/>
      <w:bCs/>
      <w:sz w:val="32"/>
      <w:szCs w:val="32"/>
    </w:rPr>
  </w:style>
  <w:style w:type="character" w:customStyle="1" w:styleId="storydeck31">
    <w:name w:val="storydeck31"/>
    <w:rsid w:val="001B3B52"/>
    <w:rPr>
      <w:rFonts w:ascii="Verdana" w:hAnsi="Verdana" w:hint="default"/>
      <w:i w:val="0"/>
      <w:iCs w:val="0"/>
      <w:sz w:val="21"/>
      <w:szCs w:val="21"/>
    </w:rPr>
  </w:style>
  <w:style w:type="character" w:customStyle="1" w:styleId="subtitle10">
    <w:name w:val="subtitle1"/>
    <w:rsid w:val="001B3B52"/>
    <w:rPr>
      <w:rFonts w:ascii="Verdana" w:hAnsi="Verdana" w:hint="default"/>
      <w:b w:val="0"/>
      <w:bCs w:val="0"/>
      <w:vanish w:val="0"/>
      <w:webHidden w:val="0"/>
      <w:color w:val="484848"/>
      <w:sz w:val="14"/>
      <w:szCs w:val="14"/>
      <w:specVanish w:val="0"/>
    </w:rPr>
  </w:style>
  <w:style w:type="paragraph" w:customStyle="1" w:styleId="g">
    <w:name w:val="g"/>
    <w:basedOn w:val="Normal"/>
    <w:rsid w:val="001B3B52"/>
    <w:pPr>
      <w:spacing w:before="240" w:after="240"/>
    </w:pPr>
    <w:rPr>
      <w:rFonts w:eastAsia="Times New Roman"/>
      <w:sz w:val="24"/>
    </w:rPr>
  </w:style>
  <w:style w:type="character" w:customStyle="1" w:styleId="clsbiolink">
    <w:name w:val="clsbiolink"/>
    <w:basedOn w:val="DefaultParagraphFont"/>
    <w:rsid w:val="001B3B52"/>
  </w:style>
  <w:style w:type="character" w:customStyle="1" w:styleId="clssmaller">
    <w:name w:val="clssmaller"/>
    <w:basedOn w:val="DefaultParagraphFont"/>
    <w:rsid w:val="001B3B52"/>
  </w:style>
  <w:style w:type="character" w:customStyle="1" w:styleId="sm1">
    <w:name w:val="sm1"/>
    <w:rsid w:val="001B3B52"/>
    <w:rPr>
      <w:rFonts w:ascii="Verdana" w:hAnsi="Verdana" w:hint="default"/>
      <w:i w:val="0"/>
      <w:iCs w:val="0"/>
      <w:smallCaps w:val="0"/>
      <w:color w:val="000000"/>
      <w:sz w:val="17"/>
      <w:szCs w:val="17"/>
    </w:rPr>
  </w:style>
  <w:style w:type="character" w:customStyle="1" w:styleId="noindentChar">
    <w:name w:val="noindent Char"/>
    <w:rsid w:val="001B3B52"/>
    <w:rPr>
      <w:rFonts w:ascii="Arial" w:hAnsi="Arial" w:cs="Arial"/>
      <w:sz w:val="24"/>
      <w:szCs w:val="24"/>
      <w:lang w:val="en-US" w:eastAsia="en-US" w:bidi="ar-SA"/>
    </w:rPr>
  </w:style>
  <w:style w:type="character" w:customStyle="1" w:styleId="SmallChar1">
    <w:name w:val="Small Char1"/>
    <w:rsid w:val="001B3B52"/>
    <w:rPr>
      <w:sz w:val="16"/>
      <w:szCs w:val="24"/>
      <w:lang w:val="en-US" w:eastAsia="en-US" w:bidi="ar-SA"/>
    </w:rPr>
  </w:style>
  <w:style w:type="character" w:customStyle="1" w:styleId="fullcite0">
    <w:name w:val="fullcite"/>
    <w:basedOn w:val="DefaultParagraphFont"/>
    <w:rsid w:val="001B3B52"/>
  </w:style>
  <w:style w:type="character" w:customStyle="1" w:styleId="Style9ptThickunderline">
    <w:name w:val="Style 9 pt Thick underline"/>
    <w:rsid w:val="001B3B52"/>
    <w:rPr>
      <w:sz w:val="24"/>
      <w:u w:val="thick"/>
    </w:rPr>
  </w:style>
  <w:style w:type="paragraph" w:customStyle="1" w:styleId="Repeatheader0">
    <w:name w:val="Repeat header"/>
    <w:basedOn w:val="Normal"/>
    <w:autoRedefine/>
    <w:rsid w:val="001B3B52"/>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B3B52"/>
    <w:rPr>
      <w:rFonts w:ascii="Times New Roman" w:hAnsi="Times New Roman" w:cs="Calibri"/>
      <w:sz w:val="16"/>
    </w:rPr>
  </w:style>
  <w:style w:type="character" w:customStyle="1" w:styleId="CardNotUnderlinedChar">
    <w:name w:val="Card Not Underlined Char"/>
    <w:rsid w:val="001B3B52"/>
    <w:rPr>
      <w:sz w:val="16"/>
      <w:lang w:val="en-US" w:eastAsia="en-US" w:bidi="ar-SA"/>
    </w:rPr>
  </w:style>
  <w:style w:type="paragraph" w:customStyle="1" w:styleId="CardNotUnderlined3">
    <w:name w:val="Card Not Underlined 3"/>
    <w:basedOn w:val="CardNotUnderlined"/>
    <w:rsid w:val="001B3B52"/>
    <w:rPr>
      <w:rFonts w:ascii="Times New Roman" w:hAnsi="Times New Roman" w:cs="Calibri"/>
    </w:rPr>
  </w:style>
  <w:style w:type="paragraph" w:customStyle="1" w:styleId="CardNotUnderlinedFinal">
    <w:name w:val="Card Not Underlined Final"/>
    <w:basedOn w:val="CardNotUnderlined3"/>
    <w:rsid w:val="001B3B52"/>
    <w:rPr>
      <w:sz w:val="20"/>
    </w:rPr>
  </w:style>
  <w:style w:type="character" w:customStyle="1" w:styleId="tagChar3">
    <w:name w:val="tag Char3"/>
    <w:rsid w:val="001B3B52"/>
    <w:rPr>
      <w:b/>
      <w:sz w:val="24"/>
      <w:szCs w:val="24"/>
      <w:lang w:val="en-US" w:eastAsia="en-US" w:bidi="ar-SA"/>
    </w:rPr>
  </w:style>
  <w:style w:type="character" w:customStyle="1" w:styleId="link-mailto">
    <w:name w:val="link-mailto"/>
    <w:basedOn w:val="DefaultParagraphFont"/>
    <w:rsid w:val="001B3B52"/>
  </w:style>
  <w:style w:type="character" w:customStyle="1" w:styleId="StyleUnderlineUnderlineChar">
    <w:name w:val="Style Underline + Underline Char"/>
    <w:rsid w:val="001B3B52"/>
    <w:rPr>
      <w:rFonts w:ascii="Trebuchet MS" w:hAnsi="Trebuchet MS"/>
      <w:szCs w:val="18"/>
      <w:u w:val="single"/>
      <w:lang w:val="en-US" w:eastAsia="en-US" w:bidi="ar-SA"/>
    </w:rPr>
  </w:style>
  <w:style w:type="paragraph" w:customStyle="1" w:styleId="formfld">
    <w:name w:val="formfld"/>
    <w:basedOn w:val="Normal"/>
    <w:rsid w:val="001B3B52"/>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1B3B52"/>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1B3B52"/>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B3B52"/>
    <w:rPr>
      <w:rFonts w:ascii="Times New Roman" w:eastAsia="Times New Roman" w:hAnsi="Times New Roman" w:cs="Times New Roman"/>
      <w:sz w:val="20"/>
      <w:u w:val="thick"/>
    </w:rPr>
  </w:style>
  <w:style w:type="paragraph" w:customStyle="1" w:styleId="SmallCards">
    <w:name w:val="Small Cards"/>
    <w:basedOn w:val="Cards"/>
    <w:link w:val="SmallCardsChar"/>
    <w:rsid w:val="001B3B52"/>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B3B52"/>
    <w:rPr>
      <w:rFonts w:ascii="Times New Roman" w:eastAsia="Times New Roman" w:hAnsi="Times New Roman" w:cs="Times New Roman"/>
      <w:sz w:val="14"/>
    </w:rPr>
  </w:style>
  <w:style w:type="paragraph" w:customStyle="1" w:styleId="ReadingCites">
    <w:name w:val="Reading Cites"/>
    <w:basedOn w:val="Normal"/>
    <w:link w:val="ReadingCitesChar"/>
    <w:rsid w:val="001B3B52"/>
    <w:rPr>
      <w:rFonts w:eastAsia="Times New Roman"/>
      <w:b/>
      <w:sz w:val="20"/>
      <w:szCs w:val="20"/>
    </w:rPr>
  </w:style>
  <w:style w:type="character" w:customStyle="1" w:styleId="ReadingCitesChar">
    <w:name w:val="Reading Cites Char"/>
    <w:link w:val="ReadingCites"/>
    <w:rsid w:val="001B3B52"/>
    <w:rPr>
      <w:rFonts w:ascii="Calibri" w:eastAsia="Times New Roman" w:hAnsi="Calibri"/>
      <w:b/>
      <w:sz w:val="20"/>
      <w:szCs w:val="20"/>
    </w:rPr>
  </w:style>
  <w:style w:type="paragraph" w:customStyle="1" w:styleId="ContentsHeading">
    <w:name w:val="Contents Heading"/>
    <w:basedOn w:val="Heading1"/>
    <w:next w:val="Normal"/>
    <w:rsid w:val="001B3B5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1B3B52"/>
    <w:pPr>
      <w:spacing w:before="100" w:beforeAutospacing="1" w:after="100" w:afterAutospacing="1"/>
    </w:pPr>
    <w:rPr>
      <w:rFonts w:eastAsia="Times New Roman"/>
      <w:sz w:val="20"/>
    </w:rPr>
  </w:style>
  <w:style w:type="character" w:customStyle="1" w:styleId="CharacterStyle8">
    <w:name w:val="Character Style 8"/>
    <w:rsid w:val="001B3B52"/>
    <w:rPr>
      <w:sz w:val="22"/>
      <w:szCs w:val="22"/>
    </w:rPr>
  </w:style>
  <w:style w:type="paragraph" w:customStyle="1" w:styleId="Style110">
    <w:name w:val="Style 11"/>
    <w:rsid w:val="001B3B52"/>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1B3B52"/>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1B3B52"/>
    <w:rPr>
      <w:b/>
      <w:sz w:val="24"/>
    </w:rPr>
  </w:style>
  <w:style w:type="character" w:customStyle="1" w:styleId="CardText1CharChar">
    <w:name w:val="Card Text 1 Char Char"/>
    <w:rsid w:val="001B3B52"/>
    <w:rPr>
      <w:rFonts w:ascii="Arial Narrow" w:hAnsi="Arial Narrow"/>
      <w:color w:val="000000"/>
      <w:sz w:val="22"/>
      <w:szCs w:val="22"/>
      <w:u w:val="single"/>
      <w:lang w:val="en-US" w:eastAsia="en-US" w:bidi="ar-SA"/>
    </w:rPr>
  </w:style>
  <w:style w:type="character" w:customStyle="1" w:styleId="CardText1Char1">
    <w:name w:val="Card Text 1 Char1"/>
    <w:rsid w:val="001B3B52"/>
    <w:rPr>
      <w:rFonts w:ascii="Arial Narrow" w:hAnsi="Arial Narrow"/>
      <w:color w:val="000000"/>
      <w:sz w:val="22"/>
      <w:szCs w:val="22"/>
      <w:u w:val="single"/>
      <w:lang w:val="en-US" w:eastAsia="en-US" w:bidi="ar-SA"/>
    </w:rPr>
  </w:style>
  <w:style w:type="paragraph" w:customStyle="1" w:styleId="Style70">
    <w:name w:val="Style 7"/>
    <w:rsid w:val="001B3B52"/>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1B3B52"/>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1B3B52"/>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B3B52"/>
  </w:style>
  <w:style w:type="paragraph" w:customStyle="1" w:styleId="Header1">
    <w:name w:val="Header1"/>
    <w:aliases w:val="Header Char Char,Header Char Char Char Char Char Char Char Cha,Char Char Char Cha"/>
    <w:basedOn w:val="Heading1"/>
    <w:next w:val="Heading1"/>
    <w:qFormat/>
    <w:rsid w:val="001B3B52"/>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B3B52"/>
    <w:rPr>
      <w:b/>
      <w:bCs/>
      <w:color w:val="695B54"/>
    </w:rPr>
  </w:style>
  <w:style w:type="paragraph" w:customStyle="1" w:styleId="Heading11">
    <w:name w:val="Heading 11"/>
    <w:basedOn w:val="Normal"/>
    <w:next w:val="Normal"/>
    <w:rsid w:val="001B3B52"/>
    <w:pPr>
      <w:keepNext/>
      <w:widowControl w:val="0"/>
      <w:suppressAutoHyphens/>
      <w:jc w:val="center"/>
    </w:pPr>
    <w:rPr>
      <w:rFonts w:eastAsia="Tahoma"/>
      <w:b/>
      <w:sz w:val="48"/>
      <w:szCs w:val="32"/>
      <w:u w:val="single"/>
    </w:rPr>
  </w:style>
  <w:style w:type="paragraph" w:customStyle="1" w:styleId="TextHeading">
    <w:name w:val="Text Heading"/>
    <w:basedOn w:val="Heading3"/>
    <w:rsid w:val="001B3B52"/>
    <w:pPr>
      <w:keepLines w:val="0"/>
      <w:pageBreakBefore w:val="0"/>
      <w:spacing w:before="0"/>
      <w:jc w:val="left"/>
    </w:pPr>
    <w:rPr>
      <w:rFonts w:eastAsia="Times New Roman" w:cs="Arial"/>
      <w:bCs w:val="0"/>
      <w:sz w:val="22"/>
      <w:szCs w:val="26"/>
    </w:rPr>
  </w:style>
  <w:style w:type="character" w:customStyle="1" w:styleId="TextHeadingChar">
    <w:name w:val="Text Heading Char"/>
    <w:rsid w:val="001B3B52"/>
    <w:rPr>
      <w:rFonts w:cs="Arial"/>
      <w:b/>
      <w:bCs/>
      <w:sz w:val="22"/>
      <w:szCs w:val="26"/>
      <w:u w:val="single"/>
      <w:lang w:val="en-US" w:eastAsia="en-US" w:bidi="ar-SA"/>
    </w:rPr>
  </w:style>
  <w:style w:type="character" w:customStyle="1" w:styleId="FootnoteCharacters">
    <w:name w:val="Footnote Characters"/>
    <w:rsid w:val="001B3B52"/>
    <w:rPr>
      <w:vertAlign w:val="superscript"/>
    </w:rPr>
  </w:style>
  <w:style w:type="paragraph" w:customStyle="1" w:styleId="StyleHeading1BlockTitleHeading1Char1ALEXHeadingBrief-He2">
    <w:name w:val="Style Heading 1Block TitleHeading 1 Char1ALEXHeadingBrief - He...2"/>
    <w:basedOn w:val="Heading1"/>
    <w:autoRedefine/>
    <w:rsid w:val="001B3B5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B3B5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1B3B52"/>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1B3B52"/>
    <w:rPr>
      <w:rFonts w:ascii="Arial" w:eastAsia="Times New Roman" w:hAnsi="Arial"/>
      <w:smallCaps/>
    </w:rPr>
  </w:style>
  <w:style w:type="paragraph" w:customStyle="1" w:styleId="DebateBody">
    <w:name w:val="Debate Body"/>
    <w:basedOn w:val="Normal"/>
    <w:qFormat/>
    <w:rsid w:val="001B3B52"/>
    <w:rPr>
      <w:rFonts w:ascii="Cambria" w:eastAsia="Cambria" w:hAnsi="Cambria"/>
      <w:b/>
      <w:caps/>
      <w:sz w:val="24"/>
    </w:rPr>
  </w:style>
  <w:style w:type="paragraph" w:customStyle="1" w:styleId="StyleDebateBodyBefore12pt">
    <w:name w:val="Style Debate Body + Before:  12 pt"/>
    <w:basedOn w:val="Normal"/>
    <w:next w:val="Normal"/>
    <w:rsid w:val="001B3B52"/>
    <w:pPr>
      <w:spacing w:before="240"/>
    </w:pPr>
    <w:rPr>
      <w:rFonts w:eastAsia="Times New Roman"/>
      <w:bCs/>
      <w:sz w:val="20"/>
      <w:szCs w:val="20"/>
    </w:rPr>
  </w:style>
  <w:style w:type="paragraph" w:customStyle="1" w:styleId="StyleDebateBodyBefore12pt1">
    <w:name w:val="Style Debate Body + Before:  12 pt1"/>
    <w:basedOn w:val="Normal"/>
    <w:rsid w:val="001B3B52"/>
    <w:pPr>
      <w:spacing w:before="240"/>
    </w:pPr>
    <w:rPr>
      <w:rFonts w:eastAsia="Times New Roman"/>
      <w:bCs/>
      <w:sz w:val="20"/>
      <w:szCs w:val="20"/>
    </w:rPr>
  </w:style>
  <w:style w:type="character" w:customStyle="1" w:styleId="10ptnotbold">
    <w:name w:val="10ptnotbold"/>
    <w:rsid w:val="001B3B52"/>
    <w:rPr>
      <w:sz w:val="20"/>
    </w:rPr>
  </w:style>
  <w:style w:type="paragraph" w:customStyle="1" w:styleId="PageNumber11">
    <w:name w:val="Page Number11"/>
    <w:basedOn w:val="Normal"/>
    <w:next w:val="Normal"/>
    <w:rsid w:val="001B3B52"/>
    <w:rPr>
      <w:rFonts w:eastAsia="Times New Roman"/>
      <w:sz w:val="20"/>
    </w:rPr>
  </w:style>
  <w:style w:type="character" w:customStyle="1" w:styleId="Heading2CharCharCharCharCharCharCharCharCharCharCharCharCharChar1">
    <w:name w:val="Heading 2 Char Char Char Char Char Char Char Char Char Char Char Char Char Char1"/>
    <w:rsid w:val="001B3B52"/>
    <w:rPr>
      <w:rFonts w:eastAsia="SimSun" w:cs="Arial"/>
      <w:b/>
      <w:bCs/>
      <w:iCs/>
      <w:sz w:val="24"/>
      <w:szCs w:val="28"/>
      <w:lang w:val="en-US" w:eastAsia="zh-CN" w:bidi="ar-SA"/>
    </w:rPr>
  </w:style>
  <w:style w:type="character" w:customStyle="1" w:styleId="Char31">
    <w:name w:val="Char31"/>
    <w:rsid w:val="001B3B52"/>
    <w:rPr>
      <w:rFonts w:cs="Arial"/>
      <w:bCs/>
      <w:u w:val="thick"/>
      <w:lang w:val="en-US" w:eastAsia="en-US" w:bidi="ar-SA"/>
    </w:rPr>
  </w:style>
  <w:style w:type="paragraph" w:customStyle="1" w:styleId="StyleHeading1Centered">
    <w:name w:val="Style Heading 1 + Centered"/>
    <w:basedOn w:val="Heading1"/>
    <w:rsid w:val="001B3B5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1B3B5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1B3B5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1B3B52"/>
    <w:pPr>
      <w:spacing w:before="120"/>
    </w:pPr>
    <w:rPr>
      <w:rFonts w:eastAsia="Times New Roman"/>
      <w:sz w:val="20"/>
    </w:rPr>
  </w:style>
  <w:style w:type="character" w:customStyle="1" w:styleId="underliningChar0">
    <w:name w:val="underlining Char"/>
    <w:rsid w:val="001B3B52"/>
    <w:rPr>
      <w:b/>
      <w:szCs w:val="24"/>
      <w:u w:val="single"/>
      <w:lang w:val="en-US" w:eastAsia="en-US" w:bidi="ar-SA"/>
    </w:rPr>
  </w:style>
  <w:style w:type="character" w:customStyle="1" w:styleId="notreadChar">
    <w:name w:val="not read Char"/>
    <w:rsid w:val="001B3B52"/>
    <w:rPr>
      <w:sz w:val="18"/>
      <w:szCs w:val="24"/>
      <w:lang w:val="en-US" w:eastAsia="en-US" w:bidi="ar-SA"/>
    </w:rPr>
  </w:style>
  <w:style w:type="paragraph" w:customStyle="1" w:styleId="StyleStrong10ptNotBold">
    <w:name w:val="Style Strong + 10 pt Not Bold"/>
    <w:basedOn w:val="Normal"/>
    <w:autoRedefine/>
    <w:rsid w:val="001B3B52"/>
    <w:pPr>
      <w:ind w:left="720" w:hanging="360"/>
    </w:pPr>
    <w:rPr>
      <w:rFonts w:eastAsia="Times New Roman"/>
      <w:sz w:val="26"/>
      <w:szCs w:val="26"/>
    </w:rPr>
  </w:style>
  <w:style w:type="character" w:customStyle="1" w:styleId="prbodytext1">
    <w:name w:val="pr_bodytext1"/>
    <w:rsid w:val="001B3B52"/>
    <w:rPr>
      <w:rFonts w:ascii="Arial" w:hAnsi="Arial" w:cs="Arial" w:hint="default"/>
      <w:sz w:val="20"/>
      <w:szCs w:val="20"/>
    </w:rPr>
  </w:style>
  <w:style w:type="character" w:customStyle="1" w:styleId="smallCharChar">
    <w:name w:val="small Char Char"/>
    <w:rsid w:val="001B3B52"/>
    <w:rPr>
      <w:rFonts w:ascii="Times New Roman" w:eastAsia="Times New Roman" w:hAnsi="Times New Roman" w:cs="Times New Roman"/>
      <w:sz w:val="12"/>
      <w:szCs w:val="16"/>
    </w:rPr>
  </w:style>
  <w:style w:type="character" w:customStyle="1" w:styleId="Undlerine">
    <w:name w:val="Undlerine"/>
    <w:qFormat/>
    <w:rsid w:val="001B3B52"/>
    <w:rPr>
      <w:rFonts w:ascii="Times New Roman" w:hAnsi="Times New Roman"/>
      <w:w w:val="110"/>
      <w:sz w:val="20"/>
      <w:szCs w:val="20"/>
      <w:u w:val="single"/>
      <w:bdr w:val="none" w:sz="0" w:space="0" w:color="auto"/>
      <w:lang w:bidi="he-IL"/>
    </w:rPr>
  </w:style>
  <w:style w:type="character" w:customStyle="1" w:styleId="Aunderline1">
    <w:name w:val="Aunderline"/>
    <w:qFormat/>
    <w:rsid w:val="001B3B52"/>
    <w:rPr>
      <w:rFonts w:ascii="Times New Roman" w:hAnsi="Times New Roman"/>
      <w:sz w:val="20"/>
      <w:u w:val="single"/>
    </w:rPr>
  </w:style>
  <w:style w:type="paragraph" w:customStyle="1" w:styleId="NormalUnderline0">
    <w:name w:val="Normal + Underline"/>
    <w:basedOn w:val="Normal"/>
    <w:link w:val="NormalUnderlineChar0"/>
    <w:rsid w:val="001B3B52"/>
    <w:pPr>
      <w:ind w:left="720"/>
    </w:pPr>
    <w:rPr>
      <w:rFonts w:eastAsia="Times New Roman"/>
      <w:b/>
      <w:sz w:val="20"/>
      <w:u w:val="single"/>
      <w:lang w:val="x-none" w:eastAsia="x-none"/>
    </w:rPr>
  </w:style>
  <w:style w:type="character" w:customStyle="1" w:styleId="NormalUnderlineChar0">
    <w:name w:val="Normal + Underline Char"/>
    <w:link w:val="NormalUnderline0"/>
    <w:rsid w:val="001B3B52"/>
    <w:rPr>
      <w:rFonts w:ascii="Calibri" w:eastAsia="Times New Roman" w:hAnsi="Calibri"/>
      <w:b/>
      <w:sz w:val="20"/>
      <w:u w:val="single"/>
      <w:lang w:val="x-none" w:eastAsia="x-none"/>
    </w:rPr>
  </w:style>
  <w:style w:type="character" w:customStyle="1" w:styleId="Boxes">
    <w:name w:val="Boxes"/>
    <w:qFormat/>
    <w:rsid w:val="001B3B52"/>
    <w:rPr>
      <w:rFonts w:ascii="Times New Roman" w:hAnsi="Times New Roman"/>
      <w:sz w:val="20"/>
      <w:u w:val="single"/>
      <w:bdr w:val="single" w:sz="4" w:space="0" w:color="auto"/>
    </w:rPr>
  </w:style>
  <w:style w:type="character" w:customStyle="1" w:styleId="tim">
    <w:name w:val="tim"/>
    <w:qFormat/>
    <w:rsid w:val="001B3B52"/>
    <w:rPr>
      <w:rFonts w:ascii="Times New Roman" w:hAnsi="Times New Roman"/>
      <w:sz w:val="20"/>
      <w:u w:val="single"/>
    </w:rPr>
  </w:style>
  <w:style w:type="character" w:customStyle="1" w:styleId="hl">
    <w:name w:val="hl"/>
    <w:basedOn w:val="DefaultParagraphFont"/>
    <w:rsid w:val="001B3B52"/>
  </w:style>
  <w:style w:type="character" w:customStyle="1" w:styleId="clock1">
    <w:name w:val="clock1"/>
    <w:rsid w:val="001B3B52"/>
    <w:rPr>
      <w:color w:val="B51B1B"/>
    </w:rPr>
  </w:style>
  <w:style w:type="character" w:customStyle="1" w:styleId="smallChar10">
    <w:name w:val="small Char1"/>
    <w:rsid w:val="001B3B52"/>
    <w:rPr>
      <w:sz w:val="12"/>
      <w:szCs w:val="16"/>
      <w:lang w:val="en-US" w:eastAsia="en-US" w:bidi="ar-SA"/>
    </w:rPr>
  </w:style>
  <w:style w:type="character" w:customStyle="1" w:styleId="SmallCardsCharChar">
    <w:name w:val="Small Cards Char Char"/>
    <w:rsid w:val="001B3B52"/>
    <w:rPr>
      <w:sz w:val="14"/>
      <w:szCs w:val="24"/>
      <w:lang w:val="en-US" w:eastAsia="en-US" w:bidi="ar-SA"/>
    </w:rPr>
  </w:style>
  <w:style w:type="paragraph" w:customStyle="1" w:styleId="NormalCards">
    <w:name w:val="Normal Cards"/>
    <w:basedOn w:val="Normal"/>
    <w:rsid w:val="001B3B52"/>
    <w:pPr>
      <w:ind w:left="288"/>
    </w:pPr>
    <w:rPr>
      <w:rFonts w:eastAsia="Times New Roman"/>
      <w:sz w:val="20"/>
    </w:rPr>
  </w:style>
  <w:style w:type="character" w:customStyle="1" w:styleId="iniciales">
    <w:name w:val="iniciales"/>
    <w:basedOn w:val="DefaultParagraphFont"/>
    <w:rsid w:val="001B3B52"/>
  </w:style>
  <w:style w:type="character" w:customStyle="1" w:styleId="Style10ptBoldUnderline">
    <w:name w:val="Style 10 pt Bold Underline"/>
    <w:rsid w:val="001B3B52"/>
    <w:rPr>
      <w:b/>
      <w:bCs/>
      <w:sz w:val="20"/>
      <w:u w:val="single"/>
    </w:rPr>
  </w:style>
  <w:style w:type="paragraph" w:customStyle="1" w:styleId="outdent">
    <w:name w:val="outdent"/>
    <w:basedOn w:val="Normal"/>
    <w:rsid w:val="001B3B52"/>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B3B52"/>
    <w:pPr>
      <w:spacing w:before="100" w:beforeAutospacing="1" w:after="100" w:afterAutospacing="1"/>
    </w:pPr>
    <w:rPr>
      <w:rFonts w:eastAsia="Times New Roman"/>
      <w:sz w:val="24"/>
    </w:rPr>
  </w:style>
  <w:style w:type="paragraph" w:customStyle="1" w:styleId="separator">
    <w:name w:val="separator"/>
    <w:basedOn w:val="Normal"/>
    <w:rsid w:val="001B3B52"/>
    <w:pPr>
      <w:spacing w:before="100" w:beforeAutospacing="1" w:after="100" w:afterAutospacing="1"/>
    </w:pPr>
    <w:rPr>
      <w:rFonts w:eastAsia="Times New Roman"/>
      <w:sz w:val="24"/>
    </w:rPr>
  </w:style>
  <w:style w:type="paragraph" w:customStyle="1" w:styleId="bulletfollow">
    <w:name w:val="bulletfollow"/>
    <w:basedOn w:val="Normal"/>
    <w:rsid w:val="001B3B52"/>
    <w:pPr>
      <w:spacing w:before="100" w:beforeAutospacing="1" w:after="100" w:afterAutospacing="1"/>
    </w:pPr>
    <w:rPr>
      <w:rFonts w:eastAsia="Times New Roman"/>
      <w:sz w:val="24"/>
    </w:rPr>
  </w:style>
  <w:style w:type="paragraph" w:customStyle="1" w:styleId="bulleted">
    <w:name w:val="bulleted"/>
    <w:basedOn w:val="Normal"/>
    <w:rsid w:val="001B3B52"/>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B3B52"/>
    <w:rPr>
      <w:rFonts w:ascii="Times New Roman" w:eastAsia="Times New Roman" w:hAnsi="Times New Roman" w:cs="Times New Roman"/>
      <w:strike/>
      <w:sz w:val="20"/>
      <w:szCs w:val="20"/>
    </w:rPr>
  </w:style>
  <w:style w:type="character" w:customStyle="1" w:styleId="StrikethroughChar">
    <w:name w:val="Strikethrough Char"/>
    <w:link w:val="Strikethrough0"/>
    <w:rsid w:val="001B3B52"/>
    <w:rPr>
      <w:rFonts w:ascii="Times New Roman" w:eastAsia="Times New Roman" w:hAnsi="Times New Roman" w:cs="Times New Roman"/>
      <w:strike/>
      <w:sz w:val="20"/>
      <w:szCs w:val="20"/>
    </w:rPr>
  </w:style>
  <w:style w:type="character" w:customStyle="1" w:styleId="UnderlineCardsCharChar">
    <w:name w:val="Underline Cards Char Char"/>
    <w:rsid w:val="001B3B52"/>
    <w:rPr>
      <w:rFonts w:eastAsia="SimSun"/>
      <w:szCs w:val="24"/>
      <w:u w:val="thick"/>
      <w:lang w:val="en-US" w:eastAsia="en-US" w:bidi="ar-SA"/>
    </w:rPr>
  </w:style>
  <w:style w:type="character" w:customStyle="1" w:styleId="head">
    <w:name w:val="head"/>
    <w:basedOn w:val="DefaultParagraphFont"/>
    <w:rsid w:val="001B3B52"/>
  </w:style>
  <w:style w:type="paragraph" w:customStyle="1" w:styleId="authorgroup">
    <w:name w:val="authorgroup"/>
    <w:basedOn w:val="Normal"/>
    <w:rsid w:val="001B3B52"/>
    <w:pPr>
      <w:spacing w:before="100" w:beforeAutospacing="1" w:after="100" w:afterAutospacing="1"/>
    </w:pPr>
    <w:rPr>
      <w:rFonts w:eastAsia="Calibri"/>
      <w:sz w:val="24"/>
    </w:rPr>
  </w:style>
  <w:style w:type="paragraph" w:customStyle="1" w:styleId="affiliation1">
    <w:name w:val="affiliation1"/>
    <w:basedOn w:val="Normal"/>
    <w:rsid w:val="001B3B52"/>
    <w:pPr>
      <w:spacing w:before="100" w:beforeAutospacing="1" w:after="100" w:afterAutospacing="1"/>
    </w:pPr>
    <w:rPr>
      <w:rFonts w:eastAsia="Calibri"/>
      <w:sz w:val="24"/>
    </w:rPr>
  </w:style>
  <w:style w:type="paragraph" w:customStyle="1" w:styleId="norm">
    <w:name w:val="norm"/>
    <w:basedOn w:val="Normal"/>
    <w:rsid w:val="001B3B52"/>
    <w:pPr>
      <w:spacing w:before="100" w:beforeAutospacing="1" w:after="100" w:afterAutospacing="1"/>
    </w:pPr>
    <w:rPr>
      <w:rFonts w:eastAsia="Calibri"/>
      <w:sz w:val="24"/>
    </w:rPr>
  </w:style>
  <w:style w:type="character" w:customStyle="1" w:styleId="smallcapitals">
    <w:name w:val="smallcapitals"/>
    <w:basedOn w:val="DefaultParagraphFont"/>
    <w:rsid w:val="001B3B52"/>
  </w:style>
  <w:style w:type="character" w:customStyle="1" w:styleId="number0">
    <w:name w:val="number"/>
    <w:basedOn w:val="DefaultParagraphFont"/>
    <w:rsid w:val="001B3B52"/>
  </w:style>
  <w:style w:type="character" w:customStyle="1" w:styleId="swauthor">
    <w:name w:val="sw_author"/>
    <w:rsid w:val="001B3B52"/>
  </w:style>
  <w:style w:type="character" w:customStyle="1" w:styleId="articlebody1">
    <w:name w:val="articlebody1"/>
    <w:rsid w:val="001B3B52"/>
  </w:style>
  <w:style w:type="character" w:customStyle="1" w:styleId="small1">
    <w:name w:val="small1"/>
    <w:rsid w:val="001B3B52"/>
  </w:style>
  <w:style w:type="paragraph" w:customStyle="1" w:styleId="AuthorDate2">
    <w:name w:val="Author/Date"/>
    <w:basedOn w:val="Normal"/>
    <w:link w:val="AuthorDateChar1"/>
    <w:rsid w:val="001B3B52"/>
    <w:rPr>
      <w:rFonts w:eastAsia="Times New Roman"/>
      <w:b/>
      <w:sz w:val="24"/>
      <w:u w:val="single"/>
    </w:rPr>
  </w:style>
  <w:style w:type="character" w:customStyle="1" w:styleId="AuthorDateChar1">
    <w:name w:val="Author/Date Char1"/>
    <w:link w:val="AuthorDate2"/>
    <w:rsid w:val="001B3B52"/>
    <w:rPr>
      <w:rFonts w:ascii="Calibri" w:eastAsia="Times New Roman" w:hAnsi="Calibri"/>
      <w:b/>
      <w:u w:val="single"/>
    </w:rPr>
  </w:style>
  <w:style w:type="character" w:customStyle="1" w:styleId="Shortcite">
    <w:name w:val="Shortcite"/>
    <w:basedOn w:val="DefaultParagraphFont"/>
    <w:rsid w:val="001B3B52"/>
    <w:rPr>
      <w:rFonts w:ascii="Times New Roman" w:hAnsi="Times New Roman"/>
      <w:b/>
      <w:bCs/>
      <w:sz w:val="20"/>
    </w:rPr>
  </w:style>
  <w:style w:type="character" w:customStyle="1" w:styleId="Longcite">
    <w:name w:val="Longcite"/>
    <w:basedOn w:val="DefaultParagraphFont"/>
    <w:rsid w:val="001B3B52"/>
    <w:rPr>
      <w:sz w:val="16"/>
    </w:rPr>
  </w:style>
  <w:style w:type="paragraph" w:customStyle="1" w:styleId="analytic0">
    <w:name w:val="analytic"/>
    <w:basedOn w:val="Normal"/>
    <w:link w:val="analyticChar0"/>
    <w:uiPriority w:val="4"/>
    <w:qFormat/>
    <w:rsid w:val="001B3B52"/>
    <w:pPr>
      <w:spacing w:before="120"/>
    </w:pPr>
    <w:rPr>
      <w:rFonts w:ascii="Arial" w:hAnsi="Arial"/>
      <w:b/>
      <w:sz w:val="20"/>
    </w:rPr>
  </w:style>
  <w:style w:type="character" w:customStyle="1" w:styleId="analyticChar0">
    <w:name w:val="analytic Char"/>
    <w:basedOn w:val="DefaultParagraphFont"/>
    <w:link w:val="analytic0"/>
    <w:uiPriority w:val="4"/>
    <w:rsid w:val="001B3B52"/>
    <w:rPr>
      <w:rFonts w:ascii="Arial" w:hAnsi="Arial"/>
      <w:b/>
      <w:sz w:val="20"/>
    </w:rPr>
  </w:style>
  <w:style w:type="character" w:customStyle="1" w:styleId="Heading3CharCharCharChar">
    <w:name w:val="Heading 3 Char Char Char Char"/>
    <w:rsid w:val="001B3B52"/>
    <w:rPr>
      <w:rFonts w:cs="Arial"/>
      <w:b/>
      <w:bCs/>
      <w:szCs w:val="26"/>
      <w:lang w:val="en-US" w:eastAsia="en-US" w:bidi="ar-SA"/>
    </w:rPr>
  </w:style>
  <w:style w:type="character" w:customStyle="1" w:styleId="Normal30">
    <w:name w:val="Normal3"/>
    <w:basedOn w:val="DefaultParagraphFont"/>
    <w:rsid w:val="001B3B52"/>
  </w:style>
  <w:style w:type="paragraph" w:customStyle="1" w:styleId="PageNumber8">
    <w:name w:val="Page Number8"/>
    <w:basedOn w:val="Normal"/>
    <w:next w:val="Normal"/>
    <w:rsid w:val="001B3B52"/>
    <w:pPr>
      <w:spacing w:after="0" w:line="240" w:lineRule="auto"/>
    </w:pPr>
    <w:rPr>
      <w:rFonts w:ascii="Times New Roman" w:eastAsia="Times New Roman" w:hAnsi="Times New Roman"/>
      <w:sz w:val="20"/>
    </w:rPr>
  </w:style>
  <w:style w:type="paragraph" w:customStyle="1" w:styleId="Header2">
    <w:name w:val="Header2"/>
    <w:basedOn w:val="Heading1"/>
    <w:next w:val="Heading1"/>
    <w:rsid w:val="001B3B52"/>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1B3B52"/>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1B3B52"/>
    <w:rPr>
      <w:rFonts w:cs="New Baskerville"/>
      <w:color w:val="000000"/>
    </w:rPr>
  </w:style>
  <w:style w:type="character" w:customStyle="1" w:styleId="postauthor">
    <w:name w:val="postauthor"/>
    <w:basedOn w:val="DefaultParagraphFont"/>
    <w:rsid w:val="001B3B52"/>
  </w:style>
  <w:style w:type="paragraph" w:customStyle="1" w:styleId="notes-source-hasnotes">
    <w:name w:val="notes-source-hasnotes"/>
    <w:basedOn w:val="Normal"/>
    <w:rsid w:val="001B3B52"/>
    <w:pPr>
      <w:spacing w:before="100" w:beforeAutospacing="1" w:after="100" w:afterAutospacing="1"/>
    </w:pPr>
    <w:rPr>
      <w:rFonts w:ascii="Times" w:hAnsi="Times"/>
      <w:sz w:val="20"/>
      <w:szCs w:val="20"/>
    </w:rPr>
  </w:style>
  <w:style w:type="character" w:customStyle="1" w:styleId="span">
    <w:name w:val="span"/>
    <w:basedOn w:val="DefaultParagraphFont"/>
    <w:rsid w:val="001B3B52"/>
  </w:style>
  <w:style w:type="character" w:customStyle="1" w:styleId="maintitle">
    <w:name w:val="maintitle"/>
    <w:basedOn w:val="DefaultParagraphFont"/>
    <w:rsid w:val="001B3B52"/>
  </w:style>
  <w:style w:type="character" w:customStyle="1" w:styleId="thirdparty-logo">
    <w:name w:val="thirdparty-logo"/>
    <w:basedOn w:val="DefaultParagraphFont"/>
    <w:rsid w:val="001B3B52"/>
  </w:style>
  <w:style w:type="paragraph" w:customStyle="1" w:styleId="articlemeta">
    <w:name w:val="articlemeta"/>
    <w:basedOn w:val="Normal"/>
    <w:rsid w:val="001B3B52"/>
    <w:pPr>
      <w:spacing w:before="100" w:beforeAutospacing="1" w:after="100" w:afterAutospacing="1"/>
    </w:pPr>
    <w:rPr>
      <w:rFonts w:ascii="Times" w:hAnsi="Times"/>
      <w:sz w:val="20"/>
      <w:szCs w:val="20"/>
    </w:rPr>
  </w:style>
  <w:style w:type="character" w:customStyle="1" w:styleId="vcard">
    <w:name w:val="vcard"/>
    <w:basedOn w:val="DefaultParagraphFont"/>
    <w:rsid w:val="001B3B52"/>
  </w:style>
  <w:style w:type="character" w:customStyle="1" w:styleId="print-footnote">
    <w:name w:val="print-footnote"/>
    <w:basedOn w:val="DefaultParagraphFont"/>
    <w:rsid w:val="001B3B52"/>
  </w:style>
  <w:style w:type="character" w:customStyle="1" w:styleId="datestring">
    <w:name w:val="datestring"/>
    <w:basedOn w:val="DefaultParagraphFont"/>
    <w:rsid w:val="001B3B52"/>
  </w:style>
  <w:style w:type="paragraph" w:customStyle="1" w:styleId="left">
    <w:name w:val="left"/>
    <w:basedOn w:val="Normal"/>
    <w:rsid w:val="001B3B52"/>
    <w:pPr>
      <w:spacing w:before="100" w:beforeAutospacing="1" w:after="100" w:afterAutospacing="1"/>
    </w:pPr>
    <w:rPr>
      <w:rFonts w:ascii="Times" w:hAnsi="Times"/>
      <w:sz w:val="20"/>
      <w:szCs w:val="20"/>
    </w:rPr>
  </w:style>
  <w:style w:type="paragraph" w:customStyle="1" w:styleId="right">
    <w:name w:val="right"/>
    <w:basedOn w:val="Normal"/>
    <w:rsid w:val="001B3B52"/>
    <w:pPr>
      <w:spacing w:before="100" w:beforeAutospacing="1" w:after="100" w:afterAutospacing="1"/>
    </w:pPr>
    <w:rPr>
      <w:rFonts w:ascii="Times" w:hAnsi="Times"/>
      <w:sz w:val="20"/>
      <w:szCs w:val="20"/>
    </w:rPr>
  </w:style>
  <w:style w:type="character" w:customStyle="1" w:styleId="gptad">
    <w:name w:val="gptad"/>
    <w:basedOn w:val="DefaultParagraphFont"/>
    <w:rsid w:val="001B3B52"/>
  </w:style>
  <w:style w:type="paragraph" w:customStyle="1" w:styleId="creditpostedmodified">
    <w:name w:val="credit_posted_modified"/>
    <w:basedOn w:val="Normal"/>
    <w:rsid w:val="001B3B52"/>
    <w:pPr>
      <w:spacing w:before="100" w:beforeAutospacing="1" w:after="100" w:afterAutospacing="1"/>
    </w:pPr>
    <w:rPr>
      <w:rFonts w:ascii="Times" w:hAnsi="Times"/>
      <w:sz w:val="20"/>
      <w:szCs w:val="20"/>
    </w:rPr>
  </w:style>
  <w:style w:type="character" w:customStyle="1" w:styleId="creditline">
    <w:name w:val="creditline"/>
    <w:basedOn w:val="DefaultParagraphFont"/>
    <w:rsid w:val="001B3B52"/>
  </w:style>
  <w:style w:type="character" w:customStyle="1" w:styleId="grd">
    <w:name w:val="grd"/>
    <w:basedOn w:val="DefaultParagraphFont"/>
    <w:rsid w:val="001B3B52"/>
  </w:style>
  <w:style w:type="paragraph" w:customStyle="1" w:styleId="hs-text-container">
    <w:name w:val="hs-text-container"/>
    <w:basedOn w:val="Normal"/>
    <w:rsid w:val="001B3B52"/>
    <w:pPr>
      <w:spacing w:before="100" w:beforeAutospacing="1" w:after="100" w:afterAutospacing="1"/>
    </w:pPr>
    <w:rPr>
      <w:rFonts w:ascii="Times" w:hAnsi="Times"/>
      <w:sz w:val="20"/>
      <w:szCs w:val="20"/>
    </w:rPr>
  </w:style>
  <w:style w:type="character" w:customStyle="1" w:styleId="created">
    <w:name w:val="created"/>
    <w:basedOn w:val="DefaultParagraphFont"/>
    <w:rsid w:val="001B3B52"/>
  </w:style>
  <w:style w:type="character" w:customStyle="1" w:styleId="changed">
    <w:name w:val="changed"/>
    <w:basedOn w:val="DefaultParagraphFont"/>
    <w:rsid w:val="001B3B52"/>
  </w:style>
  <w:style w:type="character" w:customStyle="1" w:styleId="article-author-name">
    <w:name w:val="article-author-name"/>
    <w:basedOn w:val="DefaultParagraphFont"/>
    <w:rsid w:val="001B3B52"/>
  </w:style>
  <w:style w:type="character" w:customStyle="1" w:styleId="bioexcerpt">
    <w:name w:val="bio_excerpt"/>
    <w:basedOn w:val="DefaultParagraphFont"/>
    <w:rsid w:val="001B3B52"/>
  </w:style>
  <w:style w:type="character" w:customStyle="1" w:styleId="commentcount">
    <w:name w:val="comment_count"/>
    <w:basedOn w:val="DefaultParagraphFont"/>
    <w:rsid w:val="001B3B52"/>
  </w:style>
  <w:style w:type="character" w:customStyle="1" w:styleId="searchtermshighlighted">
    <w:name w:val="searchtermshighlighted"/>
    <w:basedOn w:val="DefaultParagraphFont"/>
    <w:rsid w:val="001B3B52"/>
  </w:style>
  <w:style w:type="character" w:customStyle="1" w:styleId="contributornametrigger">
    <w:name w:val="contributornametrigger"/>
    <w:basedOn w:val="DefaultParagraphFont"/>
    <w:rsid w:val="001B3B52"/>
  </w:style>
  <w:style w:type="character" w:customStyle="1" w:styleId="bylinepipe">
    <w:name w:val="bylinepipe"/>
    <w:basedOn w:val="DefaultParagraphFont"/>
    <w:rsid w:val="001B3B52"/>
  </w:style>
  <w:style w:type="character" w:customStyle="1" w:styleId="lucenesearchresulturlb">
    <w:name w:val="lucene_search_result_url_b"/>
    <w:basedOn w:val="DefaultParagraphFont"/>
    <w:rsid w:val="001B3B52"/>
  </w:style>
  <w:style w:type="character" w:customStyle="1" w:styleId="faculty-title">
    <w:name w:val="faculty-title"/>
    <w:basedOn w:val="DefaultParagraphFont"/>
    <w:rsid w:val="001B3B52"/>
  </w:style>
  <w:style w:type="character" w:customStyle="1" w:styleId="count">
    <w:name w:val="count"/>
    <w:basedOn w:val="DefaultParagraphFont"/>
    <w:rsid w:val="001B3B52"/>
  </w:style>
  <w:style w:type="character" w:customStyle="1" w:styleId="volume">
    <w:name w:val="volume"/>
    <w:basedOn w:val="DefaultParagraphFont"/>
    <w:rsid w:val="001B3B52"/>
  </w:style>
  <w:style w:type="character" w:customStyle="1" w:styleId="issue">
    <w:name w:val="issue"/>
    <w:basedOn w:val="DefaultParagraphFont"/>
    <w:rsid w:val="001B3B52"/>
  </w:style>
  <w:style w:type="character" w:customStyle="1" w:styleId="pages">
    <w:name w:val="pages"/>
    <w:basedOn w:val="DefaultParagraphFont"/>
    <w:rsid w:val="001B3B52"/>
  </w:style>
  <w:style w:type="character" w:customStyle="1" w:styleId="person">
    <w:name w:val="person"/>
    <w:basedOn w:val="DefaultParagraphFont"/>
    <w:rsid w:val="001B3B52"/>
  </w:style>
  <w:style w:type="character" w:customStyle="1" w:styleId="corresponding">
    <w:name w:val="corresponding"/>
    <w:basedOn w:val="DefaultParagraphFont"/>
    <w:rsid w:val="001B3B52"/>
  </w:style>
  <w:style w:type="paragraph" w:customStyle="1" w:styleId="entry-meta">
    <w:name w:val="entry-meta"/>
    <w:basedOn w:val="Normal"/>
    <w:rsid w:val="001B3B52"/>
    <w:pPr>
      <w:spacing w:before="100" w:beforeAutospacing="1" w:after="100" w:afterAutospacing="1"/>
    </w:pPr>
    <w:rPr>
      <w:rFonts w:ascii="Times" w:hAnsi="Times"/>
      <w:sz w:val="20"/>
      <w:szCs w:val="20"/>
    </w:rPr>
  </w:style>
  <w:style w:type="character" w:customStyle="1" w:styleId="post-time">
    <w:name w:val="post-time"/>
    <w:basedOn w:val="DefaultParagraphFont"/>
    <w:rsid w:val="001B3B52"/>
  </w:style>
  <w:style w:type="character" w:customStyle="1" w:styleId="post-category">
    <w:name w:val="post-category"/>
    <w:basedOn w:val="DefaultParagraphFont"/>
    <w:rsid w:val="001B3B52"/>
  </w:style>
  <w:style w:type="character" w:customStyle="1" w:styleId="post-author">
    <w:name w:val="post-author"/>
    <w:basedOn w:val="DefaultParagraphFont"/>
    <w:rsid w:val="001B3B52"/>
  </w:style>
  <w:style w:type="character" w:customStyle="1" w:styleId="A10">
    <w:name w:val="A10"/>
    <w:uiPriority w:val="99"/>
    <w:rsid w:val="001B3B52"/>
    <w:rPr>
      <w:rFonts w:cs="Trebuchet MS"/>
      <w:color w:val="000000"/>
      <w:sz w:val="11"/>
      <w:szCs w:val="11"/>
    </w:rPr>
  </w:style>
  <w:style w:type="paragraph" w:customStyle="1" w:styleId="Pa10">
    <w:name w:val="Pa10"/>
    <w:basedOn w:val="Default"/>
    <w:next w:val="Default"/>
    <w:uiPriority w:val="99"/>
    <w:rsid w:val="001B3B52"/>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B3B52"/>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B3B52"/>
  </w:style>
  <w:style w:type="paragraph" w:customStyle="1" w:styleId="aff">
    <w:name w:val="aff"/>
    <w:basedOn w:val="Normal"/>
    <w:rsid w:val="001B3B52"/>
    <w:pPr>
      <w:spacing w:before="100" w:beforeAutospacing="1" w:after="100" w:afterAutospacing="1"/>
    </w:pPr>
    <w:rPr>
      <w:rFonts w:ascii="Times" w:hAnsi="Times"/>
      <w:sz w:val="20"/>
      <w:szCs w:val="20"/>
    </w:rPr>
  </w:style>
  <w:style w:type="character" w:customStyle="1" w:styleId="entry-author">
    <w:name w:val="entry-author"/>
    <w:basedOn w:val="DefaultParagraphFont"/>
    <w:rsid w:val="001B3B52"/>
  </w:style>
  <w:style w:type="character" w:customStyle="1" w:styleId="entry-author-name">
    <w:name w:val="entry-author-name"/>
    <w:basedOn w:val="DefaultParagraphFont"/>
    <w:rsid w:val="001B3B52"/>
  </w:style>
  <w:style w:type="character" w:customStyle="1" w:styleId="contrib-degrees">
    <w:name w:val="contrib-degrees"/>
    <w:basedOn w:val="DefaultParagraphFont"/>
    <w:rsid w:val="001B3B52"/>
  </w:style>
  <w:style w:type="character" w:customStyle="1" w:styleId="contrib-on-behalf-of">
    <w:name w:val="contrib-on-behalf-of"/>
    <w:basedOn w:val="DefaultParagraphFont"/>
    <w:rsid w:val="001B3B52"/>
  </w:style>
  <w:style w:type="character" w:customStyle="1" w:styleId="pubtime">
    <w:name w:val="pubtime"/>
    <w:basedOn w:val="DefaultParagraphFont"/>
    <w:rsid w:val="001B3B52"/>
  </w:style>
  <w:style w:type="character" w:customStyle="1" w:styleId="fbcommentscount">
    <w:name w:val="fb_comments_count"/>
    <w:basedOn w:val="DefaultParagraphFont"/>
    <w:rsid w:val="001B3B52"/>
  </w:style>
  <w:style w:type="character" w:customStyle="1" w:styleId="stsharethiscustom">
    <w:name w:val="st_sharethis_custom"/>
    <w:basedOn w:val="DefaultParagraphFont"/>
    <w:rsid w:val="001B3B52"/>
  </w:style>
  <w:style w:type="paragraph" w:customStyle="1" w:styleId="permalinkable">
    <w:name w:val="permalinkable"/>
    <w:basedOn w:val="Normal"/>
    <w:rsid w:val="001B3B52"/>
    <w:pPr>
      <w:spacing w:before="100" w:beforeAutospacing="1" w:after="100" w:afterAutospacing="1"/>
    </w:pPr>
    <w:rPr>
      <w:rFonts w:ascii="Times" w:hAnsi="Times"/>
      <w:sz w:val="20"/>
      <w:szCs w:val="20"/>
    </w:rPr>
  </w:style>
  <w:style w:type="character" w:customStyle="1" w:styleId="post-date">
    <w:name w:val="post-date"/>
    <w:basedOn w:val="DefaultParagraphFont"/>
    <w:rsid w:val="001B3B52"/>
  </w:style>
  <w:style w:type="character" w:customStyle="1" w:styleId="link-external">
    <w:name w:val="link-external"/>
    <w:basedOn w:val="DefaultParagraphFont"/>
    <w:rsid w:val="001B3B52"/>
  </w:style>
  <w:style w:type="character" w:customStyle="1" w:styleId="articleauthor0">
    <w:name w:val="article_author"/>
    <w:basedOn w:val="DefaultParagraphFont"/>
    <w:rsid w:val="001B3B52"/>
  </w:style>
  <w:style w:type="character" w:customStyle="1" w:styleId="articleissue">
    <w:name w:val="article_issue"/>
    <w:basedOn w:val="DefaultParagraphFont"/>
    <w:rsid w:val="001B3B52"/>
  </w:style>
  <w:style w:type="character" w:customStyle="1" w:styleId="a-size-large">
    <w:name w:val="a-size-large"/>
    <w:basedOn w:val="DefaultParagraphFont"/>
    <w:rsid w:val="001B3B52"/>
  </w:style>
  <w:style w:type="character" w:customStyle="1" w:styleId="a-size-medium">
    <w:name w:val="a-size-medium"/>
    <w:basedOn w:val="DefaultParagraphFont"/>
    <w:rsid w:val="001B3B52"/>
  </w:style>
  <w:style w:type="character" w:customStyle="1" w:styleId="contribution">
    <w:name w:val="contribution"/>
    <w:basedOn w:val="DefaultParagraphFont"/>
    <w:rsid w:val="001B3B52"/>
  </w:style>
  <w:style w:type="character" w:customStyle="1" w:styleId="a-color-secondary">
    <w:name w:val="a-color-secondary"/>
    <w:basedOn w:val="DefaultParagraphFont"/>
    <w:rsid w:val="001B3B52"/>
  </w:style>
  <w:style w:type="paragraph" w:customStyle="1" w:styleId="sbyline">
    <w:name w:val="sbyline"/>
    <w:basedOn w:val="Normal"/>
    <w:rsid w:val="001B3B52"/>
    <w:pPr>
      <w:spacing w:before="100" w:beforeAutospacing="1" w:after="100" w:afterAutospacing="1"/>
    </w:pPr>
    <w:rPr>
      <w:rFonts w:ascii="Times" w:hAnsi="Times"/>
      <w:sz w:val="20"/>
      <w:szCs w:val="20"/>
    </w:rPr>
  </w:style>
  <w:style w:type="character" w:customStyle="1" w:styleId="ui-author">
    <w:name w:val="ui-author"/>
    <w:basedOn w:val="DefaultParagraphFont"/>
    <w:rsid w:val="001B3B52"/>
  </w:style>
  <w:style w:type="character" w:customStyle="1" w:styleId="ui-staffline">
    <w:name w:val="ui-staffline"/>
    <w:basedOn w:val="DefaultParagraphFont"/>
    <w:rsid w:val="001B3B52"/>
  </w:style>
  <w:style w:type="paragraph" w:customStyle="1" w:styleId="promotion-tag-p">
    <w:name w:val="promotion-tag-p"/>
    <w:basedOn w:val="Normal"/>
    <w:rsid w:val="001B3B52"/>
    <w:pPr>
      <w:spacing w:before="100" w:beforeAutospacing="1" w:after="100" w:afterAutospacing="1"/>
    </w:pPr>
    <w:rPr>
      <w:rFonts w:ascii="Times" w:hAnsi="Times"/>
      <w:sz w:val="20"/>
      <w:szCs w:val="20"/>
    </w:rPr>
  </w:style>
  <w:style w:type="paragraph" w:customStyle="1" w:styleId="heading">
    <w:name w:val="heading"/>
    <w:basedOn w:val="Normal"/>
    <w:rsid w:val="001B3B52"/>
    <w:pPr>
      <w:spacing w:before="100" w:beforeAutospacing="1" w:after="100" w:afterAutospacing="1"/>
    </w:pPr>
    <w:rPr>
      <w:rFonts w:ascii="Times" w:hAnsi="Times"/>
      <w:sz w:val="20"/>
      <w:szCs w:val="20"/>
    </w:rPr>
  </w:style>
  <w:style w:type="character" w:customStyle="1" w:styleId="value">
    <w:name w:val="value"/>
    <w:basedOn w:val="DefaultParagraphFont"/>
    <w:rsid w:val="001B3B52"/>
  </w:style>
  <w:style w:type="character" w:customStyle="1" w:styleId="specialissuelabel">
    <w:name w:val="specialissuelabel"/>
    <w:basedOn w:val="DefaultParagraphFont"/>
    <w:rsid w:val="001B3B52"/>
  </w:style>
  <w:style w:type="character" w:customStyle="1" w:styleId="referencediv">
    <w:name w:val="referencediv"/>
    <w:basedOn w:val="DefaultParagraphFont"/>
    <w:rsid w:val="001B3B52"/>
  </w:style>
  <w:style w:type="character" w:customStyle="1" w:styleId="wp-smiley">
    <w:name w:val="wp-smiley"/>
    <w:basedOn w:val="DefaultParagraphFont"/>
    <w:rsid w:val="001B3B52"/>
  </w:style>
  <w:style w:type="character" w:customStyle="1" w:styleId="artjournal">
    <w:name w:val="art_journal"/>
    <w:basedOn w:val="DefaultParagraphFont"/>
    <w:rsid w:val="001B3B52"/>
  </w:style>
  <w:style w:type="character" w:customStyle="1" w:styleId="artdatevolumeissuepart">
    <w:name w:val="art_datevolumeissuepart"/>
    <w:basedOn w:val="DefaultParagraphFont"/>
    <w:rsid w:val="001B3B52"/>
  </w:style>
  <w:style w:type="character" w:customStyle="1" w:styleId="artpages">
    <w:name w:val="art_pages"/>
    <w:basedOn w:val="DefaultParagraphFont"/>
    <w:rsid w:val="001B3B52"/>
  </w:style>
  <w:style w:type="character" w:customStyle="1" w:styleId="singlehighlightclass">
    <w:name w:val="single_highlight_class"/>
    <w:basedOn w:val="DefaultParagraphFont"/>
    <w:rsid w:val="001B3B52"/>
  </w:style>
  <w:style w:type="character" w:customStyle="1" w:styleId="degree">
    <w:name w:val="degree"/>
    <w:basedOn w:val="DefaultParagraphFont"/>
    <w:rsid w:val="001B3B52"/>
  </w:style>
  <w:style w:type="character" w:customStyle="1" w:styleId="major">
    <w:name w:val="major"/>
    <w:basedOn w:val="DefaultParagraphFont"/>
    <w:rsid w:val="001B3B52"/>
  </w:style>
  <w:style w:type="character" w:customStyle="1" w:styleId="authors">
    <w:name w:val="authors"/>
    <w:basedOn w:val="DefaultParagraphFont"/>
    <w:rsid w:val="001B3B52"/>
  </w:style>
  <w:style w:type="character" w:customStyle="1" w:styleId="views">
    <w:name w:val="views"/>
    <w:basedOn w:val="DefaultParagraphFont"/>
    <w:rsid w:val="001B3B52"/>
  </w:style>
  <w:style w:type="character" w:customStyle="1" w:styleId="stmainservices">
    <w:name w:val="stmainservices"/>
    <w:basedOn w:val="DefaultParagraphFont"/>
    <w:rsid w:val="001B3B52"/>
  </w:style>
  <w:style w:type="character" w:customStyle="1" w:styleId="stbubblehcount">
    <w:name w:val="stbubble_hcount"/>
    <w:basedOn w:val="DefaultParagraphFont"/>
    <w:rsid w:val="001B3B52"/>
  </w:style>
  <w:style w:type="paragraph" w:customStyle="1" w:styleId="Document">
    <w:name w:val="_Document"/>
    <w:basedOn w:val="Default"/>
    <w:next w:val="Default"/>
    <w:uiPriority w:val="99"/>
    <w:rsid w:val="001B3B52"/>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B3B52"/>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B3B52"/>
    <w:pPr>
      <w:widowControl w:val="0"/>
    </w:pPr>
    <w:rPr>
      <w:rFonts w:ascii="New Baskerville" w:eastAsiaTheme="minorEastAsia" w:hAnsi="New Baskerville"/>
      <w:color w:val="auto"/>
    </w:rPr>
  </w:style>
  <w:style w:type="paragraph" w:customStyle="1" w:styleId="collapsed-hide">
    <w:name w:val="collapsed-hide"/>
    <w:basedOn w:val="Normal"/>
    <w:rsid w:val="001B3B52"/>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B3B52"/>
    <w:pPr>
      <w:widowControl w:val="0"/>
      <w:spacing w:line="211" w:lineRule="atLeast"/>
    </w:pPr>
    <w:rPr>
      <w:rFonts w:ascii="Mokka" w:eastAsiaTheme="minorEastAsia" w:hAnsi="Mokka"/>
      <w:color w:val="auto"/>
    </w:rPr>
  </w:style>
  <w:style w:type="paragraph" w:customStyle="1" w:styleId="odd">
    <w:name w:val="odd"/>
    <w:basedOn w:val="Normal"/>
    <w:rsid w:val="001B3B52"/>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B3B52"/>
  </w:style>
  <w:style w:type="character" w:customStyle="1" w:styleId="tolocaltime">
    <w:name w:val="tolocaltime"/>
    <w:basedOn w:val="DefaultParagraphFont"/>
    <w:rsid w:val="001B3B52"/>
  </w:style>
  <w:style w:type="character" w:customStyle="1" w:styleId="pb-byline">
    <w:name w:val="pb-byline"/>
    <w:basedOn w:val="DefaultParagraphFont"/>
    <w:rsid w:val="001B3B52"/>
  </w:style>
  <w:style w:type="character" w:customStyle="1" w:styleId="pb-timestamp">
    <w:name w:val="pb-timestamp"/>
    <w:basedOn w:val="DefaultParagraphFont"/>
    <w:rsid w:val="001B3B52"/>
  </w:style>
  <w:style w:type="character" w:customStyle="1" w:styleId="posted-on">
    <w:name w:val="posted-on"/>
    <w:basedOn w:val="DefaultParagraphFont"/>
    <w:rsid w:val="001B3B52"/>
  </w:style>
  <w:style w:type="character" w:customStyle="1" w:styleId="even">
    <w:name w:val="even"/>
    <w:basedOn w:val="DefaultParagraphFont"/>
    <w:rsid w:val="001B3B52"/>
  </w:style>
  <w:style w:type="paragraph" w:customStyle="1" w:styleId="volissue">
    <w:name w:val="volissue"/>
    <w:basedOn w:val="Normal"/>
    <w:rsid w:val="001B3B52"/>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B3B52"/>
  </w:style>
  <w:style w:type="character" w:customStyle="1" w:styleId="articledate">
    <w:name w:val="articledate"/>
    <w:basedOn w:val="DefaultParagraphFont"/>
    <w:rsid w:val="001B3B52"/>
  </w:style>
  <w:style w:type="character" w:customStyle="1" w:styleId="post-byline">
    <w:name w:val="post-byline"/>
    <w:basedOn w:val="DefaultParagraphFont"/>
    <w:rsid w:val="001B3B52"/>
  </w:style>
  <w:style w:type="character" w:customStyle="1" w:styleId="metadate">
    <w:name w:val="meta_date"/>
    <w:basedOn w:val="DefaultParagraphFont"/>
    <w:rsid w:val="001B3B52"/>
  </w:style>
  <w:style w:type="character" w:customStyle="1" w:styleId="fa">
    <w:name w:val="fa"/>
    <w:basedOn w:val="DefaultParagraphFont"/>
    <w:rsid w:val="001B3B52"/>
  </w:style>
  <w:style w:type="character" w:customStyle="1" w:styleId="longname">
    <w:name w:val="longname"/>
    <w:basedOn w:val="DefaultParagraphFont"/>
    <w:rsid w:val="001B3B52"/>
  </w:style>
  <w:style w:type="character" w:customStyle="1" w:styleId="echocontainer">
    <w:name w:val="echo_container"/>
    <w:basedOn w:val="DefaultParagraphFont"/>
    <w:rsid w:val="001B3B52"/>
  </w:style>
  <w:style w:type="character" w:customStyle="1" w:styleId="comment-display">
    <w:name w:val="comment-display"/>
    <w:basedOn w:val="DefaultParagraphFont"/>
    <w:rsid w:val="001B3B52"/>
  </w:style>
  <w:style w:type="paragraph" w:customStyle="1" w:styleId="comment-count-label">
    <w:name w:val="comment-count-label"/>
    <w:basedOn w:val="Normal"/>
    <w:rsid w:val="001B3B52"/>
    <w:pPr>
      <w:spacing w:before="100" w:beforeAutospacing="1" w:after="100" w:afterAutospacing="1"/>
    </w:pPr>
    <w:rPr>
      <w:rFonts w:ascii="Times" w:hAnsi="Times"/>
      <w:sz w:val="20"/>
      <w:szCs w:val="20"/>
    </w:rPr>
  </w:style>
  <w:style w:type="character" w:customStyle="1" w:styleId="echo-counter">
    <w:name w:val="echo-counter"/>
    <w:basedOn w:val="DefaultParagraphFont"/>
    <w:rsid w:val="001B3B52"/>
  </w:style>
  <w:style w:type="character" w:customStyle="1" w:styleId="discussion-policy">
    <w:name w:val="discussion-policy"/>
    <w:basedOn w:val="DefaultParagraphFont"/>
    <w:rsid w:val="001B3B52"/>
  </w:style>
  <w:style w:type="character" w:customStyle="1" w:styleId="echo-apps-conversations-streamcaption">
    <w:name w:val="echo-apps-conversations-streamcaption"/>
    <w:basedOn w:val="DefaultParagraphFont"/>
    <w:rsid w:val="001B3B52"/>
  </w:style>
  <w:style w:type="character" w:customStyle="1" w:styleId="echo-streamserver-controls-stream-item-text">
    <w:name w:val="echo-streamserver-controls-stream-item-text"/>
    <w:basedOn w:val="DefaultParagraphFont"/>
    <w:rsid w:val="001B3B52"/>
  </w:style>
  <w:style w:type="character" w:customStyle="1" w:styleId="echo-streamserver-controls-facepile-more">
    <w:name w:val="echo-streamserver-controls-facepile-more"/>
    <w:basedOn w:val="DefaultParagraphFont"/>
    <w:rsid w:val="001B3B52"/>
  </w:style>
  <w:style w:type="character" w:customStyle="1" w:styleId="echo-primaryfont">
    <w:name w:val="echo-primaryfont"/>
    <w:basedOn w:val="DefaultParagraphFont"/>
    <w:rsid w:val="001B3B52"/>
  </w:style>
  <w:style w:type="character" w:customStyle="1" w:styleId="section">
    <w:name w:val="section"/>
    <w:basedOn w:val="DefaultParagraphFont"/>
    <w:rsid w:val="001B3B52"/>
  </w:style>
  <w:style w:type="character" w:customStyle="1" w:styleId="wpsr-txt-headline">
    <w:name w:val="wpsr-txt-headline"/>
    <w:basedOn w:val="DefaultParagraphFont"/>
    <w:rsid w:val="001B3B52"/>
  </w:style>
  <w:style w:type="character" w:customStyle="1" w:styleId="asset-metabar-author">
    <w:name w:val="asset-metabar-author"/>
    <w:basedOn w:val="DefaultParagraphFont"/>
    <w:rsid w:val="001B3B52"/>
  </w:style>
  <w:style w:type="character" w:customStyle="1" w:styleId="eza-dateline">
    <w:name w:val="eza-dateline"/>
    <w:basedOn w:val="DefaultParagraphFont"/>
    <w:rsid w:val="001B3B52"/>
  </w:style>
  <w:style w:type="character" w:customStyle="1" w:styleId="eza-authors">
    <w:name w:val="eza-authors"/>
    <w:basedOn w:val="DefaultParagraphFont"/>
    <w:rsid w:val="001B3B52"/>
  </w:style>
  <w:style w:type="character" w:customStyle="1" w:styleId="csmstaff">
    <w:name w:val="csm_staff"/>
    <w:basedOn w:val="DefaultParagraphFont"/>
    <w:rsid w:val="001B3B52"/>
  </w:style>
  <w:style w:type="paragraph" w:customStyle="1" w:styleId="mol-para-with-font">
    <w:name w:val="mol-para-with-font"/>
    <w:basedOn w:val="Normal"/>
    <w:rsid w:val="001B3B52"/>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B3B52"/>
  </w:style>
  <w:style w:type="character" w:customStyle="1" w:styleId="byline-text">
    <w:name w:val="byline-text"/>
    <w:basedOn w:val="DefaultParagraphFont"/>
    <w:rsid w:val="001B3B52"/>
  </w:style>
  <w:style w:type="character" w:customStyle="1" w:styleId="itemauthor">
    <w:name w:val="itemauthor"/>
    <w:basedOn w:val="DefaultParagraphFont"/>
    <w:rsid w:val="001B3B52"/>
  </w:style>
  <w:style w:type="character" w:customStyle="1" w:styleId="itemdatecreated">
    <w:name w:val="itemdatecreated"/>
    <w:basedOn w:val="DefaultParagraphFont"/>
    <w:rsid w:val="001B3B52"/>
  </w:style>
  <w:style w:type="character" w:customStyle="1" w:styleId="slug-metadata-note">
    <w:name w:val="slug-metadata-note"/>
    <w:basedOn w:val="DefaultParagraphFont"/>
    <w:rsid w:val="001B3B52"/>
  </w:style>
  <w:style w:type="character" w:customStyle="1" w:styleId="drop-capped">
    <w:name w:val="drop-capped"/>
    <w:basedOn w:val="DefaultParagraphFont"/>
    <w:rsid w:val="001B3B52"/>
  </w:style>
  <w:style w:type="character" w:customStyle="1" w:styleId="published">
    <w:name w:val="published"/>
    <w:basedOn w:val="DefaultParagraphFont"/>
    <w:rsid w:val="001B3B52"/>
  </w:style>
  <w:style w:type="paragraph" w:customStyle="1" w:styleId="articleopinion-standfirst">
    <w:name w:val="articleopinion-standfirst"/>
    <w:basedOn w:val="Normal"/>
    <w:rsid w:val="001B3B52"/>
    <w:pPr>
      <w:spacing w:before="100" w:beforeAutospacing="1" w:after="100" w:afterAutospacing="1"/>
    </w:pPr>
    <w:rPr>
      <w:rFonts w:ascii="Times" w:hAnsi="Times"/>
      <w:sz w:val="20"/>
      <w:szCs w:val="20"/>
    </w:rPr>
  </w:style>
  <w:style w:type="paragraph" w:customStyle="1" w:styleId="snippet">
    <w:name w:val="snippet"/>
    <w:basedOn w:val="Normal"/>
    <w:rsid w:val="001B3B52"/>
    <w:pPr>
      <w:spacing w:before="100" w:beforeAutospacing="1" w:after="100" w:afterAutospacing="1"/>
    </w:pPr>
    <w:rPr>
      <w:rFonts w:ascii="Times" w:hAnsi="Times"/>
      <w:sz w:val="20"/>
      <w:szCs w:val="20"/>
    </w:rPr>
  </w:style>
  <w:style w:type="character" w:customStyle="1" w:styleId="thetitle">
    <w:name w:val="the_title"/>
    <w:basedOn w:val="DefaultParagraphFont"/>
    <w:rsid w:val="001B3B52"/>
  </w:style>
  <w:style w:type="character" w:customStyle="1" w:styleId="view-count">
    <w:name w:val="view-count"/>
    <w:basedOn w:val="DefaultParagraphFont"/>
    <w:rsid w:val="001B3B52"/>
  </w:style>
  <w:style w:type="character" w:customStyle="1" w:styleId="rupee">
    <w:name w:val="rupee"/>
    <w:basedOn w:val="DefaultParagraphFont"/>
    <w:rsid w:val="001B3B52"/>
  </w:style>
  <w:style w:type="character" w:customStyle="1" w:styleId="grey1">
    <w:name w:val="grey1"/>
    <w:basedOn w:val="DefaultParagraphFont"/>
    <w:rsid w:val="001B3B52"/>
  </w:style>
  <w:style w:type="paragraph" w:customStyle="1" w:styleId="Pa13">
    <w:name w:val="Pa13"/>
    <w:basedOn w:val="Default"/>
    <w:next w:val="Default"/>
    <w:uiPriority w:val="99"/>
    <w:rsid w:val="001B3B52"/>
    <w:pPr>
      <w:widowControl w:val="0"/>
      <w:spacing w:line="201" w:lineRule="atLeast"/>
    </w:pPr>
    <w:rPr>
      <w:rFonts w:eastAsiaTheme="minorEastAsia"/>
      <w:color w:val="auto"/>
    </w:rPr>
  </w:style>
  <w:style w:type="paragraph" w:customStyle="1" w:styleId="Pa14">
    <w:name w:val="Pa14"/>
    <w:basedOn w:val="Default"/>
    <w:next w:val="Default"/>
    <w:uiPriority w:val="99"/>
    <w:rsid w:val="001B3B52"/>
    <w:pPr>
      <w:widowControl w:val="0"/>
      <w:spacing w:line="241" w:lineRule="atLeast"/>
    </w:pPr>
    <w:rPr>
      <w:rFonts w:eastAsiaTheme="minorEastAsia"/>
      <w:color w:val="auto"/>
    </w:rPr>
  </w:style>
  <w:style w:type="paragraph" w:customStyle="1" w:styleId="Pa9">
    <w:name w:val="Pa9"/>
    <w:basedOn w:val="Default"/>
    <w:next w:val="Default"/>
    <w:uiPriority w:val="99"/>
    <w:rsid w:val="001B3B52"/>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B3B52"/>
  </w:style>
  <w:style w:type="character" w:customStyle="1" w:styleId="reporttitle">
    <w:name w:val="report_title"/>
    <w:basedOn w:val="DefaultParagraphFont"/>
    <w:rsid w:val="001B3B52"/>
  </w:style>
  <w:style w:type="character" w:customStyle="1" w:styleId="documenttype-longreleases">
    <w:name w:val="document_type_-_long_releases"/>
    <w:basedOn w:val="DefaultParagraphFont"/>
    <w:rsid w:val="001B3B52"/>
  </w:style>
  <w:style w:type="character" w:customStyle="1" w:styleId="alt-date">
    <w:name w:val="alt-date"/>
    <w:basedOn w:val="DefaultParagraphFont"/>
    <w:rsid w:val="001B3B52"/>
  </w:style>
  <w:style w:type="character" w:customStyle="1" w:styleId="entry-byline">
    <w:name w:val="entry-byline"/>
    <w:basedOn w:val="DefaultParagraphFont"/>
    <w:rsid w:val="001B3B52"/>
  </w:style>
  <w:style w:type="character" w:customStyle="1" w:styleId="taglinecontrib">
    <w:name w:val="tagline_contrib"/>
    <w:basedOn w:val="DefaultParagraphFont"/>
    <w:rsid w:val="001B3B52"/>
  </w:style>
  <w:style w:type="character" w:customStyle="1" w:styleId="articledate0">
    <w:name w:val="article_date"/>
    <w:basedOn w:val="DefaultParagraphFont"/>
    <w:rsid w:val="001B3B52"/>
  </w:style>
  <w:style w:type="paragraph" w:customStyle="1" w:styleId="hg-daily">
    <w:name w:val="hg-daily"/>
    <w:basedOn w:val="Normal"/>
    <w:rsid w:val="001B3B52"/>
    <w:pPr>
      <w:spacing w:before="100" w:beforeAutospacing="1" w:after="100" w:afterAutospacing="1"/>
    </w:pPr>
    <w:rPr>
      <w:rFonts w:ascii="Times" w:hAnsi="Times"/>
      <w:sz w:val="20"/>
      <w:szCs w:val="20"/>
    </w:rPr>
  </w:style>
  <w:style w:type="character" w:customStyle="1" w:styleId="cit">
    <w:name w:val="cit"/>
    <w:basedOn w:val="DefaultParagraphFont"/>
    <w:rsid w:val="001B3B52"/>
  </w:style>
  <w:style w:type="paragraph" w:customStyle="1" w:styleId="buttonheading">
    <w:name w:val="buttonheading"/>
    <w:basedOn w:val="Normal"/>
    <w:rsid w:val="001B3B52"/>
    <w:pPr>
      <w:spacing w:before="100" w:beforeAutospacing="1" w:after="100" w:afterAutospacing="1"/>
    </w:pPr>
    <w:rPr>
      <w:rFonts w:ascii="Times" w:hAnsi="Times"/>
      <w:sz w:val="20"/>
      <w:szCs w:val="20"/>
    </w:rPr>
  </w:style>
  <w:style w:type="character" w:customStyle="1" w:styleId="createdate">
    <w:name w:val="createdate"/>
    <w:basedOn w:val="DefaultParagraphFont"/>
    <w:rsid w:val="001B3B52"/>
  </w:style>
  <w:style w:type="character" w:customStyle="1" w:styleId="text-label">
    <w:name w:val="text-label"/>
    <w:basedOn w:val="DefaultParagraphFont"/>
    <w:rsid w:val="001B3B52"/>
  </w:style>
  <w:style w:type="paragraph" w:customStyle="1" w:styleId="TOC3Char">
    <w:name w:val="TOC 3 Char"/>
    <w:basedOn w:val="Normal"/>
    <w:next w:val="Normal"/>
    <w:rsid w:val="001B3B52"/>
    <w:rPr>
      <w:rFonts w:eastAsia="Times New Roman"/>
      <w:sz w:val="24"/>
      <w:szCs w:val="20"/>
    </w:rPr>
  </w:style>
  <w:style w:type="paragraph" w:customStyle="1" w:styleId="TOC1Char">
    <w:name w:val="TOC 1 Char"/>
    <w:basedOn w:val="Normal"/>
    <w:next w:val="Normal"/>
    <w:rsid w:val="001B3B52"/>
    <w:rPr>
      <w:rFonts w:eastAsia="Times New Roman"/>
      <w:b/>
      <w:sz w:val="24"/>
      <w:szCs w:val="20"/>
    </w:rPr>
  </w:style>
  <w:style w:type="character" w:customStyle="1" w:styleId="StyleCardtextChar10pt">
    <w:name w:val="Style Card text Char + 10 pt"/>
    <w:rsid w:val="001B3B52"/>
    <w:rPr>
      <w:rFonts w:ascii="Georgia" w:eastAsia="Calibri" w:hAnsi="Georgia"/>
      <w:sz w:val="20"/>
      <w:u w:val="single"/>
      <w:lang w:bidi="ar-SA"/>
    </w:rPr>
  </w:style>
  <w:style w:type="paragraph" w:customStyle="1" w:styleId="ColorfulList-Accent11">
    <w:name w:val="Colorful List - Accent 11"/>
    <w:basedOn w:val="Normal"/>
    <w:uiPriority w:val="34"/>
    <w:qFormat/>
    <w:rsid w:val="001B3B52"/>
    <w:pPr>
      <w:ind w:left="720"/>
      <w:contextualSpacing/>
      <w:jc w:val="both"/>
    </w:pPr>
    <w:rPr>
      <w:rFonts w:eastAsia="Times New Roman"/>
      <w:sz w:val="20"/>
      <w:szCs w:val="20"/>
    </w:rPr>
  </w:style>
  <w:style w:type="paragraph" w:customStyle="1" w:styleId="NoteLevel11">
    <w:name w:val="Note Level 11"/>
    <w:basedOn w:val="Normal"/>
    <w:uiPriority w:val="99"/>
    <w:rsid w:val="001B3B52"/>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B3B52"/>
    <w:pPr>
      <w:keepNext/>
      <w:tabs>
        <w:tab w:val="num" w:pos="1440"/>
      </w:tabs>
      <w:ind w:left="1800" w:hanging="360"/>
      <w:outlineLvl w:val="2"/>
    </w:pPr>
    <w:rPr>
      <w:rFonts w:eastAsia="MS Gothic"/>
    </w:rPr>
  </w:style>
  <w:style w:type="paragraph" w:customStyle="1" w:styleId="NoteLevel41">
    <w:name w:val="Note Level 41"/>
    <w:basedOn w:val="Normal"/>
    <w:rsid w:val="001B3B52"/>
    <w:pPr>
      <w:keepNext/>
      <w:tabs>
        <w:tab w:val="num" w:pos="2160"/>
      </w:tabs>
      <w:ind w:left="2520" w:hanging="360"/>
      <w:outlineLvl w:val="3"/>
    </w:pPr>
    <w:rPr>
      <w:rFonts w:eastAsia="MS Gothic"/>
    </w:rPr>
  </w:style>
  <w:style w:type="paragraph" w:customStyle="1" w:styleId="NoteLevel51">
    <w:name w:val="Note Level 51"/>
    <w:basedOn w:val="Normal"/>
    <w:rsid w:val="001B3B52"/>
    <w:pPr>
      <w:keepNext/>
      <w:tabs>
        <w:tab w:val="num" w:pos="2880"/>
      </w:tabs>
      <w:ind w:left="3240" w:hanging="360"/>
      <w:outlineLvl w:val="4"/>
    </w:pPr>
    <w:rPr>
      <w:rFonts w:eastAsia="MS Gothic"/>
    </w:rPr>
  </w:style>
  <w:style w:type="paragraph" w:customStyle="1" w:styleId="NoteLevel61">
    <w:name w:val="Note Level 61"/>
    <w:basedOn w:val="Normal"/>
    <w:rsid w:val="001B3B52"/>
    <w:pPr>
      <w:keepNext/>
      <w:tabs>
        <w:tab w:val="num" w:pos="3600"/>
      </w:tabs>
      <w:ind w:left="3960" w:hanging="360"/>
      <w:outlineLvl w:val="5"/>
    </w:pPr>
    <w:rPr>
      <w:rFonts w:eastAsia="MS Gothic"/>
    </w:rPr>
  </w:style>
  <w:style w:type="paragraph" w:customStyle="1" w:styleId="NoteLevel71">
    <w:name w:val="Note Level 71"/>
    <w:basedOn w:val="Normal"/>
    <w:rsid w:val="001B3B52"/>
    <w:pPr>
      <w:keepNext/>
      <w:tabs>
        <w:tab w:val="num" w:pos="4320"/>
      </w:tabs>
      <w:ind w:left="4680" w:hanging="360"/>
      <w:outlineLvl w:val="6"/>
    </w:pPr>
    <w:rPr>
      <w:rFonts w:eastAsia="MS Gothic"/>
    </w:rPr>
  </w:style>
  <w:style w:type="paragraph" w:customStyle="1" w:styleId="NoteLevel81">
    <w:name w:val="Note Level 81"/>
    <w:basedOn w:val="Normal"/>
    <w:rsid w:val="001B3B52"/>
    <w:pPr>
      <w:keepNext/>
      <w:tabs>
        <w:tab w:val="num" w:pos="5040"/>
      </w:tabs>
      <w:ind w:left="5400" w:hanging="360"/>
      <w:outlineLvl w:val="7"/>
    </w:pPr>
    <w:rPr>
      <w:rFonts w:eastAsia="MS Gothic"/>
    </w:rPr>
  </w:style>
  <w:style w:type="paragraph" w:customStyle="1" w:styleId="NoteLevel91">
    <w:name w:val="Note Level 91"/>
    <w:basedOn w:val="Normal"/>
    <w:rsid w:val="001B3B52"/>
    <w:pPr>
      <w:keepNext/>
      <w:tabs>
        <w:tab w:val="num" w:pos="5760"/>
      </w:tabs>
      <w:ind w:left="6120" w:hanging="360"/>
      <w:outlineLvl w:val="8"/>
    </w:pPr>
    <w:rPr>
      <w:rFonts w:eastAsia="MS Gothic"/>
    </w:rPr>
  </w:style>
  <w:style w:type="paragraph" w:styleId="Index2">
    <w:name w:val="index 2"/>
    <w:basedOn w:val="Normal"/>
    <w:next w:val="Normal"/>
    <w:autoRedefine/>
    <w:rsid w:val="001B3B52"/>
    <w:pPr>
      <w:spacing w:after="200" w:line="276" w:lineRule="auto"/>
      <w:ind w:left="400" w:hanging="200"/>
    </w:pPr>
    <w:rPr>
      <w:rFonts w:eastAsia="Times New Roman"/>
      <w:bCs/>
    </w:rPr>
  </w:style>
  <w:style w:type="paragraph" w:styleId="Index3">
    <w:name w:val="index 3"/>
    <w:basedOn w:val="Normal"/>
    <w:next w:val="Normal"/>
    <w:autoRedefine/>
    <w:rsid w:val="001B3B52"/>
    <w:pPr>
      <w:spacing w:after="200" w:line="276" w:lineRule="auto"/>
      <w:ind w:left="600" w:hanging="200"/>
    </w:pPr>
    <w:rPr>
      <w:rFonts w:eastAsia="Times New Roman"/>
      <w:bCs/>
    </w:rPr>
  </w:style>
  <w:style w:type="paragraph" w:styleId="Index4">
    <w:name w:val="index 4"/>
    <w:basedOn w:val="Normal"/>
    <w:next w:val="Normal"/>
    <w:autoRedefine/>
    <w:rsid w:val="001B3B52"/>
    <w:pPr>
      <w:spacing w:after="200" w:line="276" w:lineRule="auto"/>
      <w:ind w:left="800" w:hanging="200"/>
    </w:pPr>
    <w:rPr>
      <w:rFonts w:eastAsia="Times New Roman"/>
      <w:bCs/>
    </w:rPr>
  </w:style>
  <w:style w:type="paragraph" w:styleId="Index5">
    <w:name w:val="index 5"/>
    <w:basedOn w:val="Normal"/>
    <w:next w:val="Normal"/>
    <w:autoRedefine/>
    <w:rsid w:val="001B3B52"/>
    <w:pPr>
      <w:spacing w:after="200" w:line="276" w:lineRule="auto"/>
      <w:ind w:left="1000" w:hanging="200"/>
    </w:pPr>
    <w:rPr>
      <w:rFonts w:eastAsia="Times New Roman"/>
      <w:bCs/>
    </w:rPr>
  </w:style>
  <w:style w:type="paragraph" w:styleId="Index6">
    <w:name w:val="index 6"/>
    <w:basedOn w:val="Normal"/>
    <w:next w:val="Normal"/>
    <w:autoRedefine/>
    <w:rsid w:val="001B3B52"/>
    <w:pPr>
      <w:spacing w:after="200" w:line="276" w:lineRule="auto"/>
      <w:ind w:left="1200" w:hanging="200"/>
    </w:pPr>
    <w:rPr>
      <w:rFonts w:eastAsia="Times New Roman"/>
      <w:bCs/>
    </w:rPr>
  </w:style>
  <w:style w:type="paragraph" w:styleId="Index7">
    <w:name w:val="index 7"/>
    <w:basedOn w:val="Normal"/>
    <w:next w:val="Normal"/>
    <w:autoRedefine/>
    <w:rsid w:val="001B3B52"/>
    <w:pPr>
      <w:spacing w:after="200" w:line="276" w:lineRule="auto"/>
      <w:ind w:left="1400" w:hanging="200"/>
    </w:pPr>
    <w:rPr>
      <w:rFonts w:eastAsia="Times New Roman"/>
      <w:bCs/>
    </w:rPr>
  </w:style>
  <w:style w:type="paragraph" w:styleId="Index8">
    <w:name w:val="index 8"/>
    <w:basedOn w:val="Normal"/>
    <w:next w:val="Normal"/>
    <w:autoRedefine/>
    <w:rsid w:val="001B3B52"/>
    <w:pPr>
      <w:spacing w:after="200" w:line="276" w:lineRule="auto"/>
      <w:ind w:left="1600" w:hanging="200"/>
    </w:pPr>
    <w:rPr>
      <w:rFonts w:eastAsia="Times New Roman"/>
      <w:bCs/>
    </w:rPr>
  </w:style>
  <w:style w:type="paragraph" w:styleId="Index9">
    <w:name w:val="index 9"/>
    <w:basedOn w:val="Normal"/>
    <w:next w:val="Normal"/>
    <w:autoRedefine/>
    <w:rsid w:val="001B3B52"/>
    <w:pPr>
      <w:spacing w:after="200" w:line="276" w:lineRule="auto"/>
      <w:ind w:left="1800" w:hanging="200"/>
    </w:pPr>
    <w:rPr>
      <w:rFonts w:eastAsia="Times New Roman"/>
      <w:bCs/>
    </w:rPr>
  </w:style>
  <w:style w:type="paragraph" w:styleId="IndexHeading">
    <w:name w:val="index heading"/>
    <w:basedOn w:val="Normal"/>
    <w:next w:val="Index1"/>
    <w:rsid w:val="001B3B52"/>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B3B52"/>
    <w:pPr>
      <w:jc w:val="both"/>
    </w:pPr>
    <w:rPr>
      <w:rFonts w:eastAsia="Times New Roman"/>
      <w:i/>
      <w:iCs/>
      <w:color w:val="000000"/>
      <w:sz w:val="20"/>
    </w:rPr>
  </w:style>
  <w:style w:type="character" w:customStyle="1" w:styleId="MediumGrid11">
    <w:name w:val="Medium Grid 11"/>
    <w:uiPriority w:val="99"/>
    <w:rsid w:val="001B3B52"/>
    <w:rPr>
      <w:color w:val="808080"/>
    </w:rPr>
  </w:style>
  <w:style w:type="numbering" w:customStyle="1" w:styleId="NoList8">
    <w:name w:val="No List8"/>
    <w:next w:val="NoList"/>
    <w:semiHidden/>
    <w:unhideWhenUsed/>
    <w:rsid w:val="001B3B52"/>
  </w:style>
  <w:style w:type="numbering" w:customStyle="1" w:styleId="NoList9">
    <w:name w:val="No List9"/>
    <w:next w:val="NoList"/>
    <w:semiHidden/>
    <w:unhideWhenUsed/>
    <w:rsid w:val="001B3B52"/>
  </w:style>
  <w:style w:type="numbering" w:customStyle="1" w:styleId="NoList10">
    <w:name w:val="No List10"/>
    <w:next w:val="NoList"/>
    <w:semiHidden/>
    <w:unhideWhenUsed/>
    <w:rsid w:val="001B3B52"/>
  </w:style>
  <w:style w:type="numbering" w:customStyle="1" w:styleId="NoList12">
    <w:name w:val="No List12"/>
    <w:next w:val="NoList"/>
    <w:semiHidden/>
    <w:unhideWhenUsed/>
    <w:rsid w:val="001B3B52"/>
  </w:style>
  <w:style w:type="numbering" w:customStyle="1" w:styleId="NoList13">
    <w:name w:val="No List13"/>
    <w:next w:val="NoList"/>
    <w:semiHidden/>
    <w:unhideWhenUsed/>
    <w:rsid w:val="001B3B52"/>
  </w:style>
  <w:style w:type="numbering" w:customStyle="1" w:styleId="NoList14">
    <w:name w:val="No List14"/>
    <w:next w:val="NoList"/>
    <w:semiHidden/>
    <w:unhideWhenUsed/>
    <w:rsid w:val="001B3B52"/>
  </w:style>
  <w:style w:type="numbering" w:customStyle="1" w:styleId="NoList15">
    <w:name w:val="No List15"/>
    <w:next w:val="NoList"/>
    <w:uiPriority w:val="99"/>
    <w:semiHidden/>
    <w:unhideWhenUsed/>
    <w:rsid w:val="001B3B52"/>
  </w:style>
  <w:style w:type="numbering" w:customStyle="1" w:styleId="NoList16">
    <w:name w:val="No List16"/>
    <w:next w:val="NoList"/>
    <w:uiPriority w:val="99"/>
    <w:semiHidden/>
    <w:unhideWhenUsed/>
    <w:rsid w:val="001B3B52"/>
  </w:style>
  <w:style w:type="numbering" w:customStyle="1" w:styleId="NoList17">
    <w:name w:val="No List17"/>
    <w:next w:val="NoList"/>
    <w:semiHidden/>
    <w:unhideWhenUsed/>
    <w:rsid w:val="001B3B52"/>
  </w:style>
  <w:style w:type="numbering" w:customStyle="1" w:styleId="NoList18">
    <w:name w:val="No List18"/>
    <w:next w:val="NoList"/>
    <w:uiPriority w:val="99"/>
    <w:semiHidden/>
    <w:unhideWhenUsed/>
    <w:rsid w:val="001B3B52"/>
  </w:style>
  <w:style w:type="numbering" w:customStyle="1" w:styleId="NoList19">
    <w:name w:val="No List19"/>
    <w:next w:val="NoList"/>
    <w:uiPriority w:val="99"/>
    <w:semiHidden/>
    <w:unhideWhenUsed/>
    <w:rsid w:val="001B3B52"/>
  </w:style>
  <w:style w:type="numbering" w:customStyle="1" w:styleId="NoList20">
    <w:name w:val="No List20"/>
    <w:next w:val="NoList"/>
    <w:semiHidden/>
    <w:unhideWhenUsed/>
    <w:rsid w:val="001B3B52"/>
  </w:style>
  <w:style w:type="numbering" w:customStyle="1" w:styleId="NoList21">
    <w:name w:val="No List21"/>
    <w:next w:val="NoList"/>
    <w:semiHidden/>
    <w:unhideWhenUsed/>
    <w:rsid w:val="001B3B52"/>
  </w:style>
  <w:style w:type="paragraph" w:customStyle="1" w:styleId="PlaceholderText2">
    <w:name w:val="Placeholder Text2"/>
    <w:basedOn w:val="Normal"/>
    <w:uiPriority w:val="99"/>
    <w:rsid w:val="001B3B52"/>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B3B52"/>
    <w:pPr>
      <w:keepNext/>
      <w:tabs>
        <w:tab w:val="num" w:pos="1440"/>
      </w:tabs>
      <w:ind w:left="1800" w:hanging="360"/>
      <w:outlineLvl w:val="2"/>
    </w:pPr>
    <w:rPr>
      <w:rFonts w:eastAsia="MS Gothic"/>
      <w:sz w:val="24"/>
    </w:rPr>
  </w:style>
  <w:style w:type="paragraph" w:customStyle="1" w:styleId="LightList1">
    <w:name w:val="Light List1"/>
    <w:basedOn w:val="Normal"/>
    <w:rsid w:val="001B3B52"/>
    <w:pPr>
      <w:keepNext/>
      <w:tabs>
        <w:tab w:val="num" w:pos="2160"/>
      </w:tabs>
      <w:ind w:left="2520" w:hanging="360"/>
      <w:outlineLvl w:val="3"/>
    </w:pPr>
    <w:rPr>
      <w:rFonts w:eastAsia="MS Gothic"/>
      <w:sz w:val="24"/>
    </w:rPr>
  </w:style>
  <w:style w:type="paragraph" w:customStyle="1" w:styleId="LightGrid1">
    <w:name w:val="Light Grid1"/>
    <w:basedOn w:val="Normal"/>
    <w:rsid w:val="001B3B52"/>
    <w:pPr>
      <w:keepNext/>
      <w:tabs>
        <w:tab w:val="num" w:pos="2880"/>
      </w:tabs>
      <w:ind w:left="3240" w:hanging="360"/>
      <w:outlineLvl w:val="4"/>
    </w:pPr>
    <w:rPr>
      <w:rFonts w:eastAsia="MS Gothic"/>
      <w:sz w:val="24"/>
    </w:rPr>
  </w:style>
  <w:style w:type="paragraph" w:customStyle="1" w:styleId="MediumShading11">
    <w:name w:val="Medium Shading 11"/>
    <w:basedOn w:val="Normal"/>
    <w:rsid w:val="001B3B52"/>
    <w:pPr>
      <w:keepNext/>
      <w:tabs>
        <w:tab w:val="num" w:pos="3600"/>
      </w:tabs>
      <w:ind w:left="3960" w:hanging="360"/>
      <w:outlineLvl w:val="5"/>
    </w:pPr>
    <w:rPr>
      <w:rFonts w:eastAsia="MS Gothic"/>
      <w:sz w:val="24"/>
    </w:rPr>
  </w:style>
  <w:style w:type="paragraph" w:customStyle="1" w:styleId="MediumShading21">
    <w:name w:val="Medium Shading 21"/>
    <w:basedOn w:val="Normal"/>
    <w:rsid w:val="001B3B52"/>
    <w:pPr>
      <w:keepNext/>
      <w:tabs>
        <w:tab w:val="num" w:pos="4320"/>
      </w:tabs>
      <w:ind w:left="4680" w:hanging="360"/>
      <w:outlineLvl w:val="6"/>
    </w:pPr>
    <w:rPr>
      <w:rFonts w:eastAsia="MS Gothic"/>
      <w:sz w:val="24"/>
    </w:rPr>
  </w:style>
  <w:style w:type="paragraph" w:customStyle="1" w:styleId="MediumList11">
    <w:name w:val="Medium List 11"/>
    <w:basedOn w:val="Normal"/>
    <w:rsid w:val="001B3B52"/>
    <w:pPr>
      <w:keepNext/>
      <w:tabs>
        <w:tab w:val="num" w:pos="5040"/>
      </w:tabs>
      <w:ind w:left="5400" w:hanging="360"/>
      <w:outlineLvl w:val="7"/>
    </w:pPr>
    <w:rPr>
      <w:rFonts w:eastAsia="MS Gothic"/>
      <w:sz w:val="24"/>
    </w:rPr>
  </w:style>
  <w:style w:type="paragraph" w:customStyle="1" w:styleId="MediumList21">
    <w:name w:val="Medium List 21"/>
    <w:basedOn w:val="Normal"/>
    <w:rsid w:val="001B3B52"/>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B3B52"/>
    <w:rPr>
      <w:sz w:val="17"/>
      <w:szCs w:val="24"/>
      <w:lang w:val="en-US" w:eastAsia="en-US" w:bidi="ar-SA"/>
    </w:rPr>
  </w:style>
  <w:style w:type="paragraph" w:customStyle="1" w:styleId="TagsFutura">
    <w:name w:val="TagsFutura"/>
    <w:basedOn w:val="Normal"/>
    <w:next w:val="Cites"/>
    <w:rsid w:val="001B3B52"/>
    <w:rPr>
      <w:rFonts w:ascii="Futura" w:eastAsia="Times" w:hAnsi="Futura"/>
      <w:b/>
      <w:caps/>
      <w:sz w:val="18"/>
      <w:szCs w:val="20"/>
    </w:rPr>
  </w:style>
  <w:style w:type="character" w:customStyle="1" w:styleId="italics">
    <w:name w:val="italics"/>
    <w:basedOn w:val="DefaultParagraphFont"/>
    <w:rsid w:val="001B3B52"/>
  </w:style>
  <w:style w:type="character" w:customStyle="1" w:styleId="m-3583723223135346788gmail-style13ptbold">
    <w:name w:val="m_-3583723223135346788gmail-style13ptbold"/>
    <w:basedOn w:val="DefaultParagraphFont"/>
    <w:rsid w:val="001B3B52"/>
  </w:style>
  <w:style w:type="character" w:customStyle="1" w:styleId="m-3583723223135346788gmail-styleunderline">
    <w:name w:val="m_-3583723223135346788gmail-styleunderline"/>
    <w:basedOn w:val="DefaultParagraphFont"/>
    <w:rsid w:val="001B3B52"/>
  </w:style>
  <w:style w:type="paragraph" w:customStyle="1" w:styleId="speakable">
    <w:name w:val="speakable"/>
    <w:basedOn w:val="Normal"/>
    <w:uiPriority w:val="99"/>
    <w:qFormat/>
    <w:rsid w:val="001B3B52"/>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1B3B52"/>
    <w:rPr>
      <w:b/>
      <w:u w:val="single"/>
    </w:rPr>
  </w:style>
  <w:style w:type="character" w:customStyle="1" w:styleId="UnresolvedMention3">
    <w:name w:val="Unresolved Mention3"/>
    <w:basedOn w:val="DefaultParagraphFont"/>
    <w:uiPriority w:val="99"/>
    <w:semiHidden/>
    <w:unhideWhenUsed/>
    <w:rsid w:val="001B3B52"/>
    <w:rPr>
      <w:color w:val="808080"/>
      <w:shd w:val="clear" w:color="auto" w:fill="E6E6E6"/>
    </w:rPr>
  </w:style>
  <w:style w:type="character" w:customStyle="1" w:styleId="TagsChar">
    <w:name w:val="Tags Char"/>
    <w:rsid w:val="001B3B52"/>
    <w:rPr>
      <w:rFonts w:ascii="Times New Roman" w:hAnsi="Times New Roman"/>
      <w:b/>
      <w:sz w:val="24"/>
    </w:rPr>
  </w:style>
  <w:style w:type="paragraph" w:customStyle="1" w:styleId="useless">
    <w:name w:val="useless"/>
    <w:basedOn w:val="Normal"/>
    <w:uiPriority w:val="99"/>
    <w:qFormat/>
    <w:rsid w:val="001B3B52"/>
    <w:rPr>
      <w:rFonts w:eastAsia="Times New Roman"/>
      <w:sz w:val="12"/>
    </w:rPr>
  </w:style>
  <w:style w:type="character" w:customStyle="1" w:styleId="tagCharCharCharChar">
    <w:name w:val="tag Char Char Char Char"/>
    <w:rsid w:val="001B3B52"/>
    <w:rPr>
      <w:b/>
      <w:sz w:val="24"/>
      <w:szCs w:val="24"/>
      <w:lang w:val="en-US" w:eastAsia="en-US" w:bidi="ar-SA"/>
    </w:rPr>
  </w:style>
  <w:style w:type="character" w:customStyle="1" w:styleId="DebateUnderlined">
    <w:name w:val="Debate Underlined"/>
    <w:rsid w:val="001B3B52"/>
    <w:rPr>
      <w:rFonts w:ascii="Helvetica" w:hAnsi="Helvetica"/>
      <w:sz w:val="20"/>
      <w:u w:val="single"/>
    </w:rPr>
  </w:style>
  <w:style w:type="character" w:styleId="PlaceholderText">
    <w:name w:val="Placeholder Text"/>
    <w:basedOn w:val="DefaultParagraphFont"/>
    <w:uiPriority w:val="99"/>
    <w:rsid w:val="001B3B52"/>
    <w:rPr>
      <w:color w:val="808080"/>
    </w:rPr>
  </w:style>
  <w:style w:type="character" w:customStyle="1" w:styleId="byl">
    <w:name w:val="byl"/>
    <w:rsid w:val="001B3B52"/>
  </w:style>
  <w:style w:type="paragraph" w:customStyle="1" w:styleId="css-xhhu0i">
    <w:name w:val="css-xhhu0i"/>
    <w:basedOn w:val="Normal"/>
    <w:rsid w:val="001B3B52"/>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1B3B52"/>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1B3B52"/>
  </w:style>
  <w:style w:type="character" w:customStyle="1" w:styleId="m-8878800405382358272gmail-styleunderline">
    <w:name w:val="m_-8878800405382358272gmail-styleunderline"/>
    <w:basedOn w:val="DefaultParagraphFont"/>
    <w:rsid w:val="001B3B52"/>
  </w:style>
  <w:style w:type="character" w:customStyle="1" w:styleId="m-5498913268213319940gmail-styleunderline">
    <w:name w:val="m_-5498913268213319940gmail-styleunderline"/>
    <w:basedOn w:val="DefaultParagraphFont"/>
    <w:rsid w:val="001B3B52"/>
  </w:style>
  <w:style w:type="character" w:customStyle="1" w:styleId="overlay">
    <w:name w:val="overlay"/>
    <w:basedOn w:val="DefaultParagraphFont"/>
    <w:rsid w:val="001B3B52"/>
  </w:style>
  <w:style w:type="character" w:customStyle="1" w:styleId="TagCharCharCharChar0">
    <w:name w:val="Tag Char Char Char Char"/>
    <w:basedOn w:val="DefaultParagraphFont"/>
    <w:rsid w:val="001B3B52"/>
    <w:rPr>
      <w:rFonts w:ascii="Calibri" w:hAnsi="Calibri" w:cs="Calibri"/>
      <w:b/>
      <w:sz w:val="24"/>
    </w:rPr>
  </w:style>
  <w:style w:type="paragraph" w:customStyle="1" w:styleId="g-body">
    <w:name w:val="g-body"/>
    <w:basedOn w:val="Normal"/>
    <w:uiPriority w:val="99"/>
    <w:qFormat/>
    <w:rsid w:val="001B3B52"/>
    <w:pPr>
      <w:spacing w:before="100" w:beforeAutospacing="1" w:after="100" w:afterAutospacing="1"/>
    </w:pPr>
    <w:rPr>
      <w:rFonts w:eastAsia="Times New Roman"/>
      <w:sz w:val="24"/>
    </w:rPr>
  </w:style>
  <w:style w:type="paragraph" w:customStyle="1" w:styleId="g-pstyle0">
    <w:name w:val="g-pstyle0"/>
    <w:basedOn w:val="Normal"/>
    <w:uiPriority w:val="99"/>
    <w:qFormat/>
    <w:rsid w:val="001B3B52"/>
    <w:pPr>
      <w:spacing w:before="100" w:beforeAutospacing="1" w:after="100" w:afterAutospacing="1"/>
    </w:pPr>
    <w:rPr>
      <w:rFonts w:eastAsia="Times New Roman"/>
      <w:sz w:val="24"/>
    </w:rPr>
  </w:style>
  <w:style w:type="paragraph" w:customStyle="1" w:styleId="g-pstyle1">
    <w:name w:val="g-pstyle1"/>
    <w:basedOn w:val="Normal"/>
    <w:uiPriority w:val="99"/>
    <w:qFormat/>
    <w:rsid w:val="001B3B52"/>
    <w:pPr>
      <w:spacing w:before="100" w:beforeAutospacing="1" w:after="100" w:afterAutospacing="1"/>
    </w:pPr>
    <w:rPr>
      <w:rFonts w:eastAsia="Times New Roman"/>
      <w:sz w:val="24"/>
    </w:rPr>
  </w:style>
  <w:style w:type="paragraph" w:customStyle="1" w:styleId="g-asset-hed">
    <w:name w:val="g-asset-hed"/>
    <w:basedOn w:val="Normal"/>
    <w:uiPriority w:val="99"/>
    <w:qFormat/>
    <w:rsid w:val="001B3B52"/>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B3B52"/>
    <w:pPr>
      <w:spacing w:before="100" w:beforeAutospacing="1" w:after="100" w:afterAutospacing="1"/>
    </w:pPr>
    <w:rPr>
      <w:rFonts w:ascii="Arial" w:hAnsi="Arial"/>
      <w:sz w:val="24"/>
    </w:rPr>
  </w:style>
  <w:style w:type="paragraph" w:customStyle="1" w:styleId="speech">
    <w:name w:val="speech"/>
    <w:basedOn w:val="Normal"/>
    <w:uiPriority w:val="99"/>
    <w:qFormat/>
    <w:rsid w:val="001B3B52"/>
    <w:pPr>
      <w:spacing w:before="100" w:beforeAutospacing="1" w:after="100" w:afterAutospacing="1"/>
    </w:pPr>
    <w:rPr>
      <w:sz w:val="24"/>
    </w:rPr>
  </w:style>
  <w:style w:type="character" w:customStyle="1" w:styleId="adtext">
    <w:name w:val="adtext"/>
    <w:basedOn w:val="DefaultParagraphFont"/>
    <w:rsid w:val="001B3B52"/>
  </w:style>
  <w:style w:type="character" w:customStyle="1" w:styleId="UL-Bold">
    <w:name w:val="UL-Bold"/>
    <w:basedOn w:val="DefaultParagraphFont"/>
    <w:rsid w:val="001B3B52"/>
    <w:rPr>
      <w:u w:val="thick"/>
    </w:rPr>
  </w:style>
  <w:style w:type="character" w:customStyle="1" w:styleId="UL-None">
    <w:name w:val="UL-None"/>
    <w:basedOn w:val="DefaultParagraphFont"/>
    <w:rsid w:val="001B3B52"/>
    <w:rPr>
      <w:strike w:val="0"/>
      <w:dstrike w:val="0"/>
      <w:u w:val="none"/>
      <w:effect w:val="none"/>
    </w:rPr>
  </w:style>
  <w:style w:type="character" w:customStyle="1" w:styleId="qu730rj69h">
    <w:name w:val="qu730rj69h"/>
    <w:basedOn w:val="DefaultParagraphFont"/>
    <w:rsid w:val="001B3B52"/>
  </w:style>
  <w:style w:type="paragraph" w:customStyle="1" w:styleId="optext">
    <w:name w:val="optext"/>
    <w:basedOn w:val="Normal"/>
    <w:uiPriority w:val="99"/>
    <w:qFormat/>
    <w:rsid w:val="001B3B52"/>
    <w:pPr>
      <w:spacing w:before="100" w:beforeAutospacing="1" w:after="100" w:afterAutospacing="1"/>
    </w:pPr>
    <w:rPr>
      <w:sz w:val="24"/>
    </w:rPr>
  </w:style>
  <w:style w:type="character" w:customStyle="1" w:styleId="lmy74qr12z">
    <w:name w:val="lmy74qr12z"/>
    <w:basedOn w:val="DefaultParagraphFont"/>
    <w:rsid w:val="001B3B52"/>
  </w:style>
  <w:style w:type="character" w:customStyle="1" w:styleId="icr880">
    <w:name w:val="icr880"/>
    <w:basedOn w:val="DefaultParagraphFont"/>
    <w:rsid w:val="001B3B52"/>
  </w:style>
  <w:style w:type="character" w:customStyle="1" w:styleId="hx23q54">
    <w:name w:val="hx23q54"/>
    <w:basedOn w:val="DefaultParagraphFont"/>
    <w:rsid w:val="001B3B52"/>
  </w:style>
  <w:style w:type="character" w:customStyle="1" w:styleId="m-5348258726587825636gmail-style13ptbold">
    <w:name w:val="m_-5348258726587825636gmail-style13ptbold"/>
    <w:basedOn w:val="DefaultParagraphFont"/>
    <w:rsid w:val="001B3B52"/>
  </w:style>
  <w:style w:type="character" w:customStyle="1" w:styleId="m-5348258726587825636gmail-styleunderline">
    <w:name w:val="m_-5348258726587825636gmail-styleunderline"/>
    <w:basedOn w:val="DefaultParagraphFont"/>
    <w:rsid w:val="001B3B52"/>
  </w:style>
  <w:style w:type="paragraph" w:customStyle="1" w:styleId="NoteLevel2">
    <w:name w:val="Note Level 2"/>
    <w:basedOn w:val="Normal"/>
    <w:next w:val="Normal"/>
    <w:uiPriority w:val="99"/>
    <w:qFormat/>
    <w:rsid w:val="001B3B52"/>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1B3B52"/>
  </w:style>
  <w:style w:type="character" w:customStyle="1" w:styleId="DDIUnderline">
    <w:name w:val="DDI Underline"/>
    <w:qFormat/>
    <w:rsid w:val="001B3B52"/>
    <w:rPr>
      <w:rFonts w:ascii="Times New Roman" w:hAnsi="Times New Roman"/>
      <w:sz w:val="24"/>
      <w:u w:val="single"/>
    </w:rPr>
  </w:style>
  <w:style w:type="paragraph" w:customStyle="1" w:styleId="ALLCAPS">
    <w:name w:val="ALL CAPS"/>
    <w:basedOn w:val="Normal"/>
    <w:link w:val="ALLCAPSChar"/>
    <w:qFormat/>
    <w:rsid w:val="001B3B52"/>
    <w:rPr>
      <w:rFonts w:eastAsia="Times New Roman"/>
      <w:b/>
      <w:caps/>
    </w:rPr>
  </w:style>
  <w:style w:type="character" w:customStyle="1" w:styleId="ALLCAPSChar">
    <w:name w:val="ALL CAPS Char"/>
    <w:basedOn w:val="DefaultParagraphFont"/>
    <w:link w:val="ALLCAPS"/>
    <w:rsid w:val="001B3B52"/>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1B3B52"/>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B3B52"/>
    <w:rPr>
      <w:rFonts w:ascii="Calibri" w:eastAsia="Times New Roman" w:hAnsi="Calibri"/>
      <w:b/>
    </w:rPr>
  </w:style>
  <w:style w:type="character" w:customStyle="1" w:styleId="Cites-AuthorDate">
    <w:name w:val="Cites-Author/Date"/>
    <w:rsid w:val="001B3B52"/>
    <w:rPr>
      <w:rFonts w:ascii="Helvetica" w:hAnsi="Helvetica"/>
      <w:b/>
      <w:sz w:val="22"/>
      <w:szCs w:val="24"/>
      <w:u w:val="thick"/>
    </w:rPr>
  </w:style>
  <w:style w:type="paragraph" w:customStyle="1" w:styleId="CiteTag">
    <w:name w:val="Cite/Tag"/>
    <w:basedOn w:val="Normal"/>
    <w:uiPriority w:val="99"/>
    <w:qFormat/>
    <w:rsid w:val="001B3B52"/>
    <w:rPr>
      <w:rFonts w:eastAsia="Cambria"/>
      <w:b/>
    </w:rPr>
  </w:style>
  <w:style w:type="character" w:customStyle="1" w:styleId="m489902567989944824gmail-style13ptbold">
    <w:name w:val="m_489902567989944824gmail-style13ptbold"/>
    <w:basedOn w:val="DefaultParagraphFont"/>
    <w:rsid w:val="001B3B52"/>
  </w:style>
  <w:style w:type="character" w:customStyle="1" w:styleId="m489902567989944824gmail-styleunderline">
    <w:name w:val="m_489902567989944824gmail-styleunderline"/>
    <w:basedOn w:val="DefaultParagraphFont"/>
    <w:rsid w:val="001B3B52"/>
  </w:style>
  <w:style w:type="character" w:customStyle="1" w:styleId="UnderlineCharChar3">
    <w:name w:val="Underline Char Char3"/>
    <w:rsid w:val="001B3B52"/>
    <w:rPr>
      <w:szCs w:val="24"/>
      <w:u w:val="single"/>
      <w:lang w:val="en-US" w:eastAsia="en-US" w:bidi="ar-SA"/>
    </w:rPr>
  </w:style>
  <w:style w:type="character" w:customStyle="1" w:styleId="tl8wme">
    <w:name w:val="tl8wme"/>
    <w:basedOn w:val="DefaultParagraphFont"/>
    <w:rsid w:val="001B3B52"/>
  </w:style>
  <w:style w:type="character" w:customStyle="1" w:styleId="Mention3">
    <w:name w:val="Mention3"/>
    <w:basedOn w:val="DefaultParagraphFont"/>
    <w:uiPriority w:val="99"/>
    <w:semiHidden/>
    <w:unhideWhenUsed/>
    <w:rsid w:val="001B3B52"/>
    <w:rPr>
      <w:color w:val="2B579A"/>
      <w:shd w:val="clear" w:color="auto" w:fill="E6E6E6"/>
    </w:rPr>
  </w:style>
  <w:style w:type="character" w:customStyle="1" w:styleId="m-5251091010484660064gmail-style13ptbold">
    <w:name w:val="m_-5251091010484660064gmail-style13ptbold"/>
    <w:basedOn w:val="DefaultParagraphFont"/>
    <w:rsid w:val="001B3B52"/>
  </w:style>
  <w:style w:type="character" w:customStyle="1" w:styleId="m-5251091010484660064gmail-styleunderline">
    <w:name w:val="m_-5251091010484660064gmail-styleunderline"/>
    <w:basedOn w:val="DefaultParagraphFont"/>
    <w:rsid w:val="001B3B52"/>
  </w:style>
  <w:style w:type="character" w:customStyle="1" w:styleId="tablecaption">
    <w:name w:val="tablecaption"/>
    <w:basedOn w:val="DefaultParagraphFont"/>
    <w:rsid w:val="001B3B52"/>
  </w:style>
  <w:style w:type="character" w:customStyle="1" w:styleId="StyleLatinHelvetica105ptBlack">
    <w:name w:val="Style (Latin) Helvetica 10.5 pt Black"/>
    <w:basedOn w:val="DefaultParagraphFont"/>
    <w:rsid w:val="001B3B52"/>
    <w:rPr>
      <w:rFonts w:ascii="Times New Roman" w:hAnsi="Times New Roman"/>
      <w:color w:val="000000"/>
      <w:sz w:val="21"/>
    </w:rPr>
  </w:style>
  <w:style w:type="character" w:customStyle="1" w:styleId="Quotation">
    <w:name w:val="Quotation"/>
    <w:qFormat/>
    <w:rsid w:val="001B3B52"/>
    <w:rPr>
      <w:rFonts w:ascii="Arial" w:hAnsi="Arial"/>
      <w:b/>
      <w:i/>
      <w:iCs/>
      <w:sz w:val="24"/>
      <w:u w:val="single"/>
    </w:rPr>
  </w:style>
  <w:style w:type="paragraph" w:customStyle="1" w:styleId="DateTime">
    <w:name w:val="DateTime"/>
    <w:basedOn w:val="Normal"/>
    <w:link w:val="DateTimeChar"/>
    <w:autoRedefine/>
    <w:uiPriority w:val="4"/>
    <w:qFormat/>
    <w:rsid w:val="001B3B52"/>
  </w:style>
  <w:style w:type="character" w:customStyle="1" w:styleId="DateTimeChar">
    <w:name w:val="DateTime Char"/>
    <w:basedOn w:val="DefaultParagraphFont"/>
    <w:link w:val="DateTime"/>
    <w:uiPriority w:val="4"/>
    <w:rsid w:val="001B3B52"/>
    <w:rPr>
      <w:rFonts w:ascii="Calibri" w:hAnsi="Calibri"/>
      <w:sz w:val="22"/>
    </w:rPr>
  </w:style>
  <w:style w:type="paragraph" w:customStyle="1" w:styleId="Lecture">
    <w:name w:val="Lecture"/>
    <w:next w:val="BodyText"/>
    <w:link w:val="LectureChar"/>
    <w:autoRedefine/>
    <w:uiPriority w:val="4"/>
    <w:qFormat/>
    <w:rsid w:val="001B3B52"/>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B3B52"/>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1B3B52"/>
  </w:style>
  <w:style w:type="character" w:customStyle="1" w:styleId="m-413333960618644972gmail-styleunderline">
    <w:name w:val="m_-413333960618644972gmail-styleunderline"/>
    <w:basedOn w:val="DefaultParagraphFont"/>
    <w:rsid w:val="001B3B52"/>
  </w:style>
  <w:style w:type="character" w:customStyle="1" w:styleId="m8314098763611656848gmail-stylestylebold12pt">
    <w:name w:val="m_8314098763611656848gmail-stylestylebold12pt"/>
    <w:basedOn w:val="DefaultParagraphFont"/>
    <w:rsid w:val="001B3B52"/>
  </w:style>
  <w:style w:type="character" w:customStyle="1" w:styleId="m8314098763611656848gmail-styleboldunderline">
    <w:name w:val="m_8314098763611656848gmail-styleboldunderline"/>
    <w:basedOn w:val="DefaultParagraphFont"/>
    <w:rsid w:val="001B3B52"/>
  </w:style>
  <w:style w:type="paragraph" w:customStyle="1" w:styleId="Spacer">
    <w:name w:val="Spacer"/>
    <w:basedOn w:val="Heading1"/>
    <w:link w:val="SpacerChar"/>
    <w:autoRedefine/>
    <w:uiPriority w:val="4"/>
    <w:qFormat/>
    <w:rsid w:val="001B3B52"/>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B3B52"/>
    <w:rPr>
      <w:rFonts w:ascii="Georgia" w:eastAsiaTheme="majorEastAsia" w:hAnsi="Georgia" w:cstheme="majorBidi"/>
      <w:b/>
      <w:bCs/>
      <w:szCs w:val="32"/>
    </w:rPr>
  </w:style>
  <w:style w:type="paragraph" w:customStyle="1" w:styleId="msonormal0">
    <w:name w:val="msonormal"/>
    <w:basedOn w:val="Normal"/>
    <w:rsid w:val="001B3B52"/>
    <w:pPr>
      <w:spacing w:before="100" w:beforeAutospacing="1" w:after="100" w:afterAutospacing="1"/>
    </w:pPr>
    <w:rPr>
      <w:rFonts w:eastAsia="Times New Roman"/>
      <w:sz w:val="24"/>
    </w:rPr>
  </w:style>
  <w:style w:type="paragraph" w:customStyle="1" w:styleId="TxBr41p1">
    <w:name w:val="TxBr_41p1"/>
    <w:basedOn w:val="Normal"/>
    <w:qFormat/>
    <w:rsid w:val="001B3B52"/>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B3B52"/>
    <w:rPr>
      <w:rFonts w:ascii="Georgia" w:eastAsia="Times New Roman" w:hAnsi="Georgia" w:cs="Arial" w:hint="default"/>
      <w:b/>
      <w:bCs/>
      <w:kern w:val="32"/>
      <w:sz w:val="28"/>
      <w:szCs w:val="32"/>
    </w:rPr>
  </w:style>
  <w:style w:type="character" w:customStyle="1" w:styleId="CiteReal0">
    <w:name w:val="CiteReal"/>
    <w:uiPriority w:val="1"/>
    <w:qFormat/>
    <w:rsid w:val="001B3B52"/>
    <w:rPr>
      <w:rFonts w:ascii="Arial" w:hAnsi="Arial"/>
      <w:b/>
      <w:sz w:val="24"/>
      <w:u w:val="single"/>
    </w:rPr>
  </w:style>
  <w:style w:type="character" w:customStyle="1" w:styleId="dropcap1">
    <w:name w:val="dropcap1"/>
    <w:rsid w:val="001B3B52"/>
  </w:style>
  <w:style w:type="paragraph" w:customStyle="1" w:styleId="Style42">
    <w:name w:val="Style42"/>
    <w:basedOn w:val="Normal"/>
    <w:uiPriority w:val="99"/>
    <w:rsid w:val="001B3B52"/>
    <w:pPr>
      <w:spacing w:line="202" w:lineRule="exact"/>
      <w:jc w:val="both"/>
    </w:pPr>
    <w:rPr>
      <w:rFonts w:ascii="Palatino Linotype" w:hAnsi="Palatino Linotype" w:cs="Palatino Linotype"/>
    </w:rPr>
  </w:style>
  <w:style w:type="character" w:customStyle="1" w:styleId="FontStyle72">
    <w:name w:val="Font Style72"/>
    <w:uiPriority w:val="99"/>
    <w:rsid w:val="001B3B52"/>
    <w:rPr>
      <w:rFonts w:ascii="Cambria" w:hAnsi="Cambria" w:cs="Cambria" w:hint="default"/>
      <w:sz w:val="16"/>
      <w:szCs w:val="16"/>
    </w:rPr>
  </w:style>
  <w:style w:type="character" w:customStyle="1" w:styleId="FontStyle73">
    <w:name w:val="Font Style73"/>
    <w:uiPriority w:val="99"/>
    <w:rsid w:val="001B3B52"/>
    <w:rPr>
      <w:rFonts w:ascii="Cambria" w:hAnsi="Cambria" w:cs="Cambria" w:hint="default"/>
      <w:i/>
      <w:iCs/>
      <w:sz w:val="16"/>
      <w:szCs w:val="16"/>
    </w:rPr>
  </w:style>
  <w:style w:type="character" w:customStyle="1" w:styleId="UnderlinestyleChar20">
    <w:name w:val="Underline style Char2"/>
    <w:rsid w:val="001B3B52"/>
    <w:rPr>
      <w:sz w:val="22"/>
      <w:szCs w:val="24"/>
      <w:u w:val="single"/>
      <w:lang w:val="en-US" w:eastAsia="en-US" w:bidi="ar-SA"/>
    </w:rPr>
  </w:style>
  <w:style w:type="character" w:customStyle="1" w:styleId="FontStyle49">
    <w:name w:val="Font Style49"/>
    <w:uiPriority w:val="99"/>
    <w:rsid w:val="001B3B52"/>
    <w:rPr>
      <w:rFonts w:ascii="Cambria" w:hAnsi="Cambria" w:cs="Cambria"/>
      <w:sz w:val="20"/>
      <w:szCs w:val="20"/>
    </w:rPr>
  </w:style>
  <w:style w:type="character" w:customStyle="1" w:styleId="FontStyle50">
    <w:name w:val="Font Style50"/>
    <w:uiPriority w:val="99"/>
    <w:rsid w:val="001B3B5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B3B5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B3B52"/>
    <w:rPr>
      <w:rFonts w:ascii="Cambria" w:eastAsia="Cambria" w:hAnsi="Cambria" w:cs="Cambria"/>
      <w:spacing w:val="-3"/>
      <w:sz w:val="22"/>
      <w:szCs w:val="20"/>
    </w:rPr>
  </w:style>
  <w:style w:type="character" w:customStyle="1" w:styleId="kn">
    <w:name w:val="kn"/>
    <w:basedOn w:val="DefaultParagraphFont"/>
    <w:rsid w:val="001B3B52"/>
  </w:style>
  <w:style w:type="character" w:customStyle="1" w:styleId="StyleStyleUnderlineUnderlineStyleBoldUnderlineIntenseEmphas">
    <w:name w:val="Style Style UnderlineUnderlineStyle Bold UnderlineIntense Emphas..."/>
    <w:basedOn w:val="DefaultParagraphFont"/>
    <w:rsid w:val="001B3B52"/>
    <w:rPr>
      <w:b/>
      <w:bCs/>
      <w:sz w:val="26"/>
      <w:u w:val="single"/>
    </w:rPr>
  </w:style>
  <w:style w:type="character" w:customStyle="1" w:styleId="articoloinside">
    <w:name w:val="articolo_inside"/>
    <w:rsid w:val="001B3B52"/>
  </w:style>
  <w:style w:type="paragraph" w:customStyle="1" w:styleId="pagetools">
    <w:name w:val="pagetools"/>
    <w:basedOn w:val="Normal"/>
    <w:rsid w:val="001B3B52"/>
    <w:pPr>
      <w:spacing w:before="100" w:beforeAutospacing="1" w:after="100" w:afterAutospacing="1"/>
    </w:pPr>
    <w:rPr>
      <w:rFonts w:ascii="Cambria" w:eastAsia="Cambria" w:hAnsi="Cambria"/>
      <w:sz w:val="24"/>
    </w:rPr>
  </w:style>
  <w:style w:type="character" w:customStyle="1" w:styleId="job">
    <w:name w:val="job"/>
    <w:basedOn w:val="DefaultParagraphFont"/>
    <w:rsid w:val="001B3B52"/>
  </w:style>
  <w:style w:type="character" w:customStyle="1" w:styleId="publisher">
    <w:name w:val="publisher"/>
    <w:basedOn w:val="DefaultParagraphFont"/>
    <w:rsid w:val="001B3B52"/>
  </w:style>
  <w:style w:type="character" w:customStyle="1" w:styleId="pubyear">
    <w:name w:val="pubyear"/>
    <w:basedOn w:val="DefaultParagraphFont"/>
    <w:rsid w:val="001B3B52"/>
  </w:style>
  <w:style w:type="character" w:customStyle="1" w:styleId="pubcity">
    <w:name w:val="pubcity"/>
    <w:basedOn w:val="DefaultParagraphFont"/>
    <w:rsid w:val="001B3B52"/>
  </w:style>
  <w:style w:type="paragraph" w:customStyle="1" w:styleId="C-Text">
    <w:name w:val="C-Text"/>
    <w:basedOn w:val="Normal"/>
    <w:rsid w:val="001B3B52"/>
    <w:pPr>
      <w:tabs>
        <w:tab w:val="num" w:pos="720"/>
      </w:tabs>
      <w:ind w:left="720" w:hanging="360"/>
    </w:pPr>
    <w:rPr>
      <w:rFonts w:ascii="Book Antiqua" w:hAnsi="Book Antiqua"/>
      <w:sz w:val="24"/>
    </w:rPr>
  </w:style>
  <w:style w:type="character" w:customStyle="1" w:styleId="ecdate">
    <w:name w:val="ec_date"/>
    <w:basedOn w:val="DefaultParagraphFont"/>
    <w:rsid w:val="001B3B52"/>
    <w:rPr>
      <w:rFonts w:ascii="Symbol" w:hAnsi="Symbol" w:hint="default"/>
      <w:sz w:val="20"/>
      <w:szCs w:val="20"/>
      <w:shd w:val="clear" w:color="auto" w:fill="FFFFFF"/>
    </w:rPr>
  </w:style>
  <w:style w:type="paragraph" w:customStyle="1" w:styleId="ecmsonormal">
    <w:name w:val="ec_msonormal"/>
    <w:basedOn w:val="Normal"/>
    <w:rsid w:val="001B3B5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B3B52"/>
  </w:style>
  <w:style w:type="character" w:customStyle="1" w:styleId="articleheadline">
    <w:name w:val="articleheadline"/>
    <w:basedOn w:val="DefaultParagraphFont"/>
    <w:rsid w:val="001B3B52"/>
  </w:style>
  <w:style w:type="paragraph" w:customStyle="1" w:styleId="u-intro">
    <w:name w:val="u-intro"/>
    <w:basedOn w:val="Normal"/>
    <w:rsid w:val="001B3B52"/>
    <w:pPr>
      <w:spacing w:before="100" w:beforeAutospacing="1" w:after="100" w:afterAutospacing="1"/>
    </w:pPr>
    <w:rPr>
      <w:rFonts w:ascii="Georgia" w:hAnsi="Georgia"/>
      <w:sz w:val="24"/>
    </w:rPr>
  </w:style>
  <w:style w:type="character" w:customStyle="1" w:styleId="u-byline">
    <w:name w:val="u-byline"/>
    <w:basedOn w:val="DefaultParagraphFont"/>
    <w:rsid w:val="001B3B52"/>
  </w:style>
  <w:style w:type="character" w:customStyle="1" w:styleId="articlebya">
    <w:name w:val="articleby_a"/>
    <w:basedOn w:val="DefaultParagraphFont"/>
    <w:rsid w:val="001B3B52"/>
  </w:style>
  <w:style w:type="character" w:customStyle="1" w:styleId="popupwinby">
    <w:name w:val="popupwinby"/>
    <w:basedOn w:val="DefaultParagraphFont"/>
    <w:rsid w:val="001B3B52"/>
  </w:style>
  <w:style w:type="character" w:customStyle="1" w:styleId="storyheader">
    <w:name w:val="storyheader"/>
    <w:basedOn w:val="DefaultParagraphFont"/>
    <w:rsid w:val="001B3B52"/>
  </w:style>
  <w:style w:type="character" w:customStyle="1" w:styleId="marron">
    <w:name w:val="marron"/>
    <w:basedOn w:val="DefaultParagraphFont"/>
    <w:rsid w:val="001B3B52"/>
  </w:style>
  <w:style w:type="paragraph" w:customStyle="1" w:styleId="StyleNormalWeb10pt">
    <w:name w:val="Style Normal (Web) + 10 pt"/>
    <w:basedOn w:val="NormalWeb"/>
    <w:next w:val="Normal"/>
    <w:rsid w:val="001B3B52"/>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B3B52"/>
    <w:rPr>
      <w:szCs w:val="24"/>
      <w:lang w:val="en-US" w:eastAsia="en-US" w:bidi="ar-SA"/>
    </w:rPr>
  </w:style>
  <w:style w:type="paragraph" w:customStyle="1" w:styleId="TagCiteShells">
    <w:name w:val="Tag/Cite/Shells"/>
    <w:basedOn w:val="Normal"/>
    <w:rsid w:val="001B3B52"/>
    <w:rPr>
      <w:rFonts w:ascii="Georgia" w:hAnsi="Georgia"/>
      <w:b/>
    </w:rPr>
  </w:style>
  <w:style w:type="paragraph" w:customStyle="1" w:styleId="DefinitionTerm">
    <w:name w:val="Definition Term"/>
    <w:basedOn w:val="Normal"/>
    <w:next w:val="Normal"/>
    <w:rsid w:val="001B3B52"/>
    <w:rPr>
      <w:rFonts w:ascii="Georgia" w:hAnsi="Georgia"/>
      <w:snapToGrid w:val="0"/>
      <w:sz w:val="24"/>
    </w:rPr>
  </w:style>
  <w:style w:type="character" w:customStyle="1" w:styleId="Style3CharChar">
    <w:name w:val="Style3 Char Char"/>
    <w:basedOn w:val="DefaultParagraphFont"/>
    <w:rsid w:val="001B3B5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B3B52"/>
    <w:pPr>
      <w:spacing w:after="60"/>
    </w:pPr>
    <w:rPr>
      <w:rFonts w:ascii="Georgia" w:eastAsia="Segoe UI" w:hAnsi="Georgia" w:cs="Cambria"/>
      <w:caps/>
      <w:sz w:val="20"/>
      <w:lang w:eastAsia="zh-CN"/>
    </w:rPr>
  </w:style>
  <w:style w:type="character" w:customStyle="1" w:styleId="NormalChar0">
    <w:name w:val="Normal Char"/>
    <w:basedOn w:val="DefaultParagraphFont"/>
    <w:rsid w:val="001B3B52"/>
    <w:rPr>
      <w:lang w:eastAsia="en-US"/>
    </w:rPr>
  </w:style>
  <w:style w:type="character" w:customStyle="1" w:styleId="BoldUnderlineChar2">
    <w:name w:val="Bold + Underline Char"/>
    <w:basedOn w:val="DefaultParagraphFont"/>
    <w:rsid w:val="001B3B52"/>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B3B52"/>
  </w:style>
  <w:style w:type="character" w:customStyle="1" w:styleId="CharacterStyle7">
    <w:name w:val="Character Style 7"/>
    <w:rsid w:val="001B3B52"/>
    <w:rPr>
      <w:rFonts w:ascii="Trebuchet MS" w:hAnsi="Trebuchet MS" w:cs="Trebuchet MS"/>
      <w:sz w:val="20"/>
      <w:szCs w:val="20"/>
      <w:u w:val="single"/>
    </w:rPr>
  </w:style>
  <w:style w:type="character" w:customStyle="1" w:styleId="StyleStyle4Char">
    <w:name w:val="Style Style4 + Char"/>
    <w:basedOn w:val="DefaultParagraphFont"/>
    <w:rsid w:val="001B3B5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B3B5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B3B52"/>
    <w:rPr>
      <w:rFonts w:ascii="Symbol" w:hAnsi="Symbol"/>
      <w:sz w:val="21"/>
      <w:szCs w:val="21"/>
      <w:u w:val="thick"/>
    </w:rPr>
  </w:style>
  <w:style w:type="paragraph" w:customStyle="1" w:styleId="Cite8">
    <w:name w:val="Cite8"/>
    <w:basedOn w:val="Normal"/>
    <w:autoRedefine/>
    <w:qFormat/>
    <w:rsid w:val="001B3B52"/>
    <w:rPr>
      <w:rFonts w:ascii="Trebuchet MS" w:eastAsia="Verdana" w:hAnsi="Trebuchet MS" w:cs="Cambria"/>
      <w:sz w:val="16"/>
    </w:rPr>
  </w:style>
  <w:style w:type="paragraph" w:customStyle="1" w:styleId="8font">
    <w:name w:val="8font"/>
    <w:basedOn w:val="Normal"/>
    <w:next w:val="Normal"/>
    <w:autoRedefine/>
    <w:qFormat/>
    <w:rsid w:val="001B3B52"/>
    <w:rPr>
      <w:rFonts w:ascii="Georgia" w:eastAsia="Cambria Math" w:hAnsi="Georgia" w:cs="Cambria"/>
      <w:sz w:val="16"/>
      <w:szCs w:val="16"/>
    </w:rPr>
  </w:style>
  <w:style w:type="paragraph" w:customStyle="1" w:styleId="BoldUnderlineChar20">
    <w:name w:val="BoldUnderline Char2"/>
    <w:link w:val="BoldUnderlineChar2Char"/>
    <w:rsid w:val="001B3B52"/>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B3B52"/>
    <w:rPr>
      <w:rFonts w:ascii="Times New Roman" w:eastAsia="Times New Roman" w:hAnsi="Times New Roman" w:cs="Times New Roman"/>
      <w:b/>
      <w:sz w:val="20"/>
      <w:u w:val="single"/>
    </w:rPr>
  </w:style>
  <w:style w:type="character" w:customStyle="1" w:styleId="UnderlineCharChar4">
    <w:name w:val="Underline Char Char4"/>
    <w:rsid w:val="001B3B52"/>
    <w:rPr>
      <w:szCs w:val="24"/>
      <w:u w:val="single"/>
      <w:lang w:val="en-US" w:eastAsia="en-US" w:bidi="ar-SA"/>
    </w:rPr>
  </w:style>
  <w:style w:type="character" w:customStyle="1" w:styleId="BoldUnderlineCharChar3">
    <w:name w:val="BoldUnderline Char Char3"/>
    <w:rsid w:val="001B3B52"/>
    <w:rPr>
      <w:b/>
      <w:szCs w:val="24"/>
      <w:u w:val="single"/>
      <w:lang w:val="en-US" w:eastAsia="en-US" w:bidi="ar-SA"/>
    </w:rPr>
  </w:style>
  <w:style w:type="character" w:customStyle="1" w:styleId="BoldUnderlineCharChar2">
    <w:name w:val="BoldUnderline Char Char2"/>
    <w:rsid w:val="001B3B52"/>
    <w:rPr>
      <w:b/>
      <w:szCs w:val="24"/>
      <w:u w:val="single"/>
      <w:lang w:val="en-US" w:eastAsia="en-US" w:bidi="ar-SA"/>
    </w:rPr>
  </w:style>
  <w:style w:type="paragraph" w:customStyle="1" w:styleId="UnderlineCard0">
    <w:name w:val="UnderlineCard"/>
    <w:basedOn w:val="Heading3"/>
    <w:link w:val="UnderlineCardChar0"/>
    <w:qFormat/>
    <w:rsid w:val="001B3B52"/>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1B3B52"/>
    <w:rPr>
      <w:rFonts w:ascii="Georgia" w:eastAsia="Calibri" w:hAnsi="Georgia" w:cs="Times New Roman"/>
      <w:sz w:val="20"/>
      <w:szCs w:val="20"/>
      <w:u w:val="single"/>
      <w:lang w:val="x-none" w:eastAsia="x-none"/>
    </w:rPr>
  </w:style>
  <w:style w:type="character" w:customStyle="1" w:styleId="5Notunderlined">
    <w:name w:val="5 Not underlined"/>
    <w:rsid w:val="001B3B52"/>
    <w:rPr>
      <w:rFonts w:ascii="Times New Roman" w:hAnsi="Times New Roman"/>
      <w:sz w:val="16"/>
    </w:rPr>
  </w:style>
  <w:style w:type="character" w:customStyle="1" w:styleId="volume-issue">
    <w:name w:val="volume-issue"/>
    <w:rsid w:val="001B3B52"/>
    <w:rPr>
      <w:rFonts w:cs="Times New Roman"/>
    </w:rPr>
  </w:style>
  <w:style w:type="character" w:customStyle="1" w:styleId="storytext">
    <w:name w:val="storytext"/>
    <w:basedOn w:val="DefaultParagraphFont"/>
    <w:rsid w:val="001B3B52"/>
  </w:style>
  <w:style w:type="character" w:customStyle="1" w:styleId="boldness1">
    <w:name w:val="boldness1"/>
    <w:rsid w:val="001B3B52"/>
  </w:style>
  <w:style w:type="paragraph" w:customStyle="1" w:styleId="Cardd">
    <w:name w:val="Cardd"/>
    <w:basedOn w:val="Normal"/>
    <w:uiPriority w:val="4"/>
    <w:qFormat/>
    <w:rsid w:val="001B3B52"/>
    <w:pPr>
      <w:ind w:left="288" w:right="288"/>
    </w:pPr>
    <w:rPr>
      <w:rFonts w:ascii="Georgia" w:hAnsi="Georgia"/>
    </w:rPr>
  </w:style>
  <w:style w:type="paragraph" w:customStyle="1" w:styleId="document0">
    <w:name w:val="document"/>
    <w:basedOn w:val="Normal"/>
    <w:rsid w:val="001B3B52"/>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B3B52"/>
  </w:style>
  <w:style w:type="character" w:customStyle="1" w:styleId="aa">
    <w:name w:val="_"/>
    <w:basedOn w:val="DefaultParagraphFont"/>
    <w:rsid w:val="001B3B52"/>
  </w:style>
  <w:style w:type="paragraph" w:customStyle="1" w:styleId="Shrink6">
    <w:name w:val="Shrink 6"/>
    <w:basedOn w:val="Normal"/>
    <w:qFormat/>
    <w:rsid w:val="001B3B52"/>
    <w:rPr>
      <w:rFonts w:ascii="Georgia" w:eastAsia="Calibri" w:hAnsi="Georgia"/>
      <w:sz w:val="12"/>
    </w:rPr>
  </w:style>
  <w:style w:type="character" w:customStyle="1" w:styleId="messagecontent">
    <w:name w:val="message_content"/>
    <w:rsid w:val="001B3B52"/>
  </w:style>
  <w:style w:type="paragraph" w:customStyle="1" w:styleId="BriefTitleWorks">
    <w:name w:val="Brief Title Works"/>
    <w:basedOn w:val="Heading1"/>
    <w:link w:val="BriefTitleWorksChar"/>
    <w:rsid w:val="001B3B5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B3B52"/>
    <w:rPr>
      <w:rFonts w:ascii="Georgia" w:eastAsia="Times New Roman" w:hAnsi="Georgia" w:cs="Arial"/>
      <w:b/>
      <w:bCs/>
      <w:kern w:val="32"/>
      <w:szCs w:val="32"/>
      <w:u w:val="single"/>
    </w:rPr>
  </w:style>
  <w:style w:type="character" w:customStyle="1" w:styleId="twelptblackblack1">
    <w:name w:val="twelptblackblack1"/>
    <w:basedOn w:val="DefaultParagraphFont"/>
    <w:rsid w:val="001B3B52"/>
    <w:rPr>
      <w:rFonts w:ascii="Verdana" w:hAnsi="Verdana" w:hint="default"/>
      <w:color w:val="000000"/>
      <w:sz w:val="16"/>
      <w:szCs w:val="16"/>
    </w:rPr>
  </w:style>
  <w:style w:type="character" w:customStyle="1" w:styleId="Heading3CharCharCharChar1">
    <w:name w:val="Heading 3 Char Char Char Char1"/>
    <w:rsid w:val="001B3B52"/>
    <w:rPr>
      <w:rFonts w:cs="Arial"/>
      <w:bCs/>
      <w:szCs w:val="26"/>
      <w:u w:val="single"/>
      <w:lang w:val="en-US" w:eastAsia="en-US" w:bidi="ar-SA"/>
    </w:rPr>
  </w:style>
  <w:style w:type="paragraph" w:customStyle="1" w:styleId="conintrotext">
    <w:name w:val="conintrotext"/>
    <w:basedOn w:val="Normal"/>
    <w:uiPriority w:val="99"/>
    <w:rsid w:val="001B3B52"/>
    <w:pPr>
      <w:spacing w:before="100" w:beforeAutospacing="1" w:after="100" w:afterAutospacing="1"/>
    </w:pPr>
    <w:rPr>
      <w:rFonts w:ascii="Georgia" w:eastAsia="Times New Roman" w:hAnsi="Georgia"/>
      <w:sz w:val="24"/>
    </w:rPr>
  </w:style>
  <w:style w:type="character" w:customStyle="1" w:styleId="comment-body">
    <w:name w:val="comment-body"/>
    <w:rsid w:val="001B3B52"/>
  </w:style>
  <w:style w:type="character" w:customStyle="1" w:styleId="UnderlineCharCharChar1">
    <w:name w:val="Underline Char Char Char1"/>
    <w:rsid w:val="001B3B5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B3B5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B3B52"/>
    <w:rPr>
      <w:rFonts w:asciiTheme="minorHAnsi" w:eastAsia="MS Mincho" w:hAnsiTheme="minorHAnsi"/>
      <w:b/>
      <w:sz w:val="24"/>
      <w:u w:val="single"/>
    </w:rPr>
  </w:style>
  <w:style w:type="character" w:customStyle="1" w:styleId="mw-headline">
    <w:name w:val="mw-headline"/>
    <w:rsid w:val="001B3B52"/>
  </w:style>
  <w:style w:type="character" w:customStyle="1" w:styleId="flagicon">
    <w:name w:val="flagicon"/>
    <w:rsid w:val="001B3B52"/>
  </w:style>
  <w:style w:type="paragraph" w:customStyle="1" w:styleId="assert">
    <w:name w:val="assert"/>
    <w:basedOn w:val="Normal"/>
    <w:uiPriority w:val="99"/>
    <w:rsid w:val="001B3B52"/>
    <w:pPr>
      <w:spacing w:before="100" w:beforeAutospacing="1" w:after="100" w:afterAutospacing="1"/>
    </w:pPr>
    <w:rPr>
      <w:rFonts w:ascii="Georgia" w:eastAsia="Times New Roman" w:hAnsi="Georgia"/>
      <w:sz w:val="24"/>
    </w:rPr>
  </w:style>
  <w:style w:type="character" w:customStyle="1" w:styleId="apturelink">
    <w:name w:val="apturelink"/>
    <w:rsid w:val="001B3B52"/>
  </w:style>
  <w:style w:type="character" w:customStyle="1" w:styleId="apturelinkicon">
    <w:name w:val="apturelinkicon"/>
    <w:rsid w:val="001B3B52"/>
  </w:style>
  <w:style w:type="paragraph" w:customStyle="1" w:styleId="Default1">
    <w:name w:val="Default1"/>
    <w:basedOn w:val="Default"/>
    <w:next w:val="Default"/>
    <w:uiPriority w:val="99"/>
    <w:rsid w:val="001B3B52"/>
    <w:rPr>
      <w:color w:val="auto"/>
    </w:rPr>
  </w:style>
  <w:style w:type="paragraph" w:customStyle="1" w:styleId="center">
    <w:name w:val="center"/>
    <w:basedOn w:val="Normal"/>
    <w:uiPriority w:val="99"/>
    <w:rsid w:val="001B3B52"/>
    <w:pPr>
      <w:spacing w:before="100" w:beforeAutospacing="1" w:after="100" w:afterAutospacing="1"/>
    </w:pPr>
    <w:rPr>
      <w:rFonts w:ascii="Georgia" w:eastAsia="Times New Roman" w:hAnsi="Georgia"/>
      <w:sz w:val="24"/>
    </w:rPr>
  </w:style>
  <w:style w:type="character" w:customStyle="1" w:styleId="LittleChar">
    <w:name w:val="Little Char"/>
    <w:link w:val="Little"/>
    <w:rsid w:val="001B3B52"/>
    <w:rPr>
      <w:rFonts w:ascii="Calibri" w:eastAsia="Times New Roman" w:hAnsi="Calibri"/>
      <w:sz w:val="16"/>
    </w:rPr>
  </w:style>
  <w:style w:type="character" w:customStyle="1" w:styleId="UnderlineChar1Char">
    <w:name w:val="Underline Char1 Char"/>
    <w:rsid w:val="001B3B5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B3B5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B3B52"/>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B3B5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B3B52"/>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B3B5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B3B52"/>
    <w:rPr>
      <w:rFonts w:asciiTheme="minorHAnsi" w:eastAsia="MS Mincho" w:hAnsiTheme="minorHAnsi"/>
      <w:b/>
      <w:sz w:val="24"/>
      <w:u w:val="single"/>
    </w:rPr>
  </w:style>
  <w:style w:type="paragraph" w:customStyle="1" w:styleId="CardBody">
    <w:name w:val="Card Body"/>
    <w:basedOn w:val="Normal"/>
    <w:link w:val="CardBodyChar"/>
    <w:rsid w:val="001B3B52"/>
    <w:rPr>
      <w:rFonts w:ascii="Georgia" w:eastAsia="Times New Roman" w:hAnsi="Georgia"/>
      <w:sz w:val="16"/>
    </w:rPr>
  </w:style>
  <w:style w:type="character" w:customStyle="1" w:styleId="CardBodyChar">
    <w:name w:val="Card Body Char"/>
    <w:link w:val="CardBody"/>
    <w:rsid w:val="001B3B52"/>
    <w:rPr>
      <w:rFonts w:ascii="Georgia" w:eastAsia="Times New Roman" w:hAnsi="Georgia"/>
      <w:sz w:val="16"/>
    </w:rPr>
  </w:style>
  <w:style w:type="character" w:customStyle="1" w:styleId="ptitleinside">
    <w:name w:val="p_title_inside"/>
    <w:rsid w:val="001B3B52"/>
  </w:style>
  <w:style w:type="paragraph" w:customStyle="1" w:styleId="StyleBoldandUnderlineChar11ptBorderSinglesolidline">
    <w:name w:val="Style Bold and Underline Char + 11 pt Border: : (Single solid line..."/>
    <w:link w:val="StyleBoldandUnderlineChar11ptBorderSinglesolidlineChar"/>
    <w:rsid w:val="001B3B52"/>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B3B52"/>
    <w:rPr>
      <w:rFonts w:eastAsia="Times New Roman"/>
      <w:b/>
      <w:bCs/>
      <w:sz w:val="22"/>
      <w:szCs w:val="20"/>
      <w:u w:val="single"/>
      <w:bdr w:val="single" w:sz="4" w:space="0" w:color="auto"/>
    </w:rPr>
  </w:style>
  <w:style w:type="paragraph" w:customStyle="1" w:styleId="Indentation">
    <w:name w:val="Indentation"/>
    <w:basedOn w:val="Normal"/>
    <w:uiPriority w:val="99"/>
    <w:rsid w:val="001B3B52"/>
    <w:pPr>
      <w:ind w:left="288" w:right="288"/>
    </w:pPr>
    <w:rPr>
      <w:rFonts w:ascii="Georgia" w:hAnsi="Georgia"/>
    </w:rPr>
  </w:style>
  <w:style w:type="character" w:customStyle="1" w:styleId="StyleUnderlineCharChar9ptBold">
    <w:name w:val="Style Underline Char Char + 9 pt Bold"/>
    <w:rsid w:val="001B3B5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B3B52"/>
    <w:rPr>
      <w:rFonts w:ascii="Georgia" w:eastAsia="Times New Roman" w:hAnsi="Georgia"/>
      <w:u w:val="single"/>
    </w:rPr>
  </w:style>
  <w:style w:type="character" w:customStyle="1" w:styleId="StyleStyle4ArialNarrow9ptChar">
    <w:name w:val="Style Style4 + Arial Narrow 9 pt Char"/>
    <w:link w:val="StyleStyle4ArialNarrow9pt"/>
    <w:rsid w:val="001B3B52"/>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1B3B5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B3B52"/>
    <w:rPr>
      <w:rFonts w:ascii="Georgia" w:eastAsia="Times New Roman" w:hAnsi="Georgia"/>
      <w:b/>
      <w:bCs/>
      <w:sz w:val="22"/>
      <w:u w:val="single"/>
    </w:rPr>
  </w:style>
  <w:style w:type="character" w:customStyle="1" w:styleId="StyleBoldandUnderlineCharChar29pt">
    <w:name w:val="Style Bold and Underline Char Char2 + 9 pt"/>
    <w:rsid w:val="001B3B52"/>
    <w:rPr>
      <w:rFonts w:ascii="Times New Roman" w:hAnsi="Times New Roman"/>
      <w:b/>
      <w:bCs/>
      <w:noProof w:val="0"/>
      <w:sz w:val="20"/>
      <w:u w:val="single"/>
    </w:rPr>
  </w:style>
  <w:style w:type="character" w:customStyle="1" w:styleId="StyleUnderlineCharChar19pt">
    <w:name w:val="Style Underline Char Char1 + 9 pt"/>
    <w:rsid w:val="001B3B5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B3B5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B3B52"/>
    <w:rPr>
      <w:rFonts w:ascii="Georgia" w:eastAsia="Times New Roman" w:hAnsi="Georgia"/>
      <w:b/>
      <w:smallCaps/>
      <w:sz w:val="24"/>
      <w:szCs w:val="24"/>
      <w:u w:val="single"/>
    </w:rPr>
  </w:style>
  <w:style w:type="character" w:customStyle="1" w:styleId="CardTextCharChar">
    <w:name w:val="Card Text Char Char"/>
    <w:rsid w:val="001B3B52"/>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B3B5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B3B52"/>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1B3B52"/>
    <w:rPr>
      <w:rFonts w:ascii="Times New Roman" w:hAnsi="Times New Roman"/>
      <w:sz w:val="24"/>
      <w:u w:val="single"/>
      <w:bdr w:val="none" w:sz="0" w:space="0" w:color="auto"/>
      <w:shd w:val="clear" w:color="auto" w:fill="auto"/>
    </w:rPr>
  </w:style>
  <w:style w:type="character" w:customStyle="1" w:styleId="FifthChar">
    <w:name w:val="Fifth Char"/>
    <w:link w:val="Fifth"/>
    <w:rsid w:val="001B3B52"/>
    <w:rPr>
      <w:rFonts w:ascii="Arial" w:eastAsia="Calibri" w:hAnsi="Arial"/>
      <w:sz w:val="22"/>
    </w:rPr>
  </w:style>
  <w:style w:type="paragraph" w:customStyle="1" w:styleId="Third">
    <w:name w:val="Third"/>
    <w:basedOn w:val="Normal"/>
    <w:link w:val="ThirdChar"/>
    <w:rsid w:val="001B3B52"/>
    <w:rPr>
      <w:rFonts w:ascii="Georgia" w:eastAsia="Times New Roman" w:hAnsi="Georgia"/>
      <w:b/>
      <w:u w:val="single"/>
      <w:lang w:val="x-none" w:eastAsia="x-none"/>
    </w:rPr>
  </w:style>
  <w:style w:type="character" w:customStyle="1" w:styleId="ThirdChar">
    <w:name w:val="Third Char"/>
    <w:link w:val="Third"/>
    <w:rsid w:val="001B3B52"/>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1B3B52"/>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1B3B52"/>
  </w:style>
  <w:style w:type="paragraph" w:customStyle="1" w:styleId="DebateUnderlineBoldChar">
    <w:name w:val="Debate Underline Bold Char"/>
    <w:basedOn w:val="Normal"/>
    <w:link w:val="DebateUnderlineBoldCharChar"/>
    <w:rsid w:val="001B3B52"/>
    <w:pPr>
      <w:jc w:val="both"/>
    </w:pPr>
    <w:rPr>
      <w:rFonts w:ascii="Georgia" w:eastAsia="Times New Roman" w:hAnsi="Georgia"/>
      <w:b/>
      <w:u w:val="thick"/>
    </w:rPr>
  </w:style>
  <w:style w:type="character" w:customStyle="1" w:styleId="DebateUnderlineBoldCharChar">
    <w:name w:val="Debate Underline Bold Char Char"/>
    <w:link w:val="DebateUnderlineBoldChar"/>
    <w:rsid w:val="001B3B52"/>
    <w:rPr>
      <w:rFonts w:ascii="Georgia" w:eastAsia="Times New Roman" w:hAnsi="Georgia"/>
      <w:b/>
      <w:sz w:val="22"/>
      <w:u w:val="thick"/>
    </w:rPr>
  </w:style>
  <w:style w:type="character" w:customStyle="1" w:styleId="bloctitlesChar">
    <w:name w:val="bloc titles Char"/>
    <w:link w:val="bloctitles"/>
    <w:rsid w:val="001B3B52"/>
    <w:rPr>
      <w:rFonts w:ascii="Calibri" w:eastAsia="Malgun Gothic" w:hAnsi="Calibri" w:cs="Arial"/>
      <w:b/>
      <w:kern w:val="32"/>
      <w:sz w:val="32"/>
      <w:szCs w:val="32"/>
      <w:u w:val="single"/>
    </w:rPr>
  </w:style>
  <w:style w:type="paragraph" w:customStyle="1" w:styleId="CiteSmallText">
    <w:name w:val="Cite Small Text"/>
    <w:basedOn w:val="Normal"/>
    <w:uiPriority w:val="99"/>
    <w:rsid w:val="001B3B52"/>
    <w:pPr>
      <w:widowControl w:val="0"/>
      <w:spacing w:after="200"/>
    </w:pPr>
    <w:rPr>
      <w:rFonts w:ascii="Helvetica Neue" w:hAnsi="Helvetica Neue"/>
      <w:b/>
      <w:sz w:val="18"/>
    </w:rPr>
  </w:style>
  <w:style w:type="character" w:customStyle="1" w:styleId="3TagCite">
    <w:name w:val="3 Tag/Cite"/>
    <w:rsid w:val="001B3B52"/>
    <w:rPr>
      <w:rFonts w:ascii="Times New Roman" w:hAnsi="Times New Roman"/>
      <w:b/>
    </w:rPr>
  </w:style>
  <w:style w:type="character" w:customStyle="1" w:styleId="4Qualifications">
    <w:name w:val="4 Qualifications"/>
    <w:rsid w:val="001B3B52"/>
    <w:rPr>
      <w:rFonts w:ascii="Times New Roman" w:hAnsi="Times New Roman"/>
      <w:sz w:val="19"/>
    </w:rPr>
  </w:style>
  <w:style w:type="character" w:customStyle="1" w:styleId="6Underlined">
    <w:name w:val="6 Underlined"/>
    <w:rsid w:val="001B3B52"/>
    <w:rPr>
      <w:rFonts w:ascii="Times New Roman" w:hAnsi="Times New Roman"/>
      <w:b/>
      <w:sz w:val="21"/>
      <w:u w:val="single"/>
    </w:rPr>
  </w:style>
  <w:style w:type="paragraph" w:customStyle="1" w:styleId="Cards1CharChar">
    <w:name w:val="Cards1 Char Char"/>
    <w:basedOn w:val="Normal"/>
    <w:link w:val="Cards1CharCharChar"/>
    <w:rsid w:val="001B3B5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B3B52"/>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1B3B52"/>
    <w:rPr>
      <w:rFonts w:asciiTheme="minorHAnsi" w:hAnsiTheme="minorHAnsi"/>
      <w:sz w:val="24"/>
      <w:u w:val="single"/>
    </w:rPr>
  </w:style>
  <w:style w:type="character" w:customStyle="1" w:styleId="CitesCharCharChar">
    <w:name w:val="Cites Char Char Char"/>
    <w:rsid w:val="001B3B52"/>
    <w:rPr>
      <w:rFonts w:ascii="Times New Roman" w:eastAsia="Times New Roman" w:hAnsi="Times New Roman" w:cs="Times New Roman"/>
      <w:sz w:val="20"/>
      <w:szCs w:val="24"/>
    </w:rPr>
  </w:style>
  <w:style w:type="character" w:customStyle="1" w:styleId="nohighlighting">
    <w:name w:val="no highlighting"/>
    <w:rsid w:val="001B3B5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B3B52"/>
    <w:rPr>
      <w:rFonts w:ascii="Cambria" w:hAnsi="Cambria" w:hint="default"/>
      <w:sz w:val="21"/>
      <w:u w:val="single"/>
    </w:rPr>
  </w:style>
  <w:style w:type="paragraph" w:customStyle="1" w:styleId="Swag">
    <w:name w:val="Swag"/>
    <w:basedOn w:val="Normal"/>
    <w:link w:val="SwagChar"/>
    <w:qFormat/>
    <w:rsid w:val="001B3B52"/>
    <w:rPr>
      <w:rFonts w:ascii="Georgia" w:hAnsi="Georgia"/>
      <w:color w:val="0000FF"/>
      <w:sz w:val="12"/>
      <w:u w:val="single"/>
    </w:rPr>
  </w:style>
  <w:style w:type="character" w:customStyle="1" w:styleId="SwagChar">
    <w:name w:val="Swag Char"/>
    <w:link w:val="Swag"/>
    <w:rsid w:val="001B3B52"/>
    <w:rPr>
      <w:rFonts w:ascii="Georgia" w:hAnsi="Georgia"/>
      <w:color w:val="0000FF"/>
      <w:sz w:val="12"/>
      <w:u w:val="single"/>
    </w:rPr>
  </w:style>
  <w:style w:type="paragraph" w:customStyle="1" w:styleId="StyleUnderlineTimesNewRoman1">
    <w:name w:val="Style Underline + Times New Roman1"/>
    <w:link w:val="StyleUnderlineTimesNewRoman1Char"/>
    <w:rsid w:val="001B3B52"/>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B3B52"/>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B3B52"/>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B3B52"/>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B3B52"/>
    <w:rPr>
      <w:rFonts w:eastAsia="MS Mincho"/>
    </w:rPr>
  </w:style>
  <w:style w:type="character" w:customStyle="1" w:styleId="StyleStyleCardTextLeft-075Right0Char">
    <w:name w:val="Style Style Card Text + Left:  -0.75&quot; + Right:  0&quot; Char"/>
    <w:link w:val="StyleStyleCardTextLeft-075Right0"/>
    <w:rsid w:val="001B3B52"/>
    <w:rPr>
      <w:rFonts w:ascii="Calibri" w:eastAsia="MS Mincho" w:hAnsi="Calibri"/>
      <w:sz w:val="22"/>
    </w:rPr>
  </w:style>
  <w:style w:type="character" w:customStyle="1" w:styleId="CharChar61">
    <w:name w:val="Char Char61"/>
    <w:rsid w:val="001B3B52"/>
    <w:rPr>
      <w:rFonts w:cs="Arial"/>
      <w:bCs/>
      <w:sz w:val="16"/>
      <w:szCs w:val="26"/>
      <w:lang w:val="en-US" w:eastAsia="en-US" w:bidi="ar-SA"/>
    </w:rPr>
  </w:style>
  <w:style w:type="character" w:customStyle="1" w:styleId="ListBulletChar">
    <w:name w:val="List Bullet Char"/>
    <w:link w:val="ListBullet"/>
    <w:uiPriority w:val="99"/>
    <w:rsid w:val="001B3B52"/>
    <w:rPr>
      <w:rFonts w:ascii="Calibri" w:eastAsia="Calibri" w:hAnsi="Calibri"/>
      <w:sz w:val="22"/>
    </w:rPr>
  </w:style>
  <w:style w:type="paragraph" w:customStyle="1" w:styleId="subhead10">
    <w:name w:val="subhead1"/>
    <w:basedOn w:val="Normal"/>
    <w:uiPriority w:val="99"/>
    <w:rsid w:val="001B3B52"/>
    <w:pPr>
      <w:spacing w:before="100" w:beforeAutospacing="1" w:after="100" w:afterAutospacing="1"/>
    </w:pPr>
    <w:rPr>
      <w:rFonts w:ascii="Georgia" w:eastAsia="Times New Roman" w:hAnsi="Georgia"/>
      <w:sz w:val="24"/>
    </w:rPr>
  </w:style>
  <w:style w:type="character" w:customStyle="1" w:styleId="styledate0">
    <w:name w:val="styledate"/>
    <w:rsid w:val="001B3B52"/>
  </w:style>
  <w:style w:type="character" w:customStyle="1" w:styleId="BoldandUnderlineChar1">
    <w:name w:val="Bold and Underline Char1"/>
    <w:rsid w:val="001B3B52"/>
    <w:rPr>
      <w:b/>
      <w:szCs w:val="24"/>
      <w:u w:val="single"/>
      <w:lang w:val="en-US" w:eastAsia="en-US" w:bidi="ar-SA"/>
    </w:rPr>
  </w:style>
  <w:style w:type="character" w:customStyle="1" w:styleId="BoldandUnderlineChar1Char2">
    <w:name w:val="Bold and Underline Char1 Char2"/>
    <w:rsid w:val="001B3B52"/>
    <w:rPr>
      <w:b/>
      <w:szCs w:val="24"/>
      <w:u w:val="single"/>
      <w:lang w:val="en-US" w:eastAsia="en-US" w:bidi="ar-SA"/>
    </w:rPr>
  </w:style>
  <w:style w:type="character" w:customStyle="1" w:styleId="BoldandUnderlineCharChar1">
    <w:name w:val="Bold and Underline Char Char1"/>
    <w:rsid w:val="001B3B52"/>
    <w:rPr>
      <w:b/>
      <w:szCs w:val="24"/>
      <w:u w:val="single"/>
      <w:lang w:val="en-US" w:eastAsia="en-US" w:bidi="ar-SA"/>
    </w:rPr>
  </w:style>
  <w:style w:type="character" w:customStyle="1" w:styleId="BoldandUnderlineChar6">
    <w:name w:val="Bold and Underline Char6"/>
    <w:rsid w:val="001B3B52"/>
    <w:rPr>
      <w:b/>
      <w:szCs w:val="24"/>
      <w:u w:val="single"/>
      <w:lang w:val="en-US" w:eastAsia="en-US" w:bidi="ar-SA"/>
    </w:rPr>
  </w:style>
  <w:style w:type="paragraph" w:customStyle="1" w:styleId="abstract">
    <w:name w:val="abstract"/>
    <w:basedOn w:val="Normal"/>
    <w:uiPriority w:val="99"/>
    <w:rsid w:val="001B3B52"/>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1B3B52"/>
    <w:rPr>
      <w:rFonts w:ascii="Georgia" w:eastAsia="Times New Roman" w:hAnsi="Georgia"/>
      <w:b/>
      <w:bCs/>
      <w:u w:val="single"/>
    </w:rPr>
  </w:style>
  <w:style w:type="character" w:customStyle="1" w:styleId="StyleUnderlineChar11ptBold2Char">
    <w:name w:val="Style Underline Char + 11 pt Bold2 Char"/>
    <w:link w:val="StyleUnderlineChar11ptBold2"/>
    <w:rsid w:val="001B3B52"/>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1B3B5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B3B52"/>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B3B5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B3B52"/>
    <w:rPr>
      <w:rFonts w:ascii="Georgia" w:eastAsia="Times New Roman" w:hAnsi="Georgia"/>
      <w:sz w:val="22"/>
      <w:u w:val="single"/>
    </w:rPr>
  </w:style>
  <w:style w:type="character" w:customStyle="1" w:styleId="style13">
    <w:name w:val="style1"/>
    <w:rsid w:val="001B3B52"/>
  </w:style>
  <w:style w:type="character" w:customStyle="1" w:styleId="pmtermsel">
    <w:name w:val="pmtermsel"/>
    <w:rsid w:val="001B3B52"/>
  </w:style>
  <w:style w:type="character" w:customStyle="1" w:styleId="showipapr">
    <w:name w:val="show_ipapr"/>
    <w:rsid w:val="001B3B52"/>
  </w:style>
  <w:style w:type="character" w:customStyle="1" w:styleId="dnindex">
    <w:name w:val="dnindex"/>
    <w:rsid w:val="001B3B52"/>
  </w:style>
  <w:style w:type="character" w:customStyle="1" w:styleId="23">
    <w:name w:val="23"/>
    <w:rsid w:val="001B3B52"/>
    <w:rPr>
      <w:rFonts w:ascii="Times New Roman" w:hAnsi="Times New Roman" w:cs="Arial"/>
      <w:bCs/>
      <w:sz w:val="20"/>
      <w:u w:val="single"/>
      <w:lang w:val="en-US" w:eastAsia="en-US" w:bidi="ar-SA"/>
    </w:rPr>
  </w:style>
  <w:style w:type="character" w:customStyle="1" w:styleId="33">
    <w:name w:val="33"/>
    <w:rsid w:val="001B3B52"/>
    <w:rPr>
      <w:rFonts w:ascii="Times New Roman" w:hAnsi="Times New Roman" w:cs="Arial"/>
      <w:b/>
      <w:bCs/>
      <w:sz w:val="20"/>
      <w:u w:val="single"/>
      <w:lang w:val="en-US" w:eastAsia="en-US" w:bidi="ar-SA"/>
    </w:rPr>
  </w:style>
  <w:style w:type="character" w:customStyle="1" w:styleId="55">
    <w:name w:val="55"/>
    <w:rsid w:val="001B3B52"/>
    <w:rPr>
      <w:rFonts w:cs="Arial"/>
      <w:bCs/>
      <w:sz w:val="20"/>
      <w:u w:val="single"/>
      <w:lang w:val="en-US" w:eastAsia="en-US" w:bidi="ar-SA"/>
    </w:rPr>
  </w:style>
  <w:style w:type="character" w:customStyle="1" w:styleId="authoraffil">
    <w:name w:val="authoraffil"/>
    <w:rsid w:val="001B3B52"/>
  </w:style>
  <w:style w:type="character" w:customStyle="1" w:styleId="CharChar8">
    <w:name w:val="Char Char8"/>
    <w:rsid w:val="001B3B52"/>
    <w:rPr>
      <w:rFonts w:ascii="Georgia" w:eastAsia="Times New Roman" w:hAnsi="Georgia"/>
      <w:b/>
      <w:bCs/>
      <w:sz w:val="30"/>
      <w:szCs w:val="28"/>
      <w:u w:val="single"/>
    </w:rPr>
  </w:style>
  <w:style w:type="character" w:customStyle="1" w:styleId="FontStyle13">
    <w:name w:val="Font Style13"/>
    <w:uiPriority w:val="99"/>
    <w:rsid w:val="001B3B52"/>
    <w:rPr>
      <w:rFonts w:ascii="Constantia" w:hAnsi="Constantia" w:cs="Constantia"/>
      <w:sz w:val="18"/>
      <w:szCs w:val="18"/>
    </w:rPr>
  </w:style>
  <w:style w:type="character" w:customStyle="1" w:styleId="TagsCharCharCharChar">
    <w:name w:val="Tags Char Char Char Char"/>
    <w:rsid w:val="001B3B52"/>
    <w:rPr>
      <w:rFonts w:ascii="Times New Roman" w:eastAsia="Times New Roman" w:hAnsi="Times New Roman" w:cs="Times New Roman"/>
      <w:b/>
      <w:sz w:val="24"/>
      <w:szCs w:val="24"/>
    </w:rPr>
  </w:style>
  <w:style w:type="character" w:customStyle="1" w:styleId="Citation1Char">
    <w:name w:val="Citation1 Char"/>
    <w:link w:val="Citation10"/>
    <w:locked/>
    <w:rsid w:val="001B3B52"/>
    <w:rPr>
      <w:rFonts w:ascii="Georgia" w:hAnsi="Georgia"/>
      <w:b/>
      <w:u w:val="single"/>
    </w:rPr>
  </w:style>
  <w:style w:type="paragraph" w:customStyle="1" w:styleId="Citation10">
    <w:name w:val="Citation1"/>
    <w:basedOn w:val="Normal"/>
    <w:link w:val="Citation1Char"/>
    <w:qFormat/>
    <w:rsid w:val="001B3B52"/>
    <w:rPr>
      <w:rFonts w:ascii="Georgia" w:hAnsi="Georgia"/>
      <w:b/>
      <w:sz w:val="24"/>
      <w:u w:val="single"/>
    </w:rPr>
  </w:style>
  <w:style w:type="character" w:customStyle="1" w:styleId="TaglineChar">
    <w:name w:val="Tagline Char"/>
    <w:link w:val="Tagline2"/>
    <w:locked/>
    <w:rsid w:val="001B3B52"/>
    <w:rPr>
      <w:rFonts w:ascii="Georgia" w:hAnsi="Georgia"/>
      <w:b/>
    </w:rPr>
  </w:style>
  <w:style w:type="paragraph" w:customStyle="1" w:styleId="Tagline2">
    <w:name w:val="Tagline"/>
    <w:basedOn w:val="Normal"/>
    <w:link w:val="TaglineChar"/>
    <w:qFormat/>
    <w:rsid w:val="001B3B52"/>
    <w:rPr>
      <w:rFonts w:ascii="Georgia" w:hAnsi="Georgia"/>
      <w:b/>
      <w:sz w:val="24"/>
    </w:rPr>
  </w:style>
  <w:style w:type="paragraph" w:customStyle="1" w:styleId="StyleLeft021">
    <w:name w:val="Style Left:  0.2&quot;1"/>
    <w:basedOn w:val="Normal"/>
    <w:uiPriority w:val="99"/>
    <w:rsid w:val="001B3B52"/>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B3B5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B3B52"/>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B3B5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B3B52"/>
    <w:rPr>
      <w:rFonts w:ascii="Georgia" w:eastAsia="Times New Roman" w:hAnsi="Georgia"/>
      <w:sz w:val="22"/>
      <w:u w:val="single"/>
      <w:bdr w:val="single" w:sz="4" w:space="0" w:color="auto"/>
    </w:rPr>
  </w:style>
  <w:style w:type="character" w:customStyle="1" w:styleId="boldcitationChar">
    <w:name w:val="bold citation Char"/>
    <w:rsid w:val="001B3B52"/>
    <w:rPr>
      <w:rFonts w:ascii="Arial" w:hAnsi="Arial"/>
      <w:b/>
      <w:sz w:val="28"/>
      <w:szCs w:val="24"/>
      <w:u w:val="thick"/>
      <w:lang w:val="en-US" w:eastAsia="en-US" w:bidi="ar-SA"/>
    </w:rPr>
  </w:style>
  <w:style w:type="paragraph" w:customStyle="1" w:styleId="BlockTitle20">
    <w:name w:val="Block Title #2"/>
    <w:basedOn w:val="Normal"/>
    <w:uiPriority w:val="99"/>
    <w:rsid w:val="001B3B5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B3B52"/>
    <w:rPr>
      <w:rFonts w:ascii="Georgia" w:hAnsi="Georgia"/>
      <w:b/>
    </w:rPr>
  </w:style>
  <w:style w:type="character" w:customStyle="1" w:styleId="BoldunderlineChar3">
    <w:name w:val="Bold/underline Char"/>
    <w:rsid w:val="001B3B52"/>
    <w:rPr>
      <w:rFonts w:eastAsia="SimSun"/>
      <w:b/>
      <w:noProof w:val="0"/>
      <w:sz w:val="24"/>
      <w:szCs w:val="24"/>
      <w:u w:val="single"/>
      <w:lang w:val="en-US" w:eastAsia="zh-CN" w:bidi="ar-SA"/>
    </w:rPr>
  </w:style>
  <w:style w:type="character" w:customStyle="1" w:styleId="underlinetextchar0">
    <w:name w:val="underlinetextchar"/>
    <w:rsid w:val="001B3B52"/>
  </w:style>
  <w:style w:type="character" w:customStyle="1" w:styleId="boldciteChar1">
    <w:name w:val="bold cite Char1"/>
    <w:rsid w:val="001B3B52"/>
    <w:rPr>
      <w:b/>
      <w:sz w:val="28"/>
      <w:u w:val="thick" w:color="000000"/>
    </w:rPr>
  </w:style>
  <w:style w:type="character" w:customStyle="1" w:styleId="tagCharCharChar1">
    <w:name w:val="tag Char Char Char1"/>
    <w:rsid w:val="001B3B52"/>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B3B52"/>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B3B52"/>
    <w:rPr>
      <w:rFonts w:ascii="Times New Roman" w:hAnsi="Times New Roman" w:cs="Times New Roman"/>
      <w:sz w:val="18"/>
      <w:szCs w:val="18"/>
    </w:rPr>
  </w:style>
  <w:style w:type="character" w:customStyle="1" w:styleId="bylines">
    <w:name w:val="bylines"/>
    <w:basedOn w:val="DefaultParagraphFont"/>
    <w:rsid w:val="001B3B52"/>
  </w:style>
  <w:style w:type="character" w:customStyle="1" w:styleId="StyleStyleBoldUnderlineUnderlineIntenseEmphasis1apple-style-2">
    <w:name w:val="Style Style Bold UnderlineUnderlineIntense Emphasis1apple-style-...2"/>
    <w:basedOn w:val="DefaultParagraphFont"/>
    <w:rsid w:val="001B3B52"/>
    <w:rPr>
      <w:b w:val="0"/>
      <w:bCs/>
      <w:sz w:val="22"/>
      <w:u w:val="single"/>
    </w:rPr>
  </w:style>
  <w:style w:type="character" w:customStyle="1" w:styleId="FontStyle57">
    <w:name w:val="Font Style57"/>
    <w:rsid w:val="001B3B52"/>
    <w:rPr>
      <w:rFonts w:ascii="Georgia" w:hAnsi="Georgia" w:cs="Georgia"/>
      <w:b/>
      <w:bCs/>
      <w:sz w:val="14"/>
      <w:szCs w:val="14"/>
    </w:rPr>
  </w:style>
  <w:style w:type="character" w:customStyle="1" w:styleId="FontStyle89">
    <w:name w:val="Font Style89"/>
    <w:rsid w:val="001B3B52"/>
    <w:rPr>
      <w:rFonts w:ascii="Times New Roman" w:hAnsi="Times New Roman" w:cs="Times New Roman"/>
      <w:b/>
      <w:bCs/>
      <w:smallCaps/>
      <w:spacing w:val="40"/>
      <w:sz w:val="16"/>
      <w:szCs w:val="16"/>
    </w:rPr>
  </w:style>
  <w:style w:type="character" w:customStyle="1" w:styleId="style3Char0">
    <w:name w:val="style 3 Char"/>
    <w:rsid w:val="001B3B52"/>
    <w:rPr>
      <w:sz w:val="18"/>
      <w:szCs w:val="24"/>
      <w:lang w:val="en-US" w:eastAsia="en-US" w:bidi="ar-SA"/>
    </w:rPr>
  </w:style>
  <w:style w:type="paragraph" w:customStyle="1" w:styleId="003Cite">
    <w:name w:val="003Cite"/>
    <w:basedOn w:val="Normal"/>
    <w:qFormat/>
    <w:rsid w:val="001B3B52"/>
    <w:rPr>
      <w:rFonts w:eastAsia="Calibri"/>
      <w:sz w:val="16"/>
      <w:szCs w:val="16"/>
    </w:rPr>
  </w:style>
  <w:style w:type="paragraph" w:customStyle="1" w:styleId="NormalBold">
    <w:name w:val="Normal + Bold"/>
    <w:aliases w:val="Double Underline"/>
    <w:basedOn w:val="Normal"/>
    <w:link w:val="NormalBoldChar"/>
    <w:rsid w:val="001B3B5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B3B52"/>
    <w:rPr>
      <w:rFonts w:ascii="Georgia" w:hAnsi="Georgia"/>
      <w:b/>
      <w:color w:val="000000"/>
      <w:sz w:val="22"/>
      <w:u w:val="single"/>
    </w:rPr>
  </w:style>
  <w:style w:type="character" w:customStyle="1" w:styleId="BlockHeadingsChar1">
    <w:name w:val="Block Headings Char1"/>
    <w:rsid w:val="001B3B52"/>
    <w:rPr>
      <w:b/>
      <w:caps/>
    </w:rPr>
  </w:style>
  <w:style w:type="character" w:customStyle="1" w:styleId="FontStyle170">
    <w:name w:val="Font Style170"/>
    <w:uiPriority w:val="99"/>
    <w:rsid w:val="001B3B52"/>
    <w:rPr>
      <w:rFonts w:ascii="Bookman Old Style" w:hAnsi="Bookman Old Style" w:cs="Bookman Old Style"/>
      <w:sz w:val="16"/>
      <w:szCs w:val="16"/>
    </w:rPr>
  </w:style>
  <w:style w:type="character" w:customStyle="1" w:styleId="FontStyle17">
    <w:name w:val="Font Style17"/>
    <w:uiPriority w:val="99"/>
    <w:rsid w:val="001B3B52"/>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1147">
      <w:bodyDiv w:val="1"/>
      <w:marLeft w:val="0"/>
      <w:marRight w:val="0"/>
      <w:marTop w:val="0"/>
      <w:marBottom w:val="0"/>
      <w:divBdr>
        <w:top w:val="none" w:sz="0" w:space="0" w:color="auto"/>
        <w:left w:val="none" w:sz="0" w:space="0" w:color="auto"/>
        <w:bottom w:val="none" w:sz="0" w:space="0" w:color="auto"/>
        <w:right w:val="none" w:sz="0" w:space="0" w:color="auto"/>
      </w:divBdr>
    </w:div>
    <w:div w:id="546835622">
      <w:bodyDiv w:val="1"/>
      <w:marLeft w:val="0"/>
      <w:marRight w:val="0"/>
      <w:marTop w:val="0"/>
      <w:marBottom w:val="0"/>
      <w:divBdr>
        <w:top w:val="none" w:sz="0" w:space="0" w:color="auto"/>
        <w:left w:val="none" w:sz="0" w:space="0" w:color="auto"/>
        <w:bottom w:val="none" w:sz="0" w:space="0" w:color="auto"/>
        <w:right w:val="none" w:sz="0" w:space="0" w:color="auto"/>
      </w:divBdr>
    </w:div>
    <w:div w:id="18088202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artland.org/sites/default/files/12-04-15_why_scientists_disagre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cpp.org/sites/default/files/documents/Moore%20-%20Positive%20Impact%20of%20Human%20CO2%20Emissions.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economist.com/news/leaders/21707926-globalisations-critics-say-it-benefits-only-elite-fact-less-open-world-would-hurt" TargetMode="External"/><Relationship Id="rId4" Type="http://schemas.openxmlformats.org/officeDocument/2006/relationships/customXml" Target="../customXml/item4.xml"/><Relationship Id="rId9" Type="http://schemas.openxmlformats.org/officeDocument/2006/relationships/hyperlink" Target="https://www.foreignaffairs.com/articles/united-states/2018-02-13/post-american-world-econom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34</Pages>
  <Words>17812</Words>
  <Characters>101531</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4</cp:revision>
  <dcterms:created xsi:type="dcterms:W3CDTF">2021-11-20T18:18:00Z</dcterms:created>
  <dcterms:modified xsi:type="dcterms:W3CDTF">2021-11-20T18:35:00Z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