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693C" w14:textId="52CF0194" w:rsidR="00E42E4C" w:rsidRDefault="005E746D" w:rsidP="005E746D">
      <w:pPr>
        <w:pStyle w:val="Heading1"/>
      </w:pPr>
      <w:r>
        <w:t>1NC-round 6-damus</w:t>
      </w:r>
    </w:p>
    <w:p w14:paraId="3730439E" w14:textId="77777777" w:rsidR="005E746D" w:rsidRDefault="005E746D" w:rsidP="005E746D">
      <w:pPr>
        <w:pStyle w:val="Heading2"/>
      </w:pPr>
      <w:r>
        <w:lastRenderedPageBreak/>
        <w:t>1</w:t>
      </w:r>
    </w:p>
    <w:p w14:paraId="519ED279" w14:textId="77777777" w:rsidR="005E746D" w:rsidRDefault="005E746D" w:rsidP="005E746D">
      <w:pPr>
        <w:pStyle w:val="Heading4"/>
      </w:pPr>
      <w:r>
        <w:t>Both bills pass now and solve the climate – full-court PC press ensures Manchinema get on board, but new fights complicate the process</w:t>
      </w:r>
    </w:p>
    <w:p w14:paraId="54FD5023" w14:textId="77777777" w:rsidR="005E746D" w:rsidRDefault="005E746D" w:rsidP="005E746D">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14F822F0" w14:textId="77777777" w:rsidR="005E746D" w:rsidRDefault="005E746D" w:rsidP="005E746D">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0E610AF6" w14:textId="77777777" w:rsidR="005E746D" w:rsidRPr="00402F81" w:rsidRDefault="005E746D" w:rsidP="005E746D">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3BEE3491" w14:textId="77777777" w:rsidR="005E746D" w:rsidRDefault="005E746D" w:rsidP="005E746D">
      <w:r>
        <w:t>Alongside the slimmer roads-bridges-and-broadband package, it adds up to Biden's answer to his campaign promise to rebuild the country from the COVID-19 crisis and confront a changing economy.</w:t>
      </w:r>
    </w:p>
    <w:p w14:paraId="3C63772B" w14:textId="77777777" w:rsidR="005E746D" w:rsidRDefault="005E746D" w:rsidP="005E746D">
      <w:r>
        <w:t>But they're not there yet.</w:t>
      </w:r>
    </w:p>
    <w:p w14:paraId="4EDF73F4" w14:textId="77777777" w:rsidR="005E746D" w:rsidRDefault="005E746D" w:rsidP="005E746D">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6D702E7B" w14:textId="77777777" w:rsidR="005E746D" w:rsidRDefault="005E746D" w:rsidP="005E746D">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03B41288" w14:textId="77777777" w:rsidR="005E746D" w:rsidRDefault="005E746D" w:rsidP="005E746D">
      <w:r>
        <w:t>Her strategy now seems focused on passing the most robust bill possible in her chamber and then leaving the Senate to adjust or strip out the portions its members won't agree to.</w:t>
      </w:r>
    </w:p>
    <w:p w14:paraId="2E37A9F9" w14:textId="77777777" w:rsidR="005E746D" w:rsidRDefault="005E746D" w:rsidP="005E746D">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288082A3" w14:textId="77777777" w:rsidR="005E746D" w:rsidRDefault="005E746D" w:rsidP="005E746D">
      <w:r>
        <w:t>Overall the package remains more far-reaching than any other in decades. Republicans are fully opposed to Biden's bill, which is called the "Build Back Better Act" after the president's 2020 campaign slogan.</w:t>
      </w:r>
    </w:p>
    <w:p w14:paraId="65205E23" w14:textId="77777777" w:rsidR="005E746D" w:rsidRDefault="005E746D" w:rsidP="005E746D">
      <w:r>
        <w:t>The big package would provide large numbers of Americans with assistance to pay for health care, raising children and caring for elderly people at home.</w:t>
      </w:r>
    </w:p>
    <w:p w14:paraId="25C84407" w14:textId="77777777" w:rsidR="005E746D" w:rsidRDefault="005E746D" w:rsidP="005E746D">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0EE675D2" w14:textId="77777777" w:rsidR="005E746D" w:rsidRDefault="005E746D" w:rsidP="005E746D">
      <w:r>
        <w:t>Medicare would have a new hearing aid benefit for older Americans, and those with Medicare Part D would see their out-of-pocket prescription drug costs capped at $2,000.</w:t>
      </w:r>
    </w:p>
    <w:p w14:paraId="3A42B263" w14:textId="77777777" w:rsidR="005E746D" w:rsidRPr="00402F81" w:rsidRDefault="005E746D" w:rsidP="005E746D">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2BC2432D" w14:textId="77777777" w:rsidR="005E746D" w:rsidRDefault="005E746D" w:rsidP="005E746D">
      <w:r>
        <w:t>With a flurry of late adjustments, the Democrats added key provisions in recent days — adding back a new paid family leave program, work permits for immigrants and changes to state and local tax deductions.</w:t>
      </w:r>
    </w:p>
    <w:p w14:paraId="5697EC90" w14:textId="77777777" w:rsidR="005E746D" w:rsidRDefault="005E746D" w:rsidP="005E746D">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1D5B3AA3" w14:textId="77777777" w:rsidR="005E746D" w:rsidRDefault="005E746D" w:rsidP="005E746D">
      <w:r>
        <w:t>From the White House, "the president has been very clear, he wants to get this moving," said principal deputy press secretary Karine Jean-Pierre.</w:t>
      </w:r>
    </w:p>
    <w:p w14:paraId="4FE54F63" w14:textId="77777777" w:rsidR="005E746D" w:rsidRDefault="005E746D" w:rsidP="005E746D">
      <w:r>
        <w:t>As night fell, Democratic leaders struggled to resolve a catalogue of remaining issues as lawmakers balanced the promise of Biden's sweeping vision with the realities of their home-district politics.</w:t>
      </w:r>
    </w:p>
    <w:p w14:paraId="2B237071" w14:textId="77777777" w:rsidR="005E746D" w:rsidRDefault="005E746D" w:rsidP="005E746D">
      <w:r>
        <w:t>Biden has few votes to spare in the narrowly-divided House and none when the bill ultimately arrives for consideration in the evenly-split 50-50 Senate.</w:t>
      </w:r>
    </w:p>
    <w:p w14:paraId="099D72F9" w14:textId="77777777" w:rsidR="005E746D" w:rsidRDefault="005E746D" w:rsidP="005E746D">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78507EB7" w14:textId="77777777" w:rsidR="005E746D" w:rsidRDefault="005E746D" w:rsidP="005E746D">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31A1E87" w14:textId="77777777" w:rsidR="005E746D" w:rsidRDefault="005E746D" w:rsidP="005E746D">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5C11F82F" w14:textId="77777777" w:rsidR="005E746D" w:rsidRDefault="005E746D" w:rsidP="005E746D">
      <w:r>
        <w:t>But another model from the Wharton School at the University of Pennsylvania suggested a shortfall in revenue for covering the cost, breeding fresh doubts among some of the Democratic lawmakers.</w:t>
      </w:r>
    </w:p>
    <w:p w14:paraId="386B066E" w14:textId="77777777" w:rsidR="005E746D" w:rsidRDefault="005E746D" w:rsidP="005E746D">
      <w:r>
        <w:lastRenderedPageBreak/>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7CE27E40" w14:textId="77777777" w:rsidR="005E746D" w:rsidRDefault="005E746D" w:rsidP="005E746D">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18126AB8" w14:textId="77777777" w:rsidR="005E746D" w:rsidRDefault="005E746D" w:rsidP="005E746D"/>
    <w:p w14:paraId="1594C5ED" w14:textId="77777777" w:rsidR="005E746D" w:rsidRDefault="005E746D" w:rsidP="005E746D">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0779C79A" w14:textId="77777777" w:rsidR="005E746D" w:rsidRPr="00F602A7" w:rsidRDefault="005E746D" w:rsidP="005E746D">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65EB22C1" w14:textId="77777777" w:rsidR="005E746D" w:rsidRDefault="005E746D" w:rsidP="005E746D">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08A12EB8" w14:textId="77777777" w:rsidR="005E746D" w:rsidRDefault="005E746D" w:rsidP="005E746D">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A89EBD6" w14:textId="77777777" w:rsidR="005E746D" w:rsidRDefault="005E746D" w:rsidP="005E746D">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082943EB" w14:textId="77777777" w:rsidR="005E746D" w:rsidRDefault="005E746D" w:rsidP="005E746D">
      <w:r>
        <w:t>'Hopefully it makes history': Fight for $15 closes in on mighty win for US workers</w:t>
      </w:r>
    </w:p>
    <w:p w14:paraId="321F3350" w14:textId="77777777" w:rsidR="005E746D" w:rsidRDefault="005E746D" w:rsidP="005E746D">
      <w:r>
        <w:t>None of this has found favor with some low-wage workers in a state where an estimated 278,734 West Virginians lived in poverty in 2019, 16% of the population and the sixth highest poverty rate in the US.</w:t>
      </w:r>
    </w:p>
    <w:p w14:paraId="72004C97" w14:textId="77777777" w:rsidR="005E746D" w:rsidRDefault="005E746D" w:rsidP="005E746D">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10873678" w14:textId="77777777" w:rsidR="005E746D" w:rsidRDefault="005E746D" w:rsidP="005E746D">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xml:space="preserve">,” said WVPPC </w:t>
      </w:r>
      <w:r>
        <w:lastRenderedPageBreak/>
        <w:t>member Brianna Griffith, a restaurant worker and whitewater rafting guide who, due to exemptions for tipped workers, only makes $2.62 an hour.</w:t>
      </w:r>
    </w:p>
    <w:p w14:paraId="2E414594" w14:textId="77777777" w:rsidR="005E746D" w:rsidRDefault="005E746D" w:rsidP="005E746D">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14:paraId="19170A25" w14:textId="77777777" w:rsidR="005E746D" w:rsidRDefault="005E746D" w:rsidP="005E746D">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23ECFCF1" w14:textId="77777777" w:rsidR="005E746D" w:rsidRDefault="005E746D" w:rsidP="005E746D">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55B078AD" w14:textId="77777777" w:rsidR="005E746D" w:rsidRDefault="005E746D" w:rsidP="005E746D">
      <w:r>
        <w:t>Griffith said if the minimum wage was increased to $15 an hour, “I could afford to live on my own. I could afford a car that’s not 25 years old.”</w:t>
      </w:r>
    </w:p>
    <w:p w14:paraId="6E12577E" w14:textId="77777777" w:rsidR="005E746D" w:rsidRDefault="005E746D" w:rsidP="005E746D">
      <w:r>
        <w:t>The Rev Dr William Barber, co-chair of the national Poor People’s Campaign, was in last week’s meeting and said Manchin agreed the current $7.25 minimum wage was “not enough”.</w:t>
      </w:r>
    </w:p>
    <w:p w14:paraId="50B36406" w14:textId="77777777" w:rsidR="005E746D" w:rsidRDefault="005E746D" w:rsidP="005E746D">
      <w:r>
        <w:t>But Barber said he was “amazed” Manchin could hear from people like Griffith and still oppose increasing the minimum wage to $15.</w:t>
      </w:r>
    </w:p>
    <w:p w14:paraId="0D111FB6" w14:textId="77777777" w:rsidR="005E746D" w:rsidRDefault="005E746D" w:rsidP="005E746D">
      <w:r>
        <w:t>“What he is suggesting would just further keep people in poverty and hurting,” he said.</w:t>
      </w:r>
    </w:p>
    <w:p w14:paraId="64FA4150" w14:textId="77777777" w:rsidR="005E746D" w:rsidRDefault="005E746D" w:rsidP="005E746D">
      <w:r>
        <w:t>Raising the minimum wage was a key part of Democrats’ 2020 platform. The former presidential candidate and now Senate budget committee chairman, Bernie Sanders, has referred to the current $7.25 rate as “a starvation wage”.</w:t>
      </w:r>
    </w:p>
    <w:p w14:paraId="6FA87CBE" w14:textId="77777777" w:rsidR="005E746D" w:rsidRDefault="005E746D" w:rsidP="005E746D">
      <w:r>
        <w:t>The wage hike, formally known as the Raise the Wage Act of 2021, is now part of a proposed $1.9tn Covid-19 relief bill. The measure would incrementally raise the minimum wage from $7.25 to $15 over the next four years.</w:t>
      </w:r>
    </w:p>
    <w:p w14:paraId="2DC66755" w14:textId="77777777" w:rsidR="005E746D" w:rsidRDefault="005E746D" w:rsidP="005E746D">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t>.</w:t>
      </w:r>
    </w:p>
    <w:p w14:paraId="2F76E758" w14:textId="77777777" w:rsidR="005E746D" w:rsidRDefault="005E746D" w:rsidP="005E746D">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7F95EF09" w14:textId="77777777" w:rsidR="005E746D" w:rsidRPr="00CB7CE2" w:rsidRDefault="005E746D" w:rsidP="005E746D">
      <w:r>
        <w:rPr>
          <w:rStyle w:val="Style13ptBold"/>
        </w:rPr>
        <w:t xml:space="preserve">Morton 10/28 </w:t>
      </w:r>
      <w:r>
        <w:t>[Joseph Morton, "Democrats tout climate spending in reconciliation", 10/28/21, https://www.rollcall.com/2021/10/28/framework-includes-clean-energy-tax-credits-omits-methane-fee/]</w:t>
      </w:r>
    </w:p>
    <w:p w14:paraId="360024D5" w14:textId="77777777" w:rsidR="005E746D" w:rsidRDefault="005E746D" w:rsidP="005E746D">
      <w:r>
        <w:lastRenderedPageBreak/>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3E91BCE5" w14:textId="77777777" w:rsidR="005E746D" w:rsidRDefault="005E746D" w:rsidP="005E746D">
      <w:r>
        <w:t>Rep. Cindy Axne, D-Iowa, had pushed for funding to support biofuels infrastructure, complaining it was left out of the bipartisan infrastructure bill even as that measure delivered significant funding for electric vehicles.</w:t>
      </w:r>
    </w:p>
    <w:p w14:paraId="78087BE6" w14:textId="77777777" w:rsidR="005E746D" w:rsidRDefault="005E746D" w:rsidP="005E746D">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7886172B" w14:textId="77777777" w:rsidR="005E746D" w:rsidRDefault="005E746D" w:rsidP="005E746D">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4B33CD1F" w14:textId="77777777" w:rsidR="005E746D" w:rsidRPr="00CB7CE2" w:rsidRDefault="005E746D" w:rsidP="005E746D">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1D510BE2" w14:textId="77777777" w:rsidR="005E746D" w:rsidRDefault="005E746D" w:rsidP="005E746D">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4941ACFA" w14:textId="77777777" w:rsidR="005E746D" w:rsidRDefault="005E746D" w:rsidP="005E746D">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7795BE6B" w14:textId="77777777" w:rsidR="005E746D" w:rsidRDefault="005E746D" w:rsidP="005E746D">
      <w:r>
        <w:t>The framework calls for $105 billion for climate resiliency and addressing legacy pollution in communities.</w:t>
      </w:r>
    </w:p>
    <w:p w14:paraId="46B719A3" w14:textId="77777777" w:rsidR="005E746D" w:rsidRDefault="005E746D" w:rsidP="005E746D">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795F6B56" w14:textId="77777777" w:rsidR="005E746D" w:rsidRDefault="005E746D" w:rsidP="005E746D">
      <w:r>
        <w:t>It also would fund grants to support environmental justice in disadvantaged communities and create a new Civilian Climate Corps with more than 300,000 members working on conservation projects that could help mitigate climate change.</w:t>
      </w:r>
    </w:p>
    <w:p w14:paraId="5CA5BC60" w14:textId="77777777" w:rsidR="005E746D" w:rsidRDefault="005E746D" w:rsidP="005E746D">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5D388BB6" w14:textId="77777777" w:rsidR="005E746D" w:rsidRDefault="005E746D" w:rsidP="005E746D">
      <w:r>
        <w:lastRenderedPageBreak/>
        <w:t xml:space="preserve">There’s </w:t>
      </w:r>
      <w:r w:rsidRPr="00CB7CE2">
        <w:rPr>
          <w:rStyle w:val="StyleUnderline"/>
        </w:rPr>
        <w:t>also $20 billion for the government to purchase new technologies such as long-duration storage, small modular reactors and clean construction materials</w:t>
      </w:r>
      <w:r>
        <w:t>.</w:t>
      </w:r>
    </w:p>
    <w:p w14:paraId="5D54A0FA" w14:textId="77777777" w:rsidR="005E746D" w:rsidRDefault="005E746D" w:rsidP="005E746D">
      <w:r>
        <w:t>While the size of the package falls short of initial proposals, some Capitol Hill Democrats declined to say they were disappointed with the climate portion.</w:t>
      </w:r>
    </w:p>
    <w:p w14:paraId="12B08B30" w14:textId="77777777" w:rsidR="005E746D" w:rsidRDefault="005E746D" w:rsidP="005E746D">
      <w:r>
        <w:t>Sen. Christopher S. Murphy, D-Conn., said he didn’t want to undersell the framework, as it would represent the most significant spending on climate policy since he joined Congress.</w:t>
      </w:r>
    </w:p>
    <w:p w14:paraId="19D8674A" w14:textId="77777777" w:rsidR="005E746D" w:rsidRDefault="005E746D" w:rsidP="005E746D">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1DFF33DD" w14:textId="77777777" w:rsidR="005E746D" w:rsidRPr="00CB7CE2" w:rsidRDefault="005E746D" w:rsidP="005E746D">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62755EAE" w14:textId="77777777" w:rsidR="005E746D" w:rsidRDefault="005E746D" w:rsidP="005E746D"/>
    <w:p w14:paraId="4BBE184B" w14:textId="77777777" w:rsidR="005E746D" w:rsidRPr="00B34BB4" w:rsidRDefault="005E746D" w:rsidP="005E746D">
      <w:pPr>
        <w:pStyle w:val="Heading4"/>
        <w:rPr>
          <w:rFonts w:cs="Arial"/>
        </w:rPr>
      </w:pPr>
      <w:r>
        <w:rPr>
          <w:rFonts w:cs="Arial"/>
        </w:rPr>
        <w:t>It</w:t>
      </w:r>
      <w:r w:rsidRPr="00B34BB4">
        <w:rPr>
          <w:rFonts w:cs="Arial"/>
        </w:rPr>
        <w:t xml:space="preserve"> causes extinction</w:t>
      </w:r>
      <w:r>
        <w:rPr>
          <w:rFonts w:cs="Arial"/>
        </w:rPr>
        <w:t>.</w:t>
      </w:r>
    </w:p>
    <w:p w14:paraId="56B6E257" w14:textId="77777777" w:rsidR="005E746D" w:rsidRPr="00B34BB4" w:rsidRDefault="005E746D" w:rsidP="005E746D">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41160F6D" w14:textId="77777777" w:rsidR="005E746D" w:rsidRPr="00B34BB4" w:rsidRDefault="005E746D" w:rsidP="005E746D">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w:t>
      </w:r>
      <w:r w:rsidRPr="00B34BB4">
        <w:lastRenderedPageBreak/>
        <w:t>‘unthinkable’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‘unthinkables’ might happen</w:t>
      </w:r>
      <w:r w:rsidRPr="006D7C22">
        <w:t>, let alone how to handle them. Such failures are manifested</w:t>
      </w:r>
      <w:r w:rsidRPr="00B34BB4">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the end of human global civilisation</w:t>
      </w:r>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065AB10D" w14:textId="77777777" w:rsidR="005E746D" w:rsidRDefault="005E746D" w:rsidP="005E746D">
      <w:pPr>
        <w:pStyle w:val="Heading2"/>
      </w:pPr>
      <w:r>
        <w:lastRenderedPageBreak/>
        <w:t>2</w:t>
      </w:r>
    </w:p>
    <w:p w14:paraId="6046FB24" w14:textId="77777777" w:rsidR="005E746D" w:rsidRPr="00E71691" w:rsidRDefault="005E746D" w:rsidP="005E746D">
      <w:pPr>
        <w:pStyle w:val="Heading4"/>
        <w:rPr>
          <w:rFonts w:cs="Arial"/>
        </w:rPr>
      </w:pPr>
      <w:r w:rsidRPr="00E71691">
        <w:rPr>
          <w:rFonts w:cs="Arial"/>
        </w:rPr>
        <w:t>Business recovery is strong. Business confidence is high.</w:t>
      </w:r>
    </w:p>
    <w:p w14:paraId="1E1D6F7E" w14:textId="77777777" w:rsidR="005E746D" w:rsidRPr="00E71691" w:rsidRDefault="005E746D" w:rsidP="005E746D">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A4AFF53" w14:textId="77777777" w:rsidR="005E746D" w:rsidRPr="00E71691" w:rsidRDefault="005E746D" w:rsidP="005E746D">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5A320917" w14:textId="77777777" w:rsidR="005E746D" w:rsidRPr="00E71691" w:rsidRDefault="005E746D" w:rsidP="005E746D">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C938D73" w14:textId="77777777" w:rsidR="005E746D" w:rsidRPr="00E71691" w:rsidRDefault="005E746D" w:rsidP="005E746D">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53A6434D" w14:textId="77777777" w:rsidR="005E746D" w:rsidRPr="00E71691" w:rsidRDefault="005E746D" w:rsidP="005E746D">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2C70C89A" w14:textId="77777777" w:rsidR="005E746D" w:rsidRPr="00E71691" w:rsidRDefault="005E746D" w:rsidP="005E746D">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7DCC776F" w14:textId="77777777" w:rsidR="005E746D" w:rsidRPr="00E71691" w:rsidRDefault="005E746D" w:rsidP="005E746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280EE612" w14:textId="77777777" w:rsidR="005E746D" w:rsidRPr="00E71691" w:rsidRDefault="005E746D" w:rsidP="005E746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w:t>
      </w:r>
      <w:r w:rsidRPr="00E71691">
        <w:rPr>
          <w:sz w:val="16"/>
        </w:rPr>
        <w:lastRenderedPageBreak/>
        <w:t xml:space="preserve">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5E9D070C" w14:textId="77777777" w:rsidR="005E746D" w:rsidRPr="00E71691" w:rsidRDefault="005E746D" w:rsidP="005E746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49242E47" w14:textId="77777777" w:rsidR="005E746D" w:rsidRPr="00E71691" w:rsidRDefault="005E746D" w:rsidP="005E746D">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C10283F" w14:textId="77777777" w:rsidR="005E746D" w:rsidRPr="00E71691" w:rsidRDefault="005E746D" w:rsidP="005E746D">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62E4B32E" w14:textId="77777777" w:rsidR="005E746D" w:rsidRPr="00E71691" w:rsidRDefault="005E746D" w:rsidP="005E746D">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7ABAD1AF" w14:textId="77777777" w:rsidR="005E746D" w:rsidRPr="00E71691" w:rsidRDefault="005E746D" w:rsidP="005E746D">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6C0B2EF1" w14:textId="77777777" w:rsidR="005E746D" w:rsidRPr="00E71691" w:rsidRDefault="005E746D" w:rsidP="005E746D">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eastAsiaTheme="minorHAnsi" w:hAnsi="Arial" w:cs="Arial"/>
        </w:rPr>
        <w:t xml:space="preserve"> </w:t>
      </w:r>
      <w:r w:rsidRPr="00E71691">
        <w:rPr>
          <w:rStyle w:val="Emphasis"/>
        </w:rPr>
        <w:t>economic</w:t>
      </w:r>
      <w:r w:rsidRPr="00E71691">
        <w:rPr>
          <w:rStyle w:val="StyleUnderline"/>
          <w:rFonts w:ascii="Arial" w:eastAsiaTheme="minorHAnsi" w:hAnsi="Arial" w:cs="Arial"/>
        </w:rPr>
        <w:t xml:space="preserve"> </w:t>
      </w:r>
      <w:r w:rsidRPr="00E71691">
        <w:rPr>
          <w:rStyle w:val="StyleUnderline"/>
        </w:rPr>
        <w:t>and</w:t>
      </w:r>
      <w:r w:rsidRPr="00E71691">
        <w:rPr>
          <w:rStyle w:val="StyleUnderline"/>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eastAsiaTheme="minorHAnsi" w:hAnsi="Arial" w:cs="Arial"/>
        </w:rPr>
        <w:t xml:space="preserve"> </w:t>
      </w:r>
      <w:r w:rsidRPr="00E71691">
        <w:rPr>
          <w:rStyle w:val="StyleUnderline"/>
        </w:rPr>
        <w:t>for years to come</w:t>
      </w:r>
      <w:r w:rsidRPr="00E71691">
        <w:rPr>
          <w:sz w:val="16"/>
        </w:rPr>
        <w:t>.</w:t>
      </w:r>
    </w:p>
    <w:p w14:paraId="0414C3DF" w14:textId="77777777" w:rsidR="005E746D" w:rsidRPr="00E71691" w:rsidRDefault="005E746D" w:rsidP="005E746D">
      <w:pPr>
        <w:rPr>
          <w:sz w:val="16"/>
          <w:szCs w:val="18"/>
        </w:rPr>
      </w:pPr>
      <w:r w:rsidRPr="00E71691">
        <w:rPr>
          <w:sz w:val="16"/>
          <w:szCs w:val="18"/>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w:t>
      </w:r>
      <w:r w:rsidRPr="00E71691">
        <w:rPr>
          <w:sz w:val="16"/>
          <w:szCs w:val="18"/>
        </w:rPr>
        <w:lastRenderedPageBreak/>
        <w:t>are good jobs with decent wages, benefits, and mobility and to empower workers to access these opportunities in a profoundly changed labor market.</w:t>
      </w:r>
    </w:p>
    <w:p w14:paraId="2BAB0047" w14:textId="77777777" w:rsidR="005E746D" w:rsidRPr="00E71691" w:rsidRDefault="005E746D" w:rsidP="005E746D">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eastAsiaTheme="minorHAnsi" w:hAnsi="Arial" w:cs="Arial"/>
        </w:rPr>
        <w:t xml:space="preserve"> </w:t>
      </w:r>
      <w:r w:rsidRPr="00E71691">
        <w:rPr>
          <w:rStyle w:val="StyleUnderline"/>
        </w:rPr>
        <w:t>through</w:t>
      </w:r>
      <w:r w:rsidRPr="00E71691">
        <w:rPr>
          <w:rStyle w:val="StyleUnderline"/>
          <w:rFonts w:ascii="Arial" w:eastAsiaTheme="minorHAnsi" w:hAnsi="Arial" w:cs="Arial"/>
        </w:rPr>
        <w:t xml:space="preserve"> </w:t>
      </w:r>
      <w:r w:rsidRPr="00E71691">
        <w:rPr>
          <w:rStyle w:val="Emphasis"/>
        </w:rPr>
        <w:t>major programs</w:t>
      </w:r>
      <w:r w:rsidRPr="00E71691">
        <w:rPr>
          <w:rStyle w:val="StyleUnderline"/>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A367B75" w14:textId="77777777" w:rsidR="005E746D" w:rsidRPr="00E71691" w:rsidRDefault="005E746D" w:rsidP="005E746D">
      <w:pPr>
        <w:rPr>
          <w:sz w:val="16"/>
        </w:rPr>
      </w:pPr>
      <w:r w:rsidRPr="00E71691">
        <w:rPr>
          <w:sz w:val="16"/>
        </w:rPr>
        <w:t>Shared Economic Prosperity Is a National Security Asset</w:t>
      </w:r>
    </w:p>
    <w:p w14:paraId="772B2545" w14:textId="77777777" w:rsidR="005E746D" w:rsidRPr="00E71691" w:rsidRDefault="005E746D" w:rsidP="005E746D">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eastAsiaTheme="minorHAnsi" w:hAnsi="Arial" w:cs="Arial"/>
        </w:rPr>
        <w:t xml:space="preserve"> </w:t>
      </w:r>
      <w:r w:rsidRPr="00E71691">
        <w:rPr>
          <w:rStyle w:val="Emphasis"/>
          <w:highlight w:val="cyan"/>
        </w:rPr>
        <w:t>values</w:t>
      </w:r>
      <w:r w:rsidRPr="00E71691">
        <w:rPr>
          <w:rStyle w:val="StyleUnderline"/>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4D41CC3D" w14:textId="77777777" w:rsidR="005E746D" w:rsidRPr="00E71691" w:rsidRDefault="005E746D" w:rsidP="005E746D">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704529E2" w14:textId="77777777" w:rsidR="005E746D" w:rsidRPr="00E71691" w:rsidRDefault="005E746D" w:rsidP="005E746D">
      <w:pPr>
        <w:rPr>
          <w:sz w:val="16"/>
          <w:szCs w:val="18"/>
        </w:rPr>
      </w:pPr>
      <w:r w:rsidRPr="00E71691">
        <w:rPr>
          <w:sz w:val="16"/>
          <w:szCs w:val="18"/>
        </w:rPr>
        <w:t>The COVID-19 Crisis Puts Millions of American Workers at Risk</w:t>
      </w:r>
    </w:p>
    <w:p w14:paraId="2864A842" w14:textId="77777777" w:rsidR="005E746D" w:rsidRPr="00E71691" w:rsidRDefault="005E746D" w:rsidP="005E746D">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3897A7D8" w14:textId="77777777" w:rsidR="005E746D" w:rsidRPr="00E71691" w:rsidRDefault="005E746D" w:rsidP="005E746D">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2D0EE854" w14:textId="77777777" w:rsidR="005E746D" w:rsidRPr="00E71691" w:rsidRDefault="005E746D" w:rsidP="005E746D">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2FF3B6B5" w14:textId="77777777" w:rsidR="005E746D" w:rsidRPr="00E71691" w:rsidRDefault="005E746D" w:rsidP="005E746D">
      <w:pPr>
        <w:rPr>
          <w:sz w:val="16"/>
          <w:szCs w:val="18"/>
        </w:rPr>
      </w:pPr>
      <w:r w:rsidRPr="00E71691">
        <w:rPr>
          <w:sz w:val="16"/>
          <w:szCs w:val="18"/>
        </w:rPr>
        <w:t>The Case for an Inclusive Recovery</w:t>
      </w:r>
    </w:p>
    <w:p w14:paraId="33B50F94" w14:textId="77777777" w:rsidR="005E746D" w:rsidRPr="00E71691" w:rsidRDefault="005E746D" w:rsidP="005E746D">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eastAsiaTheme="minorHAnsi" w:hAnsi="Arial" w:cs="Arial"/>
        </w:rPr>
        <w:t xml:space="preserve"> </w:t>
      </w:r>
      <w:r w:rsidRPr="00E71691">
        <w:rPr>
          <w:rStyle w:val="Emphasis"/>
        </w:rPr>
        <w:t>ability to adapt</w:t>
      </w:r>
      <w:r w:rsidRPr="00E71691">
        <w:rPr>
          <w:rStyle w:val="StyleUnderline"/>
        </w:rPr>
        <w:t xml:space="preserve"> to a changing global </w:t>
      </w:r>
      <w:r w:rsidRPr="00E71691">
        <w:rPr>
          <w:rStyle w:val="StyleUnderline"/>
        </w:rPr>
        <w:lastRenderedPageBreak/>
        <w:t>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442361BB" w14:textId="6297DBAC" w:rsidR="005E746D" w:rsidRDefault="005E746D" w:rsidP="005E746D">
      <w:pPr>
        <w:rPr>
          <w:sz w:val="16"/>
        </w:rPr>
      </w:pPr>
      <w:r w:rsidRPr="00E71691">
        <w:rPr>
          <w:rStyle w:val="StyleUnderline"/>
        </w:rPr>
        <w:t xml:space="preserve">The </w:t>
      </w:r>
      <w:r w:rsidRPr="00E71691">
        <w:rPr>
          <w:rStyle w:val="StyleUnderline"/>
          <w:highlight w:val="cyan"/>
        </w:rPr>
        <w:t>U.S. has</w:t>
      </w:r>
      <w:r w:rsidRPr="00E71691">
        <w:rPr>
          <w:rStyle w:val="StyleUnderline"/>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76D32F18" w14:textId="1E389A77" w:rsidR="00871D41" w:rsidRDefault="00871D41" w:rsidP="00871D41">
      <w:pPr>
        <w:pStyle w:val="Heading4"/>
      </w:pPr>
      <w:r>
        <w:t>Turns the case – if the economy is decked it will just make income inequality even worse and make it harder to reduce cap.</w:t>
      </w:r>
    </w:p>
    <w:p w14:paraId="0487EBE0" w14:textId="77777777" w:rsidR="005E746D" w:rsidRDefault="005E746D" w:rsidP="005E746D">
      <w:pPr>
        <w:pStyle w:val="Heading2"/>
      </w:pPr>
      <w:r>
        <w:lastRenderedPageBreak/>
        <w:t>3</w:t>
      </w:r>
    </w:p>
    <w:p w14:paraId="6D70B54E" w14:textId="77777777" w:rsidR="005E746D" w:rsidRPr="00E71691" w:rsidRDefault="005E746D" w:rsidP="005E746D">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17E875BD" w14:textId="77777777" w:rsidR="005E746D" w:rsidRPr="00E71691" w:rsidRDefault="005E746D" w:rsidP="005E746D">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4BF985A3" w14:textId="77777777" w:rsidR="005E746D" w:rsidRPr="00E71691" w:rsidRDefault="005E746D" w:rsidP="005E746D">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3E889DF9" w14:textId="77777777" w:rsidR="005E746D" w:rsidRPr="00E71691" w:rsidRDefault="005E746D" w:rsidP="005E746D">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1A21388B" w14:textId="77777777" w:rsidR="005E746D" w:rsidRPr="00E71691" w:rsidRDefault="005E746D" w:rsidP="005E746D">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0782F33B" w14:textId="77777777" w:rsidR="005E746D" w:rsidRPr="00E71691" w:rsidRDefault="005E746D" w:rsidP="005E746D">
      <w:pPr>
        <w:rPr>
          <w:sz w:val="16"/>
        </w:rPr>
      </w:pPr>
      <w:r w:rsidRPr="00E71691">
        <w:rPr>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5B9E3E4" w14:textId="77777777" w:rsidR="005E746D" w:rsidRPr="00E71691" w:rsidRDefault="005E746D" w:rsidP="005E746D">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07688A48" w14:textId="77777777" w:rsidR="005E746D" w:rsidRPr="00E71691" w:rsidRDefault="005E746D" w:rsidP="005E746D">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508DA793" w14:textId="77777777" w:rsidR="005E746D" w:rsidRPr="00E71691" w:rsidRDefault="005E746D" w:rsidP="005E746D">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65628DD0" w14:textId="77777777" w:rsidR="005E746D" w:rsidRPr="00E71691" w:rsidRDefault="005E746D" w:rsidP="005E746D">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10E7557C" w14:textId="77777777" w:rsidR="005E746D" w:rsidRPr="00E71691" w:rsidRDefault="005E746D" w:rsidP="005E746D">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5C71F43" w14:textId="77777777" w:rsidR="005E746D" w:rsidRPr="00E71691" w:rsidRDefault="005E746D" w:rsidP="005E746D">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both of these </w:t>
      </w:r>
      <w:r w:rsidRPr="00E71691">
        <w:rPr>
          <w:sz w:val="16"/>
        </w:rPr>
        <w:lastRenderedPageBreak/>
        <w:t>products, while vital in the context of the pandemic, play only a marginal role in the wider economy. The rich countries could vaccinate the entire world for less than a dollar a week from each citizen.</w:t>
      </w:r>
    </w:p>
    <w:p w14:paraId="1306FD12" w14:textId="77777777" w:rsidR="005E746D" w:rsidRPr="00E71691" w:rsidRDefault="005E746D" w:rsidP="005E746D">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0E276A11" w14:textId="77777777" w:rsidR="005E746D" w:rsidRPr="00E71691" w:rsidRDefault="005E746D" w:rsidP="005E746D">
      <w:pPr>
        <w:rPr>
          <w:sz w:val="16"/>
        </w:rPr>
      </w:pPr>
      <w:r w:rsidRPr="00E71691">
        <w:rPr>
          <w:sz w:val="16"/>
        </w:rPr>
        <w:t>The Commission examined more than 5,000 products and found only 137 in the most sensitive sectors, accounting for about 6% of all EU imports by value, for which the EU is highly dependent on imports from outside the bloc. For 34 of these products, constituting only 0.6% of all imports, the EU could be more vulnerable, owing to the low potential for further import diversification or substitution through EU production.</w:t>
      </w:r>
    </w:p>
    <w:p w14:paraId="191CCF71" w14:textId="77777777" w:rsidR="005E746D" w:rsidRPr="00E71691" w:rsidRDefault="005E746D" w:rsidP="005E746D">
      <w:pPr>
        <w:rPr>
          <w:sz w:val="16"/>
        </w:rPr>
      </w:pPr>
      <w:r w:rsidRPr="00E71691">
        <w:rPr>
          <w:sz w:val="16"/>
        </w:rPr>
        <w:t>In other words, for the overwhelming majority of products, large economies like the EU have a sufficiently diversified supply base to make them independent of any single supplier. And broad protectionist measures like tariffs or quotas would have little impact on the few goods for which only a single source may exist.</w:t>
      </w:r>
    </w:p>
    <w:p w14:paraId="014EDD8C" w14:textId="77777777" w:rsidR="005E746D" w:rsidRPr="00E71691" w:rsidRDefault="005E746D" w:rsidP="005E746D">
      <w:pPr>
        <w:rPr>
          <w:sz w:val="16"/>
        </w:rPr>
      </w:pPr>
      <w:r w:rsidRPr="00E71691">
        <w:rPr>
          <w:sz w:val="16"/>
        </w:rPr>
        <w:t>Moreover, most of the 137 sensitive products that the Commission identified are raw materials and related commodities that are easy to store. It would thus be relatively straightforward for the EU to build up strategic stockpiles of those goods.</w:t>
      </w:r>
    </w:p>
    <w:p w14:paraId="4995FFE0" w14:textId="77777777" w:rsidR="005E746D" w:rsidRPr="00E71691" w:rsidRDefault="005E746D" w:rsidP="005E746D">
      <w:pPr>
        <w:rPr>
          <w:sz w:val="16"/>
        </w:rPr>
      </w:pPr>
      <w:r w:rsidRPr="00E71691">
        <w:rPr>
          <w:rStyle w:val="StyleUnderline"/>
        </w:rPr>
        <w:t xml:space="preserve">In the end, </w:t>
      </w:r>
      <w:r w:rsidRPr="00E71691">
        <w:rPr>
          <w:rStyle w:val="StyleUnderline"/>
          <w:highlight w:val="cyan"/>
        </w:rPr>
        <w:t xml:space="preserve">governments do </w:t>
      </w:r>
      <w:r w:rsidRPr="00E71691">
        <w:rPr>
          <w:rStyle w:val="Emphasis"/>
          <w:highlight w:val="cyan"/>
        </w:rPr>
        <w:t>not</w:t>
      </w:r>
      <w:r w:rsidRPr="00E71691">
        <w:rPr>
          <w:rStyle w:val="StyleUnderline"/>
          <w:highlight w:val="cyan"/>
        </w:rPr>
        <w:t xml:space="preserve"> appear to have resorted to protectionism in response to</w:t>
      </w:r>
      <w:r w:rsidRPr="00E71691">
        <w:rPr>
          <w:rStyle w:val="StyleUnderline"/>
        </w:rPr>
        <w:t xml:space="preserve"> the </w:t>
      </w:r>
      <w:r w:rsidRPr="00E71691">
        <w:rPr>
          <w:rStyle w:val="StyleUnderline"/>
          <w:highlight w:val="cyan"/>
        </w:rPr>
        <w:t>COVID</w:t>
      </w:r>
      <w:r w:rsidRPr="00E71691">
        <w:rPr>
          <w:rStyle w:val="StyleUnderline"/>
        </w:rPr>
        <w:t>-19 crisis</w:t>
      </w:r>
      <w:r w:rsidRPr="00E71691">
        <w:rPr>
          <w:sz w:val="16"/>
        </w:rPr>
        <w:t xml:space="preserve">. Although precise data on new trade barriers erected last year are not yet available, </w:t>
      </w:r>
      <w:r w:rsidRPr="00E71691">
        <w:rPr>
          <w:rStyle w:val="StyleUnderline"/>
        </w:rPr>
        <w:t xml:space="preserve">the strong expansion of trade in 2021 implies that the </w:t>
      </w:r>
      <w:r w:rsidRPr="00E71691">
        <w:rPr>
          <w:rStyle w:val="StyleUnderline"/>
          <w:highlight w:val="cyan"/>
        </w:rPr>
        <w:t>use</w:t>
      </w:r>
      <w:r w:rsidRPr="00E71691">
        <w:rPr>
          <w:rStyle w:val="StyleUnderline"/>
        </w:rPr>
        <w:t xml:space="preserve"> of such measures must </w:t>
      </w:r>
      <w:r w:rsidRPr="00E71691">
        <w:rPr>
          <w:rStyle w:val="StyleUnderline"/>
          <w:highlight w:val="cyan"/>
        </w:rPr>
        <w:t xml:space="preserve">have been </w:t>
      </w:r>
      <w:r w:rsidRPr="00E71691">
        <w:rPr>
          <w:rStyle w:val="Emphasis"/>
          <w:highlight w:val="cyan"/>
        </w:rPr>
        <w:t>limited</w:t>
      </w:r>
      <w:r w:rsidRPr="00E71691">
        <w:rPr>
          <w:sz w:val="16"/>
        </w:rPr>
        <w:t>.</w:t>
      </w:r>
    </w:p>
    <w:p w14:paraId="1A86212D" w14:textId="77777777" w:rsidR="005E746D" w:rsidRPr="00B165BC" w:rsidRDefault="005E746D" w:rsidP="005E746D"/>
    <w:p w14:paraId="26B37066" w14:textId="77777777" w:rsidR="005E746D" w:rsidRPr="00E71691" w:rsidRDefault="005E746D" w:rsidP="005E746D">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4CEBC39C" w14:textId="77777777" w:rsidR="005E746D" w:rsidRPr="00E71691" w:rsidRDefault="005E746D" w:rsidP="005E746D">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0BBC0740" w14:textId="77777777" w:rsidR="005E746D" w:rsidRPr="00E71691" w:rsidRDefault="005E746D" w:rsidP="005E746D">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76ED1FB" w14:textId="77777777" w:rsidR="005E746D" w:rsidRPr="00E71691" w:rsidRDefault="005E746D" w:rsidP="005E746D">
      <w:pPr>
        <w:rPr>
          <w:sz w:val="16"/>
        </w:rPr>
      </w:pPr>
      <w:r w:rsidRPr="00E71691">
        <w:rPr>
          <w:sz w:val="16"/>
        </w:rPr>
        <w:lastRenderedPageBreak/>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017A58B6" w14:textId="77777777" w:rsidR="005E746D" w:rsidRPr="00E71691" w:rsidRDefault="005E746D" w:rsidP="005E746D">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4DA9FF61" w14:textId="77777777" w:rsidR="005E746D" w:rsidRPr="00E71691" w:rsidRDefault="005E746D" w:rsidP="005E746D">
      <w:r w:rsidRPr="00E71691">
        <w:t xml:space="preserve">Dr. Michael F. </w:t>
      </w:r>
      <w:r w:rsidRPr="00E71691">
        <w:rPr>
          <w:rStyle w:val="Style13ptBold"/>
        </w:rPr>
        <w:t>Oppenheimer 21</w:t>
      </w:r>
      <w:r w:rsidRPr="00E71691">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0DB70E19" w14:textId="77777777" w:rsidR="005E746D" w:rsidRPr="00E71691" w:rsidRDefault="005E746D" w:rsidP="005E746D">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42A49C90" w14:textId="77777777" w:rsidR="005E746D" w:rsidRPr="00E71691" w:rsidRDefault="005E746D" w:rsidP="005E746D">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40172517" w14:textId="77777777" w:rsidR="005E746D" w:rsidRPr="00E71691" w:rsidRDefault="005E746D" w:rsidP="005E746D">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w:t>
      </w:r>
      <w:r w:rsidRPr="00E71691">
        <w:rPr>
          <w:rStyle w:val="StyleUnderline"/>
        </w:rPr>
        <w:lastRenderedPageBreak/>
        <w:t xml:space="preserve">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52F6C8F5" w14:textId="77777777" w:rsidR="005E746D" w:rsidRPr="00E71691" w:rsidRDefault="005E746D" w:rsidP="005E746D">
      <w:pPr>
        <w:rPr>
          <w:sz w:val="8"/>
          <w:szCs w:val="14"/>
        </w:rPr>
      </w:pPr>
      <w:r w:rsidRPr="00E71691">
        <w:rPr>
          <w:sz w:val="8"/>
          <w:szCs w:val="14"/>
        </w:rPr>
        <w:t>Secular Stagnation</w:t>
      </w:r>
    </w:p>
    <w:p w14:paraId="60884488" w14:textId="77777777" w:rsidR="005E746D" w:rsidRPr="00E71691" w:rsidRDefault="005E746D" w:rsidP="005E746D">
      <w:pPr>
        <w:rPr>
          <w:sz w:val="8"/>
          <w:szCs w:val="14"/>
        </w:rPr>
      </w:pPr>
      <w:r w:rsidRPr="00E71691">
        <w:rPr>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66B9F3F7" w14:textId="77777777" w:rsidR="005E746D" w:rsidRPr="00E71691" w:rsidRDefault="005E746D" w:rsidP="005E746D">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06D12D6A" w14:textId="77777777" w:rsidR="005E746D" w:rsidRPr="00E71691" w:rsidRDefault="005E746D" w:rsidP="005E746D">
      <w:pPr>
        <w:ind w:left="720"/>
        <w:rPr>
          <w:sz w:val="8"/>
          <w:szCs w:val="14"/>
        </w:rPr>
      </w:pPr>
      <w:r w:rsidRPr="00E71691">
        <w:rPr>
          <w:sz w:val="8"/>
          <w:szCs w:val="14"/>
        </w:rPr>
        <w:t>Other factors that make investors similarly pessimistic include rising global inequality and the slowdown in productivity growth…</w:t>
      </w:r>
    </w:p>
    <w:p w14:paraId="21C7F774" w14:textId="77777777" w:rsidR="005E746D" w:rsidRPr="00E71691" w:rsidRDefault="005E746D" w:rsidP="005E746D">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F6CDC9C" w14:textId="77777777" w:rsidR="005E746D" w:rsidRPr="00E71691" w:rsidRDefault="005E746D" w:rsidP="005E746D">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5E57FA60" w14:textId="77777777" w:rsidR="005E746D" w:rsidRPr="00E71691" w:rsidRDefault="005E746D" w:rsidP="005E746D">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02D2D6F" w14:textId="77777777" w:rsidR="005E746D" w:rsidRPr="00E71691" w:rsidRDefault="005E746D" w:rsidP="005E746D">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1034DF22" w14:textId="77777777" w:rsidR="005E746D" w:rsidRPr="00E71691" w:rsidRDefault="005E746D" w:rsidP="005E746D">
      <w:pPr>
        <w:rPr>
          <w:sz w:val="8"/>
          <w:szCs w:val="14"/>
        </w:rPr>
      </w:pPr>
      <w:r w:rsidRPr="00E71691">
        <w:rPr>
          <w:sz w:val="8"/>
          <w:szCs w:val="14"/>
        </w:rPr>
        <w:t>Illiberal Globalization</w:t>
      </w:r>
    </w:p>
    <w:p w14:paraId="5760CCBA" w14:textId="77777777" w:rsidR="005E746D" w:rsidRPr="00E71691" w:rsidRDefault="005E746D" w:rsidP="005E746D">
      <w:pPr>
        <w:rPr>
          <w:sz w:val="8"/>
          <w:szCs w:val="14"/>
        </w:rPr>
      </w:pPr>
      <w:r w:rsidRPr="00E71691">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379AF04F" w14:textId="77777777" w:rsidR="005E746D" w:rsidRPr="00E71691" w:rsidRDefault="005E746D" w:rsidP="005E746D">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4E01E063" w14:textId="77777777" w:rsidR="005E746D" w:rsidRPr="00E71691" w:rsidRDefault="005E746D" w:rsidP="005E746D">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390A2010" w14:textId="77777777" w:rsidR="005E746D" w:rsidRPr="00E71691" w:rsidRDefault="005E746D" w:rsidP="005E746D">
      <w:pPr>
        <w:rPr>
          <w:sz w:val="16"/>
        </w:rPr>
      </w:pPr>
      <w:r w:rsidRPr="00E71691">
        <w:rPr>
          <w:sz w:val="16"/>
        </w:rPr>
        <w:lastRenderedPageBreak/>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547CE771" w14:textId="77777777" w:rsidR="005E746D" w:rsidRPr="00E71691" w:rsidRDefault="005E746D" w:rsidP="005E746D">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56C7CDE4" w14:textId="77777777" w:rsidR="005E746D" w:rsidRPr="00E71691" w:rsidRDefault="005E746D" w:rsidP="005E746D">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4A3276A0" w14:textId="77777777" w:rsidR="005E746D" w:rsidRPr="00E71691" w:rsidRDefault="005E746D" w:rsidP="005E746D">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0CFDA6F4" w14:textId="77777777" w:rsidR="005E746D" w:rsidRPr="00E71691" w:rsidRDefault="005E746D" w:rsidP="005E746D">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79FA9569" w14:textId="77777777" w:rsidR="005E746D" w:rsidRPr="00E71691" w:rsidRDefault="005E746D" w:rsidP="005E746D">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1D42D4E2" w14:textId="3E6D45E8" w:rsidR="005E746D" w:rsidRDefault="005E746D" w:rsidP="005E746D">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 xml:space="preserve">hot </w:t>
      </w:r>
      <w:r w:rsidRPr="00E71691">
        <w:rPr>
          <w:rStyle w:val="Emphasis"/>
          <w:sz w:val="24"/>
          <w:szCs w:val="26"/>
          <w:highlight w:val="cyan"/>
        </w:rPr>
        <w:lastRenderedPageBreak/>
        <w:t>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011FA695" w14:textId="615E2B1B" w:rsidR="008466B0" w:rsidRDefault="008466B0" w:rsidP="008466B0">
      <w:pPr>
        <w:pStyle w:val="Heading4"/>
      </w:pPr>
      <w:r>
        <w:t>Turns case – global war from trade and a weak economy would effect low income families the most – we help them the most.</w:t>
      </w:r>
    </w:p>
    <w:p w14:paraId="62170ED9" w14:textId="77777777" w:rsidR="005E746D" w:rsidRDefault="005E746D" w:rsidP="005E746D">
      <w:pPr>
        <w:pStyle w:val="Heading2"/>
      </w:pPr>
      <w:r>
        <w:lastRenderedPageBreak/>
        <w:t>4</w:t>
      </w:r>
    </w:p>
    <w:p w14:paraId="29A18335" w14:textId="77777777" w:rsidR="005E746D" w:rsidRDefault="005E746D" w:rsidP="005E746D">
      <w:pPr>
        <w:pStyle w:val="Heading4"/>
      </w:pPr>
      <w:r w:rsidRPr="00BC4B37">
        <w:t xml:space="preserve">Interpretation—the aff may not specify a </w:t>
      </w:r>
      <w:r>
        <w:t>just government</w:t>
      </w:r>
    </w:p>
    <w:p w14:paraId="34336311" w14:textId="77777777" w:rsidR="005E746D" w:rsidRDefault="005E746D" w:rsidP="005E746D">
      <w:pPr>
        <w:pStyle w:val="Heading4"/>
      </w:pPr>
      <w:r>
        <w:t xml:space="preserve">A is an generic indefinite singular. Cohen 01 </w:t>
      </w:r>
    </w:p>
    <w:p w14:paraId="326C62B6" w14:textId="77777777" w:rsidR="005E746D" w:rsidRDefault="005E746D" w:rsidP="005E746D">
      <w:pPr>
        <w:rPr>
          <w:rStyle w:val="Style13ptBold"/>
        </w:rPr>
      </w:pPr>
      <w:r w:rsidRPr="00271F77">
        <w:rPr>
          <w:rStyle w:val="Style13ptBold"/>
        </w:rPr>
        <w:t xml:space="preserve">Ariel Cohen (Ben-Gurion University of the Negev), “On the Generic Use of Indefinite Singulars,” Journal of Semantics 18:3, 2001 </w:t>
      </w:r>
      <w:hyperlink r:id="rId11" w:history="1">
        <w:r w:rsidRPr="007723F6">
          <w:rPr>
            <w:rStyle w:val="Hyperlink"/>
            <w:sz w:val="16"/>
          </w:rPr>
          <w:t>https://core.ac.uk/download/pdf/188590876.pdf</w:t>
        </w:r>
      </w:hyperlink>
    </w:p>
    <w:p w14:paraId="0313AA4D" w14:textId="77777777" w:rsidR="005E746D" w:rsidRPr="00271F77" w:rsidRDefault="005E746D" w:rsidP="005E746D">
      <w:pPr>
        <w:rPr>
          <w:rStyle w:val="Style13ptBold"/>
        </w:rPr>
      </w:pPr>
      <w:r>
        <w:rPr>
          <w:rStyle w:val="Style13ptBold"/>
        </w:rPr>
        <w:t xml:space="preserve">*IS generic = </w:t>
      </w:r>
      <w:r w:rsidRPr="00C972AA">
        <w:rPr>
          <w:rStyle w:val="Style13ptBold"/>
        </w:rPr>
        <w:t>Indefinite Singulars</w:t>
      </w:r>
    </w:p>
    <w:p w14:paraId="2478F8B5" w14:textId="77777777" w:rsidR="005E746D" w:rsidRDefault="005E746D" w:rsidP="005E746D">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the supermarket scenario discussed above, only (44.b) is true:</w:t>
      </w:r>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A gentleman opens doors for ladies.</w:t>
      </w:r>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4FE9FC17" w14:textId="77777777" w:rsidR="005E746D" w:rsidRDefault="005E746D" w:rsidP="005E746D">
      <w:pPr>
        <w:pStyle w:val="Heading4"/>
      </w:pPr>
      <w:r>
        <w:t>Rules readings are always generalized – specific instances are not consistent. lCohen 01</w:t>
      </w:r>
    </w:p>
    <w:p w14:paraId="5E78E202" w14:textId="77777777" w:rsidR="005E746D" w:rsidRPr="00271F77" w:rsidRDefault="005E746D" w:rsidP="005E746D">
      <w:pPr>
        <w:rPr>
          <w:sz w:val="16"/>
        </w:rPr>
      </w:pPr>
      <w:r w:rsidRPr="00271F77">
        <w:rPr>
          <w:rStyle w:val="Style13ptBold"/>
        </w:rPr>
        <w:t>Ariel Cohen (Ben-Gurion University of the Negev), “On the Generic Use of Indefinite Singulars,” Journal of Semantics 18:3, 2001 https://core.ac.uk/download/pdf/188590876.pdf</w:t>
      </w:r>
    </w:p>
    <w:p w14:paraId="5E8356E5" w14:textId="77777777" w:rsidR="005E746D" w:rsidRPr="004F776C" w:rsidRDefault="005E746D" w:rsidP="005E746D">
      <w:pPr>
        <w:rPr>
          <w:sz w:val="16"/>
          <w:szCs w:val="16"/>
        </w:rPr>
      </w:pPr>
      <w:r w:rsidRPr="005F6850">
        <w:rPr>
          <w:rStyle w:val="StyleUnderline"/>
          <w:rFonts w:eastAsiaTheme="minorHAnsi"/>
        </w:rPr>
        <w:lastRenderedPageBreak/>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forms part of the description of a general rule</w:t>
      </w:r>
      <w:r w:rsidRPr="00557D4E">
        <w:rPr>
          <w:rStyle w:val="StyleUnderline"/>
          <w:rFonts w:eastAsiaTheme="minorHAnsi"/>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6FA965CE" w14:textId="77777777" w:rsidR="005E746D" w:rsidRPr="003A22DC" w:rsidRDefault="005E746D" w:rsidP="005E746D">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50B38F23" w14:textId="07F80646" w:rsidR="005E746D" w:rsidRPr="00EF3EAD" w:rsidRDefault="005E746D" w:rsidP="005E746D">
      <w:pPr>
        <w:pStyle w:val="Heading4"/>
      </w:pPr>
      <w:r w:rsidRPr="00BC4B37">
        <w:t>Violation—</w:t>
      </w:r>
      <w:r>
        <w:t xml:space="preserve">they specified </w:t>
      </w:r>
      <w:r w:rsidR="00C76276">
        <w:t>the US.</w:t>
      </w:r>
    </w:p>
    <w:p w14:paraId="138722EF" w14:textId="77777777" w:rsidR="005E746D" w:rsidRDefault="005E746D" w:rsidP="005E746D">
      <w:pPr>
        <w:pStyle w:val="Heading4"/>
      </w:pPr>
      <w:r>
        <w:t>Vote neg:</w:t>
      </w:r>
    </w:p>
    <w:p w14:paraId="4253EFE9" w14:textId="77777777" w:rsidR="005E746D" w:rsidRPr="003A22DC" w:rsidRDefault="005E746D" w:rsidP="005E746D">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29278341" w14:textId="77777777" w:rsidR="005E746D" w:rsidRPr="00BC4B37" w:rsidRDefault="005E746D" w:rsidP="005E746D">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6BE324A2" w14:textId="77777777" w:rsidR="005E746D" w:rsidRPr="003A22DC" w:rsidRDefault="005E746D" w:rsidP="005E746D">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4015AC2" w14:textId="77777777" w:rsidR="005E746D" w:rsidRPr="00FF26F2" w:rsidRDefault="005E746D" w:rsidP="005E746D">
      <w:pPr>
        <w:pStyle w:val="Heading4"/>
        <w:rPr>
          <w:rFonts w:eastAsia="Times New Roman"/>
        </w:rPr>
      </w:pPr>
      <w:r w:rsidRPr="00BC4B37">
        <w:rPr>
          <w:rFonts w:eastAsia="Times New Roman"/>
        </w:rPr>
        <w:t xml:space="preserve">No RVIs—it’s your burden to be topical. </w:t>
      </w:r>
    </w:p>
    <w:p w14:paraId="07EA6157" w14:textId="6A2E6B36" w:rsidR="005E746D" w:rsidRDefault="005E746D" w:rsidP="005E746D">
      <w:pPr>
        <w:pStyle w:val="Heading2"/>
      </w:pPr>
      <w:r>
        <w:lastRenderedPageBreak/>
        <w:t>Case</w:t>
      </w:r>
    </w:p>
    <w:p w14:paraId="11D3EF2E" w14:textId="6C176657" w:rsidR="00715FF9" w:rsidRPr="00715FF9" w:rsidRDefault="00715FF9" w:rsidP="00715FF9">
      <w:pPr>
        <w:pStyle w:val="Heading3"/>
      </w:pPr>
      <w:r>
        <w:lastRenderedPageBreak/>
        <w:t>Inequality</w:t>
      </w:r>
    </w:p>
    <w:p w14:paraId="6A8FF8CA" w14:textId="26E45985" w:rsidR="005E746D" w:rsidRDefault="005E746D" w:rsidP="005E746D">
      <w:pPr>
        <w:pStyle w:val="Heading4"/>
      </w:pPr>
      <w:r>
        <w:t>Civil war impact is terrible – january 2021 was the peak when a civil war could happen and it didn’t esclate they essentially have no impact.</w:t>
      </w:r>
      <w:r w:rsidR="00251FA4">
        <w:t xml:space="preserve"> Their card being </w:t>
      </w:r>
      <w:r w:rsidR="00986F20">
        <w:t>before this means it won’t happen.</w:t>
      </w:r>
    </w:p>
    <w:p w14:paraId="14801708" w14:textId="4B0F207E" w:rsidR="00715FF9" w:rsidRPr="00E71691" w:rsidRDefault="00715FF9" w:rsidP="00715FF9">
      <w:pPr>
        <w:pStyle w:val="Heading4"/>
        <w:rPr>
          <w:rFonts w:cs="Arial"/>
        </w:rPr>
      </w:pPr>
      <w:r w:rsidRPr="00E71691">
        <w:rPr>
          <w:rFonts w:cs="Arial"/>
        </w:rPr>
        <w:t xml:space="preserve">Unions </w:t>
      </w:r>
      <w:r w:rsidRPr="00E71691">
        <w:rPr>
          <w:rFonts w:cs="Arial"/>
          <w:u w:val="single"/>
        </w:rPr>
        <w:t>worsen inequality</w:t>
      </w:r>
      <w:r w:rsidRPr="00E71691">
        <w:rPr>
          <w:rFonts w:cs="Arial"/>
        </w:rPr>
        <w:t xml:space="preserve"> </w:t>
      </w:r>
      <w:r w:rsidR="000F30F0">
        <w:rPr>
          <w:rFonts w:cs="Arial"/>
        </w:rPr>
        <w:t>– epstien from the DA</w:t>
      </w:r>
    </w:p>
    <w:p w14:paraId="3C3D0208" w14:textId="77777777" w:rsidR="00715FF9" w:rsidRPr="00E71691" w:rsidRDefault="00715FF9" w:rsidP="00715FF9">
      <w:pPr>
        <w:pStyle w:val="Heading4"/>
        <w:rPr>
          <w:rFonts w:cs="Arial"/>
        </w:rPr>
      </w:pPr>
      <w:r w:rsidRPr="00E71691">
        <w:rPr>
          <w:rFonts w:cs="Arial"/>
        </w:rPr>
        <w:t>Inequality is a non-factor for economic health</w:t>
      </w:r>
    </w:p>
    <w:p w14:paraId="0B83AE66" w14:textId="77777777" w:rsidR="00715FF9" w:rsidRPr="00E71691" w:rsidRDefault="00715FF9" w:rsidP="00715FF9">
      <w:r w:rsidRPr="00E71691">
        <w:rPr>
          <w:rStyle w:val="Style13ptBold"/>
        </w:rPr>
        <w:t>Giles 15</w:t>
      </w:r>
      <w:r w:rsidRPr="00E71691">
        <w:t xml:space="preserve"> (8/18, Chris Giles is the Economics Editor of the Financial Times. Before that he was a leader writer. He reports on international and UK economics and writes a fortnightly column on the UK economy. “Inequality is unjust, not bad for growth”, https://www.ft.com/content/94a7b252-45a1-11e5-b3b2-1672f710807b)</w:t>
      </w:r>
    </w:p>
    <w:p w14:paraId="55C62917" w14:textId="121DA19D" w:rsidR="00715FF9" w:rsidRDefault="00715FF9" w:rsidP="00715FF9">
      <w:pPr>
        <w:rPr>
          <w:sz w:val="16"/>
        </w:rPr>
      </w:pPr>
      <w:r w:rsidRPr="00E71691">
        <w:rPr>
          <w:rStyle w:val="StyleUnderline"/>
          <w:highlight w:val="yellow"/>
        </w:rPr>
        <w:t>Inequality is</w:t>
      </w:r>
      <w:r w:rsidRPr="00E71691">
        <w:rPr>
          <w:rStyle w:val="StyleUnderline"/>
        </w:rPr>
        <w:t xml:space="preserve"> unjust, </w:t>
      </w:r>
      <w:r w:rsidRPr="00E71691">
        <w:rPr>
          <w:rStyle w:val="Emphasis"/>
          <w:highlight w:val="yellow"/>
        </w:rPr>
        <w:t>not bad for growth</w:t>
      </w:r>
      <w:r w:rsidRPr="00E71691">
        <w:rPr>
          <w:rStyle w:val="StyleUnderline"/>
        </w:rPr>
        <w:t xml:space="preserve"> </w:t>
      </w:r>
      <w:r w:rsidRPr="00F160B5">
        <w:rPr>
          <w:sz w:val="16"/>
        </w:rPr>
        <w:t xml:space="preserve">Disparity of income is both a virtue and a vice. The virtue of providing rewards for effort and generating economic growth must be balanced against the vice of inequality’s manifest injustice. Riches derived through good fortune, good parents or being born at a good time are far from easy to defend. </w:t>
      </w:r>
      <w:r w:rsidRPr="00E71691">
        <w:rPr>
          <w:rStyle w:val="StyleUnderline"/>
        </w:rPr>
        <w:t>The problem for society and governments is to determine an acceptable degree of redistribution, balancing</w:t>
      </w:r>
      <w:r w:rsidRPr="00F160B5">
        <w:rPr>
          <w:sz w:val="16"/>
        </w:rPr>
        <w:t xml:space="preserve"> the remaining </w:t>
      </w:r>
      <w:r w:rsidRPr="00E71691">
        <w:rPr>
          <w:rStyle w:val="StyleUnderline"/>
        </w:rPr>
        <w:t>inequality with the blunted incentives from higher taxes and benefits</w:t>
      </w:r>
      <w:r w:rsidRPr="00F160B5">
        <w:rPr>
          <w:sz w:val="16"/>
        </w:rPr>
        <w:t xml:space="preserve">. Or so we thought. </w:t>
      </w:r>
      <w:r w:rsidRPr="00E71691">
        <w:rPr>
          <w:rStyle w:val="StyleUnderline"/>
        </w:rPr>
        <w:t>The past two years have witnessed huge growth in the industry of academic research rejecting this trade-off</w:t>
      </w:r>
      <w:r w:rsidRPr="00F160B5">
        <w:rPr>
          <w:sz w:val="16"/>
        </w:rPr>
        <w:t xml:space="preserve">. </w:t>
      </w:r>
      <w:r w:rsidRPr="00E71691">
        <w:rPr>
          <w:rStyle w:val="StyleUnderline"/>
        </w:rPr>
        <w:t>Lower inequality boosts growth, its advocates claim</w:t>
      </w:r>
      <w:r w:rsidRPr="00F160B5">
        <w:rPr>
          <w:sz w:val="16"/>
        </w:rPr>
        <w:t xml:space="preserve">, so countries really can have more redistribution, a narrower gap between rich and poor, alongside more sustained economic expansion. </w:t>
      </w:r>
      <w:r w:rsidRPr="00E71691">
        <w:rPr>
          <w:rStyle w:val="StyleUnderline"/>
        </w:rPr>
        <w:t>Leading the charge</w:t>
      </w:r>
      <w:r w:rsidRPr="00F160B5">
        <w:rPr>
          <w:sz w:val="16"/>
        </w:rPr>
        <w:t xml:space="preserve"> towards the new consensus </w:t>
      </w:r>
      <w:r w:rsidRPr="00E71691">
        <w:rPr>
          <w:rStyle w:val="StyleUnderline"/>
        </w:rPr>
        <w:t>are</w:t>
      </w:r>
      <w:r w:rsidRPr="00F160B5">
        <w:rPr>
          <w:sz w:val="16"/>
        </w:rPr>
        <w:t xml:space="preserve"> two somewhat surprising institutions — </w:t>
      </w:r>
      <w:r w:rsidRPr="00E71691">
        <w:rPr>
          <w:rStyle w:val="StyleUnderline"/>
          <w:highlight w:val="yellow"/>
        </w:rPr>
        <w:t xml:space="preserve">the </w:t>
      </w:r>
      <w:r w:rsidRPr="00E71691">
        <w:rPr>
          <w:rStyle w:val="Emphasis"/>
          <w:highlight w:val="yellow"/>
        </w:rPr>
        <w:t>I</w:t>
      </w:r>
      <w:r w:rsidRPr="00F160B5">
        <w:rPr>
          <w:sz w:val="16"/>
        </w:rPr>
        <w:t xml:space="preserve">nternational </w:t>
      </w:r>
      <w:r w:rsidRPr="00E71691">
        <w:rPr>
          <w:rStyle w:val="Emphasis"/>
          <w:highlight w:val="yellow"/>
        </w:rPr>
        <w:t>M</w:t>
      </w:r>
      <w:r w:rsidRPr="00F160B5">
        <w:rPr>
          <w:sz w:val="16"/>
        </w:rPr>
        <w:t xml:space="preserve">onetary </w:t>
      </w:r>
      <w:r w:rsidRPr="00E71691">
        <w:rPr>
          <w:rStyle w:val="Emphasis"/>
          <w:highlight w:val="yellow"/>
        </w:rPr>
        <w:t>F</w:t>
      </w:r>
      <w:r w:rsidRPr="00F160B5">
        <w:rPr>
          <w:sz w:val="16"/>
        </w:rPr>
        <w:t xml:space="preserve">und </w:t>
      </w:r>
      <w:r w:rsidRPr="00E71691">
        <w:rPr>
          <w:rStyle w:val="StyleUnderline"/>
          <w:highlight w:val="yellow"/>
        </w:rPr>
        <w:t>and</w:t>
      </w:r>
      <w:r w:rsidRPr="00E71691">
        <w:rPr>
          <w:rStyle w:val="StyleUnderline"/>
        </w:rPr>
        <w:t xml:space="preserve"> the </w:t>
      </w:r>
      <w:r w:rsidRPr="00E71691">
        <w:rPr>
          <w:rStyle w:val="Emphasis"/>
          <w:highlight w:val="yellow"/>
        </w:rPr>
        <w:t>O</w:t>
      </w:r>
      <w:r w:rsidRPr="00F160B5">
        <w:rPr>
          <w:sz w:val="16"/>
        </w:rPr>
        <w:t xml:space="preserve">rganisation for </w:t>
      </w:r>
      <w:r w:rsidRPr="00E71691">
        <w:rPr>
          <w:rStyle w:val="Emphasis"/>
          <w:highlight w:val="yellow"/>
        </w:rPr>
        <w:t>E</w:t>
      </w:r>
      <w:r w:rsidRPr="00F160B5">
        <w:rPr>
          <w:sz w:val="16"/>
        </w:rPr>
        <w:t xml:space="preserve">conomic </w:t>
      </w:r>
      <w:r w:rsidRPr="00E71691">
        <w:rPr>
          <w:rStyle w:val="Emphasis"/>
          <w:highlight w:val="yellow"/>
        </w:rPr>
        <w:t>C</w:t>
      </w:r>
      <w:r w:rsidRPr="00F160B5">
        <w:rPr>
          <w:sz w:val="16"/>
        </w:rPr>
        <w:t xml:space="preserve">ooperation and </w:t>
      </w:r>
      <w:r w:rsidRPr="00E71691">
        <w:rPr>
          <w:rStyle w:val="Emphasis"/>
          <w:highlight w:val="yellow"/>
        </w:rPr>
        <w:t>D</w:t>
      </w:r>
      <w:r w:rsidRPr="00F160B5">
        <w:rPr>
          <w:sz w:val="16"/>
        </w:rPr>
        <w:t xml:space="preserve">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E71691">
        <w:rPr>
          <w:rStyle w:val="StyleUnderline"/>
        </w:rPr>
        <w:t xml:space="preserve">For all the excitement among this rarefied global elite, </w:t>
      </w:r>
      <w:r w:rsidRPr="00E71691">
        <w:rPr>
          <w:rStyle w:val="Emphasis"/>
        </w:rPr>
        <w:t xml:space="preserve">the </w:t>
      </w:r>
      <w:r w:rsidRPr="00E71691">
        <w:rPr>
          <w:rStyle w:val="Emphasis"/>
          <w:highlight w:val="yellow"/>
        </w:rPr>
        <w:t>research results are mundane</w:t>
      </w:r>
      <w:r w:rsidRPr="00F160B5">
        <w:rPr>
          <w:sz w:val="16"/>
          <w:highlight w:val="yellow"/>
        </w:rPr>
        <w:t xml:space="preserve">. </w:t>
      </w:r>
      <w:r w:rsidRPr="00E71691">
        <w:rPr>
          <w:rStyle w:val="StyleUnderline"/>
          <w:highlight w:val="yellow"/>
        </w:rPr>
        <w:t>Economic performance varies</w:t>
      </w:r>
      <w:r w:rsidRPr="00E71691">
        <w:rPr>
          <w:rStyle w:val="StyleUnderline"/>
        </w:rPr>
        <w:t xml:space="preserve"> wildly over time and across countries</w:t>
      </w:r>
      <w:r w:rsidRPr="00F160B5">
        <w:rPr>
          <w:sz w:val="16"/>
        </w:rPr>
        <w:t xml:space="preserve">, yet the </w:t>
      </w:r>
      <w:r w:rsidRPr="00E71691">
        <w:rPr>
          <w:rStyle w:val="StyleUnderline"/>
          <w:highlight w:val="yellow"/>
        </w:rPr>
        <w:t xml:space="preserve">evidence suggests </w:t>
      </w:r>
      <w:r w:rsidRPr="00E71691">
        <w:rPr>
          <w:rStyle w:val="Emphasis"/>
          <w:highlight w:val="yellow"/>
        </w:rPr>
        <w:t>inequality explains only a tiny fraction</w:t>
      </w:r>
      <w:r w:rsidRPr="00E71691">
        <w:rPr>
          <w:rStyle w:val="Emphasis"/>
        </w:rPr>
        <w:t xml:space="preserve"> of these differences</w:t>
      </w:r>
      <w:r w:rsidRPr="00F160B5">
        <w:rPr>
          <w:sz w:val="16"/>
        </w:rPr>
        <w:t xml:space="preserve">. </w:t>
      </w:r>
      <w:r w:rsidRPr="00E71691">
        <w:rPr>
          <w:rStyle w:val="StyleUnderline"/>
        </w:rPr>
        <w:t xml:space="preserve">Whatever effect the gap between rich and poor might have on growth, </w:t>
      </w:r>
      <w:r w:rsidRPr="00E71691">
        <w:rPr>
          <w:rStyle w:val="Emphasis"/>
          <w:highlight w:val="yellow"/>
        </w:rPr>
        <w:t>other forces dominate</w:t>
      </w:r>
      <w:r w:rsidRPr="00E71691">
        <w:rPr>
          <w:rStyle w:val="StyleUnderline"/>
        </w:rPr>
        <w:t>, so we should not look to redistribution as the new engine of growth</w:t>
      </w:r>
      <w:r w:rsidRPr="00F160B5">
        <w:rPr>
          <w:sz w:val="16"/>
        </w:rPr>
        <w:t xml:space="preserve">. </w:t>
      </w:r>
      <w:r w:rsidRPr="00E71691">
        <w:rPr>
          <w:rStyle w:val="StyleUnderline"/>
        </w:rPr>
        <w:t xml:space="preserve">With the results almost entirely based on cross-country correlations, they also have </w:t>
      </w:r>
      <w:r w:rsidRPr="00E71691">
        <w:rPr>
          <w:rStyle w:val="Emphasis"/>
        </w:rPr>
        <w:t>troubling inconsistencies</w:t>
      </w:r>
      <w:r w:rsidRPr="00F160B5">
        <w:rPr>
          <w:sz w:val="16"/>
        </w:rPr>
        <w:t xml:space="preserve">. Ms Lagarde and the IMF research think that a higher income share for the rich harms economic performance while the OECD says only inequality between the poorest and the middle matters. The Paris-based international organisation concludes that a lack of access to skills among the poor is the mechanism by which higher inequality hits growth at the same time as finding no role for skills in its equations on growth. </w:t>
      </w:r>
      <w:r w:rsidRPr="00E71691">
        <w:rPr>
          <w:rStyle w:val="StyleUnderline"/>
        </w:rPr>
        <w:t xml:space="preserve">If the </w:t>
      </w:r>
      <w:r w:rsidRPr="00E71691">
        <w:rPr>
          <w:rStyle w:val="StyleUnderline"/>
          <w:highlight w:val="yellow"/>
        </w:rPr>
        <w:t>global results</w:t>
      </w:r>
      <w:r w:rsidRPr="00E71691">
        <w:rPr>
          <w:rStyle w:val="StyleUnderline"/>
        </w:rPr>
        <w:t xml:space="preserve"> are weak, they also </w:t>
      </w:r>
      <w:r w:rsidRPr="00E71691">
        <w:rPr>
          <w:rStyle w:val="StyleUnderline"/>
          <w:highlight w:val="yellow"/>
        </w:rPr>
        <w:t xml:space="preserve">have close to </w:t>
      </w:r>
      <w:r w:rsidRPr="00E71691">
        <w:rPr>
          <w:rStyle w:val="Emphasis"/>
          <w:highlight w:val="yellow"/>
        </w:rPr>
        <w:t>zero policy prescriptions for rich countries</w:t>
      </w:r>
      <w:r w:rsidRPr="00F160B5">
        <w:rPr>
          <w:sz w:val="16"/>
        </w:rPr>
        <w:t xml:space="preserve"> where the results have caused most excitement — </w:t>
      </w:r>
      <w:r w:rsidRPr="00F160B5">
        <w:rPr>
          <w:sz w:val="16"/>
          <w:highlight w:val="yellow"/>
        </w:rPr>
        <w:t>t</w:t>
      </w:r>
      <w:r w:rsidRPr="00E71691">
        <w:rPr>
          <w:rStyle w:val="StyleUnderline"/>
          <w:highlight w:val="yellow"/>
        </w:rPr>
        <w:t xml:space="preserve">he US </w:t>
      </w:r>
      <w:r w:rsidRPr="00E71691">
        <w:rPr>
          <w:rStyle w:val="StyleUnderline"/>
        </w:rPr>
        <w:t xml:space="preserve">and the UK </w:t>
      </w:r>
      <w:r w:rsidRPr="00E71691">
        <w:rPr>
          <w:rStyle w:val="StyleUnderline"/>
          <w:highlight w:val="yellow"/>
        </w:rPr>
        <w:t>in particular</w:t>
      </w:r>
      <w:r w:rsidRPr="00E71691">
        <w:rPr>
          <w:rStyle w:val="StyleUnderline"/>
        </w:rPr>
        <w:t>. Far from being examples of the worst excesses of capitalism, these Anglo-Saxon nations emerge</w:t>
      </w:r>
      <w:r w:rsidRPr="00F160B5">
        <w:rPr>
          <w:sz w:val="16"/>
        </w:rPr>
        <w:t xml:space="preserve"> from the IMF data set </w:t>
      </w:r>
      <w:r w:rsidRPr="00E71691">
        <w:rPr>
          <w:rStyle w:val="StyleUnderline"/>
        </w:rPr>
        <w:t>as countries with relatively strong growth, low inequality and high redistribution</w:t>
      </w:r>
      <w:r w:rsidRPr="00F160B5">
        <w:rPr>
          <w:sz w:val="16"/>
        </w:rPr>
        <w:t>.</w:t>
      </w:r>
    </w:p>
    <w:p w14:paraId="15CDB7AA" w14:textId="5D4C932C" w:rsidR="00CD21D8" w:rsidRDefault="00CD21D8" w:rsidP="00CD21D8">
      <w:pPr>
        <w:pStyle w:val="Heading4"/>
      </w:pPr>
      <w:r>
        <w:lastRenderedPageBreak/>
        <w:t>War outweighs inequality – a nuclear war effects people with low resources the most – and everyone would be dead.</w:t>
      </w:r>
    </w:p>
    <w:p w14:paraId="2E232D60" w14:textId="77777777" w:rsidR="00715FF9" w:rsidRPr="00E71691" w:rsidRDefault="00715FF9" w:rsidP="00715FF9">
      <w:pPr>
        <w:pStyle w:val="Heading4"/>
        <w:rPr>
          <w:rFonts w:cs="Arial"/>
        </w:rPr>
      </w:pPr>
      <w:r w:rsidRPr="00E71691">
        <w:rPr>
          <w:rFonts w:cs="Arial"/>
        </w:rPr>
        <w:t xml:space="preserve">Inequality has zero effect on war </w:t>
      </w:r>
    </w:p>
    <w:p w14:paraId="1690836F" w14:textId="77777777" w:rsidR="00715FF9" w:rsidRPr="00E71691" w:rsidRDefault="00715FF9" w:rsidP="00715FF9">
      <w:r w:rsidRPr="00E71691">
        <w:t xml:space="preserve">Gal </w:t>
      </w:r>
      <w:r w:rsidRPr="00E71691">
        <w:rPr>
          <w:rStyle w:val="Style13ptBold"/>
        </w:rPr>
        <w:t>Ariely 15</w:t>
      </w:r>
      <w:r w:rsidRPr="00E71691">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410EFEB5" w14:textId="77777777" w:rsidR="00715FF9" w:rsidRPr="00E71691" w:rsidRDefault="00715FF9" w:rsidP="00715FF9">
      <w:pPr>
        <w:rPr>
          <w:sz w:val="12"/>
        </w:rPr>
      </w:pPr>
      <w:r w:rsidRPr="00E71691">
        <w:rPr>
          <w:sz w:val="12"/>
        </w:rPr>
        <w:t xml:space="preserve">With respect to internal explanations, </w:t>
      </w:r>
      <w:r w:rsidRPr="00E71691">
        <w:rPr>
          <w:rStyle w:val="StyleUnderline"/>
        </w:rPr>
        <w:t xml:space="preserve">the </w:t>
      </w:r>
      <w:r w:rsidRPr="00E71691">
        <w:rPr>
          <w:rStyle w:val="StyleUnderline"/>
          <w:highlight w:val="yellow"/>
        </w:rPr>
        <w:t>effects of income inequality</w:t>
      </w:r>
      <w:r w:rsidRPr="00E71691">
        <w:rPr>
          <w:sz w:val="12"/>
        </w:rPr>
        <w:t xml:space="preserve"> and ethnic diversity </w:t>
      </w:r>
      <w:r w:rsidRPr="00E71691">
        <w:rPr>
          <w:rStyle w:val="StyleUnderline"/>
        </w:rPr>
        <w:t xml:space="preserve">are </w:t>
      </w:r>
      <w:r w:rsidRPr="00E71691">
        <w:rPr>
          <w:rStyle w:val="StyleUnderline"/>
          <w:highlight w:val="yellow"/>
        </w:rPr>
        <w:t>presented</w:t>
      </w:r>
      <w:r w:rsidRPr="00E71691">
        <w:rPr>
          <w:sz w:val="12"/>
        </w:rPr>
        <w:t xml:space="preserve"> in Table 3. </w:t>
      </w:r>
      <w:r w:rsidRPr="00E71691">
        <w:rPr>
          <w:rStyle w:val="StyleUnderline"/>
        </w:rPr>
        <w:t>Models</w:t>
      </w:r>
      <w:r w:rsidRPr="00E71691">
        <w:rPr>
          <w:sz w:val="12"/>
        </w:rPr>
        <w:t xml:space="preserve"> 3.1 and 3.2 </w:t>
      </w:r>
      <w:r w:rsidRPr="00E71691">
        <w:rPr>
          <w:rStyle w:val="StyleUnderline"/>
          <w:highlight w:val="yellow"/>
        </w:rPr>
        <w:t>indicate</w:t>
      </w:r>
      <w:r w:rsidRPr="00E71691">
        <w:rPr>
          <w:sz w:val="12"/>
        </w:rPr>
        <w:t xml:space="preserve"> that </w:t>
      </w:r>
      <w:r w:rsidRPr="00E71691">
        <w:rPr>
          <w:rStyle w:val="Emphasis"/>
          <w:highlight w:val="yellow"/>
        </w:rPr>
        <w:t>neither directly affects chauvinism</w:t>
      </w:r>
      <w:r w:rsidRPr="00E71691">
        <w:rPr>
          <w:sz w:val="12"/>
        </w:rPr>
        <w:t xml:space="preserve">. H4 is therefore not supported. The </w:t>
      </w:r>
      <w:r w:rsidRPr="00E71691">
        <w:rPr>
          <w:rStyle w:val="StyleUnderline"/>
        </w:rPr>
        <w:t>results suggest</w:t>
      </w:r>
      <w:r w:rsidRPr="00E71691">
        <w:rPr>
          <w:sz w:val="12"/>
        </w:rPr>
        <w:t xml:space="preserve">, however, that </w:t>
      </w:r>
      <w:r w:rsidRPr="00E71691">
        <w:rPr>
          <w:rStyle w:val="Emphasis"/>
        </w:rPr>
        <w:t>both have a negative effect on</w:t>
      </w:r>
      <w:r w:rsidRPr="00E71691">
        <w:rPr>
          <w:sz w:val="12"/>
        </w:rPr>
        <w:t xml:space="preserve"> the </w:t>
      </w:r>
      <w:r w:rsidRPr="00E71691">
        <w:rPr>
          <w:rStyle w:val="Emphasis"/>
        </w:rPr>
        <w:t xml:space="preserve">national-identification slopes. </w:t>
      </w:r>
      <w:r w:rsidRPr="00E71691">
        <w:rPr>
          <w:rStyle w:val="Emphasis"/>
          <w:highlight w:val="yellow"/>
        </w:rPr>
        <w:t>Contrary to</w:t>
      </w:r>
      <w:r w:rsidRPr="00E71691">
        <w:rPr>
          <w:rStyle w:val="Emphasis"/>
        </w:rPr>
        <w:t xml:space="preserve"> our </w:t>
      </w:r>
      <w:r w:rsidRPr="00E71691">
        <w:rPr>
          <w:rStyle w:val="Emphasis"/>
          <w:highlight w:val="yellow"/>
        </w:rPr>
        <w:t>expectations,</w:t>
      </w:r>
      <w:r w:rsidRPr="00E71691">
        <w:rPr>
          <w:sz w:val="12"/>
          <w:highlight w:val="yellow"/>
        </w:rPr>
        <w:t xml:space="preserve"> </w:t>
      </w:r>
      <w:r w:rsidRPr="00E71691">
        <w:rPr>
          <w:rStyle w:val="StyleUnderline"/>
          <w:highlight w:val="yellow"/>
        </w:rPr>
        <w:t>countries with higher</w:t>
      </w:r>
      <w:r w:rsidRPr="00E71691">
        <w:rPr>
          <w:rStyle w:val="StyleUnderline"/>
        </w:rPr>
        <w:t xml:space="preserve"> levels of </w:t>
      </w:r>
      <w:r w:rsidRPr="00E71691">
        <w:rPr>
          <w:rStyle w:val="StyleUnderline"/>
          <w:highlight w:val="yellow"/>
        </w:rPr>
        <w:t>economic</w:t>
      </w:r>
      <w:r w:rsidRPr="00E71691">
        <w:rPr>
          <w:rStyle w:val="StyleUnderline"/>
        </w:rPr>
        <w:t xml:space="preserve"> </w:t>
      </w:r>
      <w:r w:rsidRPr="00E71691">
        <w:rPr>
          <w:sz w:val="12"/>
        </w:rPr>
        <w:t xml:space="preserve">and ethnic </w:t>
      </w:r>
      <w:r w:rsidRPr="00E71691">
        <w:rPr>
          <w:rStyle w:val="StyleUnderline"/>
          <w:highlight w:val="yellow"/>
        </w:rPr>
        <w:t xml:space="preserve">division </w:t>
      </w:r>
      <w:r w:rsidRPr="00E71691">
        <w:rPr>
          <w:rStyle w:val="StyleUnderline"/>
        </w:rPr>
        <w:t xml:space="preserve">appear to </w:t>
      </w:r>
      <w:r w:rsidRPr="00E71691">
        <w:rPr>
          <w:rStyle w:val="StyleUnderline"/>
          <w:highlight w:val="yellow"/>
        </w:rPr>
        <w:t xml:space="preserve">exhibit a </w:t>
      </w:r>
      <w:r w:rsidRPr="00E71691">
        <w:rPr>
          <w:rStyle w:val="Emphasis"/>
          <w:highlight w:val="yellow"/>
        </w:rPr>
        <w:t>weaker relation between national identification and chauvinism</w:t>
      </w:r>
      <w:r w:rsidRPr="00E71691">
        <w:rPr>
          <w:sz w:val="12"/>
        </w:rPr>
        <w:t xml:space="preserve">. While these findings might seem to contradict H5, </w:t>
      </w:r>
      <w:r w:rsidRPr="00E71691">
        <w:rPr>
          <w:rStyle w:val="StyleUnderline"/>
        </w:rPr>
        <w:t>the pattern was caused by outliers</w:t>
      </w:r>
      <w:r w:rsidRPr="00E71691">
        <w:rPr>
          <w:sz w:val="12"/>
        </w:rPr>
        <w:t xml:space="preserve">. After excluding South Africa—the most unequal and ethnic diverse country in our sample—the effect of ethnic diversity is not even of borderline significance. </w:t>
      </w:r>
      <w:r w:rsidRPr="00E71691">
        <w:rPr>
          <w:rStyle w:val="StyleUnderline"/>
        </w:rPr>
        <w:t>After excluding Chile—the most unequal country</w:t>
      </w:r>
      <w:r w:rsidRPr="00E71691">
        <w:rPr>
          <w:sz w:val="12"/>
        </w:rPr>
        <w:t xml:space="preserve"> in our sample—</w:t>
      </w:r>
      <w:r w:rsidRPr="00E71691">
        <w:rPr>
          <w:rStyle w:val="Emphasis"/>
        </w:rPr>
        <w:t xml:space="preserve">the </w:t>
      </w:r>
      <w:r w:rsidRPr="00E71691">
        <w:rPr>
          <w:rStyle w:val="Emphasis"/>
          <w:highlight w:val="yellow"/>
        </w:rPr>
        <w:t xml:space="preserve">interaction effects for economic inequality were </w:t>
      </w:r>
      <w:r w:rsidRPr="00E71691">
        <w:rPr>
          <w:rStyle w:val="Emphasis"/>
        </w:rPr>
        <w:t xml:space="preserve">also </w:t>
      </w:r>
      <w:r w:rsidRPr="00E71691">
        <w:rPr>
          <w:rStyle w:val="Emphasis"/>
          <w:highlight w:val="yellow"/>
        </w:rPr>
        <w:t>far from significant</w:t>
      </w:r>
      <w:r w:rsidRPr="00E71691">
        <w:rPr>
          <w:sz w:val="12"/>
        </w:rPr>
        <w:t>.</w:t>
      </w:r>
    </w:p>
    <w:p w14:paraId="774E473C" w14:textId="77777777" w:rsidR="00715FF9" w:rsidRPr="00E71691" w:rsidRDefault="00715FF9" w:rsidP="00715FF9">
      <w:pPr>
        <w:rPr>
          <w:sz w:val="12"/>
        </w:rPr>
      </w:pPr>
      <w:r w:rsidRPr="00E71691">
        <w:rPr>
          <w:sz w:val="12"/>
        </w:rPr>
        <w:t xml:space="preserve">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(Moshirzadeh,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(Billig, 1995; Kinder &amp; Kam, 2010).¶ It is thus hardly surprising that </w:t>
      </w:r>
      <w:r w:rsidRPr="00E71691">
        <w:rPr>
          <w:rStyle w:val="StyleUnderline"/>
          <w:highlight w:val="yellow"/>
        </w:rPr>
        <w:t>scholars seeking to</w:t>
      </w:r>
      <w:r w:rsidRPr="00E71691">
        <w:rPr>
          <w:rStyle w:val="StyleUnderline"/>
        </w:rPr>
        <w:t xml:space="preserve"> develop a better </w:t>
      </w:r>
      <w:r w:rsidRPr="00E71691">
        <w:rPr>
          <w:rStyle w:val="StyleUnderline"/>
          <w:highlight w:val="yellow"/>
        </w:rPr>
        <w:t>understand</w:t>
      </w:r>
      <w:r w:rsidRPr="00E71691">
        <w:rPr>
          <w:rStyle w:val="StyleUnderline"/>
        </w:rPr>
        <w:t xml:space="preserve">ing of </w:t>
      </w:r>
      <w:r w:rsidRPr="00E71691">
        <w:rPr>
          <w:rStyle w:val="StyleUnderline"/>
          <w:highlight w:val="yellow"/>
        </w:rPr>
        <w:t xml:space="preserve">conflicts </w:t>
      </w:r>
      <w:r w:rsidRPr="00E71691">
        <w:rPr>
          <w:rStyle w:val="StyleUnderline"/>
        </w:rPr>
        <w:t xml:space="preserve">adopt a social-psychology perspective, </w:t>
      </w:r>
      <w:r w:rsidRPr="00E71691">
        <w:rPr>
          <w:rStyle w:val="StyleUnderline"/>
          <w:highlight w:val="yellow"/>
        </w:rPr>
        <w:t>replac</w:t>
      </w:r>
      <w:r w:rsidRPr="00E71691">
        <w:rPr>
          <w:rStyle w:val="StyleUnderline"/>
        </w:rPr>
        <w:t xml:space="preserve">ing </w:t>
      </w:r>
      <w:r w:rsidRPr="00E71691">
        <w:rPr>
          <w:rStyle w:val="StyleUnderline"/>
          <w:highlight w:val="yellow"/>
        </w:rPr>
        <w:t xml:space="preserve">the </w:t>
      </w:r>
      <w:r w:rsidRPr="00E71691">
        <w:rPr>
          <w:rStyle w:val="Emphasis"/>
          <w:highlight w:val="yellow"/>
        </w:rPr>
        <w:t>deterministic view</w:t>
      </w:r>
      <w:r w:rsidRPr="00E71691">
        <w:rPr>
          <w:rStyle w:val="StyleUnderline"/>
          <w:highlight w:val="yellow"/>
        </w:rPr>
        <w:t xml:space="preserve"> that identification with one’s in-group </w:t>
      </w:r>
      <w:r w:rsidRPr="00E71691">
        <w:rPr>
          <w:rStyle w:val="Emphasis"/>
          <w:highlight w:val="yellow"/>
        </w:rPr>
        <w:t>necessarily</w:t>
      </w:r>
      <w:r w:rsidRPr="00E71691">
        <w:rPr>
          <w:rStyle w:val="StyleUnderline"/>
          <w:highlight w:val="yellow"/>
        </w:rPr>
        <w:t xml:space="preserve"> leads to antagonism towards out-groups with</w:t>
      </w:r>
      <w:r w:rsidRPr="00E71691">
        <w:rPr>
          <w:rStyle w:val="StyleUnderline"/>
        </w:rPr>
        <w:t xml:space="preserve"> an</w:t>
      </w:r>
      <w:r w:rsidRPr="00E71691">
        <w:rPr>
          <w:sz w:val="12"/>
        </w:rPr>
        <w:t xml:space="preserve"> </w:t>
      </w:r>
      <w:r w:rsidRPr="00E71691">
        <w:rPr>
          <w:rStyle w:val="Emphasis"/>
          <w:highlight w:val="yellow"/>
        </w:rPr>
        <w:t>examination of</w:t>
      </w:r>
      <w:r w:rsidRPr="00E71691">
        <w:rPr>
          <w:rStyle w:val="Emphasis"/>
        </w:rPr>
        <w:t xml:space="preserve"> the broader </w:t>
      </w:r>
      <w:r w:rsidRPr="00E71691">
        <w:rPr>
          <w:rStyle w:val="Emphasis"/>
          <w:highlight w:val="yellow"/>
        </w:rPr>
        <w:t>social context</w:t>
      </w:r>
      <w:r w:rsidRPr="00E71691">
        <w:rPr>
          <w:rStyle w:val="Emphasis"/>
        </w:rPr>
        <w:t>.</w:t>
      </w:r>
      <w:r w:rsidRPr="00E71691">
        <w:rPr>
          <w:sz w:val="12"/>
        </w:rPr>
        <w:t xml:space="preserve"> In line with this approach, the present paper focuses on the way in which political and social contexts encourage chauvinistic views towards the international arena and how they affect the relation between national identification and chauvinism.¶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identifi-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(e.g. Jung, 2008; Norris &amp; Inglehart, 2009)—calls for further research of this interpretation. The fact that the current study is cross-sectional must also be taken into account, the findings adducing the relation but not the causal relations between the variables. In contrast to experimental studies, the present design is similarly limited in its ability to offer a robust control for alternative explanations.¶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conflicts.¶ </w:t>
      </w:r>
      <w:r w:rsidRPr="00E71691">
        <w:rPr>
          <w:rStyle w:val="Emphasis"/>
          <w:highlight w:val="yellow"/>
        </w:rPr>
        <w:t>Contrary to</w:t>
      </w:r>
      <w:r w:rsidRPr="00E71691">
        <w:rPr>
          <w:rStyle w:val="Emphasis"/>
        </w:rPr>
        <w:t xml:space="preserve"> what the </w:t>
      </w:r>
      <w:r w:rsidRPr="00E71691">
        <w:rPr>
          <w:rStyle w:val="Emphasis"/>
          <w:highlight w:val="yellow"/>
        </w:rPr>
        <w:t>divisionary theory of national mobilization</w:t>
      </w:r>
      <w:r w:rsidRPr="00E71691">
        <w:rPr>
          <w:rStyle w:val="Emphasis"/>
        </w:rPr>
        <w:t xml:space="preserve"> would lead us to expect,</w:t>
      </w:r>
      <w:r w:rsidRPr="00E71691">
        <w:rPr>
          <w:sz w:val="12"/>
        </w:rPr>
        <w:t xml:space="preserve"> </w:t>
      </w:r>
      <w:r w:rsidRPr="00E71691">
        <w:rPr>
          <w:rStyle w:val="StyleUnderline"/>
          <w:highlight w:val="yellow"/>
        </w:rPr>
        <w:t>neither economic inequality nor</w:t>
      </w:r>
      <w:r w:rsidRPr="00E71691">
        <w:rPr>
          <w:rStyle w:val="StyleUnderline"/>
        </w:rPr>
        <w:t xml:space="preserve"> ethnic </w:t>
      </w:r>
      <w:r w:rsidRPr="00E71691">
        <w:rPr>
          <w:rStyle w:val="StyleUnderline"/>
          <w:highlight w:val="yellow"/>
        </w:rPr>
        <w:t xml:space="preserve">diversity were related to chauvinism </w:t>
      </w:r>
      <w:r w:rsidRPr="00E71691">
        <w:rPr>
          <w:rStyle w:val="StyleUnderline"/>
        </w:rPr>
        <w:t xml:space="preserve">or affected the relation between </w:t>
      </w:r>
      <w:r w:rsidRPr="00E71691">
        <w:rPr>
          <w:rStyle w:val="Emphasis"/>
        </w:rPr>
        <w:t>national identification</w:t>
      </w:r>
      <w:r w:rsidRPr="00E71691">
        <w:rPr>
          <w:rStyle w:val="StyleUnderline"/>
        </w:rPr>
        <w:t xml:space="preserve"> and </w:t>
      </w:r>
      <w:r w:rsidRPr="00E71691">
        <w:rPr>
          <w:rStyle w:val="Emphasis"/>
        </w:rPr>
        <w:t>chauvinism</w:t>
      </w:r>
      <w:r w:rsidRPr="00E71691">
        <w:rPr>
          <w:sz w:val="12"/>
        </w:rPr>
        <w:t xml:space="preserve">.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w:t>
      </w:r>
      <w:r w:rsidRPr="00E71691">
        <w:rPr>
          <w:sz w:val="12"/>
        </w:rPr>
        <w:lastRenderedPageBreak/>
        <w:t>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110FAEB4" w14:textId="77777777" w:rsidR="00715FF9" w:rsidRPr="00E71691" w:rsidRDefault="00715FF9" w:rsidP="00715FF9">
      <w:pPr>
        <w:pStyle w:val="Heading4"/>
        <w:rPr>
          <w:rFonts w:cs="Arial"/>
        </w:rPr>
      </w:pPr>
      <w:r w:rsidRPr="00E71691">
        <w:rPr>
          <w:rFonts w:cs="Arial"/>
        </w:rPr>
        <w:t xml:space="preserve">No </w:t>
      </w:r>
      <w:r w:rsidRPr="00E71691">
        <w:rPr>
          <w:rFonts w:cs="Arial"/>
          <w:u w:val="single"/>
        </w:rPr>
        <w:t>inequality crisis</w:t>
      </w:r>
      <w:r w:rsidRPr="00E71691">
        <w:rPr>
          <w:rFonts w:cs="Arial"/>
        </w:rPr>
        <w:t xml:space="preserve"> – studies </w:t>
      </w:r>
      <w:r w:rsidRPr="00E71691">
        <w:rPr>
          <w:rFonts w:cs="Arial"/>
          <w:u w:val="single"/>
        </w:rPr>
        <w:t>exaggerate</w:t>
      </w:r>
      <w:r w:rsidRPr="00E71691">
        <w:rPr>
          <w:rFonts w:cs="Arial"/>
        </w:rPr>
        <w:t xml:space="preserve"> the risk </w:t>
      </w:r>
    </w:p>
    <w:p w14:paraId="21ADE411" w14:textId="77777777" w:rsidR="00715FF9" w:rsidRPr="00E71691" w:rsidRDefault="00715FF9" w:rsidP="00715FF9">
      <w:r w:rsidRPr="00E71691">
        <w:rPr>
          <w:rStyle w:val="Style13ptBold"/>
        </w:rPr>
        <w:t>Wright</w:t>
      </w:r>
      <w:r w:rsidRPr="00E71691">
        <w:t xml:space="preserve"> et al </w:t>
      </w:r>
      <w:r w:rsidRPr="00E71691">
        <w:rPr>
          <w:rStyle w:val="Style13ptBold"/>
        </w:rPr>
        <w:t>19</w:t>
      </w:r>
      <w:r w:rsidRPr="00E71691">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27132E41" w14:textId="77777777" w:rsidR="00715FF9" w:rsidRPr="00E71691" w:rsidRDefault="00715FF9" w:rsidP="00715FF9">
      <w:pPr>
        <w:rPr>
          <w:sz w:val="16"/>
        </w:rPr>
      </w:pPr>
      <w:r w:rsidRPr="00E71691">
        <w:rPr>
          <w:sz w:val="16"/>
        </w:rPr>
        <w:t xml:space="preserve">Examining household consumption trends tells a similar story. </w:t>
      </w:r>
      <w:r w:rsidRPr="00E71691">
        <w:rPr>
          <w:rStyle w:val="StyleUnderline"/>
        </w:rPr>
        <w:t xml:space="preserve">Scholars have argued that consumption might be a superior measure of welfare, </w:t>
      </w:r>
      <w:r w:rsidRPr="00E71691">
        <w:rPr>
          <w:rStyle w:val="StyleUnderline"/>
          <w:highlight w:val="cyan"/>
        </w:rPr>
        <w:t>given a “</w:t>
      </w:r>
      <w:r w:rsidRPr="00E71691">
        <w:rPr>
          <w:rStyle w:val="StyleUnderline"/>
        </w:rPr>
        <w:t xml:space="preserve">closer link between </w:t>
      </w:r>
      <w:r w:rsidRPr="00E71691">
        <w:rPr>
          <w:rStyle w:val="Emphasis"/>
        </w:rPr>
        <w:t>consumption</w:t>
      </w:r>
      <w:r w:rsidRPr="00E71691">
        <w:rPr>
          <w:rStyle w:val="StyleUnderline"/>
        </w:rPr>
        <w:t xml:space="preserve"> and </w:t>
      </w:r>
      <w:r w:rsidRPr="00E71691">
        <w:rPr>
          <w:rStyle w:val="Emphasis"/>
        </w:rPr>
        <w:t>well-being</w:t>
      </w:r>
      <w:r w:rsidRPr="00E71691">
        <w:rPr>
          <w:sz w:val="16"/>
        </w:rPr>
        <w:t xml:space="preserve">.”87 </w:t>
      </w:r>
      <w:r w:rsidRPr="00E71691">
        <w:rPr>
          <w:rStyle w:val="StyleUnderline"/>
          <w:highlight w:val="cyan"/>
        </w:rPr>
        <w:t>Consumption trends</w:t>
      </w:r>
      <w:r w:rsidRPr="00E71691">
        <w:rPr>
          <w:rStyle w:val="StyleUnderline"/>
        </w:rPr>
        <w:t xml:space="preserve"> would also </w:t>
      </w:r>
      <w:r w:rsidRPr="00E71691">
        <w:rPr>
          <w:rStyle w:val="StyleUnderline"/>
          <w:highlight w:val="cyan"/>
        </w:rPr>
        <w:t>seem</w:t>
      </w:r>
      <w:r w:rsidRPr="00E71691">
        <w:rPr>
          <w:rStyle w:val="StyleUnderline"/>
        </w:rPr>
        <w:t xml:space="preserve"> to be </w:t>
      </w:r>
      <w:r w:rsidRPr="00E71691">
        <w:rPr>
          <w:rStyle w:val="StyleUnderline"/>
          <w:highlight w:val="cyan"/>
        </w:rPr>
        <w:t>relevant</w:t>
      </w:r>
      <w:r w:rsidRPr="00E71691">
        <w:rPr>
          <w:rStyle w:val="StyleUnderline"/>
        </w:rPr>
        <w:t xml:space="preserve"> when considering </w:t>
      </w:r>
      <w:r w:rsidRPr="00E71691">
        <w:rPr>
          <w:rStyle w:val="Emphasis"/>
        </w:rPr>
        <w:t>antitrust enforcement</w:t>
      </w:r>
      <w:r w:rsidRPr="00E71691">
        <w:rPr>
          <w:rStyle w:val="StyleUnderline"/>
        </w:rPr>
        <w:t xml:space="preserve"> efforts, as they offer more information regarding economic effects than isolated income or wealth measurements. Examining household </w:t>
      </w:r>
      <w:r w:rsidRPr="00E71691">
        <w:rPr>
          <w:rStyle w:val="StyleUnderline"/>
          <w:highlight w:val="cyan"/>
        </w:rPr>
        <w:t>consumption</w:t>
      </w:r>
      <w:r w:rsidRPr="00E71691">
        <w:rPr>
          <w:rStyle w:val="StyleUnderline"/>
        </w:rPr>
        <w:t xml:space="preserve"> over the last couple decades </w:t>
      </w:r>
      <w:r w:rsidRPr="00E71691">
        <w:rPr>
          <w:rStyle w:val="StyleUnderline"/>
          <w:highlight w:val="cyan"/>
        </w:rPr>
        <w:t>indicates</w:t>
      </w:r>
      <w:r w:rsidRPr="00E71691">
        <w:rPr>
          <w:rStyle w:val="StyleUnderline"/>
        </w:rPr>
        <w:t xml:space="preserve"> that </w:t>
      </w:r>
      <w:r w:rsidRPr="00E71691">
        <w:rPr>
          <w:rStyle w:val="StyleUnderline"/>
          <w:highlight w:val="cyan"/>
        </w:rPr>
        <w:t>inequality is increasing</w:t>
      </w:r>
      <w:r w:rsidRPr="00E71691">
        <w:rPr>
          <w:rStyle w:val="StyleUnderline"/>
        </w:rPr>
        <w:t xml:space="preserve"> but at </w:t>
      </w:r>
      <w:r w:rsidRPr="00E71691">
        <w:rPr>
          <w:rStyle w:val="StyleUnderline"/>
          <w:highlight w:val="cyan"/>
        </w:rPr>
        <w:t xml:space="preserve">a </w:t>
      </w:r>
      <w:r w:rsidRPr="00E71691">
        <w:rPr>
          <w:rStyle w:val="Emphasis"/>
          <w:highlight w:val="cyan"/>
        </w:rPr>
        <w:t>muted rate</w:t>
      </w:r>
      <w:r w:rsidRPr="00E71691">
        <w:rPr>
          <w:sz w:val="16"/>
        </w:rPr>
        <w:t>.</w:t>
      </w:r>
    </w:p>
    <w:p w14:paraId="25E2316E" w14:textId="77777777" w:rsidR="00715FF9" w:rsidRPr="00F160B5" w:rsidRDefault="00715FF9" w:rsidP="00715FF9">
      <w:pPr>
        <w:rPr>
          <w:sz w:val="16"/>
        </w:rPr>
      </w:pPr>
      <w:r w:rsidRPr="00E71691">
        <w:rPr>
          <w:sz w:val="16"/>
        </w:rPr>
        <w:t xml:space="preserve">Accordingly, the evidence does seem to indicate inequality is increasing by some amount. </w:t>
      </w:r>
      <w:r w:rsidRPr="00E71691">
        <w:rPr>
          <w:rStyle w:val="StyleUnderline"/>
          <w:highlight w:val="cyan"/>
        </w:rPr>
        <w:t xml:space="preserve">Potentially </w:t>
      </w:r>
      <w:r w:rsidRPr="00E71691">
        <w:rPr>
          <w:rStyle w:val="Emphasis"/>
          <w:highlight w:val="cyan"/>
        </w:rPr>
        <w:t>more-accurate</w:t>
      </w:r>
      <w:r w:rsidRPr="00E71691">
        <w:rPr>
          <w:sz w:val="16"/>
          <w:highlight w:val="cyan"/>
        </w:rPr>
        <w:t xml:space="preserve"> </w:t>
      </w:r>
      <w:r w:rsidRPr="00E71691">
        <w:rPr>
          <w:rStyle w:val="StyleUnderline"/>
          <w:highlight w:val="cyan"/>
        </w:rPr>
        <w:t>measures of income and welfare</w:t>
      </w:r>
      <w:r w:rsidRPr="00E71691">
        <w:rPr>
          <w:rStyle w:val="StyleUnderline"/>
        </w:rPr>
        <w:t xml:space="preserve">, however, </w:t>
      </w:r>
      <w:r w:rsidRPr="00E71691">
        <w:rPr>
          <w:rStyle w:val="StyleUnderline"/>
          <w:highlight w:val="cyan"/>
        </w:rPr>
        <w:t>suggest this trend is not as significant as populists claim</w:t>
      </w:r>
      <w:r w:rsidRPr="00E71691">
        <w:rPr>
          <w:sz w:val="16"/>
        </w:rPr>
        <w:t>. So, the first assumption in this particular populist theory appears to be valid, if often overstated. That leads us to the second—and for this discussion, the critical—assumption that antitrust enforcement is driving the apparent inequality trend.</w:t>
      </w:r>
    </w:p>
    <w:p w14:paraId="718F1D2D" w14:textId="77777777" w:rsidR="00715FF9" w:rsidRPr="00142CB2" w:rsidRDefault="00715FF9" w:rsidP="00715FF9">
      <w:pPr>
        <w:pStyle w:val="Heading4"/>
      </w:pPr>
      <w:r>
        <w:t>Tons of alt causes to inequality – wealth inequality living standards all sorts of different reasons as to why it occurs, the aff can’t solve</w:t>
      </w:r>
    </w:p>
    <w:p w14:paraId="0E62406F" w14:textId="77777777" w:rsidR="00715FF9" w:rsidRPr="00715FF9" w:rsidRDefault="00715FF9" w:rsidP="00715FF9"/>
    <w:p w14:paraId="70BFDF7B" w14:textId="4BB81B63" w:rsidR="00715FF9" w:rsidRDefault="00715FF9" w:rsidP="00715FF9">
      <w:pPr>
        <w:pStyle w:val="Heading3"/>
      </w:pPr>
      <w:r>
        <w:lastRenderedPageBreak/>
        <w:t>Cap</w:t>
      </w:r>
    </w:p>
    <w:p w14:paraId="70FF7057" w14:textId="32DCA550" w:rsidR="00715FF9" w:rsidRDefault="00FA69D7" w:rsidP="00715FF9">
      <w:pPr>
        <w:pStyle w:val="Heading4"/>
      </w:pPr>
      <w:r>
        <w:t>This just says cap bad – nothing about how they solve for it.</w:t>
      </w:r>
    </w:p>
    <w:p w14:paraId="2ABA3A20" w14:textId="77777777" w:rsidR="00715FF9" w:rsidRPr="00191E97" w:rsidRDefault="00715FF9" w:rsidP="00715FF9">
      <w:pPr>
        <w:pStyle w:val="Heading4"/>
        <w:rPr>
          <w:u w:val="single"/>
        </w:rPr>
      </w:pPr>
      <w:r>
        <w:t xml:space="preserve">Neolib </w:t>
      </w:r>
      <w:r w:rsidRPr="00191E97">
        <w:t xml:space="preserve">model is </w:t>
      </w:r>
      <w:r w:rsidRPr="00191E97">
        <w:rPr>
          <w:u w:val="single"/>
        </w:rPr>
        <w:t>inevitable</w:t>
      </w:r>
      <w:r w:rsidRPr="00191E97">
        <w:t xml:space="preserve"> and </w:t>
      </w:r>
      <w:r w:rsidRPr="00191E97">
        <w:rPr>
          <w:u w:val="single"/>
        </w:rPr>
        <w:t>self-correcting</w:t>
      </w:r>
    </w:p>
    <w:p w14:paraId="4554B152" w14:textId="77777777" w:rsidR="00715FF9" w:rsidRPr="00191E97" w:rsidRDefault="00715FF9" w:rsidP="00715FF9">
      <w:pPr>
        <w:rPr>
          <w:b/>
          <w:sz w:val="26"/>
        </w:rPr>
      </w:pPr>
      <w:r w:rsidRPr="00191E97">
        <w:rPr>
          <w:rStyle w:val="Style13ptBold"/>
        </w:rPr>
        <w:t xml:space="preserve">Kaletsky ’10 </w:t>
      </w:r>
      <w:r w:rsidRPr="00191E97">
        <w:rPr>
          <w:sz w:val="16"/>
        </w:rPr>
        <w:t>(Anatole,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“Capitalism 4 0: The Birth of a New Economy in the Aftermath of Crisis” )</w:t>
      </w:r>
    </w:p>
    <w:p w14:paraId="01613E9A" w14:textId="77777777" w:rsidR="00420E3C" w:rsidRDefault="00715FF9" w:rsidP="00715FF9">
      <w:pPr>
        <w:rPr>
          <w:rStyle w:val="StyleUnderline"/>
        </w:rPr>
      </w:pPr>
      <w:r w:rsidRPr="00191E97">
        <w:rPr>
          <w:sz w:val="16"/>
        </w:rPr>
        <w:t xml:space="preserve">The world did not end. </w:t>
      </w:r>
      <w:r w:rsidRPr="00A262C7">
        <w:rPr>
          <w:rStyle w:val="StyleUnderline"/>
          <w:highlight w:val="cyan"/>
        </w:rPr>
        <w:t>Despite</w:t>
      </w:r>
      <w:r w:rsidRPr="00A262C7">
        <w:rPr>
          <w:rStyle w:val="StyleUnderline"/>
        </w:rPr>
        <w:t xml:space="preserve"> all the </w:t>
      </w:r>
      <w:r w:rsidRPr="00A262C7">
        <w:rPr>
          <w:rStyle w:val="StyleUnderline"/>
          <w:highlight w:val="cyan"/>
        </w:rPr>
        <w:t>forebodings of disaster</w:t>
      </w:r>
      <w:r w:rsidRPr="00191E97">
        <w:rPr>
          <w:sz w:val="16"/>
        </w:rPr>
        <w:t xml:space="preserve"> in the 2007– 09 financial crisis, </w:t>
      </w:r>
      <w:r w:rsidRPr="00A262C7">
        <w:rPr>
          <w:rStyle w:val="StyleUnderline"/>
        </w:rPr>
        <w:t>the first decade of the twenty-first century passed rather uneventfully into the second</w:t>
      </w:r>
      <w:r w:rsidRPr="00191E97">
        <w:rPr>
          <w:sz w:val="16"/>
        </w:rPr>
        <w:t xml:space="preserve">. </w:t>
      </w:r>
      <w:r w:rsidRPr="00A262C7">
        <w:rPr>
          <w:rStyle w:val="StyleUnderline"/>
          <w:highlight w:val="cyan"/>
        </w:rPr>
        <w:t>The riots</w:t>
      </w:r>
      <w:r w:rsidRPr="00191E97">
        <w:rPr>
          <w:sz w:val="16"/>
        </w:rPr>
        <w:t xml:space="preserve">, soup kitchens, and bankruptcies </w:t>
      </w:r>
      <w:r w:rsidRPr="00191E97">
        <w:rPr>
          <w:rStyle w:val="Emphasis"/>
          <w:highlight w:val="cyan"/>
        </w:rPr>
        <w:t>predicted by many</w:t>
      </w:r>
      <w:r w:rsidRPr="00191E97">
        <w:rPr>
          <w:sz w:val="16"/>
        </w:rPr>
        <w:t xml:space="preserve"> of the world’s most respected economists </w:t>
      </w:r>
      <w:r w:rsidRPr="00191E97">
        <w:rPr>
          <w:rStyle w:val="Emphasis"/>
          <w:highlight w:val="cyan"/>
        </w:rPr>
        <w:t>did not materialize</w:t>
      </w:r>
      <w:r w:rsidRPr="00191E97">
        <w:rPr>
          <w:sz w:val="16"/>
        </w:rPr>
        <w:t xml:space="preserve">— </w:t>
      </w:r>
      <w:r w:rsidRPr="00A262C7">
        <w:rPr>
          <w:rStyle w:val="StyleUnderline"/>
        </w:rPr>
        <w:t xml:space="preserve">and </w:t>
      </w:r>
      <w:r w:rsidRPr="00A262C7">
        <w:rPr>
          <w:rStyle w:val="StyleUnderline"/>
          <w:highlight w:val="cyan"/>
        </w:rPr>
        <w:t>no one</w:t>
      </w:r>
      <w:r w:rsidRPr="00191E97">
        <w:rPr>
          <w:sz w:val="16"/>
        </w:rPr>
        <w:t xml:space="preserve"> any longer </w:t>
      </w:r>
      <w:r w:rsidRPr="00191E97">
        <w:rPr>
          <w:rStyle w:val="Emphasis"/>
          <w:highlight w:val="cyan"/>
        </w:rPr>
        <w:t>expects the</w:t>
      </w:r>
      <w:r w:rsidRPr="00191E97">
        <w:rPr>
          <w:rStyle w:val="Emphasis"/>
        </w:rPr>
        <w:t xml:space="preserve"> global </w:t>
      </w:r>
      <w:r w:rsidRPr="00191E97">
        <w:rPr>
          <w:rStyle w:val="Emphasis"/>
          <w:highlight w:val="cyan"/>
        </w:rPr>
        <w:t>capitalist system to collapse</w:t>
      </w:r>
      <w:r w:rsidRPr="00191E97">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191E97">
        <w:rPr>
          <w:rStyle w:val="Emphasis"/>
          <w:highlight w:val="cyan"/>
        </w:rPr>
        <w:t>globalization will continue</w:t>
      </w:r>
      <w:r w:rsidRPr="00191E97">
        <w:rPr>
          <w:sz w:val="16"/>
        </w:rPr>
        <w:t xml:space="preserve"> and many parts of the world will gradually regain their prosperity of the precrisis period, the traumatic effects of 2007– 09 will not be quickly forgotten. And the </w:t>
      </w:r>
      <w:r w:rsidRPr="00A262C7">
        <w:rPr>
          <w:rStyle w:val="StyleUnderline"/>
        </w:rPr>
        <w:t>economic costs will linger for decades</w:t>
      </w:r>
      <w:r w:rsidRPr="00191E97">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262C7">
        <w:rPr>
          <w:rStyle w:val="StyleUnderline"/>
        </w:rPr>
        <w:t xml:space="preserve">The </w:t>
      </w:r>
      <w:r w:rsidRPr="00A262C7">
        <w:rPr>
          <w:rStyle w:val="StyleUnderline"/>
          <w:highlight w:val="cyan"/>
        </w:rPr>
        <w:t>traumatic</w:t>
      </w:r>
      <w:r w:rsidRPr="00A262C7">
        <w:rPr>
          <w:rStyle w:val="StyleUnderline"/>
        </w:rPr>
        <w:t xml:space="preserve"> </w:t>
      </w:r>
      <w:r w:rsidRPr="00A262C7">
        <w:rPr>
          <w:rStyle w:val="StyleUnderline"/>
          <w:highlight w:val="cyan"/>
        </w:rPr>
        <w:t>events</w:t>
      </w:r>
      <w:r w:rsidRPr="00A262C7">
        <w:rPr>
          <w:rStyle w:val="StyleUnderline"/>
        </w:rPr>
        <w:t xml:space="preserve"> of</w:t>
      </w:r>
      <w:r w:rsidRPr="00191E97">
        <w:rPr>
          <w:sz w:val="16"/>
        </w:rPr>
        <w:t xml:space="preserve"> 2007– </w:t>
      </w:r>
      <w:r w:rsidRPr="00A262C7">
        <w:rPr>
          <w:rStyle w:val="StyleUnderline"/>
        </w:rPr>
        <w:t>09</w:t>
      </w:r>
      <w:r w:rsidRPr="00191E97">
        <w:rPr>
          <w:sz w:val="16"/>
        </w:rPr>
        <w:t xml:space="preserve"> </w:t>
      </w:r>
      <w:r w:rsidRPr="00A262C7">
        <w:rPr>
          <w:rStyle w:val="StyleUnderline"/>
        </w:rPr>
        <w:t xml:space="preserve">will </w:t>
      </w:r>
      <w:r w:rsidRPr="00A262C7">
        <w:rPr>
          <w:rStyle w:val="StyleUnderline"/>
          <w:highlight w:val="cyan"/>
        </w:rPr>
        <w:t>neither destroy nor diminish</w:t>
      </w:r>
      <w:r w:rsidRPr="00A262C7">
        <w:rPr>
          <w:rStyle w:val="StyleUnderline"/>
        </w:rPr>
        <w:t xml:space="preserve"> the </w:t>
      </w:r>
      <w:r w:rsidRPr="00A262C7">
        <w:rPr>
          <w:rStyle w:val="StyleUnderline"/>
          <w:highlight w:val="cyan"/>
        </w:rPr>
        <w:t>fundamental</w:t>
      </w:r>
      <w:r w:rsidRPr="00191E97">
        <w:rPr>
          <w:sz w:val="16"/>
        </w:rPr>
        <w:t xml:space="preserve"> human </w:t>
      </w:r>
      <w:r w:rsidRPr="00A262C7">
        <w:rPr>
          <w:rStyle w:val="StyleUnderline"/>
          <w:highlight w:val="cyan"/>
        </w:rPr>
        <w:t xml:space="preserve">urges that </w:t>
      </w:r>
      <w:r w:rsidRPr="00A262C7">
        <w:rPr>
          <w:rStyle w:val="StyleUnderline"/>
        </w:rPr>
        <w:t xml:space="preserve">have always </w:t>
      </w:r>
      <w:r w:rsidRPr="00A262C7">
        <w:rPr>
          <w:rStyle w:val="StyleUnderline"/>
          <w:highlight w:val="cyan"/>
        </w:rPr>
        <w:t>powered the capitalist system</w:t>
      </w:r>
    </w:p>
    <w:p w14:paraId="6924D5A3" w14:textId="77777777" w:rsidR="00420E3C" w:rsidRDefault="00420E3C" w:rsidP="00715FF9">
      <w:pPr>
        <w:rPr>
          <w:rStyle w:val="StyleUnderline"/>
        </w:rPr>
      </w:pPr>
    </w:p>
    <w:p w14:paraId="08ECD90E" w14:textId="77777777" w:rsidR="005A7EA5" w:rsidRPr="005A7EA5" w:rsidRDefault="005A7EA5" w:rsidP="005A7EA5"/>
    <w:sectPr w:rsidR="005A7EA5" w:rsidRPr="005A7EA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2A42F" w14:textId="77777777" w:rsidR="00DB2084" w:rsidRDefault="00DB2084" w:rsidP="00FA69D7">
      <w:pPr>
        <w:spacing w:after="0" w:line="240" w:lineRule="auto"/>
      </w:pPr>
      <w:r>
        <w:separator/>
      </w:r>
    </w:p>
  </w:endnote>
  <w:endnote w:type="continuationSeparator" w:id="0">
    <w:p w14:paraId="5CB7DD31" w14:textId="77777777" w:rsidR="00DB2084" w:rsidRDefault="00DB2084" w:rsidP="00FA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C3844" w14:textId="77777777" w:rsidR="00DB2084" w:rsidRDefault="00DB2084" w:rsidP="00FA69D7">
      <w:pPr>
        <w:spacing w:after="0" w:line="240" w:lineRule="auto"/>
      </w:pPr>
      <w:r>
        <w:separator/>
      </w:r>
    </w:p>
  </w:footnote>
  <w:footnote w:type="continuationSeparator" w:id="0">
    <w:p w14:paraId="48FC7C3B" w14:textId="77777777" w:rsidR="00DB2084" w:rsidRDefault="00DB2084" w:rsidP="00FA69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0952C4"/>
    <w:multiLevelType w:val="hybridMultilevel"/>
    <w:tmpl w:val="84DA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8E3982"/>
    <w:multiLevelType w:val="hybridMultilevel"/>
    <w:tmpl w:val="A5A657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746D"/>
    <w:rsid w:val="000005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0F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FA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E3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A6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EA5"/>
    <w:rsid w:val="005B21FA"/>
    <w:rsid w:val="005B3244"/>
    <w:rsid w:val="005B6EE8"/>
    <w:rsid w:val="005B7731"/>
    <w:rsid w:val="005C4515"/>
    <w:rsid w:val="005C5602"/>
    <w:rsid w:val="005C74A6"/>
    <w:rsid w:val="005D3B4D"/>
    <w:rsid w:val="005D615C"/>
    <w:rsid w:val="005E1860"/>
    <w:rsid w:val="005E746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FF9"/>
    <w:rsid w:val="00717B01"/>
    <w:rsid w:val="007227D9"/>
    <w:rsid w:val="0072491F"/>
    <w:rsid w:val="00725598"/>
    <w:rsid w:val="007374A1"/>
    <w:rsid w:val="00752712"/>
    <w:rsid w:val="00753A84"/>
    <w:rsid w:val="007611F5"/>
    <w:rsid w:val="007619E4"/>
    <w:rsid w:val="00761E75"/>
    <w:rsid w:val="0076495E"/>
    <w:rsid w:val="00765FC8"/>
    <w:rsid w:val="00775694"/>
    <w:rsid w:val="007832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6B0"/>
    <w:rsid w:val="008536AF"/>
    <w:rsid w:val="00853D40"/>
    <w:rsid w:val="008564FC"/>
    <w:rsid w:val="00864E76"/>
    <w:rsid w:val="00871D4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F2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276"/>
    <w:rsid w:val="00C81619"/>
    <w:rsid w:val="00CA013C"/>
    <w:rsid w:val="00CA294C"/>
    <w:rsid w:val="00CA6D6D"/>
    <w:rsid w:val="00CC7A4E"/>
    <w:rsid w:val="00CD1359"/>
    <w:rsid w:val="00CD21D8"/>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08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507"/>
    <w:rsid w:val="00F277AA"/>
    <w:rsid w:val="00F31955"/>
    <w:rsid w:val="00F34C06"/>
    <w:rsid w:val="00F43EA3"/>
    <w:rsid w:val="00F50C55"/>
    <w:rsid w:val="00F57FFB"/>
    <w:rsid w:val="00F601E6"/>
    <w:rsid w:val="00F73954"/>
    <w:rsid w:val="00F94060"/>
    <w:rsid w:val="00FA56F6"/>
    <w:rsid w:val="00FA69D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4AACF"/>
  <w14:defaultImageDpi w14:val="300"/>
  <w15:docId w15:val="{A92DD4F8-B109-384E-9389-678C357F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29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2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29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29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CA29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2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94C"/>
  </w:style>
  <w:style w:type="character" w:customStyle="1" w:styleId="Heading1Char">
    <w:name w:val="Heading 1 Char"/>
    <w:aliases w:val="Pocket Char"/>
    <w:basedOn w:val="DefaultParagraphFont"/>
    <w:link w:val="Heading1"/>
    <w:uiPriority w:val="9"/>
    <w:rsid w:val="00CA29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29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294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CA29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294C"/>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CA294C"/>
    <w:rPr>
      <w:b w:val="0"/>
      <w:sz w:val="26"/>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CA29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A294C"/>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CA294C"/>
    <w:rPr>
      <w:color w:val="auto"/>
      <w:u w:val="none"/>
    </w:rPr>
  </w:style>
  <w:style w:type="paragraph" w:styleId="DocumentMap">
    <w:name w:val="Document Map"/>
    <w:basedOn w:val="Normal"/>
    <w:link w:val="DocumentMapChar"/>
    <w:uiPriority w:val="99"/>
    <w:semiHidden/>
    <w:unhideWhenUsed/>
    <w:rsid w:val="00CA29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294C"/>
    <w:rPr>
      <w:rFonts w:ascii="Lucida Grande" w:hAnsi="Lucida Grande" w:cs="Lucida Grande"/>
    </w:rPr>
  </w:style>
  <w:style w:type="paragraph" w:customStyle="1" w:styleId="textbold">
    <w:name w:val="text bold"/>
    <w:basedOn w:val="Normal"/>
    <w:link w:val="Emphasis"/>
    <w:autoRedefine/>
    <w:uiPriority w:val="20"/>
    <w:qFormat/>
    <w:rsid w:val="005E746D"/>
    <w:rPr>
      <w:b/>
      <w:iCs/>
      <w:u w:val="single"/>
    </w:rPr>
  </w:style>
  <w:style w:type="paragraph" w:customStyle="1" w:styleId="Emphasis1">
    <w:name w:val="Emphasis1"/>
    <w:basedOn w:val="Normal"/>
    <w:autoRedefine/>
    <w:uiPriority w:val="20"/>
    <w:qFormat/>
    <w:rsid w:val="005E74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
    <w:basedOn w:val="Normal"/>
    <w:next w:val="Normal"/>
    <w:link w:val="TitleChar1"/>
    <w:uiPriority w:val="5"/>
    <w:qFormat/>
    <w:rsid w:val="00715FF9"/>
    <w:pPr>
      <w:pBdr>
        <w:bottom w:val="single" w:sz="8" w:space="4" w:color="4F81BD"/>
      </w:pBdr>
      <w:spacing w:after="30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title Char,UNDERLINE Char,Cites and Cards Char,Bold Underlined Char"/>
    <w:basedOn w:val="DefaultParagraphFont"/>
    <w:link w:val="Title"/>
    <w:uiPriority w:val="5"/>
    <w:rsid w:val="00715FF9"/>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A6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9D7"/>
    <w:rPr>
      <w:rFonts w:ascii="Calibri" w:hAnsi="Calibri" w:cs="Calibri"/>
      <w:sz w:val="22"/>
    </w:rPr>
  </w:style>
  <w:style w:type="paragraph" w:styleId="Footer">
    <w:name w:val="footer"/>
    <w:basedOn w:val="Normal"/>
    <w:link w:val="FooterChar"/>
    <w:uiPriority w:val="99"/>
    <w:unhideWhenUsed/>
    <w:rsid w:val="00FA6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9D7"/>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e.ac.uk/download/pdf/188590876.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25</Pages>
  <Words>11587</Words>
  <Characters>66052</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16</cp:revision>
  <dcterms:created xsi:type="dcterms:W3CDTF">2021-11-07T18:18:00Z</dcterms:created>
  <dcterms:modified xsi:type="dcterms:W3CDTF">2021-11-20T04:12:00Z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