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4156E" w14:textId="7C18757C" w:rsidR="00E42E4C" w:rsidRDefault="006452EC" w:rsidP="006452EC">
      <w:pPr>
        <w:pStyle w:val="Heading1"/>
      </w:pPr>
      <w:r>
        <w:t>Damus – Round 3 – 1NC</w:t>
      </w:r>
    </w:p>
    <w:p w14:paraId="51600936" w14:textId="5B4F4A14" w:rsidR="006452EC" w:rsidRDefault="006452EC" w:rsidP="006452EC">
      <w:pPr>
        <w:pStyle w:val="Heading2"/>
      </w:pPr>
      <w:r>
        <w:lastRenderedPageBreak/>
        <w:t>1</w:t>
      </w:r>
    </w:p>
    <w:p w14:paraId="290FDD9B" w14:textId="77777777" w:rsidR="006452EC" w:rsidRPr="00E71691" w:rsidRDefault="006452EC" w:rsidP="006452EC">
      <w:pPr>
        <w:pStyle w:val="Heading4"/>
        <w:rPr>
          <w:rFonts w:cs="Arial"/>
        </w:rPr>
      </w:pPr>
      <w:r w:rsidRPr="00E71691">
        <w:rPr>
          <w:rFonts w:cs="Arial"/>
        </w:rPr>
        <w:t>Business recovery is strong. Business confidence is high.</w:t>
      </w:r>
    </w:p>
    <w:p w14:paraId="60B55D12" w14:textId="77777777" w:rsidR="006452EC" w:rsidRPr="00E71691" w:rsidRDefault="006452EC" w:rsidP="006452EC">
      <w:r w:rsidRPr="00E71691">
        <w:rPr>
          <w:rStyle w:val="Style13ptBold"/>
        </w:rPr>
        <w:t>Halloran ’9-14</w:t>
      </w:r>
      <w:r w:rsidRPr="00E71691">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28C06C9C" w14:textId="77777777" w:rsidR="006452EC" w:rsidRPr="00E71691" w:rsidRDefault="006452EC" w:rsidP="006452EC">
      <w:pPr>
        <w:rPr>
          <w:sz w:val="16"/>
        </w:rPr>
      </w:pPr>
      <w:r w:rsidRPr="00E71691">
        <w:rPr>
          <w:sz w:val="16"/>
        </w:rPr>
        <w:t xml:space="preserve">However, </w:t>
      </w:r>
      <w:r w:rsidRPr="00E71691">
        <w:rPr>
          <w:rStyle w:val="StyleUnderline"/>
        </w:rPr>
        <w:t xml:space="preserve">we </w:t>
      </w:r>
      <w:r w:rsidRPr="00E71691">
        <w:rPr>
          <w:rStyle w:val="Emphasis"/>
        </w:rPr>
        <w:t xml:space="preserve">remain </w:t>
      </w:r>
      <w:r w:rsidRPr="00E71691">
        <w:rPr>
          <w:rStyle w:val="Emphasis"/>
          <w:highlight w:val="cyan"/>
        </w:rPr>
        <w:t>encouraged</w:t>
      </w:r>
      <w:r w:rsidRPr="00E71691">
        <w:rPr>
          <w:rStyle w:val="StyleUnderline"/>
          <w:highlight w:val="cyan"/>
        </w:rPr>
        <w:t xml:space="preserve"> by</w:t>
      </w:r>
      <w:r w:rsidRPr="00E71691">
        <w:rPr>
          <w:rStyle w:val="StyleUnderline"/>
        </w:rPr>
        <w:t xml:space="preserve"> the </w:t>
      </w:r>
      <w:r w:rsidRPr="00E71691">
        <w:rPr>
          <w:rStyle w:val="StyleUnderline"/>
          <w:highlight w:val="cyan"/>
        </w:rPr>
        <w:t>recovery</w:t>
      </w:r>
      <w:r w:rsidRPr="00E71691">
        <w:rPr>
          <w:rStyle w:val="StyleUnderline"/>
        </w:rPr>
        <w:t xml:space="preserve"> </w:t>
      </w:r>
      <w:r w:rsidRPr="00E71691">
        <w:rPr>
          <w:sz w:val="16"/>
        </w:rPr>
        <w:t xml:space="preserve">that has been unfolding since the economy began reopening. We </w:t>
      </w:r>
      <w:r w:rsidRPr="00E71691">
        <w:rPr>
          <w:rStyle w:val="StyleUnderline"/>
        </w:rPr>
        <w:t xml:space="preserve">continue to see improvement </w:t>
      </w:r>
      <w:r w:rsidRPr="00E71691">
        <w:rPr>
          <w:rStyle w:val="StyleUnderline"/>
          <w:highlight w:val="cyan"/>
        </w:rPr>
        <w:t>in important</w:t>
      </w:r>
      <w:r w:rsidRPr="00E71691">
        <w:rPr>
          <w:rStyle w:val="StyleUnderline"/>
        </w:rPr>
        <w:t xml:space="preserve"> cyclical </w:t>
      </w:r>
      <w:r w:rsidRPr="00E71691">
        <w:rPr>
          <w:rStyle w:val="StyleUnderline"/>
          <w:highlight w:val="cyan"/>
        </w:rPr>
        <w:t>sectors</w:t>
      </w:r>
      <w:r w:rsidRPr="00E71691">
        <w:rPr>
          <w:rStyle w:val="StyleUnderline"/>
        </w:rPr>
        <w:t xml:space="preserve"> of the economy </w:t>
      </w:r>
      <w:r w:rsidRPr="00E71691">
        <w:rPr>
          <w:sz w:val="16"/>
        </w:rPr>
        <w:t xml:space="preserve">while </w:t>
      </w:r>
      <w:r w:rsidRPr="00E71691">
        <w:rPr>
          <w:rStyle w:val="StyleUnderline"/>
          <w:highlight w:val="cyan"/>
        </w:rPr>
        <w:t>consumers are</w:t>
      </w:r>
      <w:r w:rsidRPr="00E71691">
        <w:rPr>
          <w:rStyle w:val="StyleUnderline"/>
        </w:rPr>
        <w:t xml:space="preserve"> </w:t>
      </w:r>
      <w:r w:rsidRPr="00E71691">
        <w:rPr>
          <w:rStyle w:val="Emphasis"/>
        </w:rPr>
        <w:t xml:space="preserve">historically </w:t>
      </w:r>
      <w:r w:rsidRPr="00E71691">
        <w:rPr>
          <w:rStyle w:val="Emphasis"/>
          <w:highlight w:val="cyan"/>
        </w:rPr>
        <w:t>healthy</w:t>
      </w:r>
      <w:r w:rsidRPr="00E71691">
        <w:rPr>
          <w:rStyle w:val="StyleUnderline"/>
          <w:highlight w:val="cyan"/>
        </w:rPr>
        <w:t xml:space="preserve"> and</w:t>
      </w:r>
      <w:r w:rsidRPr="00E71691">
        <w:rPr>
          <w:rStyle w:val="StyleUnderline"/>
        </w:rPr>
        <w:t xml:space="preserve"> </w:t>
      </w:r>
      <w:r w:rsidRPr="00E71691">
        <w:rPr>
          <w:rStyle w:val="Emphasis"/>
        </w:rPr>
        <w:t xml:space="preserve">still have pent-up </w:t>
      </w:r>
      <w:r w:rsidRPr="00E71691">
        <w:rPr>
          <w:rStyle w:val="Emphasis"/>
          <w:highlight w:val="cyan"/>
        </w:rPr>
        <w:t>demand</w:t>
      </w:r>
      <w:r w:rsidRPr="00E71691">
        <w:rPr>
          <w:rStyle w:val="StyleUnderline"/>
          <w:highlight w:val="cyan"/>
        </w:rPr>
        <w:t>. Bus</w:t>
      </w:r>
      <w:r w:rsidRPr="00E71691">
        <w:rPr>
          <w:rStyle w:val="StyleUnderline"/>
        </w:rPr>
        <w:t xml:space="preserve">iness </w:t>
      </w:r>
      <w:r w:rsidRPr="00E71691">
        <w:rPr>
          <w:rStyle w:val="StyleUnderline"/>
          <w:highlight w:val="cyan"/>
        </w:rPr>
        <w:t>con</w:t>
      </w:r>
      <w:r w:rsidRPr="00E71691">
        <w:rPr>
          <w:rStyle w:val="StyleUnderline"/>
        </w:rPr>
        <w:t>fidence</w:t>
      </w:r>
      <w:r w:rsidRPr="00E71691">
        <w:rPr>
          <w:sz w:val="16"/>
        </w:rPr>
        <w:t xml:space="preserve"> has </w:t>
      </w:r>
      <w:r w:rsidRPr="00E71691">
        <w:rPr>
          <w:rStyle w:val="Emphasis"/>
          <w:highlight w:val="cyan"/>
        </w:rPr>
        <w:t>rebounded</w:t>
      </w:r>
      <w:r w:rsidRPr="00E71691">
        <w:rPr>
          <w:rStyle w:val="StyleUnderline"/>
          <w:highlight w:val="cyan"/>
        </w:rPr>
        <w:t xml:space="preserve"> with</w:t>
      </w:r>
      <w:r w:rsidRPr="00E71691">
        <w:rPr>
          <w:rStyle w:val="StyleUnderline"/>
        </w:rPr>
        <w:t xml:space="preserve"> </w:t>
      </w:r>
      <w:r w:rsidRPr="00E71691">
        <w:rPr>
          <w:rStyle w:val="Emphasis"/>
        </w:rPr>
        <w:t xml:space="preserve">strong corporate </w:t>
      </w:r>
      <w:r w:rsidRPr="00E71691">
        <w:rPr>
          <w:rStyle w:val="Emphasis"/>
          <w:highlight w:val="cyan"/>
        </w:rPr>
        <w:t>profits</w:t>
      </w:r>
      <w:r w:rsidRPr="00E71691">
        <w:rPr>
          <w:rStyle w:val="StyleUnderline"/>
          <w:highlight w:val="cyan"/>
        </w:rPr>
        <w:t xml:space="preserve"> that</w:t>
      </w:r>
      <w:r w:rsidRPr="00E71691">
        <w:rPr>
          <w:rStyle w:val="StyleUnderline"/>
        </w:rPr>
        <w:t xml:space="preserve"> should </w:t>
      </w:r>
      <w:r w:rsidRPr="00E71691">
        <w:rPr>
          <w:rStyle w:val="StyleUnderline"/>
          <w:highlight w:val="cyan"/>
        </w:rPr>
        <w:t>support</w:t>
      </w:r>
      <w:r w:rsidRPr="00E71691">
        <w:rPr>
          <w:rStyle w:val="StyleUnderline"/>
        </w:rPr>
        <w:t xml:space="preserve"> </w:t>
      </w:r>
      <w:r w:rsidRPr="00E71691">
        <w:rPr>
          <w:rStyle w:val="Emphasis"/>
        </w:rPr>
        <w:t xml:space="preserve">further </w:t>
      </w:r>
      <w:r w:rsidRPr="00E71691">
        <w:rPr>
          <w:rStyle w:val="Emphasis"/>
          <w:highlight w:val="cyan"/>
        </w:rPr>
        <w:t>capital</w:t>
      </w:r>
      <w:r w:rsidRPr="00E71691">
        <w:rPr>
          <w:rStyle w:val="Emphasis"/>
        </w:rPr>
        <w:t xml:space="preserve"> spending </w:t>
      </w:r>
      <w:r w:rsidRPr="00E71691">
        <w:rPr>
          <w:rStyle w:val="Emphasis"/>
          <w:highlight w:val="cyan"/>
        </w:rPr>
        <w:t>and hiring</w:t>
      </w:r>
      <w:r w:rsidRPr="00E71691">
        <w:rPr>
          <w:rStyle w:val="StyleUnderline"/>
        </w:rPr>
        <w:t xml:space="preserve"> (there are </w:t>
      </w:r>
      <w:r w:rsidRPr="00E71691">
        <w:rPr>
          <w:rStyle w:val="Emphasis"/>
        </w:rPr>
        <w:t>now more job openings</w:t>
      </w:r>
      <w:r w:rsidRPr="00E71691">
        <w:rPr>
          <w:rStyle w:val="StyleUnderline"/>
        </w:rPr>
        <w:t xml:space="preserve"> than</w:t>
      </w:r>
      <w:r w:rsidRPr="00E71691">
        <w:rPr>
          <w:sz w:val="16"/>
        </w:rPr>
        <w:t xml:space="preserve"> there are </w:t>
      </w:r>
      <w:r w:rsidRPr="00E71691">
        <w:rPr>
          <w:rStyle w:val="StyleUnderline"/>
        </w:rPr>
        <w:t xml:space="preserve">unemployed people by a </w:t>
      </w:r>
      <w:r w:rsidRPr="00E71691">
        <w:rPr>
          <w:rStyle w:val="Emphasis"/>
        </w:rPr>
        <w:t>record amount</w:t>
      </w:r>
      <w:r w:rsidRPr="00E71691">
        <w:rPr>
          <w:rStyle w:val="StyleUnderline"/>
        </w:rPr>
        <w:t>).</w:t>
      </w:r>
    </w:p>
    <w:p w14:paraId="791353D1" w14:textId="77777777" w:rsidR="006452EC" w:rsidRPr="00E71691" w:rsidRDefault="006452EC" w:rsidP="006452EC">
      <w:pPr>
        <w:rPr>
          <w:sz w:val="16"/>
        </w:rPr>
      </w:pPr>
      <w:r w:rsidRPr="00E71691">
        <w:rPr>
          <w:rStyle w:val="StyleUnderline"/>
        </w:rPr>
        <w:t xml:space="preserve">We </w:t>
      </w:r>
      <w:r w:rsidRPr="00E71691">
        <w:rPr>
          <w:rStyle w:val="StyleUnderline"/>
          <w:highlight w:val="cyan"/>
        </w:rPr>
        <w:t>expect</w:t>
      </w:r>
      <w:r w:rsidRPr="00E71691">
        <w:rPr>
          <w:sz w:val="16"/>
        </w:rPr>
        <w:t xml:space="preserve"> to see </w:t>
      </w:r>
      <w:r w:rsidRPr="00E71691">
        <w:rPr>
          <w:rStyle w:val="Emphasis"/>
        </w:rPr>
        <w:t xml:space="preserve">further </w:t>
      </w:r>
      <w:r w:rsidRPr="00E71691">
        <w:rPr>
          <w:rStyle w:val="Emphasis"/>
          <w:highlight w:val="cyan"/>
        </w:rPr>
        <w:t>improvement</w:t>
      </w:r>
      <w:r w:rsidRPr="00E71691">
        <w:rPr>
          <w:sz w:val="16"/>
        </w:rPr>
        <w:t xml:space="preserve"> in the international backdrop, </w:t>
      </w:r>
      <w:r w:rsidRPr="00E71691">
        <w:rPr>
          <w:rStyle w:val="StyleUnderline"/>
          <w:highlight w:val="cyan"/>
        </w:rPr>
        <w:t>supported by</w:t>
      </w:r>
      <w:r w:rsidRPr="00E71691">
        <w:rPr>
          <w:rStyle w:val="StyleUnderline"/>
        </w:rPr>
        <w:t xml:space="preserve"> </w:t>
      </w:r>
      <w:r w:rsidRPr="00E71691">
        <w:rPr>
          <w:rStyle w:val="Emphasis"/>
        </w:rPr>
        <w:t xml:space="preserve">unprecedented fiscal and monetary </w:t>
      </w:r>
      <w:r w:rsidRPr="00E71691">
        <w:rPr>
          <w:rStyle w:val="Emphasis"/>
          <w:highlight w:val="cyan"/>
        </w:rPr>
        <w:t>stimulus</w:t>
      </w:r>
      <w:r w:rsidRPr="00E71691">
        <w:rPr>
          <w:rStyle w:val="StyleUnderline"/>
        </w:rPr>
        <w:t xml:space="preserve"> </w:t>
      </w:r>
      <w:r w:rsidRPr="00E71691">
        <w:rPr>
          <w:rStyle w:val="StyleUnderline"/>
          <w:highlight w:val="cyan"/>
        </w:rPr>
        <w:t>and</w:t>
      </w:r>
      <w:r w:rsidRPr="00E71691">
        <w:rPr>
          <w:rStyle w:val="StyleUnderline"/>
        </w:rPr>
        <w:t xml:space="preserve"> </w:t>
      </w:r>
      <w:r w:rsidRPr="00E71691">
        <w:rPr>
          <w:rStyle w:val="Emphasis"/>
        </w:rPr>
        <w:t xml:space="preserve">accelerating rates of </w:t>
      </w:r>
      <w:r w:rsidRPr="00E71691">
        <w:rPr>
          <w:rStyle w:val="Emphasis"/>
          <w:highlight w:val="cyan"/>
        </w:rPr>
        <w:t>vaccination</w:t>
      </w:r>
      <w:r w:rsidRPr="00E71691">
        <w:rPr>
          <w:rStyle w:val="StyleUnderline"/>
        </w:rPr>
        <w:t>. Although</w:t>
      </w:r>
      <w:r w:rsidRPr="00E71691">
        <w:rPr>
          <w:sz w:val="16"/>
        </w:rPr>
        <w:t xml:space="preserve"> the impact of the </w:t>
      </w:r>
      <w:r w:rsidRPr="00E71691">
        <w:rPr>
          <w:rStyle w:val="StyleUnderline"/>
        </w:rPr>
        <w:t>Delta</w:t>
      </w:r>
      <w:r w:rsidRPr="00E71691">
        <w:rPr>
          <w:sz w:val="16"/>
        </w:rPr>
        <w:t xml:space="preserve"> wave </w:t>
      </w:r>
      <w:r w:rsidRPr="00E71691">
        <w:rPr>
          <w:rStyle w:val="StyleUnderline"/>
        </w:rPr>
        <w:t>is</w:t>
      </w:r>
      <w:r w:rsidRPr="00E71691">
        <w:rPr>
          <w:sz w:val="16"/>
        </w:rPr>
        <w:t xml:space="preserve"> still being </w:t>
      </w:r>
      <w:r w:rsidRPr="00E71691">
        <w:rPr>
          <w:rStyle w:val="StyleUnderline"/>
        </w:rPr>
        <w:t xml:space="preserve">felt, </w:t>
      </w:r>
      <w:r w:rsidRPr="00E71691">
        <w:rPr>
          <w:rStyle w:val="Emphasis"/>
        </w:rPr>
        <w:t>recent evidence</w:t>
      </w:r>
      <w:r w:rsidRPr="00E71691">
        <w:rPr>
          <w:rStyle w:val="StyleUnderline"/>
        </w:rPr>
        <w:t xml:space="preserve"> confirms</w:t>
      </w:r>
      <w:r w:rsidRPr="00E71691">
        <w:rPr>
          <w:sz w:val="16"/>
        </w:rPr>
        <w:t xml:space="preserve"> the </w:t>
      </w:r>
      <w:r w:rsidRPr="00E71691">
        <w:rPr>
          <w:rStyle w:val="StyleUnderline"/>
        </w:rPr>
        <w:t>effectiveness of vaccines in limiting deaths</w:t>
      </w:r>
      <w:r w:rsidRPr="00E71691">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75836D23" w14:textId="77777777" w:rsidR="006452EC" w:rsidRPr="00E71691" w:rsidRDefault="006452EC" w:rsidP="006452EC">
      <w:pPr>
        <w:rPr>
          <w:sz w:val="16"/>
        </w:rPr>
      </w:pPr>
      <w:r w:rsidRPr="00E71691">
        <w:rPr>
          <w:sz w:val="16"/>
        </w:rPr>
        <w:t xml:space="preserve">The </w:t>
      </w:r>
      <w:r w:rsidRPr="00E71691">
        <w:rPr>
          <w:rStyle w:val="StyleUnderline"/>
          <w:highlight w:val="cyan"/>
        </w:rPr>
        <w:t>signals from</w:t>
      </w:r>
      <w:r w:rsidRPr="00E71691">
        <w:rPr>
          <w:rStyle w:val="StyleUnderline"/>
        </w:rPr>
        <w:t xml:space="preserve"> </w:t>
      </w:r>
      <w:r w:rsidRPr="00E71691">
        <w:rPr>
          <w:rStyle w:val="Emphasis"/>
        </w:rPr>
        <w:t xml:space="preserve">financial </w:t>
      </w:r>
      <w:r w:rsidRPr="00E71691">
        <w:rPr>
          <w:rStyle w:val="Emphasis"/>
          <w:highlight w:val="cyan"/>
        </w:rPr>
        <w:t>markets</w:t>
      </w:r>
      <w:r w:rsidRPr="00E71691">
        <w:rPr>
          <w:sz w:val="16"/>
        </w:rPr>
        <w:t xml:space="preserve"> themselves </w:t>
      </w:r>
      <w:r w:rsidRPr="00E71691">
        <w:rPr>
          <w:rStyle w:val="StyleUnderline"/>
          <w:highlight w:val="cyan"/>
        </w:rPr>
        <w:t xml:space="preserve">remain </w:t>
      </w:r>
      <w:r w:rsidRPr="00E71691">
        <w:rPr>
          <w:rStyle w:val="Emphasis"/>
          <w:highlight w:val="cyan"/>
        </w:rPr>
        <w:t>positive</w:t>
      </w:r>
      <w:r w:rsidRPr="00E71691">
        <w:rPr>
          <w:sz w:val="16"/>
        </w:rPr>
        <w:t xml:space="preserve">. Despite consolidating last week, </w:t>
      </w:r>
      <w:r w:rsidRPr="00E71691">
        <w:rPr>
          <w:rStyle w:val="StyleUnderline"/>
          <w:highlight w:val="cyan"/>
        </w:rPr>
        <w:t>stocks</w:t>
      </w:r>
      <w:r w:rsidRPr="00E71691">
        <w:rPr>
          <w:rStyle w:val="StyleUnderline"/>
        </w:rPr>
        <w:t xml:space="preserve"> remain </w:t>
      </w:r>
      <w:r w:rsidRPr="00E71691">
        <w:rPr>
          <w:rStyle w:val="Emphasis"/>
        </w:rPr>
        <w:t xml:space="preserve">near record </w:t>
      </w:r>
      <w:r w:rsidRPr="00E71691">
        <w:rPr>
          <w:rStyle w:val="Emphasis"/>
          <w:highlight w:val="cyan"/>
        </w:rPr>
        <w:t>high</w:t>
      </w:r>
      <w:r w:rsidRPr="00E71691">
        <w:rPr>
          <w:rStyle w:val="Emphasis"/>
        </w:rPr>
        <w:t>s</w:t>
      </w:r>
      <w:r w:rsidRPr="00E71691">
        <w:rPr>
          <w:sz w:val="16"/>
        </w:rPr>
        <w:t xml:space="preserve"> while </w:t>
      </w:r>
      <w:r w:rsidRPr="00E71691">
        <w:rPr>
          <w:rStyle w:val="StyleUnderline"/>
        </w:rPr>
        <w:t xml:space="preserve">the 10-year </w:t>
      </w:r>
      <w:r w:rsidRPr="00E71691">
        <w:rPr>
          <w:rStyle w:val="StyleUnderline"/>
          <w:highlight w:val="cyan"/>
        </w:rPr>
        <w:t>Treasury</w:t>
      </w:r>
      <w:r w:rsidRPr="00E71691">
        <w:rPr>
          <w:rStyle w:val="StyleUnderline"/>
        </w:rPr>
        <w:t xml:space="preserve"> remains well </w:t>
      </w:r>
      <w:r w:rsidRPr="00E71691">
        <w:rPr>
          <w:rStyle w:val="StyleUnderline"/>
          <w:highlight w:val="cyan"/>
        </w:rPr>
        <w:t xml:space="preserve">above the </w:t>
      </w:r>
      <w:r w:rsidRPr="00E71691">
        <w:rPr>
          <w:rStyle w:val="Emphasis"/>
          <w:highlight w:val="cyan"/>
        </w:rPr>
        <w:t>lows</w:t>
      </w:r>
      <w:r w:rsidRPr="00E71691">
        <w:rPr>
          <w:rStyle w:val="Emphasis"/>
        </w:rPr>
        <w:t xml:space="preserve"> of earlier this summer</w:t>
      </w:r>
      <w:r w:rsidRPr="00E71691">
        <w:rPr>
          <w:sz w:val="16"/>
        </w:rPr>
        <w:t xml:space="preserve"> when concerns about Delta first emerged.</w:t>
      </w:r>
    </w:p>
    <w:p w14:paraId="4DFECD6D" w14:textId="77777777" w:rsidR="006452EC" w:rsidRPr="00E71691" w:rsidRDefault="006452EC" w:rsidP="006452EC">
      <w:r w:rsidRPr="00E71691">
        <w:rPr>
          <w:sz w:val="16"/>
        </w:rPr>
        <w:t xml:space="preserve">These factors </w:t>
      </w:r>
      <w:r w:rsidRPr="00E71691">
        <w:rPr>
          <w:rStyle w:val="StyleUnderline"/>
          <w:highlight w:val="cyan"/>
        </w:rPr>
        <w:t>support</w:t>
      </w:r>
      <w:r w:rsidRPr="00E71691">
        <w:rPr>
          <w:sz w:val="16"/>
        </w:rPr>
        <w:t xml:space="preserve"> our </w:t>
      </w:r>
      <w:r w:rsidRPr="00E71691">
        <w:rPr>
          <w:rStyle w:val="StyleUnderline"/>
          <w:highlight w:val="cyan"/>
        </w:rPr>
        <w:t>view of</w:t>
      </w:r>
      <w:r w:rsidRPr="00E71691">
        <w:rPr>
          <w:rStyle w:val="StyleUnderline"/>
        </w:rPr>
        <w:t xml:space="preserve"> a </w:t>
      </w:r>
      <w:r w:rsidRPr="00E71691">
        <w:rPr>
          <w:rStyle w:val="Emphasis"/>
          <w:highlight w:val="cyan"/>
        </w:rPr>
        <w:t>durable</w:t>
      </w:r>
      <w:r w:rsidRPr="00E71691">
        <w:rPr>
          <w:rStyle w:val="Emphasis"/>
        </w:rPr>
        <w:t xml:space="preserve"> economic </w:t>
      </w:r>
      <w:r w:rsidRPr="00E71691">
        <w:rPr>
          <w:rStyle w:val="Emphasis"/>
          <w:highlight w:val="cyan"/>
        </w:rPr>
        <w:t>recovery</w:t>
      </w:r>
      <w:r w:rsidRPr="00E71691">
        <w:rPr>
          <w:rStyle w:val="StyleUnderline"/>
        </w:rPr>
        <w:t xml:space="preserve"> from the pandemic</w:t>
      </w:r>
      <w:r w:rsidRPr="00E71691">
        <w:rPr>
          <w:sz w:val="16"/>
        </w:rPr>
        <w:t xml:space="preserve"> that should continue supporting stock prices. A healthy labor market is a critical element for a sustainable recovery that supports profit growth and last week’s news from the labor market remains encouraging.</w:t>
      </w:r>
    </w:p>
    <w:p w14:paraId="431BB639" w14:textId="77777777" w:rsidR="006452EC" w:rsidRPr="00E71691" w:rsidRDefault="006452EC" w:rsidP="006452EC">
      <w:pPr>
        <w:pStyle w:val="Heading4"/>
        <w:rPr>
          <w:rFonts w:cs="Arial"/>
        </w:rPr>
      </w:pPr>
      <w:r w:rsidRPr="00E71691">
        <w:rPr>
          <w:rFonts w:cs="Arial"/>
        </w:rPr>
        <w:t xml:space="preserve">Unions devastate </w:t>
      </w:r>
      <w:r w:rsidRPr="00E71691">
        <w:rPr>
          <w:rFonts w:cs="Arial"/>
          <w:u w:val="single"/>
        </w:rPr>
        <w:t>growth</w:t>
      </w:r>
      <w:r w:rsidRPr="00E71691">
        <w:rPr>
          <w:rFonts w:cs="Arial"/>
        </w:rPr>
        <w:t xml:space="preserve"> and </w:t>
      </w:r>
      <w:r w:rsidRPr="00E71691">
        <w:rPr>
          <w:rFonts w:cs="Arial"/>
          <w:u w:val="single"/>
        </w:rPr>
        <w:t>worsen inequality</w:t>
      </w:r>
      <w:r w:rsidRPr="00E71691">
        <w:rPr>
          <w:rFonts w:cs="Arial"/>
        </w:rPr>
        <w:t xml:space="preserve"> – gains for workers </w:t>
      </w:r>
      <w:r w:rsidRPr="00E71691">
        <w:rPr>
          <w:rFonts w:cs="Arial"/>
          <w:u w:val="single"/>
        </w:rPr>
        <w:t>shift costs</w:t>
      </w:r>
      <w:r w:rsidRPr="00E71691">
        <w:rPr>
          <w:rFonts w:cs="Arial"/>
        </w:rPr>
        <w:t xml:space="preserve"> to other parts of the economy </w:t>
      </w:r>
    </w:p>
    <w:p w14:paraId="192A8A91" w14:textId="77777777" w:rsidR="006452EC" w:rsidRPr="00E71691" w:rsidRDefault="006452EC" w:rsidP="006452EC">
      <w:r w:rsidRPr="00E71691">
        <w:rPr>
          <w:rStyle w:val="Style13ptBold"/>
        </w:rPr>
        <w:t>Epstein 20</w:t>
      </w:r>
      <w:r w:rsidRPr="00E71691">
        <w:t xml:space="preserve"> [Richard A. Epstein Peter and Kirsten Bedford Senior Fellow @ the Hoover Institution. "The Decline Of Unions Is Good News." https://www.hoover.org/research/decline-unions-good-news]</w:t>
      </w:r>
    </w:p>
    <w:p w14:paraId="101298B2" w14:textId="77777777" w:rsidR="006452EC" w:rsidRPr="00E71691" w:rsidRDefault="006452EC" w:rsidP="006452EC">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w:t>
      </w:r>
      <w:r w:rsidRPr="00E71691">
        <w:rPr>
          <w:sz w:val="16"/>
        </w:rPr>
        <w:lastRenderedPageBreak/>
        <w:t xml:space="preserve">change in federal labor law so that states may no longer pass right-to-work laws that insulate workers from the requirement to pay union dues in unionized firms. </w:t>
      </w:r>
      <w:r w:rsidRPr="00E71691">
        <w:rPr>
          <w:rStyle w:val="StyleUnderline"/>
        </w:rPr>
        <w:t xml:space="preserve">All of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3478AB19" w14:textId="77777777" w:rsidR="006452EC" w:rsidRPr="00E71691" w:rsidRDefault="006452EC" w:rsidP="006452EC">
      <w:pPr>
        <w:rPr>
          <w:sz w:val="16"/>
        </w:rPr>
      </w:pPr>
      <w:r w:rsidRPr="00F160B5">
        <w:rPr>
          <w:rStyle w:val="StyleUnderline"/>
          <w:highlight w:val="cyan"/>
        </w:rPr>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1448AE09" w14:textId="26E076ED" w:rsidR="006452EC" w:rsidRDefault="006452EC" w:rsidP="006452EC">
      <w:pPr>
        <w:rPr>
          <w:sz w:val="16"/>
        </w:rPr>
      </w:pPr>
      <w:r w:rsidRPr="00E71691">
        <w:rPr>
          <w:rStyle w:val="StyleUnderline"/>
        </w:rPr>
        <w:t xml:space="preserve">All of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competitive economy</w:t>
      </w:r>
      <w:r w:rsidRPr="00E71691">
        <w:rPr>
          <w:rStyle w:val="StyleUnderline"/>
        </w:rPr>
        <w:t xml:space="preserve"> that opens up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6C566C9F" w14:textId="27636857" w:rsidR="00516315" w:rsidRPr="00E71691" w:rsidRDefault="00516315" w:rsidP="00516315">
      <w:pPr>
        <w:pStyle w:val="Heading4"/>
        <w:rPr>
          <w:rFonts w:cs="Arial"/>
        </w:rPr>
      </w:pPr>
      <w:r w:rsidRPr="00E71691">
        <w:rPr>
          <w:rFonts w:cs="Arial"/>
          <w:u w:val="single"/>
        </w:rPr>
        <w:t>Even if</w:t>
      </w:r>
      <w:r w:rsidRPr="00E71691">
        <w:rPr>
          <w:rFonts w:cs="Arial"/>
        </w:rPr>
        <w:t xml:space="preserve"> the </w:t>
      </w:r>
      <w:r w:rsidRPr="00E71691">
        <w:rPr>
          <w:rFonts w:cs="Arial"/>
          <w:u w:val="single"/>
        </w:rPr>
        <w:t>direct effects</w:t>
      </w:r>
      <w:r w:rsidRPr="00E71691">
        <w:rPr>
          <w:rFonts w:cs="Arial"/>
        </w:rPr>
        <w:t xml:space="preserve"> are small- strong unions lobby to change </w:t>
      </w:r>
      <w:r w:rsidRPr="00E71691">
        <w:rPr>
          <w:rFonts w:cs="Arial"/>
          <w:u w:val="single"/>
        </w:rPr>
        <w:t>labor law</w:t>
      </w:r>
      <w:r w:rsidRPr="00E71691">
        <w:rPr>
          <w:rFonts w:cs="Arial"/>
        </w:rPr>
        <w:t xml:space="preserve"> which has a </w:t>
      </w:r>
      <w:r w:rsidRPr="00E71691">
        <w:rPr>
          <w:rFonts w:cs="Arial"/>
          <w:u w:val="single"/>
        </w:rPr>
        <w:t>huge economic impact</w:t>
      </w:r>
      <w:r>
        <w:rPr>
          <w:rFonts w:cs="Arial"/>
          <w:u w:val="single"/>
        </w:rPr>
        <w:t xml:space="preserve"> – this is specific to the AC.</w:t>
      </w:r>
    </w:p>
    <w:p w14:paraId="4A9208EC" w14:textId="77777777" w:rsidR="00516315" w:rsidRPr="00E71691" w:rsidRDefault="00516315" w:rsidP="00516315">
      <w:r w:rsidRPr="00E71691">
        <w:rPr>
          <w:rStyle w:val="Style13ptBold"/>
        </w:rPr>
        <w:t xml:space="preserve">Holcombe </w:t>
      </w:r>
      <w:r w:rsidRPr="00E71691">
        <w:t xml:space="preserve">and Gwartney </w:t>
      </w:r>
      <w:r w:rsidRPr="00E71691">
        <w:rPr>
          <w:rStyle w:val="Style13ptBold"/>
        </w:rPr>
        <w:t xml:space="preserve">10 </w:t>
      </w:r>
      <w:r w:rsidRPr="00E71691">
        <w:t>[Randall G. Holcombe is DeVoe Moore Professor of Economics at Florida State University, and James D. Gwartney is Gus A. Stavros Eminent Scholar at Florida State University. “Unions, Economic Freedom, and Growth” Cato Journal, Vol. 30, No. 1 (Winter 2010).]</w:t>
      </w:r>
    </w:p>
    <w:p w14:paraId="5F6D14A2" w14:textId="77777777" w:rsidR="00516315" w:rsidRPr="00E71691" w:rsidRDefault="00516315" w:rsidP="00516315"/>
    <w:p w14:paraId="76BD6EF4" w14:textId="77777777" w:rsidR="00516315" w:rsidRPr="00E71691" w:rsidRDefault="00516315" w:rsidP="00516315">
      <w:pPr>
        <w:autoSpaceDE w:val="0"/>
        <w:autoSpaceDN w:val="0"/>
        <w:adjustRightInd w:val="0"/>
        <w:rPr>
          <w:u w:val="single"/>
        </w:rPr>
      </w:pPr>
      <w:r w:rsidRPr="00E71691">
        <w:t xml:space="preserve">The effect of unions on growth and prosperity can be examined at two levels. Narrowly, one can examine the effects that union contracts have had on unionized firms and industries. More broadly, one can look at the way that unions have affected labor law. </w:t>
      </w:r>
      <w:r w:rsidRPr="00E71691">
        <w:rPr>
          <w:rStyle w:val="StyleUnderline"/>
        </w:rPr>
        <w:t xml:space="preserve">Unions have successfully lobbied to increase the power of unions over firms, which in turn has allowed unions to impose more constraining conditions on employers. Union contracts </w:t>
      </w:r>
      <w:r w:rsidRPr="00E71691">
        <w:t xml:space="preserve">likely </w:t>
      </w:r>
      <w:r w:rsidRPr="00E71691">
        <w:rPr>
          <w:rStyle w:val="StyleUnderline"/>
        </w:rPr>
        <w:t xml:space="preserve">would not contain some of the provisions they do were it not for the </w:t>
      </w:r>
      <w:r w:rsidRPr="00E71691">
        <w:rPr>
          <w:rStyle w:val="Emphasis"/>
        </w:rPr>
        <w:t>bargaining power</w:t>
      </w:r>
      <w:r w:rsidRPr="00E71691">
        <w:rPr>
          <w:rStyle w:val="StyleUnderline"/>
        </w:rPr>
        <w:t xml:space="preserve"> labor law gives unions relative to the employers of union labor. </w:t>
      </w:r>
      <w:r w:rsidRPr="00E71691">
        <w:rPr>
          <w:rStyle w:val="StyleUnderline"/>
          <w:highlight w:val="green"/>
        </w:rPr>
        <w:t>Unions</w:t>
      </w:r>
      <w:r w:rsidRPr="00E71691">
        <w:rPr>
          <w:rStyle w:val="StyleUnderline"/>
        </w:rPr>
        <w:t xml:space="preserve"> have also </w:t>
      </w:r>
      <w:r w:rsidRPr="00E71691">
        <w:rPr>
          <w:rStyle w:val="StyleUnderline"/>
          <w:highlight w:val="green"/>
        </w:rPr>
        <w:t xml:space="preserve">affected labor law by </w:t>
      </w:r>
      <w:r w:rsidRPr="00E71691">
        <w:rPr>
          <w:rStyle w:val="Emphasis"/>
          <w:highlight w:val="green"/>
        </w:rPr>
        <w:t>lobbying for conditions</w:t>
      </w:r>
      <w:r w:rsidRPr="00E71691">
        <w:rPr>
          <w:rStyle w:val="StyleUnderline"/>
          <w:highlight w:val="green"/>
        </w:rPr>
        <w:t xml:space="preserve"> under which nonunion labor can be employed</w:t>
      </w:r>
      <w:r w:rsidRPr="00E71691">
        <w:rPr>
          <w:rStyle w:val="StyleUnderline"/>
        </w:rPr>
        <w:t>.</w:t>
      </w:r>
      <w:r w:rsidRPr="00E71691">
        <w:t xml:space="preserve"> Two </w:t>
      </w:r>
      <w:r w:rsidRPr="00E71691">
        <w:rPr>
          <w:rStyle w:val="StyleUnderline"/>
          <w:highlight w:val="green"/>
        </w:rPr>
        <w:t>notable examples are the minimum wage</w:t>
      </w:r>
      <w:r w:rsidRPr="00E71691">
        <w:rPr>
          <w:rStyle w:val="StyleUnderline"/>
        </w:rPr>
        <w:t xml:space="preserve"> law </w:t>
      </w:r>
      <w:r w:rsidRPr="00E71691">
        <w:rPr>
          <w:rStyle w:val="StyleUnderline"/>
          <w:highlight w:val="green"/>
        </w:rPr>
        <w:t>and</w:t>
      </w:r>
      <w:r w:rsidRPr="00E71691">
        <w:rPr>
          <w:rStyle w:val="StyleUnderline"/>
        </w:rPr>
        <w:t xml:space="preserve"> the </w:t>
      </w:r>
      <w:r w:rsidRPr="00E71691">
        <w:rPr>
          <w:rStyle w:val="StyleUnderline"/>
          <w:highlight w:val="green"/>
        </w:rPr>
        <w:t>Davis-Bacon</w:t>
      </w:r>
      <w:r w:rsidRPr="00E71691">
        <w:rPr>
          <w:rStyle w:val="StyleUnderline"/>
        </w:rPr>
        <w:t xml:space="preserve"> Act, </w:t>
      </w:r>
      <w:r w:rsidRPr="00E71691">
        <w:rPr>
          <w:rStyle w:val="StyleUnderline"/>
          <w:highlight w:val="green"/>
        </w:rPr>
        <w:t>which require the</w:t>
      </w:r>
      <w:r w:rsidRPr="00E71691">
        <w:rPr>
          <w:rStyle w:val="StyleUnderline"/>
        </w:rPr>
        <w:t xml:space="preserve"> federal </w:t>
      </w:r>
      <w:r w:rsidRPr="00E71691">
        <w:rPr>
          <w:rStyle w:val="StyleUnderline"/>
          <w:highlight w:val="green"/>
        </w:rPr>
        <w:t>government</w:t>
      </w:r>
      <w:r w:rsidRPr="00E71691">
        <w:rPr>
          <w:rStyle w:val="StyleUnderline"/>
        </w:rPr>
        <w:t xml:space="preserve"> </w:t>
      </w:r>
      <w:r w:rsidRPr="00E71691">
        <w:rPr>
          <w:rStyle w:val="StyleUnderline"/>
          <w:highlight w:val="green"/>
        </w:rPr>
        <w:t>to pay the</w:t>
      </w:r>
      <w:r w:rsidRPr="00E71691">
        <w:rPr>
          <w:rStyle w:val="StyleUnderline"/>
        </w:rPr>
        <w:t xml:space="preserve"> </w:t>
      </w:r>
      <w:r w:rsidRPr="00E71691">
        <w:t xml:space="preserve">local prevailing wage rate—that is, the </w:t>
      </w:r>
      <w:r w:rsidRPr="00E71691">
        <w:rPr>
          <w:rStyle w:val="StyleUnderline"/>
          <w:highlight w:val="green"/>
        </w:rPr>
        <w:t xml:space="preserve">union wage rate—on </w:t>
      </w:r>
      <w:r w:rsidRPr="00E71691">
        <w:rPr>
          <w:rStyle w:val="Emphasis"/>
          <w:highlight w:val="green"/>
        </w:rPr>
        <w:t>all contracts</w:t>
      </w:r>
      <w:r w:rsidRPr="00E71691">
        <w:rPr>
          <w:rStyle w:val="StyleUnderline"/>
          <w:highlight w:val="green"/>
        </w:rPr>
        <w:t>.</w:t>
      </w:r>
      <w:r w:rsidRPr="00E71691">
        <w:rPr>
          <w:rStyle w:val="StyleUnderline"/>
        </w:rPr>
        <w:t xml:space="preserve"> </w:t>
      </w:r>
      <w:r w:rsidRPr="00E71691">
        <w:rPr>
          <w:rStyle w:val="StyleUnderline"/>
          <w:highlight w:val="green"/>
        </w:rPr>
        <w:t xml:space="preserve">If one takes the </w:t>
      </w:r>
      <w:r w:rsidRPr="00E71691">
        <w:rPr>
          <w:rStyle w:val="Emphasis"/>
          <w:highlight w:val="green"/>
        </w:rPr>
        <w:t>narrow view</w:t>
      </w:r>
      <w:r w:rsidRPr="00E71691">
        <w:rPr>
          <w:rStyle w:val="StyleUnderline"/>
          <w:highlight w:val="green"/>
        </w:rPr>
        <w:t xml:space="preserve"> of simply evaluating</w:t>
      </w:r>
      <w:r w:rsidRPr="00E71691">
        <w:rPr>
          <w:rStyle w:val="StyleUnderline"/>
        </w:rPr>
        <w:t xml:space="preserve"> the </w:t>
      </w:r>
      <w:r w:rsidRPr="00E71691">
        <w:rPr>
          <w:rStyle w:val="StyleUnderline"/>
          <w:highlight w:val="green"/>
        </w:rPr>
        <w:t>effects of</w:t>
      </w:r>
      <w:r w:rsidRPr="00E71691">
        <w:rPr>
          <w:rStyle w:val="StyleUnderline"/>
        </w:rPr>
        <w:t xml:space="preserve"> union workers and </w:t>
      </w:r>
      <w:r w:rsidRPr="00E71691">
        <w:rPr>
          <w:rStyle w:val="StyleUnderline"/>
          <w:highlight w:val="green"/>
        </w:rPr>
        <w:t>union contracts on growth</w:t>
      </w:r>
      <w:r w:rsidRPr="00E71691">
        <w:rPr>
          <w:rStyle w:val="StyleUnderline"/>
        </w:rPr>
        <w:t xml:space="preserve"> and prosperity, the </w:t>
      </w:r>
      <w:r w:rsidRPr="00E71691">
        <w:rPr>
          <w:rStyle w:val="StyleUnderline"/>
          <w:highlight w:val="green"/>
        </w:rPr>
        <w:t>effects</w:t>
      </w:r>
      <w:r w:rsidRPr="00E71691">
        <w:rPr>
          <w:rStyle w:val="StyleUnderline"/>
        </w:rPr>
        <w:t xml:space="preserve"> in the United States </w:t>
      </w:r>
      <w:r w:rsidRPr="00E71691">
        <w:rPr>
          <w:rStyle w:val="StyleUnderline"/>
          <w:highlight w:val="green"/>
        </w:rPr>
        <w:t>will be small</w:t>
      </w:r>
      <w:r w:rsidRPr="00E71691">
        <w:rPr>
          <w:rStyle w:val="StyleUnderline"/>
        </w:rPr>
        <w:t xml:space="preserve"> and concentrated in a few industries. </w:t>
      </w:r>
      <w:r w:rsidRPr="00E71691">
        <w:rPr>
          <w:rStyle w:val="StyleUnderline"/>
          <w:highlight w:val="green"/>
        </w:rPr>
        <w:t xml:space="preserve">If one takes the </w:t>
      </w:r>
      <w:r w:rsidRPr="00E71691">
        <w:rPr>
          <w:rStyle w:val="Emphasis"/>
          <w:highlight w:val="green"/>
        </w:rPr>
        <w:t>broader view</w:t>
      </w:r>
      <w:r w:rsidRPr="00E71691">
        <w:rPr>
          <w:rStyle w:val="StyleUnderline"/>
          <w:highlight w:val="green"/>
        </w:rPr>
        <w:t xml:space="preserve"> of examining </w:t>
      </w:r>
      <w:r w:rsidRPr="00E71691">
        <w:rPr>
          <w:rStyle w:val="StyleUnderline"/>
          <w:highlight w:val="green"/>
        </w:rPr>
        <w:lastRenderedPageBreak/>
        <w:t xml:space="preserve">the effects of </w:t>
      </w:r>
      <w:r w:rsidRPr="00E71691">
        <w:rPr>
          <w:rStyle w:val="Emphasis"/>
          <w:highlight w:val="green"/>
        </w:rPr>
        <w:t>union-promoted labor law</w:t>
      </w:r>
      <w:r w:rsidRPr="00E71691">
        <w:rPr>
          <w:rStyle w:val="StyleUnderline"/>
          <w:highlight w:val="green"/>
        </w:rPr>
        <w:t xml:space="preserve"> </w:t>
      </w:r>
      <w:r w:rsidRPr="00E71691">
        <w:rPr>
          <w:rStyle w:val="StyleUnderline"/>
        </w:rPr>
        <w:t xml:space="preserve">that affects both union and nonunion workers, </w:t>
      </w:r>
      <w:r w:rsidRPr="00E71691">
        <w:rPr>
          <w:rStyle w:val="StyleUnderline"/>
          <w:highlight w:val="green"/>
        </w:rPr>
        <w:t>the effects will be larger</w:t>
      </w:r>
      <w:r w:rsidRPr="00E71691">
        <w:rPr>
          <w:highlight w:val="green"/>
        </w:rPr>
        <w:t>.</w:t>
      </w:r>
      <w:r w:rsidRPr="00E71691">
        <w:t xml:space="preserve"> </w:t>
      </w:r>
      <w:r w:rsidRPr="00E71691">
        <w:rPr>
          <w:rStyle w:val="StyleUnderline"/>
        </w:rPr>
        <w:t xml:space="preserve">The most visible effects of unionization in the U.S. economy are, </w:t>
      </w:r>
      <w:r w:rsidRPr="00E71691">
        <w:t xml:space="preserve">first, </w:t>
      </w:r>
      <w:r w:rsidRPr="00E71691">
        <w:rPr>
          <w:rStyle w:val="StyleUnderline"/>
        </w:rPr>
        <w:t>the migration of the workforce away from unionized industries and professions toward nonunion employment</w:t>
      </w:r>
      <w:r w:rsidRPr="00E71691">
        <w:t xml:space="preserve">, and second, the decline in those unionized firms and industries that have been unable to escape their unions. While market forces appear to generate a movement of labor away from unionized firms, those market forces are absent in public sector employment, so while unionization in the private sector has declined, it remains strong in the public sector. Looking ahead, perhaps </w:t>
      </w:r>
      <w:r w:rsidRPr="00E71691">
        <w:rPr>
          <w:rStyle w:val="StyleUnderline"/>
        </w:rPr>
        <w:t>the largest ramifications of unionized employment in the United States will be felt in the public sector, where unions have already imposed substantial costs on governments in the form of unfunded pension and retirement liabilities.</w:t>
      </w:r>
    </w:p>
    <w:p w14:paraId="0C3F1D5F" w14:textId="77777777" w:rsidR="00516315" w:rsidRPr="00E71691" w:rsidRDefault="00516315" w:rsidP="006452EC">
      <w:pPr>
        <w:rPr>
          <w:sz w:val="16"/>
        </w:rPr>
      </w:pPr>
    </w:p>
    <w:p w14:paraId="43493B7A" w14:textId="77777777" w:rsidR="006452EC" w:rsidRPr="00E71691" w:rsidRDefault="006452EC" w:rsidP="006452EC">
      <w:pPr>
        <w:pStyle w:val="Heading4"/>
        <w:rPr>
          <w:rFonts w:cs="Arial"/>
        </w:rPr>
      </w:pPr>
      <w:r w:rsidRPr="00E71691">
        <w:rPr>
          <w:rFonts w:cs="Arial"/>
        </w:rPr>
        <w:t xml:space="preserve">Recessions cause </w:t>
      </w:r>
      <w:r w:rsidRPr="00E71691">
        <w:rPr>
          <w:rFonts w:cs="Arial"/>
          <w:u w:val="single"/>
        </w:rPr>
        <w:t>global crises</w:t>
      </w:r>
      <w:r w:rsidRPr="00E71691">
        <w:rPr>
          <w:rFonts w:cs="Arial"/>
        </w:rPr>
        <w:t xml:space="preserve"> – ensuring </w:t>
      </w:r>
      <w:r w:rsidRPr="00E71691">
        <w:rPr>
          <w:rFonts w:cs="Arial"/>
          <w:u w:val="single"/>
        </w:rPr>
        <w:t>continued growth</w:t>
      </w:r>
      <w:r w:rsidRPr="00E71691">
        <w:rPr>
          <w:rFonts w:cs="Arial"/>
        </w:rPr>
        <w:t xml:space="preserve"> is key  </w:t>
      </w:r>
    </w:p>
    <w:p w14:paraId="6B7B979A" w14:textId="77777777" w:rsidR="006452EC" w:rsidRPr="00E71691" w:rsidRDefault="006452EC" w:rsidP="006452EC">
      <w:r w:rsidRPr="00E71691">
        <w:rPr>
          <w:rStyle w:val="Style13ptBold"/>
        </w:rPr>
        <w:t xml:space="preserve">Baird ’20 </w:t>
      </w:r>
      <w:r w:rsidRPr="00E71691">
        <w:t>[Zoe;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14:paraId="7F73D871" w14:textId="77777777" w:rsidR="006452EC" w:rsidRPr="00E71691" w:rsidRDefault="006452EC" w:rsidP="006452EC">
      <w:pPr>
        <w:rPr>
          <w:sz w:val="16"/>
        </w:rPr>
      </w:pPr>
      <w:r w:rsidRPr="00E71691">
        <w:rPr>
          <w:rStyle w:val="StyleUnderline"/>
        </w:rPr>
        <w:t xml:space="preserve">A </w:t>
      </w:r>
      <w:r w:rsidRPr="00E71691">
        <w:rPr>
          <w:rStyle w:val="StyleUnderline"/>
          <w:highlight w:val="cyan"/>
        </w:rPr>
        <w:t>strong</w:t>
      </w:r>
      <w:r w:rsidRPr="00E71691">
        <w:rPr>
          <w:sz w:val="16"/>
        </w:rPr>
        <w:t xml:space="preserve"> and inclusive </w:t>
      </w:r>
      <w:r w:rsidRPr="00E71691">
        <w:rPr>
          <w:rStyle w:val="StyleUnderline"/>
          <w:highlight w:val="cyan"/>
        </w:rPr>
        <w:t xml:space="preserve">economy is </w:t>
      </w:r>
      <w:r w:rsidRPr="00E71691">
        <w:rPr>
          <w:rStyle w:val="Emphasis"/>
          <w:highlight w:val="cyan"/>
        </w:rPr>
        <w:t>essential</w:t>
      </w:r>
      <w:r w:rsidRPr="00E71691">
        <w:rPr>
          <w:rStyle w:val="StyleUnderline"/>
          <w:highlight w:val="cyan"/>
        </w:rPr>
        <w:t xml:space="preserve"> for</w:t>
      </w:r>
      <w:r w:rsidRPr="00E71691">
        <w:rPr>
          <w:rStyle w:val="StyleUnderline"/>
        </w:rPr>
        <w:t xml:space="preserve"> American </w:t>
      </w:r>
      <w:r w:rsidRPr="00E71691">
        <w:rPr>
          <w:rStyle w:val="Emphasis"/>
        </w:rPr>
        <w:t>national security</w:t>
      </w:r>
      <w:r w:rsidRPr="00E71691">
        <w:rPr>
          <w:rStyle w:val="StyleUnderline"/>
        </w:rPr>
        <w:t xml:space="preserve"> and </w:t>
      </w:r>
      <w:r w:rsidRPr="00E71691">
        <w:rPr>
          <w:rStyle w:val="Emphasis"/>
        </w:rPr>
        <w:t xml:space="preserve">global </w:t>
      </w:r>
      <w:r w:rsidRPr="00E71691">
        <w:rPr>
          <w:rStyle w:val="Emphasis"/>
          <w:highlight w:val="cyan"/>
        </w:rPr>
        <w:t>leadership</w:t>
      </w:r>
      <w:r w:rsidRPr="00E71691">
        <w:rPr>
          <w:rStyle w:val="StyleUnderline"/>
        </w:rPr>
        <w:t>. As the nation seeks to return from</w:t>
      </w:r>
      <w:r w:rsidRPr="00E71691">
        <w:rPr>
          <w:sz w:val="16"/>
        </w:rPr>
        <w:t xml:space="preserve"> a </w:t>
      </w:r>
      <w:r w:rsidRPr="00E71691">
        <w:rPr>
          <w:rStyle w:val="StyleUnderline"/>
        </w:rPr>
        <w:t>historic economic crisis, the</w:t>
      </w:r>
      <w:r w:rsidRPr="00E71691">
        <w:rPr>
          <w:sz w:val="16"/>
        </w:rPr>
        <w:t xml:space="preserve"> national </w:t>
      </w:r>
      <w:r w:rsidRPr="00E71691">
        <w:rPr>
          <w:rStyle w:val="StyleUnderline"/>
        </w:rPr>
        <w:t>security community should support</w:t>
      </w:r>
      <w:r w:rsidRPr="00E71691">
        <w:rPr>
          <w:sz w:val="16"/>
        </w:rPr>
        <w:t xml:space="preserve"> an equitable </w:t>
      </w:r>
      <w:r w:rsidRPr="00E71691">
        <w:rPr>
          <w:rStyle w:val="StyleUnderline"/>
        </w:rPr>
        <w:t>recovery that helps</w:t>
      </w:r>
      <w:r w:rsidRPr="00E71691">
        <w:rPr>
          <w:sz w:val="16"/>
        </w:rPr>
        <w:t xml:space="preserve"> every worker </w:t>
      </w:r>
      <w:r w:rsidRPr="00E71691">
        <w:rPr>
          <w:rStyle w:val="StyleUnderline"/>
        </w:rPr>
        <w:t xml:space="preserve">adapt to the </w:t>
      </w:r>
      <w:r w:rsidRPr="00E71691">
        <w:rPr>
          <w:rStyle w:val="Emphasis"/>
        </w:rPr>
        <w:t>seismic shifts</w:t>
      </w:r>
      <w:r w:rsidRPr="00E71691">
        <w:rPr>
          <w:sz w:val="16"/>
        </w:rPr>
        <w:t xml:space="preserve"> underway </w:t>
      </w:r>
      <w:r w:rsidRPr="00E71691">
        <w:rPr>
          <w:rStyle w:val="StyleUnderline"/>
        </w:rPr>
        <w:t>in our economy</w:t>
      </w:r>
      <w:r w:rsidRPr="00E71691">
        <w:rPr>
          <w:sz w:val="16"/>
        </w:rPr>
        <w:t>.</w:t>
      </w:r>
    </w:p>
    <w:p w14:paraId="1A435DAA" w14:textId="77777777" w:rsidR="006452EC" w:rsidRPr="00E71691" w:rsidRDefault="006452EC" w:rsidP="006452EC">
      <w:pPr>
        <w:rPr>
          <w:sz w:val="16"/>
        </w:rPr>
      </w:pPr>
      <w:r w:rsidRPr="00E71691">
        <w:rPr>
          <w:rStyle w:val="StyleUnderline"/>
        </w:rPr>
        <w:t xml:space="preserve">Broadly shared economic prosperity is </w:t>
      </w:r>
      <w:r w:rsidRPr="00E71691">
        <w:rPr>
          <w:rStyle w:val="StyleUnderline"/>
          <w:highlight w:val="cyan"/>
        </w:rPr>
        <w:t xml:space="preserve">a </w:t>
      </w:r>
      <w:r w:rsidRPr="00E71691">
        <w:rPr>
          <w:rStyle w:val="Emphasis"/>
          <w:highlight w:val="cyan"/>
        </w:rPr>
        <w:t>bedrock</w:t>
      </w:r>
      <w:r w:rsidRPr="00E71691">
        <w:rPr>
          <w:rStyle w:val="StyleUnderline"/>
          <w:highlight w:val="cyan"/>
        </w:rPr>
        <w:t xml:space="preserve"> of America’s</w:t>
      </w:r>
      <w:r w:rsidRPr="00E71691">
        <w:rPr>
          <w:rStyle w:val="TitleChar"/>
          <w:rFonts w:ascii="Arial" w:eastAsiaTheme="minorHAnsi" w:hAnsi="Arial" w:cs="Arial"/>
        </w:rPr>
        <w:t xml:space="preserve"> </w:t>
      </w:r>
      <w:r w:rsidRPr="00E71691">
        <w:rPr>
          <w:rStyle w:val="Emphasis"/>
        </w:rPr>
        <w:t>economic</w:t>
      </w:r>
      <w:r w:rsidRPr="00E71691">
        <w:rPr>
          <w:rStyle w:val="TitleChar"/>
          <w:rFonts w:ascii="Arial" w:eastAsiaTheme="minorHAnsi" w:hAnsi="Arial" w:cs="Arial"/>
        </w:rPr>
        <w:t xml:space="preserve"> </w:t>
      </w:r>
      <w:r w:rsidRPr="00E71691">
        <w:rPr>
          <w:rStyle w:val="StyleUnderline"/>
        </w:rPr>
        <w:t>and</w:t>
      </w:r>
      <w:r w:rsidRPr="00E71691">
        <w:rPr>
          <w:rStyle w:val="TitleChar"/>
          <w:rFonts w:ascii="Arial" w:eastAsiaTheme="minorHAnsi" w:hAnsi="Arial" w:cs="Arial"/>
        </w:rPr>
        <w:t xml:space="preserve"> </w:t>
      </w:r>
      <w:r w:rsidRPr="00E71691">
        <w:rPr>
          <w:rStyle w:val="Emphasis"/>
        </w:rPr>
        <w:t xml:space="preserve">political </w:t>
      </w:r>
      <w:r w:rsidRPr="00E71691">
        <w:rPr>
          <w:rStyle w:val="Emphasis"/>
          <w:highlight w:val="cyan"/>
        </w:rPr>
        <w:t>strength</w:t>
      </w:r>
      <w:r w:rsidRPr="00E71691">
        <w:rPr>
          <w:rStyle w:val="StyleUnderline"/>
        </w:rPr>
        <w:t xml:space="preserve">—both </w:t>
      </w:r>
      <w:r w:rsidRPr="00E71691">
        <w:rPr>
          <w:rStyle w:val="Emphasis"/>
        </w:rPr>
        <w:t>domestically</w:t>
      </w:r>
      <w:r w:rsidRPr="00E71691">
        <w:rPr>
          <w:rStyle w:val="StyleUnderline"/>
        </w:rPr>
        <w:t xml:space="preserve"> and in the </w:t>
      </w:r>
      <w:r w:rsidRPr="00E71691">
        <w:rPr>
          <w:rStyle w:val="Emphasis"/>
        </w:rPr>
        <w:t>international</w:t>
      </w:r>
      <w:r w:rsidRPr="00E71691">
        <w:rPr>
          <w:rStyle w:val="StyleUnderline"/>
        </w:rPr>
        <w:t xml:space="preserve"> arena. A </w:t>
      </w:r>
      <w:r w:rsidRPr="00E71691">
        <w:rPr>
          <w:rStyle w:val="Emphasis"/>
        </w:rPr>
        <w:t>strong</w:t>
      </w:r>
      <w:r w:rsidRPr="00E71691">
        <w:rPr>
          <w:rStyle w:val="StyleUnderline"/>
        </w:rPr>
        <w:t xml:space="preserve"> and </w:t>
      </w:r>
      <w:r w:rsidRPr="00E71691">
        <w:rPr>
          <w:rStyle w:val="Emphasis"/>
          <w:highlight w:val="cyan"/>
        </w:rPr>
        <w:t>equitable</w:t>
      </w:r>
      <w:r w:rsidRPr="00E71691">
        <w:rPr>
          <w:rStyle w:val="StyleUnderline"/>
          <w:highlight w:val="cyan"/>
        </w:rPr>
        <w:t xml:space="preserve"> recovery</w:t>
      </w:r>
      <w:r w:rsidRPr="00E71691">
        <w:rPr>
          <w:rStyle w:val="StyleUnderline"/>
        </w:rPr>
        <w:t xml:space="preserve"> from the economic crisis created by COVID-19 </w:t>
      </w:r>
      <w:r w:rsidRPr="00E71691">
        <w:rPr>
          <w:rStyle w:val="StyleUnderline"/>
          <w:highlight w:val="cyan"/>
        </w:rPr>
        <w:t>would be</w:t>
      </w:r>
      <w:r w:rsidRPr="00E71691">
        <w:rPr>
          <w:rStyle w:val="StyleUnderline"/>
        </w:rPr>
        <w:t xml:space="preserve"> a </w:t>
      </w:r>
      <w:r w:rsidRPr="00E71691">
        <w:rPr>
          <w:rStyle w:val="Emphasis"/>
          <w:highlight w:val="cyan"/>
        </w:rPr>
        <w:t>powerful</w:t>
      </w:r>
      <w:r w:rsidRPr="00E71691">
        <w:rPr>
          <w:rStyle w:val="Emphasis"/>
        </w:rPr>
        <w:t xml:space="preserve"> testament</w:t>
      </w:r>
      <w:r w:rsidRPr="00E71691">
        <w:rPr>
          <w:rStyle w:val="StyleUnderline"/>
        </w:rPr>
        <w:t xml:space="preserve"> to the</w:t>
      </w:r>
      <w:r w:rsidRPr="00E71691">
        <w:rPr>
          <w:rStyle w:val="TitleChar"/>
          <w:rFonts w:ascii="Arial" w:eastAsiaTheme="minorHAnsi" w:hAnsi="Arial" w:cs="Arial"/>
        </w:rPr>
        <w:t xml:space="preserve"> </w:t>
      </w:r>
      <w:r w:rsidRPr="00E71691">
        <w:rPr>
          <w:rStyle w:val="Emphasis"/>
        </w:rPr>
        <w:t>resilience</w:t>
      </w:r>
      <w:r w:rsidRPr="00E71691">
        <w:rPr>
          <w:rStyle w:val="StyleUnderline"/>
        </w:rPr>
        <w:t xml:space="preserve"> of the American system and its</w:t>
      </w:r>
      <w:r w:rsidRPr="00E71691">
        <w:rPr>
          <w:rStyle w:val="TitleChar"/>
          <w:rFonts w:ascii="Arial" w:eastAsiaTheme="minorHAnsi" w:hAnsi="Arial" w:cs="Arial"/>
        </w:rPr>
        <w:t xml:space="preserve"> </w:t>
      </w:r>
      <w:r w:rsidRPr="00E71691">
        <w:rPr>
          <w:rStyle w:val="Emphasis"/>
        </w:rPr>
        <w:t>ability to create prosperity</w:t>
      </w:r>
      <w:r w:rsidRPr="00E71691">
        <w:rPr>
          <w:rStyle w:val="StyleUnderline"/>
        </w:rPr>
        <w:t xml:space="preserve"> at a time of </w:t>
      </w:r>
      <w:r w:rsidRPr="00E71691">
        <w:rPr>
          <w:rStyle w:val="Emphasis"/>
        </w:rPr>
        <w:t>seismic change</w:t>
      </w:r>
      <w:r w:rsidRPr="00E71691">
        <w:rPr>
          <w:rStyle w:val="StyleUnderline"/>
        </w:rPr>
        <w:t xml:space="preserve"> and persistent </w:t>
      </w:r>
      <w:r w:rsidRPr="00E71691">
        <w:rPr>
          <w:rStyle w:val="Emphasis"/>
        </w:rPr>
        <w:t>global crisis</w:t>
      </w:r>
      <w:r w:rsidRPr="00E71691">
        <w:rPr>
          <w:sz w:val="16"/>
        </w:rPr>
        <w:t xml:space="preserve">. Such a recovery could attack the profound economic inequities that have developed over the past several decades. </w:t>
      </w:r>
      <w:r w:rsidRPr="00E71691">
        <w:rPr>
          <w:rStyle w:val="StyleUnderline"/>
        </w:rPr>
        <w:t>Without</w:t>
      </w:r>
      <w:r w:rsidRPr="00E71691">
        <w:rPr>
          <w:rStyle w:val="TitleChar"/>
          <w:rFonts w:ascii="Arial" w:eastAsiaTheme="minorHAnsi" w:hAnsi="Arial" w:cs="Arial"/>
        </w:rPr>
        <w:t xml:space="preserve"> </w:t>
      </w:r>
      <w:r w:rsidRPr="00E71691">
        <w:rPr>
          <w:rStyle w:val="Emphasis"/>
        </w:rPr>
        <w:t>bold action</w:t>
      </w:r>
      <w:r w:rsidRPr="00E71691">
        <w:rPr>
          <w:sz w:val="16"/>
        </w:rPr>
        <w:t xml:space="preserve"> to help all workers access good jobs as the economy returns, </w:t>
      </w:r>
      <w:r w:rsidRPr="00E71691">
        <w:rPr>
          <w:rStyle w:val="StyleUnderline"/>
        </w:rPr>
        <w:t>the</w:t>
      </w:r>
      <w:r w:rsidRPr="00E71691">
        <w:rPr>
          <w:rStyle w:val="TitleChar"/>
          <w:rFonts w:ascii="Arial" w:eastAsiaTheme="minorHAnsi" w:hAnsi="Arial" w:cs="Arial"/>
        </w:rPr>
        <w:t xml:space="preserve"> </w:t>
      </w:r>
      <w:r w:rsidRPr="00E71691">
        <w:rPr>
          <w:rStyle w:val="Emphasis"/>
          <w:highlight w:val="cyan"/>
        </w:rPr>
        <w:t>U</w:t>
      </w:r>
      <w:r w:rsidRPr="00E71691">
        <w:rPr>
          <w:sz w:val="16"/>
        </w:rPr>
        <w:t xml:space="preserve">nited </w:t>
      </w:r>
      <w:r w:rsidRPr="00E71691">
        <w:rPr>
          <w:rStyle w:val="Emphasis"/>
          <w:highlight w:val="cyan"/>
        </w:rPr>
        <w:t>S</w:t>
      </w:r>
      <w:r w:rsidRPr="00E71691">
        <w:rPr>
          <w:sz w:val="16"/>
        </w:rPr>
        <w:t xml:space="preserve">tates </w:t>
      </w:r>
      <w:r w:rsidRPr="00E71691">
        <w:rPr>
          <w:rStyle w:val="StyleUnderline"/>
          <w:highlight w:val="cyan"/>
        </w:rPr>
        <w:t>risks</w:t>
      </w:r>
      <w:r w:rsidRPr="00E71691">
        <w:rPr>
          <w:rStyle w:val="TitleChar"/>
          <w:rFonts w:ascii="Arial" w:eastAsiaTheme="minorHAnsi" w:hAnsi="Arial" w:cs="Arial"/>
          <w:highlight w:val="cyan"/>
        </w:rPr>
        <w:t xml:space="preserve"> </w:t>
      </w:r>
      <w:r w:rsidRPr="00E71691">
        <w:rPr>
          <w:rStyle w:val="Emphasis"/>
          <w:highlight w:val="cyan"/>
        </w:rPr>
        <w:t>undermining</w:t>
      </w:r>
      <w:r w:rsidRPr="00E71691">
        <w:rPr>
          <w:rStyle w:val="StyleUnderline"/>
        </w:rPr>
        <w:t xml:space="preserve"> the</w:t>
      </w:r>
      <w:r w:rsidRPr="00E71691">
        <w:rPr>
          <w:rStyle w:val="TitleChar"/>
          <w:rFonts w:ascii="Arial" w:eastAsiaTheme="minorHAnsi" w:hAnsi="Arial" w:cs="Arial"/>
        </w:rPr>
        <w:t xml:space="preserve"> </w:t>
      </w:r>
      <w:r w:rsidRPr="00E71691">
        <w:rPr>
          <w:rStyle w:val="Emphasis"/>
          <w:highlight w:val="cyan"/>
        </w:rPr>
        <w:t>legitimacy</w:t>
      </w:r>
      <w:r w:rsidRPr="00E71691">
        <w:rPr>
          <w:rStyle w:val="Emphasis"/>
        </w:rPr>
        <w:t xml:space="preserve"> of its institutions</w:t>
      </w:r>
      <w:r w:rsidRPr="00E71691">
        <w:rPr>
          <w:rStyle w:val="StyleUnderline"/>
        </w:rPr>
        <w:t xml:space="preserve"> </w:t>
      </w:r>
      <w:r w:rsidRPr="00E71691">
        <w:rPr>
          <w:rStyle w:val="StyleUnderline"/>
          <w:highlight w:val="cyan"/>
        </w:rPr>
        <w:t>and</w:t>
      </w:r>
      <w:r w:rsidRPr="00E71691">
        <w:rPr>
          <w:rStyle w:val="StyleUnderline"/>
        </w:rPr>
        <w:t xml:space="preserve"> its </w:t>
      </w:r>
      <w:r w:rsidRPr="00E71691">
        <w:rPr>
          <w:rStyle w:val="Emphasis"/>
          <w:highlight w:val="cyan"/>
        </w:rPr>
        <w:t>international standing</w:t>
      </w:r>
      <w:r w:rsidRPr="00E71691">
        <w:rPr>
          <w:rStyle w:val="StyleUnderline"/>
        </w:rPr>
        <w:t>. The</w:t>
      </w:r>
      <w:r w:rsidRPr="00E71691">
        <w:rPr>
          <w:rStyle w:val="TitleChar"/>
          <w:rFonts w:ascii="Arial" w:eastAsiaTheme="minorHAnsi" w:hAnsi="Arial" w:cs="Arial"/>
        </w:rPr>
        <w:t xml:space="preserve"> </w:t>
      </w:r>
      <w:r w:rsidRPr="00E71691">
        <w:rPr>
          <w:rStyle w:val="Emphasis"/>
        </w:rPr>
        <w:t>outcome</w:t>
      </w:r>
      <w:r w:rsidRPr="00E71691">
        <w:rPr>
          <w:rStyle w:val="StyleUnderline"/>
        </w:rPr>
        <w:t xml:space="preserve"> will be a </w:t>
      </w:r>
      <w:r w:rsidRPr="00E71691">
        <w:rPr>
          <w:rStyle w:val="Emphasis"/>
        </w:rPr>
        <w:t>key determinant</w:t>
      </w:r>
      <w:r w:rsidRPr="00E71691">
        <w:rPr>
          <w:rStyle w:val="StyleUnderline"/>
        </w:rPr>
        <w:t xml:space="preserve"> of America’s </w:t>
      </w:r>
      <w:r w:rsidRPr="00E71691">
        <w:rPr>
          <w:rStyle w:val="Emphasis"/>
        </w:rPr>
        <w:t>national security</w:t>
      </w:r>
      <w:r w:rsidRPr="00E71691">
        <w:rPr>
          <w:rStyle w:val="TitleChar"/>
          <w:rFonts w:ascii="Arial" w:eastAsiaTheme="minorHAnsi" w:hAnsi="Arial" w:cs="Arial"/>
        </w:rPr>
        <w:t xml:space="preserve"> </w:t>
      </w:r>
      <w:r w:rsidRPr="00E71691">
        <w:rPr>
          <w:rStyle w:val="StyleUnderline"/>
        </w:rPr>
        <w:t>for years to come</w:t>
      </w:r>
      <w:r w:rsidRPr="00E71691">
        <w:rPr>
          <w:sz w:val="16"/>
        </w:rPr>
        <w:t>.</w:t>
      </w:r>
    </w:p>
    <w:p w14:paraId="256D0AEA" w14:textId="77777777" w:rsidR="006452EC" w:rsidRPr="00E71691" w:rsidRDefault="006452EC" w:rsidP="006452EC">
      <w:pPr>
        <w:rPr>
          <w:sz w:val="16"/>
          <w:szCs w:val="18"/>
        </w:rPr>
      </w:pPr>
      <w:r w:rsidRPr="00E71691">
        <w:rPr>
          <w:sz w:val="16"/>
          <w:szCs w:val="18"/>
        </w:rPr>
        <w:t>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14:paraId="634889C6" w14:textId="77777777" w:rsidR="006452EC" w:rsidRPr="00E71691" w:rsidRDefault="006452EC" w:rsidP="006452EC">
      <w:pPr>
        <w:rPr>
          <w:sz w:val="16"/>
        </w:rPr>
      </w:pPr>
      <w:r w:rsidRPr="00E71691">
        <w:rPr>
          <w:rStyle w:val="StyleUnderline"/>
        </w:rPr>
        <w:t xml:space="preserve">To achieve these goals, </w:t>
      </w:r>
      <w:r w:rsidRPr="00E71691">
        <w:rPr>
          <w:rStyle w:val="Emphasis"/>
          <w:highlight w:val="cyan"/>
        </w:rPr>
        <w:t>America</w:t>
      </w:r>
      <w:r w:rsidRPr="00E71691">
        <w:rPr>
          <w:rStyle w:val="StyleUnderline"/>
        </w:rPr>
        <w:t xml:space="preserve">n policy makers </w:t>
      </w:r>
      <w:r w:rsidRPr="00E71691">
        <w:rPr>
          <w:rStyle w:val="StyleUnderline"/>
          <w:highlight w:val="cyan"/>
        </w:rPr>
        <w:t>need</w:t>
      </w:r>
      <w:r w:rsidRPr="00E71691">
        <w:rPr>
          <w:rStyle w:val="StyleUnderline"/>
        </w:rPr>
        <w:t xml:space="preserve"> to establish</w:t>
      </w:r>
      <w:r w:rsidRPr="00E71691">
        <w:rPr>
          <w:rStyle w:val="TitleChar"/>
          <w:rFonts w:ascii="Arial" w:eastAsiaTheme="minorHAnsi" w:hAnsi="Arial" w:cs="Arial"/>
        </w:rPr>
        <w:t xml:space="preserve"> </w:t>
      </w:r>
      <w:r w:rsidRPr="00E71691">
        <w:rPr>
          <w:rStyle w:val="Emphasis"/>
        </w:rPr>
        <w:t xml:space="preserve">job </w:t>
      </w:r>
      <w:r w:rsidRPr="00E71691">
        <w:rPr>
          <w:rStyle w:val="Emphasis"/>
          <w:highlight w:val="cyan"/>
        </w:rPr>
        <w:t>growth strategies</w:t>
      </w:r>
      <w:r w:rsidRPr="00E71691">
        <w:rPr>
          <w:rStyle w:val="StyleUnderline"/>
        </w:rPr>
        <w:t xml:space="preserve"> that address </w:t>
      </w:r>
      <w:r w:rsidRPr="00E71691">
        <w:rPr>
          <w:rStyle w:val="Emphasis"/>
        </w:rPr>
        <w:t>urgent public needs</w:t>
      </w:r>
      <w:r w:rsidRPr="00E71691">
        <w:rPr>
          <w:rStyle w:val="TitleChar"/>
          <w:rFonts w:ascii="Arial" w:eastAsiaTheme="minorHAnsi" w:hAnsi="Arial" w:cs="Arial"/>
        </w:rPr>
        <w:t xml:space="preserve"> </w:t>
      </w:r>
      <w:r w:rsidRPr="00E71691">
        <w:rPr>
          <w:rStyle w:val="StyleUnderline"/>
        </w:rPr>
        <w:t>through</w:t>
      </w:r>
      <w:r w:rsidRPr="00E71691">
        <w:rPr>
          <w:rStyle w:val="TitleChar"/>
          <w:rFonts w:ascii="Arial" w:eastAsiaTheme="minorHAnsi" w:hAnsi="Arial" w:cs="Arial"/>
        </w:rPr>
        <w:t xml:space="preserve"> </w:t>
      </w:r>
      <w:r w:rsidRPr="00E71691">
        <w:rPr>
          <w:rStyle w:val="Emphasis"/>
        </w:rPr>
        <w:t>major programs</w:t>
      </w:r>
      <w:r w:rsidRPr="00E71691">
        <w:rPr>
          <w:rStyle w:val="TitleChar"/>
          <w:rFonts w:ascii="Arial" w:eastAsiaTheme="minorHAnsi" w:hAnsi="Arial" w:cs="Arial"/>
        </w:rPr>
        <w:t xml:space="preserve"> </w:t>
      </w:r>
      <w:r w:rsidRPr="00E71691">
        <w:rPr>
          <w:rStyle w:val="StyleUnderline"/>
        </w:rPr>
        <w:t xml:space="preserve">in green energy, </w:t>
      </w:r>
      <w:r w:rsidRPr="00E71691">
        <w:rPr>
          <w:rStyle w:val="StyleUnderline"/>
        </w:rPr>
        <w:lastRenderedPageBreak/>
        <w:t>infrastructure, and health</w:t>
      </w:r>
      <w:r w:rsidRPr="00E71691">
        <w:rPr>
          <w:sz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14:paraId="70DA57CE" w14:textId="77777777" w:rsidR="006452EC" w:rsidRPr="00E71691" w:rsidRDefault="006452EC" w:rsidP="006452EC">
      <w:pPr>
        <w:rPr>
          <w:sz w:val="16"/>
        </w:rPr>
      </w:pPr>
      <w:r w:rsidRPr="00E71691">
        <w:rPr>
          <w:sz w:val="16"/>
        </w:rPr>
        <w:t>Shared Economic Prosperity Is a National Security Asset</w:t>
      </w:r>
    </w:p>
    <w:p w14:paraId="036762BD" w14:textId="77777777" w:rsidR="006452EC" w:rsidRPr="00E71691" w:rsidRDefault="006452EC" w:rsidP="006452EC">
      <w:pPr>
        <w:rPr>
          <w:sz w:val="16"/>
        </w:rPr>
      </w:pPr>
      <w:r w:rsidRPr="00E71691">
        <w:rPr>
          <w:rStyle w:val="StyleUnderline"/>
        </w:rPr>
        <w:t xml:space="preserve">A </w:t>
      </w:r>
      <w:r w:rsidRPr="00E71691">
        <w:rPr>
          <w:rStyle w:val="Emphasis"/>
        </w:rPr>
        <w:t>strong economy</w:t>
      </w:r>
      <w:r w:rsidRPr="00E71691">
        <w:rPr>
          <w:rStyle w:val="StyleUnderline"/>
        </w:rPr>
        <w:t xml:space="preserve"> is</w:t>
      </w:r>
      <w:r w:rsidRPr="00E71691">
        <w:rPr>
          <w:rStyle w:val="TitleChar"/>
          <w:rFonts w:ascii="Arial" w:eastAsiaTheme="minorHAnsi" w:hAnsi="Arial" w:cs="Arial"/>
        </w:rPr>
        <w:t xml:space="preserve"> </w:t>
      </w:r>
      <w:r w:rsidRPr="00E71691">
        <w:rPr>
          <w:rStyle w:val="Emphasis"/>
        </w:rPr>
        <w:t>essential</w:t>
      </w:r>
      <w:r w:rsidRPr="00E71691">
        <w:rPr>
          <w:rStyle w:val="StyleUnderline"/>
        </w:rPr>
        <w:t xml:space="preserve"> to America’s</w:t>
      </w:r>
      <w:r w:rsidRPr="00E71691">
        <w:rPr>
          <w:rStyle w:val="TitleChar"/>
          <w:rFonts w:ascii="Arial" w:eastAsiaTheme="minorHAnsi" w:hAnsi="Arial" w:cs="Arial"/>
        </w:rPr>
        <w:t xml:space="preserve"> </w:t>
      </w:r>
      <w:r w:rsidRPr="00E71691">
        <w:rPr>
          <w:rStyle w:val="Emphasis"/>
        </w:rPr>
        <w:t>security and diplomatic strategy</w:t>
      </w:r>
      <w:r w:rsidRPr="00E71691">
        <w:rPr>
          <w:rStyle w:val="StyleUnderline"/>
        </w:rPr>
        <w:t xml:space="preserve">. Economic </w:t>
      </w:r>
      <w:r w:rsidRPr="00E71691">
        <w:rPr>
          <w:rStyle w:val="StyleUnderline"/>
          <w:highlight w:val="cyan"/>
        </w:rPr>
        <w:t>strength increases</w:t>
      </w:r>
      <w:r w:rsidRPr="00E71691">
        <w:rPr>
          <w:rStyle w:val="StyleUnderline"/>
        </w:rPr>
        <w:t xml:space="preserve"> our </w:t>
      </w:r>
      <w:r w:rsidRPr="00E71691">
        <w:rPr>
          <w:rStyle w:val="Emphasis"/>
          <w:highlight w:val="cyan"/>
        </w:rPr>
        <w:t>influence</w:t>
      </w:r>
      <w:r w:rsidRPr="00E71691">
        <w:rPr>
          <w:rStyle w:val="StyleUnderline"/>
        </w:rPr>
        <w:t xml:space="preserve"> on the global stage,</w:t>
      </w:r>
      <w:r w:rsidRPr="00E71691">
        <w:rPr>
          <w:rStyle w:val="TitleChar"/>
          <w:rFonts w:ascii="Arial" w:eastAsiaTheme="minorHAnsi" w:hAnsi="Arial" w:cs="Arial"/>
        </w:rPr>
        <w:t xml:space="preserve"> </w:t>
      </w:r>
      <w:r w:rsidRPr="00E71691">
        <w:rPr>
          <w:rStyle w:val="Emphasis"/>
        </w:rPr>
        <w:t>expands markets</w:t>
      </w:r>
      <w:r w:rsidRPr="00E71691">
        <w:rPr>
          <w:rStyle w:val="StyleUnderline"/>
        </w:rPr>
        <w:t xml:space="preserve">, </w:t>
      </w:r>
      <w:r w:rsidRPr="00E71691">
        <w:rPr>
          <w:rStyle w:val="StyleUnderline"/>
          <w:highlight w:val="cyan"/>
        </w:rPr>
        <w:t>and</w:t>
      </w:r>
      <w:r w:rsidRPr="00E71691">
        <w:rPr>
          <w:rStyle w:val="TitleChar"/>
          <w:rFonts w:ascii="Arial" w:eastAsiaTheme="minorHAnsi" w:hAnsi="Arial" w:cs="Arial"/>
          <w:highlight w:val="cyan"/>
        </w:rPr>
        <w:t xml:space="preserve"> </w:t>
      </w:r>
      <w:r w:rsidRPr="00E71691">
        <w:rPr>
          <w:rStyle w:val="Emphasis"/>
          <w:highlight w:val="cyan"/>
        </w:rPr>
        <w:t>funds</w:t>
      </w:r>
      <w:r w:rsidRPr="00E71691">
        <w:rPr>
          <w:rStyle w:val="StyleUnderline"/>
          <w:highlight w:val="cyan"/>
        </w:rPr>
        <w:t xml:space="preserve"> a</w:t>
      </w:r>
      <w:r w:rsidRPr="00E71691">
        <w:rPr>
          <w:rStyle w:val="TitleChar"/>
          <w:rFonts w:ascii="Arial" w:eastAsiaTheme="minorHAnsi" w:hAnsi="Arial" w:cs="Arial"/>
          <w:highlight w:val="cyan"/>
        </w:rPr>
        <w:t xml:space="preserve"> </w:t>
      </w:r>
      <w:r w:rsidRPr="00E71691">
        <w:rPr>
          <w:rStyle w:val="Emphasis"/>
          <w:highlight w:val="cyan"/>
        </w:rPr>
        <w:t>strong</w:t>
      </w:r>
      <w:r w:rsidRPr="00E71691">
        <w:rPr>
          <w:rStyle w:val="Emphasis"/>
        </w:rPr>
        <w:t xml:space="preserve"> and agile </w:t>
      </w:r>
      <w:r w:rsidRPr="00E71691">
        <w:rPr>
          <w:rStyle w:val="Emphasis"/>
          <w:highlight w:val="cyan"/>
        </w:rPr>
        <w:t>military</w:t>
      </w:r>
      <w:r w:rsidRPr="00E71691">
        <w:rPr>
          <w:rStyle w:val="StyleUnderline"/>
        </w:rPr>
        <w:t xml:space="preserve"> and</w:t>
      </w:r>
      <w:r w:rsidRPr="00E71691">
        <w:rPr>
          <w:rStyle w:val="TitleChar"/>
          <w:rFonts w:ascii="Arial" w:eastAsiaTheme="minorHAnsi" w:hAnsi="Arial" w:cs="Arial"/>
        </w:rPr>
        <w:t xml:space="preserve"> </w:t>
      </w:r>
      <w:r w:rsidRPr="00E71691">
        <w:rPr>
          <w:rStyle w:val="Emphasis"/>
        </w:rPr>
        <w:t>national defense</w:t>
      </w:r>
      <w:r w:rsidRPr="00E71691">
        <w:rPr>
          <w:sz w:val="16"/>
        </w:rPr>
        <w:t xml:space="preserve">. Yet it is not enough for America’s economy to be strong for some—prosperity must be broadly shared. </w:t>
      </w:r>
      <w:r w:rsidRPr="00E71691">
        <w:rPr>
          <w:rStyle w:val="Emphasis"/>
        </w:rPr>
        <w:t xml:space="preserve">Widespread </w:t>
      </w:r>
      <w:r w:rsidRPr="00E71691">
        <w:rPr>
          <w:rStyle w:val="Emphasis"/>
          <w:highlight w:val="cyan"/>
        </w:rPr>
        <w:t>belief</w:t>
      </w:r>
      <w:r w:rsidRPr="00E71691">
        <w:rPr>
          <w:rStyle w:val="StyleUnderline"/>
          <w:highlight w:val="cyan"/>
        </w:rPr>
        <w:t xml:space="preserve"> in the</w:t>
      </w:r>
      <w:r w:rsidRPr="00E71691">
        <w:rPr>
          <w:rStyle w:val="StyleUnderline"/>
        </w:rPr>
        <w:t xml:space="preserve"> ability of the American </w:t>
      </w:r>
      <w:r w:rsidRPr="00E71691">
        <w:rPr>
          <w:rStyle w:val="Emphasis"/>
        </w:rPr>
        <w:t xml:space="preserve">economic </w:t>
      </w:r>
      <w:r w:rsidRPr="00E71691">
        <w:rPr>
          <w:rStyle w:val="Emphasis"/>
          <w:highlight w:val="cyan"/>
        </w:rPr>
        <w:t>system</w:t>
      </w:r>
      <w:r w:rsidRPr="00E71691">
        <w:rPr>
          <w:rStyle w:val="StyleUnderline"/>
        </w:rPr>
        <w:t xml:space="preserve"> to create economic security and mobility for all</w:t>
      </w:r>
      <w:r w:rsidRPr="00E71691">
        <w:rPr>
          <w:sz w:val="16"/>
        </w:rPr>
        <w:t xml:space="preserve">—the American Dream— </w:t>
      </w:r>
      <w:r w:rsidRPr="00E71691">
        <w:rPr>
          <w:rStyle w:val="StyleUnderline"/>
          <w:highlight w:val="cyan"/>
        </w:rPr>
        <w:t xml:space="preserve">creates </w:t>
      </w:r>
      <w:r w:rsidRPr="00E71691">
        <w:rPr>
          <w:rStyle w:val="Emphasis"/>
          <w:highlight w:val="cyan"/>
        </w:rPr>
        <w:t>credibility</w:t>
      </w:r>
      <w:r w:rsidRPr="00E71691">
        <w:rPr>
          <w:rStyle w:val="StyleUnderline"/>
        </w:rPr>
        <w:t xml:space="preserve"> and</w:t>
      </w:r>
      <w:r w:rsidRPr="00E71691">
        <w:rPr>
          <w:rStyle w:val="TitleChar"/>
          <w:rFonts w:ascii="Arial" w:eastAsiaTheme="minorHAnsi" w:hAnsi="Arial" w:cs="Arial"/>
        </w:rPr>
        <w:t xml:space="preserve"> </w:t>
      </w:r>
      <w:r w:rsidRPr="00E71691">
        <w:rPr>
          <w:rStyle w:val="Emphasis"/>
        </w:rPr>
        <w:t>legitimacy</w:t>
      </w:r>
      <w:r w:rsidRPr="00E71691">
        <w:rPr>
          <w:rStyle w:val="StyleUnderline"/>
        </w:rPr>
        <w:t xml:space="preserve"> </w:t>
      </w:r>
      <w:r w:rsidRPr="00E71691">
        <w:rPr>
          <w:rStyle w:val="StyleUnderline"/>
          <w:highlight w:val="cyan"/>
        </w:rPr>
        <w:t>for</w:t>
      </w:r>
      <w:r w:rsidRPr="00E71691">
        <w:rPr>
          <w:rStyle w:val="StyleUnderline"/>
        </w:rPr>
        <w:t xml:space="preserve"> America’s</w:t>
      </w:r>
      <w:r w:rsidRPr="00E71691">
        <w:rPr>
          <w:rStyle w:val="TitleChar"/>
          <w:rFonts w:ascii="Arial" w:eastAsiaTheme="minorHAnsi" w:hAnsi="Arial" w:cs="Arial"/>
        </w:rPr>
        <w:t xml:space="preserve"> </w:t>
      </w:r>
      <w:r w:rsidRPr="00E71691">
        <w:rPr>
          <w:rStyle w:val="Emphasis"/>
          <w:highlight w:val="cyan"/>
        </w:rPr>
        <w:t>values</w:t>
      </w:r>
      <w:r w:rsidRPr="00E71691">
        <w:rPr>
          <w:rStyle w:val="TitleChar"/>
          <w:rFonts w:ascii="Arial" w:eastAsiaTheme="minorHAnsi" w:hAnsi="Arial" w:cs="Arial"/>
        </w:rPr>
        <w:t xml:space="preserve">, </w:t>
      </w:r>
      <w:r w:rsidRPr="00E71691">
        <w:rPr>
          <w:rStyle w:val="Emphasis"/>
        </w:rPr>
        <w:t>governance</w:t>
      </w:r>
      <w:r w:rsidRPr="00E71691">
        <w:rPr>
          <w:rStyle w:val="StyleUnderline"/>
        </w:rPr>
        <w:t xml:space="preserve">, </w:t>
      </w:r>
      <w:r w:rsidRPr="00E71691">
        <w:rPr>
          <w:rStyle w:val="StyleUnderline"/>
          <w:highlight w:val="cyan"/>
        </w:rPr>
        <w:t>and</w:t>
      </w:r>
      <w:r w:rsidRPr="00E71691">
        <w:rPr>
          <w:rStyle w:val="TitleChar"/>
          <w:rFonts w:ascii="Arial" w:eastAsiaTheme="minorHAnsi" w:hAnsi="Arial" w:cs="Arial"/>
          <w:highlight w:val="cyan"/>
        </w:rPr>
        <w:t xml:space="preserve"> </w:t>
      </w:r>
      <w:r w:rsidRPr="00E71691">
        <w:rPr>
          <w:rStyle w:val="Emphasis"/>
          <w:highlight w:val="cyan"/>
        </w:rPr>
        <w:t>alliances</w:t>
      </w:r>
      <w:r w:rsidRPr="00E71691">
        <w:rPr>
          <w:rStyle w:val="StyleUnderline"/>
        </w:rPr>
        <w:t xml:space="preserve"> around the world</w:t>
      </w:r>
      <w:r w:rsidRPr="00E71691">
        <w:rPr>
          <w:sz w:val="16"/>
        </w:rPr>
        <w:t>.</w:t>
      </w:r>
    </w:p>
    <w:p w14:paraId="3043AB87" w14:textId="77777777" w:rsidR="006452EC" w:rsidRPr="00E71691" w:rsidRDefault="006452EC" w:rsidP="006452EC">
      <w:pPr>
        <w:rPr>
          <w:sz w:val="16"/>
        </w:rPr>
      </w:pPr>
      <w:r w:rsidRPr="00E71691">
        <w:rPr>
          <w:rStyle w:val="StyleUnderline"/>
        </w:rPr>
        <w:t xml:space="preserve">After World War II, the </w:t>
      </w:r>
      <w:r w:rsidRPr="00E71691">
        <w:rPr>
          <w:rStyle w:val="Emphasis"/>
        </w:rPr>
        <w:t>U</w:t>
      </w:r>
      <w:r w:rsidRPr="00E71691">
        <w:rPr>
          <w:sz w:val="16"/>
        </w:rPr>
        <w:t xml:space="preserve">nited </w:t>
      </w:r>
      <w:r w:rsidRPr="00E71691">
        <w:rPr>
          <w:rStyle w:val="Emphasis"/>
        </w:rPr>
        <w:t>S</w:t>
      </w:r>
      <w:r w:rsidRPr="00E71691">
        <w:rPr>
          <w:sz w:val="16"/>
        </w:rPr>
        <w:t xml:space="preserve">tates </w:t>
      </w:r>
      <w:r w:rsidRPr="00E71691">
        <w:rPr>
          <w:rStyle w:val="StyleUnderline"/>
        </w:rPr>
        <w:t xml:space="preserve">grew the middle class to historic size and strength. This achievement made America </w:t>
      </w:r>
      <w:r w:rsidRPr="00E71691">
        <w:rPr>
          <w:rStyle w:val="StyleUnderline"/>
          <w:highlight w:val="cyan"/>
        </w:rPr>
        <w:t>the</w:t>
      </w:r>
      <w:r w:rsidRPr="00E71691">
        <w:rPr>
          <w:rStyle w:val="TitleChar"/>
          <w:rFonts w:ascii="Arial" w:eastAsiaTheme="minorHAnsi" w:hAnsi="Arial" w:cs="Arial"/>
          <w:highlight w:val="cyan"/>
        </w:rPr>
        <w:t xml:space="preserve"> </w:t>
      </w:r>
      <w:r w:rsidRPr="00E71691">
        <w:rPr>
          <w:rStyle w:val="Emphasis"/>
          <w:highlight w:val="cyan"/>
        </w:rPr>
        <w:t>model</w:t>
      </w:r>
      <w:r w:rsidRPr="00E71691">
        <w:rPr>
          <w:rStyle w:val="StyleUnderline"/>
        </w:rPr>
        <w:t xml:space="preserve"> of the free world—</w:t>
      </w:r>
      <w:r w:rsidRPr="00E71691">
        <w:rPr>
          <w:rStyle w:val="Emphasis"/>
          <w:highlight w:val="cyan"/>
        </w:rPr>
        <w:t>set</w:t>
      </w:r>
      <w:r w:rsidRPr="00E71691">
        <w:rPr>
          <w:rStyle w:val="Emphasis"/>
        </w:rPr>
        <w:t xml:space="preserve">ting </w:t>
      </w:r>
      <w:r w:rsidRPr="00E71691">
        <w:rPr>
          <w:rStyle w:val="Emphasis"/>
          <w:highlight w:val="cyan"/>
        </w:rPr>
        <w:t>the stage</w:t>
      </w:r>
      <w:r w:rsidRPr="00E71691">
        <w:rPr>
          <w:rStyle w:val="StyleUnderline"/>
          <w:highlight w:val="cyan"/>
        </w:rPr>
        <w:t xml:space="preserve"> for</w:t>
      </w:r>
      <w:r w:rsidRPr="00E71691">
        <w:rPr>
          <w:rStyle w:val="StyleUnderline"/>
        </w:rPr>
        <w:t xml:space="preserve"> decades of American political and economic </w:t>
      </w:r>
      <w:r w:rsidRPr="00E71691">
        <w:rPr>
          <w:rStyle w:val="Emphasis"/>
          <w:highlight w:val="cyan"/>
        </w:rPr>
        <w:t>leadership</w:t>
      </w:r>
      <w:r w:rsidRPr="00E71691">
        <w:rPr>
          <w:rStyle w:val="StyleUnderline"/>
        </w:rPr>
        <w:t>. Domestically, broad participation in the economy is</w:t>
      </w:r>
      <w:r w:rsidRPr="00E71691">
        <w:rPr>
          <w:rStyle w:val="TitleChar"/>
          <w:rFonts w:ascii="Arial" w:eastAsiaTheme="minorHAnsi" w:hAnsi="Arial" w:cs="Arial"/>
        </w:rPr>
        <w:t xml:space="preserve"> </w:t>
      </w:r>
      <w:r w:rsidRPr="00E71691">
        <w:rPr>
          <w:rStyle w:val="Emphasis"/>
        </w:rPr>
        <w:t>core</w:t>
      </w:r>
      <w:r w:rsidRPr="00E71691">
        <w:rPr>
          <w:rStyle w:val="StyleUnderline"/>
        </w:rPr>
        <w:t xml:space="preserve"> to the </w:t>
      </w:r>
      <w:r w:rsidRPr="00E71691">
        <w:rPr>
          <w:rStyle w:val="Emphasis"/>
        </w:rPr>
        <w:t>legitimacy</w:t>
      </w:r>
      <w:r w:rsidRPr="00E71691">
        <w:rPr>
          <w:rStyle w:val="StyleUnderline"/>
        </w:rPr>
        <w:t xml:space="preserve"> of</w:t>
      </w:r>
      <w:r w:rsidRPr="00E71691">
        <w:rPr>
          <w:sz w:val="16"/>
        </w:rPr>
        <w:t xml:space="preserve"> our </w:t>
      </w:r>
      <w:r w:rsidRPr="00E71691">
        <w:rPr>
          <w:rStyle w:val="StyleUnderline"/>
        </w:rPr>
        <w:t>democracy and the strength of</w:t>
      </w:r>
      <w:r w:rsidRPr="00E71691">
        <w:rPr>
          <w:sz w:val="16"/>
        </w:rPr>
        <w:t xml:space="preserve"> our </w:t>
      </w:r>
      <w:r w:rsidRPr="00E71691">
        <w:rPr>
          <w:rStyle w:val="StyleUnderline"/>
        </w:rPr>
        <w:t>political institutions</w:t>
      </w:r>
      <w:r w:rsidRPr="00E71691">
        <w:rPr>
          <w:sz w:val="16"/>
        </w:rPr>
        <w:t>. A belief that the economic system works for millions is an important part of creating trust in a democratic government’s ability to meet the needs of the people.</w:t>
      </w:r>
    </w:p>
    <w:p w14:paraId="2F181CBB" w14:textId="77777777" w:rsidR="006452EC" w:rsidRPr="00E71691" w:rsidRDefault="006452EC" w:rsidP="006452EC">
      <w:pPr>
        <w:rPr>
          <w:sz w:val="16"/>
          <w:szCs w:val="18"/>
        </w:rPr>
      </w:pPr>
      <w:r w:rsidRPr="00E71691">
        <w:rPr>
          <w:sz w:val="16"/>
          <w:szCs w:val="18"/>
        </w:rPr>
        <w:t>The COVID-19 Crisis Puts Millions of American Workers at Risk</w:t>
      </w:r>
    </w:p>
    <w:p w14:paraId="4B12FEBC" w14:textId="77777777" w:rsidR="006452EC" w:rsidRPr="00E71691" w:rsidRDefault="006452EC" w:rsidP="006452EC">
      <w:pPr>
        <w:rPr>
          <w:sz w:val="16"/>
          <w:szCs w:val="18"/>
        </w:rPr>
      </w:pPr>
      <w:r w:rsidRPr="00E71691">
        <w:rPr>
          <w:sz w:val="16"/>
          <w:szCs w:val="18"/>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32C3531B" w14:textId="77777777" w:rsidR="006452EC" w:rsidRPr="00E71691" w:rsidRDefault="006452EC" w:rsidP="006452EC">
      <w:pPr>
        <w:rPr>
          <w:sz w:val="16"/>
          <w:szCs w:val="18"/>
        </w:rPr>
      </w:pPr>
      <w:r w:rsidRPr="00E71691">
        <w:rPr>
          <w:sz w:val="16"/>
          <w:szCs w:val="18"/>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0A58005D" w14:textId="77777777" w:rsidR="006452EC" w:rsidRPr="00E71691" w:rsidRDefault="006452EC" w:rsidP="006452EC">
      <w:pPr>
        <w:rPr>
          <w:sz w:val="16"/>
          <w:szCs w:val="18"/>
        </w:rPr>
      </w:pPr>
      <w:r w:rsidRPr="00E71691">
        <w:rPr>
          <w:sz w:val="16"/>
          <w:szCs w:val="18"/>
        </w:rPr>
        <w:t>The experience of the Great Recession shows that without intentional effort to drive an inclusive recovery, inequality may get worse: while workers with a high school education or less experienced the majority of job losses, nearly all new jobs went to workers with postsecondary education. Inequalities across racial lines also increased as workers of color worked in the hardest-hit sectors and were slower to recover earnings and income than White workers.4</w:t>
      </w:r>
    </w:p>
    <w:p w14:paraId="6D12A32F" w14:textId="77777777" w:rsidR="006452EC" w:rsidRPr="00E71691" w:rsidRDefault="006452EC" w:rsidP="006452EC">
      <w:pPr>
        <w:rPr>
          <w:sz w:val="16"/>
          <w:szCs w:val="18"/>
        </w:rPr>
      </w:pPr>
      <w:r w:rsidRPr="00E71691">
        <w:rPr>
          <w:sz w:val="16"/>
          <w:szCs w:val="18"/>
        </w:rPr>
        <w:t>The Case for an Inclusive Recovery</w:t>
      </w:r>
    </w:p>
    <w:p w14:paraId="7F0B3323" w14:textId="77777777" w:rsidR="006452EC" w:rsidRPr="00E71691" w:rsidRDefault="006452EC" w:rsidP="006452EC">
      <w:pPr>
        <w:rPr>
          <w:sz w:val="16"/>
        </w:rPr>
      </w:pPr>
      <w:r w:rsidRPr="00E71691">
        <w:rPr>
          <w:rStyle w:val="StyleUnderline"/>
        </w:rPr>
        <w:t xml:space="preserve">A </w:t>
      </w:r>
      <w:r w:rsidRPr="00E71691">
        <w:rPr>
          <w:rStyle w:val="StyleUnderline"/>
          <w:highlight w:val="cyan"/>
        </w:rPr>
        <w:t>recovery</w:t>
      </w:r>
      <w:r w:rsidRPr="00E71691">
        <w:rPr>
          <w:rStyle w:val="StyleUnderline"/>
        </w:rPr>
        <w:t xml:space="preserve"> that promotes broad economic participation, renewed opportunity, and equity will strengthen American moral and political authority</w:t>
      </w:r>
      <w:r w:rsidRPr="00E71691">
        <w:rPr>
          <w:rStyle w:val="TitleChar"/>
          <w:rFonts w:ascii="Arial" w:eastAsiaTheme="minorHAnsi" w:hAnsi="Arial" w:cs="Arial"/>
        </w:rPr>
        <w:t xml:space="preserve"> </w:t>
      </w:r>
      <w:r w:rsidRPr="00E71691">
        <w:rPr>
          <w:rStyle w:val="Emphasis"/>
        </w:rPr>
        <w:t>around the world</w:t>
      </w:r>
      <w:r w:rsidRPr="00E71691">
        <w:rPr>
          <w:rStyle w:val="StyleUnderline"/>
        </w:rPr>
        <w:t xml:space="preserve">. It </w:t>
      </w:r>
      <w:r w:rsidRPr="00E71691">
        <w:rPr>
          <w:rStyle w:val="StyleUnderline"/>
          <w:highlight w:val="cyan"/>
        </w:rPr>
        <w:t>will</w:t>
      </w:r>
      <w:r w:rsidRPr="00E71691">
        <w:rPr>
          <w:rStyle w:val="TitleChar"/>
          <w:rFonts w:ascii="Arial" w:eastAsiaTheme="minorHAnsi" w:hAnsi="Arial" w:cs="Arial"/>
          <w:highlight w:val="cyan"/>
        </w:rPr>
        <w:t xml:space="preserve"> </w:t>
      </w:r>
      <w:r w:rsidRPr="00E71691">
        <w:rPr>
          <w:rStyle w:val="Emphasis"/>
          <w:highlight w:val="cyan"/>
        </w:rPr>
        <w:t>send a</w:t>
      </w:r>
      <w:r w:rsidRPr="00E71691">
        <w:rPr>
          <w:rStyle w:val="Emphasis"/>
        </w:rPr>
        <w:t xml:space="preserve"> strong </w:t>
      </w:r>
      <w:r w:rsidRPr="00E71691">
        <w:rPr>
          <w:rStyle w:val="Emphasis"/>
          <w:highlight w:val="cyan"/>
        </w:rPr>
        <w:t>message</w:t>
      </w:r>
      <w:r w:rsidRPr="00E71691">
        <w:rPr>
          <w:rStyle w:val="StyleUnderline"/>
          <w:highlight w:val="cyan"/>
        </w:rPr>
        <w:t xml:space="preserve"> about</w:t>
      </w:r>
      <w:r w:rsidRPr="00E71691">
        <w:rPr>
          <w:rStyle w:val="StyleUnderline"/>
        </w:rPr>
        <w:t xml:space="preserve"> the strength and </w:t>
      </w:r>
      <w:r w:rsidRPr="00E71691">
        <w:rPr>
          <w:rStyle w:val="Emphasis"/>
          <w:highlight w:val="cyan"/>
        </w:rPr>
        <w:t>resilience</w:t>
      </w:r>
      <w:r w:rsidRPr="00E71691">
        <w:rPr>
          <w:rStyle w:val="StyleUnderline"/>
          <w:highlight w:val="cyan"/>
        </w:rPr>
        <w:t xml:space="preserve"> of </w:t>
      </w:r>
      <w:r w:rsidRPr="00E71691">
        <w:rPr>
          <w:rStyle w:val="Emphasis"/>
          <w:highlight w:val="cyan"/>
        </w:rPr>
        <w:t>democratic government</w:t>
      </w:r>
      <w:r w:rsidRPr="00E71691">
        <w:rPr>
          <w:rStyle w:val="StyleUnderline"/>
        </w:rPr>
        <w:t xml:space="preserve"> and the American people’s</w:t>
      </w:r>
      <w:r w:rsidRPr="00E71691">
        <w:rPr>
          <w:rStyle w:val="TitleChar"/>
          <w:rFonts w:ascii="Arial" w:eastAsiaTheme="minorHAnsi" w:hAnsi="Arial" w:cs="Arial"/>
        </w:rPr>
        <w:t xml:space="preserve"> </w:t>
      </w:r>
      <w:r w:rsidRPr="00E71691">
        <w:rPr>
          <w:rStyle w:val="Emphasis"/>
        </w:rPr>
        <w:t>ability to adapt</w:t>
      </w:r>
      <w:r w:rsidRPr="00E71691">
        <w:rPr>
          <w:rStyle w:val="StyleUnderline"/>
        </w:rPr>
        <w:t xml:space="preserve"> to a changing global economic landscape</w:t>
      </w:r>
      <w:r w:rsidRPr="00E71691">
        <w:rPr>
          <w:sz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w:t>
      </w:r>
      <w:r w:rsidRPr="00E71691">
        <w:rPr>
          <w:sz w:val="16"/>
        </w:rPr>
        <w:lastRenderedPageBreak/>
        <w:t xml:space="preserve">years. </w:t>
      </w:r>
      <w:r w:rsidRPr="00E71691">
        <w:rPr>
          <w:rStyle w:val="StyleUnderline"/>
          <w:highlight w:val="cyan"/>
        </w:rPr>
        <w:t>A strong</w:t>
      </w:r>
      <w:r w:rsidRPr="00E71691">
        <w:rPr>
          <w:rStyle w:val="StyleUnderline"/>
        </w:rPr>
        <w:t xml:space="preserve"> American </w:t>
      </w:r>
      <w:r w:rsidRPr="00E71691">
        <w:rPr>
          <w:rStyle w:val="StyleUnderline"/>
          <w:highlight w:val="cyan"/>
        </w:rPr>
        <w:t>recovery</w:t>
      </w:r>
      <w:r w:rsidRPr="00E71691">
        <w:rPr>
          <w:sz w:val="16"/>
        </w:rPr>
        <w:t>—coupled with a renewed openness to international collaboration—</w:t>
      </w:r>
      <w:r w:rsidRPr="00E71691">
        <w:rPr>
          <w:rStyle w:val="StyleUnderline"/>
          <w:highlight w:val="cyan"/>
        </w:rPr>
        <w:t>is core to</w:t>
      </w:r>
      <w:r w:rsidRPr="00E71691">
        <w:rPr>
          <w:rStyle w:val="StyleUnderline"/>
        </w:rPr>
        <w:t xml:space="preserve"> </w:t>
      </w:r>
      <w:r w:rsidRPr="00E71691">
        <w:rPr>
          <w:rStyle w:val="Emphasis"/>
        </w:rPr>
        <w:t xml:space="preserve">NATO’s </w:t>
      </w:r>
      <w:r w:rsidRPr="00E71691">
        <w:rPr>
          <w:rStyle w:val="Emphasis"/>
          <w:highlight w:val="cyan"/>
        </w:rPr>
        <w:t>ability</w:t>
      </w:r>
      <w:r w:rsidRPr="00E71691">
        <w:rPr>
          <w:rStyle w:val="StyleUnderline"/>
          <w:highlight w:val="cyan"/>
        </w:rPr>
        <w:t xml:space="preserve"> to solve</w:t>
      </w:r>
      <w:r w:rsidRPr="00E71691">
        <w:rPr>
          <w:rStyle w:val="TitleChar"/>
          <w:rFonts w:ascii="Arial" w:eastAsiaTheme="minorHAnsi" w:hAnsi="Arial" w:cs="Arial"/>
          <w:highlight w:val="cyan"/>
        </w:rPr>
        <w:t xml:space="preserve"> </w:t>
      </w:r>
      <w:r w:rsidRPr="00E71691">
        <w:rPr>
          <w:rStyle w:val="Emphasis"/>
          <w:highlight w:val="cyan"/>
        </w:rPr>
        <w:t>shared geopolitical</w:t>
      </w:r>
      <w:r w:rsidRPr="00E71691">
        <w:rPr>
          <w:rStyle w:val="Emphasis"/>
        </w:rPr>
        <w:t xml:space="preserve"> and security </w:t>
      </w:r>
      <w:r w:rsidRPr="00E71691">
        <w:rPr>
          <w:rStyle w:val="Emphasis"/>
          <w:highlight w:val="cyan"/>
        </w:rPr>
        <w:t>challenges</w:t>
      </w:r>
      <w:r w:rsidRPr="00E71691">
        <w:rPr>
          <w:rStyle w:val="StyleUnderline"/>
        </w:rPr>
        <w:t>. A renewed partnership</w:t>
      </w:r>
      <w:r w:rsidRPr="00E71691">
        <w:rPr>
          <w:sz w:val="16"/>
        </w:rPr>
        <w:t xml:space="preserve"> with our European allies </w:t>
      </w:r>
      <w:r w:rsidRPr="00E71691">
        <w:rPr>
          <w:rStyle w:val="StyleUnderline"/>
        </w:rPr>
        <w:t xml:space="preserve">from </w:t>
      </w:r>
      <w:r w:rsidRPr="00E71691">
        <w:rPr>
          <w:rStyle w:val="StyleUnderline"/>
          <w:highlight w:val="cyan"/>
        </w:rPr>
        <w:t>a</w:t>
      </w:r>
      <w:r w:rsidRPr="00E71691">
        <w:rPr>
          <w:rStyle w:val="TitleChar"/>
          <w:rFonts w:ascii="Arial" w:eastAsiaTheme="minorHAnsi" w:hAnsi="Arial" w:cs="Arial"/>
          <w:highlight w:val="cyan"/>
        </w:rPr>
        <w:t xml:space="preserve"> </w:t>
      </w:r>
      <w:r w:rsidRPr="00E71691">
        <w:rPr>
          <w:rStyle w:val="Emphasis"/>
          <w:highlight w:val="cyan"/>
        </w:rPr>
        <w:t>position of</w:t>
      </w:r>
      <w:r w:rsidRPr="00E71691">
        <w:rPr>
          <w:rStyle w:val="Emphasis"/>
        </w:rPr>
        <w:t xml:space="preserve"> economic </w:t>
      </w:r>
      <w:r w:rsidRPr="00E71691">
        <w:rPr>
          <w:rStyle w:val="Emphasis"/>
          <w:highlight w:val="cyan"/>
        </w:rPr>
        <w:t>strength</w:t>
      </w:r>
      <w:r w:rsidRPr="00E71691">
        <w:rPr>
          <w:rStyle w:val="StyleUnderline"/>
        </w:rPr>
        <w:t xml:space="preserve"> will </w:t>
      </w:r>
      <w:r w:rsidRPr="00E71691">
        <w:rPr>
          <w:rStyle w:val="StyleUnderline"/>
          <w:highlight w:val="cyan"/>
        </w:rPr>
        <w:t>enable us to address</w:t>
      </w:r>
      <w:r w:rsidRPr="00E71691">
        <w:rPr>
          <w:rStyle w:val="TitleChar"/>
          <w:rFonts w:ascii="Arial" w:eastAsiaTheme="minorHAnsi" w:hAnsi="Arial" w:cs="Arial"/>
          <w:highlight w:val="cyan"/>
        </w:rPr>
        <w:t xml:space="preserve"> </w:t>
      </w:r>
      <w:r w:rsidRPr="00E71691">
        <w:rPr>
          <w:rStyle w:val="Emphasis"/>
          <w:szCs w:val="26"/>
          <w:highlight w:val="cyan"/>
        </w:rPr>
        <w:t>global crises</w:t>
      </w:r>
      <w:r w:rsidRPr="00E71691">
        <w:rPr>
          <w:rStyle w:val="StyleUnderline"/>
          <w:highlight w:val="cyan"/>
        </w:rPr>
        <w:t xml:space="preserve"> such as </w:t>
      </w:r>
      <w:r w:rsidRPr="00E71691">
        <w:rPr>
          <w:rStyle w:val="Emphasis"/>
          <w:highlight w:val="cyan"/>
        </w:rPr>
        <w:t>climate</w:t>
      </w:r>
      <w:r w:rsidRPr="00E71691">
        <w:rPr>
          <w:rStyle w:val="Emphasis"/>
        </w:rPr>
        <w:t xml:space="preserve"> change</w:t>
      </w:r>
      <w:r w:rsidRPr="00E71691">
        <w:rPr>
          <w:rStyle w:val="TitleChar"/>
          <w:rFonts w:ascii="Arial" w:eastAsiaTheme="minorHAnsi" w:hAnsi="Arial" w:cs="Arial"/>
        </w:rPr>
        <w:t xml:space="preserve">, </w:t>
      </w:r>
      <w:r w:rsidRPr="00E71691">
        <w:rPr>
          <w:rStyle w:val="Emphasis"/>
        </w:rPr>
        <w:t xml:space="preserve">global </w:t>
      </w:r>
      <w:r w:rsidRPr="00E71691">
        <w:rPr>
          <w:rStyle w:val="Emphasis"/>
          <w:highlight w:val="cyan"/>
        </w:rPr>
        <w:t>pandemics</w:t>
      </w:r>
      <w:r w:rsidRPr="00E71691">
        <w:rPr>
          <w:rStyle w:val="StyleUnderline"/>
          <w:highlight w:val="cyan"/>
        </w:rPr>
        <w:t>, and</w:t>
      </w:r>
      <w:r w:rsidRPr="00E71691">
        <w:rPr>
          <w:rStyle w:val="TitleChar"/>
          <w:rFonts w:ascii="Arial" w:eastAsiaTheme="minorHAnsi" w:hAnsi="Arial" w:cs="Arial"/>
          <w:highlight w:val="cyan"/>
        </w:rPr>
        <w:t xml:space="preserve"> </w:t>
      </w:r>
      <w:r w:rsidRPr="00E71691">
        <w:rPr>
          <w:rStyle w:val="Emphasis"/>
          <w:highlight w:val="cyan"/>
        </w:rPr>
        <w:t>refugees</w:t>
      </w:r>
      <w:r w:rsidRPr="00E71691">
        <w:rPr>
          <w:sz w:val="16"/>
        </w:rPr>
        <w:t>. Together, the United States and Europe can pursue a commitment to investing in workers for shared economic competitiveness, innovation, and long-term prosperity.</w:t>
      </w:r>
    </w:p>
    <w:p w14:paraId="6BB5C9A9" w14:textId="77777777" w:rsidR="006452EC" w:rsidRDefault="006452EC" w:rsidP="006452EC">
      <w:pPr>
        <w:rPr>
          <w:sz w:val="16"/>
        </w:rPr>
      </w:pPr>
      <w:r w:rsidRPr="00E71691">
        <w:rPr>
          <w:rStyle w:val="StyleUnderline"/>
        </w:rPr>
        <w:t xml:space="preserve">The </w:t>
      </w:r>
      <w:r w:rsidRPr="00E71691">
        <w:rPr>
          <w:rStyle w:val="StyleUnderline"/>
          <w:highlight w:val="cyan"/>
        </w:rPr>
        <w:t>U.S. has</w:t>
      </w:r>
      <w:r w:rsidRPr="00E71691">
        <w:rPr>
          <w:rStyle w:val="TitleChar"/>
          <w:rFonts w:ascii="Arial" w:eastAsiaTheme="minorHAnsi" w:hAnsi="Arial" w:cs="Arial"/>
          <w:highlight w:val="cyan"/>
        </w:rPr>
        <w:t xml:space="preserve"> </w:t>
      </w:r>
      <w:r w:rsidRPr="00E71691">
        <w:rPr>
          <w:rStyle w:val="Emphasis"/>
          <w:highlight w:val="cyan"/>
        </w:rPr>
        <w:t>unique</w:t>
      </w:r>
      <w:r w:rsidRPr="00E71691">
        <w:rPr>
          <w:rStyle w:val="Emphasis"/>
        </w:rPr>
        <w:t xml:space="preserve"> advantages</w:t>
      </w:r>
      <w:r w:rsidRPr="00E71691">
        <w:rPr>
          <w:rStyle w:val="StyleUnderline"/>
        </w:rPr>
        <w:t xml:space="preserve"> that give it the </w:t>
      </w:r>
      <w:r w:rsidRPr="00E71691">
        <w:rPr>
          <w:rStyle w:val="Emphasis"/>
          <w:highlight w:val="cyan"/>
        </w:rPr>
        <w:t>tools</w:t>
      </w:r>
      <w:r w:rsidRPr="00E71691">
        <w:rPr>
          <w:rStyle w:val="StyleUnderline"/>
        </w:rPr>
        <w:t xml:space="preserve"> to emerge from the crisis with</w:t>
      </w:r>
      <w:r w:rsidRPr="00E71691">
        <w:rPr>
          <w:rStyle w:val="TitleChar"/>
          <w:rFonts w:ascii="Arial" w:eastAsiaTheme="minorHAnsi" w:hAnsi="Arial" w:cs="Arial"/>
        </w:rPr>
        <w:t xml:space="preserve"> </w:t>
      </w:r>
      <w:r w:rsidRPr="00E71691">
        <w:rPr>
          <w:rStyle w:val="Emphasis"/>
        </w:rPr>
        <w:t>tremendous economic strength</w:t>
      </w:r>
      <w:r w:rsidRPr="00E71691">
        <w:rPr>
          <w:sz w:val="16"/>
        </w:rPr>
        <w:t>— including an entrepreneurial spirit and the technological and scientific infrastructure to lead global efforts in developing industries like green energy and biosciences that will shape the international economy for decades to come.</w:t>
      </w:r>
    </w:p>
    <w:p w14:paraId="0BD9CF1D" w14:textId="77777777" w:rsidR="006452EC" w:rsidRPr="006452EC" w:rsidRDefault="006452EC" w:rsidP="006452EC"/>
    <w:p w14:paraId="7446EBE6" w14:textId="62676870" w:rsidR="006452EC" w:rsidRDefault="006452EC" w:rsidP="006452EC">
      <w:pPr>
        <w:pStyle w:val="Heading2"/>
      </w:pPr>
      <w:r>
        <w:lastRenderedPageBreak/>
        <w:t>2</w:t>
      </w:r>
    </w:p>
    <w:p w14:paraId="106A9D58" w14:textId="77777777" w:rsidR="006452EC" w:rsidRDefault="006452EC" w:rsidP="006452EC">
      <w:pPr>
        <w:pStyle w:val="Heading4"/>
      </w:pPr>
      <w:r>
        <w:t>Both bills pass now and solve the climate – full-court PC press ensures Manchinema get on board, but new fights complicate the process</w:t>
      </w:r>
    </w:p>
    <w:p w14:paraId="6522E5B3" w14:textId="77777777" w:rsidR="006452EC" w:rsidRDefault="006452EC" w:rsidP="006452EC">
      <w:r w:rsidRPr="00614E43">
        <w:rPr>
          <w:rStyle w:val="Style13ptBold"/>
        </w:rPr>
        <w:t>Mascaro 11/4</w:t>
      </w:r>
      <w:r>
        <w:t xml:space="preserve"> [Lisa, Congressional reporter for the Los Angeles Times “Biden's big bill on brink of House votes, but fighting drags”https://www.startribune.com/bidens-big-bill-on-brink-of-house-votes-but-fighting-drags/600112896/]</w:t>
      </w:r>
    </w:p>
    <w:p w14:paraId="06D2EEBB" w14:textId="77777777" w:rsidR="006452EC" w:rsidRDefault="006452EC" w:rsidP="006452EC">
      <w:r>
        <w:t xml:space="preserve">WASHINGTON — </w:t>
      </w:r>
      <w:r w:rsidRPr="00F602A7">
        <w:rPr>
          <w:rStyle w:val="StyleUnderline"/>
          <w:highlight w:val="cyan"/>
        </w:rPr>
        <w:t>Dem</w:t>
      </w:r>
      <w:r w:rsidRPr="00402F81">
        <w:rPr>
          <w:rStyle w:val="StyleUnderline"/>
        </w:rPr>
        <w:t>ocrat</w:t>
      </w:r>
      <w:r w:rsidRPr="00F602A7">
        <w:rPr>
          <w:rStyle w:val="StyleUnderline"/>
          <w:highlight w:val="cyan"/>
        </w:rPr>
        <w:t>s</w:t>
      </w:r>
      <w:r w:rsidRPr="00402F81">
        <w:rPr>
          <w:rStyle w:val="StyleUnderline"/>
        </w:rPr>
        <w:t xml:space="preserve"> in the House </w:t>
      </w:r>
      <w:r w:rsidRPr="00F602A7">
        <w:rPr>
          <w:rStyle w:val="StyleUnderline"/>
          <w:highlight w:val="cyan"/>
        </w:rPr>
        <w:t xml:space="preserve">appear </w:t>
      </w:r>
      <w:r w:rsidRPr="00F602A7">
        <w:rPr>
          <w:rStyle w:val="Emphasis"/>
          <w:highlight w:val="cyan"/>
        </w:rPr>
        <w:t>on the verge of securing</w:t>
      </w:r>
      <w:r w:rsidRPr="00402F81">
        <w:rPr>
          <w:rStyle w:val="StyleUnderline"/>
        </w:rPr>
        <w:t xml:space="preserve"> </w:t>
      </w:r>
      <w:r w:rsidRPr="00402F81">
        <w:t>President Joe</w:t>
      </w:r>
      <w:r w:rsidRPr="00402F81">
        <w:rPr>
          <w:rStyle w:val="StyleUnderline"/>
        </w:rPr>
        <w:t xml:space="preserve"> Biden's now-$1.85 trillion-and-growing </w:t>
      </w:r>
      <w:r w:rsidRPr="00F602A7">
        <w:rPr>
          <w:rStyle w:val="StyleUnderline"/>
          <w:highlight w:val="cyan"/>
        </w:rPr>
        <w:t>domestic policy package</w:t>
      </w:r>
      <w:r w:rsidRPr="00402F81">
        <w:rPr>
          <w:rStyle w:val="StyleUnderline"/>
        </w:rPr>
        <w:t xml:space="preserve"> </w:t>
      </w:r>
      <w:r w:rsidRPr="00F602A7">
        <w:rPr>
          <w:rStyle w:val="StyleUnderline"/>
          <w:highlight w:val="cyan"/>
        </w:rPr>
        <w:t>alongside</w:t>
      </w:r>
      <w:r w:rsidRPr="00402F81">
        <w:rPr>
          <w:rStyle w:val="StyleUnderline"/>
        </w:rPr>
        <w:t xml:space="preserve"> a companion $1 trillion </w:t>
      </w:r>
      <w:r w:rsidRPr="00F602A7">
        <w:rPr>
          <w:rStyle w:val="StyleUnderline"/>
          <w:highlight w:val="cyan"/>
        </w:rPr>
        <w:t>infrastructure</w:t>
      </w:r>
      <w:r w:rsidRPr="00402F81">
        <w:rPr>
          <w:rStyle w:val="StyleUnderline"/>
        </w:rPr>
        <w:t xml:space="preserve"> bill</w:t>
      </w:r>
      <w:r>
        <w:t xml:space="preserve"> in what would be a dramatic political accomplishment — if they can push it to passage.</w:t>
      </w:r>
    </w:p>
    <w:p w14:paraId="651D2238" w14:textId="77777777" w:rsidR="006452EC" w:rsidRPr="00402F81" w:rsidRDefault="006452EC" w:rsidP="006452EC">
      <w:pPr>
        <w:rPr>
          <w:rStyle w:val="StyleUnderline"/>
        </w:rPr>
      </w:pPr>
      <w:r>
        <w:t xml:space="preserve">The House prepared late Thursday for votes now likely on Friday, and White House officials worked the phones to lock in support for the president's signature proposal. House passage of </w:t>
      </w:r>
      <w:r w:rsidRPr="00402F81">
        <w:rPr>
          <w:rStyle w:val="StyleUnderline"/>
        </w:rPr>
        <w:t>the big bill would</w:t>
      </w:r>
      <w:r>
        <w:t xml:space="preserve"> be a crucial step, sending to the Senate Biden's ambitious effort to expand health care, child care and other social services for countless Americans and </w:t>
      </w:r>
      <w:r w:rsidRPr="00F602A7">
        <w:rPr>
          <w:rStyle w:val="StyleUnderline"/>
          <w:highlight w:val="cyan"/>
        </w:rPr>
        <w:t xml:space="preserve">deliver the </w:t>
      </w:r>
      <w:r w:rsidRPr="00F602A7">
        <w:rPr>
          <w:rStyle w:val="Emphasis"/>
          <w:highlight w:val="cyan"/>
        </w:rPr>
        <w:t>nation's biggest investment</w:t>
      </w:r>
      <w:r w:rsidRPr="00402F81">
        <w:rPr>
          <w:rStyle w:val="StyleUnderline"/>
        </w:rPr>
        <w:t xml:space="preserve"> yet fighting climate change.</w:t>
      </w:r>
    </w:p>
    <w:p w14:paraId="29B6B794" w14:textId="77777777" w:rsidR="006452EC" w:rsidRDefault="006452EC" w:rsidP="006452EC">
      <w:r>
        <w:t>Alongside the slimmer roads-bridges-and-broadband package, it adds up to Biden's answer to his campaign promise to rebuild the country from the COVID-19 crisis and confront a changing economy.</w:t>
      </w:r>
    </w:p>
    <w:p w14:paraId="61AD7E8F" w14:textId="77777777" w:rsidR="006452EC" w:rsidRDefault="006452EC" w:rsidP="006452EC">
      <w:r>
        <w:t>But they're not there yet.</w:t>
      </w:r>
    </w:p>
    <w:p w14:paraId="57DD0CF7" w14:textId="77777777" w:rsidR="006452EC" w:rsidRDefault="006452EC" w:rsidP="006452EC">
      <w:r w:rsidRPr="00402F81">
        <w:t>House</w:t>
      </w:r>
      <w:r w:rsidRPr="00402F81">
        <w:rPr>
          <w:rStyle w:val="StyleUnderline"/>
        </w:rPr>
        <w:t xml:space="preserve"> </w:t>
      </w:r>
      <w:r w:rsidRPr="00402F81">
        <w:t>Speaker</w:t>
      </w:r>
      <w:r w:rsidRPr="00402F81">
        <w:rPr>
          <w:rStyle w:val="StyleUnderline"/>
        </w:rPr>
        <w:t xml:space="preserve"> </w:t>
      </w:r>
      <w:r w:rsidRPr="00402F81">
        <w:t>Nancy</w:t>
      </w:r>
      <w:r w:rsidRPr="00402F81">
        <w:rPr>
          <w:rStyle w:val="StyleUnderline"/>
        </w:rPr>
        <w:t xml:space="preserve"> </w:t>
      </w:r>
      <w:r w:rsidRPr="00F602A7">
        <w:rPr>
          <w:rStyle w:val="StyleUnderline"/>
          <w:highlight w:val="cyan"/>
        </w:rPr>
        <w:t>Pelosi</w:t>
      </w:r>
      <w:r w:rsidRPr="00402F81">
        <w:rPr>
          <w:rStyle w:val="StyleUnderline"/>
        </w:rPr>
        <w:t xml:space="preserve"> </w:t>
      </w:r>
      <w:r w:rsidRPr="00F602A7">
        <w:rPr>
          <w:rStyle w:val="StyleUnderline"/>
          <w:highlight w:val="cyan"/>
        </w:rPr>
        <w:t>was working furiously</w:t>
      </w:r>
      <w:r w:rsidRPr="00402F81">
        <w:rPr>
          <w:rStyle w:val="StyleUnderline"/>
        </w:rPr>
        <w:t xml:space="preserve"> Thursday and kept the House late </w:t>
      </w:r>
      <w:r w:rsidRPr="00F602A7">
        <w:rPr>
          <w:rStyle w:val="StyleUnderline"/>
          <w:highlight w:val="cyan"/>
        </w:rPr>
        <w:t xml:space="preserve">to </w:t>
      </w:r>
      <w:r w:rsidRPr="00F602A7">
        <w:rPr>
          <w:rStyle w:val="Emphasis"/>
          <w:highlight w:val="cyan"/>
        </w:rPr>
        <w:t>shore up</w:t>
      </w:r>
      <w:r w:rsidRPr="00402F81">
        <w:rPr>
          <w:rStyle w:val="Emphasis"/>
        </w:rPr>
        <w:t xml:space="preserve"> the </w:t>
      </w:r>
      <w:r w:rsidRPr="00F602A7">
        <w:rPr>
          <w:rStyle w:val="Emphasis"/>
          <w:highlight w:val="cyan"/>
        </w:rPr>
        <w:t>votes</w:t>
      </w:r>
      <w:r>
        <w:t xml:space="preserve">. </w:t>
      </w:r>
      <w:r w:rsidRPr="00402F81">
        <w:rPr>
          <w:rStyle w:val="StyleUnderline"/>
        </w:rPr>
        <w:t>The party has been here before</w:t>
      </w:r>
      <w:r>
        <w:t>, another politically messy day like many before that are being blamed for the Democrats' dismal showing in this week's elections. On and off Capitol Hill, party leaders declared it's time for Congress to deliver on Biden's agenda.</w:t>
      </w:r>
    </w:p>
    <w:p w14:paraId="5647317A" w14:textId="77777777" w:rsidR="006452EC" w:rsidRDefault="006452EC" w:rsidP="006452EC">
      <w:r w:rsidRPr="00402F81">
        <w:rPr>
          <w:rStyle w:val="Emphasis"/>
        </w:rPr>
        <w:t>"</w:t>
      </w:r>
      <w:r w:rsidRPr="00F602A7">
        <w:rPr>
          <w:rStyle w:val="Emphasis"/>
          <w:highlight w:val="cyan"/>
        </w:rPr>
        <w:t>We're going to pass both bills</w:t>
      </w:r>
      <w:r w:rsidRPr="00402F81">
        <w:rPr>
          <w:rStyle w:val="Emphasis"/>
        </w:rPr>
        <w:t>,"</w:t>
      </w:r>
      <w:r>
        <w:t xml:space="preserve"> Pelosi insisted at a midday press briefing.</w:t>
      </w:r>
    </w:p>
    <w:p w14:paraId="0441F5AF" w14:textId="77777777" w:rsidR="006452EC" w:rsidRDefault="006452EC" w:rsidP="006452EC">
      <w:r>
        <w:t>Her strategy now seems focused on passing the most robust bill possible in her chamber and then leaving the Senate to adjust or strip out the portions its members won't agree to.</w:t>
      </w:r>
    </w:p>
    <w:p w14:paraId="717ADE50" w14:textId="77777777" w:rsidR="006452EC" w:rsidRDefault="006452EC" w:rsidP="006452EC">
      <w:r>
        <w:t>Half the size of Biden's initial $3.5 trillion package, the now sprawling 2,135-page bill has won over most of the progressive Democratic lawmakers, even though the bill is smaller than they wanted. But the chamber's more centrist and fiscally conservative Democrats continued to mount objections.</w:t>
      </w:r>
    </w:p>
    <w:p w14:paraId="11AF958E" w14:textId="77777777" w:rsidR="006452EC" w:rsidRDefault="006452EC" w:rsidP="006452EC">
      <w:r>
        <w:t>Overall the package remains more far-reaching than any other in decades. Republicans are fully opposed to Biden's bill, which is called the "Build Back Better Act" after the president's 2020 campaign slogan.</w:t>
      </w:r>
    </w:p>
    <w:p w14:paraId="1809310B" w14:textId="77777777" w:rsidR="006452EC" w:rsidRDefault="006452EC" w:rsidP="006452EC">
      <w:r>
        <w:t>The big package would provide large numbers of Americans with assistance to pay for health care, raising children and caring for elderly people at home.</w:t>
      </w:r>
    </w:p>
    <w:p w14:paraId="33AB3F46" w14:textId="77777777" w:rsidR="006452EC" w:rsidRDefault="006452EC" w:rsidP="006452EC">
      <w:r>
        <w:lastRenderedPageBreak/>
        <w:t>There would be lower prescription drug costs, limiting the price of insulin to $35 a dose, and Medicare for the first time would be able to negotiate with pharmaceutical companies for prices of some other drugs, a long-sought Democratic priority.</w:t>
      </w:r>
    </w:p>
    <w:p w14:paraId="4BA736D2" w14:textId="77777777" w:rsidR="006452EC" w:rsidRDefault="006452EC" w:rsidP="006452EC">
      <w:r>
        <w:t>Medicare would have a new hearing aid benefit for older Americans, and those with Medicare Part D would see their out-of-pocket prescription drug costs capped at $2,000.</w:t>
      </w:r>
    </w:p>
    <w:p w14:paraId="68EF00AF" w14:textId="77777777" w:rsidR="006452EC" w:rsidRPr="00402F81" w:rsidRDefault="006452EC" w:rsidP="006452EC">
      <w:pPr>
        <w:rPr>
          <w:rStyle w:val="StyleUnderline"/>
        </w:rPr>
      </w:pPr>
      <w:r w:rsidRPr="00402F81">
        <w:rPr>
          <w:rStyle w:val="StyleUnderline"/>
        </w:rPr>
        <w:t>The package would provide some $555 billion in tax breaks encouraging cleaner energy and electric vehicles, the nation's largest commitment to tackling climate change.</w:t>
      </w:r>
    </w:p>
    <w:p w14:paraId="33FA3715" w14:textId="77777777" w:rsidR="006452EC" w:rsidRDefault="006452EC" w:rsidP="006452EC">
      <w:r>
        <w:t>With a flurry of late adjustments, the Democrats added key provisions in recent days — adding back a new paid family leave program, work permits for immigrants and changes to state and local tax deductions.</w:t>
      </w:r>
    </w:p>
    <w:p w14:paraId="211FDD9F" w14:textId="77777777" w:rsidR="006452EC" w:rsidRDefault="006452EC" w:rsidP="006452EC">
      <w:r>
        <w:t>Much of package's cost would be covered with higher taxes on wealthier Americans, those earning more than $400,000 a year, and a 5% surtax would be added on those making over $10 million annually. Large corporations would face a new 15% minimum tax in an effort to stop big businesses from claiming so many deductions that they end up paying zero in taxes.</w:t>
      </w:r>
    </w:p>
    <w:p w14:paraId="5E85F10E" w14:textId="77777777" w:rsidR="006452EC" w:rsidRDefault="006452EC" w:rsidP="006452EC">
      <w:r>
        <w:t>From the White House, "the president has been very clear, he wants to get this moving," said principal deputy press secretary Karine Jean-Pierre.</w:t>
      </w:r>
    </w:p>
    <w:p w14:paraId="537D8D30" w14:textId="77777777" w:rsidR="006452EC" w:rsidRDefault="006452EC" w:rsidP="006452EC">
      <w:r>
        <w:t>As night fell, Democratic leaders struggled to resolve a catalogue of remaining issues as lawmakers balanced the promise of Biden's sweeping vision with the realities of their home-district politics.</w:t>
      </w:r>
    </w:p>
    <w:p w14:paraId="129E41E2" w14:textId="77777777" w:rsidR="006452EC" w:rsidRDefault="006452EC" w:rsidP="006452EC">
      <w:r>
        <w:t>Biden has few votes to spare in the narrowly-divided House and none when the bill ultimately arrives for consideration in the evenly-split 50-50 Senate.</w:t>
      </w:r>
    </w:p>
    <w:p w14:paraId="5C522D9A" w14:textId="77777777" w:rsidR="006452EC" w:rsidRDefault="006452EC" w:rsidP="006452EC">
      <w:r>
        <w:t>A group of five centrist Democratic lawmakers want a full budgetary assessment before they vote. Others from more Republican-leaning regions are objecting to a new state-and-local tax deduction that favors New York, California and other high-tax states. Another group wants changes to the immigration-related provisions.</w:t>
      </w:r>
    </w:p>
    <w:p w14:paraId="57AC571E" w14:textId="77777777" w:rsidR="006452EC" w:rsidRDefault="006452EC" w:rsidP="006452EC">
      <w:r>
        <w:t>In recent days, both the overall price tag and the revenue to pay for it have grown. A new White House assessment Thursday said revenue from the taxes on corporations and the wealthy and other changes are estimated to bring in $2.1 trillion over 10 years, according to a summary obtained by The Associated Press. That's up from what had been $1.9 trillion in earlier estimates.</w:t>
      </w:r>
    </w:p>
    <w:p w14:paraId="09970281" w14:textId="77777777" w:rsidR="006452EC" w:rsidRDefault="006452EC" w:rsidP="006452EC">
      <w:r w:rsidRPr="00F602A7">
        <w:rPr>
          <w:rStyle w:val="StyleUnderline"/>
          <w:highlight w:val="cyan"/>
        </w:rPr>
        <w:t>Pelosi</w:t>
      </w:r>
      <w:r>
        <w:t xml:space="preserve"> noted a similar assessment Thursday by the bipartisan Joint Committee on Taxation, and she </w:t>
      </w:r>
      <w:r w:rsidRPr="00F602A7">
        <w:rPr>
          <w:rStyle w:val="StyleUnderline"/>
          <w:highlight w:val="cyan"/>
        </w:rPr>
        <w:t>echoed</w:t>
      </w:r>
      <w:r w:rsidRPr="00402F81">
        <w:rPr>
          <w:rStyle w:val="StyleUnderline"/>
        </w:rPr>
        <w:t xml:space="preserve"> Biden's frequent </w:t>
      </w:r>
      <w:r w:rsidRPr="00F602A7">
        <w:rPr>
          <w:rStyle w:val="StyleUnderline"/>
          <w:highlight w:val="cyan"/>
        </w:rPr>
        <w:t>comment</w:t>
      </w:r>
      <w:r w:rsidRPr="00402F81">
        <w:rPr>
          <w:rStyle w:val="StyleUnderline"/>
        </w:rPr>
        <w:t xml:space="preserve"> </w:t>
      </w:r>
      <w:r w:rsidRPr="00F602A7">
        <w:rPr>
          <w:rStyle w:val="StyleUnderline"/>
          <w:highlight w:val="cyan"/>
        </w:rPr>
        <w:t>that</w:t>
      </w:r>
      <w:r w:rsidRPr="00402F81">
        <w:rPr>
          <w:rStyle w:val="StyleUnderline"/>
        </w:rPr>
        <w:t xml:space="preserve"> </w:t>
      </w:r>
      <w:r w:rsidRPr="00F602A7">
        <w:rPr>
          <w:rStyle w:val="StyleUnderline"/>
          <w:highlight w:val="cyan"/>
        </w:rPr>
        <w:t>the</w:t>
      </w:r>
      <w:r w:rsidRPr="00402F81">
        <w:rPr>
          <w:rStyle w:val="StyleUnderline"/>
        </w:rPr>
        <w:t xml:space="preserve"> overall </w:t>
      </w:r>
      <w:r w:rsidRPr="00F602A7">
        <w:rPr>
          <w:rStyle w:val="StyleUnderline"/>
          <w:highlight w:val="cyan"/>
        </w:rPr>
        <w:t>package will be fully paid for</w:t>
      </w:r>
      <w:r w:rsidRPr="00402F81">
        <w:rPr>
          <w:rStyle w:val="StyleUnderline"/>
        </w:rPr>
        <w:t>.</w:t>
      </w:r>
    </w:p>
    <w:p w14:paraId="0147B1DC" w14:textId="77777777" w:rsidR="006452EC" w:rsidRDefault="006452EC" w:rsidP="006452EC">
      <w:r>
        <w:t>But another model from the Wharton School at the University of Pennsylvania suggested a shortfall in revenue for covering the cost, breeding fresh doubts among some of the Democratic lawmakers.</w:t>
      </w:r>
    </w:p>
    <w:p w14:paraId="367EF1BB" w14:textId="77777777" w:rsidR="006452EC" w:rsidRDefault="006452EC" w:rsidP="006452EC">
      <w:r>
        <w:lastRenderedPageBreak/>
        <w:t xml:space="preserve">Still, </w:t>
      </w:r>
      <w:r w:rsidRPr="00402F81">
        <w:rPr>
          <w:rStyle w:val="StyleUnderline"/>
        </w:rPr>
        <w:t>the Democrats in the House are anxious to finish up this week, eager to deliver on the president's agenda</w:t>
      </w:r>
      <w:r>
        <w:t xml:space="preserve"> and, as some lawmakers prepare to depart for a global climate change summit in Scotland, </w:t>
      </w:r>
      <w:r w:rsidRPr="00402F81">
        <w:rPr>
          <w:rStyle w:val="StyleUnderline"/>
        </w:rPr>
        <w:t>show the U.S. taking the environmental issue seriously</w:t>
      </w:r>
      <w:r>
        <w:t>.</w:t>
      </w:r>
    </w:p>
    <w:p w14:paraId="3F0C5E3D" w14:textId="77777777" w:rsidR="006452EC" w:rsidRDefault="006452EC" w:rsidP="006452EC">
      <w:r w:rsidRPr="00F602A7">
        <w:rPr>
          <w:rStyle w:val="StyleUnderline"/>
          <w:highlight w:val="cyan"/>
        </w:rPr>
        <w:t>Dem</w:t>
      </w:r>
      <w:r w:rsidRPr="00F602A7">
        <w:rPr>
          <w:rStyle w:val="StyleUnderline"/>
        </w:rPr>
        <w:t>ocrat</w:t>
      </w:r>
      <w:r w:rsidRPr="00F602A7">
        <w:rPr>
          <w:rStyle w:val="StyleUnderline"/>
          <w:highlight w:val="cyan"/>
        </w:rPr>
        <w:t>s</w:t>
      </w:r>
      <w:r w:rsidRPr="00402F81">
        <w:rPr>
          <w:rStyle w:val="StyleUnderline"/>
        </w:rPr>
        <w:t xml:space="preserve"> have </w:t>
      </w:r>
      <w:r w:rsidRPr="00F602A7">
        <w:rPr>
          <w:rStyle w:val="StyleUnderline"/>
          <w:highlight w:val="cyan"/>
        </w:rPr>
        <w:t xml:space="preserve">been working to </w:t>
      </w:r>
      <w:r w:rsidRPr="00F602A7">
        <w:rPr>
          <w:rStyle w:val="Emphasis"/>
          <w:highlight w:val="cyan"/>
        </w:rPr>
        <w:t>resolve their differences</w:t>
      </w:r>
      <w:r>
        <w:t xml:space="preserve">, </w:t>
      </w:r>
      <w:r w:rsidRPr="00F602A7">
        <w:rPr>
          <w:rStyle w:val="StyleUnderline"/>
          <w:highlight w:val="cyan"/>
        </w:rPr>
        <w:t>particularly with</w:t>
      </w:r>
      <w:r>
        <w:t xml:space="preserve"> holdout Sens. Joe </w:t>
      </w:r>
      <w:r w:rsidRPr="00F602A7">
        <w:rPr>
          <w:rStyle w:val="StyleUnderline"/>
          <w:highlight w:val="cyan"/>
        </w:rPr>
        <w:t>Manchin</w:t>
      </w:r>
      <w:r>
        <w:t xml:space="preserve"> of West Virginia </w:t>
      </w:r>
      <w:r w:rsidRPr="00F602A7">
        <w:rPr>
          <w:rStyle w:val="StyleUnderline"/>
          <w:highlight w:val="cyan"/>
        </w:rPr>
        <w:t>and</w:t>
      </w:r>
      <w:r>
        <w:t xml:space="preserve"> Kyrsten </w:t>
      </w:r>
      <w:r w:rsidRPr="00402F81">
        <w:rPr>
          <w:rStyle w:val="StyleUnderline"/>
        </w:rPr>
        <w:t>Sinema</w:t>
      </w:r>
      <w:r>
        <w:t xml:space="preserve"> of Arizona, who forced cutbacks to Biden's bill but championed the slimmer infrastructure package that had stalled amid deliberations.</w:t>
      </w:r>
    </w:p>
    <w:p w14:paraId="58881E27" w14:textId="77777777" w:rsidR="006452EC" w:rsidRDefault="006452EC" w:rsidP="006452EC"/>
    <w:p w14:paraId="78F9AFC2" w14:textId="77777777" w:rsidR="006452EC" w:rsidRDefault="006452EC" w:rsidP="006452EC">
      <w:pPr>
        <w:pStyle w:val="Heading4"/>
      </w:pPr>
      <w:r>
        <w:t xml:space="preserve">Manchin and Sinema hate the plan – they’re anti-labor because of </w:t>
      </w:r>
      <w:r w:rsidRPr="00EA043C">
        <w:rPr>
          <w:u w:val="single"/>
        </w:rPr>
        <w:t>lobbies</w:t>
      </w:r>
      <w:r>
        <w:t xml:space="preserve">, and </w:t>
      </w:r>
      <w:r w:rsidRPr="00EA043C">
        <w:rPr>
          <w:u w:val="single"/>
        </w:rPr>
        <w:t>don’t care</w:t>
      </w:r>
      <w:r>
        <w:t xml:space="preserve"> about their constituencies </w:t>
      </w:r>
    </w:p>
    <w:p w14:paraId="1DD88D68" w14:textId="77777777" w:rsidR="006452EC" w:rsidRPr="00F602A7" w:rsidRDefault="006452EC" w:rsidP="006452EC">
      <w:pPr>
        <w:rPr>
          <w:highlight w:val="cyan"/>
        </w:rPr>
      </w:pPr>
      <w:r w:rsidRPr="00CA6B3B">
        <w:rPr>
          <w:rStyle w:val="Style13ptBold"/>
        </w:rPr>
        <w:t>Harold 21</w:t>
      </w:r>
      <w:r>
        <w:t xml:space="preserve"> [Zack, staf reporter for The Guardian, “US minimum wage activists face their toughest foe: Democrat Joe Manchin” https://www.theguardian.com/us-news/2021/feb/22/us-15-dollar-minimum-</w:t>
      </w:r>
      <w:r w:rsidRPr="00F602A7">
        <w:t>wage-joe-manchin-west-virginia]</w:t>
      </w:r>
    </w:p>
    <w:p w14:paraId="17B57FDD" w14:textId="77777777" w:rsidR="006452EC" w:rsidRDefault="006452EC" w:rsidP="006452EC">
      <w:r w:rsidRPr="00F602A7">
        <w:rPr>
          <w:rStyle w:val="StyleUnderline"/>
          <w:highlight w:val="cyan"/>
        </w:rPr>
        <w:t>Hopes that the US</w:t>
      </w:r>
      <w:r w:rsidRPr="00DF219F">
        <w:rPr>
          <w:rStyle w:val="StyleUnderline"/>
        </w:rPr>
        <w:t xml:space="preserve"> </w:t>
      </w:r>
      <w:r w:rsidRPr="00F602A7">
        <w:rPr>
          <w:rStyle w:val="StyleUnderline"/>
          <w:highlight w:val="cyan"/>
        </w:rPr>
        <w:t>will</w:t>
      </w:r>
      <w:r w:rsidRPr="00DF219F">
        <w:rPr>
          <w:rStyle w:val="StyleUnderline"/>
        </w:rPr>
        <w:t xml:space="preserve"> finally </w:t>
      </w:r>
      <w:r w:rsidRPr="00F602A7">
        <w:rPr>
          <w:rStyle w:val="StyleUnderline"/>
          <w:highlight w:val="cyan"/>
        </w:rPr>
        <w:t>increase th</w:t>
      </w:r>
      <w:r w:rsidRPr="00DF219F">
        <w:rPr>
          <w:rStyle w:val="StyleUnderline"/>
        </w:rPr>
        <w:t xml:space="preserve">e </w:t>
      </w:r>
      <w:r w:rsidRPr="00DF219F">
        <w:rPr>
          <w:rStyle w:val="Emphasis"/>
        </w:rPr>
        <w:t xml:space="preserve">federal </w:t>
      </w:r>
      <w:r w:rsidRPr="00F602A7">
        <w:rPr>
          <w:rStyle w:val="Emphasis"/>
          <w:highlight w:val="cyan"/>
        </w:rPr>
        <w:t>minimum wage</w:t>
      </w:r>
      <w:r w:rsidRPr="00DF219F">
        <w:rPr>
          <w:rStyle w:val="StyleUnderline"/>
        </w:rPr>
        <w:t xml:space="preserve"> for the first time in nearly 12 years </w:t>
      </w:r>
      <w:r w:rsidRPr="00F602A7">
        <w:rPr>
          <w:rStyle w:val="StyleUnderline"/>
          <w:highlight w:val="cyan"/>
        </w:rPr>
        <w:t>face</w:t>
      </w:r>
      <w:r w:rsidRPr="00DF219F">
        <w:rPr>
          <w:rStyle w:val="StyleUnderline"/>
        </w:rPr>
        <w:t xml:space="preserve"> a seemingly unlikely opponent: a Democrat senator from one of the poorest states in the union</w:t>
      </w:r>
      <w:r>
        <w:t>.</w:t>
      </w:r>
    </w:p>
    <w:p w14:paraId="28F6F3CA" w14:textId="77777777" w:rsidR="006452EC" w:rsidRDefault="006452EC" w:rsidP="006452EC">
      <w:r>
        <w:t xml:space="preserve">Joe </w:t>
      </w:r>
      <w:r w:rsidRPr="00F602A7">
        <w:rPr>
          <w:rStyle w:val="StyleUnderline"/>
          <w:highlight w:val="cyan"/>
        </w:rPr>
        <w:t>Manchin</w:t>
      </w:r>
      <w:r>
        <w:t xml:space="preserve"> of West Virginia, the state’s former governor and the Democrats’ most conservative senator, </w:t>
      </w:r>
      <w:r w:rsidRPr="00F602A7">
        <w:rPr>
          <w:rStyle w:val="StyleUnderline"/>
          <w:highlight w:val="cyan"/>
        </w:rPr>
        <w:t>has long opposed</w:t>
      </w:r>
      <w:r w:rsidRPr="00DF219F">
        <w:rPr>
          <w:rStyle w:val="StyleUnderline"/>
        </w:rPr>
        <w:t xml:space="preserve"> his party’s </w:t>
      </w:r>
      <w:r w:rsidRPr="00F602A7">
        <w:rPr>
          <w:rStyle w:val="Emphasis"/>
          <w:highlight w:val="cyan"/>
        </w:rPr>
        <w:t>progressive wing</w:t>
      </w:r>
      <w:r w:rsidRPr="00DF219F">
        <w:rPr>
          <w:rStyle w:val="StyleUnderline"/>
        </w:rPr>
        <w:t xml:space="preserve"> and is on record saying he does not support increasing the minimum wage</w:t>
      </w:r>
      <w:r>
        <w:t xml:space="preserve"> from $7.25 to $15 an hour, the first increase since 2009. “I’m supportive of basically having something that’s responsible and reasonable,” he told the Hill. He has advocated for a rise to $11.</w:t>
      </w:r>
    </w:p>
    <w:p w14:paraId="24F35032" w14:textId="77777777" w:rsidR="006452EC" w:rsidRDefault="006452EC" w:rsidP="006452EC">
      <w:r w:rsidRPr="00F602A7">
        <w:rPr>
          <w:rStyle w:val="Emphasis"/>
          <w:highlight w:val="cyan"/>
        </w:rPr>
        <w:t>Industry lobbying</w:t>
      </w:r>
      <w:r w:rsidRPr="00DF219F">
        <w:rPr>
          <w:rStyle w:val="Emphasis"/>
        </w:rPr>
        <w:t xml:space="preserve"> </w:t>
      </w:r>
      <w:r w:rsidRPr="00DF219F">
        <w:rPr>
          <w:rStyle w:val="StyleUnderline"/>
        </w:rPr>
        <w:t>allied to Republican</w:t>
      </w:r>
      <w:r>
        <w:t xml:space="preserve"> and – until relatively recently – </w:t>
      </w:r>
      <w:r w:rsidRPr="00DF219F">
        <w:rPr>
          <w:rStyle w:val="StyleUnderline"/>
        </w:rPr>
        <w:t xml:space="preserve">Democrat opposition </w:t>
      </w:r>
      <w:r w:rsidRPr="00F602A7">
        <w:rPr>
          <w:rStyle w:val="StyleUnderline"/>
          <w:highlight w:val="cyan"/>
        </w:rPr>
        <w:t>has locked</w:t>
      </w:r>
      <w:r w:rsidRPr="00DF219F">
        <w:rPr>
          <w:rStyle w:val="StyleUnderline"/>
        </w:rPr>
        <w:t xml:space="preserve"> </w:t>
      </w:r>
      <w:r w:rsidRPr="00F602A7">
        <w:rPr>
          <w:rStyle w:val="StyleUnderline"/>
          <w:highlight w:val="cyan"/>
        </w:rPr>
        <w:t>the</w:t>
      </w:r>
      <w:r w:rsidRPr="00DF219F">
        <w:rPr>
          <w:rStyle w:val="StyleUnderline"/>
        </w:rPr>
        <w:t xml:space="preserve"> US’s minimum </w:t>
      </w:r>
      <w:r w:rsidRPr="00F602A7">
        <w:rPr>
          <w:rStyle w:val="StyleUnderline"/>
          <w:highlight w:val="cyan"/>
        </w:rPr>
        <w:t>wage</w:t>
      </w:r>
      <w:r w:rsidRPr="00DF219F">
        <w:rPr>
          <w:rStyle w:val="StyleUnderline"/>
        </w:rPr>
        <w:t xml:space="preserve"> at $7.25 since the last raise in 2009</w:t>
      </w:r>
      <w:r>
        <w:t>.</w:t>
      </w:r>
    </w:p>
    <w:p w14:paraId="25585067" w14:textId="77777777" w:rsidR="006452EC" w:rsidRDefault="006452EC" w:rsidP="006452EC">
      <w:r>
        <w:t>'Hopefully it makes history': Fight for $15 closes in on mighty win for US workers</w:t>
      </w:r>
    </w:p>
    <w:p w14:paraId="481148C6" w14:textId="77777777" w:rsidR="006452EC" w:rsidRDefault="006452EC" w:rsidP="006452EC">
      <w:r>
        <w:t>None of this has found favor with some low-wage workers in a state where an estimated 278,734 West Virginians lived in poverty in 2019, 16% of the population and the sixth highest poverty rate in the US.</w:t>
      </w:r>
    </w:p>
    <w:p w14:paraId="5A21A719" w14:textId="77777777" w:rsidR="006452EC" w:rsidRDefault="006452EC" w:rsidP="006452EC">
      <w:r w:rsidRPr="00F602A7">
        <w:rPr>
          <w:rStyle w:val="Emphasis"/>
          <w:highlight w:val="cyan"/>
        </w:rPr>
        <w:t>Last Thursday</w:t>
      </w:r>
      <w:r w:rsidRPr="00F602A7">
        <w:rPr>
          <w:highlight w:val="cyan"/>
        </w:rPr>
        <w:t xml:space="preserve"> </w:t>
      </w:r>
      <w:r w:rsidRPr="00F602A7">
        <w:rPr>
          <w:rStyle w:val="StyleUnderline"/>
          <w:highlight w:val="cyan"/>
        </w:rPr>
        <w:t xml:space="preserve">Manchin </w:t>
      </w:r>
      <w:r w:rsidRPr="00F602A7">
        <w:rPr>
          <w:rStyle w:val="Emphasis"/>
          <w:highlight w:val="cyan"/>
        </w:rPr>
        <w:t>reaffirmed his stance</w:t>
      </w:r>
      <w:r w:rsidRPr="00DF219F">
        <w:rPr>
          <w:rStyle w:val="StyleUnderline"/>
        </w:rPr>
        <w:t xml:space="preserve"> during a virtual meeting with members of the West Virginia Poor People’s Campaign</w:t>
      </w:r>
      <w:r>
        <w:t xml:space="preserve"> (WVPPC), </w:t>
      </w:r>
      <w:r w:rsidRPr="00DF219F">
        <w:rPr>
          <w:rStyle w:val="StyleUnderline"/>
        </w:rPr>
        <w:t>a group pushing for an increased minimum wag</w:t>
      </w:r>
      <w:r>
        <w:t>e and other policy changes that would benefit the working class.</w:t>
      </w:r>
    </w:p>
    <w:p w14:paraId="58145BBF" w14:textId="77777777" w:rsidR="006452EC" w:rsidRDefault="006452EC" w:rsidP="006452EC">
      <w:r>
        <w:t>That meeting was closed to the media but at an online press conference immediately afterward, participants said Manchin refused to budge. “</w:t>
      </w:r>
      <w:r w:rsidRPr="00DF219F">
        <w:rPr>
          <w:rStyle w:val="StyleUnderline"/>
        </w:rPr>
        <w:t xml:space="preserve">He was </w:t>
      </w:r>
      <w:r w:rsidRPr="00F602A7">
        <w:rPr>
          <w:rStyle w:val="StyleUnderline"/>
          <w:highlight w:val="cyan"/>
        </w:rPr>
        <w:t xml:space="preserve">kind of </w:t>
      </w:r>
      <w:r w:rsidRPr="00F602A7">
        <w:rPr>
          <w:rStyle w:val="Emphasis"/>
          <w:highlight w:val="cyan"/>
        </w:rPr>
        <w:t>copping out</w:t>
      </w:r>
      <w:r>
        <w:t xml:space="preserve">,” said WVPPC </w:t>
      </w:r>
      <w:r>
        <w:lastRenderedPageBreak/>
        <w:t>member Brianna Griffith, a restaurant worker and whitewater rafting guide who, due to exemptions for tipped workers, only makes $2.62 an hour.</w:t>
      </w:r>
    </w:p>
    <w:p w14:paraId="20109D48" w14:textId="77777777" w:rsidR="006452EC" w:rsidRDefault="006452EC" w:rsidP="006452EC">
      <w:r>
        <w:t>As a result of her sub-minimum wage job, Griffith received only $67 a week in unemployment benefits until that ran out in August. She lost her house and was forced to move in with her grandmother. Although she has now returned to work, business is slow and she estimates tips have fallen by 75%.</w:t>
      </w:r>
    </w:p>
    <w:p w14:paraId="386EA667" w14:textId="77777777" w:rsidR="006452EC" w:rsidRDefault="006452EC" w:rsidP="006452EC">
      <w:r>
        <w:t>When Griffith told Manchin about her plight on Thursday, she said he asked about the $600 stimulus check approved by Congress in December. “He seemed to think that $600 … was enough to get me by,” she said. “I feel like he’s got his head in the clouds and he doesn’t understand what’s happening to poor people in West Virginia.”</w:t>
      </w:r>
    </w:p>
    <w:p w14:paraId="07F28FB1" w14:textId="77777777" w:rsidR="006452EC" w:rsidRDefault="006452EC" w:rsidP="006452EC">
      <w:r>
        <w:t>Despite Manchin’s insistence on an $11 minimum wage, according to MIT’s living wage calculator, even a $15 minimum wage would only provide a living wage for single West Virginians without children. For a West Virginia family with two working parents and two children, both parents would need to be making at least $20.14 an hour to make ends meet.</w:t>
      </w:r>
    </w:p>
    <w:p w14:paraId="7F7F3DB5" w14:textId="77777777" w:rsidR="006452EC" w:rsidRDefault="006452EC" w:rsidP="006452EC">
      <w:r>
        <w:t>Griffith said if the minimum wage was increased to $15 an hour, “I could afford to live on my own. I could afford a car that’s not 25 years old.”</w:t>
      </w:r>
    </w:p>
    <w:p w14:paraId="4F6F42BD" w14:textId="77777777" w:rsidR="006452EC" w:rsidRDefault="006452EC" w:rsidP="006452EC">
      <w:r>
        <w:t>The Rev Dr William Barber, co-chair of the national Poor People’s Campaign, was in last week’s meeting and said Manchin agreed the current $7.25 minimum wage was “not enough”.</w:t>
      </w:r>
    </w:p>
    <w:p w14:paraId="7A601B68" w14:textId="77777777" w:rsidR="006452EC" w:rsidRDefault="006452EC" w:rsidP="006452EC">
      <w:r>
        <w:t>But Barber said he was “amazed” Manchin could hear from people like Griffith and still oppose increasing the minimum wage to $15.</w:t>
      </w:r>
    </w:p>
    <w:p w14:paraId="54086150" w14:textId="77777777" w:rsidR="006452EC" w:rsidRDefault="006452EC" w:rsidP="006452EC">
      <w:r>
        <w:t>“What he is suggesting would just further keep people in poverty and hurting,” he said.</w:t>
      </w:r>
    </w:p>
    <w:p w14:paraId="608A0FB4" w14:textId="77777777" w:rsidR="006452EC" w:rsidRDefault="006452EC" w:rsidP="006452EC">
      <w:r>
        <w:t>Raising the minimum wage was a key part of Democrats’ 2020 platform. The former presidential candidate and now Senate budget committee chairman, Bernie Sanders, has referred to the current $7.25 rate as “a starvation wage”.</w:t>
      </w:r>
    </w:p>
    <w:p w14:paraId="2B895DD5" w14:textId="77777777" w:rsidR="006452EC" w:rsidRDefault="006452EC" w:rsidP="006452EC">
      <w:r>
        <w:t>The wage hike, formally known as the Raise the Wage Act of 2021, is now part of a proposed $1.9tn Covid-19 relief bill. The measure would incrementally raise the minimum wage from $7.25 to $15 over the next four years.</w:t>
      </w:r>
    </w:p>
    <w:p w14:paraId="4FE18E5E" w14:textId="77777777" w:rsidR="006452EC" w:rsidRDefault="006452EC" w:rsidP="006452EC">
      <w:r>
        <w:t xml:space="preserve">With only a razor-thin majority in the Senate, all 50 Democrat senators need to be onboard for the bill to pass. But in addition to Manchin, Kyrsten </w:t>
      </w:r>
      <w:r w:rsidRPr="00F602A7">
        <w:rPr>
          <w:rStyle w:val="StyleUnderline"/>
          <w:highlight w:val="cyan"/>
        </w:rPr>
        <w:t>Sinema</w:t>
      </w:r>
      <w:r w:rsidRPr="00DF219F">
        <w:rPr>
          <w:rStyle w:val="StyleUnderline"/>
        </w:rPr>
        <w:t xml:space="preserve"> of Arizona has told Politico she </w:t>
      </w:r>
      <w:r w:rsidRPr="00F602A7">
        <w:rPr>
          <w:rStyle w:val="Emphasis"/>
          <w:highlight w:val="cyan"/>
        </w:rPr>
        <w:t>does not want</w:t>
      </w:r>
      <w:r w:rsidRPr="00DF219F">
        <w:rPr>
          <w:rStyle w:val="StyleUnderline"/>
        </w:rPr>
        <w:t xml:space="preserve"> the </w:t>
      </w:r>
      <w:r w:rsidRPr="00F602A7">
        <w:rPr>
          <w:rStyle w:val="StyleUnderline"/>
          <w:highlight w:val="cyan"/>
        </w:rPr>
        <w:t>minimum wage increase</w:t>
      </w:r>
      <w:r w:rsidRPr="00DF219F">
        <w:rPr>
          <w:rStyle w:val="StyleUnderline"/>
        </w:rPr>
        <w:t xml:space="preserve"> to be part of the Covid relief package</w:t>
      </w:r>
      <w:r>
        <w:t>.</w:t>
      </w:r>
    </w:p>
    <w:p w14:paraId="1B1F8BC2" w14:textId="77777777" w:rsidR="006452EC" w:rsidRDefault="006452EC" w:rsidP="006452EC">
      <w:pPr>
        <w:pStyle w:val="Heading4"/>
        <w:rPr>
          <w:u w:val="single"/>
        </w:rPr>
      </w:pPr>
      <w:r>
        <w:t xml:space="preserve">Passage allows an </w:t>
      </w:r>
      <w:r>
        <w:rPr>
          <w:u w:val="single"/>
        </w:rPr>
        <w:t xml:space="preserve">unprecedented </w:t>
      </w:r>
      <w:r>
        <w:t xml:space="preserve">investment in </w:t>
      </w:r>
      <w:r>
        <w:rPr>
          <w:u w:val="single"/>
        </w:rPr>
        <w:t>combatting climate change</w:t>
      </w:r>
    </w:p>
    <w:p w14:paraId="244162A0" w14:textId="77777777" w:rsidR="006452EC" w:rsidRPr="00CB7CE2" w:rsidRDefault="006452EC" w:rsidP="006452EC">
      <w:r>
        <w:rPr>
          <w:rStyle w:val="Style13ptBold"/>
        </w:rPr>
        <w:t xml:space="preserve">Morton 10/28 </w:t>
      </w:r>
      <w:r>
        <w:t>[Joseph Morton, "Democrats tout climate spending in reconciliation", 10/28/21, https://www.rollcall.com/2021/10/28/framework-includes-clean-energy-tax-credits-omits-methane-fee/]</w:t>
      </w:r>
    </w:p>
    <w:p w14:paraId="7B716319" w14:textId="77777777" w:rsidR="006452EC" w:rsidRDefault="006452EC" w:rsidP="006452EC">
      <w:r>
        <w:lastRenderedPageBreak/>
        <w:t xml:space="preserve">“At the same time, </w:t>
      </w:r>
      <w:r w:rsidRPr="00CB7CE2">
        <w:rPr>
          <w:rStyle w:val="StyleUnderline"/>
        </w:rPr>
        <w:t xml:space="preserve">substantial </w:t>
      </w:r>
      <w:r w:rsidRPr="00CB7CE2">
        <w:rPr>
          <w:rStyle w:val="StyleUnderline"/>
          <w:highlight w:val="cyan"/>
        </w:rPr>
        <w:t>investments in e</w:t>
      </w:r>
      <w:r w:rsidRPr="00CB7CE2">
        <w:rPr>
          <w:rStyle w:val="StyleUnderline"/>
        </w:rPr>
        <w:t xml:space="preserve">lectric </w:t>
      </w:r>
      <w:r w:rsidRPr="00CB7CE2">
        <w:rPr>
          <w:rStyle w:val="StyleUnderline"/>
          <w:highlight w:val="cyan"/>
        </w:rPr>
        <w:t>v</w:t>
      </w:r>
      <w:r w:rsidRPr="00CB7CE2">
        <w:rPr>
          <w:rStyle w:val="StyleUnderline"/>
        </w:rPr>
        <w:t xml:space="preserve">ehicle charging stations and clean heavy-duty vehicles, like school buses, will serve the dual purpose of </w:t>
      </w:r>
      <w:r w:rsidRPr="00CB7CE2">
        <w:rPr>
          <w:rStyle w:val="Emphasis"/>
          <w:highlight w:val="cyan"/>
        </w:rPr>
        <w:t>slashing</w:t>
      </w:r>
      <w:r w:rsidRPr="00CB7CE2">
        <w:rPr>
          <w:rStyle w:val="Emphasis"/>
        </w:rPr>
        <w:t xml:space="preserve"> our </w:t>
      </w:r>
      <w:r w:rsidRPr="00CB7CE2">
        <w:rPr>
          <w:rStyle w:val="Emphasis"/>
          <w:highlight w:val="cyan"/>
        </w:rPr>
        <w:t>carbon emissions</w:t>
      </w:r>
      <w:r w:rsidRPr="00CB7CE2">
        <w:rPr>
          <w:rStyle w:val="StyleUnderline"/>
        </w:rPr>
        <w:t xml:space="preserve"> while helping American manufacturing stay globally competitive</w:t>
      </w:r>
      <w:r>
        <w:t>,” Pallone said.</w:t>
      </w:r>
    </w:p>
    <w:p w14:paraId="47F3A128" w14:textId="77777777" w:rsidR="006452EC" w:rsidRDefault="006452EC" w:rsidP="006452EC">
      <w:r>
        <w:t>Rep. Cindy Axne, D-Iowa, had pushed for funding to support biofuels infrastructure, complaining it was left out of the bipartisan infrastructure bill even as that measure delivered significant funding for electric vehicles.</w:t>
      </w:r>
    </w:p>
    <w:p w14:paraId="687A44BC" w14:textId="77777777" w:rsidR="006452EC" w:rsidRDefault="006452EC" w:rsidP="006452EC">
      <w:r>
        <w:t>The latest reconciliation package text includes $1 billion over 10 years in funding for the Agriculture Department to provide grants for expanding biofuel pump infrastructure, upgrade existing infrastructure and  increase usage of higher blends of ethanol and biodiesel.</w:t>
      </w:r>
    </w:p>
    <w:p w14:paraId="35ABCBE5" w14:textId="77777777" w:rsidR="006452EC" w:rsidRDefault="006452EC" w:rsidP="006452EC">
      <w:r>
        <w:t xml:space="preserve">“Not only does the </w:t>
      </w:r>
      <w:r w:rsidRPr="00CB7CE2">
        <w:rPr>
          <w:rStyle w:val="StyleUnderline"/>
        </w:rPr>
        <w:t xml:space="preserve">Build Back Better Act represent the </w:t>
      </w:r>
      <w:r w:rsidRPr="00CB7CE2">
        <w:rPr>
          <w:rStyle w:val="Emphasis"/>
          <w:highlight w:val="cyan"/>
        </w:rPr>
        <w:t>largest investment</w:t>
      </w:r>
      <w:r w:rsidRPr="00CB7CE2">
        <w:rPr>
          <w:rStyle w:val="StyleUnderline"/>
          <w:highlight w:val="cyan"/>
        </w:rPr>
        <w:t xml:space="preserve"> in </w:t>
      </w:r>
      <w:r w:rsidRPr="00CB7CE2">
        <w:rPr>
          <w:rStyle w:val="Emphasis"/>
          <w:highlight w:val="cyan"/>
        </w:rPr>
        <w:t>clean energy</w:t>
      </w:r>
      <w:r w:rsidRPr="00CB7CE2">
        <w:rPr>
          <w:rStyle w:val="StyleUnderline"/>
          <w:highlight w:val="cyan"/>
        </w:rPr>
        <w:t xml:space="preserve"> and </w:t>
      </w:r>
      <w:r w:rsidRPr="00CB7CE2">
        <w:rPr>
          <w:rStyle w:val="Emphasis"/>
          <w:highlight w:val="cyan"/>
        </w:rPr>
        <w:t>combating climate change</w:t>
      </w:r>
      <w:r w:rsidRPr="00CB7CE2">
        <w:rPr>
          <w:rStyle w:val="StyleUnderline"/>
          <w:highlight w:val="cyan"/>
        </w:rPr>
        <w:t xml:space="preserve"> ever</w:t>
      </w:r>
      <w:r w:rsidRPr="00CB7CE2">
        <w:rPr>
          <w:rStyle w:val="StyleUnderline"/>
        </w:rPr>
        <w:t xml:space="preserve"> </w:t>
      </w:r>
      <w:r w:rsidRPr="00CB7CE2">
        <w:t>— it also confirms that my colleagues have listened to my central argument in our clean energy discussions: biofuels can and should be a part of our fight against climate change</w:t>
      </w:r>
      <w:r>
        <w:t>,” Axne said in a statement.</w:t>
      </w:r>
    </w:p>
    <w:p w14:paraId="1AB9E3BD" w14:textId="77777777" w:rsidR="006452EC" w:rsidRPr="00CB7CE2" w:rsidRDefault="006452EC" w:rsidP="006452EC">
      <w:pPr>
        <w:rPr>
          <w:rStyle w:val="StyleUnderline"/>
        </w:rPr>
      </w:pPr>
      <w:r>
        <w:t xml:space="preserve">The White House framework released earlier in the day envisions that </w:t>
      </w:r>
      <w:r w:rsidRPr="00CB7CE2">
        <w:rPr>
          <w:rStyle w:val="StyleUnderline"/>
          <w:highlight w:val="cyan"/>
        </w:rPr>
        <w:t>$320 billion</w:t>
      </w:r>
      <w:r w:rsidRPr="00CB7CE2">
        <w:rPr>
          <w:rStyle w:val="StyleUnderline"/>
        </w:rPr>
        <w:t xml:space="preserve"> would be delivered </w:t>
      </w:r>
      <w:r w:rsidRPr="00CB7CE2">
        <w:rPr>
          <w:rStyle w:val="StyleUnderline"/>
          <w:highlight w:val="cyan"/>
        </w:rPr>
        <w:t>in</w:t>
      </w:r>
      <w:r w:rsidRPr="00CB7CE2">
        <w:rPr>
          <w:rStyle w:val="StyleUnderline"/>
        </w:rPr>
        <w:t xml:space="preserve"> the form of </w:t>
      </w:r>
      <w:r w:rsidRPr="00CB7CE2">
        <w:rPr>
          <w:rStyle w:val="Emphasis"/>
          <w:highlight w:val="cyan"/>
        </w:rPr>
        <w:t>clean energy tax credits</w:t>
      </w:r>
      <w:r w:rsidRPr="00CB7CE2">
        <w:rPr>
          <w:rStyle w:val="StyleUnderline"/>
          <w:highlight w:val="cyan"/>
        </w:rPr>
        <w:t xml:space="preserve"> to </w:t>
      </w:r>
      <w:r w:rsidRPr="00CB7CE2">
        <w:rPr>
          <w:rStyle w:val="Emphasis"/>
          <w:highlight w:val="cyan"/>
        </w:rPr>
        <w:t>accelerate the transition</w:t>
      </w:r>
      <w:r w:rsidRPr="00CB7CE2">
        <w:rPr>
          <w:rStyle w:val="StyleUnderline"/>
        </w:rPr>
        <w:t xml:space="preserve"> from coal and gas-fired power plants to renewable energy sources such as wind turbines and solar panels.</w:t>
      </w:r>
    </w:p>
    <w:p w14:paraId="68629170" w14:textId="77777777" w:rsidR="006452EC" w:rsidRDefault="006452EC" w:rsidP="006452EC">
      <w:r>
        <w:t xml:space="preserve">That </w:t>
      </w:r>
      <w:r w:rsidRPr="00CB7CE2">
        <w:rPr>
          <w:rStyle w:val="StyleUnderline"/>
        </w:rPr>
        <w:t xml:space="preserve">includes </w:t>
      </w:r>
      <w:r w:rsidRPr="00CB7CE2">
        <w:rPr>
          <w:rStyle w:val="StyleUnderline"/>
          <w:highlight w:val="cyan"/>
        </w:rPr>
        <w:t>incentives for</w:t>
      </w:r>
      <w:r w:rsidRPr="00CB7CE2">
        <w:rPr>
          <w:rStyle w:val="StyleUnderline"/>
        </w:rPr>
        <w:t xml:space="preserve"> both </w:t>
      </w:r>
      <w:r w:rsidRPr="00CB7CE2">
        <w:rPr>
          <w:rStyle w:val="StyleUnderline"/>
          <w:highlight w:val="cyan"/>
        </w:rPr>
        <w:t>utilities</w:t>
      </w:r>
      <w:r w:rsidRPr="00CB7CE2">
        <w:rPr>
          <w:rStyle w:val="StyleUnderline"/>
        </w:rPr>
        <w:t xml:space="preserve"> and </w:t>
      </w:r>
      <w:r w:rsidRPr="00CB7CE2">
        <w:rPr>
          <w:rStyle w:val="StyleUnderline"/>
          <w:highlight w:val="cyan"/>
        </w:rPr>
        <w:t>residents</w:t>
      </w:r>
      <w:r w:rsidRPr="00CB7CE2">
        <w:rPr>
          <w:rStyle w:val="StyleUnderline"/>
        </w:rPr>
        <w:t xml:space="preserve"> and </w:t>
      </w:r>
      <w:r w:rsidRPr="00CB7CE2">
        <w:rPr>
          <w:rStyle w:val="StyleUnderline"/>
          <w:highlight w:val="cyan"/>
        </w:rPr>
        <w:t>support for</w:t>
      </w:r>
      <w:r w:rsidRPr="00CB7CE2">
        <w:rPr>
          <w:rStyle w:val="StyleUnderline"/>
        </w:rPr>
        <w:t xml:space="preserve"> additional </w:t>
      </w:r>
      <w:r w:rsidRPr="00CB7CE2">
        <w:rPr>
          <w:rStyle w:val="StyleUnderline"/>
          <w:highlight w:val="cyan"/>
        </w:rPr>
        <w:t>transmission and storage</w:t>
      </w:r>
      <w:r w:rsidRPr="00CB7CE2">
        <w:rPr>
          <w:rStyle w:val="StyleUnderline"/>
        </w:rPr>
        <w:t xml:space="preserve"> capacity — </w:t>
      </w:r>
      <w:r w:rsidRPr="00CB7CE2">
        <w:rPr>
          <w:rStyle w:val="StyleUnderline"/>
          <w:highlight w:val="cyan"/>
        </w:rPr>
        <w:t>areas where bottlenecks</w:t>
      </w:r>
      <w:r w:rsidRPr="00CB7CE2">
        <w:rPr>
          <w:rStyle w:val="StyleUnderline"/>
        </w:rPr>
        <w:t xml:space="preserve"> have </w:t>
      </w:r>
      <w:r w:rsidRPr="00CB7CE2">
        <w:rPr>
          <w:rStyle w:val="StyleUnderline"/>
          <w:highlight w:val="cyan"/>
        </w:rPr>
        <w:t>hampered</w:t>
      </w:r>
      <w:r w:rsidRPr="00CB7CE2">
        <w:rPr>
          <w:rStyle w:val="StyleUnderline"/>
        </w:rPr>
        <w:t xml:space="preserve"> the development of </w:t>
      </w:r>
      <w:r w:rsidRPr="00CB7CE2">
        <w:rPr>
          <w:rStyle w:val="StyleUnderline"/>
          <w:highlight w:val="cyan"/>
        </w:rPr>
        <w:t>renewable</w:t>
      </w:r>
      <w:r w:rsidRPr="00CB7CE2">
        <w:rPr>
          <w:rStyle w:val="StyleUnderline"/>
        </w:rPr>
        <w:t xml:space="preserve"> </w:t>
      </w:r>
      <w:r w:rsidRPr="00CB7CE2">
        <w:rPr>
          <w:rStyle w:val="StyleUnderline"/>
          <w:highlight w:val="cyan"/>
        </w:rPr>
        <w:t>energy</w:t>
      </w:r>
      <w:r w:rsidRPr="00CB7CE2">
        <w:rPr>
          <w:rStyle w:val="StyleUnderline"/>
        </w:rPr>
        <w:t xml:space="preserve"> sources</w:t>
      </w:r>
      <w:r>
        <w:t>.</w:t>
      </w:r>
    </w:p>
    <w:p w14:paraId="28727657" w14:textId="77777777" w:rsidR="006452EC" w:rsidRDefault="006452EC" w:rsidP="006452EC">
      <w:r>
        <w:t>The framework includes incentives intended to cut the cost for Americans to put rooftop solar panels on their homes and make it easier to purchase electric vehicles. New EV tax credits would lower the cost of a vehicle by $12,500 for a middle-class family, according to the White House.</w:t>
      </w:r>
    </w:p>
    <w:p w14:paraId="4A32BCB9" w14:textId="77777777" w:rsidR="006452EC" w:rsidRDefault="006452EC" w:rsidP="006452EC">
      <w:r>
        <w:t>The framework calls for $105 billion for climate resiliency and addressing legacy pollution in communities.</w:t>
      </w:r>
    </w:p>
    <w:p w14:paraId="177EEC3C" w14:textId="77777777" w:rsidR="006452EC" w:rsidRDefault="006452EC" w:rsidP="006452EC">
      <w:r>
        <w:t>For example, a new Clean Energy and Sustainability Accelerator that would invest in climate-related projects around the country would allocate 40 percent of those benefits to disadvantaged communities — part of a pledge the Biden administration has made to deliver climate spending to communities traditionally on the front lines of environmental damage.</w:t>
      </w:r>
    </w:p>
    <w:p w14:paraId="7B398A44" w14:textId="77777777" w:rsidR="006452EC" w:rsidRDefault="006452EC" w:rsidP="006452EC">
      <w:r>
        <w:t>It also would fund grants to support environmental justice in disadvantaged communities and create a new Civilian Climate Corps with more than 300,000 members working on conservation projects that could help mitigate climate change.</w:t>
      </w:r>
    </w:p>
    <w:p w14:paraId="697A560D" w14:textId="77777777" w:rsidR="006452EC" w:rsidRDefault="006452EC" w:rsidP="006452EC">
      <w:r>
        <w:t>The framework includes $110 billion in spending and incentives to boost domestic supply chains supporting solar power and batteries. It also would fund grants, loans and tax credits aimed at moving steel, cement and aluminum industries toward decarbonization.</w:t>
      </w:r>
    </w:p>
    <w:p w14:paraId="15441A99" w14:textId="77777777" w:rsidR="006452EC" w:rsidRDefault="006452EC" w:rsidP="006452EC">
      <w:r>
        <w:lastRenderedPageBreak/>
        <w:t xml:space="preserve">There’s </w:t>
      </w:r>
      <w:r w:rsidRPr="00CB7CE2">
        <w:rPr>
          <w:rStyle w:val="StyleUnderline"/>
        </w:rPr>
        <w:t>also $20 billion for the government to purchase new technologies such as long-duration storage, small modular reactors and clean construction materials</w:t>
      </w:r>
      <w:r>
        <w:t>.</w:t>
      </w:r>
    </w:p>
    <w:p w14:paraId="70BD2C4E" w14:textId="77777777" w:rsidR="006452EC" w:rsidRDefault="006452EC" w:rsidP="006452EC">
      <w:r>
        <w:t>While the size of the package falls short of initial proposals, some Capitol Hill Democrats declined to say they were disappointed with the climate portion.</w:t>
      </w:r>
    </w:p>
    <w:p w14:paraId="2459AC8A" w14:textId="77777777" w:rsidR="006452EC" w:rsidRDefault="006452EC" w:rsidP="006452EC">
      <w:r>
        <w:t>Sen. Christopher S. Murphy, D-Conn., said he didn’t want to undersell the framework, as it would represent the most significant spending on climate policy since he joined Congress.</w:t>
      </w:r>
    </w:p>
    <w:p w14:paraId="1F3CFBE2" w14:textId="77777777" w:rsidR="006452EC" w:rsidRDefault="006452EC" w:rsidP="006452EC">
      <w:r w:rsidRPr="00CB7CE2">
        <w:rPr>
          <w:rStyle w:val="StyleUnderline"/>
        </w:rPr>
        <w:t xml:space="preserve">The fact that </w:t>
      </w:r>
      <w:r w:rsidRPr="00CB7CE2">
        <w:rPr>
          <w:rStyle w:val="StyleUnderline"/>
          <w:highlight w:val="cyan"/>
        </w:rPr>
        <w:t>climate</w:t>
      </w:r>
      <w:r w:rsidRPr="00CB7CE2">
        <w:rPr>
          <w:rStyle w:val="StyleUnderline"/>
        </w:rPr>
        <w:t xml:space="preserve"> makes up about </w:t>
      </w:r>
      <w:r w:rsidRPr="00CB7CE2">
        <w:rPr>
          <w:rStyle w:val="Emphasis"/>
          <w:highlight w:val="cyan"/>
        </w:rPr>
        <w:t>one-third of the overall spending</w:t>
      </w:r>
      <w:r w:rsidRPr="00CB7CE2">
        <w:rPr>
          <w:rStyle w:val="StyleUnderline"/>
        </w:rPr>
        <w:t xml:space="preserve"> shows how much </w:t>
      </w:r>
      <w:r w:rsidRPr="00CB7CE2">
        <w:rPr>
          <w:rStyle w:val="StyleUnderline"/>
          <w:highlight w:val="cyan"/>
        </w:rPr>
        <w:t>the issue</w:t>
      </w:r>
      <w:r w:rsidRPr="00CB7CE2">
        <w:rPr>
          <w:rStyle w:val="StyleUnderline"/>
        </w:rPr>
        <w:t xml:space="preserve"> has been </w:t>
      </w:r>
      <w:r w:rsidRPr="00CB7CE2">
        <w:rPr>
          <w:rStyle w:val="StyleUnderline"/>
          <w:highlight w:val="cyan"/>
        </w:rPr>
        <w:t xml:space="preserve">elevated within the </w:t>
      </w:r>
      <w:r w:rsidRPr="00CB7CE2">
        <w:rPr>
          <w:rStyle w:val="StyleUnderline"/>
        </w:rPr>
        <w:t xml:space="preserve">Democratic </w:t>
      </w:r>
      <w:r w:rsidRPr="00CB7CE2">
        <w:rPr>
          <w:rStyle w:val="StyleUnderline"/>
          <w:highlight w:val="cyan"/>
        </w:rPr>
        <w:t>Party</w:t>
      </w:r>
      <w:r>
        <w:t>, he said, and negotiations over bolstering it aren’t finished.</w:t>
      </w:r>
    </w:p>
    <w:p w14:paraId="0197C71A" w14:textId="77777777" w:rsidR="006452EC" w:rsidRPr="00CB7CE2" w:rsidRDefault="006452EC" w:rsidP="006452EC">
      <w:r>
        <w:t>“I think there's a number of things that we can still find consensus on that might not be in this agreement. So climate is something you’ve got to work on every single day,” Murphy said. “If we're not passing climate change legislation every year, then we're not doing our job. So this is just one admittedly very big piece of the overall policy puzzle.”</w:t>
      </w:r>
    </w:p>
    <w:p w14:paraId="36BDD430" w14:textId="77777777" w:rsidR="006452EC" w:rsidRDefault="006452EC" w:rsidP="006452EC"/>
    <w:p w14:paraId="2B820191" w14:textId="77777777" w:rsidR="006452EC" w:rsidRPr="00B34BB4" w:rsidRDefault="006452EC" w:rsidP="006452EC">
      <w:pPr>
        <w:pStyle w:val="Heading4"/>
        <w:rPr>
          <w:rFonts w:cs="Arial"/>
        </w:rPr>
      </w:pPr>
      <w:r>
        <w:rPr>
          <w:rFonts w:cs="Arial"/>
        </w:rPr>
        <w:t>It</w:t>
      </w:r>
      <w:r w:rsidRPr="00B34BB4">
        <w:rPr>
          <w:rFonts w:cs="Arial"/>
        </w:rPr>
        <w:t xml:space="preserve"> causes extinction</w:t>
      </w:r>
      <w:r>
        <w:rPr>
          <w:rFonts w:cs="Arial"/>
        </w:rPr>
        <w:t>.</w:t>
      </w:r>
    </w:p>
    <w:p w14:paraId="3582EB99" w14:textId="77777777" w:rsidR="006452EC" w:rsidRPr="00B34BB4" w:rsidRDefault="006452EC" w:rsidP="006452EC">
      <w:r w:rsidRPr="00B34BB4">
        <w:rPr>
          <w:rStyle w:val="Style13ptBold"/>
        </w:rPr>
        <w:t>Dunlop 17</w:t>
      </w:r>
      <w:r w:rsidRPr="00B34BB4">
        <w:t>. (Ian Dunlop chaired the Australian Coal Association in 1987-88, chaired the Australian Greenhouse Office Experts Group on Emissions Trading from 1998-2000 and was CEO of the Australian Institute of Company Directors from 1997-2001. He has a particular interest in the interaction of corporate governance, corporate responsibility and sustainability. An engineer by qualification, he holds an MA (Mechanical Sciences) degree from the University of Cambridge, he is a Fellow of the Australian Institute of Company Directors, the Australasian Institute of Mining and Metallurgy, and the Energy Institute (UK), and a Member of the Society of Petroleum Engineers of AIME (USA). He also chairs the Australian National Wildlife Collection Foundation. David Spratt is a Research Director for Breakthrough and co-author of Climate Code Red: The case for emergency action (Scribe 2008). His recent reports include Recount: It’s time to “Do the math” again; Climate Reality Check and Antarctic Tipping Points for a Multi-metre Sea-level Rise. A Failure of Imagination on Climate Risks. July 26, 2017. www.resilience.org/stories/2017-07-26/a-failure-of-imagination-on-climate-risks/)</w:t>
      </w:r>
    </w:p>
    <w:p w14:paraId="7A9510D7" w14:textId="77777777" w:rsidR="006452EC" w:rsidRPr="00B34BB4" w:rsidRDefault="006452EC" w:rsidP="006452EC">
      <w:r w:rsidRPr="00B34BB4">
        <w:rPr>
          <w:rStyle w:val="Emphasis"/>
          <w:highlight w:val="cyan"/>
        </w:rPr>
        <w:t>Climate change</w:t>
      </w:r>
      <w:r w:rsidRPr="00B34BB4">
        <w:rPr>
          <w:sz w:val="24"/>
          <w:highlight w:val="cyan"/>
          <w:u w:val="single"/>
        </w:rPr>
        <w:t xml:space="preserve"> </w:t>
      </w:r>
      <w:r w:rsidRPr="006D7C22">
        <w:rPr>
          <w:sz w:val="24"/>
          <w:u w:val="single"/>
        </w:rPr>
        <w:t xml:space="preserve">is an </w:t>
      </w:r>
      <w:r w:rsidRPr="006D7C22">
        <w:rPr>
          <w:rStyle w:val="Emphasis"/>
        </w:rPr>
        <w:t>existential risk</w:t>
      </w:r>
      <w:r w:rsidRPr="006D7C22">
        <w:rPr>
          <w:sz w:val="24"/>
          <w:u w:val="single"/>
        </w:rPr>
        <w:t xml:space="preserve"> that could</w:t>
      </w:r>
      <w:r w:rsidRPr="00B34BB4">
        <w:rPr>
          <w:sz w:val="24"/>
          <w:u w:val="single"/>
        </w:rPr>
        <w:t xml:space="preserve"> abruptly </w:t>
      </w:r>
      <w:r w:rsidRPr="00B34BB4">
        <w:rPr>
          <w:rStyle w:val="Emphasis"/>
          <w:highlight w:val="cyan"/>
        </w:rPr>
        <w:t>end</w:t>
      </w:r>
      <w:r w:rsidRPr="00B34BB4">
        <w:rPr>
          <w:rStyle w:val="Emphasis"/>
        </w:rPr>
        <w:t xml:space="preserve"> human </w:t>
      </w:r>
      <w:r w:rsidRPr="00B34BB4">
        <w:rPr>
          <w:rStyle w:val="Emphasis"/>
          <w:highlight w:val="cyan"/>
        </w:rPr>
        <w:t>civilisation</w:t>
      </w:r>
      <w:r w:rsidRPr="00B34BB4">
        <w:t xml:space="preserve"> because of a catastrophic “failure of imagination” by global leaders to understand and act on the science and evidence before them. At the London School of Economics in 2008, Queen Elizabeth questioned: “Why did no one foresee the timing, extent and severity of the Global Financial Crisis?” The British Academy answered a year later: “A psychology of denial gripped the financial and corporate world… [it was] the failure of the collective imagination of many bright people… to understand the risks to the system as a whole”. A “failure of imagination” has also been identified as one of the reasons for the breakdown in US intelligence around the 9/11 attacks in 2001. A similar failure is occurring with climate change today. The problem is widespread at the senior levels of government and global corporations. A 2016 report, Thinking the unthinkable, based on interviews with top leaders around the world, found that: “A proliferation of </w:t>
      </w:r>
      <w:r w:rsidRPr="00B34BB4">
        <w:lastRenderedPageBreak/>
        <w:t>‘unthinkable’ events… has revealed a new fragility at the highest levels of corporate and public service leaderships. Their ability to spot, identify and handle unexpected, non-normative events is… perilously inadequate at critical moments… Remarkably</w:t>
      </w:r>
      <w:r w:rsidRPr="006D7C22">
        <w:t xml:space="preserve">, </w:t>
      </w:r>
      <w:r w:rsidRPr="006D7C22">
        <w:rPr>
          <w:sz w:val="24"/>
          <w:u w:val="single"/>
        </w:rPr>
        <w:t xml:space="preserve">there remains a deep </w:t>
      </w:r>
      <w:r w:rsidRPr="006D7C22">
        <w:rPr>
          <w:rStyle w:val="Emphasis"/>
        </w:rPr>
        <w:t>reluctance</w:t>
      </w:r>
      <w:r w:rsidRPr="006D7C22">
        <w:t xml:space="preserve">, or what might be called ‘executive myopia’, </w:t>
      </w:r>
      <w:r w:rsidRPr="006D7C22">
        <w:rPr>
          <w:sz w:val="24"/>
          <w:u w:val="single"/>
        </w:rPr>
        <w:t>to see and contemplate even the possibility that ‘unthinkables’ might happen</w:t>
      </w:r>
      <w:r w:rsidRPr="006D7C22">
        <w:t>, let alone how to handle them. Such failures are manifested</w:t>
      </w:r>
      <w:r w:rsidRPr="00B34BB4">
        <w:t xml:space="preserve"> in two ways in climate policy. At the political, bureaucratic and business level in underplaying the high-end risks and in failing to recognise that the existential risk of climate change is totally different from other risk categories. And </w:t>
      </w:r>
      <w:r w:rsidRPr="00B34BB4">
        <w:rPr>
          <w:sz w:val="24"/>
          <w:u w:val="single"/>
        </w:rPr>
        <w:t xml:space="preserve">at </w:t>
      </w:r>
      <w:r w:rsidRPr="00B34BB4">
        <w:rPr>
          <w:sz w:val="24"/>
          <w:highlight w:val="cyan"/>
          <w:u w:val="single"/>
        </w:rPr>
        <w:t xml:space="preserve">the </w:t>
      </w:r>
      <w:r w:rsidRPr="00B34BB4">
        <w:rPr>
          <w:rStyle w:val="Emphasis"/>
          <w:highlight w:val="cyan"/>
        </w:rPr>
        <w:t>research level</w:t>
      </w:r>
      <w:r w:rsidRPr="00B34BB4">
        <w:rPr>
          <w:sz w:val="24"/>
          <w:highlight w:val="cyan"/>
          <w:u w:val="single"/>
        </w:rPr>
        <w:t xml:space="preserve"> </w:t>
      </w:r>
      <w:r w:rsidRPr="00B34BB4">
        <w:rPr>
          <w:sz w:val="24"/>
          <w:u w:val="single"/>
        </w:rPr>
        <w:t xml:space="preserve">in </w:t>
      </w:r>
      <w:r w:rsidRPr="00B34BB4">
        <w:rPr>
          <w:rStyle w:val="Emphasis"/>
          <w:highlight w:val="cyan"/>
        </w:rPr>
        <w:t>underestimating</w:t>
      </w:r>
      <w:r w:rsidRPr="00B34BB4">
        <w:rPr>
          <w:sz w:val="24"/>
          <w:highlight w:val="cyan"/>
          <w:u w:val="single"/>
        </w:rPr>
        <w:t xml:space="preserve"> the</w:t>
      </w:r>
      <w:r w:rsidRPr="00B34BB4">
        <w:rPr>
          <w:sz w:val="24"/>
          <w:u w:val="single"/>
        </w:rPr>
        <w:t xml:space="preserve"> rate of </w:t>
      </w:r>
      <w:r w:rsidRPr="00B34BB4">
        <w:rPr>
          <w:sz w:val="24"/>
          <w:highlight w:val="cyan"/>
          <w:u w:val="single"/>
        </w:rPr>
        <w:t xml:space="preserve">climate </w:t>
      </w:r>
      <w:r w:rsidRPr="00B34BB4">
        <w:rPr>
          <w:sz w:val="24"/>
          <w:u w:val="single"/>
        </w:rPr>
        <w:t xml:space="preserve">change </w:t>
      </w:r>
      <w:r w:rsidRPr="00B34BB4">
        <w:rPr>
          <w:rStyle w:val="Emphasis"/>
          <w:highlight w:val="cyan"/>
        </w:rPr>
        <w:t>impact</w:t>
      </w:r>
      <w:r w:rsidRPr="00B34BB4">
        <w:rPr>
          <w:sz w:val="24"/>
          <w:u w:val="single"/>
        </w:rPr>
        <w:t xml:space="preserve"> and costs, </w:t>
      </w:r>
      <w:r w:rsidRPr="00B34BB4">
        <w:rPr>
          <w:sz w:val="24"/>
          <w:highlight w:val="cyan"/>
          <w:u w:val="single"/>
        </w:rPr>
        <w:t>along with</w:t>
      </w:r>
      <w:r w:rsidRPr="00B34BB4">
        <w:rPr>
          <w:sz w:val="24"/>
          <w:u w:val="single"/>
        </w:rPr>
        <w:t xml:space="preserve"> an </w:t>
      </w:r>
      <w:r w:rsidRPr="00B34BB4">
        <w:rPr>
          <w:rStyle w:val="Emphasis"/>
          <w:highlight w:val="cyan"/>
        </w:rPr>
        <w:t>under-emphasis</w:t>
      </w:r>
      <w:r w:rsidRPr="00B34BB4">
        <w:rPr>
          <w:sz w:val="24"/>
          <w:highlight w:val="cyan"/>
          <w:u w:val="single"/>
        </w:rPr>
        <w:t xml:space="preserve"> on</w:t>
      </w:r>
      <w:r w:rsidRPr="00B34BB4">
        <w:rPr>
          <w:sz w:val="24"/>
          <w:u w:val="single"/>
        </w:rPr>
        <w:t xml:space="preserve">, and poor communication of, those </w:t>
      </w:r>
      <w:r w:rsidRPr="00B34BB4">
        <w:rPr>
          <w:rStyle w:val="Emphasis"/>
          <w:highlight w:val="cyan"/>
        </w:rPr>
        <w:t>high-end risks</w:t>
      </w:r>
      <w:r w:rsidRPr="00B34BB4">
        <w:t xml:space="preserve">. Existential risk An existential risk is an adverse outcome that would either annihilate intelligent life or permanently and drastically curtail its potential. For example, a big meteor impact, large-scale nuclear war, or sea levels 70 metres higher than today. </w:t>
      </w:r>
      <w:r w:rsidRPr="006D7C22">
        <w:rPr>
          <w:sz w:val="24"/>
          <w:u w:val="single"/>
        </w:rPr>
        <w:t>Existential risks are not amenable to the reactive</w:t>
      </w:r>
      <w:r w:rsidRPr="006D7C22">
        <w:t xml:space="preserve"> (learn from failure) </w:t>
      </w:r>
      <w:r w:rsidRPr="006D7C22">
        <w:rPr>
          <w:sz w:val="24"/>
          <w:u w:val="single"/>
        </w:rPr>
        <w:t xml:space="preserve">approach of </w:t>
      </w:r>
      <w:r w:rsidRPr="006D7C22">
        <w:rPr>
          <w:rStyle w:val="Emphasis"/>
        </w:rPr>
        <w:t>conventional risk management</w:t>
      </w:r>
      <w:r w:rsidRPr="006D7C22">
        <w:t xml:space="preserve">, </w:t>
      </w:r>
      <w:r w:rsidRPr="006D7C22">
        <w:rPr>
          <w:sz w:val="24"/>
          <w:u w:val="single"/>
        </w:rPr>
        <w:t>and we cannot necessarily rely on the</w:t>
      </w:r>
      <w:r w:rsidRPr="006D7C22">
        <w:t xml:space="preserve"> institutions, moral norms, or </w:t>
      </w:r>
      <w:r w:rsidRPr="006D7C22">
        <w:rPr>
          <w:rStyle w:val="Emphasis"/>
        </w:rPr>
        <w:t>social attitudes</w:t>
      </w:r>
      <w:r w:rsidRPr="006D7C22">
        <w:rPr>
          <w:sz w:val="24"/>
          <w:u w:val="single"/>
        </w:rPr>
        <w:t xml:space="preserve"> developed from our experience with managing </w:t>
      </w:r>
      <w:r w:rsidRPr="006D7C22">
        <w:rPr>
          <w:rStyle w:val="Emphasis"/>
        </w:rPr>
        <w:t>other</w:t>
      </w:r>
      <w:r w:rsidRPr="006D7C22">
        <w:rPr>
          <w:sz w:val="24"/>
          <w:u w:val="single"/>
        </w:rPr>
        <w:t xml:space="preserve"> sorts of </w:t>
      </w:r>
      <w:r w:rsidRPr="006D7C22">
        <w:rPr>
          <w:rStyle w:val="Emphasis"/>
        </w:rPr>
        <w:t>risks</w:t>
      </w:r>
      <w:r w:rsidRPr="006D7C22">
        <w:t xml:space="preserve">. </w:t>
      </w:r>
      <w:r w:rsidRPr="006D7C22">
        <w:rPr>
          <w:sz w:val="24"/>
          <w:u w:val="single"/>
        </w:rPr>
        <w:t>Because the consequences are so severe</w:t>
      </w:r>
      <w:r w:rsidRPr="006D7C22">
        <w:t xml:space="preserve"> — perhaps </w:t>
      </w:r>
      <w:r w:rsidRPr="006D7C22">
        <w:rPr>
          <w:sz w:val="24"/>
          <w:u w:val="single"/>
        </w:rPr>
        <w:t>the end of human global civilisation</w:t>
      </w:r>
      <w:r w:rsidRPr="006D7C22">
        <w:t xml:space="preserve"> as we know it — researchers say that </w:t>
      </w:r>
      <w:r w:rsidRPr="006D7C22">
        <w:rPr>
          <w:sz w:val="24"/>
          <w:u w:val="single"/>
        </w:rPr>
        <w:t>“even for an honest, truth-seeking, and well-intentioned investigator it is difficult to think and act rationally in regard to… existential risks”.</w:t>
      </w:r>
      <w:r w:rsidRPr="00B34BB4">
        <w:t xml:space="preserve"> Yet </w:t>
      </w:r>
      <w:r w:rsidRPr="00B34BB4">
        <w:rPr>
          <w:sz w:val="24"/>
          <w:highlight w:val="cyan"/>
          <w:u w:val="single"/>
        </w:rPr>
        <w:t xml:space="preserve">the </w:t>
      </w:r>
      <w:r w:rsidRPr="00B34BB4">
        <w:rPr>
          <w:rStyle w:val="Emphasis"/>
          <w:highlight w:val="cyan"/>
        </w:rPr>
        <w:t>evidence is clear</w:t>
      </w:r>
      <w:r w:rsidRPr="00B34BB4">
        <w:rPr>
          <w:sz w:val="24"/>
          <w:highlight w:val="cyan"/>
          <w:u w:val="single"/>
        </w:rPr>
        <w:t xml:space="preserve"> </w:t>
      </w:r>
      <w:r w:rsidRPr="00B34BB4">
        <w:rPr>
          <w:sz w:val="24"/>
          <w:u w:val="single"/>
        </w:rPr>
        <w:t xml:space="preserve">that </w:t>
      </w:r>
      <w:r w:rsidRPr="00B34BB4">
        <w:rPr>
          <w:sz w:val="24"/>
          <w:highlight w:val="cyan"/>
          <w:u w:val="single"/>
        </w:rPr>
        <w:t>climate change</w:t>
      </w:r>
      <w:r w:rsidRPr="00B34BB4">
        <w:rPr>
          <w:sz w:val="24"/>
          <w:u w:val="single"/>
        </w:rPr>
        <w:t xml:space="preserve"> already </w:t>
      </w:r>
      <w:r w:rsidRPr="00B34BB4">
        <w:rPr>
          <w:sz w:val="24"/>
          <w:highlight w:val="cyan"/>
          <w:u w:val="single"/>
        </w:rPr>
        <w:t xml:space="preserve">poses an </w:t>
      </w:r>
      <w:r w:rsidRPr="00B34BB4">
        <w:rPr>
          <w:rStyle w:val="Emphasis"/>
          <w:highlight w:val="cyan"/>
        </w:rPr>
        <w:t>existential risk</w:t>
      </w:r>
      <w:r w:rsidRPr="00B34BB4">
        <w:rPr>
          <w:sz w:val="24"/>
          <w:highlight w:val="cyan"/>
          <w:u w:val="single"/>
        </w:rPr>
        <w:t xml:space="preserve"> to </w:t>
      </w:r>
      <w:r w:rsidRPr="00B34BB4">
        <w:rPr>
          <w:rStyle w:val="Emphasis"/>
          <w:highlight w:val="cyan"/>
        </w:rPr>
        <w:t>global</w:t>
      </w:r>
      <w:r w:rsidRPr="00B34BB4">
        <w:rPr>
          <w:sz w:val="24"/>
          <w:u w:val="single"/>
        </w:rPr>
        <w:t xml:space="preserve"> economic and societal </w:t>
      </w:r>
      <w:r w:rsidRPr="00B34BB4">
        <w:rPr>
          <w:rStyle w:val="Emphasis"/>
          <w:highlight w:val="cyan"/>
        </w:rPr>
        <w:t>stability</w:t>
      </w:r>
      <w:r w:rsidRPr="00B34BB4">
        <w:rPr>
          <w:sz w:val="24"/>
          <w:u w:val="single"/>
        </w:rPr>
        <w:t xml:space="preserve"> and to </w:t>
      </w:r>
      <w:r w:rsidRPr="00B34BB4">
        <w:rPr>
          <w:rStyle w:val="Emphasis"/>
        </w:rPr>
        <w:t>human civilisation</w:t>
      </w:r>
      <w:r w:rsidRPr="00B34BB4">
        <w:rPr>
          <w:sz w:val="24"/>
          <w:u w:val="single"/>
        </w:rPr>
        <w:t xml:space="preserve"> </w:t>
      </w:r>
      <w:r w:rsidRPr="006D7C22">
        <w:rPr>
          <w:sz w:val="24"/>
          <w:u w:val="single"/>
        </w:rPr>
        <w:t>that</w:t>
      </w:r>
      <w:r w:rsidRPr="00B34BB4">
        <w:rPr>
          <w:sz w:val="24"/>
          <w:u w:val="single"/>
        </w:rPr>
        <w:t xml:space="preserve"> </w:t>
      </w:r>
      <w:r w:rsidRPr="00B34BB4">
        <w:rPr>
          <w:sz w:val="24"/>
          <w:highlight w:val="cyan"/>
          <w:u w:val="single"/>
        </w:rPr>
        <w:t xml:space="preserve">requires an </w:t>
      </w:r>
      <w:r w:rsidRPr="00B34BB4">
        <w:rPr>
          <w:rStyle w:val="Emphasis"/>
          <w:highlight w:val="cyan"/>
        </w:rPr>
        <w:t>emergency response</w:t>
      </w:r>
      <w:r w:rsidRPr="00B34BB4">
        <w:t xml:space="preserve">. Temperature rises that are now in prospect could reduce the global human population by 80% or 90%. But this conversation is taboo, and </w:t>
      </w:r>
      <w:r w:rsidRPr="006D7C22">
        <w:rPr>
          <w:sz w:val="24"/>
          <w:u w:val="single"/>
        </w:rPr>
        <w:t xml:space="preserve">the few who speak out are admonished as being </w:t>
      </w:r>
      <w:r w:rsidRPr="006D7C22">
        <w:rPr>
          <w:rStyle w:val="Emphasis"/>
        </w:rPr>
        <w:t>overly alarmist</w:t>
      </w:r>
      <w:r w:rsidRPr="00B34BB4">
        <w:t>. Prof. Kevin Anderson considers that “</w:t>
      </w:r>
      <w:r w:rsidRPr="00B34BB4">
        <w:rPr>
          <w:sz w:val="24"/>
          <w:u w:val="single"/>
        </w:rPr>
        <w:t xml:space="preserve">a </w:t>
      </w:r>
      <w:r w:rsidRPr="00B34BB4">
        <w:rPr>
          <w:sz w:val="24"/>
          <w:highlight w:val="cyan"/>
          <w:u w:val="single"/>
        </w:rPr>
        <w:t>4°</w:t>
      </w:r>
      <w:r w:rsidRPr="00B34BB4">
        <w:rPr>
          <w:sz w:val="24"/>
          <w:u w:val="single"/>
        </w:rPr>
        <w:t>C future</w:t>
      </w:r>
      <w:r w:rsidRPr="00B34BB4">
        <w:t xml:space="preserve"> [relative to pre-industrial levels] </w:t>
      </w:r>
      <w:r w:rsidRPr="00B34BB4">
        <w:rPr>
          <w:sz w:val="24"/>
          <w:highlight w:val="cyan"/>
          <w:u w:val="single"/>
        </w:rPr>
        <w:t>is incompatible with an organized global community</w:t>
      </w:r>
      <w:r w:rsidRPr="00B34BB4">
        <w:t xml:space="preserve">, </w:t>
      </w:r>
      <w:r w:rsidRPr="00B34BB4">
        <w:rPr>
          <w:sz w:val="24"/>
          <w:u w:val="single"/>
        </w:rPr>
        <w:t xml:space="preserve">is likely to be </w:t>
      </w:r>
      <w:r w:rsidRPr="00B34BB4">
        <w:rPr>
          <w:rStyle w:val="Emphasis"/>
          <w:highlight w:val="cyan"/>
        </w:rPr>
        <w:t>beyond</w:t>
      </w:r>
      <w:r w:rsidRPr="00B34BB4">
        <w:rPr>
          <w:rStyle w:val="Emphasis"/>
        </w:rPr>
        <w:t xml:space="preserve"> ‘</w:t>
      </w:r>
      <w:r w:rsidRPr="00B34BB4">
        <w:rPr>
          <w:rStyle w:val="Emphasis"/>
          <w:highlight w:val="cyan"/>
        </w:rPr>
        <w:t>adaptation’</w:t>
      </w:r>
      <w:r w:rsidRPr="00B34BB4">
        <w:rPr>
          <w:sz w:val="24"/>
          <w:u w:val="single"/>
        </w:rPr>
        <w:t xml:space="preserve">, is </w:t>
      </w:r>
      <w:r w:rsidRPr="00B34BB4">
        <w:rPr>
          <w:sz w:val="24"/>
          <w:highlight w:val="cyan"/>
          <w:u w:val="single"/>
        </w:rPr>
        <w:t>devastating to</w:t>
      </w:r>
      <w:r w:rsidRPr="00B34BB4">
        <w:rPr>
          <w:sz w:val="24"/>
          <w:u w:val="single"/>
        </w:rPr>
        <w:t xml:space="preserve"> the majority of </w:t>
      </w:r>
      <w:r w:rsidRPr="00B34BB4">
        <w:rPr>
          <w:rStyle w:val="Emphasis"/>
          <w:highlight w:val="cyan"/>
        </w:rPr>
        <w:t>ecosystems</w:t>
      </w:r>
      <w:r w:rsidRPr="00B34BB4">
        <w:rPr>
          <w:sz w:val="24"/>
          <w:highlight w:val="cyan"/>
          <w:u w:val="single"/>
        </w:rPr>
        <w:t>, and</w:t>
      </w:r>
      <w:r w:rsidRPr="00B34BB4">
        <w:rPr>
          <w:sz w:val="24"/>
          <w:u w:val="single"/>
        </w:rPr>
        <w:t xml:space="preserve"> has a high probability of </w:t>
      </w:r>
      <w:r w:rsidRPr="00B34BB4">
        <w:rPr>
          <w:sz w:val="24"/>
          <w:highlight w:val="cyan"/>
          <w:u w:val="single"/>
        </w:rPr>
        <w:t>not</w:t>
      </w:r>
      <w:r w:rsidRPr="00B34BB4">
        <w:rPr>
          <w:sz w:val="24"/>
          <w:u w:val="single"/>
        </w:rPr>
        <w:t xml:space="preserve"> being </w:t>
      </w:r>
      <w:r w:rsidRPr="00B34BB4">
        <w:rPr>
          <w:sz w:val="24"/>
          <w:highlight w:val="cyan"/>
          <w:u w:val="single"/>
        </w:rPr>
        <w:t>stable</w:t>
      </w:r>
      <w:r w:rsidRPr="00B34BB4">
        <w:t>”. He says: “If you have got a population of nine billion by 2050 and you hit 4°C, 5°C or 6°C, you might have half a billion people surviving”. Asked at a 2011 conference in Melbourne about the difference between a 2°C world and a 4°C world, Prof. Hans Joachim Schellnhuber replied in two words: “Human civilisation”.</w:t>
      </w:r>
    </w:p>
    <w:p w14:paraId="341E7B3D" w14:textId="77777777" w:rsidR="006452EC" w:rsidRPr="006452EC" w:rsidRDefault="006452EC" w:rsidP="006452EC"/>
    <w:p w14:paraId="666A3EC6" w14:textId="43B3F427" w:rsidR="006452EC" w:rsidRDefault="006452EC" w:rsidP="006452EC">
      <w:pPr>
        <w:pStyle w:val="Heading2"/>
      </w:pPr>
      <w:r>
        <w:lastRenderedPageBreak/>
        <w:t>3</w:t>
      </w:r>
    </w:p>
    <w:p w14:paraId="2D85795C" w14:textId="77777777" w:rsidR="006452EC" w:rsidRPr="008A282C" w:rsidRDefault="006452EC" w:rsidP="006452EC">
      <w:pPr>
        <w:pStyle w:val="Heading4"/>
      </w:pPr>
      <w:r w:rsidRPr="008A282C">
        <w:t xml:space="preserve">I value morality, the standard is consistency with consequentialism. </w:t>
      </w:r>
    </w:p>
    <w:p w14:paraId="748D9A35" w14:textId="77777777" w:rsidR="006452EC" w:rsidRPr="008A282C" w:rsidRDefault="006452EC" w:rsidP="006452EC">
      <w:pPr>
        <w:pStyle w:val="Heading4"/>
      </w:pPr>
      <w:r w:rsidRPr="008A282C">
        <w:t xml:space="preserve">1] only it can explain degrees of wrongness- it is worse to kill thousands than to lie to a friend- all plausible ethical theories must be concerned with outcomes since their valuation is functionally an assessment of the relative goodness or badness of the end result, </w:t>
      </w:r>
      <w:r w:rsidRPr="008A282C">
        <w:rPr>
          <w:i/>
        </w:rPr>
        <w:t>but</w:t>
      </w:r>
      <w:r w:rsidRPr="008A282C">
        <w:t xml:space="preserve"> arbitrarily prioritizing some end states over others results in mass inequality and discounting legitimate ethical claims- either ethical theories cannot explain comparative badness, or they collapse </w:t>
      </w:r>
    </w:p>
    <w:p w14:paraId="7761D0A5" w14:textId="77777777" w:rsidR="006452EC" w:rsidRPr="008A282C" w:rsidRDefault="006452EC" w:rsidP="006452EC">
      <w:pPr>
        <w:pStyle w:val="Heading4"/>
      </w:pPr>
      <w:r w:rsidRPr="008A282C">
        <w:t xml:space="preserve">2] debate requires prioritizing mitigating material violence- </w:t>
      </w:r>
    </w:p>
    <w:p w14:paraId="7E8E51A2" w14:textId="77777777" w:rsidR="006452EC" w:rsidRPr="008A282C" w:rsidRDefault="006452EC" w:rsidP="006452EC">
      <w:pPr>
        <w:pStyle w:val="Heading4"/>
      </w:pPr>
      <w:r w:rsidRPr="008A282C">
        <w:t>A] ideal theory or a focus on diagnosing the problem as opposed to generating discussions on how to solve concrete oppression allows academics and students to elide their responsibility towards reducing injustices- complexity of social problems, understandings of risk, and epistemic limitations means that moral theories must prioritize action and reject totalizing ideological frames</w:t>
      </w:r>
    </w:p>
    <w:p w14:paraId="34DEB242" w14:textId="77777777" w:rsidR="006452EC" w:rsidRPr="008A282C" w:rsidRDefault="006452EC" w:rsidP="006452EC">
      <w:pPr>
        <w:pStyle w:val="Heading4"/>
      </w:pPr>
      <w:r w:rsidRPr="008A282C">
        <w:t xml:space="preserve">B] intuitions that oppression and death are bad must be prioritized in your ethical calculus since people instinctively want to avoid them and because they preclude the possibility of accessing other values- this means you should reject absolutism and purity- that some things are bad doesn’t mean other bad things don’t matter </w:t>
      </w:r>
    </w:p>
    <w:p w14:paraId="5E6951EF" w14:textId="77777777" w:rsidR="006452EC" w:rsidRPr="008A282C" w:rsidRDefault="006452EC" w:rsidP="006452EC">
      <w:pPr>
        <w:pStyle w:val="Heading4"/>
      </w:pPr>
      <w:r w:rsidRPr="008A282C">
        <w:t xml:space="preserve">C] consequences are critical- disregarding them justifies intent-based frameworks that promote simplistic moral messages that utilize sophisticated moral language as a shield for complicity </w:t>
      </w:r>
    </w:p>
    <w:p w14:paraId="0979345D" w14:textId="77777777" w:rsidR="006452EC" w:rsidRPr="008A282C" w:rsidRDefault="006452EC" w:rsidP="006452EC">
      <w:pPr>
        <w:pStyle w:val="Heading4"/>
      </w:pPr>
      <w:r w:rsidRPr="008A282C">
        <w:t xml:space="preserve">3] gov’ts have to aggregate since all collective actions require trade-offs that benefit some and worsen others- acting under certainty when dealing with collective-action problems is necessary and requires comparing outcomes </w:t>
      </w:r>
    </w:p>
    <w:p w14:paraId="09DA94E7" w14:textId="77777777" w:rsidR="006452EC" w:rsidRPr="008A282C" w:rsidRDefault="006452EC" w:rsidP="006452EC">
      <w:pPr>
        <w:pStyle w:val="Heading4"/>
      </w:pPr>
      <w:r w:rsidRPr="008A282C">
        <w:t xml:space="preserve">4] existential threats deserve serious consideration in your ethical calculus- </w:t>
      </w:r>
    </w:p>
    <w:p w14:paraId="7A2551A5" w14:textId="77777777" w:rsidR="001E5670" w:rsidRPr="008A282C" w:rsidRDefault="001E5670" w:rsidP="001E5670">
      <w:r w:rsidRPr="008A282C">
        <w:rPr>
          <w:rStyle w:val="Style13ptBold"/>
        </w:rPr>
        <w:t>Pummer 15</w:t>
      </w:r>
      <w:r w:rsidRPr="008A282C">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 </w:t>
      </w:r>
    </w:p>
    <w:p w14:paraId="04BA30F7" w14:textId="77777777" w:rsidR="001E5670" w:rsidRPr="008A282C" w:rsidRDefault="001E5670" w:rsidP="001E5670"/>
    <w:p w14:paraId="75F52E3F" w14:textId="77777777" w:rsidR="001E5670" w:rsidRPr="008A282C" w:rsidRDefault="001E5670" w:rsidP="001E5670">
      <w:pPr>
        <w:rPr>
          <w:sz w:val="16"/>
        </w:rPr>
      </w:pPr>
      <w:r w:rsidRPr="008A282C">
        <w:rPr>
          <w:rStyle w:val="StyleUnderline"/>
          <w:rFonts w:eastAsiaTheme="minorHAnsi"/>
        </w:rPr>
        <w:t>There appears to be lot of disagreement in moral philosophy.</w:t>
      </w:r>
      <w:r w:rsidRPr="008A282C">
        <w:rPr>
          <w:sz w:val="16"/>
        </w:rPr>
        <w:t xml:space="preserve"> Whether these many apparent disagreements are deep and irresolvable, I believe </w:t>
      </w:r>
      <w:r w:rsidRPr="008A282C">
        <w:rPr>
          <w:rStyle w:val="StyleUnderline"/>
          <w:rFonts w:eastAsiaTheme="minorHAnsi"/>
        </w:rPr>
        <w:t xml:space="preserve">there is at least one thing it is reasonable to agree on right now, whatever general moral view we adopt: that it is very important to reduce the risk that all intelligent beings on this planet are eliminated by an </w:t>
      </w:r>
      <w:r w:rsidRPr="008A282C">
        <w:rPr>
          <w:rStyle w:val="StyleUnderline"/>
          <w:rFonts w:eastAsiaTheme="minorHAnsi"/>
        </w:rPr>
        <w:lastRenderedPageBreak/>
        <w:t>enormous catastrophe, such as a nuclear war.</w:t>
      </w:r>
      <w:r w:rsidRPr="008A282C">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eastAsia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eastAsiaTheme="minorHAnsi"/>
          <w:highlight w:val="yellow"/>
        </w:rPr>
        <w:t>reducing existential risk is</w:t>
      </w:r>
      <w:r w:rsidRPr="008A282C">
        <w:rPr>
          <w:rStyle w:val="StyleUnderline"/>
          <w:rFonts w:eastAsiaTheme="minorHAnsi"/>
        </w:rPr>
        <w:t xml:space="preserve"> easily </w:t>
      </w:r>
      <w:r w:rsidRPr="008A282C">
        <w:rPr>
          <w:rStyle w:val="StyleUnderline"/>
          <w:rFonts w:eastAsiaTheme="minorHAnsi"/>
          <w:highlight w:val="yellow"/>
        </w:rPr>
        <w:t>the most important</w:t>
      </w:r>
      <w:r w:rsidRPr="008A282C">
        <w:rPr>
          <w:rStyle w:val="StyleUnderline"/>
          <w:rFonts w:eastAsiaTheme="minorHAnsi"/>
        </w:rPr>
        <w:t xml:space="preserve"> thing in the whole world. This is for the familiar reason that there are so many people who could exist in the future – </w:t>
      </w:r>
      <w:r w:rsidRPr="008A282C">
        <w:rPr>
          <w:rStyle w:val="StyleUnderline"/>
          <w:rFonts w:eastAsiaTheme="minorHAnsi"/>
          <w:highlight w:val="yellow"/>
        </w:rPr>
        <w:t>there are</w:t>
      </w:r>
      <w:r w:rsidRPr="008A282C">
        <w:rPr>
          <w:rStyle w:val="StyleUnderline"/>
          <w:rFonts w:eastAsiaTheme="minorHAnsi"/>
        </w:rPr>
        <w:t xml:space="preserve"> </w:t>
      </w:r>
      <w:r w:rsidRPr="008A282C">
        <w:rPr>
          <w:rStyle w:val="StyleUnderline"/>
          <w:rFonts w:eastAsiaTheme="minorHAnsi"/>
          <w:highlight w:val="yellow"/>
        </w:rPr>
        <w:t>trillions upon trillions</w:t>
      </w:r>
      <w:r w:rsidRPr="008A282C">
        <w:rPr>
          <w:rStyle w:val="StyleUnderline"/>
          <w:rFonts w:eastAsiaTheme="minorHAnsi"/>
        </w:rPr>
        <w:t>… upon trillions.</w:t>
      </w:r>
      <w:r w:rsidRPr="008A282C">
        <w:rPr>
          <w:sz w:val="16"/>
        </w:rPr>
        <w:t xml:space="preserve"> </w:t>
      </w:r>
      <w:r w:rsidRPr="008A282C">
        <w:rPr>
          <w:rStyle w:val="StyleUnderline"/>
          <w:rFonts w:eastAsiaTheme="minorHAnsi"/>
        </w:rPr>
        <w:t xml:space="preserve">There are so many possible </w:t>
      </w:r>
      <w:r w:rsidRPr="008A282C">
        <w:rPr>
          <w:rStyle w:val="StyleUnderline"/>
          <w:rFonts w:eastAsiaTheme="minorHAnsi"/>
          <w:highlight w:val="yellow"/>
        </w:rPr>
        <w:t>future people</w:t>
      </w:r>
      <w:r w:rsidRPr="008A282C">
        <w:rPr>
          <w:rStyle w:val="StyleUnderline"/>
          <w:rFonts w:eastAsiaTheme="minorHAnsi"/>
        </w:rPr>
        <w:t xml:space="preserve"> that reducing existential risk is arguably the most important thing in the world,</w:t>
      </w:r>
      <w:r w:rsidRPr="008A282C">
        <w:rPr>
          <w:sz w:val="16"/>
        </w:rPr>
        <w:t xml:space="preserve"> </w:t>
      </w:r>
      <w:r w:rsidRPr="008A282C">
        <w:rPr>
          <w:rStyle w:val="StyleUnderline"/>
          <w:rFonts w:eastAsiaTheme="minorHAnsi"/>
          <w:highlight w:val="yellow"/>
        </w:rPr>
        <w:t>even if the well-being</w:t>
      </w:r>
      <w:r w:rsidRPr="008A282C">
        <w:rPr>
          <w:rStyle w:val="StyleUnderline"/>
          <w:rFonts w:eastAsiaTheme="minorHAnsi"/>
        </w:rPr>
        <w:t xml:space="preserve"> of these possible people </w:t>
      </w:r>
      <w:r w:rsidRPr="008A282C">
        <w:rPr>
          <w:rStyle w:val="StyleUnderline"/>
          <w:rFonts w:eastAsiaTheme="minorHAnsi"/>
          <w:highlight w:val="yellow"/>
        </w:rPr>
        <w:t>were</w:t>
      </w:r>
      <w:r w:rsidRPr="008A282C">
        <w:rPr>
          <w:rStyle w:val="StyleUnderline"/>
          <w:rFonts w:eastAsiaTheme="minorHAnsi"/>
        </w:rPr>
        <w:t xml:space="preserve"> </w:t>
      </w:r>
      <w:r w:rsidRPr="008A282C">
        <w:rPr>
          <w:rStyle w:val="StyleUnderline"/>
          <w:rFonts w:eastAsiaTheme="minorHAnsi"/>
          <w:highlight w:val="yellow"/>
        </w:rPr>
        <w:t>given</w:t>
      </w:r>
      <w:r w:rsidRPr="008A282C">
        <w:rPr>
          <w:rStyle w:val="StyleUnderline"/>
          <w:rFonts w:eastAsiaTheme="minorHAnsi"/>
        </w:rPr>
        <w:t xml:space="preserve"> only </w:t>
      </w:r>
      <w:r w:rsidRPr="008A282C">
        <w:rPr>
          <w:rStyle w:val="StyleUnderline"/>
          <w:rFonts w:eastAsiaTheme="minorHAnsi"/>
          <w:highlight w:val="yellow"/>
        </w:rPr>
        <w:t xml:space="preserve">0.001% </w:t>
      </w:r>
      <w:r w:rsidRPr="008A282C">
        <w:rPr>
          <w:rStyle w:val="StyleUnderline"/>
          <w:rFonts w:eastAsiaTheme="minorHAnsi"/>
        </w:rPr>
        <w:t xml:space="preserve">as much </w:t>
      </w:r>
      <w:r w:rsidRPr="008A282C">
        <w:rPr>
          <w:rStyle w:val="StyleUnderline"/>
          <w:rFonts w:eastAsiaTheme="minorHAnsi"/>
          <w:highlight w:val="yellow"/>
        </w:rPr>
        <w:t>weight</w:t>
      </w:r>
      <w:r w:rsidRPr="008A282C">
        <w:rPr>
          <w:rStyle w:val="StyleUnderline"/>
          <w:rFonts w:eastAsiaTheme="minorHAnsi"/>
        </w:rPr>
        <w:t xml:space="preserve"> as that of existing people</w:t>
      </w:r>
      <w:r w:rsidRPr="008A282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eastAsia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sz w:val="16"/>
        </w:rPr>
        <w:t xml:space="preserve">. But that is a huge mistake. </w:t>
      </w:r>
      <w:r w:rsidRPr="008A282C">
        <w:rPr>
          <w:rStyle w:val="StyleUnderline"/>
          <w:rFonts w:eastAsiaTheme="minorHAnsi"/>
        </w:rPr>
        <w:t xml:space="preserve">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 One which did not would simply be irrational, crazy.” </w:t>
      </w:r>
      <w:r w:rsidRPr="008A282C">
        <w:rPr>
          <w:rStyle w:val="StyleUnderline"/>
          <w:rFonts w:eastAsiaTheme="minorHAnsi"/>
          <w:highlight w:val="yellow"/>
        </w:rPr>
        <w:t>Minimally plausible versions of deont</w:t>
      </w:r>
      <w:r w:rsidRPr="008A282C">
        <w:rPr>
          <w:rStyle w:val="StyleUnderline"/>
          <w:rFonts w:eastAsiaTheme="minorHAnsi"/>
        </w:rPr>
        <w:t xml:space="preserve">ology </w:t>
      </w:r>
      <w:r w:rsidRPr="008A282C">
        <w:rPr>
          <w:rStyle w:val="StyleUnderline"/>
          <w:rFonts w:eastAsiaTheme="minorHAnsi"/>
          <w:highlight w:val="yellow"/>
        </w:rPr>
        <w:t>and virtue ethics must be concerned</w:t>
      </w:r>
      <w:r w:rsidRPr="008A282C">
        <w:rPr>
          <w:rStyle w:val="StyleUnderline"/>
          <w:rFonts w:eastAsiaTheme="minorHAnsi"/>
        </w:rPr>
        <w:t xml:space="preserve"> in part </w:t>
      </w:r>
      <w:r w:rsidRPr="008A282C">
        <w:rPr>
          <w:rStyle w:val="StyleUnderline"/>
          <w:rFonts w:eastAsiaTheme="minorHAnsi"/>
          <w:highlight w:val="yellow"/>
        </w:rPr>
        <w:t>with promoting the good</w:t>
      </w:r>
      <w:r w:rsidRPr="008A282C">
        <w:rPr>
          <w:rStyle w:val="StyleUnderline"/>
          <w:rFonts w:eastAsiaTheme="minorHAnsi"/>
        </w:rPr>
        <w:t xml:space="preserve">, from an impartial point of view. They’d thus </w:t>
      </w:r>
      <w:r w:rsidRPr="008A282C">
        <w:rPr>
          <w:rStyle w:val="StyleUnderline"/>
          <w:rFonts w:eastAsiaTheme="minorHAnsi"/>
          <w:highlight w:val="yellow"/>
        </w:rPr>
        <w:t>imply</w:t>
      </w:r>
      <w:r w:rsidRPr="008A282C">
        <w:rPr>
          <w:rStyle w:val="StyleUnderline"/>
          <w:rFonts w:eastAsiaTheme="minorHAnsi"/>
        </w:rPr>
        <w:t xml:space="preserve"> very </w:t>
      </w:r>
      <w:r w:rsidRPr="008A282C">
        <w:rPr>
          <w:rStyle w:val="StyleUnderline"/>
          <w:rFonts w:eastAsiaTheme="minorHAnsi"/>
          <w:highlight w:val="yellow"/>
        </w:rPr>
        <w:t>strong reasons to reduce existential risk</w:t>
      </w:r>
      <w:r w:rsidRPr="008A282C">
        <w:rPr>
          <w:rStyle w:val="StyleUnderline"/>
          <w:rFonts w:eastAsiaTheme="minorHAnsi"/>
        </w:rPr>
        <w:t xml:space="preserve">, </w:t>
      </w:r>
      <w:r w:rsidRPr="008A282C">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w:t>
      </w:r>
      <w:r w:rsidRPr="008A282C">
        <w:rPr>
          <w:sz w:val="16"/>
        </w:rPr>
        <w:lastRenderedPageBreak/>
        <w:t xml:space="preserve">death the world came to an end. So obviously if Scheffler were right I’d have very strong reason to reduce existential risk. </w:t>
      </w:r>
      <w:r w:rsidRPr="008A282C">
        <w:rPr>
          <w:rStyle w:val="StyleUnderline"/>
          <w:rFonts w:eastAsia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sz w:val="16"/>
        </w:rPr>
        <w:t>. But even those (hedonistic egoists) who disagree should have a significant level of confidence that they are mistaken, and that one of the above views is correct</w:t>
      </w:r>
      <w:r w:rsidRPr="008A282C">
        <w:rPr>
          <w:rStyle w:val="StyleUnderline"/>
          <w:rFonts w:eastAsiaTheme="minorHAnsi"/>
        </w:rPr>
        <w:t xml:space="preserve">. </w:t>
      </w:r>
      <w:r w:rsidRPr="008A282C">
        <w:rPr>
          <w:rStyle w:val="StyleUnderline"/>
          <w:rFonts w:eastAsiaTheme="minorHAnsi"/>
          <w:highlight w:val="yellow"/>
        </w:rPr>
        <w:t xml:space="preserve">Even if they were 90% sure </w:t>
      </w:r>
      <w:r w:rsidRPr="008A282C">
        <w:rPr>
          <w:rStyle w:val="StyleUnderline"/>
          <w:rFonts w:eastAsiaTheme="minorHAnsi"/>
        </w:rPr>
        <w:t xml:space="preserve">that their view is the correct one (and 10% sure that one of these other ones is correct), </w:t>
      </w:r>
      <w:r w:rsidRPr="008A282C">
        <w:rPr>
          <w:rStyle w:val="StyleUnderline"/>
          <w:rFonts w:eastAsiaTheme="minorHAnsi"/>
          <w:highlight w:val="yellow"/>
        </w:rPr>
        <w:t xml:space="preserve">they would have </w:t>
      </w:r>
      <w:r w:rsidRPr="008A282C">
        <w:rPr>
          <w:rStyle w:val="StyleUnderline"/>
          <w:rFonts w:eastAsiaTheme="minorHAnsi"/>
        </w:rPr>
        <w:t xml:space="preserve">pretty strong </w:t>
      </w:r>
      <w:r w:rsidRPr="008A282C">
        <w:rPr>
          <w:rStyle w:val="StyleUnderline"/>
          <w:rFonts w:eastAsiaTheme="minorHAnsi"/>
          <w:highlight w:val="yellow"/>
        </w:rPr>
        <w:t xml:space="preserve">reason, from </w:t>
      </w:r>
      <w:r w:rsidRPr="008A282C">
        <w:rPr>
          <w:rStyle w:val="StyleUnderline"/>
          <w:rFonts w:eastAsiaTheme="minorHAnsi"/>
        </w:rPr>
        <w:t xml:space="preserve">the standpoint of </w:t>
      </w:r>
      <w:r w:rsidRPr="008A282C">
        <w:rPr>
          <w:rStyle w:val="StyleUnderline"/>
          <w:rFonts w:eastAsiaTheme="minorHAnsi"/>
          <w:highlight w:val="yellow"/>
        </w:rPr>
        <w:t>moral uncertainty, to reduce existential risk</w:t>
      </w:r>
      <w:r w:rsidRPr="008A282C">
        <w:rPr>
          <w:rStyle w:val="StyleUnderline"/>
          <w:rFonts w:eastAsia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eastAsiaTheme="minorHAnsi"/>
        </w:rPr>
        <w:t>Derek Parfit, whose work has emphasized future generations as well as agreement in ethics, described our situation clearly and accurately:</w:t>
      </w:r>
      <w:r w:rsidRPr="008A282C">
        <w:rPr>
          <w:sz w:val="16"/>
        </w:rPr>
        <w:t xml:space="preserve"> “We live during the hinge of history. </w:t>
      </w:r>
      <w:r w:rsidRPr="008A282C">
        <w:rPr>
          <w:rStyle w:val="StyleUnderline"/>
          <w:rFonts w:eastAsia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sz w:val="16"/>
        </w:rPr>
        <w:t xml:space="preserve"> </w:t>
      </w:r>
      <w:r w:rsidRPr="008A282C">
        <w:rPr>
          <w:rStyle w:val="StyleUnderline"/>
          <w:rFonts w:eastAsia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sz w:val="16"/>
        </w:rPr>
        <w:t>.” (From chapter 36 of On What Matters)</w:t>
      </w:r>
    </w:p>
    <w:p w14:paraId="2061CE8E" w14:textId="59FC21C5" w:rsidR="006452EC" w:rsidRPr="008A282C" w:rsidRDefault="006452EC" w:rsidP="001E5670">
      <w:pPr>
        <w:pStyle w:val="Heading4"/>
        <w:rPr>
          <w:u w:val="single"/>
        </w:rPr>
      </w:pPr>
    </w:p>
    <w:p w14:paraId="69AA534F" w14:textId="6BFE4BCE" w:rsidR="006452EC" w:rsidRDefault="00C07C42" w:rsidP="00C07C42">
      <w:pPr>
        <w:pStyle w:val="Heading2"/>
      </w:pPr>
      <w:r>
        <w:lastRenderedPageBreak/>
        <w:t>4</w:t>
      </w:r>
    </w:p>
    <w:p w14:paraId="76CD5DA8" w14:textId="77777777" w:rsidR="00C07C42" w:rsidRDefault="00C07C42" w:rsidP="00C07C42">
      <w:pPr>
        <w:pStyle w:val="Heading4"/>
      </w:pPr>
      <w:r w:rsidRPr="00BC4B37">
        <w:t xml:space="preserve">Interpretation—the aff may not specify a </w:t>
      </w:r>
      <w:r>
        <w:t>just government</w:t>
      </w:r>
    </w:p>
    <w:p w14:paraId="3F8EF4F6" w14:textId="77777777" w:rsidR="00C07C42" w:rsidRDefault="00C07C42" w:rsidP="00C07C42">
      <w:pPr>
        <w:pStyle w:val="Heading4"/>
      </w:pPr>
      <w:r>
        <w:t xml:space="preserve">A is an generic indefinite singular. Cohen 01 </w:t>
      </w:r>
    </w:p>
    <w:p w14:paraId="6A584FD1" w14:textId="77777777" w:rsidR="00C07C42" w:rsidRDefault="00C07C42" w:rsidP="00C07C42">
      <w:pPr>
        <w:rPr>
          <w:rStyle w:val="Style13ptBold"/>
        </w:rPr>
      </w:pPr>
      <w:r w:rsidRPr="00271F77">
        <w:rPr>
          <w:rStyle w:val="Style13ptBold"/>
        </w:rPr>
        <w:t xml:space="preserve">Ariel Cohen (Ben-Gurion University of the Negev), “On the Generic Use of Indefinite Singulars,” Journal of Semantics 18:3, 2001 </w:t>
      </w:r>
      <w:hyperlink r:id="rId9" w:history="1">
        <w:r w:rsidRPr="007723F6">
          <w:rPr>
            <w:rStyle w:val="Hyperlink"/>
            <w:sz w:val="16"/>
          </w:rPr>
          <w:t>https://core.ac.uk/download/pdf/188590876.pdf</w:t>
        </w:r>
      </w:hyperlink>
    </w:p>
    <w:p w14:paraId="58FAE595" w14:textId="77777777" w:rsidR="00C07C42" w:rsidRPr="00271F77" w:rsidRDefault="00C07C42" w:rsidP="00C07C42">
      <w:pPr>
        <w:rPr>
          <w:rStyle w:val="Style13ptBold"/>
        </w:rPr>
      </w:pPr>
      <w:r>
        <w:rPr>
          <w:rStyle w:val="Style13ptBold"/>
        </w:rPr>
        <w:t xml:space="preserve">*IS generic = </w:t>
      </w:r>
      <w:r w:rsidRPr="00C972AA">
        <w:rPr>
          <w:rStyle w:val="Style13ptBold"/>
        </w:rPr>
        <w:t>Indefinite Singulars</w:t>
      </w:r>
    </w:p>
    <w:p w14:paraId="2C466B1C" w14:textId="77777777" w:rsidR="00C07C42" w:rsidRDefault="00C07C42" w:rsidP="00C07C42">
      <w:pPr>
        <w:rPr>
          <w:sz w:val="16"/>
        </w:rPr>
      </w:pPr>
      <w:r w:rsidRPr="005F6850">
        <w:rPr>
          <w:sz w:val="16"/>
        </w:rPr>
        <w:t xml:space="preserve">French, then, expresses </w:t>
      </w:r>
      <w:r w:rsidRPr="00271F77">
        <w:rPr>
          <w:rStyle w:val="StyleUnderline"/>
          <w:rFonts w:eastAsiaTheme="minorHAnsi"/>
        </w:rPr>
        <w:t>the two types of reading differently. In English, on</w:t>
      </w:r>
      <w:r w:rsidRPr="005F6850">
        <w:rPr>
          <w:rStyle w:val="StyleUnderline"/>
          <w:rFonts w:eastAsiaTheme="minorHAnsi"/>
          <w:sz w:val="12"/>
        </w:rPr>
        <w:t xml:space="preserve">¶ </w:t>
      </w:r>
      <w:r w:rsidRPr="00271F77">
        <w:rPr>
          <w:rStyle w:val="StyleUnderline"/>
          <w:rFonts w:eastAsiaTheme="minorHAnsi"/>
        </w:rPr>
        <w:t>the other hand, generic BPs are ambiguous between inductivist and normative</w:t>
      </w:r>
      <w:r w:rsidRPr="005F6850">
        <w:rPr>
          <w:rStyle w:val="StyleUnderline"/>
          <w:rFonts w:eastAsiaTheme="minorHAnsi"/>
          <w:sz w:val="12"/>
        </w:rPr>
        <w:t xml:space="preserve">¶ </w:t>
      </w:r>
      <w:r w:rsidRPr="00271F77">
        <w:rPr>
          <w:rStyle w:val="StyleUnderline"/>
          <w:rFonts w:eastAsiaTheme="minorHAnsi"/>
        </w:rPr>
        <w:t>readings. But even in English there is one type of generic that can express only</w:t>
      </w:r>
      <w:r w:rsidRPr="005F6850">
        <w:rPr>
          <w:rStyle w:val="StyleUnderline"/>
          <w:rFonts w:eastAsiaTheme="minorHAnsi"/>
          <w:sz w:val="12"/>
        </w:rPr>
        <w:t xml:space="preserve">¶ </w:t>
      </w:r>
      <w:r w:rsidRPr="00271F77">
        <w:rPr>
          <w:rStyle w:val="StyleUnderline"/>
          <w:rFonts w:eastAsiaTheme="minorHAnsi"/>
        </w:rPr>
        <w:t xml:space="preserve">one of these readings, and this is the IS generic. </w:t>
      </w:r>
      <w:r w:rsidRPr="00C972AA">
        <w:rPr>
          <w:rStyle w:val="StyleUnderline"/>
          <w:rFonts w:eastAsiaTheme="minorHAnsi"/>
          <w:highlight w:val="yellow"/>
        </w:rPr>
        <w:t>While BPs are ambiguous</w:t>
      </w:r>
      <w:r w:rsidRPr="00C972AA">
        <w:rPr>
          <w:rStyle w:val="StyleUnderline"/>
          <w:rFonts w:eastAsiaTheme="minorHAnsi"/>
          <w:sz w:val="12"/>
          <w:highlight w:val="yellow"/>
        </w:rPr>
        <w:t xml:space="preserve">¶ </w:t>
      </w:r>
      <w:r w:rsidRPr="00C972AA">
        <w:rPr>
          <w:rStyle w:val="StyleUnderline"/>
          <w:rFonts w:eastAsiaTheme="minorHAnsi"/>
          <w:highlight w:val="yellow"/>
        </w:rPr>
        <w:t>between the inductivist and the rules and regulations readings, ISs are not</w:t>
      </w:r>
      <w:r w:rsidRPr="00271F77">
        <w:rPr>
          <w:rStyle w:val="StyleUnderline"/>
          <w:rFonts w:eastAsiaTheme="minorHAnsi"/>
        </w:rPr>
        <w:t>. In</w:t>
      </w:r>
      <w:r w:rsidRPr="005F6850">
        <w:rPr>
          <w:rStyle w:val="StyleUnderline"/>
          <w:rFonts w:eastAsiaTheme="minorHAnsi"/>
          <w:sz w:val="12"/>
        </w:rPr>
        <w:t xml:space="preserve">¶ </w:t>
      </w:r>
      <w:r w:rsidRPr="00271F77">
        <w:rPr>
          <w:rStyle w:val="StyleUnderline"/>
          <w:rFonts w:eastAsiaTheme="minorHAnsi"/>
        </w:rPr>
        <w:t>the supermarket scenario discussed above, only (44.b) is true:</w:t>
      </w:r>
      <w:r w:rsidRPr="005F6850">
        <w:rPr>
          <w:rStyle w:val="StyleUnderline"/>
          <w:rFonts w:eastAsiaTheme="minorHAnsi"/>
          <w:sz w:val="12"/>
        </w:rPr>
        <w:t xml:space="preserve">¶ </w:t>
      </w:r>
      <w:r w:rsidRPr="00271F77">
        <w:rPr>
          <w:rStyle w:val="StyleUnderline"/>
          <w:rFonts w:eastAsiaTheme="minorHAnsi"/>
        </w:rPr>
        <w:t>(44) a. A banana sells for $.49/lb.</w:t>
      </w:r>
      <w:r w:rsidRPr="005F6850">
        <w:rPr>
          <w:rStyle w:val="StyleUnderline"/>
          <w:rFonts w:eastAsiaTheme="minorHAnsi"/>
          <w:sz w:val="12"/>
        </w:rPr>
        <w:t xml:space="preserve">¶ </w:t>
      </w:r>
      <w:r w:rsidRPr="00271F77">
        <w:rPr>
          <w:rStyle w:val="StyleUnderline"/>
          <w:rFonts w:eastAsiaTheme="minorHAnsi"/>
        </w:rPr>
        <w:t>b. A banana sells for $1.00/lb.</w:t>
      </w:r>
      <w:r w:rsidRPr="005F6850">
        <w:rPr>
          <w:rStyle w:val="StyleUnderline"/>
          <w:rFonts w:eastAsiaTheme="minorHAnsi"/>
          <w:sz w:val="12"/>
        </w:rPr>
        <w:t xml:space="preserve">¶ </w:t>
      </w:r>
      <w:r w:rsidRPr="00271F77">
        <w:rPr>
          <w:rStyle w:val="StyleUnderline"/>
          <w:rFonts w:eastAsiaTheme="minorHAnsi"/>
        </w:rPr>
        <w:t>The normative force of the generic IS has been noted before.</w:t>
      </w:r>
      <w:r w:rsidRPr="005F6850">
        <w:rPr>
          <w:sz w:val="16"/>
        </w:rPr>
        <w:t xml:space="preserve"> Burton-Roberts</w:t>
      </w:r>
      <w:r w:rsidRPr="005F6850">
        <w:rPr>
          <w:sz w:val="12"/>
        </w:rPr>
        <w:t>¶</w:t>
      </w:r>
      <w:r w:rsidRPr="005F6850">
        <w:rPr>
          <w:sz w:val="16"/>
        </w:rPr>
        <w:t xml:space="preserve"> (1977) considers the following minimal pair:</w:t>
      </w:r>
      <w:r w:rsidRPr="005F6850">
        <w:rPr>
          <w:sz w:val="12"/>
        </w:rPr>
        <w:t>¶</w:t>
      </w:r>
      <w:r w:rsidRPr="005F6850">
        <w:rPr>
          <w:sz w:val="16"/>
        </w:rPr>
        <w:t xml:space="preserve"> (45) a. Gentlemen open doors for ladies.</w:t>
      </w:r>
      <w:r w:rsidRPr="005F6850">
        <w:rPr>
          <w:sz w:val="12"/>
        </w:rPr>
        <w:t>¶</w:t>
      </w:r>
      <w:r w:rsidRPr="005F6850">
        <w:rPr>
          <w:sz w:val="16"/>
        </w:rPr>
        <w:t xml:space="preserve"> b. </w:t>
      </w:r>
      <w:r w:rsidRPr="00271F77">
        <w:rPr>
          <w:rStyle w:val="StyleUnderline"/>
          <w:rFonts w:eastAsiaTheme="minorHAnsi"/>
        </w:rPr>
        <w:t>A gentleman opens doors for ladies.</w:t>
      </w:r>
      <w:r w:rsidRPr="005F6850">
        <w:rPr>
          <w:rStyle w:val="StyleUnderline"/>
          <w:rFonts w:eastAsiaTheme="minorHAnsi"/>
          <w:sz w:val="12"/>
        </w:rPr>
        <w:t xml:space="preserve">¶ </w:t>
      </w:r>
      <w:r w:rsidRPr="00271F77">
        <w:rPr>
          <w:rStyle w:val="StyleUnderline"/>
          <w:rFonts w:eastAsiaTheme="minorHAnsi"/>
        </w:rPr>
        <w:t xml:space="preserve">He notes that (45.b), but not (45.a), </w:t>
      </w:r>
      <w:r w:rsidRPr="00C972AA">
        <w:rPr>
          <w:rStyle w:val="StyleUnderline"/>
          <w:rFonts w:eastAsiaTheme="minorHAnsi"/>
          <w:highlight w:val="yellow"/>
        </w:rPr>
        <w:t>expresses what he calls “moral necessity.</w:t>
      </w:r>
      <w:r w:rsidRPr="00271F77">
        <w:rPr>
          <w:rStyle w:val="StyleUnderline"/>
          <w:rFonts w:eastAsiaTheme="minorHAnsi"/>
        </w:rPr>
        <w:t>”7</w:t>
      </w:r>
      <w:r w:rsidRPr="005F6850">
        <w:rPr>
          <w:rStyle w:val="StyleUnderline"/>
          <w:rFonts w:eastAsiaTheme="minorHAnsi"/>
          <w:sz w:val="12"/>
        </w:rPr>
        <w:t xml:space="preserve">¶ </w:t>
      </w:r>
      <w:r w:rsidRPr="00271F77">
        <w:rPr>
          <w:rStyle w:val="StyleUnderline"/>
          <w:rFonts w:eastAsiaTheme="minorHAnsi"/>
        </w:rPr>
        <w:t>Burton-Roberts observes that if Emile does not as a rule open doors for ladies, his mother could utter [(45.b)] and thereby successfully imply that Emile was not, or was</w:t>
      </w:r>
      <w:r w:rsidRPr="005F6850">
        <w:rPr>
          <w:rStyle w:val="StyleUnderline"/>
          <w:rFonts w:eastAsiaTheme="minorHAnsi"/>
          <w:sz w:val="12"/>
        </w:rPr>
        <w:t xml:space="preserve">¶ </w:t>
      </w:r>
      <w:r w:rsidRPr="00271F77">
        <w:rPr>
          <w:rStyle w:val="StyleUnderline"/>
          <w:rFonts w:eastAsiaTheme="minorHAnsi"/>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generalisation about gentlemen (p. 188).</w:t>
      </w:r>
      <w:r w:rsidRPr="005F6850">
        <w:rPr>
          <w:sz w:val="12"/>
        </w:rPr>
        <w:t>¶</w:t>
      </w:r>
      <w:r w:rsidRPr="005F6850">
        <w:rPr>
          <w:sz w:val="16"/>
        </w:rPr>
        <w:t xml:space="preserve"> </w:t>
      </w:r>
      <w:r w:rsidRPr="00271F77">
        <w:rPr>
          <w:rStyle w:val="StyleUnderline"/>
          <w:rFonts w:eastAsiaTheme="minorHAnsi"/>
        </w:rPr>
        <w:t>Sentence (45.b), then, unlike (45.a), does not have a reading where it makes</w:t>
      </w:r>
      <w:r w:rsidRPr="005F6850">
        <w:rPr>
          <w:rStyle w:val="StyleUnderline"/>
          <w:rFonts w:eastAsiaTheme="minorHAnsi"/>
          <w:sz w:val="12"/>
        </w:rPr>
        <w:t xml:space="preserve">¶ </w:t>
      </w:r>
      <w:r w:rsidRPr="00271F77">
        <w:rPr>
          <w:rStyle w:val="StyleUnderline"/>
          <w:rFonts w:eastAsiaTheme="minorHAnsi"/>
        </w:rPr>
        <w:t xml:space="preserve">a generalization about gentlemen; </w:t>
      </w:r>
      <w:r w:rsidRPr="00C972AA">
        <w:rPr>
          <w:rStyle w:val="StyleUnderline"/>
          <w:rFonts w:eastAsiaTheme="minorHAnsi"/>
          <w:highlight w:val="yellow"/>
        </w:rPr>
        <w:t xml:space="preserve">it is, </w:t>
      </w:r>
      <w:r w:rsidRPr="00271F77">
        <w:rPr>
          <w:rStyle w:val="StyleUnderline"/>
          <w:rFonts w:eastAsiaTheme="minorHAnsi"/>
        </w:rPr>
        <w:t xml:space="preserve">rather, </w:t>
      </w:r>
      <w:r w:rsidRPr="00C972AA">
        <w:rPr>
          <w:rStyle w:val="StyleUnderline"/>
          <w:rFonts w:eastAsiaTheme="minorHAnsi"/>
          <w:highlight w:val="yellow"/>
        </w:rPr>
        <w:t>a statement about some social</w:t>
      </w:r>
      <w:r w:rsidRPr="00C972AA">
        <w:rPr>
          <w:rStyle w:val="StyleUnderline"/>
          <w:rFonts w:eastAsiaTheme="minorHAnsi"/>
          <w:sz w:val="12"/>
          <w:highlight w:val="yellow"/>
        </w:rPr>
        <w:t xml:space="preserve">¶ </w:t>
      </w:r>
      <w:r w:rsidRPr="00C972AA">
        <w:rPr>
          <w:rStyle w:val="StyleUnderline"/>
          <w:rFonts w:eastAsiaTheme="minorHAnsi"/>
          <w:highlight w:val="yellow"/>
        </w:rPr>
        <w:t>norm</w:t>
      </w:r>
      <w:r w:rsidRPr="00271F77">
        <w:rPr>
          <w:rStyle w:val="StyleUnderline"/>
          <w:rFonts w:eastAsiaTheme="minorHAnsi"/>
        </w:rPr>
        <w:t xml:space="preserve">. It is true just in case this norm is in effect, i.e. </w:t>
      </w:r>
      <w:r w:rsidRPr="00C972AA">
        <w:rPr>
          <w:rStyle w:val="StyleUnderline"/>
          <w:rFonts w:eastAsiaTheme="minorHAnsi"/>
          <w:highlight w:val="yellow"/>
        </w:rPr>
        <w:t>it is a member of a set of</w:t>
      </w:r>
      <w:r w:rsidRPr="00C972AA">
        <w:rPr>
          <w:rStyle w:val="StyleUnderline"/>
          <w:rFonts w:eastAsiaTheme="minorHAnsi"/>
          <w:sz w:val="12"/>
          <w:highlight w:val="yellow"/>
        </w:rPr>
        <w:t xml:space="preserve">¶ </w:t>
      </w:r>
      <w:r w:rsidRPr="00C972AA">
        <w:rPr>
          <w:rStyle w:val="StyleUnderline"/>
          <w:rFonts w:eastAsiaTheme="minorHAnsi"/>
          <w:highlight w:val="yellow"/>
        </w:rPr>
        <w:t>socially accepted rules and regulations.</w:t>
      </w:r>
      <w:r w:rsidRPr="005F6850">
        <w:rPr>
          <w:sz w:val="12"/>
        </w:rPr>
        <w:t>¶</w:t>
      </w:r>
      <w:r w:rsidRPr="005F6850">
        <w:rPr>
          <w:sz w:val="16"/>
        </w:rPr>
        <w:t xml:space="preserve"> An IS that, in the null context, cannot be read generically, </w:t>
      </w:r>
      <w:r w:rsidRPr="00C972AA">
        <w:rPr>
          <w:rStyle w:val="StyleUnderline"/>
          <w:rFonts w:eastAsiaTheme="minorHAnsi"/>
          <w:highlight w:val="yellow"/>
        </w:rPr>
        <w:t>may receive a</w:t>
      </w:r>
      <w:r w:rsidRPr="00C972AA">
        <w:rPr>
          <w:rStyle w:val="StyleUnderline"/>
          <w:rFonts w:eastAsiaTheme="minorHAnsi"/>
          <w:sz w:val="12"/>
          <w:highlight w:val="yellow"/>
        </w:rPr>
        <w:t xml:space="preserve">¶ </w:t>
      </w:r>
      <w:r w:rsidRPr="00C972AA">
        <w:rPr>
          <w:rStyle w:val="StyleUnderline"/>
          <w:rFonts w:eastAsiaTheme="minorHAnsi"/>
          <w:highlight w:val="yellow"/>
        </w:rPr>
        <w:t>generic reading in a context that makes it clear that a rule or a regulation is</w:t>
      </w:r>
      <w:r w:rsidRPr="00C972AA">
        <w:rPr>
          <w:rStyle w:val="StyleUnderline"/>
          <w:rFonts w:eastAsiaTheme="minorHAnsi"/>
          <w:sz w:val="12"/>
          <w:highlight w:val="yellow"/>
        </w:rPr>
        <w:t xml:space="preserve">¶ </w:t>
      </w:r>
      <w:r w:rsidRPr="00C972AA">
        <w:rPr>
          <w:rStyle w:val="StyleUnderline"/>
          <w:rFonts w:eastAsiaTheme="minorHAnsi"/>
          <w:highlight w:val="yellow"/>
        </w:rPr>
        <w:t>referred to</w:t>
      </w:r>
      <w:r w:rsidRPr="00271F77">
        <w:rPr>
          <w:rStyle w:val="StyleUnderline"/>
          <w:rFonts w:eastAsiaTheme="minorHAnsi"/>
        </w:rPr>
        <w:t>.</w:t>
      </w:r>
      <w:r w:rsidRPr="005F6850">
        <w:rPr>
          <w:sz w:val="16"/>
        </w:rPr>
        <w:t xml:space="preserve"> For example, Greenberg (1998) notes that, out of the blue, (46.a)</w:t>
      </w:r>
      <w:r w:rsidRPr="005F6850">
        <w:rPr>
          <w:sz w:val="12"/>
        </w:rPr>
        <w:t>¶</w:t>
      </w:r>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socks.</w:t>
      </w:r>
      <w:r w:rsidRPr="005F6850">
        <w:rPr>
          <w:sz w:val="12"/>
        </w:rPr>
        <w:t>¶</w:t>
      </w:r>
      <w:r w:rsidRPr="005F6850">
        <w:rPr>
          <w:sz w:val="16"/>
        </w:rPr>
        <w:t xml:space="preserve"> b. A tall, left-handed, brown haired neurologist in Hadassa hospital</w:t>
      </w:r>
      <w:r w:rsidRPr="005F6850">
        <w:rPr>
          <w:sz w:val="12"/>
        </w:rPr>
        <w:t>¶</w:t>
      </w:r>
      <w:r w:rsidRPr="005F6850">
        <w:rPr>
          <w:sz w:val="16"/>
        </w:rPr>
        <w:t xml:space="preserve"> earns more than $50,000 a year.</w:t>
      </w:r>
      <w:r w:rsidRPr="005F6850">
        <w:rPr>
          <w:sz w:val="12"/>
        </w:rPr>
        <w:t>¶</w:t>
      </w:r>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Hadassa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reading:</w:t>
      </w:r>
      <w:r w:rsidRPr="005F6850">
        <w:rPr>
          <w:sz w:val="12"/>
        </w:rPr>
        <w:t>¶</w:t>
      </w:r>
      <w:r w:rsidRPr="005F6850">
        <w:rPr>
          <w:sz w:val="16"/>
        </w:rPr>
        <w:t xml:space="preserve"> (48) a. Sire, please don’t send her to the axe. Remember, a king is generous!</w:t>
      </w:r>
      <w:r w:rsidRPr="005F6850">
        <w:rPr>
          <w:sz w:val="12"/>
        </w:rPr>
        <w:t>¶</w:t>
      </w:r>
      <w:r w:rsidRPr="005F6850">
        <w:rPr>
          <w:sz w:val="16"/>
        </w:rPr>
        <w:t xml:space="preserve"> b. How dare you build me such a room? Don’t you know a room is</w:t>
      </w:r>
      <w:r w:rsidRPr="005F6850">
        <w:rPr>
          <w:sz w:val="12"/>
        </w:rPr>
        <w:t>¶</w:t>
      </w:r>
      <w:r w:rsidRPr="005F6850">
        <w:rPr>
          <w:sz w:val="16"/>
        </w:rPr>
        <w:t xml:space="preserve"> square?</w:t>
      </w:r>
    </w:p>
    <w:p w14:paraId="2487CCD1" w14:textId="77777777" w:rsidR="00C07C42" w:rsidRDefault="00C07C42" w:rsidP="00C07C42">
      <w:pPr>
        <w:pStyle w:val="Heading4"/>
      </w:pPr>
      <w:r>
        <w:t>Rules readings are always generalized – specific instances are not consistent. lCohen 01</w:t>
      </w:r>
    </w:p>
    <w:p w14:paraId="08C937E2" w14:textId="77777777" w:rsidR="00C07C42" w:rsidRPr="00271F77" w:rsidRDefault="00C07C42" w:rsidP="00C07C42">
      <w:pPr>
        <w:rPr>
          <w:sz w:val="16"/>
        </w:rPr>
      </w:pPr>
      <w:r w:rsidRPr="00271F77">
        <w:rPr>
          <w:rStyle w:val="Style13ptBold"/>
        </w:rPr>
        <w:t>Ariel Cohen (Ben-Gurion University of the Negev), “On the Generic Use of Indefinite Singulars,” Journal of Semantics 18:3, 2001 https://core.ac.uk/download/pdf/188590876.pdf</w:t>
      </w:r>
    </w:p>
    <w:p w14:paraId="2A71974B" w14:textId="77777777" w:rsidR="00C07C42" w:rsidRPr="004F776C" w:rsidRDefault="00C07C42" w:rsidP="00C07C42">
      <w:pPr>
        <w:rPr>
          <w:sz w:val="16"/>
          <w:szCs w:val="16"/>
        </w:rPr>
      </w:pPr>
      <w:r w:rsidRPr="005F6850">
        <w:rPr>
          <w:rStyle w:val="StyleUnderline"/>
          <w:rFonts w:eastAsiaTheme="minorHAnsi"/>
        </w:rPr>
        <w:lastRenderedPageBreak/>
        <w:t>In general, as, again, already noted by Aristotle</w:t>
      </w:r>
      <w:r w:rsidRPr="00C972AA">
        <w:rPr>
          <w:rStyle w:val="StyleUnderline"/>
          <w:rFonts w:eastAsiaTheme="minorHAnsi"/>
          <w:highlight w:val="yellow"/>
        </w:rPr>
        <w:t>, rules and definitions are not</w:t>
      </w:r>
      <w:r>
        <w:rPr>
          <w:rStyle w:val="StyleUnderline"/>
          <w:rFonts w:eastAsiaTheme="minorHAnsi"/>
          <w:highlight w:val="yellow"/>
        </w:rPr>
        <w:t xml:space="preserve"> </w:t>
      </w:r>
      <w:r w:rsidRPr="00C972AA">
        <w:rPr>
          <w:rStyle w:val="StyleUnderline"/>
          <w:rFonts w:eastAsiaTheme="minorHAnsi"/>
          <w:highlight w:val="yellow"/>
        </w:rPr>
        <w:t>relativized to particular individuals</w:t>
      </w:r>
      <w:r w:rsidRPr="005F6850">
        <w:rPr>
          <w:rStyle w:val="StyleUnderline"/>
          <w:rFonts w:eastAsiaTheme="minorHAnsi"/>
        </w:rPr>
        <w:t xml:space="preserve">; </w:t>
      </w:r>
      <w:r w:rsidRPr="00C972AA">
        <w:rPr>
          <w:rStyle w:val="StyleUnderline"/>
          <w:rFonts w:eastAsiaTheme="minorHAnsi"/>
          <w:highlight w:val="yellow"/>
        </w:rPr>
        <w:t>it is rarely the case that a specific individual</w:t>
      </w:r>
      <w:r w:rsidRPr="00557D4E">
        <w:rPr>
          <w:rStyle w:val="StyleUnderline"/>
          <w:rFonts w:eastAsiaTheme="minorHAnsi"/>
          <w:sz w:val="12"/>
          <w:highlight w:val="yellow"/>
        </w:rPr>
        <w:t>¶</w:t>
      </w:r>
      <w:r w:rsidRPr="00C972AA">
        <w:rPr>
          <w:rStyle w:val="StyleUnderline"/>
          <w:rFonts w:eastAsiaTheme="minorHAnsi"/>
          <w:sz w:val="12"/>
          <w:highlight w:val="yellow"/>
        </w:rPr>
        <w:t xml:space="preserve"> </w:t>
      </w:r>
      <w:r w:rsidRPr="00C972AA">
        <w:rPr>
          <w:rStyle w:val="StyleUnderline"/>
          <w:rFonts w:eastAsiaTheme="minorHAnsi"/>
          <w:highlight w:val="yellow"/>
        </w:rPr>
        <w:t>forms part of the description of a general rule</w:t>
      </w:r>
      <w:r w:rsidRPr="00557D4E">
        <w:rPr>
          <w:rStyle w:val="StyleUnderline"/>
          <w:rFonts w:eastAsiaTheme="minorHAnsi"/>
          <w:sz w:val="16"/>
          <w:szCs w:val="16"/>
        </w:rPr>
        <w:t xml:space="preserve">.¶ </w:t>
      </w:r>
      <w:r w:rsidRPr="00557D4E">
        <w:rPr>
          <w:sz w:val="16"/>
          <w:szCs w:val="16"/>
        </w:rPr>
        <w:t>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point:¶ (74) a. A fanatic is a person who is very enthusiastic about a particular¶ activity, sport, or way of life.¶ b. Something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14:paraId="62C5E8F1" w14:textId="77777777" w:rsidR="00C07C42" w:rsidRPr="003A22DC" w:rsidRDefault="00C07C42" w:rsidP="00C07C42">
      <w:pPr>
        <w:pStyle w:val="Heading4"/>
        <w:rPr>
          <w:highlight w:val="yellow"/>
          <w:u w:val="single"/>
        </w:rPr>
      </w:pPr>
      <w:r>
        <w:t>That outweighs—only our evidence speaks to how indefinite singulars are interpreted in the context of normative statements like the resolution. This means throw out aff counter-interpretations that are purely descriptive</w:t>
      </w:r>
    </w:p>
    <w:p w14:paraId="5D865771" w14:textId="1A20D036" w:rsidR="00C07C42" w:rsidRPr="00EF3EAD" w:rsidRDefault="00C07C42" w:rsidP="00C07C42">
      <w:pPr>
        <w:pStyle w:val="Heading4"/>
      </w:pPr>
      <w:r w:rsidRPr="00BC4B37">
        <w:t>Violation—</w:t>
      </w:r>
      <w:r>
        <w:t>they specified United States</w:t>
      </w:r>
    </w:p>
    <w:p w14:paraId="05D5677E" w14:textId="77777777" w:rsidR="00C07C42" w:rsidRDefault="00C07C42" w:rsidP="00C07C42">
      <w:pPr>
        <w:pStyle w:val="Heading4"/>
      </w:pPr>
      <w:r>
        <w:t>Vote neg:</w:t>
      </w:r>
    </w:p>
    <w:p w14:paraId="66EFED4A" w14:textId="77777777" w:rsidR="00C07C42" w:rsidRPr="003A22DC" w:rsidRDefault="00C07C42" w:rsidP="00C07C42">
      <w:pPr>
        <w:pStyle w:val="Heading4"/>
      </w:pPr>
      <w:r>
        <w:t xml:space="preserve">1] Precision –any deviation justifies the aff arbitrarily jettisoning words in the resolution at their whim which decks negative ground and preparation because the aff is no longer bounded by the resolution. </w:t>
      </w:r>
    </w:p>
    <w:p w14:paraId="1D6F29A5" w14:textId="77777777" w:rsidR="00C07C42" w:rsidRPr="00BC4B37" w:rsidRDefault="00C07C42" w:rsidP="00C07C42">
      <w:pPr>
        <w:pStyle w:val="Heading4"/>
      </w:pPr>
      <w:r>
        <w:t>2] L</w:t>
      </w:r>
      <w:r w:rsidRPr="00BC4B37">
        <w:t xml:space="preserve">imits—specifying a </w:t>
      </w:r>
      <w:r>
        <w:t>just government</w:t>
      </w:r>
      <w:r w:rsidRPr="00BC4B37">
        <w:t xml:space="preserve"> offers huge explosion in the topic since they get permutations of hundreds of </w:t>
      </w:r>
      <w:r>
        <w:t>governments</w:t>
      </w:r>
      <w:r w:rsidRPr="00BC4B37">
        <w:t xml:space="preserve"> in the world depending on their definition of </w:t>
      </w:r>
      <w:r>
        <w:t>“just government”</w:t>
      </w:r>
      <w:r w:rsidRPr="00BC4B37">
        <w:t>.</w:t>
      </w:r>
    </w:p>
    <w:p w14:paraId="4C9D58C9" w14:textId="77777777" w:rsidR="00C07C42" w:rsidRPr="003A22DC" w:rsidRDefault="00C07C42" w:rsidP="00C07C42">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4B63F98D" w14:textId="77777777" w:rsidR="00C07C42" w:rsidRPr="00FF26F2" w:rsidRDefault="00C07C42" w:rsidP="00C07C42">
      <w:pPr>
        <w:pStyle w:val="Heading4"/>
        <w:rPr>
          <w:rFonts w:eastAsia="Times New Roman"/>
        </w:rPr>
      </w:pPr>
      <w:r w:rsidRPr="00BC4B37">
        <w:rPr>
          <w:rFonts w:eastAsia="Times New Roman"/>
        </w:rPr>
        <w:t xml:space="preserve">No RVIs—it’s your burden to be topical. </w:t>
      </w:r>
    </w:p>
    <w:p w14:paraId="15AF07DD" w14:textId="77777777" w:rsidR="00C07C42" w:rsidRPr="00C07C42" w:rsidRDefault="00C07C42" w:rsidP="00C07C42"/>
    <w:p w14:paraId="63BB5E66" w14:textId="2E6B4BE2" w:rsidR="006452EC" w:rsidRDefault="006452EC" w:rsidP="006452EC">
      <w:pPr>
        <w:pStyle w:val="Heading2"/>
      </w:pPr>
      <w:r>
        <w:lastRenderedPageBreak/>
        <w:t>Case</w:t>
      </w:r>
    </w:p>
    <w:p w14:paraId="654AD8D1" w14:textId="3B4361E7" w:rsidR="006452EC" w:rsidRDefault="006452EC" w:rsidP="006452EC">
      <w:pPr>
        <w:pStyle w:val="Heading3"/>
      </w:pPr>
      <w:r>
        <w:lastRenderedPageBreak/>
        <w:t>Underview</w:t>
      </w:r>
    </w:p>
    <w:p w14:paraId="603E66C6" w14:textId="3CD8F553" w:rsidR="00D35B18" w:rsidRDefault="00D564D5" w:rsidP="00D35B18">
      <w:pPr>
        <w:pStyle w:val="Heading4"/>
      </w:pPr>
      <w:r>
        <w:t>Doesn’t apply</w:t>
      </w:r>
    </w:p>
    <w:p w14:paraId="12E3F8A2" w14:textId="77777777" w:rsidR="00D35B18" w:rsidRPr="00D35B18" w:rsidRDefault="00D35B18" w:rsidP="00D35B18"/>
    <w:p w14:paraId="490088B3" w14:textId="77777777" w:rsidR="00C07C42" w:rsidRPr="00C07C42" w:rsidRDefault="00C07C42" w:rsidP="00C07C42"/>
    <w:p w14:paraId="6E70A0F6" w14:textId="080C2486" w:rsidR="006452EC" w:rsidRDefault="006452EC" w:rsidP="006452EC">
      <w:pPr>
        <w:pStyle w:val="Heading3"/>
      </w:pPr>
      <w:r>
        <w:lastRenderedPageBreak/>
        <w:t>Advantage</w:t>
      </w:r>
    </w:p>
    <w:p w14:paraId="54E1EE70" w14:textId="2BB9A540" w:rsidR="00FD3D8D" w:rsidRPr="00FD3D8D" w:rsidRDefault="00FD3D8D" w:rsidP="00FD3D8D">
      <w:pPr>
        <w:pStyle w:val="Heading4"/>
      </w:pPr>
      <w:r>
        <w:t>If ex-convicts go on strike the company will just replace them – makes their live even worse.</w:t>
      </w:r>
    </w:p>
    <w:p w14:paraId="374A806D" w14:textId="77777777" w:rsidR="00001C12" w:rsidRPr="00E71691" w:rsidRDefault="00001C12" w:rsidP="00001C12">
      <w:pPr>
        <w:pStyle w:val="Heading4"/>
        <w:rPr>
          <w:rFonts w:cs="Arial"/>
        </w:rPr>
      </w:pPr>
      <w:r w:rsidRPr="00E71691">
        <w:rPr>
          <w:rFonts w:cs="Arial"/>
        </w:rPr>
        <w:t xml:space="preserve">Unions </w:t>
      </w:r>
      <w:r w:rsidRPr="00E71691">
        <w:rPr>
          <w:rFonts w:cs="Arial"/>
          <w:u w:val="single"/>
        </w:rPr>
        <w:t>don’t solve</w:t>
      </w:r>
      <w:r w:rsidRPr="00E71691">
        <w:rPr>
          <w:rFonts w:cs="Arial"/>
        </w:rPr>
        <w:t xml:space="preserve"> inequality – they’re </w:t>
      </w:r>
      <w:r w:rsidRPr="00E71691">
        <w:rPr>
          <w:rFonts w:cs="Arial"/>
          <w:u w:val="single"/>
        </w:rPr>
        <w:t>too weak</w:t>
      </w:r>
      <w:r w:rsidRPr="00E71691">
        <w:rPr>
          <w:rFonts w:cs="Arial"/>
        </w:rPr>
        <w:t xml:space="preserve"> and tons of </w:t>
      </w:r>
      <w:r w:rsidRPr="00E71691">
        <w:rPr>
          <w:rFonts w:cs="Arial"/>
          <w:u w:val="single"/>
        </w:rPr>
        <w:t>alt causes</w:t>
      </w:r>
      <w:r w:rsidRPr="00E71691">
        <w:rPr>
          <w:rFonts w:cs="Arial"/>
        </w:rPr>
        <w:t xml:space="preserve"> </w:t>
      </w:r>
    </w:p>
    <w:p w14:paraId="402DA6F8" w14:textId="77777777" w:rsidR="00001C12" w:rsidRPr="00E71691" w:rsidRDefault="00001C12" w:rsidP="00001C12">
      <w:r w:rsidRPr="00E71691">
        <w:rPr>
          <w:rStyle w:val="Style13ptBold"/>
        </w:rPr>
        <w:t>Epstein 20</w:t>
      </w:r>
      <w:r w:rsidRPr="00E71691">
        <w:t xml:space="preserve"> [Richard A. Epstein Peter and Kirsten Bedford Senior Fellow @ the Hoover Institution. "The Decline Of Unions Is Good News." https://www.hoover.org/research/decline-unions-good-news]</w:t>
      </w:r>
    </w:p>
    <w:p w14:paraId="326B5BF9" w14:textId="77777777" w:rsidR="00001C12" w:rsidRPr="00F160B5" w:rsidRDefault="00001C12" w:rsidP="00001C12">
      <w:pPr>
        <w:rPr>
          <w:sz w:val="16"/>
        </w:rPr>
      </w:pPr>
      <w:r w:rsidRPr="00F160B5">
        <w:rPr>
          <w:sz w:val="16"/>
        </w:rPr>
        <w:t xml:space="preserve">So what then could justify this inefficient provision? </w:t>
      </w:r>
      <w:r w:rsidRPr="00F160B5">
        <w:rPr>
          <w:rStyle w:val="StyleUnderline"/>
          <w:highlight w:val="cyan"/>
        </w:rPr>
        <w:t>One</w:t>
      </w:r>
      <w:r w:rsidRPr="00E71691">
        <w:rPr>
          <w:rStyle w:val="StyleUnderline"/>
        </w:rPr>
        <w:t xml:space="preserve"> common </w:t>
      </w:r>
      <w:r w:rsidRPr="00F160B5">
        <w:rPr>
          <w:rStyle w:val="StyleUnderline"/>
          <w:highlight w:val="cyan"/>
        </w:rPr>
        <w:t>argument</w:t>
      </w:r>
      <w:r w:rsidRPr="00E71691">
        <w:rPr>
          <w:rStyle w:val="StyleUnderline"/>
        </w:rPr>
        <w:t xml:space="preserve"> is that </w:t>
      </w:r>
      <w:r w:rsidRPr="00F160B5">
        <w:rPr>
          <w:rStyle w:val="StyleUnderline"/>
          <w:highlight w:val="cyan"/>
        </w:rPr>
        <w:t xml:space="preserve">unions help </w:t>
      </w:r>
      <w:r w:rsidRPr="00F160B5">
        <w:rPr>
          <w:rStyle w:val="Emphasis"/>
          <w:highlight w:val="cyan"/>
        </w:rPr>
        <w:t>reduce</w:t>
      </w:r>
      <w:r w:rsidRPr="00E71691">
        <w:rPr>
          <w:rStyle w:val="StyleUnderline"/>
        </w:rPr>
        <w:t xml:space="preserve"> the level of income </w:t>
      </w:r>
      <w:r w:rsidRPr="00F160B5">
        <w:rPr>
          <w:rStyle w:val="Emphasis"/>
          <w:highlight w:val="cyan"/>
        </w:rPr>
        <w:t>inequality</w:t>
      </w:r>
      <w:r w:rsidRPr="00F160B5">
        <w:rPr>
          <w:sz w:val="16"/>
        </w:rPr>
        <w:t xml:space="preserve"> </w:t>
      </w:r>
      <w:r w:rsidRPr="00E71691">
        <w:rPr>
          <w:rStyle w:val="StyleUnderline"/>
        </w:rPr>
        <w:t xml:space="preserve">by offering union members a high </w:t>
      </w:r>
      <w:r w:rsidRPr="00E71691">
        <w:rPr>
          <w:rStyle w:val="Emphasis"/>
        </w:rPr>
        <w:t>living wage</w:t>
      </w:r>
      <w:r w:rsidRPr="00F160B5">
        <w:rPr>
          <w:sz w:val="16"/>
        </w:rPr>
        <w:t xml:space="preserve">, as seen in the golden age of the 1950s. But </w:t>
      </w:r>
      <w:r w:rsidRPr="00F160B5">
        <w:rPr>
          <w:rStyle w:val="StyleUnderline"/>
          <w:highlight w:val="cyan"/>
        </w:rPr>
        <w:t xml:space="preserve">that argument </w:t>
      </w:r>
      <w:r w:rsidRPr="00F160B5">
        <w:rPr>
          <w:rStyle w:val="Emphasis"/>
          <w:highlight w:val="cyan"/>
        </w:rPr>
        <w:t>misfires</w:t>
      </w:r>
      <w:r w:rsidRPr="00E71691">
        <w:rPr>
          <w:rStyle w:val="StyleUnderline"/>
        </w:rPr>
        <w:t xml:space="preserve"> on several fronts. Those </w:t>
      </w:r>
      <w:r w:rsidRPr="00F160B5">
        <w:rPr>
          <w:rStyle w:val="StyleUnderline"/>
          <w:highlight w:val="cyan"/>
        </w:rPr>
        <w:t>high</w:t>
      </w:r>
      <w:r w:rsidRPr="00E71691">
        <w:rPr>
          <w:rStyle w:val="StyleUnderline"/>
        </w:rPr>
        <w:t xml:space="preserve"> union </w:t>
      </w:r>
      <w:r w:rsidRPr="00F160B5">
        <w:rPr>
          <w:rStyle w:val="StyleUnderline"/>
          <w:highlight w:val="cyan"/>
        </w:rPr>
        <w:t>wages could not survive</w:t>
      </w:r>
      <w:r w:rsidRPr="00E71691">
        <w:rPr>
          <w:rStyle w:val="StyleUnderline"/>
        </w:rPr>
        <w:t xml:space="preserve"> in the face of </w:t>
      </w:r>
      <w:r w:rsidRPr="00F160B5">
        <w:rPr>
          <w:rStyle w:val="Emphasis"/>
          <w:highlight w:val="cyan"/>
        </w:rPr>
        <w:t>foreign competition</w:t>
      </w:r>
      <w:r w:rsidRPr="00E71691">
        <w:rPr>
          <w:rStyle w:val="StyleUnderline"/>
        </w:rPr>
        <w:t xml:space="preserve"> or new nonunionized firms</w:t>
      </w:r>
      <w:r w:rsidRPr="00F160B5">
        <w:rPr>
          <w:sz w:val="16"/>
        </w:rPr>
        <w:t xml:space="preserve">. </w:t>
      </w:r>
      <w:r w:rsidRPr="00E71691">
        <w:rPr>
          <w:rStyle w:val="StyleUnderline"/>
        </w:rPr>
        <w:t>The only way a union can provide gains for its members is to extract some fraction of the profits that firms enjoy when they hold monopoly positions</w:t>
      </w:r>
      <w:r w:rsidRPr="00F160B5">
        <w:rPr>
          <w:sz w:val="16"/>
        </w:rPr>
        <w:t>.</w:t>
      </w:r>
    </w:p>
    <w:p w14:paraId="5BB43E2A" w14:textId="77777777" w:rsidR="00001C12" w:rsidRPr="00F160B5" w:rsidRDefault="00001C12" w:rsidP="00001C12">
      <w:pPr>
        <w:rPr>
          <w:sz w:val="16"/>
        </w:rPr>
      </w:pPr>
      <w:r w:rsidRPr="00E71691">
        <w:rPr>
          <w:rStyle w:val="StyleUnderline"/>
        </w:rPr>
        <w:t xml:space="preserve">When </w:t>
      </w:r>
      <w:r w:rsidRPr="00E71691">
        <w:rPr>
          <w:rStyle w:val="Emphasis"/>
        </w:rPr>
        <w:t>tariff barriers</w:t>
      </w:r>
      <w:r w:rsidRPr="00E71691">
        <w:rPr>
          <w:rStyle w:val="StyleUnderline"/>
        </w:rPr>
        <w:t xml:space="preserve"> are </w:t>
      </w:r>
      <w:r w:rsidRPr="00E71691">
        <w:rPr>
          <w:rStyle w:val="Emphasis"/>
        </w:rPr>
        <w:t>lowered</w:t>
      </w:r>
      <w:r w:rsidRPr="00E71691">
        <w:rPr>
          <w:rStyle w:val="StyleUnderline"/>
        </w:rPr>
        <w:t xml:space="preserve"> and domestic</w:t>
      </w:r>
      <w:r w:rsidRPr="00F160B5">
        <w:rPr>
          <w:sz w:val="16"/>
        </w:rPr>
        <w:t xml:space="preserve"> </w:t>
      </w:r>
      <w:r w:rsidRPr="00E71691">
        <w:rPr>
          <w:rStyle w:val="StyleUnderline"/>
        </w:rPr>
        <w:t xml:space="preserve">markets are </w:t>
      </w:r>
      <w:r w:rsidRPr="00E71691">
        <w:rPr>
          <w:rStyle w:val="Emphasis"/>
        </w:rPr>
        <w:t>deregulated</w:t>
      </w:r>
      <w:r w:rsidRPr="00F160B5">
        <w:rPr>
          <w:sz w:val="16"/>
        </w:rPr>
        <w:t xml:space="preserve">, as with the airlines and telecommunications industries, </w:t>
      </w:r>
      <w:r w:rsidRPr="00E71691">
        <w:rPr>
          <w:rStyle w:val="StyleUnderline"/>
        </w:rPr>
        <w:t>the size of union gains go down</w:t>
      </w:r>
      <w:r w:rsidRPr="00F160B5">
        <w:rPr>
          <w:sz w:val="16"/>
        </w:rPr>
        <w:t xml:space="preserve">. </w:t>
      </w:r>
      <w:r w:rsidRPr="00E71691">
        <w:rPr>
          <w:rStyle w:val="StyleUnderline"/>
        </w:rPr>
        <w:t>Thus the sharp decline in union membership</w:t>
      </w:r>
      <w:r w:rsidRPr="00F160B5">
        <w:rPr>
          <w:sz w:val="16"/>
        </w:rPr>
        <w:t xml:space="preserve"> from 35 percent in both 1945 and 1954 to about 15 percent in 1985 led to no substantial increase in the fraction of wealth earned by the top 10 percent of the economy during that period. However, the income share of the top ten percent rose to about 40 percent over the next 15 years as union membership fell to below 10 percent by 2000.</w:t>
      </w:r>
    </w:p>
    <w:p w14:paraId="2CC1C1E0" w14:textId="77777777" w:rsidR="00001C12" w:rsidRPr="00E71691" w:rsidRDefault="00001C12" w:rsidP="00001C12">
      <w:pPr>
        <w:rPr>
          <w:rStyle w:val="StyleUnderline"/>
        </w:rPr>
      </w:pPr>
      <w:r w:rsidRPr="00E71691">
        <w:rPr>
          <w:rStyle w:val="StyleUnderline"/>
        </w:rPr>
        <w:t>But don’t be fooled</w:t>
      </w:r>
      <w:r w:rsidRPr="00F160B5">
        <w:rPr>
          <w:sz w:val="16"/>
        </w:rPr>
        <w:t>—</w:t>
      </w:r>
      <w:r w:rsidRPr="00F160B5">
        <w:rPr>
          <w:rStyle w:val="StyleUnderline"/>
          <w:highlight w:val="cyan"/>
        </w:rPr>
        <w:t xml:space="preserve">that </w:t>
      </w:r>
      <w:r w:rsidRPr="00F160B5">
        <w:rPr>
          <w:rStyle w:val="Emphasis"/>
          <w:highlight w:val="cyan"/>
        </w:rPr>
        <w:t>5 percent change</w:t>
      </w:r>
      <w:r w:rsidRPr="00F160B5">
        <w:rPr>
          <w:rStyle w:val="StyleUnderline"/>
          <w:highlight w:val="cyan"/>
        </w:rPr>
        <w:t xml:space="preserve"> in</w:t>
      </w:r>
      <w:r w:rsidRPr="00E71691">
        <w:rPr>
          <w:rStyle w:val="StyleUnderline"/>
        </w:rPr>
        <w:t xml:space="preserve"> union </w:t>
      </w:r>
      <w:r w:rsidRPr="00F160B5">
        <w:rPr>
          <w:rStyle w:val="Emphasis"/>
          <w:highlight w:val="cyan"/>
        </w:rPr>
        <w:t>membership</w:t>
      </w:r>
      <w:r w:rsidRPr="00F160B5">
        <w:rPr>
          <w:sz w:val="16"/>
          <w:highlight w:val="cyan"/>
        </w:rPr>
        <w:t xml:space="preserve"> </w:t>
      </w:r>
      <w:r w:rsidRPr="00F160B5">
        <w:rPr>
          <w:rStyle w:val="StyleUnderline"/>
          <w:highlight w:val="cyan"/>
        </w:rPr>
        <w:t>cannot drive</w:t>
      </w:r>
      <w:r w:rsidRPr="00E71691">
        <w:rPr>
          <w:rStyle w:val="StyleUnderline"/>
        </w:rPr>
        <w:t xml:space="preserve"> widespread </w:t>
      </w:r>
      <w:r w:rsidRPr="00F160B5">
        <w:rPr>
          <w:rStyle w:val="Emphasis"/>
          <w:highlight w:val="cyan"/>
        </w:rPr>
        <w:t>inequality</w:t>
      </w:r>
      <w:r w:rsidRPr="00E71691">
        <w:rPr>
          <w:rStyle w:val="StyleUnderline"/>
        </w:rPr>
        <w:t xml:space="preserve"> for the entire </w:t>
      </w:r>
      <w:r w:rsidRPr="00E71691">
        <w:rPr>
          <w:rStyle w:val="Emphasis"/>
        </w:rPr>
        <w:t>population</w:t>
      </w:r>
      <w:r w:rsidRPr="00F160B5">
        <w:rPr>
          <w:sz w:val="16"/>
        </w:rPr>
        <w:t xml:space="preserve">, </w:t>
      </w:r>
      <w:r w:rsidRPr="00F160B5">
        <w:rPr>
          <w:rStyle w:val="StyleUnderline"/>
          <w:highlight w:val="cyan"/>
        </w:rPr>
        <w:t>which is</w:t>
      </w:r>
      <w:r w:rsidRPr="00E71691">
        <w:rPr>
          <w:rStyle w:val="StyleUnderline"/>
        </w:rPr>
        <w:t xml:space="preserve"> also </w:t>
      </w:r>
      <w:r w:rsidRPr="00F160B5">
        <w:rPr>
          <w:rStyle w:val="StyleUnderline"/>
          <w:highlight w:val="cyan"/>
        </w:rPr>
        <w:t>affected by</w:t>
      </w:r>
      <w:r w:rsidRPr="00E71691">
        <w:rPr>
          <w:rStyle w:val="StyleUnderline"/>
        </w:rPr>
        <w:t xml:space="preserve"> a rise in </w:t>
      </w:r>
      <w:r w:rsidRPr="00F160B5">
        <w:rPr>
          <w:rStyle w:val="StyleUnderline"/>
          <w:highlight w:val="cyan"/>
        </w:rPr>
        <w:t xml:space="preserve">the </w:t>
      </w:r>
      <w:r w:rsidRPr="00F160B5">
        <w:rPr>
          <w:rStyle w:val="Emphasis"/>
          <w:highlight w:val="cyan"/>
        </w:rPr>
        <w:t>knowledge econ</w:t>
      </w:r>
      <w:r w:rsidRPr="00F160B5">
        <w:rPr>
          <w:rStyle w:val="StyleUnderline"/>
          <w:highlight w:val="cyan"/>
        </w:rPr>
        <w:t xml:space="preserve">omy as well as a general </w:t>
      </w:r>
      <w:r w:rsidRPr="00F160B5">
        <w:rPr>
          <w:rStyle w:val="Emphasis"/>
          <w:highlight w:val="cyan"/>
        </w:rPr>
        <w:t>aging</w:t>
      </w:r>
      <w:r w:rsidRPr="00F160B5">
        <w:rPr>
          <w:sz w:val="16"/>
          <w:highlight w:val="cyan"/>
        </w:rPr>
        <w:t xml:space="preserve"> </w:t>
      </w:r>
      <w:r w:rsidRPr="00F160B5">
        <w:rPr>
          <w:rStyle w:val="StyleUnderline"/>
          <w:highlight w:val="cyan"/>
        </w:rPr>
        <w:t>of the population</w:t>
      </w:r>
      <w:r w:rsidRPr="00F160B5">
        <w:rPr>
          <w:sz w:val="16"/>
        </w:rPr>
        <w:t xml:space="preserve">. </w:t>
      </w:r>
      <w:r w:rsidRPr="00E71691">
        <w:rPr>
          <w:rStyle w:val="StyleUnderline"/>
        </w:rPr>
        <w:t xml:space="preserve">The far more powerful distributive effects are likely to be those from </w:t>
      </w:r>
      <w:r w:rsidRPr="00F160B5">
        <w:rPr>
          <w:rStyle w:val="Emphasis"/>
          <w:highlight w:val="cyan"/>
        </w:rPr>
        <w:t>nonunion workers</w:t>
      </w:r>
      <w:r w:rsidRPr="00E71691">
        <w:rPr>
          <w:rStyle w:val="StyleUnderline"/>
        </w:rPr>
        <w:t xml:space="preserve"> whose job prospects within a given firm </w:t>
      </w:r>
      <w:r w:rsidRPr="00F160B5">
        <w:rPr>
          <w:rStyle w:val="StyleUnderline"/>
          <w:highlight w:val="cyan"/>
        </w:rPr>
        <w:t xml:space="preserve">have been </w:t>
      </w:r>
      <w:r w:rsidRPr="00F160B5">
        <w:rPr>
          <w:rStyle w:val="Emphasis"/>
          <w:highlight w:val="cyan"/>
        </w:rPr>
        <w:t>compromised</w:t>
      </w:r>
      <w:r w:rsidRPr="00F160B5">
        <w:rPr>
          <w:rStyle w:val="StyleUnderline"/>
          <w:highlight w:val="cyan"/>
        </w:rPr>
        <w:t xml:space="preserve"> by </w:t>
      </w:r>
      <w:r w:rsidRPr="00F160B5">
        <w:rPr>
          <w:rStyle w:val="Emphasis"/>
          <w:highlight w:val="cyan"/>
        </w:rPr>
        <w:t>higher wages</w:t>
      </w:r>
      <w:r w:rsidRPr="00E71691">
        <w:rPr>
          <w:rStyle w:val="StyleUnderline"/>
        </w:rPr>
        <w:t xml:space="preserve"> to union workers.</w:t>
      </w:r>
    </w:p>
    <w:p w14:paraId="20378871" w14:textId="77777777" w:rsidR="00001C12" w:rsidRPr="00F160B5" w:rsidRDefault="00001C12" w:rsidP="00001C12">
      <w:pPr>
        <w:rPr>
          <w:sz w:val="16"/>
        </w:rPr>
      </w:pPr>
      <w:r w:rsidRPr="00F160B5">
        <w:rPr>
          <w:rStyle w:val="StyleUnderline"/>
          <w:highlight w:val="cyan"/>
        </w:rPr>
        <w:t xml:space="preserve">It is </w:t>
      </w:r>
      <w:r w:rsidRPr="00F160B5">
        <w:rPr>
          <w:rStyle w:val="Emphasis"/>
          <w:highlight w:val="cyan"/>
        </w:rPr>
        <w:t>even less clear</w:t>
      </w:r>
      <w:r w:rsidRPr="00E71691">
        <w:rPr>
          <w:rStyle w:val="StyleUnderline"/>
        </w:rPr>
        <w:t xml:space="preserve"> that the </w:t>
      </w:r>
      <w:r w:rsidRPr="00F160B5">
        <w:rPr>
          <w:rStyle w:val="StyleUnderline"/>
          <w:highlight w:val="cyan"/>
        </w:rPr>
        <w:t>proposals</w:t>
      </w:r>
      <w:r w:rsidRPr="00E71691">
        <w:rPr>
          <w:rStyle w:val="StyleUnderline"/>
        </w:rPr>
        <w:t xml:space="preserve"> of progressives</w:t>
      </w:r>
      <w:r w:rsidRPr="00F160B5">
        <w:rPr>
          <w:sz w:val="16"/>
        </w:rPr>
        <w:t xml:space="preserve"> like Sanders, Warren, and Buttigieg </w:t>
      </w:r>
      <w:r w:rsidRPr="00F160B5">
        <w:rPr>
          <w:rStyle w:val="StyleUnderline"/>
          <w:highlight w:val="cyan"/>
        </w:rPr>
        <w:t xml:space="preserve">to </w:t>
      </w:r>
      <w:r w:rsidRPr="00F160B5">
        <w:rPr>
          <w:rStyle w:val="Emphasis"/>
          <w:highlight w:val="cyan"/>
        </w:rPr>
        <w:t>revamp</w:t>
      </w:r>
      <w:r w:rsidRPr="00F160B5">
        <w:rPr>
          <w:rStyle w:val="StyleUnderline"/>
          <w:highlight w:val="cyan"/>
        </w:rPr>
        <w:t xml:space="preserve"> the </w:t>
      </w:r>
      <w:r w:rsidRPr="00F160B5">
        <w:rPr>
          <w:rStyle w:val="Emphasis"/>
          <w:highlight w:val="cyan"/>
        </w:rPr>
        <w:t>labor rules</w:t>
      </w:r>
      <w:r w:rsidRPr="00F160B5">
        <w:rPr>
          <w:rStyle w:val="StyleUnderline"/>
          <w:highlight w:val="cyan"/>
        </w:rPr>
        <w:t xml:space="preserve"> would </w:t>
      </w:r>
      <w:r w:rsidRPr="00F160B5">
        <w:rPr>
          <w:rStyle w:val="Emphasis"/>
          <w:highlight w:val="cyan"/>
        </w:rPr>
        <w:t>reverse</w:t>
      </w:r>
      <w:r w:rsidRPr="00F160B5">
        <w:rPr>
          <w:sz w:val="16"/>
        </w:rPr>
        <w:t xml:space="preserve"> </w:t>
      </w:r>
      <w:r w:rsidRPr="00E71691">
        <w:rPr>
          <w:rStyle w:val="StyleUnderline"/>
        </w:rPr>
        <w:t xml:space="preserve">the </w:t>
      </w:r>
      <w:r w:rsidRPr="00F160B5">
        <w:rPr>
          <w:rStyle w:val="StyleUnderline"/>
          <w:highlight w:val="cyan"/>
        </w:rPr>
        <w:t>decline</w:t>
      </w:r>
      <w:r w:rsidRPr="00E71691">
        <w:rPr>
          <w:rStyle w:val="StyleUnderline"/>
        </w:rPr>
        <w:t xml:space="preserve"> of unions</w:t>
      </w:r>
      <w:r w:rsidRPr="00F160B5">
        <w:rPr>
          <w:sz w:val="16"/>
        </w:rPr>
        <w:t xml:space="preserve">. </w:t>
      </w:r>
      <w:r w:rsidRPr="00E71691">
        <w:rPr>
          <w:rStyle w:val="StyleUnderline"/>
        </w:rPr>
        <w:t xml:space="preserve">Not only is </w:t>
      </w:r>
      <w:r w:rsidRPr="00F160B5">
        <w:rPr>
          <w:rStyle w:val="StyleUnderline"/>
          <w:highlight w:val="cyan"/>
        </w:rPr>
        <w:t>the</w:t>
      </w:r>
      <w:r w:rsidRPr="00E71691">
        <w:rPr>
          <w:rStyle w:val="StyleUnderline"/>
        </w:rPr>
        <w:t xml:space="preserve"> American labor </w:t>
      </w:r>
      <w:r w:rsidRPr="00F160B5">
        <w:rPr>
          <w:rStyle w:val="StyleUnderline"/>
          <w:highlight w:val="cyan"/>
        </w:rPr>
        <w:t xml:space="preserve">market more </w:t>
      </w:r>
      <w:r w:rsidRPr="00F160B5">
        <w:rPr>
          <w:rStyle w:val="Emphasis"/>
          <w:highlight w:val="cyan"/>
        </w:rPr>
        <w:t>competitive</w:t>
      </w:r>
      <w:r w:rsidRPr="00F160B5">
        <w:rPr>
          <w:sz w:val="16"/>
        </w:rPr>
        <w:t xml:space="preserve">, </w:t>
      </w:r>
      <w:r w:rsidRPr="00F160B5">
        <w:rPr>
          <w:rStyle w:val="StyleUnderline"/>
          <w:highlight w:val="cyan"/>
        </w:rPr>
        <w:t>but the work place is no longer dominated by</w:t>
      </w:r>
      <w:r w:rsidRPr="00E71691">
        <w:rPr>
          <w:rStyle w:val="StyleUnderline"/>
        </w:rPr>
        <w:t xml:space="preserve"> large </w:t>
      </w:r>
      <w:r w:rsidRPr="00F160B5">
        <w:rPr>
          <w:rStyle w:val="StyleUnderline"/>
          <w:highlight w:val="cyan"/>
        </w:rPr>
        <w:t>industrial assembly lines</w:t>
      </w:r>
      <w:r w:rsidRPr="00E71691">
        <w:rPr>
          <w:rStyle w:val="StyleUnderline"/>
        </w:rPr>
        <w:t xml:space="preserve"> where workers remain in their same position for years</w:t>
      </w:r>
      <w:r w:rsidRPr="00F160B5">
        <w:rPr>
          <w:sz w:val="16"/>
        </w:rPr>
        <w:t>. Today, workforces are far more heterogeneous and labor turnover is far higher. It is therefore much more difficult for a union to organize a common front among workers with divergent interests.</w:t>
      </w:r>
    </w:p>
    <w:p w14:paraId="0D7A1745" w14:textId="059A67F2" w:rsidR="00001C12" w:rsidRDefault="00001C12" w:rsidP="00001C12">
      <w:pPr>
        <w:rPr>
          <w:sz w:val="16"/>
        </w:rPr>
      </w:pPr>
      <w:r w:rsidRPr="00F160B5">
        <w:rPr>
          <w:rStyle w:val="StyleUnderline"/>
          <w:highlight w:val="cyan"/>
        </w:rPr>
        <w:t>Employers</w:t>
      </w:r>
      <w:r w:rsidRPr="00E71691">
        <w:rPr>
          <w:rStyle w:val="StyleUnderline"/>
        </w:rPr>
        <w:t xml:space="preserve">, too, </w:t>
      </w:r>
      <w:r w:rsidRPr="00F160B5">
        <w:rPr>
          <w:rStyle w:val="StyleUnderline"/>
          <w:highlight w:val="cyan"/>
        </w:rPr>
        <w:t>have become</w:t>
      </w:r>
      <w:r w:rsidRPr="00E71691">
        <w:rPr>
          <w:rStyle w:val="StyleUnderline"/>
        </w:rPr>
        <w:t xml:space="preserve"> much </w:t>
      </w:r>
      <w:r w:rsidRPr="00F160B5">
        <w:rPr>
          <w:rStyle w:val="StyleUnderline"/>
          <w:highlight w:val="cyan"/>
        </w:rPr>
        <w:t xml:space="preserve">more adept at </w:t>
      </w:r>
      <w:r w:rsidRPr="00F160B5">
        <w:rPr>
          <w:rStyle w:val="Emphasis"/>
          <w:highlight w:val="cyan"/>
        </w:rPr>
        <w:t>resisting</w:t>
      </w:r>
      <w:r w:rsidRPr="00F160B5">
        <w:rPr>
          <w:rStyle w:val="StyleUnderline"/>
          <w:highlight w:val="cyan"/>
        </w:rPr>
        <w:t xml:space="preserve"> unionization</w:t>
      </w:r>
      <w:r w:rsidRPr="00E71691">
        <w:rPr>
          <w:rStyle w:val="StyleUnderline"/>
        </w:rPr>
        <w:t xml:space="preserve"> in ways that no set of </w:t>
      </w:r>
      <w:r w:rsidRPr="00E71691">
        <w:rPr>
          <w:rStyle w:val="Emphasis"/>
        </w:rPr>
        <w:t>labor laws can capture</w:t>
      </w:r>
      <w:r w:rsidRPr="00F160B5">
        <w:rPr>
          <w:sz w:val="16"/>
        </w:rPr>
        <w:t xml:space="preserve">. </w:t>
      </w:r>
      <w:r w:rsidRPr="00E71691">
        <w:rPr>
          <w:rStyle w:val="StyleUnderline"/>
        </w:rPr>
        <w:t>It is no accident that plants are built in states</w:t>
      </w:r>
      <w:r w:rsidRPr="00F160B5">
        <w:rPr>
          <w:sz w:val="16"/>
        </w:rPr>
        <w:t xml:space="preserve"> like Tennessee and Mississippi, and that </w:t>
      </w:r>
      <w:r w:rsidRPr="00F160B5">
        <w:rPr>
          <w:rStyle w:val="StyleUnderline"/>
          <w:highlight w:val="cyan"/>
        </w:rPr>
        <w:t>facilities are designed</w:t>
      </w:r>
      <w:r w:rsidRPr="00E71691">
        <w:rPr>
          <w:rStyle w:val="StyleUnderline"/>
        </w:rPr>
        <w:t xml:space="preserve"> in ways </w:t>
      </w:r>
      <w:r w:rsidRPr="00F160B5">
        <w:rPr>
          <w:rStyle w:val="StyleUnderline"/>
          <w:highlight w:val="cyan"/>
        </w:rPr>
        <w:t>to make it</w:t>
      </w:r>
      <w:r w:rsidRPr="00E71691">
        <w:rPr>
          <w:rStyle w:val="StyleUnderline"/>
        </w:rPr>
        <w:t xml:space="preserve"> more </w:t>
      </w:r>
      <w:r w:rsidRPr="00F160B5">
        <w:rPr>
          <w:rStyle w:val="StyleUnderline"/>
          <w:highlight w:val="cyan"/>
        </w:rPr>
        <w:t xml:space="preserve">difficult to </w:t>
      </w:r>
      <w:r w:rsidRPr="00F160B5">
        <w:rPr>
          <w:rStyle w:val="Emphasis"/>
          <w:highlight w:val="cyan"/>
        </w:rPr>
        <w:t>picket</w:t>
      </w:r>
      <w:r w:rsidRPr="00F160B5">
        <w:rPr>
          <w:rStyle w:val="StyleUnderline"/>
          <w:highlight w:val="cyan"/>
        </w:rPr>
        <w:t xml:space="preserve"> or </w:t>
      </w:r>
      <w:r w:rsidRPr="00F160B5">
        <w:rPr>
          <w:rStyle w:val="Emphasis"/>
          <w:highlight w:val="cyan"/>
        </w:rPr>
        <w:t>shut down</w:t>
      </w:r>
      <w:r w:rsidRPr="00F160B5">
        <w:rPr>
          <w:sz w:val="16"/>
        </w:rPr>
        <w:t>. None of these defensive maneuvers would be necessary if, as I have long advocated, firms could post notices announcing that they will not hire union members, as they could do before the passage of the NLRA.</w:t>
      </w:r>
    </w:p>
    <w:p w14:paraId="7DC9E884" w14:textId="77777777" w:rsidR="00001C12" w:rsidRPr="00E71691" w:rsidRDefault="00001C12" w:rsidP="00001C12">
      <w:pPr>
        <w:pStyle w:val="Heading4"/>
        <w:rPr>
          <w:rFonts w:cs="Arial"/>
        </w:rPr>
      </w:pPr>
      <w:r w:rsidRPr="00E71691">
        <w:rPr>
          <w:rFonts w:cs="Arial"/>
        </w:rPr>
        <w:lastRenderedPageBreak/>
        <w:t xml:space="preserve">No </w:t>
      </w:r>
      <w:r w:rsidRPr="00E71691">
        <w:rPr>
          <w:rFonts w:cs="Arial"/>
          <w:u w:val="single"/>
        </w:rPr>
        <w:t>inequality crisis</w:t>
      </w:r>
      <w:r w:rsidRPr="00E71691">
        <w:rPr>
          <w:rFonts w:cs="Arial"/>
        </w:rPr>
        <w:t xml:space="preserve"> – studies </w:t>
      </w:r>
      <w:r w:rsidRPr="00E71691">
        <w:rPr>
          <w:rFonts w:cs="Arial"/>
          <w:u w:val="single"/>
        </w:rPr>
        <w:t>exaggerate</w:t>
      </w:r>
      <w:r w:rsidRPr="00E71691">
        <w:rPr>
          <w:rFonts w:cs="Arial"/>
        </w:rPr>
        <w:t xml:space="preserve"> the risk </w:t>
      </w:r>
    </w:p>
    <w:p w14:paraId="45E9F9D4" w14:textId="77777777" w:rsidR="00001C12" w:rsidRPr="00E71691" w:rsidRDefault="00001C12" w:rsidP="00001C12">
      <w:r w:rsidRPr="00E71691">
        <w:rPr>
          <w:rStyle w:val="Style13ptBold"/>
        </w:rPr>
        <w:t>Wright</w:t>
      </w:r>
      <w:r w:rsidRPr="00E71691">
        <w:t xml:space="preserve"> et al </w:t>
      </w:r>
      <w:r w:rsidRPr="00E71691">
        <w:rPr>
          <w:rStyle w:val="Style13ptBold"/>
        </w:rPr>
        <w:t>19</w:t>
      </w:r>
      <w:r w:rsidRPr="00E71691">
        <w:t xml:space="preserve"> [Joshua D. Wright is University Professor and the Executive Director of the Global Antitrust Institute at Scalia Law School at George Mason University. Professor Wright also holds a courtesy appointment in the Department of Economics. In 2013, the Senate unanimously confirmed Professor Wright as a member of the Federal Trade Commission (FTC), following his nomination by President Obama. He rejoined Scalia Law School as a full-time faculty member in Fall 2015. "Consumer Welfare &amp; the Rule of Law: The Case Against the New Populist Antitrust Movement." https://regproject.org/paper/consumer-welfare-the-rule-of-law-the-case-against-the-new-populist-antitrust-movement/]</w:t>
      </w:r>
    </w:p>
    <w:p w14:paraId="3C2206D1" w14:textId="77777777" w:rsidR="00001C12" w:rsidRPr="00E71691" w:rsidRDefault="00001C12" w:rsidP="00001C12">
      <w:pPr>
        <w:rPr>
          <w:sz w:val="16"/>
        </w:rPr>
      </w:pPr>
      <w:r w:rsidRPr="00E71691">
        <w:rPr>
          <w:sz w:val="16"/>
        </w:rPr>
        <w:t xml:space="preserve">Examining household consumption trends tells a similar story. </w:t>
      </w:r>
      <w:r w:rsidRPr="00E71691">
        <w:rPr>
          <w:rStyle w:val="StyleUnderline"/>
        </w:rPr>
        <w:t xml:space="preserve">Scholars have argued that consumption might be a superior measure of welfare, </w:t>
      </w:r>
      <w:r w:rsidRPr="00E71691">
        <w:rPr>
          <w:rStyle w:val="StyleUnderline"/>
          <w:highlight w:val="cyan"/>
        </w:rPr>
        <w:t>given a “</w:t>
      </w:r>
      <w:r w:rsidRPr="00E71691">
        <w:rPr>
          <w:rStyle w:val="StyleUnderline"/>
        </w:rPr>
        <w:t xml:space="preserve">closer link between </w:t>
      </w:r>
      <w:r w:rsidRPr="00E71691">
        <w:rPr>
          <w:rStyle w:val="Emphasis"/>
        </w:rPr>
        <w:t>consumption</w:t>
      </w:r>
      <w:r w:rsidRPr="00E71691">
        <w:rPr>
          <w:rStyle w:val="StyleUnderline"/>
        </w:rPr>
        <w:t xml:space="preserve"> and </w:t>
      </w:r>
      <w:r w:rsidRPr="00E71691">
        <w:rPr>
          <w:rStyle w:val="Emphasis"/>
        </w:rPr>
        <w:t>well-being</w:t>
      </w:r>
      <w:r w:rsidRPr="00E71691">
        <w:rPr>
          <w:sz w:val="16"/>
        </w:rPr>
        <w:t xml:space="preserve">.”87 </w:t>
      </w:r>
      <w:r w:rsidRPr="00E71691">
        <w:rPr>
          <w:rStyle w:val="StyleUnderline"/>
          <w:highlight w:val="cyan"/>
        </w:rPr>
        <w:t>Consumption trends</w:t>
      </w:r>
      <w:r w:rsidRPr="00E71691">
        <w:rPr>
          <w:rStyle w:val="StyleUnderline"/>
        </w:rPr>
        <w:t xml:space="preserve"> would also </w:t>
      </w:r>
      <w:r w:rsidRPr="00E71691">
        <w:rPr>
          <w:rStyle w:val="StyleUnderline"/>
          <w:highlight w:val="cyan"/>
        </w:rPr>
        <w:t>seem</w:t>
      </w:r>
      <w:r w:rsidRPr="00E71691">
        <w:rPr>
          <w:rStyle w:val="StyleUnderline"/>
        </w:rPr>
        <w:t xml:space="preserve"> to be </w:t>
      </w:r>
      <w:r w:rsidRPr="00E71691">
        <w:rPr>
          <w:rStyle w:val="StyleUnderline"/>
          <w:highlight w:val="cyan"/>
        </w:rPr>
        <w:t>relevant</w:t>
      </w:r>
      <w:r w:rsidRPr="00E71691">
        <w:rPr>
          <w:rStyle w:val="StyleUnderline"/>
        </w:rPr>
        <w:t xml:space="preserve"> when considering </w:t>
      </w:r>
      <w:r w:rsidRPr="00E71691">
        <w:rPr>
          <w:rStyle w:val="Emphasis"/>
        </w:rPr>
        <w:t>antitrust enforcement</w:t>
      </w:r>
      <w:r w:rsidRPr="00E71691">
        <w:rPr>
          <w:rStyle w:val="StyleUnderline"/>
        </w:rPr>
        <w:t xml:space="preserve"> efforts, as they offer more information regarding economic effects than isolated income or wealth measurements. Examining household </w:t>
      </w:r>
      <w:r w:rsidRPr="00E71691">
        <w:rPr>
          <w:rStyle w:val="StyleUnderline"/>
          <w:highlight w:val="cyan"/>
        </w:rPr>
        <w:t>consumption</w:t>
      </w:r>
      <w:r w:rsidRPr="00E71691">
        <w:rPr>
          <w:rStyle w:val="StyleUnderline"/>
        </w:rPr>
        <w:t xml:space="preserve"> over the last couple decades </w:t>
      </w:r>
      <w:r w:rsidRPr="00E71691">
        <w:rPr>
          <w:rStyle w:val="StyleUnderline"/>
          <w:highlight w:val="cyan"/>
        </w:rPr>
        <w:t>indicates</w:t>
      </w:r>
      <w:r w:rsidRPr="00E71691">
        <w:rPr>
          <w:rStyle w:val="StyleUnderline"/>
        </w:rPr>
        <w:t xml:space="preserve"> that </w:t>
      </w:r>
      <w:r w:rsidRPr="00E71691">
        <w:rPr>
          <w:rStyle w:val="StyleUnderline"/>
          <w:highlight w:val="cyan"/>
        </w:rPr>
        <w:t>inequality is increasing</w:t>
      </w:r>
      <w:r w:rsidRPr="00E71691">
        <w:rPr>
          <w:rStyle w:val="StyleUnderline"/>
        </w:rPr>
        <w:t xml:space="preserve"> but at </w:t>
      </w:r>
      <w:r w:rsidRPr="00E71691">
        <w:rPr>
          <w:rStyle w:val="StyleUnderline"/>
          <w:highlight w:val="cyan"/>
        </w:rPr>
        <w:t xml:space="preserve">a </w:t>
      </w:r>
      <w:r w:rsidRPr="00E71691">
        <w:rPr>
          <w:rStyle w:val="Emphasis"/>
          <w:highlight w:val="cyan"/>
        </w:rPr>
        <w:t>muted rate</w:t>
      </w:r>
      <w:r w:rsidRPr="00E71691">
        <w:rPr>
          <w:sz w:val="16"/>
        </w:rPr>
        <w:t>.</w:t>
      </w:r>
    </w:p>
    <w:p w14:paraId="006C60BD" w14:textId="77777777" w:rsidR="00001C12" w:rsidRPr="00E71691" w:rsidRDefault="00001C12" w:rsidP="00001C12">
      <w:pPr>
        <w:rPr>
          <w:sz w:val="16"/>
        </w:rPr>
      </w:pPr>
      <w:r w:rsidRPr="00E71691">
        <w:rPr>
          <w:sz w:val="16"/>
        </w:rPr>
        <w:t xml:space="preserve">Accordingly, the evidence does seem to indicate inequality is increasing by some amount. </w:t>
      </w:r>
      <w:r w:rsidRPr="00E71691">
        <w:rPr>
          <w:rStyle w:val="StyleUnderline"/>
          <w:highlight w:val="cyan"/>
        </w:rPr>
        <w:t xml:space="preserve">Potentially </w:t>
      </w:r>
      <w:r w:rsidRPr="00E71691">
        <w:rPr>
          <w:rStyle w:val="Emphasis"/>
          <w:highlight w:val="cyan"/>
        </w:rPr>
        <w:t>more-accurate</w:t>
      </w:r>
      <w:r w:rsidRPr="00E71691">
        <w:rPr>
          <w:sz w:val="16"/>
          <w:highlight w:val="cyan"/>
        </w:rPr>
        <w:t xml:space="preserve"> </w:t>
      </w:r>
      <w:r w:rsidRPr="00E71691">
        <w:rPr>
          <w:rStyle w:val="StyleUnderline"/>
          <w:highlight w:val="cyan"/>
        </w:rPr>
        <w:t>measures of income and welfare</w:t>
      </w:r>
      <w:r w:rsidRPr="00E71691">
        <w:rPr>
          <w:rStyle w:val="StyleUnderline"/>
        </w:rPr>
        <w:t xml:space="preserve">, however, </w:t>
      </w:r>
      <w:r w:rsidRPr="00E71691">
        <w:rPr>
          <w:rStyle w:val="StyleUnderline"/>
          <w:highlight w:val="cyan"/>
        </w:rPr>
        <w:t>suggest this trend is not as significant as populists claim</w:t>
      </w:r>
      <w:r w:rsidRPr="00E71691">
        <w:rPr>
          <w:sz w:val="16"/>
        </w:rPr>
        <w:t>. So, the first assumption in this particular populist theory appears to be valid, if often overstated. That leads us to the second—and for this discussion, the critical—assumption that antitrust enforcement is driving the apparent inequality trend.</w:t>
      </w:r>
    </w:p>
    <w:p w14:paraId="58C7D9D9" w14:textId="77777777" w:rsidR="00001C12" w:rsidRPr="00E71691" w:rsidRDefault="00001C12" w:rsidP="00001C12">
      <w:pPr>
        <w:pStyle w:val="Heading4"/>
        <w:rPr>
          <w:rFonts w:cs="Arial"/>
        </w:rPr>
      </w:pPr>
      <w:r w:rsidRPr="00E71691">
        <w:rPr>
          <w:rFonts w:cs="Arial"/>
        </w:rPr>
        <w:t>Wages high and rising</w:t>
      </w:r>
    </w:p>
    <w:p w14:paraId="05FD339A" w14:textId="77777777" w:rsidR="00001C12" w:rsidRPr="00E71691" w:rsidRDefault="00001C12" w:rsidP="00001C12">
      <w:r w:rsidRPr="00E71691">
        <w:t xml:space="preserve">Patti </w:t>
      </w:r>
      <w:r w:rsidRPr="00E71691">
        <w:rPr>
          <w:rStyle w:val="Style13ptBold"/>
        </w:rPr>
        <w:t>Domm 21</w:t>
      </w:r>
      <w:r w:rsidRPr="00E71691">
        <w:t>—CNBC Markets Editor. (“Workers’ wages are rising at the fastest pace in years. Companies’ profits could take a hit,” May 22, 2021, from CNBC, https://www.cnbc.com/2021/05/22/wages-rise-at-the-fastest-pace-in-years-firms-profits-could-take-a-hit.html)</w:t>
      </w:r>
    </w:p>
    <w:p w14:paraId="5DB14AC0" w14:textId="77777777" w:rsidR="00001C12" w:rsidRPr="00E71691" w:rsidRDefault="00001C12" w:rsidP="00001C12">
      <w:pPr>
        <w:rPr>
          <w:sz w:val="14"/>
        </w:rPr>
      </w:pPr>
      <w:r w:rsidRPr="00E71691">
        <w:rPr>
          <w:rStyle w:val="StyleUnderline"/>
          <w:highlight w:val="cyan"/>
        </w:rPr>
        <w:t xml:space="preserve">Workers are </w:t>
      </w:r>
      <w:r w:rsidRPr="00E71691">
        <w:rPr>
          <w:rStyle w:val="Emphasis"/>
          <w:highlight w:val="cyan"/>
        </w:rPr>
        <w:t>getting higher wages</w:t>
      </w:r>
      <w:r w:rsidRPr="00E71691">
        <w:rPr>
          <w:sz w:val="14"/>
        </w:rPr>
        <w:t>, but at some point that could bite into companies’ profits.</w:t>
      </w:r>
    </w:p>
    <w:p w14:paraId="758D7D3E" w14:textId="77777777" w:rsidR="00001C12" w:rsidRPr="00E71691" w:rsidRDefault="00001C12" w:rsidP="00001C12">
      <w:pPr>
        <w:rPr>
          <w:sz w:val="14"/>
        </w:rPr>
      </w:pPr>
      <w:r w:rsidRPr="00E71691">
        <w:rPr>
          <w:sz w:val="14"/>
        </w:rPr>
        <w:t>As the economy reopens, costs are climbing for everything from packaging and raw materials to shipping. In addition to these expenses, companies are also paying more to get workers to come in the door.</w:t>
      </w:r>
    </w:p>
    <w:p w14:paraId="500A9707" w14:textId="77777777" w:rsidR="00001C12" w:rsidRPr="00E71691" w:rsidRDefault="00001C12" w:rsidP="00001C12">
      <w:pPr>
        <w:rPr>
          <w:sz w:val="14"/>
        </w:rPr>
      </w:pPr>
      <w:r w:rsidRPr="00E71691">
        <w:rPr>
          <w:sz w:val="14"/>
        </w:rPr>
        <w:t xml:space="preserve">But the disparity between labor costs and profits has been so wide for so long, that </w:t>
      </w:r>
      <w:r w:rsidRPr="00E71691">
        <w:rPr>
          <w:rStyle w:val="StyleUnderline"/>
        </w:rPr>
        <w:t>employers should be able to increase pay</w:t>
      </w:r>
      <w:r w:rsidRPr="00E71691">
        <w:rPr>
          <w:sz w:val="14"/>
        </w:rPr>
        <w:t xml:space="preserve"> if they can raise prices for goods and services or improve productivity.</w:t>
      </w:r>
    </w:p>
    <w:p w14:paraId="4150C9C6" w14:textId="77777777" w:rsidR="00001C12" w:rsidRPr="00E71691" w:rsidRDefault="00001C12" w:rsidP="00001C12">
      <w:pPr>
        <w:rPr>
          <w:sz w:val="14"/>
        </w:rPr>
      </w:pPr>
      <w:r w:rsidRPr="00E71691">
        <w:rPr>
          <w:rStyle w:val="StyleUnderline"/>
        </w:rPr>
        <w:t>McDonald’s said last week that it was boosting wages</w:t>
      </w:r>
      <w:r w:rsidRPr="00E71691">
        <w:rPr>
          <w:sz w:val="14"/>
        </w:rPr>
        <w:t xml:space="preserve"> for the 36,500 hourly workers at company-owned stores by 10%, and </w:t>
      </w:r>
      <w:r w:rsidRPr="00E71691">
        <w:rPr>
          <w:rStyle w:val="StyleUnderline"/>
        </w:rPr>
        <w:t>Chipotle announced it will raise wages</w:t>
      </w:r>
      <w:r w:rsidRPr="00E71691">
        <w:rPr>
          <w:sz w:val="14"/>
        </w:rPr>
        <w:t xml:space="preserve"> to an average of $15 an hour by the end of June. </w:t>
      </w:r>
      <w:r w:rsidRPr="00E71691">
        <w:rPr>
          <w:rStyle w:val="StyleUnderline"/>
        </w:rPr>
        <w:t>Bank of America said it would raise minimum wages</w:t>
      </w:r>
      <w:r w:rsidRPr="00E71691">
        <w:rPr>
          <w:sz w:val="14"/>
        </w:rPr>
        <w:t xml:space="preserve"> for its hourly workers to $25 an hour, from the current $20, by 2025.</w:t>
      </w:r>
    </w:p>
    <w:p w14:paraId="53598FCA" w14:textId="77777777" w:rsidR="00001C12" w:rsidRPr="00E71691" w:rsidRDefault="00001C12" w:rsidP="00001C12">
      <w:pPr>
        <w:rPr>
          <w:sz w:val="14"/>
        </w:rPr>
      </w:pPr>
      <w:r w:rsidRPr="00E71691">
        <w:rPr>
          <w:rStyle w:val="StyleUnderline"/>
        </w:rPr>
        <w:t>Sports equipment company Under Armour also announced it would boost the minimum hourly wage</w:t>
      </w:r>
      <w:r w:rsidRPr="00E71691">
        <w:rPr>
          <w:sz w:val="14"/>
        </w:rPr>
        <w:t xml:space="preserve"> for its retail and distribution workers to $15 from $10.</w:t>
      </w:r>
    </w:p>
    <w:p w14:paraId="2DEE1093" w14:textId="77777777" w:rsidR="00001C12" w:rsidRPr="00E71691" w:rsidRDefault="00001C12" w:rsidP="00001C12">
      <w:pPr>
        <w:rPr>
          <w:rStyle w:val="StyleUnderline"/>
        </w:rPr>
      </w:pPr>
      <w:r w:rsidRPr="00E71691">
        <w:rPr>
          <w:sz w:val="14"/>
        </w:rPr>
        <w:lastRenderedPageBreak/>
        <w:t>“</w:t>
      </w:r>
      <w:r w:rsidRPr="00E71691">
        <w:rPr>
          <w:rStyle w:val="StyleUnderline"/>
          <w:highlight w:val="cyan"/>
        </w:rPr>
        <w:t>It’s</w:t>
      </w:r>
      <w:r w:rsidRPr="00E71691">
        <w:rPr>
          <w:sz w:val="14"/>
        </w:rPr>
        <w:t xml:space="preserve"> some of </w:t>
      </w:r>
      <w:r w:rsidRPr="00E71691">
        <w:rPr>
          <w:rStyle w:val="StyleUnderline"/>
          <w:highlight w:val="cyan"/>
        </w:rPr>
        <w:t xml:space="preserve">the </w:t>
      </w:r>
      <w:r w:rsidRPr="00E71691">
        <w:rPr>
          <w:rStyle w:val="Emphasis"/>
          <w:highlight w:val="cyan"/>
        </w:rPr>
        <w:t>strongest wage growth we’ve seen in a quarter century</w:t>
      </w:r>
      <w:r w:rsidRPr="00E71691">
        <w:rPr>
          <w:sz w:val="14"/>
        </w:rPr>
        <w:t xml:space="preserve">,” </w:t>
      </w:r>
      <w:r w:rsidRPr="00E71691">
        <w:rPr>
          <w:rStyle w:val="StyleUnderline"/>
        </w:rPr>
        <w:t>said</w:t>
      </w:r>
      <w:r w:rsidRPr="00E71691">
        <w:rPr>
          <w:sz w:val="14"/>
        </w:rPr>
        <w:t xml:space="preserve"> Mark Zandi, </w:t>
      </w:r>
      <w:r w:rsidRPr="00E71691">
        <w:rPr>
          <w:rStyle w:val="StyleUnderline"/>
        </w:rPr>
        <w:t>Moody’s Analytics chief economist.</w:t>
      </w:r>
      <w:r w:rsidRPr="00E71691">
        <w:rPr>
          <w:sz w:val="14"/>
        </w:rPr>
        <w:t xml:space="preserve"> He said </w:t>
      </w:r>
      <w:r w:rsidRPr="00E71691">
        <w:rPr>
          <w:rStyle w:val="StyleUnderline"/>
          <w:highlight w:val="cyan"/>
        </w:rPr>
        <w:t xml:space="preserve">the </w:t>
      </w:r>
      <w:r w:rsidRPr="00E71691">
        <w:rPr>
          <w:rStyle w:val="Emphasis"/>
          <w:highlight w:val="cyan"/>
        </w:rPr>
        <w:t>3% wage growth for private workers</w:t>
      </w:r>
      <w:r w:rsidRPr="00E71691">
        <w:rPr>
          <w:rStyle w:val="StyleUnderline"/>
          <w:highlight w:val="cyan"/>
        </w:rPr>
        <w:t xml:space="preserve"> in the first quarter was the </w:t>
      </w:r>
      <w:r w:rsidRPr="00E71691">
        <w:rPr>
          <w:rStyle w:val="Emphasis"/>
          <w:highlight w:val="cyan"/>
        </w:rPr>
        <w:t>strongest since the</w:t>
      </w:r>
      <w:r w:rsidRPr="00E71691">
        <w:rPr>
          <w:rStyle w:val="Emphasis"/>
        </w:rPr>
        <w:t xml:space="preserve"> 19</w:t>
      </w:r>
      <w:r w:rsidRPr="00E71691">
        <w:rPr>
          <w:rStyle w:val="Emphasis"/>
          <w:highlight w:val="cyan"/>
        </w:rPr>
        <w:t>90s</w:t>
      </w:r>
      <w:r w:rsidRPr="00E71691">
        <w:rPr>
          <w:rStyle w:val="StyleUnderline"/>
          <w:highlight w:val="cyan"/>
        </w:rPr>
        <w:t xml:space="preserve"> and </w:t>
      </w:r>
      <w:r w:rsidRPr="00E71691">
        <w:rPr>
          <w:rStyle w:val="Emphasis"/>
          <w:highlight w:val="cyan"/>
        </w:rPr>
        <w:t>productivity has picked up</w:t>
      </w:r>
      <w:r w:rsidRPr="00E71691">
        <w:rPr>
          <w:rStyle w:val="StyleUnderline"/>
        </w:rPr>
        <w:t xml:space="preserve"> at the same time.</w:t>
      </w:r>
    </w:p>
    <w:p w14:paraId="20FEA93A" w14:textId="77777777" w:rsidR="00001C12" w:rsidRPr="00E71691" w:rsidRDefault="00001C12" w:rsidP="00001C12">
      <w:pPr>
        <w:rPr>
          <w:sz w:val="14"/>
        </w:rPr>
      </w:pPr>
      <w:r w:rsidRPr="00E71691">
        <w:rPr>
          <w:sz w:val="14"/>
        </w:rPr>
        <w:t>“</w:t>
      </w:r>
      <w:r w:rsidRPr="00E71691">
        <w:rPr>
          <w:rStyle w:val="StyleUnderline"/>
        </w:rPr>
        <w:t>All</w:t>
      </w:r>
      <w:r w:rsidRPr="00E71691">
        <w:rPr>
          <w:sz w:val="14"/>
        </w:rPr>
        <w:t xml:space="preserve"> the </w:t>
      </w:r>
      <w:r w:rsidRPr="00E71691">
        <w:rPr>
          <w:rStyle w:val="StyleUnderline"/>
        </w:rPr>
        <w:t>anecdotes</w:t>
      </w:r>
      <w:r w:rsidRPr="00E71691">
        <w:rPr>
          <w:sz w:val="14"/>
        </w:rPr>
        <w:t xml:space="preserve"> we were getting in the </w:t>
      </w:r>
      <w:r w:rsidRPr="00E71691">
        <w:rPr>
          <w:rStyle w:val="StyleUnderline"/>
          <w:highlight w:val="cyan"/>
        </w:rPr>
        <w:t>last few months</w:t>
      </w:r>
      <w:r w:rsidRPr="00E71691">
        <w:rPr>
          <w:rStyle w:val="StyleUnderline"/>
        </w:rPr>
        <w:t xml:space="preserve"> would </w:t>
      </w:r>
      <w:r w:rsidRPr="00E71691">
        <w:rPr>
          <w:rStyle w:val="StyleUnderline"/>
          <w:highlight w:val="cyan"/>
        </w:rPr>
        <w:t xml:space="preserve">suggest it’s </w:t>
      </w:r>
      <w:r w:rsidRPr="00E71691">
        <w:rPr>
          <w:rStyle w:val="Emphasis"/>
          <w:highlight w:val="cyan"/>
        </w:rPr>
        <w:t>continuing</w:t>
      </w:r>
      <w:r w:rsidRPr="00E71691">
        <w:rPr>
          <w:sz w:val="14"/>
        </w:rPr>
        <w:t>,” he said.</w:t>
      </w:r>
    </w:p>
    <w:p w14:paraId="0F926218" w14:textId="77777777" w:rsidR="00001C12" w:rsidRPr="00F160B5" w:rsidRDefault="00001C12" w:rsidP="00001C12">
      <w:pPr>
        <w:rPr>
          <w:sz w:val="16"/>
        </w:rPr>
      </w:pPr>
    </w:p>
    <w:p w14:paraId="5E51AA67" w14:textId="77777777" w:rsidR="00001C12" w:rsidRPr="00E71691" w:rsidRDefault="00001C12" w:rsidP="00001C12">
      <w:pPr>
        <w:pStyle w:val="Heading4"/>
        <w:rPr>
          <w:rFonts w:cs="Arial"/>
        </w:rPr>
      </w:pPr>
      <w:r w:rsidRPr="00E71691">
        <w:rPr>
          <w:rFonts w:cs="Arial"/>
        </w:rPr>
        <w:t xml:space="preserve">Inequality is decreasing at </w:t>
      </w:r>
      <w:r w:rsidRPr="00E71691">
        <w:rPr>
          <w:rFonts w:cs="Arial"/>
          <w:u w:val="single"/>
        </w:rPr>
        <w:t>unprecedented rates</w:t>
      </w:r>
      <w:r w:rsidRPr="00E71691">
        <w:rPr>
          <w:rFonts w:cs="Arial"/>
        </w:rPr>
        <w:t xml:space="preserve"> by </w:t>
      </w:r>
      <w:r w:rsidRPr="00E71691">
        <w:rPr>
          <w:rFonts w:cs="Arial"/>
          <w:u w:val="single"/>
        </w:rPr>
        <w:t>every metric</w:t>
      </w:r>
      <w:r w:rsidRPr="00E71691">
        <w:rPr>
          <w:rFonts w:cs="Arial"/>
        </w:rPr>
        <w:t>.</w:t>
      </w:r>
    </w:p>
    <w:p w14:paraId="7E031E36" w14:textId="77777777" w:rsidR="00001C12" w:rsidRPr="00E71691" w:rsidRDefault="00001C12" w:rsidP="00001C12">
      <w:r w:rsidRPr="00E71691">
        <w:rPr>
          <w:rStyle w:val="Style13ptBold"/>
        </w:rPr>
        <w:t>McAfee, 19</w:t>
      </w:r>
      <w:r w:rsidRPr="00E71691">
        <w:t xml:space="preserve">—cofounder and codirector of the MIT Initiative on the Digital Economy at the MIT Sloan School of Management, former professor at Harvard Business School and fellow at Harvard’s Berkman Center for Internet and Society (Andrew, “The Global Gallop of the Four Horsemen,” </w:t>
      </w:r>
      <w:r w:rsidRPr="00E71691">
        <w:rPr>
          <w:i/>
        </w:rPr>
        <w:t>More from Less: The Surprising Story of How We Learned to Prosper Using Fewer Resources—and What Happens Next</w:t>
      </w:r>
      <w:r w:rsidRPr="00E71691">
        <w:t>, Chapter 10, pg 235-240, Kindle, dml)</w:t>
      </w:r>
    </w:p>
    <w:p w14:paraId="58AAFF64" w14:textId="77777777" w:rsidR="00001C12" w:rsidRPr="00E71691" w:rsidRDefault="00001C12" w:rsidP="00001C12"/>
    <w:p w14:paraId="3314903F" w14:textId="77777777" w:rsidR="00001C12" w:rsidRPr="00E71691" w:rsidRDefault="00001C12" w:rsidP="00001C12">
      <w:pPr>
        <w:rPr>
          <w:sz w:val="16"/>
        </w:rPr>
      </w:pPr>
      <w:r w:rsidRPr="00E71691">
        <w:rPr>
          <w:sz w:val="16"/>
        </w:rPr>
        <w:t xml:space="preserve">In 2016 the economist and columnist Noah Smith reviewed </w:t>
      </w:r>
      <w:r w:rsidRPr="00E71691">
        <w:rPr>
          <w:rStyle w:val="StyleUnderline"/>
        </w:rPr>
        <w:t xml:space="preserve">the evidence on </w:t>
      </w:r>
      <w:r w:rsidRPr="00E71691">
        <w:rPr>
          <w:rStyle w:val="Emphasis"/>
        </w:rPr>
        <w:t>poverty around the world</w:t>
      </w:r>
      <w:r w:rsidRPr="00E71691">
        <w:rPr>
          <w:sz w:val="16"/>
        </w:rPr>
        <w:t xml:space="preserve">, and his conclusion was notably exuberant: "This </w:t>
      </w:r>
      <w:r w:rsidRPr="00E71691">
        <w:rPr>
          <w:rStyle w:val="StyleUnderline"/>
        </w:rPr>
        <w:t>is</w:t>
      </w:r>
      <w:r w:rsidRPr="00E71691">
        <w:rPr>
          <w:sz w:val="16"/>
        </w:rPr>
        <w:t xml:space="preserve"> incredible—</w:t>
      </w:r>
      <w:r w:rsidRPr="00E71691">
        <w:rPr>
          <w:rStyle w:val="Emphasis"/>
        </w:rPr>
        <w:t>nothing short of a miracle</w:t>
      </w:r>
      <w:r w:rsidRPr="00E71691">
        <w:rPr>
          <w:rStyle w:val="StyleUnderline"/>
        </w:rPr>
        <w:t xml:space="preserve">. Nothing like this has </w:t>
      </w:r>
      <w:r w:rsidRPr="00E71691">
        <w:rPr>
          <w:rStyle w:val="Emphasis"/>
        </w:rPr>
        <w:t>ever happened before</w:t>
      </w:r>
      <w:r w:rsidRPr="00E71691">
        <w:rPr>
          <w:rStyle w:val="StyleUnderline"/>
        </w:rPr>
        <w:t xml:space="preserve"> in recorded history</w:t>
      </w:r>
      <w:r w:rsidRPr="00E71691">
        <w:rPr>
          <w:sz w:val="16"/>
        </w:rPr>
        <w:t xml:space="preserve">." A graph created by Max Roser clearly reveals the "miracle" Smith was talking about, and how right he was that </w:t>
      </w:r>
      <w:r w:rsidRPr="00E71691">
        <w:rPr>
          <w:rStyle w:val="StyleUnderline"/>
        </w:rPr>
        <w:t xml:space="preserve">the </w:t>
      </w:r>
      <w:r w:rsidRPr="00E71691">
        <w:rPr>
          <w:rStyle w:val="StyleUnderline"/>
          <w:highlight w:val="cyan"/>
        </w:rPr>
        <w:t xml:space="preserve">improvement is </w:t>
      </w:r>
      <w:r w:rsidRPr="00E71691">
        <w:rPr>
          <w:rStyle w:val="Emphasis"/>
          <w:highlight w:val="cyan"/>
        </w:rPr>
        <w:t>without precedent</w:t>
      </w:r>
      <w:r w:rsidRPr="00E71691">
        <w:rPr>
          <w:sz w:val="16"/>
        </w:rPr>
        <w:t xml:space="preserve">. The graph doesn't show the percentage of people living in poverty, but instead something even more important: the total number of extremely poor people on earth. </w:t>
      </w:r>
    </w:p>
    <w:p w14:paraId="36EE9076" w14:textId="77777777" w:rsidR="00001C12" w:rsidRPr="00E71691" w:rsidRDefault="00001C12" w:rsidP="00001C12">
      <w:pPr>
        <w:rPr>
          <w:sz w:val="16"/>
        </w:rPr>
      </w:pPr>
      <w:r w:rsidRPr="00E71691">
        <w:rPr>
          <w:noProof/>
          <w:sz w:val="16"/>
        </w:rPr>
        <w:drawing>
          <wp:inline distT="0" distB="0" distL="0" distR="0" wp14:anchorId="359D9E75" wp14:editId="7AD4B070">
            <wp:extent cx="3383280" cy="2700555"/>
            <wp:effectExtent l="0" t="0" r="7620" b="5080"/>
            <wp:docPr id="6" name="Picture 6"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10;&#10;Description automatically generated"/>
                    <pic:cNvPicPr/>
                  </pic:nvPicPr>
                  <pic:blipFill>
                    <a:blip r:embed="rId10"/>
                    <a:stretch>
                      <a:fillRect/>
                    </a:stretch>
                  </pic:blipFill>
                  <pic:spPr>
                    <a:xfrm>
                      <a:off x="0" y="0"/>
                      <a:ext cx="3388928" cy="2705063"/>
                    </a:xfrm>
                    <a:prstGeom prst="rect">
                      <a:avLst/>
                    </a:prstGeom>
                  </pic:spPr>
                </pic:pic>
              </a:graphicData>
            </a:graphic>
          </wp:inline>
        </w:drawing>
      </w:r>
    </w:p>
    <w:p w14:paraId="7928D4F5" w14:textId="77777777" w:rsidR="00001C12" w:rsidRPr="00E71691" w:rsidRDefault="00001C12" w:rsidP="00001C12">
      <w:pPr>
        <w:rPr>
          <w:sz w:val="16"/>
        </w:rPr>
      </w:pPr>
      <w:r w:rsidRPr="00E71691">
        <w:rPr>
          <w:sz w:val="16"/>
        </w:rPr>
        <w:t xml:space="preserve">The World's War on Poverty </w:t>
      </w:r>
    </w:p>
    <w:p w14:paraId="2E7EAFE5" w14:textId="77777777" w:rsidR="00001C12" w:rsidRPr="00E71691" w:rsidRDefault="00001C12" w:rsidP="00001C12">
      <w:pPr>
        <w:rPr>
          <w:sz w:val="16"/>
        </w:rPr>
      </w:pPr>
      <w:r w:rsidRPr="00E71691">
        <w:rPr>
          <w:rStyle w:val="StyleUnderline"/>
        </w:rPr>
        <w:t xml:space="preserve">The </w:t>
      </w:r>
      <w:r w:rsidRPr="00E71691">
        <w:rPr>
          <w:rStyle w:val="Emphasis"/>
        </w:rPr>
        <w:t xml:space="preserve">total number of </w:t>
      </w:r>
      <w:r w:rsidRPr="00E71691">
        <w:rPr>
          <w:rStyle w:val="Emphasis"/>
          <w:highlight w:val="cyan"/>
        </w:rPr>
        <w:t>poor people</w:t>
      </w:r>
      <w:r w:rsidRPr="00E71691">
        <w:rPr>
          <w:rStyle w:val="StyleUnderline"/>
        </w:rPr>
        <w:t xml:space="preserve"> in the world</w:t>
      </w:r>
      <w:r w:rsidRPr="00E71691">
        <w:rPr>
          <w:sz w:val="16"/>
        </w:rPr>
        <w:t xml:space="preserve"> peaked right at the time of the first Earth Day in 1970, then </w:t>
      </w:r>
      <w:r w:rsidRPr="00E71691">
        <w:rPr>
          <w:rStyle w:val="StyleUnderline"/>
        </w:rPr>
        <w:t xml:space="preserve">started to </w:t>
      </w:r>
      <w:r w:rsidRPr="00E71691">
        <w:rPr>
          <w:rStyle w:val="Emphasis"/>
        </w:rPr>
        <w:t xml:space="preserve">slowly </w:t>
      </w:r>
      <w:r w:rsidRPr="00E71691">
        <w:rPr>
          <w:rStyle w:val="Emphasis"/>
          <w:highlight w:val="cyan"/>
        </w:rPr>
        <w:t>decrease</w:t>
      </w:r>
      <w:r w:rsidRPr="00E71691">
        <w:rPr>
          <w:sz w:val="16"/>
        </w:rPr>
        <w:t xml:space="preserve">. But the real miracle came when </w:t>
      </w:r>
      <w:r w:rsidRPr="00E71691">
        <w:rPr>
          <w:rStyle w:val="StyleUnderline"/>
        </w:rPr>
        <w:t>this</w:t>
      </w:r>
      <w:r w:rsidRPr="00E71691">
        <w:rPr>
          <w:sz w:val="16"/>
        </w:rPr>
        <w:t xml:space="preserve"> happy </w:t>
      </w:r>
      <w:r w:rsidRPr="00E71691">
        <w:rPr>
          <w:rStyle w:val="StyleUnderline"/>
          <w:highlight w:val="cyan"/>
        </w:rPr>
        <w:t xml:space="preserve">decline </w:t>
      </w:r>
      <w:r w:rsidRPr="00E71691">
        <w:rPr>
          <w:rStyle w:val="Emphasis"/>
          <w:highlight w:val="cyan"/>
        </w:rPr>
        <w:t>accelerated</w:t>
      </w:r>
      <w:r w:rsidRPr="00E71691">
        <w:rPr>
          <w:rStyle w:val="StyleUnderline"/>
        </w:rPr>
        <w:t xml:space="preserve"> during the twenty- first century. In </w:t>
      </w:r>
      <w:r w:rsidRPr="00E71691">
        <w:rPr>
          <w:rStyle w:val="Emphasis"/>
        </w:rPr>
        <w:t>1999</w:t>
      </w:r>
      <w:r w:rsidRPr="00E71691">
        <w:rPr>
          <w:rStyle w:val="StyleUnderline"/>
        </w:rPr>
        <w:t xml:space="preserve">, </w:t>
      </w:r>
      <w:r w:rsidRPr="00E71691">
        <w:rPr>
          <w:rStyle w:val="Emphasis"/>
        </w:rPr>
        <w:t>1.76 billion</w:t>
      </w:r>
      <w:r w:rsidRPr="00E71691">
        <w:rPr>
          <w:rStyle w:val="StyleUnderline"/>
        </w:rPr>
        <w:t xml:space="preserve"> people were living in extreme poverty. </w:t>
      </w:r>
      <w:r w:rsidRPr="00E71691">
        <w:rPr>
          <w:rStyle w:val="StyleUnderline"/>
        </w:rPr>
        <w:lastRenderedPageBreak/>
        <w:t xml:space="preserve">Just </w:t>
      </w:r>
      <w:r w:rsidRPr="00E71691">
        <w:rPr>
          <w:rStyle w:val="Emphasis"/>
        </w:rPr>
        <w:t>sixteen years later</w:t>
      </w:r>
      <w:r w:rsidRPr="00E71691">
        <w:rPr>
          <w:rStyle w:val="StyleUnderline"/>
        </w:rPr>
        <w:t xml:space="preserve">, this number had </w:t>
      </w:r>
      <w:r w:rsidRPr="00E71691">
        <w:rPr>
          <w:rStyle w:val="Emphasis"/>
        </w:rPr>
        <w:t xml:space="preserve">declined </w:t>
      </w:r>
      <w:r w:rsidRPr="00E71691">
        <w:rPr>
          <w:rStyle w:val="Emphasis"/>
          <w:highlight w:val="cyan"/>
        </w:rPr>
        <w:t>by 60 percent</w:t>
      </w:r>
      <w:r w:rsidRPr="00E71691">
        <w:rPr>
          <w:rStyle w:val="StyleUnderline"/>
        </w:rPr>
        <w:t xml:space="preserve">, to </w:t>
      </w:r>
      <w:r w:rsidRPr="00E71691">
        <w:rPr>
          <w:rStyle w:val="Emphasis"/>
        </w:rPr>
        <w:t>705 million</w:t>
      </w:r>
      <w:r w:rsidRPr="00E71691">
        <w:rPr>
          <w:sz w:val="16"/>
        </w:rPr>
        <w:t xml:space="preserve">. Hundreds of millions fewer people are living in poverty now than in 1820, when the world's total population was seven times smaller than it is today. </w:t>
      </w:r>
    </w:p>
    <w:p w14:paraId="040903E0" w14:textId="77777777" w:rsidR="00E80D15" w:rsidRDefault="00001C12" w:rsidP="00001C12">
      <w:pPr>
        <w:rPr>
          <w:rStyle w:val="Emphasis"/>
        </w:rPr>
      </w:pPr>
      <w:r w:rsidRPr="00E71691">
        <w:rPr>
          <w:rStyle w:val="StyleUnderline"/>
        </w:rPr>
        <w:t xml:space="preserve">Much of this decline is reflective of what occurred in </w:t>
      </w:r>
      <w:r w:rsidRPr="00E71691">
        <w:rPr>
          <w:rStyle w:val="Emphasis"/>
          <w:highlight w:val="cyan"/>
        </w:rPr>
        <w:t>China</w:t>
      </w:r>
      <w:r w:rsidRPr="00E71691">
        <w:rPr>
          <w:rStyle w:val="StyleUnderline"/>
        </w:rPr>
        <w:t>, which</w:t>
      </w:r>
      <w:r w:rsidRPr="00E71691">
        <w:rPr>
          <w:sz w:val="16"/>
        </w:rPr>
        <w:t xml:space="preserve">, as we saw in the previous chapter, threw off economic socialism beginning in 1978 and </w:t>
      </w:r>
      <w:r w:rsidRPr="00E71691">
        <w:rPr>
          <w:rStyle w:val="Emphasis"/>
          <w:highlight w:val="cyan"/>
        </w:rPr>
        <w:t>let cap</w:t>
      </w:r>
      <w:r w:rsidRPr="00E71691">
        <w:rPr>
          <w:rStyle w:val="Emphasis"/>
        </w:rPr>
        <w:t xml:space="preserve">italism </w:t>
      </w:r>
      <w:r w:rsidRPr="00E71691">
        <w:rPr>
          <w:rStyle w:val="Emphasis"/>
          <w:highlight w:val="cyan"/>
        </w:rPr>
        <w:t>work its poverty-reducing miracles</w:t>
      </w:r>
    </w:p>
    <w:p w14:paraId="66CEFDD7" w14:textId="77777777" w:rsidR="00E80D15" w:rsidRDefault="00E80D15" w:rsidP="00001C12">
      <w:pPr>
        <w:rPr>
          <w:rStyle w:val="Emphasis"/>
        </w:rPr>
      </w:pPr>
    </w:p>
    <w:p w14:paraId="4D2EA574" w14:textId="68E6516F" w:rsidR="00001C12" w:rsidRPr="00E71691" w:rsidRDefault="00001C12" w:rsidP="00001C12">
      <w:pPr>
        <w:rPr>
          <w:sz w:val="16"/>
        </w:rPr>
      </w:pPr>
      <w:r w:rsidRPr="00E71691">
        <w:rPr>
          <w:rStyle w:val="StyleUnderline"/>
        </w:rPr>
        <w:t xml:space="preserve">. But the story of global poverty reduction </w:t>
      </w:r>
      <w:r w:rsidRPr="00E71691">
        <w:rPr>
          <w:rStyle w:val="Emphasis"/>
        </w:rPr>
        <w:t>isn't a purely Chinese one</w:t>
      </w:r>
      <w:r w:rsidRPr="00E71691">
        <w:rPr>
          <w:sz w:val="16"/>
        </w:rPr>
        <w:t xml:space="preserve">. As the graph below shows, </w:t>
      </w:r>
      <w:r w:rsidRPr="00E71691">
        <w:rPr>
          <w:rStyle w:val="Emphasis"/>
        </w:rPr>
        <w:t>every region around the world</w:t>
      </w:r>
      <w:r w:rsidRPr="00E71691">
        <w:rPr>
          <w:rStyle w:val="StyleUnderline"/>
        </w:rPr>
        <w:t xml:space="preserve"> has seen </w:t>
      </w:r>
      <w:r w:rsidRPr="00E71691">
        <w:rPr>
          <w:rStyle w:val="Emphasis"/>
        </w:rPr>
        <w:t>large poverty reductions</w:t>
      </w:r>
      <w:r w:rsidRPr="00E71691">
        <w:rPr>
          <w:rStyle w:val="StyleUnderline"/>
        </w:rPr>
        <w:t xml:space="preserve"> in recent years</w:t>
      </w:r>
      <w:r w:rsidRPr="00E71691">
        <w:rPr>
          <w:sz w:val="16"/>
        </w:rPr>
        <w:t xml:space="preserve">. The speed of the recent decline indicates that </w:t>
      </w:r>
      <w:r w:rsidRPr="00E71691">
        <w:rPr>
          <w:rStyle w:val="StyleUnderline"/>
        </w:rPr>
        <w:t xml:space="preserve">it's </w:t>
      </w:r>
      <w:r w:rsidRPr="00E71691">
        <w:rPr>
          <w:rStyle w:val="Emphasis"/>
        </w:rPr>
        <w:t>no longer ridiculous</w:t>
      </w:r>
      <w:r w:rsidRPr="00E71691">
        <w:rPr>
          <w:rStyle w:val="StyleUnderline"/>
        </w:rPr>
        <w:t xml:space="preserve"> to talk about </w:t>
      </w:r>
      <w:r w:rsidRPr="00E71691">
        <w:rPr>
          <w:rStyle w:val="Emphasis"/>
        </w:rPr>
        <w:t xml:space="preserve">completely </w:t>
      </w:r>
      <w:r w:rsidRPr="00E71691">
        <w:rPr>
          <w:rStyle w:val="Emphasis"/>
          <w:highlight w:val="cyan"/>
        </w:rPr>
        <w:t>eliminating extreme poverty</w:t>
      </w:r>
      <w:r w:rsidRPr="00E71691">
        <w:rPr>
          <w:rStyle w:val="StyleUnderline"/>
        </w:rPr>
        <w:t xml:space="preserve"> from the planet</w:t>
      </w:r>
      <w:r w:rsidRPr="00E71691">
        <w:rPr>
          <w:sz w:val="16"/>
        </w:rPr>
        <w:t xml:space="preserve">. The World Bank thinks </w:t>
      </w:r>
      <w:r w:rsidRPr="00E71691">
        <w:rPr>
          <w:rStyle w:val="StyleUnderline"/>
        </w:rPr>
        <w:t xml:space="preserve">this might be </w:t>
      </w:r>
      <w:r w:rsidRPr="00E71691">
        <w:rPr>
          <w:rStyle w:val="StyleUnderline"/>
          <w:highlight w:val="cyan"/>
        </w:rPr>
        <w:t xml:space="preserve">possible by </w:t>
      </w:r>
      <w:r w:rsidRPr="00E71691">
        <w:rPr>
          <w:rStyle w:val="Emphasis"/>
          <w:highlight w:val="cyan"/>
        </w:rPr>
        <w:t>2030</w:t>
      </w:r>
      <w:r w:rsidRPr="00E71691">
        <w:rPr>
          <w:sz w:val="16"/>
        </w:rPr>
        <w:t xml:space="preserve">. </w:t>
      </w:r>
    </w:p>
    <w:p w14:paraId="118E3500" w14:textId="77777777" w:rsidR="00001C12" w:rsidRPr="00E71691" w:rsidRDefault="00001C12" w:rsidP="00001C12">
      <w:pPr>
        <w:rPr>
          <w:sz w:val="16"/>
        </w:rPr>
      </w:pPr>
      <w:r w:rsidRPr="00E71691">
        <w:rPr>
          <w:rStyle w:val="StyleUnderline"/>
        </w:rPr>
        <w:t xml:space="preserve">It's </w:t>
      </w:r>
      <w:r w:rsidRPr="00E71691">
        <w:rPr>
          <w:rStyle w:val="Emphasis"/>
        </w:rPr>
        <w:t>not just incomes</w:t>
      </w:r>
      <w:r w:rsidRPr="00E71691">
        <w:rPr>
          <w:rStyle w:val="StyleUnderline"/>
        </w:rPr>
        <w:t xml:space="preserve"> that have improved</w:t>
      </w:r>
      <w:r w:rsidRPr="00E71691">
        <w:rPr>
          <w:sz w:val="16"/>
        </w:rPr>
        <w:t xml:space="preserve">. As I consult Our World in Data and other </w:t>
      </w:r>
      <w:r w:rsidRPr="00E71691">
        <w:rPr>
          <w:rStyle w:val="Emphasis"/>
        </w:rPr>
        <w:t>comprehensive sources of evidence</w:t>
      </w:r>
      <w:r w:rsidRPr="00E71691">
        <w:rPr>
          <w:sz w:val="16"/>
        </w:rPr>
        <w:t xml:space="preserve">, I </w:t>
      </w:r>
      <w:r w:rsidRPr="00E71691">
        <w:rPr>
          <w:rStyle w:val="Emphasis"/>
        </w:rPr>
        <w:t>struggle</w:t>
      </w:r>
      <w:r w:rsidRPr="00E71691">
        <w:rPr>
          <w:rStyle w:val="StyleUnderline"/>
        </w:rPr>
        <w:t xml:space="preserve"> to find </w:t>
      </w:r>
      <w:r w:rsidRPr="00E71691">
        <w:rPr>
          <w:rStyle w:val="Emphasis"/>
        </w:rPr>
        <w:t>even a single important measure</w:t>
      </w:r>
      <w:r w:rsidRPr="00E71691">
        <w:rPr>
          <w:rStyle w:val="StyleUnderline"/>
        </w:rPr>
        <w:t xml:space="preserve"> of human material well-being that's </w:t>
      </w:r>
      <w:r w:rsidRPr="00E71691">
        <w:rPr>
          <w:rStyle w:val="Emphasis"/>
        </w:rPr>
        <w:t>not getting better</w:t>
      </w:r>
      <w:r w:rsidRPr="00E71691">
        <w:rPr>
          <w:rStyle w:val="StyleUnderline"/>
        </w:rPr>
        <w:t xml:space="preserve"> in most regions around the world</w:t>
      </w:r>
      <w:r w:rsidRPr="00E71691">
        <w:rPr>
          <w:sz w:val="16"/>
        </w:rPr>
        <w:t xml:space="preserve">. </w:t>
      </w:r>
    </w:p>
    <w:p w14:paraId="1793FD05" w14:textId="77777777" w:rsidR="00001C12" w:rsidRPr="00E71691" w:rsidRDefault="00001C12" w:rsidP="00001C12">
      <w:pPr>
        <w:rPr>
          <w:sz w:val="16"/>
        </w:rPr>
      </w:pPr>
      <w:r w:rsidRPr="00E71691">
        <w:rPr>
          <w:sz w:val="16"/>
        </w:rPr>
        <w:t xml:space="preserve">Here are recent trends in a few key areas. </w:t>
      </w:r>
    </w:p>
    <w:p w14:paraId="235E6F40" w14:textId="77777777" w:rsidR="00001C12" w:rsidRPr="00E71691" w:rsidRDefault="00001C12" w:rsidP="00001C12">
      <w:pPr>
        <w:rPr>
          <w:sz w:val="16"/>
        </w:rPr>
      </w:pPr>
      <w:r w:rsidRPr="00E71691">
        <w:rPr>
          <w:sz w:val="16"/>
        </w:rPr>
        <w:t>Daily Bread</w:t>
      </w:r>
    </w:p>
    <w:p w14:paraId="78DEBA32" w14:textId="77777777" w:rsidR="00001C12" w:rsidRPr="00E71691" w:rsidRDefault="00001C12" w:rsidP="00001C12">
      <w:pPr>
        <w:rPr>
          <w:sz w:val="16"/>
        </w:rPr>
      </w:pPr>
      <w:r w:rsidRPr="00E71691">
        <w:rPr>
          <w:noProof/>
          <w:sz w:val="16"/>
        </w:rPr>
        <w:drawing>
          <wp:inline distT="0" distB="0" distL="0" distR="0" wp14:anchorId="4C81B2E5" wp14:editId="26B8DEEC">
            <wp:extent cx="3400235" cy="2705100"/>
            <wp:effectExtent l="0" t="0" r="0" b="0"/>
            <wp:docPr id="7" name="Picture 7" descr="Chart, diagram, line 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diagram, line chart&#10;&#10;Description automatically generated with medium confidence"/>
                    <pic:cNvPicPr/>
                  </pic:nvPicPr>
                  <pic:blipFill>
                    <a:blip r:embed="rId11"/>
                    <a:stretch>
                      <a:fillRect/>
                    </a:stretch>
                  </pic:blipFill>
                  <pic:spPr>
                    <a:xfrm>
                      <a:off x="0" y="0"/>
                      <a:ext cx="3413986" cy="2716040"/>
                    </a:xfrm>
                    <a:prstGeom prst="rect">
                      <a:avLst/>
                    </a:prstGeom>
                  </pic:spPr>
                </pic:pic>
              </a:graphicData>
            </a:graphic>
          </wp:inline>
        </w:drawing>
      </w:r>
    </w:p>
    <w:p w14:paraId="139A091A" w14:textId="77777777" w:rsidR="00001C12" w:rsidRPr="00E71691" w:rsidRDefault="00001C12" w:rsidP="00001C12">
      <w:pPr>
        <w:rPr>
          <w:sz w:val="16"/>
        </w:rPr>
      </w:pPr>
      <w:r w:rsidRPr="00E71691">
        <w:rPr>
          <w:rStyle w:val="StyleUnderline"/>
        </w:rPr>
        <w:t xml:space="preserve">As recently as </w:t>
      </w:r>
      <w:r w:rsidRPr="00E71691">
        <w:rPr>
          <w:rStyle w:val="Emphasis"/>
        </w:rPr>
        <w:t>1980</w:t>
      </w:r>
      <w:r w:rsidRPr="00E71691">
        <w:rPr>
          <w:rStyle w:val="StyleUnderline"/>
        </w:rPr>
        <w:t xml:space="preserve">, the global average number of available daily calories </w:t>
      </w:r>
      <w:r w:rsidRPr="00E71691">
        <w:rPr>
          <w:rStyle w:val="Emphasis"/>
        </w:rPr>
        <w:t>wasn't enough</w:t>
      </w:r>
      <w:r w:rsidRPr="00E71691">
        <w:rPr>
          <w:sz w:val="16"/>
        </w:rPr>
        <w:t xml:space="preserve"> to permit an active adult male to maintain his body weight. Less than thirty-five years later, however, </w:t>
      </w:r>
      <w:r w:rsidRPr="00E71691">
        <w:rPr>
          <w:rStyle w:val="Emphasis"/>
        </w:rPr>
        <w:t>every region in the world</w:t>
      </w:r>
      <w:r w:rsidRPr="00E71691">
        <w:rPr>
          <w:rStyle w:val="StyleUnderline"/>
        </w:rPr>
        <w:t xml:space="preserve"> met this standard of twenty-five hundred daily calories</w:t>
      </w:r>
      <w:r w:rsidRPr="00E71691">
        <w:rPr>
          <w:sz w:val="16"/>
        </w:rPr>
        <w:t xml:space="preserve">. </w:t>
      </w:r>
    </w:p>
    <w:p w14:paraId="175BE484" w14:textId="77777777" w:rsidR="00001C12" w:rsidRPr="00E71691" w:rsidRDefault="00001C12" w:rsidP="00001C12">
      <w:pPr>
        <w:rPr>
          <w:sz w:val="16"/>
        </w:rPr>
      </w:pPr>
      <w:r w:rsidRPr="00E71691">
        <w:rPr>
          <w:sz w:val="16"/>
        </w:rPr>
        <w:t>Clean Living</w:t>
      </w:r>
    </w:p>
    <w:p w14:paraId="3B5A6D07" w14:textId="77777777" w:rsidR="00001C12" w:rsidRPr="00E71691" w:rsidRDefault="00001C12" w:rsidP="00001C12">
      <w:pPr>
        <w:rPr>
          <w:sz w:val="16"/>
        </w:rPr>
      </w:pPr>
      <w:r w:rsidRPr="00E71691">
        <w:rPr>
          <w:noProof/>
          <w:sz w:val="16"/>
        </w:rPr>
        <w:lastRenderedPageBreak/>
        <w:drawing>
          <wp:inline distT="0" distB="0" distL="0" distR="0" wp14:anchorId="1D4CD482" wp14:editId="278151B9">
            <wp:extent cx="3304486" cy="2407920"/>
            <wp:effectExtent l="0" t="0" r="0" b="0"/>
            <wp:docPr id="8" name="Picture 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line chart&#10;&#10;Description automatically generated"/>
                    <pic:cNvPicPr/>
                  </pic:nvPicPr>
                  <pic:blipFill>
                    <a:blip r:embed="rId12"/>
                    <a:stretch>
                      <a:fillRect/>
                    </a:stretch>
                  </pic:blipFill>
                  <pic:spPr>
                    <a:xfrm>
                      <a:off x="0" y="0"/>
                      <a:ext cx="3317610" cy="2417483"/>
                    </a:xfrm>
                    <a:prstGeom prst="rect">
                      <a:avLst/>
                    </a:prstGeom>
                  </pic:spPr>
                </pic:pic>
              </a:graphicData>
            </a:graphic>
          </wp:inline>
        </w:drawing>
      </w:r>
    </w:p>
    <w:p w14:paraId="17156D8D" w14:textId="77777777" w:rsidR="00001C12" w:rsidRPr="00E71691" w:rsidRDefault="00001C12" w:rsidP="00001C12">
      <w:pPr>
        <w:rPr>
          <w:sz w:val="16"/>
        </w:rPr>
      </w:pPr>
      <w:r w:rsidRPr="00E71691">
        <w:rPr>
          <w:rStyle w:val="StyleUnderline"/>
        </w:rPr>
        <w:t xml:space="preserve">More than </w:t>
      </w:r>
      <w:r w:rsidRPr="00E71691">
        <w:rPr>
          <w:rStyle w:val="Emphasis"/>
          <w:highlight w:val="cyan"/>
        </w:rPr>
        <w:t>90 percent</w:t>
      </w:r>
      <w:r w:rsidRPr="00E71691">
        <w:rPr>
          <w:rStyle w:val="StyleUnderline"/>
          <w:highlight w:val="cyan"/>
        </w:rPr>
        <w:t xml:space="preserve"> of</w:t>
      </w:r>
      <w:r w:rsidRPr="00E71691">
        <w:rPr>
          <w:rStyle w:val="StyleUnderline"/>
        </w:rPr>
        <w:t xml:space="preserve"> the world's </w:t>
      </w:r>
      <w:r w:rsidRPr="00E71691">
        <w:rPr>
          <w:rStyle w:val="StyleUnderline"/>
          <w:highlight w:val="cyan"/>
        </w:rPr>
        <w:t>people</w:t>
      </w:r>
      <w:r w:rsidRPr="00E71691">
        <w:rPr>
          <w:rStyle w:val="StyleUnderline"/>
        </w:rPr>
        <w:t xml:space="preserve"> now </w:t>
      </w:r>
      <w:r w:rsidRPr="00E71691">
        <w:rPr>
          <w:rStyle w:val="StyleUnderline"/>
          <w:highlight w:val="cyan"/>
        </w:rPr>
        <w:t>have access to</w:t>
      </w:r>
      <w:r w:rsidRPr="00E71691">
        <w:rPr>
          <w:rStyle w:val="StyleUnderline"/>
        </w:rPr>
        <w:t xml:space="preserve"> </w:t>
      </w:r>
      <w:r w:rsidRPr="00E71691">
        <w:rPr>
          <w:rStyle w:val="Emphasis"/>
        </w:rPr>
        <w:t xml:space="preserve">improved </w:t>
      </w:r>
      <w:r w:rsidRPr="00E71691">
        <w:rPr>
          <w:rStyle w:val="Emphasis"/>
          <w:highlight w:val="cyan"/>
        </w:rPr>
        <w:t>water</w:t>
      </w:r>
      <w:r w:rsidRPr="00E71691">
        <w:rPr>
          <w:sz w:val="16"/>
        </w:rPr>
        <w:t xml:space="preserve">;VII </w:t>
      </w:r>
      <w:r w:rsidRPr="00E71691">
        <w:rPr>
          <w:rStyle w:val="StyleUnderline"/>
        </w:rPr>
        <w:t xml:space="preserve">in </w:t>
      </w:r>
      <w:r w:rsidRPr="00E71691">
        <w:rPr>
          <w:rStyle w:val="Emphasis"/>
        </w:rPr>
        <w:t>1990</w:t>
      </w:r>
      <w:r w:rsidRPr="00E71691">
        <w:rPr>
          <w:rStyle w:val="StyleUnderline"/>
        </w:rPr>
        <w:t xml:space="preserve"> only a bit more than </w:t>
      </w:r>
      <w:r w:rsidRPr="00E71691">
        <w:rPr>
          <w:rStyle w:val="Emphasis"/>
        </w:rPr>
        <w:t>75 percent</w:t>
      </w:r>
      <w:r w:rsidRPr="00E71691">
        <w:rPr>
          <w:rStyle w:val="StyleUnderline"/>
        </w:rPr>
        <w:t xml:space="preserve"> did. The </w:t>
      </w:r>
      <w:r w:rsidRPr="00E71691">
        <w:rPr>
          <w:rStyle w:val="StyleUnderline"/>
          <w:highlight w:val="cyan"/>
        </w:rPr>
        <w:t xml:space="preserve">situation is similar for </w:t>
      </w:r>
      <w:r w:rsidRPr="00E71691">
        <w:rPr>
          <w:rStyle w:val="Emphasis"/>
          <w:highlight w:val="cyan"/>
        </w:rPr>
        <w:t>sanitation</w:t>
      </w:r>
      <w:r w:rsidRPr="00E71691">
        <w:rPr>
          <w:rStyle w:val="StyleUnderline"/>
        </w:rPr>
        <w:t xml:space="preserve">: in </w:t>
      </w:r>
      <w:r w:rsidRPr="00E71691">
        <w:rPr>
          <w:rStyle w:val="Emphasis"/>
        </w:rPr>
        <w:t>1990</w:t>
      </w:r>
      <w:r w:rsidRPr="00E71691">
        <w:rPr>
          <w:rStyle w:val="StyleUnderline"/>
        </w:rPr>
        <w:t xml:space="preserve"> only a </w:t>
      </w:r>
      <w:r w:rsidRPr="00E71691">
        <w:rPr>
          <w:rStyle w:val="Emphasis"/>
        </w:rPr>
        <w:t>bit more than half</w:t>
      </w:r>
      <w:r w:rsidRPr="00E71691">
        <w:rPr>
          <w:rStyle w:val="StyleUnderline"/>
        </w:rPr>
        <w:t xml:space="preserve"> of the world's people had it; now, </w:t>
      </w:r>
      <w:r w:rsidRPr="00E71691">
        <w:rPr>
          <w:rStyle w:val="Emphasis"/>
        </w:rPr>
        <w:t>more than two-thirds</w:t>
      </w:r>
      <w:r w:rsidRPr="00E71691">
        <w:rPr>
          <w:rStyle w:val="StyleUnderline"/>
        </w:rPr>
        <w:t xml:space="preserve"> do</w:t>
      </w:r>
      <w:r w:rsidRPr="00E71691">
        <w:rPr>
          <w:sz w:val="16"/>
        </w:rPr>
        <w:t xml:space="preserve">. </w:t>
      </w:r>
    </w:p>
    <w:p w14:paraId="2C18830E" w14:textId="77777777" w:rsidR="00001C12" w:rsidRPr="00E71691" w:rsidRDefault="00001C12" w:rsidP="00001C12">
      <w:pPr>
        <w:rPr>
          <w:sz w:val="16"/>
        </w:rPr>
      </w:pPr>
      <w:r w:rsidRPr="00E71691">
        <w:rPr>
          <w:sz w:val="16"/>
        </w:rPr>
        <w:t>Young Minds</w:t>
      </w:r>
    </w:p>
    <w:p w14:paraId="436878D7" w14:textId="77777777" w:rsidR="00001C12" w:rsidRPr="00E71691" w:rsidRDefault="00001C12" w:rsidP="00001C12">
      <w:pPr>
        <w:rPr>
          <w:sz w:val="16"/>
        </w:rPr>
      </w:pPr>
      <w:r w:rsidRPr="00E71691">
        <w:rPr>
          <w:noProof/>
          <w:sz w:val="16"/>
        </w:rPr>
        <w:drawing>
          <wp:inline distT="0" distB="0" distL="0" distR="0" wp14:anchorId="2728FF86" wp14:editId="6ADF7EEF">
            <wp:extent cx="3175166" cy="2225040"/>
            <wp:effectExtent l="0" t="0" r="6350" b="381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13"/>
                    <a:stretch>
                      <a:fillRect/>
                    </a:stretch>
                  </pic:blipFill>
                  <pic:spPr>
                    <a:xfrm>
                      <a:off x="0" y="0"/>
                      <a:ext cx="3179992" cy="2228422"/>
                    </a:xfrm>
                    <a:prstGeom prst="rect">
                      <a:avLst/>
                    </a:prstGeom>
                  </pic:spPr>
                </pic:pic>
              </a:graphicData>
            </a:graphic>
          </wp:inline>
        </w:drawing>
      </w:r>
    </w:p>
    <w:p w14:paraId="19F0B842" w14:textId="77777777" w:rsidR="00001C12" w:rsidRPr="00E71691" w:rsidRDefault="00001C12" w:rsidP="00001C12">
      <w:pPr>
        <w:rPr>
          <w:sz w:val="16"/>
        </w:rPr>
      </w:pPr>
      <w:r w:rsidRPr="00E71691">
        <w:rPr>
          <w:rStyle w:val="StyleUnderline"/>
        </w:rPr>
        <w:t xml:space="preserve">The trend in </w:t>
      </w:r>
      <w:r w:rsidRPr="00E71691">
        <w:rPr>
          <w:rStyle w:val="Emphasis"/>
          <w:highlight w:val="cyan"/>
        </w:rPr>
        <w:t>secondary education enrollment</w:t>
      </w:r>
      <w:r w:rsidRPr="00E71691">
        <w:rPr>
          <w:rStyle w:val="StyleUnderline"/>
          <w:highlight w:val="cyan"/>
        </w:rPr>
        <w:t xml:space="preserve"> around the world is</w:t>
      </w:r>
      <w:r w:rsidRPr="00E71691">
        <w:rPr>
          <w:sz w:val="16"/>
        </w:rPr>
        <w:t xml:space="preserve"> similar to the one for sanitation, but </w:t>
      </w:r>
      <w:r w:rsidRPr="00E71691">
        <w:rPr>
          <w:rStyle w:val="Emphasis"/>
        </w:rPr>
        <w:t>even sharper</w:t>
      </w:r>
      <w:r w:rsidRPr="00E71691">
        <w:rPr>
          <w:rStyle w:val="StyleUnderline"/>
        </w:rPr>
        <w:t xml:space="preserve">: in 1986 </w:t>
      </w:r>
      <w:r w:rsidRPr="00E71691">
        <w:rPr>
          <w:rStyle w:val="Emphasis"/>
        </w:rPr>
        <w:t>fewer than half</w:t>
      </w:r>
      <w:r w:rsidRPr="00E71691">
        <w:rPr>
          <w:rStyle w:val="StyleUnderline"/>
        </w:rPr>
        <w:t xml:space="preserve"> of the world's teenagers were in school; at present, </w:t>
      </w:r>
      <w:r w:rsidRPr="00E71691">
        <w:rPr>
          <w:rStyle w:val="Emphasis"/>
          <w:highlight w:val="cyan"/>
        </w:rPr>
        <w:t>more than 75 percent</w:t>
      </w:r>
      <w:r w:rsidRPr="00E71691">
        <w:rPr>
          <w:rStyle w:val="StyleUnderline"/>
        </w:rPr>
        <w:t xml:space="preserve"> are</w:t>
      </w:r>
      <w:r w:rsidRPr="00E71691">
        <w:rPr>
          <w:sz w:val="16"/>
        </w:rPr>
        <w:t xml:space="preserve">. </w:t>
      </w:r>
    </w:p>
    <w:p w14:paraId="42D981E3" w14:textId="77777777" w:rsidR="00001C12" w:rsidRPr="00E71691" w:rsidRDefault="00001C12" w:rsidP="00001C12">
      <w:pPr>
        <w:rPr>
          <w:sz w:val="16"/>
        </w:rPr>
      </w:pPr>
      <w:r w:rsidRPr="00E71691">
        <w:rPr>
          <w:sz w:val="16"/>
        </w:rPr>
        <w:t>One Thing We Say to Death: Not Today</w:t>
      </w:r>
    </w:p>
    <w:p w14:paraId="2D58A700" w14:textId="77777777" w:rsidR="00001C12" w:rsidRPr="00E71691" w:rsidRDefault="00001C12" w:rsidP="00001C12">
      <w:pPr>
        <w:rPr>
          <w:sz w:val="16"/>
        </w:rPr>
      </w:pPr>
      <w:r w:rsidRPr="00E71691">
        <w:rPr>
          <w:sz w:val="16"/>
        </w:rPr>
        <w:t xml:space="preserve">By now the pattern should be familiar: </w:t>
      </w:r>
      <w:r w:rsidRPr="00E71691">
        <w:rPr>
          <w:rStyle w:val="Emphasis"/>
          <w:highlight w:val="cyan"/>
        </w:rPr>
        <w:t>life expectancy</w:t>
      </w:r>
      <w:r w:rsidRPr="00E71691">
        <w:rPr>
          <w:rStyle w:val="StyleUnderline"/>
        </w:rPr>
        <w:t xml:space="preserve"> at birth has </w:t>
      </w:r>
      <w:r w:rsidRPr="00E71691">
        <w:rPr>
          <w:rStyle w:val="Emphasis"/>
          <w:highlight w:val="cyan"/>
        </w:rPr>
        <w:t>gone up</w:t>
      </w:r>
      <w:r w:rsidRPr="00E71691">
        <w:rPr>
          <w:rStyle w:val="Emphasis"/>
        </w:rPr>
        <w:t xml:space="preserve"> around the world</w:t>
      </w:r>
      <w:r w:rsidRPr="00E71691">
        <w:rPr>
          <w:sz w:val="16"/>
        </w:rPr>
        <w:t xml:space="preserve"> in recent decades:</w:t>
      </w:r>
    </w:p>
    <w:p w14:paraId="3D0B740E" w14:textId="77777777" w:rsidR="00001C12" w:rsidRPr="00E71691" w:rsidRDefault="00001C12" w:rsidP="00001C12">
      <w:pPr>
        <w:rPr>
          <w:sz w:val="16"/>
        </w:rPr>
      </w:pPr>
      <w:r w:rsidRPr="00E71691">
        <w:rPr>
          <w:noProof/>
          <w:sz w:val="16"/>
        </w:rPr>
        <w:lastRenderedPageBreak/>
        <w:drawing>
          <wp:inline distT="0" distB="0" distL="0" distR="0" wp14:anchorId="1B158D10" wp14:editId="24D16A91">
            <wp:extent cx="3051588" cy="2049780"/>
            <wp:effectExtent l="0" t="0" r="0" b="7620"/>
            <wp:docPr id="10" name="Picture 1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Diagram&#10;&#10;Description automatically generated"/>
                    <pic:cNvPicPr/>
                  </pic:nvPicPr>
                  <pic:blipFill>
                    <a:blip r:embed="rId14"/>
                    <a:stretch>
                      <a:fillRect/>
                    </a:stretch>
                  </pic:blipFill>
                  <pic:spPr>
                    <a:xfrm>
                      <a:off x="0" y="0"/>
                      <a:ext cx="3062784" cy="2057300"/>
                    </a:xfrm>
                    <a:prstGeom prst="rect">
                      <a:avLst/>
                    </a:prstGeom>
                  </pic:spPr>
                </pic:pic>
              </a:graphicData>
            </a:graphic>
          </wp:inline>
        </w:drawing>
      </w:r>
    </w:p>
    <w:p w14:paraId="7B701ABE" w14:textId="77777777" w:rsidR="00001C12" w:rsidRPr="00E71691" w:rsidRDefault="00001C12" w:rsidP="00001C12">
      <w:pPr>
        <w:rPr>
          <w:sz w:val="16"/>
        </w:rPr>
      </w:pPr>
      <w:r w:rsidRPr="00E71691">
        <w:rPr>
          <w:sz w:val="16"/>
        </w:rPr>
        <w:t xml:space="preserve">As we saw in chapter 1, </w:t>
      </w:r>
      <w:r w:rsidRPr="00E71691">
        <w:rPr>
          <w:rStyle w:val="StyleUnderline"/>
        </w:rPr>
        <w:t xml:space="preserve">global life expectancy was about </w:t>
      </w:r>
      <w:r w:rsidRPr="00E71691">
        <w:rPr>
          <w:rStyle w:val="Emphasis"/>
        </w:rPr>
        <w:t>28.5 years in 1800</w:t>
      </w:r>
      <w:r w:rsidRPr="00E71691">
        <w:rPr>
          <w:rStyle w:val="StyleUnderline"/>
        </w:rPr>
        <w:t xml:space="preserve">. Over the next 150 years, that number </w:t>
      </w:r>
      <w:r w:rsidRPr="00E71691">
        <w:rPr>
          <w:rStyle w:val="Emphasis"/>
        </w:rPr>
        <w:t>increased by 20 years</w:t>
      </w:r>
      <w:r w:rsidRPr="00E71691">
        <w:rPr>
          <w:rStyle w:val="StyleUnderline"/>
        </w:rPr>
        <w:t>. Then</w:t>
      </w:r>
      <w:r w:rsidRPr="00E71691">
        <w:rPr>
          <w:sz w:val="16"/>
        </w:rPr>
        <w:t xml:space="preserve">, in the years between 1950 and 2015, it increased </w:t>
      </w:r>
      <w:r w:rsidRPr="00E71691">
        <w:rPr>
          <w:rStyle w:val="StyleUnderline"/>
        </w:rPr>
        <w:t xml:space="preserve">by </w:t>
      </w:r>
      <w:r w:rsidRPr="00E71691">
        <w:rPr>
          <w:rStyle w:val="Emphasis"/>
        </w:rPr>
        <w:t>25 more</w:t>
      </w:r>
      <w:r w:rsidRPr="00E71691">
        <w:rPr>
          <w:rStyle w:val="StyleUnderline"/>
        </w:rPr>
        <w:t xml:space="preserve">. These gains are </w:t>
      </w:r>
      <w:r w:rsidRPr="00E71691">
        <w:rPr>
          <w:rStyle w:val="Emphasis"/>
        </w:rPr>
        <w:t>now universal</w:t>
      </w:r>
      <w:r w:rsidRPr="00E71691">
        <w:rPr>
          <w:sz w:val="16"/>
        </w:rPr>
        <w:t xml:space="preserve">; Southern Africa has regained the 10 years of expected life lost during its terrifying AIDS crisis. </w:t>
      </w:r>
    </w:p>
    <w:p w14:paraId="16BEED2D" w14:textId="77777777" w:rsidR="00001C12" w:rsidRPr="00E71691" w:rsidRDefault="00001C12" w:rsidP="00001C12">
      <w:pPr>
        <w:rPr>
          <w:sz w:val="16"/>
        </w:rPr>
      </w:pPr>
      <w:r w:rsidRPr="00E71691">
        <w:rPr>
          <w:rStyle w:val="StyleUnderline"/>
        </w:rPr>
        <w:t xml:space="preserve">One of the reasons life expectancy has </w:t>
      </w:r>
      <w:r w:rsidRPr="00E71691">
        <w:rPr>
          <w:rStyle w:val="Emphasis"/>
        </w:rPr>
        <w:t>gone up so quickly</w:t>
      </w:r>
      <w:r w:rsidRPr="00E71691">
        <w:rPr>
          <w:rStyle w:val="StyleUnderline"/>
        </w:rPr>
        <w:t xml:space="preserve"> is the </w:t>
      </w:r>
      <w:r w:rsidRPr="00E71691">
        <w:rPr>
          <w:rStyle w:val="Emphasis"/>
        </w:rPr>
        <w:t>collapse</w:t>
      </w:r>
      <w:r w:rsidRPr="00E71691">
        <w:rPr>
          <w:rStyle w:val="StyleUnderline"/>
        </w:rPr>
        <w:t xml:space="preserve"> in both </w:t>
      </w:r>
      <w:r w:rsidRPr="00E71691">
        <w:rPr>
          <w:rStyle w:val="Emphasis"/>
        </w:rPr>
        <w:t>child</w:t>
      </w:r>
      <w:r w:rsidRPr="00E71691">
        <w:rPr>
          <w:rStyle w:val="StyleUnderline"/>
        </w:rPr>
        <w:t xml:space="preserve"> and </w:t>
      </w:r>
      <w:r w:rsidRPr="00E71691">
        <w:rPr>
          <w:rStyle w:val="Emphasis"/>
        </w:rPr>
        <w:t>maternal mortality</w:t>
      </w:r>
      <w:r w:rsidRPr="00E71691">
        <w:rPr>
          <w:rStyle w:val="StyleUnderline"/>
        </w:rPr>
        <w:t xml:space="preserve"> around the world</w:t>
      </w:r>
      <w:r w:rsidRPr="00E71691">
        <w:rPr>
          <w:sz w:val="16"/>
        </w:rPr>
        <w:t xml:space="preserve">: </w:t>
      </w:r>
    </w:p>
    <w:p w14:paraId="522469DE" w14:textId="142BCD22" w:rsidR="00331B1B" w:rsidRPr="00331B1B" w:rsidRDefault="00331B1B" w:rsidP="00331B1B">
      <w:pPr>
        <w:pStyle w:val="Heading4"/>
      </w:pPr>
    </w:p>
    <w:sectPr w:rsidR="00331B1B" w:rsidRPr="00331B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0952C4"/>
    <w:multiLevelType w:val="hybridMultilevel"/>
    <w:tmpl w:val="84DA2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8E3982"/>
    <w:multiLevelType w:val="hybridMultilevel"/>
    <w:tmpl w:val="A5A657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52EC"/>
    <w:rsid w:val="00001C1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670"/>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1B1B"/>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007"/>
    <w:rsid w:val="00397316"/>
    <w:rsid w:val="003A248F"/>
    <w:rsid w:val="003A4D9C"/>
    <w:rsid w:val="003B1668"/>
    <w:rsid w:val="003C5F4C"/>
    <w:rsid w:val="003D5EA8"/>
    <w:rsid w:val="003D7B28"/>
    <w:rsid w:val="003E305E"/>
    <w:rsid w:val="003E34DB"/>
    <w:rsid w:val="003E5302"/>
    <w:rsid w:val="003E5BF1"/>
    <w:rsid w:val="003F1FDE"/>
    <w:rsid w:val="003F2452"/>
    <w:rsid w:val="003F41EA"/>
    <w:rsid w:val="003F7DF0"/>
    <w:rsid w:val="004039AF"/>
    <w:rsid w:val="00407AFF"/>
    <w:rsid w:val="0041155D"/>
    <w:rsid w:val="004170BF"/>
    <w:rsid w:val="004270E3"/>
    <w:rsid w:val="004348DC"/>
    <w:rsid w:val="00434921"/>
    <w:rsid w:val="00442018"/>
    <w:rsid w:val="00445AFC"/>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31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52EC"/>
    <w:rsid w:val="006529B9"/>
    <w:rsid w:val="00654695"/>
    <w:rsid w:val="0065500A"/>
    <w:rsid w:val="00655217"/>
    <w:rsid w:val="0065727C"/>
    <w:rsid w:val="00674A78"/>
    <w:rsid w:val="00696A16"/>
    <w:rsid w:val="006A4840"/>
    <w:rsid w:val="006A52A0"/>
    <w:rsid w:val="006A7E1D"/>
    <w:rsid w:val="006C3A56"/>
    <w:rsid w:val="006D13F4"/>
    <w:rsid w:val="006D4AAE"/>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06E"/>
    <w:rsid w:val="00B5602D"/>
    <w:rsid w:val="00B60125"/>
    <w:rsid w:val="00B6656B"/>
    <w:rsid w:val="00B71625"/>
    <w:rsid w:val="00B75C54"/>
    <w:rsid w:val="00B8710E"/>
    <w:rsid w:val="00B92A93"/>
    <w:rsid w:val="00BA17A8"/>
    <w:rsid w:val="00BA3C33"/>
    <w:rsid w:val="00BB0878"/>
    <w:rsid w:val="00BB1879"/>
    <w:rsid w:val="00BB5FC0"/>
    <w:rsid w:val="00BC0ABE"/>
    <w:rsid w:val="00BC30DB"/>
    <w:rsid w:val="00BC64FF"/>
    <w:rsid w:val="00BC7C37"/>
    <w:rsid w:val="00BD2244"/>
    <w:rsid w:val="00BE6472"/>
    <w:rsid w:val="00BF29B8"/>
    <w:rsid w:val="00BF46EA"/>
    <w:rsid w:val="00C07769"/>
    <w:rsid w:val="00C07C42"/>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B18"/>
    <w:rsid w:val="00D36C30"/>
    <w:rsid w:val="00D37C90"/>
    <w:rsid w:val="00D43A8C"/>
    <w:rsid w:val="00D53072"/>
    <w:rsid w:val="00D564D5"/>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D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3D8D"/>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B21B03"/>
  <w14:defaultImageDpi w14:val="300"/>
  <w15:docId w15:val="{AE80A989-7967-0D44-81D3-52D2B7EDE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1FD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F1F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1F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F1F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3F1F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1F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1FDE"/>
  </w:style>
  <w:style w:type="character" w:customStyle="1" w:styleId="Heading1Char">
    <w:name w:val="Heading 1 Char"/>
    <w:aliases w:val="Pocket Char"/>
    <w:basedOn w:val="DefaultParagraphFont"/>
    <w:link w:val="Heading1"/>
    <w:uiPriority w:val="9"/>
    <w:rsid w:val="003F1F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F1FD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F1FD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3F1FD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F1FDE"/>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3F1FDE"/>
    <w:rPr>
      <w:b w:val="0"/>
      <w:sz w:val="26"/>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3F1FD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F1FDE"/>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TAG "/>
    <w:basedOn w:val="DefaultParagraphFont"/>
    <w:uiPriority w:val="99"/>
    <w:unhideWhenUsed/>
    <w:rsid w:val="003F1FDE"/>
    <w:rPr>
      <w:color w:val="auto"/>
      <w:u w:val="none"/>
    </w:rPr>
  </w:style>
  <w:style w:type="paragraph" w:styleId="DocumentMap">
    <w:name w:val="Document Map"/>
    <w:basedOn w:val="Normal"/>
    <w:link w:val="DocumentMapChar"/>
    <w:uiPriority w:val="99"/>
    <w:semiHidden/>
    <w:unhideWhenUsed/>
    <w:rsid w:val="003F1F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1FDE"/>
    <w:rPr>
      <w:rFonts w:ascii="Lucida Grande" w:hAnsi="Lucida Grande" w:cs="Lucida Grande"/>
    </w:rPr>
  </w:style>
  <w:style w:type="paragraph" w:customStyle="1" w:styleId="Emphasis1">
    <w:name w:val="Emphasis1"/>
    <w:basedOn w:val="Normal"/>
    <w:link w:val="Emphasis"/>
    <w:autoRedefine/>
    <w:uiPriority w:val="20"/>
    <w:qFormat/>
    <w:rsid w:val="006452EC"/>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basedOn w:val="DefaultParagraphFont"/>
    <w:uiPriority w:val="6"/>
    <w:qFormat/>
    <w:rsid w:val="006452EC"/>
    <w:rPr>
      <w:rFonts w:asciiTheme="majorHAnsi" w:eastAsiaTheme="majorEastAsia" w:hAnsiTheme="majorHAnsi" w:cstheme="majorBidi"/>
      <w:spacing w:val="-10"/>
      <w:kern w:val="28"/>
      <w:sz w:val="56"/>
      <w:szCs w:val="56"/>
    </w:rPr>
  </w:style>
  <w:style w:type="paragraph" w:customStyle="1" w:styleId="textbold">
    <w:name w:val="text bold"/>
    <w:basedOn w:val="Normal"/>
    <w:autoRedefine/>
    <w:uiPriority w:val="20"/>
    <w:qFormat/>
    <w:rsid w:val="006452EC"/>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53</TotalTime>
  <Pages>26</Pages>
  <Words>8839</Words>
  <Characters>50384</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59105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13</cp:revision>
  <dcterms:created xsi:type="dcterms:W3CDTF">2021-11-06T19:48:00Z</dcterms:created>
  <dcterms:modified xsi:type="dcterms:W3CDTF">2021-11-20T04:13:00Z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