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145FB" w14:textId="77777777" w:rsidR="00566557" w:rsidRPr="00F87FBD" w:rsidRDefault="00566557" w:rsidP="00566557">
      <w:pPr>
        <w:pStyle w:val="Heading2"/>
      </w:pPr>
      <w:r w:rsidRPr="00F87FBD">
        <w:t>1AC</w:t>
      </w:r>
    </w:p>
    <w:p w14:paraId="05A65EF7" w14:textId="77777777" w:rsidR="00566557" w:rsidRDefault="00566557" w:rsidP="00566557">
      <w:pPr>
        <w:pStyle w:val="Heading3"/>
      </w:pPr>
      <w:r>
        <w:t>1</w:t>
      </w:r>
    </w:p>
    <w:p w14:paraId="5A95E6B9" w14:textId="77777777" w:rsidR="00566557" w:rsidRDefault="00566557" w:rsidP="00566557">
      <w:pPr>
        <w:pStyle w:val="Heading4"/>
        <w:rPr>
          <w:u w:val="single"/>
        </w:rPr>
      </w:pPr>
      <w:r>
        <w:t xml:space="preserve">Advantage 1 is </w:t>
      </w:r>
      <w:r>
        <w:rPr>
          <w:u w:val="single"/>
        </w:rPr>
        <w:t>Whistleblowing</w:t>
      </w:r>
    </w:p>
    <w:p w14:paraId="43C11B80" w14:textId="77777777" w:rsidR="00566557" w:rsidRPr="00DD1271" w:rsidRDefault="00566557" w:rsidP="00566557"/>
    <w:p w14:paraId="6248E499" w14:textId="77777777" w:rsidR="00566557" w:rsidRPr="00F87FBD" w:rsidRDefault="00566557" w:rsidP="00566557">
      <w:pPr>
        <w:pStyle w:val="Heading4"/>
      </w:pPr>
      <w:r w:rsidRPr="00F87FBD">
        <w:t>European trade secrets protections</w:t>
      </w:r>
      <w:r>
        <w:t xml:space="preserve"> for medicine chill whistleblowing – that undermines public health and drug efficacy</w:t>
      </w:r>
    </w:p>
    <w:p w14:paraId="2176BF64" w14:textId="77777777" w:rsidR="00566557" w:rsidRPr="00F87FBD" w:rsidRDefault="00566557" w:rsidP="00566557">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FollowedHyperlink"/>
          </w:rPr>
          <w:t>https://corporateeurope.org/sites/default/files/attachments/statement_-_eu_trade_secrets_directive_needs_amendments.pdf</w:t>
        </w:r>
      </w:hyperlink>
      <w:r w:rsidRPr="00F87FBD">
        <w:t>, accessed 9-8-21, HKR-AM)</w:t>
      </w:r>
    </w:p>
    <w:p w14:paraId="639911D4" w14:textId="77777777" w:rsidR="00566557" w:rsidRPr="00C04139" w:rsidRDefault="00566557" w:rsidP="00566557">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w:t>
      </w:r>
      <w:proofErr w:type="gramStart"/>
      <w:r w:rsidRPr="00AB5A04">
        <w:rPr>
          <w:rStyle w:val="StyleUnderline"/>
        </w:rPr>
        <w:t>doctors</w:t>
      </w:r>
      <w:proofErr w:type="gramEnd"/>
      <w:r w:rsidRPr="00AB5A04">
        <w:rPr>
          <w:rStyle w:val="StyleUnderline"/>
        </w:rPr>
        <w:t xml:space="preserve">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w:t>
      </w:r>
      <w:proofErr w:type="gramStart"/>
      <w:r w:rsidRPr="00C04139">
        <w:rPr>
          <w:sz w:val="16"/>
        </w:rPr>
        <w:t>data.v</w:t>
      </w:r>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C04139">
        <w:rPr>
          <w:sz w:val="16"/>
        </w:rPr>
        <w:t>organisms</w:t>
      </w:r>
      <w:proofErr w:type="gramEnd"/>
      <w:r w:rsidRPr="00C04139">
        <w:rPr>
          <w:sz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w:t>
      </w:r>
      <w:proofErr w:type="gramStart"/>
      <w:r w:rsidRPr="00C04139">
        <w:rPr>
          <w:rStyle w:val="StyleUnderline"/>
        </w:rPr>
        <w:t>investigationsviii ,</w:t>
      </w:r>
      <w:proofErr w:type="gramEnd"/>
      <w:r w:rsidRPr="00C04139">
        <w:rPr>
          <w:rStyle w:val="StyleUnderline"/>
        </w:rPr>
        <w:t xml:space="preserve">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labour market.x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w:t>
      </w:r>
      <w:proofErr w:type="gramStart"/>
      <w:r w:rsidRPr="00C04139">
        <w:rPr>
          <w:sz w:val="16"/>
        </w:rPr>
        <w:t>protection.xi</w:t>
      </w:r>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gramStart"/>
      <w:r w:rsidRPr="00C04139">
        <w:rPr>
          <w:sz w:val="16"/>
        </w:rPr>
        <w:t>processes.xiii</w:t>
      </w:r>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024DDC31" w14:textId="77777777" w:rsidR="00566557" w:rsidRPr="00F87FBD" w:rsidRDefault="00566557" w:rsidP="00566557"/>
    <w:p w14:paraId="0005060B" w14:textId="77777777" w:rsidR="00566557" w:rsidRPr="00F87FBD" w:rsidRDefault="00566557" w:rsidP="00566557"/>
    <w:p w14:paraId="5BC576FD" w14:textId="77777777" w:rsidR="00566557" w:rsidRPr="00F87FBD" w:rsidRDefault="00566557" w:rsidP="00566557">
      <w:pPr>
        <w:pStyle w:val="Heading4"/>
      </w:pPr>
      <w:r>
        <w:t>Current law places the burden of proof on whistleblowers, which reinforces legal uncertainty – empirics prove a lack of accountability for corporations.</w:t>
      </w:r>
    </w:p>
    <w:p w14:paraId="4172B214" w14:textId="77777777" w:rsidR="00566557" w:rsidRPr="00F87FBD" w:rsidRDefault="00566557" w:rsidP="00566557">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0" w:history="1">
        <w:r w:rsidRPr="00F87FBD">
          <w:rPr>
            <w:rStyle w:val="FollowedHyperlink"/>
          </w:rPr>
          <w:t>https://arstechnica.com/tech-policy/2016/04/new-eu-trade-secrets-law-whistleblowers-journalists-drug-trials/</w:t>
        </w:r>
      </w:hyperlink>
      <w:r w:rsidRPr="00F87FBD">
        <w:t>, accessed 8-27-21, HKR-AM)</w:t>
      </w:r>
    </w:p>
    <w:p w14:paraId="68268114" w14:textId="77777777" w:rsidR="00566557" w:rsidRPr="00EF1870" w:rsidRDefault="00566557" w:rsidP="00566557">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2832D7F9" w14:textId="77777777" w:rsidR="00566557" w:rsidRPr="00EF1870" w:rsidRDefault="00566557" w:rsidP="00566557">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41944106" w14:textId="77777777" w:rsidR="00566557" w:rsidRPr="00501BD4" w:rsidRDefault="00566557" w:rsidP="00566557">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6F8F6DA6" w14:textId="77777777" w:rsidR="00566557" w:rsidRPr="00EF1870" w:rsidRDefault="00566557" w:rsidP="00566557">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6C6E7DC7" w14:textId="77777777" w:rsidR="00566557" w:rsidRPr="00F87FBD" w:rsidRDefault="00566557" w:rsidP="00566557"/>
    <w:p w14:paraId="65DC1A86" w14:textId="77777777" w:rsidR="00566557" w:rsidRPr="00F87FBD" w:rsidRDefault="00566557" w:rsidP="00566557"/>
    <w:p w14:paraId="47F281C9" w14:textId="77777777" w:rsidR="00566557" w:rsidRPr="00F87FBD" w:rsidRDefault="00566557" w:rsidP="00566557"/>
    <w:p w14:paraId="3D69E691" w14:textId="77777777" w:rsidR="00566557" w:rsidRPr="00F87FBD" w:rsidRDefault="00566557" w:rsidP="00566557">
      <w:pPr>
        <w:pStyle w:val="Heading4"/>
      </w:pPr>
      <w:r>
        <w:t>This burden structure makes intimidation lawsuits inevitable, further deterring whistleblowing.</w:t>
      </w:r>
    </w:p>
    <w:p w14:paraId="22BF2DC2" w14:textId="77777777" w:rsidR="00566557" w:rsidRPr="00F87FBD" w:rsidRDefault="00566557" w:rsidP="00566557">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FollowedHyperlink"/>
          </w:rPr>
          <w:t>https://corporateeurope.org/sites/default/files/attachments/trade_secrets_protection_directive_-_a_transposition_briefing.pdf</w:t>
        </w:r>
      </w:hyperlink>
      <w:r w:rsidRPr="00F87FBD">
        <w:t>, accessed 9-9-21, HKR-AM)</w:t>
      </w:r>
    </w:p>
    <w:p w14:paraId="1B4B203B" w14:textId="77777777" w:rsidR="00566557" w:rsidRPr="00EF1870" w:rsidRDefault="00566557" w:rsidP="00566557">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2C20261E" w14:textId="77777777" w:rsidR="00566557" w:rsidRPr="00EF1870" w:rsidRDefault="00566557" w:rsidP="00566557">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68630697" w14:textId="77777777" w:rsidR="00566557" w:rsidRPr="00501BD4" w:rsidRDefault="00566557" w:rsidP="00566557">
      <w:pPr>
        <w:rPr>
          <w:sz w:val="16"/>
        </w:rPr>
      </w:pPr>
      <w:r w:rsidRPr="00501BD4">
        <w:rPr>
          <w:sz w:val="16"/>
        </w:rPr>
        <w:t xml:space="preserve">It must be said that the Directive is the first EU legislation which </w:t>
      </w:r>
      <w:proofErr w:type="gramStart"/>
      <w:r w:rsidRPr="00501BD4">
        <w:rPr>
          <w:sz w:val="16"/>
        </w:rPr>
        <w:t>actually acknowledges</w:t>
      </w:r>
      <w:proofErr w:type="gramEnd"/>
      <w:r w:rsidRPr="00501BD4">
        <w:rPr>
          <w:sz w:val="16"/>
        </w:rPr>
        <w:t xml:space="preserve"> the role of whistleblowers, in its Recital 20: </w:t>
      </w:r>
    </w:p>
    <w:p w14:paraId="3A00C9D0" w14:textId="77777777" w:rsidR="00566557" w:rsidRPr="00501BD4" w:rsidRDefault="00566557" w:rsidP="00566557">
      <w:pPr>
        <w:ind w:left="720"/>
        <w:rPr>
          <w:sz w:val="16"/>
        </w:rPr>
      </w:pPr>
      <w:r w:rsidRPr="00501BD4">
        <w:rPr>
          <w:sz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501BD4">
        <w:rPr>
          <w:sz w:val="16"/>
        </w:rPr>
        <w:t>wrongdoing</w:t>
      </w:r>
      <w:proofErr w:type="gramEnd"/>
      <w:r w:rsidRPr="00501BD4">
        <w:rPr>
          <w:sz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4B4B0D2C" w14:textId="77777777" w:rsidR="00566557" w:rsidRPr="00501BD4" w:rsidRDefault="00566557" w:rsidP="00566557">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19453E4F" w14:textId="77777777" w:rsidR="00566557" w:rsidRPr="00501BD4" w:rsidRDefault="00566557" w:rsidP="00566557">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107410B4" w14:textId="77777777" w:rsidR="00566557" w:rsidRPr="00501BD4" w:rsidRDefault="00566557" w:rsidP="00566557">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4FB17F1D" w14:textId="77777777" w:rsidR="00566557" w:rsidRPr="00501BD4" w:rsidRDefault="00566557" w:rsidP="00566557">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w:t>
      </w:r>
      <w:proofErr w:type="gramStart"/>
      <w:r w:rsidRPr="00501BD4">
        <w:rPr>
          <w:rStyle w:val="StyleUnderline"/>
        </w:rPr>
        <w:t>has to</w:t>
      </w:r>
      <w:proofErr w:type="gramEnd"/>
      <w:r w:rsidRPr="00501BD4">
        <w:rPr>
          <w:rStyle w:val="StyleUnderline"/>
        </w:rPr>
        <w:t xml:space="preserve">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67665E70" w14:textId="77777777" w:rsidR="00566557" w:rsidRPr="00501BD4" w:rsidRDefault="00566557" w:rsidP="00566557">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5D41E5E6" w14:textId="77777777" w:rsidR="00566557" w:rsidRDefault="00566557" w:rsidP="00566557">
      <w:pPr>
        <w:rPr>
          <w:rStyle w:val="StyleUnderline"/>
        </w:rPr>
      </w:pPr>
      <w:r w:rsidRPr="005F5CB5">
        <w:rPr>
          <w:rStyle w:val="StyleUnderline"/>
          <w:highlight w:val="cyan"/>
        </w:rPr>
        <w:t>What if this Directive</w:t>
      </w:r>
      <w:r w:rsidRPr="00501BD4">
        <w:rPr>
          <w:rStyle w:val="StyleUnderline"/>
        </w:rPr>
        <w:t xml:space="preserve"> </w:t>
      </w:r>
      <w:proofErr w:type="gramStart"/>
      <w:r w:rsidRPr="00501BD4">
        <w:rPr>
          <w:rStyle w:val="StyleUnderline"/>
        </w:rPr>
        <w:t>in reality gets</w:t>
      </w:r>
      <w:proofErr w:type="gramEnd"/>
      <w:r w:rsidRPr="00501BD4">
        <w:rPr>
          <w:rStyle w:val="StyleUnderline"/>
        </w:rPr>
        <w:t xml:space="preserve">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441D8205" w14:textId="77777777" w:rsidR="00566557" w:rsidRPr="00501BD4" w:rsidRDefault="00566557" w:rsidP="00566557">
      <w:pPr>
        <w:rPr>
          <w:sz w:val="16"/>
        </w:rPr>
      </w:pPr>
    </w:p>
    <w:p w14:paraId="3B11CF03" w14:textId="77777777" w:rsidR="00566557" w:rsidRPr="00F87FBD" w:rsidRDefault="00566557" w:rsidP="00566557"/>
    <w:p w14:paraId="353F6DB9" w14:textId="77777777" w:rsidR="00566557" w:rsidRPr="00F87FBD" w:rsidRDefault="00566557" w:rsidP="00566557">
      <w:pPr>
        <w:pStyle w:val="Heading4"/>
      </w:pPr>
      <w:r w:rsidRPr="00F87FBD">
        <w:t>Effective protections for European medical whistleblowers are crucial to strengthening public health and prevent pandemics – COVID was the test run</w:t>
      </w:r>
    </w:p>
    <w:p w14:paraId="5D611E8F" w14:textId="77777777" w:rsidR="00566557" w:rsidRPr="00F87FBD" w:rsidRDefault="00566557" w:rsidP="00566557">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2" w:history="1">
        <w:r w:rsidRPr="00F87FBD">
          <w:rPr>
            <w:rStyle w:val="FollowedHyperlink"/>
          </w:rPr>
          <w:t>https://www.blueprintforfreespeech.net/en/news/protect-whistleblowers-protect-everyones-health</w:t>
        </w:r>
      </w:hyperlink>
      <w:r w:rsidRPr="00F87FBD">
        <w:t>, accessed 9-8-21, HKR-AM)</w:t>
      </w:r>
    </w:p>
    <w:p w14:paraId="71DE314F" w14:textId="77777777" w:rsidR="00566557" w:rsidRPr="00046494" w:rsidRDefault="00566557" w:rsidP="00566557">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w:t>
      </w:r>
      <w:proofErr w:type="gramStart"/>
      <w:r w:rsidRPr="00501BD4">
        <w:rPr>
          <w:rStyle w:val="StyleUnderline"/>
        </w:rPr>
        <w:t>never before</w:t>
      </w:r>
      <w:proofErr w:type="gramEnd"/>
      <w:r w:rsidRPr="00501BD4">
        <w:rPr>
          <w:rStyle w:val="StyleUnderline"/>
        </w:rPr>
        <w:t>.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741689F9" w14:textId="77777777" w:rsidR="00566557" w:rsidRPr="00501BD4" w:rsidRDefault="00566557" w:rsidP="00566557">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w:t>
      </w:r>
      <w:proofErr w:type="gramStart"/>
      <w:r w:rsidRPr="00501BD4">
        <w:rPr>
          <w:rStyle w:val="StyleUnderline"/>
        </w:rPr>
        <w:t>companies</w:t>
      </w:r>
      <w:proofErr w:type="gramEnd"/>
      <w:r w:rsidRPr="00501BD4">
        <w:rPr>
          <w:rStyle w:val="StyleUnderline"/>
        </w:rPr>
        <w:t xml:space="preserve">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1FB8136A" w14:textId="77777777" w:rsidR="00566557" w:rsidRPr="00046494" w:rsidRDefault="00566557" w:rsidP="00566557">
      <w:pPr>
        <w:rPr>
          <w:sz w:val="16"/>
        </w:rPr>
      </w:pPr>
      <w:r w:rsidRPr="00046494">
        <w:rPr>
          <w:sz w:val="16"/>
        </w:rPr>
        <w:t>Neither heroes nor martyrs</w:t>
      </w:r>
    </w:p>
    <w:p w14:paraId="73CD8A05" w14:textId="77777777" w:rsidR="00566557" w:rsidRPr="00046494" w:rsidRDefault="00566557" w:rsidP="00566557">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2F34CAB8" w14:textId="77777777" w:rsidR="00566557" w:rsidRPr="00046494" w:rsidRDefault="00566557" w:rsidP="00566557">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1751B3B6" w14:textId="77777777" w:rsidR="00566557" w:rsidRPr="00046494" w:rsidRDefault="00566557" w:rsidP="00566557">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34680FCE" w14:textId="77777777" w:rsidR="00566557" w:rsidRPr="00046494" w:rsidRDefault="00566557" w:rsidP="00566557">
      <w:pPr>
        <w:rPr>
          <w:sz w:val="16"/>
        </w:rPr>
      </w:pPr>
      <w:r w:rsidRPr="00046494">
        <w:rPr>
          <w:sz w:val="16"/>
        </w:rPr>
        <w:t>Just a fight against corruption?</w:t>
      </w:r>
    </w:p>
    <w:p w14:paraId="17331EA4" w14:textId="77777777" w:rsidR="00566557" w:rsidRPr="00501BD4" w:rsidRDefault="00566557" w:rsidP="00566557">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 xml:space="preserve">fraudulent practices </w:t>
      </w:r>
      <w:proofErr w:type="gramStart"/>
      <w:r w:rsidRPr="000F6091">
        <w:rPr>
          <w:rStyle w:val="StyleUnderline"/>
          <w:highlight w:val="cyan"/>
        </w:rPr>
        <w:t>have an effect on</w:t>
      </w:r>
      <w:proofErr w:type="gramEnd"/>
      <w:r w:rsidRPr="000F6091">
        <w:rPr>
          <w:rStyle w:val="StyleUnderline"/>
          <w:highlight w:val="cyan"/>
        </w:rPr>
        <w:t xml:space="preserve">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1F2B3406" w14:textId="77777777" w:rsidR="00566557" w:rsidRPr="00046494" w:rsidRDefault="00566557" w:rsidP="00566557">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577797BB" w14:textId="77777777" w:rsidR="00566557" w:rsidRPr="00046494" w:rsidRDefault="00566557" w:rsidP="00566557">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2204BAB3" w14:textId="77777777" w:rsidR="00566557" w:rsidRPr="00501BD4" w:rsidRDefault="00566557" w:rsidP="00566557">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w:t>
      </w:r>
      <w:proofErr w:type="gramStart"/>
      <w:r w:rsidRPr="00501BD4">
        <w:rPr>
          <w:rStyle w:val="StyleUnderline"/>
        </w:rPr>
        <w:t>updated</w:t>
      </w:r>
      <w:proofErr w:type="gramEnd"/>
      <w:r w:rsidRPr="00501BD4">
        <w:rPr>
          <w:rStyle w:val="StyleUnderline"/>
        </w:rPr>
        <w:t xml:space="preserve">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2A7B2FBC" w14:textId="77777777" w:rsidR="00566557" w:rsidRPr="00046494" w:rsidRDefault="00566557" w:rsidP="00566557">
      <w:pPr>
        <w:rPr>
          <w:sz w:val="16"/>
        </w:rPr>
      </w:pPr>
      <w:r w:rsidRPr="00046494">
        <w:rPr>
          <w:sz w:val="16"/>
        </w:rPr>
        <w:t>Towards the new normality, protecting those who protect us</w:t>
      </w:r>
    </w:p>
    <w:p w14:paraId="52E2F671" w14:textId="77777777" w:rsidR="00566557" w:rsidRPr="00046494" w:rsidRDefault="00566557" w:rsidP="00566557">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68154143" w14:textId="77777777" w:rsidR="00566557" w:rsidRPr="00046494" w:rsidRDefault="00566557" w:rsidP="00566557">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0F6091">
        <w:rPr>
          <w:rStyle w:val="StyleUnderline"/>
          <w:highlight w:val="cyan"/>
        </w:rPr>
        <w:t>mechanisms for active participation in the protection of the public interest.</w:t>
      </w:r>
    </w:p>
    <w:p w14:paraId="12759CFB" w14:textId="77777777" w:rsidR="00566557" w:rsidRPr="00046494" w:rsidRDefault="00566557" w:rsidP="00566557">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45140367" w14:textId="77777777" w:rsidR="00566557" w:rsidRPr="00046494" w:rsidRDefault="00566557" w:rsidP="00566557">
      <w:pPr>
        <w:rPr>
          <w:sz w:val="16"/>
        </w:rPr>
      </w:pPr>
      <w:r w:rsidRPr="00046494">
        <w:rPr>
          <w:sz w:val="16"/>
        </w:rPr>
        <w:t xml:space="preserve">Different positions were heard, some of them distant from what was established by the </w:t>
      </w:r>
      <w:proofErr w:type="gramStart"/>
      <w:r w:rsidRPr="00046494">
        <w:rPr>
          <w:sz w:val="16"/>
        </w:rPr>
        <w:t>aforementioned European</w:t>
      </w:r>
      <w:proofErr w:type="gramEnd"/>
      <w:r w:rsidRPr="00046494">
        <w:rPr>
          <w:sz w:val="16"/>
        </w:rPr>
        <w:t xml:space="preserve">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2BD3656E" w14:textId="77777777" w:rsidR="00566557" w:rsidRPr="00046494" w:rsidRDefault="00566557" w:rsidP="00566557">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67E6ECB9" w14:textId="77777777" w:rsidR="00566557" w:rsidRDefault="00566557" w:rsidP="00566557">
      <w:pPr>
        <w:pStyle w:val="Heading4"/>
      </w:pPr>
      <w:r>
        <w:br/>
        <w:t>New diseases cause extinction – uniquely probable due to environmental changes.</w:t>
      </w:r>
    </w:p>
    <w:p w14:paraId="21146527" w14:textId="77777777" w:rsidR="00566557" w:rsidRPr="00C55312" w:rsidRDefault="00566557" w:rsidP="00566557">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FollowedHyperlink"/>
          </w:rPr>
          <w:t>https://cepi.net/news_cepi/preparing-for-the-next-disease-x/</w:t>
        </w:r>
      </w:hyperlink>
      <w:r>
        <w:t>, accessed 9-10-21, HKR-AM)</w:t>
      </w:r>
    </w:p>
    <w:p w14:paraId="26794AE2" w14:textId="77777777" w:rsidR="00566557" w:rsidRPr="008B2D1D" w:rsidRDefault="00566557" w:rsidP="00566557">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163A7F0B" w14:textId="77777777" w:rsidR="00566557" w:rsidRPr="008B2D1D" w:rsidRDefault="00566557" w:rsidP="00566557">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5D2892A6" w14:textId="77777777" w:rsidR="00566557" w:rsidRPr="008B2D1D" w:rsidRDefault="00566557" w:rsidP="00566557">
      <w:pPr>
        <w:rPr>
          <w:sz w:val="16"/>
        </w:rPr>
      </w:pPr>
      <w:r w:rsidRPr="008B2D1D">
        <w:rPr>
          <w:sz w:val="16"/>
        </w:rPr>
        <w:t>COVID-19: CEPI’s first Disease X</w:t>
      </w:r>
    </w:p>
    <w:p w14:paraId="788ED958" w14:textId="77777777" w:rsidR="00566557" w:rsidRPr="008B2D1D" w:rsidRDefault="00566557" w:rsidP="00566557">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1B350C84" w14:textId="77777777" w:rsidR="00566557" w:rsidRPr="008B2D1D" w:rsidRDefault="00566557" w:rsidP="00566557">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5D2DEE0E" w14:textId="77777777" w:rsidR="00566557" w:rsidRPr="008B2D1D" w:rsidRDefault="00566557" w:rsidP="00566557">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46128194" w14:textId="77777777" w:rsidR="00566557" w:rsidRPr="008B2D1D" w:rsidRDefault="00566557" w:rsidP="00566557">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4F01D338" w14:textId="77777777" w:rsidR="00566557" w:rsidRPr="008B2D1D" w:rsidRDefault="00566557" w:rsidP="00566557">
      <w:pPr>
        <w:rPr>
          <w:sz w:val="16"/>
        </w:rPr>
      </w:pPr>
      <w:r w:rsidRPr="008B2D1D">
        <w:rPr>
          <w:sz w:val="16"/>
        </w:rPr>
        <w:t>So, could we move even faster next time?</w:t>
      </w:r>
    </w:p>
    <w:p w14:paraId="1410FDFD" w14:textId="77777777" w:rsidR="00566557" w:rsidRPr="008B2D1D" w:rsidRDefault="00566557" w:rsidP="00566557">
      <w:pPr>
        <w:rPr>
          <w:sz w:val="16"/>
        </w:rPr>
      </w:pPr>
      <w:r w:rsidRPr="008B2D1D">
        <w:rPr>
          <w:sz w:val="16"/>
        </w:rPr>
        <w:t>What next for Disease X?</w:t>
      </w:r>
    </w:p>
    <w:p w14:paraId="6AEC82F0" w14:textId="77777777" w:rsidR="00566557" w:rsidRPr="008B2D1D" w:rsidRDefault="00566557" w:rsidP="00566557">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0E681B97" w14:textId="77777777" w:rsidR="00566557" w:rsidRPr="008B2D1D" w:rsidRDefault="00566557" w:rsidP="00566557">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AF720A2" w14:textId="77777777" w:rsidR="00566557" w:rsidRPr="008B2D1D" w:rsidRDefault="00566557" w:rsidP="00566557">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05ABCA36" w14:textId="77777777" w:rsidR="00566557" w:rsidRPr="008B2D1D" w:rsidRDefault="00566557" w:rsidP="00566557">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A79278D" w14:textId="77777777" w:rsidR="00566557" w:rsidRPr="008B2D1D" w:rsidRDefault="00566557" w:rsidP="00566557">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04EF0CF7" w14:textId="77777777" w:rsidR="00566557" w:rsidRPr="008B2D1D" w:rsidRDefault="00566557" w:rsidP="00566557">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61D110CF" w14:textId="77777777" w:rsidR="00566557" w:rsidRPr="00F87FBD" w:rsidRDefault="00566557" w:rsidP="00566557"/>
    <w:p w14:paraId="2C7EAE11" w14:textId="77777777" w:rsidR="00566557" w:rsidRPr="00DD1271" w:rsidRDefault="00566557" w:rsidP="00566557">
      <w:pPr>
        <w:pStyle w:val="Heading3"/>
      </w:pPr>
      <w:r>
        <w:t>2</w:t>
      </w:r>
    </w:p>
    <w:p w14:paraId="12E885FD" w14:textId="77777777" w:rsidR="00566557" w:rsidRDefault="00566557" w:rsidP="00566557">
      <w:pPr>
        <w:pStyle w:val="Heading4"/>
      </w:pPr>
      <w:r>
        <w:t xml:space="preserve">Advantage 2 is </w:t>
      </w:r>
      <w:r>
        <w:rPr>
          <w:u w:val="single"/>
        </w:rPr>
        <w:t>Uniformity</w:t>
      </w:r>
    </w:p>
    <w:p w14:paraId="7D68FD25" w14:textId="77777777" w:rsidR="00566557" w:rsidRPr="00DD1271" w:rsidRDefault="00566557" w:rsidP="00566557"/>
    <w:p w14:paraId="3FC46429" w14:textId="77777777" w:rsidR="00566557" w:rsidRPr="00F87FBD" w:rsidRDefault="00566557" w:rsidP="00566557">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6C434C23" w14:textId="77777777" w:rsidR="00566557" w:rsidRPr="00F87FBD" w:rsidRDefault="00566557" w:rsidP="00566557">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4" w:history="1">
        <w:r w:rsidRPr="00F87FBD">
          <w:rPr>
            <w:rStyle w:val="FollowedHyperlink"/>
          </w:rPr>
          <w:t>https://papers.ssrn.com/sol3/papers.cfm?abstract_id=2839693</w:t>
        </w:r>
      </w:hyperlink>
      <w:r w:rsidRPr="00F87FBD">
        <w:t>, accessed 9-8-21, HKR-AM)</w:t>
      </w:r>
    </w:p>
    <w:p w14:paraId="6CCCD359" w14:textId="77777777" w:rsidR="00566557" w:rsidRPr="00DD1271" w:rsidRDefault="00566557" w:rsidP="00566557">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w:t>
      </w:r>
      <w:proofErr w:type="gramStart"/>
      <w:r w:rsidRPr="00DD1271">
        <w:rPr>
          <w:rStyle w:val="StyleUnderline"/>
        </w:rPr>
        <w:t>political</w:t>
      </w:r>
      <w:proofErr w:type="gramEnd"/>
      <w:r w:rsidRPr="00DD1271">
        <w:rPr>
          <w:rStyle w:val="StyleUnderline"/>
        </w:rPr>
        <w:t xml:space="preserve">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proofErr w:type="gramStart"/>
      <w:r w:rsidRPr="00DD1271">
        <w:rPr>
          <w:rStyle w:val="StyleUnderline"/>
        </w:rPr>
        <w:t>the vast majority of</w:t>
      </w:r>
      <w:proofErr w:type="gramEnd"/>
      <w:r w:rsidRPr="00DD1271">
        <w:rPr>
          <w:rStyle w:val="StyleUnderline"/>
        </w:rPr>
        <w:t xml:space="preserve">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08D4E842" w14:textId="77777777" w:rsidR="00566557" w:rsidRPr="00DD1271" w:rsidRDefault="00566557" w:rsidP="00566557">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6ADEE73E" w14:textId="77777777" w:rsidR="00566557" w:rsidRPr="00DD1271" w:rsidRDefault="00566557" w:rsidP="00566557">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045A295E" w14:textId="77777777" w:rsidR="00566557" w:rsidRPr="00DD1271" w:rsidRDefault="00566557" w:rsidP="00566557">
      <w:pPr>
        <w:rPr>
          <w:rStyle w:val="StyleUnderline"/>
        </w:rPr>
      </w:pPr>
      <w:proofErr w:type="gramStart"/>
      <w:r w:rsidRPr="00DD1271">
        <w:rPr>
          <w:sz w:val="16"/>
        </w:rPr>
        <w:t>First of all</w:t>
      </w:r>
      <w:proofErr w:type="gramEnd"/>
      <w:r w:rsidRPr="00DD1271">
        <w:rPr>
          <w:sz w:val="16"/>
        </w:rPr>
        <w:t xml:space="preserve">,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w:t>
      </w:r>
      <w:proofErr w:type="gramStart"/>
      <w:r w:rsidRPr="00DD1271">
        <w:rPr>
          <w:rStyle w:val="StyleUnderline"/>
        </w:rPr>
        <w:t>evidence</w:t>
      </w:r>
      <w:proofErr w:type="gramEnd"/>
      <w:r w:rsidRPr="00DD1271">
        <w:rPr>
          <w:rStyle w:val="StyleUnderline"/>
        </w:rPr>
        <w:t xml:space="preserv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11F1A7BC" w14:textId="77777777" w:rsidR="00566557" w:rsidRPr="00DD1271" w:rsidRDefault="00566557" w:rsidP="00566557">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7EBC8DB1" w14:textId="77777777" w:rsidR="00566557" w:rsidRPr="00DD1271" w:rsidRDefault="00566557" w:rsidP="00566557">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DD1271">
        <w:rPr>
          <w:sz w:val="16"/>
        </w:rPr>
        <w:t>6</w:t>
      </w:r>
      <w:proofErr w:type="gramEnd"/>
      <w:r w:rsidRPr="00DD1271">
        <w:rPr>
          <w:sz w:val="16"/>
        </w:rPr>
        <w:t xml:space="preserve"> or Art. 8 Rome II Regulation might be applicable as well. </w:t>
      </w:r>
    </w:p>
    <w:p w14:paraId="2294BA8F" w14:textId="77777777" w:rsidR="00566557" w:rsidRPr="00DD1271" w:rsidRDefault="00566557" w:rsidP="00566557">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3EC5D225" w14:textId="77777777" w:rsidR="00566557" w:rsidRPr="00DD1271" w:rsidRDefault="00566557" w:rsidP="00566557">
      <w:pPr>
        <w:rPr>
          <w:sz w:val="16"/>
        </w:rPr>
      </w:pPr>
      <w:r w:rsidRPr="00DD1271">
        <w:rPr>
          <w:sz w:val="16"/>
        </w:rPr>
        <w:t xml:space="preserve">If the misappropriator is solely residing in a third country, the issue of the applicable law will be dealt with </w:t>
      </w:r>
      <w:proofErr w:type="gramStart"/>
      <w:r w:rsidRPr="00DD1271">
        <w:rPr>
          <w:sz w:val="16"/>
        </w:rPr>
        <w:t>on the basis of</w:t>
      </w:r>
      <w:proofErr w:type="gramEnd"/>
      <w:r w:rsidRPr="00DD1271">
        <w:rPr>
          <w:sz w:val="16"/>
        </w:rPr>
        <w:t xml:space="preserve"> national law, because it falls outside the scope of the Brussels I Regulation95. Therefore, trade secret holders only have access to judicial protection or can enforce foreign </w:t>
      </w:r>
      <w:proofErr w:type="gramStart"/>
      <w:r w:rsidRPr="00DD1271">
        <w:rPr>
          <w:sz w:val="16"/>
        </w:rPr>
        <w:t>judgments, if</w:t>
      </w:r>
      <w:proofErr w:type="gramEnd"/>
      <w:r w:rsidRPr="00DD1271">
        <w:rPr>
          <w:sz w:val="16"/>
        </w:rPr>
        <w:t xml:space="preserve">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461BB93F" w14:textId="77777777" w:rsidR="00566557" w:rsidRPr="00DD1271" w:rsidRDefault="00566557" w:rsidP="00566557">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309E7DA1" w14:textId="77777777" w:rsidR="00566557" w:rsidRDefault="00566557" w:rsidP="00566557">
      <w:pPr>
        <w:spacing w:after="0" w:line="240" w:lineRule="auto"/>
        <w:rPr>
          <w:rFonts w:eastAsia="Times New Roman" w:cs="Times New Roman"/>
          <w:sz w:val="24"/>
          <w:lang w:eastAsia="zh-CN"/>
        </w:rPr>
      </w:pPr>
    </w:p>
    <w:p w14:paraId="4B4657DD" w14:textId="77777777" w:rsidR="00566557" w:rsidRPr="00F87FBD" w:rsidRDefault="00566557" w:rsidP="00566557"/>
    <w:p w14:paraId="64A592F9" w14:textId="77777777" w:rsidR="00566557" w:rsidRPr="00F87FBD" w:rsidRDefault="00566557" w:rsidP="00566557">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3F04448E" w14:textId="77777777" w:rsidR="00566557" w:rsidRPr="00F87FBD" w:rsidRDefault="00566557" w:rsidP="00566557">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5" w:history="1">
        <w:r w:rsidRPr="00F87FBD">
          <w:rPr>
            <w:rStyle w:val="FollowedHyperlink"/>
          </w:rPr>
          <w:t>https://papers.ssrn.com/sol3/papers.cfm?abstract_id=2839693</w:t>
        </w:r>
      </w:hyperlink>
      <w:r w:rsidRPr="00F87FBD">
        <w:t>, accessed 8-27-21, HKR-AM)</w:t>
      </w:r>
    </w:p>
    <w:p w14:paraId="21C6DD38" w14:textId="77777777" w:rsidR="00566557" w:rsidRPr="00DD1271" w:rsidRDefault="00566557" w:rsidP="00566557">
      <w:pPr>
        <w:rPr>
          <w:sz w:val="16"/>
        </w:rPr>
      </w:pPr>
      <w:r w:rsidRPr="00DD1271">
        <w:rPr>
          <w:rStyle w:val="StyleUnderline"/>
        </w:rPr>
        <w:t xml:space="preserve">Art. 5 (b) in conjunction with Recital 20 Trade Secrets Directive embodies the </w:t>
      </w:r>
      <w:proofErr w:type="gramStart"/>
      <w:r w:rsidRPr="00DD1271">
        <w:rPr>
          <w:rStyle w:val="StyleUnderline"/>
        </w:rPr>
        <w:t>so called</w:t>
      </w:r>
      <w:proofErr w:type="gramEnd"/>
      <w:r w:rsidRPr="00DD1271">
        <w:rPr>
          <w:rStyle w:val="StyleUnderline"/>
        </w:rPr>
        <w:t xml:space="preserve">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t>
      </w:r>
      <w:proofErr w:type="gramStart"/>
      <w:r w:rsidRPr="00DD1271">
        <w:rPr>
          <w:sz w:val="16"/>
        </w:rPr>
        <w:t>wrongdoing</w:t>
      </w:r>
      <w:proofErr w:type="gramEnd"/>
      <w:r w:rsidRPr="00DD1271">
        <w:rPr>
          <w:sz w:val="16"/>
        </w:rPr>
        <w:t xml:space="preserve"> or illegal activity, it shall be deemed justified, if its purpose was to protect the general public interest. </w:t>
      </w:r>
    </w:p>
    <w:p w14:paraId="65217AD1" w14:textId="77777777" w:rsidR="00566557" w:rsidRPr="00DD1271" w:rsidRDefault="00566557" w:rsidP="00566557">
      <w:pPr>
        <w:rPr>
          <w:rStyle w:val="StyleUnderline"/>
        </w:rPr>
      </w:pPr>
      <w:r w:rsidRPr="00DD1271">
        <w:rPr>
          <w:sz w:val="16"/>
        </w:rPr>
        <w:t xml:space="preserve">While Recital 20 points out that the misconduct, </w:t>
      </w:r>
      <w:proofErr w:type="gramStart"/>
      <w:r w:rsidRPr="00DD1271">
        <w:rPr>
          <w:sz w:val="16"/>
        </w:rPr>
        <w:t>wrongdoing</w:t>
      </w:r>
      <w:proofErr w:type="gramEnd"/>
      <w:r w:rsidRPr="00DD1271">
        <w:rPr>
          <w:sz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50719D16" w14:textId="77777777" w:rsidR="00566557" w:rsidRPr="00FA1B9E" w:rsidRDefault="00566557" w:rsidP="00566557">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w:t>
      </w:r>
      <w:proofErr w:type="gramStart"/>
      <w:r w:rsidRPr="00DD1271">
        <w:rPr>
          <w:rStyle w:val="StyleUnderline"/>
        </w:rPr>
        <w:t>journalists</w:t>
      </w:r>
      <w:proofErr w:type="gramEnd"/>
      <w:r w:rsidRPr="00DD1271">
        <w:rPr>
          <w:rStyle w:val="StyleUnderline"/>
        </w:rPr>
        <w:t xml:space="preserve">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31A423D1" w14:textId="77777777" w:rsidR="00566557" w:rsidRPr="00DD1271" w:rsidRDefault="00566557" w:rsidP="00566557">
      <w:pPr>
        <w:rPr>
          <w:sz w:val="16"/>
        </w:rPr>
      </w:pPr>
      <w:r w:rsidRPr="00DD1271">
        <w:rPr>
          <w:sz w:val="16"/>
        </w:rPr>
        <w:t xml:space="preserve">Overall, it remains to be seen whether the now adopted provision is </w:t>
      </w:r>
      <w:proofErr w:type="gramStart"/>
      <w:r w:rsidRPr="00DD1271">
        <w:rPr>
          <w:sz w:val="16"/>
        </w:rPr>
        <w:t>sufficient enough</w:t>
      </w:r>
      <w:proofErr w:type="gramEnd"/>
      <w:r w:rsidRPr="00DD1271">
        <w:rPr>
          <w:sz w:val="16"/>
        </w:rPr>
        <w:t xml:space="preserve"> to encourage future whistleblower and whether subsequent legislation on European level is necessary to address the issue. </w:t>
      </w:r>
    </w:p>
    <w:p w14:paraId="00FEE611" w14:textId="77777777" w:rsidR="00566557" w:rsidRPr="00DD1271" w:rsidRDefault="00566557" w:rsidP="00566557">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DD1271">
        <w:rPr>
          <w:sz w:val="16"/>
        </w:rPr>
        <w:t>First of all</w:t>
      </w:r>
      <w:proofErr w:type="gramEnd"/>
      <w:r w:rsidRPr="00DD1271">
        <w:rPr>
          <w:sz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4DCCC52F" w14:textId="77777777" w:rsidR="00566557" w:rsidRDefault="00566557" w:rsidP="00566557">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proofErr w:type="gramStart"/>
      <w:r w:rsidRPr="009B404E">
        <w:rPr>
          <w:rStyle w:val="StyleUnderline"/>
          <w:bCs/>
          <w:highlight w:val="cyan"/>
        </w:rPr>
        <w:t>As long as</w:t>
      </w:r>
      <w:proofErr w:type="gramEnd"/>
      <w:r w:rsidRPr="009B404E">
        <w:rPr>
          <w:rStyle w:val="StyleUnderline"/>
          <w:bCs/>
          <w:highlight w:val="cyan"/>
        </w:rPr>
        <w:t xml:space="preserve">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43B57FF4" w14:textId="77777777" w:rsidR="00566557" w:rsidRPr="009B1DA8" w:rsidRDefault="00566557" w:rsidP="00566557">
      <w:pPr>
        <w:rPr>
          <w:sz w:val="26"/>
          <w:u w:val="single"/>
        </w:rPr>
      </w:pPr>
    </w:p>
    <w:p w14:paraId="24FA9DD1" w14:textId="77777777" w:rsidR="00566557" w:rsidRPr="00F87FBD" w:rsidRDefault="00566557" w:rsidP="00566557">
      <w:pPr>
        <w:pStyle w:val="Heading4"/>
      </w:pPr>
      <w:r w:rsidRPr="00F87FBD">
        <w:t>Independently, whistleblowing protections are key to pre</w:t>
      </w:r>
      <w:r>
        <w:t xml:space="preserve">serving market dynamics </w:t>
      </w:r>
      <w:r w:rsidRPr="00F87FBD">
        <w:t xml:space="preserve">and </w:t>
      </w:r>
      <w:r>
        <w:t>increasing investment.</w:t>
      </w:r>
    </w:p>
    <w:p w14:paraId="3D851D2A" w14:textId="77777777" w:rsidR="00566557" w:rsidRPr="00F87FBD" w:rsidRDefault="00566557" w:rsidP="00566557">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6BC9D9D" w14:textId="77777777" w:rsidR="00566557" w:rsidRPr="00994EB5" w:rsidRDefault="00566557" w:rsidP="00566557">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7CF76334" w14:textId="77777777" w:rsidR="00566557" w:rsidRPr="00994EB5" w:rsidRDefault="00566557" w:rsidP="00566557">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w:t>
      </w:r>
      <w:proofErr w:type="gramStart"/>
      <w:r w:rsidRPr="00994EB5">
        <w:rPr>
          <w:rStyle w:val="StyleUnderline"/>
        </w:rPr>
        <w:t>in light of the fact that</w:t>
      </w:r>
      <w:proofErr w:type="gramEnd"/>
      <w:r w:rsidRPr="00994EB5">
        <w:rPr>
          <w:rStyle w:val="StyleUnderline"/>
        </w:rPr>
        <w:t xml:space="preserve">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39A5B38F" w14:textId="77777777" w:rsidR="00566557" w:rsidRPr="00994EB5" w:rsidRDefault="00566557" w:rsidP="00566557">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w:t>
      </w:r>
      <w:proofErr w:type="gramStart"/>
      <w:r w:rsidRPr="00994EB5">
        <w:rPr>
          <w:rStyle w:val="StyleUnderline"/>
        </w:rPr>
        <w:t>fraud</w:t>
      </w:r>
      <w:proofErr w:type="gramEnd"/>
      <w:r w:rsidRPr="00994EB5">
        <w:rPr>
          <w:rStyle w:val="StyleUnderline"/>
        </w:rPr>
        <w:t xml:space="preserve">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24E63D8F" w14:textId="77777777" w:rsidR="00566557" w:rsidRPr="00F87FBD" w:rsidRDefault="00566557" w:rsidP="00566557"/>
    <w:p w14:paraId="2FD44ACD" w14:textId="77777777" w:rsidR="00566557" w:rsidRPr="00F87FBD" w:rsidRDefault="00566557" w:rsidP="00566557"/>
    <w:p w14:paraId="7E46689F" w14:textId="77777777" w:rsidR="00566557" w:rsidRPr="00F87FBD" w:rsidRDefault="00566557" w:rsidP="00566557"/>
    <w:p w14:paraId="6E2886E8" w14:textId="77777777" w:rsidR="00566557" w:rsidRDefault="00566557" w:rsidP="00566557"/>
    <w:p w14:paraId="23CC68E5" w14:textId="77777777" w:rsidR="00566557" w:rsidRPr="00ED04EF" w:rsidRDefault="00566557" w:rsidP="00566557">
      <w:pPr>
        <w:pStyle w:val="Heading4"/>
      </w:pPr>
      <w:r>
        <w:t>European economic decline</w:t>
      </w:r>
      <w:r w:rsidRPr="00ED04EF">
        <w:t xml:space="preserve"> causes multiple scenarios for global war</w:t>
      </w:r>
    </w:p>
    <w:p w14:paraId="73E0E158" w14:textId="77777777" w:rsidR="00566557" w:rsidRPr="00ED04EF" w:rsidRDefault="00566557" w:rsidP="00566557">
      <w:r w:rsidRPr="00ED04EF">
        <w:rPr>
          <w:rStyle w:val="Style13ptBold"/>
          <w:szCs w:val="26"/>
        </w:rPr>
        <w:t>Wright 12</w:t>
      </w:r>
      <w:r w:rsidRPr="00ED04EF">
        <w:t xml:space="preserve"> [Thomas Wright, fellow with the Managing Global Order at the Brookings Institution. What if Europe Fails? 2012. </w:t>
      </w:r>
      <w:hyperlink r:id="rId16" w:history="1">
        <w:r w:rsidRPr="00ED04EF">
          <w:rPr>
            <w:rStyle w:val="FollowedHyperlink"/>
          </w:rPr>
          <w:t>http://csis.org/files/publication/twq12SummerWright.pdf</w:t>
        </w:r>
      </w:hyperlink>
      <w:r w:rsidRPr="00ED04EF">
        <w:t>]</w:t>
      </w:r>
    </w:p>
    <w:p w14:paraId="1531EA1A" w14:textId="77777777" w:rsidR="00566557" w:rsidRPr="00ED04EF" w:rsidRDefault="00566557" w:rsidP="00566557">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36EEA81C" w14:textId="77777777" w:rsidR="00566557" w:rsidRPr="00ED04EF" w:rsidRDefault="00566557" w:rsidP="00566557">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7CB40AA4" w14:textId="77777777" w:rsidR="00566557" w:rsidRPr="00ED04EF" w:rsidRDefault="00566557" w:rsidP="00566557">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220938EE" w14:textId="77777777" w:rsidR="00566557" w:rsidRPr="00ED04EF" w:rsidRDefault="00566557" w:rsidP="00566557">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56D9C5F8" w14:textId="77777777" w:rsidR="00566557" w:rsidRPr="00ED04EF" w:rsidRDefault="00566557" w:rsidP="00566557">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7B8CAE2E" w14:textId="77777777" w:rsidR="00566557" w:rsidRPr="00ED04EF" w:rsidRDefault="00566557" w:rsidP="00566557">
      <w:pPr>
        <w:rPr>
          <w:sz w:val="14"/>
        </w:rPr>
      </w:pPr>
      <w:r w:rsidRPr="00ED04EF">
        <w:rPr>
          <w:sz w:val="14"/>
        </w:rPr>
        <w:t xml:space="preserve">Fourth, </w:t>
      </w:r>
      <w:r w:rsidRPr="00ED04EF">
        <w:rPr>
          <w:rStyle w:val="StyleUnderline"/>
        </w:rPr>
        <w:t xml:space="preserve">economic downturn </w:t>
      </w:r>
      <w:proofErr w:type="gramStart"/>
      <w:r w:rsidRPr="00ED04EF">
        <w:rPr>
          <w:rStyle w:val="StyleUnderline"/>
        </w:rPr>
        <w:t>as a result of</w:t>
      </w:r>
      <w:proofErr w:type="gramEnd"/>
      <w:r w:rsidRPr="00ED04EF">
        <w:rPr>
          <w:rStyle w:val="StyleUnderline"/>
        </w:rPr>
        <w:t xml:space="preserve">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5F031AE9" w14:textId="77777777" w:rsidR="00566557" w:rsidRPr="00ED04EF" w:rsidRDefault="00566557" w:rsidP="00566557">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w:t>
      </w:r>
      <w:proofErr w:type="gramStart"/>
      <w:r w:rsidRPr="00ED04EF">
        <w:rPr>
          <w:rStyle w:val="StyleUnderline"/>
        </w:rPr>
        <w:t>in order to</w:t>
      </w:r>
      <w:proofErr w:type="gramEnd"/>
      <w:r w:rsidRPr="00ED04EF">
        <w:rPr>
          <w:rStyle w:val="StyleUnderline"/>
        </w:rPr>
        <w:t xml:space="preserve">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152C54C2" w14:textId="77777777" w:rsidR="00566557" w:rsidRPr="00ED04EF" w:rsidRDefault="00566557" w:rsidP="00566557">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w:t>
      </w:r>
      <w:proofErr w:type="gramStart"/>
      <w:r w:rsidRPr="00ED04EF">
        <w:rPr>
          <w:sz w:val="4"/>
        </w:rPr>
        <w:t>in order to</w:t>
      </w:r>
      <w:proofErr w:type="gramEnd"/>
      <w:r w:rsidRPr="00ED04EF">
        <w:rPr>
          <w:sz w:val="4"/>
        </w:rPr>
        <w:t xml:space="preserve">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ED04EF">
        <w:rPr>
          <w:sz w:val="4"/>
        </w:rPr>
        <w:t>all of</w:t>
      </w:r>
      <w:proofErr w:type="gramEnd"/>
      <w:r w:rsidRPr="00ED04EF">
        <w:rPr>
          <w:sz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w:t>
      </w:r>
      <w:proofErr w:type="gramStart"/>
      <w:r w:rsidRPr="00ED04EF">
        <w:rPr>
          <w:sz w:val="4"/>
        </w:rPr>
        <w:t>barriers</w:t>
      </w:r>
      <w:proofErr w:type="gramEnd"/>
      <w:r w:rsidRPr="00ED04EF">
        <w:rPr>
          <w:sz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ED04EF">
        <w:rPr>
          <w:sz w:val="4"/>
        </w:rPr>
        <w:t>fairly straightforward</w:t>
      </w:r>
      <w:proofErr w:type="gramEnd"/>
      <w:r w:rsidRPr="00ED04EF">
        <w:rPr>
          <w:sz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ED04EF">
        <w:rPr>
          <w:sz w:val="4"/>
        </w:rPr>
        <w:t>bankruptcies</w:t>
      </w:r>
      <w:proofErr w:type="gramEnd"/>
      <w:r w:rsidRPr="00ED04EF">
        <w:rPr>
          <w:sz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ED04EF">
        <w:rPr>
          <w:sz w:val="4"/>
        </w:rPr>
        <w:t>core</w:t>
      </w:r>
      <w:proofErr w:type="gramEnd"/>
      <w:r w:rsidRPr="00ED04EF">
        <w:rPr>
          <w:sz w:val="4"/>
        </w:rPr>
        <w:t xml:space="preserve"> and periphery. In a recent paper, Jacopo Ponticelli and Hans-Joachim Voth conducted cross-country research for the period 1919 to the present day and found that austerity has tended to go hand-in-hand with </w:t>
      </w:r>
      <w:proofErr w:type="gramStart"/>
      <w:r w:rsidRPr="00ED04EF">
        <w:rPr>
          <w:sz w:val="4"/>
        </w:rPr>
        <w:t>politically-motivated</w:t>
      </w:r>
      <w:proofErr w:type="gramEnd"/>
      <w:r w:rsidRPr="00ED04EF">
        <w:rPr>
          <w:sz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w:t>
      </w:r>
      <w:proofErr w:type="gramStart"/>
      <w:r w:rsidRPr="00ED04EF">
        <w:rPr>
          <w:sz w:val="4"/>
        </w:rPr>
        <w:t>in the area of</w:t>
      </w:r>
      <w:proofErr w:type="gramEnd"/>
      <w:r w:rsidRPr="00ED04EF">
        <w:rPr>
          <w:sz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ED04EF">
        <w:rPr>
          <w:sz w:val="4"/>
        </w:rPr>
        <w:t>economies</w:t>
      </w:r>
      <w:proofErr w:type="gramEnd"/>
      <w:r w:rsidRPr="00ED04EF">
        <w:rPr>
          <w:sz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ED04EF">
        <w:rPr>
          <w:sz w:val="4"/>
        </w:rPr>
        <w:t>As long as</w:t>
      </w:r>
      <w:proofErr w:type="gramEnd"/>
      <w:r w:rsidRPr="00ED04EF">
        <w:rPr>
          <w:sz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ED04EF">
        <w:rPr>
          <w:sz w:val="4"/>
        </w:rPr>
        <w:t>a safe haven</w:t>
      </w:r>
      <w:proofErr w:type="gramEnd"/>
      <w:r w:rsidRPr="00ED04EF">
        <w:rPr>
          <w:sz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w:t>
      </w:r>
      <w:proofErr w:type="gramStart"/>
      <w:r w:rsidRPr="00ED04EF">
        <w:rPr>
          <w:sz w:val="4"/>
        </w:rPr>
        <w:t>collapsed,</w:t>
      </w:r>
      <w:proofErr w:type="gramEnd"/>
      <w:r w:rsidRPr="00ED04EF">
        <w:rPr>
          <w:sz w:val="4"/>
        </w:rPr>
        <w:t xml:space="preserve">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60BC5078" w14:textId="77777777" w:rsidR="00566557" w:rsidRPr="00ED04EF" w:rsidRDefault="00566557" w:rsidP="00566557">
      <w:pPr>
        <w:rPr>
          <w:sz w:val="14"/>
        </w:rPr>
      </w:pPr>
      <w:r w:rsidRPr="00ED04EF">
        <w:rPr>
          <w:sz w:val="14"/>
        </w:rPr>
        <w:t>China and the Middle East are Particularly Vulnerable</w:t>
      </w:r>
    </w:p>
    <w:p w14:paraId="3367FC10" w14:textId="77777777" w:rsidR="00566557" w:rsidRPr="00ED04EF" w:rsidRDefault="00566557" w:rsidP="00566557">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373DBDF1" w14:textId="77777777" w:rsidR="00566557" w:rsidRPr="00ED04EF" w:rsidRDefault="00566557" w:rsidP="00566557">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56AC8F01" w14:textId="77777777" w:rsidR="00566557" w:rsidRPr="00ED04EF" w:rsidRDefault="00566557" w:rsidP="00566557">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34F70C01" w14:textId="77777777" w:rsidR="00566557" w:rsidRPr="00ED04EF" w:rsidRDefault="00566557" w:rsidP="00566557">
      <w:pPr>
        <w:rPr>
          <w:sz w:val="14"/>
        </w:rPr>
      </w:pPr>
      <w:r w:rsidRPr="00ED04EF">
        <w:rPr>
          <w:sz w:val="14"/>
        </w:rPr>
        <w:t xml:space="preserve">In the more benign scenario of bare survival, it is possible to imagine that the rest of the world would remain relatively insulated from the worst effects of the European recession, </w:t>
      </w:r>
      <w:proofErr w:type="gramStart"/>
      <w:r w:rsidRPr="00ED04EF">
        <w:rPr>
          <w:sz w:val="14"/>
        </w:rPr>
        <w:t>as long as</w:t>
      </w:r>
      <w:proofErr w:type="gramEnd"/>
      <w:r w:rsidRPr="00ED04EF">
        <w:rPr>
          <w:sz w:val="14"/>
        </w:rPr>
        <w:t xml:space="preserve">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049458C2" w14:textId="77777777" w:rsidR="00566557" w:rsidRPr="00ED04EF" w:rsidRDefault="00566557" w:rsidP="00566557">
      <w:pPr>
        <w:rPr>
          <w:sz w:val="14"/>
        </w:rPr>
      </w:pPr>
      <w:r w:rsidRPr="00ED04EF">
        <w:rPr>
          <w:sz w:val="14"/>
        </w:rPr>
        <w:t>The Western Order Would Be Badly Damaged</w:t>
      </w:r>
    </w:p>
    <w:p w14:paraId="4A1DCE83" w14:textId="77777777" w:rsidR="00566557" w:rsidRPr="0035318D" w:rsidRDefault="00566557" w:rsidP="00566557">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74884EBB" w14:textId="77777777" w:rsidR="00566557" w:rsidRPr="00ED04EF" w:rsidRDefault="00566557" w:rsidP="00566557">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2C413F4A" w14:textId="77777777" w:rsidR="00566557" w:rsidRPr="00ED04EF" w:rsidRDefault="00566557" w:rsidP="00566557">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xml:space="preserve">, but also in </w:t>
      </w:r>
      <w:proofErr w:type="gramStart"/>
      <w:r w:rsidRPr="00ED04EF">
        <w:rPr>
          <w:rStyle w:val="StyleUnderline"/>
        </w:rPr>
        <w:t>a number of</w:t>
      </w:r>
      <w:proofErr w:type="gramEnd"/>
      <w:r w:rsidRPr="00ED04EF">
        <w:rPr>
          <w:rStyle w:val="StyleUnderline"/>
        </w:rPr>
        <w:t xml:space="preserve">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5E25CE53" w14:textId="77777777" w:rsidR="00566557" w:rsidRDefault="00566557" w:rsidP="00566557"/>
    <w:p w14:paraId="6B693B30" w14:textId="77777777" w:rsidR="00566557" w:rsidRDefault="00566557" w:rsidP="00566557">
      <w:pPr>
        <w:pStyle w:val="Heading3"/>
      </w:pPr>
      <w:r>
        <w:t>Solvency</w:t>
      </w:r>
    </w:p>
    <w:p w14:paraId="3F109600" w14:textId="77777777" w:rsidR="00566557" w:rsidRPr="00835978" w:rsidRDefault="00566557" w:rsidP="00566557">
      <w:pPr>
        <w:pStyle w:val="Heading4"/>
      </w:pPr>
      <w: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t>general public</w:t>
      </w:r>
      <w:proofErr w:type="gramEnd"/>
      <w:r>
        <w:t xml:space="preserve"> interest.</w:t>
      </w:r>
    </w:p>
    <w:p w14:paraId="7A5757B0" w14:textId="77777777" w:rsidR="00566557" w:rsidRDefault="00566557" w:rsidP="00566557"/>
    <w:p w14:paraId="03CBE50A" w14:textId="77777777" w:rsidR="00566557" w:rsidRPr="00F87FBD" w:rsidRDefault="00566557" w:rsidP="00566557">
      <w:pPr>
        <w:pStyle w:val="Heading4"/>
      </w:pPr>
      <w:r>
        <w:t>The plan shifts the burden of proof from whistleblowers to companies.</w:t>
      </w:r>
    </w:p>
    <w:p w14:paraId="401E6BE7" w14:textId="77777777" w:rsidR="00566557" w:rsidRPr="00F87FBD" w:rsidRDefault="00566557" w:rsidP="00566557">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6A1E4A64" w14:textId="77777777" w:rsidR="00566557" w:rsidRPr="00501BD4" w:rsidRDefault="00566557" w:rsidP="00566557">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w:t>
      </w:r>
      <w:proofErr w:type="gramStart"/>
      <w:r w:rsidRPr="00501BD4">
        <w:rPr>
          <w:rStyle w:val="StyleUnderline"/>
          <w:szCs w:val="22"/>
        </w:rPr>
        <w:t>dishonest, or</w:t>
      </w:r>
      <w:proofErr w:type="gramEnd"/>
      <w:r w:rsidRPr="00501BD4">
        <w:rPr>
          <w:rStyle w:val="StyleUnderline"/>
          <w:szCs w:val="22"/>
        </w:rPr>
        <w:t xml:space="preserve">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2718D77D" w14:textId="77777777" w:rsidR="00566557" w:rsidRPr="00501BD4" w:rsidRDefault="00566557" w:rsidP="00566557">
      <w:pPr>
        <w:rPr>
          <w:sz w:val="16"/>
          <w:szCs w:val="22"/>
        </w:rPr>
      </w:pPr>
      <w:r w:rsidRPr="00501BD4">
        <w:rPr>
          <w:rStyle w:val="StyleUnderline"/>
          <w:szCs w:val="22"/>
        </w:rPr>
        <w:t>Art. 5, let. b), refers to “</w:t>
      </w:r>
      <w:proofErr w:type="gramStart"/>
      <w:r w:rsidRPr="00501BD4">
        <w:rPr>
          <w:rStyle w:val="StyleUnderline"/>
          <w:szCs w:val="22"/>
        </w:rPr>
        <w:t>general public</w:t>
      </w:r>
      <w:proofErr w:type="gramEnd"/>
      <w:r w:rsidRPr="00501BD4">
        <w:rPr>
          <w:rStyle w:val="StyleUnderline"/>
          <w:szCs w:val="22"/>
        </w:rPr>
        <w:t xml:space="preserve">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 xml:space="preserve">What is precisely the scope of </w:t>
      </w:r>
      <w:proofErr w:type="gramStart"/>
      <w:r w:rsidRPr="00831A2F">
        <w:rPr>
          <w:rStyle w:val="StyleUnderline"/>
          <w:szCs w:val="22"/>
        </w:rPr>
        <w:t>general public</w:t>
      </w:r>
      <w:proofErr w:type="gramEnd"/>
      <w:r w:rsidRPr="00831A2F">
        <w:rPr>
          <w:rStyle w:val="StyleUnderline"/>
          <w:szCs w:val="22"/>
        </w:rPr>
        <w:t xml:space="preserve">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w:t>
      </w:r>
      <w:proofErr w:type="gramStart"/>
      <w:r w:rsidRPr="00501BD4">
        <w:rPr>
          <w:sz w:val="16"/>
          <w:szCs w:val="22"/>
        </w:rPr>
        <w:t>a number of</w:t>
      </w:r>
      <w:proofErr w:type="gramEnd"/>
      <w:r w:rsidRPr="00501BD4">
        <w:rPr>
          <w:sz w:val="16"/>
          <w:szCs w:val="22"/>
        </w:rPr>
        <w:t xml:space="preserve"> cases, which show the difficulty in determining whether there is a public interest involved. For example, as argued by Aplin, the case of Browne v. Associated Newspapers </w:t>
      </w:r>
      <w:proofErr w:type="gramStart"/>
      <w:r w:rsidRPr="00501BD4">
        <w:rPr>
          <w:sz w:val="16"/>
          <w:szCs w:val="22"/>
        </w:rPr>
        <w:t>Ltd[</w:t>
      </w:r>
      <w:proofErr w:type="gramEnd"/>
      <w:r w:rsidRPr="00501BD4">
        <w:rPr>
          <w:sz w:val="16"/>
          <w:szCs w:val="22"/>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7F0FA53B" w14:textId="77777777" w:rsidR="00566557" w:rsidRPr="00501BD4" w:rsidRDefault="00566557" w:rsidP="00566557">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w:t>
      </w:r>
      <w:proofErr w:type="gramStart"/>
      <w:r w:rsidRPr="00501BD4">
        <w:rPr>
          <w:rStyle w:val="StyleUnderline"/>
          <w:szCs w:val="22"/>
        </w:rPr>
        <w:t>in light of</w:t>
      </w:r>
      <w:proofErr w:type="gramEnd"/>
      <w:r w:rsidRPr="00501BD4">
        <w:rPr>
          <w:rStyle w:val="StyleUnderline"/>
          <w:szCs w:val="22"/>
        </w:rPr>
        <w:t xml:space="preserve">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1642CBF0" w14:textId="77777777" w:rsidR="00566557" w:rsidRDefault="00566557" w:rsidP="00566557"/>
    <w:p w14:paraId="1B966146" w14:textId="77777777" w:rsidR="00566557" w:rsidRDefault="00566557" w:rsidP="00566557">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731E7EE9" w14:textId="77777777" w:rsidR="00566557" w:rsidRPr="0044358D" w:rsidRDefault="00566557" w:rsidP="00566557">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7" w:history="1">
        <w:r w:rsidRPr="00D53B9C">
          <w:rPr>
            <w:rStyle w:val="FollowedHyperlink"/>
          </w:rPr>
          <w:t>https://link.springer.com/article/10.1007/s10551-021-04771-x</w:t>
        </w:r>
      </w:hyperlink>
      <w:r>
        <w:t>, accessed 9-10-21, HKR-AM)</w:t>
      </w:r>
    </w:p>
    <w:p w14:paraId="73F7B198" w14:textId="77777777" w:rsidR="00566557" w:rsidRPr="00835978" w:rsidRDefault="00566557" w:rsidP="00566557">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w:t>
      </w:r>
      <w:proofErr w:type="gramStart"/>
      <w:r w:rsidRPr="0044358D">
        <w:rPr>
          <w:rStyle w:val="StyleUnderline"/>
          <w:highlight w:val="cyan"/>
        </w:rPr>
        <w:t>i.e</w:t>
      </w:r>
      <w:r w:rsidRPr="00835978">
        <w:rPr>
          <w:rStyle w:val="StyleUnderline"/>
        </w:rPr>
        <w:t>.</w:t>
      </w:r>
      <w:proofErr w:type="gramEnd"/>
      <w:r w:rsidRPr="00835978">
        <w:rPr>
          <w:rStyle w:val="StyleUnderline"/>
        </w:rPr>
        <w:t xml:space="preserve"> on </w:t>
      </w:r>
      <w:r w:rsidRPr="0044358D">
        <w:rPr>
          <w:rStyle w:val="StyleUnderline"/>
          <w:highlight w:val="cyan"/>
        </w:rPr>
        <w:t>the whistleblower</w:t>
      </w:r>
      <w:r w:rsidRPr="00835978">
        <w:rPr>
          <w:rStyle w:val="StyleUnderline"/>
        </w:rPr>
        <w:t>). The whistleblower needs to prove (a) that information pertains to misconduct, wrongdoing or illegal activity, and (b) that the disclosure is in the ‘</w:t>
      </w:r>
      <w:proofErr w:type="gramStart"/>
      <w:r w:rsidRPr="00835978">
        <w:rPr>
          <w:rStyle w:val="StyleUnderline"/>
        </w:rPr>
        <w:t xml:space="preserve">general </w:t>
      </w:r>
      <w:r w:rsidRPr="0044358D">
        <w:rPr>
          <w:rStyle w:val="StyleUnderline"/>
        </w:rPr>
        <w:t>public</w:t>
      </w:r>
      <w:proofErr w:type="gramEnd"/>
      <w:r w:rsidRPr="00835978">
        <w:rPr>
          <w:rStyle w:val="StyleUnderline"/>
        </w:rPr>
        <w:t xml:space="preserve"> interest’. </w:t>
      </w:r>
      <w:r w:rsidRPr="0044358D">
        <w:rPr>
          <w:sz w:val="16"/>
          <w:szCs w:val="16"/>
        </w:rPr>
        <w:t xml:space="preserve">Abazi (2016, p. 1069) asks ‘What is precisely the scope of </w:t>
      </w:r>
      <w:proofErr w:type="gramStart"/>
      <w:r w:rsidRPr="0044358D">
        <w:rPr>
          <w:sz w:val="16"/>
          <w:szCs w:val="16"/>
        </w:rPr>
        <w:t>general public</w:t>
      </w:r>
      <w:proofErr w:type="gramEnd"/>
      <w:r w:rsidRPr="0044358D">
        <w:rPr>
          <w:sz w:val="16"/>
          <w:szCs w:val="16"/>
        </w:rPr>
        <w:t xml:space="preserve"> interest’?</w:t>
      </w:r>
    </w:p>
    <w:p w14:paraId="0065054A" w14:textId="77777777" w:rsidR="00566557" w:rsidRPr="0044358D" w:rsidRDefault="00566557" w:rsidP="00566557">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3E889F1B" w14:textId="77777777" w:rsidR="00566557" w:rsidRDefault="00566557" w:rsidP="00566557"/>
    <w:p w14:paraId="1A4CA3A2" w14:textId="77777777" w:rsidR="00566557" w:rsidRDefault="00566557" w:rsidP="00566557"/>
    <w:p w14:paraId="092E3108" w14:textId="77777777" w:rsidR="00566557" w:rsidRDefault="00566557" w:rsidP="00566557">
      <w:pPr>
        <w:pStyle w:val="Heading3"/>
      </w:pPr>
      <w:r>
        <w:t>Framework</w:t>
      </w:r>
    </w:p>
    <w:p w14:paraId="4C1BB5B4" w14:textId="77777777" w:rsidR="00566557" w:rsidRPr="00C7794F" w:rsidRDefault="00566557" w:rsidP="00566557">
      <w:pPr>
        <w:rPr>
          <w:sz w:val="16"/>
        </w:rPr>
      </w:pPr>
    </w:p>
    <w:p w14:paraId="5E16A443" w14:textId="77777777" w:rsidR="00566557" w:rsidRPr="00C7794F" w:rsidRDefault="00566557" w:rsidP="00566557">
      <w:pPr>
        <w:pStyle w:val="Heading4"/>
        <w:rPr>
          <w:rFonts w:cs="Calibri"/>
        </w:rPr>
      </w:pPr>
      <w:r w:rsidRPr="00C7794F">
        <w:rPr>
          <w:rFonts w:cs="Calibri"/>
        </w:rPr>
        <w:t>the standard is maximizing expected wellbeing</w:t>
      </w:r>
    </w:p>
    <w:p w14:paraId="25A8916E" w14:textId="77777777" w:rsidR="00566557" w:rsidRDefault="00566557" w:rsidP="00566557"/>
    <w:p w14:paraId="4EE002CD" w14:textId="77777777" w:rsidR="00566557" w:rsidRPr="008A282C" w:rsidRDefault="00566557" w:rsidP="00566557">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02D84426" w14:textId="77777777" w:rsidR="00566557" w:rsidRPr="008A282C" w:rsidRDefault="00566557" w:rsidP="00566557">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67DF277D" w14:textId="77777777" w:rsidR="000D2D85" w:rsidRDefault="00566557" w:rsidP="00566557">
      <w:pPr>
        <w:rPr>
          <w:rStyle w:val="StyleUnderline"/>
          <w:rFonts w:eastAsiaTheme="minorHAnsi" w:cstheme="minorHAnsi"/>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 xml:space="preserve">there’s a good chance that many existing people will, with the aid of life-extension technology, live very long and very </w:t>
      </w:r>
      <w:proofErr w:type="gramStart"/>
      <w:r w:rsidRPr="008A282C">
        <w:rPr>
          <w:rStyle w:val="StyleUnderline"/>
          <w:rFonts w:eastAsiaTheme="minorHAnsi" w:cstheme="minorHAnsi"/>
        </w:rPr>
        <w:t>high quality</w:t>
      </w:r>
      <w:proofErr w:type="gramEnd"/>
      <w:r w:rsidRPr="008A282C">
        <w:rPr>
          <w:rStyle w:val="StyleUnderline"/>
          <w:rFonts w:eastAsia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p>
    <w:p w14:paraId="10CFF955" w14:textId="77777777" w:rsidR="000D2D85" w:rsidRDefault="000D2D85" w:rsidP="00566557">
      <w:pPr>
        <w:rPr>
          <w:rStyle w:val="StyleUnderline"/>
          <w:rFonts w:eastAsiaTheme="minorHAnsi" w:cstheme="minorHAnsi"/>
        </w:rPr>
      </w:pPr>
    </w:p>
    <w:p w14:paraId="3DBB18D5" w14:textId="76FADBD2" w:rsidR="00566557" w:rsidRPr="008A282C" w:rsidRDefault="00566557" w:rsidP="00566557">
      <w:pPr>
        <w:rPr>
          <w:rFonts w:cstheme="minorHAnsi"/>
          <w:sz w:val="16"/>
        </w:rPr>
      </w:pP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 xml:space="preserve">We should also </w:t>
      </w:r>
      <w:proofErr w:type="gramStart"/>
      <w:r w:rsidRPr="008A282C">
        <w:rPr>
          <w:rStyle w:val="StyleUnderline"/>
          <w:rFonts w:eastAsiaTheme="minorHAnsi" w:cstheme="minorHAnsi"/>
        </w:rPr>
        <w:t>take into account</w:t>
      </w:r>
      <w:proofErr w:type="gramEnd"/>
      <w:r w:rsidRPr="008A282C">
        <w:rPr>
          <w:rStyle w:val="StyleUnderline"/>
          <w:rFonts w:eastAsia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proofErr w:type="gramStart"/>
      <w:r w:rsidRPr="008A282C">
        <w:rPr>
          <w:rStyle w:val="StyleUnderline"/>
          <w:rFonts w:eastAsiaTheme="minorHAnsi" w:cstheme="minorHAnsi"/>
        </w:rPr>
        <w:t>pretty strong</w:t>
      </w:r>
      <w:proofErr w:type="gramEnd"/>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DB4719B" w14:textId="77777777" w:rsidR="00566557" w:rsidRDefault="00566557" w:rsidP="00566557"/>
    <w:p w14:paraId="1E772A11" w14:textId="77777777" w:rsidR="00566557" w:rsidRPr="008A282C" w:rsidRDefault="00566557" w:rsidP="00566557">
      <w:pPr>
        <w:pStyle w:val="Heading4"/>
        <w:rPr>
          <w:rFonts w:cstheme="minorHAnsi"/>
        </w:rPr>
      </w:pPr>
      <w:r w:rsidRPr="008A282C">
        <w:rPr>
          <w:rFonts w:cstheme="minorHAnsi"/>
        </w:rPr>
        <w:t xml:space="preserve">2 – Actor specificity: </w:t>
      </w:r>
    </w:p>
    <w:p w14:paraId="5C959116" w14:textId="77777777" w:rsidR="00566557" w:rsidRDefault="00566557" w:rsidP="00566557">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70EBDAB2" w14:textId="77777777" w:rsidR="00566557" w:rsidRDefault="00566557" w:rsidP="00566557"/>
    <w:p w14:paraId="2331D979" w14:textId="77777777" w:rsidR="00566557" w:rsidRDefault="00566557" w:rsidP="00566557">
      <w:pPr>
        <w:pStyle w:val="Heading4"/>
      </w:pPr>
      <w:r>
        <w:t xml:space="preserve">3 - </w:t>
      </w:r>
      <w:r w:rsidRPr="008A282C">
        <w:t>only it can explain degrees of wrongness- it is worse to kill thousands than to lie to a friend- either ethical theories cannot explain comparative badness, or it collapses</w:t>
      </w:r>
    </w:p>
    <w:p w14:paraId="7AFAE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65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2D85"/>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557"/>
    <w:rsid w:val="005676E8"/>
    <w:rsid w:val="00577C12"/>
    <w:rsid w:val="00580BFC"/>
    <w:rsid w:val="00581048"/>
    <w:rsid w:val="00581203"/>
    <w:rsid w:val="0058349C"/>
    <w:rsid w:val="00585FBE"/>
    <w:rsid w:val="005870E8"/>
    <w:rsid w:val="0058789C"/>
    <w:rsid w:val="005A4D4E"/>
    <w:rsid w:val="005A7237"/>
    <w:rsid w:val="005B21FA"/>
    <w:rsid w:val="005B3244"/>
    <w:rsid w:val="005B565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1554E"/>
  <w14:defaultImageDpi w14:val="300"/>
  <w15:docId w15:val="{7FC54C25-909B-404E-BA5C-2F1D0025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665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665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665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665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665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665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6557"/>
  </w:style>
  <w:style w:type="character" w:customStyle="1" w:styleId="Heading1Char">
    <w:name w:val="Heading 1 Char"/>
    <w:aliases w:val="Pocket Char"/>
    <w:basedOn w:val="DefaultParagraphFont"/>
    <w:link w:val="Heading1"/>
    <w:uiPriority w:val="9"/>
    <w:rsid w:val="005665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665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6655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665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66557"/>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566557"/>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56655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66557"/>
    <w:rPr>
      <w:color w:val="auto"/>
      <w:u w:val="none"/>
    </w:rPr>
  </w:style>
  <w:style w:type="character" w:styleId="Hyperlink">
    <w:name w:val="Hyperlink"/>
    <w:basedOn w:val="DefaultParagraphFont"/>
    <w:uiPriority w:val="99"/>
    <w:semiHidden/>
    <w:unhideWhenUsed/>
    <w:rsid w:val="00566557"/>
    <w:rPr>
      <w:color w:val="auto"/>
      <w:u w:val="none"/>
    </w:rPr>
  </w:style>
  <w:style w:type="paragraph" w:styleId="DocumentMap">
    <w:name w:val="Document Map"/>
    <w:basedOn w:val="Normal"/>
    <w:link w:val="DocumentMapChar"/>
    <w:uiPriority w:val="99"/>
    <w:semiHidden/>
    <w:unhideWhenUsed/>
    <w:rsid w:val="005665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6557"/>
    <w:rPr>
      <w:rFonts w:ascii="Lucida Grande" w:hAnsi="Lucida Grande" w:cs="Lucida Grande"/>
    </w:rPr>
  </w:style>
  <w:style w:type="paragraph" w:customStyle="1" w:styleId="Emphasis1">
    <w:name w:val="Emphasis1"/>
    <w:basedOn w:val="Normal"/>
    <w:link w:val="Emphasis"/>
    <w:autoRedefine/>
    <w:uiPriority w:val="20"/>
    <w:qFormat/>
    <w:rsid w:val="0056655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csis.org/files/publication/twq12SummerWrigh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14823</Words>
  <Characters>82122</Characters>
  <Application>Microsoft Office Word</Application>
  <DocSecurity>0</DocSecurity>
  <Lines>1140</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2</cp:revision>
  <dcterms:created xsi:type="dcterms:W3CDTF">2021-09-18T19:20:00Z</dcterms:created>
  <dcterms:modified xsi:type="dcterms:W3CDTF">2021-09-18T20:52:00Z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