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10C0A" w14:textId="3843031B" w:rsidR="00141D65" w:rsidRDefault="00141D65" w:rsidP="00141D65">
      <w:pPr>
        <w:pStyle w:val="Heading1"/>
      </w:pPr>
      <w:r>
        <w:t>1AC-damus-NOVDEC</w:t>
      </w:r>
    </w:p>
    <w:p w14:paraId="7DDAEF75" w14:textId="0ED0AECC" w:rsidR="00F53A05" w:rsidRDefault="00F53A05" w:rsidP="00F53A05">
      <w:pPr>
        <w:pStyle w:val="Heading3"/>
      </w:pPr>
      <w:r>
        <w:lastRenderedPageBreak/>
        <w:t>Framework</w:t>
      </w:r>
    </w:p>
    <w:p w14:paraId="6C116805" w14:textId="77777777" w:rsidR="00F53A05" w:rsidRPr="00D47E2B" w:rsidRDefault="00F53A05" w:rsidP="00F53A05">
      <w:pPr>
        <w:pStyle w:val="Heading4"/>
      </w:pPr>
      <w:r>
        <w:t>the standard is maximizing expected wellbeing</w:t>
      </w:r>
    </w:p>
    <w:p w14:paraId="72D08B9D" w14:textId="77777777" w:rsidR="00F53A05" w:rsidRDefault="00F53A05" w:rsidP="00F53A05">
      <w:pPr>
        <w:pStyle w:val="Heading4"/>
      </w:pPr>
      <w:r>
        <w:t xml:space="preserve">1] only it can explain degrees of wrongness- it is worse to kill thousands than to steal a quarter- either ethical theories cannot explain comparative badness, or it collapses </w:t>
      </w:r>
    </w:p>
    <w:p w14:paraId="4588F35B" w14:textId="77777777" w:rsidR="00F53A05" w:rsidRPr="001F25AD" w:rsidRDefault="00F53A05" w:rsidP="00F53A05">
      <w:pPr>
        <w:pStyle w:val="Heading4"/>
      </w:pPr>
      <w:r>
        <w:t xml:space="preserve">2] risks </w:t>
      </w:r>
      <w:proofErr w:type="gramStart"/>
      <w:r>
        <w:t>breaks</w:t>
      </w:r>
      <w:proofErr w:type="gramEnd"/>
      <w:r>
        <w:t xml:space="preserve"> all non-consequentialist moral theories since all actions have some non-zero chance of causing a rights violation- that prevents evaluation of potential harms- only util solves- it can weigh probability times expected value </w:t>
      </w:r>
    </w:p>
    <w:p w14:paraId="54C948BC" w14:textId="50986229" w:rsidR="00F53A05" w:rsidRDefault="00F53A05" w:rsidP="00F53A05">
      <w:pPr>
        <w:pStyle w:val="Heading4"/>
      </w:pPr>
      <w:r>
        <w:t>3] actor spec-</w:t>
      </w:r>
      <w:r>
        <w:t xml:space="preserve"> </w:t>
      </w:r>
      <w:r>
        <w:t xml:space="preserve">gov’ts </w:t>
      </w:r>
      <w:proofErr w:type="gramStart"/>
      <w:r>
        <w:t>have to</w:t>
      </w:r>
      <w:proofErr w:type="gramEnd"/>
      <w:r>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071B7504" w14:textId="58BA31CE" w:rsidR="00F53A05" w:rsidRPr="00F53A05" w:rsidRDefault="00F53A05" w:rsidP="00F53A05">
      <w:pPr>
        <w:pStyle w:val="Heading4"/>
      </w:pPr>
      <w:r>
        <w:t>4] existential threats outweigh</w:t>
      </w:r>
      <w:proofErr w:type="gramStart"/>
      <w:r>
        <w:t xml:space="preserve">- </w:t>
      </w:r>
      <w:r>
        <w:rPr>
          <w:rFonts w:cs="Times New Roman"/>
        </w:rPr>
        <w:t xml:space="preserve"> e</w:t>
      </w:r>
      <w:r w:rsidRPr="00A57AD1">
        <w:rPr>
          <w:rFonts w:cs="Times New Roman"/>
        </w:rPr>
        <w:t>xtinction</w:t>
      </w:r>
      <w:proofErr w:type="gramEnd"/>
      <w:r w:rsidRPr="00A57AD1">
        <w:rPr>
          <w:rFonts w:cs="Times New Roman"/>
        </w:rPr>
        <w:t xml:space="preserve"> o/ws under any framework</w:t>
      </w:r>
      <w:r>
        <w:rPr>
          <w:rFonts w:cs="Times New Roman"/>
        </w:rPr>
        <w:t>- moral uncertainty and future gens</w:t>
      </w:r>
    </w:p>
    <w:p w14:paraId="4364E0E3" w14:textId="77777777" w:rsidR="00F53A05" w:rsidRDefault="00F53A05" w:rsidP="00F53A05">
      <w:r w:rsidRPr="00A57AD1">
        <w:rPr>
          <w:rStyle w:val="Style13ptBold"/>
        </w:rPr>
        <w:t>Pummer 15</w:t>
      </w:r>
      <w:r w:rsidRPr="00A57AD1">
        <w:t xml:space="preserve"> — (Theron Pummer, Junior Research Fellow in Philosophy at St. Anne's College, University of Oxford, “Moral Agreement on Saving the </w:t>
      </w:r>
      <w:proofErr w:type="gramStart"/>
      <w:r w:rsidRPr="00A57AD1">
        <w:t>World“</w:t>
      </w:r>
      <w:proofErr w:type="gramEnd"/>
      <w:r w:rsidRPr="00A57AD1">
        <w:t>, Practical Ethics University of Oxford, 5-18-2015, Available Online at http://blog.practicalethics.ox.ac.uk/2015/05/moral-agreement-on-saving-the-world/, accessed 7-2-2018, HKR-AM) **we do not endorse ableist language=</w:t>
      </w:r>
      <w:r>
        <w:t xml:space="preserve"> </w:t>
      </w:r>
    </w:p>
    <w:p w14:paraId="1014346B" w14:textId="77777777" w:rsidR="00F53A05" w:rsidRPr="00A57AD1" w:rsidRDefault="00F53A05" w:rsidP="00F53A05"/>
    <w:p w14:paraId="722B9913" w14:textId="77777777" w:rsidR="00F53A05" w:rsidRPr="00A57AD1" w:rsidRDefault="00F53A05" w:rsidP="00F53A05">
      <w:pPr>
        <w:rPr>
          <w:sz w:val="16"/>
        </w:rPr>
      </w:pPr>
      <w:r w:rsidRPr="00A57AD1">
        <w:rPr>
          <w:rStyle w:val="StyleUnderline"/>
        </w:rPr>
        <w:t>There appears to be lot of disagreement in moral philosophy.</w:t>
      </w:r>
      <w:r w:rsidRPr="00A57AD1">
        <w:rPr>
          <w:sz w:val="16"/>
        </w:rPr>
        <w:t xml:space="preserve"> Whether these many apparent disagreements are deep and irresolvable, I believe </w:t>
      </w:r>
      <w:r w:rsidRPr="00A57AD1">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Underline"/>
        </w:rPr>
        <w:t xml:space="preserve">. If the happiness or well-being of possible future people is just as important as that of people who already exist, and if they would have good lives, it is not hard to see how </w:t>
      </w:r>
      <w:r w:rsidRPr="00A57AD1">
        <w:rPr>
          <w:rStyle w:val="StyleUnderline"/>
          <w:highlight w:val="yellow"/>
        </w:rPr>
        <w:t>reducing existential risk is</w:t>
      </w:r>
      <w:r w:rsidRPr="00A57AD1">
        <w:rPr>
          <w:rStyle w:val="StyleUnderline"/>
        </w:rPr>
        <w:t xml:space="preserve"> easily </w:t>
      </w:r>
      <w:r w:rsidRPr="00A57AD1">
        <w:rPr>
          <w:rStyle w:val="StyleUnderline"/>
          <w:highlight w:val="yellow"/>
        </w:rPr>
        <w:t>the most important</w:t>
      </w:r>
      <w:r w:rsidRPr="00A57AD1">
        <w:rPr>
          <w:rStyle w:val="StyleUnderline"/>
        </w:rPr>
        <w:t xml:space="preserve"> thing in the whole world. This is for the familiar reason that there are so many people who could exist in the future – </w:t>
      </w:r>
      <w:r w:rsidRPr="00A57AD1">
        <w:rPr>
          <w:rStyle w:val="StyleUnderline"/>
          <w:highlight w:val="yellow"/>
        </w:rPr>
        <w:t>there are</w:t>
      </w:r>
      <w:r w:rsidRPr="00A57AD1">
        <w:rPr>
          <w:rStyle w:val="StyleUnderline"/>
        </w:rPr>
        <w:t xml:space="preserve"> </w:t>
      </w:r>
      <w:r w:rsidRPr="00A57AD1">
        <w:rPr>
          <w:rStyle w:val="StyleUnderline"/>
          <w:highlight w:val="yellow"/>
        </w:rPr>
        <w:t>trillions upon trillions</w:t>
      </w:r>
      <w:r w:rsidRPr="00A57AD1">
        <w:rPr>
          <w:rStyle w:val="StyleUnderline"/>
        </w:rPr>
        <w:t>… upon trillions.</w:t>
      </w:r>
      <w:r w:rsidRPr="00A57AD1">
        <w:rPr>
          <w:sz w:val="16"/>
        </w:rPr>
        <w:t xml:space="preserve"> </w:t>
      </w:r>
      <w:r w:rsidRPr="00A57AD1">
        <w:rPr>
          <w:rStyle w:val="StyleUnderline"/>
        </w:rPr>
        <w:t xml:space="preserve">There are so many possible </w:t>
      </w:r>
      <w:r w:rsidRPr="00A57AD1">
        <w:rPr>
          <w:rStyle w:val="StyleUnderline"/>
          <w:highlight w:val="yellow"/>
        </w:rPr>
        <w:t>future people</w:t>
      </w:r>
      <w:r w:rsidRPr="00A57AD1">
        <w:rPr>
          <w:rStyle w:val="StyleUnderline"/>
        </w:rPr>
        <w:t xml:space="preserve"> that reducing existential risk is arguably the most important thing in the world,</w:t>
      </w:r>
      <w:r w:rsidRPr="00A57AD1">
        <w:rPr>
          <w:sz w:val="16"/>
        </w:rPr>
        <w:t xml:space="preserve"> </w:t>
      </w:r>
      <w:r w:rsidRPr="00A57AD1">
        <w:rPr>
          <w:rStyle w:val="StyleUnderline"/>
          <w:highlight w:val="yellow"/>
        </w:rPr>
        <w:t>even if the well-being</w:t>
      </w:r>
      <w:r w:rsidRPr="00A57AD1">
        <w:rPr>
          <w:rStyle w:val="StyleUnderline"/>
        </w:rPr>
        <w:t xml:space="preserve"> of these possible people </w:t>
      </w:r>
      <w:r w:rsidRPr="00A57AD1">
        <w:rPr>
          <w:rStyle w:val="StyleUnderline"/>
          <w:highlight w:val="yellow"/>
        </w:rPr>
        <w:t>were</w:t>
      </w:r>
      <w:r w:rsidRPr="00A57AD1">
        <w:rPr>
          <w:rStyle w:val="StyleUnderline"/>
        </w:rPr>
        <w:t xml:space="preserve"> </w:t>
      </w:r>
      <w:r w:rsidRPr="00A57AD1">
        <w:rPr>
          <w:rStyle w:val="StyleUnderline"/>
          <w:highlight w:val="yellow"/>
        </w:rPr>
        <w:t>given</w:t>
      </w:r>
      <w:r w:rsidRPr="00A57AD1">
        <w:rPr>
          <w:rStyle w:val="StyleUnderline"/>
        </w:rPr>
        <w:t xml:space="preserve"> only </w:t>
      </w:r>
      <w:r w:rsidRPr="00A57AD1">
        <w:rPr>
          <w:rStyle w:val="StyleUnderline"/>
          <w:highlight w:val="yellow"/>
        </w:rPr>
        <w:t xml:space="preserve">0.001% </w:t>
      </w:r>
      <w:r w:rsidRPr="00A57AD1">
        <w:rPr>
          <w:rStyle w:val="StyleUnderline"/>
        </w:rPr>
        <w:t xml:space="preserve">as much </w:t>
      </w:r>
      <w:r w:rsidRPr="00A57AD1">
        <w:rPr>
          <w:rStyle w:val="StyleUnderline"/>
          <w:highlight w:val="yellow"/>
        </w:rPr>
        <w:t>weight</w:t>
      </w:r>
      <w:r w:rsidRPr="00A57AD1">
        <w:rPr>
          <w:rStyle w:val="StyleUnderline"/>
        </w:rPr>
        <w:t xml:space="preserve"> as that of existing people</w:t>
      </w:r>
      <w:r w:rsidRPr="00A57AD1">
        <w:rPr>
          <w:sz w:val="16"/>
        </w:rPr>
        <w:t xml:space="preserve">. Even on a wholly person-affecting view – according to which there’s nothing (apart from effects on existing </w:t>
      </w:r>
      <w:r w:rsidRPr="00A57AD1">
        <w:rPr>
          <w:sz w:val="16"/>
        </w:rPr>
        <w:lastRenderedPageBreak/>
        <w:t xml:space="preserve">people) to be said in favor of creating happy people – the case for reducing existential risk is very strong. As noted in this seminal paper, this case is strengthened by the fact that </w:t>
      </w:r>
      <w:r w:rsidRPr="00A57AD1">
        <w:rPr>
          <w:rStyle w:val="StyleUnderline"/>
        </w:rPr>
        <w:t xml:space="preserve">there’s a good chance that many existing people will, with the aid of life-extension technology, live very long and very </w:t>
      </w:r>
      <w:proofErr w:type="gramStart"/>
      <w:r w:rsidRPr="00A57AD1">
        <w:rPr>
          <w:rStyle w:val="StyleUnderline"/>
        </w:rPr>
        <w:t>high quality</w:t>
      </w:r>
      <w:proofErr w:type="gramEnd"/>
      <w:r w:rsidRPr="00A57AD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A57AD1">
        <w:rPr>
          <w:rStyle w:val="StyleUnderline"/>
          <w:highlight w:val="yellow"/>
        </w:rPr>
        <w:t xml:space="preserve">Non-consequentialism </w:t>
      </w:r>
      <w:r w:rsidRPr="00A57AD1">
        <w:rPr>
          <w:rStyle w:val="StyleUnderline"/>
        </w:rPr>
        <w:t xml:space="preserve">is the view that there’s more that determines rightness than the goodness of consequences or outcomes; it </w:t>
      </w:r>
      <w:r w:rsidRPr="00A57AD1">
        <w:rPr>
          <w:rStyle w:val="StyleUnderline"/>
          <w:highlight w:val="yellow"/>
        </w:rPr>
        <w:t>is not</w:t>
      </w:r>
      <w:r w:rsidRPr="00A57AD1">
        <w:rPr>
          <w:rStyle w:val="StyleUnderline"/>
        </w:rPr>
        <w:t xml:space="preserve"> the view </w:t>
      </w:r>
      <w:r w:rsidRPr="00A57AD1">
        <w:rPr>
          <w:rStyle w:val="StyleUnderline"/>
          <w:highlight w:val="yellow"/>
        </w:rPr>
        <w:t>that the latter don’t matter</w:t>
      </w:r>
      <w:r w:rsidRPr="00A57AD1">
        <w:rPr>
          <w:rStyle w:val="StyleUnderline"/>
        </w:rPr>
        <w:t xml:space="preserve">. Even John Rawls wrote, “All ethical doctrines worth our attention take consequences into account in judging rightness. One which did not would simply be irrational, crazy.” </w:t>
      </w:r>
      <w:r w:rsidRPr="00A57AD1">
        <w:rPr>
          <w:rStyle w:val="StyleUnderline"/>
          <w:highlight w:val="yellow"/>
        </w:rPr>
        <w:t>Minimally plausible versions of deont</w:t>
      </w:r>
      <w:r w:rsidRPr="00A57AD1">
        <w:rPr>
          <w:rStyle w:val="StyleUnderline"/>
        </w:rPr>
        <w:t xml:space="preserve">ology </w:t>
      </w:r>
      <w:r w:rsidRPr="00A57AD1">
        <w:rPr>
          <w:rStyle w:val="StyleUnderline"/>
          <w:highlight w:val="yellow"/>
        </w:rPr>
        <w:t>and virtue ethics must be concerned</w:t>
      </w:r>
      <w:r w:rsidRPr="00A57AD1">
        <w:rPr>
          <w:rStyle w:val="StyleUnderline"/>
        </w:rPr>
        <w:t xml:space="preserve"> in part </w:t>
      </w:r>
      <w:r w:rsidRPr="00A57AD1">
        <w:rPr>
          <w:rStyle w:val="StyleUnderline"/>
          <w:highlight w:val="yellow"/>
        </w:rPr>
        <w:t>with promoting the good</w:t>
      </w:r>
      <w:r w:rsidRPr="00A57AD1">
        <w:rPr>
          <w:rStyle w:val="StyleUnderline"/>
        </w:rPr>
        <w:t xml:space="preserve">, from an impartial point of view. They’d thus </w:t>
      </w:r>
      <w:r w:rsidRPr="00A57AD1">
        <w:rPr>
          <w:rStyle w:val="StyleUnderline"/>
          <w:highlight w:val="yellow"/>
        </w:rPr>
        <w:t>imply</w:t>
      </w:r>
      <w:r w:rsidRPr="00A57AD1">
        <w:rPr>
          <w:rStyle w:val="StyleUnderline"/>
        </w:rPr>
        <w:t xml:space="preserve"> very </w:t>
      </w:r>
      <w:r w:rsidRPr="00A57AD1">
        <w:rPr>
          <w:rStyle w:val="StyleUnderline"/>
          <w:highlight w:val="yellow"/>
        </w:rPr>
        <w:t>strong reasons to reduce existential risk</w:t>
      </w:r>
      <w:r w:rsidRPr="00A57AD1">
        <w:rPr>
          <w:rStyle w:val="Style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A57AD1">
        <w:rPr>
          <w:sz w:val="16"/>
        </w:rPr>
        <w:t>consists</w:t>
      </w:r>
      <w:proofErr w:type="gramEnd"/>
      <w:r w:rsidRPr="00A57AD1">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57AD1">
        <w:rPr>
          <w:sz w:val="16"/>
        </w:rPr>
        <w:t>actually desires</w:t>
      </w:r>
      <w:proofErr w:type="gramEnd"/>
      <w:r w:rsidRPr="00A57AD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A57AD1">
        <w:rPr>
          <w:sz w:val="16"/>
        </w:rPr>
        <w:t>all of</w:t>
      </w:r>
      <w:proofErr w:type="gramEnd"/>
      <w:r w:rsidRPr="00A57AD1">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Underline"/>
        </w:rPr>
        <w:t xml:space="preserve">We should also </w:t>
      </w:r>
      <w:proofErr w:type="gramStart"/>
      <w:r w:rsidRPr="00A57AD1">
        <w:rPr>
          <w:rStyle w:val="StyleUnderline"/>
        </w:rPr>
        <w:t>take into account</w:t>
      </w:r>
      <w:proofErr w:type="gramEnd"/>
      <w:r w:rsidRPr="00A57AD1">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57AD1">
        <w:rPr>
          <w:sz w:val="16"/>
        </w:rPr>
        <w:t>. But even those (hedonistic egoists) who disagree should have a significant level of confidence that they are mistaken, and that one of the above views is correct</w:t>
      </w:r>
      <w:r w:rsidRPr="00A57AD1">
        <w:rPr>
          <w:rStyle w:val="StyleUnderline"/>
        </w:rPr>
        <w:t xml:space="preserve">. </w:t>
      </w:r>
      <w:r w:rsidRPr="00A57AD1">
        <w:rPr>
          <w:rStyle w:val="StyleUnderline"/>
          <w:highlight w:val="yellow"/>
        </w:rPr>
        <w:t xml:space="preserve">Even if they were 90% sure </w:t>
      </w:r>
      <w:r w:rsidRPr="00A57AD1">
        <w:rPr>
          <w:rStyle w:val="StyleUnderline"/>
        </w:rPr>
        <w:t xml:space="preserve">that their view is the correct one (and 10% sure that one of these other ones is correct), </w:t>
      </w:r>
      <w:r w:rsidRPr="00A57AD1">
        <w:rPr>
          <w:rStyle w:val="StyleUnderline"/>
          <w:highlight w:val="yellow"/>
        </w:rPr>
        <w:t xml:space="preserve">they would have </w:t>
      </w:r>
      <w:proofErr w:type="gramStart"/>
      <w:r w:rsidRPr="00A57AD1">
        <w:rPr>
          <w:rStyle w:val="StyleUnderline"/>
        </w:rPr>
        <w:t>pretty strong</w:t>
      </w:r>
      <w:proofErr w:type="gramEnd"/>
      <w:r w:rsidRPr="00A57AD1">
        <w:rPr>
          <w:rStyle w:val="StyleUnderline"/>
        </w:rPr>
        <w:t xml:space="preserve"> </w:t>
      </w:r>
      <w:r w:rsidRPr="00A57AD1">
        <w:rPr>
          <w:rStyle w:val="StyleUnderline"/>
          <w:highlight w:val="yellow"/>
        </w:rPr>
        <w:t xml:space="preserve">reason, from </w:t>
      </w:r>
      <w:r w:rsidRPr="00A57AD1">
        <w:rPr>
          <w:rStyle w:val="StyleUnderline"/>
        </w:rPr>
        <w:t xml:space="preserve">the standpoint of </w:t>
      </w:r>
      <w:r w:rsidRPr="00A57AD1">
        <w:rPr>
          <w:rStyle w:val="StyleUnderline"/>
          <w:highlight w:val="yellow"/>
        </w:rPr>
        <w:t>moral uncertainty, to reduce existential risk</w:t>
      </w:r>
      <w:r w:rsidRPr="00A57AD1">
        <w:rPr>
          <w:rStyle w:val="StyleUnderline"/>
        </w:rPr>
        <w:t xml:space="preserve">. Perhaps most disturbingly still, even if we are only 1% sure that the well-being of possible future people matters, it is at least arguable that, </w:t>
      </w:r>
      <w:r w:rsidRPr="00A57AD1">
        <w:rPr>
          <w:rStyle w:val="StyleUnderline"/>
        </w:rPr>
        <w:lastRenderedPageBreak/>
        <w:t>from the standpoint of moral uncertainty, reducing existential risk is the most important thing in the world</w:t>
      </w:r>
      <w:r w:rsidRPr="00A57AD1">
        <w:rPr>
          <w:sz w:val="16"/>
        </w:rPr>
        <w:t xml:space="preserve">. Again, this is largely </w:t>
      </w:r>
      <w:proofErr w:type="gramStart"/>
      <w:r w:rsidRPr="00A57AD1">
        <w:rPr>
          <w:sz w:val="16"/>
        </w:rPr>
        <w:t>for the reason that</w:t>
      </w:r>
      <w:proofErr w:type="gramEnd"/>
      <w:r w:rsidRPr="00A57AD1">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A57AD1">
        <w:rPr>
          <w:sz w:val="16"/>
        </w:rPr>
        <w:t>fairly implausible</w:t>
      </w:r>
      <w:proofErr w:type="gramEnd"/>
      <w:r w:rsidRPr="00A57AD1">
        <w:rPr>
          <w:sz w:val="16"/>
        </w:rPr>
        <w:t xml:space="preserve"> views. And even if things did not go well for our ancestors, I am optimistic that they will overall go fantastically well for our </w:t>
      </w:r>
      <w:proofErr w:type="gramStart"/>
      <w:r w:rsidRPr="00A57AD1">
        <w:rPr>
          <w:sz w:val="16"/>
        </w:rPr>
        <w:t>descendants, if</w:t>
      </w:r>
      <w:proofErr w:type="gramEnd"/>
      <w:r w:rsidRPr="00A57AD1">
        <w:rPr>
          <w:sz w:val="16"/>
        </w:rPr>
        <w:t xml:space="preserve"> we allow them to. I suspect that most of us alive today – at least those of us not suffering from extreme illness or poverty – have lives that are well worth living, and that things will continue to improve. </w:t>
      </w:r>
      <w:r w:rsidRPr="00A57AD1">
        <w:rPr>
          <w:rStyle w:val="Style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57AD1">
        <w:rPr>
          <w:sz w:val="16"/>
        </w:rPr>
        <w:t>.” (From chapter 36 of On What Matters)</w:t>
      </w:r>
    </w:p>
    <w:p w14:paraId="0D9C748D" w14:textId="77777777" w:rsidR="00F53A05" w:rsidRDefault="00F53A05" w:rsidP="00F53A05">
      <w:pPr>
        <w:pStyle w:val="Heading4"/>
      </w:pPr>
      <w:r>
        <w:t xml:space="preserve">C] prereq to their offense- it forecloses all future value and causes massive structural violence </w:t>
      </w:r>
    </w:p>
    <w:p w14:paraId="76CE86AC" w14:textId="77777777" w:rsidR="00F53A05" w:rsidRPr="00F53A05" w:rsidRDefault="00F53A05" w:rsidP="00F53A05"/>
    <w:p w14:paraId="0F2DCD9F" w14:textId="533F2388" w:rsidR="00141D65" w:rsidRDefault="00F53A05" w:rsidP="00141D65">
      <w:pPr>
        <w:pStyle w:val="Heading3"/>
      </w:pPr>
      <w:r>
        <w:lastRenderedPageBreak/>
        <w:t>Advantage</w:t>
      </w:r>
    </w:p>
    <w:p w14:paraId="6B3612AB" w14:textId="2E783A74" w:rsidR="00141D65" w:rsidRPr="009C7A92" w:rsidRDefault="00141D65" w:rsidP="00141D65">
      <w:pPr>
        <w:pStyle w:val="Heading4"/>
      </w:pPr>
      <w:r>
        <w:t xml:space="preserve">The member nations of the European Union ought to </w:t>
      </w:r>
      <w:proofErr w:type="gramStart"/>
      <w:r>
        <w:t>recognize</w:t>
      </w:r>
      <w:r w:rsidR="002B5AD1">
        <w:t> </w:t>
      </w:r>
      <w:r>
        <w:t xml:space="preserve"> and</w:t>
      </w:r>
      <w:proofErr w:type="gramEnd"/>
      <w:r>
        <w:t xml:space="preserve"> unconditional right of workers to strike. </w:t>
      </w:r>
    </w:p>
    <w:p w14:paraId="14771605" w14:textId="77777777" w:rsidR="00141D65" w:rsidRPr="00C06347" w:rsidRDefault="00141D65" w:rsidP="00141D65"/>
    <w:p w14:paraId="379486DF" w14:textId="77777777" w:rsidR="00141D65" w:rsidRPr="00DE376C" w:rsidRDefault="00141D65" w:rsidP="00141D65">
      <w:pPr>
        <w:pStyle w:val="Heading4"/>
      </w:pPr>
      <w:r>
        <w:t xml:space="preserve">Strike rights are </w:t>
      </w:r>
      <w:r>
        <w:rPr>
          <w:u w:val="single"/>
        </w:rPr>
        <w:t>backsliding</w:t>
      </w:r>
      <w:r>
        <w:t xml:space="preserve"> in Eastern Europe – </w:t>
      </w:r>
      <w:r>
        <w:rPr>
          <w:u w:val="single"/>
        </w:rPr>
        <w:t>especially</w:t>
      </w:r>
      <w:r>
        <w:t xml:space="preserve"> after COVID</w:t>
      </w:r>
    </w:p>
    <w:p w14:paraId="5806F6AC" w14:textId="77777777" w:rsidR="00141D65" w:rsidRPr="00267FDE" w:rsidRDefault="00141D65" w:rsidP="00141D65">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E320046" w14:textId="77777777" w:rsidR="00141D65" w:rsidRPr="00DE376C" w:rsidRDefault="00141D65" w:rsidP="00141D65">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7F414475" w14:textId="77777777" w:rsidR="00141D65" w:rsidRPr="00DE376C" w:rsidRDefault="00141D65" w:rsidP="00141D65">
      <w:pPr>
        <w:rPr>
          <w:sz w:val="16"/>
        </w:rPr>
      </w:pPr>
      <w:r w:rsidRPr="00DE376C">
        <w:rPr>
          <w:sz w:val="16"/>
        </w:rPr>
        <w:t xml:space="preserve">Over the last year, the European Trade Union Confederation has been receiving alarming reports of union rights violations—of obstacles, </w:t>
      </w:r>
      <w:proofErr w:type="gramStart"/>
      <w:r w:rsidRPr="00DE376C">
        <w:rPr>
          <w:sz w:val="16"/>
        </w:rPr>
        <w:t>victimisation</w:t>
      </w:r>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05EC4434" w14:textId="77777777" w:rsidR="00141D65" w:rsidRPr="00DE376C" w:rsidRDefault="00141D65" w:rsidP="00141D65">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54013091" w14:textId="77777777" w:rsidR="00141D65" w:rsidRPr="00DE376C" w:rsidRDefault="00141D65" w:rsidP="00141D65">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4CB114EC" w14:textId="77777777" w:rsidR="00141D65" w:rsidRPr="00DE376C" w:rsidRDefault="00141D65" w:rsidP="00141D65">
      <w:pPr>
        <w:rPr>
          <w:sz w:val="16"/>
        </w:rPr>
      </w:pPr>
      <w:r w:rsidRPr="00DE376C">
        <w:rPr>
          <w:sz w:val="16"/>
        </w:rPr>
        <w:t>Legally binding</w:t>
      </w:r>
    </w:p>
    <w:p w14:paraId="407C914E" w14:textId="77777777" w:rsidR="00141D65" w:rsidRPr="00DE376C" w:rsidRDefault="00141D65" w:rsidP="00141D65">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05DF2293" w14:textId="77777777" w:rsidR="00141D65" w:rsidRPr="00DE376C" w:rsidRDefault="00141D65" w:rsidP="00141D65">
      <w:pPr>
        <w:rPr>
          <w:sz w:val="16"/>
        </w:rPr>
      </w:pPr>
      <w:r w:rsidRPr="00DE376C">
        <w:rPr>
          <w:sz w:val="16"/>
        </w:rPr>
        <w:t>The ILO Committee on Freedom of Association Digest of Case Law affirms:</w:t>
      </w:r>
    </w:p>
    <w:p w14:paraId="5C3E0E95" w14:textId="77777777" w:rsidR="00141D65" w:rsidRPr="00DE376C" w:rsidRDefault="00141D65" w:rsidP="00141D65">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53C25846" w14:textId="77777777" w:rsidR="00141D65" w:rsidRPr="00DE376C" w:rsidRDefault="00141D65" w:rsidP="00141D65">
      <w:pPr>
        <w:rPr>
          <w:sz w:val="16"/>
        </w:rPr>
      </w:pPr>
      <w:r w:rsidRPr="00DE376C">
        <w:rPr>
          <w:sz w:val="16"/>
        </w:rPr>
        <w:t xml:space="preserve">Yet ‘interference’ is happening throughout Europe. Union representatives are being victimised, </w:t>
      </w:r>
      <w:proofErr w:type="gramStart"/>
      <w:r w:rsidRPr="00DE376C">
        <w:rPr>
          <w:sz w:val="16"/>
        </w:rPr>
        <w:t>detained</w:t>
      </w:r>
      <w:proofErr w:type="gramEnd"/>
      <w:r w:rsidRPr="00DE376C">
        <w:rPr>
          <w:sz w:val="16"/>
        </w:rPr>
        <w:t xml:space="preserve"> or denied the right to communicate with the workers they represent.</w:t>
      </w:r>
    </w:p>
    <w:p w14:paraId="61C14FB7" w14:textId="77777777" w:rsidR="00141D65" w:rsidRPr="00DE376C" w:rsidRDefault="00141D65" w:rsidP="00141D65">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501C1AF6" w14:textId="77777777" w:rsidR="00141D65" w:rsidRPr="00DE376C" w:rsidRDefault="00141D65" w:rsidP="00141D65">
      <w:pPr>
        <w:rPr>
          <w:sz w:val="16"/>
        </w:rPr>
      </w:pPr>
      <w:r w:rsidRPr="00DE376C">
        <w:rPr>
          <w:sz w:val="16"/>
        </w:rPr>
        <w:lastRenderedPageBreak/>
        <w:t>Growing evidence</w:t>
      </w:r>
    </w:p>
    <w:p w14:paraId="61433664" w14:textId="77777777" w:rsidR="00141D65" w:rsidRPr="00DE376C" w:rsidRDefault="00141D65" w:rsidP="00141D65">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6A8A912A" w14:textId="77777777" w:rsidR="00141D65" w:rsidRPr="00DE376C" w:rsidRDefault="00141D65" w:rsidP="00141D65">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60EFD53E" w14:textId="77777777" w:rsidR="00141D65" w:rsidRPr="00DE376C" w:rsidRDefault="00141D65" w:rsidP="00141D65">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6BD49552" w14:textId="77777777" w:rsidR="00141D65" w:rsidRPr="00DE376C" w:rsidRDefault="00141D65" w:rsidP="00141D65">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557156E9" w14:textId="77777777" w:rsidR="00141D65" w:rsidRPr="00DE376C" w:rsidRDefault="00141D65" w:rsidP="00141D65">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782006AD" w14:textId="77777777" w:rsidR="00141D65" w:rsidRPr="001D4DEF" w:rsidRDefault="00141D65" w:rsidP="00141D65">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7FAD1979" w14:textId="77777777" w:rsidR="00141D65" w:rsidRPr="006861E1" w:rsidRDefault="00141D65" w:rsidP="00141D65">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2EB73643" w14:textId="77777777" w:rsidR="00141D65" w:rsidRPr="006861E1" w:rsidRDefault="00141D65" w:rsidP="00141D65">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w:t>
      </w:r>
      <w:r w:rsidRPr="006861E1">
        <w:rPr>
          <w:rStyle w:val="StyleUnderline"/>
        </w:rPr>
        <w:lastRenderedPageBreak/>
        <w:t xml:space="preserve">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45A97331" w14:textId="77777777" w:rsidR="00141D65" w:rsidRPr="001D4DEF" w:rsidRDefault="00141D65" w:rsidP="00141D65">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10B50A40" w14:textId="77777777" w:rsidR="00141D65" w:rsidRPr="001D4DEF" w:rsidRDefault="00141D65" w:rsidP="00141D65">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C56FEDD" w14:textId="77777777" w:rsidR="00141D65" w:rsidRPr="00FB670C" w:rsidRDefault="00141D65" w:rsidP="00141D65">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007C0DF3" w14:textId="77777777" w:rsidR="00141D65" w:rsidRPr="00FB670C" w:rsidRDefault="00141D65" w:rsidP="00141D65">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322FD674" w14:textId="77777777" w:rsidR="00141D65" w:rsidRPr="001D4DEF" w:rsidRDefault="00141D65" w:rsidP="00141D65">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7042FC4D" w14:textId="77777777" w:rsidR="00141D65" w:rsidRPr="001D4DEF" w:rsidRDefault="00141D65" w:rsidP="00141D65">
      <w:pPr>
        <w:rPr>
          <w:rStyle w:val="StyleUnderline"/>
        </w:rPr>
      </w:pPr>
      <w:proofErr w:type="gramStart"/>
      <w:r w:rsidRPr="001D4DEF">
        <w:rPr>
          <w:sz w:val="16"/>
        </w:rPr>
        <w:lastRenderedPageBreak/>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54D60B59" w14:textId="77777777" w:rsidR="00141D65" w:rsidRPr="001D4DEF" w:rsidRDefault="00141D65" w:rsidP="00141D65">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327E30D2" w14:textId="77777777" w:rsidR="00141D65" w:rsidRPr="001D4DEF" w:rsidRDefault="00141D65" w:rsidP="00141D65">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2E23B9D0" w14:textId="77777777" w:rsidR="00141D65" w:rsidRPr="001D4DEF" w:rsidRDefault="00141D65" w:rsidP="00141D65">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 xml:space="preserve">control the activities of civil </w:t>
      </w:r>
      <w:r w:rsidRPr="001D4DEF">
        <w:rPr>
          <w:rStyle w:val="StyleUnderline"/>
        </w:rPr>
        <w:lastRenderedPageBreak/>
        <w:t>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2B9C2C04" w14:textId="77777777" w:rsidR="00141D65" w:rsidRPr="001D4DEF" w:rsidRDefault="00141D65" w:rsidP="00141D65">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1516BEC" w14:textId="77777777" w:rsidR="00141D65" w:rsidRPr="001D4DEF" w:rsidRDefault="00141D65" w:rsidP="00141D65">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4BA607BD" w14:textId="77777777" w:rsidR="00141D65" w:rsidRPr="006109DE" w:rsidRDefault="00141D65" w:rsidP="00141D65">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3B83B0AE" w14:textId="77777777" w:rsidR="00141D65" w:rsidRPr="00471777" w:rsidRDefault="00141D65" w:rsidP="00141D65">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461DE6F1" w14:textId="77777777" w:rsidR="00141D65" w:rsidRPr="00E03BEC" w:rsidRDefault="00141D65" w:rsidP="00141D65">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04317C54" w14:textId="77777777" w:rsidR="00141D65" w:rsidRPr="00E03BEC" w:rsidRDefault="00141D65" w:rsidP="00141D65">
      <w:pPr>
        <w:rPr>
          <w:sz w:val="16"/>
        </w:rPr>
      </w:pPr>
      <w:r w:rsidRPr="00E03BEC">
        <w:rPr>
          <w:sz w:val="16"/>
        </w:rPr>
        <w:lastRenderedPageBreak/>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797B4EA5" w14:textId="77777777" w:rsidR="00141D65" w:rsidRPr="00E03BEC" w:rsidRDefault="00141D65" w:rsidP="00141D65">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A850F9F" w14:textId="77777777" w:rsidR="00141D65" w:rsidRPr="00E03BEC" w:rsidRDefault="00141D65" w:rsidP="00141D65">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2DB50E05" w14:textId="77777777" w:rsidR="00141D65" w:rsidRPr="00E03BEC" w:rsidRDefault="00141D65" w:rsidP="00141D65">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5E7A5B1" w14:textId="77777777" w:rsidR="00141D65" w:rsidRPr="004214F7" w:rsidRDefault="00141D65" w:rsidP="00141D65">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72CC42E7" w14:textId="77777777" w:rsidR="00141D65" w:rsidRPr="004214F7" w:rsidRDefault="00141D65" w:rsidP="00141D65">
      <w:pPr>
        <w:rPr>
          <w:sz w:val="16"/>
          <w:szCs w:val="16"/>
        </w:rPr>
      </w:pPr>
      <w:r w:rsidRPr="004214F7">
        <w:rPr>
          <w:sz w:val="16"/>
          <w:szCs w:val="16"/>
        </w:rPr>
        <w:t>A WAY FORWARD</w:t>
      </w:r>
    </w:p>
    <w:p w14:paraId="212F7C53" w14:textId="77777777" w:rsidR="00141D65" w:rsidRPr="00E03BEC" w:rsidRDefault="00141D65" w:rsidP="00141D65">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35C13EEA" w14:textId="77777777" w:rsidR="00141D65" w:rsidRPr="0054373B" w:rsidRDefault="00141D65" w:rsidP="00141D65">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51976AC7" w14:textId="77777777" w:rsidR="00141D65" w:rsidRPr="0054373B" w:rsidRDefault="00141D65" w:rsidP="00141D65">
      <w:r w:rsidRPr="0054373B">
        <w:rPr>
          <w:rStyle w:val="Style13ptBold"/>
        </w:rPr>
        <w:t>Spiegelaere 18</w:t>
      </w:r>
      <w:r w:rsidRPr="0054373B">
        <w:t xml:space="preserve"> [Stan De Spiegelaere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38E830FB" w14:textId="77777777" w:rsidR="00141D65" w:rsidRPr="0054373B" w:rsidRDefault="00141D65" w:rsidP="00141D65">
      <w:pPr>
        <w:rPr>
          <w:rStyle w:val="StyleUnderline"/>
        </w:rPr>
      </w:pPr>
      <w:r w:rsidRPr="00D267C2">
        <w:rPr>
          <w:rStyle w:val="StyleUnderline"/>
          <w:highlight w:val="cyan"/>
        </w:rPr>
        <w:lastRenderedPageBreak/>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3EABDB1C" w14:textId="77777777" w:rsidR="00141D65" w:rsidRPr="0054373B" w:rsidRDefault="00141D65" w:rsidP="00141D65">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6201976A" w14:textId="77777777" w:rsidR="00141D65" w:rsidRPr="0054373B" w:rsidRDefault="00141D65" w:rsidP="00141D65">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21A99F7" w14:textId="77777777" w:rsidR="00141D65" w:rsidRPr="0054373B" w:rsidRDefault="00141D65" w:rsidP="00141D65">
      <w:pPr>
        <w:rPr>
          <w:rStyle w:val="Emphasis"/>
        </w:rPr>
      </w:pPr>
      <w:r w:rsidRPr="00D267C2">
        <w:rPr>
          <w:rStyle w:val="Emphasis"/>
          <w:highlight w:val="cyan"/>
        </w:rPr>
        <w:t>Democracy starts at work</w:t>
      </w:r>
    </w:p>
    <w:p w14:paraId="01919E7B" w14:textId="77777777" w:rsidR="00141D65" w:rsidRPr="0054373B" w:rsidRDefault="00141D65" w:rsidP="00141D65">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4A799100" w14:textId="77777777" w:rsidR="00141D65" w:rsidRPr="0054373B" w:rsidRDefault="00141D65" w:rsidP="00141D65">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34BC8F4F" w14:textId="77777777" w:rsidR="00141D65" w:rsidRPr="0054373B" w:rsidRDefault="00141D65" w:rsidP="00141D65">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40D294A1" w14:textId="77777777" w:rsidR="00141D65" w:rsidRPr="0054373B" w:rsidRDefault="00141D65" w:rsidP="00141D65">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proofErr w:type="gramStart"/>
      <w:r w:rsidRPr="00D267C2">
        <w:rPr>
          <w:rStyle w:val="Emphasis"/>
          <w:highlight w:val="cyan"/>
        </w:rPr>
        <w:t>succeed</w:t>
      </w:r>
      <w:proofErr w:type="gramEnd"/>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699CB08A" w14:textId="77777777" w:rsidR="00141D65" w:rsidRPr="0054373B" w:rsidRDefault="00141D65" w:rsidP="00141D65">
      <w:pPr>
        <w:rPr>
          <w:sz w:val="16"/>
        </w:rPr>
      </w:pPr>
      <w:r w:rsidRPr="00D267C2">
        <w:rPr>
          <w:rStyle w:val="StyleUnderline"/>
          <w:highlight w:val="cyan"/>
        </w:rPr>
        <w:lastRenderedPageBreak/>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3B2D85FC" w14:textId="77777777" w:rsidR="00141D65" w:rsidRPr="0054373B" w:rsidRDefault="00141D65" w:rsidP="00141D65">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AfD stressed to be the voice of the ‘little man’.</w:t>
      </w:r>
    </w:p>
    <w:p w14:paraId="5C79E4F2" w14:textId="77777777" w:rsidR="00141D65" w:rsidRPr="0054373B" w:rsidRDefault="00141D65" w:rsidP="00141D65">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4B50EDEE" w14:textId="77777777" w:rsidR="00141D65" w:rsidRPr="009174B5" w:rsidRDefault="00141D65" w:rsidP="00141D65">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7AC4B161" w14:textId="77777777" w:rsidR="00141D65" w:rsidRPr="00A06588" w:rsidRDefault="00141D65" w:rsidP="00141D65">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66D5C1FC" w14:textId="77777777" w:rsidR="00141D65" w:rsidRPr="00A06588" w:rsidRDefault="00141D65" w:rsidP="00141D65">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317FC22E" w14:textId="77777777" w:rsidR="00141D65" w:rsidRPr="009174B5" w:rsidRDefault="00141D65" w:rsidP="00141D65">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0D492C31" w14:textId="77777777" w:rsidR="00141D65" w:rsidRPr="009174B5" w:rsidRDefault="00141D65" w:rsidP="00141D65">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4B31003C" w14:textId="77777777" w:rsidR="00141D65" w:rsidRPr="00A06588" w:rsidRDefault="00141D65" w:rsidP="00141D65">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31E2CC9F" w14:textId="77777777" w:rsidR="00141D65" w:rsidRPr="00A06588" w:rsidRDefault="00141D65" w:rsidP="00141D65">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64D0CCE5" w14:textId="77777777" w:rsidR="00141D65" w:rsidRPr="009174B5" w:rsidRDefault="00141D65" w:rsidP="00141D65">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lastRenderedPageBreak/>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395164ED" w14:textId="77777777" w:rsidR="00141D65" w:rsidRPr="009174B5" w:rsidRDefault="00141D65" w:rsidP="00141D65">
      <w:pPr>
        <w:rPr>
          <w:sz w:val="16"/>
        </w:rPr>
      </w:pPr>
      <w:r w:rsidRPr="009174B5">
        <w:rPr>
          <w:sz w:val="16"/>
        </w:rPr>
        <w:t xml:space="preserve">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0299BBFB" w14:textId="77777777" w:rsidR="00141D65" w:rsidRPr="009174B5" w:rsidRDefault="00141D65" w:rsidP="00141D65">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5ECD4487" w14:textId="77777777" w:rsidR="00141D65" w:rsidRPr="009174B5" w:rsidRDefault="00141D65" w:rsidP="00141D65">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03CADFAB" w14:textId="77777777" w:rsidR="00141D65" w:rsidRPr="009174B5" w:rsidRDefault="00141D65" w:rsidP="00141D65">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18F34777" w14:textId="77777777" w:rsidR="00141D65" w:rsidRPr="00A06588" w:rsidRDefault="00141D65" w:rsidP="00141D65">
      <w:pPr>
        <w:pStyle w:val="Heading4"/>
        <w:rPr>
          <w:rFonts w:cs="Arial"/>
          <w:u w:val="single"/>
        </w:rPr>
      </w:pPr>
      <w:r w:rsidRPr="00A06588">
        <w:rPr>
          <w:rFonts w:cs="Arial"/>
        </w:rPr>
        <w:t xml:space="preserve">European populism causes </w:t>
      </w:r>
      <w:r w:rsidRPr="00A06588">
        <w:rPr>
          <w:rFonts w:cs="Arial"/>
          <w:u w:val="single"/>
        </w:rPr>
        <w:t>nuke war</w:t>
      </w:r>
    </w:p>
    <w:p w14:paraId="48095761" w14:textId="77777777" w:rsidR="00141D65" w:rsidRPr="00A06588" w:rsidRDefault="00141D65" w:rsidP="00141D65">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969F217" w14:textId="77777777" w:rsidR="00141D65" w:rsidRPr="00A06588" w:rsidRDefault="00141D65" w:rsidP="00141D65">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60792BA1" w14:textId="77777777" w:rsidR="00141D65" w:rsidRPr="00362596" w:rsidRDefault="00141D65" w:rsidP="00141D65">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11"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238BA013" w14:textId="77777777" w:rsidR="00141D65" w:rsidRPr="00362596" w:rsidRDefault="00141D65" w:rsidP="00141D65">
      <w:pPr>
        <w:rPr>
          <w:sz w:val="16"/>
        </w:rPr>
      </w:pPr>
      <w:r w:rsidRPr="00362596">
        <w:rPr>
          <w:sz w:val="16"/>
        </w:rPr>
        <w:t>I understand why the “</w:t>
      </w:r>
      <w:hyperlink r:id="rId12"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w:t>
      </w:r>
      <w:r w:rsidRPr="00A06588">
        <w:rPr>
          <w:rStyle w:val="StyleUnderline"/>
          <w:highlight w:val="cyan"/>
        </w:rPr>
        <w:lastRenderedPageBreak/>
        <w:t xml:space="preserve">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3E88B18C" w14:textId="77777777" w:rsidR="00141D65" w:rsidRPr="00362596" w:rsidRDefault="00141D65" w:rsidP="00141D65">
      <w:pPr>
        <w:rPr>
          <w:sz w:val="16"/>
        </w:rPr>
      </w:pPr>
      <w:r w:rsidRPr="00362596">
        <w:rPr>
          <w:sz w:val="16"/>
        </w:rPr>
        <w:t>Perhaps most worrisome is the apparent cooling of relations between European NATO allies and the United States, which has compelled German Chancellor </w:t>
      </w:r>
      <w:hyperlink r:id="rId13"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1D102DFD" w14:textId="77777777" w:rsidR="00141D65" w:rsidRPr="00A06588" w:rsidRDefault="00141D65" w:rsidP="00141D65">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10C10C7E" w14:textId="77777777" w:rsidR="00141D65" w:rsidRPr="00362596" w:rsidRDefault="00141D65" w:rsidP="00141D65">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5908FF7C" w14:textId="77777777" w:rsidR="00141D65" w:rsidRPr="00362596" w:rsidRDefault="00141D65" w:rsidP="00141D65">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4" w:tgtFrame="_blank" w:history="1">
        <w:r w:rsidRPr="00A06588">
          <w:rPr>
            <w:rStyle w:val="Emphasis"/>
            <w:highlight w:val="cyan"/>
          </w:rPr>
          <w:t>nuclear war</w:t>
        </w:r>
      </w:hyperlink>
      <w:r w:rsidRPr="00A06588">
        <w:rPr>
          <w:rStyle w:val="Emphasis"/>
          <w:highlight w:val="cyan"/>
        </w:rPr>
        <w:t>.</w:t>
      </w:r>
    </w:p>
    <w:p w14:paraId="493E1D5A" w14:textId="77777777" w:rsidR="00141D65" w:rsidRPr="00A06588" w:rsidRDefault="00141D65" w:rsidP="00141D65">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6EF8CF59" w14:textId="77777777" w:rsidR="00141D65" w:rsidRPr="00A06588" w:rsidRDefault="00141D65" w:rsidP="00141D65">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5A377860" w14:textId="77777777" w:rsidR="00141D65" w:rsidRPr="009174B5" w:rsidRDefault="00141D65" w:rsidP="00141D65">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1D11DC36" w14:textId="77777777" w:rsidR="00141D65" w:rsidRPr="00A06588" w:rsidRDefault="00141D65" w:rsidP="00141D65">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 xml:space="preserve">become </w:t>
      </w:r>
      <w:r w:rsidRPr="00A06588">
        <w:rPr>
          <w:rStyle w:val="StyleUnderline"/>
          <w:highlight w:val="cyan"/>
        </w:rPr>
        <w:lastRenderedPageBreak/>
        <w:t>“</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5139B538" w14:textId="77777777" w:rsidR="00141D65" w:rsidRPr="00A06588" w:rsidRDefault="00141D65" w:rsidP="00141D65">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2DEA08A0" w14:textId="77777777" w:rsidR="00141D65" w:rsidRPr="009174B5" w:rsidRDefault="00141D65" w:rsidP="00141D65">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0659AF74" w14:textId="77777777" w:rsidR="00141D65" w:rsidRPr="009174B5" w:rsidRDefault="00141D65" w:rsidP="00141D65">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39ACBA00" w14:textId="77777777" w:rsidR="00141D65" w:rsidRPr="00A06588" w:rsidRDefault="00141D65" w:rsidP="00141D65">
      <w:pPr>
        <w:pStyle w:val="Heading4"/>
        <w:rPr>
          <w:rFonts w:cs="Arial"/>
        </w:rPr>
      </w:pPr>
      <w:r w:rsidRPr="00A06588">
        <w:rPr>
          <w:rFonts w:cs="Arial"/>
          <w:u w:val="single"/>
        </w:rPr>
        <w:lastRenderedPageBreak/>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32686911" w14:textId="77777777" w:rsidR="00141D65" w:rsidRPr="00A06588" w:rsidRDefault="00141D65" w:rsidP="00141D65">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6A938D8F" w14:textId="77777777" w:rsidR="00141D65" w:rsidRPr="00A06588" w:rsidRDefault="00141D65" w:rsidP="00141D65">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w:t>
      </w:r>
      <w:proofErr w:type="gramStart"/>
      <w:r w:rsidRPr="009174B5">
        <w:rPr>
          <w:sz w:val="16"/>
        </w:rPr>
        <w:t>technology</w:t>
      </w:r>
      <w:proofErr w:type="gramEnd"/>
      <w:r w:rsidRPr="009174B5">
        <w:rPr>
          <w:sz w:val="16"/>
        </w:rPr>
        <w:t xml:space="preserve">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39AAA5BB" w14:textId="77777777" w:rsidR="00141D65" w:rsidRPr="00A06588" w:rsidRDefault="00141D65" w:rsidP="00141D65">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62A4B74C" w14:textId="77777777" w:rsidR="00141D65" w:rsidRPr="009174B5" w:rsidRDefault="00141D65" w:rsidP="00141D65">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w:t>
      </w:r>
      <w:proofErr w:type="gramStart"/>
      <w:r w:rsidRPr="00A06588">
        <w:rPr>
          <w:rStyle w:val="StyleUnderline"/>
        </w:rPr>
        <w:t>a majority of</w:t>
      </w:r>
      <w:proofErr w:type="gramEnd"/>
      <w:r w:rsidRPr="00A06588">
        <w:rPr>
          <w:rStyle w:val="StyleUnderline"/>
        </w:rPr>
        <w:t xml:space="preserve">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6418B992" w14:textId="77777777" w:rsidR="00141D65" w:rsidRPr="009174B5" w:rsidRDefault="00141D65" w:rsidP="00141D65">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 xml:space="preserve">These catastrophes can have natural causes, like an asteroid impact or a supervolcano, or be </w:t>
      </w:r>
      <w:proofErr w:type="gramStart"/>
      <w:r w:rsidRPr="00A06588">
        <w:rPr>
          <w:rStyle w:val="StyleUnderline"/>
        </w:rPr>
        <w:t>human-made</w:t>
      </w:r>
      <w:proofErr w:type="gramEnd"/>
      <w:r w:rsidRPr="00A06588">
        <w:rPr>
          <w:rStyle w:val="StyleUnderline"/>
        </w:rPr>
        <w:t xml:space="preserv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23940383" w14:textId="77777777" w:rsidR="00141D65" w:rsidRPr="009174B5" w:rsidRDefault="00141D65" w:rsidP="00141D65">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00577A88" w14:textId="77777777" w:rsidR="00141D65" w:rsidRPr="009174B5" w:rsidRDefault="00141D65" w:rsidP="00141D65">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370460E3" w14:textId="77777777" w:rsidR="00141D65" w:rsidRPr="009174B5" w:rsidRDefault="00141D65" w:rsidP="00141D65">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3E05C81F" w14:textId="77777777" w:rsidR="00141D65" w:rsidRPr="009174B5" w:rsidRDefault="00141D65" w:rsidP="00141D65">
      <w:pPr>
        <w:rPr>
          <w:sz w:val="16"/>
        </w:rPr>
      </w:pPr>
      <w:r w:rsidRPr="009174B5">
        <w:rPr>
          <w:sz w:val="16"/>
        </w:rPr>
        <w:t>Singleton hypothesis</w:t>
      </w:r>
    </w:p>
    <w:p w14:paraId="7EDB2573" w14:textId="77777777" w:rsidR="00141D65" w:rsidRPr="009174B5" w:rsidRDefault="00141D65" w:rsidP="00141D65">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3954913E" w14:textId="77777777" w:rsidR="00D36168" w:rsidRDefault="00141D65" w:rsidP="00141D65">
      <w:pPr>
        <w:rPr>
          <w:rStyle w:val="Emphasis"/>
        </w:rPr>
      </w:pPr>
      <w:r w:rsidRPr="009174B5">
        <w:rPr>
          <w:sz w:val="16"/>
        </w:rPr>
        <w:lastRenderedPageBreak/>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w:t>
      </w:r>
      <w:proofErr w:type="gramStart"/>
      <w:r w:rsidRPr="00A06588">
        <w:rPr>
          <w:rStyle w:val="StyleUnderline"/>
        </w:rPr>
        <w:t>technologies  –</w:t>
      </w:r>
      <w:proofErr w:type="gramEnd"/>
      <w:r w:rsidRPr="00A06588">
        <w:rPr>
          <w:rStyle w:val="StyleUnderline"/>
        </w:rPr>
        <w:t xml:space="preserve"> and why it might be </w:t>
      </w:r>
      <w:r w:rsidRPr="00A06588">
        <w:rPr>
          <w:rStyle w:val="Emphasis"/>
          <w:highlight w:val="cyan"/>
        </w:rPr>
        <w:t>impossible to overthrow</w:t>
      </w:r>
    </w:p>
    <w:p w14:paraId="3838A4F7" w14:textId="560FDB15" w:rsidR="00141D65" w:rsidRPr="009174B5" w:rsidRDefault="00141D65" w:rsidP="00141D65">
      <w:pPr>
        <w:rPr>
          <w:sz w:val="16"/>
        </w:rPr>
      </w:pP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701D58B1" w14:textId="77777777" w:rsidR="00141D65" w:rsidRPr="00A06588" w:rsidRDefault="00141D65" w:rsidP="00141D65">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30E06AA6" w14:textId="77777777" w:rsidR="00141D65" w:rsidRPr="009174B5" w:rsidRDefault="00141D65" w:rsidP="00141D65">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2F1C1446" w14:textId="577DCD50" w:rsidR="000B5840" w:rsidRPr="000B5840" w:rsidRDefault="000B5840" w:rsidP="00F550D6">
      <w:pPr>
        <w:pStyle w:val="Heading4"/>
      </w:pPr>
    </w:p>
    <w:sectPr w:rsidR="000B5840" w:rsidRPr="000B58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C397" w14:textId="77777777" w:rsidR="00A533C0" w:rsidRDefault="00A533C0" w:rsidP="000B5840">
      <w:pPr>
        <w:spacing w:after="0" w:line="240" w:lineRule="auto"/>
      </w:pPr>
      <w:r>
        <w:separator/>
      </w:r>
    </w:p>
  </w:endnote>
  <w:endnote w:type="continuationSeparator" w:id="0">
    <w:p w14:paraId="31A883D2" w14:textId="77777777" w:rsidR="00A533C0" w:rsidRDefault="00A533C0" w:rsidP="000B5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4BAC" w14:textId="77777777" w:rsidR="00A533C0" w:rsidRDefault="00A533C0" w:rsidP="000B5840">
      <w:pPr>
        <w:spacing w:after="0" w:line="240" w:lineRule="auto"/>
      </w:pPr>
      <w:r>
        <w:separator/>
      </w:r>
    </w:p>
  </w:footnote>
  <w:footnote w:type="continuationSeparator" w:id="0">
    <w:p w14:paraId="563BCB7E" w14:textId="77777777" w:rsidR="00A533C0" w:rsidRDefault="00A533C0" w:rsidP="000B5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1D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94"/>
    <w:rsid w:val="00090CBE"/>
    <w:rsid w:val="00094DEC"/>
    <w:rsid w:val="000A2D8A"/>
    <w:rsid w:val="000B5840"/>
    <w:rsid w:val="000D26A6"/>
    <w:rsid w:val="000D2B90"/>
    <w:rsid w:val="000D6ED8"/>
    <w:rsid w:val="000D717B"/>
    <w:rsid w:val="00100B28"/>
    <w:rsid w:val="00117316"/>
    <w:rsid w:val="001209B4"/>
    <w:rsid w:val="00123192"/>
    <w:rsid w:val="00141D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AD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FF"/>
    <w:rsid w:val="00920E6A"/>
    <w:rsid w:val="00924D3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D2C"/>
    <w:rsid w:val="00A431C6"/>
    <w:rsid w:val="00A533C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B2F"/>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1169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168"/>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6A8"/>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7E1"/>
    <w:rsid w:val="00F31955"/>
    <w:rsid w:val="00F34C06"/>
    <w:rsid w:val="00F43EA3"/>
    <w:rsid w:val="00F50C55"/>
    <w:rsid w:val="00F53A05"/>
    <w:rsid w:val="00F550D6"/>
    <w:rsid w:val="00F57FFB"/>
    <w:rsid w:val="00F601E6"/>
    <w:rsid w:val="00F73954"/>
    <w:rsid w:val="00F94060"/>
    <w:rsid w:val="00FA56F6"/>
    <w:rsid w:val="00FB042D"/>
    <w:rsid w:val="00FB329D"/>
    <w:rsid w:val="00FB5CF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7BD06"/>
  <w14:defaultImageDpi w14:val="300"/>
  <w15:docId w15:val="{97393286-D6F2-C34A-B8A3-68CFCA8A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5AD1"/>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B5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B5A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B5A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2B5AD1"/>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41D6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41D6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41D6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41D6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41D6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B5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AD1"/>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2B5AD1"/>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B5AD1"/>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2B5AD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2B5A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5AD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B5AD1"/>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2B5AD1"/>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2B5AD1"/>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Read"/>
    <w:basedOn w:val="DefaultParagraphFont"/>
    <w:link w:val="NoSpacing"/>
    <w:uiPriority w:val="99"/>
    <w:unhideWhenUsed/>
    <w:rsid w:val="002B5AD1"/>
    <w:rPr>
      <w:color w:val="auto"/>
      <w:u w:val="none"/>
    </w:rPr>
  </w:style>
  <w:style w:type="paragraph" w:styleId="DocumentMap">
    <w:name w:val="Document Map"/>
    <w:basedOn w:val="Normal"/>
    <w:link w:val="DocumentMapChar"/>
    <w:uiPriority w:val="99"/>
    <w:unhideWhenUsed/>
    <w:rsid w:val="002B5A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B5AD1"/>
    <w:rPr>
      <w:rFonts w:ascii="Lucida Grande" w:hAnsi="Lucida Grande" w:cs="Lucida Grande"/>
    </w:rPr>
  </w:style>
  <w:style w:type="character" w:customStyle="1" w:styleId="Heading5Char">
    <w:name w:val="Heading 5 Char"/>
    <w:aliases w:val="Text Char"/>
    <w:basedOn w:val="DefaultParagraphFont"/>
    <w:link w:val="Heading5"/>
    <w:uiPriority w:val="99"/>
    <w:rsid w:val="00141D6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41D6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41D6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41D6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41D65"/>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141D6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141D6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41D65"/>
    <w:rPr>
      <w:color w:val="605E5C"/>
      <w:shd w:val="clear" w:color="auto" w:fill="E1DFDD"/>
    </w:rPr>
  </w:style>
  <w:style w:type="paragraph" w:customStyle="1" w:styleId="textbold">
    <w:name w:val="text bold"/>
    <w:basedOn w:val="Normal"/>
    <w:uiPriority w:val="20"/>
    <w:qFormat/>
    <w:rsid w:val="00141D6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41D65"/>
    <w:rPr>
      <w:u w:val="single"/>
    </w:rPr>
  </w:style>
  <w:style w:type="paragraph" w:styleId="ListParagraph">
    <w:name w:val="List Paragraph"/>
    <w:aliases w:val="6 font"/>
    <w:basedOn w:val="Normal"/>
    <w:uiPriority w:val="99"/>
    <w:unhideWhenUsed/>
    <w:qFormat/>
    <w:rsid w:val="00141D65"/>
    <w:pPr>
      <w:ind w:left="720"/>
      <w:contextualSpacing/>
    </w:pPr>
  </w:style>
  <w:style w:type="paragraph" w:customStyle="1" w:styleId="Emphasize">
    <w:name w:val="Emphasize"/>
    <w:basedOn w:val="Normal"/>
    <w:uiPriority w:val="7"/>
    <w:qFormat/>
    <w:rsid w:val="00141D6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2" w:space="0" w:color="auto"/>
    </w:rPr>
  </w:style>
  <w:style w:type="paragraph" w:customStyle="1" w:styleId="CiteSpacing">
    <w:name w:val="Cite Spacing"/>
    <w:basedOn w:val="Normal"/>
    <w:uiPriority w:val="4"/>
    <w:qFormat/>
    <w:rsid w:val="00141D65"/>
    <w:pPr>
      <w:spacing w:before="60" w:after="60"/>
      <w:contextualSpacing/>
    </w:pPr>
    <w:rPr>
      <w:rFonts w:ascii="Arial Narrow" w:hAnsi="Arial Narrow"/>
    </w:rPr>
  </w:style>
  <w:style w:type="character" w:styleId="PlaceholderText">
    <w:name w:val="Placeholder Text"/>
    <w:basedOn w:val="DefaultParagraphFont"/>
    <w:uiPriority w:val="99"/>
    <w:unhideWhenUsed/>
    <w:rsid w:val="00141D65"/>
    <w:rPr>
      <w:color w:val="808080"/>
    </w:rPr>
  </w:style>
  <w:style w:type="paragraph" w:styleId="BalloonText">
    <w:name w:val="Balloon Text"/>
    <w:basedOn w:val="Normal"/>
    <w:link w:val="BalloonTextChar"/>
    <w:uiPriority w:val="99"/>
    <w:unhideWhenUsed/>
    <w:rsid w:val="00141D65"/>
    <w:rPr>
      <w:rFonts w:ascii="Segoe UI" w:hAnsi="Segoe UI" w:cs="Segoe UI"/>
      <w:sz w:val="18"/>
      <w:szCs w:val="18"/>
    </w:rPr>
  </w:style>
  <w:style w:type="character" w:customStyle="1" w:styleId="BalloonTextChar">
    <w:name w:val="Balloon Text Char"/>
    <w:basedOn w:val="DefaultParagraphFont"/>
    <w:link w:val="BalloonText"/>
    <w:uiPriority w:val="99"/>
    <w:rsid w:val="00141D65"/>
    <w:rPr>
      <w:rFonts w:ascii="Segoe UI" w:hAnsi="Segoe UI" w:cs="Segoe UI"/>
      <w:sz w:val="18"/>
      <w:szCs w:val="18"/>
    </w:rPr>
  </w:style>
  <w:style w:type="character" w:styleId="CommentReference">
    <w:name w:val="annotation reference"/>
    <w:basedOn w:val="DefaultParagraphFont"/>
    <w:uiPriority w:val="99"/>
    <w:unhideWhenUsed/>
    <w:rsid w:val="00141D65"/>
    <w:rPr>
      <w:sz w:val="16"/>
      <w:szCs w:val="16"/>
    </w:rPr>
  </w:style>
  <w:style w:type="paragraph" w:styleId="CommentText">
    <w:name w:val="annotation text"/>
    <w:basedOn w:val="Normal"/>
    <w:link w:val="CommentTextChar"/>
    <w:uiPriority w:val="99"/>
    <w:unhideWhenUsed/>
    <w:rsid w:val="00141D65"/>
    <w:rPr>
      <w:sz w:val="20"/>
      <w:szCs w:val="20"/>
    </w:rPr>
  </w:style>
  <w:style w:type="character" w:customStyle="1" w:styleId="CommentTextChar">
    <w:name w:val="Comment Text Char"/>
    <w:basedOn w:val="DefaultParagraphFont"/>
    <w:link w:val="CommentText"/>
    <w:uiPriority w:val="99"/>
    <w:rsid w:val="00141D65"/>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141D65"/>
    <w:rPr>
      <w:b/>
      <w:bCs/>
    </w:rPr>
  </w:style>
  <w:style w:type="character" w:customStyle="1" w:styleId="CommentSubjectChar">
    <w:name w:val="Comment Subject Char"/>
    <w:basedOn w:val="CommentTextChar"/>
    <w:link w:val="CommentSubject"/>
    <w:uiPriority w:val="99"/>
    <w:rsid w:val="00141D65"/>
    <w:rPr>
      <w:rFonts w:ascii="Calibri" w:hAnsi="Calibri" w:cs="Calibri"/>
      <w:b/>
      <w:bCs/>
      <w:sz w:val="20"/>
      <w:szCs w:val="20"/>
    </w:rPr>
  </w:style>
  <w:style w:type="character" w:customStyle="1" w:styleId="Style11pt">
    <w:name w:val="Style 11 pt"/>
    <w:rsid w:val="00141D65"/>
    <w:rPr>
      <w:sz w:val="20"/>
    </w:rPr>
  </w:style>
  <w:style w:type="character" w:customStyle="1" w:styleId="Style11ptUnderline">
    <w:name w:val="Style 11 pt Underline"/>
    <w:rsid w:val="00141D65"/>
    <w:rPr>
      <w:sz w:val="20"/>
      <w:u w:val="single"/>
    </w:rPr>
  </w:style>
  <w:style w:type="paragraph" w:customStyle="1" w:styleId="StyleStyle411pt">
    <w:name w:val="Style Style4 + 11 pt"/>
    <w:basedOn w:val="Normal"/>
    <w:link w:val="StyleStyle411ptChar"/>
    <w:qFormat/>
    <w:rsid w:val="00141D65"/>
    <w:rPr>
      <w:rFonts w:eastAsia="Times New Roman" w:cs="Times New Roman"/>
      <w:u w:val="single"/>
    </w:rPr>
  </w:style>
  <w:style w:type="character" w:customStyle="1" w:styleId="StyleStyle411ptChar">
    <w:name w:val="Style Style4 + 11 pt Char"/>
    <w:link w:val="StyleStyle411pt"/>
    <w:rsid w:val="00141D65"/>
    <w:rPr>
      <w:rFonts w:ascii="Calibri" w:eastAsia="Times New Roman" w:hAnsi="Calibri" w:cs="Times New Roman"/>
      <w:sz w:val="22"/>
      <w:u w:val="single"/>
    </w:rPr>
  </w:style>
  <w:style w:type="character" w:customStyle="1" w:styleId="Style11ptItalicUnderline">
    <w:name w:val="Style 11 pt Italic Underline"/>
    <w:rsid w:val="00141D65"/>
    <w:rPr>
      <w:i/>
      <w:iCs/>
      <w:sz w:val="20"/>
      <w:u w:val="single"/>
    </w:rPr>
  </w:style>
  <w:style w:type="character" w:customStyle="1" w:styleId="Style11ptItalic">
    <w:name w:val="Style 11 pt Italic"/>
    <w:rsid w:val="00141D65"/>
    <w:rPr>
      <w:rFonts w:ascii="Times New Roman" w:hAnsi="Times New Roman" w:cs="Times New Roman" w:hint="default"/>
      <w:i/>
      <w:iCs/>
      <w:sz w:val="20"/>
    </w:rPr>
  </w:style>
  <w:style w:type="paragraph" w:customStyle="1" w:styleId="UnderlinePara">
    <w:name w:val="Underline Para"/>
    <w:basedOn w:val="Normal"/>
    <w:uiPriority w:val="6"/>
    <w:qFormat/>
    <w:rsid w:val="00141D65"/>
    <w:pPr>
      <w:widowControl w:val="0"/>
      <w:suppressAutoHyphens/>
      <w:spacing w:after="200" w:line="256" w:lineRule="auto"/>
      <w:contextualSpacing/>
    </w:pPr>
    <w:rPr>
      <w:rFonts w:asciiTheme="minorHAnsi" w:hAnsiTheme="minorHAnsi" w:cstheme="minorBidi"/>
      <w:b/>
      <w:u w:val="single"/>
    </w:rPr>
  </w:style>
  <w:style w:type="paragraph" w:customStyle="1" w:styleId="cardtext">
    <w:name w:val="card text"/>
    <w:basedOn w:val="Normal"/>
    <w:link w:val="cardtextChar"/>
    <w:uiPriority w:val="99"/>
    <w:qFormat/>
    <w:rsid w:val="00141D65"/>
    <w:pPr>
      <w:ind w:left="288" w:right="288"/>
    </w:pPr>
  </w:style>
  <w:style w:type="character" w:customStyle="1" w:styleId="cardtextChar">
    <w:name w:val="card text Char"/>
    <w:basedOn w:val="DefaultParagraphFont"/>
    <w:link w:val="cardtext"/>
    <w:uiPriority w:val="99"/>
    <w:rsid w:val="00141D65"/>
    <w:rPr>
      <w:rFonts w:ascii="Calibri" w:hAnsi="Calibri" w:cs="Calibri"/>
      <w:sz w:val="22"/>
    </w:rPr>
  </w:style>
  <w:style w:type="character" w:customStyle="1" w:styleId="m4841727538114946087gmail-styleunderline">
    <w:name w:val="m_4841727538114946087gmail-styleunderline"/>
    <w:basedOn w:val="DefaultParagraphFont"/>
    <w:rsid w:val="00141D65"/>
  </w:style>
  <w:style w:type="paragraph" w:customStyle="1" w:styleId="BreakTag">
    <w:name w:val="Break Tag"/>
    <w:basedOn w:val="Normal"/>
    <w:autoRedefine/>
    <w:uiPriority w:val="4"/>
    <w:qFormat/>
    <w:rsid w:val="00141D65"/>
    <w:pPr>
      <w:spacing w:before="240"/>
    </w:pPr>
    <w:rPr>
      <w:b/>
      <w:sz w:val="26"/>
    </w:rPr>
  </w:style>
  <w:style w:type="paragraph" w:customStyle="1" w:styleId="BreakBlock">
    <w:name w:val="Break Block"/>
    <w:basedOn w:val="Normal"/>
    <w:link w:val="BreakBlockChar"/>
    <w:autoRedefine/>
    <w:qFormat/>
    <w:rsid w:val="00141D6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41D65"/>
    <w:rPr>
      <w:rFonts w:ascii="Arial Bold" w:hAnsi="Arial Bold" w:cs="Calibri"/>
      <w:b/>
      <w:caps/>
      <w:sz w:val="32"/>
      <w:u w:val="single"/>
    </w:rPr>
  </w:style>
  <w:style w:type="character" w:customStyle="1" w:styleId="Mention1">
    <w:name w:val="Mention1"/>
    <w:basedOn w:val="DefaultParagraphFont"/>
    <w:uiPriority w:val="99"/>
    <w:semiHidden/>
    <w:unhideWhenUsed/>
    <w:rsid w:val="00141D65"/>
    <w:rPr>
      <w:color w:val="2B579A"/>
      <w:shd w:val="clear" w:color="auto" w:fill="E6E6E6"/>
    </w:rPr>
  </w:style>
  <w:style w:type="character" w:customStyle="1" w:styleId="UnresolvedMention1">
    <w:name w:val="Unresolved Mention1"/>
    <w:basedOn w:val="DefaultParagraphFont"/>
    <w:uiPriority w:val="99"/>
    <w:unhideWhenUsed/>
    <w:rsid w:val="00141D65"/>
    <w:rPr>
      <w:color w:val="808080"/>
      <w:shd w:val="clear" w:color="auto" w:fill="E6E6E6"/>
    </w:rPr>
  </w:style>
  <w:style w:type="paragraph" w:customStyle="1" w:styleId="evidencetext">
    <w:name w:val="evidence text"/>
    <w:basedOn w:val="Normal"/>
    <w:link w:val="evidencetextChar1"/>
    <w:qFormat/>
    <w:rsid w:val="00141D65"/>
    <w:pPr>
      <w:ind w:left="432" w:right="432"/>
    </w:pPr>
    <w:rPr>
      <w:color w:val="000000"/>
      <w:lang w:val="x-none" w:eastAsia="x-none"/>
    </w:rPr>
  </w:style>
  <w:style w:type="character" w:customStyle="1" w:styleId="evidencetextChar1">
    <w:name w:val="evidence text Char1"/>
    <w:link w:val="evidencetext"/>
    <w:rsid w:val="00141D65"/>
    <w:rPr>
      <w:rFonts w:ascii="Calibri" w:hAnsi="Calibri" w:cs="Calibri"/>
      <w:color w:val="000000"/>
      <w:sz w:val="22"/>
      <w:lang w:val="x-none" w:eastAsia="x-none"/>
    </w:rPr>
  </w:style>
  <w:style w:type="character" w:customStyle="1" w:styleId="Author-Date">
    <w:name w:val="Author-Date"/>
    <w:qFormat/>
    <w:rsid w:val="00141D65"/>
    <w:rPr>
      <w:b/>
      <w:sz w:val="24"/>
    </w:rPr>
  </w:style>
  <w:style w:type="paragraph" w:customStyle="1" w:styleId="Nothing">
    <w:name w:val="Nothing"/>
    <w:link w:val="NothingChar"/>
    <w:qFormat/>
    <w:rsid w:val="00141D65"/>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141D65"/>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141D65"/>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141D65"/>
    <w:rPr>
      <w:rFonts w:ascii="Calibri" w:hAnsi="Calibri" w:cs="Calibri"/>
      <w:u w:val="single"/>
    </w:rPr>
  </w:style>
  <w:style w:type="paragraph" w:customStyle="1" w:styleId="Style4">
    <w:name w:val="Style4"/>
    <w:basedOn w:val="Normal"/>
    <w:link w:val="Style4Char"/>
    <w:qFormat/>
    <w:rsid w:val="00141D65"/>
    <w:rPr>
      <w:rFonts w:eastAsia="Times New Roman"/>
      <w:u w:val="single"/>
    </w:rPr>
  </w:style>
  <w:style w:type="character" w:customStyle="1" w:styleId="Style4Char">
    <w:name w:val="Style4 Char"/>
    <w:link w:val="Style4"/>
    <w:rsid w:val="00141D65"/>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141D65"/>
    <w:rPr>
      <w:rFonts w:ascii="Georgia" w:hAnsi="Georgia" w:cs="Calibri"/>
    </w:rPr>
  </w:style>
  <w:style w:type="character" w:customStyle="1" w:styleId="term">
    <w:name w:val="term"/>
    <w:basedOn w:val="DefaultParagraphFont"/>
    <w:rsid w:val="00141D65"/>
  </w:style>
  <w:style w:type="character" w:customStyle="1" w:styleId="Style1Char">
    <w:name w:val="Style1 Char"/>
    <w:rsid w:val="00141D65"/>
    <w:rPr>
      <w:rFonts w:ascii="Times New Roman" w:eastAsia="SimSun" w:hAnsi="Times New Roman" w:cs="Times New Roman"/>
      <w:sz w:val="20"/>
      <w:szCs w:val="24"/>
      <w:u w:val="single"/>
      <w:lang w:eastAsia="zh-CN"/>
    </w:rPr>
  </w:style>
  <w:style w:type="character" w:customStyle="1" w:styleId="Styleunderline11pt">
    <w:name w:val="Style underline + 11 pt"/>
    <w:rsid w:val="00141D65"/>
    <w:rPr>
      <w:rFonts w:ascii="Times New Roman" w:hAnsi="Times New Roman"/>
      <w:sz w:val="20"/>
      <w:u w:val="single"/>
    </w:rPr>
  </w:style>
  <w:style w:type="paragraph" w:customStyle="1" w:styleId="Stylecard11pt">
    <w:name w:val="Style card + 11 pt"/>
    <w:basedOn w:val="Normal"/>
    <w:link w:val="Stylecard11ptChar"/>
    <w:qFormat/>
    <w:rsid w:val="00141D65"/>
    <w:pPr>
      <w:ind w:left="288" w:right="288"/>
    </w:pPr>
    <w:rPr>
      <w:rFonts w:ascii="Georgia" w:eastAsia="SimSun" w:hAnsi="Georgia"/>
      <w:lang w:eastAsia="zh-CN"/>
    </w:rPr>
  </w:style>
  <w:style w:type="character" w:customStyle="1" w:styleId="Stylecard11ptChar">
    <w:name w:val="Style card + 11 pt Char"/>
    <w:link w:val="Stylecard11pt"/>
    <w:rsid w:val="00141D65"/>
    <w:rPr>
      <w:rFonts w:ascii="Georgia" w:eastAsia="SimSun" w:hAnsi="Georgia" w:cs="Calibri"/>
      <w:sz w:val="22"/>
      <w:lang w:eastAsia="zh-CN"/>
    </w:rPr>
  </w:style>
  <w:style w:type="paragraph" w:customStyle="1" w:styleId="Minimize">
    <w:name w:val="Minimize"/>
    <w:basedOn w:val="Normal"/>
    <w:next w:val="Normal"/>
    <w:link w:val="MinimizeChar"/>
    <w:qFormat/>
    <w:rsid w:val="00141D65"/>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41D65"/>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41D65"/>
    <w:rPr>
      <w:rFonts w:ascii="Arial" w:eastAsiaTheme="minorHAnsi" w:hAnsi="Arial" w:cs="Arial"/>
      <w:sz w:val="22"/>
      <w:szCs w:val="22"/>
      <w:u w:val="single"/>
    </w:rPr>
  </w:style>
  <w:style w:type="character" w:customStyle="1" w:styleId="byline">
    <w:name w:val="byline"/>
    <w:basedOn w:val="DefaultParagraphFont"/>
    <w:rsid w:val="00141D6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41D65"/>
    <w:rPr>
      <w:rFonts w:ascii="Arial" w:hAnsi="Arial"/>
      <w:b/>
      <w:sz w:val="24"/>
      <w:szCs w:val="22"/>
      <w:u w:val="single"/>
    </w:rPr>
  </w:style>
  <w:style w:type="character" w:customStyle="1" w:styleId="Style11ptBoldUnderline">
    <w:name w:val="Style 11 pt Bold Underline"/>
    <w:rsid w:val="00141D65"/>
    <w:rPr>
      <w:b/>
      <w:bCs/>
      <w:sz w:val="20"/>
      <w:u w:val="single"/>
    </w:rPr>
  </w:style>
  <w:style w:type="paragraph" w:customStyle="1" w:styleId="StyleStyle411ptBold">
    <w:name w:val="Style Style4 + 11 pt Bold"/>
    <w:basedOn w:val="Normal"/>
    <w:link w:val="StyleStyle411ptBoldChar"/>
    <w:qFormat/>
    <w:rsid w:val="00141D65"/>
    <w:rPr>
      <w:rFonts w:eastAsia="Times New Roman"/>
      <w:b/>
      <w:bCs/>
      <w:u w:val="single"/>
    </w:rPr>
  </w:style>
  <w:style w:type="character" w:customStyle="1" w:styleId="StyleStyle411ptBoldChar">
    <w:name w:val="Style Style4 + 11 pt Bold Char"/>
    <w:basedOn w:val="DefaultParagraphFont"/>
    <w:link w:val="StyleStyle411ptBold"/>
    <w:rsid w:val="00141D65"/>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141D65"/>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41D65"/>
    <w:rPr>
      <w:rFonts w:ascii="Calibri" w:eastAsia="Times New Roman" w:hAnsi="Calibri" w:cs="Calibri"/>
      <w:b/>
      <w:sz w:val="32"/>
      <w:szCs w:val="20"/>
      <w:u w:val="single"/>
    </w:rPr>
  </w:style>
  <w:style w:type="character" w:customStyle="1" w:styleId="Emphasis2">
    <w:name w:val="Emphasis2"/>
    <w:basedOn w:val="DefaultParagraphFont"/>
    <w:rsid w:val="00141D65"/>
    <w:rPr>
      <w:rFonts w:ascii="Franklin Gothic Heavy" w:hAnsi="Franklin Gothic Heavy"/>
      <w:iCs/>
      <w:u w:val="single"/>
    </w:rPr>
  </w:style>
  <w:style w:type="paragraph" w:customStyle="1" w:styleId="Cards">
    <w:name w:val="Cards"/>
    <w:basedOn w:val="Normal"/>
    <w:link w:val="CardsChar1"/>
    <w:qFormat/>
    <w:rsid w:val="00141D65"/>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41D65"/>
    <w:rPr>
      <w:rFonts w:ascii="Times New Roman" w:eastAsia="Times New Roman" w:hAnsi="Times New Roman" w:cs="Times New Roman"/>
      <w:sz w:val="20"/>
      <w:szCs w:val="24"/>
    </w:rPr>
  </w:style>
  <w:style w:type="paragraph" w:styleId="Header">
    <w:name w:val="header"/>
    <w:basedOn w:val="Normal"/>
    <w:link w:val="HeaderChar"/>
    <w:uiPriority w:val="99"/>
    <w:qFormat/>
    <w:rsid w:val="00141D65"/>
    <w:pPr>
      <w:tabs>
        <w:tab w:val="center" w:pos="4680"/>
        <w:tab w:val="right" w:pos="9360"/>
      </w:tabs>
    </w:pPr>
  </w:style>
  <w:style w:type="character" w:customStyle="1" w:styleId="HeaderChar">
    <w:name w:val="Header Char"/>
    <w:basedOn w:val="DefaultParagraphFont"/>
    <w:link w:val="Header"/>
    <w:uiPriority w:val="99"/>
    <w:rsid w:val="00141D65"/>
    <w:rPr>
      <w:rFonts w:ascii="Calibri" w:hAnsi="Calibri" w:cs="Calibri"/>
      <w:sz w:val="22"/>
    </w:rPr>
  </w:style>
  <w:style w:type="character" w:customStyle="1" w:styleId="pmterms1">
    <w:name w:val="pmterms1"/>
    <w:basedOn w:val="DefaultParagraphFont"/>
    <w:rsid w:val="00141D65"/>
  </w:style>
  <w:style w:type="character" w:customStyle="1" w:styleId="hilite1">
    <w:name w:val="hilite1"/>
    <w:basedOn w:val="DefaultParagraphFont"/>
    <w:rsid w:val="00141D6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41D65"/>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41D65"/>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41D65"/>
    <w:rPr>
      <w:rFonts w:eastAsia="Times New Roman"/>
      <w:b/>
      <w:szCs w:val="20"/>
    </w:rPr>
  </w:style>
  <w:style w:type="character" w:customStyle="1" w:styleId="NormaltagChar">
    <w:name w:val="Normal tag Char"/>
    <w:basedOn w:val="DefaultParagraphFont"/>
    <w:link w:val="Normaltag"/>
    <w:uiPriority w:val="99"/>
    <w:locked/>
    <w:rsid w:val="00141D65"/>
    <w:rPr>
      <w:rFonts w:ascii="Calibri" w:eastAsia="Times New Roman" w:hAnsi="Calibri" w:cs="Calibri"/>
      <w:b/>
      <w:sz w:val="22"/>
      <w:szCs w:val="20"/>
    </w:rPr>
  </w:style>
  <w:style w:type="character" w:customStyle="1" w:styleId="DebateUnderline">
    <w:name w:val="Debate Underline"/>
    <w:qFormat/>
    <w:rsid w:val="00141D65"/>
    <w:rPr>
      <w:rFonts w:ascii="Times New Roman" w:hAnsi="Times New Roman"/>
      <w:sz w:val="20"/>
      <w:szCs w:val="24"/>
      <w:u w:val="thick"/>
    </w:rPr>
  </w:style>
  <w:style w:type="character" w:customStyle="1" w:styleId="blue">
    <w:name w:val="blue"/>
    <w:basedOn w:val="DefaultParagraphFont"/>
    <w:rsid w:val="00141D65"/>
    <w:rPr>
      <w:rFonts w:cs="Times New Roman"/>
    </w:rPr>
  </w:style>
  <w:style w:type="paragraph" w:customStyle="1" w:styleId="cites">
    <w:name w:val="cites"/>
    <w:link w:val="Heading1Char3"/>
    <w:autoRedefine/>
    <w:qFormat/>
    <w:rsid w:val="00141D65"/>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41D65"/>
    <w:rPr>
      <w:rFonts w:ascii="Times New Roman" w:eastAsia="Malgun Gothic" w:hAnsi="Times New Roman" w:cs="Times New Roman"/>
      <w:b/>
      <w:u w:val="single"/>
    </w:rPr>
  </w:style>
  <w:style w:type="paragraph" w:customStyle="1" w:styleId="tiny">
    <w:name w:val="tiny"/>
    <w:next w:val="Normal"/>
    <w:link w:val="tinyChar"/>
    <w:autoRedefine/>
    <w:qFormat/>
    <w:rsid w:val="00141D65"/>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41D65"/>
    <w:rPr>
      <w:rFonts w:ascii="Times New Roman" w:eastAsia="Malgun Gothic" w:hAnsi="Times New Roman" w:cs="Times New Roman"/>
      <w:sz w:val="12"/>
    </w:rPr>
  </w:style>
  <w:style w:type="character" w:customStyle="1" w:styleId="CitesChar2">
    <w:name w:val="Cites Char2"/>
    <w:link w:val="Cites0"/>
    <w:rsid w:val="00141D65"/>
    <w:rPr>
      <w:rFonts w:eastAsia="Times New Roman" w:cs="Times New Roman"/>
      <w:b/>
      <w:bCs/>
      <w:sz w:val="20"/>
      <w:szCs w:val="20"/>
    </w:rPr>
  </w:style>
  <w:style w:type="paragraph" w:styleId="Footer">
    <w:name w:val="footer"/>
    <w:basedOn w:val="Normal"/>
    <w:link w:val="FooterChar"/>
    <w:uiPriority w:val="99"/>
    <w:rsid w:val="00141D65"/>
    <w:pPr>
      <w:tabs>
        <w:tab w:val="center" w:pos="4680"/>
        <w:tab w:val="right" w:pos="9360"/>
      </w:tabs>
    </w:pPr>
  </w:style>
  <w:style w:type="character" w:customStyle="1" w:styleId="FooterChar">
    <w:name w:val="Footer Char"/>
    <w:basedOn w:val="DefaultParagraphFont"/>
    <w:link w:val="Footer"/>
    <w:uiPriority w:val="99"/>
    <w:rsid w:val="00141D65"/>
    <w:rPr>
      <w:rFonts w:ascii="Calibri" w:hAnsi="Calibri" w:cs="Calibri"/>
      <w:sz w:val="22"/>
    </w:rPr>
  </w:style>
  <w:style w:type="character" w:styleId="PageNumber">
    <w:name w:val="page number"/>
    <w:aliases w:val="card ununderlined"/>
    <w:basedOn w:val="DefaultParagraphFont"/>
    <w:uiPriority w:val="99"/>
    <w:rsid w:val="00141D65"/>
  </w:style>
  <w:style w:type="paragraph" w:customStyle="1" w:styleId="BlockTitle2">
    <w:name w:val="Block Title2"/>
    <w:basedOn w:val="Normal"/>
    <w:next w:val="Normal"/>
    <w:qFormat/>
    <w:rsid w:val="00141D65"/>
    <w:pPr>
      <w:spacing w:after="240"/>
      <w:jc w:val="center"/>
    </w:pPr>
    <w:rPr>
      <w:rFonts w:eastAsia="Times New Roman"/>
      <w:b/>
      <w:sz w:val="32"/>
      <w:u w:val="single"/>
      <w:lang w:bidi="en-US"/>
    </w:rPr>
  </w:style>
  <w:style w:type="paragraph" w:styleId="TOC1">
    <w:name w:val="toc 1"/>
    <w:basedOn w:val="Normal"/>
    <w:next w:val="Normal"/>
    <w:autoRedefine/>
    <w:uiPriority w:val="39"/>
    <w:rsid w:val="00141D65"/>
    <w:pPr>
      <w:spacing w:before="120" w:after="120"/>
    </w:pPr>
    <w:rPr>
      <w:rFonts w:eastAsia="Times New Roman"/>
      <w:b/>
      <w:u w:val="single"/>
      <w:lang w:bidi="en-US"/>
    </w:rPr>
  </w:style>
  <w:style w:type="paragraph" w:styleId="TOC9">
    <w:name w:val="toc 9"/>
    <w:basedOn w:val="Normal"/>
    <w:next w:val="Normal"/>
    <w:autoRedefine/>
    <w:rsid w:val="00141D65"/>
    <w:pPr>
      <w:ind w:left="1600"/>
    </w:pPr>
    <w:rPr>
      <w:rFonts w:eastAsia="Times New Roman"/>
      <w:sz w:val="20"/>
      <w:lang w:bidi="en-US"/>
    </w:rPr>
  </w:style>
  <w:style w:type="paragraph" w:customStyle="1" w:styleId="TxBrp1">
    <w:name w:val="TxBr_p1"/>
    <w:basedOn w:val="Normal"/>
    <w:qFormat/>
    <w:rsid w:val="00141D65"/>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41D65"/>
    <w:pPr>
      <w:spacing w:before="100" w:beforeAutospacing="1" w:after="100" w:afterAutospacing="1"/>
    </w:pPr>
    <w:rPr>
      <w:rFonts w:eastAsia="Times New Roman"/>
      <w:lang w:bidi="en-US"/>
    </w:rPr>
  </w:style>
  <w:style w:type="paragraph" w:customStyle="1" w:styleId="fullstory">
    <w:name w:val="fullstory"/>
    <w:basedOn w:val="Normal"/>
    <w:qFormat/>
    <w:rsid w:val="00141D65"/>
    <w:pPr>
      <w:spacing w:before="100" w:beforeAutospacing="1" w:after="100" w:afterAutospacing="1"/>
    </w:pPr>
    <w:rPr>
      <w:rFonts w:eastAsia="Times New Roman"/>
      <w:lang w:bidi="en-US"/>
    </w:rPr>
  </w:style>
  <w:style w:type="character" w:customStyle="1" w:styleId="standardcontent">
    <w:name w:val="standardcontent"/>
    <w:basedOn w:val="DefaultParagraphFont"/>
    <w:rsid w:val="00141D65"/>
  </w:style>
  <w:style w:type="paragraph" w:customStyle="1" w:styleId="hat">
    <w:name w:val="hat"/>
    <w:basedOn w:val="Normal"/>
    <w:next w:val="Normal"/>
    <w:link w:val="hatChar"/>
    <w:qFormat/>
    <w:rsid w:val="00141D6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41D65"/>
  </w:style>
  <w:style w:type="paragraph" w:customStyle="1" w:styleId="HotRouteChar">
    <w:name w:val="Hot Route! Char"/>
    <w:basedOn w:val="Normal"/>
    <w:qFormat/>
    <w:rsid w:val="00141D65"/>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141D65"/>
    <w:rPr>
      <w:rFonts w:cs="Times New Roman"/>
      <w:b/>
      <w:bCs/>
    </w:rPr>
  </w:style>
  <w:style w:type="paragraph" w:customStyle="1" w:styleId="Default">
    <w:name w:val="Default"/>
    <w:qFormat/>
    <w:rsid w:val="00141D6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41D65"/>
    <w:rPr>
      <w:rFonts w:ascii="Cambria" w:hAnsi="Cambria" w:cs="Times New Roman"/>
      <w:b/>
      <w:bCs/>
      <w:sz w:val="26"/>
      <w:szCs w:val="26"/>
    </w:rPr>
  </w:style>
  <w:style w:type="character" w:customStyle="1" w:styleId="UnderliningChar">
    <w:name w:val="Underlining Char"/>
    <w:basedOn w:val="DefaultParagraphFont"/>
    <w:link w:val="Underlining"/>
    <w:rsid w:val="00141D65"/>
    <w:rPr>
      <w:rFonts w:ascii="Arial Narrow" w:hAnsi="Arial Narrow" w:cs="Times New Roman"/>
      <w:u w:val="single"/>
    </w:rPr>
  </w:style>
  <w:style w:type="character" w:customStyle="1" w:styleId="CardCharChar1">
    <w:name w:val="Card Char Char1"/>
    <w:basedOn w:val="DefaultParagraphFont"/>
    <w:rsid w:val="00141D65"/>
    <w:rPr>
      <w:rFonts w:cs="Times New Roman"/>
      <w:b/>
      <w:bCs/>
      <w:sz w:val="28"/>
      <w:szCs w:val="28"/>
    </w:rPr>
  </w:style>
  <w:style w:type="paragraph" w:customStyle="1" w:styleId="Cites0">
    <w:name w:val="Cites"/>
    <w:basedOn w:val="Normal"/>
    <w:link w:val="CitesChar2"/>
    <w:qFormat/>
    <w:rsid w:val="00141D6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41D65"/>
    <w:rPr>
      <w:rFonts w:ascii="Times New Roman" w:eastAsia="Calibri" w:hAnsi="Times New Roman" w:cs="Times New Roman"/>
      <w:sz w:val="24"/>
      <w:szCs w:val="24"/>
    </w:rPr>
  </w:style>
  <w:style w:type="character" w:customStyle="1" w:styleId="apple-converted-space">
    <w:name w:val="apple-converted-space"/>
    <w:basedOn w:val="DefaultParagraphFont"/>
    <w:rsid w:val="00141D65"/>
  </w:style>
  <w:style w:type="character" w:customStyle="1" w:styleId="hit">
    <w:name w:val="hit"/>
    <w:basedOn w:val="DefaultParagraphFont"/>
    <w:rsid w:val="00141D65"/>
    <w:rPr>
      <w:rFonts w:cs="Times New Roman"/>
    </w:rPr>
  </w:style>
  <w:style w:type="paragraph" w:customStyle="1" w:styleId="SmallFont">
    <w:name w:val="Small Font"/>
    <w:basedOn w:val="Normal"/>
    <w:link w:val="SmallFontChar"/>
    <w:qFormat/>
    <w:rsid w:val="00141D65"/>
    <w:pPr>
      <w:spacing w:after="200"/>
      <w:jc w:val="both"/>
    </w:pPr>
    <w:rPr>
      <w:rFonts w:eastAsia="Calibri"/>
      <w:szCs w:val="18"/>
    </w:rPr>
  </w:style>
  <w:style w:type="character" w:customStyle="1" w:styleId="SmallFontChar">
    <w:name w:val="Small Font Char"/>
    <w:basedOn w:val="DefaultParagraphFont"/>
    <w:link w:val="SmallFont"/>
    <w:locked/>
    <w:rsid w:val="00141D65"/>
    <w:rPr>
      <w:rFonts w:ascii="Calibri" w:eastAsia="Calibri" w:hAnsi="Calibri" w:cs="Calibri"/>
      <w:sz w:val="22"/>
      <w:szCs w:val="18"/>
    </w:rPr>
  </w:style>
  <w:style w:type="character" w:customStyle="1" w:styleId="CircleChar1">
    <w:name w:val="Circle Char1"/>
    <w:basedOn w:val="DefaultParagraphFont"/>
    <w:rsid w:val="00141D65"/>
    <w:rPr>
      <w:rFonts w:cs="Times New Roman"/>
      <w:b/>
      <w:i/>
      <w:sz w:val="18"/>
      <w:szCs w:val="18"/>
      <w:u w:val="single"/>
      <w:lang w:val="en-US" w:eastAsia="en-US" w:bidi="ar-SA"/>
    </w:rPr>
  </w:style>
  <w:style w:type="paragraph" w:styleId="BodyText">
    <w:name w:val="Body Text"/>
    <w:basedOn w:val="Normal"/>
    <w:link w:val="BodyTextChar"/>
    <w:qFormat/>
    <w:rsid w:val="00141D65"/>
    <w:pPr>
      <w:widowControl w:val="0"/>
      <w:suppressAutoHyphens/>
      <w:spacing w:after="120"/>
    </w:pPr>
    <w:rPr>
      <w:rFonts w:eastAsia="Times New Roman"/>
      <w:sz w:val="20"/>
      <w:szCs w:val="20"/>
      <w:lang w:eastAsia="ar-SA"/>
    </w:rPr>
  </w:style>
  <w:style w:type="character" w:customStyle="1" w:styleId="BodyTextChar">
    <w:name w:val="Body Text Char"/>
    <w:basedOn w:val="DefaultParagraphFont"/>
    <w:link w:val="BodyText"/>
    <w:rsid w:val="00141D65"/>
    <w:rPr>
      <w:rFonts w:ascii="Calibri" w:eastAsia="Times New Roman" w:hAnsi="Calibri" w:cs="Calibri"/>
      <w:sz w:val="20"/>
      <w:szCs w:val="20"/>
      <w:lang w:eastAsia="ar-SA"/>
    </w:rPr>
  </w:style>
  <w:style w:type="character" w:customStyle="1" w:styleId="verdana">
    <w:name w:val="verdana"/>
    <w:basedOn w:val="DefaultParagraphFont"/>
    <w:rsid w:val="00141D65"/>
  </w:style>
  <w:style w:type="character" w:customStyle="1" w:styleId="CardsChar1">
    <w:name w:val="Cards Char1"/>
    <w:link w:val="Cards"/>
    <w:rsid w:val="00141D65"/>
    <w:rPr>
      <w:rFonts w:ascii="Calibri" w:eastAsia="Times New Roman" w:hAnsi="Calibri" w:cs="Times New Roman"/>
      <w:sz w:val="20"/>
      <w:szCs w:val="20"/>
    </w:rPr>
  </w:style>
  <w:style w:type="paragraph" w:customStyle="1" w:styleId="BlockHeadings">
    <w:name w:val="Block Headings"/>
    <w:basedOn w:val="Normal"/>
    <w:link w:val="BlockHeadingsChar"/>
    <w:qFormat/>
    <w:rsid w:val="00141D6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41D65"/>
    <w:rPr>
      <w:rFonts w:ascii="Calibri" w:eastAsia="Times New Roman" w:hAnsi="Calibri" w:cs="Times New Roman"/>
      <w:b/>
      <w:sz w:val="20"/>
      <w:szCs w:val="20"/>
    </w:rPr>
  </w:style>
  <w:style w:type="paragraph" w:customStyle="1" w:styleId="loose">
    <w:name w:val="loose"/>
    <w:basedOn w:val="Normal"/>
    <w:qFormat/>
    <w:rsid w:val="00141D65"/>
    <w:pPr>
      <w:spacing w:before="210"/>
    </w:pPr>
    <w:rPr>
      <w:rFonts w:eastAsia="Times New Roman"/>
      <w:lang w:eastAsia="zh-CN" w:bidi="he-IL"/>
    </w:rPr>
  </w:style>
  <w:style w:type="character" w:customStyle="1" w:styleId="hit1">
    <w:name w:val="hit1"/>
    <w:basedOn w:val="DefaultParagraphFont"/>
    <w:rsid w:val="00141D65"/>
    <w:rPr>
      <w:b/>
      <w:bCs/>
      <w:color w:val="CC0033"/>
    </w:rPr>
  </w:style>
  <w:style w:type="character" w:customStyle="1" w:styleId="upper">
    <w:name w:val="upper"/>
    <w:basedOn w:val="DefaultParagraphFont"/>
    <w:rsid w:val="00141D65"/>
  </w:style>
  <w:style w:type="character" w:customStyle="1" w:styleId="Author">
    <w:name w:val="Author"/>
    <w:aliases w:val="Style Date"/>
    <w:basedOn w:val="DefaultParagraphFont"/>
    <w:qFormat/>
    <w:rsid w:val="00141D65"/>
    <w:rPr>
      <w:b/>
      <w:sz w:val="24"/>
    </w:rPr>
  </w:style>
  <w:style w:type="character" w:customStyle="1" w:styleId="SmallFont7pt">
    <w:name w:val="Small Font (7 pt)"/>
    <w:basedOn w:val="DefaultParagraphFont"/>
    <w:rsid w:val="00141D65"/>
    <w:rPr>
      <w:sz w:val="14"/>
    </w:rPr>
  </w:style>
  <w:style w:type="paragraph" w:customStyle="1" w:styleId="UnderlinedText">
    <w:name w:val="Underlined Text"/>
    <w:basedOn w:val="Normal"/>
    <w:qFormat/>
    <w:rsid w:val="00141D65"/>
    <w:rPr>
      <w:rFonts w:eastAsia="Times New Roman"/>
      <w:b/>
      <w:szCs w:val="20"/>
    </w:rPr>
  </w:style>
  <w:style w:type="character" w:customStyle="1" w:styleId="SmallText-New">
    <w:name w:val="Small Text - New"/>
    <w:basedOn w:val="DefaultParagraphFont"/>
    <w:rsid w:val="00141D65"/>
    <w:rPr>
      <w:rFonts w:ascii="Arial Narrow" w:hAnsi="Arial Narrow"/>
      <w:sz w:val="14"/>
    </w:rPr>
  </w:style>
  <w:style w:type="paragraph" w:customStyle="1" w:styleId="Smalltext">
    <w:name w:val="Small text"/>
    <w:aliases w:val="Quote1,Quote11"/>
    <w:basedOn w:val="Normal"/>
    <w:link w:val="SmalltextChar"/>
    <w:qFormat/>
    <w:rsid w:val="00141D65"/>
    <w:rPr>
      <w:rFonts w:ascii="Arial Narrow" w:eastAsia="Times New Roman" w:hAnsi="Arial Narrow"/>
    </w:rPr>
  </w:style>
  <w:style w:type="character" w:customStyle="1" w:styleId="Underlined-New">
    <w:name w:val="Underlined - New"/>
    <w:basedOn w:val="DefaultParagraphFont"/>
    <w:rsid w:val="00141D65"/>
    <w:rPr>
      <w:rFonts w:ascii="Arial Narrow" w:hAnsi="Arial Narrow"/>
      <w:sz w:val="16"/>
      <w:u w:val="single"/>
    </w:rPr>
  </w:style>
  <w:style w:type="paragraph" w:styleId="TOC2">
    <w:name w:val="toc 2"/>
    <w:basedOn w:val="Normal"/>
    <w:next w:val="Normal"/>
    <w:autoRedefine/>
    <w:uiPriority w:val="39"/>
    <w:rsid w:val="00141D65"/>
    <w:pPr>
      <w:ind w:left="200"/>
    </w:pPr>
    <w:rPr>
      <w:rFonts w:eastAsia="Times New Roman"/>
      <w:sz w:val="20"/>
      <w:lang w:bidi="en-US"/>
    </w:rPr>
  </w:style>
  <w:style w:type="paragraph" w:styleId="Caption">
    <w:name w:val="caption"/>
    <w:basedOn w:val="Normal"/>
    <w:next w:val="Normal"/>
    <w:qFormat/>
    <w:rsid w:val="00141D65"/>
    <w:rPr>
      <w:rFonts w:eastAsia="Times New Roman"/>
      <w:b/>
      <w:bCs/>
      <w:sz w:val="18"/>
      <w:szCs w:val="18"/>
      <w:lang w:bidi="en-US"/>
    </w:rPr>
  </w:style>
  <w:style w:type="paragraph" w:styleId="TOCHeading">
    <w:name w:val="TOC Heading"/>
    <w:basedOn w:val="Heading1"/>
    <w:next w:val="Normal"/>
    <w:uiPriority w:val="39"/>
    <w:qFormat/>
    <w:rsid w:val="00141D6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41D65"/>
    <w:rPr>
      <w:rFonts w:ascii="Arial Narrow" w:hAnsi="Arial Narrow"/>
      <w:dstrike w:val="0"/>
      <w:sz w:val="20"/>
      <w:bdr w:val="single" w:sz="2" w:space="0" w:color="auto"/>
      <w:vertAlign w:val="baseline"/>
    </w:rPr>
  </w:style>
  <w:style w:type="character" w:customStyle="1" w:styleId="style65">
    <w:name w:val="style65"/>
    <w:basedOn w:val="DefaultParagraphFont"/>
    <w:rsid w:val="00141D6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41D65"/>
    <w:rPr>
      <w:rFonts w:cs="Arial"/>
      <w:bCs/>
      <w:szCs w:val="26"/>
      <w:u w:val="single"/>
      <w:lang w:val="en-US" w:eastAsia="en-US" w:bidi="ar-SA"/>
    </w:rPr>
  </w:style>
  <w:style w:type="character" w:customStyle="1" w:styleId="qlabel">
    <w:name w:val="q_label"/>
    <w:basedOn w:val="DefaultParagraphFont"/>
    <w:rsid w:val="00141D65"/>
  </w:style>
  <w:style w:type="character" w:customStyle="1" w:styleId="alabel">
    <w:name w:val="a_label"/>
    <w:basedOn w:val="DefaultParagraphFont"/>
    <w:rsid w:val="00141D65"/>
  </w:style>
  <w:style w:type="character" w:customStyle="1" w:styleId="Style1Char1">
    <w:name w:val="Style1 Char1"/>
    <w:basedOn w:val="DefaultParagraphFont"/>
    <w:rsid w:val="00141D65"/>
    <w:rPr>
      <w:rFonts w:eastAsia="SimSun"/>
      <w:sz w:val="20"/>
      <w:szCs w:val="24"/>
      <w:u w:val="single"/>
      <w:lang w:val="en-US" w:eastAsia="zh-CN" w:bidi="ar-SA"/>
    </w:rPr>
  </w:style>
  <w:style w:type="character" w:customStyle="1" w:styleId="UnderlineCharChar">
    <w:name w:val="Underline Char Char"/>
    <w:basedOn w:val="DefaultParagraphFont"/>
    <w:rsid w:val="00141D6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41D65"/>
    <w:rPr>
      <w:rFonts w:eastAsia="MS Mincho"/>
      <w:b/>
      <w:u w:val="single"/>
      <w:lang w:val="en-US" w:eastAsia="en-US" w:bidi="ar-SA"/>
    </w:rPr>
  </w:style>
  <w:style w:type="character" w:customStyle="1" w:styleId="CardTextChar0">
    <w:name w:val="Card Text Char"/>
    <w:basedOn w:val="DefaultParagraphFont"/>
    <w:rsid w:val="00141D65"/>
    <w:rPr>
      <w:rFonts w:ascii="Times New Roman" w:eastAsia="Times New Roman" w:hAnsi="Times New Roman" w:cs="Times New Roman"/>
      <w:szCs w:val="24"/>
    </w:rPr>
  </w:style>
  <w:style w:type="character" w:customStyle="1" w:styleId="reduce2">
    <w:name w:val="reduce2"/>
    <w:basedOn w:val="DefaultParagraphFont"/>
    <w:rsid w:val="00141D65"/>
    <w:rPr>
      <w:rFonts w:ascii="Arial" w:hAnsi="Arial" w:cs="Arial"/>
      <w:color w:val="000000"/>
      <w:sz w:val="10"/>
      <w:szCs w:val="22"/>
    </w:rPr>
  </w:style>
  <w:style w:type="paragraph" w:customStyle="1" w:styleId="BoldUnderline">
    <w:name w:val="BoldUnderline"/>
    <w:link w:val="BoldUnderlineChar"/>
    <w:uiPriority w:val="99"/>
    <w:qFormat/>
    <w:rsid w:val="00141D65"/>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41D6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41D65"/>
    <w:rPr>
      <w:rFonts w:cs="Arial"/>
      <w:bCs/>
      <w:szCs w:val="26"/>
      <w:u w:val="single"/>
      <w:lang w:val="en-US" w:eastAsia="en-US" w:bidi="ar-SA"/>
    </w:rPr>
  </w:style>
  <w:style w:type="paragraph" w:customStyle="1" w:styleId="evidencetextChar">
    <w:name w:val="evidence text Char"/>
    <w:basedOn w:val="Normal"/>
    <w:qFormat/>
    <w:rsid w:val="00141D65"/>
    <w:pPr>
      <w:ind w:left="1728" w:right="1008"/>
    </w:pPr>
    <w:rPr>
      <w:rFonts w:eastAsia="Times New Roman"/>
      <w:color w:val="000000"/>
      <w:sz w:val="18"/>
    </w:rPr>
  </w:style>
  <w:style w:type="character" w:customStyle="1" w:styleId="underline2">
    <w:name w:val="underline2"/>
    <w:basedOn w:val="DefaultParagraphFont"/>
    <w:rsid w:val="00141D65"/>
    <w:rPr>
      <w:u w:val="single"/>
    </w:rPr>
  </w:style>
  <w:style w:type="character" w:customStyle="1" w:styleId="Style11ptUnderlineBorderSinglesolidlineAuto05pt">
    <w:name w:val="Style 11 pt Underline Border: : (Single solid line Auto  0.5 pt..."/>
    <w:rsid w:val="00141D6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41D6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41D65"/>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41D65"/>
    <w:rPr>
      <w:u w:val="single"/>
    </w:rPr>
  </w:style>
  <w:style w:type="paragraph" w:customStyle="1" w:styleId="UnderlineChar4">
    <w:name w:val="Underline Char4"/>
    <w:basedOn w:val="Normal"/>
    <w:link w:val="UnderlineChar4Char"/>
    <w:qFormat/>
    <w:rsid w:val="00141D65"/>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41D65"/>
    <w:rPr>
      <w:b/>
      <w:u w:val="single"/>
    </w:rPr>
  </w:style>
  <w:style w:type="paragraph" w:customStyle="1" w:styleId="BoldandUnderlineChar3">
    <w:name w:val="Bold and Underline Char3"/>
    <w:basedOn w:val="Normal"/>
    <w:link w:val="BoldandUnderlineChar3Char2"/>
    <w:qFormat/>
    <w:rsid w:val="00141D65"/>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41D65"/>
    <w:rPr>
      <w:rFonts w:eastAsia="Times New Roman"/>
      <w:u w:val="single"/>
    </w:rPr>
  </w:style>
  <w:style w:type="character" w:customStyle="1" w:styleId="StyleUnderlineChar11ptChar">
    <w:name w:val="Style Underline Char + 11 pt Char"/>
    <w:basedOn w:val="DefaultParagraphFont"/>
    <w:link w:val="StyleUnderlineChar11pt"/>
    <w:rsid w:val="00141D65"/>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41D6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41D65"/>
    <w:rPr>
      <w:rFonts w:ascii="Calibri" w:eastAsia="Times New Roman" w:hAnsi="Calibri" w:cs="Calibri"/>
      <w:b/>
      <w:bCs/>
      <w:sz w:val="22"/>
      <w:u w:val="single"/>
    </w:rPr>
  </w:style>
  <w:style w:type="character" w:customStyle="1" w:styleId="inside-head">
    <w:name w:val="inside-head"/>
    <w:basedOn w:val="DefaultParagraphFont"/>
    <w:rsid w:val="00141D65"/>
  </w:style>
  <w:style w:type="paragraph" w:customStyle="1" w:styleId="Style3">
    <w:name w:val="Style3"/>
    <w:basedOn w:val="Normal"/>
    <w:link w:val="Style3Char"/>
    <w:qFormat/>
    <w:rsid w:val="00141D65"/>
    <w:rPr>
      <w:rFonts w:ascii="Arial Narrow" w:eastAsia="Times New Roman" w:hAnsi="Arial Narrow"/>
      <w:b/>
    </w:rPr>
  </w:style>
  <w:style w:type="character" w:customStyle="1" w:styleId="Style3Char">
    <w:name w:val="Style3 Char"/>
    <w:basedOn w:val="DefaultParagraphFont"/>
    <w:link w:val="Style3"/>
    <w:rsid w:val="00141D65"/>
    <w:rPr>
      <w:rFonts w:ascii="Arial Narrow" w:eastAsia="Times New Roman" w:hAnsi="Arial Narrow" w:cs="Calibri"/>
      <w:b/>
      <w:sz w:val="22"/>
    </w:rPr>
  </w:style>
  <w:style w:type="character" w:customStyle="1" w:styleId="7TimesNewRoman">
    <w:name w:val="7 Times New Roman"/>
    <w:rsid w:val="00141D6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41D65"/>
  </w:style>
  <w:style w:type="character" w:customStyle="1" w:styleId="officialsbureau">
    <w:name w:val="official_s_bureau"/>
    <w:basedOn w:val="DefaultParagraphFont"/>
    <w:rsid w:val="00141D65"/>
  </w:style>
  <w:style w:type="paragraph" w:customStyle="1" w:styleId="Stylecard11ptUnderline">
    <w:name w:val="Style card + 11 pt Underline"/>
    <w:basedOn w:val="Normal"/>
    <w:link w:val="Stylecard11ptUnderlineChar"/>
    <w:qFormat/>
    <w:rsid w:val="00141D65"/>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41D65"/>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141D65"/>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41D65"/>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41D6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41D65"/>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41D65"/>
    <w:rPr>
      <w:rFonts w:ascii="Georgia" w:eastAsia="SimSun" w:hAnsi="Georgia" w:cs="Calibri"/>
      <w:sz w:val="22"/>
      <w:u w:val="single"/>
      <w:lang w:eastAsia="zh-CN"/>
    </w:rPr>
  </w:style>
  <w:style w:type="paragraph" w:styleId="HTMLPreformatted">
    <w:name w:val="HTML Preformatted"/>
    <w:basedOn w:val="Normal"/>
    <w:link w:val="HTMLPreformattedChar"/>
    <w:rsid w:val="00141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41D6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41D65"/>
    <w:rPr>
      <w:u w:val="single"/>
    </w:rPr>
  </w:style>
  <w:style w:type="character" w:customStyle="1" w:styleId="StyleUnderlining11ptChar">
    <w:name w:val="Style Underlining + 11 pt Char"/>
    <w:basedOn w:val="DefaultParagraphFont"/>
    <w:link w:val="StyleUnderlining11pt"/>
    <w:rsid w:val="00141D65"/>
    <w:rPr>
      <w:rFonts w:ascii="Calibri" w:hAnsi="Calibri" w:cs="Calibri"/>
      <w:sz w:val="22"/>
      <w:u w:val="single"/>
    </w:rPr>
  </w:style>
  <w:style w:type="paragraph" w:customStyle="1" w:styleId="StyleCardText9pt">
    <w:name w:val="Style Card Text + 9 pt"/>
    <w:basedOn w:val="Normal"/>
    <w:link w:val="StyleCardText9ptChar"/>
    <w:qFormat/>
    <w:rsid w:val="00141D65"/>
    <w:pPr>
      <w:spacing w:after="200"/>
      <w:contextualSpacing/>
    </w:pPr>
    <w:rPr>
      <w:rFonts w:eastAsia="Calibri"/>
    </w:rPr>
  </w:style>
  <w:style w:type="character" w:customStyle="1" w:styleId="StyleCardText9ptChar">
    <w:name w:val="Style Card Text + 9 pt Char"/>
    <w:basedOn w:val="DefaultParagraphFont"/>
    <w:link w:val="StyleCardText9pt"/>
    <w:rsid w:val="00141D65"/>
    <w:rPr>
      <w:rFonts w:ascii="Calibri" w:eastAsia="Calibri" w:hAnsi="Calibri" w:cs="Calibri"/>
      <w:sz w:val="22"/>
    </w:rPr>
  </w:style>
  <w:style w:type="paragraph" w:styleId="Quote">
    <w:name w:val="Quote"/>
    <w:basedOn w:val="Normal"/>
    <w:next w:val="Normal"/>
    <w:link w:val="QuoteChar"/>
    <w:uiPriority w:val="29"/>
    <w:qFormat/>
    <w:rsid w:val="00141D65"/>
    <w:pPr>
      <w:widowControl w:val="0"/>
    </w:pPr>
    <w:rPr>
      <w:rFonts w:eastAsia="Times New Roman"/>
      <w:iCs/>
      <w:color w:val="000000"/>
      <w:lang w:bidi="en-US"/>
    </w:rPr>
  </w:style>
  <w:style w:type="character" w:customStyle="1" w:styleId="QuoteChar">
    <w:name w:val="Quote Char"/>
    <w:basedOn w:val="DefaultParagraphFont"/>
    <w:link w:val="Quote"/>
    <w:uiPriority w:val="29"/>
    <w:rsid w:val="00141D65"/>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141D65"/>
    <w:rPr>
      <w:rFonts w:ascii="Arial Narrow" w:hAnsi="Arial Narrow" w:cs="Times New Roman"/>
      <w:sz w:val="24"/>
      <w:u w:val="single"/>
    </w:rPr>
  </w:style>
  <w:style w:type="character" w:customStyle="1" w:styleId="ital-inline">
    <w:name w:val="ital-inline"/>
    <w:basedOn w:val="DefaultParagraphFont"/>
    <w:rsid w:val="00141D65"/>
  </w:style>
  <w:style w:type="character" w:customStyle="1" w:styleId="underlineChar">
    <w:name w:val="underline Char"/>
    <w:basedOn w:val="DefaultParagraphFont"/>
    <w:rsid w:val="00141D6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41D6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41D65"/>
    <w:rPr>
      <w:sz w:val="20"/>
      <w:u w:val="single"/>
    </w:rPr>
  </w:style>
  <w:style w:type="paragraph" w:styleId="BodyTextIndent2">
    <w:name w:val="Body Text Indent 2"/>
    <w:basedOn w:val="Normal"/>
    <w:link w:val="BodyTextIndent2Char"/>
    <w:unhideWhenUsed/>
    <w:rsid w:val="00141D65"/>
    <w:pPr>
      <w:spacing w:after="120" w:line="480" w:lineRule="auto"/>
      <w:ind w:left="360"/>
    </w:pPr>
  </w:style>
  <w:style w:type="character" w:customStyle="1" w:styleId="BodyTextIndent2Char">
    <w:name w:val="Body Text Indent 2 Char"/>
    <w:basedOn w:val="DefaultParagraphFont"/>
    <w:link w:val="BodyTextIndent2"/>
    <w:rsid w:val="00141D65"/>
    <w:rPr>
      <w:rFonts w:ascii="Calibri" w:hAnsi="Calibri" w:cs="Calibri"/>
      <w:sz w:val="22"/>
    </w:rPr>
  </w:style>
  <w:style w:type="paragraph" w:styleId="BodyTextIndent3">
    <w:name w:val="Body Text Indent 3"/>
    <w:basedOn w:val="Normal"/>
    <w:link w:val="BodyTextIndent3Char"/>
    <w:uiPriority w:val="99"/>
    <w:semiHidden/>
    <w:unhideWhenUsed/>
    <w:rsid w:val="00141D65"/>
    <w:pPr>
      <w:spacing w:after="120"/>
      <w:ind w:left="360"/>
    </w:pPr>
    <w:rPr>
      <w:szCs w:val="16"/>
    </w:rPr>
  </w:style>
  <w:style w:type="character" w:customStyle="1" w:styleId="BodyTextIndent3Char">
    <w:name w:val="Body Text Indent 3 Char"/>
    <w:basedOn w:val="DefaultParagraphFont"/>
    <w:link w:val="BodyTextIndent3"/>
    <w:uiPriority w:val="99"/>
    <w:semiHidden/>
    <w:rsid w:val="00141D65"/>
    <w:rPr>
      <w:rFonts w:ascii="Calibri" w:hAnsi="Calibri" w:cs="Calibri"/>
      <w:sz w:val="22"/>
      <w:szCs w:val="16"/>
    </w:rPr>
  </w:style>
  <w:style w:type="paragraph" w:styleId="BodyText2">
    <w:name w:val="Body Text 2"/>
    <w:basedOn w:val="Normal"/>
    <w:link w:val="BodyText2Char"/>
    <w:unhideWhenUsed/>
    <w:rsid w:val="00141D65"/>
    <w:pPr>
      <w:spacing w:after="120" w:line="480" w:lineRule="auto"/>
    </w:pPr>
  </w:style>
  <w:style w:type="character" w:customStyle="1" w:styleId="BodyText2Char">
    <w:name w:val="Body Text 2 Char"/>
    <w:basedOn w:val="DefaultParagraphFont"/>
    <w:link w:val="BodyText2"/>
    <w:rsid w:val="00141D65"/>
    <w:rPr>
      <w:rFonts w:ascii="Calibri" w:hAnsi="Calibri" w:cs="Calibri"/>
      <w:sz w:val="22"/>
    </w:rPr>
  </w:style>
  <w:style w:type="paragraph" w:styleId="BodyTextIndent">
    <w:name w:val="Body Text Indent"/>
    <w:basedOn w:val="Normal"/>
    <w:link w:val="BodyTextIndentChar"/>
    <w:uiPriority w:val="99"/>
    <w:unhideWhenUsed/>
    <w:rsid w:val="00141D65"/>
    <w:pPr>
      <w:spacing w:after="120"/>
      <w:ind w:left="360"/>
    </w:pPr>
  </w:style>
  <w:style w:type="character" w:customStyle="1" w:styleId="BodyTextIndentChar">
    <w:name w:val="Body Text Indent Char"/>
    <w:basedOn w:val="DefaultParagraphFont"/>
    <w:link w:val="BodyTextIndent"/>
    <w:uiPriority w:val="99"/>
    <w:rsid w:val="00141D65"/>
    <w:rPr>
      <w:rFonts w:ascii="Calibri" w:hAnsi="Calibri" w:cs="Calibri"/>
      <w:sz w:val="22"/>
    </w:rPr>
  </w:style>
  <w:style w:type="paragraph" w:styleId="BodyText3">
    <w:name w:val="Body Text 3"/>
    <w:basedOn w:val="Normal"/>
    <w:link w:val="BodyText3Char"/>
    <w:unhideWhenUsed/>
    <w:rsid w:val="00141D65"/>
    <w:pPr>
      <w:spacing w:after="120"/>
    </w:pPr>
    <w:rPr>
      <w:szCs w:val="16"/>
    </w:rPr>
  </w:style>
  <w:style w:type="character" w:customStyle="1" w:styleId="BodyText3Char">
    <w:name w:val="Body Text 3 Char"/>
    <w:basedOn w:val="DefaultParagraphFont"/>
    <w:link w:val="BodyText3"/>
    <w:rsid w:val="00141D65"/>
    <w:rPr>
      <w:rFonts w:ascii="Calibri" w:hAnsi="Calibri" w:cs="Calibri"/>
      <w:sz w:val="22"/>
      <w:szCs w:val="16"/>
    </w:rPr>
  </w:style>
  <w:style w:type="character" w:customStyle="1" w:styleId="StyleBold">
    <w:name w:val="Style Bold"/>
    <w:basedOn w:val="DefaultParagraphFont"/>
    <w:uiPriority w:val="9"/>
    <w:semiHidden/>
    <w:rsid w:val="00141D65"/>
    <w:rPr>
      <w:b/>
      <w:bCs/>
    </w:rPr>
  </w:style>
  <w:style w:type="character" w:customStyle="1" w:styleId="body-text">
    <w:name w:val="body-text"/>
    <w:basedOn w:val="DefaultParagraphFont"/>
    <w:rsid w:val="00141D65"/>
  </w:style>
  <w:style w:type="paragraph" w:customStyle="1" w:styleId="StyleStyle411ptBoldBorderSinglesolidlineAuto0">
    <w:name w:val="Style Style4 + 11 pt Bold Border: : (Single solid line Auto  0...."/>
    <w:basedOn w:val="Normal"/>
    <w:link w:val="StyleStyle411ptBoldBorderSinglesolidlineAuto0Char"/>
    <w:qFormat/>
    <w:rsid w:val="00141D6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41D65"/>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41D65"/>
    <w:rPr>
      <w:rFonts w:ascii="Segoe UI" w:eastAsiaTheme="minorHAnsi" w:hAnsi="Segoe UI" w:cs="Segoe UI"/>
      <w:sz w:val="18"/>
      <w:szCs w:val="18"/>
    </w:rPr>
  </w:style>
  <w:style w:type="character" w:customStyle="1" w:styleId="globalcontentbody">
    <w:name w:val="globalcontentbody"/>
    <w:basedOn w:val="DefaultParagraphFont"/>
    <w:rsid w:val="00141D65"/>
  </w:style>
  <w:style w:type="paragraph" w:customStyle="1" w:styleId="StyleStyle112pt">
    <w:name w:val="Style Style1 + 12 pt"/>
    <w:basedOn w:val="Normal"/>
    <w:link w:val="StyleStyle112ptChar"/>
    <w:qFormat/>
    <w:rsid w:val="00141D65"/>
    <w:rPr>
      <w:rFonts w:eastAsia="SimSun"/>
      <w:u w:val="single"/>
      <w:lang w:eastAsia="zh-CN"/>
    </w:rPr>
  </w:style>
  <w:style w:type="character" w:customStyle="1" w:styleId="StyleStyle112ptChar">
    <w:name w:val="Style Style1 + 12 pt Char"/>
    <w:basedOn w:val="DefaultParagraphFont"/>
    <w:link w:val="StyleStyle112pt"/>
    <w:rsid w:val="00141D65"/>
    <w:rPr>
      <w:rFonts w:ascii="Calibri" w:eastAsia="SimSun" w:hAnsi="Calibri" w:cs="Calibri"/>
      <w:sz w:val="22"/>
      <w:u w:val="single"/>
      <w:lang w:eastAsia="zh-CN"/>
    </w:rPr>
  </w:style>
  <w:style w:type="paragraph" w:customStyle="1" w:styleId="MinimizedText">
    <w:name w:val="Minimized Text"/>
    <w:basedOn w:val="Normal"/>
    <w:link w:val="MinimizedTextChar"/>
    <w:qFormat/>
    <w:rsid w:val="00141D65"/>
    <w:rPr>
      <w:rFonts w:eastAsia="Times New Roman"/>
    </w:rPr>
  </w:style>
  <w:style w:type="character" w:customStyle="1" w:styleId="MinimizedTextChar">
    <w:name w:val="Minimized Text Char"/>
    <w:basedOn w:val="DefaultParagraphFont"/>
    <w:link w:val="MinimizedText"/>
    <w:rsid w:val="00141D65"/>
    <w:rPr>
      <w:rFonts w:ascii="Calibri" w:eastAsia="Times New Roman" w:hAnsi="Calibri" w:cs="Calibri"/>
      <w:sz w:val="22"/>
    </w:rPr>
  </w:style>
  <w:style w:type="character" w:customStyle="1" w:styleId="term1">
    <w:name w:val="term1"/>
    <w:basedOn w:val="DefaultParagraphFont"/>
    <w:rsid w:val="00141D65"/>
    <w:rPr>
      <w:b/>
      <w:bCs/>
    </w:rPr>
  </w:style>
  <w:style w:type="character" w:customStyle="1" w:styleId="Styleterm111ptUnderline">
    <w:name w:val="Style term1 + 11 pt Underline"/>
    <w:basedOn w:val="term1"/>
    <w:rsid w:val="00141D65"/>
    <w:rPr>
      <w:b/>
      <w:bCs/>
      <w:sz w:val="20"/>
      <w:u w:val="single"/>
    </w:rPr>
  </w:style>
  <w:style w:type="paragraph" w:customStyle="1" w:styleId="StyleMinimizedTextArialNarrow10pt">
    <w:name w:val="Style Minimized Text + Arial Narrow 10 pt"/>
    <w:basedOn w:val="MinimizedText"/>
    <w:link w:val="StyleMinimizedTextArialNarrow10ptChar"/>
    <w:qFormat/>
    <w:rsid w:val="00141D65"/>
    <w:rPr>
      <w:sz w:val="20"/>
    </w:rPr>
  </w:style>
  <w:style w:type="character" w:customStyle="1" w:styleId="StyleMinimizedTextArialNarrow10ptChar">
    <w:name w:val="Style Minimized Text + Arial Narrow 10 pt Char"/>
    <w:basedOn w:val="MinimizedTextChar"/>
    <w:link w:val="StyleMinimizedTextArialNarrow10pt"/>
    <w:rsid w:val="00141D65"/>
    <w:rPr>
      <w:rFonts w:ascii="Calibri" w:eastAsia="Times New Roman" w:hAnsi="Calibri" w:cs="Calibri"/>
      <w:sz w:val="20"/>
    </w:rPr>
  </w:style>
  <w:style w:type="character" w:customStyle="1" w:styleId="Styleunderline11ptBold">
    <w:name w:val="Style underline + 11 pt Bold"/>
    <w:basedOn w:val="underline"/>
    <w:rsid w:val="00141D6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41D6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41D65"/>
    <w:rPr>
      <w:rFonts w:ascii="Calibri" w:eastAsia="Times New Roman" w:hAnsi="Calibri" w:cs="Calibri"/>
      <w:sz w:val="22"/>
      <w:u w:val="single"/>
      <w:bdr w:val="single" w:sz="4" w:space="0" w:color="auto"/>
    </w:rPr>
  </w:style>
  <w:style w:type="character" w:customStyle="1" w:styleId="Style9pt">
    <w:name w:val="Style 9 pt"/>
    <w:basedOn w:val="DefaultParagraphFont"/>
    <w:rsid w:val="00141D65"/>
    <w:rPr>
      <w:rFonts w:ascii="Times New Roman" w:hAnsi="Times New Roman"/>
      <w:sz w:val="20"/>
    </w:rPr>
  </w:style>
  <w:style w:type="paragraph" w:customStyle="1" w:styleId="StyleStyle49pt3">
    <w:name w:val="Style Style4 + 9 pt3"/>
    <w:basedOn w:val="Style4"/>
    <w:link w:val="StyleStyle49pt3Char"/>
    <w:qFormat/>
    <w:rsid w:val="00141D65"/>
    <w:rPr>
      <w:rFonts w:cs="Times New Roman"/>
    </w:rPr>
  </w:style>
  <w:style w:type="character" w:customStyle="1" w:styleId="StyleStyle49pt3Char">
    <w:name w:val="Style Style4 + 9 pt3 Char"/>
    <w:basedOn w:val="Style4Char"/>
    <w:link w:val="StyleStyle49pt3"/>
    <w:rsid w:val="00141D65"/>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41D65"/>
    <w:rPr>
      <w:rFonts w:cs="Times New Roman"/>
      <w:b/>
      <w:bCs/>
    </w:rPr>
  </w:style>
  <w:style w:type="character" w:customStyle="1" w:styleId="StyleStyle4BoldChar">
    <w:name w:val="Style Style4 + Bold Char"/>
    <w:basedOn w:val="Style4Char"/>
    <w:link w:val="StyleStyle4Bold"/>
    <w:rsid w:val="00141D65"/>
    <w:rPr>
      <w:rFonts w:ascii="Calibri" w:eastAsia="Times New Roman" w:hAnsi="Calibri" w:cs="Times New Roman"/>
      <w:b/>
      <w:bCs/>
      <w:sz w:val="22"/>
      <w:u w:val="single"/>
    </w:rPr>
  </w:style>
  <w:style w:type="character" w:customStyle="1" w:styleId="CharChar11">
    <w:name w:val="Char Char11"/>
    <w:basedOn w:val="DefaultParagraphFont"/>
    <w:rsid w:val="00141D65"/>
    <w:rPr>
      <w:rFonts w:cs="Arial"/>
      <w:bCs/>
      <w:szCs w:val="26"/>
      <w:u w:val="single"/>
      <w:lang w:val="en-US" w:eastAsia="en-US" w:bidi="ar-SA"/>
    </w:rPr>
  </w:style>
  <w:style w:type="character" w:customStyle="1" w:styleId="authorbio">
    <w:name w:val="authorbio"/>
    <w:basedOn w:val="DefaultParagraphFont"/>
    <w:rsid w:val="00141D65"/>
  </w:style>
  <w:style w:type="character" w:customStyle="1" w:styleId="a">
    <w:name w:val="a"/>
    <w:basedOn w:val="DefaultParagraphFont"/>
    <w:rsid w:val="00141D65"/>
  </w:style>
  <w:style w:type="character" w:customStyle="1" w:styleId="StyleStyleUnderline411pt">
    <w:name w:val="Style Style Underline4 + 11 pt"/>
    <w:basedOn w:val="DefaultParagraphFont"/>
    <w:rsid w:val="00141D65"/>
    <w:rPr>
      <w:sz w:val="20"/>
      <w:u w:val="single"/>
    </w:rPr>
  </w:style>
  <w:style w:type="character" w:customStyle="1" w:styleId="StyleStyleUnderline411ptBold">
    <w:name w:val="Style Style Underline4 + 11 pt Bold"/>
    <w:basedOn w:val="DefaultParagraphFont"/>
    <w:rsid w:val="00141D65"/>
    <w:rPr>
      <w:b/>
      <w:bCs/>
      <w:sz w:val="20"/>
      <w:u w:val="single"/>
    </w:rPr>
  </w:style>
  <w:style w:type="character" w:customStyle="1" w:styleId="StyleStyleUnderline311pt">
    <w:name w:val="Style Style Underline3 + 11 pt"/>
    <w:basedOn w:val="DefaultParagraphFont"/>
    <w:rsid w:val="00141D65"/>
    <w:rPr>
      <w:sz w:val="20"/>
      <w:u w:val="single"/>
    </w:rPr>
  </w:style>
  <w:style w:type="character" w:customStyle="1" w:styleId="StyleStyleUnderline311ptBold">
    <w:name w:val="Style Style Underline3 + 11 pt Bold"/>
    <w:basedOn w:val="DefaultParagraphFont"/>
    <w:rsid w:val="00141D65"/>
    <w:rPr>
      <w:b/>
      <w:bCs/>
      <w:sz w:val="20"/>
      <w:u w:val="single"/>
    </w:rPr>
  </w:style>
  <w:style w:type="character" w:customStyle="1" w:styleId="StyleUnderline3">
    <w:name w:val="Style Underline3"/>
    <w:basedOn w:val="DefaultParagraphFont"/>
    <w:rsid w:val="00141D65"/>
    <w:rPr>
      <w:u w:val="single"/>
    </w:rPr>
  </w:style>
  <w:style w:type="paragraph" w:customStyle="1" w:styleId="StyleStyle111ptBorderSinglesolidlineAuto05ptL">
    <w:name w:val="Style Style1 + 11 pt Border: : (Single solid line Auto  0.5 pt L..."/>
    <w:link w:val="StyleStyle111ptBorderSinglesolidlineAuto05ptLChar"/>
    <w:qFormat/>
    <w:rsid w:val="00141D6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41D6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41D65"/>
    <w:rPr>
      <w:u w:val="single"/>
    </w:rPr>
  </w:style>
  <w:style w:type="character" w:customStyle="1" w:styleId="NothingChar">
    <w:name w:val="Nothing Char"/>
    <w:basedOn w:val="DefaultParagraphFont"/>
    <w:link w:val="Nothing"/>
    <w:rsid w:val="00141D65"/>
    <w:rPr>
      <w:rFonts w:ascii="Times New Roman" w:eastAsia="Times New Roman" w:hAnsi="Times New Roman" w:cs="Times New Roman"/>
      <w:sz w:val="20"/>
    </w:rPr>
  </w:style>
  <w:style w:type="character" w:customStyle="1" w:styleId="CardsFont12pt0">
    <w:name w:val="Cards + Font 12pt"/>
    <w:basedOn w:val="DefaultParagraphFont"/>
    <w:rsid w:val="00141D65"/>
    <w:rPr>
      <w:rFonts w:ascii="Times New Roman" w:eastAsia="Calibri" w:hAnsi="Times New Roman" w:cs="Times New Roman"/>
      <w:sz w:val="24"/>
      <w:szCs w:val="20"/>
      <w:u w:val="single"/>
    </w:rPr>
  </w:style>
  <w:style w:type="character" w:customStyle="1" w:styleId="SmallTextChar0">
    <w:name w:val="Small Text Char"/>
    <w:basedOn w:val="CardTextChar0"/>
    <w:rsid w:val="00141D65"/>
    <w:rPr>
      <w:rFonts w:ascii="Times New Roman" w:eastAsia="MS Mincho" w:hAnsi="Times New Roman" w:cs="Times New Roman"/>
      <w:sz w:val="15"/>
      <w:szCs w:val="24"/>
      <w:lang w:eastAsia="ja-JP"/>
    </w:rPr>
  </w:style>
  <w:style w:type="paragraph" w:customStyle="1" w:styleId="Circled">
    <w:name w:val="Circled"/>
    <w:link w:val="CircledChar"/>
    <w:qFormat/>
    <w:rsid w:val="00141D6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41D65"/>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41D6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41D65"/>
  </w:style>
  <w:style w:type="character" w:customStyle="1" w:styleId="part-of-speech">
    <w:name w:val="part-of-speech"/>
    <w:basedOn w:val="DefaultParagraphFont"/>
    <w:rsid w:val="00141D65"/>
  </w:style>
  <w:style w:type="character" w:customStyle="1" w:styleId="sep">
    <w:name w:val="sep"/>
    <w:basedOn w:val="DefaultParagraphFont"/>
    <w:rsid w:val="00141D65"/>
  </w:style>
  <w:style w:type="character" w:customStyle="1" w:styleId="pron">
    <w:name w:val="pron"/>
    <w:basedOn w:val="DefaultParagraphFont"/>
    <w:rsid w:val="00141D65"/>
  </w:style>
  <w:style w:type="paragraph" w:customStyle="1" w:styleId="StyleStyle4LatinTimesNewRomanAsianSimSun">
    <w:name w:val="Style Style4 + (Latin) Times New Roman (Asian) SimSun"/>
    <w:basedOn w:val="Normal"/>
    <w:link w:val="StyleStyle4LatinTimesNewRomanAsianSimSunChar"/>
    <w:qFormat/>
    <w:rsid w:val="00141D6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41D65"/>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41D6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41D65"/>
    <w:rPr>
      <w:rFonts w:ascii="Calibri" w:eastAsia="SimSun" w:hAnsi="Calibri" w:cs="Calibri"/>
      <w:b/>
      <w:bCs/>
      <w:sz w:val="22"/>
      <w:u w:val="single"/>
    </w:rPr>
  </w:style>
  <w:style w:type="character" w:customStyle="1" w:styleId="CharChar3">
    <w:name w:val="Char Char3"/>
    <w:basedOn w:val="DefaultParagraphFont"/>
    <w:rsid w:val="00141D6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41D65"/>
    <w:rPr>
      <w:bCs/>
      <w:szCs w:val="26"/>
      <w:u w:val="single"/>
    </w:rPr>
  </w:style>
  <w:style w:type="paragraph" w:styleId="Subtitle">
    <w:name w:val="Subtitle"/>
    <w:aliases w:val="Underlined card text"/>
    <w:basedOn w:val="Normal"/>
    <w:next w:val="Normal"/>
    <w:link w:val="SubtitleChar"/>
    <w:uiPriority w:val="99"/>
    <w:qFormat/>
    <w:rsid w:val="00141D65"/>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141D65"/>
    <w:rPr>
      <w:color w:val="5A5A5A" w:themeColor="text1" w:themeTint="A5"/>
      <w:spacing w:val="15"/>
      <w:sz w:val="22"/>
      <w:szCs w:val="22"/>
    </w:rPr>
  </w:style>
  <w:style w:type="paragraph" w:customStyle="1" w:styleId="StyleStyle411pt1">
    <w:name w:val="Style Style4 + 11 pt1"/>
    <w:basedOn w:val="Style4"/>
    <w:link w:val="StyleStyle411pt1Char"/>
    <w:qFormat/>
    <w:rsid w:val="00141D65"/>
    <w:rPr>
      <w:rFonts w:cs="Times New Roman"/>
    </w:rPr>
  </w:style>
  <w:style w:type="character" w:customStyle="1" w:styleId="StyleStyle411pt1Char">
    <w:name w:val="Style Style4 + 11 pt1 Char"/>
    <w:basedOn w:val="Style4Char"/>
    <w:link w:val="StyleStyle411pt1"/>
    <w:rsid w:val="00141D65"/>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41D65"/>
    <w:rPr>
      <w:b/>
      <w:u w:val="single"/>
      <w:lang w:val="en-US" w:eastAsia="en-US" w:bidi="ar-SA"/>
    </w:rPr>
  </w:style>
  <w:style w:type="character" w:customStyle="1" w:styleId="StyleUnderlineCharChar111pt">
    <w:name w:val="Style Underline Char Char1 + 11 pt"/>
    <w:basedOn w:val="DefaultParagraphFont"/>
    <w:rsid w:val="00141D6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41D6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41D6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41D65"/>
    <w:rPr>
      <w:sz w:val="22"/>
      <w:u w:val="single"/>
    </w:rPr>
  </w:style>
  <w:style w:type="paragraph" w:customStyle="1" w:styleId="StyleMinimizedTextArialNarrow9pt">
    <w:name w:val="Style Minimized Text + Arial Narrow 9 pt"/>
    <w:basedOn w:val="Normal"/>
    <w:link w:val="StyleMinimizedTextArialNarrow9ptChar"/>
    <w:qFormat/>
    <w:rsid w:val="00141D65"/>
    <w:rPr>
      <w:rFonts w:eastAsia="Times New Roman"/>
    </w:rPr>
  </w:style>
  <w:style w:type="character" w:customStyle="1" w:styleId="StyleMinimizedTextArialNarrow9ptChar">
    <w:name w:val="Style Minimized Text + Arial Narrow 9 pt Char"/>
    <w:basedOn w:val="DefaultParagraphFont"/>
    <w:link w:val="StyleMinimizedTextArialNarrow9pt"/>
    <w:rsid w:val="00141D65"/>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41D6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41D6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41D6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41D6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41D6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41D65"/>
    <w:rPr>
      <w:b w:val="0"/>
      <w:bCs/>
      <w:sz w:val="20"/>
      <w:u w:val="single"/>
      <w:lang w:val="en-US" w:eastAsia="en-US" w:bidi="ar-SA"/>
    </w:rPr>
  </w:style>
  <w:style w:type="character" w:customStyle="1" w:styleId="Styleunderline9pt">
    <w:name w:val="Style underline + 9 pt"/>
    <w:basedOn w:val="underline"/>
    <w:rsid w:val="00141D65"/>
    <w:rPr>
      <w:rFonts w:ascii="Times New Roman" w:hAnsi="Times New Roman" w:cs="Times New Roman"/>
      <w:b/>
      <w:sz w:val="20"/>
      <w:u w:val="single"/>
    </w:rPr>
  </w:style>
  <w:style w:type="character" w:customStyle="1" w:styleId="StyleTimesNewRoman9pt">
    <w:name w:val="Style Times New Roman 9 pt"/>
    <w:basedOn w:val="DefaultParagraphFont"/>
    <w:rsid w:val="00141D65"/>
    <w:rPr>
      <w:rFonts w:ascii="Times New Roman" w:hAnsi="Times New Roman"/>
      <w:sz w:val="20"/>
    </w:rPr>
  </w:style>
  <w:style w:type="character" w:customStyle="1" w:styleId="Styleunderline9pt1">
    <w:name w:val="Style underline + 9 pt1"/>
    <w:basedOn w:val="underline"/>
    <w:rsid w:val="00141D6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41D6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41D6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41D65"/>
    <w:rPr>
      <w:b/>
      <w:bCs/>
      <w:noProof w:val="0"/>
      <w:sz w:val="20"/>
      <w:u w:val="single"/>
      <w:lang w:val="en-US" w:eastAsia="en-US" w:bidi="ar-SA"/>
    </w:rPr>
  </w:style>
  <w:style w:type="character" w:customStyle="1" w:styleId="Hyperlink23">
    <w:name w:val="Hyperlink23"/>
    <w:basedOn w:val="DefaultParagraphFont"/>
    <w:rsid w:val="00141D65"/>
    <w:rPr>
      <w:color w:val="3300CC"/>
      <w:u w:val="single"/>
    </w:rPr>
  </w:style>
  <w:style w:type="paragraph" w:customStyle="1" w:styleId="cardCharChar">
    <w:name w:val="card Char Char"/>
    <w:basedOn w:val="Normal"/>
    <w:link w:val="cardCharCharChar"/>
    <w:qFormat/>
    <w:rsid w:val="00141D65"/>
    <w:pPr>
      <w:ind w:left="288" w:right="288"/>
    </w:pPr>
    <w:rPr>
      <w:rFonts w:eastAsia="Times New Roman"/>
      <w:szCs w:val="20"/>
    </w:rPr>
  </w:style>
  <w:style w:type="character" w:customStyle="1" w:styleId="cardCharCharChar">
    <w:name w:val="card Char Char Char"/>
    <w:basedOn w:val="DefaultParagraphFont"/>
    <w:link w:val="cardCharChar"/>
    <w:rsid w:val="00141D65"/>
    <w:rPr>
      <w:rFonts w:ascii="Calibri" w:eastAsia="Times New Roman" w:hAnsi="Calibri" w:cs="Calibri"/>
      <w:sz w:val="22"/>
      <w:szCs w:val="20"/>
    </w:rPr>
  </w:style>
  <w:style w:type="character" w:customStyle="1" w:styleId="StyleunderlineArialNarrow9ptBold">
    <w:name w:val="Style underline + Arial Narrow 9 pt Bold"/>
    <w:basedOn w:val="underline"/>
    <w:rsid w:val="00141D6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41D65"/>
  </w:style>
  <w:style w:type="character" w:customStyle="1" w:styleId="StylecardCharCharArialNarrow9ptChar">
    <w:name w:val="Style card Char Char + Arial Narrow 9 pt Char"/>
    <w:basedOn w:val="cardCharCharChar"/>
    <w:link w:val="StylecardCharCharArialNarrow9pt"/>
    <w:rsid w:val="00141D65"/>
    <w:rPr>
      <w:rFonts w:ascii="Calibri" w:eastAsia="Times New Roman" w:hAnsi="Calibri" w:cs="Calibri"/>
      <w:sz w:val="22"/>
      <w:szCs w:val="20"/>
    </w:rPr>
  </w:style>
  <w:style w:type="character" w:customStyle="1" w:styleId="UnderlineCharCharChar">
    <w:name w:val="Underline Char Char Char"/>
    <w:basedOn w:val="DefaultParagraphFont"/>
    <w:rsid w:val="00141D65"/>
    <w:rPr>
      <w:noProof w:val="0"/>
      <w:u w:val="single"/>
      <w:lang w:val="en-US" w:eastAsia="en-US" w:bidi="ar-SA"/>
    </w:rPr>
  </w:style>
  <w:style w:type="character" w:customStyle="1" w:styleId="CardTextChar1">
    <w:name w:val="Card Text Char1"/>
    <w:basedOn w:val="DefaultParagraphFont"/>
    <w:rsid w:val="00141D6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41D6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41D6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41D6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41D6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41D6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41D6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41D6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41D65"/>
    <w:rPr>
      <w:rFonts w:eastAsia="Times New Roman"/>
    </w:rPr>
  </w:style>
  <w:style w:type="character" w:customStyle="1" w:styleId="TextsmallChar">
    <w:name w:val="Textsmall Char"/>
    <w:basedOn w:val="DefaultParagraphFont"/>
    <w:link w:val="Textsmall"/>
    <w:rsid w:val="00141D65"/>
    <w:rPr>
      <w:rFonts w:ascii="Calibri" w:eastAsia="Times New Roman" w:hAnsi="Calibri" w:cs="Calibri"/>
      <w:sz w:val="22"/>
    </w:rPr>
  </w:style>
  <w:style w:type="character" w:customStyle="1" w:styleId="CharChar111">
    <w:name w:val="Char Char111"/>
    <w:basedOn w:val="DefaultParagraphFont"/>
    <w:rsid w:val="00141D65"/>
    <w:rPr>
      <w:rFonts w:cs="Arial"/>
      <w:bCs/>
      <w:szCs w:val="26"/>
      <w:u w:val="single"/>
      <w:lang w:val="en-US" w:eastAsia="en-US" w:bidi="ar-SA"/>
    </w:rPr>
  </w:style>
  <w:style w:type="character" w:customStyle="1" w:styleId="UnderlineBold">
    <w:name w:val="Underline + Bold"/>
    <w:uiPriority w:val="1"/>
    <w:qFormat/>
    <w:rsid w:val="00141D65"/>
    <w:rPr>
      <w:b/>
      <w:sz w:val="20"/>
      <w:u w:val="single"/>
    </w:rPr>
  </w:style>
  <w:style w:type="paragraph" w:customStyle="1" w:styleId="cardtextsmall">
    <w:name w:val="card text small"/>
    <w:basedOn w:val="Normal"/>
    <w:qFormat/>
    <w:rsid w:val="00141D65"/>
    <w:rPr>
      <w:rFonts w:ascii="Arial Narrow" w:eastAsia="Times New Roman" w:hAnsi="Arial Narrow"/>
    </w:rPr>
  </w:style>
  <w:style w:type="character" w:customStyle="1" w:styleId="AUnterdline">
    <w:name w:val="AUnterdline"/>
    <w:qFormat/>
    <w:rsid w:val="00141D6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41D65"/>
    <w:rPr>
      <w:rFonts w:ascii="Times New Roman" w:hAnsi="Times New Roman"/>
      <w:b/>
      <w:bCs/>
      <w:sz w:val="20"/>
      <w:u w:val="single"/>
      <w:bdr w:val="single" w:sz="4" w:space="0" w:color="auto"/>
    </w:rPr>
  </w:style>
  <w:style w:type="character" w:customStyle="1" w:styleId="highlightedsearchterm">
    <w:name w:val="highlightedsearchterm"/>
    <w:rsid w:val="00141D65"/>
  </w:style>
  <w:style w:type="character" w:customStyle="1" w:styleId="StyleUnderline1">
    <w:name w:val="Style Underline1"/>
    <w:basedOn w:val="DefaultParagraphFont"/>
    <w:rsid w:val="00141D65"/>
    <w:rPr>
      <w:rFonts w:ascii="Times New Roman" w:hAnsi="Times New Roman"/>
      <w:sz w:val="20"/>
      <w:u w:val="single"/>
    </w:rPr>
  </w:style>
  <w:style w:type="paragraph" w:customStyle="1" w:styleId="CardIndented">
    <w:name w:val="Card (Indented)"/>
    <w:basedOn w:val="Normal"/>
    <w:link w:val="CardIndentedChar"/>
    <w:qFormat/>
    <w:rsid w:val="00141D65"/>
    <w:pPr>
      <w:ind w:left="288"/>
    </w:pPr>
  </w:style>
  <w:style w:type="paragraph" w:customStyle="1" w:styleId="StyleStyle49pt10">
    <w:name w:val="Style Style4 + 9 pt10"/>
    <w:basedOn w:val="Style4"/>
    <w:link w:val="StyleStyle49pt10Char"/>
    <w:qFormat/>
    <w:rsid w:val="00141D65"/>
    <w:rPr>
      <w:rFonts w:cs="Times New Roman"/>
    </w:rPr>
  </w:style>
  <w:style w:type="character" w:customStyle="1" w:styleId="StyleStyle49pt10Char">
    <w:name w:val="Style Style4 + 9 pt10 Char"/>
    <w:basedOn w:val="Style4Char"/>
    <w:link w:val="StyleStyle49pt10"/>
    <w:rsid w:val="00141D65"/>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41D65"/>
    <w:rPr>
      <w:rFonts w:cs="Times New Roman"/>
      <w:b/>
      <w:bCs/>
    </w:rPr>
  </w:style>
  <w:style w:type="character" w:customStyle="1" w:styleId="StyleStyle49ptBold7Char">
    <w:name w:val="Style Style4 + 9 pt Bold7 Char"/>
    <w:link w:val="StyleStyle49ptBold7"/>
    <w:rsid w:val="00141D65"/>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41D65"/>
    <w:pPr>
      <w:ind w:left="288"/>
    </w:pPr>
    <w:rPr>
      <w:rFonts w:eastAsia="Times New Roman"/>
      <w:u w:val="single"/>
    </w:rPr>
  </w:style>
  <w:style w:type="character" w:customStyle="1" w:styleId="NormalUnderlineChar">
    <w:name w:val="Normal Underline Char"/>
    <w:link w:val="NormalUnderline"/>
    <w:rsid w:val="00141D65"/>
    <w:rPr>
      <w:rFonts w:ascii="Calibri" w:eastAsia="Times New Roman" w:hAnsi="Calibri" w:cs="Calibri"/>
      <w:sz w:val="22"/>
      <w:u w:val="single"/>
    </w:rPr>
  </w:style>
  <w:style w:type="character" w:customStyle="1" w:styleId="DontRead">
    <w:name w:val="Don't Read"/>
    <w:qFormat/>
    <w:rsid w:val="00141D65"/>
    <w:rPr>
      <w:rFonts w:ascii="Times New Roman" w:hAnsi="Times New Roman"/>
      <w:sz w:val="16"/>
    </w:rPr>
  </w:style>
  <w:style w:type="paragraph" w:customStyle="1" w:styleId="Underlinestyle">
    <w:name w:val="Underline style"/>
    <w:basedOn w:val="Normal"/>
    <w:qFormat/>
    <w:rsid w:val="00141D65"/>
    <w:rPr>
      <w:rFonts w:eastAsia="Times New Roman"/>
      <w:u w:val="single"/>
    </w:rPr>
  </w:style>
  <w:style w:type="character" w:customStyle="1" w:styleId="Style11ptUnderline3">
    <w:name w:val="Style 11 pt Underline3"/>
    <w:rsid w:val="00141D65"/>
    <w:rPr>
      <w:sz w:val="20"/>
      <w:u w:val="single"/>
    </w:rPr>
  </w:style>
  <w:style w:type="character" w:customStyle="1" w:styleId="27">
    <w:name w:val="27"/>
    <w:rsid w:val="00141D65"/>
    <w:rPr>
      <w:rFonts w:cs="Arial"/>
      <w:bCs/>
      <w:sz w:val="20"/>
      <w:u w:val="single"/>
      <w:lang w:val="en-US" w:eastAsia="en-US" w:bidi="ar-SA"/>
    </w:rPr>
  </w:style>
  <w:style w:type="character" w:customStyle="1" w:styleId="2">
    <w:name w:val="2"/>
    <w:rsid w:val="00141D65"/>
    <w:rPr>
      <w:rFonts w:cs="Arial"/>
      <w:bCs/>
      <w:sz w:val="20"/>
      <w:u w:val="single"/>
      <w:lang w:val="en-US" w:eastAsia="en-US" w:bidi="ar-SA"/>
    </w:rPr>
  </w:style>
  <w:style w:type="character" w:customStyle="1" w:styleId="Style9ptUnderline11">
    <w:name w:val="Style 9 pt Underline11"/>
    <w:basedOn w:val="DefaultParagraphFont"/>
    <w:rsid w:val="00141D65"/>
    <w:rPr>
      <w:sz w:val="20"/>
      <w:u w:val="single"/>
    </w:rPr>
  </w:style>
  <w:style w:type="character" w:customStyle="1" w:styleId="Style9ptBoldUnderline5">
    <w:name w:val="Style 9 pt Bold Underline5"/>
    <w:basedOn w:val="DefaultParagraphFont"/>
    <w:rsid w:val="00141D65"/>
    <w:rPr>
      <w:b/>
      <w:bCs/>
      <w:sz w:val="20"/>
      <w:u w:val="single"/>
    </w:rPr>
  </w:style>
  <w:style w:type="character" w:customStyle="1" w:styleId="CharChar114">
    <w:name w:val="Char Char114"/>
    <w:basedOn w:val="DefaultParagraphFont"/>
    <w:rsid w:val="00141D65"/>
    <w:rPr>
      <w:rFonts w:cs="Arial"/>
      <w:bCs/>
      <w:szCs w:val="26"/>
      <w:u w:val="single"/>
      <w:lang w:val="en-US" w:eastAsia="en-US" w:bidi="ar-SA"/>
    </w:rPr>
  </w:style>
  <w:style w:type="character" w:customStyle="1" w:styleId="CharChar113">
    <w:name w:val="Char Char113"/>
    <w:basedOn w:val="DefaultParagraphFont"/>
    <w:rsid w:val="00141D65"/>
    <w:rPr>
      <w:rFonts w:cs="Arial"/>
      <w:bCs/>
      <w:szCs w:val="26"/>
      <w:u w:val="single"/>
      <w:lang w:val="en-US" w:eastAsia="en-US" w:bidi="ar-SA"/>
    </w:rPr>
  </w:style>
  <w:style w:type="character" w:customStyle="1" w:styleId="CharChar112">
    <w:name w:val="Char Char112"/>
    <w:basedOn w:val="DefaultParagraphFont"/>
    <w:rsid w:val="00141D65"/>
    <w:rPr>
      <w:rFonts w:cs="Arial"/>
      <w:bCs/>
      <w:szCs w:val="26"/>
      <w:u w:val="single"/>
      <w:lang w:val="en-US" w:eastAsia="en-US" w:bidi="ar-SA"/>
    </w:rPr>
  </w:style>
  <w:style w:type="character" w:customStyle="1" w:styleId="ssl0">
    <w:name w:val="ss_l0"/>
    <w:basedOn w:val="DefaultParagraphFont"/>
    <w:rsid w:val="00141D65"/>
  </w:style>
  <w:style w:type="character" w:customStyle="1" w:styleId="CommentSubjectChar1">
    <w:name w:val="Comment Subject Char1"/>
    <w:basedOn w:val="CommentTextChar"/>
    <w:uiPriority w:val="99"/>
    <w:semiHidden/>
    <w:rsid w:val="00141D65"/>
    <w:rPr>
      <w:rFonts w:ascii="Calibri" w:eastAsiaTheme="minorHAnsi" w:hAnsi="Calibri" w:cs="Calibri"/>
      <w:b/>
      <w:bCs/>
      <w:sz w:val="22"/>
      <w:szCs w:val="20"/>
    </w:rPr>
  </w:style>
  <w:style w:type="paragraph" w:customStyle="1" w:styleId="WW-Default1">
    <w:name w:val="WW-Default1"/>
    <w:basedOn w:val="Normal"/>
    <w:qFormat/>
    <w:rsid w:val="00141D65"/>
    <w:pPr>
      <w:suppressAutoHyphens/>
    </w:pPr>
    <w:rPr>
      <w:rFonts w:eastAsia="Times New Roman"/>
      <w:b/>
      <w:bCs/>
      <w:szCs w:val="20"/>
      <w:lang w:eastAsia="ar-SA"/>
    </w:rPr>
  </w:style>
  <w:style w:type="paragraph" w:customStyle="1" w:styleId="Normal1">
    <w:name w:val="Normal1"/>
    <w:basedOn w:val="BodyText"/>
    <w:qFormat/>
    <w:rsid w:val="00141D65"/>
    <w:pPr>
      <w:widowControl/>
    </w:pPr>
    <w:rPr>
      <w:sz w:val="22"/>
    </w:rPr>
  </w:style>
  <w:style w:type="character" w:customStyle="1" w:styleId="zoomme">
    <w:name w:val="zoomme"/>
    <w:basedOn w:val="DefaultParagraphFont"/>
    <w:rsid w:val="00141D65"/>
  </w:style>
  <w:style w:type="character" w:customStyle="1" w:styleId="Date1">
    <w:name w:val="Date1"/>
    <w:basedOn w:val="DefaultParagraphFont"/>
    <w:rsid w:val="00141D65"/>
  </w:style>
  <w:style w:type="character" w:customStyle="1" w:styleId="classauthor">
    <w:name w:val="class=&quot;author&quot;"/>
    <w:basedOn w:val="DefaultParagraphFont"/>
    <w:rsid w:val="00141D65"/>
  </w:style>
  <w:style w:type="paragraph" w:customStyle="1" w:styleId="CardStyle">
    <w:name w:val="Card Style"/>
    <w:basedOn w:val="Normal"/>
    <w:link w:val="CardStyleChar"/>
    <w:qFormat/>
    <w:rsid w:val="00141D65"/>
    <w:rPr>
      <w:rFonts w:eastAsia="Times New Roman"/>
    </w:rPr>
  </w:style>
  <w:style w:type="character" w:customStyle="1" w:styleId="CharCharChar">
    <w:name w:val="Char Char Char"/>
    <w:basedOn w:val="DefaultParagraphFont"/>
    <w:rsid w:val="00141D65"/>
    <w:rPr>
      <w:rFonts w:cs="Arial"/>
      <w:bCs/>
      <w:szCs w:val="26"/>
      <w:u w:val="single"/>
      <w:lang w:val="en-US" w:eastAsia="en-US" w:bidi="ar-SA"/>
    </w:rPr>
  </w:style>
  <w:style w:type="character" w:customStyle="1" w:styleId="BoldUnderlineChar0">
    <w:name w:val="Bold Underline Char"/>
    <w:rsid w:val="00141D65"/>
    <w:rPr>
      <w:rFonts w:ascii="Times New Roman" w:eastAsia="Times New Roman" w:hAnsi="Times New Roman"/>
      <w:b/>
      <w:bCs/>
      <w:szCs w:val="24"/>
      <w:u w:val="single"/>
    </w:rPr>
  </w:style>
  <w:style w:type="character" w:customStyle="1" w:styleId="texto1">
    <w:name w:val="texto1"/>
    <w:rsid w:val="00141D65"/>
  </w:style>
  <w:style w:type="character" w:customStyle="1" w:styleId="apple-style-span">
    <w:name w:val="apple-style-span"/>
    <w:rsid w:val="00141D65"/>
  </w:style>
  <w:style w:type="paragraph" w:customStyle="1" w:styleId="citenon-bold">
    <w:name w:val="cite non-bold"/>
    <w:basedOn w:val="Normal"/>
    <w:link w:val="citenon-boldChar"/>
    <w:qFormat/>
    <w:rsid w:val="00141D6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41D65"/>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41D65"/>
    <w:rPr>
      <w:rFonts w:ascii="Calibri" w:eastAsia="Times New Roman" w:hAnsi="Calibri" w:cs="Arial"/>
      <w:b/>
      <w:szCs w:val="28"/>
    </w:rPr>
  </w:style>
  <w:style w:type="paragraph" w:customStyle="1" w:styleId="Style23">
    <w:name w:val="Style23"/>
    <w:basedOn w:val="Normal"/>
    <w:uiPriority w:val="99"/>
    <w:qFormat/>
    <w:rsid w:val="00141D6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41D65"/>
    <w:rPr>
      <w:rFonts w:ascii="Calibri" w:eastAsia="Times New Roman" w:hAnsi="Calibri" w:cs="Calibri"/>
      <w:sz w:val="22"/>
      <w:lang w:bidi="en-US"/>
    </w:rPr>
  </w:style>
  <w:style w:type="character" w:customStyle="1" w:styleId="gray">
    <w:name w:val="gray"/>
    <w:basedOn w:val="DefaultParagraphFont"/>
    <w:rsid w:val="00141D65"/>
  </w:style>
  <w:style w:type="paragraph" w:customStyle="1" w:styleId="Tagtemplate">
    <w:name w:val="Tagtemplate"/>
    <w:basedOn w:val="Normal"/>
    <w:link w:val="TagtemplateChar"/>
    <w:autoRedefine/>
    <w:qFormat/>
    <w:rsid w:val="00141D65"/>
    <w:pPr>
      <w:keepNext/>
      <w:keepLines/>
    </w:pPr>
    <w:rPr>
      <w:rFonts w:eastAsia="Calibri"/>
      <w:b/>
    </w:rPr>
  </w:style>
  <w:style w:type="character" w:customStyle="1" w:styleId="TagtemplateChar">
    <w:name w:val="Tagtemplate Char"/>
    <w:basedOn w:val="DefaultParagraphFont"/>
    <w:link w:val="Tagtemplate"/>
    <w:rsid w:val="00141D65"/>
    <w:rPr>
      <w:rFonts w:ascii="Calibri" w:eastAsia="Calibri" w:hAnsi="Calibri" w:cs="Calibri"/>
      <w:b/>
      <w:sz w:val="22"/>
    </w:rPr>
  </w:style>
  <w:style w:type="character" w:customStyle="1" w:styleId="Styleunderline11ptBorderSinglesolidlineAuto05p">
    <w:name w:val="Style underline + 11 pt Border: : (Single solid line Auto  0.5 p..."/>
    <w:rsid w:val="00141D65"/>
    <w:rPr>
      <w:sz w:val="20"/>
      <w:u w:val="single"/>
      <w:bdr w:val="single" w:sz="4" w:space="0" w:color="auto"/>
    </w:rPr>
  </w:style>
  <w:style w:type="paragraph" w:customStyle="1" w:styleId="Citation-FirstLine">
    <w:name w:val="Citation - First Line"/>
    <w:basedOn w:val="Normal"/>
    <w:next w:val="Normal"/>
    <w:autoRedefine/>
    <w:qFormat/>
    <w:rsid w:val="00141D65"/>
    <w:pPr>
      <w:spacing w:line="240" w:lineRule="atLeast"/>
      <w:jc w:val="both"/>
    </w:pPr>
    <w:rPr>
      <w:rFonts w:ascii="Book Antiqua" w:eastAsia="Times New Roman" w:hAnsi="Book Antiqua"/>
    </w:rPr>
  </w:style>
  <w:style w:type="character" w:customStyle="1" w:styleId="CardText-Underlined">
    <w:name w:val="Card Text - Underlined"/>
    <w:rsid w:val="00141D65"/>
    <w:rPr>
      <w:b/>
      <w:sz w:val="20"/>
      <w:u w:val="single"/>
    </w:rPr>
  </w:style>
  <w:style w:type="paragraph" w:customStyle="1" w:styleId="Citation-Complete">
    <w:name w:val="Citation - Complete"/>
    <w:basedOn w:val="Normal"/>
    <w:next w:val="Normal"/>
    <w:link w:val="Citation-CompleteChar"/>
    <w:autoRedefine/>
    <w:qFormat/>
    <w:rsid w:val="00141D6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41D65"/>
    <w:rPr>
      <w:rFonts w:ascii="Book Antiqua" w:eastAsia="Times New Roman" w:hAnsi="Book Antiqua" w:cs="Calibri"/>
      <w:sz w:val="22"/>
    </w:rPr>
  </w:style>
  <w:style w:type="character" w:customStyle="1" w:styleId="MicroTextChar">
    <w:name w:val="MicroText Char"/>
    <w:link w:val="MicroText"/>
    <w:rsid w:val="00141D65"/>
    <w:rPr>
      <w:rFonts w:ascii="Arial Narrow" w:hAnsi="Arial Narrow"/>
      <w:sz w:val="12"/>
    </w:rPr>
  </w:style>
  <w:style w:type="paragraph" w:customStyle="1" w:styleId="TagCite">
    <w:name w:val="Tag/Cite"/>
    <w:basedOn w:val="Normal"/>
    <w:qFormat/>
    <w:rsid w:val="00141D65"/>
    <w:rPr>
      <w:rFonts w:eastAsia="Times New Roman"/>
      <w:b/>
    </w:rPr>
  </w:style>
  <w:style w:type="character" w:customStyle="1" w:styleId="BoldandUnderlineChar">
    <w:name w:val="Bold and Underline Char"/>
    <w:basedOn w:val="DefaultParagraphFont"/>
    <w:link w:val="BoldandUnderline"/>
    <w:locked/>
    <w:rsid w:val="00141D65"/>
    <w:rPr>
      <w:b/>
      <w:u w:val="single"/>
    </w:rPr>
  </w:style>
  <w:style w:type="paragraph" w:customStyle="1" w:styleId="BoldandUnderline">
    <w:name w:val="Bold and Underline"/>
    <w:basedOn w:val="Normal"/>
    <w:link w:val="BoldandUnderlineChar"/>
    <w:qFormat/>
    <w:rsid w:val="00141D65"/>
    <w:rPr>
      <w:rFonts w:asciiTheme="minorHAnsi" w:hAnsiTheme="minorHAnsi" w:cstheme="minorBidi"/>
      <w:b/>
      <w:sz w:val="24"/>
      <w:u w:val="single"/>
    </w:rPr>
  </w:style>
  <w:style w:type="character" w:customStyle="1" w:styleId="hdr">
    <w:name w:val="hdr"/>
    <w:basedOn w:val="DefaultParagraphFont"/>
    <w:rsid w:val="00141D65"/>
  </w:style>
  <w:style w:type="paragraph" w:customStyle="1" w:styleId="StyleStyle49ptBold3">
    <w:name w:val="Style Style4 + 9 pt Bold3"/>
    <w:basedOn w:val="Style4"/>
    <w:link w:val="StyleStyle49ptBold3Char"/>
    <w:qFormat/>
    <w:rsid w:val="00141D65"/>
    <w:rPr>
      <w:rFonts w:cs="Times New Roman"/>
      <w:b/>
      <w:bCs/>
    </w:rPr>
  </w:style>
  <w:style w:type="character" w:customStyle="1" w:styleId="StyleStyle49ptBold3Char">
    <w:name w:val="Style Style4 + 9 pt Bold3 Char"/>
    <w:basedOn w:val="Style4Char"/>
    <w:link w:val="StyleStyle49ptBold3"/>
    <w:rsid w:val="00141D65"/>
    <w:rPr>
      <w:rFonts w:ascii="Calibri" w:eastAsia="Times New Roman" w:hAnsi="Calibri" w:cs="Times New Roman"/>
      <w:b/>
      <w:bCs/>
      <w:sz w:val="22"/>
      <w:u w:val="single"/>
    </w:rPr>
  </w:style>
  <w:style w:type="character" w:customStyle="1" w:styleId="Style9ptUnderline6">
    <w:name w:val="Style 9 pt Underline6"/>
    <w:basedOn w:val="DefaultParagraphFont"/>
    <w:rsid w:val="00141D65"/>
    <w:rPr>
      <w:sz w:val="20"/>
      <w:u w:val="single"/>
    </w:rPr>
  </w:style>
  <w:style w:type="character" w:customStyle="1" w:styleId="ct-with-fmlt">
    <w:name w:val="ct-with-fmlt"/>
    <w:basedOn w:val="DefaultParagraphFont"/>
    <w:rsid w:val="00141D65"/>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141D65"/>
    <w:rPr>
      <w:rFonts w:ascii="Arial" w:hAnsi="Arial" w:cs="Arial" w:hint="default"/>
      <w:b w:val="0"/>
      <w:bCs w:val="0"/>
      <w:sz w:val="20"/>
      <w:u w:val="single"/>
    </w:rPr>
  </w:style>
  <w:style w:type="paragraph" w:customStyle="1" w:styleId="TagText">
    <w:name w:val="TagText"/>
    <w:basedOn w:val="Normal"/>
    <w:uiPriority w:val="99"/>
    <w:qFormat/>
    <w:rsid w:val="00141D65"/>
    <w:rPr>
      <w:b/>
    </w:rPr>
  </w:style>
  <w:style w:type="paragraph" w:customStyle="1" w:styleId="StyleStyle49pt">
    <w:name w:val="Style Style4 + 9 pt"/>
    <w:basedOn w:val="Normal"/>
    <w:link w:val="StyleStyle49ptChar"/>
    <w:qFormat/>
    <w:rsid w:val="00141D65"/>
    <w:rPr>
      <w:rFonts w:eastAsia="Times New Roman"/>
      <w:u w:val="single"/>
    </w:rPr>
  </w:style>
  <w:style w:type="character" w:customStyle="1" w:styleId="StyleStyle49ptChar">
    <w:name w:val="Style Style4 + 9 pt Char"/>
    <w:basedOn w:val="DefaultParagraphFont"/>
    <w:link w:val="StyleStyle49pt"/>
    <w:rsid w:val="00141D65"/>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41D65"/>
    <w:rPr>
      <w:rFonts w:eastAsia="Times New Roman"/>
      <w:b/>
      <w:bCs/>
      <w:u w:val="single"/>
    </w:rPr>
  </w:style>
  <w:style w:type="character" w:customStyle="1" w:styleId="StyleStyle49ptBoldChar">
    <w:name w:val="Style Style4 + 9 pt Bold Char"/>
    <w:basedOn w:val="DefaultParagraphFont"/>
    <w:link w:val="StyleStyle49ptBold"/>
    <w:rsid w:val="00141D65"/>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41D6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41D65"/>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41D6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41D65"/>
    <w:rPr>
      <w:rFonts w:ascii="Arial" w:eastAsia="Times New Roman" w:hAnsi="Arial" w:cs="Arial"/>
      <w:b/>
      <w:bCs/>
      <w:sz w:val="22"/>
      <w:u w:val="single"/>
    </w:rPr>
  </w:style>
  <w:style w:type="paragraph" w:customStyle="1" w:styleId="StyleUnderlined11pt">
    <w:name w:val="Style Underlined + 11 pt"/>
    <w:link w:val="StyleUnderlined11ptChar"/>
    <w:qFormat/>
    <w:rsid w:val="00141D6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41D65"/>
    <w:rPr>
      <w:rFonts w:ascii="Arial" w:eastAsia="Times New Roman" w:hAnsi="Arial" w:cs="Arial"/>
      <w:sz w:val="22"/>
      <w:u w:val="single"/>
    </w:rPr>
  </w:style>
  <w:style w:type="character" w:customStyle="1" w:styleId="newscontent">
    <w:name w:val="newscontent"/>
    <w:rsid w:val="00141D65"/>
  </w:style>
  <w:style w:type="character" w:customStyle="1" w:styleId="StyleUnderlinePatternClearYellow">
    <w:name w:val="Style Underline Pattern: Clear (Yellow)"/>
    <w:basedOn w:val="DefaultParagraphFont"/>
    <w:rsid w:val="00141D65"/>
    <w:rPr>
      <w:u w:val="single"/>
      <w:shd w:val="clear" w:color="auto" w:fill="00FF00"/>
    </w:rPr>
  </w:style>
  <w:style w:type="paragraph" w:customStyle="1" w:styleId="StyleUnderlineChar11pt3">
    <w:name w:val="Style Underline Char + 11 pt3"/>
    <w:link w:val="StyleUnderlineChar11pt3Char"/>
    <w:qFormat/>
    <w:rsid w:val="00141D6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41D65"/>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41D65"/>
    <w:rPr>
      <w:b w:val="0"/>
      <w:bCs/>
      <w:u w:val="single"/>
    </w:rPr>
  </w:style>
  <w:style w:type="character" w:customStyle="1" w:styleId="date-display-single">
    <w:name w:val="date-display-single"/>
    <w:basedOn w:val="DefaultParagraphFont"/>
    <w:rsid w:val="00141D65"/>
  </w:style>
  <w:style w:type="character" w:customStyle="1" w:styleId="CommentTextChar1">
    <w:name w:val="Comment Text Char1"/>
    <w:basedOn w:val="DefaultParagraphFont"/>
    <w:uiPriority w:val="99"/>
    <w:rsid w:val="00141D6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41D65"/>
    <w:rPr>
      <w:rFonts w:ascii="Times New Roman" w:hAnsi="Times New Roman" w:cs="Times New Roman"/>
      <w:sz w:val="20"/>
    </w:rPr>
  </w:style>
  <w:style w:type="paragraph" w:customStyle="1" w:styleId="Cite2">
    <w:name w:val="Cite 2"/>
    <w:basedOn w:val="Normal"/>
    <w:qFormat/>
    <w:rsid w:val="00141D65"/>
    <w:rPr>
      <w:rFonts w:eastAsia="MS Mincho"/>
      <w:b/>
      <w:u w:val="single"/>
    </w:rPr>
  </w:style>
  <w:style w:type="character" w:customStyle="1" w:styleId="StyleunderlineBold">
    <w:name w:val="Style underline + Bold"/>
    <w:basedOn w:val="underline"/>
    <w:rsid w:val="00141D65"/>
    <w:rPr>
      <w:rFonts w:ascii="Times New Roman" w:hAnsi="Times New Roman" w:cs="Times New Roman"/>
      <w:bCs/>
      <w:sz w:val="20"/>
      <w:u w:val="single"/>
    </w:rPr>
  </w:style>
  <w:style w:type="paragraph" w:customStyle="1" w:styleId="cards0">
    <w:name w:val="cards"/>
    <w:basedOn w:val="Cites0"/>
    <w:qFormat/>
    <w:rsid w:val="00141D65"/>
    <w:pPr>
      <w:widowControl/>
      <w:jc w:val="left"/>
    </w:pPr>
    <w:rPr>
      <w:szCs w:val="22"/>
    </w:rPr>
  </w:style>
  <w:style w:type="character" w:customStyle="1" w:styleId="Style10ptUnderline">
    <w:name w:val="Style 10 pt Underline"/>
    <w:basedOn w:val="DefaultParagraphFont"/>
    <w:rsid w:val="00141D65"/>
    <w:rPr>
      <w:sz w:val="20"/>
      <w:u w:val="single"/>
    </w:rPr>
  </w:style>
  <w:style w:type="character" w:styleId="HTMLCite">
    <w:name w:val="HTML Cite"/>
    <w:uiPriority w:val="99"/>
    <w:rsid w:val="00141D65"/>
    <w:rPr>
      <w:i/>
      <w:iCs/>
    </w:rPr>
  </w:style>
  <w:style w:type="character" w:customStyle="1" w:styleId="slug-pub-date">
    <w:name w:val="slug-pub-date"/>
    <w:basedOn w:val="DefaultParagraphFont"/>
    <w:rsid w:val="00141D65"/>
  </w:style>
  <w:style w:type="character" w:customStyle="1" w:styleId="slug-vol">
    <w:name w:val="slug-vol"/>
    <w:basedOn w:val="DefaultParagraphFont"/>
    <w:rsid w:val="00141D65"/>
  </w:style>
  <w:style w:type="character" w:customStyle="1" w:styleId="slug-issue">
    <w:name w:val="slug-issue"/>
    <w:basedOn w:val="DefaultParagraphFont"/>
    <w:rsid w:val="00141D65"/>
  </w:style>
  <w:style w:type="character" w:customStyle="1" w:styleId="slug-pages">
    <w:name w:val="slug-pages"/>
    <w:basedOn w:val="DefaultParagraphFont"/>
    <w:rsid w:val="00141D6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41D65"/>
    <w:rPr>
      <w:b/>
      <w:bCs/>
      <w:strike w:val="0"/>
      <w:dstrike w:val="0"/>
      <w:sz w:val="24"/>
      <w:u w:val="none"/>
      <w:effect w:val="none"/>
    </w:rPr>
  </w:style>
  <w:style w:type="paragraph" w:customStyle="1" w:styleId="Tag2">
    <w:name w:val="Tag2"/>
    <w:basedOn w:val="Normal"/>
    <w:autoRedefine/>
    <w:qFormat/>
    <w:rsid w:val="00141D65"/>
    <w:pPr>
      <w:spacing w:before="120"/>
    </w:pPr>
    <w:rPr>
      <w:b/>
      <w:sz w:val="26"/>
    </w:rPr>
  </w:style>
  <w:style w:type="character" w:customStyle="1" w:styleId="tagchar">
    <w:name w:val="tagchar"/>
    <w:basedOn w:val="DefaultParagraphFont"/>
    <w:rsid w:val="00141D65"/>
  </w:style>
  <w:style w:type="paragraph" w:customStyle="1" w:styleId="NormalText">
    <w:name w:val="Normal Text"/>
    <w:basedOn w:val="Normal"/>
    <w:link w:val="NormalTextChar"/>
    <w:autoRedefine/>
    <w:qFormat/>
    <w:rsid w:val="00141D65"/>
    <w:pPr>
      <w:jc w:val="both"/>
    </w:pPr>
    <w:rPr>
      <w:rFonts w:eastAsia="Times New Roman"/>
      <w:szCs w:val="26"/>
    </w:rPr>
  </w:style>
  <w:style w:type="character" w:customStyle="1" w:styleId="pmterms11">
    <w:name w:val="pmterms11"/>
    <w:basedOn w:val="DefaultParagraphFont"/>
    <w:rsid w:val="00141D65"/>
    <w:rPr>
      <w:b/>
      <w:bCs/>
      <w:i w:val="0"/>
      <w:iCs w:val="0"/>
      <w:color w:val="000000"/>
    </w:rPr>
  </w:style>
  <w:style w:type="character" w:customStyle="1" w:styleId="StyleUnderlineChar9ptBold">
    <w:name w:val="Style Underline Char + 9 pt Bold"/>
    <w:basedOn w:val="DefaultParagraphFont"/>
    <w:rsid w:val="00141D65"/>
    <w:rPr>
      <w:rFonts w:ascii="Times New Roman" w:hAnsi="Times New Roman"/>
      <w:b/>
      <w:bCs/>
      <w:sz w:val="20"/>
      <w:u w:val="single"/>
      <w:lang w:val="en-US" w:eastAsia="en-US" w:bidi="ar-SA"/>
    </w:rPr>
  </w:style>
  <w:style w:type="character" w:customStyle="1" w:styleId="Style8pt">
    <w:name w:val="Style 8 pt"/>
    <w:basedOn w:val="DefaultParagraphFont"/>
    <w:rsid w:val="00141D65"/>
    <w:rPr>
      <w:sz w:val="20"/>
    </w:rPr>
  </w:style>
  <w:style w:type="character" w:customStyle="1" w:styleId="UnderlineChar5Char">
    <w:name w:val="Underline Char5 Char"/>
    <w:basedOn w:val="DefaultParagraphFont"/>
    <w:rsid w:val="00141D65"/>
    <w:rPr>
      <w:szCs w:val="24"/>
      <w:u w:val="single"/>
      <w:lang w:val="en-US" w:eastAsia="en-US" w:bidi="ar-SA"/>
    </w:rPr>
  </w:style>
  <w:style w:type="character" w:customStyle="1" w:styleId="BoldandUnderlineChar2Char1">
    <w:name w:val="Bold and Underline Char2 Char1"/>
    <w:basedOn w:val="DefaultParagraphFont"/>
    <w:rsid w:val="00141D6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41D6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41D65"/>
    <w:rPr>
      <w:szCs w:val="24"/>
      <w:u w:val="single"/>
      <w:lang w:val="en-US" w:eastAsia="en-US" w:bidi="ar-SA"/>
    </w:rPr>
  </w:style>
  <w:style w:type="paragraph" w:customStyle="1" w:styleId="Language">
    <w:name w:val="Language"/>
    <w:basedOn w:val="Normal"/>
    <w:link w:val="LanguageChar"/>
    <w:qFormat/>
    <w:rsid w:val="00141D65"/>
    <w:rPr>
      <w:rFonts w:eastAsia="Times New Roman"/>
      <w:strike/>
      <w:szCs w:val="20"/>
    </w:rPr>
  </w:style>
  <w:style w:type="character" w:customStyle="1" w:styleId="LanguageChar">
    <w:name w:val="Language Char"/>
    <w:basedOn w:val="DefaultParagraphFont"/>
    <w:link w:val="Language"/>
    <w:rsid w:val="00141D65"/>
    <w:rPr>
      <w:rFonts w:ascii="Calibri" w:eastAsia="Times New Roman" w:hAnsi="Calibri" w:cs="Calibri"/>
      <w:strike/>
      <w:sz w:val="22"/>
      <w:szCs w:val="20"/>
    </w:rPr>
  </w:style>
  <w:style w:type="paragraph" w:customStyle="1" w:styleId="UnderlineChar3">
    <w:name w:val="Underline Char3"/>
    <w:basedOn w:val="Normal"/>
    <w:link w:val="UnderlineChar3Char"/>
    <w:qFormat/>
    <w:rsid w:val="00141D65"/>
    <w:rPr>
      <w:rFonts w:eastAsia="Times New Roman"/>
      <w:u w:val="single"/>
    </w:rPr>
  </w:style>
  <w:style w:type="character" w:customStyle="1" w:styleId="UnderlineChar3Char">
    <w:name w:val="Underline Char3 Char"/>
    <w:basedOn w:val="DefaultParagraphFont"/>
    <w:link w:val="UnderlineChar3"/>
    <w:rsid w:val="00141D65"/>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41D65"/>
    <w:rPr>
      <w:rFonts w:eastAsia="Times New Roman"/>
      <w:b/>
      <w:u w:val="single"/>
    </w:rPr>
  </w:style>
  <w:style w:type="character" w:customStyle="1" w:styleId="BoldandUnderlineChar3CharChar">
    <w:name w:val="Bold and Underline Char3 Char Char"/>
    <w:basedOn w:val="DefaultParagraphFont"/>
    <w:link w:val="BoldandUnderlineChar3Char"/>
    <w:rsid w:val="00141D65"/>
    <w:rPr>
      <w:rFonts w:ascii="Calibri" w:eastAsia="Times New Roman" w:hAnsi="Calibri" w:cs="Calibri"/>
      <w:b/>
      <w:sz w:val="22"/>
      <w:u w:val="single"/>
    </w:rPr>
  </w:style>
  <w:style w:type="character" w:customStyle="1" w:styleId="UnderlineChar1">
    <w:name w:val="Underline Char1"/>
    <w:basedOn w:val="DefaultParagraphFont"/>
    <w:rsid w:val="00141D65"/>
    <w:rPr>
      <w:szCs w:val="24"/>
      <w:u w:val="single"/>
      <w:lang w:val="en-US" w:eastAsia="en-US" w:bidi="ar-SA"/>
    </w:rPr>
  </w:style>
  <w:style w:type="character" w:customStyle="1" w:styleId="BoldandUnderlineChar1Char2Char">
    <w:name w:val="Bold and Underline Char1 Char2 Char"/>
    <w:basedOn w:val="DefaultParagraphFont"/>
    <w:rsid w:val="00141D65"/>
    <w:rPr>
      <w:b/>
      <w:szCs w:val="24"/>
      <w:u w:val="single"/>
      <w:lang w:val="en-US" w:eastAsia="en-US" w:bidi="ar-SA"/>
    </w:rPr>
  </w:style>
  <w:style w:type="character" w:customStyle="1" w:styleId="SmalltextChar">
    <w:name w:val="Small text Char"/>
    <w:aliases w:val="Quote1 Char1"/>
    <w:link w:val="Smalltext"/>
    <w:rsid w:val="00141D65"/>
    <w:rPr>
      <w:rFonts w:ascii="Arial Narrow" w:eastAsia="Times New Roman" w:hAnsi="Arial Narrow" w:cs="Calibri"/>
      <w:sz w:val="22"/>
    </w:rPr>
  </w:style>
  <w:style w:type="paragraph" w:customStyle="1" w:styleId="HotRoute">
    <w:name w:val="Hot Route"/>
    <w:basedOn w:val="Normal"/>
    <w:link w:val="HotRouteChar0"/>
    <w:qFormat/>
    <w:rsid w:val="00141D65"/>
    <w:pPr>
      <w:ind w:left="144"/>
    </w:pPr>
    <w:rPr>
      <w:rFonts w:eastAsia="Times New Roman"/>
    </w:rPr>
  </w:style>
  <w:style w:type="paragraph" w:customStyle="1" w:styleId="Cardstyle0">
    <w:name w:val="Cardstyle"/>
    <w:basedOn w:val="Normal"/>
    <w:next w:val="Normal"/>
    <w:qFormat/>
    <w:rsid w:val="00141D65"/>
    <w:rPr>
      <w:rFonts w:eastAsia="Times New Roman"/>
    </w:rPr>
  </w:style>
  <w:style w:type="character" w:customStyle="1" w:styleId="Style12ptBoldUnderline1">
    <w:name w:val="Style 12 pt Bold Underline1"/>
    <w:basedOn w:val="DefaultParagraphFont"/>
    <w:rsid w:val="00141D65"/>
    <w:rPr>
      <w:b/>
      <w:bCs/>
      <w:sz w:val="24"/>
      <w:u w:val="single"/>
    </w:rPr>
  </w:style>
  <w:style w:type="character" w:customStyle="1" w:styleId="StyleEmphasisArial12ptBoldNotItalic">
    <w:name w:val="Style Emphasis + Arial 12 pt Bold Not Italic"/>
    <w:basedOn w:val="Emphasis"/>
    <w:rsid w:val="00141D65"/>
    <w:rPr>
      <w:rFonts w:ascii="Arial" w:hAnsi="Arial" w:cs="Times New Roman"/>
      <w:b w:val="0"/>
      <w:bCs/>
      <w:i/>
      <w:iCs/>
      <w:sz w:val="24"/>
      <w:u w:val="single"/>
      <w:bdr w:val="single" w:sz="8" w:space="0" w:color="auto"/>
    </w:rPr>
  </w:style>
  <w:style w:type="character" w:customStyle="1" w:styleId="DebateHighlighted">
    <w:name w:val="Debate Highlighted"/>
    <w:qFormat/>
    <w:rsid w:val="00141D6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41D65"/>
    <w:rPr>
      <w:rFonts w:ascii="SimSun" w:eastAsia="SimSun" w:hAnsi="SimSun"/>
      <w:sz w:val="15"/>
      <w:lang w:eastAsia="zh-CN"/>
    </w:rPr>
  </w:style>
  <w:style w:type="paragraph" w:customStyle="1" w:styleId="UnreadText">
    <w:name w:val="Unread Text"/>
    <w:basedOn w:val="Normal"/>
    <w:next w:val="Normal"/>
    <w:link w:val="UnreadTextChar"/>
    <w:autoRedefine/>
    <w:qFormat/>
    <w:rsid w:val="00141D6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41D6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41D65"/>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41D6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41D65"/>
    <w:rPr>
      <w:rFonts w:ascii="Times New Roman" w:hAnsi="Times New Roman"/>
      <w:sz w:val="20"/>
      <w:u w:val="single"/>
      <w:bdr w:val="none" w:sz="0" w:space="0" w:color="auto"/>
      <w:shd w:val="clear" w:color="auto" w:fill="C0C0C0"/>
    </w:rPr>
  </w:style>
  <w:style w:type="character" w:customStyle="1" w:styleId="smallChar">
    <w:name w:val="small Char"/>
    <w:rsid w:val="00141D65"/>
    <w:rPr>
      <w:rFonts w:ascii="Calibri" w:eastAsia="Calibri" w:hAnsi="Calibri" w:cs="Calibri"/>
      <w:sz w:val="16"/>
      <w:szCs w:val="20"/>
      <w:lang w:val="x-none" w:eastAsia="x-none"/>
    </w:rPr>
  </w:style>
  <w:style w:type="paragraph" w:customStyle="1" w:styleId="HotRoute0">
    <w:name w:val="Hot Route!"/>
    <w:basedOn w:val="Normal"/>
    <w:qFormat/>
    <w:rsid w:val="00141D6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41D65"/>
    <w:rPr>
      <w:rFonts w:ascii="Times New Roman" w:hAnsi="Times New Roman" w:cs="Times New Roman"/>
      <w:sz w:val="16"/>
      <w:szCs w:val="16"/>
    </w:rPr>
  </w:style>
  <w:style w:type="character" w:customStyle="1" w:styleId="BodyText2Char1">
    <w:name w:val="Body Text 2 Char1"/>
    <w:basedOn w:val="DefaultParagraphFont"/>
    <w:semiHidden/>
    <w:rsid w:val="00141D65"/>
    <w:rPr>
      <w:rFonts w:ascii="Times New Roman" w:hAnsi="Times New Roman" w:cs="Times New Roman"/>
      <w:sz w:val="20"/>
    </w:rPr>
  </w:style>
  <w:style w:type="character" w:customStyle="1" w:styleId="Heading2Char1CharCharCharCharCharC">
    <w:name w:val="Heading 2 Char1 Char Char Char Char Char C"/>
    <w:rsid w:val="00141D65"/>
    <w:rPr>
      <w:rFonts w:cs="Arial"/>
      <w:b/>
      <w:bCs/>
      <w:iCs/>
      <w:sz w:val="24"/>
      <w:szCs w:val="28"/>
      <w:lang w:val="en-US" w:eastAsia="en-US" w:bidi="ar-SA"/>
    </w:rPr>
  </w:style>
  <w:style w:type="character" w:customStyle="1" w:styleId="underline1">
    <w:name w:val="underline1"/>
    <w:basedOn w:val="DefaultParagraphFont"/>
    <w:rsid w:val="00141D65"/>
    <w:rPr>
      <w:u w:val="single"/>
    </w:rPr>
  </w:style>
  <w:style w:type="character" w:customStyle="1" w:styleId="author0">
    <w:name w:val="author"/>
    <w:basedOn w:val="DefaultParagraphFont"/>
    <w:rsid w:val="00141D65"/>
    <w:rPr>
      <w:rFonts w:ascii="Times New Roman" w:hAnsi="Times New Roman"/>
      <w:b/>
      <w:sz w:val="24"/>
    </w:rPr>
  </w:style>
  <w:style w:type="character" w:customStyle="1" w:styleId="FontStyle291">
    <w:name w:val="Font Style291"/>
    <w:basedOn w:val="DefaultParagraphFont"/>
    <w:uiPriority w:val="99"/>
    <w:rsid w:val="00141D6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41D6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41D6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41D65"/>
    <w:rPr>
      <w:rFonts w:ascii="Calibri" w:eastAsia="Times New Roman" w:hAnsi="Calibri" w:cs="Calibri"/>
      <w:sz w:val="22"/>
    </w:rPr>
  </w:style>
  <w:style w:type="paragraph" w:customStyle="1" w:styleId="Cards1">
    <w:name w:val="Cards1"/>
    <w:basedOn w:val="Normal"/>
    <w:link w:val="Cards1Char"/>
    <w:qFormat/>
    <w:rsid w:val="00141D65"/>
    <w:pPr>
      <w:ind w:left="288"/>
    </w:pPr>
    <w:rPr>
      <w:rFonts w:eastAsia="Times New Roman"/>
      <w:u w:val="single"/>
    </w:rPr>
  </w:style>
  <w:style w:type="character" w:customStyle="1" w:styleId="Cards1Char">
    <w:name w:val="Cards1 Char"/>
    <w:basedOn w:val="DefaultParagraphFont"/>
    <w:link w:val="Cards1"/>
    <w:rsid w:val="00141D65"/>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41D6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41D65"/>
    <w:rPr>
      <w:rFonts w:ascii="Arial" w:eastAsia="Calibri" w:hAnsi="Arial" w:cs="Arial"/>
      <w:sz w:val="22"/>
      <w:szCs w:val="22"/>
      <w:u w:val="single"/>
    </w:rPr>
  </w:style>
  <w:style w:type="character" w:customStyle="1" w:styleId="EmphasizeThis">
    <w:name w:val="EmphasizeThis"/>
    <w:rsid w:val="00141D65"/>
    <w:rPr>
      <w:rFonts w:ascii="Georgia" w:hAnsi="Georgia"/>
      <w:b/>
      <w:iCs/>
      <w:sz w:val="24"/>
      <w:u w:val="thick"/>
    </w:rPr>
  </w:style>
  <w:style w:type="paragraph" w:customStyle="1" w:styleId="Stylecard8pt">
    <w:name w:val="Style card + 8 pt"/>
    <w:basedOn w:val="Normal"/>
    <w:link w:val="Stylecard8ptChar"/>
    <w:qFormat/>
    <w:rsid w:val="00141D65"/>
    <w:pPr>
      <w:ind w:left="288" w:right="288"/>
    </w:pPr>
    <w:rPr>
      <w:rFonts w:ascii="Georgia" w:hAnsi="Georgia"/>
      <w:color w:val="000000"/>
      <w:lang w:eastAsia="ar-SA"/>
    </w:rPr>
  </w:style>
  <w:style w:type="character" w:customStyle="1" w:styleId="Stylecard8ptChar">
    <w:name w:val="Style card + 8 pt Char"/>
    <w:basedOn w:val="cardChar"/>
    <w:link w:val="Stylecard8pt"/>
    <w:rsid w:val="00141D65"/>
    <w:rPr>
      <w:rFonts w:ascii="Georgia" w:hAnsi="Georgia" w:cs="Calibri"/>
      <w:color w:val="000000"/>
      <w:sz w:val="22"/>
      <w:lang w:eastAsia="ar-SA"/>
    </w:rPr>
  </w:style>
  <w:style w:type="character" w:customStyle="1" w:styleId="bhl">
    <w:name w:val="bhl"/>
    <w:basedOn w:val="DefaultParagraphFont"/>
    <w:rsid w:val="00141D65"/>
  </w:style>
  <w:style w:type="paragraph" w:customStyle="1" w:styleId="TagGA11">
    <w:name w:val="Tag GA 11"/>
    <w:basedOn w:val="TOC1"/>
    <w:qFormat/>
    <w:rsid w:val="00141D65"/>
    <w:pPr>
      <w:spacing w:before="0" w:after="160"/>
    </w:pPr>
    <w:rPr>
      <w:rFonts w:ascii="Georgia" w:eastAsia="Calibri" w:hAnsi="Georgia"/>
      <w:u w:val="none"/>
      <w:lang w:bidi="ar-SA"/>
    </w:rPr>
  </w:style>
  <w:style w:type="paragraph" w:customStyle="1" w:styleId="CiteCard">
    <w:name w:val="Cite/Card"/>
    <w:basedOn w:val="TOC2"/>
    <w:qFormat/>
    <w:rsid w:val="00141D6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41D65"/>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41D65"/>
    <w:rPr>
      <w:rFonts w:ascii="Tahoma" w:hAnsi="Tahoma" w:cs="Tahoma"/>
      <w:sz w:val="16"/>
      <w:szCs w:val="16"/>
    </w:rPr>
  </w:style>
  <w:style w:type="character" w:customStyle="1" w:styleId="addmd">
    <w:name w:val="addmd"/>
    <w:basedOn w:val="DefaultParagraphFont"/>
    <w:rsid w:val="00141D6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41D65"/>
    <w:rPr>
      <w:rFonts w:ascii="Arial" w:hAnsi="Arial"/>
      <w:b/>
      <w:sz w:val="26"/>
    </w:rPr>
  </w:style>
  <w:style w:type="paragraph" w:styleId="FootnoteText">
    <w:name w:val="footnote text"/>
    <w:basedOn w:val="Normal"/>
    <w:link w:val="FootnoteTextChar"/>
    <w:unhideWhenUsed/>
    <w:rsid w:val="00141D65"/>
    <w:rPr>
      <w:rFonts w:ascii="Georgia" w:eastAsia="Calibri" w:hAnsi="Georgia"/>
      <w:szCs w:val="20"/>
      <w:lang w:eastAsia="zh-CN"/>
    </w:rPr>
  </w:style>
  <w:style w:type="character" w:customStyle="1" w:styleId="FootnoteTextChar">
    <w:name w:val="Footnote Text Char"/>
    <w:basedOn w:val="DefaultParagraphFont"/>
    <w:link w:val="FootnoteText"/>
    <w:rsid w:val="00141D65"/>
    <w:rPr>
      <w:rFonts w:ascii="Georgia" w:eastAsia="Calibri" w:hAnsi="Georgia" w:cs="Calibri"/>
      <w:sz w:val="22"/>
      <w:szCs w:val="20"/>
      <w:lang w:eastAsia="zh-CN"/>
    </w:rPr>
  </w:style>
  <w:style w:type="character" w:customStyle="1" w:styleId="UnderlinedTextCharChar">
    <w:name w:val="Underlined Text Char Char"/>
    <w:basedOn w:val="DefaultParagraphFont"/>
    <w:rsid w:val="00141D65"/>
    <w:rPr>
      <w:rFonts w:cs="Arial"/>
      <w:bCs/>
      <w:noProof w:val="0"/>
      <w:szCs w:val="26"/>
      <w:u w:val="single"/>
      <w:lang w:val="en-US" w:eastAsia="en-US" w:bidi="ar-SA"/>
    </w:rPr>
  </w:style>
  <w:style w:type="character" w:customStyle="1" w:styleId="StyleTimesNewRoman12ptBold">
    <w:name w:val="Style Times New Roman 12 pt Bold"/>
    <w:rsid w:val="00141D65"/>
    <w:rPr>
      <w:b/>
      <w:bCs/>
      <w:sz w:val="24"/>
    </w:rPr>
  </w:style>
  <w:style w:type="character" w:customStyle="1" w:styleId="CardText1Char">
    <w:name w:val="Card Text 1 Char"/>
    <w:rsid w:val="00141D65"/>
    <w:rPr>
      <w:rFonts w:ascii="Georgia" w:hAnsi="Georgia"/>
      <w:color w:val="000000"/>
      <w:sz w:val="22"/>
      <w:szCs w:val="22"/>
      <w:u w:val="single"/>
    </w:rPr>
  </w:style>
  <w:style w:type="character" w:customStyle="1" w:styleId="BoldUnderlining">
    <w:name w:val="Bold Underlining"/>
    <w:rsid w:val="00141D65"/>
    <w:rPr>
      <w:u w:val="single"/>
    </w:rPr>
  </w:style>
  <w:style w:type="character" w:customStyle="1" w:styleId="Intemphasis">
    <w:name w:val="Intemphasis"/>
    <w:uiPriority w:val="1"/>
    <w:qFormat/>
    <w:rsid w:val="00141D6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41D65"/>
    <w:pPr>
      <w:ind w:left="288" w:right="288"/>
    </w:pPr>
    <w:rPr>
      <w:szCs w:val="16"/>
    </w:rPr>
  </w:style>
  <w:style w:type="character" w:customStyle="1" w:styleId="cardtextChar2">
    <w:name w:val="cardtext Char"/>
    <w:basedOn w:val="DefaultParagraphFont"/>
    <w:link w:val="cardtext0"/>
    <w:rsid w:val="00141D65"/>
    <w:rPr>
      <w:rFonts w:ascii="Calibri" w:hAnsi="Calibri" w:cs="Calibri"/>
      <w:sz w:val="22"/>
      <w:szCs w:val="16"/>
    </w:rPr>
  </w:style>
  <w:style w:type="character" w:customStyle="1" w:styleId="BoldUnderlineChar1">
    <w:name w:val="BoldUnderline Char1"/>
    <w:rsid w:val="00141D6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41D65"/>
    <w:pPr>
      <w:spacing w:after="200"/>
      <w:contextualSpacing/>
    </w:pPr>
    <w:rPr>
      <w:rFonts w:eastAsia="Calibri"/>
      <w:u w:val="single"/>
    </w:rPr>
  </w:style>
  <w:style w:type="character" w:customStyle="1" w:styleId="UnderlinedCardTextChar">
    <w:name w:val="Underlined Card Text Char"/>
    <w:link w:val="UnderlinedCardText"/>
    <w:rsid w:val="00141D65"/>
    <w:rPr>
      <w:rFonts w:ascii="Calibri" w:eastAsia="Calibri" w:hAnsi="Calibri" w:cs="Calibri"/>
      <w:sz w:val="22"/>
      <w:u w:val="single"/>
    </w:rPr>
  </w:style>
  <w:style w:type="character" w:customStyle="1" w:styleId="Hyperlink6">
    <w:name w:val="Hyperlink6"/>
    <w:basedOn w:val="DefaultParagraphFont"/>
    <w:rsid w:val="00141D65"/>
    <w:rPr>
      <w:color w:val="3300CC"/>
      <w:u w:val="single"/>
    </w:rPr>
  </w:style>
  <w:style w:type="paragraph" w:customStyle="1" w:styleId="Tag12">
    <w:name w:val="Tag12"/>
    <w:basedOn w:val="Normal"/>
    <w:qFormat/>
    <w:rsid w:val="00141D65"/>
    <w:pPr>
      <w:contextualSpacing/>
    </w:pPr>
    <w:rPr>
      <w:rFonts w:eastAsia="Cambria"/>
      <w:b/>
    </w:rPr>
  </w:style>
  <w:style w:type="paragraph" w:customStyle="1" w:styleId="Shrink8">
    <w:name w:val="Shrink8"/>
    <w:basedOn w:val="Normal"/>
    <w:qFormat/>
    <w:rsid w:val="00141D65"/>
    <w:rPr>
      <w:rFonts w:eastAsia="Cambria"/>
    </w:rPr>
  </w:style>
  <w:style w:type="character" w:customStyle="1" w:styleId="highlight2">
    <w:name w:val="highlight2"/>
    <w:rsid w:val="00141D65"/>
    <w:rPr>
      <w:rFonts w:ascii="Arial" w:hAnsi="Arial"/>
      <w:b/>
      <w:sz w:val="19"/>
      <w:u w:val="thick"/>
      <w:bdr w:val="none" w:sz="0" w:space="0" w:color="auto"/>
      <w:shd w:val="clear" w:color="auto" w:fill="auto"/>
    </w:rPr>
  </w:style>
  <w:style w:type="character" w:customStyle="1" w:styleId="citation">
    <w:name w:val="citation"/>
    <w:basedOn w:val="DefaultParagraphFont"/>
    <w:rsid w:val="00141D65"/>
  </w:style>
  <w:style w:type="paragraph" w:customStyle="1" w:styleId="UnderlineText">
    <w:name w:val="Underline Text"/>
    <w:basedOn w:val="Normal"/>
    <w:link w:val="UnderlineTextChar"/>
    <w:qFormat/>
    <w:rsid w:val="00141D65"/>
    <w:pPr>
      <w:ind w:left="288"/>
    </w:pPr>
    <w:rPr>
      <w:rFonts w:eastAsia="Times New Roman"/>
      <w:u w:val="single"/>
    </w:rPr>
  </w:style>
  <w:style w:type="character" w:customStyle="1" w:styleId="UnderlineTextChar">
    <w:name w:val="Underline Text Char"/>
    <w:basedOn w:val="DefaultParagraphFont"/>
    <w:link w:val="UnderlineText"/>
    <w:rsid w:val="00141D65"/>
    <w:rPr>
      <w:rFonts w:ascii="Calibri" w:eastAsia="Times New Roman" w:hAnsi="Calibri" w:cs="Calibri"/>
      <w:sz w:val="22"/>
      <w:u w:val="single"/>
    </w:rPr>
  </w:style>
  <w:style w:type="character" w:customStyle="1" w:styleId="il">
    <w:name w:val="il"/>
    <w:basedOn w:val="DefaultParagraphFont"/>
    <w:rsid w:val="00141D65"/>
  </w:style>
  <w:style w:type="character" w:customStyle="1" w:styleId="commentstext">
    <w:name w:val="comments_text"/>
    <w:uiPriority w:val="99"/>
    <w:rsid w:val="00141D65"/>
    <w:rPr>
      <w:rFonts w:cs="Times New Roman"/>
    </w:rPr>
  </w:style>
  <w:style w:type="paragraph" w:customStyle="1" w:styleId="Heading42">
    <w:name w:val="Heading 42"/>
    <w:basedOn w:val="Normal"/>
    <w:qFormat/>
    <w:rsid w:val="00141D65"/>
    <w:rPr>
      <w:rFonts w:eastAsia="Times New Roman"/>
    </w:rPr>
  </w:style>
  <w:style w:type="paragraph" w:customStyle="1" w:styleId="DebateNormal">
    <w:name w:val="DebateNormal"/>
    <w:basedOn w:val="Normal"/>
    <w:link w:val="DebateNormalChar"/>
    <w:qFormat/>
    <w:rsid w:val="00141D65"/>
    <w:pPr>
      <w:spacing w:line="276" w:lineRule="auto"/>
    </w:pPr>
    <w:rPr>
      <w:rFonts w:eastAsia="Calibri"/>
      <w:szCs w:val="20"/>
    </w:rPr>
  </w:style>
  <w:style w:type="character" w:customStyle="1" w:styleId="DebateNormalChar">
    <w:name w:val="DebateNormal Char"/>
    <w:basedOn w:val="DefaultParagraphFont"/>
    <w:link w:val="DebateNormal"/>
    <w:rsid w:val="00141D65"/>
    <w:rPr>
      <w:rFonts w:ascii="Calibri" w:eastAsia="Calibri" w:hAnsi="Calibri" w:cs="Calibri"/>
      <w:sz w:val="22"/>
      <w:szCs w:val="20"/>
    </w:rPr>
  </w:style>
  <w:style w:type="paragraph" w:customStyle="1" w:styleId="DebateEmphasis">
    <w:name w:val="DebateEmphasis"/>
    <w:basedOn w:val="Normal"/>
    <w:link w:val="DebateEmphasisChar"/>
    <w:qFormat/>
    <w:rsid w:val="00141D6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41D65"/>
    <w:rPr>
      <w:rFonts w:ascii="Calibri" w:eastAsia="Calibri" w:hAnsi="Calibri" w:cs="Calibri"/>
      <w:b/>
      <w:sz w:val="22"/>
      <w:szCs w:val="20"/>
      <w:u w:val="single"/>
    </w:rPr>
  </w:style>
  <w:style w:type="paragraph" w:customStyle="1" w:styleId="NormalCite">
    <w:name w:val="NormalCite"/>
    <w:link w:val="NormalCiteChar"/>
    <w:qFormat/>
    <w:rsid w:val="00141D6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41D65"/>
    <w:rPr>
      <w:rFonts w:ascii="Times New Roman" w:eastAsiaTheme="minorHAnsi" w:hAnsi="Times New Roman" w:cs="Times New Roman"/>
      <w:sz w:val="18"/>
      <w:szCs w:val="22"/>
    </w:rPr>
  </w:style>
  <w:style w:type="character" w:customStyle="1" w:styleId="articletext">
    <w:name w:val="articletext"/>
    <w:basedOn w:val="DefaultParagraphFont"/>
    <w:rsid w:val="00141D65"/>
  </w:style>
  <w:style w:type="character" w:customStyle="1" w:styleId="grey10">
    <w:name w:val="grey10"/>
    <w:basedOn w:val="DefaultParagraphFont"/>
    <w:rsid w:val="00141D65"/>
  </w:style>
  <w:style w:type="character" w:customStyle="1" w:styleId="navy13bd">
    <w:name w:val="navy13bd"/>
    <w:basedOn w:val="DefaultParagraphFont"/>
    <w:rsid w:val="00141D65"/>
  </w:style>
  <w:style w:type="character" w:customStyle="1" w:styleId="Style9ptUnderline2">
    <w:name w:val="Style 9 pt Underline2"/>
    <w:basedOn w:val="DefaultParagraphFont"/>
    <w:rsid w:val="00141D65"/>
    <w:rPr>
      <w:sz w:val="20"/>
      <w:u w:val="single"/>
    </w:rPr>
  </w:style>
  <w:style w:type="character" w:customStyle="1" w:styleId="Style9ptBoldUnderline1">
    <w:name w:val="Style 9 pt Bold Underline1"/>
    <w:basedOn w:val="DefaultParagraphFont"/>
    <w:rsid w:val="00141D65"/>
    <w:rPr>
      <w:b/>
      <w:bCs/>
      <w:sz w:val="20"/>
      <w:u w:val="single"/>
    </w:rPr>
  </w:style>
  <w:style w:type="character" w:customStyle="1" w:styleId="TagsCharChar">
    <w:name w:val="Tags Char Char"/>
    <w:basedOn w:val="DefaultParagraphFont"/>
    <w:rsid w:val="00141D65"/>
    <w:rPr>
      <w:rFonts w:eastAsia="SimSun"/>
      <w:b/>
      <w:sz w:val="24"/>
      <w:lang w:val="en-US" w:eastAsia="zh-CN" w:bidi="ar-SA"/>
    </w:rPr>
  </w:style>
  <w:style w:type="paragraph" w:customStyle="1" w:styleId="cardCharCharCharChar">
    <w:name w:val="card Char Char Char Char"/>
    <w:basedOn w:val="Normal"/>
    <w:qFormat/>
    <w:rsid w:val="00141D6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41D65"/>
    <w:rPr>
      <w:rFonts w:ascii="Times" w:eastAsia="Times New Roman" w:hAnsi="Times"/>
    </w:rPr>
  </w:style>
  <w:style w:type="paragraph" w:customStyle="1" w:styleId="CARD">
    <w:name w:val="CARD"/>
    <w:basedOn w:val="Normal"/>
    <w:link w:val="CARDChar0"/>
    <w:qFormat/>
    <w:rsid w:val="00141D65"/>
    <w:rPr>
      <w:rFonts w:eastAsia="Times New Roman"/>
      <w:u w:val="single"/>
    </w:rPr>
  </w:style>
  <w:style w:type="character" w:customStyle="1" w:styleId="CARDChar0">
    <w:name w:val="CARD Char"/>
    <w:basedOn w:val="DefaultParagraphFont"/>
    <w:link w:val="CARD"/>
    <w:rsid w:val="00141D65"/>
    <w:rPr>
      <w:rFonts w:ascii="Calibri" w:eastAsia="Times New Roman" w:hAnsi="Calibri" w:cs="Calibri"/>
      <w:sz w:val="22"/>
      <w:u w:val="single"/>
    </w:rPr>
  </w:style>
  <w:style w:type="paragraph" w:customStyle="1" w:styleId="Normal2">
    <w:name w:val="Normal2"/>
    <w:basedOn w:val="Normal"/>
    <w:qFormat/>
    <w:rsid w:val="00141D65"/>
    <w:rPr>
      <w:rFonts w:eastAsia="Times New Roman"/>
    </w:rPr>
  </w:style>
  <w:style w:type="character" w:customStyle="1" w:styleId="Style11ptThickunderline">
    <w:name w:val="Style 11 pt Thick underline"/>
    <w:rsid w:val="00141D65"/>
    <w:rPr>
      <w:rFonts w:ascii="Times New Roman" w:hAnsi="Times New Roman"/>
      <w:sz w:val="20"/>
      <w:u w:val="single"/>
    </w:rPr>
  </w:style>
  <w:style w:type="character" w:customStyle="1" w:styleId="Style11ptBoldThickunderline">
    <w:name w:val="Style 11 pt Bold Thick underline"/>
    <w:rsid w:val="00141D65"/>
    <w:rPr>
      <w:rFonts w:ascii="Times New Roman" w:hAnsi="Times New Roman"/>
      <w:b/>
      <w:bCs/>
      <w:sz w:val="20"/>
      <w:u w:val="single"/>
    </w:rPr>
  </w:style>
  <w:style w:type="character" w:styleId="FootnoteReference">
    <w:name w:val="footnote reference"/>
    <w:unhideWhenUsed/>
    <w:rsid w:val="00141D65"/>
    <w:rPr>
      <w:vertAlign w:val="superscript"/>
    </w:rPr>
  </w:style>
  <w:style w:type="character" w:customStyle="1" w:styleId="CharChar5">
    <w:name w:val="Char Char5"/>
    <w:rsid w:val="00141D6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41D6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41D65"/>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41D65"/>
    <w:rPr>
      <w:u w:val="single"/>
    </w:rPr>
  </w:style>
  <w:style w:type="character" w:customStyle="1" w:styleId="StyleUnderlineBoldIndent11ptChar">
    <w:name w:val="Style Underline + Bold Indent + 11 pt Char"/>
    <w:link w:val="StyleUnderlineBoldIndent11pt"/>
    <w:rsid w:val="00141D65"/>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41D65"/>
    <w:rPr>
      <w:b/>
      <w:bCs/>
      <w:u w:val="single"/>
    </w:rPr>
  </w:style>
  <w:style w:type="character" w:customStyle="1" w:styleId="StyleUnderlineBoldIndent11ptBoldChar">
    <w:name w:val="Style Underline + Bold Indent + 11 pt Bold Char"/>
    <w:link w:val="StyleUnderlineBoldIndent11ptBold"/>
    <w:rsid w:val="00141D65"/>
    <w:rPr>
      <w:rFonts w:ascii="Calibri" w:eastAsia="Times New Roman" w:hAnsi="Calibri" w:cs="Calibri"/>
      <w:b/>
      <w:bCs/>
      <w:sz w:val="22"/>
      <w:szCs w:val="20"/>
      <w:u w:val="single"/>
    </w:rPr>
  </w:style>
  <w:style w:type="paragraph" w:customStyle="1" w:styleId="Normal20pt">
    <w:name w:val="Normal  + 20 pt"/>
    <w:basedOn w:val="Normal"/>
    <w:uiPriority w:val="6"/>
    <w:qFormat/>
    <w:rsid w:val="00141D65"/>
    <w:rPr>
      <w:bCs/>
      <w:u w:val="single"/>
    </w:rPr>
  </w:style>
  <w:style w:type="character" w:customStyle="1" w:styleId="StyleStyle4CharTimesNewRoman11pt">
    <w:name w:val="Style Style4 Char + Times New Roman 11 pt"/>
    <w:basedOn w:val="DefaultParagraphFont"/>
    <w:rsid w:val="00141D65"/>
    <w:rPr>
      <w:rFonts w:ascii="Times New Roman" w:hAnsi="Times New Roman"/>
      <w:sz w:val="20"/>
      <w:szCs w:val="24"/>
      <w:u w:val="single"/>
      <w:lang w:val="en-US" w:eastAsia="en-US" w:bidi="ar-SA"/>
    </w:rPr>
  </w:style>
  <w:style w:type="paragraph" w:customStyle="1" w:styleId="author-name">
    <w:name w:val="author-name"/>
    <w:basedOn w:val="Normal"/>
    <w:qFormat/>
    <w:rsid w:val="00141D65"/>
    <w:pPr>
      <w:spacing w:before="100" w:beforeAutospacing="1" w:after="100" w:afterAutospacing="1"/>
    </w:pPr>
    <w:rPr>
      <w:rFonts w:eastAsia="Times New Roman"/>
    </w:rPr>
  </w:style>
  <w:style w:type="paragraph" w:customStyle="1" w:styleId="author-credentials">
    <w:name w:val="author-credentials"/>
    <w:basedOn w:val="Normal"/>
    <w:qFormat/>
    <w:rsid w:val="00141D6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41D65"/>
    <w:rPr>
      <w:rFonts w:ascii="Consolas" w:hAnsi="Consolas" w:cs="Consolas"/>
      <w:sz w:val="20"/>
      <w:szCs w:val="20"/>
    </w:rPr>
  </w:style>
  <w:style w:type="character" w:customStyle="1" w:styleId="StyleStyle4CharTimesNewRoman11ptBold">
    <w:name w:val="Style Style4 Char + Times New Roman 11 pt Bold"/>
    <w:basedOn w:val="DefaultParagraphFont"/>
    <w:rsid w:val="00141D6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41D65"/>
    <w:rPr>
      <w:rFonts w:ascii="Times New Roman" w:hAnsi="Times New Roman"/>
      <w:i/>
      <w:iCs/>
      <w:sz w:val="20"/>
      <w:szCs w:val="24"/>
      <w:u w:val="single"/>
      <w:lang w:val="en-US" w:eastAsia="en-US" w:bidi="ar-SA"/>
    </w:rPr>
  </w:style>
  <w:style w:type="character" w:customStyle="1" w:styleId="headline">
    <w:name w:val="headline"/>
    <w:basedOn w:val="DefaultParagraphFont"/>
    <w:rsid w:val="00141D65"/>
  </w:style>
  <w:style w:type="character" w:customStyle="1" w:styleId="CharChar4">
    <w:name w:val="Char Char4"/>
    <w:basedOn w:val="DefaultParagraphFont"/>
    <w:rsid w:val="00141D65"/>
    <w:rPr>
      <w:rFonts w:cs="Arial"/>
      <w:b/>
      <w:bCs/>
      <w:iCs/>
      <w:szCs w:val="28"/>
      <w:lang w:val="en-US" w:eastAsia="en-US" w:bidi="ar-SA"/>
    </w:rPr>
  </w:style>
  <w:style w:type="character" w:customStyle="1" w:styleId="yshortcuts">
    <w:name w:val="yshortcuts"/>
    <w:basedOn w:val="DefaultParagraphFont"/>
    <w:rsid w:val="00141D65"/>
  </w:style>
  <w:style w:type="character" w:customStyle="1" w:styleId="HotRouteChar0">
    <w:name w:val="Hot Route Char"/>
    <w:link w:val="HotRoute"/>
    <w:rsid w:val="00141D65"/>
    <w:rPr>
      <w:rFonts w:ascii="Calibri" w:eastAsia="Times New Roman" w:hAnsi="Calibri" w:cs="Calibri"/>
      <w:sz w:val="22"/>
    </w:rPr>
  </w:style>
  <w:style w:type="paragraph" w:styleId="PlainText">
    <w:name w:val="Plain Text"/>
    <w:basedOn w:val="Normal"/>
    <w:link w:val="PlainTextChar"/>
    <w:rsid w:val="00141D65"/>
    <w:rPr>
      <w:rFonts w:ascii="Courier New" w:eastAsia="Times New Roman" w:hAnsi="Courier New" w:cs="Courier New"/>
      <w:szCs w:val="20"/>
    </w:rPr>
  </w:style>
  <w:style w:type="character" w:customStyle="1" w:styleId="PlainTextChar">
    <w:name w:val="Plain Text Char"/>
    <w:basedOn w:val="DefaultParagraphFont"/>
    <w:link w:val="PlainText"/>
    <w:rsid w:val="00141D65"/>
    <w:rPr>
      <w:rFonts w:ascii="Courier New" w:eastAsia="Times New Roman" w:hAnsi="Courier New" w:cs="Courier New"/>
      <w:sz w:val="22"/>
      <w:szCs w:val="20"/>
    </w:rPr>
  </w:style>
  <w:style w:type="character" w:customStyle="1" w:styleId="senselabelstart">
    <w:name w:val="sense_label start"/>
    <w:basedOn w:val="DefaultParagraphFont"/>
    <w:rsid w:val="00141D65"/>
  </w:style>
  <w:style w:type="character" w:customStyle="1" w:styleId="sensecontent">
    <w:name w:val="sense_content"/>
    <w:basedOn w:val="DefaultParagraphFont"/>
    <w:rsid w:val="00141D65"/>
  </w:style>
  <w:style w:type="character" w:customStyle="1" w:styleId="vi">
    <w:name w:val="vi"/>
    <w:basedOn w:val="DefaultParagraphFont"/>
    <w:rsid w:val="00141D65"/>
  </w:style>
  <w:style w:type="character" w:customStyle="1" w:styleId="italic">
    <w:name w:val="italic"/>
    <w:basedOn w:val="DefaultParagraphFont"/>
    <w:rsid w:val="00141D65"/>
  </w:style>
  <w:style w:type="paragraph" w:customStyle="1" w:styleId="Microtext0">
    <w:name w:val="Microtext"/>
    <w:basedOn w:val="Normal"/>
    <w:next w:val="Normal"/>
    <w:link w:val="MicrotextChar0"/>
    <w:qFormat/>
    <w:rsid w:val="00141D65"/>
    <w:rPr>
      <w:sz w:val="12"/>
    </w:rPr>
  </w:style>
  <w:style w:type="character" w:customStyle="1" w:styleId="MicrotextChar0">
    <w:name w:val="Microtext Char"/>
    <w:link w:val="Microtext0"/>
    <w:rsid w:val="00141D65"/>
    <w:rPr>
      <w:rFonts w:ascii="Calibri" w:hAnsi="Calibri" w:cs="Calibri"/>
      <w:sz w:val="12"/>
    </w:rPr>
  </w:style>
  <w:style w:type="character" w:customStyle="1" w:styleId="st">
    <w:name w:val="st"/>
    <w:basedOn w:val="DefaultParagraphFont"/>
    <w:rsid w:val="00141D65"/>
  </w:style>
  <w:style w:type="paragraph" w:customStyle="1" w:styleId="Style6">
    <w:name w:val="Style6"/>
    <w:basedOn w:val="Normal"/>
    <w:link w:val="Style6Char"/>
    <w:autoRedefine/>
    <w:qFormat/>
    <w:rsid w:val="00141D65"/>
    <w:rPr>
      <w:b/>
    </w:rPr>
  </w:style>
  <w:style w:type="character" w:customStyle="1" w:styleId="Style6Char">
    <w:name w:val="Style6 Char"/>
    <w:basedOn w:val="DefaultParagraphFont"/>
    <w:link w:val="Style6"/>
    <w:rsid w:val="00141D65"/>
    <w:rPr>
      <w:rFonts w:ascii="Calibri" w:hAnsi="Calibri" w:cs="Calibri"/>
      <w:b/>
      <w:sz w:val="22"/>
    </w:rPr>
  </w:style>
  <w:style w:type="paragraph" w:customStyle="1" w:styleId="Style11">
    <w:name w:val="Style11"/>
    <w:basedOn w:val="Normal"/>
    <w:link w:val="Style11Char"/>
    <w:qFormat/>
    <w:rsid w:val="00141D65"/>
    <w:rPr>
      <w:rFonts w:eastAsia="Times New Roman"/>
      <w:b/>
      <w:szCs w:val="20"/>
      <w:u w:val="thick"/>
    </w:rPr>
  </w:style>
  <w:style w:type="paragraph" w:customStyle="1" w:styleId="Style12">
    <w:name w:val="Style12"/>
    <w:basedOn w:val="Normal"/>
    <w:link w:val="Style12Char"/>
    <w:qFormat/>
    <w:rsid w:val="00141D65"/>
    <w:rPr>
      <w:rFonts w:eastAsia="Times New Roman"/>
      <w:b/>
      <w:u w:val="thick"/>
    </w:rPr>
  </w:style>
  <w:style w:type="character" w:customStyle="1" w:styleId="Style11Char">
    <w:name w:val="Style11 Char"/>
    <w:basedOn w:val="DefaultParagraphFont"/>
    <w:link w:val="Style11"/>
    <w:rsid w:val="00141D65"/>
    <w:rPr>
      <w:rFonts w:ascii="Calibri" w:eastAsia="Times New Roman" w:hAnsi="Calibri" w:cs="Calibri"/>
      <w:b/>
      <w:sz w:val="22"/>
      <w:szCs w:val="20"/>
      <w:u w:val="thick"/>
    </w:rPr>
  </w:style>
  <w:style w:type="character" w:customStyle="1" w:styleId="Style12Char">
    <w:name w:val="Style12 Char"/>
    <w:basedOn w:val="DefaultParagraphFont"/>
    <w:link w:val="Style12"/>
    <w:rsid w:val="00141D65"/>
    <w:rPr>
      <w:rFonts w:ascii="Calibri" w:eastAsia="Times New Roman" w:hAnsi="Calibri" w:cs="Calibri"/>
      <w:b/>
      <w:sz w:val="22"/>
      <w:u w:val="thick"/>
    </w:rPr>
  </w:style>
  <w:style w:type="character" w:customStyle="1" w:styleId="caps-label">
    <w:name w:val="caps-label"/>
    <w:basedOn w:val="DefaultParagraphFont"/>
    <w:rsid w:val="00141D65"/>
  </w:style>
  <w:style w:type="character" w:customStyle="1" w:styleId="wikiexternallink">
    <w:name w:val="wikiexternallink"/>
    <w:basedOn w:val="DefaultParagraphFont"/>
    <w:rsid w:val="00141D65"/>
  </w:style>
  <w:style w:type="character" w:customStyle="1" w:styleId="wikigeneratedlinkcontent">
    <w:name w:val="wikigeneratedlinkcontent"/>
    <w:basedOn w:val="DefaultParagraphFont"/>
    <w:rsid w:val="00141D65"/>
  </w:style>
  <w:style w:type="character" w:customStyle="1" w:styleId="ShrinkChar">
    <w:name w:val="Shrink Char"/>
    <w:link w:val="Shrink"/>
    <w:locked/>
    <w:rsid w:val="00141D65"/>
    <w:rPr>
      <w:rFonts w:ascii="Garamond" w:eastAsia="Times New Roman" w:hAnsi="Garamond"/>
      <w:sz w:val="12"/>
    </w:rPr>
  </w:style>
  <w:style w:type="paragraph" w:customStyle="1" w:styleId="Shrink">
    <w:name w:val="Shrink"/>
    <w:link w:val="ShrinkChar"/>
    <w:qFormat/>
    <w:rsid w:val="00141D65"/>
    <w:pPr>
      <w:ind w:left="288" w:right="288"/>
    </w:pPr>
    <w:rPr>
      <w:rFonts w:ascii="Garamond" w:eastAsia="Times New Roman" w:hAnsi="Garamond"/>
      <w:sz w:val="12"/>
    </w:rPr>
  </w:style>
  <w:style w:type="character" w:customStyle="1" w:styleId="aqj">
    <w:name w:val="aqj"/>
    <w:basedOn w:val="DefaultParagraphFont"/>
    <w:rsid w:val="00141D65"/>
  </w:style>
  <w:style w:type="character" w:customStyle="1" w:styleId="StyleStyleBoldUnderlineIntenseEmphasisUnderlineapple-style-s">
    <w:name w:val="Style Style Bold UnderlineIntense EmphasisUnderlineapple-style-s..."/>
    <w:basedOn w:val="DefaultParagraphFont"/>
    <w:rsid w:val="00141D65"/>
    <w:rPr>
      <w:b w:val="0"/>
      <w:bCs w:val="0"/>
      <w:sz w:val="22"/>
      <w:u w:val="single"/>
      <w:bdr w:val="none" w:sz="0" w:space="0" w:color="auto"/>
    </w:rPr>
  </w:style>
  <w:style w:type="paragraph" w:customStyle="1" w:styleId="blocktitle0">
    <w:name w:val="block title"/>
    <w:basedOn w:val="Normal"/>
    <w:link w:val="blocktitleChar0"/>
    <w:autoRedefine/>
    <w:qFormat/>
    <w:rsid w:val="00141D65"/>
    <w:pPr>
      <w:spacing w:after="240"/>
      <w:jc w:val="center"/>
      <w:outlineLvl w:val="0"/>
    </w:pPr>
    <w:rPr>
      <w:rFonts w:eastAsia="Calibri"/>
      <w:b/>
      <w:caps/>
      <w:sz w:val="28"/>
      <w:szCs w:val="28"/>
      <w:lang w:val="es-ES"/>
    </w:rPr>
  </w:style>
  <w:style w:type="character" w:customStyle="1" w:styleId="Boxed">
    <w:name w:val="Boxed"/>
    <w:qFormat/>
    <w:rsid w:val="00141D65"/>
    <w:rPr>
      <w:rFonts w:ascii="Times New Roman" w:hAnsi="Times New Roman"/>
      <w:sz w:val="20"/>
      <w:bdr w:val="single" w:sz="6" w:space="0" w:color="auto"/>
    </w:rPr>
  </w:style>
  <w:style w:type="character" w:customStyle="1" w:styleId="UnderlineCard">
    <w:name w:val="Underline Card"/>
    <w:uiPriority w:val="6"/>
    <w:qFormat/>
    <w:rsid w:val="00141D65"/>
    <w:rPr>
      <w:rFonts w:ascii="Arial" w:hAnsi="Arial"/>
      <w:b w:val="0"/>
      <w:bCs/>
      <w:sz w:val="20"/>
      <w:u w:val="single"/>
    </w:rPr>
  </w:style>
  <w:style w:type="character" w:customStyle="1" w:styleId="story-author">
    <w:name w:val="story-author"/>
    <w:basedOn w:val="DefaultParagraphFont"/>
    <w:rsid w:val="00141D65"/>
  </w:style>
  <w:style w:type="paragraph" w:customStyle="1" w:styleId="type">
    <w:name w:val="type"/>
    <w:basedOn w:val="Normal"/>
    <w:qFormat/>
    <w:rsid w:val="00141D65"/>
    <w:pPr>
      <w:spacing w:before="100" w:beforeAutospacing="1" w:after="100" w:afterAutospacing="1"/>
    </w:pPr>
    <w:rPr>
      <w:rFonts w:eastAsia="Times New Roman"/>
    </w:rPr>
  </w:style>
  <w:style w:type="character" w:customStyle="1" w:styleId="institution">
    <w:name w:val="institution"/>
    <w:basedOn w:val="DefaultParagraphFont"/>
    <w:rsid w:val="00141D65"/>
  </w:style>
  <w:style w:type="character" w:customStyle="1" w:styleId="abodyblack3">
    <w:name w:val="abodyblack3"/>
    <w:basedOn w:val="DefaultParagraphFont"/>
    <w:rsid w:val="00141D65"/>
  </w:style>
  <w:style w:type="paragraph" w:customStyle="1" w:styleId="UnderlineChar2CharChar">
    <w:name w:val="Underline Char2 Char Char"/>
    <w:basedOn w:val="Normal"/>
    <w:link w:val="UnderlineChar2CharCharChar"/>
    <w:qFormat/>
    <w:rsid w:val="00141D65"/>
    <w:rPr>
      <w:rFonts w:eastAsia="MS Mincho"/>
      <w:szCs w:val="20"/>
      <w:u w:val="single"/>
    </w:rPr>
  </w:style>
  <w:style w:type="character" w:customStyle="1" w:styleId="UnderlineChar2CharCharChar">
    <w:name w:val="Underline Char2 Char Char Char"/>
    <w:link w:val="UnderlineChar2CharChar"/>
    <w:rsid w:val="00141D65"/>
    <w:rPr>
      <w:rFonts w:ascii="Calibri" w:eastAsia="MS Mincho" w:hAnsi="Calibri" w:cs="Calibri"/>
      <w:sz w:val="22"/>
      <w:szCs w:val="20"/>
      <w:u w:val="single"/>
    </w:rPr>
  </w:style>
  <w:style w:type="character" w:customStyle="1" w:styleId="CharacterStyle1">
    <w:name w:val="Character Style 1"/>
    <w:rsid w:val="00141D65"/>
    <w:rPr>
      <w:sz w:val="20"/>
      <w:szCs w:val="20"/>
    </w:rPr>
  </w:style>
  <w:style w:type="character" w:customStyle="1" w:styleId="FontStyle177">
    <w:name w:val="Font Style177"/>
    <w:basedOn w:val="DefaultParagraphFont"/>
    <w:uiPriority w:val="99"/>
    <w:rsid w:val="00141D65"/>
    <w:rPr>
      <w:rFonts w:ascii="Times New Roman" w:hAnsi="Times New Roman" w:cs="Times New Roman"/>
      <w:sz w:val="20"/>
      <w:szCs w:val="20"/>
    </w:rPr>
  </w:style>
  <w:style w:type="character" w:customStyle="1" w:styleId="FontStyle173">
    <w:name w:val="Font Style173"/>
    <w:basedOn w:val="DefaultParagraphFont"/>
    <w:uiPriority w:val="99"/>
    <w:rsid w:val="00141D65"/>
    <w:rPr>
      <w:rFonts w:ascii="Times New Roman" w:hAnsi="Times New Roman" w:cs="Times New Roman"/>
      <w:sz w:val="14"/>
      <w:szCs w:val="14"/>
    </w:rPr>
  </w:style>
  <w:style w:type="character" w:customStyle="1" w:styleId="FontStyle151">
    <w:name w:val="Font Style151"/>
    <w:basedOn w:val="DefaultParagraphFont"/>
    <w:uiPriority w:val="99"/>
    <w:rsid w:val="00141D65"/>
    <w:rPr>
      <w:rFonts w:ascii="Arial Narrow" w:hAnsi="Arial Narrow" w:cs="Arial Narrow"/>
      <w:b/>
      <w:bCs/>
      <w:sz w:val="12"/>
      <w:szCs w:val="12"/>
    </w:rPr>
  </w:style>
  <w:style w:type="character" w:customStyle="1" w:styleId="FontStyle156">
    <w:name w:val="Font Style156"/>
    <w:basedOn w:val="DefaultParagraphFont"/>
    <w:uiPriority w:val="99"/>
    <w:rsid w:val="00141D65"/>
    <w:rPr>
      <w:rFonts w:ascii="Arial Narrow" w:hAnsi="Arial Narrow" w:cs="Arial Narrow"/>
      <w:sz w:val="8"/>
      <w:szCs w:val="8"/>
    </w:rPr>
  </w:style>
  <w:style w:type="character" w:customStyle="1" w:styleId="FontStyle160">
    <w:name w:val="Font Style160"/>
    <w:basedOn w:val="DefaultParagraphFont"/>
    <w:uiPriority w:val="99"/>
    <w:rsid w:val="00141D65"/>
    <w:rPr>
      <w:rFonts w:ascii="Times New Roman" w:hAnsi="Times New Roman" w:cs="Times New Roman"/>
      <w:b/>
      <w:bCs/>
      <w:sz w:val="20"/>
      <w:szCs w:val="20"/>
    </w:rPr>
  </w:style>
  <w:style w:type="character" w:customStyle="1" w:styleId="FontStyle178">
    <w:name w:val="Font Style178"/>
    <w:basedOn w:val="DefaultParagraphFont"/>
    <w:uiPriority w:val="99"/>
    <w:rsid w:val="00141D65"/>
    <w:rPr>
      <w:rFonts w:ascii="Times New Roman" w:hAnsi="Times New Roman" w:cs="Times New Roman"/>
      <w:sz w:val="18"/>
      <w:szCs w:val="18"/>
    </w:rPr>
  </w:style>
  <w:style w:type="paragraph" w:customStyle="1" w:styleId="Style14">
    <w:name w:val="Style14"/>
    <w:basedOn w:val="Normal"/>
    <w:uiPriority w:val="99"/>
    <w:qFormat/>
    <w:rsid w:val="00141D6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41D6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41D65"/>
    <w:rPr>
      <w:rFonts w:ascii="Times New Roman" w:hAnsi="Times New Roman" w:cs="Times New Roman"/>
      <w:sz w:val="12"/>
      <w:szCs w:val="12"/>
    </w:rPr>
  </w:style>
  <w:style w:type="paragraph" w:customStyle="1" w:styleId="Style9">
    <w:name w:val="Style9"/>
    <w:basedOn w:val="Normal"/>
    <w:uiPriority w:val="99"/>
    <w:qFormat/>
    <w:rsid w:val="00141D6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41D6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41D6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41D65"/>
    <w:rPr>
      <w:rFonts w:ascii="Times New Roman" w:hAnsi="Times New Roman" w:cs="Times New Roman"/>
      <w:sz w:val="16"/>
      <w:szCs w:val="16"/>
    </w:rPr>
  </w:style>
  <w:style w:type="character" w:customStyle="1" w:styleId="f">
    <w:name w:val="f"/>
    <w:basedOn w:val="DefaultParagraphFont"/>
    <w:rsid w:val="00141D65"/>
  </w:style>
  <w:style w:type="character" w:customStyle="1" w:styleId="TagsChar2">
    <w:name w:val="Tags Char2"/>
    <w:rsid w:val="00141D65"/>
    <w:rPr>
      <w:b/>
      <w:sz w:val="24"/>
    </w:rPr>
  </w:style>
  <w:style w:type="paragraph" w:customStyle="1" w:styleId="CardsFont6ptChar">
    <w:name w:val="Cards + Font: 6 pt Char"/>
    <w:basedOn w:val="Normal"/>
    <w:link w:val="CardsFont6ptCharChar"/>
    <w:qFormat/>
    <w:rsid w:val="00141D6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41D65"/>
    <w:rPr>
      <w:rFonts w:ascii="Calibri" w:eastAsia="Times New Roman" w:hAnsi="Calibri" w:cs="Calibri"/>
      <w:sz w:val="12"/>
    </w:rPr>
  </w:style>
  <w:style w:type="character" w:customStyle="1" w:styleId="FontStyle172">
    <w:name w:val="Font Style172"/>
    <w:basedOn w:val="DefaultParagraphFont"/>
    <w:uiPriority w:val="99"/>
    <w:rsid w:val="00141D65"/>
    <w:rPr>
      <w:rFonts w:ascii="Times New Roman" w:hAnsi="Times New Roman" w:cs="Times New Roman"/>
      <w:b/>
      <w:bCs/>
      <w:sz w:val="16"/>
      <w:szCs w:val="16"/>
    </w:rPr>
  </w:style>
  <w:style w:type="paragraph" w:customStyle="1" w:styleId="Style18">
    <w:name w:val="Style18"/>
    <w:basedOn w:val="Normal"/>
    <w:uiPriority w:val="99"/>
    <w:qFormat/>
    <w:rsid w:val="00141D6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41D65"/>
    <w:rPr>
      <w:rFonts w:ascii="Times New Roman" w:hAnsi="Times New Roman" w:cs="Times New Roman"/>
      <w:i/>
      <w:iCs/>
      <w:sz w:val="16"/>
      <w:szCs w:val="16"/>
    </w:rPr>
  </w:style>
  <w:style w:type="character" w:customStyle="1" w:styleId="FontStyle162">
    <w:name w:val="Font Style162"/>
    <w:basedOn w:val="DefaultParagraphFont"/>
    <w:uiPriority w:val="99"/>
    <w:rsid w:val="00141D65"/>
    <w:rPr>
      <w:rFonts w:ascii="Times New Roman" w:hAnsi="Times New Roman" w:cs="Times New Roman"/>
      <w:b/>
      <w:bCs/>
      <w:sz w:val="18"/>
      <w:szCs w:val="18"/>
    </w:rPr>
  </w:style>
  <w:style w:type="character" w:customStyle="1" w:styleId="FontStyle167">
    <w:name w:val="Font Style167"/>
    <w:basedOn w:val="DefaultParagraphFont"/>
    <w:uiPriority w:val="99"/>
    <w:rsid w:val="00141D65"/>
    <w:rPr>
      <w:rFonts w:ascii="Times New Roman" w:hAnsi="Times New Roman" w:cs="Times New Roman"/>
      <w:sz w:val="10"/>
      <w:szCs w:val="10"/>
    </w:rPr>
  </w:style>
  <w:style w:type="character" w:customStyle="1" w:styleId="FontStyle174">
    <w:name w:val="Font Style174"/>
    <w:basedOn w:val="DefaultParagraphFont"/>
    <w:uiPriority w:val="99"/>
    <w:rsid w:val="00141D65"/>
    <w:rPr>
      <w:rFonts w:ascii="Arial Narrow" w:hAnsi="Arial Narrow" w:cs="Arial Narrow"/>
      <w:b/>
      <w:bCs/>
      <w:sz w:val="18"/>
      <w:szCs w:val="18"/>
    </w:rPr>
  </w:style>
  <w:style w:type="paragraph" w:customStyle="1" w:styleId="Style47">
    <w:name w:val="Style47"/>
    <w:basedOn w:val="Normal"/>
    <w:uiPriority w:val="99"/>
    <w:qFormat/>
    <w:rsid w:val="00141D6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41D65"/>
    <w:rPr>
      <w:rFonts w:ascii="Times New Roman" w:hAnsi="Times New Roman" w:cs="Times New Roman"/>
      <w:sz w:val="12"/>
      <w:szCs w:val="12"/>
    </w:rPr>
  </w:style>
  <w:style w:type="paragraph" w:customStyle="1" w:styleId="Style24">
    <w:name w:val="Style24"/>
    <w:basedOn w:val="Normal"/>
    <w:uiPriority w:val="99"/>
    <w:qFormat/>
    <w:rsid w:val="00141D6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41D6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41D6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41D65"/>
    <w:rPr>
      <w:rFonts w:ascii="Times New Roman" w:hAnsi="Times New Roman" w:cs="Times New Roman"/>
      <w:b/>
      <w:bCs/>
      <w:sz w:val="18"/>
      <w:szCs w:val="18"/>
    </w:rPr>
  </w:style>
  <w:style w:type="paragraph" w:customStyle="1" w:styleId="Style21">
    <w:name w:val="Style21"/>
    <w:basedOn w:val="Normal"/>
    <w:uiPriority w:val="99"/>
    <w:qFormat/>
    <w:rsid w:val="00141D6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41D6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141D65"/>
    <w:rPr>
      <w:rFonts w:ascii="Calibri" w:hAnsi="Calibri"/>
      <w:sz w:val="20"/>
      <w:szCs w:val="20"/>
    </w:rPr>
  </w:style>
  <w:style w:type="paragraph" w:customStyle="1" w:styleId="Standard">
    <w:name w:val="Standard"/>
    <w:qFormat/>
    <w:rsid w:val="00141D6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41D65"/>
    <w:rPr>
      <w:color w:val="000000"/>
      <w:sz w:val="32"/>
      <w:szCs w:val="32"/>
    </w:rPr>
  </w:style>
  <w:style w:type="paragraph" w:customStyle="1" w:styleId="Cardnon-underlined">
    <w:name w:val="Card non-underlined"/>
    <w:basedOn w:val="Normal"/>
    <w:link w:val="Cardnon-underlinedChar"/>
    <w:autoRedefine/>
    <w:uiPriority w:val="99"/>
    <w:qFormat/>
    <w:rsid w:val="00141D65"/>
    <w:rPr>
      <w:rFonts w:eastAsia="Times New Roman"/>
      <w:szCs w:val="20"/>
    </w:rPr>
  </w:style>
  <w:style w:type="character" w:customStyle="1" w:styleId="Cardnon-underlinedChar">
    <w:name w:val="Card non-underlined Char"/>
    <w:basedOn w:val="DefaultParagraphFont"/>
    <w:link w:val="Cardnon-underlined"/>
    <w:uiPriority w:val="99"/>
    <w:rsid w:val="00141D65"/>
    <w:rPr>
      <w:rFonts w:ascii="Calibri" w:eastAsia="Times New Roman" w:hAnsi="Calibri" w:cs="Calibri"/>
      <w:sz w:val="22"/>
      <w:szCs w:val="20"/>
    </w:rPr>
  </w:style>
  <w:style w:type="numbering" w:customStyle="1" w:styleId="NoList1">
    <w:name w:val="No List1"/>
    <w:next w:val="NoList"/>
    <w:semiHidden/>
    <w:unhideWhenUsed/>
    <w:rsid w:val="00141D65"/>
  </w:style>
  <w:style w:type="character" w:customStyle="1" w:styleId="TitleChar2">
    <w:name w:val="Title Char2"/>
    <w:basedOn w:val="DefaultParagraphFont"/>
    <w:uiPriority w:val="10"/>
    <w:qFormat/>
    <w:locked/>
    <w:rsid w:val="00141D65"/>
    <w:rPr>
      <w:b/>
      <w:bCs/>
      <w:u w:val="single"/>
    </w:rPr>
  </w:style>
  <w:style w:type="paragraph" w:styleId="TOC3">
    <w:name w:val="toc 3"/>
    <w:basedOn w:val="Normal"/>
    <w:next w:val="Normal"/>
    <w:autoRedefine/>
    <w:rsid w:val="00141D65"/>
    <w:pPr>
      <w:ind w:left="400"/>
    </w:pPr>
    <w:rPr>
      <w:rFonts w:eastAsia="Times New Roman"/>
      <w:szCs w:val="20"/>
    </w:rPr>
  </w:style>
  <w:style w:type="paragraph" w:styleId="TOC4">
    <w:name w:val="toc 4"/>
    <w:basedOn w:val="Normal"/>
    <w:next w:val="Normal"/>
    <w:autoRedefine/>
    <w:rsid w:val="00141D65"/>
    <w:pPr>
      <w:ind w:left="600"/>
    </w:pPr>
    <w:rPr>
      <w:rFonts w:eastAsia="Times New Roman"/>
      <w:szCs w:val="20"/>
    </w:rPr>
  </w:style>
  <w:style w:type="paragraph" w:styleId="TOC5">
    <w:name w:val="toc 5"/>
    <w:basedOn w:val="Normal"/>
    <w:next w:val="Normal"/>
    <w:autoRedefine/>
    <w:rsid w:val="00141D65"/>
    <w:pPr>
      <w:ind w:left="800"/>
    </w:pPr>
    <w:rPr>
      <w:rFonts w:eastAsia="Times New Roman"/>
      <w:szCs w:val="20"/>
    </w:rPr>
  </w:style>
  <w:style w:type="paragraph" w:styleId="TOC6">
    <w:name w:val="toc 6"/>
    <w:basedOn w:val="Normal"/>
    <w:next w:val="Normal"/>
    <w:autoRedefine/>
    <w:rsid w:val="00141D65"/>
    <w:pPr>
      <w:ind w:left="1000"/>
    </w:pPr>
    <w:rPr>
      <w:rFonts w:eastAsia="Times New Roman"/>
      <w:szCs w:val="20"/>
    </w:rPr>
  </w:style>
  <w:style w:type="paragraph" w:styleId="TOC7">
    <w:name w:val="toc 7"/>
    <w:basedOn w:val="Normal"/>
    <w:next w:val="Normal"/>
    <w:autoRedefine/>
    <w:rsid w:val="00141D65"/>
    <w:pPr>
      <w:ind w:left="1200"/>
    </w:pPr>
    <w:rPr>
      <w:rFonts w:eastAsia="Times New Roman"/>
      <w:szCs w:val="20"/>
    </w:rPr>
  </w:style>
  <w:style w:type="paragraph" w:styleId="TOC8">
    <w:name w:val="toc 8"/>
    <w:basedOn w:val="Normal"/>
    <w:next w:val="Normal"/>
    <w:autoRedefine/>
    <w:rsid w:val="00141D65"/>
    <w:pPr>
      <w:ind w:left="1400"/>
    </w:pPr>
    <w:rPr>
      <w:rFonts w:eastAsia="Times New Roman"/>
      <w:szCs w:val="20"/>
    </w:rPr>
  </w:style>
  <w:style w:type="character" w:customStyle="1" w:styleId="allocatoragentsleft">
    <w:name w:val="al_locatoragentsleft"/>
    <w:basedOn w:val="DefaultParagraphFont"/>
    <w:rsid w:val="00141D65"/>
  </w:style>
  <w:style w:type="character" w:styleId="HTMLTypewriter">
    <w:name w:val="HTML Typewriter"/>
    <w:basedOn w:val="DefaultParagraphFont"/>
    <w:unhideWhenUsed/>
    <w:rsid w:val="00141D65"/>
    <w:rPr>
      <w:rFonts w:ascii="Courier New" w:eastAsia="Times New Roman" w:hAnsi="Courier New" w:cs="Courier New"/>
      <w:sz w:val="20"/>
      <w:szCs w:val="20"/>
    </w:rPr>
  </w:style>
  <w:style w:type="character" w:customStyle="1" w:styleId="caps">
    <w:name w:val="caps"/>
    <w:basedOn w:val="DefaultParagraphFont"/>
    <w:rsid w:val="00141D65"/>
  </w:style>
  <w:style w:type="character" w:customStyle="1" w:styleId="UnderlinesCharChar">
    <w:name w:val="Underlines Char Char"/>
    <w:basedOn w:val="DefaultParagraphFont"/>
    <w:rsid w:val="00141D65"/>
    <w:rPr>
      <w:rFonts w:cs="Arial"/>
      <w:b/>
      <w:bCs/>
      <w:noProof w:val="0"/>
      <w:sz w:val="22"/>
      <w:szCs w:val="26"/>
      <w:u w:val="single"/>
      <w:lang w:val="en-US" w:eastAsia="en-US" w:bidi="ar-SA"/>
    </w:rPr>
  </w:style>
  <w:style w:type="paragraph" w:customStyle="1" w:styleId="Carding">
    <w:name w:val="Carding"/>
    <w:basedOn w:val="Normal"/>
    <w:uiPriority w:val="99"/>
    <w:qFormat/>
    <w:rsid w:val="00141D65"/>
    <w:rPr>
      <w:rFonts w:eastAsia="Times New Roman"/>
      <w:sz w:val="18"/>
    </w:rPr>
  </w:style>
  <w:style w:type="character" w:customStyle="1" w:styleId="TagsChar1">
    <w:name w:val="Tags Char1"/>
    <w:aliases w:val="Super Script Char1,TagStyle Char1"/>
    <w:basedOn w:val="DefaultParagraphFont"/>
    <w:rsid w:val="00141D65"/>
    <w:rPr>
      <w:rFonts w:ascii="Arial Narrow" w:hAnsi="Arial Narrow"/>
      <w:b/>
      <w:noProof w:val="0"/>
      <w:sz w:val="22"/>
      <w:szCs w:val="60"/>
      <w:lang w:val="en-US" w:eastAsia="en-US" w:bidi="ar-SA"/>
    </w:rPr>
  </w:style>
  <w:style w:type="character" w:customStyle="1" w:styleId="aunderline">
    <w:name w:val="aunderline"/>
    <w:basedOn w:val="DefaultParagraphFont"/>
    <w:qFormat/>
    <w:rsid w:val="00141D65"/>
    <w:rPr>
      <w:rFonts w:ascii="Times New Roman" w:hAnsi="Times New Roman"/>
      <w:sz w:val="20"/>
      <w:szCs w:val="24"/>
      <w:u w:val="thick"/>
    </w:rPr>
  </w:style>
  <w:style w:type="character" w:customStyle="1" w:styleId="tagChar1">
    <w:name w:val="tag Char1"/>
    <w:basedOn w:val="DefaultParagraphFont"/>
    <w:rsid w:val="00141D65"/>
    <w:rPr>
      <w:b/>
      <w:noProof w:val="0"/>
      <w:sz w:val="24"/>
      <w:lang w:val="en-US" w:eastAsia="en-US" w:bidi="ar-SA"/>
    </w:rPr>
  </w:style>
  <w:style w:type="character" w:customStyle="1" w:styleId="tagChar2">
    <w:name w:val="tag Char2"/>
    <w:basedOn w:val="DefaultParagraphFont"/>
    <w:qFormat/>
    <w:rsid w:val="00141D65"/>
    <w:rPr>
      <w:b/>
      <w:noProof w:val="0"/>
      <w:sz w:val="24"/>
      <w:lang w:val="en-US" w:eastAsia="en-US" w:bidi="ar-SA"/>
    </w:rPr>
  </w:style>
  <w:style w:type="character" w:customStyle="1" w:styleId="Taggin-New">
    <w:name w:val="Taggin - New"/>
    <w:basedOn w:val="DefaultParagraphFont"/>
    <w:rsid w:val="00141D65"/>
    <w:rPr>
      <w:rFonts w:ascii="Arial Narrow" w:hAnsi="Arial Narrow"/>
      <w:b/>
      <w:sz w:val="22"/>
    </w:rPr>
  </w:style>
  <w:style w:type="character" w:customStyle="1" w:styleId="Boxing-New">
    <w:name w:val="Boxing - New"/>
    <w:basedOn w:val="DefaultParagraphFont"/>
    <w:rsid w:val="00141D65"/>
    <w:rPr>
      <w:rFonts w:ascii="Arial Narrow" w:hAnsi="Arial Narrow"/>
      <w:sz w:val="16"/>
      <w:u w:val="none"/>
      <w:bdr w:val="single" w:sz="4" w:space="0" w:color="auto"/>
    </w:rPr>
  </w:style>
  <w:style w:type="character" w:customStyle="1" w:styleId="ilad">
    <w:name w:val="il_ad"/>
    <w:rsid w:val="00141D65"/>
  </w:style>
  <w:style w:type="paragraph" w:customStyle="1" w:styleId="CardsHighlighted">
    <w:name w:val="Cards Highlighted"/>
    <w:next w:val="Normal"/>
    <w:link w:val="CardsHighlightedChar"/>
    <w:qFormat/>
    <w:rsid w:val="00141D6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41D6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41D65"/>
    <w:rPr>
      <w:rFonts w:ascii="Garamond" w:hAnsi="Garamond"/>
      <w:sz w:val="22"/>
      <w:szCs w:val="24"/>
      <w:u w:val="single"/>
      <w:lang w:val="en-US" w:eastAsia="en-US" w:bidi="ar-SA"/>
    </w:rPr>
  </w:style>
  <w:style w:type="paragraph" w:customStyle="1" w:styleId="Style2">
    <w:name w:val="Style2"/>
    <w:basedOn w:val="Heading4"/>
    <w:qFormat/>
    <w:rsid w:val="00141D65"/>
    <w:pPr>
      <w:spacing w:before="0"/>
    </w:pPr>
    <w:rPr>
      <w:rFonts w:eastAsia="Times New Roman" w:cs="Times New Roman"/>
      <w:iCs/>
      <w:caps/>
      <w:szCs w:val="20"/>
    </w:rPr>
  </w:style>
  <w:style w:type="character" w:customStyle="1" w:styleId="pagetitle">
    <w:name w:val="pagetitle"/>
    <w:basedOn w:val="DefaultParagraphFont"/>
    <w:rsid w:val="00141D65"/>
  </w:style>
  <w:style w:type="paragraph" w:customStyle="1" w:styleId="text">
    <w:name w:val="text"/>
    <w:basedOn w:val="Normal"/>
    <w:uiPriority w:val="99"/>
    <w:qFormat/>
    <w:rsid w:val="00141D65"/>
    <w:pPr>
      <w:spacing w:before="100" w:beforeAutospacing="1" w:after="100" w:afterAutospacing="1"/>
    </w:pPr>
    <w:rPr>
      <w:rFonts w:eastAsia="Times New Roman"/>
    </w:rPr>
  </w:style>
  <w:style w:type="character" w:customStyle="1" w:styleId="StyleUnderlineCharChar9ptBold1">
    <w:name w:val="Style Underline Char Char + 9 pt Bold1"/>
    <w:rsid w:val="00141D6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41D65"/>
    <w:rPr>
      <w:rFonts w:ascii="Times New Roman" w:hAnsi="Times New Roman"/>
      <w:sz w:val="20"/>
      <w:szCs w:val="24"/>
      <w:u w:val="single"/>
      <w:lang w:val="en-US" w:eastAsia="en-US" w:bidi="ar-SA"/>
    </w:rPr>
  </w:style>
  <w:style w:type="character" w:customStyle="1" w:styleId="Style9ptBoldUnderline">
    <w:name w:val="Style 9 pt Bold Underline"/>
    <w:rsid w:val="00141D65"/>
    <w:rPr>
      <w:b/>
      <w:bCs/>
      <w:sz w:val="20"/>
      <w:u w:val="single"/>
    </w:rPr>
  </w:style>
  <w:style w:type="paragraph" w:customStyle="1" w:styleId="StyleUnderline9pt0">
    <w:name w:val="Style Underline + 9 pt"/>
    <w:link w:val="StyleUnderline9ptChar"/>
    <w:qFormat/>
    <w:rsid w:val="00141D6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41D65"/>
    <w:rPr>
      <w:rFonts w:ascii="Arial" w:eastAsia="Times New Roman" w:hAnsi="Arial" w:cs="Times New Roman"/>
      <w:sz w:val="22"/>
      <w:szCs w:val="20"/>
      <w:u w:val="single"/>
    </w:rPr>
  </w:style>
  <w:style w:type="character" w:customStyle="1" w:styleId="StyleUnderlineChar1Bold">
    <w:name w:val="Style Underline Char1 + Bold"/>
    <w:rsid w:val="00141D6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41D65"/>
    <w:pPr>
      <w:widowControl w:val="0"/>
      <w:ind w:left="288" w:right="288"/>
    </w:pPr>
    <w:rPr>
      <w:kern w:val="32"/>
      <w:szCs w:val="20"/>
      <w:lang w:eastAsia="ar-SA"/>
    </w:rPr>
  </w:style>
  <w:style w:type="character" w:customStyle="1" w:styleId="Stylecard9ptChar">
    <w:name w:val="Style card + 9 pt Char"/>
    <w:basedOn w:val="cardChar"/>
    <w:link w:val="Stylecard9pt"/>
    <w:rsid w:val="00141D65"/>
    <w:rPr>
      <w:rFonts w:ascii="Calibri" w:hAnsi="Calibri" w:cs="Calibri"/>
      <w:kern w:val="32"/>
      <w:sz w:val="22"/>
      <w:szCs w:val="20"/>
      <w:lang w:eastAsia="ar-SA"/>
    </w:rPr>
  </w:style>
  <w:style w:type="character" w:customStyle="1" w:styleId="TagsCharCharChar">
    <w:name w:val="Tags Char Char Char"/>
    <w:basedOn w:val="DefaultParagraphFont"/>
    <w:rsid w:val="00141D6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41D6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41D65"/>
    <w:rPr>
      <w:color w:val="000000"/>
      <w:sz w:val="20"/>
      <w:u w:val="single"/>
    </w:rPr>
  </w:style>
  <w:style w:type="character" w:customStyle="1" w:styleId="Style11ptBlack">
    <w:name w:val="Style 11 pt Black"/>
    <w:basedOn w:val="DefaultParagraphFont"/>
    <w:rsid w:val="00141D65"/>
    <w:rPr>
      <w:color w:val="000000"/>
      <w:sz w:val="20"/>
    </w:rPr>
  </w:style>
  <w:style w:type="character" w:customStyle="1" w:styleId="StyleUnderlineCharTimesBold">
    <w:name w:val="Style Underline Char + Times Bold"/>
    <w:basedOn w:val="DefaultParagraphFont"/>
    <w:rsid w:val="00141D65"/>
    <w:rPr>
      <w:rFonts w:ascii="Times" w:hAnsi="Times"/>
      <w:b w:val="0"/>
      <w:bCs/>
      <w:sz w:val="20"/>
      <w:u w:val="single"/>
    </w:rPr>
  </w:style>
  <w:style w:type="character" w:customStyle="1" w:styleId="blubigktbiz">
    <w:name w:val="blubigktbiz"/>
    <w:rsid w:val="00141D6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41D65"/>
  </w:style>
  <w:style w:type="character" w:customStyle="1" w:styleId="StyleevidencetextBorderSinglesolidlineAuto05ptLChar">
    <w:name w:val="Style evidence text + Border: : (Single solid line Auto  0.5 pt L... Char"/>
    <w:link w:val="StyleevidencetextBorderSinglesolidlineAuto05ptL"/>
    <w:rsid w:val="00141D65"/>
    <w:rPr>
      <w:rFonts w:ascii="Calibri" w:hAnsi="Calibri" w:cs="Calibri"/>
      <w:color w:val="000000"/>
      <w:sz w:val="22"/>
      <w:lang w:val="x-none" w:eastAsia="x-none"/>
    </w:rPr>
  </w:style>
  <w:style w:type="character" w:customStyle="1" w:styleId="Style4CharChar">
    <w:name w:val="Style4 Char Char"/>
    <w:basedOn w:val="DefaultParagraphFont"/>
    <w:rsid w:val="00141D6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41D65"/>
    <w:rPr>
      <w:rFonts w:ascii="Times New Roman" w:hAnsi="Times New Roman" w:cs="Times New Roman"/>
      <w:sz w:val="16"/>
      <w:szCs w:val="16"/>
    </w:rPr>
  </w:style>
  <w:style w:type="character" w:customStyle="1" w:styleId="StyleEmphasisArial12ptBold">
    <w:name w:val="Style Emphasis + Arial 12 pt Bold"/>
    <w:rsid w:val="00141D65"/>
    <w:rPr>
      <w:rFonts w:ascii="Arial" w:hAnsi="Arial"/>
      <w:b/>
      <w:bCs/>
      <w:i/>
      <w:iCs/>
      <w:sz w:val="24"/>
    </w:rPr>
  </w:style>
  <w:style w:type="character" w:customStyle="1" w:styleId="super">
    <w:name w:val="super"/>
    <w:rsid w:val="00141D65"/>
  </w:style>
  <w:style w:type="character" w:customStyle="1" w:styleId="text30">
    <w:name w:val="text30"/>
    <w:rsid w:val="00141D65"/>
  </w:style>
  <w:style w:type="character" w:customStyle="1" w:styleId="uppercase">
    <w:name w:val="uppercase"/>
    <w:rsid w:val="00141D65"/>
  </w:style>
  <w:style w:type="character" w:customStyle="1" w:styleId="bodytext0">
    <w:name w:val="bodytext"/>
    <w:rsid w:val="00141D65"/>
  </w:style>
  <w:style w:type="character" w:customStyle="1" w:styleId="entry-title">
    <w:name w:val="entry-title"/>
    <w:rsid w:val="00141D65"/>
  </w:style>
  <w:style w:type="character" w:customStyle="1" w:styleId="BodyTextIndentChar1">
    <w:name w:val="Body Text Indent Char1"/>
    <w:basedOn w:val="DefaultParagraphFont"/>
    <w:uiPriority w:val="99"/>
    <w:semiHidden/>
    <w:rsid w:val="00141D65"/>
    <w:rPr>
      <w:rFonts w:ascii="Times New Roman" w:hAnsi="Times New Roman" w:cs="Times New Roman"/>
      <w:sz w:val="20"/>
    </w:rPr>
  </w:style>
  <w:style w:type="character" w:customStyle="1" w:styleId="Style6pt">
    <w:name w:val="Style 6 pt"/>
    <w:basedOn w:val="DefaultParagraphFont"/>
    <w:qFormat/>
    <w:rsid w:val="00141D65"/>
    <w:rPr>
      <w:sz w:val="12"/>
    </w:rPr>
  </w:style>
  <w:style w:type="character" w:customStyle="1" w:styleId="CiteCharCharCharCharCharChar">
    <w:name w:val="Cite Char Char Char Char Char Char"/>
    <w:basedOn w:val="DefaultParagraphFont"/>
    <w:rsid w:val="00141D65"/>
    <w:rPr>
      <w:b/>
      <w:noProof w:val="0"/>
      <w:sz w:val="22"/>
      <w:szCs w:val="24"/>
      <w:u w:val="single"/>
      <w:lang w:val="en-US" w:eastAsia="en-US" w:bidi="ar-SA"/>
    </w:rPr>
  </w:style>
  <w:style w:type="character" w:customStyle="1" w:styleId="mainbody1">
    <w:name w:val="mainbody1"/>
    <w:basedOn w:val="DefaultParagraphFont"/>
    <w:rsid w:val="00141D65"/>
    <w:rPr>
      <w:rFonts w:ascii="Verdana" w:hAnsi="Verdana" w:hint="default"/>
      <w:color w:val="000000"/>
      <w:sz w:val="22"/>
      <w:szCs w:val="22"/>
    </w:rPr>
  </w:style>
  <w:style w:type="character" w:customStyle="1" w:styleId="ssl4">
    <w:name w:val="ss_l4"/>
    <w:basedOn w:val="DefaultParagraphFont"/>
    <w:rsid w:val="00141D65"/>
  </w:style>
  <w:style w:type="paragraph" w:customStyle="1" w:styleId="StyleNormalWeb11ptUnderline">
    <w:name w:val="Style Normal (Web) + 11 pt Underline"/>
    <w:basedOn w:val="NormalWeb"/>
    <w:link w:val="StyleNormalWeb11ptUnderlineChar"/>
    <w:qFormat/>
    <w:rsid w:val="00141D65"/>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41D65"/>
    <w:rPr>
      <w:rFonts w:ascii="Calibri" w:eastAsia="Calibri" w:hAnsi="Calibri" w:cs="Calibri"/>
      <w:sz w:val="22"/>
      <w:u w:val="single"/>
    </w:rPr>
  </w:style>
  <w:style w:type="character" w:customStyle="1" w:styleId="cit-first-element">
    <w:name w:val="cit-first-element"/>
    <w:basedOn w:val="DefaultParagraphFont"/>
    <w:rsid w:val="00141D65"/>
  </w:style>
  <w:style w:type="character" w:customStyle="1" w:styleId="title1">
    <w:name w:val="title1"/>
    <w:basedOn w:val="DefaultParagraphFont"/>
    <w:rsid w:val="00141D65"/>
  </w:style>
  <w:style w:type="character" w:customStyle="1" w:styleId="StyleThickunderline1">
    <w:name w:val="Style Thick underline1"/>
    <w:basedOn w:val="DefaultParagraphFont"/>
    <w:rsid w:val="00141D6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41D65"/>
    <w:rPr>
      <w:rFonts w:ascii="Georgia" w:hAnsi="Georgia"/>
    </w:rPr>
  </w:style>
  <w:style w:type="character" w:customStyle="1" w:styleId="FooterChar1">
    <w:name w:val="Footer Char1"/>
    <w:basedOn w:val="DefaultParagraphFont"/>
    <w:uiPriority w:val="99"/>
    <w:semiHidden/>
    <w:rsid w:val="00141D65"/>
    <w:rPr>
      <w:rFonts w:ascii="Georgia" w:hAnsi="Georgia"/>
    </w:rPr>
  </w:style>
  <w:style w:type="character" w:customStyle="1" w:styleId="UnderlineBold0">
    <w:name w:val="Underline Bold"/>
    <w:uiPriority w:val="6"/>
    <w:qFormat/>
    <w:rsid w:val="00141D65"/>
    <w:rPr>
      <w:b/>
      <w:sz w:val="20"/>
      <w:u w:val="single"/>
    </w:rPr>
  </w:style>
  <w:style w:type="paragraph" w:customStyle="1" w:styleId="Underline20">
    <w:name w:val="Underline2"/>
    <w:basedOn w:val="Normal"/>
    <w:link w:val="Underline2Char"/>
    <w:autoRedefine/>
    <w:uiPriority w:val="4"/>
    <w:qFormat/>
    <w:rsid w:val="00141D65"/>
    <w:rPr>
      <w:b/>
      <w:u w:val="single"/>
    </w:rPr>
  </w:style>
  <w:style w:type="character" w:customStyle="1" w:styleId="Underline2Char">
    <w:name w:val="Underline2 Char"/>
    <w:basedOn w:val="DefaultParagraphFont"/>
    <w:link w:val="Underline20"/>
    <w:uiPriority w:val="4"/>
    <w:rsid w:val="00141D65"/>
    <w:rPr>
      <w:rFonts w:ascii="Calibri" w:hAnsi="Calibri" w:cs="Calibri"/>
      <w:b/>
      <w:sz w:val="22"/>
      <w:u w:val="single"/>
    </w:rPr>
  </w:style>
  <w:style w:type="character" w:customStyle="1" w:styleId="NormalTextChar">
    <w:name w:val="Normal Text Char"/>
    <w:link w:val="NormalText"/>
    <w:rsid w:val="00141D65"/>
    <w:rPr>
      <w:rFonts w:ascii="Calibri" w:eastAsia="Times New Roman" w:hAnsi="Calibri" w:cs="Calibri"/>
      <w:sz w:val="22"/>
      <w:szCs w:val="26"/>
    </w:rPr>
  </w:style>
  <w:style w:type="paragraph" w:customStyle="1" w:styleId="TableParagraph">
    <w:name w:val="Table Paragraph"/>
    <w:basedOn w:val="Normal"/>
    <w:uiPriority w:val="1"/>
    <w:qFormat/>
    <w:rsid w:val="00141D65"/>
    <w:pPr>
      <w:widowControl w:val="0"/>
    </w:pPr>
  </w:style>
  <w:style w:type="character" w:customStyle="1" w:styleId="UnderlineChar0">
    <w:name w:val="UnderlineChar"/>
    <w:rsid w:val="00141D65"/>
    <w:rPr>
      <w:sz w:val="24"/>
      <w:u w:val="single"/>
      <w:shd w:val="clear" w:color="auto" w:fill="auto"/>
    </w:rPr>
  </w:style>
  <w:style w:type="character" w:customStyle="1" w:styleId="foreground">
    <w:name w:val="foreground"/>
    <w:basedOn w:val="DefaultParagraphFont"/>
    <w:rsid w:val="00141D65"/>
  </w:style>
  <w:style w:type="paragraph" w:customStyle="1" w:styleId="StyleCircled11pt">
    <w:name w:val="Style Circled + 11 pt"/>
    <w:basedOn w:val="Normal"/>
    <w:link w:val="StyleCircled11ptChar"/>
    <w:qFormat/>
    <w:rsid w:val="00141D65"/>
    <w:rPr>
      <w:rFonts w:eastAsia="Times New Roman"/>
      <w:b/>
      <w:bCs/>
      <w:sz w:val="20"/>
      <w:u w:val="single"/>
    </w:rPr>
  </w:style>
  <w:style w:type="character" w:customStyle="1" w:styleId="StyleCircled11ptChar">
    <w:name w:val="Style Circled + 11 pt Char"/>
    <w:link w:val="StyleCircled11pt"/>
    <w:rsid w:val="00141D6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41D6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41D65"/>
    <w:rPr>
      <w:rFonts w:ascii="Times" w:eastAsia="Times New Roman" w:hAnsi="Times" w:cs="Calibri"/>
      <w:sz w:val="20"/>
      <w:szCs w:val="28"/>
      <w:u w:val="single"/>
    </w:rPr>
  </w:style>
  <w:style w:type="paragraph" w:customStyle="1" w:styleId="cite20">
    <w:name w:val="cite2"/>
    <w:basedOn w:val="Normal"/>
    <w:uiPriority w:val="99"/>
    <w:qFormat/>
    <w:rsid w:val="00141D65"/>
    <w:rPr>
      <w:rFonts w:eastAsia="Times New Roman"/>
      <w:color w:val="000000"/>
      <w:sz w:val="20"/>
      <w:szCs w:val="20"/>
    </w:rPr>
  </w:style>
  <w:style w:type="character" w:customStyle="1" w:styleId="postby">
    <w:name w:val="post_by"/>
    <w:basedOn w:val="DefaultParagraphFont"/>
    <w:rsid w:val="00141D65"/>
  </w:style>
  <w:style w:type="character" w:customStyle="1" w:styleId="Style11ptBorderSinglesolidlineAuto05ptLinewidth">
    <w:name w:val="Style 11 pt Border: : (Single solid line Auto  0.5 pt Line width)"/>
    <w:rsid w:val="00141D65"/>
    <w:rPr>
      <w:sz w:val="20"/>
      <w:bdr w:val="single" w:sz="4" w:space="0" w:color="auto" w:frame="1"/>
    </w:rPr>
  </w:style>
  <w:style w:type="character" w:customStyle="1" w:styleId="StyleUnderlineChar9ptBorderSinglesolidlineAuto0">
    <w:name w:val="Style Underline Char + 9 pt Border: : (Single solid line Auto  0..."/>
    <w:rsid w:val="00141D6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41D6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41D6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41D6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41D65"/>
    <w:rPr>
      <w:sz w:val="20"/>
      <w:szCs w:val="24"/>
      <w:u w:val="single"/>
      <w:bdr w:val="single" w:sz="4" w:space="0" w:color="auto"/>
      <w:lang w:val="en-US" w:eastAsia="en-US" w:bidi="ar-SA"/>
    </w:rPr>
  </w:style>
  <w:style w:type="character" w:customStyle="1" w:styleId="StyleLatinGaramondUnderline">
    <w:name w:val="Style (Latin) Garamond Underline"/>
    <w:rsid w:val="00141D65"/>
    <w:rPr>
      <w:rFonts w:ascii="Times New Roman" w:hAnsi="Times New Roman"/>
      <w:sz w:val="20"/>
      <w:u w:val="single"/>
    </w:rPr>
  </w:style>
  <w:style w:type="character" w:customStyle="1" w:styleId="StyleLatinGaramond">
    <w:name w:val="Style (Latin) Garamond"/>
    <w:rsid w:val="00141D65"/>
    <w:rPr>
      <w:rFonts w:ascii="Times New Roman" w:hAnsi="Times New Roman"/>
      <w:sz w:val="20"/>
    </w:rPr>
  </w:style>
  <w:style w:type="character" w:customStyle="1" w:styleId="styletimesnewroman12ptbold0">
    <w:name w:val="styletimesnewroman12ptbold"/>
    <w:basedOn w:val="DefaultParagraphFont"/>
    <w:rsid w:val="00141D65"/>
  </w:style>
  <w:style w:type="character" w:customStyle="1" w:styleId="CharCharCharCharChar">
    <w:name w:val="Char Char Char Char Char"/>
    <w:aliases w:val="Char Char Char Char,Char Char Char Char Char Char Char1,Heading 2 Char1 Char Char Char Char Char Char"/>
    <w:basedOn w:val="DefaultParagraphFont"/>
    <w:rsid w:val="00141D65"/>
    <w:rPr>
      <w:rFonts w:cs="Arial"/>
      <w:b/>
      <w:bCs/>
      <w:iCs/>
      <w:sz w:val="24"/>
      <w:szCs w:val="28"/>
      <w:lang w:val="en-US" w:eastAsia="en-US" w:bidi="ar-SA"/>
    </w:rPr>
  </w:style>
  <w:style w:type="character" w:customStyle="1" w:styleId="mainheading">
    <w:name w:val="mainheading"/>
    <w:basedOn w:val="DefaultParagraphFont"/>
    <w:rsid w:val="00141D65"/>
  </w:style>
  <w:style w:type="paragraph" w:customStyle="1" w:styleId="BoldandUnderlineChar2CharChar">
    <w:name w:val="Bold and Underline Char2 Char Char"/>
    <w:basedOn w:val="Normal"/>
    <w:link w:val="BoldandUnderlineChar2CharCharChar"/>
    <w:qFormat/>
    <w:rsid w:val="00141D6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41D65"/>
    <w:rPr>
      <w:rFonts w:ascii="Calibri" w:eastAsia="Times New Roman" w:hAnsi="Calibri" w:cs="Calibri"/>
      <w:b/>
      <w:sz w:val="22"/>
      <w:u w:val="single"/>
    </w:rPr>
  </w:style>
  <w:style w:type="character" w:customStyle="1" w:styleId="StyleUnderlineChar9ptChar">
    <w:name w:val="Style Underline Char + 9 pt Char"/>
    <w:basedOn w:val="UnderlineCharChar"/>
    <w:rsid w:val="00141D6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41D6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41D65"/>
    <w:rPr>
      <w:sz w:val="16"/>
    </w:rPr>
  </w:style>
  <w:style w:type="paragraph" w:customStyle="1" w:styleId="Reduce8pt">
    <w:name w:val="Reduce 8pt"/>
    <w:basedOn w:val="Normal"/>
    <w:link w:val="Reduce8ptCharChar"/>
    <w:qFormat/>
    <w:rsid w:val="00141D6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41D65"/>
    <w:pPr>
      <w:contextualSpacing/>
    </w:pPr>
    <w:rPr>
      <w:rFonts w:eastAsia="Calibri"/>
    </w:rPr>
  </w:style>
  <w:style w:type="character" w:customStyle="1" w:styleId="CardIndentedChar">
    <w:name w:val="Card (Indented) Char"/>
    <w:link w:val="CardIndented"/>
    <w:locked/>
    <w:rsid w:val="00141D65"/>
    <w:rPr>
      <w:rFonts w:ascii="Calibri" w:hAnsi="Calibri" w:cs="Calibri"/>
      <w:sz w:val="22"/>
    </w:rPr>
  </w:style>
  <w:style w:type="character" w:customStyle="1" w:styleId="citenon-boldChar">
    <w:name w:val="cite non-bold Char"/>
    <w:basedOn w:val="DefaultParagraphFont"/>
    <w:link w:val="citenon-bold"/>
    <w:locked/>
    <w:rsid w:val="00141D65"/>
    <w:rPr>
      <w:rFonts w:ascii="Garamond" w:eastAsia="Times New Roman" w:hAnsi="Garamond" w:cs="Calibri"/>
      <w:sz w:val="22"/>
      <w:szCs w:val="20"/>
    </w:rPr>
  </w:style>
  <w:style w:type="character" w:customStyle="1" w:styleId="boldciteChar4">
    <w:name w:val="bold cite Char4"/>
    <w:link w:val="boldcite"/>
    <w:locked/>
    <w:rsid w:val="00141D65"/>
    <w:rPr>
      <w:rFonts w:eastAsia="Times New Roman" w:cs="Times New Roman"/>
      <w:b/>
      <w:color w:val="000000"/>
      <w:sz w:val="20"/>
      <w:u w:val="thick" w:color="000000"/>
    </w:rPr>
  </w:style>
  <w:style w:type="paragraph" w:customStyle="1" w:styleId="boldcite">
    <w:name w:val="bold cite"/>
    <w:basedOn w:val="Normal"/>
    <w:link w:val="boldciteChar4"/>
    <w:qFormat/>
    <w:rsid w:val="00141D6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41D6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41D65"/>
    <w:rPr>
      <w:rFonts w:eastAsia="Calibri"/>
      <w:b/>
    </w:rPr>
  </w:style>
  <w:style w:type="character" w:customStyle="1" w:styleId="HeadingsBaseChar">
    <w:name w:val="Headings Base Char"/>
    <w:basedOn w:val="DefaultParagraphFont"/>
    <w:link w:val="HeadingsBase"/>
    <w:locked/>
    <w:rsid w:val="00141D65"/>
    <w:rPr>
      <w:rFonts w:ascii="Times New Roman" w:hAnsi="Times New Roman" w:cs="Times New Roman"/>
      <w:b/>
      <w:sz w:val="32"/>
    </w:rPr>
  </w:style>
  <w:style w:type="paragraph" w:customStyle="1" w:styleId="HeadingsBase">
    <w:name w:val="Headings Base"/>
    <w:basedOn w:val="Normal"/>
    <w:link w:val="HeadingsBaseChar"/>
    <w:qFormat/>
    <w:rsid w:val="00141D6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41D65"/>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41D65"/>
    <w:pPr>
      <w:spacing w:line="480" w:lineRule="auto"/>
      <w:ind w:firstLine="720"/>
    </w:pPr>
    <w:rPr>
      <w:rFonts w:eastAsia="Calibri"/>
    </w:rPr>
  </w:style>
  <w:style w:type="paragraph" w:customStyle="1" w:styleId="SchoolBlockQuote">
    <w:name w:val="School Block Quote"/>
    <w:basedOn w:val="SchoolPaper"/>
    <w:qFormat/>
    <w:rsid w:val="00141D65"/>
  </w:style>
  <w:style w:type="paragraph" w:customStyle="1" w:styleId="SchoolWorksCited">
    <w:name w:val="School Works Cited"/>
    <w:basedOn w:val="SchoolPaper"/>
    <w:qFormat/>
    <w:rsid w:val="00141D65"/>
  </w:style>
  <w:style w:type="paragraph" w:customStyle="1" w:styleId="BlockQuote">
    <w:name w:val="Block Quote"/>
    <w:basedOn w:val="Normal"/>
    <w:qFormat/>
    <w:rsid w:val="00141D65"/>
    <w:pPr>
      <w:ind w:left="720" w:right="720"/>
    </w:pPr>
    <w:rPr>
      <w:rFonts w:eastAsia="Calibri"/>
    </w:rPr>
  </w:style>
  <w:style w:type="paragraph" w:customStyle="1" w:styleId="PaperBody">
    <w:name w:val="Paper Body"/>
    <w:basedOn w:val="Normal"/>
    <w:qFormat/>
    <w:rsid w:val="00141D65"/>
    <w:pPr>
      <w:spacing w:line="480" w:lineRule="auto"/>
      <w:ind w:firstLine="720"/>
    </w:pPr>
    <w:rPr>
      <w:rFonts w:eastAsia="Calibri"/>
    </w:rPr>
  </w:style>
  <w:style w:type="paragraph" w:customStyle="1" w:styleId="PaperCitation">
    <w:name w:val="Paper Citation"/>
    <w:basedOn w:val="Normal"/>
    <w:qFormat/>
    <w:rsid w:val="00141D65"/>
    <w:pPr>
      <w:spacing w:line="480" w:lineRule="auto"/>
      <w:ind w:left="720" w:hanging="720"/>
    </w:pPr>
    <w:rPr>
      <w:rFonts w:eastAsia="Calibri"/>
    </w:rPr>
  </w:style>
  <w:style w:type="character" w:customStyle="1" w:styleId="hatChar">
    <w:name w:val="hat Char"/>
    <w:basedOn w:val="DefaultParagraphFont"/>
    <w:link w:val="hat"/>
    <w:locked/>
    <w:rsid w:val="00141D65"/>
    <w:rPr>
      <w:rFonts w:ascii="Calibri" w:eastAsia="Times New Roman" w:hAnsi="Calibri" w:cs="Calibri"/>
      <w:b/>
      <w:bCs/>
      <w:sz w:val="32"/>
      <w:u w:val="single"/>
      <w:lang w:bidi="en-US"/>
    </w:rPr>
  </w:style>
  <w:style w:type="paragraph" w:customStyle="1" w:styleId="WW-Default">
    <w:name w:val="WW-Default"/>
    <w:qFormat/>
    <w:rsid w:val="00141D65"/>
    <w:pPr>
      <w:suppressAutoHyphens/>
    </w:pPr>
    <w:rPr>
      <w:rFonts w:ascii="Georgia" w:eastAsia="Calibri" w:hAnsi="Georgia" w:cs="Calibri"/>
      <w:sz w:val="22"/>
      <w:szCs w:val="22"/>
      <w:lang w:eastAsia="ar-SA"/>
    </w:rPr>
  </w:style>
  <w:style w:type="paragraph" w:customStyle="1" w:styleId="B-TagCite">
    <w:name w:val="B-TagCite"/>
    <w:qFormat/>
    <w:rsid w:val="00141D6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41D65"/>
    <w:rPr>
      <w:rFonts w:ascii="Times New Roman" w:hAnsi="Times New Roman" w:cs="Times New Roman"/>
      <w:b/>
      <w:sz w:val="20"/>
    </w:rPr>
  </w:style>
  <w:style w:type="paragraph" w:customStyle="1" w:styleId="MicroText">
    <w:name w:val="MicroText"/>
    <w:basedOn w:val="Normal"/>
    <w:next w:val="Normal"/>
    <w:link w:val="MicroTextChar"/>
    <w:qFormat/>
    <w:rsid w:val="00141D65"/>
    <w:rPr>
      <w:rFonts w:ascii="Arial Narrow" w:hAnsi="Arial Narrow" w:cstheme="minorBidi"/>
      <w:sz w:val="12"/>
    </w:rPr>
  </w:style>
  <w:style w:type="character" w:customStyle="1" w:styleId="Footnote2Char">
    <w:name w:val="Footnote2 Char"/>
    <w:link w:val="Footnote2"/>
    <w:locked/>
    <w:rsid w:val="00141D65"/>
  </w:style>
  <w:style w:type="paragraph" w:customStyle="1" w:styleId="Footnote2">
    <w:name w:val="Footnote2"/>
    <w:basedOn w:val="Normal"/>
    <w:next w:val="Normal"/>
    <w:link w:val="Footnote2Char"/>
    <w:autoRedefine/>
    <w:qFormat/>
    <w:rsid w:val="00141D65"/>
    <w:pPr>
      <w:spacing w:after="120" w:line="480" w:lineRule="auto"/>
    </w:pPr>
    <w:rPr>
      <w:rFonts w:asciiTheme="minorHAnsi" w:hAnsiTheme="minorHAnsi" w:cstheme="minorBidi"/>
      <w:sz w:val="24"/>
    </w:rPr>
  </w:style>
  <w:style w:type="paragraph" w:customStyle="1" w:styleId="indent">
    <w:name w:val="indent"/>
    <w:basedOn w:val="Normal"/>
    <w:qFormat/>
    <w:rsid w:val="00141D65"/>
    <w:pPr>
      <w:spacing w:before="100" w:beforeAutospacing="1" w:after="100" w:afterAutospacing="1"/>
    </w:pPr>
    <w:rPr>
      <w:rFonts w:eastAsia="Times New Roman"/>
    </w:rPr>
  </w:style>
  <w:style w:type="paragraph" w:customStyle="1" w:styleId="PageHeaderLine1">
    <w:name w:val="PageHeaderLine1"/>
    <w:basedOn w:val="Normal"/>
    <w:qFormat/>
    <w:rsid w:val="00141D65"/>
    <w:pPr>
      <w:tabs>
        <w:tab w:val="right" w:pos="10800"/>
      </w:tabs>
    </w:pPr>
    <w:rPr>
      <w:rFonts w:eastAsia="Calibri"/>
      <w:b/>
    </w:rPr>
  </w:style>
  <w:style w:type="paragraph" w:customStyle="1" w:styleId="PageHeaderLine2">
    <w:name w:val="PageHeaderLine2"/>
    <w:basedOn w:val="Normal"/>
    <w:next w:val="Normal"/>
    <w:link w:val="PageHeaderLine2Char"/>
    <w:qFormat/>
    <w:rsid w:val="00141D6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41D65"/>
    <w:rPr>
      <w:rFonts w:ascii="Times New Roman" w:hAnsi="Times New Roman" w:cs="Times New Roman"/>
      <w:sz w:val="20"/>
    </w:rPr>
  </w:style>
  <w:style w:type="paragraph" w:customStyle="1" w:styleId="CardText1">
    <w:name w:val="CardText"/>
    <w:basedOn w:val="Normal"/>
    <w:link w:val="CardTextChar3"/>
    <w:qFormat/>
    <w:rsid w:val="00141D65"/>
    <w:pPr>
      <w:ind w:left="288"/>
    </w:pPr>
    <w:rPr>
      <w:rFonts w:ascii="Times New Roman" w:hAnsi="Times New Roman" w:cs="Times New Roman"/>
      <w:sz w:val="20"/>
    </w:rPr>
  </w:style>
  <w:style w:type="character" w:customStyle="1" w:styleId="stylestylebold12pt">
    <w:name w:val="stylestylebold12pt"/>
    <w:basedOn w:val="DefaultParagraphFont"/>
    <w:rsid w:val="00141D65"/>
  </w:style>
  <w:style w:type="character" w:customStyle="1" w:styleId="styleboldunderline">
    <w:name w:val="styleboldunderline"/>
    <w:basedOn w:val="DefaultParagraphFont"/>
    <w:rsid w:val="00141D65"/>
  </w:style>
  <w:style w:type="character" w:customStyle="1" w:styleId="box">
    <w:name w:val="box"/>
    <w:basedOn w:val="DefaultParagraphFont"/>
    <w:rsid w:val="00141D6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41D65"/>
    <w:rPr>
      <w:rFonts w:ascii="Arial Narrow" w:hAnsi="Arial Narrow" w:cs="Arial Narrow" w:hint="default"/>
      <w:sz w:val="18"/>
      <w:szCs w:val="18"/>
    </w:rPr>
  </w:style>
  <w:style w:type="character" w:customStyle="1" w:styleId="FontStyle14">
    <w:name w:val="Font Style14"/>
    <w:basedOn w:val="DefaultParagraphFont"/>
    <w:uiPriority w:val="99"/>
    <w:rsid w:val="00141D6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41D65"/>
    <w:rPr>
      <w:rFonts w:ascii="Arial Narrow" w:hAnsi="Arial Narrow" w:cs="Arial Narrow" w:hint="default"/>
      <w:b/>
      <w:bCs/>
      <w:sz w:val="10"/>
      <w:szCs w:val="10"/>
    </w:rPr>
  </w:style>
  <w:style w:type="character" w:customStyle="1" w:styleId="CardTagandCiteChar">
    <w:name w:val="Card Tag and Cite Char"/>
    <w:basedOn w:val="DefaultParagraphFont"/>
    <w:rsid w:val="00141D6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41D65"/>
    <w:rPr>
      <w:rFonts w:ascii="Arial Narrow" w:hAnsi="Arial Narrow"/>
      <w:b/>
      <w:color w:val="000000"/>
      <w:sz w:val="22"/>
      <w:szCs w:val="22"/>
      <w:u w:val="single"/>
    </w:rPr>
  </w:style>
  <w:style w:type="character" w:customStyle="1" w:styleId="SmallText0">
    <w:name w:val="SmallText"/>
    <w:rsid w:val="00141D65"/>
    <w:rPr>
      <w:color w:val="000000"/>
    </w:rPr>
  </w:style>
  <w:style w:type="character" w:customStyle="1" w:styleId="CitesChar1">
    <w:name w:val="Cites Char1"/>
    <w:basedOn w:val="DefaultParagraphFont"/>
    <w:rsid w:val="00141D65"/>
    <w:rPr>
      <w:b/>
      <w:bCs w:val="0"/>
      <w:szCs w:val="24"/>
      <w:u w:val="single"/>
      <w:lang w:val="en-US" w:eastAsia="en-US" w:bidi="ar-SA"/>
    </w:rPr>
  </w:style>
  <w:style w:type="character" w:customStyle="1" w:styleId="CardUnderlinedChar">
    <w:name w:val="Card Underlined Char"/>
    <w:basedOn w:val="DefaultParagraphFont"/>
    <w:rsid w:val="00141D65"/>
    <w:rPr>
      <w:rFonts w:ascii="Arial Narrow" w:hAnsi="Arial Narrow" w:hint="default"/>
      <w:sz w:val="22"/>
      <w:szCs w:val="24"/>
      <w:u w:val="single"/>
      <w:lang w:val="en-US" w:eastAsia="en-US" w:bidi="ar-SA"/>
    </w:rPr>
  </w:style>
  <w:style w:type="character" w:customStyle="1" w:styleId="underline3">
    <w:name w:val="underline3"/>
    <w:basedOn w:val="underline2"/>
    <w:rsid w:val="00141D65"/>
    <w:rPr>
      <w:rFonts w:ascii="Arial" w:hAnsi="Arial"/>
      <w:sz w:val="18"/>
      <w:u w:val="single"/>
      <w:bdr w:val="none" w:sz="0" w:space="0" w:color="auto" w:frame="1"/>
      <w:shd w:val="clear" w:color="auto" w:fill="FFFF00"/>
    </w:rPr>
  </w:style>
  <w:style w:type="character" w:customStyle="1" w:styleId="menu">
    <w:name w:val="menu"/>
    <w:basedOn w:val="DefaultParagraphFont"/>
    <w:rsid w:val="00141D65"/>
  </w:style>
  <w:style w:type="character" w:customStyle="1" w:styleId="itxtrst">
    <w:name w:val="itxtrst"/>
    <w:rsid w:val="00141D65"/>
  </w:style>
  <w:style w:type="character" w:customStyle="1" w:styleId="A-Underlining">
    <w:name w:val="A-Underlining"/>
    <w:basedOn w:val="DefaultParagraphFont"/>
    <w:rsid w:val="00141D65"/>
    <w:rPr>
      <w:rFonts w:ascii="Garamond" w:hAnsi="Garamond" w:hint="default"/>
      <w:color w:val="auto"/>
      <w:sz w:val="24"/>
      <w:u w:val="single"/>
    </w:rPr>
  </w:style>
  <w:style w:type="character" w:customStyle="1" w:styleId="StyleUnderlineBold0">
    <w:name w:val="Style Underline + Bold"/>
    <w:rsid w:val="00141D65"/>
    <w:rPr>
      <w:b/>
      <w:bCs/>
      <w:u w:val="single"/>
    </w:rPr>
  </w:style>
  <w:style w:type="character" w:customStyle="1" w:styleId="Underline-Highlighted">
    <w:name w:val="Underline-Highlighted"/>
    <w:uiPriority w:val="1"/>
    <w:qFormat/>
    <w:rsid w:val="00141D6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41D65"/>
  </w:style>
  <w:style w:type="character" w:customStyle="1" w:styleId="newsmain">
    <w:name w:val="news_main"/>
    <w:basedOn w:val="DefaultParagraphFont"/>
    <w:rsid w:val="00141D65"/>
  </w:style>
  <w:style w:type="character" w:customStyle="1" w:styleId="vitstoryheadline">
    <w:name w:val="vitstoryheadline"/>
    <w:rsid w:val="00141D65"/>
  </w:style>
  <w:style w:type="character" w:customStyle="1" w:styleId="AuthorDate0">
    <w:name w:val="Author Date"/>
    <w:rsid w:val="00141D65"/>
    <w:rPr>
      <w:b/>
      <w:bCs w:val="0"/>
      <w:sz w:val="24"/>
      <w:u w:val="thick"/>
    </w:rPr>
  </w:style>
  <w:style w:type="character" w:customStyle="1" w:styleId="red">
    <w:name w:val="red"/>
    <w:basedOn w:val="DefaultParagraphFont"/>
    <w:rsid w:val="00141D65"/>
  </w:style>
  <w:style w:type="character" w:customStyle="1" w:styleId="at">
    <w:name w:val="at"/>
    <w:rsid w:val="00141D65"/>
  </w:style>
  <w:style w:type="character" w:customStyle="1" w:styleId="org">
    <w:name w:val="org"/>
    <w:rsid w:val="00141D65"/>
  </w:style>
  <w:style w:type="character" w:customStyle="1" w:styleId="pnumber">
    <w:name w:val="pnumber"/>
    <w:rsid w:val="00141D65"/>
  </w:style>
  <w:style w:type="character" w:customStyle="1" w:styleId="ital">
    <w:name w:val="ital"/>
    <w:rsid w:val="00141D65"/>
  </w:style>
  <w:style w:type="character" w:customStyle="1" w:styleId="orgdiv">
    <w:name w:val="orgdiv"/>
    <w:rsid w:val="00141D65"/>
  </w:style>
  <w:style w:type="character" w:customStyle="1" w:styleId="orgname">
    <w:name w:val="orgname"/>
    <w:rsid w:val="00141D65"/>
  </w:style>
  <w:style w:type="character" w:customStyle="1" w:styleId="city">
    <w:name w:val="city"/>
    <w:rsid w:val="00141D65"/>
  </w:style>
  <w:style w:type="character" w:customStyle="1" w:styleId="state">
    <w:name w:val="state"/>
    <w:rsid w:val="00141D65"/>
  </w:style>
  <w:style w:type="character" w:customStyle="1" w:styleId="country">
    <w:name w:val="country"/>
    <w:rsid w:val="00141D65"/>
  </w:style>
  <w:style w:type="character" w:customStyle="1" w:styleId="articletitle">
    <w:name w:val="articletitle"/>
    <w:rsid w:val="00141D65"/>
    <w:rPr>
      <w:rFonts w:ascii="Times New Roman" w:hAnsi="Times New Roman" w:cs="Times New Roman" w:hint="default"/>
    </w:rPr>
  </w:style>
  <w:style w:type="character" w:customStyle="1" w:styleId="6pointChar">
    <w:name w:val="6 point Char"/>
    <w:rsid w:val="00141D65"/>
    <w:rPr>
      <w:rFonts w:ascii="Times New Roman" w:hAnsi="Times New Roman" w:cs="Times New Roman" w:hint="default"/>
      <w:sz w:val="12"/>
      <w:lang w:val="en-US" w:eastAsia="en-US"/>
    </w:rPr>
  </w:style>
  <w:style w:type="character" w:customStyle="1" w:styleId="StyleThickunderline">
    <w:name w:val="Style Thick underline"/>
    <w:qFormat/>
    <w:rsid w:val="00141D65"/>
    <w:rPr>
      <w:u w:val="thick"/>
    </w:rPr>
  </w:style>
  <w:style w:type="character" w:customStyle="1" w:styleId="Box0">
    <w:name w:val="Box!"/>
    <w:rsid w:val="00141D65"/>
    <w:rPr>
      <w:rFonts w:ascii="Garamond" w:hAnsi="Garamond" w:hint="default"/>
      <w:sz w:val="24"/>
      <w:u w:val="single"/>
      <w:bdr w:val="single" w:sz="4" w:space="0" w:color="auto" w:frame="1"/>
    </w:rPr>
  </w:style>
  <w:style w:type="character" w:customStyle="1" w:styleId="citechar">
    <w:name w:val="citechar"/>
    <w:basedOn w:val="DefaultParagraphFont"/>
    <w:rsid w:val="00141D65"/>
  </w:style>
  <w:style w:type="character" w:customStyle="1" w:styleId="underlinechar2">
    <w:name w:val="underlinechar"/>
    <w:basedOn w:val="DefaultParagraphFont"/>
    <w:rsid w:val="00141D65"/>
  </w:style>
  <w:style w:type="character" w:customStyle="1" w:styleId="CardUnderlineChar">
    <w:name w:val="Card Underline Char"/>
    <w:rsid w:val="00141D65"/>
    <w:rPr>
      <w:szCs w:val="24"/>
      <w:u w:val="single"/>
      <w:lang w:val="en-US" w:eastAsia="en-US" w:bidi="ar-SA"/>
    </w:rPr>
  </w:style>
  <w:style w:type="character" w:customStyle="1" w:styleId="tagciteChar">
    <w:name w:val="tag/cite Char"/>
    <w:basedOn w:val="DefaultParagraphFont"/>
    <w:rsid w:val="00141D65"/>
    <w:rPr>
      <w:b/>
      <w:bCs w:val="0"/>
      <w:sz w:val="24"/>
      <w:lang w:val="en-US" w:eastAsia="en-US" w:bidi="ar-SA"/>
    </w:rPr>
  </w:style>
  <w:style w:type="character" w:customStyle="1" w:styleId="8pointChar">
    <w:name w:val="8 point Char"/>
    <w:basedOn w:val="DefaultParagraphFont"/>
    <w:rsid w:val="00141D65"/>
    <w:rPr>
      <w:sz w:val="16"/>
      <w:lang w:val="en-US" w:eastAsia="en-US" w:bidi="ar-SA"/>
    </w:rPr>
  </w:style>
  <w:style w:type="character" w:customStyle="1" w:styleId="BoldText12pt">
    <w:name w:val="Bold Text 12 pt"/>
    <w:rsid w:val="00141D6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41D65"/>
  </w:style>
  <w:style w:type="table" w:styleId="TableGrid">
    <w:name w:val="Table Grid"/>
    <w:basedOn w:val="TableNormal"/>
    <w:rsid w:val="00141D6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41D65"/>
    <w:rPr>
      <w:b/>
      <w:bCs w:val="0"/>
      <w:sz w:val="24"/>
      <w:lang w:val="en-US" w:eastAsia="en-US" w:bidi="ar-SA"/>
    </w:rPr>
  </w:style>
  <w:style w:type="character" w:customStyle="1" w:styleId="Mention11">
    <w:name w:val="Mention11"/>
    <w:basedOn w:val="DefaultParagraphFont"/>
    <w:uiPriority w:val="99"/>
    <w:semiHidden/>
    <w:unhideWhenUsed/>
    <w:rsid w:val="00141D65"/>
    <w:rPr>
      <w:color w:val="2B579A"/>
      <w:shd w:val="clear" w:color="auto" w:fill="E6E6E6"/>
    </w:rPr>
  </w:style>
  <w:style w:type="character" w:customStyle="1" w:styleId="Emph">
    <w:name w:val="Emph"/>
    <w:basedOn w:val="DefaultParagraphFont"/>
    <w:uiPriority w:val="1"/>
    <w:qFormat/>
    <w:rsid w:val="00141D6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41D65"/>
  </w:style>
  <w:style w:type="character" w:customStyle="1" w:styleId="Mention2">
    <w:name w:val="Mention2"/>
    <w:basedOn w:val="DefaultParagraphFont"/>
    <w:uiPriority w:val="99"/>
    <w:semiHidden/>
    <w:unhideWhenUsed/>
    <w:rsid w:val="00141D65"/>
    <w:rPr>
      <w:color w:val="2B579A"/>
      <w:shd w:val="clear" w:color="auto" w:fill="E6E6E6"/>
    </w:rPr>
  </w:style>
  <w:style w:type="paragraph" w:customStyle="1" w:styleId="FlashTag">
    <w:name w:val="FlashTag"/>
    <w:basedOn w:val="Normal"/>
    <w:link w:val="FlashTagChar"/>
    <w:autoRedefine/>
    <w:uiPriority w:val="4"/>
    <w:qFormat/>
    <w:rsid w:val="00141D65"/>
    <w:rPr>
      <w:rFonts w:asciiTheme="majorHAnsi" w:hAnsiTheme="majorHAnsi"/>
      <w:b/>
      <w:sz w:val="28"/>
    </w:rPr>
  </w:style>
  <w:style w:type="character" w:customStyle="1" w:styleId="FlashTagChar">
    <w:name w:val="FlashTag Char"/>
    <w:basedOn w:val="DefaultParagraphFont"/>
    <w:link w:val="FlashTag"/>
    <w:uiPriority w:val="4"/>
    <w:rsid w:val="00141D65"/>
    <w:rPr>
      <w:rFonts w:asciiTheme="majorHAnsi" w:hAnsiTheme="majorHAnsi" w:cs="Calibri"/>
      <w:b/>
      <w:sz w:val="28"/>
    </w:rPr>
  </w:style>
  <w:style w:type="paragraph" w:customStyle="1" w:styleId="Warrant">
    <w:name w:val="Warrant"/>
    <w:autoRedefine/>
    <w:uiPriority w:val="4"/>
    <w:qFormat/>
    <w:rsid w:val="00141D6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41D65"/>
  </w:style>
  <w:style w:type="character" w:customStyle="1" w:styleId="m3965771245576658108gmail-styleunderline">
    <w:name w:val="m_3965771245576658108gmail-styleunderline"/>
    <w:basedOn w:val="DefaultParagraphFont"/>
    <w:rsid w:val="00141D65"/>
  </w:style>
  <w:style w:type="paragraph" w:customStyle="1" w:styleId="Header1">
    <w:name w:val="Header1"/>
    <w:aliases w:val="Header Char Char,Header Char Char Char Char Char Char Char Cha,Header Char2,Header Char1 Char,Char Char Char Cha"/>
    <w:basedOn w:val="Normal"/>
    <w:qFormat/>
    <w:rsid w:val="00141D65"/>
    <w:pPr>
      <w:tabs>
        <w:tab w:val="center" w:pos="4680"/>
        <w:tab w:val="right" w:pos="9360"/>
      </w:tabs>
    </w:pPr>
  </w:style>
  <w:style w:type="character" w:customStyle="1" w:styleId="EndnoteTextChar">
    <w:name w:val="Endnote Text Char"/>
    <w:basedOn w:val="DefaultParagraphFont"/>
    <w:link w:val="EndnoteText"/>
    <w:locked/>
    <w:rsid w:val="00141D65"/>
    <w:rPr>
      <w:rFonts w:ascii="Georgia" w:eastAsia="Times New Roman" w:hAnsi="Georgia"/>
      <w:szCs w:val="20"/>
    </w:rPr>
  </w:style>
  <w:style w:type="paragraph" w:styleId="EndnoteText">
    <w:name w:val="endnote text"/>
    <w:basedOn w:val="Normal"/>
    <w:link w:val="EndnoteTextChar"/>
    <w:unhideWhenUsed/>
    <w:rsid w:val="00141D65"/>
    <w:rPr>
      <w:rFonts w:ascii="Georgia" w:eastAsia="Times New Roman" w:hAnsi="Georgia" w:cstheme="minorBidi"/>
      <w:sz w:val="24"/>
      <w:szCs w:val="20"/>
    </w:rPr>
  </w:style>
  <w:style w:type="character" w:customStyle="1" w:styleId="EndnoteTextChar1">
    <w:name w:val="Endnote Text Char1"/>
    <w:basedOn w:val="DefaultParagraphFont"/>
    <w:semiHidden/>
    <w:rsid w:val="00141D65"/>
    <w:rPr>
      <w:rFonts w:ascii="Calibri" w:hAnsi="Calibri" w:cs="Calibri"/>
      <w:sz w:val="20"/>
      <w:szCs w:val="20"/>
    </w:rPr>
  </w:style>
  <w:style w:type="character" w:customStyle="1" w:styleId="DateChar">
    <w:name w:val="Date Char"/>
    <w:aliases w:val="date Char"/>
    <w:basedOn w:val="DefaultParagraphFont"/>
    <w:link w:val="Date"/>
    <w:uiPriority w:val="99"/>
    <w:locked/>
    <w:rsid w:val="00141D65"/>
    <w:rPr>
      <w:rFonts w:ascii="Georgia" w:eastAsia="Times New Roman" w:hAnsi="Georgia"/>
    </w:rPr>
  </w:style>
  <w:style w:type="paragraph" w:styleId="Date">
    <w:name w:val="Date"/>
    <w:aliases w:val="date"/>
    <w:basedOn w:val="Normal"/>
    <w:next w:val="Normal"/>
    <w:link w:val="DateChar"/>
    <w:uiPriority w:val="99"/>
    <w:unhideWhenUsed/>
    <w:rsid w:val="00141D65"/>
    <w:rPr>
      <w:rFonts w:ascii="Georgia" w:eastAsia="Times New Roman" w:hAnsi="Georgia" w:cstheme="minorBidi"/>
      <w:sz w:val="24"/>
    </w:rPr>
  </w:style>
  <w:style w:type="character" w:customStyle="1" w:styleId="DateChar1">
    <w:name w:val="Date Char1"/>
    <w:basedOn w:val="DefaultParagraphFont"/>
    <w:uiPriority w:val="99"/>
    <w:semiHidden/>
    <w:rsid w:val="00141D65"/>
    <w:rPr>
      <w:rFonts w:ascii="Calibri" w:hAnsi="Calibri" w:cs="Calibri"/>
      <w:sz w:val="22"/>
    </w:rPr>
  </w:style>
  <w:style w:type="character" w:customStyle="1" w:styleId="BodyTextFirstIndentChar">
    <w:name w:val="Body Text First Indent Char"/>
    <w:basedOn w:val="BodyTextChar"/>
    <w:link w:val="BodyTextFirstIndent"/>
    <w:locked/>
    <w:rsid w:val="00141D65"/>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41D65"/>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41D65"/>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41D65"/>
    <w:rPr>
      <w:rFonts w:ascii="Calibri" w:hAnsi="Calibri" w:cs="Calibri"/>
    </w:rPr>
  </w:style>
  <w:style w:type="character" w:customStyle="1" w:styleId="PlainTextChar1">
    <w:name w:val="Plain Text Char1"/>
    <w:basedOn w:val="DefaultParagraphFont"/>
    <w:semiHidden/>
    <w:rsid w:val="00141D65"/>
    <w:rPr>
      <w:rFonts w:ascii="Consolas" w:hAnsi="Consolas" w:cs="Calibri"/>
      <w:sz w:val="21"/>
      <w:szCs w:val="21"/>
    </w:rPr>
  </w:style>
  <w:style w:type="paragraph" w:customStyle="1" w:styleId="msolistparagraphcxspfirst">
    <w:name w:val="msolistparagraphcxspfirst"/>
    <w:basedOn w:val="Normal"/>
    <w:uiPriority w:val="99"/>
    <w:qFormat/>
    <w:rsid w:val="00141D6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41D6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41D65"/>
    <w:rPr>
      <w:rFonts w:ascii="Calibri" w:hAnsi="Calibri" w:cs="Calibri"/>
      <w:i/>
      <w:iCs/>
      <w:color w:val="000000" w:themeColor="text1"/>
    </w:rPr>
  </w:style>
  <w:style w:type="paragraph" w:customStyle="1" w:styleId="Heading2-NotBold">
    <w:name w:val="Heading 2 - Not Bold"/>
    <w:basedOn w:val="Heading2"/>
    <w:autoRedefine/>
    <w:uiPriority w:val="99"/>
    <w:qFormat/>
    <w:rsid w:val="00141D65"/>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141D65"/>
    <w:rPr>
      <w:rFonts w:ascii="Calibri" w:eastAsia="Calibri" w:hAnsi="Calibri" w:cs="Calibri"/>
      <w:b/>
      <w:sz w:val="22"/>
    </w:rPr>
  </w:style>
  <w:style w:type="paragraph" w:customStyle="1" w:styleId="Heading2-Bold">
    <w:name w:val="Heading 2 - Bold"/>
    <w:basedOn w:val="Normal"/>
    <w:autoRedefine/>
    <w:uiPriority w:val="99"/>
    <w:qFormat/>
    <w:rsid w:val="00141D65"/>
    <w:rPr>
      <w:rFonts w:ascii="Garamond" w:eastAsia="Calibri" w:hAnsi="Garamond"/>
      <w:b/>
    </w:rPr>
  </w:style>
  <w:style w:type="paragraph" w:customStyle="1" w:styleId="tag">
    <w:name w:val="%tag"/>
    <w:basedOn w:val="Normal"/>
    <w:next w:val="Normal"/>
    <w:uiPriority w:val="99"/>
    <w:qFormat/>
    <w:rsid w:val="00141D65"/>
    <w:rPr>
      <w:rFonts w:ascii="Garamond" w:eastAsia="Calibri" w:hAnsi="Garamond"/>
      <w:bCs/>
      <w:sz w:val="18"/>
    </w:rPr>
  </w:style>
  <w:style w:type="character" w:customStyle="1" w:styleId="Style2Char">
    <w:name w:val="Style 2 Char"/>
    <w:link w:val="Style20"/>
    <w:uiPriority w:val="99"/>
    <w:locked/>
    <w:rsid w:val="00141D6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41D65"/>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41D6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41D65"/>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41D65"/>
    <w:rPr>
      <w:rFonts w:ascii="Georgia" w:eastAsia="Times New Roman" w:hAnsi="Georgia"/>
      <w:sz w:val="18"/>
      <w:szCs w:val="20"/>
      <w:lang w:val="x-none" w:eastAsia="x-none"/>
    </w:rPr>
  </w:style>
  <w:style w:type="paragraph" w:customStyle="1" w:styleId="textsmall0">
    <w:name w:val="textsmall"/>
    <w:basedOn w:val="Normal"/>
    <w:link w:val="textsmallChar0"/>
    <w:qFormat/>
    <w:rsid w:val="00141D6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41D6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41D6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41D65"/>
    <w:rPr>
      <w:rFonts w:ascii="Arial" w:eastAsia="Times New Roman" w:hAnsi="Arial" w:cs="Arial"/>
      <w:sz w:val="12"/>
    </w:rPr>
  </w:style>
  <w:style w:type="paragraph" w:customStyle="1" w:styleId="Micro">
    <w:name w:val="Micro"/>
    <w:basedOn w:val="Normal"/>
    <w:next w:val="Normal"/>
    <w:link w:val="MicroChar"/>
    <w:qFormat/>
    <w:rsid w:val="00141D65"/>
    <w:rPr>
      <w:rFonts w:ascii="Arial" w:eastAsia="Times New Roman" w:hAnsi="Arial" w:cs="Arial"/>
      <w:sz w:val="12"/>
    </w:rPr>
  </w:style>
  <w:style w:type="character" w:customStyle="1" w:styleId="CardNotUnderlinedChar1">
    <w:name w:val="Card Not Underlined Char1"/>
    <w:link w:val="CardNotUnderlined"/>
    <w:locked/>
    <w:rsid w:val="00141D65"/>
    <w:rPr>
      <w:rFonts w:ascii="Bell MT" w:eastAsia="Calibri" w:hAnsi="Bell MT"/>
      <w:szCs w:val="20"/>
    </w:rPr>
  </w:style>
  <w:style w:type="paragraph" w:customStyle="1" w:styleId="CardNotUnderlined">
    <w:name w:val="Card Not Underlined"/>
    <w:basedOn w:val="Normal"/>
    <w:link w:val="CardNotUnderlinedChar1"/>
    <w:autoRedefine/>
    <w:qFormat/>
    <w:rsid w:val="00141D65"/>
    <w:rPr>
      <w:rFonts w:ascii="Bell MT" w:eastAsia="Calibri" w:hAnsi="Bell MT" w:cstheme="minorBidi"/>
      <w:sz w:val="24"/>
      <w:szCs w:val="20"/>
    </w:rPr>
  </w:style>
  <w:style w:type="paragraph" w:customStyle="1" w:styleId="h-lead">
    <w:name w:val="h-lead"/>
    <w:basedOn w:val="Normal"/>
    <w:uiPriority w:val="99"/>
    <w:qFormat/>
    <w:rsid w:val="00141D65"/>
    <w:pPr>
      <w:spacing w:before="100" w:beforeAutospacing="1" w:after="100" w:afterAutospacing="1"/>
    </w:pPr>
    <w:rPr>
      <w:rFonts w:eastAsia="Times New Roman"/>
      <w:sz w:val="24"/>
    </w:rPr>
  </w:style>
  <w:style w:type="paragraph" w:customStyle="1" w:styleId="intro">
    <w:name w:val="intro"/>
    <w:basedOn w:val="Normal"/>
    <w:uiPriority w:val="99"/>
    <w:qFormat/>
    <w:rsid w:val="00141D6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41D6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41D6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41D6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41D65"/>
    <w:rPr>
      <w:rFonts w:eastAsia="Calibri"/>
    </w:rPr>
  </w:style>
  <w:style w:type="paragraph" w:customStyle="1" w:styleId="F3-TagAuthor">
    <w:name w:val="F3 - Tag/Author"/>
    <w:basedOn w:val="Normal"/>
    <w:uiPriority w:val="99"/>
    <w:qFormat/>
    <w:rsid w:val="00141D65"/>
    <w:rPr>
      <w:rFonts w:eastAsia="Times New Roman"/>
      <w:b/>
    </w:rPr>
  </w:style>
  <w:style w:type="paragraph" w:customStyle="1" w:styleId="F5-UnderlineNormal">
    <w:name w:val="F5 - Underline Normal"/>
    <w:basedOn w:val="Normal"/>
    <w:uiPriority w:val="99"/>
    <w:qFormat/>
    <w:rsid w:val="00141D65"/>
    <w:rPr>
      <w:rFonts w:eastAsia="Calibri"/>
      <w:u w:val="single"/>
    </w:rPr>
  </w:style>
  <w:style w:type="paragraph" w:customStyle="1" w:styleId="Brief-PrimarySource">
    <w:name w:val="Brief - Primary Source"/>
    <w:basedOn w:val="Normal"/>
    <w:uiPriority w:val="99"/>
    <w:qFormat/>
    <w:rsid w:val="00141D65"/>
    <w:rPr>
      <w:rFonts w:eastAsia="Times New Roman"/>
      <w:b/>
      <w:sz w:val="24"/>
      <w:u w:val="single"/>
    </w:rPr>
  </w:style>
  <w:style w:type="paragraph" w:customStyle="1" w:styleId="Brief-Underline">
    <w:name w:val="Brief - Underline"/>
    <w:basedOn w:val="Normal"/>
    <w:uiPriority w:val="99"/>
    <w:qFormat/>
    <w:rsid w:val="00141D65"/>
    <w:rPr>
      <w:rFonts w:eastAsia="Times New Roman"/>
      <w:u w:val="single"/>
    </w:rPr>
  </w:style>
  <w:style w:type="paragraph" w:customStyle="1" w:styleId="Brief">
    <w:name w:val="Brief"/>
    <w:basedOn w:val="Brief-PrimarySource"/>
    <w:uiPriority w:val="99"/>
    <w:qFormat/>
    <w:rsid w:val="00141D65"/>
    <w:rPr>
      <w:b w:val="0"/>
    </w:rPr>
  </w:style>
  <w:style w:type="paragraph" w:customStyle="1" w:styleId="CM2">
    <w:name w:val="CM2"/>
    <w:basedOn w:val="Normal"/>
    <w:next w:val="Normal"/>
    <w:uiPriority w:val="99"/>
    <w:qFormat/>
    <w:rsid w:val="00141D6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41D6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41D6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41D6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41D6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41D65"/>
    <w:pPr>
      <w:widowControl w:val="0"/>
      <w:spacing w:line="276" w:lineRule="atLeast"/>
    </w:pPr>
    <w:rPr>
      <w:color w:val="auto"/>
    </w:rPr>
  </w:style>
  <w:style w:type="paragraph" w:customStyle="1" w:styleId="CM34">
    <w:name w:val="CM34"/>
    <w:basedOn w:val="Default"/>
    <w:next w:val="Default"/>
    <w:uiPriority w:val="99"/>
    <w:qFormat/>
    <w:rsid w:val="00141D65"/>
    <w:pPr>
      <w:widowControl w:val="0"/>
    </w:pPr>
    <w:rPr>
      <w:color w:val="auto"/>
    </w:rPr>
  </w:style>
  <w:style w:type="paragraph" w:customStyle="1" w:styleId="CM56">
    <w:name w:val="CM56"/>
    <w:basedOn w:val="Default"/>
    <w:next w:val="Default"/>
    <w:uiPriority w:val="99"/>
    <w:qFormat/>
    <w:rsid w:val="00141D65"/>
    <w:pPr>
      <w:widowControl w:val="0"/>
    </w:pPr>
    <w:rPr>
      <w:rFonts w:eastAsia="Calibri"/>
      <w:color w:val="auto"/>
    </w:rPr>
  </w:style>
  <w:style w:type="paragraph" w:customStyle="1" w:styleId="CM58">
    <w:name w:val="CM58"/>
    <w:basedOn w:val="Default"/>
    <w:next w:val="Default"/>
    <w:uiPriority w:val="99"/>
    <w:qFormat/>
    <w:rsid w:val="00141D65"/>
    <w:pPr>
      <w:widowControl w:val="0"/>
    </w:pPr>
    <w:rPr>
      <w:rFonts w:eastAsia="Calibri"/>
      <w:color w:val="auto"/>
    </w:rPr>
  </w:style>
  <w:style w:type="paragraph" w:customStyle="1" w:styleId="CM57">
    <w:name w:val="CM57"/>
    <w:basedOn w:val="Default"/>
    <w:next w:val="Default"/>
    <w:uiPriority w:val="99"/>
    <w:qFormat/>
    <w:rsid w:val="00141D65"/>
    <w:pPr>
      <w:widowControl w:val="0"/>
    </w:pPr>
    <w:rPr>
      <w:rFonts w:eastAsia="Calibri"/>
      <w:color w:val="auto"/>
    </w:rPr>
  </w:style>
  <w:style w:type="paragraph" w:customStyle="1" w:styleId="CM1">
    <w:name w:val="CM1"/>
    <w:basedOn w:val="Default"/>
    <w:next w:val="Default"/>
    <w:uiPriority w:val="99"/>
    <w:qFormat/>
    <w:rsid w:val="00141D65"/>
    <w:pPr>
      <w:widowControl w:val="0"/>
    </w:pPr>
    <w:rPr>
      <w:rFonts w:eastAsia="Calibri"/>
      <w:color w:val="auto"/>
    </w:rPr>
  </w:style>
  <w:style w:type="paragraph" w:customStyle="1" w:styleId="CM49">
    <w:name w:val="CM49"/>
    <w:basedOn w:val="Default"/>
    <w:next w:val="Default"/>
    <w:uiPriority w:val="99"/>
    <w:qFormat/>
    <w:rsid w:val="00141D65"/>
    <w:pPr>
      <w:widowControl w:val="0"/>
    </w:pPr>
    <w:rPr>
      <w:rFonts w:eastAsia="Calibri"/>
      <w:color w:val="auto"/>
    </w:rPr>
  </w:style>
  <w:style w:type="paragraph" w:customStyle="1" w:styleId="CM41">
    <w:name w:val="CM41"/>
    <w:basedOn w:val="Default"/>
    <w:next w:val="Default"/>
    <w:uiPriority w:val="99"/>
    <w:qFormat/>
    <w:rsid w:val="00141D65"/>
    <w:pPr>
      <w:widowControl w:val="0"/>
    </w:pPr>
    <w:rPr>
      <w:rFonts w:eastAsia="Calibri"/>
      <w:color w:val="auto"/>
    </w:rPr>
  </w:style>
  <w:style w:type="paragraph" w:customStyle="1" w:styleId="3rdOrderPara">
    <w:name w:val="3rd Order Para"/>
    <w:basedOn w:val="Default"/>
    <w:next w:val="Default"/>
    <w:qFormat/>
    <w:rsid w:val="00141D65"/>
    <w:pPr>
      <w:widowControl w:val="0"/>
    </w:pPr>
    <w:rPr>
      <w:rFonts w:eastAsia="Calibri"/>
      <w:color w:val="auto"/>
    </w:rPr>
  </w:style>
  <w:style w:type="paragraph" w:customStyle="1" w:styleId="2ndOrderPara">
    <w:name w:val="2nd Order Para"/>
    <w:basedOn w:val="Default"/>
    <w:next w:val="Default"/>
    <w:qFormat/>
    <w:rsid w:val="00141D65"/>
    <w:pPr>
      <w:widowControl w:val="0"/>
    </w:pPr>
    <w:rPr>
      <w:rFonts w:eastAsia="Calibri"/>
      <w:color w:val="auto"/>
    </w:rPr>
  </w:style>
  <w:style w:type="paragraph" w:customStyle="1" w:styleId="Normal-SIGN2">
    <w:name w:val="Normal-SIGN2"/>
    <w:basedOn w:val="Default"/>
    <w:next w:val="Default"/>
    <w:qFormat/>
    <w:rsid w:val="00141D65"/>
    <w:pPr>
      <w:widowControl w:val="0"/>
    </w:pPr>
    <w:rPr>
      <w:rFonts w:eastAsia="Calibri"/>
      <w:color w:val="auto"/>
    </w:rPr>
  </w:style>
  <w:style w:type="paragraph" w:customStyle="1" w:styleId="Normal-SIGN1">
    <w:name w:val="Normal-SIGN1"/>
    <w:basedOn w:val="Default"/>
    <w:next w:val="Default"/>
    <w:uiPriority w:val="99"/>
    <w:qFormat/>
    <w:rsid w:val="00141D65"/>
    <w:pPr>
      <w:widowControl w:val="0"/>
    </w:pPr>
    <w:rPr>
      <w:rFonts w:eastAsia="Calibri"/>
      <w:color w:val="auto"/>
    </w:rPr>
  </w:style>
  <w:style w:type="paragraph" w:customStyle="1" w:styleId="CM3">
    <w:name w:val="CM3"/>
    <w:basedOn w:val="Default"/>
    <w:next w:val="Default"/>
    <w:uiPriority w:val="99"/>
    <w:qFormat/>
    <w:rsid w:val="00141D65"/>
    <w:pPr>
      <w:widowControl w:val="0"/>
      <w:spacing w:line="553" w:lineRule="atLeast"/>
    </w:pPr>
    <w:rPr>
      <w:rFonts w:eastAsia="Calibri"/>
      <w:color w:val="auto"/>
    </w:rPr>
  </w:style>
  <w:style w:type="paragraph" w:customStyle="1" w:styleId="CM33">
    <w:name w:val="CM33"/>
    <w:basedOn w:val="Default"/>
    <w:next w:val="Default"/>
    <w:uiPriority w:val="99"/>
    <w:qFormat/>
    <w:rsid w:val="00141D65"/>
    <w:pPr>
      <w:widowControl w:val="0"/>
    </w:pPr>
    <w:rPr>
      <w:rFonts w:eastAsia="Calibri"/>
      <w:color w:val="auto"/>
    </w:rPr>
  </w:style>
  <w:style w:type="paragraph" w:customStyle="1" w:styleId="CM37">
    <w:name w:val="CM37"/>
    <w:basedOn w:val="Default"/>
    <w:next w:val="Default"/>
    <w:uiPriority w:val="99"/>
    <w:qFormat/>
    <w:rsid w:val="00141D65"/>
    <w:pPr>
      <w:widowControl w:val="0"/>
    </w:pPr>
    <w:rPr>
      <w:rFonts w:eastAsia="Calibri"/>
      <w:color w:val="auto"/>
    </w:rPr>
  </w:style>
  <w:style w:type="paragraph" w:customStyle="1" w:styleId="CM7">
    <w:name w:val="CM7"/>
    <w:basedOn w:val="Default"/>
    <w:next w:val="Default"/>
    <w:uiPriority w:val="99"/>
    <w:qFormat/>
    <w:rsid w:val="00141D65"/>
    <w:pPr>
      <w:widowControl w:val="0"/>
      <w:spacing w:line="553" w:lineRule="atLeast"/>
    </w:pPr>
    <w:rPr>
      <w:rFonts w:eastAsia="Calibri"/>
      <w:color w:val="auto"/>
    </w:rPr>
  </w:style>
  <w:style w:type="paragraph" w:customStyle="1" w:styleId="Brief-SecondarySource">
    <w:name w:val="Brief - Secondary Source"/>
    <w:basedOn w:val="Normal"/>
    <w:qFormat/>
    <w:rsid w:val="00141D65"/>
    <w:rPr>
      <w:rFonts w:eastAsia="Times New Roman"/>
      <w:sz w:val="14"/>
      <w:szCs w:val="20"/>
    </w:rPr>
  </w:style>
  <w:style w:type="paragraph" w:customStyle="1" w:styleId="Brief-Card">
    <w:name w:val="Brief - Card"/>
    <w:basedOn w:val="Normal"/>
    <w:uiPriority w:val="99"/>
    <w:qFormat/>
    <w:rsid w:val="00141D65"/>
    <w:rPr>
      <w:rFonts w:eastAsia="Times New Roman"/>
    </w:rPr>
  </w:style>
  <w:style w:type="paragraph" w:customStyle="1" w:styleId="Pa2">
    <w:name w:val="Pa2"/>
    <w:basedOn w:val="Default"/>
    <w:next w:val="Default"/>
    <w:uiPriority w:val="99"/>
    <w:qFormat/>
    <w:rsid w:val="00141D6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41D6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41D6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41D6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41D65"/>
    <w:pPr>
      <w:widowControl w:val="0"/>
    </w:pPr>
    <w:rPr>
      <w:rFonts w:ascii="Arial Black" w:hAnsi="Arial Black"/>
      <w:color w:val="auto"/>
    </w:rPr>
  </w:style>
  <w:style w:type="paragraph" w:customStyle="1" w:styleId="Cover1">
    <w:name w:val="Cover 1"/>
    <w:basedOn w:val="Normal"/>
    <w:next w:val="Normal"/>
    <w:uiPriority w:val="99"/>
    <w:qFormat/>
    <w:rsid w:val="00141D6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41D6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41D65"/>
    <w:pPr>
      <w:widowControl w:val="0"/>
    </w:pPr>
    <w:rPr>
      <w:color w:val="auto"/>
    </w:rPr>
  </w:style>
  <w:style w:type="paragraph" w:customStyle="1" w:styleId="Pa11">
    <w:name w:val="Pa11"/>
    <w:basedOn w:val="Normal"/>
    <w:next w:val="Normal"/>
    <w:uiPriority w:val="99"/>
    <w:qFormat/>
    <w:rsid w:val="00141D6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41D6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41D6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141D65"/>
    <w:pPr>
      <w:widowControl w:val="0"/>
    </w:pPr>
    <w:rPr>
      <w:rFonts w:eastAsia="Calibri"/>
      <w:color w:val="auto"/>
    </w:rPr>
  </w:style>
  <w:style w:type="paragraph" w:customStyle="1" w:styleId="CM5">
    <w:name w:val="CM5"/>
    <w:basedOn w:val="Default"/>
    <w:next w:val="Default"/>
    <w:qFormat/>
    <w:rsid w:val="00141D65"/>
    <w:pPr>
      <w:widowControl w:val="0"/>
      <w:spacing w:line="553" w:lineRule="atLeast"/>
    </w:pPr>
    <w:rPr>
      <w:rFonts w:eastAsia="Calibri"/>
      <w:color w:val="auto"/>
    </w:rPr>
  </w:style>
  <w:style w:type="paragraph" w:customStyle="1" w:styleId="CM28">
    <w:name w:val="CM28"/>
    <w:basedOn w:val="Default"/>
    <w:next w:val="Default"/>
    <w:uiPriority w:val="99"/>
    <w:qFormat/>
    <w:rsid w:val="00141D65"/>
    <w:pPr>
      <w:widowControl w:val="0"/>
    </w:pPr>
    <w:rPr>
      <w:rFonts w:eastAsia="Calibri"/>
      <w:color w:val="auto"/>
    </w:rPr>
  </w:style>
  <w:style w:type="paragraph" w:customStyle="1" w:styleId="CM8">
    <w:name w:val="CM8"/>
    <w:basedOn w:val="Default"/>
    <w:next w:val="Default"/>
    <w:uiPriority w:val="99"/>
    <w:qFormat/>
    <w:rsid w:val="00141D65"/>
    <w:pPr>
      <w:widowControl w:val="0"/>
    </w:pPr>
    <w:rPr>
      <w:rFonts w:eastAsia="Calibri"/>
      <w:color w:val="auto"/>
    </w:rPr>
  </w:style>
  <w:style w:type="paragraph" w:customStyle="1" w:styleId="CM6">
    <w:name w:val="CM6"/>
    <w:basedOn w:val="Default"/>
    <w:next w:val="Default"/>
    <w:uiPriority w:val="99"/>
    <w:qFormat/>
    <w:rsid w:val="00141D65"/>
    <w:pPr>
      <w:widowControl w:val="0"/>
      <w:spacing w:line="553" w:lineRule="atLeast"/>
    </w:pPr>
    <w:rPr>
      <w:rFonts w:eastAsia="Calibri"/>
      <w:color w:val="auto"/>
    </w:rPr>
  </w:style>
  <w:style w:type="paragraph" w:customStyle="1" w:styleId="CM22">
    <w:name w:val="CM22"/>
    <w:basedOn w:val="Default"/>
    <w:next w:val="Default"/>
    <w:uiPriority w:val="99"/>
    <w:qFormat/>
    <w:rsid w:val="00141D65"/>
    <w:pPr>
      <w:widowControl w:val="0"/>
    </w:pPr>
    <w:rPr>
      <w:rFonts w:eastAsia="Calibri"/>
      <w:color w:val="auto"/>
    </w:rPr>
  </w:style>
  <w:style w:type="paragraph" w:customStyle="1" w:styleId="DoubleUnderlined">
    <w:name w:val="Double Underlined"/>
    <w:basedOn w:val="Heading2"/>
    <w:autoRedefine/>
    <w:uiPriority w:val="99"/>
    <w:qFormat/>
    <w:rsid w:val="00141D65"/>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141D6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141D6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41D6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41D6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41D6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41D6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141D6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41D6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41D65"/>
  </w:style>
  <w:style w:type="paragraph" w:customStyle="1" w:styleId="StyleUnderliningTimesNewRomanBoldNounderlineKernat16">
    <w:name w:val="Style Underlining + Times New Roman Bold No underline Kern at 16..."/>
    <w:basedOn w:val="Normal"/>
    <w:uiPriority w:val="99"/>
    <w:qFormat/>
    <w:rsid w:val="00141D6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41D65"/>
    <w:rPr>
      <w:rFonts w:eastAsia="Times New Roman"/>
      <w:b/>
      <w:bCs/>
      <w:kern w:val="32"/>
      <w:sz w:val="32"/>
      <w:szCs w:val="32"/>
    </w:rPr>
  </w:style>
  <w:style w:type="paragraph" w:customStyle="1" w:styleId="StyleBoldUnderliningKernat16pt">
    <w:name w:val="Style Bold Underlining + Kern at 16 pt"/>
    <w:uiPriority w:val="99"/>
    <w:qFormat/>
    <w:rsid w:val="00141D6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41D6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41D6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41D6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41D65"/>
    <w:pPr>
      <w:ind w:left="400"/>
    </w:pPr>
    <w:rPr>
      <w:rFonts w:eastAsia="Times New Roman"/>
      <w:szCs w:val="20"/>
    </w:rPr>
  </w:style>
  <w:style w:type="paragraph" w:customStyle="1" w:styleId="Paste">
    <w:name w:val="Paste"/>
    <w:basedOn w:val="Normal"/>
    <w:qFormat/>
    <w:rsid w:val="00141D65"/>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141D65"/>
    <w:rPr>
      <w:rFonts w:ascii="Georgia" w:eastAsia="Times New Roman" w:hAnsi="Georgia"/>
      <w:b/>
      <w:u w:val="single"/>
    </w:rPr>
  </w:style>
  <w:style w:type="paragraph" w:customStyle="1" w:styleId="UnderlineStyle0">
    <w:name w:val="Underline Style"/>
    <w:basedOn w:val="Normal"/>
    <w:link w:val="UnderlineStyleChar"/>
    <w:qFormat/>
    <w:rsid w:val="00141D65"/>
    <w:rPr>
      <w:rFonts w:ascii="Georgia" w:eastAsia="Times New Roman" w:hAnsi="Georgia" w:cstheme="minorBidi"/>
      <w:b/>
      <w:sz w:val="24"/>
      <w:u w:val="single"/>
    </w:rPr>
  </w:style>
  <w:style w:type="paragraph" w:customStyle="1" w:styleId="Normalization">
    <w:name w:val="Normalization"/>
    <w:basedOn w:val="Normal"/>
    <w:uiPriority w:val="99"/>
    <w:qFormat/>
    <w:rsid w:val="00141D65"/>
    <w:rPr>
      <w:rFonts w:eastAsia="Times New Roman"/>
      <w:sz w:val="18"/>
    </w:rPr>
  </w:style>
  <w:style w:type="paragraph" w:customStyle="1" w:styleId="BreifTitle">
    <w:name w:val="Breif Title"/>
    <w:basedOn w:val="Normal"/>
    <w:autoRedefine/>
    <w:uiPriority w:val="99"/>
    <w:qFormat/>
    <w:rsid w:val="00141D6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41D6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41D6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41D65"/>
    <w:rPr>
      <w:rFonts w:eastAsia="Times New Roman"/>
      <w:color w:val="333333"/>
    </w:rPr>
  </w:style>
  <w:style w:type="paragraph" w:customStyle="1" w:styleId="StyleTagandCiteFranklinGothicDemi">
    <w:name w:val="Style Tag and Cite + Franklin Gothic Demi"/>
    <w:basedOn w:val="Normal"/>
    <w:autoRedefine/>
    <w:uiPriority w:val="99"/>
    <w:qFormat/>
    <w:rsid w:val="00141D6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41D65"/>
    <w:rPr>
      <w:bCs/>
    </w:rPr>
  </w:style>
  <w:style w:type="paragraph" w:customStyle="1" w:styleId="tagCharCharCharCharCharCharChar">
    <w:name w:val="tag Char Char Char Char Char Char Char"/>
    <w:basedOn w:val="Normal"/>
    <w:uiPriority w:val="99"/>
    <w:qFormat/>
    <w:rsid w:val="00141D65"/>
    <w:rPr>
      <w:rFonts w:eastAsia="Times New Roman"/>
      <w:b/>
      <w:sz w:val="24"/>
      <w:szCs w:val="20"/>
    </w:rPr>
  </w:style>
  <w:style w:type="paragraph" w:customStyle="1" w:styleId="title-bold-medium">
    <w:name w:val="title-bold-medium"/>
    <w:basedOn w:val="Normal"/>
    <w:uiPriority w:val="99"/>
    <w:qFormat/>
    <w:rsid w:val="00141D6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41D6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41D65"/>
    <w:rPr>
      <w:rFonts w:ascii="Arial Narrow" w:eastAsia="Times New Roman" w:hAnsi="Arial Narrow"/>
      <w:b/>
      <w:sz w:val="24"/>
    </w:rPr>
  </w:style>
  <w:style w:type="paragraph" w:customStyle="1" w:styleId="BLOCKTITLE1">
    <w:name w:val="BLOCK TITLE"/>
    <w:basedOn w:val="Heading1"/>
    <w:uiPriority w:val="99"/>
    <w:qFormat/>
    <w:rsid w:val="00141D6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141D65"/>
    <w:pPr>
      <w:widowControl w:val="0"/>
      <w:autoSpaceDE w:val="0"/>
      <w:autoSpaceDN w:val="0"/>
      <w:adjustRightInd w:val="0"/>
    </w:pPr>
    <w:rPr>
      <w:sz w:val="24"/>
      <w:szCs w:val="20"/>
    </w:rPr>
  </w:style>
  <w:style w:type="paragraph" w:customStyle="1" w:styleId="BriefTitle1">
    <w:name w:val="Brief Title 1"/>
    <w:basedOn w:val="Normal"/>
    <w:uiPriority w:val="99"/>
    <w:qFormat/>
    <w:rsid w:val="00141D6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41D6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41D6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41D6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41D65"/>
    <w:pPr>
      <w:spacing w:before="100" w:beforeAutospacing="1" w:after="100" w:afterAutospacing="1"/>
    </w:pPr>
    <w:rPr>
      <w:rFonts w:eastAsia="Times New Roman"/>
    </w:rPr>
  </w:style>
  <w:style w:type="paragraph" w:customStyle="1" w:styleId="ToRead">
    <w:name w:val="To Read"/>
    <w:basedOn w:val="Normal"/>
    <w:uiPriority w:val="99"/>
    <w:qFormat/>
    <w:rsid w:val="00141D65"/>
    <w:pPr>
      <w:ind w:left="720"/>
    </w:pPr>
    <w:rPr>
      <w:rFonts w:ascii="Verdana" w:eastAsia="Times New Roman" w:hAnsi="Verdana"/>
      <w:b/>
      <w:u w:val="single"/>
    </w:rPr>
  </w:style>
  <w:style w:type="paragraph" w:customStyle="1" w:styleId="Style1">
    <w:name w:val="Style 1"/>
    <w:basedOn w:val="Normal"/>
    <w:uiPriority w:val="99"/>
    <w:qFormat/>
    <w:rsid w:val="00141D65"/>
    <w:pPr>
      <w:widowControl w:val="0"/>
      <w:ind w:firstLine="216"/>
    </w:pPr>
    <w:rPr>
      <w:rFonts w:eastAsia="Times New Roman"/>
      <w:noProof/>
      <w:color w:val="000000"/>
      <w:szCs w:val="20"/>
    </w:rPr>
  </w:style>
  <w:style w:type="paragraph" w:customStyle="1" w:styleId="Style40">
    <w:name w:val="Style 4"/>
    <w:basedOn w:val="Normal"/>
    <w:uiPriority w:val="99"/>
    <w:qFormat/>
    <w:rsid w:val="00141D6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41D6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41D6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41D65"/>
    <w:pPr>
      <w:ind w:left="1660"/>
    </w:pPr>
  </w:style>
  <w:style w:type="paragraph" w:customStyle="1" w:styleId="PageNumber1">
    <w:name w:val="Page Number1"/>
    <w:basedOn w:val="Normal"/>
    <w:next w:val="Normal"/>
    <w:uiPriority w:val="99"/>
    <w:qFormat/>
    <w:rsid w:val="00141D65"/>
    <w:rPr>
      <w:rFonts w:eastAsia="Times New Roman"/>
    </w:rPr>
  </w:style>
  <w:style w:type="paragraph" w:customStyle="1" w:styleId="Card1">
    <w:name w:val="Card1"/>
    <w:uiPriority w:val="99"/>
    <w:qFormat/>
    <w:rsid w:val="00141D6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41D6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41D65"/>
    <w:pPr>
      <w:ind w:left="288" w:right="288"/>
    </w:pPr>
    <w:rPr>
      <w:rFonts w:eastAsia="Times New Roman"/>
    </w:rPr>
  </w:style>
  <w:style w:type="paragraph" w:customStyle="1" w:styleId="CaseListNormal">
    <w:name w:val="Case List Normal"/>
    <w:basedOn w:val="Normal"/>
    <w:uiPriority w:val="99"/>
    <w:qFormat/>
    <w:rsid w:val="00141D65"/>
    <w:rPr>
      <w:rFonts w:ascii="Times" w:eastAsia="Times New Roman" w:hAnsi="Times"/>
      <w:szCs w:val="26"/>
    </w:rPr>
  </w:style>
  <w:style w:type="paragraph" w:customStyle="1" w:styleId="Body">
    <w:name w:val="Body"/>
    <w:basedOn w:val="Normal"/>
    <w:uiPriority w:val="99"/>
    <w:qFormat/>
    <w:rsid w:val="00141D65"/>
    <w:pPr>
      <w:outlineLvl w:val="3"/>
    </w:pPr>
    <w:rPr>
      <w:rFonts w:eastAsia="Times New Roman"/>
      <w:szCs w:val="20"/>
    </w:rPr>
  </w:style>
  <w:style w:type="paragraph" w:customStyle="1" w:styleId="3text">
    <w:name w:val="3text"/>
    <w:basedOn w:val="Normal"/>
    <w:uiPriority w:val="99"/>
    <w:qFormat/>
    <w:rsid w:val="00141D65"/>
    <w:pPr>
      <w:spacing w:before="100" w:beforeAutospacing="1" w:after="100" w:afterAutospacing="1"/>
    </w:pPr>
    <w:rPr>
      <w:rFonts w:eastAsia="Times New Roman"/>
      <w:sz w:val="24"/>
    </w:rPr>
  </w:style>
  <w:style w:type="paragraph" w:customStyle="1" w:styleId="TimesNewRoman12">
    <w:name w:val="TimesNewRoman12"/>
    <w:uiPriority w:val="99"/>
    <w:qFormat/>
    <w:rsid w:val="00141D6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41D6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41D6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41D65"/>
    <w:rPr>
      <w:rFonts w:eastAsia="Times New Roman"/>
      <w:color w:val="000000"/>
      <w:sz w:val="18"/>
    </w:rPr>
  </w:style>
  <w:style w:type="paragraph" w:customStyle="1" w:styleId="text1">
    <w:name w:val="text1"/>
    <w:basedOn w:val="Normal"/>
    <w:autoRedefine/>
    <w:uiPriority w:val="99"/>
    <w:qFormat/>
    <w:rsid w:val="00141D65"/>
    <w:rPr>
      <w:rFonts w:eastAsia="Times New Roman"/>
      <w:szCs w:val="20"/>
    </w:rPr>
  </w:style>
  <w:style w:type="paragraph" w:customStyle="1" w:styleId="RepeatBlockHeading">
    <w:name w:val="Repeat Block Heading"/>
    <w:basedOn w:val="Normal"/>
    <w:autoRedefine/>
    <w:uiPriority w:val="99"/>
    <w:qFormat/>
    <w:rsid w:val="00141D65"/>
    <w:pPr>
      <w:jc w:val="center"/>
    </w:pPr>
    <w:rPr>
      <w:rFonts w:eastAsia="Times New Roman"/>
      <w:b/>
      <w:smallCaps/>
      <w:color w:val="000000"/>
      <w:sz w:val="24"/>
      <w:u w:val="thick"/>
    </w:rPr>
  </w:style>
  <w:style w:type="paragraph" w:customStyle="1" w:styleId="story-headline">
    <w:name w:val="story-headline"/>
    <w:basedOn w:val="Normal"/>
    <w:uiPriority w:val="99"/>
    <w:qFormat/>
    <w:rsid w:val="00141D65"/>
    <w:pPr>
      <w:spacing w:before="72" w:after="72"/>
    </w:pPr>
    <w:rPr>
      <w:rFonts w:eastAsia="Times New Roman"/>
      <w:b/>
      <w:bCs/>
      <w:sz w:val="26"/>
      <w:szCs w:val="26"/>
    </w:rPr>
  </w:style>
  <w:style w:type="paragraph" w:customStyle="1" w:styleId="story-body">
    <w:name w:val="story-body"/>
    <w:basedOn w:val="Normal"/>
    <w:uiPriority w:val="99"/>
    <w:qFormat/>
    <w:rsid w:val="00141D65"/>
    <w:pPr>
      <w:spacing w:before="100" w:beforeAutospacing="1" w:after="100" w:afterAutospacing="1"/>
    </w:pPr>
    <w:rPr>
      <w:rFonts w:eastAsia="Times New Roman"/>
    </w:rPr>
  </w:style>
  <w:style w:type="paragraph" w:customStyle="1" w:styleId="story-dateline">
    <w:name w:val="story-dateline"/>
    <w:basedOn w:val="Normal"/>
    <w:uiPriority w:val="99"/>
    <w:qFormat/>
    <w:rsid w:val="00141D65"/>
    <w:rPr>
      <w:rFonts w:eastAsia="Times New Roman"/>
      <w:b/>
      <w:bCs/>
    </w:rPr>
  </w:style>
  <w:style w:type="paragraph" w:customStyle="1" w:styleId="TextofCards">
    <w:name w:val="Text of Cards"/>
    <w:basedOn w:val="Normal"/>
    <w:uiPriority w:val="99"/>
    <w:qFormat/>
    <w:rsid w:val="00141D65"/>
    <w:rPr>
      <w:rFonts w:eastAsia="Times New Roman"/>
      <w:color w:val="000000"/>
      <w:spacing w:val="6"/>
      <w:szCs w:val="23"/>
    </w:rPr>
  </w:style>
  <w:style w:type="paragraph" w:customStyle="1" w:styleId="Corpotesto">
    <w:name w:val="Corpo testo"/>
    <w:basedOn w:val="Normal"/>
    <w:uiPriority w:val="99"/>
    <w:qFormat/>
    <w:rsid w:val="00141D6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41D65"/>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141D65"/>
    <w:rPr>
      <w:rFonts w:eastAsia="Times New Roman" w:cs="Calibri"/>
      <w:b/>
      <w:bCs/>
    </w:rPr>
  </w:style>
  <w:style w:type="paragraph" w:customStyle="1" w:styleId="inside-copy">
    <w:name w:val="inside-copy"/>
    <w:basedOn w:val="Normal"/>
    <w:uiPriority w:val="99"/>
    <w:qFormat/>
    <w:rsid w:val="00141D6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41D6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41D6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41D65"/>
    <w:rPr>
      <w:rFonts w:ascii="Arial" w:hAnsi="Arial"/>
      <w:b w:val="0"/>
      <w:caps w:val="0"/>
      <w:sz w:val="20"/>
    </w:rPr>
  </w:style>
  <w:style w:type="paragraph" w:customStyle="1" w:styleId="ProjectTitleLine">
    <w:name w:val="Project Title Line"/>
    <w:basedOn w:val="Normal"/>
    <w:next w:val="Normal"/>
    <w:autoRedefine/>
    <w:uiPriority w:val="99"/>
    <w:qFormat/>
    <w:rsid w:val="00141D65"/>
    <w:pPr>
      <w:jc w:val="center"/>
    </w:pPr>
    <w:rPr>
      <w:rFonts w:eastAsia="Times New Roman"/>
      <w:caps/>
      <w:szCs w:val="20"/>
    </w:rPr>
  </w:style>
  <w:style w:type="paragraph" w:customStyle="1" w:styleId="LanguageStrike">
    <w:name w:val="Language Strike"/>
    <w:basedOn w:val="Normal"/>
    <w:next w:val="Normal"/>
    <w:uiPriority w:val="99"/>
    <w:qFormat/>
    <w:rsid w:val="00141D65"/>
    <w:rPr>
      <w:rFonts w:ascii="Arial Narrow" w:eastAsia="Times New Roman" w:hAnsi="Arial Narrow"/>
      <w:strike/>
    </w:rPr>
  </w:style>
  <w:style w:type="paragraph" w:customStyle="1" w:styleId="NormalVerdana">
    <w:name w:val="Normal + Verdana"/>
    <w:aliases w:val="10 pt,White,Normal + Arial"/>
    <w:basedOn w:val="Normal"/>
    <w:uiPriority w:val="99"/>
    <w:qFormat/>
    <w:rsid w:val="00141D65"/>
    <w:rPr>
      <w:rFonts w:eastAsia="Times New Roman"/>
      <w:szCs w:val="20"/>
      <w:u w:val="single"/>
    </w:rPr>
  </w:style>
  <w:style w:type="paragraph" w:customStyle="1" w:styleId="Normal10pt">
    <w:name w:val="Normal + 10 pt"/>
    <w:basedOn w:val="Normal"/>
    <w:uiPriority w:val="99"/>
    <w:qFormat/>
    <w:rsid w:val="00141D65"/>
    <w:rPr>
      <w:rFonts w:eastAsia="Times New Roman"/>
      <w:szCs w:val="20"/>
    </w:rPr>
  </w:style>
  <w:style w:type="paragraph" w:customStyle="1" w:styleId="cardChar1Char">
    <w:name w:val="card Char1 Char"/>
    <w:basedOn w:val="Normal"/>
    <w:uiPriority w:val="99"/>
    <w:qFormat/>
    <w:rsid w:val="00141D65"/>
    <w:pPr>
      <w:ind w:left="288" w:right="288"/>
    </w:pPr>
    <w:rPr>
      <w:rFonts w:eastAsia="Times New Roman"/>
      <w:szCs w:val="20"/>
    </w:rPr>
  </w:style>
  <w:style w:type="paragraph" w:customStyle="1" w:styleId="CM12">
    <w:name w:val="CM12"/>
    <w:basedOn w:val="Default"/>
    <w:next w:val="Default"/>
    <w:uiPriority w:val="99"/>
    <w:qFormat/>
    <w:rsid w:val="00141D6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41D65"/>
    <w:pPr>
      <w:widowControl w:val="0"/>
      <w:spacing w:after="480"/>
    </w:pPr>
    <w:rPr>
      <w:rFonts w:ascii="Granjon LT Std" w:hAnsi="Granjon LT Std"/>
      <w:color w:val="auto"/>
    </w:rPr>
  </w:style>
  <w:style w:type="paragraph" w:customStyle="1" w:styleId="CM10">
    <w:name w:val="CM10"/>
    <w:basedOn w:val="Default"/>
    <w:next w:val="Default"/>
    <w:uiPriority w:val="99"/>
    <w:qFormat/>
    <w:rsid w:val="00141D65"/>
    <w:pPr>
      <w:widowControl w:val="0"/>
      <w:spacing w:line="320" w:lineRule="atLeast"/>
    </w:pPr>
    <w:rPr>
      <w:rFonts w:ascii="Granjon LT Std" w:hAnsi="Granjon LT Std"/>
      <w:color w:val="auto"/>
    </w:rPr>
  </w:style>
  <w:style w:type="paragraph" w:customStyle="1" w:styleId="bold">
    <w:name w:val="bold"/>
    <w:basedOn w:val="Normal"/>
    <w:uiPriority w:val="99"/>
    <w:qFormat/>
    <w:rsid w:val="00141D6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41D65"/>
    <w:rPr>
      <w:rFonts w:ascii="Arial Narrow" w:eastAsia="Times New Roman" w:hAnsi="Arial Narrow"/>
      <w:strike/>
      <w:szCs w:val="20"/>
    </w:rPr>
  </w:style>
  <w:style w:type="paragraph" w:customStyle="1" w:styleId="textbodyblack">
    <w:name w:val="textbodyblack"/>
    <w:basedOn w:val="Normal"/>
    <w:uiPriority w:val="99"/>
    <w:qFormat/>
    <w:rsid w:val="00141D6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41D6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41D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41D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41D6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41D65"/>
    <w:rPr>
      <w:rFonts w:ascii="Georgia" w:eastAsia="Times New Roman" w:hAnsi="Georgia"/>
      <w:b/>
      <w:bCs/>
      <w:szCs w:val="16"/>
      <w:u w:val="single"/>
    </w:rPr>
  </w:style>
  <w:style w:type="paragraph" w:customStyle="1" w:styleId="CiteCorrected">
    <w:name w:val="Cite Corrected"/>
    <w:basedOn w:val="Normal"/>
    <w:link w:val="CiteCorrectedChar"/>
    <w:qFormat/>
    <w:rsid w:val="00141D65"/>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41D6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41D65"/>
    <w:pPr>
      <w:ind w:left="288"/>
    </w:pPr>
    <w:rPr>
      <w:rFonts w:eastAsia="SimSun"/>
      <w:szCs w:val="20"/>
      <w:lang w:eastAsia="zh-CN"/>
    </w:rPr>
  </w:style>
  <w:style w:type="paragraph" w:customStyle="1" w:styleId="story-body-text">
    <w:name w:val="story-body-text"/>
    <w:basedOn w:val="Normal"/>
    <w:uiPriority w:val="99"/>
    <w:qFormat/>
    <w:rsid w:val="00141D6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41D65"/>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141D65"/>
    <w:rPr>
      <w:u w:val="single"/>
    </w:rPr>
  </w:style>
  <w:style w:type="paragraph" w:customStyle="1" w:styleId="StyleCardText11ptUnderline">
    <w:name w:val="Style Card Text + 11 pt Underline"/>
    <w:link w:val="StyleCardText11ptUnderlineChar"/>
    <w:qFormat/>
    <w:rsid w:val="00141D6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41D65"/>
    <w:rPr>
      <w:rFonts w:ascii="Georgia" w:hAnsi="Georgia"/>
      <w:sz w:val="16"/>
    </w:rPr>
  </w:style>
  <w:style w:type="paragraph" w:customStyle="1" w:styleId="StyleMinimizedText11pt">
    <w:name w:val="Style Minimized Text + 11 pt"/>
    <w:basedOn w:val="Normal"/>
    <w:link w:val="StyleMinimizedText11ptChar"/>
    <w:qFormat/>
    <w:rsid w:val="00141D6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41D65"/>
    <w:rPr>
      <w:rFonts w:ascii="Georgia" w:hAnsi="Georgia"/>
      <w:sz w:val="16"/>
    </w:rPr>
  </w:style>
  <w:style w:type="paragraph" w:customStyle="1" w:styleId="StyleMinimizedText11pt1">
    <w:name w:val="Style Minimized Text + 11 pt1"/>
    <w:basedOn w:val="Normal"/>
    <w:link w:val="StyleMinimizedText11pt1Char"/>
    <w:qFormat/>
    <w:rsid w:val="00141D65"/>
    <w:rPr>
      <w:rFonts w:ascii="Georgia" w:hAnsi="Georgia" w:cstheme="minorBidi"/>
      <w:sz w:val="16"/>
    </w:rPr>
  </w:style>
  <w:style w:type="character" w:customStyle="1" w:styleId="Debate-CardSmalltextF2Char">
    <w:name w:val="Debate- Card Small text F2 Char"/>
    <w:link w:val="Debate-CardSmalltextF2"/>
    <w:locked/>
    <w:rsid w:val="00141D65"/>
    <w:rPr>
      <w:rFonts w:ascii="Arial Narrow" w:hAnsi="Arial Narrow"/>
      <w:sz w:val="16"/>
    </w:rPr>
  </w:style>
  <w:style w:type="paragraph" w:customStyle="1" w:styleId="Debate-CardSmalltextF2">
    <w:name w:val="Debate- Card Small text F2"/>
    <w:basedOn w:val="Normal"/>
    <w:next w:val="Normal"/>
    <w:link w:val="Debate-CardSmalltextF2Char"/>
    <w:qFormat/>
    <w:rsid w:val="00141D6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41D65"/>
    <w:rPr>
      <w:rFonts w:ascii="Arial Narrow" w:hAnsi="Arial Narrow"/>
      <w:b/>
      <w:sz w:val="18"/>
      <w:u w:val="single"/>
    </w:rPr>
  </w:style>
  <w:style w:type="paragraph" w:customStyle="1" w:styleId="Debate-EmphasizedText-F5">
    <w:name w:val="Debate- Emphasized Text- F5"/>
    <w:basedOn w:val="Normal"/>
    <w:link w:val="Debate-EmphasizedText-F5Char"/>
    <w:qFormat/>
    <w:rsid w:val="00141D6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41D6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41D6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41D6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41D65"/>
    <w:rPr>
      <w:rFonts w:ascii="Times New Roman" w:eastAsia="Times New Roman" w:hAnsi="Times New Roman"/>
      <w:sz w:val="16"/>
    </w:rPr>
  </w:style>
  <w:style w:type="character" w:customStyle="1" w:styleId="CardStyleChar">
    <w:name w:val="Card Style Char"/>
    <w:link w:val="CardStyle"/>
    <w:locked/>
    <w:rsid w:val="00141D65"/>
    <w:rPr>
      <w:rFonts w:ascii="Calibri" w:eastAsia="Times New Roman" w:hAnsi="Calibri" w:cs="Calibri"/>
      <w:sz w:val="22"/>
    </w:rPr>
  </w:style>
  <w:style w:type="paragraph" w:customStyle="1" w:styleId="emactive">
    <w:name w:val="emactive"/>
    <w:basedOn w:val="Normal"/>
    <w:uiPriority w:val="99"/>
    <w:qFormat/>
    <w:rsid w:val="00141D65"/>
    <w:pPr>
      <w:spacing w:before="100" w:beforeAutospacing="1" w:after="100" w:afterAutospacing="1"/>
    </w:pPr>
    <w:rPr>
      <w:rFonts w:eastAsia="Times New Roman"/>
      <w:sz w:val="24"/>
    </w:rPr>
  </w:style>
  <w:style w:type="paragraph" w:customStyle="1" w:styleId="emready">
    <w:name w:val="emready"/>
    <w:basedOn w:val="Normal"/>
    <w:uiPriority w:val="99"/>
    <w:qFormat/>
    <w:rsid w:val="00141D6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41D6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41D65"/>
    <w:rPr>
      <w:rFonts w:ascii="Georgia" w:eastAsia="Times New Roman" w:hAnsi="Georgia" w:cs="Times New Roman"/>
      <w:b/>
      <w:sz w:val="24"/>
      <w:u w:val="single"/>
    </w:rPr>
  </w:style>
  <w:style w:type="character" w:customStyle="1" w:styleId="CardHighlightChar">
    <w:name w:val="Card Highlight Char"/>
    <w:link w:val="CardHighlight"/>
    <w:locked/>
    <w:rsid w:val="00141D6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41D65"/>
    <w:pPr>
      <w:shd w:val="clear" w:color="auto" w:fill="66FFFF"/>
    </w:pPr>
    <w:rPr>
      <w:rFonts w:eastAsia="Calibri"/>
      <w:sz w:val="24"/>
      <w:u w:val="single"/>
    </w:rPr>
  </w:style>
  <w:style w:type="character" w:customStyle="1" w:styleId="BlockHeaderHiddenChar">
    <w:name w:val="Block Header Hidden Char"/>
    <w:link w:val="BlockHeaderHidden"/>
    <w:locked/>
    <w:rsid w:val="00141D6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41D6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41D65"/>
    <w:pPr>
      <w:spacing w:before="100" w:beforeAutospacing="1" w:after="100" w:afterAutospacing="1"/>
    </w:pPr>
    <w:rPr>
      <w:rFonts w:eastAsia="Times New Roman"/>
      <w:sz w:val="24"/>
    </w:rPr>
  </w:style>
  <w:style w:type="paragraph" w:customStyle="1" w:styleId="norma">
    <w:name w:val="norma"/>
    <w:basedOn w:val="Heading3"/>
    <w:uiPriority w:val="99"/>
    <w:qFormat/>
    <w:rsid w:val="00141D65"/>
    <w:rPr>
      <w:rFonts w:eastAsia="MS Gothic" w:cs="Arial"/>
      <w:sz w:val="24"/>
    </w:rPr>
  </w:style>
  <w:style w:type="paragraph" w:customStyle="1" w:styleId="nromal">
    <w:name w:val="nromal"/>
    <w:basedOn w:val="Normal"/>
    <w:uiPriority w:val="99"/>
    <w:qFormat/>
    <w:rsid w:val="00141D65"/>
    <w:pPr>
      <w:keepNext/>
      <w:keepLines/>
      <w:spacing w:before="200"/>
      <w:outlineLvl w:val="3"/>
    </w:pPr>
    <w:rPr>
      <w:rFonts w:eastAsia="Times New Roman" w:cs="Cambria"/>
      <w:b/>
      <w:iCs/>
    </w:rPr>
  </w:style>
  <w:style w:type="paragraph" w:customStyle="1" w:styleId="natural">
    <w:name w:val="natural"/>
    <w:basedOn w:val="Normal"/>
    <w:uiPriority w:val="99"/>
    <w:qFormat/>
    <w:rsid w:val="00141D65"/>
    <w:pPr>
      <w:keepNext/>
      <w:keepLines/>
      <w:spacing w:before="200"/>
      <w:outlineLvl w:val="3"/>
    </w:pPr>
    <w:rPr>
      <w:rFonts w:eastAsia="Times New Roman"/>
      <w:b/>
      <w:iCs/>
    </w:rPr>
  </w:style>
  <w:style w:type="paragraph" w:customStyle="1" w:styleId="nroaml">
    <w:name w:val="nroaml"/>
    <w:basedOn w:val="Normal"/>
    <w:uiPriority w:val="99"/>
    <w:qFormat/>
    <w:rsid w:val="00141D65"/>
    <w:pPr>
      <w:keepNext/>
      <w:keepLines/>
      <w:spacing w:before="200"/>
      <w:outlineLvl w:val="3"/>
    </w:pPr>
    <w:rPr>
      <w:rFonts w:eastAsia="Times New Roman"/>
      <w:b/>
      <w:iCs/>
    </w:rPr>
  </w:style>
  <w:style w:type="paragraph" w:customStyle="1" w:styleId="noraml">
    <w:name w:val="noraml"/>
    <w:basedOn w:val="Normal"/>
    <w:uiPriority w:val="99"/>
    <w:qFormat/>
    <w:rsid w:val="00141D6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41D65"/>
    <w:rPr>
      <w:rFonts w:ascii="Georgia" w:eastAsia="Calibri" w:hAnsi="Georgia"/>
      <w:sz w:val="16"/>
      <w:szCs w:val="16"/>
    </w:rPr>
  </w:style>
  <w:style w:type="paragraph" w:customStyle="1" w:styleId="SmallSizeParagraph">
    <w:name w:val="Small Size Paragraph"/>
    <w:basedOn w:val="Normal"/>
    <w:link w:val="SmallSizeParagraphChar"/>
    <w:qFormat/>
    <w:rsid w:val="00141D6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41D6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41D65"/>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41D6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41D65"/>
    <w:rPr>
      <w:rFonts w:ascii="Times New Roman" w:eastAsia="Times New Roman" w:hAnsi="Times New Roman" w:cs="Times New Roman"/>
      <w:strike/>
      <w:sz w:val="20"/>
    </w:rPr>
  </w:style>
  <w:style w:type="character" w:customStyle="1" w:styleId="CardT1Char">
    <w:name w:val="CardT1 Char"/>
    <w:link w:val="CardT1"/>
    <w:locked/>
    <w:rsid w:val="00141D65"/>
    <w:rPr>
      <w:rFonts w:ascii="Arial" w:eastAsia="Calibri" w:hAnsi="Arial" w:cs="Arial"/>
      <w:kern w:val="2"/>
      <w:sz w:val="14"/>
      <w:szCs w:val="14"/>
      <w:lang w:eastAsia="zh-TW"/>
    </w:rPr>
  </w:style>
  <w:style w:type="paragraph" w:customStyle="1" w:styleId="CardT1">
    <w:name w:val="CardT1"/>
    <w:basedOn w:val="Normal"/>
    <w:link w:val="CardT1Char"/>
    <w:qFormat/>
    <w:rsid w:val="00141D6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41D6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41D6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41D65"/>
    <w:pPr>
      <w:spacing w:before="100" w:beforeAutospacing="1" w:after="100" w:afterAutospacing="1"/>
    </w:pPr>
    <w:rPr>
      <w:rFonts w:eastAsia="Times New Roman"/>
      <w:sz w:val="24"/>
    </w:rPr>
  </w:style>
  <w:style w:type="paragraph" w:customStyle="1" w:styleId="CiteReal">
    <w:name w:val="Cite Real"/>
    <w:basedOn w:val="Normal"/>
    <w:next w:val="Normal"/>
    <w:qFormat/>
    <w:rsid w:val="00141D65"/>
    <w:rPr>
      <w:rFonts w:eastAsia="MS Mincho"/>
      <w:b/>
      <w:sz w:val="24"/>
      <w:u w:val="single"/>
    </w:rPr>
  </w:style>
  <w:style w:type="paragraph" w:customStyle="1" w:styleId="2909F619802848F09E01365C32F34654">
    <w:name w:val="2909F619802848F09E01365C32F34654"/>
    <w:uiPriority w:val="99"/>
    <w:qFormat/>
    <w:rsid w:val="00141D6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41D65"/>
    <w:rPr>
      <w:rFonts w:ascii="Georgia" w:eastAsia="Calibri" w:hAnsi="Georgia"/>
      <w:u w:val="single"/>
      <w:lang w:val="x-none" w:eastAsia="zh-CN"/>
    </w:rPr>
  </w:style>
  <w:style w:type="paragraph" w:customStyle="1" w:styleId="UnderlineS">
    <w:name w:val="Underline S"/>
    <w:basedOn w:val="Normal"/>
    <w:link w:val="UnderlineSChar"/>
    <w:qFormat/>
    <w:rsid w:val="00141D65"/>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41D65"/>
    <w:rPr>
      <w:rFonts w:ascii="Georgia" w:eastAsia="SimSun" w:hAnsi="Georgia"/>
      <w:sz w:val="12"/>
    </w:rPr>
  </w:style>
  <w:style w:type="paragraph" w:customStyle="1" w:styleId="Ununderlined">
    <w:name w:val="Ununderlined"/>
    <w:basedOn w:val="Normal"/>
    <w:link w:val="UnunderlinedChar"/>
    <w:qFormat/>
    <w:rsid w:val="00141D65"/>
    <w:rPr>
      <w:rFonts w:ascii="Georgia" w:eastAsia="SimSun" w:hAnsi="Georgia" w:cstheme="minorBidi"/>
      <w:sz w:val="12"/>
    </w:rPr>
  </w:style>
  <w:style w:type="character" w:customStyle="1" w:styleId="HighlightingChar">
    <w:name w:val="Highlighting Char"/>
    <w:link w:val="Highlighting"/>
    <w:locked/>
    <w:rsid w:val="00141D65"/>
    <w:rPr>
      <w:rFonts w:ascii="Georgia" w:eastAsia="SimSun" w:hAnsi="Georgia"/>
      <w:u w:val="thick"/>
    </w:rPr>
  </w:style>
  <w:style w:type="paragraph" w:customStyle="1" w:styleId="Highlighting">
    <w:name w:val="Highlighting"/>
    <w:basedOn w:val="Normal"/>
    <w:link w:val="HighlightingChar"/>
    <w:autoRedefine/>
    <w:qFormat/>
    <w:rsid w:val="00141D65"/>
    <w:rPr>
      <w:rFonts w:ascii="Georgia" w:eastAsia="SimSun" w:hAnsi="Georgia" w:cstheme="minorBidi"/>
      <w:sz w:val="24"/>
      <w:u w:val="thick"/>
    </w:rPr>
  </w:style>
  <w:style w:type="character" w:customStyle="1" w:styleId="CITEChar0">
    <w:name w:val="CITE Char"/>
    <w:link w:val="CITE"/>
    <w:locked/>
    <w:rsid w:val="00141D6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41D65"/>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41D65"/>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qFormat/>
    <w:rsid w:val="00141D65"/>
    <w:rPr>
      <w:rFonts w:eastAsia="Calibri"/>
      <w:b/>
      <w:sz w:val="24"/>
    </w:rPr>
  </w:style>
  <w:style w:type="paragraph" w:customStyle="1" w:styleId="D345FF3D873148C5AE3FBF3267827368">
    <w:name w:val="D345FF3D873148C5AE3FBF3267827368"/>
    <w:uiPriority w:val="99"/>
    <w:qFormat/>
    <w:rsid w:val="00141D6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41D6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41D6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41D6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41D65"/>
    <w:rPr>
      <w:b/>
      <w:sz w:val="28"/>
    </w:rPr>
  </w:style>
  <w:style w:type="character" w:customStyle="1" w:styleId="SourcenameChar">
    <w:name w:val="Source name Char"/>
    <w:link w:val="Sourcename"/>
    <w:locked/>
    <w:rsid w:val="00141D6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41D65"/>
    <w:rPr>
      <w:b/>
      <w:bCs/>
      <w:sz w:val="20"/>
    </w:rPr>
  </w:style>
  <w:style w:type="character" w:customStyle="1" w:styleId="underlinedcardChar">
    <w:name w:val="underlined card Char"/>
    <w:link w:val="underlinedcard0"/>
    <w:locked/>
    <w:rsid w:val="00141D6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41D65"/>
    <w:rPr>
      <w:sz w:val="24"/>
      <w:u w:val="single"/>
    </w:rPr>
  </w:style>
  <w:style w:type="paragraph" w:customStyle="1" w:styleId="FullText">
    <w:name w:val="Full Text"/>
    <w:basedOn w:val="Normal"/>
    <w:uiPriority w:val="99"/>
    <w:qFormat/>
    <w:rsid w:val="00141D65"/>
    <w:rPr>
      <w:rFonts w:eastAsia="Times New Roman"/>
      <w:sz w:val="16"/>
    </w:rPr>
  </w:style>
  <w:style w:type="character" w:customStyle="1" w:styleId="TextUnderlineChar">
    <w:name w:val="Text Underline Char"/>
    <w:link w:val="TextUnderline"/>
    <w:locked/>
    <w:rsid w:val="00141D6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41D65"/>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41D6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41D6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41D6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41D65"/>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41D65"/>
    <w:pPr>
      <w:spacing w:before="240"/>
      <w:outlineLvl w:val="2"/>
    </w:pPr>
    <w:rPr>
      <w:rFonts w:eastAsia="Times New Roman"/>
      <w:b/>
    </w:rPr>
  </w:style>
  <w:style w:type="character" w:customStyle="1" w:styleId="CiteCardChar">
    <w:name w:val="Cite_Card Char"/>
    <w:link w:val="CiteCard0"/>
    <w:locked/>
    <w:rsid w:val="00141D65"/>
    <w:rPr>
      <w:rFonts w:ascii="Times New Roman" w:eastAsia="Times New Roman" w:hAnsi="Times New Roman" w:cs="Arial"/>
      <w:bCs/>
      <w:sz w:val="20"/>
      <w:szCs w:val="20"/>
    </w:rPr>
  </w:style>
  <w:style w:type="paragraph" w:customStyle="1" w:styleId="CiteCard0">
    <w:name w:val="Cite_Card"/>
    <w:link w:val="CiteCardChar"/>
    <w:qFormat/>
    <w:rsid w:val="00141D6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41D65"/>
    <w:pPr>
      <w:widowControl w:val="0"/>
    </w:pPr>
    <w:rPr>
      <w:rFonts w:eastAsia="MS Mincho"/>
      <w:color w:val="auto"/>
    </w:rPr>
  </w:style>
  <w:style w:type="paragraph" w:customStyle="1" w:styleId="dropcap">
    <w:name w:val="dropcap"/>
    <w:basedOn w:val="Normal"/>
    <w:uiPriority w:val="99"/>
    <w:qFormat/>
    <w:rsid w:val="00141D6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141D65"/>
    <w:rPr>
      <w:rFonts w:ascii="Georgia" w:eastAsia="Times New Roman" w:hAnsi="Georgia" w:cs="Calibri"/>
      <w:sz w:val="22"/>
      <w:u w:val="single"/>
    </w:rPr>
  </w:style>
  <w:style w:type="paragraph" w:customStyle="1" w:styleId="StyleStyle49pt6">
    <w:name w:val="Style Style4 + 9 pt6"/>
    <w:basedOn w:val="Style4"/>
    <w:link w:val="StyleStyle49pt6Char"/>
    <w:qFormat/>
    <w:rsid w:val="00141D65"/>
    <w:rPr>
      <w:rFonts w:ascii="Georgia" w:hAnsi="Georgia"/>
    </w:rPr>
  </w:style>
  <w:style w:type="character" w:customStyle="1" w:styleId="UnderlineCharCharCharCharChar">
    <w:name w:val="Underline Char Char Char Char Char"/>
    <w:link w:val="UnderlineCharCharCharChar"/>
    <w:locked/>
    <w:rsid w:val="00141D6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41D6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41D6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41D65"/>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41D6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41D65"/>
    <w:rPr>
      <w:rFonts w:ascii="Georgia" w:hAnsi="Georgia"/>
      <w:b/>
      <w:bCs/>
      <w:sz w:val="24"/>
      <w:u w:val="single"/>
    </w:rPr>
  </w:style>
  <w:style w:type="character" w:customStyle="1" w:styleId="DebatenoramlChar">
    <w:name w:val="Debatenoraml Char"/>
    <w:link w:val="Debatenoraml"/>
    <w:locked/>
    <w:rsid w:val="00141D65"/>
    <w:rPr>
      <w:rFonts w:ascii="Times New Roman" w:hAnsi="Times New Roman" w:cs="Times New Roman"/>
    </w:rPr>
  </w:style>
  <w:style w:type="paragraph" w:customStyle="1" w:styleId="Debatenoraml">
    <w:name w:val="Debatenoraml"/>
    <w:basedOn w:val="NoSpacing"/>
    <w:link w:val="DebatenoramlChar"/>
    <w:qFormat/>
    <w:rsid w:val="00141D65"/>
    <w:pPr>
      <w:spacing w:before="0" w:line="240" w:lineRule="auto"/>
    </w:pPr>
    <w:rPr>
      <w:rFonts w:ascii="Times New Roman" w:hAnsi="Times New Roman" w:cs="Times New Roman"/>
    </w:rPr>
  </w:style>
  <w:style w:type="paragraph" w:customStyle="1" w:styleId="SynergyTag">
    <w:name w:val="SynergyTag"/>
    <w:basedOn w:val="Normal"/>
    <w:uiPriority w:val="99"/>
    <w:qFormat/>
    <w:rsid w:val="00141D65"/>
    <w:rPr>
      <w:rFonts w:eastAsia="Calibri"/>
      <w:b/>
    </w:rPr>
  </w:style>
  <w:style w:type="character" w:customStyle="1" w:styleId="QualsChar">
    <w:name w:val="Quals Char"/>
    <w:link w:val="Quals"/>
    <w:locked/>
    <w:rsid w:val="00141D65"/>
    <w:rPr>
      <w:rFonts w:ascii="Georgia" w:eastAsia="Calibri" w:hAnsi="Georgia"/>
      <w:sz w:val="18"/>
    </w:rPr>
  </w:style>
  <w:style w:type="paragraph" w:customStyle="1" w:styleId="Quals">
    <w:name w:val="Quals"/>
    <w:basedOn w:val="Normal"/>
    <w:link w:val="QualsChar"/>
    <w:qFormat/>
    <w:rsid w:val="00141D65"/>
    <w:rPr>
      <w:rFonts w:ascii="Georgia" w:eastAsia="Calibri" w:hAnsi="Georgia" w:cstheme="minorBidi"/>
      <w:sz w:val="18"/>
    </w:rPr>
  </w:style>
  <w:style w:type="paragraph" w:customStyle="1" w:styleId="times">
    <w:name w:val="times"/>
    <w:basedOn w:val="Normal"/>
    <w:qFormat/>
    <w:rsid w:val="00141D65"/>
    <w:pPr>
      <w:spacing w:before="100" w:beforeAutospacing="1" w:after="100" w:afterAutospacing="1"/>
    </w:pPr>
    <w:rPr>
      <w:rFonts w:eastAsia="Times New Roman"/>
      <w:sz w:val="24"/>
    </w:rPr>
  </w:style>
  <w:style w:type="paragraph" w:customStyle="1" w:styleId="BodyA">
    <w:name w:val="Body A"/>
    <w:uiPriority w:val="99"/>
    <w:qFormat/>
    <w:rsid w:val="00141D65"/>
    <w:rPr>
      <w:rFonts w:ascii="Helvetica" w:eastAsia="ヒラギノ角ゴ Pro W3" w:hAnsi="Helvetica" w:cs="Times New Roman"/>
      <w:color w:val="000000"/>
      <w:szCs w:val="20"/>
    </w:rPr>
  </w:style>
  <w:style w:type="character" w:customStyle="1" w:styleId="StarredChar">
    <w:name w:val="Starred Char"/>
    <w:link w:val="Starred"/>
    <w:locked/>
    <w:rsid w:val="00141D65"/>
    <w:rPr>
      <w:rFonts w:ascii="Georgia" w:eastAsia="Times New Roman" w:hAnsi="Georgia"/>
      <w:b/>
      <w:caps/>
      <w:szCs w:val="28"/>
      <w:u w:val="single"/>
    </w:rPr>
  </w:style>
  <w:style w:type="paragraph" w:customStyle="1" w:styleId="Starred">
    <w:name w:val="Starred"/>
    <w:basedOn w:val="Normal"/>
    <w:link w:val="StarredChar"/>
    <w:qFormat/>
    <w:rsid w:val="00141D65"/>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41D65"/>
    <w:rPr>
      <w:rFonts w:ascii="Georgia" w:eastAsia="Times New Roman" w:hAnsi="Georgia"/>
      <w:b/>
      <w:caps/>
      <w:szCs w:val="28"/>
      <w:u w:val="single"/>
    </w:rPr>
  </w:style>
  <w:style w:type="paragraph" w:customStyle="1" w:styleId="NotStarred">
    <w:name w:val="NotStarred"/>
    <w:basedOn w:val="Normal"/>
    <w:link w:val="NotStarredChar"/>
    <w:qFormat/>
    <w:rsid w:val="00141D65"/>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41D6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41D6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41D6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41D65"/>
    <w:rPr>
      <w:rFonts w:ascii="Georgia" w:eastAsia="Calibri" w:hAnsi="Georgia"/>
      <w:b/>
    </w:rPr>
  </w:style>
  <w:style w:type="paragraph" w:customStyle="1" w:styleId="H4Tag">
    <w:name w:val="H4 (Tag)"/>
    <w:basedOn w:val="Normal"/>
    <w:link w:val="H4TagChar1"/>
    <w:qFormat/>
    <w:rsid w:val="00141D65"/>
    <w:rPr>
      <w:rFonts w:ascii="Georgia" w:eastAsia="Calibri" w:hAnsi="Georgia" w:cstheme="minorBidi"/>
      <w:b/>
      <w:sz w:val="24"/>
    </w:rPr>
  </w:style>
  <w:style w:type="paragraph" w:customStyle="1" w:styleId="CM25">
    <w:name w:val="CM25"/>
    <w:basedOn w:val="Default"/>
    <w:next w:val="Default"/>
    <w:qFormat/>
    <w:rsid w:val="00141D6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41D65"/>
    <w:rPr>
      <w:rFonts w:ascii="Georgia" w:hAnsi="Georgia"/>
      <w:b/>
    </w:rPr>
  </w:style>
  <w:style w:type="paragraph" w:customStyle="1" w:styleId="Debate-CardTagandCite-F6">
    <w:name w:val="Debate- Card Tag and Cite- F6"/>
    <w:basedOn w:val="Normal"/>
    <w:link w:val="Debate-CardTagandCite-F6Char"/>
    <w:qFormat/>
    <w:rsid w:val="00141D65"/>
    <w:pPr>
      <w:contextualSpacing/>
    </w:pPr>
    <w:rPr>
      <w:rFonts w:ascii="Georgia" w:hAnsi="Georgia" w:cstheme="minorBidi"/>
      <w:b/>
      <w:sz w:val="24"/>
    </w:rPr>
  </w:style>
  <w:style w:type="character" w:customStyle="1" w:styleId="CardtextChar4">
    <w:name w:val="Card text Char"/>
    <w:link w:val="Cardtext3"/>
    <w:locked/>
    <w:rsid w:val="00141D65"/>
    <w:rPr>
      <w:rFonts w:ascii="Arial Narrow" w:hAnsi="Arial Narrow"/>
      <w:u w:val="single"/>
    </w:rPr>
  </w:style>
  <w:style w:type="paragraph" w:customStyle="1" w:styleId="Cardtext3">
    <w:name w:val="Card text"/>
    <w:link w:val="CardtextChar4"/>
    <w:qFormat/>
    <w:rsid w:val="00141D6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41D65"/>
    <w:rPr>
      <w:rFonts w:ascii="Georgia" w:eastAsia="Times New Roman" w:hAnsi="Georgia"/>
      <w:b/>
      <w:szCs w:val="28"/>
      <w:u w:val="single"/>
    </w:rPr>
  </w:style>
  <w:style w:type="paragraph" w:customStyle="1" w:styleId="NewHeading2">
    <w:name w:val="NewHeading2"/>
    <w:basedOn w:val="Normal"/>
    <w:link w:val="NewHeading2Char"/>
    <w:qFormat/>
    <w:rsid w:val="00141D65"/>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41D6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41D65"/>
    <w:rPr>
      <w:rFonts w:eastAsia="Calibri"/>
    </w:rPr>
  </w:style>
  <w:style w:type="paragraph" w:customStyle="1" w:styleId="TagLine">
    <w:name w:val="Tag Line"/>
    <w:basedOn w:val="Normal"/>
    <w:next w:val="FullText"/>
    <w:uiPriority w:val="99"/>
    <w:qFormat/>
    <w:rsid w:val="00141D65"/>
    <w:rPr>
      <w:rFonts w:ascii="Arial Narrow" w:eastAsia="Times New Roman" w:hAnsi="Arial Narrow"/>
      <w:b/>
      <w:sz w:val="28"/>
    </w:rPr>
  </w:style>
  <w:style w:type="paragraph" w:customStyle="1" w:styleId="Card6pt">
    <w:name w:val="Card 6pt"/>
    <w:basedOn w:val="Normal"/>
    <w:uiPriority w:val="99"/>
    <w:qFormat/>
    <w:rsid w:val="00141D65"/>
    <w:pPr>
      <w:ind w:left="288" w:right="288"/>
    </w:pPr>
    <w:rPr>
      <w:rFonts w:ascii="Georgia" w:eastAsia="Calibri" w:hAnsi="Georgia"/>
      <w:color w:val="000000"/>
      <w:sz w:val="12"/>
      <w:szCs w:val="20"/>
    </w:rPr>
  </w:style>
  <w:style w:type="character" w:customStyle="1" w:styleId="FullCiteChar">
    <w:name w:val="Full Cite Char"/>
    <w:link w:val="FullCite"/>
    <w:locked/>
    <w:rsid w:val="00141D65"/>
    <w:rPr>
      <w:rFonts w:ascii="Garamond" w:eastAsia="Calibri" w:hAnsi="Garamond"/>
    </w:rPr>
  </w:style>
  <w:style w:type="paragraph" w:customStyle="1" w:styleId="FullCite">
    <w:name w:val="Full Cite"/>
    <w:basedOn w:val="Normal"/>
    <w:next w:val="Normal"/>
    <w:link w:val="FullCiteChar"/>
    <w:qFormat/>
    <w:rsid w:val="00141D65"/>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41D6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41D65"/>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41D65"/>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141D65"/>
    <w:rPr>
      <w:rFonts w:ascii="Century Gothic" w:eastAsia="Times New Roman" w:hAnsi="Century Gothic"/>
      <w:sz w:val="16"/>
    </w:rPr>
  </w:style>
  <w:style w:type="character" w:customStyle="1" w:styleId="StylecardThickunderlineChar">
    <w:name w:val="Style card + Thick underline Char"/>
    <w:link w:val="StylecardThickunderline"/>
    <w:locked/>
    <w:rsid w:val="00141D6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41D65"/>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41D6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41D65"/>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41D65"/>
    <w:pPr>
      <w:spacing w:after="200" w:line="276" w:lineRule="auto"/>
    </w:pPr>
    <w:rPr>
      <w:rFonts w:eastAsia="Calibri"/>
      <w:color w:val="auto"/>
      <w:sz w:val="22"/>
    </w:rPr>
  </w:style>
  <w:style w:type="paragraph" w:customStyle="1" w:styleId="font-null">
    <w:name w:val="font-null"/>
    <w:basedOn w:val="Normal"/>
    <w:uiPriority w:val="99"/>
    <w:qFormat/>
    <w:rsid w:val="00141D65"/>
    <w:pPr>
      <w:spacing w:before="100" w:beforeAutospacing="1" w:after="100" w:afterAutospacing="1"/>
    </w:pPr>
    <w:rPr>
      <w:rFonts w:eastAsia="Times New Roman"/>
      <w:sz w:val="24"/>
    </w:rPr>
  </w:style>
  <w:style w:type="paragraph" w:customStyle="1" w:styleId="rteindent1">
    <w:name w:val="rteindent1"/>
    <w:basedOn w:val="Normal"/>
    <w:uiPriority w:val="99"/>
    <w:qFormat/>
    <w:rsid w:val="00141D6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41D6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41D6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41D6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41D6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41D65"/>
    <w:pPr>
      <w:spacing w:before="100" w:beforeAutospacing="1" w:after="100" w:afterAutospacing="1"/>
    </w:pPr>
    <w:rPr>
      <w:rFonts w:eastAsia="Times New Roman"/>
      <w:sz w:val="24"/>
    </w:rPr>
  </w:style>
  <w:style w:type="paragraph" w:customStyle="1" w:styleId="class">
    <w:name w:val="class"/>
    <w:basedOn w:val="Normal"/>
    <w:uiPriority w:val="99"/>
    <w:qFormat/>
    <w:rsid w:val="00141D65"/>
    <w:pPr>
      <w:spacing w:before="100" w:beforeAutospacing="1" w:after="100" w:afterAutospacing="1"/>
    </w:pPr>
    <w:rPr>
      <w:rFonts w:eastAsia="Times New Roman"/>
      <w:sz w:val="24"/>
    </w:rPr>
  </w:style>
  <w:style w:type="character" w:customStyle="1" w:styleId="blocktitleChar0">
    <w:name w:val="block title Char"/>
    <w:link w:val="blocktitle0"/>
    <w:locked/>
    <w:rsid w:val="00141D65"/>
    <w:rPr>
      <w:rFonts w:ascii="Calibri" w:eastAsia="Calibri" w:hAnsi="Calibri" w:cs="Calibri"/>
      <w:b/>
      <w:caps/>
      <w:sz w:val="28"/>
      <w:szCs w:val="28"/>
      <w:lang w:val="es-ES"/>
    </w:rPr>
  </w:style>
  <w:style w:type="paragraph" w:customStyle="1" w:styleId="Pa6">
    <w:name w:val="Pa6"/>
    <w:basedOn w:val="Normal"/>
    <w:next w:val="Normal"/>
    <w:uiPriority w:val="99"/>
    <w:qFormat/>
    <w:rsid w:val="00141D6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41D6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41D6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41D6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41D6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41D6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41D6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41D65"/>
    <w:rPr>
      <w:rFonts w:ascii="Georgia" w:eastAsia="SimSun" w:hAnsi="Georgia" w:cstheme="minorBidi"/>
      <w:b/>
      <w:bCs/>
      <w:sz w:val="24"/>
    </w:rPr>
  </w:style>
  <w:style w:type="paragraph" w:customStyle="1" w:styleId="summary">
    <w:name w:val="summary"/>
    <w:basedOn w:val="Normal"/>
    <w:uiPriority w:val="99"/>
    <w:qFormat/>
    <w:rsid w:val="00141D65"/>
    <w:pPr>
      <w:spacing w:before="100" w:beforeAutospacing="1" w:after="100" w:afterAutospacing="1"/>
    </w:pPr>
    <w:rPr>
      <w:rFonts w:eastAsia="Times New Roman"/>
      <w:sz w:val="24"/>
    </w:rPr>
  </w:style>
  <w:style w:type="paragraph" w:customStyle="1" w:styleId="Caption2">
    <w:name w:val="Caption2"/>
    <w:basedOn w:val="Normal"/>
    <w:uiPriority w:val="99"/>
    <w:qFormat/>
    <w:rsid w:val="00141D6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41D6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41D65"/>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41D65"/>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141D65"/>
    <w:pPr>
      <w:keepNext/>
      <w:ind w:left="288" w:right="288"/>
    </w:pPr>
    <w:rPr>
      <w:rFonts w:ascii="Georgia" w:eastAsia="MS Gothic" w:hAnsi="Georgia"/>
      <w:szCs w:val="20"/>
    </w:rPr>
  </w:style>
  <w:style w:type="paragraph" w:customStyle="1" w:styleId="Little">
    <w:name w:val="Little"/>
    <w:basedOn w:val="Normal"/>
    <w:next w:val="Normal"/>
    <w:link w:val="LittleChar"/>
    <w:qFormat/>
    <w:rsid w:val="00141D65"/>
    <w:pPr>
      <w:ind w:left="288"/>
    </w:pPr>
    <w:rPr>
      <w:rFonts w:ascii="Garamond" w:eastAsia="Times New Roman" w:hAnsi="Garamond"/>
      <w:sz w:val="16"/>
    </w:rPr>
  </w:style>
  <w:style w:type="paragraph" w:customStyle="1" w:styleId="AAAcard">
    <w:name w:val="AAAcard"/>
    <w:basedOn w:val="Normal"/>
    <w:uiPriority w:val="99"/>
    <w:qFormat/>
    <w:rsid w:val="00141D65"/>
    <w:pPr>
      <w:ind w:left="288" w:right="288"/>
    </w:pPr>
    <w:rPr>
      <w:rFonts w:eastAsia="Times New Roman"/>
    </w:rPr>
  </w:style>
  <w:style w:type="paragraph" w:customStyle="1" w:styleId="Caption3">
    <w:name w:val="Caption3"/>
    <w:basedOn w:val="Normal"/>
    <w:uiPriority w:val="99"/>
    <w:qFormat/>
    <w:rsid w:val="00141D65"/>
    <w:pPr>
      <w:spacing w:before="100" w:beforeAutospacing="1" w:after="100" w:afterAutospacing="1"/>
    </w:pPr>
    <w:rPr>
      <w:rFonts w:eastAsia="Times New Roman"/>
      <w:sz w:val="24"/>
    </w:rPr>
  </w:style>
  <w:style w:type="paragraph" w:customStyle="1" w:styleId="body-12-5">
    <w:name w:val="body-12-5"/>
    <w:basedOn w:val="Normal"/>
    <w:uiPriority w:val="99"/>
    <w:qFormat/>
    <w:rsid w:val="00141D65"/>
    <w:pPr>
      <w:spacing w:before="100" w:beforeAutospacing="1" w:after="100" w:afterAutospacing="1"/>
    </w:pPr>
    <w:rPr>
      <w:rFonts w:eastAsia="Times New Roman"/>
      <w:sz w:val="24"/>
    </w:rPr>
  </w:style>
  <w:style w:type="paragraph" w:customStyle="1" w:styleId="infuse">
    <w:name w:val="infuse"/>
    <w:basedOn w:val="Normal"/>
    <w:uiPriority w:val="99"/>
    <w:qFormat/>
    <w:rsid w:val="00141D65"/>
    <w:pPr>
      <w:spacing w:before="100" w:beforeAutospacing="1" w:after="100" w:afterAutospacing="1"/>
    </w:pPr>
    <w:rPr>
      <w:rFonts w:eastAsia="Times New Roman"/>
      <w:sz w:val="24"/>
    </w:rPr>
  </w:style>
  <w:style w:type="paragraph" w:customStyle="1" w:styleId="fontreg">
    <w:name w:val="font_reg"/>
    <w:basedOn w:val="Normal"/>
    <w:uiPriority w:val="99"/>
    <w:qFormat/>
    <w:rsid w:val="00141D65"/>
    <w:pPr>
      <w:spacing w:before="100" w:beforeAutospacing="1" w:after="100" w:afterAutospacing="1"/>
    </w:pPr>
    <w:rPr>
      <w:rFonts w:eastAsia="Times New Roman"/>
      <w:sz w:val="24"/>
    </w:rPr>
  </w:style>
  <w:style w:type="paragraph" w:customStyle="1" w:styleId="CITEF3">
    <w:name w:val="CITE F3"/>
    <w:uiPriority w:val="99"/>
    <w:qFormat/>
    <w:rsid w:val="00141D6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41D6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41D6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41D6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41D65"/>
    <w:pPr>
      <w:spacing w:after="200"/>
    </w:pPr>
    <w:rPr>
      <w:rFonts w:ascii="Calibri" w:eastAsia="Calibri" w:hAnsi="Calibri" w:cs="Times New Roman"/>
      <w:sz w:val="20"/>
      <w:szCs w:val="20"/>
      <w:u w:val="single"/>
    </w:rPr>
  </w:style>
  <w:style w:type="paragraph" w:customStyle="1" w:styleId="hotroute1">
    <w:name w:val="hot route!"/>
    <w:basedOn w:val="Normal"/>
    <w:qFormat/>
    <w:rsid w:val="00141D65"/>
    <w:pPr>
      <w:ind w:left="144"/>
    </w:pPr>
    <w:rPr>
      <w:rFonts w:ascii="Cambria" w:eastAsia="Calibri" w:hAnsi="Cambria"/>
      <w:sz w:val="24"/>
    </w:rPr>
  </w:style>
  <w:style w:type="paragraph" w:customStyle="1" w:styleId="FreeFormA">
    <w:name w:val="Free Form A"/>
    <w:autoRedefine/>
    <w:uiPriority w:val="99"/>
    <w:qFormat/>
    <w:rsid w:val="00141D6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41D6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141D6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41D65"/>
    <w:rPr>
      <w:rFonts w:ascii="Times New Roman" w:eastAsia="Times New Roman" w:hAnsi="Times New Roman" w:cs="Times New Roman"/>
      <w:sz w:val="10"/>
    </w:rPr>
  </w:style>
  <w:style w:type="paragraph" w:customStyle="1" w:styleId="subheader">
    <w:name w:val="subheader"/>
    <w:basedOn w:val="Normal"/>
    <w:uiPriority w:val="99"/>
    <w:qFormat/>
    <w:rsid w:val="00141D6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41D65"/>
    <w:pPr>
      <w:spacing w:before="100" w:beforeAutospacing="1" w:after="100" w:afterAutospacing="1"/>
    </w:pPr>
    <w:rPr>
      <w:rFonts w:eastAsia="Times New Roman"/>
      <w:sz w:val="24"/>
    </w:rPr>
  </w:style>
  <w:style w:type="paragraph" w:customStyle="1" w:styleId="more">
    <w:name w:val="more"/>
    <w:basedOn w:val="Normal"/>
    <w:uiPriority w:val="99"/>
    <w:qFormat/>
    <w:rsid w:val="00141D65"/>
    <w:pPr>
      <w:spacing w:before="100" w:beforeAutospacing="1" w:after="100" w:afterAutospacing="1"/>
    </w:pPr>
    <w:rPr>
      <w:rFonts w:eastAsia="Times New Roman"/>
      <w:sz w:val="24"/>
    </w:rPr>
  </w:style>
  <w:style w:type="paragraph" w:customStyle="1" w:styleId="story">
    <w:name w:val="story"/>
    <w:basedOn w:val="Normal"/>
    <w:uiPriority w:val="99"/>
    <w:qFormat/>
    <w:rsid w:val="00141D65"/>
    <w:pPr>
      <w:spacing w:before="100" w:beforeAutospacing="1" w:after="100" w:afterAutospacing="1"/>
    </w:pPr>
    <w:rPr>
      <w:rFonts w:eastAsia="Times New Roman"/>
      <w:sz w:val="24"/>
    </w:rPr>
  </w:style>
  <w:style w:type="paragraph" w:customStyle="1" w:styleId="H1numbered">
    <w:name w:val="H1 numbered"/>
    <w:basedOn w:val="Normal"/>
    <w:uiPriority w:val="99"/>
    <w:qFormat/>
    <w:rsid w:val="00141D65"/>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41D65"/>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41D6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41D6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41D6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41D6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41D6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41D65"/>
    <w:pPr>
      <w:widowControl w:val="0"/>
      <w:spacing w:after="63"/>
    </w:pPr>
    <w:rPr>
      <w:rFonts w:ascii="Arial" w:hAnsi="Arial"/>
      <w:color w:val="auto"/>
    </w:rPr>
  </w:style>
  <w:style w:type="paragraph" w:customStyle="1" w:styleId="CM35">
    <w:name w:val="CM35"/>
    <w:basedOn w:val="Default"/>
    <w:next w:val="Default"/>
    <w:uiPriority w:val="99"/>
    <w:qFormat/>
    <w:rsid w:val="00141D6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41D6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41D6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41D6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41D6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41D65"/>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41D6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41D65"/>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41D6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41D65"/>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41D6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41D65"/>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41D6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41D65"/>
    <w:rPr>
      <w:rFonts w:ascii="Georgia" w:hAnsi="Georgia" w:cstheme="minorBidi"/>
      <w:sz w:val="24"/>
      <w:lang w:val="x-none" w:eastAsia="x-none"/>
    </w:rPr>
  </w:style>
  <w:style w:type="character" w:customStyle="1" w:styleId="NormalFontChar">
    <w:name w:val="Normal Font Char"/>
    <w:link w:val="NormalFont"/>
    <w:locked/>
    <w:rsid w:val="00141D65"/>
    <w:rPr>
      <w:rFonts w:ascii="Times New Roman" w:eastAsia="Times New Roman" w:hAnsi="Times New Roman" w:cs="Times New Roman"/>
      <w:sz w:val="20"/>
      <w:szCs w:val="20"/>
    </w:rPr>
  </w:style>
  <w:style w:type="paragraph" w:customStyle="1" w:styleId="NormalFont">
    <w:name w:val="Normal Font"/>
    <w:link w:val="NormalFontChar"/>
    <w:qFormat/>
    <w:rsid w:val="00141D65"/>
    <w:rPr>
      <w:rFonts w:ascii="Times New Roman" w:eastAsia="Times New Roman" w:hAnsi="Times New Roman" w:cs="Times New Roman"/>
      <w:sz w:val="20"/>
      <w:szCs w:val="20"/>
    </w:rPr>
  </w:style>
  <w:style w:type="paragraph" w:customStyle="1" w:styleId="StyleSmall11pt">
    <w:name w:val="Style Small + 11 pt"/>
    <w:uiPriority w:val="99"/>
    <w:qFormat/>
    <w:rsid w:val="00141D6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41D6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41D65"/>
    <w:rPr>
      <w:u w:val="single"/>
      <w:lang w:val="x-none" w:eastAsia="x-none"/>
    </w:rPr>
  </w:style>
  <w:style w:type="character" w:customStyle="1" w:styleId="StyleNormalFont11ptBoldUnderlineChar">
    <w:name w:val="Style Normal Font + 11 pt Bold Underline Char"/>
    <w:link w:val="StyleNormalFont11ptBoldUnderline"/>
    <w:locked/>
    <w:rsid w:val="00141D6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41D65"/>
    <w:rPr>
      <w:b/>
      <w:bCs/>
      <w:u w:val="single"/>
      <w:lang w:val="x-none" w:eastAsia="x-none"/>
    </w:rPr>
  </w:style>
  <w:style w:type="paragraph" w:customStyle="1" w:styleId="Smallfont0">
    <w:name w:val="Smallfont"/>
    <w:basedOn w:val="Normal"/>
    <w:uiPriority w:val="99"/>
    <w:qFormat/>
    <w:rsid w:val="00141D65"/>
    <w:rPr>
      <w:rFonts w:eastAsia="Times New Roman"/>
      <w:sz w:val="15"/>
    </w:rPr>
  </w:style>
  <w:style w:type="paragraph" w:customStyle="1" w:styleId="formatvorlage2">
    <w:name w:val="formatvorlage2"/>
    <w:basedOn w:val="Normal"/>
    <w:uiPriority w:val="99"/>
    <w:qFormat/>
    <w:rsid w:val="00141D6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41D6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41D65"/>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41D6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41D65"/>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41D6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41D65"/>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41D65"/>
    <w:pPr>
      <w:spacing w:before="100" w:beforeAutospacing="1" w:after="100" w:afterAutospacing="1"/>
    </w:pPr>
    <w:rPr>
      <w:rFonts w:eastAsia="Times New Roman"/>
      <w:sz w:val="24"/>
    </w:rPr>
  </w:style>
  <w:style w:type="paragraph" w:customStyle="1" w:styleId="i1">
    <w:name w:val="i1"/>
    <w:basedOn w:val="Normal"/>
    <w:uiPriority w:val="99"/>
    <w:qFormat/>
    <w:rsid w:val="00141D65"/>
    <w:pPr>
      <w:spacing w:before="100" w:beforeAutospacing="1" w:after="100" w:afterAutospacing="1"/>
    </w:pPr>
    <w:rPr>
      <w:rFonts w:eastAsia="Times New Roman"/>
      <w:sz w:val="24"/>
    </w:rPr>
  </w:style>
  <w:style w:type="paragraph" w:customStyle="1" w:styleId="question">
    <w:name w:val="question"/>
    <w:basedOn w:val="Normal"/>
    <w:uiPriority w:val="99"/>
    <w:qFormat/>
    <w:rsid w:val="00141D65"/>
    <w:pPr>
      <w:spacing w:before="100" w:beforeAutospacing="1" w:after="100" w:afterAutospacing="1"/>
    </w:pPr>
    <w:rPr>
      <w:rFonts w:eastAsia="Times New Roman"/>
      <w:sz w:val="24"/>
    </w:rPr>
  </w:style>
  <w:style w:type="paragraph" w:customStyle="1" w:styleId="bodycopy">
    <w:name w:val="bodycopy"/>
    <w:basedOn w:val="Normal"/>
    <w:uiPriority w:val="99"/>
    <w:qFormat/>
    <w:rsid w:val="00141D65"/>
    <w:pPr>
      <w:spacing w:before="100" w:beforeAutospacing="1" w:after="100" w:afterAutospacing="1"/>
    </w:pPr>
    <w:rPr>
      <w:rFonts w:eastAsia="Times New Roman"/>
      <w:sz w:val="24"/>
    </w:rPr>
  </w:style>
  <w:style w:type="paragraph" w:customStyle="1" w:styleId="Fifth">
    <w:name w:val="Fifth"/>
    <w:basedOn w:val="Normal"/>
    <w:link w:val="FifthChar"/>
    <w:qFormat/>
    <w:rsid w:val="00141D65"/>
    <w:rPr>
      <w:rFonts w:eastAsia="Calibri"/>
    </w:rPr>
  </w:style>
  <w:style w:type="paragraph" w:customStyle="1" w:styleId="NoteLevel22">
    <w:name w:val="Note Level 22"/>
    <w:basedOn w:val="Normal"/>
    <w:next w:val="Normal"/>
    <w:uiPriority w:val="99"/>
    <w:qFormat/>
    <w:rsid w:val="00141D65"/>
    <w:pPr>
      <w:keepNext/>
      <w:ind w:left="288" w:right="288"/>
    </w:pPr>
    <w:rPr>
      <w:rFonts w:ascii="Georgia" w:eastAsia="MS Gothic" w:hAnsi="Georgia"/>
      <w:szCs w:val="20"/>
    </w:rPr>
  </w:style>
  <w:style w:type="paragraph" w:customStyle="1" w:styleId="wp-caption-text">
    <w:name w:val="wp-caption-text"/>
    <w:basedOn w:val="Normal"/>
    <w:qFormat/>
    <w:rsid w:val="00141D65"/>
    <w:pPr>
      <w:spacing w:before="100" w:beforeAutospacing="1" w:after="100" w:afterAutospacing="1"/>
    </w:pPr>
    <w:rPr>
      <w:rFonts w:eastAsia="Times New Roman"/>
      <w:sz w:val="24"/>
    </w:rPr>
  </w:style>
  <w:style w:type="paragraph" w:customStyle="1" w:styleId="svarticle">
    <w:name w:val="svarticle"/>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41D65"/>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41D65"/>
    <w:pPr>
      <w:spacing w:before="100" w:beforeAutospacing="1" w:after="100" w:afterAutospacing="1"/>
    </w:pPr>
  </w:style>
  <w:style w:type="paragraph" w:customStyle="1" w:styleId="description">
    <w:name w:val="description"/>
    <w:basedOn w:val="Normal"/>
    <w:uiPriority w:val="99"/>
    <w:qFormat/>
    <w:rsid w:val="00141D65"/>
    <w:pPr>
      <w:spacing w:before="100" w:beforeAutospacing="1" w:after="100" w:afterAutospacing="1"/>
    </w:pPr>
  </w:style>
  <w:style w:type="paragraph" w:customStyle="1" w:styleId="graf">
    <w:name w:val="graf"/>
    <w:basedOn w:val="Normal"/>
    <w:uiPriority w:val="99"/>
    <w:qFormat/>
    <w:rsid w:val="00141D65"/>
    <w:pPr>
      <w:spacing w:before="100" w:beforeAutospacing="1" w:after="100" w:afterAutospacing="1"/>
    </w:pPr>
  </w:style>
  <w:style w:type="paragraph" w:customStyle="1" w:styleId="column">
    <w:name w:val="column"/>
    <w:basedOn w:val="Normal"/>
    <w:uiPriority w:val="99"/>
    <w:qFormat/>
    <w:rsid w:val="00141D65"/>
    <w:pPr>
      <w:spacing w:before="100" w:beforeAutospacing="1" w:after="100" w:afterAutospacing="1"/>
    </w:pPr>
  </w:style>
  <w:style w:type="paragraph" w:customStyle="1" w:styleId="recirc-container">
    <w:name w:val="recirc-container"/>
    <w:basedOn w:val="Normal"/>
    <w:uiPriority w:val="99"/>
    <w:qFormat/>
    <w:rsid w:val="00141D6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41D65"/>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41D65"/>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41D65"/>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41D65"/>
    <w:rPr>
      <w:rFonts w:ascii="Georgia" w:hAnsi="Georgia" w:hint="default"/>
      <w:i/>
      <w:iCs/>
      <w:color w:val="808080"/>
    </w:rPr>
  </w:style>
  <w:style w:type="character" w:customStyle="1" w:styleId="cardchar00">
    <w:name w:val="cardchar0"/>
    <w:basedOn w:val="DefaultParagraphFont"/>
    <w:rsid w:val="00141D65"/>
  </w:style>
  <w:style w:type="character" w:customStyle="1" w:styleId="UnderlineNon-bold">
    <w:name w:val="Underline Non - bold"/>
    <w:rsid w:val="00141D6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41D65"/>
  </w:style>
  <w:style w:type="character" w:customStyle="1" w:styleId="StyleHeading4UnderlinedsmalltextGaramondChar">
    <w:name w:val="Style Heading 4Underlinedsmall text + Garamond Char"/>
    <w:link w:val="StyleHeading4UnderlinedsmalltextGaramond"/>
    <w:locked/>
    <w:rsid w:val="00141D65"/>
    <w:rPr>
      <w:rFonts w:ascii="Calibri" w:hAnsi="Calibri" w:cs="Calibri"/>
      <w:sz w:val="22"/>
    </w:rPr>
  </w:style>
  <w:style w:type="character" w:customStyle="1" w:styleId="Heading5Char2">
    <w:name w:val="Heading 5 Char2"/>
    <w:rsid w:val="00141D6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41D65"/>
    <w:rPr>
      <w:rFonts w:ascii="Arial" w:hAnsi="Arial" w:cs="Arial"/>
      <w:vanish/>
      <w:sz w:val="16"/>
      <w:szCs w:val="16"/>
    </w:rPr>
  </w:style>
  <w:style w:type="paragraph" w:styleId="z-TopofForm">
    <w:name w:val="HTML Top of Form"/>
    <w:basedOn w:val="Normal"/>
    <w:next w:val="Normal"/>
    <w:link w:val="z-TopofFormChar"/>
    <w:hidden/>
    <w:uiPriority w:val="99"/>
    <w:unhideWhenUsed/>
    <w:rsid w:val="00141D6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41D65"/>
    <w:rPr>
      <w:rFonts w:ascii="Arial" w:hAnsi="Arial" w:cs="Arial"/>
      <w:vanish/>
      <w:sz w:val="16"/>
      <w:szCs w:val="16"/>
    </w:rPr>
  </w:style>
  <w:style w:type="character" w:customStyle="1" w:styleId="z-BottomofFormChar">
    <w:name w:val="z-Bottom of Form Char"/>
    <w:basedOn w:val="DefaultParagraphFont"/>
    <w:link w:val="z-BottomofForm"/>
    <w:uiPriority w:val="99"/>
    <w:rsid w:val="00141D6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41D6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41D65"/>
    <w:rPr>
      <w:rFonts w:ascii="Arial" w:hAnsi="Arial" w:cs="Arial"/>
      <w:vanish/>
      <w:sz w:val="16"/>
      <w:szCs w:val="16"/>
    </w:rPr>
  </w:style>
  <w:style w:type="character" w:customStyle="1" w:styleId="Style2CharChar">
    <w:name w:val="Style2 Char Char"/>
    <w:rsid w:val="00141D65"/>
    <w:rPr>
      <w:u w:val="thick"/>
      <w:lang w:val="en-US" w:eastAsia="en-US" w:bidi="ar-SA"/>
    </w:rPr>
  </w:style>
  <w:style w:type="character" w:customStyle="1" w:styleId="authordate1">
    <w:name w:val="authordate"/>
    <w:rsid w:val="00141D65"/>
  </w:style>
  <w:style w:type="character" w:customStyle="1" w:styleId="underline0">
    <w:name w:val="%underline"/>
    <w:qFormat/>
    <w:rsid w:val="00141D65"/>
    <w:rPr>
      <w:rFonts w:ascii="Times New Roman" w:hAnsi="Times New Roman" w:cs="Times New Roman" w:hint="default"/>
      <w:strike w:val="0"/>
      <w:dstrike w:val="0"/>
      <w:sz w:val="16"/>
      <w:u w:val="none"/>
      <w:effect w:val="none"/>
    </w:rPr>
  </w:style>
  <w:style w:type="character" w:customStyle="1" w:styleId="AUNDERLINE0">
    <w:name w:val="AUNDERLINE"/>
    <w:qFormat/>
    <w:rsid w:val="00141D65"/>
    <w:rPr>
      <w:rFonts w:ascii="Times New Roman" w:hAnsi="Times New Roman" w:cs="Times New Roman" w:hint="default"/>
      <w:sz w:val="20"/>
      <w:u w:val="single"/>
    </w:rPr>
  </w:style>
  <w:style w:type="character" w:customStyle="1" w:styleId="UnderlinedCharChar">
    <w:name w:val="Underlined Char Char"/>
    <w:rsid w:val="00141D65"/>
    <w:rPr>
      <w:rFonts w:ascii="Garamond" w:hAnsi="Garamond" w:hint="default"/>
      <w:szCs w:val="28"/>
      <w:u w:val="single"/>
      <w:lang w:val="en-US" w:eastAsia="en-US" w:bidi="ar-SA"/>
    </w:rPr>
  </w:style>
  <w:style w:type="character" w:customStyle="1" w:styleId="slug-doi">
    <w:name w:val="slug-doi"/>
    <w:basedOn w:val="DefaultParagraphFont"/>
    <w:rsid w:val="00141D65"/>
  </w:style>
  <w:style w:type="character" w:customStyle="1" w:styleId="af">
    <w:name w:val="af"/>
    <w:basedOn w:val="DefaultParagraphFont"/>
    <w:rsid w:val="00141D65"/>
  </w:style>
  <w:style w:type="character" w:customStyle="1" w:styleId="ab">
    <w:name w:val="ab"/>
    <w:basedOn w:val="DefaultParagraphFont"/>
    <w:rsid w:val="00141D65"/>
  </w:style>
  <w:style w:type="character" w:customStyle="1" w:styleId="em">
    <w:name w:val="em"/>
    <w:basedOn w:val="DefaultParagraphFont"/>
    <w:rsid w:val="00141D65"/>
  </w:style>
  <w:style w:type="character" w:customStyle="1" w:styleId="au">
    <w:name w:val="au"/>
    <w:basedOn w:val="DefaultParagraphFont"/>
    <w:rsid w:val="00141D65"/>
  </w:style>
  <w:style w:type="character" w:customStyle="1" w:styleId="ti">
    <w:name w:val="ti"/>
    <w:basedOn w:val="DefaultParagraphFont"/>
    <w:rsid w:val="00141D65"/>
  </w:style>
  <w:style w:type="character" w:customStyle="1" w:styleId="subheadblue">
    <w:name w:val="subhead_blue"/>
    <w:basedOn w:val="DefaultParagraphFont"/>
    <w:rsid w:val="00141D65"/>
  </w:style>
  <w:style w:type="character" w:customStyle="1" w:styleId="affiliation">
    <w:name w:val="affiliation"/>
    <w:basedOn w:val="DefaultParagraphFont"/>
    <w:rsid w:val="00141D65"/>
  </w:style>
  <w:style w:type="character" w:customStyle="1" w:styleId="slug-doi-wrapper">
    <w:name w:val="slug-doi-wrapper"/>
    <w:basedOn w:val="DefaultParagraphFont"/>
    <w:rsid w:val="00141D65"/>
  </w:style>
  <w:style w:type="character" w:customStyle="1" w:styleId="slug-metadata-noteahead-of-print">
    <w:name w:val="slug-metadata-note ahead-of-print"/>
    <w:basedOn w:val="DefaultParagraphFont"/>
    <w:rsid w:val="00141D65"/>
  </w:style>
  <w:style w:type="character" w:customStyle="1" w:styleId="slug-ahead-of-print-date">
    <w:name w:val="slug-ahead-of-print-date"/>
    <w:basedOn w:val="DefaultParagraphFont"/>
    <w:rsid w:val="00141D65"/>
  </w:style>
  <w:style w:type="character" w:customStyle="1" w:styleId="medium-bold">
    <w:name w:val="medium-bold"/>
    <w:basedOn w:val="DefaultParagraphFont"/>
    <w:rsid w:val="00141D65"/>
  </w:style>
  <w:style w:type="character" w:customStyle="1" w:styleId="updated-short-citation">
    <w:name w:val="updated-short-citation"/>
    <w:basedOn w:val="DefaultParagraphFont"/>
    <w:rsid w:val="00141D65"/>
  </w:style>
  <w:style w:type="character" w:customStyle="1" w:styleId="goohl0">
    <w:name w:val="goohl0"/>
    <w:basedOn w:val="DefaultParagraphFont"/>
    <w:rsid w:val="00141D65"/>
  </w:style>
  <w:style w:type="character" w:customStyle="1" w:styleId="CharChar6">
    <w:name w:val="Char Char6"/>
    <w:rsid w:val="00141D65"/>
    <w:rPr>
      <w:rFonts w:ascii="Arial" w:hAnsi="Arial" w:cs="Arial" w:hint="default"/>
      <w:bCs/>
      <w:sz w:val="16"/>
      <w:szCs w:val="26"/>
      <w:lang w:val="en-US" w:eastAsia="en-US" w:bidi="ar-SA"/>
    </w:rPr>
  </w:style>
  <w:style w:type="character" w:customStyle="1" w:styleId="TagCharChar1">
    <w:name w:val="Tag Char Char1"/>
    <w:rsid w:val="00141D65"/>
    <w:rPr>
      <w:b/>
      <w:bCs w:val="0"/>
      <w:sz w:val="24"/>
      <w:szCs w:val="24"/>
      <w:lang w:val="en-US" w:eastAsia="en-US" w:bidi="ar-SA"/>
    </w:rPr>
  </w:style>
  <w:style w:type="character" w:customStyle="1" w:styleId="12TimesNewRoman">
    <w:name w:val="12 Times New Roman"/>
    <w:rsid w:val="00141D6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41D6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41D65"/>
    <w:rPr>
      <w:rFonts w:ascii="Times New Roman" w:hAnsi="Times New Roman" w:cs="Times New Roman" w:hint="default"/>
      <w:strike w:val="0"/>
      <w:dstrike w:val="0"/>
      <w:sz w:val="14"/>
      <w:u w:val="none"/>
      <w:effect w:val="none"/>
    </w:rPr>
  </w:style>
  <w:style w:type="character" w:customStyle="1" w:styleId="F8-UnderlineBold">
    <w:name w:val="F8 - Underline/Bold"/>
    <w:rsid w:val="00141D65"/>
    <w:rPr>
      <w:rFonts w:ascii="Times New Roman" w:hAnsi="Times New Roman" w:cs="Times New Roman" w:hint="default"/>
      <w:b/>
      <w:bCs w:val="0"/>
      <w:sz w:val="20"/>
      <w:u w:val="single"/>
    </w:rPr>
  </w:style>
  <w:style w:type="character" w:customStyle="1" w:styleId="F7-SmallFont">
    <w:name w:val="F7 - Small Font"/>
    <w:rsid w:val="00141D65"/>
    <w:rPr>
      <w:rFonts w:ascii="Times New Roman" w:hAnsi="Times New Roman" w:cs="Times New Roman" w:hint="default"/>
      <w:sz w:val="14"/>
    </w:rPr>
  </w:style>
  <w:style w:type="character" w:customStyle="1" w:styleId="Brief-Bold">
    <w:name w:val="Brief - Bold"/>
    <w:rsid w:val="00141D65"/>
    <w:rPr>
      <w:rFonts w:ascii="Times New Roman" w:hAnsi="Times New Roman" w:cs="Times New Roman" w:hint="default"/>
      <w:b/>
      <w:bCs w:val="0"/>
    </w:rPr>
  </w:style>
  <w:style w:type="character" w:customStyle="1" w:styleId="Card-Underline">
    <w:name w:val="Card - Underline"/>
    <w:rsid w:val="00141D65"/>
    <w:rPr>
      <w:rFonts w:ascii="Times New Roman" w:hAnsi="Times New Roman" w:cs="Times New Roman" w:hint="default"/>
      <w:u w:val="single"/>
    </w:rPr>
  </w:style>
  <w:style w:type="character" w:customStyle="1" w:styleId="beriefunderline">
    <w:name w:val="berief = underline"/>
    <w:rsid w:val="00141D65"/>
    <w:rPr>
      <w:rFonts w:ascii="Times New Roman" w:eastAsia="Times New Roman" w:hAnsi="Times New Roman" w:cs="Times New Roman" w:hint="default"/>
      <w:sz w:val="20"/>
      <w:u w:val="single"/>
    </w:rPr>
  </w:style>
  <w:style w:type="character" w:customStyle="1" w:styleId="BoldText10pt">
    <w:name w:val="Bold Text 10 pt"/>
    <w:rsid w:val="00141D6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41D65"/>
    <w:rPr>
      <w:i/>
      <w:iCs w:val="0"/>
    </w:rPr>
  </w:style>
  <w:style w:type="character" w:customStyle="1" w:styleId="eoeaheader">
    <w:name w:val="eoea_header"/>
    <w:basedOn w:val="DefaultParagraphFont"/>
    <w:rsid w:val="00141D65"/>
  </w:style>
  <w:style w:type="character" w:customStyle="1" w:styleId="SC4208902">
    <w:name w:val="SC.4.208902"/>
    <w:rsid w:val="00141D65"/>
    <w:rPr>
      <w:rFonts w:ascii="Century" w:hAnsi="Century" w:cs="Century" w:hint="default"/>
      <w:color w:val="000000"/>
      <w:sz w:val="22"/>
      <w:szCs w:val="22"/>
    </w:rPr>
  </w:style>
  <w:style w:type="character" w:customStyle="1" w:styleId="SC4208915">
    <w:name w:val="SC.4.208915"/>
    <w:rsid w:val="00141D65"/>
    <w:rPr>
      <w:rFonts w:ascii="Century" w:hAnsi="Century" w:cs="Century" w:hint="default"/>
      <w:color w:val="000000"/>
      <w:sz w:val="13"/>
      <w:szCs w:val="13"/>
    </w:rPr>
  </w:style>
  <w:style w:type="character" w:customStyle="1" w:styleId="SC273764">
    <w:name w:val="SC.2.73764"/>
    <w:rsid w:val="00141D65"/>
    <w:rPr>
      <w:rFonts w:ascii="Century" w:hAnsi="Century" w:cs="Century" w:hint="default"/>
      <w:color w:val="000000"/>
      <w:sz w:val="72"/>
      <w:szCs w:val="72"/>
    </w:rPr>
  </w:style>
  <w:style w:type="character" w:customStyle="1" w:styleId="SC273779">
    <w:name w:val="SC.2.73779"/>
    <w:rsid w:val="00141D65"/>
    <w:rPr>
      <w:rFonts w:ascii="Century" w:hAnsi="Century" w:cs="Century" w:hint="default"/>
      <w:color w:val="000000"/>
      <w:sz w:val="40"/>
      <w:szCs w:val="40"/>
    </w:rPr>
  </w:style>
  <w:style w:type="character" w:customStyle="1" w:styleId="SC273763">
    <w:name w:val="SC.2.73763"/>
    <w:rsid w:val="00141D65"/>
    <w:rPr>
      <w:rFonts w:ascii="Century" w:hAnsi="Century" w:cs="Century" w:hint="default"/>
      <w:b/>
      <w:bCs/>
      <w:color w:val="000000"/>
    </w:rPr>
  </w:style>
  <w:style w:type="character" w:customStyle="1" w:styleId="SC4208910">
    <w:name w:val="SC.4.208910"/>
    <w:rsid w:val="00141D65"/>
    <w:rPr>
      <w:rFonts w:ascii="Century" w:hAnsi="Century" w:cs="Century" w:hint="default"/>
      <w:color w:val="000000"/>
      <w:sz w:val="28"/>
      <w:szCs w:val="28"/>
    </w:rPr>
  </w:style>
  <w:style w:type="character" w:customStyle="1" w:styleId="SC4208911">
    <w:name w:val="SC.4.208911"/>
    <w:rsid w:val="00141D65"/>
    <w:rPr>
      <w:rFonts w:ascii="Century" w:hAnsi="Century" w:cs="Century" w:hint="default"/>
      <w:color w:val="000000"/>
    </w:rPr>
  </w:style>
  <w:style w:type="character" w:customStyle="1" w:styleId="articlesubtitle">
    <w:name w:val="article_sub_title"/>
    <w:basedOn w:val="DefaultParagraphFont"/>
    <w:rsid w:val="00141D65"/>
  </w:style>
  <w:style w:type="character" w:customStyle="1" w:styleId="newsdate2">
    <w:name w:val="news_date2"/>
    <w:basedOn w:val="DefaultParagraphFont"/>
    <w:rsid w:val="00141D65"/>
  </w:style>
  <w:style w:type="character" w:customStyle="1" w:styleId="readarticleheader">
    <w:name w:val="readarticleheader"/>
    <w:basedOn w:val="DefaultParagraphFont"/>
    <w:rsid w:val="00141D65"/>
  </w:style>
  <w:style w:type="character" w:customStyle="1" w:styleId="UnderlineChar20">
    <w:name w:val="Underline Char2"/>
    <w:rsid w:val="00141D65"/>
    <w:rPr>
      <w:rFonts w:ascii="Trebuchet MS" w:hAnsi="Trebuchet MS" w:hint="default"/>
      <w:u w:val="thick"/>
      <w:lang w:val="en-US" w:eastAsia="zh-CN" w:bidi="ar-SA"/>
    </w:rPr>
  </w:style>
  <w:style w:type="character" w:customStyle="1" w:styleId="BoldUnderliningChar">
    <w:name w:val="Bold Underlining Char"/>
    <w:rsid w:val="00141D65"/>
    <w:rPr>
      <w:rFonts w:ascii="Arial Narrow" w:eastAsia="Times New Roman" w:hAnsi="Arial Narrow" w:hint="default"/>
      <w:b/>
      <w:bCs w:val="0"/>
      <w:szCs w:val="24"/>
      <w:u w:val="single"/>
      <w:lang w:val="en-GB" w:eastAsia="en-US" w:bidi="ar-SA"/>
    </w:rPr>
  </w:style>
  <w:style w:type="character" w:customStyle="1" w:styleId="medium-normal1">
    <w:name w:val="medium-normal1"/>
    <w:rsid w:val="00141D65"/>
    <w:rPr>
      <w:rFonts w:ascii="Arial" w:hAnsi="Arial" w:cs="Arial" w:hint="default"/>
      <w:b w:val="0"/>
      <w:bCs w:val="0"/>
      <w:i w:val="0"/>
      <w:iCs w:val="0"/>
      <w:sz w:val="20"/>
      <w:szCs w:val="20"/>
    </w:rPr>
  </w:style>
  <w:style w:type="character" w:customStyle="1" w:styleId="UnderlinedCardChar0">
    <w:name w:val="Underlined Card Char"/>
    <w:rsid w:val="00141D65"/>
    <w:rPr>
      <w:rFonts w:ascii="Palatino Linotype" w:hAnsi="Palatino Linotype" w:hint="default"/>
      <w:u w:val="single"/>
      <w:lang w:val="en-US" w:eastAsia="en-US" w:bidi="ar-SA"/>
    </w:rPr>
  </w:style>
  <w:style w:type="character" w:customStyle="1" w:styleId="char">
    <w:name w:val="char"/>
    <w:basedOn w:val="DefaultParagraphFont"/>
    <w:rsid w:val="00141D65"/>
  </w:style>
  <w:style w:type="character" w:customStyle="1" w:styleId="UnderlineCharCharCharCharCharChar">
    <w:name w:val="Underline Char Char Char Char Char Char"/>
    <w:rsid w:val="00141D65"/>
    <w:rPr>
      <w:rFonts w:ascii="Arial Narrow" w:hAnsi="Arial Narrow" w:hint="default"/>
      <w:szCs w:val="24"/>
      <w:u w:val="single"/>
      <w:lang w:val="en-US" w:eastAsia="en-US" w:bidi="ar-SA"/>
    </w:rPr>
  </w:style>
  <w:style w:type="character" w:customStyle="1" w:styleId="klink">
    <w:name w:val="klink"/>
    <w:basedOn w:val="DefaultParagraphFont"/>
    <w:rsid w:val="00141D65"/>
  </w:style>
  <w:style w:type="character" w:customStyle="1" w:styleId="date10">
    <w:name w:val="date1"/>
    <w:basedOn w:val="DefaultParagraphFont"/>
    <w:rsid w:val="00141D65"/>
  </w:style>
  <w:style w:type="character" w:customStyle="1" w:styleId="bolding1">
    <w:name w:val="bolding1"/>
    <w:rsid w:val="00141D65"/>
    <w:rPr>
      <w:b/>
      <w:bCs/>
    </w:rPr>
  </w:style>
  <w:style w:type="character" w:customStyle="1" w:styleId="bookoptions1">
    <w:name w:val="book_options1"/>
    <w:rsid w:val="00141D65"/>
    <w:rPr>
      <w:b/>
      <w:bCs/>
      <w:color w:val="333366"/>
    </w:rPr>
  </w:style>
  <w:style w:type="character" w:customStyle="1" w:styleId="descriptionblock">
    <w:name w:val="description block"/>
    <w:basedOn w:val="DefaultParagraphFont"/>
    <w:rsid w:val="00141D65"/>
  </w:style>
  <w:style w:type="character" w:customStyle="1" w:styleId="detailsboxblock">
    <w:name w:val="detailsbox block"/>
    <w:basedOn w:val="DefaultParagraphFont"/>
    <w:rsid w:val="00141D65"/>
  </w:style>
  <w:style w:type="character" w:customStyle="1" w:styleId="Char3">
    <w:name w:val="Char3"/>
    <w:rsid w:val="00141D65"/>
    <w:rPr>
      <w:rFonts w:ascii="Arial" w:hAnsi="Arial" w:cs="Arial" w:hint="default"/>
      <w:bCs/>
      <w:u w:val="thick"/>
      <w:lang w:val="en-US" w:eastAsia="en-US" w:bidi="ar-SA"/>
    </w:rPr>
  </w:style>
  <w:style w:type="character" w:customStyle="1" w:styleId="texto11">
    <w:name w:val="texto11"/>
    <w:rsid w:val="00141D65"/>
    <w:rPr>
      <w:rFonts w:ascii="Arial" w:hAnsi="Arial" w:cs="Arial" w:hint="default"/>
      <w:b w:val="0"/>
      <w:bCs w:val="0"/>
      <w:i w:val="0"/>
      <w:iCs w:val="0"/>
      <w:caps w:val="0"/>
      <w:color w:val="000000"/>
      <w:sz w:val="26"/>
      <w:szCs w:val="26"/>
    </w:rPr>
  </w:style>
  <w:style w:type="character" w:customStyle="1" w:styleId="CardTagChar">
    <w:name w:val="Card Tag Char"/>
    <w:rsid w:val="00141D65"/>
    <w:rPr>
      <w:rFonts w:ascii="Arial Narrow" w:hAnsi="Arial Narrow" w:hint="default"/>
      <w:b/>
      <w:bCs w:val="0"/>
      <w:sz w:val="24"/>
      <w:szCs w:val="24"/>
      <w:lang w:val="en-US" w:eastAsia="en-US" w:bidi="ar-SA"/>
    </w:rPr>
  </w:style>
  <w:style w:type="character" w:customStyle="1" w:styleId="DebateCiteCharCharChar">
    <w:name w:val="Debate Cite Char Char Char"/>
    <w:rsid w:val="00141D65"/>
    <w:rPr>
      <w:b/>
      <w:bCs w:val="0"/>
      <w:sz w:val="32"/>
      <w:szCs w:val="32"/>
      <w:lang w:val="en-US" w:eastAsia="en-US" w:bidi="ar-SA"/>
    </w:rPr>
  </w:style>
  <w:style w:type="character" w:customStyle="1" w:styleId="TagChar3">
    <w:name w:val="Tag Char3"/>
    <w:rsid w:val="00141D65"/>
    <w:rPr>
      <w:rFonts w:ascii="Palatino Linotype" w:hAnsi="Palatino Linotype" w:hint="default"/>
      <w:b/>
      <w:bCs w:val="0"/>
      <w:sz w:val="24"/>
      <w:szCs w:val="24"/>
      <w:lang w:val="en-US" w:eastAsia="en-US" w:bidi="ar-SA"/>
    </w:rPr>
  </w:style>
  <w:style w:type="character" w:customStyle="1" w:styleId="TagandCiteChar">
    <w:name w:val="Tag and Cite Char"/>
    <w:rsid w:val="00141D65"/>
    <w:rPr>
      <w:color w:val="333333"/>
      <w:sz w:val="22"/>
      <w:szCs w:val="22"/>
      <w:lang w:val="en-US" w:eastAsia="en-US" w:bidi="ar-SA"/>
    </w:rPr>
  </w:style>
  <w:style w:type="character" w:customStyle="1" w:styleId="Style10ptBold">
    <w:name w:val="Style 10 pt Bold"/>
    <w:rsid w:val="00141D65"/>
    <w:rPr>
      <w:b/>
      <w:bCs/>
      <w:sz w:val="20"/>
    </w:rPr>
  </w:style>
  <w:style w:type="character" w:customStyle="1" w:styleId="text9">
    <w:name w:val="text9"/>
    <w:basedOn w:val="DefaultParagraphFont"/>
    <w:rsid w:val="00141D65"/>
  </w:style>
  <w:style w:type="character" w:customStyle="1" w:styleId="text21">
    <w:name w:val="text21"/>
    <w:basedOn w:val="DefaultParagraphFont"/>
    <w:rsid w:val="00141D65"/>
  </w:style>
  <w:style w:type="character" w:customStyle="1" w:styleId="text19">
    <w:name w:val="text19"/>
    <w:basedOn w:val="DefaultParagraphFont"/>
    <w:rsid w:val="00141D65"/>
  </w:style>
  <w:style w:type="character" w:customStyle="1" w:styleId="term2">
    <w:name w:val="term2"/>
    <w:rsid w:val="00141D65"/>
    <w:rPr>
      <w:b/>
      <w:bCs/>
    </w:rPr>
  </w:style>
  <w:style w:type="character" w:customStyle="1" w:styleId="pmterms12">
    <w:name w:val="pmterms12"/>
    <w:rsid w:val="00141D65"/>
    <w:rPr>
      <w:b/>
      <w:bCs/>
      <w:i w:val="0"/>
      <w:iCs w:val="0"/>
      <w:color w:val="000000"/>
    </w:rPr>
  </w:style>
  <w:style w:type="character" w:customStyle="1" w:styleId="ToReadChar">
    <w:name w:val="To Read Char"/>
    <w:rsid w:val="00141D65"/>
    <w:rPr>
      <w:rFonts w:ascii="Verdana" w:hAnsi="Verdana" w:hint="default"/>
      <w:b/>
      <w:bCs w:val="0"/>
      <w:szCs w:val="24"/>
      <w:u w:val="single"/>
      <w:lang w:val="en-US" w:eastAsia="en-US" w:bidi="ar-SA"/>
    </w:rPr>
  </w:style>
  <w:style w:type="character" w:customStyle="1" w:styleId="ToReadCharChar">
    <w:name w:val="To Read Char Char"/>
    <w:rsid w:val="00141D65"/>
    <w:rPr>
      <w:rFonts w:ascii="Verdana" w:hAnsi="Verdana" w:hint="default"/>
      <w:b/>
      <w:bCs w:val="0"/>
      <w:szCs w:val="24"/>
      <w:u w:val="single"/>
      <w:lang w:val="en-US" w:eastAsia="en-US" w:bidi="ar-SA"/>
    </w:rPr>
  </w:style>
  <w:style w:type="character" w:customStyle="1" w:styleId="bio">
    <w:name w:val="bio"/>
    <w:basedOn w:val="DefaultParagraphFont"/>
    <w:rsid w:val="00141D65"/>
  </w:style>
  <w:style w:type="character" w:customStyle="1" w:styleId="storytextstyle">
    <w:name w:val="storytextstyle"/>
    <w:basedOn w:val="DefaultParagraphFont"/>
    <w:rsid w:val="00141D65"/>
  </w:style>
  <w:style w:type="character" w:customStyle="1" w:styleId="cardunderlinedCharChar">
    <w:name w:val="card underlined Char Char"/>
    <w:rsid w:val="00141D65"/>
    <w:rPr>
      <w:rFonts w:ascii="Arial" w:hAnsi="Arial" w:cs="Arial" w:hint="default"/>
      <w:sz w:val="22"/>
      <w:szCs w:val="24"/>
      <w:u w:val="single"/>
      <w:lang w:val="en-US" w:eastAsia="en-US" w:bidi="ar-SA"/>
    </w:rPr>
  </w:style>
  <w:style w:type="character" w:customStyle="1" w:styleId="Style2Char0">
    <w:name w:val="Style2 Char"/>
    <w:rsid w:val="00141D65"/>
    <w:rPr>
      <w:rFonts w:ascii="Book Antiqua" w:hAnsi="Book Antiqua" w:hint="default"/>
      <w:u w:val="thick"/>
      <w:lang w:val="en-US" w:eastAsia="en-US" w:bidi="ar-SA"/>
    </w:rPr>
  </w:style>
  <w:style w:type="character" w:customStyle="1" w:styleId="Style2Char1">
    <w:name w:val="Style2 Char1"/>
    <w:rsid w:val="00141D65"/>
    <w:rPr>
      <w:rFonts w:ascii="Book Antiqua" w:hAnsi="Book Antiqua" w:hint="default"/>
      <w:szCs w:val="24"/>
      <w:u w:val="thick"/>
      <w:lang w:val="en-US" w:eastAsia="en-US" w:bidi="ar-SA"/>
    </w:rPr>
  </w:style>
  <w:style w:type="character" w:customStyle="1" w:styleId="articlehead21">
    <w:name w:val="articlehead21"/>
    <w:rsid w:val="00141D65"/>
    <w:rPr>
      <w:rFonts w:ascii="Arial" w:hAnsi="Arial" w:cs="Arial" w:hint="default"/>
      <w:b/>
      <w:bCs/>
      <w:color w:val="660000"/>
      <w:sz w:val="20"/>
      <w:szCs w:val="20"/>
    </w:rPr>
  </w:style>
  <w:style w:type="character" w:customStyle="1" w:styleId="TagCiteChar1">
    <w:name w:val="Tag/Cite Char1"/>
    <w:rsid w:val="00141D65"/>
    <w:rPr>
      <w:b/>
      <w:bCs w:val="0"/>
      <w:lang w:val="en-US" w:eastAsia="en-US" w:bidi="ar-SA"/>
    </w:rPr>
  </w:style>
  <w:style w:type="character" w:customStyle="1" w:styleId="goohl2">
    <w:name w:val="goohl2"/>
    <w:basedOn w:val="DefaultParagraphFont"/>
    <w:rsid w:val="00141D65"/>
  </w:style>
  <w:style w:type="character" w:customStyle="1" w:styleId="CardCharChar0">
    <w:name w:val="Card Char Char"/>
    <w:rsid w:val="00141D65"/>
    <w:rPr>
      <w:lang w:val="en-US" w:eastAsia="en-US" w:bidi="ar-SA"/>
    </w:rPr>
  </w:style>
  <w:style w:type="character" w:customStyle="1" w:styleId="BriefTitle1Char">
    <w:name w:val="Brief Title 1 Char"/>
    <w:rsid w:val="00141D65"/>
    <w:rPr>
      <w:b/>
      <w:bCs w:val="0"/>
      <w:u w:val="single"/>
      <w:lang w:val="en-US" w:eastAsia="en-US" w:bidi="ar-SA"/>
    </w:rPr>
  </w:style>
  <w:style w:type="character" w:customStyle="1" w:styleId="TagCiteCharChar">
    <w:name w:val="Tag/Cite Char Char"/>
    <w:rsid w:val="00141D65"/>
    <w:rPr>
      <w:b/>
      <w:bCs w:val="0"/>
      <w:lang w:val="en-US" w:eastAsia="en-US" w:bidi="ar-SA"/>
    </w:rPr>
  </w:style>
  <w:style w:type="character" w:customStyle="1" w:styleId="btx">
    <w:name w:val="btx"/>
    <w:basedOn w:val="DefaultParagraphFont"/>
    <w:rsid w:val="00141D65"/>
  </w:style>
  <w:style w:type="character" w:customStyle="1" w:styleId="CardChar1">
    <w:name w:val="Card Char1"/>
    <w:rsid w:val="00141D65"/>
    <w:rPr>
      <w:lang w:val="en-US" w:eastAsia="en-US" w:bidi="ar-SA"/>
    </w:rPr>
  </w:style>
  <w:style w:type="character" w:customStyle="1" w:styleId="prodgeneral1">
    <w:name w:val="prodgeneral1"/>
    <w:rsid w:val="00141D65"/>
    <w:rPr>
      <w:rFonts w:ascii="Verdana" w:hAnsi="Verdana" w:hint="default"/>
      <w:b w:val="0"/>
      <w:bCs w:val="0"/>
      <w:caps w:val="0"/>
      <w:color w:val="000000"/>
      <w:spacing w:val="0"/>
      <w:sz w:val="16"/>
      <w:szCs w:val="16"/>
    </w:rPr>
  </w:style>
  <w:style w:type="character" w:customStyle="1" w:styleId="summary1">
    <w:name w:val="summary1"/>
    <w:rsid w:val="00141D65"/>
    <w:rPr>
      <w:rFonts w:ascii="Arial" w:hAnsi="Arial" w:cs="Arial" w:hint="default"/>
      <w:sz w:val="18"/>
      <w:szCs w:val="18"/>
    </w:rPr>
  </w:style>
  <w:style w:type="character" w:customStyle="1" w:styleId="text3">
    <w:name w:val="text3"/>
    <w:basedOn w:val="DefaultParagraphFont"/>
    <w:rsid w:val="00141D65"/>
  </w:style>
  <w:style w:type="character" w:customStyle="1" w:styleId="cardtextsmallChar">
    <w:name w:val="card text small Char"/>
    <w:rsid w:val="00141D65"/>
    <w:rPr>
      <w:rFonts w:ascii="Arial Narrow" w:hAnsi="Arial Narrow" w:hint="default"/>
      <w:sz w:val="16"/>
      <w:szCs w:val="24"/>
      <w:lang w:val="en-US" w:eastAsia="en-US" w:bidi="ar-SA"/>
    </w:rPr>
  </w:style>
  <w:style w:type="character" w:customStyle="1" w:styleId="countrytitle1">
    <w:name w:val="countrytitle1"/>
    <w:rsid w:val="00141D65"/>
    <w:rPr>
      <w:rFonts w:ascii="Verdana" w:hAnsi="Verdana" w:hint="default"/>
      <w:b/>
      <w:bCs/>
      <w:color w:val="293643"/>
      <w:sz w:val="24"/>
      <w:szCs w:val="24"/>
    </w:rPr>
  </w:style>
  <w:style w:type="character" w:customStyle="1" w:styleId="storyheader1">
    <w:name w:val="storyheader1"/>
    <w:rsid w:val="00141D65"/>
    <w:rPr>
      <w:rFonts w:ascii="Verdana" w:hAnsi="Verdana" w:hint="default"/>
      <w:b/>
      <w:bCs/>
      <w:color w:val="000000"/>
      <w:sz w:val="21"/>
      <w:szCs w:val="21"/>
    </w:rPr>
  </w:style>
  <w:style w:type="character" w:customStyle="1" w:styleId="cardunderlinedChar0">
    <w:name w:val="card underlined Char"/>
    <w:rsid w:val="00141D65"/>
    <w:rPr>
      <w:rFonts w:ascii="Arial" w:hAnsi="Arial" w:cs="Arial" w:hint="default"/>
      <w:sz w:val="22"/>
      <w:szCs w:val="24"/>
      <w:u w:val="single"/>
      <w:lang w:val="en-US" w:eastAsia="en-US" w:bidi="ar-SA"/>
    </w:rPr>
  </w:style>
  <w:style w:type="character" w:customStyle="1" w:styleId="article1">
    <w:name w:val="article1"/>
    <w:rsid w:val="00141D65"/>
    <w:rPr>
      <w:rFonts w:ascii="Verdana" w:hAnsi="Verdana" w:hint="default"/>
      <w:color w:val="333333"/>
      <w:sz w:val="16"/>
      <w:szCs w:val="16"/>
    </w:rPr>
  </w:style>
  <w:style w:type="character" w:customStyle="1" w:styleId="story-posted-date1">
    <w:name w:val="story-posted-date1"/>
    <w:rsid w:val="00141D6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41D6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41D65"/>
  </w:style>
  <w:style w:type="character" w:customStyle="1" w:styleId="textmedium">
    <w:name w:val="textmedium"/>
    <w:basedOn w:val="DefaultParagraphFont"/>
    <w:rsid w:val="00141D65"/>
  </w:style>
  <w:style w:type="character" w:customStyle="1" w:styleId="citation1">
    <w:name w:val="citation1"/>
    <w:rsid w:val="00141D65"/>
    <w:rPr>
      <w:rFonts w:ascii="Verdana" w:hAnsi="Verdana" w:hint="default"/>
      <w:sz w:val="17"/>
      <w:szCs w:val="17"/>
    </w:rPr>
  </w:style>
  <w:style w:type="character" w:customStyle="1" w:styleId="hithighlite">
    <w:name w:val="hithighlite"/>
    <w:basedOn w:val="DefaultParagraphFont"/>
    <w:rsid w:val="00141D65"/>
  </w:style>
  <w:style w:type="character" w:customStyle="1" w:styleId="articlecontent">
    <w:name w:val="articlecontent"/>
    <w:basedOn w:val="DefaultParagraphFont"/>
    <w:rsid w:val="00141D65"/>
  </w:style>
  <w:style w:type="character" w:customStyle="1" w:styleId="fource1">
    <w:name w:val="fource1"/>
    <w:rsid w:val="00141D65"/>
    <w:rPr>
      <w:sz w:val="34"/>
      <w:szCs w:val="34"/>
    </w:rPr>
  </w:style>
  <w:style w:type="character" w:customStyle="1" w:styleId="LanguageStrikeChar">
    <w:name w:val="Language Strike Char"/>
    <w:rsid w:val="00141D65"/>
    <w:rPr>
      <w:rFonts w:ascii="Arial Narrow" w:hAnsi="Arial Narrow" w:hint="default"/>
      <w:strike/>
      <w:szCs w:val="24"/>
      <w:lang w:val="en-US" w:eastAsia="en-US" w:bidi="ar-SA"/>
    </w:rPr>
  </w:style>
  <w:style w:type="character" w:customStyle="1" w:styleId="normal11">
    <w:name w:val="normal1"/>
    <w:basedOn w:val="DefaultParagraphFont"/>
    <w:rsid w:val="00141D65"/>
  </w:style>
  <w:style w:type="character" w:customStyle="1" w:styleId="ds">
    <w:name w:val="ds"/>
    <w:basedOn w:val="DefaultParagraphFont"/>
    <w:rsid w:val="00141D65"/>
  </w:style>
  <w:style w:type="character" w:customStyle="1" w:styleId="UnderliningChar1">
    <w:name w:val="Underlining Char1"/>
    <w:rsid w:val="00141D65"/>
    <w:rPr>
      <w:rFonts w:ascii="Arial Narrow" w:hAnsi="Arial Narrow" w:hint="default"/>
      <w:szCs w:val="24"/>
      <w:u w:val="single"/>
      <w:lang w:val="en-US" w:eastAsia="en-US" w:bidi="ar-SA"/>
    </w:rPr>
  </w:style>
  <w:style w:type="character" w:customStyle="1" w:styleId="UnderliningChar2">
    <w:name w:val="Underlining Char2"/>
    <w:rsid w:val="00141D65"/>
    <w:rPr>
      <w:rFonts w:ascii="Arial Narrow" w:hAnsi="Arial Narrow" w:hint="default"/>
      <w:szCs w:val="24"/>
      <w:u w:val="single"/>
      <w:lang w:val="en-US" w:eastAsia="en-US" w:bidi="ar-SA"/>
    </w:rPr>
  </w:style>
  <w:style w:type="character" w:customStyle="1" w:styleId="MicroTextChar1">
    <w:name w:val="MicroText Char1"/>
    <w:rsid w:val="00141D65"/>
    <w:rPr>
      <w:rFonts w:ascii="Arial Narrow" w:hAnsi="Arial Narrow" w:hint="default"/>
      <w:sz w:val="12"/>
      <w:szCs w:val="24"/>
      <w:lang w:val="en-US" w:eastAsia="en-US" w:bidi="ar-SA"/>
    </w:rPr>
  </w:style>
  <w:style w:type="character" w:customStyle="1" w:styleId="DefaultPara">
    <w:name w:val="Default Para"/>
    <w:rsid w:val="00141D65"/>
    <w:rPr>
      <w:sz w:val="20"/>
    </w:rPr>
  </w:style>
  <w:style w:type="character" w:customStyle="1" w:styleId="SYSHYPERTEXT">
    <w:name w:val="SYS_HYPERTEXT"/>
    <w:rsid w:val="00141D65"/>
    <w:rPr>
      <w:color w:val="0000FF"/>
      <w:u w:val="single"/>
    </w:rPr>
  </w:style>
  <w:style w:type="character" w:customStyle="1" w:styleId="Hyperlink1">
    <w:name w:val="Hyperlink1"/>
    <w:rsid w:val="00141D6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41D6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41D65"/>
    <w:rPr>
      <w:rFonts w:ascii="Arial Narrow" w:hAnsi="Arial Narrow" w:hint="default"/>
      <w:noProof w:val="0"/>
      <w:szCs w:val="24"/>
      <w:u w:val="single"/>
      <w:lang w:val="en-US" w:eastAsia="en-US" w:bidi="ar-SA"/>
    </w:rPr>
  </w:style>
  <w:style w:type="character" w:customStyle="1" w:styleId="BlockHeading1Char">
    <w:name w:val="Block Heading 1 Char"/>
    <w:rsid w:val="00141D6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41D65"/>
    <w:rPr>
      <w:b/>
      <w:bCs w:val="0"/>
      <w:sz w:val="24"/>
      <w:szCs w:val="24"/>
      <w:u w:val="single"/>
      <w:lang w:val="en-US" w:eastAsia="en-US" w:bidi="ar-SA"/>
    </w:rPr>
  </w:style>
  <w:style w:type="character" w:customStyle="1" w:styleId="StyleTagTimesNewRomanChar">
    <w:name w:val="Style Tag + Times New Roman Char"/>
    <w:rsid w:val="00141D6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41D65"/>
    <w:rPr>
      <w:rFonts w:ascii="Arial Narrow" w:hAnsi="Arial Narrow" w:cs="Arial" w:hint="default"/>
      <w:b/>
      <w:bCs/>
      <w:iCs/>
      <w:sz w:val="24"/>
      <w:szCs w:val="28"/>
      <w:lang w:val="en-US" w:eastAsia="en-US" w:bidi="ar-SA"/>
    </w:rPr>
  </w:style>
  <w:style w:type="character" w:customStyle="1" w:styleId="UnderliningCharChar">
    <w:name w:val="Underlining Char Char"/>
    <w:rsid w:val="00141D65"/>
    <w:rPr>
      <w:rFonts w:ascii="Arial Narrow" w:hAnsi="Arial Narrow" w:hint="default"/>
      <w:szCs w:val="24"/>
      <w:u w:val="single"/>
      <w:lang w:val="en-US" w:eastAsia="en-US" w:bidi="ar-SA"/>
    </w:rPr>
  </w:style>
  <w:style w:type="character" w:customStyle="1" w:styleId="StyleArialNarrow12ptBold">
    <w:name w:val="Style Arial Narrow 12 pt Bold"/>
    <w:rsid w:val="00141D65"/>
    <w:rPr>
      <w:rFonts w:ascii="Arial Narrow" w:hAnsi="Arial Narrow" w:hint="default"/>
      <w:b/>
      <w:bCs/>
      <w:sz w:val="24"/>
    </w:rPr>
  </w:style>
  <w:style w:type="character" w:customStyle="1" w:styleId="Style1CharChar">
    <w:name w:val="Style1 Char Char"/>
    <w:rsid w:val="00141D6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41D6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41D65"/>
    <w:rPr>
      <w:noProof w:val="0"/>
      <w:u w:val="single"/>
      <w:lang w:val="en-US" w:eastAsia="en-US" w:bidi="ar-SA"/>
    </w:rPr>
  </w:style>
  <w:style w:type="character" w:customStyle="1" w:styleId="UnderlinedCharChar1">
    <w:name w:val="Underlined Char Char1"/>
    <w:rsid w:val="00141D65"/>
    <w:rPr>
      <w:rFonts w:ascii="Bell MT" w:eastAsia="Times New Roman" w:hAnsi="Bell MT" w:hint="default"/>
      <w:bCs/>
      <w:iCs/>
      <w:sz w:val="22"/>
      <w:u w:val="single"/>
    </w:rPr>
  </w:style>
  <w:style w:type="character" w:customStyle="1" w:styleId="Heading2CharChar2">
    <w:name w:val="Heading 2 Char Char2"/>
    <w:rsid w:val="00141D65"/>
    <w:rPr>
      <w:rFonts w:ascii="Arial" w:hAnsi="Arial" w:cs="Arial" w:hint="default"/>
      <w:b/>
      <w:bCs/>
      <w:iCs/>
      <w:sz w:val="22"/>
      <w:szCs w:val="28"/>
      <w:lang w:val="en-US" w:eastAsia="en-US" w:bidi="ar-SA"/>
    </w:rPr>
  </w:style>
  <w:style w:type="character" w:customStyle="1" w:styleId="doctitle">
    <w:name w:val="doctitle"/>
    <w:rsid w:val="00141D65"/>
  </w:style>
  <w:style w:type="character" w:customStyle="1" w:styleId="cardtext-underlined0">
    <w:name w:val="card text- underlined"/>
    <w:rsid w:val="00141D65"/>
    <w:rPr>
      <w:rFonts w:ascii="Garamond" w:hAnsi="Garamond" w:hint="default"/>
      <w:u w:val="single"/>
    </w:rPr>
  </w:style>
  <w:style w:type="character" w:customStyle="1" w:styleId="BodyText1">
    <w:name w:val="Body Text1"/>
    <w:basedOn w:val="DefaultParagraphFont"/>
    <w:rsid w:val="00141D6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41D65"/>
  </w:style>
  <w:style w:type="character" w:customStyle="1" w:styleId="BriefTitleChar">
    <w:name w:val="Brief Title Char"/>
    <w:basedOn w:val="DefaultParagraphFont"/>
    <w:rsid w:val="00141D65"/>
    <w:rPr>
      <w:b/>
      <w:bCs w:val="0"/>
      <w:sz w:val="24"/>
      <w:szCs w:val="24"/>
      <w:u w:val="single"/>
      <w:lang w:val="en-US" w:eastAsia="en-US" w:bidi="ar-SA"/>
    </w:rPr>
  </w:style>
  <w:style w:type="character" w:customStyle="1" w:styleId="BriefTitle2Char">
    <w:name w:val="Brief Title 2 Char"/>
    <w:basedOn w:val="BriefTitleChar"/>
    <w:rsid w:val="00141D6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41D6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41D65"/>
    <w:rPr>
      <w:rFonts w:ascii="Georgia" w:hAnsi="Georgia" w:hint="default"/>
      <w:b/>
      <w:bCs w:val="0"/>
      <w:sz w:val="24"/>
    </w:rPr>
  </w:style>
  <w:style w:type="character" w:customStyle="1" w:styleId="Emphasis20">
    <w:name w:val="Emphasis 2"/>
    <w:uiPriority w:val="1"/>
    <w:qFormat/>
    <w:rsid w:val="00141D6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41D65"/>
    <w:rPr>
      <w:rFonts w:ascii="AGaramond" w:hAnsi="AGaramond" w:cs="AGaramond" w:hint="default"/>
      <w:color w:val="211D1E"/>
      <w:sz w:val="14"/>
      <w:szCs w:val="14"/>
    </w:rPr>
  </w:style>
  <w:style w:type="character" w:customStyle="1" w:styleId="CharacterStyle2">
    <w:name w:val="Character Style 2"/>
    <w:uiPriority w:val="99"/>
    <w:rsid w:val="00141D65"/>
    <w:rPr>
      <w:sz w:val="20"/>
      <w:szCs w:val="20"/>
    </w:rPr>
  </w:style>
  <w:style w:type="character" w:customStyle="1" w:styleId="cross-head">
    <w:name w:val="cross-head"/>
    <w:rsid w:val="00141D65"/>
  </w:style>
  <w:style w:type="character" w:customStyle="1" w:styleId="dateline">
    <w:name w:val="dateline"/>
    <w:rsid w:val="00141D65"/>
  </w:style>
  <w:style w:type="character" w:customStyle="1" w:styleId="Subtitle1">
    <w:name w:val="Subtitle1"/>
    <w:rsid w:val="00141D65"/>
  </w:style>
  <w:style w:type="character" w:customStyle="1" w:styleId="metaorigin">
    <w:name w:val="meta_origin"/>
    <w:rsid w:val="00141D65"/>
  </w:style>
  <w:style w:type="character" w:customStyle="1" w:styleId="mandelbrotrefrag">
    <w:name w:val="mandelbrot_refrag"/>
    <w:rsid w:val="00141D65"/>
  </w:style>
  <w:style w:type="character" w:customStyle="1" w:styleId="eminfo">
    <w:name w:val="eminfo"/>
    <w:rsid w:val="00141D65"/>
  </w:style>
  <w:style w:type="character" w:customStyle="1" w:styleId="emhighlight">
    <w:name w:val="emhighlight"/>
    <w:rsid w:val="00141D65"/>
  </w:style>
  <w:style w:type="character" w:customStyle="1" w:styleId="name">
    <w:name w:val="name"/>
    <w:rsid w:val="00141D65"/>
  </w:style>
  <w:style w:type="character" w:customStyle="1" w:styleId="tkrname">
    <w:name w:val="tkrname"/>
    <w:rsid w:val="00141D65"/>
  </w:style>
  <w:style w:type="character" w:customStyle="1" w:styleId="tkrchange">
    <w:name w:val="tkrchange"/>
    <w:rsid w:val="00141D65"/>
  </w:style>
  <w:style w:type="character" w:customStyle="1" w:styleId="source-org">
    <w:name w:val="source-org"/>
    <w:rsid w:val="00141D65"/>
  </w:style>
  <w:style w:type="character" w:customStyle="1" w:styleId="updated">
    <w:name w:val="updated"/>
    <w:rsid w:val="00141D65"/>
  </w:style>
  <w:style w:type="character" w:customStyle="1" w:styleId="last">
    <w:name w:val="last"/>
    <w:rsid w:val="00141D65"/>
  </w:style>
  <w:style w:type="character" w:customStyle="1" w:styleId="Style11ptBoldUnderline1">
    <w:name w:val="Style 11 pt Bold Underline1"/>
    <w:rsid w:val="00141D65"/>
    <w:rPr>
      <w:b/>
      <w:bCs/>
      <w:sz w:val="20"/>
      <w:u w:val="single"/>
    </w:rPr>
  </w:style>
  <w:style w:type="character" w:customStyle="1" w:styleId="StyleStyleunderlineBold11pt">
    <w:name w:val="Style Style underline + Bold + 11 pt"/>
    <w:rsid w:val="00141D65"/>
    <w:rPr>
      <w:bCs/>
      <w:sz w:val="20"/>
      <w:u w:val="single"/>
    </w:rPr>
  </w:style>
  <w:style w:type="character" w:customStyle="1" w:styleId="StyleunderlineAsianTimesNewRomanBold">
    <w:name w:val="Style underline + (Asian) Times New Roman Bold"/>
    <w:rsid w:val="00141D6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41D65"/>
    <w:rPr>
      <w:b/>
      <w:bCs/>
      <w:sz w:val="20"/>
      <w:u w:val="single"/>
      <w:bdr w:val="single" w:sz="4" w:space="0" w:color="auto" w:frame="1"/>
    </w:rPr>
  </w:style>
  <w:style w:type="character" w:customStyle="1" w:styleId="A5">
    <w:name w:val="A5"/>
    <w:uiPriority w:val="99"/>
    <w:rsid w:val="00141D65"/>
    <w:rPr>
      <w:rFonts w:ascii="Times New Roman" w:hAnsi="Times New Roman" w:cs="Times New Roman" w:hint="default"/>
      <w:color w:val="000000"/>
      <w:sz w:val="13"/>
      <w:szCs w:val="13"/>
    </w:rPr>
  </w:style>
  <w:style w:type="character" w:customStyle="1" w:styleId="quotepeekbase">
    <w:name w:val="quotepeekbase"/>
    <w:rsid w:val="00141D65"/>
  </w:style>
  <w:style w:type="character" w:customStyle="1" w:styleId="cardChar10">
    <w:name w:val="card Char1"/>
    <w:rsid w:val="00141D65"/>
    <w:rPr>
      <w:rFonts w:ascii="Calibri" w:eastAsia="Calibri" w:hAnsi="Calibri" w:cs="Calibri" w:hint="default"/>
      <w:sz w:val="24"/>
      <w:szCs w:val="22"/>
      <w:lang w:val="x-none" w:eastAsia="x-none"/>
    </w:rPr>
  </w:style>
  <w:style w:type="character" w:customStyle="1" w:styleId="NormalCard">
    <w:name w:val="Normal Card"/>
    <w:uiPriority w:val="1"/>
    <w:qFormat/>
    <w:rsid w:val="00141D65"/>
    <w:rPr>
      <w:rFonts w:ascii="Times New Roman" w:hAnsi="Times New Roman" w:cs="Times New Roman" w:hint="default"/>
      <w:sz w:val="24"/>
    </w:rPr>
  </w:style>
  <w:style w:type="character" w:customStyle="1" w:styleId="HighlightedUnderline0">
    <w:name w:val="Highlighted Underline"/>
    <w:uiPriority w:val="1"/>
    <w:qFormat/>
    <w:rsid w:val="00141D6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41D65"/>
    <w:rPr>
      <w:rFonts w:ascii="Times New Roman" w:hAnsi="Times New Roman" w:cs="Times New Roman" w:hint="default"/>
      <w:sz w:val="16"/>
      <w:szCs w:val="16"/>
    </w:rPr>
  </w:style>
  <w:style w:type="character" w:customStyle="1" w:styleId="timebox">
    <w:name w:val="timebox"/>
    <w:rsid w:val="00141D65"/>
  </w:style>
  <w:style w:type="character" w:customStyle="1" w:styleId="Heading2Subtext">
    <w:name w:val="Heading 2 Subtext"/>
    <w:rsid w:val="00141D65"/>
    <w:rPr>
      <w:rFonts w:ascii="Times New Roman" w:hAnsi="Times New Roman" w:cs="Times New Roman" w:hint="default"/>
      <w:sz w:val="16"/>
    </w:rPr>
  </w:style>
  <w:style w:type="character" w:customStyle="1" w:styleId="-SmallText-">
    <w:name w:val="-Small Text-"/>
    <w:rsid w:val="00141D65"/>
    <w:rPr>
      <w:rFonts w:ascii="Garamond" w:hAnsi="Garamond" w:hint="default"/>
      <w:sz w:val="16"/>
    </w:rPr>
  </w:style>
  <w:style w:type="character" w:customStyle="1" w:styleId="label">
    <w:name w:val="label"/>
    <w:rsid w:val="00141D65"/>
  </w:style>
  <w:style w:type="character" w:customStyle="1" w:styleId="BoldUnderlineCharChar">
    <w:name w:val="BoldUnderline Char Char"/>
    <w:rsid w:val="00141D6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41D65"/>
  </w:style>
  <w:style w:type="character" w:customStyle="1" w:styleId="FontStyle477">
    <w:name w:val="Font Style477"/>
    <w:basedOn w:val="DefaultParagraphFont"/>
    <w:uiPriority w:val="99"/>
    <w:rsid w:val="00141D65"/>
    <w:rPr>
      <w:rFonts w:ascii="Times New Roman" w:hAnsi="Times New Roman" w:cs="Times New Roman" w:hint="default"/>
      <w:sz w:val="18"/>
      <w:szCs w:val="18"/>
    </w:rPr>
  </w:style>
  <w:style w:type="character" w:customStyle="1" w:styleId="FontStyle505">
    <w:name w:val="Font Style505"/>
    <w:basedOn w:val="DefaultParagraphFont"/>
    <w:uiPriority w:val="99"/>
    <w:rsid w:val="00141D65"/>
    <w:rPr>
      <w:rFonts w:ascii="Times New Roman" w:hAnsi="Times New Roman" w:cs="Times New Roman" w:hint="default"/>
      <w:sz w:val="18"/>
      <w:szCs w:val="18"/>
    </w:rPr>
  </w:style>
  <w:style w:type="character" w:customStyle="1" w:styleId="FontStyle514">
    <w:name w:val="Font Style514"/>
    <w:basedOn w:val="DefaultParagraphFont"/>
    <w:uiPriority w:val="99"/>
    <w:rsid w:val="00141D65"/>
    <w:rPr>
      <w:rFonts w:ascii="Times New Roman" w:hAnsi="Times New Roman" w:cs="Times New Roman" w:hint="default"/>
      <w:sz w:val="14"/>
      <w:szCs w:val="14"/>
    </w:rPr>
  </w:style>
  <w:style w:type="character" w:customStyle="1" w:styleId="FontStyle500">
    <w:name w:val="Font Style500"/>
    <w:basedOn w:val="DefaultParagraphFont"/>
    <w:uiPriority w:val="99"/>
    <w:rsid w:val="00141D65"/>
    <w:rPr>
      <w:rFonts w:ascii="Times New Roman" w:hAnsi="Times New Roman" w:cs="Times New Roman" w:hint="default"/>
      <w:b/>
      <w:bCs/>
      <w:sz w:val="16"/>
      <w:szCs w:val="16"/>
    </w:rPr>
  </w:style>
  <w:style w:type="character" w:customStyle="1" w:styleId="CardCite1">
    <w:name w:val="CardCite1"/>
    <w:qFormat/>
    <w:rsid w:val="00141D6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41D6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41D65"/>
    <w:rPr>
      <w:rFonts w:ascii="Times New Roman" w:hAnsi="Times New Roman" w:cs="Times New Roman" w:hint="default"/>
      <w:b/>
      <w:bCs/>
      <w:sz w:val="22"/>
      <w:szCs w:val="22"/>
    </w:rPr>
  </w:style>
  <w:style w:type="character" w:customStyle="1" w:styleId="CharacterStyle3">
    <w:name w:val="Character Style 3"/>
    <w:uiPriority w:val="99"/>
    <w:rsid w:val="00141D65"/>
    <w:rPr>
      <w:rFonts w:ascii="Bookman Old Style" w:hAnsi="Bookman Old Style" w:cs="Bookman Old Style" w:hint="default"/>
      <w:spacing w:val="-5"/>
      <w:sz w:val="18"/>
      <w:szCs w:val="18"/>
    </w:rPr>
  </w:style>
  <w:style w:type="character" w:customStyle="1" w:styleId="Style8pt1">
    <w:name w:val="Style 8 pt1"/>
    <w:rsid w:val="00141D65"/>
    <w:rPr>
      <w:rFonts w:ascii="Georgia" w:hAnsi="Georgia" w:hint="default"/>
      <w:sz w:val="16"/>
    </w:rPr>
  </w:style>
  <w:style w:type="character" w:customStyle="1" w:styleId="UnderlineStyleChar7">
    <w:name w:val="Underline Style Char7"/>
    <w:rsid w:val="00141D65"/>
    <w:rPr>
      <w:rFonts w:ascii="Garamond" w:hAnsi="Garamond" w:hint="default"/>
      <w:sz w:val="22"/>
      <w:szCs w:val="24"/>
      <w:u w:val="single"/>
      <w:lang w:val="en-US" w:eastAsia="en-US" w:bidi="ar-SA"/>
    </w:rPr>
  </w:style>
  <w:style w:type="character" w:customStyle="1" w:styleId="StyleArial6ptBold">
    <w:name w:val="Style Arial 6 pt Bold"/>
    <w:rsid w:val="00141D65"/>
    <w:rPr>
      <w:rFonts w:ascii="Arial" w:hAnsi="Arial" w:cs="Arial" w:hint="default"/>
      <w:bCs/>
      <w:sz w:val="12"/>
    </w:rPr>
  </w:style>
  <w:style w:type="character" w:customStyle="1" w:styleId="Heading2Char5">
    <w:name w:val="Heading 2 Char5"/>
    <w:rsid w:val="00141D65"/>
    <w:rPr>
      <w:rFonts w:ascii="Garamond" w:hAnsi="Garamond" w:cs="Arial" w:hint="default"/>
      <w:b/>
      <w:bCs/>
      <w:iCs/>
      <w:sz w:val="24"/>
      <w:szCs w:val="28"/>
      <w:lang w:val="en-US" w:eastAsia="en-US" w:bidi="ar-SA"/>
    </w:rPr>
  </w:style>
  <w:style w:type="character" w:customStyle="1" w:styleId="TagGreg">
    <w:name w:val="TagGreg"/>
    <w:uiPriority w:val="1"/>
    <w:qFormat/>
    <w:rsid w:val="00141D65"/>
    <w:rPr>
      <w:b/>
      <w:bCs w:val="0"/>
      <w:sz w:val="24"/>
    </w:rPr>
  </w:style>
  <w:style w:type="character" w:customStyle="1" w:styleId="StyleDebateUnderline10pt">
    <w:name w:val="Style Debate Underline + 10 pt"/>
    <w:rsid w:val="00141D65"/>
    <w:rPr>
      <w:rFonts w:ascii="Times New Roman" w:hAnsi="Times New Roman" w:cs="Times New Roman" w:hint="default"/>
      <w:sz w:val="20"/>
      <w:szCs w:val="20"/>
      <w:u w:val="single"/>
    </w:rPr>
  </w:style>
  <w:style w:type="character" w:customStyle="1" w:styleId="underlinedCharChar0">
    <w:name w:val="underlined Char Char"/>
    <w:locked/>
    <w:rsid w:val="00141D65"/>
    <w:rPr>
      <w:u w:val="single"/>
    </w:rPr>
  </w:style>
  <w:style w:type="character" w:customStyle="1" w:styleId="SourceBold">
    <w:name w:val="Source Bold"/>
    <w:rsid w:val="00141D65"/>
    <w:rPr>
      <w:rFonts w:ascii="Arial Narrow" w:hAnsi="Arial Narrow" w:hint="default"/>
      <w:b/>
      <w:bCs w:val="0"/>
      <w:strike w:val="0"/>
      <w:dstrike w:val="0"/>
      <w:sz w:val="24"/>
      <w:u w:val="none"/>
      <w:effect w:val="none"/>
    </w:rPr>
  </w:style>
  <w:style w:type="character" w:customStyle="1" w:styleId="2xBoldUnderline">
    <w:name w:val="2x_Bold_Underline"/>
    <w:rsid w:val="00141D65"/>
    <w:rPr>
      <w:b/>
      <w:bCs/>
      <w:sz w:val="24"/>
      <w:u w:val="thick"/>
    </w:rPr>
  </w:style>
  <w:style w:type="character" w:customStyle="1" w:styleId="Dottedunderline">
    <w:name w:val="Dotted underline"/>
    <w:rsid w:val="00141D65"/>
    <w:rPr>
      <w:u w:val="dotted"/>
    </w:rPr>
  </w:style>
  <w:style w:type="character" w:customStyle="1" w:styleId="readChar">
    <w:name w:val="read Char"/>
    <w:rsid w:val="00141D65"/>
    <w:rPr>
      <w:szCs w:val="22"/>
      <w:u w:val="single"/>
      <w:lang w:val="en-US" w:eastAsia="en-US" w:bidi="ar-SA"/>
    </w:rPr>
  </w:style>
  <w:style w:type="character" w:customStyle="1" w:styleId="underlining0">
    <w:name w:val="underlining"/>
    <w:rsid w:val="00141D65"/>
    <w:rPr>
      <w:u w:val="single"/>
    </w:rPr>
  </w:style>
  <w:style w:type="character" w:customStyle="1" w:styleId="btitle">
    <w:name w:val="btitle"/>
    <w:rsid w:val="00141D65"/>
  </w:style>
  <w:style w:type="character" w:customStyle="1" w:styleId="green">
    <w:name w:val="green"/>
    <w:rsid w:val="00141D65"/>
  </w:style>
  <w:style w:type="character" w:customStyle="1" w:styleId="BodyText20">
    <w:name w:val="Body Text2"/>
    <w:rsid w:val="00141D6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41D6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41D6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41D6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41D6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41D6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41D6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41D65"/>
    <w:rPr>
      <w:rFonts w:ascii="Sylfaen" w:hAnsi="Sylfaen" w:cs="Sylfaen" w:hint="default"/>
      <w:i/>
      <w:iCs/>
      <w:strike w:val="0"/>
      <w:dstrike w:val="0"/>
      <w:sz w:val="19"/>
      <w:szCs w:val="19"/>
      <w:u w:val="none"/>
      <w:effect w:val="none"/>
      <w:shd w:val="clear" w:color="auto" w:fill="FFFFFF"/>
    </w:rPr>
  </w:style>
  <w:style w:type="character" w:customStyle="1" w:styleId="1">
    <w:name w:val="1"/>
    <w:rsid w:val="00141D65"/>
    <w:rPr>
      <w:rFonts w:ascii="Arial" w:hAnsi="Arial" w:cs="Arial" w:hint="default"/>
      <w:bCs/>
      <w:sz w:val="20"/>
      <w:u w:val="single"/>
      <w:lang w:val="en-US" w:eastAsia="en-US" w:bidi="ar-SA"/>
    </w:rPr>
  </w:style>
  <w:style w:type="character" w:customStyle="1" w:styleId="CharChar31">
    <w:name w:val="Char Char31"/>
    <w:rsid w:val="00141D65"/>
    <w:rPr>
      <w:rFonts w:ascii="Arial" w:hAnsi="Arial" w:cs="Arial" w:hint="default"/>
      <w:b/>
      <w:bCs/>
      <w:iCs/>
      <w:lang w:val="en-US" w:eastAsia="en-US" w:bidi="ar-SA"/>
    </w:rPr>
  </w:style>
  <w:style w:type="character" w:customStyle="1" w:styleId="Subtitle2">
    <w:name w:val="Subtitle2"/>
    <w:rsid w:val="00141D65"/>
  </w:style>
  <w:style w:type="character" w:customStyle="1" w:styleId="drop">
    <w:name w:val="drop"/>
    <w:rsid w:val="00141D65"/>
  </w:style>
  <w:style w:type="character" w:customStyle="1" w:styleId="bioline">
    <w:name w:val="bioline"/>
    <w:rsid w:val="00141D65"/>
  </w:style>
  <w:style w:type="character" w:customStyle="1" w:styleId="articletitle0">
    <w:name w:val="article_title"/>
    <w:rsid w:val="00141D65"/>
  </w:style>
  <w:style w:type="character" w:customStyle="1" w:styleId="A4">
    <w:name w:val="A4"/>
    <w:uiPriority w:val="99"/>
    <w:rsid w:val="00141D65"/>
    <w:rPr>
      <w:color w:val="000000"/>
    </w:rPr>
  </w:style>
  <w:style w:type="character" w:customStyle="1" w:styleId="s2">
    <w:name w:val="s2"/>
    <w:rsid w:val="00141D65"/>
  </w:style>
  <w:style w:type="character" w:customStyle="1" w:styleId="s4">
    <w:name w:val="s4"/>
    <w:rsid w:val="00141D65"/>
  </w:style>
  <w:style w:type="character" w:customStyle="1" w:styleId="s5">
    <w:name w:val="s5"/>
    <w:rsid w:val="00141D65"/>
  </w:style>
  <w:style w:type="character" w:customStyle="1" w:styleId="cap">
    <w:name w:val="cap"/>
    <w:rsid w:val="00141D65"/>
  </w:style>
  <w:style w:type="character" w:customStyle="1" w:styleId="rightsnotice">
    <w:name w:val="rightsnotice"/>
    <w:rsid w:val="00141D65"/>
  </w:style>
  <w:style w:type="character" w:customStyle="1" w:styleId="Caption1">
    <w:name w:val="Caption1"/>
    <w:rsid w:val="00141D65"/>
  </w:style>
  <w:style w:type="character" w:customStyle="1" w:styleId="credit">
    <w:name w:val="credit"/>
    <w:rsid w:val="00141D65"/>
  </w:style>
  <w:style w:type="character" w:customStyle="1" w:styleId="scaps">
    <w:name w:val="scaps"/>
    <w:rsid w:val="00141D65"/>
  </w:style>
  <w:style w:type="character" w:customStyle="1" w:styleId="current-article">
    <w:name w:val="current-article"/>
    <w:rsid w:val="00141D65"/>
  </w:style>
  <w:style w:type="character" w:customStyle="1" w:styleId="related-current-indicator">
    <w:name w:val="related-current-indicator"/>
    <w:rsid w:val="00141D65"/>
  </w:style>
  <w:style w:type="character" w:customStyle="1" w:styleId="bylclear">
    <w:name w:val="bylclear"/>
    <w:rsid w:val="00141D65"/>
  </w:style>
  <w:style w:type="character" w:customStyle="1" w:styleId="timestamp">
    <w:name w:val="timestamp"/>
    <w:rsid w:val="00141D65"/>
  </w:style>
  <w:style w:type="character" w:customStyle="1" w:styleId="comments">
    <w:name w:val="comments"/>
    <w:rsid w:val="00141D65"/>
  </w:style>
  <w:style w:type="character" w:customStyle="1" w:styleId="essaytext">
    <w:name w:val="essaytext"/>
    <w:rsid w:val="00141D65"/>
  </w:style>
  <w:style w:type="character" w:customStyle="1" w:styleId="username">
    <w:name w:val="username"/>
    <w:rsid w:val="00141D65"/>
  </w:style>
  <w:style w:type="character" w:customStyle="1" w:styleId="toplinks">
    <w:name w:val="toplinks"/>
    <w:rsid w:val="00141D65"/>
  </w:style>
  <w:style w:type="character" w:customStyle="1" w:styleId="A3">
    <w:name w:val="A3"/>
    <w:uiPriority w:val="99"/>
    <w:rsid w:val="00141D65"/>
    <w:rPr>
      <w:rFonts w:ascii="Perpetua" w:hAnsi="Perpetua" w:cs="Perpetua" w:hint="default"/>
      <w:color w:val="000000"/>
      <w:sz w:val="15"/>
      <w:szCs w:val="15"/>
    </w:rPr>
  </w:style>
  <w:style w:type="character" w:customStyle="1" w:styleId="see">
    <w:name w:val="see"/>
    <w:rsid w:val="00141D65"/>
  </w:style>
  <w:style w:type="character" w:customStyle="1" w:styleId="first-letter">
    <w:name w:val="first-letter"/>
    <w:rsid w:val="00141D65"/>
  </w:style>
  <w:style w:type="character" w:customStyle="1" w:styleId="focusparagraph">
    <w:name w:val="focusparagraph"/>
    <w:rsid w:val="00141D65"/>
  </w:style>
  <w:style w:type="character" w:customStyle="1" w:styleId="lightblue">
    <w:name w:val="lightblue"/>
    <w:rsid w:val="00141D65"/>
  </w:style>
  <w:style w:type="character" w:customStyle="1" w:styleId="StyleUnderlineCharChar9pt">
    <w:name w:val="Style Underline Char Char + 9 pt"/>
    <w:rsid w:val="00141D6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41D65"/>
  </w:style>
  <w:style w:type="character" w:customStyle="1" w:styleId="Title10">
    <w:name w:val="Title1"/>
    <w:rsid w:val="00141D65"/>
  </w:style>
  <w:style w:type="character" w:customStyle="1" w:styleId="BoldandUnderlineCharCharCharChar">
    <w:name w:val="Bold and Underline Char Char Char Char"/>
    <w:rsid w:val="00141D65"/>
    <w:rPr>
      <w:b/>
      <w:bCs w:val="0"/>
      <w:noProof w:val="0"/>
      <w:u w:val="single"/>
      <w:lang w:val="en-US" w:eastAsia="en-US" w:bidi="ar-SA"/>
    </w:rPr>
  </w:style>
  <w:style w:type="character" w:customStyle="1" w:styleId="FontStyle29">
    <w:name w:val="Font Style29"/>
    <w:uiPriority w:val="99"/>
    <w:rsid w:val="00141D65"/>
    <w:rPr>
      <w:rFonts w:ascii="Arial" w:hAnsi="Arial" w:cs="Arial" w:hint="default"/>
      <w:sz w:val="14"/>
      <w:szCs w:val="14"/>
    </w:rPr>
  </w:style>
  <w:style w:type="character" w:customStyle="1" w:styleId="CardsUnderlined">
    <w:name w:val="Cards Underlined"/>
    <w:rsid w:val="00141D65"/>
    <w:rPr>
      <w:rFonts w:ascii="Helvetica" w:hAnsi="Helvetica" w:cs="Helvetica" w:hint="default"/>
      <w:sz w:val="22"/>
      <w:szCs w:val="24"/>
      <w:u w:val="thick"/>
    </w:rPr>
  </w:style>
  <w:style w:type="character" w:customStyle="1" w:styleId="titles">
    <w:name w:val="titles"/>
    <w:rsid w:val="00141D65"/>
  </w:style>
  <w:style w:type="character" w:customStyle="1" w:styleId="articletext0">
    <w:name w:val="article_text"/>
    <w:rsid w:val="00141D65"/>
  </w:style>
  <w:style w:type="character" w:customStyle="1" w:styleId="contentauthor">
    <w:name w:val="contentauthor"/>
    <w:rsid w:val="00141D65"/>
  </w:style>
  <w:style w:type="character" w:customStyle="1" w:styleId="subarticleheader">
    <w:name w:val="subarticleheader"/>
    <w:rsid w:val="00141D65"/>
  </w:style>
  <w:style w:type="character" w:customStyle="1" w:styleId="spelle">
    <w:name w:val="spelle"/>
    <w:rsid w:val="00141D65"/>
  </w:style>
  <w:style w:type="character" w:customStyle="1" w:styleId="grame">
    <w:name w:val="grame"/>
    <w:rsid w:val="00141D65"/>
  </w:style>
  <w:style w:type="character" w:customStyle="1" w:styleId="newstitle1">
    <w:name w:val="newstitle1"/>
    <w:rsid w:val="00141D65"/>
  </w:style>
  <w:style w:type="character" w:customStyle="1" w:styleId="copy">
    <w:name w:val="copy"/>
    <w:rsid w:val="00141D65"/>
  </w:style>
  <w:style w:type="character" w:customStyle="1" w:styleId="topheadline">
    <w:name w:val="topheadline"/>
    <w:rsid w:val="00141D65"/>
  </w:style>
  <w:style w:type="character" w:customStyle="1" w:styleId="Stylereduce27pt">
    <w:name w:val="Style reduce2 + 7 pt"/>
    <w:rsid w:val="00141D65"/>
    <w:rPr>
      <w:rFonts w:ascii="Times New Roman" w:hAnsi="Times New Roman" w:cs="Arial" w:hint="default"/>
      <w:color w:val="000000"/>
      <w:sz w:val="14"/>
      <w:szCs w:val="22"/>
    </w:rPr>
  </w:style>
  <w:style w:type="character" w:customStyle="1" w:styleId="srtitle">
    <w:name w:val="srtitle"/>
    <w:rsid w:val="00141D65"/>
  </w:style>
  <w:style w:type="character" w:customStyle="1" w:styleId="st1">
    <w:name w:val="st1"/>
    <w:rsid w:val="00141D65"/>
  </w:style>
  <w:style w:type="character" w:customStyle="1" w:styleId="StyleStyleGaramond">
    <w:name w:val="Style Style Garamond +"/>
    <w:rsid w:val="00141D65"/>
    <w:rPr>
      <w:rFonts w:ascii="Garamond" w:hAnsi="Garamond" w:cs="Times New Roman" w:hint="default"/>
      <w:sz w:val="20"/>
    </w:rPr>
  </w:style>
  <w:style w:type="character" w:customStyle="1" w:styleId="quotechar0">
    <w:name w:val="quotechar"/>
    <w:rsid w:val="00141D65"/>
  </w:style>
  <w:style w:type="character" w:customStyle="1" w:styleId="boldunderline0">
    <w:name w:val="boldunderline"/>
    <w:rsid w:val="00141D65"/>
  </w:style>
  <w:style w:type="character" w:customStyle="1" w:styleId="A8">
    <w:name w:val="A8"/>
    <w:rsid w:val="00141D65"/>
    <w:rPr>
      <w:rFonts w:ascii="Scala" w:hAnsi="Scala" w:cs="Scala" w:hint="default"/>
      <w:color w:val="000000"/>
      <w:sz w:val="15"/>
      <w:szCs w:val="15"/>
    </w:rPr>
  </w:style>
  <w:style w:type="character" w:customStyle="1" w:styleId="A0">
    <w:name w:val="A0"/>
    <w:uiPriority w:val="99"/>
    <w:rsid w:val="00141D65"/>
    <w:rPr>
      <w:rFonts w:ascii="Scala" w:hAnsi="Scala" w:cs="Scala" w:hint="default"/>
      <w:color w:val="000000"/>
      <w:sz w:val="16"/>
      <w:szCs w:val="16"/>
    </w:rPr>
  </w:style>
  <w:style w:type="character" w:customStyle="1" w:styleId="Date11">
    <w:name w:val="Date11"/>
    <w:rsid w:val="00141D65"/>
  </w:style>
  <w:style w:type="character" w:customStyle="1" w:styleId="Boxout">
    <w:name w:val="Box out"/>
    <w:uiPriority w:val="1"/>
    <w:qFormat/>
    <w:rsid w:val="00141D65"/>
    <w:rPr>
      <w:rFonts w:ascii="Tahoma" w:hAnsi="Tahoma" w:cs="Tahoma" w:hint="default"/>
      <w:b/>
      <w:bCs w:val="0"/>
      <w:sz w:val="20"/>
      <w:u w:val="single"/>
      <w:bdr w:val="none" w:sz="0" w:space="0" w:color="auto" w:frame="1"/>
      <w:shd w:val="clear" w:color="auto" w:fill="A9E8F5"/>
    </w:rPr>
  </w:style>
  <w:style w:type="character" w:customStyle="1" w:styleId="metad">
    <w:name w:val="metad"/>
    <w:rsid w:val="00141D65"/>
  </w:style>
  <w:style w:type="character" w:customStyle="1" w:styleId="sifr-alternate">
    <w:name w:val="sifr-alternate"/>
    <w:rsid w:val="00141D65"/>
  </w:style>
  <w:style w:type="character" w:customStyle="1" w:styleId="justify1">
    <w:name w:val="justify1"/>
    <w:rsid w:val="00141D65"/>
  </w:style>
  <w:style w:type="character" w:customStyle="1" w:styleId="artbody1">
    <w:name w:val="art_body1"/>
    <w:rsid w:val="00141D65"/>
    <w:rPr>
      <w:rFonts w:ascii="Arial" w:hAnsi="Arial" w:cs="Arial" w:hint="default"/>
    </w:rPr>
  </w:style>
  <w:style w:type="character" w:customStyle="1" w:styleId="A1">
    <w:name w:val="A1"/>
    <w:uiPriority w:val="99"/>
    <w:rsid w:val="00141D65"/>
    <w:rPr>
      <w:rFonts w:ascii="Book Antiqua" w:hAnsi="Book Antiqua" w:cs="Book Antiqua" w:hint="default"/>
      <w:color w:val="221E1F"/>
      <w:sz w:val="22"/>
      <w:szCs w:val="22"/>
    </w:rPr>
  </w:style>
  <w:style w:type="character" w:customStyle="1" w:styleId="reality">
    <w:name w:val="reality"/>
    <w:rsid w:val="00141D65"/>
  </w:style>
  <w:style w:type="character" w:customStyle="1" w:styleId="text2">
    <w:name w:val="text2"/>
    <w:rsid w:val="00141D65"/>
  </w:style>
  <w:style w:type="character" w:customStyle="1" w:styleId="StyleUnderlineChar2CharChar11pt">
    <w:name w:val="Style Underline Char2 Char Char + 11 pt"/>
    <w:rsid w:val="00141D65"/>
    <w:rPr>
      <w:rFonts w:ascii="Times New Roman" w:hAnsi="Times New Roman" w:cs="Times New Roman" w:hint="default"/>
      <w:sz w:val="20"/>
      <w:u w:val="single"/>
    </w:rPr>
  </w:style>
  <w:style w:type="character" w:customStyle="1" w:styleId="StyleStyleBoldUnderline11pt">
    <w:name w:val="Style Style Bold Underline + 11 pt"/>
    <w:rsid w:val="00141D65"/>
    <w:rPr>
      <w:b/>
      <w:bCs/>
      <w:sz w:val="20"/>
      <w:u w:val="single"/>
    </w:rPr>
  </w:style>
  <w:style w:type="character" w:customStyle="1" w:styleId="articlehead2">
    <w:name w:val="articlehead2"/>
    <w:rsid w:val="00141D65"/>
  </w:style>
  <w:style w:type="character" w:customStyle="1" w:styleId="pronset">
    <w:name w:val="pronset"/>
    <w:rsid w:val="00141D65"/>
  </w:style>
  <w:style w:type="character" w:customStyle="1" w:styleId="prondelim">
    <w:name w:val="prondelim"/>
    <w:rsid w:val="00141D65"/>
  </w:style>
  <w:style w:type="character" w:customStyle="1" w:styleId="prontoggle">
    <w:name w:val="pron_toggle"/>
    <w:rsid w:val="00141D65"/>
  </w:style>
  <w:style w:type="character" w:customStyle="1" w:styleId="boldface">
    <w:name w:val="boldface"/>
    <w:rsid w:val="00141D65"/>
  </w:style>
  <w:style w:type="character" w:customStyle="1" w:styleId="secondary-bf">
    <w:name w:val="secondary-bf"/>
    <w:rsid w:val="00141D65"/>
  </w:style>
  <w:style w:type="table" w:styleId="ColorfulGrid-Accent1">
    <w:name w:val="Colorful Grid Accent 1"/>
    <w:basedOn w:val="TableNormal"/>
    <w:link w:val="ColorfulGrid-Accent1Char"/>
    <w:uiPriority w:val="29"/>
    <w:unhideWhenUsed/>
    <w:rsid w:val="00141D6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41D65"/>
    <w:rPr>
      <w:rFonts w:ascii="Times New Roman" w:hAnsi="Times New Roman" w:cs="Times New Roman" w:hint="default"/>
      <w:iCs/>
      <w:color w:val="000000"/>
      <w:sz w:val="16"/>
    </w:rPr>
  </w:style>
  <w:style w:type="character" w:customStyle="1" w:styleId="Boxout0">
    <w:name w:val="Boxout"/>
    <w:uiPriority w:val="1"/>
    <w:qFormat/>
    <w:rsid w:val="00141D6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41D65"/>
  </w:style>
  <w:style w:type="character" w:customStyle="1" w:styleId="pg">
    <w:name w:val="pg"/>
    <w:rsid w:val="00141D65"/>
  </w:style>
  <w:style w:type="character" w:customStyle="1" w:styleId="detailtitle">
    <w:name w:val="detailtitle"/>
    <w:rsid w:val="00141D65"/>
  </w:style>
  <w:style w:type="character" w:customStyle="1" w:styleId="storydate">
    <w:name w:val="storydate"/>
    <w:rsid w:val="00141D65"/>
  </w:style>
  <w:style w:type="character" w:customStyle="1" w:styleId="preloadwrap">
    <w:name w:val="preloadwrap"/>
    <w:rsid w:val="00141D65"/>
  </w:style>
  <w:style w:type="character" w:customStyle="1" w:styleId="creditwrap">
    <w:name w:val="creditwrap"/>
    <w:rsid w:val="00141D65"/>
  </w:style>
  <w:style w:type="character" w:customStyle="1" w:styleId="DefaultChar1">
    <w:name w:val="Default Char1"/>
    <w:rsid w:val="00141D65"/>
    <w:rPr>
      <w:noProof w:val="0"/>
      <w:color w:val="000000"/>
      <w:lang w:val="en-US" w:eastAsia="en-US" w:bidi="ar-SA"/>
    </w:rPr>
  </w:style>
  <w:style w:type="character" w:customStyle="1" w:styleId="textunderlineChar0">
    <w:name w:val="text underline Char"/>
    <w:rsid w:val="00141D65"/>
    <w:rPr>
      <w:sz w:val="24"/>
      <w:szCs w:val="22"/>
      <w:u w:val="thick"/>
      <w:lang w:val="en-US" w:eastAsia="en-US" w:bidi="ar-SA"/>
    </w:rPr>
  </w:style>
  <w:style w:type="character" w:customStyle="1" w:styleId="BoldChar">
    <w:name w:val="Bold Char"/>
    <w:rsid w:val="00141D65"/>
    <w:rPr>
      <w:rFonts w:ascii="Times New Roman" w:eastAsia="Times New Roman" w:hAnsi="Times New Roman" w:cs="Times New Roman" w:hint="default"/>
      <w:b/>
      <w:bCs w:val="0"/>
      <w:szCs w:val="24"/>
    </w:rPr>
  </w:style>
  <w:style w:type="character" w:customStyle="1" w:styleId="pmterms31">
    <w:name w:val="pmterms31"/>
    <w:rsid w:val="00141D65"/>
    <w:rPr>
      <w:b/>
      <w:bCs/>
      <w:i w:val="0"/>
      <w:iCs w:val="0"/>
      <w:color w:val="000000"/>
    </w:rPr>
  </w:style>
  <w:style w:type="character" w:customStyle="1" w:styleId="copyrightdescription">
    <w:name w:val="copyrightdescription"/>
    <w:rsid w:val="00141D65"/>
  </w:style>
  <w:style w:type="character" w:customStyle="1" w:styleId="ft01">
    <w:name w:val="ft01"/>
    <w:rsid w:val="00141D65"/>
    <w:rPr>
      <w:rFonts w:ascii="Times" w:hAnsi="Times" w:cs="Times" w:hint="default"/>
      <w:color w:val="000000"/>
      <w:sz w:val="14"/>
      <w:szCs w:val="14"/>
    </w:rPr>
  </w:style>
  <w:style w:type="character" w:customStyle="1" w:styleId="ft11">
    <w:name w:val="ft11"/>
    <w:rsid w:val="00141D65"/>
    <w:rPr>
      <w:rFonts w:ascii="Times" w:hAnsi="Times" w:cs="Times" w:hint="default"/>
      <w:color w:val="000000"/>
      <w:sz w:val="17"/>
      <w:szCs w:val="17"/>
    </w:rPr>
  </w:style>
  <w:style w:type="character" w:customStyle="1" w:styleId="ft21">
    <w:name w:val="ft21"/>
    <w:rsid w:val="00141D65"/>
    <w:rPr>
      <w:rFonts w:ascii="Times" w:hAnsi="Times" w:cs="Times" w:hint="default"/>
      <w:color w:val="000000"/>
      <w:sz w:val="15"/>
      <w:szCs w:val="15"/>
    </w:rPr>
  </w:style>
  <w:style w:type="character" w:customStyle="1" w:styleId="ft31">
    <w:name w:val="ft31"/>
    <w:rsid w:val="00141D65"/>
    <w:rPr>
      <w:rFonts w:ascii="Times" w:hAnsi="Times" w:cs="Times" w:hint="default"/>
      <w:color w:val="000000"/>
      <w:sz w:val="15"/>
      <w:szCs w:val="15"/>
    </w:rPr>
  </w:style>
  <w:style w:type="character" w:customStyle="1" w:styleId="dquo">
    <w:name w:val="dquo"/>
    <w:rsid w:val="00141D65"/>
  </w:style>
  <w:style w:type="character" w:customStyle="1" w:styleId="caps2">
    <w:name w:val="caps2"/>
    <w:rsid w:val="00141D65"/>
  </w:style>
  <w:style w:type="character" w:customStyle="1" w:styleId="CardsFont12ptCharCharCharChar">
    <w:name w:val="Cards + Font: 12 pt Char Char Char Char"/>
    <w:rsid w:val="00141D65"/>
    <w:rPr>
      <w:sz w:val="24"/>
      <w:szCs w:val="24"/>
      <w:u w:val="thick"/>
      <w:lang w:val="en-US" w:eastAsia="en-US" w:bidi="ar-SA"/>
    </w:rPr>
  </w:style>
  <w:style w:type="character" w:customStyle="1" w:styleId="ccs">
    <w:name w:val="c cs"/>
    <w:rsid w:val="00141D65"/>
  </w:style>
  <w:style w:type="character" w:customStyle="1" w:styleId="UnderlinedEvChar">
    <w:name w:val="Underlined Ev Char"/>
    <w:rsid w:val="00141D65"/>
    <w:rPr>
      <w:rFonts w:ascii="Times New Roman" w:eastAsia="Times New Roman" w:hAnsi="Times New Roman" w:cs="Times New Roman" w:hint="default"/>
      <w:szCs w:val="24"/>
      <w:u w:val="single"/>
    </w:rPr>
  </w:style>
  <w:style w:type="character" w:customStyle="1" w:styleId="dropshadow">
    <w:name w:val="dropshadow"/>
    <w:rsid w:val="00141D65"/>
  </w:style>
  <w:style w:type="character" w:customStyle="1" w:styleId="d05ws">
    <w:name w:val="d05ws"/>
    <w:rsid w:val="00141D65"/>
  </w:style>
  <w:style w:type="character" w:customStyle="1" w:styleId="rzibod">
    <w:name w:val="rzibod"/>
    <w:rsid w:val="00141D65"/>
  </w:style>
  <w:style w:type="character" w:customStyle="1" w:styleId="StyleBold1">
    <w:name w:val="Style Bold1"/>
    <w:rsid w:val="00141D65"/>
    <w:rPr>
      <w:rFonts w:ascii="Georgia" w:hAnsi="Georgia" w:hint="default"/>
      <w:b/>
      <w:bCs/>
      <w:sz w:val="22"/>
    </w:rPr>
  </w:style>
  <w:style w:type="character" w:customStyle="1" w:styleId="headertext">
    <w:name w:val="headertext"/>
    <w:rsid w:val="00141D65"/>
  </w:style>
  <w:style w:type="character" w:customStyle="1" w:styleId="endnote-reference">
    <w:name w:val="endnote-reference"/>
    <w:rsid w:val="00141D65"/>
  </w:style>
  <w:style w:type="character" w:customStyle="1" w:styleId="officialsname">
    <w:name w:val="official_s_name"/>
    <w:rsid w:val="00141D65"/>
  </w:style>
  <w:style w:type="character" w:customStyle="1" w:styleId="audience">
    <w:name w:val="audience"/>
    <w:rsid w:val="00141D65"/>
  </w:style>
  <w:style w:type="character" w:customStyle="1" w:styleId="A7">
    <w:name w:val="A7"/>
    <w:uiPriority w:val="99"/>
    <w:rsid w:val="00141D65"/>
    <w:rPr>
      <w:rFonts w:ascii="Myriad Pro" w:hAnsi="Myriad Pro" w:cs="Myriad Pro" w:hint="default"/>
      <w:color w:val="0066B1"/>
      <w:sz w:val="22"/>
      <w:szCs w:val="22"/>
    </w:rPr>
  </w:style>
  <w:style w:type="character" w:customStyle="1" w:styleId="normalchar">
    <w:name w:val="normal__char"/>
    <w:rsid w:val="00141D65"/>
  </w:style>
  <w:style w:type="character" w:customStyle="1" w:styleId="hyperlink002cheading0020100200028block0020title0029char">
    <w:name w:val="hyperlink_002cheading_00201_0020_0028block_0020title_0029__char"/>
    <w:rsid w:val="00141D65"/>
  </w:style>
  <w:style w:type="character" w:customStyle="1" w:styleId="underline002cstyle0020bold0020underlinechar">
    <w:name w:val="underline_002cstyle_0020bold_0020underline__char"/>
    <w:rsid w:val="00141D65"/>
  </w:style>
  <w:style w:type="character" w:customStyle="1" w:styleId="copyboldblack">
    <w:name w:val="copyboldblack"/>
    <w:rsid w:val="00141D65"/>
  </w:style>
  <w:style w:type="character" w:customStyle="1" w:styleId="copybold">
    <w:name w:val="copybold"/>
    <w:rsid w:val="00141D65"/>
  </w:style>
  <w:style w:type="character" w:customStyle="1" w:styleId="author-date0">
    <w:name w:val="author-date"/>
    <w:rsid w:val="00141D65"/>
  </w:style>
  <w:style w:type="character" w:customStyle="1" w:styleId="hidden">
    <w:name w:val="hidden"/>
    <w:rsid w:val="00141D65"/>
  </w:style>
  <w:style w:type="character" w:customStyle="1" w:styleId="articlebegin">
    <w:name w:val="articlebegin"/>
    <w:rsid w:val="00141D65"/>
  </w:style>
  <w:style w:type="character" w:customStyle="1" w:styleId="mediaoverlay">
    <w:name w:val="mediaoverlay"/>
    <w:rsid w:val="00141D65"/>
  </w:style>
  <w:style w:type="character" w:customStyle="1" w:styleId="blogcaption">
    <w:name w:val="blog_caption"/>
    <w:rsid w:val="00141D65"/>
  </w:style>
  <w:style w:type="character" w:customStyle="1" w:styleId="commnet-abuzz">
    <w:name w:val="commnet-abuzz"/>
    <w:rsid w:val="00141D65"/>
  </w:style>
  <w:style w:type="character" w:customStyle="1" w:styleId="fbconnectbuttontext">
    <w:name w:val="fbconnectbutton_text"/>
    <w:rsid w:val="00141D65"/>
  </w:style>
  <w:style w:type="character" w:customStyle="1" w:styleId="fbsharecountinner">
    <w:name w:val="fb_share_count_inner"/>
    <w:rsid w:val="00141D65"/>
  </w:style>
  <w:style w:type="character" w:customStyle="1" w:styleId="stbuttontext">
    <w:name w:val="stbuttontext"/>
    <w:rsid w:val="00141D65"/>
  </w:style>
  <w:style w:type="character" w:customStyle="1" w:styleId="source">
    <w:name w:val="source"/>
    <w:rsid w:val="00141D65"/>
  </w:style>
  <w:style w:type="character" w:customStyle="1" w:styleId="pubdate">
    <w:name w:val="pubdate"/>
    <w:rsid w:val="00141D65"/>
  </w:style>
  <w:style w:type="character" w:customStyle="1" w:styleId="grey">
    <w:name w:val="grey"/>
    <w:rsid w:val="00141D65"/>
  </w:style>
  <w:style w:type="character" w:customStyle="1" w:styleId="postdate">
    <w:name w:val="post_date"/>
    <w:rsid w:val="00141D65"/>
  </w:style>
  <w:style w:type="character" w:customStyle="1" w:styleId="bdx">
    <w:name w:val="bdx"/>
    <w:rsid w:val="00141D65"/>
  </w:style>
  <w:style w:type="character" w:customStyle="1" w:styleId="bdl">
    <w:name w:val="bdl"/>
    <w:rsid w:val="00141D65"/>
  </w:style>
  <w:style w:type="character" w:customStyle="1" w:styleId="breadcrumbitemcurrent">
    <w:name w:val="breadcrumbitemcurrent"/>
    <w:rsid w:val="00141D65"/>
  </w:style>
  <w:style w:type="character" w:customStyle="1" w:styleId="bbl">
    <w:name w:val="bbl"/>
    <w:rsid w:val="00141D65"/>
  </w:style>
  <w:style w:type="character" w:customStyle="1" w:styleId="Date2">
    <w:name w:val="Date2"/>
    <w:rsid w:val="00141D65"/>
  </w:style>
  <w:style w:type="character" w:customStyle="1" w:styleId="company">
    <w:name w:val="company"/>
    <w:rsid w:val="00141D65"/>
  </w:style>
  <w:style w:type="character" w:customStyle="1" w:styleId="itxtnewhookspan">
    <w:name w:val="itxtnewhookspan"/>
    <w:rsid w:val="00141D65"/>
  </w:style>
  <w:style w:type="character" w:customStyle="1" w:styleId="gstxthlt">
    <w:name w:val="gstxt_hlt"/>
    <w:rsid w:val="00141D65"/>
  </w:style>
  <w:style w:type="character" w:customStyle="1" w:styleId="SubtleEmphasis1">
    <w:name w:val="Subtle Emphasis1"/>
    <w:uiPriority w:val="19"/>
    <w:qFormat/>
    <w:rsid w:val="00141D65"/>
    <w:rPr>
      <w:rFonts w:ascii="Times New Roman" w:hAnsi="Times New Roman" w:cs="Times New Roman" w:hint="default"/>
      <w:b/>
      <w:bCs w:val="0"/>
      <w:iCs/>
      <w:color w:val="auto"/>
      <w:sz w:val="22"/>
    </w:rPr>
  </w:style>
  <w:style w:type="character" w:customStyle="1" w:styleId="StyleBoldRed">
    <w:name w:val="Style Bold Red"/>
    <w:rsid w:val="00141D65"/>
    <w:rPr>
      <w:b/>
      <w:bCs/>
      <w:color w:val="auto"/>
    </w:rPr>
  </w:style>
  <w:style w:type="character" w:customStyle="1" w:styleId="StyleTimesNewRoman8pt">
    <w:name w:val="Style Times New Roman 8 pt"/>
    <w:rsid w:val="00141D65"/>
    <w:rPr>
      <w:rFonts w:ascii="Georgia" w:hAnsi="Georgia" w:hint="default"/>
      <w:sz w:val="16"/>
    </w:rPr>
  </w:style>
  <w:style w:type="character" w:customStyle="1" w:styleId="StyleStyle7pt8pt">
    <w:name w:val="Style Style 7 pt + 8 pt"/>
    <w:rsid w:val="00141D65"/>
    <w:rPr>
      <w:sz w:val="16"/>
    </w:rPr>
  </w:style>
  <w:style w:type="character" w:customStyle="1" w:styleId="StyleStyleThickunderlineBold1">
    <w:name w:val="Style Style Thick underline + Bold1"/>
    <w:rsid w:val="00141D65"/>
    <w:rPr>
      <w:b/>
      <w:bCs/>
      <w:u w:val="thick"/>
    </w:rPr>
  </w:style>
  <w:style w:type="character" w:customStyle="1" w:styleId="StyleUnderline2">
    <w:name w:val="Style Underline2"/>
    <w:rsid w:val="00141D65"/>
    <w:rPr>
      <w:u w:val="single"/>
    </w:rPr>
  </w:style>
  <w:style w:type="character" w:customStyle="1" w:styleId="ShrinkText">
    <w:name w:val="Shrink Text"/>
    <w:rsid w:val="00141D65"/>
    <w:rPr>
      <w:sz w:val="16"/>
    </w:rPr>
  </w:style>
  <w:style w:type="character" w:customStyle="1" w:styleId="smallcaps">
    <w:name w:val="smallcaps"/>
    <w:rsid w:val="00141D65"/>
  </w:style>
  <w:style w:type="character" w:customStyle="1" w:styleId="goldbldtext">
    <w:name w:val="goldbldtext"/>
    <w:rsid w:val="00141D65"/>
  </w:style>
  <w:style w:type="character" w:customStyle="1" w:styleId="cardshighlight0">
    <w:name w:val="cardshighlight"/>
    <w:rsid w:val="00141D65"/>
  </w:style>
  <w:style w:type="character" w:customStyle="1" w:styleId="cardsfont12pt1">
    <w:name w:val="cardsfont12pt"/>
    <w:rsid w:val="00141D65"/>
  </w:style>
  <w:style w:type="character" w:customStyle="1" w:styleId="ft1">
    <w:name w:val="ft1"/>
    <w:rsid w:val="00141D65"/>
  </w:style>
  <w:style w:type="character" w:customStyle="1" w:styleId="ft6">
    <w:name w:val="ft6"/>
    <w:rsid w:val="00141D65"/>
  </w:style>
  <w:style w:type="character" w:customStyle="1" w:styleId="kicker">
    <w:name w:val="kicker"/>
    <w:rsid w:val="00141D65"/>
  </w:style>
  <w:style w:type="character" w:customStyle="1" w:styleId="backcontent">
    <w:name w:val="backcontent"/>
    <w:rsid w:val="00141D65"/>
  </w:style>
  <w:style w:type="character" w:customStyle="1" w:styleId="daystmp">
    <w:name w:val="daystmp"/>
    <w:rsid w:val="00141D65"/>
  </w:style>
  <w:style w:type="character" w:customStyle="1" w:styleId="cardsfont12ptchar">
    <w:name w:val="cardsfont12ptchar"/>
    <w:rsid w:val="00141D65"/>
  </w:style>
  <w:style w:type="character" w:customStyle="1" w:styleId="gal">
    <w:name w:val="gal"/>
    <w:rsid w:val="00141D65"/>
  </w:style>
  <w:style w:type="character" w:customStyle="1" w:styleId="submitted">
    <w:name w:val="submitted"/>
    <w:rsid w:val="00141D65"/>
  </w:style>
  <w:style w:type="character" w:customStyle="1" w:styleId="imagedateline">
    <w:name w:val="image_dateline"/>
    <w:rsid w:val="00141D65"/>
  </w:style>
  <w:style w:type="character" w:customStyle="1" w:styleId="authordatecharchar">
    <w:name w:val="authordatecharchar"/>
    <w:rsid w:val="00141D65"/>
  </w:style>
  <w:style w:type="character" w:customStyle="1" w:styleId="style1char0">
    <w:name w:val="style1char"/>
    <w:rsid w:val="00141D65"/>
  </w:style>
  <w:style w:type="character" w:customStyle="1" w:styleId="tagcharchar0">
    <w:name w:val="tagcharchar"/>
    <w:rsid w:val="00141D65"/>
  </w:style>
  <w:style w:type="character" w:customStyle="1" w:styleId="underlinedcharchar2">
    <w:name w:val="underlinedcharchar"/>
    <w:rsid w:val="00141D65"/>
  </w:style>
  <w:style w:type="character" w:customStyle="1" w:styleId="BoxedChar">
    <w:name w:val="Boxed Char"/>
    <w:rsid w:val="00141D65"/>
    <w:rPr>
      <w:rFonts w:ascii="Arial Narrow" w:hAnsi="Arial Narrow" w:hint="default"/>
      <w:b/>
      <w:bCs w:val="0"/>
      <w:sz w:val="18"/>
      <w:bdr w:val="single" w:sz="6" w:space="0" w:color="auto" w:frame="1"/>
    </w:rPr>
  </w:style>
  <w:style w:type="character" w:customStyle="1" w:styleId="Style11ptUnderline2">
    <w:name w:val="Style 11 pt Underline2"/>
    <w:rsid w:val="00141D65"/>
    <w:rPr>
      <w:sz w:val="20"/>
      <w:u w:val="single"/>
    </w:rPr>
  </w:style>
  <w:style w:type="character" w:customStyle="1" w:styleId="Style11ptBoldUnderline2">
    <w:name w:val="Style 11 pt Bold Underline2"/>
    <w:rsid w:val="00141D65"/>
    <w:rPr>
      <w:b/>
      <w:bCs/>
      <w:sz w:val="20"/>
      <w:u w:val="single"/>
    </w:rPr>
  </w:style>
  <w:style w:type="character" w:customStyle="1" w:styleId="nw">
    <w:name w:val="nw"/>
    <w:rsid w:val="00141D65"/>
  </w:style>
  <w:style w:type="character" w:customStyle="1" w:styleId="Styleunderline11ptBoldBorderSinglesolidlineAuto">
    <w:name w:val="Style underline + 11 pt Bold Border: : (Single solid line Auto ..."/>
    <w:rsid w:val="00141D65"/>
    <w:rPr>
      <w:b/>
      <w:bCs/>
      <w:sz w:val="20"/>
      <w:u w:val="single"/>
      <w:bdr w:val="single" w:sz="4" w:space="0" w:color="auto" w:frame="1"/>
    </w:rPr>
  </w:style>
  <w:style w:type="character" w:customStyle="1" w:styleId="cardCharCharChar1">
    <w:name w:val="card Char Char Char1"/>
    <w:rsid w:val="00141D65"/>
    <w:rPr>
      <w:lang w:val="en-US" w:eastAsia="en-US" w:bidi="ar-SA"/>
    </w:rPr>
  </w:style>
  <w:style w:type="character" w:customStyle="1" w:styleId="authors1">
    <w:name w:val="authors1"/>
    <w:rsid w:val="00141D65"/>
    <w:rPr>
      <w:rFonts w:ascii="Verdana" w:hAnsi="Verdana" w:hint="default"/>
      <w:b/>
      <w:bCs/>
      <w:color w:val="006699"/>
      <w:sz w:val="20"/>
      <w:szCs w:val="20"/>
    </w:rPr>
  </w:style>
  <w:style w:type="character" w:customStyle="1" w:styleId="headlinesectionlarge">
    <w:name w:val="headline_section_large"/>
    <w:rsid w:val="00141D65"/>
  </w:style>
  <w:style w:type="character" w:customStyle="1" w:styleId="Styleunderline11ptBlack">
    <w:name w:val="Style underline + 11 pt Black"/>
    <w:rsid w:val="00141D65"/>
    <w:rPr>
      <w:color w:val="000000"/>
      <w:sz w:val="20"/>
      <w:u w:val="single"/>
    </w:rPr>
  </w:style>
  <w:style w:type="character" w:customStyle="1" w:styleId="Styleunderline11ptBoldBlack">
    <w:name w:val="Style underline + 11 pt Bold Black"/>
    <w:rsid w:val="00141D65"/>
    <w:rPr>
      <w:b/>
      <w:bCs/>
      <w:color w:val="000000"/>
      <w:sz w:val="20"/>
      <w:u w:val="single"/>
    </w:rPr>
  </w:style>
  <w:style w:type="character" w:customStyle="1" w:styleId="Style11ptBoldBlackUnderline">
    <w:name w:val="Style 11 pt Bold Black Underline"/>
    <w:rsid w:val="00141D65"/>
    <w:rPr>
      <w:b/>
      <w:bCs/>
      <w:color w:val="000000"/>
      <w:sz w:val="20"/>
      <w:u w:val="single"/>
    </w:rPr>
  </w:style>
  <w:style w:type="character" w:customStyle="1" w:styleId="Style11ptBoldBlackUnderlineBorderSinglesolidline">
    <w:name w:val="Style 11 pt Bold Black Underline Border: : (Single solid line ..."/>
    <w:rsid w:val="00141D65"/>
    <w:rPr>
      <w:b/>
      <w:bCs/>
      <w:color w:val="000000"/>
      <w:sz w:val="20"/>
      <w:u w:val="single"/>
      <w:bdr w:val="single" w:sz="4" w:space="0" w:color="auto" w:frame="1"/>
    </w:rPr>
  </w:style>
  <w:style w:type="character" w:customStyle="1" w:styleId="StyleLatinMeridien-Italic11ptItalicUnderline">
    <w:name w:val="Style (Latin) Meridien-Italic 11 pt Italic Underline"/>
    <w:rsid w:val="00141D65"/>
    <w:rPr>
      <w:rFonts w:ascii="Meridien-Italic" w:hAnsi="Meridien-Italic" w:hint="default"/>
      <w:i/>
      <w:iCs/>
      <w:sz w:val="20"/>
      <w:u w:val="single"/>
    </w:rPr>
  </w:style>
  <w:style w:type="character" w:customStyle="1" w:styleId="Citation-AuthorDate">
    <w:name w:val="Citation - Author/Date"/>
    <w:rsid w:val="00141D65"/>
    <w:rPr>
      <w:b/>
      <w:bCs w:val="0"/>
      <w:smallCaps/>
      <w:sz w:val="24"/>
      <w:u w:val="single"/>
    </w:rPr>
  </w:style>
  <w:style w:type="character" w:customStyle="1" w:styleId="underlinestylechar0">
    <w:name w:val="underlinestylechar"/>
    <w:rsid w:val="00141D65"/>
  </w:style>
  <w:style w:type="character" w:customStyle="1" w:styleId="highlight">
    <w:name w:val="highlight"/>
    <w:rsid w:val="00141D65"/>
  </w:style>
  <w:style w:type="character" w:customStyle="1" w:styleId="DottedUnderline0">
    <w:name w:val="Dotted Underline"/>
    <w:rsid w:val="00141D65"/>
    <w:rPr>
      <w:rFonts w:ascii="Times New Roman" w:hAnsi="Times New Roman" w:cs="Times New Roman" w:hint="default"/>
      <w:sz w:val="20"/>
      <w:u w:val="dottedHeavy"/>
    </w:rPr>
  </w:style>
  <w:style w:type="character" w:customStyle="1" w:styleId="titleauthoretc">
    <w:name w:val="titleauthoretc"/>
    <w:rsid w:val="00141D65"/>
  </w:style>
  <w:style w:type="character" w:customStyle="1" w:styleId="labeltext">
    <w:name w:val="labeltext"/>
    <w:rsid w:val="00141D65"/>
  </w:style>
  <w:style w:type="character" w:customStyle="1" w:styleId="viewlink">
    <w:name w:val="viewlink"/>
    <w:rsid w:val="00141D65"/>
  </w:style>
  <w:style w:type="character" w:customStyle="1" w:styleId="share">
    <w:name w:val="share"/>
    <w:rsid w:val="00141D65"/>
  </w:style>
  <w:style w:type="character" w:customStyle="1" w:styleId="inlinkchart">
    <w:name w:val="inlink_chart"/>
    <w:rsid w:val="00141D65"/>
  </w:style>
  <w:style w:type="character" w:customStyle="1" w:styleId="underLight">
    <w:name w:val="underLight"/>
    <w:uiPriority w:val="1"/>
    <w:qFormat/>
    <w:rsid w:val="00141D6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41D65"/>
  </w:style>
  <w:style w:type="character" w:customStyle="1" w:styleId="author-rss">
    <w:name w:val="author-rss"/>
    <w:rsid w:val="00141D65"/>
  </w:style>
  <w:style w:type="character" w:customStyle="1" w:styleId="fbsharecountwrapper">
    <w:name w:val="fb_share_count_wrapper"/>
    <w:rsid w:val="00141D65"/>
  </w:style>
  <w:style w:type="character" w:customStyle="1" w:styleId="fbbuttontext">
    <w:name w:val="fb_button_text"/>
    <w:rsid w:val="00141D65"/>
  </w:style>
  <w:style w:type="character" w:customStyle="1" w:styleId="hw">
    <w:name w:val="hw"/>
    <w:rsid w:val="00141D65"/>
  </w:style>
  <w:style w:type="character" w:customStyle="1" w:styleId="linktotop">
    <w:name w:val="linktotop"/>
    <w:rsid w:val="00141D65"/>
  </w:style>
  <w:style w:type="character" w:customStyle="1" w:styleId="maintextbldleft">
    <w:name w:val="maintextbldleft"/>
    <w:rsid w:val="00141D65"/>
  </w:style>
  <w:style w:type="character" w:customStyle="1" w:styleId="maintextleft">
    <w:name w:val="maintextleft"/>
    <w:rsid w:val="00141D65"/>
  </w:style>
  <w:style w:type="character" w:customStyle="1" w:styleId="descriptionstyle1block">
    <w:name w:val="description style1 block"/>
    <w:rsid w:val="00141D65"/>
  </w:style>
  <w:style w:type="character" w:customStyle="1" w:styleId="gutter-right-1">
    <w:name w:val="gutter-right-1"/>
    <w:basedOn w:val="DefaultParagraphFont"/>
    <w:rsid w:val="00141D65"/>
  </w:style>
  <w:style w:type="character" w:customStyle="1" w:styleId="ssl3">
    <w:name w:val="ss_l3"/>
    <w:rsid w:val="00141D65"/>
  </w:style>
  <w:style w:type="character" w:customStyle="1" w:styleId="FontStyle39">
    <w:name w:val="Font Style39"/>
    <w:uiPriority w:val="99"/>
    <w:rsid w:val="00141D65"/>
    <w:rPr>
      <w:rFonts w:ascii="Constantia" w:hAnsi="Constantia" w:cs="Constantia" w:hint="default"/>
      <w:b/>
      <w:bCs/>
      <w:sz w:val="18"/>
      <w:szCs w:val="18"/>
    </w:rPr>
  </w:style>
  <w:style w:type="character" w:customStyle="1" w:styleId="6">
    <w:name w:val="6"/>
    <w:rsid w:val="00141D65"/>
    <w:rPr>
      <w:rFonts w:ascii="Arial" w:hAnsi="Arial" w:cs="Arial" w:hint="default"/>
      <w:bCs/>
      <w:sz w:val="20"/>
      <w:u w:val="single"/>
      <w:lang w:val="en-US" w:eastAsia="en-US" w:bidi="ar-SA"/>
    </w:rPr>
  </w:style>
  <w:style w:type="character" w:customStyle="1" w:styleId="Header11">
    <w:name w:val="Header11"/>
    <w:rsid w:val="00141D65"/>
  </w:style>
  <w:style w:type="character" w:customStyle="1" w:styleId="posa">
    <w:name w:val="pos(a)"/>
    <w:basedOn w:val="DefaultParagraphFont"/>
    <w:rsid w:val="00141D65"/>
  </w:style>
  <w:style w:type="character" w:customStyle="1" w:styleId="u-hiddeninnarrowenv">
    <w:name w:val="u-hiddeninnarrowenv"/>
    <w:basedOn w:val="DefaultParagraphFont"/>
    <w:rsid w:val="00141D65"/>
  </w:style>
  <w:style w:type="character" w:customStyle="1" w:styleId="followbutton-bird">
    <w:name w:val="followbutton-bird"/>
    <w:basedOn w:val="DefaultParagraphFont"/>
    <w:rsid w:val="00141D65"/>
  </w:style>
  <w:style w:type="character" w:customStyle="1" w:styleId="tweetauthor-name">
    <w:name w:val="tweetauthor-name"/>
    <w:basedOn w:val="DefaultParagraphFont"/>
    <w:rsid w:val="00141D65"/>
  </w:style>
  <w:style w:type="character" w:customStyle="1" w:styleId="tweetauthor-verifiedbadge">
    <w:name w:val="tweetauthor-verifiedbadge"/>
    <w:basedOn w:val="DefaultParagraphFont"/>
    <w:rsid w:val="00141D65"/>
  </w:style>
  <w:style w:type="character" w:customStyle="1" w:styleId="tweetauthor-screenname">
    <w:name w:val="tweetauthor-screenname"/>
    <w:basedOn w:val="DefaultParagraphFont"/>
    <w:rsid w:val="00141D65"/>
  </w:style>
  <w:style w:type="character" w:customStyle="1" w:styleId="u-hiddenvisually">
    <w:name w:val="u-hiddenvisually"/>
    <w:basedOn w:val="DefaultParagraphFont"/>
    <w:rsid w:val="00141D65"/>
  </w:style>
  <w:style w:type="character" w:customStyle="1" w:styleId="tweetaction-stat">
    <w:name w:val="tweetaction-stat"/>
    <w:basedOn w:val="DefaultParagraphFont"/>
    <w:rsid w:val="00141D65"/>
  </w:style>
  <w:style w:type="character" w:customStyle="1" w:styleId="related">
    <w:name w:val="related"/>
    <w:basedOn w:val="DefaultParagraphFont"/>
    <w:rsid w:val="00141D65"/>
  </w:style>
  <w:style w:type="character" w:customStyle="1" w:styleId="related-content">
    <w:name w:val="related-content"/>
    <w:basedOn w:val="DefaultParagraphFont"/>
    <w:rsid w:val="00141D65"/>
  </w:style>
  <w:style w:type="character" w:customStyle="1" w:styleId="name-of-author">
    <w:name w:val="name-of-author"/>
    <w:basedOn w:val="DefaultParagraphFont"/>
    <w:rsid w:val="00141D65"/>
  </w:style>
  <w:style w:type="character" w:customStyle="1" w:styleId="first-name">
    <w:name w:val="first-name"/>
    <w:basedOn w:val="DefaultParagraphFont"/>
    <w:rsid w:val="00141D65"/>
  </w:style>
  <w:style w:type="character" w:customStyle="1" w:styleId="last-name">
    <w:name w:val="last-name"/>
    <w:basedOn w:val="DefaultParagraphFont"/>
    <w:rsid w:val="00141D65"/>
  </w:style>
  <w:style w:type="character" w:customStyle="1" w:styleId="caption10">
    <w:name w:val="caption1"/>
    <w:basedOn w:val="DefaultParagraphFont"/>
    <w:rsid w:val="00141D65"/>
  </w:style>
  <w:style w:type="character" w:customStyle="1" w:styleId="recirc-text">
    <w:name w:val="&quot;recirc-text”"/>
    <w:basedOn w:val="DefaultParagraphFont"/>
    <w:rsid w:val="00141D65"/>
  </w:style>
  <w:style w:type="character" w:customStyle="1" w:styleId="video-icon">
    <w:name w:val="video-icon"/>
    <w:basedOn w:val="DefaultParagraphFont"/>
    <w:rsid w:val="00141D65"/>
  </w:style>
  <w:style w:type="character" w:customStyle="1" w:styleId="powa-shot-play-btn-text">
    <w:name w:val="powa-shot-play-btn-text"/>
    <w:basedOn w:val="DefaultParagraphFont"/>
    <w:rsid w:val="00141D65"/>
  </w:style>
  <w:style w:type="character" w:customStyle="1" w:styleId="powa-shot-click">
    <w:name w:val="powa-shot-click"/>
    <w:basedOn w:val="DefaultParagraphFont"/>
    <w:rsid w:val="00141D65"/>
  </w:style>
  <w:style w:type="character" w:customStyle="1" w:styleId="wpv-blurb">
    <w:name w:val="wpv-blurb"/>
    <w:basedOn w:val="DefaultParagraphFont"/>
    <w:rsid w:val="00141D65"/>
  </w:style>
  <w:style w:type="character" w:customStyle="1" w:styleId="pb-caption">
    <w:name w:val="pb-caption"/>
    <w:basedOn w:val="DefaultParagraphFont"/>
    <w:rsid w:val="00141D65"/>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41D6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41D65"/>
    <w:rPr>
      <w:vertAlign w:val="baseline"/>
    </w:rPr>
  </w:style>
  <w:style w:type="character" w:customStyle="1" w:styleId="Heading7Char1">
    <w:name w:val="Heading 7 Char1"/>
    <w:basedOn w:val="DefaultParagraphFont"/>
    <w:semiHidden/>
    <w:rsid w:val="00141D6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41D6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41D6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41D65"/>
    <w:rPr>
      <w:rFonts w:ascii="Calibri" w:hAnsi="Calibri" w:cs="Calibri"/>
    </w:rPr>
  </w:style>
  <w:style w:type="numbering" w:customStyle="1" w:styleId="NoList2">
    <w:name w:val="No List2"/>
    <w:next w:val="NoList"/>
    <w:uiPriority w:val="99"/>
    <w:semiHidden/>
    <w:unhideWhenUsed/>
    <w:rsid w:val="00141D65"/>
  </w:style>
  <w:style w:type="numbering" w:customStyle="1" w:styleId="NoList3">
    <w:name w:val="No List3"/>
    <w:next w:val="NoList"/>
    <w:uiPriority w:val="99"/>
    <w:semiHidden/>
    <w:unhideWhenUsed/>
    <w:rsid w:val="00141D65"/>
  </w:style>
  <w:style w:type="numbering" w:customStyle="1" w:styleId="NoList4">
    <w:name w:val="No List4"/>
    <w:next w:val="NoList"/>
    <w:uiPriority w:val="99"/>
    <w:semiHidden/>
    <w:unhideWhenUsed/>
    <w:rsid w:val="00141D65"/>
  </w:style>
  <w:style w:type="numbering" w:customStyle="1" w:styleId="NoList5">
    <w:name w:val="No List5"/>
    <w:next w:val="NoList"/>
    <w:semiHidden/>
    <w:unhideWhenUsed/>
    <w:rsid w:val="00141D65"/>
  </w:style>
  <w:style w:type="paragraph" w:styleId="BlockText">
    <w:name w:val="Block Text"/>
    <w:basedOn w:val="Normal"/>
    <w:rsid w:val="00141D65"/>
    <w:pPr>
      <w:ind w:left="229" w:right="229"/>
    </w:pPr>
    <w:rPr>
      <w:rFonts w:ascii="Verdana" w:eastAsia="Times New Roman" w:hAnsi="Verdana"/>
      <w:sz w:val="16"/>
      <w:szCs w:val="20"/>
    </w:rPr>
  </w:style>
  <w:style w:type="paragraph" w:styleId="NormalIndent">
    <w:name w:val="Normal Indent"/>
    <w:basedOn w:val="Normal"/>
    <w:rsid w:val="00141D65"/>
    <w:pPr>
      <w:ind w:left="720"/>
    </w:pPr>
    <w:rPr>
      <w:rFonts w:eastAsia="Times New Roman"/>
      <w:szCs w:val="20"/>
    </w:rPr>
  </w:style>
  <w:style w:type="paragraph" w:styleId="EnvelopeReturn">
    <w:name w:val="envelope return"/>
    <w:basedOn w:val="Normal"/>
    <w:rsid w:val="00141D65"/>
    <w:rPr>
      <w:rFonts w:eastAsia="Times New Roman"/>
      <w:sz w:val="24"/>
      <w:szCs w:val="20"/>
    </w:rPr>
  </w:style>
  <w:style w:type="paragraph" w:styleId="EnvelopeAddress">
    <w:name w:val="envelope address"/>
    <w:basedOn w:val="Normal"/>
    <w:rsid w:val="00141D6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41D65"/>
  </w:style>
  <w:style w:type="numbering" w:customStyle="1" w:styleId="NoList7">
    <w:name w:val="No List7"/>
    <w:next w:val="NoList"/>
    <w:semiHidden/>
    <w:unhideWhenUsed/>
    <w:rsid w:val="00141D65"/>
  </w:style>
  <w:style w:type="paragraph" w:styleId="ListBullet">
    <w:name w:val="List Bullet"/>
    <w:basedOn w:val="Normal"/>
    <w:link w:val="ListBulletChar"/>
    <w:uiPriority w:val="99"/>
    <w:unhideWhenUsed/>
    <w:rsid w:val="00141D65"/>
    <w:pPr>
      <w:tabs>
        <w:tab w:val="num" w:pos="360"/>
      </w:tabs>
      <w:ind w:left="360" w:hanging="360"/>
      <w:contextualSpacing/>
    </w:pPr>
    <w:rPr>
      <w:rFonts w:eastAsia="Calibri"/>
    </w:rPr>
  </w:style>
  <w:style w:type="table" w:styleId="MediumGrid1">
    <w:name w:val="Medium Grid 1"/>
    <w:basedOn w:val="TableNormal"/>
    <w:uiPriority w:val="67"/>
    <w:rsid w:val="00141D6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41D65"/>
    <w:rPr>
      <w:rFonts w:ascii="Arial Narrow" w:eastAsia="SimSun" w:hAnsi="Arial Narrow" w:cs="Calibri"/>
      <w:sz w:val="20"/>
      <w:szCs w:val="22"/>
    </w:rPr>
  </w:style>
  <w:style w:type="numbering" w:customStyle="1" w:styleId="NoList11">
    <w:name w:val="No List11"/>
    <w:next w:val="NoList"/>
    <w:uiPriority w:val="99"/>
    <w:semiHidden/>
    <w:unhideWhenUsed/>
    <w:rsid w:val="00141D65"/>
  </w:style>
  <w:style w:type="numbering" w:customStyle="1" w:styleId="NoList111">
    <w:name w:val="No List111"/>
    <w:next w:val="NoList"/>
    <w:uiPriority w:val="99"/>
    <w:semiHidden/>
    <w:unhideWhenUsed/>
    <w:rsid w:val="00141D65"/>
  </w:style>
  <w:style w:type="numbering" w:customStyle="1" w:styleId="NoList1111">
    <w:name w:val="No List1111"/>
    <w:next w:val="NoList"/>
    <w:uiPriority w:val="99"/>
    <w:semiHidden/>
    <w:unhideWhenUsed/>
    <w:rsid w:val="00141D65"/>
  </w:style>
  <w:style w:type="numbering" w:customStyle="1" w:styleId="NoList11111">
    <w:name w:val="No List11111"/>
    <w:next w:val="NoList"/>
    <w:uiPriority w:val="99"/>
    <w:semiHidden/>
    <w:unhideWhenUsed/>
    <w:rsid w:val="00141D65"/>
  </w:style>
  <w:style w:type="numbering" w:customStyle="1" w:styleId="NoList111111">
    <w:name w:val="No List111111"/>
    <w:next w:val="NoList"/>
    <w:uiPriority w:val="99"/>
    <w:semiHidden/>
    <w:unhideWhenUsed/>
    <w:rsid w:val="00141D65"/>
  </w:style>
  <w:style w:type="numbering" w:customStyle="1" w:styleId="NoList1111111">
    <w:name w:val="No List1111111"/>
    <w:next w:val="NoList"/>
    <w:uiPriority w:val="99"/>
    <w:semiHidden/>
    <w:unhideWhenUsed/>
    <w:rsid w:val="00141D65"/>
  </w:style>
  <w:style w:type="numbering" w:customStyle="1" w:styleId="NoList11111111">
    <w:name w:val="No List11111111"/>
    <w:next w:val="NoList"/>
    <w:uiPriority w:val="99"/>
    <w:semiHidden/>
    <w:unhideWhenUsed/>
    <w:rsid w:val="00141D65"/>
  </w:style>
  <w:style w:type="numbering" w:customStyle="1" w:styleId="NoList111111111">
    <w:name w:val="No List111111111"/>
    <w:next w:val="NoList"/>
    <w:uiPriority w:val="99"/>
    <w:semiHidden/>
    <w:unhideWhenUsed/>
    <w:rsid w:val="00141D65"/>
  </w:style>
  <w:style w:type="numbering" w:customStyle="1" w:styleId="NoList1111111111">
    <w:name w:val="No List1111111111"/>
    <w:next w:val="NoList"/>
    <w:uiPriority w:val="99"/>
    <w:semiHidden/>
    <w:unhideWhenUsed/>
    <w:rsid w:val="00141D65"/>
  </w:style>
  <w:style w:type="numbering" w:customStyle="1" w:styleId="NoList11111111111">
    <w:name w:val="No List11111111111"/>
    <w:next w:val="NoList"/>
    <w:uiPriority w:val="99"/>
    <w:semiHidden/>
    <w:unhideWhenUsed/>
    <w:rsid w:val="00141D65"/>
  </w:style>
  <w:style w:type="numbering" w:customStyle="1" w:styleId="NoList111111111111">
    <w:name w:val="No List111111111111"/>
    <w:next w:val="NoList"/>
    <w:uiPriority w:val="99"/>
    <w:semiHidden/>
    <w:unhideWhenUsed/>
    <w:rsid w:val="00141D65"/>
  </w:style>
  <w:style w:type="numbering" w:customStyle="1" w:styleId="NoList1111111111111">
    <w:name w:val="No List1111111111111"/>
    <w:next w:val="NoList"/>
    <w:uiPriority w:val="99"/>
    <w:semiHidden/>
    <w:unhideWhenUsed/>
    <w:rsid w:val="00141D65"/>
  </w:style>
  <w:style w:type="numbering" w:customStyle="1" w:styleId="NoList11111111111111">
    <w:name w:val="No List11111111111111"/>
    <w:next w:val="NoList"/>
    <w:uiPriority w:val="99"/>
    <w:semiHidden/>
    <w:unhideWhenUsed/>
    <w:rsid w:val="00141D65"/>
  </w:style>
  <w:style w:type="numbering" w:customStyle="1" w:styleId="NoList111111111111111">
    <w:name w:val="No List111111111111111"/>
    <w:next w:val="NoList"/>
    <w:uiPriority w:val="99"/>
    <w:semiHidden/>
    <w:unhideWhenUsed/>
    <w:rsid w:val="00141D65"/>
  </w:style>
  <w:style w:type="numbering" w:customStyle="1" w:styleId="NoList1111111111111111">
    <w:name w:val="No List1111111111111111"/>
    <w:next w:val="NoList"/>
    <w:uiPriority w:val="99"/>
    <w:semiHidden/>
    <w:unhideWhenUsed/>
    <w:rsid w:val="00141D65"/>
  </w:style>
  <w:style w:type="numbering" w:customStyle="1" w:styleId="NoList11111111111111111">
    <w:name w:val="No List11111111111111111"/>
    <w:next w:val="NoList"/>
    <w:uiPriority w:val="99"/>
    <w:semiHidden/>
    <w:unhideWhenUsed/>
    <w:rsid w:val="00141D65"/>
  </w:style>
  <w:style w:type="character" w:customStyle="1" w:styleId="FontStyle220">
    <w:name w:val="Font Style220"/>
    <w:basedOn w:val="DefaultParagraphFont"/>
    <w:uiPriority w:val="99"/>
    <w:rsid w:val="00141D65"/>
    <w:rPr>
      <w:rFonts w:ascii="Candara" w:hAnsi="Candara" w:cs="Candara" w:hint="default"/>
      <w:i/>
      <w:iCs/>
      <w:sz w:val="18"/>
      <w:szCs w:val="18"/>
    </w:rPr>
  </w:style>
  <w:style w:type="character" w:customStyle="1" w:styleId="FontStyle290">
    <w:name w:val="Font Style290"/>
    <w:basedOn w:val="DefaultParagraphFont"/>
    <w:uiPriority w:val="99"/>
    <w:rsid w:val="00141D6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41D65"/>
    <w:rPr>
      <w:rFonts w:ascii="Arial" w:hAnsi="Arial" w:cs="Arial"/>
      <w:b/>
      <w:bCs/>
      <w:sz w:val="16"/>
      <w:szCs w:val="16"/>
    </w:rPr>
  </w:style>
  <w:style w:type="paragraph" w:customStyle="1" w:styleId="analytic">
    <w:name w:val="analytic"/>
    <w:basedOn w:val="Normal"/>
    <w:link w:val="analyticChar"/>
    <w:uiPriority w:val="4"/>
    <w:qFormat/>
    <w:rsid w:val="00141D65"/>
    <w:pPr>
      <w:spacing w:before="120"/>
    </w:pPr>
    <w:rPr>
      <w:b/>
      <w:sz w:val="20"/>
    </w:rPr>
  </w:style>
  <w:style w:type="character" w:customStyle="1" w:styleId="analyticChar">
    <w:name w:val="analytic Char"/>
    <w:basedOn w:val="DefaultParagraphFont"/>
    <w:link w:val="analytic"/>
    <w:uiPriority w:val="4"/>
    <w:rsid w:val="00141D65"/>
    <w:rPr>
      <w:rFonts w:ascii="Calibri" w:hAnsi="Calibri" w:cs="Calibri"/>
      <w:b/>
      <w:sz w:val="20"/>
    </w:rPr>
  </w:style>
  <w:style w:type="character" w:customStyle="1" w:styleId="m-5498913268213319940gmail-styleunderline">
    <w:name w:val="m_-5498913268213319940gmail-styleunderline"/>
    <w:basedOn w:val="DefaultParagraphFont"/>
    <w:rsid w:val="00141D65"/>
  </w:style>
  <w:style w:type="paragraph" w:customStyle="1" w:styleId="speakable">
    <w:name w:val="speakable"/>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41D65"/>
  </w:style>
  <w:style w:type="character" w:customStyle="1" w:styleId="copyright">
    <w:name w:val="copyright"/>
    <w:basedOn w:val="DefaultParagraphFont"/>
    <w:rsid w:val="00141D65"/>
  </w:style>
  <w:style w:type="character" w:customStyle="1" w:styleId="TagCharCharCharChar">
    <w:name w:val="Tag Char Char Char Char"/>
    <w:basedOn w:val="DefaultParagraphFont"/>
    <w:rsid w:val="00141D65"/>
    <w:rPr>
      <w:rFonts w:ascii="Calibri" w:hAnsi="Calibri" w:cs="Calibri"/>
      <w:b/>
      <w:sz w:val="24"/>
    </w:rPr>
  </w:style>
  <w:style w:type="paragraph" w:customStyle="1" w:styleId="g-body">
    <w:name w:val="g-body"/>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41D65"/>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41D65"/>
    <w:pPr>
      <w:spacing w:before="100" w:beforeAutospacing="1" w:after="100" w:afterAutospacing="1"/>
    </w:pPr>
    <w:rPr>
      <w:sz w:val="24"/>
    </w:rPr>
  </w:style>
  <w:style w:type="paragraph" w:customStyle="1" w:styleId="style41">
    <w:name w:val="style4"/>
    <w:basedOn w:val="Normal"/>
    <w:uiPriority w:val="99"/>
    <w:qFormat/>
    <w:rsid w:val="00141D65"/>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41D65"/>
    <w:pPr>
      <w:spacing w:before="100" w:beforeAutospacing="1" w:after="100" w:afterAutospacing="1"/>
    </w:pPr>
    <w:rPr>
      <w:rFonts w:ascii="Times New Roman" w:hAnsi="Times New Roman"/>
      <w:sz w:val="24"/>
    </w:rPr>
  </w:style>
  <w:style w:type="character" w:customStyle="1" w:styleId="adtext">
    <w:name w:val="adtext"/>
    <w:basedOn w:val="DefaultParagraphFont"/>
    <w:rsid w:val="00141D65"/>
  </w:style>
  <w:style w:type="character" w:customStyle="1" w:styleId="UL-Bold">
    <w:name w:val="UL-Bold"/>
    <w:basedOn w:val="DefaultParagraphFont"/>
    <w:rsid w:val="00141D65"/>
    <w:rPr>
      <w:u w:val="thick"/>
    </w:rPr>
  </w:style>
  <w:style w:type="character" w:customStyle="1" w:styleId="UL-None">
    <w:name w:val="UL-None"/>
    <w:basedOn w:val="DefaultParagraphFont"/>
    <w:rsid w:val="00141D65"/>
    <w:rPr>
      <w:strike w:val="0"/>
      <w:dstrike w:val="0"/>
      <w:u w:val="none"/>
      <w:effect w:val="none"/>
    </w:rPr>
  </w:style>
  <w:style w:type="character" w:customStyle="1" w:styleId="gl">
    <w:name w:val="gl"/>
    <w:basedOn w:val="DefaultParagraphFont"/>
    <w:rsid w:val="00141D65"/>
  </w:style>
  <w:style w:type="character" w:customStyle="1" w:styleId="qu730rj69h">
    <w:name w:val="qu730rj69h"/>
    <w:basedOn w:val="DefaultParagraphFont"/>
    <w:rsid w:val="00141D65"/>
  </w:style>
  <w:style w:type="paragraph" w:customStyle="1" w:styleId="optext">
    <w:name w:val="optext"/>
    <w:basedOn w:val="Normal"/>
    <w:uiPriority w:val="99"/>
    <w:qFormat/>
    <w:rsid w:val="00141D65"/>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41D65"/>
  </w:style>
  <w:style w:type="character" w:customStyle="1" w:styleId="icr880">
    <w:name w:val="icr880"/>
    <w:basedOn w:val="DefaultParagraphFont"/>
    <w:rsid w:val="00141D65"/>
  </w:style>
  <w:style w:type="character" w:customStyle="1" w:styleId="hx23q54">
    <w:name w:val="hx23q54"/>
    <w:basedOn w:val="DefaultParagraphFont"/>
    <w:rsid w:val="00141D65"/>
  </w:style>
  <w:style w:type="character" w:customStyle="1" w:styleId="m-5348258726587825636gmail-style13ptbold">
    <w:name w:val="m_-5348258726587825636gmail-style13ptbold"/>
    <w:basedOn w:val="DefaultParagraphFont"/>
    <w:rsid w:val="00141D65"/>
  </w:style>
  <w:style w:type="character" w:customStyle="1" w:styleId="m-5348258726587825636gmail-styleunderline">
    <w:name w:val="m_-5348258726587825636gmail-styleunderline"/>
    <w:basedOn w:val="DefaultParagraphFont"/>
    <w:rsid w:val="00141D65"/>
  </w:style>
  <w:style w:type="character" w:customStyle="1" w:styleId="UnderlineCharChar1">
    <w:name w:val="Underline Char Char1"/>
    <w:basedOn w:val="DefaultParagraphFont"/>
    <w:rsid w:val="00141D65"/>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41D65"/>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41D65"/>
  </w:style>
  <w:style w:type="character" w:customStyle="1" w:styleId="CardsFont12ptCharChar">
    <w:name w:val="Cards + Font: 12 pt Char Char"/>
    <w:basedOn w:val="DefaultParagraphFont"/>
    <w:rsid w:val="00141D65"/>
    <w:rPr>
      <w:sz w:val="24"/>
      <w:szCs w:val="24"/>
      <w:u w:val="thick"/>
      <w:lang w:val="en-US" w:eastAsia="en-US" w:bidi="ar-SA"/>
    </w:rPr>
  </w:style>
  <w:style w:type="character" w:customStyle="1" w:styleId="NothingChar1">
    <w:name w:val="Nothing Char1"/>
    <w:basedOn w:val="DefaultParagraphFont"/>
    <w:rsid w:val="00141D65"/>
    <w:rPr>
      <w:lang w:val="en-US" w:eastAsia="en-US" w:bidi="ar-SA"/>
    </w:rPr>
  </w:style>
  <w:style w:type="paragraph" w:customStyle="1" w:styleId="useless">
    <w:name w:val="useless"/>
    <w:basedOn w:val="Normal"/>
    <w:uiPriority w:val="99"/>
    <w:qFormat/>
    <w:rsid w:val="00141D65"/>
    <w:rPr>
      <w:rFonts w:ascii="Times New Roman" w:eastAsia="Times New Roman" w:hAnsi="Times New Roman"/>
      <w:sz w:val="12"/>
    </w:rPr>
  </w:style>
  <w:style w:type="character" w:customStyle="1" w:styleId="DDIUnderline">
    <w:name w:val="DDI Underline"/>
    <w:qFormat/>
    <w:rsid w:val="00141D65"/>
    <w:rPr>
      <w:rFonts w:ascii="Times New Roman" w:hAnsi="Times New Roman"/>
      <w:sz w:val="24"/>
      <w:u w:val="single"/>
    </w:rPr>
  </w:style>
  <w:style w:type="character" w:customStyle="1" w:styleId="Char1">
    <w:name w:val="Char1"/>
    <w:basedOn w:val="DefaultParagraphFont"/>
    <w:rsid w:val="00141D65"/>
    <w:rPr>
      <w:rFonts w:cs="Arial"/>
      <w:b/>
      <w:bCs/>
      <w:iCs/>
      <w:sz w:val="24"/>
      <w:szCs w:val="28"/>
      <w:lang w:val="en-US" w:eastAsia="en-US" w:bidi="ar-SA"/>
    </w:rPr>
  </w:style>
  <w:style w:type="paragraph" w:customStyle="1" w:styleId="ALLCAPS">
    <w:name w:val="ALL CAPS"/>
    <w:basedOn w:val="Normal"/>
    <w:link w:val="ALLCAPSChar"/>
    <w:qFormat/>
    <w:rsid w:val="00141D65"/>
    <w:rPr>
      <w:rFonts w:ascii="Times New Roman" w:eastAsia="Times New Roman" w:hAnsi="Times New Roman"/>
      <w:b/>
      <w:caps/>
    </w:rPr>
  </w:style>
  <w:style w:type="character" w:customStyle="1" w:styleId="ALLCAPSChar">
    <w:name w:val="ALL CAPS Char"/>
    <w:basedOn w:val="DefaultParagraphFont"/>
    <w:link w:val="ALLCAPS"/>
    <w:rsid w:val="00141D65"/>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41D65"/>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41D65"/>
    <w:rPr>
      <w:rFonts w:ascii="Times New Roman" w:eastAsia="Times New Roman" w:hAnsi="Times New Roman" w:cs="Calibri"/>
      <w:b/>
    </w:rPr>
  </w:style>
  <w:style w:type="character" w:customStyle="1" w:styleId="10ptnotbold">
    <w:name w:val="10ptnotbold"/>
    <w:basedOn w:val="DefaultParagraphFont"/>
    <w:rsid w:val="00141D65"/>
    <w:rPr>
      <w:sz w:val="20"/>
    </w:rPr>
  </w:style>
  <w:style w:type="character" w:customStyle="1" w:styleId="Cites-AuthorDate">
    <w:name w:val="Cites-Author/Date"/>
    <w:rsid w:val="00141D65"/>
    <w:rPr>
      <w:rFonts w:ascii="Helvetica" w:hAnsi="Helvetica"/>
      <w:b/>
      <w:sz w:val="22"/>
      <w:szCs w:val="24"/>
      <w:u w:val="thick"/>
    </w:rPr>
  </w:style>
  <w:style w:type="paragraph" w:customStyle="1" w:styleId="CiteTag">
    <w:name w:val="Cite/Tag"/>
    <w:basedOn w:val="Normal"/>
    <w:uiPriority w:val="99"/>
    <w:qFormat/>
    <w:rsid w:val="00141D65"/>
    <w:rPr>
      <w:rFonts w:ascii="Times New Roman" w:eastAsia="Cambria" w:hAnsi="Times New Roman"/>
      <w:b/>
    </w:rPr>
  </w:style>
  <w:style w:type="character" w:customStyle="1" w:styleId="CardsFont6ptChar1">
    <w:name w:val="Cards + Font: 6 pt Char1"/>
    <w:basedOn w:val="CardsChar"/>
    <w:link w:val="CardsFont6pt"/>
    <w:rsid w:val="00141D6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41D65"/>
  </w:style>
  <w:style w:type="character" w:customStyle="1" w:styleId="m489902567989944824gmail-styleunderline">
    <w:name w:val="m_489902567989944824gmail-styleunderline"/>
    <w:basedOn w:val="DefaultParagraphFont"/>
    <w:rsid w:val="00141D65"/>
  </w:style>
  <w:style w:type="paragraph" w:customStyle="1" w:styleId="Analytic0">
    <w:name w:val="Analytic"/>
    <w:basedOn w:val="Normal"/>
    <w:link w:val="AnalyticChar0"/>
    <w:autoRedefine/>
    <w:uiPriority w:val="4"/>
    <w:qFormat/>
    <w:rsid w:val="00141D65"/>
    <w:rPr>
      <w:rFonts w:cstheme="minorBidi"/>
      <w:b/>
      <w:sz w:val="26"/>
    </w:rPr>
  </w:style>
  <w:style w:type="character" w:customStyle="1" w:styleId="AnalyticChar0">
    <w:name w:val="Analytic Char"/>
    <w:basedOn w:val="DefaultParagraphFont"/>
    <w:link w:val="Analytic0"/>
    <w:uiPriority w:val="4"/>
    <w:rsid w:val="00141D65"/>
    <w:rPr>
      <w:rFonts w:ascii="Calibri" w:hAnsi="Calibri"/>
      <w:b/>
      <w:sz w:val="26"/>
    </w:rPr>
  </w:style>
  <w:style w:type="character" w:customStyle="1" w:styleId="UnresolvedMention2">
    <w:name w:val="Unresolved Mention2"/>
    <w:basedOn w:val="DefaultParagraphFont"/>
    <w:uiPriority w:val="99"/>
    <w:rsid w:val="00141D65"/>
    <w:rPr>
      <w:color w:val="808080"/>
      <w:shd w:val="clear" w:color="auto" w:fill="E6E6E6"/>
    </w:rPr>
  </w:style>
  <w:style w:type="character" w:customStyle="1" w:styleId="swauthor">
    <w:name w:val="sw_author"/>
    <w:rsid w:val="00141D65"/>
  </w:style>
  <w:style w:type="character" w:customStyle="1" w:styleId="UnderlineCharChar3">
    <w:name w:val="Underline Char Char3"/>
    <w:rsid w:val="00141D65"/>
    <w:rPr>
      <w:szCs w:val="24"/>
      <w:u w:val="single"/>
      <w:lang w:val="en-US" w:eastAsia="en-US" w:bidi="ar-SA"/>
    </w:rPr>
  </w:style>
  <w:style w:type="character" w:customStyle="1" w:styleId="tl8wme">
    <w:name w:val="tl8wme"/>
    <w:basedOn w:val="DefaultParagraphFont"/>
    <w:rsid w:val="00141D65"/>
  </w:style>
  <w:style w:type="character" w:customStyle="1" w:styleId="Mention3">
    <w:name w:val="Mention3"/>
    <w:basedOn w:val="DefaultParagraphFont"/>
    <w:uiPriority w:val="99"/>
    <w:semiHidden/>
    <w:unhideWhenUsed/>
    <w:rsid w:val="00141D65"/>
    <w:rPr>
      <w:color w:val="2B579A"/>
      <w:shd w:val="clear" w:color="auto" w:fill="E6E6E6"/>
    </w:rPr>
  </w:style>
  <w:style w:type="character" w:customStyle="1" w:styleId="m-5251091010484660064gmail-style13ptbold">
    <w:name w:val="m_-5251091010484660064gmail-style13ptbold"/>
    <w:basedOn w:val="DefaultParagraphFont"/>
    <w:rsid w:val="00141D65"/>
  </w:style>
  <w:style w:type="character" w:customStyle="1" w:styleId="m-5251091010484660064gmail-styleunderline">
    <w:name w:val="m_-5251091010484660064gmail-styleunderline"/>
    <w:basedOn w:val="DefaultParagraphFont"/>
    <w:rsid w:val="00141D65"/>
  </w:style>
  <w:style w:type="character" w:customStyle="1" w:styleId="tablecaption">
    <w:name w:val="tablecaption"/>
    <w:basedOn w:val="DefaultParagraphFont"/>
    <w:rsid w:val="00141D65"/>
  </w:style>
  <w:style w:type="character" w:customStyle="1" w:styleId="StyleLatinHelvetica105ptBlack">
    <w:name w:val="Style (Latin) Helvetica 10.5 pt Black"/>
    <w:basedOn w:val="DefaultParagraphFont"/>
    <w:rsid w:val="00141D65"/>
    <w:rPr>
      <w:rFonts w:ascii="Times New Roman" w:hAnsi="Times New Roman"/>
      <w:color w:val="000000"/>
      <w:sz w:val="21"/>
    </w:rPr>
  </w:style>
  <w:style w:type="character" w:customStyle="1" w:styleId="m-413333960618644972gmail-style13ptbold">
    <w:name w:val="m_-413333960618644972gmail-style13ptbold"/>
    <w:basedOn w:val="DefaultParagraphFont"/>
    <w:rsid w:val="00141D65"/>
  </w:style>
  <w:style w:type="character" w:customStyle="1" w:styleId="m-413333960618644972gmail-styleunderline">
    <w:name w:val="m_-413333960618644972gmail-styleunderline"/>
    <w:basedOn w:val="DefaultParagraphFont"/>
    <w:rsid w:val="00141D65"/>
  </w:style>
  <w:style w:type="character" w:customStyle="1" w:styleId="m8314098763611656848gmail-stylestylebold12pt">
    <w:name w:val="m_8314098763611656848gmail-stylestylebold12pt"/>
    <w:basedOn w:val="DefaultParagraphFont"/>
    <w:rsid w:val="00141D65"/>
  </w:style>
  <w:style w:type="character" w:customStyle="1" w:styleId="m8314098763611656848gmail-styleboldunderline">
    <w:name w:val="m_8314098763611656848gmail-styleboldunderline"/>
    <w:basedOn w:val="DefaultParagraphFont"/>
    <w:rsid w:val="00141D65"/>
  </w:style>
  <w:style w:type="paragraph" w:customStyle="1" w:styleId="Spacer">
    <w:name w:val="Spacer"/>
    <w:basedOn w:val="Heading1"/>
    <w:link w:val="SpacerChar"/>
    <w:autoRedefine/>
    <w:uiPriority w:val="4"/>
    <w:qFormat/>
    <w:rsid w:val="00141D6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41D65"/>
    <w:rPr>
      <w:rFonts w:ascii="Georgia" w:eastAsiaTheme="majorEastAsia" w:hAnsi="Georgia" w:cstheme="majorBidi"/>
      <w:b/>
      <w:bCs/>
      <w:szCs w:val="32"/>
    </w:rPr>
  </w:style>
  <w:style w:type="paragraph" w:customStyle="1" w:styleId="msonormal0">
    <w:name w:val="msonormal"/>
    <w:basedOn w:val="Normal"/>
    <w:rsid w:val="00141D65"/>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41D65"/>
    <w:pPr>
      <w:tabs>
        <w:tab w:val="left" w:pos="204"/>
      </w:tabs>
      <w:autoSpaceDE w:val="0"/>
      <w:autoSpaceDN w:val="0"/>
      <w:adjustRightInd w:val="0"/>
      <w:spacing w:line="238" w:lineRule="atLeast"/>
      <w:jc w:val="both"/>
    </w:pPr>
    <w:rPr>
      <w:rFonts w:ascii="Times New Roman" w:eastAsia="Times New Roman" w:hAnsi="Times New Roman" w:cstheme="minorBidi"/>
      <w:sz w:val="24"/>
    </w:rPr>
  </w:style>
  <w:style w:type="character" w:customStyle="1" w:styleId="BlockTitleCharChar">
    <w:name w:val="Block Title Char Char"/>
    <w:rsid w:val="00141D65"/>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41D65"/>
    <w:rPr>
      <w:rFonts w:ascii="Arial Narrow" w:hAnsi="Arial Narrow" w:cs="Times New Roman"/>
      <w:color w:val="000000"/>
      <w:sz w:val="16"/>
    </w:rPr>
  </w:style>
  <w:style w:type="character" w:customStyle="1" w:styleId="CiteReal0">
    <w:name w:val="CiteReal"/>
    <w:uiPriority w:val="1"/>
    <w:qFormat/>
    <w:rsid w:val="00141D65"/>
    <w:rPr>
      <w:rFonts w:ascii="Arial" w:hAnsi="Arial"/>
      <w:b/>
      <w:sz w:val="24"/>
      <w:u w:val="single"/>
    </w:rPr>
  </w:style>
  <w:style w:type="character" w:customStyle="1" w:styleId="dropcap1">
    <w:name w:val="dropcap1"/>
    <w:rsid w:val="00141D65"/>
  </w:style>
  <w:style w:type="paragraph" w:customStyle="1" w:styleId="Style31">
    <w:name w:val="Style31"/>
    <w:basedOn w:val="Normal"/>
    <w:uiPriority w:val="99"/>
    <w:rsid w:val="00141D65"/>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41D65"/>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41D65"/>
    <w:pPr>
      <w:spacing w:line="200" w:lineRule="exact"/>
      <w:jc w:val="both"/>
    </w:pPr>
    <w:rPr>
      <w:rFonts w:ascii="Palatino Linotype" w:hAnsi="Palatino Linotype" w:cs="Palatino Linotype"/>
      <w:sz w:val="16"/>
    </w:rPr>
  </w:style>
  <w:style w:type="character" w:customStyle="1" w:styleId="FontStyle72">
    <w:name w:val="Font Style72"/>
    <w:uiPriority w:val="99"/>
    <w:rsid w:val="00141D65"/>
    <w:rPr>
      <w:rFonts w:ascii="Cambria" w:hAnsi="Cambria" w:cs="Cambria" w:hint="default"/>
      <w:sz w:val="16"/>
      <w:szCs w:val="16"/>
    </w:rPr>
  </w:style>
  <w:style w:type="character" w:customStyle="1" w:styleId="FontStyle73">
    <w:name w:val="Font Style73"/>
    <w:uiPriority w:val="99"/>
    <w:rsid w:val="00141D65"/>
    <w:rPr>
      <w:rFonts w:ascii="Cambria" w:hAnsi="Cambria" w:cs="Cambria" w:hint="default"/>
      <w:i/>
      <w:iCs/>
      <w:sz w:val="16"/>
      <w:szCs w:val="16"/>
    </w:rPr>
  </w:style>
  <w:style w:type="character" w:customStyle="1" w:styleId="UnderlinestyleChar2">
    <w:name w:val="Underline style Char2"/>
    <w:rsid w:val="00141D65"/>
    <w:rPr>
      <w:sz w:val="22"/>
      <w:szCs w:val="24"/>
      <w:u w:val="single"/>
      <w:lang w:val="en-US" w:eastAsia="en-US" w:bidi="ar-SA"/>
    </w:rPr>
  </w:style>
  <w:style w:type="character" w:customStyle="1" w:styleId="FontStyle49">
    <w:name w:val="Font Style49"/>
    <w:uiPriority w:val="99"/>
    <w:rsid w:val="00141D65"/>
    <w:rPr>
      <w:rFonts w:ascii="Cambria" w:hAnsi="Cambria" w:cs="Cambria"/>
      <w:sz w:val="20"/>
      <w:szCs w:val="20"/>
    </w:rPr>
  </w:style>
  <w:style w:type="character" w:customStyle="1" w:styleId="FontStyle50">
    <w:name w:val="Font Style50"/>
    <w:uiPriority w:val="99"/>
    <w:rsid w:val="00141D6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41D65"/>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41D65"/>
    <w:rPr>
      <w:rFonts w:ascii="Cambria" w:eastAsia="Cambria" w:hAnsi="Cambria" w:cs="Cambria"/>
      <w:spacing w:val="-3"/>
      <w:sz w:val="16"/>
      <w:szCs w:val="20"/>
    </w:rPr>
  </w:style>
  <w:style w:type="character" w:customStyle="1" w:styleId="kn">
    <w:name w:val="kn"/>
    <w:basedOn w:val="DefaultParagraphFont"/>
    <w:rsid w:val="00141D65"/>
  </w:style>
  <w:style w:type="character" w:customStyle="1" w:styleId="StyleStyleUnderlineUnderlineStyleBoldUnderlineIntenseEmphas">
    <w:name w:val="Style Style UnderlineUnderlineStyle Bold UnderlineIntense Emphas..."/>
    <w:basedOn w:val="DefaultParagraphFont"/>
    <w:rsid w:val="00141D65"/>
    <w:rPr>
      <w:b/>
      <w:bCs/>
      <w:sz w:val="26"/>
      <w:u w:val="single"/>
    </w:rPr>
  </w:style>
  <w:style w:type="character" w:customStyle="1" w:styleId="articoloinside">
    <w:name w:val="articolo_inside"/>
    <w:rsid w:val="00141D65"/>
  </w:style>
  <w:style w:type="paragraph" w:customStyle="1" w:styleId="pagetools">
    <w:name w:val="pagetools"/>
    <w:basedOn w:val="Normal"/>
    <w:rsid w:val="00141D65"/>
    <w:pPr>
      <w:spacing w:before="100" w:beforeAutospacing="1" w:after="100" w:afterAutospacing="1"/>
    </w:pPr>
    <w:rPr>
      <w:rFonts w:ascii="Cambria" w:eastAsia="Cambria" w:hAnsi="Cambria" w:cstheme="minorBidi"/>
      <w:sz w:val="24"/>
    </w:rPr>
  </w:style>
  <w:style w:type="character" w:customStyle="1" w:styleId="desc">
    <w:name w:val="desc"/>
    <w:basedOn w:val="DefaultParagraphFont"/>
    <w:rsid w:val="00141D65"/>
  </w:style>
  <w:style w:type="character" w:customStyle="1" w:styleId="job">
    <w:name w:val="job"/>
    <w:basedOn w:val="DefaultParagraphFont"/>
    <w:rsid w:val="00141D65"/>
  </w:style>
  <w:style w:type="character" w:customStyle="1" w:styleId="publisher">
    <w:name w:val="publisher"/>
    <w:basedOn w:val="DefaultParagraphFont"/>
    <w:rsid w:val="00141D65"/>
  </w:style>
  <w:style w:type="character" w:customStyle="1" w:styleId="pubyear">
    <w:name w:val="pubyear"/>
    <w:basedOn w:val="DefaultParagraphFont"/>
    <w:rsid w:val="00141D65"/>
  </w:style>
  <w:style w:type="character" w:customStyle="1" w:styleId="pubcity">
    <w:name w:val="pubcity"/>
    <w:basedOn w:val="DefaultParagraphFont"/>
    <w:rsid w:val="00141D65"/>
  </w:style>
  <w:style w:type="character" w:customStyle="1" w:styleId="bodycontentlink">
    <w:name w:val="bodycontentlink"/>
    <w:basedOn w:val="DefaultParagraphFont"/>
    <w:rsid w:val="00141D65"/>
  </w:style>
  <w:style w:type="paragraph" w:customStyle="1" w:styleId="C-Text">
    <w:name w:val="C-Text"/>
    <w:basedOn w:val="Normal"/>
    <w:rsid w:val="00141D65"/>
    <w:pPr>
      <w:tabs>
        <w:tab w:val="num" w:pos="720"/>
      </w:tabs>
      <w:ind w:left="720" w:hanging="360"/>
    </w:pPr>
    <w:rPr>
      <w:rFonts w:ascii="Book Antiqua" w:hAnsi="Book Antiqua" w:cstheme="minorBidi"/>
      <w:sz w:val="24"/>
    </w:rPr>
  </w:style>
  <w:style w:type="character" w:customStyle="1" w:styleId="ecdate">
    <w:name w:val="ec_date"/>
    <w:basedOn w:val="DefaultParagraphFont"/>
    <w:rsid w:val="00141D65"/>
    <w:rPr>
      <w:rFonts w:ascii="Symbol" w:hAnsi="Symbol" w:hint="default"/>
      <w:sz w:val="20"/>
      <w:szCs w:val="20"/>
      <w:shd w:val="clear" w:color="auto" w:fill="FFFFFF"/>
    </w:rPr>
  </w:style>
  <w:style w:type="paragraph" w:customStyle="1" w:styleId="ecmsonormal">
    <w:name w:val="ec_msonormal"/>
    <w:basedOn w:val="Normal"/>
    <w:rsid w:val="00141D65"/>
    <w:pPr>
      <w:shd w:val="clear" w:color="auto" w:fill="FFFFFF"/>
      <w:spacing w:before="100" w:beforeAutospacing="1" w:after="100" w:afterAutospacing="1"/>
      <w:textAlignment w:val="top"/>
    </w:pPr>
    <w:rPr>
      <w:rFonts w:ascii="Symbol" w:hAnsi="Symbol" w:cstheme="minorBidi"/>
      <w:sz w:val="16"/>
    </w:rPr>
  </w:style>
  <w:style w:type="character" w:customStyle="1" w:styleId="hittermhilite">
    <w:name w:val="hittermhilite"/>
    <w:basedOn w:val="DefaultParagraphFont"/>
    <w:rsid w:val="00141D65"/>
  </w:style>
  <w:style w:type="character" w:customStyle="1" w:styleId="articleheadline">
    <w:name w:val="articleheadline"/>
    <w:basedOn w:val="DefaultParagraphFont"/>
    <w:rsid w:val="00141D65"/>
  </w:style>
  <w:style w:type="paragraph" w:customStyle="1" w:styleId="u-intro">
    <w:name w:val="u-intro"/>
    <w:basedOn w:val="Normal"/>
    <w:rsid w:val="00141D65"/>
    <w:pPr>
      <w:spacing w:before="100" w:beforeAutospacing="1" w:after="100" w:afterAutospacing="1"/>
    </w:pPr>
    <w:rPr>
      <w:rFonts w:ascii="Georgia" w:hAnsi="Georgia" w:cstheme="minorBidi"/>
      <w:sz w:val="24"/>
    </w:rPr>
  </w:style>
  <w:style w:type="character" w:customStyle="1" w:styleId="u-byline">
    <w:name w:val="u-byline"/>
    <w:basedOn w:val="DefaultParagraphFont"/>
    <w:rsid w:val="00141D65"/>
  </w:style>
  <w:style w:type="character" w:customStyle="1" w:styleId="articlebya">
    <w:name w:val="articleby_a"/>
    <w:basedOn w:val="DefaultParagraphFont"/>
    <w:rsid w:val="00141D65"/>
  </w:style>
  <w:style w:type="character" w:customStyle="1" w:styleId="popupwinby">
    <w:name w:val="popupwinby"/>
    <w:basedOn w:val="DefaultParagraphFont"/>
    <w:rsid w:val="00141D65"/>
  </w:style>
  <w:style w:type="character" w:customStyle="1" w:styleId="storyheader">
    <w:name w:val="storyheader"/>
    <w:basedOn w:val="DefaultParagraphFont"/>
    <w:rsid w:val="00141D65"/>
  </w:style>
  <w:style w:type="character" w:customStyle="1" w:styleId="marron">
    <w:name w:val="marron"/>
    <w:basedOn w:val="DefaultParagraphFont"/>
    <w:rsid w:val="00141D65"/>
  </w:style>
  <w:style w:type="paragraph" w:customStyle="1" w:styleId="StyleNormalWeb10pt">
    <w:name w:val="Style Normal (Web) + 10 pt"/>
    <w:basedOn w:val="NormalWeb"/>
    <w:next w:val="Normal"/>
    <w:rsid w:val="00141D65"/>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41D65"/>
    <w:rPr>
      <w:szCs w:val="24"/>
      <w:lang w:val="en-US" w:eastAsia="en-US" w:bidi="ar-SA"/>
    </w:rPr>
  </w:style>
  <w:style w:type="paragraph" w:customStyle="1" w:styleId="TagCiteShells">
    <w:name w:val="Tag/Cite/Shells"/>
    <w:basedOn w:val="Normal"/>
    <w:rsid w:val="00141D65"/>
    <w:rPr>
      <w:rFonts w:ascii="Georgia" w:hAnsi="Georgia" w:cstheme="minorBidi"/>
      <w:b/>
      <w:sz w:val="16"/>
    </w:rPr>
  </w:style>
  <w:style w:type="paragraph" w:customStyle="1" w:styleId="DefinitionTerm">
    <w:name w:val="Definition Term"/>
    <w:basedOn w:val="Normal"/>
    <w:next w:val="Normal"/>
    <w:rsid w:val="00141D65"/>
    <w:rPr>
      <w:rFonts w:ascii="Georgia" w:hAnsi="Georgia" w:cstheme="minorBidi"/>
      <w:snapToGrid w:val="0"/>
      <w:sz w:val="24"/>
    </w:rPr>
  </w:style>
  <w:style w:type="character" w:customStyle="1" w:styleId="Style3CharChar">
    <w:name w:val="Style3 Char Char"/>
    <w:basedOn w:val="DefaultParagraphFont"/>
    <w:rsid w:val="00141D6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41D65"/>
    <w:pPr>
      <w:spacing w:after="60"/>
    </w:pPr>
    <w:rPr>
      <w:rFonts w:ascii="Georgia" w:eastAsia="Segoe UI" w:hAnsi="Georgia" w:cs="Cambria"/>
      <w:caps/>
      <w:sz w:val="20"/>
      <w:lang w:eastAsia="zh-CN"/>
    </w:rPr>
  </w:style>
  <w:style w:type="character" w:customStyle="1" w:styleId="NormalChar0">
    <w:name w:val="Normal Char"/>
    <w:basedOn w:val="DefaultParagraphFont"/>
    <w:rsid w:val="00141D65"/>
    <w:rPr>
      <w:lang w:eastAsia="en-US"/>
    </w:rPr>
  </w:style>
  <w:style w:type="character" w:customStyle="1" w:styleId="BoldUnderlineChar2">
    <w:name w:val="Bold + Underline Char"/>
    <w:basedOn w:val="DefaultParagraphFont"/>
    <w:rsid w:val="00141D6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41D65"/>
    <w:pPr>
      <w:autoSpaceDE w:val="0"/>
      <w:autoSpaceDN w:val="0"/>
      <w:adjustRightInd w:val="0"/>
      <w:ind w:left="432" w:right="432"/>
      <w:jc w:val="both"/>
    </w:pPr>
    <w:rPr>
      <w:rFonts w:ascii="Georgia" w:hAnsi="Georgia" w:cstheme="minorBidi"/>
      <w:sz w:val="24"/>
      <w:u w:val="thick"/>
    </w:rPr>
  </w:style>
  <w:style w:type="character" w:customStyle="1" w:styleId="citationiacgale">
    <w:name w:val="citation iac gale"/>
    <w:basedOn w:val="DefaultParagraphFont"/>
    <w:rsid w:val="00141D65"/>
  </w:style>
  <w:style w:type="character" w:customStyle="1" w:styleId="CharacterStyle7">
    <w:name w:val="Character Style 7"/>
    <w:rsid w:val="00141D65"/>
    <w:rPr>
      <w:rFonts w:ascii="Trebuchet MS" w:hAnsi="Trebuchet MS" w:cs="Trebuchet MS"/>
      <w:sz w:val="20"/>
      <w:szCs w:val="20"/>
      <w:u w:val="single"/>
    </w:rPr>
  </w:style>
  <w:style w:type="character" w:customStyle="1" w:styleId="StyleStyle4Char">
    <w:name w:val="Style Style4 + Char"/>
    <w:basedOn w:val="DefaultParagraphFont"/>
    <w:rsid w:val="00141D6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41D6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41D65"/>
    <w:rPr>
      <w:rFonts w:ascii="Symbol" w:hAnsi="Symbol" w:cstheme="minorBidi"/>
      <w:sz w:val="21"/>
      <w:szCs w:val="21"/>
      <w:u w:val="thick"/>
    </w:rPr>
  </w:style>
  <w:style w:type="character" w:customStyle="1" w:styleId="UnderlinedEvidenceCharChar">
    <w:name w:val="Underlined Evidence Char Char"/>
    <w:basedOn w:val="DefaultParagraphFont"/>
    <w:rsid w:val="00141D65"/>
    <w:rPr>
      <w:rFonts w:ascii="Symbol" w:hAnsi="Symbol"/>
      <w:sz w:val="21"/>
      <w:szCs w:val="21"/>
      <w:u w:val="thick"/>
      <w:lang w:val="en-US" w:eastAsia="en-US" w:bidi="ar-SA"/>
    </w:rPr>
  </w:style>
  <w:style w:type="paragraph" w:customStyle="1" w:styleId="Cite8">
    <w:name w:val="Cite8"/>
    <w:basedOn w:val="Normal"/>
    <w:autoRedefine/>
    <w:qFormat/>
    <w:rsid w:val="00141D65"/>
    <w:rPr>
      <w:rFonts w:ascii="Trebuchet MS" w:eastAsia="Verdana" w:hAnsi="Trebuchet MS" w:cs="Cambria"/>
      <w:sz w:val="16"/>
    </w:rPr>
  </w:style>
  <w:style w:type="paragraph" w:customStyle="1" w:styleId="8font">
    <w:name w:val="8font"/>
    <w:basedOn w:val="Normal"/>
    <w:next w:val="Normal"/>
    <w:autoRedefine/>
    <w:qFormat/>
    <w:rsid w:val="00141D65"/>
    <w:rPr>
      <w:rFonts w:ascii="Georgia" w:eastAsia="Cambria Math" w:hAnsi="Georgia" w:cs="Cambria"/>
      <w:sz w:val="16"/>
      <w:szCs w:val="16"/>
    </w:rPr>
  </w:style>
  <w:style w:type="character" w:customStyle="1" w:styleId="NoterefInText">
    <w:name w:val="_NoterefInText"/>
    <w:uiPriority w:val="99"/>
    <w:rsid w:val="00141D65"/>
    <w:rPr>
      <w:rFonts w:cs="AKDPE C+ Utopia"/>
      <w:color w:val="000000"/>
    </w:rPr>
  </w:style>
  <w:style w:type="character" w:customStyle="1" w:styleId="postauthor">
    <w:name w:val="postauthor"/>
    <w:basedOn w:val="DefaultParagraphFont"/>
    <w:rsid w:val="00141D65"/>
  </w:style>
  <w:style w:type="paragraph" w:customStyle="1" w:styleId="notes-source-hasnotes">
    <w:name w:val="notes-source-hasnotes"/>
    <w:basedOn w:val="Normal"/>
    <w:rsid w:val="00141D65"/>
    <w:pPr>
      <w:spacing w:before="100" w:beforeAutospacing="1" w:after="100" w:afterAutospacing="1"/>
    </w:pPr>
    <w:rPr>
      <w:rFonts w:cstheme="minorBidi"/>
      <w:sz w:val="16"/>
      <w:szCs w:val="20"/>
    </w:rPr>
  </w:style>
  <w:style w:type="character" w:customStyle="1" w:styleId="span">
    <w:name w:val="span"/>
    <w:basedOn w:val="DefaultParagraphFont"/>
    <w:rsid w:val="00141D65"/>
  </w:style>
  <w:style w:type="character" w:customStyle="1" w:styleId="maintitle">
    <w:name w:val="maintitle"/>
    <w:basedOn w:val="DefaultParagraphFont"/>
    <w:rsid w:val="00141D65"/>
  </w:style>
  <w:style w:type="character" w:customStyle="1" w:styleId="thirdparty-logo">
    <w:name w:val="thirdparty-logo"/>
    <w:basedOn w:val="DefaultParagraphFont"/>
    <w:rsid w:val="00141D65"/>
  </w:style>
  <w:style w:type="character" w:customStyle="1" w:styleId="posted">
    <w:name w:val="posted"/>
    <w:basedOn w:val="DefaultParagraphFont"/>
    <w:rsid w:val="00141D65"/>
  </w:style>
  <w:style w:type="character" w:customStyle="1" w:styleId="ticker">
    <w:name w:val="ticker"/>
    <w:basedOn w:val="DefaultParagraphFont"/>
    <w:rsid w:val="00141D65"/>
  </w:style>
  <w:style w:type="paragraph" w:customStyle="1" w:styleId="articlemeta">
    <w:name w:val="articlemeta"/>
    <w:basedOn w:val="Normal"/>
    <w:rsid w:val="00141D65"/>
    <w:pPr>
      <w:spacing w:before="100" w:beforeAutospacing="1" w:after="100" w:afterAutospacing="1"/>
    </w:pPr>
    <w:rPr>
      <w:rFonts w:cstheme="minorBidi"/>
      <w:sz w:val="16"/>
      <w:szCs w:val="20"/>
    </w:rPr>
  </w:style>
  <w:style w:type="character" w:customStyle="1" w:styleId="vcard">
    <w:name w:val="vcard"/>
    <w:basedOn w:val="DefaultParagraphFont"/>
    <w:rsid w:val="00141D65"/>
  </w:style>
  <w:style w:type="character" w:customStyle="1" w:styleId="print-footnote">
    <w:name w:val="print-footnote"/>
    <w:basedOn w:val="DefaultParagraphFont"/>
    <w:rsid w:val="00141D65"/>
  </w:style>
  <w:style w:type="character" w:customStyle="1" w:styleId="datestring">
    <w:name w:val="datestring"/>
    <w:basedOn w:val="DefaultParagraphFont"/>
    <w:rsid w:val="00141D65"/>
  </w:style>
  <w:style w:type="paragraph" w:customStyle="1" w:styleId="noindent0">
    <w:name w:val="no_indent"/>
    <w:basedOn w:val="Normal"/>
    <w:rsid w:val="00141D65"/>
    <w:pPr>
      <w:spacing w:before="100" w:beforeAutospacing="1" w:after="100" w:afterAutospacing="1"/>
    </w:pPr>
    <w:rPr>
      <w:rFonts w:cstheme="minorBidi"/>
      <w:sz w:val="16"/>
      <w:szCs w:val="20"/>
    </w:rPr>
  </w:style>
  <w:style w:type="character" w:customStyle="1" w:styleId="email">
    <w:name w:val="email"/>
    <w:basedOn w:val="DefaultParagraphFont"/>
    <w:rsid w:val="00141D65"/>
  </w:style>
  <w:style w:type="paragraph" w:customStyle="1" w:styleId="left">
    <w:name w:val="left"/>
    <w:basedOn w:val="Normal"/>
    <w:rsid w:val="00141D65"/>
    <w:pPr>
      <w:spacing w:before="100" w:beforeAutospacing="1" w:after="100" w:afterAutospacing="1"/>
    </w:pPr>
    <w:rPr>
      <w:rFonts w:cstheme="minorBidi"/>
      <w:sz w:val="16"/>
      <w:szCs w:val="20"/>
    </w:rPr>
  </w:style>
  <w:style w:type="paragraph" w:customStyle="1" w:styleId="right">
    <w:name w:val="right"/>
    <w:basedOn w:val="Normal"/>
    <w:rsid w:val="00141D65"/>
    <w:pPr>
      <w:spacing w:before="100" w:beforeAutospacing="1" w:after="100" w:afterAutospacing="1"/>
    </w:pPr>
    <w:rPr>
      <w:rFonts w:cstheme="minorBidi"/>
      <w:sz w:val="16"/>
      <w:szCs w:val="20"/>
    </w:rPr>
  </w:style>
  <w:style w:type="character" w:customStyle="1" w:styleId="gptad">
    <w:name w:val="gptad"/>
    <w:basedOn w:val="DefaultParagraphFont"/>
    <w:rsid w:val="00141D65"/>
  </w:style>
  <w:style w:type="paragraph" w:customStyle="1" w:styleId="creditpostedmodified">
    <w:name w:val="credit_posted_modified"/>
    <w:basedOn w:val="Normal"/>
    <w:rsid w:val="00141D65"/>
    <w:pPr>
      <w:spacing w:before="100" w:beforeAutospacing="1" w:after="100" w:afterAutospacing="1"/>
    </w:pPr>
    <w:rPr>
      <w:rFonts w:cstheme="minorBidi"/>
      <w:sz w:val="16"/>
      <w:szCs w:val="20"/>
    </w:rPr>
  </w:style>
  <w:style w:type="character" w:customStyle="1" w:styleId="creditline">
    <w:name w:val="creditline"/>
    <w:basedOn w:val="DefaultParagraphFont"/>
    <w:rsid w:val="00141D65"/>
  </w:style>
  <w:style w:type="character" w:customStyle="1" w:styleId="grd">
    <w:name w:val="grd"/>
    <w:basedOn w:val="DefaultParagraphFont"/>
    <w:rsid w:val="00141D65"/>
  </w:style>
  <w:style w:type="paragraph" w:customStyle="1" w:styleId="hs-text-container">
    <w:name w:val="hs-text-container"/>
    <w:basedOn w:val="Normal"/>
    <w:rsid w:val="00141D65"/>
    <w:pPr>
      <w:spacing w:before="100" w:beforeAutospacing="1" w:after="100" w:afterAutospacing="1"/>
    </w:pPr>
    <w:rPr>
      <w:rFonts w:cstheme="minorBidi"/>
      <w:sz w:val="16"/>
      <w:szCs w:val="20"/>
    </w:rPr>
  </w:style>
  <w:style w:type="character" w:customStyle="1" w:styleId="created">
    <w:name w:val="created"/>
    <w:basedOn w:val="DefaultParagraphFont"/>
    <w:rsid w:val="00141D65"/>
  </w:style>
  <w:style w:type="character" w:customStyle="1" w:styleId="changed">
    <w:name w:val="changed"/>
    <w:basedOn w:val="DefaultParagraphFont"/>
    <w:rsid w:val="00141D65"/>
  </w:style>
  <w:style w:type="character" w:customStyle="1" w:styleId="article-author-name">
    <w:name w:val="article-author-name"/>
    <w:basedOn w:val="DefaultParagraphFont"/>
    <w:rsid w:val="00141D65"/>
  </w:style>
  <w:style w:type="character" w:customStyle="1" w:styleId="bioexcerpt">
    <w:name w:val="bio_excerpt"/>
    <w:basedOn w:val="DefaultParagraphFont"/>
    <w:rsid w:val="00141D65"/>
  </w:style>
  <w:style w:type="character" w:customStyle="1" w:styleId="commentcount">
    <w:name w:val="comment_count"/>
    <w:basedOn w:val="DefaultParagraphFont"/>
    <w:rsid w:val="00141D65"/>
  </w:style>
  <w:style w:type="character" w:customStyle="1" w:styleId="searchtermshighlighted">
    <w:name w:val="searchtermshighlighted"/>
    <w:basedOn w:val="DefaultParagraphFont"/>
    <w:rsid w:val="00141D65"/>
  </w:style>
  <w:style w:type="character" w:customStyle="1" w:styleId="contributornametrigger">
    <w:name w:val="contributornametrigger"/>
    <w:basedOn w:val="DefaultParagraphFont"/>
    <w:rsid w:val="00141D65"/>
  </w:style>
  <w:style w:type="character" w:customStyle="1" w:styleId="bylinepipe">
    <w:name w:val="bylinepipe"/>
    <w:basedOn w:val="DefaultParagraphFont"/>
    <w:rsid w:val="00141D65"/>
  </w:style>
  <w:style w:type="character" w:customStyle="1" w:styleId="lucenesearchresulturlb">
    <w:name w:val="lucene_search_result_url_b"/>
    <w:basedOn w:val="DefaultParagraphFont"/>
    <w:rsid w:val="00141D65"/>
  </w:style>
  <w:style w:type="character" w:customStyle="1" w:styleId="faculty-title">
    <w:name w:val="faculty-title"/>
    <w:basedOn w:val="DefaultParagraphFont"/>
    <w:rsid w:val="00141D65"/>
  </w:style>
  <w:style w:type="character" w:customStyle="1" w:styleId="count">
    <w:name w:val="count"/>
    <w:basedOn w:val="DefaultParagraphFont"/>
    <w:rsid w:val="00141D65"/>
  </w:style>
  <w:style w:type="character" w:customStyle="1" w:styleId="volume">
    <w:name w:val="volume"/>
    <w:basedOn w:val="DefaultParagraphFont"/>
    <w:rsid w:val="00141D65"/>
  </w:style>
  <w:style w:type="character" w:customStyle="1" w:styleId="issue">
    <w:name w:val="issue"/>
    <w:basedOn w:val="DefaultParagraphFont"/>
    <w:rsid w:val="00141D65"/>
  </w:style>
  <w:style w:type="character" w:customStyle="1" w:styleId="pages">
    <w:name w:val="pages"/>
    <w:basedOn w:val="DefaultParagraphFont"/>
    <w:rsid w:val="00141D65"/>
  </w:style>
  <w:style w:type="character" w:customStyle="1" w:styleId="field-content">
    <w:name w:val="field-content"/>
    <w:basedOn w:val="DefaultParagraphFont"/>
    <w:rsid w:val="00141D65"/>
  </w:style>
  <w:style w:type="character" w:customStyle="1" w:styleId="person">
    <w:name w:val="person"/>
    <w:basedOn w:val="DefaultParagraphFont"/>
    <w:rsid w:val="00141D65"/>
  </w:style>
  <w:style w:type="character" w:customStyle="1" w:styleId="corresponding">
    <w:name w:val="corresponding"/>
    <w:basedOn w:val="DefaultParagraphFont"/>
    <w:rsid w:val="00141D65"/>
  </w:style>
  <w:style w:type="character" w:customStyle="1" w:styleId="entry-date">
    <w:name w:val="entry-date"/>
    <w:basedOn w:val="DefaultParagraphFont"/>
    <w:rsid w:val="00141D65"/>
  </w:style>
  <w:style w:type="paragraph" w:customStyle="1" w:styleId="entry-meta">
    <w:name w:val="entry-meta"/>
    <w:basedOn w:val="Normal"/>
    <w:rsid w:val="00141D65"/>
    <w:pPr>
      <w:spacing w:before="100" w:beforeAutospacing="1" w:after="100" w:afterAutospacing="1"/>
    </w:pPr>
    <w:rPr>
      <w:rFonts w:cstheme="minorBidi"/>
      <w:sz w:val="16"/>
      <w:szCs w:val="20"/>
    </w:rPr>
  </w:style>
  <w:style w:type="character" w:customStyle="1" w:styleId="post-time">
    <w:name w:val="post-time"/>
    <w:basedOn w:val="DefaultParagraphFont"/>
    <w:rsid w:val="00141D65"/>
  </w:style>
  <w:style w:type="character" w:customStyle="1" w:styleId="post-category">
    <w:name w:val="post-category"/>
    <w:basedOn w:val="DefaultParagraphFont"/>
    <w:rsid w:val="00141D65"/>
  </w:style>
  <w:style w:type="character" w:customStyle="1" w:styleId="post-author">
    <w:name w:val="post-author"/>
    <w:basedOn w:val="DefaultParagraphFont"/>
    <w:rsid w:val="00141D65"/>
  </w:style>
  <w:style w:type="character" w:customStyle="1" w:styleId="A10">
    <w:name w:val="A10"/>
    <w:uiPriority w:val="99"/>
    <w:rsid w:val="00141D65"/>
    <w:rPr>
      <w:rFonts w:cs="MS Mincho"/>
      <w:color w:val="000000"/>
      <w:sz w:val="11"/>
      <w:szCs w:val="11"/>
    </w:rPr>
  </w:style>
  <w:style w:type="paragraph" w:customStyle="1" w:styleId="Pa10">
    <w:name w:val="Pa10"/>
    <w:basedOn w:val="Default"/>
    <w:next w:val="Default"/>
    <w:uiPriority w:val="99"/>
    <w:rsid w:val="00141D6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41D65"/>
    <w:pPr>
      <w:widowControl w:val="0"/>
      <w:spacing w:line="241" w:lineRule="atLeast"/>
    </w:pPr>
    <w:rPr>
      <w:rFonts w:ascii="Verdana" w:eastAsiaTheme="minorEastAsia" w:hAnsi="Verdana" w:cs="Cambria"/>
      <w:color w:val="auto"/>
    </w:rPr>
  </w:style>
  <w:style w:type="character" w:customStyle="1" w:styleId="A9">
    <w:name w:val="A9"/>
    <w:uiPriority w:val="99"/>
    <w:rsid w:val="00141D65"/>
    <w:rPr>
      <w:rFonts w:cs="MS Mincho"/>
      <w:color w:val="000000"/>
      <w:sz w:val="14"/>
      <w:szCs w:val="14"/>
    </w:rPr>
  </w:style>
  <w:style w:type="paragraph" w:customStyle="1" w:styleId="articledetails">
    <w:name w:val="articledetails"/>
    <w:basedOn w:val="Normal"/>
    <w:rsid w:val="00141D65"/>
    <w:pPr>
      <w:spacing w:before="100" w:beforeAutospacing="1" w:after="100" w:afterAutospacing="1"/>
    </w:pPr>
    <w:rPr>
      <w:rFonts w:cstheme="minorBidi"/>
      <w:sz w:val="16"/>
      <w:szCs w:val="20"/>
    </w:rPr>
  </w:style>
  <w:style w:type="character" w:customStyle="1" w:styleId="posted-and-updated">
    <w:name w:val="posted-and-updated"/>
    <w:basedOn w:val="DefaultParagraphFont"/>
    <w:rsid w:val="00141D65"/>
  </w:style>
  <w:style w:type="paragraph" w:customStyle="1" w:styleId="aff">
    <w:name w:val="aff"/>
    <w:basedOn w:val="Normal"/>
    <w:rsid w:val="00141D65"/>
    <w:pPr>
      <w:spacing w:before="100" w:beforeAutospacing="1" w:after="100" w:afterAutospacing="1"/>
    </w:pPr>
    <w:rPr>
      <w:rFonts w:cstheme="minorBidi"/>
      <w:sz w:val="16"/>
      <w:szCs w:val="20"/>
    </w:rPr>
  </w:style>
  <w:style w:type="character" w:customStyle="1" w:styleId="entry-author">
    <w:name w:val="entry-author"/>
    <w:basedOn w:val="DefaultParagraphFont"/>
    <w:rsid w:val="00141D65"/>
  </w:style>
  <w:style w:type="character" w:customStyle="1" w:styleId="entry-author-name">
    <w:name w:val="entry-author-name"/>
    <w:basedOn w:val="DefaultParagraphFont"/>
    <w:rsid w:val="00141D65"/>
  </w:style>
  <w:style w:type="character" w:customStyle="1" w:styleId="arial11">
    <w:name w:val="arial_11"/>
    <w:basedOn w:val="DefaultParagraphFont"/>
    <w:rsid w:val="00141D65"/>
  </w:style>
  <w:style w:type="character" w:customStyle="1" w:styleId="contrib-degrees">
    <w:name w:val="contrib-degrees"/>
    <w:basedOn w:val="DefaultParagraphFont"/>
    <w:rsid w:val="00141D65"/>
  </w:style>
  <w:style w:type="character" w:customStyle="1" w:styleId="contrib-on-behalf-of">
    <w:name w:val="contrib-on-behalf-of"/>
    <w:basedOn w:val="DefaultParagraphFont"/>
    <w:rsid w:val="00141D65"/>
  </w:style>
  <w:style w:type="character" w:customStyle="1" w:styleId="pubtime">
    <w:name w:val="pubtime"/>
    <w:basedOn w:val="DefaultParagraphFont"/>
    <w:rsid w:val="00141D65"/>
  </w:style>
  <w:style w:type="character" w:customStyle="1" w:styleId="time">
    <w:name w:val="time"/>
    <w:basedOn w:val="DefaultParagraphFont"/>
    <w:rsid w:val="00141D65"/>
  </w:style>
  <w:style w:type="character" w:customStyle="1" w:styleId="fbcommentscount">
    <w:name w:val="fb_comments_count"/>
    <w:basedOn w:val="DefaultParagraphFont"/>
    <w:rsid w:val="00141D65"/>
  </w:style>
  <w:style w:type="character" w:customStyle="1" w:styleId="stsharethiscustom">
    <w:name w:val="st_sharethis_custom"/>
    <w:basedOn w:val="DefaultParagraphFont"/>
    <w:rsid w:val="00141D65"/>
  </w:style>
  <w:style w:type="paragraph" w:customStyle="1" w:styleId="permalinkable">
    <w:name w:val="permalinkable"/>
    <w:basedOn w:val="Normal"/>
    <w:rsid w:val="00141D65"/>
    <w:pPr>
      <w:spacing w:before="100" w:beforeAutospacing="1" w:after="100" w:afterAutospacing="1"/>
    </w:pPr>
    <w:rPr>
      <w:rFonts w:cstheme="minorBidi"/>
      <w:sz w:val="16"/>
      <w:szCs w:val="20"/>
    </w:rPr>
  </w:style>
  <w:style w:type="character" w:customStyle="1" w:styleId="post-date">
    <w:name w:val="post-date"/>
    <w:basedOn w:val="DefaultParagraphFont"/>
    <w:rsid w:val="00141D65"/>
  </w:style>
  <w:style w:type="character" w:customStyle="1" w:styleId="link-external">
    <w:name w:val="link-external"/>
    <w:basedOn w:val="DefaultParagraphFont"/>
    <w:rsid w:val="00141D65"/>
  </w:style>
  <w:style w:type="character" w:customStyle="1" w:styleId="articleauthor">
    <w:name w:val="article_author"/>
    <w:basedOn w:val="DefaultParagraphFont"/>
    <w:rsid w:val="00141D65"/>
  </w:style>
  <w:style w:type="character" w:customStyle="1" w:styleId="articleissue">
    <w:name w:val="article_issue"/>
    <w:basedOn w:val="DefaultParagraphFont"/>
    <w:rsid w:val="00141D65"/>
  </w:style>
  <w:style w:type="character" w:customStyle="1" w:styleId="a-size-large">
    <w:name w:val="a-size-large"/>
    <w:basedOn w:val="DefaultParagraphFont"/>
    <w:rsid w:val="00141D65"/>
  </w:style>
  <w:style w:type="character" w:customStyle="1" w:styleId="a-size-medium">
    <w:name w:val="a-size-medium"/>
    <w:basedOn w:val="DefaultParagraphFont"/>
    <w:rsid w:val="00141D65"/>
  </w:style>
  <w:style w:type="character" w:customStyle="1" w:styleId="contribution">
    <w:name w:val="contribution"/>
    <w:basedOn w:val="DefaultParagraphFont"/>
    <w:rsid w:val="00141D65"/>
  </w:style>
  <w:style w:type="character" w:customStyle="1" w:styleId="a-color-secondary">
    <w:name w:val="a-color-secondary"/>
    <w:basedOn w:val="DefaultParagraphFont"/>
    <w:rsid w:val="00141D65"/>
  </w:style>
  <w:style w:type="paragraph" w:customStyle="1" w:styleId="sbyline">
    <w:name w:val="sbyline"/>
    <w:basedOn w:val="Normal"/>
    <w:rsid w:val="00141D65"/>
    <w:pPr>
      <w:spacing w:before="100" w:beforeAutospacing="1" w:after="100" w:afterAutospacing="1"/>
    </w:pPr>
    <w:rPr>
      <w:rFonts w:cstheme="minorBidi"/>
      <w:sz w:val="16"/>
      <w:szCs w:val="20"/>
    </w:rPr>
  </w:style>
  <w:style w:type="character" w:customStyle="1" w:styleId="ui-author">
    <w:name w:val="ui-author"/>
    <w:basedOn w:val="DefaultParagraphFont"/>
    <w:rsid w:val="00141D65"/>
  </w:style>
  <w:style w:type="character" w:customStyle="1" w:styleId="ui-staffline">
    <w:name w:val="ui-staffline"/>
    <w:basedOn w:val="DefaultParagraphFont"/>
    <w:rsid w:val="00141D65"/>
  </w:style>
  <w:style w:type="paragraph" w:customStyle="1" w:styleId="promotion-tag-p">
    <w:name w:val="promotion-tag-p"/>
    <w:basedOn w:val="Normal"/>
    <w:rsid w:val="00141D65"/>
    <w:pPr>
      <w:spacing w:before="100" w:beforeAutospacing="1" w:after="100" w:afterAutospacing="1"/>
    </w:pPr>
    <w:rPr>
      <w:rFonts w:cstheme="minorBidi"/>
      <w:sz w:val="16"/>
      <w:szCs w:val="20"/>
    </w:rPr>
  </w:style>
  <w:style w:type="paragraph" w:customStyle="1" w:styleId="heading">
    <w:name w:val="heading"/>
    <w:basedOn w:val="Normal"/>
    <w:rsid w:val="00141D65"/>
    <w:pPr>
      <w:spacing w:before="100" w:beforeAutospacing="1" w:after="100" w:afterAutospacing="1"/>
    </w:pPr>
    <w:rPr>
      <w:rFonts w:cstheme="minorBidi"/>
      <w:sz w:val="16"/>
      <w:szCs w:val="20"/>
    </w:rPr>
  </w:style>
  <w:style w:type="character" w:customStyle="1" w:styleId="value">
    <w:name w:val="value"/>
    <w:basedOn w:val="DefaultParagraphFont"/>
    <w:rsid w:val="00141D65"/>
  </w:style>
  <w:style w:type="character" w:customStyle="1" w:styleId="specialissuelabel">
    <w:name w:val="specialissuelabel"/>
    <w:basedOn w:val="DefaultParagraphFont"/>
    <w:rsid w:val="00141D65"/>
  </w:style>
  <w:style w:type="character" w:customStyle="1" w:styleId="referencediv">
    <w:name w:val="referencediv"/>
    <w:basedOn w:val="DefaultParagraphFont"/>
    <w:rsid w:val="00141D65"/>
  </w:style>
  <w:style w:type="character" w:customStyle="1" w:styleId="wp-smiley">
    <w:name w:val="wp-smiley"/>
    <w:basedOn w:val="DefaultParagraphFont"/>
    <w:rsid w:val="00141D65"/>
  </w:style>
  <w:style w:type="character" w:customStyle="1" w:styleId="meta-prep">
    <w:name w:val="meta-prep"/>
    <w:basedOn w:val="DefaultParagraphFont"/>
    <w:rsid w:val="00141D65"/>
  </w:style>
  <w:style w:type="character" w:customStyle="1" w:styleId="artjournal">
    <w:name w:val="art_journal"/>
    <w:basedOn w:val="DefaultParagraphFont"/>
    <w:rsid w:val="00141D65"/>
  </w:style>
  <w:style w:type="character" w:customStyle="1" w:styleId="artdatevolumeissuepart">
    <w:name w:val="art_datevolumeissuepart"/>
    <w:basedOn w:val="DefaultParagraphFont"/>
    <w:rsid w:val="00141D65"/>
  </w:style>
  <w:style w:type="character" w:customStyle="1" w:styleId="artpages">
    <w:name w:val="art_pages"/>
    <w:basedOn w:val="DefaultParagraphFont"/>
    <w:rsid w:val="00141D65"/>
  </w:style>
  <w:style w:type="character" w:customStyle="1" w:styleId="singlehighlightclass">
    <w:name w:val="single_highlight_class"/>
    <w:basedOn w:val="DefaultParagraphFont"/>
    <w:rsid w:val="00141D65"/>
  </w:style>
  <w:style w:type="character" w:customStyle="1" w:styleId="degree">
    <w:name w:val="degree"/>
    <w:basedOn w:val="DefaultParagraphFont"/>
    <w:rsid w:val="00141D65"/>
  </w:style>
  <w:style w:type="character" w:customStyle="1" w:styleId="major">
    <w:name w:val="major"/>
    <w:basedOn w:val="DefaultParagraphFont"/>
    <w:rsid w:val="00141D65"/>
  </w:style>
  <w:style w:type="character" w:customStyle="1" w:styleId="authors">
    <w:name w:val="authors"/>
    <w:basedOn w:val="DefaultParagraphFont"/>
    <w:rsid w:val="00141D65"/>
  </w:style>
  <w:style w:type="character" w:customStyle="1" w:styleId="views">
    <w:name w:val="views"/>
    <w:basedOn w:val="DefaultParagraphFont"/>
    <w:rsid w:val="00141D65"/>
  </w:style>
  <w:style w:type="character" w:customStyle="1" w:styleId="stmainservices">
    <w:name w:val="stmainservices"/>
    <w:basedOn w:val="DefaultParagraphFont"/>
    <w:rsid w:val="00141D65"/>
  </w:style>
  <w:style w:type="character" w:customStyle="1" w:styleId="stbubblehcount">
    <w:name w:val="stbubble_hcount"/>
    <w:basedOn w:val="DefaultParagraphFont"/>
    <w:rsid w:val="00141D65"/>
  </w:style>
  <w:style w:type="paragraph" w:customStyle="1" w:styleId="Document">
    <w:name w:val="_Document"/>
    <w:basedOn w:val="Default"/>
    <w:next w:val="Default"/>
    <w:uiPriority w:val="99"/>
    <w:rsid w:val="00141D6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41D6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41D65"/>
    <w:pPr>
      <w:widowControl w:val="0"/>
    </w:pPr>
    <w:rPr>
      <w:rFonts w:ascii="AKDPE C+ Utopia" w:eastAsiaTheme="minorEastAsia" w:hAnsi="AKDPE C+ Utopia" w:cs="Cambria"/>
      <w:color w:val="auto"/>
    </w:rPr>
  </w:style>
  <w:style w:type="paragraph" w:customStyle="1" w:styleId="collapsed-hide">
    <w:name w:val="collapsed-hide"/>
    <w:basedOn w:val="Normal"/>
    <w:rsid w:val="00141D65"/>
    <w:pPr>
      <w:spacing w:before="100" w:beforeAutospacing="1" w:after="100" w:afterAutospacing="1"/>
    </w:pPr>
    <w:rPr>
      <w:rFonts w:cstheme="minorBidi"/>
      <w:sz w:val="16"/>
      <w:szCs w:val="20"/>
    </w:rPr>
  </w:style>
  <w:style w:type="paragraph" w:customStyle="1" w:styleId="Pa7">
    <w:name w:val="Pa7"/>
    <w:basedOn w:val="Default"/>
    <w:next w:val="Default"/>
    <w:uiPriority w:val="99"/>
    <w:rsid w:val="00141D65"/>
    <w:pPr>
      <w:widowControl w:val="0"/>
      <w:spacing w:line="211" w:lineRule="atLeast"/>
    </w:pPr>
    <w:rPr>
      <w:rFonts w:ascii="Courier New" w:eastAsiaTheme="minorEastAsia" w:hAnsi="Courier New" w:cs="Cambria"/>
      <w:color w:val="auto"/>
    </w:rPr>
  </w:style>
  <w:style w:type="paragraph" w:customStyle="1" w:styleId="odd">
    <w:name w:val="odd"/>
    <w:basedOn w:val="Normal"/>
    <w:rsid w:val="00141D65"/>
    <w:pPr>
      <w:spacing w:before="100" w:beforeAutospacing="1" w:after="100" w:afterAutospacing="1"/>
    </w:pPr>
    <w:rPr>
      <w:rFonts w:cstheme="minorBidi"/>
      <w:sz w:val="16"/>
      <w:szCs w:val="20"/>
    </w:rPr>
  </w:style>
  <w:style w:type="character" w:customStyle="1" w:styleId="article-date">
    <w:name w:val="article-date"/>
    <w:basedOn w:val="DefaultParagraphFont"/>
    <w:rsid w:val="00141D65"/>
  </w:style>
  <w:style w:type="character" w:customStyle="1" w:styleId="article-author">
    <w:name w:val="article-author"/>
    <w:basedOn w:val="DefaultParagraphFont"/>
    <w:rsid w:val="00141D65"/>
  </w:style>
  <w:style w:type="character" w:customStyle="1" w:styleId="tolocaltime">
    <w:name w:val="tolocaltime"/>
    <w:basedOn w:val="DefaultParagraphFont"/>
    <w:rsid w:val="00141D65"/>
  </w:style>
  <w:style w:type="character" w:customStyle="1" w:styleId="pb-byline">
    <w:name w:val="pb-byline"/>
    <w:basedOn w:val="DefaultParagraphFont"/>
    <w:rsid w:val="00141D65"/>
  </w:style>
  <w:style w:type="character" w:customStyle="1" w:styleId="pb-timestamp">
    <w:name w:val="pb-timestamp"/>
    <w:basedOn w:val="DefaultParagraphFont"/>
    <w:rsid w:val="00141D65"/>
  </w:style>
  <w:style w:type="paragraph" w:customStyle="1" w:styleId="Pa8">
    <w:name w:val="Pa8"/>
    <w:basedOn w:val="Default"/>
    <w:next w:val="Default"/>
    <w:uiPriority w:val="99"/>
    <w:rsid w:val="00141D6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41D6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41D65"/>
  </w:style>
  <w:style w:type="character" w:customStyle="1" w:styleId="even">
    <w:name w:val="even"/>
    <w:basedOn w:val="DefaultParagraphFont"/>
    <w:rsid w:val="00141D65"/>
  </w:style>
  <w:style w:type="paragraph" w:customStyle="1" w:styleId="volissue">
    <w:name w:val="volissue"/>
    <w:basedOn w:val="Normal"/>
    <w:rsid w:val="00141D65"/>
    <w:pPr>
      <w:spacing w:before="100" w:beforeAutospacing="1" w:after="100" w:afterAutospacing="1"/>
    </w:pPr>
    <w:rPr>
      <w:rFonts w:cstheme="minorBidi"/>
      <w:sz w:val="16"/>
      <w:szCs w:val="20"/>
    </w:rPr>
  </w:style>
  <w:style w:type="character" w:customStyle="1" w:styleId="view-count">
    <w:name w:val="view-count"/>
    <w:basedOn w:val="DefaultParagraphFont"/>
    <w:rsid w:val="00141D65"/>
  </w:style>
  <w:style w:type="character" w:customStyle="1" w:styleId="tChar">
    <w:name w:val="t Char"/>
    <w:rsid w:val="00141D65"/>
    <w:rPr>
      <w:rFonts w:ascii="Georgia" w:eastAsia="Times New Roman" w:hAnsi="Georgia" w:cs="Calibri"/>
      <w:b/>
      <w:lang w:val="x-none" w:eastAsia="x-none"/>
    </w:rPr>
  </w:style>
  <w:style w:type="paragraph" w:customStyle="1" w:styleId="BoldUnderlineChar20">
    <w:name w:val="BoldUnderline Char2"/>
    <w:link w:val="BoldUnderlineChar2Char"/>
    <w:rsid w:val="00141D6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41D65"/>
    <w:rPr>
      <w:rFonts w:ascii="Times New Roman" w:eastAsia="Times New Roman" w:hAnsi="Times New Roman" w:cs="Times New Roman"/>
      <w:b/>
      <w:sz w:val="20"/>
      <w:u w:val="single"/>
    </w:rPr>
  </w:style>
  <w:style w:type="character" w:customStyle="1" w:styleId="UnderlineCharChar4">
    <w:name w:val="Underline Char Char4"/>
    <w:rsid w:val="00141D65"/>
    <w:rPr>
      <w:szCs w:val="24"/>
      <w:u w:val="single"/>
      <w:lang w:val="en-US" w:eastAsia="en-US" w:bidi="ar-SA"/>
    </w:rPr>
  </w:style>
  <w:style w:type="character" w:customStyle="1" w:styleId="BoldUnderlineCharChar3">
    <w:name w:val="BoldUnderline Char Char3"/>
    <w:rsid w:val="00141D65"/>
    <w:rPr>
      <w:b/>
      <w:szCs w:val="24"/>
      <w:u w:val="single"/>
      <w:lang w:val="en-US" w:eastAsia="en-US" w:bidi="ar-SA"/>
    </w:rPr>
  </w:style>
  <w:style w:type="character" w:customStyle="1" w:styleId="BoldUnderlineCharChar2">
    <w:name w:val="BoldUnderline Char Char2"/>
    <w:rsid w:val="00141D65"/>
    <w:rPr>
      <w:b/>
      <w:szCs w:val="24"/>
      <w:u w:val="single"/>
      <w:lang w:val="en-US" w:eastAsia="en-US" w:bidi="ar-SA"/>
    </w:rPr>
  </w:style>
  <w:style w:type="paragraph" w:customStyle="1" w:styleId="UnderlineCard0">
    <w:name w:val="UnderlineCard"/>
    <w:basedOn w:val="Heading3"/>
    <w:link w:val="UnderlineCardChar"/>
    <w:qFormat/>
    <w:rsid w:val="00141D65"/>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141D65"/>
    <w:rPr>
      <w:rFonts w:ascii="Georgia" w:eastAsia="Calibri" w:hAnsi="Georgia" w:cs="Times New Roman"/>
      <w:sz w:val="20"/>
      <w:szCs w:val="20"/>
      <w:u w:val="single"/>
      <w:lang w:val="x-none" w:eastAsia="x-none"/>
    </w:rPr>
  </w:style>
  <w:style w:type="character" w:customStyle="1" w:styleId="5Notunderlined">
    <w:name w:val="5 Not underlined"/>
    <w:rsid w:val="00141D65"/>
    <w:rPr>
      <w:rFonts w:ascii="Times New Roman" w:hAnsi="Times New Roman"/>
      <w:sz w:val="16"/>
    </w:rPr>
  </w:style>
  <w:style w:type="character" w:customStyle="1" w:styleId="volume-issue">
    <w:name w:val="volume-issue"/>
    <w:rsid w:val="00141D65"/>
    <w:rPr>
      <w:rFonts w:cs="Times New Roman"/>
    </w:rPr>
  </w:style>
  <w:style w:type="character" w:customStyle="1" w:styleId="i">
    <w:name w:val="i"/>
    <w:basedOn w:val="DefaultParagraphFont"/>
    <w:uiPriority w:val="99"/>
    <w:rsid w:val="00141D65"/>
  </w:style>
  <w:style w:type="character" w:customStyle="1" w:styleId="storytext">
    <w:name w:val="storytext"/>
    <w:basedOn w:val="DefaultParagraphFont"/>
    <w:rsid w:val="00141D65"/>
  </w:style>
  <w:style w:type="character" w:customStyle="1" w:styleId="heading3char0">
    <w:name w:val="heading3char"/>
    <w:rsid w:val="00141D65"/>
  </w:style>
  <w:style w:type="character" w:customStyle="1" w:styleId="boldness1">
    <w:name w:val="boldness1"/>
    <w:rsid w:val="00141D65"/>
  </w:style>
  <w:style w:type="paragraph" w:customStyle="1" w:styleId="Cardd">
    <w:name w:val="Cardd"/>
    <w:basedOn w:val="Normal"/>
    <w:uiPriority w:val="4"/>
    <w:qFormat/>
    <w:rsid w:val="00141D65"/>
    <w:pPr>
      <w:ind w:left="288" w:right="288"/>
    </w:pPr>
    <w:rPr>
      <w:rFonts w:ascii="Georgia" w:hAnsi="Georgia" w:cstheme="minorBidi"/>
      <w:sz w:val="16"/>
    </w:rPr>
  </w:style>
  <w:style w:type="paragraph" w:customStyle="1" w:styleId="document0">
    <w:name w:val="document"/>
    <w:basedOn w:val="Normal"/>
    <w:rsid w:val="00141D65"/>
    <w:pPr>
      <w:spacing w:before="100" w:beforeAutospacing="1" w:after="100" w:afterAutospacing="1"/>
    </w:pPr>
    <w:rPr>
      <w:rFonts w:ascii="Georgia" w:eastAsia="Times New Roman" w:hAnsi="Georgia" w:cstheme="minorBidi"/>
      <w:sz w:val="16"/>
    </w:rPr>
  </w:style>
  <w:style w:type="character" w:customStyle="1" w:styleId="current-selection">
    <w:name w:val="current-selection"/>
    <w:basedOn w:val="DefaultParagraphFont"/>
    <w:rsid w:val="00141D65"/>
  </w:style>
  <w:style w:type="character" w:customStyle="1" w:styleId="a2">
    <w:name w:val="_"/>
    <w:basedOn w:val="DefaultParagraphFont"/>
    <w:rsid w:val="00141D65"/>
  </w:style>
  <w:style w:type="paragraph" w:customStyle="1" w:styleId="Shrink6">
    <w:name w:val="Shrink 6"/>
    <w:basedOn w:val="Normal"/>
    <w:qFormat/>
    <w:rsid w:val="00141D65"/>
    <w:rPr>
      <w:rFonts w:ascii="Georgia" w:eastAsia="Calibri" w:hAnsi="Georgia" w:cs="Times New Roman"/>
      <w:sz w:val="12"/>
    </w:rPr>
  </w:style>
  <w:style w:type="character" w:customStyle="1" w:styleId="messagecontent">
    <w:name w:val="message_content"/>
    <w:rsid w:val="00141D65"/>
  </w:style>
  <w:style w:type="character" w:customStyle="1" w:styleId="StyleUnderlineChar">
    <w:name w:val="Style Underline Char"/>
    <w:basedOn w:val="DefaultParagraphFont"/>
    <w:rsid w:val="00141D6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41D6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41D65"/>
    <w:rPr>
      <w:rFonts w:ascii="Georgia" w:eastAsia="Times New Roman" w:hAnsi="Georgia" w:cs="Arial"/>
      <w:b/>
      <w:bCs/>
      <w:kern w:val="32"/>
      <w:szCs w:val="32"/>
      <w:u w:val="single"/>
    </w:rPr>
  </w:style>
  <w:style w:type="character" w:customStyle="1" w:styleId="twelptblackblack1">
    <w:name w:val="twelptblackblack1"/>
    <w:basedOn w:val="DefaultParagraphFont"/>
    <w:rsid w:val="00141D65"/>
    <w:rPr>
      <w:rFonts w:ascii="Verdana" w:hAnsi="Verdana" w:hint="default"/>
      <w:color w:val="000000"/>
      <w:sz w:val="16"/>
      <w:szCs w:val="16"/>
    </w:rPr>
  </w:style>
  <w:style w:type="character" w:customStyle="1" w:styleId="Heading3CharCharCharChar1">
    <w:name w:val="Heading 3 Char Char Char Char1"/>
    <w:rsid w:val="00141D65"/>
    <w:rPr>
      <w:rFonts w:cs="Arial"/>
      <w:bCs/>
      <w:szCs w:val="26"/>
      <w:u w:val="single"/>
      <w:lang w:val="en-US" w:eastAsia="en-US" w:bidi="ar-SA"/>
    </w:rPr>
  </w:style>
  <w:style w:type="paragraph" w:customStyle="1" w:styleId="conintrotext">
    <w:name w:val="conintrotext"/>
    <w:basedOn w:val="Normal"/>
    <w:uiPriority w:val="99"/>
    <w:rsid w:val="00141D65"/>
    <w:pPr>
      <w:spacing w:before="100" w:beforeAutospacing="1" w:after="100" w:afterAutospacing="1"/>
    </w:pPr>
    <w:rPr>
      <w:rFonts w:ascii="Georgia" w:eastAsia="Times New Roman" w:hAnsi="Georgia" w:cstheme="minorBidi"/>
      <w:sz w:val="24"/>
    </w:rPr>
  </w:style>
  <w:style w:type="character" w:customStyle="1" w:styleId="comment-body">
    <w:name w:val="comment-body"/>
    <w:rsid w:val="00141D65"/>
  </w:style>
  <w:style w:type="character" w:customStyle="1" w:styleId="UnderlineCharCharChar1">
    <w:name w:val="Underline Char Char Char1"/>
    <w:rsid w:val="00141D6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41D6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41D65"/>
    <w:rPr>
      <w:rFonts w:asciiTheme="minorHAnsi" w:eastAsia="MS Mincho" w:hAnsiTheme="minorHAnsi" w:cstheme="minorBidi"/>
      <w:b/>
      <w:sz w:val="24"/>
      <w:u w:val="single"/>
    </w:rPr>
  </w:style>
  <w:style w:type="character" w:customStyle="1" w:styleId="mw-headline">
    <w:name w:val="mw-headline"/>
    <w:rsid w:val="00141D65"/>
  </w:style>
  <w:style w:type="character" w:customStyle="1" w:styleId="flagicon">
    <w:name w:val="flagicon"/>
    <w:rsid w:val="00141D65"/>
  </w:style>
  <w:style w:type="paragraph" w:customStyle="1" w:styleId="assert">
    <w:name w:val="assert"/>
    <w:basedOn w:val="Normal"/>
    <w:uiPriority w:val="99"/>
    <w:rsid w:val="00141D65"/>
    <w:pPr>
      <w:spacing w:before="100" w:beforeAutospacing="1" w:after="100" w:afterAutospacing="1"/>
    </w:pPr>
    <w:rPr>
      <w:rFonts w:ascii="Georgia" w:eastAsia="Times New Roman" w:hAnsi="Georgia" w:cstheme="minorBidi"/>
      <w:sz w:val="24"/>
    </w:rPr>
  </w:style>
  <w:style w:type="character" w:customStyle="1" w:styleId="apturelink">
    <w:name w:val="apturelink"/>
    <w:rsid w:val="00141D65"/>
  </w:style>
  <w:style w:type="character" w:customStyle="1" w:styleId="apturelinkicon">
    <w:name w:val="apturelinkicon"/>
    <w:rsid w:val="00141D65"/>
  </w:style>
  <w:style w:type="paragraph" w:customStyle="1" w:styleId="Default1">
    <w:name w:val="Default1"/>
    <w:basedOn w:val="Default"/>
    <w:next w:val="Default"/>
    <w:uiPriority w:val="99"/>
    <w:rsid w:val="00141D65"/>
    <w:rPr>
      <w:color w:val="auto"/>
    </w:rPr>
  </w:style>
  <w:style w:type="paragraph" w:customStyle="1" w:styleId="center">
    <w:name w:val="center"/>
    <w:basedOn w:val="Normal"/>
    <w:uiPriority w:val="99"/>
    <w:rsid w:val="00141D65"/>
    <w:pPr>
      <w:spacing w:before="100" w:beforeAutospacing="1" w:after="100" w:afterAutospacing="1"/>
    </w:pPr>
    <w:rPr>
      <w:rFonts w:ascii="Georgia" w:eastAsia="Times New Roman" w:hAnsi="Georgia" w:cstheme="minorBidi"/>
      <w:sz w:val="24"/>
    </w:rPr>
  </w:style>
  <w:style w:type="character" w:customStyle="1" w:styleId="LittleChar">
    <w:name w:val="Little Char"/>
    <w:link w:val="Little"/>
    <w:rsid w:val="00141D65"/>
    <w:rPr>
      <w:rFonts w:ascii="Garamond" w:eastAsia="Times New Roman" w:hAnsi="Garamond" w:cs="Calibri"/>
      <w:sz w:val="16"/>
    </w:rPr>
  </w:style>
  <w:style w:type="character" w:customStyle="1" w:styleId="UnderlineChar1Char">
    <w:name w:val="Underline Char1 Char"/>
    <w:rsid w:val="00141D6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41D6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41D65"/>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41D6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41D65"/>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41D6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41D65"/>
    <w:rPr>
      <w:rFonts w:asciiTheme="minorHAnsi" w:eastAsia="MS Mincho" w:hAnsiTheme="minorHAnsi" w:cstheme="minorBidi"/>
      <w:b/>
      <w:sz w:val="24"/>
      <w:u w:val="single"/>
    </w:rPr>
  </w:style>
  <w:style w:type="paragraph" w:customStyle="1" w:styleId="CardBody">
    <w:name w:val="Card Body"/>
    <w:basedOn w:val="Normal"/>
    <w:link w:val="CardBodyChar"/>
    <w:rsid w:val="00141D65"/>
    <w:rPr>
      <w:rFonts w:ascii="Georgia" w:eastAsia="Times New Roman" w:hAnsi="Georgia" w:cstheme="minorBidi"/>
      <w:sz w:val="16"/>
    </w:rPr>
  </w:style>
  <w:style w:type="character" w:customStyle="1" w:styleId="CardBodyChar">
    <w:name w:val="Card Body Char"/>
    <w:link w:val="CardBody"/>
    <w:rsid w:val="00141D65"/>
    <w:rPr>
      <w:rFonts w:ascii="Georgia" w:eastAsia="Times New Roman" w:hAnsi="Georgia"/>
      <w:sz w:val="16"/>
    </w:rPr>
  </w:style>
  <w:style w:type="character" w:customStyle="1" w:styleId="ptitleinside">
    <w:name w:val="p_title_inside"/>
    <w:rsid w:val="00141D65"/>
  </w:style>
  <w:style w:type="paragraph" w:customStyle="1" w:styleId="StyleBoldandUnderlineChar11ptBorderSinglesolidline">
    <w:name w:val="Style Bold and Underline Char + 11 pt Border: : (Single solid line..."/>
    <w:link w:val="StyleBoldandUnderlineChar11ptBorderSinglesolidlineChar"/>
    <w:rsid w:val="00141D6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41D65"/>
    <w:rPr>
      <w:rFonts w:eastAsia="Times New Roman"/>
      <w:b/>
      <w:bCs/>
      <w:sz w:val="22"/>
      <w:szCs w:val="20"/>
      <w:u w:val="single"/>
      <w:bdr w:val="single" w:sz="4" w:space="0" w:color="auto"/>
    </w:rPr>
  </w:style>
  <w:style w:type="character" w:customStyle="1" w:styleId="Heading1CharChar1">
    <w:name w:val="Heading 1 Char Char1"/>
    <w:rsid w:val="00141D65"/>
    <w:rPr>
      <w:rFonts w:cs="Arial"/>
      <w:b/>
      <w:bCs/>
      <w:szCs w:val="32"/>
      <w:lang w:val="en-US" w:eastAsia="en-US" w:bidi="ar-SA"/>
    </w:rPr>
  </w:style>
  <w:style w:type="paragraph" w:customStyle="1" w:styleId="Indentation">
    <w:name w:val="Indentation"/>
    <w:basedOn w:val="Normal"/>
    <w:uiPriority w:val="99"/>
    <w:rsid w:val="00141D65"/>
    <w:pPr>
      <w:ind w:left="288" w:right="288"/>
    </w:pPr>
    <w:rPr>
      <w:rFonts w:ascii="Georgia" w:hAnsi="Georgia" w:cstheme="minorBidi"/>
      <w:sz w:val="16"/>
    </w:rPr>
  </w:style>
  <w:style w:type="character" w:customStyle="1" w:styleId="StyleUnderlineCharChar9ptBold">
    <w:name w:val="Style Underline Char Char + 9 pt Bold"/>
    <w:rsid w:val="00141D6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41D65"/>
    <w:rPr>
      <w:rFonts w:ascii="Georgia" w:eastAsia="Times New Roman" w:hAnsi="Georgia" w:cstheme="minorBidi"/>
      <w:sz w:val="16"/>
      <w:u w:val="single"/>
    </w:rPr>
  </w:style>
  <w:style w:type="character" w:customStyle="1" w:styleId="StyleStyle4ArialNarrow9ptChar">
    <w:name w:val="Style Style4 + Arial Narrow 9 pt Char"/>
    <w:link w:val="StyleStyle4ArialNarrow9pt"/>
    <w:rsid w:val="00141D65"/>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41D65"/>
    <w:rPr>
      <w:rFonts w:ascii="Georgia" w:eastAsia="Times New Roman" w:hAnsi="Georgia" w:cstheme="minorBidi"/>
      <w:b/>
      <w:bCs/>
      <w:sz w:val="16"/>
      <w:u w:val="single"/>
    </w:rPr>
  </w:style>
  <w:style w:type="character" w:customStyle="1" w:styleId="StyleStyle4ArialNarrow9ptBoldChar">
    <w:name w:val="Style Style4 + Arial Narrow 9 pt Bold Char"/>
    <w:link w:val="StyleStyle4ArialNarrow9ptBold"/>
    <w:rsid w:val="00141D65"/>
    <w:rPr>
      <w:rFonts w:ascii="Georgia" w:eastAsia="Times New Roman" w:hAnsi="Georgia"/>
      <w:b/>
      <w:bCs/>
      <w:sz w:val="16"/>
      <w:u w:val="single"/>
    </w:rPr>
  </w:style>
  <w:style w:type="character" w:customStyle="1" w:styleId="StyleBoldandUnderlineCharChar29pt">
    <w:name w:val="Style Bold and Underline Char Char2 + 9 pt"/>
    <w:rsid w:val="00141D65"/>
    <w:rPr>
      <w:rFonts w:ascii="Times New Roman" w:hAnsi="Times New Roman"/>
      <w:b/>
      <w:bCs/>
      <w:noProof w:val="0"/>
      <w:sz w:val="20"/>
      <w:u w:val="single"/>
    </w:rPr>
  </w:style>
  <w:style w:type="character" w:customStyle="1" w:styleId="StyleUnderlineCharChar19pt">
    <w:name w:val="Style Underline Char Char1 + 9 pt"/>
    <w:rsid w:val="00141D6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41D6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41D65"/>
    <w:rPr>
      <w:rFonts w:ascii="Georgia" w:eastAsia="Times New Roman" w:hAnsi="Georgia"/>
      <w:b/>
      <w:smallCaps/>
      <w:sz w:val="24"/>
      <w:szCs w:val="24"/>
      <w:u w:val="single"/>
    </w:rPr>
  </w:style>
  <w:style w:type="character" w:customStyle="1" w:styleId="CardTextCharChar">
    <w:name w:val="Card Text Char Char"/>
    <w:rsid w:val="00141D65"/>
    <w:rPr>
      <w:rFonts w:ascii="Times New Roman" w:eastAsia="Times New Roman" w:hAnsi="Times New Roman" w:cs="Times New Roman"/>
      <w:sz w:val="20"/>
      <w:szCs w:val="20"/>
    </w:rPr>
  </w:style>
  <w:style w:type="character" w:customStyle="1" w:styleId="citeChar1">
    <w:name w:val="cite Char"/>
    <w:locked/>
    <w:rsid w:val="00141D6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41D6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41D6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41D65"/>
    <w:rPr>
      <w:i/>
      <w:iCs/>
      <w:sz w:val="20"/>
      <w:u w:val="single"/>
    </w:rPr>
  </w:style>
  <w:style w:type="character" w:customStyle="1" w:styleId="HIGHLIGHT0">
    <w:name w:val="HIGHLIGHT"/>
    <w:uiPriority w:val="1"/>
    <w:rsid w:val="00141D6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41D6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41D65"/>
    <w:rPr>
      <w:rFonts w:ascii="Times New Roman" w:eastAsia="Times New Roman" w:hAnsi="Times New Roman" w:cs="Times New Roman"/>
      <w:b/>
      <w:sz w:val="28"/>
    </w:rPr>
  </w:style>
  <w:style w:type="character" w:customStyle="1" w:styleId="FifthChar">
    <w:name w:val="Fifth Char"/>
    <w:link w:val="Fifth"/>
    <w:rsid w:val="00141D65"/>
    <w:rPr>
      <w:rFonts w:ascii="Calibri" w:eastAsia="Calibri" w:hAnsi="Calibri" w:cs="Calibri"/>
      <w:sz w:val="22"/>
    </w:rPr>
  </w:style>
  <w:style w:type="paragraph" w:customStyle="1" w:styleId="Third">
    <w:name w:val="Third"/>
    <w:basedOn w:val="Normal"/>
    <w:link w:val="ThirdChar"/>
    <w:rsid w:val="00141D65"/>
    <w:rPr>
      <w:rFonts w:ascii="Georgia" w:eastAsia="Times New Roman" w:hAnsi="Georgia" w:cstheme="minorBidi"/>
      <w:b/>
      <w:sz w:val="16"/>
      <w:u w:val="single"/>
      <w:lang w:val="x-none" w:eastAsia="x-none"/>
    </w:rPr>
  </w:style>
  <w:style w:type="character" w:customStyle="1" w:styleId="ThirdChar">
    <w:name w:val="Third Char"/>
    <w:link w:val="Third"/>
    <w:rsid w:val="00141D65"/>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41D65"/>
    <w:pPr>
      <w:widowControl w:val="0"/>
      <w:jc w:val="both"/>
      <w:outlineLvl w:val="1"/>
    </w:pPr>
    <w:rPr>
      <w:rFonts w:ascii="Times New Roman" w:eastAsia="Times New Roman" w:hAnsi="Times New Roman" w:cs="Times New Roman"/>
      <w:b/>
    </w:rPr>
  </w:style>
  <w:style w:type="character" w:customStyle="1" w:styleId="CardsCharChar">
    <w:name w:val="Cards Char Char"/>
    <w:rsid w:val="00141D65"/>
    <w:rPr>
      <w:rFonts w:ascii="Times New Roman" w:eastAsia="Times New Roman" w:hAnsi="Times New Roman"/>
      <w:szCs w:val="24"/>
    </w:rPr>
  </w:style>
  <w:style w:type="character" w:customStyle="1" w:styleId="article-record-publication-volume-issue">
    <w:name w:val="article-record-publication-volume-issue"/>
    <w:rsid w:val="00141D65"/>
  </w:style>
  <w:style w:type="character" w:customStyle="1" w:styleId="NothingCharChar">
    <w:name w:val="Nothing Char Char"/>
    <w:link w:val="NothingCharCharChar"/>
    <w:rsid w:val="00141D65"/>
  </w:style>
  <w:style w:type="paragraph" w:customStyle="1" w:styleId="DebateUnderlineBoldChar">
    <w:name w:val="Debate Underline Bold Char"/>
    <w:basedOn w:val="Normal"/>
    <w:link w:val="DebateUnderlineBoldCharChar"/>
    <w:rsid w:val="00141D65"/>
    <w:pPr>
      <w:jc w:val="both"/>
    </w:pPr>
    <w:rPr>
      <w:rFonts w:ascii="Georgia" w:eastAsia="Times New Roman" w:hAnsi="Georgia" w:cstheme="minorBidi"/>
      <w:b/>
      <w:sz w:val="16"/>
      <w:u w:val="thick"/>
    </w:rPr>
  </w:style>
  <w:style w:type="character" w:customStyle="1" w:styleId="DebateUnderlineBoldCharChar">
    <w:name w:val="Debate Underline Bold Char Char"/>
    <w:link w:val="DebateUnderlineBoldChar"/>
    <w:rsid w:val="00141D65"/>
    <w:rPr>
      <w:rFonts w:ascii="Georgia" w:eastAsia="Times New Roman" w:hAnsi="Georgia"/>
      <w:b/>
      <w:sz w:val="16"/>
      <w:u w:val="thick"/>
    </w:rPr>
  </w:style>
  <w:style w:type="character" w:customStyle="1" w:styleId="resultbodyblack">
    <w:name w:val="resultbodyblack"/>
    <w:rsid w:val="00141D65"/>
    <w:rPr>
      <w:rFonts w:cs="Times New Roman"/>
    </w:rPr>
  </w:style>
  <w:style w:type="paragraph" w:customStyle="1" w:styleId="bloctitles">
    <w:name w:val="bloc titles"/>
    <w:basedOn w:val="Heading1"/>
    <w:next w:val="Normal"/>
    <w:link w:val="bloctitlesChar"/>
    <w:autoRedefine/>
    <w:rsid w:val="00141D65"/>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141D65"/>
    <w:rPr>
      <w:rFonts w:ascii="Georgia" w:eastAsia="Malgun Gothic" w:hAnsi="Georgia" w:cs="Arial"/>
      <w:b/>
      <w:bCs/>
      <w:sz w:val="28"/>
      <w:szCs w:val="32"/>
      <w:u w:val="single"/>
    </w:rPr>
  </w:style>
  <w:style w:type="paragraph" w:customStyle="1" w:styleId="CiteSmallText">
    <w:name w:val="Cite Small Text"/>
    <w:basedOn w:val="Normal"/>
    <w:uiPriority w:val="99"/>
    <w:rsid w:val="00141D65"/>
    <w:pPr>
      <w:widowControl w:val="0"/>
      <w:spacing w:after="200"/>
    </w:pPr>
    <w:rPr>
      <w:rFonts w:ascii="Helvetica Neue" w:hAnsi="Helvetica Neue" w:cstheme="minorBidi"/>
      <w:b/>
      <w:sz w:val="18"/>
    </w:rPr>
  </w:style>
  <w:style w:type="character" w:customStyle="1" w:styleId="3TagCite">
    <w:name w:val="3 Tag/Cite"/>
    <w:rsid w:val="00141D65"/>
    <w:rPr>
      <w:rFonts w:ascii="Times New Roman" w:hAnsi="Times New Roman"/>
      <w:b/>
    </w:rPr>
  </w:style>
  <w:style w:type="character" w:customStyle="1" w:styleId="4Qualifications">
    <w:name w:val="4 Qualifications"/>
    <w:rsid w:val="00141D65"/>
    <w:rPr>
      <w:rFonts w:ascii="Times New Roman" w:hAnsi="Times New Roman"/>
      <w:sz w:val="19"/>
    </w:rPr>
  </w:style>
  <w:style w:type="character" w:customStyle="1" w:styleId="6Underlined">
    <w:name w:val="6 Underlined"/>
    <w:rsid w:val="00141D65"/>
    <w:rPr>
      <w:rFonts w:ascii="Times New Roman" w:hAnsi="Times New Roman"/>
      <w:b/>
      <w:sz w:val="21"/>
      <w:u w:val="single"/>
    </w:rPr>
  </w:style>
  <w:style w:type="paragraph" w:customStyle="1" w:styleId="Cards1CharChar">
    <w:name w:val="Cards1 Char Char"/>
    <w:basedOn w:val="Normal"/>
    <w:link w:val="Cards1CharCharChar"/>
    <w:rsid w:val="00141D65"/>
    <w:pPr>
      <w:autoSpaceDE w:val="0"/>
      <w:autoSpaceDN w:val="0"/>
      <w:adjustRightInd w:val="0"/>
      <w:ind w:left="432" w:right="432"/>
      <w:jc w:val="both"/>
    </w:pPr>
    <w:rPr>
      <w:rFonts w:ascii="Georgia" w:hAnsi="Georgia" w:cstheme="minorBidi"/>
      <w:sz w:val="16"/>
      <w:lang w:val="x-none"/>
    </w:rPr>
  </w:style>
  <w:style w:type="character" w:customStyle="1" w:styleId="Cards1CharCharChar">
    <w:name w:val="Cards1 Char Char Char"/>
    <w:link w:val="Cards1CharChar"/>
    <w:rsid w:val="00141D65"/>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141D65"/>
    <w:rPr>
      <w:u w:val="single"/>
    </w:rPr>
  </w:style>
  <w:style w:type="paragraph" w:customStyle="1" w:styleId="UnderlineCharCharCharCharCharCharChar">
    <w:name w:val="Underline Char Char Char Char Char Char Char"/>
    <w:basedOn w:val="Normal"/>
    <w:link w:val="UnderlineCharCharCharCharCharCharCharChar"/>
    <w:rsid w:val="00141D65"/>
    <w:rPr>
      <w:rFonts w:asciiTheme="minorHAnsi" w:hAnsiTheme="minorHAnsi" w:cstheme="minorBidi"/>
      <w:sz w:val="24"/>
      <w:u w:val="single"/>
    </w:rPr>
  </w:style>
  <w:style w:type="paragraph" w:customStyle="1" w:styleId="CitesCharChar">
    <w:name w:val="Cites Char Char"/>
    <w:next w:val="Normal"/>
    <w:link w:val="CitesCharCharChar"/>
    <w:rsid w:val="00141D65"/>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41D65"/>
    <w:rPr>
      <w:rFonts w:ascii="Times New Roman" w:eastAsia="Times New Roman" w:hAnsi="Times New Roman" w:cs="Times New Roman"/>
      <w:sz w:val="20"/>
    </w:rPr>
  </w:style>
  <w:style w:type="character" w:customStyle="1" w:styleId="nohighlighting">
    <w:name w:val="no highlighting"/>
    <w:rsid w:val="00141D6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41D65"/>
    <w:rPr>
      <w:rFonts w:ascii="Cambria" w:hAnsi="Cambria" w:hint="default"/>
      <w:sz w:val="21"/>
      <w:u w:val="single"/>
    </w:rPr>
  </w:style>
  <w:style w:type="paragraph" w:customStyle="1" w:styleId="Swag">
    <w:name w:val="Swag"/>
    <w:basedOn w:val="Normal"/>
    <w:link w:val="SwagChar"/>
    <w:qFormat/>
    <w:rsid w:val="00141D65"/>
    <w:rPr>
      <w:rFonts w:ascii="Georgia" w:hAnsi="Georgia" w:cstheme="minorBidi"/>
      <w:color w:val="0000FF"/>
      <w:sz w:val="12"/>
      <w:u w:val="single"/>
    </w:rPr>
  </w:style>
  <w:style w:type="character" w:customStyle="1" w:styleId="SwagChar">
    <w:name w:val="Swag Char"/>
    <w:link w:val="Swag"/>
    <w:rsid w:val="00141D65"/>
    <w:rPr>
      <w:rFonts w:ascii="Georgia" w:hAnsi="Georgia"/>
      <w:color w:val="0000FF"/>
      <w:sz w:val="12"/>
      <w:u w:val="single"/>
    </w:rPr>
  </w:style>
  <w:style w:type="paragraph" w:customStyle="1" w:styleId="StyleUnderlineTimesNewRoman1">
    <w:name w:val="Style Underline + Times New Roman1"/>
    <w:link w:val="StyleUnderlineTimesNewRoman1Char"/>
    <w:rsid w:val="00141D6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41D6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41D6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41D6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41D65"/>
    <w:rPr>
      <w:rFonts w:ascii="Garamond" w:eastAsia="MS Mincho" w:hAnsi="Garamond" w:cstheme="minorBidi"/>
      <w:sz w:val="16"/>
    </w:rPr>
  </w:style>
  <w:style w:type="character" w:customStyle="1" w:styleId="StyleStyleCardTextLeft-075Right0Char">
    <w:name w:val="Style Style Card Text + Left:  -0.75&quot; + Right:  0&quot; Char"/>
    <w:link w:val="StyleStyleCardTextLeft-075Right0"/>
    <w:rsid w:val="00141D65"/>
    <w:rPr>
      <w:rFonts w:ascii="Garamond" w:eastAsia="MS Mincho" w:hAnsi="Garamond"/>
      <w:sz w:val="16"/>
    </w:rPr>
  </w:style>
  <w:style w:type="character" w:customStyle="1" w:styleId="CharChar61">
    <w:name w:val="Char Char61"/>
    <w:rsid w:val="00141D65"/>
    <w:rPr>
      <w:rFonts w:cs="Arial"/>
      <w:bCs/>
      <w:sz w:val="16"/>
      <w:szCs w:val="26"/>
      <w:lang w:val="en-US" w:eastAsia="en-US" w:bidi="ar-SA"/>
    </w:rPr>
  </w:style>
  <w:style w:type="character" w:customStyle="1" w:styleId="ListBulletChar">
    <w:name w:val="List Bullet Char"/>
    <w:link w:val="ListBullet"/>
    <w:uiPriority w:val="99"/>
    <w:rsid w:val="00141D65"/>
    <w:rPr>
      <w:rFonts w:ascii="Calibri" w:eastAsia="Calibri" w:hAnsi="Calibri" w:cs="Calibri"/>
      <w:sz w:val="22"/>
    </w:rPr>
  </w:style>
  <w:style w:type="paragraph" w:customStyle="1" w:styleId="subhead10">
    <w:name w:val="subhead1"/>
    <w:basedOn w:val="Normal"/>
    <w:uiPriority w:val="99"/>
    <w:rsid w:val="00141D65"/>
    <w:pPr>
      <w:spacing w:before="100" w:beforeAutospacing="1" w:after="100" w:afterAutospacing="1"/>
    </w:pPr>
    <w:rPr>
      <w:rFonts w:ascii="Georgia" w:eastAsia="Times New Roman" w:hAnsi="Georgia" w:cstheme="minorBidi"/>
      <w:sz w:val="24"/>
    </w:rPr>
  </w:style>
  <w:style w:type="character" w:customStyle="1" w:styleId="styledate">
    <w:name w:val="styledate"/>
    <w:rsid w:val="00141D65"/>
  </w:style>
  <w:style w:type="character" w:customStyle="1" w:styleId="BoldandUnderlineChar1">
    <w:name w:val="Bold and Underline Char1"/>
    <w:rsid w:val="00141D65"/>
    <w:rPr>
      <w:b/>
      <w:szCs w:val="24"/>
      <w:u w:val="single"/>
      <w:lang w:val="en-US" w:eastAsia="en-US" w:bidi="ar-SA"/>
    </w:rPr>
  </w:style>
  <w:style w:type="character" w:customStyle="1" w:styleId="BoldandUnderlineChar1Char2">
    <w:name w:val="Bold and Underline Char1 Char2"/>
    <w:rsid w:val="00141D65"/>
    <w:rPr>
      <w:b/>
      <w:szCs w:val="24"/>
      <w:u w:val="single"/>
      <w:lang w:val="en-US" w:eastAsia="en-US" w:bidi="ar-SA"/>
    </w:rPr>
  </w:style>
  <w:style w:type="character" w:customStyle="1" w:styleId="BoldandUnderlineCharChar1">
    <w:name w:val="Bold and Underline Char Char1"/>
    <w:rsid w:val="00141D65"/>
    <w:rPr>
      <w:b/>
      <w:szCs w:val="24"/>
      <w:u w:val="single"/>
      <w:lang w:val="en-US" w:eastAsia="en-US" w:bidi="ar-SA"/>
    </w:rPr>
  </w:style>
  <w:style w:type="character" w:customStyle="1" w:styleId="BoldandUnderlineChar6">
    <w:name w:val="Bold and Underline Char6"/>
    <w:rsid w:val="00141D65"/>
    <w:rPr>
      <w:b/>
      <w:szCs w:val="24"/>
      <w:u w:val="single"/>
      <w:lang w:val="en-US" w:eastAsia="en-US" w:bidi="ar-SA"/>
    </w:rPr>
  </w:style>
  <w:style w:type="character" w:customStyle="1" w:styleId="title-link-wrapper">
    <w:name w:val="title-link-wrapper"/>
    <w:rsid w:val="00141D65"/>
  </w:style>
  <w:style w:type="character" w:customStyle="1" w:styleId="medium-font">
    <w:name w:val="medium-font"/>
    <w:rsid w:val="00141D65"/>
  </w:style>
  <w:style w:type="paragraph" w:customStyle="1" w:styleId="abstract">
    <w:name w:val="abstract"/>
    <w:basedOn w:val="Normal"/>
    <w:uiPriority w:val="99"/>
    <w:rsid w:val="00141D65"/>
    <w:pPr>
      <w:spacing w:before="100" w:beforeAutospacing="1" w:after="100" w:afterAutospacing="1"/>
    </w:pPr>
    <w:rPr>
      <w:rFonts w:ascii="Georgia" w:eastAsia="Times New Roman" w:hAnsi="Georgia" w:cstheme="minorBidi"/>
      <w:sz w:val="24"/>
    </w:rPr>
  </w:style>
  <w:style w:type="paragraph" w:customStyle="1" w:styleId="StyleUnderlineChar11ptBold2">
    <w:name w:val="Style Underline Char + 11 pt Bold2"/>
    <w:basedOn w:val="Normal"/>
    <w:link w:val="StyleUnderlineChar11ptBold2Char"/>
    <w:rsid w:val="00141D65"/>
    <w:rPr>
      <w:rFonts w:ascii="Georgia" w:eastAsia="Times New Roman" w:hAnsi="Georgia" w:cstheme="minorBidi"/>
      <w:b/>
      <w:bCs/>
      <w:sz w:val="16"/>
      <w:u w:val="single"/>
    </w:rPr>
  </w:style>
  <w:style w:type="character" w:customStyle="1" w:styleId="StyleUnderlineChar11ptBold2Char">
    <w:name w:val="Style Underline Char + 11 pt Bold2 Char"/>
    <w:link w:val="StyleUnderlineChar11ptBold2"/>
    <w:rsid w:val="00141D65"/>
    <w:rPr>
      <w:rFonts w:ascii="Georgia" w:eastAsia="Times New Roman" w:hAnsi="Georgia"/>
      <w:b/>
      <w:bCs/>
      <w:sz w:val="16"/>
      <w:u w:val="single"/>
    </w:rPr>
  </w:style>
  <w:style w:type="character" w:customStyle="1" w:styleId="ReallySamllTextChar">
    <w:name w:val="ReallySamllText Char"/>
    <w:rsid w:val="00141D6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41D65"/>
    <w:rPr>
      <w:rFonts w:ascii="Georgia" w:eastAsia="Times New Roman" w:hAnsi="Georgia" w:cstheme="minorBidi"/>
      <w:sz w:val="16"/>
      <w:u w:val="single"/>
    </w:rPr>
  </w:style>
  <w:style w:type="character" w:customStyle="1" w:styleId="StyleStyleUnderlineTimesNewRoman11ptChar">
    <w:name w:val="Style Style Underline + Times New Roman + 11 pt Char"/>
    <w:link w:val="StyleStyleUnderlineTimesNewRoman11pt"/>
    <w:rsid w:val="00141D65"/>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41D65"/>
    <w:rPr>
      <w:rFonts w:ascii="Georgia" w:eastAsia="Times New Roman" w:hAnsi="Georgia" w:cstheme="minorBidi"/>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41D65"/>
    <w:rPr>
      <w:rFonts w:ascii="Georgia" w:eastAsia="Times New Roman" w:hAnsi="Georgia"/>
      <w:sz w:val="16"/>
      <w:u w:val="single"/>
    </w:rPr>
  </w:style>
  <w:style w:type="character" w:customStyle="1" w:styleId="style10">
    <w:name w:val="style1"/>
    <w:rsid w:val="00141D65"/>
  </w:style>
  <w:style w:type="character" w:customStyle="1" w:styleId="pmtermsel">
    <w:name w:val="pmtermsel"/>
    <w:rsid w:val="00141D65"/>
  </w:style>
  <w:style w:type="character" w:customStyle="1" w:styleId="showipapr">
    <w:name w:val="show_ipapr"/>
    <w:rsid w:val="00141D65"/>
  </w:style>
  <w:style w:type="character" w:customStyle="1" w:styleId="dnindex">
    <w:name w:val="dnindex"/>
    <w:rsid w:val="00141D65"/>
  </w:style>
  <w:style w:type="character" w:customStyle="1" w:styleId="23">
    <w:name w:val="23"/>
    <w:rsid w:val="00141D65"/>
    <w:rPr>
      <w:rFonts w:ascii="Times New Roman" w:hAnsi="Times New Roman" w:cs="Arial"/>
      <w:bCs/>
      <w:sz w:val="20"/>
      <w:u w:val="single"/>
      <w:lang w:val="en-US" w:eastAsia="en-US" w:bidi="ar-SA"/>
    </w:rPr>
  </w:style>
  <w:style w:type="character" w:customStyle="1" w:styleId="33">
    <w:name w:val="33"/>
    <w:rsid w:val="00141D65"/>
    <w:rPr>
      <w:rFonts w:ascii="Times New Roman" w:hAnsi="Times New Roman" w:cs="Arial"/>
      <w:b/>
      <w:bCs/>
      <w:sz w:val="20"/>
      <w:u w:val="single"/>
      <w:lang w:val="en-US" w:eastAsia="en-US" w:bidi="ar-SA"/>
    </w:rPr>
  </w:style>
  <w:style w:type="character" w:customStyle="1" w:styleId="55">
    <w:name w:val="55"/>
    <w:rsid w:val="00141D65"/>
    <w:rPr>
      <w:rFonts w:cs="Arial"/>
      <w:bCs/>
      <w:sz w:val="20"/>
      <w:u w:val="single"/>
      <w:lang w:val="en-US" w:eastAsia="en-US" w:bidi="ar-SA"/>
    </w:rPr>
  </w:style>
  <w:style w:type="character" w:customStyle="1" w:styleId="authoraffil">
    <w:name w:val="authoraffil"/>
    <w:rsid w:val="00141D65"/>
  </w:style>
  <w:style w:type="character" w:customStyle="1" w:styleId="CharChar8">
    <w:name w:val="Char Char8"/>
    <w:rsid w:val="00141D65"/>
    <w:rPr>
      <w:rFonts w:ascii="Georgia" w:eastAsia="Times New Roman" w:hAnsi="Georgia"/>
      <w:b/>
      <w:bCs/>
      <w:sz w:val="30"/>
      <w:szCs w:val="28"/>
      <w:u w:val="single"/>
    </w:rPr>
  </w:style>
  <w:style w:type="character" w:customStyle="1" w:styleId="FontStyle13">
    <w:name w:val="Font Style13"/>
    <w:uiPriority w:val="99"/>
    <w:rsid w:val="00141D65"/>
    <w:rPr>
      <w:rFonts w:ascii="Constantia" w:hAnsi="Constantia" w:cs="Constantia"/>
      <w:sz w:val="18"/>
      <w:szCs w:val="18"/>
    </w:rPr>
  </w:style>
  <w:style w:type="character" w:customStyle="1" w:styleId="TagsCharCharCharChar">
    <w:name w:val="Tags Char Char Char Char"/>
    <w:rsid w:val="00141D65"/>
    <w:rPr>
      <w:rFonts w:ascii="Times New Roman" w:eastAsia="Times New Roman" w:hAnsi="Times New Roman" w:cs="Times New Roman"/>
      <w:b/>
      <w:sz w:val="24"/>
      <w:szCs w:val="24"/>
    </w:rPr>
  </w:style>
  <w:style w:type="character" w:customStyle="1" w:styleId="Citation1Char">
    <w:name w:val="Citation1 Char"/>
    <w:link w:val="Citation10"/>
    <w:locked/>
    <w:rsid w:val="00141D65"/>
    <w:rPr>
      <w:rFonts w:ascii="Georgia" w:hAnsi="Georgia"/>
      <w:b/>
      <w:u w:val="single"/>
    </w:rPr>
  </w:style>
  <w:style w:type="paragraph" w:customStyle="1" w:styleId="Citation10">
    <w:name w:val="Citation1"/>
    <w:basedOn w:val="Normal"/>
    <w:link w:val="Citation1Char"/>
    <w:qFormat/>
    <w:rsid w:val="00141D65"/>
    <w:rPr>
      <w:rFonts w:ascii="Georgia" w:hAnsi="Georgia" w:cstheme="minorBidi"/>
      <w:b/>
      <w:sz w:val="24"/>
      <w:u w:val="single"/>
    </w:rPr>
  </w:style>
  <w:style w:type="character" w:customStyle="1" w:styleId="TaglineChar">
    <w:name w:val="Tagline Char"/>
    <w:link w:val="Tagline0"/>
    <w:locked/>
    <w:rsid w:val="00141D65"/>
    <w:rPr>
      <w:rFonts w:ascii="Georgia" w:hAnsi="Georgia"/>
      <w:b/>
    </w:rPr>
  </w:style>
  <w:style w:type="paragraph" w:customStyle="1" w:styleId="Tagline0">
    <w:name w:val="Tagline"/>
    <w:basedOn w:val="Normal"/>
    <w:link w:val="TaglineChar"/>
    <w:qFormat/>
    <w:rsid w:val="00141D65"/>
    <w:rPr>
      <w:rFonts w:ascii="Georgia" w:hAnsi="Georgia" w:cstheme="minorBidi"/>
      <w:b/>
      <w:sz w:val="24"/>
    </w:rPr>
  </w:style>
  <w:style w:type="paragraph" w:customStyle="1" w:styleId="NothingCharCharChar">
    <w:name w:val="Nothing Char Char Char"/>
    <w:link w:val="NothingCharChar"/>
    <w:rsid w:val="00141D65"/>
    <w:pPr>
      <w:jc w:val="both"/>
    </w:pPr>
  </w:style>
  <w:style w:type="paragraph" w:customStyle="1" w:styleId="StyleLeft021">
    <w:name w:val="Style Left:  0.2&quot;1"/>
    <w:basedOn w:val="Normal"/>
    <w:uiPriority w:val="99"/>
    <w:rsid w:val="00141D65"/>
    <w:pPr>
      <w:ind w:left="288"/>
    </w:pPr>
    <w:rPr>
      <w:rFonts w:ascii="Georgia" w:eastAsia="SimSun" w:hAnsi="Georgia" w:cstheme="minorBidi"/>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41D65"/>
    <w:rPr>
      <w:rFonts w:ascii="Georgia" w:eastAsia="Times New Roman" w:hAnsi="Georgia" w:cstheme="minorBidi"/>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41D65"/>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41D65"/>
    <w:rPr>
      <w:rFonts w:ascii="Georgia" w:eastAsia="Times New Roman" w:hAnsi="Georgia" w:cstheme="minorBidi"/>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41D65"/>
    <w:rPr>
      <w:rFonts w:ascii="Georgia" w:eastAsia="Times New Roman" w:hAnsi="Georgia"/>
      <w:sz w:val="16"/>
      <w:u w:val="single"/>
      <w:bdr w:val="single" w:sz="4" w:space="0" w:color="auto"/>
    </w:rPr>
  </w:style>
  <w:style w:type="character" w:customStyle="1" w:styleId="boldcitationChar">
    <w:name w:val="bold citation Char"/>
    <w:rsid w:val="00141D65"/>
    <w:rPr>
      <w:rFonts w:ascii="Arial" w:hAnsi="Arial"/>
      <w:b/>
      <w:sz w:val="28"/>
      <w:szCs w:val="24"/>
      <w:u w:val="thick"/>
      <w:lang w:val="en-US" w:eastAsia="en-US" w:bidi="ar-SA"/>
    </w:rPr>
  </w:style>
  <w:style w:type="paragraph" w:customStyle="1" w:styleId="BlockTitle20">
    <w:name w:val="Block Title #2"/>
    <w:basedOn w:val="Normal"/>
    <w:uiPriority w:val="99"/>
    <w:rsid w:val="00141D6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cstheme="minorBidi"/>
      <w:b/>
      <w:bCs/>
      <w:color w:val="000000"/>
      <w:kern w:val="32"/>
      <w:sz w:val="32"/>
      <w:szCs w:val="32"/>
    </w:rPr>
  </w:style>
  <w:style w:type="paragraph" w:customStyle="1" w:styleId="Tagstyle">
    <w:name w:val="Tagstyle"/>
    <w:basedOn w:val="Normal"/>
    <w:next w:val="Normal"/>
    <w:rsid w:val="00141D65"/>
    <w:rPr>
      <w:rFonts w:ascii="Georgia" w:hAnsi="Georgia" w:cstheme="minorBidi"/>
      <w:b/>
      <w:sz w:val="16"/>
    </w:rPr>
  </w:style>
  <w:style w:type="character" w:customStyle="1" w:styleId="BoldunderlineChar3">
    <w:name w:val="Bold/underline Char"/>
    <w:rsid w:val="00141D65"/>
    <w:rPr>
      <w:rFonts w:eastAsia="SimSun"/>
      <w:b/>
      <w:noProof w:val="0"/>
      <w:sz w:val="24"/>
      <w:szCs w:val="24"/>
      <w:u w:val="single"/>
      <w:lang w:val="en-US" w:eastAsia="zh-CN" w:bidi="ar-SA"/>
    </w:rPr>
  </w:style>
  <w:style w:type="character" w:customStyle="1" w:styleId="underlinetextchar0">
    <w:name w:val="underlinetextchar"/>
    <w:rsid w:val="00141D65"/>
  </w:style>
  <w:style w:type="character" w:customStyle="1" w:styleId="boldciteChar1">
    <w:name w:val="bold cite Char1"/>
    <w:rsid w:val="00141D65"/>
    <w:rPr>
      <w:b/>
      <w:sz w:val="28"/>
      <w:u w:val="thick" w:color="000000"/>
    </w:rPr>
  </w:style>
  <w:style w:type="character" w:customStyle="1" w:styleId="tagCharCharChar1">
    <w:name w:val="tag Char Char Char1"/>
    <w:rsid w:val="00141D65"/>
    <w:rPr>
      <w:b/>
      <w:sz w:val="24"/>
      <w:lang w:val="en-US" w:eastAsia="en-US" w:bidi="ar-SA"/>
    </w:rPr>
  </w:style>
  <w:style w:type="character" w:customStyle="1" w:styleId="underlinecardChar0">
    <w:name w:val="underline card Char"/>
    <w:rsid w:val="00141D65"/>
    <w:rPr>
      <w:rFonts w:ascii="Arial" w:hAnsi="Arial"/>
      <w:sz w:val="18"/>
      <w:szCs w:val="24"/>
      <w:u w:val="single"/>
      <w:lang w:val="en-US" w:eastAsia="en-US" w:bidi="ar-SA"/>
    </w:rPr>
  </w:style>
  <w:style w:type="paragraph" w:customStyle="1" w:styleId="date-comments">
    <w:name w:val="date-comments"/>
    <w:basedOn w:val="Normal"/>
    <w:uiPriority w:val="99"/>
    <w:rsid w:val="00141D65"/>
    <w:pPr>
      <w:spacing w:before="100" w:beforeAutospacing="1" w:after="100" w:afterAutospacing="1"/>
    </w:pPr>
    <w:rPr>
      <w:rFonts w:ascii="Times" w:hAnsi="Times" w:cstheme="minorBidi"/>
      <w:sz w:val="16"/>
      <w:szCs w:val="20"/>
    </w:rPr>
  </w:style>
  <w:style w:type="character" w:customStyle="1" w:styleId="articleauthor0">
    <w:name w:val="articleauthor"/>
    <w:rsid w:val="00141D65"/>
  </w:style>
  <w:style w:type="character" w:customStyle="1" w:styleId="bodysubtoc">
    <w:name w:val="bodysubtoc"/>
    <w:rsid w:val="00141D65"/>
  </w:style>
  <w:style w:type="character" w:customStyle="1" w:styleId="lefttitlesmaller">
    <w:name w:val="lefttitlesmaller"/>
    <w:rsid w:val="00141D65"/>
  </w:style>
  <w:style w:type="character" w:customStyle="1" w:styleId="mb">
    <w:name w:val="mb"/>
    <w:rsid w:val="00141D65"/>
  </w:style>
  <w:style w:type="character" w:customStyle="1" w:styleId="submitted-date">
    <w:name w:val="submitted-date"/>
    <w:rsid w:val="00141D65"/>
  </w:style>
  <w:style w:type="character" w:customStyle="1" w:styleId="submitted-time">
    <w:name w:val="submitted-time"/>
    <w:rsid w:val="00141D65"/>
  </w:style>
  <w:style w:type="character" w:customStyle="1" w:styleId="A20">
    <w:name w:val="A2"/>
    <w:uiPriority w:val="99"/>
    <w:rsid w:val="00141D65"/>
    <w:rPr>
      <w:rFonts w:ascii="Sabon LT Std" w:hAnsi="Sabon LT Std" w:cs="Sabon LT Std" w:hint="default"/>
      <w:color w:val="000000"/>
      <w:sz w:val="15"/>
      <w:szCs w:val="15"/>
    </w:rPr>
  </w:style>
  <w:style w:type="character" w:customStyle="1" w:styleId="searchword">
    <w:name w:val="searchword"/>
    <w:rsid w:val="00141D65"/>
  </w:style>
  <w:style w:type="paragraph" w:customStyle="1" w:styleId="Heading2Char2CharChar12">
    <w:name w:val="Heading 2 Char2 Char Char12"/>
    <w:aliases w:val="Char Char Char Char Char Char1 Char Char Char Char Char1,Char Char22"/>
    <w:next w:val="Normal"/>
    <w:uiPriority w:val="99"/>
    <w:rsid w:val="00141D6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41D65"/>
    <w:rPr>
      <w:rFonts w:ascii="Times New Roman" w:hAnsi="Times New Roman" w:cs="Times New Roman"/>
      <w:sz w:val="18"/>
      <w:szCs w:val="18"/>
    </w:rPr>
  </w:style>
  <w:style w:type="character" w:customStyle="1" w:styleId="bylines">
    <w:name w:val="bylines"/>
    <w:basedOn w:val="DefaultParagraphFont"/>
    <w:rsid w:val="00141D65"/>
  </w:style>
  <w:style w:type="character" w:customStyle="1" w:styleId="StyleStyleBoldUnderlineUnderlineIntenseEmphasis1apple-style-2">
    <w:name w:val="Style Style Bold UnderlineUnderlineIntense Emphasis1apple-style-...2"/>
    <w:basedOn w:val="DefaultParagraphFont"/>
    <w:rsid w:val="00141D65"/>
    <w:rPr>
      <w:b w:val="0"/>
      <w:bCs/>
      <w:sz w:val="22"/>
      <w:u w:val="single"/>
    </w:rPr>
  </w:style>
  <w:style w:type="character" w:customStyle="1" w:styleId="FontStyle57">
    <w:name w:val="Font Style57"/>
    <w:rsid w:val="00141D65"/>
    <w:rPr>
      <w:rFonts w:ascii="Georgia" w:hAnsi="Georgia" w:cs="Georgia"/>
      <w:b/>
      <w:bCs/>
      <w:sz w:val="14"/>
      <w:szCs w:val="14"/>
    </w:rPr>
  </w:style>
  <w:style w:type="character" w:customStyle="1" w:styleId="FontStyle89">
    <w:name w:val="Font Style89"/>
    <w:rsid w:val="00141D65"/>
    <w:rPr>
      <w:rFonts w:ascii="Times New Roman" w:hAnsi="Times New Roman" w:cs="Times New Roman"/>
      <w:b/>
      <w:bCs/>
      <w:smallCaps/>
      <w:spacing w:val="40"/>
      <w:sz w:val="16"/>
      <w:szCs w:val="16"/>
    </w:rPr>
  </w:style>
  <w:style w:type="character" w:customStyle="1" w:styleId="style3Char0">
    <w:name w:val="style 3 Char"/>
    <w:rsid w:val="00141D65"/>
    <w:rPr>
      <w:sz w:val="18"/>
      <w:szCs w:val="24"/>
      <w:lang w:val="en-US" w:eastAsia="en-US" w:bidi="ar-SA"/>
    </w:rPr>
  </w:style>
  <w:style w:type="paragraph" w:customStyle="1" w:styleId="003Cite">
    <w:name w:val="003Cite"/>
    <w:basedOn w:val="Normal"/>
    <w:qFormat/>
    <w:rsid w:val="00141D65"/>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41D65"/>
    <w:pPr>
      <w:jc w:val="both"/>
    </w:pPr>
    <w:rPr>
      <w:rFonts w:ascii="Georgia" w:hAnsi="Georgia" w:cstheme="minorBidi"/>
      <w:b/>
      <w:color w:val="000000"/>
      <w:sz w:val="16"/>
      <w:u w:val="single"/>
    </w:rPr>
  </w:style>
  <w:style w:type="character" w:customStyle="1" w:styleId="NormalBoldChar">
    <w:name w:val="Normal + Bold Char"/>
    <w:aliases w:val="Double Underline Char"/>
    <w:basedOn w:val="DefaultParagraphFont"/>
    <w:link w:val="NormalBold"/>
    <w:rsid w:val="00141D65"/>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141D65"/>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41D65"/>
    <w:rPr>
      <w:rFonts w:ascii="Times New Roman" w:eastAsia="Times New Roman" w:hAnsi="Times New Roman" w:cs="Times New Roman"/>
      <w:u w:val="thick"/>
      <w:lang w:val="x-none" w:eastAsia="x-none"/>
    </w:rPr>
  </w:style>
  <w:style w:type="character" w:customStyle="1" w:styleId="BlockHeadingsChar1">
    <w:name w:val="Block Headings Char1"/>
    <w:rsid w:val="00141D65"/>
    <w:rPr>
      <w:b/>
      <w:caps/>
    </w:rPr>
  </w:style>
  <w:style w:type="character" w:customStyle="1" w:styleId="Longcite">
    <w:name w:val="Longcite"/>
    <w:rsid w:val="00141D65"/>
    <w:rPr>
      <w:sz w:val="16"/>
    </w:rPr>
  </w:style>
  <w:style w:type="paragraph" w:customStyle="1" w:styleId="NormalUnderline0">
    <w:name w:val="Normal + Underline"/>
    <w:basedOn w:val="Normal"/>
    <w:link w:val="NormalUnderlineChar0"/>
    <w:rsid w:val="00141D65"/>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41D65"/>
    <w:rPr>
      <w:rFonts w:ascii="Times New Roman" w:eastAsia="Times New Roman" w:hAnsi="Times New Roman" w:cs="Times New Roman"/>
      <w:b/>
      <w:u w:val="single"/>
      <w:lang w:val="x-none" w:eastAsia="x-none"/>
    </w:rPr>
  </w:style>
  <w:style w:type="character" w:customStyle="1" w:styleId="FontStyle170">
    <w:name w:val="Font Style170"/>
    <w:uiPriority w:val="99"/>
    <w:rsid w:val="00141D65"/>
    <w:rPr>
      <w:rFonts w:ascii="Bookman Old Style" w:hAnsi="Bookman Old Style" w:cs="Bookman Old Style"/>
      <w:sz w:val="16"/>
      <w:szCs w:val="16"/>
    </w:rPr>
  </w:style>
  <w:style w:type="character" w:customStyle="1" w:styleId="FontStyle17">
    <w:name w:val="Font Style17"/>
    <w:uiPriority w:val="99"/>
    <w:rsid w:val="00141D65"/>
    <w:rPr>
      <w:rFonts w:ascii="Book Antiqua" w:hAnsi="Book Antiqua" w:cs="Book Antiqua"/>
      <w:i/>
      <w:iCs/>
      <w:spacing w:val="10"/>
      <w:sz w:val="22"/>
      <w:szCs w:val="22"/>
    </w:rPr>
  </w:style>
  <w:style w:type="character" w:customStyle="1" w:styleId="FontStyle329">
    <w:name w:val="Font Style329"/>
    <w:basedOn w:val="DefaultParagraphFont"/>
    <w:uiPriority w:val="99"/>
    <w:rsid w:val="00141D65"/>
    <w:rPr>
      <w:rFonts w:ascii="Times New Roman" w:hAnsi="Times New Roman" w:cs="Times New Roman" w:hint="default"/>
      <w:b/>
      <w:bCs/>
      <w:spacing w:val="-10"/>
      <w:sz w:val="18"/>
      <w:szCs w:val="18"/>
    </w:rPr>
  </w:style>
  <w:style w:type="character" w:customStyle="1" w:styleId="ur">
    <w:name w:val="ur"/>
    <w:basedOn w:val="DefaultParagraphFont"/>
    <w:rsid w:val="00141D65"/>
  </w:style>
  <w:style w:type="character" w:customStyle="1" w:styleId="vpqmgb">
    <w:name w:val="vpqmgb"/>
    <w:basedOn w:val="DefaultParagraphFont"/>
    <w:rsid w:val="00141D65"/>
  </w:style>
  <w:style w:type="character" w:customStyle="1" w:styleId="sv">
    <w:name w:val="sv"/>
    <w:basedOn w:val="DefaultParagraphFont"/>
    <w:rsid w:val="00141D65"/>
  </w:style>
  <w:style w:type="character" w:customStyle="1" w:styleId="m-501118745055256881gmail-style13ptbold">
    <w:name w:val="m_-501118745055256881gmail-style13ptbold"/>
    <w:basedOn w:val="DefaultParagraphFont"/>
    <w:rsid w:val="00141D65"/>
  </w:style>
  <w:style w:type="character" w:customStyle="1" w:styleId="m8134770803914199681gmail-styleunderline">
    <w:name w:val="m_8134770803914199681gmail-styleunderline"/>
    <w:basedOn w:val="DefaultParagraphFont"/>
    <w:rsid w:val="00141D65"/>
  </w:style>
  <w:style w:type="character" w:customStyle="1" w:styleId="hvr">
    <w:name w:val="hvr"/>
    <w:basedOn w:val="DefaultParagraphFont"/>
    <w:rsid w:val="00141D65"/>
  </w:style>
  <w:style w:type="character" w:customStyle="1" w:styleId="AnalyticsChar">
    <w:name w:val="Analytics Char"/>
    <w:basedOn w:val="DefaultParagraphFont"/>
    <w:link w:val="Analytics"/>
    <w:rsid w:val="00141D65"/>
    <w:rPr>
      <w:rFonts w:ascii="Calibri" w:eastAsia="Calibri" w:hAnsi="Calibri" w:cs="Calibri"/>
      <w:b/>
    </w:rPr>
  </w:style>
  <w:style w:type="character" w:customStyle="1" w:styleId="m-3350902899047358468gmail-styleunderline">
    <w:name w:val="m_-3350902899047358468gmail-styleunderline"/>
    <w:basedOn w:val="DefaultParagraphFont"/>
    <w:rsid w:val="00141D65"/>
  </w:style>
  <w:style w:type="paragraph" w:customStyle="1" w:styleId="Style5pt">
    <w:name w:val="Style 5 pt"/>
    <w:basedOn w:val="Normal"/>
    <w:link w:val="Style5ptChar"/>
    <w:rsid w:val="00141D6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41D65"/>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41D65"/>
  </w:style>
  <w:style w:type="paragraph" w:customStyle="1" w:styleId="m462447500549623171gmail-msonormal">
    <w:name w:val="m_462447500549623171gmail-msonormal"/>
    <w:basedOn w:val="Normal"/>
    <w:uiPriority w:val="99"/>
    <w:rsid w:val="00141D65"/>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41D65"/>
  </w:style>
  <w:style w:type="character" w:customStyle="1" w:styleId="SmallerReal">
    <w:name w:val="SmallerReal"/>
    <w:basedOn w:val="DefaultParagraphFont"/>
    <w:uiPriority w:val="1"/>
    <w:qFormat/>
    <w:rsid w:val="00141D65"/>
    <w:rPr>
      <w:rFonts w:ascii="Garamond" w:hAnsi="Garamond" w:hint="default"/>
      <w:sz w:val="16"/>
    </w:rPr>
  </w:style>
  <w:style w:type="paragraph" w:styleId="HTMLAddress">
    <w:name w:val="HTML Address"/>
    <w:basedOn w:val="Normal"/>
    <w:link w:val="HTMLAddressChar"/>
    <w:uiPriority w:val="99"/>
    <w:semiHidden/>
    <w:unhideWhenUsed/>
    <w:rsid w:val="00141D65"/>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141D65"/>
    <w:rPr>
      <w:rFonts w:ascii="Times New Roman" w:eastAsia="Times New Roman" w:hAnsi="Times New Roman" w:cs="Times New Roman"/>
      <w:i/>
      <w:iCs/>
    </w:rPr>
  </w:style>
  <w:style w:type="character" w:customStyle="1" w:styleId="separator">
    <w:name w:val="separator"/>
    <w:basedOn w:val="DefaultParagraphFont"/>
    <w:rsid w:val="00141D65"/>
  </w:style>
  <w:style w:type="paragraph" w:customStyle="1" w:styleId="dek">
    <w:name w:val="dek"/>
    <w:basedOn w:val="Normal"/>
    <w:uiPriority w:val="99"/>
    <w:rsid w:val="00141D65"/>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141D65"/>
  </w:style>
  <w:style w:type="character" w:customStyle="1" w:styleId="serialtitle">
    <w:name w:val="serial_title"/>
    <w:basedOn w:val="DefaultParagraphFont"/>
    <w:rsid w:val="00141D65"/>
  </w:style>
  <w:style w:type="character" w:customStyle="1" w:styleId="volumeissue">
    <w:name w:val="volume_issue"/>
    <w:basedOn w:val="DefaultParagraphFont"/>
    <w:rsid w:val="00141D65"/>
  </w:style>
  <w:style w:type="character" w:customStyle="1" w:styleId="pagerange">
    <w:name w:val="page_range"/>
    <w:basedOn w:val="DefaultParagraphFont"/>
    <w:rsid w:val="00141D65"/>
  </w:style>
  <w:style w:type="character" w:customStyle="1" w:styleId="doilink">
    <w:name w:val="doi_link"/>
    <w:basedOn w:val="DefaultParagraphFont"/>
    <w:rsid w:val="00141D65"/>
  </w:style>
  <w:style w:type="paragraph" w:customStyle="1" w:styleId="para">
    <w:name w:val="para"/>
    <w:basedOn w:val="Normal"/>
    <w:rsid w:val="00141D65"/>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141D65"/>
  </w:style>
  <w:style w:type="character" w:customStyle="1" w:styleId="internalref">
    <w:name w:val="internalref"/>
    <w:basedOn w:val="DefaultParagraphFont"/>
    <w:rsid w:val="00141D65"/>
  </w:style>
  <w:style w:type="paragraph" w:customStyle="1" w:styleId="Analyitc">
    <w:name w:val="Analyitc"/>
    <w:basedOn w:val="Normal"/>
    <w:uiPriority w:val="4"/>
    <w:qFormat/>
    <w:rsid w:val="00141D65"/>
    <w:rPr>
      <w:b/>
      <w:color w:val="0070C0"/>
      <w:sz w:val="28"/>
    </w:rPr>
  </w:style>
  <w:style w:type="character" w:customStyle="1" w:styleId="StyleUnderliningChar9ptBold">
    <w:name w:val="Style Underlining Char + 9 pt Bold"/>
    <w:rsid w:val="00141D65"/>
    <w:rPr>
      <w:rFonts w:ascii="Times New Roman" w:hAnsi="Times New Roman"/>
      <w:b/>
      <w:bCs/>
      <w:sz w:val="20"/>
      <w:szCs w:val="24"/>
      <w:u w:val="single"/>
    </w:rPr>
  </w:style>
  <w:style w:type="character" w:customStyle="1" w:styleId="StyleUnderliningChar9pt">
    <w:name w:val="Style Underlining Char + 9 pt"/>
    <w:rsid w:val="00141D65"/>
    <w:rPr>
      <w:rFonts w:ascii="Times New Roman" w:hAnsi="Times New Roman"/>
      <w:sz w:val="20"/>
      <w:szCs w:val="24"/>
      <w:u w:val="single"/>
    </w:rPr>
  </w:style>
  <w:style w:type="paragraph" w:customStyle="1" w:styleId="font--body">
    <w:name w:val="font--body"/>
    <w:basedOn w:val="Normal"/>
    <w:rsid w:val="00141D65"/>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141D65"/>
  </w:style>
  <w:style w:type="character" w:customStyle="1" w:styleId="tweetinfo-heartstat">
    <w:name w:val="tweetinfo-heartstat"/>
    <w:basedOn w:val="DefaultParagraphFont"/>
    <w:rsid w:val="00141D65"/>
  </w:style>
  <w:style w:type="character" w:customStyle="1" w:styleId="playbutton-flyout">
    <w:name w:val="playbutton-flyout"/>
    <w:basedOn w:val="DefaultParagraphFont"/>
    <w:rsid w:val="00141D65"/>
  </w:style>
  <w:style w:type="character" w:customStyle="1" w:styleId="inlinevideo-videolabel">
    <w:name w:val="inlinevideo-videolabel"/>
    <w:basedOn w:val="DefaultParagraphFont"/>
    <w:rsid w:val="00141D65"/>
  </w:style>
  <w:style w:type="character" w:customStyle="1" w:styleId="inlinevideo-videoduration">
    <w:name w:val="inlinevideo-videoduration"/>
    <w:basedOn w:val="DefaultParagraphFont"/>
    <w:rsid w:val="00141D65"/>
  </w:style>
  <w:style w:type="character" w:customStyle="1" w:styleId="m2037045589135560752gmail-style13ptbold">
    <w:name w:val="m_2037045589135560752gmail-style13ptbold"/>
    <w:basedOn w:val="DefaultParagraphFont"/>
    <w:rsid w:val="00141D65"/>
  </w:style>
  <w:style w:type="paragraph" w:customStyle="1" w:styleId="css-exrw3m">
    <w:name w:val="css-exrw3m"/>
    <w:basedOn w:val="Normal"/>
    <w:rsid w:val="00141D65"/>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141D65"/>
  </w:style>
  <w:style w:type="character" w:customStyle="1" w:styleId="DateTimeChar">
    <w:name w:val="DateTime Char"/>
    <w:basedOn w:val="DefaultParagraphFont"/>
    <w:link w:val="DateTime"/>
    <w:uiPriority w:val="4"/>
    <w:rsid w:val="00141D65"/>
    <w:rPr>
      <w:rFonts w:ascii="Calibri" w:hAnsi="Calibri" w:cs="Calibri"/>
      <w:sz w:val="22"/>
    </w:rPr>
  </w:style>
  <w:style w:type="paragraph" w:customStyle="1" w:styleId="Lecture">
    <w:name w:val="Lecture"/>
    <w:next w:val="BodyText"/>
    <w:link w:val="LectureChar"/>
    <w:autoRedefine/>
    <w:uiPriority w:val="4"/>
    <w:qFormat/>
    <w:rsid w:val="00141D6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41D65"/>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141D65"/>
    <w:rPr>
      <w:color w:val="2B579A"/>
      <w:shd w:val="clear" w:color="auto" w:fill="E6E6E6"/>
    </w:rPr>
  </w:style>
  <w:style w:type="character" w:customStyle="1" w:styleId="UnresolvedMention3">
    <w:name w:val="Unresolved Mention3"/>
    <w:basedOn w:val="DefaultParagraphFont"/>
    <w:uiPriority w:val="99"/>
    <w:unhideWhenUsed/>
    <w:rsid w:val="00141D65"/>
    <w:rPr>
      <w:color w:val="808080"/>
      <w:shd w:val="clear" w:color="auto" w:fill="E6E6E6"/>
    </w:rPr>
  </w:style>
  <w:style w:type="character" w:customStyle="1" w:styleId="m-895152127622952443gmail-style13ptbold">
    <w:name w:val="m_-895152127622952443gmail-style13ptbold"/>
    <w:basedOn w:val="DefaultParagraphFont"/>
    <w:rsid w:val="00141D65"/>
  </w:style>
  <w:style w:type="character" w:customStyle="1" w:styleId="m4133802843404377303gmail-style13ptbold">
    <w:name w:val="m_4133802843404377303gmail-style13ptbold"/>
    <w:basedOn w:val="DefaultParagraphFont"/>
    <w:rsid w:val="00141D65"/>
  </w:style>
  <w:style w:type="character" w:customStyle="1" w:styleId="m4133802843404377303gmail-styleunderline">
    <w:name w:val="m_4133802843404377303gmail-styleunderline"/>
    <w:basedOn w:val="DefaultParagraphFont"/>
    <w:rsid w:val="00141D65"/>
  </w:style>
  <w:style w:type="character" w:customStyle="1" w:styleId="m1864609289044096952gmail-style13ptbold">
    <w:name w:val="m_1864609289044096952gmail-style13ptbold"/>
    <w:basedOn w:val="DefaultParagraphFont"/>
    <w:rsid w:val="00141D65"/>
  </w:style>
  <w:style w:type="character" w:customStyle="1" w:styleId="m-2434640214339110092gmail-style13ptbold">
    <w:name w:val="m_-2434640214339110092gmail-style13ptbold"/>
    <w:basedOn w:val="DefaultParagraphFont"/>
    <w:rsid w:val="00141D65"/>
  </w:style>
  <w:style w:type="character" w:customStyle="1" w:styleId="m-2434640214339110092gmail-styleunderline">
    <w:name w:val="m_-2434640214339110092gmail-styleunderline"/>
    <w:basedOn w:val="DefaultParagraphFont"/>
    <w:rsid w:val="00141D65"/>
  </w:style>
  <w:style w:type="character" w:customStyle="1" w:styleId="articlepage-articlebody-firstletter">
    <w:name w:val="articlepage-articlebody-firstletter"/>
    <w:basedOn w:val="DefaultParagraphFont"/>
    <w:rsid w:val="00141D65"/>
  </w:style>
  <w:style w:type="character" w:customStyle="1" w:styleId="m-2745674872889869693gmail-style13ptbold">
    <w:name w:val="m_-2745674872889869693gmail-style13ptbold"/>
    <w:basedOn w:val="DefaultParagraphFont"/>
    <w:rsid w:val="00141D65"/>
  </w:style>
  <w:style w:type="character" w:customStyle="1" w:styleId="m-2745674872889869693gmail-styleunderline">
    <w:name w:val="m_-2745674872889869693gmail-styleunderline"/>
    <w:basedOn w:val="DefaultParagraphFont"/>
    <w:rsid w:val="00141D65"/>
  </w:style>
  <w:style w:type="character" w:customStyle="1" w:styleId="UnresolvedMention31">
    <w:name w:val="Unresolved Mention31"/>
    <w:basedOn w:val="DefaultParagraphFont"/>
    <w:uiPriority w:val="99"/>
    <w:semiHidden/>
    <w:unhideWhenUsed/>
    <w:rsid w:val="00141D65"/>
    <w:rPr>
      <w:color w:val="808080"/>
      <w:shd w:val="clear" w:color="auto" w:fill="E6E6E6"/>
    </w:rPr>
  </w:style>
  <w:style w:type="character" w:customStyle="1" w:styleId="UnresolvedMention4">
    <w:name w:val="Unresolved Mention4"/>
    <w:basedOn w:val="DefaultParagraphFont"/>
    <w:uiPriority w:val="99"/>
    <w:semiHidden/>
    <w:unhideWhenUsed/>
    <w:rsid w:val="00141D65"/>
    <w:rPr>
      <w:color w:val="808080"/>
      <w:shd w:val="clear" w:color="auto" w:fill="E6E6E6"/>
    </w:rPr>
  </w:style>
  <w:style w:type="character" w:customStyle="1" w:styleId="m-8082899869479211226gmail-styleunderline">
    <w:name w:val="m_-8082899869479211226gmail-styleunderline"/>
    <w:basedOn w:val="DefaultParagraphFont"/>
    <w:rsid w:val="00141D65"/>
  </w:style>
  <w:style w:type="paragraph" w:customStyle="1" w:styleId="NoteLevel23">
    <w:name w:val="Note Level 23"/>
    <w:basedOn w:val="Normal"/>
    <w:next w:val="Normal"/>
    <w:uiPriority w:val="99"/>
    <w:qFormat/>
    <w:rsid w:val="00141D65"/>
    <w:pPr>
      <w:keepNext/>
      <w:ind w:left="288" w:right="288"/>
    </w:pPr>
    <w:rPr>
      <w:rFonts w:ascii="Georgia" w:eastAsia="MS Gothic" w:hAnsi="Georgia" w:cstheme="minorBidi"/>
      <w:szCs w:val="20"/>
    </w:rPr>
  </w:style>
  <w:style w:type="paragraph" w:customStyle="1" w:styleId="NoteLevel24">
    <w:name w:val="Note Level 24"/>
    <w:basedOn w:val="Normal"/>
    <w:next w:val="Normal"/>
    <w:uiPriority w:val="99"/>
    <w:qFormat/>
    <w:rsid w:val="00141D65"/>
    <w:pPr>
      <w:keepNext/>
      <w:ind w:left="288" w:right="288"/>
    </w:pPr>
    <w:rPr>
      <w:rFonts w:ascii="Georgia" w:eastAsia="MS Gothic" w:hAnsi="Georgia" w:cstheme="minorBidi"/>
      <w:sz w:val="24"/>
      <w:szCs w:val="20"/>
    </w:rPr>
  </w:style>
  <w:style w:type="paragraph" w:customStyle="1" w:styleId="NoteLevel25">
    <w:name w:val="Note Level 25"/>
    <w:basedOn w:val="Normal"/>
    <w:next w:val="Normal"/>
    <w:uiPriority w:val="99"/>
    <w:qFormat/>
    <w:rsid w:val="00141D65"/>
    <w:pPr>
      <w:keepNext/>
      <w:ind w:left="288" w:right="288"/>
    </w:pPr>
    <w:rPr>
      <w:rFonts w:ascii="Georgia" w:eastAsia="MS Gothic" w:hAnsi="Georgia" w:cstheme="minorBidi"/>
      <w:szCs w:val="20"/>
    </w:rPr>
  </w:style>
  <w:style w:type="character" w:customStyle="1" w:styleId="UnresolvedMention5">
    <w:name w:val="Unresolved Mention5"/>
    <w:basedOn w:val="DefaultParagraphFont"/>
    <w:uiPriority w:val="99"/>
    <w:semiHidden/>
    <w:unhideWhenUsed/>
    <w:rsid w:val="00141D65"/>
    <w:rPr>
      <w:color w:val="605E5C"/>
      <w:shd w:val="clear" w:color="auto" w:fill="E1DFDD"/>
    </w:rPr>
  </w:style>
  <w:style w:type="character" w:customStyle="1" w:styleId="UnresolvedMention6">
    <w:name w:val="Unresolved Mention6"/>
    <w:basedOn w:val="DefaultParagraphFont"/>
    <w:uiPriority w:val="99"/>
    <w:semiHidden/>
    <w:unhideWhenUsed/>
    <w:rsid w:val="00141D65"/>
    <w:rPr>
      <w:color w:val="605E5C"/>
      <w:shd w:val="clear" w:color="auto" w:fill="E1DFDD"/>
    </w:rPr>
  </w:style>
  <w:style w:type="character" w:customStyle="1" w:styleId="footnote">
    <w:name w:val="footnote"/>
    <w:basedOn w:val="DefaultParagraphFont"/>
    <w:rsid w:val="00141D65"/>
  </w:style>
  <w:style w:type="character" w:customStyle="1" w:styleId="hubidentifier">
    <w:name w:val="hub_identifier"/>
    <w:basedOn w:val="DefaultParagraphFont"/>
    <w:rsid w:val="00141D65"/>
  </w:style>
  <w:style w:type="paragraph" w:customStyle="1" w:styleId="standardeinzug">
    <w:name w:val="standardeinzug"/>
    <w:basedOn w:val="Normal"/>
    <w:rsid w:val="00141D65"/>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141D65"/>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141D65"/>
  </w:style>
  <w:style w:type="paragraph" w:customStyle="1" w:styleId="entrefilet">
    <w:name w:val="entrefilet"/>
    <w:basedOn w:val="Normal"/>
    <w:rsid w:val="00141D65"/>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141D65"/>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141D65"/>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141D65"/>
  </w:style>
  <w:style w:type="character" w:customStyle="1" w:styleId="m-268162420547309261gmail-stylestylebold12pt">
    <w:name w:val="m_-268162420547309261gmail-stylestylebold12pt"/>
    <w:basedOn w:val="DefaultParagraphFont"/>
    <w:rsid w:val="00141D65"/>
  </w:style>
  <w:style w:type="character" w:customStyle="1" w:styleId="m-268162420547309261gmail-styleboldunderline">
    <w:name w:val="m_-268162420547309261gmail-styleboldunderline"/>
    <w:basedOn w:val="DefaultParagraphFont"/>
    <w:rsid w:val="00141D65"/>
  </w:style>
  <w:style w:type="character" w:customStyle="1" w:styleId="m-5621139387307470627gmail-style13ptbold">
    <w:name w:val="m_-5621139387307470627gmail-style13ptbold"/>
    <w:basedOn w:val="DefaultParagraphFont"/>
    <w:rsid w:val="00141D65"/>
  </w:style>
  <w:style w:type="character" w:customStyle="1" w:styleId="m-5621139387307470627gmail-styleunderline">
    <w:name w:val="m_-5621139387307470627gmail-styleunderline"/>
    <w:basedOn w:val="DefaultParagraphFont"/>
    <w:rsid w:val="00141D65"/>
  </w:style>
  <w:style w:type="character" w:customStyle="1" w:styleId="m-4930835733434609408gmail-style13ptbold">
    <w:name w:val="m_-4930835733434609408gmail-style13ptbold"/>
    <w:basedOn w:val="DefaultParagraphFont"/>
    <w:rsid w:val="00141D65"/>
  </w:style>
  <w:style w:type="character" w:customStyle="1" w:styleId="m-4930835733434609408gmail-styleunderline">
    <w:name w:val="m_-4930835733434609408gmail-styleunderline"/>
    <w:basedOn w:val="DefaultParagraphFont"/>
    <w:rsid w:val="00141D65"/>
  </w:style>
  <w:style w:type="character" w:customStyle="1" w:styleId="m-2456650549122369157gmail-style13ptbold">
    <w:name w:val="m_-2456650549122369157gmail-style13ptbold"/>
    <w:basedOn w:val="DefaultParagraphFont"/>
    <w:rsid w:val="00141D65"/>
  </w:style>
  <w:style w:type="character" w:customStyle="1" w:styleId="m-2456650549122369157gmail-styleunderline">
    <w:name w:val="m_-2456650549122369157gmail-styleunderline"/>
    <w:basedOn w:val="DefaultParagraphFont"/>
    <w:rsid w:val="00141D65"/>
  </w:style>
  <w:style w:type="character" w:customStyle="1" w:styleId="UnresolvedMention32">
    <w:name w:val="Unresolved Mention32"/>
    <w:basedOn w:val="DefaultParagraphFont"/>
    <w:uiPriority w:val="99"/>
    <w:semiHidden/>
    <w:unhideWhenUsed/>
    <w:rsid w:val="00141D65"/>
    <w:rPr>
      <w:color w:val="605E5C"/>
      <w:shd w:val="clear" w:color="auto" w:fill="E1DFDD"/>
    </w:rPr>
  </w:style>
  <w:style w:type="character" w:customStyle="1" w:styleId="l7">
    <w:name w:val="l7"/>
    <w:basedOn w:val="DefaultParagraphFont"/>
    <w:rsid w:val="00141D65"/>
  </w:style>
  <w:style w:type="character" w:customStyle="1" w:styleId="l6">
    <w:name w:val="l6"/>
    <w:basedOn w:val="DefaultParagraphFont"/>
    <w:rsid w:val="00141D65"/>
  </w:style>
  <w:style w:type="character" w:customStyle="1" w:styleId="l8">
    <w:name w:val="l8"/>
    <w:basedOn w:val="DefaultParagraphFont"/>
    <w:rsid w:val="00141D65"/>
  </w:style>
  <w:style w:type="character" w:customStyle="1" w:styleId="l9">
    <w:name w:val="l9"/>
    <w:basedOn w:val="DefaultParagraphFont"/>
    <w:rsid w:val="00141D65"/>
  </w:style>
  <w:style w:type="character" w:customStyle="1" w:styleId="m-134349766280542120gmail-style13ptbold">
    <w:name w:val="m_-134349766280542120gmail-style13ptbold"/>
    <w:basedOn w:val="DefaultParagraphFont"/>
    <w:rsid w:val="00141D65"/>
  </w:style>
  <w:style w:type="character" w:customStyle="1" w:styleId="m-134349766280542120gmail-msohyperlink">
    <w:name w:val="m_-134349766280542120gmail-msohyperlink"/>
    <w:basedOn w:val="DefaultParagraphFont"/>
    <w:rsid w:val="00141D65"/>
  </w:style>
  <w:style w:type="character" w:customStyle="1" w:styleId="m-134349766280542120gmail-styleunderline">
    <w:name w:val="m_-134349766280542120gmail-styleunderline"/>
    <w:basedOn w:val="DefaultParagraphFont"/>
    <w:rsid w:val="00141D65"/>
  </w:style>
  <w:style w:type="character" w:customStyle="1" w:styleId="m-134349766280542120gmail-cite">
    <w:name w:val="m_-134349766280542120gmail-cite"/>
    <w:basedOn w:val="DefaultParagraphFont"/>
    <w:rsid w:val="00141D65"/>
  </w:style>
  <w:style w:type="character" w:customStyle="1" w:styleId="m-134349766280542120gmail-underline">
    <w:name w:val="m_-134349766280542120gmail-underline"/>
    <w:basedOn w:val="DefaultParagraphFont"/>
    <w:rsid w:val="00141D65"/>
  </w:style>
  <w:style w:type="character" w:customStyle="1" w:styleId="m-134349766280542120gmail-underline0">
    <w:name w:val="m_-134349766280542120gmail-underline0"/>
    <w:basedOn w:val="DefaultParagraphFont"/>
    <w:rsid w:val="00141D65"/>
  </w:style>
  <w:style w:type="paragraph" w:customStyle="1" w:styleId="element">
    <w:name w:val="element"/>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141D65"/>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141D65"/>
  </w:style>
  <w:style w:type="character" w:customStyle="1" w:styleId="wsj-article-credit">
    <w:name w:val="wsj-article-credit"/>
    <w:basedOn w:val="DefaultParagraphFont"/>
    <w:rsid w:val="00141D65"/>
  </w:style>
  <w:style w:type="character" w:customStyle="1" w:styleId="wsj-article-credit-tag">
    <w:name w:val="wsj-article-credit-tag"/>
    <w:basedOn w:val="DefaultParagraphFont"/>
    <w:rsid w:val="00141D65"/>
  </w:style>
  <w:style w:type="paragraph" w:customStyle="1" w:styleId="initial">
    <w:name w:val="initial"/>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141D65"/>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141D65"/>
    <w:rPr>
      <w:rFonts w:ascii="Arial Narrow" w:hAnsi="Arial Narrow"/>
      <w:sz w:val="22"/>
      <w:szCs w:val="24"/>
      <w:u w:val="single"/>
      <w:lang w:val="en-US" w:eastAsia="en-US" w:bidi="ar-SA"/>
    </w:rPr>
  </w:style>
  <w:style w:type="paragraph" w:customStyle="1" w:styleId="detailsub">
    <w:name w:val="detail__sub"/>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141D65"/>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141D65"/>
  </w:style>
  <w:style w:type="character" w:customStyle="1" w:styleId="m-299895914748161361gmail-styleunderline">
    <w:name w:val="m_-299895914748161361gmail-styleunderline"/>
    <w:basedOn w:val="DefaultParagraphFont"/>
    <w:rsid w:val="00141D65"/>
  </w:style>
  <w:style w:type="paragraph" w:customStyle="1" w:styleId="counter-paragraph">
    <w:name w:val="counter-paragraph"/>
    <w:basedOn w:val="Normal"/>
    <w:rsid w:val="00141D65"/>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141D65"/>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141D65"/>
  </w:style>
  <w:style w:type="paragraph" w:customStyle="1" w:styleId="m-266642551691440061gmail-cards">
    <w:name w:val="m_-266642551691440061gmail-cards"/>
    <w:basedOn w:val="Normal"/>
    <w:rsid w:val="00141D65"/>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141D65"/>
  </w:style>
  <w:style w:type="paragraph" w:customStyle="1" w:styleId="listingexcerpt">
    <w:name w:val="listing__excerpt"/>
    <w:basedOn w:val="Normal"/>
    <w:rsid w:val="00141D65"/>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141D65"/>
  </w:style>
  <w:style w:type="paragraph" w:customStyle="1" w:styleId="specialbutton">
    <w:name w:val="special__button"/>
    <w:basedOn w:val="Normal"/>
    <w:rsid w:val="00141D65"/>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141D65"/>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me.com/4797241/angela-merkel-us-german-tensions-g7-summ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4569845/donald-trump-america-fir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696437/european-union-future-maastrich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n.com/2017/04/18/politics/kfile-trump-north-korea-nuclear-wa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17</Pages>
  <Words>7940</Words>
  <Characters>45262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15</cp:revision>
  <dcterms:created xsi:type="dcterms:W3CDTF">2021-11-20T04:04:00Z</dcterms:created>
  <dcterms:modified xsi:type="dcterms:W3CDTF">2021-11-20T23:37:00Z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