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F2917" w14:textId="4FD26E73" w:rsidR="003C5F05" w:rsidRPr="001D03D4" w:rsidRDefault="003C5F05" w:rsidP="00943EEA">
      <w:pPr>
        <w:pStyle w:val="Heading1"/>
        <w:rPr>
          <w:rFonts w:asciiTheme="minorHAnsi" w:hAnsiTheme="minorHAnsi" w:cstheme="minorHAnsi"/>
        </w:rPr>
      </w:pPr>
      <w:r w:rsidRPr="001D03D4">
        <w:rPr>
          <w:rFonts w:asciiTheme="minorHAnsi" w:hAnsiTheme="minorHAnsi" w:cstheme="minorHAnsi"/>
        </w:rPr>
        <w:t>1</w:t>
      </w:r>
    </w:p>
    <w:p w14:paraId="08396012" w14:textId="77777777" w:rsidR="003C5F05" w:rsidRPr="001D03D4" w:rsidRDefault="003C5F05" w:rsidP="003C5F05">
      <w:pPr>
        <w:pStyle w:val="Heading4"/>
        <w:rPr>
          <w:rFonts w:asciiTheme="minorHAnsi" w:hAnsiTheme="minorHAnsi" w:cstheme="minorHAnsi"/>
        </w:rPr>
      </w:pPr>
      <w:bookmarkStart w:id="0" w:name="_Hlk95548626"/>
      <w:r w:rsidRPr="001D03D4">
        <w:rPr>
          <w:rFonts w:asciiTheme="minorHAnsi" w:hAnsiTheme="minorHAnsi" w:cstheme="minorHAnsi"/>
        </w:rPr>
        <w:t xml:space="preserve">Congress is </w:t>
      </w:r>
      <w:r w:rsidRPr="001D03D4">
        <w:rPr>
          <w:rFonts w:asciiTheme="minorHAnsi" w:hAnsiTheme="minorHAnsi" w:cstheme="minorHAnsi"/>
          <w:u w:val="single"/>
        </w:rPr>
        <w:t xml:space="preserve">inching </w:t>
      </w:r>
      <w:r w:rsidRPr="001D03D4">
        <w:rPr>
          <w:rFonts w:asciiTheme="minorHAnsi" w:hAnsiTheme="minorHAnsi" w:cstheme="minorHAnsi"/>
        </w:rPr>
        <w:t>towards a funding deal—</w:t>
      </w:r>
      <w:proofErr w:type="gramStart"/>
      <w:r w:rsidRPr="001D03D4">
        <w:rPr>
          <w:rFonts w:asciiTheme="minorHAnsi" w:hAnsiTheme="minorHAnsi" w:cstheme="minorHAnsi"/>
        </w:rPr>
        <w:t>but,</w:t>
      </w:r>
      <w:proofErr w:type="gramEnd"/>
      <w:r w:rsidRPr="001D03D4">
        <w:rPr>
          <w:rFonts w:asciiTheme="minorHAnsi" w:hAnsiTheme="minorHAnsi" w:cstheme="minorHAnsi"/>
        </w:rPr>
        <w:t xml:space="preserve"> it’s a </w:t>
      </w:r>
      <w:r w:rsidRPr="001D03D4">
        <w:rPr>
          <w:rFonts w:asciiTheme="minorHAnsi" w:hAnsiTheme="minorHAnsi" w:cstheme="minorHAnsi"/>
          <w:u w:val="single"/>
        </w:rPr>
        <w:t xml:space="preserve">deliberate dance </w:t>
      </w:r>
      <w:r w:rsidRPr="001D03D4">
        <w:rPr>
          <w:rFonts w:asciiTheme="minorHAnsi" w:hAnsiTheme="minorHAnsi" w:cstheme="minorHAnsi"/>
        </w:rPr>
        <w:t xml:space="preserve">to keep them </w:t>
      </w:r>
      <w:r w:rsidRPr="001D03D4">
        <w:rPr>
          <w:rFonts w:asciiTheme="minorHAnsi" w:hAnsiTheme="minorHAnsi" w:cstheme="minorHAnsi"/>
          <w:u w:val="single"/>
        </w:rPr>
        <w:t xml:space="preserve">focused on funding </w:t>
      </w:r>
      <w:r w:rsidRPr="001D03D4">
        <w:rPr>
          <w:rFonts w:asciiTheme="minorHAnsi" w:hAnsiTheme="minorHAnsi" w:cstheme="minorHAnsi"/>
        </w:rPr>
        <w:t xml:space="preserve">while avoiding </w:t>
      </w:r>
      <w:r w:rsidRPr="001D03D4">
        <w:rPr>
          <w:rFonts w:asciiTheme="minorHAnsi" w:hAnsiTheme="minorHAnsi" w:cstheme="minorHAnsi"/>
          <w:u w:val="single"/>
        </w:rPr>
        <w:t>political complications</w:t>
      </w:r>
    </w:p>
    <w:p w14:paraId="1C274891" w14:textId="77777777" w:rsidR="003C5F05" w:rsidRPr="001D03D4" w:rsidRDefault="003C5F05" w:rsidP="003C5F05">
      <w:pPr>
        <w:rPr>
          <w:rFonts w:asciiTheme="minorHAnsi" w:hAnsiTheme="minorHAnsi" w:cstheme="minorHAnsi"/>
        </w:rPr>
      </w:pPr>
      <w:proofErr w:type="spellStart"/>
      <w:r w:rsidRPr="001D03D4">
        <w:rPr>
          <w:rStyle w:val="Style13ptBold"/>
          <w:rFonts w:asciiTheme="minorHAnsi" w:hAnsiTheme="minorHAnsi" w:cstheme="minorHAnsi"/>
        </w:rPr>
        <w:t>Romm</w:t>
      </w:r>
      <w:proofErr w:type="spellEnd"/>
      <w:r w:rsidRPr="001D03D4">
        <w:rPr>
          <w:rStyle w:val="Style13ptBold"/>
          <w:rFonts w:asciiTheme="minorHAnsi" w:hAnsiTheme="minorHAnsi" w:cstheme="minorHAnsi"/>
        </w:rPr>
        <w:t xml:space="preserve"> 2/2 </w:t>
      </w:r>
      <w:r w:rsidRPr="001D03D4">
        <w:rPr>
          <w:rFonts w:asciiTheme="minorHAnsi" w:hAnsiTheme="minorHAnsi" w:cstheme="minorHAnsi"/>
        </w:rPr>
        <w:t xml:space="preserve">[Tony </w:t>
      </w:r>
      <w:proofErr w:type="spellStart"/>
      <w:r w:rsidRPr="001D03D4">
        <w:rPr>
          <w:rFonts w:asciiTheme="minorHAnsi" w:hAnsiTheme="minorHAnsi" w:cstheme="minorHAnsi"/>
        </w:rPr>
        <w:t>Romm</w:t>
      </w:r>
      <w:proofErr w:type="spellEnd"/>
      <w:r w:rsidRPr="001D03D4">
        <w:rPr>
          <w:rFonts w:asciiTheme="minorHAnsi" w:hAnsiTheme="minorHAnsi" w:cstheme="minorHAnsi"/>
        </w:rPr>
        <w:t xml:space="preserve"> is the congressional economic policy reporter at The Washington Post, tracking infrastructure reform, government spending and the financial impacts of federal decision-making nationwide, "Democrats, GOP inch ahead toward potential deal to fund government, avert shutdown", 2/2/22, https://www.washingtonpost.com/us-policy/2022/02/02/democrats-republicans-spending-shutdown-covid/]</w:t>
      </w:r>
    </w:p>
    <w:p w14:paraId="2A1794BB" w14:textId="77777777" w:rsidR="003C5F05" w:rsidRPr="001D03D4" w:rsidRDefault="003C5F05" w:rsidP="003C5F05">
      <w:pPr>
        <w:rPr>
          <w:rFonts w:asciiTheme="minorHAnsi" w:hAnsiTheme="minorHAnsi" w:cstheme="minorHAnsi"/>
          <w:sz w:val="16"/>
        </w:rPr>
      </w:pPr>
      <w:r w:rsidRPr="001D03D4">
        <w:rPr>
          <w:rStyle w:val="StyleUnderline"/>
          <w:rFonts w:asciiTheme="minorHAnsi" w:hAnsiTheme="minorHAnsi" w:cstheme="minorHAnsi"/>
        </w:rPr>
        <w:t xml:space="preserve">Top Democrats and Republicans </w:t>
      </w:r>
      <w:r w:rsidRPr="001D03D4">
        <w:rPr>
          <w:rStyle w:val="Emphasis"/>
          <w:rFonts w:asciiTheme="minorHAnsi" w:hAnsiTheme="minorHAnsi" w:cstheme="minorHAnsi"/>
          <w:highlight w:val="cyan"/>
        </w:rPr>
        <w:t>inched forward</w:t>
      </w:r>
      <w:r w:rsidRPr="001D03D4">
        <w:rPr>
          <w:rStyle w:val="StyleUnderline"/>
          <w:rFonts w:asciiTheme="minorHAnsi" w:hAnsiTheme="minorHAnsi" w:cstheme="minorHAnsi"/>
        </w:rPr>
        <w:t xml:space="preserve"> Wednesday in </w:t>
      </w:r>
      <w:r w:rsidRPr="001D03D4">
        <w:rPr>
          <w:rStyle w:val="Emphasis"/>
          <w:rFonts w:asciiTheme="minorHAnsi" w:hAnsiTheme="minorHAnsi" w:cstheme="minorHAnsi"/>
          <w:highlight w:val="cyan"/>
        </w:rPr>
        <w:t>pursuit of a deal</w:t>
      </w:r>
      <w:r w:rsidRPr="001D03D4">
        <w:rPr>
          <w:rStyle w:val="Emphasis"/>
          <w:rFonts w:asciiTheme="minorHAnsi" w:hAnsiTheme="minorHAnsi" w:cstheme="minorHAnsi"/>
        </w:rPr>
        <w:t xml:space="preserve"> </w:t>
      </w:r>
      <w:r w:rsidRPr="001D03D4">
        <w:rPr>
          <w:rStyle w:val="StyleUnderline"/>
          <w:rFonts w:asciiTheme="minorHAnsi" w:hAnsiTheme="minorHAnsi" w:cstheme="minorHAnsi"/>
        </w:rPr>
        <w:t xml:space="preserve">that could </w:t>
      </w:r>
      <w:r w:rsidRPr="001D03D4">
        <w:rPr>
          <w:rStyle w:val="StyleUnderline"/>
          <w:rFonts w:asciiTheme="minorHAnsi" w:hAnsiTheme="minorHAnsi" w:cstheme="minorHAnsi"/>
          <w:highlight w:val="cyan"/>
        </w:rPr>
        <w:t>fund the</w:t>
      </w:r>
      <w:r w:rsidRPr="001D03D4">
        <w:rPr>
          <w:rStyle w:val="StyleUnderline"/>
          <w:rFonts w:asciiTheme="minorHAnsi" w:hAnsiTheme="minorHAnsi" w:cstheme="minorHAnsi"/>
        </w:rPr>
        <w:t xml:space="preserve"> federal </w:t>
      </w:r>
      <w:r w:rsidRPr="001D03D4">
        <w:rPr>
          <w:rStyle w:val="StyleUnderline"/>
          <w:rFonts w:asciiTheme="minorHAnsi" w:hAnsiTheme="minorHAnsi" w:cstheme="minorHAnsi"/>
          <w:highlight w:val="cyan"/>
        </w:rPr>
        <w:t>government</w:t>
      </w:r>
      <w:r w:rsidRPr="001D03D4">
        <w:rPr>
          <w:rStyle w:val="StyleUnderline"/>
          <w:rFonts w:asciiTheme="minorHAnsi" w:hAnsiTheme="minorHAnsi" w:cstheme="minorHAnsi"/>
        </w:rPr>
        <w:t xml:space="preserve"> for the remainder of the fiscal year, hoping to stave off a shutdown while potentially </w:t>
      </w:r>
      <w:r w:rsidRPr="001D03D4">
        <w:rPr>
          <w:rStyle w:val="StyleUnderline"/>
          <w:rFonts w:asciiTheme="minorHAnsi" w:hAnsiTheme="minorHAnsi" w:cstheme="minorHAnsi"/>
          <w:highlight w:val="cyan"/>
        </w:rPr>
        <w:t>pumping new spending into</w:t>
      </w:r>
      <w:r w:rsidRPr="001D03D4">
        <w:rPr>
          <w:rStyle w:val="StyleUnderline"/>
          <w:rFonts w:asciiTheme="minorHAnsi" w:hAnsiTheme="minorHAnsi" w:cstheme="minorHAnsi"/>
        </w:rPr>
        <w:t xml:space="preserve"> health care, education, </w:t>
      </w:r>
      <w:proofErr w:type="gramStart"/>
      <w:r w:rsidRPr="001D03D4">
        <w:rPr>
          <w:rStyle w:val="StyleUnderline"/>
          <w:rFonts w:asciiTheme="minorHAnsi" w:hAnsiTheme="minorHAnsi" w:cstheme="minorHAnsi"/>
        </w:rPr>
        <w:t>science</w:t>
      </w:r>
      <w:proofErr w:type="gramEnd"/>
      <w:r w:rsidRPr="001D03D4">
        <w:rPr>
          <w:rStyle w:val="StyleUnderline"/>
          <w:rFonts w:asciiTheme="minorHAnsi" w:hAnsiTheme="minorHAnsi" w:cstheme="minorHAnsi"/>
        </w:rPr>
        <w:t xml:space="preserve"> and </w:t>
      </w:r>
      <w:r w:rsidRPr="001D03D4">
        <w:rPr>
          <w:rStyle w:val="Emphasis"/>
          <w:rFonts w:asciiTheme="minorHAnsi" w:hAnsiTheme="minorHAnsi" w:cstheme="minorHAnsi"/>
          <w:highlight w:val="cyan"/>
        </w:rPr>
        <w:t>defense</w:t>
      </w:r>
      <w:r w:rsidRPr="001D03D4">
        <w:rPr>
          <w:rStyle w:val="StyleUnderline"/>
          <w:rFonts w:asciiTheme="minorHAnsi" w:hAnsiTheme="minorHAnsi" w:cstheme="minorHAnsi"/>
        </w:rPr>
        <w:t xml:space="preserve">. </w:t>
      </w:r>
      <w:r w:rsidRPr="001D03D4">
        <w:rPr>
          <w:rFonts w:asciiTheme="minorHAnsi" w:hAnsiTheme="minorHAnsi" w:cstheme="minorHAnsi"/>
          <w:sz w:val="16"/>
        </w:rPr>
        <w:t xml:space="preserve">The </w:t>
      </w:r>
      <w:r w:rsidRPr="001D03D4">
        <w:rPr>
          <w:rStyle w:val="StyleUnderline"/>
          <w:rFonts w:asciiTheme="minorHAnsi" w:hAnsiTheme="minorHAnsi" w:cstheme="minorHAnsi"/>
        </w:rPr>
        <w:t xml:space="preserve">continued negotiations marked the </w:t>
      </w:r>
      <w:r w:rsidRPr="001D03D4">
        <w:rPr>
          <w:rStyle w:val="Emphasis"/>
          <w:rFonts w:asciiTheme="minorHAnsi" w:hAnsiTheme="minorHAnsi" w:cstheme="minorHAnsi"/>
          <w:highlight w:val="cyan"/>
        </w:rPr>
        <w:t>second consecutive day of developments</w:t>
      </w:r>
      <w:r w:rsidRPr="001D03D4">
        <w:rPr>
          <w:rStyle w:val="StyleUnderline"/>
          <w:rFonts w:asciiTheme="minorHAnsi" w:hAnsiTheme="minorHAnsi" w:cstheme="minorHAnsi"/>
        </w:rPr>
        <w:t xml:space="preserve"> on Capitol Hill</w:t>
      </w:r>
      <w:r w:rsidRPr="001D03D4">
        <w:rPr>
          <w:rFonts w:asciiTheme="minorHAnsi" w:hAnsiTheme="minorHAnsi" w:cstheme="minorHAnsi"/>
          <w:sz w:val="16"/>
        </w:rPr>
        <w:t xml:space="preserve">, as </w:t>
      </w:r>
      <w:r w:rsidRPr="001D03D4">
        <w:rPr>
          <w:rStyle w:val="StyleUnderline"/>
          <w:rFonts w:asciiTheme="minorHAnsi" w:hAnsiTheme="minorHAnsi" w:cstheme="minorHAnsi"/>
          <w:highlight w:val="cyan"/>
        </w:rPr>
        <w:t>lawmakers</w:t>
      </w:r>
      <w:r w:rsidRPr="001D03D4">
        <w:rPr>
          <w:rStyle w:val="StyleUnderline"/>
          <w:rFonts w:asciiTheme="minorHAnsi" w:hAnsiTheme="minorHAnsi" w:cstheme="minorHAnsi"/>
        </w:rPr>
        <w:t xml:space="preserve"> who oversee the federal purse increasingly have come to </w:t>
      </w:r>
      <w:r w:rsidRPr="001D03D4">
        <w:rPr>
          <w:rStyle w:val="StyleUnderline"/>
          <w:rFonts w:asciiTheme="minorHAnsi" w:hAnsiTheme="minorHAnsi" w:cstheme="minorHAnsi"/>
          <w:highlight w:val="cyan"/>
        </w:rPr>
        <w:t xml:space="preserve">express a </w:t>
      </w:r>
      <w:r w:rsidRPr="001D03D4">
        <w:rPr>
          <w:rStyle w:val="Emphasis"/>
          <w:rFonts w:asciiTheme="minorHAnsi" w:hAnsiTheme="minorHAnsi" w:cstheme="minorHAnsi"/>
          <w:highlight w:val="cyan"/>
        </w:rPr>
        <w:t>measure of confidence</w:t>
      </w:r>
      <w:r w:rsidRPr="001D03D4">
        <w:rPr>
          <w:rStyle w:val="StyleUnderline"/>
          <w:rFonts w:asciiTheme="minorHAnsi" w:hAnsiTheme="minorHAnsi" w:cstheme="minorHAnsi"/>
        </w:rPr>
        <w:t xml:space="preserve"> that </w:t>
      </w:r>
      <w:r w:rsidRPr="001D03D4">
        <w:rPr>
          <w:rStyle w:val="StyleUnderline"/>
          <w:rFonts w:asciiTheme="minorHAnsi" w:hAnsiTheme="minorHAnsi" w:cstheme="minorHAnsi"/>
          <w:highlight w:val="cyan"/>
        </w:rPr>
        <w:t xml:space="preserve">they can </w:t>
      </w:r>
      <w:r w:rsidRPr="001D03D4">
        <w:rPr>
          <w:rStyle w:val="Emphasis"/>
          <w:rFonts w:asciiTheme="minorHAnsi" w:hAnsiTheme="minorHAnsi" w:cstheme="minorHAnsi"/>
          <w:highlight w:val="cyan"/>
        </w:rPr>
        <w:t>act before</w:t>
      </w:r>
      <w:r w:rsidRPr="001D03D4">
        <w:rPr>
          <w:rStyle w:val="Emphasis"/>
          <w:rFonts w:asciiTheme="minorHAnsi" w:hAnsiTheme="minorHAnsi" w:cstheme="minorHAnsi"/>
        </w:rPr>
        <w:t xml:space="preserve"> an upcoming </w:t>
      </w:r>
      <w:r w:rsidRPr="001D03D4">
        <w:rPr>
          <w:rStyle w:val="Emphasis"/>
          <w:rFonts w:asciiTheme="minorHAnsi" w:hAnsiTheme="minorHAnsi" w:cstheme="minorHAnsi"/>
          <w:highlight w:val="cyan"/>
        </w:rPr>
        <w:t>Feb. 18</w:t>
      </w:r>
      <w:r w:rsidRPr="001D03D4">
        <w:rPr>
          <w:rStyle w:val="Emphasis"/>
          <w:rFonts w:asciiTheme="minorHAnsi" w:hAnsiTheme="minorHAnsi" w:cstheme="minorHAnsi"/>
        </w:rPr>
        <w:t xml:space="preserve"> deadline</w:t>
      </w:r>
      <w:r w:rsidRPr="001D03D4">
        <w:rPr>
          <w:rStyle w:val="StyleUnderline"/>
          <w:rFonts w:asciiTheme="minorHAnsi" w:hAnsiTheme="minorHAnsi" w:cstheme="minorHAnsi"/>
        </w:rPr>
        <w:t xml:space="preserve"> — and overcome months of prior political disputes and delays. </w:t>
      </w:r>
      <w:r w:rsidRPr="001D03D4">
        <w:rPr>
          <w:rFonts w:asciiTheme="minorHAnsi" w:hAnsiTheme="minorHAnsi" w:cstheme="minorHAnsi"/>
          <w:sz w:val="16"/>
        </w:rPr>
        <w:t xml:space="preserve">Since President Biden took office, the U.S. government has operated under short-term measures that sustain key federal agencies and programs largely at their existing spending levels. The stopgaps have kept the government running, but they have also delayed Democrats from delivering on some of the White House’s top priorities, from expanding affordable housing to confronting climate change. Republicans appeared content to continue in that vein, essentially dealing a political blow to Biden’s agenda in the process. But </w:t>
      </w:r>
      <w:r w:rsidRPr="001D03D4">
        <w:rPr>
          <w:rStyle w:val="StyleUnderline"/>
          <w:rFonts w:asciiTheme="minorHAnsi" w:hAnsiTheme="minorHAnsi" w:cstheme="minorHAnsi"/>
        </w:rPr>
        <w:t xml:space="preserve">the </w:t>
      </w:r>
      <w:r w:rsidRPr="001D03D4">
        <w:rPr>
          <w:rStyle w:val="StyleUnderline"/>
          <w:rFonts w:asciiTheme="minorHAnsi" w:hAnsiTheme="minorHAnsi" w:cstheme="minorHAnsi"/>
          <w:highlight w:val="cyan"/>
        </w:rPr>
        <w:t>two sides</w:t>
      </w:r>
      <w:r w:rsidRPr="001D03D4">
        <w:rPr>
          <w:rStyle w:val="StyleUnderline"/>
          <w:rFonts w:asciiTheme="minorHAnsi" w:hAnsiTheme="minorHAnsi" w:cstheme="minorHAnsi"/>
        </w:rPr>
        <w:t xml:space="preserve"> have come to see mutual benefit in striking a longer-term resolution, </w:t>
      </w:r>
      <w:r w:rsidRPr="001D03D4">
        <w:rPr>
          <w:rStyle w:val="Emphasis"/>
          <w:rFonts w:asciiTheme="minorHAnsi" w:hAnsiTheme="minorHAnsi" w:cstheme="minorHAnsi"/>
          <w:highlight w:val="cyan"/>
        </w:rPr>
        <w:t>putting aside</w:t>
      </w:r>
      <w:r w:rsidRPr="001D03D4">
        <w:rPr>
          <w:rStyle w:val="Emphasis"/>
          <w:rFonts w:asciiTheme="minorHAnsi" w:hAnsiTheme="minorHAnsi" w:cstheme="minorHAnsi"/>
        </w:rPr>
        <w:t xml:space="preserve"> their </w:t>
      </w:r>
      <w:r w:rsidRPr="001D03D4">
        <w:rPr>
          <w:rStyle w:val="Emphasis"/>
          <w:rFonts w:asciiTheme="minorHAnsi" w:hAnsiTheme="minorHAnsi" w:cstheme="minorHAnsi"/>
          <w:highlight w:val="cyan"/>
        </w:rPr>
        <w:t>differences</w:t>
      </w:r>
      <w:r w:rsidRPr="001D03D4">
        <w:rPr>
          <w:rStyle w:val="StyleUnderline"/>
          <w:rFonts w:asciiTheme="minorHAnsi" w:hAnsiTheme="minorHAnsi" w:cstheme="minorHAnsi"/>
        </w:rPr>
        <w:t xml:space="preserve"> at a moment </w:t>
      </w:r>
      <w:r w:rsidRPr="001D03D4">
        <w:rPr>
          <w:rStyle w:val="StyleUnderline"/>
          <w:rFonts w:asciiTheme="minorHAnsi" w:hAnsiTheme="minorHAnsi" w:cstheme="minorHAnsi"/>
          <w:highlight w:val="cyan"/>
        </w:rPr>
        <w:t>when the U</w:t>
      </w:r>
      <w:r w:rsidRPr="001D03D4">
        <w:rPr>
          <w:rStyle w:val="StyleUnderline"/>
          <w:rFonts w:asciiTheme="minorHAnsi" w:hAnsiTheme="minorHAnsi" w:cstheme="minorHAnsi"/>
        </w:rPr>
        <w:t xml:space="preserve">nited </w:t>
      </w:r>
      <w:r w:rsidRPr="001D03D4">
        <w:rPr>
          <w:rStyle w:val="StyleUnderline"/>
          <w:rFonts w:asciiTheme="minorHAnsi" w:hAnsiTheme="minorHAnsi" w:cstheme="minorHAnsi"/>
          <w:highlight w:val="cyan"/>
        </w:rPr>
        <w:t>S</w:t>
      </w:r>
      <w:r w:rsidRPr="001D03D4">
        <w:rPr>
          <w:rStyle w:val="StyleUnderline"/>
          <w:rFonts w:asciiTheme="minorHAnsi" w:hAnsiTheme="minorHAnsi" w:cstheme="minorHAnsi"/>
        </w:rPr>
        <w:t xml:space="preserve">tates continues to confront the pandemic at home and </w:t>
      </w:r>
      <w:r w:rsidRPr="001D03D4">
        <w:rPr>
          <w:rStyle w:val="StyleUnderline"/>
          <w:rFonts w:asciiTheme="minorHAnsi" w:hAnsiTheme="minorHAnsi" w:cstheme="minorHAnsi"/>
          <w:highlight w:val="cyan"/>
        </w:rPr>
        <w:t xml:space="preserve">faces </w:t>
      </w:r>
      <w:r w:rsidRPr="001D03D4">
        <w:rPr>
          <w:rStyle w:val="Emphasis"/>
          <w:rFonts w:asciiTheme="minorHAnsi" w:hAnsiTheme="minorHAnsi" w:cstheme="minorHAnsi"/>
          <w:highlight w:val="cyan"/>
        </w:rPr>
        <w:t>new</w:t>
      </w:r>
      <w:r w:rsidRPr="001D03D4">
        <w:rPr>
          <w:rStyle w:val="Emphasis"/>
          <w:rFonts w:asciiTheme="minorHAnsi" w:hAnsiTheme="minorHAnsi" w:cstheme="minorHAnsi"/>
        </w:rPr>
        <w:t xml:space="preserve"> diplomatic </w:t>
      </w:r>
      <w:r w:rsidRPr="001D03D4">
        <w:rPr>
          <w:rStyle w:val="Emphasis"/>
          <w:rFonts w:asciiTheme="minorHAnsi" w:hAnsiTheme="minorHAnsi" w:cstheme="minorHAnsi"/>
          <w:highlight w:val="cyan"/>
        </w:rPr>
        <w:t>challenges</w:t>
      </w:r>
      <w:r w:rsidRPr="001D03D4">
        <w:rPr>
          <w:rStyle w:val="StyleUnderline"/>
          <w:rFonts w:asciiTheme="minorHAnsi" w:hAnsiTheme="minorHAnsi" w:cstheme="minorHAnsi"/>
          <w:highlight w:val="cyan"/>
        </w:rPr>
        <w:t xml:space="preserve"> abroad</w:t>
      </w:r>
      <w:r w:rsidRPr="001D03D4">
        <w:rPr>
          <w:rFonts w:asciiTheme="minorHAnsi" w:hAnsiTheme="minorHAnsi" w:cstheme="minorHAnsi"/>
          <w:sz w:val="16"/>
        </w:rPr>
        <w:t xml:space="preserve">. The omicron variant of the coronavirus has sparked fresh discussions about the need for another round of federal aid, while </w:t>
      </w:r>
      <w:r w:rsidRPr="001D03D4">
        <w:rPr>
          <w:rStyle w:val="StyleUnderline"/>
          <w:rFonts w:asciiTheme="minorHAnsi" w:hAnsiTheme="minorHAnsi" w:cstheme="minorHAnsi"/>
        </w:rPr>
        <w:t xml:space="preserve">the </w:t>
      </w:r>
      <w:r w:rsidRPr="001D03D4">
        <w:rPr>
          <w:rStyle w:val="Emphasis"/>
          <w:rFonts w:asciiTheme="minorHAnsi" w:hAnsiTheme="minorHAnsi" w:cstheme="minorHAnsi"/>
        </w:rPr>
        <w:t xml:space="preserve">intensifying </w:t>
      </w:r>
      <w:r w:rsidRPr="001D03D4">
        <w:rPr>
          <w:rStyle w:val="Emphasis"/>
          <w:rFonts w:asciiTheme="minorHAnsi" w:hAnsiTheme="minorHAnsi" w:cstheme="minorHAnsi"/>
          <w:highlight w:val="cyan"/>
        </w:rPr>
        <w:t>standoff</w:t>
      </w:r>
      <w:r w:rsidRPr="001D03D4">
        <w:rPr>
          <w:rStyle w:val="StyleUnderline"/>
          <w:rFonts w:asciiTheme="minorHAnsi" w:hAnsiTheme="minorHAnsi" w:cstheme="minorHAnsi"/>
        </w:rPr>
        <w:t xml:space="preserve"> between Russia and Ukraine has </w:t>
      </w:r>
      <w:r w:rsidRPr="001D03D4">
        <w:rPr>
          <w:rStyle w:val="StyleUnderline"/>
          <w:rFonts w:asciiTheme="minorHAnsi" w:hAnsiTheme="minorHAnsi" w:cstheme="minorHAnsi"/>
          <w:highlight w:val="cyan"/>
        </w:rPr>
        <w:t>emboldened</w:t>
      </w:r>
      <w:r w:rsidRPr="001D03D4">
        <w:rPr>
          <w:rStyle w:val="StyleUnderline"/>
          <w:rFonts w:asciiTheme="minorHAnsi" w:hAnsiTheme="minorHAnsi" w:cstheme="minorHAnsi"/>
        </w:rPr>
        <w:t xml:space="preserve"> a </w:t>
      </w:r>
      <w:r w:rsidRPr="001D03D4">
        <w:rPr>
          <w:rStyle w:val="Emphasis"/>
          <w:rFonts w:asciiTheme="minorHAnsi" w:hAnsiTheme="minorHAnsi" w:cstheme="minorHAnsi"/>
        </w:rPr>
        <w:t xml:space="preserve">Republican-led </w:t>
      </w:r>
      <w:r w:rsidRPr="001D03D4">
        <w:rPr>
          <w:rStyle w:val="Emphasis"/>
          <w:rFonts w:asciiTheme="minorHAnsi" w:hAnsiTheme="minorHAnsi" w:cstheme="minorHAnsi"/>
          <w:highlight w:val="cyan"/>
        </w:rPr>
        <w:t>push</w:t>
      </w:r>
      <w:r w:rsidRPr="001D03D4">
        <w:rPr>
          <w:rStyle w:val="StyleUnderline"/>
          <w:rFonts w:asciiTheme="minorHAnsi" w:hAnsiTheme="minorHAnsi" w:cstheme="minorHAnsi"/>
          <w:highlight w:val="cyan"/>
        </w:rPr>
        <w:t xml:space="preserve"> to </w:t>
      </w:r>
      <w:r w:rsidRPr="001D03D4">
        <w:rPr>
          <w:rStyle w:val="Emphasis"/>
          <w:rFonts w:asciiTheme="minorHAnsi" w:hAnsiTheme="minorHAnsi" w:cstheme="minorHAnsi"/>
          <w:highlight w:val="cyan"/>
        </w:rPr>
        <w:t>spend more on defense</w:t>
      </w:r>
      <w:r w:rsidRPr="001D03D4">
        <w:rPr>
          <w:rStyle w:val="StyleUnderline"/>
          <w:rFonts w:asciiTheme="minorHAnsi" w:hAnsiTheme="minorHAnsi" w:cstheme="minorHAnsi"/>
        </w:rPr>
        <w:t>. Both spending priorities could be appended to any new government funding measure, provided the two sides can reach a deal in the first place</w:t>
      </w:r>
      <w:r w:rsidRPr="001D03D4">
        <w:rPr>
          <w:rFonts w:asciiTheme="minorHAnsi" w:hAnsiTheme="minorHAnsi" w:cstheme="minorHAnsi"/>
          <w:sz w:val="16"/>
        </w:rPr>
        <w:t xml:space="preserve">. In a sign of progress, </w:t>
      </w:r>
      <w:r w:rsidRPr="001D03D4">
        <w:rPr>
          <w:rStyle w:val="StyleUnderline"/>
          <w:rFonts w:asciiTheme="minorHAnsi" w:hAnsiTheme="minorHAnsi" w:cstheme="minorHAnsi"/>
        </w:rPr>
        <w:t xml:space="preserve">Republicans on Wednesday presented a </w:t>
      </w:r>
      <w:proofErr w:type="gramStart"/>
      <w:r w:rsidRPr="001D03D4">
        <w:rPr>
          <w:rStyle w:val="StyleUnderline"/>
          <w:rFonts w:asciiTheme="minorHAnsi" w:hAnsiTheme="minorHAnsi" w:cstheme="minorHAnsi"/>
        </w:rPr>
        <w:t>counter-offer</w:t>
      </w:r>
      <w:proofErr w:type="gramEnd"/>
      <w:r w:rsidRPr="001D03D4">
        <w:rPr>
          <w:rStyle w:val="StyleUnderline"/>
          <w:rFonts w:asciiTheme="minorHAnsi" w:hAnsiTheme="minorHAnsi" w:cstheme="minorHAnsi"/>
        </w:rPr>
        <w:t xml:space="preserve"> for federal spending over the rest of the 2022 fiscal year, which Democrats are reviewing. T</w:t>
      </w:r>
      <w:r w:rsidRPr="001D03D4">
        <w:rPr>
          <w:rFonts w:asciiTheme="minorHAnsi" w:hAnsiTheme="minorHAnsi" w:cstheme="minorHAnsi"/>
          <w:sz w:val="16"/>
        </w:rPr>
        <w:t xml:space="preserve">he GOP move had the effect of temporarily delaying a planned afternoon meeting of the House and Senate’s top appropriators, but it still </w:t>
      </w:r>
      <w:r w:rsidRPr="001D03D4">
        <w:rPr>
          <w:rStyle w:val="Emphasis"/>
          <w:rFonts w:asciiTheme="minorHAnsi" w:hAnsiTheme="minorHAnsi" w:cstheme="minorHAnsi"/>
        </w:rPr>
        <w:t xml:space="preserve">reflected a </w:t>
      </w:r>
      <w:r w:rsidRPr="001D03D4">
        <w:rPr>
          <w:rStyle w:val="Emphasis"/>
          <w:rFonts w:asciiTheme="minorHAnsi" w:hAnsiTheme="minorHAnsi" w:cstheme="minorHAnsi"/>
          <w:highlight w:val="cyan"/>
        </w:rPr>
        <w:t>new seriousness among negotiators</w:t>
      </w:r>
      <w:r w:rsidRPr="001D03D4">
        <w:rPr>
          <w:rFonts w:asciiTheme="minorHAnsi" w:hAnsiTheme="minorHAnsi" w:cstheme="minorHAnsi"/>
          <w:sz w:val="16"/>
        </w:rPr>
        <w:t xml:space="preserve"> who until now hadn’t traded such proposals. Yet new political fault lines also emerged Wednesday. Taking to the chamber floor earlier in the day, Senate Minority Leader Mitch McConnell (R-Ky.) foreshadowed what could be staunch GOP opposition to another round of pandemic relief, as he cited roughly $6 trillion in spending that has been approved since the start of the public health emergency in 2020. “Let’s start the discussion by talking about repurposing the hundreds of billions already sitting in the pipeline,” McConnell said. Lawmakers begin discussing government spending deal as </w:t>
      </w:r>
      <w:proofErr w:type="gramStart"/>
      <w:r w:rsidRPr="001D03D4">
        <w:rPr>
          <w:rFonts w:asciiTheme="minorHAnsi" w:hAnsiTheme="minorHAnsi" w:cstheme="minorHAnsi"/>
          <w:sz w:val="16"/>
        </w:rPr>
        <w:t>Democrats</w:t>
      </w:r>
      <w:proofErr w:type="gramEnd"/>
      <w:r w:rsidRPr="001D03D4">
        <w:rPr>
          <w:rFonts w:asciiTheme="minorHAnsi" w:hAnsiTheme="minorHAnsi" w:cstheme="minorHAnsi"/>
          <w:sz w:val="16"/>
        </w:rPr>
        <w:t xml:space="preserve"> eye virus aid, paid leave The </w:t>
      </w:r>
      <w:r w:rsidRPr="001D03D4">
        <w:rPr>
          <w:rStyle w:val="StyleUnderline"/>
          <w:rFonts w:asciiTheme="minorHAnsi" w:hAnsiTheme="minorHAnsi" w:cstheme="minorHAnsi"/>
          <w:highlight w:val="cyan"/>
        </w:rPr>
        <w:t>promises and platitudes</w:t>
      </w:r>
      <w:r w:rsidRPr="001D03D4">
        <w:rPr>
          <w:rStyle w:val="StyleUnderline"/>
          <w:rFonts w:asciiTheme="minorHAnsi" w:hAnsiTheme="minorHAnsi" w:cstheme="minorHAnsi"/>
        </w:rPr>
        <w:t xml:space="preserve"> nonetheless amounted to </w:t>
      </w:r>
      <w:r w:rsidRPr="001D03D4">
        <w:rPr>
          <w:rStyle w:val="Emphasis"/>
          <w:rFonts w:asciiTheme="minorHAnsi" w:hAnsiTheme="minorHAnsi" w:cstheme="minorHAnsi"/>
          <w:highlight w:val="cyan"/>
        </w:rPr>
        <w:t>noteworthy progress</w:t>
      </w:r>
      <w:r w:rsidRPr="001D03D4">
        <w:rPr>
          <w:rStyle w:val="Emphasis"/>
          <w:rFonts w:asciiTheme="minorHAnsi" w:hAnsiTheme="minorHAnsi" w:cstheme="minorHAnsi"/>
        </w:rPr>
        <w:t xml:space="preserve"> on Capitol Hill</w:t>
      </w:r>
      <w:r w:rsidRPr="001D03D4">
        <w:rPr>
          <w:rStyle w:val="StyleUnderline"/>
          <w:rFonts w:asciiTheme="minorHAnsi" w:hAnsiTheme="minorHAnsi" w:cstheme="minorHAnsi"/>
        </w:rPr>
        <w:t>, a place where partisan disagreements these days have come to transform all but the most basic debates into intractable conflicts</w:t>
      </w:r>
      <w:r w:rsidRPr="001D03D4">
        <w:rPr>
          <w:rFonts w:asciiTheme="minorHAnsi" w:hAnsiTheme="minorHAnsi" w:cstheme="minorHAnsi"/>
          <w:sz w:val="16"/>
        </w:rPr>
        <w:t xml:space="preserve">. Twice in recent months, the appropriations process has nearly brought federal agencies to a screeching halt, threatening to shut down the government and hamstring the country’s response to the pandemic. Republicans at the end of last year even held up a swift resolution to the funding fight to launch an ill-fated political campaign against Biden’s vaccination and testing mandates targeting businesses. The Supreme Court later struck down some of the administration’s policies. This year, </w:t>
      </w:r>
      <w:r w:rsidRPr="001D03D4">
        <w:rPr>
          <w:rStyle w:val="StyleUnderline"/>
          <w:rFonts w:asciiTheme="minorHAnsi" w:hAnsiTheme="minorHAnsi" w:cstheme="minorHAnsi"/>
        </w:rPr>
        <w:t xml:space="preserve">lawmakers from both parties have pledged to </w:t>
      </w:r>
      <w:r w:rsidRPr="001D03D4">
        <w:rPr>
          <w:rStyle w:val="StyleUnderline"/>
          <w:rFonts w:asciiTheme="minorHAnsi" w:hAnsiTheme="minorHAnsi" w:cstheme="minorHAnsi"/>
          <w:highlight w:val="cyan"/>
        </w:rPr>
        <w:t>steer clear of</w:t>
      </w:r>
      <w:r w:rsidRPr="001D03D4">
        <w:rPr>
          <w:rStyle w:val="StyleUnderline"/>
          <w:rFonts w:asciiTheme="minorHAnsi" w:hAnsiTheme="minorHAnsi" w:cstheme="minorHAnsi"/>
        </w:rPr>
        <w:t xml:space="preserve"> the same </w:t>
      </w:r>
      <w:r w:rsidRPr="001D03D4">
        <w:rPr>
          <w:rStyle w:val="StyleUnderline"/>
          <w:rFonts w:asciiTheme="minorHAnsi" w:hAnsiTheme="minorHAnsi" w:cstheme="minorHAnsi"/>
          <w:highlight w:val="cyan"/>
        </w:rPr>
        <w:t>brinkmanship</w:t>
      </w:r>
      <w:r w:rsidRPr="001D03D4">
        <w:rPr>
          <w:rStyle w:val="StyleUnderline"/>
          <w:rFonts w:asciiTheme="minorHAnsi" w:hAnsiTheme="minorHAnsi" w:cstheme="minorHAnsi"/>
        </w:rPr>
        <w:t xml:space="preserve"> that characterized negotiations in fights past</w:t>
      </w:r>
      <w:r w:rsidRPr="001D03D4">
        <w:rPr>
          <w:rFonts w:asciiTheme="minorHAnsi" w:hAnsiTheme="minorHAnsi" w:cstheme="minorHAnsi"/>
          <w:sz w:val="16"/>
        </w:rPr>
        <w:t xml:space="preserve">. </w:t>
      </w:r>
      <w:proofErr w:type="gramStart"/>
      <w:r w:rsidRPr="001D03D4">
        <w:rPr>
          <w:rFonts w:asciiTheme="minorHAnsi" w:hAnsiTheme="minorHAnsi" w:cstheme="minorHAnsi"/>
          <w:sz w:val="16"/>
        </w:rPr>
        <w:t>Instead</w:t>
      </w:r>
      <w:proofErr w:type="gramEnd"/>
      <w:r w:rsidRPr="001D03D4">
        <w:rPr>
          <w:rFonts w:asciiTheme="minorHAnsi" w:hAnsiTheme="minorHAnsi" w:cstheme="minorHAnsi"/>
          <w:sz w:val="16"/>
        </w:rPr>
        <w:t xml:space="preserve"> </w:t>
      </w:r>
      <w:r w:rsidRPr="001D03D4">
        <w:rPr>
          <w:rStyle w:val="StyleUnderline"/>
          <w:rFonts w:asciiTheme="minorHAnsi" w:hAnsiTheme="minorHAnsi" w:cstheme="minorHAnsi"/>
        </w:rPr>
        <w:t xml:space="preserve">they have aimed for a deal that covers spending through the fiscal year, which concludes at the end of September. But they </w:t>
      </w:r>
      <w:r w:rsidRPr="001D03D4">
        <w:rPr>
          <w:rStyle w:val="StyleUnderline"/>
          <w:rFonts w:asciiTheme="minorHAnsi" w:hAnsiTheme="minorHAnsi" w:cstheme="minorHAnsi"/>
          <w:highlight w:val="cyan"/>
        </w:rPr>
        <w:t xml:space="preserve">already face a </w:t>
      </w:r>
      <w:r w:rsidRPr="001D03D4">
        <w:rPr>
          <w:rStyle w:val="Emphasis"/>
          <w:rFonts w:asciiTheme="minorHAnsi" w:hAnsiTheme="minorHAnsi" w:cstheme="minorHAnsi"/>
          <w:highlight w:val="cyan"/>
        </w:rPr>
        <w:t>race against the clock</w:t>
      </w:r>
      <w:r w:rsidRPr="001D03D4">
        <w:rPr>
          <w:rStyle w:val="StyleUnderline"/>
          <w:rFonts w:asciiTheme="minorHAnsi" w:hAnsiTheme="minorHAnsi" w:cstheme="minorHAnsi"/>
        </w:rPr>
        <w:t xml:space="preserve"> to act by Feb. 18, the date by which lawmakers must adopt another short-term measure or broker the sort of compromise that has so far eluded them during Biden’s presidency. </w:t>
      </w:r>
      <w:r w:rsidRPr="001D03D4">
        <w:rPr>
          <w:rFonts w:asciiTheme="minorHAnsi" w:hAnsiTheme="minorHAnsi" w:cstheme="minorHAnsi"/>
          <w:sz w:val="16"/>
        </w:rPr>
        <w:t xml:space="preserve">With the clock ticking, Democrats huddled Tuesday morning to discuss their political strategy. Emerging from the gathering, House Speaker Nancy </w:t>
      </w:r>
      <w:r w:rsidRPr="001D03D4">
        <w:rPr>
          <w:rStyle w:val="StyleUnderline"/>
          <w:rFonts w:asciiTheme="minorHAnsi" w:hAnsiTheme="minorHAnsi" w:cstheme="minorHAnsi"/>
        </w:rPr>
        <w:t>Pelosi</w:t>
      </w:r>
      <w:r w:rsidRPr="001D03D4">
        <w:rPr>
          <w:rFonts w:asciiTheme="minorHAnsi" w:hAnsiTheme="minorHAnsi" w:cstheme="minorHAnsi"/>
          <w:sz w:val="16"/>
        </w:rPr>
        <w:t xml:space="preserve"> (D-Calif.) </w:t>
      </w:r>
      <w:r w:rsidRPr="001D03D4">
        <w:rPr>
          <w:rStyle w:val="StyleUnderline"/>
          <w:rFonts w:asciiTheme="minorHAnsi" w:hAnsiTheme="minorHAnsi" w:cstheme="minorHAnsi"/>
        </w:rPr>
        <w:t>and</w:t>
      </w:r>
      <w:r w:rsidRPr="001D03D4">
        <w:rPr>
          <w:rFonts w:asciiTheme="minorHAnsi" w:hAnsiTheme="minorHAnsi" w:cstheme="minorHAnsi"/>
          <w:sz w:val="16"/>
        </w:rPr>
        <w:t xml:space="preserve"> Senate Majority Leader Charles E. </w:t>
      </w:r>
      <w:r w:rsidRPr="001D03D4">
        <w:rPr>
          <w:rStyle w:val="StyleUnderline"/>
          <w:rFonts w:asciiTheme="minorHAnsi" w:hAnsiTheme="minorHAnsi" w:cstheme="minorHAnsi"/>
        </w:rPr>
        <w:t>Schumer</w:t>
      </w:r>
      <w:r w:rsidRPr="001D03D4">
        <w:rPr>
          <w:rFonts w:asciiTheme="minorHAnsi" w:hAnsiTheme="minorHAnsi" w:cstheme="minorHAnsi"/>
          <w:sz w:val="16"/>
        </w:rPr>
        <w:t xml:space="preserve"> (D-N.Y.) each </w:t>
      </w:r>
      <w:r w:rsidRPr="001D03D4">
        <w:rPr>
          <w:rStyle w:val="StyleUnderline"/>
          <w:rFonts w:asciiTheme="minorHAnsi" w:hAnsiTheme="minorHAnsi" w:cstheme="minorHAnsi"/>
        </w:rPr>
        <w:t>offered their public, formal blessings for the nascent talks around a longer-term spending deal</w:t>
      </w:r>
      <w:r w:rsidRPr="001D03D4">
        <w:rPr>
          <w:rFonts w:asciiTheme="minorHAnsi" w:hAnsiTheme="minorHAnsi" w:cstheme="minorHAnsi"/>
          <w:sz w:val="16"/>
        </w:rPr>
        <w:t xml:space="preserve">. Schumer added that the </w:t>
      </w:r>
      <w:r w:rsidRPr="001D03D4">
        <w:rPr>
          <w:rStyle w:val="StyleUnderline"/>
          <w:rFonts w:asciiTheme="minorHAnsi" w:hAnsiTheme="minorHAnsi" w:cstheme="minorHAnsi"/>
        </w:rPr>
        <w:t xml:space="preserve">party’s negotiators are “on the same page,” though he and Pelosi noted they had not yet received an official counteroffer from their GOP counterparts. </w:t>
      </w:r>
      <w:r w:rsidRPr="001D03D4">
        <w:rPr>
          <w:rFonts w:asciiTheme="minorHAnsi" w:hAnsiTheme="minorHAnsi" w:cstheme="minorHAnsi"/>
          <w:sz w:val="16"/>
        </w:rPr>
        <w:t xml:space="preserve">The leaders of the House and Senate’s top panels overseeing appropriations then gathered on their own late Tuesday to try to put pen to paper. One of the participants in the bipartisan session, </w:t>
      </w:r>
      <w:r w:rsidRPr="001D03D4">
        <w:rPr>
          <w:rStyle w:val="StyleUnderline"/>
          <w:rFonts w:asciiTheme="minorHAnsi" w:hAnsiTheme="minorHAnsi" w:cstheme="minorHAnsi"/>
        </w:rPr>
        <w:t xml:space="preserve">Sen. Richard C. Shelby (R-Ala.), later told reporters that lawmakers are still seeking an “agreement on our principles, then the [spending] top line will follow.” </w:t>
      </w:r>
      <w:r w:rsidRPr="001D03D4">
        <w:rPr>
          <w:rFonts w:asciiTheme="minorHAnsi" w:hAnsiTheme="minorHAnsi" w:cstheme="minorHAnsi"/>
          <w:sz w:val="16"/>
        </w:rPr>
        <w:t xml:space="preserve">Shelby acknowledged at the time that a slew of policy gaps still </w:t>
      </w:r>
      <w:proofErr w:type="gramStart"/>
      <w:r w:rsidRPr="001D03D4">
        <w:rPr>
          <w:rFonts w:asciiTheme="minorHAnsi" w:hAnsiTheme="minorHAnsi" w:cstheme="minorHAnsi"/>
          <w:sz w:val="16"/>
        </w:rPr>
        <w:t>separate</w:t>
      </w:r>
      <w:proofErr w:type="gramEnd"/>
      <w:r w:rsidRPr="001D03D4">
        <w:rPr>
          <w:rFonts w:asciiTheme="minorHAnsi" w:hAnsiTheme="minorHAnsi" w:cstheme="minorHAnsi"/>
          <w:sz w:val="16"/>
        </w:rPr>
        <w:t xml:space="preserve"> the parties, including the balance between “social spending versus national security.” But he joined his Democratic counterparts in maintaining that “we all want to try to get to yes,” adding: “We’re not there yet.” Democrats seek significant boosts in federal domestic </w:t>
      </w:r>
      <w:proofErr w:type="gramStart"/>
      <w:r w:rsidRPr="001D03D4">
        <w:rPr>
          <w:rFonts w:asciiTheme="minorHAnsi" w:hAnsiTheme="minorHAnsi" w:cstheme="minorHAnsi"/>
          <w:sz w:val="16"/>
        </w:rPr>
        <w:t>spending, now that</w:t>
      </w:r>
      <w:proofErr w:type="gramEnd"/>
      <w:r w:rsidRPr="001D03D4">
        <w:rPr>
          <w:rFonts w:asciiTheme="minorHAnsi" w:hAnsiTheme="minorHAnsi" w:cstheme="minorHAnsi"/>
          <w:sz w:val="16"/>
        </w:rPr>
        <w:t xml:space="preserve"> the country for the first time in a decade is not bound to strict budget caps. Writing to her caucus last month, Pelosi endorsed the need for a “strong omnibus” that would “address critical priorities for our country, including for our national security and for communities at home.” Yet some of the Democrats’ proposed spending increases and policy tweaks have troubled Shelby and his fellow Republicans. Beginning last year, they pointed to a series of “poison pills” — from Democratic plans to enhance the IRS to the party’s effort to loosen a long-standing ban on federal funding for abortion services — that could sink any talks on a deal. GOP lawmakers also have called for parity in defense and nondefense spending, a move that historically has troubled some Democrats, who have sought greater cuts to the Pentagon than even Biden has proposed. “We’re looking for parity. We live in a troubled world and a lot of us think national security is important for this country,” Shelby, who leads the GOP on the Senate’s appropriations panel, stressed on Tuesday. Democrats and Republicans otherwise appeared to downplay any potential disagreements following their flurry of meetings. Sen. Patrick J. Leahy (D-Vt.), the chairman of the chamber’s appropriations panel, described himself as “always optimistic.” Rep. Rosa L. DeLauro (D-Conn.), his counterpart in the House, declined to specify any timelines or expectations for the follow-up session set for Wednesday afternoon. “The goal is to get an agreement,” DeLauro said. But such a deal, known in congressional parlance as an </w:t>
      </w:r>
      <w:r w:rsidRPr="001D03D4">
        <w:rPr>
          <w:rStyle w:val="StyleUnderline"/>
          <w:rFonts w:asciiTheme="minorHAnsi" w:hAnsiTheme="minorHAnsi" w:cstheme="minorHAnsi"/>
        </w:rPr>
        <w:t xml:space="preserve">omnibus, is likely to carry </w:t>
      </w:r>
      <w:r w:rsidRPr="001D03D4">
        <w:rPr>
          <w:rStyle w:val="Emphasis"/>
          <w:rFonts w:asciiTheme="minorHAnsi" w:hAnsiTheme="minorHAnsi" w:cstheme="minorHAnsi"/>
        </w:rPr>
        <w:t>additional significance this year</w:t>
      </w:r>
      <w:r w:rsidRPr="001D03D4">
        <w:rPr>
          <w:rFonts w:asciiTheme="minorHAnsi" w:hAnsiTheme="minorHAnsi" w:cstheme="minorHAnsi"/>
          <w:sz w:val="16"/>
        </w:rPr>
        <w:t xml:space="preserve">. The </w:t>
      </w:r>
      <w:r w:rsidRPr="001D03D4">
        <w:rPr>
          <w:rStyle w:val="StyleUnderline"/>
          <w:rFonts w:asciiTheme="minorHAnsi" w:hAnsiTheme="minorHAnsi" w:cstheme="minorHAnsi"/>
        </w:rPr>
        <w:t xml:space="preserve">compromise could pave the way for billions of dollars to flow toward projects that would improve the nation’s roads, bridges, pipes, </w:t>
      </w:r>
      <w:proofErr w:type="gramStart"/>
      <w:r w:rsidRPr="001D03D4">
        <w:rPr>
          <w:rStyle w:val="StyleUnderline"/>
          <w:rFonts w:asciiTheme="minorHAnsi" w:hAnsiTheme="minorHAnsi" w:cstheme="minorHAnsi"/>
        </w:rPr>
        <w:t>ports</w:t>
      </w:r>
      <w:proofErr w:type="gramEnd"/>
      <w:r w:rsidRPr="001D03D4">
        <w:rPr>
          <w:rStyle w:val="StyleUnderline"/>
          <w:rFonts w:asciiTheme="minorHAnsi" w:hAnsiTheme="minorHAnsi" w:cstheme="minorHAnsi"/>
        </w:rPr>
        <w:t xml:space="preserve"> and Internet connections</w:t>
      </w:r>
      <w:r w:rsidRPr="001D03D4">
        <w:rPr>
          <w:rFonts w:asciiTheme="minorHAnsi" w:hAnsiTheme="minorHAnsi" w:cstheme="minorHAnsi"/>
          <w:sz w:val="16"/>
        </w:rPr>
        <w:t xml:space="preserve">. Lawmakers approved the money as part of a bipartisan infrastructure law finalized in 2021, but the package requires them to complete the act of writing the check, so to speak, before the real work can begin. The must-pass spending measure also could serve as a legislative vehicle for lawmakers to advance a slew of other critical priorities. That includes new disaster aid in response to recent hurricanes and the tornadoes in and around Kentucky last year, for example, along with billions of dollars to augment the country’s efforts to combat the coronavirus. With cases still rampant from the omicron variant, Democrats in recent weeks have renewed their calls for more federal spending to boost testing, </w:t>
      </w:r>
      <w:proofErr w:type="gramStart"/>
      <w:r w:rsidRPr="001D03D4">
        <w:rPr>
          <w:rFonts w:asciiTheme="minorHAnsi" w:hAnsiTheme="minorHAnsi" w:cstheme="minorHAnsi"/>
          <w:sz w:val="16"/>
        </w:rPr>
        <w:t>therapeutics</w:t>
      </w:r>
      <w:proofErr w:type="gramEnd"/>
      <w:r w:rsidRPr="001D03D4">
        <w:rPr>
          <w:rFonts w:asciiTheme="minorHAnsi" w:hAnsiTheme="minorHAnsi" w:cstheme="minorHAnsi"/>
          <w:sz w:val="16"/>
        </w:rPr>
        <w:t xml:space="preserve"> and vaccine access, especially abroad. Others have sought to provide additional benefits to workers, including the revival of a program that offers limited, pandemic-related paid family and medical leave. And still other Democrats have joined with a small but growing crop of Republicans who hope to give the green light to new assistance targeting restaurants, gyms, </w:t>
      </w:r>
      <w:proofErr w:type="gramStart"/>
      <w:r w:rsidRPr="001D03D4">
        <w:rPr>
          <w:rFonts w:asciiTheme="minorHAnsi" w:hAnsiTheme="minorHAnsi" w:cstheme="minorHAnsi"/>
          <w:sz w:val="16"/>
        </w:rPr>
        <w:t>stages</w:t>
      </w:r>
      <w:proofErr w:type="gramEnd"/>
      <w:r w:rsidRPr="001D03D4">
        <w:rPr>
          <w:rFonts w:asciiTheme="minorHAnsi" w:hAnsiTheme="minorHAnsi" w:cstheme="minorHAnsi"/>
          <w:sz w:val="16"/>
        </w:rPr>
        <w:t xml:space="preserve"> and other small businesses. Lawmakers begin talks on another round of coronavirus relief for businesses Publicly, the White House has maintained in recent months that significant money remains as part of the roughly $1.9 trillion American Rescue Plan that Biden signed into law last spring. White House officials, meanwhile, have quietly started preparing a supplemental request focused on outstanding public health needs. But the Biden administration by Tuesday afternoon had not transmitted any official request to the Capitol, Democratic leaders said. “We’re waiting for the administration to send us something. They haven’t sent us anything yet,” Schumer told reporters. Some party aides acknowledged </w:t>
      </w:r>
      <w:r w:rsidRPr="001D03D4">
        <w:rPr>
          <w:rStyle w:val="StyleUnderline"/>
          <w:rFonts w:asciiTheme="minorHAnsi" w:hAnsiTheme="minorHAnsi" w:cstheme="minorHAnsi"/>
        </w:rPr>
        <w:t xml:space="preserve">it </w:t>
      </w:r>
      <w:r w:rsidRPr="001D03D4">
        <w:rPr>
          <w:rStyle w:val="StyleUnderline"/>
          <w:rFonts w:asciiTheme="minorHAnsi" w:hAnsiTheme="minorHAnsi" w:cstheme="minorHAnsi"/>
          <w:highlight w:val="cyan"/>
        </w:rPr>
        <w:t xml:space="preserve">had become a </w:t>
      </w:r>
      <w:r w:rsidRPr="001D03D4">
        <w:rPr>
          <w:rStyle w:val="Emphasis"/>
          <w:rFonts w:asciiTheme="minorHAnsi" w:hAnsiTheme="minorHAnsi" w:cstheme="minorHAnsi"/>
          <w:highlight w:val="cyan"/>
        </w:rPr>
        <w:t>deliberate, delicate dance,</w:t>
      </w:r>
      <w:r w:rsidRPr="001D03D4">
        <w:rPr>
          <w:rStyle w:val="StyleUnderline"/>
          <w:rFonts w:asciiTheme="minorHAnsi" w:hAnsiTheme="minorHAnsi" w:cstheme="minorHAnsi"/>
          <w:highlight w:val="cyan"/>
        </w:rPr>
        <w:t xml:space="preserve"> reflecting</w:t>
      </w:r>
      <w:r w:rsidRPr="001D03D4">
        <w:rPr>
          <w:rStyle w:val="StyleUnderline"/>
          <w:rFonts w:asciiTheme="minorHAnsi" w:hAnsiTheme="minorHAnsi" w:cstheme="minorHAnsi"/>
        </w:rPr>
        <w:t xml:space="preserve"> an </w:t>
      </w:r>
      <w:r w:rsidRPr="001D03D4">
        <w:rPr>
          <w:rStyle w:val="StyleUnderline"/>
          <w:rFonts w:asciiTheme="minorHAnsi" w:hAnsiTheme="minorHAnsi" w:cstheme="minorHAnsi"/>
          <w:highlight w:val="cyan"/>
        </w:rPr>
        <w:t xml:space="preserve">attempt to </w:t>
      </w:r>
      <w:r w:rsidRPr="001D03D4">
        <w:rPr>
          <w:rStyle w:val="Emphasis"/>
          <w:rFonts w:asciiTheme="minorHAnsi" w:hAnsiTheme="minorHAnsi" w:cstheme="minorHAnsi"/>
          <w:highlight w:val="cyan"/>
        </w:rPr>
        <w:t>keep Congress focused</w:t>
      </w:r>
      <w:r w:rsidRPr="001D03D4">
        <w:rPr>
          <w:rStyle w:val="StyleUnderline"/>
          <w:rFonts w:asciiTheme="minorHAnsi" w:hAnsiTheme="minorHAnsi" w:cstheme="minorHAnsi"/>
          <w:highlight w:val="cyan"/>
        </w:rPr>
        <w:t xml:space="preserve"> on</w:t>
      </w:r>
      <w:r w:rsidRPr="001D03D4">
        <w:rPr>
          <w:rStyle w:val="StyleUnderline"/>
          <w:rFonts w:asciiTheme="minorHAnsi" w:hAnsiTheme="minorHAnsi" w:cstheme="minorHAnsi"/>
        </w:rPr>
        <w:t xml:space="preserve"> </w:t>
      </w:r>
      <w:r w:rsidRPr="001D03D4">
        <w:rPr>
          <w:rStyle w:val="Emphasis"/>
          <w:rFonts w:asciiTheme="minorHAnsi" w:hAnsiTheme="minorHAnsi" w:cstheme="minorHAnsi"/>
          <w:highlight w:val="cyan"/>
        </w:rPr>
        <w:t>solidifying</w:t>
      </w:r>
      <w:r w:rsidRPr="001D03D4">
        <w:rPr>
          <w:rStyle w:val="Emphasis"/>
          <w:rFonts w:asciiTheme="minorHAnsi" w:hAnsiTheme="minorHAnsi" w:cstheme="minorHAnsi"/>
        </w:rPr>
        <w:t xml:space="preserve"> government </w:t>
      </w:r>
      <w:r w:rsidRPr="001D03D4">
        <w:rPr>
          <w:rStyle w:val="Emphasis"/>
          <w:rFonts w:asciiTheme="minorHAnsi" w:hAnsiTheme="minorHAnsi" w:cstheme="minorHAnsi"/>
          <w:highlight w:val="cyan"/>
        </w:rPr>
        <w:t>funding levels</w:t>
      </w:r>
      <w:r w:rsidRPr="001D03D4">
        <w:rPr>
          <w:rStyle w:val="StyleUnderline"/>
          <w:rFonts w:asciiTheme="minorHAnsi" w:hAnsiTheme="minorHAnsi" w:cstheme="minorHAnsi"/>
          <w:highlight w:val="cyan"/>
        </w:rPr>
        <w:t xml:space="preserve"> without </w:t>
      </w:r>
      <w:r w:rsidRPr="001D03D4">
        <w:rPr>
          <w:rStyle w:val="Emphasis"/>
          <w:rFonts w:asciiTheme="minorHAnsi" w:hAnsiTheme="minorHAnsi" w:cstheme="minorHAnsi"/>
          <w:highlight w:val="cyan"/>
        </w:rPr>
        <w:t>adding</w:t>
      </w:r>
      <w:r w:rsidRPr="001D03D4">
        <w:rPr>
          <w:rStyle w:val="Emphasis"/>
          <w:rFonts w:asciiTheme="minorHAnsi" w:hAnsiTheme="minorHAnsi" w:cstheme="minorHAnsi"/>
        </w:rPr>
        <w:t xml:space="preserve"> any other </w:t>
      </w:r>
      <w:r w:rsidRPr="001D03D4">
        <w:rPr>
          <w:rStyle w:val="Emphasis"/>
          <w:rFonts w:asciiTheme="minorHAnsi" w:hAnsiTheme="minorHAnsi" w:cstheme="minorHAnsi"/>
          <w:highlight w:val="cyan"/>
        </w:rPr>
        <w:t>political complications</w:t>
      </w:r>
      <w:r w:rsidRPr="001D03D4">
        <w:rPr>
          <w:rFonts w:asciiTheme="minorHAnsi" w:hAnsiTheme="minorHAnsi" w:cstheme="minorHAnsi"/>
          <w:sz w:val="16"/>
        </w:rPr>
        <w:t>.</w:t>
      </w:r>
    </w:p>
    <w:p w14:paraId="65B18A4C" w14:textId="77777777" w:rsidR="003C5F05" w:rsidRPr="001D03D4" w:rsidRDefault="003C5F05" w:rsidP="003C5F05">
      <w:pPr>
        <w:pStyle w:val="Heading4"/>
        <w:rPr>
          <w:rFonts w:asciiTheme="minorHAnsi" w:hAnsiTheme="minorHAnsi" w:cstheme="minorHAnsi"/>
        </w:rPr>
      </w:pPr>
      <w:r w:rsidRPr="001D03D4">
        <w:rPr>
          <w:rFonts w:asciiTheme="minorHAnsi" w:hAnsiTheme="minorHAnsi" w:cstheme="minorHAnsi"/>
        </w:rPr>
        <w:t xml:space="preserve">Space policy causes </w:t>
      </w:r>
      <w:r w:rsidRPr="001D03D4">
        <w:rPr>
          <w:rFonts w:asciiTheme="minorHAnsi" w:hAnsiTheme="minorHAnsi" w:cstheme="minorHAnsi"/>
          <w:u w:val="single"/>
        </w:rPr>
        <w:t>immense</w:t>
      </w:r>
      <w:r w:rsidRPr="001D03D4">
        <w:rPr>
          <w:rFonts w:asciiTheme="minorHAnsi" w:hAnsiTheme="minorHAnsi" w:cstheme="minorHAnsi"/>
        </w:rPr>
        <w:t xml:space="preserve"> partisan backlash that wrecks the delicate balance </w:t>
      </w:r>
    </w:p>
    <w:p w14:paraId="67136092" w14:textId="77777777" w:rsidR="003C5F05" w:rsidRPr="001D03D4" w:rsidRDefault="003C5F05" w:rsidP="003C5F05">
      <w:pPr>
        <w:rPr>
          <w:rStyle w:val="Style13ptBold"/>
          <w:rFonts w:asciiTheme="minorHAnsi" w:hAnsiTheme="minorHAnsi" w:cstheme="minorHAnsi"/>
          <w:b w:val="0"/>
          <w:bCs w:val="0"/>
        </w:rPr>
      </w:pPr>
      <w:r w:rsidRPr="001D03D4">
        <w:rPr>
          <w:rStyle w:val="Style13ptBold"/>
          <w:rFonts w:asciiTheme="minorHAnsi" w:hAnsiTheme="minorHAnsi" w:cstheme="minorHAnsi"/>
        </w:rPr>
        <w:t xml:space="preserve">Dreier 16 </w:t>
      </w:r>
      <w:r w:rsidRPr="001D03D4">
        <w:rPr>
          <w:rStyle w:val="Style13ptBold"/>
          <w:rFonts w:asciiTheme="minorHAnsi" w:hAnsiTheme="minorHAnsi" w:cstheme="minorHAnsi"/>
          <w:b w:val="0"/>
          <w:bCs w:val="0"/>
        </w:rPr>
        <w:t>[Casey Dreier, Chief Advocate &amp; Senior Space Policy Adviser for The Planetary Society, April 13, 2016. “Does Presidential Intervention Undermine Consensus for NASA?” https://www.planetary.org/blogs/casey-dreier/2016/0413-does-a-strong-president-help-or-hurt-consensus-on-NASA.html]</w:t>
      </w:r>
    </w:p>
    <w:p w14:paraId="6D6CAE82" w14:textId="77777777" w:rsidR="003C5F05" w:rsidRPr="001D03D4" w:rsidRDefault="003C5F05" w:rsidP="003C5F05">
      <w:pPr>
        <w:rPr>
          <w:rStyle w:val="StyleUnderline"/>
          <w:rFonts w:asciiTheme="minorHAnsi" w:hAnsiTheme="minorHAnsi" w:cstheme="minorHAnsi"/>
        </w:rPr>
      </w:pPr>
      <w:r w:rsidRPr="001D03D4">
        <w:rPr>
          <w:rFonts w:asciiTheme="minorHAnsi" w:hAnsiTheme="minorHAnsi" w:cstheme="minorHAnsi"/>
          <w:sz w:val="16"/>
        </w:rPr>
        <w:t>To see how this happens, I recommend reading the book “</w:t>
      </w:r>
      <w:hyperlink r:id="rId6" w:history="1">
        <w:r w:rsidRPr="001D03D4">
          <w:rPr>
            <w:rStyle w:val="Hyperlink"/>
            <w:rFonts w:asciiTheme="minorHAnsi" w:hAnsiTheme="minorHAnsi" w:cstheme="minorHAnsi"/>
            <w:sz w:val="16"/>
          </w:rPr>
          <w:t>Beyond Ideology</w:t>
        </w:r>
      </w:hyperlink>
      <w:r w:rsidRPr="001D03D4">
        <w:rPr>
          <w:rFonts w:asciiTheme="minorHAnsi" w:hAnsiTheme="minorHAnsi" w:cstheme="minorHAnsi"/>
          <w:sz w:val="16"/>
        </w:rPr>
        <w:t xml:space="preserve">” by Frances Lee. The author’s larger premise is that issues having no intrinsic relation to stated party ideology have become increasingly polarized in recent years. This is a function of the </w:t>
      </w:r>
      <w:proofErr w:type="gramStart"/>
      <w:r w:rsidRPr="001D03D4">
        <w:rPr>
          <w:rFonts w:asciiTheme="minorHAnsi" w:hAnsiTheme="minorHAnsi" w:cstheme="minorHAnsi"/>
          <w:sz w:val="16"/>
        </w:rPr>
        <w:t>two party</w:t>
      </w:r>
      <w:proofErr w:type="gramEnd"/>
      <w:r w:rsidRPr="001D03D4">
        <w:rPr>
          <w:rFonts w:asciiTheme="minorHAnsi" w:hAnsiTheme="minorHAnsi" w:cstheme="minorHAnsi"/>
          <w:sz w:val="16"/>
        </w:rPr>
        <w:t xml:space="preserve"> nature of </w:t>
      </w:r>
      <w:r w:rsidRPr="001D03D4">
        <w:rPr>
          <w:rStyle w:val="StyleUnderline"/>
          <w:rFonts w:asciiTheme="minorHAnsi" w:hAnsiTheme="minorHAnsi" w:cstheme="minorHAnsi"/>
          <w:highlight w:val="cyan"/>
        </w:rPr>
        <w:t>our political system</w:t>
      </w:r>
      <w:r w:rsidRPr="001D03D4">
        <w:rPr>
          <w:rFonts w:asciiTheme="minorHAnsi" w:hAnsiTheme="minorHAnsi" w:cstheme="minorHAnsi"/>
          <w:sz w:val="16"/>
        </w:rPr>
        <w:t xml:space="preserve">. </w:t>
      </w:r>
      <w:r w:rsidRPr="001D03D4">
        <w:rPr>
          <w:rStyle w:val="StyleUnderline"/>
          <w:rFonts w:asciiTheme="minorHAnsi" w:hAnsiTheme="minorHAnsi" w:cstheme="minorHAnsi"/>
        </w:rPr>
        <w:t xml:space="preserve">If your party coalition wins, the other one loses. </w:t>
      </w:r>
      <w:r w:rsidRPr="001D03D4">
        <w:rPr>
          <w:rStyle w:val="Emphasis"/>
          <w:rFonts w:asciiTheme="minorHAnsi" w:hAnsiTheme="minorHAnsi" w:cstheme="minorHAnsi"/>
        </w:rPr>
        <w:t xml:space="preserve">It’s [It </w:t>
      </w:r>
      <w:r w:rsidRPr="001D03D4">
        <w:rPr>
          <w:rStyle w:val="Emphasis"/>
          <w:rFonts w:asciiTheme="minorHAnsi" w:hAnsiTheme="minorHAnsi" w:cstheme="minorHAnsi"/>
          <w:highlight w:val="cyan"/>
        </w:rPr>
        <w:t>is</w:t>
      </w:r>
      <w:r w:rsidRPr="001D03D4">
        <w:rPr>
          <w:rStyle w:val="Emphasis"/>
          <w:rFonts w:asciiTheme="minorHAnsi" w:hAnsiTheme="minorHAnsi" w:cstheme="minorHAnsi"/>
        </w:rPr>
        <w:t xml:space="preserve">] </w:t>
      </w:r>
      <w:r w:rsidRPr="001D03D4">
        <w:rPr>
          <w:rStyle w:val="Emphasis"/>
          <w:rFonts w:asciiTheme="minorHAnsi" w:hAnsiTheme="minorHAnsi" w:cstheme="minorHAnsi"/>
          <w:highlight w:val="cyan"/>
        </w:rPr>
        <w:t>zero-sum</w:t>
      </w:r>
      <w:r w:rsidRPr="001D03D4">
        <w:rPr>
          <w:rFonts w:asciiTheme="minorHAnsi" w:hAnsiTheme="minorHAnsi" w:cstheme="minorHAnsi"/>
          <w:sz w:val="16"/>
        </w:rPr>
        <w:t xml:space="preserve">. </w:t>
      </w:r>
      <w:r w:rsidRPr="001D03D4">
        <w:rPr>
          <w:rStyle w:val="StyleUnderline"/>
          <w:rFonts w:asciiTheme="minorHAnsi" w:hAnsiTheme="minorHAnsi" w:cstheme="minorHAnsi"/>
          <w:highlight w:val="cyan"/>
        </w:rPr>
        <w:t xml:space="preserve">Your party can </w:t>
      </w:r>
      <w:r w:rsidRPr="001D03D4">
        <w:rPr>
          <w:rStyle w:val="StyleUnderline"/>
          <w:rFonts w:asciiTheme="minorHAnsi" w:hAnsiTheme="minorHAnsi" w:cstheme="minorHAnsi"/>
        </w:rPr>
        <w:t>win in one of two ways: you can make a better pitch to voters by demonstrating the superiority of your agenda; or</w:t>
      </w:r>
      <w:r w:rsidRPr="001D03D4">
        <w:rPr>
          <w:rFonts w:asciiTheme="minorHAnsi" w:hAnsiTheme="minorHAnsi" w:cstheme="minorHAnsi"/>
          <w:sz w:val="16"/>
        </w:rPr>
        <w:t xml:space="preserve"> </w:t>
      </w:r>
      <w:r w:rsidRPr="001D03D4">
        <w:rPr>
          <w:rStyle w:val="StyleUnderline"/>
          <w:rFonts w:asciiTheme="minorHAnsi" w:hAnsiTheme="minorHAnsi" w:cstheme="minorHAnsi"/>
        </w:rPr>
        <w:t xml:space="preserve">you can </w:t>
      </w:r>
      <w:r w:rsidRPr="001D03D4">
        <w:rPr>
          <w:rStyle w:val="Emphasis"/>
          <w:rFonts w:asciiTheme="minorHAnsi" w:hAnsiTheme="minorHAnsi" w:cstheme="minorHAnsi"/>
          <w:highlight w:val="cyan"/>
        </w:rPr>
        <w:t>undermine and stymie the agenda</w:t>
      </w:r>
      <w:r w:rsidRPr="001D03D4">
        <w:rPr>
          <w:rFonts w:asciiTheme="minorHAnsi" w:hAnsiTheme="minorHAnsi" w:cstheme="minorHAnsi"/>
          <w:sz w:val="16"/>
        </w:rPr>
        <w:t xml:space="preserve"> </w:t>
      </w:r>
      <w:r w:rsidRPr="001D03D4">
        <w:rPr>
          <w:rStyle w:val="StyleUnderline"/>
          <w:rFonts w:asciiTheme="minorHAnsi" w:hAnsiTheme="minorHAnsi" w:cstheme="minorHAnsi"/>
          <w:highlight w:val="cyan"/>
        </w:rPr>
        <w:t>of the opposition</w:t>
      </w:r>
      <w:r w:rsidRPr="001D03D4">
        <w:rPr>
          <w:rStyle w:val="StyleUnderline"/>
          <w:rFonts w:asciiTheme="minorHAnsi" w:hAnsiTheme="minorHAnsi" w:cstheme="minorHAnsi"/>
        </w:rPr>
        <w:t xml:space="preserve"> party</w:t>
      </w:r>
      <w:r w:rsidRPr="001D03D4">
        <w:rPr>
          <w:rFonts w:asciiTheme="minorHAnsi" w:hAnsiTheme="minorHAnsi" w:cstheme="minorHAnsi"/>
          <w:sz w:val="16"/>
        </w:rPr>
        <w:t xml:space="preserve">, making them unpopular with voters, and pick up the seats that they lose. Since you’re the only other political party, you gain in either scenario. I’m not sure if you’ve noticed, but </w:t>
      </w:r>
      <w:r w:rsidRPr="001D03D4">
        <w:rPr>
          <w:rStyle w:val="StyleUnderline"/>
          <w:rFonts w:asciiTheme="minorHAnsi" w:hAnsiTheme="minorHAnsi" w:cstheme="minorHAnsi"/>
          <w:highlight w:val="cyan"/>
        </w:rPr>
        <w:t>the</w:t>
      </w:r>
      <w:r w:rsidRPr="001D03D4">
        <w:rPr>
          <w:rFonts w:asciiTheme="minorHAnsi" w:hAnsiTheme="minorHAnsi" w:cstheme="minorHAnsi"/>
          <w:sz w:val="16"/>
        </w:rPr>
        <w:t xml:space="preserve"> “</w:t>
      </w:r>
      <w:r w:rsidRPr="001D03D4">
        <w:rPr>
          <w:rStyle w:val="Emphasis"/>
          <w:rFonts w:asciiTheme="minorHAnsi" w:hAnsiTheme="minorHAnsi" w:cstheme="minorHAnsi"/>
          <w:highlight w:val="cyan"/>
        </w:rPr>
        <w:t xml:space="preserve">undermine </w:t>
      </w:r>
      <w:r w:rsidRPr="001D03D4">
        <w:rPr>
          <w:rStyle w:val="Emphasis"/>
          <w:rFonts w:asciiTheme="minorHAnsi" w:hAnsiTheme="minorHAnsi" w:cstheme="minorHAnsi"/>
        </w:rPr>
        <w:t>and stymie</w:t>
      </w:r>
      <w:r w:rsidRPr="001D03D4">
        <w:rPr>
          <w:rFonts w:asciiTheme="minorHAnsi" w:hAnsiTheme="minorHAnsi" w:cstheme="minorHAnsi"/>
          <w:sz w:val="16"/>
        </w:rPr>
        <w:t xml:space="preserve">” </w:t>
      </w:r>
      <w:r w:rsidRPr="001D03D4">
        <w:rPr>
          <w:rStyle w:val="StyleUnderline"/>
          <w:rFonts w:asciiTheme="minorHAnsi" w:hAnsiTheme="minorHAnsi" w:cstheme="minorHAnsi"/>
          <w:highlight w:val="cyan"/>
        </w:rPr>
        <w:t xml:space="preserve">approach has been </w:t>
      </w:r>
      <w:r w:rsidRPr="001D03D4">
        <w:rPr>
          <w:rStyle w:val="Emphasis"/>
          <w:rFonts w:asciiTheme="minorHAnsi" w:hAnsiTheme="minorHAnsi" w:cstheme="minorHAnsi"/>
          <w:highlight w:val="cyan"/>
        </w:rPr>
        <w:t>popular</w:t>
      </w:r>
      <w:r w:rsidRPr="001D03D4">
        <w:rPr>
          <w:rFonts w:asciiTheme="minorHAnsi" w:hAnsiTheme="minorHAnsi" w:cstheme="minorHAnsi"/>
          <w:sz w:val="16"/>
        </w:rPr>
        <w:t xml:space="preserve"> </w:t>
      </w:r>
      <w:r w:rsidRPr="001D03D4">
        <w:rPr>
          <w:rStyle w:val="StyleUnderline"/>
          <w:rFonts w:asciiTheme="minorHAnsi" w:hAnsiTheme="minorHAnsi" w:cstheme="minorHAnsi"/>
        </w:rPr>
        <w:t xml:space="preserve">for quite some time now </w:t>
      </w:r>
      <w:r w:rsidRPr="001D03D4">
        <w:rPr>
          <w:rStyle w:val="StyleUnderline"/>
          <w:rFonts w:asciiTheme="minorHAnsi" w:hAnsiTheme="minorHAnsi" w:cstheme="minorHAnsi"/>
          <w:highlight w:val="cyan"/>
        </w:rPr>
        <w:t>in</w:t>
      </w:r>
      <w:r w:rsidRPr="001D03D4">
        <w:rPr>
          <w:rStyle w:val="StyleUnderline"/>
          <w:rFonts w:asciiTheme="minorHAnsi" w:hAnsiTheme="minorHAnsi" w:cstheme="minorHAnsi"/>
        </w:rPr>
        <w:t xml:space="preserve"> the U.S. </w:t>
      </w:r>
      <w:r w:rsidRPr="001D03D4">
        <w:rPr>
          <w:rStyle w:val="Emphasis"/>
          <w:rFonts w:asciiTheme="minorHAnsi" w:hAnsiTheme="minorHAnsi" w:cstheme="minorHAnsi"/>
          <w:highlight w:val="cyan"/>
        </w:rPr>
        <w:t>Congress</w:t>
      </w:r>
      <w:r w:rsidRPr="001D03D4">
        <w:rPr>
          <w:rFonts w:asciiTheme="minorHAnsi" w:hAnsiTheme="minorHAnsi" w:cstheme="minorHAnsi"/>
          <w:sz w:val="16"/>
        </w:rPr>
        <w:t xml:space="preserve">. Given this situation, </w:t>
      </w:r>
      <w:r w:rsidRPr="001D03D4">
        <w:rPr>
          <w:rStyle w:val="StyleUnderline"/>
          <w:rFonts w:asciiTheme="minorHAnsi" w:hAnsiTheme="minorHAnsi" w:cstheme="minorHAnsi"/>
        </w:rPr>
        <w:t>the President and their policies naturally become the symbolic target of the opposition party</w:t>
      </w:r>
      <w:r w:rsidRPr="001D03D4">
        <w:rPr>
          <w:rFonts w:asciiTheme="minorHAnsi" w:hAnsiTheme="minorHAnsi" w:cstheme="minorHAnsi"/>
          <w:sz w:val="16"/>
        </w:rPr>
        <w:t xml:space="preserve">. </w:t>
      </w:r>
      <w:r w:rsidRPr="001D03D4">
        <w:rPr>
          <w:rStyle w:val="Emphasis"/>
          <w:rFonts w:asciiTheme="minorHAnsi" w:hAnsiTheme="minorHAnsi" w:cstheme="minorHAnsi"/>
          <w:highlight w:val="cyan"/>
        </w:rPr>
        <w:t>Anything</w:t>
      </w:r>
      <w:r w:rsidRPr="001D03D4">
        <w:rPr>
          <w:rFonts w:asciiTheme="minorHAnsi" w:hAnsiTheme="minorHAnsi" w:cstheme="minorHAnsi"/>
          <w:sz w:val="16"/>
        </w:rPr>
        <w:t xml:space="preserve"> </w:t>
      </w:r>
      <w:r w:rsidRPr="001D03D4">
        <w:rPr>
          <w:rStyle w:val="StyleUnderline"/>
          <w:rFonts w:asciiTheme="minorHAnsi" w:hAnsiTheme="minorHAnsi" w:cstheme="minorHAnsi"/>
          <w:highlight w:val="cyan"/>
        </w:rPr>
        <w:t xml:space="preserve">promoted by the President </w:t>
      </w:r>
      <w:r w:rsidRPr="001D03D4">
        <w:rPr>
          <w:rStyle w:val="StyleUnderline"/>
          <w:rFonts w:asciiTheme="minorHAnsi" w:hAnsiTheme="minorHAnsi" w:cstheme="minorHAnsi"/>
        </w:rPr>
        <w:t xml:space="preserve">effectively </w:t>
      </w:r>
      <w:r w:rsidRPr="001D03D4">
        <w:rPr>
          <w:rStyle w:val="StyleUnderline"/>
          <w:rFonts w:asciiTheme="minorHAnsi" w:hAnsiTheme="minorHAnsi" w:cstheme="minorHAnsi"/>
          <w:highlight w:val="cyan"/>
        </w:rPr>
        <w:t>induces</w:t>
      </w:r>
      <w:r w:rsidRPr="001D03D4">
        <w:rPr>
          <w:rFonts w:asciiTheme="minorHAnsi" w:hAnsiTheme="minorHAnsi" w:cstheme="minorHAnsi"/>
          <w:sz w:val="16"/>
        </w:rPr>
        <w:t xml:space="preserve"> </w:t>
      </w:r>
      <w:r w:rsidRPr="001D03D4">
        <w:rPr>
          <w:rStyle w:val="Emphasis"/>
          <w:rFonts w:asciiTheme="minorHAnsi" w:hAnsiTheme="minorHAnsi" w:cstheme="minorHAnsi"/>
          <w:highlight w:val="cyan"/>
        </w:rPr>
        <w:t>opposition by association</w:t>
      </w:r>
      <w:r w:rsidRPr="001D03D4">
        <w:rPr>
          <w:rFonts w:asciiTheme="minorHAnsi" w:hAnsiTheme="minorHAnsi" w:cstheme="minorHAnsi"/>
          <w:sz w:val="16"/>
        </w:rPr>
        <w:t xml:space="preserve">. Lee demonstrates </w:t>
      </w:r>
      <w:r w:rsidRPr="001D03D4">
        <w:rPr>
          <w:rStyle w:val="StyleUnderline"/>
          <w:rFonts w:asciiTheme="minorHAnsi" w:hAnsiTheme="minorHAnsi" w:cstheme="minorHAnsi"/>
        </w:rPr>
        <w:t>the magnitude of this induced polarization on various types of issues</w:t>
      </w:r>
      <w:r w:rsidRPr="001D03D4">
        <w:rPr>
          <w:rFonts w:asciiTheme="minorHAnsi" w:hAnsiTheme="minorHAnsi" w:cstheme="minorHAnsi"/>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1D03D4">
        <w:rPr>
          <w:rStyle w:val="StyleUnderline"/>
          <w:rFonts w:asciiTheme="minorHAnsi" w:hAnsiTheme="minorHAnsi" w:cstheme="minorHAnsi"/>
          <w:highlight w:val="cyan"/>
        </w:rPr>
        <w:t>for</w:t>
      </w:r>
      <w:r w:rsidRPr="001D03D4">
        <w:rPr>
          <w:rStyle w:val="StyleUnderline"/>
          <w:rFonts w:asciiTheme="minorHAnsi" w:hAnsiTheme="minorHAnsi" w:cstheme="minorHAnsi"/>
        </w:rPr>
        <w:t xml:space="preserve"> </w:t>
      </w:r>
      <w:r w:rsidRPr="001D03D4">
        <w:rPr>
          <w:rStyle w:val="StyleUnderline"/>
          <w:rFonts w:asciiTheme="minorHAnsi" w:hAnsiTheme="minorHAnsi" w:cstheme="minorHAnsi"/>
          <w:highlight w:val="cyan"/>
        </w:rPr>
        <w:t>issues</w:t>
      </w:r>
      <w:r w:rsidRPr="001D03D4">
        <w:rPr>
          <w:rStyle w:val="StyleUnderline"/>
          <w:rFonts w:asciiTheme="minorHAnsi" w:hAnsiTheme="minorHAnsi" w:cstheme="minorHAnsi"/>
        </w:rPr>
        <w:t xml:space="preserve"> that do not fit readily into a predefined political ideology—</w:t>
      </w:r>
      <w:r w:rsidRPr="001D03D4">
        <w:rPr>
          <w:rStyle w:val="StyleUnderline"/>
          <w:rFonts w:asciiTheme="minorHAnsi" w:hAnsiTheme="minorHAnsi" w:cstheme="minorHAnsi"/>
          <w:highlight w:val="cyan"/>
        </w:rPr>
        <w:t xml:space="preserve">like </w:t>
      </w:r>
      <w:r w:rsidRPr="001D03D4">
        <w:rPr>
          <w:rStyle w:val="Emphasis"/>
          <w:rFonts w:asciiTheme="minorHAnsi" w:hAnsiTheme="minorHAnsi" w:cstheme="minorHAnsi"/>
          <w:highlight w:val="cyan"/>
        </w:rPr>
        <w:t>space</w:t>
      </w:r>
      <w:r w:rsidRPr="001D03D4">
        <w:rPr>
          <w:rFonts w:asciiTheme="minorHAnsi" w:hAnsiTheme="minorHAnsi" w:cstheme="minorHAnsi"/>
          <w:sz w:val="16"/>
        </w:rPr>
        <w:t>—</w:t>
      </w:r>
      <w:r w:rsidRPr="001D03D4">
        <w:rPr>
          <w:rStyle w:val="StyleUnderline"/>
          <w:rFonts w:asciiTheme="minorHAnsi" w:hAnsiTheme="minorHAnsi" w:cstheme="minorHAnsi"/>
          <w:highlight w:val="cyan"/>
        </w:rPr>
        <w:t>the induced</w:t>
      </w:r>
      <w:r w:rsidRPr="001D03D4">
        <w:rPr>
          <w:rFonts w:asciiTheme="minorHAnsi" w:hAnsiTheme="minorHAnsi" w:cstheme="minorHAnsi"/>
          <w:sz w:val="16"/>
        </w:rPr>
        <w:t xml:space="preserve"> </w:t>
      </w:r>
      <w:r w:rsidRPr="001D03D4">
        <w:rPr>
          <w:rStyle w:val="StyleUnderline"/>
          <w:rFonts w:asciiTheme="minorHAnsi" w:hAnsiTheme="minorHAnsi" w:cstheme="minorHAnsi"/>
          <w:highlight w:val="cyan"/>
        </w:rPr>
        <w:t xml:space="preserve">polarization by the President </w:t>
      </w:r>
      <w:r w:rsidRPr="001D03D4">
        <w:rPr>
          <w:rStyle w:val="Emphasis"/>
          <w:rFonts w:asciiTheme="minorHAnsi" w:hAnsiTheme="minorHAnsi" w:cstheme="minorHAnsi"/>
          <w:highlight w:val="cyan"/>
        </w:rPr>
        <w:t>can be significant</w:t>
      </w:r>
      <w:r w:rsidRPr="001D03D4">
        <w:rPr>
          <w:rFonts w:asciiTheme="minorHAnsi" w:hAnsiTheme="minorHAnsi" w:cstheme="minorHAnsi"/>
          <w:sz w:val="16"/>
        </w:rPr>
        <w:t xml:space="preserve">. In fact, Lee showed that </w:t>
      </w:r>
      <w:r w:rsidRPr="001D03D4">
        <w:rPr>
          <w:rStyle w:val="StyleUnderline"/>
          <w:rFonts w:asciiTheme="minorHAnsi" w:hAnsiTheme="minorHAnsi" w:cstheme="minorHAnsi"/>
        </w:rPr>
        <w:t>space</w:t>
      </w:r>
      <w:r w:rsidRPr="001D03D4">
        <w:rPr>
          <w:rFonts w:asciiTheme="minorHAnsi" w:hAnsiTheme="minorHAnsi" w:cstheme="minorHAnsi"/>
          <w:sz w:val="16"/>
        </w:rPr>
        <w:t xml:space="preserve">, science, and technology issues </w:t>
      </w:r>
      <w:r w:rsidRPr="001D03D4">
        <w:rPr>
          <w:rStyle w:val="StyleUnderline"/>
          <w:rFonts w:asciiTheme="minorHAnsi" w:hAnsiTheme="minorHAnsi" w:cstheme="minorHAnsi"/>
        </w:rPr>
        <w:t xml:space="preserve">incur the </w:t>
      </w:r>
      <w:r w:rsidRPr="001D03D4">
        <w:rPr>
          <w:rStyle w:val="Emphasis"/>
          <w:rFonts w:asciiTheme="minorHAnsi" w:hAnsiTheme="minorHAnsi" w:cstheme="minorHAnsi"/>
        </w:rPr>
        <w:t>greatest increase in partisanship</w:t>
      </w:r>
      <w:r w:rsidRPr="001D03D4">
        <w:rPr>
          <w:rFonts w:asciiTheme="minorHAnsi" w:hAnsiTheme="minorHAnsi" w:cstheme="minorHAnsi"/>
          <w:sz w:val="16"/>
        </w:rPr>
        <w:t xml:space="preserve"> </w:t>
      </w:r>
      <w:r w:rsidRPr="001D03D4">
        <w:rPr>
          <w:rStyle w:val="StyleUnderline"/>
          <w:rFonts w:asciiTheme="minorHAnsi" w:hAnsiTheme="minorHAnsi" w:cstheme="minorHAnsi"/>
        </w:rPr>
        <w:t>based on their inclusion in the Presidential agenda</w:t>
      </w:r>
      <w:r w:rsidRPr="001D03D4">
        <w:rPr>
          <w:rFonts w:asciiTheme="minorHAnsi" w:hAnsiTheme="minorHAnsi" w:cstheme="minorHAnsi"/>
          <w:sz w:val="16"/>
        </w:rPr>
        <w:t xml:space="preserve">. </w:t>
      </w:r>
      <w:r w:rsidRPr="001D03D4">
        <w:rPr>
          <w:rStyle w:val="StyleUnderline"/>
          <w:rFonts w:asciiTheme="minorHAnsi" w:hAnsiTheme="minorHAnsi" w:cstheme="minorHAnsi"/>
        </w:rPr>
        <w:t xml:space="preserve">One need only look to at the responses by political operatives of the opposing party to the strong human spaceflight proposals by </w:t>
      </w:r>
      <w:hyperlink r:id="rId7" w:history="1">
        <w:r w:rsidRPr="001D03D4">
          <w:rPr>
            <w:rStyle w:val="StyleUnderline"/>
            <w:rFonts w:asciiTheme="minorHAnsi" w:hAnsiTheme="minorHAnsi" w:cstheme="minorHAnsi"/>
          </w:rPr>
          <w:t>Barack Obama in 2010</w:t>
        </w:r>
      </w:hyperlink>
      <w:r w:rsidRPr="001D03D4">
        <w:rPr>
          <w:rStyle w:val="StyleUnderline"/>
          <w:rFonts w:asciiTheme="minorHAnsi" w:hAnsiTheme="minorHAnsi" w:cstheme="minorHAnsi"/>
        </w:rPr>
        <w:t xml:space="preserve">, </w:t>
      </w:r>
      <w:hyperlink r:id="rId8" w:anchor=".Vw3UMRMrKHo" w:history="1">
        <w:r w:rsidRPr="001D03D4">
          <w:rPr>
            <w:rStyle w:val="StyleUnderline"/>
            <w:rFonts w:asciiTheme="minorHAnsi" w:hAnsiTheme="minorHAnsi" w:cstheme="minorHAnsi"/>
          </w:rPr>
          <w:t>George W. Bush in 2004</w:t>
        </w:r>
      </w:hyperlink>
      <w:r w:rsidRPr="001D03D4">
        <w:rPr>
          <w:rStyle w:val="StyleUnderline"/>
          <w:rFonts w:asciiTheme="minorHAnsi" w:hAnsiTheme="minorHAnsi" w:cstheme="minorHAnsi"/>
        </w:rPr>
        <w:t xml:space="preserve">, and </w:t>
      </w:r>
      <w:hyperlink r:id="rId9" w:history="1">
        <w:r w:rsidRPr="001D03D4">
          <w:rPr>
            <w:rStyle w:val="StyleUnderline"/>
            <w:rFonts w:asciiTheme="minorHAnsi" w:hAnsiTheme="minorHAnsi" w:cstheme="minorHAnsi"/>
          </w:rPr>
          <w:t>George H.W. Bush in 1989</w:t>
        </w:r>
      </w:hyperlink>
      <w:r w:rsidRPr="001D03D4">
        <w:rPr>
          <w:rStyle w:val="StyleUnderline"/>
          <w:rFonts w:asciiTheme="minorHAnsi" w:hAnsiTheme="minorHAnsi" w:cstheme="minorHAnsi"/>
        </w:rPr>
        <w:t xml:space="preserve"> to see this reflected in recent history</w:t>
      </w:r>
      <w:r w:rsidRPr="001D03D4">
        <w:rPr>
          <w:rFonts w:asciiTheme="minorHAnsi" w:hAnsiTheme="minorHAnsi" w:cstheme="minorHAnsi"/>
          <w:sz w:val="16"/>
        </w:rPr>
        <w:t xml:space="preserve">. </w:t>
      </w:r>
      <w:r w:rsidRPr="001D03D4">
        <w:rPr>
          <w:rStyle w:val="StyleUnderline"/>
          <w:rFonts w:asciiTheme="minorHAnsi" w:hAnsiTheme="minorHAnsi" w:cstheme="minorHAnsi"/>
        </w:rPr>
        <w:t xml:space="preserve">This </w:t>
      </w:r>
      <w:r w:rsidRPr="001D03D4">
        <w:rPr>
          <w:rStyle w:val="Emphasis"/>
          <w:rFonts w:asciiTheme="minorHAnsi" w:hAnsiTheme="minorHAnsi" w:cstheme="minorHAnsi"/>
        </w:rPr>
        <w:t xml:space="preserve">isn’t to say </w:t>
      </w:r>
      <w:r w:rsidRPr="001D03D4">
        <w:rPr>
          <w:rStyle w:val="StyleUnderline"/>
          <w:rFonts w:asciiTheme="minorHAnsi" w:hAnsiTheme="minorHAnsi" w:cstheme="minorHAnsi"/>
        </w:rPr>
        <w:t>that Presidents can’t</w:t>
      </w:r>
      <w:r w:rsidRPr="001D03D4">
        <w:rPr>
          <w:rFonts w:asciiTheme="minorHAnsi" w:hAnsiTheme="minorHAnsi" w:cstheme="minorHAnsi"/>
          <w:sz w:val="16"/>
        </w:rPr>
        <w:t xml:space="preserve"> have a significant </w:t>
      </w:r>
      <w:r w:rsidRPr="001D03D4">
        <w:rPr>
          <w:rStyle w:val="StyleUnderline"/>
          <w:rFonts w:asciiTheme="minorHAnsi" w:hAnsiTheme="minorHAnsi" w:cstheme="minorHAnsi"/>
        </w:rPr>
        <w:t>impact</w:t>
      </w:r>
      <w:r w:rsidRPr="001D03D4">
        <w:rPr>
          <w:rFonts w:asciiTheme="minorHAnsi" w:hAnsiTheme="minorHAnsi" w:cstheme="minorHAnsi"/>
          <w:sz w:val="16"/>
        </w:rPr>
        <w:t xml:space="preserve"> on </w:t>
      </w:r>
      <w:r w:rsidRPr="001D03D4">
        <w:rPr>
          <w:rStyle w:val="StyleUnderline"/>
          <w:rFonts w:asciiTheme="minorHAnsi" w:hAnsiTheme="minorHAnsi" w:cstheme="minorHAnsi"/>
        </w:rPr>
        <w:t>the space program</w:t>
      </w:r>
      <w:r w:rsidRPr="001D03D4">
        <w:rPr>
          <w:rFonts w:asciiTheme="minorHAnsi" w:hAnsiTheme="minorHAnsi" w:cstheme="minorHAnsi"/>
          <w:sz w:val="16"/>
        </w:rPr>
        <w:t xml:space="preserve">. </w:t>
      </w:r>
      <w:proofErr w:type="gramStart"/>
      <w:r w:rsidRPr="001D03D4">
        <w:rPr>
          <w:rStyle w:val="Emphasis"/>
          <w:rFonts w:asciiTheme="minorHAnsi" w:hAnsiTheme="minorHAnsi" w:cstheme="minorHAnsi"/>
        </w:rPr>
        <w:t>Clearly</w:t>
      </w:r>
      <w:proofErr w:type="gramEnd"/>
      <w:r w:rsidRPr="001D03D4">
        <w:rPr>
          <w:rStyle w:val="Emphasis"/>
          <w:rFonts w:asciiTheme="minorHAnsi" w:hAnsiTheme="minorHAnsi" w:cstheme="minorHAnsi"/>
        </w:rPr>
        <w:t xml:space="preserve"> they can</w:t>
      </w:r>
      <w:r w:rsidRPr="001D03D4">
        <w:rPr>
          <w:rFonts w:asciiTheme="minorHAnsi" w:hAnsiTheme="minorHAnsi" w:cstheme="minorHAnsi"/>
          <w:sz w:val="16"/>
        </w:rPr>
        <w:t xml:space="preserve">. </w:t>
      </w:r>
      <w:r w:rsidRPr="001D03D4">
        <w:rPr>
          <w:rStyle w:val="StyleUnderline"/>
          <w:rFonts w:asciiTheme="minorHAnsi" w:hAnsiTheme="minorHAnsi" w:cstheme="minorHAnsi"/>
        </w:rPr>
        <w:t xml:space="preserve">But the broad consensus needed for stability after their departure from office may be undermined by the very </w:t>
      </w:r>
      <w:proofErr w:type="gramStart"/>
      <w:r w:rsidRPr="001D03D4">
        <w:rPr>
          <w:rStyle w:val="StyleUnderline"/>
          <w:rFonts w:asciiTheme="minorHAnsi" w:hAnsiTheme="minorHAnsi" w:cstheme="minorHAnsi"/>
        </w:rPr>
        <w:t>priority</w:t>
      </w:r>
      <w:proofErr w:type="gramEnd"/>
      <w:r w:rsidRPr="001D03D4">
        <w:rPr>
          <w:rStyle w:val="StyleUnderline"/>
          <w:rFonts w:asciiTheme="minorHAnsi" w:hAnsiTheme="minorHAnsi" w:cstheme="minorHAnsi"/>
        </w:rPr>
        <w:t xml:space="preserve"> they gave it during their tenure</w:t>
      </w:r>
      <w:r w:rsidRPr="001D03D4">
        <w:rPr>
          <w:rFonts w:asciiTheme="minorHAnsi" w:hAnsiTheme="minorHAnsi" w:cstheme="minorHAnsi"/>
          <w:sz w:val="16"/>
        </w:rPr>
        <w:t xml:space="preserve">. It what amounts to a mixed blessing for NASA, </w:t>
      </w:r>
      <w:r w:rsidRPr="001D03D4">
        <w:rPr>
          <w:rStyle w:val="StyleUnderline"/>
          <w:rFonts w:asciiTheme="minorHAnsi" w:hAnsiTheme="minorHAnsi" w:cstheme="minorHAnsi"/>
          <w:highlight w:val="cyan"/>
        </w:rPr>
        <w:t xml:space="preserve">the U.S. space program </w:t>
      </w:r>
      <w:r w:rsidRPr="001D03D4">
        <w:rPr>
          <w:rStyle w:val="Emphasis"/>
          <w:rFonts w:asciiTheme="minorHAnsi" w:hAnsiTheme="minorHAnsi" w:cstheme="minorHAnsi"/>
          <w:highlight w:val="cyan"/>
        </w:rPr>
        <w:t>does have</w:t>
      </w:r>
      <w:r w:rsidRPr="001D03D4">
        <w:rPr>
          <w:rFonts w:asciiTheme="minorHAnsi" w:hAnsiTheme="minorHAnsi" w:cstheme="minorHAnsi"/>
          <w:sz w:val="16"/>
        </w:rPr>
        <w:t xml:space="preserve"> </w:t>
      </w:r>
      <w:r w:rsidRPr="001D03D4">
        <w:rPr>
          <w:rStyle w:val="StyleUnderline"/>
          <w:rFonts w:asciiTheme="minorHAnsi" w:hAnsiTheme="minorHAnsi" w:cstheme="minorHAnsi"/>
          <w:highlight w:val="cyan"/>
        </w:rPr>
        <w:t>a</w:t>
      </w:r>
      <w:r w:rsidRPr="001D03D4">
        <w:rPr>
          <w:rFonts w:asciiTheme="minorHAnsi" w:hAnsiTheme="minorHAnsi" w:cstheme="minorHAnsi"/>
          <w:sz w:val="16"/>
        </w:rPr>
        <w:t xml:space="preserve">n unusually </w:t>
      </w:r>
      <w:r w:rsidRPr="001D03D4">
        <w:rPr>
          <w:rStyle w:val="StyleUnderline"/>
          <w:rFonts w:asciiTheme="minorHAnsi" w:hAnsiTheme="minorHAnsi" w:cstheme="minorHAnsi"/>
        </w:rPr>
        <w:t>strong</w:t>
      </w:r>
      <w:r w:rsidRPr="001D03D4">
        <w:rPr>
          <w:rFonts w:asciiTheme="minorHAnsi" w:hAnsiTheme="minorHAnsi" w:cstheme="minorHAnsi"/>
          <w:sz w:val="16"/>
        </w:rPr>
        <w:t xml:space="preserve"> </w:t>
      </w:r>
      <w:r w:rsidRPr="001D03D4">
        <w:rPr>
          <w:rStyle w:val="Emphasis"/>
          <w:rFonts w:asciiTheme="minorHAnsi" w:hAnsiTheme="minorHAnsi" w:cstheme="minorHAnsi"/>
        </w:rPr>
        <w:t xml:space="preserve">bipartisan </w:t>
      </w:r>
      <w:r w:rsidRPr="001D03D4">
        <w:rPr>
          <w:rStyle w:val="Emphasis"/>
          <w:rFonts w:asciiTheme="minorHAnsi" w:hAnsiTheme="minorHAnsi" w:cstheme="minorHAnsi"/>
          <w:highlight w:val="cyan"/>
        </w:rPr>
        <w:t>group</w:t>
      </w:r>
      <w:r w:rsidRPr="001D03D4">
        <w:rPr>
          <w:rFonts w:asciiTheme="minorHAnsi" w:hAnsiTheme="minorHAnsi" w:cstheme="minorHAnsi"/>
          <w:sz w:val="16"/>
        </w:rPr>
        <w:t xml:space="preserve"> </w:t>
      </w:r>
      <w:r w:rsidRPr="001D03D4">
        <w:rPr>
          <w:rStyle w:val="StyleUnderline"/>
          <w:rFonts w:asciiTheme="minorHAnsi" w:hAnsiTheme="minorHAnsi" w:cstheme="minorHAnsi"/>
          <w:highlight w:val="cyan"/>
        </w:rPr>
        <w:t xml:space="preserve">of politicians who </w:t>
      </w:r>
      <w:r w:rsidRPr="001D03D4">
        <w:rPr>
          <w:rFonts w:asciiTheme="minorHAnsi" w:hAnsiTheme="minorHAnsi" w:cstheme="minorHAnsi"/>
          <w:sz w:val="16"/>
          <w:szCs w:val="16"/>
        </w:rPr>
        <w:t xml:space="preserve">support </w:t>
      </w:r>
      <w:r w:rsidRPr="001D03D4">
        <w:rPr>
          <w:rFonts w:asciiTheme="minorHAnsi" w:hAnsiTheme="minorHAnsi" w:cstheme="minorHAnsi"/>
          <w:sz w:val="16"/>
        </w:rPr>
        <w:t xml:space="preserve">the program due to NASA centers in a variety of states throughout the union. Berger notes this throughout his article, and it does, in a way, act as force that is resistant to change for good and bad. This </w:t>
      </w:r>
      <w:r w:rsidRPr="001D03D4">
        <w:rPr>
          <w:rStyle w:val="Emphasis"/>
          <w:rFonts w:asciiTheme="minorHAnsi" w:hAnsiTheme="minorHAnsi" w:cstheme="minorHAnsi"/>
          <w:highlight w:val="cyan"/>
        </w:rPr>
        <w:t>mitigate</w:t>
      </w:r>
      <w:r w:rsidRPr="001D03D4">
        <w:rPr>
          <w:rStyle w:val="Emphasis"/>
          <w:rFonts w:asciiTheme="minorHAnsi" w:hAnsiTheme="minorHAnsi" w:cstheme="minorHAnsi"/>
        </w:rPr>
        <w:t>s</w:t>
      </w:r>
      <w:r w:rsidRPr="001D03D4">
        <w:rPr>
          <w:rStyle w:val="Emphasis"/>
          <w:rFonts w:asciiTheme="minorHAnsi" w:hAnsiTheme="minorHAnsi" w:cstheme="minorHAnsi"/>
          <w:highlight w:val="cyan"/>
        </w:rPr>
        <w:t xml:space="preserve"> some</w:t>
      </w:r>
      <w:r w:rsidRPr="001D03D4">
        <w:rPr>
          <w:rStyle w:val="Emphasis"/>
          <w:rFonts w:asciiTheme="minorHAnsi" w:hAnsiTheme="minorHAnsi" w:cstheme="minorHAnsi"/>
        </w:rPr>
        <w:t>what</w:t>
      </w:r>
      <w:r w:rsidRPr="001D03D4">
        <w:rPr>
          <w:rFonts w:asciiTheme="minorHAnsi" w:hAnsiTheme="minorHAnsi" w:cstheme="minorHAnsi"/>
          <w:sz w:val="16"/>
        </w:rPr>
        <w:t xml:space="preserve"> the </w:t>
      </w:r>
      <w:r w:rsidRPr="001D03D4">
        <w:rPr>
          <w:rStyle w:val="StyleUnderline"/>
          <w:rFonts w:asciiTheme="minorHAnsi" w:hAnsiTheme="minorHAnsi" w:cstheme="minorHAnsi"/>
        </w:rPr>
        <w:t xml:space="preserve">pure </w:t>
      </w:r>
      <w:r w:rsidRPr="001D03D4">
        <w:rPr>
          <w:rStyle w:val="StyleUnderline"/>
          <w:rFonts w:asciiTheme="minorHAnsi" w:hAnsiTheme="minorHAnsi" w:cstheme="minorHAnsi"/>
          <w:highlight w:val="cyan"/>
        </w:rPr>
        <w:t>polarization</w:t>
      </w:r>
      <w:r w:rsidRPr="001D03D4">
        <w:rPr>
          <w:rFonts w:asciiTheme="minorHAnsi" w:hAnsiTheme="minorHAnsi" w:cstheme="minorHAnsi"/>
          <w:sz w:val="16"/>
        </w:rPr>
        <w:t xml:space="preserve"> seen </w:t>
      </w:r>
      <w:r w:rsidRPr="001D03D4">
        <w:rPr>
          <w:rStyle w:val="StyleUnderline"/>
          <w:rFonts w:asciiTheme="minorHAnsi" w:hAnsiTheme="minorHAnsi" w:cstheme="minorHAnsi"/>
          <w:highlight w:val="cyan"/>
        </w:rPr>
        <w:t>on</w:t>
      </w:r>
      <w:r w:rsidRPr="001D03D4">
        <w:rPr>
          <w:rFonts w:asciiTheme="minorHAnsi" w:hAnsiTheme="minorHAnsi" w:cstheme="minorHAnsi"/>
          <w:sz w:val="16"/>
        </w:rPr>
        <w:t xml:space="preserve"> other </w:t>
      </w:r>
      <w:r w:rsidRPr="001D03D4">
        <w:rPr>
          <w:rStyle w:val="StyleUnderline"/>
          <w:rFonts w:asciiTheme="minorHAnsi" w:hAnsiTheme="minorHAnsi" w:cstheme="minorHAnsi"/>
          <w:highlight w:val="cyan"/>
        </w:rPr>
        <w:t>science</w:t>
      </w:r>
      <w:r w:rsidRPr="001D03D4">
        <w:rPr>
          <w:rFonts w:asciiTheme="minorHAnsi" w:hAnsiTheme="minorHAnsi" w:cstheme="minorHAnsi"/>
          <w:sz w:val="16"/>
        </w:rPr>
        <w:t xml:space="preserve"> and technology </w:t>
      </w:r>
      <w:r w:rsidRPr="001D03D4">
        <w:rPr>
          <w:rStyle w:val="StyleUnderline"/>
          <w:rFonts w:asciiTheme="minorHAnsi" w:hAnsiTheme="minorHAnsi" w:cstheme="minorHAnsi"/>
          <w:highlight w:val="cyan"/>
        </w:rPr>
        <w:t>issues</w:t>
      </w:r>
      <w:r w:rsidRPr="001D03D4">
        <w:rPr>
          <w:rFonts w:asciiTheme="minorHAnsi" w:hAnsiTheme="minorHAnsi" w:cstheme="minorHAnsi"/>
          <w:sz w:val="16"/>
        </w:rPr>
        <w:t xml:space="preserve">. </w:t>
      </w:r>
      <w:r w:rsidRPr="001D03D4">
        <w:rPr>
          <w:rStyle w:val="StyleUnderline"/>
          <w:rFonts w:asciiTheme="minorHAnsi" w:hAnsiTheme="minorHAnsi" w:cstheme="minorHAnsi"/>
          <w:highlight w:val="cyan"/>
        </w:rPr>
        <w:t>But</w:t>
      </w:r>
      <w:r w:rsidRPr="001D03D4">
        <w:rPr>
          <w:rFonts w:asciiTheme="minorHAnsi" w:hAnsiTheme="minorHAnsi" w:cstheme="minorHAnsi"/>
          <w:sz w:val="16"/>
        </w:rPr>
        <w:t xml:space="preserve"> for a Journey to Mars—</w:t>
      </w:r>
      <w:r w:rsidRPr="001D03D4">
        <w:rPr>
          <w:rStyle w:val="StyleUnderline"/>
          <w:rFonts w:asciiTheme="minorHAnsi" w:hAnsiTheme="minorHAnsi" w:cstheme="minorHAnsi"/>
          <w:highlight w:val="cyan"/>
        </w:rPr>
        <w:t xml:space="preserve">a </w:t>
      </w:r>
      <w:r w:rsidRPr="001D03D4">
        <w:rPr>
          <w:rStyle w:val="Emphasis"/>
          <w:rFonts w:asciiTheme="minorHAnsi" w:hAnsiTheme="minorHAnsi" w:cstheme="minorHAnsi"/>
          <w:highlight w:val="cyan"/>
        </w:rPr>
        <w:t>major effort</w:t>
      </w:r>
      <w:r w:rsidRPr="001D03D4">
        <w:rPr>
          <w:rFonts w:asciiTheme="minorHAnsi" w:hAnsiTheme="minorHAnsi" w:cstheme="minorHAnsi"/>
          <w:sz w:val="16"/>
        </w:rPr>
        <w:t xml:space="preserve"> </w:t>
      </w:r>
      <w:r w:rsidRPr="001D03D4">
        <w:rPr>
          <w:rStyle w:val="StyleUnderline"/>
          <w:rFonts w:asciiTheme="minorHAnsi" w:hAnsiTheme="minorHAnsi" w:cstheme="minorHAnsi"/>
          <w:highlight w:val="cyan"/>
        </w:rPr>
        <w:t>that would</w:t>
      </w:r>
      <w:r w:rsidRPr="001D03D4">
        <w:rPr>
          <w:rFonts w:asciiTheme="minorHAnsi" w:hAnsiTheme="minorHAnsi" w:cstheme="minorHAnsi"/>
          <w:sz w:val="16"/>
        </w:rPr>
        <w:t xml:space="preserve">, at best, </w:t>
      </w:r>
      <w:r w:rsidRPr="001D03D4">
        <w:rPr>
          <w:rStyle w:val="StyleUnderline"/>
          <w:rFonts w:asciiTheme="minorHAnsi" w:hAnsiTheme="minorHAnsi" w:cstheme="minorHAnsi"/>
          <w:highlight w:val="cyan"/>
        </w:rPr>
        <w:t>require</w:t>
      </w:r>
      <w:r w:rsidRPr="001D03D4">
        <w:rPr>
          <w:rFonts w:asciiTheme="minorHAnsi" w:hAnsiTheme="minorHAnsi" w:cstheme="minorHAnsi"/>
          <w:sz w:val="16"/>
        </w:rPr>
        <w:t xml:space="preserve"> </w:t>
      </w:r>
      <w:r w:rsidRPr="001D03D4">
        <w:rPr>
          <w:rStyle w:val="Emphasis"/>
          <w:rFonts w:asciiTheme="minorHAnsi" w:hAnsiTheme="minorHAnsi" w:cstheme="minorHAnsi"/>
          <w:highlight w:val="cyan"/>
        </w:rPr>
        <w:t xml:space="preserve">stability </w:t>
      </w:r>
      <w:r w:rsidRPr="001D03D4">
        <w:rPr>
          <w:rStyle w:val="Emphasis"/>
          <w:rFonts w:asciiTheme="minorHAnsi" w:hAnsiTheme="minorHAnsi" w:cstheme="minorHAnsi"/>
        </w:rPr>
        <w:t>and significant funding</w:t>
      </w:r>
      <w:r w:rsidRPr="001D03D4">
        <w:rPr>
          <w:rFonts w:asciiTheme="minorHAnsi" w:hAnsiTheme="minorHAnsi" w:cstheme="minorHAnsi"/>
          <w:sz w:val="16"/>
        </w:rPr>
        <w:t xml:space="preserve"> </w:t>
      </w:r>
      <w:r w:rsidRPr="001D03D4">
        <w:rPr>
          <w:rStyle w:val="StyleUnderline"/>
          <w:rFonts w:asciiTheme="minorHAnsi" w:hAnsiTheme="minorHAnsi" w:cstheme="minorHAnsi"/>
          <w:highlight w:val="cyan"/>
        </w:rPr>
        <w:t xml:space="preserve">over </w:t>
      </w:r>
      <w:r w:rsidRPr="001D03D4">
        <w:rPr>
          <w:rStyle w:val="Emphasis"/>
          <w:rFonts w:asciiTheme="minorHAnsi" w:hAnsiTheme="minorHAnsi" w:cstheme="minorHAnsi"/>
          <w:highlight w:val="cyan"/>
        </w:rPr>
        <w:t>many Presidential administrations</w:t>
      </w:r>
      <w:r w:rsidRPr="001D03D4">
        <w:rPr>
          <w:rFonts w:asciiTheme="minorHAnsi" w:hAnsiTheme="minorHAnsi" w:cstheme="minorHAnsi"/>
          <w:sz w:val="16"/>
        </w:rPr>
        <w:t>—</w:t>
      </w:r>
      <w:r w:rsidRPr="001D03D4">
        <w:rPr>
          <w:rStyle w:val="StyleUnderline"/>
          <w:rFonts w:asciiTheme="minorHAnsi" w:hAnsiTheme="minorHAnsi" w:cstheme="minorHAnsi"/>
        </w:rPr>
        <w:t xml:space="preserve">that </w:t>
      </w:r>
      <w:r w:rsidRPr="001D03D4">
        <w:rPr>
          <w:rStyle w:val="Emphasis"/>
          <w:rFonts w:asciiTheme="minorHAnsi" w:hAnsiTheme="minorHAnsi" w:cstheme="minorHAnsi"/>
          <w:highlight w:val="cyan"/>
        </w:rPr>
        <w:t>may not be enough</w:t>
      </w:r>
      <w:r w:rsidRPr="001D03D4">
        <w:rPr>
          <w:rFonts w:asciiTheme="minorHAnsi" w:hAnsiTheme="minorHAnsi" w:cstheme="minorHAnsi"/>
          <w:sz w:val="16"/>
        </w:rPr>
        <w:t xml:space="preserve">. Perhaps </w:t>
      </w:r>
      <w:r w:rsidRPr="001D03D4">
        <w:rPr>
          <w:rStyle w:val="StyleUnderline"/>
          <w:rFonts w:asciiTheme="minorHAnsi" w:hAnsiTheme="minorHAnsi" w:cstheme="minorHAnsi"/>
          <w:highlight w:val="cyan"/>
        </w:rPr>
        <w:t>the solution is for the</w:t>
      </w:r>
      <w:r w:rsidRPr="001D03D4">
        <w:rPr>
          <w:rFonts w:asciiTheme="minorHAnsi" w:hAnsiTheme="minorHAnsi" w:cstheme="minorHAnsi"/>
          <w:sz w:val="16"/>
        </w:rPr>
        <w:t xml:space="preserve"> next </w:t>
      </w:r>
      <w:r w:rsidRPr="001D03D4">
        <w:rPr>
          <w:rStyle w:val="StyleUnderline"/>
          <w:rFonts w:asciiTheme="minorHAnsi" w:hAnsiTheme="minorHAnsi" w:cstheme="minorHAnsi"/>
          <w:highlight w:val="cyan"/>
        </w:rPr>
        <w:t xml:space="preserve">President to maintain a </w:t>
      </w:r>
      <w:r w:rsidRPr="001D03D4">
        <w:rPr>
          <w:rStyle w:val="Emphasis"/>
          <w:rFonts w:asciiTheme="minorHAnsi" w:hAnsiTheme="minorHAnsi" w:cstheme="minorHAnsi"/>
          <w:highlight w:val="cyan"/>
        </w:rPr>
        <w:t>light touch on space</w:t>
      </w:r>
      <w:r w:rsidRPr="001D03D4">
        <w:rPr>
          <w:rFonts w:asciiTheme="minorHAnsi" w:hAnsiTheme="minorHAnsi" w:cstheme="minorHAnsi"/>
          <w:sz w:val="16"/>
        </w:rPr>
        <w:t xml:space="preserve">. Maybe </w:t>
      </w:r>
      <w:r w:rsidRPr="001D03D4">
        <w:rPr>
          <w:rStyle w:val="StyleUnderline"/>
          <w:rFonts w:asciiTheme="minorHAnsi" w:hAnsiTheme="minorHAnsi" w:cstheme="minorHAnsi"/>
          <w:highlight w:val="cyan"/>
        </w:rPr>
        <w:t xml:space="preserve">they should </w:t>
      </w:r>
      <w:r w:rsidRPr="001D03D4">
        <w:rPr>
          <w:rStyle w:val="Emphasis"/>
          <w:rFonts w:asciiTheme="minorHAnsi" w:hAnsiTheme="minorHAnsi" w:cstheme="minorHAnsi"/>
          <w:highlight w:val="cyan"/>
        </w:rPr>
        <w:t>speak softly</w:t>
      </w:r>
      <w:r w:rsidRPr="001D03D4">
        <w:rPr>
          <w:rFonts w:asciiTheme="minorHAnsi" w:hAnsiTheme="minorHAnsi" w:cstheme="minorHAnsi"/>
          <w:sz w:val="16"/>
        </w:rPr>
        <w:t xml:space="preserve"> </w:t>
      </w:r>
      <w:r w:rsidRPr="001D03D4">
        <w:rPr>
          <w:rStyle w:val="StyleUnderline"/>
          <w:rFonts w:asciiTheme="minorHAnsi" w:hAnsiTheme="minorHAnsi" w:cstheme="minorHAnsi"/>
        </w:rPr>
        <w:t xml:space="preserve">through the budget </w:t>
      </w:r>
      <w:proofErr w:type="gramStart"/>
      <w:r w:rsidRPr="001D03D4">
        <w:rPr>
          <w:rStyle w:val="StyleUnderline"/>
          <w:rFonts w:asciiTheme="minorHAnsi" w:hAnsiTheme="minorHAnsi" w:cstheme="minorHAnsi"/>
        </w:rPr>
        <w:t>process</w:t>
      </w:r>
      <w:r w:rsidRPr="001D03D4">
        <w:rPr>
          <w:rFonts w:asciiTheme="minorHAnsi" w:hAnsiTheme="minorHAnsi" w:cstheme="minorHAnsi"/>
          <w:sz w:val="16"/>
        </w:rPr>
        <w:t xml:space="preserve">, </w:t>
      </w:r>
      <w:r w:rsidRPr="001D03D4">
        <w:rPr>
          <w:rStyle w:val="StyleUnderline"/>
          <w:rFonts w:asciiTheme="minorHAnsi" w:hAnsiTheme="minorHAnsi" w:cstheme="minorHAnsi"/>
          <w:highlight w:val="cyan"/>
        </w:rPr>
        <w:t>and</w:t>
      </w:r>
      <w:proofErr w:type="gramEnd"/>
      <w:r w:rsidRPr="001D03D4">
        <w:rPr>
          <w:rStyle w:val="StyleUnderline"/>
          <w:rFonts w:asciiTheme="minorHAnsi" w:hAnsiTheme="minorHAnsi" w:cstheme="minorHAnsi"/>
          <w:highlight w:val="cyan"/>
        </w:rPr>
        <w:t xml:space="preserve"> </w:t>
      </w:r>
      <w:r w:rsidRPr="001D03D4">
        <w:rPr>
          <w:rStyle w:val="Emphasis"/>
          <w:rFonts w:asciiTheme="minorHAnsi" w:hAnsiTheme="minorHAnsi" w:cstheme="minorHAnsi"/>
          <w:highlight w:val="cyan"/>
        </w:rPr>
        <w:t xml:space="preserve">avoid the </w:t>
      </w:r>
      <w:proofErr w:type="spellStart"/>
      <w:r w:rsidRPr="001D03D4">
        <w:rPr>
          <w:rStyle w:val="Emphasis"/>
          <w:rFonts w:asciiTheme="minorHAnsi" w:hAnsiTheme="minorHAnsi" w:cstheme="minorHAnsi"/>
          <w:highlight w:val="cyan"/>
        </w:rPr>
        <w:t>Kennedyesque</w:t>
      </w:r>
      <w:proofErr w:type="spellEnd"/>
      <w:r w:rsidRPr="001D03D4">
        <w:rPr>
          <w:rStyle w:val="Emphasis"/>
          <w:rFonts w:asciiTheme="minorHAnsi" w:hAnsiTheme="minorHAnsi" w:cstheme="minorHAnsi"/>
          <w:highlight w:val="cyan"/>
        </w:rPr>
        <w:t xml:space="preserve"> speeches</w:t>
      </w:r>
      <w:r w:rsidRPr="001D03D4">
        <w:rPr>
          <w:rFonts w:asciiTheme="minorHAnsi" w:hAnsiTheme="minorHAnsi" w:cstheme="minorHAnsi"/>
          <w:sz w:val="16"/>
        </w:rPr>
        <w:t xml:space="preserve"> and declarations </w:t>
      </w:r>
      <w:r w:rsidRPr="001D03D4">
        <w:rPr>
          <w:rStyle w:val="StyleUnderline"/>
          <w:rFonts w:asciiTheme="minorHAnsi" w:hAnsiTheme="minorHAnsi" w:cstheme="minorHAnsi"/>
        </w:rPr>
        <w:t xml:space="preserve">to Congress </w:t>
      </w:r>
      <w:r w:rsidRPr="001D03D4">
        <w:rPr>
          <w:rStyle w:val="StyleUnderline"/>
          <w:rFonts w:asciiTheme="minorHAnsi" w:hAnsiTheme="minorHAnsi" w:cstheme="minorHAnsi"/>
          <w:highlight w:val="cyan"/>
        </w:rPr>
        <w:t xml:space="preserve">that induce the types of partisanship we </w:t>
      </w:r>
      <w:r w:rsidRPr="001D03D4">
        <w:rPr>
          <w:rStyle w:val="Emphasis"/>
          <w:rFonts w:asciiTheme="minorHAnsi" w:hAnsiTheme="minorHAnsi" w:cstheme="minorHAnsi"/>
          <w:highlight w:val="cyan"/>
        </w:rPr>
        <w:t>so dearly need to avoid</w:t>
      </w:r>
      <w:r w:rsidRPr="001D03D4">
        <w:rPr>
          <w:rStyle w:val="StyleUnderline"/>
          <w:rFonts w:asciiTheme="minorHAnsi" w:hAnsiTheme="minorHAnsi" w:cstheme="minorHAnsi"/>
          <w:highlight w:val="cyan"/>
        </w:rPr>
        <w:t>.</w:t>
      </w:r>
    </w:p>
    <w:p w14:paraId="7D6F9986" w14:textId="77777777" w:rsidR="003C5F05" w:rsidRPr="001D03D4" w:rsidRDefault="003C5F05" w:rsidP="003C5F05">
      <w:pPr>
        <w:pStyle w:val="Heading4"/>
        <w:rPr>
          <w:rFonts w:asciiTheme="minorHAnsi" w:hAnsiTheme="minorHAnsi" w:cstheme="minorHAnsi"/>
        </w:rPr>
      </w:pPr>
      <w:r w:rsidRPr="001D03D4">
        <w:rPr>
          <w:rFonts w:asciiTheme="minorHAnsi" w:hAnsiTheme="minorHAnsi" w:cstheme="minorHAnsi"/>
        </w:rPr>
        <w:t xml:space="preserve">Appropriations bill sends the </w:t>
      </w:r>
      <w:r w:rsidRPr="001D03D4">
        <w:rPr>
          <w:rFonts w:asciiTheme="minorHAnsi" w:hAnsiTheme="minorHAnsi" w:cstheme="minorHAnsi"/>
          <w:u w:val="single"/>
        </w:rPr>
        <w:t xml:space="preserve">strongest deterrent signal </w:t>
      </w:r>
      <w:r w:rsidRPr="001D03D4">
        <w:rPr>
          <w:rFonts w:asciiTheme="minorHAnsi" w:hAnsiTheme="minorHAnsi" w:cstheme="minorHAnsi"/>
        </w:rPr>
        <w:t xml:space="preserve">to </w:t>
      </w:r>
      <w:r w:rsidRPr="001D03D4">
        <w:rPr>
          <w:rFonts w:asciiTheme="minorHAnsi" w:hAnsiTheme="minorHAnsi" w:cstheme="minorHAnsi"/>
          <w:u w:val="single"/>
        </w:rPr>
        <w:t>Putin</w:t>
      </w:r>
      <w:r w:rsidRPr="001D03D4">
        <w:rPr>
          <w:rFonts w:asciiTheme="minorHAnsi" w:hAnsiTheme="minorHAnsi" w:cstheme="minorHAnsi"/>
        </w:rPr>
        <w:t xml:space="preserve">—prevents </w:t>
      </w:r>
      <w:r w:rsidRPr="001D03D4">
        <w:rPr>
          <w:rFonts w:asciiTheme="minorHAnsi" w:hAnsiTheme="minorHAnsi" w:cstheme="minorHAnsi"/>
          <w:u w:val="single"/>
        </w:rPr>
        <w:t>Ukraine invasion</w:t>
      </w:r>
    </w:p>
    <w:p w14:paraId="3D61A3E3" w14:textId="77777777" w:rsidR="003C5F05" w:rsidRPr="001D03D4" w:rsidRDefault="003C5F05" w:rsidP="003C5F05">
      <w:pPr>
        <w:rPr>
          <w:rFonts w:asciiTheme="minorHAnsi" w:hAnsiTheme="minorHAnsi" w:cstheme="minorHAnsi"/>
        </w:rPr>
      </w:pPr>
      <w:r w:rsidRPr="001D03D4">
        <w:rPr>
          <w:rStyle w:val="Style13ptBold"/>
          <w:rFonts w:asciiTheme="minorHAnsi" w:hAnsiTheme="minorHAnsi" w:cstheme="minorHAnsi"/>
        </w:rPr>
        <w:t xml:space="preserve">Clevenger 2/3 </w:t>
      </w:r>
      <w:r w:rsidRPr="001D03D4">
        <w:rPr>
          <w:rFonts w:asciiTheme="minorHAnsi" w:hAnsiTheme="minorHAnsi" w:cstheme="minorHAnsi"/>
        </w:rPr>
        <w:t>[Andrew Clevenger, "Congress should pass defense budget to deter Putin, senators say", 2/3/22, https://rollcall.com/2022/02/03/congress-should-pass-defense-budget-to-deter-putin-senators-say/]</w:t>
      </w:r>
    </w:p>
    <w:p w14:paraId="65D91F31" w14:textId="77777777" w:rsidR="003C5F05" w:rsidRPr="001D03D4" w:rsidRDefault="003C5F05" w:rsidP="003C5F05">
      <w:pPr>
        <w:rPr>
          <w:rFonts w:asciiTheme="minorHAnsi" w:hAnsiTheme="minorHAnsi" w:cstheme="minorHAnsi"/>
          <w:sz w:val="16"/>
        </w:rPr>
      </w:pPr>
      <w:r w:rsidRPr="001D03D4">
        <w:rPr>
          <w:rStyle w:val="StyleUnderline"/>
          <w:rFonts w:asciiTheme="minorHAnsi" w:hAnsiTheme="minorHAnsi" w:cstheme="minorHAnsi"/>
        </w:rPr>
        <w:t xml:space="preserve">One of </w:t>
      </w:r>
      <w:r w:rsidRPr="001D03D4">
        <w:rPr>
          <w:rStyle w:val="StyleUnderline"/>
          <w:rFonts w:asciiTheme="minorHAnsi" w:hAnsiTheme="minorHAnsi" w:cstheme="minorHAnsi"/>
          <w:highlight w:val="cyan"/>
        </w:rPr>
        <w:t xml:space="preserve">the </w:t>
      </w:r>
      <w:r w:rsidRPr="001D03D4">
        <w:rPr>
          <w:rStyle w:val="Emphasis"/>
          <w:rFonts w:asciiTheme="minorHAnsi" w:hAnsiTheme="minorHAnsi" w:cstheme="minorHAnsi"/>
          <w:highlight w:val="cyan"/>
        </w:rPr>
        <w:t>most powerful message</w:t>
      </w:r>
      <w:r w:rsidRPr="001D03D4">
        <w:rPr>
          <w:rStyle w:val="Emphasis"/>
          <w:rFonts w:asciiTheme="minorHAnsi" w:hAnsiTheme="minorHAnsi" w:cstheme="minorHAnsi"/>
        </w:rPr>
        <w:t>s</w:t>
      </w:r>
      <w:r w:rsidRPr="001D03D4">
        <w:rPr>
          <w:rStyle w:val="StyleUnderline"/>
          <w:rFonts w:asciiTheme="minorHAnsi" w:hAnsiTheme="minorHAnsi" w:cstheme="minorHAnsi"/>
        </w:rPr>
        <w:t xml:space="preserve"> </w:t>
      </w:r>
      <w:r w:rsidRPr="001D03D4">
        <w:rPr>
          <w:rStyle w:val="StyleUnderline"/>
          <w:rFonts w:asciiTheme="minorHAnsi" w:hAnsiTheme="minorHAnsi" w:cstheme="minorHAnsi"/>
          <w:highlight w:val="cyan"/>
        </w:rPr>
        <w:t xml:space="preserve">Congress could send to </w:t>
      </w:r>
      <w:r w:rsidRPr="001D03D4">
        <w:rPr>
          <w:rStyle w:val="Emphasis"/>
          <w:rFonts w:asciiTheme="minorHAnsi" w:hAnsiTheme="minorHAnsi" w:cstheme="minorHAnsi"/>
          <w:highlight w:val="cyan"/>
        </w:rPr>
        <w:t>deter</w:t>
      </w:r>
      <w:r w:rsidRPr="001D03D4">
        <w:rPr>
          <w:rStyle w:val="StyleUnderline"/>
          <w:rFonts w:asciiTheme="minorHAnsi" w:hAnsiTheme="minorHAnsi" w:cstheme="minorHAnsi"/>
        </w:rPr>
        <w:t xml:space="preserve"> Russian President Vladimir </w:t>
      </w:r>
      <w:r w:rsidRPr="001D03D4">
        <w:rPr>
          <w:rStyle w:val="Emphasis"/>
          <w:rFonts w:asciiTheme="minorHAnsi" w:hAnsiTheme="minorHAnsi" w:cstheme="minorHAnsi"/>
          <w:highlight w:val="cyan"/>
        </w:rPr>
        <w:t>Putin from invading Ukraine</w:t>
      </w:r>
      <w:r w:rsidRPr="001D03D4">
        <w:rPr>
          <w:rStyle w:val="StyleUnderline"/>
          <w:rFonts w:asciiTheme="minorHAnsi" w:hAnsiTheme="minorHAnsi" w:cstheme="minorHAnsi"/>
          <w:highlight w:val="cyan"/>
        </w:rPr>
        <w:t xml:space="preserve"> would be</w:t>
      </w:r>
      <w:r w:rsidRPr="001D03D4">
        <w:rPr>
          <w:rStyle w:val="StyleUnderline"/>
          <w:rFonts w:asciiTheme="minorHAnsi" w:hAnsiTheme="minorHAnsi" w:cstheme="minorHAnsi"/>
        </w:rPr>
        <w:t xml:space="preserve"> to </w:t>
      </w:r>
      <w:r w:rsidRPr="001D03D4">
        <w:rPr>
          <w:rStyle w:val="Emphasis"/>
          <w:rFonts w:asciiTheme="minorHAnsi" w:hAnsiTheme="minorHAnsi" w:cstheme="minorHAnsi"/>
          <w:sz w:val="32"/>
          <w:szCs w:val="28"/>
          <w:highlight w:val="cyan"/>
        </w:rPr>
        <w:t>pass a defense appropriations bill</w:t>
      </w:r>
      <w:r w:rsidRPr="001D03D4">
        <w:rPr>
          <w:rStyle w:val="Emphasis"/>
          <w:rFonts w:asciiTheme="minorHAnsi" w:hAnsiTheme="minorHAnsi" w:cstheme="minorHAnsi"/>
          <w:sz w:val="32"/>
          <w:szCs w:val="28"/>
        </w:rPr>
        <w:t>,</w:t>
      </w:r>
      <w:r w:rsidRPr="001D03D4">
        <w:rPr>
          <w:rStyle w:val="StyleUnderline"/>
          <w:rFonts w:asciiTheme="minorHAnsi" w:hAnsiTheme="minorHAnsi" w:cstheme="minorHAnsi"/>
          <w:sz w:val="28"/>
          <w:szCs w:val="28"/>
        </w:rPr>
        <w:t xml:space="preserve"> </w:t>
      </w:r>
      <w:r w:rsidRPr="001D03D4">
        <w:rPr>
          <w:rStyle w:val="StyleUnderline"/>
          <w:rFonts w:asciiTheme="minorHAnsi" w:hAnsiTheme="minorHAnsi" w:cstheme="minorHAnsi"/>
        </w:rPr>
        <w:t xml:space="preserve">two </w:t>
      </w:r>
      <w:r w:rsidRPr="001D03D4">
        <w:rPr>
          <w:rStyle w:val="StyleUnderline"/>
          <w:rFonts w:asciiTheme="minorHAnsi" w:hAnsiTheme="minorHAnsi" w:cstheme="minorHAnsi"/>
          <w:highlight w:val="cyan"/>
        </w:rPr>
        <w:t xml:space="preserve">members of the </w:t>
      </w:r>
      <w:r w:rsidRPr="001D03D4">
        <w:rPr>
          <w:rStyle w:val="Emphasis"/>
          <w:rFonts w:asciiTheme="minorHAnsi" w:hAnsiTheme="minorHAnsi" w:cstheme="minorHAnsi"/>
          <w:highlight w:val="cyan"/>
        </w:rPr>
        <w:t>Senate Armed Services Committee said</w:t>
      </w:r>
      <w:r w:rsidRPr="001D03D4">
        <w:rPr>
          <w:rStyle w:val="Emphasis"/>
          <w:rFonts w:asciiTheme="minorHAnsi" w:hAnsiTheme="minorHAnsi" w:cstheme="minorHAnsi"/>
        </w:rPr>
        <w:t xml:space="preserve"> Thursday</w:t>
      </w:r>
      <w:r w:rsidRPr="001D03D4">
        <w:rPr>
          <w:rStyle w:val="StyleUnderline"/>
          <w:rFonts w:asciiTheme="minorHAnsi" w:hAnsiTheme="minorHAnsi" w:cstheme="minorHAnsi"/>
        </w:rPr>
        <w:t xml:space="preserve">. </w:t>
      </w:r>
      <w:r w:rsidRPr="001D03D4">
        <w:rPr>
          <w:rFonts w:asciiTheme="minorHAnsi" w:hAnsiTheme="minorHAnsi" w:cstheme="minorHAnsi"/>
          <w:sz w:val="16"/>
        </w:rPr>
        <w:t xml:space="preserve">Speaking at an event hosted by the Wilson Center, </w:t>
      </w:r>
      <w:r w:rsidRPr="001D03D4">
        <w:rPr>
          <w:rStyle w:val="StyleUnderline"/>
          <w:rFonts w:asciiTheme="minorHAnsi" w:hAnsiTheme="minorHAnsi" w:cstheme="minorHAnsi"/>
        </w:rPr>
        <w:t>Mississippi's Roger Wicker, the second most senior Republican on the Armed Services Committee, said funding for the Defense Department could be part of a larger omnibus spending bill</w:t>
      </w:r>
      <w:r w:rsidRPr="001D03D4">
        <w:rPr>
          <w:rFonts w:asciiTheme="minorHAnsi" w:hAnsiTheme="minorHAnsi" w:cstheme="minorHAnsi"/>
          <w:sz w:val="16"/>
        </w:rPr>
        <w:t xml:space="preserve">. He urged President Joe Biden to get personally involved, and to call House and Senate leadership to a meeting as soon as possible to iron out any lingering differences over spending levels. “Everybody agrees that </w:t>
      </w:r>
      <w:r w:rsidRPr="001D03D4">
        <w:rPr>
          <w:rStyle w:val="StyleUnderline"/>
          <w:rFonts w:asciiTheme="minorHAnsi" w:hAnsiTheme="minorHAnsi" w:cstheme="minorHAnsi"/>
          <w:highlight w:val="cyan"/>
        </w:rPr>
        <w:t>working off of</w:t>
      </w:r>
      <w:r w:rsidRPr="001D03D4">
        <w:rPr>
          <w:rStyle w:val="StyleUnderline"/>
          <w:rFonts w:asciiTheme="minorHAnsi" w:hAnsiTheme="minorHAnsi" w:cstheme="minorHAnsi"/>
        </w:rPr>
        <w:t xml:space="preserve"> defense </w:t>
      </w:r>
      <w:r w:rsidRPr="001D03D4">
        <w:rPr>
          <w:rStyle w:val="StyleUnderline"/>
          <w:rFonts w:asciiTheme="minorHAnsi" w:hAnsiTheme="minorHAnsi" w:cstheme="minorHAnsi"/>
          <w:highlight w:val="cyan"/>
        </w:rPr>
        <w:t>appropriations from a year and a half ago are</w:t>
      </w:r>
      <w:r w:rsidRPr="001D03D4">
        <w:rPr>
          <w:rStyle w:val="StyleUnderline"/>
          <w:rFonts w:asciiTheme="minorHAnsi" w:hAnsiTheme="minorHAnsi" w:cstheme="minorHAnsi"/>
        </w:rPr>
        <w:t xml:space="preserve"> completely </w:t>
      </w:r>
      <w:r w:rsidRPr="001D03D4">
        <w:rPr>
          <w:rStyle w:val="StyleUnderline"/>
          <w:rFonts w:asciiTheme="minorHAnsi" w:hAnsiTheme="minorHAnsi" w:cstheme="minorHAnsi"/>
          <w:highlight w:val="cyan"/>
        </w:rPr>
        <w:t>inadequate</w:t>
      </w:r>
      <w:r w:rsidRPr="001D03D4">
        <w:rPr>
          <w:rStyle w:val="StyleUnderline"/>
          <w:rFonts w:asciiTheme="minorHAnsi" w:hAnsiTheme="minorHAnsi" w:cstheme="minorHAnsi"/>
        </w:rPr>
        <w:t xml:space="preserve"> and </w:t>
      </w:r>
      <w:r w:rsidRPr="001D03D4">
        <w:rPr>
          <w:rStyle w:val="StyleUnderline"/>
          <w:rFonts w:asciiTheme="minorHAnsi" w:hAnsiTheme="minorHAnsi" w:cstheme="minorHAnsi"/>
          <w:highlight w:val="cyan"/>
        </w:rPr>
        <w:t>sends</w:t>
      </w:r>
      <w:r w:rsidRPr="001D03D4">
        <w:rPr>
          <w:rStyle w:val="StyleUnderline"/>
          <w:rFonts w:asciiTheme="minorHAnsi" w:hAnsiTheme="minorHAnsi" w:cstheme="minorHAnsi"/>
        </w:rPr>
        <w:t xml:space="preserve"> exactly </w:t>
      </w:r>
      <w:r w:rsidRPr="001D03D4">
        <w:rPr>
          <w:rStyle w:val="StyleUnderline"/>
          <w:rFonts w:asciiTheme="minorHAnsi" w:hAnsiTheme="minorHAnsi" w:cstheme="minorHAnsi"/>
          <w:highlight w:val="cyan"/>
        </w:rPr>
        <w:t>the wrong signal</w:t>
      </w:r>
      <w:r w:rsidRPr="001D03D4">
        <w:rPr>
          <w:rStyle w:val="StyleUnderline"/>
          <w:rFonts w:asciiTheme="minorHAnsi" w:hAnsiTheme="minorHAnsi" w:cstheme="minorHAnsi"/>
        </w:rPr>
        <w:t xml:space="preserve"> not only </w:t>
      </w:r>
      <w:r w:rsidRPr="001D03D4">
        <w:rPr>
          <w:rStyle w:val="StyleUnderline"/>
          <w:rFonts w:asciiTheme="minorHAnsi" w:hAnsiTheme="minorHAnsi" w:cstheme="minorHAnsi"/>
          <w:highlight w:val="cyan"/>
        </w:rPr>
        <w:t>to</w:t>
      </w:r>
      <w:r w:rsidRPr="001D03D4">
        <w:rPr>
          <w:rStyle w:val="StyleUnderline"/>
          <w:rFonts w:asciiTheme="minorHAnsi" w:hAnsiTheme="minorHAnsi" w:cstheme="minorHAnsi"/>
        </w:rPr>
        <w:t xml:space="preserve"> Vladimir </w:t>
      </w:r>
      <w:r w:rsidRPr="001D03D4">
        <w:rPr>
          <w:rStyle w:val="Emphasis"/>
          <w:rFonts w:asciiTheme="minorHAnsi" w:hAnsiTheme="minorHAnsi" w:cstheme="minorHAnsi"/>
          <w:highlight w:val="cyan"/>
        </w:rPr>
        <w:t>Putin</w:t>
      </w:r>
      <w:r w:rsidRPr="001D03D4">
        <w:rPr>
          <w:rStyle w:val="StyleUnderline"/>
          <w:rFonts w:asciiTheme="minorHAnsi" w:hAnsiTheme="minorHAnsi" w:cstheme="minorHAnsi"/>
        </w:rPr>
        <w:t xml:space="preserve"> but to our </w:t>
      </w:r>
      <w:r w:rsidRPr="001D03D4">
        <w:rPr>
          <w:rStyle w:val="Emphasis"/>
          <w:rFonts w:asciiTheme="minorHAnsi" w:hAnsiTheme="minorHAnsi" w:cstheme="minorHAnsi"/>
          <w:highlight w:val="cyan"/>
        </w:rPr>
        <w:t>friends and</w:t>
      </w:r>
      <w:r w:rsidRPr="001D03D4">
        <w:rPr>
          <w:rStyle w:val="Emphasis"/>
          <w:rFonts w:asciiTheme="minorHAnsi" w:hAnsiTheme="minorHAnsi" w:cstheme="minorHAnsi"/>
        </w:rPr>
        <w:t xml:space="preserve"> potential </w:t>
      </w:r>
      <w:r w:rsidRPr="001D03D4">
        <w:rPr>
          <w:rStyle w:val="Emphasis"/>
          <w:rFonts w:asciiTheme="minorHAnsi" w:hAnsiTheme="minorHAnsi" w:cstheme="minorHAnsi"/>
          <w:highlight w:val="cyan"/>
        </w:rPr>
        <w:t>adversaries all over</w:t>
      </w:r>
      <w:r w:rsidRPr="001D03D4">
        <w:rPr>
          <w:rStyle w:val="Emphasis"/>
          <w:rFonts w:asciiTheme="minorHAnsi" w:hAnsiTheme="minorHAnsi" w:cstheme="minorHAnsi"/>
        </w:rPr>
        <w:t xml:space="preserve"> the world</w:t>
      </w:r>
      <w:r w:rsidRPr="001D03D4">
        <w:rPr>
          <w:rFonts w:asciiTheme="minorHAnsi" w:hAnsiTheme="minorHAnsi" w:cstheme="minorHAnsi"/>
          <w:sz w:val="16"/>
        </w:rPr>
        <w:t xml:space="preserve">,” he said. “I hope what is about to happen would build a fire under us. </w:t>
      </w:r>
      <w:r w:rsidRPr="001D03D4">
        <w:rPr>
          <w:rStyle w:val="Emphasis"/>
          <w:rFonts w:asciiTheme="minorHAnsi" w:hAnsiTheme="minorHAnsi" w:cstheme="minorHAnsi"/>
        </w:rPr>
        <w:t>Let’s get our national defense spending up to date</w:t>
      </w:r>
      <w:r w:rsidRPr="001D03D4">
        <w:rPr>
          <w:rFonts w:asciiTheme="minorHAnsi" w:hAnsiTheme="minorHAnsi" w:cstheme="minorHAnsi"/>
          <w:sz w:val="16"/>
        </w:rPr>
        <w:t xml:space="preserve">.” </w:t>
      </w:r>
      <w:r w:rsidRPr="001D03D4">
        <w:rPr>
          <w:rStyle w:val="StyleUnderline"/>
          <w:rFonts w:asciiTheme="minorHAnsi" w:hAnsiTheme="minorHAnsi" w:cstheme="minorHAnsi"/>
        </w:rPr>
        <w:t xml:space="preserve">New Hampshire Democrat Jeanne </w:t>
      </w:r>
      <w:proofErr w:type="spellStart"/>
      <w:r w:rsidRPr="001D03D4">
        <w:rPr>
          <w:rStyle w:val="StyleUnderline"/>
          <w:rFonts w:asciiTheme="minorHAnsi" w:hAnsiTheme="minorHAnsi" w:cstheme="minorHAnsi"/>
        </w:rPr>
        <w:t>Shaheen</w:t>
      </w:r>
      <w:proofErr w:type="spellEnd"/>
      <w:r w:rsidRPr="001D03D4">
        <w:rPr>
          <w:rStyle w:val="StyleUnderline"/>
          <w:rFonts w:asciiTheme="minorHAnsi" w:hAnsiTheme="minorHAnsi" w:cstheme="minorHAnsi"/>
        </w:rPr>
        <w:t>, a senior member of both the Armed Services and Foreign Relations committees, agreed “You’re absolutely right,”</w:t>
      </w:r>
      <w:r w:rsidRPr="001D03D4">
        <w:rPr>
          <w:rFonts w:asciiTheme="minorHAnsi" w:hAnsiTheme="minorHAnsi" w:cstheme="minorHAnsi"/>
          <w:sz w:val="16"/>
        </w:rPr>
        <w:t xml:space="preserve"> she said. “</w:t>
      </w:r>
      <w:r w:rsidRPr="001D03D4">
        <w:rPr>
          <w:rStyle w:val="StyleUnderline"/>
          <w:rFonts w:asciiTheme="minorHAnsi" w:hAnsiTheme="minorHAnsi" w:cstheme="minorHAnsi"/>
          <w:highlight w:val="cyan"/>
        </w:rPr>
        <w:t>Putin’s thinking</w:t>
      </w:r>
      <w:r w:rsidRPr="001D03D4">
        <w:rPr>
          <w:rStyle w:val="StyleUnderline"/>
          <w:rFonts w:asciiTheme="minorHAnsi" w:hAnsiTheme="minorHAnsi" w:cstheme="minorHAnsi"/>
        </w:rPr>
        <w:t>, ‘Boy</w:t>
      </w:r>
      <w:r w:rsidRPr="001D03D4">
        <w:rPr>
          <w:rStyle w:val="StyleUnderline"/>
          <w:rFonts w:asciiTheme="minorHAnsi" w:hAnsiTheme="minorHAnsi" w:cstheme="minorHAnsi"/>
          <w:highlight w:val="cyan"/>
        </w:rPr>
        <w:t xml:space="preserve">, </w:t>
      </w:r>
      <w:r w:rsidRPr="001D03D4">
        <w:rPr>
          <w:rStyle w:val="Emphasis"/>
          <w:rFonts w:asciiTheme="minorHAnsi" w:hAnsiTheme="minorHAnsi" w:cstheme="minorHAnsi"/>
          <w:highlight w:val="cyan"/>
        </w:rPr>
        <w:t>they can’t even pass a budget</w:t>
      </w:r>
      <w:r w:rsidRPr="001D03D4">
        <w:rPr>
          <w:rStyle w:val="StyleUnderline"/>
          <w:rFonts w:asciiTheme="minorHAnsi" w:hAnsiTheme="minorHAnsi" w:cstheme="minorHAnsi"/>
          <w:highlight w:val="cyan"/>
        </w:rPr>
        <w:t xml:space="preserve">, </w:t>
      </w:r>
      <w:r w:rsidRPr="001D03D4">
        <w:rPr>
          <w:rStyle w:val="Emphasis"/>
          <w:rFonts w:asciiTheme="minorHAnsi" w:hAnsiTheme="minorHAnsi" w:cstheme="minorHAnsi"/>
          <w:highlight w:val="cyan"/>
        </w:rPr>
        <w:t>never</w:t>
      </w:r>
      <w:r w:rsidRPr="001D03D4">
        <w:rPr>
          <w:rStyle w:val="StyleUnderline"/>
          <w:rFonts w:asciiTheme="minorHAnsi" w:hAnsiTheme="minorHAnsi" w:cstheme="minorHAnsi"/>
          <w:highlight w:val="cyan"/>
        </w:rPr>
        <w:t xml:space="preserve"> going to</w:t>
      </w:r>
      <w:r w:rsidRPr="001D03D4">
        <w:rPr>
          <w:rStyle w:val="StyleUnderline"/>
          <w:rFonts w:asciiTheme="minorHAnsi" w:hAnsiTheme="minorHAnsi" w:cstheme="minorHAnsi"/>
        </w:rPr>
        <w:t xml:space="preserve"> be able to </w:t>
      </w:r>
      <w:r w:rsidRPr="001D03D4">
        <w:rPr>
          <w:rStyle w:val="Emphasis"/>
          <w:rFonts w:asciiTheme="minorHAnsi" w:hAnsiTheme="minorHAnsi" w:cstheme="minorHAnsi"/>
          <w:highlight w:val="cyan"/>
        </w:rPr>
        <w:t>unite against our actions</w:t>
      </w:r>
      <w:r w:rsidRPr="001D03D4">
        <w:rPr>
          <w:rStyle w:val="StyleUnderline"/>
          <w:rFonts w:asciiTheme="minorHAnsi" w:hAnsiTheme="minorHAnsi" w:cstheme="minorHAnsi"/>
        </w:rPr>
        <w:t xml:space="preserve">,’ and </w:t>
      </w:r>
      <w:r w:rsidRPr="001D03D4">
        <w:rPr>
          <w:rStyle w:val="StyleUnderline"/>
          <w:rFonts w:asciiTheme="minorHAnsi" w:hAnsiTheme="minorHAnsi" w:cstheme="minorHAnsi"/>
          <w:highlight w:val="cyan"/>
        </w:rPr>
        <w:t>China</w:t>
      </w:r>
      <w:r w:rsidRPr="001D03D4">
        <w:rPr>
          <w:rStyle w:val="StyleUnderline"/>
          <w:rFonts w:asciiTheme="minorHAnsi" w:hAnsiTheme="minorHAnsi" w:cstheme="minorHAnsi"/>
        </w:rPr>
        <w:t xml:space="preserve"> is </w:t>
      </w:r>
      <w:r w:rsidRPr="001D03D4">
        <w:rPr>
          <w:rStyle w:val="StyleUnderline"/>
          <w:rFonts w:asciiTheme="minorHAnsi" w:hAnsiTheme="minorHAnsi" w:cstheme="minorHAnsi"/>
          <w:highlight w:val="cyan"/>
        </w:rPr>
        <w:t>looking</w:t>
      </w:r>
      <w:r w:rsidRPr="001D03D4">
        <w:rPr>
          <w:rStyle w:val="StyleUnderline"/>
          <w:rFonts w:asciiTheme="minorHAnsi" w:hAnsiTheme="minorHAnsi" w:cstheme="minorHAnsi"/>
        </w:rPr>
        <w:t xml:space="preserve"> at that </w:t>
      </w:r>
      <w:r w:rsidRPr="001D03D4">
        <w:rPr>
          <w:rStyle w:val="StyleUnderline"/>
          <w:rFonts w:asciiTheme="minorHAnsi" w:hAnsiTheme="minorHAnsi" w:cstheme="minorHAnsi"/>
          <w:highlight w:val="cyan"/>
        </w:rPr>
        <w:t>as well</w:t>
      </w:r>
      <w:r w:rsidRPr="001D03D4">
        <w:rPr>
          <w:rFonts w:asciiTheme="minorHAnsi" w:hAnsiTheme="minorHAnsi" w:cstheme="minorHAnsi"/>
          <w:sz w:val="16"/>
        </w:rPr>
        <w:t xml:space="preserve">.” Funding deadline </w:t>
      </w:r>
      <w:proofErr w:type="gramStart"/>
      <w:r w:rsidRPr="001D03D4">
        <w:rPr>
          <w:rFonts w:asciiTheme="minorHAnsi" w:hAnsiTheme="minorHAnsi" w:cstheme="minorHAnsi"/>
          <w:sz w:val="16"/>
        </w:rPr>
        <w:t>The</w:t>
      </w:r>
      <w:proofErr w:type="gramEnd"/>
      <w:r w:rsidRPr="001D03D4">
        <w:rPr>
          <w:rFonts w:asciiTheme="minorHAnsi" w:hAnsiTheme="minorHAnsi" w:cstheme="minorHAnsi"/>
          <w:sz w:val="16"/>
        </w:rPr>
        <w:t xml:space="preserve"> </w:t>
      </w:r>
      <w:r w:rsidRPr="001D03D4">
        <w:rPr>
          <w:rStyle w:val="StyleUnderline"/>
          <w:rFonts w:asciiTheme="minorHAnsi" w:hAnsiTheme="minorHAnsi" w:cstheme="minorHAnsi"/>
        </w:rPr>
        <w:t xml:space="preserve">government is currently funded via a continuing resolution, which locks in spending at the levels established by the previous fiscal year’s spending bills. The current continuing resolution is set to expire on Feb. 18, meaning Congress will either </w:t>
      </w:r>
      <w:proofErr w:type="gramStart"/>
      <w:r w:rsidRPr="001D03D4">
        <w:rPr>
          <w:rStyle w:val="StyleUnderline"/>
          <w:rFonts w:asciiTheme="minorHAnsi" w:hAnsiTheme="minorHAnsi" w:cstheme="minorHAnsi"/>
        </w:rPr>
        <w:t>have to</w:t>
      </w:r>
      <w:proofErr w:type="gramEnd"/>
      <w:r w:rsidRPr="001D03D4">
        <w:rPr>
          <w:rStyle w:val="StyleUnderline"/>
          <w:rFonts w:asciiTheme="minorHAnsi" w:hAnsiTheme="minorHAnsi" w:cstheme="minorHAnsi"/>
        </w:rPr>
        <w:t xml:space="preserve"> enact new spending bills</w:t>
      </w:r>
      <w:r w:rsidRPr="001D03D4">
        <w:rPr>
          <w:rFonts w:asciiTheme="minorHAnsi" w:hAnsiTheme="minorHAnsi" w:cstheme="minorHAnsi"/>
          <w:sz w:val="16"/>
        </w:rPr>
        <w:t xml:space="preserve">, pass another continuing resolution, or face a government shutdown. The </w:t>
      </w:r>
      <w:r w:rsidRPr="001D03D4">
        <w:rPr>
          <w:rStyle w:val="StyleUnderline"/>
          <w:rFonts w:asciiTheme="minorHAnsi" w:hAnsiTheme="minorHAnsi" w:cstheme="minorHAnsi"/>
        </w:rPr>
        <w:t>top Democrats and Republicans on the House and Senate Appropriations committees have met repeatedly</w:t>
      </w:r>
      <w:r w:rsidRPr="001D03D4">
        <w:rPr>
          <w:rFonts w:asciiTheme="minorHAnsi" w:hAnsiTheme="minorHAnsi" w:cstheme="minorHAnsi"/>
          <w:sz w:val="16"/>
        </w:rPr>
        <w:t xml:space="preserve"> in recent days, but no deal has been announced. </w:t>
      </w:r>
    </w:p>
    <w:p w14:paraId="558E91F0" w14:textId="77777777" w:rsidR="003C5F05" w:rsidRPr="001D03D4" w:rsidRDefault="003C5F05" w:rsidP="003C5F05">
      <w:pPr>
        <w:pStyle w:val="Heading4"/>
        <w:rPr>
          <w:rFonts w:asciiTheme="minorHAnsi" w:hAnsiTheme="minorHAnsi" w:cstheme="minorHAnsi"/>
        </w:rPr>
      </w:pPr>
      <w:r w:rsidRPr="001D03D4">
        <w:rPr>
          <w:rFonts w:asciiTheme="minorHAnsi" w:hAnsiTheme="minorHAnsi" w:cstheme="minorHAnsi"/>
        </w:rPr>
        <w:t xml:space="preserve">Goes nuclear – expert consensus, </w:t>
      </w:r>
      <w:proofErr w:type="spellStart"/>
      <w:r w:rsidRPr="001D03D4">
        <w:rPr>
          <w:rFonts w:asciiTheme="minorHAnsi" w:hAnsiTheme="minorHAnsi" w:cstheme="minorHAnsi"/>
        </w:rPr>
        <w:t>miscalc</w:t>
      </w:r>
      <w:proofErr w:type="spellEnd"/>
      <w:r w:rsidRPr="001D03D4">
        <w:rPr>
          <w:rFonts w:asciiTheme="minorHAnsi" w:hAnsiTheme="minorHAnsi" w:cstheme="minorHAnsi"/>
        </w:rPr>
        <w:t>, Russian doctrine, public nuclear threats, warhead ambiguity, and spillover guarantee extinction</w:t>
      </w:r>
    </w:p>
    <w:p w14:paraId="598176AF" w14:textId="77777777" w:rsidR="003C5F05" w:rsidRPr="001D03D4" w:rsidRDefault="003C5F05" w:rsidP="003C5F05">
      <w:pPr>
        <w:rPr>
          <w:rFonts w:asciiTheme="minorHAnsi" w:hAnsiTheme="minorHAnsi" w:cstheme="minorHAnsi"/>
        </w:rPr>
      </w:pPr>
      <w:r w:rsidRPr="001D03D4">
        <w:rPr>
          <w:rFonts w:asciiTheme="minorHAnsi" w:hAnsiTheme="minorHAnsi" w:cstheme="minorHAnsi"/>
          <w:b/>
          <w:bCs/>
          <w:sz w:val="26"/>
          <w:szCs w:val="26"/>
        </w:rPr>
        <w:t>Bender 1/27</w:t>
      </w:r>
      <w:r w:rsidRPr="001D03D4">
        <w:rPr>
          <w:rFonts w:asciiTheme="minorHAnsi" w:hAnsiTheme="minorHAnsi" w:cstheme="minorHAnsi"/>
        </w:rPr>
        <w:t xml:space="preserve"> – Bender, Brian, 27 January 2022, “Nuclear fears mount as Ukraine crisis deepens,” POLITICO, </w:t>
      </w:r>
      <w:hyperlink r:id="rId10" w:history="1">
        <w:r w:rsidRPr="001D03D4">
          <w:rPr>
            <w:rStyle w:val="Hyperlink"/>
            <w:rFonts w:asciiTheme="minorHAnsi" w:hAnsiTheme="minorHAnsi" w:cstheme="minorHAnsi"/>
          </w:rPr>
          <w:t>https://www.politico.com/news/2022/01/27/nuclear-fears-mount-ukraine-crisis-deepens-00003088</w:t>
        </w:r>
      </w:hyperlink>
      <w:r w:rsidRPr="001D03D4">
        <w:rPr>
          <w:rFonts w:asciiTheme="minorHAnsi" w:hAnsiTheme="minorHAnsi" w:cstheme="minorHAnsi"/>
        </w:rPr>
        <w:t>, Bryan Bender is a senior national correspondent for POLITICO, where he focuses on the Pentagon, NASA, and the defense and aerospace industries. He was previously the national security reporter for the Boston Globe, where he covered U.S. military operations in the Middle East, Asia, Latin America, and the Balkans. He also writes about terrorism and government secrecy. He is an adjunct professor at the Walter Cronkite School [Harker KB]</w:t>
      </w:r>
    </w:p>
    <w:p w14:paraId="56E41D00" w14:textId="29D02216" w:rsidR="003C5F05" w:rsidRPr="001D03D4" w:rsidRDefault="003C5F05" w:rsidP="003C5F05">
      <w:pPr>
        <w:rPr>
          <w:rFonts w:asciiTheme="minorHAnsi" w:hAnsiTheme="minorHAnsi" w:cstheme="minorHAnsi"/>
          <w:sz w:val="16"/>
        </w:rPr>
      </w:pPr>
      <w:r w:rsidRPr="001D03D4">
        <w:rPr>
          <w:rStyle w:val="StyleUnderline"/>
          <w:rFonts w:asciiTheme="minorHAnsi" w:hAnsiTheme="minorHAnsi" w:cstheme="minorHAnsi"/>
        </w:rPr>
        <w:t>As Russian troops bear down on Ukraine and the United States prepares its own military buildup in Eastern Europe</w:t>
      </w:r>
      <w:r w:rsidRPr="001D03D4">
        <w:rPr>
          <w:rFonts w:asciiTheme="minorHAnsi" w:hAnsiTheme="minorHAnsi" w:cstheme="minorHAnsi"/>
          <w:sz w:val="16"/>
        </w:rPr>
        <w:t xml:space="preserve">, concerns are growing across the ideological spectrum that the </w:t>
      </w:r>
      <w:r w:rsidRPr="001D03D4">
        <w:rPr>
          <w:rStyle w:val="StyleUnderline"/>
          <w:rFonts w:asciiTheme="minorHAnsi" w:hAnsiTheme="minorHAnsi" w:cstheme="minorHAnsi"/>
        </w:rPr>
        <w:t>standoff could inadvertently escalate into the unthinkable: nuclear war</w:t>
      </w:r>
      <w:r w:rsidRPr="001D03D4">
        <w:rPr>
          <w:rFonts w:asciiTheme="minorHAnsi" w:hAnsiTheme="minorHAnsi" w:cstheme="minorHAnsi"/>
          <w:sz w:val="16"/>
        </w:rPr>
        <w:t xml:space="preserve">. President Joe Biden has insisted that he will not use American forces to directly defend Ukrainian territory against a possible Russian invasion. But that is no guarantee that the two sides won’t come to blows. The </w:t>
      </w:r>
      <w:r w:rsidRPr="001D03D4">
        <w:rPr>
          <w:rStyle w:val="StyleUnderline"/>
          <w:rFonts w:asciiTheme="minorHAnsi" w:hAnsiTheme="minorHAnsi" w:cstheme="minorHAnsi"/>
          <w:highlight w:val="yellow"/>
        </w:rPr>
        <w:t>world’s two largest nuclear powers</w:t>
      </w:r>
      <w:r w:rsidRPr="001D03D4">
        <w:rPr>
          <w:rStyle w:val="StyleUnderline"/>
          <w:rFonts w:asciiTheme="minorHAnsi" w:hAnsiTheme="minorHAnsi" w:cstheme="minorHAnsi"/>
        </w:rPr>
        <w:t xml:space="preserve"> could even </w:t>
      </w:r>
      <w:r w:rsidRPr="001D03D4">
        <w:rPr>
          <w:rStyle w:val="StyleUnderline"/>
          <w:rFonts w:asciiTheme="minorHAnsi" w:hAnsiTheme="minorHAnsi" w:cstheme="minorHAnsi"/>
          <w:highlight w:val="yellow"/>
        </w:rPr>
        <w:t>stumble into nuclear confrontation</w:t>
      </w:r>
      <w:r w:rsidRPr="001D03D4">
        <w:rPr>
          <w:rFonts w:asciiTheme="minorHAnsi" w:hAnsiTheme="minorHAnsi" w:cstheme="minorHAnsi"/>
          <w:sz w:val="16"/>
        </w:rPr>
        <w:t xml:space="preserve"> if the situation spins out of control, current and former </w:t>
      </w:r>
      <w:proofErr w:type="gramStart"/>
      <w:r w:rsidRPr="001D03D4">
        <w:rPr>
          <w:rFonts w:asciiTheme="minorHAnsi" w:hAnsiTheme="minorHAnsi" w:cstheme="minorHAnsi"/>
          <w:sz w:val="16"/>
        </w:rPr>
        <w:t>officials</w:t>
      </w:r>
      <w:proofErr w:type="gramEnd"/>
      <w:r w:rsidRPr="001D03D4">
        <w:rPr>
          <w:rFonts w:asciiTheme="minorHAnsi" w:hAnsiTheme="minorHAnsi" w:cstheme="minorHAnsi"/>
          <w:sz w:val="16"/>
        </w:rPr>
        <w:t xml:space="preserve"> and experts on both sides of the Atlantic worry. “</w:t>
      </w:r>
      <w:r w:rsidRPr="001D03D4">
        <w:rPr>
          <w:rStyle w:val="StyleUnderline"/>
          <w:rFonts w:asciiTheme="minorHAnsi" w:hAnsiTheme="minorHAnsi" w:cstheme="minorHAnsi"/>
        </w:rPr>
        <w:t xml:space="preserve">At the point you unleash </w:t>
      </w:r>
      <w:r w:rsidRPr="001D03D4">
        <w:rPr>
          <w:rStyle w:val="StyleUnderline"/>
          <w:rFonts w:asciiTheme="minorHAnsi" w:hAnsiTheme="minorHAnsi" w:cstheme="minorHAnsi"/>
          <w:highlight w:val="yellow"/>
        </w:rPr>
        <w:t>war</w:t>
      </w:r>
      <w:r w:rsidRPr="001D03D4">
        <w:rPr>
          <w:rStyle w:val="StyleUnderline"/>
          <w:rFonts w:asciiTheme="minorHAnsi" w:hAnsiTheme="minorHAnsi" w:cstheme="minorHAnsi"/>
        </w:rPr>
        <w:t xml:space="preserve"> in the modern environment, the one thing that is certain is the law of </w:t>
      </w:r>
      <w:r w:rsidRPr="001D03D4">
        <w:rPr>
          <w:rStyle w:val="StyleUnderline"/>
          <w:rFonts w:asciiTheme="minorHAnsi" w:hAnsiTheme="minorHAnsi" w:cstheme="minorHAnsi"/>
          <w:highlight w:val="yellow"/>
        </w:rPr>
        <w:t>unintended consequences</w:t>
      </w:r>
      <w:r w:rsidRPr="001D03D4">
        <w:rPr>
          <w:rStyle w:val="StyleUnderline"/>
          <w:rFonts w:asciiTheme="minorHAnsi" w:hAnsiTheme="minorHAnsi" w:cstheme="minorHAnsi"/>
        </w:rPr>
        <w:t xml:space="preserve">,” Des Browne, a member of the British Parliament and a former secretary of state for defense, told POLITICO. “If you are talking about a </w:t>
      </w:r>
      <w:r w:rsidRPr="001D03D4">
        <w:rPr>
          <w:rStyle w:val="StyleUnderline"/>
          <w:rFonts w:asciiTheme="minorHAnsi" w:hAnsiTheme="minorHAnsi" w:cstheme="minorHAnsi"/>
          <w:highlight w:val="yellow"/>
        </w:rPr>
        <w:t>nuclear-armed environment</w:t>
      </w:r>
      <w:r w:rsidRPr="001D03D4">
        <w:rPr>
          <w:rStyle w:val="StyleUnderline"/>
          <w:rFonts w:asciiTheme="minorHAnsi" w:hAnsiTheme="minorHAnsi" w:cstheme="minorHAnsi"/>
        </w:rPr>
        <w:t xml:space="preserve">, which </w:t>
      </w:r>
      <w:r w:rsidRPr="001D03D4">
        <w:rPr>
          <w:rStyle w:val="StyleUnderline"/>
          <w:rFonts w:asciiTheme="minorHAnsi" w:hAnsiTheme="minorHAnsi" w:cstheme="minorHAnsi"/>
          <w:highlight w:val="yellow"/>
        </w:rPr>
        <w:t>is already fragile</w:t>
      </w:r>
      <w:r w:rsidRPr="001D03D4">
        <w:rPr>
          <w:rStyle w:val="StyleUnderline"/>
          <w:rFonts w:asciiTheme="minorHAnsi" w:hAnsiTheme="minorHAnsi" w:cstheme="minorHAnsi"/>
        </w:rPr>
        <w:t xml:space="preserve"> … then you are living in </w:t>
      </w:r>
      <w:r w:rsidRPr="001D03D4">
        <w:rPr>
          <w:rStyle w:val="StyleUnderline"/>
          <w:rFonts w:asciiTheme="minorHAnsi" w:hAnsiTheme="minorHAnsi" w:cstheme="minorHAnsi"/>
          <w:highlight w:val="yellow"/>
        </w:rPr>
        <w:t>an environment</w:t>
      </w:r>
      <w:r w:rsidRPr="001D03D4">
        <w:rPr>
          <w:rStyle w:val="StyleUnderline"/>
          <w:rFonts w:asciiTheme="minorHAnsi" w:hAnsiTheme="minorHAnsi" w:cstheme="minorHAnsi"/>
        </w:rPr>
        <w:t xml:space="preserve"> [</w:t>
      </w:r>
      <w:r w:rsidRPr="001D03D4">
        <w:rPr>
          <w:rStyle w:val="StyleUnderline"/>
          <w:rFonts w:asciiTheme="minorHAnsi" w:hAnsiTheme="minorHAnsi" w:cstheme="minorHAnsi"/>
          <w:highlight w:val="yellow"/>
        </w:rPr>
        <w:t>where</w:t>
      </w:r>
      <w:r w:rsidRPr="001D03D4">
        <w:rPr>
          <w:rStyle w:val="StyleUnderline"/>
          <w:rFonts w:asciiTheme="minorHAnsi" w:hAnsiTheme="minorHAnsi" w:cstheme="minorHAnsi"/>
        </w:rPr>
        <w:t xml:space="preserve">] </w:t>
      </w:r>
      <w:r w:rsidRPr="001D03D4">
        <w:rPr>
          <w:rStyle w:val="StyleUnderline"/>
          <w:rFonts w:asciiTheme="minorHAnsi" w:hAnsiTheme="minorHAnsi" w:cstheme="minorHAnsi"/>
          <w:highlight w:val="yellow"/>
        </w:rPr>
        <w:t>things</w:t>
      </w:r>
      <w:r w:rsidRPr="001D03D4">
        <w:rPr>
          <w:rStyle w:val="StyleUnderline"/>
          <w:rFonts w:asciiTheme="minorHAnsi" w:hAnsiTheme="minorHAnsi" w:cstheme="minorHAnsi"/>
        </w:rPr>
        <w:t xml:space="preserve"> could </w:t>
      </w:r>
      <w:r w:rsidRPr="001D03D4">
        <w:rPr>
          <w:rStyle w:val="StyleUnderline"/>
          <w:rFonts w:asciiTheme="minorHAnsi" w:hAnsiTheme="minorHAnsi" w:cstheme="minorHAnsi"/>
          <w:highlight w:val="yellow"/>
        </w:rPr>
        <w:t>escalate</w:t>
      </w:r>
      <w:r w:rsidRPr="001D03D4">
        <w:rPr>
          <w:rStyle w:val="StyleUnderline"/>
          <w:rFonts w:asciiTheme="minorHAnsi" w:hAnsiTheme="minorHAnsi" w:cstheme="minorHAnsi"/>
        </w:rPr>
        <w:t xml:space="preserve"> quite quickly, </w:t>
      </w:r>
      <w:r w:rsidRPr="001D03D4">
        <w:rPr>
          <w:rStyle w:val="StyleUnderline"/>
          <w:rFonts w:asciiTheme="minorHAnsi" w:hAnsiTheme="minorHAnsi" w:cstheme="minorHAnsi"/>
          <w:highlight w:val="yellow"/>
        </w:rPr>
        <w:t>by accident or miscalculation.”</w:t>
      </w:r>
      <w:r w:rsidRPr="001D03D4">
        <w:rPr>
          <w:rFonts w:asciiTheme="minorHAnsi" w:hAnsiTheme="minorHAnsi" w:cstheme="minorHAnsi"/>
          <w:sz w:val="16"/>
        </w:rPr>
        <w:t xml:space="preserve"> “Nobody thinks any of these weapons are going to be used deliberately, but </w:t>
      </w:r>
      <w:r w:rsidRPr="001D03D4">
        <w:rPr>
          <w:rStyle w:val="StyleUnderline"/>
          <w:rFonts w:asciiTheme="minorHAnsi" w:hAnsiTheme="minorHAnsi" w:cstheme="minorHAnsi"/>
        </w:rPr>
        <w:t>miscalculation is a significant chance</w:t>
      </w:r>
      <w:r w:rsidRPr="001D03D4">
        <w:rPr>
          <w:rFonts w:asciiTheme="minorHAnsi" w:hAnsiTheme="minorHAnsi" w:cstheme="minorHAnsi"/>
          <w:sz w:val="16"/>
        </w:rPr>
        <w:t xml:space="preserve">,” added Browne, who chairs the </w:t>
      </w:r>
      <w:hyperlink r:id="rId11" w:tgtFrame="_blank" w:history="1">
        <w:r w:rsidRPr="001D03D4">
          <w:rPr>
            <w:rStyle w:val="Hyperlink"/>
            <w:rFonts w:asciiTheme="minorHAnsi" w:hAnsiTheme="minorHAnsi" w:cstheme="minorHAnsi"/>
            <w:sz w:val="16"/>
          </w:rPr>
          <w:t>Euro-Atlantic Security Leadership Group.</w:t>
        </w:r>
      </w:hyperlink>
      <w:r w:rsidRPr="001D03D4">
        <w:rPr>
          <w:rFonts w:asciiTheme="minorHAnsi" w:hAnsiTheme="minorHAnsi" w:cstheme="minorHAnsi"/>
          <w:sz w:val="16"/>
        </w:rPr>
        <w:t xml:space="preserve"> It’s a </w:t>
      </w:r>
      <w:r w:rsidRPr="001D03D4">
        <w:rPr>
          <w:rStyle w:val="StyleUnderline"/>
          <w:rFonts w:asciiTheme="minorHAnsi" w:hAnsiTheme="minorHAnsi" w:cstheme="minorHAnsi"/>
          <w:highlight w:val="yellow"/>
        </w:rPr>
        <w:t>concern shared by</w:t>
      </w:r>
      <w:r w:rsidRPr="001D03D4">
        <w:rPr>
          <w:rStyle w:val="StyleUnderline"/>
          <w:rFonts w:asciiTheme="minorHAnsi" w:hAnsiTheme="minorHAnsi" w:cstheme="minorHAnsi"/>
        </w:rPr>
        <w:t xml:space="preserve"> current and former </w:t>
      </w:r>
      <w:r w:rsidRPr="001D03D4">
        <w:rPr>
          <w:rStyle w:val="StyleUnderline"/>
          <w:rFonts w:asciiTheme="minorHAnsi" w:hAnsiTheme="minorHAnsi" w:cstheme="minorHAnsi"/>
          <w:highlight w:val="yellow"/>
        </w:rPr>
        <w:t>nuclear security officials</w:t>
      </w:r>
      <w:r w:rsidRPr="001D03D4">
        <w:rPr>
          <w:rStyle w:val="StyleUnderline"/>
          <w:rFonts w:asciiTheme="minorHAnsi" w:hAnsiTheme="minorHAnsi" w:cstheme="minorHAnsi"/>
        </w:rPr>
        <w:t xml:space="preserve"> who usually don’t agree on much — </w:t>
      </w:r>
      <w:r w:rsidRPr="001D03D4">
        <w:rPr>
          <w:rStyle w:val="StyleUnderline"/>
          <w:rFonts w:asciiTheme="minorHAnsi" w:hAnsiTheme="minorHAnsi" w:cstheme="minorHAnsi"/>
          <w:highlight w:val="yellow"/>
        </w:rPr>
        <w:t>from disarmament advocates to nuclear hawks</w:t>
      </w:r>
      <w:r w:rsidRPr="001D03D4">
        <w:rPr>
          <w:rStyle w:val="StyleUnderline"/>
          <w:rFonts w:asciiTheme="minorHAnsi" w:hAnsiTheme="minorHAnsi" w:cstheme="minorHAnsi"/>
        </w:rPr>
        <w:t xml:space="preserve">. “I think the Ukraine conflict is demonstrating that the nuclear escalation scenario we’re worried about is not out of sight,” said Patty-Jane Geller, an expert on nuclear strategy at the hawkish Heritage Foundation. Last week, the Bulletin of the Atomic Scientists cited the Ukraine conflict as contributing to its decision to </w:t>
      </w:r>
      <w:hyperlink r:id="rId12" w:tgtFrame="_blank" w:history="1">
        <w:r w:rsidRPr="001D03D4">
          <w:rPr>
            <w:rStyle w:val="StyleUnderline"/>
            <w:rFonts w:asciiTheme="minorHAnsi" w:hAnsiTheme="minorHAnsi" w:cstheme="minorHAnsi"/>
          </w:rPr>
          <w:t>keep the “Doomsday Clock” at 100 seconds to midnight</w:t>
        </w:r>
      </w:hyperlink>
      <w:r w:rsidRPr="001D03D4">
        <w:rPr>
          <w:rStyle w:val="StyleUnderline"/>
          <w:rFonts w:asciiTheme="minorHAnsi" w:hAnsiTheme="minorHAnsi" w:cstheme="minorHAnsi"/>
        </w:rPr>
        <w:t xml:space="preserve">, an indication of how close it assesses that the human race is to </w:t>
      </w:r>
      <w:r w:rsidRPr="001D03D4">
        <w:rPr>
          <w:rStyle w:val="StyleUnderline"/>
          <w:rFonts w:asciiTheme="minorHAnsi" w:hAnsiTheme="minorHAnsi" w:cstheme="minorHAnsi"/>
          <w:highlight w:val="yellow"/>
        </w:rPr>
        <w:t>potential self-annihilation</w:t>
      </w:r>
      <w:r w:rsidRPr="001D03D4">
        <w:rPr>
          <w:rStyle w:val="StyleUnderline"/>
          <w:rFonts w:asciiTheme="minorHAnsi" w:hAnsiTheme="minorHAnsi" w:cstheme="minorHAnsi"/>
        </w:rPr>
        <w:t xml:space="preserve">. “Ukraine remains a potential flashpoint, and Russian </w:t>
      </w:r>
      <w:r w:rsidRPr="001D03D4">
        <w:rPr>
          <w:rStyle w:val="StyleUnderline"/>
          <w:rFonts w:asciiTheme="minorHAnsi" w:hAnsiTheme="minorHAnsi" w:cstheme="minorHAnsi"/>
          <w:highlight w:val="yellow"/>
        </w:rPr>
        <w:t>troop deployments</w:t>
      </w:r>
      <w:r w:rsidRPr="001D03D4">
        <w:rPr>
          <w:rStyle w:val="StyleUnderline"/>
          <w:rFonts w:asciiTheme="minorHAnsi" w:hAnsiTheme="minorHAnsi" w:cstheme="minorHAnsi"/>
        </w:rPr>
        <w:t xml:space="preserve"> to the Ukrainian border </w:t>
      </w:r>
      <w:r w:rsidRPr="001D03D4">
        <w:rPr>
          <w:rStyle w:val="StyleUnderline"/>
          <w:rFonts w:asciiTheme="minorHAnsi" w:hAnsiTheme="minorHAnsi" w:cstheme="minorHAnsi"/>
          <w:highlight w:val="yellow"/>
        </w:rPr>
        <w:t>heighten day-to-day tension</w:t>
      </w:r>
      <w:r w:rsidRPr="001D03D4">
        <w:rPr>
          <w:rStyle w:val="StyleUnderline"/>
          <w:rFonts w:asciiTheme="minorHAnsi" w:hAnsiTheme="minorHAnsi" w:cstheme="minorHAnsi"/>
        </w:rPr>
        <w:t xml:space="preserve">,” it noted in citing the threat of a nuclear conflict. A primary concern, according to Geller and others, is </w:t>
      </w:r>
      <w:r w:rsidRPr="001D03D4">
        <w:rPr>
          <w:rStyle w:val="StyleUnderline"/>
          <w:rFonts w:asciiTheme="minorHAnsi" w:hAnsiTheme="minorHAnsi" w:cstheme="minorHAnsi"/>
          <w:highlight w:val="yellow"/>
        </w:rPr>
        <w:t>Russia’s</w:t>
      </w:r>
      <w:r w:rsidRPr="001D03D4">
        <w:rPr>
          <w:rStyle w:val="StyleUnderline"/>
          <w:rFonts w:asciiTheme="minorHAnsi" w:hAnsiTheme="minorHAnsi" w:cstheme="minorHAnsi"/>
        </w:rPr>
        <w:t xml:space="preserve"> arsenal of thousands of </w:t>
      </w:r>
      <w:r w:rsidRPr="001D03D4">
        <w:rPr>
          <w:rStyle w:val="StyleUnderline"/>
          <w:rFonts w:asciiTheme="minorHAnsi" w:hAnsiTheme="minorHAnsi" w:cstheme="minorHAnsi"/>
          <w:highlight w:val="yellow"/>
        </w:rPr>
        <w:t>battlefield</w:t>
      </w:r>
      <w:r w:rsidRPr="001D03D4">
        <w:rPr>
          <w:rStyle w:val="StyleUnderline"/>
          <w:rFonts w:asciiTheme="minorHAnsi" w:hAnsiTheme="minorHAnsi" w:cstheme="minorHAnsi"/>
        </w:rPr>
        <w:t xml:space="preserve"> </w:t>
      </w:r>
      <w:r w:rsidRPr="001D03D4">
        <w:rPr>
          <w:rStyle w:val="StyleUnderline"/>
          <w:rFonts w:asciiTheme="minorHAnsi" w:hAnsiTheme="minorHAnsi" w:cstheme="minorHAnsi"/>
          <w:highlight w:val="yellow"/>
        </w:rPr>
        <w:t>nuc</w:t>
      </w:r>
      <w:r w:rsidRPr="001D03D4">
        <w:rPr>
          <w:rStyle w:val="StyleUnderline"/>
          <w:rFonts w:asciiTheme="minorHAnsi" w:hAnsiTheme="minorHAnsi" w:cstheme="minorHAnsi"/>
        </w:rPr>
        <w:t>lear weapon</w:t>
      </w:r>
      <w:r w:rsidRPr="001D03D4">
        <w:rPr>
          <w:rStyle w:val="StyleUnderline"/>
          <w:rFonts w:asciiTheme="minorHAnsi" w:hAnsiTheme="minorHAnsi" w:cstheme="minorHAnsi"/>
          <w:highlight w:val="yellow"/>
        </w:rPr>
        <w:t>s</w:t>
      </w:r>
      <w:r w:rsidRPr="001D03D4">
        <w:rPr>
          <w:rStyle w:val="StyleUnderline"/>
          <w:rFonts w:asciiTheme="minorHAnsi" w:hAnsiTheme="minorHAnsi" w:cstheme="minorHAnsi"/>
        </w:rPr>
        <w:t xml:space="preserve">, which </w:t>
      </w:r>
      <w:r w:rsidRPr="001D03D4">
        <w:rPr>
          <w:rStyle w:val="StyleUnderline"/>
          <w:rFonts w:asciiTheme="minorHAnsi" w:hAnsiTheme="minorHAnsi" w:cstheme="minorHAnsi"/>
          <w:highlight w:val="yellow"/>
        </w:rPr>
        <w:t xml:space="preserve">are central </w:t>
      </w:r>
      <w:r w:rsidRPr="001D03D4">
        <w:rPr>
          <w:rStyle w:val="StyleUnderline"/>
          <w:rFonts w:asciiTheme="minorHAnsi" w:hAnsiTheme="minorHAnsi" w:cstheme="minorHAnsi"/>
        </w:rPr>
        <w:t xml:space="preserve">to </w:t>
      </w:r>
      <w:r w:rsidRPr="001D03D4">
        <w:rPr>
          <w:rStyle w:val="StyleUnderline"/>
          <w:rFonts w:asciiTheme="minorHAnsi" w:hAnsiTheme="minorHAnsi" w:cstheme="minorHAnsi"/>
          <w:highlight w:val="yellow"/>
        </w:rPr>
        <w:t>its military strategy</w:t>
      </w:r>
      <w:r w:rsidRPr="001D03D4">
        <w:rPr>
          <w:rStyle w:val="StyleUnderline"/>
          <w:rFonts w:asciiTheme="minorHAnsi" w:hAnsiTheme="minorHAnsi" w:cstheme="minorHAnsi"/>
        </w:rPr>
        <w:t xml:space="preserve">. “The Russians have something like </w:t>
      </w:r>
      <w:r w:rsidRPr="001D03D4">
        <w:rPr>
          <w:rStyle w:val="StyleUnderline"/>
          <w:rFonts w:asciiTheme="minorHAnsi" w:hAnsiTheme="minorHAnsi" w:cstheme="minorHAnsi"/>
          <w:highlight w:val="yellow"/>
        </w:rPr>
        <w:t>4,000</w:t>
      </w:r>
      <w:r w:rsidRPr="001D03D4">
        <w:rPr>
          <w:rStyle w:val="StyleUnderline"/>
          <w:rFonts w:asciiTheme="minorHAnsi" w:hAnsiTheme="minorHAnsi" w:cstheme="minorHAnsi"/>
        </w:rPr>
        <w:t xml:space="preserve"> [</w:t>
      </w:r>
      <w:r w:rsidRPr="001D03D4">
        <w:rPr>
          <w:rStyle w:val="StyleUnderline"/>
          <w:rFonts w:asciiTheme="minorHAnsi" w:hAnsiTheme="minorHAnsi" w:cstheme="minorHAnsi"/>
          <w:highlight w:val="yellow"/>
        </w:rPr>
        <w:t>t</w:t>
      </w:r>
      <w:r w:rsidRPr="001D03D4">
        <w:rPr>
          <w:rFonts w:asciiTheme="minorHAnsi" w:hAnsiTheme="minorHAnsi" w:cstheme="minorHAnsi"/>
          <w:sz w:val="16"/>
        </w:rPr>
        <w:t xml:space="preserve">actical </w:t>
      </w:r>
      <w:r w:rsidRPr="001D03D4">
        <w:rPr>
          <w:rStyle w:val="StyleUnderline"/>
          <w:rFonts w:asciiTheme="minorHAnsi" w:hAnsiTheme="minorHAnsi" w:cstheme="minorHAnsi"/>
          <w:highlight w:val="yellow"/>
        </w:rPr>
        <w:t>n</w:t>
      </w:r>
      <w:r w:rsidRPr="001D03D4">
        <w:rPr>
          <w:rFonts w:asciiTheme="minorHAnsi" w:hAnsiTheme="minorHAnsi" w:cstheme="minorHAnsi"/>
          <w:sz w:val="16"/>
        </w:rPr>
        <w:t>uclear</w:t>
      </w:r>
      <w:r w:rsidRPr="001D03D4">
        <w:rPr>
          <w:rStyle w:val="StyleUnderline"/>
          <w:rFonts w:asciiTheme="minorHAnsi" w:hAnsiTheme="minorHAnsi" w:cstheme="minorHAnsi"/>
        </w:rPr>
        <w:t xml:space="preserve"> </w:t>
      </w:r>
      <w:r w:rsidRPr="001D03D4">
        <w:rPr>
          <w:rStyle w:val="StyleUnderline"/>
          <w:rFonts w:asciiTheme="minorHAnsi" w:hAnsiTheme="minorHAnsi" w:cstheme="minorHAnsi"/>
          <w:highlight w:val="yellow"/>
        </w:rPr>
        <w:t>w</w:t>
      </w:r>
      <w:r w:rsidRPr="001D03D4">
        <w:rPr>
          <w:rFonts w:asciiTheme="minorHAnsi" w:hAnsiTheme="minorHAnsi" w:cstheme="minorHAnsi"/>
          <w:sz w:val="16"/>
        </w:rPr>
        <w:t>eapons]</w:t>
      </w:r>
      <w:r w:rsidRPr="001D03D4">
        <w:rPr>
          <w:rStyle w:val="StyleUnderline"/>
          <w:rFonts w:asciiTheme="minorHAnsi" w:hAnsiTheme="minorHAnsi" w:cstheme="minorHAnsi"/>
        </w:rPr>
        <w:t xml:space="preserve"> </w:t>
      </w:r>
      <w:r w:rsidRPr="001D03D4">
        <w:rPr>
          <w:rStyle w:val="StyleUnderline"/>
          <w:rFonts w:asciiTheme="minorHAnsi" w:hAnsiTheme="minorHAnsi" w:cstheme="minorHAnsi"/>
          <w:highlight w:val="yellow"/>
        </w:rPr>
        <w:t>and</w:t>
      </w:r>
      <w:r w:rsidRPr="001D03D4">
        <w:rPr>
          <w:rStyle w:val="StyleUnderline"/>
          <w:rFonts w:asciiTheme="minorHAnsi" w:hAnsiTheme="minorHAnsi" w:cstheme="minorHAnsi"/>
        </w:rPr>
        <w:t xml:space="preserve"> they have </w:t>
      </w:r>
      <w:r w:rsidRPr="001D03D4">
        <w:rPr>
          <w:rStyle w:val="StyleUnderline"/>
          <w:rFonts w:asciiTheme="minorHAnsi" w:hAnsiTheme="minorHAnsi" w:cstheme="minorHAnsi"/>
          <w:highlight w:val="yellow"/>
        </w:rPr>
        <w:t>an</w:t>
      </w:r>
      <w:r w:rsidRPr="001D03D4">
        <w:rPr>
          <w:rStyle w:val="StyleUnderline"/>
          <w:rFonts w:asciiTheme="minorHAnsi" w:hAnsiTheme="minorHAnsi" w:cstheme="minorHAnsi"/>
        </w:rPr>
        <w:t xml:space="preserve"> </w:t>
      </w:r>
      <w:r w:rsidRPr="001D03D4">
        <w:rPr>
          <w:rStyle w:val="StyleUnderline"/>
          <w:rFonts w:asciiTheme="minorHAnsi" w:hAnsiTheme="minorHAnsi" w:cstheme="minorHAnsi"/>
          <w:highlight w:val="yellow"/>
        </w:rPr>
        <w:t>‘escalate to win’ nuclear doctrine</w:t>
      </w:r>
      <w:r w:rsidRPr="001D03D4">
        <w:rPr>
          <w:rStyle w:val="StyleUnderline"/>
          <w:rFonts w:asciiTheme="minorHAnsi" w:hAnsiTheme="minorHAnsi" w:cstheme="minorHAnsi"/>
        </w:rPr>
        <w:t xml:space="preserve">, which says ‘we use nuclear weapons first </w:t>
      </w:r>
      <w:r w:rsidRPr="001D03D4">
        <w:rPr>
          <w:rStyle w:val="StyleUnderline"/>
          <w:rFonts w:asciiTheme="minorHAnsi" w:hAnsiTheme="minorHAnsi" w:cstheme="minorHAnsi"/>
          <w:highlight w:val="yellow"/>
        </w:rPr>
        <w:t>if</w:t>
      </w:r>
      <w:r w:rsidRPr="001D03D4">
        <w:rPr>
          <w:rStyle w:val="StyleUnderline"/>
          <w:rFonts w:asciiTheme="minorHAnsi" w:hAnsiTheme="minorHAnsi" w:cstheme="minorHAnsi"/>
        </w:rPr>
        <w:t xml:space="preserve"> the </w:t>
      </w:r>
      <w:r w:rsidRPr="001D03D4">
        <w:rPr>
          <w:rStyle w:val="StyleUnderline"/>
          <w:rFonts w:asciiTheme="minorHAnsi" w:hAnsiTheme="minorHAnsi" w:cstheme="minorHAnsi"/>
          <w:highlight w:val="yellow"/>
        </w:rPr>
        <w:t>conventional conflict</w:t>
      </w:r>
      <w:r w:rsidRPr="001D03D4">
        <w:rPr>
          <w:rStyle w:val="StyleUnderline"/>
          <w:rFonts w:asciiTheme="minorHAnsi" w:hAnsiTheme="minorHAnsi" w:cstheme="minorHAnsi"/>
        </w:rPr>
        <w:t xml:space="preserve"> starts to </w:t>
      </w:r>
      <w:r w:rsidRPr="001D03D4">
        <w:rPr>
          <w:rStyle w:val="StyleUnderline"/>
          <w:rFonts w:asciiTheme="minorHAnsi" w:hAnsiTheme="minorHAnsi" w:cstheme="minorHAnsi"/>
          <w:highlight w:val="yellow"/>
        </w:rPr>
        <w:t>spin out of</w:t>
      </w:r>
      <w:r w:rsidRPr="001D03D4">
        <w:rPr>
          <w:rStyle w:val="StyleUnderline"/>
          <w:rFonts w:asciiTheme="minorHAnsi" w:hAnsiTheme="minorHAnsi" w:cstheme="minorHAnsi"/>
        </w:rPr>
        <w:t xml:space="preserve"> our </w:t>
      </w:r>
      <w:r w:rsidRPr="001D03D4">
        <w:rPr>
          <w:rStyle w:val="StyleUnderline"/>
          <w:rFonts w:asciiTheme="minorHAnsi" w:hAnsiTheme="minorHAnsi" w:cstheme="minorHAnsi"/>
          <w:highlight w:val="yellow"/>
        </w:rPr>
        <w:t>favor</w:t>
      </w:r>
      <w:r w:rsidRPr="001D03D4">
        <w:rPr>
          <w:rStyle w:val="StyleUnderline"/>
          <w:rFonts w:asciiTheme="minorHAnsi" w:hAnsiTheme="minorHAnsi" w:cstheme="minorHAnsi"/>
        </w:rPr>
        <w:t>,’</w:t>
      </w:r>
      <w:r w:rsidRPr="001D03D4">
        <w:rPr>
          <w:rFonts w:asciiTheme="minorHAnsi" w:hAnsiTheme="minorHAnsi" w:cstheme="minorHAnsi"/>
          <w:sz w:val="16"/>
        </w:rPr>
        <w:t xml:space="preserve">” said a former senior GOP government official who still works on nuclear security issues. One </w:t>
      </w:r>
      <w:r w:rsidRPr="001D03D4">
        <w:rPr>
          <w:rStyle w:val="StyleUnderline"/>
          <w:rFonts w:asciiTheme="minorHAnsi" w:hAnsiTheme="minorHAnsi" w:cstheme="minorHAnsi"/>
          <w:highlight w:val="yellow"/>
        </w:rPr>
        <w:t>Russian diplomat</w:t>
      </w:r>
      <w:r w:rsidRPr="001D03D4">
        <w:rPr>
          <w:rStyle w:val="StyleUnderline"/>
          <w:rFonts w:asciiTheme="minorHAnsi" w:hAnsiTheme="minorHAnsi" w:cstheme="minorHAnsi"/>
        </w:rPr>
        <w:t xml:space="preserve"> last month went so far as to </w:t>
      </w:r>
      <w:hyperlink r:id="rId13" w:tgtFrame="_blank" w:history="1">
        <w:r w:rsidRPr="001D03D4">
          <w:rPr>
            <w:rStyle w:val="StyleUnderline"/>
            <w:rFonts w:asciiTheme="minorHAnsi" w:hAnsiTheme="minorHAnsi" w:cstheme="minorHAnsi"/>
            <w:highlight w:val="yellow"/>
          </w:rPr>
          <w:t>publicly threaten</w:t>
        </w:r>
      </w:hyperlink>
      <w:r w:rsidRPr="001D03D4">
        <w:rPr>
          <w:rStyle w:val="StyleUnderline"/>
          <w:rFonts w:asciiTheme="minorHAnsi" w:hAnsiTheme="minorHAnsi" w:cstheme="minorHAnsi"/>
        </w:rPr>
        <w:t xml:space="preserve"> the deployment of</w:t>
      </w:r>
      <w:r w:rsidRPr="001D03D4">
        <w:rPr>
          <w:rFonts w:asciiTheme="minorHAnsi" w:hAnsiTheme="minorHAnsi" w:cstheme="minorHAnsi"/>
          <w:sz w:val="16"/>
        </w:rPr>
        <w:t xml:space="preserve"> </w:t>
      </w:r>
      <w:r w:rsidRPr="001D03D4">
        <w:rPr>
          <w:rStyle w:val="StyleUnderline"/>
          <w:rFonts w:asciiTheme="minorHAnsi" w:hAnsiTheme="minorHAnsi" w:cstheme="minorHAnsi"/>
          <w:highlight w:val="yellow"/>
        </w:rPr>
        <w:t>t</w:t>
      </w:r>
      <w:r w:rsidRPr="001D03D4">
        <w:rPr>
          <w:rFonts w:asciiTheme="minorHAnsi" w:hAnsiTheme="minorHAnsi" w:cstheme="minorHAnsi"/>
          <w:sz w:val="16"/>
        </w:rPr>
        <w:t xml:space="preserve">actical </w:t>
      </w:r>
      <w:r w:rsidRPr="001D03D4">
        <w:rPr>
          <w:rStyle w:val="StyleUnderline"/>
          <w:rFonts w:asciiTheme="minorHAnsi" w:hAnsiTheme="minorHAnsi" w:cstheme="minorHAnsi"/>
          <w:highlight w:val="yellow"/>
        </w:rPr>
        <w:t>n</w:t>
      </w:r>
      <w:r w:rsidRPr="001D03D4">
        <w:rPr>
          <w:rFonts w:asciiTheme="minorHAnsi" w:hAnsiTheme="minorHAnsi" w:cstheme="minorHAnsi"/>
          <w:sz w:val="16"/>
        </w:rPr>
        <w:t xml:space="preserve">uclear </w:t>
      </w:r>
      <w:r w:rsidRPr="001D03D4">
        <w:rPr>
          <w:rStyle w:val="StyleUnderline"/>
          <w:rFonts w:asciiTheme="minorHAnsi" w:hAnsiTheme="minorHAnsi" w:cstheme="minorHAnsi"/>
          <w:highlight w:val="yellow"/>
        </w:rPr>
        <w:t>w</w:t>
      </w:r>
      <w:r w:rsidRPr="001D03D4">
        <w:rPr>
          <w:rFonts w:asciiTheme="minorHAnsi" w:hAnsiTheme="minorHAnsi" w:cstheme="minorHAnsi"/>
          <w:sz w:val="16"/>
        </w:rPr>
        <w:t xml:space="preserve">eapons in the crisis. The weapons have a lower “yield” than traditional atomic bombs and are designed to be used against conventional forces in battle. But they still have enormous explosive power and are considered particularly destabilizing to deterrent strategy. The United States has reportedly been flying </w:t>
      </w:r>
      <w:hyperlink r:id="rId14" w:tgtFrame="_blank" w:history="1">
        <w:r w:rsidRPr="001D03D4">
          <w:rPr>
            <w:rStyle w:val="Hyperlink"/>
            <w:rFonts w:asciiTheme="minorHAnsi" w:hAnsiTheme="minorHAnsi" w:cstheme="minorHAnsi"/>
            <w:sz w:val="16"/>
          </w:rPr>
          <w:t>dedicated spy missions</w:t>
        </w:r>
      </w:hyperlink>
      <w:r w:rsidRPr="001D03D4">
        <w:rPr>
          <w:rFonts w:asciiTheme="minorHAnsi" w:hAnsiTheme="minorHAnsi" w:cstheme="minorHAnsi"/>
          <w:sz w:val="16"/>
        </w:rPr>
        <w:t xml:space="preserve"> over in recent weeks to determine if Russia has deployed any of its tactical nuclear weapons along the border with Ukraine. </w:t>
      </w:r>
      <w:r w:rsidRPr="001D03D4">
        <w:rPr>
          <w:rStyle w:val="StyleUnderline"/>
          <w:rFonts w:asciiTheme="minorHAnsi" w:hAnsiTheme="minorHAnsi" w:cstheme="minorHAnsi"/>
        </w:rPr>
        <w:t>There’s also concern among Russian nuclear experts about the potential that the Ukraine crisis could escalate</w:t>
      </w:r>
      <w:r w:rsidRPr="001D03D4">
        <w:rPr>
          <w:rFonts w:asciiTheme="minorHAnsi" w:hAnsiTheme="minorHAnsi" w:cstheme="minorHAnsi"/>
          <w:sz w:val="16"/>
        </w:rPr>
        <w:t xml:space="preserve">, according to former U.S. Ambassador Richard Burt, who negotiated arms control treaties with the Soviet Union. He told POLITICO he was on a conference call Wednesday with European and Russian security officials and experts who discussed just such a scenario. “People are worried about </w:t>
      </w:r>
      <w:r w:rsidRPr="001D03D4">
        <w:rPr>
          <w:rStyle w:val="StyleUnderline"/>
          <w:rFonts w:asciiTheme="minorHAnsi" w:hAnsiTheme="minorHAnsi" w:cstheme="minorHAnsi"/>
        </w:rPr>
        <w:t>the possibility … through some process of escalation this somehow gets out of control — misreading, misunderstanding signals, or technical mistakes — [and] that nuclear weapons in one form or another could become a factor in this crisis</w:t>
      </w:r>
      <w:r w:rsidRPr="001D03D4">
        <w:rPr>
          <w:rFonts w:asciiTheme="minorHAnsi" w:hAnsiTheme="minorHAnsi" w:cstheme="minorHAnsi"/>
          <w:sz w:val="16"/>
        </w:rPr>
        <w:t xml:space="preserve">,” he said. The situation is exacerbated by the growing number of U.S., NATO, and Russian military forces in </w:t>
      </w:r>
      <w:proofErr w:type="gramStart"/>
      <w:r w:rsidRPr="001D03D4">
        <w:rPr>
          <w:rFonts w:asciiTheme="minorHAnsi" w:hAnsiTheme="minorHAnsi" w:cstheme="minorHAnsi"/>
          <w:sz w:val="16"/>
        </w:rPr>
        <w:t>close proximity</w:t>
      </w:r>
      <w:proofErr w:type="gramEnd"/>
      <w:r w:rsidRPr="001D03D4">
        <w:rPr>
          <w:rFonts w:asciiTheme="minorHAnsi" w:hAnsiTheme="minorHAnsi" w:cstheme="minorHAnsi"/>
          <w:sz w:val="16"/>
        </w:rPr>
        <w:t xml:space="preserve">, Burt said. “One thing I think is useful to remember is </w:t>
      </w:r>
      <w:r w:rsidRPr="001D03D4">
        <w:rPr>
          <w:rStyle w:val="StyleUnderline"/>
          <w:rFonts w:asciiTheme="minorHAnsi" w:hAnsiTheme="minorHAnsi" w:cstheme="minorHAnsi"/>
        </w:rPr>
        <w:t xml:space="preserve">people are not just putting their forces on alert in and around Ukraine, but you’ve got </w:t>
      </w:r>
      <w:r w:rsidRPr="001D03D4">
        <w:rPr>
          <w:rStyle w:val="StyleUnderline"/>
          <w:rFonts w:asciiTheme="minorHAnsi" w:hAnsiTheme="minorHAnsi" w:cstheme="minorHAnsi"/>
          <w:highlight w:val="yellow"/>
        </w:rPr>
        <w:t>nuclear</w:t>
      </w:r>
      <w:r w:rsidRPr="001D03D4">
        <w:rPr>
          <w:rStyle w:val="StyleUnderline"/>
          <w:rFonts w:asciiTheme="minorHAnsi" w:hAnsiTheme="minorHAnsi" w:cstheme="minorHAnsi"/>
        </w:rPr>
        <w:t xml:space="preserve">-capable </w:t>
      </w:r>
      <w:r w:rsidRPr="001D03D4">
        <w:rPr>
          <w:rStyle w:val="StyleUnderline"/>
          <w:rFonts w:asciiTheme="minorHAnsi" w:hAnsiTheme="minorHAnsi" w:cstheme="minorHAnsi"/>
          <w:highlight w:val="yellow"/>
        </w:rPr>
        <w:t xml:space="preserve">naval forces in the Black Sea and </w:t>
      </w:r>
      <w:r w:rsidRPr="001D03D4">
        <w:rPr>
          <w:rStyle w:val="StyleUnderline"/>
          <w:rFonts w:asciiTheme="minorHAnsi" w:hAnsiTheme="minorHAnsi" w:cstheme="minorHAnsi"/>
        </w:rPr>
        <w:t xml:space="preserve">in </w:t>
      </w:r>
      <w:r w:rsidRPr="001D03D4">
        <w:rPr>
          <w:rStyle w:val="StyleUnderline"/>
          <w:rFonts w:asciiTheme="minorHAnsi" w:hAnsiTheme="minorHAnsi" w:cstheme="minorHAnsi"/>
          <w:highlight w:val="yellow"/>
        </w:rPr>
        <w:t>the Mediterranean</w:t>
      </w:r>
      <w:r w:rsidRPr="001D03D4">
        <w:rPr>
          <w:rStyle w:val="StyleUnderline"/>
          <w:rFonts w:asciiTheme="minorHAnsi" w:hAnsiTheme="minorHAnsi" w:cstheme="minorHAnsi"/>
        </w:rPr>
        <w:t xml:space="preserve">,” he said. “In the Baltic Sea there also has been an intensification of activity as well. You have a lot more aircraft flying overflights.” </w:t>
      </w:r>
      <w:r w:rsidRPr="001D03D4">
        <w:rPr>
          <w:rStyle w:val="StyleUnderline"/>
          <w:rFonts w:asciiTheme="minorHAnsi" w:hAnsiTheme="minorHAnsi" w:cstheme="minorHAnsi"/>
          <w:highlight w:val="yellow"/>
        </w:rPr>
        <w:t>Russia has</w:t>
      </w:r>
      <w:r w:rsidRPr="001D03D4">
        <w:rPr>
          <w:rStyle w:val="StyleUnderline"/>
          <w:rFonts w:asciiTheme="minorHAnsi" w:hAnsiTheme="minorHAnsi" w:cstheme="minorHAnsi"/>
        </w:rPr>
        <w:t xml:space="preserve"> also </w:t>
      </w:r>
      <w:r w:rsidRPr="001D03D4">
        <w:rPr>
          <w:rStyle w:val="StyleUnderline"/>
          <w:rFonts w:asciiTheme="minorHAnsi" w:hAnsiTheme="minorHAnsi" w:cstheme="minorHAnsi"/>
          <w:highlight w:val="yellow"/>
        </w:rPr>
        <w:t>been nuclear saber-rattling</w:t>
      </w:r>
      <w:r w:rsidRPr="001D03D4">
        <w:rPr>
          <w:rStyle w:val="StyleUnderline"/>
          <w:rFonts w:asciiTheme="minorHAnsi" w:hAnsiTheme="minorHAnsi" w:cstheme="minorHAnsi"/>
        </w:rPr>
        <w:t xml:space="preserve"> in recent days, threatening that if NATO doesn’t meet its demands for halting the alliance’s expansion east </w:t>
      </w:r>
      <w:hyperlink r:id="rId15" w:tgtFrame="_blank" w:history="1">
        <w:r w:rsidRPr="001D03D4">
          <w:rPr>
            <w:rStyle w:val="StyleUnderline"/>
            <w:rFonts w:asciiTheme="minorHAnsi" w:hAnsiTheme="minorHAnsi" w:cstheme="minorHAnsi"/>
          </w:rPr>
          <w:t>it could deploy</w:t>
        </w:r>
      </w:hyperlink>
      <w:r w:rsidRPr="001D03D4">
        <w:rPr>
          <w:rStyle w:val="StyleUnderline"/>
          <w:rFonts w:asciiTheme="minorHAnsi" w:hAnsiTheme="minorHAnsi" w:cstheme="minorHAnsi"/>
        </w:rPr>
        <w:t xml:space="preserve"> its tactical nuclear weapons closer to American borders</w:t>
      </w:r>
      <w:r w:rsidRPr="001D03D4">
        <w:rPr>
          <w:rFonts w:asciiTheme="minorHAnsi" w:hAnsiTheme="minorHAnsi" w:cstheme="minorHAnsi"/>
          <w:sz w:val="16"/>
        </w:rPr>
        <w:t>. “</w:t>
      </w:r>
      <w:r w:rsidRPr="001D03D4">
        <w:rPr>
          <w:rStyle w:val="StyleUnderline"/>
          <w:rFonts w:asciiTheme="minorHAnsi" w:hAnsiTheme="minorHAnsi" w:cstheme="minorHAnsi"/>
        </w:rPr>
        <w:t>What we should be worried about is their doctrine and their 4,000 non-strategic nuclear weapons</w:t>
      </w:r>
      <w:r w:rsidRPr="001D03D4">
        <w:rPr>
          <w:rFonts w:asciiTheme="minorHAnsi" w:hAnsiTheme="minorHAnsi" w:cstheme="minorHAnsi"/>
          <w:sz w:val="16"/>
        </w:rPr>
        <w:t xml:space="preserve">,” the former official added. Another concern is that many of its military aircraft and </w:t>
      </w:r>
      <w:r w:rsidRPr="001D03D4">
        <w:rPr>
          <w:rStyle w:val="StyleUnderline"/>
          <w:rFonts w:asciiTheme="minorHAnsi" w:hAnsiTheme="minorHAnsi" w:cstheme="minorHAnsi"/>
          <w:highlight w:val="yellow"/>
        </w:rPr>
        <w:t>missiles</w:t>
      </w:r>
      <w:r w:rsidRPr="001D03D4">
        <w:rPr>
          <w:rStyle w:val="StyleUnderline"/>
          <w:rFonts w:asciiTheme="minorHAnsi" w:hAnsiTheme="minorHAnsi" w:cstheme="minorHAnsi"/>
        </w:rPr>
        <w:t xml:space="preserve"> are also </w:t>
      </w:r>
      <w:r w:rsidRPr="001D03D4">
        <w:rPr>
          <w:rStyle w:val="StyleUnderline"/>
          <w:rFonts w:asciiTheme="minorHAnsi" w:hAnsiTheme="minorHAnsi" w:cstheme="minorHAnsi"/>
          <w:highlight w:val="yellow"/>
        </w:rPr>
        <w:t>designed to carry</w:t>
      </w:r>
      <w:r w:rsidRPr="001D03D4">
        <w:rPr>
          <w:rStyle w:val="StyleUnderline"/>
          <w:rFonts w:asciiTheme="minorHAnsi" w:hAnsiTheme="minorHAnsi" w:cstheme="minorHAnsi"/>
        </w:rPr>
        <w:t xml:space="preserve"> both non</w:t>
      </w:r>
      <w:r w:rsidRPr="001D03D4">
        <w:rPr>
          <w:rStyle w:val="StyleUnderline"/>
          <w:rFonts w:asciiTheme="minorHAnsi" w:hAnsiTheme="minorHAnsi" w:cstheme="minorHAnsi"/>
          <w:highlight w:val="yellow"/>
        </w:rPr>
        <w:t>-nuclear and nuclear weapons</w:t>
      </w:r>
      <w:r w:rsidRPr="001D03D4">
        <w:rPr>
          <w:rStyle w:val="StyleUnderline"/>
          <w:rFonts w:asciiTheme="minorHAnsi" w:hAnsiTheme="minorHAnsi" w:cstheme="minorHAnsi"/>
        </w:rPr>
        <w:t xml:space="preserve">, a circumstance that could </w:t>
      </w:r>
      <w:r w:rsidRPr="001D03D4">
        <w:rPr>
          <w:rStyle w:val="StyleUnderline"/>
          <w:rFonts w:asciiTheme="minorHAnsi" w:hAnsiTheme="minorHAnsi" w:cstheme="minorHAnsi"/>
          <w:highlight w:val="yellow"/>
        </w:rPr>
        <w:t>sow</w:t>
      </w:r>
      <w:r w:rsidRPr="001D03D4">
        <w:rPr>
          <w:rStyle w:val="StyleUnderline"/>
          <w:rFonts w:asciiTheme="minorHAnsi" w:hAnsiTheme="minorHAnsi" w:cstheme="minorHAnsi"/>
        </w:rPr>
        <w:t xml:space="preserve"> even </w:t>
      </w:r>
      <w:r w:rsidRPr="001D03D4">
        <w:rPr>
          <w:rStyle w:val="StyleUnderline"/>
          <w:rFonts w:asciiTheme="minorHAnsi" w:hAnsiTheme="minorHAnsi" w:cstheme="minorHAnsi"/>
          <w:highlight w:val="yellow"/>
        </w:rPr>
        <w:t>more confusion</w:t>
      </w:r>
      <w:r w:rsidRPr="001D03D4">
        <w:rPr>
          <w:rStyle w:val="StyleUnderline"/>
          <w:rFonts w:asciiTheme="minorHAnsi" w:hAnsiTheme="minorHAnsi" w:cstheme="minorHAnsi"/>
        </w:rPr>
        <w:t xml:space="preserve"> during hostilities. “It is very </w:t>
      </w:r>
      <w:r w:rsidRPr="001D03D4">
        <w:rPr>
          <w:rStyle w:val="StyleUnderline"/>
          <w:rFonts w:asciiTheme="minorHAnsi" w:hAnsiTheme="minorHAnsi" w:cstheme="minorHAnsi"/>
          <w:highlight w:val="yellow"/>
        </w:rPr>
        <w:t>difficult</w:t>
      </w:r>
      <w:r w:rsidRPr="001D03D4">
        <w:rPr>
          <w:rStyle w:val="StyleUnderline"/>
          <w:rFonts w:asciiTheme="minorHAnsi" w:hAnsiTheme="minorHAnsi" w:cstheme="minorHAnsi"/>
        </w:rPr>
        <w:t xml:space="preserve"> for the West </w:t>
      </w:r>
      <w:r w:rsidRPr="001D03D4">
        <w:rPr>
          <w:rStyle w:val="StyleUnderline"/>
          <w:rFonts w:asciiTheme="minorHAnsi" w:hAnsiTheme="minorHAnsi" w:cstheme="minorHAnsi"/>
          <w:highlight w:val="yellow"/>
        </w:rPr>
        <w:t>to</w:t>
      </w:r>
      <w:r w:rsidRPr="001D03D4">
        <w:rPr>
          <w:rStyle w:val="StyleUnderline"/>
          <w:rFonts w:asciiTheme="minorHAnsi" w:hAnsiTheme="minorHAnsi" w:cstheme="minorHAnsi"/>
        </w:rPr>
        <w:t xml:space="preserve"> </w:t>
      </w:r>
      <w:r w:rsidRPr="001D03D4">
        <w:rPr>
          <w:rStyle w:val="StyleUnderline"/>
          <w:rFonts w:asciiTheme="minorHAnsi" w:hAnsiTheme="minorHAnsi" w:cstheme="minorHAnsi"/>
          <w:highlight w:val="yellow"/>
        </w:rPr>
        <w:t>know</w:t>
      </w:r>
      <w:r w:rsidRPr="001D03D4">
        <w:rPr>
          <w:rStyle w:val="StyleUnderline"/>
          <w:rFonts w:asciiTheme="minorHAnsi" w:hAnsiTheme="minorHAnsi" w:cstheme="minorHAnsi"/>
        </w:rPr>
        <w:t xml:space="preserve">, ‘that </w:t>
      </w:r>
      <w:r w:rsidRPr="001D03D4">
        <w:rPr>
          <w:rStyle w:val="StyleUnderline"/>
          <w:rFonts w:asciiTheme="minorHAnsi" w:hAnsiTheme="minorHAnsi" w:cstheme="minorHAnsi"/>
          <w:highlight w:val="yellow"/>
        </w:rPr>
        <w:t>conventional</w:t>
      </w:r>
      <w:r w:rsidRPr="001D03D4">
        <w:rPr>
          <w:rStyle w:val="StyleUnderline"/>
          <w:rFonts w:asciiTheme="minorHAnsi" w:hAnsiTheme="minorHAnsi" w:cstheme="minorHAnsi"/>
        </w:rPr>
        <w:t xml:space="preserve"> </w:t>
      </w:r>
      <w:r w:rsidRPr="001D03D4">
        <w:rPr>
          <w:rStyle w:val="StyleUnderline"/>
          <w:rFonts w:asciiTheme="minorHAnsi" w:hAnsiTheme="minorHAnsi" w:cstheme="minorHAnsi"/>
          <w:highlight w:val="yellow"/>
        </w:rPr>
        <w:t>or nuclear,’ until it’s used</w:t>
      </w:r>
      <w:r w:rsidRPr="001D03D4">
        <w:rPr>
          <w:rFonts w:asciiTheme="minorHAnsi" w:hAnsiTheme="minorHAnsi" w:cstheme="minorHAnsi"/>
          <w:sz w:val="16"/>
        </w:rPr>
        <w:t xml:space="preserve">,” the former nuclear official said, citing </w:t>
      </w:r>
      <w:proofErr w:type="gramStart"/>
      <w:r w:rsidRPr="001D03D4">
        <w:rPr>
          <w:rFonts w:asciiTheme="minorHAnsi" w:hAnsiTheme="minorHAnsi" w:cstheme="minorHAnsi"/>
          <w:sz w:val="16"/>
        </w:rPr>
        <w:t>in particular air</w:t>
      </w:r>
      <w:proofErr w:type="gramEnd"/>
      <w:r w:rsidRPr="001D03D4">
        <w:rPr>
          <w:rFonts w:asciiTheme="minorHAnsi" w:hAnsiTheme="minorHAnsi" w:cstheme="minorHAnsi"/>
          <w:sz w:val="16"/>
        </w:rPr>
        <w:t xml:space="preserve"> defense systems. Nikolai </w:t>
      </w:r>
      <w:proofErr w:type="spellStart"/>
      <w:r w:rsidRPr="001D03D4">
        <w:rPr>
          <w:rFonts w:asciiTheme="minorHAnsi" w:hAnsiTheme="minorHAnsi" w:cstheme="minorHAnsi"/>
          <w:sz w:val="16"/>
        </w:rPr>
        <w:t>Sokov</w:t>
      </w:r>
      <w:proofErr w:type="spellEnd"/>
      <w:r w:rsidRPr="001D03D4">
        <w:rPr>
          <w:rFonts w:asciiTheme="minorHAnsi" w:hAnsiTheme="minorHAnsi" w:cstheme="minorHAnsi"/>
          <w:sz w:val="16"/>
        </w:rPr>
        <w:t xml:space="preserve">, a former Russian Foreign Ministry official, said he considers the risk of a conflict over Ukraine spilling over into the nuclear arena as “extremely remote.” But even he says it's conceivable that one or both sides could dangerously miscalculate. For example, an </w:t>
      </w:r>
      <w:r w:rsidRPr="001D03D4">
        <w:rPr>
          <w:rStyle w:val="StyleUnderline"/>
          <w:rFonts w:asciiTheme="minorHAnsi" w:hAnsiTheme="minorHAnsi" w:cstheme="minorHAnsi"/>
          <w:highlight w:val="yellow"/>
        </w:rPr>
        <w:t>accidental clash between Russia</w:t>
      </w:r>
      <w:r w:rsidRPr="001D03D4">
        <w:rPr>
          <w:rStyle w:val="StyleUnderline"/>
          <w:rFonts w:asciiTheme="minorHAnsi" w:hAnsiTheme="minorHAnsi" w:cstheme="minorHAnsi"/>
        </w:rPr>
        <w:t>n</w:t>
      </w:r>
      <w:r w:rsidRPr="001D03D4">
        <w:rPr>
          <w:rStyle w:val="StyleUnderline"/>
          <w:rFonts w:asciiTheme="minorHAnsi" w:hAnsiTheme="minorHAnsi" w:cstheme="minorHAnsi"/>
          <w:highlight w:val="yellow"/>
        </w:rPr>
        <w:t xml:space="preserve"> and NATO</w:t>
      </w:r>
      <w:r w:rsidRPr="001D03D4">
        <w:rPr>
          <w:rStyle w:val="StyleUnderline"/>
          <w:rFonts w:asciiTheme="minorHAnsi" w:hAnsiTheme="minorHAnsi" w:cstheme="minorHAnsi"/>
        </w:rPr>
        <w:t xml:space="preserve"> aircraft or warships, he said, “</w:t>
      </w:r>
      <w:r w:rsidRPr="001D03D4">
        <w:rPr>
          <w:rStyle w:val="StyleUnderline"/>
          <w:rFonts w:asciiTheme="minorHAnsi" w:hAnsiTheme="minorHAnsi" w:cstheme="minorHAnsi"/>
          <w:highlight w:val="yellow"/>
        </w:rPr>
        <w:t>may trigger direct confrontation and then it could roll</w:t>
      </w:r>
      <w:r w:rsidRPr="001D03D4">
        <w:rPr>
          <w:rFonts w:asciiTheme="minorHAnsi" w:hAnsiTheme="minorHAnsi" w:cstheme="minorHAnsi"/>
          <w:sz w:val="16"/>
        </w:rPr>
        <w:t xml:space="preserve">." For leading advocates of reducing nuclear arms, the Ukraine crisis highlights the hugely destabilizing role they play. “What are nuclear weapons doing for us?” asked Tom </w:t>
      </w:r>
      <w:proofErr w:type="spellStart"/>
      <w:r w:rsidRPr="001D03D4">
        <w:rPr>
          <w:rFonts w:asciiTheme="minorHAnsi" w:hAnsiTheme="minorHAnsi" w:cstheme="minorHAnsi"/>
          <w:sz w:val="16"/>
        </w:rPr>
        <w:t>Collina</w:t>
      </w:r>
      <w:proofErr w:type="spellEnd"/>
      <w:r w:rsidRPr="001D03D4">
        <w:rPr>
          <w:rFonts w:asciiTheme="minorHAnsi" w:hAnsiTheme="minorHAnsi" w:cstheme="minorHAnsi"/>
          <w:sz w:val="16"/>
        </w:rPr>
        <w:t xml:space="preserve">, director of policy at the Ploughshares Fund. “We only kind of think about them when we get into these crises, where really all they become is a liability. “It’s hard to argue that nuclear weapons are adding to anybody’s security in this situation, but they seem to be the thing you can stumble into by mistake,” he added. Also looming over the crisis is </w:t>
      </w:r>
      <w:r w:rsidRPr="001D03D4">
        <w:rPr>
          <w:rStyle w:val="StyleUnderline"/>
          <w:rFonts w:asciiTheme="minorHAnsi" w:hAnsiTheme="minorHAnsi" w:cstheme="minorHAnsi"/>
          <w:highlight w:val="yellow"/>
        </w:rPr>
        <w:t>Russia’s history of using cyber-attacks</w:t>
      </w:r>
      <w:r w:rsidRPr="001D03D4">
        <w:rPr>
          <w:rStyle w:val="StyleUnderline"/>
          <w:rFonts w:asciiTheme="minorHAnsi" w:hAnsiTheme="minorHAnsi" w:cstheme="minorHAnsi"/>
        </w:rPr>
        <w:t xml:space="preserve"> as a key element of its military strategy, </w:t>
      </w:r>
      <w:r w:rsidRPr="001D03D4">
        <w:rPr>
          <w:rStyle w:val="StyleUnderline"/>
          <w:rFonts w:asciiTheme="minorHAnsi" w:hAnsiTheme="minorHAnsi" w:cstheme="minorHAnsi"/>
          <w:highlight w:val="yellow"/>
        </w:rPr>
        <w:t>which</w:t>
      </w:r>
      <w:r w:rsidRPr="001D03D4">
        <w:rPr>
          <w:rStyle w:val="StyleUnderline"/>
          <w:rFonts w:asciiTheme="minorHAnsi" w:hAnsiTheme="minorHAnsi" w:cstheme="minorHAnsi"/>
        </w:rPr>
        <w:t xml:space="preserve"> could potentially </w:t>
      </w:r>
      <w:r w:rsidRPr="001D03D4">
        <w:rPr>
          <w:rStyle w:val="StyleUnderline"/>
          <w:rFonts w:asciiTheme="minorHAnsi" w:hAnsiTheme="minorHAnsi" w:cstheme="minorHAnsi"/>
          <w:highlight w:val="yellow"/>
        </w:rPr>
        <w:t>disrupt</w:t>
      </w:r>
      <w:r w:rsidRPr="001D03D4">
        <w:rPr>
          <w:rStyle w:val="StyleUnderline"/>
          <w:rFonts w:asciiTheme="minorHAnsi" w:hAnsiTheme="minorHAnsi" w:cstheme="minorHAnsi"/>
        </w:rPr>
        <w:t xml:space="preserve"> or confuse </w:t>
      </w:r>
      <w:r w:rsidRPr="001D03D4">
        <w:rPr>
          <w:rStyle w:val="StyleUnderline"/>
          <w:rFonts w:asciiTheme="minorHAnsi" w:hAnsiTheme="minorHAnsi" w:cstheme="minorHAnsi"/>
          <w:highlight w:val="yellow"/>
        </w:rPr>
        <w:t>nuclear</w:t>
      </w:r>
      <w:r w:rsidRPr="001D03D4">
        <w:rPr>
          <w:rFonts w:asciiTheme="minorHAnsi" w:hAnsiTheme="minorHAnsi" w:cstheme="minorHAnsi"/>
          <w:sz w:val="16"/>
        </w:rPr>
        <w:t xml:space="preserve"> </w:t>
      </w:r>
      <w:r w:rsidRPr="001D03D4">
        <w:rPr>
          <w:rFonts w:asciiTheme="minorHAnsi" w:hAnsiTheme="minorHAnsi" w:cstheme="minorHAnsi"/>
          <w:sz w:val="16"/>
          <w:highlight w:val="yellow"/>
        </w:rPr>
        <w:t>c</w:t>
      </w:r>
      <w:r w:rsidRPr="001D03D4">
        <w:rPr>
          <w:rFonts w:asciiTheme="minorHAnsi" w:hAnsiTheme="minorHAnsi" w:cstheme="minorHAnsi"/>
          <w:sz w:val="16"/>
        </w:rPr>
        <w:t>ommand a</w:t>
      </w:r>
      <w:r w:rsidRPr="001D03D4">
        <w:rPr>
          <w:rFonts w:asciiTheme="minorHAnsi" w:hAnsiTheme="minorHAnsi" w:cstheme="minorHAnsi"/>
          <w:highlight w:val="yellow"/>
          <w:u w:val="single"/>
        </w:rPr>
        <w:t>n</w:t>
      </w:r>
      <w:r w:rsidRPr="001D03D4">
        <w:rPr>
          <w:rStyle w:val="StyleUnderline"/>
          <w:rFonts w:asciiTheme="minorHAnsi" w:hAnsiTheme="minorHAnsi" w:cstheme="minorHAnsi"/>
          <w:sz w:val="16"/>
          <w:u w:val="none"/>
        </w:rPr>
        <w:t>d</w:t>
      </w:r>
      <w:r w:rsidRPr="001D03D4">
        <w:rPr>
          <w:rFonts w:asciiTheme="minorHAnsi" w:hAnsiTheme="minorHAnsi" w:cstheme="minorHAnsi"/>
          <w:sz w:val="16"/>
        </w:rPr>
        <w:t xml:space="preserve"> </w:t>
      </w:r>
      <w:r w:rsidRPr="001D03D4">
        <w:rPr>
          <w:rStyle w:val="StyleUnderline"/>
          <w:rFonts w:asciiTheme="minorHAnsi" w:hAnsiTheme="minorHAnsi" w:cstheme="minorHAnsi"/>
          <w:highlight w:val="yellow"/>
        </w:rPr>
        <w:t>c</w:t>
      </w:r>
      <w:r w:rsidRPr="001D03D4">
        <w:rPr>
          <w:rFonts w:asciiTheme="minorHAnsi" w:hAnsiTheme="minorHAnsi" w:cstheme="minorHAnsi"/>
          <w:sz w:val="16"/>
        </w:rPr>
        <w:t xml:space="preserve">ontrol systems. Chris Painter, a former </w:t>
      </w:r>
      <w:r w:rsidRPr="001D03D4">
        <w:rPr>
          <w:rStyle w:val="StyleUnderline"/>
          <w:rFonts w:asciiTheme="minorHAnsi" w:hAnsiTheme="minorHAnsi" w:cstheme="minorHAnsi"/>
        </w:rPr>
        <w:t xml:space="preserve">top government cyber official, warned this week of the risk of a nuclear escalation caused by a </w:t>
      </w:r>
      <w:proofErr w:type="spellStart"/>
      <w:r w:rsidRPr="001D03D4">
        <w:rPr>
          <w:rStyle w:val="StyleUnderline"/>
          <w:rFonts w:asciiTheme="minorHAnsi" w:hAnsiTheme="minorHAnsi" w:cstheme="minorHAnsi"/>
        </w:rPr>
        <w:t>cyber attack</w:t>
      </w:r>
      <w:proofErr w:type="spellEnd"/>
      <w:r w:rsidRPr="001D03D4">
        <w:rPr>
          <w:rStyle w:val="StyleUnderline"/>
          <w:rFonts w:asciiTheme="minorHAnsi" w:hAnsiTheme="minorHAnsi" w:cstheme="minorHAnsi"/>
        </w:rPr>
        <w:t xml:space="preserve"> impacting nuclear forces</w:t>
      </w:r>
      <w:r w:rsidRPr="001D03D4">
        <w:rPr>
          <w:rFonts w:asciiTheme="minorHAnsi" w:hAnsiTheme="minorHAnsi" w:cstheme="minorHAnsi"/>
          <w:sz w:val="16"/>
        </w:rPr>
        <w:t xml:space="preserve">. “We do know that Russia and other services are intent on intruding into U.S. systems,” </w:t>
      </w:r>
      <w:hyperlink r:id="rId16" w:tgtFrame="_blank" w:history="1">
        <w:r w:rsidRPr="001D03D4">
          <w:rPr>
            <w:rStyle w:val="Hyperlink"/>
            <w:rFonts w:asciiTheme="minorHAnsi" w:hAnsiTheme="minorHAnsi" w:cstheme="minorHAnsi"/>
            <w:sz w:val="16"/>
          </w:rPr>
          <w:t>he told an event</w:t>
        </w:r>
      </w:hyperlink>
      <w:r w:rsidRPr="001D03D4">
        <w:rPr>
          <w:rFonts w:asciiTheme="minorHAnsi" w:hAnsiTheme="minorHAnsi" w:cstheme="minorHAnsi"/>
          <w:sz w:val="16"/>
        </w:rPr>
        <w:t xml:space="preserve"> hosted by the nonprofit Nuclear Threat Initiative. “</w:t>
      </w:r>
      <w:r w:rsidRPr="001D03D4">
        <w:rPr>
          <w:rStyle w:val="StyleUnderline"/>
          <w:rFonts w:asciiTheme="minorHAnsi" w:hAnsiTheme="minorHAnsi" w:cstheme="minorHAnsi"/>
        </w:rPr>
        <w:t xml:space="preserve">Obviously, nuclear command and control would be a target they’d want to go after and get a foothold in. This is a </w:t>
      </w:r>
      <w:proofErr w:type="gramStart"/>
      <w:r w:rsidRPr="001D03D4">
        <w:rPr>
          <w:rStyle w:val="StyleUnderline"/>
          <w:rFonts w:asciiTheme="minorHAnsi" w:hAnsiTheme="minorHAnsi" w:cstheme="minorHAnsi"/>
        </w:rPr>
        <w:t>really dangerous</w:t>
      </w:r>
      <w:proofErr w:type="gramEnd"/>
      <w:r w:rsidRPr="001D03D4">
        <w:rPr>
          <w:rStyle w:val="StyleUnderline"/>
          <w:rFonts w:asciiTheme="minorHAnsi" w:hAnsiTheme="minorHAnsi" w:cstheme="minorHAnsi"/>
        </w:rPr>
        <w:t xml:space="preserve"> thing … </w:t>
      </w:r>
      <w:r w:rsidRPr="001D03D4">
        <w:rPr>
          <w:rStyle w:val="StyleUnderline"/>
          <w:rFonts w:asciiTheme="minorHAnsi" w:hAnsiTheme="minorHAnsi" w:cstheme="minorHAnsi"/>
          <w:highlight w:val="yellow"/>
        </w:rPr>
        <w:t>if those systems are seen</w:t>
      </w:r>
      <w:r w:rsidRPr="001D03D4">
        <w:rPr>
          <w:rStyle w:val="StyleUnderline"/>
          <w:rFonts w:asciiTheme="minorHAnsi" w:hAnsiTheme="minorHAnsi" w:cstheme="minorHAnsi"/>
        </w:rPr>
        <w:t xml:space="preserve"> </w:t>
      </w:r>
      <w:r w:rsidRPr="001D03D4">
        <w:rPr>
          <w:rStyle w:val="StyleUnderline"/>
          <w:rFonts w:asciiTheme="minorHAnsi" w:hAnsiTheme="minorHAnsi" w:cstheme="minorHAnsi"/>
          <w:highlight w:val="yellow"/>
        </w:rPr>
        <w:t>to be unreliable</w:t>
      </w:r>
      <w:r w:rsidRPr="001D03D4">
        <w:rPr>
          <w:rStyle w:val="StyleUnderline"/>
          <w:rFonts w:asciiTheme="minorHAnsi" w:hAnsiTheme="minorHAnsi" w:cstheme="minorHAnsi"/>
        </w:rPr>
        <w:t xml:space="preserve"> … </w:t>
      </w:r>
      <w:r w:rsidRPr="001D03D4">
        <w:rPr>
          <w:rStyle w:val="StyleUnderline"/>
          <w:rFonts w:asciiTheme="minorHAnsi" w:hAnsiTheme="minorHAnsi" w:cstheme="minorHAnsi"/>
          <w:highlight w:val="yellow"/>
        </w:rPr>
        <w:t>that</w:t>
      </w:r>
      <w:r w:rsidRPr="001D03D4">
        <w:rPr>
          <w:rStyle w:val="StyleUnderline"/>
          <w:rFonts w:asciiTheme="minorHAnsi" w:hAnsiTheme="minorHAnsi" w:cstheme="minorHAnsi"/>
        </w:rPr>
        <w:t xml:space="preserve"> does </w:t>
      </w:r>
      <w:r w:rsidRPr="001D03D4">
        <w:rPr>
          <w:rStyle w:val="StyleUnderline"/>
          <w:rFonts w:asciiTheme="minorHAnsi" w:hAnsiTheme="minorHAnsi" w:cstheme="minorHAnsi"/>
          <w:highlight w:val="yellow"/>
        </w:rPr>
        <w:t>have a real effect on deterrence</w:t>
      </w:r>
      <w:r w:rsidRPr="001D03D4">
        <w:rPr>
          <w:rStyle w:val="StyleUnderline"/>
          <w:rFonts w:asciiTheme="minorHAnsi" w:hAnsiTheme="minorHAnsi" w:cstheme="minorHAnsi"/>
        </w:rPr>
        <w:t xml:space="preserve">. It’s </w:t>
      </w:r>
      <w:r w:rsidRPr="001D03D4">
        <w:rPr>
          <w:rStyle w:val="StyleUnderline"/>
          <w:rFonts w:asciiTheme="minorHAnsi" w:hAnsiTheme="minorHAnsi" w:cstheme="minorHAnsi"/>
          <w:highlight w:val="yellow"/>
        </w:rPr>
        <w:t>hugely escalatory</w:t>
      </w:r>
      <w:r w:rsidRPr="001D03D4">
        <w:rPr>
          <w:rStyle w:val="StyleUnderline"/>
          <w:rFonts w:asciiTheme="minorHAnsi" w:hAnsiTheme="minorHAnsi" w:cstheme="minorHAnsi"/>
        </w:rPr>
        <w:t xml:space="preserve">.” Others have taken issue with </w:t>
      </w:r>
      <w:r w:rsidRPr="001D03D4">
        <w:rPr>
          <w:rStyle w:val="StyleUnderline"/>
          <w:rFonts w:asciiTheme="minorHAnsi" w:hAnsiTheme="minorHAnsi" w:cstheme="minorHAnsi"/>
          <w:highlight w:val="yellow"/>
        </w:rPr>
        <w:t>American rhetoric that</w:t>
      </w:r>
      <w:r w:rsidRPr="001D03D4">
        <w:rPr>
          <w:rFonts w:asciiTheme="minorHAnsi" w:hAnsiTheme="minorHAnsi" w:cstheme="minorHAnsi"/>
          <w:sz w:val="16"/>
        </w:rPr>
        <w:t xml:space="preserve"> they see as sowing unnecessary confusion about what military options might be under consideration to prevent a Russian invasion of Ukraine. </w:t>
      </w:r>
      <w:r w:rsidRPr="001D03D4">
        <w:rPr>
          <w:rStyle w:val="StyleUnderline"/>
          <w:rFonts w:asciiTheme="minorHAnsi" w:hAnsiTheme="minorHAnsi" w:cstheme="minorHAnsi"/>
        </w:rPr>
        <w:t>Repeated assertions that “</w:t>
      </w:r>
      <w:r w:rsidRPr="001D03D4">
        <w:rPr>
          <w:rStyle w:val="StyleUnderline"/>
          <w:rFonts w:asciiTheme="minorHAnsi" w:hAnsiTheme="minorHAnsi" w:cstheme="minorHAnsi"/>
          <w:highlight w:val="yellow"/>
        </w:rPr>
        <w:t>all options are on the table</w:t>
      </w:r>
      <w:r w:rsidRPr="001D03D4">
        <w:rPr>
          <w:rStyle w:val="StyleUnderline"/>
          <w:rFonts w:asciiTheme="minorHAnsi" w:hAnsiTheme="minorHAnsi" w:cstheme="minorHAnsi"/>
        </w:rPr>
        <w:t xml:space="preserve">” to punish Moscow should it reinvade Ukraine are seen as particularly troubling. “In the nuclear age, ‘all options on the table’ in a conflict involving nuclear powers could be </w:t>
      </w:r>
      <w:r w:rsidRPr="001D03D4">
        <w:rPr>
          <w:rStyle w:val="StyleUnderline"/>
          <w:rFonts w:asciiTheme="minorHAnsi" w:hAnsiTheme="minorHAnsi" w:cstheme="minorHAnsi"/>
          <w:highlight w:val="yellow"/>
        </w:rPr>
        <w:t>understood to mean the potential use of nuclear weapons</w:t>
      </w:r>
      <w:r w:rsidRPr="001D03D4">
        <w:rPr>
          <w:rFonts w:asciiTheme="minorHAnsi" w:hAnsiTheme="minorHAnsi" w:cstheme="minorHAnsi"/>
          <w:sz w:val="16"/>
        </w:rPr>
        <w:t>, even if that wasn’t the intention in this instance,” two leading arms control advocates </w:t>
      </w:r>
      <w:hyperlink r:id="rId17" w:tgtFrame="_blank" w:history="1">
        <w:r w:rsidRPr="001D03D4">
          <w:rPr>
            <w:rStyle w:val="Hyperlink"/>
            <w:rFonts w:asciiTheme="minorHAnsi" w:hAnsiTheme="minorHAnsi" w:cstheme="minorHAnsi"/>
            <w:sz w:val="16"/>
          </w:rPr>
          <w:t>wrote last week.</w:t>
        </w:r>
      </w:hyperlink>
      <w:bookmarkEnd w:id="0"/>
    </w:p>
    <w:p w14:paraId="21A19729" w14:textId="30B875DE" w:rsidR="003C5F05" w:rsidRPr="001D03D4" w:rsidRDefault="003C5F05" w:rsidP="00943EEA">
      <w:pPr>
        <w:pStyle w:val="Heading1"/>
        <w:rPr>
          <w:rFonts w:asciiTheme="minorHAnsi" w:hAnsiTheme="minorHAnsi" w:cstheme="minorHAnsi"/>
        </w:rPr>
      </w:pPr>
      <w:r w:rsidRPr="001D03D4">
        <w:rPr>
          <w:rFonts w:asciiTheme="minorHAnsi" w:hAnsiTheme="minorHAnsi" w:cstheme="minorHAnsi"/>
        </w:rPr>
        <w:t>2</w:t>
      </w:r>
    </w:p>
    <w:p w14:paraId="2EF66B74" w14:textId="77777777" w:rsidR="003C5F05" w:rsidRPr="001D03D4" w:rsidRDefault="003C5F05" w:rsidP="003C5F05">
      <w:pPr>
        <w:pStyle w:val="Heading4"/>
        <w:rPr>
          <w:rFonts w:asciiTheme="minorHAnsi" w:hAnsiTheme="minorHAnsi" w:cstheme="minorHAnsi"/>
        </w:rPr>
      </w:pPr>
      <w:r w:rsidRPr="001D03D4">
        <w:rPr>
          <w:rFonts w:asciiTheme="minorHAnsi" w:hAnsiTheme="minorHAnsi" w:cstheme="minorHAnsi"/>
        </w:rPr>
        <w:t>Build Back Better passes now – Biden remarks give it momentum</w:t>
      </w:r>
    </w:p>
    <w:p w14:paraId="3E85101E" w14:textId="77777777" w:rsidR="003C5F05" w:rsidRPr="001D03D4" w:rsidRDefault="003C5F05" w:rsidP="003C5F05">
      <w:pPr>
        <w:rPr>
          <w:rFonts w:asciiTheme="minorHAnsi" w:hAnsiTheme="minorHAnsi" w:cstheme="minorHAnsi"/>
        </w:rPr>
      </w:pPr>
      <w:proofErr w:type="spellStart"/>
      <w:r w:rsidRPr="001D03D4">
        <w:rPr>
          <w:rFonts w:asciiTheme="minorHAnsi" w:hAnsiTheme="minorHAnsi" w:cstheme="minorHAnsi"/>
          <w:b/>
          <w:bCs/>
          <w:sz w:val="26"/>
          <w:szCs w:val="26"/>
        </w:rPr>
        <w:t>Frazin</w:t>
      </w:r>
      <w:proofErr w:type="spellEnd"/>
      <w:r w:rsidRPr="001D03D4">
        <w:rPr>
          <w:rFonts w:asciiTheme="minorHAnsi" w:hAnsiTheme="minorHAnsi" w:cstheme="minorHAnsi"/>
          <w:b/>
          <w:bCs/>
          <w:sz w:val="26"/>
          <w:szCs w:val="26"/>
        </w:rPr>
        <w:t xml:space="preserve"> 1/23</w:t>
      </w:r>
      <w:r w:rsidRPr="001D03D4">
        <w:rPr>
          <w:rFonts w:asciiTheme="minorHAnsi" w:hAnsiTheme="minorHAnsi" w:cstheme="minorHAnsi"/>
        </w:rPr>
        <w:t xml:space="preserve"> – Staff Writer for The Hill (Rachel, “ Biden comments add momentum to spending bill's climate measures,” </w:t>
      </w:r>
      <w:r w:rsidRPr="001D03D4">
        <w:rPr>
          <w:rFonts w:asciiTheme="minorHAnsi" w:hAnsiTheme="minorHAnsi" w:cstheme="minorHAnsi"/>
          <w:i/>
          <w:iCs/>
        </w:rPr>
        <w:t>The Hill</w:t>
      </w:r>
      <w:r w:rsidRPr="001D03D4">
        <w:rPr>
          <w:rFonts w:asciiTheme="minorHAnsi" w:hAnsiTheme="minorHAnsi" w:cstheme="minorHAnsi"/>
        </w:rPr>
        <w:t xml:space="preserve">, 1-23-22, </w:t>
      </w:r>
      <w:hyperlink r:id="rId18" w:history="1">
        <w:r w:rsidRPr="001D03D4">
          <w:rPr>
            <w:rStyle w:val="Hyperlink"/>
            <w:rFonts w:asciiTheme="minorHAnsi" w:hAnsiTheme="minorHAnsi" w:cstheme="minorHAnsi"/>
          </w:rPr>
          <w:t>https://thehill.com/policy/healthcare/590871-biden-comments-add-momentum-to-spending-bills-climate-measures</w:t>
        </w:r>
      </w:hyperlink>
      <w:r w:rsidRPr="001D03D4">
        <w:rPr>
          <w:rFonts w:asciiTheme="minorHAnsi" w:hAnsiTheme="minorHAnsi" w:cstheme="minorHAnsi"/>
        </w:rPr>
        <w:t>)</w:t>
      </w:r>
    </w:p>
    <w:p w14:paraId="11C8139C" w14:textId="77777777" w:rsidR="003C5F05" w:rsidRPr="001D03D4" w:rsidRDefault="003C5F05" w:rsidP="003C5F05">
      <w:pPr>
        <w:rPr>
          <w:rFonts w:asciiTheme="minorHAnsi" w:hAnsiTheme="minorHAnsi" w:cstheme="minorHAnsi"/>
          <w:b/>
          <w:bCs/>
          <w:u w:val="single"/>
        </w:rPr>
      </w:pPr>
      <w:r w:rsidRPr="001D03D4">
        <w:rPr>
          <w:rFonts w:asciiTheme="minorHAnsi" w:hAnsiTheme="minorHAnsi" w:cstheme="minorHAnsi"/>
          <w:u w:val="single"/>
        </w:rPr>
        <w:t xml:space="preserve">President </w:t>
      </w:r>
      <w:r w:rsidRPr="001D03D4">
        <w:rPr>
          <w:rFonts w:asciiTheme="minorHAnsi" w:hAnsiTheme="minorHAnsi" w:cstheme="minorHAnsi"/>
          <w:highlight w:val="yellow"/>
          <w:u w:val="single"/>
        </w:rPr>
        <w:t>Biden’s</w:t>
      </w:r>
      <w:r w:rsidRPr="001D03D4">
        <w:rPr>
          <w:rFonts w:asciiTheme="minorHAnsi" w:hAnsiTheme="minorHAnsi" w:cstheme="minorHAnsi"/>
          <w:u w:val="single"/>
        </w:rPr>
        <w:t xml:space="preserve"> </w:t>
      </w:r>
      <w:r w:rsidRPr="001D03D4">
        <w:rPr>
          <w:rFonts w:asciiTheme="minorHAnsi" w:hAnsiTheme="minorHAnsi" w:cstheme="minorHAnsi"/>
          <w:highlight w:val="yellow"/>
          <w:u w:val="single"/>
        </w:rPr>
        <w:t>remarks</w:t>
      </w:r>
      <w:r w:rsidRPr="001D03D4">
        <w:rPr>
          <w:rFonts w:asciiTheme="minorHAnsi" w:hAnsiTheme="minorHAnsi" w:cstheme="minorHAnsi"/>
          <w:u w:val="single"/>
        </w:rPr>
        <w:t xml:space="preserve"> at a Wednesday press conference are </w:t>
      </w:r>
      <w:r w:rsidRPr="001D03D4">
        <w:rPr>
          <w:rFonts w:asciiTheme="minorHAnsi" w:hAnsiTheme="minorHAnsi" w:cstheme="minorHAnsi"/>
          <w:highlight w:val="yellow"/>
          <w:u w:val="single"/>
        </w:rPr>
        <w:t>giving momentum to the climate portions of his</w:t>
      </w:r>
      <w:r w:rsidRPr="001D03D4">
        <w:rPr>
          <w:rFonts w:asciiTheme="minorHAnsi" w:hAnsiTheme="minorHAnsi" w:cstheme="minorHAnsi"/>
          <w:u w:val="single"/>
        </w:rPr>
        <w:t xml:space="preserve"> spending </w:t>
      </w:r>
      <w:r w:rsidRPr="001D03D4">
        <w:rPr>
          <w:rFonts w:asciiTheme="minorHAnsi" w:hAnsiTheme="minorHAnsi" w:cstheme="minorHAnsi"/>
          <w:highlight w:val="yellow"/>
          <w:u w:val="single"/>
        </w:rPr>
        <w:t>agenda</w:t>
      </w:r>
      <w:r w:rsidRPr="001D03D4">
        <w:rPr>
          <w:rFonts w:asciiTheme="minorHAnsi" w:hAnsiTheme="minorHAnsi" w:cstheme="minorHAnsi"/>
          <w:u w:val="single"/>
        </w:rPr>
        <w:t xml:space="preserve"> as lawmakers call for Congress to pass the parts of the Build Back Better legislation that are achievable. </w:t>
      </w:r>
      <w:r w:rsidRPr="001D03D4">
        <w:rPr>
          <w:rFonts w:asciiTheme="minorHAnsi" w:hAnsiTheme="minorHAnsi" w:cstheme="minorHAnsi"/>
          <w:sz w:val="16"/>
        </w:rPr>
        <w:t xml:space="preserve">Biden </w:t>
      </w:r>
      <w:r w:rsidRPr="001D03D4">
        <w:rPr>
          <w:rFonts w:asciiTheme="minorHAnsi" w:hAnsiTheme="minorHAnsi" w:cstheme="minorHAnsi"/>
          <w:highlight w:val="yellow"/>
          <w:u w:val="single"/>
        </w:rPr>
        <w:t>expressed confidence</w:t>
      </w:r>
      <w:r w:rsidRPr="001D03D4">
        <w:rPr>
          <w:rFonts w:asciiTheme="minorHAnsi" w:hAnsiTheme="minorHAnsi" w:cstheme="minorHAnsi"/>
          <w:u w:val="single"/>
        </w:rPr>
        <w:t xml:space="preserve"> that </w:t>
      </w:r>
      <w:r w:rsidRPr="001D03D4">
        <w:rPr>
          <w:rFonts w:asciiTheme="minorHAnsi" w:hAnsiTheme="minorHAnsi" w:cstheme="minorHAnsi"/>
          <w:highlight w:val="yellow"/>
          <w:u w:val="single"/>
        </w:rPr>
        <w:t xml:space="preserve">lawmakers can pass </w:t>
      </w:r>
      <w:r w:rsidRPr="001D03D4">
        <w:rPr>
          <w:rFonts w:asciiTheme="minorHAnsi" w:hAnsiTheme="minorHAnsi" w:cstheme="minorHAnsi"/>
          <w:b/>
          <w:bCs/>
          <w:highlight w:val="yellow"/>
          <w:u w:val="single"/>
        </w:rPr>
        <w:t>upward of $500 billion in energy and environmental spending</w:t>
      </w:r>
      <w:r w:rsidRPr="001D03D4">
        <w:rPr>
          <w:rFonts w:asciiTheme="minorHAnsi" w:hAnsiTheme="minorHAnsi" w:cstheme="minorHAnsi"/>
          <w:sz w:val="16"/>
        </w:rPr>
        <w:t xml:space="preserve"> — a number close to the amount the White House proposed spending on climate and clean energy in October. And after months of negotiations, </w:t>
      </w:r>
      <w:r w:rsidRPr="001D03D4">
        <w:rPr>
          <w:rFonts w:asciiTheme="minorHAnsi" w:hAnsiTheme="minorHAnsi" w:cstheme="minorHAnsi"/>
          <w:u w:val="single"/>
        </w:rPr>
        <w:t xml:space="preserve">weary lawmakers are now pushing to get climate action across the finish line. </w:t>
      </w:r>
      <w:r w:rsidRPr="001D03D4">
        <w:rPr>
          <w:rFonts w:asciiTheme="minorHAnsi" w:hAnsiTheme="minorHAnsi" w:cstheme="minorHAnsi"/>
          <w:sz w:val="16"/>
        </w:rPr>
        <w:t xml:space="preserve">“The climate and clean energy provisions in Build Back Better have been largely worked through and financed, so let’s start there and add any of the other important provisions to support working families that can meet the 50-vote threshold,” Sen. Ed Markey (D-Mass.) said in a statement. Markey is far from alone. Sen. Tina Smith (D-Minn.), who has been a vocal proponent of the legislation’s climate change measures, expressed a similar sentiment in an interview with The Hill. “We need to figure out what we have agreement </w:t>
      </w:r>
      <w:proofErr w:type="gramStart"/>
      <w:r w:rsidRPr="001D03D4">
        <w:rPr>
          <w:rFonts w:asciiTheme="minorHAnsi" w:hAnsiTheme="minorHAnsi" w:cstheme="minorHAnsi"/>
          <w:sz w:val="16"/>
        </w:rPr>
        <w:t>on</w:t>
      </w:r>
      <w:proofErr w:type="gramEnd"/>
      <w:r w:rsidRPr="001D03D4">
        <w:rPr>
          <w:rFonts w:asciiTheme="minorHAnsi" w:hAnsiTheme="minorHAnsi" w:cstheme="minorHAnsi"/>
          <w:sz w:val="16"/>
        </w:rPr>
        <w:t xml:space="preserve"> and we need to do that,” Smith said. “</w:t>
      </w:r>
      <w:r w:rsidRPr="001D03D4">
        <w:rPr>
          <w:rFonts w:asciiTheme="minorHAnsi" w:hAnsiTheme="minorHAnsi" w:cstheme="minorHAnsi"/>
          <w:highlight w:val="yellow"/>
          <w:u w:val="single"/>
        </w:rPr>
        <w:t>Based on</w:t>
      </w:r>
      <w:r w:rsidRPr="001D03D4">
        <w:rPr>
          <w:rFonts w:asciiTheme="minorHAnsi" w:hAnsiTheme="minorHAnsi" w:cstheme="minorHAnsi"/>
          <w:u w:val="single"/>
        </w:rPr>
        <w:t xml:space="preserve"> where we have been and comments that Sen. </w:t>
      </w:r>
      <w:r w:rsidRPr="001D03D4">
        <w:rPr>
          <w:rFonts w:asciiTheme="minorHAnsi" w:hAnsiTheme="minorHAnsi" w:cstheme="minorHAnsi"/>
          <w:highlight w:val="yellow"/>
          <w:u w:val="single"/>
        </w:rPr>
        <w:t>Manchin</w:t>
      </w:r>
      <w:r w:rsidRPr="001D03D4">
        <w:rPr>
          <w:rFonts w:asciiTheme="minorHAnsi" w:hAnsiTheme="minorHAnsi" w:cstheme="minorHAnsi"/>
          <w:u w:val="single"/>
        </w:rPr>
        <w:t xml:space="preserve"> has made about the climate provisions that we have been negotiating up until the end of last year, it seems like </w:t>
      </w:r>
      <w:r w:rsidRPr="001D03D4">
        <w:rPr>
          <w:rFonts w:asciiTheme="minorHAnsi" w:hAnsiTheme="minorHAnsi" w:cstheme="minorHAnsi"/>
          <w:b/>
          <w:bCs/>
          <w:highlight w:val="yellow"/>
          <w:u w:val="single"/>
        </w:rPr>
        <w:t>those sections of</w:t>
      </w:r>
      <w:r w:rsidRPr="001D03D4">
        <w:rPr>
          <w:rFonts w:asciiTheme="minorHAnsi" w:hAnsiTheme="minorHAnsi" w:cstheme="minorHAnsi"/>
          <w:b/>
          <w:bCs/>
          <w:u w:val="single"/>
        </w:rPr>
        <w:t xml:space="preserve"> the old </w:t>
      </w:r>
      <w:r w:rsidRPr="001D03D4">
        <w:rPr>
          <w:rFonts w:asciiTheme="minorHAnsi" w:hAnsiTheme="minorHAnsi" w:cstheme="minorHAnsi"/>
          <w:b/>
          <w:bCs/>
          <w:highlight w:val="yellow"/>
          <w:u w:val="single"/>
        </w:rPr>
        <w:t>Build Back Better</w:t>
      </w:r>
      <w:r w:rsidRPr="001D03D4">
        <w:rPr>
          <w:rFonts w:asciiTheme="minorHAnsi" w:hAnsiTheme="minorHAnsi" w:cstheme="minorHAnsi"/>
          <w:b/>
          <w:bCs/>
          <w:u w:val="single"/>
        </w:rPr>
        <w:t xml:space="preserve"> bill </w:t>
      </w:r>
      <w:r w:rsidRPr="001D03D4">
        <w:rPr>
          <w:rFonts w:asciiTheme="minorHAnsi" w:hAnsiTheme="minorHAnsi" w:cstheme="minorHAnsi"/>
          <w:b/>
          <w:bCs/>
          <w:highlight w:val="yellow"/>
          <w:u w:val="single"/>
        </w:rPr>
        <w:t>should be in</w:t>
      </w:r>
      <w:r w:rsidRPr="001D03D4">
        <w:rPr>
          <w:rFonts w:asciiTheme="minorHAnsi" w:hAnsiTheme="minorHAnsi" w:cstheme="minorHAnsi"/>
          <w:b/>
          <w:bCs/>
          <w:u w:val="single"/>
        </w:rPr>
        <w:t xml:space="preserve"> pretty </w:t>
      </w:r>
      <w:r w:rsidRPr="001D03D4">
        <w:rPr>
          <w:rFonts w:asciiTheme="minorHAnsi" w:hAnsiTheme="minorHAnsi" w:cstheme="minorHAnsi"/>
          <w:b/>
          <w:bCs/>
          <w:highlight w:val="yellow"/>
          <w:u w:val="single"/>
        </w:rPr>
        <w:t>good shape</w:t>
      </w:r>
      <w:r w:rsidRPr="001D03D4">
        <w:rPr>
          <w:rFonts w:asciiTheme="minorHAnsi" w:hAnsiTheme="minorHAnsi" w:cstheme="minorHAnsi"/>
          <w:b/>
          <w:bCs/>
          <w:sz w:val="16"/>
        </w:rPr>
        <w:t>,</w:t>
      </w:r>
      <w:r w:rsidRPr="001D03D4">
        <w:rPr>
          <w:rFonts w:asciiTheme="minorHAnsi" w:hAnsiTheme="minorHAnsi" w:cstheme="minorHAnsi"/>
          <w:sz w:val="16"/>
        </w:rPr>
        <w:t xml:space="preserve">” she added. </w:t>
      </w:r>
      <w:r w:rsidRPr="001D03D4">
        <w:rPr>
          <w:rFonts w:asciiTheme="minorHAnsi" w:hAnsiTheme="minorHAnsi" w:cstheme="minorHAnsi"/>
          <w:u w:val="single"/>
        </w:rPr>
        <w:t>Manchin</w:t>
      </w:r>
      <w:r w:rsidRPr="001D03D4">
        <w:rPr>
          <w:rFonts w:asciiTheme="minorHAnsi" w:hAnsiTheme="minorHAnsi" w:cstheme="minorHAnsi"/>
          <w:sz w:val="16"/>
        </w:rPr>
        <w:t xml:space="preserve"> is the West Virginia Democrat who stopped the Build Back Better bill in its tracks when he </w:t>
      </w:r>
      <w:r w:rsidRPr="001D03D4">
        <w:rPr>
          <w:rFonts w:asciiTheme="minorHAnsi" w:hAnsiTheme="minorHAnsi" w:cstheme="minorHAnsi"/>
          <w:u w:val="single"/>
        </w:rPr>
        <w:t xml:space="preserve">announced his opposition in December. </w:t>
      </w:r>
      <w:r w:rsidRPr="001D03D4">
        <w:rPr>
          <w:rFonts w:asciiTheme="minorHAnsi" w:hAnsiTheme="minorHAnsi" w:cstheme="minorHAnsi"/>
          <w:highlight w:val="yellow"/>
          <w:u w:val="single"/>
        </w:rPr>
        <w:t>Dem</w:t>
      </w:r>
      <w:r w:rsidRPr="001D03D4">
        <w:rPr>
          <w:rFonts w:asciiTheme="minorHAnsi" w:hAnsiTheme="minorHAnsi" w:cstheme="minorHAnsi"/>
          <w:u w:val="single"/>
        </w:rPr>
        <w:t>ocrat</w:t>
      </w:r>
      <w:r w:rsidRPr="001D03D4">
        <w:rPr>
          <w:rFonts w:asciiTheme="minorHAnsi" w:hAnsiTheme="minorHAnsi" w:cstheme="minorHAnsi"/>
          <w:highlight w:val="yellow"/>
          <w:u w:val="single"/>
        </w:rPr>
        <w:t>s</w:t>
      </w:r>
      <w:r w:rsidRPr="001D03D4">
        <w:rPr>
          <w:rFonts w:asciiTheme="minorHAnsi" w:hAnsiTheme="minorHAnsi" w:cstheme="minorHAnsi"/>
          <w:u w:val="single"/>
        </w:rPr>
        <w:t xml:space="preserve"> </w:t>
      </w:r>
      <w:r w:rsidRPr="001D03D4">
        <w:rPr>
          <w:rFonts w:asciiTheme="minorHAnsi" w:hAnsiTheme="minorHAnsi" w:cstheme="minorHAnsi"/>
          <w:highlight w:val="yellow"/>
          <w:u w:val="single"/>
        </w:rPr>
        <w:t xml:space="preserve">need </w:t>
      </w:r>
      <w:proofErr w:type="gramStart"/>
      <w:r w:rsidRPr="001D03D4">
        <w:rPr>
          <w:rFonts w:asciiTheme="minorHAnsi" w:hAnsiTheme="minorHAnsi" w:cstheme="minorHAnsi"/>
          <w:highlight w:val="yellow"/>
          <w:u w:val="single"/>
        </w:rPr>
        <w:t>all</w:t>
      </w:r>
      <w:r w:rsidRPr="001D03D4">
        <w:rPr>
          <w:rFonts w:asciiTheme="minorHAnsi" w:hAnsiTheme="minorHAnsi" w:cstheme="minorHAnsi"/>
          <w:u w:val="single"/>
        </w:rPr>
        <w:t xml:space="preserve"> of</w:t>
      </w:r>
      <w:proofErr w:type="gramEnd"/>
      <w:r w:rsidRPr="001D03D4">
        <w:rPr>
          <w:rFonts w:asciiTheme="minorHAnsi" w:hAnsiTheme="minorHAnsi" w:cstheme="minorHAnsi"/>
          <w:u w:val="single"/>
        </w:rPr>
        <w:t xml:space="preserve"> their </w:t>
      </w:r>
      <w:r w:rsidRPr="001D03D4">
        <w:rPr>
          <w:rFonts w:asciiTheme="minorHAnsi" w:hAnsiTheme="minorHAnsi" w:cstheme="minorHAnsi"/>
          <w:highlight w:val="yellow"/>
          <w:u w:val="single"/>
        </w:rPr>
        <w:t>50</w:t>
      </w:r>
      <w:r w:rsidRPr="001D03D4">
        <w:rPr>
          <w:rFonts w:asciiTheme="minorHAnsi" w:hAnsiTheme="minorHAnsi" w:cstheme="minorHAnsi"/>
          <w:u w:val="single"/>
        </w:rPr>
        <w:t xml:space="preserve"> caucus </w:t>
      </w:r>
      <w:r w:rsidRPr="001D03D4">
        <w:rPr>
          <w:rFonts w:asciiTheme="minorHAnsi" w:hAnsiTheme="minorHAnsi" w:cstheme="minorHAnsi"/>
          <w:highlight w:val="yellow"/>
          <w:u w:val="single"/>
        </w:rPr>
        <w:t>members</w:t>
      </w:r>
      <w:r w:rsidRPr="001D03D4">
        <w:rPr>
          <w:rFonts w:asciiTheme="minorHAnsi" w:hAnsiTheme="minorHAnsi" w:cstheme="minorHAnsi"/>
          <w:u w:val="single"/>
        </w:rPr>
        <w:t xml:space="preserve"> to back the legislation for it to get to Biden’s desk. </w:t>
      </w:r>
      <w:r w:rsidRPr="001D03D4">
        <w:rPr>
          <w:rFonts w:asciiTheme="minorHAnsi" w:hAnsiTheme="minorHAnsi" w:cstheme="minorHAnsi"/>
          <w:sz w:val="16"/>
        </w:rPr>
        <w:t xml:space="preserve">Manchin has </w:t>
      </w:r>
      <w:r w:rsidRPr="001D03D4">
        <w:rPr>
          <w:rFonts w:asciiTheme="minorHAnsi" w:hAnsiTheme="minorHAnsi" w:cstheme="minorHAnsi"/>
          <w:b/>
          <w:bCs/>
          <w:u w:val="single"/>
        </w:rPr>
        <w:t>expressed support for the environmental provisions</w:t>
      </w:r>
      <w:r w:rsidRPr="001D03D4">
        <w:rPr>
          <w:rFonts w:asciiTheme="minorHAnsi" w:hAnsiTheme="minorHAnsi" w:cstheme="minorHAnsi"/>
          <w:sz w:val="16"/>
        </w:rPr>
        <w:t xml:space="preserve">, but moving ahead would mean cuts to other programs, including an expanded child tax credit, to win his vote. But Smith said it’s important to be practical and get as much as possible out of the negotiations. “I’m a progressive in the caucus but I’m also practical, and I think this is the practical, commonsense way of moving forward to accomplish the best that we can,” she said. </w:t>
      </w:r>
      <w:r w:rsidRPr="001D03D4">
        <w:rPr>
          <w:rFonts w:asciiTheme="minorHAnsi" w:hAnsiTheme="minorHAnsi" w:cstheme="minorHAnsi"/>
          <w:u w:val="single"/>
        </w:rPr>
        <w:t xml:space="preserve">Democrats in Congress have historically failed to move major climate change legislation forward and have suffered from high-profile failures like the Obama-era Waxman-Markey bill. </w:t>
      </w:r>
      <w:r w:rsidRPr="001D03D4">
        <w:rPr>
          <w:rFonts w:asciiTheme="minorHAnsi" w:hAnsiTheme="minorHAnsi" w:cstheme="minorHAnsi"/>
          <w:sz w:val="16"/>
        </w:rPr>
        <w:t xml:space="preserve">Democrats have </w:t>
      </w:r>
      <w:r w:rsidRPr="001D03D4">
        <w:rPr>
          <w:rFonts w:asciiTheme="minorHAnsi" w:hAnsiTheme="minorHAnsi" w:cstheme="minorHAnsi"/>
          <w:u w:val="single"/>
        </w:rPr>
        <w:t xml:space="preserve">limited options for getting this type of spending across, give the budgetary rules that allow them to avoid a filibuster that would allow the GOP to block their measure. </w:t>
      </w:r>
      <w:r w:rsidRPr="001D03D4">
        <w:rPr>
          <w:rFonts w:asciiTheme="minorHAnsi" w:hAnsiTheme="minorHAnsi" w:cstheme="minorHAnsi"/>
          <w:sz w:val="16"/>
        </w:rPr>
        <w:t xml:space="preserve">It’s unlikely that 10 Republicans would join Democrats on many of their climate provisions. </w:t>
      </w:r>
      <w:r w:rsidRPr="001D03D4">
        <w:rPr>
          <w:rFonts w:asciiTheme="minorHAnsi" w:hAnsiTheme="minorHAnsi" w:cstheme="minorHAnsi"/>
          <w:u w:val="single"/>
        </w:rPr>
        <w:t xml:space="preserve">The New York Times recently asked all 50 Republicans if they would support the climate provisions as a standalone and </w:t>
      </w:r>
      <w:r w:rsidRPr="001D03D4">
        <w:rPr>
          <w:rFonts w:asciiTheme="minorHAnsi" w:hAnsiTheme="minorHAnsi" w:cstheme="minorHAnsi"/>
          <w:b/>
          <w:bCs/>
          <w:u w:val="single"/>
        </w:rPr>
        <w:t xml:space="preserve">none of them said that they would. </w:t>
      </w:r>
      <w:r w:rsidRPr="001D03D4">
        <w:rPr>
          <w:rFonts w:asciiTheme="minorHAnsi" w:hAnsiTheme="minorHAnsi" w:cstheme="minorHAnsi"/>
          <w:sz w:val="16"/>
        </w:rPr>
        <w:t xml:space="preserve">Senate Finance Committee Chairman Ron </w:t>
      </w:r>
      <w:r w:rsidRPr="001D03D4">
        <w:rPr>
          <w:rFonts w:asciiTheme="minorHAnsi" w:hAnsiTheme="minorHAnsi" w:cstheme="minorHAnsi"/>
          <w:highlight w:val="yellow"/>
          <w:u w:val="single"/>
        </w:rPr>
        <w:t>Wyden</w:t>
      </w:r>
      <w:r w:rsidRPr="001D03D4">
        <w:rPr>
          <w:rFonts w:asciiTheme="minorHAnsi" w:hAnsiTheme="minorHAnsi" w:cstheme="minorHAnsi"/>
          <w:sz w:val="16"/>
        </w:rPr>
        <w:t xml:space="preserve"> (D-Ore.) told reporters Thursday that he </w:t>
      </w:r>
      <w:r w:rsidRPr="001D03D4">
        <w:rPr>
          <w:rFonts w:asciiTheme="minorHAnsi" w:hAnsiTheme="minorHAnsi" w:cstheme="minorHAnsi"/>
          <w:highlight w:val="yellow"/>
          <w:u w:val="single"/>
        </w:rPr>
        <w:t>saw Biden’s</w:t>
      </w:r>
      <w:r w:rsidRPr="001D03D4">
        <w:rPr>
          <w:rFonts w:asciiTheme="minorHAnsi" w:hAnsiTheme="minorHAnsi" w:cstheme="minorHAnsi"/>
          <w:u w:val="single"/>
        </w:rPr>
        <w:t xml:space="preserve"> latest </w:t>
      </w:r>
      <w:r w:rsidRPr="001D03D4">
        <w:rPr>
          <w:rFonts w:asciiTheme="minorHAnsi" w:hAnsiTheme="minorHAnsi" w:cstheme="minorHAnsi"/>
          <w:highlight w:val="yellow"/>
          <w:u w:val="single"/>
        </w:rPr>
        <w:t xml:space="preserve">remarks as </w:t>
      </w:r>
      <w:r w:rsidRPr="001D03D4">
        <w:rPr>
          <w:rFonts w:asciiTheme="minorHAnsi" w:hAnsiTheme="minorHAnsi" w:cstheme="minorHAnsi"/>
          <w:b/>
          <w:bCs/>
          <w:highlight w:val="yellow"/>
          <w:u w:val="single"/>
        </w:rPr>
        <w:t>establishing a way forward</w:t>
      </w:r>
      <w:r w:rsidRPr="001D03D4">
        <w:rPr>
          <w:rFonts w:asciiTheme="minorHAnsi" w:hAnsiTheme="minorHAnsi" w:cstheme="minorHAnsi"/>
          <w:u w:val="single"/>
        </w:rPr>
        <w:t xml:space="preserve"> for some provisions like climate. </w:t>
      </w:r>
      <w:r w:rsidRPr="001D03D4">
        <w:rPr>
          <w:rFonts w:asciiTheme="minorHAnsi" w:hAnsiTheme="minorHAnsi" w:cstheme="minorHAnsi"/>
          <w:sz w:val="16"/>
        </w:rPr>
        <w:t xml:space="preserve">“What the president did last night, and he and I talked about this </w:t>
      </w:r>
      <w:proofErr w:type="gramStart"/>
      <w:r w:rsidRPr="001D03D4">
        <w:rPr>
          <w:rFonts w:asciiTheme="minorHAnsi" w:hAnsiTheme="minorHAnsi" w:cstheme="minorHAnsi"/>
          <w:sz w:val="16"/>
        </w:rPr>
        <w:t>a number of</w:t>
      </w:r>
      <w:proofErr w:type="gramEnd"/>
      <w:r w:rsidRPr="001D03D4">
        <w:rPr>
          <w:rFonts w:asciiTheme="minorHAnsi" w:hAnsiTheme="minorHAnsi" w:cstheme="minorHAnsi"/>
          <w:sz w:val="16"/>
        </w:rPr>
        <w:t xml:space="preserve"> times, is he created a path for a handful of provisions where we've got a lot of strong support, and it starts with climate. It starts with health care,” he said. </w:t>
      </w:r>
      <w:r w:rsidRPr="001D03D4">
        <w:rPr>
          <w:rFonts w:asciiTheme="minorHAnsi" w:hAnsiTheme="minorHAnsi" w:cstheme="minorHAnsi"/>
          <w:highlight w:val="yellow"/>
          <w:u w:val="single"/>
        </w:rPr>
        <w:t>Biden</w:t>
      </w:r>
      <w:r w:rsidRPr="001D03D4">
        <w:rPr>
          <w:rFonts w:asciiTheme="minorHAnsi" w:hAnsiTheme="minorHAnsi" w:cstheme="minorHAnsi"/>
          <w:u w:val="single"/>
        </w:rPr>
        <w:t xml:space="preserve">, during his Wednesday press conference said, “I think we </w:t>
      </w:r>
      <w:r w:rsidRPr="001D03D4">
        <w:rPr>
          <w:rFonts w:asciiTheme="minorHAnsi" w:hAnsiTheme="minorHAnsi" w:cstheme="minorHAnsi"/>
          <w:highlight w:val="yellow"/>
          <w:u w:val="single"/>
        </w:rPr>
        <w:t>can break the package up,”</w:t>
      </w:r>
      <w:r w:rsidRPr="001D03D4">
        <w:rPr>
          <w:rFonts w:asciiTheme="minorHAnsi" w:hAnsiTheme="minorHAnsi" w:cstheme="minorHAnsi"/>
          <w:u w:val="single"/>
        </w:rPr>
        <w:t xml:space="preserve"> “Get as much as we can now and fight for the rest later</w:t>
      </w:r>
      <w:r w:rsidRPr="001D03D4">
        <w:rPr>
          <w:rFonts w:asciiTheme="minorHAnsi" w:hAnsiTheme="minorHAnsi" w:cstheme="minorHAnsi"/>
          <w:sz w:val="16"/>
        </w:rPr>
        <w:t xml:space="preserve">,” he added. The president also said that he believes </w:t>
      </w:r>
      <w:r w:rsidRPr="001D03D4">
        <w:rPr>
          <w:rFonts w:asciiTheme="minorHAnsi" w:hAnsiTheme="minorHAnsi" w:cstheme="minorHAnsi"/>
          <w:u w:val="single"/>
        </w:rPr>
        <w:t xml:space="preserve">Democrats can pass more than $500 billion in energy and environment spending, a figure close to the White House’s proposed $555 billion of climate and clean energy spending from October. </w:t>
      </w:r>
      <w:r w:rsidRPr="001D03D4">
        <w:rPr>
          <w:rFonts w:asciiTheme="minorHAnsi" w:hAnsiTheme="minorHAnsi" w:cstheme="minorHAnsi"/>
          <w:highlight w:val="yellow"/>
          <w:u w:val="single"/>
        </w:rPr>
        <w:t>Manchin</w:t>
      </w:r>
      <w:r w:rsidRPr="001D03D4">
        <w:rPr>
          <w:rFonts w:asciiTheme="minorHAnsi" w:hAnsiTheme="minorHAnsi" w:cstheme="minorHAnsi"/>
          <w:u w:val="single"/>
        </w:rPr>
        <w:t xml:space="preserve"> earlier this month </w:t>
      </w:r>
      <w:r w:rsidRPr="001D03D4">
        <w:rPr>
          <w:rFonts w:asciiTheme="minorHAnsi" w:hAnsiTheme="minorHAnsi" w:cstheme="minorHAnsi"/>
          <w:highlight w:val="yellow"/>
          <w:u w:val="single"/>
        </w:rPr>
        <w:t>said</w:t>
      </w:r>
      <w:r w:rsidRPr="001D03D4">
        <w:rPr>
          <w:rFonts w:asciiTheme="minorHAnsi" w:hAnsiTheme="minorHAnsi" w:cstheme="minorHAnsi"/>
          <w:u w:val="single"/>
        </w:rPr>
        <w:t xml:space="preserve"> that </w:t>
      </w:r>
      <w:r w:rsidRPr="001D03D4">
        <w:rPr>
          <w:rFonts w:asciiTheme="minorHAnsi" w:hAnsiTheme="minorHAnsi" w:cstheme="minorHAnsi"/>
          <w:highlight w:val="yellow"/>
          <w:u w:val="single"/>
        </w:rPr>
        <w:t>climate is an area “we</w:t>
      </w:r>
      <w:r w:rsidRPr="001D03D4">
        <w:rPr>
          <w:rFonts w:asciiTheme="minorHAnsi" w:hAnsiTheme="minorHAnsi" w:cstheme="minorHAnsi"/>
          <w:u w:val="single"/>
        </w:rPr>
        <w:t xml:space="preserve"> probably </w:t>
      </w:r>
      <w:r w:rsidRPr="001D03D4">
        <w:rPr>
          <w:rFonts w:asciiTheme="minorHAnsi" w:hAnsiTheme="minorHAnsi" w:cstheme="minorHAnsi"/>
          <w:highlight w:val="yellow"/>
          <w:u w:val="single"/>
        </w:rPr>
        <w:t>can come to an agreement</w:t>
      </w:r>
      <w:r w:rsidRPr="001D03D4">
        <w:rPr>
          <w:rFonts w:asciiTheme="minorHAnsi" w:hAnsiTheme="minorHAnsi" w:cstheme="minorHAnsi"/>
          <w:u w:val="single"/>
        </w:rPr>
        <w:t xml:space="preserve"> much </w:t>
      </w:r>
      <w:r w:rsidRPr="001D03D4">
        <w:rPr>
          <w:rFonts w:asciiTheme="minorHAnsi" w:hAnsiTheme="minorHAnsi" w:cstheme="minorHAnsi"/>
          <w:highlight w:val="yellow"/>
          <w:u w:val="single"/>
        </w:rPr>
        <w:t>easier</w:t>
      </w:r>
      <w:r w:rsidRPr="001D03D4">
        <w:rPr>
          <w:rFonts w:asciiTheme="minorHAnsi" w:hAnsiTheme="minorHAnsi" w:cstheme="minorHAnsi"/>
          <w:u w:val="single"/>
        </w:rPr>
        <w:t xml:space="preserve"> than anything else” and </w:t>
      </w:r>
      <w:r w:rsidRPr="001D03D4">
        <w:rPr>
          <w:rFonts w:asciiTheme="minorHAnsi" w:hAnsiTheme="minorHAnsi" w:cstheme="minorHAnsi"/>
          <w:b/>
          <w:bCs/>
          <w:u w:val="single"/>
        </w:rPr>
        <w:t xml:space="preserve">specifically </w:t>
      </w:r>
      <w:r w:rsidRPr="001D03D4">
        <w:rPr>
          <w:rFonts w:asciiTheme="minorHAnsi" w:hAnsiTheme="minorHAnsi" w:cstheme="minorHAnsi"/>
          <w:b/>
          <w:bCs/>
          <w:highlight w:val="yellow"/>
          <w:u w:val="single"/>
        </w:rPr>
        <w:t>touted clean energy tax</w:t>
      </w:r>
      <w:r w:rsidRPr="001D03D4">
        <w:rPr>
          <w:rFonts w:asciiTheme="minorHAnsi" w:hAnsiTheme="minorHAnsi" w:cstheme="minorHAnsi"/>
          <w:b/>
          <w:bCs/>
          <w:u w:val="single"/>
        </w:rPr>
        <w:t xml:space="preserve"> </w:t>
      </w:r>
      <w:r w:rsidRPr="001D03D4">
        <w:rPr>
          <w:rFonts w:asciiTheme="minorHAnsi" w:hAnsiTheme="minorHAnsi" w:cstheme="minorHAnsi"/>
          <w:b/>
          <w:bCs/>
          <w:highlight w:val="yellow"/>
          <w:u w:val="single"/>
        </w:rPr>
        <w:t>credits</w:t>
      </w:r>
      <w:r w:rsidRPr="001D03D4">
        <w:rPr>
          <w:rFonts w:asciiTheme="minorHAnsi" w:hAnsiTheme="minorHAnsi" w:cstheme="minorHAnsi"/>
          <w:b/>
          <w:bCs/>
          <w:u w:val="single"/>
        </w:rPr>
        <w:t xml:space="preserve">. </w:t>
      </w:r>
    </w:p>
    <w:p w14:paraId="5CA0561C" w14:textId="4030613F" w:rsidR="003C5F05" w:rsidRPr="001D03D4" w:rsidRDefault="003C5F05" w:rsidP="003C5F05">
      <w:pPr>
        <w:pStyle w:val="Heading4"/>
        <w:rPr>
          <w:rFonts w:asciiTheme="minorHAnsi" w:hAnsiTheme="minorHAnsi" w:cstheme="minorHAnsi"/>
        </w:rPr>
      </w:pPr>
      <w:r w:rsidRPr="001D03D4">
        <w:rPr>
          <w:rFonts w:asciiTheme="minorHAnsi" w:hAnsiTheme="minorHAnsi" w:cstheme="minorHAnsi"/>
        </w:rPr>
        <w:t xml:space="preserve">CA </w:t>
      </w:r>
      <w:proofErr w:type="spellStart"/>
      <w:r w:rsidRPr="001D03D4">
        <w:rPr>
          <w:rFonts w:asciiTheme="minorHAnsi" w:hAnsiTheme="minorHAnsi" w:cstheme="minorHAnsi"/>
        </w:rPr>
        <w:t>dreier</w:t>
      </w:r>
      <w:proofErr w:type="spellEnd"/>
      <w:r w:rsidRPr="001D03D4">
        <w:rPr>
          <w:rFonts w:asciiTheme="minorHAnsi" w:hAnsiTheme="minorHAnsi" w:cstheme="minorHAnsi"/>
        </w:rPr>
        <w:t xml:space="preserve"> </w:t>
      </w:r>
      <w:proofErr w:type="spellStart"/>
      <w:r w:rsidRPr="001D03D4">
        <w:rPr>
          <w:rFonts w:asciiTheme="minorHAnsi" w:hAnsiTheme="minorHAnsi" w:cstheme="minorHAnsi"/>
        </w:rPr>
        <w:t>ev</w:t>
      </w:r>
      <w:proofErr w:type="spellEnd"/>
      <w:r w:rsidRPr="001D03D4">
        <w:rPr>
          <w:rFonts w:asciiTheme="minorHAnsi" w:hAnsiTheme="minorHAnsi" w:cstheme="minorHAnsi"/>
        </w:rPr>
        <w:t xml:space="preserve"> from the previous shell – the plan makes BBB impossible</w:t>
      </w:r>
    </w:p>
    <w:p w14:paraId="0E145DF2" w14:textId="77777777" w:rsidR="003C5F05" w:rsidRPr="001D03D4" w:rsidRDefault="003C5F05" w:rsidP="003C5F05">
      <w:pPr>
        <w:pStyle w:val="Heading4"/>
        <w:rPr>
          <w:rFonts w:asciiTheme="minorHAnsi" w:hAnsiTheme="minorHAnsi" w:cstheme="minorHAnsi"/>
        </w:rPr>
      </w:pPr>
      <w:r w:rsidRPr="001D03D4">
        <w:rPr>
          <w:rFonts w:asciiTheme="minorHAnsi" w:hAnsiTheme="minorHAnsi" w:cstheme="minorHAnsi"/>
        </w:rPr>
        <w:t xml:space="preserve">BBB climate provisions k2 methane emissions and leak detection </w:t>
      </w:r>
    </w:p>
    <w:p w14:paraId="3E64C45D" w14:textId="77777777" w:rsidR="003C5F05" w:rsidRPr="001D03D4" w:rsidRDefault="003C5F05" w:rsidP="003C5F05">
      <w:pPr>
        <w:rPr>
          <w:rFonts w:asciiTheme="minorHAnsi" w:hAnsiTheme="minorHAnsi" w:cstheme="minorHAnsi"/>
        </w:rPr>
      </w:pPr>
      <w:proofErr w:type="spellStart"/>
      <w:r w:rsidRPr="001D03D4">
        <w:rPr>
          <w:rFonts w:asciiTheme="minorHAnsi" w:hAnsiTheme="minorHAnsi" w:cstheme="minorHAnsi"/>
          <w:b/>
          <w:bCs/>
          <w:sz w:val="26"/>
          <w:szCs w:val="26"/>
        </w:rPr>
        <w:t>Casten</w:t>
      </w:r>
      <w:proofErr w:type="spellEnd"/>
      <w:r w:rsidRPr="001D03D4">
        <w:rPr>
          <w:rFonts w:asciiTheme="minorHAnsi" w:hAnsiTheme="minorHAnsi" w:cstheme="minorHAnsi"/>
          <w:b/>
          <w:bCs/>
          <w:sz w:val="26"/>
          <w:szCs w:val="26"/>
        </w:rPr>
        <w:t xml:space="preserve"> 1/21</w:t>
      </w:r>
      <w:r w:rsidRPr="001D03D4">
        <w:rPr>
          <w:rFonts w:asciiTheme="minorHAnsi" w:hAnsiTheme="minorHAnsi" w:cstheme="minorHAnsi"/>
        </w:rPr>
        <w:t xml:space="preserve"> - a member of the House of Representatives, representing the Sixth District of Illinois (Sean, “To Fully Mitigate Climate Change, We Need to Curb Methane Emissions,” </w:t>
      </w:r>
      <w:r w:rsidRPr="001D03D4">
        <w:rPr>
          <w:rFonts w:asciiTheme="minorHAnsi" w:hAnsiTheme="minorHAnsi" w:cstheme="minorHAnsi"/>
          <w:i/>
          <w:iCs/>
        </w:rPr>
        <w:t>Scientific American</w:t>
      </w:r>
      <w:r w:rsidRPr="001D03D4">
        <w:rPr>
          <w:rFonts w:asciiTheme="minorHAnsi" w:hAnsiTheme="minorHAnsi" w:cstheme="minorHAnsi"/>
        </w:rPr>
        <w:t xml:space="preserve">, 1-21-22, </w:t>
      </w:r>
      <w:hyperlink r:id="rId19" w:history="1">
        <w:r w:rsidRPr="001D03D4">
          <w:rPr>
            <w:rStyle w:val="Hyperlink"/>
            <w:rFonts w:asciiTheme="minorHAnsi" w:hAnsiTheme="minorHAnsi" w:cstheme="minorHAnsi"/>
          </w:rPr>
          <w:t>https://www.scientificamerican.com/article/to-fully-mitigate-climate-change-we-need-to-curb-methane-emissions/</w:t>
        </w:r>
      </w:hyperlink>
      <w:r w:rsidRPr="001D03D4">
        <w:rPr>
          <w:rFonts w:asciiTheme="minorHAnsi" w:hAnsiTheme="minorHAnsi" w:cstheme="minorHAnsi"/>
        </w:rPr>
        <w:t>)</w:t>
      </w:r>
    </w:p>
    <w:p w14:paraId="3ACDE725" w14:textId="77777777" w:rsidR="003C5F05" w:rsidRPr="001D03D4" w:rsidRDefault="003C5F05" w:rsidP="003C5F05">
      <w:pPr>
        <w:rPr>
          <w:rFonts w:asciiTheme="minorHAnsi" w:hAnsiTheme="minorHAnsi" w:cstheme="minorHAnsi"/>
          <w:u w:val="single"/>
        </w:rPr>
      </w:pPr>
      <w:r w:rsidRPr="001D03D4">
        <w:rPr>
          <w:rFonts w:asciiTheme="minorHAnsi" w:hAnsiTheme="minorHAnsi" w:cstheme="minorHAnsi"/>
          <w:highlight w:val="yellow"/>
          <w:u w:val="single"/>
        </w:rPr>
        <w:t>To</w:t>
      </w:r>
      <w:r w:rsidRPr="001D03D4">
        <w:rPr>
          <w:rFonts w:asciiTheme="minorHAnsi" w:hAnsiTheme="minorHAnsi" w:cstheme="minorHAnsi"/>
          <w:u w:val="single"/>
        </w:rPr>
        <w:t xml:space="preserve"> Fully </w:t>
      </w:r>
      <w:r w:rsidRPr="001D03D4">
        <w:rPr>
          <w:rFonts w:asciiTheme="minorHAnsi" w:hAnsiTheme="minorHAnsi" w:cstheme="minorHAnsi"/>
          <w:highlight w:val="yellow"/>
          <w:u w:val="single"/>
        </w:rPr>
        <w:t>Mitigate Climate Change, We Need to Curb</w:t>
      </w:r>
      <w:r w:rsidRPr="001D03D4">
        <w:rPr>
          <w:rFonts w:asciiTheme="minorHAnsi" w:hAnsiTheme="minorHAnsi" w:cstheme="minorHAnsi"/>
          <w:u w:val="single"/>
        </w:rPr>
        <w:t xml:space="preserve"> Methane </w:t>
      </w:r>
      <w:r w:rsidRPr="001D03D4">
        <w:rPr>
          <w:rFonts w:asciiTheme="minorHAnsi" w:hAnsiTheme="minorHAnsi" w:cstheme="minorHAnsi"/>
          <w:highlight w:val="yellow"/>
          <w:u w:val="single"/>
        </w:rPr>
        <w:t>Emissions</w:t>
      </w:r>
      <w:r w:rsidRPr="001D03D4">
        <w:rPr>
          <w:rFonts w:asciiTheme="minorHAnsi" w:hAnsiTheme="minorHAnsi" w:cstheme="minorHAnsi"/>
          <w:u w:val="single"/>
        </w:rPr>
        <w:t xml:space="preserve"> </w:t>
      </w:r>
      <w:r w:rsidRPr="001D03D4">
        <w:rPr>
          <w:rFonts w:asciiTheme="minorHAnsi" w:hAnsiTheme="minorHAnsi" w:cstheme="minorHAnsi"/>
          <w:sz w:val="16"/>
        </w:rPr>
        <w:t xml:space="preserve">It’s been more than two months since the House of Representatives passed the </w:t>
      </w:r>
      <w:r w:rsidRPr="001D03D4">
        <w:rPr>
          <w:rFonts w:asciiTheme="minorHAnsi" w:hAnsiTheme="minorHAnsi" w:cstheme="minorHAnsi"/>
          <w:highlight w:val="yellow"/>
          <w:u w:val="single"/>
        </w:rPr>
        <w:t>B</w:t>
      </w:r>
      <w:r w:rsidRPr="001D03D4">
        <w:rPr>
          <w:rFonts w:asciiTheme="minorHAnsi" w:hAnsiTheme="minorHAnsi" w:cstheme="minorHAnsi"/>
          <w:u w:val="single"/>
        </w:rPr>
        <w:t xml:space="preserve">uild </w:t>
      </w:r>
      <w:r w:rsidRPr="001D03D4">
        <w:rPr>
          <w:rFonts w:asciiTheme="minorHAnsi" w:hAnsiTheme="minorHAnsi" w:cstheme="minorHAnsi"/>
          <w:highlight w:val="yellow"/>
          <w:u w:val="single"/>
        </w:rPr>
        <w:t>B</w:t>
      </w:r>
      <w:r w:rsidRPr="001D03D4">
        <w:rPr>
          <w:rFonts w:asciiTheme="minorHAnsi" w:hAnsiTheme="minorHAnsi" w:cstheme="minorHAnsi"/>
          <w:u w:val="single"/>
        </w:rPr>
        <w:t xml:space="preserve">ack </w:t>
      </w:r>
      <w:r w:rsidRPr="001D03D4">
        <w:rPr>
          <w:rFonts w:asciiTheme="minorHAnsi" w:hAnsiTheme="minorHAnsi" w:cstheme="minorHAnsi"/>
          <w:highlight w:val="yellow"/>
          <w:u w:val="single"/>
        </w:rPr>
        <w:t>B</w:t>
      </w:r>
      <w:r w:rsidRPr="001D03D4">
        <w:rPr>
          <w:rFonts w:asciiTheme="minorHAnsi" w:hAnsiTheme="minorHAnsi" w:cstheme="minorHAnsi"/>
          <w:u w:val="single"/>
        </w:rPr>
        <w:t>etter</w:t>
      </w:r>
      <w:r w:rsidRPr="001D03D4">
        <w:rPr>
          <w:rFonts w:asciiTheme="minorHAnsi" w:hAnsiTheme="minorHAnsi" w:cstheme="minorHAnsi"/>
          <w:sz w:val="16"/>
        </w:rPr>
        <w:t xml:space="preserve"> Act—a bill that would </w:t>
      </w:r>
      <w:r w:rsidRPr="001D03D4">
        <w:rPr>
          <w:rFonts w:asciiTheme="minorHAnsi" w:hAnsiTheme="minorHAnsi" w:cstheme="minorHAnsi"/>
          <w:highlight w:val="yellow"/>
          <w:u w:val="single"/>
        </w:rPr>
        <w:t>make</w:t>
      </w:r>
      <w:r w:rsidRPr="001D03D4">
        <w:rPr>
          <w:rFonts w:asciiTheme="minorHAnsi" w:hAnsiTheme="minorHAnsi" w:cstheme="minorHAnsi"/>
          <w:u w:val="single"/>
        </w:rPr>
        <w:t xml:space="preserve"> desperately needed and decades-overdue </w:t>
      </w:r>
      <w:r w:rsidRPr="001D03D4">
        <w:rPr>
          <w:rFonts w:asciiTheme="minorHAnsi" w:hAnsiTheme="minorHAnsi" w:cstheme="minorHAnsi"/>
          <w:highlight w:val="yellow"/>
          <w:u w:val="single"/>
        </w:rPr>
        <w:t>strides toward</w:t>
      </w:r>
      <w:r w:rsidRPr="001D03D4">
        <w:rPr>
          <w:rFonts w:asciiTheme="minorHAnsi" w:hAnsiTheme="minorHAnsi" w:cstheme="minorHAnsi"/>
          <w:u w:val="single"/>
        </w:rPr>
        <w:t xml:space="preserve"> the U.S. meeting its moral responsibility to </w:t>
      </w:r>
      <w:r w:rsidRPr="001D03D4">
        <w:rPr>
          <w:rFonts w:asciiTheme="minorHAnsi" w:hAnsiTheme="minorHAnsi" w:cstheme="minorHAnsi"/>
          <w:highlight w:val="yellow"/>
          <w:u w:val="single"/>
        </w:rPr>
        <w:t>combat the climate crisi</w:t>
      </w:r>
      <w:r w:rsidRPr="001D03D4">
        <w:rPr>
          <w:rFonts w:asciiTheme="minorHAnsi" w:hAnsiTheme="minorHAnsi" w:cstheme="minorHAnsi"/>
          <w:sz w:val="16"/>
        </w:rPr>
        <w:t xml:space="preserve">s. But instead of moving into a new year on the hope that would come with the Senate passing and President Biden signing this historic legislation into law, I’m terrified—and furious—that </w:t>
      </w:r>
      <w:r w:rsidRPr="001D03D4">
        <w:rPr>
          <w:rFonts w:asciiTheme="minorHAnsi" w:hAnsiTheme="minorHAnsi" w:cstheme="minorHAnsi"/>
          <w:b/>
          <w:bCs/>
          <w:highlight w:val="yellow"/>
          <w:u w:val="single"/>
        </w:rPr>
        <w:t>we’re tripping at the finish line.</w:t>
      </w:r>
      <w:r w:rsidRPr="001D03D4">
        <w:rPr>
          <w:rFonts w:asciiTheme="minorHAnsi" w:hAnsiTheme="minorHAnsi" w:cstheme="minorHAnsi"/>
          <w:b/>
          <w:bCs/>
          <w:u w:val="single"/>
        </w:rPr>
        <w:t xml:space="preserve"> </w:t>
      </w:r>
      <w:r w:rsidRPr="001D03D4">
        <w:rPr>
          <w:rFonts w:asciiTheme="minorHAnsi" w:hAnsiTheme="minorHAnsi" w:cstheme="minorHAnsi"/>
          <w:sz w:val="16"/>
        </w:rPr>
        <w:t xml:space="preserve">Ahead of COP26, the United Nations climate change conference in November, President Joe </w:t>
      </w:r>
      <w:r w:rsidRPr="001D03D4">
        <w:rPr>
          <w:rFonts w:asciiTheme="minorHAnsi" w:hAnsiTheme="minorHAnsi" w:cstheme="minorHAnsi"/>
          <w:u w:val="single"/>
        </w:rPr>
        <w:t>Biden committed the U.S. to reducing our greenhouse gas emissions by half by 2030</w:t>
      </w:r>
      <w:r w:rsidRPr="001D03D4">
        <w:rPr>
          <w:rFonts w:asciiTheme="minorHAnsi" w:hAnsiTheme="minorHAnsi" w:cstheme="minorHAnsi"/>
          <w:sz w:val="16"/>
        </w:rPr>
        <w:t xml:space="preserve">. Having run for Congress on a climate platform after spending two decades combating climate change in the private sector, I know that reducing our greenhouse gas emissions is what’s right for our environment—and for our wallets. If we want to have a shot at meeting that goal, we must find a way to implement the provisions in the House version of the Build Back Better Act that science tells us will reduce emissions quickly, </w:t>
      </w:r>
      <w:proofErr w:type="gramStart"/>
      <w:r w:rsidRPr="001D03D4">
        <w:rPr>
          <w:rFonts w:asciiTheme="minorHAnsi" w:hAnsiTheme="minorHAnsi" w:cstheme="minorHAnsi"/>
          <w:sz w:val="16"/>
        </w:rPr>
        <w:t>cheaply</w:t>
      </w:r>
      <w:proofErr w:type="gramEnd"/>
      <w:r w:rsidRPr="001D03D4">
        <w:rPr>
          <w:rFonts w:asciiTheme="minorHAnsi" w:hAnsiTheme="minorHAnsi" w:cstheme="minorHAnsi"/>
          <w:sz w:val="16"/>
        </w:rPr>
        <w:t xml:space="preserve"> and most dramatically. </w:t>
      </w:r>
      <w:r w:rsidRPr="001D03D4">
        <w:rPr>
          <w:rFonts w:asciiTheme="minorHAnsi" w:hAnsiTheme="minorHAnsi" w:cstheme="minorHAnsi"/>
          <w:u w:val="single"/>
        </w:rPr>
        <w:t xml:space="preserve">One of the most critical and expedient moves we can make is to </w:t>
      </w:r>
      <w:r w:rsidRPr="001D03D4">
        <w:rPr>
          <w:rFonts w:asciiTheme="minorHAnsi" w:hAnsiTheme="minorHAnsi" w:cstheme="minorHAnsi"/>
          <w:highlight w:val="yellow"/>
          <w:u w:val="single"/>
        </w:rPr>
        <w:t>reduce methane emissions</w:t>
      </w:r>
      <w:r w:rsidRPr="001D03D4">
        <w:rPr>
          <w:rFonts w:asciiTheme="minorHAnsi" w:hAnsiTheme="minorHAnsi" w:cstheme="minorHAnsi"/>
          <w:u w:val="single"/>
        </w:rPr>
        <w:t xml:space="preserve">. </w:t>
      </w:r>
      <w:r w:rsidRPr="001D03D4">
        <w:rPr>
          <w:rFonts w:asciiTheme="minorHAnsi" w:hAnsiTheme="minorHAnsi" w:cstheme="minorHAnsi"/>
          <w:sz w:val="16"/>
        </w:rPr>
        <w:t xml:space="preserve">Methane is a </w:t>
      </w:r>
      <w:r w:rsidRPr="001D03D4">
        <w:rPr>
          <w:rFonts w:asciiTheme="minorHAnsi" w:hAnsiTheme="minorHAnsi" w:cstheme="minorHAnsi"/>
          <w:highlight w:val="yellow"/>
          <w:u w:val="single"/>
        </w:rPr>
        <w:t>rapidly accelerating</w:t>
      </w:r>
      <w:r w:rsidRPr="001D03D4">
        <w:rPr>
          <w:rFonts w:asciiTheme="minorHAnsi" w:hAnsiTheme="minorHAnsi" w:cstheme="minorHAnsi"/>
          <w:u w:val="single"/>
        </w:rPr>
        <w:t xml:space="preserve"> part of the climate problem</w:t>
      </w:r>
      <w:r w:rsidRPr="001D03D4">
        <w:rPr>
          <w:rFonts w:asciiTheme="minorHAnsi" w:hAnsiTheme="minorHAnsi" w:cstheme="minorHAnsi"/>
          <w:sz w:val="16"/>
        </w:rPr>
        <w:t xml:space="preserve">. </w:t>
      </w:r>
      <w:r w:rsidRPr="001D03D4">
        <w:rPr>
          <w:rFonts w:asciiTheme="minorHAnsi" w:hAnsiTheme="minorHAnsi" w:cstheme="minorHAnsi"/>
          <w:u w:val="single"/>
        </w:rPr>
        <w:t xml:space="preserve">It is the primary component of natural gas, and it </w:t>
      </w:r>
      <w:r w:rsidRPr="001D03D4">
        <w:rPr>
          <w:rFonts w:asciiTheme="minorHAnsi" w:hAnsiTheme="minorHAnsi" w:cstheme="minorHAnsi"/>
          <w:highlight w:val="yellow"/>
          <w:u w:val="single"/>
        </w:rPr>
        <w:t>warms the planet</w:t>
      </w:r>
      <w:r w:rsidRPr="001D03D4">
        <w:rPr>
          <w:rFonts w:asciiTheme="minorHAnsi" w:hAnsiTheme="minorHAnsi" w:cstheme="minorHAnsi"/>
          <w:u w:val="single"/>
        </w:rPr>
        <w:t xml:space="preserve"> </w:t>
      </w:r>
      <w:r w:rsidRPr="001D03D4">
        <w:rPr>
          <w:rFonts w:asciiTheme="minorHAnsi" w:hAnsiTheme="minorHAnsi" w:cstheme="minorHAnsi"/>
          <w:highlight w:val="yellow"/>
          <w:u w:val="single"/>
        </w:rPr>
        <w:t>more</w:t>
      </w:r>
      <w:r w:rsidRPr="001D03D4">
        <w:rPr>
          <w:rFonts w:asciiTheme="minorHAnsi" w:hAnsiTheme="minorHAnsi" w:cstheme="minorHAnsi"/>
          <w:u w:val="single"/>
        </w:rPr>
        <w:t xml:space="preserve"> </w:t>
      </w:r>
      <w:r w:rsidRPr="001D03D4">
        <w:rPr>
          <w:rFonts w:asciiTheme="minorHAnsi" w:hAnsiTheme="minorHAnsi" w:cstheme="minorHAnsi"/>
          <w:highlight w:val="yellow"/>
          <w:u w:val="single"/>
        </w:rPr>
        <w:t>than</w:t>
      </w:r>
      <w:r w:rsidRPr="001D03D4">
        <w:rPr>
          <w:rFonts w:asciiTheme="minorHAnsi" w:hAnsiTheme="minorHAnsi" w:cstheme="minorHAnsi"/>
          <w:u w:val="single"/>
        </w:rPr>
        <w:t xml:space="preserve"> </w:t>
      </w:r>
      <w:r w:rsidRPr="001D03D4">
        <w:rPr>
          <w:rFonts w:asciiTheme="minorHAnsi" w:hAnsiTheme="minorHAnsi" w:cstheme="minorHAnsi"/>
          <w:highlight w:val="yellow"/>
          <w:u w:val="single"/>
        </w:rPr>
        <w:t>80 times</w:t>
      </w:r>
      <w:r w:rsidRPr="001D03D4">
        <w:rPr>
          <w:rFonts w:asciiTheme="minorHAnsi" w:hAnsiTheme="minorHAnsi" w:cstheme="minorHAnsi"/>
          <w:u w:val="single"/>
        </w:rPr>
        <w:t xml:space="preserve"> </w:t>
      </w:r>
      <w:r w:rsidRPr="001D03D4">
        <w:rPr>
          <w:rFonts w:asciiTheme="minorHAnsi" w:hAnsiTheme="minorHAnsi" w:cstheme="minorHAnsi"/>
          <w:highlight w:val="yellow"/>
          <w:u w:val="single"/>
        </w:rPr>
        <w:t>as quickly as</w:t>
      </w:r>
      <w:r w:rsidRPr="001D03D4">
        <w:rPr>
          <w:rFonts w:asciiTheme="minorHAnsi" w:hAnsiTheme="minorHAnsi" w:cstheme="minorHAnsi"/>
          <w:u w:val="single"/>
        </w:rPr>
        <w:t xml:space="preserve"> a comparable volume of atmospheric </w:t>
      </w:r>
      <w:r w:rsidRPr="001D03D4">
        <w:rPr>
          <w:rFonts w:asciiTheme="minorHAnsi" w:hAnsiTheme="minorHAnsi" w:cstheme="minorHAnsi"/>
          <w:highlight w:val="yellow"/>
          <w:u w:val="single"/>
        </w:rPr>
        <w:t>CO2</w:t>
      </w:r>
      <w:r w:rsidRPr="001D03D4">
        <w:rPr>
          <w:rFonts w:asciiTheme="minorHAnsi" w:hAnsiTheme="minorHAnsi" w:cstheme="minorHAnsi"/>
          <w:u w:val="single"/>
        </w:rPr>
        <w:t xml:space="preserve"> over a comparable amount of time. On the one hand, while burning natural gas produces about half the CO2 emissions as burning coal, </w:t>
      </w:r>
      <w:r w:rsidRPr="001D03D4">
        <w:rPr>
          <w:rFonts w:asciiTheme="minorHAnsi" w:hAnsiTheme="minorHAnsi" w:cstheme="minorHAnsi"/>
          <w:highlight w:val="yellow"/>
          <w:u w:val="single"/>
        </w:rPr>
        <w:t>methane leaking into the atmosphere</w:t>
      </w:r>
      <w:r w:rsidRPr="001D03D4">
        <w:rPr>
          <w:rFonts w:asciiTheme="minorHAnsi" w:hAnsiTheme="minorHAnsi" w:cstheme="minorHAnsi"/>
          <w:u w:val="single"/>
        </w:rPr>
        <w:t xml:space="preserve"> </w:t>
      </w:r>
      <w:r w:rsidRPr="001D03D4">
        <w:rPr>
          <w:rFonts w:asciiTheme="minorHAnsi" w:hAnsiTheme="minorHAnsi" w:cstheme="minorHAnsi"/>
          <w:b/>
          <w:bCs/>
          <w:u w:val="single"/>
        </w:rPr>
        <w:t xml:space="preserve">more than </w:t>
      </w:r>
      <w:r w:rsidRPr="001D03D4">
        <w:rPr>
          <w:rFonts w:asciiTheme="minorHAnsi" w:hAnsiTheme="minorHAnsi" w:cstheme="minorHAnsi"/>
          <w:b/>
          <w:bCs/>
          <w:highlight w:val="yellow"/>
          <w:u w:val="single"/>
        </w:rPr>
        <w:t xml:space="preserve">eliminates those </w:t>
      </w:r>
      <w:r w:rsidRPr="001D03D4">
        <w:rPr>
          <w:rFonts w:asciiTheme="minorHAnsi" w:hAnsiTheme="minorHAnsi" w:cstheme="minorHAnsi"/>
          <w:b/>
          <w:bCs/>
          <w:u w:val="single"/>
        </w:rPr>
        <w:t xml:space="preserve">environmental </w:t>
      </w:r>
      <w:r w:rsidRPr="001D03D4">
        <w:rPr>
          <w:rFonts w:asciiTheme="minorHAnsi" w:hAnsiTheme="minorHAnsi" w:cstheme="minorHAnsi"/>
          <w:b/>
          <w:bCs/>
          <w:highlight w:val="yellow"/>
          <w:u w:val="single"/>
        </w:rPr>
        <w:t>benefits.</w:t>
      </w:r>
      <w:r w:rsidRPr="001D03D4">
        <w:rPr>
          <w:rFonts w:asciiTheme="minorHAnsi" w:hAnsiTheme="minorHAnsi" w:cstheme="minorHAnsi"/>
          <w:b/>
          <w:bCs/>
          <w:u w:val="single"/>
        </w:rPr>
        <w:t xml:space="preserve"> </w:t>
      </w:r>
      <w:r w:rsidRPr="001D03D4">
        <w:rPr>
          <w:rFonts w:asciiTheme="minorHAnsi" w:hAnsiTheme="minorHAnsi" w:cstheme="minorHAnsi"/>
          <w:sz w:val="16"/>
        </w:rPr>
        <w:t xml:space="preserve">Moreover, </w:t>
      </w:r>
      <w:r w:rsidRPr="001D03D4">
        <w:rPr>
          <w:rFonts w:asciiTheme="minorHAnsi" w:hAnsiTheme="minorHAnsi" w:cstheme="minorHAnsi"/>
          <w:u w:val="single"/>
        </w:rPr>
        <w:t xml:space="preserve">methane </w:t>
      </w:r>
      <w:r w:rsidRPr="001D03D4">
        <w:rPr>
          <w:rFonts w:asciiTheme="minorHAnsi" w:hAnsiTheme="minorHAnsi" w:cstheme="minorHAnsi"/>
          <w:highlight w:val="yellow"/>
          <w:u w:val="single"/>
        </w:rPr>
        <w:t>pollution</w:t>
      </w:r>
      <w:r w:rsidRPr="001D03D4">
        <w:rPr>
          <w:rFonts w:asciiTheme="minorHAnsi" w:hAnsiTheme="minorHAnsi" w:cstheme="minorHAnsi"/>
          <w:sz w:val="16"/>
        </w:rPr>
        <w:t xml:space="preserve">, which is a primary component of ground-level ozone and emitted alongside toxic chemicals such as benzene, has been </w:t>
      </w:r>
      <w:r w:rsidRPr="001D03D4">
        <w:rPr>
          <w:rFonts w:asciiTheme="minorHAnsi" w:hAnsiTheme="minorHAnsi" w:cstheme="minorHAnsi"/>
          <w:highlight w:val="yellow"/>
          <w:u w:val="single"/>
        </w:rPr>
        <w:t>linked to heart disease, birth defects</w:t>
      </w:r>
      <w:r w:rsidRPr="001D03D4">
        <w:rPr>
          <w:rFonts w:asciiTheme="minorHAnsi" w:hAnsiTheme="minorHAnsi" w:cstheme="minorHAnsi"/>
          <w:u w:val="single"/>
        </w:rPr>
        <w:t xml:space="preserve">, </w:t>
      </w:r>
      <w:proofErr w:type="gramStart"/>
      <w:r w:rsidRPr="001D03D4">
        <w:rPr>
          <w:rFonts w:asciiTheme="minorHAnsi" w:hAnsiTheme="minorHAnsi" w:cstheme="minorHAnsi"/>
          <w:highlight w:val="yellow"/>
          <w:u w:val="single"/>
        </w:rPr>
        <w:t>asthma</w:t>
      </w:r>
      <w:proofErr w:type="gramEnd"/>
      <w:r w:rsidRPr="001D03D4">
        <w:rPr>
          <w:rFonts w:asciiTheme="minorHAnsi" w:hAnsiTheme="minorHAnsi" w:cstheme="minorHAnsi"/>
          <w:highlight w:val="yellow"/>
          <w:u w:val="single"/>
        </w:rPr>
        <w:t xml:space="preserve"> and other</w:t>
      </w:r>
      <w:r w:rsidRPr="001D03D4">
        <w:rPr>
          <w:rFonts w:asciiTheme="minorHAnsi" w:hAnsiTheme="minorHAnsi" w:cstheme="minorHAnsi"/>
          <w:u w:val="single"/>
        </w:rPr>
        <w:t xml:space="preserve"> adverse </w:t>
      </w:r>
      <w:r w:rsidRPr="001D03D4">
        <w:rPr>
          <w:rFonts w:asciiTheme="minorHAnsi" w:hAnsiTheme="minorHAnsi" w:cstheme="minorHAnsi"/>
          <w:highlight w:val="yellow"/>
          <w:u w:val="single"/>
        </w:rPr>
        <w:t>health impacts</w:t>
      </w:r>
      <w:r w:rsidRPr="001D03D4">
        <w:rPr>
          <w:rFonts w:asciiTheme="minorHAnsi" w:hAnsiTheme="minorHAnsi" w:cstheme="minorHAnsi"/>
          <w:u w:val="single"/>
        </w:rPr>
        <w:t xml:space="preserve">. These affect frontline and </w:t>
      </w:r>
      <w:proofErr w:type="spellStart"/>
      <w:r w:rsidRPr="001D03D4">
        <w:rPr>
          <w:rFonts w:asciiTheme="minorHAnsi" w:hAnsiTheme="minorHAnsi" w:cstheme="minorHAnsi"/>
          <w:u w:val="single"/>
        </w:rPr>
        <w:t>fenceline</w:t>
      </w:r>
      <w:proofErr w:type="spellEnd"/>
      <w:r w:rsidRPr="001D03D4">
        <w:rPr>
          <w:rFonts w:asciiTheme="minorHAnsi" w:hAnsiTheme="minorHAnsi" w:cstheme="minorHAnsi"/>
          <w:u w:val="single"/>
        </w:rPr>
        <w:t xml:space="preserve"> communities, the majority of whom are people of color, the hardest. </w:t>
      </w:r>
      <w:r w:rsidRPr="001D03D4">
        <w:rPr>
          <w:rFonts w:asciiTheme="minorHAnsi" w:hAnsiTheme="minorHAnsi" w:cstheme="minorHAnsi"/>
          <w:highlight w:val="yellow"/>
          <w:u w:val="single"/>
        </w:rPr>
        <w:t>Eliminating those leaks is</w:t>
      </w:r>
      <w:r w:rsidRPr="001D03D4">
        <w:rPr>
          <w:rFonts w:asciiTheme="minorHAnsi" w:hAnsiTheme="minorHAnsi" w:cstheme="minorHAnsi"/>
          <w:u w:val="single"/>
        </w:rPr>
        <w:t xml:space="preserve"> perhaps </w:t>
      </w:r>
      <w:r w:rsidRPr="001D03D4">
        <w:rPr>
          <w:rFonts w:asciiTheme="minorHAnsi" w:hAnsiTheme="minorHAnsi" w:cstheme="minorHAnsi"/>
          <w:highlight w:val="yellow"/>
          <w:u w:val="single"/>
        </w:rPr>
        <w:t>the biggest “bang for the buck” action we can take</w:t>
      </w:r>
      <w:r w:rsidRPr="001D03D4">
        <w:rPr>
          <w:rFonts w:asciiTheme="minorHAnsi" w:hAnsiTheme="minorHAnsi" w:cstheme="minorHAnsi"/>
          <w:u w:val="single"/>
        </w:rPr>
        <w:t xml:space="preserve">, and the </w:t>
      </w:r>
      <w:r w:rsidRPr="001D03D4">
        <w:rPr>
          <w:rFonts w:asciiTheme="minorHAnsi" w:hAnsiTheme="minorHAnsi" w:cstheme="minorHAnsi"/>
          <w:highlight w:val="yellow"/>
          <w:u w:val="single"/>
        </w:rPr>
        <w:t>Build Back Better</w:t>
      </w:r>
      <w:r w:rsidRPr="001D03D4">
        <w:rPr>
          <w:rFonts w:asciiTheme="minorHAnsi" w:hAnsiTheme="minorHAnsi" w:cstheme="minorHAnsi"/>
          <w:u w:val="single"/>
        </w:rPr>
        <w:t xml:space="preserve"> legislation </w:t>
      </w:r>
      <w:r w:rsidRPr="001D03D4">
        <w:rPr>
          <w:rFonts w:asciiTheme="minorHAnsi" w:hAnsiTheme="minorHAnsi" w:cstheme="minorHAnsi"/>
          <w:highlight w:val="yellow"/>
          <w:u w:val="single"/>
        </w:rPr>
        <w:t>has</w:t>
      </w:r>
      <w:r w:rsidRPr="001D03D4">
        <w:rPr>
          <w:rFonts w:asciiTheme="minorHAnsi" w:hAnsiTheme="minorHAnsi" w:cstheme="minorHAnsi"/>
          <w:u w:val="single"/>
        </w:rPr>
        <w:t xml:space="preserve"> built within it </w:t>
      </w:r>
      <w:r w:rsidRPr="001D03D4">
        <w:rPr>
          <w:rFonts w:asciiTheme="minorHAnsi" w:hAnsiTheme="minorHAnsi" w:cstheme="minorHAnsi"/>
          <w:highlight w:val="yellow"/>
          <w:u w:val="single"/>
        </w:rPr>
        <w:t>a program that pairs grants to natural gas companies</w:t>
      </w:r>
      <w:r w:rsidRPr="001D03D4">
        <w:rPr>
          <w:rFonts w:asciiTheme="minorHAnsi" w:hAnsiTheme="minorHAnsi" w:cstheme="minorHAnsi"/>
          <w:u w:val="single"/>
        </w:rPr>
        <w:t xml:space="preserve"> </w:t>
      </w:r>
      <w:r w:rsidRPr="001D03D4">
        <w:rPr>
          <w:rFonts w:asciiTheme="minorHAnsi" w:hAnsiTheme="minorHAnsi" w:cstheme="minorHAnsi"/>
          <w:highlight w:val="yellow"/>
          <w:u w:val="single"/>
        </w:rPr>
        <w:t>to help monitor and reduce methane pollution</w:t>
      </w:r>
      <w:r w:rsidRPr="001D03D4">
        <w:rPr>
          <w:rFonts w:asciiTheme="minorHAnsi" w:hAnsiTheme="minorHAnsi" w:cstheme="minorHAnsi"/>
          <w:u w:val="single"/>
        </w:rPr>
        <w:t xml:space="preserve"> at oil and gas operations with fines on companies who instead break the rules. </w:t>
      </w:r>
      <w:r w:rsidRPr="001D03D4">
        <w:rPr>
          <w:rFonts w:asciiTheme="minorHAnsi" w:hAnsiTheme="minorHAnsi" w:cstheme="minorHAnsi"/>
          <w:sz w:val="16"/>
        </w:rPr>
        <w:t xml:space="preserve">The </w:t>
      </w:r>
      <w:r w:rsidRPr="001D03D4">
        <w:rPr>
          <w:rFonts w:asciiTheme="minorHAnsi" w:hAnsiTheme="minorHAnsi" w:cstheme="minorHAnsi"/>
          <w:u w:val="single"/>
        </w:rPr>
        <w:t>program ties into the Global Methane Pledge that President Biden created at COP26</w:t>
      </w:r>
      <w:r w:rsidRPr="001D03D4">
        <w:rPr>
          <w:rFonts w:asciiTheme="minorHAnsi" w:hAnsiTheme="minorHAnsi" w:cstheme="minorHAnsi"/>
          <w:sz w:val="16"/>
        </w:rPr>
        <w:t xml:space="preserve">. More than 100 countries signed on to a 30 percent reduction of methane levels by 2030. Reducing methane pollution could also reduce adverse health for those in the immediate vicinity of polluters. To meet this goal, </w:t>
      </w:r>
      <w:r w:rsidRPr="001D03D4">
        <w:rPr>
          <w:rFonts w:asciiTheme="minorHAnsi" w:hAnsiTheme="minorHAnsi" w:cstheme="minorHAnsi"/>
          <w:u w:val="single"/>
        </w:rPr>
        <w:t xml:space="preserve">we can use existing technology to monitor for and prevent leaks at oil and gas drilling, production, and transmission sites, and prohibit routine venting and flaring of methane gas. This one set of actions would get us most of the way to that goal and is exactly why the Build Back Better Act is so critical. </w:t>
      </w:r>
      <w:r w:rsidRPr="001D03D4">
        <w:rPr>
          <w:rFonts w:asciiTheme="minorHAnsi" w:hAnsiTheme="minorHAnsi" w:cstheme="minorHAnsi"/>
          <w:sz w:val="16"/>
        </w:rPr>
        <w:t xml:space="preserve">President Biden understands we have a golden opportunity at a critical moment. His administration has already taken </w:t>
      </w:r>
      <w:proofErr w:type="gramStart"/>
      <w:r w:rsidRPr="001D03D4">
        <w:rPr>
          <w:rFonts w:asciiTheme="minorHAnsi" w:hAnsiTheme="minorHAnsi" w:cstheme="minorHAnsi"/>
          <w:sz w:val="16"/>
        </w:rPr>
        <w:t>a number of</w:t>
      </w:r>
      <w:proofErr w:type="gramEnd"/>
      <w:r w:rsidRPr="001D03D4">
        <w:rPr>
          <w:rFonts w:asciiTheme="minorHAnsi" w:hAnsiTheme="minorHAnsi" w:cstheme="minorHAnsi"/>
          <w:sz w:val="16"/>
        </w:rPr>
        <w:t xml:space="preserve"> important executive actions to eliminate methane emissions at the source: on the same day he and climate envoy John Kerry announced the Global Methane Pledge, the Environmental Protection Agency and the Departments of the Interior and Transportation rolled out new or strengthened rules to tackle methane emissions from oil and gas operations, landfills, pipelines and agriculture. But we can’t get there on executive action alone. While eliminating methane emissions is essential to our fight against climate change </w:t>
      </w:r>
      <w:r w:rsidRPr="001D03D4">
        <w:rPr>
          <w:rFonts w:asciiTheme="minorHAnsi" w:hAnsiTheme="minorHAnsi" w:cstheme="minorHAnsi"/>
          <w:highlight w:val="yellow"/>
          <w:u w:val="single"/>
        </w:rPr>
        <w:t>building the leak monitoring system</w:t>
      </w:r>
      <w:r w:rsidRPr="001D03D4">
        <w:rPr>
          <w:rFonts w:asciiTheme="minorHAnsi" w:hAnsiTheme="minorHAnsi" w:cstheme="minorHAnsi"/>
          <w:u w:val="single"/>
        </w:rPr>
        <w:t xml:space="preserve"> that </w:t>
      </w:r>
      <w:r w:rsidRPr="001D03D4">
        <w:rPr>
          <w:rFonts w:asciiTheme="minorHAnsi" w:hAnsiTheme="minorHAnsi" w:cstheme="minorHAnsi"/>
          <w:highlight w:val="yellow"/>
          <w:u w:val="single"/>
        </w:rPr>
        <w:t>Build Back Better</w:t>
      </w:r>
      <w:r w:rsidRPr="001D03D4">
        <w:rPr>
          <w:rFonts w:asciiTheme="minorHAnsi" w:hAnsiTheme="minorHAnsi" w:cstheme="minorHAnsi"/>
          <w:u w:val="single"/>
        </w:rPr>
        <w:t xml:space="preserve"> currently </w:t>
      </w:r>
      <w:r w:rsidRPr="001D03D4">
        <w:rPr>
          <w:rFonts w:asciiTheme="minorHAnsi" w:hAnsiTheme="minorHAnsi" w:cstheme="minorHAnsi"/>
          <w:highlight w:val="yellow"/>
          <w:u w:val="single"/>
        </w:rPr>
        <w:t xml:space="preserve">calls for </w:t>
      </w:r>
      <w:r w:rsidRPr="001D03D4">
        <w:rPr>
          <w:rFonts w:asciiTheme="minorHAnsi" w:hAnsiTheme="minorHAnsi" w:cstheme="minorHAnsi"/>
          <w:u w:val="single"/>
        </w:rPr>
        <w:t>would create tens of thousands of jobs in the manufacturing and service sectors and spur hundreds of billions in economic growth.</w:t>
      </w:r>
    </w:p>
    <w:p w14:paraId="08295B99" w14:textId="77777777" w:rsidR="003C5F05" w:rsidRPr="001D03D4" w:rsidRDefault="003C5F05" w:rsidP="003C5F05">
      <w:pPr>
        <w:keepNext/>
        <w:keepLines/>
        <w:spacing w:before="40" w:after="0"/>
        <w:outlineLvl w:val="3"/>
        <w:rPr>
          <w:rFonts w:asciiTheme="minorHAnsi" w:eastAsia="Times New Roman" w:hAnsiTheme="minorHAnsi" w:cstheme="minorHAnsi"/>
          <w:b/>
          <w:iCs/>
          <w:sz w:val="26"/>
        </w:rPr>
      </w:pPr>
      <w:r w:rsidRPr="001D03D4">
        <w:rPr>
          <w:rFonts w:asciiTheme="minorHAnsi" w:eastAsia="Times New Roman" w:hAnsiTheme="minorHAnsi" w:cstheme="minorHAnsi"/>
          <w:b/>
          <w:iCs/>
          <w:sz w:val="26"/>
        </w:rPr>
        <w:t xml:space="preserve">Methane emissions lock in irreversible warming </w:t>
      </w:r>
    </w:p>
    <w:p w14:paraId="35ABB84D" w14:textId="77777777" w:rsidR="003C5F05" w:rsidRPr="001D03D4" w:rsidRDefault="003C5F05" w:rsidP="003C5F05">
      <w:pPr>
        <w:rPr>
          <w:rFonts w:asciiTheme="minorHAnsi" w:eastAsia="Calibri" w:hAnsiTheme="minorHAnsi" w:cstheme="minorHAnsi"/>
        </w:rPr>
      </w:pPr>
      <w:r w:rsidRPr="001D03D4">
        <w:rPr>
          <w:rFonts w:asciiTheme="minorHAnsi" w:eastAsia="Calibri" w:hAnsiTheme="minorHAnsi" w:cstheme="minorHAnsi"/>
          <w:b/>
          <w:bCs/>
        </w:rPr>
        <w:t xml:space="preserve">Howarth 14 </w:t>
      </w:r>
      <w:r w:rsidRPr="001D03D4">
        <w:rPr>
          <w:rFonts w:asciiTheme="minorHAnsi" w:eastAsia="Calibri" w:hAnsiTheme="minorHAnsi" w:cstheme="minorHAnsi"/>
        </w:rPr>
        <w:t xml:space="preserve">[Robert Howarth, PhD, Director, Agriculture, Energy &amp; Environment Program, Chair, International SCOPE Biofuels Program, David R. Atkinson Professor of Ecology and Environmental Biology – Cornell, “A bridge to nowhere: methane emissions and the greenhouse gas footprint of natural gas,” Energy Science &amp; Engineering, Volume 2, Issue 2, </w:t>
      </w:r>
      <w:proofErr w:type="gramStart"/>
      <w:r w:rsidRPr="001D03D4">
        <w:rPr>
          <w:rFonts w:asciiTheme="minorHAnsi" w:eastAsia="Calibri" w:hAnsiTheme="minorHAnsi" w:cstheme="minorHAnsi"/>
        </w:rPr>
        <w:t>June,</w:t>
      </w:r>
      <w:proofErr w:type="gramEnd"/>
      <w:r w:rsidRPr="001D03D4">
        <w:rPr>
          <w:rFonts w:asciiTheme="minorHAnsi" w:eastAsia="Calibri" w:hAnsiTheme="minorHAnsi" w:cstheme="minorHAnsi"/>
        </w:rPr>
        <w:t xml:space="preserve"> 2014]</w:t>
      </w:r>
    </w:p>
    <w:p w14:paraId="17CA32E6" w14:textId="77777777" w:rsidR="003C5F05" w:rsidRPr="001D03D4" w:rsidRDefault="003C5F05" w:rsidP="003C5F05">
      <w:pPr>
        <w:rPr>
          <w:rFonts w:asciiTheme="minorHAnsi" w:eastAsia="Calibri" w:hAnsiTheme="minorHAnsi" w:cstheme="minorHAnsi"/>
          <w:sz w:val="16"/>
        </w:rPr>
      </w:pPr>
      <w:r w:rsidRPr="001D03D4">
        <w:rPr>
          <w:rFonts w:asciiTheme="minorHAnsi" w:eastAsia="Calibri" w:hAnsiTheme="minorHAnsi" w:cstheme="minorHAnsi"/>
          <w:sz w:val="16"/>
        </w:rPr>
        <w:t xml:space="preserve">The GWP of Methane While </w:t>
      </w:r>
      <w:r w:rsidRPr="001D03D4">
        <w:rPr>
          <w:rFonts w:asciiTheme="minorHAnsi" w:eastAsia="Calibri" w:hAnsiTheme="minorHAnsi" w:cstheme="minorHAnsi"/>
          <w:highlight w:val="green"/>
          <w:u w:val="single"/>
        </w:rPr>
        <w:t>methane</w:t>
      </w:r>
      <w:r w:rsidRPr="001D03D4">
        <w:rPr>
          <w:rFonts w:asciiTheme="minorHAnsi" w:eastAsia="Calibri" w:hAnsiTheme="minorHAnsi" w:cstheme="minorHAnsi"/>
          <w:u w:val="single"/>
        </w:rPr>
        <w:t xml:space="preserve"> is </w:t>
      </w:r>
      <w:r w:rsidRPr="001D03D4">
        <w:rPr>
          <w:rFonts w:asciiTheme="minorHAnsi" w:eastAsia="Calibri" w:hAnsiTheme="minorHAnsi" w:cstheme="minorHAnsi"/>
          <w:highlight w:val="green"/>
          <w:u w:val="single"/>
        </w:rPr>
        <w:t xml:space="preserve">far more </w:t>
      </w:r>
      <w:r w:rsidRPr="001D03D4">
        <w:rPr>
          <w:rFonts w:asciiTheme="minorHAnsi" w:eastAsia="Calibri" w:hAnsiTheme="minorHAnsi" w:cstheme="minorHAnsi"/>
          <w:b/>
          <w:iCs/>
          <w:highlight w:val="green"/>
          <w:u w:val="single"/>
          <w:bdr w:val="single" w:sz="8" w:space="0" w:color="auto" w:frame="1"/>
        </w:rPr>
        <w:t>effective</w:t>
      </w:r>
      <w:r w:rsidRPr="001D03D4">
        <w:rPr>
          <w:rFonts w:asciiTheme="minorHAnsi" w:eastAsia="Calibri" w:hAnsiTheme="minorHAnsi" w:cstheme="minorHAnsi"/>
          <w:sz w:val="16"/>
        </w:rPr>
        <w:t xml:space="preserve"> as a greenhouse gas </w:t>
      </w:r>
      <w:r w:rsidRPr="001D03D4">
        <w:rPr>
          <w:rFonts w:asciiTheme="minorHAnsi" w:eastAsia="Calibri" w:hAnsiTheme="minorHAnsi" w:cstheme="minorHAnsi"/>
          <w:highlight w:val="green"/>
          <w:u w:val="single"/>
        </w:rPr>
        <w:t>than carbon dioxide</w:t>
      </w:r>
      <w:r w:rsidRPr="001D03D4">
        <w:rPr>
          <w:rFonts w:asciiTheme="minorHAnsi" w:eastAsia="Calibri" w:hAnsiTheme="minorHAnsi" w:cstheme="minorHAnsi"/>
          <w:sz w:val="16"/>
        </w:rPr>
        <w:t xml:space="preserve">, </w:t>
      </w:r>
      <w:r w:rsidRPr="001D03D4">
        <w:rPr>
          <w:rFonts w:asciiTheme="minorHAnsi" w:eastAsia="Calibri" w:hAnsiTheme="minorHAnsi" w:cstheme="minorHAnsi"/>
          <w:u w:val="single"/>
        </w:rPr>
        <w:t>methane has an atmospheric lifetime of only 12 years</w:t>
      </w:r>
      <w:r w:rsidRPr="001D03D4">
        <w:rPr>
          <w:rFonts w:asciiTheme="minorHAnsi" w:eastAsia="Calibri" w:hAnsiTheme="minorHAnsi" w:cstheme="minorHAnsi"/>
          <w:sz w:val="16"/>
        </w:rPr>
        <w:t xml:space="preserve"> or so, while carbon dioxide has an effective influence on atmospheric chemistry for a century or longer [34]. </w:t>
      </w:r>
      <w:r w:rsidRPr="001D03D4">
        <w:rPr>
          <w:rFonts w:asciiTheme="minorHAnsi" w:eastAsia="Calibri" w:hAnsiTheme="minorHAnsi" w:cstheme="minorHAnsi"/>
          <w:u w:val="single"/>
        </w:rPr>
        <w:t>The time frame over which we compare the two gases is</w:t>
      </w:r>
      <w:r w:rsidRPr="001D03D4">
        <w:rPr>
          <w:rFonts w:asciiTheme="minorHAnsi" w:eastAsia="Calibri" w:hAnsiTheme="minorHAnsi" w:cstheme="minorHAnsi"/>
          <w:sz w:val="16"/>
        </w:rPr>
        <w:t xml:space="preserve"> therefore </w:t>
      </w:r>
      <w:r w:rsidRPr="001D03D4">
        <w:rPr>
          <w:rFonts w:asciiTheme="minorHAnsi" w:eastAsia="Calibri" w:hAnsiTheme="minorHAnsi" w:cstheme="minorHAnsi"/>
          <w:b/>
          <w:iCs/>
          <w:u w:val="single"/>
          <w:bdr w:val="single" w:sz="8" w:space="0" w:color="auto" w:frame="1"/>
        </w:rPr>
        <w:t>critical</w:t>
      </w:r>
      <w:r w:rsidRPr="001D03D4">
        <w:rPr>
          <w:rFonts w:asciiTheme="minorHAnsi" w:eastAsia="Calibri" w:hAnsiTheme="minorHAnsi" w:cstheme="minorHAnsi"/>
          <w:sz w:val="16"/>
        </w:rPr>
        <w:t xml:space="preserve">, with methane becoming relatively less important than carbon dioxide as the timescale increases. Of the major papers on methane and the GHG for conventional natural gas published before our analysis for shale gas, one modeled the relative radiative forcing by methane compared to carbon dioxide continuously over a 100-year time period following emission [2], and two used the global warming approach (GWP) which compares how much larger the integrated global warming from a given mass of methane is over a specified period of time compared to the same mass of carbon dioxide. </w:t>
      </w:r>
      <w:r w:rsidRPr="001D03D4">
        <w:rPr>
          <w:rFonts w:asciiTheme="minorHAnsi" w:eastAsia="Calibri" w:hAnsiTheme="minorHAnsi" w:cstheme="minorHAnsi"/>
          <w:u w:val="single"/>
        </w:rPr>
        <w:t>Of the two that used the GWP approach,</w:t>
      </w:r>
      <w:r w:rsidRPr="001D03D4">
        <w:rPr>
          <w:rFonts w:asciiTheme="minorHAnsi" w:eastAsia="Calibri" w:hAnsiTheme="minorHAnsi" w:cstheme="minorHAnsi"/>
          <w:sz w:val="16"/>
        </w:rPr>
        <w:t xml:space="preserve"> </w:t>
      </w:r>
      <w:r w:rsidRPr="001D03D4">
        <w:rPr>
          <w:rFonts w:asciiTheme="minorHAnsi" w:eastAsia="Calibri" w:hAnsiTheme="minorHAnsi" w:cstheme="minorHAnsi"/>
          <w:u w:val="single"/>
        </w:rPr>
        <w:t>one showed both 20-year and 100-year GWP analyses</w:t>
      </w:r>
      <w:r w:rsidRPr="001D03D4">
        <w:rPr>
          <w:rFonts w:asciiTheme="minorHAnsi" w:eastAsia="Calibri" w:hAnsiTheme="minorHAnsi" w:cstheme="minorHAnsi"/>
          <w:sz w:val="16"/>
        </w:rPr>
        <w:t xml:space="preserve"> [3] </w:t>
      </w:r>
      <w:r w:rsidRPr="001D03D4">
        <w:rPr>
          <w:rFonts w:asciiTheme="minorHAnsi" w:eastAsia="Calibri" w:hAnsiTheme="minorHAnsi" w:cstheme="minorHAnsi"/>
          <w:u w:val="single"/>
        </w:rPr>
        <w:t>while another used only a 100-year GWP time frame</w:t>
      </w:r>
      <w:r w:rsidRPr="001D03D4">
        <w:rPr>
          <w:rFonts w:asciiTheme="minorHAnsi" w:eastAsia="Calibri" w:hAnsiTheme="minorHAnsi" w:cstheme="minorHAnsi"/>
          <w:sz w:val="16"/>
        </w:rPr>
        <w:t xml:space="preserve"> [4]. </w:t>
      </w:r>
      <w:r w:rsidRPr="001D03D4">
        <w:rPr>
          <w:rFonts w:asciiTheme="minorHAnsi" w:eastAsia="Calibri" w:hAnsiTheme="minorHAnsi" w:cstheme="minorHAnsi"/>
          <w:u w:val="single"/>
        </w:rPr>
        <w:t>Both used GWP values from the</w:t>
      </w:r>
      <w:r w:rsidRPr="001D03D4">
        <w:rPr>
          <w:rFonts w:asciiTheme="minorHAnsi" w:eastAsia="Calibri" w:hAnsiTheme="minorHAnsi" w:cstheme="minorHAnsi"/>
          <w:sz w:val="16"/>
        </w:rPr>
        <w:t xml:space="preserve"> Intergovernmental Panel on Climate Change (</w:t>
      </w:r>
      <w:r w:rsidRPr="001D03D4">
        <w:rPr>
          <w:rFonts w:asciiTheme="minorHAnsi" w:eastAsia="Calibri" w:hAnsiTheme="minorHAnsi" w:cstheme="minorHAnsi"/>
          <w:u w:val="single"/>
        </w:rPr>
        <w:t>IPCC</w:t>
      </w:r>
      <w:r w:rsidRPr="001D03D4">
        <w:rPr>
          <w:rFonts w:asciiTheme="minorHAnsi" w:eastAsia="Calibri" w:hAnsiTheme="minorHAnsi" w:cstheme="minorHAnsi"/>
          <w:sz w:val="16"/>
        </w:rPr>
        <w:t xml:space="preserve">) synthesis report from 1996 [35], </w:t>
      </w:r>
      <w:r w:rsidRPr="001D03D4">
        <w:rPr>
          <w:rFonts w:asciiTheme="minorHAnsi" w:eastAsia="Calibri" w:hAnsiTheme="minorHAnsi" w:cstheme="minorHAnsi"/>
          <w:u w:val="single"/>
        </w:rPr>
        <w:t xml:space="preserve">the </w:t>
      </w:r>
      <w:r w:rsidRPr="001D03D4">
        <w:rPr>
          <w:rFonts w:asciiTheme="minorHAnsi" w:eastAsia="Calibri" w:hAnsiTheme="minorHAnsi" w:cstheme="minorHAnsi"/>
          <w:b/>
          <w:iCs/>
          <w:u w:val="single"/>
          <w:bdr w:val="single" w:sz="8" w:space="0" w:color="auto" w:frame="1"/>
        </w:rPr>
        <w:t xml:space="preserve">most reliable estimates </w:t>
      </w:r>
      <w:r w:rsidRPr="001D03D4">
        <w:rPr>
          <w:rFonts w:asciiTheme="minorHAnsi" w:eastAsia="Calibri" w:hAnsiTheme="minorHAnsi" w:cstheme="minorHAnsi"/>
          <w:u w:val="single"/>
        </w:rPr>
        <w:t>at the time their papers were published.</w:t>
      </w:r>
      <w:r w:rsidRPr="001D03D4">
        <w:rPr>
          <w:rFonts w:asciiTheme="minorHAnsi" w:eastAsia="Calibri" w:hAnsiTheme="minorHAnsi" w:cstheme="minorHAnsi"/>
          <w:sz w:val="16"/>
        </w:rPr>
        <w:t xml:space="preserve"> In </w:t>
      </w:r>
      <w:r w:rsidRPr="001D03D4">
        <w:rPr>
          <w:rFonts w:asciiTheme="minorHAnsi" w:eastAsia="Calibri" w:hAnsiTheme="minorHAnsi" w:cstheme="minorHAnsi"/>
          <w:u w:val="single"/>
        </w:rPr>
        <w:t>subsequent reports</w:t>
      </w:r>
      <w:r w:rsidRPr="001D03D4">
        <w:rPr>
          <w:rFonts w:asciiTheme="minorHAnsi" w:eastAsia="Calibri" w:hAnsiTheme="minorHAnsi" w:cstheme="minorHAnsi"/>
          <w:sz w:val="16"/>
        </w:rPr>
        <w:t xml:space="preserve"> from the IPCC in 2007 [36] </w:t>
      </w:r>
      <w:r w:rsidRPr="001D03D4">
        <w:rPr>
          <w:rFonts w:asciiTheme="minorHAnsi" w:eastAsia="Calibri" w:hAnsiTheme="minorHAnsi" w:cstheme="minorHAnsi"/>
          <w:u w:val="single"/>
        </w:rPr>
        <w:t>and</w:t>
      </w:r>
      <w:r w:rsidRPr="001D03D4">
        <w:rPr>
          <w:rFonts w:asciiTheme="minorHAnsi" w:eastAsia="Calibri" w:hAnsiTheme="minorHAnsi" w:cstheme="minorHAnsi"/>
          <w:sz w:val="16"/>
        </w:rPr>
        <w:t xml:space="preserve"> 2013 [34] and in a paper in Science by </w:t>
      </w:r>
      <w:r w:rsidRPr="001D03D4">
        <w:rPr>
          <w:rFonts w:asciiTheme="minorHAnsi" w:eastAsia="Calibri" w:hAnsiTheme="minorHAnsi" w:cstheme="minorHAnsi"/>
          <w:u w:val="single"/>
        </w:rPr>
        <w:t>workers at the NASA Goddard Space Institute</w:t>
      </w:r>
      <w:r w:rsidRPr="001D03D4">
        <w:rPr>
          <w:rFonts w:asciiTheme="minorHAnsi" w:eastAsia="Calibri" w:hAnsiTheme="minorHAnsi" w:cstheme="minorHAnsi"/>
          <w:sz w:val="16"/>
        </w:rPr>
        <w:t xml:space="preserve"> [37], </w:t>
      </w:r>
      <w:r w:rsidRPr="001D03D4">
        <w:rPr>
          <w:rFonts w:asciiTheme="minorHAnsi" w:eastAsia="Calibri" w:hAnsiTheme="minorHAnsi" w:cstheme="minorHAnsi"/>
          <w:u w:val="single"/>
        </w:rPr>
        <w:t xml:space="preserve">these GWP values have been </w:t>
      </w:r>
      <w:r w:rsidRPr="001D03D4">
        <w:rPr>
          <w:rFonts w:asciiTheme="minorHAnsi" w:eastAsia="Calibri" w:hAnsiTheme="minorHAnsi" w:cstheme="minorHAnsi"/>
          <w:b/>
          <w:iCs/>
          <w:u w:val="single"/>
          <w:bdr w:val="single" w:sz="8" w:space="0" w:color="auto" w:frame="1"/>
        </w:rPr>
        <w:t>substantially increased</w:t>
      </w:r>
      <w:r w:rsidRPr="001D03D4">
        <w:rPr>
          <w:rFonts w:asciiTheme="minorHAnsi" w:eastAsia="Calibri" w:hAnsiTheme="minorHAnsi" w:cstheme="minorHAnsi"/>
          <w:sz w:val="16"/>
        </w:rPr>
        <w:t xml:space="preserve">, in part, </w:t>
      </w:r>
      <w:r w:rsidRPr="001D03D4">
        <w:rPr>
          <w:rFonts w:asciiTheme="minorHAnsi" w:eastAsia="Calibri" w:hAnsiTheme="minorHAnsi" w:cstheme="minorHAnsi"/>
          <w:u w:val="single"/>
        </w:rPr>
        <w:t xml:space="preserve">to account for the </w:t>
      </w:r>
      <w:r w:rsidRPr="001D03D4">
        <w:rPr>
          <w:rFonts w:asciiTheme="minorHAnsi" w:eastAsia="Calibri" w:hAnsiTheme="minorHAnsi" w:cstheme="minorHAnsi"/>
          <w:b/>
          <w:iCs/>
          <w:u w:val="single"/>
          <w:bdr w:val="single" w:sz="8" w:space="0" w:color="auto" w:frame="1"/>
        </w:rPr>
        <w:t>indirect effects</w:t>
      </w:r>
      <w:r w:rsidRPr="001D03D4">
        <w:rPr>
          <w:rFonts w:asciiTheme="minorHAnsi" w:eastAsia="Calibri" w:hAnsiTheme="minorHAnsi" w:cstheme="minorHAnsi"/>
          <w:u w:val="single"/>
        </w:rPr>
        <w:t xml:space="preserve"> of methane on other </w:t>
      </w:r>
      <w:r w:rsidRPr="001D03D4">
        <w:rPr>
          <w:rFonts w:asciiTheme="minorHAnsi" w:eastAsia="Calibri" w:hAnsiTheme="minorHAnsi" w:cstheme="minorHAnsi"/>
          <w:b/>
          <w:iCs/>
          <w:u w:val="single"/>
          <w:bdr w:val="single" w:sz="8" w:space="0" w:color="auto" w:frame="1"/>
        </w:rPr>
        <w:t>radiatively active substances</w:t>
      </w:r>
      <w:r w:rsidRPr="001D03D4">
        <w:rPr>
          <w:rFonts w:asciiTheme="minorHAnsi" w:eastAsia="Calibri" w:hAnsiTheme="minorHAnsi" w:cstheme="minorHAnsi"/>
          <w:u w:val="single"/>
        </w:rPr>
        <w:t xml:space="preserve"> in the atmosphere such as ozone</w:t>
      </w:r>
      <w:r w:rsidRPr="001D03D4">
        <w:rPr>
          <w:rFonts w:asciiTheme="minorHAnsi" w:eastAsia="Calibri" w:hAnsiTheme="minorHAnsi" w:cstheme="minorHAnsi"/>
          <w:sz w:val="16"/>
        </w:rPr>
        <w:t xml:space="preserve"> (Table 2). In Howarth et al. [8], </w:t>
      </w:r>
      <w:r w:rsidRPr="001D03D4">
        <w:rPr>
          <w:rFonts w:asciiTheme="minorHAnsi" w:eastAsia="Calibri" w:hAnsiTheme="minorHAnsi" w:cstheme="minorHAnsi"/>
          <w:u w:val="single"/>
        </w:rPr>
        <w:t>we used the GWP approach and closely followed</w:t>
      </w:r>
      <w:r w:rsidRPr="001D03D4">
        <w:rPr>
          <w:rFonts w:asciiTheme="minorHAnsi" w:eastAsia="Calibri" w:hAnsiTheme="minorHAnsi" w:cstheme="minorHAnsi"/>
          <w:sz w:val="16"/>
        </w:rPr>
        <w:t xml:space="preserve"> the work of </w:t>
      </w:r>
      <w:proofErr w:type="spellStart"/>
      <w:r w:rsidRPr="001D03D4">
        <w:rPr>
          <w:rFonts w:asciiTheme="minorHAnsi" w:eastAsia="Calibri" w:hAnsiTheme="minorHAnsi" w:cstheme="minorHAnsi"/>
          <w:sz w:val="16"/>
        </w:rPr>
        <w:t>Lelieveld</w:t>
      </w:r>
      <w:proofErr w:type="spellEnd"/>
      <w:r w:rsidRPr="001D03D4">
        <w:rPr>
          <w:rFonts w:asciiTheme="minorHAnsi" w:eastAsia="Calibri" w:hAnsiTheme="minorHAnsi" w:cstheme="minorHAnsi"/>
          <w:sz w:val="16"/>
        </w:rPr>
        <w:t xml:space="preserve"> and colleagues [3] in </w:t>
      </w:r>
      <w:r w:rsidRPr="001D03D4">
        <w:rPr>
          <w:rFonts w:asciiTheme="minorHAnsi" w:eastAsia="Calibri" w:hAnsiTheme="minorHAnsi" w:cstheme="minorHAnsi"/>
          <w:u w:val="single"/>
        </w:rPr>
        <w:t xml:space="preserve">presenting both integrated </w:t>
      </w:r>
      <w:proofErr w:type="gramStart"/>
      <w:r w:rsidRPr="001D03D4">
        <w:rPr>
          <w:rFonts w:asciiTheme="minorHAnsi" w:eastAsia="Calibri" w:hAnsiTheme="minorHAnsi" w:cstheme="minorHAnsi"/>
          <w:u w:val="single"/>
        </w:rPr>
        <w:t>20 and 100 year</w:t>
      </w:r>
      <w:proofErr w:type="gramEnd"/>
      <w:r w:rsidRPr="001D03D4">
        <w:rPr>
          <w:rFonts w:asciiTheme="minorHAnsi" w:eastAsia="Calibri" w:hAnsiTheme="minorHAnsi" w:cstheme="minorHAnsi"/>
          <w:u w:val="single"/>
        </w:rPr>
        <w:t xml:space="preserve"> periods</w:t>
      </w:r>
      <w:r w:rsidRPr="001D03D4">
        <w:rPr>
          <w:rFonts w:asciiTheme="minorHAnsi" w:eastAsia="Calibri" w:hAnsiTheme="minorHAnsi" w:cstheme="minorHAnsi"/>
          <w:sz w:val="16"/>
        </w:rPr>
        <w:t xml:space="preserve">, and in </w:t>
      </w:r>
      <w:r w:rsidRPr="001D03D4">
        <w:rPr>
          <w:rFonts w:asciiTheme="minorHAnsi" w:eastAsia="Calibri" w:hAnsiTheme="minorHAnsi" w:cstheme="minorHAnsi"/>
          <w:u w:val="single"/>
        </w:rPr>
        <w:t>giving equal credence and interpretation to both timescale</w:t>
      </w:r>
      <w:r w:rsidRPr="001D03D4">
        <w:rPr>
          <w:rFonts w:asciiTheme="minorHAnsi" w:eastAsia="Calibri" w:hAnsiTheme="minorHAnsi" w:cstheme="minorHAnsi"/>
          <w:sz w:val="16"/>
        </w:rPr>
        <w:t xml:space="preserve">s. </w:t>
      </w:r>
      <w:r w:rsidRPr="001D03D4">
        <w:rPr>
          <w:rFonts w:asciiTheme="minorHAnsi" w:eastAsia="Calibri" w:hAnsiTheme="minorHAnsi" w:cstheme="minorHAnsi"/>
          <w:u w:val="single"/>
        </w:rPr>
        <w:t>We upgraded the approach</w:t>
      </w:r>
      <w:r w:rsidRPr="001D03D4">
        <w:rPr>
          <w:rFonts w:asciiTheme="minorHAnsi" w:eastAsia="Calibri" w:hAnsiTheme="minorHAnsi" w:cstheme="minorHAnsi"/>
          <w:sz w:val="16"/>
        </w:rPr>
        <w:t xml:space="preserve"> by </w:t>
      </w:r>
      <w:r w:rsidRPr="001D03D4">
        <w:rPr>
          <w:rFonts w:asciiTheme="minorHAnsi" w:eastAsia="Calibri" w:hAnsiTheme="minorHAnsi" w:cstheme="minorHAnsi"/>
          <w:u w:val="single"/>
        </w:rPr>
        <w:t>using the most recently published values for GWP</w:t>
      </w:r>
      <w:r w:rsidRPr="001D03D4">
        <w:rPr>
          <w:rFonts w:asciiTheme="minorHAnsi" w:eastAsia="Calibri" w:hAnsiTheme="minorHAnsi" w:cstheme="minorHAnsi"/>
          <w:sz w:val="16"/>
        </w:rPr>
        <w:t xml:space="preserve"> at that time [37]. </w:t>
      </w:r>
      <w:r w:rsidRPr="001D03D4">
        <w:rPr>
          <w:rFonts w:asciiTheme="minorHAnsi" w:eastAsia="Calibri" w:hAnsiTheme="minorHAnsi" w:cstheme="minorHAnsi"/>
          <w:u w:val="single"/>
        </w:rPr>
        <w:t>These</w:t>
      </w:r>
      <w:r w:rsidRPr="001D03D4">
        <w:rPr>
          <w:rFonts w:asciiTheme="minorHAnsi" w:eastAsia="Calibri" w:hAnsiTheme="minorHAnsi" w:cstheme="minorHAnsi"/>
          <w:sz w:val="16"/>
        </w:rPr>
        <w:t xml:space="preserve"> more </w:t>
      </w:r>
      <w:r w:rsidRPr="001D03D4">
        <w:rPr>
          <w:rFonts w:asciiTheme="minorHAnsi" w:eastAsia="Calibri" w:hAnsiTheme="minorHAnsi" w:cstheme="minorHAnsi"/>
          <w:u w:val="single"/>
        </w:rPr>
        <w:t>recent</w:t>
      </w:r>
      <w:r w:rsidRPr="001D03D4">
        <w:rPr>
          <w:rFonts w:asciiTheme="minorHAnsi" w:eastAsia="Calibri" w:hAnsiTheme="minorHAnsi" w:cstheme="minorHAnsi"/>
          <w:sz w:val="16"/>
        </w:rPr>
        <w:t xml:space="preserve"> GWP </w:t>
      </w:r>
      <w:r w:rsidRPr="001D03D4">
        <w:rPr>
          <w:rFonts w:asciiTheme="minorHAnsi" w:eastAsia="Calibri" w:hAnsiTheme="minorHAnsi" w:cstheme="minorHAnsi"/>
          <w:u w:val="single"/>
        </w:rPr>
        <w:t xml:space="preserve">values </w:t>
      </w:r>
      <w:r w:rsidRPr="001D03D4">
        <w:rPr>
          <w:rFonts w:asciiTheme="minorHAnsi" w:eastAsia="Calibri" w:hAnsiTheme="minorHAnsi" w:cstheme="minorHAnsi"/>
          <w:b/>
          <w:iCs/>
          <w:u w:val="single"/>
          <w:bdr w:val="single" w:sz="8" w:space="0" w:color="auto" w:frame="1"/>
        </w:rPr>
        <w:t>increased</w:t>
      </w:r>
      <w:r w:rsidRPr="001D03D4">
        <w:rPr>
          <w:rFonts w:asciiTheme="minorHAnsi" w:eastAsia="Calibri" w:hAnsiTheme="minorHAnsi" w:cstheme="minorHAnsi"/>
          <w:u w:val="single"/>
        </w:rPr>
        <w:t xml:space="preserve"> the relative warming of methane</w:t>
      </w:r>
      <w:r w:rsidRPr="001D03D4">
        <w:rPr>
          <w:rFonts w:asciiTheme="minorHAnsi" w:eastAsia="Calibri" w:hAnsiTheme="minorHAnsi" w:cstheme="minorHAnsi"/>
          <w:sz w:val="16"/>
        </w:rPr>
        <w:t xml:space="preserve"> compared to carbon dioxide by 1.9-fold for the 20-year </w:t>
      </w:r>
      <w:proofErr w:type="gramStart"/>
      <w:r w:rsidRPr="001D03D4">
        <w:rPr>
          <w:rFonts w:asciiTheme="minorHAnsi" w:eastAsia="Calibri" w:hAnsiTheme="minorHAnsi" w:cstheme="minorHAnsi"/>
          <w:sz w:val="16"/>
        </w:rPr>
        <w:t>time period</w:t>
      </w:r>
      <w:proofErr w:type="gramEnd"/>
      <w:r w:rsidRPr="001D03D4">
        <w:rPr>
          <w:rFonts w:asciiTheme="minorHAnsi" w:eastAsia="Calibri" w:hAnsiTheme="minorHAnsi" w:cstheme="minorHAnsi"/>
          <w:sz w:val="16"/>
        </w:rPr>
        <w:t xml:space="preserve"> (GWP of 105 vs. 56) and by 1.6-fold for the 100-year time period (GWP of 33 vs. 21; Table 2). Our conclusion was that </w:t>
      </w:r>
      <w:r w:rsidRPr="001D03D4">
        <w:rPr>
          <w:rFonts w:asciiTheme="minorHAnsi" w:eastAsia="Calibri" w:hAnsiTheme="minorHAnsi" w:cstheme="minorHAnsi"/>
          <w:u w:val="single"/>
        </w:rPr>
        <w:t xml:space="preserve">for the 20-year </w:t>
      </w:r>
      <w:proofErr w:type="gramStart"/>
      <w:r w:rsidRPr="001D03D4">
        <w:rPr>
          <w:rFonts w:asciiTheme="minorHAnsi" w:eastAsia="Calibri" w:hAnsiTheme="minorHAnsi" w:cstheme="minorHAnsi"/>
          <w:u w:val="single"/>
        </w:rPr>
        <w:t>time period</w:t>
      </w:r>
      <w:proofErr w:type="gramEnd"/>
      <w:r w:rsidRPr="001D03D4">
        <w:rPr>
          <w:rFonts w:asciiTheme="minorHAnsi" w:eastAsia="Calibri" w:hAnsiTheme="minorHAnsi" w:cstheme="minorHAnsi"/>
          <w:sz w:val="16"/>
        </w:rPr>
        <w:t xml:space="preserve">, </w:t>
      </w:r>
      <w:r w:rsidRPr="001D03D4">
        <w:rPr>
          <w:rFonts w:asciiTheme="minorHAnsi" w:eastAsia="Calibri" w:hAnsiTheme="minorHAnsi" w:cstheme="minorHAnsi"/>
          <w:b/>
          <w:iCs/>
          <w:u w:val="single"/>
          <w:bdr w:val="single" w:sz="8" w:space="0" w:color="auto" w:frame="1"/>
        </w:rPr>
        <w:t>shale gas had a larger GHG than coal or oil</w:t>
      </w:r>
      <w:r w:rsidRPr="001D03D4">
        <w:rPr>
          <w:rFonts w:asciiTheme="minorHAnsi" w:eastAsia="Calibri" w:hAnsiTheme="minorHAnsi" w:cstheme="minorHAnsi"/>
          <w:u w:val="single"/>
        </w:rPr>
        <w:t xml:space="preserve"> even at our low-end estimates for methane emission </w:t>
      </w:r>
      <w:r w:rsidRPr="001D03D4">
        <w:rPr>
          <w:rFonts w:asciiTheme="minorHAnsi" w:eastAsia="Calibri" w:hAnsiTheme="minorHAnsi" w:cstheme="minorHAnsi"/>
          <w:sz w:val="16"/>
        </w:rPr>
        <w:t xml:space="preserve">(Fig. 1); </w:t>
      </w:r>
      <w:r w:rsidRPr="001D03D4">
        <w:rPr>
          <w:rFonts w:asciiTheme="minorHAnsi" w:eastAsia="Calibri" w:hAnsiTheme="minorHAnsi" w:cstheme="minorHAnsi"/>
          <w:u w:val="single"/>
        </w:rPr>
        <w:t>conventional gas also had a larger GHG than coal or oil</w:t>
      </w:r>
      <w:r w:rsidRPr="001D03D4">
        <w:rPr>
          <w:rFonts w:asciiTheme="minorHAnsi" w:eastAsia="Calibri" w:hAnsiTheme="minorHAnsi" w:cstheme="minorHAnsi"/>
          <w:sz w:val="16"/>
        </w:rPr>
        <w:t xml:space="preserve"> at our mean or high-end methane emission estimates, </w:t>
      </w:r>
      <w:r w:rsidRPr="001D03D4">
        <w:rPr>
          <w:rFonts w:asciiTheme="minorHAnsi" w:eastAsia="Calibri" w:hAnsiTheme="minorHAnsi" w:cstheme="minorHAnsi"/>
          <w:u w:val="single"/>
        </w:rPr>
        <w:t>but not at the very low-end range</w:t>
      </w:r>
      <w:r w:rsidRPr="001D03D4">
        <w:rPr>
          <w:rFonts w:asciiTheme="minorHAnsi" w:eastAsia="Calibri" w:hAnsiTheme="minorHAnsi" w:cstheme="minorHAnsi"/>
          <w:sz w:val="16"/>
        </w:rPr>
        <w:t xml:space="preserve"> for methane emission (the best-case, low-emission scenario). </w:t>
      </w:r>
      <w:r w:rsidRPr="001D03D4">
        <w:rPr>
          <w:rFonts w:asciiTheme="minorHAnsi" w:eastAsia="Calibri" w:hAnsiTheme="minorHAnsi" w:cstheme="minorHAnsi"/>
          <w:u w:val="single"/>
        </w:rPr>
        <w:t>At the 100-year timescale, the influence of methane was much diminished</w:t>
      </w:r>
      <w:r w:rsidRPr="001D03D4">
        <w:rPr>
          <w:rFonts w:asciiTheme="minorHAnsi" w:eastAsia="Calibri" w:hAnsiTheme="minorHAnsi" w:cstheme="minorHAnsi"/>
          <w:sz w:val="16"/>
        </w:rPr>
        <w:t xml:space="preserve">, yet at our high-end methane emissions, the GHG of both shale gas and conventional gas still exceeded that of coal and oil (Fig. 1). </w:t>
      </w:r>
      <w:r w:rsidRPr="001D03D4">
        <w:rPr>
          <w:rFonts w:asciiTheme="minorHAnsi" w:eastAsia="Calibri" w:hAnsiTheme="minorHAnsi" w:cstheme="minorHAnsi"/>
          <w:u w:val="single"/>
        </w:rPr>
        <w:t>Of nine new reports</w:t>
      </w:r>
      <w:r w:rsidRPr="001D03D4">
        <w:rPr>
          <w:rFonts w:asciiTheme="minorHAnsi" w:eastAsia="Calibri" w:hAnsiTheme="minorHAnsi" w:cstheme="minorHAnsi"/>
          <w:sz w:val="16"/>
        </w:rPr>
        <w:t xml:space="preserve"> on methane and natural gas published in 9 months after our April 2011 paper [8], </w:t>
      </w:r>
      <w:r w:rsidRPr="001D03D4">
        <w:rPr>
          <w:rFonts w:asciiTheme="minorHAnsi" w:eastAsia="Calibri" w:hAnsiTheme="minorHAnsi" w:cstheme="minorHAnsi"/>
          <w:u w:val="single"/>
        </w:rPr>
        <w:t>six only considered the 100-year time frame</w:t>
      </w:r>
      <w:r w:rsidRPr="001D03D4">
        <w:rPr>
          <w:rFonts w:asciiTheme="minorHAnsi" w:eastAsia="Calibri" w:hAnsiTheme="minorHAnsi" w:cstheme="minorHAnsi"/>
          <w:sz w:val="16"/>
        </w:rPr>
        <w:t xml:space="preserve"> for GWP, </w:t>
      </w:r>
      <w:r w:rsidRPr="001D03D4">
        <w:rPr>
          <w:rFonts w:asciiTheme="minorHAnsi" w:eastAsia="Calibri" w:hAnsiTheme="minorHAnsi" w:cstheme="minorHAnsi"/>
          <w:u w:val="single"/>
        </w:rPr>
        <w:t>two used both a 20- and 100-year time frame</w:t>
      </w:r>
      <w:r w:rsidRPr="001D03D4">
        <w:rPr>
          <w:rFonts w:asciiTheme="minorHAnsi" w:eastAsia="Calibri" w:hAnsiTheme="minorHAnsi" w:cstheme="minorHAnsi"/>
          <w:sz w:val="16"/>
        </w:rPr>
        <w:t xml:space="preserve">, and one used a continuous modeling of radiative forcing over the 0–100 </w:t>
      </w:r>
      <w:proofErr w:type="gramStart"/>
      <w:r w:rsidRPr="001D03D4">
        <w:rPr>
          <w:rFonts w:asciiTheme="minorHAnsi" w:eastAsia="Calibri" w:hAnsiTheme="minorHAnsi" w:cstheme="minorHAnsi"/>
          <w:sz w:val="16"/>
        </w:rPr>
        <w:t>time period</w:t>
      </w:r>
      <w:proofErr w:type="gramEnd"/>
      <w:r w:rsidRPr="001D03D4">
        <w:rPr>
          <w:rFonts w:asciiTheme="minorHAnsi" w:eastAsia="Calibri" w:hAnsiTheme="minorHAnsi" w:cstheme="minorHAnsi"/>
          <w:sz w:val="16"/>
        </w:rPr>
        <w:t xml:space="preserve"> (Table 2). </w:t>
      </w:r>
      <w:r w:rsidRPr="001D03D4">
        <w:rPr>
          <w:rFonts w:asciiTheme="minorHAnsi" w:eastAsia="Calibri" w:hAnsiTheme="minorHAnsi" w:cstheme="minorHAnsi"/>
          <w:u w:val="single"/>
        </w:rPr>
        <w:t xml:space="preserve">Of the six papers that only examined the 100-year time frame, all used the </w:t>
      </w:r>
      <w:r w:rsidRPr="001D03D4">
        <w:rPr>
          <w:rFonts w:asciiTheme="minorHAnsi" w:eastAsia="Calibri" w:hAnsiTheme="minorHAnsi" w:cstheme="minorHAnsi"/>
          <w:b/>
          <w:iCs/>
          <w:u w:val="single"/>
          <w:bdr w:val="single" w:sz="8" w:space="0" w:color="auto" w:frame="1"/>
        </w:rPr>
        <w:t>lower GWP value of</w:t>
      </w:r>
      <w:r w:rsidRPr="001D03D4">
        <w:rPr>
          <w:rFonts w:asciiTheme="minorHAnsi" w:eastAsia="Calibri" w:hAnsiTheme="minorHAnsi" w:cstheme="minorHAnsi"/>
          <w:u w:val="single"/>
        </w:rPr>
        <w:t xml:space="preserve"> 25 from the 2007</w:t>
      </w:r>
      <w:r w:rsidRPr="001D03D4">
        <w:rPr>
          <w:rFonts w:asciiTheme="minorHAnsi" w:eastAsia="Calibri" w:hAnsiTheme="minorHAnsi" w:cstheme="minorHAnsi"/>
          <w:sz w:val="16"/>
        </w:rPr>
        <w:t xml:space="preserve"> IPCC report rather than the higher value of 33 published by </w:t>
      </w:r>
      <w:proofErr w:type="spellStart"/>
      <w:r w:rsidRPr="001D03D4">
        <w:rPr>
          <w:rFonts w:asciiTheme="minorHAnsi" w:eastAsia="Calibri" w:hAnsiTheme="minorHAnsi" w:cstheme="minorHAnsi"/>
          <w:sz w:val="16"/>
        </w:rPr>
        <w:t>Shindell</w:t>
      </w:r>
      <w:proofErr w:type="spellEnd"/>
      <w:r w:rsidRPr="001D03D4">
        <w:rPr>
          <w:rFonts w:asciiTheme="minorHAnsi" w:eastAsia="Calibri" w:hAnsiTheme="minorHAnsi" w:cstheme="minorHAnsi"/>
          <w:sz w:val="16"/>
        </w:rPr>
        <w:t xml:space="preserve"> and colleagues in 2009 that we had used; this higher value better accounts for the indirect effects of methane on global warming. </w:t>
      </w:r>
      <w:r w:rsidRPr="001D03D4">
        <w:rPr>
          <w:rFonts w:asciiTheme="minorHAnsi" w:eastAsia="Calibri" w:hAnsiTheme="minorHAnsi" w:cstheme="minorHAnsi"/>
          <w:u w:val="single"/>
        </w:rPr>
        <w:t xml:space="preserve">Many of these six papers implied that the IPCC dictated a focus on the 100-year </w:t>
      </w:r>
      <w:proofErr w:type="gramStart"/>
      <w:r w:rsidRPr="001D03D4">
        <w:rPr>
          <w:rFonts w:asciiTheme="minorHAnsi" w:eastAsia="Calibri" w:hAnsiTheme="minorHAnsi" w:cstheme="minorHAnsi"/>
          <w:u w:val="single"/>
        </w:rPr>
        <w:t>time period</w:t>
      </w:r>
      <w:proofErr w:type="gramEnd"/>
      <w:r w:rsidRPr="001D03D4">
        <w:rPr>
          <w:rFonts w:asciiTheme="minorHAnsi" w:eastAsia="Calibri" w:hAnsiTheme="minorHAnsi" w:cstheme="minorHAnsi"/>
          <w:sz w:val="16"/>
        </w:rPr>
        <w:t xml:space="preserve">, </w:t>
      </w:r>
      <w:r w:rsidRPr="001D03D4">
        <w:rPr>
          <w:rFonts w:asciiTheme="minorHAnsi" w:eastAsia="Calibri" w:hAnsiTheme="minorHAnsi" w:cstheme="minorHAnsi"/>
          <w:b/>
          <w:iCs/>
          <w:u w:val="single"/>
          <w:bdr w:val="single" w:sz="8" w:space="0" w:color="auto" w:frame="1"/>
        </w:rPr>
        <w:t>which is simply not the case</w:t>
      </w:r>
      <w:r w:rsidRPr="001D03D4">
        <w:rPr>
          <w:rFonts w:asciiTheme="minorHAnsi" w:eastAsia="Calibri" w:hAnsiTheme="minorHAnsi" w:cstheme="minorHAnsi"/>
          <w:sz w:val="16"/>
        </w:rPr>
        <w:t xml:space="preserve">: the IPCC report from 2007 [36] presented both 20- and 100-year GWP values for methane. And two of these six papers criticized our inclusion of the 20-year </w:t>
      </w:r>
      <w:proofErr w:type="gramStart"/>
      <w:r w:rsidRPr="001D03D4">
        <w:rPr>
          <w:rFonts w:asciiTheme="minorHAnsi" w:eastAsia="Calibri" w:hAnsiTheme="minorHAnsi" w:cstheme="minorHAnsi"/>
          <w:sz w:val="16"/>
        </w:rPr>
        <w:t>time period</w:t>
      </w:r>
      <w:proofErr w:type="gramEnd"/>
      <w:r w:rsidRPr="001D03D4">
        <w:rPr>
          <w:rFonts w:asciiTheme="minorHAnsi" w:eastAsia="Calibri" w:hAnsiTheme="minorHAnsi" w:cstheme="minorHAnsi"/>
          <w:sz w:val="16"/>
        </w:rPr>
        <w:t xml:space="preserve"> as inappropriate [14, 17]. I strongly disagree with this criticism. </w:t>
      </w:r>
      <w:r w:rsidRPr="001D03D4">
        <w:rPr>
          <w:rFonts w:asciiTheme="minorHAnsi" w:eastAsia="Calibri" w:hAnsiTheme="minorHAnsi" w:cstheme="minorHAnsi"/>
          <w:u w:val="single"/>
        </w:rPr>
        <w:t xml:space="preserve">In the time since </w:t>
      </w:r>
      <w:proofErr w:type="gramStart"/>
      <w:r w:rsidRPr="001D03D4">
        <w:rPr>
          <w:rFonts w:asciiTheme="minorHAnsi" w:eastAsia="Calibri" w:hAnsiTheme="minorHAnsi" w:cstheme="minorHAnsi"/>
          <w:u w:val="single"/>
        </w:rPr>
        <w:t>April 2011</w:t>
      </w:r>
      <w:proofErr w:type="gramEnd"/>
      <w:r w:rsidRPr="001D03D4">
        <w:rPr>
          <w:rFonts w:asciiTheme="minorHAnsi" w:eastAsia="Calibri" w:hAnsiTheme="minorHAnsi" w:cstheme="minorHAnsi"/>
          <w:u w:val="single"/>
        </w:rPr>
        <w:t xml:space="preserve"> I have come increasingly to believe that it is essential to consider the role of methane on timescales</w:t>
      </w:r>
      <w:r w:rsidRPr="001D03D4">
        <w:rPr>
          <w:rFonts w:asciiTheme="minorHAnsi" w:eastAsia="Calibri" w:hAnsiTheme="minorHAnsi" w:cstheme="minorHAnsi"/>
          <w:sz w:val="16"/>
        </w:rPr>
        <w:t xml:space="preserve"> that are </w:t>
      </w:r>
      <w:r w:rsidRPr="001D03D4">
        <w:rPr>
          <w:rFonts w:asciiTheme="minorHAnsi" w:eastAsia="Calibri" w:hAnsiTheme="minorHAnsi" w:cstheme="minorHAnsi"/>
          <w:b/>
          <w:iCs/>
          <w:u w:val="single"/>
          <w:bdr w:val="single" w:sz="8" w:space="0" w:color="auto" w:frame="1"/>
        </w:rPr>
        <w:t>much shorter than 100 years</w:t>
      </w:r>
      <w:r w:rsidRPr="001D03D4">
        <w:rPr>
          <w:rFonts w:asciiTheme="minorHAnsi" w:eastAsia="Calibri" w:hAnsiTheme="minorHAnsi" w:cstheme="minorHAnsi"/>
          <w:sz w:val="16"/>
        </w:rPr>
        <w:t xml:space="preserve">, in part, </w:t>
      </w:r>
      <w:r w:rsidRPr="001D03D4">
        <w:rPr>
          <w:rFonts w:asciiTheme="minorHAnsi" w:eastAsia="Calibri" w:hAnsiTheme="minorHAnsi" w:cstheme="minorHAnsi"/>
          <w:u w:val="single"/>
        </w:rPr>
        <w:t xml:space="preserve">due to </w:t>
      </w:r>
      <w:r w:rsidRPr="001D03D4">
        <w:rPr>
          <w:rFonts w:asciiTheme="minorHAnsi" w:eastAsia="Calibri" w:hAnsiTheme="minorHAnsi" w:cstheme="minorHAnsi"/>
          <w:b/>
          <w:iCs/>
          <w:u w:val="single"/>
          <w:bdr w:val="single" w:sz="8" w:space="0" w:color="auto" w:frame="1"/>
        </w:rPr>
        <w:t>new science on methane</w:t>
      </w:r>
      <w:r w:rsidRPr="001D03D4">
        <w:rPr>
          <w:rFonts w:asciiTheme="minorHAnsi" w:eastAsia="Calibri" w:hAnsiTheme="minorHAnsi" w:cstheme="minorHAnsi"/>
          <w:u w:val="single"/>
        </w:rPr>
        <w:t xml:space="preserve"> and global warming presented since then [34, 41, 42], briefly summarized below. The </w:t>
      </w:r>
      <w:r w:rsidRPr="001D03D4">
        <w:rPr>
          <w:rFonts w:asciiTheme="minorHAnsi" w:eastAsia="Calibri" w:hAnsiTheme="minorHAnsi" w:cstheme="minorHAnsi"/>
          <w:b/>
          <w:iCs/>
          <w:u w:val="single"/>
          <w:bdr w:val="single" w:sz="8" w:space="0" w:color="auto" w:frame="1"/>
        </w:rPr>
        <w:t>most recent synthesis</w:t>
      </w:r>
      <w:r w:rsidRPr="001D03D4">
        <w:rPr>
          <w:rFonts w:asciiTheme="minorHAnsi" w:eastAsia="Calibri" w:hAnsiTheme="minorHAnsi" w:cstheme="minorHAnsi"/>
          <w:sz w:val="16"/>
        </w:rPr>
        <w:t xml:space="preserve"> report from the IPCC in 2013 </w:t>
      </w:r>
      <w:r w:rsidRPr="001D03D4">
        <w:rPr>
          <w:rFonts w:asciiTheme="minorHAnsi" w:eastAsia="Calibri" w:hAnsiTheme="minorHAnsi" w:cstheme="minorHAnsi"/>
          <w:u w:val="single"/>
        </w:rPr>
        <w:t xml:space="preserve">on the physical science basis of global warming highlights the </w:t>
      </w:r>
      <w:r w:rsidRPr="001D03D4">
        <w:rPr>
          <w:rFonts w:asciiTheme="minorHAnsi" w:eastAsia="Calibri" w:hAnsiTheme="minorHAnsi" w:cstheme="minorHAnsi"/>
          <w:b/>
          <w:iCs/>
          <w:u w:val="single"/>
          <w:bdr w:val="single" w:sz="8" w:space="0" w:color="auto" w:frame="1"/>
        </w:rPr>
        <w:t>role of methane</w:t>
      </w:r>
      <w:r w:rsidRPr="001D03D4">
        <w:rPr>
          <w:rFonts w:asciiTheme="minorHAnsi" w:eastAsia="Calibri" w:hAnsiTheme="minorHAnsi" w:cstheme="minorHAnsi"/>
          <w:u w:val="single"/>
        </w:rPr>
        <w:t xml:space="preserve"> in global warming at </w:t>
      </w:r>
      <w:r w:rsidRPr="001D03D4">
        <w:rPr>
          <w:rFonts w:asciiTheme="minorHAnsi" w:eastAsia="Calibri" w:hAnsiTheme="minorHAnsi" w:cstheme="minorHAnsi"/>
          <w:b/>
          <w:iCs/>
          <w:u w:val="single"/>
          <w:bdr w:val="single" w:sz="8" w:space="0" w:color="auto" w:frame="1"/>
        </w:rPr>
        <w:t>multiple timescales</w:t>
      </w:r>
      <w:r w:rsidRPr="001D03D4">
        <w:rPr>
          <w:rFonts w:asciiTheme="minorHAnsi" w:eastAsia="Calibri" w:hAnsiTheme="minorHAnsi" w:cstheme="minorHAnsi"/>
          <w:sz w:val="16"/>
        </w:rPr>
        <w:t xml:space="preserve">, using GWP values for 10 years in addition to 20 and 100 years (GWP of 108, 86, and 34, respectively) in their analysis [34]. </w:t>
      </w:r>
      <w:r w:rsidRPr="001D03D4">
        <w:rPr>
          <w:rFonts w:asciiTheme="minorHAnsi" w:eastAsia="Calibri" w:hAnsiTheme="minorHAnsi" w:cstheme="minorHAnsi"/>
          <w:u w:val="single"/>
        </w:rPr>
        <w:t>The report states that “there is no scientific argument for selecting 100 years compared</w:t>
      </w:r>
      <w:r w:rsidRPr="001D03D4">
        <w:rPr>
          <w:rFonts w:asciiTheme="minorHAnsi" w:eastAsia="Calibri" w:hAnsiTheme="minorHAnsi" w:cstheme="minorHAnsi"/>
          <w:sz w:val="16"/>
        </w:rPr>
        <w:t xml:space="preserve"> with other choices,” </w:t>
      </w:r>
      <w:r w:rsidRPr="001D03D4">
        <w:rPr>
          <w:rFonts w:asciiTheme="minorHAnsi" w:eastAsia="Calibri" w:hAnsiTheme="minorHAnsi" w:cstheme="minorHAnsi"/>
          <w:u w:val="single"/>
        </w:rPr>
        <w:t>and that “the choice of time horizon</w:t>
      </w:r>
      <w:r w:rsidRPr="001D03D4">
        <w:rPr>
          <w:rFonts w:asciiTheme="minorHAnsi" w:eastAsia="Calibri" w:hAnsiTheme="minorHAnsi" w:cstheme="minorHAnsi"/>
          <w:sz w:val="16"/>
        </w:rPr>
        <w:t xml:space="preserve"> …. </w:t>
      </w:r>
      <w:r w:rsidRPr="001D03D4">
        <w:rPr>
          <w:rFonts w:asciiTheme="minorHAnsi" w:eastAsia="Calibri" w:hAnsiTheme="minorHAnsi" w:cstheme="minorHAnsi"/>
          <w:u w:val="single"/>
        </w:rPr>
        <w:t>depends on the relative weight assigned to the effects at different times</w:t>
      </w:r>
      <w:r w:rsidRPr="001D03D4">
        <w:rPr>
          <w:rFonts w:asciiTheme="minorHAnsi" w:eastAsia="Calibri" w:hAnsiTheme="minorHAnsi" w:cstheme="minorHAnsi"/>
          <w:sz w:val="16"/>
        </w:rPr>
        <w:t xml:space="preserve">” [34]. The IPCC further concludes that </w:t>
      </w:r>
      <w:r w:rsidRPr="001D03D4">
        <w:rPr>
          <w:rFonts w:asciiTheme="minorHAnsi" w:eastAsia="Calibri" w:hAnsiTheme="minorHAnsi" w:cstheme="minorHAnsi"/>
          <w:u w:val="single"/>
        </w:rPr>
        <w:t>at the 10-year timescale</w:t>
      </w:r>
      <w:r w:rsidRPr="001D03D4">
        <w:rPr>
          <w:rFonts w:asciiTheme="minorHAnsi" w:eastAsia="Calibri" w:hAnsiTheme="minorHAnsi" w:cstheme="minorHAnsi"/>
          <w:sz w:val="16"/>
        </w:rPr>
        <w:t xml:space="preserve">, </w:t>
      </w:r>
      <w:r w:rsidRPr="001D03D4">
        <w:rPr>
          <w:rFonts w:asciiTheme="minorHAnsi" w:eastAsia="Calibri" w:hAnsiTheme="minorHAnsi" w:cstheme="minorHAnsi"/>
          <w:u w:val="single"/>
        </w:rPr>
        <w:t xml:space="preserve">the current global release of methane from all anthropogenic sources </w:t>
      </w:r>
      <w:r w:rsidRPr="001D03D4">
        <w:rPr>
          <w:rFonts w:asciiTheme="minorHAnsi" w:eastAsia="Calibri" w:hAnsiTheme="minorHAnsi" w:cstheme="minorHAnsi"/>
          <w:b/>
          <w:iCs/>
          <w:u w:val="single"/>
          <w:bdr w:val="single" w:sz="8" w:space="0" w:color="auto" w:frame="1"/>
        </w:rPr>
        <w:t>exceeds</w:t>
      </w:r>
      <w:r w:rsidRPr="001D03D4">
        <w:rPr>
          <w:rFonts w:asciiTheme="minorHAnsi" w:eastAsia="Calibri" w:hAnsiTheme="minorHAnsi" w:cstheme="minorHAnsi"/>
          <w:sz w:val="16"/>
        </w:rPr>
        <w:t xml:space="preserve"> (slightly) </w:t>
      </w:r>
      <w:r w:rsidRPr="001D03D4">
        <w:rPr>
          <w:rFonts w:asciiTheme="minorHAnsi" w:eastAsia="Calibri" w:hAnsiTheme="minorHAnsi" w:cstheme="minorHAnsi"/>
          <w:b/>
          <w:iCs/>
          <w:u w:val="single"/>
          <w:bdr w:val="single" w:sz="8" w:space="0" w:color="auto" w:frame="1"/>
        </w:rPr>
        <w:t>all anthropogenic carbon dioxide emissions</w:t>
      </w:r>
      <w:r w:rsidRPr="001D03D4">
        <w:rPr>
          <w:rFonts w:asciiTheme="minorHAnsi" w:eastAsia="Calibri" w:hAnsiTheme="minorHAnsi" w:cstheme="minorHAnsi"/>
          <w:sz w:val="16"/>
        </w:rPr>
        <w:t xml:space="preserve"> </w:t>
      </w:r>
      <w:r w:rsidRPr="001D03D4">
        <w:rPr>
          <w:rFonts w:asciiTheme="minorHAnsi" w:eastAsia="Calibri" w:hAnsiTheme="minorHAnsi" w:cstheme="minorHAnsi"/>
          <w:u w:val="single"/>
        </w:rPr>
        <w:t>as agents of global warming;</w:t>
      </w:r>
      <w:r w:rsidRPr="001D03D4">
        <w:rPr>
          <w:rFonts w:asciiTheme="minorHAnsi" w:eastAsia="Calibri" w:hAnsiTheme="minorHAnsi" w:cstheme="minorHAnsi"/>
          <w:sz w:val="16"/>
        </w:rPr>
        <w:t xml:space="preserve"> that is, </w:t>
      </w:r>
      <w:r w:rsidRPr="001D03D4">
        <w:rPr>
          <w:rFonts w:asciiTheme="minorHAnsi" w:eastAsia="Calibri" w:hAnsiTheme="minorHAnsi" w:cstheme="minorHAnsi"/>
          <w:b/>
          <w:iCs/>
          <w:highlight w:val="green"/>
          <w:u w:val="single"/>
          <w:bdr w:val="single" w:sz="8" w:space="0" w:color="auto" w:frame="1"/>
        </w:rPr>
        <w:t>methane emissions</w:t>
      </w:r>
      <w:r w:rsidRPr="001D03D4">
        <w:rPr>
          <w:rFonts w:asciiTheme="minorHAnsi" w:eastAsia="Calibri" w:hAnsiTheme="minorHAnsi" w:cstheme="minorHAnsi"/>
          <w:b/>
          <w:iCs/>
          <w:u w:val="single"/>
          <w:bdr w:val="single" w:sz="8" w:space="0" w:color="auto" w:frame="1"/>
        </w:rPr>
        <w:t xml:space="preserve"> are more important</w:t>
      </w:r>
      <w:r w:rsidRPr="001D03D4">
        <w:rPr>
          <w:rFonts w:asciiTheme="minorHAnsi" w:eastAsia="Calibri" w:hAnsiTheme="minorHAnsi" w:cstheme="minorHAnsi"/>
          <w:sz w:val="16"/>
        </w:rPr>
        <w:t xml:space="preserve"> (slightly) </w:t>
      </w:r>
      <w:r w:rsidRPr="001D03D4">
        <w:rPr>
          <w:rFonts w:asciiTheme="minorHAnsi" w:eastAsia="Calibri" w:hAnsiTheme="minorHAnsi" w:cstheme="minorHAnsi"/>
          <w:b/>
          <w:iCs/>
          <w:u w:val="single"/>
          <w:bdr w:val="single" w:sz="8" w:space="0" w:color="auto" w:frame="1"/>
        </w:rPr>
        <w:t>than carbon dioxide</w:t>
      </w:r>
      <w:r w:rsidRPr="001D03D4">
        <w:rPr>
          <w:rFonts w:asciiTheme="minorHAnsi" w:eastAsia="Calibri" w:hAnsiTheme="minorHAnsi" w:cstheme="minorHAnsi"/>
          <w:sz w:val="16"/>
        </w:rPr>
        <w:t xml:space="preserve"> </w:t>
      </w:r>
      <w:r w:rsidRPr="001D03D4">
        <w:rPr>
          <w:rFonts w:asciiTheme="minorHAnsi" w:eastAsia="Calibri" w:hAnsiTheme="minorHAnsi" w:cstheme="minorHAnsi"/>
          <w:u w:val="single"/>
        </w:rPr>
        <w:t xml:space="preserve">emissions for </w:t>
      </w:r>
      <w:r w:rsidRPr="001D03D4">
        <w:rPr>
          <w:rFonts w:asciiTheme="minorHAnsi" w:eastAsia="Calibri" w:hAnsiTheme="minorHAnsi" w:cstheme="minorHAnsi"/>
          <w:highlight w:val="green"/>
          <w:u w:val="single"/>
        </w:rPr>
        <w:t>driving the</w:t>
      </w:r>
      <w:r w:rsidRPr="001D03D4">
        <w:rPr>
          <w:rFonts w:asciiTheme="minorHAnsi" w:eastAsia="Calibri" w:hAnsiTheme="minorHAnsi" w:cstheme="minorHAnsi"/>
          <w:u w:val="single"/>
        </w:rPr>
        <w:t xml:space="preserve"> </w:t>
      </w:r>
      <w:r w:rsidRPr="001D03D4">
        <w:rPr>
          <w:rFonts w:asciiTheme="minorHAnsi" w:eastAsia="Calibri" w:hAnsiTheme="minorHAnsi" w:cstheme="minorHAnsi"/>
          <w:b/>
          <w:iCs/>
          <w:highlight w:val="green"/>
          <w:u w:val="single"/>
          <w:bdr w:val="single" w:sz="8" w:space="0" w:color="auto" w:frame="1"/>
        </w:rPr>
        <w:t>current rate</w:t>
      </w:r>
      <w:r w:rsidRPr="001D03D4">
        <w:rPr>
          <w:rFonts w:asciiTheme="minorHAnsi" w:eastAsia="Calibri" w:hAnsiTheme="minorHAnsi" w:cstheme="minorHAnsi"/>
          <w:highlight w:val="green"/>
          <w:u w:val="single"/>
        </w:rPr>
        <w:t xml:space="preserve"> of</w:t>
      </w:r>
      <w:r w:rsidRPr="001D03D4">
        <w:rPr>
          <w:rFonts w:asciiTheme="minorHAnsi" w:eastAsia="Calibri" w:hAnsiTheme="minorHAnsi" w:cstheme="minorHAnsi"/>
          <w:u w:val="single"/>
        </w:rPr>
        <w:t xml:space="preserve"> global </w:t>
      </w:r>
      <w:r w:rsidRPr="001D03D4">
        <w:rPr>
          <w:rFonts w:asciiTheme="minorHAnsi" w:eastAsia="Calibri" w:hAnsiTheme="minorHAnsi" w:cstheme="minorHAnsi"/>
          <w:highlight w:val="green"/>
          <w:u w:val="single"/>
        </w:rPr>
        <w:t>warming</w:t>
      </w:r>
      <w:r w:rsidRPr="001D03D4">
        <w:rPr>
          <w:rFonts w:asciiTheme="minorHAnsi" w:eastAsia="Calibri" w:hAnsiTheme="minorHAnsi" w:cstheme="minorHAnsi"/>
          <w:sz w:val="16"/>
        </w:rPr>
        <w:t xml:space="preserve">. </w:t>
      </w:r>
      <w:r w:rsidRPr="001D03D4">
        <w:rPr>
          <w:rFonts w:asciiTheme="minorHAnsi" w:eastAsia="Calibri" w:hAnsiTheme="minorHAnsi" w:cstheme="minorHAnsi"/>
          <w:u w:val="single"/>
        </w:rPr>
        <w:t>At the 20-year timescale, total global emissions of methane are equivalent to over 80% of</w:t>
      </w:r>
      <w:r w:rsidRPr="001D03D4">
        <w:rPr>
          <w:rFonts w:asciiTheme="minorHAnsi" w:eastAsia="Calibri" w:hAnsiTheme="minorHAnsi" w:cstheme="minorHAnsi"/>
          <w:sz w:val="16"/>
        </w:rPr>
        <w:t xml:space="preserve"> global </w:t>
      </w:r>
      <w:r w:rsidRPr="001D03D4">
        <w:rPr>
          <w:rFonts w:asciiTheme="minorHAnsi" w:eastAsia="Calibri" w:hAnsiTheme="minorHAnsi" w:cstheme="minorHAnsi"/>
          <w:u w:val="single"/>
        </w:rPr>
        <w:t>carbon dioxide emissions</w:t>
      </w:r>
      <w:r w:rsidRPr="001D03D4">
        <w:rPr>
          <w:rFonts w:asciiTheme="minorHAnsi" w:eastAsia="Calibri" w:hAnsiTheme="minorHAnsi" w:cstheme="minorHAnsi"/>
          <w:sz w:val="16"/>
        </w:rPr>
        <w:t xml:space="preserve">. And at the 100-year timescale, current global methane emissions are equivalent to slightly less than 30% of carbon dioxide emissions [34] (Fig. 3). </w:t>
      </w:r>
      <w:r w:rsidRPr="001D03D4">
        <w:rPr>
          <w:rFonts w:asciiTheme="minorHAnsi" w:eastAsia="Calibri" w:hAnsiTheme="minorHAnsi" w:cstheme="minorHAnsi"/>
          <w:u w:val="single"/>
        </w:rPr>
        <w:t xml:space="preserve">This </w:t>
      </w:r>
      <w:r w:rsidRPr="001D03D4">
        <w:rPr>
          <w:rFonts w:asciiTheme="minorHAnsi" w:eastAsia="Calibri" w:hAnsiTheme="minorHAnsi" w:cstheme="minorHAnsi"/>
          <w:highlight w:val="green"/>
          <w:u w:val="single"/>
        </w:rPr>
        <w:t>difference in</w:t>
      </w:r>
      <w:r w:rsidRPr="001D03D4">
        <w:rPr>
          <w:rFonts w:asciiTheme="minorHAnsi" w:eastAsia="Calibri" w:hAnsiTheme="minorHAnsi" w:cstheme="minorHAnsi"/>
          <w:u w:val="single"/>
        </w:rPr>
        <w:t xml:space="preserve"> the time </w:t>
      </w:r>
      <w:r w:rsidRPr="001D03D4">
        <w:rPr>
          <w:rFonts w:asciiTheme="minorHAnsi" w:eastAsia="Calibri" w:hAnsiTheme="minorHAnsi" w:cstheme="minorHAnsi"/>
          <w:highlight w:val="green"/>
          <w:u w:val="single"/>
        </w:rPr>
        <w:t>sensitivity</w:t>
      </w:r>
      <w:r w:rsidRPr="001D03D4">
        <w:rPr>
          <w:rFonts w:asciiTheme="minorHAnsi" w:eastAsia="Calibri" w:hAnsiTheme="minorHAnsi" w:cstheme="minorHAnsi"/>
          <w:sz w:val="16"/>
        </w:rPr>
        <w:t xml:space="preserve"> of the climate system to methane and carbon dioxide </w:t>
      </w:r>
      <w:r w:rsidRPr="001D03D4">
        <w:rPr>
          <w:rFonts w:asciiTheme="minorHAnsi" w:eastAsia="Calibri" w:hAnsiTheme="minorHAnsi" w:cstheme="minorHAnsi"/>
          <w:b/>
          <w:iCs/>
          <w:highlight w:val="green"/>
          <w:u w:val="single"/>
          <w:bdr w:val="single" w:sz="8" w:space="0" w:color="auto" w:frame="1"/>
        </w:rPr>
        <w:t>is</w:t>
      </w:r>
      <w:r w:rsidRPr="001D03D4">
        <w:rPr>
          <w:rFonts w:asciiTheme="minorHAnsi" w:eastAsia="Calibri" w:hAnsiTheme="minorHAnsi" w:cstheme="minorHAnsi"/>
          <w:b/>
          <w:iCs/>
          <w:u w:val="single"/>
          <w:bdr w:val="single" w:sz="8" w:space="0" w:color="auto" w:frame="1"/>
        </w:rPr>
        <w:t xml:space="preserve"> </w:t>
      </w:r>
      <w:r w:rsidRPr="001D03D4">
        <w:rPr>
          <w:rFonts w:asciiTheme="minorHAnsi" w:eastAsia="Calibri" w:hAnsiTheme="minorHAnsi" w:cstheme="minorHAnsi"/>
          <w:b/>
          <w:iCs/>
          <w:highlight w:val="green"/>
          <w:u w:val="single"/>
          <w:bdr w:val="single" w:sz="8" w:space="0" w:color="auto" w:frame="1"/>
        </w:rPr>
        <w:t>critical</w:t>
      </w:r>
      <w:r w:rsidRPr="001D03D4">
        <w:rPr>
          <w:rFonts w:asciiTheme="minorHAnsi" w:eastAsia="Calibri" w:hAnsiTheme="minorHAnsi" w:cstheme="minorHAnsi"/>
          <w:sz w:val="16"/>
        </w:rPr>
        <w:t xml:space="preserve">, </w:t>
      </w:r>
      <w:r w:rsidRPr="001D03D4">
        <w:rPr>
          <w:rFonts w:asciiTheme="minorHAnsi" w:eastAsia="Calibri" w:hAnsiTheme="minorHAnsi" w:cstheme="minorHAnsi"/>
          <w:highlight w:val="green"/>
          <w:u w:val="single"/>
        </w:rPr>
        <w:t xml:space="preserve">and </w:t>
      </w:r>
      <w:r w:rsidRPr="001D03D4">
        <w:rPr>
          <w:rFonts w:asciiTheme="minorHAnsi" w:eastAsia="Calibri" w:hAnsiTheme="minorHAnsi" w:cstheme="minorHAnsi"/>
          <w:b/>
          <w:iCs/>
          <w:highlight w:val="green"/>
          <w:u w:val="single"/>
          <w:bdr w:val="single" w:sz="8" w:space="0" w:color="auto" w:frame="1"/>
        </w:rPr>
        <w:t>not widely appreciated</w:t>
      </w:r>
      <w:r w:rsidRPr="001D03D4">
        <w:rPr>
          <w:rFonts w:asciiTheme="minorHAnsi" w:eastAsia="Calibri" w:hAnsiTheme="minorHAnsi" w:cstheme="minorHAnsi"/>
          <w:sz w:val="16"/>
        </w:rPr>
        <w:t xml:space="preserve"> by the policy community and even some climate scientists. While some note how the long-term momentum of the climate system is driven by carbon dioxide [15], </w:t>
      </w:r>
      <w:r w:rsidRPr="001D03D4">
        <w:rPr>
          <w:rFonts w:asciiTheme="minorHAnsi" w:eastAsia="Calibri" w:hAnsiTheme="minorHAnsi" w:cstheme="minorHAnsi"/>
          <w:u w:val="single"/>
        </w:rPr>
        <w:t xml:space="preserve">the </w:t>
      </w:r>
      <w:r w:rsidRPr="001D03D4">
        <w:rPr>
          <w:rFonts w:asciiTheme="minorHAnsi" w:eastAsia="Calibri" w:hAnsiTheme="minorHAnsi" w:cstheme="minorHAnsi"/>
          <w:highlight w:val="green"/>
          <w:u w:val="single"/>
        </w:rPr>
        <w:t>climate</w:t>
      </w:r>
      <w:r w:rsidRPr="001D03D4">
        <w:rPr>
          <w:rFonts w:asciiTheme="minorHAnsi" w:eastAsia="Calibri" w:hAnsiTheme="minorHAnsi" w:cstheme="minorHAnsi"/>
          <w:u w:val="single"/>
        </w:rPr>
        <w:t xml:space="preserve"> system is </w:t>
      </w:r>
      <w:r w:rsidRPr="001D03D4">
        <w:rPr>
          <w:rFonts w:asciiTheme="minorHAnsi" w:eastAsia="Calibri" w:hAnsiTheme="minorHAnsi" w:cstheme="minorHAnsi"/>
          <w:b/>
          <w:iCs/>
          <w:u w:val="single"/>
          <w:bdr w:val="single" w:sz="8" w:space="0" w:color="auto" w:frame="1"/>
        </w:rPr>
        <w:t xml:space="preserve">far </w:t>
      </w:r>
      <w:r w:rsidRPr="001D03D4">
        <w:rPr>
          <w:rFonts w:asciiTheme="minorHAnsi" w:eastAsia="Calibri" w:hAnsiTheme="minorHAnsi" w:cstheme="minorHAnsi"/>
          <w:b/>
          <w:iCs/>
          <w:highlight w:val="green"/>
          <w:u w:val="single"/>
          <w:bdr w:val="single" w:sz="8" w:space="0" w:color="auto" w:frame="1"/>
        </w:rPr>
        <w:t>more</w:t>
      </w:r>
      <w:r w:rsidRPr="001D03D4">
        <w:rPr>
          <w:rFonts w:asciiTheme="minorHAnsi" w:eastAsia="Calibri" w:hAnsiTheme="minorHAnsi" w:cstheme="minorHAnsi"/>
          <w:b/>
          <w:iCs/>
          <w:u w:val="single"/>
          <w:bdr w:val="single" w:sz="8" w:space="0" w:color="auto" w:frame="1"/>
        </w:rPr>
        <w:t xml:space="preserve"> immediately </w:t>
      </w:r>
      <w:r w:rsidRPr="001D03D4">
        <w:rPr>
          <w:rFonts w:asciiTheme="minorHAnsi" w:eastAsia="Calibri" w:hAnsiTheme="minorHAnsi" w:cstheme="minorHAnsi"/>
          <w:b/>
          <w:iCs/>
          <w:highlight w:val="green"/>
          <w:u w:val="single"/>
          <w:bdr w:val="single" w:sz="8" w:space="0" w:color="auto" w:frame="1"/>
        </w:rPr>
        <w:t>responsive</w:t>
      </w:r>
      <w:r w:rsidRPr="001D03D4">
        <w:rPr>
          <w:rFonts w:asciiTheme="minorHAnsi" w:eastAsia="Calibri" w:hAnsiTheme="minorHAnsi" w:cstheme="minorHAnsi"/>
          <w:highlight w:val="green"/>
          <w:u w:val="single"/>
        </w:rPr>
        <w:t xml:space="preserve"> to</w:t>
      </w:r>
      <w:r w:rsidRPr="001D03D4">
        <w:rPr>
          <w:rFonts w:asciiTheme="minorHAnsi" w:eastAsia="Calibri" w:hAnsiTheme="minorHAnsi" w:cstheme="minorHAnsi"/>
          <w:u w:val="single"/>
        </w:rPr>
        <w:t xml:space="preserve"> changes in </w:t>
      </w:r>
      <w:r w:rsidRPr="001D03D4">
        <w:rPr>
          <w:rFonts w:asciiTheme="minorHAnsi" w:eastAsia="Calibri" w:hAnsiTheme="minorHAnsi" w:cstheme="minorHAnsi"/>
          <w:highlight w:val="green"/>
          <w:u w:val="single"/>
        </w:rPr>
        <w:t>methane</w:t>
      </w:r>
      <w:r w:rsidRPr="001D03D4">
        <w:rPr>
          <w:rFonts w:asciiTheme="minorHAnsi" w:eastAsia="Calibri" w:hAnsiTheme="minorHAnsi" w:cstheme="minorHAnsi"/>
          <w:sz w:val="16"/>
        </w:rPr>
        <w:t xml:space="preserve"> (and other short-lived radiatively active materials in the atmosphere, such as black carbon) [41]. </w:t>
      </w:r>
      <w:r w:rsidRPr="001D03D4">
        <w:rPr>
          <w:rFonts w:asciiTheme="minorHAnsi" w:eastAsia="Calibri" w:hAnsiTheme="minorHAnsi" w:cstheme="minorHAnsi"/>
          <w:u w:val="single"/>
        </w:rPr>
        <w:t xml:space="preserve">The model published in 2012 by </w:t>
      </w:r>
      <w:proofErr w:type="spellStart"/>
      <w:r w:rsidRPr="001D03D4">
        <w:rPr>
          <w:rFonts w:asciiTheme="minorHAnsi" w:eastAsia="Calibri" w:hAnsiTheme="minorHAnsi" w:cstheme="minorHAnsi"/>
          <w:u w:val="single"/>
        </w:rPr>
        <w:t>Shindell</w:t>
      </w:r>
      <w:proofErr w:type="spellEnd"/>
      <w:r w:rsidRPr="001D03D4">
        <w:rPr>
          <w:rFonts w:asciiTheme="minorHAnsi" w:eastAsia="Calibri" w:hAnsiTheme="minorHAnsi" w:cstheme="minorHAnsi"/>
          <w:sz w:val="16"/>
        </w:rPr>
        <w:t xml:space="preserve"> and colleagues [41] and adopted by the United Nations [42] </w:t>
      </w:r>
      <w:r w:rsidRPr="001D03D4">
        <w:rPr>
          <w:rFonts w:asciiTheme="minorHAnsi" w:eastAsia="Calibri" w:hAnsiTheme="minorHAnsi" w:cstheme="minorHAnsi"/>
          <w:u w:val="single"/>
        </w:rPr>
        <w:t xml:space="preserve">predicts that </w:t>
      </w:r>
      <w:r w:rsidRPr="001D03D4">
        <w:rPr>
          <w:rFonts w:asciiTheme="minorHAnsi" w:eastAsia="Calibri" w:hAnsiTheme="minorHAnsi" w:cstheme="minorHAnsi"/>
          <w:highlight w:val="green"/>
          <w:u w:val="single"/>
        </w:rPr>
        <w:t>unless emissions of methane</w:t>
      </w:r>
      <w:r w:rsidRPr="001D03D4">
        <w:rPr>
          <w:rFonts w:asciiTheme="minorHAnsi" w:eastAsia="Calibri" w:hAnsiTheme="minorHAnsi" w:cstheme="minorHAnsi"/>
          <w:u w:val="single"/>
        </w:rPr>
        <w:t xml:space="preserve"> and black carbon </w:t>
      </w:r>
      <w:r w:rsidRPr="001D03D4">
        <w:rPr>
          <w:rFonts w:asciiTheme="minorHAnsi" w:eastAsia="Calibri" w:hAnsiTheme="minorHAnsi" w:cstheme="minorHAnsi"/>
          <w:highlight w:val="green"/>
          <w:u w:val="single"/>
        </w:rPr>
        <w:t xml:space="preserve">are reduced </w:t>
      </w:r>
      <w:r w:rsidRPr="001D03D4">
        <w:rPr>
          <w:rFonts w:asciiTheme="minorHAnsi" w:eastAsia="Calibri" w:hAnsiTheme="minorHAnsi" w:cstheme="minorHAnsi"/>
          <w:b/>
          <w:iCs/>
          <w:highlight w:val="green"/>
          <w:u w:val="single"/>
          <w:bdr w:val="single" w:sz="8" w:space="0" w:color="auto" w:frame="1"/>
        </w:rPr>
        <w:t>immediately</w:t>
      </w:r>
      <w:r w:rsidRPr="001D03D4">
        <w:rPr>
          <w:rFonts w:asciiTheme="minorHAnsi" w:eastAsia="Calibri" w:hAnsiTheme="minorHAnsi" w:cstheme="minorHAnsi"/>
          <w:sz w:val="16"/>
        </w:rPr>
        <w:t xml:space="preserve">, </w:t>
      </w:r>
      <w:r w:rsidRPr="001D03D4">
        <w:rPr>
          <w:rFonts w:asciiTheme="minorHAnsi" w:eastAsia="Calibri" w:hAnsiTheme="minorHAnsi" w:cstheme="minorHAnsi"/>
          <w:u w:val="single"/>
        </w:rPr>
        <w:t xml:space="preserve">the </w:t>
      </w:r>
      <w:r w:rsidRPr="001D03D4">
        <w:rPr>
          <w:rFonts w:asciiTheme="minorHAnsi" w:eastAsia="Calibri" w:hAnsiTheme="minorHAnsi" w:cstheme="minorHAnsi"/>
          <w:highlight w:val="green"/>
          <w:u w:val="single"/>
        </w:rPr>
        <w:t>Earth</w:t>
      </w:r>
      <w:r w:rsidRPr="001D03D4">
        <w:rPr>
          <w:rFonts w:asciiTheme="minorHAnsi" w:eastAsia="Calibri" w:hAnsiTheme="minorHAnsi" w:cstheme="minorHAnsi"/>
          <w:u w:val="single"/>
        </w:rPr>
        <w:t xml:space="preserve">'s average surface temperature </w:t>
      </w:r>
      <w:r w:rsidRPr="001D03D4">
        <w:rPr>
          <w:rFonts w:asciiTheme="minorHAnsi" w:eastAsia="Calibri" w:hAnsiTheme="minorHAnsi" w:cstheme="minorHAnsi"/>
          <w:highlight w:val="green"/>
          <w:u w:val="single"/>
        </w:rPr>
        <w:t>will warm by 1.5°C by</w:t>
      </w:r>
      <w:r w:rsidRPr="001D03D4">
        <w:rPr>
          <w:rFonts w:asciiTheme="minorHAnsi" w:eastAsia="Calibri" w:hAnsiTheme="minorHAnsi" w:cstheme="minorHAnsi"/>
          <w:u w:val="single"/>
        </w:rPr>
        <w:t xml:space="preserve"> about </w:t>
      </w:r>
      <w:r w:rsidRPr="001D03D4">
        <w:rPr>
          <w:rFonts w:asciiTheme="minorHAnsi" w:eastAsia="Calibri" w:hAnsiTheme="minorHAnsi" w:cstheme="minorHAnsi"/>
          <w:highlight w:val="green"/>
          <w:u w:val="single"/>
        </w:rPr>
        <w:t>2030</w:t>
      </w:r>
      <w:r w:rsidRPr="001D03D4">
        <w:rPr>
          <w:rFonts w:asciiTheme="minorHAnsi" w:eastAsia="Calibri" w:hAnsiTheme="minorHAnsi" w:cstheme="minorHAnsi"/>
          <w:u w:val="single"/>
        </w:rPr>
        <w:t xml:space="preserve"> and by 2.0°C by 2045 to 2050</w:t>
      </w:r>
      <w:r w:rsidRPr="001D03D4">
        <w:rPr>
          <w:rFonts w:asciiTheme="minorHAnsi" w:eastAsia="Calibri" w:hAnsiTheme="minorHAnsi" w:cstheme="minorHAnsi"/>
          <w:sz w:val="16"/>
        </w:rPr>
        <w:t xml:space="preserve"> </w:t>
      </w:r>
      <w:proofErr w:type="gramStart"/>
      <w:r w:rsidRPr="001D03D4">
        <w:rPr>
          <w:rFonts w:asciiTheme="minorHAnsi" w:eastAsia="Calibri" w:hAnsiTheme="minorHAnsi" w:cstheme="minorHAnsi"/>
          <w:b/>
          <w:iCs/>
          <w:highlight w:val="green"/>
          <w:u w:val="single"/>
          <w:bdr w:val="single" w:sz="8" w:space="0" w:color="auto" w:frame="1"/>
        </w:rPr>
        <w:t>whether or not</w:t>
      </w:r>
      <w:proofErr w:type="gramEnd"/>
      <w:r w:rsidRPr="001D03D4">
        <w:rPr>
          <w:rFonts w:asciiTheme="minorHAnsi" w:eastAsia="Calibri" w:hAnsiTheme="minorHAnsi" w:cstheme="minorHAnsi"/>
          <w:b/>
          <w:iCs/>
          <w:highlight w:val="green"/>
          <w:u w:val="single"/>
          <w:bdr w:val="single" w:sz="8" w:space="0" w:color="auto" w:frame="1"/>
        </w:rPr>
        <w:t xml:space="preserve"> carbon dioxide emissions are reduced</w:t>
      </w:r>
      <w:r w:rsidRPr="001D03D4">
        <w:rPr>
          <w:rFonts w:asciiTheme="minorHAnsi" w:eastAsia="Calibri" w:hAnsiTheme="minorHAnsi" w:cstheme="minorHAnsi"/>
          <w:sz w:val="16"/>
        </w:rPr>
        <w:t xml:space="preserve">. </w:t>
      </w:r>
      <w:r w:rsidRPr="001D03D4">
        <w:rPr>
          <w:rFonts w:asciiTheme="minorHAnsi" w:eastAsia="Calibri" w:hAnsiTheme="minorHAnsi" w:cstheme="minorHAnsi"/>
          <w:highlight w:val="green"/>
          <w:u w:val="single"/>
        </w:rPr>
        <w:t>Reducing methane</w:t>
      </w:r>
      <w:r w:rsidRPr="001D03D4">
        <w:rPr>
          <w:rFonts w:asciiTheme="minorHAnsi" w:eastAsia="Calibri" w:hAnsiTheme="minorHAnsi" w:cstheme="minorHAnsi"/>
          <w:u w:val="single"/>
        </w:rPr>
        <w:t xml:space="preserve"> and black carbon emissions, even if carbon dioxide is not controlled</w:t>
      </w:r>
      <w:r w:rsidRPr="001D03D4">
        <w:rPr>
          <w:rFonts w:asciiTheme="minorHAnsi" w:eastAsia="Calibri" w:hAnsiTheme="minorHAnsi" w:cstheme="minorHAnsi"/>
          <w:sz w:val="16"/>
        </w:rPr>
        <w:t xml:space="preserve">, </w:t>
      </w:r>
      <w:r w:rsidRPr="001D03D4">
        <w:rPr>
          <w:rFonts w:asciiTheme="minorHAnsi" w:eastAsia="Calibri" w:hAnsiTheme="minorHAnsi" w:cstheme="minorHAnsi"/>
          <w:b/>
          <w:iCs/>
          <w:u w:val="single"/>
          <w:bdr w:val="single" w:sz="8" w:space="0" w:color="auto" w:frame="1"/>
        </w:rPr>
        <w:t xml:space="preserve">would </w:t>
      </w:r>
      <w:r w:rsidRPr="001D03D4">
        <w:rPr>
          <w:rFonts w:asciiTheme="minorHAnsi" w:eastAsia="Calibri" w:hAnsiTheme="minorHAnsi" w:cstheme="minorHAnsi"/>
          <w:b/>
          <w:iCs/>
          <w:highlight w:val="green"/>
          <w:u w:val="single"/>
          <w:bdr w:val="single" w:sz="8" w:space="0" w:color="auto" w:frame="1"/>
        </w:rPr>
        <w:t xml:space="preserve">significantly slow the rate </w:t>
      </w:r>
      <w:r w:rsidRPr="001D03D4">
        <w:rPr>
          <w:rFonts w:asciiTheme="minorHAnsi" w:eastAsia="Calibri" w:hAnsiTheme="minorHAnsi" w:cstheme="minorHAnsi"/>
          <w:b/>
          <w:iCs/>
          <w:u w:val="single"/>
          <w:bdr w:val="single" w:sz="8" w:space="0" w:color="auto" w:frame="1"/>
        </w:rPr>
        <w:t xml:space="preserve">of global </w:t>
      </w:r>
      <w:proofErr w:type="gramStart"/>
      <w:r w:rsidRPr="001D03D4">
        <w:rPr>
          <w:rFonts w:asciiTheme="minorHAnsi" w:eastAsia="Calibri" w:hAnsiTheme="minorHAnsi" w:cstheme="minorHAnsi"/>
          <w:b/>
          <w:iCs/>
          <w:highlight w:val="green"/>
          <w:u w:val="single"/>
          <w:bdr w:val="single" w:sz="8" w:space="0" w:color="auto" w:frame="1"/>
        </w:rPr>
        <w:t>warming</w:t>
      </w:r>
      <w:proofErr w:type="gramEnd"/>
      <w:r w:rsidRPr="001D03D4">
        <w:rPr>
          <w:rFonts w:asciiTheme="minorHAnsi" w:eastAsia="Calibri" w:hAnsiTheme="minorHAnsi" w:cstheme="minorHAnsi"/>
          <w:b/>
          <w:iCs/>
          <w:u w:val="single"/>
          <w:bdr w:val="single" w:sz="8" w:space="0" w:color="auto" w:frame="1"/>
        </w:rPr>
        <w:t xml:space="preserve"> and postpone reaching the 1.5°C and 2.0°C marks by 15–20 years</w:t>
      </w:r>
      <w:r w:rsidRPr="001D03D4">
        <w:rPr>
          <w:rFonts w:asciiTheme="minorHAnsi" w:eastAsia="Calibri" w:hAnsiTheme="minorHAnsi" w:cstheme="minorHAnsi"/>
          <w:sz w:val="16"/>
        </w:rPr>
        <w:t xml:space="preserve">. Controlling carbon dioxide as well as methane and black carbon emissions further slows the rate of global warming after 2045, through at least 2070 [41, 42] (Fig. 4). </w:t>
      </w:r>
      <w:r w:rsidRPr="001D03D4">
        <w:rPr>
          <w:rFonts w:asciiTheme="minorHAnsi" w:eastAsia="Calibri" w:hAnsiTheme="minorHAnsi" w:cstheme="minorHAnsi"/>
          <w:u w:val="single"/>
        </w:rPr>
        <w:t>Why should we care about this warming</w:t>
      </w:r>
      <w:r w:rsidRPr="001D03D4">
        <w:rPr>
          <w:rFonts w:asciiTheme="minorHAnsi" w:eastAsia="Calibri" w:hAnsiTheme="minorHAnsi" w:cstheme="minorHAnsi"/>
          <w:sz w:val="16"/>
        </w:rPr>
        <w:t xml:space="preserve"> over the next few decades? </w:t>
      </w:r>
      <w:r w:rsidRPr="001D03D4">
        <w:rPr>
          <w:rFonts w:asciiTheme="minorHAnsi" w:eastAsia="Calibri" w:hAnsiTheme="minorHAnsi" w:cstheme="minorHAnsi"/>
          <w:u w:val="single"/>
        </w:rPr>
        <w:t>At temperatures of 1.5–2.0°C</w:t>
      </w:r>
      <w:r w:rsidRPr="001D03D4">
        <w:rPr>
          <w:rFonts w:asciiTheme="minorHAnsi" w:eastAsia="Calibri" w:hAnsiTheme="minorHAnsi" w:cstheme="minorHAnsi"/>
          <w:sz w:val="16"/>
        </w:rPr>
        <w:t xml:space="preserve"> above the 1890–1910 baseline, </w:t>
      </w:r>
      <w:r w:rsidRPr="001D03D4">
        <w:rPr>
          <w:rFonts w:asciiTheme="minorHAnsi" w:eastAsia="Calibri" w:hAnsiTheme="minorHAnsi" w:cstheme="minorHAnsi"/>
          <w:u w:val="single"/>
        </w:rPr>
        <w:t xml:space="preserve">the risk of a fundamental change in the Earth's climate system becomes </w:t>
      </w:r>
      <w:r w:rsidRPr="001D03D4">
        <w:rPr>
          <w:rFonts w:asciiTheme="minorHAnsi" w:eastAsia="Calibri" w:hAnsiTheme="minorHAnsi" w:cstheme="minorHAnsi"/>
          <w:b/>
          <w:iCs/>
          <w:u w:val="single"/>
          <w:bdr w:val="single" w:sz="8" w:space="0" w:color="auto" w:frame="1"/>
        </w:rPr>
        <w:t xml:space="preserve">much greater </w:t>
      </w:r>
      <w:r w:rsidRPr="001D03D4">
        <w:rPr>
          <w:rFonts w:asciiTheme="minorHAnsi" w:eastAsia="Calibri" w:hAnsiTheme="minorHAnsi" w:cstheme="minorHAnsi"/>
          <w:sz w:val="16"/>
        </w:rPr>
        <w:t xml:space="preserve">[41-43], </w:t>
      </w:r>
      <w:r w:rsidRPr="001D03D4">
        <w:rPr>
          <w:rFonts w:asciiTheme="minorHAnsi" w:eastAsia="Calibri" w:hAnsiTheme="minorHAnsi" w:cstheme="minorHAnsi"/>
          <w:u w:val="single"/>
        </w:rPr>
        <w:t xml:space="preserve">possibly </w:t>
      </w:r>
      <w:r w:rsidRPr="001D03D4">
        <w:rPr>
          <w:rFonts w:asciiTheme="minorHAnsi" w:eastAsia="Calibri" w:hAnsiTheme="minorHAnsi" w:cstheme="minorHAnsi"/>
          <w:highlight w:val="green"/>
          <w:u w:val="single"/>
        </w:rPr>
        <w:t xml:space="preserve">leading to </w:t>
      </w:r>
      <w:r w:rsidRPr="001D03D4">
        <w:rPr>
          <w:rFonts w:asciiTheme="minorHAnsi" w:eastAsia="Calibri" w:hAnsiTheme="minorHAnsi" w:cstheme="minorHAnsi"/>
          <w:b/>
          <w:iCs/>
          <w:highlight w:val="green"/>
          <w:u w:val="single"/>
          <w:bdr w:val="single" w:sz="8" w:space="0" w:color="auto" w:frame="1"/>
        </w:rPr>
        <w:t>runaway feedbacks</w:t>
      </w:r>
      <w:r w:rsidRPr="001D03D4">
        <w:rPr>
          <w:rFonts w:asciiTheme="minorHAnsi" w:eastAsia="Calibri" w:hAnsiTheme="minorHAnsi" w:cstheme="minorHAnsi"/>
          <w:highlight w:val="green"/>
          <w:u w:val="single"/>
        </w:rPr>
        <w:t xml:space="preserve"> and </w:t>
      </w:r>
      <w:r w:rsidRPr="001D03D4">
        <w:rPr>
          <w:rFonts w:asciiTheme="minorHAnsi" w:eastAsia="Calibri" w:hAnsiTheme="minorHAnsi" w:cstheme="minorHAnsi"/>
          <w:b/>
          <w:iCs/>
          <w:highlight w:val="green"/>
          <w:u w:val="single"/>
          <w:bdr w:val="single" w:sz="8" w:space="0" w:color="auto" w:frame="1"/>
        </w:rPr>
        <w:t>even more global warming</w:t>
      </w:r>
      <w:r w:rsidRPr="001D03D4">
        <w:rPr>
          <w:rFonts w:asciiTheme="minorHAnsi" w:eastAsia="Calibri" w:hAnsiTheme="minorHAnsi" w:cstheme="minorHAnsi"/>
          <w:sz w:val="16"/>
          <w:highlight w:val="green"/>
        </w:rPr>
        <w:t xml:space="preserve">. </w:t>
      </w:r>
      <w:r w:rsidRPr="001D03D4">
        <w:rPr>
          <w:rFonts w:asciiTheme="minorHAnsi" w:eastAsia="Calibri" w:hAnsiTheme="minorHAnsi" w:cstheme="minorHAnsi"/>
          <w:highlight w:val="green"/>
          <w:u w:val="single"/>
        </w:rPr>
        <w:t>Such</w:t>
      </w:r>
      <w:r w:rsidRPr="001D03D4">
        <w:rPr>
          <w:rFonts w:asciiTheme="minorHAnsi" w:eastAsia="Calibri" w:hAnsiTheme="minorHAnsi" w:cstheme="minorHAnsi"/>
          <w:u w:val="single"/>
        </w:rPr>
        <w:t xml:space="preserve"> a result </w:t>
      </w:r>
      <w:r w:rsidRPr="001D03D4">
        <w:rPr>
          <w:rFonts w:asciiTheme="minorHAnsi" w:eastAsia="Calibri" w:hAnsiTheme="minorHAnsi" w:cstheme="minorHAnsi"/>
          <w:b/>
          <w:iCs/>
          <w:highlight w:val="green"/>
          <w:u w:val="single"/>
          <w:bdr w:val="single" w:sz="8" w:space="0" w:color="auto" w:frame="1"/>
        </w:rPr>
        <w:t xml:space="preserve">would dwarf any possible benefit from </w:t>
      </w:r>
      <w:r w:rsidRPr="001D03D4">
        <w:rPr>
          <w:rFonts w:asciiTheme="minorHAnsi" w:eastAsia="Calibri" w:hAnsiTheme="minorHAnsi" w:cstheme="minorHAnsi"/>
          <w:b/>
          <w:iCs/>
          <w:u w:val="single"/>
          <w:bdr w:val="single" w:sz="8" w:space="0" w:color="auto" w:frame="1"/>
        </w:rPr>
        <w:t xml:space="preserve">reductions in </w:t>
      </w:r>
      <w:r w:rsidRPr="001D03D4">
        <w:rPr>
          <w:rFonts w:asciiTheme="minorHAnsi" w:eastAsia="Calibri" w:hAnsiTheme="minorHAnsi" w:cstheme="minorHAnsi"/>
          <w:b/>
          <w:iCs/>
          <w:highlight w:val="green"/>
          <w:u w:val="single"/>
          <w:bdr w:val="single" w:sz="8" w:space="0" w:color="auto" w:frame="1"/>
        </w:rPr>
        <w:t xml:space="preserve">carbon </w:t>
      </w:r>
      <w:r w:rsidRPr="001D03D4">
        <w:rPr>
          <w:rFonts w:asciiTheme="minorHAnsi" w:eastAsia="Calibri" w:hAnsiTheme="minorHAnsi" w:cstheme="minorHAnsi"/>
          <w:b/>
          <w:iCs/>
          <w:u w:val="single"/>
          <w:bdr w:val="single" w:sz="8" w:space="0" w:color="auto" w:frame="1"/>
        </w:rPr>
        <w:t>dioxide emissions</w:t>
      </w:r>
      <w:r w:rsidRPr="001D03D4">
        <w:rPr>
          <w:rFonts w:asciiTheme="minorHAnsi" w:eastAsia="Calibri" w:hAnsiTheme="minorHAnsi" w:cstheme="minorHAnsi"/>
          <w:u w:val="single"/>
        </w:rPr>
        <w:t xml:space="preserve"> over the next few decades</w:t>
      </w:r>
      <w:r w:rsidRPr="001D03D4">
        <w:rPr>
          <w:rFonts w:asciiTheme="minorHAnsi" w:eastAsia="Calibri" w:hAnsiTheme="minorHAnsi" w:cstheme="minorHAnsi"/>
          <w:sz w:val="16"/>
        </w:rPr>
        <w:t xml:space="preserve"> (e.g., switching from coal to natural gas, which does reduce carbon dioxide but also increases methane emissions). One of many mechanisms for such catastrophic change is the melting of methane clathrates in the oceans or melting of permafrost in the Arctic. Hansen and his colleagues [43, 44] have suggested that warming of the Earth by 1.8°C may trigger a large and rapid increase in the release of such methane. While there is a wide range in both the magnitude and timing of projected carbon release from thawing permafrost and melting clathrates in the literature [45], warming consistently leads to greater release. This release can in turn cause </w:t>
      </w:r>
      <w:proofErr w:type="gramStart"/>
      <w:r w:rsidRPr="001D03D4">
        <w:rPr>
          <w:rFonts w:asciiTheme="minorHAnsi" w:eastAsia="Calibri" w:hAnsiTheme="minorHAnsi" w:cstheme="minorHAnsi"/>
          <w:sz w:val="16"/>
        </w:rPr>
        <w:t>a feedback</w:t>
      </w:r>
      <w:proofErr w:type="gramEnd"/>
      <w:r w:rsidRPr="001D03D4">
        <w:rPr>
          <w:rFonts w:asciiTheme="minorHAnsi" w:eastAsia="Calibri" w:hAnsiTheme="minorHAnsi" w:cstheme="minorHAnsi"/>
          <w:sz w:val="16"/>
        </w:rPr>
        <w:t xml:space="preserve"> of accelerated global warming [46]. </w:t>
      </w:r>
      <w:r w:rsidRPr="001D03D4">
        <w:rPr>
          <w:rFonts w:asciiTheme="minorHAnsi" w:eastAsia="Calibri" w:hAnsiTheme="minorHAnsi" w:cstheme="minorHAnsi"/>
          <w:u w:val="single"/>
        </w:rPr>
        <w:t>To state the converse of the argument</w:t>
      </w:r>
      <w:r w:rsidRPr="001D03D4">
        <w:rPr>
          <w:rFonts w:asciiTheme="minorHAnsi" w:eastAsia="Calibri" w:hAnsiTheme="minorHAnsi" w:cstheme="minorHAnsi"/>
          <w:sz w:val="16"/>
        </w:rPr>
        <w:t xml:space="preserve">: </w:t>
      </w:r>
      <w:r w:rsidRPr="001D03D4">
        <w:rPr>
          <w:rFonts w:asciiTheme="minorHAnsi" w:eastAsia="Calibri" w:hAnsiTheme="minorHAnsi" w:cstheme="minorHAnsi"/>
          <w:u w:val="single"/>
        </w:rPr>
        <w:t>the influence of today's emissions on global warming 200 or 300 years into the future will largely reflect carbon dioxide,</w:t>
      </w:r>
      <w:r w:rsidRPr="001D03D4">
        <w:rPr>
          <w:rFonts w:asciiTheme="minorHAnsi" w:eastAsia="Calibri" w:hAnsiTheme="minorHAnsi" w:cstheme="minorHAnsi"/>
          <w:sz w:val="16"/>
        </w:rPr>
        <w:t xml:space="preserve"> </w:t>
      </w:r>
      <w:r w:rsidRPr="001D03D4">
        <w:rPr>
          <w:rFonts w:asciiTheme="minorHAnsi" w:eastAsia="Calibri" w:hAnsiTheme="minorHAnsi" w:cstheme="minorHAnsi"/>
          <w:u w:val="single"/>
        </w:rPr>
        <w:t>and not methane</w:t>
      </w:r>
      <w:r w:rsidRPr="001D03D4">
        <w:rPr>
          <w:rFonts w:asciiTheme="minorHAnsi" w:eastAsia="Calibri" w:hAnsiTheme="minorHAnsi" w:cstheme="minorHAnsi"/>
          <w:sz w:val="16"/>
        </w:rPr>
        <w:t xml:space="preserve">, </w:t>
      </w:r>
      <w:r w:rsidRPr="001D03D4">
        <w:rPr>
          <w:rFonts w:asciiTheme="minorHAnsi" w:eastAsia="Calibri" w:hAnsiTheme="minorHAnsi" w:cstheme="minorHAnsi"/>
          <w:u w:val="single"/>
        </w:rPr>
        <w:t>unless the emissions of methane lead to tipping points</w:t>
      </w:r>
      <w:r w:rsidRPr="001D03D4">
        <w:rPr>
          <w:rFonts w:asciiTheme="minorHAnsi" w:eastAsia="Calibri" w:hAnsiTheme="minorHAnsi" w:cstheme="minorHAnsi"/>
          <w:sz w:val="16"/>
        </w:rPr>
        <w:t xml:space="preserve"> and a fundamental change in the climate system. </w:t>
      </w:r>
      <w:r w:rsidRPr="001D03D4">
        <w:rPr>
          <w:rFonts w:asciiTheme="minorHAnsi" w:eastAsia="Calibri" w:hAnsiTheme="minorHAnsi" w:cstheme="minorHAnsi"/>
          <w:b/>
          <w:iCs/>
          <w:u w:val="single"/>
          <w:bdr w:val="single" w:sz="8" w:space="0" w:color="auto" w:frame="1"/>
        </w:rPr>
        <w:t>And that could happen as early as within the next two to three decades.</w:t>
      </w:r>
      <w:r w:rsidRPr="001D03D4">
        <w:rPr>
          <w:rFonts w:asciiTheme="minorHAnsi" w:eastAsia="Calibri" w:hAnsiTheme="minorHAnsi" w:cstheme="minorHAnsi"/>
          <w:b/>
          <w:u w:val="single"/>
          <w:bdr w:val="single" w:sz="8" w:space="0" w:color="auto" w:frame="1"/>
        </w:rPr>
        <w:t xml:space="preserve"> </w:t>
      </w:r>
      <w:r w:rsidRPr="001D03D4">
        <w:rPr>
          <w:rFonts w:asciiTheme="minorHAnsi" w:eastAsia="Calibri" w:hAnsiTheme="minorHAnsi" w:cstheme="minorHAnsi"/>
          <w:u w:val="single"/>
        </w:rPr>
        <w:t xml:space="preserve">An </w:t>
      </w:r>
      <w:r w:rsidRPr="001D03D4">
        <w:rPr>
          <w:rFonts w:asciiTheme="minorHAnsi" w:eastAsia="Calibri" w:hAnsiTheme="minorHAnsi" w:cstheme="minorHAnsi"/>
          <w:b/>
          <w:iCs/>
          <w:u w:val="single"/>
          <w:bdr w:val="single" w:sz="8" w:space="0" w:color="auto" w:frame="1"/>
        </w:rPr>
        <w:t>increasing body of science</w:t>
      </w:r>
      <w:r w:rsidRPr="001D03D4">
        <w:rPr>
          <w:rFonts w:asciiTheme="minorHAnsi" w:eastAsia="Calibri" w:hAnsiTheme="minorHAnsi" w:cstheme="minorHAnsi"/>
          <w:u w:val="single"/>
        </w:rPr>
        <w:t xml:space="preserve"> is developing </w:t>
      </w:r>
      <w:r w:rsidRPr="001D03D4">
        <w:rPr>
          <w:rFonts w:asciiTheme="minorHAnsi" w:eastAsia="Calibri" w:hAnsiTheme="minorHAnsi" w:cstheme="minorHAnsi"/>
          <w:b/>
          <w:iCs/>
          <w:u w:val="single"/>
          <w:bdr w:val="single" w:sz="8" w:space="0" w:color="auto" w:frame="1"/>
        </w:rPr>
        <w:t>rapidly that emphasizes</w:t>
      </w:r>
      <w:r w:rsidRPr="001D03D4">
        <w:rPr>
          <w:rFonts w:asciiTheme="minorHAnsi" w:eastAsia="Calibri" w:hAnsiTheme="minorHAnsi" w:cstheme="minorHAnsi"/>
          <w:u w:val="single"/>
        </w:rPr>
        <w:t xml:space="preserve"> the need to consider methane's influence over the decadal timescale</w:t>
      </w:r>
      <w:r w:rsidRPr="001D03D4">
        <w:rPr>
          <w:rFonts w:asciiTheme="minorHAnsi" w:eastAsia="Calibri" w:hAnsiTheme="minorHAnsi" w:cstheme="minorHAnsi"/>
          <w:sz w:val="16"/>
        </w:rPr>
        <w:t xml:space="preserve">, and the need to reduce methane emissions. Unfortunately, some recent guidance for life cycle assessments </w:t>
      </w:r>
      <w:proofErr w:type="gramStart"/>
      <w:r w:rsidRPr="001D03D4">
        <w:rPr>
          <w:rFonts w:asciiTheme="minorHAnsi" w:eastAsia="Calibri" w:hAnsiTheme="minorHAnsi" w:cstheme="minorHAnsi"/>
          <w:sz w:val="16"/>
        </w:rPr>
        <w:t>specify</w:t>
      </w:r>
      <w:proofErr w:type="gramEnd"/>
      <w:r w:rsidRPr="001D03D4">
        <w:rPr>
          <w:rFonts w:asciiTheme="minorHAnsi" w:eastAsia="Calibri" w:hAnsiTheme="minorHAnsi" w:cstheme="minorHAnsi"/>
          <w:sz w:val="16"/>
        </w:rPr>
        <w:t xml:space="preserve"> only the 100-year time frame [47, 48], and the EPA in 2014 still uses the GWP values from the IPCC 1996 assessment and only considers the 100-year time period when assessing methane emissions [49]. In doing so, they underestimate the global warming significance of methane by 1.6-fold compared to more recent values for the 100-year time frame and by four to fivefold compared to the 10- to 20-year time frames [34, 37].</w:t>
      </w:r>
    </w:p>
    <w:p w14:paraId="430F5BA0" w14:textId="77777777" w:rsidR="003C5F05" w:rsidRPr="001D03D4" w:rsidRDefault="003C5F05" w:rsidP="003C5F05">
      <w:pPr>
        <w:pStyle w:val="Heading4"/>
        <w:rPr>
          <w:rFonts w:asciiTheme="minorHAnsi" w:eastAsia="Calibri" w:hAnsiTheme="minorHAnsi" w:cstheme="minorHAnsi"/>
        </w:rPr>
      </w:pPr>
      <w:r w:rsidRPr="001D03D4">
        <w:rPr>
          <w:rFonts w:asciiTheme="minorHAnsi" w:eastAsia="Calibri" w:hAnsiTheme="minorHAnsi" w:cstheme="minorHAnsi"/>
        </w:rPr>
        <w:t>Extinction</w:t>
      </w:r>
    </w:p>
    <w:p w14:paraId="3F3ADA33" w14:textId="77777777" w:rsidR="003C5F05" w:rsidRPr="001D03D4" w:rsidRDefault="003C5F05" w:rsidP="003C5F05">
      <w:pPr>
        <w:rPr>
          <w:rFonts w:asciiTheme="minorHAnsi" w:eastAsia="Calibri" w:hAnsiTheme="minorHAnsi" w:cstheme="minorHAnsi"/>
        </w:rPr>
      </w:pPr>
      <w:r w:rsidRPr="001D03D4">
        <w:rPr>
          <w:rStyle w:val="Style13ptBold"/>
          <w:rFonts w:asciiTheme="minorHAnsi" w:hAnsiTheme="minorHAnsi" w:cstheme="minorHAnsi"/>
        </w:rPr>
        <w:t>Sprat 19</w:t>
      </w:r>
      <w:r w:rsidRPr="001D03D4">
        <w:rPr>
          <w:rFonts w:asciiTheme="minorHAnsi" w:eastAsia="Calibri" w:hAnsiTheme="minorHAnsi" w:cstheme="minorHAnsi"/>
        </w:rPr>
        <w:t xml:space="preserve"> [David Spratt is a Research Director for Breakthrough National Centre for Climate Restoration, Melbourne, and co-author of Climate Code Red: The case for emergency action, and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BT Policy Paper, September 5, May 2019-2020, </w:t>
      </w:r>
      <w:hyperlink r:id="rId20" w:history="1">
        <w:r w:rsidRPr="001D03D4">
          <w:rPr>
            <w:rFonts w:asciiTheme="minorHAnsi" w:eastAsia="Calibri" w:hAnsiTheme="minorHAnsi" w:cstheme="minorHAnsi"/>
          </w:rPr>
          <w:t>https://docs.wixstatic.com/ugd/148cb0_90dc2a2637f348edae45943a88da04d4.pdf</w:t>
        </w:r>
      </w:hyperlink>
      <w:r w:rsidRPr="001D03D4">
        <w:rPr>
          <w:rFonts w:asciiTheme="minorHAnsi" w:eastAsia="Calibri" w:hAnsiTheme="minorHAnsi" w:cstheme="minorHAnsi"/>
        </w:rPr>
        <w:t>]  </w:t>
      </w:r>
    </w:p>
    <w:p w14:paraId="2F8E9141" w14:textId="37BBB69A" w:rsidR="003C5F05" w:rsidRPr="001D03D4" w:rsidRDefault="003C5F05" w:rsidP="003C5F05">
      <w:pPr>
        <w:rPr>
          <w:rFonts w:asciiTheme="minorHAnsi" w:eastAsia="Calibri" w:hAnsiTheme="minorHAnsi" w:cstheme="minorHAnsi"/>
          <w:sz w:val="16"/>
        </w:rPr>
      </w:pPr>
      <w:r w:rsidRPr="001D03D4">
        <w:rPr>
          <w:rFonts w:asciiTheme="minorHAnsi" w:eastAsia="Calibri" w:hAnsiTheme="minorHAnsi" w:cstheme="minorHAnsi"/>
          <w:sz w:val="16"/>
        </w:rPr>
        <w:t>By 2050, </w:t>
      </w:r>
      <w:r w:rsidRPr="001D03D4">
        <w:rPr>
          <w:rFonts w:asciiTheme="minorHAnsi" w:eastAsia="Calibri" w:hAnsiTheme="minorHAnsi" w:cstheme="minorHAnsi"/>
          <w:u w:val="single"/>
        </w:rPr>
        <w:t>there is broad scientific acceptance that </w:t>
      </w:r>
      <w:r w:rsidRPr="001D03D4">
        <w:rPr>
          <w:rFonts w:asciiTheme="minorHAnsi" w:eastAsia="Calibri" w:hAnsiTheme="minorHAnsi" w:cstheme="minorHAnsi"/>
          <w:sz w:val="16"/>
        </w:rPr>
        <w:t>system</w:t>
      </w:r>
      <w:r w:rsidRPr="001D03D4">
        <w:rPr>
          <w:rFonts w:asciiTheme="minorHAnsi" w:eastAsia="Calibri" w:hAnsiTheme="minorHAnsi" w:cstheme="minorHAnsi"/>
          <w:u w:val="single"/>
        </w:rPr>
        <w:t> </w:t>
      </w:r>
      <w:r w:rsidRPr="001D03D4">
        <w:rPr>
          <w:rFonts w:asciiTheme="minorHAnsi" w:eastAsia="Calibri" w:hAnsiTheme="minorHAnsi" w:cstheme="minorHAnsi"/>
          <w:b/>
          <w:iCs/>
          <w:highlight w:val="green"/>
          <w:u w:val="single"/>
          <w:bdr w:val="single" w:sz="8" w:space="0" w:color="auto"/>
        </w:rPr>
        <w:t>tipping-points</w:t>
      </w:r>
      <w:r w:rsidRPr="001D03D4">
        <w:rPr>
          <w:rFonts w:asciiTheme="minorHAnsi" w:eastAsia="Calibri" w:hAnsiTheme="minorHAnsi" w:cstheme="minorHAnsi"/>
          <w:sz w:val="16"/>
        </w:rPr>
        <w:t> </w:t>
      </w:r>
      <w:r w:rsidRPr="001D03D4">
        <w:rPr>
          <w:rFonts w:asciiTheme="minorHAnsi" w:eastAsia="Calibri" w:hAnsiTheme="minorHAnsi" w:cstheme="minorHAnsi"/>
          <w:highlight w:val="green"/>
          <w:u w:val="single"/>
        </w:rPr>
        <w:t xml:space="preserve">for </w:t>
      </w:r>
      <w:r w:rsidRPr="001D03D4">
        <w:rPr>
          <w:rFonts w:asciiTheme="minorHAnsi" w:eastAsia="Calibri" w:hAnsiTheme="minorHAnsi" w:cstheme="minorHAnsi"/>
          <w:u w:val="single"/>
        </w:rPr>
        <w:t>the </w:t>
      </w:r>
      <w:r w:rsidRPr="001D03D4">
        <w:rPr>
          <w:rFonts w:asciiTheme="minorHAnsi" w:eastAsia="Calibri" w:hAnsiTheme="minorHAnsi" w:cstheme="minorHAnsi"/>
          <w:sz w:val="16"/>
        </w:rPr>
        <w:t>West Antarctic</w:t>
      </w:r>
      <w:r w:rsidRPr="001D03D4">
        <w:rPr>
          <w:rFonts w:asciiTheme="minorHAnsi" w:eastAsia="Calibri" w:hAnsiTheme="minorHAnsi" w:cstheme="minorHAnsi"/>
          <w:u w:val="single"/>
        </w:rPr>
        <w:t> </w:t>
      </w:r>
      <w:r w:rsidRPr="001D03D4">
        <w:rPr>
          <w:rFonts w:asciiTheme="minorHAnsi" w:eastAsia="Calibri" w:hAnsiTheme="minorHAnsi" w:cstheme="minorHAnsi"/>
          <w:highlight w:val="green"/>
          <w:u w:val="single"/>
        </w:rPr>
        <w:t>Ice Sheet</w:t>
      </w:r>
      <w:r w:rsidRPr="001D03D4">
        <w:rPr>
          <w:rFonts w:asciiTheme="minorHAnsi" w:eastAsia="Calibri" w:hAnsiTheme="minorHAnsi" w:cstheme="minorHAnsi"/>
          <w:u w:val="single"/>
        </w:rPr>
        <w:t> </w:t>
      </w:r>
      <w:r w:rsidRPr="001D03D4">
        <w:rPr>
          <w:rFonts w:asciiTheme="minorHAnsi" w:eastAsia="Calibri" w:hAnsiTheme="minorHAnsi" w:cstheme="minorHAnsi"/>
          <w:sz w:val="16"/>
        </w:rPr>
        <w:t>and a sea-ice-free Arctic summer were passed well before 1.5°C</w:t>
      </w:r>
      <w:r w:rsidRPr="001D03D4">
        <w:rPr>
          <w:rFonts w:asciiTheme="minorHAnsi" w:eastAsia="Calibri" w:hAnsiTheme="minorHAnsi" w:cstheme="minorHAnsi"/>
          <w:b/>
          <w:bCs/>
          <w:sz w:val="16"/>
        </w:rPr>
        <w:t> </w:t>
      </w:r>
      <w:r w:rsidRPr="001D03D4">
        <w:rPr>
          <w:rFonts w:asciiTheme="minorHAnsi" w:eastAsia="Calibri" w:hAnsiTheme="minorHAnsi" w:cstheme="minorHAnsi"/>
          <w:sz w:val="16"/>
        </w:rPr>
        <w:t>of warming, for the Greenland Ice Sheet well before 2°C, and for widespread </w:t>
      </w:r>
      <w:r w:rsidRPr="001D03D4">
        <w:rPr>
          <w:rFonts w:asciiTheme="minorHAnsi" w:eastAsia="Calibri" w:hAnsiTheme="minorHAnsi" w:cstheme="minorHAnsi"/>
          <w:b/>
          <w:iCs/>
          <w:highlight w:val="green"/>
          <w:u w:val="single"/>
          <w:bdr w:val="single" w:sz="8" w:space="0" w:color="auto"/>
        </w:rPr>
        <w:t xml:space="preserve">permafrost </w:t>
      </w:r>
      <w:r w:rsidRPr="001D03D4">
        <w:rPr>
          <w:rFonts w:asciiTheme="minorHAnsi" w:eastAsia="Calibri" w:hAnsiTheme="minorHAnsi" w:cstheme="minorHAnsi"/>
          <w:b/>
          <w:iCs/>
          <w:u w:val="single"/>
          <w:bdr w:val="single" w:sz="8" w:space="0" w:color="auto"/>
        </w:rPr>
        <w:t xml:space="preserve">loss and large-scale Amazon </w:t>
      </w:r>
      <w:r w:rsidRPr="001D03D4">
        <w:rPr>
          <w:rFonts w:asciiTheme="minorHAnsi" w:eastAsia="Calibri" w:hAnsiTheme="minorHAnsi" w:cstheme="minorHAnsi"/>
          <w:b/>
          <w:iCs/>
          <w:highlight w:val="green"/>
          <w:u w:val="single"/>
          <w:bdr w:val="single" w:sz="8" w:space="0" w:color="auto"/>
        </w:rPr>
        <w:t>drought</w:t>
      </w:r>
      <w:r w:rsidRPr="001D03D4">
        <w:rPr>
          <w:rFonts w:asciiTheme="minorHAnsi" w:eastAsia="Calibri" w:hAnsiTheme="minorHAnsi" w:cstheme="minorHAnsi"/>
          <w:sz w:val="16"/>
        </w:rPr>
        <w:t> and dieback by 2.5°C. </w:t>
      </w:r>
      <w:r w:rsidRPr="001D03D4">
        <w:rPr>
          <w:rFonts w:asciiTheme="minorHAnsi" w:eastAsia="Calibri" w:hAnsiTheme="minorHAnsi" w:cstheme="minorHAnsi"/>
          <w:u w:val="single"/>
        </w:rPr>
        <w:t>The “hothouse Earth” scenario has been </w:t>
      </w:r>
      <w:proofErr w:type="spellStart"/>
      <w:r w:rsidRPr="001D03D4">
        <w:rPr>
          <w:rFonts w:asciiTheme="minorHAnsi" w:eastAsia="Calibri" w:hAnsiTheme="minorHAnsi" w:cstheme="minorHAnsi"/>
          <w:u w:val="single"/>
        </w:rPr>
        <w:t>realised</w:t>
      </w:r>
      <w:proofErr w:type="spellEnd"/>
      <w:r w:rsidRPr="001D03D4">
        <w:rPr>
          <w:rFonts w:asciiTheme="minorHAnsi" w:eastAsia="Calibri" w:hAnsiTheme="minorHAnsi" w:cstheme="minorHAnsi"/>
          <w:sz w:val="16"/>
        </w:rPr>
        <w:t>, and Earth is headed for another degree or more of warming, especially since human </w:t>
      </w:r>
      <w:r w:rsidRPr="001D03D4">
        <w:rPr>
          <w:rFonts w:asciiTheme="minorHAnsi" w:eastAsia="Calibri" w:hAnsiTheme="minorHAnsi" w:cstheme="minorHAnsi"/>
          <w:u w:val="single"/>
        </w:rPr>
        <w:t>greenhouse emissions are still significant</w:t>
      </w:r>
      <w:r w:rsidRPr="001D03D4">
        <w:rPr>
          <w:rFonts w:asciiTheme="minorHAnsi" w:eastAsia="Calibri" w:hAnsiTheme="minorHAnsi" w:cstheme="minorHAnsi"/>
          <w:sz w:val="16"/>
        </w:rPr>
        <w:t>.20 While sea levels have risen 0.5 </w:t>
      </w:r>
      <w:proofErr w:type="spellStart"/>
      <w:r w:rsidRPr="001D03D4">
        <w:rPr>
          <w:rFonts w:asciiTheme="minorHAnsi" w:eastAsia="Calibri" w:hAnsiTheme="minorHAnsi" w:cstheme="minorHAnsi"/>
          <w:sz w:val="16"/>
        </w:rPr>
        <w:t>metres</w:t>
      </w:r>
      <w:proofErr w:type="spellEnd"/>
      <w:r w:rsidRPr="001D03D4">
        <w:rPr>
          <w:rFonts w:asciiTheme="minorHAnsi" w:eastAsia="Calibri" w:hAnsiTheme="minorHAnsi" w:cstheme="minorHAnsi"/>
          <w:sz w:val="16"/>
        </w:rPr>
        <w:t> by 2050, the increase may be 2–3 </w:t>
      </w:r>
      <w:proofErr w:type="spellStart"/>
      <w:r w:rsidRPr="001D03D4">
        <w:rPr>
          <w:rFonts w:asciiTheme="minorHAnsi" w:eastAsia="Calibri" w:hAnsiTheme="minorHAnsi" w:cstheme="minorHAnsi"/>
          <w:sz w:val="16"/>
        </w:rPr>
        <w:t>metres</w:t>
      </w:r>
      <w:proofErr w:type="spellEnd"/>
      <w:r w:rsidRPr="001D03D4">
        <w:rPr>
          <w:rFonts w:asciiTheme="minorHAnsi" w:eastAsia="Calibri" w:hAnsiTheme="minorHAnsi" w:cstheme="minorHAnsi"/>
          <w:sz w:val="16"/>
        </w:rPr>
        <w:t> by 2100, and it is understood from historical analogues that </w:t>
      </w:r>
      <w:r w:rsidRPr="001D03D4">
        <w:rPr>
          <w:rFonts w:asciiTheme="minorHAnsi" w:eastAsia="Calibri" w:hAnsiTheme="minorHAnsi" w:cstheme="minorHAnsi"/>
          <w:highlight w:val="green"/>
          <w:u w:val="single"/>
        </w:rPr>
        <w:t>seas</w:t>
      </w:r>
      <w:r w:rsidRPr="001D03D4">
        <w:rPr>
          <w:rFonts w:asciiTheme="minorHAnsi" w:eastAsia="Calibri" w:hAnsiTheme="minorHAnsi" w:cstheme="minorHAnsi"/>
          <w:u w:val="single"/>
        </w:rPr>
        <w:t xml:space="preserve"> may </w:t>
      </w:r>
      <w:r w:rsidRPr="001D03D4">
        <w:rPr>
          <w:rFonts w:asciiTheme="minorHAnsi" w:eastAsia="Calibri" w:hAnsiTheme="minorHAnsi" w:cstheme="minorHAnsi"/>
          <w:sz w:val="16"/>
        </w:rPr>
        <w:t>eventually</w:t>
      </w:r>
      <w:r w:rsidRPr="001D03D4">
        <w:rPr>
          <w:rFonts w:asciiTheme="minorHAnsi" w:eastAsia="Calibri" w:hAnsiTheme="minorHAnsi" w:cstheme="minorHAnsi"/>
          <w:u w:val="single"/>
        </w:rPr>
        <w:t> </w:t>
      </w:r>
      <w:r w:rsidRPr="001D03D4">
        <w:rPr>
          <w:rFonts w:asciiTheme="minorHAnsi" w:eastAsia="Calibri" w:hAnsiTheme="minorHAnsi" w:cstheme="minorHAnsi"/>
          <w:highlight w:val="green"/>
          <w:u w:val="single"/>
        </w:rPr>
        <w:t xml:space="preserve">rise </w:t>
      </w:r>
      <w:r w:rsidRPr="001D03D4">
        <w:rPr>
          <w:rFonts w:asciiTheme="minorHAnsi" w:eastAsia="Calibri" w:hAnsiTheme="minorHAnsi" w:cstheme="minorHAnsi"/>
          <w:u w:val="single"/>
        </w:rPr>
        <w:t>by more than 25 </w:t>
      </w:r>
      <w:proofErr w:type="spellStart"/>
      <w:r w:rsidRPr="001D03D4">
        <w:rPr>
          <w:rFonts w:asciiTheme="minorHAnsi" w:eastAsia="Calibri" w:hAnsiTheme="minorHAnsi" w:cstheme="minorHAnsi"/>
          <w:u w:val="single"/>
        </w:rPr>
        <w:t>metres</w:t>
      </w:r>
      <w:proofErr w:type="spellEnd"/>
      <w:r w:rsidRPr="001D03D4">
        <w:rPr>
          <w:rFonts w:asciiTheme="minorHAnsi" w:eastAsia="Calibri" w:hAnsiTheme="minorHAnsi" w:cstheme="minorHAnsi"/>
          <w:u w:val="single"/>
        </w:rPr>
        <w:t>. </w:t>
      </w:r>
      <w:r w:rsidRPr="001D03D4">
        <w:rPr>
          <w:rFonts w:asciiTheme="minorHAnsi" w:eastAsia="Calibri" w:hAnsiTheme="minorHAnsi" w:cstheme="minorHAnsi"/>
          <w:sz w:val="16"/>
        </w:rPr>
        <w:t>Thirty-five percent of the global land area, and 55 percent of the </w:t>
      </w:r>
      <w:r w:rsidRPr="001D03D4">
        <w:rPr>
          <w:rFonts w:asciiTheme="minorHAnsi" w:eastAsia="Calibri" w:hAnsiTheme="minorHAnsi" w:cstheme="minorHAnsi"/>
          <w:b/>
          <w:bCs/>
          <w:u w:val="single"/>
        </w:rPr>
        <w:t>global </w:t>
      </w:r>
      <w:r w:rsidRPr="001D03D4">
        <w:rPr>
          <w:rFonts w:asciiTheme="minorHAnsi" w:eastAsia="Calibri" w:hAnsiTheme="minorHAnsi" w:cstheme="minorHAnsi"/>
          <w:b/>
          <w:iCs/>
          <w:u w:val="single"/>
          <w:bdr w:val="single" w:sz="8" w:space="0" w:color="auto"/>
        </w:rPr>
        <w:t>population</w:t>
      </w:r>
      <w:r w:rsidRPr="001D03D4">
        <w:rPr>
          <w:rFonts w:asciiTheme="minorHAnsi" w:eastAsia="Calibri" w:hAnsiTheme="minorHAnsi" w:cstheme="minorHAnsi"/>
          <w:sz w:val="16"/>
        </w:rPr>
        <w:t>, are </w:t>
      </w:r>
      <w:r w:rsidRPr="001D03D4">
        <w:rPr>
          <w:rFonts w:asciiTheme="minorHAnsi" w:eastAsia="Calibri" w:hAnsiTheme="minorHAnsi" w:cstheme="minorHAnsi"/>
          <w:b/>
          <w:iCs/>
          <w:u w:val="single"/>
          <w:bdr w:val="single" w:sz="8" w:space="0" w:color="auto"/>
        </w:rPr>
        <w:t>subject to</w:t>
      </w:r>
      <w:r w:rsidRPr="001D03D4">
        <w:rPr>
          <w:rFonts w:asciiTheme="minorHAnsi" w:eastAsia="Calibri" w:hAnsiTheme="minorHAnsi" w:cstheme="minorHAnsi"/>
          <w:sz w:val="16"/>
        </w:rPr>
        <w:t> more than 20 days a year of </w:t>
      </w:r>
      <w:r w:rsidRPr="001D03D4">
        <w:rPr>
          <w:rFonts w:asciiTheme="minorHAnsi" w:eastAsia="Calibri" w:hAnsiTheme="minorHAnsi" w:cstheme="minorHAnsi"/>
          <w:b/>
          <w:iCs/>
          <w:highlight w:val="green"/>
          <w:u w:val="single"/>
          <w:bdr w:val="single" w:sz="8" w:space="0" w:color="auto"/>
        </w:rPr>
        <w:t>lethal heat conditions</w:t>
      </w:r>
      <w:r w:rsidRPr="001D03D4">
        <w:rPr>
          <w:rFonts w:asciiTheme="minorHAnsi" w:eastAsia="Calibri" w:hAnsiTheme="minorHAnsi" w:cstheme="minorHAnsi"/>
          <w:sz w:val="16"/>
        </w:rPr>
        <w:t>, </w:t>
      </w:r>
      <w:r w:rsidRPr="001D03D4">
        <w:rPr>
          <w:rFonts w:asciiTheme="minorHAnsi" w:eastAsia="Calibri" w:hAnsiTheme="minorHAnsi" w:cstheme="minorHAnsi"/>
          <w:highlight w:val="green"/>
          <w:u w:val="single"/>
        </w:rPr>
        <w:t>beyond</w:t>
      </w:r>
      <w:r w:rsidRPr="001D03D4">
        <w:rPr>
          <w:rFonts w:asciiTheme="minorHAnsi" w:eastAsia="Calibri" w:hAnsiTheme="minorHAnsi" w:cstheme="minorHAnsi"/>
          <w:u w:val="single"/>
        </w:rPr>
        <w:t xml:space="preserve"> the threshold of </w:t>
      </w:r>
      <w:r w:rsidRPr="001D03D4">
        <w:rPr>
          <w:rFonts w:asciiTheme="minorHAnsi" w:eastAsia="Calibri" w:hAnsiTheme="minorHAnsi" w:cstheme="minorHAnsi"/>
          <w:highlight w:val="green"/>
          <w:u w:val="single"/>
        </w:rPr>
        <w:t>human survivability</w:t>
      </w:r>
      <w:r w:rsidRPr="001D03D4">
        <w:rPr>
          <w:rFonts w:asciiTheme="minorHAnsi" w:eastAsia="Calibri" w:hAnsiTheme="minorHAnsi" w:cstheme="minorHAnsi"/>
          <w:sz w:val="16"/>
        </w:rPr>
        <w:t>. The </w:t>
      </w:r>
      <w:proofErr w:type="spellStart"/>
      <w:r w:rsidRPr="001D03D4">
        <w:rPr>
          <w:rFonts w:asciiTheme="minorHAnsi" w:eastAsia="Calibri" w:hAnsiTheme="minorHAnsi" w:cstheme="minorHAnsi"/>
          <w:sz w:val="16"/>
        </w:rPr>
        <w:t>destabilisation</w:t>
      </w:r>
      <w:proofErr w:type="spellEnd"/>
      <w:r w:rsidRPr="001D03D4">
        <w:rPr>
          <w:rFonts w:asciiTheme="minorHAnsi" w:eastAsia="Calibri" w:hAnsiTheme="minorHAnsi" w:cstheme="minorHAnsi"/>
          <w:sz w:val="16"/>
        </w:rPr>
        <w:t> of the Jet Stream has very significantly affected the intensity and geographical distribution of the Asian and West African monsoons and, together </w:t>
      </w:r>
      <w:r w:rsidRPr="001D03D4">
        <w:rPr>
          <w:rFonts w:asciiTheme="minorHAnsi" w:eastAsia="Calibri" w:hAnsiTheme="minorHAnsi" w:cstheme="minorHAnsi"/>
          <w:u w:val="single"/>
        </w:rPr>
        <w:t>with</w:t>
      </w:r>
      <w:r w:rsidRPr="001D03D4">
        <w:rPr>
          <w:rFonts w:asciiTheme="minorHAnsi" w:eastAsia="Calibri" w:hAnsiTheme="minorHAnsi" w:cstheme="minorHAnsi"/>
          <w:sz w:val="16"/>
        </w:rPr>
        <w:t> the further </w:t>
      </w:r>
      <w:r w:rsidRPr="001D03D4">
        <w:rPr>
          <w:rFonts w:asciiTheme="minorHAnsi" w:eastAsia="Calibri" w:hAnsiTheme="minorHAnsi" w:cstheme="minorHAnsi"/>
          <w:u w:val="single"/>
        </w:rPr>
        <w:t>slowing of the Gulf Stream</w:t>
      </w:r>
      <w:r w:rsidRPr="001D03D4">
        <w:rPr>
          <w:rFonts w:asciiTheme="minorHAnsi" w:eastAsia="Calibri" w:hAnsiTheme="minorHAnsi" w:cstheme="minorHAnsi"/>
          <w:sz w:val="16"/>
        </w:rPr>
        <w:t>, </w:t>
      </w:r>
      <w:r w:rsidRPr="001D03D4">
        <w:rPr>
          <w:rFonts w:asciiTheme="minorHAnsi" w:eastAsia="Calibri" w:hAnsiTheme="minorHAnsi" w:cstheme="minorHAnsi"/>
          <w:u w:val="single"/>
        </w:rPr>
        <w:t>is impinging on life support systems</w:t>
      </w:r>
      <w:r w:rsidRPr="001D03D4">
        <w:rPr>
          <w:rFonts w:asciiTheme="minorHAnsi" w:eastAsia="Calibri" w:hAnsiTheme="minorHAnsi" w:cstheme="minorHAnsi"/>
          <w:sz w:val="16"/>
        </w:rPr>
        <w:t> in Europe. North </w:t>
      </w:r>
      <w:r w:rsidRPr="001D03D4">
        <w:rPr>
          <w:rFonts w:asciiTheme="minorHAnsi" w:eastAsia="Calibri" w:hAnsiTheme="minorHAnsi" w:cstheme="minorHAnsi"/>
          <w:u w:val="single"/>
        </w:rPr>
        <w:t>America suffers from </w:t>
      </w:r>
      <w:r w:rsidRPr="001D03D4">
        <w:rPr>
          <w:rFonts w:asciiTheme="minorHAnsi" w:eastAsia="Calibri" w:hAnsiTheme="minorHAnsi" w:cstheme="minorHAnsi"/>
          <w:b/>
          <w:bCs/>
          <w:u w:val="single"/>
        </w:rPr>
        <w:t>devastating weather extremes</w:t>
      </w:r>
      <w:r w:rsidRPr="001D03D4">
        <w:rPr>
          <w:rFonts w:asciiTheme="minorHAnsi" w:eastAsia="Calibri" w:hAnsiTheme="minorHAnsi" w:cstheme="minorHAnsi"/>
          <w:sz w:val="16"/>
        </w:rPr>
        <w:t> </w:t>
      </w:r>
      <w:r w:rsidRPr="001D03D4">
        <w:rPr>
          <w:rFonts w:asciiTheme="minorHAnsi" w:eastAsia="Calibri" w:hAnsiTheme="minorHAnsi" w:cstheme="minorHAnsi"/>
          <w:u w:val="single"/>
        </w:rPr>
        <w:t xml:space="preserve">including wildfires, heatwaves, </w:t>
      </w:r>
      <w:proofErr w:type="gramStart"/>
      <w:r w:rsidRPr="001D03D4">
        <w:rPr>
          <w:rFonts w:asciiTheme="minorHAnsi" w:eastAsia="Calibri" w:hAnsiTheme="minorHAnsi" w:cstheme="minorHAnsi"/>
          <w:u w:val="single"/>
        </w:rPr>
        <w:t>drought</w:t>
      </w:r>
      <w:proofErr w:type="gramEnd"/>
      <w:r w:rsidRPr="001D03D4">
        <w:rPr>
          <w:rFonts w:asciiTheme="minorHAnsi" w:eastAsia="Calibri" w:hAnsiTheme="minorHAnsi" w:cstheme="minorHAnsi"/>
          <w:u w:val="single"/>
        </w:rPr>
        <w:t xml:space="preserve"> and inundation</w:t>
      </w:r>
      <w:r w:rsidRPr="001D03D4">
        <w:rPr>
          <w:rFonts w:asciiTheme="minorHAnsi" w:eastAsia="Calibri" w:hAnsiTheme="minorHAnsi" w:cstheme="minorHAnsi"/>
          <w:sz w:val="16"/>
        </w:rPr>
        <w:t>. The summer monsoons in China have failed, and </w:t>
      </w:r>
      <w:r w:rsidRPr="001D03D4">
        <w:rPr>
          <w:rFonts w:asciiTheme="minorHAnsi" w:eastAsia="Calibri" w:hAnsiTheme="minorHAnsi" w:cstheme="minorHAnsi"/>
          <w:u w:val="single"/>
        </w:rPr>
        <w:t>water flows</w:t>
      </w:r>
      <w:r w:rsidRPr="001D03D4">
        <w:rPr>
          <w:rFonts w:asciiTheme="minorHAnsi" w:eastAsia="Calibri" w:hAnsiTheme="minorHAnsi" w:cstheme="minorHAnsi"/>
          <w:sz w:val="16"/>
        </w:rPr>
        <w:t> into the great rivers of Asia </w:t>
      </w:r>
      <w:r w:rsidRPr="001D03D4">
        <w:rPr>
          <w:rFonts w:asciiTheme="minorHAnsi" w:eastAsia="Calibri" w:hAnsiTheme="minorHAnsi" w:cstheme="minorHAnsi"/>
          <w:u w:val="single"/>
        </w:rPr>
        <w:t>are severely reduced</w:t>
      </w:r>
      <w:r w:rsidRPr="001D03D4">
        <w:rPr>
          <w:rFonts w:asciiTheme="minorHAnsi" w:eastAsia="Calibri" w:hAnsiTheme="minorHAnsi" w:cstheme="minorHAnsi"/>
          <w:sz w:val="16"/>
        </w:rPr>
        <w:t> by the loss of more than one-third of the Himalayan ice sheet. </w:t>
      </w:r>
      <w:r w:rsidRPr="001D03D4">
        <w:rPr>
          <w:rFonts w:asciiTheme="minorHAnsi" w:eastAsia="Calibri" w:hAnsiTheme="minorHAnsi" w:cstheme="minorHAnsi"/>
          <w:b/>
          <w:iCs/>
          <w:highlight w:val="green"/>
          <w:u w:val="single"/>
          <w:bdr w:val="single" w:sz="8" w:space="0" w:color="auto"/>
        </w:rPr>
        <w:t>Glacial loss reaches 70 percent</w:t>
      </w:r>
      <w:r w:rsidRPr="001D03D4">
        <w:rPr>
          <w:rFonts w:asciiTheme="minorHAnsi" w:eastAsia="Calibri" w:hAnsiTheme="minorHAnsi" w:cstheme="minorHAnsi"/>
          <w:sz w:val="16"/>
        </w:rPr>
        <w:t> in the Andes, </w:t>
      </w:r>
      <w:r w:rsidRPr="001D03D4">
        <w:rPr>
          <w:rFonts w:asciiTheme="minorHAnsi" w:eastAsia="Calibri" w:hAnsiTheme="minorHAnsi" w:cstheme="minorHAnsi"/>
          <w:u w:val="single"/>
        </w:rPr>
        <w:t>and rainfall</w:t>
      </w:r>
      <w:r w:rsidRPr="001D03D4">
        <w:rPr>
          <w:rFonts w:asciiTheme="minorHAnsi" w:eastAsia="Calibri" w:hAnsiTheme="minorHAnsi" w:cstheme="minorHAnsi"/>
          <w:sz w:val="16"/>
        </w:rPr>
        <w:t> in Mexico and central America </w:t>
      </w:r>
      <w:r w:rsidRPr="001D03D4">
        <w:rPr>
          <w:rFonts w:asciiTheme="minorHAnsi" w:eastAsia="Calibri" w:hAnsiTheme="minorHAnsi" w:cstheme="minorHAnsi"/>
          <w:u w:val="single"/>
        </w:rPr>
        <w:t>falls by half</w:t>
      </w:r>
      <w:r w:rsidRPr="001D03D4">
        <w:rPr>
          <w:rFonts w:asciiTheme="minorHAnsi" w:eastAsia="Calibri" w:hAnsiTheme="minorHAnsi" w:cstheme="minorHAnsi"/>
          <w:sz w:val="16"/>
        </w:rPr>
        <w:t>. Semi-permanent El Nino conditions prevail. </w:t>
      </w:r>
      <w:r w:rsidRPr="001D03D4">
        <w:rPr>
          <w:rFonts w:asciiTheme="minorHAnsi" w:eastAsia="Calibri" w:hAnsiTheme="minorHAnsi" w:cstheme="minorHAnsi"/>
          <w:u w:val="single"/>
        </w:rPr>
        <w:t>Aridification emerges over </w:t>
      </w:r>
      <w:r w:rsidRPr="001D03D4">
        <w:rPr>
          <w:rFonts w:asciiTheme="minorHAnsi" w:eastAsia="Calibri" w:hAnsiTheme="minorHAnsi" w:cstheme="minorHAnsi"/>
          <w:sz w:val="16"/>
        </w:rPr>
        <w:t>more than</w:t>
      </w:r>
      <w:r w:rsidRPr="001D03D4">
        <w:rPr>
          <w:rFonts w:asciiTheme="minorHAnsi" w:eastAsia="Calibri" w:hAnsiTheme="minorHAnsi" w:cstheme="minorHAnsi"/>
          <w:u w:val="single"/>
        </w:rPr>
        <w:t> 30 percent of the world’s </w:t>
      </w:r>
      <w:r w:rsidRPr="001D03D4">
        <w:rPr>
          <w:rFonts w:asciiTheme="minorHAnsi" w:eastAsia="Calibri" w:hAnsiTheme="minorHAnsi" w:cstheme="minorHAnsi"/>
          <w:sz w:val="16"/>
        </w:rPr>
        <w:t>land</w:t>
      </w:r>
      <w:r w:rsidRPr="001D03D4">
        <w:rPr>
          <w:rFonts w:asciiTheme="minorHAnsi" w:eastAsia="Calibri" w:hAnsiTheme="minorHAnsi" w:cstheme="minorHAnsi"/>
          <w:u w:val="single"/>
        </w:rPr>
        <w:t> surface</w:t>
      </w:r>
      <w:r w:rsidRPr="001D03D4">
        <w:rPr>
          <w:rFonts w:asciiTheme="minorHAnsi" w:eastAsia="Calibri" w:hAnsiTheme="minorHAnsi" w:cstheme="minorHAnsi"/>
          <w:sz w:val="16"/>
        </w:rPr>
        <w:t>. </w:t>
      </w:r>
      <w:r w:rsidRPr="001D03D4">
        <w:rPr>
          <w:rFonts w:asciiTheme="minorHAnsi" w:eastAsia="Calibri" w:hAnsiTheme="minorHAnsi" w:cstheme="minorHAnsi"/>
          <w:b/>
          <w:iCs/>
          <w:u w:val="single"/>
          <w:bdr w:val="single" w:sz="8" w:space="0" w:color="auto"/>
        </w:rPr>
        <w:t>Desertification is severe</w:t>
      </w:r>
      <w:r w:rsidRPr="001D03D4">
        <w:rPr>
          <w:rFonts w:asciiTheme="minorHAnsi" w:eastAsia="Calibri" w:hAnsiTheme="minorHAnsi" w:cstheme="minorHAnsi"/>
          <w:sz w:val="16"/>
        </w:rPr>
        <w:t> in southern Africa, the southern Mediterranean, west Asia, the Middle East, inland Australia and across the south-western United States. Impacts: </w:t>
      </w:r>
      <w:proofErr w:type="gramStart"/>
      <w:r w:rsidRPr="001D03D4">
        <w:rPr>
          <w:rFonts w:asciiTheme="minorHAnsi" w:eastAsia="Calibri" w:hAnsiTheme="minorHAnsi" w:cstheme="minorHAnsi"/>
          <w:b/>
          <w:bCs/>
          <w:u w:val="single"/>
        </w:rPr>
        <w:t>A number of</w:t>
      </w:r>
      <w:proofErr w:type="gramEnd"/>
      <w:r w:rsidRPr="001D03D4">
        <w:rPr>
          <w:rFonts w:asciiTheme="minorHAnsi" w:eastAsia="Calibri" w:hAnsiTheme="minorHAnsi" w:cstheme="minorHAnsi"/>
          <w:b/>
          <w:bCs/>
          <w:u w:val="single"/>
        </w:rPr>
        <w:t> </w:t>
      </w:r>
      <w:r w:rsidRPr="001D03D4">
        <w:rPr>
          <w:rFonts w:asciiTheme="minorHAnsi" w:eastAsia="Calibri" w:hAnsiTheme="minorHAnsi" w:cstheme="minorHAnsi"/>
          <w:b/>
          <w:iCs/>
          <w:highlight w:val="green"/>
          <w:u w:val="single"/>
          <w:bdr w:val="single" w:sz="8" w:space="0" w:color="auto"/>
        </w:rPr>
        <w:t>ecosystems</w:t>
      </w:r>
      <w:r w:rsidRPr="001D03D4">
        <w:rPr>
          <w:rFonts w:asciiTheme="minorHAnsi" w:eastAsia="Calibri" w:hAnsiTheme="minorHAnsi" w:cstheme="minorHAnsi"/>
          <w:b/>
          <w:bCs/>
          <w:u w:val="single"/>
        </w:rPr>
        <w:t> </w:t>
      </w:r>
      <w:r w:rsidRPr="001D03D4">
        <w:rPr>
          <w:rFonts w:asciiTheme="minorHAnsi" w:eastAsia="Calibri" w:hAnsiTheme="minorHAnsi" w:cstheme="minorHAnsi"/>
          <w:b/>
          <w:iCs/>
          <w:highlight w:val="green"/>
          <w:u w:val="single"/>
          <w:bdr w:val="single" w:sz="8" w:space="0" w:color="auto"/>
        </w:rPr>
        <w:t>collapse</w:t>
      </w:r>
      <w:r w:rsidRPr="001D03D4">
        <w:rPr>
          <w:rFonts w:asciiTheme="minorHAnsi" w:eastAsia="Calibri" w:hAnsiTheme="minorHAnsi" w:cstheme="minorHAnsi"/>
          <w:sz w:val="16"/>
        </w:rPr>
        <w:t>, </w:t>
      </w:r>
      <w:r w:rsidRPr="001D03D4">
        <w:rPr>
          <w:rFonts w:asciiTheme="minorHAnsi" w:eastAsia="Calibri" w:hAnsiTheme="minorHAnsi" w:cstheme="minorHAnsi"/>
          <w:u w:val="single"/>
        </w:rPr>
        <w:t>including coral reef systems</w:t>
      </w:r>
      <w:r w:rsidRPr="001D03D4">
        <w:rPr>
          <w:rFonts w:asciiTheme="minorHAnsi" w:eastAsia="Calibri" w:hAnsiTheme="minorHAnsi" w:cstheme="minorHAnsi"/>
          <w:sz w:val="16"/>
        </w:rPr>
        <w:t>, the Amazon </w:t>
      </w:r>
      <w:r w:rsidRPr="001D03D4">
        <w:rPr>
          <w:rFonts w:asciiTheme="minorHAnsi" w:eastAsia="Calibri" w:hAnsiTheme="minorHAnsi" w:cstheme="minorHAnsi"/>
          <w:u w:val="single"/>
        </w:rPr>
        <w:t>rainforest and</w:t>
      </w:r>
      <w:r w:rsidRPr="001D03D4">
        <w:rPr>
          <w:rFonts w:asciiTheme="minorHAnsi" w:eastAsia="Calibri" w:hAnsiTheme="minorHAnsi" w:cstheme="minorHAnsi"/>
          <w:sz w:val="16"/>
        </w:rPr>
        <w:t> in the </w:t>
      </w:r>
      <w:r w:rsidRPr="001D03D4">
        <w:rPr>
          <w:rFonts w:asciiTheme="minorHAnsi" w:eastAsia="Calibri" w:hAnsiTheme="minorHAnsi" w:cstheme="minorHAnsi"/>
          <w:u w:val="single"/>
        </w:rPr>
        <w:t>Arctic</w:t>
      </w:r>
      <w:r w:rsidRPr="001D03D4">
        <w:rPr>
          <w:rFonts w:asciiTheme="minorHAnsi" w:eastAsia="Calibri" w:hAnsiTheme="minorHAnsi" w:cstheme="minorHAnsi"/>
          <w:sz w:val="16"/>
        </w:rPr>
        <w:t>. Some </w:t>
      </w:r>
      <w:r w:rsidRPr="001D03D4">
        <w:rPr>
          <w:rFonts w:asciiTheme="minorHAnsi" w:eastAsia="Calibri" w:hAnsiTheme="minorHAnsi" w:cstheme="minorHAnsi"/>
          <w:u w:val="single"/>
        </w:rPr>
        <w:t>poorer nations</w:t>
      </w:r>
      <w:r w:rsidRPr="001D03D4">
        <w:rPr>
          <w:rFonts w:asciiTheme="minorHAnsi" w:eastAsia="Calibri" w:hAnsiTheme="minorHAnsi" w:cstheme="minorHAnsi"/>
          <w:sz w:val="16"/>
        </w:rPr>
        <w:t xml:space="preserve"> and regions, which lack capacity to provide </w:t>
      </w:r>
      <w:proofErr w:type="gramStart"/>
      <w:r w:rsidRPr="001D03D4">
        <w:rPr>
          <w:rFonts w:asciiTheme="minorHAnsi" w:eastAsia="Calibri" w:hAnsiTheme="minorHAnsi" w:cstheme="minorHAnsi"/>
          <w:sz w:val="16"/>
        </w:rPr>
        <w:t>artificially-cooled</w:t>
      </w:r>
      <w:proofErr w:type="gramEnd"/>
      <w:r w:rsidRPr="001D03D4">
        <w:rPr>
          <w:rFonts w:asciiTheme="minorHAnsi" w:eastAsia="Calibri" w:hAnsiTheme="minorHAnsi" w:cstheme="minorHAnsi"/>
          <w:sz w:val="16"/>
        </w:rPr>
        <w:t xml:space="preserve"> environments for their populations, </w:t>
      </w:r>
      <w:r w:rsidRPr="001D03D4">
        <w:rPr>
          <w:rFonts w:asciiTheme="minorHAnsi" w:eastAsia="Calibri" w:hAnsiTheme="minorHAnsi" w:cstheme="minorHAnsi"/>
          <w:u w:val="single"/>
        </w:rPr>
        <w:t>become unviable</w:t>
      </w:r>
      <w:r w:rsidRPr="001D03D4">
        <w:rPr>
          <w:rFonts w:asciiTheme="minorHAnsi" w:eastAsia="Calibri" w:hAnsiTheme="minorHAnsi" w:cstheme="minorHAnsi"/>
          <w:sz w:val="16"/>
        </w:rPr>
        <w:t>. </w:t>
      </w:r>
      <w:r w:rsidRPr="001D03D4">
        <w:rPr>
          <w:rFonts w:asciiTheme="minorHAnsi" w:eastAsia="Calibri" w:hAnsiTheme="minorHAnsi" w:cstheme="minorHAnsi"/>
          <w:b/>
          <w:bCs/>
          <w:u w:val="single"/>
        </w:rPr>
        <w:t>Deadly heat conditions persist</w:t>
      </w:r>
      <w:r w:rsidRPr="001D03D4">
        <w:rPr>
          <w:rFonts w:asciiTheme="minorHAnsi" w:eastAsia="Calibri" w:hAnsiTheme="minorHAnsi" w:cstheme="minorHAnsi"/>
          <w:sz w:val="16"/>
        </w:rPr>
        <w:t xml:space="preserve"> for more than 100 days per year in West Africa, tropical South America, the Middle </w:t>
      </w:r>
      <w:proofErr w:type="gramStart"/>
      <w:r w:rsidRPr="001D03D4">
        <w:rPr>
          <w:rFonts w:asciiTheme="minorHAnsi" w:eastAsia="Calibri" w:hAnsiTheme="minorHAnsi" w:cstheme="minorHAnsi"/>
          <w:sz w:val="16"/>
        </w:rPr>
        <w:t>East</w:t>
      </w:r>
      <w:proofErr w:type="gramEnd"/>
      <w:r w:rsidRPr="001D03D4">
        <w:rPr>
          <w:rFonts w:asciiTheme="minorHAnsi" w:eastAsia="Calibri" w:hAnsiTheme="minorHAnsi" w:cstheme="minorHAnsi"/>
          <w:sz w:val="16"/>
        </w:rPr>
        <w:t xml:space="preserve"> and South-East Asia, which together with land degradation21 and rising sea levels </w:t>
      </w:r>
      <w:r w:rsidRPr="001D03D4">
        <w:rPr>
          <w:rFonts w:asciiTheme="minorHAnsi" w:eastAsia="Calibri" w:hAnsiTheme="minorHAnsi" w:cstheme="minorHAnsi"/>
          <w:u w:val="single"/>
        </w:rPr>
        <w:t>contributes to </w:t>
      </w:r>
      <w:r w:rsidRPr="001D03D4">
        <w:rPr>
          <w:rFonts w:asciiTheme="minorHAnsi" w:eastAsia="Calibri" w:hAnsiTheme="minorHAnsi" w:cstheme="minorHAnsi"/>
          <w:sz w:val="16"/>
        </w:rPr>
        <w:t>perhaps</w:t>
      </w:r>
      <w:r w:rsidRPr="001D03D4">
        <w:rPr>
          <w:rFonts w:asciiTheme="minorHAnsi" w:eastAsia="Calibri" w:hAnsiTheme="minorHAnsi" w:cstheme="minorHAnsi"/>
          <w:u w:val="single"/>
        </w:rPr>
        <w:t> </w:t>
      </w:r>
      <w:r w:rsidRPr="001D03D4">
        <w:rPr>
          <w:rFonts w:asciiTheme="minorHAnsi" w:eastAsia="Calibri" w:hAnsiTheme="minorHAnsi" w:cstheme="minorHAnsi"/>
          <w:b/>
          <w:iCs/>
          <w:highlight w:val="green"/>
          <w:u w:val="single"/>
          <w:bdr w:val="single" w:sz="8" w:space="0" w:color="auto"/>
        </w:rPr>
        <w:t xml:space="preserve">a billion people </w:t>
      </w:r>
      <w:r w:rsidRPr="001D03D4">
        <w:rPr>
          <w:rFonts w:asciiTheme="minorHAnsi" w:eastAsia="Calibri" w:hAnsiTheme="minorHAnsi" w:cstheme="minorHAnsi"/>
          <w:b/>
          <w:iCs/>
          <w:u w:val="single"/>
          <w:bdr w:val="single" w:sz="8" w:space="0" w:color="auto"/>
        </w:rPr>
        <w:t xml:space="preserve">being </w:t>
      </w:r>
      <w:r w:rsidRPr="001D03D4">
        <w:rPr>
          <w:rFonts w:asciiTheme="minorHAnsi" w:eastAsia="Calibri" w:hAnsiTheme="minorHAnsi" w:cstheme="minorHAnsi"/>
          <w:b/>
          <w:iCs/>
          <w:highlight w:val="green"/>
          <w:u w:val="single"/>
          <w:bdr w:val="single" w:sz="8" w:space="0" w:color="auto"/>
        </w:rPr>
        <w:t>displaced</w:t>
      </w:r>
      <w:r w:rsidRPr="001D03D4">
        <w:rPr>
          <w:rFonts w:asciiTheme="minorHAnsi" w:eastAsia="Calibri" w:hAnsiTheme="minorHAnsi" w:cstheme="minorHAnsi"/>
          <w:b/>
          <w:bCs/>
          <w:u w:val="single"/>
        </w:rPr>
        <w:t>.</w:t>
      </w:r>
      <w:r w:rsidRPr="001D03D4">
        <w:rPr>
          <w:rFonts w:asciiTheme="minorHAnsi" w:eastAsia="Calibri" w:hAnsiTheme="minorHAnsi" w:cstheme="minorHAnsi"/>
          <w:u w:val="single"/>
        </w:rPr>
        <w:t> Water availability decreases sharply</w:t>
      </w:r>
      <w:r w:rsidRPr="001D03D4">
        <w:rPr>
          <w:rFonts w:asciiTheme="minorHAnsi" w:eastAsia="Calibri" w:hAnsiTheme="minorHAnsi" w:cstheme="minorHAnsi"/>
          <w:sz w:val="16"/>
        </w:rPr>
        <w:t> in the most affected regions at lower latitudes (dry tropics and subtropics), </w:t>
      </w:r>
      <w:r w:rsidRPr="001D03D4">
        <w:rPr>
          <w:rFonts w:asciiTheme="minorHAnsi" w:eastAsia="Calibri" w:hAnsiTheme="minorHAnsi" w:cstheme="minorHAnsi"/>
          <w:u w:val="single"/>
        </w:rPr>
        <w:t>affecting</w:t>
      </w:r>
      <w:r w:rsidRPr="001D03D4">
        <w:rPr>
          <w:rFonts w:asciiTheme="minorHAnsi" w:eastAsia="Calibri" w:hAnsiTheme="minorHAnsi" w:cstheme="minorHAnsi"/>
          <w:sz w:val="16"/>
        </w:rPr>
        <w:t> about </w:t>
      </w:r>
      <w:r w:rsidRPr="001D03D4">
        <w:rPr>
          <w:rFonts w:asciiTheme="minorHAnsi" w:eastAsia="Calibri" w:hAnsiTheme="minorHAnsi" w:cstheme="minorHAnsi"/>
          <w:u w:val="single"/>
        </w:rPr>
        <w:t>two billion</w:t>
      </w:r>
      <w:r w:rsidRPr="001D03D4">
        <w:rPr>
          <w:rFonts w:asciiTheme="minorHAnsi" w:eastAsia="Calibri" w:hAnsiTheme="minorHAnsi" w:cstheme="minorHAnsi"/>
          <w:sz w:val="16"/>
        </w:rPr>
        <w:t> people worldwide. </w:t>
      </w:r>
      <w:r w:rsidRPr="001D03D4">
        <w:rPr>
          <w:rFonts w:asciiTheme="minorHAnsi" w:eastAsia="Calibri" w:hAnsiTheme="minorHAnsi" w:cstheme="minorHAnsi"/>
          <w:b/>
          <w:iCs/>
          <w:highlight w:val="green"/>
          <w:u w:val="single"/>
          <w:bdr w:val="single" w:sz="8" w:space="0" w:color="auto"/>
        </w:rPr>
        <w:t xml:space="preserve">Agriculture </w:t>
      </w:r>
      <w:r w:rsidRPr="001D03D4">
        <w:rPr>
          <w:rFonts w:asciiTheme="minorHAnsi" w:eastAsia="Calibri" w:hAnsiTheme="minorHAnsi" w:cstheme="minorHAnsi"/>
          <w:b/>
          <w:iCs/>
          <w:u w:val="single"/>
          <w:bdr w:val="single" w:sz="8" w:space="0" w:color="auto"/>
        </w:rPr>
        <w:t xml:space="preserve">becomes </w:t>
      </w:r>
      <w:r w:rsidRPr="001D03D4">
        <w:rPr>
          <w:rFonts w:asciiTheme="minorHAnsi" w:eastAsia="Calibri" w:hAnsiTheme="minorHAnsi" w:cstheme="minorHAnsi"/>
          <w:b/>
          <w:iCs/>
          <w:highlight w:val="green"/>
          <w:u w:val="single"/>
          <w:bdr w:val="single" w:sz="8" w:space="0" w:color="auto"/>
        </w:rPr>
        <w:t>nonviable</w:t>
      </w:r>
      <w:r w:rsidRPr="001D03D4">
        <w:rPr>
          <w:rFonts w:asciiTheme="minorHAnsi" w:eastAsia="Calibri" w:hAnsiTheme="minorHAnsi" w:cstheme="minorHAnsi"/>
          <w:sz w:val="16"/>
        </w:rPr>
        <w:t> in the dry subtropics. </w:t>
      </w:r>
      <w:r w:rsidRPr="001D03D4">
        <w:rPr>
          <w:rFonts w:asciiTheme="minorHAnsi" w:eastAsia="Calibri" w:hAnsiTheme="minorHAnsi" w:cstheme="minorHAnsi"/>
          <w:u w:val="single"/>
        </w:rPr>
        <w:t>Most regions</w:t>
      </w:r>
      <w:r w:rsidRPr="001D03D4">
        <w:rPr>
          <w:rFonts w:asciiTheme="minorHAnsi" w:eastAsia="Calibri" w:hAnsiTheme="minorHAnsi" w:cstheme="minorHAnsi"/>
          <w:sz w:val="16"/>
        </w:rPr>
        <w:t> in the world </w:t>
      </w:r>
      <w:r w:rsidRPr="001D03D4">
        <w:rPr>
          <w:rFonts w:asciiTheme="minorHAnsi" w:eastAsia="Calibri" w:hAnsiTheme="minorHAnsi" w:cstheme="minorHAnsi"/>
          <w:u w:val="single"/>
        </w:rPr>
        <w:t>see</w:t>
      </w:r>
      <w:r w:rsidRPr="001D03D4">
        <w:rPr>
          <w:rFonts w:asciiTheme="minorHAnsi" w:eastAsia="Calibri" w:hAnsiTheme="minorHAnsi" w:cstheme="minorHAnsi"/>
          <w:sz w:val="16"/>
        </w:rPr>
        <w:t> </w:t>
      </w:r>
      <w:r w:rsidRPr="001D03D4">
        <w:rPr>
          <w:rFonts w:asciiTheme="minorHAnsi" w:eastAsia="Calibri" w:hAnsiTheme="minorHAnsi" w:cstheme="minorHAnsi"/>
          <w:u w:val="single"/>
        </w:rPr>
        <w:t>a</w:t>
      </w:r>
      <w:r w:rsidRPr="001D03D4">
        <w:rPr>
          <w:rFonts w:asciiTheme="minorHAnsi" w:eastAsia="Calibri" w:hAnsiTheme="minorHAnsi" w:cstheme="minorHAnsi"/>
          <w:sz w:val="16"/>
        </w:rPr>
        <w:t> significant </w:t>
      </w:r>
      <w:r w:rsidRPr="001D03D4">
        <w:rPr>
          <w:rFonts w:asciiTheme="minorHAnsi" w:eastAsia="Calibri" w:hAnsiTheme="minorHAnsi" w:cstheme="minorHAnsi"/>
          <w:u w:val="single"/>
        </w:rPr>
        <w:t>drop in food production</w:t>
      </w:r>
      <w:r w:rsidRPr="001D03D4">
        <w:rPr>
          <w:rFonts w:asciiTheme="minorHAnsi" w:eastAsia="Calibri" w:hAnsiTheme="minorHAnsi" w:cstheme="minorHAnsi"/>
          <w:sz w:val="16"/>
        </w:rPr>
        <w:t> and increasing numbers of extreme weather events, </w:t>
      </w:r>
      <w:r w:rsidRPr="001D03D4">
        <w:rPr>
          <w:rFonts w:asciiTheme="minorHAnsi" w:eastAsia="Calibri" w:hAnsiTheme="minorHAnsi" w:cstheme="minorHAnsi"/>
          <w:b/>
          <w:bCs/>
          <w:u w:val="single"/>
        </w:rPr>
        <w:t xml:space="preserve">including heat waves, </w:t>
      </w:r>
      <w:proofErr w:type="gramStart"/>
      <w:r w:rsidRPr="001D03D4">
        <w:rPr>
          <w:rFonts w:asciiTheme="minorHAnsi" w:eastAsia="Calibri" w:hAnsiTheme="minorHAnsi" w:cstheme="minorHAnsi"/>
          <w:b/>
          <w:bCs/>
          <w:u w:val="single"/>
        </w:rPr>
        <w:t>floods</w:t>
      </w:r>
      <w:proofErr w:type="gramEnd"/>
      <w:r w:rsidRPr="001D03D4">
        <w:rPr>
          <w:rFonts w:asciiTheme="minorHAnsi" w:eastAsia="Calibri" w:hAnsiTheme="minorHAnsi" w:cstheme="minorHAnsi"/>
          <w:b/>
          <w:bCs/>
          <w:u w:val="single"/>
        </w:rPr>
        <w:t xml:space="preserve"> and storms</w:t>
      </w:r>
      <w:r w:rsidRPr="001D03D4">
        <w:rPr>
          <w:rFonts w:asciiTheme="minorHAnsi" w:eastAsia="Calibri" w:hAnsiTheme="minorHAnsi" w:cstheme="minorHAnsi"/>
          <w:sz w:val="16"/>
        </w:rPr>
        <w:t>. Food production is inadequate to feed the global population and </w:t>
      </w:r>
      <w:r w:rsidRPr="001D03D4">
        <w:rPr>
          <w:rFonts w:asciiTheme="minorHAnsi" w:eastAsia="Calibri" w:hAnsiTheme="minorHAnsi" w:cstheme="minorHAnsi"/>
          <w:b/>
          <w:iCs/>
          <w:u w:val="single"/>
          <w:bdr w:val="single" w:sz="8" w:space="0" w:color="auto"/>
        </w:rPr>
        <w:t>food prices skyrocket</w:t>
      </w:r>
      <w:r w:rsidRPr="001D03D4">
        <w:rPr>
          <w:rFonts w:asciiTheme="minorHAnsi" w:eastAsia="Calibri" w:hAnsiTheme="minorHAnsi" w:cstheme="minorHAnsi"/>
          <w:sz w:val="16"/>
        </w:rPr>
        <w:t xml:space="preserve">, </w:t>
      </w:r>
      <w:proofErr w:type="gramStart"/>
      <w:r w:rsidRPr="001D03D4">
        <w:rPr>
          <w:rFonts w:asciiTheme="minorHAnsi" w:eastAsia="Calibri" w:hAnsiTheme="minorHAnsi" w:cstheme="minorHAnsi"/>
          <w:sz w:val="16"/>
        </w:rPr>
        <w:t>as a consequence of</w:t>
      </w:r>
      <w:proofErr w:type="gramEnd"/>
      <w:r w:rsidRPr="001D03D4">
        <w:rPr>
          <w:rFonts w:asciiTheme="minorHAnsi" w:eastAsia="Calibri" w:hAnsiTheme="minorHAnsi" w:cstheme="minorHAnsi"/>
          <w:sz w:val="16"/>
        </w:rPr>
        <w:t xml:space="preserve"> a one-fifth decline in crop yields, a decline in the nutrition content of food crops, </w:t>
      </w:r>
      <w:r w:rsidRPr="001D03D4">
        <w:rPr>
          <w:rFonts w:asciiTheme="minorHAnsi" w:eastAsia="Calibri" w:hAnsiTheme="minorHAnsi" w:cstheme="minorHAnsi"/>
          <w:u w:val="single"/>
        </w:rPr>
        <w:t>a catastrophic decline in insect populations, desertification, monsoon failure and chronic water shortages</w:t>
      </w:r>
      <w:r w:rsidRPr="001D03D4">
        <w:rPr>
          <w:rFonts w:asciiTheme="minorHAnsi" w:eastAsia="Calibri" w:hAnsiTheme="minorHAnsi" w:cstheme="minorHAnsi"/>
          <w:sz w:val="16"/>
        </w:rPr>
        <w:t xml:space="preserve">,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1D03D4">
        <w:rPr>
          <w:rFonts w:asciiTheme="minorHAnsi" w:eastAsia="Calibri" w:hAnsiTheme="minorHAnsi" w:cstheme="minorHAnsi"/>
          <w:sz w:val="16"/>
        </w:rPr>
        <w:t>Bangkok</w:t>
      </w:r>
      <w:proofErr w:type="gramEnd"/>
      <w:r w:rsidRPr="001D03D4">
        <w:rPr>
          <w:rFonts w:asciiTheme="minorHAnsi" w:eastAsia="Calibri" w:hAnsiTheme="minorHAnsi" w:cstheme="minorHAnsi"/>
          <w:sz w:val="16"/>
        </w:rPr>
        <w:t xml:space="preserve"> and Manila — are abandoned. Some small islands become uninhabitable. Ten percent of Bangladesh is inundated, displacing 15 million people. According to the Global Challenges Foundation’s Global Catastrophic Risks 2018 report, </w:t>
      </w:r>
      <w:r w:rsidRPr="001D03D4">
        <w:rPr>
          <w:rFonts w:asciiTheme="minorHAnsi" w:eastAsia="Calibri" w:hAnsiTheme="minorHAnsi" w:cstheme="minorHAnsi"/>
          <w:u w:val="single"/>
        </w:rPr>
        <w:t>even for 2°C of warming, more than a billion people may need to be relocated</w:t>
      </w:r>
      <w:r w:rsidRPr="001D03D4">
        <w:rPr>
          <w:rFonts w:asciiTheme="minorHAnsi" w:eastAsia="Calibri" w:hAnsiTheme="minorHAnsi" w:cstheme="minorHAnsi"/>
          <w:sz w:val="16"/>
        </w:rPr>
        <w:t> due to sea-level rise, and In high-end scenarios “</w:t>
      </w:r>
      <w:r w:rsidRPr="001D03D4">
        <w:rPr>
          <w:rFonts w:asciiTheme="minorHAnsi" w:eastAsia="Calibri" w:hAnsiTheme="minorHAnsi" w:cstheme="minorHAnsi"/>
          <w:b/>
          <w:bCs/>
          <w:u w:val="single"/>
        </w:rPr>
        <w:t>the scale of destruction is beyond our capacity to model</w:t>
      </w:r>
      <w:r w:rsidRPr="001D03D4">
        <w:rPr>
          <w:rFonts w:asciiTheme="minorHAnsi" w:eastAsia="Calibri" w:hAnsiTheme="minorHAnsi" w:cstheme="minorHAnsi"/>
          <w:sz w:val="16"/>
        </w:rPr>
        <w:t>, with a high likelihood of human </w:t>
      </w:r>
      <w:proofErr w:type="spellStart"/>
      <w:r w:rsidRPr="001D03D4">
        <w:rPr>
          <w:rFonts w:asciiTheme="minorHAnsi" w:eastAsia="Calibri" w:hAnsiTheme="minorHAnsi" w:cstheme="minorHAnsi"/>
          <w:sz w:val="16"/>
        </w:rPr>
        <w:t>civilisation</w:t>
      </w:r>
      <w:proofErr w:type="spellEnd"/>
      <w:r w:rsidRPr="001D03D4">
        <w:rPr>
          <w:rFonts w:asciiTheme="minorHAnsi" w:eastAsia="Calibri" w:hAnsiTheme="minorHAnsi" w:cstheme="minorHAnsi"/>
          <w:sz w:val="16"/>
        </w:rPr>
        <w:t> coming to an end”.22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1D03D4">
        <w:rPr>
          <w:rFonts w:asciiTheme="minorHAnsi" w:eastAsia="Calibri" w:hAnsiTheme="minorHAnsi" w:cstheme="minorHAnsi"/>
          <w:u w:val="single"/>
        </w:rPr>
        <w:t>Massive nonlinear events in the global environment give rise to ​massive nonlinear societal events</w:t>
      </w:r>
      <w:r w:rsidRPr="001D03D4">
        <w:rPr>
          <w:rFonts w:asciiTheme="minorHAnsi" w:eastAsia="Calibri" w:hAnsiTheme="minorHAnsi" w:cstheme="minorHAnsi"/>
          <w:sz w:val="16"/>
        </w:rPr>
        <w:t>​. In this scenario, </w:t>
      </w:r>
      <w:r w:rsidRPr="001D03D4">
        <w:rPr>
          <w:rFonts w:asciiTheme="minorHAnsi" w:eastAsia="Calibri" w:hAnsiTheme="minorHAnsi" w:cstheme="minorHAnsi"/>
          <w:highlight w:val="green"/>
          <w:u w:val="single"/>
        </w:rPr>
        <w:t>nations</w:t>
      </w:r>
      <w:r w:rsidRPr="001D03D4">
        <w:rPr>
          <w:rFonts w:asciiTheme="minorHAnsi" w:eastAsia="Calibri" w:hAnsiTheme="minorHAnsi" w:cstheme="minorHAnsi"/>
          <w:u w:val="single"/>
        </w:rPr>
        <w:t> around the world </w:t>
      </w:r>
      <w:r w:rsidRPr="001D03D4">
        <w:rPr>
          <w:rFonts w:asciiTheme="minorHAnsi" w:eastAsia="Calibri" w:hAnsiTheme="minorHAnsi" w:cstheme="minorHAnsi"/>
          <w:b/>
          <w:iCs/>
          <w:u w:val="single"/>
          <w:bdr w:val="single" w:sz="8" w:space="0" w:color="auto"/>
        </w:rPr>
        <w:t>will be ​</w:t>
      </w:r>
      <w:r w:rsidRPr="001D03D4">
        <w:rPr>
          <w:rFonts w:asciiTheme="minorHAnsi" w:eastAsia="Calibri" w:hAnsiTheme="minorHAnsi" w:cstheme="minorHAnsi"/>
          <w:b/>
          <w:iCs/>
          <w:highlight w:val="green"/>
          <w:u w:val="single"/>
          <w:bdr w:val="single" w:sz="8" w:space="0" w:color="auto"/>
        </w:rPr>
        <w:t>overwhelmed</w:t>
      </w:r>
      <w:r w:rsidRPr="001D03D4">
        <w:rPr>
          <w:rFonts w:asciiTheme="minorHAnsi" w:eastAsia="Calibri" w:hAnsiTheme="minorHAnsi" w:cstheme="minorHAnsi"/>
          <w:sz w:val="16"/>
        </w:rPr>
        <w:t> </w:t>
      </w:r>
      <w:r w:rsidRPr="001D03D4">
        <w:rPr>
          <w:rFonts w:asciiTheme="minorHAnsi" w:eastAsia="Calibri" w:hAnsiTheme="minorHAnsi" w:cstheme="minorHAnsi"/>
          <w:highlight w:val="green"/>
          <w:u w:val="single"/>
        </w:rPr>
        <w:t>by</w:t>
      </w:r>
      <w:r w:rsidRPr="001D03D4">
        <w:rPr>
          <w:rFonts w:asciiTheme="minorHAnsi" w:eastAsia="Calibri" w:hAnsiTheme="minorHAnsi" w:cstheme="minorHAnsi"/>
          <w:u w:val="single"/>
        </w:rPr>
        <w:t> the scale of </w:t>
      </w:r>
      <w:r w:rsidRPr="001D03D4">
        <w:rPr>
          <w:rFonts w:asciiTheme="minorHAnsi" w:eastAsia="Calibri" w:hAnsiTheme="minorHAnsi" w:cstheme="minorHAnsi"/>
          <w:sz w:val="16"/>
        </w:rPr>
        <w:t>change and pernicious</w:t>
      </w:r>
      <w:r w:rsidRPr="001D03D4">
        <w:rPr>
          <w:rFonts w:asciiTheme="minorHAnsi" w:eastAsia="Calibri" w:hAnsiTheme="minorHAnsi" w:cstheme="minorHAnsi"/>
          <w:u w:val="single"/>
        </w:rPr>
        <w:t> challenges, </w:t>
      </w:r>
      <w:r w:rsidRPr="001D03D4">
        <w:rPr>
          <w:rFonts w:asciiTheme="minorHAnsi" w:eastAsia="Calibri" w:hAnsiTheme="minorHAnsi" w:cstheme="minorHAnsi"/>
          <w:b/>
          <w:iCs/>
          <w:u w:val="single"/>
          <w:bdr w:val="single" w:sz="8" w:space="0" w:color="auto"/>
        </w:rPr>
        <w:t>such as </w:t>
      </w:r>
      <w:r w:rsidRPr="001D03D4">
        <w:rPr>
          <w:rFonts w:asciiTheme="minorHAnsi" w:eastAsia="Calibri" w:hAnsiTheme="minorHAnsi" w:cstheme="minorHAnsi"/>
          <w:b/>
          <w:bCs/>
          <w:u w:val="single"/>
        </w:rPr>
        <w:t>pandemic </w:t>
      </w:r>
      <w:r w:rsidRPr="001D03D4">
        <w:rPr>
          <w:rFonts w:asciiTheme="minorHAnsi" w:eastAsia="Calibri" w:hAnsiTheme="minorHAnsi" w:cstheme="minorHAnsi"/>
          <w:b/>
          <w:iCs/>
          <w:highlight w:val="green"/>
          <w:u w:val="single"/>
          <w:bdr w:val="single" w:sz="8" w:space="0" w:color="auto"/>
        </w:rPr>
        <w:t>disease</w:t>
      </w:r>
      <w:r w:rsidRPr="001D03D4">
        <w:rPr>
          <w:rFonts w:asciiTheme="minorHAnsi" w:eastAsia="Calibri" w:hAnsiTheme="minorHAnsi" w:cstheme="minorHAnsi"/>
          <w:sz w:val="16"/>
        </w:rPr>
        <w:t>. The </w:t>
      </w:r>
      <w:r w:rsidRPr="001D03D4">
        <w:rPr>
          <w:rFonts w:asciiTheme="minorHAnsi" w:eastAsia="Calibri" w:hAnsiTheme="minorHAnsi" w:cstheme="minorHAnsi"/>
          <w:b/>
          <w:bCs/>
          <w:u w:val="single"/>
        </w:rPr>
        <w:t>internal cohesion</w:t>
      </w:r>
      <w:r w:rsidRPr="001D03D4">
        <w:rPr>
          <w:rFonts w:asciiTheme="minorHAnsi" w:eastAsia="Calibri" w:hAnsiTheme="minorHAnsi" w:cstheme="minorHAnsi"/>
          <w:sz w:val="16"/>
        </w:rPr>
        <w:t> of nations </w:t>
      </w:r>
      <w:r w:rsidRPr="001D03D4">
        <w:rPr>
          <w:rFonts w:asciiTheme="minorHAnsi" w:eastAsia="Calibri" w:hAnsiTheme="minorHAnsi" w:cstheme="minorHAnsi"/>
          <w:b/>
          <w:bCs/>
          <w:u w:val="single"/>
        </w:rPr>
        <w:t>will be under great stress</w:t>
      </w:r>
      <w:r w:rsidRPr="001D03D4">
        <w:rPr>
          <w:rFonts w:asciiTheme="minorHAnsi" w:eastAsia="Calibri" w:hAnsiTheme="minorHAnsi" w:cstheme="minorHAnsi"/>
          <w:sz w:val="16"/>
        </w:rPr>
        <w:t>, including in the United States, both </w:t>
      </w:r>
      <w:proofErr w:type="gramStart"/>
      <w:r w:rsidRPr="001D03D4">
        <w:rPr>
          <w:rFonts w:asciiTheme="minorHAnsi" w:eastAsia="Calibri" w:hAnsiTheme="minorHAnsi" w:cstheme="minorHAnsi"/>
          <w:u w:val="single"/>
        </w:rPr>
        <w:t>as a result of</w:t>
      </w:r>
      <w:proofErr w:type="gramEnd"/>
      <w:r w:rsidRPr="001D03D4">
        <w:rPr>
          <w:rFonts w:asciiTheme="minorHAnsi" w:eastAsia="Calibri" w:hAnsiTheme="minorHAnsi" w:cstheme="minorHAnsi"/>
          <w:sz w:val="16"/>
        </w:rPr>
        <w:t> a dramatic rise in </w:t>
      </w:r>
      <w:r w:rsidRPr="001D03D4">
        <w:rPr>
          <w:rFonts w:asciiTheme="minorHAnsi" w:eastAsia="Calibri" w:hAnsiTheme="minorHAnsi" w:cstheme="minorHAnsi"/>
          <w:u w:val="single"/>
        </w:rPr>
        <w:t>migration and changes in agricultural patterns and water </w:t>
      </w:r>
      <w:r w:rsidRPr="001D03D4">
        <w:rPr>
          <w:rFonts w:asciiTheme="minorHAnsi" w:eastAsia="Calibri" w:hAnsiTheme="minorHAnsi" w:cstheme="minorHAnsi"/>
          <w:sz w:val="16"/>
        </w:rPr>
        <w:t>availability. The </w:t>
      </w:r>
      <w:r w:rsidRPr="001D03D4">
        <w:rPr>
          <w:rFonts w:asciiTheme="minorHAnsi" w:eastAsia="Calibri" w:hAnsiTheme="minorHAnsi" w:cstheme="minorHAnsi"/>
          <w:b/>
          <w:iCs/>
          <w:highlight w:val="green"/>
          <w:u w:val="single"/>
          <w:bdr w:val="single" w:sz="8" w:space="0" w:color="auto"/>
        </w:rPr>
        <w:t>flooding</w:t>
      </w:r>
      <w:r w:rsidRPr="001D03D4">
        <w:rPr>
          <w:rFonts w:asciiTheme="minorHAnsi" w:eastAsia="Calibri" w:hAnsiTheme="minorHAnsi" w:cstheme="minorHAnsi"/>
          <w:sz w:val="16"/>
        </w:rPr>
        <w:t> of coastal communities </w:t>
      </w:r>
      <w:r w:rsidRPr="001D03D4">
        <w:rPr>
          <w:rFonts w:asciiTheme="minorHAnsi" w:eastAsia="Calibri" w:hAnsiTheme="minorHAnsi" w:cstheme="minorHAnsi"/>
          <w:b/>
          <w:iCs/>
          <w:u w:val="single"/>
          <w:bdr w:val="single" w:sz="8" w:space="0" w:color="auto"/>
        </w:rPr>
        <w:t>around the world</w:t>
      </w:r>
      <w:r w:rsidRPr="001D03D4">
        <w:rPr>
          <w:rFonts w:asciiTheme="minorHAnsi" w:eastAsia="Calibri" w:hAnsiTheme="minorHAnsi" w:cstheme="minorHAnsi"/>
          <w:sz w:val="16"/>
        </w:rPr>
        <w:t>, especially in the Netherlands, the United States, South Asia, and China, </w:t>
      </w:r>
      <w:r w:rsidRPr="001D03D4">
        <w:rPr>
          <w:rFonts w:asciiTheme="minorHAnsi" w:eastAsia="Calibri" w:hAnsiTheme="minorHAnsi" w:cstheme="minorHAnsi"/>
          <w:u w:val="single"/>
        </w:rPr>
        <w:t>has the potential to challenge regional</w:t>
      </w:r>
      <w:r w:rsidRPr="001D03D4">
        <w:rPr>
          <w:rFonts w:asciiTheme="minorHAnsi" w:eastAsia="Calibri" w:hAnsiTheme="minorHAnsi" w:cstheme="minorHAnsi"/>
          <w:sz w:val="16"/>
        </w:rPr>
        <w:t> and even national </w:t>
      </w:r>
      <w:r w:rsidRPr="001D03D4">
        <w:rPr>
          <w:rFonts w:asciiTheme="minorHAnsi" w:eastAsia="Calibri" w:hAnsiTheme="minorHAnsi" w:cstheme="minorHAnsi"/>
          <w:u w:val="single"/>
        </w:rPr>
        <w:t>identities</w:t>
      </w:r>
      <w:r w:rsidRPr="001D03D4">
        <w:rPr>
          <w:rFonts w:asciiTheme="minorHAnsi" w:eastAsia="Calibri" w:hAnsiTheme="minorHAnsi" w:cstheme="minorHAnsi"/>
          <w:sz w:val="16"/>
        </w:rPr>
        <w:t>.​ </w:t>
      </w:r>
      <w:r w:rsidRPr="001D03D4">
        <w:rPr>
          <w:rFonts w:asciiTheme="minorHAnsi" w:eastAsia="Calibri" w:hAnsiTheme="minorHAnsi" w:cstheme="minorHAnsi"/>
          <w:b/>
          <w:iCs/>
          <w:highlight w:val="green"/>
          <w:u w:val="single"/>
          <w:bdr w:val="single" w:sz="8" w:space="0" w:color="auto"/>
        </w:rPr>
        <w:t>Armed conflict</w:t>
      </w:r>
      <w:r w:rsidRPr="001D03D4">
        <w:rPr>
          <w:rFonts w:asciiTheme="minorHAnsi" w:eastAsia="Calibri" w:hAnsiTheme="minorHAnsi" w:cstheme="minorHAnsi"/>
          <w:b/>
          <w:bCs/>
          <w:u w:val="single"/>
        </w:rPr>
        <w:t> between nations over resources</w:t>
      </w:r>
      <w:r w:rsidRPr="001D03D4">
        <w:rPr>
          <w:rFonts w:asciiTheme="minorHAnsi" w:eastAsia="Calibri" w:hAnsiTheme="minorHAnsi" w:cstheme="minorHAnsi"/>
          <w:sz w:val="16"/>
        </w:rPr>
        <w:t>, such as the Nile and its tributaries, </w:t>
      </w:r>
      <w:r w:rsidRPr="001D03D4">
        <w:rPr>
          <w:rFonts w:asciiTheme="minorHAnsi" w:eastAsia="Calibri" w:hAnsiTheme="minorHAnsi" w:cstheme="minorHAnsi"/>
          <w:b/>
          <w:iCs/>
          <w:u w:val="single"/>
          <w:bdr w:val="single" w:sz="8" w:space="0" w:color="auto"/>
        </w:rPr>
        <w:t xml:space="preserve">is likely </w:t>
      </w:r>
      <w:r w:rsidRPr="001D03D4">
        <w:rPr>
          <w:rFonts w:asciiTheme="minorHAnsi" w:eastAsia="Calibri" w:hAnsiTheme="minorHAnsi" w:cstheme="minorHAnsi"/>
          <w:b/>
          <w:iCs/>
          <w:highlight w:val="green"/>
          <w:u w:val="single"/>
          <w:bdr w:val="single" w:sz="8" w:space="0" w:color="auto"/>
        </w:rPr>
        <w:t xml:space="preserve">and nuclear war </w:t>
      </w:r>
      <w:r w:rsidRPr="001D03D4">
        <w:rPr>
          <w:rFonts w:asciiTheme="minorHAnsi" w:eastAsia="Calibri" w:hAnsiTheme="minorHAnsi" w:cstheme="minorHAnsi"/>
          <w:b/>
          <w:iCs/>
          <w:u w:val="single"/>
          <w:bdr w:val="single" w:sz="8" w:space="0" w:color="auto"/>
        </w:rPr>
        <w:t>is possible</w:t>
      </w:r>
      <w:r w:rsidRPr="001D03D4">
        <w:rPr>
          <w:rFonts w:asciiTheme="minorHAnsi" w:eastAsia="Calibri" w:hAnsiTheme="minorHAnsi" w:cstheme="minorHAnsi"/>
          <w:sz w:val="16"/>
        </w:rPr>
        <w:t>. The social consequences range from increased religious fervor to ​outright chaos​. In this scenario, climate change provokes ​a permanent shift in the relationship of humankind to nature​’.23 (emphasis added) </w:t>
      </w:r>
    </w:p>
    <w:p w14:paraId="322B271C" w14:textId="3EA556A7" w:rsidR="003C5F05" w:rsidRPr="001D03D4" w:rsidRDefault="001D03D4" w:rsidP="003C5F05">
      <w:pPr>
        <w:pStyle w:val="Heading1"/>
        <w:rPr>
          <w:rFonts w:asciiTheme="minorHAnsi" w:hAnsiTheme="minorHAnsi" w:cstheme="minorHAnsi"/>
        </w:rPr>
      </w:pPr>
      <w:r w:rsidRPr="001D03D4">
        <w:rPr>
          <w:rFonts w:asciiTheme="minorHAnsi" w:hAnsiTheme="minorHAnsi" w:cstheme="minorHAnsi"/>
        </w:rPr>
        <w:t>3</w:t>
      </w:r>
    </w:p>
    <w:p w14:paraId="75EC33CB" w14:textId="77777777" w:rsidR="003C5F05" w:rsidRPr="001D03D4" w:rsidRDefault="003C5F05" w:rsidP="003C5F05">
      <w:pPr>
        <w:pStyle w:val="Heading4"/>
        <w:rPr>
          <w:rFonts w:asciiTheme="minorHAnsi" w:hAnsiTheme="minorHAnsi" w:cstheme="minorHAnsi"/>
        </w:rPr>
      </w:pPr>
      <w:bookmarkStart w:id="1" w:name="_Hlk92388786"/>
      <w:proofErr w:type="spellStart"/>
      <w:r w:rsidRPr="001D03D4">
        <w:rPr>
          <w:rFonts w:asciiTheme="minorHAnsi" w:hAnsiTheme="minorHAnsi" w:cstheme="minorHAnsi"/>
        </w:rPr>
        <w:t>Bizcon</w:t>
      </w:r>
      <w:proofErr w:type="spellEnd"/>
      <w:r w:rsidRPr="001D03D4">
        <w:rPr>
          <w:rFonts w:asciiTheme="minorHAnsi" w:hAnsiTheme="minorHAnsi" w:cstheme="minorHAnsi"/>
        </w:rPr>
        <w:t xml:space="preserve"> high now but certainty is key and unpredictable shifts ruin it</w:t>
      </w:r>
    </w:p>
    <w:p w14:paraId="018BDBF3" w14:textId="77777777" w:rsidR="003C5F05" w:rsidRPr="001D03D4" w:rsidRDefault="003C5F05" w:rsidP="003C5F05">
      <w:pPr>
        <w:rPr>
          <w:rFonts w:asciiTheme="minorHAnsi" w:hAnsiTheme="minorHAnsi" w:cstheme="minorHAnsi"/>
        </w:rPr>
      </w:pPr>
      <w:r w:rsidRPr="001D03D4">
        <w:rPr>
          <w:rFonts w:asciiTheme="minorHAnsi" w:hAnsiTheme="minorHAnsi" w:cstheme="minorHAnsi"/>
        </w:rPr>
        <w:t xml:space="preserve">Sarah Chaney </w:t>
      </w:r>
      <w:r w:rsidRPr="001D03D4">
        <w:rPr>
          <w:rStyle w:val="Style13ptBold"/>
          <w:rFonts w:asciiTheme="minorHAnsi" w:hAnsiTheme="minorHAnsi" w:cstheme="minorHAnsi"/>
        </w:rPr>
        <w:t>Cambon 21</w:t>
      </w:r>
      <w:r w:rsidRPr="001D03D4">
        <w:rPr>
          <w:rFonts w:asciiTheme="minorHAnsi" w:hAnsiTheme="minorHAnsi" w:cstheme="minorHAnsi"/>
        </w:rPr>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6D81ADA6" w14:textId="77777777" w:rsidR="003C5F05" w:rsidRPr="001D03D4" w:rsidRDefault="003C5F05" w:rsidP="003C5F05">
      <w:pPr>
        <w:rPr>
          <w:rFonts w:asciiTheme="minorHAnsi" w:hAnsiTheme="minorHAnsi" w:cstheme="minorHAnsi"/>
          <w:sz w:val="16"/>
        </w:rPr>
      </w:pPr>
      <w:r w:rsidRPr="001D03D4">
        <w:rPr>
          <w:rStyle w:val="StyleUnderline"/>
          <w:rFonts w:asciiTheme="minorHAnsi" w:hAnsiTheme="minorHAnsi" w:cstheme="minorHAnsi"/>
          <w:highlight w:val="cyan"/>
        </w:rPr>
        <w:t>Business investment is</w:t>
      </w:r>
      <w:r w:rsidRPr="001D03D4">
        <w:rPr>
          <w:rStyle w:val="StyleUnderline"/>
          <w:rFonts w:asciiTheme="minorHAnsi" w:hAnsiTheme="minorHAnsi" w:cstheme="minorHAnsi"/>
        </w:rPr>
        <w:t xml:space="preserve"> emerging as </w:t>
      </w:r>
      <w:r w:rsidRPr="001D03D4">
        <w:rPr>
          <w:rStyle w:val="StyleUnderline"/>
          <w:rFonts w:asciiTheme="minorHAnsi" w:hAnsiTheme="minorHAnsi" w:cstheme="minorHAnsi"/>
          <w:highlight w:val="cyan"/>
        </w:rPr>
        <w:t xml:space="preserve">a </w:t>
      </w:r>
      <w:r w:rsidRPr="001D03D4">
        <w:rPr>
          <w:rStyle w:val="Emphasis"/>
          <w:rFonts w:asciiTheme="minorHAnsi" w:hAnsiTheme="minorHAnsi" w:cstheme="minorHAnsi"/>
          <w:highlight w:val="cyan"/>
        </w:rPr>
        <w:t>powerful source</w:t>
      </w:r>
      <w:r w:rsidRPr="001D03D4">
        <w:rPr>
          <w:rStyle w:val="StyleUnderline"/>
          <w:rFonts w:asciiTheme="minorHAnsi" w:hAnsiTheme="minorHAnsi" w:cstheme="minorHAnsi"/>
          <w:highlight w:val="cyan"/>
        </w:rPr>
        <w:t xml:space="preserve"> of</w:t>
      </w:r>
      <w:r w:rsidRPr="001D03D4">
        <w:rPr>
          <w:rStyle w:val="StyleUnderline"/>
          <w:rFonts w:asciiTheme="minorHAnsi" w:hAnsiTheme="minorHAnsi" w:cstheme="minorHAnsi"/>
        </w:rPr>
        <w:t xml:space="preserve"> U.S. economic </w:t>
      </w:r>
      <w:r w:rsidRPr="001D03D4">
        <w:rPr>
          <w:rStyle w:val="StyleUnderline"/>
          <w:rFonts w:asciiTheme="minorHAnsi" w:hAnsiTheme="minorHAnsi" w:cstheme="minorHAnsi"/>
          <w:highlight w:val="cyan"/>
        </w:rPr>
        <w:t>growth that will</w:t>
      </w:r>
      <w:r w:rsidRPr="001D03D4">
        <w:rPr>
          <w:rStyle w:val="StyleUnderline"/>
          <w:rFonts w:asciiTheme="minorHAnsi" w:hAnsiTheme="minorHAnsi" w:cstheme="minorHAnsi"/>
        </w:rPr>
        <w:t xml:space="preserve"> likely help </w:t>
      </w:r>
      <w:r w:rsidRPr="001D03D4">
        <w:rPr>
          <w:rStyle w:val="Emphasis"/>
          <w:rFonts w:asciiTheme="minorHAnsi" w:hAnsiTheme="minorHAnsi" w:cstheme="minorHAnsi"/>
          <w:highlight w:val="cyan"/>
        </w:rPr>
        <w:t>sustain</w:t>
      </w:r>
      <w:r w:rsidRPr="001D03D4">
        <w:rPr>
          <w:rStyle w:val="Emphasis"/>
          <w:rFonts w:asciiTheme="minorHAnsi" w:hAnsiTheme="minorHAnsi" w:cstheme="minorHAnsi"/>
        </w:rPr>
        <w:t xml:space="preserve"> the </w:t>
      </w:r>
      <w:r w:rsidRPr="001D03D4">
        <w:rPr>
          <w:rStyle w:val="Emphasis"/>
          <w:rFonts w:asciiTheme="minorHAnsi" w:hAnsiTheme="minorHAnsi" w:cstheme="minorHAnsi"/>
          <w:highlight w:val="cyan"/>
        </w:rPr>
        <w:t>recovery</w:t>
      </w:r>
      <w:r w:rsidRPr="001D03D4">
        <w:rPr>
          <w:rFonts w:asciiTheme="minorHAnsi" w:hAnsiTheme="minorHAnsi" w:cstheme="minorHAnsi"/>
          <w:sz w:val="16"/>
        </w:rPr>
        <w:t xml:space="preserve">. </w:t>
      </w:r>
      <w:r w:rsidRPr="001D03D4">
        <w:rPr>
          <w:rStyle w:val="StyleUnderline"/>
          <w:rFonts w:asciiTheme="minorHAnsi" w:hAnsiTheme="minorHAnsi" w:cstheme="minorHAnsi"/>
          <w:highlight w:val="cyan"/>
        </w:rPr>
        <w:t>Companies</w:t>
      </w:r>
      <w:r w:rsidRPr="001D03D4">
        <w:rPr>
          <w:rStyle w:val="StyleUnderline"/>
          <w:rFonts w:asciiTheme="minorHAnsi" w:hAnsiTheme="minorHAnsi" w:cstheme="minorHAnsi"/>
        </w:rPr>
        <w:t xml:space="preserve"> are </w:t>
      </w:r>
      <w:r w:rsidRPr="001D03D4">
        <w:rPr>
          <w:rStyle w:val="Emphasis"/>
          <w:rFonts w:asciiTheme="minorHAnsi" w:hAnsiTheme="minorHAnsi" w:cstheme="minorHAnsi"/>
          <w:highlight w:val="cyan"/>
        </w:rPr>
        <w:t>ramp</w:t>
      </w:r>
      <w:r w:rsidRPr="001D03D4">
        <w:rPr>
          <w:rStyle w:val="Emphasis"/>
          <w:rFonts w:asciiTheme="minorHAnsi" w:hAnsiTheme="minorHAnsi" w:cstheme="minorHAnsi"/>
        </w:rPr>
        <w:t xml:space="preserve">ing </w:t>
      </w:r>
      <w:r w:rsidRPr="001D03D4">
        <w:rPr>
          <w:rStyle w:val="Emphasis"/>
          <w:rFonts w:asciiTheme="minorHAnsi" w:hAnsiTheme="minorHAnsi" w:cstheme="minorHAnsi"/>
          <w:highlight w:val="cyan"/>
        </w:rPr>
        <w:t>up</w:t>
      </w:r>
      <w:r w:rsidRPr="001D03D4">
        <w:rPr>
          <w:rStyle w:val="StyleUnderline"/>
          <w:rFonts w:asciiTheme="minorHAnsi" w:hAnsiTheme="minorHAnsi" w:cstheme="minorHAnsi"/>
        </w:rPr>
        <w:t xml:space="preserve"> orders for computers, </w:t>
      </w:r>
      <w:proofErr w:type="gramStart"/>
      <w:r w:rsidRPr="001D03D4">
        <w:rPr>
          <w:rStyle w:val="StyleUnderline"/>
          <w:rFonts w:asciiTheme="minorHAnsi" w:hAnsiTheme="minorHAnsi" w:cstheme="minorHAnsi"/>
        </w:rPr>
        <w:t>machinery</w:t>
      </w:r>
      <w:proofErr w:type="gramEnd"/>
      <w:r w:rsidRPr="001D03D4">
        <w:rPr>
          <w:rStyle w:val="StyleUnderline"/>
          <w:rFonts w:asciiTheme="minorHAnsi" w:hAnsiTheme="minorHAnsi" w:cstheme="minorHAnsi"/>
        </w:rPr>
        <w:t xml:space="preserve"> and software </w:t>
      </w:r>
      <w:r w:rsidRPr="001D03D4">
        <w:rPr>
          <w:rStyle w:val="StyleUnderline"/>
          <w:rFonts w:asciiTheme="minorHAnsi" w:hAnsiTheme="minorHAnsi" w:cstheme="minorHAnsi"/>
          <w:highlight w:val="cyan"/>
        </w:rPr>
        <w:t xml:space="preserve">as they </w:t>
      </w:r>
      <w:r w:rsidRPr="001D03D4">
        <w:rPr>
          <w:rStyle w:val="Emphasis"/>
          <w:rFonts w:asciiTheme="minorHAnsi" w:hAnsiTheme="minorHAnsi" w:cstheme="minorHAnsi"/>
          <w:highlight w:val="cyan"/>
        </w:rPr>
        <w:t>grow</w:t>
      </w:r>
      <w:r w:rsidRPr="001D03D4">
        <w:rPr>
          <w:rStyle w:val="Emphasis"/>
          <w:rFonts w:asciiTheme="minorHAnsi" w:hAnsiTheme="minorHAnsi" w:cstheme="minorHAnsi"/>
        </w:rPr>
        <w:t xml:space="preserve"> more </w:t>
      </w:r>
      <w:r w:rsidRPr="001D03D4">
        <w:rPr>
          <w:rStyle w:val="Emphasis"/>
          <w:rFonts w:asciiTheme="minorHAnsi" w:hAnsiTheme="minorHAnsi" w:cstheme="minorHAnsi"/>
          <w:highlight w:val="cyan"/>
        </w:rPr>
        <w:t>confident</w:t>
      </w:r>
      <w:r w:rsidRPr="001D03D4">
        <w:rPr>
          <w:rStyle w:val="StyleUnderline"/>
          <w:rFonts w:asciiTheme="minorHAnsi" w:hAnsiTheme="minorHAnsi" w:cstheme="minorHAnsi"/>
        </w:rPr>
        <w:t xml:space="preserve"> in the outlook</w:t>
      </w:r>
      <w:r w:rsidRPr="001D03D4">
        <w:rPr>
          <w:rFonts w:asciiTheme="minorHAnsi" w:hAnsiTheme="minorHAnsi" w:cstheme="minorHAnsi"/>
          <w:sz w:val="16"/>
        </w:rPr>
        <w:t xml:space="preserve">. Nonresidential fixed investment, a proxy for </w:t>
      </w:r>
      <w:r w:rsidRPr="001D03D4">
        <w:rPr>
          <w:rStyle w:val="StyleUnderline"/>
          <w:rFonts w:asciiTheme="minorHAnsi" w:hAnsiTheme="minorHAnsi" w:cstheme="minorHAnsi"/>
        </w:rPr>
        <w:t>business spending, rose</w:t>
      </w:r>
      <w:r w:rsidRPr="001D03D4">
        <w:rPr>
          <w:rFonts w:asciiTheme="minorHAnsi" w:hAnsiTheme="minorHAnsi" w:cstheme="minorHAnsi"/>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 Orders for nondefense capital goods excluding aircraft, another measure for business investment, are near the highest levels for records tracing back to the 1990s, separate Commerce Department figures show. “</w:t>
      </w:r>
      <w:r w:rsidRPr="001D03D4">
        <w:rPr>
          <w:rStyle w:val="StyleUnderline"/>
          <w:rFonts w:asciiTheme="minorHAnsi" w:hAnsiTheme="minorHAnsi" w:cstheme="minorHAnsi"/>
          <w:highlight w:val="cyan"/>
        </w:rPr>
        <w:t>Business</w:t>
      </w:r>
      <w:r w:rsidRPr="001D03D4">
        <w:rPr>
          <w:rStyle w:val="StyleUnderline"/>
          <w:rFonts w:asciiTheme="minorHAnsi" w:hAnsiTheme="minorHAnsi" w:cstheme="minorHAnsi"/>
        </w:rPr>
        <w:t xml:space="preserve"> investment </w:t>
      </w:r>
      <w:r w:rsidRPr="001D03D4">
        <w:rPr>
          <w:rStyle w:val="StyleUnderline"/>
          <w:rFonts w:asciiTheme="minorHAnsi" w:hAnsiTheme="minorHAnsi" w:cstheme="minorHAnsi"/>
          <w:highlight w:val="cyan"/>
        </w:rPr>
        <w:t>has</w:t>
      </w:r>
      <w:r w:rsidRPr="001D03D4">
        <w:rPr>
          <w:rStyle w:val="StyleUnderline"/>
          <w:rFonts w:asciiTheme="minorHAnsi" w:hAnsiTheme="minorHAnsi" w:cstheme="minorHAnsi"/>
        </w:rPr>
        <w:t xml:space="preserve"> really </w:t>
      </w:r>
      <w:r w:rsidRPr="001D03D4">
        <w:rPr>
          <w:rStyle w:val="StyleUnderline"/>
          <w:rFonts w:asciiTheme="minorHAnsi" w:hAnsiTheme="minorHAnsi" w:cstheme="minorHAnsi"/>
          <w:highlight w:val="cyan"/>
        </w:rPr>
        <w:t xml:space="preserve">been an </w:t>
      </w:r>
      <w:r w:rsidRPr="001D03D4">
        <w:rPr>
          <w:rStyle w:val="Emphasis"/>
          <w:rFonts w:asciiTheme="minorHAnsi" w:hAnsiTheme="minorHAnsi" w:cstheme="minorHAnsi"/>
          <w:highlight w:val="cyan"/>
        </w:rPr>
        <w:t>important engine</w:t>
      </w:r>
      <w:r w:rsidRPr="001D03D4">
        <w:rPr>
          <w:rStyle w:val="StyleUnderline"/>
          <w:rFonts w:asciiTheme="minorHAnsi" w:hAnsiTheme="minorHAnsi" w:cstheme="minorHAnsi"/>
          <w:highlight w:val="cyan"/>
        </w:rPr>
        <w:t xml:space="preserve"> powering</w:t>
      </w:r>
      <w:r w:rsidRPr="001D03D4">
        <w:rPr>
          <w:rStyle w:val="StyleUnderline"/>
          <w:rFonts w:asciiTheme="minorHAnsi" w:hAnsiTheme="minorHAnsi" w:cstheme="minorHAnsi"/>
        </w:rPr>
        <w:t xml:space="preserve"> the U.S. economic </w:t>
      </w:r>
      <w:r w:rsidRPr="001D03D4">
        <w:rPr>
          <w:rStyle w:val="StyleUnderline"/>
          <w:rFonts w:asciiTheme="minorHAnsi" w:hAnsiTheme="minorHAnsi" w:cstheme="minorHAnsi"/>
          <w:highlight w:val="cyan"/>
        </w:rPr>
        <w:t>recovery</w:t>
      </w:r>
      <w:r w:rsidRPr="001D03D4">
        <w:rPr>
          <w:rFonts w:asciiTheme="minorHAnsi" w:hAnsiTheme="minorHAnsi" w:cstheme="minorHAnsi"/>
          <w:sz w:val="16"/>
        </w:rPr>
        <w:t xml:space="preserve">,” said Robert </w:t>
      </w:r>
      <w:proofErr w:type="spellStart"/>
      <w:r w:rsidRPr="001D03D4">
        <w:rPr>
          <w:rFonts w:asciiTheme="minorHAnsi" w:hAnsiTheme="minorHAnsi" w:cstheme="minorHAnsi"/>
          <w:sz w:val="16"/>
        </w:rPr>
        <w:t>Rosener</w:t>
      </w:r>
      <w:proofErr w:type="spellEnd"/>
      <w:r w:rsidRPr="001D03D4">
        <w:rPr>
          <w:rFonts w:asciiTheme="minorHAnsi" w:hAnsiTheme="minorHAnsi" w:cstheme="minorHAnsi"/>
          <w:sz w:val="16"/>
        </w:rPr>
        <w:t>, senior U.S. economist at Morgan Stanley. “</w:t>
      </w:r>
      <w:r w:rsidRPr="001D03D4">
        <w:rPr>
          <w:rStyle w:val="StyleUnderline"/>
          <w:rFonts w:asciiTheme="minorHAnsi" w:hAnsiTheme="minorHAnsi" w:cstheme="minorHAnsi"/>
        </w:rPr>
        <w:t xml:space="preserve">In our outlook for the economy, it’s certainly one of the </w:t>
      </w:r>
      <w:r w:rsidRPr="001D03D4">
        <w:rPr>
          <w:rStyle w:val="Emphasis"/>
          <w:rFonts w:asciiTheme="minorHAnsi" w:hAnsiTheme="minorHAnsi" w:cstheme="minorHAnsi"/>
        </w:rPr>
        <w:t>bright spots</w:t>
      </w:r>
      <w:r w:rsidRPr="001D03D4">
        <w:rPr>
          <w:rFonts w:asciiTheme="minorHAnsi" w:hAnsiTheme="minorHAnsi" w:cstheme="minorHAnsi"/>
          <w:sz w:val="16"/>
        </w:rPr>
        <w:t xml:space="preserve">.” Consumer spending, which accounts for about two-thirds of economic output, is driving the early stages of the recovery. Americans, flush with savings and government stimulus checks, are spending more on goods and services, which they shunned for much of the pandemic. </w:t>
      </w:r>
      <w:r w:rsidRPr="001D03D4">
        <w:rPr>
          <w:rStyle w:val="StyleUnderline"/>
          <w:rFonts w:asciiTheme="minorHAnsi" w:hAnsiTheme="minorHAnsi" w:cstheme="minorHAnsi"/>
          <w:highlight w:val="cyan"/>
        </w:rPr>
        <w:t>Robust</w:t>
      </w:r>
      <w:r w:rsidRPr="001D03D4">
        <w:rPr>
          <w:rStyle w:val="StyleUnderline"/>
          <w:rFonts w:asciiTheme="minorHAnsi" w:hAnsiTheme="minorHAnsi" w:cstheme="minorHAnsi"/>
        </w:rPr>
        <w:t xml:space="preserve"> capital </w:t>
      </w:r>
      <w:r w:rsidRPr="001D03D4">
        <w:rPr>
          <w:rStyle w:val="StyleUnderline"/>
          <w:rFonts w:asciiTheme="minorHAnsi" w:hAnsiTheme="minorHAnsi" w:cstheme="minorHAnsi"/>
          <w:highlight w:val="cyan"/>
        </w:rPr>
        <w:t xml:space="preserve">investment will be </w:t>
      </w:r>
      <w:r w:rsidRPr="001D03D4">
        <w:rPr>
          <w:rStyle w:val="Emphasis"/>
          <w:rFonts w:asciiTheme="minorHAnsi" w:hAnsiTheme="minorHAnsi" w:cstheme="minorHAnsi"/>
          <w:highlight w:val="cyan"/>
        </w:rPr>
        <w:t>key</w:t>
      </w:r>
      <w:r w:rsidRPr="001D03D4">
        <w:rPr>
          <w:rStyle w:val="StyleUnderline"/>
          <w:rFonts w:asciiTheme="minorHAnsi" w:hAnsiTheme="minorHAnsi" w:cstheme="minorHAnsi"/>
        </w:rPr>
        <w:t xml:space="preserve"> to ensuring that the recovery maintains strength </w:t>
      </w:r>
      <w:r w:rsidRPr="001D03D4">
        <w:rPr>
          <w:rStyle w:val="Emphasis"/>
          <w:rFonts w:asciiTheme="minorHAnsi" w:hAnsiTheme="minorHAnsi" w:cstheme="minorHAnsi"/>
          <w:highlight w:val="cyan"/>
        </w:rPr>
        <w:t>after</w:t>
      </w:r>
      <w:r w:rsidRPr="001D03D4">
        <w:rPr>
          <w:rStyle w:val="StyleUnderline"/>
          <w:rFonts w:asciiTheme="minorHAnsi" w:hAnsiTheme="minorHAnsi" w:cstheme="minorHAnsi"/>
        </w:rPr>
        <w:t xml:space="preserve"> the spending boost from fiscal </w:t>
      </w:r>
      <w:r w:rsidRPr="001D03D4">
        <w:rPr>
          <w:rStyle w:val="Emphasis"/>
          <w:rFonts w:asciiTheme="minorHAnsi" w:hAnsiTheme="minorHAnsi" w:cstheme="minorHAnsi"/>
          <w:highlight w:val="cyan"/>
        </w:rPr>
        <w:t>stimulus</w:t>
      </w:r>
      <w:r w:rsidRPr="001D03D4">
        <w:rPr>
          <w:rStyle w:val="StyleUnderline"/>
          <w:rFonts w:asciiTheme="minorHAnsi" w:hAnsiTheme="minorHAnsi" w:cstheme="minorHAnsi"/>
          <w:highlight w:val="cyan"/>
        </w:rPr>
        <w:t xml:space="preserve"> and</w:t>
      </w:r>
      <w:r w:rsidRPr="001D03D4">
        <w:rPr>
          <w:rStyle w:val="StyleUnderline"/>
          <w:rFonts w:asciiTheme="minorHAnsi" w:hAnsiTheme="minorHAnsi" w:cstheme="minorHAnsi"/>
        </w:rPr>
        <w:t xml:space="preserve"> </w:t>
      </w:r>
      <w:r w:rsidRPr="001D03D4">
        <w:rPr>
          <w:rStyle w:val="Emphasis"/>
          <w:rFonts w:asciiTheme="minorHAnsi" w:hAnsiTheme="minorHAnsi" w:cstheme="minorHAnsi"/>
        </w:rPr>
        <w:t xml:space="preserve">business </w:t>
      </w:r>
      <w:proofErr w:type="spellStart"/>
      <w:r w:rsidRPr="001D03D4">
        <w:rPr>
          <w:rStyle w:val="Emphasis"/>
          <w:rFonts w:asciiTheme="minorHAnsi" w:hAnsiTheme="minorHAnsi" w:cstheme="minorHAnsi"/>
          <w:highlight w:val="cyan"/>
        </w:rPr>
        <w:t>reopenings</w:t>
      </w:r>
      <w:proofErr w:type="spellEnd"/>
      <w:r w:rsidRPr="001D03D4">
        <w:rPr>
          <w:rStyle w:val="StyleUnderline"/>
          <w:rFonts w:asciiTheme="minorHAnsi" w:hAnsiTheme="minorHAnsi" w:cstheme="minorHAnsi"/>
        </w:rPr>
        <w:t xml:space="preserve"> eventually </w:t>
      </w:r>
      <w:r w:rsidRPr="001D03D4">
        <w:rPr>
          <w:rStyle w:val="Emphasis"/>
          <w:rFonts w:asciiTheme="minorHAnsi" w:hAnsiTheme="minorHAnsi" w:cstheme="minorHAnsi"/>
          <w:highlight w:val="cyan"/>
        </w:rPr>
        <w:t>fade</w:t>
      </w:r>
      <w:r w:rsidRPr="001D03D4">
        <w:rPr>
          <w:rStyle w:val="StyleUnderline"/>
          <w:rFonts w:asciiTheme="minorHAnsi" w:hAnsiTheme="minorHAnsi" w:cstheme="minorHAnsi"/>
        </w:rPr>
        <w:t>s</w:t>
      </w:r>
      <w:r w:rsidRPr="001D03D4">
        <w:rPr>
          <w:rFonts w:asciiTheme="minorHAnsi" w:hAnsiTheme="minorHAnsi" w:cstheme="minorHAnsi"/>
          <w:sz w:val="16"/>
        </w:rPr>
        <w:t xml:space="preserve">, according to some economists. </w:t>
      </w:r>
      <w:r w:rsidRPr="001D03D4">
        <w:rPr>
          <w:rStyle w:val="StyleUnderline"/>
          <w:rFonts w:asciiTheme="minorHAnsi" w:hAnsiTheme="minorHAnsi" w:cstheme="minorHAnsi"/>
        </w:rPr>
        <w:t xml:space="preserve">Rising business investment helps fuel </w:t>
      </w:r>
      <w:r w:rsidRPr="001D03D4">
        <w:rPr>
          <w:rStyle w:val="Emphasis"/>
          <w:rFonts w:asciiTheme="minorHAnsi" w:hAnsiTheme="minorHAnsi" w:cstheme="minorHAnsi"/>
        </w:rPr>
        <w:t>economic output</w:t>
      </w:r>
      <w:r w:rsidRPr="001D03D4">
        <w:rPr>
          <w:rStyle w:val="StyleUnderline"/>
          <w:rFonts w:asciiTheme="minorHAnsi" w:hAnsiTheme="minorHAnsi" w:cstheme="minorHAnsi"/>
        </w:rPr>
        <w:t>. It</w:t>
      </w:r>
      <w:r w:rsidRPr="001D03D4">
        <w:rPr>
          <w:rFonts w:asciiTheme="minorHAnsi" w:hAnsiTheme="minorHAnsi" w:cstheme="minorHAnsi"/>
          <w:sz w:val="16"/>
        </w:rPr>
        <w:t xml:space="preserve"> also </w:t>
      </w:r>
      <w:r w:rsidRPr="001D03D4">
        <w:rPr>
          <w:rStyle w:val="StyleUnderline"/>
          <w:rFonts w:asciiTheme="minorHAnsi" w:hAnsiTheme="minorHAnsi" w:cstheme="minorHAnsi"/>
        </w:rPr>
        <w:t xml:space="preserve">lifts </w:t>
      </w:r>
      <w:r w:rsidRPr="001D03D4">
        <w:rPr>
          <w:rStyle w:val="Emphasis"/>
          <w:rFonts w:asciiTheme="minorHAnsi" w:hAnsiTheme="minorHAnsi" w:cstheme="minorHAnsi"/>
        </w:rPr>
        <w:t>worker productivity</w:t>
      </w:r>
      <w:r w:rsidRPr="001D03D4">
        <w:rPr>
          <w:rFonts w:asciiTheme="minorHAnsi" w:hAnsiTheme="minorHAnsi" w:cstheme="minorHAnsi"/>
          <w:sz w:val="16"/>
        </w:rPr>
        <w:t xml:space="preserve">, or output per hour. That metric grew at a sluggish pace throughout the last economic expansion but is now showing signs of resurgence. 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 Businesses appear to be less risk-averse now, he said. 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 Economists at Morgan Stanley predict that U.S. capital spending will rise to 116% of prerecession levels after three years. By comparison, investment took 10 years to reach those levels once the 2007-09 recession hit. </w:t>
      </w:r>
      <w:r w:rsidRPr="001D03D4">
        <w:rPr>
          <w:rStyle w:val="StyleUnderline"/>
          <w:rFonts w:asciiTheme="minorHAnsi" w:hAnsiTheme="minorHAnsi" w:cstheme="minorHAnsi"/>
        </w:rPr>
        <w:t xml:space="preserve">Company </w:t>
      </w:r>
      <w:r w:rsidRPr="001D03D4">
        <w:rPr>
          <w:rStyle w:val="StyleUnderline"/>
          <w:rFonts w:asciiTheme="minorHAnsi" w:hAnsiTheme="minorHAnsi" w:cstheme="minorHAnsi"/>
          <w:highlight w:val="cyan"/>
        </w:rPr>
        <w:t xml:space="preserve">executives are </w:t>
      </w:r>
      <w:r w:rsidRPr="001D03D4">
        <w:rPr>
          <w:rStyle w:val="Emphasis"/>
          <w:rFonts w:asciiTheme="minorHAnsi" w:hAnsiTheme="minorHAnsi" w:cstheme="minorHAnsi"/>
          <w:highlight w:val="cyan"/>
        </w:rPr>
        <w:t>increasingly confident</w:t>
      </w:r>
      <w:r w:rsidRPr="001D03D4">
        <w:rPr>
          <w:rStyle w:val="StyleUnderline"/>
          <w:rFonts w:asciiTheme="minorHAnsi" w:hAnsiTheme="minorHAnsi" w:cstheme="minorHAnsi"/>
        </w:rPr>
        <w:t xml:space="preserve"> in the economy’s trajectory</w:t>
      </w:r>
      <w:r w:rsidRPr="001D03D4">
        <w:rPr>
          <w:rFonts w:asciiTheme="minorHAnsi" w:hAnsiTheme="minorHAnsi" w:cstheme="minorHAnsi"/>
          <w:sz w:val="16"/>
        </w:rPr>
        <w:t xml:space="preserve">.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 “We’re seeing really strong reopening demand, and a lot of times capital investment follows that,” said Joe Song, senior U.S. economist at </w:t>
      </w:r>
      <w:proofErr w:type="spellStart"/>
      <w:r w:rsidRPr="001D03D4">
        <w:rPr>
          <w:rFonts w:asciiTheme="minorHAnsi" w:hAnsiTheme="minorHAnsi" w:cstheme="minorHAnsi"/>
          <w:sz w:val="16"/>
        </w:rPr>
        <w:t>BofA</w:t>
      </w:r>
      <w:proofErr w:type="spellEnd"/>
      <w:r w:rsidRPr="001D03D4">
        <w:rPr>
          <w:rFonts w:asciiTheme="minorHAnsi" w:hAnsiTheme="minorHAnsi" w:cstheme="minorHAnsi"/>
          <w:sz w:val="16"/>
        </w:rPr>
        <w:t xml:space="preserve"> Securities. Mr. Song added that </w:t>
      </w:r>
      <w:r w:rsidRPr="001D03D4">
        <w:rPr>
          <w:rStyle w:val="StyleUnderline"/>
          <w:rFonts w:asciiTheme="minorHAnsi" w:hAnsiTheme="minorHAnsi" w:cstheme="minorHAnsi"/>
          <w:highlight w:val="cyan"/>
        </w:rPr>
        <w:t xml:space="preserve">less </w:t>
      </w:r>
      <w:r w:rsidRPr="001D03D4">
        <w:rPr>
          <w:rStyle w:val="Emphasis"/>
          <w:rFonts w:asciiTheme="minorHAnsi" w:hAnsiTheme="minorHAnsi" w:cstheme="minorHAnsi"/>
          <w:highlight w:val="cyan"/>
        </w:rPr>
        <w:t>uncertainty</w:t>
      </w:r>
      <w:r w:rsidRPr="001D03D4">
        <w:rPr>
          <w:rFonts w:asciiTheme="minorHAnsi" w:hAnsiTheme="minorHAnsi" w:cstheme="minorHAnsi"/>
          <w:sz w:val="16"/>
        </w:rPr>
        <w:t xml:space="preserve"> regarding trade tensions between the U.S. and China </w:t>
      </w:r>
      <w:r w:rsidRPr="001D03D4">
        <w:rPr>
          <w:rStyle w:val="StyleUnderline"/>
          <w:rFonts w:asciiTheme="minorHAnsi" w:hAnsiTheme="minorHAnsi" w:cstheme="minorHAnsi"/>
          <w:highlight w:val="cyan"/>
        </w:rPr>
        <w:t>should</w:t>
      </w:r>
      <w:r w:rsidRPr="001D03D4">
        <w:rPr>
          <w:rFonts w:asciiTheme="minorHAnsi" w:hAnsiTheme="minorHAnsi" w:cstheme="minorHAnsi"/>
          <w:sz w:val="16"/>
        </w:rPr>
        <w:t xml:space="preserve"> further </w:t>
      </w:r>
      <w:r w:rsidRPr="001D03D4">
        <w:rPr>
          <w:rStyle w:val="Emphasis"/>
          <w:rFonts w:asciiTheme="minorHAnsi" w:hAnsiTheme="minorHAnsi" w:cstheme="minorHAnsi"/>
          <w:highlight w:val="cyan"/>
        </w:rPr>
        <w:t>underpin</w:t>
      </w:r>
      <w:r w:rsidRPr="001D03D4">
        <w:rPr>
          <w:rStyle w:val="StyleUnderline"/>
          <w:rFonts w:asciiTheme="minorHAnsi" w:hAnsiTheme="minorHAnsi" w:cstheme="minorHAnsi"/>
        </w:rPr>
        <w:t xml:space="preserve"> </w:t>
      </w:r>
      <w:r w:rsidRPr="001D03D4">
        <w:rPr>
          <w:rStyle w:val="Emphasis"/>
          <w:rFonts w:asciiTheme="minorHAnsi" w:hAnsiTheme="minorHAnsi" w:cstheme="minorHAnsi"/>
          <w:highlight w:val="cyan"/>
        </w:rPr>
        <w:t>bus</w:t>
      </w:r>
      <w:r w:rsidRPr="001D03D4">
        <w:rPr>
          <w:rStyle w:val="StyleUnderline"/>
          <w:rFonts w:asciiTheme="minorHAnsi" w:hAnsiTheme="minorHAnsi" w:cstheme="minorHAnsi"/>
        </w:rPr>
        <w:t xml:space="preserve">iness </w:t>
      </w:r>
      <w:r w:rsidRPr="001D03D4">
        <w:rPr>
          <w:rStyle w:val="Emphasis"/>
          <w:rFonts w:asciiTheme="minorHAnsi" w:hAnsiTheme="minorHAnsi" w:cstheme="minorHAnsi"/>
          <w:highlight w:val="cyan"/>
        </w:rPr>
        <w:t>con</w:t>
      </w:r>
      <w:r w:rsidRPr="001D03D4">
        <w:rPr>
          <w:rStyle w:val="StyleUnderline"/>
          <w:rFonts w:asciiTheme="minorHAnsi" w:hAnsiTheme="minorHAnsi" w:cstheme="minorHAnsi"/>
        </w:rPr>
        <w:t>fidence</w:t>
      </w:r>
      <w:r w:rsidRPr="001D03D4">
        <w:rPr>
          <w:rFonts w:asciiTheme="minorHAnsi" w:hAnsiTheme="minorHAnsi" w:cstheme="minorHAnsi"/>
          <w:sz w:val="16"/>
        </w:rPr>
        <w:t xml:space="preserve"> and investment. “</w:t>
      </w:r>
      <w:r w:rsidRPr="001D03D4">
        <w:rPr>
          <w:rStyle w:val="StyleUnderline"/>
          <w:rFonts w:asciiTheme="minorHAnsi" w:hAnsiTheme="minorHAnsi" w:cstheme="minorHAnsi"/>
        </w:rPr>
        <w:t xml:space="preserve">At the </w:t>
      </w:r>
      <w:r w:rsidRPr="001D03D4">
        <w:rPr>
          <w:rStyle w:val="Emphasis"/>
          <w:rFonts w:asciiTheme="minorHAnsi" w:hAnsiTheme="minorHAnsi" w:cstheme="minorHAnsi"/>
        </w:rPr>
        <w:t>very least</w:t>
      </w:r>
      <w:r w:rsidRPr="001D03D4">
        <w:rPr>
          <w:rStyle w:val="StyleUnderline"/>
          <w:rFonts w:asciiTheme="minorHAnsi" w:hAnsiTheme="minorHAnsi" w:cstheme="minorHAnsi"/>
        </w:rPr>
        <w:t xml:space="preserve">, </w:t>
      </w:r>
      <w:r w:rsidRPr="001D03D4">
        <w:rPr>
          <w:rStyle w:val="StyleUnderline"/>
          <w:rFonts w:asciiTheme="minorHAnsi" w:hAnsiTheme="minorHAnsi" w:cstheme="minorHAnsi"/>
          <w:highlight w:val="cyan"/>
        </w:rPr>
        <w:t>businesses</w:t>
      </w:r>
      <w:r w:rsidRPr="001D03D4">
        <w:rPr>
          <w:rStyle w:val="StyleUnderline"/>
          <w:rFonts w:asciiTheme="minorHAnsi" w:hAnsiTheme="minorHAnsi" w:cstheme="minorHAnsi"/>
        </w:rPr>
        <w:t xml:space="preserve"> will </w:t>
      </w:r>
      <w:r w:rsidRPr="001D03D4">
        <w:rPr>
          <w:rStyle w:val="Emphasis"/>
          <w:rFonts w:asciiTheme="minorHAnsi" w:hAnsiTheme="minorHAnsi" w:cstheme="minorHAnsi"/>
          <w:highlight w:val="cyan"/>
        </w:rPr>
        <w:t>understand</w:t>
      </w:r>
      <w:r w:rsidRPr="001D03D4">
        <w:rPr>
          <w:rStyle w:val="StyleUnderline"/>
          <w:rFonts w:asciiTheme="minorHAnsi" w:hAnsiTheme="minorHAnsi" w:cstheme="minorHAnsi"/>
          <w:highlight w:val="cyan"/>
        </w:rPr>
        <w:t xml:space="preserve"> the </w:t>
      </w:r>
      <w:r w:rsidRPr="001D03D4">
        <w:rPr>
          <w:rStyle w:val="Emphasis"/>
          <w:rFonts w:asciiTheme="minorHAnsi" w:hAnsiTheme="minorHAnsi" w:cstheme="minorHAnsi"/>
          <w:highlight w:val="cyan"/>
        </w:rPr>
        <w:t>strategy</w:t>
      </w:r>
      <w:r w:rsidRPr="001D03D4">
        <w:rPr>
          <w:rStyle w:val="StyleUnderline"/>
          <w:rFonts w:asciiTheme="minorHAnsi" w:hAnsiTheme="minorHAnsi" w:cstheme="minorHAnsi"/>
        </w:rPr>
        <w:t xml:space="preserve"> that the </w:t>
      </w:r>
      <w:r w:rsidRPr="001D03D4">
        <w:rPr>
          <w:rStyle w:val="StyleUnderline"/>
          <w:rFonts w:asciiTheme="minorHAnsi" w:hAnsiTheme="minorHAnsi" w:cstheme="minorHAnsi"/>
          <w:highlight w:val="cyan"/>
        </w:rPr>
        <w:t>Biden</w:t>
      </w:r>
      <w:r w:rsidRPr="001D03D4">
        <w:rPr>
          <w:rFonts w:asciiTheme="minorHAnsi" w:hAnsiTheme="minorHAnsi" w:cstheme="minorHAnsi"/>
          <w:sz w:val="16"/>
        </w:rPr>
        <w:t xml:space="preserve"> administration </w:t>
      </w:r>
      <w:r w:rsidRPr="001D03D4">
        <w:rPr>
          <w:rStyle w:val="StyleUnderline"/>
          <w:rFonts w:asciiTheme="minorHAnsi" w:hAnsiTheme="minorHAnsi" w:cstheme="minorHAnsi"/>
        </w:rPr>
        <w:t xml:space="preserve">is trying to </w:t>
      </w:r>
      <w:r w:rsidRPr="001D03D4">
        <w:rPr>
          <w:rStyle w:val="StyleUnderline"/>
          <w:rFonts w:asciiTheme="minorHAnsi" w:hAnsiTheme="minorHAnsi" w:cstheme="minorHAnsi"/>
          <w:highlight w:val="cyan"/>
        </w:rPr>
        <w:t>follow and</w:t>
      </w:r>
      <w:r w:rsidRPr="001D03D4">
        <w:rPr>
          <w:rStyle w:val="StyleUnderline"/>
          <w:rFonts w:asciiTheme="minorHAnsi" w:hAnsiTheme="minorHAnsi" w:cstheme="minorHAnsi"/>
        </w:rPr>
        <w:t xml:space="preserve"> will be </w:t>
      </w:r>
      <w:r w:rsidRPr="001D03D4">
        <w:rPr>
          <w:rStyle w:val="Emphasis"/>
          <w:rFonts w:asciiTheme="minorHAnsi" w:hAnsiTheme="minorHAnsi" w:cstheme="minorHAnsi"/>
        </w:rPr>
        <w:t xml:space="preserve">able to </w:t>
      </w:r>
      <w:r w:rsidRPr="001D03D4">
        <w:rPr>
          <w:rStyle w:val="Emphasis"/>
          <w:rFonts w:asciiTheme="minorHAnsi" w:hAnsiTheme="minorHAnsi" w:cstheme="minorHAnsi"/>
          <w:highlight w:val="cyan"/>
        </w:rPr>
        <w:t>plan</w:t>
      </w:r>
      <w:r w:rsidRPr="001D03D4">
        <w:rPr>
          <w:rStyle w:val="StyleUnderline"/>
          <w:rFonts w:asciiTheme="minorHAnsi" w:hAnsiTheme="minorHAnsi" w:cstheme="minorHAnsi"/>
          <w:highlight w:val="cyan"/>
        </w:rPr>
        <w:t xml:space="preserve"> around that</w:t>
      </w:r>
      <w:r w:rsidRPr="001D03D4">
        <w:rPr>
          <w:rFonts w:asciiTheme="minorHAnsi" w:hAnsiTheme="minorHAnsi" w:cstheme="minorHAnsi"/>
          <w:sz w:val="16"/>
        </w:rPr>
        <w:t>,” he said.</w:t>
      </w:r>
    </w:p>
    <w:p w14:paraId="22EFB83D" w14:textId="6EAC3F04" w:rsidR="003C5F05" w:rsidRPr="001D03D4" w:rsidRDefault="003C5F05" w:rsidP="003C5F05">
      <w:pPr>
        <w:pStyle w:val="Heading4"/>
        <w:rPr>
          <w:rFonts w:asciiTheme="minorHAnsi" w:hAnsiTheme="minorHAnsi" w:cstheme="minorHAnsi"/>
        </w:rPr>
      </w:pPr>
      <w:r w:rsidRPr="001D03D4">
        <w:rPr>
          <w:rFonts w:asciiTheme="minorHAnsi" w:hAnsiTheme="minorHAnsi" w:cstheme="minorHAnsi"/>
        </w:rPr>
        <w:t>The plan crushes an entire industry – wrecks business confidence and causes collapse</w:t>
      </w:r>
      <w:r w:rsidR="001D03D4" w:rsidRPr="001D03D4">
        <w:rPr>
          <w:rFonts w:asciiTheme="minorHAnsi" w:hAnsiTheme="minorHAnsi" w:cstheme="minorHAnsi"/>
        </w:rPr>
        <w:t xml:space="preserve"> – they explicitly crush </w:t>
      </w:r>
      <w:proofErr w:type="spellStart"/>
      <w:r w:rsidR="001D03D4" w:rsidRPr="001D03D4">
        <w:rPr>
          <w:rFonts w:asciiTheme="minorHAnsi" w:hAnsiTheme="minorHAnsi" w:cstheme="minorHAnsi"/>
        </w:rPr>
        <w:t>spacex</w:t>
      </w:r>
      <w:proofErr w:type="spellEnd"/>
      <w:r w:rsidR="001D03D4" w:rsidRPr="001D03D4">
        <w:rPr>
          <w:rFonts w:asciiTheme="minorHAnsi" w:hAnsiTheme="minorHAnsi" w:cstheme="minorHAnsi"/>
        </w:rPr>
        <w:t xml:space="preserve"> which is the biggest driver of the industry</w:t>
      </w:r>
    </w:p>
    <w:p w14:paraId="617BAFA2" w14:textId="77777777" w:rsidR="003C5F05" w:rsidRPr="001D03D4" w:rsidRDefault="003C5F05" w:rsidP="003C5F05">
      <w:pPr>
        <w:rPr>
          <w:rFonts w:asciiTheme="minorHAnsi" w:hAnsiTheme="minorHAnsi" w:cstheme="minorHAnsi"/>
        </w:rPr>
      </w:pPr>
      <w:proofErr w:type="spellStart"/>
      <w:r w:rsidRPr="001D03D4">
        <w:rPr>
          <w:rStyle w:val="Style13ptBold"/>
          <w:rFonts w:asciiTheme="minorHAnsi" w:hAnsiTheme="minorHAnsi" w:cstheme="minorHAnsi"/>
        </w:rPr>
        <w:t>Weinzierl</w:t>
      </w:r>
      <w:proofErr w:type="spellEnd"/>
      <w:r w:rsidRPr="001D03D4">
        <w:rPr>
          <w:rStyle w:val="Style13ptBold"/>
          <w:rFonts w:asciiTheme="minorHAnsi" w:hAnsiTheme="minorHAnsi" w:cstheme="minorHAnsi"/>
        </w:rPr>
        <w:t xml:space="preserve"> and Sarang 21 </w:t>
      </w:r>
      <w:r w:rsidRPr="001D03D4">
        <w:rPr>
          <w:rFonts w:asciiTheme="minorHAnsi" w:hAnsiTheme="minorHAnsi" w:cstheme="minorHAnsi"/>
        </w:rPr>
        <w:t xml:space="preserve">- * Joseph and Jacqueline </w:t>
      </w:r>
      <w:proofErr w:type="spellStart"/>
      <w:r w:rsidRPr="001D03D4">
        <w:rPr>
          <w:rFonts w:asciiTheme="minorHAnsi" w:hAnsiTheme="minorHAnsi" w:cstheme="minorHAnsi"/>
        </w:rPr>
        <w:t>Elbling</w:t>
      </w:r>
      <w:proofErr w:type="spellEnd"/>
      <w:r w:rsidRPr="001D03D4">
        <w:rPr>
          <w:rFonts w:asciiTheme="minorHAnsi" w:hAnsiTheme="minorHAnsi" w:cstheme="minorHAnsi"/>
        </w:rPr>
        <w:t xml:space="preserve"> Professor of Business Administration at HBS and a Research Associate at the NBER. His research and teaching focus on the design of economic policy and the economics and business of space, **Research Associate at Harvard Business School and the Lunar Exploration Projects Lead for the MIT Space Exploration Initiative [Matt, Mehak, “The Commercial Space Age Is Here,” 2/12/2021, Harvard Business Review, </w:t>
      </w:r>
      <w:hyperlink r:id="rId21" w:history="1">
        <w:r w:rsidRPr="001D03D4">
          <w:rPr>
            <w:rStyle w:val="Hyperlink"/>
            <w:rFonts w:asciiTheme="minorHAnsi" w:hAnsiTheme="minorHAnsi" w:cstheme="minorHAnsi"/>
          </w:rPr>
          <w:t>https://hbr.org/2021/02/the-commercial-space-age-is-here</w:t>
        </w:r>
      </w:hyperlink>
      <w:r w:rsidRPr="001D03D4">
        <w:rPr>
          <w:rFonts w:asciiTheme="minorHAnsi" w:hAnsiTheme="minorHAnsi" w:cstheme="minorHAnsi"/>
        </w:rPr>
        <w:t xml:space="preserve">] </w:t>
      </w:r>
    </w:p>
    <w:p w14:paraId="610DD1E3" w14:textId="77777777" w:rsidR="003C5F05" w:rsidRPr="001D03D4" w:rsidRDefault="003C5F05" w:rsidP="003C5F05">
      <w:pPr>
        <w:spacing w:line="240" w:lineRule="auto"/>
        <w:contextualSpacing/>
        <w:rPr>
          <w:rFonts w:asciiTheme="minorHAnsi" w:hAnsiTheme="minorHAnsi" w:cstheme="minorHAnsi"/>
          <w:sz w:val="16"/>
        </w:rPr>
      </w:pPr>
      <w:r w:rsidRPr="001D03D4">
        <w:rPr>
          <w:rFonts w:asciiTheme="minorHAnsi" w:hAnsiTheme="minorHAnsi" w:cstheme="minorHAnsi"/>
          <w:sz w:val="16"/>
        </w:rPr>
        <w:t xml:space="preserve">There’s </w:t>
      </w:r>
      <w:r w:rsidRPr="001D03D4">
        <w:rPr>
          <w:rStyle w:val="StyleUnderline"/>
          <w:rFonts w:asciiTheme="minorHAnsi" w:hAnsiTheme="minorHAnsi" w:cstheme="minorHAnsi"/>
        </w:rPr>
        <w:t xml:space="preserve">no shortage of </w:t>
      </w:r>
      <w:r w:rsidRPr="001D03D4">
        <w:rPr>
          <w:rStyle w:val="StyleUnderline"/>
          <w:rFonts w:asciiTheme="minorHAnsi" w:hAnsiTheme="minorHAnsi" w:cstheme="minorHAnsi"/>
          <w:highlight w:val="green"/>
        </w:rPr>
        <w:t>hype surrounding</w:t>
      </w:r>
      <w:r w:rsidRPr="001D03D4">
        <w:rPr>
          <w:rStyle w:val="StyleUnderline"/>
          <w:rFonts w:asciiTheme="minorHAnsi" w:hAnsiTheme="minorHAnsi" w:cstheme="minorHAnsi"/>
        </w:rPr>
        <w:t xml:space="preserve"> </w:t>
      </w:r>
      <w:r w:rsidRPr="001D03D4">
        <w:rPr>
          <w:rFonts w:asciiTheme="minorHAnsi" w:hAnsiTheme="minorHAnsi" w:cstheme="minorHAnsi"/>
          <w:sz w:val="16"/>
        </w:rPr>
        <w:t xml:space="preserve">the </w:t>
      </w:r>
      <w:r w:rsidRPr="001D03D4">
        <w:rPr>
          <w:rStyle w:val="StyleUnderline"/>
          <w:rFonts w:asciiTheme="minorHAnsi" w:hAnsiTheme="minorHAnsi" w:cstheme="minorHAnsi"/>
          <w:highlight w:val="green"/>
        </w:rPr>
        <w:t>commercial space</w:t>
      </w:r>
      <w:r w:rsidRPr="001D03D4">
        <w:rPr>
          <w:rStyle w:val="StyleUnderline"/>
          <w:rFonts w:asciiTheme="minorHAnsi" w:hAnsiTheme="minorHAnsi" w:cstheme="minorHAnsi"/>
        </w:rPr>
        <w:t xml:space="preserve"> industry.</w:t>
      </w:r>
      <w:r w:rsidRPr="001D03D4">
        <w:rPr>
          <w:rFonts w:asciiTheme="minorHAnsi" w:hAnsiTheme="minorHAnsi" w:cstheme="minorHAnsi"/>
          <w:sz w:val="16"/>
        </w:rPr>
        <w:t xml:space="preserve">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w:t>
      </w:r>
      <w:r w:rsidRPr="001D03D4">
        <w:rPr>
          <w:rStyle w:val="StyleUnderline"/>
          <w:rFonts w:asciiTheme="minorHAnsi" w:hAnsiTheme="minorHAnsi" w:cstheme="minorHAnsi"/>
        </w:rPr>
        <w:t>private corporation</w:t>
      </w:r>
      <w:r w:rsidRPr="001D03D4">
        <w:rPr>
          <w:rFonts w:asciiTheme="minorHAnsi" w:hAnsiTheme="minorHAnsi" w:cstheme="minorHAnsi"/>
          <w:sz w:val="16"/>
        </w:rPr>
        <w:t xml:space="preserve"> with its </w:t>
      </w:r>
      <w:r w:rsidRPr="001D03D4">
        <w:rPr>
          <w:rStyle w:val="StyleUnderline"/>
          <w:rFonts w:asciiTheme="minorHAnsi" w:hAnsiTheme="minorHAnsi" w:cstheme="minorHAnsi"/>
        </w:rPr>
        <w:t>sights set on affordable space settlement</w:t>
      </w:r>
      <w:r w:rsidRPr="001D03D4">
        <w:rPr>
          <w:rFonts w:asciiTheme="minorHAnsi" w:hAnsiTheme="minorHAnsi" w:cstheme="minorHAnsi"/>
          <w:sz w:val="16"/>
        </w:rPr>
        <w:t xml:space="preserve">. It was the </w:t>
      </w:r>
      <w:r w:rsidRPr="001D03D4">
        <w:rPr>
          <w:rStyle w:val="StyleUnderline"/>
          <w:rFonts w:asciiTheme="minorHAnsi" w:hAnsiTheme="minorHAnsi" w:cstheme="minorHAnsi"/>
        </w:rPr>
        <w:t xml:space="preserve">first significant step towards </w:t>
      </w:r>
      <w:r w:rsidRPr="001D03D4">
        <w:rPr>
          <w:rStyle w:val="StyleUnderline"/>
          <w:rFonts w:asciiTheme="minorHAnsi" w:hAnsiTheme="minorHAnsi" w:cstheme="minorHAnsi"/>
          <w:highlight w:val="green"/>
        </w:rPr>
        <w:t>building an economy both in space and for space</w:t>
      </w:r>
      <w:r w:rsidRPr="001D03D4">
        <w:rPr>
          <w:rStyle w:val="StyleUnderline"/>
          <w:rFonts w:asciiTheme="minorHAnsi" w:hAnsiTheme="minorHAnsi" w:cstheme="minorHAnsi"/>
        </w:rPr>
        <w:t xml:space="preserve">. </w:t>
      </w:r>
      <w:r w:rsidRPr="001D03D4">
        <w:rPr>
          <w:rStyle w:val="Emphasis"/>
          <w:rFonts w:asciiTheme="minorHAnsi" w:hAnsiTheme="minorHAnsi" w:cstheme="minorHAnsi"/>
        </w:rPr>
        <w:t xml:space="preserve">The </w:t>
      </w:r>
      <w:r w:rsidRPr="001D03D4">
        <w:rPr>
          <w:rStyle w:val="Emphasis"/>
          <w:rFonts w:asciiTheme="minorHAnsi" w:hAnsiTheme="minorHAnsi" w:cstheme="minorHAnsi"/>
          <w:highlight w:val="green"/>
        </w:rPr>
        <w:t>implications — for</w:t>
      </w:r>
      <w:r w:rsidRPr="001D03D4">
        <w:rPr>
          <w:rStyle w:val="Emphasis"/>
          <w:rFonts w:asciiTheme="minorHAnsi" w:hAnsiTheme="minorHAnsi" w:cstheme="minorHAnsi"/>
        </w:rPr>
        <w:t xml:space="preserve"> </w:t>
      </w:r>
      <w:r w:rsidRPr="001D03D4">
        <w:rPr>
          <w:rStyle w:val="Emphasis"/>
          <w:rFonts w:asciiTheme="minorHAnsi" w:hAnsiTheme="minorHAnsi" w:cstheme="minorHAnsi"/>
          <w:highlight w:val="green"/>
        </w:rPr>
        <w:t>business</w:t>
      </w:r>
      <w:r w:rsidRPr="001D03D4">
        <w:rPr>
          <w:rStyle w:val="StyleUnderline"/>
          <w:rFonts w:asciiTheme="minorHAnsi" w:hAnsiTheme="minorHAnsi" w:cstheme="minorHAnsi"/>
          <w:highlight w:val="green"/>
        </w:rPr>
        <w:t>,</w:t>
      </w:r>
      <w:r w:rsidRPr="001D03D4">
        <w:rPr>
          <w:rFonts w:asciiTheme="minorHAnsi" w:hAnsiTheme="minorHAnsi" w:cstheme="minorHAnsi"/>
          <w:sz w:val="16"/>
        </w:rPr>
        <w:t xml:space="preserve"> policy, and society at large — </w:t>
      </w:r>
      <w:r w:rsidRPr="001D03D4">
        <w:rPr>
          <w:rStyle w:val="Emphasis"/>
          <w:rFonts w:asciiTheme="minorHAnsi" w:hAnsiTheme="minorHAnsi" w:cstheme="minorHAnsi"/>
          <w:highlight w:val="green"/>
        </w:rPr>
        <w:t>are hard to overstate.</w:t>
      </w:r>
      <w:r w:rsidRPr="001D03D4">
        <w:rPr>
          <w:rFonts w:asciiTheme="minorHAnsi" w:hAnsiTheme="minorHAnsi" w:cstheme="minorHAnsi"/>
          <w:u w:val="single"/>
        </w:rPr>
        <w:t xml:space="preserve"> </w:t>
      </w:r>
      <w:r w:rsidRPr="001D03D4">
        <w:rPr>
          <w:rFonts w:asciiTheme="minorHAnsi" w:hAnsiTheme="minorHAnsi" w:cstheme="minorHAnsi"/>
          <w:sz w:val="16"/>
        </w:rPr>
        <w:t>In 2019</w:t>
      </w:r>
      <w:r w:rsidRPr="001D03D4">
        <w:rPr>
          <w:rStyle w:val="StyleUnderline"/>
          <w:rFonts w:asciiTheme="minorHAnsi" w:hAnsiTheme="minorHAnsi" w:cstheme="minorHAnsi"/>
        </w:rPr>
        <w:t>, 95% of</w:t>
      </w:r>
      <w:r w:rsidRPr="001D03D4">
        <w:rPr>
          <w:rFonts w:asciiTheme="minorHAnsi" w:hAnsiTheme="minorHAnsi" w:cstheme="minorHAnsi"/>
          <w:sz w:val="16"/>
        </w:rPr>
        <w:t xml:space="preserve"> the estimated $</w:t>
      </w:r>
      <w:r w:rsidRPr="001D03D4">
        <w:rPr>
          <w:rStyle w:val="StyleUnderline"/>
          <w:rFonts w:asciiTheme="minorHAnsi" w:hAnsiTheme="minorHAnsi" w:cstheme="minorHAnsi"/>
          <w:highlight w:val="green"/>
        </w:rPr>
        <w:t>366 billion in revenue</w:t>
      </w:r>
      <w:r w:rsidRPr="001D03D4">
        <w:rPr>
          <w:rFonts w:asciiTheme="minorHAnsi" w:hAnsiTheme="minorHAnsi" w:cstheme="minorHAnsi"/>
          <w:sz w:val="16"/>
        </w:rPr>
        <w:t xml:space="preserve"> earned in the space sector </w:t>
      </w:r>
      <w:r w:rsidRPr="001D03D4">
        <w:rPr>
          <w:rStyle w:val="StyleUnderline"/>
          <w:rFonts w:asciiTheme="minorHAnsi" w:hAnsiTheme="minorHAnsi" w:cstheme="minorHAnsi"/>
        </w:rPr>
        <w:t>was from the space-for-earth economy</w:t>
      </w:r>
      <w:r w:rsidRPr="001D03D4">
        <w:rPr>
          <w:rFonts w:asciiTheme="minorHAnsi" w:hAnsiTheme="minorHAnsi" w:cstheme="minorHAnsi"/>
          <w:sz w:val="16"/>
        </w:rPr>
        <w:t xml:space="preserve">: that is, goods or services produced in space for use on earth. The space-for-earth economy </w:t>
      </w:r>
      <w:r w:rsidRPr="001D03D4">
        <w:rPr>
          <w:rStyle w:val="StyleUnderline"/>
          <w:rFonts w:asciiTheme="minorHAnsi" w:hAnsiTheme="minorHAnsi" w:cstheme="minorHAnsi"/>
          <w:highlight w:val="green"/>
        </w:rPr>
        <w:t>includes telecom</w:t>
      </w:r>
      <w:r w:rsidRPr="001D03D4">
        <w:rPr>
          <w:rStyle w:val="StyleUnderline"/>
          <w:rFonts w:asciiTheme="minorHAnsi" w:hAnsiTheme="minorHAnsi" w:cstheme="minorHAnsi"/>
        </w:rPr>
        <w:t>munications</w:t>
      </w:r>
      <w:r w:rsidRPr="001D03D4">
        <w:rPr>
          <w:rFonts w:asciiTheme="minorHAnsi" w:hAnsiTheme="minorHAnsi" w:cstheme="minorHAnsi"/>
          <w:sz w:val="16"/>
        </w:rPr>
        <w:t xml:space="preserve"> and </w:t>
      </w:r>
      <w:r w:rsidRPr="001D03D4">
        <w:rPr>
          <w:rStyle w:val="StyleUnderline"/>
          <w:rFonts w:asciiTheme="minorHAnsi" w:hAnsiTheme="minorHAnsi" w:cstheme="minorHAnsi"/>
          <w:highlight w:val="green"/>
        </w:rPr>
        <w:t>internet</w:t>
      </w:r>
      <w:r w:rsidRPr="001D03D4">
        <w:rPr>
          <w:rFonts w:asciiTheme="minorHAnsi" w:hAnsiTheme="minorHAnsi" w:cstheme="minorHAnsi"/>
          <w:sz w:val="16"/>
          <w:highlight w:val="green"/>
        </w:rPr>
        <w:t xml:space="preserve"> </w:t>
      </w:r>
      <w:r w:rsidRPr="001D03D4">
        <w:rPr>
          <w:rFonts w:asciiTheme="minorHAnsi" w:hAnsiTheme="minorHAnsi" w:cstheme="minorHAnsi"/>
          <w:sz w:val="16"/>
        </w:rPr>
        <w:t xml:space="preserve">infrastructure, </w:t>
      </w:r>
      <w:r w:rsidRPr="001D03D4">
        <w:rPr>
          <w:rStyle w:val="StyleUnderline"/>
          <w:rFonts w:asciiTheme="minorHAnsi" w:hAnsiTheme="minorHAnsi" w:cstheme="minorHAnsi"/>
        </w:rPr>
        <w:t xml:space="preserve">earth </w:t>
      </w:r>
      <w:r w:rsidRPr="001D03D4">
        <w:rPr>
          <w:rStyle w:val="StyleUnderline"/>
          <w:rFonts w:asciiTheme="minorHAnsi" w:hAnsiTheme="minorHAnsi" w:cstheme="minorHAnsi"/>
          <w:highlight w:val="green"/>
        </w:rPr>
        <w:t>observation</w:t>
      </w:r>
      <w:r w:rsidRPr="001D03D4">
        <w:rPr>
          <w:rFonts w:asciiTheme="minorHAnsi" w:hAnsiTheme="minorHAnsi" w:cstheme="minorHAnsi"/>
          <w:sz w:val="16"/>
        </w:rPr>
        <w:t xml:space="preserve"> capabilities, national </w:t>
      </w:r>
      <w:r w:rsidRPr="001D03D4">
        <w:rPr>
          <w:rStyle w:val="StyleUnderline"/>
          <w:rFonts w:asciiTheme="minorHAnsi" w:hAnsiTheme="minorHAnsi" w:cstheme="minorHAnsi"/>
          <w:highlight w:val="green"/>
        </w:rPr>
        <w:t>security</w:t>
      </w:r>
      <w:r w:rsidRPr="001D03D4">
        <w:rPr>
          <w:rStyle w:val="StyleUnderline"/>
          <w:rFonts w:asciiTheme="minorHAnsi" w:hAnsiTheme="minorHAnsi" w:cstheme="minorHAnsi"/>
        </w:rPr>
        <w:t xml:space="preserve"> satellites</w:t>
      </w:r>
      <w:r w:rsidRPr="001D03D4">
        <w:rPr>
          <w:rFonts w:asciiTheme="minorHAnsi" w:hAnsiTheme="minorHAnsi" w:cstheme="minorHAnsi"/>
          <w:sz w:val="16"/>
        </w:rPr>
        <w:t xml:space="preserve">, and more. </w:t>
      </w:r>
      <w:r w:rsidRPr="001D03D4">
        <w:rPr>
          <w:rStyle w:val="Emphasis"/>
          <w:rFonts w:asciiTheme="minorHAnsi" w:hAnsiTheme="minorHAnsi" w:cstheme="minorHAnsi"/>
        </w:rPr>
        <w:t xml:space="preserve">This </w:t>
      </w:r>
      <w:r w:rsidRPr="001D03D4">
        <w:rPr>
          <w:rStyle w:val="Emphasis"/>
          <w:rFonts w:asciiTheme="minorHAnsi" w:hAnsiTheme="minorHAnsi" w:cstheme="minorHAnsi"/>
          <w:highlight w:val="green"/>
        </w:rPr>
        <w:t>economy is booming</w:t>
      </w:r>
      <w:r w:rsidRPr="001D03D4">
        <w:rPr>
          <w:rFonts w:asciiTheme="minorHAnsi" w:hAnsiTheme="minorHAnsi" w:cstheme="minorHAnsi"/>
          <w:sz w:val="16"/>
        </w:rPr>
        <w:t xml:space="preserve">, and though research shows that it faces the challenges of overcrowding and monopolization that tend to arise whenever companies compete for a scarce natural resource, </w:t>
      </w:r>
      <w:r w:rsidRPr="001D03D4">
        <w:rPr>
          <w:rStyle w:val="Emphasis"/>
          <w:rFonts w:asciiTheme="minorHAnsi" w:hAnsiTheme="minorHAnsi" w:cstheme="minorHAnsi"/>
          <w:highlight w:val="green"/>
        </w:rPr>
        <w:t>projections</w:t>
      </w:r>
      <w:r w:rsidRPr="001D03D4">
        <w:rPr>
          <w:rStyle w:val="Emphasis"/>
          <w:rFonts w:asciiTheme="minorHAnsi" w:hAnsiTheme="minorHAnsi" w:cstheme="minorHAnsi"/>
        </w:rPr>
        <w:t xml:space="preserve"> for its future are </w:t>
      </w:r>
      <w:r w:rsidRPr="001D03D4">
        <w:rPr>
          <w:rStyle w:val="Emphasis"/>
          <w:rFonts w:asciiTheme="minorHAnsi" w:hAnsiTheme="minorHAnsi" w:cstheme="minorHAnsi"/>
          <w:highlight w:val="green"/>
        </w:rPr>
        <w:t>optimistic. Decreasing costs</w:t>
      </w:r>
      <w:r w:rsidRPr="001D03D4">
        <w:rPr>
          <w:rStyle w:val="Emphasis"/>
          <w:rFonts w:asciiTheme="minorHAnsi" w:hAnsiTheme="minorHAnsi" w:cstheme="minorHAnsi"/>
        </w:rPr>
        <w:t xml:space="preserve"> for launch</w:t>
      </w:r>
      <w:r w:rsidRPr="001D03D4">
        <w:rPr>
          <w:rFonts w:asciiTheme="minorHAnsi" w:hAnsiTheme="minorHAnsi" w:cstheme="minorHAnsi"/>
          <w:sz w:val="16"/>
        </w:rPr>
        <w:t xml:space="preserve"> and space hardware in general </w:t>
      </w:r>
      <w:r w:rsidRPr="001D03D4">
        <w:rPr>
          <w:rStyle w:val="Emphasis"/>
          <w:rFonts w:asciiTheme="minorHAnsi" w:hAnsiTheme="minorHAnsi" w:cstheme="minorHAnsi"/>
        </w:rPr>
        <w:t xml:space="preserve">have </w:t>
      </w:r>
      <w:r w:rsidRPr="001D03D4">
        <w:rPr>
          <w:rStyle w:val="Emphasis"/>
          <w:rFonts w:asciiTheme="minorHAnsi" w:hAnsiTheme="minorHAnsi" w:cstheme="minorHAnsi"/>
          <w:highlight w:val="green"/>
        </w:rPr>
        <w:t>enticed</w:t>
      </w:r>
      <w:r w:rsidRPr="001D03D4">
        <w:rPr>
          <w:rStyle w:val="Emphasis"/>
          <w:rFonts w:asciiTheme="minorHAnsi" w:hAnsiTheme="minorHAnsi" w:cstheme="minorHAnsi"/>
        </w:rPr>
        <w:t xml:space="preserve"> new entrants into this </w:t>
      </w:r>
      <w:r w:rsidRPr="001D03D4">
        <w:rPr>
          <w:rStyle w:val="Emphasis"/>
          <w:rFonts w:asciiTheme="minorHAnsi" w:hAnsiTheme="minorHAnsi" w:cstheme="minorHAnsi"/>
          <w:highlight w:val="green"/>
        </w:rPr>
        <w:t>market, and</w:t>
      </w:r>
      <w:r w:rsidRPr="001D03D4">
        <w:rPr>
          <w:rStyle w:val="Emphasis"/>
          <w:rFonts w:asciiTheme="minorHAnsi" w:hAnsiTheme="minorHAnsi" w:cstheme="minorHAnsi"/>
        </w:rPr>
        <w:t xml:space="preserve"> companies in a variety of </w:t>
      </w:r>
      <w:r w:rsidRPr="001D03D4">
        <w:rPr>
          <w:rStyle w:val="Emphasis"/>
          <w:rFonts w:asciiTheme="minorHAnsi" w:hAnsiTheme="minorHAnsi" w:cstheme="minorHAnsi"/>
          <w:highlight w:val="green"/>
        </w:rPr>
        <w:t xml:space="preserve">industries </w:t>
      </w:r>
      <w:r w:rsidRPr="001D03D4">
        <w:rPr>
          <w:rStyle w:val="Emphasis"/>
          <w:rFonts w:asciiTheme="minorHAnsi" w:hAnsiTheme="minorHAnsi" w:cstheme="minorHAnsi"/>
        </w:rPr>
        <w:t>have already begun leveraging satellite tech</w:t>
      </w:r>
      <w:r w:rsidRPr="001D03D4">
        <w:rPr>
          <w:rFonts w:asciiTheme="minorHAnsi" w:hAnsiTheme="minorHAnsi" w:cstheme="minorHAnsi"/>
          <w:sz w:val="16"/>
        </w:rPr>
        <w:t xml:space="preserve">nology and access to space </w:t>
      </w:r>
      <w:r w:rsidRPr="001D03D4">
        <w:rPr>
          <w:rStyle w:val="Emphasis"/>
          <w:rFonts w:asciiTheme="minorHAnsi" w:hAnsiTheme="minorHAnsi" w:cstheme="minorHAnsi"/>
        </w:rPr>
        <w:t xml:space="preserve">to </w:t>
      </w:r>
      <w:r w:rsidRPr="001D03D4">
        <w:rPr>
          <w:rStyle w:val="Emphasis"/>
          <w:rFonts w:asciiTheme="minorHAnsi" w:hAnsiTheme="minorHAnsi" w:cstheme="minorHAnsi"/>
          <w:highlight w:val="green"/>
        </w:rPr>
        <w:t>drive innovation and efficiency</w:t>
      </w:r>
      <w:r w:rsidRPr="001D03D4">
        <w:rPr>
          <w:rStyle w:val="Emphasis"/>
          <w:rFonts w:asciiTheme="minorHAnsi" w:hAnsiTheme="minorHAnsi" w:cstheme="minorHAnsi"/>
        </w:rPr>
        <w:t xml:space="preserve"> </w:t>
      </w:r>
      <w:r w:rsidRPr="001D03D4">
        <w:rPr>
          <w:rFonts w:asciiTheme="minorHAnsi" w:hAnsiTheme="minorHAnsi" w:cstheme="minorHAnsi"/>
          <w:sz w:val="16"/>
        </w:rPr>
        <w:t xml:space="preserve">in their earthbound products and services. </w:t>
      </w:r>
      <w:r w:rsidRPr="001D03D4">
        <w:rPr>
          <w:rFonts w:asciiTheme="minorHAnsi" w:hAnsiTheme="minorHAnsi" w:cstheme="minorHAnsi"/>
          <w:sz w:val="16"/>
          <w:szCs w:val="16"/>
        </w:rPr>
        <w:t xml:space="preserve">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w:t>
      </w:r>
      <w:r w:rsidRPr="001D03D4">
        <w:rPr>
          <w:rFonts w:asciiTheme="minorHAnsi" w:hAnsiTheme="minorHAnsi" w:cstheme="minorHAnsi"/>
          <w:sz w:val="16"/>
        </w:rPr>
        <w:t xml:space="preserve">Today, however, there is reason to think that </w:t>
      </w:r>
      <w:r w:rsidRPr="001D03D4">
        <w:rPr>
          <w:rStyle w:val="StyleUnderline"/>
          <w:rFonts w:asciiTheme="minorHAnsi" w:hAnsiTheme="minorHAnsi" w:cstheme="minorHAnsi"/>
        </w:rPr>
        <w:t>we may</w:t>
      </w:r>
      <w:r w:rsidRPr="001D03D4">
        <w:rPr>
          <w:rFonts w:asciiTheme="minorHAnsi" w:hAnsiTheme="minorHAnsi" w:cstheme="minorHAnsi"/>
          <w:sz w:val="16"/>
        </w:rPr>
        <w:t xml:space="preserve"> finally be </w:t>
      </w:r>
      <w:r w:rsidRPr="001D03D4">
        <w:rPr>
          <w:rStyle w:val="StyleUnderline"/>
          <w:rFonts w:asciiTheme="minorHAnsi" w:hAnsiTheme="minorHAnsi" w:cstheme="minorHAnsi"/>
        </w:rPr>
        <w:t>reaching</w:t>
      </w:r>
      <w:r w:rsidRPr="001D03D4">
        <w:rPr>
          <w:rFonts w:asciiTheme="minorHAnsi" w:hAnsiTheme="minorHAnsi" w:cstheme="minorHAnsi"/>
          <w:sz w:val="16"/>
        </w:rPr>
        <w:t xml:space="preserve"> the first stages of </w:t>
      </w:r>
      <w:r w:rsidRPr="001D03D4">
        <w:rPr>
          <w:rStyle w:val="StyleUnderline"/>
          <w:rFonts w:asciiTheme="minorHAnsi" w:hAnsiTheme="minorHAnsi" w:cstheme="minorHAnsi"/>
        </w:rPr>
        <w:t xml:space="preserve">a true </w:t>
      </w:r>
      <w:r w:rsidRPr="001D03D4">
        <w:rPr>
          <w:rStyle w:val="StyleUnderline"/>
          <w:rFonts w:asciiTheme="minorHAnsi" w:hAnsiTheme="minorHAnsi" w:cstheme="minorHAnsi"/>
          <w:highlight w:val="green"/>
        </w:rPr>
        <w:t>space-for-space economy.</w:t>
      </w:r>
      <w:r w:rsidRPr="001D03D4">
        <w:rPr>
          <w:rStyle w:val="StyleUnderline"/>
          <w:rFonts w:asciiTheme="minorHAnsi" w:hAnsiTheme="minorHAnsi" w:cstheme="minorHAnsi"/>
        </w:rPr>
        <w:t xml:space="preserve"> </w:t>
      </w:r>
      <w:r w:rsidRPr="001D03D4">
        <w:rPr>
          <w:rStyle w:val="StyleUnderline"/>
          <w:rFonts w:asciiTheme="minorHAnsi" w:hAnsiTheme="minorHAnsi" w:cstheme="minorHAnsi"/>
          <w:highlight w:val="green"/>
        </w:rPr>
        <w:t>SpaceX’</w:t>
      </w:r>
      <w:r w:rsidRPr="001D03D4">
        <w:rPr>
          <w:rFonts w:asciiTheme="minorHAnsi" w:hAnsiTheme="minorHAnsi" w:cstheme="minorHAnsi"/>
          <w:sz w:val="16"/>
        </w:rPr>
        <w:t xml:space="preserve">s recent achievements (in cooperation with NASA), as well as upcoming efforts by </w:t>
      </w:r>
      <w:r w:rsidRPr="001D03D4">
        <w:rPr>
          <w:rStyle w:val="StyleUnderline"/>
          <w:rFonts w:asciiTheme="minorHAnsi" w:hAnsiTheme="minorHAnsi" w:cstheme="minorHAnsi"/>
          <w:highlight w:val="green"/>
        </w:rPr>
        <w:t>Boeing, Blue Origin, and Virgin Galactic</w:t>
      </w:r>
      <w:r w:rsidRPr="001D03D4">
        <w:rPr>
          <w:rFonts w:asciiTheme="minorHAnsi" w:hAnsiTheme="minorHAnsi" w:cstheme="minorHAnsi"/>
          <w:sz w:val="16"/>
        </w:rPr>
        <w:t xml:space="preserve"> to </w:t>
      </w:r>
      <w:r w:rsidRPr="001D03D4">
        <w:rPr>
          <w:rStyle w:val="StyleUnderline"/>
          <w:rFonts w:asciiTheme="minorHAnsi" w:hAnsiTheme="minorHAnsi" w:cstheme="minorHAnsi"/>
        </w:rPr>
        <w:t>put people in space sustainably</w:t>
      </w:r>
      <w:r w:rsidRPr="001D03D4">
        <w:rPr>
          <w:rFonts w:asciiTheme="minorHAnsi" w:hAnsiTheme="minorHAnsi" w:cstheme="minorHAnsi"/>
          <w:sz w:val="16"/>
        </w:rPr>
        <w:t xml:space="preserve"> and at scale, mark the opening of a new chapter of spaceflight led by private firms. These </w:t>
      </w:r>
      <w:r w:rsidRPr="001D03D4">
        <w:rPr>
          <w:rStyle w:val="StyleUnderline"/>
          <w:rFonts w:asciiTheme="minorHAnsi" w:hAnsiTheme="minorHAnsi" w:cstheme="minorHAnsi"/>
        </w:rPr>
        <w:t>firms have</w:t>
      </w:r>
      <w:r w:rsidRPr="001D03D4">
        <w:rPr>
          <w:rFonts w:asciiTheme="minorHAnsi" w:hAnsiTheme="minorHAnsi" w:cstheme="minorHAnsi"/>
          <w:sz w:val="16"/>
        </w:rPr>
        <w:t xml:space="preserve"> both the </w:t>
      </w:r>
      <w:r w:rsidRPr="001D03D4">
        <w:rPr>
          <w:rStyle w:val="StyleUnderline"/>
          <w:rFonts w:asciiTheme="minorHAnsi" w:hAnsiTheme="minorHAnsi" w:cstheme="minorHAnsi"/>
        </w:rPr>
        <w:t>intention and capability to bring private citizens to space</w:t>
      </w:r>
      <w:r w:rsidRPr="001D03D4">
        <w:rPr>
          <w:rFonts w:asciiTheme="minorHAnsi" w:hAnsiTheme="minorHAnsi" w:cstheme="minorHAnsi"/>
          <w:sz w:val="16"/>
        </w:rPr>
        <w:t xml:space="preserve"> as passengers, tourists, and — eventually — settlers, </w:t>
      </w:r>
      <w:r w:rsidRPr="001D03D4">
        <w:rPr>
          <w:rStyle w:val="StyleUnderline"/>
          <w:rFonts w:asciiTheme="minorHAnsi" w:hAnsiTheme="minorHAnsi" w:cstheme="minorHAnsi"/>
          <w:highlight w:val="green"/>
        </w:rPr>
        <w:t>opening the door for businesses to</w:t>
      </w:r>
      <w:r w:rsidRPr="001D03D4">
        <w:rPr>
          <w:rStyle w:val="StyleUnderline"/>
          <w:rFonts w:asciiTheme="minorHAnsi" w:hAnsiTheme="minorHAnsi" w:cstheme="minorHAnsi"/>
        </w:rPr>
        <w:t xml:space="preserve"> start </w:t>
      </w:r>
      <w:r w:rsidRPr="001D03D4">
        <w:rPr>
          <w:rStyle w:val="StyleUnderline"/>
          <w:rFonts w:asciiTheme="minorHAnsi" w:hAnsiTheme="minorHAnsi" w:cstheme="minorHAnsi"/>
          <w:highlight w:val="green"/>
        </w:rPr>
        <w:t>meet</w:t>
      </w:r>
      <w:r w:rsidRPr="001D03D4">
        <w:rPr>
          <w:rStyle w:val="StyleUnderline"/>
          <w:rFonts w:asciiTheme="minorHAnsi" w:hAnsiTheme="minorHAnsi" w:cstheme="minorHAnsi"/>
        </w:rPr>
        <w:t xml:space="preserve">ing the </w:t>
      </w:r>
      <w:r w:rsidRPr="001D03D4">
        <w:rPr>
          <w:rStyle w:val="StyleUnderline"/>
          <w:rFonts w:asciiTheme="minorHAnsi" w:hAnsiTheme="minorHAnsi" w:cstheme="minorHAnsi"/>
          <w:highlight w:val="green"/>
        </w:rPr>
        <w:t>demand</w:t>
      </w:r>
      <w:r w:rsidRPr="001D03D4">
        <w:rPr>
          <w:rFonts w:asciiTheme="minorHAnsi" w:hAnsiTheme="minorHAnsi" w:cstheme="minorHAnsi"/>
          <w:sz w:val="16"/>
        </w:rPr>
        <w:t xml:space="preserve"> those people create over the next several decades </w:t>
      </w:r>
      <w:r w:rsidRPr="001D03D4">
        <w:rPr>
          <w:rStyle w:val="StyleUnderline"/>
          <w:rFonts w:asciiTheme="minorHAnsi" w:hAnsiTheme="minorHAnsi" w:cstheme="minorHAnsi"/>
        </w:rPr>
        <w:t xml:space="preserve">with an array of </w:t>
      </w:r>
      <w:r w:rsidRPr="001D03D4">
        <w:rPr>
          <w:rFonts w:asciiTheme="minorHAnsi" w:hAnsiTheme="minorHAnsi" w:cstheme="minorHAnsi"/>
          <w:sz w:val="16"/>
        </w:rPr>
        <w:t xml:space="preserve">space-for-space </w:t>
      </w:r>
      <w:r w:rsidRPr="001D03D4">
        <w:rPr>
          <w:rStyle w:val="StyleUnderline"/>
          <w:rFonts w:asciiTheme="minorHAnsi" w:hAnsiTheme="minorHAnsi" w:cstheme="minorHAnsi"/>
        </w:rPr>
        <w:t>goods and services.</w:t>
      </w:r>
    </w:p>
    <w:p w14:paraId="6A39CADA" w14:textId="77777777" w:rsidR="003C5F05" w:rsidRPr="001D03D4" w:rsidRDefault="003C5F05" w:rsidP="003C5F05">
      <w:pPr>
        <w:pStyle w:val="Heading4"/>
        <w:rPr>
          <w:rFonts w:asciiTheme="minorHAnsi" w:hAnsiTheme="minorHAnsi" w:cstheme="minorHAnsi"/>
        </w:rPr>
      </w:pPr>
      <w:r w:rsidRPr="001D03D4">
        <w:rPr>
          <w:rFonts w:asciiTheme="minorHAnsi" w:hAnsiTheme="minorHAnsi" w:cstheme="minorHAnsi"/>
        </w:rPr>
        <w:t xml:space="preserve">Decline </w:t>
      </w:r>
      <w:r w:rsidRPr="001D03D4">
        <w:rPr>
          <w:rFonts w:asciiTheme="minorHAnsi" w:hAnsiTheme="minorHAnsi" w:cstheme="minorHAnsi"/>
          <w:u w:val="single"/>
        </w:rPr>
        <w:t>cascades</w:t>
      </w:r>
      <w:r w:rsidRPr="001D03D4">
        <w:rPr>
          <w:rFonts w:asciiTheme="minorHAnsi" w:hAnsiTheme="minorHAnsi" w:cstheme="minorHAnsi"/>
        </w:rPr>
        <w:t>---nuclear war</w:t>
      </w:r>
    </w:p>
    <w:p w14:paraId="462801C9" w14:textId="77777777" w:rsidR="003C5F05" w:rsidRPr="001D03D4" w:rsidRDefault="003C5F05" w:rsidP="003C5F05">
      <w:pPr>
        <w:rPr>
          <w:rFonts w:asciiTheme="minorHAnsi" w:hAnsiTheme="minorHAnsi" w:cstheme="minorHAnsi"/>
        </w:rPr>
      </w:pPr>
      <w:r w:rsidRPr="001D03D4">
        <w:rPr>
          <w:rFonts w:asciiTheme="minorHAnsi" w:hAnsiTheme="minorHAnsi" w:cstheme="minorHAnsi"/>
        </w:rPr>
        <w:t xml:space="preserve">Dr. Mathew </w:t>
      </w:r>
      <w:proofErr w:type="spellStart"/>
      <w:r w:rsidRPr="001D03D4">
        <w:rPr>
          <w:rStyle w:val="Style13ptBold"/>
          <w:rFonts w:asciiTheme="minorHAnsi" w:hAnsiTheme="minorHAnsi" w:cstheme="minorHAnsi"/>
        </w:rPr>
        <w:t>Maavak</w:t>
      </w:r>
      <w:proofErr w:type="spellEnd"/>
      <w:r w:rsidRPr="001D03D4">
        <w:rPr>
          <w:rStyle w:val="Style13ptBold"/>
          <w:rFonts w:asciiTheme="minorHAnsi" w:hAnsiTheme="minorHAnsi" w:cstheme="minorHAnsi"/>
        </w:rPr>
        <w:t xml:space="preserve"> 21</w:t>
      </w:r>
      <w:r w:rsidRPr="001D03D4">
        <w:rPr>
          <w:rFonts w:asciiTheme="minorHAnsi" w:hAnsiTheme="minorHAnsi" w:cstheme="minorHAnsi"/>
        </w:rPr>
        <w:t xml:space="preserve">, PhD in Risk Foresight from the </w:t>
      </w:r>
      <w:proofErr w:type="spellStart"/>
      <w:r w:rsidRPr="001D03D4">
        <w:rPr>
          <w:rFonts w:asciiTheme="minorHAnsi" w:hAnsiTheme="minorHAnsi" w:cstheme="minorHAnsi"/>
        </w:rPr>
        <w:t>Universiti</w:t>
      </w:r>
      <w:proofErr w:type="spellEnd"/>
      <w:r w:rsidRPr="001D03D4">
        <w:rPr>
          <w:rFonts w:asciiTheme="minorHAnsi" w:hAnsiTheme="minorHAnsi" w:cstheme="minorHAnsi"/>
        </w:rPr>
        <w:t xml:space="preserve"> </w:t>
      </w:r>
      <w:proofErr w:type="spellStart"/>
      <w:r w:rsidRPr="001D03D4">
        <w:rPr>
          <w:rFonts w:asciiTheme="minorHAnsi" w:hAnsiTheme="minorHAnsi" w:cstheme="minorHAnsi"/>
        </w:rPr>
        <w:t>Teknologi</w:t>
      </w:r>
      <w:proofErr w:type="spellEnd"/>
      <w:r w:rsidRPr="001D03D4">
        <w:rPr>
          <w:rFonts w:asciiTheme="minorHAnsi" w:hAnsiTheme="minorHAnsi" w:cstheme="minorHAnsi"/>
        </w:rPr>
        <w:t xml:space="preserve"> Malaysia, External Researcher (PLATBIDAFO) at the </w:t>
      </w:r>
      <w:proofErr w:type="spellStart"/>
      <w:r w:rsidRPr="001D03D4">
        <w:rPr>
          <w:rFonts w:asciiTheme="minorHAnsi" w:hAnsiTheme="minorHAnsi" w:cstheme="minorHAnsi"/>
        </w:rPr>
        <w:t>Kazimieras</w:t>
      </w:r>
      <w:proofErr w:type="spellEnd"/>
      <w:r w:rsidRPr="001D03D4">
        <w:rPr>
          <w:rFonts w:asciiTheme="minorHAnsi" w:hAnsiTheme="minorHAnsi" w:cstheme="minorHAnsi"/>
        </w:rPr>
        <w:t xml:space="preserve"> </w:t>
      </w:r>
      <w:proofErr w:type="spellStart"/>
      <w:r w:rsidRPr="001D03D4">
        <w:rPr>
          <w:rFonts w:asciiTheme="minorHAnsi" w:hAnsiTheme="minorHAnsi" w:cstheme="minorHAnsi"/>
        </w:rPr>
        <w:t>Simonavicius</w:t>
      </w:r>
      <w:proofErr w:type="spellEnd"/>
      <w:r w:rsidRPr="001D03D4">
        <w:rPr>
          <w:rFonts w:asciiTheme="minorHAnsi" w:hAnsiTheme="minorHAnsi" w:cstheme="minorHAnsi"/>
        </w:rPr>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154E3FA4" w14:textId="4CF8B2F8" w:rsidR="003C5F05" w:rsidRPr="001D03D4" w:rsidRDefault="003C5F05" w:rsidP="003C5F05">
      <w:pPr>
        <w:rPr>
          <w:rFonts w:asciiTheme="minorHAnsi" w:hAnsiTheme="minorHAnsi" w:cstheme="minorHAnsi"/>
          <w:sz w:val="16"/>
        </w:rPr>
      </w:pPr>
      <w:r w:rsidRPr="001D03D4">
        <w:rPr>
          <w:rFonts w:asciiTheme="minorHAnsi" w:hAnsiTheme="minorHAnsi" w:cstheme="minorHAnsi"/>
          <w:sz w:val="16"/>
        </w:rPr>
        <w:t xml:space="preserve">Various </w:t>
      </w:r>
      <w:r w:rsidRPr="001D03D4">
        <w:rPr>
          <w:rStyle w:val="StyleUnderline"/>
          <w:rFonts w:asciiTheme="minorHAnsi" w:hAnsiTheme="minorHAnsi" w:cstheme="minorHAnsi"/>
        </w:rPr>
        <w:t>scholars</w:t>
      </w:r>
      <w:r w:rsidRPr="001D03D4">
        <w:rPr>
          <w:rFonts w:asciiTheme="minorHAnsi" w:hAnsiTheme="minorHAnsi" w:cstheme="minorHAnsi"/>
          <w:sz w:val="16"/>
        </w:rPr>
        <w:t xml:space="preserve"> and institutions </w:t>
      </w:r>
      <w:r w:rsidRPr="001D03D4">
        <w:rPr>
          <w:rStyle w:val="StyleUnderline"/>
          <w:rFonts w:asciiTheme="minorHAnsi" w:hAnsiTheme="minorHAnsi" w:cstheme="minorHAnsi"/>
        </w:rPr>
        <w:t xml:space="preserve">regard </w:t>
      </w:r>
      <w:r w:rsidRPr="001D03D4">
        <w:rPr>
          <w:rStyle w:val="Emphasis"/>
          <w:rFonts w:asciiTheme="minorHAnsi" w:hAnsiTheme="minorHAnsi" w:cstheme="minorHAnsi"/>
        </w:rPr>
        <w:t>global social instability</w:t>
      </w:r>
      <w:r w:rsidRPr="001D03D4">
        <w:rPr>
          <w:rStyle w:val="StyleUnderline"/>
          <w:rFonts w:asciiTheme="minorHAnsi" w:hAnsiTheme="minorHAnsi" w:cstheme="minorHAnsi"/>
        </w:rPr>
        <w:t xml:space="preserve"> as the </w:t>
      </w:r>
      <w:r w:rsidRPr="001D03D4">
        <w:rPr>
          <w:rStyle w:val="Emphasis"/>
          <w:rFonts w:asciiTheme="minorHAnsi" w:hAnsiTheme="minorHAnsi" w:cstheme="minorHAnsi"/>
        </w:rPr>
        <w:t>greatest threat</w:t>
      </w:r>
      <w:r w:rsidRPr="001D03D4">
        <w:rPr>
          <w:rFonts w:asciiTheme="minorHAnsi" w:hAnsiTheme="minorHAnsi" w:cstheme="minorHAnsi"/>
          <w:sz w:val="16"/>
        </w:rPr>
        <w:t xml:space="preserve"> facing this decade. </w:t>
      </w:r>
      <w:r w:rsidRPr="001D03D4">
        <w:rPr>
          <w:rStyle w:val="StyleUnderline"/>
          <w:rFonts w:asciiTheme="minorHAnsi" w:hAnsiTheme="minorHAnsi" w:cstheme="minorHAnsi"/>
        </w:rPr>
        <w:t xml:space="preserve">The catalyst has been postulated to be </w:t>
      </w:r>
      <w:r w:rsidRPr="001D03D4">
        <w:rPr>
          <w:rStyle w:val="StyleUnderline"/>
          <w:rFonts w:asciiTheme="minorHAnsi" w:hAnsiTheme="minorHAnsi" w:cstheme="minorHAnsi"/>
          <w:highlight w:val="cyan"/>
        </w:rPr>
        <w:t xml:space="preserve">a </w:t>
      </w:r>
      <w:r w:rsidRPr="001D03D4">
        <w:rPr>
          <w:rStyle w:val="Emphasis"/>
          <w:rFonts w:asciiTheme="minorHAnsi" w:hAnsiTheme="minorHAnsi" w:cstheme="minorHAnsi"/>
          <w:highlight w:val="cyan"/>
        </w:rPr>
        <w:t>Second</w:t>
      </w:r>
      <w:r w:rsidRPr="001D03D4">
        <w:rPr>
          <w:rStyle w:val="Emphasis"/>
          <w:rFonts w:asciiTheme="minorHAnsi" w:hAnsiTheme="minorHAnsi" w:cstheme="minorHAnsi"/>
        </w:rPr>
        <w:t xml:space="preserve"> Great </w:t>
      </w:r>
      <w:r w:rsidRPr="001D03D4">
        <w:rPr>
          <w:rStyle w:val="Emphasis"/>
          <w:rFonts w:asciiTheme="minorHAnsi" w:hAnsiTheme="minorHAnsi" w:cstheme="minorHAnsi"/>
          <w:highlight w:val="cyan"/>
        </w:rPr>
        <w:t>Depression</w:t>
      </w:r>
      <w:r w:rsidRPr="001D03D4">
        <w:rPr>
          <w:rStyle w:val="StyleUnderline"/>
          <w:rFonts w:asciiTheme="minorHAnsi" w:hAnsiTheme="minorHAnsi" w:cstheme="minorHAnsi"/>
        </w:rPr>
        <w:t xml:space="preserve"> which, in turn, </w:t>
      </w:r>
      <w:r w:rsidRPr="001D03D4">
        <w:rPr>
          <w:rStyle w:val="StyleUnderline"/>
          <w:rFonts w:asciiTheme="minorHAnsi" w:hAnsiTheme="minorHAnsi" w:cstheme="minorHAnsi"/>
          <w:highlight w:val="cyan"/>
        </w:rPr>
        <w:t>will have</w:t>
      </w:r>
      <w:r w:rsidRPr="001D03D4">
        <w:rPr>
          <w:rStyle w:val="StyleUnderline"/>
          <w:rFonts w:asciiTheme="minorHAnsi" w:hAnsiTheme="minorHAnsi" w:cstheme="minorHAnsi"/>
        </w:rPr>
        <w:t xml:space="preserve"> </w:t>
      </w:r>
      <w:r w:rsidRPr="001D03D4">
        <w:rPr>
          <w:rStyle w:val="Emphasis"/>
          <w:rFonts w:asciiTheme="minorHAnsi" w:hAnsiTheme="minorHAnsi" w:cstheme="minorHAnsi"/>
        </w:rPr>
        <w:t xml:space="preserve">profound </w:t>
      </w:r>
      <w:r w:rsidRPr="001D03D4">
        <w:rPr>
          <w:rStyle w:val="Emphasis"/>
          <w:rFonts w:asciiTheme="minorHAnsi" w:hAnsiTheme="minorHAnsi" w:cstheme="minorHAnsi"/>
          <w:highlight w:val="cyan"/>
        </w:rPr>
        <w:t>implications</w:t>
      </w:r>
      <w:r w:rsidRPr="001D03D4">
        <w:rPr>
          <w:rStyle w:val="StyleUnderline"/>
          <w:rFonts w:asciiTheme="minorHAnsi" w:hAnsiTheme="minorHAnsi" w:cstheme="minorHAnsi"/>
          <w:highlight w:val="cyan"/>
        </w:rPr>
        <w:t xml:space="preserve"> for </w:t>
      </w:r>
      <w:r w:rsidRPr="001D03D4">
        <w:rPr>
          <w:rStyle w:val="Emphasis"/>
          <w:rFonts w:asciiTheme="minorHAnsi" w:hAnsiTheme="minorHAnsi" w:cstheme="minorHAnsi"/>
          <w:highlight w:val="cyan"/>
        </w:rPr>
        <w:t>global security</w:t>
      </w:r>
      <w:r w:rsidRPr="001D03D4">
        <w:rPr>
          <w:rStyle w:val="StyleUnderline"/>
          <w:rFonts w:asciiTheme="minorHAnsi" w:hAnsiTheme="minorHAnsi" w:cstheme="minorHAnsi"/>
        </w:rPr>
        <w:t xml:space="preserve"> and national integrity</w:t>
      </w:r>
      <w:r w:rsidRPr="001D03D4">
        <w:rPr>
          <w:rFonts w:asciiTheme="minorHAnsi" w:hAnsiTheme="minorHAnsi" w:cstheme="minorHAnsi"/>
          <w:sz w:val="16"/>
        </w:rPr>
        <w:t xml:space="preserve">. This paper, written from a broad systems perspective, illustrates how </w:t>
      </w:r>
      <w:r w:rsidRPr="001D03D4">
        <w:rPr>
          <w:rStyle w:val="StyleUnderline"/>
          <w:rFonts w:asciiTheme="minorHAnsi" w:hAnsiTheme="minorHAnsi" w:cstheme="minorHAnsi"/>
        </w:rPr>
        <w:t>emerging risks are</w:t>
      </w:r>
      <w:r w:rsidRPr="001D03D4">
        <w:rPr>
          <w:rFonts w:asciiTheme="minorHAnsi" w:hAnsiTheme="minorHAnsi" w:cstheme="minorHAnsi"/>
          <w:sz w:val="16"/>
        </w:rPr>
        <w:t xml:space="preserve"> getting more complex and </w:t>
      </w:r>
      <w:r w:rsidRPr="001D03D4">
        <w:rPr>
          <w:rStyle w:val="Emphasis"/>
          <w:rFonts w:asciiTheme="minorHAnsi" w:hAnsiTheme="minorHAnsi" w:cstheme="minorHAnsi"/>
        </w:rPr>
        <w:t>intertwined</w:t>
      </w:r>
      <w:r w:rsidRPr="001D03D4">
        <w:rPr>
          <w:rFonts w:asciiTheme="minorHAnsi" w:hAnsiTheme="minorHAnsi" w:cstheme="minorHAnsi"/>
          <w:sz w:val="16"/>
        </w:rPr>
        <w:t xml:space="preserve">; blurring boundaries between the economic, environmental, geopolitical, </w:t>
      </w:r>
      <w:proofErr w:type="gramStart"/>
      <w:r w:rsidRPr="001D03D4">
        <w:rPr>
          <w:rFonts w:asciiTheme="minorHAnsi" w:hAnsiTheme="minorHAnsi" w:cstheme="minorHAnsi"/>
          <w:sz w:val="16"/>
        </w:rPr>
        <w:t>societal</w:t>
      </w:r>
      <w:proofErr w:type="gramEnd"/>
      <w:r w:rsidRPr="001D03D4">
        <w:rPr>
          <w:rFonts w:asciiTheme="minorHAnsi" w:hAnsiTheme="minorHAnsi" w:cstheme="minorHAnsi"/>
          <w:sz w:val="16"/>
        </w:rPr>
        <w:t xml:space="preserve"> and technological taxonomy used by the World Economic Forum for its annual global risk forecasts. </w:t>
      </w:r>
      <w:r w:rsidRPr="001D03D4">
        <w:rPr>
          <w:rStyle w:val="Emphasis"/>
          <w:rFonts w:asciiTheme="minorHAnsi" w:hAnsiTheme="minorHAnsi" w:cstheme="minorHAnsi"/>
        </w:rPr>
        <w:t xml:space="preserve">Tight </w:t>
      </w:r>
      <w:r w:rsidRPr="001D03D4">
        <w:rPr>
          <w:rStyle w:val="Emphasis"/>
          <w:rFonts w:asciiTheme="minorHAnsi" w:hAnsiTheme="minorHAnsi" w:cstheme="minorHAnsi"/>
          <w:highlight w:val="cyan"/>
        </w:rPr>
        <w:t>couplings</w:t>
      </w:r>
      <w:r w:rsidRPr="001D03D4">
        <w:rPr>
          <w:rStyle w:val="StyleUnderline"/>
          <w:rFonts w:asciiTheme="minorHAnsi" w:hAnsiTheme="minorHAnsi" w:cstheme="minorHAnsi"/>
          <w:highlight w:val="cyan"/>
        </w:rPr>
        <w:t xml:space="preserve"> in</w:t>
      </w:r>
      <w:r w:rsidRPr="001D03D4">
        <w:rPr>
          <w:rFonts w:asciiTheme="minorHAnsi" w:hAnsiTheme="minorHAnsi" w:cstheme="minorHAnsi"/>
          <w:sz w:val="16"/>
        </w:rPr>
        <w:t xml:space="preserve"> our </w:t>
      </w:r>
      <w:r w:rsidRPr="001D03D4">
        <w:rPr>
          <w:rStyle w:val="Emphasis"/>
          <w:rFonts w:asciiTheme="minorHAnsi" w:hAnsiTheme="minorHAnsi" w:cstheme="minorHAnsi"/>
          <w:highlight w:val="cyan"/>
        </w:rPr>
        <w:t>global systems</w:t>
      </w:r>
      <w:r w:rsidRPr="001D03D4">
        <w:rPr>
          <w:rStyle w:val="StyleUnderline"/>
          <w:rFonts w:asciiTheme="minorHAnsi" w:hAnsiTheme="minorHAnsi" w:cstheme="minorHAnsi"/>
        </w:rPr>
        <w:t xml:space="preserve"> have</w:t>
      </w:r>
      <w:r w:rsidRPr="001D03D4">
        <w:rPr>
          <w:rFonts w:asciiTheme="minorHAnsi" w:hAnsiTheme="minorHAnsi" w:cstheme="minorHAnsi"/>
          <w:sz w:val="16"/>
        </w:rPr>
        <w:t xml:space="preserve"> also </w:t>
      </w:r>
      <w:r w:rsidRPr="001D03D4">
        <w:rPr>
          <w:rStyle w:val="StyleUnderline"/>
          <w:rFonts w:asciiTheme="minorHAnsi" w:hAnsiTheme="minorHAnsi" w:cstheme="minorHAnsi"/>
          <w:highlight w:val="cyan"/>
        </w:rPr>
        <w:t>enabled risks</w:t>
      </w:r>
      <w:r w:rsidRPr="001D03D4">
        <w:rPr>
          <w:rStyle w:val="StyleUnderline"/>
          <w:rFonts w:asciiTheme="minorHAnsi" w:hAnsiTheme="minorHAnsi" w:cstheme="minorHAnsi"/>
        </w:rPr>
        <w:t xml:space="preserve"> accrued </w:t>
      </w:r>
      <w:r w:rsidRPr="001D03D4">
        <w:rPr>
          <w:rStyle w:val="StyleUnderline"/>
          <w:rFonts w:asciiTheme="minorHAnsi" w:hAnsiTheme="minorHAnsi" w:cstheme="minorHAnsi"/>
          <w:highlight w:val="cyan"/>
        </w:rPr>
        <w:t xml:space="preserve">in </w:t>
      </w:r>
      <w:r w:rsidRPr="001D03D4">
        <w:rPr>
          <w:rStyle w:val="Emphasis"/>
          <w:rFonts w:asciiTheme="minorHAnsi" w:hAnsiTheme="minorHAnsi" w:cstheme="minorHAnsi"/>
          <w:highlight w:val="cyan"/>
        </w:rPr>
        <w:t>one area</w:t>
      </w:r>
      <w:r w:rsidRPr="001D03D4">
        <w:rPr>
          <w:rStyle w:val="StyleUnderline"/>
          <w:rFonts w:asciiTheme="minorHAnsi" w:hAnsiTheme="minorHAnsi" w:cstheme="minorHAnsi"/>
          <w:highlight w:val="cyan"/>
        </w:rPr>
        <w:t xml:space="preserve"> to </w:t>
      </w:r>
      <w:r w:rsidRPr="001D03D4">
        <w:rPr>
          <w:rStyle w:val="Emphasis"/>
          <w:rFonts w:asciiTheme="minorHAnsi" w:hAnsiTheme="minorHAnsi" w:cstheme="minorHAnsi"/>
          <w:highlight w:val="cyan"/>
        </w:rPr>
        <w:t>snowball</w:t>
      </w:r>
      <w:r w:rsidRPr="001D03D4">
        <w:rPr>
          <w:rStyle w:val="StyleUnderline"/>
          <w:rFonts w:asciiTheme="minorHAnsi" w:hAnsiTheme="minorHAnsi" w:cstheme="minorHAnsi"/>
          <w:highlight w:val="cyan"/>
        </w:rPr>
        <w:t xml:space="preserve"> into</w:t>
      </w:r>
      <w:r w:rsidRPr="001D03D4">
        <w:rPr>
          <w:rStyle w:val="StyleUnderline"/>
          <w:rFonts w:asciiTheme="minorHAnsi" w:hAnsiTheme="minorHAnsi" w:cstheme="minorHAnsi"/>
        </w:rPr>
        <w:t xml:space="preserve"> a </w:t>
      </w:r>
      <w:r w:rsidRPr="001D03D4">
        <w:rPr>
          <w:rStyle w:val="Emphasis"/>
          <w:rFonts w:asciiTheme="minorHAnsi" w:hAnsiTheme="minorHAnsi" w:cstheme="minorHAnsi"/>
          <w:highlight w:val="cyan"/>
        </w:rPr>
        <w:t>full-blown crisis</w:t>
      </w:r>
      <w:r w:rsidRPr="001D03D4">
        <w:rPr>
          <w:rStyle w:val="StyleUnderline"/>
          <w:rFonts w:asciiTheme="minorHAnsi" w:hAnsiTheme="minorHAnsi" w:cstheme="minorHAnsi"/>
          <w:highlight w:val="cyan"/>
        </w:rPr>
        <w:t xml:space="preserve"> </w:t>
      </w:r>
      <w:r w:rsidRPr="001D03D4">
        <w:rPr>
          <w:rStyle w:val="Emphasis"/>
          <w:rFonts w:asciiTheme="minorHAnsi" w:hAnsiTheme="minorHAnsi" w:cstheme="minorHAnsi"/>
          <w:highlight w:val="cyan"/>
        </w:rPr>
        <w:t>elsewhere</w:t>
      </w:r>
      <w:r w:rsidRPr="001D03D4">
        <w:rPr>
          <w:rFonts w:asciiTheme="minorHAnsi" w:hAnsiTheme="minorHAnsi" w:cstheme="minorHAnsi"/>
          <w:sz w:val="12"/>
          <w:szCs w:val="18"/>
        </w:rPr>
        <w:t xml:space="preserve">. The COVID-19 pandemic and its socioeconomic fallouts exemplify this systemic chain-reaction. </w:t>
      </w:r>
      <w:proofErr w:type="spellStart"/>
      <w:r w:rsidRPr="001D03D4">
        <w:rPr>
          <w:rFonts w:asciiTheme="minorHAnsi" w:hAnsiTheme="minorHAnsi" w:cstheme="minorHAnsi"/>
          <w:sz w:val="12"/>
          <w:szCs w:val="18"/>
        </w:rPr>
        <w:t>Onceinexorable</w:t>
      </w:r>
      <w:proofErr w:type="spellEnd"/>
      <w:r w:rsidRPr="001D03D4">
        <w:rPr>
          <w:rFonts w:asciiTheme="minorHAnsi" w:hAnsiTheme="minorHAnsi" w:cstheme="minorHAnsi"/>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Key Words: Global Systems, Emergence, VUCA, COVID-9, Social Instability, Big Tech, Great Reset</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INTRODUCTION</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1D03D4">
        <w:rPr>
          <w:rFonts w:asciiTheme="minorHAnsi" w:hAnsiTheme="minorHAnsi" w:cstheme="minorHAnsi"/>
          <w:sz w:val="12"/>
          <w:szCs w:val="18"/>
        </w:rPr>
        <w:t>complexity</w:t>
      </w:r>
      <w:proofErr w:type="gramEnd"/>
      <w:r w:rsidRPr="001D03D4">
        <w:rPr>
          <w:rFonts w:asciiTheme="minorHAnsi" w:hAnsiTheme="minorHAnsi" w:cstheme="minorHAnsi"/>
          <w:sz w:val="12"/>
          <w:szCs w:val="18"/>
        </w:rPr>
        <w:t xml:space="preserve"> and ambiguity (VUCA).</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 xml:space="preserve">But what exactly is a global system? Our planet itself is an autonomous and </w:t>
      </w:r>
      <w:proofErr w:type="spellStart"/>
      <w:r w:rsidRPr="001D03D4">
        <w:rPr>
          <w:rFonts w:asciiTheme="minorHAnsi" w:hAnsiTheme="minorHAnsi" w:cstheme="minorHAnsi"/>
          <w:sz w:val="12"/>
          <w:szCs w:val="18"/>
        </w:rPr>
        <w:t>selfsustaining</w:t>
      </w:r>
      <w:proofErr w:type="spellEnd"/>
      <w:r w:rsidRPr="001D03D4">
        <w:rPr>
          <w:rFonts w:asciiTheme="minorHAnsi" w:hAnsiTheme="minorHAnsi" w:cstheme="minorHAnsi"/>
          <w:sz w:val="12"/>
          <w:szCs w:val="18"/>
        </w:rPr>
        <w:t xml:space="preserve"> mega-system, marked by periodic cycles and elemental vagaries.</w:t>
      </w:r>
      <w:r w:rsidRPr="001D03D4">
        <w:rPr>
          <w:rFonts w:asciiTheme="minorHAnsi" w:hAnsiTheme="minorHAnsi" w:cstheme="minorHAnsi"/>
          <w:sz w:val="16"/>
        </w:rPr>
        <w:t xml:space="preserve"> Human activities within however are not system isolates as our </w:t>
      </w:r>
      <w:r w:rsidRPr="001D03D4">
        <w:rPr>
          <w:rStyle w:val="StyleUnderline"/>
          <w:rFonts w:asciiTheme="minorHAnsi" w:hAnsiTheme="minorHAnsi" w:cstheme="minorHAnsi"/>
          <w:highlight w:val="cyan"/>
        </w:rPr>
        <w:t>banking</w:t>
      </w:r>
      <w:r w:rsidRPr="001D03D4">
        <w:rPr>
          <w:rStyle w:val="StyleUnderline"/>
          <w:rFonts w:asciiTheme="minorHAnsi" w:hAnsiTheme="minorHAnsi" w:cstheme="minorHAnsi"/>
        </w:rPr>
        <w:t xml:space="preserve">, utility, </w:t>
      </w:r>
      <w:r w:rsidRPr="001D03D4">
        <w:rPr>
          <w:rStyle w:val="StyleUnderline"/>
          <w:rFonts w:asciiTheme="minorHAnsi" w:hAnsiTheme="minorHAnsi" w:cstheme="minorHAnsi"/>
          <w:highlight w:val="cyan"/>
        </w:rPr>
        <w:t xml:space="preserve">farming, </w:t>
      </w:r>
      <w:proofErr w:type="gramStart"/>
      <w:r w:rsidRPr="001D03D4">
        <w:rPr>
          <w:rStyle w:val="Emphasis"/>
          <w:rFonts w:asciiTheme="minorHAnsi" w:hAnsiTheme="minorHAnsi" w:cstheme="minorHAnsi"/>
          <w:highlight w:val="cyan"/>
        </w:rPr>
        <w:t>health</w:t>
      </w:r>
      <w:r w:rsidRPr="001D03D4">
        <w:rPr>
          <w:rStyle w:val="StyleUnderline"/>
          <w:rFonts w:asciiTheme="minorHAnsi" w:hAnsiTheme="minorHAnsi" w:cstheme="minorHAnsi"/>
        </w:rPr>
        <w:t>care</w:t>
      </w:r>
      <w:proofErr w:type="gramEnd"/>
      <w:r w:rsidRPr="001D03D4">
        <w:rPr>
          <w:rStyle w:val="StyleUnderline"/>
          <w:rFonts w:asciiTheme="minorHAnsi" w:hAnsiTheme="minorHAnsi" w:cstheme="minorHAnsi"/>
        </w:rPr>
        <w:t xml:space="preserve"> </w:t>
      </w:r>
      <w:r w:rsidRPr="001D03D4">
        <w:rPr>
          <w:rStyle w:val="StyleUnderline"/>
          <w:rFonts w:asciiTheme="minorHAnsi" w:hAnsiTheme="minorHAnsi" w:cstheme="minorHAnsi"/>
          <w:highlight w:val="cyan"/>
        </w:rPr>
        <w:t>and retail</w:t>
      </w:r>
      <w:r w:rsidRPr="001D03D4">
        <w:rPr>
          <w:rStyle w:val="StyleUnderline"/>
          <w:rFonts w:asciiTheme="minorHAnsi" w:hAnsiTheme="minorHAnsi" w:cstheme="minorHAnsi"/>
        </w:rPr>
        <w:t xml:space="preserve"> sectors etc. </w:t>
      </w:r>
      <w:r w:rsidRPr="001D03D4">
        <w:rPr>
          <w:rStyle w:val="StyleUnderline"/>
          <w:rFonts w:asciiTheme="minorHAnsi" w:hAnsiTheme="minorHAnsi" w:cstheme="minorHAnsi"/>
          <w:highlight w:val="cyan"/>
        </w:rPr>
        <w:t>are</w:t>
      </w:r>
      <w:r w:rsidRPr="001D03D4">
        <w:rPr>
          <w:rStyle w:val="StyleUnderline"/>
          <w:rFonts w:asciiTheme="minorHAnsi" w:hAnsiTheme="minorHAnsi" w:cstheme="minorHAnsi"/>
        </w:rPr>
        <w:t xml:space="preserve"> increasingly </w:t>
      </w:r>
      <w:r w:rsidRPr="001D03D4">
        <w:rPr>
          <w:rStyle w:val="Emphasis"/>
          <w:rFonts w:asciiTheme="minorHAnsi" w:hAnsiTheme="minorHAnsi" w:cstheme="minorHAnsi"/>
          <w:highlight w:val="cyan"/>
        </w:rPr>
        <w:t>entwined</w:t>
      </w:r>
      <w:r w:rsidRPr="001D03D4">
        <w:rPr>
          <w:rStyle w:val="StyleUnderline"/>
          <w:rFonts w:asciiTheme="minorHAnsi" w:hAnsiTheme="minorHAnsi" w:cstheme="minorHAnsi"/>
        </w:rPr>
        <w:t xml:space="preserve">. Risks accrued in </w:t>
      </w:r>
      <w:r w:rsidRPr="001D03D4">
        <w:rPr>
          <w:rStyle w:val="Emphasis"/>
          <w:rFonts w:asciiTheme="minorHAnsi" w:hAnsiTheme="minorHAnsi" w:cstheme="minorHAnsi"/>
        </w:rPr>
        <w:t>one system</w:t>
      </w:r>
      <w:r w:rsidRPr="001D03D4">
        <w:rPr>
          <w:rStyle w:val="StyleUnderline"/>
          <w:rFonts w:asciiTheme="minorHAnsi" w:hAnsiTheme="minorHAnsi" w:cstheme="minorHAnsi"/>
        </w:rPr>
        <w:t xml:space="preserve"> may </w:t>
      </w:r>
      <w:r w:rsidRPr="001D03D4">
        <w:rPr>
          <w:rStyle w:val="Emphasis"/>
          <w:rFonts w:asciiTheme="minorHAnsi" w:hAnsiTheme="minorHAnsi" w:cstheme="minorHAnsi"/>
        </w:rPr>
        <w:t>cascade</w:t>
      </w:r>
      <w:r w:rsidRPr="001D03D4">
        <w:rPr>
          <w:rStyle w:val="StyleUnderline"/>
          <w:rFonts w:asciiTheme="minorHAnsi" w:hAnsiTheme="minorHAnsi" w:cstheme="minorHAnsi"/>
        </w:rPr>
        <w:t xml:space="preserve"> into an </w:t>
      </w:r>
      <w:r w:rsidRPr="001D03D4">
        <w:rPr>
          <w:rStyle w:val="Emphasis"/>
          <w:rFonts w:asciiTheme="minorHAnsi" w:hAnsiTheme="minorHAnsi" w:cstheme="minorHAnsi"/>
        </w:rPr>
        <w:t>unforeseen crisis</w:t>
      </w:r>
      <w:r w:rsidRPr="001D03D4">
        <w:rPr>
          <w:rFonts w:asciiTheme="minorHAnsi" w:hAnsiTheme="minorHAnsi" w:cstheme="minorHAnsi"/>
          <w:sz w:val="16"/>
        </w:rPr>
        <w:t xml:space="preserve"> within and/or without (Choo, Smith &amp; McCusker, 2007). Scholars call this phenomenon “emergence”; one where </w:t>
      </w:r>
      <w:r w:rsidRPr="001D03D4">
        <w:rPr>
          <w:rStyle w:val="StyleUnderline"/>
          <w:rFonts w:asciiTheme="minorHAnsi" w:hAnsiTheme="minorHAnsi" w:cstheme="minorHAnsi"/>
        </w:rPr>
        <w:t xml:space="preserve">the </w:t>
      </w:r>
      <w:proofErr w:type="spellStart"/>
      <w:r w:rsidRPr="001D03D4">
        <w:rPr>
          <w:rStyle w:val="StyleUnderline"/>
          <w:rFonts w:asciiTheme="minorHAnsi" w:hAnsiTheme="minorHAnsi" w:cstheme="minorHAnsi"/>
        </w:rPr>
        <w:t>behaviour</w:t>
      </w:r>
      <w:proofErr w:type="spellEnd"/>
      <w:r w:rsidRPr="001D03D4">
        <w:rPr>
          <w:rStyle w:val="StyleUnderline"/>
          <w:rFonts w:asciiTheme="minorHAnsi" w:hAnsiTheme="minorHAnsi" w:cstheme="minorHAnsi"/>
        </w:rPr>
        <w:t xml:space="preserve"> of </w:t>
      </w:r>
      <w:r w:rsidRPr="001D03D4">
        <w:rPr>
          <w:rStyle w:val="Emphasis"/>
          <w:rFonts w:asciiTheme="minorHAnsi" w:hAnsiTheme="minorHAnsi" w:cstheme="minorHAnsi"/>
        </w:rPr>
        <w:t>intersecting systems</w:t>
      </w:r>
      <w:r w:rsidRPr="001D03D4">
        <w:rPr>
          <w:rStyle w:val="StyleUnderline"/>
          <w:rFonts w:asciiTheme="minorHAnsi" w:hAnsiTheme="minorHAnsi" w:cstheme="minorHAnsi"/>
        </w:rPr>
        <w:t xml:space="preserve"> is determined by </w:t>
      </w:r>
      <w:r w:rsidRPr="001D03D4">
        <w:rPr>
          <w:rStyle w:val="Emphasis"/>
          <w:rFonts w:asciiTheme="minorHAnsi" w:hAnsiTheme="minorHAnsi" w:cstheme="minorHAnsi"/>
        </w:rPr>
        <w:t>complex</w:t>
      </w:r>
      <w:r w:rsidRPr="001D03D4">
        <w:rPr>
          <w:rStyle w:val="StyleUnderline"/>
          <w:rFonts w:asciiTheme="minorHAnsi" w:hAnsiTheme="minorHAnsi" w:cstheme="minorHAnsi"/>
        </w:rPr>
        <w:t xml:space="preserve"> and largely </w:t>
      </w:r>
      <w:r w:rsidRPr="001D03D4">
        <w:rPr>
          <w:rStyle w:val="Emphasis"/>
          <w:rFonts w:asciiTheme="minorHAnsi" w:hAnsiTheme="minorHAnsi" w:cstheme="minorHAnsi"/>
        </w:rPr>
        <w:t>invisible interactions</w:t>
      </w:r>
      <w:r w:rsidRPr="001D03D4">
        <w:rPr>
          <w:rStyle w:val="StyleUnderline"/>
          <w:rFonts w:asciiTheme="minorHAnsi" w:hAnsiTheme="minorHAnsi" w:cstheme="minorHAnsi"/>
        </w:rPr>
        <w:t xml:space="preserve"> at the </w:t>
      </w:r>
      <w:r w:rsidRPr="001D03D4">
        <w:rPr>
          <w:rStyle w:val="Emphasis"/>
          <w:rFonts w:asciiTheme="minorHAnsi" w:hAnsiTheme="minorHAnsi" w:cstheme="minorHAnsi"/>
        </w:rPr>
        <w:t>substratum</w:t>
      </w:r>
      <w:r w:rsidRPr="001D03D4">
        <w:rPr>
          <w:rFonts w:asciiTheme="minorHAnsi" w:hAnsiTheme="minorHAnsi" w:cstheme="minorHAnsi"/>
          <w:sz w:val="16"/>
        </w:rPr>
        <w:t xml:space="preserve"> (Goldstein, 1999; Holland, 1998).</w:t>
      </w:r>
      <w:r w:rsidRPr="001D03D4">
        <w:rPr>
          <w:rFonts w:asciiTheme="minorHAnsi" w:hAnsiTheme="minorHAnsi" w:cstheme="minorHAnsi"/>
          <w:sz w:val="16"/>
        </w:rPr>
        <w:t xml:space="preserve"> </w:t>
      </w:r>
      <w:r w:rsidRPr="001D03D4">
        <w:rPr>
          <w:rFonts w:asciiTheme="minorHAnsi" w:hAnsiTheme="minorHAnsi" w:cstheme="minorHAnsi"/>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1D03D4">
        <w:rPr>
          <w:rFonts w:asciiTheme="minorHAnsi" w:hAnsiTheme="minorHAnsi" w:cstheme="minorHAnsi"/>
          <w:sz w:val="12"/>
          <w:szCs w:val="18"/>
        </w:rPr>
        <w:t>products, and</w:t>
      </w:r>
      <w:proofErr w:type="gramEnd"/>
      <w:r w:rsidRPr="001D03D4">
        <w:rPr>
          <w:rFonts w:asciiTheme="minorHAnsi" w:hAnsiTheme="minorHAnsi" w:cstheme="minorHAnsi"/>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 xml:space="preserve">An initial </w:t>
      </w:r>
      <w:proofErr w:type="gramStart"/>
      <w:r w:rsidRPr="001D03D4">
        <w:rPr>
          <w:rFonts w:asciiTheme="minorHAnsi" w:hAnsiTheme="minorHAnsi" w:cstheme="minorHAnsi"/>
          <w:sz w:val="12"/>
          <w:szCs w:val="18"/>
        </w:rPr>
        <w:t>run on</w:t>
      </w:r>
      <w:proofErr w:type="gramEnd"/>
      <w:r w:rsidRPr="001D03D4">
        <w:rPr>
          <w:rFonts w:asciiTheme="minorHAnsi" w:hAnsiTheme="minorHAnsi" w:cstheme="minorHAnsi"/>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1D03D4">
        <w:rPr>
          <w:rFonts w:asciiTheme="minorHAnsi" w:hAnsiTheme="minorHAnsi" w:cstheme="minorHAnsi"/>
          <w:sz w:val="12"/>
          <w:szCs w:val="18"/>
        </w:rPr>
        <w:t>Taiwan</w:t>
      </w:r>
      <w:proofErr w:type="gramEnd"/>
      <w:r w:rsidRPr="001D03D4">
        <w:rPr>
          <w:rFonts w:asciiTheme="minorHAnsi" w:hAnsiTheme="minorHAnsi" w:cstheme="minorHAnsi"/>
          <w:sz w:val="12"/>
          <w:szCs w:val="18"/>
        </w:rPr>
        <w:t xml:space="preserve"> and Japan – have been subjected to cyclical lockdowns and quarantines. </w:t>
      </w:r>
      <w:proofErr w:type="gramStart"/>
      <w:r w:rsidRPr="001D03D4">
        <w:rPr>
          <w:rFonts w:asciiTheme="minorHAnsi" w:hAnsiTheme="minorHAnsi" w:cstheme="minorHAnsi"/>
          <w:sz w:val="12"/>
          <w:szCs w:val="18"/>
        </w:rPr>
        <w:t>Never before</w:t>
      </w:r>
      <w:proofErr w:type="gramEnd"/>
      <w:r w:rsidRPr="001D03D4">
        <w:rPr>
          <w:rFonts w:asciiTheme="minorHAnsi" w:hAnsiTheme="minorHAnsi" w:cstheme="minorHAnsi"/>
          <w:sz w:val="12"/>
          <w:szCs w:val="18"/>
        </w:rPr>
        <w:t xml:space="preserve"> in history have humans faced such a systemic, borderless calamity.</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1D03D4">
        <w:rPr>
          <w:rFonts w:asciiTheme="minorHAnsi" w:hAnsiTheme="minorHAnsi" w:cstheme="minorHAnsi"/>
          <w:sz w:val="12"/>
          <w:szCs w:val="18"/>
        </w:rPr>
        <w:t>systems</w:t>
      </w:r>
      <w:proofErr w:type="gramEnd"/>
      <w:r w:rsidRPr="001D03D4">
        <w:rPr>
          <w:rFonts w:asciiTheme="minorHAnsi" w:hAnsiTheme="minorHAnsi" w:cstheme="minorHAnsi"/>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1D03D4">
        <w:rPr>
          <w:rFonts w:asciiTheme="minorHAnsi" w:hAnsiTheme="minorHAnsi" w:cstheme="minorHAnsi"/>
          <w:sz w:val="12"/>
          <w:szCs w:val="18"/>
        </w:rPr>
        <w:t>Maavak</w:t>
      </w:r>
      <w:proofErr w:type="spellEnd"/>
      <w:r w:rsidRPr="001D03D4">
        <w:rPr>
          <w:rFonts w:asciiTheme="minorHAnsi" w:hAnsiTheme="minorHAnsi" w:cstheme="minorHAnsi"/>
          <w:sz w:val="12"/>
          <w:szCs w:val="18"/>
        </w:rPr>
        <w:t xml:space="preserve">, 2019a). As traditional forces of globalization unravel, security professionals should take cognizance of emerging threats through a </w:t>
      </w:r>
      <w:proofErr w:type="gramStart"/>
      <w:r w:rsidRPr="001D03D4">
        <w:rPr>
          <w:rFonts w:asciiTheme="minorHAnsi" w:hAnsiTheme="minorHAnsi" w:cstheme="minorHAnsi"/>
          <w:sz w:val="12"/>
          <w:szCs w:val="18"/>
        </w:rPr>
        <w:t>systems</w:t>
      </w:r>
      <w:proofErr w:type="gramEnd"/>
      <w:r w:rsidRPr="001D03D4">
        <w:rPr>
          <w:rFonts w:asciiTheme="minorHAnsi" w:hAnsiTheme="minorHAnsi" w:cstheme="minorHAnsi"/>
          <w:sz w:val="12"/>
          <w:szCs w:val="18"/>
        </w:rPr>
        <w:t xml:space="preserve"> thinking approach.</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METHODOLOGY</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 Diminishing diversity (or increasing homogeneity) of actors in the global system (</w:t>
      </w:r>
      <w:proofErr w:type="spellStart"/>
      <w:r w:rsidRPr="001D03D4">
        <w:rPr>
          <w:rFonts w:asciiTheme="minorHAnsi" w:hAnsiTheme="minorHAnsi" w:cstheme="minorHAnsi"/>
          <w:sz w:val="12"/>
          <w:szCs w:val="18"/>
        </w:rPr>
        <w:t>Boli</w:t>
      </w:r>
      <w:proofErr w:type="spellEnd"/>
      <w:r w:rsidRPr="001D03D4">
        <w:rPr>
          <w:rFonts w:asciiTheme="minorHAnsi" w:hAnsiTheme="minorHAnsi" w:cstheme="minorHAnsi"/>
          <w:sz w:val="12"/>
          <w:szCs w:val="18"/>
        </w:rPr>
        <w:t xml:space="preserve"> &amp; Thomas, 1997; Meyer, 2000; Young et al, 2006);</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 Interconnections in the global system (Homer-Dixon et al, 2015; Lee &amp; Preston, 2012);</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 Interactions of actors, events and components in the global system (</w:t>
      </w:r>
      <w:proofErr w:type="spellStart"/>
      <w:r w:rsidRPr="001D03D4">
        <w:rPr>
          <w:rFonts w:asciiTheme="minorHAnsi" w:hAnsiTheme="minorHAnsi" w:cstheme="minorHAnsi"/>
          <w:sz w:val="12"/>
          <w:szCs w:val="18"/>
        </w:rPr>
        <w:t>Buldyrev</w:t>
      </w:r>
      <w:proofErr w:type="spellEnd"/>
      <w:r w:rsidRPr="001D03D4">
        <w:rPr>
          <w:rFonts w:asciiTheme="minorHAnsi" w:hAnsiTheme="minorHAnsi" w:cstheme="minorHAnsi"/>
          <w:sz w:val="12"/>
          <w:szCs w:val="18"/>
        </w:rPr>
        <w:t xml:space="preserve"> et al, 2010; Bashan et al, 2013; Homer-Dixon et al, 2015); and</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 Adaptive qualities in particular systems (</w:t>
      </w:r>
      <w:proofErr w:type="spellStart"/>
      <w:r w:rsidRPr="001D03D4">
        <w:rPr>
          <w:rFonts w:asciiTheme="minorHAnsi" w:hAnsiTheme="minorHAnsi" w:cstheme="minorHAnsi"/>
          <w:sz w:val="12"/>
          <w:szCs w:val="18"/>
        </w:rPr>
        <w:t>Bodin</w:t>
      </w:r>
      <w:proofErr w:type="spellEnd"/>
      <w:r w:rsidRPr="001D03D4">
        <w:rPr>
          <w:rFonts w:asciiTheme="minorHAnsi" w:hAnsiTheme="minorHAnsi" w:cstheme="minorHAnsi"/>
          <w:sz w:val="12"/>
          <w:szCs w:val="18"/>
        </w:rPr>
        <w:t xml:space="preserve"> &amp; Norberg, 2005; </w:t>
      </w:r>
      <w:proofErr w:type="spellStart"/>
      <w:r w:rsidRPr="001D03D4">
        <w:rPr>
          <w:rFonts w:asciiTheme="minorHAnsi" w:hAnsiTheme="minorHAnsi" w:cstheme="minorHAnsi"/>
          <w:sz w:val="12"/>
          <w:szCs w:val="18"/>
        </w:rPr>
        <w:t>Scheffer</w:t>
      </w:r>
      <w:proofErr w:type="spellEnd"/>
      <w:r w:rsidRPr="001D03D4">
        <w:rPr>
          <w:rFonts w:asciiTheme="minorHAnsi" w:hAnsiTheme="minorHAnsi" w:cstheme="minorHAnsi"/>
          <w:sz w:val="12"/>
          <w:szCs w:val="18"/>
        </w:rPr>
        <w:t xml:space="preserve"> et al, 2012) Since scholastic material on this topic remains somewhat inchoate, this paper buttresses many of its contentions through secondary (i.e. news/institutional) sources.</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ECONOMY</w:t>
      </w:r>
      <w:r w:rsidRPr="001D03D4">
        <w:rPr>
          <w:rFonts w:asciiTheme="minorHAnsi" w:hAnsiTheme="minorHAnsi" w:cstheme="minorHAnsi"/>
          <w:sz w:val="12"/>
          <w:szCs w:val="18"/>
        </w:rPr>
        <w:t xml:space="preserve"> </w:t>
      </w:r>
      <w:r w:rsidRPr="001D03D4">
        <w:rPr>
          <w:rFonts w:asciiTheme="minorHAnsi" w:hAnsiTheme="minorHAnsi" w:cstheme="minorHAnsi"/>
          <w:sz w:val="16"/>
        </w:rPr>
        <w:t xml:space="preserve">According to Professor Stanislaw </w:t>
      </w:r>
      <w:proofErr w:type="spellStart"/>
      <w:r w:rsidRPr="001D03D4">
        <w:rPr>
          <w:rFonts w:asciiTheme="minorHAnsi" w:hAnsiTheme="minorHAnsi" w:cstheme="minorHAnsi"/>
          <w:sz w:val="16"/>
        </w:rPr>
        <w:t>Drozdz</w:t>
      </w:r>
      <w:proofErr w:type="spellEnd"/>
      <w:r w:rsidRPr="001D03D4">
        <w:rPr>
          <w:rFonts w:asciiTheme="minorHAnsi" w:hAnsiTheme="minorHAnsi" w:cstheme="minorHAnsi"/>
          <w:sz w:val="16"/>
        </w:rPr>
        <w:t xml:space="preserve"> (2018) of the Polish Academy of Sciences, “</w:t>
      </w:r>
      <w:r w:rsidRPr="001D03D4">
        <w:rPr>
          <w:rStyle w:val="StyleUnderline"/>
          <w:rFonts w:asciiTheme="minorHAnsi" w:hAnsiTheme="minorHAnsi" w:cstheme="minorHAnsi"/>
        </w:rPr>
        <w:t>a global financial crash</w:t>
      </w:r>
      <w:r w:rsidRPr="001D03D4">
        <w:rPr>
          <w:rFonts w:asciiTheme="minorHAnsi" w:hAnsiTheme="minorHAnsi" w:cstheme="minorHAnsi"/>
          <w:sz w:val="16"/>
        </w:rPr>
        <w:t xml:space="preserve"> of a previously unprecedented scale is highly probable” by the mid- 2020s. This </w:t>
      </w:r>
      <w:r w:rsidRPr="001D03D4">
        <w:rPr>
          <w:rStyle w:val="StyleUnderline"/>
          <w:rFonts w:asciiTheme="minorHAnsi" w:hAnsiTheme="minorHAnsi" w:cstheme="minorHAnsi"/>
        </w:rPr>
        <w:t xml:space="preserve">will lead to a </w:t>
      </w:r>
      <w:r w:rsidRPr="001D03D4">
        <w:rPr>
          <w:rStyle w:val="Emphasis"/>
          <w:rFonts w:asciiTheme="minorHAnsi" w:hAnsiTheme="minorHAnsi" w:cstheme="minorHAnsi"/>
        </w:rPr>
        <w:t>trickle-down meltdown</w:t>
      </w:r>
      <w:r w:rsidRPr="001D03D4">
        <w:rPr>
          <w:rStyle w:val="StyleUnderline"/>
          <w:rFonts w:asciiTheme="minorHAnsi" w:hAnsiTheme="minorHAnsi" w:cstheme="minorHAnsi"/>
        </w:rPr>
        <w:t xml:space="preserve">, impacting </w:t>
      </w:r>
      <w:r w:rsidRPr="001D03D4">
        <w:rPr>
          <w:rStyle w:val="Emphasis"/>
          <w:rFonts w:asciiTheme="minorHAnsi" w:hAnsiTheme="minorHAnsi" w:cstheme="minorHAnsi"/>
        </w:rPr>
        <w:t>all areas</w:t>
      </w:r>
      <w:r w:rsidRPr="001D03D4">
        <w:rPr>
          <w:rStyle w:val="StyleUnderline"/>
          <w:rFonts w:asciiTheme="minorHAnsi" w:hAnsiTheme="minorHAnsi" w:cstheme="minorHAnsi"/>
        </w:rPr>
        <w:t xml:space="preserve"> of human activity</w:t>
      </w:r>
      <w:r w:rsidRPr="001D03D4">
        <w:rPr>
          <w:rFonts w:asciiTheme="minorHAnsi" w:hAnsiTheme="minorHAnsi" w:cstheme="minorHAnsi"/>
          <w:sz w:val="16"/>
        </w:rPr>
        <w:t>.</w:t>
      </w:r>
      <w:r w:rsidRPr="001D03D4">
        <w:rPr>
          <w:rFonts w:asciiTheme="minorHAnsi" w:hAnsiTheme="minorHAnsi" w:cstheme="minorHAnsi"/>
          <w:sz w:val="16"/>
        </w:rPr>
        <w:t xml:space="preserve"> </w:t>
      </w:r>
      <w:r w:rsidRPr="001D03D4">
        <w:rPr>
          <w:rFonts w:asciiTheme="minorHAnsi" w:hAnsiTheme="minorHAnsi" w:cstheme="minorHAnsi"/>
          <w:sz w:val="16"/>
        </w:rPr>
        <w:t xml:space="preserve">The economist John Mauldin (2018) similarly warns that the “2020s might be the worst decade in US history” </w:t>
      </w:r>
      <w:r w:rsidRPr="001D03D4">
        <w:rPr>
          <w:rStyle w:val="StyleUnderline"/>
          <w:rFonts w:asciiTheme="minorHAnsi" w:hAnsiTheme="minorHAnsi" w:cstheme="minorHAnsi"/>
        </w:rPr>
        <w:t>and</w:t>
      </w:r>
      <w:r w:rsidRPr="001D03D4">
        <w:rPr>
          <w:rFonts w:asciiTheme="minorHAnsi" w:hAnsiTheme="minorHAnsi" w:cstheme="minorHAnsi"/>
          <w:sz w:val="16"/>
        </w:rPr>
        <w:t xml:space="preserve"> may </w:t>
      </w:r>
      <w:r w:rsidRPr="001D03D4">
        <w:rPr>
          <w:rStyle w:val="StyleUnderline"/>
          <w:rFonts w:asciiTheme="minorHAnsi" w:hAnsiTheme="minorHAnsi" w:cstheme="minorHAnsi"/>
        </w:rPr>
        <w:t xml:space="preserve">lead to a </w:t>
      </w:r>
      <w:r w:rsidRPr="001D03D4">
        <w:rPr>
          <w:rStyle w:val="Emphasis"/>
          <w:rFonts w:asciiTheme="minorHAnsi" w:hAnsiTheme="minorHAnsi" w:cstheme="minorHAnsi"/>
        </w:rPr>
        <w:t>Second Great Depression</w:t>
      </w:r>
      <w:r w:rsidRPr="001D03D4">
        <w:rPr>
          <w:rFonts w:asciiTheme="minorHAnsi" w:hAnsiTheme="minorHAnsi" w:cstheme="minorHAnsi"/>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1D03D4">
        <w:rPr>
          <w:rFonts w:asciiTheme="minorHAnsi" w:hAnsiTheme="minorHAnsi" w:cstheme="minorHAnsi"/>
          <w:sz w:val="12"/>
          <w:szCs w:val="18"/>
        </w:rPr>
        <w:t>Ausman</w:t>
      </w:r>
      <w:proofErr w:type="spellEnd"/>
      <w:r w:rsidRPr="001D03D4">
        <w:rPr>
          <w:rFonts w:asciiTheme="minorHAnsi" w:hAnsiTheme="minorHAnsi" w:cstheme="minorHAnsi"/>
          <w:sz w:val="12"/>
          <w:szCs w:val="18"/>
        </w:rPr>
        <w:t>, 2018). The reader should note that these figures were tabulated before the COVID-19 outbreak.</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1D03D4">
        <w:rPr>
          <w:rFonts w:asciiTheme="minorHAnsi" w:hAnsiTheme="minorHAnsi" w:cstheme="minorHAnsi"/>
          <w:sz w:val="12"/>
          <w:szCs w:val="18"/>
        </w:rPr>
        <w:t>Maavak</w:t>
      </w:r>
      <w:proofErr w:type="spellEnd"/>
      <w:r w:rsidRPr="001D03D4">
        <w:rPr>
          <w:rFonts w:asciiTheme="minorHAnsi" w:hAnsiTheme="minorHAnsi" w:cstheme="minorHAnsi"/>
          <w:sz w:val="12"/>
          <w:szCs w:val="18"/>
        </w:rPr>
        <w:t>, 2012; DCDC, 2007).</w:t>
      </w:r>
      <w:r w:rsidRPr="001D03D4">
        <w:rPr>
          <w:rFonts w:asciiTheme="minorHAnsi" w:hAnsiTheme="minorHAnsi" w:cstheme="minorHAnsi"/>
          <w:sz w:val="12"/>
          <w:szCs w:val="18"/>
        </w:rPr>
        <w:t xml:space="preserve"> </w:t>
      </w:r>
      <w:r w:rsidRPr="001D03D4">
        <w:rPr>
          <w:rStyle w:val="StyleUnderline"/>
          <w:rFonts w:asciiTheme="minorHAnsi" w:hAnsiTheme="minorHAnsi" w:cstheme="minorHAnsi"/>
          <w:highlight w:val="cyan"/>
        </w:rPr>
        <w:t>Economic stressors</w:t>
      </w:r>
      <w:r w:rsidRPr="001D03D4">
        <w:rPr>
          <w:rFonts w:asciiTheme="minorHAnsi" w:hAnsiTheme="minorHAnsi" w:cstheme="minorHAnsi"/>
          <w:sz w:val="16"/>
        </w:rPr>
        <w:t xml:space="preserve">, in transcendent VUCA fashion, </w:t>
      </w:r>
      <w:r w:rsidRPr="001D03D4">
        <w:rPr>
          <w:rStyle w:val="StyleUnderline"/>
          <w:rFonts w:asciiTheme="minorHAnsi" w:hAnsiTheme="minorHAnsi" w:cstheme="minorHAnsi"/>
        </w:rPr>
        <w:t>may</w:t>
      </w:r>
      <w:r w:rsidRPr="001D03D4">
        <w:rPr>
          <w:rFonts w:asciiTheme="minorHAnsi" w:hAnsiTheme="minorHAnsi" w:cstheme="minorHAnsi"/>
          <w:sz w:val="16"/>
        </w:rPr>
        <w:t xml:space="preserve"> also </w:t>
      </w:r>
      <w:r w:rsidRPr="001D03D4">
        <w:rPr>
          <w:rStyle w:val="StyleUnderline"/>
          <w:rFonts w:asciiTheme="minorHAnsi" w:hAnsiTheme="minorHAnsi" w:cstheme="minorHAnsi"/>
          <w:highlight w:val="cyan"/>
        </w:rPr>
        <w:t>induce</w:t>
      </w:r>
      <w:r w:rsidRPr="001D03D4">
        <w:rPr>
          <w:rStyle w:val="StyleUnderline"/>
          <w:rFonts w:asciiTheme="minorHAnsi" w:hAnsiTheme="minorHAnsi" w:cstheme="minorHAnsi"/>
        </w:rPr>
        <w:t xml:space="preserve"> </w:t>
      </w:r>
      <w:r w:rsidRPr="001D03D4">
        <w:rPr>
          <w:rStyle w:val="Emphasis"/>
          <w:rFonts w:asciiTheme="minorHAnsi" w:hAnsiTheme="minorHAnsi" w:cstheme="minorHAnsi"/>
        </w:rPr>
        <w:t xml:space="preserve">radical </w:t>
      </w:r>
      <w:r w:rsidRPr="001D03D4">
        <w:rPr>
          <w:rStyle w:val="Emphasis"/>
          <w:rFonts w:asciiTheme="minorHAnsi" w:hAnsiTheme="minorHAnsi" w:cstheme="minorHAnsi"/>
          <w:highlight w:val="cyan"/>
        </w:rPr>
        <w:t>geopolitical realignments</w:t>
      </w:r>
      <w:r w:rsidRPr="001D03D4">
        <w:rPr>
          <w:rStyle w:val="StyleUnderline"/>
          <w:rFonts w:asciiTheme="minorHAnsi" w:hAnsiTheme="minorHAnsi" w:cstheme="minorHAnsi"/>
        </w:rPr>
        <w:t xml:space="preserve">. Bullions now carry more weight than NATO’s </w:t>
      </w:r>
      <w:r w:rsidRPr="001D03D4">
        <w:rPr>
          <w:rStyle w:val="Emphasis"/>
          <w:rFonts w:asciiTheme="minorHAnsi" w:hAnsiTheme="minorHAnsi" w:cstheme="minorHAnsi"/>
        </w:rPr>
        <w:t>security guarantees</w:t>
      </w:r>
      <w:r w:rsidRPr="001D03D4">
        <w:rPr>
          <w:rStyle w:val="StyleUnderline"/>
          <w:rFonts w:asciiTheme="minorHAnsi" w:hAnsiTheme="minorHAnsi" w:cstheme="minorHAnsi"/>
        </w:rPr>
        <w:t xml:space="preserve"> in </w:t>
      </w:r>
      <w:r w:rsidRPr="001D03D4">
        <w:rPr>
          <w:rStyle w:val="Emphasis"/>
          <w:rFonts w:asciiTheme="minorHAnsi" w:hAnsiTheme="minorHAnsi" w:cstheme="minorHAnsi"/>
        </w:rPr>
        <w:t>Eastern Europe</w:t>
      </w:r>
      <w:r w:rsidRPr="001D03D4">
        <w:rPr>
          <w:rFonts w:asciiTheme="minorHAnsi" w:hAnsiTheme="minorHAnsi" w:cstheme="minorHAnsi"/>
          <w:sz w:val="16"/>
        </w:rPr>
        <w:t>. After Poland repatriated 100 tons of gold from the Bank of England in 2019, Slovakia, Serbia and Hungary quickly followed suit.</w:t>
      </w:r>
      <w:r w:rsidRPr="001D03D4">
        <w:rPr>
          <w:rFonts w:asciiTheme="minorHAnsi" w:hAnsiTheme="minorHAnsi" w:cstheme="minorHAnsi"/>
          <w:sz w:val="16"/>
        </w:rPr>
        <w:t xml:space="preserve"> </w:t>
      </w:r>
      <w:r w:rsidRPr="001D03D4">
        <w:rPr>
          <w:rFonts w:asciiTheme="minorHAnsi" w:hAnsiTheme="minorHAnsi" w:cstheme="minorHAnsi"/>
          <w:sz w:val="16"/>
        </w:rPr>
        <w:t xml:space="preserve">According to former Slovak Premier Robert Fico, </w:t>
      </w:r>
      <w:r w:rsidRPr="001D03D4">
        <w:rPr>
          <w:rStyle w:val="StyleUnderline"/>
          <w:rFonts w:asciiTheme="minorHAnsi" w:hAnsiTheme="minorHAnsi" w:cstheme="minorHAnsi"/>
        </w:rPr>
        <w:t xml:space="preserve">this </w:t>
      </w:r>
      <w:r w:rsidRPr="001D03D4">
        <w:rPr>
          <w:rStyle w:val="Emphasis"/>
          <w:rFonts w:asciiTheme="minorHAnsi" w:hAnsiTheme="minorHAnsi" w:cstheme="minorHAnsi"/>
        </w:rPr>
        <w:t>erosion</w:t>
      </w:r>
      <w:r w:rsidRPr="001D03D4">
        <w:rPr>
          <w:rStyle w:val="StyleUnderline"/>
          <w:rFonts w:asciiTheme="minorHAnsi" w:hAnsiTheme="minorHAnsi" w:cstheme="minorHAnsi"/>
        </w:rPr>
        <w:t xml:space="preserve"> in </w:t>
      </w:r>
      <w:r w:rsidRPr="001D03D4">
        <w:rPr>
          <w:rStyle w:val="Emphasis"/>
          <w:rFonts w:asciiTheme="minorHAnsi" w:hAnsiTheme="minorHAnsi" w:cstheme="minorHAnsi"/>
        </w:rPr>
        <w:t>regional trust</w:t>
      </w:r>
      <w:r w:rsidRPr="001D03D4">
        <w:rPr>
          <w:rStyle w:val="StyleUnderline"/>
          <w:rFonts w:asciiTheme="minorHAnsi" w:hAnsiTheme="minorHAnsi" w:cstheme="minorHAnsi"/>
        </w:rPr>
        <w:t xml:space="preserve"> was based on historical precedents</w:t>
      </w:r>
      <w:r w:rsidRPr="001D03D4">
        <w:rPr>
          <w:rFonts w:asciiTheme="minorHAnsi" w:hAnsiTheme="minorHAnsi" w:cstheme="minorHAnsi"/>
          <w:sz w:val="16"/>
        </w:rPr>
        <w:t xml:space="preserve"> – </w:t>
      </w:r>
      <w:proofErr w:type="gramStart"/>
      <w:r w:rsidRPr="001D03D4">
        <w:rPr>
          <w:rFonts w:asciiTheme="minorHAnsi" w:hAnsiTheme="minorHAnsi" w:cstheme="minorHAnsi"/>
          <w:sz w:val="16"/>
        </w:rPr>
        <w:t>in particular the</w:t>
      </w:r>
      <w:proofErr w:type="gramEnd"/>
      <w:r w:rsidRPr="001D03D4">
        <w:rPr>
          <w:rFonts w:asciiTheme="minorHAnsi" w:hAnsiTheme="minorHAnsi" w:cstheme="minorHAnsi"/>
          <w:sz w:val="16"/>
        </w:rPr>
        <w:t xml:space="preserve"> 1938 Munich Agreement which ceded Czechoslovakia’s Sudetenland to Nazi Germany. As Fico reiterated (</w:t>
      </w:r>
      <w:proofErr w:type="spellStart"/>
      <w:r w:rsidRPr="001D03D4">
        <w:rPr>
          <w:rFonts w:asciiTheme="minorHAnsi" w:hAnsiTheme="minorHAnsi" w:cstheme="minorHAnsi"/>
          <w:sz w:val="16"/>
        </w:rPr>
        <w:t>Dudik</w:t>
      </w:r>
      <w:proofErr w:type="spellEnd"/>
      <w:r w:rsidRPr="001D03D4">
        <w:rPr>
          <w:rFonts w:asciiTheme="minorHAnsi" w:hAnsiTheme="minorHAnsi" w:cstheme="minorHAnsi"/>
          <w:sz w:val="16"/>
        </w:rPr>
        <w:t xml:space="preserve"> &amp; Tomek, 2019):</w:t>
      </w:r>
      <w:r w:rsidRPr="001D03D4">
        <w:rPr>
          <w:rFonts w:asciiTheme="minorHAnsi" w:hAnsiTheme="minorHAnsi" w:cstheme="minorHAnsi"/>
          <w:sz w:val="16"/>
        </w:rPr>
        <w:t xml:space="preserve"> </w:t>
      </w:r>
      <w:r w:rsidRPr="001D03D4">
        <w:rPr>
          <w:rFonts w:asciiTheme="minorHAnsi" w:hAnsiTheme="minorHAnsi" w:cstheme="minorHAnsi"/>
          <w:sz w:val="16"/>
        </w:rPr>
        <w:t>“You can hardly trust even the closest allies after the Munich Agreement… I guarantee that if something happens, we won’t see a single gram of this (offshore-held) gold. Let’s do it (repatriation) as quickly as possible.” (Parenthesis added by author).</w:t>
      </w:r>
      <w:r w:rsidRPr="001D03D4">
        <w:rPr>
          <w:rFonts w:asciiTheme="minorHAnsi" w:hAnsiTheme="minorHAnsi" w:cstheme="minorHAnsi"/>
          <w:sz w:val="16"/>
        </w:rPr>
        <w:t xml:space="preserve"> </w:t>
      </w:r>
      <w:r w:rsidRPr="001D03D4">
        <w:rPr>
          <w:rFonts w:asciiTheme="minorHAnsi" w:hAnsiTheme="minorHAnsi" w:cstheme="minorHAnsi"/>
          <w:sz w:val="16"/>
        </w:rPr>
        <w:t>President Aleksandar Vucic of Serbia (a non-NATO nation) justified his central bank’s gold-repatriation program by hinting at economic headwinds ahead: “We see in which direction the crisis in the world is moving” (</w:t>
      </w:r>
      <w:proofErr w:type="spellStart"/>
      <w:r w:rsidRPr="001D03D4">
        <w:rPr>
          <w:rFonts w:asciiTheme="minorHAnsi" w:hAnsiTheme="minorHAnsi" w:cstheme="minorHAnsi"/>
          <w:sz w:val="16"/>
        </w:rPr>
        <w:t>Dudik</w:t>
      </w:r>
      <w:proofErr w:type="spellEnd"/>
      <w:r w:rsidRPr="001D03D4">
        <w:rPr>
          <w:rFonts w:asciiTheme="minorHAnsi" w:hAnsiTheme="minorHAnsi" w:cstheme="minorHAnsi"/>
          <w:sz w:val="16"/>
        </w:rPr>
        <w:t xml:space="preserve"> &amp; Tomek, 2019). Indeed, </w:t>
      </w:r>
      <w:r w:rsidRPr="001D03D4">
        <w:rPr>
          <w:rStyle w:val="StyleUnderline"/>
          <w:rFonts w:asciiTheme="minorHAnsi" w:hAnsiTheme="minorHAnsi" w:cstheme="minorHAnsi"/>
          <w:highlight w:val="cyan"/>
        </w:rPr>
        <w:t>with</w:t>
      </w:r>
      <w:r w:rsidRPr="001D03D4">
        <w:rPr>
          <w:rStyle w:val="StyleUnderline"/>
          <w:rFonts w:asciiTheme="minorHAnsi" w:hAnsiTheme="minorHAnsi" w:cstheme="minorHAnsi"/>
        </w:rPr>
        <w:t xml:space="preserve"> two global </w:t>
      </w:r>
      <w:proofErr w:type="spellStart"/>
      <w:r w:rsidRPr="001D03D4">
        <w:rPr>
          <w:rStyle w:val="StyleUnderline"/>
          <w:rFonts w:asciiTheme="minorHAnsi" w:hAnsiTheme="minorHAnsi" w:cstheme="minorHAnsi"/>
        </w:rPr>
        <w:t>Titanics</w:t>
      </w:r>
      <w:proofErr w:type="spellEnd"/>
      <w:r w:rsidRPr="001D03D4">
        <w:rPr>
          <w:rStyle w:val="StyleUnderline"/>
          <w:rFonts w:asciiTheme="minorHAnsi" w:hAnsiTheme="minorHAnsi" w:cstheme="minorHAnsi"/>
        </w:rPr>
        <w:t xml:space="preserve"> – the </w:t>
      </w:r>
      <w:r w:rsidRPr="001D03D4">
        <w:rPr>
          <w:rStyle w:val="Emphasis"/>
          <w:rFonts w:asciiTheme="minorHAnsi" w:hAnsiTheme="minorHAnsi" w:cstheme="minorHAnsi"/>
          <w:highlight w:val="cyan"/>
        </w:rPr>
        <w:t>U</w:t>
      </w:r>
      <w:r w:rsidRPr="001D03D4">
        <w:rPr>
          <w:rFonts w:asciiTheme="minorHAnsi" w:hAnsiTheme="minorHAnsi" w:cstheme="minorHAnsi"/>
          <w:sz w:val="16"/>
        </w:rPr>
        <w:t xml:space="preserve">nited </w:t>
      </w:r>
      <w:r w:rsidRPr="001D03D4">
        <w:rPr>
          <w:rStyle w:val="Emphasis"/>
          <w:rFonts w:asciiTheme="minorHAnsi" w:hAnsiTheme="minorHAnsi" w:cstheme="minorHAnsi"/>
          <w:highlight w:val="cyan"/>
        </w:rPr>
        <w:t>S</w:t>
      </w:r>
      <w:r w:rsidRPr="001D03D4">
        <w:rPr>
          <w:rFonts w:asciiTheme="minorHAnsi" w:hAnsiTheme="minorHAnsi" w:cstheme="minorHAnsi"/>
          <w:sz w:val="16"/>
        </w:rPr>
        <w:t xml:space="preserve">tates </w:t>
      </w:r>
      <w:r w:rsidRPr="001D03D4">
        <w:rPr>
          <w:rStyle w:val="StyleUnderline"/>
          <w:rFonts w:asciiTheme="minorHAnsi" w:hAnsiTheme="minorHAnsi" w:cstheme="minorHAnsi"/>
          <w:highlight w:val="cyan"/>
        </w:rPr>
        <w:t>and China</w:t>
      </w:r>
      <w:r w:rsidRPr="001D03D4">
        <w:rPr>
          <w:rFonts w:asciiTheme="minorHAnsi" w:hAnsiTheme="minorHAnsi" w:cstheme="minorHAnsi"/>
          <w:sz w:val="16"/>
        </w:rPr>
        <w:t xml:space="preserve"> – set </w:t>
      </w:r>
      <w:r w:rsidRPr="001D03D4">
        <w:rPr>
          <w:rStyle w:val="StyleUnderline"/>
          <w:rFonts w:asciiTheme="minorHAnsi" w:hAnsiTheme="minorHAnsi" w:cstheme="minorHAnsi"/>
        </w:rPr>
        <w:t xml:space="preserve">on a </w:t>
      </w:r>
      <w:r w:rsidRPr="001D03D4">
        <w:rPr>
          <w:rStyle w:val="Emphasis"/>
          <w:rFonts w:asciiTheme="minorHAnsi" w:hAnsiTheme="minorHAnsi" w:cstheme="minorHAnsi"/>
        </w:rPr>
        <w:t>collision course</w:t>
      </w:r>
      <w:r w:rsidRPr="001D03D4">
        <w:rPr>
          <w:rFonts w:asciiTheme="minorHAnsi" w:hAnsiTheme="minorHAnsi" w:cstheme="minorHAnsi"/>
          <w:sz w:val="16"/>
        </w:rPr>
        <w:t xml:space="preserve"> with a quadrillions-denominated iceberg in the middle, and a viral outbreak on its tip, </w:t>
      </w:r>
      <w:r w:rsidRPr="001D03D4">
        <w:rPr>
          <w:rStyle w:val="StyleUnderline"/>
          <w:rFonts w:asciiTheme="minorHAnsi" w:hAnsiTheme="minorHAnsi" w:cstheme="minorHAnsi"/>
        </w:rPr>
        <w:t xml:space="preserve">the </w:t>
      </w:r>
      <w:r w:rsidRPr="001D03D4">
        <w:rPr>
          <w:rStyle w:val="Emphasis"/>
          <w:rFonts w:asciiTheme="minorHAnsi" w:hAnsiTheme="minorHAnsi" w:cstheme="minorHAnsi"/>
        </w:rPr>
        <w:t xml:space="preserve">seismic </w:t>
      </w:r>
      <w:r w:rsidRPr="001D03D4">
        <w:rPr>
          <w:rStyle w:val="Emphasis"/>
          <w:rFonts w:asciiTheme="minorHAnsi" w:hAnsiTheme="minorHAnsi" w:cstheme="minorHAnsi"/>
          <w:highlight w:val="cyan"/>
        </w:rPr>
        <w:t>ripples</w:t>
      </w:r>
      <w:r w:rsidRPr="001D03D4">
        <w:rPr>
          <w:rStyle w:val="StyleUnderline"/>
          <w:rFonts w:asciiTheme="minorHAnsi" w:hAnsiTheme="minorHAnsi" w:cstheme="minorHAnsi"/>
          <w:highlight w:val="cyan"/>
        </w:rPr>
        <w:t xml:space="preserve"> will be felt</w:t>
      </w:r>
      <w:r w:rsidRPr="001D03D4">
        <w:rPr>
          <w:rStyle w:val="StyleUnderline"/>
          <w:rFonts w:asciiTheme="minorHAnsi" w:hAnsiTheme="minorHAnsi" w:cstheme="minorHAnsi"/>
        </w:rPr>
        <w:t xml:space="preserve"> </w:t>
      </w:r>
      <w:r w:rsidRPr="001D03D4">
        <w:rPr>
          <w:rStyle w:val="Emphasis"/>
          <w:rFonts w:asciiTheme="minorHAnsi" w:hAnsiTheme="minorHAnsi" w:cstheme="minorHAnsi"/>
        </w:rPr>
        <w:t>far</w:t>
      </w:r>
      <w:r w:rsidRPr="001D03D4">
        <w:rPr>
          <w:rStyle w:val="StyleUnderline"/>
          <w:rFonts w:asciiTheme="minorHAnsi" w:hAnsiTheme="minorHAnsi" w:cstheme="minorHAnsi"/>
        </w:rPr>
        <w:t xml:space="preserve">, </w:t>
      </w:r>
      <w:r w:rsidRPr="001D03D4">
        <w:rPr>
          <w:rStyle w:val="Emphasis"/>
          <w:rFonts w:asciiTheme="minorHAnsi" w:hAnsiTheme="minorHAnsi" w:cstheme="minorHAnsi"/>
        </w:rPr>
        <w:t>wide</w:t>
      </w:r>
      <w:r w:rsidRPr="001D03D4">
        <w:rPr>
          <w:rStyle w:val="StyleUnderline"/>
          <w:rFonts w:asciiTheme="minorHAnsi" w:hAnsiTheme="minorHAnsi" w:cstheme="minorHAnsi"/>
        </w:rPr>
        <w:t xml:space="preserve"> and for a </w:t>
      </w:r>
      <w:r w:rsidRPr="001D03D4">
        <w:rPr>
          <w:rStyle w:val="Emphasis"/>
          <w:rFonts w:asciiTheme="minorHAnsi" w:hAnsiTheme="minorHAnsi" w:cstheme="minorHAnsi"/>
        </w:rPr>
        <w:t>considerable period</w:t>
      </w:r>
      <w:r w:rsidRPr="001D03D4">
        <w:rPr>
          <w:rFonts w:asciiTheme="minorHAnsi" w:hAnsiTheme="minorHAnsi" w:cstheme="minorHAnsi"/>
          <w:sz w:val="16"/>
        </w:rPr>
        <w:t>.</w:t>
      </w:r>
      <w:r w:rsidRPr="001D03D4">
        <w:rPr>
          <w:rFonts w:asciiTheme="minorHAnsi" w:hAnsiTheme="minorHAnsi" w:cstheme="minorHAnsi"/>
          <w:sz w:val="16"/>
        </w:rPr>
        <w:t xml:space="preserve"> </w:t>
      </w:r>
      <w:r w:rsidRPr="001D03D4">
        <w:rPr>
          <w:rFonts w:asciiTheme="minorHAnsi" w:hAnsiTheme="minorHAnsi" w:cstheme="minorHAnsi"/>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 xml:space="preserve">In the final analysis, COVID-19 is not the root cause of the current global economic turmoil; it is merely an accelerant to a burning house of cards that was left </w:t>
      </w:r>
      <w:proofErr w:type="spellStart"/>
      <w:r w:rsidRPr="001D03D4">
        <w:rPr>
          <w:rFonts w:asciiTheme="minorHAnsi" w:hAnsiTheme="minorHAnsi" w:cstheme="minorHAnsi"/>
          <w:sz w:val="12"/>
          <w:szCs w:val="18"/>
        </w:rPr>
        <w:t>smouldering</w:t>
      </w:r>
      <w:proofErr w:type="spellEnd"/>
      <w:r w:rsidRPr="001D03D4">
        <w:rPr>
          <w:rFonts w:asciiTheme="minorHAnsi" w:hAnsiTheme="minorHAnsi" w:cstheme="minorHAnsi"/>
          <w:sz w:val="12"/>
          <w:szCs w:val="18"/>
        </w:rPr>
        <w:t xml:space="preserve"> since the 2008 Great Recession (</w:t>
      </w:r>
      <w:proofErr w:type="spellStart"/>
      <w:r w:rsidRPr="001D03D4">
        <w:rPr>
          <w:rFonts w:asciiTheme="minorHAnsi" w:hAnsiTheme="minorHAnsi" w:cstheme="minorHAnsi"/>
          <w:sz w:val="12"/>
          <w:szCs w:val="18"/>
        </w:rPr>
        <w:t>Maavak</w:t>
      </w:r>
      <w:proofErr w:type="spellEnd"/>
      <w:r w:rsidRPr="001D03D4">
        <w:rPr>
          <w:rFonts w:asciiTheme="minorHAnsi" w:hAnsiTheme="minorHAnsi" w:cstheme="minorHAnsi"/>
          <w:sz w:val="12"/>
          <w:szCs w:val="18"/>
        </w:rPr>
        <w:t xml:space="preserve">, 2020a). We also see how the four main pillars of systems thinking (diversity, interconnectivity, interactivity and “adaptivity”) form the mise </w:t>
      </w:r>
      <w:proofErr w:type="spellStart"/>
      <w:r w:rsidRPr="001D03D4">
        <w:rPr>
          <w:rFonts w:asciiTheme="minorHAnsi" w:hAnsiTheme="minorHAnsi" w:cstheme="minorHAnsi"/>
          <w:sz w:val="12"/>
          <w:szCs w:val="18"/>
        </w:rPr>
        <w:t>en</w:t>
      </w:r>
      <w:proofErr w:type="spellEnd"/>
      <w:r w:rsidRPr="001D03D4">
        <w:rPr>
          <w:rFonts w:asciiTheme="minorHAnsi" w:hAnsiTheme="minorHAnsi" w:cstheme="minorHAnsi"/>
          <w:sz w:val="12"/>
          <w:szCs w:val="18"/>
        </w:rPr>
        <w:t xml:space="preserve"> scene in a VUCA decade.</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ENVIRONMENTAL</w:t>
      </w:r>
      <w:r w:rsidRPr="001D03D4">
        <w:rPr>
          <w:rFonts w:asciiTheme="minorHAnsi" w:hAnsiTheme="minorHAnsi" w:cstheme="minorHAnsi"/>
          <w:sz w:val="12"/>
          <w:szCs w:val="18"/>
        </w:rPr>
        <w:t xml:space="preserve"> </w:t>
      </w:r>
      <w:r w:rsidRPr="001D03D4">
        <w:rPr>
          <w:rStyle w:val="StyleUnderline"/>
          <w:rFonts w:asciiTheme="minorHAnsi" w:hAnsiTheme="minorHAnsi" w:cstheme="minorHAnsi"/>
        </w:rPr>
        <w:t xml:space="preserve">What happens to the </w:t>
      </w:r>
      <w:r w:rsidRPr="001D03D4">
        <w:rPr>
          <w:rStyle w:val="Emphasis"/>
          <w:rFonts w:asciiTheme="minorHAnsi" w:hAnsiTheme="minorHAnsi" w:cstheme="minorHAnsi"/>
        </w:rPr>
        <w:t>environment</w:t>
      </w:r>
      <w:r w:rsidRPr="001D03D4">
        <w:rPr>
          <w:rStyle w:val="StyleUnderline"/>
          <w:rFonts w:asciiTheme="minorHAnsi" w:hAnsiTheme="minorHAnsi" w:cstheme="minorHAnsi"/>
        </w:rPr>
        <w:t xml:space="preserve"> when our </w:t>
      </w:r>
      <w:r w:rsidRPr="001D03D4">
        <w:rPr>
          <w:rStyle w:val="Emphasis"/>
          <w:rFonts w:asciiTheme="minorHAnsi" w:hAnsiTheme="minorHAnsi" w:cstheme="minorHAnsi"/>
        </w:rPr>
        <w:t>economies implode</w:t>
      </w:r>
      <w:r w:rsidRPr="001D03D4">
        <w:rPr>
          <w:rStyle w:val="StyleUnderline"/>
          <w:rFonts w:asciiTheme="minorHAnsi" w:hAnsiTheme="minorHAnsi" w:cstheme="minorHAnsi"/>
        </w:rPr>
        <w:t xml:space="preserve">? </w:t>
      </w:r>
      <w:r w:rsidRPr="001D03D4">
        <w:rPr>
          <w:rStyle w:val="StyleUnderline"/>
          <w:rFonts w:asciiTheme="minorHAnsi" w:hAnsiTheme="minorHAnsi" w:cstheme="minorHAnsi"/>
          <w:highlight w:val="cyan"/>
        </w:rPr>
        <w:t>Think of</w:t>
      </w:r>
      <w:r w:rsidRPr="001D03D4">
        <w:rPr>
          <w:rStyle w:val="StyleUnderline"/>
          <w:rFonts w:asciiTheme="minorHAnsi" w:hAnsiTheme="minorHAnsi" w:cstheme="minorHAnsi"/>
        </w:rPr>
        <w:t xml:space="preserve"> a </w:t>
      </w:r>
      <w:r w:rsidRPr="001D03D4">
        <w:rPr>
          <w:rStyle w:val="Emphasis"/>
          <w:rFonts w:asciiTheme="minorHAnsi" w:hAnsiTheme="minorHAnsi" w:cstheme="minorHAnsi"/>
          <w:highlight w:val="cyan"/>
        </w:rPr>
        <w:t>debt-laden</w:t>
      </w:r>
      <w:r w:rsidRPr="001D03D4">
        <w:rPr>
          <w:rStyle w:val="StyleUnderline"/>
          <w:rFonts w:asciiTheme="minorHAnsi" w:hAnsiTheme="minorHAnsi" w:cstheme="minorHAnsi"/>
          <w:highlight w:val="cyan"/>
        </w:rPr>
        <w:t xml:space="preserve"> workforce at</w:t>
      </w:r>
      <w:r w:rsidRPr="001D03D4">
        <w:rPr>
          <w:rStyle w:val="StyleUnderline"/>
          <w:rFonts w:asciiTheme="minorHAnsi" w:hAnsiTheme="minorHAnsi" w:cstheme="minorHAnsi"/>
        </w:rPr>
        <w:t xml:space="preserve"> sensitive </w:t>
      </w:r>
      <w:r w:rsidRPr="001D03D4">
        <w:rPr>
          <w:rStyle w:val="Emphasis"/>
          <w:rFonts w:asciiTheme="minorHAnsi" w:hAnsiTheme="minorHAnsi" w:cstheme="minorHAnsi"/>
          <w:highlight w:val="cyan"/>
        </w:rPr>
        <w:t>nuclear</w:t>
      </w:r>
      <w:r w:rsidRPr="001D03D4">
        <w:rPr>
          <w:rStyle w:val="StyleUnderline"/>
          <w:rFonts w:asciiTheme="minorHAnsi" w:hAnsiTheme="minorHAnsi" w:cstheme="minorHAnsi"/>
          <w:highlight w:val="cyan"/>
        </w:rPr>
        <w:t xml:space="preserve"> and </w:t>
      </w:r>
      <w:r w:rsidRPr="001D03D4">
        <w:rPr>
          <w:rStyle w:val="Emphasis"/>
          <w:rFonts w:asciiTheme="minorHAnsi" w:hAnsiTheme="minorHAnsi" w:cstheme="minorHAnsi"/>
          <w:highlight w:val="cyan"/>
        </w:rPr>
        <w:t>chemical plants</w:t>
      </w:r>
      <w:r w:rsidRPr="001D03D4">
        <w:rPr>
          <w:rStyle w:val="StyleUnderline"/>
          <w:rFonts w:asciiTheme="minorHAnsi" w:hAnsiTheme="minorHAnsi" w:cstheme="minorHAnsi"/>
        </w:rPr>
        <w:t xml:space="preserve">, along </w:t>
      </w:r>
      <w:r w:rsidRPr="001D03D4">
        <w:rPr>
          <w:rStyle w:val="StyleUnderline"/>
          <w:rFonts w:asciiTheme="minorHAnsi" w:hAnsiTheme="minorHAnsi" w:cstheme="minorHAnsi"/>
          <w:highlight w:val="cyan"/>
        </w:rPr>
        <w:t>with a</w:t>
      </w:r>
      <w:r w:rsidRPr="001D03D4">
        <w:rPr>
          <w:rStyle w:val="StyleUnderline"/>
          <w:rFonts w:asciiTheme="minorHAnsi" w:hAnsiTheme="minorHAnsi" w:cstheme="minorHAnsi"/>
        </w:rPr>
        <w:t xml:space="preserve"> concomitant </w:t>
      </w:r>
      <w:r w:rsidRPr="001D03D4">
        <w:rPr>
          <w:rStyle w:val="Emphasis"/>
          <w:rFonts w:asciiTheme="minorHAnsi" w:hAnsiTheme="minorHAnsi" w:cstheme="minorHAnsi"/>
          <w:highlight w:val="cyan"/>
        </w:rPr>
        <w:t>surge</w:t>
      </w:r>
      <w:r w:rsidRPr="001D03D4">
        <w:rPr>
          <w:rStyle w:val="StyleUnderline"/>
          <w:rFonts w:asciiTheme="minorHAnsi" w:hAnsiTheme="minorHAnsi" w:cstheme="minorHAnsi"/>
          <w:highlight w:val="cyan"/>
        </w:rPr>
        <w:t xml:space="preserve"> in</w:t>
      </w:r>
      <w:r w:rsidRPr="001D03D4">
        <w:rPr>
          <w:rStyle w:val="StyleUnderline"/>
          <w:rFonts w:asciiTheme="minorHAnsi" w:hAnsiTheme="minorHAnsi" w:cstheme="minorHAnsi"/>
        </w:rPr>
        <w:t xml:space="preserve"> </w:t>
      </w:r>
      <w:r w:rsidRPr="001D03D4">
        <w:rPr>
          <w:rStyle w:val="Emphasis"/>
          <w:rFonts w:asciiTheme="minorHAnsi" w:hAnsiTheme="minorHAnsi" w:cstheme="minorHAnsi"/>
        </w:rPr>
        <w:t xml:space="preserve">industrial </w:t>
      </w:r>
      <w:r w:rsidRPr="001D03D4">
        <w:rPr>
          <w:rStyle w:val="Emphasis"/>
          <w:rFonts w:asciiTheme="minorHAnsi" w:hAnsiTheme="minorHAnsi" w:cstheme="minorHAnsi"/>
          <w:highlight w:val="cyan"/>
        </w:rPr>
        <w:t>accidents</w:t>
      </w:r>
      <w:r w:rsidRPr="001D03D4">
        <w:rPr>
          <w:rStyle w:val="StyleUnderline"/>
          <w:rFonts w:asciiTheme="minorHAnsi" w:hAnsiTheme="minorHAnsi" w:cstheme="minorHAnsi"/>
        </w:rPr>
        <w:t xml:space="preserve">? </w:t>
      </w:r>
      <w:r w:rsidRPr="001D03D4">
        <w:rPr>
          <w:rStyle w:val="Emphasis"/>
          <w:rFonts w:asciiTheme="minorHAnsi" w:hAnsiTheme="minorHAnsi" w:cstheme="minorHAnsi"/>
        </w:rPr>
        <w:t>Economic stressors</w:t>
      </w:r>
      <w:r w:rsidRPr="001D03D4">
        <w:rPr>
          <w:rFonts w:asciiTheme="minorHAnsi" w:hAnsiTheme="minorHAnsi" w:cstheme="minorHAnsi"/>
          <w:sz w:val="16"/>
        </w:rPr>
        <w:t xml:space="preserve">, workforce demoralization and rampant profiteering – rather than manmade climate change – arguably </w:t>
      </w:r>
      <w:r w:rsidRPr="001D03D4">
        <w:rPr>
          <w:rStyle w:val="StyleUnderline"/>
          <w:rFonts w:asciiTheme="minorHAnsi" w:hAnsiTheme="minorHAnsi" w:cstheme="minorHAnsi"/>
        </w:rPr>
        <w:t xml:space="preserve">pose the </w:t>
      </w:r>
      <w:r w:rsidRPr="001D03D4">
        <w:rPr>
          <w:rStyle w:val="Emphasis"/>
          <w:rFonts w:asciiTheme="minorHAnsi" w:hAnsiTheme="minorHAnsi" w:cstheme="minorHAnsi"/>
        </w:rPr>
        <w:t>biggest threats</w:t>
      </w:r>
      <w:r w:rsidRPr="001D03D4">
        <w:rPr>
          <w:rStyle w:val="StyleUnderline"/>
          <w:rFonts w:asciiTheme="minorHAnsi" w:hAnsiTheme="minorHAnsi" w:cstheme="minorHAnsi"/>
        </w:rPr>
        <w:t xml:space="preserve"> to the environment</w:t>
      </w:r>
      <w:r w:rsidRPr="001D03D4">
        <w:rPr>
          <w:rFonts w:asciiTheme="minorHAnsi" w:hAnsiTheme="minorHAnsi" w:cstheme="minorHAnsi"/>
          <w:sz w:val="16"/>
        </w:rPr>
        <w:t>. In a WEF report, Buehler et al (2017) made the following pre-COVID-19 observation:</w:t>
      </w:r>
      <w:r w:rsidRPr="001D03D4">
        <w:rPr>
          <w:rFonts w:asciiTheme="minorHAnsi" w:hAnsiTheme="minorHAnsi" w:cstheme="minorHAnsi"/>
          <w:sz w:val="16"/>
        </w:rPr>
        <w:t xml:space="preserve"> </w:t>
      </w:r>
      <w:r w:rsidRPr="001D03D4">
        <w:rPr>
          <w:rFonts w:asciiTheme="minorHAnsi" w:hAnsiTheme="minorHAnsi" w:cstheme="minorHAnsi"/>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sidRPr="001D03D4">
        <w:rPr>
          <w:rFonts w:asciiTheme="minorHAnsi" w:hAnsiTheme="minorHAnsi" w:cstheme="minorHAnsi"/>
          <w:sz w:val="16"/>
        </w:rPr>
        <w:t xml:space="preserve"> </w:t>
      </w:r>
      <w:r w:rsidRPr="001D03D4">
        <w:rPr>
          <w:rFonts w:asciiTheme="minorHAnsi" w:hAnsiTheme="minorHAnsi" w:cstheme="minorHAnsi"/>
          <w:sz w:val="16"/>
        </w:rPr>
        <w:t xml:space="preserve">Shouldn’t this phenomenon be better categorized as a societal or economic risk rather than an environmental one? In line with the systems thinking approach, however, </w:t>
      </w:r>
      <w:r w:rsidRPr="001D03D4">
        <w:rPr>
          <w:rStyle w:val="StyleUnderline"/>
          <w:rFonts w:asciiTheme="minorHAnsi" w:hAnsiTheme="minorHAnsi" w:cstheme="minorHAnsi"/>
        </w:rPr>
        <w:t xml:space="preserve">global risks can no longer be boxed into a </w:t>
      </w:r>
      <w:r w:rsidRPr="001D03D4">
        <w:rPr>
          <w:rStyle w:val="Emphasis"/>
          <w:rFonts w:asciiTheme="minorHAnsi" w:hAnsiTheme="minorHAnsi" w:cstheme="minorHAnsi"/>
        </w:rPr>
        <w:t>taxonomical silo</w:t>
      </w:r>
      <w:r w:rsidRPr="001D03D4">
        <w:rPr>
          <w:rFonts w:asciiTheme="minorHAnsi" w:hAnsiTheme="minorHAnsi" w:cstheme="minorHAnsi"/>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1D03D4">
        <w:rPr>
          <w:rFonts w:asciiTheme="minorHAnsi" w:hAnsiTheme="minorHAnsi" w:cstheme="minorHAnsi"/>
          <w:sz w:val="16"/>
        </w:rPr>
        <w:t>tonnes</w:t>
      </w:r>
      <w:proofErr w:type="spellEnd"/>
      <w:r w:rsidRPr="001D03D4">
        <w:rPr>
          <w:rFonts w:asciiTheme="minorHAnsi" w:hAnsiTheme="minorHAnsi" w:cstheme="minorHAnsi"/>
          <w:sz w:val="16"/>
        </w:rPr>
        <w:t xml:space="preserve"> of ammonium nitrate had nearly levelled the city of Beirut, Lebanon, on Aug 4</w:t>
      </w:r>
      <w:proofErr w:type="gramStart"/>
      <w:r w:rsidRPr="001D03D4">
        <w:rPr>
          <w:rFonts w:asciiTheme="minorHAnsi" w:hAnsiTheme="minorHAnsi" w:cstheme="minorHAnsi"/>
          <w:sz w:val="16"/>
        </w:rPr>
        <w:t xml:space="preserve"> 2020</w:t>
      </w:r>
      <w:proofErr w:type="gramEnd"/>
      <w:r w:rsidRPr="001D03D4">
        <w:rPr>
          <w:rFonts w:asciiTheme="minorHAnsi" w:hAnsiTheme="minorHAnsi" w:cstheme="minorHAnsi"/>
          <w:sz w:val="16"/>
        </w:rPr>
        <w:t>. The explosion left 204 dead; 7,500 injured; US$15 billion in property damages; and an estimated 300,000 people homeless (Urbina, 2020). The environmental costs have yet to be adequately tabulated.</w:t>
      </w:r>
      <w:r w:rsidRPr="001D03D4">
        <w:rPr>
          <w:rFonts w:asciiTheme="minorHAnsi" w:hAnsiTheme="minorHAnsi" w:cstheme="minorHAnsi"/>
          <w:sz w:val="16"/>
        </w:rPr>
        <w:t xml:space="preserve"> </w:t>
      </w:r>
      <w:r w:rsidRPr="001D03D4">
        <w:rPr>
          <w:rFonts w:asciiTheme="minorHAnsi" w:hAnsiTheme="minorHAnsi" w:cstheme="minorHAnsi"/>
          <w:sz w:val="16"/>
        </w:rPr>
        <w:t xml:space="preserve">Environmental disasters are more attributable to Black Swan events, systems </w:t>
      </w:r>
      <w:proofErr w:type="gramStart"/>
      <w:r w:rsidRPr="001D03D4">
        <w:rPr>
          <w:rFonts w:asciiTheme="minorHAnsi" w:hAnsiTheme="minorHAnsi" w:cstheme="minorHAnsi"/>
          <w:sz w:val="16"/>
        </w:rPr>
        <w:t>breakdowns</w:t>
      </w:r>
      <w:proofErr w:type="gramEnd"/>
      <w:r w:rsidRPr="001D03D4">
        <w:rPr>
          <w:rFonts w:asciiTheme="minorHAnsi" w:hAnsiTheme="minorHAnsi" w:cstheme="minorHAnsi"/>
          <w:sz w:val="16"/>
        </w:rPr>
        <w:t xml:space="preserve"> and corporate greed rather than to mundane human activity.</w:t>
      </w:r>
      <w:r w:rsidRPr="001D03D4">
        <w:rPr>
          <w:rFonts w:asciiTheme="minorHAnsi" w:hAnsiTheme="minorHAnsi" w:cstheme="minorHAnsi"/>
          <w:sz w:val="16"/>
        </w:rPr>
        <w:t xml:space="preserve"> </w:t>
      </w:r>
      <w:r w:rsidRPr="001D03D4">
        <w:rPr>
          <w:rStyle w:val="StyleUnderline"/>
          <w:rFonts w:asciiTheme="minorHAnsi" w:hAnsiTheme="minorHAnsi" w:cstheme="minorHAnsi"/>
        </w:rPr>
        <w:t xml:space="preserve">Our JIT world aggravates the </w:t>
      </w:r>
      <w:r w:rsidRPr="001D03D4">
        <w:rPr>
          <w:rStyle w:val="Emphasis"/>
          <w:rFonts w:asciiTheme="minorHAnsi" w:hAnsiTheme="minorHAnsi" w:cstheme="minorHAnsi"/>
        </w:rPr>
        <w:t>cascading potential</w:t>
      </w:r>
      <w:r w:rsidRPr="001D03D4">
        <w:rPr>
          <w:rStyle w:val="StyleUnderline"/>
          <w:rFonts w:asciiTheme="minorHAnsi" w:hAnsiTheme="minorHAnsi" w:cstheme="minorHAnsi"/>
        </w:rPr>
        <w:t xml:space="preserve"> of risks</w:t>
      </w:r>
      <w:r w:rsidRPr="001D03D4">
        <w:rPr>
          <w:rFonts w:asciiTheme="minorHAnsi" w:hAnsiTheme="minorHAnsi" w:cstheme="minorHAnsi"/>
          <w:sz w:val="16"/>
        </w:rPr>
        <w:t xml:space="preserve"> (</w:t>
      </w:r>
      <w:proofErr w:type="spellStart"/>
      <w:r w:rsidRPr="001D03D4">
        <w:rPr>
          <w:rFonts w:asciiTheme="minorHAnsi" w:hAnsiTheme="minorHAnsi" w:cstheme="minorHAnsi"/>
          <w:sz w:val="16"/>
        </w:rPr>
        <w:t>Korowicz</w:t>
      </w:r>
      <w:proofErr w:type="spellEnd"/>
      <w:r w:rsidRPr="001D03D4">
        <w:rPr>
          <w:rFonts w:asciiTheme="minorHAnsi" w:hAnsiTheme="minorHAnsi" w:cstheme="minorHAnsi"/>
          <w:sz w:val="16"/>
        </w:rPr>
        <w:t xml:space="preserve">, 2012). </w:t>
      </w:r>
      <w:r w:rsidRPr="001D03D4">
        <w:rPr>
          <w:rStyle w:val="StyleUnderline"/>
          <w:rFonts w:asciiTheme="minorHAnsi" w:hAnsiTheme="minorHAnsi" w:cstheme="minorHAnsi"/>
        </w:rPr>
        <w:t>Production and delivery delays</w:t>
      </w:r>
      <w:r w:rsidRPr="001D03D4">
        <w:rPr>
          <w:rFonts w:asciiTheme="minorHAnsi" w:hAnsiTheme="minorHAnsi" w:cstheme="minorHAnsi"/>
          <w:sz w:val="16"/>
        </w:rPr>
        <w:t xml:space="preserve">, caused by the COVID-19 outbreak, </w:t>
      </w:r>
      <w:r w:rsidRPr="001D03D4">
        <w:rPr>
          <w:rStyle w:val="StyleUnderline"/>
          <w:rFonts w:asciiTheme="minorHAnsi" w:hAnsiTheme="minorHAnsi" w:cstheme="minorHAnsi"/>
        </w:rPr>
        <w:t xml:space="preserve">will eventually require industrial </w:t>
      </w:r>
      <w:r w:rsidRPr="001D03D4">
        <w:rPr>
          <w:rStyle w:val="Emphasis"/>
          <w:rFonts w:asciiTheme="minorHAnsi" w:hAnsiTheme="minorHAnsi" w:cstheme="minorHAnsi"/>
        </w:rPr>
        <w:t>overcompensation</w:t>
      </w:r>
      <w:r w:rsidRPr="001D03D4">
        <w:rPr>
          <w:rFonts w:asciiTheme="minorHAnsi" w:hAnsiTheme="minorHAnsi" w:cstheme="minorHAnsi"/>
          <w:sz w:val="12"/>
          <w:szCs w:val="18"/>
        </w:rPr>
        <w:t xml:space="preserve">. This will further stress senior executives, workers, </w:t>
      </w:r>
      <w:proofErr w:type="gramStart"/>
      <w:r w:rsidRPr="001D03D4">
        <w:rPr>
          <w:rFonts w:asciiTheme="minorHAnsi" w:hAnsiTheme="minorHAnsi" w:cstheme="minorHAnsi"/>
          <w:sz w:val="12"/>
          <w:szCs w:val="18"/>
        </w:rPr>
        <w:t>machines</w:t>
      </w:r>
      <w:proofErr w:type="gramEnd"/>
      <w:r w:rsidRPr="001D03D4">
        <w:rPr>
          <w:rFonts w:asciiTheme="minorHAnsi" w:hAnsiTheme="minorHAnsi" w:cstheme="minorHAnsi"/>
          <w:sz w:val="12"/>
          <w:szCs w:val="18"/>
        </w:rPr>
        <w:t xml:space="preserve"> and a variety of computerized systems. The trickle-down effects will likely include substandard products, contaminated food and a general lowering in health and safety standards (</w:t>
      </w:r>
      <w:proofErr w:type="spellStart"/>
      <w:r w:rsidRPr="001D03D4">
        <w:rPr>
          <w:rFonts w:asciiTheme="minorHAnsi" w:hAnsiTheme="minorHAnsi" w:cstheme="minorHAnsi"/>
          <w:sz w:val="12"/>
          <w:szCs w:val="18"/>
        </w:rPr>
        <w:t>Maavak</w:t>
      </w:r>
      <w:proofErr w:type="spellEnd"/>
      <w:r w:rsidRPr="001D03D4">
        <w:rPr>
          <w:rFonts w:asciiTheme="minorHAnsi" w:hAnsiTheme="minorHAnsi" w:cstheme="minorHAnsi"/>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1D03D4">
        <w:rPr>
          <w:rFonts w:asciiTheme="minorHAnsi" w:hAnsiTheme="minorHAnsi" w:cstheme="minorHAnsi"/>
          <w:sz w:val="12"/>
          <w:szCs w:val="18"/>
        </w:rPr>
        <w:t>Liacko</w:t>
      </w:r>
      <w:proofErr w:type="spellEnd"/>
      <w:r w:rsidRPr="001D03D4">
        <w:rPr>
          <w:rFonts w:asciiTheme="minorHAnsi" w:hAnsiTheme="minorHAnsi" w:cstheme="minorHAnsi"/>
          <w:sz w:val="12"/>
          <w:szCs w:val="18"/>
        </w:rPr>
        <w:t>, 2021).</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1D03D4">
        <w:rPr>
          <w:rFonts w:asciiTheme="minorHAnsi" w:hAnsiTheme="minorHAnsi" w:cstheme="minorHAnsi"/>
          <w:sz w:val="12"/>
          <w:szCs w:val="18"/>
        </w:rPr>
        <w:t>Citarum</w:t>
      </w:r>
      <w:proofErr w:type="spellEnd"/>
      <w:r w:rsidRPr="001D03D4">
        <w:rPr>
          <w:rFonts w:asciiTheme="minorHAnsi" w:hAnsiTheme="minorHAnsi" w:cstheme="minorHAnsi"/>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1D03D4">
        <w:rPr>
          <w:rFonts w:asciiTheme="minorHAnsi" w:hAnsiTheme="minorHAnsi" w:cstheme="minorHAnsi"/>
          <w:sz w:val="12"/>
          <w:szCs w:val="18"/>
        </w:rPr>
        <w:t>bronchitis</w:t>
      </w:r>
      <w:proofErr w:type="gramEnd"/>
      <w:r w:rsidRPr="001D03D4">
        <w:rPr>
          <w:rFonts w:asciiTheme="minorHAnsi" w:hAnsiTheme="minorHAnsi" w:cstheme="minorHAnsi"/>
          <w:sz w:val="12"/>
          <w:szCs w:val="18"/>
        </w:rPr>
        <w:t xml:space="preserve"> and cancer (DW, 2020). It is also in cauldrons like the </w:t>
      </w:r>
      <w:proofErr w:type="spellStart"/>
      <w:r w:rsidRPr="001D03D4">
        <w:rPr>
          <w:rFonts w:asciiTheme="minorHAnsi" w:hAnsiTheme="minorHAnsi" w:cstheme="minorHAnsi"/>
          <w:sz w:val="12"/>
          <w:szCs w:val="18"/>
        </w:rPr>
        <w:t>Citarum</w:t>
      </w:r>
      <w:proofErr w:type="spellEnd"/>
      <w:r w:rsidRPr="001D03D4">
        <w:rPr>
          <w:rFonts w:asciiTheme="minorHAnsi" w:hAnsiTheme="minorHAnsi" w:cstheme="minorHAnsi"/>
          <w:sz w:val="12"/>
          <w:szCs w:val="18"/>
        </w:rPr>
        <w:t xml:space="preserve"> River where pathogens may mutate with emergent ramifications.</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 xml:space="preserve">On an equally alarming note, depressed economic conditions have traditionally provided a waste disposal boon for organized crime elements. Throughout 1980s, the </w:t>
      </w:r>
      <w:proofErr w:type="spellStart"/>
      <w:r w:rsidRPr="001D03D4">
        <w:rPr>
          <w:rFonts w:asciiTheme="minorHAnsi" w:hAnsiTheme="minorHAnsi" w:cstheme="minorHAnsi"/>
          <w:sz w:val="12"/>
          <w:szCs w:val="18"/>
        </w:rPr>
        <w:t>Calabriabased</w:t>
      </w:r>
      <w:proofErr w:type="spellEnd"/>
      <w:r w:rsidRPr="001D03D4">
        <w:rPr>
          <w:rFonts w:asciiTheme="minorHAnsi" w:hAnsiTheme="minorHAnsi" w:cstheme="minorHAnsi"/>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1D03D4">
        <w:rPr>
          <w:rFonts w:asciiTheme="minorHAnsi" w:hAnsiTheme="minorHAnsi" w:cstheme="minorHAnsi"/>
          <w:sz w:val="12"/>
          <w:szCs w:val="18"/>
        </w:rPr>
        <w:t>Knaup</w:t>
      </w:r>
      <w:proofErr w:type="spellEnd"/>
      <w:r w:rsidRPr="001D03D4">
        <w:rPr>
          <w:rFonts w:asciiTheme="minorHAnsi" w:hAnsiTheme="minorHAnsi" w:cstheme="minorHAnsi"/>
          <w:sz w:val="12"/>
          <w:szCs w:val="18"/>
        </w:rPr>
        <w:t>, 2008).</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 xml:space="preserve">The coast of Somalia is now a maritime </w:t>
      </w:r>
      <w:proofErr w:type="gramStart"/>
      <w:r w:rsidRPr="001D03D4">
        <w:rPr>
          <w:rFonts w:asciiTheme="minorHAnsi" w:hAnsiTheme="minorHAnsi" w:cstheme="minorHAnsi"/>
          <w:sz w:val="12"/>
          <w:szCs w:val="18"/>
        </w:rPr>
        <w:t>hotspot, and</w:t>
      </w:r>
      <w:proofErr w:type="gramEnd"/>
      <w:r w:rsidRPr="001D03D4">
        <w:rPr>
          <w:rFonts w:asciiTheme="minorHAnsi" w:hAnsiTheme="minorHAnsi" w:cstheme="minorHAnsi"/>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1D03D4">
        <w:rPr>
          <w:rFonts w:asciiTheme="minorHAnsi" w:hAnsiTheme="minorHAnsi" w:cstheme="minorHAnsi"/>
          <w:sz w:val="12"/>
          <w:szCs w:val="18"/>
        </w:rPr>
        <w:t>interactions</w:t>
      </w:r>
      <w:proofErr w:type="gramEnd"/>
      <w:r w:rsidRPr="001D03D4">
        <w:rPr>
          <w:rFonts w:asciiTheme="minorHAnsi" w:hAnsiTheme="minorHAnsi" w:cstheme="minorHAnsi"/>
          <w:sz w:val="12"/>
          <w:szCs w:val="18"/>
        </w:rPr>
        <w:t xml:space="preserve"> and adaptations in a system under study – as outlined in the methodology section.</w:t>
      </w:r>
      <w:r w:rsidRPr="001D03D4">
        <w:rPr>
          <w:rFonts w:asciiTheme="minorHAnsi" w:hAnsiTheme="minorHAnsi" w:cstheme="minorHAnsi"/>
          <w:sz w:val="12"/>
          <w:szCs w:val="18"/>
        </w:rPr>
        <w:t xml:space="preserve"> </w:t>
      </w:r>
      <w:r w:rsidRPr="001D03D4">
        <w:rPr>
          <w:rFonts w:asciiTheme="minorHAnsi" w:hAnsiTheme="minorHAnsi" w:cstheme="minorHAnsi"/>
          <w:sz w:val="12"/>
          <w:szCs w:val="18"/>
        </w:rPr>
        <w:t xml:space="preserve">Environmentally-devastating industrial sabotages – whether by disgruntled workers, industrial competitors, ideological </w:t>
      </w:r>
      <w:proofErr w:type="gramStart"/>
      <w:r w:rsidRPr="001D03D4">
        <w:rPr>
          <w:rFonts w:asciiTheme="minorHAnsi" w:hAnsiTheme="minorHAnsi" w:cstheme="minorHAnsi"/>
          <w:sz w:val="12"/>
          <w:szCs w:val="18"/>
        </w:rPr>
        <w:t>maniacs</w:t>
      </w:r>
      <w:proofErr w:type="gramEnd"/>
      <w:r w:rsidRPr="001D03D4">
        <w:rPr>
          <w:rFonts w:asciiTheme="minorHAnsi" w:hAnsiTheme="minorHAnsi" w:cstheme="minorHAnsi"/>
          <w:sz w:val="12"/>
          <w:szCs w:val="18"/>
        </w:rPr>
        <w:t xml:space="preserve"> or terrorist groups – cannot be discounted in a VUCA world. Immiserated societies, in stark defiance of climate change diktats, may resort to dirty coal plants and wood stoves for survival. </w:t>
      </w:r>
      <w:r w:rsidRPr="001D03D4">
        <w:rPr>
          <w:rStyle w:val="StyleUnderline"/>
          <w:rFonts w:asciiTheme="minorHAnsi" w:hAnsiTheme="minorHAnsi" w:cstheme="minorHAnsi"/>
        </w:rPr>
        <w:t>Interlinked ecosystems</w:t>
      </w:r>
      <w:r w:rsidRPr="001D03D4">
        <w:rPr>
          <w:rFonts w:asciiTheme="minorHAnsi" w:hAnsiTheme="minorHAnsi" w:cstheme="minorHAnsi"/>
          <w:sz w:val="16"/>
        </w:rPr>
        <w:t xml:space="preserve">, particularly water resources, </w:t>
      </w:r>
      <w:r w:rsidRPr="001D03D4">
        <w:rPr>
          <w:rStyle w:val="StyleUnderline"/>
          <w:rFonts w:asciiTheme="minorHAnsi" w:hAnsiTheme="minorHAnsi" w:cstheme="minorHAnsi"/>
        </w:rPr>
        <w:t xml:space="preserve">may be </w:t>
      </w:r>
      <w:r w:rsidRPr="001D03D4">
        <w:rPr>
          <w:rStyle w:val="Emphasis"/>
          <w:rFonts w:asciiTheme="minorHAnsi" w:hAnsiTheme="minorHAnsi" w:cstheme="minorHAnsi"/>
        </w:rPr>
        <w:t>hijacked</w:t>
      </w:r>
      <w:r w:rsidRPr="001D03D4">
        <w:rPr>
          <w:rFonts w:asciiTheme="minorHAnsi" w:hAnsiTheme="minorHAnsi" w:cstheme="minorHAnsi"/>
          <w:sz w:val="16"/>
        </w:rPr>
        <w:t xml:space="preserve"> by nationalist sentiments. </w:t>
      </w:r>
      <w:r w:rsidRPr="001D03D4">
        <w:rPr>
          <w:rStyle w:val="StyleUnderline"/>
          <w:rFonts w:asciiTheme="minorHAnsi" w:hAnsiTheme="minorHAnsi" w:cstheme="minorHAnsi"/>
        </w:rPr>
        <w:t xml:space="preserve">The </w:t>
      </w:r>
      <w:r w:rsidRPr="001D03D4">
        <w:rPr>
          <w:rStyle w:val="Emphasis"/>
          <w:rFonts w:asciiTheme="minorHAnsi" w:hAnsiTheme="minorHAnsi" w:cstheme="minorHAnsi"/>
        </w:rPr>
        <w:t>environmental fallouts</w:t>
      </w:r>
      <w:r w:rsidRPr="001D03D4">
        <w:rPr>
          <w:rFonts w:asciiTheme="minorHAnsi" w:hAnsiTheme="minorHAnsi" w:cstheme="minorHAnsi"/>
          <w:sz w:val="16"/>
        </w:rPr>
        <w:t xml:space="preserve"> of critical infrastructure (CI) breakdowns </w:t>
      </w:r>
      <w:r w:rsidRPr="001D03D4">
        <w:rPr>
          <w:rStyle w:val="StyleUnderline"/>
          <w:rFonts w:asciiTheme="minorHAnsi" w:hAnsiTheme="minorHAnsi" w:cstheme="minorHAnsi"/>
        </w:rPr>
        <w:t xml:space="preserve">loom like a </w:t>
      </w:r>
      <w:r w:rsidRPr="001D03D4">
        <w:rPr>
          <w:rStyle w:val="Emphasis"/>
          <w:rFonts w:asciiTheme="minorHAnsi" w:hAnsiTheme="minorHAnsi" w:cstheme="minorHAnsi"/>
        </w:rPr>
        <w:t>Sword of Damocles</w:t>
      </w:r>
      <w:r w:rsidRPr="001D03D4">
        <w:rPr>
          <w:rStyle w:val="StyleUnderline"/>
          <w:rFonts w:asciiTheme="minorHAnsi" w:hAnsiTheme="minorHAnsi" w:cstheme="minorHAnsi"/>
        </w:rPr>
        <w:t xml:space="preserve"> over this decade</w:t>
      </w:r>
      <w:r w:rsidRPr="001D03D4">
        <w:rPr>
          <w:rFonts w:asciiTheme="minorHAnsi" w:hAnsiTheme="minorHAnsi" w:cstheme="minorHAnsi"/>
          <w:sz w:val="16"/>
        </w:rPr>
        <w:t>.</w:t>
      </w:r>
      <w:r w:rsidRPr="001D03D4">
        <w:rPr>
          <w:rFonts w:asciiTheme="minorHAnsi" w:hAnsiTheme="minorHAnsi" w:cstheme="minorHAnsi"/>
          <w:sz w:val="16"/>
        </w:rPr>
        <w:t xml:space="preserve"> </w:t>
      </w:r>
      <w:r w:rsidRPr="001D03D4">
        <w:rPr>
          <w:rFonts w:asciiTheme="minorHAnsi" w:hAnsiTheme="minorHAnsi" w:cstheme="minorHAnsi"/>
          <w:sz w:val="16"/>
        </w:rPr>
        <w:t>GEOPOLITICAL</w:t>
      </w:r>
      <w:r w:rsidRPr="001D03D4">
        <w:rPr>
          <w:rFonts w:asciiTheme="minorHAnsi" w:hAnsiTheme="minorHAnsi" w:cstheme="minorHAnsi"/>
          <w:sz w:val="16"/>
        </w:rPr>
        <w:t xml:space="preserve"> </w:t>
      </w:r>
      <w:r w:rsidRPr="001D03D4">
        <w:rPr>
          <w:rStyle w:val="StyleUnderline"/>
          <w:rFonts w:asciiTheme="minorHAnsi" w:hAnsiTheme="minorHAnsi" w:cstheme="minorHAnsi"/>
        </w:rPr>
        <w:t xml:space="preserve">The </w:t>
      </w:r>
      <w:r w:rsidRPr="001D03D4">
        <w:rPr>
          <w:rStyle w:val="Emphasis"/>
          <w:rFonts w:asciiTheme="minorHAnsi" w:hAnsiTheme="minorHAnsi" w:cstheme="minorHAnsi"/>
        </w:rPr>
        <w:t xml:space="preserve">primary </w:t>
      </w:r>
      <w:r w:rsidRPr="001D03D4">
        <w:rPr>
          <w:rStyle w:val="Emphasis"/>
          <w:rFonts w:asciiTheme="minorHAnsi" w:hAnsiTheme="minorHAnsi" w:cstheme="minorHAnsi"/>
          <w:highlight w:val="cyan"/>
        </w:rPr>
        <w:t>catalyst</w:t>
      </w:r>
      <w:r w:rsidRPr="001D03D4">
        <w:rPr>
          <w:rStyle w:val="StyleUnderline"/>
          <w:rFonts w:asciiTheme="minorHAnsi" w:hAnsiTheme="minorHAnsi" w:cstheme="minorHAnsi"/>
          <w:highlight w:val="cyan"/>
        </w:rPr>
        <w:t xml:space="preserve"> behind </w:t>
      </w:r>
      <w:r w:rsidRPr="001D03D4">
        <w:rPr>
          <w:rStyle w:val="Emphasis"/>
          <w:rFonts w:asciiTheme="minorHAnsi" w:hAnsiTheme="minorHAnsi" w:cstheme="minorHAnsi"/>
          <w:highlight w:val="cyan"/>
        </w:rPr>
        <w:t>WWII</w:t>
      </w:r>
      <w:r w:rsidRPr="001D03D4">
        <w:rPr>
          <w:rStyle w:val="StyleUnderline"/>
          <w:rFonts w:asciiTheme="minorHAnsi" w:hAnsiTheme="minorHAnsi" w:cstheme="minorHAnsi"/>
          <w:highlight w:val="cyan"/>
        </w:rPr>
        <w:t xml:space="preserve"> was</w:t>
      </w:r>
      <w:r w:rsidRPr="001D03D4">
        <w:rPr>
          <w:rStyle w:val="StyleUnderline"/>
          <w:rFonts w:asciiTheme="minorHAnsi" w:hAnsiTheme="minorHAnsi" w:cstheme="minorHAnsi"/>
        </w:rPr>
        <w:t xml:space="preserve"> the </w:t>
      </w:r>
      <w:r w:rsidRPr="001D03D4">
        <w:rPr>
          <w:rStyle w:val="Emphasis"/>
          <w:rFonts w:asciiTheme="minorHAnsi" w:hAnsiTheme="minorHAnsi" w:cstheme="minorHAnsi"/>
        </w:rPr>
        <w:t xml:space="preserve">Great </w:t>
      </w:r>
      <w:r w:rsidRPr="001D03D4">
        <w:rPr>
          <w:rStyle w:val="Emphasis"/>
          <w:rFonts w:asciiTheme="minorHAnsi" w:hAnsiTheme="minorHAnsi" w:cstheme="minorHAnsi"/>
          <w:highlight w:val="cyan"/>
        </w:rPr>
        <w:t>Depression</w:t>
      </w:r>
      <w:r w:rsidRPr="001D03D4">
        <w:rPr>
          <w:rFonts w:asciiTheme="minorHAnsi" w:hAnsiTheme="minorHAnsi" w:cstheme="minorHAnsi"/>
          <w:sz w:val="16"/>
        </w:rPr>
        <w:t xml:space="preserve">. Since </w:t>
      </w:r>
      <w:r w:rsidRPr="001D03D4">
        <w:rPr>
          <w:rStyle w:val="StyleUnderline"/>
          <w:rFonts w:asciiTheme="minorHAnsi" w:hAnsiTheme="minorHAnsi" w:cstheme="minorHAnsi"/>
          <w:highlight w:val="cyan"/>
        </w:rPr>
        <w:t>history</w:t>
      </w:r>
      <w:r w:rsidRPr="001D03D4">
        <w:rPr>
          <w:rStyle w:val="StyleUnderline"/>
          <w:rFonts w:asciiTheme="minorHAnsi" w:hAnsiTheme="minorHAnsi" w:cstheme="minorHAnsi"/>
        </w:rPr>
        <w:t xml:space="preserve"> often </w:t>
      </w:r>
      <w:r w:rsidRPr="001D03D4">
        <w:rPr>
          <w:rStyle w:val="Emphasis"/>
          <w:rFonts w:asciiTheme="minorHAnsi" w:hAnsiTheme="minorHAnsi" w:cstheme="minorHAnsi"/>
          <w:highlight w:val="cyan"/>
        </w:rPr>
        <w:t>repeats itself</w:t>
      </w:r>
      <w:r w:rsidRPr="001D03D4">
        <w:rPr>
          <w:rStyle w:val="StyleUnderline"/>
          <w:rFonts w:asciiTheme="minorHAnsi" w:hAnsiTheme="minorHAnsi" w:cstheme="minorHAnsi"/>
        </w:rPr>
        <w:t xml:space="preserve">, expect </w:t>
      </w:r>
      <w:r w:rsidRPr="001D03D4">
        <w:rPr>
          <w:rStyle w:val="Emphasis"/>
          <w:rFonts w:asciiTheme="minorHAnsi" w:hAnsiTheme="minorHAnsi" w:cstheme="minorHAnsi"/>
        </w:rPr>
        <w:t>familiar bogeymen</w:t>
      </w:r>
      <w:r w:rsidRPr="001D03D4">
        <w:rPr>
          <w:rStyle w:val="StyleUnderline"/>
          <w:rFonts w:asciiTheme="minorHAnsi" w:hAnsiTheme="minorHAnsi" w:cstheme="minorHAnsi"/>
        </w:rPr>
        <w:t xml:space="preserve"> to </w:t>
      </w:r>
      <w:r w:rsidRPr="001D03D4">
        <w:rPr>
          <w:rStyle w:val="Emphasis"/>
          <w:rFonts w:asciiTheme="minorHAnsi" w:hAnsiTheme="minorHAnsi" w:cstheme="minorHAnsi"/>
        </w:rPr>
        <w:t>reappear</w:t>
      </w:r>
      <w:r w:rsidRPr="001D03D4">
        <w:rPr>
          <w:rFonts w:asciiTheme="minorHAnsi" w:hAnsiTheme="minorHAnsi" w:cstheme="minorHAnsi"/>
          <w:sz w:val="16"/>
        </w:rPr>
        <w:t xml:space="preserve"> </w:t>
      </w:r>
      <w:r w:rsidRPr="001D03D4">
        <w:rPr>
          <w:rStyle w:val="StyleUnderline"/>
          <w:rFonts w:asciiTheme="minorHAnsi" w:hAnsiTheme="minorHAnsi" w:cstheme="minorHAnsi"/>
        </w:rPr>
        <w:t xml:space="preserve">in societies roiling with </w:t>
      </w:r>
      <w:r w:rsidRPr="001D03D4">
        <w:rPr>
          <w:rStyle w:val="Emphasis"/>
          <w:rFonts w:asciiTheme="minorHAnsi" w:hAnsiTheme="minorHAnsi" w:cstheme="minorHAnsi"/>
        </w:rPr>
        <w:t>impoverishment</w:t>
      </w:r>
      <w:r w:rsidRPr="001D03D4">
        <w:rPr>
          <w:rFonts w:asciiTheme="minorHAnsi" w:hAnsiTheme="minorHAnsi" w:cstheme="minorHAnsi"/>
          <w:sz w:val="16"/>
        </w:rPr>
        <w:t xml:space="preserve"> and ideological clefts. </w:t>
      </w:r>
      <w:r w:rsidRPr="001D03D4">
        <w:rPr>
          <w:rStyle w:val="StyleUnderline"/>
          <w:rFonts w:asciiTheme="minorHAnsi" w:hAnsiTheme="minorHAnsi" w:cstheme="minorHAnsi"/>
          <w:highlight w:val="cyan"/>
        </w:rPr>
        <w:t>Anti-Semitism</w:t>
      </w:r>
      <w:r w:rsidRPr="001D03D4">
        <w:rPr>
          <w:rFonts w:asciiTheme="minorHAnsi" w:hAnsiTheme="minorHAnsi" w:cstheme="minorHAnsi"/>
          <w:sz w:val="16"/>
        </w:rPr>
        <w:t xml:space="preserve"> – a societal risk on its own – </w:t>
      </w:r>
      <w:r w:rsidRPr="001D03D4">
        <w:rPr>
          <w:rStyle w:val="StyleUnderline"/>
          <w:rFonts w:asciiTheme="minorHAnsi" w:hAnsiTheme="minorHAnsi" w:cstheme="minorHAnsi"/>
          <w:highlight w:val="cyan"/>
        </w:rPr>
        <w:t>may</w:t>
      </w:r>
      <w:r w:rsidRPr="001D03D4">
        <w:rPr>
          <w:rStyle w:val="StyleUnderline"/>
          <w:rFonts w:asciiTheme="minorHAnsi" w:hAnsiTheme="minorHAnsi" w:cstheme="minorHAnsi"/>
        </w:rPr>
        <w:t xml:space="preserve"> reach alarming proportions</w:t>
      </w:r>
      <w:r w:rsidRPr="001D03D4">
        <w:rPr>
          <w:rFonts w:asciiTheme="minorHAnsi" w:hAnsiTheme="minorHAnsi" w:cstheme="minorHAnsi"/>
          <w:sz w:val="16"/>
        </w:rPr>
        <w:t xml:space="preserve"> in the West (Reuters, 2019), </w:t>
      </w:r>
      <w:r w:rsidRPr="001D03D4">
        <w:rPr>
          <w:rStyle w:val="StyleUnderline"/>
          <w:rFonts w:asciiTheme="minorHAnsi" w:hAnsiTheme="minorHAnsi" w:cstheme="minorHAnsi"/>
        </w:rPr>
        <w:t xml:space="preserve">possibly </w:t>
      </w:r>
      <w:r w:rsidRPr="001D03D4">
        <w:rPr>
          <w:rStyle w:val="Emphasis"/>
          <w:rFonts w:asciiTheme="minorHAnsi" w:hAnsiTheme="minorHAnsi" w:cstheme="minorHAnsi"/>
          <w:highlight w:val="cyan"/>
        </w:rPr>
        <w:t>forc</w:t>
      </w:r>
      <w:r w:rsidRPr="001D03D4">
        <w:rPr>
          <w:rStyle w:val="StyleUnderline"/>
          <w:rFonts w:asciiTheme="minorHAnsi" w:hAnsiTheme="minorHAnsi" w:cstheme="minorHAnsi"/>
        </w:rPr>
        <w:t xml:space="preserve">ing </w:t>
      </w:r>
      <w:r w:rsidRPr="001D03D4">
        <w:rPr>
          <w:rStyle w:val="StyleUnderline"/>
          <w:rFonts w:asciiTheme="minorHAnsi" w:hAnsiTheme="minorHAnsi" w:cstheme="minorHAnsi"/>
          <w:highlight w:val="cyan"/>
        </w:rPr>
        <w:t>Israel</w:t>
      </w:r>
      <w:r w:rsidRPr="001D03D4">
        <w:rPr>
          <w:rStyle w:val="StyleUnderline"/>
          <w:rFonts w:asciiTheme="minorHAnsi" w:hAnsiTheme="minorHAnsi" w:cstheme="minorHAnsi"/>
        </w:rPr>
        <w:t xml:space="preserve"> to undertake </w:t>
      </w:r>
      <w:r w:rsidRPr="001D03D4">
        <w:rPr>
          <w:rStyle w:val="Emphasis"/>
          <w:rFonts w:asciiTheme="minorHAnsi" w:hAnsiTheme="minorHAnsi" w:cstheme="minorHAnsi"/>
          <w:highlight w:val="cyan"/>
        </w:rPr>
        <w:t>reprisal</w:t>
      </w:r>
      <w:r w:rsidRPr="001D03D4">
        <w:rPr>
          <w:rStyle w:val="Emphasis"/>
          <w:rFonts w:asciiTheme="minorHAnsi" w:hAnsiTheme="minorHAnsi" w:cstheme="minorHAnsi"/>
        </w:rPr>
        <w:t xml:space="preserve"> operations</w:t>
      </w:r>
      <w:r w:rsidRPr="001D03D4">
        <w:rPr>
          <w:rFonts w:asciiTheme="minorHAnsi" w:hAnsiTheme="minorHAnsi" w:cstheme="minorHAnsi"/>
          <w:sz w:val="16"/>
        </w:rPr>
        <w:t xml:space="preserve"> inside allied nations. If that happens, </w:t>
      </w:r>
      <w:r w:rsidRPr="001D03D4">
        <w:rPr>
          <w:rStyle w:val="StyleUnderline"/>
          <w:rFonts w:asciiTheme="minorHAnsi" w:hAnsiTheme="minorHAnsi" w:cstheme="minorHAnsi"/>
        </w:rPr>
        <w:t xml:space="preserve">how will </w:t>
      </w:r>
      <w:r w:rsidRPr="001D03D4">
        <w:rPr>
          <w:rStyle w:val="Emphasis"/>
          <w:rFonts w:asciiTheme="minorHAnsi" w:hAnsiTheme="minorHAnsi" w:cstheme="minorHAnsi"/>
        </w:rPr>
        <w:t>affected nations</w:t>
      </w:r>
      <w:r w:rsidRPr="001D03D4">
        <w:rPr>
          <w:rStyle w:val="StyleUnderline"/>
          <w:rFonts w:asciiTheme="minorHAnsi" w:hAnsiTheme="minorHAnsi" w:cstheme="minorHAnsi"/>
        </w:rPr>
        <w:t xml:space="preserve"> react?</w:t>
      </w:r>
      <w:r w:rsidRPr="001D03D4">
        <w:rPr>
          <w:rFonts w:asciiTheme="minorHAnsi" w:hAnsiTheme="minorHAnsi" w:cstheme="minorHAnsi"/>
          <w:sz w:val="16"/>
        </w:rPr>
        <w:t xml:space="preserve"> Will security resources be reallocated to protect certain minorities (or the Top 1%) while larger segments of society are exposed to restive forces? </w:t>
      </w:r>
      <w:r w:rsidRPr="001D03D4">
        <w:rPr>
          <w:rStyle w:val="Emphasis"/>
          <w:rFonts w:asciiTheme="minorHAnsi" w:hAnsiTheme="minorHAnsi" w:cstheme="minorHAnsi"/>
          <w:highlight w:val="cyan"/>
        </w:rPr>
        <w:t>Balloon effects</w:t>
      </w:r>
      <w:r w:rsidRPr="001D03D4">
        <w:rPr>
          <w:rFonts w:asciiTheme="minorHAnsi" w:hAnsiTheme="minorHAnsi" w:cstheme="minorHAnsi"/>
          <w:sz w:val="16"/>
        </w:rPr>
        <w:t xml:space="preserve"> like these </w:t>
      </w:r>
      <w:r w:rsidRPr="001D03D4">
        <w:rPr>
          <w:rStyle w:val="StyleUnderline"/>
          <w:rFonts w:asciiTheme="minorHAnsi" w:hAnsiTheme="minorHAnsi" w:cstheme="minorHAnsi"/>
        </w:rPr>
        <w:t>present a classic</w:t>
      </w:r>
      <w:r w:rsidRPr="001D03D4">
        <w:rPr>
          <w:rFonts w:asciiTheme="minorHAnsi" w:hAnsiTheme="minorHAnsi" w:cstheme="minorHAnsi"/>
          <w:sz w:val="16"/>
        </w:rPr>
        <w:t xml:space="preserve"> VUCA </w:t>
      </w:r>
      <w:r w:rsidRPr="001D03D4">
        <w:rPr>
          <w:rStyle w:val="StyleUnderline"/>
          <w:rFonts w:asciiTheme="minorHAnsi" w:hAnsiTheme="minorHAnsi" w:cstheme="minorHAnsi"/>
        </w:rPr>
        <w:t>problematic</w:t>
      </w:r>
      <w:r w:rsidRPr="001D03D4">
        <w:rPr>
          <w:rFonts w:asciiTheme="minorHAnsi" w:hAnsiTheme="minorHAnsi" w:cstheme="minorHAnsi"/>
          <w:sz w:val="16"/>
        </w:rPr>
        <w:t>.</w:t>
      </w:r>
      <w:r w:rsidRPr="001D03D4">
        <w:rPr>
          <w:rFonts w:asciiTheme="minorHAnsi" w:hAnsiTheme="minorHAnsi" w:cstheme="minorHAnsi"/>
          <w:sz w:val="16"/>
        </w:rPr>
        <w:t xml:space="preserve"> </w:t>
      </w:r>
      <w:r w:rsidRPr="001D03D4">
        <w:rPr>
          <w:rStyle w:val="StyleUnderline"/>
          <w:rFonts w:asciiTheme="minorHAnsi" w:hAnsiTheme="minorHAnsi" w:cstheme="minorHAnsi"/>
        </w:rPr>
        <w:t xml:space="preserve">Contemporary geopolitical risks </w:t>
      </w:r>
      <w:r w:rsidRPr="001D03D4">
        <w:rPr>
          <w:rStyle w:val="StyleUnderline"/>
          <w:rFonts w:asciiTheme="minorHAnsi" w:hAnsiTheme="minorHAnsi" w:cstheme="minorHAnsi"/>
          <w:highlight w:val="cyan"/>
        </w:rPr>
        <w:t>include</w:t>
      </w:r>
      <w:r w:rsidRPr="001D03D4">
        <w:rPr>
          <w:rStyle w:val="StyleUnderline"/>
          <w:rFonts w:asciiTheme="minorHAnsi" w:hAnsiTheme="minorHAnsi" w:cstheme="minorHAnsi"/>
        </w:rPr>
        <w:t xml:space="preserve"> a possible </w:t>
      </w:r>
      <w:r w:rsidRPr="001D03D4">
        <w:rPr>
          <w:rStyle w:val="Emphasis"/>
          <w:rFonts w:asciiTheme="minorHAnsi" w:hAnsiTheme="minorHAnsi" w:cstheme="minorHAnsi"/>
          <w:highlight w:val="cyan"/>
        </w:rPr>
        <w:t>Iran</w:t>
      </w:r>
      <w:r w:rsidRPr="001D03D4">
        <w:rPr>
          <w:rStyle w:val="Emphasis"/>
          <w:rFonts w:asciiTheme="minorHAnsi" w:hAnsiTheme="minorHAnsi" w:cstheme="minorHAnsi"/>
        </w:rPr>
        <w:t xml:space="preserve">-Israel </w:t>
      </w:r>
      <w:r w:rsidRPr="001D03D4">
        <w:rPr>
          <w:rStyle w:val="Emphasis"/>
          <w:rFonts w:asciiTheme="minorHAnsi" w:hAnsiTheme="minorHAnsi" w:cstheme="minorHAnsi"/>
          <w:highlight w:val="cyan"/>
        </w:rPr>
        <w:t>war</w:t>
      </w:r>
      <w:r w:rsidRPr="001D03D4">
        <w:rPr>
          <w:rStyle w:val="StyleUnderline"/>
          <w:rFonts w:asciiTheme="minorHAnsi" w:hAnsiTheme="minorHAnsi" w:cstheme="minorHAnsi"/>
          <w:highlight w:val="cyan"/>
        </w:rPr>
        <w:t xml:space="preserve">; </w:t>
      </w:r>
      <w:r w:rsidRPr="001D03D4">
        <w:rPr>
          <w:rStyle w:val="Emphasis"/>
          <w:rFonts w:asciiTheme="minorHAnsi" w:hAnsiTheme="minorHAnsi" w:cstheme="minorHAnsi"/>
          <w:highlight w:val="cyan"/>
        </w:rPr>
        <w:t>US-China</w:t>
      </w:r>
      <w:r w:rsidRPr="001D03D4">
        <w:rPr>
          <w:rStyle w:val="Emphasis"/>
          <w:rFonts w:asciiTheme="minorHAnsi" w:hAnsiTheme="minorHAnsi" w:cstheme="minorHAnsi"/>
        </w:rPr>
        <w:t xml:space="preserve"> military </w:t>
      </w:r>
      <w:r w:rsidRPr="001D03D4">
        <w:rPr>
          <w:rStyle w:val="Emphasis"/>
          <w:rFonts w:asciiTheme="minorHAnsi" w:hAnsiTheme="minorHAnsi" w:cstheme="minorHAnsi"/>
          <w:highlight w:val="cyan"/>
        </w:rPr>
        <w:t>confrontation</w:t>
      </w:r>
      <w:r w:rsidRPr="001D03D4">
        <w:rPr>
          <w:rStyle w:val="StyleUnderline"/>
          <w:rFonts w:asciiTheme="minorHAnsi" w:hAnsiTheme="minorHAnsi" w:cstheme="minorHAnsi"/>
          <w:highlight w:val="cyan"/>
        </w:rPr>
        <w:t xml:space="preserve"> over </w:t>
      </w:r>
      <w:r w:rsidRPr="001D03D4">
        <w:rPr>
          <w:rStyle w:val="Emphasis"/>
          <w:rFonts w:asciiTheme="minorHAnsi" w:hAnsiTheme="minorHAnsi" w:cstheme="minorHAnsi"/>
          <w:highlight w:val="cyan"/>
        </w:rPr>
        <w:t>Taiwan</w:t>
      </w:r>
      <w:r w:rsidRPr="001D03D4">
        <w:rPr>
          <w:rStyle w:val="StyleUnderline"/>
          <w:rFonts w:asciiTheme="minorHAnsi" w:hAnsiTheme="minorHAnsi" w:cstheme="minorHAnsi"/>
          <w:highlight w:val="cyan"/>
        </w:rPr>
        <w:t xml:space="preserve"> or</w:t>
      </w:r>
      <w:r w:rsidRPr="001D03D4">
        <w:rPr>
          <w:rStyle w:val="StyleUnderline"/>
          <w:rFonts w:asciiTheme="minorHAnsi" w:hAnsiTheme="minorHAnsi" w:cstheme="minorHAnsi"/>
        </w:rPr>
        <w:t xml:space="preserve"> the </w:t>
      </w:r>
      <w:r w:rsidRPr="001D03D4">
        <w:rPr>
          <w:rStyle w:val="Emphasis"/>
          <w:rFonts w:asciiTheme="minorHAnsi" w:hAnsiTheme="minorHAnsi" w:cstheme="minorHAnsi"/>
          <w:highlight w:val="cyan"/>
        </w:rPr>
        <w:t>S</w:t>
      </w:r>
      <w:r w:rsidRPr="001D03D4">
        <w:rPr>
          <w:rStyle w:val="StyleUnderline"/>
          <w:rFonts w:asciiTheme="minorHAnsi" w:hAnsiTheme="minorHAnsi" w:cstheme="minorHAnsi"/>
        </w:rPr>
        <w:t xml:space="preserve">outh </w:t>
      </w:r>
      <w:r w:rsidRPr="001D03D4">
        <w:rPr>
          <w:rStyle w:val="Emphasis"/>
          <w:rFonts w:asciiTheme="minorHAnsi" w:hAnsiTheme="minorHAnsi" w:cstheme="minorHAnsi"/>
          <w:highlight w:val="cyan"/>
        </w:rPr>
        <w:t>C</w:t>
      </w:r>
      <w:r w:rsidRPr="001D03D4">
        <w:rPr>
          <w:rStyle w:val="StyleUnderline"/>
          <w:rFonts w:asciiTheme="minorHAnsi" w:hAnsiTheme="minorHAnsi" w:cstheme="minorHAnsi"/>
        </w:rPr>
        <w:t xml:space="preserve">hina </w:t>
      </w:r>
      <w:r w:rsidRPr="001D03D4">
        <w:rPr>
          <w:rStyle w:val="Emphasis"/>
          <w:rFonts w:asciiTheme="minorHAnsi" w:hAnsiTheme="minorHAnsi" w:cstheme="minorHAnsi"/>
          <w:highlight w:val="cyan"/>
        </w:rPr>
        <w:t>S</w:t>
      </w:r>
      <w:r w:rsidRPr="001D03D4">
        <w:rPr>
          <w:rStyle w:val="StyleUnderline"/>
          <w:rFonts w:asciiTheme="minorHAnsi" w:hAnsiTheme="minorHAnsi" w:cstheme="minorHAnsi"/>
        </w:rPr>
        <w:t xml:space="preserve">ea; </w:t>
      </w:r>
      <w:r w:rsidRPr="001D03D4">
        <w:rPr>
          <w:rStyle w:val="Emphasis"/>
          <w:rFonts w:asciiTheme="minorHAnsi" w:hAnsiTheme="minorHAnsi" w:cstheme="minorHAnsi"/>
        </w:rPr>
        <w:t xml:space="preserve">North </w:t>
      </w:r>
      <w:r w:rsidRPr="001D03D4">
        <w:rPr>
          <w:rStyle w:val="Emphasis"/>
          <w:rFonts w:asciiTheme="minorHAnsi" w:hAnsiTheme="minorHAnsi" w:cstheme="minorHAnsi"/>
          <w:highlight w:val="cyan"/>
        </w:rPr>
        <w:t>Korean prolif</w:t>
      </w:r>
      <w:r w:rsidRPr="001D03D4">
        <w:rPr>
          <w:rStyle w:val="Emphasis"/>
          <w:rFonts w:asciiTheme="minorHAnsi" w:hAnsiTheme="minorHAnsi" w:cstheme="minorHAnsi"/>
        </w:rPr>
        <w:t>eration</w:t>
      </w:r>
      <w:r w:rsidRPr="001D03D4">
        <w:rPr>
          <w:rStyle w:val="StyleUnderline"/>
          <w:rFonts w:asciiTheme="minorHAnsi" w:hAnsiTheme="minorHAnsi" w:cstheme="minorHAnsi"/>
        </w:rPr>
        <w:t xml:space="preserve"> of </w:t>
      </w:r>
      <w:r w:rsidRPr="001D03D4">
        <w:rPr>
          <w:rStyle w:val="Emphasis"/>
          <w:rFonts w:asciiTheme="minorHAnsi" w:hAnsiTheme="minorHAnsi" w:cstheme="minorHAnsi"/>
        </w:rPr>
        <w:t>nuclear</w:t>
      </w:r>
      <w:r w:rsidRPr="001D03D4">
        <w:rPr>
          <w:rStyle w:val="StyleUnderline"/>
          <w:rFonts w:asciiTheme="minorHAnsi" w:hAnsiTheme="minorHAnsi" w:cstheme="minorHAnsi"/>
        </w:rPr>
        <w:t xml:space="preserve"> and </w:t>
      </w:r>
      <w:r w:rsidRPr="001D03D4">
        <w:rPr>
          <w:rStyle w:val="Emphasis"/>
          <w:rFonts w:asciiTheme="minorHAnsi" w:hAnsiTheme="minorHAnsi" w:cstheme="minorHAnsi"/>
        </w:rPr>
        <w:t>missile technologies</w:t>
      </w:r>
      <w:r w:rsidRPr="001D03D4">
        <w:rPr>
          <w:rStyle w:val="StyleUnderline"/>
          <w:rFonts w:asciiTheme="minorHAnsi" w:hAnsiTheme="minorHAnsi" w:cstheme="minorHAnsi"/>
        </w:rPr>
        <w:t xml:space="preserve">; an </w:t>
      </w:r>
      <w:r w:rsidRPr="001D03D4">
        <w:rPr>
          <w:rStyle w:val="Emphasis"/>
          <w:rFonts w:asciiTheme="minorHAnsi" w:hAnsiTheme="minorHAnsi" w:cstheme="minorHAnsi"/>
          <w:highlight w:val="cyan"/>
        </w:rPr>
        <w:t>India-Pak</w:t>
      </w:r>
      <w:r w:rsidRPr="001D03D4">
        <w:rPr>
          <w:rStyle w:val="Emphasis"/>
          <w:rFonts w:asciiTheme="minorHAnsi" w:hAnsiTheme="minorHAnsi" w:cstheme="minorHAnsi"/>
        </w:rPr>
        <w:t xml:space="preserve">istan </w:t>
      </w:r>
      <w:r w:rsidRPr="001D03D4">
        <w:rPr>
          <w:rStyle w:val="Emphasis"/>
          <w:rFonts w:asciiTheme="minorHAnsi" w:hAnsiTheme="minorHAnsi" w:cstheme="minorHAnsi"/>
          <w:highlight w:val="cyan"/>
        </w:rPr>
        <w:t>nuclear war</w:t>
      </w:r>
      <w:r w:rsidRPr="001D03D4">
        <w:rPr>
          <w:rStyle w:val="StyleUnderline"/>
          <w:rFonts w:asciiTheme="minorHAnsi" w:hAnsiTheme="minorHAnsi" w:cstheme="minorHAnsi"/>
        </w:rPr>
        <w:t xml:space="preserve">; an </w:t>
      </w:r>
      <w:r w:rsidRPr="001D03D4">
        <w:rPr>
          <w:rStyle w:val="Emphasis"/>
          <w:rFonts w:asciiTheme="minorHAnsi" w:hAnsiTheme="minorHAnsi" w:cstheme="minorHAnsi"/>
        </w:rPr>
        <w:t>Iranian closure</w:t>
      </w:r>
      <w:r w:rsidRPr="001D03D4">
        <w:rPr>
          <w:rStyle w:val="StyleUnderline"/>
          <w:rFonts w:asciiTheme="minorHAnsi" w:hAnsiTheme="minorHAnsi" w:cstheme="minorHAnsi"/>
        </w:rPr>
        <w:t xml:space="preserve"> of the Straits of </w:t>
      </w:r>
      <w:r w:rsidRPr="001D03D4">
        <w:rPr>
          <w:rStyle w:val="Emphasis"/>
          <w:rFonts w:asciiTheme="minorHAnsi" w:hAnsiTheme="minorHAnsi" w:cstheme="minorHAnsi"/>
        </w:rPr>
        <w:t>Hormuz</w:t>
      </w:r>
      <w:r w:rsidRPr="001D03D4">
        <w:rPr>
          <w:rStyle w:val="StyleUnderline"/>
          <w:rFonts w:asciiTheme="minorHAnsi" w:hAnsiTheme="minorHAnsi" w:cstheme="minorHAnsi"/>
        </w:rPr>
        <w:t xml:space="preserve">; </w:t>
      </w:r>
      <w:r w:rsidRPr="001D03D4">
        <w:rPr>
          <w:rStyle w:val="Emphasis"/>
          <w:rFonts w:asciiTheme="minorHAnsi" w:hAnsiTheme="minorHAnsi" w:cstheme="minorHAnsi"/>
        </w:rPr>
        <w:t>fundamentalist-driven implosion in the Islamic world</w:t>
      </w:r>
      <w:r w:rsidRPr="001D03D4">
        <w:rPr>
          <w:rStyle w:val="StyleUnderline"/>
          <w:rFonts w:asciiTheme="minorHAnsi" w:hAnsiTheme="minorHAnsi" w:cstheme="minorHAnsi"/>
        </w:rPr>
        <w:t xml:space="preserve">; </w:t>
      </w:r>
      <w:r w:rsidRPr="001D03D4">
        <w:rPr>
          <w:rStyle w:val="StyleUnderline"/>
          <w:rFonts w:asciiTheme="minorHAnsi" w:hAnsiTheme="minorHAnsi" w:cstheme="minorHAnsi"/>
          <w:highlight w:val="cyan"/>
        </w:rPr>
        <w:t>or</w:t>
      </w:r>
      <w:r w:rsidRPr="001D03D4">
        <w:rPr>
          <w:rStyle w:val="StyleUnderline"/>
          <w:rFonts w:asciiTheme="minorHAnsi" w:hAnsiTheme="minorHAnsi" w:cstheme="minorHAnsi"/>
        </w:rPr>
        <w:t xml:space="preserve"> a </w:t>
      </w:r>
      <w:r w:rsidRPr="001D03D4">
        <w:rPr>
          <w:rStyle w:val="Emphasis"/>
          <w:rFonts w:asciiTheme="minorHAnsi" w:hAnsiTheme="minorHAnsi" w:cstheme="minorHAnsi"/>
          <w:highlight w:val="cyan"/>
        </w:rPr>
        <w:t>nuclear confrontation</w:t>
      </w:r>
      <w:r w:rsidRPr="001D03D4">
        <w:rPr>
          <w:rStyle w:val="StyleUnderline"/>
          <w:rFonts w:asciiTheme="minorHAnsi" w:hAnsiTheme="minorHAnsi" w:cstheme="minorHAnsi"/>
          <w:highlight w:val="cyan"/>
        </w:rPr>
        <w:t xml:space="preserve"> between </w:t>
      </w:r>
      <w:r w:rsidRPr="001D03D4">
        <w:rPr>
          <w:rStyle w:val="Emphasis"/>
          <w:rFonts w:asciiTheme="minorHAnsi" w:hAnsiTheme="minorHAnsi" w:cstheme="minorHAnsi"/>
          <w:highlight w:val="cyan"/>
        </w:rPr>
        <w:t>NATO</w:t>
      </w:r>
      <w:r w:rsidRPr="001D03D4">
        <w:rPr>
          <w:rStyle w:val="StyleUnderline"/>
          <w:rFonts w:asciiTheme="minorHAnsi" w:hAnsiTheme="minorHAnsi" w:cstheme="minorHAnsi"/>
          <w:highlight w:val="cyan"/>
        </w:rPr>
        <w:t xml:space="preserve"> and </w:t>
      </w:r>
      <w:r w:rsidRPr="001D03D4">
        <w:rPr>
          <w:rStyle w:val="Emphasis"/>
          <w:rFonts w:asciiTheme="minorHAnsi" w:hAnsiTheme="minorHAnsi" w:cstheme="minorHAnsi"/>
          <w:highlight w:val="cyan"/>
        </w:rPr>
        <w:t>Russia</w:t>
      </w:r>
      <w:r w:rsidRPr="001D03D4">
        <w:rPr>
          <w:rFonts w:asciiTheme="minorHAnsi" w:hAnsiTheme="minorHAnsi" w:cstheme="minorHAnsi"/>
          <w:sz w:val="16"/>
        </w:rPr>
        <w:t>. Fears that the Jan 3</w:t>
      </w:r>
      <w:proofErr w:type="gramStart"/>
      <w:r w:rsidRPr="001D03D4">
        <w:rPr>
          <w:rFonts w:asciiTheme="minorHAnsi" w:hAnsiTheme="minorHAnsi" w:cstheme="minorHAnsi"/>
          <w:sz w:val="16"/>
        </w:rPr>
        <w:t xml:space="preserve"> 2020</w:t>
      </w:r>
      <w:proofErr w:type="gramEnd"/>
      <w:r w:rsidRPr="001D03D4">
        <w:rPr>
          <w:rFonts w:asciiTheme="minorHAnsi" w:hAnsiTheme="minorHAnsi" w:cstheme="minorHAnsi"/>
          <w:sz w:val="16"/>
        </w:rPr>
        <w:t xml:space="preserve"> assassination of Iranian Maj. Gen. </w:t>
      </w:r>
      <w:proofErr w:type="spellStart"/>
      <w:r w:rsidRPr="001D03D4">
        <w:rPr>
          <w:rFonts w:asciiTheme="minorHAnsi" w:hAnsiTheme="minorHAnsi" w:cstheme="minorHAnsi"/>
          <w:sz w:val="16"/>
        </w:rPr>
        <w:t>Qasem</w:t>
      </w:r>
      <w:proofErr w:type="spellEnd"/>
      <w:r w:rsidRPr="001D03D4">
        <w:rPr>
          <w:rFonts w:asciiTheme="minorHAnsi" w:hAnsiTheme="minorHAnsi" w:cstheme="minorHAnsi"/>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bookmarkEnd w:id="1"/>
    </w:p>
    <w:p w14:paraId="4E44C269" w14:textId="67FA2ACB" w:rsidR="00A95652" w:rsidRPr="001D03D4" w:rsidRDefault="00943EEA" w:rsidP="00943EEA">
      <w:pPr>
        <w:pStyle w:val="Heading1"/>
        <w:rPr>
          <w:rFonts w:asciiTheme="minorHAnsi" w:hAnsiTheme="minorHAnsi" w:cstheme="minorHAnsi"/>
        </w:rPr>
      </w:pPr>
      <w:r w:rsidRPr="001D03D4">
        <w:rPr>
          <w:rFonts w:asciiTheme="minorHAnsi" w:hAnsiTheme="minorHAnsi" w:cstheme="minorHAnsi"/>
        </w:rPr>
        <w:t>Case</w:t>
      </w:r>
    </w:p>
    <w:p w14:paraId="53009CAE" w14:textId="4FA775D2" w:rsidR="00943EEA" w:rsidRPr="001D03D4" w:rsidRDefault="00943EEA" w:rsidP="001D03D4">
      <w:pPr>
        <w:pStyle w:val="Heading4"/>
        <w:rPr>
          <w:rFonts w:asciiTheme="minorHAnsi" w:hAnsiTheme="minorHAnsi" w:cstheme="minorHAnsi"/>
        </w:rPr>
      </w:pPr>
      <w:r w:rsidRPr="001D03D4">
        <w:rPr>
          <w:rFonts w:asciiTheme="minorHAnsi" w:hAnsiTheme="minorHAnsi" w:cstheme="minorHAnsi"/>
        </w:rPr>
        <w:t xml:space="preserve">Top level – their </w:t>
      </w:r>
      <w:proofErr w:type="spellStart"/>
      <w:r w:rsidRPr="001D03D4">
        <w:rPr>
          <w:rFonts w:asciiTheme="minorHAnsi" w:hAnsiTheme="minorHAnsi" w:cstheme="minorHAnsi"/>
        </w:rPr>
        <w:t>ev</w:t>
      </w:r>
      <w:proofErr w:type="spellEnd"/>
      <w:r w:rsidRPr="001D03D4">
        <w:rPr>
          <w:rFonts w:asciiTheme="minorHAnsi" w:hAnsiTheme="minorHAnsi" w:cstheme="minorHAnsi"/>
        </w:rPr>
        <w:t xml:space="preserve"> concedes colonies would survive every one of their scenarios which means they don’t get extinction, and they’ve said extinction categorically outweighs</w:t>
      </w:r>
    </w:p>
    <w:p w14:paraId="665FE961" w14:textId="3BDF24D1" w:rsidR="00943EEA" w:rsidRPr="001D03D4" w:rsidRDefault="00943EEA" w:rsidP="001D03D4">
      <w:pPr>
        <w:pStyle w:val="Heading4"/>
        <w:rPr>
          <w:rFonts w:asciiTheme="minorHAnsi" w:hAnsiTheme="minorHAnsi" w:cstheme="minorHAnsi"/>
        </w:rPr>
      </w:pPr>
      <w:r w:rsidRPr="001D03D4">
        <w:rPr>
          <w:rFonts w:asciiTheme="minorHAnsi" w:hAnsiTheme="minorHAnsi" w:cstheme="minorHAnsi"/>
        </w:rPr>
        <w:t xml:space="preserve">It’s a </w:t>
      </w:r>
      <w:proofErr w:type="spellStart"/>
      <w:r w:rsidRPr="001D03D4">
        <w:rPr>
          <w:rFonts w:asciiTheme="minorHAnsi" w:hAnsiTheme="minorHAnsi" w:cstheme="minorHAnsi"/>
        </w:rPr>
        <w:t>doublebind</w:t>
      </w:r>
      <w:proofErr w:type="spellEnd"/>
      <w:r w:rsidRPr="001D03D4">
        <w:rPr>
          <w:rFonts w:asciiTheme="minorHAnsi" w:hAnsiTheme="minorHAnsi" w:cstheme="minorHAnsi"/>
        </w:rPr>
        <w:t xml:space="preserve"> – either mars col is unsuccessful which doesn’t trigger their </w:t>
      </w:r>
      <w:proofErr w:type="gramStart"/>
      <w:r w:rsidRPr="001D03D4">
        <w:rPr>
          <w:rFonts w:asciiTheme="minorHAnsi" w:hAnsiTheme="minorHAnsi" w:cstheme="minorHAnsi"/>
        </w:rPr>
        <w:t>impacts</w:t>
      </w:r>
      <w:proofErr w:type="gramEnd"/>
      <w:r w:rsidRPr="001D03D4">
        <w:rPr>
          <w:rFonts w:asciiTheme="minorHAnsi" w:hAnsiTheme="minorHAnsi" w:cstheme="minorHAnsi"/>
        </w:rPr>
        <w:t xml:space="preserve"> or it is in which case it solves extinction</w:t>
      </w:r>
    </w:p>
    <w:p w14:paraId="77EB1276" w14:textId="3F785718" w:rsidR="003C5F05" w:rsidRPr="001D03D4" w:rsidRDefault="003C5F05" w:rsidP="00943EEA">
      <w:pPr>
        <w:pStyle w:val="Heading2"/>
        <w:rPr>
          <w:rFonts w:asciiTheme="minorHAnsi" w:hAnsiTheme="minorHAnsi" w:cstheme="minorHAnsi"/>
        </w:rPr>
      </w:pPr>
      <w:r w:rsidRPr="001D03D4">
        <w:rPr>
          <w:rFonts w:asciiTheme="minorHAnsi" w:hAnsiTheme="minorHAnsi" w:cstheme="minorHAnsi"/>
        </w:rPr>
        <w:t>Terrestrial Warfare</w:t>
      </w:r>
    </w:p>
    <w:p w14:paraId="06B20C36" w14:textId="19C4D2A6" w:rsidR="003C5F05" w:rsidRPr="001D03D4" w:rsidRDefault="003C5F05" w:rsidP="001D03D4">
      <w:pPr>
        <w:pStyle w:val="Heading4"/>
        <w:rPr>
          <w:rFonts w:asciiTheme="minorHAnsi" w:hAnsiTheme="minorHAnsi" w:cstheme="minorHAnsi"/>
        </w:rPr>
      </w:pPr>
      <w:r w:rsidRPr="001D03D4">
        <w:rPr>
          <w:rFonts w:asciiTheme="minorHAnsi" w:hAnsiTheme="minorHAnsi" w:cstheme="minorHAnsi"/>
        </w:rPr>
        <w:t xml:space="preserve">This Morton </w:t>
      </w:r>
      <w:proofErr w:type="spellStart"/>
      <w:r w:rsidRPr="001D03D4">
        <w:rPr>
          <w:rFonts w:asciiTheme="minorHAnsi" w:hAnsiTheme="minorHAnsi" w:cstheme="minorHAnsi"/>
        </w:rPr>
        <w:t>ev</w:t>
      </w:r>
      <w:proofErr w:type="spellEnd"/>
      <w:r w:rsidRPr="001D03D4">
        <w:rPr>
          <w:rFonts w:asciiTheme="minorHAnsi" w:hAnsiTheme="minorHAnsi" w:cstheme="minorHAnsi"/>
        </w:rPr>
        <w:t xml:space="preserve"> is atrocious you should read </w:t>
      </w:r>
      <w:r w:rsidR="001D03D4">
        <w:rPr>
          <w:rFonts w:asciiTheme="minorHAnsi" w:hAnsiTheme="minorHAnsi" w:cstheme="minorHAnsi"/>
        </w:rPr>
        <w:t>it after the round</w:t>
      </w:r>
    </w:p>
    <w:p w14:paraId="6453BE86" w14:textId="6FBC0FE7" w:rsidR="003C5F05" w:rsidRPr="001D03D4" w:rsidRDefault="003C5F05" w:rsidP="001D03D4">
      <w:pPr>
        <w:pStyle w:val="Heading4"/>
        <w:rPr>
          <w:rFonts w:asciiTheme="minorHAnsi" w:hAnsiTheme="minorHAnsi" w:cstheme="minorHAnsi"/>
        </w:rPr>
      </w:pPr>
      <w:r w:rsidRPr="001D03D4">
        <w:rPr>
          <w:rFonts w:asciiTheme="minorHAnsi" w:hAnsiTheme="minorHAnsi" w:cstheme="minorHAnsi"/>
        </w:rPr>
        <w:t xml:space="preserve">This card is literally just their author </w:t>
      </w:r>
      <w:proofErr w:type="gramStart"/>
      <w:r w:rsidRPr="001D03D4">
        <w:rPr>
          <w:rFonts w:asciiTheme="minorHAnsi" w:hAnsiTheme="minorHAnsi" w:cstheme="minorHAnsi"/>
        </w:rPr>
        <w:t>saying  an</w:t>
      </w:r>
      <w:proofErr w:type="gramEnd"/>
      <w:r w:rsidRPr="001D03D4">
        <w:rPr>
          <w:rFonts w:asciiTheme="minorHAnsi" w:hAnsiTheme="minorHAnsi" w:cstheme="minorHAnsi"/>
        </w:rPr>
        <w:t xml:space="preserve"> ethnic war or genocide might occur – no warrants </w:t>
      </w:r>
      <w:r w:rsidR="001D03D4">
        <w:rPr>
          <w:rFonts w:asciiTheme="minorHAnsi" w:hAnsiTheme="minorHAnsi" w:cstheme="minorHAnsi"/>
        </w:rPr>
        <w:t xml:space="preserve">for why </w:t>
      </w:r>
      <w:proofErr w:type="spellStart"/>
      <w:r w:rsidR="001D03D4">
        <w:rPr>
          <w:rFonts w:asciiTheme="minorHAnsi" w:hAnsiTheme="minorHAnsi" w:cstheme="minorHAnsi"/>
        </w:rPr>
        <w:t>its</w:t>
      </w:r>
      <w:proofErr w:type="spellEnd"/>
      <w:r w:rsidR="001D03D4">
        <w:rPr>
          <w:rFonts w:asciiTheme="minorHAnsi" w:hAnsiTheme="minorHAnsi" w:cstheme="minorHAnsi"/>
        </w:rPr>
        <w:t xml:space="preserve"> likely </w:t>
      </w:r>
      <w:r w:rsidRPr="001D03D4">
        <w:rPr>
          <w:rFonts w:asciiTheme="minorHAnsi" w:hAnsiTheme="minorHAnsi" w:cstheme="minorHAnsi"/>
        </w:rPr>
        <w:t xml:space="preserve">– he just imagines the scenario and then says </w:t>
      </w:r>
      <w:proofErr w:type="spellStart"/>
      <w:r w:rsidRPr="001D03D4">
        <w:rPr>
          <w:rFonts w:asciiTheme="minorHAnsi" w:hAnsiTheme="minorHAnsi" w:cstheme="minorHAnsi"/>
        </w:rPr>
        <w:t>itll</w:t>
      </w:r>
      <w:proofErr w:type="spellEnd"/>
      <w:r w:rsidRPr="001D03D4">
        <w:rPr>
          <w:rFonts w:asciiTheme="minorHAnsi" w:hAnsiTheme="minorHAnsi" w:cstheme="minorHAnsi"/>
        </w:rPr>
        <w:t xml:space="preserve"> happen</w:t>
      </w:r>
    </w:p>
    <w:p w14:paraId="20A1E169" w14:textId="6E8CBEB6" w:rsidR="003C5F05" w:rsidRPr="001D03D4" w:rsidRDefault="001D03D4" w:rsidP="001D03D4">
      <w:pPr>
        <w:pStyle w:val="Heading4"/>
        <w:rPr>
          <w:rFonts w:asciiTheme="minorHAnsi" w:hAnsiTheme="minorHAnsi" w:cstheme="minorHAnsi"/>
        </w:rPr>
      </w:pPr>
      <w:r>
        <w:rPr>
          <w:rFonts w:asciiTheme="minorHAnsi" w:hAnsiTheme="minorHAnsi" w:cstheme="minorHAnsi"/>
        </w:rPr>
        <w:t xml:space="preserve">The scenario doesn’t make sense anyway – their link to mars col is that building a mars colony </w:t>
      </w:r>
      <w:r w:rsidR="00721697">
        <w:rPr>
          <w:rFonts w:asciiTheme="minorHAnsi" w:hAnsiTheme="minorHAnsi" w:cstheme="minorHAnsi"/>
        </w:rPr>
        <w:t xml:space="preserve">would indicate that </w:t>
      </w:r>
      <w:proofErr w:type="spellStart"/>
      <w:r w:rsidR="00721697">
        <w:rPr>
          <w:rFonts w:asciiTheme="minorHAnsi" w:hAnsiTheme="minorHAnsi" w:cstheme="minorHAnsi"/>
        </w:rPr>
        <w:t>youre</w:t>
      </w:r>
      <w:proofErr w:type="spellEnd"/>
      <w:r w:rsidR="00721697">
        <w:rPr>
          <w:rFonts w:asciiTheme="minorHAnsi" w:hAnsiTheme="minorHAnsi" w:cstheme="minorHAnsi"/>
        </w:rPr>
        <w:t xml:space="preserve"> gearing up to survive a nuclear war, BUT their scenario is like ethnic wars and those </w:t>
      </w:r>
      <w:proofErr w:type="spellStart"/>
      <w:r w:rsidR="00721697">
        <w:rPr>
          <w:rFonts w:asciiTheme="minorHAnsi" w:hAnsiTheme="minorHAnsi" w:cstheme="minorHAnsi"/>
        </w:rPr>
        <w:t>arent</w:t>
      </w:r>
      <w:proofErr w:type="spellEnd"/>
      <w:r w:rsidR="00721697">
        <w:rPr>
          <w:rFonts w:asciiTheme="minorHAnsi" w:hAnsiTheme="minorHAnsi" w:cstheme="minorHAnsi"/>
        </w:rPr>
        <w:t xml:space="preserve"> on complex military logic but rather just racism</w:t>
      </w:r>
    </w:p>
    <w:p w14:paraId="337F6BA7" w14:textId="06AC67C8" w:rsidR="003C5F05" w:rsidRPr="001D03D4" w:rsidRDefault="003C5F05" w:rsidP="001D03D4">
      <w:pPr>
        <w:pStyle w:val="Heading4"/>
        <w:rPr>
          <w:rFonts w:asciiTheme="minorHAnsi" w:hAnsiTheme="minorHAnsi" w:cstheme="minorHAnsi"/>
        </w:rPr>
      </w:pPr>
      <w:r w:rsidRPr="001D03D4">
        <w:rPr>
          <w:rFonts w:asciiTheme="minorHAnsi" w:hAnsiTheme="minorHAnsi" w:cstheme="minorHAnsi"/>
        </w:rPr>
        <w:t xml:space="preserve">Even if you don’t buy that they don’t have a flashpoint and they </w:t>
      </w:r>
      <w:proofErr w:type="spellStart"/>
      <w:proofErr w:type="gramStart"/>
      <w:r w:rsidRPr="001D03D4">
        <w:rPr>
          <w:rFonts w:asciiTheme="minorHAnsi" w:hAnsiTheme="minorHAnsi" w:cstheme="minorHAnsi"/>
        </w:rPr>
        <w:t>cant</w:t>
      </w:r>
      <w:proofErr w:type="spellEnd"/>
      <w:proofErr w:type="gramEnd"/>
      <w:r w:rsidRPr="001D03D4">
        <w:rPr>
          <w:rFonts w:asciiTheme="minorHAnsi" w:hAnsiTheme="minorHAnsi" w:cstheme="minorHAnsi"/>
        </w:rPr>
        <w:t xml:space="preserve"> explain how much more likely it makes war, so this scenario is fundamentally incomplete</w:t>
      </w:r>
    </w:p>
    <w:p w14:paraId="6D6F92B7" w14:textId="5DB806D5" w:rsidR="00943EEA" w:rsidRPr="001D03D4" w:rsidRDefault="00943EEA" w:rsidP="00943EEA">
      <w:pPr>
        <w:pStyle w:val="Heading2"/>
        <w:rPr>
          <w:rFonts w:asciiTheme="minorHAnsi" w:hAnsiTheme="minorHAnsi" w:cstheme="minorHAnsi"/>
        </w:rPr>
      </w:pPr>
      <w:r w:rsidRPr="001D03D4">
        <w:rPr>
          <w:rFonts w:asciiTheme="minorHAnsi" w:hAnsiTheme="minorHAnsi" w:cstheme="minorHAnsi"/>
        </w:rPr>
        <w:t>Nanobots</w:t>
      </w:r>
    </w:p>
    <w:p w14:paraId="53458FBB" w14:textId="37B0A933" w:rsidR="00943EEA" w:rsidRDefault="001D03D4" w:rsidP="001D03D4">
      <w:pPr>
        <w:pStyle w:val="Heading4"/>
        <w:rPr>
          <w:rFonts w:asciiTheme="minorHAnsi" w:hAnsiTheme="minorHAnsi" w:cstheme="minorHAnsi"/>
        </w:rPr>
      </w:pPr>
      <w:r>
        <w:rPr>
          <w:rFonts w:asciiTheme="minorHAnsi" w:hAnsiTheme="minorHAnsi" w:cstheme="minorHAnsi"/>
        </w:rPr>
        <w:t xml:space="preserve">Their </w:t>
      </w:r>
      <w:proofErr w:type="spellStart"/>
      <w:r>
        <w:rPr>
          <w:rFonts w:asciiTheme="minorHAnsi" w:hAnsiTheme="minorHAnsi" w:cstheme="minorHAnsi"/>
        </w:rPr>
        <w:t>ev</w:t>
      </w:r>
      <w:proofErr w:type="spellEnd"/>
      <w:r>
        <w:rPr>
          <w:rFonts w:asciiTheme="minorHAnsi" w:hAnsiTheme="minorHAnsi" w:cstheme="minorHAnsi"/>
        </w:rPr>
        <w:t xml:space="preserve"> is about why space isn’t an escape from nanobots, not why mars col makes it uniquely likely – their </w:t>
      </w:r>
      <w:proofErr w:type="spellStart"/>
      <w:r>
        <w:rPr>
          <w:rFonts w:asciiTheme="minorHAnsi" w:hAnsiTheme="minorHAnsi" w:cstheme="minorHAnsi"/>
        </w:rPr>
        <w:t>ev</w:t>
      </w:r>
      <w:proofErr w:type="spellEnd"/>
      <w:r>
        <w:rPr>
          <w:rFonts w:asciiTheme="minorHAnsi" w:hAnsiTheme="minorHAnsi" w:cstheme="minorHAnsi"/>
        </w:rPr>
        <w:t xml:space="preserve"> (</w:t>
      </w:r>
      <w:proofErr w:type="spellStart"/>
      <w:r>
        <w:rPr>
          <w:rFonts w:asciiTheme="minorHAnsi" w:hAnsiTheme="minorHAnsi" w:cstheme="minorHAnsi"/>
        </w:rPr>
        <w:t>harker</w:t>
      </w:r>
      <w:proofErr w:type="spellEnd"/>
      <w:r>
        <w:rPr>
          <w:rFonts w:asciiTheme="minorHAnsi" w:hAnsiTheme="minorHAnsi" w:cstheme="minorHAnsi"/>
        </w:rPr>
        <w:t xml:space="preserve"> is blue)</w:t>
      </w:r>
    </w:p>
    <w:p w14:paraId="07122447" w14:textId="0FDABC04" w:rsidR="001D03D4" w:rsidRPr="009A377F" w:rsidRDefault="001D03D4" w:rsidP="001D03D4">
      <w:pPr>
        <w:rPr>
          <w:b/>
          <w:sz w:val="26"/>
        </w:rPr>
      </w:pPr>
      <w:r>
        <w:rPr>
          <w:rStyle w:val="Style13ptBold"/>
        </w:rPr>
        <w:t xml:space="preserve">1ac </w:t>
      </w: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3213B4F6" w14:textId="556B9B8D" w:rsidR="001D03D4" w:rsidRPr="001D03D4" w:rsidRDefault="001D03D4" w:rsidP="001D03D4">
      <w:pPr>
        <w:rPr>
          <w:b/>
          <w:iCs/>
          <w:u w:val="single"/>
        </w:rPr>
      </w:pPr>
      <w:r w:rsidRPr="001D03D4">
        <w:rPr>
          <w:rStyle w:val="Emphasis"/>
          <w:highlight w:val="cyan"/>
        </w:rPr>
        <w:t>Another danger is the rise of smart robots</w:t>
      </w:r>
      <w:r w:rsidRPr="001D03D4">
        <w:rPr>
          <w:highlight w:val="cyan"/>
        </w:rPr>
        <w:t xml:space="preserve">. But again, </w:t>
      </w:r>
      <w:r w:rsidRPr="001D03D4">
        <w:rPr>
          <w:rStyle w:val="StyleUnderline"/>
          <w:highlight w:val="cyan"/>
        </w:rPr>
        <w:t>there is no escape in space</w:t>
      </w:r>
      <w:r w:rsidRPr="001D03D4">
        <w:rPr>
          <w:highlight w:val="cyan"/>
        </w:rPr>
        <w:t>.</w:t>
      </w:r>
      <w:r w:rsidRPr="009A377F">
        <w:t xml:space="preserve"> </w:t>
      </w:r>
      <w:r w:rsidRPr="00FF451B">
        <w:rPr>
          <w:rStyle w:val="StyleUnderline"/>
        </w:rPr>
        <w:t xml:space="preserve">Space travel and running a </w:t>
      </w:r>
      <w:r w:rsidRPr="00FF451B">
        <w:rPr>
          <w:rStyle w:val="StyleUnderline"/>
          <w:highlight w:val="green"/>
        </w:rPr>
        <w:t>colony use as much computation as they can get</w:t>
      </w:r>
      <w:r w:rsidRPr="009A377F">
        <w:t xml:space="preserve">. This was true of the moon </w:t>
      </w:r>
      <w:proofErr w:type="gramStart"/>
      <w:r w:rsidRPr="009A377F">
        <w:t>landings</w:t>
      </w:r>
      <w:proofErr w:type="gramEnd"/>
      <w:r w:rsidRPr="009A377F">
        <w:t xml:space="preserve"> and it is even truer now. </w:t>
      </w:r>
      <w:r w:rsidRPr="009A377F">
        <w:rPr>
          <w:rStyle w:val="StyleUnderline"/>
        </w:rPr>
        <w:t>Human beings have an essential role in plans and design, but on the trip itself they are mostly just going along for the ride</w:t>
      </w:r>
      <w:r w:rsidRPr="009A377F">
        <w:t xml:space="preserve">. So, imagine, just for the sake of argument, </w:t>
      </w:r>
      <w:r w:rsidRPr="009A377F">
        <w:rPr>
          <w:rStyle w:val="StyleUnderline"/>
        </w:rPr>
        <w:t xml:space="preserve">that </w:t>
      </w:r>
      <w:r w:rsidRPr="00FF451B">
        <w:rPr>
          <w:rStyle w:val="StyleUnderline"/>
          <w:highlight w:val="green"/>
        </w:rPr>
        <w:t>hyper-calculating artificial intelligences</w:t>
      </w:r>
      <w:r w:rsidRPr="009A377F">
        <w:rPr>
          <w:rStyle w:val="StyleUnderline"/>
        </w:rPr>
        <w:t xml:space="preserve"> are </w:t>
      </w:r>
      <w:proofErr w:type="gramStart"/>
      <w:r w:rsidRPr="009A377F">
        <w:rPr>
          <w:rStyle w:val="StyleUnderline"/>
        </w:rPr>
        <w:t>in a position</w:t>
      </w:r>
      <w:proofErr w:type="gramEnd"/>
      <w:r w:rsidRPr="009A377F">
        <w:rPr>
          <w:rStyle w:val="StyleUnderline"/>
        </w:rPr>
        <w:t xml:space="preserve"> to </w:t>
      </w:r>
      <w:r w:rsidRPr="00FF451B">
        <w:rPr>
          <w:rStyle w:val="StyleUnderline"/>
          <w:highlight w:val="green"/>
        </w:rPr>
        <w:t>threaten human civilization</w:t>
      </w:r>
      <w:r w:rsidRPr="009A377F">
        <w:t xml:space="preserve">. </w:t>
      </w:r>
      <w:r w:rsidRPr="009A377F">
        <w:rPr>
          <w:rStyle w:val="Emphasis"/>
        </w:rPr>
        <w:t xml:space="preserve">The extension of that </w:t>
      </w:r>
      <w:r w:rsidRPr="00FF451B">
        <w:rPr>
          <w:rStyle w:val="Emphasis"/>
          <w:highlight w:val="green"/>
        </w:rPr>
        <w:t>civilization on another planet relies even more on those</w:t>
      </w:r>
      <w:r w:rsidRPr="009A377F">
        <w:rPr>
          <w:rStyle w:val="Emphasis"/>
        </w:rPr>
        <w:t xml:space="preserve"> very </w:t>
      </w:r>
      <w:r w:rsidRPr="00FF451B">
        <w:rPr>
          <w:rStyle w:val="Emphasis"/>
          <w:highlight w:val="green"/>
        </w:rPr>
        <w:t>powers, which will have to be networked to earthly computation</w:t>
      </w:r>
      <w:r w:rsidRPr="009A377F">
        <w:t xml:space="preserve">. </w:t>
      </w:r>
      <w:r w:rsidRPr="009A377F">
        <w:rPr>
          <w:rStyle w:val="StyleUnderline"/>
        </w:rPr>
        <w:t>If mere humans can hack into machinery in targeted countries to disrupt them, then these super-capable but malevolent AIs will have no problem</w:t>
      </w:r>
      <w:r w:rsidRPr="009A377F">
        <w:t>.</w:t>
      </w:r>
      <w:r w:rsidRPr="009A377F">
        <w:rPr>
          <w:rStyle w:val="Emphasis"/>
        </w:rPr>
        <w:t xml:space="preserve"> Whatever </w:t>
      </w:r>
      <w:r w:rsidRPr="00FF451B">
        <w:rPr>
          <w:rStyle w:val="Emphasis"/>
          <w:highlight w:val="green"/>
        </w:rPr>
        <w:t>their</w:t>
      </w:r>
      <w:r w:rsidRPr="009A377F">
        <w:rPr>
          <w:rStyle w:val="Emphasis"/>
        </w:rPr>
        <w:t xml:space="preserve"> "motives," these </w:t>
      </w:r>
      <w:r w:rsidRPr="00FF451B">
        <w:rPr>
          <w:rStyle w:val="Emphasis"/>
          <w:highlight w:val="green"/>
        </w:rPr>
        <w:t>will be</w:t>
      </w:r>
      <w:r w:rsidRPr="009A377F">
        <w:rPr>
          <w:rStyle w:val="Emphasis"/>
        </w:rPr>
        <w:t xml:space="preserve"> </w:t>
      </w:r>
      <w:r w:rsidRPr="00FF451B">
        <w:rPr>
          <w:rStyle w:val="Emphasis"/>
          <w:highlight w:val="green"/>
        </w:rPr>
        <w:t>the same elsewhere</w:t>
      </w:r>
      <w:r w:rsidRPr="009A377F">
        <w:rPr>
          <w:rStyle w:val="Emphasis"/>
        </w:rPr>
        <w:t xml:space="preserve"> as on earth, </w:t>
      </w:r>
      <w:r w:rsidRPr="00FF451B">
        <w:rPr>
          <w:rStyle w:val="Emphasis"/>
          <w:highlight w:val="green"/>
        </w:rPr>
        <w:t>and space is less of an obstacle</w:t>
      </w:r>
      <w:r w:rsidRPr="009A377F">
        <w:rPr>
          <w:rStyle w:val="Emphasis"/>
        </w:rPr>
        <w:t xml:space="preserve"> to the flow of (mis)information and commands than to the flow of people and physical objects. </w:t>
      </w:r>
      <w:r w:rsidRPr="00FF451B">
        <w:rPr>
          <w:rStyle w:val="Emphasis"/>
          <w:highlight w:val="green"/>
        </w:rPr>
        <w:t>No safety there.</w:t>
      </w:r>
    </w:p>
    <w:p w14:paraId="63C6A543" w14:textId="3C067711" w:rsidR="00943EEA" w:rsidRPr="001D03D4" w:rsidRDefault="00943EEA" w:rsidP="001D03D4">
      <w:pPr>
        <w:pStyle w:val="Heading4"/>
        <w:rPr>
          <w:rFonts w:asciiTheme="minorHAnsi" w:hAnsiTheme="minorHAnsi" w:cstheme="minorHAnsi"/>
        </w:rPr>
      </w:pPr>
      <w:r w:rsidRPr="001D03D4">
        <w:rPr>
          <w:rFonts w:asciiTheme="minorHAnsi" w:hAnsiTheme="minorHAnsi" w:cstheme="minorHAnsi"/>
        </w:rPr>
        <w:t xml:space="preserve">Their link </w:t>
      </w:r>
      <w:proofErr w:type="spellStart"/>
      <w:r w:rsidRPr="001D03D4">
        <w:rPr>
          <w:rFonts w:asciiTheme="minorHAnsi" w:hAnsiTheme="minorHAnsi" w:cstheme="minorHAnsi"/>
        </w:rPr>
        <w:t>ev</w:t>
      </w:r>
      <w:proofErr w:type="spellEnd"/>
      <w:r w:rsidRPr="001D03D4">
        <w:rPr>
          <w:rFonts w:asciiTheme="minorHAnsi" w:hAnsiTheme="minorHAnsi" w:cstheme="minorHAnsi"/>
        </w:rPr>
        <w:t xml:space="preserve"> is about ai for computing </w:t>
      </w:r>
      <w:proofErr w:type="gramStart"/>
      <w:r w:rsidRPr="001D03D4">
        <w:rPr>
          <w:rFonts w:asciiTheme="minorHAnsi" w:hAnsiTheme="minorHAnsi" w:cstheme="minorHAnsi"/>
        </w:rPr>
        <w:t>not weapons</w:t>
      </w:r>
      <w:proofErr w:type="gramEnd"/>
      <w:r w:rsidRPr="001D03D4">
        <w:rPr>
          <w:rFonts w:asciiTheme="minorHAnsi" w:hAnsiTheme="minorHAnsi" w:cstheme="minorHAnsi"/>
        </w:rPr>
        <w:t xml:space="preserve"> so they </w:t>
      </w:r>
      <w:proofErr w:type="spellStart"/>
      <w:r w:rsidRPr="001D03D4">
        <w:rPr>
          <w:rFonts w:asciiTheme="minorHAnsi" w:hAnsiTheme="minorHAnsi" w:cstheme="minorHAnsi"/>
        </w:rPr>
        <w:t>dotn</w:t>
      </w:r>
      <w:proofErr w:type="spellEnd"/>
      <w:r w:rsidRPr="001D03D4">
        <w:rPr>
          <w:rFonts w:asciiTheme="minorHAnsi" w:hAnsiTheme="minorHAnsi" w:cstheme="minorHAnsi"/>
        </w:rPr>
        <w:t xml:space="preserve"> get the nanobot war impact</w:t>
      </w:r>
    </w:p>
    <w:p w14:paraId="4B32BA88" w14:textId="1EB4FC0D" w:rsidR="00943EEA" w:rsidRPr="001D03D4" w:rsidRDefault="00943EEA" w:rsidP="00943EEA">
      <w:pPr>
        <w:pStyle w:val="Heading4"/>
        <w:spacing w:line="240" w:lineRule="auto"/>
        <w:rPr>
          <w:rFonts w:asciiTheme="minorHAnsi" w:hAnsiTheme="minorHAnsi" w:cstheme="minorHAnsi"/>
        </w:rPr>
      </w:pPr>
      <w:r w:rsidRPr="001D03D4">
        <w:rPr>
          <w:rFonts w:asciiTheme="minorHAnsi" w:hAnsiTheme="minorHAnsi" w:cstheme="minorHAnsi"/>
        </w:rPr>
        <w:t>N</w:t>
      </w:r>
      <w:r w:rsidRPr="001D03D4">
        <w:rPr>
          <w:rFonts w:asciiTheme="minorHAnsi" w:hAnsiTheme="minorHAnsi" w:cstheme="minorHAnsi"/>
        </w:rPr>
        <w:t>anotech impossible--</w:t>
      </w:r>
      <w:r w:rsidRPr="001D03D4">
        <w:rPr>
          <w:rFonts w:asciiTheme="minorHAnsi" w:hAnsiTheme="minorHAnsi" w:cstheme="minorHAnsi"/>
          <w:u w:val="single"/>
        </w:rPr>
        <w:t>fat</w:t>
      </w:r>
      <w:r w:rsidRPr="001D03D4">
        <w:rPr>
          <w:rFonts w:asciiTheme="minorHAnsi" w:hAnsiTheme="minorHAnsi" w:cstheme="minorHAnsi"/>
        </w:rPr>
        <w:t xml:space="preserve"> and </w:t>
      </w:r>
      <w:r w:rsidRPr="001D03D4">
        <w:rPr>
          <w:rFonts w:asciiTheme="minorHAnsi" w:hAnsiTheme="minorHAnsi" w:cstheme="minorHAnsi"/>
          <w:u w:val="single"/>
        </w:rPr>
        <w:t>sticky</w:t>
      </w:r>
      <w:r w:rsidRPr="001D03D4">
        <w:rPr>
          <w:rFonts w:asciiTheme="minorHAnsi" w:hAnsiTheme="minorHAnsi" w:cstheme="minorHAnsi"/>
        </w:rPr>
        <w:t xml:space="preserve"> fingers</w:t>
      </w:r>
    </w:p>
    <w:p w14:paraId="742ADDE0" w14:textId="77777777" w:rsidR="00943EEA" w:rsidRPr="001D03D4" w:rsidRDefault="00943EEA" w:rsidP="00943EEA">
      <w:pPr>
        <w:spacing w:line="240" w:lineRule="auto"/>
        <w:rPr>
          <w:rFonts w:asciiTheme="minorHAnsi" w:hAnsiTheme="minorHAnsi" w:cstheme="minorHAnsi"/>
        </w:rPr>
      </w:pPr>
      <w:r w:rsidRPr="001D03D4">
        <w:rPr>
          <w:rStyle w:val="Style13ptBold"/>
          <w:rFonts w:asciiTheme="minorHAnsi" w:hAnsiTheme="minorHAnsi" w:cstheme="minorHAnsi"/>
        </w:rPr>
        <w:t>Smalley</w:t>
      </w:r>
      <w:r w:rsidRPr="001D03D4">
        <w:rPr>
          <w:rFonts w:asciiTheme="minorHAnsi" w:hAnsiTheme="minorHAnsi" w:cstheme="minorHAnsi"/>
        </w:rPr>
        <w:t xml:space="preserve"> in </w:t>
      </w:r>
      <w:r w:rsidRPr="001D03D4">
        <w:rPr>
          <w:rStyle w:val="Style13ptBold"/>
          <w:rFonts w:asciiTheme="minorHAnsi" w:hAnsiTheme="minorHAnsi" w:cstheme="minorHAnsi"/>
        </w:rPr>
        <w:t>2001</w:t>
      </w:r>
      <w:r w:rsidRPr="001D03D4">
        <w:rPr>
          <w:rFonts w:asciiTheme="minorHAnsi" w:hAnsiTheme="minorHAnsi" w:cstheme="minorHAnsi"/>
        </w:rPr>
        <w:t xml:space="preserve"> [Richard – Gene and Norman </w:t>
      </w:r>
      <w:proofErr w:type="spellStart"/>
      <w:r w:rsidRPr="001D03D4">
        <w:rPr>
          <w:rFonts w:asciiTheme="minorHAnsi" w:hAnsiTheme="minorHAnsi" w:cstheme="minorHAnsi"/>
        </w:rPr>
        <w:t>Hackerman</w:t>
      </w:r>
      <w:proofErr w:type="spellEnd"/>
      <w:r w:rsidRPr="001D03D4">
        <w:rPr>
          <w:rFonts w:asciiTheme="minorHAnsi" w:hAnsiTheme="minorHAnsi" w:cstheme="minorHAnsi"/>
        </w:rPr>
        <w:t xml:space="preserve"> Professor of Physics and Chemistry @ Rice University, received the 1996 Nobel Prize in Chemistry for the discovery of fullerenes – September, “</w:t>
      </w:r>
      <w:proofErr w:type="spellStart"/>
      <w:r w:rsidRPr="001D03D4">
        <w:rPr>
          <w:rFonts w:asciiTheme="minorHAnsi" w:hAnsiTheme="minorHAnsi" w:cstheme="minorHAnsi"/>
        </w:rPr>
        <w:t>Nanofallacies</w:t>
      </w:r>
      <w:proofErr w:type="spellEnd"/>
      <w:r w:rsidRPr="001D03D4">
        <w:rPr>
          <w:rFonts w:asciiTheme="minorHAnsi" w:hAnsiTheme="minorHAnsi" w:cstheme="minorHAnsi"/>
        </w:rPr>
        <w:t>: of Chemistry, Love, and Nanobots,” Scientific American, Vol. 285 #3]</w:t>
      </w:r>
    </w:p>
    <w:p w14:paraId="2B8EDEDA" w14:textId="77777777" w:rsidR="00943EEA" w:rsidRPr="001D03D4" w:rsidRDefault="00943EEA" w:rsidP="00943EEA">
      <w:pPr>
        <w:pStyle w:val="evidencetext"/>
        <w:spacing w:line="240" w:lineRule="auto"/>
        <w:ind w:left="0"/>
        <w:rPr>
          <w:rFonts w:asciiTheme="minorHAnsi" w:hAnsiTheme="minorHAnsi" w:cstheme="minorHAnsi"/>
          <w:lang w:eastAsia="ko-KR"/>
        </w:rPr>
      </w:pPr>
    </w:p>
    <w:p w14:paraId="23080A11" w14:textId="77777777" w:rsidR="00943EEA" w:rsidRPr="001D03D4" w:rsidRDefault="00943EEA" w:rsidP="00943EEA">
      <w:pPr>
        <w:pStyle w:val="evidencetext"/>
        <w:spacing w:line="240" w:lineRule="auto"/>
        <w:ind w:left="0"/>
        <w:rPr>
          <w:rFonts w:asciiTheme="minorHAnsi" w:hAnsiTheme="minorHAnsi" w:cstheme="minorHAnsi"/>
          <w:sz w:val="16"/>
          <w:lang w:eastAsia="ko-KR"/>
        </w:rPr>
      </w:pPr>
      <w:r w:rsidRPr="001D03D4">
        <w:rPr>
          <w:rFonts w:asciiTheme="minorHAnsi" w:hAnsiTheme="minorHAnsi" w:cstheme="minorHAnsi"/>
          <w:sz w:val="16"/>
          <w:lang w:eastAsia="ko-KR"/>
        </w:rPr>
        <w:t xml:space="preserve">But </w:t>
      </w:r>
      <w:r w:rsidRPr="001D03D4">
        <w:rPr>
          <w:rStyle w:val="StyleUnderline"/>
          <w:rFonts w:asciiTheme="minorHAnsi" w:hAnsiTheme="minorHAnsi" w:cstheme="minorHAnsi"/>
        </w:rPr>
        <w:t xml:space="preserve">how realistic is this notion of a self-replicating nanobot? Let's think about it. Atoms are tiny and move in a defined and circumscribed way--a chemist would say that they move </w:t>
      </w:r>
      <w:proofErr w:type="gramStart"/>
      <w:r w:rsidRPr="001D03D4">
        <w:rPr>
          <w:rStyle w:val="StyleUnderline"/>
          <w:rFonts w:asciiTheme="minorHAnsi" w:hAnsiTheme="minorHAnsi" w:cstheme="minorHAnsi"/>
        </w:rPr>
        <w:t>so as to</w:t>
      </w:r>
      <w:proofErr w:type="gramEnd"/>
      <w:r w:rsidRPr="001D03D4">
        <w:rPr>
          <w:rStyle w:val="StyleUnderline"/>
          <w:rFonts w:asciiTheme="minorHAnsi" w:hAnsiTheme="minorHAnsi" w:cstheme="minorHAnsi"/>
        </w:rPr>
        <w:t xml:space="preserve"> minimize the free energy of their local surroundings. The electronic "glue" that sticks them to one another is not local to each bond but rather is sensitive to the exact position and identity of all the atoms in the near vicinity</w:t>
      </w:r>
      <w:r w:rsidRPr="001D03D4">
        <w:rPr>
          <w:rFonts w:asciiTheme="minorHAnsi" w:hAnsiTheme="minorHAnsi" w:cstheme="minorHAnsi"/>
          <w:sz w:val="16"/>
        </w:rPr>
        <w:t xml:space="preserve">. </w:t>
      </w:r>
      <w:proofErr w:type="gramStart"/>
      <w:r w:rsidRPr="001D03D4">
        <w:rPr>
          <w:rFonts w:asciiTheme="minorHAnsi" w:hAnsiTheme="minorHAnsi" w:cstheme="minorHAnsi"/>
          <w:sz w:val="16"/>
        </w:rPr>
        <w:t>So</w:t>
      </w:r>
      <w:proofErr w:type="gramEnd"/>
      <w:r w:rsidRPr="001D03D4">
        <w:rPr>
          <w:rFonts w:asciiTheme="minorHAnsi" w:hAnsiTheme="minorHAnsi" w:cstheme="minorHAnsi"/>
          <w:sz w:val="16"/>
        </w:rPr>
        <w:t xml:space="preserve"> when the nanomanipulator arm of our nanobot picks up an atom and goes to insert it in the desired place, it has a fundamental problem. It also </w:t>
      </w:r>
      <w:proofErr w:type="gramStart"/>
      <w:r w:rsidRPr="001D03D4">
        <w:rPr>
          <w:rFonts w:asciiTheme="minorHAnsi" w:hAnsiTheme="minorHAnsi" w:cstheme="minorHAnsi"/>
          <w:sz w:val="16"/>
        </w:rPr>
        <w:t>has to</w:t>
      </w:r>
      <w:proofErr w:type="gramEnd"/>
      <w:r w:rsidRPr="001D03D4">
        <w:rPr>
          <w:rFonts w:asciiTheme="minorHAnsi" w:hAnsiTheme="minorHAnsi" w:cstheme="minorHAnsi"/>
          <w:sz w:val="16"/>
        </w:rPr>
        <w:t xml:space="preserve"> somehow control not only this new atom but all the existing atoms in the region. No problem, you say: our nanobot will have an additional manipulator arm for each one of these atoms. Then it would have complete control of all the goings-on that occur at the reaction site. But remember, this region where the chemistry is to be controlled by the nanobot is very, very small--about one nanometer on a side. That constraint leads to at least two basic difficulties. I call one the fat fingers problem and the other the sticky fingers problem.</w:t>
      </w:r>
      <w:r w:rsidRPr="001D03D4">
        <w:rPr>
          <w:rFonts w:asciiTheme="minorHAnsi" w:hAnsiTheme="minorHAnsi" w:cstheme="minorHAnsi"/>
          <w:sz w:val="16"/>
          <w:lang w:eastAsia="ko-KR"/>
        </w:rPr>
        <w:t xml:space="preserve"> </w:t>
      </w:r>
      <w:r w:rsidRPr="001D03D4">
        <w:rPr>
          <w:rStyle w:val="StyleUnderline"/>
          <w:rFonts w:asciiTheme="minorHAnsi" w:hAnsiTheme="minorHAnsi" w:cstheme="minorHAnsi"/>
          <w:highlight w:val="green"/>
        </w:rPr>
        <w:t>Because the fingers</w:t>
      </w:r>
      <w:r w:rsidRPr="001D03D4">
        <w:rPr>
          <w:rStyle w:val="StyleUnderline"/>
          <w:rFonts w:asciiTheme="minorHAnsi" w:hAnsiTheme="minorHAnsi" w:cstheme="minorHAnsi"/>
        </w:rPr>
        <w:t xml:space="preserve"> of a manipulator arm </w:t>
      </w:r>
      <w:r w:rsidRPr="001D03D4">
        <w:rPr>
          <w:rStyle w:val="StyleUnderline"/>
          <w:rFonts w:asciiTheme="minorHAnsi" w:hAnsiTheme="minorHAnsi" w:cstheme="minorHAnsi"/>
          <w:highlight w:val="green"/>
        </w:rPr>
        <w:t>must</w:t>
      </w:r>
      <w:r w:rsidRPr="001D03D4">
        <w:rPr>
          <w:rStyle w:val="StyleUnderline"/>
          <w:rFonts w:asciiTheme="minorHAnsi" w:hAnsiTheme="minorHAnsi" w:cstheme="minorHAnsi"/>
        </w:rPr>
        <w:t xml:space="preserve"> themselves </w:t>
      </w:r>
      <w:r w:rsidRPr="001D03D4">
        <w:rPr>
          <w:rStyle w:val="StyleUnderline"/>
          <w:rFonts w:asciiTheme="minorHAnsi" w:hAnsiTheme="minorHAnsi" w:cstheme="minorHAnsi"/>
          <w:highlight w:val="green"/>
        </w:rPr>
        <w:t xml:space="preserve">be </w:t>
      </w:r>
      <w:proofErr w:type="gramStart"/>
      <w:r w:rsidRPr="001D03D4">
        <w:rPr>
          <w:rStyle w:val="StyleUnderline"/>
          <w:rFonts w:asciiTheme="minorHAnsi" w:hAnsiTheme="minorHAnsi" w:cstheme="minorHAnsi"/>
          <w:highlight w:val="green"/>
        </w:rPr>
        <w:t>made out of</w:t>
      </w:r>
      <w:proofErr w:type="gramEnd"/>
      <w:r w:rsidRPr="001D03D4">
        <w:rPr>
          <w:rStyle w:val="StyleUnderline"/>
          <w:rFonts w:asciiTheme="minorHAnsi" w:hAnsiTheme="minorHAnsi" w:cstheme="minorHAnsi"/>
          <w:highlight w:val="green"/>
        </w:rPr>
        <w:t xml:space="preserve"> atoms, they hav</w:t>
      </w:r>
      <w:r w:rsidRPr="001D03D4">
        <w:rPr>
          <w:rStyle w:val="StyleUnderline"/>
          <w:rFonts w:asciiTheme="minorHAnsi" w:hAnsiTheme="minorHAnsi" w:cstheme="minorHAnsi"/>
        </w:rPr>
        <w:t xml:space="preserve">e a certain </w:t>
      </w:r>
      <w:r w:rsidRPr="001D03D4">
        <w:rPr>
          <w:rStyle w:val="StyleUnderline"/>
          <w:rFonts w:asciiTheme="minorHAnsi" w:hAnsiTheme="minorHAnsi" w:cstheme="minorHAnsi"/>
          <w:highlight w:val="green"/>
        </w:rPr>
        <w:t xml:space="preserve">irreducible size. There </w:t>
      </w:r>
      <w:r w:rsidRPr="001D03D4">
        <w:rPr>
          <w:rStyle w:val="StyleUnderline"/>
          <w:rFonts w:asciiTheme="minorHAnsi" w:hAnsiTheme="minorHAnsi" w:cstheme="minorHAnsi"/>
        </w:rPr>
        <w:t xml:space="preserve">just </w:t>
      </w:r>
      <w:r w:rsidRPr="001D03D4">
        <w:rPr>
          <w:rStyle w:val="StyleUnderline"/>
          <w:rFonts w:asciiTheme="minorHAnsi" w:hAnsiTheme="minorHAnsi" w:cstheme="minorHAnsi"/>
          <w:highlight w:val="green"/>
        </w:rPr>
        <w:t xml:space="preserve">isn't enough room in the nanometer-size reaction region to </w:t>
      </w:r>
      <w:proofErr w:type="spellStart"/>
      <w:r w:rsidRPr="001D03D4">
        <w:rPr>
          <w:rStyle w:val="StyleUnderline"/>
          <w:rFonts w:asciiTheme="minorHAnsi" w:hAnsiTheme="minorHAnsi" w:cstheme="minorHAnsi"/>
          <w:highlight w:val="green"/>
        </w:rPr>
        <w:t>accomodate</w:t>
      </w:r>
      <w:proofErr w:type="spellEnd"/>
      <w:r w:rsidRPr="001D03D4">
        <w:rPr>
          <w:rStyle w:val="StyleUnderline"/>
          <w:rFonts w:asciiTheme="minorHAnsi" w:hAnsiTheme="minorHAnsi" w:cstheme="minorHAnsi"/>
          <w:highlight w:val="green"/>
        </w:rPr>
        <w:t xml:space="preserve"> all the fingers of all the manipulators necessary to have complete control of the chemistry</w:t>
      </w:r>
      <w:r w:rsidRPr="001D03D4">
        <w:rPr>
          <w:rFonts w:asciiTheme="minorHAnsi" w:hAnsiTheme="minorHAnsi" w:cstheme="minorHAnsi"/>
          <w:sz w:val="16"/>
        </w:rPr>
        <w:t>. In a famous 1959 talk that has inspired nanotechnologists everywhere, Nobel physicist Richard Feynman memorably noted, "There's plenty of room at the bottom." But there's not that much room.</w:t>
      </w:r>
      <w:r w:rsidRPr="001D03D4">
        <w:rPr>
          <w:rFonts w:asciiTheme="minorHAnsi" w:hAnsiTheme="minorHAnsi" w:cstheme="minorHAnsi"/>
          <w:sz w:val="16"/>
          <w:lang w:eastAsia="ko-KR"/>
        </w:rPr>
        <w:t xml:space="preserve"> </w:t>
      </w:r>
      <w:r w:rsidRPr="001D03D4">
        <w:rPr>
          <w:rStyle w:val="StyleUnderline"/>
          <w:rFonts w:asciiTheme="minorHAnsi" w:hAnsiTheme="minorHAnsi" w:cstheme="minorHAnsi"/>
          <w:highlight w:val="green"/>
        </w:rPr>
        <w:t>Manipulator fingers</w:t>
      </w:r>
      <w:r w:rsidRPr="001D03D4">
        <w:rPr>
          <w:rStyle w:val="StyleUnderline"/>
          <w:rFonts w:asciiTheme="minorHAnsi" w:hAnsiTheme="minorHAnsi" w:cstheme="minorHAnsi"/>
        </w:rPr>
        <w:t xml:space="preserve"> on the hypothetical self-replicating nanobot </w:t>
      </w:r>
      <w:r w:rsidRPr="001D03D4">
        <w:rPr>
          <w:rStyle w:val="StyleUnderline"/>
          <w:rFonts w:asciiTheme="minorHAnsi" w:hAnsiTheme="minorHAnsi" w:cstheme="minorHAnsi"/>
          <w:highlight w:val="green"/>
        </w:rPr>
        <w:t xml:space="preserve">are not only </w:t>
      </w:r>
      <w:r w:rsidRPr="001D03D4">
        <w:rPr>
          <w:rStyle w:val="Emphasis"/>
          <w:rFonts w:asciiTheme="minorHAnsi" w:hAnsiTheme="minorHAnsi" w:cstheme="minorHAnsi"/>
          <w:highlight w:val="green"/>
        </w:rPr>
        <w:t>too fat;</w:t>
      </w:r>
      <w:r w:rsidRPr="001D03D4">
        <w:rPr>
          <w:rStyle w:val="StyleUnderline"/>
          <w:rFonts w:asciiTheme="minorHAnsi" w:hAnsiTheme="minorHAnsi" w:cstheme="minorHAnsi"/>
          <w:highlight w:val="green"/>
        </w:rPr>
        <w:t xml:space="preserve"> they are also </w:t>
      </w:r>
      <w:r w:rsidRPr="001D03D4">
        <w:rPr>
          <w:rStyle w:val="Emphasis"/>
          <w:rFonts w:asciiTheme="minorHAnsi" w:hAnsiTheme="minorHAnsi" w:cstheme="minorHAnsi"/>
          <w:highlight w:val="green"/>
        </w:rPr>
        <w:t>too sticky</w:t>
      </w:r>
      <w:r w:rsidRPr="001D03D4">
        <w:rPr>
          <w:rStyle w:val="StyleUnderline"/>
          <w:rFonts w:asciiTheme="minorHAnsi" w:hAnsiTheme="minorHAnsi" w:cstheme="minorHAnsi"/>
          <w:highlight w:val="green"/>
        </w:rPr>
        <w:t>:</w:t>
      </w:r>
      <w:r w:rsidRPr="001D03D4">
        <w:rPr>
          <w:rStyle w:val="StyleUnderline"/>
          <w:rFonts w:asciiTheme="minorHAnsi" w:hAnsiTheme="minorHAnsi" w:cstheme="minorHAnsi"/>
        </w:rPr>
        <w:t xml:space="preserve"> the </w:t>
      </w:r>
      <w:r w:rsidRPr="001D03D4">
        <w:rPr>
          <w:rStyle w:val="StyleUnderline"/>
          <w:rFonts w:asciiTheme="minorHAnsi" w:hAnsiTheme="minorHAnsi" w:cstheme="minorHAnsi"/>
          <w:highlight w:val="green"/>
        </w:rPr>
        <w:t>atoms</w:t>
      </w:r>
      <w:r w:rsidRPr="001D03D4">
        <w:rPr>
          <w:rStyle w:val="StyleUnderline"/>
          <w:rFonts w:asciiTheme="minorHAnsi" w:hAnsiTheme="minorHAnsi" w:cstheme="minorHAnsi"/>
        </w:rPr>
        <w:t xml:space="preserve"> of the manipulator hands </w:t>
      </w:r>
      <w:r w:rsidRPr="001D03D4">
        <w:rPr>
          <w:rStyle w:val="StyleUnderline"/>
          <w:rFonts w:asciiTheme="minorHAnsi" w:hAnsiTheme="minorHAnsi" w:cstheme="minorHAnsi"/>
          <w:highlight w:val="green"/>
        </w:rPr>
        <w:t>will adhere to the atom that is being moved.</w:t>
      </w:r>
      <w:r w:rsidRPr="001D03D4">
        <w:rPr>
          <w:rStyle w:val="StyleUnderline"/>
          <w:rFonts w:asciiTheme="minorHAnsi" w:hAnsiTheme="minorHAnsi" w:cstheme="minorHAnsi"/>
        </w:rPr>
        <w:t xml:space="preserve"> </w:t>
      </w:r>
      <w:proofErr w:type="gramStart"/>
      <w:r w:rsidRPr="001D03D4">
        <w:rPr>
          <w:rStyle w:val="StyleUnderline"/>
          <w:rFonts w:asciiTheme="minorHAnsi" w:hAnsiTheme="minorHAnsi" w:cstheme="minorHAnsi"/>
        </w:rPr>
        <w:t>So</w:t>
      </w:r>
      <w:proofErr w:type="gramEnd"/>
      <w:r w:rsidRPr="001D03D4">
        <w:rPr>
          <w:rStyle w:val="StyleUnderline"/>
          <w:rFonts w:asciiTheme="minorHAnsi" w:hAnsiTheme="minorHAnsi" w:cstheme="minorHAnsi"/>
        </w:rPr>
        <w:t xml:space="preserve"> it will often be impossible to release this minuscule building block in precisely the right spot. </w:t>
      </w:r>
      <w:r w:rsidRPr="001D03D4">
        <w:rPr>
          <w:rStyle w:val="StyleUnderline"/>
          <w:rFonts w:asciiTheme="minorHAnsi" w:hAnsiTheme="minorHAnsi" w:cstheme="minorHAnsi"/>
          <w:highlight w:val="green"/>
        </w:rPr>
        <w:t xml:space="preserve">Both these problems are </w:t>
      </w:r>
      <w:r w:rsidRPr="001D03D4">
        <w:rPr>
          <w:rStyle w:val="Emphasis"/>
          <w:rFonts w:asciiTheme="minorHAnsi" w:hAnsiTheme="minorHAnsi" w:cstheme="minorHAnsi"/>
          <w:highlight w:val="green"/>
        </w:rPr>
        <w:t>fundamental</w:t>
      </w:r>
      <w:r w:rsidRPr="001D03D4">
        <w:rPr>
          <w:rStyle w:val="StyleUnderline"/>
          <w:rFonts w:asciiTheme="minorHAnsi" w:hAnsiTheme="minorHAnsi" w:cstheme="minorHAnsi"/>
          <w:highlight w:val="green"/>
        </w:rPr>
        <w:t xml:space="preserve">, and </w:t>
      </w:r>
      <w:r w:rsidRPr="001D03D4">
        <w:rPr>
          <w:rStyle w:val="Emphasis"/>
          <w:rFonts w:asciiTheme="minorHAnsi" w:hAnsiTheme="minorHAnsi" w:cstheme="minorHAnsi"/>
          <w:highlight w:val="green"/>
        </w:rPr>
        <w:t>neither</w:t>
      </w:r>
      <w:r w:rsidRPr="001D03D4">
        <w:rPr>
          <w:rStyle w:val="StyleUnderline"/>
          <w:rFonts w:asciiTheme="minorHAnsi" w:hAnsiTheme="minorHAnsi" w:cstheme="minorHAnsi"/>
          <w:highlight w:val="green"/>
        </w:rPr>
        <w:t xml:space="preserve"> can be avoided</w:t>
      </w:r>
      <w:r w:rsidRPr="001D03D4">
        <w:rPr>
          <w:rStyle w:val="StyleUnderline"/>
          <w:rFonts w:asciiTheme="minorHAnsi" w:hAnsiTheme="minorHAnsi" w:cstheme="minorHAnsi"/>
        </w:rPr>
        <w:t xml:space="preserve">. </w:t>
      </w:r>
      <w:proofErr w:type="spellStart"/>
      <w:r w:rsidRPr="001D03D4">
        <w:rPr>
          <w:rStyle w:val="StyleUnderline"/>
          <w:rFonts w:asciiTheme="minorHAnsi" w:hAnsiTheme="minorHAnsi" w:cstheme="minorHAnsi"/>
        </w:rPr>
        <w:t>Selfreplicating</w:t>
      </w:r>
      <w:proofErr w:type="spellEnd"/>
      <w:r w:rsidRPr="001D03D4">
        <w:rPr>
          <w:rStyle w:val="StyleUnderline"/>
          <w:rFonts w:asciiTheme="minorHAnsi" w:hAnsiTheme="minorHAnsi" w:cstheme="minorHAnsi"/>
        </w:rPr>
        <w:t>, mechanical nanobots are simply not possible in our world.</w:t>
      </w:r>
      <w:r w:rsidRPr="001D03D4">
        <w:rPr>
          <w:rFonts w:asciiTheme="minorHAnsi" w:hAnsiTheme="minorHAnsi" w:cstheme="minorHAnsi"/>
          <w:sz w:val="16"/>
          <w:lang w:eastAsia="ko-KR"/>
        </w:rPr>
        <w:t xml:space="preserve"> To put every atom in its place--the vision articulated by some nanotechnologists-would require magic fingers. </w:t>
      </w:r>
      <w:r w:rsidRPr="001D03D4">
        <w:rPr>
          <w:rStyle w:val="StyleUnderline"/>
          <w:rFonts w:asciiTheme="minorHAnsi" w:hAnsiTheme="minorHAnsi" w:cstheme="minorHAnsi"/>
        </w:rPr>
        <w:t xml:space="preserve">Such a nanobot will never become more than a futurist's daydream. </w:t>
      </w:r>
    </w:p>
    <w:p w14:paraId="251FAB36" w14:textId="2F25AF70" w:rsidR="00943EEA" w:rsidRPr="001D03D4" w:rsidRDefault="00943EEA" w:rsidP="00943EEA">
      <w:pPr>
        <w:pStyle w:val="Heading2"/>
        <w:rPr>
          <w:rFonts w:asciiTheme="minorHAnsi" w:hAnsiTheme="minorHAnsi" w:cstheme="minorHAnsi"/>
        </w:rPr>
      </w:pPr>
      <w:r w:rsidRPr="001D03D4">
        <w:rPr>
          <w:rFonts w:asciiTheme="minorHAnsi" w:hAnsiTheme="minorHAnsi" w:cstheme="minorHAnsi"/>
        </w:rPr>
        <w:t>Warming</w:t>
      </w:r>
    </w:p>
    <w:p w14:paraId="6B289A7E" w14:textId="72433488" w:rsidR="00721697" w:rsidRDefault="00721697" w:rsidP="00943EEA">
      <w:pPr>
        <w:pStyle w:val="Heading4"/>
        <w:spacing w:line="240" w:lineRule="auto"/>
        <w:rPr>
          <w:rFonts w:asciiTheme="minorHAnsi" w:hAnsiTheme="minorHAnsi" w:cstheme="minorHAnsi"/>
        </w:rPr>
      </w:pPr>
      <w:r>
        <w:rPr>
          <w:rFonts w:asciiTheme="minorHAnsi" w:hAnsiTheme="minorHAnsi" w:cstheme="minorHAnsi"/>
        </w:rPr>
        <w:t xml:space="preserve">The warrant is rocket launch destroys the atmosphere but they </w:t>
      </w:r>
      <w:proofErr w:type="gramStart"/>
      <w:r>
        <w:rPr>
          <w:rFonts w:asciiTheme="minorHAnsi" w:hAnsiTheme="minorHAnsi" w:cstheme="minorHAnsi"/>
        </w:rPr>
        <w:t>cant</w:t>
      </w:r>
      <w:proofErr w:type="gramEnd"/>
      <w:r>
        <w:rPr>
          <w:rFonts w:asciiTheme="minorHAnsi" w:hAnsiTheme="minorHAnsi" w:cstheme="minorHAnsi"/>
        </w:rPr>
        <w:t xml:space="preserve"> solve because we still use rockets for other things</w:t>
      </w:r>
    </w:p>
    <w:p w14:paraId="104255CB" w14:textId="6A44C438" w:rsidR="00943EEA" w:rsidRPr="001D03D4" w:rsidRDefault="00943EEA" w:rsidP="00943EEA">
      <w:pPr>
        <w:pStyle w:val="Heading4"/>
        <w:spacing w:line="240" w:lineRule="auto"/>
        <w:rPr>
          <w:rFonts w:asciiTheme="minorHAnsi" w:hAnsiTheme="minorHAnsi" w:cstheme="minorHAnsi"/>
        </w:rPr>
      </w:pPr>
      <w:r w:rsidRPr="001D03D4">
        <w:rPr>
          <w:rFonts w:asciiTheme="minorHAnsi" w:hAnsiTheme="minorHAnsi" w:cstheme="minorHAnsi"/>
        </w:rPr>
        <w:t>Warming doesn’t trigger extinction</w:t>
      </w:r>
    </w:p>
    <w:p w14:paraId="5BE1FFFF" w14:textId="77777777" w:rsidR="00943EEA" w:rsidRPr="001D03D4" w:rsidRDefault="00943EEA" w:rsidP="00943EEA">
      <w:pPr>
        <w:pStyle w:val="ListParagraph"/>
        <w:numPr>
          <w:ilvl w:val="0"/>
          <w:numId w:val="11"/>
        </w:numPr>
        <w:spacing w:line="240" w:lineRule="auto"/>
        <w:rPr>
          <w:rFonts w:asciiTheme="minorHAnsi" w:hAnsiTheme="minorHAnsi" w:cstheme="minorHAnsi"/>
        </w:rPr>
      </w:pPr>
      <w:r w:rsidRPr="001D03D4">
        <w:rPr>
          <w:rFonts w:asciiTheme="minorHAnsi" w:hAnsiTheme="minorHAnsi" w:cstheme="minorHAnsi"/>
        </w:rPr>
        <w:t xml:space="preserve">peer-reviewed journal shows IPCC exaggeration </w:t>
      </w:r>
    </w:p>
    <w:p w14:paraId="0826BCC5" w14:textId="77777777" w:rsidR="00943EEA" w:rsidRPr="001D03D4" w:rsidRDefault="00943EEA" w:rsidP="00943EEA">
      <w:pPr>
        <w:pStyle w:val="ListParagraph"/>
        <w:numPr>
          <w:ilvl w:val="0"/>
          <w:numId w:val="11"/>
        </w:numPr>
        <w:spacing w:line="240" w:lineRule="auto"/>
        <w:rPr>
          <w:rFonts w:asciiTheme="minorHAnsi" w:hAnsiTheme="minorHAnsi" w:cstheme="minorHAnsi"/>
        </w:rPr>
      </w:pPr>
      <w:r w:rsidRPr="001D03D4">
        <w:rPr>
          <w:rFonts w:asciiTheme="minorHAnsi" w:hAnsiTheme="minorHAnsi" w:cstheme="minorHAnsi"/>
        </w:rPr>
        <w:t>history proves resilience</w:t>
      </w:r>
    </w:p>
    <w:p w14:paraId="512490F4" w14:textId="77777777" w:rsidR="00943EEA" w:rsidRPr="001D03D4" w:rsidRDefault="00943EEA" w:rsidP="00943EEA">
      <w:pPr>
        <w:pStyle w:val="ListParagraph"/>
        <w:numPr>
          <w:ilvl w:val="0"/>
          <w:numId w:val="11"/>
        </w:numPr>
        <w:spacing w:line="240" w:lineRule="auto"/>
        <w:rPr>
          <w:rFonts w:asciiTheme="minorHAnsi" w:hAnsiTheme="minorHAnsi" w:cstheme="minorHAnsi"/>
        </w:rPr>
      </w:pPr>
      <w:r w:rsidRPr="001D03D4">
        <w:rPr>
          <w:rFonts w:asciiTheme="minorHAnsi" w:hAnsiTheme="minorHAnsi" w:cstheme="minorHAnsi"/>
        </w:rPr>
        <w:t>no extinction- warming under Paris goals</w:t>
      </w:r>
    </w:p>
    <w:p w14:paraId="02D9D41C" w14:textId="77777777" w:rsidR="00943EEA" w:rsidRPr="001D03D4" w:rsidRDefault="00943EEA" w:rsidP="00943EEA">
      <w:pPr>
        <w:pStyle w:val="ListParagraph"/>
        <w:numPr>
          <w:ilvl w:val="0"/>
          <w:numId w:val="11"/>
        </w:numPr>
        <w:spacing w:line="240" w:lineRule="auto"/>
        <w:rPr>
          <w:rFonts w:asciiTheme="minorHAnsi" w:hAnsiTheme="minorHAnsi" w:cstheme="minorHAnsi"/>
        </w:rPr>
      </w:pPr>
      <w:r w:rsidRPr="001D03D4">
        <w:rPr>
          <w:rFonts w:asciiTheme="minorHAnsi" w:hAnsiTheme="minorHAnsi" w:cstheme="minorHAnsi"/>
        </w:rPr>
        <w:t>rock breaking strategy could offset warming</w:t>
      </w:r>
    </w:p>
    <w:p w14:paraId="79AAE61F" w14:textId="77777777" w:rsidR="00943EEA" w:rsidRPr="001D03D4" w:rsidRDefault="00943EEA" w:rsidP="00943EEA">
      <w:pPr>
        <w:spacing w:line="240" w:lineRule="auto"/>
        <w:rPr>
          <w:rFonts w:asciiTheme="minorHAnsi" w:hAnsiTheme="minorHAnsi" w:cstheme="minorHAnsi"/>
        </w:rPr>
      </w:pPr>
      <w:r w:rsidRPr="001D03D4">
        <w:rPr>
          <w:rStyle w:val="Style13ptBold"/>
          <w:rFonts w:asciiTheme="minorHAnsi" w:hAnsiTheme="minorHAnsi" w:cstheme="minorHAnsi"/>
        </w:rPr>
        <w:t>IBD 18</w:t>
      </w:r>
      <w:r w:rsidRPr="001D03D4">
        <w:rPr>
          <w:rFonts w:asciiTheme="minorHAnsi" w:hAnsiTheme="minorHAnsi" w:cstheme="minorHAnsi"/>
        </w:rPr>
        <w:t xml:space="preserve"> [</w:t>
      </w:r>
      <w:proofErr w:type="spellStart"/>
      <w:r w:rsidRPr="001D03D4">
        <w:rPr>
          <w:rFonts w:asciiTheme="minorHAnsi" w:hAnsiTheme="minorHAnsi" w:cstheme="minorHAnsi"/>
        </w:rPr>
        <w:t>Investors</w:t>
      </w:r>
      <w:proofErr w:type="spellEnd"/>
      <w:r w:rsidRPr="001D03D4">
        <w:rPr>
          <w:rFonts w:asciiTheme="minorHAnsi" w:hAnsiTheme="minorHAnsi" w:cstheme="minorHAnsi"/>
        </w:rPr>
        <w:t xml:space="preserve"> Business Daily, Citing Study from Peer reviewed journal by Lewis and Curry, “Here's One Global Warming Study Nobody Wants You </w:t>
      </w:r>
      <w:proofErr w:type="gramStart"/>
      <w:r w:rsidRPr="001D03D4">
        <w:rPr>
          <w:rFonts w:asciiTheme="minorHAnsi" w:hAnsiTheme="minorHAnsi" w:cstheme="minorHAnsi"/>
        </w:rPr>
        <w:t>To</w:t>
      </w:r>
      <w:proofErr w:type="gramEnd"/>
      <w:r w:rsidRPr="001D03D4">
        <w:rPr>
          <w:rFonts w:asciiTheme="minorHAnsi" w:hAnsiTheme="minorHAnsi" w:cstheme="minorHAnsi"/>
        </w:rPr>
        <w:t xml:space="preserve"> See”, 4/25/18, https://www.investors.com/politics/editorials/global-warming-computer-models-co2-emissions/]</w:t>
      </w:r>
    </w:p>
    <w:p w14:paraId="34FF9EAD" w14:textId="34F9501F" w:rsidR="00943EEA" w:rsidRPr="001D03D4" w:rsidRDefault="00943EEA" w:rsidP="00943EEA">
      <w:pPr>
        <w:spacing w:line="240" w:lineRule="auto"/>
        <w:rPr>
          <w:rFonts w:asciiTheme="minorHAnsi" w:hAnsiTheme="minorHAnsi" w:cstheme="minorHAnsi"/>
          <w:sz w:val="16"/>
        </w:rPr>
      </w:pPr>
      <w:r w:rsidRPr="001D03D4">
        <w:rPr>
          <w:rFonts w:asciiTheme="minorHAnsi" w:hAnsiTheme="minorHAnsi" w:cstheme="minorHAnsi"/>
          <w:sz w:val="16"/>
        </w:rPr>
        <w:t xml:space="preserve">Settled Science: A </w:t>
      </w:r>
      <w:r w:rsidRPr="001D03D4">
        <w:rPr>
          <w:rStyle w:val="Emphasis"/>
          <w:rFonts w:asciiTheme="minorHAnsi" w:hAnsiTheme="minorHAnsi" w:cstheme="minorHAnsi"/>
          <w:highlight w:val="yellow"/>
        </w:rPr>
        <w:t>new study</w:t>
      </w:r>
      <w:r w:rsidRPr="001D03D4">
        <w:rPr>
          <w:rStyle w:val="Emphasis"/>
          <w:rFonts w:asciiTheme="minorHAnsi" w:hAnsiTheme="minorHAnsi" w:cstheme="minorHAnsi"/>
        </w:rPr>
        <w:t xml:space="preserve"> published </w:t>
      </w:r>
      <w:r w:rsidRPr="001D03D4">
        <w:rPr>
          <w:rStyle w:val="Emphasis"/>
          <w:rFonts w:asciiTheme="minorHAnsi" w:hAnsiTheme="minorHAnsi" w:cstheme="minorHAnsi"/>
          <w:highlight w:val="yellow"/>
        </w:rPr>
        <w:t>in a peer-reviewed journal finds</w:t>
      </w:r>
      <w:r w:rsidRPr="001D03D4">
        <w:rPr>
          <w:rFonts w:asciiTheme="minorHAnsi" w:hAnsiTheme="minorHAnsi" w:cstheme="minorHAnsi"/>
          <w:u w:val="single"/>
        </w:rPr>
        <w:t xml:space="preserve"> that </w:t>
      </w:r>
      <w:r w:rsidRPr="001D03D4">
        <w:rPr>
          <w:rStyle w:val="Emphasis"/>
          <w:rFonts w:asciiTheme="minorHAnsi" w:hAnsiTheme="minorHAnsi" w:cstheme="minorHAnsi"/>
          <w:highlight w:val="yellow"/>
        </w:rPr>
        <w:t>climate models exaggerate</w:t>
      </w:r>
      <w:r w:rsidRPr="001D03D4">
        <w:rPr>
          <w:rFonts w:asciiTheme="minorHAnsi" w:hAnsiTheme="minorHAnsi" w:cstheme="minorHAnsi"/>
          <w:u w:val="single"/>
        </w:rPr>
        <w:t xml:space="preserve"> the global </w:t>
      </w:r>
      <w:r w:rsidRPr="001D03D4">
        <w:rPr>
          <w:rFonts w:asciiTheme="minorHAnsi" w:hAnsiTheme="minorHAnsi" w:cstheme="minorHAnsi"/>
          <w:highlight w:val="yellow"/>
          <w:u w:val="single"/>
        </w:rPr>
        <w:t>warming from CO2</w:t>
      </w:r>
      <w:r w:rsidRPr="001D03D4">
        <w:rPr>
          <w:rFonts w:asciiTheme="minorHAnsi" w:hAnsiTheme="minorHAnsi" w:cstheme="minorHAnsi"/>
          <w:u w:val="single"/>
        </w:rPr>
        <w:t xml:space="preserve"> emissions </w:t>
      </w:r>
      <w:r w:rsidRPr="001D03D4">
        <w:rPr>
          <w:rFonts w:asciiTheme="minorHAnsi" w:hAnsiTheme="minorHAnsi" w:cstheme="minorHAnsi"/>
          <w:highlight w:val="yellow"/>
          <w:u w:val="single"/>
        </w:rPr>
        <w:t>by</w:t>
      </w:r>
      <w:r w:rsidRPr="001D03D4">
        <w:rPr>
          <w:rFonts w:asciiTheme="minorHAnsi" w:hAnsiTheme="minorHAnsi" w:cstheme="minorHAnsi"/>
          <w:u w:val="single"/>
        </w:rPr>
        <w:t xml:space="preserve"> as much as </w:t>
      </w:r>
      <w:r w:rsidRPr="001D03D4">
        <w:rPr>
          <w:rFonts w:asciiTheme="minorHAnsi" w:hAnsiTheme="minorHAnsi" w:cstheme="minorHAnsi"/>
          <w:highlight w:val="yellow"/>
          <w:u w:val="single"/>
        </w:rPr>
        <w:t>45%</w:t>
      </w:r>
      <w:r w:rsidRPr="001D03D4">
        <w:rPr>
          <w:rFonts w:asciiTheme="minorHAnsi" w:hAnsiTheme="minorHAnsi" w:cstheme="minorHAnsi"/>
          <w:u w:val="single"/>
        </w:rPr>
        <w:t>.</w:t>
      </w:r>
      <w:r w:rsidRPr="001D03D4">
        <w:rPr>
          <w:rFonts w:asciiTheme="minorHAnsi" w:hAnsiTheme="minorHAnsi" w:cstheme="minorHAnsi"/>
          <w:sz w:val="16"/>
        </w:rPr>
        <w:t xml:space="preserve"> If these findings hold true, it's huge news. No wonder the mainstream press is ignoring it.</w:t>
      </w:r>
      <w:r w:rsidRPr="001D03D4">
        <w:rPr>
          <w:rFonts w:asciiTheme="minorHAnsi" w:hAnsiTheme="minorHAnsi" w:cstheme="minorHAnsi"/>
          <w:sz w:val="16"/>
        </w:rPr>
        <w:t xml:space="preserve"> </w:t>
      </w:r>
      <w:r w:rsidRPr="001D03D4">
        <w:rPr>
          <w:rFonts w:asciiTheme="minorHAnsi" w:hAnsiTheme="minorHAnsi" w:cstheme="minorHAnsi"/>
          <w:sz w:val="16"/>
        </w:rPr>
        <w:t xml:space="preserve">In the study, authors </w:t>
      </w:r>
      <w:r w:rsidRPr="001D03D4">
        <w:rPr>
          <w:rFonts w:asciiTheme="minorHAnsi" w:hAnsiTheme="minorHAnsi" w:cstheme="minorHAnsi"/>
          <w:u w:val="single"/>
        </w:rPr>
        <w:t xml:space="preserve">Nic Lewis and Judith Curry looked at </w:t>
      </w:r>
      <w:r w:rsidRPr="001D03D4">
        <w:rPr>
          <w:rFonts w:asciiTheme="minorHAnsi" w:hAnsiTheme="minorHAnsi" w:cstheme="minorHAnsi"/>
          <w:highlight w:val="yellow"/>
          <w:u w:val="single"/>
        </w:rPr>
        <w:t>actual temperature records</w:t>
      </w:r>
      <w:r w:rsidRPr="001D03D4">
        <w:rPr>
          <w:rFonts w:asciiTheme="minorHAnsi" w:hAnsiTheme="minorHAnsi" w:cstheme="minorHAnsi"/>
          <w:u w:val="single"/>
        </w:rPr>
        <w:t xml:space="preserve"> and </w:t>
      </w:r>
      <w:r w:rsidRPr="001D03D4">
        <w:rPr>
          <w:rFonts w:asciiTheme="minorHAnsi" w:hAnsiTheme="minorHAnsi" w:cstheme="minorHAnsi"/>
          <w:highlight w:val="yellow"/>
          <w:u w:val="single"/>
        </w:rPr>
        <w:t>compared</w:t>
      </w:r>
      <w:r w:rsidRPr="001D03D4">
        <w:rPr>
          <w:rFonts w:asciiTheme="minorHAnsi" w:hAnsiTheme="minorHAnsi" w:cstheme="minorHAnsi"/>
          <w:u w:val="single"/>
        </w:rPr>
        <w:t xml:space="preserve"> them </w:t>
      </w:r>
      <w:r w:rsidRPr="001D03D4">
        <w:rPr>
          <w:rFonts w:asciiTheme="minorHAnsi" w:hAnsiTheme="minorHAnsi" w:cstheme="minorHAnsi"/>
          <w:highlight w:val="yellow"/>
          <w:u w:val="single"/>
        </w:rPr>
        <w:t>with climate</w:t>
      </w:r>
      <w:r w:rsidRPr="001D03D4">
        <w:rPr>
          <w:rFonts w:asciiTheme="minorHAnsi" w:hAnsiTheme="minorHAnsi" w:cstheme="minorHAnsi"/>
          <w:u w:val="single"/>
        </w:rPr>
        <w:t xml:space="preserve"> change computer </w:t>
      </w:r>
      <w:r w:rsidRPr="001D03D4">
        <w:rPr>
          <w:rFonts w:asciiTheme="minorHAnsi" w:hAnsiTheme="minorHAnsi" w:cstheme="minorHAnsi"/>
          <w:highlight w:val="yellow"/>
          <w:u w:val="single"/>
        </w:rPr>
        <w:t>models</w:t>
      </w:r>
      <w:r w:rsidRPr="001D03D4">
        <w:rPr>
          <w:rFonts w:asciiTheme="minorHAnsi" w:hAnsiTheme="minorHAnsi" w:cstheme="minorHAnsi"/>
          <w:sz w:val="16"/>
        </w:rPr>
        <w:t xml:space="preserve">. What they </w:t>
      </w:r>
      <w:r w:rsidRPr="001D03D4">
        <w:rPr>
          <w:rFonts w:asciiTheme="minorHAnsi" w:hAnsiTheme="minorHAnsi" w:cstheme="minorHAnsi"/>
          <w:u w:val="single"/>
        </w:rPr>
        <w:t>found</w:t>
      </w:r>
      <w:r w:rsidRPr="001D03D4">
        <w:rPr>
          <w:rFonts w:asciiTheme="minorHAnsi" w:hAnsiTheme="minorHAnsi" w:cstheme="minorHAnsi"/>
          <w:sz w:val="16"/>
        </w:rPr>
        <w:t xml:space="preserve"> is that </w:t>
      </w:r>
      <w:r w:rsidRPr="001D03D4">
        <w:rPr>
          <w:rFonts w:asciiTheme="minorHAnsi" w:hAnsiTheme="minorHAnsi" w:cstheme="minorHAnsi"/>
          <w:u w:val="single"/>
        </w:rPr>
        <w:t xml:space="preserve">the </w:t>
      </w:r>
      <w:r w:rsidRPr="001D03D4">
        <w:rPr>
          <w:rFonts w:asciiTheme="minorHAnsi" w:hAnsiTheme="minorHAnsi" w:cstheme="minorHAnsi"/>
          <w:highlight w:val="yellow"/>
          <w:u w:val="single"/>
        </w:rPr>
        <w:t>planet has shown</w:t>
      </w:r>
      <w:r w:rsidRPr="001D03D4">
        <w:rPr>
          <w:rFonts w:asciiTheme="minorHAnsi" w:hAnsiTheme="minorHAnsi" w:cstheme="minorHAnsi"/>
          <w:u w:val="single"/>
        </w:rPr>
        <w:t xml:space="preserve"> itself to be </w:t>
      </w:r>
      <w:r w:rsidRPr="001D03D4">
        <w:rPr>
          <w:rStyle w:val="Emphasis"/>
          <w:rFonts w:asciiTheme="minorHAnsi" w:hAnsiTheme="minorHAnsi" w:cstheme="minorHAnsi"/>
          <w:highlight w:val="yellow"/>
        </w:rPr>
        <w:t>far less sensitive</w:t>
      </w:r>
      <w:r w:rsidRPr="001D03D4">
        <w:rPr>
          <w:rFonts w:asciiTheme="minorHAnsi" w:hAnsiTheme="minorHAnsi" w:cstheme="minorHAnsi"/>
          <w:highlight w:val="yellow"/>
          <w:u w:val="single"/>
        </w:rPr>
        <w:t xml:space="preserve"> to increases in CO2 </w:t>
      </w:r>
      <w:r w:rsidRPr="001D03D4">
        <w:rPr>
          <w:rFonts w:asciiTheme="minorHAnsi" w:hAnsiTheme="minorHAnsi" w:cstheme="minorHAnsi"/>
          <w:u w:val="single"/>
        </w:rPr>
        <w:t>than the climate models say</w:t>
      </w:r>
      <w:r w:rsidRPr="001D03D4">
        <w:rPr>
          <w:rFonts w:asciiTheme="minorHAnsi" w:hAnsiTheme="minorHAnsi" w:cstheme="minorHAnsi"/>
          <w:sz w:val="16"/>
        </w:rPr>
        <w:t xml:space="preserve">. As a result, they say, </w:t>
      </w:r>
      <w:r w:rsidRPr="001D03D4">
        <w:rPr>
          <w:rFonts w:asciiTheme="minorHAnsi" w:hAnsiTheme="minorHAnsi" w:cstheme="minorHAnsi"/>
          <w:u w:val="single"/>
        </w:rPr>
        <w:t xml:space="preserve">the planet </w:t>
      </w:r>
      <w:r w:rsidRPr="001D03D4">
        <w:rPr>
          <w:rFonts w:asciiTheme="minorHAnsi" w:hAnsiTheme="minorHAnsi" w:cstheme="minorHAnsi"/>
          <w:highlight w:val="yellow"/>
          <w:u w:val="single"/>
        </w:rPr>
        <w:t>will warm less than</w:t>
      </w:r>
      <w:r w:rsidRPr="001D03D4">
        <w:rPr>
          <w:rFonts w:asciiTheme="minorHAnsi" w:hAnsiTheme="minorHAnsi" w:cstheme="minorHAnsi"/>
          <w:u w:val="single"/>
        </w:rPr>
        <w:t xml:space="preserve"> the </w:t>
      </w:r>
      <w:r w:rsidRPr="001D03D4">
        <w:rPr>
          <w:rFonts w:asciiTheme="minorHAnsi" w:hAnsiTheme="minorHAnsi" w:cstheme="minorHAnsi"/>
          <w:highlight w:val="yellow"/>
          <w:u w:val="single"/>
        </w:rPr>
        <w:t>models predict</w:t>
      </w:r>
      <w:r w:rsidRPr="001D03D4">
        <w:rPr>
          <w:rFonts w:asciiTheme="minorHAnsi" w:hAnsiTheme="minorHAnsi" w:cstheme="minorHAnsi"/>
          <w:sz w:val="16"/>
        </w:rPr>
        <w:t>, even if we continue pumping CO2 into the atmosphere.</w:t>
      </w:r>
      <w:r w:rsidRPr="001D03D4">
        <w:rPr>
          <w:rFonts w:asciiTheme="minorHAnsi" w:hAnsiTheme="minorHAnsi" w:cstheme="minorHAnsi"/>
          <w:sz w:val="16"/>
        </w:rPr>
        <w:t xml:space="preserve"> </w:t>
      </w:r>
      <w:r w:rsidRPr="001D03D4">
        <w:rPr>
          <w:rFonts w:asciiTheme="minorHAnsi" w:hAnsiTheme="minorHAnsi" w:cstheme="minorHAnsi"/>
          <w:sz w:val="16"/>
        </w:rPr>
        <w:t>As Lewis explains: "</w:t>
      </w:r>
      <w:r w:rsidRPr="001D03D4">
        <w:rPr>
          <w:rFonts w:asciiTheme="minorHAnsi" w:hAnsiTheme="minorHAnsi" w:cstheme="minorHAnsi"/>
          <w:u w:val="single"/>
        </w:rPr>
        <w:t xml:space="preserve">Our results imply that, for any future emissions scenario, </w:t>
      </w:r>
      <w:r w:rsidRPr="001D03D4">
        <w:rPr>
          <w:rFonts w:asciiTheme="minorHAnsi" w:hAnsiTheme="minorHAnsi" w:cstheme="minorHAnsi"/>
          <w:highlight w:val="yellow"/>
          <w:u w:val="single"/>
        </w:rPr>
        <w:t>future warming is</w:t>
      </w:r>
      <w:r w:rsidRPr="001D03D4">
        <w:rPr>
          <w:rFonts w:asciiTheme="minorHAnsi" w:hAnsiTheme="minorHAnsi" w:cstheme="minorHAnsi"/>
          <w:u w:val="single"/>
        </w:rPr>
        <w:t xml:space="preserve"> likely to be </w:t>
      </w:r>
      <w:r w:rsidRPr="001D03D4">
        <w:rPr>
          <w:rStyle w:val="Emphasis"/>
          <w:rFonts w:asciiTheme="minorHAnsi" w:hAnsiTheme="minorHAnsi" w:cstheme="minorHAnsi"/>
          <w:highlight w:val="yellow"/>
        </w:rPr>
        <w:t>substantially lower</w:t>
      </w:r>
      <w:r w:rsidRPr="001D03D4">
        <w:rPr>
          <w:rFonts w:asciiTheme="minorHAnsi" w:hAnsiTheme="minorHAnsi" w:cstheme="minorHAnsi"/>
          <w:highlight w:val="yellow"/>
          <w:u w:val="single"/>
        </w:rPr>
        <w:t xml:space="preserve"> than</w:t>
      </w:r>
      <w:r w:rsidRPr="001D03D4">
        <w:rPr>
          <w:rFonts w:asciiTheme="minorHAnsi" w:hAnsiTheme="minorHAnsi" w:cstheme="minorHAnsi"/>
          <w:u w:val="single"/>
        </w:rPr>
        <w:t xml:space="preserve"> the central computer </w:t>
      </w:r>
      <w:r w:rsidRPr="001D03D4">
        <w:rPr>
          <w:rStyle w:val="Emphasis"/>
          <w:rFonts w:asciiTheme="minorHAnsi" w:hAnsiTheme="minorHAnsi" w:cstheme="minorHAnsi"/>
        </w:rPr>
        <w:t>model-simulated</w:t>
      </w:r>
      <w:r w:rsidRPr="001D03D4">
        <w:rPr>
          <w:rFonts w:asciiTheme="minorHAnsi" w:hAnsiTheme="minorHAnsi" w:cstheme="minorHAnsi"/>
          <w:u w:val="single"/>
        </w:rPr>
        <w:t xml:space="preserve"> level </w:t>
      </w:r>
      <w:r w:rsidRPr="001D03D4">
        <w:rPr>
          <w:rFonts w:asciiTheme="minorHAnsi" w:hAnsiTheme="minorHAnsi" w:cstheme="minorHAnsi"/>
          <w:highlight w:val="yellow"/>
          <w:u w:val="single"/>
        </w:rPr>
        <w:t>projected by</w:t>
      </w:r>
      <w:r w:rsidRPr="001D03D4">
        <w:rPr>
          <w:rFonts w:asciiTheme="minorHAnsi" w:hAnsiTheme="minorHAnsi" w:cstheme="minorHAnsi"/>
          <w:u w:val="single"/>
        </w:rPr>
        <w:t xml:space="preserve"> the (United Nations </w:t>
      </w:r>
      <w:r w:rsidRPr="001D03D4">
        <w:rPr>
          <w:rStyle w:val="Emphasis"/>
          <w:rFonts w:asciiTheme="minorHAnsi" w:hAnsiTheme="minorHAnsi" w:cstheme="minorHAnsi"/>
          <w:highlight w:val="yellow"/>
        </w:rPr>
        <w:t>I</w:t>
      </w:r>
      <w:r w:rsidRPr="001D03D4">
        <w:rPr>
          <w:rFonts w:asciiTheme="minorHAnsi" w:hAnsiTheme="minorHAnsi" w:cstheme="minorHAnsi"/>
          <w:u w:val="single"/>
        </w:rPr>
        <w:t xml:space="preserve">ntergovernmental </w:t>
      </w:r>
      <w:r w:rsidRPr="001D03D4">
        <w:rPr>
          <w:rStyle w:val="Emphasis"/>
          <w:rFonts w:asciiTheme="minorHAnsi" w:hAnsiTheme="minorHAnsi" w:cstheme="minorHAnsi"/>
          <w:highlight w:val="yellow"/>
        </w:rPr>
        <w:t>P</w:t>
      </w:r>
      <w:r w:rsidRPr="001D03D4">
        <w:rPr>
          <w:rFonts w:asciiTheme="minorHAnsi" w:hAnsiTheme="minorHAnsi" w:cstheme="minorHAnsi"/>
          <w:u w:val="single"/>
        </w:rPr>
        <w:t xml:space="preserve">anel on </w:t>
      </w:r>
      <w:r w:rsidRPr="001D03D4">
        <w:rPr>
          <w:rStyle w:val="Emphasis"/>
          <w:rFonts w:asciiTheme="minorHAnsi" w:hAnsiTheme="minorHAnsi" w:cstheme="minorHAnsi"/>
          <w:highlight w:val="yellow"/>
        </w:rPr>
        <w:t>C</w:t>
      </w:r>
      <w:r w:rsidRPr="001D03D4">
        <w:rPr>
          <w:rFonts w:asciiTheme="minorHAnsi" w:hAnsiTheme="minorHAnsi" w:cstheme="minorHAnsi"/>
          <w:u w:val="single"/>
        </w:rPr>
        <w:t xml:space="preserve">limate </w:t>
      </w:r>
      <w:r w:rsidRPr="001D03D4">
        <w:rPr>
          <w:rStyle w:val="Emphasis"/>
          <w:rFonts w:asciiTheme="minorHAnsi" w:hAnsiTheme="minorHAnsi" w:cstheme="minorHAnsi"/>
          <w:highlight w:val="yellow"/>
        </w:rPr>
        <w:t>C</w:t>
      </w:r>
      <w:r w:rsidRPr="001D03D4">
        <w:rPr>
          <w:rFonts w:asciiTheme="minorHAnsi" w:hAnsiTheme="minorHAnsi" w:cstheme="minorHAnsi"/>
          <w:u w:val="single"/>
        </w:rPr>
        <w:t>hange), and highly unlikely to exceed that level.</w:t>
      </w:r>
      <w:r w:rsidRPr="001D03D4">
        <w:rPr>
          <w:rFonts w:asciiTheme="minorHAnsi" w:hAnsiTheme="minorHAnsi" w:cstheme="minorHAnsi"/>
          <w:u w:val="single"/>
        </w:rPr>
        <w:t xml:space="preserve"> </w:t>
      </w:r>
      <w:r w:rsidRPr="001D03D4">
        <w:rPr>
          <w:rFonts w:asciiTheme="minorHAnsi" w:hAnsiTheme="minorHAnsi" w:cstheme="minorHAnsi"/>
          <w:u w:val="single"/>
        </w:rPr>
        <w:t>How much lower</w:t>
      </w:r>
      <w:r w:rsidRPr="001D03D4">
        <w:rPr>
          <w:rFonts w:asciiTheme="minorHAnsi" w:hAnsiTheme="minorHAnsi" w:cstheme="minorHAnsi"/>
          <w:sz w:val="16"/>
        </w:rPr>
        <w:t xml:space="preserve">? Lewis and Curry say that </w:t>
      </w:r>
      <w:r w:rsidRPr="001D03D4">
        <w:rPr>
          <w:rFonts w:asciiTheme="minorHAnsi" w:hAnsiTheme="minorHAnsi" w:cstheme="minorHAnsi"/>
          <w:u w:val="single"/>
        </w:rPr>
        <w:t>their findings show temperature increases will be 30%-45% lower than the climate models say</w:t>
      </w:r>
      <w:r w:rsidRPr="001D03D4">
        <w:rPr>
          <w:rFonts w:asciiTheme="minorHAnsi" w:hAnsiTheme="minorHAnsi" w:cstheme="minorHAnsi"/>
          <w:sz w:val="16"/>
        </w:rPr>
        <w:t xml:space="preserve">. If they are right, then </w:t>
      </w:r>
      <w:r w:rsidRPr="001D03D4">
        <w:rPr>
          <w:rFonts w:asciiTheme="minorHAnsi" w:hAnsiTheme="minorHAnsi" w:cstheme="minorHAnsi"/>
          <w:u w:val="single"/>
        </w:rPr>
        <w:t xml:space="preserve">there's </w:t>
      </w:r>
      <w:r w:rsidRPr="001D03D4">
        <w:rPr>
          <w:rStyle w:val="Emphasis"/>
          <w:rFonts w:asciiTheme="minorHAnsi" w:hAnsiTheme="minorHAnsi" w:cstheme="minorHAnsi"/>
        </w:rPr>
        <w:t>little to worry about</w:t>
      </w:r>
      <w:r w:rsidRPr="001D03D4">
        <w:rPr>
          <w:rFonts w:asciiTheme="minorHAnsi" w:hAnsiTheme="minorHAnsi" w:cstheme="minorHAnsi"/>
          <w:u w:val="single"/>
        </w:rPr>
        <w:t>, even if we don't drastically reduce CO2 emissions</w:t>
      </w:r>
      <w:r w:rsidRPr="001D03D4">
        <w:rPr>
          <w:rFonts w:asciiTheme="minorHAnsi" w:hAnsiTheme="minorHAnsi" w:cstheme="minorHAnsi"/>
          <w:sz w:val="16"/>
        </w:rPr>
        <w:t>.</w:t>
      </w:r>
      <w:r w:rsidRPr="001D03D4">
        <w:rPr>
          <w:rFonts w:asciiTheme="minorHAnsi" w:hAnsiTheme="minorHAnsi" w:cstheme="minorHAnsi"/>
          <w:sz w:val="16"/>
        </w:rPr>
        <w:t xml:space="preserve"> </w:t>
      </w:r>
      <w:r w:rsidRPr="001D03D4">
        <w:rPr>
          <w:rFonts w:asciiTheme="minorHAnsi" w:hAnsiTheme="minorHAnsi" w:cstheme="minorHAnsi"/>
          <w:sz w:val="16"/>
        </w:rPr>
        <w:t xml:space="preserve">The </w:t>
      </w:r>
      <w:r w:rsidRPr="001D03D4">
        <w:rPr>
          <w:rFonts w:asciiTheme="minorHAnsi" w:hAnsiTheme="minorHAnsi" w:cstheme="minorHAnsi"/>
          <w:highlight w:val="yellow"/>
          <w:u w:val="single"/>
        </w:rPr>
        <w:t>planet will warm</w:t>
      </w:r>
      <w:r w:rsidRPr="001D03D4">
        <w:rPr>
          <w:rFonts w:asciiTheme="minorHAnsi" w:hAnsiTheme="minorHAnsi" w:cstheme="minorHAnsi"/>
          <w:u w:val="single"/>
        </w:rPr>
        <w:t xml:space="preserve"> from human activity, but </w:t>
      </w:r>
      <w:r w:rsidRPr="001D03D4">
        <w:rPr>
          <w:rStyle w:val="Emphasis"/>
          <w:rFonts w:asciiTheme="minorHAnsi" w:hAnsiTheme="minorHAnsi" w:cstheme="minorHAnsi"/>
          <w:highlight w:val="yellow"/>
        </w:rPr>
        <w:t>not nearly enough to cause</w:t>
      </w:r>
      <w:r w:rsidRPr="001D03D4">
        <w:rPr>
          <w:rStyle w:val="Emphasis"/>
          <w:rFonts w:asciiTheme="minorHAnsi" w:hAnsiTheme="minorHAnsi" w:cstheme="minorHAnsi"/>
        </w:rPr>
        <w:t xml:space="preserve"> the sort of </w:t>
      </w:r>
      <w:r w:rsidRPr="001D03D4">
        <w:rPr>
          <w:rStyle w:val="Emphasis"/>
          <w:rFonts w:asciiTheme="minorHAnsi" w:hAnsiTheme="minorHAnsi" w:cstheme="minorHAnsi"/>
          <w:highlight w:val="yellow"/>
        </w:rPr>
        <w:t>end-of-the-world calamities</w:t>
      </w:r>
      <w:r w:rsidRPr="001D03D4">
        <w:rPr>
          <w:rFonts w:asciiTheme="minorHAnsi" w:hAnsiTheme="minorHAnsi" w:cstheme="minorHAnsi"/>
          <w:u w:val="single"/>
        </w:rPr>
        <w:t xml:space="preserve"> we keep hearing about.</w:t>
      </w:r>
      <w:r w:rsidRPr="001D03D4">
        <w:rPr>
          <w:rFonts w:asciiTheme="minorHAnsi" w:hAnsiTheme="minorHAnsi" w:cstheme="minorHAnsi"/>
          <w:sz w:val="16"/>
        </w:rPr>
        <w:t xml:space="preserve"> In fact, the </w:t>
      </w:r>
      <w:r w:rsidRPr="001D03D4">
        <w:rPr>
          <w:rFonts w:asciiTheme="minorHAnsi" w:hAnsiTheme="minorHAnsi" w:cstheme="minorHAnsi"/>
          <w:u w:val="single"/>
        </w:rPr>
        <w:t xml:space="preserve">resulting warming would be </w:t>
      </w:r>
      <w:r w:rsidRPr="001D03D4">
        <w:rPr>
          <w:rStyle w:val="Emphasis"/>
          <w:rFonts w:asciiTheme="minorHAnsi" w:hAnsiTheme="minorHAnsi" w:cstheme="minorHAnsi"/>
          <w:highlight w:val="yellow"/>
        </w:rPr>
        <w:t xml:space="preserve">below </w:t>
      </w:r>
      <w:r w:rsidRPr="001D03D4">
        <w:rPr>
          <w:rStyle w:val="Emphasis"/>
          <w:rFonts w:asciiTheme="minorHAnsi" w:hAnsiTheme="minorHAnsi" w:cstheme="minorHAnsi"/>
        </w:rPr>
        <w:t>the target</w:t>
      </w:r>
      <w:r w:rsidRPr="001D03D4">
        <w:rPr>
          <w:rFonts w:asciiTheme="minorHAnsi" w:hAnsiTheme="minorHAnsi" w:cstheme="minorHAnsi"/>
          <w:u w:val="single"/>
        </w:rPr>
        <w:t xml:space="preserve"> set at the </w:t>
      </w:r>
      <w:r w:rsidRPr="001D03D4">
        <w:rPr>
          <w:rFonts w:asciiTheme="minorHAnsi" w:hAnsiTheme="minorHAnsi" w:cstheme="minorHAnsi"/>
          <w:highlight w:val="yellow"/>
          <w:u w:val="single"/>
        </w:rPr>
        <w:t>Paris</w:t>
      </w:r>
      <w:r w:rsidRPr="001D03D4">
        <w:rPr>
          <w:rFonts w:asciiTheme="minorHAnsi" w:hAnsiTheme="minorHAnsi" w:cstheme="minorHAnsi"/>
          <w:u w:val="single"/>
        </w:rPr>
        <w:t xml:space="preserve"> agreement</w:t>
      </w:r>
      <w:r w:rsidRPr="001D03D4">
        <w:rPr>
          <w:rFonts w:asciiTheme="minorHAnsi" w:hAnsiTheme="minorHAnsi" w:cstheme="minorHAnsi"/>
          <w:sz w:val="16"/>
        </w:rPr>
        <w:t>.</w:t>
      </w:r>
      <w:r w:rsidRPr="001D03D4">
        <w:rPr>
          <w:rFonts w:asciiTheme="minorHAnsi" w:hAnsiTheme="minorHAnsi" w:cstheme="minorHAnsi"/>
          <w:sz w:val="16"/>
        </w:rPr>
        <w:t xml:space="preserve"> </w:t>
      </w:r>
      <w:r w:rsidRPr="001D03D4">
        <w:rPr>
          <w:rFonts w:asciiTheme="minorHAnsi" w:hAnsiTheme="minorHAnsi" w:cstheme="minorHAnsi"/>
          <w:sz w:val="16"/>
        </w:rPr>
        <w:t>This would be tremendously good news.</w:t>
      </w:r>
      <w:r w:rsidRPr="001D03D4">
        <w:rPr>
          <w:rFonts w:asciiTheme="minorHAnsi" w:hAnsiTheme="minorHAnsi" w:cstheme="minorHAnsi"/>
          <w:sz w:val="16"/>
        </w:rPr>
        <w:t xml:space="preserve"> </w:t>
      </w:r>
      <w:r w:rsidRPr="001D03D4">
        <w:rPr>
          <w:rFonts w:asciiTheme="minorHAnsi" w:hAnsiTheme="minorHAnsi" w:cstheme="minorHAnsi"/>
          <w:sz w:val="16"/>
        </w:rPr>
        <w:t xml:space="preserve">The fact that the Lewis and Curry </w:t>
      </w:r>
      <w:r w:rsidRPr="001D03D4">
        <w:rPr>
          <w:rFonts w:asciiTheme="minorHAnsi" w:hAnsiTheme="minorHAnsi" w:cstheme="minorHAnsi"/>
          <w:u w:val="single"/>
        </w:rPr>
        <w:t xml:space="preserve">study </w:t>
      </w:r>
      <w:r w:rsidRPr="001D03D4">
        <w:rPr>
          <w:rFonts w:asciiTheme="minorHAnsi" w:hAnsiTheme="minorHAnsi" w:cstheme="minorHAnsi"/>
          <w:highlight w:val="yellow"/>
          <w:u w:val="single"/>
        </w:rPr>
        <w:t>appears in</w:t>
      </w:r>
      <w:r w:rsidRPr="001D03D4">
        <w:rPr>
          <w:rFonts w:asciiTheme="minorHAnsi" w:hAnsiTheme="minorHAnsi" w:cstheme="minorHAnsi"/>
          <w:u w:val="single"/>
        </w:rPr>
        <w:t xml:space="preserve"> the peer-reviewed </w:t>
      </w:r>
      <w:r w:rsidRPr="001D03D4">
        <w:rPr>
          <w:rFonts w:asciiTheme="minorHAnsi" w:hAnsiTheme="minorHAnsi" w:cstheme="minorHAnsi"/>
          <w:highlight w:val="yellow"/>
          <w:u w:val="single"/>
        </w:rPr>
        <w:t>A</w:t>
      </w:r>
      <w:r w:rsidRPr="001D03D4">
        <w:rPr>
          <w:rFonts w:asciiTheme="minorHAnsi" w:hAnsiTheme="minorHAnsi" w:cstheme="minorHAnsi"/>
          <w:u w:val="single"/>
        </w:rPr>
        <w:t xml:space="preserve">merican </w:t>
      </w:r>
      <w:r w:rsidRPr="001D03D4">
        <w:rPr>
          <w:rFonts w:asciiTheme="minorHAnsi" w:hAnsiTheme="minorHAnsi" w:cstheme="minorHAnsi"/>
          <w:highlight w:val="yellow"/>
          <w:u w:val="single"/>
        </w:rPr>
        <w:t>M</w:t>
      </w:r>
      <w:r w:rsidRPr="001D03D4">
        <w:rPr>
          <w:rFonts w:asciiTheme="minorHAnsi" w:hAnsiTheme="minorHAnsi" w:cstheme="minorHAnsi"/>
          <w:u w:val="single"/>
        </w:rPr>
        <w:t xml:space="preserve">eteorological </w:t>
      </w:r>
      <w:r w:rsidRPr="001D03D4">
        <w:rPr>
          <w:rFonts w:asciiTheme="minorHAnsi" w:hAnsiTheme="minorHAnsi" w:cstheme="minorHAnsi"/>
          <w:highlight w:val="yellow"/>
          <w:u w:val="single"/>
        </w:rPr>
        <w:t>S</w:t>
      </w:r>
      <w:r w:rsidRPr="001D03D4">
        <w:rPr>
          <w:rFonts w:asciiTheme="minorHAnsi" w:hAnsiTheme="minorHAnsi" w:cstheme="minorHAnsi"/>
          <w:u w:val="single"/>
        </w:rPr>
        <w:t xml:space="preserve">ociety's </w:t>
      </w:r>
      <w:r w:rsidRPr="001D03D4">
        <w:rPr>
          <w:rFonts w:asciiTheme="minorHAnsi" w:hAnsiTheme="minorHAnsi" w:cstheme="minorHAnsi"/>
          <w:highlight w:val="yellow"/>
          <w:u w:val="single"/>
        </w:rPr>
        <w:t>Journal of Climate</w:t>
      </w:r>
      <w:r w:rsidRPr="001D03D4">
        <w:rPr>
          <w:rFonts w:asciiTheme="minorHAnsi" w:hAnsiTheme="minorHAnsi" w:cstheme="minorHAnsi"/>
          <w:u w:val="single"/>
        </w:rPr>
        <w:t xml:space="preserve"> lends credibility to their findings.</w:t>
      </w:r>
      <w:r w:rsidRPr="001D03D4">
        <w:rPr>
          <w:rFonts w:asciiTheme="minorHAnsi" w:hAnsiTheme="minorHAnsi" w:cstheme="minorHAnsi"/>
          <w:sz w:val="16"/>
        </w:rPr>
        <w:t xml:space="preserve"> This is </w:t>
      </w:r>
      <w:r w:rsidRPr="001D03D4">
        <w:rPr>
          <w:rFonts w:asciiTheme="minorHAnsi" w:hAnsiTheme="minorHAnsi" w:cstheme="minorHAnsi"/>
          <w:u w:val="single"/>
        </w:rPr>
        <w:t xml:space="preserve">the </w:t>
      </w:r>
      <w:r w:rsidRPr="001D03D4">
        <w:rPr>
          <w:rFonts w:asciiTheme="minorHAnsi" w:hAnsiTheme="minorHAnsi" w:cstheme="minorHAnsi"/>
          <w:highlight w:val="yellow"/>
          <w:u w:val="single"/>
        </w:rPr>
        <w:t>same journal</w:t>
      </w:r>
      <w:r w:rsidRPr="001D03D4">
        <w:rPr>
          <w:rFonts w:asciiTheme="minorHAnsi" w:hAnsiTheme="minorHAnsi" w:cstheme="minorHAnsi"/>
          <w:sz w:val="16"/>
        </w:rPr>
        <w:t xml:space="preserve">, after all, </w:t>
      </w:r>
      <w:r w:rsidRPr="001D03D4">
        <w:rPr>
          <w:rFonts w:asciiTheme="minorHAnsi" w:hAnsiTheme="minorHAnsi" w:cstheme="minorHAnsi"/>
          <w:u w:val="single"/>
        </w:rPr>
        <w:t xml:space="preserve">that recently </w:t>
      </w:r>
      <w:r w:rsidRPr="001D03D4">
        <w:rPr>
          <w:rFonts w:asciiTheme="minorHAnsi" w:hAnsiTheme="minorHAnsi" w:cstheme="minorHAnsi"/>
          <w:highlight w:val="yellow"/>
          <w:u w:val="single"/>
        </w:rPr>
        <w:t>published</w:t>
      </w:r>
      <w:r w:rsidRPr="001D03D4">
        <w:rPr>
          <w:rFonts w:asciiTheme="minorHAnsi" w:hAnsiTheme="minorHAnsi" w:cstheme="minorHAnsi"/>
          <w:u w:val="single"/>
        </w:rPr>
        <w:t xml:space="preserve"> widely covered </w:t>
      </w:r>
      <w:r w:rsidRPr="001D03D4">
        <w:rPr>
          <w:rFonts w:asciiTheme="minorHAnsi" w:hAnsiTheme="minorHAnsi" w:cstheme="minorHAnsi"/>
          <w:highlight w:val="yellow"/>
          <w:u w:val="single"/>
        </w:rPr>
        <w:t>studies saying</w:t>
      </w:r>
      <w:r w:rsidRPr="001D03D4">
        <w:rPr>
          <w:rFonts w:asciiTheme="minorHAnsi" w:hAnsiTheme="minorHAnsi" w:cstheme="minorHAnsi"/>
          <w:u w:val="single"/>
        </w:rPr>
        <w:t xml:space="preserve"> the Sahara has been growing and the </w:t>
      </w:r>
      <w:r w:rsidRPr="001D03D4">
        <w:rPr>
          <w:rStyle w:val="Emphasis"/>
          <w:rFonts w:asciiTheme="minorHAnsi" w:hAnsiTheme="minorHAnsi" w:cstheme="minorHAnsi"/>
          <w:highlight w:val="yellow"/>
        </w:rPr>
        <w:t>climate boundary</w:t>
      </w:r>
      <w:r w:rsidRPr="001D03D4">
        <w:rPr>
          <w:rFonts w:asciiTheme="minorHAnsi" w:hAnsiTheme="minorHAnsi" w:cstheme="minorHAnsi"/>
          <w:highlight w:val="yellow"/>
          <w:u w:val="single"/>
        </w:rPr>
        <w:t xml:space="preserve"> in</w:t>
      </w:r>
      <w:r w:rsidRPr="001D03D4">
        <w:rPr>
          <w:rFonts w:asciiTheme="minorHAnsi" w:hAnsiTheme="minorHAnsi" w:cstheme="minorHAnsi"/>
          <w:u w:val="single"/>
        </w:rPr>
        <w:t xml:space="preserve"> central </w:t>
      </w:r>
      <w:r w:rsidRPr="001D03D4">
        <w:rPr>
          <w:rFonts w:asciiTheme="minorHAnsi" w:hAnsiTheme="minorHAnsi" w:cstheme="minorHAnsi"/>
          <w:highlight w:val="yellow"/>
          <w:u w:val="single"/>
        </w:rPr>
        <w:t xml:space="preserve">U.S. </w:t>
      </w:r>
      <w:r w:rsidRPr="001D03D4">
        <w:rPr>
          <w:rStyle w:val="Emphasis"/>
          <w:rFonts w:asciiTheme="minorHAnsi" w:hAnsiTheme="minorHAnsi" w:cstheme="minorHAnsi"/>
          <w:highlight w:val="yellow"/>
        </w:rPr>
        <w:t>has shifted</w:t>
      </w:r>
      <w:r w:rsidRPr="001D03D4">
        <w:rPr>
          <w:rStyle w:val="Emphasis"/>
          <w:rFonts w:asciiTheme="minorHAnsi" w:hAnsiTheme="minorHAnsi" w:cstheme="minorHAnsi"/>
        </w:rPr>
        <w:t xml:space="preserve"> 140 miles to the east</w:t>
      </w:r>
      <w:r w:rsidRPr="001D03D4">
        <w:rPr>
          <w:rFonts w:asciiTheme="minorHAnsi" w:hAnsiTheme="minorHAnsi" w:cstheme="minorHAnsi"/>
          <w:u w:val="single"/>
        </w:rPr>
        <w:t xml:space="preserve"> </w:t>
      </w:r>
      <w:r w:rsidRPr="001D03D4">
        <w:rPr>
          <w:rFonts w:asciiTheme="minorHAnsi" w:hAnsiTheme="minorHAnsi" w:cstheme="minorHAnsi"/>
          <w:highlight w:val="yellow"/>
          <w:u w:val="single"/>
        </w:rPr>
        <w:t>because of</w:t>
      </w:r>
      <w:r w:rsidRPr="001D03D4">
        <w:rPr>
          <w:rFonts w:asciiTheme="minorHAnsi" w:hAnsiTheme="minorHAnsi" w:cstheme="minorHAnsi"/>
          <w:u w:val="single"/>
        </w:rPr>
        <w:t xml:space="preserve"> global </w:t>
      </w:r>
      <w:r w:rsidRPr="001D03D4">
        <w:rPr>
          <w:rFonts w:asciiTheme="minorHAnsi" w:hAnsiTheme="minorHAnsi" w:cstheme="minorHAnsi"/>
          <w:highlight w:val="yellow"/>
          <w:u w:val="single"/>
        </w:rPr>
        <w:t>warming</w:t>
      </w:r>
      <w:r w:rsidRPr="001D03D4">
        <w:rPr>
          <w:rFonts w:asciiTheme="minorHAnsi" w:hAnsiTheme="minorHAnsi" w:cstheme="minorHAnsi"/>
          <w:u w:val="single"/>
        </w:rPr>
        <w:t>.</w:t>
      </w:r>
      <w:r w:rsidRPr="001D03D4">
        <w:rPr>
          <w:rFonts w:asciiTheme="minorHAnsi" w:hAnsiTheme="minorHAnsi" w:cstheme="minorHAnsi"/>
          <w:u w:val="single"/>
        </w:rPr>
        <w:t xml:space="preserve"> </w:t>
      </w:r>
      <w:r w:rsidRPr="001D03D4">
        <w:rPr>
          <w:rFonts w:asciiTheme="minorHAnsi" w:hAnsiTheme="minorHAnsi" w:cstheme="minorHAnsi"/>
          <w:sz w:val="16"/>
        </w:rPr>
        <w:t xml:space="preserve">The Lewis and Curry findings </w:t>
      </w:r>
      <w:r w:rsidRPr="001D03D4">
        <w:rPr>
          <w:rFonts w:asciiTheme="minorHAnsi" w:hAnsiTheme="minorHAnsi" w:cstheme="minorHAnsi"/>
          <w:u w:val="single"/>
        </w:rPr>
        <w:t xml:space="preserve">come after </w:t>
      </w:r>
      <w:r w:rsidRPr="001D03D4">
        <w:rPr>
          <w:rFonts w:asciiTheme="minorHAnsi" w:hAnsiTheme="minorHAnsi" w:cstheme="minorHAnsi"/>
          <w:highlight w:val="yellow"/>
          <w:u w:val="single"/>
        </w:rPr>
        <w:t>another study</w:t>
      </w:r>
      <w:r w:rsidRPr="001D03D4">
        <w:rPr>
          <w:rFonts w:asciiTheme="minorHAnsi" w:hAnsiTheme="minorHAnsi" w:cstheme="minorHAnsi"/>
          <w:u w:val="single"/>
        </w:rPr>
        <w:t xml:space="preserve">, published </w:t>
      </w:r>
      <w:r w:rsidRPr="001D03D4">
        <w:rPr>
          <w:rFonts w:asciiTheme="minorHAnsi" w:hAnsiTheme="minorHAnsi" w:cstheme="minorHAnsi"/>
          <w:highlight w:val="yellow"/>
          <w:u w:val="single"/>
        </w:rPr>
        <w:t>in the</w:t>
      </w:r>
      <w:r w:rsidRPr="001D03D4">
        <w:rPr>
          <w:rFonts w:asciiTheme="minorHAnsi" w:hAnsiTheme="minorHAnsi" w:cstheme="minorHAnsi"/>
          <w:u w:val="single"/>
        </w:rPr>
        <w:t xml:space="preserve"> prestigious </w:t>
      </w:r>
      <w:r w:rsidRPr="001D03D4">
        <w:rPr>
          <w:rFonts w:asciiTheme="minorHAnsi" w:hAnsiTheme="minorHAnsi" w:cstheme="minorHAnsi"/>
          <w:highlight w:val="yellow"/>
          <w:u w:val="single"/>
        </w:rPr>
        <w:t>journal Nature,</w:t>
      </w:r>
      <w:r w:rsidRPr="001D03D4">
        <w:rPr>
          <w:rFonts w:asciiTheme="minorHAnsi" w:hAnsiTheme="minorHAnsi" w:cstheme="minorHAnsi"/>
          <w:u w:val="single"/>
        </w:rPr>
        <w:t xml:space="preserve"> that </w:t>
      </w:r>
      <w:r w:rsidRPr="001D03D4">
        <w:rPr>
          <w:rFonts w:asciiTheme="minorHAnsi" w:hAnsiTheme="minorHAnsi" w:cstheme="minorHAnsi"/>
          <w:highlight w:val="yellow"/>
          <w:u w:val="single"/>
        </w:rPr>
        <w:t>found</w:t>
      </w:r>
      <w:r w:rsidRPr="001D03D4">
        <w:rPr>
          <w:rFonts w:asciiTheme="minorHAnsi" w:hAnsiTheme="minorHAnsi" w:cstheme="minorHAnsi"/>
          <w:u w:val="single"/>
        </w:rPr>
        <w:t xml:space="preserve"> the </w:t>
      </w:r>
      <w:r w:rsidRPr="001D03D4">
        <w:rPr>
          <w:rStyle w:val="Emphasis"/>
          <w:rFonts w:asciiTheme="minorHAnsi" w:hAnsiTheme="minorHAnsi" w:cstheme="minorHAnsi"/>
        </w:rPr>
        <w:t xml:space="preserve">long-held view that a </w:t>
      </w:r>
      <w:r w:rsidRPr="001D03D4">
        <w:rPr>
          <w:rStyle w:val="Emphasis"/>
          <w:rFonts w:asciiTheme="minorHAnsi" w:hAnsiTheme="minorHAnsi" w:cstheme="minorHAnsi"/>
          <w:highlight w:val="yellow"/>
        </w:rPr>
        <w:t>doubling of CO2</w:t>
      </w:r>
      <w:r w:rsidRPr="001D03D4">
        <w:rPr>
          <w:rStyle w:val="Emphasis"/>
          <w:rFonts w:asciiTheme="minorHAnsi" w:hAnsiTheme="minorHAnsi" w:cstheme="minorHAnsi"/>
        </w:rPr>
        <w:t xml:space="preserve"> </w:t>
      </w:r>
      <w:r w:rsidRPr="001D03D4">
        <w:rPr>
          <w:rStyle w:val="Emphasis"/>
          <w:rFonts w:asciiTheme="minorHAnsi" w:hAnsiTheme="minorHAnsi" w:cstheme="minorHAnsi"/>
          <w:highlight w:val="yellow"/>
        </w:rPr>
        <w:t>would boost</w:t>
      </w:r>
      <w:r w:rsidRPr="001D03D4">
        <w:rPr>
          <w:rStyle w:val="Emphasis"/>
          <w:rFonts w:asciiTheme="minorHAnsi" w:hAnsiTheme="minorHAnsi" w:cstheme="minorHAnsi"/>
        </w:rPr>
        <w:t xml:space="preserve"> global temperatures</w:t>
      </w:r>
      <w:r w:rsidRPr="001D03D4">
        <w:rPr>
          <w:rFonts w:asciiTheme="minorHAnsi" w:hAnsiTheme="minorHAnsi" w:cstheme="minorHAnsi"/>
          <w:u w:val="single"/>
        </w:rPr>
        <w:t xml:space="preserve"> as much as </w:t>
      </w:r>
      <w:r w:rsidRPr="001D03D4">
        <w:rPr>
          <w:rFonts w:asciiTheme="minorHAnsi" w:hAnsiTheme="minorHAnsi" w:cstheme="minorHAnsi"/>
          <w:highlight w:val="yellow"/>
          <w:u w:val="single"/>
        </w:rPr>
        <w:t>4.5 degrees C</w:t>
      </w:r>
      <w:r w:rsidRPr="001D03D4">
        <w:rPr>
          <w:rFonts w:asciiTheme="minorHAnsi" w:hAnsiTheme="minorHAnsi" w:cstheme="minorHAnsi"/>
          <w:u w:val="single"/>
        </w:rPr>
        <w:t xml:space="preserve">elsius </w:t>
      </w:r>
      <w:r w:rsidRPr="001D03D4">
        <w:rPr>
          <w:rStyle w:val="Emphasis"/>
          <w:rFonts w:asciiTheme="minorHAnsi" w:hAnsiTheme="minorHAnsi" w:cstheme="minorHAnsi"/>
        </w:rPr>
        <w:t xml:space="preserve">was </w:t>
      </w:r>
      <w:r w:rsidRPr="001D03D4">
        <w:rPr>
          <w:rStyle w:val="Emphasis"/>
          <w:rFonts w:asciiTheme="minorHAnsi" w:hAnsiTheme="minorHAnsi" w:cstheme="minorHAnsi"/>
          <w:highlight w:val="yellow"/>
        </w:rPr>
        <w:t>wrong</w:t>
      </w:r>
      <w:r w:rsidRPr="001D03D4">
        <w:rPr>
          <w:rFonts w:asciiTheme="minorHAnsi" w:hAnsiTheme="minorHAnsi" w:cstheme="minorHAnsi"/>
          <w:b/>
          <w:sz w:val="16"/>
        </w:rPr>
        <w:t>.</w:t>
      </w:r>
      <w:r w:rsidRPr="001D03D4">
        <w:rPr>
          <w:rFonts w:asciiTheme="minorHAnsi" w:hAnsiTheme="minorHAnsi" w:cstheme="minorHAnsi"/>
          <w:sz w:val="16"/>
        </w:rPr>
        <w:t xml:space="preserve"> The </w:t>
      </w:r>
      <w:r w:rsidRPr="001D03D4">
        <w:rPr>
          <w:rFonts w:asciiTheme="minorHAnsi" w:hAnsiTheme="minorHAnsi" w:cstheme="minorHAnsi"/>
          <w:u w:val="single"/>
        </w:rPr>
        <w:t>most temperatures would likely climb is 3.4 degrees</w:t>
      </w:r>
      <w:r w:rsidRPr="001D03D4">
        <w:rPr>
          <w:rFonts w:asciiTheme="minorHAnsi" w:hAnsiTheme="minorHAnsi" w:cstheme="minorHAnsi"/>
          <w:sz w:val="16"/>
        </w:rPr>
        <w:t>.</w:t>
      </w:r>
      <w:r w:rsidRPr="001D03D4">
        <w:rPr>
          <w:rFonts w:asciiTheme="minorHAnsi" w:hAnsiTheme="minorHAnsi" w:cstheme="minorHAnsi"/>
          <w:sz w:val="16"/>
        </w:rPr>
        <w:t xml:space="preserve"> </w:t>
      </w:r>
      <w:r w:rsidRPr="001D03D4">
        <w:rPr>
          <w:rFonts w:asciiTheme="minorHAnsi" w:hAnsiTheme="minorHAnsi" w:cstheme="minorHAnsi"/>
          <w:sz w:val="16"/>
        </w:rPr>
        <w:t xml:space="preserve">It also follows a </w:t>
      </w:r>
      <w:r w:rsidRPr="001D03D4">
        <w:rPr>
          <w:rFonts w:asciiTheme="minorHAnsi" w:hAnsiTheme="minorHAnsi" w:cstheme="minorHAnsi"/>
          <w:u w:val="single"/>
        </w:rPr>
        <w:t xml:space="preserve">study published in </w:t>
      </w:r>
      <w:proofErr w:type="gramStart"/>
      <w:r w:rsidRPr="001D03D4">
        <w:rPr>
          <w:rFonts w:asciiTheme="minorHAnsi" w:hAnsiTheme="minorHAnsi" w:cstheme="minorHAnsi"/>
          <w:u w:val="single"/>
        </w:rPr>
        <w:t>Science</w:t>
      </w:r>
      <w:proofErr w:type="gramEnd"/>
      <w:r w:rsidRPr="001D03D4">
        <w:rPr>
          <w:rFonts w:asciiTheme="minorHAnsi" w:hAnsiTheme="minorHAnsi" w:cstheme="minorHAnsi"/>
          <w:u w:val="single"/>
        </w:rPr>
        <w:t xml:space="preserve">, which found that </w:t>
      </w:r>
      <w:r w:rsidRPr="001D03D4">
        <w:rPr>
          <w:rFonts w:asciiTheme="minorHAnsi" w:hAnsiTheme="minorHAnsi" w:cstheme="minorHAnsi"/>
          <w:highlight w:val="yellow"/>
          <w:u w:val="single"/>
        </w:rPr>
        <w:t>rocks contain</w:t>
      </w:r>
      <w:r w:rsidRPr="001D03D4">
        <w:rPr>
          <w:rFonts w:asciiTheme="minorHAnsi" w:hAnsiTheme="minorHAnsi" w:cstheme="minorHAnsi"/>
          <w:u w:val="single"/>
        </w:rPr>
        <w:t xml:space="preserve"> vast amounts of </w:t>
      </w:r>
      <w:r w:rsidRPr="001D03D4">
        <w:rPr>
          <w:rFonts w:asciiTheme="minorHAnsi" w:hAnsiTheme="minorHAnsi" w:cstheme="minorHAnsi"/>
          <w:highlight w:val="yellow"/>
          <w:u w:val="single"/>
        </w:rPr>
        <w:t>nitrogen that plants could use to</w:t>
      </w:r>
      <w:r w:rsidRPr="001D03D4">
        <w:rPr>
          <w:rFonts w:asciiTheme="minorHAnsi" w:hAnsiTheme="minorHAnsi" w:cstheme="minorHAnsi"/>
          <w:u w:val="single"/>
        </w:rPr>
        <w:t xml:space="preserve"> grow and absorb more CO2, potentially </w:t>
      </w:r>
      <w:r w:rsidRPr="001D03D4">
        <w:rPr>
          <w:rFonts w:asciiTheme="minorHAnsi" w:hAnsiTheme="minorHAnsi" w:cstheme="minorHAnsi"/>
          <w:highlight w:val="yellow"/>
          <w:u w:val="single"/>
        </w:rPr>
        <w:t>offset</w:t>
      </w:r>
      <w:r w:rsidRPr="001D03D4">
        <w:rPr>
          <w:rFonts w:asciiTheme="minorHAnsi" w:hAnsiTheme="minorHAnsi" w:cstheme="minorHAnsi"/>
          <w:u w:val="single"/>
        </w:rPr>
        <w:t xml:space="preserve">ting at least some of the effects of </w:t>
      </w:r>
      <w:r w:rsidRPr="001D03D4">
        <w:rPr>
          <w:rFonts w:asciiTheme="minorHAnsi" w:hAnsiTheme="minorHAnsi" w:cstheme="minorHAnsi"/>
          <w:highlight w:val="yellow"/>
          <w:u w:val="single"/>
        </w:rPr>
        <w:t>CO2</w:t>
      </w:r>
      <w:r w:rsidRPr="001D03D4">
        <w:rPr>
          <w:rFonts w:asciiTheme="minorHAnsi" w:hAnsiTheme="minorHAnsi" w:cstheme="minorHAnsi"/>
          <w:u w:val="single"/>
        </w:rPr>
        <w:t xml:space="preserve"> emissions and reducing future temperature increases.</w:t>
      </w:r>
    </w:p>
    <w:p w14:paraId="109725BC" w14:textId="77777777" w:rsidR="00943EEA" w:rsidRPr="001D03D4" w:rsidRDefault="00943EEA" w:rsidP="00943EEA">
      <w:pPr>
        <w:pStyle w:val="Heading4"/>
        <w:spacing w:line="240" w:lineRule="auto"/>
        <w:rPr>
          <w:rFonts w:asciiTheme="minorHAnsi" w:hAnsiTheme="minorHAnsi" w:cstheme="minorHAnsi"/>
        </w:rPr>
      </w:pPr>
      <w:r w:rsidRPr="001D03D4">
        <w:rPr>
          <w:rFonts w:asciiTheme="minorHAnsi" w:hAnsiTheme="minorHAnsi" w:cstheme="minorHAnsi"/>
        </w:rPr>
        <w:t xml:space="preserve">Warming bad is political hype with </w:t>
      </w:r>
      <w:r w:rsidRPr="001D03D4">
        <w:rPr>
          <w:rFonts w:asciiTheme="minorHAnsi" w:hAnsiTheme="minorHAnsi" w:cstheme="minorHAnsi"/>
          <w:u w:val="single"/>
        </w:rPr>
        <w:t>unobserved</w:t>
      </w:r>
      <w:r w:rsidRPr="001D03D4">
        <w:rPr>
          <w:rFonts w:asciiTheme="minorHAnsi" w:hAnsiTheme="minorHAnsi" w:cstheme="minorHAnsi"/>
        </w:rPr>
        <w:t xml:space="preserve"> impacts—stopping CO2 emissions would </w:t>
      </w:r>
      <w:r w:rsidRPr="001D03D4">
        <w:rPr>
          <w:rFonts w:asciiTheme="minorHAnsi" w:hAnsiTheme="minorHAnsi" w:cstheme="minorHAnsi"/>
          <w:u w:val="single"/>
        </w:rPr>
        <w:t>abruptly</w:t>
      </w:r>
      <w:r w:rsidRPr="001D03D4">
        <w:rPr>
          <w:rFonts w:asciiTheme="minorHAnsi" w:hAnsiTheme="minorHAnsi" w:cstheme="minorHAnsi"/>
        </w:rPr>
        <w:t xml:space="preserve"> stop crucial habitat and agricultural production key to food security. </w:t>
      </w:r>
    </w:p>
    <w:p w14:paraId="118F5F50" w14:textId="77777777" w:rsidR="00943EEA" w:rsidRPr="001D03D4" w:rsidRDefault="00943EEA" w:rsidP="00943EEA">
      <w:pPr>
        <w:spacing w:line="240" w:lineRule="auto"/>
        <w:rPr>
          <w:rFonts w:asciiTheme="minorHAnsi" w:hAnsiTheme="minorHAnsi" w:cstheme="minorHAnsi"/>
        </w:rPr>
      </w:pPr>
      <w:proofErr w:type="spellStart"/>
      <w:r w:rsidRPr="001D03D4">
        <w:rPr>
          <w:rStyle w:val="Style13ptBold"/>
          <w:rFonts w:asciiTheme="minorHAnsi" w:hAnsiTheme="minorHAnsi" w:cstheme="minorHAnsi"/>
        </w:rPr>
        <w:t>Goklany</w:t>
      </w:r>
      <w:proofErr w:type="spellEnd"/>
      <w:r w:rsidRPr="001D03D4">
        <w:rPr>
          <w:rStyle w:val="Style13ptBold"/>
          <w:rFonts w:asciiTheme="minorHAnsi" w:hAnsiTheme="minorHAnsi" w:cstheme="minorHAnsi"/>
        </w:rPr>
        <w:t xml:space="preserve"> 15</w:t>
      </w:r>
      <w:r w:rsidRPr="001D03D4">
        <w:rPr>
          <w:rFonts w:asciiTheme="minorHAnsi" w:hAnsiTheme="minorHAnsi" w:cstheme="minorHAnsi"/>
        </w:rPr>
        <w:t xml:space="preserve">. (Dr. </w:t>
      </w:r>
      <w:proofErr w:type="spellStart"/>
      <w:r w:rsidRPr="001D03D4">
        <w:rPr>
          <w:rFonts w:asciiTheme="minorHAnsi" w:hAnsiTheme="minorHAnsi" w:cstheme="minorHAnsi"/>
        </w:rPr>
        <w:t>Indur</w:t>
      </w:r>
      <w:proofErr w:type="spellEnd"/>
      <w:r w:rsidRPr="001D03D4">
        <w:rPr>
          <w:rFonts w:asciiTheme="minorHAnsi" w:hAnsiTheme="minorHAnsi" w:cstheme="minorHAnsi"/>
        </w:rPr>
        <w:t xml:space="preserve"> M. </w:t>
      </w:r>
      <w:proofErr w:type="spellStart"/>
      <w:r w:rsidRPr="001D03D4">
        <w:rPr>
          <w:rFonts w:asciiTheme="minorHAnsi" w:hAnsiTheme="minorHAnsi" w:cstheme="minorHAnsi"/>
        </w:rPr>
        <w:t>Goklany</w:t>
      </w:r>
      <w:proofErr w:type="spellEnd"/>
      <w:r w:rsidRPr="001D03D4">
        <w:rPr>
          <w:rFonts w:asciiTheme="minorHAnsi" w:hAnsiTheme="minorHAnsi" w:cstheme="minorHAnsi"/>
        </w:rPr>
        <w:t xml:space="preserve">, PhD MSU, is a science and technology policy analyst for the United States Department of the Interior, where he holds the position of Assistant Director of Programs, Science and Technology Policy. CARBON DIOXIDE The good news. </w:t>
      </w:r>
      <w:hyperlink r:id="rId22" w:history="1">
        <w:r w:rsidRPr="001D03D4">
          <w:rPr>
            <w:rStyle w:val="Hyperlink"/>
            <w:rFonts w:asciiTheme="minorHAnsi" w:hAnsiTheme="minorHAnsi" w:cstheme="minorHAnsi"/>
          </w:rPr>
          <w:t>http://www.thegwpf.org/content/uploads/2015/10/benefits.pdf</w:t>
        </w:r>
      </w:hyperlink>
      <w:r w:rsidRPr="001D03D4">
        <w:rPr>
          <w:rFonts w:asciiTheme="minorHAnsi" w:hAnsiTheme="minorHAnsi" w:cstheme="minorHAnsi"/>
        </w:rPr>
        <w:t>)</w:t>
      </w:r>
    </w:p>
    <w:p w14:paraId="44483483" w14:textId="77777777" w:rsidR="00943EEA" w:rsidRPr="001D03D4" w:rsidRDefault="00943EEA" w:rsidP="00943EEA">
      <w:pPr>
        <w:spacing w:line="240" w:lineRule="auto"/>
        <w:rPr>
          <w:rFonts w:asciiTheme="minorHAnsi" w:hAnsiTheme="minorHAnsi" w:cstheme="minorHAnsi"/>
        </w:rPr>
      </w:pPr>
    </w:p>
    <w:p w14:paraId="52A9A28F" w14:textId="77777777" w:rsidR="00EF5B07" w:rsidRDefault="00943EEA" w:rsidP="00943EEA">
      <w:pPr>
        <w:spacing w:line="240" w:lineRule="auto"/>
        <w:rPr>
          <w:rStyle w:val="StyleUnderline"/>
          <w:rFonts w:asciiTheme="minorHAnsi" w:hAnsiTheme="minorHAnsi" w:cstheme="minorHAnsi"/>
        </w:rPr>
      </w:pPr>
      <w:r w:rsidRPr="001D03D4">
        <w:rPr>
          <w:rFonts w:asciiTheme="minorHAnsi" w:hAnsiTheme="minorHAnsi" w:cstheme="minorHAnsi"/>
          <w:sz w:val="16"/>
        </w:rPr>
        <w:t xml:space="preserve">Summary 1. This paper addresses the question of whether, and how much, increased carbon dioxide concentrations have benefited the biosphere and humanity by stimulating plant growth, warming the </w:t>
      </w:r>
      <w:proofErr w:type="gramStart"/>
      <w:r w:rsidRPr="001D03D4">
        <w:rPr>
          <w:rFonts w:asciiTheme="minorHAnsi" w:hAnsiTheme="minorHAnsi" w:cstheme="minorHAnsi"/>
          <w:sz w:val="16"/>
        </w:rPr>
        <w:t>planet</w:t>
      </w:r>
      <w:proofErr w:type="gramEnd"/>
      <w:r w:rsidRPr="001D03D4">
        <w:rPr>
          <w:rFonts w:asciiTheme="minorHAnsi" w:hAnsiTheme="minorHAnsi" w:cstheme="minorHAnsi"/>
          <w:sz w:val="16"/>
        </w:rPr>
        <w:t xml:space="preserve"> and increasing rainfall. 2</w:t>
      </w:r>
      <w:r w:rsidRPr="001D03D4">
        <w:rPr>
          <w:rStyle w:val="StyleUnderline"/>
          <w:rFonts w:asciiTheme="minorHAnsi" w:hAnsiTheme="minorHAnsi" w:cstheme="minorHAnsi"/>
        </w:rPr>
        <w:t xml:space="preserve">. Empirical </w:t>
      </w:r>
      <w:r w:rsidRPr="001D03D4">
        <w:rPr>
          <w:rStyle w:val="StyleUnderline"/>
          <w:rFonts w:asciiTheme="minorHAnsi" w:hAnsiTheme="minorHAnsi" w:cstheme="minorHAnsi"/>
          <w:highlight w:val="cyan"/>
        </w:rPr>
        <w:t>data confirms</w:t>
      </w:r>
      <w:r w:rsidRPr="001D03D4">
        <w:rPr>
          <w:rStyle w:val="StyleUnderline"/>
          <w:rFonts w:asciiTheme="minorHAnsi" w:hAnsiTheme="minorHAnsi" w:cstheme="minorHAnsi"/>
        </w:rPr>
        <w:t xml:space="preserve"> that the biosphere’s </w:t>
      </w:r>
      <w:r w:rsidRPr="001D03D4">
        <w:rPr>
          <w:rStyle w:val="StyleUnderline"/>
          <w:rFonts w:asciiTheme="minorHAnsi" w:hAnsiTheme="minorHAnsi" w:cstheme="minorHAnsi"/>
          <w:highlight w:val="cyan"/>
        </w:rPr>
        <w:t>productivity has increased by</w:t>
      </w:r>
      <w:r w:rsidRPr="001D03D4">
        <w:rPr>
          <w:rStyle w:val="StyleUnderline"/>
          <w:rFonts w:asciiTheme="minorHAnsi" w:hAnsiTheme="minorHAnsi" w:cstheme="minorHAnsi"/>
        </w:rPr>
        <w:t xml:space="preserve"> about </w:t>
      </w:r>
      <w:r w:rsidRPr="001D03D4">
        <w:rPr>
          <w:rStyle w:val="StyleUnderline"/>
          <w:rFonts w:asciiTheme="minorHAnsi" w:hAnsiTheme="minorHAnsi" w:cstheme="minorHAnsi"/>
          <w:highlight w:val="cyan"/>
        </w:rPr>
        <w:t>14%</w:t>
      </w:r>
      <w:r w:rsidRPr="001D03D4">
        <w:rPr>
          <w:rStyle w:val="StyleUnderline"/>
          <w:rFonts w:asciiTheme="minorHAnsi" w:hAnsiTheme="minorHAnsi" w:cstheme="minorHAnsi"/>
        </w:rPr>
        <w:t xml:space="preserve"> since 1982, in large part </w:t>
      </w:r>
      <w:proofErr w:type="gramStart"/>
      <w:r w:rsidRPr="001D03D4">
        <w:rPr>
          <w:rStyle w:val="StyleUnderline"/>
          <w:rFonts w:asciiTheme="minorHAnsi" w:hAnsiTheme="minorHAnsi" w:cstheme="minorHAnsi"/>
          <w:highlight w:val="cyan"/>
        </w:rPr>
        <w:t>as a result of</w:t>
      </w:r>
      <w:proofErr w:type="gramEnd"/>
      <w:r w:rsidRPr="001D03D4">
        <w:rPr>
          <w:rStyle w:val="StyleUnderline"/>
          <w:rFonts w:asciiTheme="minorHAnsi" w:hAnsiTheme="minorHAnsi" w:cstheme="minorHAnsi"/>
          <w:highlight w:val="cyan"/>
        </w:rPr>
        <w:t xml:space="preserve"> rising carbon dioxide levels</w:t>
      </w:r>
      <w:r w:rsidRPr="001D03D4">
        <w:rPr>
          <w:rStyle w:val="StyleUnderline"/>
          <w:rFonts w:asciiTheme="minorHAnsi" w:hAnsiTheme="minorHAnsi" w:cstheme="minorHAnsi"/>
        </w:rPr>
        <w:t xml:space="preserve">. </w:t>
      </w:r>
      <w:r w:rsidRPr="001D03D4">
        <w:rPr>
          <w:rFonts w:asciiTheme="minorHAnsi" w:hAnsiTheme="minorHAnsi" w:cstheme="minorHAnsi"/>
          <w:sz w:val="16"/>
        </w:rPr>
        <w:t xml:space="preserve">3. </w:t>
      </w:r>
      <w:r w:rsidRPr="001D03D4">
        <w:rPr>
          <w:rStyle w:val="Emphasis"/>
          <w:rFonts w:asciiTheme="minorHAnsi" w:hAnsiTheme="minorHAnsi" w:cstheme="minorHAnsi"/>
          <w:highlight w:val="cyan"/>
        </w:rPr>
        <w:t>Thousands of scientific experiments indicate</w:t>
      </w:r>
      <w:r w:rsidRPr="001D03D4">
        <w:rPr>
          <w:rStyle w:val="Emphasis"/>
          <w:rFonts w:asciiTheme="minorHAnsi" w:hAnsiTheme="minorHAnsi" w:cstheme="minorHAnsi"/>
        </w:rPr>
        <w:t xml:space="preserve"> that </w:t>
      </w:r>
      <w:r w:rsidRPr="001D03D4">
        <w:rPr>
          <w:rStyle w:val="Emphasis"/>
          <w:rFonts w:asciiTheme="minorHAnsi" w:hAnsiTheme="minorHAnsi" w:cstheme="minorHAnsi"/>
          <w:highlight w:val="cyan"/>
        </w:rPr>
        <w:t>increasing carbon dioxide concentrations in the air</w:t>
      </w:r>
      <w:r w:rsidRPr="001D03D4">
        <w:rPr>
          <w:rStyle w:val="Emphasis"/>
          <w:rFonts w:asciiTheme="minorHAnsi" w:hAnsiTheme="minorHAnsi" w:cstheme="minorHAnsi"/>
        </w:rPr>
        <w:t xml:space="preserve"> have contributed to </w:t>
      </w:r>
      <w:r w:rsidRPr="001D03D4">
        <w:rPr>
          <w:rStyle w:val="Emphasis"/>
          <w:rFonts w:asciiTheme="minorHAnsi" w:hAnsiTheme="minorHAnsi" w:cstheme="minorHAnsi"/>
          <w:highlight w:val="cyan"/>
        </w:rPr>
        <w:t>increases</w:t>
      </w:r>
      <w:r w:rsidRPr="001D03D4">
        <w:rPr>
          <w:rStyle w:val="Emphasis"/>
          <w:rFonts w:asciiTheme="minorHAnsi" w:hAnsiTheme="minorHAnsi" w:cstheme="minorHAnsi"/>
        </w:rPr>
        <w:t xml:space="preserve"> in </w:t>
      </w:r>
      <w:r w:rsidRPr="001D03D4">
        <w:rPr>
          <w:rStyle w:val="Emphasis"/>
          <w:rFonts w:asciiTheme="minorHAnsi" w:hAnsiTheme="minorHAnsi" w:cstheme="minorHAnsi"/>
          <w:highlight w:val="cyan"/>
        </w:rPr>
        <w:t>crop yields</w:t>
      </w:r>
      <w:r w:rsidRPr="001D03D4">
        <w:rPr>
          <w:rStyle w:val="Emphasis"/>
          <w:rFonts w:asciiTheme="minorHAnsi" w:hAnsiTheme="minorHAnsi" w:cstheme="minorHAnsi"/>
        </w:rPr>
        <w:t xml:space="preserve">. </w:t>
      </w:r>
      <w:r w:rsidRPr="001D03D4">
        <w:rPr>
          <w:rFonts w:asciiTheme="minorHAnsi" w:hAnsiTheme="minorHAnsi" w:cstheme="minorHAnsi"/>
          <w:sz w:val="16"/>
        </w:rPr>
        <w:t xml:space="preserve">4. These increases in yield are very </w:t>
      </w:r>
      <w:r w:rsidRPr="001D03D4">
        <w:rPr>
          <w:rStyle w:val="StyleUnderline"/>
          <w:rFonts w:asciiTheme="minorHAnsi" w:hAnsiTheme="minorHAnsi" w:cstheme="minorHAnsi"/>
        </w:rPr>
        <w:t xml:space="preserve">likely to have reduced the appropriation of land for farming by 11–17% compared with what it would otherwise be, resulting in </w:t>
      </w:r>
      <w:r w:rsidRPr="001D03D4">
        <w:rPr>
          <w:rStyle w:val="StyleUnderline"/>
          <w:rFonts w:asciiTheme="minorHAnsi" w:hAnsiTheme="minorHAnsi" w:cstheme="minorHAnsi"/>
          <w:highlight w:val="cyan"/>
        </w:rPr>
        <w:t>more land being left wild</w:t>
      </w:r>
      <w:r w:rsidRPr="001D03D4">
        <w:rPr>
          <w:rStyle w:val="StyleUnderline"/>
          <w:rFonts w:asciiTheme="minorHAnsi" w:hAnsiTheme="minorHAnsi" w:cstheme="minorHAnsi"/>
        </w:rPr>
        <w:t xml:space="preserve">. </w:t>
      </w:r>
      <w:r w:rsidRPr="001D03D4">
        <w:rPr>
          <w:rFonts w:asciiTheme="minorHAnsi" w:hAnsiTheme="minorHAnsi" w:cstheme="minorHAnsi"/>
          <w:sz w:val="16"/>
        </w:rPr>
        <w:t xml:space="preserve">5. Satellite evidence confirms that increasing carbon dioxide concentrations have also </w:t>
      </w:r>
      <w:r w:rsidRPr="001D03D4">
        <w:rPr>
          <w:rStyle w:val="StyleUnderline"/>
          <w:rFonts w:asciiTheme="minorHAnsi" w:hAnsiTheme="minorHAnsi" w:cstheme="minorHAnsi"/>
          <w:highlight w:val="cyan"/>
        </w:rPr>
        <w:t>resulted in greater productivity of wild terrestrial ecosystem</w:t>
      </w:r>
      <w:r w:rsidRPr="001D03D4">
        <w:rPr>
          <w:rStyle w:val="StyleUnderline"/>
          <w:rFonts w:asciiTheme="minorHAnsi" w:hAnsiTheme="minorHAnsi" w:cstheme="minorHAnsi"/>
        </w:rPr>
        <w:t xml:space="preserve">s in all vegetation types. </w:t>
      </w:r>
      <w:r w:rsidRPr="001D03D4">
        <w:rPr>
          <w:rFonts w:asciiTheme="minorHAnsi" w:hAnsiTheme="minorHAnsi" w:cstheme="minorHAnsi"/>
          <w:sz w:val="16"/>
        </w:rPr>
        <w:t xml:space="preserve">6. </w:t>
      </w:r>
      <w:r w:rsidRPr="001D03D4">
        <w:rPr>
          <w:rStyle w:val="StyleUnderline"/>
          <w:rFonts w:asciiTheme="minorHAnsi" w:hAnsiTheme="minorHAnsi" w:cstheme="minorHAnsi"/>
        </w:rPr>
        <w:t>Increasing carbon dioxide concentrations have also i</w:t>
      </w:r>
      <w:r w:rsidRPr="001D03D4">
        <w:rPr>
          <w:rStyle w:val="StyleUnderline"/>
          <w:rFonts w:asciiTheme="minorHAnsi" w:hAnsiTheme="minorHAnsi" w:cstheme="minorHAnsi"/>
          <w:highlight w:val="cyan"/>
        </w:rPr>
        <w:t xml:space="preserve">ncreased </w:t>
      </w:r>
      <w:r w:rsidRPr="001D03D4">
        <w:rPr>
          <w:rStyle w:val="StyleUnderline"/>
          <w:rFonts w:asciiTheme="minorHAnsi" w:hAnsiTheme="minorHAnsi" w:cstheme="minorHAnsi"/>
        </w:rPr>
        <w:t xml:space="preserve">the </w:t>
      </w:r>
      <w:r w:rsidRPr="001D03D4">
        <w:rPr>
          <w:rStyle w:val="StyleUnderline"/>
          <w:rFonts w:asciiTheme="minorHAnsi" w:hAnsiTheme="minorHAnsi" w:cstheme="minorHAnsi"/>
          <w:highlight w:val="cyan"/>
        </w:rPr>
        <w:t>productivity of</w:t>
      </w:r>
      <w:r w:rsidRPr="001D03D4">
        <w:rPr>
          <w:rStyle w:val="StyleUnderline"/>
          <w:rFonts w:asciiTheme="minorHAnsi" w:hAnsiTheme="minorHAnsi" w:cstheme="minorHAnsi"/>
        </w:rPr>
        <w:t xml:space="preserve"> many </w:t>
      </w:r>
      <w:r w:rsidRPr="001D03D4">
        <w:rPr>
          <w:rStyle w:val="StyleUnderline"/>
          <w:rFonts w:asciiTheme="minorHAnsi" w:hAnsiTheme="minorHAnsi" w:cstheme="minorHAnsi"/>
          <w:highlight w:val="cyan"/>
        </w:rPr>
        <w:t>marine ecosystems.</w:t>
      </w:r>
      <w:r w:rsidRPr="001D03D4">
        <w:rPr>
          <w:rStyle w:val="StyleUnderline"/>
          <w:rFonts w:asciiTheme="minorHAnsi" w:hAnsiTheme="minorHAnsi" w:cstheme="minorHAnsi"/>
        </w:rPr>
        <w:t xml:space="preserve"> </w:t>
      </w:r>
      <w:r w:rsidRPr="001D03D4">
        <w:rPr>
          <w:rFonts w:asciiTheme="minorHAnsi" w:hAnsiTheme="minorHAnsi" w:cstheme="minorHAnsi"/>
          <w:sz w:val="16"/>
        </w:rPr>
        <w:t xml:space="preserve">7. In recent decades, trends in climate-sensitive indicators of human and environmental wellbeing have improved and continue to do so despite claims that they would deteriorate because of global warming. 8. </w:t>
      </w:r>
      <w:r w:rsidRPr="001D03D4">
        <w:rPr>
          <w:rStyle w:val="StyleUnderline"/>
          <w:rFonts w:asciiTheme="minorHAnsi" w:hAnsiTheme="minorHAnsi" w:cstheme="minorHAnsi"/>
        </w:rPr>
        <w:t xml:space="preserve">Compared with the benefits from carbon dioxide on crop and biosphere productivity, </w:t>
      </w:r>
      <w:r w:rsidRPr="001D03D4">
        <w:rPr>
          <w:rStyle w:val="StyleUnderline"/>
          <w:rFonts w:asciiTheme="minorHAnsi" w:hAnsiTheme="minorHAnsi" w:cstheme="minorHAnsi"/>
          <w:highlight w:val="cyan"/>
        </w:rPr>
        <w:t>the adverse impacts of carbon dioxide</w:t>
      </w:r>
      <w:r w:rsidRPr="001D03D4">
        <w:rPr>
          <w:rStyle w:val="StyleUnderline"/>
          <w:rFonts w:asciiTheme="minorHAnsi" w:hAnsiTheme="minorHAnsi" w:cstheme="minorHAnsi"/>
        </w:rPr>
        <w:t xml:space="preserve"> – on the frequency and intensity of extreme weather, on sea level, vector-borne disease prevalence and human health – </w:t>
      </w:r>
      <w:r w:rsidRPr="001D03D4">
        <w:rPr>
          <w:rStyle w:val="StyleUnderline"/>
          <w:rFonts w:asciiTheme="minorHAnsi" w:hAnsiTheme="minorHAnsi" w:cstheme="minorHAnsi"/>
          <w:highlight w:val="cyan"/>
        </w:rPr>
        <w:t xml:space="preserve">have been </w:t>
      </w:r>
      <w:r w:rsidRPr="001D03D4">
        <w:rPr>
          <w:rStyle w:val="Emphasis"/>
          <w:rFonts w:asciiTheme="minorHAnsi" w:hAnsiTheme="minorHAnsi" w:cstheme="minorHAnsi"/>
          <w:highlight w:val="cyan"/>
        </w:rPr>
        <w:t>too small to measure</w:t>
      </w:r>
      <w:r w:rsidRPr="001D03D4">
        <w:rPr>
          <w:rStyle w:val="Emphasis"/>
          <w:rFonts w:asciiTheme="minorHAnsi" w:hAnsiTheme="minorHAnsi" w:cstheme="minorHAnsi"/>
        </w:rPr>
        <w:t xml:space="preserve"> or have been swamped by other factors</w:t>
      </w:r>
      <w:r w:rsidRPr="001D03D4">
        <w:rPr>
          <w:rStyle w:val="StyleUnderline"/>
          <w:rFonts w:asciiTheme="minorHAnsi" w:hAnsiTheme="minorHAnsi" w:cstheme="minorHAnsi"/>
        </w:rPr>
        <w:t xml:space="preserve">. </w:t>
      </w:r>
      <w:r w:rsidRPr="001D03D4">
        <w:rPr>
          <w:rFonts w:asciiTheme="minorHAnsi" w:hAnsiTheme="minorHAnsi" w:cstheme="minorHAnsi"/>
          <w:sz w:val="16"/>
        </w:rPr>
        <w:t xml:space="preserve">9. </w:t>
      </w:r>
      <w:r w:rsidRPr="001D03D4">
        <w:rPr>
          <w:rStyle w:val="StyleUnderline"/>
          <w:rFonts w:asciiTheme="minorHAnsi" w:hAnsiTheme="minorHAnsi" w:cstheme="minorHAnsi"/>
          <w:highlight w:val="cyan"/>
        </w:rPr>
        <w:t>Models used to influence policy</w:t>
      </w:r>
      <w:r w:rsidRPr="001D03D4">
        <w:rPr>
          <w:rStyle w:val="StyleUnderline"/>
          <w:rFonts w:asciiTheme="minorHAnsi" w:hAnsiTheme="minorHAnsi" w:cstheme="minorHAnsi"/>
        </w:rPr>
        <w:t xml:space="preserve"> on climate change </w:t>
      </w:r>
      <w:r w:rsidRPr="001D03D4">
        <w:rPr>
          <w:rStyle w:val="StyleUnderline"/>
          <w:rFonts w:asciiTheme="minorHAnsi" w:hAnsiTheme="minorHAnsi" w:cstheme="minorHAnsi"/>
          <w:highlight w:val="cyan"/>
        </w:rPr>
        <w:t>have overestimated the rate of warming, underestimated</w:t>
      </w:r>
      <w:r w:rsidRPr="001D03D4">
        <w:rPr>
          <w:rStyle w:val="StyleUnderline"/>
          <w:rFonts w:asciiTheme="minorHAnsi" w:hAnsiTheme="minorHAnsi" w:cstheme="minorHAnsi"/>
        </w:rPr>
        <w:t xml:space="preserve"> direct </w:t>
      </w:r>
      <w:r w:rsidRPr="001D03D4">
        <w:rPr>
          <w:rStyle w:val="StyleUnderline"/>
          <w:rFonts w:asciiTheme="minorHAnsi" w:hAnsiTheme="minorHAnsi" w:cstheme="minorHAnsi"/>
          <w:highlight w:val="cyan"/>
        </w:rPr>
        <w:t>benefits of carbon dioxide</w:t>
      </w:r>
    </w:p>
    <w:p w14:paraId="21136520" w14:textId="522438F3" w:rsidR="00943EEA" w:rsidRPr="001D03D4" w:rsidRDefault="00943EEA" w:rsidP="00943EEA">
      <w:pPr>
        <w:spacing w:line="240" w:lineRule="auto"/>
        <w:rPr>
          <w:rFonts w:asciiTheme="minorHAnsi" w:hAnsiTheme="minorHAnsi" w:cstheme="minorHAnsi"/>
          <w:sz w:val="16"/>
        </w:rPr>
      </w:pPr>
      <w:r w:rsidRPr="001D03D4">
        <w:rPr>
          <w:rStyle w:val="StyleUnderline"/>
          <w:rFonts w:asciiTheme="minorHAnsi" w:hAnsiTheme="minorHAnsi" w:cstheme="minorHAnsi"/>
        </w:rPr>
        <w:t xml:space="preserve">, </w:t>
      </w:r>
      <w:r w:rsidRPr="001172E6">
        <w:rPr>
          <w:rStyle w:val="StyleUnderline"/>
          <w:rFonts w:asciiTheme="minorHAnsi" w:hAnsiTheme="minorHAnsi" w:cstheme="minorHAnsi"/>
        </w:rPr>
        <w:t xml:space="preserve">overestimated the harms from climate change and underestimated human capacity to adapt </w:t>
      </w:r>
      <w:proofErr w:type="gramStart"/>
      <w:r w:rsidRPr="001172E6">
        <w:rPr>
          <w:rStyle w:val="StyleUnderline"/>
          <w:rFonts w:asciiTheme="minorHAnsi" w:hAnsiTheme="minorHAnsi" w:cstheme="minorHAnsi"/>
        </w:rPr>
        <w:t>so as to</w:t>
      </w:r>
      <w:proofErr w:type="gramEnd"/>
      <w:r w:rsidRPr="001172E6">
        <w:rPr>
          <w:rStyle w:val="StyleUnderline"/>
          <w:rFonts w:asciiTheme="minorHAnsi" w:hAnsiTheme="minorHAnsi" w:cstheme="minorHAnsi"/>
        </w:rPr>
        <w:t xml:space="preserve"> capture the benefits while reducing the harms. </w:t>
      </w:r>
      <w:r w:rsidRPr="001172E6">
        <w:rPr>
          <w:rFonts w:asciiTheme="minorHAnsi" w:hAnsiTheme="minorHAnsi" w:cstheme="minorHAnsi"/>
          <w:sz w:val="16"/>
        </w:rPr>
        <w:t xml:space="preserve">10. It is very likely that the impact of </w:t>
      </w:r>
      <w:r w:rsidRPr="001172E6">
        <w:rPr>
          <w:rStyle w:val="Emphasis"/>
          <w:rFonts w:asciiTheme="minorHAnsi" w:hAnsiTheme="minorHAnsi" w:cstheme="minorHAnsi"/>
        </w:rPr>
        <w:t>rising carbon dioxide concentrations is currently net beneficial for both humanity and the biosphere generally. These benefits are real, whereas the costs of warming are uncertain. Halting the increase in carbon dioxide concentrations abruptly would deprive people and the planet of the benefits of carbon dioxide much sooner than they would reduce any costs of warming</w:t>
      </w:r>
      <w:r w:rsidRPr="001172E6">
        <w:rPr>
          <w:rFonts w:asciiTheme="minorHAnsi" w:hAnsiTheme="minorHAnsi" w:cstheme="minorHAnsi"/>
          <w:sz w:val="16"/>
        </w:rPr>
        <w:t>.</w:t>
      </w:r>
    </w:p>
    <w:p w14:paraId="001B46CF" w14:textId="77777777" w:rsidR="00943EEA" w:rsidRPr="001D03D4" w:rsidRDefault="00943EEA" w:rsidP="00943EEA">
      <w:pPr>
        <w:pStyle w:val="Heading4"/>
        <w:spacing w:line="240" w:lineRule="auto"/>
        <w:rPr>
          <w:rFonts w:asciiTheme="minorHAnsi" w:hAnsiTheme="minorHAnsi" w:cstheme="minorHAnsi"/>
        </w:rPr>
      </w:pPr>
      <w:r w:rsidRPr="001D03D4">
        <w:rPr>
          <w:rFonts w:asciiTheme="minorHAnsi" w:hAnsiTheme="minorHAnsi" w:cstheme="minorHAnsi"/>
        </w:rPr>
        <w:t>Food shortages are coming and cause extinction.</w:t>
      </w:r>
    </w:p>
    <w:p w14:paraId="31781FEF" w14:textId="77777777" w:rsidR="00943EEA" w:rsidRPr="001D03D4" w:rsidRDefault="00943EEA" w:rsidP="00943EEA">
      <w:pPr>
        <w:spacing w:line="240" w:lineRule="auto"/>
        <w:rPr>
          <w:rFonts w:asciiTheme="minorHAnsi" w:hAnsiTheme="minorHAnsi" w:cstheme="minorHAnsi"/>
        </w:rPr>
      </w:pPr>
      <w:r w:rsidRPr="001D03D4">
        <w:rPr>
          <w:rStyle w:val="Style13ptBold"/>
          <w:rFonts w:asciiTheme="minorHAnsi" w:hAnsiTheme="minorHAnsi" w:cstheme="minorHAnsi"/>
        </w:rPr>
        <w:t>FDI 12</w:t>
      </w:r>
      <w:r w:rsidRPr="001D03D4">
        <w:rPr>
          <w:rFonts w:asciiTheme="minorHAnsi" w:hAnsiTheme="minorHAnsi" w:cstheme="minorHAnsi"/>
        </w:rPr>
        <w:t xml:space="preserve">, Future Directions International, a Research institute providing strategic analysis of Australia’s global interests; citing Lindsay </w:t>
      </w:r>
      <w:proofErr w:type="spellStart"/>
      <w:r w:rsidRPr="001D03D4">
        <w:rPr>
          <w:rFonts w:asciiTheme="minorHAnsi" w:hAnsiTheme="minorHAnsi" w:cstheme="minorHAnsi"/>
        </w:rPr>
        <w:t>Falvery</w:t>
      </w:r>
      <w:proofErr w:type="spellEnd"/>
      <w:r w:rsidRPr="001D03D4">
        <w:rPr>
          <w:rFonts w:asciiTheme="minorHAnsi" w:hAnsiTheme="minorHAnsi" w:cstheme="minorHAnsi"/>
        </w:rPr>
        <w:t xml:space="preserve">, PhD in Agricultural Science and former Professor at the University of Melbourne’s Institute of Land and Environment, “Food and Water Insecurity: International Conflict Triggers &amp; Potential Conflict Points,” </w:t>
      </w:r>
      <w:hyperlink r:id="rId23" w:history="1">
        <w:r w:rsidRPr="001D03D4">
          <w:rPr>
            <w:rStyle w:val="Hyperlink"/>
            <w:rFonts w:asciiTheme="minorHAnsi" w:hAnsiTheme="minorHAnsi" w:cstheme="minorHAnsi"/>
          </w:rPr>
          <w:t>http://www.futuredirections.org.au/workshop-papers/537-international-conflict-triggers-and-potential-conflict-points-resulting-from-food-and-water-insecurity.html</w:t>
        </w:r>
      </w:hyperlink>
    </w:p>
    <w:p w14:paraId="686DD828" w14:textId="77777777" w:rsidR="00943EEA" w:rsidRPr="001D03D4" w:rsidRDefault="00943EEA" w:rsidP="00943EEA">
      <w:pPr>
        <w:spacing w:line="240" w:lineRule="auto"/>
        <w:rPr>
          <w:rFonts w:asciiTheme="minorHAnsi" w:hAnsiTheme="minorHAnsi" w:cstheme="minorHAnsi"/>
        </w:rPr>
      </w:pPr>
    </w:p>
    <w:p w14:paraId="114BD907" w14:textId="77777777" w:rsidR="00EF5B07" w:rsidRDefault="00943EEA" w:rsidP="00943EEA">
      <w:pPr>
        <w:spacing w:line="240" w:lineRule="auto"/>
        <w:rPr>
          <w:rStyle w:val="StyleUnderline"/>
          <w:rFonts w:asciiTheme="minorHAnsi" w:hAnsiTheme="minorHAnsi" w:cstheme="minorHAnsi"/>
        </w:rPr>
      </w:pPr>
      <w:r w:rsidRPr="001D03D4">
        <w:rPr>
          <w:rFonts w:asciiTheme="minorHAnsi" w:eastAsia="Calibri" w:hAnsiTheme="minorHAnsi" w:cstheme="minorHAnsi"/>
          <w:b/>
          <w:bCs/>
          <w:u w:val="single"/>
        </w:rPr>
        <w:t>There is a growing appreciation that</w:t>
      </w:r>
      <w:r w:rsidRPr="001D03D4">
        <w:rPr>
          <w:rFonts w:asciiTheme="minorHAnsi" w:eastAsia="Calibri" w:hAnsiTheme="minorHAnsi" w:cstheme="minorHAnsi"/>
          <w:sz w:val="16"/>
        </w:rPr>
        <w:t xml:space="preserve"> the </w:t>
      </w:r>
      <w:r w:rsidRPr="001D03D4">
        <w:rPr>
          <w:rFonts w:asciiTheme="minorHAnsi" w:eastAsia="Calibri" w:hAnsiTheme="minorHAnsi" w:cstheme="minorHAnsi"/>
          <w:b/>
          <w:bCs/>
          <w:highlight w:val="cyan"/>
          <w:u w:val="single"/>
        </w:rPr>
        <w:t xml:space="preserve">conflicts </w:t>
      </w:r>
      <w:r w:rsidRPr="001D03D4">
        <w:rPr>
          <w:rFonts w:asciiTheme="minorHAnsi" w:eastAsia="Calibri" w:hAnsiTheme="minorHAnsi" w:cstheme="minorHAnsi"/>
          <w:b/>
          <w:bCs/>
          <w:u w:val="single"/>
        </w:rPr>
        <w:t xml:space="preserve">in the next century </w:t>
      </w:r>
      <w:r w:rsidRPr="001D03D4">
        <w:rPr>
          <w:rFonts w:asciiTheme="minorHAnsi" w:eastAsia="Calibri" w:hAnsiTheme="minorHAnsi" w:cstheme="minorHAnsi"/>
          <w:b/>
          <w:bCs/>
          <w:highlight w:val="cyan"/>
          <w:u w:val="single"/>
        </w:rPr>
        <w:t xml:space="preserve">will </w:t>
      </w:r>
      <w:r w:rsidRPr="001D03D4">
        <w:rPr>
          <w:rFonts w:asciiTheme="minorHAnsi" w:eastAsia="Calibri" w:hAnsiTheme="minorHAnsi" w:cstheme="minorHAnsi"/>
          <w:b/>
          <w:iCs/>
          <w:u w:val="single"/>
        </w:rPr>
        <w:t>most likely</w:t>
      </w:r>
      <w:r w:rsidRPr="001D03D4">
        <w:rPr>
          <w:rFonts w:asciiTheme="minorHAnsi" w:eastAsia="Calibri" w:hAnsiTheme="minorHAnsi" w:cstheme="minorHAnsi"/>
          <w:b/>
          <w:bCs/>
          <w:u w:val="single"/>
        </w:rPr>
        <w:t xml:space="preserve"> </w:t>
      </w:r>
      <w:r w:rsidRPr="001D03D4">
        <w:rPr>
          <w:rFonts w:asciiTheme="minorHAnsi" w:eastAsia="Calibri" w:hAnsiTheme="minorHAnsi" w:cstheme="minorHAnsi"/>
          <w:b/>
          <w:bCs/>
          <w:highlight w:val="cyan"/>
          <w:u w:val="single"/>
        </w:rPr>
        <w:t xml:space="preserve">be fought over </w:t>
      </w:r>
      <w:r w:rsidRPr="001D03D4">
        <w:rPr>
          <w:rFonts w:asciiTheme="minorHAnsi" w:eastAsia="Calibri" w:hAnsiTheme="minorHAnsi" w:cstheme="minorHAnsi"/>
          <w:b/>
          <w:bCs/>
          <w:u w:val="single"/>
        </w:rPr>
        <w:t xml:space="preserve">a lack of </w:t>
      </w:r>
      <w:proofErr w:type="gramStart"/>
      <w:r w:rsidRPr="001D03D4">
        <w:rPr>
          <w:rFonts w:asciiTheme="minorHAnsi" w:eastAsia="Calibri" w:hAnsiTheme="minorHAnsi" w:cstheme="minorHAnsi"/>
          <w:b/>
          <w:bCs/>
          <w:highlight w:val="cyan"/>
          <w:u w:val="single"/>
        </w:rPr>
        <w:t>resources</w:t>
      </w:r>
      <w:r w:rsidRPr="001D03D4">
        <w:rPr>
          <w:rFonts w:asciiTheme="minorHAnsi" w:eastAsia="Calibri" w:hAnsiTheme="minorHAnsi" w:cstheme="minorHAnsi"/>
          <w:b/>
          <w:bCs/>
          <w:u w:val="single"/>
        </w:rPr>
        <w:t>.</w:t>
      </w:r>
      <w:r w:rsidRPr="001D03D4">
        <w:rPr>
          <w:rFonts w:asciiTheme="minorHAnsi" w:eastAsia="Calibri" w:hAnsiTheme="minorHAnsi" w:cstheme="minorHAnsi"/>
          <w:bCs/>
          <w:sz w:val="12"/>
        </w:rPr>
        <w:t>¶</w:t>
      </w:r>
      <w:proofErr w:type="gramEnd"/>
      <w:r w:rsidRPr="001D03D4">
        <w:rPr>
          <w:rFonts w:asciiTheme="minorHAnsi" w:eastAsia="Calibri" w:hAnsiTheme="minorHAnsi" w:cstheme="minorHAnsi"/>
          <w:b/>
          <w:sz w:val="12"/>
          <w:u w:val="single"/>
        </w:rPr>
        <w:t xml:space="preserve"> </w:t>
      </w:r>
      <w:r w:rsidRPr="001D03D4">
        <w:rPr>
          <w:rFonts w:asciiTheme="minorHAnsi" w:eastAsia="Calibri" w:hAnsiTheme="minorHAnsi" w:cstheme="minorHAnsi"/>
          <w:sz w:val="16"/>
        </w:rPr>
        <w:t xml:space="preserve">Yet, in a sense, </w:t>
      </w:r>
      <w:r w:rsidRPr="001D03D4">
        <w:rPr>
          <w:rFonts w:asciiTheme="minorHAnsi" w:eastAsia="Calibri" w:hAnsiTheme="minorHAnsi" w:cstheme="minorHAnsi"/>
          <w:b/>
          <w:bCs/>
          <w:u w:val="single"/>
        </w:rPr>
        <w:t xml:space="preserve">this is not new. Researchers point to the </w:t>
      </w:r>
      <w:r w:rsidRPr="001D03D4">
        <w:rPr>
          <w:rFonts w:asciiTheme="minorHAnsi" w:eastAsia="Calibri" w:hAnsiTheme="minorHAnsi" w:cstheme="minorHAnsi"/>
          <w:b/>
          <w:bCs/>
          <w:highlight w:val="cyan"/>
          <w:u w:val="single"/>
        </w:rPr>
        <w:t xml:space="preserve">French and Russian revolutions </w:t>
      </w:r>
      <w:r w:rsidRPr="001D03D4">
        <w:rPr>
          <w:rFonts w:asciiTheme="minorHAnsi" w:eastAsia="Calibri" w:hAnsiTheme="minorHAnsi" w:cstheme="minorHAnsi"/>
          <w:b/>
          <w:bCs/>
          <w:u w:val="single"/>
        </w:rPr>
        <w:t xml:space="preserve">as </w:t>
      </w:r>
      <w:r w:rsidRPr="001D03D4">
        <w:rPr>
          <w:rFonts w:asciiTheme="minorHAnsi" w:eastAsia="Calibri" w:hAnsiTheme="minorHAnsi" w:cstheme="minorHAnsi"/>
          <w:sz w:val="16"/>
        </w:rPr>
        <w:t xml:space="preserve">conflicts </w:t>
      </w:r>
      <w:r w:rsidRPr="001D03D4">
        <w:rPr>
          <w:rFonts w:asciiTheme="minorHAnsi" w:eastAsia="Calibri" w:hAnsiTheme="minorHAnsi" w:cstheme="minorHAnsi"/>
          <w:b/>
          <w:bCs/>
          <w:u w:val="single"/>
        </w:rPr>
        <w:t xml:space="preserve">induced by a lack of food. </w:t>
      </w:r>
      <w:r w:rsidRPr="001D03D4">
        <w:rPr>
          <w:rFonts w:asciiTheme="minorHAnsi" w:eastAsia="Calibri" w:hAnsiTheme="minorHAnsi" w:cstheme="minorHAnsi"/>
          <w:sz w:val="16"/>
        </w:rPr>
        <w:t xml:space="preserve">More recently, </w:t>
      </w:r>
      <w:r w:rsidRPr="001D03D4">
        <w:rPr>
          <w:rFonts w:asciiTheme="minorHAnsi" w:eastAsia="Calibri" w:hAnsiTheme="minorHAnsi" w:cstheme="minorHAnsi"/>
          <w:b/>
          <w:iCs/>
          <w:highlight w:val="cyan"/>
          <w:u w:val="single"/>
        </w:rPr>
        <w:t>Germany’s World War Two</w:t>
      </w:r>
      <w:r w:rsidRPr="001D03D4">
        <w:rPr>
          <w:rFonts w:asciiTheme="minorHAnsi" w:eastAsia="Calibri" w:hAnsiTheme="minorHAnsi" w:cstheme="minorHAnsi"/>
          <w:b/>
          <w:bCs/>
          <w:highlight w:val="cyan"/>
          <w:u w:val="single"/>
        </w:rPr>
        <w:t xml:space="preserve"> efforts are</w:t>
      </w:r>
      <w:r w:rsidRPr="001D03D4">
        <w:rPr>
          <w:rFonts w:asciiTheme="minorHAnsi" w:eastAsia="Calibri" w:hAnsiTheme="minorHAnsi" w:cstheme="minorHAnsi"/>
          <w:b/>
          <w:bCs/>
          <w:u w:val="single"/>
        </w:rPr>
        <w:t xml:space="preserve"> said to have been </w:t>
      </w:r>
      <w:r w:rsidRPr="001D03D4">
        <w:rPr>
          <w:rFonts w:asciiTheme="minorHAnsi" w:eastAsia="Calibri" w:hAnsiTheme="minorHAnsi" w:cstheme="minorHAnsi"/>
          <w:b/>
          <w:bCs/>
          <w:highlight w:val="cyan"/>
          <w:u w:val="single"/>
        </w:rPr>
        <w:t>inspired</w:t>
      </w:r>
      <w:r w:rsidRPr="001D03D4">
        <w:rPr>
          <w:rFonts w:asciiTheme="minorHAnsi" w:eastAsia="Calibri" w:hAnsiTheme="minorHAnsi" w:cstheme="minorHAnsi"/>
          <w:sz w:val="16"/>
        </w:rPr>
        <w:t xml:space="preserve">, at least in part, </w:t>
      </w:r>
      <w:r w:rsidRPr="001D03D4">
        <w:rPr>
          <w:rFonts w:asciiTheme="minorHAnsi" w:eastAsia="Calibri" w:hAnsiTheme="minorHAnsi" w:cstheme="minorHAnsi"/>
          <w:b/>
          <w:bCs/>
          <w:highlight w:val="cyan"/>
          <w:u w:val="single"/>
        </w:rPr>
        <w:t>by</w:t>
      </w:r>
      <w:r w:rsidRPr="001D03D4">
        <w:rPr>
          <w:rFonts w:asciiTheme="minorHAnsi" w:eastAsia="Calibri" w:hAnsiTheme="minorHAnsi" w:cstheme="minorHAnsi"/>
          <w:b/>
          <w:bCs/>
          <w:u w:val="single"/>
        </w:rPr>
        <w:t xml:space="preserve"> its perceived </w:t>
      </w:r>
      <w:r w:rsidRPr="001D03D4">
        <w:rPr>
          <w:rFonts w:asciiTheme="minorHAnsi" w:eastAsia="Calibri" w:hAnsiTheme="minorHAnsi" w:cstheme="minorHAnsi"/>
          <w:b/>
          <w:bCs/>
          <w:highlight w:val="cyan"/>
          <w:u w:val="single"/>
        </w:rPr>
        <w:t>need to gain</w:t>
      </w:r>
      <w:r w:rsidRPr="001D03D4">
        <w:rPr>
          <w:rFonts w:asciiTheme="minorHAnsi" w:eastAsia="Calibri" w:hAnsiTheme="minorHAnsi" w:cstheme="minorHAnsi"/>
          <w:b/>
          <w:bCs/>
          <w:u w:val="single"/>
        </w:rPr>
        <w:t xml:space="preserve"> access to more </w:t>
      </w:r>
      <w:r w:rsidRPr="001D03D4">
        <w:rPr>
          <w:rFonts w:asciiTheme="minorHAnsi" w:eastAsia="Calibri" w:hAnsiTheme="minorHAnsi" w:cstheme="minorHAnsi"/>
          <w:b/>
          <w:bCs/>
          <w:highlight w:val="cyan"/>
          <w:u w:val="single"/>
        </w:rPr>
        <w:t>food</w:t>
      </w:r>
      <w:r w:rsidRPr="001D03D4">
        <w:rPr>
          <w:rFonts w:asciiTheme="minorHAnsi" w:eastAsia="Calibri" w:hAnsiTheme="minorHAnsi" w:cstheme="minorHAnsi"/>
          <w:b/>
          <w:bCs/>
          <w:u w:val="single"/>
        </w:rPr>
        <w:t>.</w:t>
      </w:r>
      <w:r w:rsidRPr="001D03D4">
        <w:rPr>
          <w:rFonts w:asciiTheme="minorHAnsi" w:eastAsia="Calibri" w:hAnsiTheme="minorHAnsi" w:cstheme="minorHAnsi"/>
          <w:sz w:val="16"/>
        </w:rPr>
        <w:t xml:space="preserve"> Yet the general sense among those that attended FDI’s recent workshops, was that </w:t>
      </w:r>
      <w:r w:rsidRPr="001D03D4">
        <w:rPr>
          <w:rFonts w:asciiTheme="minorHAnsi" w:eastAsia="Calibri" w:hAnsiTheme="minorHAnsi" w:cstheme="minorHAnsi"/>
          <w:b/>
          <w:bCs/>
          <w:highlight w:val="cyan"/>
          <w:u w:val="single"/>
        </w:rPr>
        <w:t>the scale</w:t>
      </w:r>
      <w:r w:rsidRPr="001D03D4">
        <w:rPr>
          <w:rFonts w:asciiTheme="minorHAnsi" w:eastAsia="Calibri" w:hAnsiTheme="minorHAnsi" w:cstheme="minorHAnsi"/>
          <w:b/>
          <w:bCs/>
          <w:u w:val="single"/>
        </w:rPr>
        <w:t xml:space="preserve"> of the problem </w:t>
      </w:r>
      <w:r w:rsidRPr="001D03D4">
        <w:rPr>
          <w:rFonts w:asciiTheme="minorHAnsi" w:eastAsia="Calibri" w:hAnsiTheme="minorHAnsi" w:cstheme="minorHAnsi"/>
          <w:b/>
          <w:bCs/>
          <w:highlight w:val="cyan"/>
          <w:u w:val="single"/>
        </w:rPr>
        <w:t xml:space="preserve">in the future could be </w:t>
      </w:r>
      <w:r w:rsidRPr="001D03D4">
        <w:rPr>
          <w:rFonts w:asciiTheme="minorHAnsi" w:eastAsia="Calibri" w:hAnsiTheme="minorHAnsi" w:cstheme="minorHAnsi"/>
          <w:b/>
          <w:iCs/>
          <w:highlight w:val="cyan"/>
          <w:u w:val="single"/>
        </w:rPr>
        <w:t>significantly greater</w:t>
      </w:r>
      <w:r w:rsidRPr="001D03D4">
        <w:rPr>
          <w:rFonts w:asciiTheme="minorHAnsi" w:eastAsia="Calibri" w:hAnsiTheme="minorHAnsi" w:cstheme="minorHAnsi"/>
          <w:sz w:val="16"/>
        </w:rPr>
        <w:t xml:space="preserve"> </w:t>
      </w:r>
      <w:proofErr w:type="gramStart"/>
      <w:r w:rsidRPr="001D03D4">
        <w:rPr>
          <w:rFonts w:asciiTheme="minorHAnsi" w:eastAsia="Calibri" w:hAnsiTheme="minorHAnsi" w:cstheme="minorHAnsi"/>
          <w:sz w:val="16"/>
        </w:rPr>
        <w:t>as a result of</w:t>
      </w:r>
      <w:proofErr w:type="gramEnd"/>
      <w:r w:rsidRPr="001D03D4">
        <w:rPr>
          <w:rFonts w:asciiTheme="minorHAnsi" w:eastAsia="Calibri" w:hAnsiTheme="minorHAnsi" w:cstheme="minorHAnsi"/>
          <w:sz w:val="16"/>
        </w:rPr>
        <w:t xml:space="preserve"> </w:t>
      </w:r>
      <w:r w:rsidRPr="001D03D4">
        <w:rPr>
          <w:rStyle w:val="StyleUnderline"/>
          <w:rFonts w:asciiTheme="minorHAnsi" w:hAnsiTheme="minorHAnsi" w:cstheme="minorHAnsi"/>
          <w:highlight w:val="cyan"/>
        </w:rPr>
        <w:t xml:space="preserve">population </w:t>
      </w:r>
      <w:r w:rsidRPr="001D03D4">
        <w:rPr>
          <w:rStyle w:val="StyleUnderline"/>
          <w:rFonts w:asciiTheme="minorHAnsi" w:hAnsiTheme="minorHAnsi" w:cstheme="minorHAnsi"/>
        </w:rPr>
        <w:t xml:space="preserve">pressures, changing </w:t>
      </w:r>
      <w:r w:rsidRPr="001D03D4">
        <w:rPr>
          <w:rStyle w:val="StyleUnderline"/>
          <w:rFonts w:asciiTheme="minorHAnsi" w:hAnsiTheme="minorHAnsi" w:cstheme="minorHAnsi"/>
          <w:highlight w:val="cyan"/>
        </w:rPr>
        <w:t xml:space="preserve">weather, </w:t>
      </w:r>
      <w:proofErr w:type="spellStart"/>
      <w:r w:rsidRPr="001D03D4">
        <w:rPr>
          <w:rStyle w:val="StyleUnderline"/>
          <w:rFonts w:asciiTheme="minorHAnsi" w:hAnsiTheme="minorHAnsi" w:cstheme="minorHAnsi"/>
          <w:highlight w:val="cyan"/>
        </w:rPr>
        <w:t>urbanisation</w:t>
      </w:r>
      <w:proofErr w:type="spellEnd"/>
      <w:r w:rsidRPr="001D03D4">
        <w:rPr>
          <w:rStyle w:val="StyleUnderline"/>
          <w:rFonts w:asciiTheme="minorHAnsi" w:hAnsiTheme="minorHAnsi" w:cstheme="minorHAnsi"/>
          <w:highlight w:val="cyan"/>
        </w:rPr>
        <w:t>, migration, loss of</w:t>
      </w:r>
      <w:r w:rsidRPr="001D03D4">
        <w:rPr>
          <w:rStyle w:val="StyleUnderline"/>
          <w:rFonts w:asciiTheme="minorHAnsi" w:hAnsiTheme="minorHAnsi" w:cstheme="minorHAnsi"/>
        </w:rPr>
        <w:t xml:space="preserve"> arable </w:t>
      </w:r>
      <w:r w:rsidRPr="001D03D4">
        <w:rPr>
          <w:rStyle w:val="StyleUnderline"/>
          <w:rFonts w:asciiTheme="minorHAnsi" w:hAnsiTheme="minorHAnsi" w:cstheme="minorHAnsi"/>
          <w:highlight w:val="cyan"/>
        </w:rPr>
        <w:t>land</w:t>
      </w:r>
      <w:r w:rsidRPr="001D03D4">
        <w:rPr>
          <w:rStyle w:val="StyleUnderline"/>
          <w:rFonts w:asciiTheme="minorHAnsi" w:hAnsiTheme="minorHAnsi" w:cstheme="minorHAnsi"/>
        </w:rPr>
        <w:t xml:space="preserve"> a</w:t>
      </w:r>
    </w:p>
    <w:p w14:paraId="21212983" w14:textId="50CE3173" w:rsidR="00943EEA" w:rsidRPr="001D03D4" w:rsidRDefault="00943EEA" w:rsidP="00943EEA">
      <w:pPr>
        <w:spacing w:line="240" w:lineRule="auto"/>
        <w:rPr>
          <w:rFonts w:asciiTheme="minorHAnsi" w:eastAsia="Calibri" w:hAnsiTheme="minorHAnsi" w:cstheme="minorHAnsi"/>
          <w:b/>
          <w:iCs/>
          <w:u w:val="single"/>
        </w:rPr>
      </w:pPr>
      <w:proofErr w:type="spellStart"/>
      <w:r w:rsidRPr="001D03D4">
        <w:rPr>
          <w:rStyle w:val="StyleUnderline"/>
          <w:rFonts w:asciiTheme="minorHAnsi" w:hAnsiTheme="minorHAnsi" w:cstheme="minorHAnsi"/>
        </w:rPr>
        <w:t>nd</w:t>
      </w:r>
      <w:proofErr w:type="spellEnd"/>
      <w:r w:rsidRPr="001D03D4">
        <w:rPr>
          <w:rStyle w:val="StyleUnderline"/>
          <w:rFonts w:asciiTheme="minorHAnsi" w:hAnsiTheme="minorHAnsi" w:cstheme="minorHAnsi"/>
        </w:rPr>
        <w:t xml:space="preserve"> other farm inputs, and increased affluence in the developing </w:t>
      </w:r>
      <w:proofErr w:type="gramStart"/>
      <w:r w:rsidRPr="001D03D4">
        <w:rPr>
          <w:rStyle w:val="StyleUnderline"/>
          <w:rFonts w:asciiTheme="minorHAnsi" w:hAnsiTheme="minorHAnsi" w:cstheme="minorHAnsi"/>
        </w:rPr>
        <w:t>world</w:t>
      </w:r>
      <w:r w:rsidRPr="001D03D4">
        <w:rPr>
          <w:rFonts w:asciiTheme="minorHAnsi" w:eastAsia="Calibri" w:hAnsiTheme="minorHAnsi" w:cstheme="minorHAnsi"/>
          <w:sz w:val="16"/>
        </w:rPr>
        <w:t>.</w:t>
      </w:r>
      <w:r w:rsidRPr="001D03D4">
        <w:rPr>
          <w:rFonts w:asciiTheme="minorHAnsi" w:eastAsia="Calibri" w:hAnsiTheme="minorHAnsi" w:cstheme="minorHAnsi"/>
          <w:sz w:val="12"/>
        </w:rPr>
        <w:t>¶</w:t>
      </w:r>
      <w:proofErr w:type="gramEnd"/>
      <w:r w:rsidRPr="001D03D4">
        <w:rPr>
          <w:rFonts w:asciiTheme="minorHAnsi" w:eastAsia="Calibri" w:hAnsiTheme="minorHAnsi" w:cstheme="minorHAnsi"/>
          <w:sz w:val="16"/>
        </w:rPr>
        <w:t xml:space="preserve"> In his book, Small Farmers Secure Food, </w:t>
      </w:r>
      <w:r w:rsidRPr="001D03D4">
        <w:rPr>
          <w:rFonts w:asciiTheme="minorHAnsi" w:eastAsia="Calibri" w:hAnsiTheme="minorHAnsi" w:cstheme="minorHAnsi"/>
          <w:b/>
          <w:bCs/>
          <w:u w:val="single"/>
        </w:rPr>
        <w:t>Lindsay Falvey</w:t>
      </w:r>
      <w:r w:rsidRPr="001D03D4">
        <w:rPr>
          <w:rFonts w:asciiTheme="minorHAnsi" w:eastAsia="Calibri" w:hAnsiTheme="minorHAnsi" w:cstheme="minorHAnsi"/>
          <w:sz w:val="16"/>
        </w:rPr>
        <w:t xml:space="preserve">, a </w:t>
      </w:r>
      <w:r w:rsidRPr="001172E6">
        <w:rPr>
          <w:rFonts w:asciiTheme="minorHAnsi" w:eastAsia="Calibri" w:hAnsiTheme="minorHAnsi" w:cstheme="minorHAnsi"/>
          <w:sz w:val="16"/>
        </w:rPr>
        <w:t xml:space="preserve">participant in FDI’s March 2012 workshop on the issue of food and conflict, clearly </w:t>
      </w:r>
      <w:r w:rsidRPr="001172E6">
        <w:rPr>
          <w:rFonts w:asciiTheme="minorHAnsi" w:eastAsia="Calibri" w:hAnsiTheme="minorHAnsi" w:cstheme="minorHAnsi"/>
          <w:b/>
          <w:bCs/>
          <w:u w:val="single"/>
        </w:rPr>
        <w:t xml:space="preserve">expresses the problem </w:t>
      </w:r>
      <w:r w:rsidRPr="001172E6">
        <w:rPr>
          <w:rFonts w:asciiTheme="minorHAnsi" w:eastAsia="Calibri" w:hAnsiTheme="minorHAnsi" w:cstheme="minorHAnsi"/>
          <w:sz w:val="16"/>
        </w:rPr>
        <w:t>and why countries across the globe are starting to take note. .</w:t>
      </w:r>
      <w:r w:rsidRPr="001172E6">
        <w:rPr>
          <w:rFonts w:asciiTheme="minorHAnsi" w:eastAsia="Calibri" w:hAnsiTheme="minorHAnsi" w:cstheme="minorHAnsi"/>
          <w:sz w:val="12"/>
        </w:rPr>
        <w:t>¶</w:t>
      </w:r>
      <w:r w:rsidRPr="001172E6">
        <w:rPr>
          <w:rFonts w:asciiTheme="minorHAnsi" w:eastAsia="Calibri" w:hAnsiTheme="minorHAnsi" w:cstheme="minorHAnsi"/>
          <w:sz w:val="16"/>
        </w:rPr>
        <w:t xml:space="preserve"> He writes (p.36), “…</w:t>
      </w:r>
      <w:r w:rsidRPr="001172E6">
        <w:rPr>
          <w:rFonts w:asciiTheme="minorHAnsi" w:eastAsia="Calibri" w:hAnsiTheme="minorHAnsi" w:cstheme="minorHAnsi"/>
          <w:b/>
          <w:bCs/>
          <w:u w:val="single"/>
        </w:rPr>
        <w:t>if people are hungry</w:t>
      </w:r>
      <w:r w:rsidRPr="001172E6">
        <w:rPr>
          <w:rFonts w:asciiTheme="minorHAnsi" w:eastAsia="Calibri" w:hAnsiTheme="minorHAnsi" w:cstheme="minorHAnsi"/>
          <w:sz w:val="16"/>
        </w:rPr>
        <w:t xml:space="preserve">, especially in cities, </w:t>
      </w:r>
      <w:r w:rsidRPr="001172E6">
        <w:rPr>
          <w:rFonts w:asciiTheme="minorHAnsi" w:eastAsia="Calibri" w:hAnsiTheme="minorHAnsi" w:cstheme="minorHAnsi"/>
          <w:b/>
          <w:iCs/>
          <w:u w:val="single"/>
        </w:rPr>
        <w:t xml:space="preserve">the state is not </w:t>
      </w:r>
      <w:r w:rsidRPr="001172E6">
        <w:rPr>
          <w:rStyle w:val="StyleUnderline"/>
          <w:rFonts w:asciiTheme="minorHAnsi" w:hAnsiTheme="minorHAnsi" w:cstheme="minorHAnsi"/>
        </w:rPr>
        <w:t>stable – riots, violence, breakdown of law and order and migration result.”¶ “Hunger feeds anarchy.”</w:t>
      </w:r>
      <w:r w:rsidRPr="001172E6">
        <w:rPr>
          <w:rFonts w:asciiTheme="minorHAnsi" w:eastAsia="Calibri" w:hAnsiTheme="minorHAnsi" w:cstheme="minorHAnsi"/>
          <w:sz w:val="12"/>
        </w:rPr>
        <w:t>¶</w:t>
      </w:r>
      <w:r w:rsidRPr="001172E6">
        <w:rPr>
          <w:rFonts w:asciiTheme="minorHAnsi" w:eastAsia="Calibri" w:hAnsiTheme="minorHAnsi" w:cstheme="minorHAnsi"/>
          <w:sz w:val="16"/>
        </w:rPr>
        <w:t xml:space="preserve"> This view is also shared by </w:t>
      </w:r>
      <w:r w:rsidRPr="001172E6">
        <w:rPr>
          <w:rFonts w:asciiTheme="minorHAnsi" w:eastAsia="Calibri" w:hAnsiTheme="minorHAnsi" w:cstheme="minorHAnsi"/>
          <w:b/>
          <w:bCs/>
          <w:u w:val="single"/>
        </w:rPr>
        <w:t>Julian Cribb</w:t>
      </w:r>
      <w:r w:rsidRPr="001172E6">
        <w:rPr>
          <w:rFonts w:asciiTheme="minorHAnsi" w:eastAsia="Calibri" w:hAnsiTheme="minorHAnsi" w:cstheme="minorHAnsi"/>
          <w:sz w:val="16"/>
        </w:rPr>
        <w:t xml:space="preserve">, who in his book, The Coming Famine, </w:t>
      </w:r>
      <w:r w:rsidRPr="001172E6">
        <w:rPr>
          <w:rFonts w:asciiTheme="minorHAnsi" w:eastAsia="Calibri" w:hAnsiTheme="minorHAnsi" w:cstheme="minorHAnsi"/>
          <w:b/>
          <w:bCs/>
          <w:u w:val="single"/>
        </w:rPr>
        <w:t>writes that if “large regions of the world run short of food</w:t>
      </w:r>
      <w:r w:rsidRPr="001172E6">
        <w:rPr>
          <w:rFonts w:asciiTheme="minorHAnsi" w:eastAsia="Calibri" w:hAnsiTheme="minorHAnsi" w:cstheme="minorHAnsi"/>
          <w:sz w:val="16"/>
        </w:rPr>
        <w:t xml:space="preserve">, land or water in the decades that lie ahead, then </w:t>
      </w:r>
      <w:r w:rsidRPr="001172E6">
        <w:rPr>
          <w:rFonts w:asciiTheme="minorHAnsi" w:eastAsia="Calibri" w:hAnsiTheme="minorHAnsi" w:cstheme="minorHAnsi"/>
          <w:b/>
          <w:iCs/>
          <w:u w:val="single"/>
        </w:rPr>
        <w:t xml:space="preserve">wholesale, bloody wars are liable to follow.” </w:t>
      </w:r>
      <w:r w:rsidRPr="001172E6">
        <w:rPr>
          <w:rFonts w:asciiTheme="minorHAnsi" w:eastAsia="Calibri" w:hAnsiTheme="minorHAnsi" w:cstheme="minorHAnsi"/>
          <w:iCs/>
          <w:sz w:val="12"/>
        </w:rPr>
        <w:t>¶</w:t>
      </w:r>
      <w:r w:rsidRPr="001172E6">
        <w:rPr>
          <w:rFonts w:asciiTheme="minorHAnsi" w:eastAsia="Calibri" w:hAnsiTheme="minorHAnsi" w:cstheme="minorHAnsi"/>
          <w:b/>
          <w:iCs/>
          <w:sz w:val="12"/>
          <w:u w:val="single"/>
        </w:rPr>
        <w:t xml:space="preserve"> </w:t>
      </w:r>
      <w:r w:rsidRPr="001172E6">
        <w:rPr>
          <w:rFonts w:asciiTheme="minorHAnsi" w:eastAsia="Calibri" w:hAnsiTheme="minorHAnsi" w:cstheme="minorHAnsi"/>
          <w:sz w:val="16"/>
        </w:rPr>
        <w:t>He continues: “</w:t>
      </w:r>
      <w:r w:rsidRPr="001172E6">
        <w:rPr>
          <w:rFonts w:asciiTheme="minorHAnsi" w:eastAsia="Calibri" w:hAnsiTheme="minorHAnsi" w:cstheme="minorHAnsi"/>
          <w:b/>
          <w:bCs/>
          <w:u w:val="single"/>
        </w:rPr>
        <w:t>An increasingly credible scenario for World War 3 is</w:t>
      </w:r>
      <w:r w:rsidRPr="001172E6">
        <w:rPr>
          <w:rFonts w:asciiTheme="minorHAnsi" w:eastAsia="Calibri" w:hAnsiTheme="minorHAnsi" w:cstheme="minorHAnsi"/>
          <w:sz w:val="16"/>
        </w:rPr>
        <w:t xml:space="preserve"> not so much a confrontation of </w:t>
      </w:r>
      <w:proofErr w:type="gramStart"/>
      <w:r w:rsidRPr="001172E6">
        <w:rPr>
          <w:rFonts w:asciiTheme="minorHAnsi" w:eastAsia="Calibri" w:hAnsiTheme="minorHAnsi" w:cstheme="minorHAnsi"/>
          <w:sz w:val="16"/>
        </w:rPr>
        <w:t>super powers</w:t>
      </w:r>
      <w:proofErr w:type="gramEnd"/>
      <w:r w:rsidRPr="001172E6">
        <w:rPr>
          <w:rFonts w:asciiTheme="minorHAnsi" w:eastAsia="Calibri" w:hAnsiTheme="minorHAnsi" w:cstheme="minorHAnsi"/>
          <w:sz w:val="16"/>
        </w:rPr>
        <w:t xml:space="preserve"> and their allies, as </w:t>
      </w:r>
      <w:r w:rsidRPr="001172E6">
        <w:rPr>
          <w:rFonts w:asciiTheme="minorHAnsi" w:eastAsia="Calibri" w:hAnsiTheme="minorHAnsi" w:cstheme="minorHAnsi"/>
          <w:b/>
          <w:bCs/>
          <w:u w:val="single"/>
        </w:rPr>
        <w:t xml:space="preserve">a </w:t>
      </w:r>
      <w:r w:rsidRPr="001172E6">
        <w:rPr>
          <w:rFonts w:asciiTheme="minorHAnsi" w:eastAsia="Calibri" w:hAnsiTheme="minorHAnsi" w:cstheme="minorHAnsi"/>
          <w:b/>
          <w:iCs/>
          <w:u w:val="single"/>
        </w:rPr>
        <w:t>festering</w:t>
      </w:r>
      <w:r w:rsidRPr="001172E6">
        <w:rPr>
          <w:rFonts w:asciiTheme="minorHAnsi" w:eastAsia="Calibri" w:hAnsiTheme="minorHAnsi" w:cstheme="minorHAnsi"/>
          <w:b/>
          <w:bCs/>
          <w:u w:val="single"/>
        </w:rPr>
        <w:t xml:space="preserve">, self-perpetuating </w:t>
      </w:r>
      <w:r w:rsidRPr="001172E6">
        <w:rPr>
          <w:rFonts w:asciiTheme="minorHAnsi" w:eastAsia="Calibri" w:hAnsiTheme="minorHAnsi" w:cstheme="minorHAnsi"/>
          <w:b/>
          <w:iCs/>
          <w:u w:val="single"/>
        </w:rPr>
        <w:t>chain</w:t>
      </w:r>
      <w:r w:rsidRPr="001172E6">
        <w:rPr>
          <w:rFonts w:asciiTheme="minorHAnsi" w:eastAsia="Calibri" w:hAnsiTheme="minorHAnsi" w:cstheme="minorHAnsi"/>
          <w:b/>
          <w:bCs/>
          <w:u w:val="single"/>
        </w:rPr>
        <w:t xml:space="preserve"> of resource conflicts</w:t>
      </w:r>
      <w:r w:rsidRPr="001172E6">
        <w:rPr>
          <w:rFonts w:asciiTheme="minorHAnsi" w:eastAsia="Calibri" w:hAnsiTheme="minorHAnsi" w:cstheme="minorHAnsi"/>
          <w:sz w:val="16"/>
        </w:rPr>
        <w:t>.” He also says: “</w:t>
      </w:r>
      <w:r w:rsidRPr="001172E6">
        <w:rPr>
          <w:rStyle w:val="Emphasis"/>
          <w:rFonts w:asciiTheme="minorHAnsi" w:hAnsiTheme="minorHAnsi" w:cstheme="minorHAnsi"/>
        </w:rPr>
        <w:t>The wars of the 21st Century are less likely to be global conflicts with sharply defined sides and huge armies, than a scrappy mass of failed states, rebellions, civil strife, insurgencies, terrorism and genocides, sparked by bloody competition over dwindling resources</w:t>
      </w:r>
      <w:r w:rsidRPr="001172E6">
        <w:rPr>
          <w:rFonts w:asciiTheme="minorHAnsi" w:eastAsia="Calibri" w:hAnsiTheme="minorHAnsi" w:cstheme="minorHAnsi"/>
          <w:sz w:val="16"/>
        </w:rPr>
        <w:t>.”</w:t>
      </w:r>
      <w:r w:rsidRPr="001172E6">
        <w:rPr>
          <w:rFonts w:asciiTheme="minorHAnsi" w:eastAsia="Calibri" w:hAnsiTheme="minorHAnsi" w:cstheme="minorHAnsi"/>
          <w:sz w:val="12"/>
        </w:rPr>
        <w:t>¶</w:t>
      </w:r>
      <w:r w:rsidRPr="001172E6">
        <w:rPr>
          <w:rFonts w:asciiTheme="minorHAnsi" w:eastAsia="Calibri" w:hAnsiTheme="minorHAnsi" w:cstheme="minorHAnsi"/>
          <w:sz w:val="16"/>
        </w:rPr>
        <w:t xml:space="preserve"> As another workshop participant put it, people do not go to war to kill; they go to war over resources, either to protect or to gain the resources for themselves.</w:t>
      </w:r>
      <w:r w:rsidRPr="001172E6">
        <w:rPr>
          <w:rFonts w:asciiTheme="minorHAnsi" w:eastAsia="Calibri" w:hAnsiTheme="minorHAnsi" w:cstheme="minorHAnsi"/>
          <w:sz w:val="12"/>
        </w:rPr>
        <w:t>¶</w:t>
      </w:r>
      <w:r w:rsidRPr="001172E6">
        <w:rPr>
          <w:rFonts w:asciiTheme="minorHAnsi" w:eastAsia="Calibri" w:hAnsiTheme="minorHAnsi" w:cstheme="minorHAnsi"/>
          <w:sz w:val="16"/>
        </w:rPr>
        <w:t xml:space="preserve"> Another observed that hunger results in passivity not conflict. Conflict is over resources, not because people are going </w:t>
      </w:r>
      <w:proofErr w:type="gramStart"/>
      <w:r w:rsidRPr="001172E6">
        <w:rPr>
          <w:rFonts w:asciiTheme="minorHAnsi" w:eastAsia="Calibri" w:hAnsiTheme="minorHAnsi" w:cstheme="minorHAnsi"/>
          <w:sz w:val="16"/>
        </w:rPr>
        <w:t>hungry.</w:t>
      </w:r>
      <w:r w:rsidRPr="001172E6">
        <w:rPr>
          <w:rFonts w:asciiTheme="minorHAnsi" w:eastAsia="Calibri" w:hAnsiTheme="minorHAnsi" w:cstheme="minorHAnsi"/>
          <w:sz w:val="12"/>
        </w:rPr>
        <w:t>¶</w:t>
      </w:r>
      <w:proofErr w:type="gramEnd"/>
      <w:r w:rsidRPr="001172E6">
        <w:rPr>
          <w:rFonts w:asciiTheme="minorHAnsi" w:eastAsia="Calibri" w:hAnsiTheme="minorHAnsi" w:cstheme="minorHAnsi"/>
          <w:sz w:val="16"/>
        </w:rPr>
        <w:t xml:space="preserve"> </w:t>
      </w:r>
      <w:r w:rsidRPr="001172E6">
        <w:rPr>
          <w:rFonts w:asciiTheme="minorHAnsi" w:eastAsia="Calibri" w:hAnsiTheme="minorHAnsi" w:cstheme="minorHAnsi"/>
          <w:b/>
          <w:bCs/>
          <w:u w:val="single"/>
        </w:rPr>
        <w:t xml:space="preserve">A study by </w:t>
      </w:r>
      <w:r w:rsidRPr="001172E6">
        <w:rPr>
          <w:rFonts w:asciiTheme="minorHAnsi" w:eastAsia="Calibri" w:hAnsiTheme="minorHAnsi" w:cstheme="minorHAnsi"/>
          <w:b/>
          <w:iCs/>
          <w:u w:val="single"/>
        </w:rPr>
        <w:t xml:space="preserve">the </w:t>
      </w:r>
      <w:r w:rsidRPr="001172E6">
        <w:rPr>
          <w:rFonts w:asciiTheme="minorHAnsi" w:eastAsia="Calibri" w:hAnsiTheme="minorHAnsi" w:cstheme="minorHAnsi"/>
          <w:sz w:val="16"/>
        </w:rPr>
        <w:t>International</w:t>
      </w:r>
      <w:r w:rsidRPr="001172E6">
        <w:rPr>
          <w:rFonts w:asciiTheme="minorHAnsi" w:eastAsia="Calibri" w:hAnsiTheme="minorHAnsi" w:cstheme="minorHAnsi"/>
          <w:b/>
          <w:u w:val="single"/>
        </w:rPr>
        <w:t xml:space="preserve"> </w:t>
      </w:r>
      <w:r w:rsidRPr="001172E6">
        <w:rPr>
          <w:rFonts w:asciiTheme="minorHAnsi" w:eastAsia="Calibri" w:hAnsiTheme="minorHAnsi" w:cstheme="minorHAnsi"/>
          <w:b/>
          <w:iCs/>
          <w:u w:val="single"/>
        </w:rPr>
        <w:t>P</w:t>
      </w:r>
      <w:r w:rsidRPr="001172E6">
        <w:rPr>
          <w:rFonts w:asciiTheme="minorHAnsi" w:eastAsia="Calibri" w:hAnsiTheme="minorHAnsi" w:cstheme="minorHAnsi"/>
          <w:sz w:val="16"/>
        </w:rPr>
        <w:t>eace</w:t>
      </w:r>
      <w:r w:rsidRPr="001172E6">
        <w:rPr>
          <w:rFonts w:asciiTheme="minorHAnsi" w:eastAsia="Calibri" w:hAnsiTheme="minorHAnsi" w:cstheme="minorHAnsi"/>
          <w:b/>
          <w:u w:val="single"/>
        </w:rPr>
        <w:t xml:space="preserve"> </w:t>
      </w:r>
      <w:r w:rsidRPr="001172E6">
        <w:rPr>
          <w:rFonts w:asciiTheme="minorHAnsi" w:eastAsia="Calibri" w:hAnsiTheme="minorHAnsi" w:cstheme="minorHAnsi"/>
          <w:b/>
          <w:iCs/>
          <w:u w:val="single"/>
        </w:rPr>
        <w:t>R</w:t>
      </w:r>
      <w:r w:rsidRPr="001172E6">
        <w:rPr>
          <w:rFonts w:asciiTheme="minorHAnsi" w:eastAsia="Calibri" w:hAnsiTheme="minorHAnsi" w:cstheme="minorHAnsi"/>
          <w:sz w:val="16"/>
        </w:rPr>
        <w:t xml:space="preserve">esearch </w:t>
      </w:r>
      <w:r w:rsidRPr="001172E6">
        <w:rPr>
          <w:rFonts w:asciiTheme="minorHAnsi" w:eastAsia="Calibri" w:hAnsiTheme="minorHAnsi" w:cstheme="minorHAnsi"/>
          <w:b/>
          <w:iCs/>
          <w:u w:val="single"/>
        </w:rPr>
        <w:t>I</w:t>
      </w:r>
      <w:r w:rsidRPr="001172E6">
        <w:rPr>
          <w:rFonts w:asciiTheme="minorHAnsi" w:eastAsia="Calibri" w:hAnsiTheme="minorHAnsi" w:cstheme="minorHAnsi"/>
          <w:sz w:val="16"/>
        </w:rPr>
        <w:t xml:space="preserve">nstitute </w:t>
      </w:r>
      <w:r w:rsidRPr="001172E6">
        <w:rPr>
          <w:rFonts w:asciiTheme="minorHAnsi" w:eastAsia="Calibri" w:hAnsiTheme="minorHAnsi" w:cstheme="minorHAnsi"/>
          <w:b/>
          <w:bCs/>
          <w:u w:val="single"/>
        </w:rPr>
        <w:t xml:space="preserve">indicates that where food security is an issue, it is more likely to result in some form of conflict. </w:t>
      </w:r>
      <w:r w:rsidRPr="001172E6">
        <w:rPr>
          <w:rFonts w:asciiTheme="minorHAnsi" w:eastAsia="Calibri" w:hAnsiTheme="minorHAnsi" w:cstheme="minorHAnsi"/>
          <w:b/>
          <w:iCs/>
          <w:u w:val="single"/>
        </w:rPr>
        <w:t xml:space="preserve">Darfur, Rwanda, </w:t>
      </w:r>
      <w:proofErr w:type="gramStart"/>
      <w:r w:rsidRPr="001172E6">
        <w:rPr>
          <w:rFonts w:asciiTheme="minorHAnsi" w:eastAsia="Calibri" w:hAnsiTheme="minorHAnsi" w:cstheme="minorHAnsi"/>
          <w:b/>
          <w:iCs/>
          <w:u w:val="single"/>
        </w:rPr>
        <w:t>Eritrea</w:t>
      </w:r>
      <w:proofErr w:type="gramEnd"/>
      <w:r w:rsidRPr="001172E6">
        <w:rPr>
          <w:rFonts w:asciiTheme="minorHAnsi" w:eastAsia="Calibri" w:hAnsiTheme="minorHAnsi" w:cstheme="minorHAnsi"/>
          <w:b/>
          <w:iCs/>
          <w:u w:val="single"/>
        </w:rPr>
        <w:t xml:space="preserve"> and the Balkans</w:t>
      </w:r>
      <w:r w:rsidRPr="001172E6">
        <w:rPr>
          <w:rFonts w:asciiTheme="minorHAnsi" w:eastAsia="Calibri" w:hAnsiTheme="minorHAnsi" w:cstheme="minorHAnsi"/>
          <w:b/>
          <w:bCs/>
          <w:u w:val="single"/>
        </w:rPr>
        <w:t xml:space="preserve"> experienced such wars</w:t>
      </w:r>
      <w:r w:rsidRPr="001172E6">
        <w:rPr>
          <w:rFonts w:asciiTheme="minorHAnsi" w:eastAsia="Calibri" w:hAnsiTheme="minorHAnsi" w:cstheme="minorHAnsi"/>
          <w:sz w:val="16"/>
        </w:rPr>
        <w:t xml:space="preserve">. Governments, especially in developed countries, are increasingly aware of this </w:t>
      </w:r>
      <w:proofErr w:type="gramStart"/>
      <w:r w:rsidRPr="001172E6">
        <w:rPr>
          <w:rFonts w:asciiTheme="minorHAnsi" w:eastAsia="Calibri" w:hAnsiTheme="minorHAnsi" w:cstheme="minorHAnsi"/>
          <w:sz w:val="16"/>
        </w:rPr>
        <w:t>phenomenon.</w:t>
      </w:r>
      <w:r w:rsidRPr="001172E6">
        <w:rPr>
          <w:rFonts w:asciiTheme="minorHAnsi" w:eastAsia="Calibri" w:hAnsiTheme="minorHAnsi" w:cstheme="minorHAnsi"/>
          <w:sz w:val="12"/>
        </w:rPr>
        <w:t>¶</w:t>
      </w:r>
      <w:proofErr w:type="gramEnd"/>
      <w:r w:rsidRPr="001172E6">
        <w:rPr>
          <w:rFonts w:asciiTheme="minorHAnsi" w:eastAsia="Calibri" w:hAnsiTheme="minorHAnsi" w:cstheme="minorHAnsi"/>
          <w:sz w:val="16"/>
        </w:rPr>
        <w:t xml:space="preserve"> </w:t>
      </w:r>
      <w:r w:rsidRPr="001172E6">
        <w:rPr>
          <w:rFonts w:asciiTheme="minorHAnsi" w:eastAsia="Calibri" w:hAnsiTheme="minorHAnsi" w:cstheme="minorHAnsi"/>
          <w:b/>
          <w:bCs/>
          <w:u w:val="single"/>
        </w:rPr>
        <w:t xml:space="preserve">The UK Ministry of </w:t>
      </w:r>
      <w:proofErr w:type="spellStart"/>
      <w:r w:rsidRPr="001172E6">
        <w:rPr>
          <w:rFonts w:asciiTheme="minorHAnsi" w:eastAsia="Calibri" w:hAnsiTheme="minorHAnsi" w:cstheme="minorHAnsi"/>
          <w:b/>
          <w:bCs/>
          <w:u w:val="single"/>
        </w:rPr>
        <w:t>Defence</w:t>
      </w:r>
      <w:proofErr w:type="spellEnd"/>
      <w:r w:rsidRPr="001172E6">
        <w:rPr>
          <w:rFonts w:asciiTheme="minorHAnsi" w:eastAsia="Calibri" w:hAnsiTheme="minorHAnsi" w:cstheme="minorHAnsi"/>
          <w:b/>
          <w:bCs/>
          <w:u w:val="single"/>
        </w:rPr>
        <w:t>, the CIA, the</w:t>
      </w:r>
      <w:r w:rsidRPr="001172E6">
        <w:rPr>
          <w:rFonts w:asciiTheme="minorHAnsi" w:eastAsia="Calibri" w:hAnsiTheme="minorHAnsi" w:cstheme="minorHAnsi"/>
          <w:sz w:val="16"/>
        </w:rPr>
        <w:t xml:space="preserve"> US </w:t>
      </w:r>
      <w:r w:rsidRPr="001172E6">
        <w:rPr>
          <w:rFonts w:asciiTheme="minorHAnsi" w:eastAsia="Calibri" w:hAnsiTheme="minorHAnsi" w:cstheme="minorHAnsi"/>
          <w:b/>
          <w:iCs/>
          <w:u w:val="single"/>
        </w:rPr>
        <w:t>C</w:t>
      </w:r>
      <w:r w:rsidRPr="001172E6">
        <w:rPr>
          <w:rFonts w:asciiTheme="minorHAnsi" w:eastAsia="Calibri" w:hAnsiTheme="minorHAnsi" w:cstheme="minorHAnsi"/>
          <w:sz w:val="16"/>
        </w:rPr>
        <w:t xml:space="preserve">enter for </w:t>
      </w:r>
      <w:r w:rsidRPr="001172E6">
        <w:rPr>
          <w:rFonts w:asciiTheme="minorHAnsi" w:eastAsia="Calibri" w:hAnsiTheme="minorHAnsi" w:cstheme="minorHAnsi"/>
          <w:b/>
          <w:iCs/>
          <w:u w:val="single"/>
        </w:rPr>
        <w:t>S</w:t>
      </w:r>
      <w:r w:rsidRPr="001172E6">
        <w:rPr>
          <w:rFonts w:asciiTheme="minorHAnsi" w:eastAsia="Calibri" w:hAnsiTheme="minorHAnsi" w:cstheme="minorHAnsi"/>
          <w:sz w:val="16"/>
        </w:rPr>
        <w:t xml:space="preserve">trategic and </w:t>
      </w:r>
      <w:r w:rsidRPr="001172E6">
        <w:rPr>
          <w:rFonts w:asciiTheme="minorHAnsi" w:eastAsia="Calibri" w:hAnsiTheme="minorHAnsi" w:cstheme="minorHAnsi"/>
          <w:b/>
          <w:iCs/>
          <w:u w:val="single"/>
        </w:rPr>
        <w:t>I</w:t>
      </w:r>
      <w:r w:rsidRPr="001172E6">
        <w:rPr>
          <w:rFonts w:asciiTheme="minorHAnsi" w:eastAsia="Calibri" w:hAnsiTheme="minorHAnsi" w:cstheme="minorHAnsi"/>
          <w:sz w:val="16"/>
        </w:rPr>
        <w:t xml:space="preserve">nternational </w:t>
      </w:r>
      <w:r w:rsidRPr="001172E6">
        <w:rPr>
          <w:rFonts w:asciiTheme="minorHAnsi" w:eastAsia="Calibri" w:hAnsiTheme="minorHAnsi" w:cstheme="minorHAnsi"/>
          <w:b/>
          <w:iCs/>
          <w:u w:val="single"/>
        </w:rPr>
        <w:t>S</w:t>
      </w:r>
      <w:r w:rsidRPr="001172E6">
        <w:rPr>
          <w:rFonts w:asciiTheme="minorHAnsi" w:eastAsia="Calibri" w:hAnsiTheme="minorHAnsi" w:cstheme="minorHAnsi"/>
          <w:sz w:val="16"/>
        </w:rPr>
        <w:t xml:space="preserve">tudies </w:t>
      </w:r>
      <w:r w:rsidRPr="001172E6">
        <w:rPr>
          <w:rFonts w:asciiTheme="minorHAnsi" w:eastAsia="Calibri" w:hAnsiTheme="minorHAnsi" w:cstheme="minorHAnsi"/>
          <w:b/>
          <w:bCs/>
          <w:u w:val="single"/>
        </w:rPr>
        <w:t xml:space="preserve">and the Oslo Peace Research Institute, </w:t>
      </w:r>
      <w:r w:rsidRPr="001172E6">
        <w:rPr>
          <w:rFonts w:asciiTheme="minorHAnsi" w:eastAsia="Calibri" w:hAnsiTheme="minorHAnsi" w:cstheme="minorHAnsi"/>
          <w:b/>
          <w:iCs/>
          <w:u w:val="single"/>
        </w:rPr>
        <w:t>all identify</w:t>
      </w:r>
      <w:r w:rsidRPr="001172E6">
        <w:rPr>
          <w:rFonts w:asciiTheme="minorHAnsi" w:eastAsia="Calibri" w:hAnsiTheme="minorHAnsi" w:cstheme="minorHAnsi"/>
          <w:b/>
          <w:bCs/>
          <w:u w:val="single"/>
        </w:rPr>
        <w:t xml:space="preserve"> famine as a potential trigger for</w:t>
      </w:r>
      <w:r w:rsidRPr="001172E6">
        <w:rPr>
          <w:rFonts w:asciiTheme="minorHAnsi" w:eastAsia="Calibri" w:hAnsiTheme="minorHAnsi" w:cstheme="minorHAnsi"/>
          <w:sz w:val="16"/>
        </w:rPr>
        <w:t xml:space="preserve"> conflicts and possibly even </w:t>
      </w:r>
      <w:r w:rsidRPr="001172E6">
        <w:rPr>
          <w:rFonts w:asciiTheme="minorHAnsi" w:eastAsia="Calibri" w:hAnsiTheme="minorHAnsi" w:cstheme="minorHAnsi"/>
          <w:b/>
          <w:iCs/>
          <w:u w:val="single"/>
        </w:rPr>
        <w:t>nuclear war</w:t>
      </w:r>
    </w:p>
    <w:p w14:paraId="41391F0B" w14:textId="2896301B" w:rsidR="00943EEA" w:rsidRPr="001D03D4" w:rsidRDefault="00943EEA" w:rsidP="00943EEA">
      <w:pPr>
        <w:pStyle w:val="Heading2"/>
        <w:rPr>
          <w:rFonts w:asciiTheme="minorHAnsi" w:eastAsia="Calibri" w:hAnsiTheme="minorHAnsi" w:cstheme="minorHAnsi"/>
        </w:rPr>
      </w:pPr>
      <w:r w:rsidRPr="001D03D4">
        <w:rPr>
          <w:rFonts w:asciiTheme="minorHAnsi" w:eastAsia="Calibri" w:hAnsiTheme="minorHAnsi" w:cstheme="minorHAnsi"/>
        </w:rPr>
        <w:t>Space War</w:t>
      </w:r>
    </w:p>
    <w:p w14:paraId="3DE01035" w14:textId="3213B252" w:rsidR="00943EEA" w:rsidRPr="001D03D4" w:rsidRDefault="00943EEA" w:rsidP="00943EEA">
      <w:pPr>
        <w:pStyle w:val="Heading3"/>
        <w:rPr>
          <w:rFonts w:asciiTheme="minorHAnsi" w:hAnsiTheme="minorHAnsi" w:cstheme="minorHAnsi"/>
        </w:rPr>
      </w:pPr>
      <w:r w:rsidRPr="001D03D4">
        <w:rPr>
          <w:rFonts w:asciiTheme="minorHAnsi" w:hAnsiTheme="minorHAnsi" w:cstheme="minorHAnsi"/>
        </w:rPr>
        <w:t>No Space War</w:t>
      </w:r>
    </w:p>
    <w:p w14:paraId="24C034E8" w14:textId="2A5CF16D" w:rsidR="00943EEA" w:rsidRPr="001D03D4" w:rsidRDefault="00943EEA" w:rsidP="001D03D4">
      <w:pPr>
        <w:pStyle w:val="Heading4"/>
        <w:rPr>
          <w:rFonts w:asciiTheme="minorHAnsi" w:hAnsiTheme="minorHAnsi" w:cstheme="minorHAnsi"/>
        </w:rPr>
      </w:pPr>
      <w:r w:rsidRPr="001D03D4">
        <w:rPr>
          <w:rFonts w:asciiTheme="minorHAnsi" w:hAnsiTheme="minorHAnsi" w:cstheme="minorHAnsi"/>
        </w:rPr>
        <w:t xml:space="preserve">All of their cards say militarization </w:t>
      </w:r>
      <w:proofErr w:type="gramStart"/>
      <w:r w:rsidRPr="001D03D4">
        <w:rPr>
          <w:rFonts w:asciiTheme="minorHAnsi" w:hAnsiTheme="minorHAnsi" w:cstheme="minorHAnsi"/>
        </w:rPr>
        <w:t>occurs</w:t>
      </w:r>
      <w:proofErr w:type="gramEnd"/>
      <w:r w:rsidRPr="001D03D4">
        <w:rPr>
          <w:rFonts w:asciiTheme="minorHAnsi" w:hAnsiTheme="minorHAnsi" w:cstheme="minorHAnsi"/>
        </w:rPr>
        <w:t xml:space="preserve"> but none give an internal link to space war breaking out</w:t>
      </w:r>
    </w:p>
    <w:p w14:paraId="75287971" w14:textId="77777777" w:rsidR="003C5F05" w:rsidRPr="001D03D4" w:rsidRDefault="003C5F05" w:rsidP="003C5F05">
      <w:pPr>
        <w:pStyle w:val="Heading4"/>
        <w:spacing w:line="240" w:lineRule="auto"/>
        <w:rPr>
          <w:rFonts w:asciiTheme="minorHAnsi" w:hAnsiTheme="minorHAnsi" w:cstheme="minorHAnsi"/>
          <w:u w:val="single"/>
        </w:rPr>
      </w:pPr>
      <w:r w:rsidRPr="001D03D4">
        <w:rPr>
          <w:rFonts w:asciiTheme="minorHAnsi" w:hAnsiTheme="minorHAnsi" w:cstheme="minorHAnsi"/>
        </w:rPr>
        <w:t xml:space="preserve">No space war – it’s </w:t>
      </w:r>
      <w:r w:rsidRPr="001D03D4">
        <w:rPr>
          <w:rFonts w:asciiTheme="minorHAnsi" w:hAnsiTheme="minorHAnsi" w:cstheme="minorHAnsi"/>
          <w:u w:val="single"/>
        </w:rPr>
        <w:t>hype</w:t>
      </w:r>
      <w:r w:rsidRPr="001D03D4">
        <w:rPr>
          <w:rFonts w:asciiTheme="minorHAnsi" w:hAnsiTheme="minorHAnsi" w:cstheme="minorHAnsi"/>
        </w:rPr>
        <w:t xml:space="preserve"> and </w:t>
      </w:r>
      <w:r w:rsidRPr="001D03D4">
        <w:rPr>
          <w:rFonts w:asciiTheme="minorHAnsi" w:hAnsiTheme="minorHAnsi" w:cstheme="minorHAnsi"/>
          <w:u w:val="single"/>
        </w:rPr>
        <w:t>systems are redundant</w:t>
      </w:r>
    </w:p>
    <w:p w14:paraId="2CC7CE00" w14:textId="77777777" w:rsidR="003C5F05" w:rsidRPr="001D03D4" w:rsidRDefault="003C5F05" w:rsidP="003C5F05">
      <w:pPr>
        <w:spacing w:line="240" w:lineRule="auto"/>
        <w:rPr>
          <w:rFonts w:asciiTheme="minorHAnsi" w:hAnsiTheme="minorHAnsi" w:cstheme="minorHAnsi"/>
          <w:sz w:val="24"/>
        </w:rPr>
      </w:pPr>
      <w:r w:rsidRPr="001D03D4">
        <w:rPr>
          <w:rStyle w:val="Style13ptBold"/>
          <w:rFonts w:asciiTheme="minorHAnsi" w:hAnsiTheme="minorHAnsi" w:cstheme="minorHAnsi"/>
        </w:rPr>
        <w:t>Johnson-Freese</w:t>
      </w:r>
      <w:r w:rsidRPr="001D03D4">
        <w:rPr>
          <w:rFonts w:asciiTheme="minorHAnsi" w:hAnsiTheme="minorHAnsi" w:cstheme="minorHAnsi"/>
        </w:rPr>
        <w:t xml:space="preserve"> and Hitchens </w:t>
      </w:r>
      <w:r w:rsidRPr="001D03D4">
        <w:rPr>
          <w:rStyle w:val="Style13ptBold"/>
          <w:rFonts w:asciiTheme="minorHAnsi" w:hAnsiTheme="minorHAnsi" w:cstheme="minorHAnsi"/>
        </w:rPr>
        <w:t>16</w:t>
      </w:r>
      <w:r w:rsidRPr="001D03D4">
        <w:rPr>
          <w:rFonts w:asciiTheme="minorHAnsi" w:hAnsiTheme="minorHAnsi" w:cstheme="minorHAnsi"/>
        </w:rPr>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1D03D4">
        <w:rPr>
          <w:rFonts w:asciiTheme="minorHAnsi" w:hAnsiTheme="minorHAnsi" w:cstheme="minorHAnsi"/>
        </w:rPr>
        <w:t>In</w:t>
      </w:r>
      <w:proofErr w:type="gramEnd"/>
      <w:r w:rsidRPr="001D03D4">
        <w:rPr>
          <w:rFonts w:asciiTheme="minorHAnsi" w:hAnsiTheme="minorHAnsi" w:cstheme="minorHAnsi"/>
        </w:rPr>
        <w:t xml:space="preserve"> Space: The Sky’s Not Falling, Part 1. December 27, 2016. https://breakingdefense.com/2016/12/stop-the-fearmongering-over-war-in-space-the-skys-not-falling-part-1/</w:t>
      </w:r>
      <w:r w:rsidRPr="001D03D4">
        <w:rPr>
          <w:rFonts w:asciiTheme="minorHAnsi" w:hAnsiTheme="minorHAnsi" w:cstheme="minorHAnsi"/>
          <w:sz w:val="24"/>
        </w:rPr>
        <w:t>]</w:t>
      </w:r>
    </w:p>
    <w:p w14:paraId="77652EEC" w14:textId="77777777" w:rsidR="00EF5B07" w:rsidRDefault="003C5F05" w:rsidP="003C5F05">
      <w:pPr>
        <w:spacing w:line="240" w:lineRule="auto"/>
        <w:rPr>
          <w:rFonts w:asciiTheme="minorHAnsi" w:hAnsiTheme="minorHAnsi" w:cstheme="minorHAnsi"/>
          <w:sz w:val="16"/>
        </w:rPr>
      </w:pPr>
      <w:r w:rsidRPr="001D03D4">
        <w:rPr>
          <w:rFonts w:asciiTheme="minorHAnsi" w:hAnsiTheme="minorHAnsi" w:cstheme="minorHAnsi"/>
          <w:sz w:val="16"/>
        </w:rPr>
        <w:t xml:space="preserve">In the last two years, </w:t>
      </w:r>
      <w:r w:rsidRPr="001D03D4">
        <w:rPr>
          <w:rFonts w:asciiTheme="minorHAnsi" w:hAnsiTheme="minorHAnsi" w:cstheme="minorHAnsi"/>
          <w:highlight w:val="cyan"/>
          <w:u w:val="single"/>
        </w:rPr>
        <w:t>we’ve seen</w:t>
      </w:r>
      <w:r w:rsidRPr="001D03D4">
        <w:rPr>
          <w:rFonts w:asciiTheme="minorHAnsi" w:hAnsiTheme="minorHAnsi" w:cstheme="minorHAnsi"/>
          <w:sz w:val="16"/>
        </w:rPr>
        <w:t xml:space="preserve"> rising </w:t>
      </w:r>
      <w:r w:rsidRPr="001D03D4">
        <w:rPr>
          <w:rStyle w:val="Emphasis"/>
          <w:rFonts w:asciiTheme="minorHAnsi" w:hAnsiTheme="minorHAnsi" w:cstheme="minorHAnsi"/>
          <w:highlight w:val="cyan"/>
        </w:rPr>
        <w:t>hysteria</w:t>
      </w:r>
      <w:r w:rsidRPr="001D03D4">
        <w:rPr>
          <w:rFonts w:asciiTheme="minorHAnsi" w:hAnsiTheme="minorHAnsi" w:cstheme="minorHAnsi"/>
          <w:sz w:val="16"/>
          <w:highlight w:val="cyan"/>
        </w:rPr>
        <w:t xml:space="preserve"> </w:t>
      </w:r>
      <w:r w:rsidRPr="001D03D4">
        <w:rPr>
          <w:rFonts w:asciiTheme="minorHAnsi" w:hAnsiTheme="minorHAnsi" w:cstheme="minorHAnsi"/>
          <w:highlight w:val="cyan"/>
          <w:u w:val="single"/>
        </w:rPr>
        <w:t>over</w:t>
      </w:r>
      <w:r w:rsidRPr="001D03D4">
        <w:rPr>
          <w:rFonts w:asciiTheme="minorHAnsi" w:hAnsiTheme="minorHAnsi" w:cstheme="minorHAnsi"/>
          <w:u w:val="single"/>
        </w:rPr>
        <w:t xml:space="preserve"> a future </w:t>
      </w:r>
      <w:r w:rsidRPr="001D03D4">
        <w:rPr>
          <w:rStyle w:val="Emphasis"/>
          <w:rFonts w:asciiTheme="minorHAnsi" w:hAnsiTheme="minorHAnsi" w:cstheme="minorHAnsi"/>
          <w:highlight w:val="cyan"/>
        </w:rPr>
        <w:t>war in space</w:t>
      </w:r>
      <w:r w:rsidRPr="001D03D4">
        <w:rPr>
          <w:rFonts w:asciiTheme="minorHAnsi" w:hAnsiTheme="minorHAnsi" w:cstheme="minorHAnsi"/>
          <w:sz w:val="16"/>
        </w:rPr>
        <w:t xml:space="preserve">. </w:t>
      </w:r>
      <w:r w:rsidRPr="001D03D4">
        <w:rPr>
          <w:rStyle w:val="Emphasis"/>
          <w:rFonts w:asciiTheme="minorHAnsi" w:hAnsiTheme="minorHAnsi" w:cstheme="minorHAnsi"/>
        </w:rPr>
        <w:t>Fanning the flames</w:t>
      </w:r>
      <w:r w:rsidRPr="001D03D4">
        <w:rPr>
          <w:rFonts w:asciiTheme="minorHAnsi" w:hAnsiTheme="minorHAnsi" w:cstheme="minorHAnsi"/>
          <w:sz w:val="16"/>
        </w:rPr>
        <w:t xml:space="preserve"> </w:t>
      </w:r>
      <w:r w:rsidRPr="001D03D4">
        <w:rPr>
          <w:rFonts w:asciiTheme="minorHAnsi" w:hAnsiTheme="minorHAnsi" w:cstheme="minorHAnsi"/>
          <w:u w:val="single"/>
        </w:rPr>
        <w:t>are</w:t>
      </w:r>
      <w:r w:rsidRPr="001D03D4">
        <w:rPr>
          <w:rFonts w:asciiTheme="minorHAnsi" w:hAnsiTheme="minorHAnsi" w:cstheme="minorHAnsi"/>
          <w:sz w:val="16"/>
        </w:rPr>
        <w:t xml:space="preserve"> not only </w:t>
      </w:r>
      <w:r w:rsidRPr="001D03D4">
        <w:rPr>
          <w:rFonts w:asciiTheme="minorHAnsi" w:hAnsiTheme="minorHAnsi" w:cstheme="minorHAnsi"/>
          <w:u w:val="single"/>
        </w:rPr>
        <w:t xml:space="preserve">dire assessments </w:t>
      </w:r>
      <w:r w:rsidRPr="001D03D4">
        <w:rPr>
          <w:rFonts w:asciiTheme="minorHAnsi" w:hAnsiTheme="minorHAnsi" w:cstheme="minorHAnsi"/>
          <w:highlight w:val="cyan"/>
          <w:u w:val="single"/>
        </w:rPr>
        <w:t>from the</w:t>
      </w:r>
      <w:r w:rsidRPr="001D03D4">
        <w:rPr>
          <w:rFonts w:asciiTheme="minorHAnsi" w:hAnsiTheme="minorHAnsi" w:cstheme="minorHAnsi"/>
          <w:u w:val="single"/>
        </w:rPr>
        <w:t xml:space="preserve"> US </w:t>
      </w:r>
      <w:r w:rsidRPr="001D03D4">
        <w:rPr>
          <w:rFonts w:asciiTheme="minorHAnsi" w:hAnsiTheme="minorHAnsi" w:cstheme="minorHAnsi"/>
          <w:highlight w:val="cyan"/>
          <w:u w:val="single"/>
        </w:rPr>
        <w:t>military</w:t>
      </w:r>
      <w:r w:rsidRPr="001D03D4">
        <w:rPr>
          <w:rFonts w:asciiTheme="minorHAnsi" w:hAnsiTheme="minorHAnsi" w:cstheme="minorHAnsi"/>
          <w:u w:val="single"/>
        </w:rPr>
        <w:t xml:space="preserve">, but also </w:t>
      </w:r>
      <w:r w:rsidRPr="001D03D4">
        <w:rPr>
          <w:rStyle w:val="Emphasis"/>
          <w:rFonts w:asciiTheme="minorHAnsi" w:hAnsiTheme="minorHAnsi" w:cstheme="minorHAnsi"/>
        </w:rPr>
        <w:t>breathless coverage</w:t>
      </w:r>
      <w:r w:rsidRPr="001D03D4">
        <w:rPr>
          <w:rFonts w:asciiTheme="minorHAnsi" w:hAnsiTheme="minorHAnsi" w:cstheme="minorHAnsi"/>
          <w:u w:val="single"/>
        </w:rPr>
        <w:t xml:space="preserve"> from a</w:t>
      </w:r>
      <w:r w:rsidRPr="001D03D4">
        <w:rPr>
          <w:rFonts w:asciiTheme="minorHAnsi" w:hAnsiTheme="minorHAnsi" w:cstheme="minorHAnsi"/>
          <w:sz w:val="16"/>
        </w:rPr>
        <w:t xml:space="preserve"> cooperative </w:t>
      </w:r>
      <w:r w:rsidRPr="001D03D4">
        <w:rPr>
          <w:rFonts w:asciiTheme="minorHAnsi" w:hAnsiTheme="minorHAnsi" w:cstheme="minorHAnsi"/>
          <w:highlight w:val="cyan"/>
          <w:u w:val="single"/>
        </w:rPr>
        <w:t>and</w:t>
      </w:r>
      <w:r w:rsidRPr="001D03D4">
        <w:rPr>
          <w:rFonts w:asciiTheme="minorHAnsi" w:hAnsiTheme="minorHAnsi" w:cstheme="minorHAnsi"/>
          <w:sz w:val="16"/>
        </w:rPr>
        <w:t xml:space="preserve"> </w:t>
      </w:r>
      <w:r w:rsidRPr="001D03D4">
        <w:rPr>
          <w:rStyle w:val="Emphasis"/>
          <w:rFonts w:asciiTheme="minorHAnsi" w:hAnsiTheme="minorHAnsi" w:cstheme="minorHAnsi"/>
        </w:rPr>
        <w:t xml:space="preserve">credulous </w:t>
      </w:r>
      <w:r w:rsidRPr="001D03D4">
        <w:rPr>
          <w:rStyle w:val="Emphasis"/>
          <w:rFonts w:asciiTheme="minorHAnsi" w:hAnsiTheme="minorHAnsi" w:cstheme="minorHAnsi"/>
          <w:highlight w:val="cyan"/>
        </w:rPr>
        <w:t>press</w:t>
      </w:r>
      <w:r w:rsidRPr="001D03D4">
        <w:rPr>
          <w:rFonts w:asciiTheme="minorHAnsi" w:hAnsiTheme="minorHAnsi" w:cstheme="minorHAnsi"/>
          <w:sz w:val="16"/>
        </w:rPr>
        <w:t xml:space="preserve">. </w:t>
      </w:r>
      <w:r w:rsidRPr="001D03D4">
        <w:rPr>
          <w:rFonts w:asciiTheme="minorHAnsi" w:hAnsiTheme="minorHAnsi" w:cstheme="minorHAnsi"/>
          <w:highlight w:val="cyan"/>
          <w:u w:val="single"/>
        </w:rPr>
        <w:t>This</w:t>
      </w:r>
      <w:r w:rsidRPr="001D03D4">
        <w:rPr>
          <w:rFonts w:asciiTheme="minorHAnsi" w:hAnsiTheme="minorHAnsi" w:cstheme="minorHAnsi"/>
          <w:u w:val="single"/>
        </w:rPr>
        <w:t xml:space="preserve"> reporting</w:t>
      </w:r>
      <w:r w:rsidRPr="001D03D4">
        <w:rPr>
          <w:rFonts w:asciiTheme="minorHAnsi" w:hAnsiTheme="minorHAnsi" w:cstheme="minorHAnsi"/>
          <w:sz w:val="16"/>
        </w:rPr>
        <w:t xml:space="preserve"> doesn’t only </w:t>
      </w:r>
      <w:r w:rsidRPr="001D03D4">
        <w:rPr>
          <w:rStyle w:val="Emphasis"/>
          <w:rFonts w:asciiTheme="minorHAnsi" w:hAnsiTheme="minorHAnsi" w:cstheme="minorHAnsi"/>
          <w:highlight w:val="cyan"/>
        </w:rPr>
        <w:t>muddy</w:t>
      </w:r>
      <w:r w:rsidRPr="001D03D4">
        <w:rPr>
          <w:rStyle w:val="Emphasis"/>
          <w:rFonts w:asciiTheme="minorHAnsi" w:hAnsiTheme="minorHAnsi" w:cstheme="minorHAnsi"/>
        </w:rPr>
        <w:t xml:space="preserve"> public </w:t>
      </w:r>
      <w:r w:rsidRPr="001D03D4">
        <w:rPr>
          <w:rStyle w:val="Emphasis"/>
          <w:rFonts w:asciiTheme="minorHAnsi" w:hAnsiTheme="minorHAnsi" w:cstheme="minorHAnsi"/>
          <w:highlight w:val="cyan"/>
        </w:rPr>
        <w:t>debate</w:t>
      </w:r>
      <w:r w:rsidRPr="001D03D4">
        <w:rPr>
          <w:rFonts w:asciiTheme="minorHAnsi" w:hAnsiTheme="minorHAnsi" w:cstheme="minorHAnsi"/>
          <w:sz w:val="16"/>
          <w:highlight w:val="cyan"/>
        </w:rPr>
        <w:t xml:space="preserve"> </w:t>
      </w:r>
      <w:r w:rsidRPr="001D03D4">
        <w:rPr>
          <w:rFonts w:asciiTheme="minorHAnsi" w:hAnsiTheme="minorHAnsi" w:cstheme="minorHAnsi"/>
          <w:highlight w:val="cyan"/>
          <w:u w:val="single"/>
        </w:rPr>
        <w:t>over</w:t>
      </w:r>
      <w:r w:rsidRPr="001D03D4">
        <w:rPr>
          <w:rFonts w:asciiTheme="minorHAnsi" w:hAnsiTheme="minorHAnsi" w:cstheme="minorHAnsi"/>
          <w:sz w:val="16"/>
        </w:rPr>
        <w:t xml:space="preserve"> whether we really need expensive systems. It could also become a self-fulfilling prophecy. The irony is that nothing makes </w:t>
      </w:r>
      <w:r w:rsidRPr="001D03D4">
        <w:rPr>
          <w:rFonts w:asciiTheme="minorHAnsi" w:hAnsiTheme="minorHAnsi" w:cstheme="minorHAnsi"/>
          <w:highlight w:val="cyan"/>
          <w:u w:val="single"/>
        </w:rPr>
        <w:t>the</w:t>
      </w:r>
      <w:r w:rsidRPr="001D03D4">
        <w:rPr>
          <w:rFonts w:asciiTheme="minorHAnsi" w:hAnsiTheme="minorHAnsi" w:cstheme="minorHAnsi"/>
          <w:sz w:val="16"/>
        </w:rPr>
        <w:t xml:space="preserve"> currently </w:t>
      </w:r>
      <w:r w:rsidRPr="001D03D4">
        <w:rPr>
          <w:rStyle w:val="Emphasis"/>
          <w:rFonts w:asciiTheme="minorHAnsi" w:hAnsiTheme="minorHAnsi" w:cstheme="minorHAnsi"/>
          <w:highlight w:val="cyan"/>
        </w:rPr>
        <w:t>slim possibility</w:t>
      </w:r>
      <w:r w:rsidRPr="001D03D4">
        <w:rPr>
          <w:rFonts w:asciiTheme="minorHAnsi" w:hAnsiTheme="minorHAnsi" w:cstheme="minorHAnsi"/>
          <w:highlight w:val="cyan"/>
          <w:u w:val="single"/>
        </w:rPr>
        <w:t xml:space="preserve"> of </w:t>
      </w:r>
      <w:r w:rsidRPr="001D03D4">
        <w:rPr>
          <w:rStyle w:val="Emphasis"/>
          <w:rFonts w:asciiTheme="minorHAnsi" w:hAnsiTheme="minorHAnsi" w:cstheme="minorHAnsi"/>
          <w:highlight w:val="cyan"/>
        </w:rPr>
        <w:t>war in space</w:t>
      </w:r>
      <w:r w:rsidRPr="001D03D4">
        <w:rPr>
          <w:rFonts w:asciiTheme="minorHAnsi" w:hAnsiTheme="minorHAnsi" w:cstheme="minorHAnsi"/>
          <w:sz w:val="16"/>
        </w:rPr>
        <w:t xml:space="preserve"> more likely than fearmongering over the threat of war in space. Two television programs in the past two years show how egregious this fearmongering can get. In April 2015, the CBS show 60 Minutes ran a segment called “The Battle Above.” In an interview with General John </w:t>
      </w:r>
      <w:proofErr w:type="spellStart"/>
      <w:r w:rsidRPr="001D03D4">
        <w:rPr>
          <w:rFonts w:asciiTheme="minorHAnsi" w:hAnsiTheme="minorHAnsi" w:cstheme="minorHAnsi"/>
          <w:sz w:val="16"/>
        </w:rPr>
        <w:t>Hyten</w:t>
      </w:r>
      <w:proofErr w:type="spellEnd"/>
      <w:r w:rsidRPr="001D03D4">
        <w:rPr>
          <w:rFonts w:asciiTheme="minorHAnsi" w:hAnsiTheme="minorHAnsi" w:cstheme="minorHAnsi"/>
          <w:sz w:val="16"/>
        </w:rPr>
        <w:t xml:space="preserve">, the then-chief of U.S. Air Force Space Command, it came across loud and clear that the United States was being forced to prepare for a battle in space — specifically against China — that it really didn’t want. It was explained by </w:t>
      </w:r>
      <w:proofErr w:type="spellStart"/>
      <w:r w:rsidRPr="001D03D4">
        <w:rPr>
          <w:rFonts w:asciiTheme="minorHAnsi" w:hAnsiTheme="minorHAnsi" w:cstheme="minorHAnsi"/>
          <w:sz w:val="16"/>
        </w:rPr>
        <w:t>Hyten</w:t>
      </w:r>
      <w:proofErr w:type="spellEnd"/>
      <w:r w:rsidRPr="001D03D4">
        <w:rPr>
          <w:rFonts w:asciiTheme="minorHAnsi" w:hAnsiTheme="minorHAnsi" w:cstheme="minorHAnsi"/>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 Using terms like “offensive counterspace” as a 1984 </w:t>
      </w:r>
      <w:proofErr w:type="spellStart"/>
      <w:r w:rsidRPr="001D03D4">
        <w:rPr>
          <w:rFonts w:asciiTheme="minorHAnsi" w:hAnsiTheme="minorHAnsi" w:cstheme="minorHAnsi"/>
          <w:sz w:val="16"/>
        </w:rPr>
        <w:t>NewSpeak</w:t>
      </w:r>
      <w:proofErr w:type="spellEnd"/>
      <w:r w:rsidRPr="001D03D4">
        <w:rPr>
          <w:rFonts w:asciiTheme="minorHAnsi" w:hAnsiTheme="minorHAnsi" w:cstheme="minorHAnsi"/>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1D03D4">
        <w:rPr>
          <w:rFonts w:asciiTheme="minorHAnsi" w:hAnsiTheme="minorHAnsi" w:cstheme="minorHAnsi"/>
          <w:sz w:val="16"/>
        </w:rPr>
        <w:t>actually distort</w:t>
      </w:r>
      <w:proofErr w:type="gramEnd"/>
      <w:r w:rsidRPr="001D03D4">
        <w:rPr>
          <w:rFonts w:asciiTheme="minorHAnsi" w:hAnsiTheme="minorHAnsi" w:cstheme="minorHAnsi"/>
          <w:sz w:val="16"/>
        </w:rPr>
        <w:t xml:space="preserve"> facts — just omit facts about current U.S. space capabilities — the segment was basically a cost-free commercial for the military-industrial complex. In retrospect though, “The Battle Above” was pretty good compared to </w:t>
      </w:r>
      <w:r w:rsidRPr="001D03D4">
        <w:rPr>
          <w:rFonts w:asciiTheme="minorHAnsi" w:hAnsiTheme="minorHAnsi" w:cstheme="minorHAnsi"/>
          <w:u w:val="single"/>
        </w:rPr>
        <w:t>CNN’s recent special, War in Space</w:t>
      </w:r>
      <w:r w:rsidRPr="001D03D4">
        <w:rPr>
          <w:rFonts w:asciiTheme="minorHAnsi" w:hAnsiTheme="minorHAnsi" w:cstheme="minorHAnsi"/>
          <w:sz w:val="16"/>
        </w:rPr>
        <w:t xml:space="preserve">: The Next Battlefield. The </w:t>
      </w:r>
      <w:r w:rsidRPr="001D03D4">
        <w:rPr>
          <w:rFonts w:asciiTheme="minorHAnsi" w:hAnsiTheme="minorHAnsi" w:cstheme="minorHAnsi"/>
          <w:u w:val="single"/>
        </w:rPr>
        <w:t xml:space="preserve">latter might as well have been called </w:t>
      </w:r>
      <w:r w:rsidRPr="001D03D4">
        <w:rPr>
          <w:rStyle w:val="Emphasis"/>
          <w:rFonts w:asciiTheme="minorHAnsi" w:hAnsiTheme="minorHAnsi" w:cstheme="minorHAnsi"/>
        </w:rPr>
        <w:t>Sharknado in Space</w:t>
      </w:r>
      <w:r w:rsidRPr="001D03D4">
        <w:rPr>
          <w:rFonts w:asciiTheme="minorHAnsi" w:hAnsiTheme="minorHAnsi" w:cstheme="minorHAnsi"/>
          <w:sz w:val="16"/>
        </w:rPr>
        <w:t xml:space="preserve"> – because the only far-out weapons technology our potential adversaries don’t have, according to the broadcast, seems to be “sharks with </w:t>
      </w:r>
      <w:proofErr w:type="spellStart"/>
      <w:r w:rsidRPr="001D03D4">
        <w:rPr>
          <w:rFonts w:asciiTheme="minorHAnsi" w:hAnsiTheme="minorHAnsi" w:cstheme="minorHAnsi"/>
          <w:sz w:val="16"/>
        </w:rPr>
        <w:t>frickin</w:t>
      </w:r>
      <w:proofErr w:type="spellEnd"/>
      <w:r w:rsidRPr="001D03D4">
        <w:rPr>
          <w:rFonts w:asciiTheme="minorHAnsi" w:hAnsiTheme="minorHAnsi" w:cstheme="minorHAnsi"/>
          <w:sz w:val="16"/>
        </w:rPr>
        <w:t xml:space="preserve">’ laser beams attached to their heads!” First, </w:t>
      </w:r>
      <w:r w:rsidRPr="001D03D4">
        <w:rPr>
          <w:rFonts w:asciiTheme="minorHAnsi" w:hAnsiTheme="minorHAnsi" w:cstheme="minorHAnsi"/>
          <w:u w:val="single"/>
        </w:rPr>
        <w:t xml:space="preserve">CNN needs to hire some </w:t>
      </w:r>
      <w:r w:rsidRPr="001D03D4">
        <w:rPr>
          <w:rStyle w:val="Emphasis"/>
          <w:rFonts w:asciiTheme="minorHAnsi" w:hAnsiTheme="minorHAnsi" w:cstheme="minorHAnsi"/>
        </w:rPr>
        <w:t>fact checkers</w:t>
      </w:r>
      <w:r w:rsidRPr="001D03D4">
        <w:rPr>
          <w:rFonts w:asciiTheme="minorHAnsi" w:hAnsiTheme="minorHAnsi" w:cstheme="minorHAnsi"/>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D03D4">
        <w:rPr>
          <w:rStyle w:val="Emphasis"/>
          <w:rFonts w:asciiTheme="minorHAnsi" w:hAnsiTheme="minorHAnsi" w:cstheme="minorHAnsi"/>
          <w:highlight w:val="cyan"/>
        </w:rPr>
        <w:t>no country</w:t>
      </w:r>
      <w:r w:rsidRPr="001D03D4">
        <w:rPr>
          <w:rFonts w:asciiTheme="minorHAnsi" w:hAnsiTheme="minorHAnsi" w:cstheme="minorHAnsi"/>
          <w:u w:val="single"/>
        </w:rPr>
        <w:t xml:space="preserve"> in the world </w:t>
      </w:r>
      <w:r w:rsidRPr="001D03D4">
        <w:rPr>
          <w:rFonts w:asciiTheme="minorHAnsi" w:hAnsiTheme="minorHAnsi" w:cstheme="minorHAnsi"/>
          <w:highlight w:val="cyan"/>
          <w:u w:val="single"/>
        </w:rPr>
        <w:t>has</w:t>
      </w:r>
      <w:r w:rsidRPr="001D03D4">
        <w:rPr>
          <w:rFonts w:asciiTheme="minorHAnsi" w:hAnsiTheme="minorHAnsi" w:cstheme="minorHAnsi"/>
          <w:u w:val="single"/>
        </w:rPr>
        <w:t xml:space="preserve"> yet </w:t>
      </w:r>
      <w:r w:rsidRPr="001D03D4">
        <w:rPr>
          <w:rStyle w:val="Emphasis"/>
          <w:rFonts w:asciiTheme="minorHAnsi" w:hAnsiTheme="minorHAnsi" w:cstheme="minorHAnsi"/>
          <w:highlight w:val="cyan"/>
        </w:rPr>
        <w:t>weaponized space</w:t>
      </w:r>
      <w:r w:rsidRPr="001D03D4">
        <w:rPr>
          <w:rFonts w:asciiTheme="minorHAnsi" w:hAnsiTheme="minorHAnsi" w:cstheme="minorHAnsi"/>
          <w:sz w:val="16"/>
        </w:rPr>
        <w:t xml:space="preserve">. Contrary to CNN, </w:t>
      </w:r>
      <w:r w:rsidRPr="001D03D4">
        <w:rPr>
          <w:rStyle w:val="Emphasis"/>
          <w:rFonts w:asciiTheme="minorHAnsi" w:hAnsiTheme="minorHAnsi" w:cstheme="minorHAnsi"/>
          <w:highlight w:val="cyan"/>
        </w:rPr>
        <w:t>stock</w:t>
      </w:r>
      <w:r w:rsidRPr="001D03D4">
        <w:rPr>
          <w:rFonts w:asciiTheme="minorHAnsi" w:hAnsiTheme="minorHAnsi" w:cstheme="minorHAnsi"/>
          <w:u w:val="single"/>
        </w:rPr>
        <w:t xml:space="preserve"> market </w:t>
      </w:r>
      <w:r w:rsidRPr="001D03D4">
        <w:rPr>
          <w:rStyle w:val="Emphasis"/>
          <w:rFonts w:asciiTheme="minorHAnsi" w:hAnsiTheme="minorHAnsi" w:cstheme="minorHAnsi"/>
          <w:highlight w:val="cyan"/>
        </w:rPr>
        <w:t>transactions</w:t>
      </w:r>
      <w:r w:rsidRPr="001D03D4">
        <w:rPr>
          <w:rFonts w:asciiTheme="minorHAnsi" w:hAnsiTheme="minorHAnsi" w:cstheme="minorHAnsi"/>
          <w:highlight w:val="cyan"/>
          <w:u w:val="single"/>
        </w:rPr>
        <w:t xml:space="preserve"> are </w:t>
      </w:r>
      <w:r w:rsidRPr="001D03D4">
        <w:rPr>
          <w:rStyle w:val="Emphasis"/>
          <w:rFonts w:asciiTheme="minorHAnsi" w:hAnsiTheme="minorHAnsi" w:cstheme="minorHAnsi"/>
          <w:highlight w:val="cyan"/>
        </w:rPr>
        <w:t>not</w:t>
      </w:r>
      <w:r w:rsidRPr="001D03D4">
        <w:rPr>
          <w:rFonts w:asciiTheme="minorHAnsi" w:hAnsiTheme="minorHAnsi" w:cstheme="minorHAnsi"/>
          <w:u w:val="single"/>
        </w:rPr>
        <w:t xml:space="preserve"> </w:t>
      </w:r>
      <w:r w:rsidRPr="001D03D4">
        <w:rPr>
          <w:rFonts w:asciiTheme="minorHAnsi" w:hAnsiTheme="minorHAnsi" w:cstheme="minorHAnsi"/>
          <w:sz w:val="16"/>
        </w:rPr>
        <w:t xml:space="preserve">timed nor </w:t>
      </w:r>
      <w:r w:rsidRPr="001D03D4">
        <w:rPr>
          <w:rFonts w:asciiTheme="minorHAnsi" w:hAnsiTheme="minorHAnsi" w:cstheme="minorHAnsi"/>
          <w:highlight w:val="cyan"/>
          <w:u w:val="single"/>
        </w:rPr>
        <w:t xml:space="preserve">synchronized through </w:t>
      </w:r>
      <w:r w:rsidRPr="001D03D4">
        <w:rPr>
          <w:rStyle w:val="Emphasis"/>
          <w:rFonts w:asciiTheme="minorHAnsi" w:hAnsiTheme="minorHAnsi" w:cstheme="minorHAnsi"/>
          <w:highlight w:val="cyan"/>
        </w:rPr>
        <w:t>GPS</w:t>
      </w:r>
      <w:r w:rsidRPr="001D03D4">
        <w:rPr>
          <w:rFonts w:asciiTheme="minorHAnsi" w:hAnsiTheme="minorHAnsi" w:cstheme="minorHAnsi"/>
          <w:u w:val="single"/>
        </w:rPr>
        <w:t xml:space="preserve">, but a </w:t>
      </w:r>
      <w:r w:rsidRPr="001D03D4">
        <w:rPr>
          <w:rStyle w:val="Emphasis"/>
          <w:rFonts w:asciiTheme="minorHAnsi" w:hAnsiTheme="minorHAnsi" w:cstheme="minorHAnsi"/>
        </w:rPr>
        <w:t>closed system</w:t>
      </w:r>
      <w:r w:rsidRPr="001D03D4">
        <w:rPr>
          <w:rFonts w:asciiTheme="minorHAnsi" w:hAnsiTheme="minorHAnsi" w:cstheme="minorHAnsi"/>
          <w:sz w:val="16"/>
        </w:rPr>
        <w:t xml:space="preserve">. </w:t>
      </w:r>
      <w:r w:rsidRPr="001D03D4">
        <w:rPr>
          <w:rFonts w:asciiTheme="minorHAnsi" w:hAnsiTheme="minorHAnsi" w:cstheme="minorHAnsi"/>
          <w:u w:val="single"/>
        </w:rPr>
        <w:t xml:space="preserve">Cruise </w:t>
      </w:r>
      <w:r w:rsidRPr="001D03D4">
        <w:rPr>
          <w:rStyle w:val="Emphasis"/>
          <w:rFonts w:asciiTheme="minorHAnsi" w:hAnsiTheme="minorHAnsi" w:cstheme="minorHAnsi"/>
          <w:highlight w:val="cyan"/>
        </w:rPr>
        <w:t>missiles</w:t>
      </w:r>
      <w:r w:rsidRPr="001D03D4">
        <w:rPr>
          <w:rFonts w:asciiTheme="minorHAnsi" w:hAnsiTheme="minorHAnsi" w:cstheme="minorHAnsi"/>
          <w:u w:val="single"/>
        </w:rPr>
        <w:t xml:space="preserve"> can </w:t>
      </w:r>
      <w:r w:rsidRPr="001D03D4">
        <w:rPr>
          <w:rFonts w:asciiTheme="minorHAnsi" w:hAnsiTheme="minorHAnsi" w:cstheme="minorHAnsi"/>
          <w:highlight w:val="cyan"/>
          <w:u w:val="single"/>
        </w:rPr>
        <w:t>find their targets</w:t>
      </w:r>
      <w:r w:rsidRPr="001D03D4">
        <w:rPr>
          <w:rFonts w:asciiTheme="minorHAnsi" w:hAnsiTheme="minorHAnsi" w:cstheme="minorHAnsi"/>
          <w:sz w:val="16"/>
        </w:rPr>
        <w:t xml:space="preserve"> even </w:t>
      </w:r>
      <w:r w:rsidRPr="001D03D4">
        <w:rPr>
          <w:rStyle w:val="Emphasis"/>
          <w:rFonts w:asciiTheme="minorHAnsi" w:hAnsiTheme="minorHAnsi" w:cstheme="minorHAnsi"/>
          <w:highlight w:val="cyan"/>
        </w:rPr>
        <w:t>without GPS</w:t>
      </w:r>
      <w:r w:rsidRPr="001D03D4">
        <w:rPr>
          <w:rFonts w:asciiTheme="minorHAnsi" w:hAnsiTheme="minorHAnsi" w:cstheme="minorHAnsi"/>
          <w:sz w:val="16"/>
        </w:rPr>
        <w:t xml:space="preserve">, </w:t>
      </w:r>
      <w:r w:rsidRPr="001D03D4">
        <w:rPr>
          <w:rFonts w:asciiTheme="minorHAnsi" w:hAnsiTheme="minorHAnsi" w:cstheme="minorHAnsi"/>
          <w:u w:val="single"/>
        </w:rPr>
        <w:t>because they have</w:t>
      </w:r>
      <w:r w:rsidRPr="001D03D4">
        <w:rPr>
          <w:rFonts w:asciiTheme="minorHAnsi" w:hAnsiTheme="minorHAnsi" w:cstheme="minorHAnsi"/>
          <w:sz w:val="16"/>
        </w:rPr>
        <w:t xml:space="preserve"> both GPS and </w:t>
      </w:r>
      <w:r w:rsidRPr="001D03D4">
        <w:rPr>
          <w:rFonts w:asciiTheme="minorHAnsi" w:hAnsiTheme="minorHAnsi" w:cstheme="minorHAnsi"/>
          <w:u w:val="single"/>
        </w:rPr>
        <w:t>precision inertial measurement units onboard</w:t>
      </w:r>
      <w:r w:rsidRPr="001D03D4">
        <w:rPr>
          <w:rFonts w:asciiTheme="minorHAnsi" w:hAnsiTheme="minorHAnsi" w:cstheme="minorHAnsi"/>
          <w:sz w:val="16"/>
        </w:rPr>
        <w:t xml:space="preserve">, </w:t>
      </w:r>
      <w:r w:rsidRPr="001D03D4">
        <w:rPr>
          <w:rFonts w:asciiTheme="minorHAnsi" w:hAnsiTheme="minorHAnsi" w:cstheme="minorHAnsi"/>
          <w:u w:val="single"/>
        </w:rPr>
        <w:t xml:space="preserve">and </w:t>
      </w:r>
      <w:r w:rsidRPr="001D03D4">
        <w:rPr>
          <w:rStyle w:val="Emphasis"/>
          <w:rFonts w:asciiTheme="minorHAnsi" w:hAnsiTheme="minorHAnsi" w:cstheme="minorHAnsi"/>
          <w:highlight w:val="cyan"/>
        </w:rPr>
        <w:t>IMUs don’t rely</w:t>
      </w:r>
      <w:r w:rsidRPr="001D03D4">
        <w:rPr>
          <w:rFonts w:asciiTheme="minorHAnsi" w:hAnsiTheme="minorHAnsi" w:cstheme="minorHAnsi"/>
          <w:highlight w:val="cyan"/>
          <w:u w:val="single"/>
        </w:rPr>
        <w:t xml:space="preserve"> on </w:t>
      </w:r>
      <w:r w:rsidRPr="001D03D4">
        <w:rPr>
          <w:rStyle w:val="Emphasis"/>
          <w:rFonts w:asciiTheme="minorHAnsi" w:hAnsiTheme="minorHAnsi" w:cstheme="minorHAnsi"/>
          <w:highlight w:val="cyan"/>
        </w:rPr>
        <w:t>sat</w:t>
      </w:r>
      <w:r w:rsidRPr="001D03D4">
        <w:rPr>
          <w:rFonts w:asciiTheme="minorHAnsi" w:hAnsiTheme="minorHAnsi" w:cstheme="minorHAnsi"/>
          <w:u w:val="single"/>
        </w:rPr>
        <w:t xml:space="preserve">ellite </w:t>
      </w:r>
      <w:r w:rsidRPr="001D03D4">
        <w:rPr>
          <w:rStyle w:val="Emphasis"/>
          <w:rFonts w:asciiTheme="minorHAnsi" w:hAnsiTheme="minorHAnsi" w:cstheme="minorHAnsi"/>
          <w:highlight w:val="cyan"/>
        </w:rPr>
        <w:t>data</w:t>
      </w:r>
      <w:r w:rsidRPr="001D03D4">
        <w:rPr>
          <w:rFonts w:asciiTheme="minorHAnsi" w:hAnsiTheme="minorHAnsi" w:cstheme="minorHAnsi"/>
          <w:sz w:val="16"/>
        </w:rPr>
        <w:t xml:space="preserve">. Oh, and the British rock group Pink Floyd holds the only claim to the Dark Side of the Moon: There is a “far side” of the Moon — the side always turned away from the Earth — but not a “dark side” — which would be a side always turned away from the Sun. More nefariously, the segment sensationalized nuggets of truth within a barrage of half-truths, backed by a heavy bass, dramatic soundtrack (and gravelly-voiced reporter Jim Sciutto) and accompanied by sexy and scary visuals. Make no mistake there are dangers in space, and the United States has the most to lose if space assets are lost. The question is how best to protect them. Here are a few facts CNN omitted. The Reality </w:t>
      </w:r>
      <w:proofErr w:type="gramStart"/>
      <w:r w:rsidRPr="001D03D4">
        <w:rPr>
          <w:rFonts w:asciiTheme="minorHAnsi" w:hAnsiTheme="minorHAnsi" w:cstheme="minorHAnsi"/>
          <w:sz w:val="16"/>
        </w:rPr>
        <w:t>The</w:t>
      </w:r>
      <w:proofErr w:type="gramEnd"/>
      <w:r w:rsidRPr="001D03D4">
        <w:rPr>
          <w:rFonts w:asciiTheme="minorHAnsi" w:hAnsiTheme="minorHAnsi" w:cstheme="minorHAnsi"/>
          <w:sz w:val="16"/>
        </w:rPr>
        <w:t xml:space="preserv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 That technological superiority scares other countries; just as the U.S. military space community </w:t>
      </w:r>
      <w:proofErr w:type="gramStart"/>
      <w:r w:rsidRPr="001D03D4">
        <w:rPr>
          <w:rFonts w:asciiTheme="minorHAnsi" w:hAnsiTheme="minorHAnsi" w:cstheme="minorHAnsi"/>
          <w:sz w:val="16"/>
        </w:rPr>
        <w:t>is scared of</w:t>
      </w:r>
      <w:proofErr w:type="gramEnd"/>
      <w:r w:rsidRPr="001D03D4">
        <w:rPr>
          <w:rFonts w:asciiTheme="minorHAnsi" w:hAnsiTheme="minorHAnsi" w:cstheme="minorHAnsi"/>
          <w:sz w:val="16"/>
        </w:rPr>
        <w:t xml:space="preserve"> other countries obtaining those technologies in the future. The U.S. military space budget is more than 10 times greater than that of all the countries in the world combined. That also causes other countries concern. 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 However, it must be remembered that most space-related technologies – </w:t>
      </w:r>
      <w:proofErr w:type="gramStart"/>
      <w:r w:rsidRPr="001D03D4">
        <w:rPr>
          <w:rFonts w:asciiTheme="minorHAnsi" w:hAnsiTheme="minorHAnsi" w:cstheme="minorHAnsi"/>
          <w:sz w:val="16"/>
        </w:rPr>
        <w:t>with the exception of</w:t>
      </w:r>
      <w:proofErr w:type="gramEnd"/>
      <w:r w:rsidRPr="001D03D4">
        <w:rPr>
          <w:rFonts w:asciiTheme="minorHAnsi" w:hAnsiTheme="minorHAnsi" w:cstheme="minorHAnsi"/>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 Further, </w:t>
      </w:r>
      <w:r w:rsidRPr="001D03D4">
        <w:rPr>
          <w:rFonts w:asciiTheme="minorHAnsi" w:hAnsiTheme="minorHAnsi" w:cstheme="minorHAnsi"/>
          <w:u w:val="single"/>
        </w:rPr>
        <w:t xml:space="preserve">the </w:t>
      </w:r>
      <w:r w:rsidRPr="001D03D4">
        <w:rPr>
          <w:rStyle w:val="Emphasis"/>
          <w:rFonts w:asciiTheme="minorHAnsi" w:hAnsiTheme="minorHAnsi" w:cstheme="minorHAnsi"/>
          <w:highlight w:val="cyan"/>
        </w:rPr>
        <w:t>U</w:t>
      </w:r>
      <w:r w:rsidRPr="001D03D4">
        <w:rPr>
          <w:rFonts w:asciiTheme="minorHAnsi" w:hAnsiTheme="minorHAnsi" w:cstheme="minorHAnsi"/>
          <w:u w:val="single"/>
        </w:rPr>
        <w:t xml:space="preserve">nited </w:t>
      </w:r>
      <w:r w:rsidRPr="001D03D4">
        <w:rPr>
          <w:rStyle w:val="Emphasis"/>
          <w:rFonts w:asciiTheme="minorHAnsi" w:hAnsiTheme="minorHAnsi" w:cstheme="minorHAnsi"/>
          <w:highlight w:val="cyan"/>
        </w:rPr>
        <w:t>S</w:t>
      </w:r>
      <w:r w:rsidRPr="001D03D4">
        <w:rPr>
          <w:rFonts w:asciiTheme="minorHAnsi" w:hAnsiTheme="minorHAnsi" w:cstheme="minorHAnsi"/>
          <w:u w:val="single"/>
        </w:rPr>
        <w:t xml:space="preserve">tates is </w:t>
      </w:r>
      <w:r w:rsidRPr="001D03D4">
        <w:rPr>
          <w:rStyle w:val="Emphasis"/>
          <w:rFonts w:asciiTheme="minorHAnsi" w:hAnsiTheme="minorHAnsi" w:cstheme="minorHAnsi"/>
        </w:rPr>
        <w:t>not unable</w:t>
      </w:r>
      <w:r w:rsidRPr="001D03D4">
        <w:rPr>
          <w:rFonts w:asciiTheme="minorHAnsi" w:hAnsiTheme="minorHAnsi" w:cstheme="minorHAnsi"/>
          <w:u w:val="single"/>
        </w:rPr>
        <w:t xml:space="preserve"> to </w:t>
      </w:r>
      <w:r w:rsidRPr="001D03D4">
        <w:rPr>
          <w:rStyle w:val="Emphasis"/>
          <w:rFonts w:asciiTheme="minorHAnsi" w:hAnsiTheme="minorHAnsi" w:cstheme="minorHAnsi"/>
        </w:rPr>
        <w:t>protect</w:t>
      </w:r>
      <w:r w:rsidRPr="001D03D4">
        <w:rPr>
          <w:rFonts w:asciiTheme="minorHAnsi" w:hAnsiTheme="minorHAnsi" w:cstheme="minorHAnsi"/>
          <w:u w:val="single"/>
        </w:rPr>
        <w:t xml:space="preserve"> its </w:t>
      </w:r>
      <w:r w:rsidRPr="001D03D4">
        <w:rPr>
          <w:rStyle w:val="Emphasis"/>
          <w:rFonts w:asciiTheme="minorHAnsi" w:hAnsiTheme="minorHAnsi" w:cstheme="minorHAnsi"/>
        </w:rPr>
        <w:t>sat</w:t>
      </w:r>
      <w:r w:rsidRPr="001D03D4">
        <w:rPr>
          <w:rFonts w:asciiTheme="minorHAnsi" w:hAnsiTheme="minorHAnsi" w:cstheme="minorHAnsi"/>
          <w:sz w:val="16"/>
        </w:rPr>
        <w:t>ellite</w:t>
      </w:r>
      <w:r w:rsidRPr="001D03D4">
        <w:rPr>
          <w:rStyle w:val="Emphasis"/>
          <w:rFonts w:asciiTheme="minorHAnsi" w:hAnsiTheme="minorHAnsi" w:cstheme="minorHAnsi"/>
        </w:rPr>
        <w:t>s</w:t>
      </w:r>
      <w:r w:rsidRPr="001D03D4">
        <w:rPr>
          <w:rFonts w:asciiTheme="minorHAnsi" w:hAnsiTheme="minorHAnsi" w:cstheme="minorHAnsi"/>
          <w:sz w:val="16"/>
        </w:rPr>
        <w:t xml:space="preserve">, as repeated during the CNN broadcast by various interviewees and the host. Many U.S. government-owned satellites, including precious spy </w:t>
      </w:r>
      <w:r w:rsidRPr="001D03D4">
        <w:rPr>
          <w:rStyle w:val="Emphasis"/>
          <w:rFonts w:asciiTheme="minorHAnsi" w:hAnsiTheme="minorHAnsi" w:cstheme="minorHAnsi"/>
          <w:highlight w:val="cyan"/>
        </w:rPr>
        <w:t>sat</w:t>
      </w:r>
      <w:r w:rsidRPr="001D03D4">
        <w:rPr>
          <w:rFonts w:asciiTheme="minorHAnsi" w:hAnsiTheme="minorHAnsi" w:cstheme="minorHAnsi"/>
          <w:sz w:val="16"/>
        </w:rPr>
        <w:t>ellite</w:t>
      </w:r>
      <w:r w:rsidRPr="001D03D4">
        <w:rPr>
          <w:rStyle w:val="Emphasis"/>
          <w:rFonts w:asciiTheme="minorHAnsi" w:hAnsiTheme="minorHAnsi" w:cstheme="minorHAnsi"/>
          <w:highlight w:val="cyan"/>
        </w:rPr>
        <w:t>s</w:t>
      </w:r>
      <w:r w:rsidRPr="001D03D4">
        <w:rPr>
          <w:rFonts w:asciiTheme="minorHAnsi" w:hAnsiTheme="minorHAnsi" w:cstheme="minorHAnsi"/>
          <w:sz w:val="16"/>
        </w:rPr>
        <w:t xml:space="preserve">, </w:t>
      </w:r>
      <w:r w:rsidRPr="001D03D4">
        <w:rPr>
          <w:rFonts w:asciiTheme="minorHAnsi" w:hAnsiTheme="minorHAnsi" w:cstheme="minorHAnsi"/>
          <w:highlight w:val="cyan"/>
          <w:u w:val="single"/>
        </w:rPr>
        <w:t xml:space="preserve">have </w:t>
      </w:r>
      <w:r w:rsidRPr="001D03D4">
        <w:rPr>
          <w:rStyle w:val="Emphasis"/>
          <w:rFonts w:asciiTheme="minorHAnsi" w:hAnsiTheme="minorHAnsi" w:cstheme="minorHAnsi"/>
          <w:highlight w:val="cyan"/>
        </w:rPr>
        <w:t>capabilities to maneuver</w:t>
      </w:r>
      <w:r w:rsidRPr="001D03D4">
        <w:rPr>
          <w:rFonts w:asciiTheme="minorHAnsi" w:hAnsiTheme="minorHAnsi" w:cstheme="minorHAnsi"/>
          <w:sz w:val="16"/>
        </w:rPr>
        <w:t>.</w:t>
      </w:r>
    </w:p>
    <w:p w14:paraId="0836A9D9" w14:textId="25D1A9A0" w:rsidR="003C5F05" w:rsidRPr="001D03D4" w:rsidRDefault="003C5F05" w:rsidP="003C5F05">
      <w:pPr>
        <w:spacing w:line="240" w:lineRule="auto"/>
        <w:rPr>
          <w:rFonts w:asciiTheme="minorHAnsi" w:hAnsiTheme="minorHAnsi" w:cstheme="minorHAnsi"/>
        </w:rPr>
      </w:pPr>
      <w:r w:rsidRPr="001D03D4">
        <w:rPr>
          <w:rFonts w:asciiTheme="minorHAnsi" w:hAnsiTheme="minorHAnsi" w:cstheme="minorHAnsi"/>
          <w:sz w:val="16"/>
        </w:rPr>
        <w:t xml:space="preserve"> </w:t>
      </w:r>
      <w:r w:rsidRPr="00EF5B07">
        <w:rPr>
          <w:rFonts w:asciiTheme="minorHAnsi" w:hAnsiTheme="minorHAnsi" w:cstheme="minorHAnsi"/>
          <w:u w:val="single"/>
        </w:rPr>
        <w:t xml:space="preserve">Many are </w:t>
      </w:r>
      <w:r w:rsidRPr="00EF5B07">
        <w:rPr>
          <w:rStyle w:val="Emphasis"/>
          <w:rFonts w:asciiTheme="minorHAnsi" w:hAnsiTheme="minorHAnsi" w:cstheme="minorHAnsi"/>
        </w:rPr>
        <w:t>hardened</w:t>
      </w:r>
      <w:r w:rsidRPr="00EF5B07">
        <w:rPr>
          <w:rFonts w:asciiTheme="minorHAnsi" w:hAnsiTheme="minorHAnsi" w:cstheme="minorHAnsi"/>
          <w:sz w:val="16"/>
        </w:rPr>
        <w:t xml:space="preserve"> </w:t>
      </w:r>
      <w:r w:rsidRPr="00EF5B07">
        <w:rPr>
          <w:rFonts w:asciiTheme="minorHAnsi" w:hAnsiTheme="minorHAnsi" w:cstheme="minorHAnsi"/>
          <w:u w:val="single"/>
        </w:rPr>
        <w:t xml:space="preserve">against </w:t>
      </w:r>
      <w:r w:rsidRPr="00EF5B07">
        <w:rPr>
          <w:rStyle w:val="Emphasis"/>
          <w:rFonts w:asciiTheme="minorHAnsi" w:hAnsiTheme="minorHAnsi" w:cstheme="minorHAnsi"/>
        </w:rPr>
        <w:t>e</w:t>
      </w:r>
      <w:r w:rsidRPr="00EF5B07">
        <w:rPr>
          <w:rFonts w:asciiTheme="minorHAnsi" w:hAnsiTheme="minorHAnsi" w:cstheme="minorHAnsi"/>
          <w:u w:val="single"/>
        </w:rPr>
        <w:t>lectro-</w:t>
      </w:r>
      <w:r w:rsidRPr="00EF5B07">
        <w:rPr>
          <w:rStyle w:val="Emphasis"/>
          <w:rFonts w:asciiTheme="minorHAnsi" w:hAnsiTheme="minorHAnsi" w:cstheme="minorHAnsi"/>
        </w:rPr>
        <w:t>m</w:t>
      </w:r>
      <w:r w:rsidRPr="00EF5B07">
        <w:rPr>
          <w:rFonts w:asciiTheme="minorHAnsi" w:hAnsiTheme="minorHAnsi" w:cstheme="minorHAnsi"/>
          <w:u w:val="single"/>
        </w:rPr>
        <w:t xml:space="preserve">agnetic </w:t>
      </w:r>
      <w:r w:rsidRPr="00EF5B07">
        <w:rPr>
          <w:rStyle w:val="Emphasis"/>
          <w:rFonts w:asciiTheme="minorHAnsi" w:hAnsiTheme="minorHAnsi" w:cstheme="minorHAnsi"/>
        </w:rPr>
        <w:t>p</w:t>
      </w:r>
      <w:r w:rsidRPr="00EF5B07">
        <w:rPr>
          <w:rFonts w:asciiTheme="minorHAnsi" w:hAnsiTheme="minorHAnsi" w:cstheme="minorHAnsi"/>
          <w:u w:val="single"/>
        </w:rPr>
        <w:t>ulse</w:t>
      </w:r>
      <w:r w:rsidRPr="00EF5B07">
        <w:rPr>
          <w:rFonts w:asciiTheme="minorHAnsi" w:hAnsiTheme="minorHAnsi" w:cstheme="minorHAnsi"/>
          <w:sz w:val="16"/>
        </w:rPr>
        <w:t xml:space="preserve">, </w:t>
      </w:r>
      <w:r w:rsidRPr="00EF5B07">
        <w:rPr>
          <w:rFonts w:asciiTheme="minorHAnsi" w:hAnsiTheme="minorHAnsi" w:cstheme="minorHAnsi"/>
          <w:u w:val="single"/>
        </w:rPr>
        <w:t xml:space="preserve">sport </w:t>
      </w:r>
      <w:r w:rsidRPr="00EF5B07">
        <w:rPr>
          <w:rStyle w:val="Emphasis"/>
          <w:rFonts w:asciiTheme="minorHAnsi" w:hAnsiTheme="minorHAnsi" w:cstheme="minorHAnsi"/>
        </w:rPr>
        <w:t>“shutters”</w:t>
      </w:r>
      <w:r w:rsidRPr="00EF5B07">
        <w:rPr>
          <w:rFonts w:asciiTheme="minorHAnsi" w:hAnsiTheme="minorHAnsi" w:cstheme="minorHAnsi"/>
          <w:u w:val="single"/>
        </w:rPr>
        <w:t xml:space="preserve"> to protect optical “eyes” from solar </w:t>
      </w:r>
      <w:r w:rsidRPr="00EF5B07">
        <w:rPr>
          <w:rStyle w:val="Emphasis"/>
          <w:rFonts w:asciiTheme="minorHAnsi" w:hAnsiTheme="minorHAnsi" w:cstheme="minorHAnsi"/>
        </w:rPr>
        <w:t xml:space="preserve">flares and </w:t>
      </w:r>
      <w:proofErr w:type="gramStart"/>
      <w:r w:rsidRPr="00EF5B07">
        <w:rPr>
          <w:rStyle w:val="Emphasis"/>
          <w:rFonts w:asciiTheme="minorHAnsi" w:hAnsiTheme="minorHAnsi" w:cstheme="minorHAnsi"/>
        </w:rPr>
        <w:t>lasers</w:t>
      </w:r>
      <w:r w:rsidRPr="00EF5B07">
        <w:rPr>
          <w:rFonts w:asciiTheme="minorHAnsi" w:hAnsiTheme="minorHAnsi" w:cstheme="minorHAnsi"/>
          <w:u w:val="single"/>
        </w:rPr>
        <w:t>, and</w:t>
      </w:r>
      <w:proofErr w:type="gramEnd"/>
      <w:r w:rsidRPr="00EF5B07">
        <w:rPr>
          <w:rFonts w:asciiTheme="minorHAnsi" w:hAnsiTheme="minorHAnsi" w:cstheme="minorHAnsi"/>
          <w:u w:val="single"/>
        </w:rPr>
        <w:t xml:space="preserve"> use radio </w:t>
      </w:r>
      <w:r w:rsidRPr="00EF5B07">
        <w:rPr>
          <w:rStyle w:val="Emphasis"/>
          <w:rFonts w:asciiTheme="minorHAnsi" w:hAnsiTheme="minorHAnsi" w:cstheme="minorHAnsi"/>
        </w:rPr>
        <w:t>frequency hop</w:t>
      </w:r>
      <w:r w:rsidRPr="00EF5B07">
        <w:rPr>
          <w:rFonts w:asciiTheme="minorHAnsi" w:hAnsiTheme="minorHAnsi" w:cstheme="minorHAnsi"/>
          <w:u w:val="single"/>
        </w:rPr>
        <w:t xml:space="preserve">ping to </w:t>
      </w:r>
      <w:r w:rsidRPr="00EF5B07">
        <w:rPr>
          <w:rStyle w:val="Emphasis"/>
          <w:rFonts w:asciiTheme="minorHAnsi" w:hAnsiTheme="minorHAnsi" w:cstheme="minorHAnsi"/>
        </w:rPr>
        <w:t>resist jamming</w:t>
      </w:r>
      <w:r w:rsidRPr="00EF5B07">
        <w:rPr>
          <w:rFonts w:asciiTheme="minorHAnsi" w:hAnsiTheme="minorHAnsi" w:cstheme="minorHAnsi"/>
          <w:sz w:val="16"/>
        </w:rPr>
        <w:t xml:space="preserve">. Offensive weapons, deployed on the ground to attack satellites, or in space, are not a silver bullet. To the contrary, U.S. deployment of such weapons may </w:t>
      </w:r>
      <w:proofErr w:type="gramStart"/>
      <w:r w:rsidRPr="00EF5B07">
        <w:rPr>
          <w:rFonts w:asciiTheme="minorHAnsi" w:hAnsiTheme="minorHAnsi" w:cstheme="minorHAnsi"/>
          <w:sz w:val="16"/>
        </w:rPr>
        <w:t>actually be</w:t>
      </w:r>
      <w:proofErr w:type="gramEnd"/>
      <w:r w:rsidRPr="00EF5B07">
        <w:rPr>
          <w:rFonts w:asciiTheme="minorHAnsi" w:hAnsiTheme="minorHAnsi" w:cstheme="minorHAnsi"/>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 These diplomatic efforts, however, would be undercut by a full-out U.S. pursuit of “space dominance.” This includes dialogue with China, the lack of which Gen. William Shelton, retired commander of Air Force Space Command, lamented in the CNN report. 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EF5B07">
        <w:rPr>
          <w:rStyle w:val="Emphasis"/>
          <w:rFonts w:asciiTheme="minorHAnsi" w:hAnsiTheme="minorHAnsi" w:cstheme="minorHAnsi"/>
        </w:rPr>
        <w:t>No</w:t>
      </w:r>
      <w:r w:rsidRPr="00EF5B07">
        <w:rPr>
          <w:rFonts w:asciiTheme="minorHAnsi" w:hAnsiTheme="minorHAnsi" w:cstheme="minorHAnsi"/>
          <w:sz w:val="16"/>
        </w:rPr>
        <w:t xml:space="preserve"> potential </w:t>
      </w:r>
      <w:r w:rsidRPr="00EF5B07">
        <w:rPr>
          <w:rStyle w:val="Emphasis"/>
          <w:rFonts w:asciiTheme="minorHAnsi" w:hAnsiTheme="minorHAnsi" w:cstheme="minorHAnsi"/>
        </w:rPr>
        <w:t>adversary</w:t>
      </w:r>
      <w:r w:rsidRPr="00EF5B07">
        <w:rPr>
          <w:rFonts w:asciiTheme="minorHAnsi" w:hAnsiTheme="minorHAnsi" w:cstheme="minorHAnsi"/>
          <w:sz w:val="16"/>
        </w:rPr>
        <w:t xml:space="preserve"> </w:t>
      </w:r>
      <w:r w:rsidRPr="00EF5B07">
        <w:rPr>
          <w:rFonts w:asciiTheme="minorHAnsi" w:hAnsiTheme="minorHAnsi" w:cstheme="minorHAnsi"/>
          <w:u w:val="single"/>
        </w:rPr>
        <w:t>has</w:t>
      </w:r>
      <w:r w:rsidRPr="00EF5B07">
        <w:rPr>
          <w:rFonts w:asciiTheme="minorHAnsi" w:hAnsiTheme="minorHAnsi" w:cstheme="minorHAnsi"/>
          <w:sz w:val="16"/>
        </w:rPr>
        <w:t xml:space="preserve"> such </w:t>
      </w:r>
      <w:r w:rsidRPr="00EF5B07">
        <w:rPr>
          <w:rFonts w:asciiTheme="minorHAnsi" w:hAnsiTheme="minorHAnsi" w:cstheme="minorHAnsi"/>
          <w:u w:val="single"/>
        </w:rPr>
        <w:t>capabilities</w:t>
      </w:r>
      <w:r w:rsidRPr="00EF5B07">
        <w:rPr>
          <w:rFonts w:asciiTheme="minorHAnsi" w:hAnsiTheme="minorHAnsi" w:cstheme="minorHAnsi"/>
          <w:sz w:val="16"/>
        </w:rPr>
        <w:t xml:space="preserve">, </w:t>
      </w:r>
      <w:r w:rsidRPr="00EF5B07">
        <w:rPr>
          <w:rFonts w:asciiTheme="minorHAnsi" w:hAnsiTheme="minorHAnsi" w:cstheme="minorHAnsi"/>
          <w:u w:val="single"/>
        </w:rPr>
        <w:t xml:space="preserve">nor will they </w:t>
      </w:r>
      <w:r w:rsidRPr="00EF5B07">
        <w:rPr>
          <w:rStyle w:val="Emphasis"/>
          <w:rFonts w:asciiTheme="minorHAnsi" w:hAnsiTheme="minorHAnsi" w:cstheme="minorHAnsi"/>
        </w:rPr>
        <w:t>ever</w:t>
      </w:r>
      <w:r w:rsidRPr="00EF5B07">
        <w:rPr>
          <w:rFonts w:asciiTheme="minorHAnsi" w:hAnsiTheme="minorHAnsi" w:cstheme="minorHAnsi"/>
          <w:u w:val="single"/>
        </w:rPr>
        <w:t xml:space="preserve"> likely do so</w:t>
      </w:r>
      <w:r w:rsidRPr="00EF5B07">
        <w:rPr>
          <w:rFonts w:asciiTheme="minorHAnsi" w:hAnsiTheme="minorHAnsi" w:cstheme="minorHAnsi"/>
          <w:sz w:val="16"/>
        </w:rPr>
        <w:t xml:space="preserve">. </w:t>
      </w:r>
      <w:r w:rsidRPr="00EF5B07">
        <w:rPr>
          <w:rFonts w:asciiTheme="minorHAnsi" w:hAnsiTheme="minorHAnsi" w:cstheme="minorHAnsi"/>
          <w:u w:val="single"/>
        </w:rPr>
        <w:t xml:space="preserve">There is just </w:t>
      </w:r>
      <w:r w:rsidRPr="00EF5B07">
        <w:rPr>
          <w:rStyle w:val="Emphasis"/>
          <w:rFonts w:asciiTheme="minorHAnsi" w:hAnsiTheme="minorHAnsi" w:cstheme="minorHAnsi"/>
        </w:rPr>
        <w:t>too much redundancy</w:t>
      </w:r>
      <w:r w:rsidRPr="00EF5B07">
        <w:rPr>
          <w:rFonts w:asciiTheme="minorHAnsi" w:hAnsiTheme="minorHAnsi" w:cstheme="minorHAnsi"/>
          <w:u w:val="single"/>
        </w:rPr>
        <w:t xml:space="preserve"> in the system</w:t>
      </w:r>
      <w:r w:rsidRPr="001D03D4">
        <w:rPr>
          <w:rFonts w:asciiTheme="minorHAnsi" w:hAnsiTheme="minorHAnsi" w:cstheme="minorHAnsi"/>
          <w:sz w:val="16"/>
        </w:rPr>
        <w:t>.</w:t>
      </w:r>
    </w:p>
    <w:p w14:paraId="4A33263A" w14:textId="28BE6658" w:rsidR="00943EEA" w:rsidRPr="001D03D4" w:rsidRDefault="00943EEA" w:rsidP="00943EEA">
      <w:pPr>
        <w:pStyle w:val="Heading4"/>
        <w:rPr>
          <w:rFonts w:asciiTheme="minorHAnsi" w:hAnsiTheme="minorHAnsi" w:cstheme="minorHAnsi"/>
          <w:sz w:val="16"/>
        </w:rPr>
      </w:pPr>
    </w:p>
    <w:sectPr w:rsidR="00943EEA" w:rsidRPr="001D03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43EEA"/>
    <w:rsid w:val="000139A3"/>
    <w:rsid w:val="00100833"/>
    <w:rsid w:val="00104529"/>
    <w:rsid w:val="00105942"/>
    <w:rsid w:val="00107396"/>
    <w:rsid w:val="001172E6"/>
    <w:rsid w:val="00144A4C"/>
    <w:rsid w:val="00176AB0"/>
    <w:rsid w:val="00177B7D"/>
    <w:rsid w:val="0018322D"/>
    <w:rsid w:val="001B5776"/>
    <w:rsid w:val="001D03D4"/>
    <w:rsid w:val="001E527A"/>
    <w:rsid w:val="001F78CE"/>
    <w:rsid w:val="00251FC7"/>
    <w:rsid w:val="002855A7"/>
    <w:rsid w:val="002B146A"/>
    <w:rsid w:val="002B5E17"/>
    <w:rsid w:val="00315690"/>
    <w:rsid w:val="00316B75"/>
    <w:rsid w:val="00325646"/>
    <w:rsid w:val="003460F2"/>
    <w:rsid w:val="0038158C"/>
    <w:rsid w:val="003902BA"/>
    <w:rsid w:val="003A09E2"/>
    <w:rsid w:val="003C5F05"/>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1697"/>
    <w:rsid w:val="00722258"/>
    <w:rsid w:val="007243E5"/>
    <w:rsid w:val="00766EA0"/>
    <w:rsid w:val="007A2226"/>
    <w:rsid w:val="007F5B66"/>
    <w:rsid w:val="00823A1C"/>
    <w:rsid w:val="00845B9D"/>
    <w:rsid w:val="00860984"/>
    <w:rsid w:val="008B3ECB"/>
    <w:rsid w:val="008B4E85"/>
    <w:rsid w:val="008C1B2E"/>
    <w:rsid w:val="0091627E"/>
    <w:rsid w:val="00943EEA"/>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5B0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75D2C"/>
  <w15:chartTrackingRefBased/>
  <w15:docId w15:val="{FE151010-AA34-46FF-80FE-9DDCA78CF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3EEA"/>
    <w:rPr>
      <w:rFonts w:ascii="Calibri" w:hAnsi="Calibri"/>
    </w:rPr>
  </w:style>
  <w:style w:type="paragraph" w:styleId="Heading1">
    <w:name w:val="heading 1"/>
    <w:aliases w:val="Pocket"/>
    <w:basedOn w:val="Normal"/>
    <w:next w:val="Normal"/>
    <w:link w:val="Heading1Char"/>
    <w:qFormat/>
    <w:rsid w:val="00943E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3E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3E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43E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3E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3EEA"/>
  </w:style>
  <w:style w:type="character" w:customStyle="1" w:styleId="Heading1Char">
    <w:name w:val="Heading 1 Char"/>
    <w:aliases w:val="Pocket Char"/>
    <w:basedOn w:val="DefaultParagraphFont"/>
    <w:link w:val="Heading1"/>
    <w:rsid w:val="00943E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3EE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43EEA"/>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943EE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rsid w:val="00943EE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43EEA"/>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8"/>
    <w:basedOn w:val="DefaultParagraphFont"/>
    <w:uiPriority w:val="6"/>
    <w:qFormat/>
    <w:rsid w:val="00943EEA"/>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C"/>
    <w:basedOn w:val="DefaultParagraphFont"/>
    <w:link w:val="Card"/>
    <w:uiPriority w:val="99"/>
    <w:unhideWhenUsed/>
    <w:rsid w:val="00943EEA"/>
    <w:rPr>
      <w:color w:val="auto"/>
      <w:u w:val="none"/>
    </w:rPr>
  </w:style>
  <w:style w:type="character" w:styleId="FollowedHyperlink">
    <w:name w:val="FollowedHyperlink"/>
    <w:basedOn w:val="DefaultParagraphFont"/>
    <w:uiPriority w:val="99"/>
    <w:semiHidden/>
    <w:unhideWhenUsed/>
    <w:rsid w:val="00943EEA"/>
    <w:rPr>
      <w:color w:val="auto"/>
      <w:u w:val="none"/>
    </w:rPr>
  </w:style>
  <w:style w:type="paragraph" w:customStyle="1" w:styleId="textbold">
    <w:name w:val="text bold"/>
    <w:basedOn w:val="Normal"/>
    <w:link w:val="Emphasis"/>
    <w:uiPriority w:val="7"/>
    <w:qFormat/>
    <w:rsid w:val="00943EEA"/>
    <w:pPr>
      <w:widowControl w:val="0"/>
      <w:ind w:left="720"/>
      <w:jc w:val="both"/>
    </w:pPr>
    <w:rPr>
      <w:b/>
      <w:iCs/>
      <w:u w:val="single"/>
    </w:rPr>
  </w:style>
  <w:style w:type="paragraph" w:customStyle="1" w:styleId="evidencetext">
    <w:name w:val="evidence text"/>
    <w:basedOn w:val="Normal"/>
    <w:link w:val="evidencetextChar1"/>
    <w:qFormat/>
    <w:rsid w:val="00943EEA"/>
    <w:pPr>
      <w:ind w:left="432" w:right="432"/>
    </w:pPr>
    <w:rPr>
      <w:color w:val="000000"/>
    </w:rPr>
  </w:style>
  <w:style w:type="character" w:customStyle="1" w:styleId="evidencetextChar1">
    <w:name w:val="evidence text Char1"/>
    <w:link w:val="evidencetext"/>
    <w:rsid w:val="00943EEA"/>
    <w:rPr>
      <w:rFonts w:ascii="Calibri" w:hAnsi="Calibri"/>
      <w:color w:val="000000"/>
    </w:rPr>
  </w:style>
  <w:style w:type="paragraph" w:styleId="ListParagraph">
    <w:name w:val="List Paragraph"/>
    <w:aliases w:val="6 font"/>
    <w:basedOn w:val="Normal"/>
    <w:uiPriority w:val="99"/>
    <w:unhideWhenUsed/>
    <w:qFormat/>
    <w:rsid w:val="00943EEA"/>
    <w:pPr>
      <w:ind w:left="720"/>
      <w:contextualSpacing/>
    </w:pPr>
    <w:rPr>
      <w:rFonts w:ascii="Arial" w:hAnsi="Arial" w:cs="Arial"/>
    </w:rPr>
  </w:style>
  <w:style w:type="paragraph" w:customStyle="1" w:styleId="Card">
    <w:name w:val="Card"/>
    <w:aliases w:val="No Spacing111112,nonunderlined,Note Level 2,No Spacing11211,Debate Text,No Spacing11,No Spacing111,No Spacing2,Read stuff,No Spacing1,Tag and Ci,No Spacing23,Tags,No Spacing31,No Spacing22,No Spacing3,tag,No Spacing1111,No Spacing1121,Dont use,card"/>
    <w:basedOn w:val="Heading1"/>
    <w:link w:val="Hyperlink"/>
    <w:autoRedefine/>
    <w:uiPriority w:val="99"/>
    <w:qFormat/>
    <w:rsid w:val="00943EE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943EE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Small Text,Card Format,Note Level 21,ClearFormatting,Clear,DDI Tag,Tag Title,No Spacing51,No Spacing13,Tag and Cite,No Spacing6,No Spacing tnr,Hidden Block Title,No Spacing311,No Spacing8,Dont u,No Spacing1111111"/>
    <w:basedOn w:val="Heading1"/>
    <w:autoRedefine/>
    <w:uiPriority w:val="99"/>
    <w:qFormat/>
    <w:rsid w:val="003C5F0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cnews.com/id/3950099/ns/technology_and_science-space/t/bush-sets-new-course-moon-beyond/" TargetMode="External"/><Relationship Id="rId13" Type="http://schemas.openxmlformats.org/officeDocument/2006/relationships/hyperlink" Target="https://www.voanews.com/a/russia-threatens-to-deploy-tactical-nuclear-weapons-/6354408.html" TargetMode="External"/><Relationship Id="rId18" Type="http://schemas.openxmlformats.org/officeDocument/2006/relationships/hyperlink" Target="https://thehill.com/policy/healthcare/590871-biden-comments-add-momentum-to-spending-bills-climate-measures" TargetMode="External"/><Relationship Id="rId3" Type="http://schemas.openxmlformats.org/officeDocument/2006/relationships/styles" Target="styles.xml"/><Relationship Id="rId21" Type="http://schemas.openxmlformats.org/officeDocument/2006/relationships/hyperlink" Target="https://hbr.org/2021/02/the-commercial-space-age-is-here" TargetMode="External"/><Relationship Id="rId7" Type="http://schemas.openxmlformats.org/officeDocument/2006/relationships/hyperlink" Target="http://www.shelby.senate.gov/public/index.cfm/mobile/newsreleases?ID=25F3AD2E-802A-23AD-4960-F512B9E205D2" TargetMode="External"/><Relationship Id="rId12" Type="http://schemas.openxmlformats.org/officeDocument/2006/relationships/hyperlink" Target="https://thebulletin.org/doomsday-clock/current-time/" TargetMode="External"/><Relationship Id="rId17" Type="http://schemas.openxmlformats.org/officeDocument/2006/relationships/hyperlink" Target="https://www.justsecurity.org/79874/the-us-russia-crisis-over-ukraine-all-options-should-not-be-on-the-tabl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ti.org/events/christopher-painter-on-from-cyber-attack-to-nuclear-war-avoiding-escalation-through-cooperation/" TargetMode="External"/><Relationship Id="rId20" Type="http://schemas.openxmlformats.org/officeDocument/2006/relationships/hyperlink" Target="https://docs.wixstatic.com/ugd/148cb0_90dc2a2637f348edae45943a88da04d4.pdf" TargetMode="External"/><Relationship Id="rId1" Type="http://schemas.openxmlformats.org/officeDocument/2006/relationships/customXml" Target="../customXml/item1.xml"/><Relationship Id="rId6" Type="http://schemas.openxmlformats.org/officeDocument/2006/relationships/hyperlink" Target="http://smile.amazon.com/Beyond-Ideology-Politics-Principles-Partisanship/dp/0226470768/ref=smi_www_rco2_go_smi_g2243582042?_encoding=UTF8&amp;*Version*=1&amp;*entries*=0&amp;ie=UTF8" TargetMode="External"/><Relationship Id="rId11" Type="http://schemas.openxmlformats.org/officeDocument/2006/relationships/hyperlink" Target="https://www.europeanleadershipnetwork.org/networks/euro-atlantic-security-leadership-group-easl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ytimes.com/2022/01/16/world/europe/russia-ukraine-invasion.html" TargetMode="External"/><Relationship Id="rId23" Type="http://schemas.openxmlformats.org/officeDocument/2006/relationships/hyperlink" Target="http://www.futuredirections.org.au/workshop-papers/537-international-conflict-triggers-and-potential-conflict-points-resulting-from-food-and-water-insecurity.html" TargetMode="External"/><Relationship Id="rId10" Type="http://schemas.openxmlformats.org/officeDocument/2006/relationships/hyperlink" Target="https://www.politico.com/news/2022/01/27/nuclear-fears-mount-ukraine-crisis-deepens-00003088" TargetMode="External"/><Relationship Id="rId19" Type="http://schemas.openxmlformats.org/officeDocument/2006/relationships/hyperlink" Target="https://www.scientificamerican.com/article/to-fully-mitigate-climate-change-we-need-to-curb-methane-emissions/" TargetMode="External"/><Relationship Id="rId4" Type="http://schemas.openxmlformats.org/officeDocument/2006/relationships/settings" Target="settings.xml"/><Relationship Id="rId9" Type="http://schemas.openxmlformats.org/officeDocument/2006/relationships/hyperlink" Target="http://www.nytimes.com/1989/07/21/us/president-calls-for-mars-mission-and-a-moon-base.html" TargetMode="External"/><Relationship Id="rId14" Type="http://schemas.openxmlformats.org/officeDocument/2006/relationships/hyperlink" Target="https://www.nytimes.com/2022/01/23/us/politics/biden-troops-nato-ukraine.html" TargetMode="External"/><Relationship Id="rId22" Type="http://schemas.openxmlformats.org/officeDocument/2006/relationships/hyperlink" Target="http://www.thegwpf.org/content/uploads/2015/10/benefit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13947</Words>
  <Characters>79501</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3</cp:revision>
  <dcterms:created xsi:type="dcterms:W3CDTF">2022-02-12T23:08:00Z</dcterms:created>
  <dcterms:modified xsi:type="dcterms:W3CDTF">2022-02-13T00:06:00Z</dcterms:modified>
</cp:coreProperties>
</file>