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FDA5C" w14:textId="6FC52E94" w:rsidR="00517127" w:rsidRDefault="00BF13E6" w:rsidP="00517127">
      <w:pPr>
        <w:pStyle w:val="Heading1"/>
      </w:pPr>
      <w:r>
        <w:t>1</w:t>
      </w:r>
    </w:p>
    <w:p w14:paraId="4A2DCC23" w14:textId="4BD7E07A" w:rsidR="00517127" w:rsidRPr="000C3302" w:rsidRDefault="00517127" w:rsidP="00517127">
      <w:pPr>
        <w:pStyle w:val="Heading4"/>
        <w:spacing w:line="240" w:lineRule="auto"/>
        <w:rPr>
          <w:rFonts w:asciiTheme="minorHAnsi" w:hAnsiTheme="minorHAnsi" w:cstheme="minorHAnsi"/>
        </w:rPr>
      </w:pPr>
      <w:r w:rsidRPr="000C3302">
        <w:rPr>
          <w:rFonts w:asciiTheme="minorHAnsi" w:hAnsiTheme="minorHAnsi" w:cstheme="minorHAnsi"/>
        </w:rPr>
        <w:t>The aerospace industry is on edge now – but</w:t>
      </w:r>
      <w:r w:rsidR="00BF13E6">
        <w:rPr>
          <w:rFonts w:asciiTheme="minorHAnsi" w:hAnsiTheme="minorHAnsi" w:cstheme="minorHAnsi"/>
        </w:rPr>
        <w:t xml:space="preserve"> the US is leaning towards</w:t>
      </w:r>
      <w:r w:rsidRPr="000C3302">
        <w:rPr>
          <w:rFonts w:asciiTheme="minorHAnsi" w:hAnsiTheme="minorHAnsi" w:cstheme="minorHAnsi"/>
        </w:rPr>
        <w:t xml:space="preserve"> increased investment </w:t>
      </w:r>
      <w:r w:rsidR="00BF13E6">
        <w:rPr>
          <w:rFonts w:asciiTheme="minorHAnsi" w:hAnsiTheme="minorHAnsi" w:cstheme="minorHAnsi"/>
        </w:rPr>
        <w:t xml:space="preserve">which </w:t>
      </w:r>
      <w:r w:rsidRPr="000C3302">
        <w:rPr>
          <w:rFonts w:asciiTheme="minorHAnsi" w:hAnsiTheme="minorHAnsi" w:cstheme="minorHAnsi"/>
        </w:rPr>
        <w:t>solves</w:t>
      </w:r>
    </w:p>
    <w:p w14:paraId="59FD4A35" w14:textId="77777777" w:rsidR="00517127" w:rsidRPr="006C5053" w:rsidRDefault="00517127" w:rsidP="00517127">
      <w:pPr>
        <w:spacing w:line="240" w:lineRule="auto"/>
        <w:rPr>
          <w:rFonts w:asciiTheme="minorHAnsi" w:hAnsiTheme="minorHAnsi" w:cstheme="minorHAnsi"/>
          <w:sz w:val="16"/>
          <w:szCs w:val="16"/>
        </w:rPr>
      </w:pPr>
      <w:r w:rsidRPr="000C3302">
        <w:rPr>
          <w:rFonts w:asciiTheme="minorHAnsi" w:hAnsiTheme="minorHAnsi" w:cstheme="minorHAnsi"/>
          <w:b/>
          <w:bCs/>
          <w:sz w:val="26"/>
          <w:szCs w:val="26"/>
        </w:rPr>
        <w:t>Miller 22</w:t>
      </w:r>
      <w:r w:rsidRPr="000C3302">
        <w:rPr>
          <w:rFonts w:asciiTheme="minorHAnsi" w:hAnsiTheme="minorHAnsi" w:cstheme="minorHAnsi"/>
        </w:rPr>
        <w:t xml:space="preserve"> </w:t>
      </w:r>
      <w:r w:rsidRPr="006C5053">
        <w:rPr>
          <w:rFonts w:asciiTheme="minorHAnsi" w:hAnsiTheme="minorHAnsi" w:cstheme="minorHAnsi"/>
          <w:sz w:val="16"/>
          <w:szCs w:val="16"/>
        </w:rPr>
        <w:t xml:space="preserve">– Miller, Amanda, 4 March 2022 – “Air and Space Force Chiefs: Defense Industrial Base May Be Too Fragile to Surge Production,” Air Force Magazine, </w:t>
      </w:r>
      <w:hyperlink r:id="rId6" w:history="1">
        <w:r w:rsidRPr="006C5053">
          <w:rPr>
            <w:rStyle w:val="Hyperlink"/>
            <w:rFonts w:asciiTheme="minorHAnsi" w:hAnsiTheme="minorHAnsi" w:cstheme="minorHAnsi"/>
            <w:sz w:val="16"/>
            <w:szCs w:val="16"/>
          </w:rPr>
          <w:t>https://www.airforcemag.com/air-and-space-force-chiefs-defense-industrial-base-may-be-too-fragile-to-surge-production/</w:t>
        </w:r>
      </w:hyperlink>
      <w:r w:rsidRPr="006C5053">
        <w:rPr>
          <w:rFonts w:asciiTheme="minorHAnsi" w:hAnsiTheme="minorHAnsi" w:cstheme="minorHAnsi"/>
          <w:sz w:val="16"/>
          <w:szCs w:val="16"/>
        </w:rPr>
        <w:t>, [Harker KB]</w:t>
      </w:r>
    </w:p>
    <w:p w14:paraId="6514B7E1" w14:textId="77777777" w:rsidR="00517127" w:rsidRPr="000C3302" w:rsidRDefault="00517127" w:rsidP="00517127">
      <w:pPr>
        <w:spacing w:line="240" w:lineRule="auto"/>
        <w:rPr>
          <w:rFonts w:asciiTheme="minorHAnsi" w:hAnsiTheme="minorHAnsi" w:cstheme="minorHAnsi"/>
          <w:sz w:val="16"/>
        </w:rPr>
      </w:pPr>
      <w:r w:rsidRPr="000C3302">
        <w:rPr>
          <w:rFonts w:asciiTheme="minorHAnsi" w:hAnsiTheme="minorHAnsi" w:cstheme="minorHAnsi"/>
          <w:highlight w:val="cyan"/>
          <w:u w:val="single"/>
        </w:rPr>
        <w:t>The aerospace industrial base could pose a risk to U.S. national security</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because</w:t>
      </w:r>
      <w:r w:rsidRPr="000C3302">
        <w:rPr>
          <w:rFonts w:asciiTheme="minorHAnsi" w:hAnsiTheme="minorHAnsi" w:cstheme="minorHAnsi"/>
          <w:sz w:val="16"/>
        </w:rPr>
        <w:t xml:space="preserve"> </w:t>
      </w:r>
      <w:r w:rsidRPr="000C3302">
        <w:rPr>
          <w:rFonts w:asciiTheme="minorHAnsi" w:hAnsiTheme="minorHAnsi" w:cstheme="minorHAnsi"/>
          <w:highlight w:val="cyan"/>
          <w:u w:val="single"/>
        </w:rPr>
        <w:t>of</w:t>
      </w:r>
      <w:r w:rsidRPr="000C3302">
        <w:rPr>
          <w:rFonts w:asciiTheme="minorHAnsi" w:hAnsiTheme="minorHAnsi" w:cstheme="minorHAnsi"/>
          <w:sz w:val="16"/>
        </w:rPr>
        <w:t xml:space="preserve"> lack of parts for aging systems, inattention to the future workforce, and </w:t>
      </w:r>
      <w:r w:rsidRPr="000C3302">
        <w:rPr>
          <w:rFonts w:asciiTheme="minorHAnsi" w:hAnsiTheme="minorHAnsi" w:cstheme="minorHAnsi"/>
          <w:highlight w:val="cyan"/>
          <w:u w:val="single"/>
        </w:rPr>
        <w:t>the uncertainty</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that’s</w:t>
      </w:r>
      <w:r w:rsidRPr="000C3302">
        <w:rPr>
          <w:rFonts w:asciiTheme="minorHAnsi" w:hAnsiTheme="minorHAnsi" w:cstheme="minorHAnsi"/>
          <w:u w:val="single"/>
        </w:rPr>
        <w:t xml:space="preserve"> historically </w:t>
      </w:r>
      <w:r w:rsidRPr="000C3302">
        <w:rPr>
          <w:rFonts w:asciiTheme="minorHAnsi" w:hAnsiTheme="minorHAnsi" w:cstheme="minorHAnsi"/>
          <w:highlight w:val="cyan"/>
          <w:u w:val="single"/>
        </w:rPr>
        <w:t>surrounded</w:t>
      </w:r>
      <w:r w:rsidRPr="000C3302">
        <w:rPr>
          <w:rFonts w:asciiTheme="minorHAnsi" w:hAnsiTheme="minorHAnsi" w:cstheme="minorHAnsi"/>
          <w:u w:val="single"/>
        </w:rPr>
        <w:t xml:space="preserve"> the success of </w:t>
      </w:r>
      <w:r w:rsidRPr="000C3302">
        <w:rPr>
          <w:rFonts w:asciiTheme="minorHAnsi" w:hAnsiTheme="minorHAnsi" w:cstheme="minorHAnsi"/>
          <w:highlight w:val="cyan"/>
          <w:u w:val="single"/>
        </w:rPr>
        <w:t>space companies</w:t>
      </w:r>
      <w:r w:rsidRPr="000C3302">
        <w:rPr>
          <w:rFonts w:asciiTheme="minorHAnsi" w:hAnsiTheme="minorHAnsi" w:cstheme="minorHAnsi"/>
          <w:sz w:val="16"/>
        </w:rPr>
        <w:t xml:space="preserve">. Air Force Chief of Staff Gen. Charles Q. Brown Jr. and Space Force Chief of Space Operations Gen. John W. “Jay” Raymond addressed issues at the </w:t>
      </w:r>
      <w:hyperlink r:id="rId7" w:history="1">
        <w:r w:rsidRPr="000C3302">
          <w:rPr>
            <w:rStyle w:val="Hyperlink"/>
            <w:rFonts w:asciiTheme="minorHAnsi" w:hAnsiTheme="minorHAnsi" w:cstheme="minorHAnsi"/>
            <w:sz w:val="16"/>
          </w:rPr>
          <w:t>AFA Warfare Symposium</w:t>
        </w:r>
      </w:hyperlink>
      <w:r w:rsidRPr="000C3302">
        <w:rPr>
          <w:rFonts w:asciiTheme="minorHAnsi" w:hAnsiTheme="minorHAnsi" w:cstheme="minorHAnsi"/>
          <w:sz w:val="16"/>
        </w:rPr>
        <w:t xml:space="preserve"> in Orlando, Fla., on March 3. Raymond cited a report by the Air Force Research Laboratory and Defense Innovation Unit that called </w:t>
      </w:r>
      <w:r w:rsidRPr="000C3302">
        <w:rPr>
          <w:rFonts w:asciiTheme="minorHAnsi" w:hAnsiTheme="minorHAnsi" w:cstheme="minorHAnsi"/>
          <w:highlight w:val="cyan"/>
          <w:u w:val="single"/>
        </w:rPr>
        <w:t>the industrial base “tactically strong but strategically</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fragile</w:t>
      </w:r>
      <w:r w:rsidRPr="000C3302">
        <w:rPr>
          <w:rFonts w:asciiTheme="minorHAnsi" w:hAnsiTheme="minorHAnsi" w:cstheme="minorHAnsi"/>
          <w:u w:val="single"/>
        </w:rPr>
        <w:t>.”</w:t>
      </w:r>
      <w:r w:rsidRPr="000C3302">
        <w:rPr>
          <w:rFonts w:asciiTheme="minorHAnsi" w:hAnsiTheme="minorHAnsi" w:cstheme="minorHAnsi"/>
          <w:sz w:val="16"/>
        </w:rPr>
        <w:t xml:space="preserve"> </w:t>
      </w:r>
      <w:r w:rsidRPr="000C3302">
        <w:rPr>
          <w:rFonts w:asciiTheme="minorHAnsi" w:hAnsiTheme="minorHAnsi" w:cstheme="minorHAnsi"/>
          <w:u w:val="single"/>
        </w:rPr>
        <w:t>He said in the past, proposed activity in the space sector has fizzled out. “We need this to materialize</w:t>
      </w:r>
      <w:r w:rsidRPr="000C3302">
        <w:rPr>
          <w:rFonts w:asciiTheme="minorHAnsi" w:hAnsiTheme="minorHAnsi" w:cstheme="minorHAnsi"/>
          <w:sz w:val="16"/>
        </w:rPr>
        <w:t xml:space="preserve">,” Raymond said. </w:t>
      </w:r>
      <w:r w:rsidRPr="000C3302">
        <w:rPr>
          <w:rFonts w:asciiTheme="minorHAnsi" w:hAnsiTheme="minorHAnsi" w:cstheme="minorHAnsi"/>
          <w:u w:val="single"/>
        </w:rPr>
        <w:t xml:space="preserve">The report </w:t>
      </w:r>
      <w:hyperlink r:id="rId8" w:tgtFrame="_blank" w:history="1">
        <w:r w:rsidRPr="000C3302">
          <w:rPr>
            <w:rStyle w:val="Hyperlink"/>
            <w:rFonts w:asciiTheme="minorHAnsi" w:hAnsiTheme="minorHAnsi" w:cstheme="minorHAnsi"/>
            <w:u w:val="single"/>
          </w:rPr>
          <w:t>“State of the Space Industrial Base 2021: Infrastructure and Services for Economic Growth and National Security,”</w:t>
        </w:r>
      </w:hyperlink>
      <w:r w:rsidRPr="000C3302">
        <w:rPr>
          <w:rFonts w:asciiTheme="minorHAnsi" w:hAnsiTheme="minorHAnsi" w:cstheme="minorHAnsi"/>
          <w:sz w:val="16"/>
        </w:rPr>
        <w:t xml:space="preserve"> published in </w:t>
      </w:r>
      <w:r w:rsidRPr="000C3302">
        <w:rPr>
          <w:rFonts w:asciiTheme="minorHAnsi" w:hAnsiTheme="minorHAnsi" w:cstheme="minorHAnsi"/>
          <w:u w:val="single"/>
        </w:rPr>
        <w:t xml:space="preserve">November 2021, posits that </w:t>
      </w:r>
      <w:r w:rsidRPr="000C3302">
        <w:rPr>
          <w:rFonts w:asciiTheme="minorHAnsi" w:hAnsiTheme="minorHAnsi" w:cstheme="minorHAnsi"/>
          <w:highlight w:val="cyan"/>
          <w:u w:val="single"/>
        </w:rPr>
        <w:t>increasing Pentagon spending on commercial space tech</w:t>
      </w:r>
      <w:r w:rsidRPr="000C3302">
        <w:rPr>
          <w:rFonts w:asciiTheme="minorHAnsi" w:hAnsiTheme="minorHAnsi" w:cstheme="minorHAnsi"/>
          <w:u w:val="single"/>
        </w:rPr>
        <w:t xml:space="preserve">nology </w:t>
      </w:r>
      <w:r w:rsidRPr="000C3302">
        <w:rPr>
          <w:rFonts w:asciiTheme="minorHAnsi" w:hAnsiTheme="minorHAnsi" w:cstheme="minorHAnsi"/>
          <w:highlight w:val="cyan"/>
          <w:u w:val="single"/>
        </w:rPr>
        <w:t xml:space="preserve">would prompt private investors </w:t>
      </w:r>
      <w:hyperlink r:id="rId9" w:tgtFrame="_blank" w:history="1">
        <w:r w:rsidRPr="000C3302">
          <w:rPr>
            <w:rStyle w:val="Hyperlink"/>
            <w:rFonts w:asciiTheme="minorHAnsi" w:hAnsiTheme="minorHAnsi" w:cstheme="minorHAnsi"/>
            <w:highlight w:val="cyan"/>
            <w:u w:val="single"/>
          </w:rPr>
          <w:t xml:space="preserve">to invest </w:t>
        </w:r>
        <w:r w:rsidRPr="000C3302">
          <w:rPr>
            <w:rStyle w:val="Hyperlink"/>
            <w:rFonts w:asciiTheme="minorHAnsi" w:hAnsiTheme="minorHAnsi" w:cstheme="minorHAnsi"/>
            <w:u w:val="single"/>
          </w:rPr>
          <w:t xml:space="preserve">even </w:t>
        </w:r>
        <w:r w:rsidRPr="000C3302">
          <w:rPr>
            <w:rStyle w:val="Hyperlink"/>
            <w:rFonts w:asciiTheme="minorHAnsi" w:hAnsiTheme="minorHAnsi" w:cstheme="minorHAnsi"/>
            <w:highlight w:val="cyan"/>
            <w:u w:val="single"/>
          </w:rPr>
          <w:t>more</w:t>
        </w:r>
      </w:hyperlink>
      <w:r w:rsidRPr="000C3302">
        <w:rPr>
          <w:rFonts w:asciiTheme="minorHAnsi" w:hAnsiTheme="minorHAnsi" w:cstheme="minorHAnsi"/>
          <w:u w:val="single"/>
        </w:rPr>
        <w:t xml:space="preserve">. Its authors deemed that </w:t>
      </w:r>
      <w:r w:rsidRPr="000C3302">
        <w:rPr>
          <w:rFonts w:asciiTheme="minorHAnsi" w:hAnsiTheme="minorHAnsi" w:cstheme="minorHAnsi"/>
          <w:highlight w:val="cyan"/>
          <w:u w:val="single"/>
        </w:rPr>
        <w:t>sustaining investors’ confidence</w:t>
      </w:r>
      <w:r w:rsidRPr="000C3302">
        <w:rPr>
          <w:rFonts w:asciiTheme="minorHAnsi" w:hAnsiTheme="minorHAnsi" w:cstheme="minorHAnsi"/>
          <w:u w:val="single"/>
        </w:rPr>
        <w:t xml:space="preserve"> was a “major concern” </w:t>
      </w:r>
      <w:r w:rsidRPr="000C3302">
        <w:rPr>
          <w:rFonts w:asciiTheme="minorHAnsi" w:hAnsiTheme="minorHAnsi" w:cstheme="minorHAnsi"/>
          <w:highlight w:val="cyan"/>
          <w:u w:val="single"/>
        </w:rPr>
        <w:t>requiring “urgent action</w:t>
      </w:r>
      <w:r w:rsidRPr="000C3302">
        <w:rPr>
          <w:rFonts w:asciiTheme="minorHAnsi" w:hAnsiTheme="minorHAnsi" w:cstheme="minorHAnsi"/>
          <w:u w:val="single"/>
        </w:rPr>
        <w:t>.</w:t>
      </w:r>
      <w:r w:rsidRPr="000C3302">
        <w:rPr>
          <w:rFonts w:asciiTheme="minorHAnsi" w:hAnsiTheme="minorHAnsi" w:cstheme="minorHAnsi"/>
          <w:sz w:val="16"/>
        </w:rPr>
        <w:t xml:space="preserve"> </w:t>
      </w:r>
    </w:p>
    <w:p w14:paraId="66DF30C4" w14:textId="133E2183" w:rsidR="00517127" w:rsidRPr="000C3302" w:rsidRDefault="00517127" w:rsidP="00517127">
      <w:pPr>
        <w:pStyle w:val="Heading4"/>
        <w:spacing w:line="240" w:lineRule="auto"/>
        <w:rPr>
          <w:rFonts w:asciiTheme="minorHAnsi" w:hAnsiTheme="minorHAnsi" w:cstheme="minorHAnsi"/>
        </w:rPr>
      </w:pPr>
      <w:r w:rsidRPr="000C3302">
        <w:rPr>
          <w:rFonts w:asciiTheme="minorHAnsi" w:hAnsiTheme="minorHAnsi" w:cstheme="minorHAnsi"/>
        </w:rPr>
        <w:t xml:space="preserve">private sector </w:t>
      </w:r>
      <w:r>
        <w:rPr>
          <w:rFonts w:asciiTheme="minorHAnsi" w:hAnsiTheme="minorHAnsi" w:cstheme="minorHAnsi"/>
        </w:rPr>
        <w:t>solves</w:t>
      </w:r>
      <w:r w:rsidRPr="000C3302">
        <w:rPr>
          <w:rFonts w:asciiTheme="minorHAnsi" w:hAnsiTheme="minorHAnsi" w:cstheme="minorHAnsi"/>
        </w:rPr>
        <w:t xml:space="preserve"> </w:t>
      </w:r>
      <w:r w:rsidR="00BF13E6">
        <w:rPr>
          <w:rFonts w:asciiTheme="minorHAnsi" w:hAnsiTheme="minorHAnsi" w:cstheme="minorHAnsi"/>
        </w:rPr>
        <w:t xml:space="preserve">aerospace </w:t>
      </w:r>
      <w:r w:rsidRPr="000C3302">
        <w:rPr>
          <w:rFonts w:asciiTheme="minorHAnsi" w:hAnsiTheme="minorHAnsi" w:cstheme="minorHAnsi"/>
        </w:rPr>
        <w:t>but the aff’s red tape decks competitiveness</w:t>
      </w:r>
    </w:p>
    <w:p w14:paraId="1B5EBCFA" w14:textId="77777777" w:rsidR="00517127" w:rsidRPr="000C3302" w:rsidRDefault="00517127" w:rsidP="00517127">
      <w:pPr>
        <w:spacing w:line="240" w:lineRule="auto"/>
        <w:rPr>
          <w:rFonts w:asciiTheme="minorHAnsi" w:hAnsiTheme="minorHAnsi" w:cstheme="minorHAnsi"/>
          <w:sz w:val="16"/>
          <w:szCs w:val="16"/>
        </w:rPr>
      </w:pPr>
      <w:r w:rsidRPr="000C3302">
        <w:rPr>
          <w:rFonts w:asciiTheme="minorHAnsi" w:hAnsiTheme="minorHAnsi" w:cstheme="minorHAnsi"/>
          <w:b/>
          <w:bCs/>
          <w:sz w:val="26"/>
          <w:szCs w:val="26"/>
        </w:rPr>
        <w:t>Beames 22</w:t>
      </w:r>
      <w:r w:rsidRPr="000C3302">
        <w:rPr>
          <w:rFonts w:asciiTheme="minorHAnsi" w:hAnsiTheme="minorHAnsi" w:cstheme="minorHAnsi"/>
          <w:sz w:val="16"/>
          <w:szCs w:val="16"/>
        </w:rPr>
        <w:t xml:space="preserve"> – Beames, Charles, “Space Industrial Base? The Answer is Right in Front of You, Mr. Secretary,” Forbes, </w:t>
      </w:r>
      <w:hyperlink r:id="rId10" w:history="1">
        <w:r w:rsidRPr="000C3302">
          <w:rPr>
            <w:rStyle w:val="Hyperlink"/>
            <w:rFonts w:asciiTheme="minorHAnsi" w:hAnsiTheme="minorHAnsi" w:cstheme="minorHAnsi"/>
            <w:sz w:val="16"/>
            <w:szCs w:val="16"/>
          </w:rPr>
          <w:t>https://www.forbes.com/sites/charlesbeames/2022/03/24/space-industrial-base-the-answer-is-right-in-front-of-you-mr-secretary/?sh=157c87515b1a</w:t>
        </w:r>
      </w:hyperlink>
      <w:r w:rsidRPr="000C3302">
        <w:rPr>
          <w:rFonts w:asciiTheme="minorHAnsi" w:hAnsiTheme="minorHAnsi" w:cstheme="minorHAnsi"/>
          <w:sz w:val="16"/>
          <w:szCs w:val="16"/>
        </w:rPr>
        <w:t xml:space="preserve"> Charles Beames is </w:t>
      </w:r>
      <w:r w:rsidRPr="000C3302">
        <w:rPr>
          <w:rFonts w:asciiTheme="minorHAnsi" w:hAnsiTheme="minorHAnsi" w:cstheme="minorHAnsi"/>
          <w:color w:val="333333"/>
          <w:sz w:val="16"/>
          <w:szCs w:val="16"/>
          <w:shd w:val="clear" w:color="auto" w:fill="FCFCFC"/>
        </w:rPr>
        <w:t>the Executive Chairman of York Space Systems, a leader in commercial satellite design and manufacturing, as well as Chairman of the SmallSat Alliance, an organization advocating for the future of this remarkably evolving industry. He was President of Vulcan Aerospace, responsible for asset allocation within a privately held aerospace investment portfolio exceeding $1B. From 2009 to 2013, He was a senior executive at the Pentagon responsible for all space &amp; intelligence acquisitions, exceeding $80B annually. He’s also a retired Air Force Colonel, having served 23 years in space &amp; intelligence leadership positions around the world.</w:t>
      </w:r>
      <w:r w:rsidRPr="000C3302">
        <w:rPr>
          <w:rFonts w:asciiTheme="minorHAnsi" w:hAnsiTheme="minorHAnsi" w:cstheme="minorHAnsi"/>
          <w:sz w:val="16"/>
          <w:szCs w:val="16"/>
        </w:rPr>
        <w:t xml:space="preserve"> [Harker KB]</w:t>
      </w:r>
    </w:p>
    <w:p w14:paraId="1C847A45" w14:textId="77777777" w:rsidR="00517127" w:rsidRPr="000C3302" w:rsidRDefault="00517127" w:rsidP="00517127">
      <w:pPr>
        <w:spacing w:line="240" w:lineRule="auto"/>
        <w:rPr>
          <w:rFonts w:asciiTheme="minorHAnsi" w:hAnsiTheme="minorHAnsi" w:cstheme="minorHAnsi"/>
          <w:sz w:val="14"/>
        </w:rPr>
      </w:pPr>
      <w:r w:rsidRPr="000C3302">
        <w:rPr>
          <w:rStyle w:val="StyleUnderline"/>
          <w:rFonts w:asciiTheme="minorHAnsi" w:hAnsiTheme="minorHAnsi" w:cstheme="minorHAnsi"/>
        </w:rPr>
        <w:t xml:space="preserve">Today’s </w:t>
      </w:r>
      <w:r w:rsidRPr="000C3302">
        <w:rPr>
          <w:rStyle w:val="StyleUnderline"/>
          <w:rFonts w:asciiTheme="minorHAnsi" w:hAnsiTheme="minorHAnsi" w:cstheme="minorHAnsi"/>
          <w:highlight w:val="cyan"/>
        </w:rPr>
        <w:t>commercial space companies are up to the</w:t>
      </w:r>
      <w:r w:rsidRPr="000C3302">
        <w:rPr>
          <w:rStyle w:val="StyleUnderline"/>
          <w:rFonts w:asciiTheme="minorHAnsi" w:hAnsiTheme="minorHAnsi" w:cstheme="minorHAnsi"/>
        </w:rPr>
        <w:t xml:space="preserve"> </w:t>
      </w:r>
      <w:r w:rsidRPr="000C3302">
        <w:rPr>
          <w:rStyle w:val="StyleUnderline"/>
          <w:rFonts w:asciiTheme="minorHAnsi" w:hAnsiTheme="minorHAnsi" w:cstheme="minorHAnsi"/>
          <w:highlight w:val="cyan"/>
        </w:rPr>
        <w:t>task</w:t>
      </w:r>
      <w:r w:rsidRPr="000C3302">
        <w:rPr>
          <w:rStyle w:val="StyleUnderline"/>
          <w:rFonts w:asciiTheme="minorHAnsi" w:hAnsiTheme="minorHAnsi" w:cstheme="minorHAnsi"/>
        </w:rPr>
        <w:t xml:space="preserve">. Bold </w:t>
      </w:r>
      <w:r w:rsidRPr="000C3302">
        <w:rPr>
          <w:rStyle w:val="StyleUnderline"/>
          <w:rFonts w:asciiTheme="minorHAnsi" w:hAnsiTheme="minorHAnsi" w:cstheme="minorHAnsi"/>
          <w:highlight w:val="cyan"/>
        </w:rPr>
        <w:t>entrepreneurs</w:t>
      </w:r>
      <w:r w:rsidRPr="000C3302">
        <w:rPr>
          <w:rStyle w:val="StyleUnderline"/>
          <w:rFonts w:asciiTheme="minorHAnsi" w:hAnsiTheme="minorHAnsi" w:cstheme="minorHAnsi"/>
        </w:rPr>
        <w:t xml:space="preserve"> and their private investor partners have </w:t>
      </w:r>
      <w:r w:rsidRPr="000C3302">
        <w:rPr>
          <w:rStyle w:val="StyleUnderline"/>
          <w:rFonts w:asciiTheme="minorHAnsi" w:hAnsiTheme="minorHAnsi" w:cstheme="minorHAnsi"/>
          <w:highlight w:val="cyan"/>
        </w:rPr>
        <w:t>built a highly</w:t>
      </w:r>
      <w:r w:rsidRPr="000C3302">
        <w:rPr>
          <w:rStyle w:val="StyleUnderline"/>
          <w:rFonts w:asciiTheme="minorHAnsi" w:hAnsiTheme="minorHAnsi" w:cstheme="minorHAnsi"/>
        </w:rPr>
        <w:t xml:space="preserve"> skilled, </w:t>
      </w:r>
      <w:r w:rsidRPr="000C3302">
        <w:rPr>
          <w:rStyle w:val="StyleUnderline"/>
          <w:rFonts w:asciiTheme="minorHAnsi" w:hAnsiTheme="minorHAnsi" w:cstheme="minorHAnsi"/>
          <w:highlight w:val="cyan"/>
        </w:rPr>
        <w:t>competitive space industry</w:t>
      </w:r>
      <w:r w:rsidRPr="000C3302">
        <w:rPr>
          <w:rStyle w:val="StyleUnderline"/>
          <w:rFonts w:asciiTheme="minorHAnsi" w:hAnsiTheme="minorHAnsi" w:cstheme="minorHAnsi"/>
        </w:rPr>
        <w:t xml:space="preserve"> that is now delivering breathtaking commercial capabilities</w:t>
      </w:r>
      <w:r w:rsidRPr="000C3302">
        <w:rPr>
          <w:rFonts w:asciiTheme="minorHAnsi" w:hAnsiTheme="minorHAnsi" w:cstheme="minorHAnsi"/>
          <w:sz w:val="14"/>
        </w:rPr>
        <w:t xml:space="preserve">. I had a chance to discuss with three of these industry captains from the </w:t>
      </w:r>
      <w:hyperlink r:id="rId11" w:tgtFrame="_blank" w:tooltip="https://smallsatalliance.org/" w:history="1">
        <w:r w:rsidRPr="000C3302">
          <w:rPr>
            <w:rStyle w:val="Hyperlink"/>
            <w:rFonts w:asciiTheme="minorHAnsi" w:hAnsiTheme="minorHAnsi" w:cstheme="minorHAnsi"/>
            <w:sz w:val="14"/>
          </w:rPr>
          <w:t>SmallSat Alliance</w:t>
        </w:r>
      </w:hyperlink>
      <w:r w:rsidRPr="000C3302">
        <w:rPr>
          <w:rFonts w:asciiTheme="minorHAnsi" w:hAnsiTheme="minorHAnsi" w:cstheme="minorHAnsi"/>
          <w:sz w:val="14"/>
        </w:rPr>
        <w:t xml:space="preserve"> (an industry group that I chair) to understand their perspective for a robust U.S. space industrial base. Marc Bell is the founder and CEO of </w:t>
      </w:r>
      <w:hyperlink r:id="rId12" w:tgtFrame="_blank" w:tooltip="https://www.terranorbital.com/" w:history="1">
        <w:r w:rsidRPr="000C3302">
          <w:rPr>
            <w:rStyle w:val="Hyperlink"/>
            <w:rFonts w:asciiTheme="minorHAnsi" w:hAnsiTheme="minorHAnsi" w:cstheme="minorHAnsi"/>
            <w:sz w:val="14"/>
          </w:rPr>
          <w:t>TerranOrbital</w:t>
        </w:r>
      </w:hyperlink>
      <w:r w:rsidRPr="000C3302">
        <w:rPr>
          <w:rFonts w:asciiTheme="minorHAnsi" w:hAnsiTheme="minorHAnsi" w:cstheme="minorHAnsi"/>
          <w:sz w:val="14"/>
        </w:rPr>
        <w:t xml:space="preserve">, headquartered in Boca Raton. Marc has been an investor and space leader for the last 10 years, quietly building three separate space companies then merging them in preparation for a NYSE listing later this month. Coming off a </w:t>
      </w:r>
      <w:hyperlink r:id="rId13" w:tgtFrame="_blank" w:tooltip="https://news.satnews.com/2022/03/16/terran-orbital-to-support-the-space-development-agencys-tranche-1-transport-layer/" w:history="1">
        <w:r w:rsidRPr="000C3302">
          <w:rPr>
            <w:rStyle w:val="Hyperlink"/>
            <w:rFonts w:asciiTheme="minorHAnsi" w:hAnsiTheme="minorHAnsi" w:cstheme="minorHAnsi"/>
            <w:sz w:val="14"/>
          </w:rPr>
          <w:t>big win as a supplier to Lockheed Martin</w:t>
        </w:r>
      </w:hyperlink>
      <w:r w:rsidRPr="000C3302">
        <w:rPr>
          <w:rFonts w:asciiTheme="minorHAnsi" w:hAnsiTheme="minorHAnsi" w:cstheme="minorHAnsi"/>
          <w:sz w:val="14"/>
        </w:rPr>
        <w:t xml:space="preserve"> building the Pentagon’s new communication system, </w:t>
      </w:r>
      <w:r w:rsidRPr="000C3302">
        <w:rPr>
          <w:rStyle w:val="StyleUnderline"/>
          <w:rFonts w:asciiTheme="minorHAnsi" w:hAnsiTheme="minorHAnsi" w:cstheme="minorHAnsi"/>
        </w:rPr>
        <w:t xml:space="preserve">he was explicit with me about what </w:t>
      </w:r>
      <w:r w:rsidRPr="000C3302">
        <w:rPr>
          <w:rStyle w:val="StyleUnderline"/>
          <w:rFonts w:asciiTheme="minorHAnsi" w:hAnsiTheme="minorHAnsi" w:cstheme="minorHAnsi"/>
          <w:highlight w:val="cyan"/>
        </w:rPr>
        <w:t>policymakers in Washington need to</w:t>
      </w:r>
      <w:r w:rsidRPr="000C3302">
        <w:rPr>
          <w:rStyle w:val="StyleUnderline"/>
          <w:rFonts w:asciiTheme="minorHAnsi" w:hAnsiTheme="minorHAnsi" w:cstheme="minorHAnsi"/>
        </w:rPr>
        <w:t xml:space="preserve"> do – “Force the DoD and the IC to </w:t>
      </w:r>
      <w:r w:rsidRPr="000C3302">
        <w:rPr>
          <w:rStyle w:val="StyleUnderline"/>
          <w:rFonts w:asciiTheme="minorHAnsi" w:hAnsiTheme="minorHAnsi" w:cstheme="minorHAnsi"/>
          <w:highlight w:val="cyan"/>
        </w:rPr>
        <w:t>use U.S.-owned</w:t>
      </w:r>
      <w:r w:rsidRPr="000C3302">
        <w:rPr>
          <w:rStyle w:val="StyleUnderline"/>
          <w:rFonts w:asciiTheme="minorHAnsi" w:hAnsiTheme="minorHAnsi" w:cstheme="minorHAnsi"/>
        </w:rPr>
        <w:t xml:space="preserve"> and operated </w:t>
      </w:r>
      <w:r w:rsidRPr="000C3302">
        <w:rPr>
          <w:rStyle w:val="StyleUnderline"/>
          <w:rFonts w:asciiTheme="minorHAnsi" w:hAnsiTheme="minorHAnsi" w:cstheme="minorHAnsi"/>
          <w:highlight w:val="cyan"/>
        </w:rPr>
        <w:t>companies</w:t>
      </w:r>
      <w:r w:rsidRPr="000C3302">
        <w:rPr>
          <w:rStyle w:val="StyleUnderline"/>
          <w:rFonts w:asciiTheme="minorHAnsi" w:hAnsiTheme="minorHAnsi" w:cstheme="minorHAnsi"/>
        </w:rPr>
        <w:t>, not divisions of foreign companies that have offices in the U.</w:t>
      </w:r>
      <w:r w:rsidRPr="000C3302">
        <w:rPr>
          <w:rFonts w:asciiTheme="minorHAnsi" w:hAnsiTheme="minorHAnsi" w:cstheme="minorHAnsi"/>
          <w:sz w:val="14"/>
        </w:rPr>
        <w:t xml:space="preserve">S.” </w:t>
      </w:r>
      <w:hyperlink r:id="rId14" w:tgtFrame="_blank" w:tooltip="https://spacenews.com/satellite-supply-chains-coming-under-increasing-scrutiny/" w:history="1">
        <w:r w:rsidRPr="000C3302">
          <w:rPr>
            <w:rStyle w:val="Hyperlink"/>
            <w:rFonts w:asciiTheme="minorHAnsi" w:hAnsiTheme="minorHAnsi" w:cstheme="minorHAnsi"/>
            <w:sz w:val="14"/>
          </w:rPr>
          <w:t>Bell isn’t the only leader</w:t>
        </w:r>
      </w:hyperlink>
      <w:r w:rsidRPr="000C3302">
        <w:rPr>
          <w:rFonts w:asciiTheme="minorHAnsi" w:hAnsiTheme="minorHAnsi" w:cstheme="minorHAnsi"/>
          <w:sz w:val="14"/>
        </w:rPr>
        <w:t xml:space="preserve"> who feels that government policy and direction should be explicit about, “creating jobs here in America and bringing manufacturing back home.” We did not heed that simple lesson many years ago in launch. Were it not for Elon Musk’s iconoclastic ambitions, our only option for mission capable launch would require Russian engines and engineers – decidedly not a position we want to be in today. Dylan Taylor is the Chairman and CEO of </w:t>
      </w:r>
      <w:hyperlink r:id="rId15" w:tgtFrame="_blank" w:tooltip="https://voyagerspace.com/" w:history="1">
        <w:r w:rsidRPr="000C3302">
          <w:rPr>
            <w:rStyle w:val="Hyperlink"/>
            <w:rFonts w:asciiTheme="minorHAnsi" w:hAnsiTheme="minorHAnsi" w:cstheme="minorHAnsi"/>
            <w:sz w:val="14"/>
          </w:rPr>
          <w:t>Voyager Space</w:t>
        </w:r>
      </w:hyperlink>
      <w:r w:rsidRPr="000C3302">
        <w:rPr>
          <w:rFonts w:asciiTheme="minorHAnsi" w:hAnsiTheme="minorHAnsi" w:cstheme="minorHAnsi"/>
          <w:sz w:val="14"/>
        </w:rPr>
        <w:t xml:space="preserve">, a multi-national space exploration firm that acquires and integrates leading space exploration enterprises globally, of which Nanoracks and Space Micro are notable subsidiaries. Before he entered the space world, first as an enthusiast and then as an angel investor, Dylan was known in the business community as the CEO of the real estate division of Colliers International, a NASDAQ-listed Canadian company. Among many things, Dylan emphasized to me how valuable it is to share the truth of what is going on in the world and how commercial space companies can contribute in a unique way. For the first time in human history, citizens from around the entire world are able </w:t>
      </w:r>
      <w:hyperlink r:id="rId16" w:tgtFrame="_blank" w:tooltip="https://www.nytimes.com/interactive/2022/world/europe/ukraine-maps.html" w:history="1">
        <w:r w:rsidRPr="000C3302">
          <w:rPr>
            <w:rStyle w:val="Hyperlink"/>
            <w:rFonts w:asciiTheme="minorHAnsi" w:hAnsiTheme="minorHAnsi" w:cstheme="minorHAnsi"/>
            <w:sz w:val="14"/>
          </w:rPr>
          <w:t>to see with their own eyes active war zones</w:t>
        </w:r>
      </w:hyperlink>
      <w:r w:rsidRPr="000C3302">
        <w:rPr>
          <w:rFonts w:asciiTheme="minorHAnsi" w:hAnsiTheme="minorHAnsi" w:cstheme="minorHAnsi"/>
          <w:sz w:val="14"/>
        </w:rPr>
        <w:t xml:space="preserve">, like Ukraine, almost in real time as Putin’s atrocities are being committed. Dylan emphasized that, “the DoD has been leveraging commercial entities more and more, but further expansion of these practices and acquisition strategies is important.” Dirk Wallinger, founder and CEO of </w:t>
      </w:r>
      <w:hyperlink r:id="rId17" w:tgtFrame="_blank" w:tooltip="https://www.yorkspacesystems.com/" w:history="1">
        <w:r w:rsidRPr="000C3302">
          <w:rPr>
            <w:rStyle w:val="Hyperlink"/>
            <w:rFonts w:asciiTheme="minorHAnsi" w:hAnsiTheme="minorHAnsi" w:cstheme="minorHAnsi"/>
            <w:sz w:val="14"/>
          </w:rPr>
          <w:t>York Space Systems</w:t>
        </w:r>
      </w:hyperlink>
      <w:r w:rsidRPr="000C3302">
        <w:rPr>
          <w:rFonts w:asciiTheme="minorHAnsi" w:hAnsiTheme="minorHAnsi" w:cstheme="minorHAnsi"/>
          <w:sz w:val="14"/>
        </w:rPr>
        <w:t xml:space="preserve"> began his 20-year career as a satellite design engineer. As a young engineering manager, he designed key systems of some of the classified billion-dollar satellites, or the proverbial school bus sized “big juicy targets” that the Pentagon now worries are too vulnerable for the new era. Today, Dirk and his team build and operate satellites that are the size of a single bench seat inside that big school bus, but nearly as capable and about 1% of the price. Demand continues to be high, with the recent announcement of yet another expansion of York’s manufacturing space in Denver to address their increasing demand. In contrast to similar companies, York is forecasting “a third straight year of 300% annual revenue growth for 2022.” Wallinger also sees rewarding a strong domestic supply chain as crucial to ensuring the U.S. remains a leader in space. “We see a need to move towards the government demanding even faster delivery times and only paying the contractor after a satellite is delivered and working on orbit,” he says. “We are ready to deliver highly capable satellites in months now, unlike we did in the 90s, which took years. Today’s cost reimbursed contracts double the cost to the government, and the taxpayer, when compared to our commercial customers.” </w:t>
      </w:r>
      <w:r w:rsidRPr="000C3302">
        <w:rPr>
          <w:rStyle w:val="StyleUnderline"/>
          <w:rFonts w:asciiTheme="minorHAnsi" w:hAnsiTheme="minorHAnsi" w:cstheme="minorHAnsi"/>
        </w:rPr>
        <w:t xml:space="preserve">I asked each of these commercial space leaders if they saw a limit to what their companies could achieve in support of national security needs. </w:t>
      </w:r>
      <w:r w:rsidRPr="000C3302">
        <w:rPr>
          <w:rFonts w:asciiTheme="minorHAnsi" w:hAnsiTheme="minorHAnsi" w:cstheme="minorHAnsi"/>
          <w:sz w:val="14"/>
        </w:rPr>
        <w:t>Although they all shied away from the question,</w:t>
      </w:r>
      <w:r w:rsidRPr="000C3302">
        <w:rPr>
          <w:rStyle w:val="StyleUnderline"/>
          <w:rFonts w:asciiTheme="minorHAnsi" w:hAnsiTheme="minorHAnsi" w:cstheme="minorHAnsi"/>
        </w:rPr>
        <w:t xml:space="preserve"> a soft but unanimous “no”</w:t>
      </w:r>
      <w:r w:rsidRPr="000C3302">
        <w:rPr>
          <w:rFonts w:asciiTheme="minorHAnsi" w:hAnsiTheme="minorHAnsi" w:cstheme="minorHAnsi"/>
          <w:sz w:val="14"/>
        </w:rPr>
        <w:t xml:space="preserve"> seemed to infer a humble belief that nearly every government space mission could be accomplished by acquiring products or services that are slightly modified versions of existing off-the-shelf, commercial items. </w:t>
      </w:r>
      <w:r w:rsidRPr="000C3302">
        <w:rPr>
          <w:rStyle w:val="StyleUnderline"/>
          <w:rFonts w:asciiTheme="minorHAnsi" w:hAnsiTheme="minorHAnsi" w:cstheme="minorHAnsi"/>
          <w:highlight w:val="cyan"/>
        </w:rPr>
        <w:t>While</w:t>
      </w:r>
      <w:r w:rsidRPr="000C3302">
        <w:rPr>
          <w:rStyle w:val="StyleUnderline"/>
          <w:rFonts w:asciiTheme="minorHAnsi" w:hAnsiTheme="minorHAnsi" w:cstheme="minorHAnsi"/>
        </w:rPr>
        <w:t xml:space="preserve"> the pace of investment and </w:t>
      </w:r>
      <w:r w:rsidRPr="000C3302">
        <w:rPr>
          <w:rStyle w:val="StyleUnderline"/>
          <w:rFonts w:asciiTheme="minorHAnsi" w:hAnsiTheme="minorHAnsi" w:cstheme="minorHAnsi"/>
          <w:highlight w:val="cyan"/>
        </w:rPr>
        <w:t>innovation is exploding in the space industry</w:t>
      </w:r>
      <w:r w:rsidRPr="000C3302">
        <w:rPr>
          <w:rStyle w:val="StyleUnderline"/>
          <w:rFonts w:asciiTheme="minorHAnsi" w:hAnsiTheme="minorHAnsi" w:cstheme="minorHAnsi"/>
        </w:rPr>
        <w:t xml:space="preserve">, </w:t>
      </w:r>
      <w:r w:rsidRPr="000C3302">
        <w:rPr>
          <w:rStyle w:val="StyleUnderline"/>
          <w:rFonts w:asciiTheme="minorHAnsi" w:hAnsiTheme="minorHAnsi" w:cstheme="minorHAnsi"/>
          <w:highlight w:val="cyan"/>
        </w:rPr>
        <w:t>progress is not sustainable without</w:t>
      </w:r>
      <w:r w:rsidRPr="000C3302">
        <w:rPr>
          <w:rStyle w:val="StyleUnderline"/>
          <w:rFonts w:asciiTheme="minorHAnsi" w:hAnsiTheme="minorHAnsi" w:cstheme="minorHAnsi"/>
        </w:rPr>
        <w:t xml:space="preserve"> strategic direction and widespread </w:t>
      </w:r>
      <w:r w:rsidRPr="000C3302">
        <w:rPr>
          <w:rStyle w:val="StyleUnderline"/>
          <w:rFonts w:asciiTheme="minorHAnsi" w:hAnsiTheme="minorHAnsi" w:cstheme="minorHAnsi"/>
          <w:highlight w:val="cyan"/>
        </w:rPr>
        <w:t>adoption of commercial capabilities</w:t>
      </w:r>
      <w:r w:rsidRPr="000C3302">
        <w:rPr>
          <w:rStyle w:val="StyleUnderline"/>
          <w:rFonts w:asciiTheme="minorHAnsi" w:hAnsiTheme="minorHAnsi" w:cstheme="minorHAnsi"/>
        </w:rPr>
        <w:t xml:space="preserve"> to meet government needs</w:t>
      </w:r>
      <w:r w:rsidRPr="000C3302">
        <w:rPr>
          <w:rFonts w:asciiTheme="minorHAnsi" w:hAnsiTheme="minorHAnsi" w:cstheme="minorHAnsi"/>
          <w:sz w:val="14"/>
        </w:rPr>
        <w:t xml:space="preserve">. In the </w:t>
      </w:r>
      <w:hyperlink r:id="rId18" w:tgtFrame="_blank" w:tooltip="https://assets.ctfassets.net/3nanhbfkr0pc/43TeQTAmdYrym5DTDrhjd3/1218bd749befdde511ac2c900db3a43b/Space_Industrial_Base_Workshop_2021_Summary_Report_-_Final_15_Nov_2021.pdf" w:history="1">
        <w:r w:rsidRPr="000C3302">
          <w:rPr>
            <w:rStyle w:val="Hyperlink"/>
            <w:rFonts w:asciiTheme="minorHAnsi" w:hAnsiTheme="minorHAnsi" w:cstheme="minorHAnsi"/>
            <w:sz w:val="14"/>
          </w:rPr>
          <w:t>State of the Space Industrial Base 2021</w:t>
        </w:r>
      </w:hyperlink>
      <w:r w:rsidRPr="000C3302">
        <w:rPr>
          <w:rFonts w:asciiTheme="minorHAnsi" w:hAnsiTheme="minorHAnsi" w:cstheme="minorHAnsi"/>
          <w:sz w:val="14"/>
        </w:rPr>
        <w:t xml:space="preserve">, the Defense Innovation Unit describes </w:t>
      </w:r>
      <w:r w:rsidRPr="000C3302">
        <w:rPr>
          <w:rStyle w:val="StyleUnderline"/>
          <w:rFonts w:asciiTheme="minorHAnsi" w:hAnsiTheme="minorHAnsi" w:cstheme="minorHAnsi"/>
        </w:rPr>
        <w:t xml:space="preserve">the U.S. industrial base as “tactically strong but strategically fragile.” There is growing </w:t>
      </w:r>
      <w:r w:rsidRPr="000C3302">
        <w:rPr>
          <w:rStyle w:val="StyleUnderline"/>
          <w:rFonts w:asciiTheme="minorHAnsi" w:hAnsiTheme="minorHAnsi" w:cstheme="minorHAnsi"/>
          <w:highlight w:val="cyan"/>
        </w:rPr>
        <w:t>concern</w:t>
      </w:r>
      <w:r w:rsidRPr="000C3302">
        <w:rPr>
          <w:rStyle w:val="StyleUnderline"/>
          <w:rFonts w:asciiTheme="minorHAnsi" w:hAnsiTheme="minorHAnsi" w:cstheme="minorHAnsi"/>
        </w:rPr>
        <w:t xml:space="preserve"> that </w:t>
      </w:r>
      <w:r w:rsidRPr="000C3302">
        <w:rPr>
          <w:rStyle w:val="StyleUnderline"/>
          <w:rFonts w:asciiTheme="minorHAnsi" w:hAnsiTheme="minorHAnsi" w:cstheme="minorHAnsi"/>
          <w:highlight w:val="cyan"/>
        </w:rPr>
        <w:t>we will miss out</w:t>
      </w:r>
      <w:r w:rsidRPr="000C3302">
        <w:rPr>
          <w:rStyle w:val="StyleUnderline"/>
          <w:rFonts w:asciiTheme="minorHAnsi" w:hAnsiTheme="minorHAnsi" w:cstheme="minorHAnsi"/>
        </w:rPr>
        <w:t xml:space="preserve"> on the opportunity </w:t>
      </w:r>
      <w:r w:rsidRPr="000C3302">
        <w:rPr>
          <w:rStyle w:val="StyleUnderline"/>
          <w:rFonts w:asciiTheme="minorHAnsi" w:hAnsiTheme="minorHAnsi" w:cstheme="minorHAnsi"/>
          <w:highlight w:val="cyan"/>
        </w:rPr>
        <w:t>because U.S. space</w:t>
      </w:r>
      <w:r w:rsidRPr="000C3302">
        <w:rPr>
          <w:rStyle w:val="StyleUnderline"/>
          <w:rFonts w:asciiTheme="minorHAnsi" w:hAnsiTheme="minorHAnsi" w:cstheme="minorHAnsi"/>
        </w:rPr>
        <w:t xml:space="preserve"> acquisition </w:t>
      </w:r>
      <w:r w:rsidRPr="000C3302">
        <w:rPr>
          <w:rStyle w:val="StyleUnderline"/>
          <w:rFonts w:asciiTheme="minorHAnsi" w:hAnsiTheme="minorHAnsi" w:cstheme="minorHAnsi"/>
          <w:highlight w:val="cyan"/>
        </w:rPr>
        <w:t>culture</w:t>
      </w:r>
      <w:r w:rsidRPr="000C3302">
        <w:rPr>
          <w:rStyle w:val="StyleUnderline"/>
          <w:rFonts w:asciiTheme="minorHAnsi" w:hAnsiTheme="minorHAnsi" w:cstheme="minorHAnsi"/>
        </w:rPr>
        <w:t xml:space="preserve"> </w:t>
      </w:r>
      <w:r w:rsidRPr="000C3302">
        <w:rPr>
          <w:rStyle w:val="StyleUnderline"/>
          <w:rFonts w:asciiTheme="minorHAnsi" w:hAnsiTheme="minorHAnsi" w:cstheme="minorHAnsi"/>
          <w:highlight w:val="cyan"/>
        </w:rPr>
        <w:t>is</w:t>
      </w:r>
      <w:r w:rsidRPr="000C3302">
        <w:rPr>
          <w:rStyle w:val="StyleUnderline"/>
          <w:rFonts w:asciiTheme="minorHAnsi" w:hAnsiTheme="minorHAnsi" w:cstheme="minorHAnsi"/>
        </w:rPr>
        <w:t xml:space="preserve"> </w:t>
      </w:r>
      <w:r w:rsidRPr="000C3302">
        <w:rPr>
          <w:rFonts w:asciiTheme="minorHAnsi" w:hAnsiTheme="minorHAnsi" w:cstheme="minorHAnsi"/>
          <w:sz w:val="14"/>
        </w:rPr>
        <w:t>the same as it was in the 1960s</w:t>
      </w:r>
      <w:r w:rsidRPr="000C3302">
        <w:rPr>
          <w:rStyle w:val="StyleUnderline"/>
          <w:rFonts w:asciiTheme="minorHAnsi" w:hAnsiTheme="minorHAnsi" w:cstheme="minorHAnsi"/>
        </w:rPr>
        <w:t xml:space="preserve"> – slow to change and </w:t>
      </w:r>
      <w:r w:rsidRPr="000C3302">
        <w:rPr>
          <w:rStyle w:val="StyleUnderline"/>
          <w:rFonts w:asciiTheme="minorHAnsi" w:hAnsiTheme="minorHAnsi" w:cstheme="minorHAnsi"/>
          <w:highlight w:val="cyan"/>
        </w:rPr>
        <w:t>drowning in red tape</w:t>
      </w:r>
      <w:r w:rsidRPr="000C3302">
        <w:rPr>
          <w:rFonts w:asciiTheme="minorHAnsi" w:hAnsiTheme="minorHAnsi" w:cstheme="minorHAnsi"/>
          <w:sz w:val="14"/>
        </w:rPr>
        <w:t xml:space="preserve">. Air Force Chief of Staff General Charles Brown made the same observation about smaller space companies, “They’re all patriotic, and they want to work with us, but we can’t make it so hard.” </w:t>
      </w:r>
      <w:r w:rsidRPr="000C3302">
        <w:rPr>
          <w:rStyle w:val="StyleUnderline"/>
          <w:rFonts w:asciiTheme="minorHAnsi" w:hAnsiTheme="minorHAnsi" w:cstheme="minorHAnsi"/>
        </w:rPr>
        <w:t xml:space="preserve">Our talented new arsenal of entrepreneurs and their </w:t>
      </w:r>
      <w:r w:rsidRPr="000C3302">
        <w:rPr>
          <w:rStyle w:val="StyleUnderline"/>
          <w:rFonts w:asciiTheme="minorHAnsi" w:hAnsiTheme="minorHAnsi" w:cstheme="minorHAnsi"/>
          <w:highlight w:val="cyan"/>
        </w:rPr>
        <w:t>private</w:t>
      </w:r>
      <w:r w:rsidRPr="000C3302">
        <w:rPr>
          <w:rStyle w:val="StyleUnderline"/>
          <w:rFonts w:asciiTheme="minorHAnsi" w:hAnsiTheme="minorHAnsi" w:cstheme="minorHAnsi"/>
        </w:rPr>
        <w:t xml:space="preserve"> investor </w:t>
      </w:r>
      <w:r w:rsidRPr="000C3302">
        <w:rPr>
          <w:rStyle w:val="StyleUnderline"/>
          <w:rFonts w:asciiTheme="minorHAnsi" w:hAnsiTheme="minorHAnsi" w:cstheme="minorHAnsi"/>
          <w:highlight w:val="cyan"/>
        </w:rPr>
        <w:t>partners</w:t>
      </w:r>
      <w:r w:rsidRPr="000C3302">
        <w:rPr>
          <w:rStyle w:val="StyleUnderline"/>
          <w:rFonts w:asciiTheme="minorHAnsi" w:hAnsiTheme="minorHAnsi" w:cstheme="minorHAnsi"/>
        </w:rPr>
        <w:t xml:space="preserve"> have built a competitive space industry that </w:t>
      </w:r>
      <w:r w:rsidRPr="000C3302">
        <w:rPr>
          <w:rStyle w:val="StyleUnderline"/>
          <w:rFonts w:asciiTheme="minorHAnsi" w:hAnsiTheme="minorHAnsi" w:cstheme="minorHAnsi"/>
          <w:highlight w:val="cyan"/>
        </w:rPr>
        <w:t>will buoy U.S. economic and national security interests at once</w:t>
      </w:r>
      <w:r w:rsidRPr="000C3302">
        <w:rPr>
          <w:rStyle w:val="StyleUnderline"/>
          <w:rFonts w:asciiTheme="minorHAnsi" w:hAnsiTheme="minorHAnsi" w:cstheme="minorHAnsi"/>
        </w:rPr>
        <w:t xml:space="preserve">. Each of these industry leaders (and a whole host of other companies in the wings) will rise to the challenge – </w:t>
      </w:r>
      <w:r w:rsidRPr="000C3302">
        <w:rPr>
          <w:rStyle w:val="StyleUnderline"/>
          <w:rFonts w:asciiTheme="minorHAnsi" w:hAnsiTheme="minorHAnsi" w:cstheme="minorHAnsi"/>
          <w:highlight w:val="cyan"/>
        </w:rPr>
        <w:t>they just need</w:t>
      </w:r>
      <w:r w:rsidRPr="000C3302">
        <w:rPr>
          <w:rStyle w:val="StyleUnderline"/>
          <w:rFonts w:asciiTheme="minorHAnsi" w:hAnsiTheme="minorHAnsi" w:cstheme="minorHAnsi"/>
        </w:rPr>
        <w:t xml:space="preserve"> our </w:t>
      </w:r>
      <w:r w:rsidRPr="000C3302">
        <w:rPr>
          <w:rStyle w:val="StyleUnderline"/>
          <w:rFonts w:asciiTheme="minorHAnsi" w:hAnsiTheme="minorHAnsi" w:cstheme="minorHAnsi"/>
          <w:highlight w:val="cyan"/>
        </w:rPr>
        <w:t>government</w:t>
      </w:r>
      <w:r w:rsidRPr="000C3302">
        <w:rPr>
          <w:rStyle w:val="StyleUnderline"/>
          <w:rFonts w:asciiTheme="minorHAnsi" w:hAnsiTheme="minorHAnsi" w:cstheme="minorHAnsi"/>
        </w:rPr>
        <w:t xml:space="preserve"> to streamline and flatten the armchair analysts, increase </w:t>
      </w:r>
      <w:r w:rsidRPr="000C3302">
        <w:rPr>
          <w:rStyle w:val="StyleUnderline"/>
          <w:rFonts w:asciiTheme="minorHAnsi" w:hAnsiTheme="minorHAnsi" w:cstheme="minorHAnsi"/>
          <w:highlight w:val="cyan"/>
        </w:rPr>
        <w:t>support</w:t>
      </w:r>
      <w:r w:rsidRPr="000C3302">
        <w:rPr>
          <w:rStyle w:val="StyleUnderline"/>
          <w:rFonts w:asciiTheme="minorHAnsi" w:hAnsiTheme="minorHAnsi" w:cstheme="minorHAnsi"/>
        </w:rPr>
        <w:t xml:space="preserve"> of the next generation space companies, and win by delivering on orbit </w:t>
      </w:r>
      <w:r w:rsidRPr="000C3302">
        <w:rPr>
          <w:rStyle w:val="StyleUnderline"/>
          <w:rFonts w:asciiTheme="minorHAnsi" w:hAnsiTheme="minorHAnsi" w:cstheme="minorHAnsi"/>
          <w:highlight w:val="cyan"/>
        </w:rPr>
        <w:t>now</w:t>
      </w:r>
      <w:r w:rsidRPr="000C3302">
        <w:rPr>
          <w:rStyle w:val="StyleUnderline"/>
          <w:rFonts w:asciiTheme="minorHAnsi" w:hAnsiTheme="minorHAnsi" w:cstheme="minorHAnsi"/>
        </w:rPr>
        <w:t>, not in another 10 years</w:t>
      </w:r>
      <w:r w:rsidRPr="000C3302">
        <w:rPr>
          <w:rFonts w:asciiTheme="minorHAnsi" w:hAnsiTheme="minorHAnsi" w:cstheme="minorHAnsi"/>
          <w:sz w:val="14"/>
        </w:rPr>
        <w:t xml:space="preserve">. A market-based, Space Force endorsed, worldwide commercial space economy that provides products and services will encourage American new space ventures to become the mighty oaks of a new era. </w:t>
      </w:r>
    </w:p>
    <w:p w14:paraId="21536C6E" w14:textId="77777777" w:rsidR="00517127" w:rsidRPr="000C3302" w:rsidRDefault="00517127" w:rsidP="00517127">
      <w:pPr>
        <w:pStyle w:val="Heading4"/>
        <w:spacing w:line="240" w:lineRule="auto"/>
        <w:rPr>
          <w:rFonts w:asciiTheme="minorHAnsi" w:hAnsiTheme="minorHAnsi" w:cstheme="minorHAnsi"/>
        </w:rPr>
      </w:pPr>
      <w:r w:rsidRPr="000C3302">
        <w:rPr>
          <w:rFonts w:asciiTheme="minorHAnsi" w:hAnsiTheme="minorHAnsi" w:cstheme="minorHAnsi"/>
        </w:rPr>
        <w:t>Robust aerospace is key to nuclear deterrence and checking rogue nuclear regimes</w:t>
      </w:r>
    </w:p>
    <w:p w14:paraId="187376C1" w14:textId="77777777" w:rsidR="00517127" w:rsidRPr="000C3302" w:rsidRDefault="00517127" w:rsidP="00517127">
      <w:pPr>
        <w:spacing w:line="240" w:lineRule="auto"/>
        <w:rPr>
          <w:rFonts w:asciiTheme="minorHAnsi" w:hAnsiTheme="minorHAnsi" w:cstheme="minorHAnsi"/>
        </w:rPr>
      </w:pPr>
      <w:r w:rsidRPr="000C3302">
        <w:rPr>
          <w:rStyle w:val="Style13ptBold"/>
          <w:rFonts w:asciiTheme="minorHAnsi" w:hAnsiTheme="minorHAnsi" w:cstheme="minorHAnsi"/>
        </w:rPr>
        <w:t>Pfaltzgraff 10</w:t>
      </w:r>
      <w:r w:rsidRPr="000C3302">
        <w:rPr>
          <w:rFonts w:asciiTheme="minorHAnsi" w:hAnsiTheme="minorHAnsi" w:cstheme="minorHAnsi"/>
        </w:rPr>
        <w:t xml:space="preserve"> – Robert L, Shelby Cullom Davis Professor of International Security Studies at. The Fletcher School of Law and Diplomacy and President of the Institute for Foreign Policy Analysis, et al., Final Report of the IFPA-Fletcher Conference on National Security Strategy and Policy, “Air, Space, &amp; Cyberspace Power in the 21st-Century”, p. xiii-9</w:t>
      </w:r>
    </w:p>
    <w:p w14:paraId="6698E78D" w14:textId="22DE0D4E" w:rsidR="00517127" w:rsidRPr="00517127" w:rsidRDefault="00517127" w:rsidP="00517127">
      <w:pPr>
        <w:spacing w:line="240" w:lineRule="auto"/>
        <w:rPr>
          <w:rFonts w:asciiTheme="minorHAnsi" w:hAnsiTheme="minorHAnsi" w:cstheme="minorHAnsi"/>
          <w:sz w:val="16"/>
        </w:rPr>
      </w:pPr>
      <w:r w:rsidRPr="000C3302">
        <w:rPr>
          <w:rFonts w:asciiTheme="minorHAnsi" w:hAnsiTheme="minorHAnsi" w:cstheme="minorHAnsi"/>
          <w:sz w:val="16"/>
        </w:rPr>
        <w:t xml:space="preserve">Deterrence Strategy In stark contrast to the bipolar Cold War nuclear setting, </w:t>
      </w:r>
      <w:r w:rsidRPr="000C3302">
        <w:rPr>
          <w:rStyle w:val="StyleUnderline"/>
          <w:rFonts w:asciiTheme="minorHAnsi" w:hAnsiTheme="minorHAnsi" w:cstheme="minorHAnsi"/>
        </w:rPr>
        <w:t>today’s security environment includes multiple, independent nuclear actors. Some</w:t>
      </w:r>
      <w:r w:rsidRPr="000C3302">
        <w:rPr>
          <w:rFonts w:asciiTheme="minorHAnsi" w:hAnsiTheme="minorHAnsi" w:cstheme="minorHAnsi"/>
          <w:sz w:val="16"/>
        </w:rPr>
        <w:t xml:space="preserve"> of these independent nuclear weapons states </w:t>
      </w:r>
      <w:r w:rsidRPr="000C3302">
        <w:rPr>
          <w:rStyle w:val="StyleUnderline"/>
          <w:rFonts w:asciiTheme="minorHAnsi" w:hAnsiTheme="minorHAnsi" w:cstheme="minorHAnsi"/>
        </w:rPr>
        <w:t>are potential adversaries</w:t>
      </w:r>
      <w:r w:rsidRPr="000C3302">
        <w:rPr>
          <w:rFonts w:asciiTheme="minorHAnsi" w:hAnsiTheme="minorHAnsi" w:cstheme="minorHAnsi"/>
          <w:sz w:val="16"/>
        </w:rPr>
        <w:t xml:space="preserve">, some are rivals, and some are friends, but </w:t>
      </w:r>
      <w:r w:rsidRPr="000C3302">
        <w:rPr>
          <w:rStyle w:val="StyleUnderline"/>
          <w:rFonts w:asciiTheme="minorHAnsi" w:hAnsiTheme="minorHAnsi" w:cstheme="minorHAnsi"/>
        </w:rPr>
        <w:t>the initial decision for action</w:t>
      </w:r>
      <w:r w:rsidRPr="000C3302">
        <w:rPr>
          <w:rFonts w:asciiTheme="minorHAnsi" w:hAnsiTheme="minorHAnsi" w:cstheme="minorHAnsi"/>
          <w:sz w:val="16"/>
        </w:rPr>
        <w:t xml:space="preserve"> by any one of them </w:t>
      </w:r>
      <w:r w:rsidRPr="000C3302">
        <w:rPr>
          <w:rStyle w:val="StyleUnderline"/>
          <w:rFonts w:asciiTheme="minorHAnsi" w:hAnsiTheme="minorHAnsi" w:cstheme="minorHAnsi"/>
        </w:rPr>
        <w:t xml:space="preserve">may lie beyond U.S. control.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may need to influence, signal, and restrain enemies, and it may need to continue to provide security guarantees to</w:t>
      </w:r>
      <w:r w:rsidRPr="000C3302">
        <w:rPr>
          <w:rFonts w:asciiTheme="minorHAnsi" w:hAnsiTheme="minorHAnsi" w:cstheme="minorHAnsi"/>
          <w:sz w:val="16"/>
        </w:rPr>
        <w:t xml:space="preserve"> non-nuclear friends and </w:t>
      </w:r>
      <w:r w:rsidRPr="000C3302">
        <w:rPr>
          <w:rStyle w:val="StyleUnderline"/>
          <w:rFonts w:asciiTheme="minorHAnsi" w:hAnsiTheme="minorHAnsi" w:cstheme="minorHAnsi"/>
        </w:rPr>
        <w:t>allies. America may</w:t>
      </w:r>
      <w:r w:rsidRPr="000C3302">
        <w:rPr>
          <w:rFonts w:asciiTheme="minorHAnsi" w:hAnsiTheme="minorHAnsi" w:cstheme="minorHAnsi"/>
          <w:sz w:val="16"/>
        </w:rPr>
        <w:t xml:space="preserve"> also </w:t>
      </w:r>
      <w:r w:rsidRPr="000C3302">
        <w:rPr>
          <w:rStyle w:val="StyleUnderline"/>
          <w:rFonts w:asciiTheme="minorHAnsi" w:hAnsiTheme="minorHAnsi" w:cstheme="minorHAnsi"/>
        </w:rPr>
        <w:t xml:space="preserve">face </w:t>
      </w:r>
      <w:r w:rsidRPr="000C3302">
        <w:rPr>
          <w:rStyle w:val="StyleUnderline"/>
          <w:rFonts w:asciiTheme="minorHAnsi" w:hAnsiTheme="minorHAnsi" w:cstheme="minorHAnsi"/>
          <w:highlight w:val="cyan"/>
        </w:rPr>
        <w:t>catalytic warfare</w:t>
      </w:r>
      <w:r w:rsidRPr="000C3302">
        <w:rPr>
          <w:rStyle w:val="StyleUnderline"/>
          <w:rFonts w:asciiTheme="minorHAnsi" w:hAnsiTheme="minorHAnsi" w:cstheme="minorHAnsi"/>
        </w:rPr>
        <w:t>, where</w:t>
      </w:r>
      <w:r w:rsidRPr="000C3302">
        <w:rPr>
          <w:rFonts w:asciiTheme="minorHAnsi" w:hAnsiTheme="minorHAnsi" w:cstheme="minorHAnsi"/>
          <w:sz w:val="16"/>
        </w:rPr>
        <w:t xml:space="preserve">, for example, </w:t>
      </w:r>
      <w:r w:rsidRPr="000C3302">
        <w:rPr>
          <w:rStyle w:val="StyleUnderline"/>
          <w:rFonts w:asciiTheme="minorHAnsi" w:hAnsiTheme="minorHAnsi" w:cstheme="minorHAnsi"/>
        </w:rPr>
        <w:t>a</w:t>
      </w:r>
      <w:r w:rsidRPr="000C3302">
        <w:rPr>
          <w:rFonts w:asciiTheme="minorHAnsi" w:hAnsiTheme="minorHAnsi" w:cstheme="minorHAnsi"/>
          <w:sz w:val="16"/>
        </w:rPr>
        <w:t xml:space="preserve"> U.S. </w:t>
      </w:r>
      <w:r w:rsidRPr="000C3302">
        <w:rPr>
          <w:rStyle w:val="StyleUnderline"/>
          <w:rFonts w:asciiTheme="minorHAnsi" w:hAnsiTheme="minorHAnsi" w:cstheme="minorHAnsi"/>
        </w:rPr>
        <w:t>ally</w:t>
      </w:r>
      <w:r w:rsidRPr="000C3302">
        <w:rPr>
          <w:rFonts w:asciiTheme="minorHAnsi" w:hAnsiTheme="minorHAnsi" w:cstheme="minorHAnsi"/>
          <w:sz w:val="16"/>
        </w:rPr>
        <w:t xml:space="preserve"> such as Israel </w:t>
      </w:r>
      <w:r w:rsidRPr="000C3302">
        <w:rPr>
          <w:rStyle w:val="StyleUnderline"/>
          <w:rFonts w:asciiTheme="minorHAnsi" w:hAnsiTheme="minorHAnsi" w:cstheme="minorHAnsi"/>
        </w:rPr>
        <w:t>or</w:t>
      </w:r>
      <w:r w:rsidRPr="000C3302">
        <w:rPr>
          <w:rFonts w:asciiTheme="minorHAnsi" w:hAnsiTheme="minorHAnsi" w:cstheme="minorHAnsi"/>
          <w:sz w:val="16"/>
        </w:rPr>
        <w:t xml:space="preserve"> a </w:t>
      </w:r>
      <w:r w:rsidRPr="000C3302">
        <w:rPr>
          <w:rStyle w:val="StyleUnderline"/>
          <w:rFonts w:asciiTheme="minorHAnsi" w:hAnsiTheme="minorHAnsi" w:cstheme="minorHAnsi"/>
        </w:rPr>
        <w:t>third party</w:t>
      </w:r>
      <w:r w:rsidRPr="000C3302">
        <w:rPr>
          <w:rFonts w:asciiTheme="minorHAnsi" w:hAnsiTheme="minorHAnsi" w:cstheme="minorHAnsi"/>
          <w:sz w:val="16"/>
        </w:rPr>
        <w:t xml:space="preserve"> such as China could </w:t>
      </w:r>
      <w:r w:rsidRPr="000C3302">
        <w:rPr>
          <w:rStyle w:val="StyleUnderline"/>
          <w:rFonts w:asciiTheme="minorHAnsi" w:hAnsiTheme="minorHAnsi" w:cstheme="minorHAnsi"/>
        </w:rPr>
        <w:t xml:space="preserve">initiate action that </w:t>
      </w:r>
      <w:r w:rsidRPr="000C3302">
        <w:rPr>
          <w:rStyle w:val="StyleUnderline"/>
          <w:rFonts w:asciiTheme="minorHAnsi" w:hAnsiTheme="minorHAnsi" w:cstheme="minorHAnsi"/>
          <w:highlight w:val="cyan"/>
        </w:rPr>
        <w:t xml:space="preserve">might </w:t>
      </w:r>
      <w:r w:rsidRPr="000C3302">
        <w:rPr>
          <w:rStyle w:val="Emphasis"/>
          <w:rFonts w:asciiTheme="minorHAnsi" w:hAnsiTheme="minorHAnsi" w:cstheme="minorHAnsi"/>
          <w:highlight w:val="cyan"/>
        </w:rPr>
        <w:t>escalate to</w:t>
      </w:r>
      <w:r w:rsidRPr="000C3302">
        <w:rPr>
          <w:rStyle w:val="Emphasis"/>
          <w:rFonts w:asciiTheme="minorHAnsi" w:hAnsiTheme="minorHAnsi" w:cstheme="minorHAnsi"/>
        </w:rPr>
        <w:t xml:space="preserve"> a </w:t>
      </w:r>
      <w:r w:rsidRPr="000C3302">
        <w:rPr>
          <w:rStyle w:val="Emphasis"/>
          <w:rFonts w:asciiTheme="minorHAnsi" w:hAnsiTheme="minorHAnsi" w:cstheme="minorHAnsi"/>
          <w:highlight w:val="cyan"/>
        </w:rPr>
        <w:t>nuclear exchange</w:t>
      </w:r>
      <w:r w:rsidRPr="000C3302">
        <w:rPr>
          <w:rFonts w:asciiTheme="minorHAnsi" w:hAnsiTheme="minorHAnsi" w:cstheme="minorHAnsi"/>
          <w:sz w:val="16"/>
        </w:rPr>
        <w:t xml:space="preserve">. Although </w:t>
      </w:r>
      <w:r w:rsidRPr="000C3302">
        <w:rPr>
          <w:rStyle w:val="StyleUnderline"/>
          <w:rFonts w:asciiTheme="minorHAnsi" w:hAnsiTheme="minorHAnsi" w:cstheme="minorHAnsi"/>
        </w:rPr>
        <w:t xml:space="preserve">the </w:t>
      </w:r>
      <w:r w:rsidRPr="000C3302">
        <w:rPr>
          <w:rStyle w:val="Emphasis"/>
          <w:rFonts w:asciiTheme="minorHAnsi" w:hAnsiTheme="minorHAnsi" w:cstheme="minorHAnsi"/>
          <w:highlight w:val="cyan"/>
        </w:rPr>
        <w:t>U</w:t>
      </w:r>
      <w:r w:rsidRPr="000C3302">
        <w:rPr>
          <w:rFonts w:asciiTheme="minorHAnsi" w:hAnsiTheme="minorHAnsi" w:cstheme="minorHAnsi"/>
          <w:sz w:val="16"/>
        </w:rPr>
        <w:t xml:space="preserve">nited </w:t>
      </w:r>
      <w:r w:rsidRPr="000C3302">
        <w:rPr>
          <w:rStyle w:val="Emphasis"/>
          <w:rFonts w:asciiTheme="minorHAnsi" w:hAnsiTheme="minorHAnsi" w:cstheme="minorHAnsi"/>
          <w:highlight w:val="cyan"/>
        </w:rPr>
        <w:t>S</w:t>
      </w:r>
      <w:r w:rsidRPr="000C3302">
        <w:rPr>
          <w:rFonts w:asciiTheme="minorHAnsi" w:hAnsiTheme="minorHAnsi" w:cstheme="minorHAnsi"/>
          <w:sz w:val="16"/>
        </w:rPr>
        <w:t xml:space="preserve">tates would not be a party to the nuclear escalation decision process, it </w:t>
      </w:r>
      <w:r w:rsidRPr="000C3302">
        <w:rPr>
          <w:rStyle w:val="StyleUnderline"/>
          <w:rFonts w:asciiTheme="minorHAnsi" w:hAnsiTheme="minorHAnsi" w:cstheme="minorHAnsi"/>
          <w:highlight w:val="cyan"/>
        </w:rPr>
        <w:t xml:space="preserve">could be </w:t>
      </w:r>
      <w:r w:rsidRPr="000C3302">
        <w:rPr>
          <w:rStyle w:val="Emphasis"/>
          <w:rFonts w:asciiTheme="minorHAnsi" w:hAnsiTheme="minorHAnsi" w:cstheme="minorHAnsi"/>
          <w:highlight w:val="cyan"/>
        </w:rPr>
        <w:t>drawn in</w:t>
      </w:r>
      <w:r w:rsidRPr="000C3302">
        <w:rPr>
          <w:rStyle w:val="Emphasis"/>
          <w:rFonts w:asciiTheme="minorHAnsi" w:hAnsiTheme="minorHAnsi" w:cstheme="minorHAnsi"/>
        </w:rPr>
        <w:t>to the conflict</w:t>
      </w:r>
      <w:r w:rsidRPr="000C3302">
        <w:rPr>
          <w:rStyle w:val="StyleUnderline"/>
          <w:rFonts w:asciiTheme="minorHAnsi" w:hAnsiTheme="minorHAnsi" w:cstheme="minorHAnsi"/>
        </w:rPr>
        <w:t>. Compared to a bipolar world, very little is known about strategic nuclear interaction and escalation in a multipolar world</w:t>
      </w:r>
      <w:r w:rsidRPr="000C3302">
        <w:rPr>
          <w:rFonts w:asciiTheme="minorHAnsi" w:hAnsiTheme="minorHAnsi" w:cstheme="minorHAnsi"/>
          <w:sz w:val="16"/>
        </w:rPr>
        <w:t xml:space="preserve">. </w:t>
      </w:r>
      <w:r w:rsidRPr="000C3302">
        <w:rPr>
          <w:rFonts w:asciiTheme="minorHAnsi" w:hAnsiTheme="minorHAnsi" w:cstheme="minorHAnsi"/>
          <w:highlight w:val="cyan"/>
          <w:u w:val="single"/>
        </w:rPr>
        <w:t>The U.S. nuclear deterrent must restrain a wider variety of actors</w:t>
      </w:r>
      <w:r w:rsidRPr="000C3302">
        <w:rPr>
          <w:rFonts w:asciiTheme="minorHAnsi" w:hAnsiTheme="minorHAnsi" w:cstheme="minorHAnsi"/>
          <w:u w:val="single"/>
        </w:rPr>
        <w:t xml:space="preserve"> today than during the Cold War. This requires a range of capabilities and the capacity to address specific challenges. The deterrent must provide security guarantees and assurance sufficient to prevent the initiation of catalytic warfare by an ally, while deterring an adversary </w:t>
      </w:r>
      <w:r w:rsidRPr="000C3302">
        <w:rPr>
          <w:rFonts w:asciiTheme="minorHAnsi" w:hAnsiTheme="minorHAnsi" w:cstheme="minorHAnsi"/>
          <w:highlight w:val="cyan"/>
          <w:u w:val="single"/>
        </w:rPr>
        <w:t>from</w:t>
      </w:r>
      <w:r w:rsidRPr="000C3302">
        <w:rPr>
          <w:rFonts w:asciiTheme="minorHAnsi" w:hAnsiTheme="minorHAnsi" w:cstheme="minorHAnsi"/>
          <w:u w:val="single"/>
        </w:rPr>
        <w:t xml:space="preserve"> resorting to </w:t>
      </w:r>
      <w:r w:rsidRPr="000C3302">
        <w:rPr>
          <w:rFonts w:asciiTheme="minorHAnsi" w:hAnsiTheme="minorHAnsi" w:cstheme="minorHAnsi"/>
          <w:highlight w:val="cyan"/>
          <w:u w:val="single"/>
        </w:rPr>
        <w:t>nuclear escalation</w:t>
      </w:r>
      <w:r w:rsidRPr="000C3302">
        <w:rPr>
          <w:rFonts w:asciiTheme="minorHAnsi" w:hAnsiTheme="minorHAnsi" w:cstheme="minorHAnsi"/>
          <w:u w:val="single"/>
        </w:rPr>
        <w:t xml:space="preserve">. </w:t>
      </w:r>
      <w:r w:rsidRPr="000C3302">
        <w:rPr>
          <w:rFonts w:asciiTheme="minorHAnsi" w:hAnsiTheme="minorHAnsi" w:cstheme="minorHAnsi"/>
          <w:sz w:val="16"/>
        </w:rPr>
        <w:t>America may also need simultaneously to deter more than one other nuclear state.</w:t>
      </w:r>
      <w:r w:rsidRPr="000C3302">
        <w:rPr>
          <w:rFonts w:asciiTheme="minorHAnsi" w:hAnsiTheme="minorHAnsi" w:cstheme="minorHAnsi"/>
          <w:u w:val="single"/>
        </w:rPr>
        <w:t xml:space="preserve"> Deterrence requirements include four critical elements: </w:t>
      </w:r>
      <w:r w:rsidRPr="000C3302">
        <w:rPr>
          <w:rFonts w:asciiTheme="minorHAnsi" w:hAnsiTheme="minorHAnsi" w:cstheme="minorHAnsi"/>
          <w:sz w:val="16"/>
        </w:rPr>
        <w:t>early warning, C2, delivery systems, and weapons</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The Air Force plays an indispensable</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role</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in</w:t>
      </w:r>
      <w:r w:rsidRPr="000C3302">
        <w:rPr>
          <w:rFonts w:asciiTheme="minorHAnsi" w:hAnsiTheme="minorHAnsi" w:cstheme="minorHAnsi"/>
          <w:u w:val="single"/>
        </w:rPr>
        <w:t xml:space="preserve"> furnishing the U.S. </w:t>
      </w:r>
      <w:r w:rsidRPr="000C3302">
        <w:rPr>
          <w:rFonts w:asciiTheme="minorHAnsi" w:hAnsiTheme="minorHAnsi" w:cstheme="minorHAnsi"/>
          <w:highlight w:val="cyan"/>
          <w:u w:val="single"/>
        </w:rPr>
        <w:t>e</w:t>
      </w:r>
      <w:r w:rsidRPr="000C3302">
        <w:rPr>
          <w:rFonts w:asciiTheme="minorHAnsi" w:hAnsiTheme="minorHAnsi" w:cstheme="minorHAnsi"/>
          <w:sz w:val="16"/>
        </w:rPr>
        <w:t>arly</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w</w:t>
      </w:r>
      <w:r w:rsidRPr="000C3302">
        <w:rPr>
          <w:rFonts w:asciiTheme="minorHAnsi" w:hAnsiTheme="minorHAnsi" w:cstheme="minorHAnsi"/>
          <w:sz w:val="16"/>
        </w:rPr>
        <w:t>arning</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s</w:t>
      </w:r>
      <w:r w:rsidRPr="000C3302">
        <w:rPr>
          <w:rFonts w:asciiTheme="minorHAnsi" w:hAnsiTheme="minorHAnsi" w:cstheme="minorHAnsi"/>
          <w:sz w:val="16"/>
        </w:rPr>
        <w:t xml:space="preserve">ystem </w:t>
      </w:r>
      <w:r w:rsidRPr="000C3302">
        <w:rPr>
          <w:rFonts w:asciiTheme="minorHAnsi" w:hAnsiTheme="minorHAnsi" w:cstheme="minorHAnsi"/>
          <w:u w:val="single"/>
        </w:rPr>
        <w:t xml:space="preserve">in its entirety through satellites and radar networks. In </w:t>
      </w:r>
      <w:r w:rsidRPr="000C3302">
        <w:rPr>
          <w:rFonts w:asciiTheme="minorHAnsi" w:hAnsiTheme="minorHAnsi" w:cstheme="minorHAnsi"/>
          <w:highlight w:val="cyan"/>
          <w:u w:val="single"/>
        </w:rPr>
        <w:t>c</w:t>
      </w:r>
      <w:r w:rsidRPr="000C3302">
        <w:rPr>
          <w:rFonts w:asciiTheme="minorHAnsi" w:hAnsiTheme="minorHAnsi" w:cstheme="minorHAnsi"/>
          <w:sz w:val="16"/>
        </w:rPr>
        <w:t>ommand a</w:t>
      </w:r>
      <w:r w:rsidRPr="000C3302">
        <w:rPr>
          <w:rFonts w:asciiTheme="minorHAnsi" w:hAnsiTheme="minorHAnsi" w:cstheme="minorHAnsi"/>
          <w:highlight w:val="cyan"/>
          <w:u w:val="single"/>
        </w:rPr>
        <w:t>n</w:t>
      </w:r>
      <w:r w:rsidRPr="000C3302">
        <w:rPr>
          <w:rFonts w:asciiTheme="minorHAnsi" w:hAnsiTheme="minorHAnsi" w:cstheme="minorHAnsi"/>
          <w:sz w:val="16"/>
        </w:rPr>
        <w:t xml:space="preserve">d </w:t>
      </w:r>
      <w:r w:rsidRPr="000C3302">
        <w:rPr>
          <w:rFonts w:asciiTheme="minorHAnsi" w:hAnsiTheme="minorHAnsi" w:cstheme="minorHAnsi"/>
          <w:highlight w:val="cyan"/>
          <w:u w:val="single"/>
        </w:rPr>
        <w:t>c</w:t>
      </w:r>
      <w:r w:rsidRPr="000C3302">
        <w:rPr>
          <w:rFonts w:asciiTheme="minorHAnsi" w:hAnsiTheme="minorHAnsi" w:cstheme="minorHAnsi"/>
          <w:sz w:val="16"/>
        </w:rPr>
        <w:t>ontrol,</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infrastructure is provided by the Air Force</w:t>
      </w:r>
      <w:r w:rsidRPr="000C3302">
        <w:rPr>
          <w:rFonts w:asciiTheme="minorHAnsi" w:hAnsiTheme="minorHAnsi" w:cstheme="minorHAnsi"/>
          <w:u w:val="single"/>
        </w:rPr>
        <w:t>, including Milstar satellites and, in the future, advanced extremely high frequency (AEHF) satellites. In the area of delivery systems and weapons</w:t>
      </w:r>
      <w:r w:rsidRPr="000C3302">
        <w:rPr>
          <w:rFonts w:asciiTheme="minorHAnsi" w:hAnsiTheme="minorHAnsi" w:cstheme="minorHAnsi"/>
          <w:sz w:val="16"/>
        </w:rPr>
        <w:t xml:space="preserve">, </w:t>
      </w:r>
      <w:r w:rsidRPr="000C3302">
        <w:rPr>
          <w:rStyle w:val="StyleUnderline"/>
          <w:rFonts w:asciiTheme="minorHAnsi" w:hAnsiTheme="minorHAnsi" w:cstheme="minorHAnsi"/>
          <w:highlight w:val="cyan"/>
        </w:rPr>
        <w:t>two</w:t>
      </w:r>
      <w:r w:rsidRPr="000C3302">
        <w:rPr>
          <w:rStyle w:val="StyleUnderline"/>
          <w:rFonts w:asciiTheme="minorHAnsi" w:hAnsiTheme="minorHAnsi" w:cstheme="minorHAnsi"/>
        </w:rPr>
        <w:t>-</w:t>
      </w:r>
      <w:r w:rsidRPr="000C3302">
        <w:rPr>
          <w:rStyle w:val="StyleUnderline"/>
          <w:rFonts w:asciiTheme="minorHAnsi" w:hAnsiTheme="minorHAnsi" w:cstheme="minorHAnsi"/>
          <w:highlight w:val="cyan"/>
        </w:rPr>
        <w:t>thirds of the strategic triad</w:t>
      </w:r>
      <w:r w:rsidRPr="000C3302">
        <w:rPr>
          <w:rFonts w:asciiTheme="minorHAnsi" w:hAnsiTheme="minorHAnsi" w:cstheme="minorHAnsi"/>
          <w:sz w:val="16"/>
        </w:rPr>
        <w:t xml:space="preserve"> – intercontinental ballistic missiles (ICBMs) and bombers – </w:t>
      </w:r>
      <w:r w:rsidRPr="000C3302">
        <w:rPr>
          <w:rStyle w:val="StyleUnderline"/>
          <w:rFonts w:asciiTheme="minorHAnsi" w:hAnsiTheme="minorHAnsi" w:cstheme="minorHAnsi"/>
        </w:rPr>
        <w:t xml:space="preserve">is </w:t>
      </w:r>
      <w:r w:rsidRPr="000C3302">
        <w:rPr>
          <w:rStyle w:val="StyleUnderline"/>
          <w:rFonts w:asciiTheme="minorHAnsi" w:hAnsiTheme="minorHAnsi" w:cstheme="minorHAnsi"/>
          <w:highlight w:val="cyan"/>
        </w:rPr>
        <w:t>furnished by the Air</w:t>
      </w:r>
      <w:r w:rsidRPr="000C3302">
        <w:rPr>
          <w:rStyle w:val="StyleUnderline"/>
          <w:rFonts w:asciiTheme="minorHAnsi" w:hAnsiTheme="minorHAnsi" w:cstheme="minorHAnsi"/>
        </w:rPr>
        <w:t xml:space="preserve"> </w:t>
      </w:r>
      <w:r w:rsidRPr="000C3302">
        <w:rPr>
          <w:rStyle w:val="StyleUnderline"/>
          <w:rFonts w:asciiTheme="minorHAnsi" w:hAnsiTheme="minorHAnsi" w:cstheme="minorHAnsi"/>
          <w:highlight w:val="cyan"/>
        </w:rPr>
        <w:t>Force</w:t>
      </w:r>
      <w:r w:rsidRPr="000C3302">
        <w:rPr>
          <w:rFonts w:asciiTheme="minorHAnsi" w:hAnsiTheme="minorHAnsi" w:cstheme="minorHAnsi"/>
          <w:sz w:val="16"/>
        </w:rPr>
        <w:t xml:space="preserve"> and its Global Strike Command. U.S. Overseas Basing and the Anti-Access/Area-Denial Threat The </w:t>
      </w:r>
      <w:r w:rsidRPr="000C3302">
        <w:rPr>
          <w:rStyle w:val="StyleUnderline"/>
          <w:rFonts w:asciiTheme="minorHAnsi" w:hAnsiTheme="minorHAnsi" w:cstheme="minorHAnsi"/>
        </w:rPr>
        <w:t>increased availability of anti-access/area-denial assets coupled with growing threats</w:t>
      </w:r>
      <w:r w:rsidRPr="000C3302">
        <w:rPr>
          <w:rFonts w:asciiTheme="minorHAnsi" w:hAnsiTheme="minorHAnsi" w:cstheme="minorHAnsi"/>
          <w:sz w:val="16"/>
        </w:rPr>
        <w:t xml:space="preserve"> to the sea, air, space, and cyberspace commons </w:t>
      </w:r>
      <w:r w:rsidRPr="000C3302">
        <w:rPr>
          <w:rStyle w:val="StyleUnderline"/>
          <w:rFonts w:asciiTheme="minorHAnsi" w:hAnsiTheme="minorHAnsi" w:cstheme="minorHAnsi"/>
        </w:rPr>
        <w:t>are challenging</w:t>
      </w:r>
      <w:r w:rsidRPr="000C3302">
        <w:rPr>
          <w:rFonts w:asciiTheme="minorHAnsi" w:hAnsiTheme="minorHAnsi" w:cstheme="minorHAnsi"/>
          <w:sz w:val="16"/>
        </w:rPr>
        <w:t xml:space="preserve"> the </w:t>
      </w:r>
      <w:r w:rsidRPr="000C3302">
        <w:rPr>
          <w:rStyle w:val="StyleUnderline"/>
          <w:rFonts w:asciiTheme="minorHAnsi" w:hAnsiTheme="minorHAnsi" w:cstheme="minorHAnsi"/>
        </w:rPr>
        <w:t>power projection capabilities</w:t>
      </w:r>
      <w:r w:rsidRPr="000C3302">
        <w:rPr>
          <w:rFonts w:asciiTheme="minorHAnsi" w:hAnsiTheme="minorHAnsi" w:cstheme="minorHAnsi"/>
          <w:sz w:val="16"/>
        </w:rPr>
        <w:t xml:space="preserve"> of the United States. </w:t>
      </w:r>
      <w:r w:rsidRPr="000C3302">
        <w:rPr>
          <w:rStyle w:val="StyleUnderline"/>
          <w:rFonts w:asciiTheme="minorHAnsi" w:hAnsiTheme="minorHAnsi" w:cstheme="minorHAnsi"/>
        </w:rPr>
        <w:t>These threats,</w:t>
      </w:r>
      <w:r w:rsidRPr="000C3302">
        <w:rPr>
          <w:rFonts w:asciiTheme="minorHAnsi" w:hAnsiTheme="minorHAnsi" w:cstheme="minorHAnsi"/>
          <w:sz w:val="16"/>
        </w:rPr>
        <w:t xml:space="preserve"> in the form </w:t>
      </w:r>
      <w:r w:rsidRPr="000C3302">
        <w:rPr>
          <w:rStyle w:val="StyleUnderline"/>
          <w:rFonts w:asciiTheme="minorHAnsi" w:hAnsiTheme="minorHAnsi" w:cstheme="minorHAnsi"/>
        </w:rPr>
        <w:t xml:space="preserve">of </w:t>
      </w:r>
      <w:r w:rsidRPr="000C3302">
        <w:rPr>
          <w:rFonts w:asciiTheme="minorHAnsi" w:hAnsiTheme="minorHAnsi" w:cstheme="minorHAnsi"/>
          <w:sz w:val="16"/>
        </w:rPr>
        <w:t xml:space="preserve">aircraft and long-range missiles carrying conventional or nuclear munitions, </w:t>
      </w:r>
      <w:r w:rsidRPr="000C3302">
        <w:rPr>
          <w:rStyle w:val="StyleUnderline"/>
          <w:rFonts w:asciiTheme="minorHAnsi" w:hAnsiTheme="minorHAnsi" w:cstheme="minorHAnsi"/>
        </w:rPr>
        <w:t>present problems for</w:t>
      </w:r>
      <w:r w:rsidRPr="000C3302">
        <w:rPr>
          <w:rFonts w:asciiTheme="minorHAnsi" w:hAnsiTheme="minorHAnsi" w:cstheme="minorHAnsi"/>
          <w:sz w:val="16"/>
        </w:rPr>
        <w:t xml:space="preserve"> our </w:t>
      </w:r>
      <w:r w:rsidRPr="000C3302">
        <w:rPr>
          <w:rStyle w:val="StyleUnderline"/>
          <w:rFonts w:asciiTheme="minorHAnsi" w:hAnsiTheme="minorHAnsi" w:cstheme="minorHAnsi"/>
        </w:rPr>
        <w:t>overseas bases</w:t>
      </w:r>
      <w:r w:rsidRPr="000C3302">
        <w:rPr>
          <w:rFonts w:asciiTheme="minorHAnsi" w:hAnsiTheme="minorHAnsi" w:cstheme="minorHAnsi"/>
          <w:sz w:val="16"/>
        </w:rPr>
        <w:t xml:space="preserve">. States such as </w:t>
      </w:r>
      <w:r w:rsidRPr="000C3302">
        <w:rPr>
          <w:rStyle w:val="StyleUnderline"/>
          <w:rFonts w:asciiTheme="minorHAnsi" w:hAnsiTheme="minorHAnsi" w:cstheme="minorHAnsi"/>
        </w:rPr>
        <w:t>North Korea, China, and Iran jeopardize</w:t>
      </w:r>
      <w:r w:rsidRPr="000C3302">
        <w:rPr>
          <w:rFonts w:asciiTheme="minorHAnsi" w:hAnsiTheme="minorHAnsi" w:cstheme="minorHAnsi"/>
          <w:sz w:val="16"/>
        </w:rPr>
        <w:t xml:space="preserve"> the notion that </w:t>
      </w:r>
      <w:r w:rsidRPr="000C3302">
        <w:rPr>
          <w:rStyle w:val="StyleUnderline"/>
          <w:rFonts w:asciiTheme="minorHAnsi" w:hAnsiTheme="minorHAnsi" w:cstheme="minorHAnsi"/>
        </w:rPr>
        <w:t>forward-deployed U.S. forces</w:t>
      </w:r>
      <w:r w:rsidRPr="000C3302">
        <w:rPr>
          <w:rFonts w:asciiTheme="minorHAnsi" w:hAnsiTheme="minorHAnsi" w:cstheme="minorHAnsi"/>
          <w:sz w:val="16"/>
        </w:rPr>
        <w:t xml:space="preserve"> and bases will be safe from enemy attack. Consequently, the United States must create a more flexible basing structure encompassing a passive and active defense posture that includes these features: dispersal, hardening, increased warning time of attack, and air defenses. Simultaneously,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must</w:t>
      </w:r>
      <w:r w:rsidRPr="000C3302">
        <w:rPr>
          <w:rFonts w:asciiTheme="minorHAnsi" w:hAnsiTheme="minorHAnsi" w:cstheme="minorHAnsi"/>
          <w:sz w:val="16"/>
        </w:rPr>
        <w:t xml:space="preserve"> continue to </w:t>
      </w:r>
      <w:r w:rsidRPr="000C3302">
        <w:rPr>
          <w:rStyle w:val="StyleUnderline"/>
          <w:rFonts w:asciiTheme="minorHAnsi" w:hAnsiTheme="minorHAnsi" w:cstheme="minorHAnsi"/>
        </w:rPr>
        <w:t>develop long-range, offensive systems</w:t>
      </w:r>
      <w:r w:rsidRPr="000C3302">
        <w:rPr>
          <w:rFonts w:asciiTheme="minorHAnsi" w:hAnsiTheme="minorHAnsi" w:cstheme="minorHAnsi"/>
          <w:sz w:val="16"/>
        </w:rPr>
        <w:t xml:space="preserve"> such as low-observable manned and remotely piloted strike aircraft, precision missiles, </w:t>
      </w:r>
      <w:r w:rsidRPr="000C3302">
        <w:rPr>
          <w:rStyle w:val="StyleUnderline"/>
          <w:rFonts w:asciiTheme="minorHAnsi" w:hAnsiTheme="minorHAnsi" w:cstheme="minorHAnsi"/>
        </w:rPr>
        <w:t>and</w:t>
      </w:r>
      <w:r w:rsidRPr="000C3302">
        <w:rPr>
          <w:rFonts w:asciiTheme="minorHAnsi" w:hAnsiTheme="minorHAnsi" w:cstheme="minorHAnsi"/>
          <w:sz w:val="16"/>
        </w:rPr>
        <w:t xml:space="preserve"> intelligence, surveillance, and reconnaissance </w:t>
      </w:r>
      <w:r w:rsidRPr="000C3302">
        <w:rPr>
          <w:rStyle w:val="StyleUnderline"/>
          <w:rFonts w:asciiTheme="minorHAnsi" w:hAnsiTheme="minorHAnsi" w:cstheme="minorHAnsi"/>
        </w:rPr>
        <w:t>(ISR) platforms to penetrate heavily defended A2/AD environments. This</w:t>
      </w:r>
      <w:r w:rsidRPr="000C3302">
        <w:rPr>
          <w:rFonts w:asciiTheme="minorHAnsi" w:hAnsiTheme="minorHAnsi" w:cstheme="minorHAnsi"/>
          <w:sz w:val="16"/>
        </w:rPr>
        <w:t xml:space="preserve"> approach </w:t>
      </w:r>
      <w:r w:rsidRPr="000C3302">
        <w:rPr>
          <w:rStyle w:val="StyleUnderline"/>
          <w:rFonts w:asciiTheme="minorHAnsi" w:hAnsiTheme="minorHAnsi" w:cstheme="minorHAnsi"/>
        </w:rPr>
        <w:t>will increase the survivability of U.S.</w:t>
      </w:r>
      <w:r w:rsidRPr="000C3302">
        <w:rPr>
          <w:rFonts w:asciiTheme="minorHAnsi" w:hAnsiTheme="minorHAnsi" w:cstheme="minorHAnsi"/>
          <w:sz w:val="16"/>
        </w:rPr>
        <w:t xml:space="preserve"> forward-deployed </w:t>
      </w:r>
      <w:r w:rsidRPr="000C3302">
        <w:rPr>
          <w:rStyle w:val="StyleUnderline"/>
          <w:rFonts w:asciiTheme="minorHAnsi" w:hAnsiTheme="minorHAnsi" w:cstheme="minorHAnsi"/>
        </w:rPr>
        <w:t>assets and power projection capabilities and</w:t>
      </w:r>
      <w:r w:rsidRPr="000C3302">
        <w:rPr>
          <w:rFonts w:asciiTheme="minorHAnsi" w:hAnsiTheme="minorHAnsi" w:cstheme="minorHAnsi"/>
          <w:sz w:val="16"/>
        </w:rPr>
        <w:t xml:space="preserve"> thus </w:t>
      </w:r>
      <w:r w:rsidRPr="000C3302">
        <w:rPr>
          <w:rStyle w:val="StyleUnderline"/>
          <w:rFonts w:asciiTheme="minorHAnsi" w:hAnsiTheme="minorHAnsi" w:cstheme="minorHAnsi"/>
        </w:rPr>
        <w:t>bolster deterrence and</w:t>
      </w:r>
      <w:r w:rsidRPr="000C3302">
        <w:rPr>
          <w:rFonts w:asciiTheme="minorHAnsi" w:hAnsiTheme="minorHAnsi" w:cstheme="minorHAnsi"/>
          <w:sz w:val="16"/>
        </w:rPr>
        <w:t xml:space="preserve"> U.S. </w:t>
      </w:r>
      <w:r w:rsidRPr="000C3302">
        <w:rPr>
          <w:rStyle w:val="StyleUnderline"/>
          <w:rFonts w:asciiTheme="minorHAnsi" w:hAnsiTheme="minorHAnsi" w:cstheme="minorHAnsi"/>
        </w:rPr>
        <w:t>guarantees to</w:t>
      </w:r>
      <w:r w:rsidRPr="000C3302">
        <w:rPr>
          <w:rFonts w:asciiTheme="minorHAnsi" w:hAnsiTheme="minorHAnsi" w:cstheme="minorHAnsi"/>
          <w:sz w:val="16"/>
        </w:rPr>
        <w:t xml:space="preserve"> America’s </w:t>
      </w:r>
      <w:r w:rsidRPr="000C3302">
        <w:rPr>
          <w:rStyle w:val="StyleUnderline"/>
          <w:rFonts w:asciiTheme="minorHAnsi" w:hAnsiTheme="minorHAnsi" w:cstheme="minorHAnsi"/>
        </w:rPr>
        <w:t>allies</w:t>
      </w:r>
      <w:r w:rsidRPr="000C3302">
        <w:rPr>
          <w:rFonts w:asciiTheme="minorHAnsi" w:hAnsiTheme="minorHAnsi" w:cstheme="minorHAnsi"/>
          <w:sz w:val="16"/>
        </w:rPr>
        <w:t xml:space="preserve"> and friends. Asymmetric Challenges The increasing number of actors gaining access to advanced and dual-use technologies augments the potential for asymmetric attacks against the United States and its allies by those who are unable to match U.S. military capabilities. Those actors pose increasing challenges to the ability of the United States to project power through the global commons. Such </w:t>
      </w:r>
      <w:r w:rsidRPr="000C3302">
        <w:rPr>
          <w:rStyle w:val="StyleUnderline"/>
          <w:rFonts w:asciiTheme="minorHAnsi" w:hAnsiTheme="minorHAnsi" w:cstheme="minorHAnsi"/>
        </w:rPr>
        <w:t>attacks could target specific</w:t>
      </w:r>
      <w:r w:rsidRPr="000C3302">
        <w:rPr>
          <w:rFonts w:asciiTheme="minorHAnsi" w:hAnsiTheme="minorHAnsi" w:cstheme="minorHAnsi"/>
          <w:sz w:val="16"/>
        </w:rPr>
        <w:t xml:space="preserve"> U.S. </w:t>
      </w:r>
      <w:r w:rsidRPr="000C3302">
        <w:rPr>
          <w:rStyle w:val="StyleUnderline"/>
          <w:rFonts w:asciiTheme="minorHAnsi" w:hAnsiTheme="minorHAnsi" w:cstheme="minorHAnsi"/>
        </w:rPr>
        <w:t>vulnerabilities, ranging from space assets to the financial, transportation, communications, and/or energy infrastructures, and to the food and water supply</w:t>
      </w:r>
      <w:r w:rsidRPr="000C3302">
        <w:rPr>
          <w:rFonts w:asciiTheme="minorHAnsi" w:hAnsiTheme="minorHAnsi" w:cstheme="minorHAnsi"/>
          <w:sz w:val="16"/>
        </w:rPr>
        <w:t xml:space="preserve">, to mention only the most obvious. Asymmetric attacks denying access to critical networks and capabilities may be the most cost-effective approach to circumventing traditional U.S. force advantages. The USAF and DoD must develop </w:t>
      </w:r>
      <w:r w:rsidRPr="000C3302">
        <w:rPr>
          <w:rStyle w:val="StyleUnderline"/>
          <w:rFonts w:asciiTheme="minorHAnsi" w:hAnsiTheme="minorHAnsi" w:cstheme="minorHAnsi"/>
        </w:rPr>
        <w:t>systems</w:t>
      </w:r>
      <w:r w:rsidRPr="000C3302">
        <w:rPr>
          <w:rFonts w:asciiTheme="minorHAnsi" w:hAnsiTheme="minorHAnsi" w:cstheme="minorHAnsi"/>
          <w:sz w:val="16"/>
        </w:rPr>
        <w:t xml:space="preserve"> and technologies </w:t>
      </w:r>
      <w:r w:rsidRPr="000C3302">
        <w:rPr>
          <w:rStyle w:val="StyleUnderline"/>
          <w:rFonts w:asciiTheme="minorHAnsi" w:hAnsiTheme="minorHAnsi" w:cstheme="minorHAnsi"/>
        </w:rPr>
        <w:t>that can offset and defend against asymmetric capabilities</w:t>
      </w:r>
      <w:r w:rsidRPr="000C3302">
        <w:rPr>
          <w:rFonts w:asciiTheme="minorHAnsi" w:hAnsiTheme="minorHAnsi" w:cstheme="minorHAnsi"/>
          <w:sz w:val="16"/>
        </w:rPr>
        <w:t xml:space="preserve">. This will </w:t>
      </w:r>
      <w:r w:rsidRPr="000C3302">
        <w:rPr>
          <w:rStyle w:val="StyleUnderline"/>
          <w:rFonts w:asciiTheme="minorHAnsi" w:hAnsiTheme="minorHAnsi" w:cstheme="minorHAnsi"/>
        </w:rPr>
        <w:t>require</w:t>
      </w:r>
      <w:r w:rsidRPr="000C3302">
        <w:rPr>
          <w:rFonts w:asciiTheme="minorHAnsi" w:hAnsiTheme="minorHAnsi" w:cstheme="minorHAnsi"/>
          <w:sz w:val="16"/>
        </w:rPr>
        <w:t xml:space="preserve"> a robust R&amp;D program and </w:t>
      </w:r>
      <w:r w:rsidRPr="000C3302">
        <w:rPr>
          <w:rStyle w:val="StyleUnderline"/>
          <w:rFonts w:asciiTheme="minorHAnsi" w:hAnsiTheme="minorHAnsi" w:cstheme="minorHAnsi"/>
        </w:rPr>
        <w:t>enhanced USAF cooperation</w:t>
      </w:r>
      <w:r w:rsidRPr="000C3302">
        <w:rPr>
          <w:rFonts w:asciiTheme="minorHAnsi" w:hAnsiTheme="minorHAnsi" w:cstheme="minorHAnsi"/>
          <w:sz w:val="16"/>
        </w:rPr>
        <w:t xml:space="preserve"> with its sister services and international partners and allies. Space Dominance </w:t>
      </w:r>
      <w:r w:rsidRPr="000C3302">
        <w:rPr>
          <w:rStyle w:val="StyleUnderline"/>
          <w:rFonts w:asciiTheme="minorHAnsi" w:hAnsiTheme="minorHAnsi" w:cstheme="minorHAnsi"/>
          <w:highlight w:val="cyan"/>
        </w:rPr>
        <w:t>Space is</w:t>
      </w:r>
      <w:r w:rsidRPr="000C3302">
        <w:rPr>
          <w:rFonts w:asciiTheme="minorHAnsi" w:hAnsiTheme="minorHAnsi" w:cstheme="minorHAnsi"/>
          <w:sz w:val="16"/>
        </w:rPr>
        <w:t xml:space="preserve"> increasingly </w:t>
      </w:r>
      <w:r w:rsidRPr="000C3302">
        <w:rPr>
          <w:rStyle w:val="StyleUnderline"/>
          <w:rFonts w:asciiTheme="minorHAnsi" w:hAnsiTheme="minorHAnsi" w:cstheme="minorHAnsi"/>
        </w:rPr>
        <w:t xml:space="preserve">a </w:t>
      </w:r>
      <w:r w:rsidRPr="000C3302">
        <w:rPr>
          <w:rStyle w:val="StyleUnderline"/>
          <w:rFonts w:asciiTheme="minorHAnsi" w:hAnsiTheme="minorHAnsi" w:cstheme="minorHAnsi"/>
          <w:highlight w:val="cyan"/>
        </w:rPr>
        <w:t>contested</w:t>
      </w:r>
      <w:r w:rsidRPr="000C3302">
        <w:rPr>
          <w:rStyle w:val="StyleUnderline"/>
          <w:rFonts w:asciiTheme="minorHAnsi" w:hAnsiTheme="minorHAnsi" w:cstheme="minorHAnsi"/>
        </w:rPr>
        <w:t xml:space="preserve"> domain where U.S. dominance is no longer assured given</w:t>
      </w:r>
      <w:r w:rsidRPr="000C3302">
        <w:rPr>
          <w:rFonts w:asciiTheme="minorHAnsi" w:hAnsiTheme="minorHAnsi" w:cstheme="minorHAnsi"/>
          <w:sz w:val="16"/>
        </w:rPr>
        <w:t xml:space="preserve"> the growing number of actors in space and the potential for kinetic and non-kinetic attacks, including </w:t>
      </w:r>
      <w:r w:rsidRPr="000C3302">
        <w:rPr>
          <w:rStyle w:val="StyleUnderline"/>
          <w:rFonts w:asciiTheme="minorHAnsi" w:hAnsiTheme="minorHAnsi" w:cstheme="minorHAnsi"/>
        </w:rPr>
        <w:t>ASAT weapons, EMP, and jamming</w:t>
      </w:r>
      <w:r w:rsidRPr="000C3302">
        <w:rPr>
          <w:rFonts w:asciiTheme="minorHAnsi" w:hAnsiTheme="minorHAnsi" w:cstheme="minorHAnsi"/>
          <w:sz w:val="16"/>
        </w:rPr>
        <w:t xml:space="preserve">. As a result, the </w:t>
      </w:r>
      <w:r w:rsidRPr="000C3302">
        <w:rPr>
          <w:rStyle w:val="Emphasis"/>
          <w:rFonts w:asciiTheme="minorHAnsi" w:hAnsiTheme="minorHAnsi" w:cstheme="minorHAnsi"/>
          <w:highlight w:val="cyan"/>
        </w:rPr>
        <w:t>U</w:t>
      </w:r>
      <w:r w:rsidRPr="000C3302">
        <w:rPr>
          <w:rFonts w:asciiTheme="minorHAnsi" w:hAnsiTheme="minorHAnsi" w:cstheme="minorHAnsi"/>
          <w:sz w:val="16"/>
        </w:rPr>
        <w:t xml:space="preserve">nited </w:t>
      </w:r>
      <w:r w:rsidRPr="000C3302">
        <w:rPr>
          <w:rStyle w:val="Emphasis"/>
          <w:rFonts w:asciiTheme="minorHAnsi" w:hAnsiTheme="minorHAnsi" w:cstheme="minorHAnsi"/>
          <w:highlight w:val="cyan"/>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highlight w:val="cyan"/>
        </w:rPr>
        <w:t>must protect</w:t>
      </w:r>
      <w:r w:rsidRPr="000C3302">
        <w:rPr>
          <w:rStyle w:val="StyleUnderline"/>
          <w:rFonts w:asciiTheme="minorHAnsi" w:hAnsiTheme="minorHAnsi" w:cstheme="minorHAnsi"/>
        </w:rPr>
        <w:t xml:space="preserve"> vital </w:t>
      </w:r>
      <w:r w:rsidRPr="000C3302">
        <w:rPr>
          <w:rStyle w:val="StyleUnderline"/>
          <w:rFonts w:asciiTheme="minorHAnsi" w:hAnsiTheme="minorHAnsi" w:cstheme="minorHAnsi"/>
          <w:highlight w:val="cyan"/>
        </w:rPr>
        <w:t>space-based platforms</w:t>
      </w:r>
      <w:r w:rsidRPr="000C3302">
        <w:rPr>
          <w:rFonts w:asciiTheme="minorHAnsi" w:hAnsiTheme="minorHAnsi" w:cstheme="minorHAnsi"/>
          <w:sz w:val="16"/>
        </w:rPr>
        <w:t xml:space="preserve"> and networks </w:t>
      </w:r>
      <w:r w:rsidRPr="000C3302">
        <w:rPr>
          <w:rStyle w:val="StyleUnderline"/>
          <w:rFonts w:asciiTheme="minorHAnsi" w:hAnsiTheme="minorHAnsi" w:cstheme="minorHAnsi"/>
        </w:rPr>
        <w:t xml:space="preserve">by </w:t>
      </w:r>
      <w:r w:rsidRPr="000C3302">
        <w:rPr>
          <w:rStyle w:val="StyleUnderline"/>
          <w:rFonts w:asciiTheme="minorHAnsi" w:hAnsiTheme="minorHAnsi" w:cstheme="minorHAnsi"/>
          <w:highlight w:val="cyan"/>
        </w:rPr>
        <w:t>reducing</w:t>
      </w:r>
      <w:r w:rsidRPr="000C3302">
        <w:rPr>
          <w:rFonts w:asciiTheme="minorHAnsi" w:hAnsiTheme="minorHAnsi" w:cstheme="minorHAnsi"/>
          <w:sz w:val="16"/>
        </w:rPr>
        <w:t xml:space="preserve"> their </w:t>
      </w:r>
      <w:r w:rsidRPr="000C3302">
        <w:rPr>
          <w:rStyle w:val="StyleUnderline"/>
          <w:rFonts w:asciiTheme="minorHAnsi" w:hAnsiTheme="minorHAnsi" w:cstheme="minorHAnsi"/>
        </w:rPr>
        <w:t xml:space="preserve">vulnerability to attack or disruption and </w:t>
      </w:r>
      <w:r w:rsidRPr="000C3302">
        <w:rPr>
          <w:rStyle w:val="StyleUnderline"/>
          <w:rFonts w:asciiTheme="minorHAnsi" w:hAnsiTheme="minorHAnsi" w:cstheme="minorHAnsi"/>
          <w:highlight w:val="cyan"/>
        </w:rPr>
        <w:t>increasing</w:t>
      </w:r>
      <w:r w:rsidRPr="000C3302">
        <w:rPr>
          <w:rFonts w:asciiTheme="minorHAnsi" w:hAnsiTheme="minorHAnsi" w:cstheme="minorHAnsi"/>
          <w:sz w:val="16"/>
        </w:rPr>
        <w:t xml:space="preserve"> the country’s </w:t>
      </w:r>
      <w:r w:rsidRPr="000C3302">
        <w:rPr>
          <w:rStyle w:val="Emphasis"/>
          <w:rFonts w:asciiTheme="minorHAnsi" w:hAnsiTheme="minorHAnsi" w:cstheme="minorHAnsi"/>
          <w:highlight w:val="cyan"/>
        </w:rPr>
        <w:t>resilience</w:t>
      </w:r>
      <w:r w:rsidRPr="000C3302">
        <w:rPr>
          <w:rFonts w:asciiTheme="minorHAnsi" w:hAnsiTheme="minorHAnsi" w:cstheme="minorHAnsi"/>
          <w:sz w:val="16"/>
        </w:rPr>
        <w:t xml:space="preserve"> if an attack does occur. Required steps include hardening and incorporating stealth into next generation space systems and developing rapid replenishment capacity (including micro-satellite technologies and systems and new launch capabilities). At the same time, America must reduce its dependence on space capabilities with air-based substitutes such as high altitude, long endurance, and penetrating ISR platforms. Increased cooperation among the services and with U.S. allies to develop such capabilities will also be paramount. Cyber Security Cyber operations are vital to conducting USAF and joint land, sea, air, and space missions. </w:t>
      </w:r>
      <w:r w:rsidRPr="000C3302">
        <w:rPr>
          <w:rStyle w:val="StyleUnderline"/>
          <w:rFonts w:asciiTheme="minorHAnsi" w:hAnsiTheme="minorHAnsi" w:cstheme="minorHAnsi"/>
        </w:rPr>
        <w:t>Given the significance of the cyber threat</w:t>
      </w:r>
      <w:r w:rsidRPr="000C3302">
        <w:rPr>
          <w:rFonts w:asciiTheme="minorHAnsi" w:hAnsiTheme="minorHAnsi" w:cstheme="minorHAnsi"/>
          <w:sz w:val="16"/>
        </w:rPr>
        <w:t xml:space="preserve"> (private, public, and DoD cyber and information networks are routinely under attack),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is attempting to construct a layered and robust capability to detect and mitigate cyber intrusions and attacks</w:t>
      </w:r>
      <w:r w:rsidRPr="000C3302">
        <w:rPr>
          <w:rFonts w:asciiTheme="minorHAnsi" w:hAnsiTheme="minorHAnsi" w:cstheme="minorHAnsi"/>
          <w:sz w:val="16"/>
        </w:rPr>
        <w:t xml:space="preserve">. The USAF’s cyber operations must be capable of operating in a contested cyber domain to support vital land, sea, air, and space missions. USAF cyberspace priorities include developing capabilities to protect essential military cyber systems and to speed their recovery if an attack does occur; enhancing the Air Force’s capacity to provide USAF personnel with the resolution of technical questions; and training/recruitment of personnel with cyber skills. In addition, the USAF and DoD need to develop technologies that quickly and precisely attribute attacks in cyberspace. </w:t>
      </w:r>
      <w:r w:rsidRPr="000C3302">
        <w:rPr>
          <w:rStyle w:val="StyleUnderline"/>
          <w:rFonts w:asciiTheme="minorHAnsi" w:hAnsiTheme="minorHAnsi" w:cstheme="minorHAnsi"/>
        </w:rPr>
        <w:t xml:space="preserve">Cyber attacks can </w:t>
      </w:r>
      <w:r w:rsidRPr="000C3302">
        <w:rPr>
          <w:rStyle w:val="Emphasis"/>
          <w:rFonts w:asciiTheme="minorHAnsi" w:hAnsiTheme="minorHAnsi" w:cstheme="minorHAnsi"/>
        </w:rPr>
        <w:t>spread quickly</w:t>
      </w:r>
      <w:r w:rsidRPr="000C3302">
        <w:rPr>
          <w:rStyle w:val="StyleUnderline"/>
          <w:rFonts w:asciiTheme="minorHAnsi" w:hAnsiTheme="minorHAnsi" w:cstheme="minorHAnsi"/>
        </w:rPr>
        <w:t xml:space="preserve"> among networks</w:t>
      </w:r>
      <w:r w:rsidRPr="000C3302">
        <w:rPr>
          <w:rFonts w:asciiTheme="minorHAnsi" w:hAnsiTheme="minorHAnsi" w:cstheme="minorHAnsi"/>
          <w:sz w:val="16"/>
        </w:rPr>
        <w:t xml:space="preserve">, making it extremely difficult to attribute their perpetrator, and therefore to develop a deterrence strategy based on retaliation. In addition, some cyber issues are in the legal arena, including questions about civil liberties. It is likely that the trend of increased military support to civil authorities (for example, in disaster relief operations) will develop in the cyber arena as well. These efforts will entail greater service, interagency, international, and private-sector collaboration. Organizational Change and Joint Force Operations To address growing national security challenges and increasing fiscal constraints, and to become more effective, the joint force needs to adapt its organizations and processes to the exigencies of the information age and the security setting of the second decade of the twenty-first century. This entails developing a strategy that places increased emphasis on joint operations in which each service acts in greater concert with the others, leverages capacities across the services (two land services, three naval services, and five air services) without duplicating efforts, and encourages interoperability. This would provide combatant commanders (CCDRs) with a greater range of capabilities, allowing heightened flexibility to use force. A good example of this approach is the Air-Sea Battle concept being developed jointly by the Air Force and Navy, which envisions heightened cooperation between the two services and potentially with allies and coalition partners. Intelligence, Surveillance, and Reconnaissance Capabilities </w:t>
      </w:r>
      <w:r w:rsidRPr="000C3302">
        <w:rPr>
          <w:rStyle w:val="StyleUnderline"/>
          <w:rFonts w:asciiTheme="minorHAnsi" w:hAnsiTheme="minorHAnsi" w:cstheme="minorHAnsi"/>
        </w:rPr>
        <w:t>There is</w:t>
      </w:r>
      <w:r w:rsidRPr="000C3302">
        <w:rPr>
          <w:rFonts w:asciiTheme="minorHAnsi" w:hAnsiTheme="minorHAnsi" w:cstheme="minorHAnsi"/>
          <w:sz w:val="16"/>
        </w:rPr>
        <w:t xml:space="preserve"> an </w:t>
      </w:r>
      <w:r w:rsidRPr="000C3302">
        <w:rPr>
          <w:rStyle w:val="StyleUnderline"/>
          <w:rFonts w:asciiTheme="minorHAnsi" w:hAnsiTheme="minorHAnsi" w:cstheme="minorHAnsi"/>
        </w:rPr>
        <w:t>increasing demand for ISR capabilities</w:t>
      </w:r>
      <w:r w:rsidRPr="000C3302">
        <w:rPr>
          <w:rFonts w:asciiTheme="minorHAnsi" w:hAnsiTheme="minorHAnsi" w:cstheme="minorHAnsi"/>
          <w:sz w:val="16"/>
        </w:rPr>
        <w:t xml:space="preserve"> able to access and persist in contested airspace in order </w:t>
      </w:r>
      <w:r w:rsidRPr="000C3302">
        <w:rPr>
          <w:rStyle w:val="StyleUnderline"/>
          <w:rFonts w:asciiTheme="minorHAnsi" w:hAnsiTheme="minorHAnsi" w:cstheme="minorHAnsi"/>
        </w:rPr>
        <w:t>to track</w:t>
      </w:r>
      <w:r w:rsidRPr="000C3302">
        <w:rPr>
          <w:rFonts w:asciiTheme="minorHAnsi" w:hAnsiTheme="minorHAnsi" w:cstheme="minorHAnsi"/>
          <w:sz w:val="16"/>
        </w:rPr>
        <w:t xml:space="preserve"> a range of </w:t>
      </w:r>
      <w:r w:rsidRPr="000C3302">
        <w:rPr>
          <w:rStyle w:val="StyleUnderline"/>
          <w:rFonts w:asciiTheme="minorHAnsi" w:hAnsiTheme="minorHAnsi" w:cstheme="minorHAnsi"/>
        </w:rPr>
        <w:t>high-value mobile and hard-to-find targets, such as missile launchers and underground bunkers</w:t>
      </w:r>
      <w:r w:rsidRPr="000C3302">
        <w:rPr>
          <w:rFonts w:asciiTheme="minorHAnsi" w:hAnsiTheme="minorHAnsi" w:cstheme="minorHAnsi"/>
          <w:sz w:val="16"/>
        </w:rPr>
        <w:t xml:space="preserve">. This increases the need for stealthy, survivable systems and the development of next-generation unmanned platforms. The </w:t>
      </w:r>
      <w:r w:rsidRPr="000C3302">
        <w:rPr>
          <w:rStyle w:val="StyleUnderline"/>
          <w:rFonts w:asciiTheme="minorHAnsi" w:hAnsiTheme="minorHAnsi" w:cstheme="minorHAnsi"/>
        </w:rPr>
        <w:t>USAF must continue</w:t>
      </w:r>
      <w:r w:rsidRPr="000C3302">
        <w:rPr>
          <w:rFonts w:asciiTheme="minorHAnsi" w:hAnsiTheme="minorHAnsi" w:cstheme="minorHAnsi"/>
          <w:sz w:val="16"/>
        </w:rPr>
        <w:t xml:space="preserve"> to emphasize </w:t>
      </w:r>
      <w:r w:rsidRPr="000C3302">
        <w:rPr>
          <w:rStyle w:val="StyleUnderline"/>
          <w:rFonts w:asciiTheme="minorHAnsi" w:hAnsiTheme="minorHAnsi" w:cstheme="minorHAnsi"/>
        </w:rPr>
        <w:t>precision targeting</w:t>
      </w:r>
      <w:r w:rsidRPr="000C3302">
        <w:rPr>
          <w:rFonts w:asciiTheme="minorHAnsi" w:hAnsiTheme="minorHAnsi" w:cstheme="minorHAnsi"/>
          <w:sz w:val="16"/>
        </w:rPr>
        <w:t xml:space="preserve">, both for strike and close-air-support missions. High-fidelity target identification and discrimination enabled by </w:t>
      </w:r>
      <w:r w:rsidRPr="000C3302">
        <w:rPr>
          <w:rStyle w:val="StyleUnderline"/>
          <w:rFonts w:asciiTheme="minorHAnsi" w:hAnsiTheme="minorHAnsi" w:cstheme="minorHAnsi"/>
        </w:rPr>
        <w:t>advanced radars and directed-energy systems</w:t>
      </w:r>
      <w:r w:rsidRPr="000C3302">
        <w:rPr>
          <w:rFonts w:asciiTheme="minorHAnsi" w:hAnsiTheme="minorHAnsi" w:cstheme="minorHAnsi"/>
          <w:sz w:val="16"/>
        </w:rPr>
        <w:t xml:space="preserve">, including the ability to find, track, and target individuals within a crowd, </w:t>
      </w:r>
      <w:r w:rsidRPr="000C3302">
        <w:rPr>
          <w:rStyle w:val="StyleUnderline"/>
          <w:rFonts w:asciiTheme="minorHAnsi" w:hAnsiTheme="minorHAnsi" w:cstheme="minorHAnsi"/>
        </w:rPr>
        <w:t>will provide</w:t>
      </w:r>
      <w:r w:rsidRPr="000C3302">
        <w:rPr>
          <w:rFonts w:asciiTheme="minorHAnsi" w:hAnsiTheme="minorHAnsi" w:cstheme="minorHAnsi"/>
          <w:sz w:val="16"/>
        </w:rPr>
        <w:t xml:space="preserve"> battlefield commanders with </w:t>
      </w:r>
      <w:r w:rsidRPr="000C3302">
        <w:rPr>
          <w:rStyle w:val="StyleUnderline"/>
          <w:rFonts w:asciiTheme="minorHAnsi" w:hAnsiTheme="minorHAnsi" w:cstheme="minorHAnsi"/>
        </w:rPr>
        <w:t>improved options</w:t>
      </w:r>
      <w:r w:rsidRPr="000C3302">
        <w:rPr>
          <w:rFonts w:asciiTheme="minorHAnsi" w:hAnsiTheme="minorHAnsi" w:cstheme="minorHAnsi"/>
          <w:sz w:val="16"/>
        </w:rPr>
        <w:t xml:space="preserve"> and new opportunities for leveraging joint assets. Engagement and International Security Cooperation Allies and coalition partners bring important capabilities from which the USAF and other services have long benefited. For example, allies and coalition partners can provide enhanced situational awareness and early warning of impending crises as well as assist in understanding the interests, motivations, traditions, and cultures of potential adversaries and prospective coalition partners. Moreover, foreign partner engagement and outreach are an avenue to influence partner and adversary perspectives, thus shaping the environment in ways favorable to U.S. national security interests. Engagement also may be a key to realizing another Air Force and joint priority: to sustain or gain access to forward operating bases and logistical infrastructure. This is particularly important given the growing availability of A2/AD assets and their ability to impede U.S. power projection capabilities. Procurement Choices and Affordability The USAF needs to field capabilities to support current operations and pressing missions while at the same time pursuing promising technologies to build the force of the future. Affordability, effectiveness, time urgency, and industrial base issues inevitably shape procurement choices and reform. The Air Force must maintain today’s critical assets while also allocating resources to meet future needs. Given the long lifespan anticipated for many weapon systems, planners need to make the most reliable cost estimates and identify problems at the outset of a weapons system’s development phase so that they can be corrected as early and cost-effectively as possible. Support to Civil Authorities As evidenced in the aftermath of the 2010 earthquakes in Haiti and Chile (the Chile earthquake hit after this conference), the </w:t>
      </w:r>
      <w:r w:rsidRPr="000C3302">
        <w:rPr>
          <w:rStyle w:val="StyleUnderline"/>
          <w:rFonts w:asciiTheme="minorHAnsi" w:hAnsiTheme="minorHAnsi" w:cstheme="minorHAnsi"/>
        </w:rPr>
        <w:t>USAF has a vital role to play in</w:t>
      </w:r>
      <w:r w:rsidRPr="000C3302">
        <w:rPr>
          <w:rFonts w:asciiTheme="minorHAnsi" w:hAnsiTheme="minorHAnsi" w:cstheme="minorHAnsi"/>
          <w:sz w:val="16"/>
        </w:rPr>
        <w:t xml:space="preserve"> the U.S. </w:t>
      </w:r>
      <w:r w:rsidRPr="000C3302">
        <w:rPr>
          <w:rStyle w:val="StyleUnderline"/>
          <w:rFonts w:asciiTheme="minorHAnsi" w:hAnsiTheme="minorHAnsi" w:cstheme="minorHAnsi"/>
        </w:rPr>
        <w:t>response to international relief operations and support to civil authorities</w:t>
      </w:r>
      <w:r w:rsidRPr="000C3302">
        <w:rPr>
          <w:rFonts w:asciiTheme="minorHAnsi" w:hAnsiTheme="minorHAnsi" w:cstheme="minorHAnsi"/>
          <w:sz w:val="16"/>
        </w:rPr>
        <w:t xml:space="preserve">. In Haiti, the USAF reopened the airport and deployed contingency response elements, while also providing ISR support for the joint forces in the theater. In Chile, USAF satellite communication capabilities were critical to the recovery and relief efforts. USAF </w:t>
      </w:r>
      <w:r w:rsidRPr="000C3302">
        <w:rPr>
          <w:rStyle w:val="StyleUnderline"/>
          <w:rFonts w:asciiTheme="minorHAnsi" w:hAnsiTheme="minorHAnsi" w:cstheme="minorHAnsi"/>
        </w:rPr>
        <w:t>civil support roles are likely to grow</w:t>
      </w:r>
      <w:r w:rsidRPr="000C3302">
        <w:rPr>
          <w:rFonts w:asciiTheme="minorHAnsi" w:hAnsiTheme="minorHAnsi" w:cstheme="minorHAnsi"/>
          <w:sz w:val="16"/>
        </w:rPr>
        <w:t xml:space="preserve"> to include greater use of the Reserve Components. Consequently, USAF planners should reassess the active and reserve component mix of forces and capabilities to identify potential mobilization and requirement shortfalls. CLOSING CONFERENCE THOUGHTS A recurring conference theme was the need for the USAF to continue to examine specific issues of opportunity and vulnerability more closely. For example, a future initiative could include focused working groups that would examine such questions and issues as: • How can air, space, and cyberspace capabilities best support deterrence, preserve U.S. freedom of action, and support national objectives? • How should the USAF leadership reconceptualize its vision, institutional identity, and force posture to align as closely as possible with the future national security setting? • What is the appropriate balance between high-end and low-end air and space capabilities that will maximize military options for national decision makers, given emerging threats and fiscal constraints? • What are the opportunities, options, and tradeoffs for investment and divestment in science and technology, infrastructure, and programmed capabilities? • What are additional interdependent concepts, similar to Air-Sea Battle, that leverage cross-service investments to identify and foster the development of new joint capabilities? • What are alternative approaches to officer accessions and development to support shifting and emerging Air Force missions, operations, and force structure, including cyber warfare? • How can the USAF best interact with Congress to help preserve or refocus the defense-industrial base as well as to minimize mandates and restrictions that weigh on future Air Force investments? Finally, the USAF must continue to be an organization that views debate, as the Chief of Staff of the Air Force put it in his opening conference address, “…as the whetstone upon which we sharpen our strategic thinking.” This debate must also be used in pursuit of political support and to ensure that the USAF maintains and develops critical capabilities to support U.S. national security priorities. The 38th IFPA-Fletcher Conference on National Security Strategy and Policy was conceived as a contribution to that debate. Almost a century has passed since the advent of airpower and Billy Mitchell’s demonstration of its operational potential with the sinking of the Ostfriesland on July 21, 1921. For most of that time, the United States has benefitted from the rapid development of air and space power projection capabilities, and, as a result, it has prevailed in successive conflicts, contributed to war deterrence and crisis management, and provided essential humanitarian relief to allies and friends around the world. As we move into the second decade of the twenty-first century, the U.S. Air Force (USAF), like its service counterparts, is re-assessing strategies, operational concepts, and force structure. Across the conflict spectrum, security challenges are evolving, and potential adversaries–state and non-state actors–are developing anti-access and other asymmetric capabilities, and irregular warfare challenges are becoming more prevalent. The </w:t>
      </w:r>
      <w:r w:rsidRPr="000C3302">
        <w:rPr>
          <w:rStyle w:val="StyleUnderline"/>
          <w:rFonts w:asciiTheme="minorHAnsi" w:hAnsiTheme="minorHAnsi" w:cstheme="minorHAnsi"/>
        </w:rPr>
        <w:t>potential exists for “hybrid” warfare in which</w:t>
      </w:r>
      <w:r w:rsidRPr="000C3302">
        <w:rPr>
          <w:rFonts w:asciiTheme="minorHAnsi" w:hAnsiTheme="minorHAnsi" w:cstheme="minorHAnsi"/>
          <w:sz w:val="16"/>
        </w:rPr>
        <w:t xml:space="preserve"> state </w:t>
      </w:r>
      <w:r w:rsidRPr="000C3302">
        <w:rPr>
          <w:rStyle w:val="StyleUnderline"/>
          <w:rFonts w:asciiTheme="minorHAnsi" w:hAnsiTheme="minorHAnsi" w:cstheme="minorHAnsi"/>
        </w:rPr>
        <w:t>adversaries</w:t>
      </w:r>
      <w:r w:rsidRPr="000C3302">
        <w:rPr>
          <w:rFonts w:asciiTheme="minorHAnsi" w:hAnsiTheme="minorHAnsi" w:cstheme="minorHAnsi"/>
          <w:sz w:val="16"/>
        </w:rPr>
        <w:t xml:space="preserve"> and/or non-state actors </w:t>
      </w:r>
      <w:r w:rsidRPr="000C3302">
        <w:rPr>
          <w:rStyle w:val="StyleUnderline"/>
          <w:rFonts w:asciiTheme="minorHAnsi" w:hAnsiTheme="minorHAnsi" w:cstheme="minorHAnsi"/>
        </w:rPr>
        <w:t>use a mix of</w:t>
      </w:r>
      <w:r w:rsidRPr="000C3302">
        <w:rPr>
          <w:rFonts w:asciiTheme="minorHAnsi" w:hAnsiTheme="minorHAnsi" w:cstheme="minorHAnsi"/>
          <w:sz w:val="16"/>
        </w:rPr>
        <w:t xml:space="preserve"> conventional and unconventional </w:t>
      </w:r>
      <w:r w:rsidRPr="000C3302">
        <w:rPr>
          <w:rStyle w:val="StyleUnderline"/>
          <w:rFonts w:asciiTheme="minorHAnsi" w:hAnsiTheme="minorHAnsi" w:cstheme="minorHAnsi"/>
        </w:rPr>
        <w:t xml:space="preserve">capabilities against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a possibility made more feasible by the diffusion of such capabilities to a larger number of actors</w:t>
      </w:r>
      <w:r w:rsidRPr="000C3302">
        <w:rPr>
          <w:rFonts w:asciiTheme="minorHAnsi" w:hAnsiTheme="minorHAnsi" w:cstheme="minorHAnsi"/>
          <w:sz w:val="16"/>
        </w:rPr>
        <w:t xml:space="preserve">. Furthermore, twenty-first-century security challenges and threats may emanate from highly adaptive adversaries who ignore the Geneva Conventions of war and use military and/or civilian technologies to offset our military superiority. As it develops strategy and force structure in this global setting, the Air Force confronts </w:t>
      </w:r>
      <w:r w:rsidRPr="000C3302">
        <w:rPr>
          <w:rStyle w:val="StyleUnderline"/>
          <w:rFonts w:asciiTheme="minorHAnsi" w:hAnsiTheme="minorHAnsi" w:cstheme="minorHAnsi"/>
        </w:rPr>
        <w:t>constraints</w:t>
      </w:r>
      <w:r w:rsidRPr="000C3302">
        <w:rPr>
          <w:rFonts w:asciiTheme="minorHAnsi" w:hAnsiTheme="minorHAnsi" w:cstheme="minorHAnsi"/>
          <w:sz w:val="16"/>
        </w:rPr>
        <w:t xml:space="preserve"> that </w:t>
      </w:r>
      <w:r w:rsidRPr="000C3302">
        <w:rPr>
          <w:rStyle w:val="StyleUnderline"/>
          <w:rFonts w:asciiTheme="minorHAnsi" w:hAnsiTheme="minorHAnsi" w:cstheme="minorHAnsi"/>
        </w:rPr>
        <w:t>will have important implications for budget and procurement programs</w:t>
      </w:r>
      <w:r w:rsidRPr="000C3302">
        <w:rPr>
          <w:rFonts w:asciiTheme="minorHAnsi" w:hAnsiTheme="minorHAnsi" w:cstheme="minorHAnsi"/>
          <w:sz w:val="16"/>
        </w:rPr>
        <w:t xml:space="preserve">, basic research and development (R&amp;D), </w:t>
      </w:r>
      <w:r w:rsidRPr="000C3302">
        <w:rPr>
          <w:rStyle w:val="StyleUnderline"/>
          <w:rFonts w:asciiTheme="minorHAnsi" w:hAnsiTheme="minorHAnsi" w:cstheme="minorHAnsi"/>
        </w:rPr>
        <w:t>and</w:t>
      </w:r>
      <w:r w:rsidRPr="000C3302">
        <w:rPr>
          <w:rFonts w:asciiTheme="minorHAnsi" w:hAnsiTheme="minorHAnsi" w:cstheme="minorHAnsi"/>
          <w:sz w:val="16"/>
        </w:rPr>
        <w:t xml:space="preserve"> the </w:t>
      </w:r>
      <w:r w:rsidRPr="000C3302">
        <w:rPr>
          <w:rStyle w:val="StyleUnderline"/>
          <w:rFonts w:asciiTheme="minorHAnsi" w:hAnsiTheme="minorHAnsi" w:cstheme="minorHAnsi"/>
        </w:rPr>
        <w:t>maintenance of critical skills, as well as recruitment, education, training, and retention</w:t>
      </w:r>
      <w:r w:rsidRPr="000C3302">
        <w:rPr>
          <w:rFonts w:asciiTheme="minorHAnsi" w:hAnsiTheme="minorHAnsi" w:cstheme="minorHAnsi"/>
          <w:sz w:val="16"/>
        </w:rPr>
        <w:t xml:space="preserve">. Given the dynamic nature of the security setting and looming defense budget constraints, questions of where to assume risk will demand bold, innovative, and decisive leadership. The imperative for joint operations and U.S. military-civilian partnerships is clear, underscoring the need for a whole-of-government and whole-of-society approach that encompasses international and non-governmental organizations (NGOs). THE UNITED STATES AS AN AEROSPACE NATION: CHALLENGES AND OPPORTUNITIES In his address opening the conference, General Norton A. Schwartz, Chief of Staff of the Air Force (CSAF), pointed out how, </w:t>
      </w:r>
      <w:r w:rsidRPr="000C3302">
        <w:rPr>
          <w:rStyle w:val="StyleUnderline"/>
          <w:rFonts w:asciiTheme="minorHAnsi" w:hAnsiTheme="minorHAnsi" w:cstheme="minorHAnsi"/>
        </w:rPr>
        <w:t xml:space="preserve">with its inherent characteristics of </w:t>
      </w:r>
      <w:r w:rsidRPr="000C3302">
        <w:rPr>
          <w:rStyle w:val="Emphasis"/>
          <w:rFonts w:asciiTheme="minorHAnsi" w:hAnsiTheme="minorHAnsi" w:cstheme="minorHAnsi"/>
        </w:rPr>
        <w:t>speed</w:t>
      </w:r>
      <w:r w:rsidRPr="000C3302">
        <w:rPr>
          <w:rStyle w:val="StyleUnderline"/>
          <w:rFonts w:asciiTheme="minorHAnsi" w:hAnsiTheme="minorHAnsi" w:cstheme="minorHAnsi"/>
        </w:rPr>
        <w:t xml:space="preserve">, </w:t>
      </w:r>
      <w:r w:rsidRPr="000C3302">
        <w:rPr>
          <w:rStyle w:val="Emphasis"/>
          <w:rFonts w:asciiTheme="minorHAnsi" w:hAnsiTheme="minorHAnsi" w:cstheme="minorHAnsi"/>
        </w:rPr>
        <w:t>range</w:t>
      </w:r>
      <w:r w:rsidRPr="000C3302">
        <w:rPr>
          <w:rStyle w:val="StyleUnderline"/>
          <w:rFonts w:asciiTheme="minorHAnsi" w:hAnsiTheme="minorHAnsi" w:cstheme="minorHAnsi"/>
        </w:rPr>
        <w:t xml:space="preserve">, and </w:t>
      </w:r>
      <w:r w:rsidRPr="000C3302">
        <w:rPr>
          <w:rStyle w:val="Emphasis"/>
          <w:rFonts w:asciiTheme="minorHAnsi" w:hAnsiTheme="minorHAnsi" w:cstheme="minorHAnsi"/>
        </w:rPr>
        <w:t>flexibility</w:t>
      </w:r>
      <w:r w:rsidRPr="000C3302">
        <w:rPr>
          <w:rStyle w:val="StyleUnderline"/>
          <w:rFonts w:asciiTheme="minorHAnsi" w:hAnsiTheme="minorHAnsi" w:cstheme="minorHAnsi"/>
          <w:highlight w:val="cyan"/>
        </w:rPr>
        <w:t>, airpower</w:t>
      </w:r>
      <w:r w:rsidRPr="000C3302">
        <w:rPr>
          <w:rStyle w:val="StyleUnderline"/>
          <w:rFonts w:asciiTheme="minorHAnsi" w:hAnsiTheme="minorHAnsi" w:cstheme="minorHAnsi"/>
        </w:rPr>
        <w:t xml:space="preserve"> has forever changed warfare</w:t>
      </w:r>
      <w:r w:rsidRPr="000C3302">
        <w:rPr>
          <w:rFonts w:asciiTheme="minorHAnsi" w:hAnsiTheme="minorHAnsi" w:cstheme="minorHAnsi"/>
          <w:sz w:val="16"/>
        </w:rPr>
        <w:t xml:space="preserve">. Its advent rendered land and maritime forces vulnerable from the air, thus adding an important new dimension to warfare. </w:t>
      </w:r>
      <w:r w:rsidRPr="000C3302">
        <w:rPr>
          <w:rStyle w:val="StyleUnderline"/>
          <w:rFonts w:asciiTheme="minorHAnsi" w:hAnsiTheme="minorHAnsi" w:cstheme="minorHAnsi"/>
        </w:rPr>
        <w:t xml:space="preserve">Control of the air </w:t>
      </w:r>
      <w:r w:rsidRPr="000C3302">
        <w:rPr>
          <w:rStyle w:val="StyleUnderline"/>
          <w:rFonts w:asciiTheme="minorHAnsi" w:hAnsiTheme="minorHAnsi" w:cstheme="minorHAnsi"/>
          <w:highlight w:val="cyan"/>
        </w:rPr>
        <w:t xml:space="preserve">has become </w:t>
      </w:r>
      <w:r w:rsidRPr="000C3302">
        <w:rPr>
          <w:rStyle w:val="Emphasis"/>
          <w:rFonts w:asciiTheme="minorHAnsi" w:hAnsiTheme="minorHAnsi" w:cstheme="minorHAnsi"/>
          <w:highlight w:val="cyan"/>
        </w:rPr>
        <w:t>indispensable to</w:t>
      </w:r>
      <w:r w:rsidRPr="000C3302">
        <w:rPr>
          <w:rStyle w:val="Emphasis"/>
          <w:rFonts w:asciiTheme="minorHAnsi" w:hAnsiTheme="minorHAnsi" w:cstheme="minorHAnsi"/>
        </w:rPr>
        <w:t xml:space="preserve"> national </w:t>
      </w:r>
      <w:r w:rsidRPr="000C3302">
        <w:rPr>
          <w:rStyle w:val="Emphasis"/>
          <w:rFonts w:asciiTheme="minorHAnsi" w:hAnsiTheme="minorHAnsi" w:cstheme="minorHAnsi"/>
          <w:highlight w:val="cyan"/>
        </w:rPr>
        <w:t>security</w:t>
      </w:r>
      <w:r w:rsidRPr="000C3302">
        <w:rPr>
          <w:rStyle w:val="StyleUnderline"/>
          <w:rFonts w:asciiTheme="minorHAnsi" w:hAnsiTheme="minorHAnsi" w:cstheme="minorHAnsi"/>
        </w:rPr>
        <w:t xml:space="preserve"> because it allows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 xml:space="preserve">and friendly forces to maneuver and operate free from enemy air attack. With control of the air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 xml:space="preserve">can leverage the advantages of air and space as well as cyberspace. In these interdependent domains the </w:t>
      </w:r>
      <w:r w:rsidRPr="000C3302">
        <w:rPr>
          <w:rStyle w:val="StyleUnderline"/>
          <w:rFonts w:asciiTheme="minorHAnsi" w:hAnsiTheme="minorHAnsi" w:cstheme="minorHAnsi"/>
          <w:highlight w:val="cyan"/>
        </w:rPr>
        <w:t>Air Force possesses unique</w:t>
      </w:r>
      <w:r w:rsidRPr="000C3302">
        <w:rPr>
          <w:rStyle w:val="StyleUnderline"/>
          <w:rFonts w:asciiTheme="minorHAnsi" w:hAnsiTheme="minorHAnsi" w:cstheme="minorHAnsi"/>
        </w:rPr>
        <w:t xml:space="preserve"> capabilities for ensuring </w:t>
      </w:r>
      <w:r w:rsidRPr="000C3302">
        <w:rPr>
          <w:rStyle w:val="Emphasis"/>
          <w:rFonts w:asciiTheme="minorHAnsi" w:hAnsiTheme="minorHAnsi" w:cstheme="minorHAnsi"/>
          <w:highlight w:val="cyan"/>
        </w:rPr>
        <w:t>global mobility</w:t>
      </w:r>
      <w:r w:rsidRPr="000C3302">
        <w:rPr>
          <w:rStyle w:val="StyleUnderline"/>
          <w:rFonts w:asciiTheme="minorHAnsi" w:hAnsiTheme="minorHAnsi" w:cstheme="minorHAnsi"/>
          <w:highlight w:val="cyan"/>
        </w:rPr>
        <w:t xml:space="preserve">, </w:t>
      </w:r>
      <w:r w:rsidRPr="000C3302">
        <w:rPr>
          <w:rStyle w:val="Emphasis"/>
          <w:rFonts w:asciiTheme="minorHAnsi" w:hAnsiTheme="minorHAnsi" w:cstheme="minorHAnsi"/>
          <w:highlight w:val="cyan"/>
        </w:rPr>
        <w:t>long-range strike</w:t>
      </w:r>
      <w:r w:rsidRPr="000C3302">
        <w:rPr>
          <w:rStyle w:val="StyleUnderline"/>
          <w:rFonts w:asciiTheme="minorHAnsi" w:hAnsiTheme="minorHAnsi" w:cstheme="minorHAnsi"/>
          <w:highlight w:val="cyan"/>
        </w:rPr>
        <w:t>, and</w:t>
      </w:r>
      <w:r w:rsidRPr="000C3302">
        <w:rPr>
          <w:rStyle w:val="StyleUnderline"/>
          <w:rFonts w:asciiTheme="minorHAnsi" w:hAnsiTheme="minorHAnsi" w:cstheme="minorHAnsi"/>
        </w:rPr>
        <w:t xml:space="preserve"> intelligence, surveillance, and reconnaissance (</w:t>
      </w:r>
      <w:r w:rsidRPr="000C3302">
        <w:rPr>
          <w:rStyle w:val="Emphasis"/>
          <w:rFonts w:asciiTheme="minorHAnsi" w:hAnsiTheme="minorHAnsi" w:cstheme="minorHAnsi"/>
          <w:highlight w:val="cyan"/>
        </w:rPr>
        <w:t>ISR</w:t>
      </w:r>
      <w:r w:rsidRPr="000C3302">
        <w:rPr>
          <w:rStyle w:val="StyleUnderline"/>
          <w:rFonts w:asciiTheme="minorHAnsi" w:hAnsiTheme="minorHAnsi" w:cstheme="minorHAnsi"/>
        </w:rPr>
        <w:t xml:space="preserve">). The </w:t>
      </w:r>
      <w:r w:rsidRPr="000C3302">
        <w:rPr>
          <w:rStyle w:val="StyleUnderline"/>
          <w:rFonts w:asciiTheme="minorHAnsi" w:hAnsiTheme="minorHAnsi" w:cstheme="minorHAnsi"/>
          <w:highlight w:val="cyan"/>
        </w:rPr>
        <w:t>benefits</w:t>
      </w:r>
      <w:r w:rsidRPr="000C3302">
        <w:rPr>
          <w:rStyle w:val="StyleUnderline"/>
          <w:rFonts w:asciiTheme="minorHAnsi" w:hAnsiTheme="minorHAnsi" w:cstheme="minorHAnsi"/>
        </w:rPr>
        <w:t xml:space="preserve"> of airpower </w:t>
      </w:r>
      <w:r w:rsidRPr="000C3302">
        <w:rPr>
          <w:rStyle w:val="Emphasis"/>
          <w:rFonts w:asciiTheme="minorHAnsi" w:hAnsiTheme="minorHAnsi" w:cstheme="minorHAnsi"/>
          <w:highlight w:val="cyan"/>
        </w:rPr>
        <w:t>extend beyond</w:t>
      </w:r>
      <w:r w:rsidRPr="000C3302">
        <w:rPr>
          <w:rStyle w:val="StyleUnderline"/>
          <w:rFonts w:asciiTheme="minorHAnsi" w:hAnsiTheme="minorHAnsi" w:cstheme="minorHAnsi"/>
        </w:rPr>
        <w:t xml:space="preserve"> the air domain, and </w:t>
      </w:r>
      <w:r w:rsidRPr="000C3302">
        <w:rPr>
          <w:rStyle w:val="StyleUnderline"/>
          <w:rFonts w:asciiTheme="minorHAnsi" w:hAnsiTheme="minorHAnsi" w:cstheme="minorHAnsi"/>
          <w:highlight w:val="cyan"/>
        </w:rPr>
        <w:t>operations among</w:t>
      </w:r>
      <w:r w:rsidRPr="000C3302">
        <w:rPr>
          <w:rStyle w:val="StyleUnderline"/>
          <w:rFonts w:asciiTheme="minorHAnsi" w:hAnsiTheme="minorHAnsi" w:cstheme="minorHAnsi"/>
        </w:rPr>
        <w:t xml:space="preserve"> the </w:t>
      </w:r>
      <w:r w:rsidRPr="000C3302">
        <w:rPr>
          <w:rStyle w:val="StyleUnderline"/>
          <w:rFonts w:asciiTheme="minorHAnsi" w:hAnsiTheme="minorHAnsi" w:cstheme="minorHAnsi"/>
          <w:highlight w:val="cyan"/>
        </w:rPr>
        <w:t>air, land, maritime</w:t>
      </w:r>
      <w:r w:rsidRPr="000C3302">
        <w:rPr>
          <w:rStyle w:val="StyleUnderline"/>
          <w:rFonts w:asciiTheme="minorHAnsi" w:hAnsiTheme="minorHAnsi" w:cstheme="minorHAnsi"/>
        </w:rPr>
        <w:t xml:space="preserve">, space, </w:t>
      </w:r>
      <w:r w:rsidRPr="000C3302">
        <w:rPr>
          <w:rStyle w:val="StyleUnderline"/>
          <w:rFonts w:asciiTheme="minorHAnsi" w:hAnsiTheme="minorHAnsi" w:cstheme="minorHAnsi"/>
          <w:highlight w:val="cyan"/>
        </w:rPr>
        <w:t>and cyber</w:t>
      </w:r>
      <w:r w:rsidRPr="000C3302">
        <w:rPr>
          <w:rStyle w:val="StyleUnderline"/>
          <w:rFonts w:asciiTheme="minorHAnsi" w:hAnsiTheme="minorHAnsi" w:cstheme="minorHAnsi"/>
        </w:rPr>
        <w:t xml:space="preserve"> domains </w:t>
      </w:r>
      <w:r w:rsidRPr="000C3302">
        <w:rPr>
          <w:rStyle w:val="StyleUnderline"/>
          <w:rFonts w:asciiTheme="minorHAnsi" w:hAnsiTheme="minorHAnsi" w:cstheme="minorHAnsi"/>
          <w:highlight w:val="cyan"/>
        </w:rPr>
        <w:t xml:space="preserve">are </w:t>
      </w:r>
      <w:r w:rsidRPr="000C3302">
        <w:rPr>
          <w:rStyle w:val="Emphasis"/>
          <w:rFonts w:asciiTheme="minorHAnsi" w:hAnsiTheme="minorHAnsi" w:cstheme="minorHAnsi"/>
        </w:rPr>
        <w:t xml:space="preserve">increasingly </w:t>
      </w:r>
      <w:r w:rsidRPr="000C3302">
        <w:rPr>
          <w:rStyle w:val="Emphasis"/>
          <w:rFonts w:asciiTheme="minorHAnsi" w:hAnsiTheme="minorHAnsi" w:cstheme="minorHAnsi"/>
          <w:highlight w:val="cyan"/>
        </w:rPr>
        <w:t>interdependent</w:t>
      </w:r>
      <w:r w:rsidRPr="000C3302">
        <w:rPr>
          <w:rFonts w:asciiTheme="minorHAnsi" w:hAnsiTheme="minorHAnsi" w:cstheme="minorHAnsi"/>
          <w:sz w:val="16"/>
        </w:rPr>
        <w:t xml:space="preserve">. General Schwartz stated that the Air Force’s challenge is to succeed in a protracted struggle against elements of violent extremism and irreconcilable actors while confronting peer and near-peer rivals. The Air Force must be able to operate with great precision and lethality across a broad spectrum of conflict that has high and low ends but that defies an orderly taxonomy. Warfare in the twenty-first century takes on a hybrid complexity, with regular and irregular elements using myriad tools and tactics. Technology can be an enabler but can also create weaknesses: adversaries with increased access to space and cyberspace can use emerging technologies against the United States and/or its allies. In addition, </w:t>
      </w:r>
      <w:r w:rsidRPr="000C3302">
        <w:rPr>
          <w:rStyle w:val="StyleUnderline"/>
          <w:rFonts w:asciiTheme="minorHAnsi" w:hAnsiTheme="minorHAnsi" w:cstheme="minorHAnsi"/>
        </w:rPr>
        <w:t xml:space="preserve">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faces the prospect of the proliferation of precision weapons, including ballistic and cruise missiles as well as increasingly accurate mortars, rockets, and artillery, which will put U.S. and allied/coalition forces at risk</w:t>
      </w:r>
      <w:r w:rsidRPr="000C3302">
        <w:rPr>
          <w:rFonts w:asciiTheme="minorHAnsi" w:hAnsiTheme="minorHAnsi" w:cstheme="minorHAnsi"/>
          <w:sz w:val="16"/>
        </w:rPr>
        <w:t xml:space="preserve">. In response to mounting irregular warfare challenges American leaders have to adopt innovative and creative strategies. For its part, the USAF must develop airmen who have the creativity to anticipate and plan for this challenging environment. Leadership, intellectual creativity, capacity, and ingenuity, together with innovative technology, will be crucial to addressing these challenges in a constrained fiscal environment. System Versatility In meeting the broad range of contingencies – high, low, regular, irregular, and hybrid – the Air Force must maintain and develop systems that are versatile, both functionally (including strike or ISR) and in terms of various employment modes, such as manned versus remotely piloted, and penetrating versus stand-off systems. General Schwartz emphasized the need to be able to operate in conflict settings where there will be demands for persistent ISR systems able to gain access to, and then loiter in, contested or denied airspace. The targets to be identified and tracked may be mobile or deeply buried, of high value, and difficult to locate without penetrating systems. General Schwartz also called attention to the need for what he described as a “family of systems” that could be deployed in multiple ways with maximum versatility depending on requirements. Few systems will remain inherently single purpose. Indeed, he emphasized that the Air Force must purposefully design versatility into its new systems, with the majority of future systems being able to operate in various threat environments. As part of this effort further joint integration and inter-service cooperation to achieve greater air-land and air-sea interoperability will continue to be a strategic necessity. Space Access and Control Space access, control, and situational awareness remain essential to U.S. national security. As potential rivals develop their own space programs, the United States faces challenges to its unrestricted access to space. Ensuring continuing access to the four global commons – maritime, air, space, and cyberspace – will be a major challenge in which the USAF has a key role. The Air Force has long recognized the importance of space and is endeavoring to make certain that U.S. requirements in and for space are met and anticipated. Space situational awareness is vital to America’s ability to help evaluate and attribute attacks. Attribution, of course, is essential to deterrence. The USAF is exploring options to reduce U.S. dependence on the Global Positioning System (GPS), which could become vulnerable to jamming. Promising new technologies, such as “cold atoms,” pseudolites, and imaging inertial navigation systems that use laser radar are being investigated as means to reduce our vulnerability. Cyber Capabilities The USAF continues to develop cyber capabilities to address opportunities and challenges. Cyber threats present challenges to homeland security and other national security interests. Key civilian and military networks are vulnerable to cyber attacks. Preparing for cyber warfare and refining critical infrastructure protection and consequence management will require new capabilities, focused training, and greater interagency, international, and private sector collaboration. Challenges for the Air Force General Schwartz set forth a series of challenges for the Air Force, which he urged conference participants to address. They included: • How can the Air Force better address the growing demand for real-time ISR from remotely piloted systems, which are providing unprecedented and unmatched situational awareness? • How can the USAF better guarantee the credibility and viability of the nation’s nuclear forces for the complex and uncertain security environment of this century? • What is the way ahead for the next generation of long-range strike and ISR platforms? What trade-offs, especially between manned and unmanned platforms, should the USAF consider? How can the USAF improve acquisition of such systems? How can the USAF better exploit the advantage of low-observables? • How can the Air Force better prepare itself to operate in an opposed network environment in which communications and data links will be challenged, including how to assure command and control (C2) in bandwidth-constrained environments? • In counter-land operations, how can the USAF achieve improved target discrimination in high collateral damage situations? • How should the USAF posture its overseas forces to ensure access? What basing structure, logistical considerations, andprotection measures are required to mitigate emerging anti-access threats? • How can the Air Force reduce its reliance on GPS to ensure operations in a GPS-denied environment? • How can the USAF lessen its vulnerability to petroleum shortages, rising energy prices, and resulting logistical and operational challenges? • How can the Air Force enhance partnerships with its sister services and the interagency community? How can it better collaborate with allies and coalition partners to improve support of national security interests? These issues were addressed in subsequent conference sessions. The opening session focused on the multidimensional and dynamic security setting in which the Air Force will operate in the years ahead. The session included a discussion of the need to prioritize necessary capabilities and to gauge “acceptable risks.” Previous Quadrennial Defense Reviews (QDRs) rested on the basic assumption that the United States would be able to support operations simultaneously or nearly simultaneously in two major regional contingencies, with the additional capacity to respond to smaller disaster-relief and/or stability operations missions. However, while the 2010 QDR1 maintains the need for U.S. forces to operate in two nearly simultaneous major wars, it places far greater emphasis on the need to address irregular warfare challenges. Its focus is maintaining and rebalancing U.S. force structure to fight the wars in which the United States is engaged today while looking ahead to the emerging security setting. The QDR further seeks to develop flexible and tailored capabilities to confront an array of smaller-scale contingencies, including natural disasters, perhaps simultaneously, as was the case with the war in Afghanistan, stability operations in Iraq, and the Haiti relief effort. The 2010 QDR highlights important trends in the global security environment, especially unconventional threats and asymmetric challenges. It suggests that a conflict with a near-peer competitor such as China, or a conflict with Iran, would involve a mix, or hybrid, of capabilities that would test U.S. forces in very different ways. Although predicting the future security setting is a very difficult if not an impossible exercise, the 2010 QDR outlines </w:t>
      </w:r>
      <w:r w:rsidRPr="000C3302">
        <w:rPr>
          <w:rStyle w:val="StyleUnderline"/>
          <w:rFonts w:asciiTheme="minorHAnsi" w:hAnsiTheme="minorHAnsi" w:cstheme="minorHAnsi"/>
        </w:rPr>
        <w:t xml:space="preserve">major challenges for the </w:t>
      </w:r>
      <w:r w:rsidRPr="000C3302">
        <w:rPr>
          <w:rStyle w:val="Emphasis"/>
          <w:rFonts w:asciiTheme="minorHAnsi" w:hAnsiTheme="minorHAnsi" w:cstheme="minorHAnsi"/>
        </w:rPr>
        <w:t>U</w:t>
      </w:r>
      <w:r w:rsidRPr="000C3302">
        <w:rPr>
          <w:rFonts w:asciiTheme="minorHAnsi" w:hAnsiTheme="minorHAnsi" w:cstheme="minorHAnsi"/>
          <w:sz w:val="16"/>
        </w:rPr>
        <w:t xml:space="preserve">nited </w:t>
      </w:r>
      <w:r w:rsidRPr="000C3302">
        <w:rPr>
          <w:rStyle w:val="Emphasis"/>
          <w:rFonts w:asciiTheme="minorHAnsi" w:hAnsiTheme="minorHAnsi" w:cstheme="minorHAnsi"/>
        </w:rPr>
        <w:t>S</w:t>
      </w:r>
      <w:r w:rsidRPr="000C3302">
        <w:rPr>
          <w:rFonts w:asciiTheme="minorHAnsi" w:hAnsiTheme="minorHAnsi" w:cstheme="minorHAnsi"/>
          <w:sz w:val="16"/>
        </w:rPr>
        <w:t xml:space="preserve">tates </w:t>
      </w:r>
      <w:r w:rsidRPr="000C3302">
        <w:rPr>
          <w:rStyle w:val="StyleUnderline"/>
          <w:rFonts w:asciiTheme="minorHAnsi" w:hAnsiTheme="minorHAnsi" w:cstheme="minorHAnsi"/>
        </w:rPr>
        <w:t>and its allies, including technology proliferation and diffusion; anti-access threats and the shrinking global basing infrastructure; the possibility of</w:t>
      </w:r>
      <w:r w:rsidRPr="000C3302">
        <w:rPr>
          <w:rFonts w:asciiTheme="minorHAnsi" w:hAnsiTheme="minorHAnsi" w:cstheme="minorHAnsi"/>
          <w:sz w:val="16"/>
        </w:rPr>
        <w:t xml:space="preserve"> weapons of mass destruction (</w:t>
      </w:r>
      <w:r w:rsidRPr="000C3302">
        <w:rPr>
          <w:rStyle w:val="StyleUnderline"/>
          <w:rFonts w:asciiTheme="minorHAnsi" w:hAnsiTheme="minorHAnsi" w:cstheme="minorHAnsi"/>
        </w:rPr>
        <w:t>WMD) use</w:t>
      </w:r>
      <w:r w:rsidRPr="000C3302">
        <w:rPr>
          <w:rFonts w:asciiTheme="minorHAnsi" w:hAnsiTheme="minorHAnsi" w:cstheme="minorHAnsi"/>
          <w:sz w:val="16"/>
        </w:rPr>
        <w:t xml:space="preserve"> against the U.S. homeland and/or against U.S. forces abroad; critical infrastructure protection and the massed effects of a </w:t>
      </w:r>
      <w:r w:rsidRPr="000C3302">
        <w:rPr>
          <w:rStyle w:val="Emphasis"/>
          <w:rFonts w:asciiTheme="minorHAnsi" w:hAnsiTheme="minorHAnsi" w:cstheme="minorHAnsi"/>
        </w:rPr>
        <w:t>cyber or space attack</w:t>
      </w:r>
      <w:r w:rsidRPr="000C3302">
        <w:rPr>
          <w:rStyle w:val="StyleUnderline"/>
          <w:rFonts w:asciiTheme="minorHAnsi" w:hAnsiTheme="minorHAnsi" w:cstheme="minorHAnsi"/>
        </w:rPr>
        <w:t xml:space="preserve">; unconventional warfare and irregular challenges; and the emergence of new issue areas such as </w:t>
      </w:r>
      <w:r w:rsidRPr="000C3302">
        <w:rPr>
          <w:rStyle w:val="Emphasis"/>
          <w:rFonts w:asciiTheme="minorHAnsi" w:hAnsiTheme="minorHAnsi" w:cstheme="minorHAnsi"/>
        </w:rPr>
        <w:t>Arctic security</w:t>
      </w:r>
      <w:r w:rsidRPr="000C3302">
        <w:rPr>
          <w:rStyle w:val="StyleUnderline"/>
          <w:rFonts w:asciiTheme="minorHAnsi" w:hAnsiTheme="minorHAnsi" w:cstheme="minorHAnsi"/>
        </w:rPr>
        <w:t xml:space="preserve">, U.S. </w:t>
      </w:r>
      <w:r w:rsidRPr="000C3302">
        <w:rPr>
          <w:rStyle w:val="Emphasis"/>
          <w:rFonts w:asciiTheme="minorHAnsi" w:hAnsiTheme="minorHAnsi" w:cstheme="minorHAnsi"/>
        </w:rPr>
        <w:t>energy dependence</w:t>
      </w:r>
      <w:r w:rsidRPr="000C3302">
        <w:rPr>
          <w:rStyle w:val="StyleUnderline"/>
          <w:rFonts w:asciiTheme="minorHAnsi" w:hAnsiTheme="minorHAnsi" w:cstheme="minorHAnsi"/>
        </w:rPr>
        <w:t xml:space="preserve">, </w:t>
      </w:r>
      <w:r w:rsidRPr="000C3302">
        <w:rPr>
          <w:rStyle w:val="Emphasis"/>
          <w:rFonts w:asciiTheme="minorHAnsi" w:hAnsiTheme="minorHAnsi" w:cstheme="minorHAnsi"/>
        </w:rPr>
        <w:t>demographic shifts</w:t>
      </w:r>
      <w:r w:rsidRPr="000C3302">
        <w:rPr>
          <w:rStyle w:val="StyleUnderline"/>
          <w:rFonts w:asciiTheme="minorHAnsi" w:hAnsiTheme="minorHAnsi" w:cstheme="minorHAnsi"/>
        </w:rPr>
        <w:t xml:space="preserve"> and urbanization, the potential for </w:t>
      </w:r>
      <w:r w:rsidRPr="000C3302">
        <w:rPr>
          <w:rStyle w:val="Emphasis"/>
          <w:rFonts w:asciiTheme="minorHAnsi" w:hAnsiTheme="minorHAnsi" w:cstheme="minorHAnsi"/>
        </w:rPr>
        <w:t>resource wars</w:t>
      </w:r>
      <w:r w:rsidRPr="000C3302">
        <w:rPr>
          <w:rStyle w:val="StyleUnderline"/>
          <w:rFonts w:asciiTheme="minorHAnsi" w:hAnsiTheme="minorHAnsi" w:cstheme="minorHAnsi"/>
        </w:rPr>
        <w:t xml:space="preserve"> (particularly over access to </w:t>
      </w:r>
      <w:r w:rsidRPr="000C3302">
        <w:rPr>
          <w:rStyle w:val="Emphasis"/>
          <w:rFonts w:asciiTheme="minorHAnsi" w:hAnsiTheme="minorHAnsi" w:cstheme="minorHAnsi"/>
        </w:rPr>
        <w:t>water</w:t>
      </w:r>
      <w:r w:rsidRPr="000C3302">
        <w:rPr>
          <w:rStyle w:val="StyleUnderline"/>
          <w:rFonts w:asciiTheme="minorHAnsi" w:hAnsiTheme="minorHAnsi" w:cstheme="minorHAnsi"/>
        </w:rPr>
        <w:t xml:space="preserve">), and the erosion or collapse of governance in weak or </w:t>
      </w:r>
      <w:r w:rsidRPr="000C3302">
        <w:rPr>
          <w:rStyle w:val="Emphasis"/>
          <w:rFonts w:asciiTheme="minorHAnsi" w:hAnsiTheme="minorHAnsi" w:cstheme="minorHAnsi"/>
        </w:rPr>
        <w:t>failing states</w:t>
      </w:r>
      <w:r w:rsidRPr="000C3302">
        <w:rPr>
          <w:rFonts w:asciiTheme="minorHAnsi" w:hAnsiTheme="minorHAnsi" w:cstheme="minorHAnsi"/>
          <w:sz w:val="16"/>
        </w:rPr>
        <w:t xml:space="preserve">. TECHNOLOGY DIFFUSION </w:t>
      </w:r>
      <w:r w:rsidRPr="000C3302">
        <w:rPr>
          <w:rStyle w:val="StyleUnderline"/>
          <w:rFonts w:asciiTheme="minorHAnsi" w:hAnsiTheme="minorHAnsi" w:cstheme="minorHAnsi"/>
        </w:rPr>
        <w:t>Technology proliferation is accelerating</w:t>
      </w:r>
      <w:r w:rsidRPr="000C3302">
        <w:rPr>
          <w:rFonts w:asciiTheme="minorHAnsi" w:hAnsiTheme="minorHAnsi" w:cstheme="minorHAnsi"/>
          <w:sz w:val="16"/>
        </w:rPr>
        <w:t xml:space="preserve">. Compounding the problem is the reality that existing multilateral and/or international </w:t>
      </w:r>
      <w:r w:rsidRPr="000C3302">
        <w:rPr>
          <w:rStyle w:val="StyleUnderline"/>
          <w:rFonts w:asciiTheme="minorHAnsi" w:hAnsiTheme="minorHAnsi" w:cstheme="minorHAnsi"/>
        </w:rPr>
        <w:t>export regimes and controls have not kept pace with technology, and efforts to constrain access are complicated by</w:t>
      </w:r>
      <w:r w:rsidRPr="000C3302">
        <w:rPr>
          <w:rFonts w:asciiTheme="minorHAnsi" w:hAnsiTheme="minorHAnsi" w:cstheme="minorHAnsi"/>
          <w:sz w:val="16"/>
        </w:rPr>
        <w:t xml:space="preserve"> dual-use technologies and chemical/</w:t>
      </w:r>
      <w:r w:rsidRPr="000C3302">
        <w:rPr>
          <w:rStyle w:val="Emphasis"/>
          <w:rFonts w:asciiTheme="minorHAnsi" w:hAnsiTheme="minorHAnsi" w:cstheme="minorHAnsi"/>
        </w:rPr>
        <w:t>biological</w:t>
      </w:r>
      <w:r w:rsidRPr="000C3302">
        <w:rPr>
          <w:rStyle w:val="StyleUnderline"/>
          <w:rFonts w:asciiTheme="minorHAnsi" w:hAnsiTheme="minorHAnsi" w:cstheme="minorHAnsi"/>
        </w:rPr>
        <w:t xml:space="preserve"> agents</w:t>
      </w:r>
      <w:r w:rsidRPr="000C3302">
        <w:rPr>
          <w:rFonts w:asciiTheme="minorHAnsi" w:hAnsiTheme="minorHAnsi" w:cstheme="minorHAnsi"/>
          <w:sz w:val="16"/>
        </w:rPr>
        <w:t xml:space="preserve">. The battlefields of the future </w:t>
      </w:r>
      <w:r w:rsidRPr="000C3302">
        <w:rPr>
          <w:rStyle w:val="StyleUnderline"/>
          <w:rFonts w:asciiTheme="minorHAnsi" w:hAnsiTheme="minorHAnsi" w:cstheme="minorHAnsi"/>
        </w:rPr>
        <w:t>are likely to be more lethal</w:t>
      </w:r>
      <w:r w:rsidRPr="000C3302">
        <w:rPr>
          <w:rFonts w:asciiTheme="minorHAnsi" w:hAnsiTheme="minorHAnsi" w:cstheme="minorHAnsi"/>
          <w:sz w:val="16"/>
        </w:rPr>
        <w:t xml:space="preserve"> as combatants take advantage of commercially based navigation aids for precision guidance and advanced weapons systems </w:t>
      </w:r>
      <w:r w:rsidRPr="000C3302">
        <w:rPr>
          <w:rStyle w:val="StyleUnderline"/>
          <w:rFonts w:asciiTheme="minorHAnsi" w:hAnsiTheme="minorHAnsi" w:cstheme="minorHAnsi"/>
        </w:rPr>
        <w:t xml:space="preserve">and as </w:t>
      </w:r>
      <w:r w:rsidRPr="000C3302">
        <w:rPr>
          <w:rStyle w:val="Emphasis"/>
          <w:rFonts w:asciiTheme="minorHAnsi" w:hAnsiTheme="minorHAnsi" w:cstheme="minorHAnsi"/>
        </w:rPr>
        <w:t>global</w:t>
      </w:r>
      <w:r w:rsidRPr="000C3302">
        <w:rPr>
          <w:rFonts w:asciiTheme="minorHAnsi" w:hAnsiTheme="minorHAnsi" w:cstheme="minorHAnsi"/>
          <w:sz w:val="16"/>
        </w:rPr>
        <w:t xml:space="preserve"> and theater boundaries disappear with longer-range missile systems becoming more common in enemy arsenals. Non-state entities such as Hezbollah have already used more advanced missile systems to target state adversaries. The proliferation of precision technologies and longer-range delivery platforms puts the United States and its partners increasingly at risk. This proliferation also is likely to affect U.S. operations from forward operating locations, placing additional constraints on American force deployments within the territories of allies. Moreover, as longer-range ballistic and cruise missiles become more widespread, U.S. forces will find it increasingly difficult to operate in conflicts ranging from irregular warfare to high-intensity combat. As highlighted throughout the conference, this will require that the United States develop and field new-generation low-observable penetration assets and related capabilities to operate in non-permissive environments. PROLIFERATION TRENDS The twenty-first-century security setting features several proliferation trends that were discussed in the opening session. These trends, six of which were outlined by Dr. Robert L. Pfaltzgraff, Jr., President of the Institute for Foreign Policy Analysis, and Shelby Cullom Davis Professor of International Security Studies, The Fletcher School, Tufts University, framed subsequent discussions. First, </w:t>
      </w:r>
      <w:r w:rsidRPr="000C3302">
        <w:rPr>
          <w:rStyle w:val="StyleUnderline"/>
          <w:rFonts w:asciiTheme="minorHAnsi" w:hAnsiTheme="minorHAnsi" w:cstheme="minorHAnsi"/>
        </w:rPr>
        <w:t>the number of actors–states and armed non-state groups–is growing, together with strategies and capabilities based on more widely available technologies, including WMD</w:t>
      </w:r>
      <w:r w:rsidRPr="000C3302">
        <w:rPr>
          <w:rFonts w:asciiTheme="minorHAnsi" w:hAnsiTheme="minorHAnsi" w:cstheme="minorHAnsi"/>
          <w:sz w:val="16"/>
        </w:rPr>
        <w:t xml:space="preserve"> and conventional weapons. This is leading to a blurring of categories of warfare that may include state and non-state actors and encompass intra-state, trans-state, and inter-state armed conflict as well as hybrid threats. Second, some of these actors subscribe to ideologies and goals that welcome martyrdom. This raises many questions about dissuasion and deterrence and the need to think of twenty-first-century deterrence based on offensive and defensive strategies and capabilities. Third, given the sheer numbers of actors capable of challenging the United States and their unprecedented capabilities, the opportunity for asymmetric operations against the United States and its allies will grow. The United States will need to work to reduce key areas of vulnerability, including its financial systems, transportation, communications, and energy infrastructures, its food and water supply, and its space assets. Fourth, </w:t>
      </w:r>
      <w:r w:rsidRPr="000C3302">
        <w:rPr>
          <w:rStyle w:val="StyleUnderline"/>
          <w:rFonts w:asciiTheme="minorHAnsi" w:hAnsiTheme="minorHAnsi" w:cstheme="minorHAnsi"/>
        </w:rPr>
        <w:t xml:space="preserve">the twenty-first-century </w:t>
      </w:r>
      <w:r w:rsidRPr="000C3302">
        <w:rPr>
          <w:rStyle w:val="StyleUnderline"/>
          <w:rFonts w:asciiTheme="minorHAnsi" w:hAnsiTheme="minorHAnsi" w:cstheme="minorHAnsi"/>
          <w:highlight w:val="cyan"/>
        </w:rPr>
        <w:t xml:space="preserve">world contains </w:t>
      </w:r>
      <w:r w:rsidRPr="000C3302">
        <w:rPr>
          <w:rStyle w:val="Emphasis"/>
          <w:rFonts w:asciiTheme="minorHAnsi" w:hAnsiTheme="minorHAnsi" w:cstheme="minorHAnsi"/>
          <w:highlight w:val="cyan"/>
        </w:rPr>
        <w:t>flashpoints</w:t>
      </w:r>
      <w:r w:rsidRPr="000C3302">
        <w:rPr>
          <w:rStyle w:val="StyleUnderline"/>
          <w:rFonts w:asciiTheme="minorHAnsi" w:hAnsiTheme="minorHAnsi" w:cstheme="minorHAnsi"/>
        </w:rPr>
        <w:t xml:space="preserve"> for state-to-state conflict. This </w:t>
      </w:r>
      <w:r w:rsidRPr="000C3302">
        <w:rPr>
          <w:rStyle w:val="StyleUnderline"/>
          <w:rFonts w:asciiTheme="minorHAnsi" w:hAnsiTheme="minorHAnsi" w:cstheme="minorHAnsi"/>
          <w:highlight w:val="cyan"/>
        </w:rPr>
        <w:t xml:space="preserve">includes </w:t>
      </w:r>
      <w:r w:rsidRPr="000C3302">
        <w:rPr>
          <w:rStyle w:val="Emphasis"/>
          <w:rFonts w:asciiTheme="minorHAnsi" w:hAnsiTheme="minorHAnsi" w:cstheme="minorHAnsi"/>
          <w:highlight w:val="cyan"/>
        </w:rPr>
        <w:t>North Korea</w:t>
      </w:r>
      <w:r w:rsidRPr="000C3302">
        <w:rPr>
          <w:rStyle w:val="StyleUnderline"/>
          <w:rFonts w:asciiTheme="minorHAnsi" w:hAnsiTheme="minorHAnsi" w:cstheme="minorHAnsi"/>
          <w:highlight w:val="cyan"/>
        </w:rPr>
        <w:t xml:space="preserve">, </w:t>
      </w:r>
      <w:r w:rsidRPr="000C3302">
        <w:rPr>
          <w:rStyle w:val="StyleUnderline"/>
          <w:rFonts w:asciiTheme="minorHAnsi" w:hAnsiTheme="minorHAnsi" w:cstheme="minorHAnsi"/>
        </w:rPr>
        <w:t xml:space="preserve">which possesses nuclear weapons, </w:t>
      </w:r>
      <w:r w:rsidRPr="000C3302">
        <w:rPr>
          <w:rStyle w:val="StyleUnderline"/>
          <w:rFonts w:asciiTheme="minorHAnsi" w:hAnsiTheme="minorHAnsi" w:cstheme="minorHAnsi"/>
          <w:highlight w:val="cyan"/>
        </w:rPr>
        <w:t xml:space="preserve">and </w:t>
      </w:r>
      <w:r w:rsidRPr="000C3302">
        <w:rPr>
          <w:rStyle w:val="Emphasis"/>
          <w:rFonts w:asciiTheme="minorHAnsi" w:hAnsiTheme="minorHAnsi" w:cstheme="minorHAnsi"/>
          <w:highlight w:val="cyan"/>
        </w:rPr>
        <w:t>Iran</w:t>
      </w:r>
      <w:r w:rsidRPr="000C3302">
        <w:rPr>
          <w:rStyle w:val="StyleUnderline"/>
          <w:rFonts w:asciiTheme="minorHAnsi" w:hAnsiTheme="minorHAnsi" w:cstheme="minorHAnsi"/>
        </w:rPr>
        <w:t xml:space="preserve">, which is developing them. In addition, </w:t>
      </w:r>
      <w:r w:rsidRPr="000C3302">
        <w:rPr>
          <w:rStyle w:val="Emphasis"/>
          <w:rFonts w:asciiTheme="minorHAnsi" w:hAnsiTheme="minorHAnsi" w:cstheme="minorHAnsi"/>
          <w:highlight w:val="cyan"/>
        </w:rPr>
        <w:t>China</w:t>
      </w:r>
      <w:r w:rsidRPr="000C3302">
        <w:rPr>
          <w:rStyle w:val="StyleUnderline"/>
          <w:rFonts w:asciiTheme="minorHAnsi" w:hAnsiTheme="minorHAnsi" w:cstheme="minorHAnsi"/>
        </w:rPr>
        <w:t xml:space="preserve"> is </w:t>
      </w:r>
      <w:r w:rsidRPr="000C3302">
        <w:rPr>
          <w:rStyle w:val="StyleUnderline"/>
          <w:rFonts w:asciiTheme="minorHAnsi" w:hAnsiTheme="minorHAnsi" w:cstheme="minorHAnsi"/>
          <w:highlight w:val="cyan"/>
        </w:rPr>
        <w:t>developing</w:t>
      </w:r>
      <w:r w:rsidRPr="000C3302">
        <w:rPr>
          <w:rFonts w:asciiTheme="minorHAnsi" w:hAnsiTheme="minorHAnsi" w:cstheme="minorHAnsi"/>
          <w:sz w:val="16"/>
        </w:rPr>
        <w:t xml:space="preserve"> an impressive array of </w:t>
      </w:r>
      <w:r w:rsidRPr="000C3302">
        <w:rPr>
          <w:rStyle w:val="StyleUnderline"/>
          <w:rFonts w:asciiTheme="minorHAnsi" w:hAnsiTheme="minorHAnsi" w:cstheme="minorHAnsi"/>
          <w:highlight w:val="cyan"/>
        </w:rPr>
        <w:t>weaponry</w:t>
      </w:r>
      <w:r w:rsidRPr="000C3302">
        <w:rPr>
          <w:rFonts w:asciiTheme="minorHAnsi" w:hAnsiTheme="minorHAnsi" w:cstheme="minorHAnsi"/>
          <w:sz w:val="16"/>
        </w:rPr>
        <w:t xml:space="preserve"> which, as the Commander of U.S. Pacific Command stated in congressional testimony, appears </w:t>
      </w:r>
      <w:r w:rsidRPr="000C3302">
        <w:rPr>
          <w:rStyle w:val="StyleUnderline"/>
          <w:rFonts w:asciiTheme="minorHAnsi" w:hAnsiTheme="minorHAnsi" w:cstheme="minorHAnsi"/>
        </w:rPr>
        <w:t>“</w:t>
      </w:r>
      <w:r w:rsidRPr="000C3302">
        <w:rPr>
          <w:rStyle w:val="StyleUnderline"/>
          <w:rFonts w:asciiTheme="minorHAnsi" w:hAnsiTheme="minorHAnsi" w:cstheme="minorHAnsi"/>
          <w:highlight w:val="cyan"/>
        </w:rPr>
        <w:t>designed to challenge U.</w:t>
      </w:r>
      <w:r w:rsidRPr="000C3302">
        <w:rPr>
          <w:rStyle w:val="StyleUnderline"/>
          <w:rFonts w:asciiTheme="minorHAnsi" w:hAnsiTheme="minorHAnsi" w:cstheme="minorHAnsi"/>
        </w:rPr>
        <w:t xml:space="preserve">S. </w:t>
      </w:r>
      <w:r w:rsidRPr="000C3302">
        <w:rPr>
          <w:rStyle w:val="StyleUnderline"/>
          <w:rFonts w:asciiTheme="minorHAnsi" w:hAnsiTheme="minorHAnsi" w:cstheme="minorHAnsi"/>
          <w:highlight w:val="cyan"/>
        </w:rPr>
        <w:t>freedom of action</w:t>
      </w:r>
      <w:r w:rsidRPr="000C3302">
        <w:rPr>
          <w:rStyle w:val="StyleUnderline"/>
          <w:rFonts w:asciiTheme="minorHAnsi" w:hAnsiTheme="minorHAnsi" w:cstheme="minorHAnsi"/>
        </w:rPr>
        <w:t xml:space="preserve"> in the region</w:t>
      </w:r>
      <w:r w:rsidRPr="000C3302">
        <w:rPr>
          <w:rFonts w:asciiTheme="minorHAnsi" w:hAnsiTheme="minorHAnsi" w:cstheme="minorHAnsi"/>
          <w:sz w:val="16"/>
        </w:rPr>
        <w:t xml:space="preserve"> and, if necessary, enforce China’s influence over its neighbors – including our regional allies and partners’ weaponry.”2 </w:t>
      </w:r>
      <w:r w:rsidRPr="000C3302">
        <w:rPr>
          <w:rStyle w:val="StyleUnderline"/>
          <w:rFonts w:asciiTheme="minorHAnsi" w:hAnsiTheme="minorHAnsi" w:cstheme="minorHAnsi"/>
        </w:rPr>
        <w:t>These threats include ballistic missiles</w:t>
      </w:r>
      <w:r w:rsidRPr="000C3302">
        <w:rPr>
          <w:rFonts w:asciiTheme="minorHAnsi" w:hAnsiTheme="minorHAnsi" w:cstheme="minorHAnsi"/>
          <w:sz w:val="16"/>
        </w:rPr>
        <w:t xml:space="preserve">, aircraft, naval forces, cyber capabilities, anti-satellite (ASAT) weapons, and other power-projection capabilities. The global paradigm of the twenty-first century is further complicated by state actors who may supply advanced arms to non-state actors and terrorist organizations. Fifth, </w:t>
      </w:r>
      <w:r w:rsidRPr="000C3302">
        <w:rPr>
          <w:rStyle w:val="StyleUnderline"/>
          <w:rFonts w:asciiTheme="minorHAnsi" w:hAnsiTheme="minorHAnsi" w:cstheme="minorHAnsi"/>
        </w:rPr>
        <w:t xml:space="preserve">the potential for irregular warfare is </w:t>
      </w:r>
      <w:r w:rsidRPr="000C3302">
        <w:rPr>
          <w:rStyle w:val="Emphasis"/>
          <w:rFonts w:asciiTheme="minorHAnsi" w:hAnsiTheme="minorHAnsi" w:cstheme="minorHAnsi"/>
        </w:rPr>
        <w:t>rising dramatically</w:t>
      </w:r>
      <w:r w:rsidRPr="000C3302">
        <w:rPr>
          <w:rStyle w:val="StyleUnderline"/>
          <w:rFonts w:asciiTheme="minorHAnsi" w:hAnsiTheme="minorHAnsi" w:cstheme="minorHAnsi"/>
        </w:rPr>
        <w:t xml:space="preserve"> with the growth of armed non-state actors. The proliferation of</w:t>
      </w:r>
      <w:r w:rsidRPr="000C3302">
        <w:rPr>
          <w:rFonts w:asciiTheme="minorHAnsi" w:hAnsiTheme="minorHAnsi" w:cstheme="minorHAnsi"/>
          <w:sz w:val="16"/>
        </w:rPr>
        <w:t xml:space="preserve"> more lethal capabilities, including </w:t>
      </w:r>
      <w:r w:rsidRPr="000C3302">
        <w:rPr>
          <w:rStyle w:val="StyleUnderline"/>
          <w:rFonts w:asciiTheme="minorHAnsi" w:hAnsiTheme="minorHAnsi" w:cstheme="minorHAnsi"/>
        </w:rPr>
        <w:t>WMD</w:t>
      </w:r>
      <w:r w:rsidRPr="000C3302">
        <w:rPr>
          <w:rFonts w:asciiTheme="minorHAnsi" w:hAnsiTheme="minorHAnsi" w:cstheme="minorHAnsi"/>
          <w:sz w:val="16"/>
        </w:rPr>
        <w:t xml:space="preserve">, to armed non-state actors </w:t>
      </w:r>
      <w:r w:rsidRPr="000C3302">
        <w:rPr>
          <w:rStyle w:val="StyleUnderline"/>
          <w:rFonts w:asciiTheme="minorHAnsi" w:hAnsiTheme="minorHAnsi" w:cstheme="minorHAnsi"/>
        </w:rPr>
        <w:t>is a logical projection</w:t>
      </w:r>
      <w:r w:rsidRPr="000C3302">
        <w:rPr>
          <w:rFonts w:asciiTheme="minorHAnsi" w:hAnsiTheme="minorHAnsi" w:cstheme="minorHAnsi"/>
          <w:sz w:val="16"/>
        </w:rPr>
        <w:t xml:space="preserve"> of present trends. Substantial numbers of fractured, unstable, and ungoverned states serve as breeding grounds of armed non-state actors who will resort to various forms of violence and coercion based on irregular tactics and formations and who will increasingly have the capabilities to do so. Sixth, the twenty-first-century security setting contains yet another obvious dimension: the permeability of the frontiers of the nation state, rendering domestic populations highly vulnerable to destruction not only by states that can launch missiles but also by terrorists and other transnational groups. As we have seen in recent years, these entities can attack U.S. information systems, creating the possibility of a digital Pearl Harbor. Taken together, these trends show an unprecedented proliferation of actors and advanced capabilities confronting the United States; the resulting need to prepare for high-end and low-end conflict; and the requirement to think of a seamless web of threats and other security challenges extending from overseas to domestic locales. Another way to think about the twenty-first-century security setting, Dr. Pfaltzgraff pointed out, is to develop </w:t>
      </w:r>
      <w:r w:rsidRPr="000C3302">
        <w:rPr>
          <w:rStyle w:val="StyleUnderline"/>
          <w:rFonts w:asciiTheme="minorHAnsi" w:hAnsiTheme="minorHAnsi" w:cstheme="minorHAnsi"/>
        </w:rPr>
        <w:t>scenarios</w:t>
      </w:r>
      <w:r w:rsidRPr="000C3302">
        <w:rPr>
          <w:rFonts w:asciiTheme="minorHAnsi" w:hAnsiTheme="minorHAnsi" w:cstheme="minorHAnsi"/>
          <w:sz w:val="16"/>
        </w:rPr>
        <w:t xml:space="preserve"> such as the following, which </w:t>
      </w:r>
      <w:r w:rsidRPr="000C3302">
        <w:rPr>
          <w:rStyle w:val="StyleUnderline"/>
          <w:rFonts w:asciiTheme="minorHAnsi" w:hAnsiTheme="minorHAnsi" w:cstheme="minorHAnsi"/>
        </w:rPr>
        <w:t>are</w:t>
      </w:r>
      <w:r w:rsidRPr="000C3302">
        <w:rPr>
          <w:rFonts w:asciiTheme="minorHAnsi" w:hAnsiTheme="minorHAnsi" w:cstheme="minorHAnsi"/>
          <w:sz w:val="16"/>
        </w:rPr>
        <w:t xml:space="preserve"> more </w:t>
      </w:r>
      <w:r w:rsidRPr="000C3302">
        <w:rPr>
          <w:rStyle w:val="StyleUnderline"/>
          <w:rFonts w:asciiTheme="minorHAnsi" w:hAnsiTheme="minorHAnsi" w:cstheme="minorHAnsi"/>
        </w:rPr>
        <w:t>illustrative</w:t>
      </w:r>
      <w:r w:rsidRPr="000C3302">
        <w:rPr>
          <w:rFonts w:asciiTheme="minorHAnsi" w:hAnsiTheme="minorHAnsi" w:cstheme="minorHAnsi"/>
          <w:sz w:val="16"/>
        </w:rPr>
        <w:t xml:space="preserve"> than comprehensive: • </w:t>
      </w:r>
      <w:r w:rsidRPr="000C3302">
        <w:rPr>
          <w:rStyle w:val="StyleUnderline"/>
          <w:rFonts w:asciiTheme="minorHAnsi" w:hAnsiTheme="minorHAnsi" w:cstheme="minorHAnsi"/>
          <w:highlight w:val="cyan"/>
        </w:rPr>
        <w:t xml:space="preserve">A </w:t>
      </w:r>
      <w:r w:rsidRPr="000C3302">
        <w:rPr>
          <w:rStyle w:val="Emphasis"/>
          <w:rFonts w:asciiTheme="minorHAnsi" w:hAnsiTheme="minorHAnsi" w:cstheme="minorHAnsi"/>
          <w:highlight w:val="cyan"/>
        </w:rPr>
        <w:t>nuclear Iran</w:t>
      </w:r>
      <w:r w:rsidRPr="000C3302">
        <w:rPr>
          <w:rStyle w:val="StyleUnderline"/>
          <w:rFonts w:asciiTheme="minorHAnsi" w:hAnsiTheme="minorHAnsi" w:cstheme="minorHAnsi"/>
        </w:rPr>
        <w:t xml:space="preserve"> that engages in or supports terrorist operations in a more assertive foreign policy </w:t>
      </w:r>
      <w:r w:rsidRPr="000C3302">
        <w:rPr>
          <w:rFonts w:asciiTheme="minorHAnsi" w:hAnsiTheme="minorHAnsi" w:cstheme="minorHAnsi"/>
          <w:sz w:val="16"/>
        </w:rPr>
        <w:t xml:space="preserve">• </w:t>
      </w:r>
      <w:r w:rsidRPr="000C3302">
        <w:rPr>
          <w:rStyle w:val="StyleUnderline"/>
          <w:rFonts w:asciiTheme="minorHAnsi" w:hAnsiTheme="minorHAnsi" w:cstheme="minorHAnsi"/>
        </w:rPr>
        <w:t xml:space="preserve">An </w:t>
      </w:r>
      <w:r w:rsidRPr="000C3302">
        <w:rPr>
          <w:rStyle w:val="Emphasis"/>
          <w:rFonts w:asciiTheme="minorHAnsi" w:hAnsiTheme="minorHAnsi" w:cstheme="minorHAnsi"/>
          <w:highlight w:val="cyan"/>
        </w:rPr>
        <w:t>unstable Pakistan</w:t>
      </w:r>
      <w:r w:rsidRPr="000C3302">
        <w:rPr>
          <w:rStyle w:val="StyleUnderline"/>
          <w:rFonts w:asciiTheme="minorHAnsi" w:hAnsiTheme="minorHAnsi" w:cstheme="minorHAnsi"/>
        </w:rPr>
        <w:t xml:space="preserve"> that </w:t>
      </w:r>
      <w:r w:rsidRPr="000C3302">
        <w:rPr>
          <w:rStyle w:val="StyleUnderline"/>
          <w:rFonts w:asciiTheme="minorHAnsi" w:hAnsiTheme="minorHAnsi" w:cstheme="minorHAnsi"/>
          <w:highlight w:val="cyan"/>
        </w:rPr>
        <w:t>loses control of</w:t>
      </w:r>
      <w:r w:rsidRPr="000C3302">
        <w:rPr>
          <w:rStyle w:val="StyleUnderline"/>
          <w:rFonts w:asciiTheme="minorHAnsi" w:hAnsiTheme="minorHAnsi" w:cstheme="minorHAnsi"/>
        </w:rPr>
        <w:t xml:space="preserve"> its </w:t>
      </w:r>
      <w:r w:rsidRPr="000C3302">
        <w:rPr>
          <w:rStyle w:val="StyleUnderline"/>
          <w:rFonts w:asciiTheme="minorHAnsi" w:hAnsiTheme="minorHAnsi" w:cstheme="minorHAnsi"/>
          <w:highlight w:val="cyan"/>
        </w:rPr>
        <w:t>nuc</w:t>
      </w:r>
      <w:r w:rsidRPr="000C3302">
        <w:rPr>
          <w:rStyle w:val="StyleUnderline"/>
          <w:rFonts w:asciiTheme="minorHAnsi" w:hAnsiTheme="minorHAnsi" w:cstheme="minorHAnsi"/>
        </w:rPr>
        <w:t>lear weapon</w:t>
      </w:r>
      <w:r w:rsidRPr="000C3302">
        <w:rPr>
          <w:rStyle w:val="StyleUnderline"/>
          <w:rFonts w:asciiTheme="minorHAnsi" w:hAnsiTheme="minorHAnsi" w:cstheme="minorHAnsi"/>
          <w:highlight w:val="cyan"/>
        </w:rPr>
        <w:t>s</w:t>
      </w:r>
      <w:r w:rsidRPr="000C3302">
        <w:rPr>
          <w:rStyle w:val="StyleUnderline"/>
          <w:rFonts w:asciiTheme="minorHAnsi" w:hAnsiTheme="minorHAnsi" w:cstheme="minorHAnsi"/>
        </w:rPr>
        <w:t xml:space="preserve">, which fall into the hands of extremists </w:t>
      </w:r>
      <w:r w:rsidRPr="000C3302">
        <w:rPr>
          <w:rFonts w:asciiTheme="minorHAnsi" w:hAnsiTheme="minorHAnsi" w:cstheme="minorHAnsi"/>
          <w:sz w:val="16"/>
        </w:rPr>
        <w:t xml:space="preserve">• </w:t>
      </w:r>
      <w:r w:rsidRPr="000C3302">
        <w:rPr>
          <w:rStyle w:val="StyleUnderline"/>
          <w:rFonts w:asciiTheme="minorHAnsi" w:hAnsiTheme="minorHAnsi" w:cstheme="minorHAnsi"/>
        </w:rPr>
        <w:t xml:space="preserve">A </w:t>
      </w:r>
      <w:r w:rsidRPr="000C3302">
        <w:rPr>
          <w:rStyle w:val="Emphasis"/>
          <w:rFonts w:asciiTheme="minorHAnsi" w:hAnsiTheme="minorHAnsi" w:cstheme="minorHAnsi"/>
          <w:highlight w:val="cyan"/>
        </w:rPr>
        <w:t>Taiwan</w:t>
      </w:r>
      <w:r w:rsidRPr="000C3302">
        <w:rPr>
          <w:rStyle w:val="Emphasis"/>
          <w:rFonts w:asciiTheme="minorHAnsi" w:hAnsiTheme="minorHAnsi" w:cstheme="minorHAnsi"/>
        </w:rPr>
        <w:t xml:space="preserve"> Straits</w:t>
      </w:r>
      <w:r w:rsidRPr="000C3302">
        <w:rPr>
          <w:rStyle w:val="StyleUnderline"/>
          <w:rFonts w:asciiTheme="minorHAnsi" w:hAnsiTheme="minorHAnsi" w:cstheme="minorHAnsi"/>
        </w:rPr>
        <w:t xml:space="preserve"> crisis that </w:t>
      </w:r>
      <w:r w:rsidRPr="000C3302">
        <w:rPr>
          <w:rStyle w:val="StyleUnderline"/>
          <w:rFonts w:asciiTheme="minorHAnsi" w:hAnsiTheme="minorHAnsi" w:cstheme="minorHAnsi"/>
          <w:highlight w:val="cyan"/>
        </w:rPr>
        <w:t>escalates</w:t>
      </w:r>
      <w:r w:rsidRPr="000C3302">
        <w:rPr>
          <w:rStyle w:val="StyleUnderline"/>
          <w:rFonts w:asciiTheme="minorHAnsi" w:hAnsiTheme="minorHAnsi" w:cstheme="minorHAnsi"/>
        </w:rPr>
        <w:t xml:space="preserve"> to war </w:t>
      </w:r>
      <w:r w:rsidRPr="000C3302">
        <w:rPr>
          <w:rFonts w:asciiTheme="minorHAnsi" w:hAnsiTheme="minorHAnsi" w:cstheme="minorHAnsi"/>
          <w:sz w:val="16"/>
        </w:rPr>
        <w:t xml:space="preserve">• </w:t>
      </w:r>
      <w:r w:rsidRPr="000C3302">
        <w:rPr>
          <w:rStyle w:val="StyleUnderline"/>
          <w:rFonts w:asciiTheme="minorHAnsi" w:hAnsiTheme="minorHAnsi" w:cstheme="minorHAnsi"/>
          <w:highlight w:val="cyan"/>
        </w:rPr>
        <w:t xml:space="preserve">A </w:t>
      </w:r>
      <w:r w:rsidRPr="000C3302">
        <w:rPr>
          <w:rStyle w:val="Emphasis"/>
          <w:rFonts w:asciiTheme="minorHAnsi" w:hAnsiTheme="minorHAnsi" w:cstheme="minorHAnsi"/>
          <w:highlight w:val="cyan"/>
        </w:rPr>
        <w:t>nuclear North Korea</w:t>
      </w:r>
      <w:r w:rsidRPr="000C3302">
        <w:rPr>
          <w:rStyle w:val="StyleUnderline"/>
          <w:rFonts w:asciiTheme="minorHAnsi" w:hAnsiTheme="minorHAnsi" w:cstheme="minorHAnsi"/>
        </w:rPr>
        <w:t xml:space="preserve"> that escalates tensions on the Korean peninsula What all of </w:t>
      </w:r>
      <w:r w:rsidRPr="000C3302">
        <w:rPr>
          <w:rStyle w:val="StyleUnderline"/>
          <w:rFonts w:asciiTheme="minorHAnsi" w:hAnsiTheme="minorHAnsi" w:cstheme="minorHAnsi"/>
          <w:highlight w:val="cyan"/>
        </w:rPr>
        <w:t>these have in common</w:t>
      </w:r>
      <w:r w:rsidRPr="000C3302">
        <w:rPr>
          <w:rStyle w:val="StyleUnderline"/>
          <w:rFonts w:asciiTheme="minorHAnsi" w:hAnsiTheme="minorHAnsi" w:cstheme="minorHAnsi"/>
        </w:rPr>
        <w:t xml:space="preserve"> is </w:t>
      </w:r>
      <w:r w:rsidRPr="000C3302">
        <w:rPr>
          <w:rStyle w:val="StyleUnderline"/>
          <w:rFonts w:asciiTheme="minorHAnsi" w:hAnsiTheme="minorHAnsi" w:cstheme="minorHAnsi"/>
          <w:highlight w:val="cyan"/>
        </w:rPr>
        <w:t xml:space="preserve">the </w:t>
      </w:r>
      <w:r w:rsidRPr="000C3302">
        <w:rPr>
          <w:rStyle w:val="Emphasis"/>
          <w:rFonts w:asciiTheme="minorHAnsi" w:hAnsiTheme="minorHAnsi" w:cstheme="minorHAnsi"/>
          <w:highlight w:val="cyan"/>
        </w:rPr>
        <w:t>indispensable role</w:t>
      </w:r>
      <w:r w:rsidRPr="000C3302">
        <w:rPr>
          <w:rStyle w:val="StyleUnderline"/>
          <w:rFonts w:asciiTheme="minorHAnsi" w:hAnsiTheme="minorHAnsi" w:cstheme="minorHAnsi"/>
        </w:rPr>
        <w:t xml:space="preserve"> that </w:t>
      </w:r>
      <w:r w:rsidRPr="000C3302">
        <w:rPr>
          <w:rStyle w:val="StyleUnderline"/>
          <w:rFonts w:asciiTheme="minorHAnsi" w:hAnsiTheme="minorHAnsi" w:cstheme="minorHAnsi"/>
          <w:highlight w:val="cyan"/>
        </w:rPr>
        <w:t xml:space="preserve">airpower would play </w:t>
      </w:r>
      <w:r w:rsidRPr="000C3302">
        <w:rPr>
          <w:rStyle w:val="StyleUnderline"/>
          <w:rFonts w:asciiTheme="minorHAnsi" w:hAnsiTheme="minorHAnsi" w:cstheme="minorHAnsi"/>
        </w:rPr>
        <w:t xml:space="preserve">in U.S. strategy and </w:t>
      </w:r>
      <w:r w:rsidRPr="000C3302">
        <w:rPr>
          <w:rStyle w:val="Emphasis"/>
          <w:rFonts w:asciiTheme="minorHAnsi" w:hAnsiTheme="minorHAnsi" w:cstheme="minorHAnsi"/>
        </w:rPr>
        <w:t>crisis management</w:t>
      </w:r>
      <w:r w:rsidRPr="000C3302">
        <w:rPr>
          <w:rFonts w:asciiTheme="minorHAnsi" w:hAnsiTheme="minorHAnsi" w:cstheme="minorHAnsi"/>
          <w:sz w:val="16"/>
        </w:rPr>
        <w:t>.</w:t>
      </w:r>
    </w:p>
    <w:p w14:paraId="5B08BFD7" w14:textId="4264D2B2" w:rsidR="00517127" w:rsidRDefault="00517127" w:rsidP="00517127">
      <w:pPr>
        <w:pStyle w:val="Heading1"/>
      </w:pPr>
      <w:r>
        <w:t>Case</w:t>
      </w:r>
    </w:p>
    <w:p w14:paraId="60EC8D6C" w14:textId="335F5D31" w:rsidR="00517127" w:rsidRDefault="00517127" w:rsidP="00517127">
      <w:pPr>
        <w:pStyle w:val="Heading3"/>
      </w:pPr>
      <w:r>
        <w:t>Framing</w:t>
      </w:r>
    </w:p>
    <w:p w14:paraId="0FE5C74A" w14:textId="77777777" w:rsidR="00517127" w:rsidRPr="00837217" w:rsidRDefault="00517127" w:rsidP="00517127">
      <w:pPr>
        <w:pStyle w:val="Heading4"/>
        <w:spacing w:line="240" w:lineRule="auto"/>
        <w:rPr>
          <w:rFonts w:asciiTheme="minorHAnsi" w:hAnsiTheme="minorHAnsi" w:cstheme="minorHAnsi"/>
        </w:rPr>
      </w:pPr>
      <w:r w:rsidRPr="00837217">
        <w:rPr>
          <w:rFonts w:asciiTheme="minorHAnsi" w:hAnsiTheme="minorHAnsi" w:cstheme="minorHAnsi"/>
        </w:rPr>
        <w:t>the standard is maximizing expected wellbeing</w:t>
      </w:r>
    </w:p>
    <w:p w14:paraId="7D1B2158" w14:textId="77777777" w:rsidR="00517127" w:rsidRPr="00837217" w:rsidRDefault="00517127" w:rsidP="00517127">
      <w:pPr>
        <w:pStyle w:val="Heading4"/>
        <w:spacing w:line="240" w:lineRule="auto"/>
        <w:rPr>
          <w:rFonts w:asciiTheme="minorHAnsi" w:hAnsiTheme="minorHAnsi" w:cstheme="minorHAnsi"/>
        </w:rPr>
      </w:pPr>
      <w:r w:rsidRPr="00837217">
        <w:rPr>
          <w:rFonts w:asciiTheme="minorHAnsi" w:hAnsiTheme="minorHAnsi" w:cstheme="minorHAnsi"/>
        </w:rPr>
        <w:t xml:space="preserve">1 - util – it’s impartial, specific to public actors, and resolves infinite regress which explains all value. </w:t>
      </w:r>
    </w:p>
    <w:p w14:paraId="14DB2768" w14:textId="77777777" w:rsidR="00517127" w:rsidRDefault="00517127" w:rsidP="00517127">
      <w:pPr>
        <w:spacing w:line="240" w:lineRule="auto"/>
        <w:rPr>
          <w:sz w:val="16"/>
          <w:szCs w:val="16"/>
        </w:rPr>
      </w:pPr>
      <w:r w:rsidRPr="00837217">
        <w:rPr>
          <w:rStyle w:val="Style13ptBold"/>
          <w:rFonts w:asciiTheme="minorHAnsi" w:hAnsiTheme="minorHAnsi" w:cstheme="minorHAnsi"/>
        </w:rPr>
        <w:t xml:space="preserve">Greene 15 </w:t>
      </w:r>
      <w:r w:rsidRPr="00717F61">
        <w:rPr>
          <w:sz w:val="16"/>
          <w:szCs w:val="16"/>
        </w:rPr>
        <w:t xml:space="preserve">— (Joshua Greene, Professor of Psychology @ Harvard, being interviewed by Russ Roberts, “Joshua Greene on Moral Tribes, Moral Dilemmas, and Utilitarianism”, The Library of Economics and Liberty, 1-5-15, Available Online at </w:t>
      </w:r>
      <w:hyperlink r:id="rId19" w:anchor="audio-highlights" w:history="1">
        <w:r w:rsidRPr="00717F61">
          <w:rPr>
            <w:rStyle w:val="Hyperlink"/>
            <w:rFonts w:asciiTheme="minorHAnsi" w:hAnsiTheme="minorHAnsi" w:cstheme="minorHAnsi"/>
            <w:sz w:val="16"/>
            <w:szCs w:val="16"/>
          </w:rPr>
          <w:t>https://www.econtalk.org/joshua-greene-on-moral-tribes-moral-dilemmas-and-utilitarianism/#audio-highlights</w:t>
        </w:r>
      </w:hyperlink>
      <w:r w:rsidRPr="00717F61">
        <w:rPr>
          <w:sz w:val="16"/>
          <w:szCs w:val="16"/>
        </w:rPr>
        <w:t>, accessed 5-17-20, HKR-AM) **NB: Guest = Greene, and only his lines are highlighted/underlined</w:t>
      </w:r>
    </w:p>
    <w:p w14:paraId="36836CC4" w14:textId="77777777" w:rsidR="00517127" w:rsidRPr="00921D34" w:rsidRDefault="00517127" w:rsidP="00517127">
      <w:pPr>
        <w:spacing w:line="240" w:lineRule="auto"/>
        <w:rPr>
          <w:rStyle w:val="StyleUnderline"/>
          <w:sz w:val="16"/>
          <w:szCs w:val="16"/>
          <w:u w:val="none"/>
        </w:rPr>
      </w:pPr>
      <w:r w:rsidRPr="00837217">
        <w:rPr>
          <w:rFonts w:asciiTheme="minorHAnsi" w:hAnsiTheme="minorHAnsi" w:cstheme="minorHAnsi"/>
          <w:sz w:val="14"/>
        </w:rPr>
        <w:t xml:space="preserve">Guest: Okay. So, I think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 xml:space="preserve">itarianism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very much </w:t>
      </w:r>
      <w:r w:rsidRPr="00837217">
        <w:rPr>
          <w:rStyle w:val="StyleUnderline"/>
          <w:rFonts w:asciiTheme="minorHAnsi" w:hAnsiTheme="minorHAnsi" w:cstheme="minorHAnsi"/>
          <w:highlight w:val="yellow"/>
        </w:rPr>
        <w:t>misunderstood</w:t>
      </w:r>
      <w:r w:rsidRPr="00837217">
        <w:rPr>
          <w:rFonts w:asciiTheme="minorHAnsi" w:hAnsiTheme="minorHAnsi" w:cstheme="minorHAnsi"/>
          <w:sz w:val="14"/>
        </w:rPr>
        <w:t xml:space="preserve">. And this is part of the reason why we shouldn't even call it utilitarianism at all. </w:t>
      </w:r>
      <w:r w:rsidRPr="00837217">
        <w:rPr>
          <w:rStyle w:val="StyleUnderline"/>
          <w:rFonts w:asciiTheme="minorHAnsi" w:hAnsiTheme="minorHAnsi" w:cstheme="minorHAnsi"/>
        </w:rPr>
        <w:t>We should call it what I call 'deep pragmatism'</w:t>
      </w:r>
      <w:r w:rsidRPr="00837217">
        <w:rPr>
          <w:rFonts w:asciiTheme="minorHAnsi" w:hAnsiTheme="minorHAnsi" w:cstheme="minorHAnsi"/>
          <w:sz w:val="14"/>
        </w:rPr>
        <w:t xml:space="preserve">, which I think better captures what I think utilitarianism is really like, if you really apply it in real life, in light of an understanding of human nature. But, we can come back to that. The idea, </w:t>
      </w:r>
      <w:r w:rsidRPr="00837217">
        <w:rPr>
          <w:rStyle w:val="StyleUnderline"/>
          <w:rFonts w:asciiTheme="minorHAnsi" w:hAnsiTheme="minorHAnsi" w:cstheme="minorHAnsi"/>
        </w:rPr>
        <w:t>going back to the tragedy of common-sense morality is you've got all these different tribes with all of these different values based on their different ways of life. What can they do to get along</w:t>
      </w:r>
      <w:r w:rsidRPr="00837217">
        <w:rPr>
          <w:rFonts w:asciiTheme="minorHAnsi" w:hAnsiTheme="minorHAnsi" w:cstheme="minorHAnsi"/>
          <w:sz w:val="14"/>
        </w:rPr>
        <w:t xml:space="preserve">? And I think that the best answer that we have is--well, let's back up. </w:t>
      </w:r>
      <w:r w:rsidRPr="00837217">
        <w:rPr>
          <w:rStyle w:val="StyleUnderline"/>
          <w:rFonts w:asciiTheme="minorHAnsi" w:hAnsiTheme="minorHAnsi" w:cstheme="minorHAnsi"/>
        </w:rPr>
        <w:t xml:space="preserve">In order </w:t>
      </w:r>
      <w:r w:rsidRPr="00837217">
        <w:rPr>
          <w:rStyle w:val="StyleUnderline"/>
          <w:rFonts w:asciiTheme="minorHAnsi" w:hAnsiTheme="minorHAnsi" w:cstheme="minorHAnsi"/>
          <w:highlight w:val="yellow"/>
        </w:rPr>
        <w:t>to resolve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any</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tradeoff</w:t>
      </w:r>
      <w:r w:rsidRPr="00837217">
        <w:rPr>
          <w:rStyle w:val="StyleUnderline"/>
          <w:rFonts w:asciiTheme="minorHAnsi" w:hAnsiTheme="minorHAnsi" w:cstheme="minorHAnsi"/>
        </w:rPr>
        <w:t xml:space="preserve">, you have to </w:t>
      </w:r>
      <w:r w:rsidRPr="00837217">
        <w:rPr>
          <w:rStyle w:val="StyleUnderline"/>
          <w:rFonts w:asciiTheme="minorHAnsi" w:hAnsiTheme="minorHAnsi" w:cstheme="minorHAnsi"/>
          <w:highlight w:val="yellow"/>
        </w:rPr>
        <w:t>have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some</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common metric.</w:t>
      </w:r>
      <w:r w:rsidRPr="00837217">
        <w:rPr>
          <w:rStyle w:val="StyleUnderline"/>
          <w:rFonts w:asciiTheme="minorHAnsi" w:hAnsiTheme="minorHAnsi" w:cstheme="minorHAnsi"/>
        </w:rPr>
        <w:t xml:space="preserve"> You have to have some kind of common currency. And I think that what utilitarianism, whether it's the moral truth or not, is </w:t>
      </w:r>
      <w:r w:rsidRPr="00837217">
        <w:rPr>
          <w:rStyle w:val="StyleUnderline"/>
          <w:rFonts w:asciiTheme="minorHAnsi" w:hAnsiTheme="minorHAnsi" w:cstheme="minorHAnsi"/>
          <w:bCs/>
        </w:rPr>
        <w:t>provide</w:t>
      </w:r>
      <w:r w:rsidRPr="00837217">
        <w:rPr>
          <w:rStyle w:val="StyleUnderline"/>
          <w:rFonts w:asciiTheme="minorHAnsi" w:hAnsiTheme="minorHAnsi" w:cstheme="minorHAnsi"/>
        </w:rPr>
        <w:t xml:space="preserve"> a kind of </w:t>
      </w:r>
      <w:r w:rsidRPr="00837217">
        <w:rPr>
          <w:rStyle w:val="StyleUnderline"/>
          <w:rFonts w:asciiTheme="minorHAnsi" w:hAnsiTheme="minorHAnsi" w:cstheme="minorHAnsi"/>
          <w:bCs/>
        </w:rPr>
        <w:t>common currency</w:t>
      </w:r>
      <w:r w:rsidRPr="00837217">
        <w:rPr>
          <w:rFonts w:asciiTheme="minorHAnsi" w:hAnsiTheme="minorHAnsi" w:cstheme="minorHAnsi"/>
          <w:sz w:val="14"/>
        </w:rPr>
        <w:t xml:space="preserve">. So, </w:t>
      </w:r>
      <w:r w:rsidRPr="00837217">
        <w:rPr>
          <w:rStyle w:val="StyleUnderline"/>
          <w:rFonts w:asciiTheme="minorHAnsi" w:hAnsiTheme="minorHAnsi" w:cstheme="minorHAnsi"/>
        </w:rPr>
        <w:t xml:space="preserve">what is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itarianism?</w:t>
      </w:r>
      <w:r w:rsidRPr="00837217">
        <w:rPr>
          <w:rFonts w:asciiTheme="minorHAnsi" w:hAnsiTheme="minorHAnsi" w:cstheme="minorHAnsi"/>
          <w:sz w:val="14"/>
        </w:rPr>
        <w:t xml:space="preserve"> It's basically the idea that--</w:t>
      </w:r>
      <w:r w:rsidRPr="00837217">
        <w:rPr>
          <w:rStyle w:val="StyleUnderline"/>
          <w:rFonts w:asciiTheme="minorHAnsi" w:hAnsiTheme="minorHAnsi" w:cstheme="minorHAnsi"/>
        </w:rPr>
        <w:t xml:space="preserve">it's really </w:t>
      </w:r>
      <w:r w:rsidRPr="00837217">
        <w:rPr>
          <w:rStyle w:val="StyleUnderline"/>
          <w:rFonts w:asciiTheme="minorHAnsi" w:hAnsiTheme="minorHAnsi" w:cstheme="minorHAnsi"/>
          <w:highlight w:val="yellow"/>
        </w:rPr>
        <w:t>two ideas</w:t>
      </w:r>
      <w:r w:rsidRPr="00837217">
        <w:rPr>
          <w:rStyle w:val="StyleUnderline"/>
          <w:rFonts w:asciiTheme="minorHAnsi" w:hAnsiTheme="minorHAnsi" w:cstheme="minorHAnsi"/>
        </w:rPr>
        <w:t xml:space="preserve"> put together. </w:t>
      </w:r>
      <w:r w:rsidRPr="00837217">
        <w:rPr>
          <w:rStyle w:val="StyleUnderline"/>
          <w:rFonts w:asciiTheme="minorHAnsi" w:hAnsiTheme="minorHAnsi" w:cstheme="minorHAnsi"/>
          <w:highlight w:val="yellow"/>
        </w:rPr>
        <w:t>One is</w:t>
      </w:r>
      <w:r w:rsidRPr="00837217">
        <w:rPr>
          <w:rStyle w:val="StyleUnderline"/>
          <w:rFonts w:asciiTheme="minorHAnsi" w:hAnsiTheme="minorHAnsi" w:cstheme="minorHAnsi"/>
        </w:rPr>
        <w:t xml:space="preserve"> the idea of </w:t>
      </w:r>
      <w:r w:rsidRPr="00837217">
        <w:rPr>
          <w:rStyle w:val="StyleUnderline"/>
          <w:rFonts w:asciiTheme="minorHAnsi" w:hAnsiTheme="minorHAnsi" w:cstheme="minorHAnsi"/>
          <w:highlight w:val="yellow"/>
        </w:rPr>
        <w:t>impartiality</w:t>
      </w:r>
      <w:r w:rsidRPr="00837217">
        <w:rPr>
          <w:rFonts w:asciiTheme="minorHAnsi" w:hAnsiTheme="minorHAnsi" w:cstheme="minorHAnsi"/>
          <w:sz w:val="14"/>
        </w:rPr>
        <w:t>. That is</w:t>
      </w:r>
      <w:r w:rsidRPr="00837217">
        <w:rPr>
          <w:rStyle w:val="StyleUnderline"/>
          <w:rFonts w:asciiTheme="minorHAnsi" w:hAnsiTheme="minorHAnsi" w:cstheme="minorHAnsi"/>
        </w:rPr>
        <w:t xml:space="preserve">, at least </w:t>
      </w:r>
      <w:r w:rsidRPr="00837217">
        <w:rPr>
          <w:rStyle w:val="StyleUnderline"/>
          <w:rFonts w:asciiTheme="minorHAnsi" w:hAnsiTheme="minorHAnsi" w:cstheme="minorHAnsi"/>
          <w:bCs/>
          <w:highlight w:val="yellow"/>
        </w:rPr>
        <w:t>as social decision makers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we should regard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everybody's interests as</w:t>
      </w:r>
      <w:r w:rsidRPr="00837217">
        <w:rPr>
          <w:rStyle w:val="StyleUnderline"/>
          <w:rFonts w:asciiTheme="minorHAnsi" w:hAnsiTheme="minorHAnsi" w:cstheme="minorHAnsi"/>
        </w:rPr>
        <w:t xml:space="preserve"> of </w:t>
      </w:r>
      <w:r w:rsidRPr="00837217">
        <w:rPr>
          <w:rStyle w:val="StyleUnderline"/>
          <w:rFonts w:asciiTheme="minorHAnsi" w:hAnsiTheme="minorHAnsi" w:cstheme="minorHAnsi"/>
          <w:highlight w:val="yellow"/>
        </w:rPr>
        <w:t>equal</w:t>
      </w:r>
      <w:r w:rsidRPr="00837217">
        <w:rPr>
          <w:rStyle w:val="StyleUnderline"/>
          <w:rFonts w:asciiTheme="minorHAnsi" w:hAnsiTheme="minorHAnsi" w:cstheme="minorHAnsi"/>
        </w:rPr>
        <w:t xml:space="preserve"> worth. Everybody counts the same.</w:t>
      </w:r>
      <w:r w:rsidRPr="00837217">
        <w:rPr>
          <w:rFonts w:asciiTheme="minorHAnsi" w:hAnsiTheme="minorHAnsi" w:cstheme="minorHAnsi"/>
          <w:sz w:val="14"/>
        </w:rPr>
        <w:t xml:space="preserve"> And then you might say, 'Well, but okay, </w:t>
      </w:r>
      <w:r w:rsidRPr="00837217">
        <w:rPr>
          <w:rStyle w:val="StyleUnderline"/>
          <w:rFonts w:asciiTheme="minorHAnsi" w:hAnsiTheme="minorHAnsi" w:cstheme="minorHAnsi"/>
        </w:rPr>
        <w:t xml:space="preserve">what does it mean to count everybody the same? </w:t>
      </w:r>
      <w:r w:rsidRPr="00837217">
        <w:rPr>
          <w:rStyle w:val="StyleUnderline"/>
          <w:rFonts w:asciiTheme="minorHAnsi" w:hAnsiTheme="minorHAnsi" w:cstheme="minorHAnsi"/>
          <w:highlight w:val="yellow"/>
        </w:rPr>
        <w:t>What</w:t>
      </w:r>
      <w:r w:rsidRPr="00837217">
        <w:rPr>
          <w:rStyle w:val="StyleUnderline"/>
          <w:rFonts w:asciiTheme="minorHAnsi" w:hAnsiTheme="minorHAnsi" w:cstheme="minorHAnsi"/>
        </w:rPr>
        <w:t xml:space="preserve"> is it that really </w:t>
      </w:r>
      <w:r w:rsidRPr="00837217">
        <w:rPr>
          <w:rStyle w:val="StyleUnderline"/>
          <w:rFonts w:asciiTheme="minorHAnsi" w:hAnsiTheme="minorHAnsi" w:cstheme="minorHAnsi"/>
          <w:highlight w:val="yellow"/>
        </w:rPr>
        <w:t>matters</w:t>
      </w:r>
      <w:r w:rsidRPr="00837217">
        <w:rPr>
          <w:rStyle w:val="StyleUnderline"/>
          <w:rFonts w:asciiTheme="minorHAnsi" w:hAnsiTheme="minorHAnsi" w:cstheme="minorHAnsi"/>
        </w:rPr>
        <w:t xml:space="preserve"> for you and for me and </w:t>
      </w:r>
      <w:r w:rsidRPr="00837217">
        <w:rPr>
          <w:rStyle w:val="StyleUnderline"/>
          <w:rFonts w:asciiTheme="minorHAnsi" w:hAnsiTheme="minorHAnsi" w:cstheme="minorHAnsi"/>
          <w:highlight w:val="yellow"/>
        </w:rPr>
        <w:t>for everybody</w:t>
      </w:r>
      <w:r w:rsidRPr="00837217">
        <w:rPr>
          <w:rStyle w:val="StyleUnderline"/>
          <w:rFonts w:asciiTheme="minorHAnsi" w:hAnsiTheme="minorHAnsi" w:cstheme="minorHAnsi"/>
        </w:rPr>
        <w:t xml:space="preserve"> else?' And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there </w:t>
      </w:r>
      <w:r w:rsidRPr="00837217">
        <w:rPr>
          <w:rStyle w:val="StyleUnderline"/>
          <w:rFonts w:asciiTheme="minorHAnsi" w:hAnsiTheme="minorHAnsi" w:cstheme="minorHAnsi"/>
          <w:highlight w:val="yellow"/>
        </w:rPr>
        <w:t>the</w:t>
      </w:r>
      <w:r w:rsidRPr="00837217">
        <w:rPr>
          <w:rStyle w:val="StyleUnderline"/>
          <w:rFonts w:asciiTheme="minorHAnsi" w:hAnsiTheme="minorHAnsi" w:cstheme="minorHAnsi"/>
        </w:rPr>
        <w:t xml:space="preserve"> utilitarian's </w:t>
      </w:r>
      <w:r w:rsidRPr="00837217">
        <w:rPr>
          <w:rStyle w:val="StyleUnderline"/>
          <w:rFonts w:asciiTheme="minorHAnsi" w:hAnsiTheme="minorHAnsi" w:cstheme="minorHAnsi"/>
          <w:highlight w:val="yellow"/>
        </w:rPr>
        <w:t>answer is</w:t>
      </w:r>
      <w:r w:rsidRPr="00837217">
        <w:rPr>
          <w:rStyle w:val="StyleUnderline"/>
          <w:rFonts w:asciiTheme="minorHAnsi" w:hAnsiTheme="minorHAnsi" w:cstheme="minorHAnsi"/>
        </w:rPr>
        <w:t xml:space="preserve"> what</w:t>
      </w:r>
      <w:r w:rsidRPr="00837217">
        <w:rPr>
          <w:rFonts w:asciiTheme="minorHAnsi" w:hAnsiTheme="minorHAnsi" w:cstheme="minorHAnsi"/>
          <w:sz w:val="14"/>
        </w:rPr>
        <w:t xml:space="preserve"> </w:t>
      </w:r>
      <w:r w:rsidRPr="00837217">
        <w:rPr>
          <w:rStyle w:val="StyleUnderline"/>
          <w:rFonts w:asciiTheme="minorHAnsi" w:hAnsiTheme="minorHAnsi" w:cstheme="minorHAnsi"/>
        </w:rPr>
        <w:t>is sometimes called</w:t>
      </w:r>
      <w:r w:rsidRPr="00837217">
        <w:rPr>
          <w:rFonts w:asciiTheme="minorHAnsi" w:hAnsiTheme="minorHAnsi" w:cstheme="minorHAnsi"/>
          <w:sz w:val="14"/>
        </w:rPr>
        <w:t xml:space="preserve">, somewhat accurately and somewhat misleadingly, </w:t>
      </w:r>
      <w:r w:rsidRPr="00837217">
        <w:rPr>
          <w:rStyle w:val="StyleUnderline"/>
          <w:rFonts w:asciiTheme="minorHAnsi" w:hAnsiTheme="minorHAnsi" w:cstheme="minorHAnsi"/>
          <w:highlight w:val="yellow"/>
        </w:rPr>
        <w:t>happiness</w:t>
      </w:r>
      <w:r w:rsidRPr="00837217">
        <w:rPr>
          <w:rFonts w:asciiTheme="minorHAnsi" w:hAnsiTheme="minorHAnsi" w:cstheme="minorHAnsi"/>
          <w:sz w:val="14"/>
        </w:rPr>
        <w:t xml:space="preserve">. But </w:t>
      </w:r>
      <w:r w:rsidRPr="00837217">
        <w:rPr>
          <w:rStyle w:val="StyleUnderline"/>
          <w:rFonts w:asciiTheme="minorHAnsi" w:hAnsiTheme="minorHAnsi" w:cstheme="minorHAnsi"/>
        </w:rPr>
        <w:t>it's not really happiness in the sense of cherries on sundaes, things that make you smile. It's really the quality of conscious experience.</w:t>
      </w:r>
      <w:r w:rsidRPr="00837217">
        <w:rPr>
          <w:rFonts w:asciiTheme="minorHAnsi" w:hAnsiTheme="minorHAnsi" w:cstheme="minorHAnsi"/>
          <w:sz w:val="14"/>
        </w:rPr>
        <w:t xml:space="preserve"> So, the idea is that </w:t>
      </w:r>
      <w:r w:rsidRPr="00837217">
        <w:rPr>
          <w:rStyle w:val="StyleUnderline"/>
          <w:rFonts w:asciiTheme="minorHAnsi" w:hAnsiTheme="minorHAnsi" w:cstheme="minorHAnsi"/>
          <w:highlight w:val="yellow"/>
        </w:rPr>
        <w:t>if you start with anything</w:t>
      </w:r>
      <w:r w:rsidRPr="00837217">
        <w:rPr>
          <w:rStyle w:val="StyleUnderline"/>
          <w:rFonts w:asciiTheme="minorHAnsi" w:hAnsiTheme="minorHAnsi" w:cstheme="minorHAnsi"/>
        </w:rPr>
        <w:t xml:space="preserve"> that you value, </w:t>
      </w:r>
      <w:r w:rsidRPr="00837217">
        <w:rPr>
          <w:rStyle w:val="StyleUnderline"/>
          <w:rFonts w:asciiTheme="minorHAnsi" w:hAnsiTheme="minorHAnsi" w:cstheme="minorHAnsi"/>
          <w:highlight w:val="yellow"/>
        </w:rPr>
        <w:t>and say, 'Why do you care</w:t>
      </w:r>
      <w:r w:rsidRPr="00837217">
        <w:rPr>
          <w:rStyle w:val="StyleUnderline"/>
          <w:rFonts w:asciiTheme="minorHAnsi" w:hAnsiTheme="minorHAnsi" w:cstheme="minorHAnsi"/>
        </w:rPr>
        <w:t xml:space="preserve"> about that?' and keep asking</w:t>
      </w:r>
      <w:r w:rsidRPr="00837217">
        <w:rPr>
          <w:rFonts w:asciiTheme="minorHAnsi" w:hAnsiTheme="minorHAnsi" w:cstheme="minorHAnsi"/>
          <w:sz w:val="14"/>
        </w:rPr>
        <w:t xml:space="preserve">, 'Why do you care about that?' or 'Why do you care about that?' </w:t>
      </w:r>
      <w:r w:rsidRPr="00837217">
        <w:rPr>
          <w:rStyle w:val="StyleUnderline"/>
          <w:rFonts w:asciiTheme="minorHAnsi" w:hAnsiTheme="minorHAnsi" w:cstheme="minorHAnsi"/>
          <w:highlight w:val="yellow"/>
        </w:rPr>
        <w:t>you ultimately come down to the quality of</w:t>
      </w:r>
      <w:r w:rsidRPr="00837217">
        <w:rPr>
          <w:rStyle w:val="StyleUnderline"/>
          <w:rFonts w:asciiTheme="minorHAnsi" w:hAnsiTheme="minorHAnsi" w:cstheme="minorHAnsi"/>
        </w:rPr>
        <w:t xml:space="preserve"> someone's </w:t>
      </w:r>
      <w:r w:rsidRPr="00837217">
        <w:rPr>
          <w:rStyle w:val="StyleUnderline"/>
          <w:rFonts w:asciiTheme="minorHAnsi" w:hAnsiTheme="minorHAnsi" w:cstheme="minorHAnsi"/>
          <w:highlight w:val="yellow"/>
        </w:rPr>
        <w:t>conscious experience</w:t>
      </w:r>
      <w:r w:rsidRPr="00837217">
        <w:rPr>
          <w:rFonts w:asciiTheme="minorHAnsi" w:hAnsiTheme="minorHAnsi" w:cstheme="minorHAnsi"/>
          <w:sz w:val="14"/>
        </w:rPr>
        <w:t xml:space="preserve">. So </w:t>
      </w:r>
      <w:r w:rsidRPr="00837217">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37217">
        <w:rPr>
          <w:rFonts w:asciiTheme="minorHAnsi" w:hAnsiTheme="minorHAnsi" w:cstheme="minorHAnsi"/>
          <w:sz w:val="14"/>
        </w:rPr>
        <w:t xml:space="preserve"> </w:t>
      </w:r>
      <w:r w:rsidRPr="00837217">
        <w:rPr>
          <w:rStyle w:val="StyleUnderline"/>
          <w:rFonts w:asciiTheme="minorHAnsi" w:hAnsiTheme="minorHAnsi" w:cstheme="minorHAnsi"/>
        </w:rPr>
        <w:t>At some point if you keep asking why, why, why, it's going to come down to the conscious experience--in Bentham's terms</w:t>
      </w:r>
      <w:r w:rsidRPr="00837217">
        <w:rPr>
          <w:rFonts w:asciiTheme="minorHAnsi" w:hAnsiTheme="minorHAnsi" w:cstheme="minorHAnsi"/>
          <w:sz w:val="14"/>
        </w:rPr>
        <w:t xml:space="preserve">, again somewhat misleading, </w:t>
      </w:r>
      <w:r w:rsidRPr="00837217">
        <w:rPr>
          <w:rStyle w:val="StyleUnderline"/>
          <w:rFonts w:asciiTheme="minorHAnsi" w:hAnsiTheme="minorHAnsi" w:cstheme="minorHAnsi"/>
          <w:highlight w:val="yellow"/>
        </w:rPr>
        <w:t>the pleasure and pain</w:t>
      </w:r>
      <w:r w:rsidRPr="00837217">
        <w:rPr>
          <w:rStyle w:val="StyleUnderline"/>
          <w:rFonts w:asciiTheme="minorHAnsi" w:hAnsiTheme="minorHAnsi" w:cstheme="minorHAnsi"/>
        </w:rPr>
        <w:t xml:space="preserve"> of either you or somebody else that you care about.</w:t>
      </w:r>
      <w:r w:rsidRPr="00837217">
        <w:rPr>
          <w:rFonts w:asciiTheme="minorHAnsi" w:hAnsiTheme="minorHAnsi" w:cstheme="minorHAnsi"/>
          <w:sz w:val="14"/>
        </w:rPr>
        <w:t xml:space="preserve"> So </w:t>
      </w:r>
      <w:r w:rsidRPr="00837217">
        <w:rPr>
          <w:rStyle w:val="StyleUnderline"/>
          <w:rFonts w:asciiTheme="minorHAnsi" w:hAnsiTheme="minorHAnsi" w:cstheme="minorHAnsi"/>
        </w:rPr>
        <w:t>the utilitarian idea is to say, Okay, we all have our pleasures and pains, and as a moral philosophy we should all count equally.</w:t>
      </w:r>
      <w:r w:rsidRPr="00837217">
        <w:rPr>
          <w:rFonts w:asciiTheme="minorHAnsi" w:hAnsiTheme="minorHAnsi" w:cstheme="minorHAnsi"/>
          <w:sz w:val="14"/>
        </w:rPr>
        <w:t xml:space="preserve"> And </w:t>
      </w:r>
      <w:r w:rsidRPr="00837217">
        <w:rPr>
          <w:rStyle w:val="StyleUnderline"/>
          <w:rFonts w:asciiTheme="minorHAnsi" w:hAnsiTheme="minorHAnsi" w:cstheme="minorHAnsi"/>
        </w:rPr>
        <w:t xml:space="preserve">so </w:t>
      </w:r>
      <w:r w:rsidRPr="00837217">
        <w:rPr>
          <w:rStyle w:val="StyleUnderline"/>
          <w:rFonts w:asciiTheme="minorHAnsi" w:hAnsiTheme="minorHAnsi" w:cstheme="minorHAnsi"/>
          <w:highlight w:val="yellow"/>
        </w:rPr>
        <w:t xml:space="preserve">a good standard for </w:t>
      </w:r>
      <w:r w:rsidRPr="00837217">
        <w:rPr>
          <w:rStyle w:val="StyleUnderline"/>
          <w:rFonts w:asciiTheme="minorHAnsi" w:hAnsiTheme="minorHAnsi" w:cstheme="minorHAnsi"/>
          <w:bCs/>
          <w:highlight w:val="yellow"/>
        </w:rPr>
        <w:t>resolving</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public</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disagreements</w:t>
      </w:r>
      <w:r w:rsidRPr="00837217">
        <w:rPr>
          <w:rStyle w:val="StyleUnderline"/>
          <w:rFonts w:asciiTheme="minorHAnsi" w:hAnsiTheme="minorHAnsi" w:cstheme="minorHAnsi"/>
          <w:bCs/>
        </w:rPr>
        <w:t xml:space="preserv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to say we should go with whatever option is going </w:t>
      </w:r>
      <w:r w:rsidRPr="00837217">
        <w:rPr>
          <w:rStyle w:val="StyleUnderline"/>
          <w:rFonts w:asciiTheme="minorHAnsi" w:hAnsiTheme="minorHAnsi" w:cstheme="minorHAnsi"/>
          <w:highlight w:val="yellow"/>
        </w:rPr>
        <w:t>to produce the best overall experience</w:t>
      </w:r>
      <w:r w:rsidRPr="00837217">
        <w:rPr>
          <w:rStyle w:val="StyleUnderline"/>
          <w:rFonts w:asciiTheme="minorHAnsi" w:hAnsiTheme="minorHAnsi" w:cstheme="minorHAnsi"/>
        </w:rPr>
        <w:t xml:space="preserve"> for the people who are affected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Which you can </w:t>
      </w:r>
      <w:r w:rsidRPr="00837217">
        <w:rPr>
          <w:rStyle w:val="StyleUnderline"/>
          <w:rFonts w:asciiTheme="minorHAnsi" w:hAnsiTheme="minorHAnsi" w:cstheme="minorHAnsi"/>
          <w:highlight w:val="yellow"/>
        </w:rPr>
        <w:t>think</w:t>
      </w:r>
      <w:r w:rsidRPr="00837217">
        <w:rPr>
          <w:rStyle w:val="StyleUnderline"/>
          <w:rFonts w:asciiTheme="minorHAnsi" w:hAnsiTheme="minorHAnsi" w:cstheme="minorHAnsi"/>
        </w:rPr>
        <w:t xml:space="preserve"> of as shorthand as </w:t>
      </w:r>
      <w:r w:rsidRPr="00837217">
        <w:rPr>
          <w:rStyle w:val="StyleUnderline"/>
          <w:rFonts w:asciiTheme="minorHAnsi" w:hAnsiTheme="minorHAnsi" w:cstheme="minorHAnsi"/>
          <w:highlight w:val="yellow"/>
        </w:rPr>
        <w:t>maximizing happiness</w:t>
      </w:r>
      <w:r w:rsidRPr="00837217">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37217">
        <w:rPr>
          <w:rStyle w:val="StyleUnderline"/>
          <w:rFonts w:asciiTheme="minorHAnsi" w:hAnsiTheme="minorHAnsi" w:cstheme="minorHAnsi"/>
        </w:rPr>
        <w:t>one of the biggest criticisms</w:t>
      </w:r>
      <w:r w:rsidRPr="00837217">
        <w:rPr>
          <w:rFonts w:asciiTheme="minorHAnsi" w:hAnsiTheme="minorHAnsi" w:cstheme="minorHAnsi"/>
          <w:sz w:val="14"/>
        </w:rPr>
        <w:t xml:space="preserve">--and now we're getting back to the Trolley cases, </w:t>
      </w:r>
      <w:r w:rsidRPr="00837217">
        <w:rPr>
          <w:rStyle w:val="StyleUnderline"/>
          <w:rFonts w:asciiTheme="minorHAnsi" w:hAnsiTheme="minorHAnsi" w:cstheme="minorHAnsi"/>
        </w:rPr>
        <w:t>is that utilitarianism doesn't adequately account for people's rights.</w:t>
      </w:r>
      <w:r w:rsidRPr="00837217">
        <w:rPr>
          <w:rFonts w:asciiTheme="minorHAnsi" w:hAnsiTheme="minorHAnsi" w:cstheme="minorHAns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837217">
        <w:rPr>
          <w:rStyle w:val="StyleUnderline"/>
          <w:rFonts w:asciiTheme="minorHAnsi" w:hAnsiTheme="minorHAnsi" w:cstheme="minorHAnsi"/>
        </w:rPr>
        <w:t xml:space="preserve">So I spend a lot of the book trying to understand the psychology of cases like the footbridge case. And you mention these being kind of unrealistic and weird cases. That's actually part of my defense. </w:t>
      </w:r>
    </w:p>
    <w:p w14:paraId="6AF06694" w14:textId="77777777" w:rsidR="00517127" w:rsidRPr="00837217" w:rsidRDefault="00517127" w:rsidP="00517127">
      <w:pPr>
        <w:pStyle w:val="Heading4"/>
        <w:spacing w:line="240" w:lineRule="auto"/>
        <w:rPr>
          <w:rFonts w:asciiTheme="minorHAnsi" w:hAnsiTheme="minorHAnsi" w:cstheme="minorHAnsi"/>
        </w:rPr>
      </w:pPr>
      <w:r w:rsidRPr="00837217">
        <w:rPr>
          <w:rFonts w:asciiTheme="minorHAnsi" w:hAnsiTheme="minorHAnsi" w:cstheme="minorHAnsi"/>
        </w:rPr>
        <w:t>2 - Reducing existential risks is the top priority in any coherent moral theory</w:t>
      </w:r>
    </w:p>
    <w:p w14:paraId="239C31A1" w14:textId="77777777" w:rsidR="00517127" w:rsidRPr="00837217" w:rsidRDefault="00517127" w:rsidP="00517127">
      <w:pPr>
        <w:spacing w:line="240" w:lineRule="auto"/>
        <w:rPr>
          <w:rStyle w:val="Style13ptBold"/>
          <w:rFonts w:asciiTheme="minorHAnsi" w:hAnsiTheme="minorHAnsi" w:cstheme="minorHAnsi"/>
        </w:rPr>
      </w:pPr>
      <w:r w:rsidRPr="00837217">
        <w:rPr>
          <w:rStyle w:val="Style13ptBold"/>
          <w:rFonts w:asciiTheme="minorHAnsi" w:hAnsiTheme="minorHAnsi" w:cstheme="minorHAnsi"/>
        </w:rPr>
        <w:t>Pummer 15</w:t>
      </w:r>
    </w:p>
    <w:p w14:paraId="3A28BCB0" w14:textId="77777777" w:rsidR="00517127" w:rsidRPr="00837217" w:rsidRDefault="00517127" w:rsidP="00517127">
      <w:pPr>
        <w:spacing w:line="240" w:lineRule="auto"/>
        <w:rPr>
          <w:rFonts w:asciiTheme="minorHAnsi" w:hAnsiTheme="minorHAnsi" w:cstheme="minorHAnsi"/>
          <w:sz w:val="16"/>
        </w:rPr>
      </w:pPr>
      <w:r w:rsidRPr="00837217">
        <w:rPr>
          <w:rFonts w:asciiTheme="minorHAnsi" w:hAnsiTheme="minorHAnsi" w:cstheme="minorHAnsi"/>
          <w:sz w:val="16"/>
        </w:rPr>
        <w:t>(Theron, Philosophy @St. Andrews http://blog.practicalethics.ox.ac.uk/2015/05/moral-agreement-on-saving-the-world/)</w:t>
      </w:r>
    </w:p>
    <w:p w14:paraId="47DB858D" w14:textId="77777777" w:rsidR="00517127" w:rsidRPr="00837217" w:rsidRDefault="00517127" w:rsidP="00517127">
      <w:pPr>
        <w:spacing w:line="240" w:lineRule="auto"/>
        <w:rPr>
          <w:rFonts w:asciiTheme="minorHAnsi" w:hAnsiTheme="minorHAnsi" w:cstheme="minorHAnsi"/>
          <w:sz w:val="16"/>
        </w:rPr>
      </w:pPr>
      <w:r w:rsidRPr="00837217">
        <w:rPr>
          <w:rFonts w:asciiTheme="minorHAnsi" w:hAnsiTheme="minorHAnsi" w:cstheme="minorHAnsi"/>
          <w:sz w:val="16"/>
        </w:rPr>
        <w:t xml:space="preserve">There appears to be lot of disagreement in moral philosophy. Whether these many apparent disagreements are deep and irresolvable, I believe </w:t>
      </w:r>
      <w:r w:rsidRPr="00837217">
        <w:rPr>
          <w:rStyle w:val="StyleUnderline"/>
          <w:rFonts w:asciiTheme="minorHAnsi" w:hAnsiTheme="minorHAnsi" w:cstheme="minorHAnsi"/>
        </w:rPr>
        <w:t>there is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one thing</w:t>
      </w:r>
      <w:r w:rsidRPr="00837217">
        <w:rPr>
          <w:rFonts w:asciiTheme="minorHAnsi" w:hAnsiTheme="minorHAnsi" w:cstheme="minorHAnsi"/>
          <w:sz w:val="16"/>
        </w:rPr>
        <w:t xml:space="preserve"> </w:t>
      </w:r>
      <w:r w:rsidRPr="00837217">
        <w:rPr>
          <w:rStyle w:val="StyleUnderline"/>
          <w:rFonts w:asciiTheme="minorHAnsi" w:hAnsiTheme="minorHAnsi" w:cstheme="minorHAnsi"/>
        </w:rPr>
        <w:t>it is reasonable to agree on</w:t>
      </w:r>
      <w:r w:rsidRPr="00837217">
        <w:rPr>
          <w:rFonts w:asciiTheme="minorHAnsi" w:hAnsiTheme="minorHAnsi" w:cstheme="minorHAnsi"/>
          <w:sz w:val="16"/>
        </w:rPr>
        <w:t xml:space="preserve"> right now, </w:t>
      </w:r>
      <w:r w:rsidRPr="00837217">
        <w:rPr>
          <w:rStyle w:val="Emphasis"/>
          <w:rFonts w:asciiTheme="minorHAnsi" w:hAnsiTheme="minorHAnsi" w:cstheme="minorHAnsi"/>
        </w:rPr>
        <w:t>whatever</w:t>
      </w:r>
      <w:r w:rsidRPr="00837217">
        <w:rPr>
          <w:rFonts w:asciiTheme="minorHAnsi" w:hAnsiTheme="minorHAnsi" w:cstheme="minorHAnsi"/>
          <w:sz w:val="16"/>
        </w:rPr>
        <w:t xml:space="preserve"> general </w:t>
      </w:r>
      <w:r w:rsidRPr="00837217">
        <w:rPr>
          <w:rStyle w:val="Emphasis"/>
          <w:rFonts w:asciiTheme="minorHAnsi" w:hAnsiTheme="minorHAnsi" w:cstheme="minorHAnsi"/>
        </w:rPr>
        <w:t>moral view we adopt</w:t>
      </w:r>
      <w:r w:rsidRPr="00837217">
        <w:rPr>
          <w:rFonts w:asciiTheme="minorHAnsi" w:hAnsiTheme="minorHAnsi" w:cstheme="minorHAnsi"/>
          <w:sz w:val="16"/>
        </w:rPr>
        <w:t xml:space="preserve">: that </w:t>
      </w:r>
      <w:r w:rsidRPr="00837217">
        <w:rPr>
          <w:rStyle w:val="StyleUnderline"/>
          <w:rFonts w:asciiTheme="minorHAnsi" w:hAnsiTheme="minorHAnsi" w:cstheme="minorHAnsi"/>
        </w:rPr>
        <w:t>it is</w:t>
      </w:r>
      <w:r w:rsidRPr="00837217">
        <w:rPr>
          <w:rFonts w:asciiTheme="minorHAnsi" w:hAnsiTheme="minorHAnsi" w:cstheme="minorHAnsi"/>
          <w:sz w:val="16"/>
        </w:rPr>
        <w:t xml:space="preserve"> very </w:t>
      </w:r>
      <w:r w:rsidRPr="00837217">
        <w:rPr>
          <w:rStyle w:val="StyleUnderline"/>
          <w:rFonts w:asciiTheme="minorHAnsi" w:hAnsiTheme="minorHAnsi" w:cstheme="minorHAnsi"/>
        </w:rPr>
        <w:t>important to reduce</w:t>
      </w:r>
      <w:r w:rsidRPr="00837217">
        <w:rPr>
          <w:rFonts w:asciiTheme="minorHAnsi" w:hAnsiTheme="minorHAnsi" w:cstheme="minorHAnsi"/>
          <w:sz w:val="16"/>
        </w:rPr>
        <w:t xml:space="preserve"> </w:t>
      </w:r>
      <w:r w:rsidRPr="00837217">
        <w:rPr>
          <w:rStyle w:val="StyleUnderline"/>
          <w:rFonts w:asciiTheme="minorHAnsi" w:hAnsiTheme="minorHAnsi" w:cstheme="minorHAnsi"/>
        </w:rPr>
        <w:t>the risk that</w:t>
      </w:r>
      <w:r w:rsidRPr="00837217">
        <w:rPr>
          <w:rFonts w:asciiTheme="minorHAnsi" w:hAnsiTheme="minorHAnsi" w:cstheme="minorHAnsi"/>
          <w:sz w:val="16"/>
        </w:rPr>
        <w:t xml:space="preserve"> all intelligent </w:t>
      </w:r>
      <w:r w:rsidRPr="00837217">
        <w:rPr>
          <w:rStyle w:val="StyleUnderline"/>
          <w:rFonts w:asciiTheme="minorHAnsi" w:hAnsiTheme="minorHAnsi" w:cstheme="minorHAnsi"/>
        </w:rPr>
        <w:t>beings</w:t>
      </w:r>
      <w:r w:rsidRPr="00837217">
        <w:rPr>
          <w:rFonts w:asciiTheme="minorHAnsi" w:hAnsiTheme="minorHAnsi" w:cstheme="minorHAnsi"/>
          <w:sz w:val="16"/>
        </w:rPr>
        <w:t xml:space="preserve"> on this planet </w:t>
      </w:r>
      <w:r w:rsidRPr="00837217">
        <w:rPr>
          <w:rStyle w:val="StyleUnderline"/>
          <w:rFonts w:asciiTheme="minorHAnsi" w:hAnsiTheme="minorHAnsi" w:cstheme="minorHAnsi"/>
        </w:rPr>
        <w:t>are eliminated by</w:t>
      </w:r>
      <w:r w:rsidRPr="00837217">
        <w:rPr>
          <w:rFonts w:asciiTheme="minorHAnsi" w:hAnsiTheme="minorHAnsi" w:cstheme="minorHAnsi"/>
          <w:sz w:val="16"/>
        </w:rPr>
        <w:t xml:space="preserve"> an enormous </w:t>
      </w:r>
      <w:r w:rsidRPr="00837217">
        <w:rPr>
          <w:rStyle w:val="Emphasis"/>
          <w:rFonts w:asciiTheme="minorHAnsi" w:hAnsiTheme="minorHAnsi" w:cstheme="minorHAnsi"/>
        </w:rPr>
        <w:t>catastrophe</w:t>
      </w:r>
      <w:r w:rsidRPr="00837217">
        <w:rPr>
          <w:rFonts w:asciiTheme="minorHAnsi" w:hAnsiTheme="minorHAnsi" w:cstheme="minorHAnsi"/>
          <w:sz w:val="16"/>
        </w:rPr>
        <w:t xml:space="preserve">, such as a nuclear war. How we might in fact try to reduce such existential risks is discussed elsewhere. My claim here is only that </w:t>
      </w:r>
      <w:r w:rsidRPr="00837217">
        <w:rPr>
          <w:rStyle w:val="StyleUnderline"/>
          <w:rFonts w:asciiTheme="minorHAnsi" w:hAnsiTheme="minorHAnsi" w:cstheme="minorHAnsi"/>
        </w:rPr>
        <w:t xml:space="preserve">we </w:t>
      </w:r>
      <w:r w:rsidRPr="00837217">
        <w:rPr>
          <w:rFonts w:asciiTheme="minorHAnsi" w:hAnsiTheme="minorHAnsi" w:cstheme="minorHAnsi"/>
          <w:sz w:val="16"/>
        </w:rPr>
        <w:t xml:space="preserve">– </w:t>
      </w:r>
      <w:r w:rsidRPr="00837217">
        <w:rPr>
          <w:rStyle w:val="StyleUnderline"/>
          <w:rFonts w:asciiTheme="minorHAnsi" w:hAnsiTheme="minorHAnsi" w:cstheme="minorHAnsi"/>
        </w:rPr>
        <w:t>whether we’re consequentialists, deontologists, or virtue ethicists</w:t>
      </w:r>
      <w:r w:rsidRPr="00837217">
        <w:rPr>
          <w:rFonts w:asciiTheme="minorHAnsi" w:hAnsiTheme="minorHAnsi" w:cstheme="minorHAnsi"/>
          <w:sz w:val="16"/>
        </w:rPr>
        <w:t xml:space="preserve"> – </w:t>
      </w:r>
      <w:r w:rsidRPr="00837217">
        <w:rPr>
          <w:rStyle w:val="StyleUnderline"/>
          <w:rFonts w:asciiTheme="minorHAnsi" w:hAnsiTheme="minorHAnsi" w:cstheme="minorHAnsi"/>
        </w:rPr>
        <w:t xml:space="preserve">should all agree that we should try </w:t>
      </w:r>
      <w:r w:rsidRPr="00837217">
        <w:rPr>
          <w:rStyle w:val="Emphasis"/>
          <w:rFonts w:asciiTheme="minorHAnsi" w:hAnsiTheme="minorHAnsi" w:cstheme="minorHAnsi"/>
        </w:rPr>
        <w:t>to save the world.</w:t>
      </w:r>
      <w:r w:rsidRPr="00837217">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37217">
        <w:rPr>
          <w:rStyle w:val="StyleUnderline"/>
          <w:rFonts w:asciiTheme="minorHAnsi" w:hAnsiTheme="minorHAnsi" w:cstheme="minorHAnsi"/>
          <w:highlight w:val="yellow"/>
        </w:rPr>
        <w:t xml:space="preserve">There are so many possible future people that reducing existential risk is </w:t>
      </w:r>
      <w:r w:rsidRPr="00837217">
        <w:rPr>
          <w:rStyle w:val="StyleUnderline"/>
          <w:rFonts w:asciiTheme="minorHAnsi" w:hAnsiTheme="minorHAnsi" w:cstheme="minorHAnsi"/>
        </w:rPr>
        <w:t xml:space="preserve">arguably the </w:t>
      </w:r>
      <w:r w:rsidRPr="00837217">
        <w:rPr>
          <w:rStyle w:val="StyleUnderline"/>
          <w:rFonts w:asciiTheme="minorHAnsi" w:hAnsiTheme="minorHAnsi" w:cstheme="minorHAnsi"/>
          <w:highlight w:val="yellow"/>
        </w:rPr>
        <w:t xml:space="preserve">most important </w:t>
      </w:r>
      <w:r w:rsidRPr="00837217">
        <w:rPr>
          <w:rStyle w:val="StyleUnderline"/>
          <w:rFonts w:asciiTheme="minorHAnsi" w:hAnsiTheme="minorHAnsi" w:cstheme="minorHAnsi"/>
        </w:rPr>
        <w:t>thing in the world</w:t>
      </w:r>
      <w:r w:rsidRPr="00837217">
        <w:rPr>
          <w:rFonts w:asciiTheme="minorHAnsi" w:hAnsiTheme="minorHAnsi" w:cstheme="minorHAnsi"/>
          <w:sz w:val="16"/>
        </w:rPr>
        <w:t xml:space="preserve">, even if the well-being of these possible people were given only 0.001% as much weight as that of existing people. </w:t>
      </w:r>
      <w:r w:rsidRPr="00837217">
        <w:rPr>
          <w:rStyle w:val="StyleUnderline"/>
          <w:rFonts w:asciiTheme="minorHAnsi" w:hAnsiTheme="minorHAnsi" w:cstheme="minorHAnsi"/>
        </w:rPr>
        <w:t>Even on a wholly person-affecting view</w:t>
      </w:r>
      <w:r w:rsidRPr="00837217">
        <w:rPr>
          <w:rFonts w:asciiTheme="minorHAnsi" w:hAnsiTheme="minorHAnsi" w:cstheme="minorHAnsi"/>
          <w:sz w:val="16"/>
        </w:rPr>
        <w:t xml:space="preserve"> – according to which there’s nothing (apart from effects on existing people) to be said in favor of creating happy people – </w:t>
      </w:r>
      <w:r w:rsidRPr="00837217">
        <w:rPr>
          <w:rStyle w:val="StyleUnderline"/>
          <w:rFonts w:asciiTheme="minorHAnsi" w:hAnsiTheme="minorHAnsi" w:cstheme="minorHAnsi"/>
        </w:rPr>
        <w:t>the case for reducing existential risk is very strong</w:t>
      </w:r>
      <w:r w:rsidRPr="00837217">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high quality lives. </w:t>
      </w:r>
      <w:r w:rsidRPr="00837217">
        <w:rPr>
          <w:rStyle w:val="StyleUnderline"/>
          <w:rFonts w:asciiTheme="minorHAnsi" w:hAnsiTheme="minorHAnsi" w:cstheme="minorHAnsi"/>
        </w:rPr>
        <w:t>You might think what I have just argued applies to consequentialists only.</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There is a tendency to assume </w:t>
      </w:r>
      <w:r w:rsidRPr="00837217">
        <w:rPr>
          <w:rStyle w:val="StyleUnderline"/>
          <w:rFonts w:asciiTheme="minorHAnsi" w:hAnsiTheme="minorHAnsi" w:cstheme="minorHAnsi"/>
        </w:rPr>
        <w:t xml:space="preserve">that, </w:t>
      </w:r>
      <w:r w:rsidRPr="00837217">
        <w:rPr>
          <w:rStyle w:val="StyleUnderline"/>
          <w:rFonts w:asciiTheme="minorHAnsi" w:hAnsiTheme="minorHAnsi" w:cstheme="minorHAnsi"/>
          <w:highlight w:val="yellow"/>
        </w:rPr>
        <w:t xml:space="preserve">if an argument appeals to consequentialist </w:t>
      </w:r>
      <w:r w:rsidRPr="00837217">
        <w:rPr>
          <w:rStyle w:val="StyleUnderline"/>
          <w:rFonts w:asciiTheme="minorHAnsi" w:hAnsiTheme="minorHAnsi" w:cstheme="minorHAnsi"/>
        </w:rPr>
        <w:t>considerations</w:t>
      </w:r>
      <w:r w:rsidRPr="00837217">
        <w:rPr>
          <w:rFonts w:asciiTheme="minorHAnsi" w:hAnsiTheme="minorHAnsi" w:cstheme="minorHAnsi"/>
          <w:sz w:val="16"/>
        </w:rPr>
        <w:t xml:space="preserve"> (the goodness of outcomes), </w:t>
      </w:r>
      <w:r w:rsidRPr="00837217">
        <w:rPr>
          <w:rStyle w:val="Emphasis"/>
          <w:rFonts w:asciiTheme="minorHAnsi" w:hAnsiTheme="minorHAnsi" w:cstheme="minorHAnsi"/>
          <w:highlight w:val="yellow"/>
        </w:rPr>
        <w:t>it is irrelevant to non-consequentialists</w:t>
      </w:r>
      <w:r w:rsidRPr="00837217">
        <w:rPr>
          <w:rFonts w:asciiTheme="minorHAnsi" w:hAnsiTheme="minorHAnsi" w:cstheme="minorHAnsi"/>
          <w:sz w:val="16"/>
        </w:rPr>
        <w:t xml:space="preserve">. </w:t>
      </w:r>
      <w:r w:rsidRPr="00837217">
        <w:rPr>
          <w:rStyle w:val="Emphasis"/>
          <w:rFonts w:asciiTheme="minorHAnsi" w:hAnsiTheme="minorHAnsi" w:cstheme="minorHAnsi"/>
        </w:rPr>
        <w:t>But that is a huge mistake</w:t>
      </w:r>
      <w:r w:rsidRPr="00837217">
        <w:rPr>
          <w:rFonts w:asciiTheme="minorHAnsi" w:hAnsiTheme="minorHAnsi" w:cstheme="minorHAnsi"/>
          <w:sz w:val="16"/>
        </w:rPr>
        <w:t xml:space="preserve">. </w:t>
      </w:r>
      <w:r w:rsidRPr="00837217">
        <w:rPr>
          <w:rStyle w:val="StyleUnderline"/>
          <w:rFonts w:asciiTheme="minorHAnsi" w:hAnsiTheme="minorHAnsi" w:cstheme="minorHAnsi"/>
        </w:rPr>
        <w:t>Non-consequentialism is the view that there’s more that determines rightness</w:t>
      </w:r>
      <w:r w:rsidRPr="00837217">
        <w:rPr>
          <w:rFonts w:asciiTheme="minorHAnsi" w:hAnsiTheme="minorHAnsi" w:cstheme="minorHAnsi"/>
          <w:sz w:val="16"/>
        </w:rPr>
        <w:t xml:space="preserve"> </w:t>
      </w:r>
      <w:r w:rsidRPr="00837217">
        <w:rPr>
          <w:rStyle w:val="StyleUnderline"/>
          <w:rFonts w:asciiTheme="minorHAnsi" w:hAnsiTheme="minorHAnsi" w:cstheme="minorHAnsi"/>
        </w:rPr>
        <w:t>than</w:t>
      </w:r>
      <w:r w:rsidRPr="00837217">
        <w:rPr>
          <w:rFonts w:asciiTheme="minorHAnsi" w:hAnsiTheme="minorHAnsi" w:cstheme="minorHAnsi"/>
          <w:sz w:val="16"/>
        </w:rPr>
        <w:t xml:space="preserve"> the goodness of </w:t>
      </w:r>
      <w:r w:rsidRPr="00837217">
        <w:rPr>
          <w:rStyle w:val="StyleUnderline"/>
          <w:rFonts w:asciiTheme="minorHAnsi" w:hAnsiTheme="minorHAnsi" w:cstheme="minorHAnsi"/>
        </w:rPr>
        <w:t xml:space="preserve">consequences </w:t>
      </w:r>
      <w:r w:rsidRPr="00837217">
        <w:rPr>
          <w:rFonts w:asciiTheme="minorHAnsi" w:hAnsiTheme="minorHAnsi" w:cstheme="minorHAnsi"/>
          <w:sz w:val="16"/>
        </w:rPr>
        <w:t xml:space="preserve">or outcomes; </w:t>
      </w:r>
      <w:r w:rsidRPr="00837217">
        <w:rPr>
          <w:rStyle w:val="Emphasis"/>
          <w:rFonts w:asciiTheme="minorHAnsi" w:hAnsiTheme="minorHAnsi" w:cstheme="minorHAnsi"/>
        </w:rPr>
        <w:t>it is not the view that the latter don’t matter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Even </w:t>
      </w:r>
      <w:r w:rsidRPr="00837217">
        <w:rPr>
          <w:rFonts w:asciiTheme="minorHAnsi" w:hAnsiTheme="minorHAnsi" w:cstheme="minorHAnsi"/>
          <w:sz w:val="16"/>
        </w:rPr>
        <w:t xml:space="preserve">John </w:t>
      </w:r>
      <w:r w:rsidRPr="00837217">
        <w:rPr>
          <w:rStyle w:val="Emphasis"/>
          <w:rFonts w:asciiTheme="minorHAnsi" w:hAnsiTheme="minorHAnsi" w:cstheme="minorHAnsi"/>
        </w:rPr>
        <w:t>Rawls wrote, “All ethical doctrines worth our attention take consequences into account</w:t>
      </w:r>
      <w:r w:rsidRPr="00837217">
        <w:rPr>
          <w:rFonts w:asciiTheme="minorHAnsi" w:hAnsiTheme="minorHAnsi" w:cstheme="minorHAnsi"/>
          <w:sz w:val="16"/>
        </w:rPr>
        <w:t xml:space="preserve"> in judging rightness. </w:t>
      </w:r>
      <w:r w:rsidRPr="00837217">
        <w:rPr>
          <w:rStyle w:val="StyleUnderline"/>
          <w:rFonts w:asciiTheme="minorHAnsi" w:hAnsiTheme="minorHAnsi" w:cstheme="minorHAnsi"/>
        </w:rPr>
        <w:t>One which did not would simply be irrational</w:t>
      </w:r>
      <w:r w:rsidRPr="00837217">
        <w:rPr>
          <w:rFonts w:asciiTheme="minorHAnsi" w:hAnsiTheme="minorHAnsi" w:cstheme="minorHAnsi"/>
          <w:sz w:val="16"/>
        </w:rPr>
        <w:t xml:space="preserve">, crazy.” </w:t>
      </w:r>
      <w:r w:rsidRPr="00837217">
        <w:rPr>
          <w:rStyle w:val="Emphasis"/>
          <w:rFonts w:asciiTheme="minorHAnsi" w:hAnsiTheme="minorHAnsi" w:cstheme="minorHAnsi"/>
        </w:rPr>
        <w:t xml:space="preserve">Minimally plausible versions of </w:t>
      </w:r>
      <w:r w:rsidRPr="00837217">
        <w:rPr>
          <w:rStyle w:val="Emphasis"/>
          <w:rFonts w:asciiTheme="minorHAnsi" w:hAnsiTheme="minorHAnsi" w:cstheme="minorHAnsi"/>
          <w:highlight w:val="yellow"/>
        </w:rPr>
        <w:t xml:space="preserve">deontology </w:t>
      </w:r>
      <w:r w:rsidRPr="00837217">
        <w:rPr>
          <w:rStyle w:val="Emphasis"/>
          <w:rFonts w:asciiTheme="minorHAnsi" w:hAnsiTheme="minorHAnsi" w:cstheme="minorHAnsi"/>
        </w:rPr>
        <w:t>and virtue ethics must be concerned in part with promoting the good, from an impartial point of view</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They’d thus </w:t>
      </w:r>
      <w:r w:rsidRPr="00837217">
        <w:rPr>
          <w:rStyle w:val="StyleUnderline"/>
          <w:rFonts w:asciiTheme="minorHAnsi" w:hAnsiTheme="minorHAnsi" w:cstheme="minorHAnsi"/>
          <w:highlight w:val="yellow"/>
        </w:rPr>
        <w:t xml:space="preserve">imply </w:t>
      </w:r>
      <w:r w:rsidRPr="00837217">
        <w:rPr>
          <w:rStyle w:val="Emphasis"/>
          <w:rFonts w:asciiTheme="minorHAnsi" w:hAnsiTheme="minorHAnsi" w:cstheme="minorHAnsi"/>
        </w:rPr>
        <w:t xml:space="preserve">very </w:t>
      </w:r>
      <w:r w:rsidRPr="00837217">
        <w:rPr>
          <w:rStyle w:val="Emphasis"/>
          <w:rFonts w:asciiTheme="minorHAnsi" w:hAnsiTheme="minorHAnsi" w:cstheme="minorHAnsi"/>
          <w:highlight w:val="yellow"/>
        </w:rPr>
        <w:t>strong reasons</w:t>
      </w:r>
      <w:r w:rsidRPr="00837217">
        <w:rPr>
          <w:rStyle w:val="StyleUnderline"/>
          <w:rFonts w:asciiTheme="minorHAnsi" w:hAnsiTheme="minorHAnsi" w:cstheme="minorHAnsi"/>
          <w:highlight w:val="yellow"/>
        </w:rPr>
        <w:t xml:space="preserve"> to reduce existential risk</w:t>
      </w:r>
      <w:r w:rsidRPr="00837217">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7217">
        <w:rPr>
          <w:rStyle w:val="StyleUnderline"/>
          <w:rFonts w:asciiTheme="minorHAnsi" w:hAnsiTheme="minorHAnsi" w:cstheme="minorHAnsi"/>
        </w:rPr>
        <w:t>Even egoism</w:t>
      </w:r>
      <w:r w:rsidRPr="00837217">
        <w:rPr>
          <w:rFonts w:asciiTheme="minorHAnsi" w:hAnsiTheme="minorHAnsi" w:cstheme="minorHAnsi"/>
          <w:sz w:val="16"/>
        </w:rPr>
        <w:t xml:space="preserve">, the view that each agent should maximize her own good, </w:t>
      </w:r>
      <w:r w:rsidRPr="00837217">
        <w:rPr>
          <w:rStyle w:val="StyleUnderline"/>
          <w:rFonts w:asciiTheme="minorHAnsi" w:hAnsiTheme="minorHAnsi" w:cstheme="minorHAnsi"/>
        </w:rPr>
        <w:t xml:space="preserve">might imply strong reasons to reduce existential risk. </w:t>
      </w:r>
      <w:r w:rsidRPr="00837217">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37217">
        <w:rPr>
          <w:rStyle w:val="Emphasis"/>
          <w:rFonts w:asciiTheme="minorHAnsi" w:hAnsiTheme="minorHAnsi" w:cstheme="minorHAnsi"/>
          <w:highlight w:val="yellow"/>
        </w:rPr>
        <w:t>most of what makes our lives go well would be undermined if there were no future</w:t>
      </w:r>
      <w:r w:rsidRPr="00837217">
        <w:rPr>
          <w:rStyle w:val="Emphasis"/>
          <w:rFonts w:asciiTheme="minorHAnsi" w:hAnsiTheme="minorHAnsi" w:cstheme="minorHAnsi"/>
        </w:rPr>
        <w:t xml:space="preserve"> generations</w:t>
      </w:r>
      <w:r w:rsidRPr="00837217">
        <w:rPr>
          <w:rFonts w:asciiTheme="minorHAnsi" w:hAnsiTheme="minorHAnsi" w:cstheme="minorHAnsi"/>
          <w:sz w:val="16"/>
        </w:rPr>
        <w:t xml:space="preserve"> of intelligent persons. On his view, my life would contain vastly less well-being if (say) a year after my death the world came to an end. </w:t>
      </w:r>
      <w:r w:rsidRPr="00837217">
        <w:rPr>
          <w:rStyle w:val="StyleUnderline"/>
          <w:rFonts w:asciiTheme="minorHAnsi" w:hAnsiTheme="minorHAnsi" w:cstheme="minorHAnsi"/>
        </w:rPr>
        <w:t>So obviously</w:t>
      </w:r>
      <w:r w:rsidRPr="00837217">
        <w:rPr>
          <w:rFonts w:asciiTheme="minorHAnsi" w:hAnsiTheme="minorHAnsi" w:cstheme="minorHAnsi"/>
          <w:sz w:val="16"/>
        </w:rPr>
        <w:t xml:space="preserve"> if Scheffler were right </w:t>
      </w:r>
      <w:r w:rsidRPr="00837217">
        <w:rPr>
          <w:rStyle w:val="StyleUnderline"/>
          <w:rFonts w:asciiTheme="minorHAnsi" w:hAnsiTheme="minorHAnsi" w:cstheme="minorHAnsi"/>
        </w:rPr>
        <w:t>I’d have very strong reason to reduce existential risk</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We should also take into account </w:t>
      </w:r>
      <w:r w:rsidRPr="00837217">
        <w:rPr>
          <w:rStyle w:val="Emphasis"/>
          <w:rFonts w:asciiTheme="minorHAnsi" w:hAnsiTheme="minorHAnsi" w:cstheme="minorHAnsi"/>
          <w:highlight w:val="yellow"/>
        </w:rPr>
        <w:t>moral</w:t>
      </w:r>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uncertainty.</w:t>
      </w:r>
      <w:r w:rsidRPr="00837217">
        <w:rPr>
          <w:rFonts w:asciiTheme="minorHAnsi" w:hAnsiTheme="minorHAnsi" w:cstheme="minorHAnsi"/>
          <w:sz w:val="16"/>
        </w:rPr>
        <w:t xml:space="preserve"> W</w:t>
      </w:r>
      <w:r w:rsidRPr="00837217">
        <w:rPr>
          <w:rStyle w:val="StyleUnderline"/>
          <w:rFonts w:asciiTheme="minorHAnsi" w:hAnsiTheme="minorHAnsi" w:cstheme="minorHAnsi"/>
        </w:rPr>
        <w:t>hat is it reasonable for one to do, when one is uncertain</w:t>
      </w:r>
      <w:r w:rsidRPr="00837217">
        <w:rPr>
          <w:rFonts w:asciiTheme="minorHAnsi" w:hAnsiTheme="minorHAnsi" w:cstheme="minorHAnsi"/>
          <w:sz w:val="16"/>
        </w:rPr>
        <w:t xml:space="preserve"> not (only</w:t>
      </w:r>
      <w:r w:rsidRPr="00837217">
        <w:rPr>
          <w:rStyle w:val="StyleUnderline"/>
          <w:rFonts w:asciiTheme="minorHAnsi" w:hAnsiTheme="minorHAnsi" w:cstheme="minorHAnsi"/>
        </w:rPr>
        <w:t>) about</w:t>
      </w:r>
      <w:r w:rsidRPr="00837217">
        <w:rPr>
          <w:rFonts w:asciiTheme="minorHAnsi" w:hAnsiTheme="minorHAnsi" w:cstheme="minorHAnsi"/>
          <w:sz w:val="16"/>
        </w:rPr>
        <w:t xml:space="preserve"> the empirical facts, but also about the </w:t>
      </w:r>
      <w:r w:rsidRPr="00837217">
        <w:rPr>
          <w:rStyle w:val="StyleUnderline"/>
          <w:rFonts w:asciiTheme="minorHAnsi" w:hAnsiTheme="minorHAnsi" w:cstheme="minorHAnsi"/>
        </w:rPr>
        <w:t>moral facts?</w:t>
      </w:r>
      <w:r w:rsidRPr="00837217">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37217">
        <w:rPr>
          <w:rStyle w:val="StyleUnderline"/>
          <w:rFonts w:asciiTheme="minorHAnsi" w:hAnsiTheme="minorHAnsi" w:cstheme="minorHAnsi"/>
        </w:rPr>
        <w:t xml:space="preserve">those </w:t>
      </w:r>
      <w:r w:rsidRPr="00837217">
        <w:rPr>
          <w:rFonts w:asciiTheme="minorHAnsi" w:hAnsiTheme="minorHAnsi" w:cstheme="minorHAnsi"/>
          <w:sz w:val="16"/>
        </w:rPr>
        <w:t xml:space="preserve">(hedonistic egoists) </w:t>
      </w:r>
      <w:r w:rsidRPr="00837217">
        <w:rPr>
          <w:rStyle w:val="Emphasis"/>
          <w:rFonts w:asciiTheme="minorHAnsi" w:hAnsiTheme="minorHAnsi" w:cstheme="minorHAnsi"/>
        </w:rPr>
        <w:t>who disagree should have a significant level of confidence that they are mistaken,</w:t>
      </w:r>
      <w:r w:rsidRPr="00837217">
        <w:rPr>
          <w:rFonts w:asciiTheme="minorHAnsi" w:hAnsiTheme="minorHAnsi" w:cstheme="minorHAnsi"/>
          <w:sz w:val="16"/>
        </w:rPr>
        <w:t xml:space="preserve"> and that one of the above views is correct. </w:t>
      </w:r>
      <w:r w:rsidRPr="00837217">
        <w:rPr>
          <w:rStyle w:val="StyleUnderline"/>
          <w:rFonts w:asciiTheme="minorHAnsi" w:hAnsiTheme="minorHAnsi" w:cstheme="minorHAnsi"/>
          <w:highlight w:val="yellow"/>
        </w:rPr>
        <w:t xml:space="preserve">Even if they were 90% sure that their view is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 xml:space="preserve">correct </w:t>
      </w:r>
      <w:r w:rsidRPr="00837217">
        <w:rPr>
          <w:rStyle w:val="StyleUnderline"/>
          <w:rFonts w:asciiTheme="minorHAnsi" w:hAnsiTheme="minorHAnsi" w:cstheme="minorHAnsi"/>
        </w:rPr>
        <w:t>one</w:t>
      </w:r>
      <w:r w:rsidRPr="00837217">
        <w:rPr>
          <w:rFonts w:asciiTheme="minorHAnsi" w:hAnsiTheme="minorHAnsi" w:cstheme="minorHAnsi"/>
          <w:sz w:val="16"/>
        </w:rPr>
        <w:t xml:space="preserve"> (and 10% sure that one of these other ones is correct), </w:t>
      </w:r>
      <w:r w:rsidRPr="00837217">
        <w:rPr>
          <w:rStyle w:val="Emphasis"/>
          <w:rFonts w:asciiTheme="minorHAnsi" w:hAnsiTheme="minorHAnsi" w:cstheme="minorHAnsi"/>
          <w:highlight w:val="yellow"/>
        </w:rPr>
        <w:t xml:space="preserve">they would have </w:t>
      </w:r>
      <w:r w:rsidRPr="00837217">
        <w:rPr>
          <w:rStyle w:val="Emphasis"/>
          <w:rFonts w:asciiTheme="minorHAnsi" w:hAnsiTheme="minorHAnsi" w:cstheme="minorHAnsi"/>
        </w:rPr>
        <w:t xml:space="preserve">pretty </w:t>
      </w:r>
      <w:r w:rsidRPr="00837217">
        <w:rPr>
          <w:rStyle w:val="Emphasis"/>
          <w:rFonts w:asciiTheme="minorHAnsi" w:hAnsiTheme="minorHAnsi" w:cstheme="minorHAnsi"/>
          <w:highlight w:val="yellow"/>
        </w:rPr>
        <w:t>strong reason,</w:t>
      </w:r>
      <w:r w:rsidRPr="00837217">
        <w:rPr>
          <w:rStyle w:val="Emphasis"/>
          <w:rFonts w:asciiTheme="minorHAnsi" w:hAnsiTheme="minorHAnsi" w:cstheme="minorHAnsi"/>
        </w:rPr>
        <w:t xml:space="preserve"> from the standpoint of moral uncertainty, </w:t>
      </w:r>
      <w:r w:rsidRPr="00837217">
        <w:rPr>
          <w:rStyle w:val="Emphasis"/>
          <w:rFonts w:asciiTheme="minorHAnsi" w:hAnsiTheme="minorHAnsi" w:cstheme="minorHAnsi"/>
          <w:highlight w:val="yellow"/>
        </w:rPr>
        <w:t>to reduce existential risk</w:t>
      </w:r>
      <w:r w:rsidRPr="00837217">
        <w:rPr>
          <w:rFonts w:asciiTheme="minorHAnsi" w:hAnsiTheme="minorHAnsi" w:cstheme="minorHAnsi"/>
          <w:sz w:val="16"/>
        </w:rPr>
        <w:t xml:space="preserve">. Perhaps most disturbingly still, </w:t>
      </w:r>
      <w:r w:rsidRPr="00837217">
        <w:rPr>
          <w:rStyle w:val="StyleUnderline"/>
          <w:rFonts w:asciiTheme="minorHAnsi" w:hAnsiTheme="minorHAnsi" w:cstheme="minorHAnsi"/>
          <w:highlight w:val="yellow"/>
        </w:rPr>
        <w:t xml:space="preserve">even if we are only 1% sure that the well-being of </w:t>
      </w:r>
      <w:r w:rsidRPr="00837217">
        <w:rPr>
          <w:rStyle w:val="StyleUnderline"/>
          <w:rFonts w:asciiTheme="minorHAnsi" w:hAnsiTheme="minorHAnsi" w:cstheme="minorHAnsi"/>
        </w:rPr>
        <w:t xml:space="preserve">possible </w:t>
      </w:r>
      <w:r w:rsidRPr="00837217">
        <w:rPr>
          <w:rStyle w:val="StyleUnderline"/>
          <w:rFonts w:asciiTheme="minorHAnsi" w:hAnsiTheme="minorHAnsi" w:cstheme="minorHAnsi"/>
          <w:highlight w:val="yellow"/>
        </w:rPr>
        <w:t>future people matters</w:t>
      </w:r>
      <w:r w:rsidRPr="00837217">
        <w:rPr>
          <w:rFonts w:asciiTheme="minorHAnsi" w:hAnsiTheme="minorHAnsi" w:cstheme="minorHAnsi"/>
          <w:sz w:val="16"/>
        </w:rPr>
        <w:t xml:space="preserve">, it is at least arguable that, from the standpoint of moral uncertainty, </w:t>
      </w:r>
      <w:r w:rsidRPr="00837217">
        <w:rPr>
          <w:rStyle w:val="Emphasis"/>
          <w:rFonts w:asciiTheme="minorHAnsi" w:hAnsiTheme="minorHAnsi" w:cstheme="minorHAnsi"/>
        </w:rPr>
        <w:t>reducing existential risk is the most important thing in the world</w:t>
      </w:r>
      <w:r w:rsidRPr="00837217">
        <w:rPr>
          <w:rFonts w:asciiTheme="minorHAnsi" w:hAnsiTheme="minorHAnsi" w:cstheme="minorHAnsi"/>
          <w:sz w:val="16"/>
        </w:rPr>
        <w:t xml:space="preserve">. Again, this is largely </w:t>
      </w:r>
      <w:r w:rsidRPr="00837217">
        <w:rPr>
          <w:rStyle w:val="StyleUnderline"/>
          <w:rFonts w:asciiTheme="minorHAnsi" w:hAnsiTheme="minorHAnsi" w:cstheme="minorHAnsi"/>
        </w:rPr>
        <w:t>for the reason that there are so many people who could exist in the future –</w:t>
      </w:r>
      <w:r w:rsidRPr="00837217">
        <w:rPr>
          <w:rFonts w:asciiTheme="minorHAnsi" w:hAnsiTheme="minorHAnsi" w:cstheme="minorHAnsi"/>
          <w:sz w:val="16"/>
        </w:rPr>
        <w:t xml:space="preserve"> there are trillions upon trillions… upon trillions. (For more on this and other related issues, see this excellent dissertation</w:t>
      </w:r>
      <w:r w:rsidRPr="00837217">
        <w:rPr>
          <w:rStyle w:val="StyleUnderline"/>
          <w:rFonts w:asciiTheme="minorHAnsi" w:hAnsiTheme="minorHAnsi" w:cstheme="minorHAnsi"/>
        </w:rPr>
        <w:t>). Of course, it is uncertain whether these untold trillions would, in general, have good lives</w:t>
      </w:r>
      <w:r w:rsidRPr="00837217">
        <w:rPr>
          <w:rFonts w:asciiTheme="minorHAnsi" w:hAnsiTheme="minorHAnsi" w:cstheme="minorHAnsi"/>
          <w:sz w:val="16"/>
        </w:rPr>
        <w:t>. It’s possible they’ll be miserable</w:t>
      </w:r>
      <w:r w:rsidRPr="00837217">
        <w:rPr>
          <w:rStyle w:val="StyleUnderline"/>
          <w:rFonts w:asciiTheme="minorHAnsi" w:hAnsiTheme="minorHAnsi" w:cstheme="minorHAnsi"/>
        </w:rPr>
        <w:t>. It is enough</w:t>
      </w:r>
      <w:r w:rsidRPr="00837217">
        <w:rPr>
          <w:rFonts w:asciiTheme="minorHAnsi" w:hAnsiTheme="minorHAnsi" w:cstheme="minorHAnsi"/>
          <w:sz w:val="16"/>
        </w:rPr>
        <w:t xml:space="preserve"> for my claim </w:t>
      </w:r>
      <w:r w:rsidRPr="00837217">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37217">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37217">
        <w:rPr>
          <w:rStyle w:val="StyleUnderline"/>
          <w:rFonts w:asciiTheme="minorHAnsi" w:hAnsiTheme="minorHAnsi" w:cstheme="minorHAnsi"/>
        </w:rPr>
        <w:t>even if things did not go well for our ancestors, I am optimistic that they will overall go fantastically well for our descendants, if we allow them to</w:t>
      </w:r>
      <w:r w:rsidRPr="00837217">
        <w:rPr>
          <w:rFonts w:asciiTheme="minorHAnsi" w:hAnsiTheme="minorHAnsi" w:cstheme="minorHAnsi"/>
          <w:sz w:val="16"/>
        </w:rPr>
        <w:t xml:space="preserve">. I suspect that </w:t>
      </w:r>
      <w:r w:rsidRPr="00837217">
        <w:rPr>
          <w:rStyle w:val="StyleUnderline"/>
          <w:rFonts w:asciiTheme="minorHAnsi" w:hAnsiTheme="minorHAnsi" w:cstheme="minorHAnsi"/>
        </w:rPr>
        <w:t>most of us alive today</w:t>
      </w:r>
      <w:r w:rsidRPr="00837217">
        <w:rPr>
          <w:rFonts w:asciiTheme="minorHAnsi" w:hAnsiTheme="minorHAnsi" w:cstheme="minorHAnsi"/>
          <w:sz w:val="16"/>
        </w:rPr>
        <w:t xml:space="preserve"> – at least those of us not suffering from extreme illness or poverty – </w:t>
      </w:r>
      <w:r w:rsidRPr="00837217">
        <w:rPr>
          <w:rStyle w:val="StyleUnderline"/>
          <w:rFonts w:asciiTheme="minorHAnsi" w:hAnsiTheme="minorHAnsi" w:cstheme="minorHAnsi"/>
        </w:rPr>
        <w:t>have lives that are well worth living, and that things will continue to improve</w:t>
      </w:r>
      <w:r w:rsidRPr="00837217">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C86F159" w14:textId="7745E2BB" w:rsidR="00517127" w:rsidRDefault="00517127" w:rsidP="00517127">
      <w:pPr>
        <w:pStyle w:val="Heading4"/>
        <w:spacing w:line="240" w:lineRule="auto"/>
        <w:rPr>
          <w:rFonts w:asciiTheme="minorHAnsi" w:hAnsiTheme="minorHAnsi" w:cstheme="minorHAnsi"/>
        </w:rPr>
      </w:pPr>
      <w:r w:rsidRPr="00837217">
        <w:rPr>
          <w:rFonts w:asciiTheme="minorHAnsi" w:hAnsiTheme="minorHAnsi" w:cstheme="minorHAnsi"/>
        </w:rPr>
        <w:t>3 - Epistemic modesty; framework is a sliding scale, and it serves to prioritize not preclude impacts so only ep modesty is logical</w:t>
      </w:r>
    </w:p>
    <w:p w14:paraId="4F18211C" w14:textId="51984D32" w:rsidR="00517127" w:rsidRDefault="00517127" w:rsidP="00517127">
      <w:pPr>
        <w:pStyle w:val="Heading4"/>
      </w:pPr>
      <w:r>
        <w:t>Materiality controls their impacts – cant explain why cap bad vtl good unless pain bad pleasure good</w:t>
      </w:r>
    </w:p>
    <w:p w14:paraId="5AD65041" w14:textId="0C5CDFD8" w:rsidR="00BF13E6" w:rsidRDefault="00BF13E6" w:rsidP="00BF13E6">
      <w:r>
        <w:t>Ethics possible – their ev is about why true false statements are impossible, not ethics. And if they are right presumption flows neg because we keep the squo unless a reason not to</w:t>
      </w:r>
    </w:p>
    <w:p w14:paraId="62041DB6" w14:textId="4256BD27" w:rsidR="00BF13E6" w:rsidRDefault="00BF13E6" w:rsidP="00BF13E6">
      <w:r>
        <w:t>Extinction has not already happened – their card just lists ways it could happen but theres no scenario and no proof its inevitable. Any risk its not inevitable is try or die for the neg</w:t>
      </w:r>
    </w:p>
    <w:p w14:paraId="14A3565D" w14:textId="70B18DAA" w:rsidR="00BF13E6" w:rsidRPr="00BF13E6" w:rsidRDefault="00BF13E6" w:rsidP="00BF13E6">
      <w:r>
        <w:t xml:space="preserve">Debate shouldn’t disrupt </w:t>
      </w:r>
    </w:p>
    <w:p w14:paraId="7863CDB7" w14:textId="0FA32111" w:rsidR="00517127" w:rsidRDefault="00517127" w:rsidP="00517127">
      <w:pPr>
        <w:pStyle w:val="Heading3"/>
      </w:pPr>
      <w:r>
        <w:t>No solvency</w:t>
      </w:r>
    </w:p>
    <w:p w14:paraId="00383B4F" w14:textId="0AFFF7BC" w:rsidR="00517127" w:rsidRDefault="00517127" w:rsidP="00517127">
      <w:r>
        <w:t>Literally none</w:t>
      </w:r>
    </w:p>
    <w:p w14:paraId="18CF8CD7" w14:textId="48912BD7" w:rsidR="00BF13E6" w:rsidRDefault="00BF13E6" w:rsidP="00517127">
      <w:r>
        <w:t xml:space="preserve">They said rob is disrupt semiocap so how does the aff do that ???? </w:t>
      </w:r>
    </w:p>
    <w:p w14:paraId="044BA15D" w14:textId="07D56659" w:rsidR="00BF13E6" w:rsidRPr="00517127" w:rsidRDefault="00BF13E6" w:rsidP="00517127">
      <w:r>
        <w:t>Good ideas are only good insofar as they do what you want them to do</w:t>
      </w:r>
    </w:p>
    <w:p w14:paraId="4238D9FD" w14:textId="00F8DE6C" w:rsidR="00517127" w:rsidRDefault="00517127" w:rsidP="00517127">
      <w:pPr>
        <w:pStyle w:val="Heading3"/>
      </w:pPr>
      <w:r>
        <w:t>Semiocap</w:t>
      </w:r>
    </w:p>
    <w:p w14:paraId="096C0BE2" w14:textId="77777777" w:rsidR="00517127" w:rsidRPr="00A82B29" w:rsidRDefault="00517127" w:rsidP="00517127">
      <w:pPr>
        <w:pStyle w:val="Heading4"/>
        <w:rPr>
          <w:rFonts w:cstheme="majorHAnsi"/>
        </w:rPr>
      </w:pPr>
      <w:r w:rsidRPr="00A82B29">
        <w:rPr>
          <w:rFonts w:cstheme="majorHAnsi"/>
        </w:rPr>
        <w:t xml:space="preserve">Symbiocapitalism is nonsense </w:t>
      </w:r>
    </w:p>
    <w:p w14:paraId="111083D8" w14:textId="77777777" w:rsidR="00517127" w:rsidRPr="00A82B29" w:rsidRDefault="00517127" w:rsidP="00517127">
      <w:pPr>
        <w:rPr>
          <w:rFonts w:cstheme="majorHAnsi"/>
          <w:b/>
        </w:rPr>
      </w:pPr>
      <w:r w:rsidRPr="00A82B29">
        <w:rPr>
          <w:rFonts w:cstheme="majorHAnsi"/>
          <w:b/>
        </w:rPr>
        <w:t xml:space="preserve">STURGEON, MFA, 13 </w:t>
      </w:r>
    </w:p>
    <w:p w14:paraId="419EA56C" w14:textId="77777777" w:rsidR="00517127" w:rsidRPr="00A82B29" w:rsidRDefault="00517127" w:rsidP="00517127">
      <w:pPr>
        <w:rPr>
          <w:rFonts w:cstheme="majorHAnsi"/>
          <w:sz w:val="16"/>
        </w:rPr>
      </w:pPr>
      <w:r w:rsidRPr="00A82B29">
        <w:rPr>
          <w:rFonts w:cstheme="majorHAnsi"/>
          <w:sz w:val="16"/>
        </w:rPr>
        <w:t>(JONATHON KYLE,  On Theory and Finance: Review of Berardi’s "The Uprising" http://theamericanreader.com/on-theory-and-finance-review-of-berardis-the-uprising/)</w:t>
      </w:r>
    </w:p>
    <w:p w14:paraId="05C26C06" w14:textId="3E8B0FF9" w:rsidR="00517127" w:rsidRPr="00A82B29" w:rsidRDefault="00517127" w:rsidP="00517127">
      <w:pPr>
        <w:rPr>
          <w:rFonts w:cstheme="majorHAnsi"/>
          <w:sz w:val="16"/>
        </w:rPr>
      </w:pPr>
      <w:r w:rsidRPr="00A82B29">
        <w:rPr>
          <w:rFonts w:cstheme="majorHAnsi"/>
          <w:u w:val="single"/>
        </w:rPr>
        <w:t>This is a tidy metaphor</w:t>
      </w:r>
      <w:r w:rsidRPr="00A82B29">
        <w:rPr>
          <w:rFonts w:cstheme="majorHAnsi"/>
          <w:sz w:val="16"/>
        </w:rPr>
        <w:t xml:space="preserve">, but more on that later. </w:t>
      </w:r>
      <w:r w:rsidRPr="00A82B29">
        <w:rPr>
          <w:rFonts w:cstheme="majorHAnsi"/>
          <w:highlight w:val="green"/>
          <w:u w:val="single"/>
        </w:rPr>
        <w:t>The</w:t>
      </w:r>
      <w:r w:rsidRPr="00A82B29">
        <w:rPr>
          <w:rFonts w:cstheme="majorHAnsi"/>
          <w:u w:val="single"/>
        </w:rPr>
        <w:t xml:space="preserve"> first problem with</w:t>
      </w:r>
      <w:r w:rsidRPr="00A82B29">
        <w:rPr>
          <w:rFonts w:cstheme="majorHAnsi"/>
          <w:sz w:val="16"/>
        </w:rPr>
        <w:t xml:space="preserve"> </w:t>
      </w:r>
      <w:r w:rsidRPr="00A82B29">
        <w:rPr>
          <w:rFonts w:cstheme="majorHAnsi"/>
          <w:u w:val="single"/>
        </w:rPr>
        <w:t xml:space="preserve">Berardi’s </w:t>
      </w:r>
      <w:r w:rsidRPr="00A82B29">
        <w:rPr>
          <w:rFonts w:cstheme="majorHAnsi"/>
          <w:highlight w:val="green"/>
          <w:u w:val="single"/>
        </w:rPr>
        <w:t>analogy between poetry and finance</w:t>
      </w:r>
      <w:r w:rsidRPr="00A82B29">
        <w:rPr>
          <w:rFonts w:cstheme="majorHAnsi"/>
          <w:u w:val="single"/>
        </w:rPr>
        <w:t xml:space="preserve"> is that it </w:t>
      </w:r>
      <w:r w:rsidRPr="00A82B29">
        <w:rPr>
          <w:rFonts w:cstheme="majorHAnsi"/>
          <w:highlight w:val="green"/>
          <w:u w:val="single"/>
        </w:rPr>
        <w:t xml:space="preserve">bears </w:t>
      </w:r>
      <w:r w:rsidRPr="00A82B29">
        <w:rPr>
          <w:rFonts w:cstheme="majorHAnsi"/>
          <w:b/>
          <w:highlight w:val="green"/>
          <w:u w:val="single"/>
        </w:rPr>
        <w:t>no relation to the reality of either</w:t>
      </w:r>
      <w:r w:rsidRPr="00A82B29">
        <w:rPr>
          <w:rFonts w:cstheme="majorHAnsi"/>
          <w:sz w:val="16"/>
        </w:rPr>
        <w:t xml:space="preserve">.  Financial </w:t>
      </w:r>
      <w:r w:rsidRPr="00A82B29">
        <w:rPr>
          <w:rFonts w:cstheme="majorHAnsi"/>
          <w:highlight w:val="green"/>
          <w:u w:val="single"/>
        </w:rPr>
        <w:t>deregulation</w:t>
      </w:r>
      <w:r w:rsidRPr="00A82B29">
        <w:rPr>
          <w:rFonts w:cstheme="majorHAnsi"/>
          <w:u w:val="single"/>
        </w:rPr>
        <w:t xml:space="preserve"> was not meant to divorce money from matter</w:t>
      </w:r>
      <w:r w:rsidRPr="00A82B29">
        <w:rPr>
          <w:rFonts w:cstheme="majorHAnsi"/>
          <w:sz w:val="16"/>
        </w:rPr>
        <w:t xml:space="preserve"> or value; </w:t>
      </w:r>
      <w:r w:rsidRPr="00A82B29">
        <w:rPr>
          <w:rFonts w:cstheme="majorHAnsi"/>
          <w:u w:val="single"/>
        </w:rPr>
        <w:t>its purpose was to get government out of the way</w:t>
      </w:r>
      <w:r w:rsidRPr="00A82B29">
        <w:rPr>
          <w:rFonts w:cstheme="majorHAnsi"/>
          <w:sz w:val="16"/>
        </w:rPr>
        <w:t xml:space="preserve"> of finance. </w:t>
      </w:r>
      <w:r w:rsidRPr="00A82B29">
        <w:rPr>
          <w:rFonts w:cstheme="majorHAnsi"/>
          <w:u w:val="single"/>
        </w:rPr>
        <w:t xml:space="preserve">The </w:t>
      </w:r>
      <w:r w:rsidRPr="00A82B29">
        <w:rPr>
          <w:rFonts w:cstheme="majorHAnsi"/>
          <w:highlight w:val="green"/>
          <w:u w:val="single"/>
        </w:rPr>
        <w:t>result</w:t>
      </w:r>
      <w:r w:rsidRPr="00A82B29">
        <w:rPr>
          <w:rFonts w:cstheme="majorHAnsi"/>
          <w:sz w:val="16"/>
        </w:rPr>
        <w:t xml:space="preserve">, we know from no less than two financial crises, </w:t>
      </w:r>
      <w:r w:rsidRPr="00A82B29">
        <w:rPr>
          <w:rFonts w:cstheme="majorHAnsi"/>
          <w:u w:val="single"/>
        </w:rPr>
        <w:t xml:space="preserve">was not the loss of connection between money and matter, it </w:t>
      </w:r>
      <w:r w:rsidRPr="00A82B29">
        <w:rPr>
          <w:rFonts w:cstheme="majorHAnsi"/>
          <w:highlight w:val="green"/>
          <w:u w:val="single"/>
        </w:rPr>
        <w:t>was the wild prolif</w:t>
      </w:r>
      <w:r w:rsidRPr="00A82B29">
        <w:rPr>
          <w:rFonts w:cstheme="majorHAnsi"/>
          <w:u w:val="single"/>
        </w:rPr>
        <w:t xml:space="preserve">eration </w:t>
      </w:r>
      <w:r w:rsidRPr="00A82B29">
        <w:rPr>
          <w:rFonts w:cstheme="majorHAnsi"/>
          <w:highlight w:val="green"/>
          <w:u w:val="single"/>
        </w:rPr>
        <w:t>of connections, of speculative positions taken on anything and everything</w:t>
      </w:r>
      <w:r w:rsidRPr="00A82B29">
        <w:rPr>
          <w:rFonts w:cstheme="majorHAnsi"/>
          <w:sz w:val="16"/>
        </w:rPr>
        <w:t xml:space="preserve">. Or, as a financial regulator once told me, “It isn’t the speculation on ‘nothing’ that keeps me up at night, it’s the gambling on all of the things that matter.” So </w:t>
      </w:r>
      <w:r w:rsidRPr="00A82B29">
        <w:rPr>
          <w:rFonts w:cstheme="majorHAnsi"/>
          <w:highlight w:val="green"/>
          <w:u w:val="single"/>
        </w:rPr>
        <w:t>there was nothing symbolist</w:t>
      </w:r>
      <w:r w:rsidRPr="00A82B29">
        <w:rPr>
          <w:rFonts w:cstheme="majorHAnsi"/>
          <w:u w:val="single"/>
        </w:rPr>
        <w:t xml:space="preserve"> </w:t>
      </w:r>
      <w:r w:rsidRPr="00A82B29">
        <w:rPr>
          <w:rFonts w:cstheme="majorHAnsi"/>
          <w:highlight w:val="green"/>
          <w:u w:val="single"/>
        </w:rPr>
        <w:t>about</w:t>
      </w:r>
      <w:r w:rsidRPr="00A82B29">
        <w:rPr>
          <w:rFonts w:cstheme="majorHAnsi"/>
          <w:u w:val="single"/>
        </w:rPr>
        <w:t xml:space="preserve"> the development of </w:t>
      </w:r>
      <w:r w:rsidRPr="00A82B29">
        <w:rPr>
          <w:rFonts w:cstheme="majorHAnsi"/>
          <w:highlight w:val="green"/>
          <w:u w:val="single"/>
        </w:rPr>
        <w:t>modern finance</w:t>
      </w:r>
      <w:r w:rsidRPr="00A82B29">
        <w:rPr>
          <w:rFonts w:cstheme="majorHAnsi"/>
          <w:sz w:val="16"/>
        </w:rPr>
        <w:t xml:space="preserve">. </w:t>
      </w:r>
      <w:r w:rsidRPr="00A82B29">
        <w:rPr>
          <w:rFonts w:cstheme="majorHAnsi"/>
          <w:u w:val="single"/>
        </w:rPr>
        <w:t>In Berardi’s version</w:t>
      </w:r>
      <w:r w:rsidRPr="00A82B29">
        <w:rPr>
          <w:rFonts w:cstheme="majorHAnsi"/>
          <w:sz w:val="16"/>
        </w:rPr>
        <w:t xml:space="preserve"> of symbolism, </w:t>
      </w:r>
      <w:r w:rsidRPr="00A82B29">
        <w:rPr>
          <w:rFonts w:cstheme="majorHAnsi"/>
          <w:u w:val="single"/>
        </w:rPr>
        <w:t>nothing means anything</w:t>
      </w:r>
      <w:r w:rsidRPr="00A82B29">
        <w:rPr>
          <w:rFonts w:cstheme="majorHAnsi"/>
          <w:sz w:val="16"/>
        </w:rPr>
        <w:t xml:space="preserve">. </w:t>
      </w:r>
      <w:r w:rsidRPr="00A82B29">
        <w:rPr>
          <w:rFonts w:cstheme="majorHAnsi"/>
          <w:u w:val="single"/>
        </w:rPr>
        <w:t>In global finance, every signifier is forced to mean something.</w:t>
      </w:r>
      <w:r w:rsidRPr="00A82B29">
        <w:rPr>
          <w:rFonts w:cstheme="majorHAnsi"/>
          <w:sz w:val="16"/>
        </w:rPr>
        <w:t xml:space="preserve"> Every speculative position is tethered to some good or commodity or service, or some permutation thereof. This is why financial regulators are trying, and failing, to put limits on the number of positions speculators can take on commodities. </w:t>
      </w:r>
      <w:r w:rsidRPr="00A82B29">
        <w:rPr>
          <w:rFonts w:cstheme="majorHAnsi"/>
          <w:u w:val="single"/>
        </w:rPr>
        <w:t>What’s worse, B</w:t>
      </w:r>
      <w:r w:rsidRPr="00A82B29">
        <w:rPr>
          <w:rFonts w:cstheme="majorHAnsi"/>
          <w:highlight w:val="green"/>
          <w:u w:val="single"/>
        </w:rPr>
        <w:t>erardi never identifies the beneficent regulator of symbolist poetry</w:t>
      </w:r>
      <w:r w:rsidRPr="00A82B29">
        <w:rPr>
          <w:rFonts w:cstheme="majorHAnsi"/>
          <w:sz w:val="16"/>
        </w:rPr>
        <w:t xml:space="preserve">, the good guy we need to reinstate in order reverse symbolism and bring meaning back to language. Who was such a regulator in the time of the symbolist poet? Perhaps it was bourgeois morality or the real and violent government censor? Or maybe what we need is general intellect in high-minded agreement, synchronized en masse by Berardi’s poetics? </w:t>
      </w:r>
    </w:p>
    <w:p w14:paraId="0EB6DEF3" w14:textId="630E8181" w:rsidR="00517127" w:rsidRPr="00A82B29" w:rsidRDefault="00517127" w:rsidP="00517127">
      <w:pPr>
        <w:pStyle w:val="Heading4"/>
        <w:rPr>
          <w:rFonts w:cstheme="majorHAnsi"/>
        </w:rPr>
      </w:pPr>
      <w:r w:rsidRPr="00A82B29">
        <w:rPr>
          <w:rFonts w:cstheme="majorHAnsi"/>
        </w:rPr>
        <w:t xml:space="preserve">The Neg’s form of theory is irresponsible </w:t>
      </w:r>
    </w:p>
    <w:p w14:paraId="1893CFAB" w14:textId="77777777" w:rsidR="00517127" w:rsidRPr="00A82B29" w:rsidRDefault="00517127" w:rsidP="00517127">
      <w:pPr>
        <w:rPr>
          <w:rFonts w:cstheme="majorHAnsi"/>
          <w:b/>
        </w:rPr>
      </w:pPr>
      <w:r w:rsidRPr="00A82B29">
        <w:rPr>
          <w:rFonts w:cstheme="majorHAnsi"/>
          <w:b/>
        </w:rPr>
        <w:t xml:space="preserve">STURGEON, MFA, 13 </w:t>
      </w:r>
    </w:p>
    <w:p w14:paraId="7992A038" w14:textId="77777777" w:rsidR="00517127" w:rsidRPr="00A82B29" w:rsidRDefault="00517127" w:rsidP="00517127">
      <w:pPr>
        <w:rPr>
          <w:rFonts w:cstheme="majorHAnsi"/>
          <w:sz w:val="16"/>
        </w:rPr>
      </w:pPr>
      <w:r w:rsidRPr="00A82B29">
        <w:rPr>
          <w:rFonts w:cstheme="majorHAnsi"/>
          <w:sz w:val="16"/>
        </w:rPr>
        <w:t>(JONATHON KYLE,  On Theory and Finance: Review of Berardi’s "The Uprising" http://theamericanreader.com/on-theory-and-finance-review-of-berardis-the-uprising/)</w:t>
      </w:r>
    </w:p>
    <w:p w14:paraId="09198107" w14:textId="77777777" w:rsidR="00517127" w:rsidRPr="00A82B29" w:rsidRDefault="00517127" w:rsidP="00517127">
      <w:pPr>
        <w:rPr>
          <w:rFonts w:cstheme="majorHAnsi"/>
          <w:sz w:val="16"/>
        </w:rPr>
      </w:pPr>
      <w:r w:rsidRPr="00A82B29">
        <w:rPr>
          <w:rFonts w:cstheme="majorHAnsi"/>
          <w:sz w:val="16"/>
        </w:rPr>
        <w:t xml:space="preserve">Berardi’s book is meant to galvanize “the general intellect” into believing that poetry is a non-exchangeable form of language. This because Berardi (admirably) wants us to believe in another world altogether, one we are transported to by poetry as “the excess of language, a hidden resource which enables us to shift from one paradigm to another.” </w:t>
      </w:r>
      <w:r w:rsidRPr="00A82B29">
        <w:rPr>
          <w:rFonts w:cstheme="majorHAnsi"/>
          <w:u w:val="single"/>
        </w:rPr>
        <w:t>In Berardi</w:t>
      </w:r>
      <w:r w:rsidRPr="00A82B29">
        <w:rPr>
          <w:rFonts w:cstheme="majorHAnsi"/>
          <w:sz w:val="16"/>
        </w:rPr>
        <w:t xml:space="preserve">’s work, as in much of contemporary theory, </w:t>
      </w:r>
      <w:r w:rsidRPr="00A82B29">
        <w:rPr>
          <w:rFonts w:cstheme="majorHAnsi"/>
          <w:u w:val="single"/>
        </w:rPr>
        <w:t>literature becomes a vanishing mediator</w:t>
      </w:r>
      <w:r w:rsidRPr="00A82B29">
        <w:rPr>
          <w:rFonts w:cstheme="majorHAnsi"/>
          <w:sz w:val="16"/>
        </w:rPr>
        <w:t xml:space="preserve">, </w:t>
      </w:r>
      <w:r w:rsidRPr="00A82B29">
        <w:rPr>
          <w:rFonts w:cstheme="majorHAnsi"/>
          <w:u w:val="single"/>
        </w:rPr>
        <w:t>a</w:t>
      </w:r>
      <w:r w:rsidRPr="00A82B29">
        <w:rPr>
          <w:rFonts w:cstheme="majorHAnsi"/>
          <w:sz w:val="16"/>
        </w:rPr>
        <w:t xml:space="preserve"> throwaway </w:t>
      </w:r>
      <w:r w:rsidRPr="00A82B29">
        <w:rPr>
          <w:rFonts w:cstheme="majorHAnsi"/>
          <w:u w:val="single"/>
        </w:rPr>
        <w:t>wormhole</w:t>
      </w:r>
      <w:r w:rsidRPr="00A82B29">
        <w:rPr>
          <w:rFonts w:cstheme="majorHAnsi"/>
          <w:sz w:val="16"/>
        </w:rPr>
        <w:t xml:space="preserve"> that takes us </w:t>
      </w:r>
      <w:r w:rsidRPr="00A82B29">
        <w:rPr>
          <w:rFonts w:cstheme="majorHAnsi"/>
          <w:u w:val="single"/>
        </w:rPr>
        <w:t>to another community</w:t>
      </w:r>
      <w:r w:rsidRPr="00A82B29">
        <w:rPr>
          <w:rFonts w:cstheme="majorHAnsi"/>
          <w:sz w:val="16"/>
        </w:rPr>
        <w:t xml:space="preserve">. </w:t>
      </w:r>
      <w:r w:rsidRPr="00A82B29">
        <w:rPr>
          <w:rFonts w:cstheme="majorHAnsi"/>
          <w:u w:val="single"/>
        </w:rPr>
        <w:t>But communities must be built before they are found</w:t>
      </w:r>
      <w:r w:rsidRPr="00A82B29">
        <w:rPr>
          <w:rFonts w:cstheme="majorHAnsi"/>
          <w:sz w:val="16"/>
        </w:rPr>
        <w:t xml:space="preserve">. Poetry can only build a community if it is exchanged, and exchangeability lies at the very etymological root of the word literature, of letters shared among friends. Perhaps it is Berardi’s own semiotization that has led to his alienated view of poetry; it is ironic that he considers Google to be an evil algorithmic plot driven by semio-capitalism even when his name registers more than two million search results. </w:t>
      </w:r>
      <w:r w:rsidRPr="00A82B29">
        <w:rPr>
          <w:rFonts w:cstheme="majorHAnsi"/>
          <w:highlight w:val="green"/>
          <w:u w:val="single"/>
        </w:rPr>
        <w:t>The</w:t>
      </w:r>
      <w:r w:rsidRPr="00A82B29">
        <w:rPr>
          <w:rFonts w:cstheme="majorHAnsi"/>
          <w:u w:val="single"/>
        </w:rPr>
        <w:t xml:space="preserve"> </w:t>
      </w:r>
      <w:r w:rsidRPr="00A82B29">
        <w:rPr>
          <w:rFonts w:cstheme="majorHAnsi"/>
          <w:highlight w:val="green"/>
          <w:u w:val="single"/>
        </w:rPr>
        <w:t>mistakes</w:t>
      </w:r>
      <w:r w:rsidRPr="00A82B29">
        <w:rPr>
          <w:rFonts w:cstheme="majorHAnsi"/>
          <w:sz w:val="16"/>
        </w:rPr>
        <w:t xml:space="preserve"> of The Uprising </w:t>
      </w:r>
      <w:r w:rsidRPr="00A82B29">
        <w:rPr>
          <w:rFonts w:cstheme="majorHAnsi"/>
          <w:highlight w:val="green"/>
          <w:u w:val="single"/>
        </w:rPr>
        <w:t>speak to a</w:t>
      </w:r>
      <w:r w:rsidRPr="00A82B29">
        <w:rPr>
          <w:rFonts w:cstheme="majorHAnsi"/>
          <w:u w:val="single"/>
        </w:rPr>
        <w:t xml:space="preserve"> much </w:t>
      </w:r>
      <w:r w:rsidRPr="00A82B29">
        <w:rPr>
          <w:rFonts w:cstheme="majorHAnsi"/>
          <w:highlight w:val="green"/>
          <w:u w:val="single"/>
        </w:rPr>
        <w:t>larger crisis</w:t>
      </w:r>
      <w:r w:rsidRPr="00A82B29">
        <w:rPr>
          <w:rFonts w:cstheme="majorHAnsi"/>
          <w:u w:val="single"/>
        </w:rPr>
        <w:t xml:space="preserve"> with</w:t>
      </w:r>
      <w:r w:rsidRPr="00A82B29">
        <w:rPr>
          <w:rFonts w:cstheme="majorHAnsi"/>
          <w:highlight w:val="green"/>
          <w:u w:val="single"/>
        </w:rPr>
        <w:t>in</w:t>
      </w:r>
      <w:r w:rsidRPr="00A82B29">
        <w:rPr>
          <w:rFonts w:cstheme="majorHAnsi"/>
          <w:sz w:val="16"/>
        </w:rPr>
        <w:t xml:space="preserve"> the evolution of </w:t>
      </w:r>
      <w:r w:rsidRPr="00A82B29">
        <w:rPr>
          <w:rFonts w:cstheme="majorHAnsi"/>
          <w:highlight w:val="green"/>
          <w:u w:val="single"/>
        </w:rPr>
        <w:t>theory</w:t>
      </w:r>
      <w:r w:rsidRPr="00A82B29">
        <w:rPr>
          <w:rFonts w:cstheme="majorHAnsi"/>
          <w:sz w:val="16"/>
        </w:rPr>
        <w:t xml:space="preserve"> in general. In fact, if </w:t>
      </w:r>
      <w:r w:rsidRPr="00A82B29">
        <w:rPr>
          <w:rFonts w:cstheme="majorHAnsi"/>
          <w:u w:val="single"/>
        </w:rPr>
        <w:t>contemporary finance is analogous to</w:t>
      </w:r>
      <w:r w:rsidRPr="00A82B29">
        <w:rPr>
          <w:rFonts w:cstheme="majorHAnsi"/>
          <w:sz w:val="16"/>
        </w:rPr>
        <w:t xml:space="preserve"> something in </w:t>
      </w:r>
      <w:r w:rsidRPr="00A82B29">
        <w:rPr>
          <w:rFonts w:cstheme="majorHAnsi"/>
          <w:u w:val="single"/>
        </w:rPr>
        <w:t>literature</w:t>
      </w:r>
      <w:r w:rsidRPr="00A82B29">
        <w:rPr>
          <w:rFonts w:cstheme="majorHAnsi"/>
          <w:sz w:val="16"/>
        </w:rPr>
        <w:t xml:space="preserve">, it isn’t symbolist poetry but </w:t>
      </w:r>
      <w:r w:rsidRPr="00A82B29">
        <w:rPr>
          <w:rFonts w:cstheme="majorHAnsi"/>
          <w:highlight w:val="green"/>
          <w:u w:val="single"/>
        </w:rPr>
        <w:t>theory itself</w:t>
      </w:r>
      <w:r w:rsidRPr="00A82B29">
        <w:rPr>
          <w:rFonts w:cstheme="majorHAnsi"/>
          <w:sz w:val="16"/>
          <w:highlight w:val="green"/>
        </w:rPr>
        <w:t>.</w:t>
      </w:r>
      <w:r w:rsidRPr="00A82B29">
        <w:rPr>
          <w:rFonts w:cstheme="majorHAnsi"/>
          <w:sz w:val="16"/>
        </w:rPr>
        <w:t xml:space="preserve"> Denationalized, </w:t>
      </w:r>
      <w:r w:rsidRPr="00A82B29">
        <w:rPr>
          <w:rFonts w:cstheme="majorHAnsi"/>
          <w:u w:val="single"/>
        </w:rPr>
        <w:t xml:space="preserve">decontextualized, </w:t>
      </w:r>
      <w:r w:rsidRPr="00A82B29">
        <w:rPr>
          <w:rFonts w:cstheme="majorHAnsi"/>
          <w:highlight w:val="green"/>
          <w:u w:val="single"/>
        </w:rPr>
        <w:t>divorced from its origins</w:t>
      </w:r>
      <w:r w:rsidRPr="00A82B29">
        <w:rPr>
          <w:rFonts w:cstheme="majorHAnsi"/>
          <w:sz w:val="16"/>
        </w:rPr>
        <w:t xml:space="preserve"> in philosophy and criticism, </w:t>
      </w:r>
      <w:r w:rsidRPr="00A82B29">
        <w:rPr>
          <w:rFonts w:cstheme="majorHAnsi"/>
          <w:u w:val="single"/>
        </w:rPr>
        <w:t xml:space="preserve">theory has assumed totally </w:t>
      </w:r>
      <w:r w:rsidRPr="00A82B29">
        <w:rPr>
          <w:rFonts w:cstheme="majorHAnsi"/>
          <w:b/>
          <w:u w:val="single"/>
        </w:rPr>
        <w:t>deregulated positions</w:t>
      </w:r>
      <w:r w:rsidRPr="00A82B29">
        <w:rPr>
          <w:rFonts w:cstheme="majorHAnsi"/>
          <w:u w:val="single"/>
        </w:rPr>
        <w:t xml:space="preserve"> on</w:t>
      </w:r>
      <w:r w:rsidRPr="00A82B29">
        <w:rPr>
          <w:rFonts w:cstheme="majorHAnsi"/>
          <w:sz w:val="16"/>
        </w:rPr>
        <w:t xml:space="preserve"> everything from literature to </w:t>
      </w:r>
      <w:r w:rsidRPr="00A82B29">
        <w:rPr>
          <w:rFonts w:cstheme="majorHAnsi"/>
          <w:u w:val="single"/>
        </w:rPr>
        <w:t>politics</w:t>
      </w:r>
      <w:r w:rsidRPr="00A82B29">
        <w:rPr>
          <w:rFonts w:cstheme="majorHAnsi"/>
          <w:sz w:val="16"/>
        </w:rPr>
        <w:t xml:space="preserve"> and beyond. </w:t>
      </w:r>
      <w:r w:rsidRPr="00A82B29">
        <w:rPr>
          <w:rFonts w:cstheme="majorHAnsi"/>
          <w:u w:val="single"/>
        </w:rPr>
        <w:t>With its uncountable speculations and tightly commoditized, catchworded language,</w:t>
      </w:r>
      <w:r w:rsidRPr="00A82B29">
        <w:rPr>
          <w:rFonts w:cstheme="majorHAnsi"/>
          <w:sz w:val="16"/>
        </w:rPr>
        <w:t xml:space="preserve"> </w:t>
      </w:r>
      <w:r w:rsidRPr="00A82B29">
        <w:rPr>
          <w:rFonts w:cstheme="majorHAnsi"/>
          <w:u w:val="single"/>
        </w:rPr>
        <w:t xml:space="preserve">theory has become the </w:t>
      </w:r>
      <w:r w:rsidRPr="00A82B29">
        <w:rPr>
          <w:rFonts w:cstheme="majorHAnsi"/>
          <w:b/>
          <w:u w:val="single"/>
        </w:rPr>
        <w:t>swaps market of thought</w:t>
      </w:r>
      <w:r w:rsidRPr="00A82B29">
        <w:rPr>
          <w:rFonts w:cstheme="majorHAnsi"/>
          <w:b/>
        </w:rPr>
        <w:t xml:space="preserve">.  </w:t>
      </w:r>
      <w:r w:rsidRPr="00A82B29">
        <w:rPr>
          <w:rFonts w:cstheme="majorHAnsi"/>
          <w:sz w:val="16"/>
        </w:rPr>
        <w:t xml:space="preserve">There is another disturbing undertone to The Uprising, one that has spread like a secret since the burst of the dot-com bubble at the turn of the decade. Berardi makes it clear that </w:t>
      </w:r>
      <w:r w:rsidRPr="00A82B29">
        <w:rPr>
          <w:rFonts w:cstheme="majorHAnsi"/>
          <w:highlight w:val="green"/>
          <w:u w:val="single"/>
        </w:rPr>
        <w:t>semio-capitalism rests on</w:t>
      </w:r>
      <w:r w:rsidRPr="00A82B29">
        <w:rPr>
          <w:rFonts w:cstheme="majorHAnsi"/>
          <w:sz w:val="16"/>
        </w:rPr>
        <w:t xml:space="preserve"> a foundation of </w:t>
      </w:r>
      <w:r w:rsidRPr="00A82B29">
        <w:rPr>
          <w:rFonts w:cstheme="majorHAnsi"/>
          <w:highlight w:val="green"/>
          <w:u w:val="single"/>
        </w:rPr>
        <w:t>digital exchange</w:t>
      </w:r>
      <w:r w:rsidRPr="00A82B29">
        <w:rPr>
          <w:rFonts w:cstheme="majorHAnsi"/>
          <w:sz w:val="16"/>
        </w:rPr>
        <w:t xml:space="preserve">, and anyone who reads contemporary theory knows that </w:t>
      </w:r>
      <w:r w:rsidRPr="00A82B29">
        <w:rPr>
          <w:rFonts w:cstheme="majorHAnsi"/>
          <w:highlight w:val="green"/>
          <w:u w:val="single"/>
        </w:rPr>
        <w:t>the digital has become the bogeyman</w:t>
      </w:r>
      <w:r w:rsidRPr="00A82B29">
        <w:rPr>
          <w:rFonts w:cstheme="majorHAnsi"/>
          <w:sz w:val="16"/>
        </w:rPr>
        <w:t xml:space="preserve"> that lurks behind capitalism. In the case of Berardi’s book, the digital is a screen-word for two ideas in particular. First, </w:t>
      </w:r>
      <w:r w:rsidRPr="00A82B29">
        <w:rPr>
          <w:rFonts w:cstheme="majorHAnsi"/>
          <w:u w:val="single"/>
        </w:rPr>
        <w:t>it represents the loss of</w:t>
      </w:r>
      <w:r w:rsidRPr="00A82B29">
        <w:rPr>
          <w:rFonts w:cstheme="majorHAnsi"/>
          <w:sz w:val="16"/>
        </w:rPr>
        <w:t xml:space="preserve"> “indexicality,” or the </w:t>
      </w:r>
      <w:r w:rsidRPr="00A82B29">
        <w:rPr>
          <w:rFonts w:cstheme="majorHAnsi"/>
          <w:u w:val="single"/>
        </w:rPr>
        <w:t>material connection between a sign and the world.</w:t>
      </w:r>
      <w:r w:rsidRPr="00A82B29">
        <w:rPr>
          <w:rFonts w:cstheme="majorHAnsi"/>
          <w:sz w:val="16"/>
        </w:rPr>
        <w:t xml:space="preserve"> To distinguish indexicality from referentiality, we might use the example of a photograph. Once upon a time a photograph was an object that, by way of a chemical process, inscribed some real, material event onto film or some other light-sensitive chunk of matter. Now in the era of the digital image, we have lost indexicality. We are free to manipulate images ad nauseum or to invent them from scratch. The result is a loss of truth-value; where we once had to rely on the material world, we now live in an automated world, alienated from matter and the body. </w:t>
      </w:r>
      <w:r w:rsidRPr="00A82B29">
        <w:rPr>
          <w:rFonts w:cstheme="majorHAnsi"/>
          <w:u w:val="single"/>
        </w:rPr>
        <w:t xml:space="preserve">This veiled accusation of automatism should be seen for what it is: </w:t>
      </w:r>
      <w:r w:rsidRPr="00A82B29">
        <w:rPr>
          <w:rFonts w:cstheme="majorHAnsi"/>
          <w:b/>
          <w:u w:val="single"/>
        </w:rPr>
        <w:t>a generational accusation of autism</w:t>
      </w:r>
      <w:r w:rsidRPr="00A82B29">
        <w:rPr>
          <w:rFonts w:cstheme="majorHAnsi"/>
          <w:sz w:val="16"/>
        </w:rPr>
        <w:t xml:space="preserve">. </w:t>
      </w:r>
      <w:r w:rsidRPr="00A82B29">
        <w:rPr>
          <w:rFonts w:cstheme="majorHAnsi"/>
          <w:highlight w:val="green"/>
          <w:u w:val="single"/>
        </w:rPr>
        <w:t>The “precarious” youth of semio-capitalism</w:t>
      </w:r>
      <w:r w:rsidRPr="00A82B29">
        <w:rPr>
          <w:rFonts w:cstheme="majorHAnsi"/>
          <w:sz w:val="16"/>
          <w:highlight w:val="green"/>
        </w:rPr>
        <w:t>,</w:t>
      </w:r>
      <w:r w:rsidRPr="00A82B29">
        <w:rPr>
          <w:rFonts w:cstheme="majorHAnsi"/>
          <w:sz w:val="16"/>
        </w:rPr>
        <w:t xml:space="preserve"> victimized by global finance, </w:t>
      </w:r>
      <w:r w:rsidRPr="00A82B29">
        <w:rPr>
          <w:rFonts w:cstheme="majorHAnsi"/>
          <w:highlight w:val="green"/>
          <w:u w:val="single"/>
        </w:rPr>
        <w:t>are incapable of delivering</w:t>
      </w:r>
      <w:r w:rsidRPr="00A82B29">
        <w:rPr>
          <w:rFonts w:cstheme="majorHAnsi"/>
          <w:sz w:val="16"/>
          <w:highlight w:val="green"/>
        </w:rPr>
        <w:t xml:space="preserve"> </w:t>
      </w:r>
      <w:r w:rsidRPr="00A82B29">
        <w:rPr>
          <w:rFonts w:cstheme="majorHAnsi"/>
          <w:highlight w:val="green"/>
          <w:u w:val="single"/>
        </w:rPr>
        <w:t>themselves from the</w:t>
      </w:r>
      <w:r w:rsidRPr="00A82B29">
        <w:rPr>
          <w:rFonts w:cstheme="majorHAnsi"/>
          <w:sz w:val="16"/>
        </w:rPr>
        <w:t xml:space="preserve"> unreal </w:t>
      </w:r>
      <w:r w:rsidRPr="00A82B29">
        <w:rPr>
          <w:rFonts w:cstheme="majorHAnsi"/>
          <w:highlight w:val="green"/>
          <w:u w:val="single"/>
        </w:rPr>
        <w:t>chains of digital culture</w:t>
      </w:r>
      <w:r w:rsidRPr="00A82B29">
        <w:rPr>
          <w:rFonts w:cstheme="majorHAnsi"/>
          <w:sz w:val="16"/>
          <w:highlight w:val="green"/>
        </w:rPr>
        <w:t xml:space="preserve">. </w:t>
      </w:r>
      <w:r w:rsidRPr="00A82B29">
        <w:rPr>
          <w:rFonts w:cstheme="majorHAnsi"/>
          <w:highlight w:val="green"/>
          <w:u w:val="single"/>
        </w:rPr>
        <w:t>They</w:t>
      </w:r>
      <w:r w:rsidRPr="00A82B29">
        <w:rPr>
          <w:rFonts w:cstheme="majorHAnsi"/>
          <w:u w:val="single"/>
        </w:rPr>
        <w:t xml:space="preserve"> </w:t>
      </w:r>
      <w:r w:rsidRPr="00A82B29">
        <w:rPr>
          <w:rFonts w:cstheme="majorHAnsi"/>
          <w:highlight w:val="green"/>
          <w:u w:val="single"/>
        </w:rPr>
        <w:t>are</w:t>
      </w:r>
      <w:r w:rsidRPr="00A82B29">
        <w:rPr>
          <w:rFonts w:cstheme="majorHAnsi"/>
          <w:sz w:val="16"/>
        </w:rPr>
        <w:t xml:space="preserve"> plainly </w:t>
      </w:r>
      <w:r w:rsidRPr="00A82B29">
        <w:rPr>
          <w:rFonts w:cstheme="majorHAnsi"/>
          <w:highlight w:val="green"/>
          <w:u w:val="single"/>
        </w:rPr>
        <w:t>divorced from</w:t>
      </w:r>
      <w:r w:rsidRPr="00A82B29">
        <w:rPr>
          <w:rFonts w:cstheme="majorHAnsi"/>
          <w:sz w:val="16"/>
        </w:rPr>
        <w:t xml:space="preserve"> the material </w:t>
      </w:r>
      <w:r w:rsidRPr="00A82B29">
        <w:rPr>
          <w:rFonts w:cstheme="majorHAnsi"/>
          <w:u w:val="single"/>
        </w:rPr>
        <w:t>truth of the word and</w:t>
      </w:r>
      <w:r w:rsidRPr="00A82B29">
        <w:rPr>
          <w:rFonts w:cstheme="majorHAnsi"/>
          <w:sz w:val="16"/>
        </w:rPr>
        <w:t xml:space="preserve"> </w:t>
      </w:r>
      <w:r w:rsidRPr="00A82B29">
        <w:rPr>
          <w:rFonts w:cstheme="majorHAnsi"/>
          <w:b/>
          <w:highlight w:val="green"/>
          <w:u w:val="single"/>
        </w:rPr>
        <w:t>the world</w:t>
      </w:r>
      <w:r w:rsidRPr="00A82B29">
        <w:rPr>
          <w:rFonts w:cstheme="majorHAnsi"/>
          <w:u w:val="single"/>
        </w:rPr>
        <w:t>.</w:t>
      </w:r>
      <w:r w:rsidRPr="00A82B29">
        <w:rPr>
          <w:rFonts w:cstheme="majorHAnsi"/>
          <w:sz w:val="16"/>
        </w:rPr>
        <w:t xml:space="preserve"> This generational disdain is the second idea the digital covers up in contemporary theory, though Berardi hardly hides his: In 1977 the American anthropologist Rose Khon Goldsen, in The Show and Tell Machine, wrote the following words: “We are breeding a new generation of human beings who will learn more words from a machine than from their mothers.” That generation is here. The connective generation entering the social scene today fully suffers the pathogenic and disempathetic effects of the automation of the word. </w:t>
      </w:r>
      <w:r w:rsidRPr="00A82B29">
        <w:rPr>
          <w:rFonts w:cstheme="majorHAnsi"/>
          <w:u w:val="single"/>
        </w:rPr>
        <w:t xml:space="preserve">Yet </w:t>
      </w:r>
      <w:r w:rsidRPr="00A82B29">
        <w:rPr>
          <w:rFonts w:cstheme="majorHAnsi"/>
          <w:highlight w:val="green"/>
          <w:u w:val="single"/>
        </w:rPr>
        <w:t>the</w:t>
      </w:r>
      <w:r w:rsidRPr="00A82B29">
        <w:rPr>
          <w:rFonts w:cstheme="majorHAnsi"/>
          <w:sz w:val="16"/>
        </w:rPr>
        <w:t xml:space="preserve"> very </w:t>
      </w:r>
      <w:r w:rsidRPr="00A82B29">
        <w:rPr>
          <w:rFonts w:cstheme="majorHAnsi"/>
          <w:highlight w:val="green"/>
          <w:u w:val="single"/>
        </w:rPr>
        <w:t>distinction</w:t>
      </w:r>
      <w:r w:rsidRPr="00A82B29">
        <w:rPr>
          <w:rFonts w:cstheme="majorHAnsi"/>
          <w:sz w:val="16"/>
        </w:rPr>
        <w:t xml:space="preserve"> </w:t>
      </w:r>
      <w:r w:rsidRPr="00A82B29">
        <w:rPr>
          <w:rFonts w:cstheme="majorHAnsi"/>
          <w:u w:val="single"/>
        </w:rPr>
        <w:t xml:space="preserve">between indexicality and referentiality </w:t>
      </w:r>
      <w:r w:rsidRPr="00A82B29">
        <w:rPr>
          <w:rFonts w:cstheme="majorHAnsi"/>
          <w:highlight w:val="green"/>
          <w:u w:val="single"/>
        </w:rPr>
        <w:t>suggests</w:t>
      </w:r>
      <w:r w:rsidRPr="00A82B29">
        <w:rPr>
          <w:rFonts w:cstheme="majorHAnsi"/>
          <w:sz w:val="16"/>
        </w:rPr>
        <w:t xml:space="preserve"> what we should already know, that </w:t>
      </w:r>
      <w:r w:rsidRPr="00A82B29">
        <w:rPr>
          <w:rFonts w:cstheme="majorHAnsi"/>
          <w:u w:val="single"/>
        </w:rPr>
        <w:t xml:space="preserve">Berardi has </w:t>
      </w:r>
      <w:r w:rsidRPr="00A82B29">
        <w:rPr>
          <w:rFonts w:cstheme="majorHAnsi"/>
          <w:highlight w:val="green"/>
          <w:u w:val="single"/>
        </w:rPr>
        <w:t>no faith in the</w:t>
      </w:r>
      <w:r w:rsidRPr="00A82B29">
        <w:rPr>
          <w:rFonts w:cstheme="majorHAnsi"/>
          <w:u w:val="single"/>
        </w:rPr>
        <w:t xml:space="preserve"> material </w:t>
      </w:r>
      <w:r w:rsidRPr="00A82B29">
        <w:rPr>
          <w:rFonts w:cstheme="majorHAnsi"/>
          <w:highlight w:val="green"/>
          <w:u w:val="single"/>
        </w:rPr>
        <w:t>power of language</w:t>
      </w:r>
      <w:r w:rsidRPr="00A82B29">
        <w:rPr>
          <w:rFonts w:cstheme="majorHAnsi"/>
          <w:sz w:val="16"/>
        </w:rPr>
        <w:t xml:space="preserve">. If he did, he would need only one concept. Why else distinguish between the word and the material sign? Maybe </w:t>
      </w:r>
      <w:r w:rsidRPr="00A82B29">
        <w:rPr>
          <w:rFonts w:cstheme="majorHAnsi"/>
          <w:highlight w:val="green"/>
          <w:u w:val="single"/>
        </w:rPr>
        <w:t xml:space="preserve">it is time to </w:t>
      </w:r>
      <w:r w:rsidRPr="00A82B29">
        <w:rPr>
          <w:rFonts w:cstheme="majorHAnsi"/>
          <w:b/>
          <w:highlight w:val="green"/>
          <w:u w:val="single"/>
        </w:rPr>
        <w:t>regulate the theorist’s position</w:t>
      </w:r>
      <w:r w:rsidRPr="00A82B29">
        <w:rPr>
          <w:rFonts w:cstheme="majorHAnsi"/>
          <w:u w:val="single"/>
        </w:rPr>
        <w:t>, t</w:t>
      </w:r>
      <w:r w:rsidRPr="00A82B29">
        <w:rPr>
          <w:rFonts w:cstheme="majorHAnsi"/>
          <w:sz w:val="16"/>
        </w:rPr>
        <w:t xml:space="preserve">he mantra that says we have lost the link between the word and the world. </w:t>
      </w:r>
      <w:r w:rsidRPr="00A82B29">
        <w:rPr>
          <w:rFonts w:cstheme="majorHAnsi"/>
          <w:u w:val="single"/>
        </w:rPr>
        <w:t>We haven’t lost anything in language</w:t>
      </w:r>
      <w:r w:rsidRPr="00A82B29">
        <w:rPr>
          <w:rFonts w:cstheme="majorHAnsi"/>
          <w:sz w:val="16"/>
        </w:rPr>
        <w:t xml:space="preserve">. Rather </w:t>
      </w:r>
      <w:r w:rsidRPr="00A82B29">
        <w:rPr>
          <w:rFonts w:cstheme="majorHAnsi"/>
          <w:u w:val="single"/>
        </w:rPr>
        <w:t>we have experienced an amplification of the same conditions</w:t>
      </w:r>
      <w:r w:rsidRPr="00A82B29">
        <w:rPr>
          <w:rFonts w:cstheme="majorHAnsi"/>
          <w:sz w:val="16"/>
        </w:rPr>
        <w:t xml:space="preserve"> that first brought us “the aesthetic regime of art”: new, democratizing forms of circulation and a breakdown of social hierarchies. If this is true, </w:t>
      </w:r>
      <w:r w:rsidRPr="00A82B29">
        <w:rPr>
          <w:rFonts w:cstheme="majorHAnsi"/>
          <w:u w:val="single"/>
        </w:rPr>
        <w:t>we do not need literature to act as a vanishing mediator</w:t>
      </w:r>
      <w:r w:rsidRPr="00A82B29">
        <w:rPr>
          <w:rFonts w:cstheme="majorHAnsi"/>
          <w:sz w:val="16"/>
        </w:rPr>
        <w:t xml:space="preserve"> that takes us to another world before disappearing. We need words to perform another economic operation: redistribution. At its best, symbolist poetry helped redistribute what was seen and said away from dead metaphors and realist claims to representation. Now, more than ever, Mallarmé and Rimbaud can help us shake the belief in medium more immediate, more liquid, more glowing than words. </w:t>
      </w:r>
    </w:p>
    <w:p w14:paraId="3277A69C" w14:textId="77777777" w:rsidR="00517127" w:rsidRPr="00A82B29" w:rsidRDefault="00517127" w:rsidP="00517127">
      <w:pPr>
        <w:rPr>
          <w:rStyle w:val="StyleUnderline"/>
          <w:rFonts w:cstheme="majorHAnsi"/>
        </w:rPr>
      </w:pPr>
    </w:p>
    <w:p w14:paraId="333F89F0" w14:textId="77777777" w:rsidR="00517127" w:rsidRPr="00A82B29" w:rsidRDefault="00517127" w:rsidP="00517127">
      <w:pPr>
        <w:pStyle w:val="Heading4"/>
        <w:rPr>
          <w:rFonts w:cstheme="majorHAnsi"/>
          <w:sz w:val="16"/>
        </w:rPr>
      </w:pPr>
      <w:r w:rsidRPr="00A82B29">
        <w:rPr>
          <w:rFonts w:cstheme="majorHAnsi"/>
        </w:rPr>
        <w:t xml:space="preserve">Semiocapitalism is nonsense – nothing but nostalgia and condescension – the clint eastwood of K args </w:t>
      </w:r>
    </w:p>
    <w:p w14:paraId="279B78CE" w14:textId="77777777" w:rsidR="00517127" w:rsidRPr="00A82B29" w:rsidRDefault="00517127" w:rsidP="00517127">
      <w:pPr>
        <w:rPr>
          <w:rFonts w:cstheme="majorHAnsi"/>
          <w:b/>
        </w:rPr>
      </w:pPr>
      <w:r w:rsidRPr="00A82B29">
        <w:rPr>
          <w:rFonts w:cstheme="majorHAnsi"/>
          <w:b/>
        </w:rPr>
        <w:t xml:space="preserve">Yilmaz 9-19-10 </w:t>
      </w:r>
    </w:p>
    <w:p w14:paraId="12764EA8" w14:textId="77777777" w:rsidR="00517127" w:rsidRPr="00A82B29" w:rsidRDefault="00517127" w:rsidP="00517127">
      <w:pPr>
        <w:rPr>
          <w:rFonts w:cstheme="majorHAnsi"/>
          <w:sz w:val="16"/>
        </w:rPr>
      </w:pPr>
      <w:r w:rsidRPr="00A82B29">
        <w:rPr>
          <w:rFonts w:cstheme="majorHAnsi"/>
          <w:sz w:val="16"/>
        </w:rPr>
        <w:t>(Onur http://mastersofmedia.hum.uva.nl/2010/09/19/review-franco-berardi-precarious-rhapsody/)</w:t>
      </w:r>
    </w:p>
    <w:p w14:paraId="5FB43202" w14:textId="77777777" w:rsidR="00517127" w:rsidRPr="00A82B29" w:rsidRDefault="00517127" w:rsidP="00517127">
      <w:pPr>
        <w:rPr>
          <w:rFonts w:cstheme="majorHAnsi"/>
          <w:sz w:val="16"/>
        </w:rPr>
      </w:pPr>
      <w:r w:rsidRPr="00A82B29">
        <w:rPr>
          <w:rFonts w:cstheme="majorHAnsi"/>
          <w:u w:val="single"/>
        </w:rPr>
        <w:t>Berardi presents several</w:t>
      </w:r>
      <w:r w:rsidRPr="00A82B29">
        <w:rPr>
          <w:rFonts w:cstheme="majorHAnsi"/>
          <w:sz w:val="16"/>
        </w:rPr>
        <w:t xml:space="preserve"> more </w:t>
      </w:r>
      <w:r w:rsidRPr="00A82B29">
        <w:rPr>
          <w:rFonts w:cstheme="majorHAnsi"/>
          <w:u w:val="single"/>
        </w:rPr>
        <w:t xml:space="preserve">arguments </w:t>
      </w:r>
      <w:r w:rsidRPr="00A82B29">
        <w:rPr>
          <w:rFonts w:cstheme="majorHAnsi"/>
          <w:sz w:val="16"/>
        </w:rPr>
        <w:t xml:space="preserve">in his book: about intellectual labor and its appropriation by capitalist institutions, about the disconnect between the amount of information generated within networks (cyberspace) and the human inadequacy of processing this information fast enough (cybertime), about the collapse of democracy under the influence of the capitalist free-market system. </w:t>
      </w:r>
      <w:r w:rsidRPr="00A82B29">
        <w:rPr>
          <w:rFonts w:cstheme="majorHAnsi"/>
          <w:u w:val="single"/>
        </w:rPr>
        <w:t>Some</w:t>
      </w:r>
      <w:r w:rsidRPr="00A82B29">
        <w:rPr>
          <w:rFonts w:cstheme="majorHAnsi"/>
          <w:sz w:val="16"/>
        </w:rPr>
        <w:t xml:space="preserve"> of his arguments are </w:t>
      </w:r>
      <w:r w:rsidRPr="00A82B29">
        <w:rPr>
          <w:rFonts w:cstheme="majorHAnsi"/>
          <w:u w:val="single"/>
        </w:rPr>
        <w:t>reasonable</w:t>
      </w:r>
      <w:r w:rsidRPr="00A82B29">
        <w:rPr>
          <w:rFonts w:cstheme="majorHAnsi"/>
          <w:sz w:val="16"/>
        </w:rPr>
        <w:t xml:space="preserve"> and interesting</w:t>
      </w:r>
      <w:r w:rsidRPr="00A82B29">
        <w:rPr>
          <w:rFonts w:cstheme="majorHAnsi"/>
          <w:u w:val="single"/>
        </w:rPr>
        <w:t>; others</w:t>
      </w:r>
      <w:r w:rsidRPr="00A82B29">
        <w:rPr>
          <w:rFonts w:cstheme="majorHAnsi"/>
          <w:sz w:val="16"/>
        </w:rPr>
        <w:t xml:space="preserve"> can be </w:t>
      </w:r>
      <w:r w:rsidRPr="00A82B29">
        <w:rPr>
          <w:rFonts w:cstheme="majorHAnsi"/>
          <w:u w:val="single"/>
        </w:rPr>
        <w:t>tenuous and</w:t>
      </w:r>
      <w:r w:rsidRPr="00A82B29">
        <w:rPr>
          <w:rFonts w:cstheme="majorHAnsi"/>
          <w:sz w:val="16"/>
        </w:rPr>
        <w:t xml:space="preserve"> veer into the </w:t>
      </w:r>
      <w:r w:rsidRPr="00A82B29">
        <w:rPr>
          <w:rFonts w:cstheme="majorHAnsi"/>
          <w:u w:val="single"/>
        </w:rPr>
        <w:t xml:space="preserve">metaphysical </w:t>
      </w:r>
      <w:r w:rsidRPr="00A82B29">
        <w:rPr>
          <w:rFonts w:cstheme="majorHAnsi"/>
          <w:sz w:val="16"/>
        </w:rPr>
        <w:t xml:space="preserve">at times, </w:t>
      </w:r>
      <w:r w:rsidRPr="00A82B29">
        <w:rPr>
          <w:rFonts w:cstheme="majorHAnsi"/>
          <w:u w:val="single"/>
        </w:rPr>
        <w:t xml:space="preserve">like his connection between </w:t>
      </w:r>
      <w:r w:rsidRPr="00A82B29">
        <w:rPr>
          <w:rFonts w:cstheme="majorHAnsi"/>
          <w:sz w:val="16"/>
        </w:rPr>
        <w:t xml:space="preserve">the </w:t>
      </w:r>
      <w:r w:rsidRPr="00A82B29">
        <w:rPr>
          <w:rFonts w:cstheme="majorHAnsi"/>
          <w:highlight w:val="green"/>
          <w:u w:val="single"/>
        </w:rPr>
        <w:t>semiocapitalist system</w:t>
      </w:r>
      <w:r w:rsidRPr="00A82B29">
        <w:rPr>
          <w:rFonts w:cstheme="majorHAnsi"/>
          <w:u w:val="single"/>
        </w:rPr>
        <w:t xml:space="preserve"> and pathological disorders.</w:t>
      </w:r>
      <w:r w:rsidRPr="00A82B29">
        <w:rPr>
          <w:rFonts w:cstheme="majorHAnsi"/>
          <w:sz w:val="16"/>
        </w:rPr>
        <w:t xml:space="preserve"> </w:t>
      </w:r>
      <w:r w:rsidRPr="00A82B29">
        <w:rPr>
          <w:rFonts w:cstheme="majorHAnsi"/>
          <w:u w:val="single"/>
        </w:rPr>
        <w:t xml:space="preserve">However, the </w:t>
      </w:r>
      <w:r w:rsidRPr="00A82B29">
        <w:rPr>
          <w:rFonts w:cstheme="majorHAnsi"/>
          <w:highlight w:val="green"/>
          <w:u w:val="single"/>
        </w:rPr>
        <w:t>true problem</w:t>
      </w:r>
      <w:r w:rsidRPr="00A82B29">
        <w:rPr>
          <w:rFonts w:cstheme="majorHAnsi"/>
          <w:sz w:val="16"/>
        </w:rPr>
        <w:t xml:space="preserve"> with Berardi’s work </w:t>
      </w:r>
      <w:r w:rsidRPr="00A82B29">
        <w:rPr>
          <w:rFonts w:cstheme="majorHAnsi"/>
          <w:highlight w:val="green"/>
          <w:u w:val="single"/>
        </w:rPr>
        <w:t>is</w:t>
      </w:r>
      <w:r w:rsidRPr="00A82B29">
        <w:rPr>
          <w:rFonts w:cstheme="majorHAnsi"/>
          <w:sz w:val="16"/>
        </w:rPr>
        <w:t xml:space="preserve"> in the way the book is </w:t>
      </w:r>
      <w:r w:rsidRPr="00A82B29">
        <w:rPr>
          <w:rFonts w:cstheme="majorHAnsi"/>
          <w:highlight w:val="green"/>
          <w:u w:val="single"/>
        </w:rPr>
        <w:t>structure</w:t>
      </w:r>
      <w:r w:rsidRPr="00A82B29">
        <w:rPr>
          <w:rFonts w:cstheme="majorHAnsi"/>
          <w:sz w:val="16"/>
          <w:highlight w:val="green"/>
        </w:rPr>
        <w:t>d</w:t>
      </w:r>
      <w:r w:rsidRPr="00A82B29">
        <w:rPr>
          <w:rFonts w:cstheme="majorHAnsi"/>
          <w:sz w:val="16"/>
        </w:rPr>
        <w:t xml:space="preserve">. The first two chapters of Precarious Rhapsody contain the entirety of Berardi’s arguments. However, these </w:t>
      </w:r>
      <w:r w:rsidRPr="00A82B29">
        <w:rPr>
          <w:rFonts w:cstheme="majorHAnsi"/>
          <w:highlight w:val="green"/>
          <w:u w:val="single"/>
        </w:rPr>
        <w:t>chapters are</w:t>
      </w:r>
      <w:r w:rsidRPr="00A82B29">
        <w:rPr>
          <w:rFonts w:cstheme="majorHAnsi"/>
          <w:u w:val="single"/>
        </w:rPr>
        <w:t xml:space="preserve"> written in a </w:t>
      </w:r>
      <w:r w:rsidRPr="00A82B29">
        <w:rPr>
          <w:rFonts w:cstheme="majorHAnsi"/>
          <w:highlight w:val="green"/>
          <w:u w:val="single"/>
        </w:rPr>
        <w:t>dense</w:t>
      </w:r>
      <w:r w:rsidRPr="00A82B29">
        <w:rPr>
          <w:rFonts w:cstheme="majorHAnsi"/>
          <w:u w:val="single"/>
        </w:rPr>
        <w:t xml:space="preserve">, labyrinthine manner </w:t>
      </w:r>
      <w:r w:rsidRPr="00A82B29">
        <w:rPr>
          <w:rFonts w:cstheme="majorHAnsi"/>
          <w:highlight w:val="green"/>
          <w:u w:val="single"/>
        </w:rPr>
        <w:t>that makes it</w:t>
      </w:r>
      <w:r w:rsidRPr="00A82B29">
        <w:rPr>
          <w:rFonts w:cstheme="majorHAnsi"/>
          <w:u w:val="single"/>
        </w:rPr>
        <w:t xml:space="preserve"> nigh on </w:t>
      </w:r>
      <w:r w:rsidRPr="00A82B29">
        <w:rPr>
          <w:rFonts w:cstheme="majorHAnsi"/>
          <w:b/>
          <w:highlight w:val="green"/>
          <w:u w:val="single"/>
        </w:rPr>
        <w:t>impossible to ascertain</w:t>
      </w:r>
      <w:r w:rsidRPr="00A82B29">
        <w:rPr>
          <w:rFonts w:cstheme="majorHAnsi"/>
          <w:b/>
          <w:u w:val="single"/>
        </w:rPr>
        <w:t xml:space="preserve"> just </w:t>
      </w:r>
      <w:r w:rsidRPr="00A82B29">
        <w:rPr>
          <w:rFonts w:cstheme="majorHAnsi"/>
          <w:b/>
          <w:highlight w:val="green"/>
          <w:u w:val="single"/>
        </w:rPr>
        <w:t>what</w:t>
      </w:r>
      <w:r w:rsidRPr="00A82B29">
        <w:rPr>
          <w:rFonts w:cstheme="majorHAnsi"/>
          <w:b/>
          <w:u w:val="single"/>
        </w:rPr>
        <w:t xml:space="preserve"> it is that </w:t>
      </w:r>
      <w:r w:rsidRPr="00A82B29">
        <w:rPr>
          <w:rFonts w:cstheme="majorHAnsi"/>
          <w:b/>
          <w:highlight w:val="green"/>
          <w:u w:val="single"/>
        </w:rPr>
        <w:t>is being argued</w:t>
      </w:r>
      <w:r w:rsidRPr="00A82B29">
        <w:rPr>
          <w:rFonts w:cstheme="majorHAnsi"/>
          <w:b/>
        </w:rPr>
        <w:t>.</w:t>
      </w:r>
      <w:r w:rsidRPr="00A82B29">
        <w:rPr>
          <w:rFonts w:cstheme="majorHAnsi"/>
          <w:sz w:val="16"/>
        </w:rPr>
        <w:t xml:space="preserve"> </w:t>
      </w:r>
      <w:r w:rsidRPr="00A82B29">
        <w:rPr>
          <w:rFonts w:cstheme="majorHAnsi"/>
          <w:u w:val="single"/>
        </w:rPr>
        <w:t xml:space="preserve">Berardi introduces </w:t>
      </w:r>
      <w:r w:rsidRPr="00A82B29">
        <w:rPr>
          <w:rFonts w:cstheme="majorHAnsi"/>
          <w:color w:val="000000" w:themeColor="text1"/>
          <w:highlight w:val="green"/>
          <w:u w:val="single"/>
        </w:rPr>
        <w:t>all</w:t>
      </w:r>
      <w:r w:rsidRPr="00A82B29">
        <w:rPr>
          <w:rFonts w:cstheme="majorHAnsi"/>
          <w:u w:val="single"/>
        </w:rPr>
        <w:t xml:space="preserve"> his </w:t>
      </w:r>
      <w:r w:rsidRPr="00A82B29">
        <w:rPr>
          <w:rFonts w:cstheme="majorHAnsi"/>
          <w:highlight w:val="green"/>
          <w:u w:val="single"/>
        </w:rPr>
        <w:t>concepts</w:t>
      </w:r>
      <w:r w:rsidRPr="00A82B29">
        <w:rPr>
          <w:rFonts w:cstheme="majorHAnsi"/>
          <w:u w:val="single"/>
        </w:rPr>
        <w:t xml:space="preserve"> </w:t>
      </w:r>
      <w:r w:rsidRPr="00A82B29">
        <w:rPr>
          <w:rFonts w:cstheme="majorHAnsi"/>
          <w:sz w:val="16"/>
        </w:rPr>
        <w:t xml:space="preserve">at once </w:t>
      </w:r>
      <w:r w:rsidRPr="00A82B29">
        <w:rPr>
          <w:rFonts w:cstheme="majorHAnsi"/>
          <w:highlight w:val="green"/>
          <w:u w:val="single"/>
        </w:rPr>
        <w:t>without defining them</w:t>
      </w:r>
      <w:r w:rsidRPr="00A82B29">
        <w:rPr>
          <w:rFonts w:cstheme="majorHAnsi"/>
          <w:sz w:val="16"/>
          <w:highlight w:val="green"/>
        </w:rPr>
        <w:t xml:space="preserve">, </w:t>
      </w:r>
      <w:r w:rsidRPr="00A82B29">
        <w:rPr>
          <w:rFonts w:cstheme="majorHAnsi"/>
          <w:highlight w:val="green"/>
          <w:u w:val="single"/>
        </w:rPr>
        <w:t>and</w:t>
      </w:r>
      <w:r w:rsidRPr="00A82B29">
        <w:rPr>
          <w:rFonts w:cstheme="majorHAnsi"/>
          <w:u w:val="single"/>
        </w:rPr>
        <w:t xml:space="preserve"> </w:t>
      </w:r>
      <w:r w:rsidRPr="00A82B29">
        <w:rPr>
          <w:rFonts w:cstheme="majorHAnsi"/>
          <w:highlight w:val="green"/>
          <w:u w:val="single"/>
        </w:rPr>
        <w:t>forgets to explain</w:t>
      </w:r>
      <w:r w:rsidRPr="00A82B29">
        <w:rPr>
          <w:rFonts w:cstheme="majorHAnsi"/>
          <w:u w:val="single"/>
        </w:rPr>
        <w:t xml:space="preserve"> </w:t>
      </w:r>
      <w:r w:rsidRPr="00A82B29">
        <w:rPr>
          <w:rFonts w:cstheme="majorHAnsi"/>
          <w:sz w:val="16"/>
        </w:rPr>
        <w:t xml:space="preserve">just </w:t>
      </w:r>
      <w:r w:rsidRPr="00A82B29">
        <w:rPr>
          <w:rFonts w:cstheme="majorHAnsi"/>
          <w:b/>
          <w:highlight w:val="green"/>
          <w:u w:val="single"/>
        </w:rPr>
        <w:t>how this premise leads to that conclusion</w:t>
      </w:r>
      <w:r w:rsidRPr="00A82B29">
        <w:rPr>
          <w:rFonts w:cstheme="majorHAnsi"/>
          <w:sz w:val="16"/>
        </w:rPr>
        <w:t xml:space="preserve">. Over the course of the book the same points are repeated over and over again, becoming more clearer as the tightly spun manifesto of the opening chapters unspools into more intelligible arguments and lines of reasoning. It is as if Berardi placed the summary of his thesis at the very beginning of the book and worked backwards from there. Besides the obfuscating prose and circuitous way of presenting his arguments, the repeating pattern of the book leads to a great deal of redundancy. Some parts are repeated word for word from one chapter to the next, and deja vu sets in quite often. Part of this seems to owe to the fact that many of the chapters have appeared in various forms before being collected in this book. Whatever the case may be, Precarious Rhapsody would have benefitted a great deal from a bit of editing. </w:t>
      </w:r>
      <w:r w:rsidRPr="00A82B29">
        <w:rPr>
          <w:rFonts w:cstheme="majorHAnsi"/>
          <w:highlight w:val="green"/>
          <w:u w:val="single"/>
        </w:rPr>
        <w:t>Another issue is</w:t>
      </w:r>
      <w:r w:rsidRPr="00A82B29">
        <w:rPr>
          <w:rFonts w:cstheme="majorHAnsi"/>
          <w:u w:val="single"/>
        </w:rPr>
        <w:t xml:space="preserve"> the underlying </w:t>
      </w:r>
      <w:r w:rsidRPr="00A82B29">
        <w:rPr>
          <w:rFonts w:cstheme="majorHAnsi"/>
          <w:b/>
          <w:u w:val="single"/>
        </w:rPr>
        <w:t xml:space="preserve">current of </w:t>
      </w:r>
      <w:r w:rsidRPr="00A82B29">
        <w:rPr>
          <w:rFonts w:cstheme="majorHAnsi"/>
          <w:b/>
          <w:highlight w:val="green"/>
          <w:u w:val="single"/>
        </w:rPr>
        <w:t>nostalgia</w:t>
      </w:r>
      <w:r w:rsidRPr="00A82B29">
        <w:rPr>
          <w:rFonts w:cstheme="majorHAnsi"/>
          <w:sz w:val="16"/>
        </w:rPr>
        <w:t xml:space="preserve"> that is present throughout. </w:t>
      </w:r>
      <w:r w:rsidRPr="00A82B29">
        <w:rPr>
          <w:rFonts w:cstheme="majorHAnsi"/>
          <w:u w:val="single"/>
        </w:rPr>
        <w:t xml:space="preserve">It is no surprise </w:t>
      </w:r>
      <w:r w:rsidRPr="00A82B29">
        <w:rPr>
          <w:rFonts w:cstheme="majorHAnsi"/>
          <w:sz w:val="16"/>
        </w:rPr>
        <w:t xml:space="preserve">that </w:t>
      </w:r>
      <w:r w:rsidRPr="00A82B29">
        <w:rPr>
          <w:rFonts w:cstheme="majorHAnsi"/>
          <w:u w:val="single"/>
        </w:rPr>
        <w:t>Berardi places the last moment of</w:t>
      </w:r>
      <w:r w:rsidRPr="00A82B29">
        <w:rPr>
          <w:rFonts w:cstheme="majorHAnsi"/>
          <w:sz w:val="16"/>
        </w:rPr>
        <w:t xml:space="preserve"> true, </w:t>
      </w:r>
      <w:r w:rsidRPr="00A82B29">
        <w:rPr>
          <w:rFonts w:cstheme="majorHAnsi"/>
          <w:u w:val="single"/>
        </w:rPr>
        <w:t>hopeful revolt</w:t>
      </w:r>
      <w:r w:rsidRPr="00A82B29">
        <w:rPr>
          <w:rFonts w:cstheme="majorHAnsi"/>
          <w:sz w:val="16"/>
        </w:rPr>
        <w:t xml:space="preserve"> against the capitalist domination of everyday life </w:t>
      </w:r>
      <w:r w:rsidRPr="00A82B29">
        <w:rPr>
          <w:rFonts w:cstheme="majorHAnsi"/>
          <w:u w:val="single"/>
        </w:rPr>
        <w:t>in his student years</w:t>
      </w:r>
      <w:r w:rsidRPr="00A82B29">
        <w:rPr>
          <w:rFonts w:cstheme="majorHAnsi"/>
          <w:sz w:val="16"/>
        </w:rPr>
        <w:t xml:space="preserve">. The notion that </w:t>
      </w:r>
      <w:r w:rsidRPr="00A82B29">
        <w:rPr>
          <w:rFonts w:cstheme="majorHAnsi"/>
          <w:u w:val="single"/>
        </w:rPr>
        <w:t xml:space="preserve">everything used to be better </w:t>
      </w:r>
      <w:r w:rsidRPr="00A82B29">
        <w:rPr>
          <w:rFonts w:cstheme="majorHAnsi"/>
          <w:sz w:val="16"/>
        </w:rPr>
        <w:t xml:space="preserve">in the past </w:t>
      </w:r>
      <w:r w:rsidRPr="00A82B29">
        <w:rPr>
          <w:rFonts w:cstheme="majorHAnsi"/>
          <w:u w:val="single"/>
        </w:rPr>
        <w:t>and kids these days just don’t understand</w:t>
      </w:r>
      <w:r w:rsidRPr="00A82B29">
        <w:rPr>
          <w:rFonts w:cstheme="majorHAnsi"/>
          <w:sz w:val="16"/>
        </w:rPr>
        <w:t xml:space="preserve"> nags around the corner of every page. </w:t>
      </w:r>
      <w:r w:rsidRPr="00A82B29">
        <w:rPr>
          <w:rFonts w:cstheme="majorHAnsi"/>
          <w:u w:val="single"/>
        </w:rPr>
        <w:t>When Berardi argues</w:t>
      </w:r>
      <w:r w:rsidRPr="00A82B29">
        <w:rPr>
          <w:rFonts w:cstheme="majorHAnsi"/>
          <w:sz w:val="16"/>
        </w:rPr>
        <w:t xml:space="preserve"> that the disconnect between </w:t>
      </w:r>
      <w:r w:rsidRPr="00A82B29">
        <w:rPr>
          <w:rFonts w:cstheme="majorHAnsi"/>
          <w:u w:val="single"/>
        </w:rPr>
        <w:t>cyberspace</w:t>
      </w:r>
      <w:r w:rsidRPr="00A82B29">
        <w:rPr>
          <w:rFonts w:cstheme="majorHAnsi"/>
          <w:sz w:val="16"/>
        </w:rPr>
        <w:t xml:space="preserve"> and cybertime </w:t>
      </w:r>
      <w:r w:rsidRPr="00A82B29">
        <w:rPr>
          <w:rFonts w:cstheme="majorHAnsi"/>
          <w:u w:val="single"/>
        </w:rPr>
        <w:t xml:space="preserve">leads to an empty lifestyle </w:t>
      </w:r>
      <w:r w:rsidRPr="00A82B29">
        <w:rPr>
          <w:rFonts w:cstheme="majorHAnsi"/>
          <w:sz w:val="16"/>
        </w:rPr>
        <w:t>where people have lost the ability to love, to imagine, to enjoy life</w:t>
      </w:r>
      <w:r w:rsidRPr="00A82B29">
        <w:rPr>
          <w:rFonts w:cstheme="majorHAnsi"/>
          <w:sz w:val="16"/>
          <w:highlight w:val="green"/>
        </w:rPr>
        <w:t xml:space="preserve">, </w:t>
      </w:r>
      <w:r w:rsidRPr="00A82B29">
        <w:rPr>
          <w:rFonts w:cstheme="majorHAnsi"/>
          <w:highlight w:val="green"/>
          <w:u w:val="single"/>
        </w:rPr>
        <w:t>it comes across as condescending</w:t>
      </w:r>
      <w:r w:rsidRPr="00A82B29">
        <w:rPr>
          <w:rFonts w:cstheme="majorHAnsi"/>
          <w:sz w:val="16"/>
        </w:rPr>
        <w:t xml:space="preserve">. </w:t>
      </w:r>
      <w:r w:rsidRPr="00A82B29">
        <w:rPr>
          <w:rFonts w:cstheme="majorHAnsi"/>
          <w:u w:val="single"/>
        </w:rPr>
        <w:t xml:space="preserve">Moreover, </w:t>
      </w:r>
      <w:r w:rsidRPr="00A82B29">
        <w:rPr>
          <w:rFonts w:cstheme="majorHAnsi"/>
          <w:b/>
          <w:highlight w:val="green"/>
          <w:u w:val="single"/>
        </w:rPr>
        <w:t>he fails to provide any evidence</w:t>
      </w:r>
      <w:r w:rsidRPr="00A82B29">
        <w:rPr>
          <w:rFonts w:cstheme="majorHAnsi"/>
          <w:highlight w:val="green"/>
          <w:u w:val="single"/>
        </w:rPr>
        <w:t xml:space="preserve"> for his claims</w:t>
      </w:r>
      <w:r w:rsidRPr="00A82B29">
        <w:rPr>
          <w:rFonts w:cstheme="majorHAnsi"/>
          <w:sz w:val="16"/>
        </w:rPr>
        <w:t xml:space="preserve">. </w:t>
      </w:r>
      <w:r w:rsidRPr="00A82B29">
        <w:rPr>
          <w:rFonts w:cstheme="majorHAnsi"/>
          <w:highlight w:val="green"/>
          <w:u w:val="single"/>
        </w:rPr>
        <w:t>No case studies or statistics</w:t>
      </w:r>
      <w:r w:rsidRPr="00A82B29">
        <w:rPr>
          <w:rFonts w:cstheme="majorHAnsi"/>
          <w:sz w:val="16"/>
        </w:rPr>
        <w:t xml:space="preserve">. </w:t>
      </w:r>
      <w:r w:rsidRPr="00A82B29">
        <w:rPr>
          <w:rFonts w:cstheme="majorHAnsi"/>
          <w:u w:val="single"/>
        </w:rPr>
        <w:t>The same</w:t>
      </w:r>
      <w:r w:rsidRPr="00A82B29">
        <w:rPr>
          <w:rFonts w:cstheme="majorHAnsi"/>
          <w:sz w:val="16"/>
        </w:rPr>
        <w:t xml:space="preserve"> is the case </w:t>
      </w:r>
      <w:r w:rsidRPr="00A82B29">
        <w:rPr>
          <w:rFonts w:cstheme="majorHAnsi"/>
          <w:u w:val="single"/>
        </w:rPr>
        <w:t>when he states</w:t>
      </w:r>
      <w:r w:rsidRPr="00A82B29">
        <w:rPr>
          <w:rFonts w:cstheme="majorHAnsi"/>
          <w:sz w:val="16"/>
        </w:rPr>
        <w:t xml:space="preserve"> that </w:t>
      </w:r>
      <w:r w:rsidRPr="00A82B29">
        <w:rPr>
          <w:rFonts w:cstheme="majorHAnsi"/>
          <w:u w:val="single"/>
        </w:rPr>
        <w:t>pathological disorders</w:t>
      </w:r>
      <w:r w:rsidRPr="00A82B29">
        <w:rPr>
          <w:rFonts w:cstheme="majorHAnsi"/>
          <w:sz w:val="16"/>
        </w:rPr>
        <w:t xml:space="preserve"> like depression </w:t>
      </w:r>
      <w:r w:rsidRPr="00A82B29">
        <w:rPr>
          <w:rFonts w:cstheme="majorHAnsi"/>
          <w:u w:val="single"/>
        </w:rPr>
        <w:t>spring from</w:t>
      </w:r>
      <w:r w:rsidRPr="00A82B29">
        <w:rPr>
          <w:rFonts w:cstheme="majorHAnsi"/>
          <w:sz w:val="16"/>
        </w:rPr>
        <w:t xml:space="preserve"> labor relations in </w:t>
      </w:r>
      <w:r w:rsidRPr="00A82B29">
        <w:rPr>
          <w:rFonts w:cstheme="majorHAnsi"/>
          <w:highlight w:val="green"/>
          <w:u w:val="single"/>
        </w:rPr>
        <w:t>semiocapitalism</w:t>
      </w:r>
      <w:r w:rsidRPr="00A82B29">
        <w:rPr>
          <w:rFonts w:cstheme="majorHAnsi"/>
          <w:sz w:val="16"/>
        </w:rPr>
        <w:t xml:space="preserve">. These are </w:t>
      </w:r>
      <w:r w:rsidRPr="00A82B29">
        <w:rPr>
          <w:rFonts w:cstheme="majorHAnsi"/>
          <w:highlight w:val="green"/>
          <w:u w:val="single"/>
        </w:rPr>
        <w:t xml:space="preserve">interesting claims, but they are </w:t>
      </w:r>
      <w:r w:rsidRPr="00A82B29">
        <w:rPr>
          <w:rFonts w:cstheme="majorHAnsi"/>
          <w:b/>
          <w:highlight w:val="green"/>
          <w:u w:val="single"/>
        </w:rPr>
        <w:t>built solely on rhetoric</w:t>
      </w:r>
      <w:r w:rsidRPr="00A82B29">
        <w:rPr>
          <w:rFonts w:cstheme="majorHAnsi"/>
          <w:sz w:val="16"/>
        </w:rPr>
        <w:t xml:space="preserve">. If you have the patience to stick through to the end and decipher Berardi’s arguments, Precarious Rhapsody is a rewarding book to read. Not per se because it presents a workable theory to apply on the field of media studies- it might be better described as media philosophy. But in the end Berardi manages to present a unique and interesting view of the modern world and the role media play in it. It makes you think in new ways and about issues you might not have considered otherwise. And it contains at least one sentiment that anyone can agree with. Berardi places the “source of intelligence, of technology, of progress” in the simple statement:”I don’t want to go to work because I prefer to sleep”. </w:t>
      </w:r>
    </w:p>
    <w:p w14:paraId="667974B4" w14:textId="77777777" w:rsidR="00517127" w:rsidRPr="00517127" w:rsidRDefault="00517127" w:rsidP="00517127"/>
    <w:p w14:paraId="1DD7F19D" w14:textId="3CC0B263" w:rsidR="00BF13E6" w:rsidRDefault="00BF13E6" w:rsidP="00517127">
      <w:pPr>
        <w:pStyle w:val="Heading3"/>
      </w:pPr>
      <w:r>
        <w:t>Lbl</w:t>
      </w:r>
    </w:p>
    <w:p w14:paraId="7D2D96F6" w14:textId="478853E2" w:rsidR="00BF13E6" w:rsidRPr="00BF13E6" w:rsidRDefault="00BF13E6" w:rsidP="00BF13E6">
      <w:r>
        <w:t>?</w:t>
      </w:r>
    </w:p>
    <w:p w14:paraId="75742961" w14:textId="20C417F6" w:rsidR="00517127" w:rsidRDefault="00517127" w:rsidP="00517127">
      <w:pPr>
        <w:pStyle w:val="Heading3"/>
      </w:pPr>
      <w:r>
        <w:t>Crypto Good</w:t>
      </w:r>
    </w:p>
    <w:p w14:paraId="4958B227" w14:textId="5779C47F" w:rsidR="00517127" w:rsidRPr="00105E8F" w:rsidRDefault="00517127" w:rsidP="00517127">
      <w:pPr>
        <w:pStyle w:val="Heading4"/>
      </w:pPr>
      <w:r>
        <w:t>1.</w:t>
      </w: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6AB75F4D" w14:textId="77777777" w:rsidR="00517127" w:rsidRDefault="00517127" w:rsidP="00517127">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17D004B6" w14:textId="77777777" w:rsidR="00517127" w:rsidRPr="00B83559" w:rsidRDefault="00517127" w:rsidP="00517127">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w:t>
      </w:r>
      <w:r>
        <w:rPr>
          <w:sz w:val="16"/>
        </w:rPr>
        <w:t xml:space="preserve"> </w:t>
      </w:r>
      <w:r w:rsidRPr="00B854A5">
        <w:rPr>
          <w:sz w:val="16"/>
        </w:rPr>
        <w:t>EXTERNAL NON-ANTHROPOGENIC</w:t>
      </w:r>
      <w:r>
        <w:rPr>
          <w:sz w:val="16"/>
        </w:rPr>
        <w:t xml:space="preserve"> </w:t>
      </w: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r>
        <w:rPr>
          <w:sz w:val="16"/>
        </w:rPr>
        <w:t xml:space="preserve"> </w:t>
      </w: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r>
        <w:rPr>
          <w:sz w:val="16"/>
        </w:rPr>
        <w:t xml:space="preserve"> </w:t>
      </w:r>
      <w:r w:rsidRPr="00B854A5">
        <w:rPr>
          <w:rStyle w:val="StyleUnderline"/>
        </w:rPr>
        <w:t xml:space="preserve">What does this have to do with </w:t>
      </w:r>
      <w:r w:rsidRPr="00105E8F">
        <w:rPr>
          <w:rStyle w:val="StyleUnderline"/>
          <w:highlight w:val="cyan"/>
        </w:rPr>
        <w:t>Bitcoin</w:t>
      </w:r>
      <w:r w:rsidRPr="00B854A5">
        <w:rPr>
          <w:rStyle w:val="StyleUnderline"/>
        </w:rPr>
        <w:t>?</w:t>
      </w:r>
      <w:r>
        <w:rPr>
          <w:rStyle w:val="StyleUnderline"/>
        </w:rPr>
        <w:t xml:space="preserve"> </w:t>
      </w: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r>
        <w:rPr>
          <w:sz w:val="16"/>
        </w:rPr>
        <w:t xml:space="preserve"> </w:t>
      </w: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r>
        <w:rPr>
          <w:sz w:val="16"/>
        </w:rPr>
        <w:t xml:space="preserve"> </w:t>
      </w: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r>
        <w:rPr>
          <w:sz w:val="16"/>
        </w:rPr>
        <w:t xml:space="preserve"> </w:t>
      </w: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r>
        <w:rPr>
          <w:sz w:val="16"/>
        </w:rPr>
        <w:t xml:space="preserve"> </w:t>
      </w: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r>
        <w:rPr>
          <w:sz w:val="16"/>
        </w:rPr>
        <w:t xml:space="preserve"> </w:t>
      </w:r>
      <w:r w:rsidRPr="002D078B">
        <w:rPr>
          <w:sz w:val="16"/>
        </w:rPr>
        <w:t>INTERNAL ANTHROPOGENIC</w:t>
      </w:r>
      <w:r>
        <w:rPr>
          <w:sz w:val="16"/>
        </w:rPr>
        <w:t xml:space="preserve"> </w:t>
      </w: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r>
        <w:rPr>
          <w:sz w:val="16"/>
        </w:rPr>
        <w:t xml:space="preserve"> </w:t>
      </w: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r>
        <w:rPr>
          <w:sz w:val="16"/>
        </w:rPr>
        <w:t xml:space="preserve"> </w:t>
      </w:r>
      <w:r w:rsidRPr="002D078B">
        <w:rPr>
          <w:sz w:val="16"/>
        </w:rPr>
        <w:t>So what has this got to do with Bitcoin?</w:t>
      </w:r>
      <w:r>
        <w:rPr>
          <w:sz w:val="16"/>
        </w:rPr>
        <w:t xml:space="preserve"> </w:t>
      </w: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r>
        <w:rPr>
          <w:sz w:val="16"/>
        </w:rPr>
        <w:t xml:space="preserve"> </w:t>
      </w: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r>
        <w:rPr>
          <w:sz w:val="16"/>
        </w:rPr>
        <w:t xml:space="preserve"> </w:t>
      </w: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r>
        <w:rPr>
          <w:sz w:val="16"/>
        </w:rPr>
        <w:t xml:space="preserve"> </w:t>
      </w:r>
      <w:r w:rsidRPr="002D078B">
        <w:rPr>
          <w:sz w:val="16"/>
        </w:rPr>
        <w:t>INTERNAL NON-ANTHROPOGENIC</w:t>
      </w:r>
      <w:r>
        <w:rPr>
          <w:sz w:val="16"/>
        </w:rPr>
        <w:t xml:space="preserve"> </w:t>
      </w: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r>
        <w:rPr>
          <w:sz w:val="16"/>
        </w:rPr>
        <w:t xml:space="preserve"> </w:t>
      </w: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r>
        <w:rPr>
          <w:sz w:val="16"/>
        </w:rPr>
        <w:t xml:space="preserve"> </w:t>
      </w:r>
      <w:r w:rsidRPr="002D078B">
        <w:rPr>
          <w:sz w:val="16"/>
        </w:rPr>
        <w:t>EXTERNAL ANTHROPOGENIC</w:t>
      </w:r>
      <w:r>
        <w:rPr>
          <w:sz w:val="16"/>
        </w:rPr>
        <w:t xml:space="preserve"> </w:t>
      </w: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r>
        <w:rPr>
          <w:sz w:val="16"/>
        </w:rPr>
        <w:t xml:space="preserve"> </w:t>
      </w: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r>
        <w:rPr>
          <w:sz w:val="16"/>
        </w:rPr>
        <w:t xml:space="preserve"> </w:t>
      </w: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r>
        <w:rPr>
          <w:sz w:val="16"/>
        </w:rPr>
        <w:t xml:space="preserve"> </w:t>
      </w: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r>
        <w:rPr>
          <w:sz w:val="16"/>
        </w:rPr>
        <w:t xml:space="preserve"> </w:t>
      </w: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r>
        <w:rPr>
          <w:sz w:val="16"/>
        </w:rPr>
        <w:t xml:space="preserve"> </w:t>
      </w: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r>
        <w:rPr>
          <w:sz w:val="16"/>
        </w:rPr>
        <w:t xml:space="preserve"> </w:t>
      </w: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659E34F8" w14:textId="721C86E8" w:rsidR="00517127" w:rsidRDefault="00517127" w:rsidP="00517127">
      <w:pPr>
        <w:pStyle w:val="Heading3"/>
      </w:pPr>
      <w:r>
        <w:t>Cap Good</w:t>
      </w:r>
    </w:p>
    <w:p w14:paraId="7652B3A9" w14:textId="77777777" w:rsidR="00BF13E6" w:rsidRPr="005D1D5E" w:rsidRDefault="00BF13E6" w:rsidP="00BF13E6">
      <w:pPr>
        <w:pStyle w:val="Heading4"/>
        <w:spacing w:line="240" w:lineRule="auto"/>
        <w:rPr>
          <w:rFonts w:eastAsiaTheme="minorHAnsi" w:cs="Calibri"/>
          <w:b w:val="0"/>
          <w:iCs w:val="0"/>
          <w:color w:val="000000" w:themeColor="text1"/>
          <w:sz w:val="22"/>
        </w:rPr>
      </w:pPr>
      <w:r w:rsidRPr="005D1D5E">
        <w:rPr>
          <w:rFonts w:cs="Calibri"/>
          <w:color w:val="000000" w:themeColor="text1"/>
        </w:rPr>
        <w:t xml:space="preserve">Winter, firestorms, EMP blasts, ozone damage, and meltdowns </w:t>
      </w:r>
    </w:p>
    <w:p w14:paraId="5DC3452A" w14:textId="77777777" w:rsidR="00BF13E6" w:rsidRPr="005D1D5E" w:rsidRDefault="00BF13E6" w:rsidP="00BF13E6">
      <w:pPr>
        <w:spacing w:line="240" w:lineRule="auto"/>
        <w:rPr>
          <w:rStyle w:val="Style13ptBold"/>
          <w:color w:val="000000" w:themeColor="text1"/>
        </w:rPr>
      </w:pPr>
      <w:r w:rsidRPr="005D1D5E">
        <w:rPr>
          <w:rStyle w:val="Style13ptBold"/>
          <w:color w:val="000000" w:themeColor="text1"/>
        </w:rPr>
        <w:t xml:space="preserve">Starr 14 </w:t>
      </w:r>
      <w:r w:rsidRPr="00607062">
        <w:rPr>
          <w:color w:val="000000" w:themeColor="text1"/>
          <w:sz w:val="16"/>
          <w:szCs w:val="16"/>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5D1D5E">
        <w:rPr>
          <w:rStyle w:val="Style13ptBold"/>
          <w:color w:val="000000" w:themeColor="text1"/>
        </w:rPr>
        <w:tab/>
      </w:r>
    </w:p>
    <w:p w14:paraId="325808B4" w14:textId="10993726" w:rsidR="00BF13E6" w:rsidRPr="00BF13E6" w:rsidRDefault="00BF13E6" w:rsidP="00BF13E6">
      <w:pPr>
        <w:spacing w:line="240" w:lineRule="auto"/>
        <w:rPr>
          <w:color w:val="000000" w:themeColor="text1"/>
          <w:sz w:val="16"/>
        </w:rPr>
      </w:pPr>
      <w:r w:rsidRPr="005D1D5E">
        <w:rPr>
          <w:rStyle w:val="StyleUnderline"/>
          <w:color w:val="000000" w:themeColor="text1"/>
        </w:rPr>
        <w:t xml:space="preserve">Nuclear war </w:t>
      </w:r>
      <w:r w:rsidRPr="005D1D5E">
        <w:rPr>
          <w:rStyle w:val="Emphasis"/>
          <w:color w:val="000000" w:themeColor="text1"/>
        </w:rPr>
        <w:t>has no winner</w:t>
      </w:r>
      <w:r w:rsidRPr="005D1D5E">
        <w:rPr>
          <w:color w:val="000000" w:themeColor="text1"/>
          <w:sz w:val="16"/>
        </w:rPr>
        <w:t xml:space="preserve">. Beginning in 2006, several of </w:t>
      </w:r>
      <w:r w:rsidRPr="005D1D5E">
        <w:rPr>
          <w:rStyle w:val="StyleUnderline"/>
          <w:color w:val="000000" w:themeColor="text1"/>
        </w:rPr>
        <w:t xml:space="preserve">the world’s </w:t>
      </w:r>
      <w:r w:rsidRPr="005D1D5E">
        <w:rPr>
          <w:rStyle w:val="Emphasis"/>
          <w:color w:val="000000" w:themeColor="text1"/>
          <w:highlight w:val="yellow"/>
        </w:rPr>
        <w:t>leading climatologists</w:t>
      </w:r>
      <w:r w:rsidRPr="005D1D5E">
        <w:rPr>
          <w:color w:val="000000" w:themeColor="text1"/>
          <w:sz w:val="16"/>
        </w:rPr>
        <w:t xml:space="preserve"> (at Rutgers, UCLA, John Hopkins University, and the University of Colorado-Boulder) </w:t>
      </w:r>
      <w:r w:rsidRPr="005D1D5E">
        <w:rPr>
          <w:rStyle w:val="StyleUnderline"/>
          <w:color w:val="000000" w:themeColor="text1"/>
        </w:rPr>
        <w:t>published</w:t>
      </w:r>
      <w:r w:rsidRPr="005D1D5E">
        <w:rPr>
          <w:color w:val="000000" w:themeColor="text1"/>
          <w:sz w:val="16"/>
        </w:rPr>
        <w:t xml:space="preserve"> a series of </w:t>
      </w:r>
      <w:r w:rsidRPr="005D1D5E">
        <w:rPr>
          <w:rStyle w:val="StyleUnderline"/>
          <w:color w:val="000000" w:themeColor="text1"/>
        </w:rPr>
        <w:t xml:space="preserve">studies that </w:t>
      </w:r>
      <w:r w:rsidRPr="005D1D5E">
        <w:rPr>
          <w:rStyle w:val="StyleUnderline"/>
          <w:color w:val="000000" w:themeColor="text1"/>
          <w:highlight w:val="yellow"/>
        </w:rPr>
        <w:t>evaluated</w:t>
      </w:r>
      <w:r w:rsidRPr="005D1D5E">
        <w:rPr>
          <w:color w:val="000000" w:themeColor="text1"/>
          <w:sz w:val="16"/>
        </w:rPr>
        <w:t xml:space="preserve"> the long-term environmental consequences of </w:t>
      </w:r>
      <w:r w:rsidRPr="005D1D5E">
        <w:rPr>
          <w:rStyle w:val="StyleUnderline"/>
          <w:color w:val="000000" w:themeColor="text1"/>
        </w:rPr>
        <w:t xml:space="preserve">a </w:t>
      </w:r>
      <w:r w:rsidRPr="005D1D5E">
        <w:rPr>
          <w:rStyle w:val="StyleUnderline"/>
          <w:color w:val="000000" w:themeColor="text1"/>
          <w:highlight w:val="yellow"/>
        </w:rPr>
        <w:t>nuclear war</w:t>
      </w:r>
      <w:r w:rsidRPr="005D1D5E">
        <w:rPr>
          <w:color w:val="000000" w:themeColor="text1"/>
          <w:sz w:val="16"/>
          <w:highlight w:val="yellow"/>
        </w:rPr>
        <w:t xml:space="preserve">, </w:t>
      </w:r>
      <w:r w:rsidRPr="005D1D5E">
        <w:rPr>
          <w:rStyle w:val="StyleUnderline"/>
          <w:color w:val="000000" w:themeColor="text1"/>
          <w:highlight w:val="yellow"/>
        </w:rPr>
        <w:t>including</w:t>
      </w:r>
      <w:r w:rsidRPr="005D1D5E">
        <w:rPr>
          <w:color w:val="000000" w:themeColor="text1"/>
          <w:sz w:val="16"/>
        </w:rPr>
        <w:t xml:space="preserve"> baseline scenarios fought with </w:t>
      </w:r>
      <w:r w:rsidRPr="005D1D5E">
        <w:rPr>
          <w:rStyle w:val="Emphasis"/>
          <w:color w:val="000000" w:themeColor="text1"/>
        </w:rPr>
        <w:t xml:space="preserve">merely </w:t>
      </w:r>
      <w:r w:rsidRPr="005D1D5E">
        <w:rPr>
          <w:rStyle w:val="Emphasis"/>
          <w:color w:val="000000" w:themeColor="text1"/>
          <w:highlight w:val="yellow"/>
        </w:rPr>
        <w:t>1%</w:t>
      </w:r>
      <w:r w:rsidRPr="005D1D5E">
        <w:rPr>
          <w:rStyle w:val="StyleUnderline"/>
          <w:color w:val="000000" w:themeColor="text1"/>
          <w:highlight w:val="yellow"/>
        </w:rPr>
        <w:t xml:space="preserve"> of</w:t>
      </w:r>
      <w:r w:rsidRPr="005D1D5E">
        <w:rPr>
          <w:rStyle w:val="StyleUnderline"/>
          <w:color w:val="000000" w:themeColor="text1"/>
        </w:rPr>
        <w:t xml:space="preserve"> the explosive power in the US </w:t>
      </w:r>
      <w:r w:rsidRPr="005D1D5E">
        <w:rPr>
          <w:color w:val="000000" w:themeColor="text1"/>
          <w:sz w:val="16"/>
        </w:rPr>
        <w:t>and/</w:t>
      </w:r>
      <w:r w:rsidRPr="005D1D5E">
        <w:rPr>
          <w:rStyle w:val="StyleUnderline"/>
          <w:color w:val="000000" w:themeColor="text1"/>
        </w:rPr>
        <w:t>or</w:t>
      </w:r>
      <w:r w:rsidRPr="005D1D5E">
        <w:rPr>
          <w:color w:val="000000" w:themeColor="text1"/>
          <w:sz w:val="16"/>
        </w:rPr>
        <w:t xml:space="preserve"> </w:t>
      </w:r>
      <w:r w:rsidRPr="005D1D5E">
        <w:rPr>
          <w:rStyle w:val="StyleUnderline"/>
          <w:color w:val="000000" w:themeColor="text1"/>
        </w:rPr>
        <w:t>Russian</w:t>
      </w:r>
      <w:r w:rsidRPr="005D1D5E">
        <w:rPr>
          <w:color w:val="000000" w:themeColor="text1"/>
          <w:sz w:val="16"/>
        </w:rPr>
        <w:t xml:space="preserve"> launch-ready nuclear </w:t>
      </w:r>
      <w:r w:rsidRPr="005D1D5E">
        <w:rPr>
          <w:rStyle w:val="StyleUnderline"/>
          <w:color w:val="000000" w:themeColor="text1"/>
          <w:highlight w:val="yellow"/>
        </w:rPr>
        <w:t>arsenals</w:t>
      </w:r>
      <w:r w:rsidRPr="005D1D5E">
        <w:rPr>
          <w:rStyle w:val="StyleUnderline"/>
          <w:color w:val="000000" w:themeColor="text1"/>
        </w:rPr>
        <w:t>. They concluded</w:t>
      </w:r>
      <w:r w:rsidRPr="005D1D5E">
        <w:rPr>
          <w:color w:val="000000" w:themeColor="text1"/>
          <w:sz w:val="16"/>
        </w:rPr>
        <w:t xml:space="preserve"> that </w:t>
      </w:r>
      <w:r w:rsidRPr="005D1D5E">
        <w:rPr>
          <w:rStyle w:val="StyleUnderline"/>
          <w:color w:val="000000" w:themeColor="text1"/>
        </w:rPr>
        <w:t xml:space="preserve">the </w:t>
      </w:r>
      <w:r w:rsidRPr="005D1D5E">
        <w:rPr>
          <w:rStyle w:val="StyleUnderline"/>
          <w:color w:val="000000" w:themeColor="text1"/>
          <w:highlight w:val="yellow"/>
        </w:rPr>
        <w:t>consequences</w:t>
      </w:r>
      <w:r w:rsidRPr="005D1D5E">
        <w:rPr>
          <w:rStyle w:val="StyleUnderline"/>
          <w:color w:val="000000" w:themeColor="text1"/>
        </w:rPr>
        <w:t xml:space="preserve"> of</w:t>
      </w:r>
      <w:r w:rsidRPr="005D1D5E">
        <w:rPr>
          <w:color w:val="000000" w:themeColor="text1"/>
          <w:sz w:val="16"/>
        </w:rPr>
        <w:t xml:space="preserve"> </w:t>
      </w:r>
      <w:r w:rsidRPr="005D1D5E">
        <w:rPr>
          <w:rStyle w:val="StyleUnderline"/>
          <w:color w:val="000000" w:themeColor="text1"/>
        </w:rPr>
        <w:t xml:space="preserve">even a “small” nuclear war would </w:t>
      </w:r>
      <w:r w:rsidRPr="005D1D5E">
        <w:rPr>
          <w:rStyle w:val="StyleUnderline"/>
          <w:color w:val="000000" w:themeColor="text1"/>
          <w:highlight w:val="yellow"/>
        </w:rPr>
        <w:t xml:space="preserve">include </w:t>
      </w:r>
      <w:r w:rsidRPr="005D1D5E">
        <w:rPr>
          <w:rStyle w:val="Emphasis"/>
          <w:color w:val="000000" w:themeColor="text1"/>
          <w:highlight w:val="yellow"/>
        </w:rPr>
        <w:t>catastrophic disruptions</w:t>
      </w:r>
      <w:r w:rsidRPr="005D1D5E">
        <w:rPr>
          <w:rStyle w:val="StyleUnderline"/>
          <w:color w:val="000000" w:themeColor="text1"/>
          <w:highlight w:val="yellow"/>
        </w:rPr>
        <w:t xml:space="preserve"> of global climate</w:t>
      </w:r>
      <w:r w:rsidRPr="005D1D5E">
        <w:rPr>
          <w:color w:val="000000" w:themeColor="text1"/>
          <w:sz w:val="16"/>
        </w:rPr>
        <w:t xml:space="preserve">[i] </w:t>
      </w:r>
      <w:r w:rsidRPr="005D1D5E">
        <w:rPr>
          <w:rStyle w:val="StyleUnderline"/>
          <w:color w:val="000000" w:themeColor="text1"/>
          <w:highlight w:val="yellow"/>
        </w:rPr>
        <w:t>and</w:t>
      </w:r>
      <w:r w:rsidRPr="005D1D5E">
        <w:rPr>
          <w:rStyle w:val="StyleUnderline"/>
          <w:color w:val="000000" w:themeColor="text1"/>
        </w:rPr>
        <w:t xml:space="preserve"> </w:t>
      </w:r>
      <w:r w:rsidRPr="005D1D5E">
        <w:rPr>
          <w:rStyle w:val="Emphasis"/>
          <w:color w:val="000000" w:themeColor="text1"/>
        </w:rPr>
        <w:t>massive destruction</w:t>
      </w:r>
      <w:r w:rsidRPr="005D1D5E">
        <w:rPr>
          <w:rStyle w:val="StyleUnderline"/>
          <w:color w:val="000000" w:themeColor="text1"/>
        </w:rPr>
        <w:t xml:space="preserve"> of Earth’s protective </w:t>
      </w:r>
      <w:r w:rsidRPr="005D1D5E">
        <w:rPr>
          <w:rStyle w:val="StyleUnderline"/>
          <w:color w:val="000000" w:themeColor="text1"/>
          <w:highlight w:val="yellow"/>
        </w:rPr>
        <w:t>ozone</w:t>
      </w:r>
      <w:r w:rsidRPr="005D1D5E">
        <w:rPr>
          <w:rStyle w:val="StyleUnderline"/>
          <w:color w:val="000000" w:themeColor="text1"/>
        </w:rPr>
        <w:t xml:space="preserve"> layer[</w:t>
      </w:r>
      <w:r w:rsidRPr="005D1D5E">
        <w:rPr>
          <w:color w:val="000000" w:themeColor="text1"/>
          <w:sz w:val="16"/>
        </w:rPr>
        <w:t xml:space="preserve">ii]. </w:t>
      </w:r>
      <w:r w:rsidRPr="005D1D5E">
        <w:rPr>
          <w:rStyle w:val="StyleUnderline"/>
          <w:color w:val="000000" w:themeColor="text1"/>
        </w:rPr>
        <w:t xml:space="preserve">These </w:t>
      </w:r>
      <w:r w:rsidRPr="005D1D5E">
        <w:rPr>
          <w:rStyle w:val="Emphasis"/>
          <w:color w:val="000000" w:themeColor="text1"/>
        </w:rPr>
        <w:t xml:space="preserve">and more recent studies </w:t>
      </w:r>
      <w:r w:rsidRPr="005D1D5E">
        <w:rPr>
          <w:rStyle w:val="StyleUnderline"/>
          <w:color w:val="000000" w:themeColor="text1"/>
        </w:rPr>
        <w:t>predict</w:t>
      </w:r>
      <w:r w:rsidRPr="005D1D5E">
        <w:rPr>
          <w:color w:val="000000" w:themeColor="text1"/>
          <w:sz w:val="16"/>
        </w:rPr>
        <w:t xml:space="preserve"> that global </w:t>
      </w:r>
      <w:r w:rsidRPr="005D1D5E">
        <w:rPr>
          <w:rStyle w:val="StyleUnderline"/>
          <w:color w:val="000000" w:themeColor="text1"/>
          <w:highlight w:val="yellow"/>
        </w:rPr>
        <w:t xml:space="preserve">agriculture would </w:t>
      </w:r>
      <w:r w:rsidRPr="005D1D5E">
        <w:rPr>
          <w:rStyle w:val="StyleUnderline"/>
          <w:color w:val="000000" w:themeColor="text1"/>
          <w:sz w:val="16"/>
          <w:szCs w:val="16"/>
        </w:rPr>
        <w:t>be so</w:t>
      </w:r>
      <w:r w:rsidRPr="005D1D5E">
        <w:rPr>
          <w:rStyle w:val="StyleUnderline"/>
          <w:color w:val="000000" w:themeColor="text1"/>
        </w:rPr>
        <w:t xml:space="preserve"> negatively </w:t>
      </w:r>
      <w:r w:rsidRPr="005D1D5E">
        <w:rPr>
          <w:rStyle w:val="StyleUnderline"/>
          <w:color w:val="000000" w:themeColor="text1"/>
          <w:highlight w:val="yellow"/>
        </w:rPr>
        <w:t>affect</w:t>
      </w:r>
      <w:r w:rsidRPr="005D1D5E">
        <w:rPr>
          <w:rStyle w:val="StyleUnderline"/>
          <w:color w:val="000000" w:themeColor="text1"/>
          <w:sz w:val="12"/>
          <w:szCs w:val="12"/>
        </w:rPr>
        <w:t>ed</w:t>
      </w:r>
      <w:r w:rsidRPr="005D1D5E">
        <w:rPr>
          <w:color w:val="000000" w:themeColor="text1"/>
          <w:sz w:val="12"/>
          <w:szCs w:val="12"/>
        </w:rPr>
        <w:t xml:space="preserve"> </w:t>
      </w:r>
      <w:r w:rsidRPr="005D1D5E">
        <w:rPr>
          <w:color w:val="000000" w:themeColor="text1"/>
          <w:sz w:val="16"/>
        </w:rPr>
        <w:t xml:space="preserve">by such a war, </w:t>
      </w:r>
      <w:r w:rsidRPr="005D1D5E">
        <w:rPr>
          <w:rStyle w:val="StyleUnderline"/>
          <w:color w:val="000000" w:themeColor="text1"/>
        </w:rPr>
        <w:t xml:space="preserve">a global famine would result, which would cause </w:t>
      </w:r>
      <w:r w:rsidRPr="005D1D5E">
        <w:rPr>
          <w:color w:val="000000" w:themeColor="text1"/>
          <w:sz w:val="16"/>
        </w:rPr>
        <w:t xml:space="preserve">up to </w:t>
      </w:r>
      <w:r w:rsidRPr="005D1D5E">
        <w:rPr>
          <w:rStyle w:val="Emphasis"/>
          <w:color w:val="000000" w:themeColor="text1"/>
          <w:highlight w:val="yellow"/>
        </w:rPr>
        <w:t>2 billion</w:t>
      </w:r>
      <w:r w:rsidRPr="005D1D5E">
        <w:rPr>
          <w:rStyle w:val="Emphasis"/>
          <w:color w:val="000000" w:themeColor="text1"/>
        </w:rPr>
        <w:t xml:space="preserve"> people to starve to death</w:t>
      </w:r>
      <w:r w:rsidRPr="005D1D5E">
        <w:rPr>
          <w:color w:val="000000" w:themeColor="text1"/>
          <w:sz w:val="16"/>
        </w:rPr>
        <w:t>. [iii]</w:t>
      </w:r>
      <w:r w:rsidRPr="005D1D5E">
        <w:rPr>
          <w:color w:val="000000" w:themeColor="text1"/>
          <w:sz w:val="12"/>
        </w:rPr>
        <w:t>¶</w:t>
      </w:r>
      <w:r w:rsidRPr="005D1D5E">
        <w:rPr>
          <w:color w:val="000000" w:themeColor="text1"/>
          <w:sz w:val="16"/>
        </w:rPr>
        <w:t xml:space="preserve"> </w:t>
      </w:r>
      <w:r w:rsidRPr="005D1D5E">
        <w:rPr>
          <w:rStyle w:val="StyleUnderline"/>
          <w:color w:val="000000" w:themeColor="text1"/>
        </w:rPr>
        <w:t xml:space="preserve">These </w:t>
      </w:r>
      <w:r w:rsidRPr="005D1D5E">
        <w:rPr>
          <w:rStyle w:val="Emphasis"/>
          <w:color w:val="000000" w:themeColor="text1"/>
          <w:highlight w:val="yellow"/>
        </w:rPr>
        <w:t xml:space="preserve">peer-reviewed </w:t>
      </w:r>
      <w:r w:rsidRPr="005D1D5E">
        <w:rPr>
          <w:rStyle w:val="StyleUnderline"/>
          <w:color w:val="000000" w:themeColor="text1"/>
          <w:highlight w:val="yellow"/>
        </w:rPr>
        <w:t>studies</w:t>
      </w:r>
      <w:r w:rsidRPr="005D1D5E">
        <w:rPr>
          <w:color w:val="000000" w:themeColor="text1"/>
          <w:sz w:val="16"/>
        </w:rPr>
        <w:t xml:space="preserve"> – which were </w:t>
      </w:r>
      <w:r w:rsidRPr="005D1D5E">
        <w:rPr>
          <w:rStyle w:val="StyleUnderline"/>
          <w:color w:val="000000" w:themeColor="text1"/>
        </w:rPr>
        <w:t xml:space="preserve">analyzed by the </w:t>
      </w:r>
      <w:r w:rsidRPr="005D1D5E">
        <w:rPr>
          <w:rStyle w:val="Emphasis"/>
          <w:color w:val="000000" w:themeColor="text1"/>
        </w:rPr>
        <w:t>best scientists in the world</w:t>
      </w:r>
      <w:r w:rsidRPr="005D1D5E">
        <w:rPr>
          <w:color w:val="000000" w:themeColor="text1"/>
          <w:sz w:val="16"/>
        </w:rPr>
        <w:t xml:space="preserve"> and found to be without error – </w:t>
      </w:r>
      <w:r w:rsidRPr="005D1D5E">
        <w:rPr>
          <w:rStyle w:val="StyleUnderline"/>
          <w:color w:val="000000" w:themeColor="text1"/>
        </w:rPr>
        <w:t xml:space="preserve">also </w:t>
      </w:r>
      <w:r w:rsidRPr="005D1D5E">
        <w:rPr>
          <w:rStyle w:val="StyleUnderline"/>
          <w:color w:val="000000" w:themeColor="text1"/>
          <w:highlight w:val="yellow"/>
        </w:rPr>
        <w:t>predict</w:t>
      </w:r>
      <w:r w:rsidRPr="005D1D5E">
        <w:rPr>
          <w:color w:val="000000" w:themeColor="text1"/>
          <w:sz w:val="16"/>
        </w:rPr>
        <w:t xml:space="preserve"> that </w:t>
      </w:r>
      <w:r w:rsidRPr="005D1D5E">
        <w:rPr>
          <w:rStyle w:val="StyleUnderline"/>
          <w:color w:val="000000" w:themeColor="text1"/>
        </w:rPr>
        <w:t xml:space="preserve">a </w:t>
      </w:r>
      <w:r w:rsidRPr="005D1D5E">
        <w:rPr>
          <w:rStyle w:val="StyleUnderline"/>
          <w:color w:val="000000" w:themeColor="text1"/>
          <w:highlight w:val="yellow"/>
        </w:rPr>
        <w:t>war</w:t>
      </w:r>
      <w:r w:rsidRPr="005D1D5E">
        <w:rPr>
          <w:color w:val="000000" w:themeColor="text1"/>
          <w:sz w:val="16"/>
        </w:rPr>
        <w:t xml:space="preserve"> fought </w:t>
      </w:r>
      <w:r w:rsidRPr="005D1D5E">
        <w:rPr>
          <w:rStyle w:val="StyleUnderline"/>
          <w:color w:val="000000" w:themeColor="text1"/>
        </w:rPr>
        <w:t>with less than half of US or Russian</w:t>
      </w:r>
      <w:r w:rsidRPr="005D1D5E">
        <w:rPr>
          <w:color w:val="000000" w:themeColor="text1"/>
          <w:sz w:val="16"/>
        </w:rPr>
        <w:t xml:space="preserve"> strategic nuclear </w:t>
      </w:r>
      <w:r w:rsidRPr="005D1D5E">
        <w:rPr>
          <w:rStyle w:val="StyleUnderline"/>
          <w:color w:val="000000" w:themeColor="text1"/>
        </w:rPr>
        <w:t xml:space="preserve">weapons </w:t>
      </w:r>
      <w:r w:rsidRPr="00F24362">
        <w:rPr>
          <w:rStyle w:val="StyleUnderline"/>
          <w:color w:val="000000" w:themeColor="text1"/>
          <w:highlight w:val="yellow"/>
        </w:rPr>
        <w:t xml:space="preserve">would </w:t>
      </w:r>
      <w:r w:rsidRPr="00F24362">
        <w:rPr>
          <w:rStyle w:val="Emphasis"/>
          <w:color w:val="000000" w:themeColor="text1"/>
          <w:highlight w:val="yellow"/>
        </w:rPr>
        <w:t>destroy the human race</w:t>
      </w:r>
      <w:r w:rsidRPr="005D1D5E">
        <w:rPr>
          <w:color w:val="000000" w:themeColor="text1"/>
          <w:sz w:val="16"/>
          <w:highlight w:val="yellow"/>
        </w:rPr>
        <w:t>.</w:t>
      </w:r>
      <w:r w:rsidRPr="005D1D5E">
        <w:rPr>
          <w:color w:val="000000" w:themeColor="text1"/>
          <w:sz w:val="16"/>
        </w:rPr>
        <w:t xml:space="preserve">[iv] In other words, </w:t>
      </w:r>
      <w:r w:rsidRPr="005D1D5E">
        <w:rPr>
          <w:rStyle w:val="StyleUnderline"/>
          <w:color w:val="000000" w:themeColor="text1"/>
        </w:rPr>
        <w:t>a US-Russian nuclear war would</w:t>
      </w:r>
      <w:r w:rsidRPr="005D1D5E">
        <w:rPr>
          <w:color w:val="000000" w:themeColor="text1"/>
          <w:sz w:val="16"/>
        </w:rPr>
        <w:t xml:space="preserve"> create such extreme long-term damage to the global environment that it would </w:t>
      </w:r>
      <w:r w:rsidRPr="005D1D5E">
        <w:rPr>
          <w:rStyle w:val="StyleUnderline"/>
          <w:color w:val="000000" w:themeColor="text1"/>
        </w:rPr>
        <w:t xml:space="preserve">leave the Earth </w:t>
      </w:r>
      <w:r w:rsidRPr="005D1D5E">
        <w:rPr>
          <w:rStyle w:val="Emphasis"/>
          <w:color w:val="000000" w:themeColor="text1"/>
        </w:rPr>
        <w:t>uninhabitable</w:t>
      </w:r>
      <w:r w:rsidRPr="005D1D5E">
        <w:rPr>
          <w:rStyle w:val="StyleUnderline"/>
          <w:color w:val="000000" w:themeColor="text1"/>
        </w:rPr>
        <w:t xml:space="preserve"> for humans and most animal forms of life</w:t>
      </w:r>
      <w:r w:rsidRPr="005D1D5E">
        <w:rPr>
          <w:color w:val="000000" w:themeColor="text1"/>
          <w:sz w:val="16"/>
        </w:rPr>
        <w:t>.</w:t>
      </w:r>
      <w:r w:rsidRPr="005D1D5E">
        <w:rPr>
          <w:color w:val="000000" w:themeColor="text1"/>
          <w:sz w:val="12"/>
        </w:rPr>
        <w:t>¶</w:t>
      </w:r>
      <w:r w:rsidRPr="005D1D5E">
        <w:rPr>
          <w:color w:val="000000" w:themeColor="text1"/>
          <w:sz w:val="16"/>
        </w:rPr>
        <w:t xml:space="preserve"> A recent article in the Bulletin of the Atomic Scientists, “Self-assured destruction: The climate impacts of nuclear war”,[v] begins by stating:</w:t>
      </w:r>
      <w:r w:rsidRPr="005D1D5E">
        <w:rPr>
          <w:color w:val="000000" w:themeColor="text1"/>
          <w:sz w:val="12"/>
        </w:rPr>
        <w:t>¶</w:t>
      </w:r>
      <w:r w:rsidRPr="005D1D5E">
        <w:rPr>
          <w:color w:val="000000" w:themeColor="text1"/>
          <w:sz w:val="16"/>
        </w:rPr>
        <w:t xml:space="preserve"> “A </w:t>
      </w:r>
      <w:r w:rsidRPr="005D1D5E">
        <w:rPr>
          <w:rStyle w:val="StyleUnderline"/>
          <w:color w:val="000000" w:themeColor="text1"/>
        </w:rPr>
        <w:t xml:space="preserve">nuclear </w:t>
      </w:r>
      <w:r w:rsidRPr="005D1D5E">
        <w:rPr>
          <w:rStyle w:val="StyleUnderline"/>
          <w:color w:val="000000" w:themeColor="text1"/>
          <w:highlight w:val="yellow"/>
        </w:rPr>
        <w:t>war</w:t>
      </w:r>
      <w:r w:rsidRPr="005D1D5E">
        <w:rPr>
          <w:rStyle w:val="StyleUnderline"/>
          <w:color w:val="000000" w:themeColor="text1"/>
        </w:rPr>
        <w:t xml:space="preserve"> between Russia and the United States, </w:t>
      </w:r>
      <w:r w:rsidRPr="005D1D5E">
        <w:rPr>
          <w:rStyle w:val="Emphasis"/>
          <w:color w:val="000000" w:themeColor="text1"/>
          <w:highlight w:val="yellow"/>
        </w:rPr>
        <w:t>even after</w:t>
      </w:r>
      <w:r w:rsidRPr="005D1D5E">
        <w:rPr>
          <w:rStyle w:val="Emphasis"/>
          <w:color w:val="000000" w:themeColor="text1"/>
        </w:rPr>
        <w:t xml:space="preserve"> the </w:t>
      </w:r>
      <w:r w:rsidRPr="005D1D5E">
        <w:rPr>
          <w:rStyle w:val="Emphasis"/>
          <w:color w:val="000000" w:themeColor="text1"/>
          <w:highlight w:val="yellow"/>
        </w:rPr>
        <w:t>arsenal reductions</w:t>
      </w:r>
      <w:r w:rsidRPr="005D1D5E">
        <w:rPr>
          <w:color w:val="000000" w:themeColor="text1"/>
          <w:sz w:val="16"/>
        </w:rPr>
        <w:t xml:space="preserve"> planned under New START, </w:t>
      </w:r>
      <w:r w:rsidRPr="005D1D5E">
        <w:rPr>
          <w:rStyle w:val="StyleUnderline"/>
          <w:color w:val="000000" w:themeColor="text1"/>
          <w:highlight w:val="yellow"/>
        </w:rPr>
        <w:t>could produce</w:t>
      </w:r>
      <w:r w:rsidRPr="005D1D5E">
        <w:rPr>
          <w:rStyle w:val="StyleUnderline"/>
          <w:color w:val="000000" w:themeColor="text1"/>
        </w:rPr>
        <w:t xml:space="preserve"> a nuclear </w:t>
      </w:r>
      <w:r w:rsidRPr="005D1D5E">
        <w:rPr>
          <w:rStyle w:val="StyleUnderline"/>
          <w:color w:val="000000" w:themeColor="text1"/>
          <w:highlight w:val="yellow"/>
        </w:rPr>
        <w:t>winter</w:t>
      </w:r>
      <w:r w:rsidRPr="005D1D5E">
        <w:rPr>
          <w:color w:val="000000" w:themeColor="text1"/>
          <w:sz w:val="16"/>
        </w:rPr>
        <w:t xml:space="preserve">. Hence, </w:t>
      </w:r>
      <w:r w:rsidRPr="005D1D5E">
        <w:rPr>
          <w:rStyle w:val="StyleUnderline"/>
          <w:color w:val="000000" w:themeColor="text1"/>
        </w:rPr>
        <w:t xml:space="preserve">an attack by either side could be </w:t>
      </w:r>
      <w:r w:rsidRPr="005D1D5E">
        <w:rPr>
          <w:rStyle w:val="Emphasis"/>
          <w:color w:val="000000" w:themeColor="text1"/>
        </w:rPr>
        <w:t>suicidal</w:t>
      </w:r>
      <w:r w:rsidRPr="005D1D5E">
        <w:rPr>
          <w:rStyle w:val="StyleUnderline"/>
          <w:color w:val="000000" w:themeColor="text1"/>
        </w:rPr>
        <w:t xml:space="preserve">, </w:t>
      </w:r>
      <w:r w:rsidRPr="00F24362">
        <w:rPr>
          <w:rStyle w:val="StyleUnderline"/>
          <w:color w:val="000000" w:themeColor="text1"/>
        </w:rPr>
        <w:t xml:space="preserve">resulting in </w:t>
      </w:r>
      <w:r w:rsidRPr="005D1D5E">
        <w:rPr>
          <w:rStyle w:val="StyleUnderline"/>
          <w:color w:val="000000" w:themeColor="text1"/>
        </w:rPr>
        <w:t xml:space="preserve">self-assured </w:t>
      </w:r>
      <w:r w:rsidRPr="00F24362">
        <w:rPr>
          <w:rStyle w:val="Emphasis"/>
          <w:color w:val="000000" w:themeColor="text1"/>
        </w:rPr>
        <w:t>destruction</w:t>
      </w:r>
      <w:r w:rsidRPr="005D1D5E">
        <w:rPr>
          <w:rStyle w:val="StyleUnderline"/>
          <w:color w:val="000000" w:themeColor="text1"/>
        </w:rPr>
        <w:t>.”</w:t>
      </w:r>
      <w:r w:rsidRPr="005D1D5E">
        <w:rPr>
          <w:rStyle w:val="StyleUnderline"/>
          <w:color w:val="000000" w:themeColor="text1"/>
          <w:sz w:val="12"/>
        </w:rPr>
        <w:t>¶</w:t>
      </w:r>
      <w:r w:rsidRPr="005D1D5E">
        <w:rPr>
          <w:color w:val="000000" w:themeColor="text1"/>
          <w:sz w:val="16"/>
        </w:rPr>
        <w:t xml:space="preserve"> In 2009, I wrote an article[vi] for the International Commission on Nuclear Non-proliferation and Disarmament that summarizes the findings of these studies. It explains that </w:t>
      </w:r>
      <w:r w:rsidRPr="005D1D5E">
        <w:rPr>
          <w:rStyle w:val="StyleUnderline"/>
          <w:color w:val="000000" w:themeColor="text1"/>
        </w:rPr>
        <w:t xml:space="preserve">nuclear </w:t>
      </w:r>
      <w:r w:rsidRPr="005D1D5E">
        <w:rPr>
          <w:rStyle w:val="StyleUnderline"/>
          <w:color w:val="000000" w:themeColor="text1"/>
          <w:highlight w:val="yellow"/>
        </w:rPr>
        <w:t>firestorms</w:t>
      </w:r>
      <w:r w:rsidRPr="005D1D5E">
        <w:rPr>
          <w:rStyle w:val="StyleUnderline"/>
          <w:color w:val="000000" w:themeColor="text1"/>
        </w:rPr>
        <w:t xml:space="preserve"> would </w:t>
      </w:r>
      <w:r w:rsidRPr="005D1D5E">
        <w:rPr>
          <w:rStyle w:val="StyleUnderline"/>
          <w:color w:val="000000" w:themeColor="text1"/>
          <w:highlight w:val="yellow"/>
        </w:rPr>
        <w:t>produce millions</w:t>
      </w:r>
      <w:r w:rsidRPr="005D1D5E">
        <w:rPr>
          <w:rStyle w:val="StyleUnderline"/>
          <w:color w:val="000000" w:themeColor="text1"/>
        </w:rPr>
        <w:t xml:space="preserve"> of </w:t>
      </w:r>
      <w:r w:rsidRPr="005D1D5E">
        <w:rPr>
          <w:rStyle w:val="StyleUnderline"/>
          <w:color w:val="000000" w:themeColor="text1"/>
          <w:highlight w:val="yellow"/>
        </w:rPr>
        <w:t>tons of smoke,</w:t>
      </w:r>
      <w:r w:rsidRPr="005D1D5E">
        <w:rPr>
          <w:color w:val="000000" w:themeColor="text1"/>
          <w:sz w:val="16"/>
          <w:highlight w:val="yellow"/>
        </w:rPr>
        <w:t xml:space="preserve"> </w:t>
      </w:r>
      <w:r w:rsidRPr="005D1D5E">
        <w:rPr>
          <w:rStyle w:val="StyleUnderline"/>
          <w:color w:val="000000" w:themeColor="text1"/>
          <w:highlight w:val="yellow"/>
        </w:rPr>
        <w:t>which would</w:t>
      </w:r>
      <w:r w:rsidRPr="005D1D5E">
        <w:rPr>
          <w:color w:val="000000" w:themeColor="text1"/>
          <w:sz w:val="16"/>
        </w:rPr>
        <w:t xml:space="preserve"> rise above cloud level and </w:t>
      </w:r>
      <w:r w:rsidRPr="005D1D5E">
        <w:rPr>
          <w:rStyle w:val="StyleUnderline"/>
          <w:color w:val="000000" w:themeColor="text1"/>
        </w:rPr>
        <w:t xml:space="preserve">form a global stratospheric smoke layer that would </w:t>
      </w:r>
      <w:r w:rsidRPr="005D1D5E">
        <w:rPr>
          <w:rStyle w:val="Emphasis"/>
          <w:color w:val="000000" w:themeColor="text1"/>
          <w:highlight w:val="yellow"/>
        </w:rPr>
        <w:t>rapidly encircle the Earth</w:t>
      </w:r>
      <w:r w:rsidRPr="005D1D5E">
        <w:rPr>
          <w:rStyle w:val="StyleUnderline"/>
          <w:color w:val="000000" w:themeColor="text1"/>
        </w:rPr>
        <w:t>. The smoke</w:t>
      </w:r>
      <w:r w:rsidRPr="005D1D5E">
        <w:rPr>
          <w:color w:val="000000" w:themeColor="text1"/>
          <w:sz w:val="16"/>
        </w:rPr>
        <w:t xml:space="preserve"> layer </w:t>
      </w:r>
      <w:r w:rsidRPr="005D1D5E">
        <w:rPr>
          <w:rStyle w:val="StyleUnderline"/>
          <w:color w:val="000000" w:themeColor="text1"/>
        </w:rPr>
        <w:t xml:space="preserve">would remain </w:t>
      </w:r>
      <w:r w:rsidRPr="005D1D5E">
        <w:rPr>
          <w:rStyle w:val="StyleUnderline"/>
          <w:color w:val="000000" w:themeColor="text1"/>
          <w:highlight w:val="yellow"/>
        </w:rPr>
        <w:t>for</w:t>
      </w:r>
      <w:r w:rsidRPr="005D1D5E">
        <w:rPr>
          <w:color w:val="000000" w:themeColor="text1"/>
          <w:sz w:val="16"/>
        </w:rPr>
        <w:t xml:space="preserve"> at least </w:t>
      </w:r>
      <w:r w:rsidRPr="005D1D5E">
        <w:rPr>
          <w:rStyle w:val="StyleUnderline"/>
          <w:color w:val="000000" w:themeColor="text1"/>
          <w:highlight w:val="yellow"/>
        </w:rPr>
        <w:t xml:space="preserve">a </w:t>
      </w:r>
      <w:r w:rsidRPr="005D1D5E">
        <w:rPr>
          <w:rStyle w:val="Emphasis"/>
          <w:color w:val="000000" w:themeColor="text1"/>
          <w:highlight w:val="yellow"/>
        </w:rPr>
        <w:t>decade</w:t>
      </w:r>
      <w:r w:rsidRPr="005D1D5E">
        <w:rPr>
          <w:rStyle w:val="StyleUnderline"/>
          <w:color w:val="000000" w:themeColor="text1"/>
        </w:rPr>
        <w:t>, and it would</w:t>
      </w:r>
      <w:r w:rsidRPr="005D1D5E">
        <w:rPr>
          <w:color w:val="000000" w:themeColor="text1"/>
          <w:sz w:val="16"/>
        </w:rPr>
        <w:t xml:space="preserve"> act to </w:t>
      </w:r>
      <w:r w:rsidRPr="005D1D5E">
        <w:rPr>
          <w:rStyle w:val="StyleUnderline"/>
          <w:color w:val="000000" w:themeColor="text1"/>
        </w:rPr>
        <w:t>destroy the protective ozone layer</w:t>
      </w:r>
      <w:r w:rsidRPr="005D1D5E">
        <w:rPr>
          <w:color w:val="000000" w:themeColor="text1"/>
          <w:sz w:val="16"/>
        </w:rPr>
        <w:t xml:space="preserve"> (vastly </w:t>
      </w:r>
      <w:r w:rsidRPr="005D1D5E">
        <w:rPr>
          <w:rStyle w:val="StyleUnderline"/>
          <w:color w:val="000000" w:themeColor="text1"/>
        </w:rPr>
        <w:t>increasing the UV-B reaching Earth</w:t>
      </w:r>
      <w:r w:rsidRPr="005D1D5E">
        <w:rPr>
          <w:color w:val="000000" w:themeColor="text1"/>
          <w:sz w:val="16"/>
        </w:rPr>
        <w:t xml:space="preserve">[vii]) </w:t>
      </w:r>
      <w:r w:rsidRPr="005D1D5E">
        <w:rPr>
          <w:rStyle w:val="StyleUnderline"/>
          <w:color w:val="000000" w:themeColor="text1"/>
        </w:rPr>
        <w:t xml:space="preserve">as well as block warming sunlight, thus </w:t>
      </w:r>
      <w:r w:rsidRPr="005D1D5E">
        <w:rPr>
          <w:rStyle w:val="StyleUnderline"/>
          <w:color w:val="000000" w:themeColor="text1"/>
          <w:highlight w:val="yellow"/>
        </w:rPr>
        <w:t>creating Ice Age</w:t>
      </w:r>
      <w:r w:rsidRPr="005D1D5E">
        <w:rPr>
          <w:color w:val="000000" w:themeColor="text1"/>
          <w:sz w:val="16"/>
        </w:rPr>
        <w:t xml:space="preserve"> weather </w:t>
      </w:r>
      <w:r w:rsidRPr="005D1D5E">
        <w:rPr>
          <w:rStyle w:val="StyleUnderline"/>
          <w:color w:val="000000" w:themeColor="text1"/>
          <w:highlight w:val="yellow"/>
        </w:rPr>
        <w:t>conditions</w:t>
      </w:r>
      <w:r w:rsidRPr="005D1D5E">
        <w:rPr>
          <w:rStyle w:val="StyleUnderline"/>
          <w:color w:val="000000" w:themeColor="text1"/>
        </w:rPr>
        <w:t xml:space="preserve"> that would last </w:t>
      </w:r>
      <w:r w:rsidRPr="005D1D5E">
        <w:rPr>
          <w:rStyle w:val="Emphasis"/>
          <w:color w:val="000000" w:themeColor="text1"/>
        </w:rPr>
        <w:t>10 years</w:t>
      </w:r>
      <w:r w:rsidRPr="005D1D5E">
        <w:rPr>
          <w:color w:val="000000" w:themeColor="text1"/>
          <w:sz w:val="16"/>
        </w:rPr>
        <w:t xml:space="preserve"> or longer.</w:t>
      </w:r>
      <w:r w:rsidRPr="005D1D5E">
        <w:rPr>
          <w:color w:val="000000" w:themeColor="text1"/>
          <w:sz w:val="12"/>
        </w:rPr>
        <w:t>¶</w:t>
      </w:r>
      <w:r w:rsidRPr="005D1D5E">
        <w:rPr>
          <w:color w:val="000000" w:themeColor="text1"/>
          <w:sz w:val="16"/>
        </w:rPr>
        <w:t xml:space="preserve"> </w:t>
      </w:r>
      <w:r w:rsidRPr="005D1D5E">
        <w:rPr>
          <w:rStyle w:val="StyleUnderline"/>
          <w:color w:val="000000" w:themeColor="text1"/>
        </w:rPr>
        <w:t>Following</w:t>
      </w:r>
      <w:r w:rsidRPr="005D1D5E">
        <w:rPr>
          <w:color w:val="000000" w:themeColor="text1"/>
          <w:sz w:val="16"/>
        </w:rPr>
        <w:t xml:space="preserve"> a US-Russian nuclear </w:t>
      </w:r>
      <w:r w:rsidRPr="005D1D5E">
        <w:rPr>
          <w:rStyle w:val="StyleUnderline"/>
          <w:color w:val="000000" w:themeColor="text1"/>
        </w:rPr>
        <w:t>war, temperatures in the</w:t>
      </w:r>
      <w:r w:rsidRPr="005D1D5E">
        <w:rPr>
          <w:color w:val="000000" w:themeColor="text1"/>
          <w:sz w:val="16"/>
        </w:rPr>
        <w:t xml:space="preserve"> central </w:t>
      </w:r>
      <w:r w:rsidRPr="005D1D5E">
        <w:rPr>
          <w:rStyle w:val="StyleUnderline"/>
          <w:color w:val="000000" w:themeColor="text1"/>
        </w:rPr>
        <w:t>US and Eurasia would fall below freezing every day for</w:t>
      </w:r>
      <w:r w:rsidRPr="005D1D5E">
        <w:rPr>
          <w:color w:val="000000" w:themeColor="text1"/>
          <w:sz w:val="16"/>
        </w:rPr>
        <w:t xml:space="preserve"> one to </w:t>
      </w:r>
      <w:r w:rsidRPr="005D1D5E">
        <w:rPr>
          <w:rStyle w:val="StyleUnderline"/>
          <w:color w:val="000000" w:themeColor="text1"/>
        </w:rPr>
        <w:t xml:space="preserve">three years; the intense </w:t>
      </w:r>
      <w:r w:rsidRPr="005D1D5E">
        <w:rPr>
          <w:rStyle w:val="StyleUnderline"/>
          <w:color w:val="000000" w:themeColor="text1"/>
          <w:highlight w:val="yellow"/>
        </w:rPr>
        <w:t>cold would</w:t>
      </w:r>
      <w:r w:rsidRPr="005D1D5E">
        <w:rPr>
          <w:rStyle w:val="StyleUnderline"/>
          <w:color w:val="000000" w:themeColor="text1"/>
        </w:rPr>
        <w:t xml:space="preserve"> </w:t>
      </w:r>
      <w:r w:rsidRPr="005D1D5E">
        <w:rPr>
          <w:rStyle w:val="Emphasis"/>
          <w:color w:val="000000" w:themeColor="text1"/>
        </w:rPr>
        <w:t xml:space="preserve">completely </w:t>
      </w:r>
      <w:r w:rsidRPr="005D1D5E">
        <w:rPr>
          <w:rStyle w:val="Emphasis"/>
          <w:color w:val="000000" w:themeColor="text1"/>
          <w:highlight w:val="yellow"/>
        </w:rPr>
        <w:t>eliminate growing seasons for a decade</w:t>
      </w:r>
      <w:r w:rsidRPr="005D1D5E">
        <w:rPr>
          <w:color w:val="000000" w:themeColor="text1"/>
          <w:sz w:val="16"/>
        </w:rPr>
        <w:t xml:space="preserve"> or longer. </w:t>
      </w:r>
      <w:r w:rsidRPr="005D1D5E">
        <w:rPr>
          <w:rStyle w:val="StyleUnderline"/>
          <w:color w:val="000000" w:themeColor="text1"/>
        </w:rPr>
        <w:t xml:space="preserve">No crops could be grown, leading to a famine that would </w:t>
      </w:r>
      <w:r w:rsidRPr="005D1D5E">
        <w:rPr>
          <w:rStyle w:val="Emphasis"/>
          <w:color w:val="000000" w:themeColor="text1"/>
        </w:rPr>
        <w:t>kill most humans and large animal populations</w:t>
      </w:r>
      <w:r w:rsidRPr="005D1D5E">
        <w:rPr>
          <w:rStyle w:val="StyleUnderline"/>
          <w:color w:val="000000" w:themeColor="text1"/>
        </w:rPr>
        <w:t>.</w:t>
      </w:r>
      <w:r w:rsidRPr="005D1D5E">
        <w:rPr>
          <w:rStyle w:val="StyleUnderline"/>
          <w:color w:val="000000" w:themeColor="text1"/>
          <w:sz w:val="12"/>
        </w:rPr>
        <w:t>¶</w:t>
      </w:r>
      <w:r w:rsidRPr="005D1D5E">
        <w:rPr>
          <w:color w:val="000000" w:themeColor="text1"/>
          <w:sz w:val="16"/>
        </w:rPr>
        <w:t xml:space="preserve"> </w:t>
      </w:r>
      <w:r w:rsidRPr="005D1D5E">
        <w:rPr>
          <w:rStyle w:val="StyleUnderline"/>
          <w:color w:val="000000" w:themeColor="text1"/>
          <w:highlight w:val="yellow"/>
        </w:rPr>
        <w:t>Electromagnetic pulse</w:t>
      </w:r>
      <w:r w:rsidRPr="005D1D5E">
        <w:rPr>
          <w:color w:val="000000" w:themeColor="text1"/>
          <w:sz w:val="16"/>
        </w:rPr>
        <w:t xml:space="preserve"> from high-altitude nuclear detonations </w:t>
      </w:r>
      <w:r w:rsidRPr="005D1D5E">
        <w:rPr>
          <w:rStyle w:val="StyleUnderline"/>
          <w:color w:val="000000" w:themeColor="text1"/>
        </w:rPr>
        <w:t xml:space="preserve">would </w:t>
      </w:r>
      <w:r w:rsidRPr="005D1D5E">
        <w:rPr>
          <w:rStyle w:val="StyleUnderline"/>
          <w:color w:val="000000" w:themeColor="text1"/>
          <w:highlight w:val="yellow"/>
        </w:rPr>
        <w:t>destroy</w:t>
      </w:r>
      <w:r w:rsidRPr="005D1D5E">
        <w:rPr>
          <w:color w:val="000000" w:themeColor="text1"/>
          <w:sz w:val="16"/>
        </w:rPr>
        <w:t xml:space="preserve"> the integrated circuits in </w:t>
      </w:r>
      <w:r w:rsidRPr="005D1D5E">
        <w:rPr>
          <w:rStyle w:val="StyleUnderline"/>
          <w:color w:val="000000" w:themeColor="text1"/>
        </w:rPr>
        <w:t>all</w:t>
      </w:r>
      <w:r w:rsidRPr="005D1D5E">
        <w:rPr>
          <w:color w:val="000000" w:themeColor="text1"/>
          <w:sz w:val="16"/>
        </w:rPr>
        <w:t xml:space="preserve"> modern </w:t>
      </w:r>
      <w:r w:rsidRPr="005D1D5E">
        <w:rPr>
          <w:rStyle w:val="StyleUnderline"/>
          <w:color w:val="000000" w:themeColor="text1"/>
          <w:highlight w:val="yellow"/>
        </w:rPr>
        <w:t>electronic</w:t>
      </w:r>
      <w:r w:rsidRPr="005D1D5E">
        <w:rPr>
          <w:rStyle w:val="StyleUnderline"/>
          <w:color w:val="000000" w:themeColor="text1"/>
        </w:rPr>
        <w:t xml:space="preserve"> </w:t>
      </w:r>
      <w:r w:rsidRPr="005D1D5E">
        <w:rPr>
          <w:rStyle w:val="StyleUnderline"/>
          <w:color w:val="000000" w:themeColor="text1"/>
          <w:highlight w:val="yellow"/>
        </w:rPr>
        <w:t>devices</w:t>
      </w:r>
      <w:r w:rsidRPr="005D1D5E">
        <w:rPr>
          <w:color w:val="000000" w:themeColor="text1"/>
          <w:sz w:val="16"/>
        </w:rPr>
        <w:t xml:space="preserve">[viii], including those in commercial nuclear power plants. </w:t>
      </w:r>
      <w:r w:rsidRPr="005D1D5E">
        <w:rPr>
          <w:rStyle w:val="StyleUnderline"/>
          <w:color w:val="000000" w:themeColor="text1"/>
          <w:highlight w:val="yellow"/>
        </w:rPr>
        <w:t>Every</w:t>
      </w:r>
      <w:r w:rsidRPr="005D1D5E">
        <w:rPr>
          <w:rStyle w:val="StyleUnderline"/>
          <w:color w:val="000000" w:themeColor="text1"/>
        </w:rPr>
        <w:t xml:space="preserve"> nuclear </w:t>
      </w:r>
      <w:r w:rsidRPr="005D1D5E">
        <w:rPr>
          <w:rStyle w:val="StyleUnderline"/>
          <w:color w:val="000000" w:themeColor="text1"/>
          <w:highlight w:val="yellow"/>
        </w:rPr>
        <w:t>reactor would</w:t>
      </w:r>
      <w:r w:rsidRPr="005D1D5E">
        <w:rPr>
          <w:color w:val="000000" w:themeColor="text1"/>
          <w:sz w:val="16"/>
        </w:rPr>
        <w:t xml:space="preserve"> almost </w:t>
      </w:r>
      <w:r w:rsidRPr="005D1D5E">
        <w:rPr>
          <w:rStyle w:val="Emphasis"/>
          <w:color w:val="000000" w:themeColor="text1"/>
          <w:highlight w:val="yellow"/>
        </w:rPr>
        <w:t>instantly</w:t>
      </w:r>
      <w:r w:rsidRPr="005D1D5E">
        <w:rPr>
          <w:rStyle w:val="StyleUnderline"/>
          <w:color w:val="000000" w:themeColor="text1"/>
          <w:highlight w:val="yellow"/>
        </w:rPr>
        <w:t xml:space="preserve"> meltdown</w:t>
      </w:r>
      <w:r w:rsidRPr="005D1D5E">
        <w:rPr>
          <w:color w:val="000000" w:themeColor="text1"/>
          <w:sz w:val="16"/>
        </w:rPr>
        <w:t xml:space="preserve">; every nuclear spent fuel pool (which contain many times more radioactivity than found in the reactors) would boil-off, </w:t>
      </w:r>
      <w:r w:rsidRPr="005D1D5E">
        <w:rPr>
          <w:rStyle w:val="StyleUnderline"/>
          <w:color w:val="000000" w:themeColor="text1"/>
        </w:rPr>
        <w:t xml:space="preserve">releasing vast </w:t>
      </w:r>
      <w:r w:rsidRPr="005D1D5E">
        <w:rPr>
          <w:color w:val="000000" w:themeColor="text1"/>
          <w:sz w:val="16"/>
        </w:rPr>
        <w:t xml:space="preserve">amounts of </w:t>
      </w:r>
      <w:r w:rsidRPr="005D1D5E">
        <w:rPr>
          <w:rStyle w:val="Emphasis"/>
          <w:color w:val="000000" w:themeColor="text1"/>
          <w:highlight w:val="yellow"/>
        </w:rPr>
        <w:t>long-lived</w:t>
      </w:r>
      <w:r w:rsidRPr="005D1D5E">
        <w:rPr>
          <w:rStyle w:val="StyleUnderline"/>
          <w:color w:val="000000" w:themeColor="text1"/>
          <w:highlight w:val="yellow"/>
        </w:rPr>
        <w:t xml:space="preserve"> </w:t>
      </w:r>
      <w:r w:rsidRPr="005D1D5E">
        <w:rPr>
          <w:rStyle w:val="StyleUnderline"/>
          <w:color w:val="000000" w:themeColor="text1"/>
        </w:rPr>
        <w:t>radioactivity</w:t>
      </w:r>
      <w:r w:rsidRPr="005D1D5E">
        <w:rPr>
          <w:color w:val="000000" w:themeColor="text1"/>
          <w:sz w:val="16"/>
        </w:rPr>
        <w:t xml:space="preserve">. The </w:t>
      </w:r>
      <w:r w:rsidRPr="005D1D5E">
        <w:rPr>
          <w:rStyle w:val="StyleUnderline"/>
          <w:color w:val="000000" w:themeColor="text1"/>
          <w:highlight w:val="yellow"/>
        </w:rPr>
        <w:t>fallout would make</w:t>
      </w:r>
      <w:r w:rsidRPr="005D1D5E">
        <w:rPr>
          <w:color w:val="000000" w:themeColor="text1"/>
          <w:sz w:val="16"/>
        </w:rPr>
        <w:t xml:space="preserve"> most of the </w:t>
      </w:r>
      <w:r w:rsidRPr="005D1D5E">
        <w:rPr>
          <w:rStyle w:val="StyleUnderline"/>
          <w:color w:val="000000" w:themeColor="text1"/>
          <w:highlight w:val="yellow"/>
        </w:rPr>
        <w:t xml:space="preserve">US and Europe </w:t>
      </w:r>
      <w:r w:rsidRPr="005D1D5E">
        <w:rPr>
          <w:rStyle w:val="Emphasis"/>
          <w:color w:val="000000" w:themeColor="text1"/>
          <w:highlight w:val="yellow"/>
        </w:rPr>
        <w:t>uninhabitable</w:t>
      </w:r>
      <w:r w:rsidRPr="005D1D5E">
        <w:rPr>
          <w:rStyle w:val="StyleUnderline"/>
          <w:color w:val="000000" w:themeColor="text1"/>
        </w:rPr>
        <w:t>.</w:t>
      </w:r>
      <w:r w:rsidRPr="005D1D5E">
        <w:rPr>
          <w:color w:val="000000" w:themeColor="text1"/>
          <w:sz w:val="16"/>
        </w:rPr>
        <w:t xml:space="preserve"> Of course, the </w:t>
      </w:r>
      <w:r w:rsidRPr="005D1D5E">
        <w:rPr>
          <w:rStyle w:val="StyleUnderline"/>
          <w:color w:val="000000" w:themeColor="text1"/>
        </w:rPr>
        <w:t xml:space="preserve">survivors of the nuclear war would be </w:t>
      </w:r>
      <w:r w:rsidRPr="005D1D5E">
        <w:rPr>
          <w:rStyle w:val="Emphasis"/>
          <w:color w:val="000000" w:themeColor="text1"/>
          <w:sz w:val="28"/>
        </w:rPr>
        <w:t>starving to death anyway.</w:t>
      </w:r>
      <w:r w:rsidRPr="005D1D5E">
        <w:rPr>
          <w:color w:val="000000" w:themeColor="text1"/>
          <w:sz w:val="20"/>
        </w:rPr>
        <w:t xml:space="preserve"> </w:t>
      </w:r>
      <w:r w:rsidRPr="005D1D5E">
        <w:rPr>
          <w:rStyle w:val="StyleUnderline"/>
          <w:color w:val="000000" w:themeColor="text1"/>
        </w:rPr>
        <w:t>Once nuclear weapons were introduced into a</w:t>
      </w:r>
      <w:r w:rsidRPr="005D1D5E">
        <w:rPr>
          <w:color w:val="000000" w:themeColor="text1"/>
          <w:sz w:val="16"/>
        </w:rPr>
        <w:t xml:space="preserve"> US-Russian </w:t>
      </w:r>
      <w:r w:rsidRPr="005D1D5E">
        <w:rPr>
          <w:rStyle w:val="StyleUnderline"/>
          <w:color w:val="000000" w:themeColor="text1"/>
        </w:rPr>
        <w:t>conflict, there would be little chance</w:t>
      </w:r>
      <w:r w:rsidRPr="005D1D5E">
        <w:rPr>
          <w:color w:val="000000" w:themeColor="text1"/>
          <w:sz w:val="16"/>
        </w:rPr>
        <w:t xml:space="preserve"> that a </w:t>
      </w:r>
      <w:r w:rsidRPr="005D1D5E">
        <w:rPr>
          <w:rStyle w:val="Emphasis"/>
          <w:color w:val="000000" w:themeColor="text1"/>
        </w:rPr>
        <w:t>nuclear holocaust</w:t>
      </w:r>
      <w:r w:rsidRPr="005D1D5E">
        <w:rPr>
          <w:rStyle w:val="StyleUnderline"/>
          <w:color w:val="000000" w:themeColor="text1"/>
        </w:rPr>
        <w:t xml:space="preserve"> could be avoided. Theories of</w:t>
      </w:r>
      <w:r w:rsidRPr="005D1D5E">
        <w:rPr>
          <w:color w:val="000000" w:themeColor="text1"/>
          <w:sz w:val="16"/>
        </w:rPr>
        <w:t xml:space="preserve"> “limited nuclear war” and “nuclear </w:t>
      </w:r>
      <w:r w:rsidRPr="005D1D5E">
        <w:rPr>
          <w:rStyle w:val="StyleUnderline"/>
          <w:color w:val="000000" w:themeColor="text1"/>
        </w:rPr>
        <w:t xml:space="preserve">de-escalation” are </w:t>
      </w:r>
      <w:r w:rsidRPr="005D1D5E">
        <w:rPr>
          <w:rStyle w:val="Emphasis"/>
          <w:color w:val="000000" w:themeColor="text1"/>
        </w:rPr>
        <w:t>unrealistic</w:t>
      </w:r>
      <w:r w:rsidRPr="005D1D5E">
        <w:rPr>
          <w:color w:val="000000" w:themeColor="text1"/>
          <w:sz w:val="16"/>
        </w:rPr>
        <w:t xml:space="preserve">.[ix] In 2002 the </w:t>
      </w:r>
      <w:r w:rsidRPr="005D1D5E">
        <w:rPr>
          <w:rStyle w:val="StyleUnderline"/>
          <w:color w:val="000000" w:themeColor="text1"/>
        </w:rPr>
        <w:t>Bush</w:t>
      </w:r>
      <w:r w:rsidRPr="005D1D5E">
        <w:rPr>
          <w:color w:val="000000" w:themeColor="text1"/>
          <w:sz w:val="16"/>
        </w:rPr>
        <w:t xml:space="preserve"> administration </w:t>
      </w:r>
      <w:r w:rsidRPr="005D1D5E">
        <w:rPr>
          <w:rStyle w:val="StyleUnderline"/>
          <w:color w:val="000000" w:themeColor="text1"/>
        </w:rPr>
        <w:t>modified US strategic doctrine</w:t>
      </w:r>
      <w:r w:rsidRPr="005D1D5E">
        <w:rPr>
          <w:color w:val="000000" w:themeColor="text1"/>
          <w:sz w:val="16"/>
        </w:rPr>
        <w:t xml:space="preserve"> from a retaliatory role </w:t>
      </w:r>
      <w:r w:rsidRPr="005D1D5E">
        <w:rPr>
          <w:rStyle w:val="StyleUnderline"/>
          <w:color w:val="000000" w:themeColor="text1"/>
        </w:rPr>
        <w:t>to permit preemptive nuclear attack</w:t>
      </w:r>
      <w:r w:rsidRPr="005D1D5E">
        <w:rPr>
          <w:color w:val="000000" w:themeColor="text1"/>
          <w:sz w:val="16"/>
        </w:rPr>
        <w:t xml:space="preserve">; in 2010, the </w:t>
      </w:r>
      <w:r w:rsidRPr="005D1D5E">
        <w:rPr>
          <w:rStyle w:val="StyleUnderline"/>
          <w:color w:val="000000" w:themeColor="text1"/>
        </w:rPr>
        <w:t>Obama</w:t>
      </w:r>
      <w:r w:rsidRPr="005D1D5E">
        <w:rPr>
          <w:color w:val="000000" w:themeColor="text1"/>
          <w:sz w:val="16"/>
        </w:rPr>
        <w:t xml:space="preserve"> administration </w:t>
      </w:r>
      <w:r w:rsidRPr="005D1D5E">
        <w:rPr>
          <w:rStyle w:val="StyleUnderline"/>
          <w:color w:val="000000" w:themeColor="text1"/>
        </w:rPr>
        <w:t>made only</w:t>
      </w:r>
      <w:r w:rsidRPr="005D1D5E">
        <w:rPr>
          <w:color w:val="000000" w:themeColor="text1"/>
          <w:sz w:val="16"/>
        </w:rPr>
        <w:t xml:space="preserve"> incremental and </w:t>
      </w:r>
      <w:r w:rsidRPr="005D1D5E">
        <w:rPr>
          <w:rStyle w:val="StyleUnderline"/>
          <w:color w:val="000000" w:themeColor="text1"/>
        </w:rPr>
        <w:t>miniscule changes</w:t>
      </w:r>
      <w:r w:rsidRPr="005D1D5E">
        <w:rPr>
          <w:color w:val="000000" w:themeColor="text1"/>
          <w:sz w:val="16"/>
        </w:rPr>
        <w:t xml:space="preserve"> to this doctrine, leaving it essentially unchanged. </w:t>
      </w:r>
      <w:r w:rsidRPr="005D1D5E">
        <w:rPr>
          <w:rStyle w:val="StyleUnderline"/>
          <w:color w:val="000000" w:themeColor="text1"/>
        </w:rPr>
        <w:t xml:space="preserve">Furthermore, Counterforce </w:t>
      </w:r>
      <w:r w:rsidRPr="005D1D5E">
        <w:rPr>
          <w:color w:val="000000" w:themeColor="text1"/>
          <w:sz w:val="16"/>
        </w:rPr>
        <w:t xml:space="preserve">doctrine – used by both the US and Russian military – </w:t>
      </w:r>
      <w:r w:rsidRPr="005D1D5E">
        <w:rPr>
          <w:rStyle w:val="StyleUnderline"/>
          <w:color w:val="000000" w:themeColor="text1"/>
        </w:rPr>
        <w:t>emphasizes the need for preemptive strikes</w:t>
      </w:r>
      <w:r w:rsidRPr="005D1D5E">
        <w:rPr>
          <w:color w:val="000000" w:themeColor="text1"/>
          <w:sz w:val="16"/>
        </w:rPr>
        <w:t xml:space="preserve"> once nuclear war begins. </w:t>
      </w:r>
      <w:r w:rsidRPr="005D1D5E">
        <w:rPr>
          <w:rStyle w:val="StyleUnderline"/>
          <w:color w:val="000000" w:themeColor="text1"/>
        </w:rPr>
        <w:t>Both sides would be under immense pressure to launch a</w:t>
      </w:r>
      <w:r w:rsidRPr="005D1D5E">
        <w:rPr>
          <w:color w:val="000000" w:themeColor="text1"/>
          <w:sz w:val="16"/>
        </w:rPr>
        <w:t xml:space="preserve"> preemptive nuclear </w:t>
      </w:r>
      <w:r w:rsidRPr="005D1D5E">
        <w:rPr>
          <w:rStyle w:val="StyleUnderline"/>
          <w:color w:val="000000" w:themeColor="text1"/>
        </w:rPr>
        <w:t>first-strike</w:t>
      </w:r>
      <w:r w:rsidRPr="005D1D5E">
        <w:rPr>
          <w:color w:val="000000" w:themeColor="text1"/>
          <w:sz w:val="16"/>
        </w:rPr>
        <w:t xml:space="preserve"> once military hostilities had commenced, especially if nuclear weapons had already been used on the battlefield.</w:t>
      </w:r>
    </w:p>
    <w:p w14:paraId="51242E73" w14:textId="208C7649" w:rsidR="00517127" w:rsidRDefault="00517127" w:rsidP="00517127">
      <w:pPr>
        <w:pStyle w:val="Heading4"/>
      </w:pPr>
      <w:r>
        <w:t>Solves Nuclear War</w:t>
      </w:r>
    </w:p>
    <w:p w14:paraId="7416DDD2" w14:textId="77777777" w:rsidR="00517127" w:rsidRDefault="00517127" w:rsidP="00517127">
      <w:r w:rsidRPr="00E3744C">
        <w:rPr>
          <w:rStyle w:val="Style13ptBold"/>
        </w:rPr>
        <w:t>Bedell, ‘21</w:t>
      </w:r>
      <w:r w:rsidRPr="007157B9">
        <w:t xml:space="preserve"> </w:t>
      </w:r>
      <w:r w:rsidRPr="00F97E2F">
        <w:rPr>
          <w:sz w:val="14"/>
          <w:szCs w:val="14"/>
        </w:rPr>
        <w:t>(</w:t>
      </w:r>
      <w:r>
        <w:rPr>
          <w:sz w:val="14"/>
          <w:szCs w:val="14"/>
        </w:rPr>
        <w:t>Denise Bedell has an Honors BA in Psychology at the University of Windsor and wrote a thesis</w:t>
      </w:r>
      <w:r w:rsidRPr="00F97E2F">
        <w:rPr>
          <w:sz w:val="14"/>
          <w:szCs w:val="14"/>
        </w:rPr>
        <w:t xml:space="preserve">, Peace Through Profit: How Capitalism Helps Restore and Revive Former Warzones, This is Capitalism presented by Stephens Inc., </w:t>
      </w:r>
      <w:hyperlink r:id="rId20" w:history="1">
        <w:r w:rsidRPr="007C073C">
          <w:rPr>
            <w:rStyle w:val="Hyperlink"/>
            <w:sz w:val="14"/>
            <w:szCs w:val="14"/>
          </w:rPr>
          <w:t>https://www.thisiscapitalism.com/peace-through-profit-how-capitalism-helps-restore-and-revive-former-warzones/</w:t>
        </w:r>
      </w:hyperlink>
      <w:r w:rsidRPr="00F97E2F">
        <w:rPr>
          <w:sz w:val="14"/>
          <w:szCs w:val="14"/>
        </w:rPr>
        <w:t>,</w:t>
      </w:r>
      <w:r>
        <w:rPr>
          <w:sz w:val="14"/>
          <w:szCs w:val="14"/>
        </w:rPr>
        <w:t xml:space="preserve"> 2021)</w:t>
      </w:r>
    </w:p>
    <w:p w14:paraId="4B706AD7" w14:textId="7DC6956E" w:rsidR="00517127" w:rsidRPr="00517127" w:rsidRDefault="00517127" w:rsidP="00517127">
      <w:pPr>
        <w:rPr>
          <w:sz w:val="14"/>
        </w:rPr>
      </w:pPr>
      <w:r w:rsidRPr="00677368">
        <w:rPr>
          <w:rStyle w:val="StyleUnderline"/>
        </w:rPr>
        <w:t>Meet and Greet</w:t>
      </w:r>
      <w:r>
        <w:rPr>
          <w:rStyle w:val="StyleUnderline"/>
        </w:rPr>
        <w:t xml:space="preserve"> </w:t>
      </w:r>
      <w:r w:rsidRPr="00677368">
        <w:rPr>
          <w:rStyle w:val="StyleUnderline"/>
        </w:rPr>
        <w:t>Looking more closely at</w:t>
      </w:r>
      <w:r w:rsidRPr="007157B9">
        <w:rPr>
          <w:sz w:val="14"/>
        </w:rPr>
        <w:t xml:space="preserve"> the </w:t>
      </w:r>
      <w:r w:rsidRPr="00677368">
        <w:rPr>
          <w:rStyle w:val="StyleUnderline"/>
        </w:rPr>
        <w:t>experiences of recent war zones</w:t>
      </w:r>
      <w:r w:rsidRPr="007157B9">
        <w:rPr>
          <w:sz w:val="14"/>
        </w:rPr>
        <w:t xml:space="preserve"> makes clear how </w:t>
      </w:r>
      <w:r w:rsidRPr="009207A1">
        <w:rPr>
          <w:rStyle w:val="Emphasis"/>
          <w:highlight w:val="green"/>
        </w:rPr>
        <w:t>capitalism</w:t>
      </w:r>
      <w:r w:rsidRPr="00677368">
        <w:rPr>
          <w:rStyle w:val="Emphasis"/>
        </w:rPr>
        <w:t xml:space="preserve"> can </w:t>
      </w:r>
      <w:r w:rsidRPr="009207A1">
        <w:rPr>
          <w:rStyle w:val="Emphasis"/>
          <w:highlight w:val="green"/>
        </w:rPr>
        <w:t>bring together</w:t>
      </w:r>
      <w:r w:rsidRPr="00677368">
        <w:rPr>
          <w:rStyle w:val="Emphasis"/>
        </w:rPr>
        <w:t xml:space="preserve"> former </w:t>
      </w:r>
      <w:r w:rsidRPr="009207A1">
        <w:rPr>
          <w:rStyle w:val="Emphasis"/>
          <w:highlight w:val="green"/>
        </w:rPr>
        <w:t>opponents</w:t>
      </w:r>
      <w:r w:rsidRPr="007157B9">
        <w:rPr>
          <w:sz w:val="14"/>
        </w:rPr>
        <w:t xml:space="preserve">. </w:t>
      </w:r>
      <w:r w:rsidRPr="00677368">
        <w:rPr>
          <w:rStyle w:val="StyleUnderline"/>
        </w:rPr>
        <w:t xml:space="preserve">By </w:t>
      </w:r>
      <w:r w:rsidRPr="009207A1">
        <w:rPr>
          <w:rStyle w:val="StyleUnderline"/>
          <w:highlight w:val="green"/>
        </w:rPr>
        <w:t>improv</w:t>
      </w:r>
      <w:r w:rsidRPr="00677368">
        <w:rPr>
          <w:rStyle w:val="StyleUnderline"/>
        </w:rPr>
        <w:t xml:space="preserve">ing citizens’ </w:t>
      </w:r>
      <w:r w:rsidRPr="00057E1A">
        <w:rPr>
          <w:rStyle w:val="StyleUnderline"/>
        </w:rPr>
        <w:t xml:space="preserve">quality of </w:t>
      </w:r>
      <w:r w:rsidRPr="009207A1">
        <w:rPr>
          <w:rStyle w:val="StyleUnderline"/>
          <w:highlight w:val="green"/>
        </w:rPr>
        <w:t>life</w:t>
      </w:r>
      <w:r w:rsidRPr="007157B9">
        <w:rPr>
          <w:sz w:val="14"/>
        </w:rPr>
        <w:t xml:space="preserve"> through economic development, and by creating interdependency through trade, this can </w:t>
      </w:r>
      <w:r w:rsidRPr="009207A1">
        <w:rPr>
          <w:rStyle w:val="StyleUnderline"/>
          <w:highlight w:val="green"/>
        </w:rPr>
        <w:t>reduce</w:t>
      </w:r>
      <w:r w:rsidRPr="00677368">
        <w:rPr>
          <w:rStyle w:val="StyleUnderline"/>
        </w:rPr>
        <w:t xml:space="preserve"> the </w:t>
      </w:r>
      <w:r w:rsidRPr="009207A1">
        <w:rPr>
          <w:rStyle w:val="StyleUnderline"/>
          <w:highlight w:val="green"/>
        </w:rPr>
        <w:t>incentive</w:t>
      </w:r>
      <w:r w:rsidRPr="00677368">
        <w:rPr>
          <w:rStyle w:val="StyleUnderline"/>
        </w:rPr>
        <w:t xml:space="preserve"> for nations to take up arms</w:t>
      </w:r>
      <w:r w:rsidRPr="007157B9">
        <w:rPr>
          <w:sz w:val="14"/>
        </w:rPr>
        <w:t xml:space="preserve"> against their neighbors. </w:t>
      </w:r>
      <w:r w:rsidRPr="00677368">
        <w:rPr>
          <w:rStyle w:val="StyleUnderline"/>
        </w:rPr>
        <w:t>Take the Balkans.</w:t>
      </w:r>
      <w:r w:rsidRPr="007157B9">
        <w:rPr>
          <w:sz w:val="14"/>
        </w:rPr>
        <w:t xml:space="preserve"> The Balkan peninsula is made up of Croatia, Bosnia and Herzegovina, Slovenia, Serbia, Montenegro, Kosovo, Macedonia, Romania, Bulgaria, Albania, Greece and the European part of Turkey. This </w:t>
      </w:r>
      <w:r w:rsidRPr="00811FB9">
        <w:rPr>
          <w:rStyle w:val="StyleUnderline"/>
        </w:rPr>
        <w:t>region was a hotbed of conflict when the former Yugoslavia</w:t>
      </w:r>
      <w:r w:rsidRPr="007157B9">
        <w:rPr>
          <w:sz w:val="14"/>
        </w:rPr>
        <w:t xml:space="preserve"> </w:t>
      </w:r>
      <w:r w:rsidRPr="00811FB9">
        <w:rPr>
          <w:rStyle w:val="StyleUnderline"/>
        </w:rPr>
        <w:t>broke up at the end of the cold war</w:t>
      </w:r>
      <w:r w:rsidRPr="007157B9">
        <w:rPr>
          <w:sz w:val="14"/>
        </w:rPr>
        <w:t xml:space="preserve"> (and, in fact the region has a long history of armed conflict). The </w:t>
      </w:r>
      <w:r w:rsidRPr="009207A1">
        <w:rPr>
          <w:rStyle w:val="StyleUnderline"/>
          <w:highlight w:val="green"/>
        </w:rPr>
        <w:t>Kosovo</w:t>
      </w:r>
      <w:r w:rsidRPr="00FC4BF3">
        <w:rPr>
          <w:rStyle w:val="StyleUnderline"/>
        </w:rPr>
        <w:t xml:space="preserve"> War in 1998-1999, for example,</w:t>
      </w:r>
      <w:r w:rsidRPr="007157B9">
        <w:rPr>
          <w:sz w:val="14"/>
        </w:rPr>
        <w:t xml:space="preserve"> was fought </w:t>
      </w:r>
      <w:r w:rsidRPr="00FC4BF3">
        <w:rPr>
          <w:rStyle w:val="StyleUnderline"/>
        </w:rPr>
        <w:t>between the Serbian Yugoslav authority</w:t>
      </w:r>
      <w:r w:rsidRPr="007157B9">
        <w:rPr>
          <w:sz w:val="14"/>
        </w:rPr>
        <w:t xml:space="preserve"> (by then, Yugoslavia was made up of Serbia and Macedonia) — which controlled Kosovo — </w:t>
      </w:r>
      <w:r w:rsidRPr="00FC4BF3">
        <w:rPr>
          <w:rStyle w:val="StyleUnderline"/>
        </w:rPr>
        <w:t>and the rebel Kosovo Liberation Army</w:t>
      </w:r>
      <w:r w:rsidRPr="007157B9">
        <w:rPr>
          <w:sz w:val="14"/>
        </w:rPr>
        <w:t xml:space="preserve"> (backed by NATO air support). The </w:t>
      </w:r>
      <w:r w:rsidRPr="00FC4BF3">
        <w:rPr>
          <w:rStyle w:val="StyleUnderline"/>
        </w:rPr>
        <w:t xml:space="preserve">deadly </w:t>
      </w:r>
      <w:r w:rsidRPr="009207A1">
        <w:rPr>
          <w:rStyle w:val="StyleUnderline"/>
          <w:highlight w:val="green"/>
        </w:rPr>
        <w:t>conflict</w:t>
      </w:r>
      <w:r w:rsidRPr="00FC4BF3">
        <w:rPr>
          <w:rStyle w:val="StyleUnderline"/>
        </w:rPr>
        <w:t xml:space="preserve"> saw thousands massacred</w:t>
      </w:r>
      <w:r w:rsidRPr="007157B9">
        <w:rPr>
          <w:sz w:val="14"/>
        </w:rPr>
        <w:t xml:space="preserve"> in what a U.N. court would later deem a “systematic campaign of terror.” Those dark days are far gone, however, and </w:t>
      </w:r>
      <w:r w:rsidRPr="00FC4BF3">
        <w:rPr>
          <w:rStyle w:val="StyleUnderline"/>
        </w:rPr>
        <w:t xml:space="preserve">these </w:t>
      </w:r>
      <w:r w:rsidRPr="009207A1">
        <w:rPr>
          <w:rStyle w:val="StyleUnderline"/>
          <w:highlight w:val="green"/>
        </w:rPr>
        <w:t>neighbors now work together in</w:t>
      </w:r>
      <w:r w:rsidRPr="00FC4BF3">
        <w:rPr>
          <w:rStyle w:val="StyleUnderline"/>
        </w:rPr>
        <w:t xml:space="preserve"> a virtuous </w:t>
      </w:r>
      <w:r w:rsidRPr="009207A1">
        <w:rPr>
          <w:rStyle w:val="StyleUnderline"/>
          <w:highlight w:val="green"/>
        </w:rPr>
        <w:t>econ</w:t>
      </w:r>
      <w:r w:rsidRPr="00FC4BF3">
        <w:rPr>
          <w:rStyle w:val="StyleUnderline"/>
        </w:rPr>
        <w:t xml:space="preserve">omic </w:t>
      </w:r>
      <w:r w:rsidRPr="009207A1">
        <w:rPr>
          <w:rStyle w:val="StyleUnderline"/>
          <w:highlight w:val="green"/>
        </w:rPr>
        <w:t>cycle</w:t>
      </w:r>
      <w:r w:rsidRPr="007157B9">
        <w:rPr>
          <w:sz w:val="14"/>
        </w:rPr>
        <w:t xml:space="preserve">. Early in 2018, Pristina, </w:t>
      </w:r>
      <w:r w:rsidRPr="00FC4BF3">
        <w:rPr>
          <w:rStyle w:val="StyleUnderline"/>
        </w:rPr>
        <w:t>the capital of Kosovo, hosted a four-day trade fair</w:t>
      </w:r>
      <w:r w:rsidRPr="007157B9">
        <w:rPr>
          <w:sz w:val="14"/>
        </w:rPr>
        <w:t xml:space="preserve"> — at which </w:t>
      </w:r>
      <w:r w:rsidRPr="00FC4BF3">
        <w:rPr>
          <w:rStyle w:val="StyleUnderline"/>
        </w:rPr>
        <w:t>70 of the 174 companies present were Serbian</w:t>
      </w:r>
      <w:r w:rsidRPr="007157B9">
        <w:rPr>
          <w:sz w:val="14"/>
        </w:rPr>
        <w:t xml:space="preserve">. “I hope </w:t>
      </w:r>
      <w:r w:rsidRPr="00FC4BF3">
        <w:rPr>
          <w:rStyle w:val="StyleUnderline"/>
        </w:rPr>
        <w:t>we will send the signal that the cooperation is already there</w:t>
      </w:r>
      <w:r w:rsidRPr="007157B9">
        <w:rPr>
          <w:sz w:val="14"/>
        </w:rPr>
        <w:t xml:space="preserve">,” noted Marko Cadez of Serbia’s Chamber of Commerce and Industry. “The people are working, the people are employing, making products, making profits — and that is most important for our country.” Or consider relations between </w:t>
      </w:r>
      <w:r w:rsidRPr="009207A1">
        <w:rPr>
          <w:rStyle w:val="StyleUnderline"/>
          <w:highlight w:val="green"/>
        </w:rPr>
        <w:t>India and Pakistan</w:t>
      </w:r>
      <w:r w:rsidRPr="007157B9">
        <w:rPr>
          <w:sz w:val="14"/>
        </w:rPr>
        <w:t xml:space="preserve"> — </w:t>
      </w:r>
      <w:r w:rsidRPr="00FC4BF3">
        <w:rPr>
          <w:rStyle w:val="StyleUnderline"/>
        </w:rPr>
        <w:t>strategic and military rivals</w:t>
      </w:r>
      <w:r w:rsidRPr="007157B9">
        <w:rPr>
          <w:sz w:val="14"/>
        </w:rPr>
        <w:t xml:space="preserve"> that </w:t>
      </w:r>
      <w:r w:rsidRPr="00FC4BF3">
        <w:rPr>
          <w:rStyle w:val="StyleUnderline"/>
        </w:rPr>
        <w:t>have threatened nuclear war on numerous occasions.</w:t>
      </w:r>
      <w:r w:rsidRPr="007157B9">
        <w:rPr>
          <w:sz w:val="14"/>
        </w:rPr>
        <w:t xml:space="preserve"> </w:t>
      </w:r>
      <w:r w:rsidRPr="00FC4BF3">
        <w:rPr>
          <w:rStyle w:val="StyleUnderline"/>
        </w:rPr>
        <w:t>Despite these tensions</w:t>
      </w:r>
      <w:r w:rsidRPr="007157B9">
        <w:rPr>
          <w:sz w:val="14"/>
        </w:rPr>
        <w:t xml:space="preserve">, </w:t>
      </w:r>
      <w:r w:rsidRPr="009207A1">
        <w:rPr>
          <w:rStyle w:val="StyleUnderline"/>
          <w:highlight w:val="green"/>
        </w:rPr>
        <w:t>bilateral trade</w:t>
      </w:r>
      <w:r w:rsidRPr="00FC4BF3">
        <w:rPr>
          <w:rStyle w:val="StyleUnderline"/>
        </w:rPr>
        <w:t xml:space="preserve"> between the two</w:t>
      </w:r>
      <w:r w:rsidRPr="007157B9">
        <w:rPr>
          <w:sz w:val="14"/>
        </w:rPr>
        <w:t xml:space="preserve"> countries </w:t>
      </w:r>
      <w:r w:rsidRPr="009207A1">
        <w:rPr>
          <w:rStyle w:val="StyleUnderline"/>
          <w:highlight w:val="green"/>
        </w:rPr>
        <w:t>was worth</w:t>
      </w:r>
      <w:r w:rsidRPr="00FC4BF3">
        <w:rPr>
          <w:rStyle w:val="StyleUnderline"/>
        </w:rPr>
        <w:t xml:space="preserve"> around </w:t>
      </w:r>
      <w:r w:rsidRPr="009207A1">
        <w:rPr>
          <w:rStyle w:val="StyleUnderline"/>
          <w:highlight w:val="green"/>
        </w:rPr>
        <w:t>$2.6 billion</w:t>
      </w:r>
      <w:r w:rsidRPr="00FC4BF3">
        <w:rPr>
          <w:rStyle w:val="StyleUnderline"/>
        </w:rPr>
        <w:t xml:space="preserve"> in 2016</w:t>
      </w:r>
      <w:r w:rsidRPr="007157B9">
        <w:rPr>
          <w:sz w:val="14"/>
        </w:rPr>
        <w:t>, according to Indian government figures. Unofficial estimates suggest that it is twice that amount — and that the potential for trade is many times greater yet. “</w:t>
      </w:r>
      <w:r w:rsidRPr="00FC4BF3">
        <w:rPr>
          <w:rStyle w:val="StyleUnderline"/>
        </w:rPr>
        <w:t>Peace building and peacemaking</w:t>
      </w:r>
      <w:r w:rsidRPr="007157B9">
        <w:rPr>
          <w:sz w:val="14"/>
        </w:rPr>
        <w:t xml:space="preserve"> </w:t>
      </w:r>
      <w:r w:rsidRPr="00FC4BF3">
        <w:rPr>
          <w:rStyle w:val="StyleUnderline"/>
        </w:rPr>
        <w:t>will always be subject to the larger political issues</w:t>
      </w:r>
      <w:r w:rsidRPr="007157B9">
        <w:rPr>
          <w:sz w:val="14"/>
        </w:rPr>
        <w:t xml:space="preserve"> between India and Pakistan,” according to a report in 2017 from the independent and non-partisan federally mandated United States Institute of Peace (USIP). But, according to USIP, </w:t>
      </w:r>
      <w:r w:rsidRPr="00FC4BF3">
        <w:rPr>
          <w:rStyle w:val="StyleUnderline"/>
        </w:rPr>
        <w:t>economic and trade cooperation</w:t>
      </w:r>
      <w:r w:rsidRPr="007157B9">
        <w:rPr>
          <w:sz w:val="14"/>
        </w:rPr>
        <w:t xml:space="preserve"> can </w:t>
      </w:r>
      <w:r w:rsidRPr="00FC4BF3">
        <w:rPr>
          <w:rStyle w:val="StyleUnderline"/>
        </w:rPr>
        <w:t>offers a path toward greater stability and peace between the countries</w:t>
      </w:r>
      <w:r w:rsidRPr="007157B9">
        <w:rPr>
          <w:sz w:val="14"/>
        </w:rPr>
        <w:t xml:space="preserve"> — and across South Asia as a whole. A research report titled “Pakistan-India Relations: Peace Through bilateral Trade” — by Muhammad Ali, Noreen Mujahid and Aziz ur Rehman of the University of Karachi — determined that by </w:t>
      </w:r>
      <w:r w:rsidRPr="006515F5">
        <w:rPr>
          <w:rStyle w:val="StyleUnderline"/>
        </w:rPr>
        <w:t xml:space="preserve">increasing bilateral </w:t>
      </w:r>
      <w:r w:rsidRPr="009207A1">
        <w:rPr>
          <w:rStyle w:val="StyleUnderline"/>
          <w:highlight w:val="green"/>
        </w:rPr>
        <w:t>trade</w:t>
      </w:r>
      <w:r w:rsidRPr="007157B9">
        <w:rPr>
          <w:sz w:val="14"/>
        </w:rPr>
        <w:t xml:space="preserve">, it </w:t>
      </w:r>
      <w:r w:rsidRPr="006515F5">
        <w:rPr>
          <w:rStyle w:val="StyleUnderline"/>
        </w:rPr>
        <w:t xml:space="preserve">can </w:t>
      </w:r>
      <w:r w:rsidRPr="009207A1">
        <w:rPr>
          <w:rStyle w:val="StyleUnderline"/>
          <w:highlight w:val="green"/>
        </w:rPr>
        <w:t xml:space="preserve">help </w:t>
      </w:r>
      <w:r w:rsidRPr="009207A1">
        <w:rPr>
          <w:rStyle w:val="Emphasis"/>
          <w:highlight w:val="green"/>
        </w:rPr>
        <w:t>resolve political issues</w:t>
      </w:r>
      <w:r w:rsidRPr="006515F5">
        <w:rPr>
          <w:rStyle w:val="StyleUnderline"/>
        </w:rPr>
        <w:t xml:space="preserve"> between the two countries</w:t>
      </w:r>
      <w:r w:rsidRPr="007157B9">
        <w:rPr>
          <w:sz w:val="14"/>
        </w:rPr>
        <w:t xml:space="preserve"> — </w:t>
      </w:r>
      <w:r w:rsidRPr="006515F5">
        <w:rPr>
          <w:rStyle w:val="StyleUnderline"/>
        </w:rPr>
        <w:t>and</w:t>
      </w:r>
      <w:r w:rsidRPr="007157B9">
        <w:rPr>
          <w:sz w:val="14"/>
        </w:rPr>
        <w:t xml:space="preserve"> </w:t>
      </w:r>
      <w:r w:rsidRPr="006515F5">
        <w:rPr>
          <w:rStyle w:val="Emphasis"/>
        </w:rPr>
        <w:t>reduce poverty</w:t>
      </w:r>
      <w:r w:rsidRPr="007157B9">
        <w:rPr>
          <w:sz w:val="14"/>
        </w:rPr>
        <w:t>. The report, published in the European Scientific Journal, noted: “</w:t>
      </w:r>
      <w:r w:rsidRPr="006515F5">
        <w:rPr>
          <w:rStyle w:val="StyleUnderline"/>
        </w:rPr>
        <w:t>If Pakistan and India normalize their economic relations</w:t>
      </w:r>
      <w:r w:rsidRPr="007157B9">
        <w:rPr>
          <w:sz w:val="14"/>
        </w:rPr>
        <w:t xml:space="preserve">, it will enhance the </w:t>
      </w:r>
      <w:r w:rsidRPr="00647689">
        <w:rPr>
          <w:sz w:val="14"/>
        </w:rPr>
        <w:t xml:space="preserve">formal trade — and as a result, </w:t>
      </w:r>
      <w:r w:rsidRPr="00647689">
        <w:rPr>
          <w:rStyle w:val="StyleUnderline"/>
        </w:rPr>
        <w:t>both the countries will earn significant revenue</w:t>
      </w:r>
      <w:r w:rsidRPr="00647689">
        <w:rPr>
          <w:sz w:val="14"/>
        </w:rPr>
        <w:t>, which is lost due to informal trade.” The authors stated that as formal trade volumes rise, “</w:t>
      </w:r>
      <w:r w:rsidRPr="00647689">
        <w:rPr>
          <w:rStyle w:val="StyleUnderline"/>
        </w:rPr>
        <w:t>both governments will be compelled to</w:t>
      </w:r>
      <w:r w:rsidRPr="00647689">
        <w:rPr>
          <w:sz w:val="14"/>
        </w:rPr>
        <w:t xml:space="preserve"> </w:t>
      </w:r>
      <w:r w:rsidRPr="00647689">
        <w:rPr>
          <w:rStyle w:val="Emphasis"/>
        </w:rPr>
        <w:t>normalize their political relations</w:t>
      </w:r>
      <w:r w:rsidRPr="00647689">
        <w:rPr>
          <w:sz w:val="14"/>
        </w:rPr>
        <w:t xml:space="preserve"> </w:t>
      </w:r>
      <w:r w:rsidRPr="00647689">
        <w:rPr>
          <w:rStyle w:val="StyleUnderline"/>
        </w:rPr>
        <w:t>and</w:t>
      </w:r>
      <w:r w:rsidRPr="00647689">
        <w:rPr>
          <w:sz w:val="14"/>
        </w:rPr>
        <w:t xml:space="preserve"> </w:t>
      </w:r>
      <w:r w:rsidRPr="00647689">
        <w:rPr>
          <w:rStyle w:val="Emphasis"/>
        </w:rPr>
        <w:t>resolve their border disputes</w:t>
      </w:r>
      <w:r w:rsidRPr="00647689">
        <w:rPr>
          <w:sz w:val="14"/>
        </w:rPr>
        <w:t xml:space="preserve"> </w:t>
      </w:r>
      <w:r w:rsidRPr="00647689">
        <w:rPr>
          <w:rStyle w:val="StyleUnderline"/>
        </w:rPr>
        <w:t>in an amicable manner</w:t>
      </w:r>
      <w:r w:rsidRPr="00647689">
        <w:rPr>
          <w:sz w:val="14"/>
        </w:rPr>
        <w:t xml:space="preserve">.” Hence — </w:t>
      </w:r>
      <w:r w:rsidRPr="00647689">
        <w:rPr>
          <w:rStyle w:val="StyleUnderline"/>
        </w:rPr>
        <w:t>as trade increases</w:t>
      </w:r>
      <w:r w:rsidRPr="00647689">
        <w:rPr>
          <w:sz w:val="14"/>
        </w:rPr>
        <w:t xml:space="preserve">, </w:t>
      </w:r>
      <w:r w:rsidRPr="00647689">
        <w:rPr>
          <w:rStyle w:val="StyleUnderline"/>
        </w:rPr>
        <w:t>pressure mounts on the authorities</w:t>
      </w:r>
      <w:r w:rsidRPr="00647689">
        <w:rPr>
          <w:sz w:val="14"/>
        </w:rPr>
        <w:t xml:space="preserve"> </w:t>
      </w:r>
      <w:r w:rsidRPr="00647689">
        <w:rPr>
          <w:rStyle w:val="Emphasis"/>
        </w:rPr>
        <w:t>to ensure nothing interferes</w:t>
      </w:r>
      <w:r w:rsidRPr="00647689">
        <w:rPr>
          <w:sz w:val="14"/>
        </w:rPr>
        <w:t xml:space="preserve"> </w:t>
      </w:r>
      <w:r w:rsidRPr="00647689">
        <w:rPr>
          <w:rStyle w:val="StyleUnderline"/>
        </w:rPr>
        <w:t>with those economic ties</w:t>
      </w:r>
      <w:r w:rsidRPr="007157B9">
        <w:rPr>
          <w:sz w:val="14"/>
        </w:rPr>
        <w:t xml:space="preserve">. Internal Strength </w:t>
      </w:r>
      <w:r w:rsidRPr="009207A1">
        <w:rPr>
          <w:rStyle w:val="StyleUnderline"/>
          <w:highlight w:val="green"/>
        </w:rPr>
        <w:t>Capitalism</w:t>
      </w:r>
      <w:r w:rsidRPr="00852E13">
        <w:rPr>
          <w:rStyle w:val="StyleUnderline"/>
        </w:rPr>
        <w:t xml:space="preserve"> not only </w:t>
      </w:r>
      <w:r w:rsidRPr="009207A1">
        <w:rPr>
          <w:rStyle w:val="StyleUnderline"/>
          <w:highlight w:val="green"/>
        </w:rPr>
        <w:t>facilitates peace</w:t>
      </w:r>
      <w:r w:rsidRPr="00852E13">
        <w:rPr>
          <w:rStyle w:val="StyleUnderline"/>
        </w:rPr>
        <w:t xml:space="preserve"> between </w:t>
      </w:r>
      <w:r w:rsidRPr="00647689">
        <w:rPr>
          <w:rStyle w:val="StyleUnderline"/>
        </w:rPr>
        <w:t>nations</w:t>
      </w:r>
      <w:r w:rsidRPr="00647689">
        <w:rPr>
          <w:sz w:val="14"/>
        </w:rPr>
        <w:t xml:space="preserve">, </w:t>
      </w:r>
      <w:r w:rsidRPr="00647689">
        <w:rPr>
          <w:rStyle w:val="Emphasis"/>
        </w:rPr>
        <w:t>but also within</w:t>
      </w:r>
      <w:r w:rsidRPr="00852E13">
        <w:rPr>
          <w:rStyle w:val="Emphasis"/>
        </w:rPr>
        <w:t xml:space="preserve"> </w:t>
      </w:r>
      <w:r w:rsidRPr="00647689">
        <w:rPr>
          <w:rStyle w:val="Emphasis"/>
        </w:rPr>
        <w:t>them</w:t>
      </w:r>
      <w:r w:rsidRPr="00647689">
        <w:rPr>
          <w:sz w:val="14"/>
        </w:rPr>
        <w:t xml:space="preserve">. </w:t>
      </w:r>
      <w:r w:rsidRPr="00647689">
        <w:rPr>
          <w:rStyle w:val="StyleUnderline"/>
        </w:rPr>
        <w:t>Rwanda experienced</w:t>
      </w:r>
      <w:r w:rsidRPr="00647689">
        <w:rPr>
          <w:sz w:val="14"/>
        </w:rPr>
        <w:t xml:space="preserve"> a </w:t>
      </w:r>
      <w:r w:rsidRPr="00647689">
        <w:rPr>
          <w:rStyle w:val="StyleUnderline"/>
        </w:rPr>
        <w:t>horrific genocide in the</w:t>
      </w:r>
      <w:r w:rsidRPr="00647689">
        <w:rPr>
          <w:sz w:val="14"/>
        </w:rPr>
        <w:t xml:space="preserve"> </w:t>
      </w:r>
      <w:r w:rsidRPr="00647689">
        <w:rPr>
          <w:rStyle w:val="StyleUnderline"/>
        </w:rPr>
        <w:t>1990s</w:t>
      </w:r>
      <w:r w:rsidRPr="00647689">
        <w:rPr>
          <w:sz w:val="14"/>
        </w:rPr>
        <w:t xml:space="preserve">. But </w:t>
      </w:r>
      <w:r w:rsidRPr="00647689">
        <w:rPr>
          <w:rStyle w:val="StyleUnderline"/>
        </w:rPr>
        <w:t>since then</w:t>
      </w:r>
      <w:r w:rsidRPr="00647689">
        <w:rPr>
          <w:sz w:val="14"/>
        </w:rPr>
        <w:t xml:space="preserve">, the </w:t>
      </w:r>
      <w:r w:rsidRPr="00647689">
        <w:rPr>
          <w:rStyle w:val="StyleUnderline"/>
        </w:rPr>
        <w:t>country has undergone a</w:t>
      </w:r>
      <w:r w:rsidRPr="00852E13">
        <w:rPr>
          <w:rStyle w:val="StyleUnderline"/>
        </w:rPr>
        <w:t xml:space="preserve"> dramatic transformation</w:t>
      </w:r>
      <w:r w:rsidRPr="007157B9">
        <w:rPr>
          <w:sz w:val="14"/>
        </w:rPr>
        <w:t xml:space="preserve"> — in part, </w:t>
      </w:r>
      <w:r w:rsidRPr="00852E13">
        <w:rPr>
          <w:rStyle w:val="StyleUnderline"/>
        </w:rPr>
        <w:t>because of the hard work of companies that have partnered with the government</w:t>
      </w:r>
      <w:r w:rsidRPr="007157B9">
        <w:rPr>
          <w:sz w:val="14"/>
        </w:rPr>
        <w:t xml:space="preserve"> and outside agencies </w:t>
      </w:r>
      <w:r w:rsidRPr="00852E13">
        <w:rPr>
          <w:rStyle w:val="Emphasis"/>
        </w:rPr>
        <w:t xml:space="preserve">to </w:t>
      </w:r>
      <w:r w:rsidRPr="009207A1">
        <w:rPr>
          <w:rStyle w:val="Emphasis"/>
          <w:highlight w:val="green"/>
        </w:rPr>
        <w:t xml:space="preserve">create </w:t>
      </w:r>
      <w:r w:rsidRPr="00057E1A">
        <w:rPr>
          <w:rStyle w:val="Emphasis"/>
        </w:rPr>
        <w:t>sustainable</w:t>
      </w:r>
      <w:r w:rsidRPr="00852E13">
        <w:rPr>
          <w:rStyle w:val="Emphasis"/>
        </w:rPr>
        <w:t xml:space="preserve"> </w:t>
      </w:r>
      <w:r w:rsidRPr="009207A1">
        <w:rPr>
          <w:rStyle w:val="Emphasis"/>
          <w:highlight w:val="green"/>
        </w:rPr>
        <w:t>businesses</w:t>
      </w:r>
      <w:r w:rsidRPr="00852E13">
        <w:rPr>
          <w:rStyle w:val="Emphasis"/>
        </w:rPr>
        <w:t xml:space="preserve"> and industries</w:t>
      </w:r>
      <w:r w:rsidRPr="007157B9">
        <w:rPr>
          <w:sz w:val="14"/>
        </w:rPr>
        <w:t xml:space="preserve"> </w:t>
      </w:r>
      <w:r w:rsidRPr="00852E13">
        <w:rPr>
          <w:rStyle w:val="StyleUnderline"/>
        </w:rPr>
        <w:t>that are building a stable and growing economy</w:t>
      </w:r>
      <w:r w:rsidRPr="007157B9">
        <w:rPr>
          <w:sz w:val="14"/>
        </w:rPr>
        <w:t xml:space="preserve">. </w:t>
      </w:r>
      <w:r w:rsidRPr="00852E13">
        <w:rPr>
          <w:rStyle w:val="StyleUnderline"/>
        </w:rPr>
        <w:t>One of the many companies</w:t>
      </w:r>
      <w:r w:rsidRPr="007157B9">
        <w:rPr>
          <w:sz w:val="14"/>
        </w:rPr>
        <w:t xml:space="preserve"> </w:t>
      </w:r>
      <w:r w:rsidRPr="00852E13">
        <w:rPr>
          <w:rStyle w:val="StyleUnderline"/>
        </w:rPr>
        <w:t>that</w:t>
      </w:r>
      <w:r w:rsidRPr="007157B9">
        <w:rPr>
          <w:sz w:val="14"/>
        </w:rPr>
        <w:t xml:space="preserve"> has </w:t>
      </w:r>
      <w:r w:rsidRPr="00852E13">
        <w:rPr>
          <w:rStyle w:val="StyleUnderline"/>
        </w:rPr>
        <w:t>helped engender peace and create stability</w:t>
      </w:r>
      <w:r w:rsidRPr="007157B9">
        <w:rPr>
          <w:sz w:val="14"/>
        </w:rPr>
        <w:t xml:space="preserve"> since Rwanda’s darkest days </w:t>
      </w:r>
      <w:r w:rsidRPr="00852E13">
        <w:rPr>
          <w:rStyle w:val="StyleUnderline"/>
        </w:rPr>
        <w:t>is Westrock Coffee</w:t>
      </w:r>
      <w:r w:rsidRPr="007157B9">
        <w:rPr>
          <w:sz w:val="14"/>
        </w:rPr>
        <w:t xml:space="preserve">. CEO Scott Ford’s pioneering work has helped to build a sustainable, free-market system for independent coffee producers in the country. </w:t>
      </w:r>
      <w:r w:rsidRPr="00852E13">
        <w:rPr>
          <w:rStyle w:val="StyleUnderline"/>
        </w:rPr>
        <w:t>Ford espoused</w:t>
      </w:r>
      <w:r w:rsidRPr="007157B9">
        <w:rPr>
          <w:sz w:val="14"/>
        </w:rPr>
        <w:t xml:space="preserve"> </w:t>
      </w:r>
      <w:r w:rsidRPr="00852E13">
        <w:rPr>
          <w:rStyle w:val="StyleUnderline"/>
        </w:rPr>
        <w:t>a direct</w:t>
      </w:r>
      <w:r w:rsidRPr="007157B9">
        <w:rPr>
          <w:sz w:val="14"/>
        </w:rPr>
        <w:t xml:space="preserve"> trade </w:t>
      </w:r>
      <w:r w:rsidRPr="00852E13">
        <w:rPr>
          <w:rStyle w:val="StyleUnderline"/>
        </w:rPr>
        <w:t>model</w:t>
      </w:r>
      <w:r w:rsidRPr="007157B9">
        <w:rPr>
          <w:sz w:val="14"/>
        </w:rPr>
        <w:t xml:space="preserve"> — </w:t>
      </w:r>
      <w:r w:rsidRPr="00852E13">
        <w:rPr>
          <w:rStyle w:val="StyleUnderline"/>
        </w:rPr>
        <w:t>paying local smallholder farmers a fair market value for</w:t>
      </w:r>
      <w:r w:rsidRPr="007157B9">
        <w:rPr>
          <w:sz w:val="14"/>
        </w:rPr>
        <w:t xml:space="preserve"> their </w:t>
      </w:r>
      <w:r w:rsidRPr="00852E13">
        <w:rPr>
          <w:rStyle w:val="StyleUnderline"/>
        </w:rPr>
        <w:t>coffee beans</w:t>
      </w:r>
      <w:r w:rsidRPr="007157B9">
        <w:rPr>
          <w:sz w:val="14"/>
        </w:rPr>
        <w:t xml:space="preserve">. He also built an agricultural training institute for local farmers, many of whom are women. As </w:t>
      </w:r>
      <w:r w:rsidRPr="00852E13">
        <w:rPr>
          <w:rStyle w:val="StyleUnderline"/>
        </w:rPr>
        <w:t>Ford explained</w:t>
      </w:r>
      <w:r w:rsidRPr="007157B9">
        <w:rPr>
          <w:sz w:val="14"/>
        </w:rPr>
        <w:t>: “</w:t>
      </w:r>
      <w:r w:rsidRPr="00852E13">
        <w:rPr>
          <w:rStyle w:val="StyleUnderline"/>
        </w:rPr>
        <w:t>What we are trying to do in Rwanda</w:t>
      </w:r>
      <w:r w:rsidRPr="007157B9">
        <w:rPr>
          <w:sz w:val="14"/>
        </w:rPr>
        <w:t xml:space="preserve"> </w:t>
      </w:r>
      <w:r w:rsidRPr="006326D1">
        <w:rPr>
          <w:rStyle w:val="StyleUnderline"/>
        </w:rPr>
        <w:t>is</w:t>
      </w:r>
      <w:r w:rsidRPr="007157B9">
        <w:rPr>
          <w:sz w:val="14"/>
        </w:rPr>
        <w:t xml:space="preserve"> be the engine that </w:t>
      </w:r>
      <w:r w:rsidRPr="006326D1">
        <w:rPr>
          <w:rStyle w:val="StyleUnderline"/>
        </w:rPr>
        <w:t>help</w:t>
      </w:r>
      <w:r w:rsidRPr="007157B9">
        <w:rPr>
          <w:sz w:val="14"/>
        </w:rPr>
        <w:t xml:space="preserve">s </w:t>
      </w:r>
      <w:r w:rsidRPr="006326D1">
        <w:rPr>
          <w:rStyle w:val="StyleUnderline"/>
        </w:rPr>
        <w:t>them create their own [economic] ecosystem</w:t>
      </w:r>
      <w:r w:rsidRPr="007157B9">
        <w:rPr>
          <w:sz w:val="14"/>
        </w:rPr>
        <w:t xml:space="preserve">.” (read more of his story here). Another example in Rwanda is </w:t>
      </w:r>
      <w:r w:rsidRPr="009207A1">
        <w:rPr>
          <w:rStyle w:val="StyleUnderline"/>
          <w:highlight w:val="green"/>
        </w:rPr>
        <w:t>A</w:t>
      </w:r>
      <w:r w:rsidRPr="006326D1">
        <w:rPr>
          <w:rStyle w:val="StyleUnderline"/>
        </w:rPr>
        <w:t xml:space="preserve">frica </w:t>
      </w:r>
      <w:r w:rsidRPr="009207A1">
        <w:rPr>
          <w:rStyle w:val="StyleUnderline"/>
          <w:highlight w:val="green"/>
        </w:rPr>
        <w:t>I</w:t>
      </w:r>
      <w:r w:rsidRPr="006326D1">
        <w:rPr>
          <w:rStyle w:val="StyleUnderline"/>
        </w:rPr>
        <w:t xml:space="preserve">mproved </w:t>
      </w:r>
      <w:r w:rsidRPr="009207A1">
        <w:rPr>
          <w:rStyle w:val="StyleUnderline"/>
          <w:highlight w:val="green"/>
        </w:rPr>
        <w:t>F</w:t>
      </w:r>
      <w:r w:rsidRPr="006326D1">
        <w:rPr>
          <w:rStyle w:val="StyleUnderline"/>
        </w:rPr>
        <w:t>oods</w:t>
      </w:r>
      <w:r w:rsidRPr="007157B9">
        <w:rPr>
          <w:sz w:val="14"/>
        </w:rPr>
        <w:t xml:space="preserve">, which </w:t>
      </w:r>
      <w:r w:rsidRPr="006326D1">
        <w:rPr>
          <w:rStyle w:val="StyleUnderline"/>
        </w:rPr>
        <w:t>specializes in fortified foods to combat malnutrition</w:t>
      </w:r>
      <w:r w:rsidRPr="007157B9">
        <w:rPr>
          <w:sz w:val="14"/>
        </w:rPr>
        <w:t xml:space="preserve">. At an event earlier this year to mark the genocide, </w:t>
      </w:r>
      <w:r w:rsidRPr="006326D1">
        <w:rPr>
          <w:rStyle w:val="StyleUnderline"/>
        </w:rPr>
        <w:t>AIF’s chief executive</w:t>
      </w:r>
      <w:r w:rsidRPr="007157B9">
        <w:rPr>
          <w:sz w:val="14"/>
        </w:rPr>
        <w:t xml:space="preserve">, Amar Ali, </w:t>
      </w:r>
      <w:r w:rsidRPr="009207A1">
        <w:rPr>
          <w:rStyle w:val="StyleUnderline"/>
          <w:highlight w:val="green"/>
        </w:rPr>
        <w:t>outlined how business</w:t>
      </w:r>
      <w:r w:rsidRPr="006326D1">
        <w:rPr>
          <w:rStyle w:val="StyleUnderline"/>
        </w:rPr>
        <w:t xml:space="preserve"> can help </w:t>
      </w:r>
      <w:r w:rsidRPr="009207A1">
        <w:rPr>
          <w:rStyle w:val="StyleUnderline"/>
          <w:highlight w:val="green"/>
        </w:rPr>
        <w:t>prevent</w:t>
      </w:r>
      <w:r w:rsidRPr="006326D1">
        <w:rPr>
          <w:rStyle w:val="StyleUnderline"/>
        </w:rPr>
        <w:t xml:space="preserve"> the </w:t>
      </w:r>
      <w:r w:rsidRPr="009207A1">
        <w:rPr>
          <w:rStyle w:val="StyleUnderline"/>
          <w:highlight w:val="green"/>
        </w:rPr>
        <w:t>divisions</w:t>
      </w:r>
      <w:r w:rsidRPr="009207A1">
        <w:rPr>
          <w:sz w:val="14"/>
          <w:highlight w:val="green"/>
        </w:rPr>
        <w:t xml:space="preserve"> </w:t>
      </w:r>
      <w:r w:rsidRPr="009207A1">
        <w:rPr>
          <w:rStyle w:val="StyleUnderline"/>
          <w:highlight w:val="green"/>
        </w:rPr>
        <w:t>that lead to conflict</w:t>
      </w:r>
      <w:r w:rsidRPr="007157B9">
        <w:rPr>
          <w:sz w:val="14"/>
        </w:rPr>
        <w:t>. “At Africa Improved Foods, we want to be a flagship for Rwanda — not only in what we build and the products we produce, but also the way we treat each other,” he said. “</w:t>
      </w:r>
      <w:r w:rsidRPr="006326D1">
        <w:rPr>
          <w:rStyle w:val="StyleUnderline"/>
        </w:rPr>
        <w:t>Everybody is a human being first</w:t>
      </w:r>
      <w:r w:rsidRPr="007157B9">
        <w:rPr>
          <w:sz w:val="14"/>
        </w:rPr>
        <w:t xml:space="preserve">, and should be treated as such — </w:t>
      </w:r>
      <w:r w:rsidRPr="006326D1">
        <w:rPr>
          <w:rStyle w:val="StyleUnderline"/>
        </w:rPr>
        <w:t>irrespective of gender, race, religion, tribe,</w:t>
      </w:r>
      <w:r w:rsidRPr="007157B9">
        <w:rPr>
          <w:sz w:val="14"/>
        </w:rPr>
        <w:t xml:space="preserve"> or any other categorization.” In September of 2018, AIF received an SDG award for sustainable consumption (based on the UN’s Sustainable Development Goals) from the Swiss Green Economy Symposium. The award recognized the company for its innovative joint venture in Rwanda, along with the government of Rwanda, a consortium of various banks, and the International Finance Corporation, for promoting local production by buying farmers’ maize and soy yields directly at competitive prices. </w:t>
      </w:r>
      <w:r w:rsidRPr="007157B9">
        <w:rPr>
          <w:rStyle w:val="StyleUnderline"/>
        </w:rPr>
        <w:t>AIF’s factory in Kigali</w:t>
      </w:r>
      <w:r w:rsidRPr="007157B9">
        <w:rPr>
          <w:sz w:val="14"/>
        </w:rPr>
        <w:t xml:space="preserve">, the Rwandan capital, </w:t>
      </w:r>
      <w:r w:rsidRPr="007157B9">
        <w:rPr>
          <w:rStyle w:val="StyleUnderline"/>
        </w:rPr>
        <w:t>provides work to some 300 people</w:t>
      </w:r>
      <w:r w:rsidRPr="007157B9">
        <w:rPr>
          <w:sz w:val="14"/>
        </w:rPr>
        <w:t xml:space="preserve">, </w:t>
      </w:r>
      <w:r w:rsidRPr="007157B9">
        <w:rPr>
          <w:rStyle w:val="StyleUnderline"/>
        </w:rPr>
        <w:t>and</w:t>
      </w:r>
      <w:r w:rsidRPr="007157B9">
        <w:rPr>
          <w:sz w:val="14"/>
        </w:rPr>
        <w:t xml:space="preserve"> the local-sourcing program </w:t>
      </w:r>
      <w:r w:rsidRPr="007157B9">
        <w:rPr>
          <w:rStyle w:val="StyleUnderline"/>
        </w:rPr>
        <w:t>provides around 24,000 Rwandan farmers with stable, sustainable income</w:t>
      </w:r>
      <w:r w:rsidRPr="007157B9">
        <w:rPr>
          <w:sz w:val="14"/>
        </w:rPr>
        <w:t xml:space="preserve">. </w:t>
      </w:r>
      <w:r w:rsidRPr="007157B9">
        <w:rPr>
          <w:rStyle w:val="StyleUnderline"/>
        </w:rPr>
        <w:t>Capitalism</w:t>
      </w:r>
      <w:r w:rsidRPr="007157B9">
        <w:rPr>
          <w:sz w:val="14"/>
        </w:rPr>
        <w:t xml:space="preserve"> not only </w:t>
      </w:r>
      <w:r w:rsidRPr="007157B9">
        <w:rPr>
          <w:rStyle w:val="StyleUnderline"/>
        </w:rPr>
        <w:t>creates an environment for peace</w:t>
      </w:r>
      <w:r w:rsidRPr="007157B9">
        <w:rPr>
          <w:sz w:val="14"/>
        </w:rPr>
        <w:t xml:space="preserve"> but </w:t>
      </w:r>
      <w:r w:rsidRPr="009207A1">
        <w:rPr>
          <w:rStyle w:val="StyleUnderline"/>
          <w:highlight w:val="green"/>
        </w:rPr>
        <w:t>when cap</w:t>
      </w:r>
      <w:r w:rsidRPr="007157B9">
        <w:rPr>
          <w:rStyle w:val="StyleUnderline"/>
        </w:rPr>
        <w:t xml:space="preserve">italism </w:t>
      </w:r>
      <w:r w:rsidRPr="009207A1">
        <w:rPr>
          <w:rStyle w:val="StyleUnderline"/>
          <w:highlight w:val="green"/>
        </w:rPr>
        <w:t>stumbles</w:t>
      </w:r>
      <w:r w:rsidRPr="009207A1">
        <w:rPr>
          <w:sz w:val="14"/>
          <w:highlight w:val="green"/>
        </w:rPr>
        <w:t xml:space="preserve">, </w:t>
      </w:r>
      <w:r w:rsidRPr="009207A1">
        <w:rPr>
          <w:rStyle w:val="StyleUnderline"/>
          <w:highlight w:val="green"/>
        </w:rPr>
        <w:t>so do</w:t>
      </w:r>
      <w:r w:rsidRPr="007157B9">
        <w:rPr>
          <w:rStyle w:val="StyleUnderline"/>
        </w:rPr>
        <w:t xml:space="preserve"> the </w:t>
      </w:r>
      <w:r w:rsidRPr="009207A1">
        <w:rPr>
          <w:rStyle w:val="StyleUnderline"/>
          <w:highlight w:val="green"/>
        </w:rPr>
        <w:t>prospects</w:t>
      </w:r>
      <w:r w:rsidRPr="009207A1">
        <w:rPr>
          <w:sz w:val="14"/>
          <w:highlight w:val="green"/>
        </w:rPr>
        <w:t xml:space="preserve"> </w:t>
      </w:r>
      <w:r w:rsidRPr="009207A1">
        <w:rPr>
          <w:rStyle w:val="StyleUnderline"/>
          <w:highlight w:val="green"/>
        </w:rPr>
        <w:t>for</w:t>
      </w:r>
      <w:r w:rsidRPr="007157B9">
        <w:rPr>
          <w:rStyle w:val="StyleUnderline"/>
        </w:rPr>
        <w:t xml:space="preserve"> </w:t>
      </w:r>
      <w:r w:rsidRPr="007157B9">
        <w:rPr>
          <w:rStyle w:val="Emphasis"/>
        </w:rPr>
        <w:t xml:space="preserve">international </w:t>
      </w:r>
      <w:r w:rsidRPr="009207A1">
        <w:rPr>
          <w:rStyle w:val="Emphasis"/>
          <w:highlight w:val="green"/>
        </w:rPr>
        <w:t>harmony</w:t>
      </w:r>
      <w:r w:rsidRPr="009207A1">
        <w:rPr>
          <w:sz w:val="14"/>
          <w:highlight w:val="green"/>
        </w:rPr>
        <w:t xml:space="preserve">. </w:t>
      </w:r>
      <w:r w:rsidRPr="009207A1">
        <w:rPr>
          <w:rStyle w:val="StyleUnderline"/>
          <w:highlight w:val="green"/>
        </w:rPr>
        <w:t>In 2016</w:t>
      </w:r>
      <w:r w:rsidRPr="009207A1">
        <w:rPr>
          <w:sz w:val="14"/>
          <w:highlight w:val="green"/>
        </w:rPr>
        <w:t xml:space="preserve">, </w:t>
      </w:r>
      <w:r w:rsidRPr="009207A1">
        <w:rPr>
          <w:rStyle w:val="StyleUnderline"/>
          <w:highlight w:val="green"/>
        </w:rPr>
        <w:t>more</w:t>
      </w:r>
      <w:r w:rsidRPr="007157B9">
        <w:rPr>
          <w:rStyle w:val="StyleUnderline"/>
        </w:rPr>
        <w:t xml:space="preserve"> countries </w:t>
      </w:r>
      <w:r w:rsidRPr="009207A1">
        <w:rPr>
          <w:rStyle w:val="StyleUnderline"/>
          <w:highlight w:val="green"/>
        </w:rPr>
        <w:t>experienced</w:t>
      </w:r>
      <w:r w:rsidRPr="007157B9">
        <w:rPr>
          <w:rStyle w:val="StyleUnderline"/>
        </w:rPr>
        <w:t xml:space="preserve"> violent </w:t>
      </w:r>
      <w:r w:rsidRPr="009207A1">
        <w:rPr>
          <w:rStyle w:val="StyleUnderline"/>
          <w:highlight w:val="green"/>
        </w:rPr>
        <w:t>conflict</w:t>
      </w:r>
      <w:r w:rsidRPr="007157B9">
        <w:rPr>
          <w:sz w:val="14"/>
        </w:rPr>
        <w:t xml:space="preserve"> </w:t>
      </w:r>
      <w:r w:rsidRPr="007157B9">
        <w:rPr>
          <w:rStyle w:val="StyleUnderline"/>
        </w:rPr>
        <w:t>than at any time in nearly 30 years</w:t>
      </w:r>
      <w:r w:rsidRPr="007157B9">
        <w:rPr>
          <w:sz w:val="14"/>
        </w:rPr>
        <w:t xml:space="preserve">. Not coincidentally, trade growth has been in something of a rut for most of the period since the global financial crisis. </w:t>
      </w:r>
      <w:r w:rsidRPr="009207A1">
        <w:rPr>
          <w:rStyle w:val="StyleUnderline"/>
          <w:highlight w:val="green"/>
        </w:rPr>
        <w:t>In that</w:t>
      </w:r>
      <w:r w:rsidRPr="007157B9">
        <w:rPr>
          <w:sz w:val="14"/>
        </w:rPr>
        <w:t xml:space="preserve"> calamitous </w:t>
      </w:r>
      <w:r w:rsidRPr="009207A1">
        <w:rPr>
          <w:rStyle w:val="StyleUnderline"/>
          <w:highlight w:val="green"/>
        </w:rPr>
        <w:t>year</w:t>
      </w:r>
      <w:r w:rsidRPr="007157B9">
        <w:rPr>
          <w:sz w:val="14"/>
        </w:rPr>
        <w:t xml:space="preserve"> of 2016, </w:t>
      </w:r>
      <w:r w:rsidRPr="009207A1">
        <w:rPr>
          <w:rStyle w:val="StyleUnderline"/>
          <w:highlight w:val="green"/>
        </w:rPr>
        <w:t>trade growth</w:t>
      </w:r>
      <w:r w:rsidRPr="009207A1">
        <w:rPr>
          <w:sz w:val="14"/>
          <w:highlight w:val="green"/>
        </w:rPr>
        <w:t xml:space="preserve"> </w:t>
      </w:r>
      <w:r w:rsidRPr="009207A1">
        <w:rPr>
          <w:rStyle w:val="StyleUnderline"/>
          <w:highlight w:val="green"/>
        </w:rPr>
        <w:t>fell below 3%</w:t>
      </w:r>
      <w:r w:rsidRPr="007157B9">
        <w:rPr>
          <w:sz w:val="14"/>
        </w:rPr>
        <w:t xml:space="preserve"> for the fifth consecutive year.</w:t>
      </w:r>
    </w:p>
    <w:sectPr w:rsidR="00517127" w:rsidRPr="00517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DA2947"/>
    <w:multiLevelType w:val="hybridMultilevel"/>
    <w:tmpl w:val="A8FA2906"/>
    <w:lvl w:ilvl="0" w:tplc="2BF81B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712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47E4"/>
    <w:rsid w:val="00407037"/>
    <w:rsid w:val="004605D6"/>
    <w:rsid w:val="004C60E8"/>
    <w:rsid w:val="004E3579"/>
    <w:rsid w:val="004E728B"/>
    <w:rsid w:val="004F39E0"/>
    <w:rsid w:val="0051712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13E6"/>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91B94"/>
  <w15:chartTrackingRefBased/>
  <w15:docId w15:val="{14CBA6DD-5176-4277-8F67-F6BB002B1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7127"/>
    <w:rPr>
      <w:rFonts w:ascii="Calibri" w:hAnsi="Calibri"/>
    </w:rPr>
  </w:style>
  <w:style w:type="paragraph" w:styleId="Heading1">
    <w:name w:val="heading 1"/>
    <w:aliases w:val="Pocket"/>
    <w:basedOn w:val="Normal"/>
    <w:next w:val="Normal"/>
    <w:link w:val="Heading1Char"/>
    <w:qFormat/>
    <w:rsid w:val="005171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71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71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a,T"/>
    <w:basedOn w:val="Normal"/>
    <w:next w:val="Normal"/>
    <w:link w:val="Heading4Char"/>
    <w:uiPriority w:val="3"/>
    <w:unhideWhenUsed/>
    <w:qFormat/>
    <w:rsid w:val="005171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71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127"/>
  </w:style>
  <w:style w:type="character" w:customStyle="1" w:styleId="Heading1Char">
    <w:name w:val="Heading 1 Char"/>
    <w:aliases w:val="Pocket Char"/>
    <w:basedOn w:val="DefaultParagraphFont"/>
    <w:link w:val="Heading1"/>
    <w:rsid w:val="005171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71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712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51712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5171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712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51712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17127"/>
    <w:rPr>
      <w:color w:val="auto"/>
      <w:u w:val="none"/>
    </w:rPr>
  </w:style>
  <w:style w:type="character" w:styleId="FollowedHyperlink">
    <w:name w:val="FollowedHyperlink"/>
    <w:basedOn w:val="DefaultParagraphFont"/>
    <w:uiPriority w:val="99"/>
    <w:semiHidden/>
    <w:unhideWhenUsed/>
    <w:rsid w:val="00517127"/>
    <w:rPr>
      <w:color w:val="auto"/>
      <w:u w:val="none"/>
    </w:rPr>
  </w:style>
  <w:style w:type="paragraph" w:customStyle="1" w:styleId="Emphasis1">
    <w:name w:val="Emphasis1"/>
    <w:basedOn w:val="Normal"/>
    <w:link w:val="Emphasis"/>
    <w:autoRedefine/>
    <w:uiPriority w:val="7"/>
    <w:qFormat/>
    <w:rsid w:val="005171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Tag and Cite"/>
    <w:basedOn w:val="Heading1"/>
    <w:link w:val="Hyperlink"/>
    <w:autoRedefine/>
    <w:uiPriority w:val="99"/>
    <w:qFormat/>
    <w:rsid w:val="0051712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17127"/>
    <w:pPr>
      <w:spacing w:after="0" w:line="240" w:lineRule="auto"/>
    </w:pPr>
    <w:rPr>
      <w:rFonts w:eastAsiaTheme="minorEastAsia"/>
      <w:szCs w:val="24"/>
      <w:u w:val="single"/>
    </w:rPr>
  </w:style>
  <w:style w:type="paragraph" w:customStyle="1" w:styleId="textbold">
    <w:name w:val="text bold"/>
    <w:basedOn w:val="Normal"/>
    <w:uiPriority w:val="7"/>
    <w:qFormat/>
    <w:rsid w:val="0051712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u.mil/latest/state-of-the-space-industrial-base-2021" TargetMode="External"/><Relationship Id="rId13" Type="http://schemas.openxmlformats.org/officeDocument/2006/relationships/hyperlink" Target="https://news.satnews.com/2022/03/16/terran-orbital-to-support-the-space-development-agencys-tranche-1-transport-layer/" TargetMode="External"/><Relationship Id="rId18" Type="http://schemas.openxmlformats.org/officeDocument/2006/relationships/hyperlink" Target="https://assets.ctfassets.net/3nanhbfkr0pc/43TeQTAmdYrym5DTDrhjd3/1218bd749befdde511ac2c900db3a43b/Space_Industrial_Base_Workshop_2021_Summary_Report_-_Final_15_Nov_202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airforcemag.com/category/aws22/" TargetMode="External"/><Relationship Id="rId12" Type="http://schemas.openxmlformats.org/officeDocument/2006/relationships/hyperlink" Target="https://www.terranorbital.com/" TargetMode="External"/><Relationship Id="rId17" Type="http://schemas.openxmlformats.org/officeDocument/2006/relationships/hyperlink" Target="https://www.yorkspacesystems.com/" TargetMode="External"/><Relationship Id="rId2" Type="http://schemas.openxmlformats.org/officeDocument/2006/relationships/numbering" Target="numbering.xml"/><Relationship Id="rId16" Type="http://schemas.openxmlformats.org/officeDocument/2006/relationships/hyperlink" Target="https://www.nytimes.com/interactive/2022/world/europe/ukraine-maps.html" TargetMode="External"/><Relationship Id="rId20" Type="http://schemas.openxmlformats.org/officeDocument/2006/relationships/hyperlink" Target="https://www.thisiscapitalism.com/peace-through-profit-how-capitalism-helps-restore-and-revive-former-warzones/" TargetMode="External"/><Relationship Id="rId1" Type="http://schemas.openxmlformats.org/officeDocument/2006/relationships/customXml" Target="../customXml/item1.xml"/><Relationship Id="rId6" Type="http://schemas.openxmlformats.org/officeDocument/2006/relationships/hyperlink" Target="https://www.airforcemag.com/air-and-space-force-chiefs-defense-industrial-base-may-be-too-fragile-to-surge-production/" TargetMode="External"/><Relationship Id="rId11" Type="http://schemas.openxmlformats.org/officeDocument/2006/relationships/hyperlink" Target="https://smallsatalliance.org/" TargetMode="External"/><Relationship Id="rId5" Type="http://schemas.openxmlformats.org/officeDocument/2006/relationships/webSettings" Target="webSettings.xml"/><Relationship Id="rId15" Type="http://schemas.openxmlformats.org/officeDocument/2006/relationships/hyperlink" Target="https://voyagerspace.com/" TargetMode="External"/><Relationship Id="rId10" Type="http://schemas.openxmlformats.org/officeDocument/2006/relationships/hyperlink" Target="https://www.forbes.com/sites/charlesbeames/2022/03/24/space-industrial-base-the-answer-is-right-in-front-of-you-mr-secretary/?sh=157c87515b1a" TargetMode="External"/><Relationship Id="rId19" Type="http://schemas.openxmlformats.org/officeDocument/2006/relationships/hyperlink" Target="https://www.econtalk.org/joshua-greene-on-moral-tribes-moral-dilemmas-and-utilitarianism/" TargetMode="External"/><Relationship Id="rId4" Type="http://schemas.openxmlformats.org/officeDocument/2006/relationships/settings" Target="settings.xml"/><Relationship Id="rId9" Type="http://schemas.openxmlformats.org/officeDocument/2006/relationships/hyperlink" Target="https://www.airforcemag.com/space-experts-want-dod-to-help-spur-more-private-investment/" TargetMode="External"/><Relationship Id="rId14" Type="http://schemas.openxmlformats.org/officeDocument/2006/relationships/hyperlink" Target="https://spacenews.com/satellite-supply-chains-coming-under-increasing-scrutin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13087</Words>
  <Characters>74597</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2022-04-09T14:40:00Z</dcterms:created>
  <dcterms:modified xsi:type="dcterms:W3CDTF">2022-04-09T15:23:00Z</dcterms:modified>
</cp:coreProperties>
</file>