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8D778" w14:textId="7B8D4646" w:rsidR="00A95652" w:rsidRPr="0033775D" w:rsidRDefault="0033775D" w:rsidP="0033775D">
      <w:pPr>
        <w:pStyle w:val="Heading1"/>
        <w:rPr>
          <w:rFonts w:asciiTheme="minorHAnsi" w:hAnsiTheme="minorHAnsi" w:cstheme="minorHAnsi"/>
        </w:rPr>
      </w:pPr>
      <w:r w:rsidRPr="0033775D">
        <w:rPr>
          <w:rFonts w:asciiTheme="minorHAnsi" w:hAnsiTheme="minorHAnsi" w:cstheme="minorHAnsi"/>
        </w:rPr>
        <w:t>Contention 1</w:t>
      </w:r>
      <w:r w:rsidR="008A74D8">
        <w:rPr>
          <w:rFonts w:asciiTheme="minorHAnsi" w:hAnsiTheme="minorHAnsi" w:cstheme="minorHAnsi"/>
        </w:rPr>
        <w:t xml:space="preserve"> Asteroid Mining</w:t>
      </w:r>
    </w:p>
    <w:p w14:paraId="00DF1B39" w14:textId="77777777" w:rsidR="0033775D" w:rsidRPr="0033775D" w:rsidRDefault="0033775D" w:rsidP="0033775D">
      <w:pPr>
        <w:pStyle w:val="Heading4"/>
        <w:rPr>
          <w:rFonts w:asciiTheme="minorHAnsi" w:hAnsiTheme="minorHAnsi" w:cstheme="minorHAnsi"/>
        </w:rPr>
      </w:pPr>
      <w:r w:rsidRPr="0033775D">
        <w:rPr>
          <w:rFonts w:asciiTheme="minorHAnsi" w:hAnsiTheme="minorHAnsi" w:cstheme="minorHAnsi"/>
        </w:rPr>
        <w:t xml:space="preserve">Commercial </w:t>
      </w:r>
      <w:r w:rsidRPr="0033775D">
        <w:rPr>
          <w:rFonts w:asciiTheme="minorHAnsi" w:hAnsiTheme="minorHAnsi" w:cstheme="minorHAnsi"/>
          <w:u w:val="single"/>
        </w:rPr>
        <w:t>asteroid mining</w:t>
      </w:r>
      <w:r w:rsidRPr="0033775D">
        <w:rPr>
          <w:rFonts w:asciiTheme="minorHAnsi" w:hAnsiTheme="minorHAnsi" w:cstheme="minorHAnsi"/>
        </w:rPr>
        <w:t xml:space="preserve"> is coming now - that helps acquire </w:t>
      </w:r>
      <w:r w:rsidRPr="0033775D">
        <w:rPr>
          <w:rFonts w:asciiTheme="minorHAnsi" w:hAnsiTheme="minorHAnsi" w:cstheme="minorHAnsi"/>
          <w:u w:val="single"/>
        </w:rPr>
        <w:t xml:space="preserve">water </w:t>
      </w:r>
      <w:r w:rsidRPr="0033775D">
        <w:rPr>
          <w:rFonts w:asciiTheme="minorHAnsi" w:hAnsiTheme="minorHAnsi" w:cstheme="minorHAnsi"/>
        </w:rPr>
        <w:t xml:space="preserve">for </w:t>
      </w:r>
      <w:r w:rsidRPr="0033775D">
        <w:rPr>
          <w:rFonts w:asciiTheme="minorHAnsi" w:hAnsiTheme="minorHAnsi" w:cstheme="minorHAnsi"/>
          <w:u w:val="single"/>
        </w:rPr>
        <w:t>rocket fuel</w:t>
      </w:r>
      <w:r w:rsidRPr="0033775D">
        <w:rPr>
          <w:rFonts w:asciiTheme="minorHAnsi" w:hAnsiTheme="minorHAnsi" w:cstheme="minorHAnsi"/>
        </w:rPr>
        <w:t xml:space="preserve"> and </w:t>
      </w:r>
      <w:r w:rsidRPr="0033775D">
        <w:rPr>
          <w:rFonts w:asciiTheme="minorHAnsi" w:hAnsiTheme="minorHAnsi" w:cstheme="minorHAnsi"/>
          <w:u w:val="single"/>
        </w:rPr>
        <w:t>rare earth metals</w:t>
      </w:r>
      <w:r w:rsidRPr="0033775D">
        <w:rPr>
          <w:rFonts w:asciiTheme="minorHAnsi" w:hAnsiTheme="minorHAnsi" w:cstheme="minorHAnsi"/>
        </w:rPr>
        <w:t xml:space="preserve"> </w:t>
      </w:r>
    </w:p>
    <w:p w14:paraId="0A2405B2" w14:textId="77777777" w:rsidR="0033775D" w:rsidRPr="0033775D" w:rsidRDefault="0033775D" w:rsidP="0033775D">
      <w:pPr>
        <w:rPr>
          <w:rFonts w:asciiTheme="minorHAnsi" w:hAnsiTheme="minorHAnsi" w:cstheme="minorHAnsi"/>
        </w:rPr>
      </w:pPr>
      <w:proofErr w:type="gramStart"/>
      <w:r w:rsidRPr="0033775D">
        <w:rPr>
          <w:rStyle w:val="Style13ptBold"/>
          <w:rFonts w:asciiTheme="minorHAnsi" w:hAnsiTheme="minorHAnsi" w:cstheme="minorHAnsi"/>
        </w:rPr>
        <w:t>Gilbert 21</w:t>
      </w:r>
      <w:r w:rsidRPr="0033775D">
        <w:rPr>
          <w:rFonts w:asciiTheme="minorHAnsi" w:hAnsiTheme="minorHAnsi" w:cstheme="minorHAnsi"/>
        </w:rPr>
        <w:t xml:space="preserve"> Alex Gilbert,</w:t>
      </w:r>
      <w:proofErr w:type="gramEnd"/>
      <w:r w:rsidRPr="0033775D">
        <w:rPr>
          <w:rFonts w:asciiTheme="minorHAnsi" w:hAnsiTheme="minorHAnsi" w:cstheme="minorHAnsi"/>
        </w:rPr>
        <w:t xml:space="preserve"> is a complex systems researcher and a PhD student in space resources at the Colorado School of Mines. "Mining in Space Is Coming." Milken Institute Review, April 26, 2021, </w:t>
      </w:r>
      <w:hyperlink r:id="rId6" w:history="1">
        <w:r w:rsidRPr="0033775D">
          <w:rPr>
            <w:rStyle w:val="Hyperlink"/>
            <w:rFonts w:asciiTheme="minorHAnsi" w:hAnsiTheme="minorHAnsi" w:cstheme="minorHAnsi"/>
          </w:rPr>
          <w:t>www.milkenreview.org/articles/mining-in-space-is-coming</w:t>
        </w:r>
      </w:hyperlink>
      <w:r w:rsidRPr="0033775D">
        <w:rPr>
          <w:rFonts w:asciiTheme="minorHAnsi" w:hAnsiTheme="minorHAnsi" w:cstheme="minorHAnsi"/>
        </w:rPr>
        <w:t xml:space="preserve">. [Quality Control] </w:t>
      </w:r>
    </w:p>
    <w:p w14:paraId="22FB22AF" w14:textId="77777777" w:rsidR="0033775D" w:rsidRPr="0033775D" w:rsidRDefault="0033775D" w:rsidP="0033775D">
      <w:pPr>
        <w:rPr>
          <w:rStyle w:val="StyleUnderline"/>
          <w:rFonts w:asciiTheme="minorHAnsi" w:hAnsiTheme="minorHAnsi" w:cstheme="minorHAnsi"/>
          <w:b/>
          <w:iCs/>
        </w:rPr>
      </w:pPr>
      <w:r w:rsidRPr="0033775D">
        <w:rPr>
          <w:rStyle w:val="Emphasis"/>
          <w:rFonts w:asciiTheme="minorHAnsi" w:hAnsiTheme="minorHAnsi" w:cstheme="minorHAnsi"/>
          <w:highlight w:val="cyan"/>
        </w:rPr>
        <w:t>Space</w:t>
      </w:r>
      <w:r w:rsidRPr="0033775D">
        <w:rPr>
          <w:rStyle w:val="Emphasis"/>
          <w:rFonts w:asciiTheme="minorHAnsi" w:hAnsiTheme="minorHAnsi" w:cstheme="minorHAnsi"/>
        </w:rPr>
        <w:t xml:space="preserve"> exploration </w:t>
      </w:r>
      <w:r w:rsidRPr="0033775D">
        <w:rPr>
          <w:rStyle w:val="Emphasis"/>
          <w:rFonts w:asciiTheme="minorHAnsi" w:hAnsiTheme="minorHAnsi" w:cstheme="minorHAnsi"/>
          <w:highlight w:val="cyan"/>
        </w:rPr>
        <w:t>is back</w:t>
      </w:r>
      <w:r w:rsidRPr="0033775D">
        <w:rPr>
          <w:rFonts w:asciiTheme="minorHAnsi" w:hAnsiTheme="minorHAnsi" w:cstheme="minorHAnsi"/>
          <w:sz w:val="16"/>
          <w:highlight w:val="cyan"/>
        </w:rPr>
        <w:t>.</w:t>
      </w:r>
      <w:r w:rsidRPr="0033775D">
        <w:rPr>
          <w:rFonts w:asciiTheme="minorHAnsi" w:hAnsiTheme="minorHAnsi" w:cstheme="minorHAnsi"/>
          <w:sz w:val="16"/>
        </w:rPr>
        <w:t xml:space="preserve"> after decades of disappointment, a combination of </w:t>
      </w:r>
      <w:r w:rsidRPr="0033775D">
        <w:rPr>
          <w:rStyle w:val="StyleUnderline"/>
          <w:rFonts w:asciiTheme="minorHAnsi" w:hAnsiTheme="minorHAnsi" w:cstheme="minorHAnsi"/>
          <w:highlight w:val="cyan"/>
        </w:rPr>
        <w:t>better tech</w:t>
      </w:r>
      <w:r w:rsidRPr="0033775D">
        <w:rPr>
          <w:rStyle w:val="StyleUnderline"/>
          <w:rFonts w:asciiTheme="minorHAnsi" w:hAnsiTheme="minorHAnsi" w:cstheme="minorHAnsi"/>
        </w:rPr>
        <w:t xml:space="preserve">nology, </w:t>
      </w:r>
      <w:r w:rsidRPr="0033775D">
        <w:rPr>
          <w:rStyle w:val="StyleUnderline"/>
          <w:rFonts w:asciiTheme="minorHAnsi" w:hAnsiTheme="minorHAnsi" w:cstheme="minorHAnsi"/>
          <w:highlight w:val="cyan"/>
        </w:rPr>
        <w:t>falling costs</w:t>
      </w:r>
      <w:r w:rsidRPr="0033775D">
        <w:rPr>
          <w:rStyle w:val="StyleUnderline"/>
          <w:rFonts w:asciiTheme="minorHAnsi" w:hAnsiTheme="minorHAnsi" w:cstheme="minorHAnsi"/>
        </w:rPr>
        <w:t xml:space="preserve"> and a rush of competitive </w:t>
      </w:r>
      <w:r w:rsidRPr="0033775D">
        <w:rPr>
          <w:rStyle w:val="StyleUnderline"/>
          <w:rFonts w:asciiTheme="minorHAnsi" w:hAnsiTheme="minorHAnsi" w:cstheme="minorHAnsi"/>
          <w:highlight w:val="cyan"/>
        </w:rPr>
        <w:t>energy</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from the private sector has put space</w:t>
      </w:r>
      <w:r w:rsidRPr="0033775D">
        <w:rPr>
          <w:rStyle w:val="StyleUnderline"/>
          <w:rFonts w:asciiTheme="minorHAnsi" w:hAnsiTheme="minorHAnsi" w:cstheme="minorHAnsi"/>
        </w:rPr>
        <w:t xml:space="preserve"> travel </w:t>
      </w:r>
      <w:r w:rsidRPr="0033775D">
        <w:rPr>
          <w:rStyle w:val="Emphasis"/>
          <w:rFonts w:asciiTheme="minorHAnsi" w:hAnsiTheme="minorHAnsi" w:cstheme="minorHAnsi"/>
          <w:highlight w:val="cyan"/>
        </w:rPr>
        <w:t>front and center</w:t>
      </w:r>
      <w:r w:rsidRPr="0033775D">
        <w:rPr>
          <w:rFonts w:asciiTheme="minorHAnsi" w:hAnsiTheme="minorHAnsi" w:cstheme="minorHAnsi"/>
          <w:sz w:val="16"/>
        </w:rPr>
        <w:t xml:space="preserve">. indeed, </w:t>
      </w:r>
      <w:r w:rsidRPr="0033775D">
        <w:rPr>
          <w:rStyle w:val="StyleUnderline"/>
          <w:rFonts w:asciiTheme="minorHAnsi" w:hAnsiTheme="minorHAnsi" w:cstheme="minorHAnsi"/>
        </w:rPr>
        <w:t xml:space="preserve">many </w:t>
      </w:r>
      <w:r w:rsidRPr="0033775D">
        <w:rPr>
          <w:rStyle w:val="StyleUnderline"/>
          <w:rFonts w:asciiTheme="minorHAnsi" w:hAnsiTheme="minorHAnsi" w:cstheme="minorHAnsi"/>
          <w:highlight w:val="cyan"/>
        </w:rPr>
        <w:t>analysts</w:t>
      </w:r>
      <w:r w:rsidRPr="0033775D">
        <w:rPr>
          <w:rFonts w:asciiTheme="minorHAnsi" w:hAnsiTheme="minorHAnsi" w:cstheme="minorHAnsi"/>
          <w:sz w:val="16"/>
        </w:rPr>
        <w:t xml:space="preserve"> (even some with their feet on the ground) </w:t>
      </w:r>
      <w:r w:rsidRPr="0033775D">
        <w:rPr>
          <w:rStyle w:val="StyleUnderline"/>
          <w:rFonts w:asciiTheme="minorHAnsi" w:hAnsiTheme="minorHAnsi" w:cstheme="minorHAnsi"/>
          <w:highlight w:val="cyan"/>
        </w:rPr>
        <w:t>believe</w:t>
      </w:r>
      <w:r w:rsidRPr="0033775D">
        <w:rPr>
          <w:rStyle w:val="StyleUnderline"/>
          <w:rFonts w:asciiTheme="minorHAnsi" w:hAnsiTheme="minorHAnsi" w:cstheme="minorHAnsi"/>
        </w:rPr>
        <w:t xml:space="preserve"> that commercial </w:t>
      </w:r>
      <w:r w:rsidRPr="0033775D">
        <w:rPr>
          <w:rStyle w:val="StyleUnderline"/>
          <w:rFonts w:asciiTheme="minorHAnsi" w:hAnsiTheme="minorHAnsi" w:cstheme="minorHAnsi"/>
          <w:highlight w:val="cyan"/>
        </w:rPr>
        <w:t>developments</w:t>
      </w:r>
      <w:r w:rsidRPr="0033775D">
        <w:rPr>
          <w:rStyle w:val="StyleUnderline"/>
          <w:rFonts w:asciiTheme="minorHAnsi" w:hAnsiTheme="minorHAnsi" w:cstheme="minorHAnsi"/>
        </w:rPr>
        <w:t xml:space="preserve"> in the space industry </w:t>
      </w:r>
      <w:r w:rsidRPr="0033775D">
        <w:rPr>
          <w:rStyle w:val="StyleUnderline"/>
          <w:rFonts w:asciiTheme="minorHAnsi" w:hAnsiTheme="minorHAnsi" w:cstheme="minorHAnsi"/>
          <w:highlight w:val="cyan"/>
        </w:rPr>
        <w:t>may be on the cusp of</w:t>
      </w:r>
      <w:r w:rsidRPr="0033775D">
        <w:rPr>
          <w:rStyle w:val="StyleUnderline"/>
          <w:rFonts w:asciiTheme="minorHAnsi" w:hAnsiTheme="minorHAnsi" w:cstheme="minorHAnsi"/>
        </w:rPr>
        <w:t xml:space="preserve"> starting the largest resource rush in history: </w:t>
      </w:r>
      <w:r w:rsidRPr="0033775D">
        <w:rPr>
          <w:rStyle w:val="Emphasis"/>
          <w:rFonts w:asciiTheme="minorHAnsi" w:hAnsiTheme="minorHAnsi" w:cstheme="minorHAnsi"/>
          <w:highlight w:val="cyan"/>
        </w:rPr>
        <w:t>mining on the</w:t>
      </w:r>
      <w:r w:rsidRPr="0033775D">
        <w:rPr>
          <w:rStyle w:val="Emphasis"/>
          <w:rFonts w:asciiTheme="minorHAnsi" w:hAnsiTheme="minorHAnsi" w:cstheme="minorHAnsi"/>
        </w:rPr>
        <w:t xml:space="preserve"> Moon</w:t>
      </w:r>
      <w:r w:rsidRPr="0033775D">
        <w:rPr>
          <w:rStyle w:val="StyleUnderline"/>
          <w:rFonts w:asciiTheme="minorHAnsi" w:hAnsiTheme="minorHAnsi" w:cstheme="minorHAnsi"/>
        </w:rPr>
        <w:t xml:space="preserve">, </w:t>
      </w:r>
      <w:proofErr w:type="gramStart"/>
      <w:r w:rsidRPr="0033775D">
        <w:rPr>
          <w:rStyle w:val="StyleUnderline"/>
          <w:rFonts w:asciiTheme="minorHAnsi" w:hAnsiTheme="minorHAnsi" w:cstheme="minorHAnsi"/>
        </w:rPr>
        <w:t>Mars</w:t>
      </w:r>
      <w:proofErr w:type="gramEnd"/>
      <w:r w:rsidRPr="0033775D">
        <w:rPr>
          <w:rStyle w:val="StyleUnderline"/>
          <w:rFonts w:asciiTheme="minorHAnsi" w:hAnsiTheme="minorHAnsi" w:cstheme="minorHAnsi"/>
        </w:rPr>
        <w:t xml:space="preserve"> and </w:t>
      </w:r>
      <w:r w:rsidRPr="0033775D">
        <w:rPr>
          <w:rStyle w:val="Emphasis"/>
          <w:rFonts w:asciiTheme="minorHAnsi" w:hAnsiTheme="minorHAnsi" w:cstheme="minorHAnsi"/>
          <w:highlight w:val="cyan"/>
        </w:rPr>
        <w:t>asteroids</w:t>
      </w:r>
      <w:r w:rsidRPr="0033775D">
        <w:rPr>
          <w:rStyle w:val="StyleUnderline"/>
          <w:rFonts w:asciiTheme="minorHAnsi" w:hAnsiTheme="minorHAnsi" w:cstheme="minorHAnsi"/>
        </w:rPr>
        <w:t>.</w:t>
      </w:r>
      <w:r w:rsidRPr="0033775D">
        <w:rPr>
          <w:rFonts w:asciiTheme="minorHAnsi" w:hAnsiTheme="minorHAnsi" w:cstheme="minorHAnsi"/>
          <w:u w:val="single"/>
        </w:rPr>
        <w:t xml:space="preserve"> </w:t>
      </w:r>
      <w:r w:rsidRPr="0033775D">
        <w:rPr>
          <w:rFonts w:asciiTheme="minorHAnsi" w:hAnsiTheme="minorHAnsi" w:cstheme="minorHAnsi"/>
          <w:sz w:val="16"/>
        </w:rPr>
        <w:t xml:space="preserve">While this may sound fantastical, some </w:t>
      </w:r>
      <w:r w:rsidRPr="0033775D">
        <w:rPr>
          <w:rStyle w:val="StyleUnderline"/>
          <w:rFonts w:asciiTheme="minorHAnsi" w:hAnsiTheme="minorHAnsi" w:cstheme="minorHAnsi"/>
          <w:highlight w:val="cyan"/>
        </w:rPr>
        <w:t>baby steps</w:t>
      </w:r>
      <w:r w:rsidRPr="0033775D">
        <w:rPr>
          <w:rStyle w:val="StyleUnderline"/>
          <w:rFonts w:asciiTheme="minorHAnsi" w:hAnsiTheme="minorHAnsi" w:cstheme="minorHAnsi"/>
        </w:rPr>
        <w:t xml:space="preserve"> toward the goal </w:t>
      </w:r>
      <w:r w:rsidRPr="0033775D">
        <w:rPr>
          <w:rStyle w:val="StyleUnderline"/>
          <w:rFonts w:asciiTheme="minorHAnsi" w:hAnsiTheme="minorHAnsi" w:cstheme="minorHAnsi"/>
          <w:highlight w:val="cyan"/>
        </w:rPr>
        <w:t>have already been taken</w:t>
      </w:r>
      <w:r w:rsidRPr="0033775D">
        <w:rPr>
          <w:rStyle w:val="StyleUnderline"/>
          <w:rFonts w:asciiTheme="minorHAnsi" w:hAnsiTheme="minorHAnsi" w:cstheme="minorHAnsi"/>
        </w:rPr>
        <w:t>.</w:t>
      </w:r>
      <w:r w:rsidRPr="0033775D">
        <w:rPr>
          <w:rFonts w:asciiTheme="minorHAnsi" w:hAnsiTheme="minorHAnsi" w:cstheme="minorHAnsi"/>
          <w:sz w:val="16"/>
        </w:rPr>
        <w:t xml:space="preserve"> Last year, </w:t>
      </w:r>
      <w:r w:rsidRPr="0033775D">
        <w:rPr>
          <w:rStyle w:val="StyleUnderline"/>
          <w:rFonts w:asciiTheme="minorHAnsi" w:hAnsiTheme="minorHAnsi" w:cstheme="minorHAnsi"/>
          <w:highlight w:val="cyan"/>
        </w:rPr>
        <w:t>NASA</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awarded</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contracts</w:t>
      </w:r>
      <w:r w:rsidRPr="0033775D">
        <w:rPr>
          <w:rStyle w:val="StyleUnderline"/>
          <w:rFonts w:asciiTheme="minorHAnsi" w:hAnsiTheme="minorHAnsi" w:cstheme="minorHAnsi"/>
        </w:rPr>
        <w:t xml:space="preserve"> to four companies </w:t>
      </w:r>
      <w:r w:rsidRPr="0033775D">
        <w:rPr>
          <w:rStyle w:val="StyleUnderline"/>
          <w:rFonts w:asciiTheme="minorHAnsi" w:hAnsiTheme="minorHAnsi" w:cstheme="minorHAnsi"/>
          <w:highlight w:val="cyan"/>
        </w:rPr>
        <w:t>to extract</w:t>
      </w:r>
      <w:r w:rsidRPr="0033775D">
        <w:rPr>
          <w:rStyle w:val="StyleUnderline"/>
          <w:rFonts w:asciiTheme="minorHAnsi" w:hAnsiTheme="minorHAnsi" w:cstheme="minorHAnsi"/>
        </w:rPr>
        <w:t xml:space="preserve"> small amounts of </w:t>
      </w:r>
      <w:r w:rsidRPr="0033775D">
        <w:rPr>
          <w:rStyle w:val="StyleUnderline"/>
          <w:rFonts w:asciiTheme="minorHAnsi" w:hAnsiTheme="minorHAnsi" w:cstheme="minorHAnsi"/>
          <w:highlight w:val="cyan"/>
        </w:rPr>
        <w:t>lunar</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regolith</w:t>
      </w:r>
      <w:r w:rsidRPr="0033775D">
        <w:rPr>
          <w:rStyle w:val="StyleUnderline"/>
          <w:rFonts w:asciiTheme="minorHAnsi" w:hAnsiTheme="minorHAnsi" w:cstheme="minorHAnsi"/>
        </w:rPr>
        <w:t xml:space="preserve"> by 2024,</w:t>
      </w:r>
      <w:r w:rsidRPr="0033775D">
        <w:rPr>
          <w:rFonts w:asciiTheme="minorHAnsi" w:hAnsiTheme="minorHAnsi" w:cstheme="minorHAnsi"/>
          <w:sz w:val="16"/>
        </w:rPr>
        <w:t xml:space="preserve"> </w:t>
      </w:r>
      <w:r w:rsidRPr="0033775D">
        <w:rPr>
          <w:rStyle w:val="StyleUnderline"/>
          <w:rFonts w:asciiTheme="minorHAnsi" w:hAnsiTheme="minorHAnsi" w:cstheme="minorHAnsi"/>
        </w:rPr>
        <w:t xml:space="preserve">effectively </w:t>
      </w:r>
      <w:r w:rsidRPr="0033775D">
        <w:rPr>
          <w:rStyle w:val="Emphasis"/>
          <w:rFonts w:asciiTheme="minorHAnsi" w:hAnsiTheme="minorHAnsi" w:cstheme="minorHAnsi"/>
          <w:highlight w:val="cyan"/>
        </w:rPr>
        <w:t>beginning</w:t>
      </w:r>
      <w:r w:rsidRPr="0033775D">
        <w:rPr>
          <w:rStyle w:val="Emphasis"/>
          <w:rFonts w:asciiTheme="minorHAnsi" w:hAnsiTheme="minorHAnsi" w:cstheme="minorHAnsi"/>
        </w:rPr>
        <w:t xml:space="preserve"> the era of </w:t>
      </w:r>
      <w:r w:rsidRPr="0033775D">
        <w:rPr>
          <w:rStyle w:val="Emphasis"/>
          <w:rFonts w:asciiTheme="minorHAnsi" w:hAnsiTheme="minorHAnsi" w:cstheme="minorHAnsi"/>
          <w:highlight w:val="cyan"/>
        </w:rPr>
        <w:t>commercial space mining</w:t>
      </w:r>
      <w:r w:rsidRPr="0033775D">
        <w:rPr>
          <w:rFonts w:asciiTheme="minorHAnsi" w:hAnsiTheme="minorHAnsi" w:cstheme="minorHAnsi"/>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33775D">
        <w:rPr>
          <w:rStyle w:val="StyleUnderline"/>
          <w:rFonts w:asciiTheme="minorHAnsi" w:hAnsiTheme="minorHAnsi" w:cstheme="minorHAnsi"/>
          <w:highlight w:val="cyan"/>
        </w:rPr>
        <w:t xml:space="preserve">the resources of the solar system appear </w:t>
      </w:r>
      <w:r w:rsidRPr="0033775D">
        <w:rPr>
          <w:rStyle w:val="Emphasis"/>
          <w:rFonts w:asciiTheme="minorHAnsi" w:hAnsiTheme="minorHAnsi" w:cstheme="minorHAnsi"/>
          <w:highlight w:val="cyan"/>
        </w:rPr>
        <w:t>virtually unlimite</w:t>
      </w:r>
      <w:r w:rsidRPr="0033775D">
        <w:rPr>
          <w:rStyle w:val="StyleUnderline"/>
          <w:rFonts w:asciiTheme="minorHAnsi" w:hAnsiTheme="minorHAnsi" w:cstheme="minorHAnsi"/>
          <w:highlight w:val="cyan"/>
        </w:rPr>
        <w:t>d</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compared to</w:t>
      </w:r>
      <w:r w:rsidRPr="0033775D">
        <w:rPr>
          <w:rStyle w:val="StyleUnderline"/>
          <w:rFonts w:asciiTheme="minorHAnsi" w:hAnsiTheme="minorHAnsi" w:cstheme="minorHAnsi"/>
        </w:rPr>
        <w:t xml:space="preserve"> those on </w:t>
      </w:r>
      <w:r w:rsidRPr="0033775D">
        <w:rPr>
          <w:rStyle w:val="StyleUnderline"/>
          <w:rFonts w:asciiTheme="minorHAnsi" w:hAnsiTheme="minorHAnsi" w:cstheme="minorHAnsi"/>
          <w:highlight w:val="cyan"/>
        </w:rPr>
        <w:t>Earth</w:t>
      </w:r>
      <w:r w:rsidRPr="0033775D">
        <w:rPr>
          <w:rStyle w:val="StyleUnderline"/>
          <w:rFonts w:asciiTheme="minorHAnsi" w:hAnsiTheme="minorHAnsi" w:cstheme="minorHAnsi"/>
        </w:rPr>
        <w:t>.</w:t>
      </w:r>
      <w:r w:rsidRPr="0033775D">
        <w:rPr>
          <w:rFonts w:asciiTheme="minorHAnsi" w:hAnsiTheme="minorHAnsi" w:cstheme="minorHAnsi"/>
          <w:sz w:val="16"/>
        </w:rPr>
        <w:t xml:space="preserve"> There are whole other planets, dozens of moons, thousands of massive </w:t>
      </w:r>
      <w:proofErr w:type="gramStart"/>
      <w:r w:rsidRPr="0033775D">
        <w:rPr>
          <w:rFonts w:asciiTheme="minorHAnsi" w:hAnsiTheme="minorHAnsi" w:cstheme="minorHAnsi"/>
          <w:sz w:val="16"/>
        </w:rPr>
        <w:t>asteroids</w:t>
      </w:r>
      <w:proofErr w:type="gramEnd"/>
      <w:r w:rsidRPr="0033775D">
        <w:rPr>
          <w:rFonts w:asciiTheme="minorHAnsi" w:hAnsiTheme="minorHAnsi" w:cstheme="minorHAnsi"/>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33775D">
        <w:rPr>
          <w:rStyle w:val="StyleUnderline"/>
          <w:rFonts w:asciiTheme="minorHAnsi" w:hAnsiTheme="minorHAnsi" w:cstheme="minorHAnsi"/>
        </w:rPr>
        <w:t xml:space="preserve">as entrepreneurs look to harness the riches beyond the atmosphere, access to space resources remains tangled in the realities of economics and governance. </w:t>
      </w:r>
      <w:r w:rsidRPr="0033775D">
        <w:rPr>
          <w:rFonts w:asciiTheme="minorHAnsi" w:hAnsiTheme="minorHAnsi" w:cstheme="minorHAnsi"/>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33775D">
        <w:rPr>
          <w:rFonts w:asciiTheme="minorHAnsi" w:hAnsiTheme="minorHAnsi" w:cstheme="minorHAnsi"/>
          <w:sz w:val="16"/>
          <w:szCs w:val="16"/>
        </w:rPr>
        <w:t>finance</w:t>
      </w:r>
      <w:proofErr w:type="gramEnd"/>
      <w:r w:rsidRPr="0033775D">
        <w:rPr>
          <w:rFonts w:asciiTheme="minorHAnsi" w:hAnsiTheme="minorHAnsi" w:cstheme="minorHAnsi"/>
          <w:sz w:val="16"/>
          <w:szCs w:val="16"/>
        </w:rPr>
        <w:t xml:space="preserve"> and business models. </w:t>
      </w:r>
      <w:r w:rsidRPr="0033775D">
        <w:rPr>
          <w:rFonts w:asciiTheme="minorHAnsi" w:hAnsiTheme="minorHAnsi" w:cstheme="minorHAnsi"/>
          <w:sz w:val="16"/>
        </w:rPr>
        <w:t xml:space="preserve">That said, </w:t>
      </w:r>
      <w:r w:rsidRPr="0033775D">
        <w:rPr>
          <w:rStyle w:val="StyleUnderline"/>
          <w:rFonts w:asciiTheme="minorHAnsi" w:hAnsiTheme="minorHAnsi" w:cstheme="minorHAnsi"/>
        </w:rPr>
        <w:t>there’s no grass growing under potential pioneers’ feet.</w:t>
      </w:r>
      <w:r w:rsidRPr="0033775D">
        <w:rPr>
          <w:rFonts w:asciiTheme="minorHAnsi" w:hAnsiTheme="minorHAnsi" w:cstheme="minorHAnsi"/>
          <w:sz w:val="16"/>
        </w:rPr>
        <w:t xml:space="preserve"> </w:t>
      </w:r>
      <w:r w:rsidRPr="0033775D">
        <w:rPr>
          <w:rStyle w:val="StyleUnderline"/>
          <w:rFonts w:asciiTheme="minorHAnsi" w:hAnsiTheme="minorHAnsi" w:cstheme="minorHAnsi"/>
          <w:highlight w:val="cyan"/>
        </w:rPr>
        <w:t>Potential economic</w:t>
      </w:r>
      <w:r w:rsidRPr="0033775D">
        <w:rPr>
          <w:rStyle w:val="StyleUnderline"/>
          <w:rFonts w:asciiTheme="minorHAnsi" w:hAnsiTheme="minorHAnsi" w:cstheme="minorHAnsi"/>
        </w:rPr>
        <w:t xml:space="preserve">, </w:t>
      </w:r>
      <w:proofErr w:type="gramStart"/>
      <w:r w:rsidRPr="0033775D">
        <w:rPr>
          <w:rStyle w:val="StyleUnderline"/>
          <w:rFonts w:asciiTheme="minorHAnsi" w:hAnsiTheme="minorHAnsi" w:cstheme="minorHAnsi"/>
          <w:highlight w:val="cyan"/>
        </w:rPr>
        <w:t>scientific</w:t>
      </w:r>
      <w:proofErr w:type="gramEnd"/>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and</w:t>
      </w:r>
      <w:r w:rsidRPr="0033775D">
        <w:rPr>
          <w:rStyle w:val="StyleUnderline"/>
          <w:rFonts w:asciiTheme="minorHAnsi" w:hAnsiTheme="minorHAnsi" w:cstheme="minorHAnsi"/>
        </w:rPr>
        <w:t xml:space="preserve"> even </w:t>
      </w:r>
      <w:r w:rsidRPr="0033775D">
        <w:rPr>
          <w:rStyle w:val="StyleUnderline"/>
          <w:rFonts w:asciiTheme="minorHAnsi" w:hAnsiTheme="minorHAnsi" w:cstheme="minorHAnsi"/>
          <w:highlight w:val="cyan"/>
        </w:rPr>
        <w:t>security</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benefits</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underlie</w:t>
      </w:r>
      <w:r w:rsidRPr="0033775D">
        <w:rPr>
          <w:rStyle w:val="StyleUnderline"/>
          <w:rFonts w:asciiTheme="minorHAnsi" w:hAnsiTheme="minorHAnsi" w:cstheme="minorHAnsi"/>
        </w:rPr>
        <w:t xml:space="preserve"> an emerging geopolitical competition to pursue </w:t>
      </w:r>
      <w:r w:rsidRPr="0033775D">
        <w:rPr>
          <w:rStyle w:val="StyleUnderline"/>
          <w:rFonts w:asciiTheme="minorHAnsi" w:hAnsiTheme="minorHAnsi" w:cstheme="minorHAnsi"/>
          <w:highlight w:val="cyan"/>
        </w:rPr>
        <w:t>space mining</w:t>
      </w:r>
      <w:r w:rsidRPr="0033775D">
        <w:rPr>
          <w:rStyle w:val="StyleUnderline"/>
          <w:rFonts w:asciiTheme="minorHAnsi" w:hAnsiTheme="minorHAnsi" w:cstheme="minorHAnsi"/>
        </w:rPr>
        <w:t>.</w:t>
      </w:r>
      <w:r w:rsidRPr="0033775D">
        <w:rPr>
          <w:rFonts w:asciiTheme="minorHAnsi" w:hAnsiTheme="minorHAnsi" w:cstheme="minorHAnsi"/>
          <w:sz w:val="16"/>
        </w:rPr>
        <w:t xml:space="preserve"> </w:t>
      </w:r>
      <w:r w:rsidRPr="0033775D">
        <w:rPr>
          <w:rStyle w:val="StyleUnderline"/>
          <w:rFonts w:asciiTheme="minorHAnsi" w:hAnsiTheme="minorHAnsi" w:cstheme="minorHAnsi"/>
          <w:highlight w:val="cyan"/>
        </w:rPr>
        <w:t>The</w:t>
      </w:r>
      <w:r w:rsidRPr="0033775D">
        <w:rPr>
          <w:rStyle w:val="StyleUnderline"/>
          <w:rFonts w:asciiTheme="minorHAnsi" w:hAnsiTheme="minorHAnsi" w:cstheme="minorHAnsi"/>
        </w:rPr>
        <w:t xml:space="preserve"> United </w:t>
      </w:r>
      <w:r w:rsidRPr="0033775D">
        <w:rPr>
          <w:rStyle w:val="StyleUnderline"/>
          <w:rFonts w:asciiTheme="minorHAnsi" w:hAnsiTheme="minorHAnsi" w:cstheme="minorHAnsi"/>
          <w:highlight w:val="cyan"/>
        </w:rPr>
        <w:t>States is</w:t>
      </w:r>
      <w:r w:rsidRPr="0033775D">
        <w:rPr>
          <w:rStyle w:val="StyleUnderline"/>
          <w:rFonts w:asciiTheme="minorHAnsi" w:hAnsiTheme="minorHAnsi" w:cstheme="minorHAnsi"/>
        </w:rPr>
        <w:t xml:space="preserve"> rapidly </w:t>
      </w:r>
      <w:r w:rsidRPr="0033775D">
        <w:rPr>
          <w:rStyle w:val="StyleUnderline"/>
          <w:rFonts w:asciiTheme="minorHAnsi" w:hAnsiTheme="minorHAnsi" w:cstheme="minorHAnsi"/>
          <w:highlight w:val="cyan"/>
        </w:rPr>
        <w:t>emerging as a front-runner</w:t>
      </w:r>
      <w:r w:rsidRPr="0033775D">
        <w:rPr>
          <w:rFonts w:asciiTheme="minorHAnsi" w:hAnsiTheme="minorHAnsi" w:cstheme="minorHAnsi"/>
          <w:sz w:val="16"/>
        </w:rPr>
        <w:t xml:space="preserve">, in part due to its ambitious Artemis Program to lead a multinational consortium back to the Moon. </w:t>
      </w:r>
      <w:r w:rsidRPr="0033775D">
        <w:rPr>
          <w:rStyle w:val="StyleUnderline"/>
          <w:rFonts w:asciiTheme="minorHAnsi" w:hAnsiTheme="minorHAnsi" w:cstheme="minorHAnsi"/>
        </w:rPr>
        <w:t xml:space="preserve">But it is also a leader in </w:t>
      </w:r>
      <w:r w:rsidRPr="0033775D">
        <w:rPr>
          <w:rStyle w:val="Emphasis"/>
          <w:rFonts w:asciiTheme="minorHAnsi" w:hAnsiTheme="minorHAnsi" w:cstheme="minorHAnsi"/>
          <w:highlight w:val="cyan"/>
        </w:rPr>
        <w:t>creating a legal infrastructure for mineral exploitation</w:t>
      </w:r>
      <w:r w:rsidRPr="0033775D">
        <w:rPr>
          <w:rStyle w:val="StyleUnderline"/>
          <w:rFonts w:asciiTheme="minorHAnsi" w:hAnsiTheme="minorHAnsi" w:cstheme="minorHAnsi"/>
        </w:rPr>
        <w:t>.</w:t>
      </w:r>
      <w:r w:rsidRPr="0033775D">
        <w:rPr>
          <w:rFonts w:asciiTheme="minorHAnsi" w:hAnsiTheme="minorHAnsi" w:cstheme="minorHAnsi"/>
          <w:sz w:val="16"/>
        </w:rPr>
        <w:t xml:space="preserve"> </w:t>
      </w:r>
      <w:r w:rsidRPr="0033775D">
        <w:rPr>
          <w:rStyle w:val="StyleUnderline"/>
          <w:rFonts w:asciiTheme="minorHAnsi" w:hAnsiTheme="minorHAnsi" w:cstheme="minorHAnsi"/>
        </w:rPr>
        <w:t xml:space="preserve">The United States has adopted the world’s first </w:t>
      </w:r>
      <w:proofErr w:type="spellStart"/>
      <w:r w:rsidRPr="0033775D">
        <w:rPr>
          <w:rStyle w:val="StyleUnderline"/>
          <w:rFonts w:asciiTheme="minorHAnsi" w:hAnsiTheme="minorHAnsi" w:cstheme="minorHAnsi"/>
        </w:rPr>
        <w:t>spaceresources</w:t>
      </w:r>
      <w:proofErr w:type="spellEnd"/>
      <w:r w:rsidRPr="0033775D">
        <w:rPr>
          <w:rStyle w:val="StyleUnderline"/>
          <w:rFonts w:asciiTheme="minorHAnsi" w:hAnsiTheme="minorHAnsi" w:cstheme="minorHAnsi"/>
        </w:rPr>
        <w:t xml:space="preserve"> law, </w:t>
      </w:r>
      <w:r w:rsidRPr="0033775D">
        <w:rPr>
          <w:rStyle w:val="StyleUnderline"/>
          <w:rFonts w:asciiTheme="minorHAnsi" w:hAnsiTheme="minorHAnsi" w:cstheme="minorHAnsi"/>
          <w:highlight w:val="cyan"/>
        </w:rPr>
        <w:t>recognizing the property rights of private companie</w:t>
      </w:r>
      <w:r w:rsidRPr="0033775D">
        <w:rPr>
          <w:rStyle w:val="StyleUnderline"/>
          <w:rFonts w:asciiTheme="minorHAnsi" w:hAnsiTheme="minorHAnsi" w:cstheme="minorHAnsi"/>
        </w:rPr>
        <w:t xml:space="preserve">s and individuals </w:t>
      </w:r>
      <w:r w:rsidRPr="0033775D">
        <w:rPr>
          <w:rStyle w:val="StyleUnderline"/>
          <w:rFonts w:asciiTheme="minorHAnsi" w:hAnsiTheme="minorHAnsi" w:cstheme="minorHAnsi"/>
          <w:highlight w:val="cyan"/>
        </w:rPr>
        <w:t>to materials</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gathered in space.</w:t>
      </w:r>
      <w:r w:rsidRPr="0033775D">
        <w:rPr>
          <w:rStyle w:val="StyleUnderline"/>
          <w:rFonts w:asciiTheme="minorHAnsi" w:hAnsiTheme="minorHAnsi" w:cstheme="minorHAnsi"/>
        </w:rPr>
        <w:t xml:space="preserve"> </w:t>
      </w:r>
      <w:r w:rsidRPr="0033775D">
        <w:rPr>
          <w:rFonts w:asciiTheme="minorHAnsi" w:hAnsiTheme="minorHAnsi" w:cstheme="minorHAnsi"/>
          <w:sz w:val="16"/>
        </w:rPr>
        <w:t xml:space="preserve">However, the United States is hardly alone. </w:t>
      </w:r>
      <w:r w:rsidRPr="0033775D">
        <w:rPr>
          <w:rStyle w:val="StyleUnderline"/>
          <w:rFonts w:asciiTheme="minorHAnsi" w:hAnsiTheme="minorHAnsi" w:cstheme="minorHAnsi"/>
          <w:highlight w:val="cyan"/>
        </w:rPr>
        <w:t>Luxembourg</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and the</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U</w:t>
      </w:r>
      <w:r w:rsidRPr="0033775D">
        <w:rPr>
          <w:rStyle w:val="StyleUnderline"/>
          <w:rFonts w:asciiTheme="minorHAnsi" w:hAnsiTheme="minorHAnsi" w:cstheme="minorHAnsi"/>
        </w:rPr>
        <w:t xml:space="preserve">nited </w:t>
      </w:r>
      <w:r w:rsidRPr="0033775D">
        <w:rPr>
          <w:rStyle w:val="StyleUnderline"/>
          <w:rFonts w:asciiTheme="minorHAnsi" w:hAnsiTheme="minorHAnsi" w:cstheme="minorHAnsi"/>
          <w:highlight w:val="cyan"/>
        </w:rPr>
        <w:t>A</w:t>
      </w:r>
      <w:r w:rsidRPr="0033775D">
        <w:rPr>
          <w:rStyle w:val="StyleUnderline"/>
          <w:rFonts w:asciiTheme="minorHAnsi" w:hAnsiTheme="minorHAnsi" w:cstheme="minorHAnsi"/>
        </w:rPr>
        <w:t xml:space="preserve">rab </w:t>
      </w:r>
      <w:r w:rsidRPr="0033775D">
        <w:rPr>
          <w:rStyle w:val="StyleUnderline"/>
          <w:rFonts w:asciiTheme="minorHAnsi" w:hAnsiTheme="minorHAnsi" w:cstheme="minorHAnsi"/>
          <w:highlight w:val="cyan"/>
        </w:rPr>
        <w:t>E</w:t>
      </w:r>
      <w:r w:rsidRPr="0033775D">
        <w:rPr>
          <w:rStyle w:val="StyleUnderline"/>
          <w:rFonts w:asciiTheme="minorHAnsi" w:hAnsiTheme="minorHAnsi" w:cstheme="minorHAnsi"/>
        </w:rPr>
        <w:t>mirates</w:t>
      </w:r>
      <w:r w:rsidRPr="0033775D">
        <w:rPr>
          <w:rFonts w:asciiTheme="minorHAnsi" w:hAnsiTheme="minorHAnsi" w:cstheme="minorHAnsi"/>
          <w:sz w:val="16"/>
        </w:rPr>
        <w:t xml:space="preserve"> (you read those right</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are racing to codify</w:t>
      </w:r>
      <w:r w:rsidRPr="0033775D">
        <w:rPr>
          <w:rStyle w:val="StyleUnderline"/>
          <w:rFonts w:asciiTheme="minorHAnsi" w:hAnsiTheme="minorHAnsi" w:cstheme="minorHAnsi"/>
        </w:rPr>
        <w:t xml:space="preserve"> space-</w:t>
      </w:r>
      <w:r w:rsidRPr="0033775D">
        <w:rPr>
          <w:rStyle w:val="StyleUnderline"/>
          <w:rFonts w:asciiTheme="minorHAnsi" w:hAnsiTheme="minorHAnsi" w:cstheme="minorHAnsi"/>
          <w:highlight w:val="cyan"/>
        </w:rPr>
        <w:t>resources laws</w:t>
      </w:r>
      <w:r w:rsidRPr="0033775D">
        <w:rPr>
          <w:rStyle w:val="StyleUnderline"/>
          <w:rFonts w:asciiTheme="minorHAnsi" w:hAnsiTheme="minorHAnsi" w:cstheme="minorHAnsi"/>
        </w:rPr>
        <w:t xml:space="preserve"> of their own</w:t>
      </w:r>
      <w:r w:rsidRPr="0033775D">
        <w:rPr>
          <w:rFonts w:asciiTheme="minorHAnsi" w:hAnsiTheme="minorHAnsi" w:cstheme="minorHAnsi"/>
          <w:sz w:val="16"/>
        </w:rPr>
        <w:t xml:space="preserve">, hoping to attract investment to their entrepot nations with business-friendly legal frameworks. </w:t>
      </w:r>
      <w:r w:rsidRPr="0033775D">
        <w:rPr>
          <w:rStyle w:val="StyleUnderline"/>
          <w:rFonts w:asciiTheme="minorHAnsi" w:hAnsiTheme="minorHAnsi" w:cstheme="minorHAnsi"/>
          <w:highlight w:val="cyan"/>
        </w:rPr>
        <w:t>China</w:t>
      </w:r>
      <w:r w:rsidRPr="0033775D">
        <w:rPr>
          <w:rStyle w:val="StyleUnderline"/>
          <w:rFonts w:asciiTheme="minorHAnsi" w:hAnsiTheme="minorHAnsi" w:cstheme="minorHAnsi"/>
        </w:rPr>
        <w:t xml:space="preserve"> reportedly </w:t>
      </w:r>
      <w:r w:rsidRPr="0033775D">
        <w:rPr>
          <w:rStyle w:val="StyleUnderline"/>
          <w:rFonts w:asciiTheme="minorHAnsi" w:hAnsiTheme="minorHAnsi" w:cstheme="minorHAnsi"/>
          <w:highlight w:val="cyan"/>
        </w:rPr>
        <w:t>views</w:t>
      </w:r>
      <w:r w:rsidRPr="0033775D">
        <w:rPr>
          <w:rStyle w:val="StyleUnderline"/>
          <w:rFonts w:asciiTheme="minorHAnsi" w:hAnsiTheme="minorHAnsi" w:cstheme="minorHAnsi"/>
        </w:rPr>
        <w:t xml:space="preserve"> space-</w:t>
      </w:r>
      <w:r w:rsidRPr="0033775D">
        <w:rPr>
          <w:rStyle w:val="StyleUnderline"/>
          <w:rFonts w:asciiTheme="minorHAnsi" w:hAnsiTheme="minorHAnsi" w:cstheme="minorHAnsi"/>
          <w:highlight w:val="cyan"/>
        </w:rPr>
        <w:t>resource</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development</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as a</w:t>
      </w:r>
      <w:r w:rsidRPr="0033775D">
        <w:rPr>
          <w:rStyle w:val="StyleUnderline"/>
          <w:rFonts w:asciiTheme="minorHAnsi" w:hAnsiTheme="minorHAnsi" w:cstheme="minorHAnsi"/>
        </w:rPr>
        <w:t xml:space="preserve"> national </w:t>
      </w:r>
      <w:r w:rsidRPr="0033775D">
        <w:rPr>
          <w:rStyle w:val="StyleUnderline"/>
          <w:rFonts w:asciiTheme="minorHAnsi" w:hAnsiTheme="minorHAnsi" w:cstheme="minorHAnsi"/>
          <w:highlight w:val="cyan"/>
        </w:rPr>
        <w:t>priority</w:t>
      </w:r>
      <w:r w:rsidRPr="0033775D">
        <w:rPr>
          <w:rStyle w:val="StyleUnderline"/>
          <w:rFonts w:asciiTheme="minorHAnsi" w:hAnsiTheme="minorHAnsi" w:cstheme="minorHAnsi"/>
        </w:rPr>
        <w:t>, part of a strategy to challenge U.S. economic and security primacy in space.</w:t>
      </w:r>
      <w:r w:rsidRPr="0033775D">
        <w:rPr>
          <w:rFonts w:asciiTheme="minorHAnsi" w:hAnsiTheme="minorHAnsi" w:cstheme="minorHAnsi"/>
          <w:sz w:val="16"/>
        </w:rPr>
        <w:t xml:space="preserve"> Meanwhile, Russia, Japan, </w:t>
      </w:r>
      <w:proofErr w:type="gramStart"/>
      <w:r w:rsidRPr="0033775D">
        <w:rPr>
          <w:rFonts w:asciiTheme="minorHAnsi" w:hAnsiTheme="minorHAnsi" w:cstheme="minorHAnsi"/>
          <w:sz w:val="16"/>
        </w:rPr>
        <w:t>India</w:t>
      </w:r>
      <w:proofErr w:type="gramEnd"/>
      <w:r w:rsidRPr="0033775D">
        <w:rPr>
          <w:rFonts w:asciiTheme="minorHAnsi" w:hAnsiTheme="minorHAnsi" w:cstheme="minorHAnsi"/>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t>
      </w:r>
      <w:r w:rsidRPr="0033775D">
        <w:rPr>
          <w:rStyle w:val="StyleUnderline"/>
          <w:rFonts w:asciiTheme="minorHAnsi" w:hAnsiTheme="minorHAnsi" w:cstheme="minorHAnsi"/>
        </w:rPr>
        <w:t xml:space="preserve">What’s Out There </w:t>
      </w:r>
      <w:r w:rsidRPr="0033775D">
        <w:rPr>
          <w:rFonts w:asciiTheme="minorHAnsi" w:hAnsiTheme="minorHAnsi" w:cstheme="minorHAnsi"/>
          <w:sz w:val="16"/>
        </w:rPr>
        <w:t xml:space="preserve">Back up for a moment. For the record, </w:t>
      </w:r>
      <w:r w:rsidRPr="0033775D">
        <w:rPr>
          <w:rStyle w:val="StyleUnderline"/>
          <w:rFonts w:asciiTheme="minorHAnsi" w:hAnsiTheme="minorHAnsi" w:cstheme="minorHAnsi"/>
        </w:rPr>
        <w:t>space is already being heavily exploited, because space resources include non-material assets such as orbital locations and abundant sunlight that enable satellites to provide services to Earth</w:t>
      </w:r>
      <w:r w:rsidRPr="0033775D">
        <w:rPr>
          <w:rFonts w:asciiTheme="minorHAnsi" w:hAnsiTheme="minorHAnsi" w:cstheme="minorHAnsi"/>
          <w:sz w:val="16"/>
        </w:rPr>
        <w:t xml:space="preserve">. Indeed, satellite-based telecommunications and global positioning systems have become </w:t>
      </w:r>
      <w:r w:rsidRPr="0033775D">
        <w:rPr>
          <w:rStyle w:val="StyleUnderline"/>
          <w:rFonts w:asciiTheme="minorHAnsi" w:hAnsiTheme="minorHAnsi" w:cstheme="minorHAnsi"/>
        </w:rPr>
        <w:t>indispensable infrastructure underpinning the modern economy</w:t>
      </w:r>
      <w:r w:rsidRPr="0033775D">
        <w:rPr>
          <w:rFonts w:asciiTheme="minorHAnsi" w:hAnsiTheme="minorHAnsi" w:cstheme="minorHAnsi"/>
          <w:sz w:val="16"/>
        </w:rPr>
        <w:t xml:space="preserve">. Mining space for materials, of course, is another matter. In the past several decades, </w:t>
      </w:r>
      <w:r w:rsidRPr="0033775D">
        <w:rPr>
          <w:rStyle w:val="StyleUnderline"/>
          <w:rFonts w:asciiTheme="minorHAnsi" w:hAnsiTheme="minorHAnsi" w:cstheme="minorHAnsi"/>
        </w:rPr>
        <w:t xml:space="preserve">planetary science has confirmed what has long been suspected: </w:t>
      </w:r>
      <w:r w:rsidRPr="0033775D">
        <w:rPr>
          <w:rStyle w:val="StyleUnderline"/>
          <w:rFonts w:asciiTheme="minorHAnsi" w:hAnsiTheme="minorHAnsi" w:cstheme="minorHAnsi"/>
          <w:highlight w:val="cyan"/>
        </w:rPr>
        <w:t>celestial bodies are</w:t>
      </w:r>
      <w:r w:rsidRPr="0033775D">
        <w:rPr>
          <w:rStyle w:val="StyleUnderline"/>
          <w:rFonts w:asciiTheme="minorHAnsi" w:hAnsiTheme="minorHAnsi" w:cstheme="minorHAnsi"/>
        </w:rPr>
        <w:t xml:space="preserve"> potential </w:t>
      </w:r>
      <w:r w:rsidRPr="0033775D">
        <w:rPr>
          <w:rStyle w:val="StyleUnderline"/>
          <w:rFonts w:asciiTheme="minorHAnsi" w:hAnsiTheme="minorHAnsi" w:cstheme="minorHAnsi"/>
          <w:highlight w:val="cyan"/>
        </w:rPr>
        <w:t>sources</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for</w:t>
      </w:r>
      <w:r w:rsidRPr="0033775D">
        <w:rPr>
          <w:rStyle w:val="StyleUnderline"/>
          <w:rFonts w:asciiTheme="minorHAnsi" w:hAnsiTheme="minorHAnsi" w:cstheme="minorHAnsi"/>
        </w:rPr>
        <w:t xml:space="preserve"> dozens of </w:t>
      </w:r>
      <w:r w:rsidRPr="0033775D">
        <w:rPr>
          <w:rStyle w:val="StyleUnderline"/>
          <w:rFonts w:asciiTheme="minorHAnsi" w:hAnsiTheme="minorHAnsi" w:cstheme="minorHAnsi"/>
          <w:highlight w:val="cyan"/>
        </w:rPr>
        <w:t>natural materials that</w:t>
      </w:r>
      <w:r w:rsidRPr="0033775D">
        <w:rPr>
          <w:rStyle w:val="StyleUnderline"/>
          <w:rFonts w:asciiTheme="minorHAnsi" w:hAnsiTheme="minorHAnsi" w:cstheme="minorHAnsi"/>
        </w:rPr>
        <w:t xml:space="preserve">, in the right time and place, </w:t>
      </w:r>
      <w:r w:rsidRPr="0033775D">
        <w:rPr>
          <w:rStyle w:val="StyleUnderline"/>
          <w:rFonts w:asciiTheme="minorHAnsi" w:hAnsiTheme="minorHAnsi" w:cstheme="minorHAnsi"/>
          <w:highlight w:val="cyan"/>
        </w:rPr>
        <w:t xml:space="preserve">are </w:t>
      </w:r>
      <w:r w:rsidRPr="0033775D">
        <w:rPr>
          <w:rStyle w:val="Emphasis"/>
          <w:rFonts w:asciiTheme="minorHAnsi" w:hAnsiTheme="minorHAnsi" w:cstheme="minorHAnsi"/>
          <w:highlight w:val="cyan"/>
        </w:rPr>
        <w:t>incredibly valuable</w:t>
      </w:r>
      <w:r w:rsidRPr="0033775D">
        <w:rPr>
          <w:rStyle w:val="StyleUnderline"/>
          <w:rFonts w:asciiTheme="minorHAnsi" w:hAnsiTheme="minorHAnsi" w:cstheme="minorHAnsi"/>
        </w:rPr>
        <w:t>. Of</w:t>
      </w:r>
      <w:r w:rsidRPr="0033775D">
        <w:rPr>
          <w:rFonts w:asciiTheme="minorHAnsi" w:hAnsiTheme="minorHAnsi" w:cstheme="minorHAnsi"/>
          <w:sz w:val="16"/>
        </w:rPr>
        <w:t xml:space="preserve"> these, </w:t>
      </w:r>
      <w:r w:rsidRPr="0033775D">
        <w:rPr>
          <w:rStyle w:val="StyleUnderline"/>
          <w:rFonts w:asciiTheme="minorHAnsi" w:hAnsiTheme="minorHAnsi" w:cstheme="minorHAnsi"/>
          <w:highlight w:val="cyan"/>
        </w:rPr>
        <w:t>water</w:t>
      </w:r>
      <w:r w:rsidRPr="0033775D">
        <w:rPr>
          <w:rStyle w:val="StyleUnderline"/>
          <w:rFonts w:asciiTheme="minorHAnsi" w:hAnsiTheme="minorHAnsi" w:cstheme="minorHAnsi"/>
        </w:rPr>
        <w:t xml:space="preserve"> may be the most attractive in the near-term, because — with assistance from solar energy or nuclear fission — H2O </w:t>
      </w:r>
      <w:r w:rsidRPr="0033775D">
        <w:rPr>
          <w:rStyle w:val="StyleUnderline"/>
          <w:rFonts w:asciiTheme="minorHAnsi" w:hAnsiTheme="minorHAnsi" w:cstheme="minorHAnsi"/>
          <w:highlight w:val="cyan"/>
        </w:rPr>
        <w:t>can be split</w:t>
      </w:r>
      <w:r w:rsidRPr="0033775D">
        <w:rPr>
          <w:rStyle w:val="StyleUnderline"/>
          <w:rFonts w:asciiTheme="minorHAnsi" w:hAnsiTheme="minorHAnsi" w:cstheme="minorHAnsi"/>
        </w:rPr>
        <w:t xml:space="preserve"> into hydrogen and oxygen </w:t>
      </w:r>
      <w:r w:rsidRPr="0033775D">
        <w:rPr>
          <w:rStyle w:val="StyleUnderline"/>
          <w:rFonts w:asciiTheme="minorHAnsi" w:hAnsiTheme="minorHAnsi" w:cstheme="minorHAnsi"/>
          <w:highlight w:val="cyan"/>
        </w:rPr>
        <w:t xml:space="preserve">to make </w:t>
      </w:r>
      <w:r w:rsidRPr="0033775D">
        <w:rPr>
          <w:rStyle w:val="Emphasis"/>
          <w:rFonts w:asciiTheme="minorHAnsi" w:hAnsiTheme="minorHAnsi" w:cstheme="minorHAnsi"/>
          <w:highlight w:val="cyan"/>
        </w:rPr>
        <w:t>rocket propellant</w:t>
      </w:r>
      <w:r w:rsidRPr="0033775D">
        <w:rPr>
          <w:rStyle w:val="StyleUnderline"/>
          <w:rFonts w:asciiTheme="minorHAnsi" w:hAnsiTheme="minorHAnsi" w:cstheme="minorHAnsi"/>
        </w:rPr>
        <w:t>, facilitating in-space refueling. So-called “</w:t>
      </w:r>
      <w:r w:rsidRPr="0033775D">
        <w:rPr>
          <w:rStyle w:val="Emphasis"/>
          <w:rFonts w:asciiTheme="minorHAnsi" w:hAnsiTheme="minorHAnsi" w:cstheme="minorHAnsi"/>
          <w:highlight w:val="cyan"/>
        </w:rPr>
        <w:t>rare earth” metals</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are</w:t>
      </w:r>
      <w:r w:rsidRPr="0033775D">
        <w:rPr>
          <w:rStyle w:val="StyleUnderline"/>
          <w:rFonts w:asciiTheme="minorHAnsi" w:hAnsiTheme="minorHAnsi" w:cstheme="minorHAnsi"/>
        </w:rPr>
        <w:t xml:space="preserve"> also </w:t>
      </w:r>
      <w:r w:rsidRPr="0033775D">
        <w:rPr>
          <w:rStyle w:val="Emphasis"/>
          <w:rFonts w:asciiTheme="minorHAnsi" w:hAnsiTheme="minorHAnsi" w:cstheme="minorHAnsi"/>
          <w:highlight w:val="cyan"/>
        </w:rPr>
        <w:t>potential targets</w:t>
      </w:r>
      <w:r w:rsidRPr="0033775D">
        <w:rPr>
          <w:rStyle w:val="StyleUnderline"/>
          <w:rFonts w:asciiTheme="minorHAnsi" w:hAnsiTheme="minorHAnsi" w:cstheme="minorHAnsi"/>
        </w:rPr>
        <w:t xml:space="preserve"> of asteroid miners intending to service Earth markets. Consisting of 17 elements, including lanthanum, neodymium, and yttrium, these critical materials (most of which are today mined in China at great environmental cost) </w:t>
      </w:r>
      <w:r w:rsidRPr="0033775D">
        <w:rPr>
          <w:rStyle w:val="Emphasis"/>
          <w:rFonts w:asciiTheme="minorHAnsi" w:hAnsiTheme="minorHAnsi" w:cstheme="minorHAnsi"/>
        </w:rPr>
        <w:t xml:space="preserve">are </w:t>
      </w:r>
      <w:r w:rsidRPr="0033775D">
        <w:rPr>
          <w:rStyle w:val="Emphasis"/>
          <w:rFonts w:asciiTheme="minorHAnsi" w:hAnsiTheme="minorHAnsi" w:cstheme="minorHAnsi"/>
          <w:highlight w:val="cyan"/>
        </w:rPr>
        <w:t>required for electronic</w:t>
      </w:r>
      <w:r w:rsidRPr="0033775D">
        <w:rPr>
          <w:rStyle w:val="StyleUnderline"/>
          <w:rFonts w:asciiTheme="minorHAnsi" w:hAnsiTheme="minorHAnsi" w:cstheme="minorHAnsi"/>
          <w:highlight w:val="cyan"/>
        </w:rPr>
        <w:t>s</w:t>
      </w:r>
      <w:r w:rsidRPr="0033775D">
        <w:rPr>
          <w:rStyle w:val="StyleUnderline"/>
          <w:rFonts w:asciiTheme="minorHAnsi" w:hAnsiTheme="minorHAnsi" w:cstheme="minorHAnsi"/>
        </w:rPr>
        <w:t xml:space="preserve">. </w:t>
      </w:r>
      <w:r w:rsidRPr="0033775D">
        <w:rPr>
          <w:rStyle w:val="Emphasis"/>
          <w:rFonts w:asciiTheme="minorHAnsi" w:hAnsiTheme="minorHAnsi" w:cstheme="minorHAnsi"/>
          <w:highlight w:val="cyan"/>
        </w:rPr>
        <w:t>And</w:t>
      </w:r>
      <w:r w:rsidRPr="0033775D">
        <w:rPr>
          <w:rStyle w:val="Emphasis"/>
          <w:rFonts w:asciiTheme="minorHAnsi" w:hAnsiTheme="minorHAnsi" w:cstheme="minorHAnsi"/>
        </w:rPr>
        <w:t xml:space="preserve"> they </w:t>
      </w:r>
      <w:r w:rsidRPr="0033775D">
        <w:rPr>
          <w:rStyle w:val="Emphasis"/>
          <w:rFonts w:asciiTheme="minorHAnsi" w:hAnsiTheme="minorHAnsi" w:cstheme="minorHAnsi"/>
          <w:highlight w:val="cyan"/>
        </w:rPr>
        <w:t>loom</w:t>
      </w:r>
      <w:r w:rsidRPr="0033775D">
        <w:rPr>
          <w:rStyle w:val="Emphasis"/>
          <w:rFonts w:asciiTheme="minorHAnsi" w:hAnsiTheme="minorHAnsi" w:cstheme="minorHAnsi"/>
        </w:rPr>
        <w:t xml:space="preserve"> </w:t>
      </w:r>
      <w:r w:rsidRPr="0033775D">
        <w:rPr>
          <w:rStyle w:val="Emphasis"/>
          <w:rFonts w:asciiTheme="minorHAnsi" w:hAnsiTheme="minorHAnsi" w:cstheme="minorHAnsi"/>
          <w:highlight w:val="cyan"/>
        </w:rPr>
        <w:t>as bottlenecks in making the transition from fossil fuels to renewables backed up by battery storage.</w:t>
      </w:r>
    </w:p>
    <w:p w14:paraId="176E4837" w14:textId="74B45F01" w:rsidR="0033775D" w:rsidRPr="0033775D" w:rsidRDefault="0033775D" w:rsidP="0033775D">
      <w:pPr>
        <w:pStyle w:val="Heading4"/>
        <w:rPr>
          <w:rFonts w:asciiTheme="minorHAnsi" w:hAnsiTheme="minorHAnsi" w:cstheme="minorHAnsi"/>
        </w:rPr>
      </w:pPr>
      <w:r w:rsidRPr="0033775D">
        <w:rPr>
          <w:rFonts w:asciiTheme="minorHAnsi" w:hAnsiTheme="minorHAnsi" w:cstheme="minorHAnsi"/>
        </w:rPr>
        <w:t xml:space="preserve">However, the </w:t>
      </w:r>
      <w:r w:rsidRPr="0033775D">
        <w:rPr>
          <w:rFonts w:asciiTheme="minorHAnsi" w:hAnsiTheme="minorHAnsi" w:cstheme="minorHAnsi"/>
          <w:u w:val="single"/>
        </w:rPr>
        <w:t>legal framework</w:t>
      </w:r>
      <w:r w:rsidRPr="0033775D">
        <w:rPr>
          <w:rFonts w:asciiTheme="minorHAnsi" w:hAnsiTheme="minorHAnsi" w:cstheme="minorHAnsi"/>
        </w:rPr>
        <w:t xml:space="preserve"> that strikes the best </w:t>
      </w:r>
      <w:r w:rsidRPr="0033775D">
        <w:rPr>
          <w:rFonts w:asciiTheme="minorHAnsi" w:hAnsiTheme="minorHAnsi" w:cstheme="minorHAnsi"/>
          <w:u w:val="single"/>
        </w:rPr>
        <w:t>balance</w:t>
      </w:r>
      <w:r w:rsidRPr="0033775D">
        <w:rPr>
          <w:rFonts w:asciiTheme="minorHAnsi" w:hAnsiTheme="minorHAnsi" w:cstheme="minorHAnsi"/>
        </w:rPr>
        <w:t xml:space="preserve"> of providing </w:t>
      </w:r>
      <w:r w:rsidRPr="0033775D">
        <w:rPr>
          <w:rFonts w:asciiTheme="minorHAnsi" w:hAnsiTheme="minorHAnsi" w:cstheme="minorHAnsi"/>
          <w:u w:val="single"/>
        </w:rPr>
        <w:t>economic incentives</w:t>
      </w:r>
      <w:r w:rsidRPr="0033775D">
        <w:rPr>
          <w:rFonts w:asciiTheme="minorHAnsi" w:hAnsiTheme="minorHAnsi" w:cstheme="minorHAnsi"/>
        </w:rPr>
        <w:t xml:space="preserve"> for mining while preventing </w:t>
      </w:r>
      <w:r w:rsidRPr="0033775D">
        <w:rPr>
          <w:rFonts w:asciiTheme="minorHAnsi" w:hAnsiTheme="minorHAnsi" w:cstheme="minorHAnsi"/>
          <w:u w:val="single"/>
        </w:rPr>
        <w:t>unbeneficial land</w:t>
      </w:r>
      <w:r w:rsidRPr="0033775D">
        <w:rPr>
          <w:rFonts w:asciiTheme="minorHAnsi" w:hAnsiTheme="minorHAnsi" w:cstheme="minorHAnsi"/>
        </w:rPr>
        <w:t xml:space="preserve"> claims requires a doctrine of </w:t>
      </w:r>
      <w:r w:rsidRPr="0033775D">
        <w:rPr>
          <w:rFonts w:asciiTheme="minorHAnsi" w:hAnsiTheme="minorHAnsi" w:cstheme="minorHAnsi"/>
          <w:u w:val="single"/>
        </w:rPr>
        <w:t>appropriation</w:t>
      </w:r>
      <w:r w:rsidRPr="0033775D">
        <w:rPr>
          <w:rFonts w:asciiTheme="minorHAnsi" w:hAnsiTheme="minorHAnsi" w:cstheme="minorHAnsi"/>
        </w:rPr>
        <w:t xml:space="preserve"> </w:t>
      </w:r>
      <w:r w:rsidR="00DC2139">
        <w:rPr>
          <w:rFonts w:asciiTheme="minorHAnsi" w:hAnsiTheme="minorHAnsi" w:cstheme="minorHAnsi"/>
        </w:rPr>
        <w:t>– the plan prevents that</w:t>
      </w:r>
    </w:p>
    <w:p w14:paraId="7CD51D63" w14:textId="77777777" w:rsidR="0033775D" w:rsidRPr="0033775D" w:rsidRDefault="0033775D" w:rsidP="0033775D">
      <w:pPr>
        <w:rPr>
          <w:rFonts w:asciiTheme="minorHAnsi" w:hAnsiTheme="minorHAnsi" w:cstheme="minorHAnsi"/>
        </w:rPr>
      </w:pPr>
      <w:r w:rsidRPr="0033775D">
        <w:rPr>
          <w:rStyle w:val="Style13ptBold"/>
          <w:rFonts w:asciiTheme="minorHAnsi" w:hAnsiTheme="minorHAnsi" w:cstheme="minorHAnsi"/>
        </w:rPr>
        <w:t>Meyers 15</w:t>
      </w:r>
      <w:r w:rsidRPr="0033775D">
        <w:rPr>
          <w:rFonts w:asciiTheme="minorHAnsi" w:hAnsiTheme="minorHAnsi" w:cstheme="minorHAnsi"/>
        </w:rP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0DC7A337" w14:textId="612777C3" w:rsidR="0033775D" w:rsidRPr="0033775D" w:rsidRDefault="0033775D" w:rsidP="0033775D">
      <w:pPr>
        <w:rPr>
          <w:rStyle w:val="StyleUnderline"/>
          <w:rFonts w:asciiTheme="minorHAnsi" w:hAnsiTheme="minorHAnsi" w:cstheme="minorHAnsi"/>
        </w:rPr>
      </w:pPr>
      <w:r w:rsidRPr="0033775D">
        <w:rPr>
          <w:rStyle w:val="StyleUnderline"/>
          <w:rFonts w:asciiTheme="minorHAnsi" w:hAnsiTheme="minorHAnsi" w:cstheme="minorHAnsi"/>
          <w:highlight w:val="cyan"/>
        </w:rPr>
        <w:t xml:space="preserve">The </w:t>
      </w:r>
      <w:r w:rsidRPr="0033775D">
        <w:rPr>
          <w:rStyle w:val="Emphasis"/>
          <w:rFonts w:asciiTheme="minorHAnsi" w:hAnsiTheme="minorHAnsi" w:cstheme="minorHAnsi"/>
          <w:highlight w:val="cyan"/>
        </w:rPr>
        <w:t>doctrine of appropriation</w:t>
      </w:r>
      <w:r w:rsidRPr="0033775D">
        <w:rPr>
          <w:rStyle w:val="StyleUnderline"/>
          <w:rFonts w:asciiTheme="minorHAnsi" w:hAnsiTheme="minorHAnsi" w:cstheme="minorHAnsi"/>
        </w:rPr>
        <w:t xml:space="preserve"> is </w:t>
      </w:r>
      <w:r w:rsidRPr="0033775D">
        <w:rPr>
          <w:rStyle w:val="StyleUnderline"/>
          <w:rFonts w:asciiTheme="minorHAnsi" w:hAnsiTheme="minorHAnsi" w:cstheme="minorHAnsi"/>
          <w:highlight w:val="cyan"/>
        </w:rPr>
        <w:t>a</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reasonable rule for adjudicating</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asteroid claims</w:t>
      </w:r>
      <w:r w:rsidRPr="0033775D">
        <w:rPr>
          <w:rStyle w:val="StyleUnderline"/>
          <w:rFonts w:asciiTheme="minorHAnsi" w:hAnsiTheme="minorHAnsi" w:cstheme="minorHAnsi"/>
        </w:rPr>
        <w:t>,</w:t>
      </w:r>
      <w:r w:rsidRPr="0033775D">
        <w:rPr>
          <w:rFonts w:asciiTheme="minorHAnsi" w:hAnsiTheme="minorHAnsi" w:cstheme="minorHAnsi"/>
          <w:sz w:val="16"/>
        </w:rPr>
        <w:t xml:space="preserve"> </w:t>
      </w:r>
      <w:r w:rsidRPr="0033775D">
        <w:rPr>
          <w:rStyle w:val="StyleUnderline"/>
          <w:rFonts w:asciiTheme="minorHAnsi" w:hAnsiTheme="minorHAnsi" w:cstheme="minorHAnsi"/>
          <w:highlight w:val="cyan"/>
        </w:rPr>
        <w:t>and</w:t>
      </w:r>
      <w:r w:rsidRPr="0033775D">
        <w:rPr>
          <w:rFonts w:asciiTheme="minorHAnsi" w:hAnsiTheme="minorHAnsi" w:cstheme="minorHAnsi"/>
          <w:sz w:val="16"/>
        </w:rPr>
        <w:t xml:space="preserve"> it </w:t>
      </w:r>
      <w:r w:rsidRPr="0033775D">
        <w:rPr>
          <w:rStyle w:val="StyleUnderline"/>
          <w:rFonts w:asciiTheme="minorHAnsi" w:hAnsiTheme="minorHAnsi" w:cstheme="minorHAnsi"/>
          <w:highlight w:val="cyan"/>
        </w:rPr>
        <w:t>could</w:t>
      </w:r>
      <w:r w:rsidRPr="0033775D">
        <w:rPr>
          <w:rStyle w:val="StyleUnderline"/>
          <w:rFonts w:asciiTheme="minorHAnsi" w:hAnsiTheme="minorHAnsi" w:cstheme="minorHAnsi"/>
        </w:rPr>
        <w:t xml:space="preserve"> </w:t>
      </w:r>
      <w:r w:rsidRPr="0033775D">
        <w:rPr>
          <w:rStyle w:val="Emphasis"/>
          <w:rFonts w:asciiTheme="minorHAnsi" w:hAnsiTheme="minorHAnsi" w:cstheme="minorHAnsi"/>
          <w:highlight w:val="cyan"/>
        </w:rPr>
        <w:t>easily</w:t>
      </w:r>
      <w:r w:rsidRPr="0033775D">
        <w:rPr>
          <w:rStyle w:val="Emphasis"/>
          <w:rFonts w:asciiTheme="minorHAnsi" w:hAnsiTheme="minorHAnsi" w:cstheme="minorHAnsi"/>
        </w:rPr>
        <w:t xml:space="preserve"> be modified to </w:t>
      </w:r>
      <w:r w:rsidRPr="0033775D">
        <w:rPr>
          <w:rStyle w:val="Emphasis"/>
          <w:rFonts w:asciiTheme="minorHAnsi" w:hAnsiTheme="minorHAnsi" w:cstheme="minorHAnsi"/>
          <w:highlight w:val="cyan"/>
        </w:rPr>
        <w:t>apply to asteroid mining</w:t>
      </w:r>
      <w:r w:rsidRPr="0033775D">
        <w:rPr>
          <w:rStyle w:val="StyleUnderline"/>
          <w:rFonts w:asciiTheme="minorHAnsi" w:hAnsiTheme="minorHAnsi" w:cstheme="minorHAnsi"/>
        </w:rPr>
        <w:t>.</w:t>
      </w:r>
      <w:r w:rsidRPr="0033775D">
        <w:rPr>
          <w:rFonts w:asciiTheme="minorHAnsi" w:hAnsiTheme="minorHAnsi" w:cstheme="minorHAnsi"/>
          <w:sz w:val="16"/>
        </w:rPr>
        <w:t xml:space="preserve"> In the context of water rights, the doctrine of appropriation requires that the claimant be a landowner </w:t>
      </w:r>
      <w:proofErr w:type="gramStart"/>
      <w:r w:rsidRPr="0033775D">
        <w:rPr>
          <w:rFonts w:asciiTheme="minorHAnsi" w:hAnsiTheme="minorHAnsi" w:cstheme="minorHAnsi"/>
          <w:sz w:val="16"/>
        </w:rPr>
        <w:t>in order to</w:t>
      </w:r>
      <w:proofErr w:type="gramEnd"/>
      <w:r w:rsidRPr="0033775D">
        <w:rPr>
          <w:rFonts w:asciiTheme="minorHAnsi" w:hAnsiTheme="minorHAnsi" w:cstheme="minorHAnsi"/>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r>
        <w:rPr>
          <w:rFonts w:asciiTheme="minorHAnsi" w:hAnsiTheme="minorHAnsi" w:cstheme="minorHAnsi"/>
          <w:sz w:val="16"/>
        </w:rPr>
        <w:t xml:space="preserve"> </w:t>
      </w:r>
      <w:r w:rsidRPr="0033775D">
        <w:rPr>
          <w:rFonts w:asciiTheme="minorHAnsi" w:hAnsiTheme="minorHAnsi" w:cstheme="minorHAnsi"/>
          <w:sz w:val="16"/>
        </w:rPr>
        <w:t xml:space="preserve">In the context of water rights, an appropriator obtains rights only to water that he or she can reasonably put to beneficial use. </w:t>
      </w:r>
      <w:r w:rsidRPr="0033775D">
        <w:rPr>
          <w:rStyle w:val="StyleUnderline"/>
          <w:rFonts w:asciiTheme="minorHAnsi" w:hAnsiTheme="minorHAnsi" w:cstheme="minorHAnsi"/>
        </w:rPr>
        <w:t>The metals contained in asteroids have a high level of marketability.</w:t>
      </w:r>
      <w:r w:rsidRPr="0033775D">
        <w:rPr>
          <w:rFonts w:asciiTheme="minorHAnsi" w:hAnsiTheme="minorHAnsi" w:cstheme="minorHAnsi"/>
          <w:sz w:val="16"/>
        </w:rPr>
        <w:t xml:space="preserve"> For that reason, </w:t>
      </w:r>
      <w:r w:rsidRPr="0033775D">
        <w:rPr>
          <w:rStyle w:val="StyleUnderline"/>
          <w:rFonts w:asciiTheme="minorHAnsi" w:hAnsiTheme="minorHAnsi" w:cstheme="minorHAnsi"/>
          <w:highlight w:val="cyan"/>
        </w:rPr>
        <w:t>a mining entity could</w:t>
      </w:r>
      <w:r w:rsidRPr="0033775D">
        <w:rPr>
          <w:rStyle w:val="StyleUnderline"/>
          <w:rFonts w:asciiTheme="minorHAnsi" w:hAnsiTheme="minorHAnsi" w:cstheme="minorHAnsi"/>
        </w:rPr>
        <w:t xml:space="preserve"> potentially </w:t>
      </w:r>
      <w:r w:rsidRPr="0033775D">
        <w:rPr>
          <w:rStyle w:val="StyleUnderline"/>
          <w:rFonts w:asciiTheme="minorHAnsi" w:hAnsiTheme="minorHAnsi" w:cstheme="minorHAnsi"/>
          <w:highlight w:val="cyan"/>
        </w:rPr>
        <w:t>put</w:t>
      </w:r>
      <w:r w:rsidRPr="0033775D">
        <w:rPr>
          <w:rStyle w:val="StyleUnderline"/>
          <w:rFonts w:asciiTheme="minorHAnsi" w:hAnsiTheme="minorHAnsi" w:cstheme="minorHAnsi"/>
        </w:rPr>
        <w:t xml:space="preserve"> any amount of </w:t>
      </w:r>
      <w:r w:rsidRPr="0033775D">
        <w:rPr>
          <w:rStyle w:val="StyleUnderline"/>
          <w:rFonts w:asciiTheme="minorHAnsi" w:hAnsiTheme="minorHAnsi" w:cstheme="minorHAnsi"/>
          <w:highlight w:val="cyan"/>
        </w:rPr>
        <w:t>obtained metal to beneficial use</w:t>
      </w:r>
      <w:r w:rsidRPr="0033775D">
        <w:rPr>
          <w:rFonts w:asciiTheme="minorHAnsi" w:hAnsiTheme="minorHAnsi" w:cstheme="minorHAnsi"/>
          <w:sz w:val="16"/>
        </w:rPr>
        <w:t xml:space="preserve">, in the sense that the resources can be sold. This, however, would defeat the purpose of the rule, which is to limit such unreasonable claims. To ameliorate this problem, </w:t>
      </w:r>
      <w:r w:rsidRPr="0033775D">
        <w:rPr>
          <w:rStyle w:val="StyleUnderline"/>
          <w:rFonts w:asciiTheme="minorHAnsi" w:hAnsiTheme="minorHAnsi" w:cstheme="minorHAnsi"/>
          <w:highlight w:val="cyan"/>
        </w:rPr>
        <w:t>the doctrine</w:t>
      </w:r>
      <w:r w:rsidRPr="0033775D">
        <w:rPr>
          <w:rStyle w:val="StyleUnderline"/>
          <w:rFonts w:asciiTheme="minorHAnsi" w:hAnsiTheme="minorHAnsi" w:cstheme="minorHAnsi"/>
        </w:rPr>
        <w:t xml:space="preserve"> of appropriation could be </w:t>
      </w:r>
      <w:r w:rsidRPr="0033775D">
        <w:rPr>
          <w:rStyle w:val="StyleUnderline"/>
          <w:rFonts w:asciiTheme="minorHAnsi" w:hAnsiTheme="minorHAnsi" w:cstheme="minorHAnsi"/>
          <w:highlight w:val="cyan"/>
        </w:rPr>
        <w:t>modified</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to define "beneficial use</w:t>
      </w:r>
      <w:r w:rsidRPr="0033775D">
        <w:rPr>
          <w:rStyle w:val="StyleUnderline"/>
          <w:rFonts w:asciiTheme="minorHAnsi" w:hAnsiTheme="minorHAnsi" w:cstheme="minorHAnsi"/>
        </w:rPr>
        <w:t xml:space="preserve"> "constructively </w:t>
      </w:r>
      <w:r w:rsidRPr="0033775D">
        <w:rPr>
          <w:rStyle w:val="StyleUnderline"/>
          <w:rFonts w:asciiTheme="minorHAnsi" w:hAnsiTheme="minorHAnsi" w:cstheme="minorHAnsi"/>
          <w:highlight w:val="cyan"/>
        </w:rPr>
        <w:t>by providing that beneficial use is assumed for any</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resources</w:t>
      </w:r>
      <w:r w:rsidRPr="0033775D">
        <w:rPr>
          <w:rStyle w:val="StyleUnderline"/>
          <w:rFonts w:asciiTheme="minorHAnsi" w:hAnsiTheme="minorHAnsi" w:cstheme="minorHAnsi"/>
        </w:rPr>
        <w:t xml:space="preserve"> that have been </w:t>
      </w:r>
      <w:r w:rsidRPr="0033775D">
        <w:rPr>
          <w:rStyle w:val="StyleUnderline"/>
          <w:rFonts w:asciiTheme="minorHAnsi" w:hAnsiTheme="minorHAnsi" w:cstheme="minorHAnsi"/>
          <w:highlight w:val="cyan"/>
        </w:rPr>
        <w:t>removed</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from the asteroid</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that the mining entity</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can</w:t>
      </w:r>
      <w:r w:rsidRPr="0033775D">
        <w:rPr>
          <w:rStyle w:val="StyleUnderline"/>
          <w:rFonts w:asciiTheme="minorHAnsi" w:hAnsiTheme="minorHAnsi" w:cstheme="minorHAnsi"/>
        </w:rPr>
        <w:t xml:space="preserve"> reasonably </w:t>
      </w:r>
      <w:r w:rsidRPr="0033775D">
        <w:rPr>
          <w:rStyle w:val="StyleUnderline"/>
          <w:rFonts w:asciiTheme="minorHAnsi" w:hAnsiTheme="minorHAnsi" w:cstheme="minorHAnsi"/>
          <w:highlight w:val="cyan"/>
        </w:rPr>
        <w:t>hope to transport to market in a return journey</w:t>
      </w:r>
      <w:r w:rsidRPr="0033775D">
        <w:rPr>
          <w:rFonts w:asciiTheme="minorHAnsi" w:hAnsiTheme="minorHAnsi" w:cstheme="minorHAnsi"/>
          <w:sz w:val="16"/>
        </w:rPr>
        <w:t xml:space="preserve">. </w:t>
      </w:r>
      <w:r w:rsidRPr="0033775D">
        <w:rPr>
          <w:rStyle w:val="StyleUnderline"/>
          <w:rFonts w:asciiTheme="minorHAnsi" w:hAnsiTheme="minorHAnsi" w:cstheme="minorHAnsi"/>
          <w:highlight w:val="cyan"/>
        </w:rPr>
        <w:t xml:space="preserve">With the </w:t>
      </w:r>
      <w:r w:rsidRPr="0033775D">
        <w:rPr>
          <w:rStyle w:val="Emphasis"/>
          <w:rFonts w:asciiTheme="minorHAnsi" w:hAnsiTheme="minorHAnsi" w:cstheme="minorHAnsi"/>
          <w:highlight w:val="cyan"/>
        </w:rPr>
        <w:t>astronomical cost</w:t>
      </w:r>
      <w:r w:rsidRPr="0033775D">
        <w:rPr>
          <w:rStyle w:val="StyleUnderline"/>
          <w:rFonts w:asciiTheme="minorHAnsi" w:hAnsiTheme="minorHAnsi" w:cstheme="minorHAnsi"/>
          <w:highlight w:val="cyan"/>
        </w:rPr>
        <w:t xml:space="preserve"> of undertaking a trip</w:t>
      </w:r>
      <w:r w:rsidRPr="0033775D">
        <w:rPr>
          <w:rStyle w:val="StyleUnderline"/>
          <w:rFonts w:asciiTheme="minorHAnsi" w:hAnsiTheme="minorHAnsi" w:cstheme="minorHAnsi"/>
        </w:rPr>
        <w:t xml:space="preserve"> to such an asteroid</w:t>
      </w:r>
      <w:r w:rsidRPr="0033775D">
        <w:rPr>
          <w:rFonts w:asciiTheme="minorHAnsi" w:hAnsiTheme="minorHAnsi" w:cstheme="minorHAnsi"/>
          <w:sz w:val="16"/>
        </w:rPr>
        <w:t xml:space="preserve">, </w:t>
      </w:r>
      <w:r w:rsidRPr="0033775D">
        <w:rPr>
          <w:rStyle w:val="StyleUnderline"/>
          <w:rFonts w:asciiTheme="minorHAnsi" w:hAnsiTheme="minorHAnsi" w:cstheme="minorHAnsi"/>
          <w:highlight w:val="cyan"/>
        </w:rPr>
        <w:t>this modification</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would limit</w:t>
      </w:r>
      <w:r w:rsidRPr="0033775D">
        <w:rPr>
          <w:rStyle w:val="StyleUnderline"/>
          <w:rFonts w:asciiTheme="minorHAnsi" w:hAnsiTheme="minorHAnsi" w:cstheme="minorHAnsi"/>
        </w:rPr>
        <w:t xml:space="preserve"> mining </w:t>
      </w:r>
      <w:r w:rsidRPr="0033775D">
        <w:rPr>
          <w:rStyle w:val="StyleUnderline"/>
          <w:rFonts w:asciiTheme="minorHAnsi" w:hAnsiTheme="minorHAnsi" w:cstheme="minorHAnsi"/>
          <w:highlight w:val="cyan"/>
        </w:rPr>
        <w:t>entities</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to</w:t>
      </w:r>
      <w:r w:rsidRPr="0033775D">
        <w:rPr>
          <w:rStyle w:val="StyleUnderline"/>
          <w:rFonts w:asciiTheme="minorHAnsi" w:hAnsiTheme="minorHAnsi" w:cstheme="minorHAnsi"/>
        </w:rPr>
        <w:t xml:space="preserve"> only </w:t>
      </w:r>
      <w:r w:rsidRPr="0033775D">
        <w:rPr>
          <w:rStyle w:val="StyleUnderline"/>
          <w:rFonts w:asciiTheme="minorHAnsi" w:hAnsiTheme="minorHAnsi" w:cstheme="minorHAnsi"/>
          <w:highlight w:val="cyan"/>
        </w:rPr>
        <w:t>what they can carry back</w:t>
      </w:r>
      <w:r w:rsidRPr="0033775D">
        <w:rPr>
          <w:rStyle w:val="StyleUnderline"/>
          <w:rFonts w:asciiTheme="minorHAnsi" w:hAnsiTheme="minorHAnsi" w:cstheme="minorHAnsi"/>
        </w:rPr>
        <w:t xml:space="preserve">, thereby leaving the untapped resources available to other entities capable of making the same trip. </w:t>
      </w:r>
      <w:r w:rsidRPr="0033775D">
        <w:rPr>
          <w:rFonts w:asciiTheme="minorHAnsi" w:hAnsiTheme="minorHAnsi" w:cstheme="minorHAnsi"/>
          <w:sz w:val="16"/>
        </w:rPr>
        <w:t xml:space="preserve">Considering the size and profitability of metal deposits on asteroids, </w:t>
      </w:r>
      <w:r w:rsidRPr="0033775D">
        <w:rPr>
          <w:rStyle w:val="StyleUnderline"/>
          <w:rFonts w:asciiTheme="minorHAnsi" w:hAnsiTheme="minorHAnsi" w:cstheme="minorHAnsi"/>
        </w:rPr>
        <w:t xml:space="preserve">this modification to the doctrine of appropriation would </w:t>
      </w:r>
      <w:r w:rsidRPr="0033775D">
        <w:rPr>
          <w:rStyle w:val="Emphasis"/>
          <w:rFonts w:asciiTheme="minorHAnsi" w:hAnsiTheme="minorHAnsi" w:cstheme="minorHAnsi"/>
          <w:highlight w:val="cyan"/>
        </w:rPr>
        <w:t>not</w:t>
      </w:r>
      <w:r w:rsidRPr="0033775D">
        <w:rPr>
          <w:rStyle w:val="Emphasis"/>
          <w:rFonts w:asciiTheme="minorHAnsi" w:hAnsiTheme="minorHAnsi" w:cstheme="minorHAnsi"/>
        </w:rPr>
        <w:t xml:space="preserve"> be </w:t>
      </w:r>
      <w:r w:rsidRPr="0033775D">
        <w:rPr>
          <w:rStyle w:val="Emphasis"/>
          <w:rFonts w:asciiTheme="minorHAnsi" w:hAnsiTheme="minorHAnsi" w:cstheme="minorHAnsi"/>
          <w:highlight w:val="cyan"/>
        </w:rPr>
        <w:t>overly burdensome to corporate interests</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 xml:space="preserve">At the same time, it would </w:t>
      </w:r>
      <w:r w:rsidRPr="0033775D">
        <w:rPr>
          <w:rStyle w:val="Emphasis"/>
          <w:rFonts w:asciiTheme="minorHAnsi" w:hAnsiTheme="minorHAnsi" w:cstheme="minorHAnsi"/>
          <w:highlight w:val="cyan"/>
        </w:rPr>
        <w:t>satisfy the economic imperative of promoting the rapid development of asteroid resources.</w:t>
      </w:r>
      <w:r>
        <w:rPr>
          <w:rStyle w:val="Emphasis"/>
          <w:rFonts w:asciiTheme="minorHAnsi" w:hAnsiTheme="minorHAnsi" w:cstheme="minorHAnsi"/>
        </w:rPr>
        <w:t xml:space="preserve"> </w:t>
      </w:r>
      <w:r w:rsidRPr="0033775D">
        <w:rPr>
          <w:rFonts w:asciiTheme="minorHAnsi" w:hAnsiTheme="minorHAnsi" w:cstheme="minorHAnsi"/>
          <w:sz w:val="16"/>
        </w:rPr>
        <w:t xml:space="preserve">By changing the landowner requirement, and qualifying the “beneficial use" language, the </w:t>
      </w:r>
      <w:r w:rsidRPr="0033775D">
        <w:rPr>
          <w:rStyle w:val="StyleUnderline"/>
          <w:rFonts w:asciiTheme="minorHAnsi" w:hAnsiTheme="minorHAnsi" w:cstheme="minorHAnsi"/>
        </w:rPr>
        <w:t>doctrine of appropriation would be essentially ready for application to asteroid mining claims. The</w:t>
      </w:r>
      <w:r w:rsidRPr="0033775D">
        <w:rPr>
          <w:rFonts w:asciiTheme="minorHAnsi" w:hAnsiTheme="minorHAnsi" w:cstheme="minorHAnsi"/>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w:t>
      </w:r>
      <w:r>
        <w:rPr>
          <w:rFonts w:asciiTheme="minorHAnsi" w:hAnsiTheme="minorHAnsi" w:cstheme="minorHAnsi"/>
          <w:sz w:val="16"/>
        </w:rPr>
        <w:t xml:space="preserve"> </w:t>
      </w:r>
      <w:r w:rsidRPr="0033775D">
        <w:rPr>
          <w:rFonts w:asciiTheme="minorHAnsi" w:hAnsiTheme="minorHAnsi" w:cstheme="minorHAnsi"/>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33775D">
        <w:rPr>
          <w:rFonts w:asciiTheme="minorHAnsi" w:hAnsiTheme="minorHAnsi" w:cstheme="minorHAnsi"/>
          <w:i/>
          <w:iCs/>
          <w:sz w:val="16"/>
          <w:szCs w:val="16"/>
        </w:rPr>
        <w:t>use, and</w:t>
      </w:r>
      <w:proofErr w:type="gramEnd"/>
      <w:r w:rsidRPr="0033775D">
        <w:rPr>
          <w:rFonts w:asciiTheme="minorHAnsi" w:hAnsiTheme="minorHAnsi" w:cstheme="minorHAnsi"/>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33775D">
        <w:rPr>
          <w:rFonts w:asciiTheme="minorHAnsi" w:hAnsiTheme="minorHAnsi" w:cstheme="minorHAnsi"/>
          <w:i/>
          <w:iCs/>
          <w:sz w:val="16"/>
          <w:szCs w:val="16"/>
        </w:rPr>
        <w:t>amount</w:t>
      </w:r>
      <w:proofErr w:type="gramEnd"/>
      <w:r w:rsidRPr="0033775D">
        <w:rPr>
          <w:rFonts w:asciiTheme="minorHAnsi" w:hAnsiTheme="minorHAnsi" w:cstheme="minorHAnsi"/>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33775D">
        <w:rPr>
          <w:rFonts w:asciiTheme="minorHAnsi" w:hAnsiTheme="minorHAnsi" w:cstheme="minorHAnsi"/>
          <w:i/>
          <w:iCs/>
          <w:sz w:val="16"/>
          <w:szCs w:val="16"/>
        </w:rPr>
        <w:t>use, and</w:t>
      </w:r>
      <w:proofErr w:type="gramEnd"/>
      <w:r w:rsidRPr="0033775D">
        <w:rPr>
          <w:rFonts w:asciiTheme="minorHAnsi" w:hAnsiTheme="minorHAnsi" w:cstheme="minorHAnsi"/>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33775D">
        <w:rPr>
          <w:rFonts w:asciiTheme="minorHAnsi" w:hAnsiTheme="minorHAnsi" w:cstheme="minorHAnsi"/>
          <w:i/>
          <w:iCs/>
          <w:sz w:val="16"/>
          <w:szCs w:val="16"/>
        </w:rPr>
        <w:t>it, and</w:t>
      </w:r>
      <w:proofErr w:type="gramEnd"/>
      <w:r w:rsidRPr="0033775D">
        <w:rPr>
          <w:rFonts w:asciiTheme="minorHAnsi" w:hAnsiTheme="minorHAnsi" w:cstheme="minorHAnsi"/>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33775D">
        <w:rPr>
          <w:rFonts w:asciiTheme="minorHAnsi" w:hAnsiTheme="minorHAnsi" w:cstheme="minorHAnsi"/>
          <w:i/>
          <w:iCs/>
          <w:sz w:val="16"/>
          <w:szCs w:val="16"/>
        </w:rPr>
        <w:t>general public</w:t>
      </w:r>
      <w:proofErr w:type="gramEnd"/>
      <w:r w:rsidRPr="0033775D">
        <w:rPr>
          <w:rFonts w:asciiTheme="minorHAnsi" w:hAnsiTheme="minorHAnsi" w:cstheme="minorHAnsi"/>
          <w:i/>
          <w:iCs/>
          <w:sz w:val="16"/>
          <w:szCs w:val="16"/>
        </w:rPr>
        <w:t xml:space="preserve">, and the scientific community. </w:t>
      </w:r>
      <w:proofErr w:type="gramStart"/>
      <w:r w:rsidRPr="0033775D">
        <w:rPr>
          <w:rFonts w:asciiTheme="minorHAnsi" w:hAnsiTheme="minorHAnsi" w:cstheme="minorHAnsi"/>
          <w:i/>
          <w:iCs/>
          <w:sz w:val="16"/>
          <w:szCs w:val="16"/>
        </w:rPr>
        <w:t>In the event that</w:t>
      </w:r>
      <w:proofErr w:type="gramEnd"/>
      <w:r w:rsidRPr="0033775D">
        <w:rPr>
          <w:rFonts w:asciiTheme="minorHAnsi" w:hAnsiTheme="minorHAnsi" w:cstheme="minorHAnsi"/>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33775D">
        <w:rPr>
          <w:rFonts w:asciiTheme="minorHAnsi" w:hAnsiTheme="minorHAnsi" w:cstheme="minorHAnsi"/>
          <w:i/>
          <w:iCs/>
          <w:sz w:val="16"/>
          <w:szCs w:val="16"/>
        </w:rPr>
        <w:t>decide</w:t>
      </w:r>
      <w:proofErr w:type="gramEnd"/>
      <w:r w:rsidRPr="0033775D">
        <w:rPr>
          <w:rFonts w:asciiTheme="minorHAnsi" w:hAnsiTheme="minorHAnsi" w:cstheme="minorHAnsi"/>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w:t>
      </w:r>
      <w:r>
        <w:rPr>
          <w:rFonts w:asciiTheme="minorHAnsi" w:hAnsiTheme="minorHAnsi" w:cstheme="minorHAnsi"/>
          <w:i/>
          <w:iCs/>
          <w:sz w:val="16"/>
          <w:szCs w:val="16"/>
        </w:rPr>
        <w:t xml:space="preserve"> </w:t>
      </w:r>
      <w:r w:rsidRPr="0033775D">
        <w:rPr>
          <w:rStyle w:val="StyleUnderline"/>
          <w:rFonts w:asciiTheme="minorHAnsi" w:hAnsiTheme="minorHAnsi" w:cstheme="minorHAnsi"/>
          <w:highlight w:val="cyan"/>
        </w:rPr>
        <w:t>There is no doubt</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that asteroids may be</w:t>
      </w:r>
      <w:r w:rsidRPr="0033775D">
        <w:rPr>
          <w:rStyle w:val="StyleUnderline"/>
          <w:rFonts w:asciiTheme="minorHAnsi" w:hAnsiTheme="minorHAnsi" w:cstheme="minorHAnsi"/>
        </w:rPr>
        <w:t xml:space="preserve"> </w:t>
      </w:r>
      <w:r w:rsidRPr="0033775D">
        <w:rPr>
          <w:rStyle w:val="Emphasis"/>
          <w:rFonts w:asciiTheme="minorHAnsi" w:hAnsiTheme="minorHAnsi" w:cstheme="minorHAnsi"/>
          <w:highlight w:val="cyan"/>
        </w:rPr>
        <w:t>extremely</w:t>
      </w:r>
      <w:r w:rsidRPr="0033775D">
        <w:rPr>
          <w:rStyle w:val="Emphasis"/>
          <w:rFonts w:asciiTheme="minorHAnsi" w:hAnsiTheme="minorHAnsi" w:cstheme="minorHAnsi"/>
        </w:rPr>
        <w:t xml:space="preserve"> </w:t>
      </w:r>
      <w:r w:rsidRPr="0033775D">
        <w:rPr>
          <w:rStyle w:val="Emphasis"/>
          <w:rFonts w:asciiTheme="minorHAnsi" w:hAnsiTheme="minorHAnsi" w:cstheme="minorHAnsi"/>
          <w:highlight w:val="cyan"/>
        </w:rPr>
        <w:t>beneficial to mankind</w:t>
      </w:r>
      <w:r w:rsidRPr="0033775D">
        <w:rPr>
          <w:rStyle w:val="Emphasis"/>
          <w:rFonts w:asciiTheme="minorHAnsi" w:hAnsiTheme="minorHAnsi" w:cstheme="minorHAnsi"/>
        </w:rPr>
        <w:t>,</w:t>
      </w:r>
      <w:r w:rsidRPr="0033775D">
        <w:rPr>
          <w:rStyle w:val="StyleUnderline"/>
          <w:rFonts w:asciiTheme="minorHAnsi" w:hAnsiTheme="minorHAnsi" w:cstheme="minorHAnsi"/>
        </w:rPr>
        <w:t xml:space="preserve"> both </w:t>
      </w:r>
      <w:r w:rsidRPr="0033775D">
        <w:rPr>
          <w:rStyle w:val="StyleUnderline"/>
          <w:rFonts w:asciiTheme="minorHAnsi" w:hAnsiTheme="minorHAnsi" w:cstheme="minorHAnsi"/>
          <w:highlight w:val="cyan"/>
        </w:rPr>
        <w:t xml:space="preserve">as a </w:t>
      </w:r>
      <w:r w:rsidRPr="0033775D">
        <w:rPr>
          <w:rStyle w:val="Emphasis"/>
          <w:rFonts w:asciiTheme="minorHAnsi" w:hAnsiTheme="minorHAnsi" w:cstheme="minorHAnsi"/>
          <w:highlight w:val="cyan"/>
        </w:rPr>
        <w:t>source of resources</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and</w:t>
      </w:r>
      <w:r w:rsidRPr="0033775D">
        <w:rPr>
          <w:rStyle w:val="StyleUnderline"/>
          <w:rFonts w:asciiTheme="minorHAnsi" w:hAnsiTheme="minorHAnsi" w:cstheme="minorHAnsi"/>
        </w:rPr>
        <w:t xml:space="preserve"> as a </w:t>
      </w:r>
      <w:r w:rsidRPr="0033775D">
        <w:rPr>
          <w:rStyle w:val="StyleUnderline"/>
          <w:rFonts w:asciiTheme="minorHAnsi" w:hAnsiTheme="minorHAnsi" w:cstheme="minorHAnsi"/>
          <w:highlight w:val="cyan"/>
        </w:rPr>
        <w:t>jumping-off point to</w:t>
      </w:r>
      <w:r w:rsidRPr="0033775D">
        <w:rPr>
          <w:rStyle w:val="StyleUnderline"/>
          <w:rFonts w:asciiTheme="minorHAnsi" w:hAnsiTheme="minorHAnsi" w:cstheme="minorHAnsi"/>
        </w:rPr>
        <w:t xml:space="preserve"> </w:t>
      </w:r>
      <w:r w:rsidRPr="0033775D">
        <w:rPr>
          <w:rStyle w:val="Emphasis"/>
          <w:rFonts w:asciiTheme="minorHAnsi" w:hAnsiTheme="minorHAnsi" w:cstheme="minorHAnsi"/>
          <w:highlight w:val="cyan"/>
        </w:rPr>
        <w:t>far off locations in space</w:t>
      </w:r>
      <w:r w:rsidRPr="0033775D">
        <w:rPr>
          <w:rFonts w:asciiTheme="minorHAnsi" w:hAnsiTheme="minorHAnsi" w:cstheme="minorHAnsi"/>
          <w:sz w:val="16"/>
        </w:rPr>
        <w:t xml:space="preserve">. The human-race has progressed scientifically and technologically to the point that </w:t>
      </w:r>
      <w:r w:rsidRPr="0033775D">
        <w:rPr>
          <w:rStyle w:val="StyleUnderline"/>
          <w:rFonts w:asciiTheme="minorHAnsi" w:hAnsiTheme="minorHAnsi" w:cstheme="minorHAnsi"/>
        </w:rPr>
        <w:t>space travel is within commercial reach, and the need for new international laws governing the ownership of space has never been more apparen</w:t>
      </w:r>
      <w:r w:rsidRPr="0033775D">
        <w:rPr>
          <w:rFonts w:asciiTheme="minorHAnsi" w:hAnsiTheme="minorHAnsi" w:cstheme="minorHAnsi"/>
          <w:sz w:val="16"/>
        </w:rPr>
        <w:t xml:space="preserve">t. The Outer Space Treaty of 1968made great strides in developing rational rules for space and many of its provisions should be maintained in their original form. However, </w:t>
      </w:r>
      <w:r w:rsidRPr="0033775D">
        <w:rPr>
          <w:rStyle w:val="StyleUnderline"/>
          <w:rFonts w:asciiTheme="minorHAnsi" w:hAnsiTheme="minorHAnsi" w:cstheme="minorHAnsi"/>
          <w:highlight w:val="cyan"/>
        </w:rPr>
        <w:t>by allowing</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ownership</w:t>
      </w:r>
      <w:r w:rsidRPr="0033775D">
        <w:rPr>
          <w:rStyle w:val="StyleUnderline"/>
          <w:rFonts w:asciiTheme="minorHAnsi" w:hAnsiTheme="minorHAnsi" w:cstheme="minorHAnsi"/>
        </w:rPr>
        <w:t xml:space="preserve"> of asteroids </w:t>
      </w:r>
      <w:r w:rsidRPr="0033775D">
        <w:rPr>
          <w:rStyle w:val="StyleUnderline"/>
          <w:rFonts w:asciiTheme="minorHAnsi" w:hAnsiTheme="minorHAnsi" w:cstheme="minorHAnsi"/>
          <w:highlight w:val="cyan"/>
        </w:rPr>
        <w:t>under</w:t>
      </w:r>
      <w:r w:rsidRPr="0033775D">
        <w:rPr>
          <w:rStyle w:val="StyleUnderline"/>
          <w:rFonts w:asciiTheme="minorHAnsi" w:hAnsiTheme="minorHAnsi" w:cstheme="minorHAnsi"/>
        </w:rPr>
        <w:t xml:space="preserve"> the doctrine of </w:t>
      </w:r>
      <w:r w:rsidRPr="0033775D">
        <w:rPr>
          <w:rStyle w:val="Emphasis"/>
          <w:rFonts w:asciiTheme="minorHAnsi" w:hAnsiTheme="minorHAnsi" w:cstheme="minorHAnsi"/>
          <w:highlight w:val="cyan"/>
        </w:rPr>
        <w:t>appropriation</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 xml:space="preserve">the international community can </w:t>
      </w:r>
      <w:r w:rsidRPr="0033775D">
        <w:rPr>
          <w:rStyle w:val="Emphasis"/>
          <w:rFonts w:asciiTheme="minorHAnsi" w:hAnsiTheme="minorHAnsi" w:cstheme="minorHAnsi"/>
          <w:highlight w:val="cyan"/>
        </w:rPr>
        <w:t>incentivize the</w:t>
      </w:r>
      <w:r w:rsidRPr="0033775D">
        <w:rPr>
          <w:rStyle w:val="Emphasis"/>
          <w:rFonts w:asciiTheme="minorHAnsi" w:hAnsiTheme="minorHAnsi" w:cstheme="minorHAnsi"/>
        </w:rPr>
        <w:t xml:space="preserve"> exploration and </w:t>
      </w:r>
      <w:r w:rsidRPr="0033775D">
        <w:rPr>
          <w:rStyle w:val="Emphasis"/>
          <w:rFonts w:asciiTheme="minorHAnsi" w:hAnsiTheme="minorHAnsi" w:cstheme="minorHAnsi"/>
          <w:highlight w:val="cyan"/>
        </w:rPr>
        <w:t>development of space in a way that reflects the needs of society</w:t>
      </w:r>
      <w:r w:rsidRPr="0033775D">
        <w:rPr>
          <w:rStyle w:val="Emphasis"/>
          <w:rFonts w:asciiTheme="minorHAnsi" w:hAnsiTheme="minorHAnsi" w:cstheme="minorHAnsi"/>
        </w:rPr>
        <w:t xml:space="preserve"> in general</w:t>
      </w:r>
      <w:r w:rsidRPr="0033775D">
        <w:rPr>
          <w:rStyle w:val="StyleUnderline"/>
          <w:rFonts w:asciiTheme="minorHAnsi" w:hAnsiTheme="minorHAnsi" w:cstheme="minorHAnsi"/>
        </w:rPr>
        <w:t xml:space="preserve">, </w:t>
      </w:r>
      <w:r w:rsidRPr="0033775D">
        <w:rPr>
          <w:rStyle w:val="Emphasis"/>
          <w:rFonts w:asciiTheme="minorHAnsi" w:hAnsiTheme="minorHAnsi" w:cstheme="minorHAnsi"/>
          <w:highlight w:val="cyan"/>
        </w:rPr>
        <w:t>without vesting an absolute monopoly</w:t>
      </w:r>
      <w:r w:rsidRPr="0033775D">
        <w:rPr>
          <w:rStyle w:val="Emphasis"/>
          <w:rFonts w:asciiTheme="minorHAnsi" w:hAnsiTheme="minorHAnsi" w:cstheme="minorHAnsi"/>
        </w:rPr>
        <w:t xml:space="preserve"> in a single entity.</w:t>
      </w:r>
      <w:r w:rsidRPr="0033775D">
        <w:rPr>
          <w:rStyle w:val="StyleUnderline"/>
          <w:rFonts w:asciiTheme="minorHAnsi" w:hAnsiTheme="minorHAnsi" w:cstheme="minorHAnsi"/>
        </w:rPr>
        <w:t xml:space="preserve"> The doctrine of appropriation helped drive American westward expansion, and its application to space mining would help drive </w:t>
      </w:r>
      <w:proofErr w:type="gramStart"/>
      <w:r w:rsidRPr="0033775D">
        <w:rPr>
          <w:rStyle w:val="StyleUnderline"/>
          <w:rFonts w:asciiTheme="minorHAnsi" w:hAnsiTheme="minorHAnsi" w:cstheme="minorHAnsi"/>
        </w:rPr>
        <w:t>the human race</w:t>
      </w:r>
      <w:proofErr w:type="gramEnd"/>
      <w:r w:rsidRPr="0033775D">
        <w:rPr>
          <w:rStyle w:val="StyleUnderline"/>
          <w:rFonts w:asciiTheme="minorHAnsi" w:hAnsiTheme="minorHAnsi" w:cstheme="minorHAnsi"/>
        </w:rPr>
        <w:t xml:space="preserve"> in its expansion into the space, the final frontier.</w:t>
      </w:r>
    </w:p>
    <w:p w14:paraId="3ECD3FD6" w14:textId="77777777" w:rsidR="0033775D" w:rsidRPr="0033775D" w:rsidRDefault="0033775D" w:rsidP="0033775D">
      <w:pPr>
        <w:pStyle w:val="Heading4"/>
        <w:rPr>
          <w:rFonts w:asciiTheme="minorHAnsi" w:hAnsiTheme="minorHAnsi" w:cstheme="minorHAnsi"/>
          <w:u w:val="single"/>
        </w:rPr>
      </w:pPr>
      <w:r w:rsidRPr="0033775D">
        <w:rPr>
          <w:rFonts w:asciiTheme="minorHAnsi" w:hAnsiTheme="minorHAnsi" w:cstheme="minorHAnsi"/>
        </w:rPr>
        <w:t xml:space="preserve">Asteroid mining offsets </w:t>
      </w:r>
      <w:r w:rsidRPr="0033775D">
        <w:rPr>
          <w:rFonts w:asciiTheme="minorHAnsi" w:hAnsiTheme="minorHAnsi" w:cstheme="minorHAnsi"/>
          <w:u w:val="single"/>
        </w:rPr>
        <w:t>terrestrial</w:t>
      </w:r>
      <w:r w:rsidRPr="0033775D">
        <w:rPr>
          <w:rFonts w:asciiTheme="minorHAnsi" w:hAnsiTheme="minorHAnsi" w:cstheme="minorHAnsi"/>
        </w:rPr>
        <w:t xml:space="preserve"> growth that </w:t>
      </w:r>
      <w:r w:rsidRPr="0033775D">
        <w:rPr>
          <w:rFonts w:asciiTheme="minorHAnsi" w:hAnsiTheme="minorHAnsi" w:cstheme="minorHAnsi"/>
          <w:u w:val="single"/>
        </w:rPr>
        <w:t>ruins the environment</w:t>
      </w:r>
      <w:r w:rsidRPr="0033775D">
        <w:rPr>
          <w:rFonts w:asciiTheme="minorHAnsi" w:hAnsiTheme="minorHAnsi" w:cstheme="minorHAnsi"/>
        </w:rPr>
        <w:t xml:space="preserve"> and enables </w:t>
      </w:r>
      <w:r w:rsidRPr="0033775D">
        <w:rPr>
          <w:rFonts w:asciiTheme="minorHAnsi" w:hAnsiTheme="minorHAnsi" w:cstheme="minorHAnsi"/>
          <w:u w:val="single"/>
        </w:rPr>
        <w:t>solar power satellites</w:t>
      </w:r>
      <w:r w:rsidRPr="0033775D">
        <w:rPr>
          <w:rFonts w:asciiTheme="minorHAnsi" w:hAnsiTheme="minorHAnsi" w:cstheme="minorHAnsi"/>
        </w:rPr>
        <w:t xml:space="preserve"> – both solve </w:t>
      </w:r>
      <w:r w:rsidRPr="0033775D">
        <w:rPr>
          <w:rFonts w:asciiTheme="minorHAnsi" w:hAnsiTheme="minorHAnsi" w:cstheme="minorHAnsi"/>
          <w:u w:val="single"/>
        </w:rPr>
        <w:t xml:space="preserve">climate change </w:t>
      </w:r>
    </w:p>
    <w:p w14:paraId="6316B9D3" w14:textId="77777777" w:rsidR="0033775D" w:rsidRPr="0033775D" w:rsidRDefault="0033775D" w:rsidP="0033775D">
      <w:pPr>
        <w:rPr>
          <w:rFonts w:asciiTheme="minorHAnsi" w:hAnsiTheme="minorHAnsi" w:cstheme="minorHAnsi"/>
        </w:rPr>
      </w:pPr>
      <w:r w:rsidRPr="0033775D">
        <w:rPr>
          <w:rStyle w:val="Style13ptBold"/>
          <w:rFonts w:asciiTheme="minorHAnsi" w:hAnsiTheme="minorHAnsi" w:cstheme="minorHAnsi"/>
        </w:rPr>
        <w:t>Taylor 19</w:t>
      </w:r>
      <w:r w:rsidRPr="0033775D">
        <w:rPr>
          <w:rFonts w:asciiTheme="minorHAnsi" w:hAnsiTheme="minorHAnsi" w:cstheme="minorHAnsi"/>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sidRPr="0033775D">
        <w:rPr>
          <w:rFonts w:asciiTheme="minorHAnsi" w:hAnsiTheme="minorHAnsi" w:cstheme="minorHAnsi"/>
        </w:rPr>
        <w:t>Oxford</w:t>
      </w:r>
      <w:proofErr w:type="gramEnd"/>
      <w:r w:rsidRPr="0033775D">
        <w:rPr>
          <w:rFonts w:asciiTheme="minorHAnsi" w:hAnsiTheme="minorHAnsi" w:cstheme="minorHAnsi"/>
        </w:rPr>
        <w:t xml:space="preserve"> and the Columbia University Graduate School of Journalism. "How asteroid mining will save the Earth — and mint trillionaires." Mashable, 2019, mashable.com/feature/asteroid-mining-space-economy. [Quality Control] </w:t>
      </w:r>
    </w:p>
    <w:p w14:paraId="79E3BF9F" w14:textId="77777777" w:rsidR="0033775D" w:rsidRPr="0033775D" w:rsidRDefault="0033775D" w:rsidP="0033775D">
      <w:pPr>
        <w:rPr>
          <w:rStyle w:val="StyleUnderline"/>
          <w:rFonts w:asciiTheme="minorHAnsi" w:hAnsiTheme="minorHAnsi" w:cstheme="minorHAnsi"/>
        </w:rPr>
      </w:pPr>
      <w:r w:rsidRPr="0033775D">
        <w:rPr>
          <w:rStyle w:val="StyleUnderline"/>
          <w:rFonts w:asciiTheme="minorHAnsi" w:hAnsiTheme="minorHAnsi" w:cstheme="minorHAnsi"/>
          <w:highlight w:val="cyan"/>
        </w:rPr>
        <w:t>The mission is essential</w:t>
      </w:r>
      <w:r w:rsidRPr="0033775D">
        <w:rPr>
          <w:rFonts w:asciiTheme="minorHAnsi" w:hAnsiTheme="minorHAnsi" w:cstheme="minorHAnsi"/>
          <w:sz w:val="16"/>
          <w:highlight w:val="cyan"/>
        </w:rPr>
        <w:t>,</w:t>
      </w:r>
      <w:r w:rsidRPr="0033775D">
        <w:rPr>
          <w:rFonts w:asciiTheme="minorHAnsi" w:hAnsiTheme="minorHAnsi" w:cstheme="minorHAnsi"/>
          <w:sz w:val="16"/>
        </w:rPr>
        <w:t xml:space="preserve"> Joyce declares, </w:t>
      </w:r>
      <w:r w:rsidRPr="0033775D">
        <w:rPr>
          <w:rStyle w:val="StyleUnderline"/>
          <w:rFonts w:asciiTheme="minorHAnsi" w:hAnsiTheme="minorHAnsi" w:cstheme="minorHAnsi"/>
          <w:highlight w:val="cyan"/>
        </w:rPr>
        <w:t xml:space="preserve">to save Earth from its </w:t>
      </w:r>
      <w:r w:rsidRPr="0033775D">
        <w:rPr>
          <w:rStyle w:val="Emphasis"/>
          <w:rFonts w:asciiTheme="minorHAnsi" w:hAnsiTheme="minorHAnsi" w:cstheme="minorHAnsi"/>
          <w:highlight w:val="cyan"/>
        </w:rPr>
        <w:t>major problems</w:t>
      </w:r>
      <w:r w:rsidRPr="0033775D">
        <w:rPr>
          <w:rStyle w:val="StyleUnderline"/>
          <w:rFonts w:asciiTheme="minorHAnsi" w:hAnsiTheme="minorHAnsi" w:cstheme="minorHAnsi"/>
        </w:rPr>
        <w:t>.</w:t>
      </w:r>
      <w:r w:rsidRPr="0033775D">
        <w:rPr>
          <w:rFonts w:asciiTheme="minorHAnsi" w:hAnsiTheme="minorHAnsi" w:cstheme="minorHAnsi"/>
          <w:sz w:val="16"/>
        </w:rPr>
        <w:t xml:space="preserve"> </w:t>
      </w:r>
      <w:proofErr w:type="gramStart"/>
      <w:r w:rsidRPr="0033775D">
        <w:rPr>
          <w:rFonts w:asciiTheme="minorHAnsi" w:hAnsiTheme="minorHAnsi" w:cstheme="minorHAnsi"/>
          <w:sz w:val="16"/>
        </w:rPr>
        <w:t>First of all</w:t>
      </w:r>
      <w:proofErr w:type="gramEnd"/>
      <w:r w:rsidRPr="0033775D">
        <w:rPr>
          <w:rFonts w:asciiTheme="minorHAnsi" w:hAnsiTheme="minorHAnsi" w:cstheme="minorHAnsi"/>
          <w:sz w:val="16"/>
        </w:rPr>
        <w:t xml:space="preserve">, the fictional billionaire wheels in a fictional Nobel economist to demonstrate the actual truth that </w:t>
      </w:r>
      <w:r w:rsidRPr="0033775D">
        <w:rPr>
          <w:rStyle w:val="StyleUnderline"/>
          <w:rFonts w:asciiTheme="minorHAnsi" w:hAnsiTheme="minorHAnsi" w:cstheme="minorHAnsi"/>
          <w:highlight w:val="cyan"/>
        </w:rPr>
        <w:t>the entire</w:t>
      </w:r>
      <w:r w:rsidRPr="0033775D">
        <w:rPr>
          <w:rStyle w:val="StyleUnderline"/>
          <w:rFonts w:asciiTheme="minorHAnsi" w:hAnsiTheme="minorHAnsi" w:cstheme="minorHAnsi"/>
        </w:rPr>
        <w:t xml:space="preserve"> global </w:t>
      </w:r>
      <w:r w:rsidRPr="0033775D">
        <w:rPr>
          <w:rStyle w:val="StyleUnderline"/>
          <w:rFonts w:asciiTheme="minorHAnsi" w:hAnsiTheme="minorHAnsi" w:cstheme="minorHAnsi"/>
          <w:highlight w:val="cyan"/>
        </w:rPr>
        <w:t xml:space="preserve">economy is sitting on a </w:t>
      </w:r>
      <w:r w:rsidRPr="0033775D">
        <w:rPr>
          <w:rStyle w:val="Emphasis"/>
          <w:rFonts w:asciiTheme="minorHAnsi" w:hAnsiTheme="minorHAnsi" w:cstheme="minorHAnsi"/>
          <w:highlight w:val="cyan"/>
        </w:rPr>
        <w:t>mountain of debt</w:t>
      </w:r>
      <w:r w:rsidRPr="0033775D">
        <w:rPr>
          <w:rStyle w:val="StyleUnderline"/>
          <w:rFonts w:asciiTheme="minorHAnsi" w:hAnsiTheme="minorHAnsi" w:cstheme="minorHAnsi"/>
        </w:rPr>
        <w:t>.</w:t>
      </w:r>
      <w:r w:rsidRPr="0033775D">
        <w:rPr>
          <w:rFonts w:asciiTheme="minorHAnsi" w:hAnsiTheme="minorHAnsi" w:cstheme="minorHAnsi"/>
          <w:sz w:val="16"/>
        </w:rPr>
        <w:t xml:space="preserve"> </w:t>
      </w:r>
      <w:r w:rsidRPr="0033775D">
        <w:rPr>
          <w:rStyle w:val="StyleUnderline"/>
          <w:rFonts w:asciiTheme="minorHAnsi" w:hAnsiTheme="minorHAnsi" w:cstheme="minorHAnsi"/>
          <w:highlight w:val="cyan"/>
        </w:rPr>
        <w:t>It</w:t>
      </w:r>
      <w:r w:rsidRPr="0033775D">
        <w:rPr>
          <w:rFonts w:asciiTheme="minorHAnsi" w:hAnsiTheme="minorHAnsi" w:cstheme="minorHAnsi"/>
          <w:sz w:val="16"/>
          <w:highlight w:val="cyan"/>
        </w:rPr>
        <w:t xml:space="preserve"> </w:t>
      </w:r>
      <w:proofErr w:type="gramStart"/>
      <w:r w:rsidRPr="0033775D">
        <w:rPr>
          <w:rStyle w:val="StyleUnderline"/>
          <w:rFonts w:asciiTheme="minorHAnsi" w:hAnsiTheme="minorHAnsi" w:cstheme="minorHAnsi"/>
          <w:highlight w:val="cyan"/>
        </w:rPr>
        <w:t>has to</w:t>
      </w:r>
      <w:proofErr w:type="gramEnd"/>
      <w:r w:rsidRPr="0033775D">
        <w:rPr>
          <w:rStyle w:val="StyleUnderline"/>
          <w:rFonts w:asciiTheme="minorHAnsi" w:hAnsiTheme="minorHAnsi" w:cstheme="minorHAnsi"/>
          <w:highlight w:val="cyan"/>
        </w:rPr>
        <w:t xml:space="preserve"> keep growing or it will </w:t>
      </w:r>
      <w:r w:rsidRPr="0033775D">
        <w:rPr>
          <w:rStyle w:val="Emphasis"/>
          <w:rFonts w:asciiTheme="minorHAnsi" w:hAnsiTheme="minorHAnsi" w:cstheme="minorHAnsi"/>
          <w:highlight w:val="cyan"/>
        </w:rPr>
        <w:t>implode</w:t>
      </w:r>
      <w:r w:rsidRPr="0033775D">
        <w:rPr>
          <w:rStyle w:val="StyleUnderline"/>
          <w:rFonts w:asciiTheme="minorHAnsi" w:hAnsiTheme="minorHAnsi" w:cstheme="minorHAnsi"/>
        </w:rPr>
        <w:t>,</w:t>
      </w:r>
      <w:r w:rsidRPr="0033775D">
        <w:rPr>
          <w:rFonts w:asciiTheme="minorHAnsi" w:hAnsiTheme="minorHAnsi" w:cstheme="minorHAnsi"/>
          <w:sz w:val="16"/>
        </w:rPr>
        <w:t xml:space="preserve"> </w:t>
      </w:r>
      <w:r w:rsidRPr="0033775D">
        <w:rPr>
          <w:rStyle w:val="StyleUnderline"/>
          <w:rFonts w:asciiTheme="minorHAnsi" w:hAnsiTheme="minorHAnsi" w:cstheme="minorHAnsi"/>
        </w:rPr>
        <w:t xml:space="preserve">so </w:t>
      </w:r>
      <w:r w:rsidRPr="0033775D">
        <w:rPr>
          <w:rStyle w:val="StyleUnderline"/>
          <w:rFonts w:asciiTheme="minorHAnsi" w:hAnsiTheme="minorHAnsi" w:cstheme="minorHAnsi"/>
          <w:highlight w:val="cyan"/>
        </w:rPr>
        <w:t>we might as well take</w:t>
      </w:r>
      <w:r w:rsidRPr="0033775D">
        <w:rPr>
          <w:rStyle w:val="StyleUnderline"/>
          <w:rFonts w:asciiTheme="minorHAnsi" w:hAnsiTheme="minorHAnsi" w:cstheme="minorHAnsi"/>
        </w:rPr>
        <w:t xml:space="preserve"> the majority of </w:t>
      </w:r>
      <w:r w:rsidRPr="0033775D">
        <w:rPr>
          <w:rStyle w:val="StyleUnderline"/>
          <w:rFonts w:asciiTheme="minorHAnsi" w:hAnsiTheme="minorHAnsi" w:cstheme="minorHAnsi"/>
          <w:highlight w:val="cyan"/>
        </w:rPr>
        <w:t xml:space="preserve">the </w:t>
      </w:r>
      <w:r w:rsidRPr="0033775D">
        <w:rPr>
          <w:rStyle w:val="Emphasis"/>
          <w:rFonts w:asciiTheme="minorHAnsi" w:hAnsiTheme="minorHAnsi" w:cstheme="minorHAnsi"/>
          <w:highlight w:val="cyan"/>
        </w:rPr>
        <w:t>industrial growth off-world where it can’t do any more harm to the biosphere.</w:t>
      </w:r>
      <w:r w:rsidRPr="0033775D">
        <w:rPr>
          <w:rFonts w:asciiTheme="minorHAnsi" w:hAnsiTheme="minorHAnsi" w:cstheme="minorHAnsi"/>
          <w:b/>
          <w:iCs/>
          <w:u w:val="single"/>
        </w:rPr>
        <w:t xml:space="preserve"> </w:t>
      </w:r>
      <w:r w:rsidRPr="0033775D">
        <w:rPr>
          <w:rFonts w:asciiTheme="minorHAnsi" w:hAnsiTheme="minorHAnsi" w:cstheme="minorHAnsi"/>
          <w:sz w:val="16"/>
        </w:rPr>
        <w:t xml:space="preserve">Secondly, there’s </w:t>
      </w:r>
      <w:r w:rsidRPr="0033775D">
        <w:rPr>
          <w:rStyle w:val="StyleUnderline"/>
          <w:rFonts w:asciiTheme="minorHAnsi" w:hAnsiTheme="minorHAnsi" w:cstheme="minorHAnsi"/>
          <w:highlight w:val="cyan"/>
        </w:rPr>
        <w:t xml:space="preserve">the </w:t>
      </w:r>
      <w:r w:rsidRPr="0033775D">
        <w:rPr>
          <w:rStyle w:val="Emphasis"/>
          <w:rFonts w:asciiTheme="minorHAnsi" w:hAnsiTheme="minorHAnsi" w:cstheme="minorHAnsi"/>
          <w:highlight w:val="cyan"/>
        </w:rPr>
        <w:t>climate change fix</w:t>
      </w:r>
      <w:r w:rsidRPr="0033775D">
        <w:rPr>
          <w:rFonts w:asciiTheme="minorHAnsi" w:hAnsiTheme="minorHAnsi" w:cstheme="minorHAnsi"/>
          <w:sz w:val="16"/>
          <w:highlight w:val="cyan"/>
        </w:rPr>
        <w:t>.</w:t>
      </w:r>
      <w:r w:rsidRPr="0033775D">
        <w:rPr>
          <w:rFonts w:asciiTheme="minorHAnsi" w:hAnsiTheme="minorHAnsi" w:cstheme="minorHAnsi"/>
          <w:sz w:val="16"/>
        </w:rPr>
        <w:t xml:space="preserve"> </w:t>
      </w:r>
      <w:r w:rsidRPr="0033775D">
        <w:rPr>
          <w:rStyle w:val="StyleUnderline"/>
          <w:rFonts w:asciiTheme="minorHAnsi" w:hAnsiTheme="minorHAnsi" w:cstheme="minorHAnsi"/>
          <w:highlight w:val="cyan"/>
        </w:rPr>
        <w:t>Suarez</w:t>
      </w:r>
      <w:r w:rsidRPr="0033775D">
        <w:rPr>
          <w:rFonts w:asciiTheme="minorHAnsi" w:hAnsiTheme="minorHAnsi" w:cstheme="minorHAnsi"/>
          <w:sz w:val="16"/>
        </w:rPr>
        <w:t xml:space="preserve"> </w:t>
      </w:r>
      <w:r w:rsidRPr="0033775D">
        <w:rPr>
          <w:rStyle w:val="StyleUnderline"/>
          <w:rFonts w:asciiTheme="minorHAnsi" w:hAnsiTheme="minorHAnsi" w:cstheme="minorHAnsi"/>
          <w:highlight w:val="cyan"/>
        </w:rPr>
        <w:t>sees asteroid mining as the only way</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 xml:space="preserve">we’re going to build </w:t>
      </w:r>
      <w:r w:rsidRPr="0033775D">
        <w:rPr>
          <w:rStyle w:val="Emphasis"/>
          <w:rFonts w:asciiTheme="minorHAnsi" w:hAnsiTheme="minorHAnsi" w:cstheme="minorHAnsi"/>
          <w:highlight w:val="cyan"/>
        </w:rPr>
        <w:t>solar power satellites</w:t>
      </w:r>
      <w:r w:rsidRPr="0033775D">
        <w:rPr>
          <w:rStyle w:val="Emphasis"/>
          <w:rFonts w:asciiTheme="minorHAnsi" w:hAnsiTheme="minorHAnsi" w:cstheme="minorHAnsi"/>
        </w:rPr>
        <w:t>.</w:t>
      </w:r>
      <w:r w:rsidRPr="0033775D">
        <w:rPr>
          <w:rFonts w:asciiTheme="minorHAnsi" w:hAnsiTheme="minorHAnsi" w:cstheme="minorHAnsi"/>
          <w:sz w:val="16"/>
        </w:rPr>
        <w:t xml:space="preserve"> Which, as you probably know</w:t>
      </w:r>
      <w:r w:rsidRPr="0033775D">
        <w:rPr>
          <w:rStyle w:val="StyleUnderline"/>
          <w:rFonts w:asciiTheme="minorHAnsi" w:hAnsiTheme="minorHAnsi" w:cstheme="minorHAnsi"/>
        </w:rPr>
        <w:t xml:space="preserve">, is </w:t>
      </w:r>
      <w:r w:rsidRPr="0033775D">
        <w:rPr>
          <w:rStyle w:val="StyleUnderline"/>
          <w:rFonts w:asciiTheme="minorHAnsi" w:hAnsiTheme="minorHAnsi" w:cstheme="minorHAnsi"/>
          <w:highlight w:val="cyan"/>
        </w:rPr>
        <w:t>a form of</w:t>
      </w:r>
      <w:r w:rsidRPr="0033775D">
        <w:rPr>
          <w:rStyle w:val="StyleUnderline"/>
          <w:rFonts w:asciiTheme="minorHAnsi" w:hAnsiTheme="minorHAnsi" w:cstheme="minorHAnsi"/>
        </w:rPr>
        <w:t xml:space="preserve"> uninterrupted </w:t>
      </w:r>
      <w:r w:rsidRPr="0033775D">
        <w:rPr>
          <w:rStyle w:val="StyleUnderline"/>
          <w:rFonts w:asciiTheme="minorHAnsi" w:hAnsiTheme="minorHAnsi" w:cstheme="minorHAnsi"/>
          <w:highlight w:val="cyan"/>
        </w:rPr>
        <w:t>solar power collection</w:t>
      </w:r>
      <w:r w:rsidRPr="0033775D">
        <w:rPr>
          <w:rStyle w:val="StyleUnderline"/>
          <w:rFonts w:asciiTheme="minorHAnsi" w:hAnsiTheme="minorHAnsi" w:cstheme="minorHAnsi"/>
        </w:rPr>
        <w:t xml:space="preserve"> that is theoretically </w:t>
      </w:r>
      <w:r w:rsidRPr="0033775D">
        <w:rPr>
          <w:rStyle w:val="StyleUnderline"/>
          <w:rFonts w:asciiTheme="minorHAnsi" w:hAnsiTheme="minorHAnsi" w:cstheme="minorHAnsi"/>
          <w:highlight w:val="cyan"/>
        </w:rPr>
        <w:t>more effective</w:t>
      </w:r>
      <w:r w:rsidRPr="0033775D">
        <w:rPr>
          <w:rFonts w:asciiTheme="minorHAnsi" w:hAnsiTheme="minorHAnsi" w:cstheme="minorHAnsi"/>
          <w:sz w:val="16"/>
        </w:rPr>
        <w:t xml:space="preserve">, inch for inch, </w:t>
      </w:r>
      <w:r w:rsidRPr="0033775D">
        <w:rPr>
          <w:rStyle w:val="StyleUnderline"/>
          <w:rFonts w:asciiTheme="minorHAnsi" w:hAnsiTheme="minorHAnsi" w:cstheme="minorHAnsi"/>
          <w:highlight w:val="cyan"/>
        </w:rPr>
        <w:t>than any</w:t>
      </w:r>
      <w:r w:rsidRPr="0033775D">
        <w:rPr>
          <w:rStyle w:val="StyleUnderline"/>
          <w:rFonts w:asciiTheme="minorHAnsi" w:hAnsiTheme="minorHAnsi" w:cstheme="minorHAnsi"/>
        </w:rPr>
        <w:t xml:space="preserve"> solar panels </w:t>
      </w:r>
      <w:r w:rsidRPr="0033775D">
        <w:rPr>
          <w:rStyle w:val="StyleUnderline"/>
          <w:rFonts w:asciiTheme="minorHAnsi" w:hAnsiTheme="minorHAnsi" w:cstheme="minorHAnsi"/>
          <w:highlight w:val="cyan"/>
        </w:rPr>
        <w:t>on Earth</w:t>
      </w:r>
      <w:r w:rsidRPr="0033775D">
        <w:rPr>
          <w:rStyle w:val="StyleUnderline"/>
          <w:rFonts w:asciiTheme="minorHAnsi" w:hAnsiTheme="minorHAnsi" w:cstheme="minorHAnsi"/>
        </w:rPr>
        <w:t xml:space="preserve"> at high noon</w:t>
      </w:r>
      <w:r w:rsidRPr="0033775D">
        <w:rPr>
          <w:rFonts w:asciiTheme="minorHAnsi" w:hAnsiTheme="minorHAnsi" w:cstheme="minorHAnsi"/>
          <w:sz w:val="16"/>
        </w:rPr>
        <w:t>, but operating 24/7. (</w:t>
      </w:r>
      <w:r w:rsidRPr="0033775D">
        <w:rPr>
          <w:rStyle w:val="StyleUnderline"/>
          <w:rFonts w:asciiTheme="minorHAnsi" w:hAnsiTheme="minorHAnsi" w:cstheme="minorHAnsi"/>
          <w:highlight w:val="cyan"/>
        </w:rPr>
        <w:t>In space,</w:t>
      </w:r>
      <w:r w:rsidRPr="0033775D">
        <w:rPr>
          <w:rStyle w:val="StyleUnderline"/>
          <w:rFonts w:asciiTheme="minorHAnsi" w:hAnsiTheme="minorHAnsi" w:cstheme="minorHAnsi"/>
        </w:rPr>
        <w:t xml:space="preserve"> basically, </w:t>
      </w:r>
      <w:r w:rsidRPr="0033775D">
        <w:rPr>
          <w:rStyle w:val="Emphasis"/>
          <w:rFonts w:asciiTheme="minorHAnsi" w:hAnsiTheme="minorHAnsi" w:cstheme="minorHAnsi"/>
          <w:highlight w:val="cyan"/>
        </w:rPr>
        <w:t>it’s always double high noon</w:t>
      </w:r>
      <w:r w:rsidRPr="0033775D">
        <w:rPr>
          <w:rStyle w:val="Emphasis"/>
          <w:rFonts w:asciiTheme="minorHAnsi" w:hAnsiTheme="minorHAnsi" w:cstheme="minorHAnsi"/>
        </w:rPr>
        <w:t xml:space="preserve">). </w:t>
      </w:r>
      <w:r w:rsidRPr="0033775D">
        <w:rPr>
          <w:rFonts w:asciiTheme="minorHAnsi" w:hAnsiTheme="minorHAnsi" w:cstheme="minorHAnsi"/>
          <w:sz w:val="16"/>
        </w:rPr>
        <w:t xml:space="preserve">The </w:t>
      </w:r>
      <w:r w:rsidRPr="0033775D">
        <w:rPr>
          <w:rStyle w:val="StyleUnderline"/>
          <w:rFonts w:asciiTheme="minorHAnsi" w:hAnsiTheme="minorHAnsi" w:cstheme="minorHAnsi"/>
        </w:rPr>
        <w:t>power collected is beamed back to large receptors on Earth</w:t>
      </w:r>
      <w:r w:rsidRPr="0033775D">
        <w:rPr>
          <w:rFonts w:asciiTheme="minorHAnsi" w:hAnsiTheme="minorHAnsi" w:cstheme="minorHAnsi"/>
          <w:sz w:val="16"/>
        </w:rPr>
        <w:t xml:space="preserve"> with large, low-power microwaves, which researchers think will be harmless enough to let humans and animals pass through the beam. </w:t>
      </w:r>
      <w:r w:rsidRPr="0033775D">
        <w:rPr>
          <w:rStyle w:val="StyleUnderline"/>
          <w:rFonts w:asciiTheme="minorHAnsi" w:hAnsiTheme="minorHAnsi" w:cstheme="minorHAnsi"/>
          <w:highlight w:val="cyan"/>
        </w:rPr>
        <w:t>A</w:t>
      </w:r>
      <w:r w:rsidRPr="0033775D">
        <w:rPr>
          <w:rFonts w:asciiTheme="minorHAnsi" w:hAnsiTheme="minorHAnsi" w:cstheme="minorHAnsi"/>
          <w:sz w:val="16"/>
          <w:highlight w:val="cyan"/>
        </w:rPr>
        <w:t xml:space="preserve"> </w:t>
      </w:r>
      <w:r w:rsidRPr="0033775D">
        <w:rPr>
          <w:rStyle w:val="StyleUnderline"/>
          <w:rFonts w:asciiTheme="minorHAnsi" w:hAnsiTheme="minorHAnsi" w:cstheme="minorHAnsi"/>
          <w:highlight w:val="cyan"/>
        </w:rPr>
        <w:t>space solar power array</w:t>
      </w:r>
      <w:r w:rsidRPr="0033775D">
        <w:rPr>
          <w:rStyle w:val="StyleUnderline"/>
          <w:rFonts w:asciiTheme="minorHAnsi" w:hAnsiTheme="minorHAnsi" w:cstheme="minorHAnsi"/>
        </w:rPr>
        <w:t xml:space="preserve"> like the one China is said to be working on </w:t>
      </w:r>
      <w:r w:rsidRPr="0033775D">
        <w:rPr>
          <w:rStyle w:val="StyleUnderline"/>
          <w:rFonts w:asciiTheme="minorHAnsi" w:hAnsiTheme="minorHAnsi" w:cstheme="minorHAnsi"/>
          <w:highlight w:val="cyan"/>
        </w:rPr>
        <w:t>could</w:t>
      </w:r>
      <w:r w:rsidRPr="0033775D">
        <w:rPr>
          <w:rStyle w:val="StyleUnderline"/>
          <w:rFonts w:asciiTheme="minorHAnsi" w:hAnsiTheme="minorHAnsi" w:cstheme="minorHAnsi"/>
        </w:rPr>
        <w:t xml:space="preserve"> </w:t>
      </w:r>
      <w:r w:rsidRPr="0033775D">
        <w:rPr>
          <w:rStyle w:val="StyleUnderline"/>
          <w:rFonts w:asciiTheme="minorHAnsi" w:hAnsiTheme="minorHAnsi" w:cstheme="minorHAnsi"/>
          <w:highlight w:val="cyan"/>
        </w:rPr>
        <w:t>reliably supply</w:t>
      </w:r>
      <w:r w:rsidRPr="0033775D">
        <w:rPr>
          <w:rStyle w:val="StyleUnderline"/>
          <w:rFonts w:asciiTheme="minorHAnsi" w:hAnsiTheme="minorHAnsi" w:cstheme="minorHAnsi"/>
        </w:rPr>
        <w:t xml:space="preserve"> 2,000 gigawatts — or </w:t>
      </w:r>
      <w:r w:rsidRPr="0033775D">
        <w:rPr>
          <w:rStyle w:val="Emphasis"/>
          <w:rFonts w:asciiTheme="minorHAnsi" w:hAnsiTheme="minorHAnsi" w:cstheme="minorHAnsi"/>
          <w:highlight w:val="cyan"/>
        </w:rPr>
        <w:t>over 1,000 times more power than the largest solar farm currently in existence.</w:t>
      </w:r>
      <w:r w:rsidRPr="0033775D">
        <w:rPr>
          <w:rStyle w:val="Emphasis"/>
          <w:rFonts w:asciiTheme="minorHAnsi" w:hAnsiTheme="minorHAnsi" w:cstheme="minorHAnsi"/>
        </w:rPr>
        <w:t xml:space="preserve"> </w:t>
      </w:r>
      <w:r w:rsidRPr="0033775D">
        <w:rPr>
          <w:rFonts w:asciiTheme="minorHAnsi" w:hAnsiTheme="minorHAnsi" w:cstheme="minorHAnsi"/>
          <w:sz w:val="16"/>
        </w:rPr>
        <w:t>“</w:t>
      </w:r>
      <w:r w:rsidRPr="0033775D">
        <w:rPr>
          <w:rStyle w:val="StyleUnderline"/>
          <w:rFonts w:asciiTheme="minorHAnsi" w:hAnsiTheme="minorHAnsi" w:cstheme="minorHAnsi"/>
          <w:highlight w:val="cyan"/>
        </w:rPr>
        <w:t xml:space="preserve">We're looking at a 20-year window to </w:t>
      </w:r>
      <w:r w:rsidRPr="0033775D">
        <w:rPr>
          <w:rStyle w:val="Emphasis"/>
          <w:rFonts w:asciiTheme="minorHAnsi" w:hAnsiTheme="minorHAnsi" w:cstheme="minorHAnsi"/>
          <w:highlight w:val="cyan"/>
        </w:rPr>
        <w:t>completely replace human civilization's power infrastructure</w:t>
      </w:r>
      <w:r w:rsidRPr="0033775D">
        <w:rPr>
          <w:rStyle w:val="Emphasis"/>
          <w:rFonts w:asciiTheme="minorHAnsi" w:hAnsiTheme="minorHAnsi" w:cstheme="minorHAnsi"/>
        </w:rPr>
        <w:t>,</w:t>
      </w:r>
      <w:r w:rsidRPr="0033775D">
        <w:rPr>
          <w:rFonts w:asciiTheme="minorHAnsi" w:hAnsiTheme="minorHAnsi" w:cstheme="minorHAnsi"/>
          <w:sz w:val="16"/>
        </w:rPr>
        <w:t xml:space="preserve">” Suarez told me, citing the report of the Intergovernmental Panel on Climate Change on the coming catastrophe. </w:t>
      </w:r>
      <w:r w:rsidRPr="0033775D">
        <w:rPr>
          <w:rStyle w:val="StyleUnderline"/>
          <w:rFonts w:asciiTheme="minorHAnsi" w:hAnsiTheme="minorHAnsi" w:cstheme="minorHAnsi"/>
        </w:rPr>
        <w:t xml:space="preserve">Solar satellite technology “has existed since the 1970s. What </w:t>
      </w:r>
      <w:r w:rsidRPr="0033775D">
        <w:rPr>
          <w:rStyle w:val="StyleUnderline"/>
          <w:rFonts w:asciiTheme="minorHAnsi" w:hAnsiTheme="minorHAnsi" w:cstheme="minorHAnsi"/>
          <w:highlight w:val="cyan"/>
        </w:rPr>
        <w:t>we were missing</w:t>
      </w:r>
      <w:r w:rsidRPr="0033775D">
        <w:rPr>
          <w:rStyle w:val="StyleUnderline"/>
          <w:rFonts w:asciiTheme="minorHAnsi" w:hAnsiTheme="minorHAnsi" w:cstheme="minorHAnsi"/>
        </w:rPr>
        <w:t xml:space="preserve"> is </w:t>
      </w:r>
      <w:r w:rsidRPr="0033775D">
        <w:rPr>
          <w:rStyle w:val="Emphasis"/>
          <w:rFonts w:asciiTheme="minorHAnsi" w:hAnsiTheme="minorHAnsi" w:cstheme="minorHAnsi"/>
          <w:highlight w:val="cyan"/>
        </w:rPr>
        <w:t>millions of tons of construction materials</w:t>
      </w:r>
      <w:r w:rsidRPr="0033775D">
        <w:rPr>
          <w:rStyle w:val="StyleUnderline"/>
          <w:rFonts w:asciiTheme="minorHAnsi" w:hAnsiTheme="minorHAnsi" w:cstheme="minorHAnsi"/>
        </w:rPr>
        <w:t xml:space="preserve"> in orbit. </w:t>
      </w:r>
      <w:r w:rsidRPr="0033775D">
        <w:rPr>
          <w:rStyle w:val="Emphasis"/>
          <w:rFonts w:asciiTheme="minorHAnsi" w:hAnsiTheme="minorHAnsi" w:cstheme="minorHAnsi"/>
          <w:highlight w:val="cyan"/>
        </w:rPr>
        <w:t>Asteroid mining can place it there.”</w:t>
      </w:r>
      <w:r w:rsidRPr="0033775D">
        <w:rPr>
          <w:rFonts w:asciiTheme="minorHAnsi" w:hAnsiTheme="minorHAnsi" w:cstheme="minorHAnsi"/>
          <w:b/>
          <w:iCs/>
          <w:u w:val="single"/>
        </w:rPr>
        <w:t xml:space="preserve"> </w:t>
      </w:r>
      <w:r w:rsidRPr="0033775D">
        <w:rPr>
          <w:rFonts w:asciiTheme="minorHAnsi" w:hAnsiTheme="minorHAnsi" w:cstheme="minorHAnsi"/>
          <w:sz w:val="16"/>
        </w:rPr>
        <w:t xml:space="preserve">The Earth-centric early 21st century can’t really wrap its brain around this, but </w:t>
      </w:r>
      <w:r w:rsidRPr="0033775D">
        <w:rPr>
          <w:rStyle w:val="StyleUnderline"/>
          <w:rFonts w:asciiTheme="minorHAnsi" w:hAnsiTheme="minorHAnsi" w:cstheme="minorHAnsi"/>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33775D">
        <w:rPr>
          <w:rStyle w:val="StyleUnderline"/>
          <w:rFonts w:asciiTheme="minorHAnsi" w:hAnsiTheme="minorHAnsi" w:cstheme="minorHAnsi"/>
        </w:rPr>
        <w:t>grasping,</w:t>
      </w:r>
      <w:proofErr w:type="gramEnd"/>
      <w:r w:rsidRPr="0033775D">
        <w:rPr>
          <w:rStyle w:val="StyleUnderline"/>
          <w:rFonts w:asciiTheme="minorHAnsi" w:hAnsiTheme="minorHAnsi" w:cstheme="minorHAnsi"/>
        </w:rPr>
        <w:t xml:space="preserve"> how relatively easy it is to ship stuff in zero-G environments. </w:t>
      </w:r>
    </w:p>
    <w:p w14:paraId="313B2D26" w14:textId="2FF7D348" w:rsidR="0033775D" w:rsidRPr="0033775D" w:rsidRDefault="0033775D" w:rsidP="0033775D">
      <w:pPr>
        <w:pStyle w:val="Heading4"/>
        <w:spacing w:before="30" w:line="235" w:lineRule="atLeast"/>
        <w:rPr>
          <w:rFonts w:asciiTheme="minorHAnsi" w:hAnsiTheme="minorHAnsi" w:cstheme="minorHAnsi"/>
          <w:szCs w:val="26"/>
        </w:rPr>
      </w:pPr>
      <w:r>
        <w:rPr>
          <w:rFonts w:asciiTheme="minorHAnsi" w:hAnsiTheme="minorHAnsi" w:cstheme="minorHAnsi"/>
          <w:szCs w:val="26"/>
        </w:rPr>
        <w:t>Without asteroid mining to stop it, climate change causes extinction</w:t>
      </w:r>
    </w:p>
    <w:p w14:paraId="463FE458" w14:textId="77777777" w:rsidR="0033775D" w:rsidRPr="0033775D" w:rsidRDefault="0033775D" w:rsidP="0033775D">
      <w:pPr>
        <w:spacing w:after="120" w:line="235" w:lineRule="atLeast"/>
        <w:rPr>
          <w:rFonts w:asciiTheme="minorHAnsi" w:hAnsiTheme="minorHAnsi" w:cstheme="minorHAnsi"/>
        </w:rPr>
      </w:pPr>
      <w:r w:rsidRPr="0033775D">
        <w:rPr>
          <w:rFonts w:asciiTheme="minorHAnsi" w:hAnsiTheme="minorHAnsi" w:cstheme="minorHAnsi"/>
        </w:rPr>
        <w:t xml:space="preserve">David </w:t>
      </w:r>
      <w:r w:rsidRPr="0033775D">
        <w:rPr>
          <w:rFonts w:asciiTheme="minorHAnsi" w:hAnsiTheme="minorHAnsi" w:cstheme="minorHAnsi"/>
          <w:b/>
          <w:bCs/>
          <w:sz w:val="26"/>
          <w:szCs w:val="26"/>
        </w:rPr>
        <w:t>Spratt 19</w:t>
      </w:r>
      <w:r w:rsidRPr="0033775D">
        <w:rPr>
          <w:rFonts w:asciiTheme="minorHAnsi" w:hAnsiTheme="minorHAnsi" w:cstheme="minorHAnsi"/>
        </w:rP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40CE3BDD" w14:textId="397C01FC" w:rsidR="0033775D" w:rsidRDefault="0033775D" w:rsidP="0033775D">
      <w:pPr>
        <w:spacing w:line="235" w:lineRule="atLeast"/>
        <w:rPr>
          <w:rFonts w:asciiTheme="minorHAnsi" w:hAnsiTheme="minorHAnsi" w:cstheme="minorHAnsi"/>
          <w:sz w:val="16"/>
        </w:rPr>
      </w:pPr>
      <w:r w:rsidRPr="0033775D">
        <w:rPr>
          <w:rFonts w:asciiTheme="minorHAnsi" w:hAnsiTheme="minorHAnsi" w:cstheme="minorHAnsi"/>
          <w:sz w:val="16"/>
        </w:rPr>
        <w:t xml:space="preserve">An </w:t>
      </w:r>
      <w:r w:rsidRPr="0033775D">
        <w:rPr>
          <w:rFonts w:asciiTheme="minorHAnsi" w:hAnsiTheme="minorHAnsi" w:cstheme="minorHAnsi"/>
          <w:u w:val="single"/>
          <w:shd w:val="clear" w:color="auto" w:fill="00FFFF"/>
        </w:rPr>
        <w:t>existential risk</w:t>
      </w:r>
      <w:r w:rsidRPr="0033775D">
        <w:rPr>
          <w:rFonts w:asciiTheme="minorHAnsi" w:hAnsiTheme="minorHAnsi" w:cstheme="minorHAnsi"/>
          <w:sz w:val="16"/>
        </w:rPr>
        <w:t xml:space="preserve"> </w:t>
      </w:r>
      <w:r w:rsidRPr="0033775D">
        <w:rPr>
          <w:rFonts w:asciiTheme="minorHAnsi" w:hAnsiTheme="minorHAnsi" w:cstheme="minorHAnsi"/>
          <w:u w:val="single"/>
        </w:rPr>
        <w:t>to</w:t>
      </w:r>
      <w:r w:rsidRPr="0033775D">
        <w:rPr>
          <w:rFonts w:asciiTheme="minorHAnsi" w:hAnsiTheme="minorHAnsi" w:cstheme="minorHAnsi"/>
          <w:sz w:val="16"/>
        </w:rPr>
        <w:t xml:space="preserve"> </w:t>
      </w:r>
      <w:proofErr w:type="spellStart"/>
      <w:r w:rsidRPr="0033775D">
        <w:rPr>
          <w:rFonts w:asciiTheme="minorHAnsi" w:hAnsiTheme="minorHAnsi" w:cstheme="minorHAnsi"/>
          <w:u w:val="single"/>
        </w:rPr>
        <w:t>civilisation</w:t>
      </w:r>
      <w:proofErr w:type="spellEnd"/>
      <w:r w:rsidRPr="0033775D">
        <w:rPr>
          <w:rFonts w:asciiTheme="minorHAnsi" w:hAnsiTheme="minorHAnsi" w:cstheme="minorHAnsi"/>
          <w:sz w:val="16"/>
        </w:rPr>
        <w:t xml:space="preserve"> </w:t>
      </w:r>
      <w:r w:rsidRPr="0033775D">
        <w:rPr>
          <w:rFonts w:asciiTheme="minorHAnsi" w:hAnsiTheme="minorHAnsi" w:cstheme="minorHAnsi"/>
          <w:u w:val="single"/>
        </w:rPr>
        <w:t>is</w:t>
      </w:r>
      <w:r w:rsidRPr="0033775D">
        <w:rPr>
          <w:rFonts w:asciiTheme="minorHAnsi" w:hAnsiTheme="minorHAnsi" w:cstheme="minorHAnsi"/>
          <w:sz w:val="16"/>
        </w:rPr>
        <w:t xml:space="preserve"> one </w:t>
      </w:r>
      <w:r w:rsidRPr="0033775D">
        <w:rPr>
          <w:rFonts w:asciiTheme="minorHAnsi" w:hAnsiTheme="minorHAnsi" w:cstheme="minorHAnsi"/>
          <w:u w:val="single"/>
        </w:rPr>
        <w:t>posing</w:t>
      </w:r>
      <w:r w:rsidRPr="0033775D">
        <w:rPr>
          <w:rFonts w:asciiTheme="minorHAnsi" w:hAnsiTheme="minorHAnsi" w:cstheme="minorHAnsi"/>
          <w:sz w:val="16"/>
        </w:rPr>
        <w:t xml:space="preserve"> </w:t>
      </w:r>
      <w:r w:rsidRPr="0033775D">
        <w:rPr>
          <w:rFonts w:asciiTheme="minorHAnsi" w:hAnsiTheme="minorHAnsi" w:cstheme="minorHAnsi"/>
          <w:b/>
          <w:bCs/>
          <w:u w:val="single"/>
        </w:rPr>
        <w:t>permanent large negative consequences</w:t>
      </w:r>
      <w:r w:rsidRPr="0033775D">
        <w:rPr>
          <w:rFonts w:asciiTheme="minorHAnsi" w:hAnsiTheme="minorHAnsi" w:cstheme="minorHAnsi"/>
          <w:sz w:val="16"/>
        </w:rPr>
        <w:t xml:space="preserve"> to humanity </w:t>
      </w:r>
      <w:r w:rsidRPr="0033775D">
        <w:rPr>
          <w:rFonts w:asciiTheme="minorHAnsi" w:hAnsiTheme="minorHAnsi" w:cstheme="minorHAnsi"/>
          <w:u w:val="single"/>
        </w:rPr>
        <w:t>which</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may</w:t>
      </w:r>
      <w:r w:rsidRPr="0033775D">
        <w:rPr>
          <w:rFonts w:asciiTheme="minorHAnsi" w:hAnsiTheme="minorHAnsi" w:cstheme="minorHAnsi"/>
          <w:sz w:val="16"/>
        </w:rPr>
        <w:t xml:space="preserve"> </w:t>
      </w:r>
      <w:r w:rsidRPr="0033775D">
        <w:rPr>
          <w:rFonts w:asciiTheme="minorHAnsi" w:hAnsiTheme="minorHAnsi" w:cstheme="minorHAnsi"/>
          <w:u w:val="single"/>
        </w:rPr>
        <w:t>never</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be</w:t>
      </w:r>
      <w:r w:rsidRPr="0033775D">
        <w:rPr>
          <w:rFonts w:asciiTheme="minorHAnsi" w:hAnsiTheme="minorHAnsi" w:cstheme="minorHAnsi"/>
          <w:sz w:val="16"/>
        </w:rPr>
        <w:t xml:space="preserve"> </w:t>
      </w:r>
      <w:r w:rsidRPr="0033775D">
        <w:rPr>
          <w:rFonts w:asciiTheme="minorHAnsi" w:hAnsiTheme="minorHAnsi" w:cstheme="minorHAnsi"/>
          <w:u w:val="single"/>
        </w:rPr>
        <w:t>undone</w:t>
      </w:r>
      <w:r w:rsidRPr="0033775D">
        <w:rPr>
          <w:rFonts w:asciiTheme="minorHAnsi" w:hAnsiTheme="minorHAnsi" w:cstheme="minorHAnsi"/>
          <w:sz w:val="16"/>
        </w:rPr>
        <w:t xml:space="preserve">, either </w:t>
      </w:r>
      <w:r w:rsidRPr="0033775D">
        <w:rPr>
          <w:rFonts w:asciiTheme="minorHAnsi" w:hAnsiTheme="minorHAnsi" w:cstheme="minorHAnsi"/>
          <w:b/>
          <w:bCs/>
          <w:u w:val="single"/>
          <w:shd w:val="clear" w:color="auto" w:fill="00FFFF"/>
        </w:rPr>
        <w:t>annihilating intelligent life</w:t>
      </w:r>
      <w:r w:rsidRPr="0033775D">
        <w:rPr>
          <w:rFonts w:asciiTheme="minorHAnsi" w:hAnsiTheme="minorHAnsi" w:cstheme="minorHAnsi"/>
          <w:sz w:val="16"/>
        </w:rPr>
        <w:t xml:space="preserve"> </w:t>
      </w:r>
      <w:r w:rsidRPr="0033775D">
        <w:rPr>
          <w:rFonts w:asciiTheme="minorHAnsi" w:hAnsiTheme="minorHAnsi" w:cstheme="minorHAnsi"/>
          <w:u w:val="single"/>
        </w:rPr>
        <w:t>or permanently and drastically curtailing its potential</w:t>
      </w:r>
      <w:r w:rsidRPr="0033775D">
        <w:rPr>
          <w:rFonts w:asciiTheme="minorHAnsi" w:hAnsiTheme="minorHAnsi" w:cstheme="minorHAnsi"/>
          <w:sz w:val="16"/>
        </w:rPr>
        <w:t xml:space="preserve">. </w:t>
      </w:r>
      <w:r w:rsidRPr="0033775D">
        <w:rPr>
          <w:rFonts w:asciiTheme="minorHAnsi" w:hAnsiTheme="minorHAnsi" w:cstheme="minorHAnsi"/>
          <w:u w:val="single"/>
        </w:rPr>
        <w:t>With</w:t>
      </w:r>
      <w:r w:rsidRPr="0033775D">
        <w:rPr>
          <w:rFonts w:asciiTheme="minorHAnsi" w:hAnsiTheme="minorHAnsi" w:cstheme="minorHAnsi"/>
          <w:sz w:val="16"/>
        </w:rPr>
        <w:t xml:space="preserve"> the </w:t>
      </w:r>
      <w:r w:rsidRPr="0033775D">
        <w:rPr>
          <w:rFonts w:asciiTheme="minorHAnsi" w:hAnsiTheme="minorHAnsi" w:cstheme="minorHAnsi"/>
          <w:u w:val="single"/>
          <w:shd w:val="clear" w:color="auto" w:fill="00FFFF"/>
        </w:rPr>
        <w:t>commitments</w:t>
      </w:r>
      <w:r w:rsidRPr="0033775D">
        <w:rPr>
          <w:rFonts w:asciiTheme="minorHAnsi" w:hAnsiTheme="minorHAnsi" w:cstheme="minorHAnsi"/>
          <w:sz w:val="16"/>
        </w:rPr>
        <w:t xml:space="preserve"> </w:t>
      </w:r>
      <w:r w:rsidRPr="0033775D">
        <w:rPr>
          <w:rFonts w:asciiTheme="minorHAnsi" w:hAnsiTheme="minorHAnsi" w:cstheme="minorHAnsi"/>
          <w:u w:val="single"/>
        </w:rPr>
        <w:t>by nations</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to</w:t>
      </w:r>
      <w:r w:rsidRPr="0033775D">
        <w:rPr>
          <w:rFonts w:asciiTheme="minorHAnsi" w:hAnsiTheme="minorHAnsi" w:cstheme="minorHAnsi"/>
          <w:sz w:val="16"/>
        </w:rPr>
        <w:t xml:space="preserve"> </w:t>
      </w:r>
      <w:r w:rsidRPr="0033775D">
        <w:rPr>
          <w:rFonts w:asciiTheme="minorHAnsi" w:hAnsiTheme="minorHAnsi" w:cstheme="minorHAnsi"/>
          <w:u w:val="single"/>
        </w:rPr>
        <w:t>the 2015</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Paris</w:t>
      </w:r>
      <w:r w:rsidRPr="0033775D">
        <w:rPr>
          <w:rFonts w:asciiTheme="minorHAnsi" w:hAnsiTheme="minorHAnsi" w:cstheme="minorHAnsi"/>
          <w:sz w:val="16"/>
        </w:rPr>
        <w:t xml:space="preserve"> </w:t>
      </w:r>
      <w:r w:rsidRPr="0033775D">
        <w:rPr>
          <w:rFonts w:asciiTheme="minorHAnsi" w:hAnsiTheme="minorHAnsi" w:cstheme="minorHAnsi"/>
          <w:u w:val="single"/>
        </w:rPr>
        <w:t>Agreement, the current path of warming is 3°C or more</w:t>
      </w:r>
      <w:r w:rsidRPr="0033775D">
        <w:rPr>
          <w:rFonts w:asciiTheme="minorHAnsi" w:hAnsiTheme="minorHAnsi" w:cstheme="minorHAnsi"/>
          <w:sz w:val="16"/>
        </w:rPr>
        <w:t xml:space="preserve"> by 2100. </w:t>
      </w:r>
      <w:r w:rsidRPr="0033775D">
        <w:rPr>
          <w:rFonts w:asciiTheme="minorHAnsi" w:hAnsiTheme="minorHAnsi" w:cstheme="minorHAnsi"/>
          <w:u w:val="single"/>
        </w:rPr>
        <w:t>But this figure</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do</w:t>
      </w:r>
      <w:r w:rsidRPr="0033775D">
        <w:rPr>
          <w:rFonts w:asciiTheme="minorHAnsi" w:hAnsiTheme="minorHAnsi" w:cstheme="minorHAnsi"/>
          <w:u w:val="single"/>
        </w:rPr>
        <w:t>es</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not include “long-term”</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carbon-cycle feedbacks</w:t>
      </w:r>
      <w:r w:rsidRPr="0033775D">
        <w:rPr>
          <w:rFonts w:asciiTheme="minorHAnsi" w:hAnsiTheme="minorHAnsi" w:cstheme="minorHAnsi"/>
          <w:u w:val="single"/>
        </w:rPr>
        <w:t>, which are</w:t>
      </w:r>
      <w:r w:rsidRPr="0033775D">
        <w:rPr>
          <w:rFonts w:asciiTheme="minorHAnsi" w:hAnsiTheme="minorHAnsi" w:cstheme="minorHAnsi"/>
          <w:sz w:val="16"/>
        </w:rPr>
        <w:t xml:space="preserve"> </w:t>
      </w:r>
      <w:r w:rsidRPr="0033775D">
        <w:rPr>
          <w:rFonts w:asciiTheme="minorHAnsi" w:hAnsiTheme="minorHAnsi" w:cstheme="minorHAnsi"/>
          <w:u w:val="single"/>
        </w:rPr>
        <w:t>materially relevant now and</w:t>
      </w:r>
      <w:r w:rsidRPr="0033775D">
        <w:rPr>
          <w:rFonts w:asciiTheme="minorHAnsi" w:hAnsiTheme="minorHAnsi" w:cstheme="minorHAnsi"/>
          <w:sz w:val="16"/>
        </w:rPr>
        <w:t xml:space="preserve"> </w:t>
      </w:r>
      <w:proofErr w:type="gramStart"/>
      <w:r w:rsidRPr="0033775D">
        <w:rPr>
          <w:rFonts w:asciiTheme="minorHAnsi" w:hAnsiTheme="minorHAnsi" w:cstheme="minorHAnsi"/>
          <w:u w:val="single"/>
        </w:rPr>
        <w:t>in the near future</w:t>
      </w:r>
      <w:proofErr w:type="gramEnd"/>
      <w:r w:rsidRPr="0033775D">
        <w:rPr>
          <w:rFonts w:asciiTheme="minorHAnsi" w:hAnsiTheme="minorHAnsi" w:cstheme="minorHAnsi"/>
          <w:sz w:val="16"/>
        </w:rPr>
        <w:t xml:space="preserve"> </w:t>
      </w:r>
      <w:r w:rsidRPr="0033775D">
        <w:rPr>
          <w:rFonts w:asciiTheme="minorHAnsi" w:hAnsiTheme="minorHAnsi" w:cstheme="minorHAnsi"/>
          <w:u w:val="single"/>
        </w:rPr>
        <w:t>due to the</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unprecedented</w:t>
      </w:r>
      <w:r w:rsidRPr="0033775D">
        <w:rPr>
          <w:rFonts w:asciiTheme="minorHAnsi" w:hAnsiTheme="minorHAnsi" w:cstheme="minorHAnsi"/>
          <w:sz w:val="16"/>
        </w:rPr>
        <w:t xml:space="preserve"> </w:t>
      </w:r>
      <w:r w:rsidRPr="0033775D">
        <w:rPr>
          <w:rFonts w:asciiTheme="minorHAnsi" w:hAnsiTheme="minorHAnsi" w:cstheme="minorHAnsi"/>
          <w:b/>
          <w:bCs/>
          <w:u w:val="single"/>
        </w:rPr>
        <w:t>rate</w:t>
      </w:r>
      <w:r w:rsidRPr="0033775D">
        <w:rPr>
          <w:rFonts w:asciiTheme="minorHAnsi" w:hAnsiTheme="minorHAnsi" w:cstheme="minorHAnsi"/>
          <w:sz w:val="16"/>
        </w:rPr>
        <w:t xml:space="preserve"> </w:t>
      </w:r>
      <w:r w:rsidRPr="0033775D">
        <w:rPr>
          <w:rFonts w:asciiTheme="minorHAnsi" w:hAnsiTheme="minorHAnsi" w:cstheme="minorHAnsi"/>
          <w:u w:val="single"/>
        </w:rPr>
        <w:t>at which human activity is perturbing the climate system</w:t>
      </w:r>
      <w:r w:rsidRPr="0033775D">
        <w:rPr>
          <w:rFonts w:asciiTheme="minorHAnsi" w:hAnsiTheme="minorHAnsi" w:cstheme="minorHAnsi"/>
          <w:sz w:val="16"/>
        </w:rPr>
        <w:t xml:space="preserve">. Taking these into account, the Paris path would lead to around 5°C of warming by 2100. Scientists warn that </w:t>
      </w:r>
      <w:r w:rsidRPr="0033775D">
        <w:rPr>
          <w:rFonts w:asciiTheme="minorHAnsi" w:hAnsiTheme="minorHAnsi" w:cstheme="minorHAnsi"/>
          <w:u w:val="single"/>
        </w:rPr>
        <w:t>warming of</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4°</w:t>
      </w:r>
      <w:r w:rsidRPr="0033775D">
        <w:rPr>
          <w:rFonts w:asciiTheme="minorHAnsi" w:hAnsiTheme="minorHAnsi" w:cstheme="minorHAnsi"/>
          <w:u w:val="single"/>
        </w:rPr>
        <w:t>C is incompatible with an</w:t>
      </w:r>
      <w:r w:rsidRPr="0033775D">
        <w:rPr>
          <w:rFonts w:asciiTheme="minorHAnsi" w:hAnsiTheme="minorHAnsi" w:cstheme="minorHAnsi"/>
          <w:sz w:val="16"/>
        </w:rPr>
        <w:t xml:space="preserve"> </w:t>
      </w:r>
      <w:proofErr w:type="spellStart"/>
      <w:r w:rsidRPr="0033775D">
        <w:rPr>
          <w:rFonts w:asciiTheme="minorHAnsi" w:hAnsiTheme="minorHAnsi" w:cstheme="minorHAnsi"/>
          <w:u w:val="single"/>
        </w:rPr>
        <w:t>organised</w:t>
      </w:r>
      <w:proofErr w:type="spellEnd"/>
      <w:r w:rsidRPr="0033775D">
        <w:rPr>
          <w:rFonts w:asciiTheme="minorHAnsi" w:hAnsiTheme="minorHAnsi" w:cstheme="minorHAnsi"/>
          <w:sz w:val="16"/>
        </w:rPr>
        <w:t xml:space="preserve"> </w:t>
      </w:r>
      <w:r w:rsidRPr="0033775D">
        <w:rPr>
          <w:rFonts w:asciiTheme="minorHAnsi" w:hAnsiTheme="minorHAnsi" w:cstheme="minorHAnsi"/>
          <w:u w:val="single"/>
        </w:rPr>
        <w:t>global community,</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is</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devastating</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to</w:t>
      </w:r>
      <w:r w:rsidRPr="0033775D">
        <w:rPr>
          <w:rFonts w:asciiTheme="minorHAnsi" w:hAnsiTheme="minorHAnsi" w:cstheme="minorHAnsi"/>
          <w:sz w:val="16"/>
        </w:rPr>
        <w:t xml:space="preserve"> </w:t>
      </w:r>
      <w:proofErr w:type="gramStart"/>
      <w:r w:rsidRPr="0033775D">
        <w:rPr>
          <w:rFonts w:asciiTheme="minorHAnsi" w:hAnsiTheme="minorHAnsi" w:cstheme="minorHAnsi"/>
          <w:u w:val="single"/>
        </w:rPr>
        <w:t>the</w:t>
      </w:r>
      <w:r w:rsidRPr="0033775D">
        <w:rPr>
          <w:rFonts w:asciiTheme="minorHAnsi" w:hAnsiTheme="minorHAnsi" w:cstheme="minorHAnsi"/>
          <w:sz w:val="16"/>
        </w:rPr>
        <w:t xml:space="preserve"> </w:t>
      </w:r>
      <w:r w:rsidRPr="0033775D">
        <w:rPr>
          <w:rFonts w:asciiTheme="minorHAnsi" w:hAnsiTheme="minorHAnsi" w:cstheme="minorHAnsi"/>
          <w:b/>
          <w:bCs/>
          <w:u w:val="single"/>
        </w:rPr>
        <w:t>majority of</w:t>
      </w:r>
      <w:proofErr w:type="gramEnd"/>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ecosystems</w:t>
      </w:r>
      <w:r w:rsidRPr="0033775D">
        <w:rPr>
          <w:rFonts w:asciiTheme="minorHAnsi" w:hAnsiTheme="minorHAnsi" w:cstheme="minorHAnsi"/>
          <w:sz w:val="16"/>
        </w:rPr>
        <w:t xml:space="preserve">, </w:t>
      </w:r>
      <w:r w:rsidRPr="0033775D">
        <w:rPr>
          <w:rFonts w:asciiTheme="minorHAnsi" w:hAnsiTheme="minorHAnsi" w:cstheme="minorHAnsi"/>
          <w:u w:val="single"/>
        </w:rPr>
        <w:t>and has a</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high probability</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of</w:t>
      </w:r>
      <w:r w:rsidRPr="0033775D">
        <w:rPr>
          <w:rFonts w:asciiTheme="minorHAnsi" w:hAnsiTheme="minorHAnsi" w:cstheme="minorHAnsi"/>
          <w:sz w:val="16"/>
        </w:rPr>
        <w:t xml:space="preserve"> </w:t>
      </w:r>
      <w:r w:rsidRPr="0033775D">
        <w:rPr>
          <w:rFonts w:asciiTheme="minorHAnsi" w:hAnsiTheme="minorHAnsi" w:cstheme="minorHAnsi"/>
          <w:u w:val="single"/>
        </w:rPr>
        <w:t>not</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being</w:t>
      </w:r>
      <w:r w:rsidRPr="0033775D">
        <w:rPr>
          <w:rFonts w:asciiTheme="minorHAnsi" w:hAnsiTheme="minorHAnsi" w:cstheme="minorHAnsi"/>
          <w:sz w:val="16"/>
        </w:rPr>
        <w:t xml:space="preserve"> </w:t>
      </w:r>
      <w:r w:rsidRPr="0033775D">
        <w:rPr>
          <w:rFonts w:asciiTheme="minorHAnsi" w:hAnsiTheme="minorHAnsi" w:cstheme="minorHAnsi"/>
          <w:u w:val="single"/>
        </w:rPr>
        <w:t>stable</w:t>
      </w:r>
      <w:r w:rsidRPr="0033775D">
        <w:rPr>
          <w:rFonts w:asciiTheme="minorHAnsi" w:hAnsiTheme="minorHAnsi" w:cstheme="minorHAnsi"/>
          <w:sz w:val="16"/>
        </w:rPr>
        <w:t>. The World Bank says it may be “</w:t>
      </w:r>
      <w:r w:rsidRPr="0033775D">
        <w:rPr>
          <w:rFonts w:asciiTheme="minorHAnsi" w:hAnsiTheme="minorHAnsi" w:cstheme="minorHAnsi"/>
          <w:b/>
          <w:bCs/>
          <w:u w:val="single"/>
          <w:shd w:val="clear" w:color="auto" w:fill="00FFFF"/>
        </w:rPr>
        <w:t>beyond adaptation</w:t>
      </w:r>
      <w:r w:rsidRPr="0033775D">
        <w:rPr>
          <w:rFonts w:asciiTheme="minorHAnsi" w:hAnsiTheme="minorHAnsi" w:cstheme="minorHAnsi"/>
          <w:sz w:val="16"/>
        </w:rPr>
        <w:t xml:space="preserve">”. But </w:t>
      </w:r>
      <w:r w:rsidRPr="0033775D">
        <w:rPr>
          <w:rFonts w:asciiTheme="minorHAnsi" w:hAnsiTheme="minorHAnsi" w:cstheme="minorHAnsi"/>
          <w:u w:val="single"/>
        </w:rPr>
        <w:t>an existential threat may also exist for many peoples and regions at a significantly lower level of warming</w:t>
      </w:r>
      <w:r w:rsidRPr="0033775D">
        <w:rPr>
          <w:rFonts w:asciiTheme="minorHAnsi" w:hAnsiTheme="minorHAnsi" w:cstheme="minorHAnsi"/>
          <w:sz w:val="16"/>
        </w:rPr>
        <w:t xml:space="preserve">. In 2017, </w:t>
      </w:r>
      <w:r w:rsidRPr="0033775D">
        <w:rPr>
          <w:rFonts w:asciiTheme="minorHAnsi" w:hAnsiTheme="minorHAnsi" w:cstheme="minorHAnsi"/>
          <w:u w:val="single"/>
        </w:rPr>
        <w:t>3°C of warming was</w:t>
      </w:r>
      <w:r w:rsidRPr="0033775D">
        <w:rPr>
          <w:rFonts w:asciiTheme="minorHAnsi" w:hAnsiTheme="minorHAnsi" w:cstheme="minorHAnsi"/>
          <w:sz w:val="16"/>
        </w:rPr>
        <w:t xml:space="preserve"> </w:t>
      </w:r>
      <w:proofErr w:type="spellStart"/>
      <w:r w:rsidRPr="0033775D">
        <w:rPr>
          <w:rFonts w:asciiTheme="minorHAnsi" w:hAnsiTheme="minorHAnsi" w:cstheme="minorHAnsi"/>
          <w:u w:val="single"/>
        </w:rPr>
        <w:t>categorised</w:t>
      </w:r>
      <w:proofErr w:type="spellEnd"/>
      <w:r w:rsidRPr="0033775D">
        <w:rPr>
          <w:rFonts w:asciiTheme="minorHAnsi" w:hAnsiTheme="minorHAnsi" w:cstheme="minorHAnsi"/>
          <w:sz w:val="16"/>
        </w:rPr>
        <w:t xml:space="preserve"> </w:t>
      </w:r>
      <w:r w:rsidRPr="0033775D">
        <w:rPr>
          <w:rFonts w:asciiTheme="minorHAnsi" w:hAnsiTheme="minorHAnsi" w:cstheme="minorHAnsi"/>
          <w:u w:val="single"/>
        </w:rPr>
        <w:t>as “catastrophic”</w:t>
      </w:r>
      <w:r w:rsidRPr="0033775D">
        <w:rPr>
          <w:rFonts w:asciiTheme="minorHAnsi" w:hAnsiTheme="minorHAnsi" w:cstheme="minorHAnsi"/>
          <w:sz w:val="16"/>
        </w:rPr>
        <w:t xml:space="preserve"> with a warning that, on a path of unchecked emissions, low-probability, </w:t>
      </w:r>
      <w:r w:rsidRPr="0033775D">
        <w:rPr>
          <w:rFonts w:asciiTheme="minorHAnsi" w:hAnsiTheme="minorHAnsi" w:cstheme="minorHAnsi"/>
          <w:u w:val="single"/>
        </w:rPr>
        <w:t>high-impact</w:t>
      </w:r>
      <w:r w:rsidRPr="0033775D">
        <w:rPr>
          <w:rFonts w:asciiTheme="minorHAnsi" w:hAnsiTheme="minorHAnsi" w:cstheme="minorHAnsi"/>
          <w:sz w:val="16"/>
        </w:rPr>
        <w:t xml:space="preserve"> </w:t>
      </w:r>
      <w:r w:rsidRPr="0033775D">
        <w:rPr>
          <w:rFonts w:asciiTheme="minorHAnsi" w:hAnsiTheme="minorHAnsi" w:cstheme="minorHAnsi"/>
          <w:u w:val="single"/>
        </w:rPr>
        <w:t>warming</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could be catastrophic by 2050</w:t>
      </w:r>
      <w:r w:rsidRPr="0033775D">
        <w:rPr>
          <w:rFonts w:asciiTheme="minorHAnsi" w:hAnsiTheme="minorHAnsi" w:cstheme="minorHAnsi"/>
          <w:u w:val="single"/>
        </w:rPr>
        <w:t>.</w:t>
      </w:r>
      <w:r w:rsidRPr="0033775D">
        <w:rPr>
          <w:rFonts w:asciiTheme="minorHAnsi" w:hAnsiTheme="minorHAnsi" w:cstheme="minorHAnsi"/>
          <w:sz w:val="16"/>
        </w:rPr>
        <w:t xml:space="preserve"> The Emeritus Director of the Potsdam Institute, Prof. Hans Joachim </w:t>
      </w:r>
      <w:proofErr w:type="spellStart"/>
      <w:r w:rsidRPr="0033775D">
        <w:rPr>
          <w:rFonts w:asciiTheme="minorHAnsi" w:hAnsiTheme="minorHAnsi" w:cstheme="minorHAnsi"/>
          <w:sz w:val="16"/>
        </w:rPr>
        <w:t>Schellnhuber</w:t>
      </w:r>
      <w:proofErr w:type="spellEnd"/>
      <w:r w:rsidRPr="0033775D">
        <w:rPr>
          <w:rFonts w:asciiTheme="minorHAnsi" w:hAnsiTheme="minorHAnsi" w:cstheme="minorHAnsi"/>
          <w:sz w:val="16"/>
        </w:rPr>
        <w:t>, warns that “</w:t>
      </w:r>
      <w:r w:rsidRPr="0033775D">
        <w:rPr>
          <w:rFonts w:asciiTheme="minorHAnsi" w:hAnsiTheme="minorHAnsi" w:cstheme="minorHAnsi"/>
          <w:u w:val="single"/>
        </w:rPr>
        <w:t>climate change is now reaching the</w:t>
      </w:r>
      <w:r w:rsidRPr="0033775D">
        <w:rPr>
          <w:rFonts w:asciiTheme="minorHAnsi" w:hAnsiTheme="minorHAnsi" w:cstheme="minorHAnsi"/>
          <w:sz w:val="16"/>
        </w:rPr>
        <w:t xml:space="preserve"> </w:t>
      </w:r>
      <w:r w:rsidRPr="0033775D">
        <w:rPr>
          <w:rFonts w:asciiTheme="minorHAnsi" w:hAnsiTheme="minorHAnsi" w:cstheme="minorHAnsi"/>
          <w:b/>
          <w:bCs/>
          <w:u w:val="single"/>
        </w:rPr>
        <w:t>end-game</w:t>
      </w:r>
      <w:r w:rsidRPr="0033775D">
        <w:rPr>
          <w:rFonts w:asciiTheme="minorHAnsi" w:hAnsiTheme="minorHAnsi" w:cstheme="minorHAnsi"/>
          <w:sz w:val="16"/>
        </w:rPr>
        <w:t xml:space="preserve">, </w:t>
      </w:r>
      <w:r w:rsidRPr="0033775D">
        <w:rPr>
          <w:rFonts w:asciiTheme="minorHAnsi" w:hAnsiTheme="minorHAnsi" w:cstheme="minorHAnsi"/>
          <w:u w:val="single"/>
        </w:rPr>
        <w:t>where very soon</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humanity must choose between</w:t>
      </w:r>
      <w:r w:rsidRPr="0033775D">
        <w:rPr>
          <w:rFonts w:asciiTheme="minorHAnsi" w:hAnsiTheme="minorHAnsi" w:cstheme="minorHAnsi"/>
          <w:sz w:val="16"/>
        </w:rPr>
        <w:t xml:space="preserve"> </w:t>
      </w:r>
      <w:r w:rsidRPr="0033775D">
        <w:rPr>
          <w:rFonts w:asciiTheme="minorHAnsi" w:hAnsiTheme="minorHAnsi" w:cstheme="minorHAnsi"/>
          <w:b/>
          <w:bCs/>
          <w:u w:val="single"/>
        </w:rPr>
        <w:t>taking</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unprecedented action</w:t>
      </w:r>
      <w:r w:rsidRPr="0033775D">
        <w:rPr>
          <w:rFonts w:asciiTheme="minorHAnsi" w:hAnsiTheme="minorHAnsi" w:cstheme="minorHAnsi"/>
          <w:u w:val="single"/>
        </w:rPr>
        <w:t>, or</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accepting</w:t>
      </w:r>
      <w:r w:rsidRPr="0033775D">
        <w:rPr>
          <w:rFonts w:asciiTheme="minorHAnsi" w:hAnsiTheme="minorHAnsi" w:cstheme="minorHAnsi"/>
          <w:sz w:val="16"/>
        </w:rPr>
        <w:t xml:space="preserve"> </w:t>
      </w:r>
      <w:r w:rsidRPr="0033775D">
        <w:rPr>
          <w:rFonts w:asciiTheme="minorHAnsi" w:hAnsiTheme="minorHAnsi" w:cstheme="minorHAnsi"/>
          <w:u w:val="single"/>
        </w:rPr>
        <w:t>that it has been left too late and</w:t>
      </w:r>
      <w:r w:rsidRPr="0033775D">
        <w:rPr>
          <w:rFonts w:asciiTheme="minorHAnsi" w:hAnsiTheme="minorHAnsi" w:cstheme="minorHAnsi"/>
          <w:sz w:val="16"/>
        </w:rPr>
        <w:t xml:space="preserve"> </w:t>
      </w:r>
      <w:r w:rsidRPr="0033775D">
        <w:rPr>
          <w:rFonts w:asciiTheme="minorHAnsi" w:hAnsiTheme="minorHAnsi" w:cstheme="minorHAnsi"/>
          <w:b/>
          <w:bCs/>
          <w:u w:val="single"/>
        </w:rPr>
        <w:t>bear</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the consequences</w:t>
      </w:r>
      <w:r w:rsidRPr="0033775D">
        <w:rPr>
          <w:rFonts w:asciiTheme="minorHAnsi" w:hAnsiTheme="minorHAnsi" w:cstheme="minorHAnsi"/>
          <w:sz w:val="16"/>
        </w:rPr>
        <w:t xml:space="preserve">.” He says that </w:t>
      </w:r>
      <w:r w:rsidRPr="0033775D">
        <w:rPr>
          <w:rFonts w:asciiTheme="minorHAnsi" w:hAnsiTheme="minorHAnsi" w:cstheme="minorHAnsi"/>
          <w:u w:val="single"/>
        </w:rPr>
        <w:t>if we continue down</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the present path</w:t>
      </w:r>
      <w:r w:rsidRPr="0033775D">
        <w:rPr>
          <w:rFonts w:asciiTheme="minorHAnsi" w:hAnsiTheme="minorHAnsi" w:cstheme="minorHAnsi"/>
          <w:sz w:val="16"/>
        </w:rPr>
        <w:t xml:space="preserve"> </w:t>
      </w:r>
      <w:r w:rsidRPr="0033775D">
        <w:rPr>
          <w:rFonts w:asciiTheme="minorHAnsi" w:hAnsiTheme="minorHAnsi" w:cstheme="minorHAnsi"/>
          <w:u w:val="single"/>
        </w:rPr>
        <w:t>“there is a very big risk that we</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will</w:t>
      </w:r>
      <w:r w:rsidRPr="0033775D">
        <w:rPr>
          <w:rFonts w:asciiTheme="minorHAnsi" w:hAnsiTheme="minorHAnsi" w:cstheme="minorHAnsi"/>
          <w:sz w:val="16"/>
        </w:rPr>
        <w:t xml:space="preserve"> </w:t>
      </w:r>
      <w:r w:rsidRPr="0033775D">
        <w:rPr>
          <w:rFonts w:asciiTheme="minorHAnsi" w:hAnsiTheme="minorHAnsi" w:cstheme="minorHAnsi"/>
          <w:u w:val="single"/>
        </w:rPr>
        <w:t>just</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end</w:t>
      </w:r>
      <w:r w:rsidRPr="0033775D">
        <w:rPr>
          <w:rFonts w:asciiTheme="minorHAnsi" w:hAnsiTheme="minorHAnsi" w:cstheme="minorHAnsi"/>
          <w:sz w:val="16"/>
        </w:rPr>
        <w:t xml:space="preserve"> </w:t>
      </w:r>
      <w:r w:rsidRPr="0033775D">
        <w:rPr>
          <w:rFonts w:asciiTheme="minorHAnsi" w:hAnsiTheme="minorHAnsi" w:cstheme="minorHAnsi"/>
          <w:b/>
          <w:bCs/>
          <w:u w:val="single"/>
        </w:rPr>
        <w:t>our</w:t>
      </w:r>
      <w:r w:rsidRPr="0033775D">
        <w:rPr>
          <w:rFonts w:asciiTheme="minorHAnsi" w:hAnsiTheme="minorHAnsi" w:cstheme="minorHAnsi"/>
          <w:sz w:val="16"/>
        </w:rPr>
        <w:t xml:space="preserve"> </w:t>
      </w:r>
      <w:proofErr w:type="spellStart"/>
      <w:r w:rsidRPr="0033775D">
        <w:rPr>
          <w:rFonts w:asciiTheme="minorHAnsi" w:hAnsiTheme="minorHAnsi" w:cstheme="minorHAnsi"/>
          <w:b/>
          <w:bCs/>
          <w:u w:val="single"/>
          <w:shd w:val="clear" w:color="auto" w:fill="00FFFF"/>
        </w:rPr>
        <w:t>civilisation</w:t>
      </w:r>
      <w:proofErr w:type="spellEnd"/>
      <w:r w:rsidRPr="0033775D">
        <w:rPr>
          <w:rFonts w:asciiTheme="minorHAnsi" w:hAnsiTheme="minorHAnsi" w:cstheme="minorHAnsi"/>
          <w:sz w:val="16"/>
        </w:rPr>
        <w:t xml:space="preserve">. The human species will survive somehow but we will destroy almost everything we have built up over the last two thousand years.”11 Unfortunately, conventional risk and probability analysis becomes useless in these circumstances because it excludes the full implications of outlier events and possibilities lurking at the fringes.12 </w:t>
      </w:r>
      <w:r w:rsidRPr="0033775D">
        <w:rPr>
          <w:rFonts w:asciiTheme="minorHAnsi" w:hAnsiTheme="minorHAnsi" w:cstheme="minorHAnsi"/>
          <w:u w:val="single"/>
        </w:rPr>
        <w:t>Prudent risk-management means a tough, objective look at the real risks to which we are exposed, especially at those</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“fat-tail” events</w:t>
      </w:r>
      <w:r w:rsidRPr="0033775D">
        <w:rPr>
          <w:rFonts w:asciiTheme="minorHAnsi" w:hAnsiTheme="minorHAnsi" w:cstheme="minorHAnsi"/>
          <w:u w:val="single"/>
        </w:rPr>
        <w:t>, which may have consequences that are damaging beyond quantification, and</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threaten</w:t>
      </w:r>
      <w:r w:rsidRPr="0033775D">
        <w:rPr>
          <w:rFonts w:asciiTheme="minorHAnsi" w:hAnsiTheme="minorHAnsi" w:cstheme="minorHAnsi"/>
          <w:sz w:val="16"/>
        </w:rPr>
        <w:t xml:space="preserve"> </w:t>
      </w:r>
      <w:r w:rsidRPr="0033775D">
        <w:rPr>
          <w:rFonts w:asciiTheme="minorHAnsi" w:hAnsiTheme="minorHAnsi" w:cstheme="minorHAnsi"/>
          <w:b/>
          <w:bCs/>
          <w:u w:val="single"/>
        </w:rPr>
        <w:t>the</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survival</w:t>
      </w:r>
      <w:r w:rsidRPr="0033775D">
        <w:rPr>
          <w:rFonts w:asciiTheme="minorHAnsi" w:hAnsiTheme="minorHAnsi" w:cstheme="minorHAnsi"/>
          <w:sz w:val="16"/>
        </w:rPr>
        <w:t xml:space="preserve"> </w:t>
      </w:r>
      <w:r w:rsidRPr="0033775D">
        <w:rPr>
          <w:rFonts w:asciiTheme="minorHAnsi" w:hAnsiTheme="minorHAnsi" w:cstheme="minorHAnsi"/>
          <w:b/>
          <w:bCs/>
          <w:u w:val="single"/>
        </w:rPr>
        <w:t>of human</w:t>
      </w:r>
      <w:r w:rsidRPr="0033775D">
        <w:rPr>
          <w:rFonts w:asciiTheme="minorHAnsi" w:hAnsiTheme="minorHAnsi" w:cstheme="minorHAnsi"/>
          <w:sz w:val="16"/>
        </w:rPr>
        <w:t xml:space="preserve"> </w:t>
      </w:r>
      <w:proofErr w:type="spellStart"/>
      <w:r w:rsidRPr="0033775D">
        <w:rPr>
          <w:rFonts w:asciiTheme="minorHAnsi" w:hAnsiTheme="minorHAnsi" w:cstheme="minorHAnsi"/>
          <w:b/>
          <w:bCs/>
          <w:u w:val="single"/>
        </w:rPr>
        <w:t>civilisation</w:t>
      </w:r>
      <w:proofErr w:type="spellEnd"/>
      <w:r w:rsidRPr="0033775D">
        <w:rPr>
          <w:rFonts w:asciiTheme="minorHAnsi" w:hAnsiTheme="minorHAnsi" w:cstheme="minorHAnsi"/>
          <w:u w:val="single"/>
        </w:rPr>
        <w:t>.</w:t>
      </w:r>
      <w:r w:rsidRPr="0033775D">
        <w:rPr>
          <w:rFonts w:asciiTheme="minorHAnsi" w:hAnsiTheme="minorHAnsi" w:cstheme="minorHAnsi"/>
          <w:sz w:val="16"/>
        </w:rPr>
        <w:t xml:space="preserve"> </w:t>
      </w:r>
      <w:r w:rsidRPr="0033775D">
        <w:rPr>
          <w:rFonts w:asciiTheme="minorHAnsi" w:hAnsiTheme="minorHAnsi" w:cstheme="minorHAnsi"/>
          <w:u w:val="single"/>
        </w:rPr>
        <w:t>Global warming projections display a “fat-tailed” distribution</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with a</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greater likelihood</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of warming</w:t>
      </w:r>
      <w:r w:rsidRPr="0033775D">
        <w:rPr>
          <w:rFonts w:asciiTheme="minorHAnsi" w:hAnsiTheme="minorHAnsi" w:cstheme="minorHAnsi"/>
          <w:sz w:val="16"/>
        </w:rPr>
        <w:t xml:space="preserve"> </w:t>
      </w:r>
      <w:r w:rsidRPr="0033775D">
        <w:rPr>
          <w:rFonts w:asciiTheme="minorHAnsi" w:hAnsiTheme="minorHAnsi" w:cstheme="minorHAnsi"/>
          <w:u w:val="single"/>
        </w:rPr>
        <w:t>that is well</w:t>
      </w:r>
      <w:r w:rsidRPr="0033775D">
        <w:rPr>
          <w:rFonts w:asciiTheme="minorHAnsi" w:hAnsiTheme="minorHAnsi" w:cstheme="minorHAnsi"/>
          <w:sz w:val="16"/>
        </w:rPr>
        <w:t xml:space="preserve"> </w:t>
      </w:r>
      <w:r w:rsidRPr="0033775D">
        <w:rPr>
          <w:rFonts w:asciiTheme="minorHAnsi" w:hAnsiTheme="minorHAnsi" w:cstheme="minorHAnsi"/>
          <w:u w:val="single"/>
          <w:shd w:val="clear" w:color="auto" w:fill="00FFFF"/>
        </w:rPr>
        <w:t>in</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excess of</w:t>
      </w:r>
      <w:r w:rsidRPr="0033775D">
        <w:rPr>
          <w:rFonts w:asciiTheme="minorHAnsi" w:hAnsiTheme="minorHAnsi" w:cstheme="minorHAnsi"/>
          <w:sz w:val="16"/>
        </w:rPr>
        <w:t xml:space="preserve"> </w:t>
      </w:r>
      <w:r w:rsidRPr="0033775D">
        <w:rPr>
          <w:rFonts w:asciiTheme="minorHAnsi" w:hAnsiTheme="minorHAnsi" w:cstheme="minorHAnsi"/>
          <w:b/>
          <w:bCs/>
          <w:u w:val="single"/>
        </w:rPr>
        <w:t>the</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average amount</w:t>
      </w:r>
      <w:r w:rsidRPr="0033775D">
        <w:rPr>
          <w:rFonts w:asciiTheme="minorHAnsi" w:hAnsiTheme="minorHAnsi" w:cstheme="minorHAnsi"/>
          <w:sz w:val="16"/>
        </w:rPr>
        <w:t xml:space="preserve"> </w:t>
      </w:r>
      <w:r w:rsidRPr="0033775D">
        <w:rPr>
          <w:rFonts w:asciiTheme="minorHAnsi" w:hAnsiTheme="minorHAnsi" w:cstheme="minorHAnsi"/>
          <w:b/>
          <w:bCs/>
          <w:u w:val="single"/>
        </w:rPr>
        <w:t>of warming</w:t>
      </w:r>
      <w:r w:rsidRPr="0033775D">
        <w:rPr>
          <w:rFonts w:asciiTheme="minorHAnsi" w:hAnsiTheme="minorHAnsi" w:cstheme="minorHAnsi"/>
          <w:sz w:val="16"/>
        </w:rPr>
        <w:t xml:space="preserve"> </w:t>
      </w:r>
      <w:r w:rsidRPr="0033775D">
        <w:rPr>
          <w:rFonts w:asciiTheme="minorHAnsi" w:hAnsiTheme="minorHAnsi" w:cstheme="minorHAnsi"/>
          <w:b/>
          <w:bCs/>
          <w:u w:val="single"/>
          <w:shd w:val="clear" w:color="auto" w:fill="00FFFF"/>
        </w:rPr>
        <w:t>predicted by</w:t>
      </w:r>
      <w:r w:rsidRPr="0033775D">
        <w:rPr>
          <w:rFonts w:asciiTheme="minorHAnsi" w:hAnsiTheme="minorHAnsi" w:cstheme="minorHAnsi"/>
          <w:sz w:val="16"/>
        </w:rPr>
        <w:t xml:space="preserve"> </w:t>
      </w:r>
      <w:r w:rsidRPr="0033775D">
        <w:rPr>
          <w:rFonts w:asciiTheme="minorHAnsi" w:hAnsiTheme="minorHAnsi" w:cstheme="minorHAnsi"/>
          <w:b/>
          <w:bCs/>
          <w:u w:val="single"/>
        </w:rPr>
        <w:t>climate</w:t>
      </w:r>
      <w:r w:rsidRPr="0033775D">
        <w:rPr>
          <w:rFonts w:asciiTheme="minorHAnsi" w:hAnsiTheme="minorHAnsi" w:cstheme="minorHAnsi"/>
          <w:sz w:val="16"/>
        </w:rPr>
        <w:t xml:space="preserve"> </w:t>
      </w:r>
      <w:proofErr w:type="gramStart"/>
      <w:r w:rsidRPr="0033775D">
        <w:rPr>
          <w:rFonts w:asciiTheme="minorHAnsi" w:hAnsiTheme="minorHAnsi" w:cstheme="minorHAnsi"/>
          <w:b/>
          <w:bCs/>
          <w:u w:val="single"/>
          <w:shd w:val="clear" w:color="auto" w:fill="00FFFF"/>
        </w:rPr>
        <w:t>models</w:t>
      </w:r>
      <w:r w:rsidRPr="0033775D">
        <w:rPr>
          <w:rFonts w:asciiTheme="minorHAnsi" w:hAnsiTheme="minorHAnsi" w:cstheme="minorHAnsi"/>
          <w:u w:val="single"/>
        </w:rPr>
        <w:t>, and</w:t>
      </w:r>
      <w:proofErr w:type="gramEnd"/>
      <w:r w:rsidRPr="0033775D">
        <w:rPr>
          <w:rFonts w:asciiTheme="minorHAnsi" w:hAnsiTheme="minorHAnsi" w:cstheme="minorHAnsi"/>
          <w:sz w:val="16"/>
        </w:rPr>
        <w:t xml:space="preserve"> </w:t>
      </w:r>
      <w:r w:rsidRPr="0033775D">
        <w:rPr>
          <w:rFonts w:asciiTheme="minorHAnsi" w:hAnsiTheme="minorHAnsi" w:cstheme="minorHAnsi"/>
          <w:u w:val="single"/>
        </w:rPr>
        <w:t>are of a higher probability than would be expected</w:t>
      </w:r>
      <w:r w:rsidRPr="0033775D">
        <w:rPr>
          <w:rFonts w:asciiTheme="minorHAnsi" w:hAnsiTheme="minorHAnsi" w:cstheme="minorHAnsi"/>
          <w:sz w:val="16"/>
        </w:rPr>
        <w:t xml:space="preserve"> under typical statistical assumptions. More importantly, the risk lies disproportionately in the “fat-tail” outcomes, as illustrated in Figure 1. </w:t>
      </w:r>
    </w:p>
    <w:p w14:paraId="656500AE" w14:textId="31B9FBB6" w:rsidR="00DC2139" w:rsidRDefault="00DC2139" w:rsidP="00DC2139">
      <w:pPr>
        <w:pStyle w:val="Heading1"/>
      </w:pPr>
      <w:r>
        <w:t>Contention 2</w:t>
      </w:r>
      <w:r w:rsidR="008A74D8">
        <w:t xml:space="preserve"> is Innovation</w:t>
      </w:r>
    </w:p>
    <w:p w14:paraId="77023095" w14:textId="77777777" w:rsidR="00DC2139" w:rsidRPr="006421B7" w:rsidRDefault="00DC2139" w:rsidP="00DC2139">
      <w:pPr>
        <w:pStyle w:val="Heading4"/>
      </w:pPr>
      <w:r>
        <w:t xml:space="preserve">Strong commercial space creates a strong foundation for tech </w:t>
      </w:r>
      <w:proofErr w:type="spellStart"/>
      <w:r>
        <w:t>innovataion</w:t>
      </w:r>
      <w:proofErr w:type="spellEnd"/>
      <w:r>
        <w:t xml:space="preserve"> – private appropriation of space is thus key to ALL FUTURE INNOVATION </w:t>
      </w:r>
    </w:p>
    <w:p w14:paraId="2A0EC6F5" w14:textId="77777777" w:rsidR="00DC2139" w:rsidRPr="00604157" w:rsidRDefault="00DC2139" w:rsidP="00DC2139">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13F35E2D" w14:textId="77777777" w:rsidR="00DC2139" w:rsidRDefault="00DC2139" w:rsidP="00DC2139">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3FCCB38" w14:textId="4D857199" w:rsidR="00DC2139" w:rsidRDefault="00DC2139" w:rsidP="00DC2139">
      <w:pPr>
        <w:pStyle w:val="Heading4"/>
      </w:pPr>
      <w:bookmarkStart w:id="0" w:name="_Hlk92542350"/>
      <w:r>
        <w:t>Space innovation</w:t>
      </w:r>
      <w:r>
        <w:t xml:space="preserve"> spills over into other sectors and drives STEM education which is crucial to tech literacy </w:t>
      </w:r>
    </w:p>
    <w:p w14:paraId="340CF9E3" w14:textId="77777777" w:rsidR="00DC2139" w:rsidRPr="00D07037" w:rsidRDefault="00DC2139" w:rsidP="00DC2139">
      <w:r>
        <w:t xml:space="preserve">Jeff </w:t>
      </w:r>
      <w:r w:rsidRPr="00D07037">
        <w:rPr>
          <w:rStyle w:val="Style13ptBold"/>
        </w:rPr>
        <w:t>Greenblatt and</w:t>
      </w:r>
      <w:r>
        <w:t xml:space="preserve"> Al </w:t>
      </w:r>
      <w:r w:rsidRPr="00D07037">
        <w:rPr>
          <w:rStyle w:val="Style13ptBold"/>
        </w:rPr>
        <w:t>Anzaldua 19</w:t>
      </w:r>
      <w:r>
        <w:t xml:space="preserve">, Founder and CEO of Emerging Futures, LLC, an environmental and space technology consultancy based in Berkeley, California. He is also Chief Scientist at </w:t>
      </w:r>
      <w:proofErr w:type="spellStart"/>
      <w:r>
        <w:t>Spacexchange</w:t>
      </w:r>
      <w:proofErr w:type="spellEnd"/>
      <w:r>
        <w:t xml:space="preserve">, LLC, a collaboration between Emerging Futures and </w:t>
      </w:r>
      <w:proofErr w:type="spellStart"/>
      <w:r>
        <w:t>Finsophy</w:t>
      </w:r>
      <w:proofErr w:type="spellEnd"/>
      <w:r>
        <w:t xml:space="preserve"> Public Benefit Corporation, which provides economic, risk, and market analytics to the space industry. Jeff has a Ph.D. in chemistry from the University of California, Berkeley, and is a well-known expert in the fields of energy analysis, climate policy, and sustainable transportation. Since 2014, he has expanded his focus to include emerging space technologies AND retired US State Department diplomat and 30-plus-year veteran of space advocacy. As a US Foreign Service Officer, he carried out diplomatic and science/environment work, primarily in Latin America, the Caribbean, and Washington, DC. Alfred is the National Space Society Executive Vice President, Chair of the NSS Policy Committee, Deputy Chair of the NSS International Committee, and Tucson L5 Space Society International Relations Coordinator, respectively, 7-29-2019, "The Space Review: How space technology benefits the Earth," The Space Review, http://www.thespacereview.com/article/3768/1</w:t>
      </w:r>
    </w:p>
    <w:p w14:paraId="37E9EB83" w14:textId="27E9D697" w:rsidR="00DC2139" w:rsidRPr="00DC2139" w:rsidRDefault="00DC2139" w:rsidP="00DC2139">
      <w:pPr>
        <w:rPr>
          <w:b/>
          <w:iCs/>
          <w:u w:val="single"/>
        </w:rPr>
      </w:pPr>
      <w:r w:rsidRPr="00A10F06">
        <w:rPr>
          <w:rStyle w:val="StyleUnderline"/>
        </w:rPr>
        <w:t>Increasing</w:t>
      </w:r>
      <w:r w:rsidRPr="00154FB6">
        <w:rPr>
          <w:rStyle w:val="StyleUnderline"/>
        </w:rPr>
        <w:t xml:space="preserve"> economic opportunities in expanding commercial space and non-space sectors: Aside from long-standing commercial satellite services, our </w:t>
      </w:r>
      <w:r w:rsidRPr="00A10F06">
        <w:rPr>
          <w:rStyle w:val="StyleUnderline"/>
          <w:highlight w:val="cyan"/>
        </w:rPr>
        <w:t>expanding space industry</w:t>
      </w:r>
      <w:r w:rsidRPr="00154FB6">
        <w:rPr>
          <w:rStyle w:val="StyleUnderline"/>
        </w:rPr>
        <w:t xml:space="preserve">, in the process of moving beyond exclusive dependence on limited government budgets and cost-plus contracting, </w:t>
      </w:r>
      <w:r w:rsidRPr="00A10F06">
        <w:rPr>
          <w:rStyle w:val="StyleUnderline"/>
          <w:highlight w:val="cyan"/>
        </w:rPr>
        <w:t>brings</w:t>
      </w:r>
      <w:r w:rsidRPr="00154FB6">
        <w:rPr>
          <w:rStyle w:val="StyleUnderline"/>
        </w:rPr>
        <w:t xml:space="preserve"> with it </w:t>
      </w:r>
      <w:r w:rsidRPr="00A10F06">
        <w:rPr>
          <w:rStyle w:val="StyleUnderline"/>
          <w:highlight w:val="cyan"/>
        </w:rPr>
        <w:t>economic opportunities,</w:t>
      </w:r>
      <w:r w:rsidRPr="00154FB6">
        <w:rPr>
          <w:rStyle w:val="StyleUnderline"/>
        </w:rPr>
        <w:t xml:space="preserve"> </w:t>
      </w:r>
      <w:r w:rsidRPr="00154FB6">
        <w:rPr>
          <w:rStyle w:val="Emphasis"/>
        </w:rPr>
        <w:t xml:space="preserve">not only to those working directly in the space sector but also </w:t>
      </w:r>
      <w:r w:rsidRPr="00A10F06">
        <w:rPr>
          <w:rStyle w:val="Emphasis"/>
          <w:highlight w:val="cyan"/>
        </w:rPr>
        <w:t>to non-space actors, including many small businesses</w:t>
      </w:r>
      <w:r w:rsidRPr="00154FB6">
        <w:rPr>
          <w:rStyle w:val="Emphasis"/>
        </w:rPr>
        <w:t>.</w:t>
      </w:r>
      <w:r w:rsidRPr="00154FB6">
        <w:rPr>
          <w:sz w:val="16"/>
        </w:rPr>
        <w:t xml:space="preserve"> Put another way, </w:t>
      </w:r>
      <w:r w:rsidRPr="00154FB6">
        <w:rPr>
          <w:rStyle w:val="Emphasis"/>
        </w:rPr>
        <w:t xml:space="preserve">an </w:t>
      </w:r>
      <w:r w:rsidRPr="00A10F06">
        <w:rPr>
          <w:rStyle w:val="Emphasis"/>
          <w:highlight w:val="cyan"/>
        </w:rPr>
        <w:t>expanding commercial space</w:t>
      </w:r>
      <w:r w:rsidRPr="00154FB6">
        <w:rPr>
          <w:rStyle w:val="Emphasis"/>
        </w:rPr>
        <w:t xml:space="preserve"> industry will </w:t>
      </w:r>
      <w:r w:rsidRPr="00A10F06">
        <w:rPr>
          <w:rStyle w:val="Emphasis"/>
          <w:highlight w:val="cyan"/>
        </w:rPr>
        <w:t>not</w:t>
      </w:r>
      <w:r w:rsidRPr="00154FB6">
        <w:rPr>
          <w:rStyle w:val="Emphasis"/>
        </w:rPr>
        <w:t xml:space="preserve"> </w:t>
      </w:r>
      <w:r w:rsidRPr="00A10F06">
        <w:rPr>
          <w:rStyle w:val="Emphasis"/>
          <w:highlight w:val="cyan"/>
        </w:rPr>
        <w:t>only result in high-tech jobs, but also</w:t>
      </w:r>
      <w:r w:rsidRPr="00154FB6">
        <w:rPr>
          <w:rStyle w:val="Emphasis"/>
        </w:rPr>
        <w:t xml:space="preserve"> </w:t>
      </w:r>
      <w:r w:rsidRPr="00A10F06">
        <w:rPr>
          <w:rStyle w:val="Emphasis"/>
          <w:highlight w:val="cyan"/>
        </w:rPr>
        <w:t>everyday jobs</w:t>
      </w:r>
      <w:r w:rsidRPr="00154FB6">
        <w:rPr>
          <w:rStyle w:val="Emphasis"/>
        </w:rPr>
        <w:t xml:space="preserve"> connected to construction, food service, wholesale and retail, finance, and more throughout the communities hosting commercial space companies.</w:t>
      </w:r>
      <w:r w:rsidRPr="00154FB6">
        <w:rPr>
          <w:sz w:val="16"/>
        </w:rPr>
        <w:t xml:space="preserve"> 6. </w:t>
      </w:r>
      <w:r w:rsidRPr="00154FB6">
        <w:rPr>
          <w:rStyle w:val="StyleUnderline"/>
        </w:rPr>
        <w:t xml:space="preserve">Inspiration for STEAM education: Beyond economics, </w:t>
      </w:r>
      <w:r w:rsidRPr="00A10F06">
        <w:rPr>
          <w:rStyle w:val="StyleUnderline"/>
          <w:highlight w:val="cyan"/>
        </w:rPr>
        <w:t>a healthy space sector will</w:t>
      </w:r>
      <w:r w:rsidRPr="00154FB6">
        <w:rPr>
          <w:rStyle w:val="StyleUnderline"/>
        </w:rPr>
        <w:t xml:space="preserve"> continue to </w:t>
      </w:r>
      <w:r w:rsidRPr="00A10F06">
        <w:rPr>
          <w:rStyle w:val="StyleUnderline"/>
          <w:highlight w:val="cyan"/>
        </w:rPr>
        <w:t>inspire people</w:t>
      </w:r>
      <w:r w:rsidRPr="00154FB6">
        <w:rPr>
          <w:rStyle w:val="StyleUnderline"/>
        </w:rPr>
        <w:t xml:space="preserve"> young and old </w:t>
      </w:r>
      <w:r w:rsidRPr="00A10F06">
        <w:rPr>
          <w:rStyle w:val="StyleUnderline"/>
          <w:highlight w:val="cyan"/>
        </w:rPr>
        <w:t>about new frontiers</w:t>
      </w:r>
      <w:r w:rsidRPr="00A10F06">
        <w:rPr>
          <w:sz w:val="16"/>
          <w:highlight w:val="cyan"/>
        </w:rPr>
        <w:t xml:space="preserve">, </w:t>
      </w:r>
      <w:r w:rsidRPr="00A10F06">
        <w:rPr>
          <w:rStyle w:val="Emphasis"/>
          <w:highlight w:val="cyan"/>
        </w:rPr>
        <w:t>discoveries, and tech</w:t>
      </w:r>
      <w:r w:rsidRPr="00154FB6">
        <w:rPr>
          <w:rStyle w:val="Emphasis"/>
        </w:rPr>
        <w:t xml:space="preserve">nologies, </w:t>
      </w:r>
      <w:r w:rsidRPr="00A10F06">
        <w:rPr>
          <w:rStyle w:val="Emphasis"/>
          <w:highlight w:val="cyan"/>
        </w:rPr>
        <w:t>and</w:t>
      </w:r>
      <w:r w:rsidRPr="00154FB6">
        <w:rPr>
          <w:rStyle w:val="Emphasis"/>
        </w:rPr>
        <w:t xml:space="preserve"> </w:t>
      </w:r>
      <w:r w:rsidRPr="00A10F06">
        <w:rPr>
          <w:rStyle w:val="Emphasis"/>
          <w:highlight w:val="cyan"/>
        </w:rPr>
        <w:t>foster interest in STEAM</w:t>
      </w:r>
      <w:r w:rsidRPr="00154FB6">
        <w:rPr>
          <w:sz w:val="16"/>
        </w:rPr>
        <w:t xml:space="preserve"> (science, technology, engineering, art, and math) </w:t>
      </w:r>
      <w:r w:rsidRPr="00154FB6">
        <w:rPr>
          <w:rStyle w:val="StyleUnderline"/>
        </w:rPr>
        <w:t xml:space="preserve">disciplines, </w:t>
      </w:r>
      <w:r w:rsidRPr="00A10F06">
        <w:rPr>
          <w:rStyle w:val="Emphasis"/>
          <w:highlight w:val="cyan"/>
        </w:rPr>
        <w:t>which</w:t>
      </w:r>
      <w:r w:rsidRPr="00154FB6">
        <w:rPr>
          <w:rStyle w:val="Emphasis"/>
        </w:rPr>
        <w:t xml:space="preserve"> helps </w:t>
      </w:r>
      <w:r w:rsidRPr="00A10F06">
        <w:rPr>
          <w:rStyle w:val="Emphasis"/>
          <w:highlight w:val="cyan"/>
        </w:rPr>
        <w:t xml:space="preserve">create a scientifically literate society able to participate in an </w:t>
      </w:r>
      <w:r w:rsidRPr="00A10F06">
        <w:rPr>
          <w:rStyle w:val="Emphasis"/>
        </w:rPr>
        <w:t xml:space="preserve">increasingly </w:t>
      </w:r>
      <w:r w:rsidRPr="00A10F06">
        <w:rPr>
          <w:rStyle w:val="Emphasis"/>
          <w:highlight w:val="cyan"/>
        </w:rPr>
        <w:t>technology-driven world</w:t>
      </w:r>
      <w:r w:rsidRPr="00154FB6">
        <w:rPr>
          <w:rStyle w:val="Emphasis"/>
        </w:rPr>
        <w:t>.</w:t>
      </w:r>
    </w:p>
    <w:bookmarkEnd w:id="0"/>
    <w:p w14:paraId="191C4EB0" w14:textId="44AED156" w:rsidR="00DC2139" w:rsidRDefault="00DC2139" w:rsidP="00DC2139">
      <w:pPr>
        <w:pStyle w:val="Heading4"/>
      </w:pPr>
      <w:r>
        <w:t>Humanity is faced with endless global problems – climate change, poverty, war, overpopulation, disease, famine, and there will be far more in the future – the only thing common between these problems is we need strong innovation to solve them</w:t>
      </w:r>
    </w:p>
    <w:p w14:paraId="5A42CCB4" w14:textId="77777777" w:rsidR="00DC2139" w:rsidRPr="00A830F1" w:rsidRDefault="00DC2139" w:rsidP="00DC2139">
      <w:r>
        <w:t xml:space="preserve">Brent </w:t>
      </w:r>
      <w:r w:rsidRPr="00A830F1">
        <w:rPr>
          <w:b/>
        </w:rPr>
        <w:t>Barker 2k</w:t>
      </w:r>
      <w:r>
        <w:t>. E</w:t>
      </w:r>
      <w:r w:rsidRPr="00A830F1">
        <w:t>lectrical engineer, and manager of corporate communications for the Electric Power Research Institute and former industrial economist and staff author at SRI International and as a commercial research analyst at USX Corporation</w:t>
      </w:r>
      <w:r>
        <w:t xml:space="preserve">. </w:t>
      </w:r>
      <w:r w:rsidRPr="00A830F1">
        <w:t>Summer</w:t>
      </w:r>
      <w:r>
        <w:t xml:space="preserve"> 2000. </w:t>
      </w:r>
      <w:r w:rsidRPr="00A830F1">
        <w:t>“Technology and the Quest for Sustainability.” EPRI Journal</w:t>
      </w:r>
      <w:r>
        <w:t xml:space="preserve">. </w:t>
      </w:r>
    </w:p>
    <w:p w14:paraId="4FB40457" w14:textId="77777777" w:rsidR="00DC2139" w:rsidRPr="005528CD" w:rsidRDefault="00DC2139" w:rsidP="00DC2139">
      <w:pPr>
        <w:rPr>
          <w:color w:val="000000"/>
          <w:sz w:val="8"/>
        </w:rPr>
      </w:pPr>
      <w:r w:rsidRPr="005528CD">
        <w:rPr>
          <w:color w:val="000000"/>
          <w:sz w:val="8"/>
        </w:rPr>
        <w:t xml:space="preserve">From a social standpoint, </w:t>
      </w:r>
      <w:r w:rsidRPr="00F25395">
        <w:rPr>
          <w:rStyle w:val="Emphasis"/>
          <w:highlight w:val="cyan"/>
        </w:rPr>
        <w:t>accelerating productivity</w:t>
      </w:r>
      <w:r w:rsidRPr="00F25395">
        <w:rPr>
          <w:color w:val="000000"/>
          <w:highlight w:val="cyan"/>
          <w:u w:val="single"/>
        </w:rPr>
        <w:t xml:space="preserve"> is</w:t>
      </w:r>
      <w:r w:rsidRPr="005528CD">
        <w:rPr>
          <w:color w:val="000000"/>
          <w:sz w:val="8"/>
        </w:rPr>
        <w:t xml:space="preserve"> not an option but rather </w:t>
      </w:r>
      <w:r w:rsidRPr="005528CD">
        <w:rPr>
          <w:color w:val="000000"/>
          <w:u w:val="single"/>
        </w:rPr>
        <w:t xml:space="preserve">an </w:t>
      </w:r>
      <w:r w:rsidRPr="00F25395">
        <w:rPr>
          <w:color w:val="000000"/>
          <w:highlight w:val="cyan"/>
          <w:u w:val="single"/>
        </w:rPr>
        <w:t>imperative</w:t>
      </w:r>
      <w:r w:rsidRPr="005528CD">
        <w:rPr>
          <w:color w:val="000000"/>
          <w:sz w:val="8"/>
        </w:rPr>
        <w:t xml:space="preserve"> for the future. It is necessary </w:t>
      </w:r>
      <w:proofErr w:type="gramStart"/>
      <w:r w:rsidRPr="005528CD">
        <w:rPr>
          <w:color w:val="000000"/>
          <w:sz w:val="8"/>
        </w:rPr>
        <w:t xml:space="preserve">in order </w:t>
      </w:r>
      <w:r w:rsidRPr="00F25395">
        <w:rPr>
          <w:color w:val="000000"/>
          <w:highlight w:val="cyan"/>
          <w:u w:val="single"/>
        </w:rPr>
        <w:t>to</w:t>
      </w:r>
      <w:proofErr w:type="gramEnd"/>
      <w:r w:rsidRPr="00F25395">
        <w:rPr>
          <w:color w:val="000000"/>
          <w:highlight w:val="cyan"/>
          <w:u w:val="single"/>
        </w:rPr>
        <w:t xml:space="preserve"> provide </w:t>
      </w:r>
      <w:r w:rsidRPr="005528CD">
        <w:rPr>
          <w:color w:val="000000"/>
          <w:u w:val="single"/>
        </w:rPr>
        <w:t xml:space="preserve">the wealth </w:t>
      </w:r>
      <w:r w:rsidRPr="00F25395">
        <w:rPr>
          <w:color w:val="000000"/>
          <w:highlight w:val="cyan"/>
          <w:u w:val="single"/>
        </w:rPr>
        <w:t xml:space="preserve">for </w:t>
      </w:r>
      <w:r w:rsidRPr="00F25395">
        <w:rPr>
          <w:rStyle w:val="Emphasis"/>
          <w:highlight w:val="cyan"/>
        </w:rPr>
        <w:t>environmental sustainability</w:t>
      </w:r>
      <w:r w:rsidRPr="005528CD">
        <w:rPr>
          <w:color w:val="000000"/>
          <w:sz w:val="8"/>
        </w:rPr>
        <w:t xml:space="preserve">, to support an aging population in the industrialized world, </w:t>
      </w:r>
      <w:r w:rsidRPr="005528CD">
        <w:rPr>
          <w:color w:val="000000"/>
          <w:u w:val="single"/>
        </w:rPr>
        <w:t>and to provide an economic ladder for developing nations</w:t>
      </w:r>
      <w:r w:rsidRPr="005528CD">
        <w:rPr>
          <w:color w:val="000000"/>
          <w:sz w:val="8"/>
        </w:rPr>
        <w:t>. The second area of</w:t>
      </w:r>
      <w:r w:rsidRPr="00316859">
        <w:rPr>
          <w:color w:val="000000"/>
          <w:u w:val="single"/>
        </w:rPr>
        <w:t xml:space="preserve"> </w:t>
      </w:r>
      <w:r w:rsidRPr="00F25395">
        <w:rPr>
          <w:color w:val="000000"/>
          <w:highlight w:val="cyan"/>
          <w:u w:val="single"/>
        </w:rPr>
        <w:t>opportunity for tech</w:t>
      </w:r>
      <w:r w:rsidRPr="005528CD">
        <w:rPr>
          <w:color w:val="000000"/>
          <w:u w:val="single"/>
        </w:rPr>
        <w:t>nology</w:t>
      </w:r>
      <w:r w:rsidRPr="00F25395">
        <w:rPr>
          <w:color w:val="000000"/>
          <w:highlight w:val="cyan"/>
          <w:u w:val="single"/>
        </w:rPr>
        <w:t xml:space="preserve"> lies in </w:t>
      </w:r>
      <w:r w:rsidRPr="00F25395">
        <w:rPr>
          <w:rStyle w:val="Emphasis"/>
          <w:highlight w:val="cyan"/>
        </w:rPr>
        <w:t>its potential to help stabilize global population</w:t>
      </w:r>
      <w:r w:rsidRPr="00316859">
        <w:rPr>
          <w:color w:val="000000"/>
          <w:u w:val="single"/>
        </w:rPr>
        <w:t xml:space="preserve"> </w:t>
      </w:r>
      <w:r w:rsidRPr="005528CD">
        <w:rPr>
          <w:color w:val="000000"/>
          <w:sz w:val="8"/>
        </w:rPr>
        <w:t xml:space="preserve">at 10-12 billion sometime in the twenty-first century, possibly as early as 2075. </w:t>
      </w:r>
      <w:r w:rsidRPr="005528CD">
        <w:rPr>
          <w:color w:val="000000"/>
          <w:u w:val="single"/>
          <w:bdr w:val="single" w:sz="4" w:space="0" w:color="auto"/>
        </w:rPr>
        <w:t>The key is economics</w:t>
      </w:r>
      <w:r w:rsidRPr="005528CD">
        <w:rPr>
          <w:color w:val="000000"/>
          <w:u w:val="single"/>
        </w:rPr>
        <w:t>. Global communications</w:t>
      </w:r>
      <w:r w:rsidRPr="005528CD">
        <w:rPr>
          <w:color w:val="000000"/>
          <w:sz w:val="8"/>
        </w:rPr>
        <w:t xml:space="preserve">, from television to movies to the Internet, </w:t>
      </w:r>
      <w:r w:rsidRPr="005528CD">
        <w:rPr>
          <w:color w:val="000000"/>
          <w:u w:val="single"/>
        </w:rPr>
        <w:t xml:space="preserve">have brought an </w:t>
      </w:r>
      <w:r w:rsidRPr="005528CD">
        <w:rPr>
          <w:color w:val="000000"/>
          <w:u w:val="single"/>
          <w:bdr w:val="single" w:sz="4" w:space="0" w:color="auto"/>
        </w:rPr>
        <w:t>image of the comfortable life of the developed world</w:t>
      </w:r>
      <w:r w:rsidRPr="005528CD">
        <w:rPr>
          <w:color w:val="000000"/>
          <w:u w:val="single"/>
        </w:rPr>
        <w:t xml:space="preserve"> into the homes of the poorest people, </w:t>
      </w:r>
      <w:r w:rsidRPr="005528CD">
        <w:rPr>
          <w:color w:val="000000"/>
          <w:u w:val="single"/>
          <w:bdr w:val="single" w:sz="4" w:space="0" w:color="auto"/>
        </w:rPr>
        <w:t>firing their own aspirations for a better quality of life,</w:t>
      </w:r>
      <w:r w:rsidRPr="005528CD">
        <w:rPr>
          <w:color w:val="000000"/>
          <w:sz w:val="8"/>
        </w:rPr>
        <w:t xml:space="preserve"> either</w:t>
      </w:r>
      <w:r w:rsidRPr="005528CD">
        <w:rPr>
          <w:color w:val="000000"/>
          <w:u w:val="single"/>
        </w:rPr>
        <w:t xml:space="preserve"> through economic development</w:t>
      </w:r>
      <w:r w:rsidRPr="005528CD">
        <w:rPr>
          <w:color w:val="000000"/>
          <w:sz w:val="8"/>
        </w:rPr>
        <w:t xml:space="preserve"> in their own country or through emigration to other countries. </w:t>
      </w:r>
      <w:r w:rsidRPr="005528CD">
        <w:rPr>
          <w:color w:val="000000"/>
          <w:u w:val="single"/>
        </w:rPr>
        <w:t>If we</w:t>
      </w:r>
      <w:r w:rsidRPr="005528CD">
        <w:rPr>
          <w:color w:val="000000"/>
          <w:sz w:val="8"/>
        </w:rPr>
        <w:t xml:space="preserve"> in the developed world </w:t>
      </w:r>
      <w:r w:rsidRPr="005528CD">
        <w:rPr>
          <w:color w:val="000000"/>
          <w:u w:val="single"/>
        </w:rPr>
        <w:t xml:space="preserve">can make the </w:t>
      </w:r>
      <w:r w:rsidRPr="005528CD">
        <w:rPr>
          <w:color w:val="000000"/>
          <w:sz w:val="8"/>
        </w:rPr>
        <w:t>basic tools of</w:t>
      </w:r>
      <w:r w:rsidRPr="005528CD">
        <w:rPr>
          <w:color w:val="000000"/>
          <w:u w:val="single"/>
        </w:rPr>
        <w:t xml:space="preserve"> prosperity</w:t>
      </w:r>
      <w:r w:rsidRPr="005528CD">
        <w:rPr>
          <w:color w:val="000000"/>
          <w:sz w:val="8"/>
        </w:rPr>
        <w:t>--infrastructure, health care, education, and law</w:t>
      </w:r>
      <w:r w:rsidRPr="005528CD">
        <w:rPr>
          <w:color w:val="000000"/>
          <w:u w:val="single"/>
        </w:rPr>
        <w:t>--more accessible and affordable</w:t>
      </w:r>
      <w:r w:rsidRPr="005528CD">
        <w:rPr>
          <w:color w:val="000000"/>
          <w:sz w:val="8"/>
        </w:rPr>
        <w:t xml:space="preserve">, recent history suggests that </w:t>
      </w:r>
      <w:r w:rsidRPr="005528CD">
        <w:rPr>
          <w:color w:val="000000"/>
          <w:u w:val="single"/>
        </w:rPr>
        <w:t>the cultural drivers for producing large families will be tempered,</w:t>
      </w:r>
      <w:r w:rsidRPr="005528CD">
        <w:rPr>
          <w:color w:val="000000"/>
          <w:sz w:val="8"/>
        </w:rPr>
        <w:t xml:space="preserve"> relatively </w:t>
      </w:r>
      <w:r w:rsidRPr="005528CD">
        <w:rPr>
          <w:color w:val="000000"/>
          <w:u w:val="single"/>
        </w:rPr>
        <w:t>quickly</w:t>
      </w:r>
      <w:r w:rsidRPr="005528CD">
        <w:rPr>
          <w:sz w:val="8"/>
        </w:rPr>
        <w:t xml:space="preserve"> and without coercion.</w:t>
      </w:r>
      <w:r w:rsidRPr="005528CD">
        <w:rPr>
          <w:color w:val="000000"/>
          <w:sz w:val="8"/>
        </w:rPr>
        <w:t xml:space="preserve"> </w:t>
      </w:r>
      <w:r w:rsidRPr="005528CD">
        <w:rPr>
          <w:sz w:val="8"/>
        </w:rPr>
        <w:t>But the task is enormous. The physical prerequisites for prosperity in the global economy are electricity and communications. Today, there are more than 2 billion people living without electricity, or commercial energy in any form, in the very countries where some 5 billion people will be added in the next 50 years.</w:t>
      </w:r>
      <w:r w:rsidRPr="005528CD">
        <w:rPr>
          <w:color w:val="000000"/>
          <w:sz w:val="8"/>
        </w:rPr>
        <w:t xml:space="preserve"> If for no other reason than our enlightened self-interest, we should strive for universal access to electricity, communications, and educational opportunity. We have little choice, because the fate of the developed world is inextricably bound up in the economic and demographic fate of the developing world. A third,</w:t>
      </w:r>
      <w:r w:rsidRPr="005528CD">
        <w:rPr>
          <w:color w:val="000000"/>
          <w:u w:val="single"/>
        </w:rPr>
        <w:t xml:space="preserve"> </w:t>
      </w:r>
      <w:r w:rsidRPr="005528CD">
        <w:rPr>
          <w:color w:val="000000"/>
          <w:sz w:val="8"/>
        </w:rPr>
        <w:t xml:space="preserve">related </w:t>
      </w:r>
      <w:r w:rsidRPr="005528CD">
        <w:rPr>
          <w:color w:val="000000"/>
          <w:u w:val="single"/>
        </w:rPr>
        <w:t>opportunity for technology is in decoupling population growth from land use and</w:t>
      </w:r>
      <w:r w:rsidRPr="005528CD">
        <w:rPr>
          <w:color w:val="000000"/>
          <w:sz w:val="8"/>
        </w:rPr>
        <w:t>, more broadly,</w:t>
      </w:r>
      <w:r w:rsidRPr="005528CD">
        <w:rPr>
          <w:color w:val="000000"/>
          <w:u w:val="single"/>
        </w:rPr>
        <w:t xml:space="preserve"> decoupling economic growth from natural resource consumption through recycling, end-use efficiency, and industrial ecology.</w:t>
      </w:r>
      <w:r w:rsidRPr="005528CD">
        <w:rPr>
          <w:color w:val="000000"/>
          <w:sz w:val="8"/>
        </w:rPr>
        <w:t xml:space="preserve"> Decoupling population from land use is well under way. According to </w:t>
      </w:r>
      <w:proofErr w:type="spellStart"/>
      <w:r w:rsidRPr="005528CD">
        <w:rPr>
          <w:color w:val="000000"/>
          <w:sz w:val="8"/>
        </w:rPr>
        <w:t>Grubler</w:t>
      </w:r>
      <w:proofErr w:type="spellEnd"/>
      <w:r w:rsidRPr="005528CD">
        <w:rPr>
          <w:color w:val="000000"/>
          <w:sz w:val="8"/>
        </w:rPr>
        <w:t>, from 1700 to 1850 nearly 2 hectares of land (5 acres) were needed to support every child born in North America, while in the more crowded and cultivated regions of Europe and Asia only 0.5 hectare (1.2 acres) and 0.2 hectare (0.5 acre) were needed, respectively. During the past century, the amount of land needed per additional child has been dropping in all areas of the world, with</w:t>
      </w:r>
      <w:r w:rsidRPr="005528CD">
        <w:rPr>
          <w:color w:val="000000"/>
          <w:u w:val="single"/>
        </w:rPr>
        <w:t xml:space="preserve"> Europe and North America </w:t>
      </w:r>
      <w:r w:rsidRPr="005528CD">
        <w:rPr>
          <w:color w:val="000000"/>
          <w:sz w:val="8"/>
        </w:rPr>
        <w:t>experiencing the fastest decreases. Both</w:t>
      </w:r>
      <w:r w:rsidRPr="005528CD">
        <w:rPr>
          <w:color w:val="000000"/>
          <w:u w:val="single"/>
        </w:rPr>
        <w:t xml:space="preserve"> crossed the "zero threshold" </w:t>
      </w:r>
      <w:r w:rsidRPr="005528CD">
        <w:rPr>
          <w:color w:val="000000"/>
          <w:sz w:val="8"/>
        </w:rPr>
        <w:t xml:space="preserve">in the past few decades, </w:t>
      </w:r>
      <w:r w:rsidRPr="005528CD">
        <w:rPr>
          <w:color w:val="000000"/>
          <w:u w:val="single"/>
        </w:rPr>
        <w:t xml:space="preserve">meaning that no additional land is needed to support additional children and that land requirements will continue to decrease </w:t>
      </w:r>
      <w:r w:rsidRPr="005528CD">
        <w:rPr>
          <w:color w:val="000000"/>
          <w:sz w:val="8"/>
        </w:rPr>
        <w:t xml:space="preserve">in the future. One can postulate that </w:t>
      </w:r>
      <w:r w:rsidRPr="00F25395">
        <w:rPr>
          <w:color w:val="000000"/>
          <w:highlight w:val="cyan"/>
          <w:u w:val="single"/>
        </w:rPr>
        <w:t xml:space="preserve">the pattern of returning land to nature will </w:t>
      </w:r>
      <w:r w:rsidRPr="005528CD">
        <w:rPr>
          <w:color w:val="000000"/>
          <w:u w:val="single"/>
        </w:rPr>
        <w:t>continue to spread throughout the world, eventually stemming and then reversing the current onslaught on the</w:t>
      </w:r>
      <w:r w:rsidRPr="005528CD">
        <w:rPr>
          <w:color w:val="000000"/>
          <w:sz w:val="8"/>
        </w:rPr>
        <w:t xml:space="preserve"> great </w:t>
      </w:r>
      <w:r w:rsidRPr="005528CD">
        <w:rPr>
          <w:color w:val="000000"/>
          <w:u w:val="single"/>
        </w:rPr>
        <w:t xml:space="preserve">rain forests. </w:t>
      </w:r>
      <w:r w:rsidRPr="005528CD">
        <w:rPr>
          <w:color w:val="000000"/>
          <w:u w:val="single"/>
          <w:bdr w:val="single" w:sz="4" w:space="0" w:color="auto"/>
        </w:rPr>
        <w:t>Time is critical</w:t>
      </w:r>
      <w:r w:rsidRPr="005528CD">
        <w:rPr>
          <w:color w:val="000000"/>
          <w:u w:val="single"/>
        </w:rPr>
        <w:t xml:space="preserve"> if vast tracts are to be saved </w:t>
      </w:r>
      <w:r w:rsidRPr="005528CD">
        <w:rPr>
          <w:color w:val="000000"/>
          <w:sz w:val="8"/>
        </w:rPr>
        <w:t xml:space="preserve">from being laid bare, </w:t>
      </w:r>
      <w:r w:rsidRPr="005528CD">
        <w:rPr>
          <w:color w:val="000000"/>
          <w:u w:val="single"/>
        </w:rPr>
        <w:t>and success will</w:t>
      </w:r>
      <w:r w:rsidRPr="005528CD">
        <w:rPr>
          <w:color w:val="000000"/>
          <w:sz w:val="8"/>
        </w:rPr>
        <w:t xml:space="preserve"> largely </w:t>
      </w:r>
      <w:r w:rsidRPr="00F25395">
        <w:rPr>
          <w:color w:val="000000"/>
          <w:highlight w:val="cyan"/>
          <w:u w:val="single"/>
        </w:rPr>
        <w:t xml:space="preserve">depend on </w:t>
      </w:r>
      <w:r w:rsidRPr="00F25395">
        <w:rPr>
          <w:rStyle w:val="Emphasis"/>
          <w:highlight w:val="cyan"/>
        </w:rPr>
        <w:t>how rapidly economic opportunities expand</w:t>
      </w:r>
      <w:r w:rsidRPr="005528CD">
        <w:rPr>
          <w:rStyle w:val="Emphasis"/>
        </w:rPr>
        <w:t xml:space="preserve"> </w:t>
      </w:r>
      <w:r w:rsidRPr="005528CD">
        <w:rPr>
          <w:color w:val="000000"/>
          <w:u w:val="single"/>
        </w:rPr>
        <w:t>for those now trapped in subsistence and frontier farming</w:t>
      </w:r>
      <w:r w:rsidRPr="005528CD">
        <w:rPr>
          <w:color w:val="000000"/>
          <w:sz w:val="8"/>
        </w:rPr>
        <w:t xml:space="preserve">. In concept, the potential for returning land to nature is enormous. Futurist and scholar Jesse </w:t>
      </w:r>
      <w:proofErr w:type="spellStart"/>
      <w:r w:rsidRPr="005528CD">
        <w:rPr>
          <w:color w:val="000000"/>
          <w:sz w:val="8"/>
        </w:rPr>
        <w:t>Ausubel</w:t>
      </w:r>
      <w:proofErr w:type="spellEnd"/>
      <w:r w:rsidRPr="005528CD">
        <w:rPr>
          <w:color w:val="000000"/>
          <w:sz w:val="8"/>
        </w:rPr>
        <w:t xml:space="preserve"> of the Rockefeller University calculates that if farmers could lift average grain yields around the world just to the level of today's average U.S. corn grower, one-half of current global cropland--an area the size of the Amazon basin--could be spared.</w:t>
      </w:r>
      <w:r>
        <w:rPr>
          <w:color w:val="000000"/>
          <w:u w:val="single"/>
        </w:rPr>
        <w:t xml:space="preserve"> </w:t>
      </w:r>
      <w:r w:rsidRPr="005528CD">
        <w:rPr>
          <w:color w:val="000000"/>
          <w:sz w:val="8"/>
        </w:rPr>
        <w:t xml:space="preserve">If agriculture is a leading indicator, then the continuous drive to produce more from less will prevail in other parts of the economy Certainly </w:t>
      </w:r>
      <w:r w:rsidRPr="005528CD">
        <w:rPr>
          <w:color w:val="000000"/>
          <w:u w:val="single"/>
        </w:rPr>
        <w:t>with shrinking agricultural land requirements, water distribution and use around the world can be greatly altered</w:t>
      </w:r>
      <w:r w:rsidRPr="005528CD">
        <w:rPr>
          <w:color w:val="000000"/>
          <w:sz w:val="8"/>
        </w:rPr>
        <w:t xml:space="preserve">, since nearly two-thirds of water now goes for irrigation. Overall, the technologies of the future will, in the words of </w:t>
      </w:r>
      <w:proofErr w:type="spellStart"/>
      <w:r w:rsidRPr="005528CD">
        <w:rPr>
          <w:color w:val="000000"/>
          <w:sz w:val="8"/>
        </w:rPr>
        <w:t>Ausubel</w:t>
      </w:r>
      <w:proofErr w:type="spellEnd"/>
      <w:r w:rsidRPr="005528CD">
        <w:rPr>
          <w:color w:val="000000"/>
          <w:sz w:val="8"/>
        </w:rPr>
        <w:t xml:space="preserve">, be "cleaner, leaner, lighter, and drier"--that is, more efficient and less wasteful of materials and water. They will be much more tightly integrated through microprocessor-based control and will therefore use human and natural resources much more efficiently and productively. Energy intensity, land intensity, and water intensity (and, to a lesser extent, materials intensity) for both manufacturing and agriculture are already heading downward. Only in agriculture are they falling fast enough to offset the surge in population, but, optimistically, advances in science and technology should accelerate the downward trends in other sectors, helping to decouple economic development from environmental impact in the coming century. One positive sign is the fact that recycling rates in North America are now approaching 65% for steel, lead, and copper and 30% for aluminum and paper. A second sign is that economic output is shifting away from resource-intensive products toward knowledge-based, immaterial goods and services. As a result, although the U.S. gross domestic product (GDP) increased 200-fold (in real dollars) in the twentieth century, the physical weight of our annual output remains the same as it was in 1900. If anything, this trend will be accelerating. As Kevin Kelly, the editor of Wired magazine, noted, "The creations most in demand from the United States [as exports] have lost 50% of their physical weight per dollar of value in only six years.... Within a generation, two at most, the number of people working in honest-to-goodness manufacturing jobs will be no more than the number of farmers on the land--less than a few percent. Far more than we realize, the network economy is pulling us all in." </w:t>
      </w:r>
      <w:r w:rsidRPr="00316859">
        <w:rPr>
          <w:color w:val="000000"/>
          <w:u w:val="single"/>
        </w:rPr>
        <w:t>Even pollution shows clear signs of being decoupled from population and economic growth</w:t>
      </w:r>
      <w:r w:rsidRPr="005528CD">
        <w:rPr>
          <w:color w:val="000000"/>
          <w:sz w:val="8"/>
        </w:rPr>
        <w:t xml:space="preserve">. Economist Paul </w:t>
      </w:r>
      <w:proofErr w:type="spellStart"/>
      <w:r w:rsidRPr="005528CD">
        <w:rPr>
          <w:color w:val="000000"/>
          <w:sz w:val="8"/>
        </w:rPr>
        <w:t>Portney</w:t>
      </w:r>
      <w:proofErr w:type="spellEnd"/>
      <w:r w:rsidRPr="005528CD">
        <w:rPr>
          <w:color w:val="000000"/>
          <w:sz w:val="8"/>
        </w:rPr>
        <w:t xml:space="preserve"> notes that, </w:t>
      </w:r>
      <w:proofErr w:type="gramStart"/>
      <w:r w:rsidRPr="005528CD">
        <w:rPr>
          <w:color w:val="000000"/>
          <w:sz w:val="8"/>
        </w:rPr>
        <w:t>with the exception of</w:t>
      </w:r>
      <w:proofErr w:type="gramEnd"/>
      <w:r w:rsidRPr="005528CD">
        <w:rPr>
          <w:color w:val="000000"/>
          <w:sz w:val="8"/>
        </w:rPr>
        <w:t xml:space="preserve"> greenhouse gases, "in the OECD [Organization for Economic Cooperation and Development] countries, the favorable experience [with pollution control] has been a triumph of technology That is, the ratio of pollution per unit of GDP has fallen fast enough in the developed world to offset the increase in both GDP per capita and the growing number of '</w:t>
      </w:r>
      <w:proofErr w:type="spellStart"/>
      <w:r w:rsidRPr="005528CD">
        <w:rPr>
          <w:color w:val="000000"/>
          <w:sz w:val="8"/>
        </w:rPr>
        <w:t>capitas</w:t>
      </w:r>
      <w:proofErr w:type="spellEnd"/>
      <w:r w:rsidRPr="005528CD">
        <w:rPr>
          <w:color w:val="000000"/>
          <w:sz w:val="8"/>
        </w:rPr>
        <w:t xml:space="preserve">' themselves." The fourth opportunity for science and technology stems from their enormous potential to unlock resources not now available, to reduce human limitations, to create new options for policymakers and businesspeople alike, and to give us new levels of insight into future challenges. Technically resources have little value if we cannot unlock them for practical use. With technology, we </w:t>
      </w:r>
      <w:proofErr w:type="gramStart"/>
      <w:r w:rsidRPr="005528CD">
        <w:rPr>
          <w:color w:val="000000"/>
          <w:sz w:val="8"/>
        </w:rPr>
        <w:t>are able to</w:t>
      </w:r>
      <w:proofErr w:type="gramEnd"/>
      <w:r w:rsidRPr="005528CD">
        <w:rPr>
          <w:color w:val="000000"/>
          <w:sz w:val="8"/>
        </w:rPr>
        <w:t xml:space="preserve"> bring dormant resources to life. For example, it was only with the development of an electrolytic process late in the nineteenth century that aluminum--the most abundant metal on earth--became commercially available and useful. Chemistry unlocked hydrocarbons. And engineering allowed us to extract and put to diverse use untapped petroleum and gas fields. Over the course of history, technology has made the inaccessible accessible, and resource depletion has been more of a catalyst for change than a longstanding problem. Technology provides us with last-ditch methods (what economists would call substitutions) that allow us to circumvent or leapfrog over crises of our own making. Agricultural technology solved the food crisis of the first half of the nineteenth century. The English "steam crisis" of the 1860s, triggered by the rapid rise of coal-burning steam engines and locomotives, was averted by mechanized mining and the discovery and use of petroleum. The U.S. "timber crisis" that Teddy Roosevelt publicly worried about was circumvented </w:t>
      </w:r>
      <w:proofErr w:type="gramStart"/>
      <w:r w:rsidRPr="005528CD">
        <w:rPr>
          <w:color w:val="000000"/>
          <w:sz w:val="8"/>
        </w:rPr>
        <w:t>by the use of</w:t>
      </w:r>
      <w:proofErr w:type="gramEnd"/>
      <w:r w:rsidRPr="005528CD">
        <w:rPr>
          <w:color w:val="000000"/>
          <w:sz w:val="8"/>
        </w:rPr>
        <w:t xml:space="preserve"> chemicals that enabled a billion or so railroad ties to last for decades instead of years. The great "manure crisis" of the same era was solved by the automobile, which in a few decades replaced some 25 million horses and freed up 40 million hectares (100 million acres) of farmland, not to mention improving the sanitation and smell of inner cities. Oil discoveries in Texas and then in the Middle East pushed the pending oil crisis of the 1920s into the future. And the energy crisis of the 1970s stimulated the development of new sensing and drilling technology, sparked the advance of </w:t>
      </w:r>
      <w:proofErr w:type="spellStart"/>
      <w:r w:rsidRPr="005528CD">
        <w:rPr>
          <w:color w:val="000000"/>
          <w:sz w:val="8"/>
        </w:rPr>
        <w:t>non--fossil</w:t>
      </w:r>
      <w:proofErr w:type="spellEnd"/>
      <w:r w:rsidRPr="005528CD">
        <w:rPr>
          <w:color w:val="000000"/>
          <w:sz w:val="8"/>
        </w:rPr>
        <w:t xml:space="preserve"> fuel alternatives, and deepened the penetration of electricity with its fuel flexibility into the global economy Thanks to underground imaging technology, today's known gas resources are an order of magnitude greater than the resources known 20 years ago, and new reserves continue to be discovered. Technology has also greatly extended human limits. It has given each of us a productive capability greater than that of 150 workers in 1800, for example, and has conveniently put the power of hundreds of horses in our garages. In recent decades, it has extended our voice and our reach, allowing us to easily send our words, ideas, images, and money around the world at the speed of light. </w:t>
      </w:r>
      <w:r w:rsidRPr="00F25395">
        <w:rPr>
          <w:rStyle w:val="Emphasis"/>
          <w:highlight w:val="cyan"/>
        </w:rPr>
        <w:t>But global sustainability is not inevitable</w:t>
      </w:r>
      <w:r w:rsidRPr="005528CD">
        <w:rPr>
          <w:color w:val="000000"/>
          <w:sz w:val="8"/>
        </w:rPr>
        <w:t xml:space="preserve">. </w:t>
      </w:r>
      <w:proofErr w:type="gramStart"/>
      <w:r w:rsidRPr="005528CD">
        <w:rPr>
          <w:color w:val="000000"/>
          <w:sz w:val="8"/>
        </w:rPr>
        <w:t>In spite of</w:t>
      </w:r>
      <w:proofErr w:type="gramEnd"/>
      <w:r w:rsidRPr="005528CD">
        <w:rPr>
          <w:color w:val="000000"/>
          <w:sz w:val="8"/>
        </w:rPr>
        <w:t xml:space="preserve"> the tremendous promise that technology holds for a sustainable future, </w:t>
      </w:r>
      <w:r w:rsidRPr="00F25395">
        <w:rPr>
          <w:color w:val="000000"/>
          <w:highlight w:val="cyan"/>
          <w:u w:val="single"/>
        </w:rPr>
        <w:t xml:space="preserve">there is the potential for all of this to </w:t>
      </w:r>
      <w:r w:rsidRPr="00F25395">
        <w:rPr>
          <w:rStyle w:val="Emphasis"/>
          <w:highlight w:val="cyan"/>
        </w:rPr>
        <w:t>backfire</w:t>
      </w:r>
      <w:r w:rsidRPr="00F25395">
        <w:rPr>
          <w:color w:val="000000"/>
          <w:highlight w:val="cyan"/>
          <w:u w:val="single"/>
        </w:rPr>
        <w:t xml:space="preserve"> </w:t>
      </w:r>
      <w:r w:rsidRPr="005528CD">
        <w:rPr>
          <w:color w:val="000000"/>
          <w:u w:val="single"/>
        </w:rPr>
        <w:t xml:space="preserve">before the job can be done. </w:t>
      </w:r>
      <w:r w:rsidRPr="005528CD">
        <w:rPr>
          <w:color w:val="000000"/>
          <w:sz w:val="8"/>
        </w:rPr>
        <w:t>There are disturbing indications that</w:t>
      </w:r>
      <w:r w:rsidRPr="005528CD">
        <w:rPr>
          <w:color w:val="000000"/>
          <w:u w:val="single"/>
        </w:rPr>
        <w:t xml:space="preserve"> people sometimes turn in fear </w:t>
      </w:r>
      <w:r w:rsidRPr="005528CD">
        <w:rPr>
          <w:color w:val="000000"/>
          <w:sz w:val="8"/>
        </w:rPr>
        <w:t>and anger</w:t>
      </w:r>
      <w:r w:rsidRPr="005528CD">
        <w:rPr>
          <w:color w:val="000000"/>
          <w:u w:val="single"/>
        </w:rPr>
        <w:t xml:space="preserve"> on technologies, </w:t>
      </w:r>
      <w:r w:rsidRPr="005528CD">
        <w:rPr>
          <w:color w:val="000000"/>
          <w:sz w:val="8"/>
        </w:rPr>
        <w:t>industries, and institutions</w:t>
      </w:r>
      <w:r w:rsidRPr="005528CD">
        <w:rPr>
          <w:color w:val="000000"/>
          <w:u w:val="single"/>
        </w:rPr>
        <w:t xml:space="preserve"> that openly foster an ever-faster pace of change</w:t>
      </w:r>
      <w:r w:rsidRPr="005528CD">
        <w:rPr>
          <w:color w:val="000000"/>
          <w:sz w:val="8"/>
        </w:rPr>
        <w:t xml:space="preserve">. The current opposition to nuclear power genetically altered food, the globalization of the economy and the spread of American culture should give us pause. Technology has always presented a two-edged sword, serving as both cause and effect, solving one problem while creating another that was unintended and often unforeseen. We solved the manure crisis, but automotive smog, congestion, and urban sprawl took its place. We cleaned and transformed the cities with all-electric buildings rising thousands of feet into the sky. But while urban pollution was thereby dramatically reduced, a portion of the pollution was shifted to someone else's sky. Breaking limits </w:t>
      </w:r>
      <w:r w:rsidRPr="005528CD">
        <w:rPr>
          <w:sz w:val="8"/>
        </w:rPr>
        <w:t xml:space="preserve">"Limits to growth" was a popular theme in the 1970s, and a best-selling book of that name predicted dire consequences for </w:t>
      </w:r>
      <w:proofErr w:type="gramStart"/>
      <w:r w:rsidRPr="005528CD">
        <w:rPr>
          <w:sz w:val="8"/>
        </w:rPr>
        <w:t>the human race</w:t>
      </w:r>
      <w:proofErr w:type="gramEnd"/>
      <w:r w:rsidRPr="005528CD">
        <w:rPr>
          <w:sz w:val="8"/>
        </w:rPr>
        <w:t xml:space="preserve"> by the end of the century. In fact, we have done much better than those predictions, largely because of a factor the book missed--the potential of new technology to break limits. Repeatedly, human societies have approached seemingly insurmountable barriers only to find the means and tools to break through. This ability has now become a source of optimism, an article of faith, in many parts of the world. </w:t>
      </w:r>
      <w:r w:rsidRPr="005528CD">
        <w:rPr>
          <w:color w:val="000000"/>
          <w:u w:val="single"/>
        </w:rPr>
        <w:t>Today's perceived limits</w:t>
      </w:r>
      <w:r w:rsidRPr="005528CD">
        <w:rPr>
          <w:color w:val="000000"/>
          <w:sz w:val="8"/>
        </w:rPr>
        <w:t xml:space="preserve">, however, look and feel different. They </w:t>
      </w:r>
      <w:r w:rsidRPr="005528CD">
        <w:rPr>
          <w:color w:val="000000"/>
          <w:u w:val="single"/>
        </w:rPr>
        <w:t>are global in nature</w:t>
      </w:r>
      <w:r w:rsidRPr="005528CD">
        <w:rPr>
          <w:color w:val="000000"/>
          <w:sz w:val="8"/>
        </w:rPr>
        <w:t xml:space="preserve">, multicultural, </w:t>
      </w:r>
      <w:r w:rsidRPr="005528CD">
        <w:rPr>
          <w:color w:val="000000"/>
          <w:u w:val="single"/>
        </w:rPr>
        <w:t xml:space="preserve">and larger in scale and complexity than ever before. Nearly 2 billion people in the world are without adequate sanitation, and nearly as many are without access to clean </w:t>
      </w:r>
      <w:r w:rsidRPr="0079338D">
        <w:rPr>
          <w:color w:val="000000"/>
          <w:u w:val="single"/>
        </w:rPr>
        <w:t xml:space="preserve">drinking water. </w:t>
      </w:r>
      <w:r w:rsidRPr="0079338D">
        <w:rPr>
          <w:rStyle w:val="Emphasis"/>
        </w:rPr>
        <w:t>AIDS is spreading rapidly</w:t>
      </w:r>
      <w:r w:rsidRPr="0079338D">
        <w:rPr>
          <w:color w:val="000000"/>
          <w:sz w:val="8"/>
        </w:rPr>
        <w:t xml:space="preserve"> in the regions of the world least able to fight it. </w:t>
      </w:r>
      <w:r w:rsidRPr="0079338D">
        <w:rPr>
          <w:color w:val="000000"/>
          <w:u w:val="single"/>
        </w:rPr>
        <w:t xml:space="preserve">Atmospheric concentrations of greenhouse gases are </w:t>
      </w:r>
      <w:r w:rsidRPr="0079338D">
        <w:rPr>
          <w:color w:val="000000"/>
          <w:sz w:val="8"/>
        </w:rPr>
        <w:t xml:space="preserve">more than 30% greater than preindustrial levels and are </w:t>
      </w:r>
      <w:r w:rsidRPr="0079338D">
        <w:rPr>
          <w:rStyle w:val="Emphasis"/>
        </w:rPr>
        <w:t>climbing steadily</w:t>
      </w:r>
      <w:r w:rsidRPr="0079338D">
        <w:rPr>
          <w:color w:val="000000"/>
          <w:u w:val="single"/>
        </w:rPr>
        <w:t>. Petroleum reserves</w:t>
      </w:r>
      <w:r w:rsidRPr="0079338D">
        <w:rPr>
          <w:color w:val="000000"/>
          <w:sz w:val="8"/>
        </w:rPr>
        <w:t xml:space="preserve">, expected to be tapped by over a billion automobiles worldwide by 2015, </w:t>
      </w:r>
      <w:r w:rsidRPr="0079338D">
        <w:rPr>
          <w:color w:val="000000"/>
          <w:u w:val="single"/>
        </w:rPr>
        <w:t>may last only another 50</w:t>
      </w:r>
      <w:r w:rsidRPr="0079338D">
        <w:rPr>
          <w:color w:val="000000"/>
          <w:sz w:val="8"/>
        </w:rPr>
        <w:t xml:space="preserve">-100 </w:t>
      </w:r>
      <w:r w:rsidRPr="0079338D">
        <w:rPr>
          <w:color w:val="000000"/>
          <w:u w:val="single"/>
        </w:rPr>
        <w:t>years</w:t>
      </w:r>
      <w:r w:rsidRPr="0079338D">
        <w:rPr>
          <w:color w:val="000000"/>
          <w:sz w:val="8"/>
        </w:rPr>
        <w:t xml:space="preserve">. And without careful preservation efforts, </w:t>
      </w:r>
      <w:r w:rsidRPr="0079338D">
        <w:rPr>
          <w:color w:val="000000"/>
          <w:u w:val="single"/>
        </w:rPr>
        <w:t xml:space="preserve">the </w:t>
      </w:r>
      <w:r w:rsidRPr="0079338D">
        <w:rPr>
          <w:rStyle w:val="Emphasis"/>
        </w:rPr>
        <w:t>biodiversity</w:t>
      </w:r>
      <w:r w:rsidRPr="0079338D">
        <w:rPr>
          <w:color w:val="000000"/>
          <w:u w:val="single"/>
        </w:rPr>
        <w:t xml:space="preserve"> of the planet </w:t>
      </w:r>
      <w:r w:rsidRPr="0079338D">
        <w:rPr>
          <w:rStyle w:val="Emphasis"/>
        </w:rPr>
        <w:t>could become</w:t>
      </w:r>
      <w:r w:rsidRPr="0079338D">
        <w:rPr>
          <w:sz w:val="8"/>
        </w:rPr>
        <w:t xml:space="preserve"> as</w:t>
      </w:r>
      <w:r w:rsidRPr="0079338D">
        <w:rPr>
          <w:rStyle w:val="Emphasis"/>
        </w:rPr>
        <w:t xml:space="preserve"> threatened</w:t>
      </w:r>
      <w:r w:rsidRPr="005528CD">
        <w:rPr>
          <w:color w:val="000000"/>
          <w:u w:val="single"/>
        </w:rPr>
        <w:t xml:space="preserve"> in this coming century as it was at the end of the last ice age, when more than 70% of the species </w:t>
      </w:r>
      <w:r w:rsidRPr="005528CD">
        <w:rPr>
          <w:color w:val="000000"/>
          <w:sz w:val="8"/>
        </w:rPr>
        <w:t xml:space="preserve">of large mammals and other vertebrates in North America </w:t>
      </w:r>
      <w:r w:rsidRPr="005528CD">
        <w:rPr>
          <w:color w:val="000000"/>
          <w:u w:val="single"/>
        </w:rPr>
        <w:t>disappeared</w:t>
      </w:r>
      <w:r w:rsidRPr="005528CD">
        <w:rPr>
          <w:color w:val="000000"/>
          <w:sz w:val="8"/>
        </w:rPr>
        <w:t xml:space="preserve"> (along with 29% in Europe and 86% in Australia). </w:t>
      </w:r>
      <w:r w:rsidRPr="005528CD">
        <w:rPr>
          <w:color w:val="000000"/>
          <w:u w:val="single"/>
        </w:rPr>
        <w:t xml:space="preserve">All </w:t>
      </w:r>
      <w:r w:rsidRPr="0079338D">
        <w:rPr>
          <w:color w:val="000000"/>
          <w:u w:val="single"/>
        </w:rPr>
        <w:t xml:space="preserve">these </w:t>
      </w:r>
      <w:r w:rsidRPr="005528CD">
        <w:rPr>
          <w:color w:val="000000"/>
          <w:u w:val="single"/>
        </w:rPr>
        <w:t xml:space="preserve">perceived </w:t>
      </w:r>
      <w:r w:rsidRPr="00F25395">
        <w:rPr>
          <w:color w:val="000000"/>
          <w:highlight w:val="cyan"/>
          <w:u w:val="single"/>
        </w:rPr>
        <w:t xml:space="preserve">limits </w:t>
      </w:r>
      <w:r w:rsidRPr="00F25395">
        <w:rPr>
          <w:rStyle w:val="Emphasis"/>
          <w:highlight w:val="cyan"/>
        </w:rPr>
        <w:t>require innovation</w:t>
      </w:r>
      <w:r w:rsidRPr="0079338D">
        <w:rPr>
          <w:color w:val="000000"/>
          <w:u w:val="single"/>
        </w:rPr>
        <w:t xml:space="preserve"> of a scope and intensity </w:t>
      </w:r>
      <w:r w:rsidRPr="00F25395">
        <w:rPr>
          <w:rStyle w:val="Emphasis"/>
          <w:highlight w:val="cyan"/>
        </w:rPr>
        <w:t>surpassing humankind's current commitment</w:t>
      </w:r>
      <w:r w:rsidRPr="00316859">
        <w:rPr>
          <w:color w:val="000000"/>
          <w:u w:val="single"/>
        </w:rPr>
        <w:t>.</w:t>
      </w:r>
      <w:r w:rsidRPr="005528CD">
        <w:rPr>
          <w:color w:val="000000"/>
          <w:sz w:val="8"/>
        </w:rPr>
        <w:t xml:space="preserve"> </w:t>
      </w:r>
      <w:r w:rsidRPr="0079338D">
        <w:rPr>
          <w:color w:val="000000"/>
          <w:u w:val="single"/>
        </w:rPr>
        <w:t xml:space="preserve">The list of real-world problems </w:t>
      </w:r>
      <w:r w:rsidRPr="005528CD">
        <w:rPr>
          <w:color w:val="000000"/>
          <w:u w:val="single"/>
        </w:rPr>
        <w:t>that could thwart global sustainability</w:t>
      </w:r>
      <w:r w:rsidRPr="005528CD">
        <w:rPr>
          <w:color w:val="000000"/>
          <w:sz w:val="8"/>
        </w:rPr>
        <w:t xml:space="preserve"> is long and sobering. It </w:t>
      </w:r>
      <w:r w:rsidRPr="00F25395">
        <w:rPr>
          <w:color w:val="000000"/>
          <w:highlight w:val="cyan"/>
          <w:u w:val="single"/>
        </w:rPr>
        <w:t xml:space="preserve">includes </w:t>
      </w:r>
      <w:r w:rsidRPr="00F25395">
        <w:rPr>
          <w:rStyle w:val="Emphasis"/>
          <w:highlight w:val="cyan"/>
        </w:rPr>
        <w:t>war</w:t>
      </w:r>
      <w:r w:rsidRPr="00F25395">
        <w:rPr>
          <w:color w:val="000000"/>
          <w:highlight w:val="cyan"/>
          <w:u w:val="single"/>
        </w:rPr>
        <w:t xml:space="preserve">, disease, </w:t>
      </w:r>
      <w:r w:rsidRPr="00F25395">
        <w:rPr>
          <w:rStyle w:val="Emphasis"/>
          <w:highlight w:val="cyan"/>
        </w:rPr>
        <w:t>famine</w:t>
      </w:r>
      <w:r w:rsidRPr="00F25395">
        <w:rPr>
          <w:color w:val="000000"/>
          <w:highlight w:val="cyan"/>
          <w:u w:val="single"/>
        </w:rPr>
        <w:t>,</w:t>
      </w:r>
      <w:r w:rsidRPr="00316859">
        <w:rPr>
          <w:color w:val="000000"/>
          <w:u w:val="single"/>
        </w:rPr>
        <w:t xml:space="preserve"> political and religious turmoil, despotism, </w:t>
      </w:r>
      <w:r w:rsidRPr="005528CD">
        <w:rPr>
          <w:color w:val="000000"/>
          <w:u w:val="single"/>
        </w:rPr>
        <w:t xml:space="preserve">entrenched </w:t>
      </w:r>
      <w:r w:rsidRPr="00F25395">
        <w:rPr>
          <w:rStyle w:val="Emphasis"/>
          <w:highlight w:val="cyan"/>
        </w:rPr>
        <w:t>poverty</w:t>
      </w:r>
      <w:r w:rsidRPr="00316859">
        <w:rPr>
          <w:color w:val="000000"/>
          <w:u w:val="single"/>
        </w:rPr>
        <w:t xml:space="preserve">, illiteracy, </w:t>
      </w:r>
      <w:r w:rsidRPr="005528CD">
        <w:rPr>
          <w:color w:val="000000"/>
          <w:u w:val="single"/>
        </w:rPr>
        <w:t xml:space="preserve">resource depletion, </w:t>
      </w:r>
      <w:r w:rsidRPr="00F25395">
        <w:rPr>
          <w:color w:val="000000"/>
          <w:highlight w:val="cyan"/>
          <w:u w:val="single"/>
        </w:rPr>
        <w:t xml:space="preserve">and </w:t>
      </w:r>
      <w:r w:rsidRPr="00F25395">
        <w:rPr>
          <w:rStyle w:val="Emphasis"/>
          <w:highlight w:val="cyan"/>
        </w:rPr>
        <w:t>environmental degradation</w:t>
      </w:r>
      <w:r w:rsidRPr="00F25395">
        <w:rPr>
          <w:color w:val="000000"/>
          <w:sz w:val="8"/>
          <w:highlight w:val="cyan"/>
        </w:rPr>
        <w:t>.</w:t>
      </w:r>
      <w:r w:rsidRPr="005528CD">
        <w:rPr>
          <w:color w:val="000000"/>
          <w:sz w:val="8"/>
        </w:rPr>
        <w:t xml:space="preserve"> Technology can help resolve some of these issues--poverty and disease, resource depletion, and environmental impact, for example--but it offers little recourse for the passions and politics that divide the world. The likelihood is that we will not catch up and overtake the moving target of global sustainability in the coming century, but given the prospects for technology, which have never been brighter, we may come surprisingly close. </w:t>
      </w:r>
      <w:r w:rsidRPr="00F25395">
        <w:rPr>
          <w:color w:val="000000"/>
          <w:highlight w:val="cyan"/>
          <w:u w:val="single"/>
        </w:rPr>
        <w:t>We should put our techn</w:t>
      </w:r>
      <w:r w:rsidRPr="005528CD">
        <w:rPr>
          <w:color w:val="000000"/>
          <w:u w:val="single"/>
        </w:rPr>
        <w:t>ology</w:t>
      </w:r>
      <w:r w:rsidRPr="00F25395">
        <w:rPr>
          <w:color w:val="000000"/>
          <w:highlight w:val="cyan"/>
          <w:u w:val="single"/>
        </w:rPr>
        <w:t xml:space="preserve"> to work, striving to </w:t>
      </w:r>
      <w:r w:rsidRPr="005528CD">
        <w:rPr>
          <w:color w:val="000000"/>
          <w:u w:val="single"/>
        </w:rPr>
        <w:t>lift more than 5 billion people out of poverty while</w:t>
      </w:r>
      <w:r w:rsidRPr="00F25395">
        <w:rPr>
          <w:color w:val="000000"/>
          <w:highlight w:val="cyan"/>
          <w:u w:val="single"/>
        </w:rPr>
        <w:t xml:space="preserve"> prevent</w:t>
      </w:r>
      <w:r w:rsidRPr="005528CD">
        <w:rPr>
          <w:color w:val="000000"/>
          <w:u w:val="single"/>
        </w:rPr>
        <w:t xml:space="preserve">ing </w:t>
      </w:r>
      <w:r w:rsidRPr="00F25395">
        <w:rPr>
          <w:rStyle w:val="Emphasis"/>
          <w:highlight w:val="cyan"/>
        </w:rPr>
        <w:t>irreversible damage to the</w:t>
      </w:r>
      <w:r w:rsidRPr="00F25395">
        <w:rPr>
          <w:color w:val="000000"/>
          <w:highlight w:val="cyan"/>
          <w:u w:val="single"/>
        </w:rPr>
        <w:t xml:space="preserve"> </w:t>
      </w:r>
      <w:r w:rsidRPr="00F25395">
        <w:rPr>
          <w:rStyle w:val="Emphasis"/>
          <w:highlight w:val="cyan"/>
        </w:rPr>
        <w:t>biosphere</w:t>
      </w:r>
      <w:r w:rsidRPr="005528CD">
        <w:rPr>
          <w:color w:val="000000"/>
          <w:u w:val="single"/>
        </w:rPr>
        <w:t xml:space="preserve"> and irreversible loss of the earth's natural resources.</w:t>
      </w:r>
    </w:p>
    <w:p w14:paraId="5AF12214" w14:textId="3D4CBCFB" w:rsidR="008A74D8" w:rsidRDefault="008A74D8" w:rsidP="008A74D8">
      <w:pPr>
        <w:pStyle w:val="Heading1"/>
      </w:pPr>
      <w:r>
        <w:t>Their Case</w:t>
      </w:r>
    </w:p>
    <w:p w14:paraId="72AC35BB" w14:textId="77777777" w:rsidR="00920ECD" w:rsidRPr="00046178" w:rsidRDefault="00920ECD" w:rsidP="00920ECD">
      <w:pPr>
        <w:pStyle w:val="Heading4"/>
        <w:spacing w:line="240" w:lineRule="auto"/>
        <w:rPr>
          <w:rFonts w:asciiTheme="majorHAnsi" w:hAnsiTheme="majorHAnsi" w:cstheme="majorHAnsi"/>
        </w:rPr>
      </w:pPr>
      <w:r>
        <w:rPr>
          <w:rFonts w:asciiTheme="majorHAnsi" w:hAnsiTheme="majorHAnsi" w:cstheme="majorHAnsi"/>
        </w:rPr>
        <w:t>The c</w:t>
      </w:r>
      <w:r w:rsidRPr="00046178">
        <w:rPr>
          <w:rFonts w:asciiTheme="majorHAnsi" w:hAnsiTheme="majorHAnsi" w:cstheme="majorHAnsi"/>
        </w:rPr>
        <w:t>ollision risk</w:t>
      </w:r>
      <w:r>
        <w:rPr>
          <w:rFonts w:asciiTheme="majorHAnsi" w:hAnsiTheme="majorHAnsi" w:cstheme="majorHAnsi"/>
        </w:rPr>
        <w:t xml:space="preserve"> of debris</w:t>
      </w:r>
      <w:r w:rsidRPr="00046178">
        <w:rPr>
          <w:rFonts w:asciiTheme="majorHAnsi" w:hAnsiTheme="majorHAnsi" w:cstheme="majorHAnsi"/>
        </w:rPr>
        <w:t xml:space="preserve"> is </w:t>
      </w:r>
      <w:r w:rsidRPr="00046178">
        <w:rPr>
          <w:rFonts w:asciiTheme="majorHAnsi" w:hAnsiTheme="majorHAnsi" w:cstheme="majorHAnsi"/>
          <w:u w:val="single"/>
        </w:rPr>
        <w:t>tiny</w:t>
      </w:r>
    </w:p>
    <w:p w14:paraId="53963022" w14:textId="77777777" w:rsidR="00920ECD" w:rsidRPr="00046178" w:rsidRDefault="00920ECD" w:rsidP="00920ECD">
      <w:pPr>
        <w:spacing w:line="240" w:lineRule="auto"/>
        <w:rPr>
          <w:rFonts w:asciiTheme="majorHAnsi" w:hAnsiTheme="majorHAnsi" w:cstheme="majorHAnsi"/>
          <w:b/>
          <w:bCs/>
          <w:sz w:val="26"/>
        </w:rPr>
      </w:pPr>
      <w:r w:rsidRPr="00046178">
        <w:rPr>
          <w:rStyle w:val="Style13ptBold"/>
          <w:rFonts w:asciiTheme="majorHAnsi" w:hAnsiTheme="majorHAnsi" w:cstheme="majorHAnsi"/>
        </w:rPr>
        <w:t>Wein 9</w:t>
      </w:r>
      <w:r w:rsidRPr="00046178">
        <w:rPr>
          <w:rFonts w:asciiTheme="majorHAnsi" w:hAnsiTheme="majorHAnsi" w:cstheme="majorHAnsi"/>
        </w:rPr>
        <w:t xml:space="preserve"> [Lawrence M. Wein, Professor &amp; Senior Fellow at Stanford’s Center for International Security and Cooperation</w:t>
      </w:r>
      <w:r w:rsidRPr="00046178">
        <w:rPr>
          <w:rStyle w:val="Style13ptBold"/>
          <w:rFonts w:asciiTheme="majorHAnsi" w:hAnsiTheme="majorHAnsi" w:cstheme="majorHAnsi"/>
        </w:rPr>
        <w:t xml:space="preserve"> </w:t>
      </w:r>
      <w:r w:rsidRPr="00046178">
        <w:rPr>
          <w:rFonts w:asciiTheme="majorHAnsi" w:hAnsiTheme="majorHAnsi" w:cstheme="majorHAnsi"/>
        </w:rP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43C16317" w14:textId="77777777" w:rsidR="00920ECD" w:rsidRPr="00046178" w:rsidRDefault="00920ECD" w:rsidP="00920ECD">
      <w:pPr>
        <w:spacing w:line="240" w:lineRule="auto"/>
        <w:rPr>
          <w:rFonts w:asciiTheme="majorHAnsi" w:hAnsiTheme="majorHAnsi" w:cstheme="majorHAnsi"/>
          <w:sz w:val="16"/>
        </w:rPr>
      </w:pPr>
      <w:r w:rsidRPr="00046178">
        <w:rPr>
          <w:rFonts w:asciiTheme="majorHAnsi" w:hAnsiTheme="majorHAnsi" w:cstheme="majorHAnsi"/>
          <w:sz w:val="16"/>
        </w:rPr>
        <w:t xml:space="preserve">More importantly, </w:t>
      </w:r>
      <w:r w:rsidRPr="00046178">
        <w:rPr>
          <w:rStyle w:val="TitleChar"/>
          <w:rFonts w:asciiTheme="majorHAnsi" w:hAnsiTheme="majorHAnsi" w:cstheme="majorHAnsi"/>
        </w:rPr>
        <w:t xml:space="preserve">while </w:t>
      </w:r>
      <w:r w:rsidRPr="00046178">
        <w:rPr>
          <w:rStyle w:val="TitleChar"/>
          <w:rFonts w:asciiTheme="majorHAnsi" w:hAnsiTheme="majorHAnsi" w:cstheme="majorHAnsi"/>
          <w:highlight w:val="yellow"/>
        </w:rPr>
        <w:t xml:space="preserve">our </w:t>
      </w:r>
      <w:r w:rsidRPr="00046178">
        <w:rPr>
          <w:rStyle w:val="Emphasis"/>
          <w:rFonts w:asciiTheme="majorHAnsi" w:hAnsiTheme="majorHAnsi" w:cstheme="majorHAnsi"/>
          <w:highlight w:val="yellow"/>
        </w:rPr>
        <w:t>numerical results</w:t>
      </w:r>
      <w:r w:rsidRPr="00046178">
        <w:rPr>
          <w:rStyle w:val="TitleChar"/>
          <w:rFonts w:asciiTheme="majorHAnsi" w:hAnsiTheme="majorHAnsi" w:cstheme="majorHAnsi"/>
        </w:rPr>
        <w:t xml:space="preserve"> </w:t>
      </w:r>
      <w:r w:rsidRPr="00046178">
        <w:rPr>
          <w:rStyle w:val="Emphasis"/>
          <w:rFonts w:asciiTheme="majorHAnsi" w:hAnsiTheme="majorHAnsi" w:cstheme="majorHAnsi"/>
        </w:rPr>
        <w:t>mimic</w:t>
      </w:r>
      <w:r w:rsidRPr="00046178">
        <w:rPr>
          <w:rStyle w:val="TitleChar"/>
          <w:rFonts w:asciiTheme="majorHAnsi" w:hAnsiTheme="majorHAnsi" w:cstheme="majorHAnsi"/>
        </w:rPr>
        <w:t xml:space="preserve"> earlier results (</w:t>
      </w:r>
      <w:proofErr w:type="spellStart"/>
      <w:r w:rsidRPr="00046178">
        <w:rPr>
          <w:rStyle w:val="TitleChar"/>
          <w:rFonts w:asciiTheme="majorHAnsi" w:hAnsiTheme="majorHAnsi" w:cstheme="majorHAnsi"/>
        </w:rPr>
        <w:t>Liou</w:t>
      </w:r>
      <w:proofErr w:type="spellEnd"/>
      <w:r w:rsidRPr="00046178">
        <w:rPr>
          <w:rStyle w:val="TitleChar"/>
          <w:rFonts w:asciiTheme="majorHAnsi" w:hAnsiTheme="majorHAnsi" w:cstheme="majorHAnsi"/>
        </w:rPr>
        <w:t xml:space="preserve"> and Johnson</w:t>
      </w:r>
      <w:r w:rsidRPr="00046178">
        <w:rPr>
          <w:rFonts w:asciiTheme="majorHAnsi" w:hAnsiTheme="majorHAnsi" w:cstheme="majorHAnsi"/>
          <w:sz w:val="16"/>
        </w:rPr>
        <w:t xml:space="preserve">, 2005; </w:t>
      </w:r>
      <w:r w:rsidRPr="00046178">
        <w:rPr>
          <w:rStyle w:val="TitleChar"/>
          <w:rFonts w:asciiTheme="majorHAnsi" w:hAnsiTheme="majorHAnsi" w:cstheme="majorHAnsi"/>
        </w:rPr>
        <w:t>Walker and Martin</w:t>
      </w:r>
      <w:r w:rsidRPr="00046178">
        <w:rPr>
          <w:rFonts w:asciiTheme="majorHAnsi" w:hAnsiTheme="majorHAnsi" w:cstheme="majorHAnsi"/>
          <w:sz w:val="16"/>
        </w:rPr>
        <w:t xml:space="preserve">, 2004) </w:t>
      </w:r>
      <w:r w:rsidRPr="00046178">
        <w:rPr>
          <w:rStyle w:val="TitleChar"/>
          <w:rFonts w:asciiTheme="majorHAnsi" w:hAnsiTheme="majorHAnsi" w:cstheme="majorHAnsi"/>
        </w:rPr>
        <w:t xml:space="preserve">that stressed the importance of </w:t>
      </w:r>
      <w:proofErr w:type="spellStart"/>
      <w:r w:rsidRPr="00046178">
        <w:rPr>
          <w:rStyle w:val="TitleChar"/>
          <w:rFonts w:asciiTheme="majorHAnsi" w:hAnsiTheme="majorHAnsi" w:cstheme="majorHAnsi"/>
        </w:rPr>
        <w:t>postmission</w:t>
      </w:r>
      <w:proofErr w:type="spellEnd"/>
      <w:r w:rsidRPr="00046178">
        <w:rPr>
          <w:rStyle w:val="TitleChar"/>
          <w:rFonts w:asciiTheme="majorHAnsi" w:hAnsiTheme="majorHAnsi" w:cstheme="majorHAnsi"/>
        </w:rPr>
        <w:t xml:space="preserve"> deorbiting</w:t>
      </w:r>
      <w:r w:rsidRPr="00046178">
        <w:rPr>
          <w:rFonts w:asciiTheme="majorHAnsi" w:hAnsiTheme="majorHAnsi" w:cstheme="majorHAnsi"/>
          <w:sz w:val="16"/>
        </w:rPr>
        <w:t xml:space="preserve">, </w:t>
      </w:r>
      <w:r w:rsidRPr="00046178">
        <w:rPr>
          <w:rStyle w:val="Emphasis"/>
          <w:rFonts w:asciiTheme="majorHAnsi" w:hAnsiTheme="majorHAnsi" w:cstheme="majorHAnsi"/>
        </w:rPr>
        <w:t xml:space="preserve">we </w:t>
      </w:r>
      <w:r w:rsidRPr="00046178">
        <w:rPr>
          <w:rStyle w:val="Emphasis"/>
          <w:rFonts w:asciiTheme="majorHAnsi" w:hAnsiTheme="majorHAnsi" w:cstheme="majorHAnsi"/>
          <w:highlight w:val="yellow"/>
        </w:rPr>
        <w:t>do not</w:t>
      </w:r>
      <w:r w:rsidRPr="00046178">
        <w:rPr>
          <w:rFonts w:asciiTheme="majorHAnsi" w:hAnsiTheme="majorHAnsi" w:cstheme="majorHAnsi"/>
          <w:sz w:val="16"/>
        </w:rPr>
        <w:t xml:space="preserve"> necessarily </w:t>
      </w:r>
      <w:r w:rsidRPr="00046178">
        <w:rPr>
          <w:rStyle w:val="Emphasis"/>
          <w:rFonts w:asciiTheme="majorHAnsi" w:hAnsiTheme="majorHAnsi" w:cstheme="majorHAnsi"/>
          <w:highlight w:val="yellow"/>
        </w:rPr>
        <w:t>agree</w:t>
      </w:r>
      <w:r w:rsidRPr="00046178">
        <w:rPr>
          <w:rStyle w:val="Emphasis"/>
          <w:rFonts w:asciiTheme="majorHAnsi" w:hAnsiTheme="majorHAnsi" w:cstheme="majorHAnsi"/>
        </w:rPr>
        <w:t xml:space="preserve"> with the claim</w:t>
      </w:r>
      <w:r w:rsidRPr="00046178">
        <w:rPr>
          <w:rFonts w:asciiTheme="majorHAnsi" w:hAnsiTheme="majorHAnsi" w:cstheme="majorHAnsi"/>
          <w:sz w:val="16"/>
        </w:rPr>
        <w:t xml:space="preserve"> </w:t>
      </w:r>
      <w:r w:rsidRPr="00046178">
        <w:rPr>
          <w:rStyle w:val="TitleChar"/>
          <w:rFonts w:asciiTheme="majorHAnsi" w:hAnsiTheme="majorHAnsi" w:cstheme="majorHAnsi"/>
          <w:highlight w:val="yellow"/>
        </w:rPr>
        <w:t>that the only way to</w:t>
      </w:r>
      <w:r w:rsidRPr="00046178">
        <w:rPr>
          <w:rStyle w:val="TitleChar"/>
          <w:rFonts w:asciiTheme="majorHAnsi" w:hAnsiTheme="majorHAnsi" w:cstheme="majorHAnsi"/>
        </w:rPr>
        <w:t xml:space="preserve"> </w:t>
      </w:r>
      <w:r w:rsidRPr="00046178">
        <w:rPr>
          <w:rStyle w:val="TitleChar"/>
          <w:rFonts w:asciiTheme="majorHAnsi" w:hAnsiTheme="majorHAnsi" w:cstheme="majorHAnsi"/>
          <w:highlight w:val="yellow"/>
        </w:rPr>
        <w:t>prevent</w:t>
      </w:r>
      <w:r w:rsidRPr="00046178">
        <w:rPr>
          <w:rStyle w:val="TitleChar"/>
          <w:rFonts w:asciiTheme="majorHAnsi" w:hAnsiTheme="majorHAnsi" w:cstheme="majorHAnsi"/>
        </w:rPr>
        <w:t xml:space="preserve"> future </w:t>
      </w:r>
      <w:r w:rsidRPr="00046178">
        <w:rPr>
          <w:rStyle w:val="TitleChar"/>
          <w:rFonts w:asciiTheme="majorHAnsi" w:hAnsiTheme="majorHAnsi" w:cstheme="majorHAnsi"/>
          <w:highlight w:val="yellow"/>
        </w:rPr>
        <w:t xml:space="preserve">problems is to </w:t>
      </w:r>
      <w:r w:rsidRPr="00046178">
        <w:rPr>
          <w:rStyle w:val="Emphasis"/>
          <w:rFonts w:asciiTheme="majorHAnsi" w:hAnsiTheme="majorHAnsi" w:cstheme="majorHAnsi"/>
          <w:highlight w:val="yellow"/>
        </w:rPr>
        <w:t>remove</w:t>
      </w:r>
      <w:r w:rsidRPr="00046178">
        <w:rPr>
          <w:rStyle w:val="Emphasis"/>
          <w:rFonts w:asciiTheme="majorHAnsi" w:hAnsiTheme="majorHAnsi" w:cstheme="majorHAnsi"/>
        </w:rPr>
        <w:t xml:space="preserve"> existing large </w:t>
      </w:r>
      <w:proofErr w:type="spellStart"/>
      <w:r w:rsidRPr="00046178">
        <w:rPr>
          <w:rStyle w:val="Emphasis"/>
          <w:rFonts w:asciiTheme="majorHAnsi" w:hAnsiTheme="majorHAnsi" w:cstheme="majorHAnsi"/>
          <w:highlight w:val="yellow"/>
        </w:rPr>
        <w:t>intacts</w:t>
      </w:r>
      <w:proofErr w:type="spellEnd"/>
      <w:r w:rsidRPr="00046178">
        <w:rPr>
          <w:rStyle w:val="TitleChar"/>
          <w:rFonts w:asciiTheme="majorHAnsi" w:hAnsiTheme="majorHAnsi" w:cstheme="majorHAnsi"/>
          <w:highlight w:val="yellow"/>
        </w:rPr>
        <w:t xml:space="preserve"> from space</w:t>
      </w:r>
      <w:r w:rsidRPr="00046178">
        <w:rPr>
          <w:rFonts w:asciiTheme="majorHAnsi" w:hAnsiTheme="majorHAnsi" w:cstheme="majorHAnsi"/>
          <w:sz w:val="16"/>
        </w:rPr>
        <w:t xml:space="preserve"> (</w:t>
      </w:r>
      <w:proofErr w:type="spellStart"/>
      <w:r w:rsidRPr="00046178">
        <w:rPr>
          <w:rFonts w:asciiTheme="majorHAnsi" w:hAnsiTheme="majorHAnsi" w:cstheme="majorHAnsi"/>
          <w:sz w:val="16"/>
        </w:rPr>
        <w:t>Liou</w:t>
      </w:r>
      <w:proofErr w:type="spellEnd"/>
      <w:r w:rsidRPr="00046178">
        <w:rPr>
          <w:rFonts w:asciiTheme="majorHAnsi" w:hAnsiTheme="majorHAnsi" w:cstheme="majorHAnsi"/>
          <w:sz w:val="16"/>
        </w:rPr>
        <w:t xml:space="preserve"> and Johnson, 2006, 2008). </w:t>
      </w:r>
      <w:r w:rsidRPr="00046178">
        <w:rPr>
          <w:rStyle w:val="TitleChar"/>
          <w:rFonts w:asciiTheme="majorHAnsi" w:hAnsiTheme="majorHAnsi" w:cstheme="majorHAnsi"/>
        </w:rPr>
        <w:t xml:space="preserve">The </w:t>
      </w:r>
      <w:r w:rsidRPr="00046178">
        <w:rPr>
          <w:rStyle w:val="Emphasis"/>
          <w:rFonts w:asciiTheme="majorHAnsi" w:hAnsiTheme="majorHAnsi" w:cstheme="majorHAnsi"/>
        </w:rPr>
        <w:t>divergence</w:t>
      </w:r>
      <w:r w:rsidRPr="00046178">
        <w:rPr>
          <w:rStyle w:val="TitleChar"/>
          <w:rFonts w:asciiTheme="majorHAnsi" w:hAnsiTheme="majorHAnsi" w:cstheme="majorHAnsi"/>
        </w:rPr>
        <w:t xml:space="preserve"> between our views and those</w:t>
      </w:r>
      <w:r w:rsidRPr="00046178">
        <w:rPr>
          <w:rFonts w:asciiTheme="majorHAnsi" w:hAnsiTheme="majorHAnsi" w:cstheme="majorHAnsi"/>
          <w:sz w:val="16"/>
        </w:rPr>
        <w:t xml:space="preserve"> in </w:t>
      </w:r>
      <w:proofErr w:type="spellStart"/>
      <w:r w:rsidRPr="00046178">
        <w:rPr>
          <w:rFonts w:asciiTheme="majorHAnsi" w:hAnsiTheme="majorHAnsi" w:cstheme="majorHAnsi"/>
          <w:sz w:val="16"/>
        </w:rPr>
        <w:t>Liou</w:t>
      </w:r>
      <w:proofErr w:type="spellEnd"/>
      <w:r w:rsidRPr="00046178">
        <w:rPr>
          <w:rFonts w:asciiTheme="majorHAnsi" w:hAnsiTheme="majorHAnsi" w:cstheme="majorHAnsi"/>
          <w:sz w:val="16"/>
        </w:rPr>
        <w:t xml:space="preserve"> and Johnson (2006, 2008) </w:t>
      </w:r>
      <w:r w:rsidRPr="00046178">
        <w:rPr>
          <w:rStyle w:val="TitleChar"/>
          <w:rFonts w:asciiTheme="majorHAnsi" w:hAnsiTheme="majorHAnsi" w:cstheme="majorHAnsi"/>
        </w:rPr>
        <w:t>is</w:t>
      </w:r>
      <w:r w:rsidRPr="00046178">
        <w:rPr>
          <w:rFonts w:asciiTheme="majorHAnsi" w:hAnsiTheme="majorHAnsi" w:cstheme="majorHAnsi"/>
          <w:sz w:val="16"/>
        </w:rPr>
        <w:t xml:space="preserve"> perhaps </w:t>
      </w:r>
      <w:r w:rsidRPr="00046178">
        <w:rPr>
          <w:rStyle w:val="TitleChar"/>
          <w:rFonts w:asciiTheme="majorHAnsi" w:hAnsiTheme="majorHAnsi" w:cstheme="majorHAnsi"/>
        </w:rPr>
        <w:t xml:space="preserve">due to the </w:t>
      </w:r>
      <w:r w:rsidRPr="00046178">
        <w:rPr>
          <w:rStyle w:val="Emphasis"/>
          <w:rFonts w:asciiTheme="majorHAnsi" w:hAnsiTheme="majorHAnsi" w:cstheme="majorHAnsi"/>
        </w:rPr>
        <w:t>different performance metrics</w:t>
      </w:r>
      <w:r w:rsidRPr="00046178">
        <w:rPr>
          <w:rStyle w:val="TitleChar"/>
          <w:rFonts w:asciiTheme="majorHAnsi" w:hAnsiTheme="majorHAnsi" w:cstheme="majorHAnsi"/>
        </w:rPr>
        <w:t xml:space="preserve"> used</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The </w:t>
      </w:r>
      <w:r w:rsidRPr="00046178">
        <w:rPr>
          <w:rStyle w:val="Emphasis"/>
          <w:rFonts w:asciiTheme="majorHAnsi" w:hAnsiTheme="majorHAnsi" w:cstheme="majorHAnsi"/>
        </w:rPr>
        <w:t>root causes for alarm</w:t>
      </w:r>
      <w:r w:rsidRPr="00046178">
        <w:rPr>
          <w:rFonts w:asciiTheme="majorHAnsi" w:hAnsiTheme="majorHAnsi" w:cstheme="majorHAnsi"/>
          <w:sz w:val="16"/>
        </w:rPr>
        <w:t xml:space="preserve"> in </w:t>
      </w:r>
      <w:proofErr w:type="spellStart"/>
      <w:r w:rsidRPr="00046178">
        <w:rPr>
          <w:rFonts w:asciiTheme="majorHAnsi" w:hAnsiTheme="majorHAnsi" w:cstheme="majorHAnsi"/>
          <w:sz w:val="16"/>
        </w:rPr>
        <w:t>Liou</w:t>
      </w:r>
      <w:proofErr w:type="spellEnd"/>
      <w:r w:rsidRPr="00046178">
        <w:rPr>
          <w:rFonts w:asciiTheme="majorHAnsi" w:hAnsiTheme="majorHAnsi" w:cstheme="majorHAnsi"/>
          <w:sz w:val="16"/>
        </w:rPr>
        <w:t xml:space="preserve"> and Johnson (2006, 2008) </w:t>
      </w:r>
      <w:r w:rsidRPr="00046178">
        <w:rPr>
          <w:rStyle w:val="TitleChar"/>
          <w:rFonts w:asciiTheme="majorHAnsi" w:hAnsiTheme="majorHAnsi" w:cstheme="majorHAnsi"/>
        </w:rPr>
        <w:t xml:space="preserve">appear to be the </w:t>
      </w:r>
      <w:r w:rsidRPr="00046178">
        <w:rPr>
          <w:rStyle w:val="Emphasis"/>
          <w:rFonts w:asciiTheme="majorHAnsi" w:hAnsiTheme="majorHAnsi" w:cstheme="majorHAnsi"/>
        </w:rPr>
        <w:t>growth rate</w:t>
      </w:r>
      <w:r w:rsidRPr="00046178">
        <w:rPr>
          <w:rStyle w:val="TitleChar"/>
          <w:rFonts w:asciiTheme="majorHAnsi" w:hAnsiTheme="majorHAnsi" w:cstheme="majorHAnsi"/>
        </w:rPr>
        <w:t xml:space="preserve"> of fragments and the </w:t>
      </w:r>
      <w:r w:rsidRPr="00046178">
        <w:rPr>
          <w:rStyle w:val="Emphasis"/>
          <w:rFonts w:asciiTheme="majorHAnsi" w:hAnsiTheme="majorHAnsi" w:cstheme="majorHAnsi"/>
        </w:rPr>
        <w:t>small increase</w:t>
      </w:r>
      <w:r w:rsidRPr="00046178">
        <w:rPr>
          <w:rStyle w:val="TitleChar"/>
          <w:rFonts w:asciiTheme="majorHAnsi" w:hAnsiTheme="majorHAnsi" w:cstheme="majorHAnsi"/>
        </w:rPr>
        <w:t xml:space="preserve"> in the rate of catastrophic collisions over the </w:t>
      </w:r>
      <w:r w:rsidRPr="00046178">
        <w:rPr>
          <w:rStyle w:val="Emphasis"/>
          <w:rFonts w:asciiTheme="majorHAnsi" w:hAnsiTheme="majorHAnsi" w:cstheme="majorHAnsi"/>
        </w:rPr>
        <w:t>next 200 years</w:t>
      </w:r>
      <w:r w:rsidRPr="00046178">
        <w:rPr>
          <w:rFonts w:asciiTheme="majorHAnsi" w:hAnsiTheme="majorHAnsi" w:cstheme="majorHAnsi"/>
          <w:sz w:val="16"/>
        </w:rPr>
        <w:t xml:space="preserve"> (</w:t>
      </w:r>
      <w:proofErr w:type="spellStart"/>
      <w:r w:rsidRPr="00046178">
        <w:rPr>
          <w:rFonts w:asciiTheme="majorHAnsi" w:hAnsiTheme="majorHAnsi" w:cstheme="majorHAnsi"/>
          <w:sz w:val="16"/>
        </w:rPr>
        <w:t>Liou</w:t>
      </w:r>
      <w:proofErr w:type="spellEnd"/>
      <w:r w:rsidRPr="00046178">
        <w:rPr>
          <w:rFonts w:asciiTheme="majorHAnsi" w:hAnsiTheme="majorHAnsi" w:cstheme="majorHAnsi"/>
          <w:sz w:val="16"/>
        </w:rPr>
        <w:t xml:space="preserve"> and Johnson, 2008, Fig. 2). </w:t>
      </w:r>
      <w:r w:rsidRPr="00046178">
        <w:rPr>
          <w:rStyle w:val="TitleChar"/>
          <w:rFonts w:asciiTheme="majorHAnsi" w:hAnsiTheme="majorHAnsi" w:cstheme="majorHAnsi"/>
        </w:rPr>
        <w:t xml:space="preserve">However, </w:t>
      </w:r>
      <w:r w:rsidRPr="00046178">
        <w:rPr>
          <w:rStyle w:val="Emphasis"/>
          <w:rFonts w:asciiTheme="majorHAnsi" w:hAnsiTheme="majorHAnsi" w:cstheme="majorHAnsi"/>
          <w:highlight w:val="yellow"/>
        </w:rPr>
        <w:t>the great majority of</w:t>
      </w:r>
      <w:r w:rsidRPr="00046178">
        <w:rPr>
          <w:rStyle w:val="Emphasis"/>
          <w:rFonts w:asciiTheme="majorHAnsi" w:hAnsiTheme="majorHAnsi" w:cstheme="majorHAnsi"/>
        </w:rPr>
        <w:t xml:space="preserve"> catastrophic </w:t>
      </w:r>
      <w:r w:rsidRPr="00046178">
        <w:rPr>
          <w:rStyle w:val="Emphasis"/>
          <w:rFonts w:asciiTheme="majorHAnsi" w:hAnsiTheme="majorHAnsi" w:cstheme="majorHAnsi"/>
          <w:highlight w:val="yellow"/>
        </w:rPr>
        <w:t>collisions</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in the SOI </w:t>
      </w:r>
      <w:r w:rsidRPr="00046178">
        <w:rPr>
          <w:rStyle w:val="Emphasis"/>
          <w:rFonts w:asciiTheme="majorHAnsi" w:hAnsiTheme="majorHAnsi" w:cstheme="majorHAnsi"/>
          <w:highlight w:val="yellow"/>
        </w:rPr>
        <w:t>do not involve</w:t>
      </w:r>
      <w:r w:rsidRPr="00046178">
        <w:rPr>
          <w:rStyle w:val="Emphasis"/>
          <w:rFonts w:asciiTheme="majorHAnsi" w:hAnsiTheme="majorHAnsi" w:cstheme="majorHAnsi"/>
        </w:rPr>
        <w:t xml:space="preserve"> operational </w:t>
      </w:r>
      <w:proofErr w:type="gramStart"/>
      <w:r w:rsidRPr="00046178">
        <w:rPr>
          <w:rStyle w:val="Emphasis"/>
          <w:rFonts w:asciiTheme="majorHAnsi" w:hAnsiTheme="majorHAnsi" w:cstheme="majorHAnsi"/>
          <w:highlight w:val="yellow"/>
        </w:rPr>
        <w:t>spacecraft</w:t>
      </w:r>
      <w:r w:rsidRPr="00046178">
        <w:rPr>
          <w:rFonts w:asciiTheme="majorHAnsi" w:hAnsiTheme="majorHAnsi" w:cstheme="majorHAnsi"/>
          <w:sz w:val="16"/>
        </w:rPr>
        <w:t xml:space="preserve">, </w:t>
      </w:r>
      <w:r w:rsidRPr="00046178">
        <w:rPr>
          <w:rStyle w:val="TitleChar"/>
          <w:rFonts w:asciiTheme="majorHAnsi" w:hAnsiTheme="majorHAnsi" w:cstheme="majorHAnsi"/>
        </w:rPr>
        <w:t>and</w:t>
      </w:r>
      <w:proofErr w:type="gramEnd"/>
      <w:r w:rsidRPr="00046178">
        <w:rPr>
          <w:rStyle w:val="TitleChar"/>
          <w:rFonts w:asciiTheme="majorHAnsi" w:hAnsiTheme="majorHAnsi" w:cstheme="majorHAnsi"/>
        </w:rPr>
        <w:t xml:space="preserve"> are hazardous only in the sense that the </w:t>
      </w:r>
      <w:r w:rsidRPr="00046178">
        <w:rPr>
          <w:rStyle w:val="Emphasis"/>
          <w:rFonts w:asciiTheme="majorHAnsi" w:hAnsiTheme="majorHAnsi" w:cstheme="majorHAnsi"/>
        </w:rPr>
        <w:t>fragments generated</w:t>
      </w:r>
      <w:r w:rsidRPr="00046178">
        <w:rPr>
          <w:rFonts w:asciiTheme="majorHAnsi" w:hAnsiTheme="majorHAnsi" w:cstheme="majorHAnsi"/>
          <w:sz w:val="16"/>
        </w:rPr>
        <w:t xml:space="preserve"> from such a collision </w:t>
      </w:r>
      <w:r w:rsidRPr="00046178">
        <w:rPr>
          <w:rStyle w:val="TitleChar"/>
          <w:rFonts w:asciiTheme="majorHAnsi" w:hAnsiTheme="majorHAnsi" w:cstheme="majorHAnsi"/>
        </w:rPr>
        <w:t>could subsequently damage or destroy operational spacecraft</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Therefore, we introduced the notion of </w:t>
      </w:r>
      <w:r w:rsidRPr="00046178">
        <w:rPr>
          <w:rStyle w:val="Emphasis"/>
          <w:rFonts w:asciiTheme="majorHAnsi" w:hAnsiTheme="majorHAnsi" w:cstheme="majorHAnsi"/>
        </w:rPr>
        <w:t>the lifetime risk of an operational spacecraft</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as the primary performance metric. </w:t>
      </w:r>
      <w:r w:rsidRPr="00046178">
        <w:rPr>
          <w:rStyle w:val="Emphasis"/>
          <w:rFonts w:asciiTheme="majorHAnsi" w:hAnsiTheme="majorHAnsi" w:cstheme="majorHAnsi"/>
          <w:highlight w:val="yellow"/>
        </w:rPr>
        <w:t>Our model predicts</w:t>
      </w:r>
      <w:r w:rsidRPr="00046178">
        <w:rPr>
          <w:rStyle w:val="TitleChar"/>
          <w:rFonts w:asciiTheme="majorHAnsi" w:hAnsiTheme="majorHAnsi" w:cstheme="majorHAnsi"/>
        </w:rPr>
        <w:t xml:space="preserve"> that the </w:t>
      </w:r>
      <w:r w:rsidRPr="00046178">
        <w:rPr>
          <w:rStyle w:val="Emphasis"/>
          <w:rFonts w:asciiTheme="majorHAnsi" w:hAnsiTheme="majorHAnsi" w:cstheme="majorHAnsi"/>
          <w:highlight w:val="yellow"/>
        </w:rPr>
        <w:t>lifetime risk is</w:t>
      </w:r>
      <w:r w:rsidRPr="00046178">
        <w:rPr>
          <w:rFonts w:asciiTheme="majorHAnsi" w:hAnsiTheme="majorHAnsi" w:cstheme="majorHAnsi"/>
          <w:sz w:val="16"/>
        </w:rPr>
        <w:t xml:space="preserve"> &lt;5x10^-4 </w:t>
      </w:r>
      <w:r w:rsidRPr="00046178">
        <w:rPr>
          <w:rStyle w:val="Emphasis"/>
          <w:rFonts w:asciiTheme="majorHAnsi" w:hAnsiTheme="majorHAnsi" w:cstheme="majorHAnsi"/>
        </w:rPr>
        <w:t>[less than .0005%] over the next two centuries, and always</w:t>
      </w:r>
      <w:r w:rsidRPr="00046178">
        <w:rPr>
          <w:rFonts w:asciiTheme="majorHAnsi" w:hAnsiTheme="majorHAnsi" w:cstheme="majorHAnsi"/>
          <w:sz w:val="16"/>
        </w:rPr>
        <w:t xml:space="preserve"> stays &lt;10^-3 </w:t>
      </w:r>
      <w:r w:rsidRPr="00046178">
        <w:rPr>
          <w:rStyle w:val="Emphasis"/>
          <w:rFonts w:asciiTheme="majorHAnsi" w:hAnsiTheme="majorHAnsi" w:cstheme="majorHAnsi"/>
        </w:rPr>
        <w:t xml:space="preserve">[less </w:t>
      </w:r>
      <w:r w:rsidRPr="00046178">
        <w:rPr>
          <w:rStyle w:val="Emphasis"/>
          <w:rFonts w:asciiTheme="majorHAnsi" w:hAnsiTheme="majorHAnsi" w:cstheme="majorHAnsi"/>
          <w:highlight w:val="yellow"/>
        </w:rPr>
        <w:t>than .001%]</w:t>
      </w:r>
      <w:r w:rsidRPr="00046178">
        <w:rPr>
          <w:rFonts w:asciiTheme="majorHAnsi" w:hAnsiTheme="majorHAnsi" w:cstheme="majorHAnsi"/>
          <w:sz w:val="16"/>
        </w:rPr>
        <w:t xml:space="preserve"> than if there is very high (&gt;98%) spacecraft deorbiting compliance. </w:t>
      </w:r>
      <w:r w:rsidRPr="00046178">
        <w:rPr>
          <w:rStyle w:val="TitleChar"/>
          <w:rFonts w:asciiTheme="majorHAnsi" w:hAnsiTheme="majorHAnsi" w:cstheme="majorHAnsi"/>
        </w:rPr>
        <w:t xml:space="preserve">These </w:t>
      </w:r>
      <w:r w:rsidRPr="00046178">
        <w:rPr>
          <w:rStyle w:val="Emphasis"/>
          <w:rFonts w:asciiTheme="majorHAnsi" w:hAnsiTheme="majorHAnsi" w:cstheme="majorHAnsi"/>
        </w:rPr>
        <w:t xml:space="preserve">risks appear to be </w:t>
      </w:r>
      <w:r w:rsidRPr="00046178">
        <w:rPr>
          <w:rStyle w:val="Emphasis"/>
          <w:rFonts w:asciiTheme="majorHAnsi" w:hAnsiTheme="majorHAnsi" w:cstheme="majorHAnsi"/>
          <w:highlight w:val="yellow"/>
        </w:rPr>
        <w:t>low</w:t>
      </w:r>
      <w:r w:rsidRPr="00046178">
        <w:rPr>
          <w:rStyle w:val="TitleChar"/>
          <w:rFonts w:asciiTheme="majorHAnsi" w:hAnsiTheme="majorHAnsi" w:cstheme="majorHAnsi"/>
          <w:highlight w:val="yellow"/>
        </w:rPr>
        <w:t xml:space="preserve"> relative to</w:t>
      </w:r>
      <w:r w:rsidRPr="00046178">
        <w:rPr>
          <w:rStyle w:val="TitleChar"/>
          <w:rFonts w:asciiTheme="majorHAnsi" w:hAnsiTheme="majorHAnsi" w:cstheme="majorHAnsi"/>
        </w:rPr>
        <w:t xml:space="preserve"> the </w:t>
      </w:r>
      <w:r w:rsidRPr="00046178">
        <w:rPr>
          <w:rStyle w:val="Emphasis"/>
          <w:rFonts w:asciiTheme="majorHAnsi" w:hAnsiTheme="majorHAnsi" w:cstheme="majorHAnsi"/>
          <w:highlight w:val="yellow"/>
        </w:rPr>
        <w:t>immense cost</w:t>
      </w:r>
      <w:r w:rsidRPr="00046178">
        <w:rPr>
          <w:rStyle w:val="TitleChar"/>
          <w:rFonts w:asciiTheme="majorHAnsi" w:hAnsiTheme="majorHAnsi" w:cstheme="majorHAnsi"/>
        </w:rPr>
        <w:t xml:space="preserve"> and </w:t>
      </w:r>
      <w:r w:rsidRPr="00046178">
        <w:rPr>
          <w:rStyle w:val="Emphasis"/>
          <w:rFonts w:asciiTheme="majorHAnsi" w:hAnsiTheme="majorHAnsi" w:cstheme="majorHAnsi"/>
        </w:rPr>
        <w:t xml:space="preserve">considerable technological uncertainty </w:t>
      </w:r>
      <w:r w:rsidRPr="00046178">
        <w:rPr>
          <w:rStyle w:val="Emphasis"/>
          <w:rFonts w:asciiTheme="majorHAnsi" w:hAnsiTheme="majorHAnsi" w:cstheme="majorHAnsi"/>
          <w:highlight w:val="yellow"/>
        </w:rPr>
        <w:t>involved</w:t>
      </w:r>
      <w:r w:rsidRPr="00046178">
        <w:rPr>
          <w:rStyle w:val="TitleChar"/>
          <w:rFonts w:asciiTheme="majorHAnsi" w:hAnsiTheme="majorHAnsi" w:cstheme="majorHAnsi"/>
          <w:highlight w:val="yellow"/>
        </w:rPr>
        <w:t xml:space="preserve"> in removing</w:t>
      </w:r>
      <w:r w:rsidRPr="00046178">
        <w:rPr>
          <w:rStyle w:val="TitleChar"/>
          <w:rFonts w:asciiTheme="majorHAnsi" w:hAnsiTheme="majorHAnsi" w:cstheme="majorHAnsi"/>
        </w:rPr>
        <w:t xml:space="preserve"> large </w:t>
      </w:r>
      <w:r w:rsidRPr="00046178">
        <w:rPr>
          <w:rStyle w:val="TitleChar"/>
          <w:rFonts w:asciiTheme="majorHAnsi" w:hAnsiTheme="majorHAnsi" w:cstheme="majorHAnsi"/>
          <w:highlight w:val="yellow"/>
        </w:rPr>
        <w:t>objects</w:t>
      </w:r>
      <w:r w:rsidRPr="00046178">
        <w:rPr>
          <w:rStyle w:val="TitleChar"/>
          <w:rFonts w:asciiTheme="majorHAnsi" w:hAnsiTheme="majorHAnsi" w:cstheme="majorHAnsi"/>
        </w:rPr>
        <w:t xml:space="preserve"> from space</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are </w:t>
      </w:r>
      <w:r w:rsidRPr="00046178">
        <w:rPr>
          <w:rStyle w:val="Emphasis"/>
          <w:rFonts w:asciiTheme="majorHAnsi" w:hAnsiTheme="majorHAnsi" w:cstheme="majorHAnsi"/>
          <w:highlight w:val="yellow"/>
        </w:rPr>
        <w:t>dwarfed by the ~20% historical</w:t>
      </w:r>
      <w:r w:rsidRPr="00046178">
        <w:rPr>
          <w:rStyle w:val="TitleChar"/>
          <w:rFonts w:asciiTheme="majorHAnsi" w:hAnsiTheme="majorHAnsi" w:cstheme="majorHAnsi"/>
        </w:rPr>
        <w:t xml:space="preserve"> mission-impacting </w:t>
      </w:r>
      <w:r w:rsidRPr="00046178">
        <w:rPr>
          <w:rFonts w:asciiTheme="majorHAnsi" w:hAnsiTheme="majorHAnsi" w:cstheme="majorHAnsi"/>
          <w:sz w:val="16"/>
        </w:rPr>
        <w:t>(</w:t>
      </w:r>
      <w:r w:rsidRPr="00046178">
        <w:rPr>
          <w:rStyle w:val="TitleChar"/>
          <w:rFonts w:asciiTheme="majorHAnsi" w:hAnsiTheme="majorHAnsi" w:cstheme="majorHAnsi"/>
        </w:rPr>
        <w:t xml:space="preserve">but </w:t>
      </w:r>
      <w:r w:rsidRPr="00046178">
        <w:rPr>
          <w:rStyle w:val="Emphasis"/>
          <w:rFonts w:asciiTheme="majorHAnsi" w:hAnsiTheme="majorHAnsi" w:cstheme="majorHAnsi"/>
          <w:highlight w:val="yellow"/>
        </w:rPr>
        <w:t>not</w:t>
      </w:r>
      <w:r w:rsidRPr="00046178">
        <w:rPr>
          <w:rFonts w:asciiTheme="majorHAnsi" w:hAnsiTheme="majorHAnsi" w:cstheme="majorHAnsi"/>
          <w:sz w:val="16"/>
        </w:rPr>
        <w:t xml:space="preserve"> necessarily </w:t>
      </w:r>
      <w:r w:rsidRPr="00046178">
        <w:rPr>
          <w:rStyle w:val="Emphasis"/>
          <w:rFonts w:asciiTheme="majorHAnsi" w:hAnsiTheme="majorHAnsi" w:cstheme="majorHAnsi"/>
          <w:highlight w:val="yellow"/>
        </w:rPr>
        <w:t>mission-ending</w:t>
      </w:r>
      <w:r w:rsidRPr="00046178">
        <w:rPr>
          <w:rStyle w:val="TitleChar"/>
          <w:rFonts w:asciiTheme="majorHAnsi" w:hAnsiTheme="majorHAnsi" w:cstheme="majorHAnsi"/>
          <w:highlight w:val="yellow"/>
        </w:rPr>
        <w:t xml:space="preserve">) </w:t>
      </w:r>
      <w:r w:rsidRPr="00046178">
        <w:rPr>
          <w:rStyle w:val="Emphasis"/>
          <w:rFonts w:asciiTheme="majorHAnsi" w:hAnsiTheme="majorHAnsi" w:cstheme="majorHAnsi"/>
          <w:highlight w:val="yellow"/>
        </w:rPr>
        <w:t>failure rate of spacecraft</w:t>
      </w:r>
      <w:r w:rsidRPr="00046178">
        <w:rPr>
          <w:rFonts w:asciiTheme="majorHAnsi" w:hAnsiTheme="majorHAnsi" w:cstheme="majorHAnsi"/>
          <w:sz w:val="16"/>
        </w:rPr>
        <w:t xml:space="preserve"> (Frost and Sullivan, 2004), </w:t>
      </w:r>
      <w:r w:rsidRPr="00046178">
        <w:rPr>
          <w:rStyle w:val="TitleChar"/>
          <w:rFonts w:asciiTheme="majorHAnsi" w:hAnsiTheme="majorHAnsi" w:cstheme="majorHAnsi"/>
        </w:rPr>
        <w:t xml:space="preserve">and could be </w:t>
      </w:r>
      <w:r w:rsidRPr="00046178">
        <w:rPr>
          <w:rStyle w:val="Emphasis"/>
          <w:rFonts w:asciiTheme="majorHAnsi" w:hAnsiTheme="majorHAnsi" w:cstheme="majorHAnsi"/>
        </w:rPr>
        <w:t>overestimated</w:t>
      </w:r>
      <w:r w:rsidRPr="00046178">
        <w:rPr>
          <w:rFonts w:asciiTheme="majorHAnsi" w:hAnsiTheme="majorHAnsi" w:cstheme="majorHAnsi"/>
          <w:sz w:val="16"/>
        </w:rPr>
        <w:t xml:space="preserve"> if improved traffic management techniques lower future collision risks (Johnson, 2004). </w:t>
      </w:r>
      <w:r w:rsidRPr="00046178">
        <w:rPr>
          <w:rStyle w:val="TitleChar"/>
          <w:rFonts w:asciiTheme="majorHAnsi" w:hAnsiTheme="majorHAnsi" w:cstheme="majorHAnsi"/>
        </w:rPr>
        <w:t xml:space="preserve">Hence, the </w:t>
      </w:r>
      <w:r w:rsidRPr="00046178">
        <w:rPr>
          <w:rStyle w:val="Emphasis"/>
          <w:rFonts w:asciiTheme="majorHAnsi" w:hAnsiTheme="majorHAnsi" w:cstheme="majorHAnsi"/>
        </w:rPr>
        <w:t>need to bring large objects down</w:t>
      </w:r>
      <w:r w:rsidRPr="00046178">
        <w:rPr>
          <w:rFonts w:asciiTheme="majorHAnsi" w:hAnsiTheme="majorHAnsi" w:cstheme="majorHAnsi"/>
          <w:sz w:val="16"/>
        </w:rPr>
        <w:t xml:space="preserve"> </w:t>
      </w:r>
      <w:r w:rsidRPr="00046178">
        <w:rPr>
          <w:rStyle w:val="TitleChar"/>
          <w:rFonts w:asciiTheme="majorHAnsi" w:hAnsiTheme="majorHAnsi" w:cstheme="majorHAnsi"/>
        </w:rPr>
        <w:t xml:space="preserve">from space </w:t>
      </w:r>
      <w:r w:rsidRPr="00046178">
        <w:rPr>
          <w:rStyle w:val="Emphasis"/>
          <w:rFonts w:asciiTheme="majorHAnsi" w:hAnsiTheme="majorHAnsi" w:cstheme="majorHAnsi"/>
        </w:rPr>
        <w:t>does not</w:t>
      </w:r>
      <w:r w:rsidRPr="00046178">
        <w:rPr>
          <w:rFonts w:asciiTheme="majorHAnsi" w:hAnsiTheme="majorHAnsi" w:cstheme="majorHAnsi"/>
          <w:sz w:val="16"/>
        </w:rPr>
        <w:t xml:space="preserve"> </w:t>
      </w:r>
      <w:r w:rsidRPr="00046178">
        <w:rPr>
          <w:rStyle w:val="Emphasis"/>
          <w:rFonts w:asciiTheme="majorHAnsi" w:hAnsiTheme="majorHAnsi" w:cstheme="majorHAnsi"/>
        </w:rPr>
        <w:t>appear</w:t>
      </w:r>
      <w:r w:rsidRPr="00046178">
        <w:rPr>
          <w:rFonts w:asciiTheme="majorHAnsi" w:hAnsiTheme="majorHAnsi" w:cstheme="majorHAnsi"/>
          <w:sz w:val="16"/>
        </w:rPr>
        <w:t xml:space="preserve"> to be as </w:t>
      </w:r>
      <w:r w:rsidRPr="00046178">
        <w:rPr>
          <w:rStyle w:val="Emphasis"/>
          <w:rFonts w:asciiTheme="majorHAnsi" w:hAnsiTheme="majorHAnsi" w:cstheme="majorHAnsi"/>
        </w:rPr>
        <w:t>clear</w:t>
      </w:r>
      <w:r w:rsidRPr="00046178">
        <w:rPr>
          <w:rFonts w:asciiTheme="majorHAnsi" w:hAnsiTheme="majorHAnsi" w:cstheme="majorHAnsi"/>
          <w:sz w:val="16"/>
        </w:rPr>
        <w:t xml:space="preserve"> cut </w:t>
      </w:r>
      <w:r w:rsidRPr="00046178">
        <w:rPr>
          <w:rStyle w:val="TitleChar"/>
          <w:rFonts w:asciiTheme="majorHAnsi" w:hAnsiTheme="majorHAnsi" w:cstheme="majorHAnsi"/>
        </w:rPr>
        <w:t>as suggested</w:t>
      </w:r>
      <w:r w:rsidRPr="00046178">
        <w:rPr>
          <w:rFonts w:asciiTheme="majorHAnsi" w:hAnsiTheme="majorHAnsi" w:cstheme="majorHAnsi"/>
          <w:sz w:val="16"/>
        </w:rPr>
        <w:t xml:space="preserve"> in </w:t>
      </w:r>
      <w:proofErr w:type="spellStart"/>
      <w:r w:rsidRPr="00046178">
        <w:rPr>
          <w:rFonts w:asciiTheme="majorHAnsi" w:hAnsiTheme="majorHAnsi" w:cstheme="majorHAnsi"/>
          <w:sz w:val="16"/>
        </w:rPr>
        <w:t>Liou</w:t>
      </w:r>
      <w:proofErr w:type="spellEnd"/>
      <w:r w:rsidRPr="00046178">
        <w:rPr>
          <w:rFonts w:asciiTheme="majorHAnsi" w:hAnsiTheme="majorHAnsi" w:cstheme="majorHAnsi"/>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046178">
        <w:rPr>
          <w:rFonts w:asciiTheme="majorHAnsi" w:hAnsiTheme="majorHAnsi" w:cstheme="majorHAnsi"/>
          <w:sz w:val="16"/>
        </w:rPr>
        <w:t>noncatastrophic</w:t>
      </w:r>
      <w:proofErr w:type="spellEnd"/>
      <w:r w:rsidRPr="00046178">
        <w:rPr>
          <w:rFonts w:asciiTheme="majorHAnsi" w:hAnsiTheme="majorHAnsi" w:cstheme="majorHAnsi"/>
          <w:sz w:val="16"/>
        </w:rPr>
        <w:t xml:space="preserve"> intact-fragment collisions could easily disable an operational spacecraft. If the operational lifetime risk is modified to include </w:t>
      </w:r>
      <w:proofErr w:type="spellStart"/>
      <w:r w:rsidRPr="00046178">
        <w:rPr>
          <w:rFonts w:asciiTheme="majorHAnsi" w:hAnsiTheme="majorHAnsi" w:cstheme="majorHAnsi"/>
          <w:sz w:val="16"/>
        </w:rPr>
        <w:t>noncatastrophic</w:t>
      </w:r>
      <w:proofErr w:type="spellEnd"/>
      <w:r w:rsidRPr="00046178">
        <w:rPr>
          <w:rFonts w:asciiTheme="majorHAnsi" w:hAnsiTheme="majorHAnsi" w:cstheme="majorHAnsi"/>
          <w:sz w:val="16"/>
        </w:rPr>
        <w:t xml:space="preserve"> collisions with fragments &gt;= 10cm, then the sustainable risk rises by ~50%: it increases from 2.19x10^-2 [.0219%] to 3.09x10^-2 in the base </w:t>
      </w:r>
      <w:proofErr w:type="gramStart"/>
      <w:r w:rsidRPr="00046178">
        <w:rPr>
          <w:rFonts w:asciiTheme="majorHAnsi" w:hAnsiTheme="majorHAnsi" w:cstheme="majorHAnsi"/>
          <w:sz w:val="16"/>
        </w:rPr>
        <w:t>case, and</w:t>
      </w:r>
      <w:proofErr w:type="gramEnd"/>
      <w:r w:rsidRPr="00046178">
        <w:rPr>
          <w:rFonts w:asciiTheme="majorHAnsi" w:hAnsiTheme="majorHAnsi" w:cstheme="majorHAnsi"/>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43FAC8F1" w14:textId="65FBF7E1" w:rsidR="008A74D8" w:rsidRPr="008A74D8" w:rsidRDefault="008A74D8" w:rsidP="00920ECD"/>
    <w:sectPr w:rsidR="008A74D8" w:rsidRPr="008A74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775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775D"/>
    <w:rsid w:val="003460F2"/>
    <w:rsid w:val="0038158C"/>
    <w:rsid w:val="003902BA"/>
    <w:rsid w:val="003A09E2"/>
    <w:rsid w:val="003C6FC8"/>
    <w:rsid w:val="00407037"/>
    <w:rsid w:val="004605D6"/>
    <w:rsid w:val="004944ED"/>
    <w:rsid w:val="004C60E8"/>
    <w:rsid w:val="004E3579"/>
    <w:rsid w:val="004E728B"/>
    <w:rsid w:val="004F39E0"/>
    <w:rsid w:val="00504B2E"/>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74D8"/>
    <w:rsid w:val="008B3ECB"/>
    <w:rsid w:val="008B4E85"/>
    <w:rsid w:val="008C1B2E"/>
    <w:rsid w:val="0091627E"/>
    <w:rsid w:val="00920ECD"/>
    <w:rsid w:val="0097032B"/>
    <w:rsid w:val="009D2EAD"/>
    <w:rsid w:val="009D54B2"/>
    <w:rsid w:val="009E1922"/>
    <w:rsid w:val="009F7ED2"/>
    <w:rsid w:val="00A93661"/>
    <w:rsid w:val="00A95652"/>
    <w:rsid w:val="00AC0AB8"/>
    <w:rsid w:val="00B33C6D"/>
    <w:rsid w:val="00B4508F"/>
    <w:rsid w:val="00B55AD5"/>
    <w:rsid w:val="00B77854"/>
    <w:rsid w:val="00B8057C"/>
    <w:rsid w:val="00BD6238"/>
    <w:rsid w:val="00BF593B"/>
    <w:rsid w:val="00BF773A"/>
    <w:rsid w:val="00BF7E81"/>
    <w:rsid w:val="00C03F0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213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BBBB"/>
  <w15:chartTrackingRefBased/>
  <w15:docId w15:val="{3115C999-84D5-4E95-84ED-305C3357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775D"/>
    <w:rPr>
      <w:rFonts w:ascii="Calibri" w:hAnsi="Calibri"/>
    </w:rPr>
  </w:style>
  <w:style w:type="paragraph" w:styleId="Heading1">
    <w:name w:val="heading 1"/>
    <w:aliases w:val="Pocket"/>
    <w:basedOn w:val="Normal"/>
    <w:next w:val="Normal"/>
    <w:link w:val="Heading1Char"/>
    <w:qFormat/>
    <w:rsid w:val="003377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77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77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3377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77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75D"/>
  </w:style>
  <w:style w:type="character" w:customStyle="1" w:styleId="Heading1Char">
    <w:name w:val="Heading 1 Char"/>
    <w:aliases w:val="Pocket Char"/>
    <w:basedOn w:val="DefaultParagraphFont"/>
    <w:link w:val="Heading1"/>
    <w:rsid w:val="003377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77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775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33775D"/>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3377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33775D"/>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S"/>
    <w:basedOn w:val="DefaultParagraphFont"/>
    <w:uiPriority w:val="6"/>
    <w:qFormat/>
    <w:rsid w:val="0033775D"/>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33775D"/>
    <w:rPr>
      <w:color w:val="auto"/>
      <w:u w:val="none"/>
    </w:rPr>
  </w:style>
  <w:style w:type="character" w:styleId="FollowedHyperlink">
    <w:name w:val="FollowedHyperlink"/>
    <w:basedOn w:val="DefaultParagraphFont"/>
    <w:uiPriority w:val="99"/>
    <w:semiHidden/>
    <w:unhideWhenUsed/>
    <w:rsid w:val="0033775D"/>
    <w:rPr>
      <w:color w:val="auto"/>
      <w:u w:val="none"/>
    </w:rPr>
  </w:style>
  <w:style w:type="paragraph" w:customStyle="1" w:styleId="Emphasize">
    <w:name w:val="Emphasize"/>
    <w:basedOn w:val="Normal"/>
    <w:link w:val="Emphasis"/>
    <w:autoRedefine/>
    <w:uiPriority w:val="7"/>
    <w:qFormat/>
    <w:rsid w:val="0033775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Emphasis1">
    <w:name w:val="Emphasis1"/>
    <w:basedOn w:val="Normal"/>
    <w:uiPriority w:val="7"/>
    <w:qFormat/>
    <w:rsid w:val="00DC21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8A74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20ECD"/>
    <w:pPr>
      <w:widowControl w:val="0"/>
      <w:ind w:left="720"/>
      <w:jc w:val="both"/>
    </w:pPr>
    <w:rPr>
      <w:rFonts w:eastAsiaTheme="minorEastAsia"/>
      <w:b/>
      <w:iCs/>
      <w:szCs w:val="24"/>
      <w:u w:val="single"/>
    </w:rPr>
  </w:style>
  <w:style w:type="paragraph" w:styleId="Title">
    <w:name w:val="Title"/>
    <w:aliases w:val="Cites and Cards,UNDERLINE,Bold Underlined,title,Block Heading,Read This,Non Read Text,Debate Normal"/>
    <w:basedOn w:val="Normal"/>
    <w:link w:val="TitleChar"/>
    <w:uiPriority w:val="6"/>
    <w:qFormat/>
    <w:rsid w:val="00920ECD"/>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920ECD"/>
    <w:rPr>
      <w:rFonts w:cs="Arial"/>
      <w:spacing w:val="-8"/>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lkenreview.org/articles/mining-in-space-is-coming"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5882</Words>
  <Characters>33530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2</cp:revision>
  <dcterms:created xsi:type="dcterms:W3CDTF">2022-02-19T16:57:00Z</dcterms:created>
  <dcterms:modified xsi:type="dcterms:W3CDTF">2022-02-19T16:57:00Z</dcterms:modified>
</cp:coreProperties>
</file>