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5FE24" w14:textId="01B1C911" w:rsidR="002E0C3D" w:rsidRDefault="00B06CA6" w:rsidP="005F66DD">
      <w:pPr>
        <w:pStyle w:val="Heading1"/>
      </w:pPr>
      <w:bookmarkStart w:id="0" w:name="_Hlk92445660"/>
      <w:r>
        <w:t>1</w:t>
      </w:r>
    </w:p>
    <w:p w14:paraId="0D22193F" w14:textId="77777777" w:rsidR="002E0C3D" w:rsidRDefault="002E0C3D" w:rsidP="002E0C3D">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702F37DC" w14:textId="77777777" w:rsidR="002E0C3D" w:rsidRPr="00697DDF" w:rsidRDefault="002E0C3D" w:rsidP="002E0C3D">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E7EF90B" w14:textId="77777777" w:rsidR="002E0C3D" w:rsidRPr="00756A09" w:rsidRDefault="002E0C3D" w:rsidP="002E0C3D">
      <w:pPr>
        <w:spacing w:line="240" w:lineRule="auto"/>
        <w:contextualSpacing/>
        <w:rPr>
          <w:sz w:val="16"/>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r>
        <w:rPr>
          <w:u w:val="single"/>
        </w:rPr>
        <w:t xml:space="preserve"> </w:t>
      </w: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r>
        <w:rPr>
          <w:sz w:val="16"/>
        </w:rPr>
        <w:t xml:space="preserve"> </w:t>
      </w: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r>
        <w:rPr>
          <w:sz w:val="16"/>
        </w:rPr>
        <w:t xml:space="preserve"> </w:t>
      </w: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r>
        <w:rPr>
          <w:rStyle w:val="Emphasis"/>
        </w:rPr>
        <w:t xml:space="preserve"> </w:t>
      </w: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r>
        <w:rPr>
          <w:sz w:val="16"/>
        </w:rPr>
        <w:t xml:space="preserve"> </w:t>
      </w: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r>
        <w:rPr>
          <w:sz w:val="14"/>
          <w:szCs w:val="14"/>
        </w:rPr>
        <w:t xml:space="preserve"> </w:t>
      </w: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r>
        <w:rPr>
          <w:sz w:val="16"/>
        </w:rPr>
        <w:t xml:space="preserve"> </w:t>
      </w:r>
      <w:r w:rsidRPr="00756A09">
        <w:rPr>
          <w:sz w:val="14"/>
          <w:szCs w:val="14"/>
        </w:rPr>
        <w:t>Indeed, the next four years could prove decisive in who will be victorious.</w:t>
      </w:r>
      <w:r>
        <w:rPr>
          <w:sz w:val="14"/>
          <w:szCs w:val="14"/>
        </w:rPr>
        <w:t xml:space="preserve"> </w:t>
      </w: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sz w:val="14"/>
          <w:szCs w:val="14"/>
        </w:rPr>
        <w:t xml:space="preserve"> </w:t>
      </w:r>
      <w:r w:rsidRPr="00756A09">
        <w:rPr>
          <w:sz w:val="14"/>
          <w:szCs w:val="14"/>
        </w:rPr>
        <w:t>Why not?</w:t>
      </w:r>
      <w:r>
        <w:rPr>
          <w:sz w:val="14"/>
          <w:szCs w:val="14"/>
        </w:rPr>
        <w:t xml:space="preserve"> </w:t>
      </w: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r>
        <w:rPr>
          <w:sz w:val="14"/>
          <w:szCs w:val="14"/>
        </w:rPr>
        <w:t xml:space="preserve"> </w:t>
      </w: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r>
        <w:rPr>
          <w:sz w:val="16"/>
        </w:rPr>
        <w:t xml:space="preserve"> </w:t>
      </w: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r>
        <w:rPr>
          <w:sz w:val="16"/>
        </w:rPr>
        <w:t xml:space="preserve"> </w:t>
      </w: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sz w:val="14"/>
          <w:szCs w:val="14"/>
        </w:rPr>
        <w:t xml:space="preserve"> </w:t>
      </w: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r>
        <w:rPr>
          <w:u w:val="single"/>
        </w:rPr>
        <w:t xml:space="preserve"> </w:t>
      </w: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r>
        <w:rPr>
          <w:sz w:val="14"/>
          <w:szCs w:val="14"/>
        </w:rPr>
        <w:t xml:space="preserve"> </w:t>
      </w: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EB46306" w14:textId="77777777" w:rsidR="002E0C3D" w:rsidRDefault="002E0C3D" w:rsidP="002E0C3D">
      <w:pPr>
        <w:pStyle w:val="Heading4"/>
      </w:pPr>
      <w:r>
        <w:t xml:space="preserve">Space dominance solves hegemony – deterrence strategies, even rudimentary ones, are perceived as weakness and causes aggression </w:t>
      </w:r>
    </w:p>
    <w:p w14:paraId="3947935B" w14:textId="77777777" w:rsidR="002E0C3D" w:rsidRPr="00606649" w:rsidRDefault="002E0C3D" w:rsidP="002E0C3D">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8D383B">
          <w:rPr>
            <w:rStyle w:val="Hyperlink"/>
          </w:rPr>
          <w:t>https://www.sciencedirect.com/science/article/pii/S0030438717300108</w:t>
        </w:r>
      </w:hyperlink>
      <w:r>
        <w:t>)</w:t>
      </w:r>
    </w:p>
    <w:p w14:paraId="42882614" w14:textId="737E49CF" w:rsidR="002E0C3D" w:rsidRPr="00E34D7D" w:rsidRDefault="002E0C3D" w:rsidP="002E0C3D">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r w:rsidR="00B06CA6">
        <w:rPr>
          <w:sz w:val="10"/>
        </w:rPr>
        <w:t xml:space="preserve"> </w:t>
      </w: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r w:rsidR="00B06CA6">
        <w:rPr>
          <w:u w:val="single"/>
        </w:rPr>
        <w:t xml:space="preserve"> </w:t>
      </w: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r w:rsidR="00B06CA6">
        <w:rPr>
          <w:sz w:val="10"/>
        </w:rPr>
        <w:t xml:space="preserve"> </w:t>
      </w: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r w:rsidR="00B06CA6">
        <w:rPr>
          <w:sz w:val="10"/>
        </w:rPr>
        <w:t xml:space="preserve"> </w:t>
      </w: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r w:rsidR="00B06CA6">
        <w:rPr>
          <w:sz w:val="12"/>
        </w:rPr>
        <w:t xml:space="preserve"> </w:t>
      </w: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r w:rsidR="00B06CA6">
        <w:rPr>
          <w:u w:val="single"/>
        </w:rPr>
        <w:t xml:space="preserve"> </w:t>
      </w:r>
      <w:r w:rsidRPr="00C87CFE">
        <w:t>A Hegemonic Model</w:t>
      </w:r>
      <w:r w:rsidR="00B06CA6">
        <w:t xml:space="preserve"> </w:t>
      </w: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r w:rsidR="00B06CA6">
        <w:rPr>
          <w:sz w:val="10"/>
        </w:rPr>
        <w:t xml:space="preserve"> </w:t>
      </w: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r w:rsidR="00B06CA6">
        <w:rPr>
          <w:sz w:val="12"/>
          <w:szCs w:val="12"/>
        </w:rPr>
        <w:t xml:space="preserve"> </w:t>
      </w: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r w:rsidR="00B06CA6">
        <w:rPr>
          <w:sz w:val="12"/>
          <w:szCs w:val="12"/>
        </w:rPr>
        <w:t xml:space="preserve"> </w:t>
      </w: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r w:rsidR="00B06CA6">
        <w:rPr>
          <w:sz w:val="8"/>
        </w:rPr>
        <w:t xml:space="preserve"> </w:t>
      </w: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r w:rsidR="00B06CA6">
        <w:rPr>
          <w:u w:val="single"/>
        </w:rPr>
        <w:t xml:space="preserve"> </w:t>
      </w: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r w:rsidR="00B06CA6">
        <w:rPr>
          <w:u w:val="single"/>
        </w:rPr>
        <w:t xml:space="preserve"> </w:t>
      </w: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 xml:space="preserve">shift </w:t>
      </w:r>
      <w:r w:rsidRPr="001003B0">
        <w:rPr>
          <w:rStyle w:val="StyleUnderline"/>
        </w:rPr>
        <w:t xml:space="preserve">in focus </w:t>
      </w:r>
      <w:r w:rsidRPr="001003B0">
        <w:rPr>
          <w:rStyle w:val="StyleUnderline"/>
          <w:highlight w:val="yellow"/>
        </w:rPr>
        <w:t>was</w:t>
      </w:r>
      <w:r w:rsidRPr="001003B0">
        <w:rPr>
          <w:rStyle w:val="StyleUnderline"/>
        </w:rPr>
        <w:t xml:space="preserve"> </w:t>
      </w:r>
      <w:r w:rsidRPr="00DB479A">
        <w:rPr>
          <w:rStyle w:val="StyleUnderline"/>
          <w:highlight w:val="yellow"/>
        </w:rPr>
        <w:t>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r w:rsidR="00B06CA6">
        <w:rPr>
          <w:sz w:val="10"/>
        </w:rPr>
        <w:t xml:space="preserve"> </w:t>
      </w: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w:t>
      </w:r>
      <w:r w:rsidRPr="001003B0">
        <w:rPr>
          <w:rStyle w:val="Emphasis"/>
        </w:rPr>
        <w:t xml:space="preserve">is the only hope to </w:t>
      </w:r>
      <w:r w:rsidRPr="00DB479A">
        <w:rPr>
          <w:rStyle w:val="Emphasis"/>
          <w:highlight w:val="yellow"/>
        </w:rPr>
        <w:t xml:space="preserve">create </w:t>
      </w:r>
      <w:r w:rsidRPr="001003B0">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r w:rsidR="00B06CA6">
        <w:rPr>
          <w:u w:val="single"/>
        </w:rPr>
        <w:t xml:space="preserve"> </w:t>
      </w: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r w:rsidR="00B06CA6">
        <w:rPr>
          <w:sz w:val="10"/>
        </w:rPr>
        <w:t xml:space="preserve"> </w:t>
      </w: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Therefore</w:t>
      </w:r>
      <w:r w:rsidRPr="001003B0">
        <w:rPr>
          <w:rStyle w:val="StyleUnderline"/>
        </w:rPr>
        <w:t xml:space="preserve">, it is </w:t>
      </w:r>
      <w:r w:rsidRPr="001003B0">
        <w:rPr>
          <w:rStyle w:val="Emphasis"/>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r w:rsidR="00B06CA6">
        <w:rPr>
          <w:u w:val="single"/>
        </w:rPr>
        <w:t xml:space="preserve"> </w:t>
      </w: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r w:rsidR="00B06CA6">
        <w:rPr>
          <w:u w:val="single"/>
        </w:rPr>
        <w:t xml:space="preserve"> </w:t>
      </w: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r w:rsidR="00B06CA6">
        <w:rPr>
          <w:u w:val="single"/>
        </w:rPr>
        <w:t xml:space="preserve"> </w:t>
      </w: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7C2994E5" w14:textId="311F7400" w:rsidR="002E0C3D" w:rsidRDefault="002E0C3D" w:rsidP="002E0C3D">
      <w:pPr>
        <w:pStyle w:val="Heading4"/>
      </w:pPr>
      <w:r>
        <w:t>US hegemony prevents great-power conflicts that escalates to nuclear war</w:t>
      </w:r>
      <w:r w:rsidR="00D02B66">
        <w:t xml:space="preserve"> – China and Russia are revisionist expansionists</w:t>
      </w:r>
    </w:p>
    <w:p w14:paraId="624207E8" w14:textId="77777777" w:rsidR="002E0C3D" w:rsidRPr="00A01920" w:rsidRDefault="002E0C3D" w:rsidP="002E0C3D">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w:t>
      </w:r>
      <w:proofErr w:type="gramStart"/>
      <w:r>
        <w:t>The</w:t>
      </w:r>
      <w:proofErr w:type="gramEnd"/>
      <w:r>
        <w:t xml:space="preserve"> Lessons of Tragedy: Statecraft and World Order; Chapter 6: The Darkening Horizon,” Yale University Press, pp 128-131 </w:t>
      </w:r>
      <w:hyperlink r:id="rId7" w:history="1">
        <w:r w:rsidRPr="008D383B">
          <w:rPr>
            <w:rStyle w:val="Hyperlink"/>
          </w:rPr>
          <w:t>http://www.jstor.org/stable/j.ctvbnm3r9.11</w:t>
        </w:r>
      </w:hyperlink>
      <w:r>
        <w:t>)</w:t>
      </w:r>
    </w:p>
    <w:p w14:paraId="5E2D5BA8" w14:textId="70EFB07B" w:rsidR="002E0C3D" w:rsidRPr="002E0C3D" w:rsidRDefault="002E0C3D" w:rsidP="002E0C3D">
      <w:pPr>
        <w:rPr>
          <w:u w:val="single"/>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r>
        <w:rPr>
          <w:sz w:val="10"/>
        </w:rPr>
        <w:t xml:space="preserve"> </w:t>
      </w:r>
      <w:r w:rsidRPr="00F75678">
        <w:rPr>
          <w:rStyle w:val="StyleUnderline"/>
        </w:rPr>
        <w:t xml:space="preserve">The </w:t>
      </w:r>
      <w:r w:rsidRPr="00DB479A">
        <w:rPr>
          <w:rStyle w:val="StyleUnderline"/>
          <w:highlight w:val="yellow"/>
        </w:rPr>
        <w:t xml:space="preserve">revival of great-power competition entails </w:t>
      </w:r>
      <w:r w:rsidRPr="001003B0">
        <w:rPr>
          <w:rStyle w:val="Emphasis"/>
        </w:rPr>
        <w:t xml:space="preserve">higher </w:t>
      </w:r>
      <w:r w:rsidRPr="00DB479A">
        <w:rPr>
          <w:rStyle w:val="Emphasis"/>
          <w:highlight w:val="yellow"/>
        </w:rPr>
        <w:t>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1003B0">
        <w:rPr>
          <w:rStyle w:val="StyleUnderline"/>
        </w:rPr>
        <w:t>revival o</w:t>
      </w:r>
      <w:r w:rsidRPr="00DB479A">
        <w:rPr>
          <w:rStyle w:val="StyleUnderline"/>
          <w:highlight w:val="yellow"/>
        </w:rPr>
        <w:t xml:space="preserve">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r>
        <w:rPr>
          <w:sz w:val="8"/>
        </w:rPr>
        <w:t xml:space="preserve"> </w:t>
      </w: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1003B0">
        <w:rPr>
          <w:rStyle w:val="StyleUnderline"/>
        </w:rPr>
        <w:t xml:space="preserve">limited use of </w:t>
      </w:r>
      <w:r w:rsidRPr="00DB479A">
        <w:rPr>
          <w:rStyle w:val="StyleUnderline"/>
          <w:highlight w:val="yellow"/>
        </w:rPr>
        <w:t>nuclear weapons</w:t>
      </w:r>
      <w:r w:rsidRPr="00F75678">
        <w:rPr>
          <w:rStyle w:val="StyleUnderline"/>
        </w:rPr>
        <w:t xml:space="preserve"> to achieve escalation dominance </w:t>
      </w:r>
      <w:r w:rsidRPr="004C64A1">
        <w:rPr>
          <w:sz w:val="8"/>
        </w:rPr>
        <w:t xml:space="preserve">in a war with Washington.35 </w:t>
      </w:r>
      <w:r w:rsidRPr="001003B0">
        <w:rPr>
          <w:rStyle w:val="StyleUnderline"/>
        </w:rPr>
        <w:t xml:space="preserve">In </w:t>
      </w:r>
      <w:r w:rsidRPr="00DB479A">
        <w:rPr>
          <w:rStyle w:val="StyleUnderline"/>
          <w:highlight w:val="yellow"/>
        </w:rPr>
        <w:t>Syria,</w:t>
      </w:r>
      <w:r w:rsidRPr="00F75678">
        <w:rPr>
          <w:rStyle w:val="StyleUnderline"/>
        </w:rPr>
        <w:t xml:space="preserve"> U.S. </w:t>
      </w:r>
      <w:r w:rsidRPr="001003B0">
        <w:rPr>
          <w:rStyle w:val="StyleUnderline"/>
        </w:rPr>
        <w:t>and Russian forces even came into deadly contact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w:t>
      </w:r>
      <w:r w:rsidRPr="001003B0">
        <w:rPr>
          <w:rStyle w:val="StyleUnderline"/>
        </w:rPr>
        <w:t xml:space="preserve">the </w:t>
      </w:r>
      <w:r w:rsidRPr="00DB479A">
        <w:rPr>
          <w:rStyle w:val="StyleUnderline"/>
          <w:highlight w:val="yellow"/>
        </w:rPr>
        <w:t xml:space="preserve">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r>
        <w:rPr>
          <w:rStyle w:val="StyleUnderline"/>
        </w:rPr>
        <w:t xml:space="preserve"> </w:t>
      </w: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w:t>
      </w:r>
      <w:r w:rsidRPr="00B06CA6">
        <w:rPr>
          <w:sz w:val="10"/>
        </w:rPr>
        <w:t xml:space="preserve">all appearances, </w:t>
      </w:r>
      <w:r w:rsidRPr="001003B0">
        <w:rPr>
          <w:rStyle w:val="Emphasis"/>
          <w:highlight w:val="yellow"/>
        </w:rPr>
        <w:t>Russia does not simply want to be a “regional power</w:t>
      </w:r>
      <w:r w:rsidRPr="001003B0">
        <w:rPr>
          <w:sz w:val="10"/>
          <w:highlight w:val="yellow"/>
        </w:rPr>
        <w:t>”</w:t>
      </w:r>
      <w:r w:rsidRPr="00B06CA6">
        <w:rPr>
          <w:sz w:val="10"/>
        </w:rPr>
        <w:t xml:space="preserve"> (as Obama cuttingly described it) that dominates South Ossetia and Crimea.37 </w:t>
      </w:r>
      <w:r w:rsidRPr="00B06CA6">
        <w:rPr>
          <w:rStyle w:val="StyleUnderline"/>
        </w:rPr>
        <w:t>It aspires to the deep European and extra-regional impact that previous incarnations of the Russian state enjoyed</w:t>
      </w:r>
      <w:r w:rsidRPr="00B06CA6">
        <w:rPr>
          <w:sz w:val="10"/>
        </w:rPr>
        <w:t xml:space="preserve">. </w:t>
      </w:r>
      <w:r w:rsidRPr="00B06CA6">
        <w:rPr>
          <w:rStyle w:val="StyleUnderline"/>
        </w:rPr>
        <w:t>Why else would Putin boast about how far his troops can drive into Eastern Europe? Why else would Moscow be deploying military power into the Middle East? Why else would it be continuing to cultivate intelligence and military relationships in regions as remote as Latin America?</w:t>
      </w:r>
      <w:r w:rsidRPr="00B06CA6">
        <w:rPr>
          <w:rStyle w:val="StyleUnderline"/>
        </w:rPr>
        <w:t xml:space="preserve"> </w:t>
      </w:r>
      <w:r w:rsidRPr="00B06CA6">
        <w:rPr>
          <w:sz w:val="10"/>
        </w:rPr>
        <w:t xml:space="preserve">Likewise, </w:t>
      </w:r>
      <w:r w:rsidRPr="001003B0">
        <w:rPr>
          <w:rStyle w:val="StyleUnderline"/>
          <w:highlight w:val="yellow"/>
        </w:rPr>
        <w:t>China</w:t>
      </w:r>
      <w:r w:rsidRPr="00B06CA6">
        <w:rPr>
          <w:rStyle w:val="StyleUnderline"/>
        </w:rPr>
        <w:t xml:space="preserve"> is today focused primarily on securing its own geopolitical neighborhood, but its </w:t>
      </w:r>
      <w:r w:rsidRPr="001003B0">
        <w:rPr>
          <w:rStyle w:val="StyleUnderline"/>
          <w:highlight w:val="yellow"/>
        </w:rPr>
        <w:t>ambitions for tomorrow</w:t>
      </w:r>
      <w:r w:rsidRPr="00B06CA6">
        <w:rPr>
          <w:rStyle w:val="StyleUnderline"/>
        </w:rPr>
        <w:t xml:space="preserve"> are clearly </w:t>
      </w:r>
      <w:r w:rsidRPr="001003B0">
        <w:rPr>
          <w:rStyle w:val="StyleUnderline"/>
          <w:highlight w:val="yellow"/>
        </w:rPr>
        <w:t>much bolder</w:t>
      </w:r>
      <w:r w:rsidRPr="00B06CA6">
        <w:rPr>
          <w:sz w:val="10"/>
        </w:rPr>
        <w:t xml:space="preserve">. Beijing probably does not envision itself fully overthrowing the international order, simply because it has </w:t>
      </w:r>
      <w:proofErr w:type="spellStart"/>
      <w:r w:rsidRPr="00B06CA6">
        <w:rPr>
          <w:sz w:val="10"/>
        </w:rPr>
        <w:t>profi</w:t>
      </w:r>
      <w:proofErr w:type="spellEnd"/>
      <w:r w:rsidRPr="00B06CA6">
        <w:rPr>
          <w:sz w:val="10"/>
        </w:rPr>
        <w:t xml:space="preserve"> ted far too much from the U.S.-anchored global economy. </w:t>
      </w:r>
      <w:r w:rsidRPr="00B06CA6">
        <w:rPr>
          <w:rStyle w:val="StyleUnderline"/>
        </w:rPr>
        <w:t>Yet China has nonetheless positioned itself for a global challenge to U.S</w:t>
      </w:r>
      <w:r w:rsidRPr="00B06CA6">
        <w:rPr>
          <w:sz w:val="10"/>
        </w:rPr>
        <w:t xml:space="preserve">. </w:t>
      </w:r>
      <w:r w:rsidRPr="00B06CA6">
        <w:rPr>
          <w:rStyle w:val="StyleUnderline"/>
        </w:rPr>
        <w:t>influence</w:t>
      </w:r>
      <w:r w:rsidRPr="00B06CA6">
        <w:rPr>
          <w:sz w:val="10"/>
        </w:rPr>
        <w:t xml:space="preserve">. Chinese military forces are deploying ever farther from China’s immediate periphery; </w:t>
      </w:r>
      <w:r w:rsidRPr="00B06CA6">
        <w:rPr>
          <w:rStyle w:val="StyleUnderline"/>
        </w:rPr>
        <w:t xml:space="preserve">Beijing has </w:t>
      </w:r>
      <w:r w:rsidRPr="001003B0">
        <w:rPr>
          <w:rStyle w:val="StyleUnderline"/>
          <w:highlight w:val="yellow"/>
        </w:rPr>
        <w:t>projected power into the Arctic and</w:t>
      </w:r>
      <w:r w:rsidRPr="00B06CA6">
        <w:rPr>
          <w:rStyle w:val="StyleUnderline"/>
        </w:rPr>
        <w:t xml:space="preserve"> established bases and logistical points in the </w:t>
      </w:r>
      <w:r w:rsidRPr="001003B0">
        <w:rPr>
          <w:rStyle w:val="StyleUnderline"/>
        </w:rPr>
        <w:t xml:space="preserve">Indian Ocean </w:t>
      </w:r>
      <w:r w:rsidRPr="001003B0">
        <w:rPr>
          <w:rStyle w:val="StyleUnderline"/>
          <w:highlight w:val="yellow"/>
        </w:rPr>
        <w:t>and Horn of Africa</w:t>
      </w:r>
      <w:r w:rsidRPr="00B06CA6">
        <w:rPr>
          <w:sz w:val="10"/>
        </w:rPr>
        <w:t xml:space="preserve">. Popular Chinese movies depict Beijing replacing Washington as the dominant actor in sub-Saharan Africa—a fi </w:t>
      </w:r>
      <w:proofErr w:type="spellStart"/>
      <w:r w:rsidRPr="00B06CA6">
        <w:rPr>
          <w:sz w:val="10"/>
        </w:rPr>
        <w:t>ctional</w:t>
      </w:r>
      <w:proofErr w:type="spellEnd"/>
      <w:r w:rsidRPr="00B06CA6">
        <w:rPr>
          <w:sz w:val="10"/>
        </w:rPr>
        <w:t xml:space="preserve"> representa</w:t>
      </w:r>
      <w:r w:rsidRPr="004C64A1">
        <w:rPr>
          <w:sz w:val="10"/>
        </w:rPr>
        <w:t xml:space="preserve">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r>
        <w:rPr>
          <w:sz w:val="10"/>
        </w:rPr>
        <w:t xml:space="preserve"> </w:t>
      </w: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6696F6CE" w14:textId="788A427F" w:rsidR="00A95652" w:rsidRDefault="005F66DD" w:rsidP="005F66DD">
      <w:pPr>
        <w:pStyle w:val="Heading1"/>
      </w:pPr>
      <w:r>
        <w:t>Case</w:t>
      </w:r>
    </w:p>
    <w:p w14:paraId="6FAFA193" w14:textId="666F9467" w:rsidR="005F66DD" w:rsidRDefault="005F66DD" w:rsidP="005F66DD">
      <w:pPr>
        <w:pStyle w:val="Heading3"/>
      </w:pPr>
      <w:r>
        <w:t>Framing</w:t>
      </w:r>
    </w:p>
    <w:p w14:paraId="3275D52C" w14:textId="389CBA9B" w:rsidR="005F66DD" w:rsidRDefault="005F66DD" w:rsidP="005F66DD">
      <w:pPr>
        <w:pStyle w:val="Heading4"/>
      </w:pPr>
      <w:r>
        <w:t xml:space="preserve">Materiality controls all of their impacts – racialized, gendered violence, otherization, and war are only bad if pain is </w:t>
      </w:r>
      <w:proofErr w:type="gramStart"/>
      <w:r>
        <w:t>bad</w:t>
      </w:r>
      <w:proofErr w:type="gramEnd"/>
      <w:r>
        <w:t xml:space="preserve"> and pleasure is good – they cant independently justify their impacts without util</w:t>
      </w:r>
    </w:p>
    <w:p w14:paraId="404F9C2C" w14:textId="35834F0E" w:rsidR="005F66DD" w:rsidRDefault="005F66DD" w:rsidP="005F66DD">
      <w:pPr>
        <w:pStyle w:val="Heading4"/>
      </w:pPr>
      <w:r>
        <w:t>Their argument for discourse important is that it shapes reality, but this concedes that shaping reality is bare minimum equally important to shaping discourse which means util impacts should be weighed</w:t>
      </w:r>
    </w:p>
    <w:p w14:paraId="267A26ED" w14:textId="2D078466" w:rsidR="005F66DD" w:rsidRPr="00C06DCA" w:rsidRDefault="00B06CA6" w:rsidP="00B06CA6">
      <w:pPr>
        <w:pStyle w:val="Heading4"/>
        <w:rPr>
          <w:sz w:val="16"/>
        </w:rPr>
      </w:pPr>
      <w:r>
        <w:t xml:space="preserve">Extinction outweighs under util – infinite future generations outweigh any current suffering and moral uncertainty means even if you are leaning </w:t>
      </w:r>
      <w:proofErr w:type="spellStart"/>
      <w:r>
        <w:t>aff</w:t>
      </w:r>
      <w:proofErr w:type="spellEnd"/>
      <w:r>
        <w:t xml:space="preserve"> you still prioritize extinction to make sure u weren’t wrong</w:t>
      </w:r>
    </w:p>
    <w:p w14:paraId="097CADF2" w14:textId="22A822D8" w:rsidR="005F66DD" w:rsidRPr="005F66DD" w:rsidRDefault="005F66DD" w:rsidP="005F66DD">
      <w:pPr>
        <w:pStyle w:val="Heading3"/>
      </w:pPr>
      <w:r>
        <w:t>ROB</w:t>
      </w:r>
    </w:p>
    <w:p w14:paraId="1E857075" w14:textId="77777777" w:rsidR="005F66DD" w:rsidRDefault="005F66DD" w:rsidP="005F66DD">
      <w:pPr>
        <w:pStyle w:val="Heading4"/>
      </w:pPr>
      <w:r>
        <w:t xml:space="preserve">[1] The ROB is to vote for the better debater – anything else is self-serving and arbitrary. This is key to fairness and clash and preserves substantive education. </w:t>
      </w:r>
    </w:p>
    <w:p w14:paraId="0037F473" w14:textId="77777777" w:rsidR="005F66DD" w:rsidRDefault="005F66DD" w:rsidP="005F66DD">
      <w:pPr>
        <w:pStyle w:val="Heading4"/>
      </w:pPr>
      <w:r>
        <w:t xml:space="preserve">[2] Don’t allow for any pre-FIAT performative offense – the NC and NR are also </w:t>
      </w:r>
      <w:proofErr w:type="gramStart"/>
      <w:r>
        <w:t>instances</w:t>
      </w:r>
      <w:proofErr w:type="gramEnd"/>
      <w:r>
        <w:t xml:space="preserve"> of Asian performance and identity within the debate space and there’s no pre and post-FIAT distinction either way. If they win that their reading of the 1AC spills </w:t>
      </w:r>
      <w:proofErr w:type="gramStart"/>
      <w:r>
        <w:t>up</w:t>
      </w:r>
      <w:proofErr w:type="gramEnd"/>
      <w:r>
        <w:t xml:space="preserve"> then the act of us reading the CP and DA spills up as well. If we prove that the act of getting private corporations out of space is </w:t>
      </w:r>
      <w:proofErr w:type="gramStart"/>
      <w:r>
        <w:t>bad</w:t>
      </w:r>
      <w:proofErr w:type="gramEnd"/>
      <w:r>
        <w:t xml:space="preserve"> then that means their performative act of rejecting it is unethical and bad so you should vote NEG</w:t>
      </w:r>
    </w:p>
    <w:p w14:paraId="7DA99F3D" w14:textId="77777777" w:rsidR="005F66DD" w:rsidRDefault="005F66DD" w:rsidP="005F66DD">
      <w:pPr>
        <w:pStyle w:val="Heading4"/>
      </w:pPr>
      <w:r>
        <w:t xml:space="preserve">[3] All our offense falls under their ROB – </w:t>
      </w:r>
    </w:p>
    <w:p w14:paraId="6F4EE198" w14:textId="77777777" w:rsidR="005F66DD" w:rsidRDefault="005F66DD" w:rsidP="005F66DD">
      <w:pPr>
        <w:pStyle w:val="Heading4"/>
      </w:pPr>
      <w:r>
        <w:t xml:space="preserve">[A] We “best construct reality in a desirable way through discourse” because we’re discussing why the </w:t>
      </w:r>
      <w:proofErr w:type="gramStart"/>
      <w:r>
        <w:t>status quo</w:t>
      </w:r>
      <w:proofErr w:type="gramEnd"/>
      <w:r>
        <w:t xml:space="preserve"> or the comparative world of the CP are a more desirable reality than the AFF</w:t>
      </w:r>
    </w:p>
    <w:p w14:paraId="6EDFD949" w14:textId="77777777" w:rsidR="00F04642" w:rsidRPr="000F0BF0" w:rsidRDefault="005F66DD" w:rsidP="00F04642">
      <w:pPr>
        <w:pStyle w:val="Heading4"/>
      </w:pPr>
      <w:r>
        <w:t xml:space="preserve">[B] </w:t>
      </w:r>
      <w:r w:rsidR="00F04642">
        <w:t xml:space="preserve">Space policy has no </w:t>
      </w:r>
      <w:r w:rsidR="00F04642">
        <w:rPr>
          <w:u w:val="single"/>
        </w:rPr>
        <w:t>intrinsic quality</w:t>
      </w:r>
      <w:r w:rsidR="00F04642">
        <w:t xml:space="preserve"> – it’s </w:t>
      </w:r>
      <w:r w:rsidR="00F04642">
        <w:rPr>
          <w:u w:val="single"/>
        </w:rPr>
        <w:t>porous</w:t>
      </w:r>
      <w:r w:rsidR="00F04642">
        <w:t xml:space="preserve"> and open to </w:t>
      </w:r>
      <w:r w:rsidR="00F04642">
        <w:rPr>
          <w:u w:val="single"/>
        </w:rPr>
        <w:t>public pressure</w:t>
      </w:r>
      <w:r w:rsidR="00F04642">
        <w:t xml:space="preserve">, but equipping students to </w:t>
      </w:r>
      <w:r w:rsidR="00F04642">
        <w:rPr>
          <w:u w:val="single"/>
        </w:rPr>
        <w:t>engage</w:t>
      </w:r>
      <w:r w:rsidR="00F04642">
        <w:t xml:space="preserve"> is necessary for </w:t>
      </w:r>
      <w:r w:rsidR="00F04642">
        <w:rPr>
          <w:u w:val="single"/>
        </w:rPr>
        <w:t>broader engagement</w:t>
      </w:r>
      <w:r w:rsidR="00F04642">
        <w:t xml:space="preserve"> that stops </w:t>
      </w:r>
      <w:r w:rsidR="00F04642">
        <w:rPr>
          <w:u w:val="single"/>
        </w:rPr>
        <w:t>devastating</w:t>
      </w:r>
      <w:r w:rsidR="00F04642">
        <w:t xml:space="preserve"> social inequality AND solves the case </w:t>
      </w:r>
    </w:p>
    <w:p w14:paraId="1C9FBA09" w14:textId="77777777" w:rsidR="00F04642" w:rsidRDefault="00F04642" w:rsidP="00F04642">
      <w:r w:rsidRPr="00463B6B">
        <w:rPr>
          <w:rStyle w:val="Style13ptBold"/>
        </w:rPr>
        <w:t>Weeks 12</w:t>
      </w:r>
      <w:r>
        <w:t xml:space="preserve"> [Adjunct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xml:space="preserve">, Chapter 7, </w:t>
      </w:r>
      <w:proofErr w:type="spellStart"/>
      <w:r>
        <w:t>pg</w:t>
      </w:r>
      <w:proofErr w:type="spellEnd"/>
      <w:r>
        <w:t xml:space="preserve"> 171-174]</w:t>
      </w:r>
    </w:p>
    <w:p w14:paraId="36B0B021" w14:textId="47052A79" w:rsidR="00F04642" w:rsidRDefault="00F04642" w:rsidP="00F04642">
      <w:pPr>
        <w:rPr>
          <w:sz w:val="16"/>
        </w:rPr>
      </w:pPr>
      <w:r w:rsidRPr="00074E84">
        <w:rPr>
          <w:rStyle w:val="StyleUnderline"/>
        </w:rPr>
        <w:t xml:space="preserve">This is the time to discuss </w:t>
      </w:r>
      <w:r w:rsidRPr="00074E84">
        <w:rPr>
          <w:rStyle w:val="Emphasis"/>
        </w:rPr>
        <w:t>equality</w:t>
      </w:r>
      <w:r w:rsidRPr="00074E84">
        <w:rPr>
          <w:rStyle w:val="StyleUnderline"/>
        </w:rPr>
        <w:t xml:space="preserve">. </w:t>
      </w:r>
      <w:r w:rsidRPr="004C2A8A">
        <w:rPr>
          <w:rStyle w:val="StyleUnderline"/>
          <w:highlight w:val="cyan"/>
        </w:rPr>
        <w:t>Once societies in</w:t>
      </w:r>
      <w:r w:rsidRPr="00074E84">
        <w:rPr>
          <w:rStyle w:val="StyleUnderline"/>
        </w:rPr>
        <w:t xml:space="preserve"> outer </w:t>
      </w:r>
      <w:r w:rsidRPr="004C2A8A">
        <w:rPr>
          <w:rStyle w:val="StyleUnderline"/>
          <w:highlight w:val="cyan"/>
        </w:rPr>
        <w:t xml:space="preserve">space are </w:t>
      </w:r>
      <w:r w:rsidRPr="004C2A8A">
        <w:rPr>
          <w:rStyle w:val="Emphasis"/>
          <w:highlight w:val="cyan"/>
        </w:rPr>
        <w:t>established</w:t>
      </w:r>
      <w:r w:rsidRPr="004C2A8A">
        <w:rPr>
          <w:rStyle w:val="StyleUnderline"/>
          <w:highlight w:val="cyan"/>
        </w:rPr>
        <w:t xml:space="preserve"> it will be </w:t>
      </w:r>
      <w:r w:rsidRPr="004C2A8A">
        <w:rPr>
          <w:rStyle w:val="Emphasis"/>
          <w:highlight w:val="cyan"/>
        </w:rPr>
        <w:t>too late</w:t>
      </w:r>
      <w:r w:rsidRPr="00074E84">
        <w:rPr>
          <w:rStyle w:val="StyleUnderline"/>
        </w:rPr>
        <w:t xml:space="preserve">. </w:t>
      </w:r>
      <w:r w:rsidRPr="00074E84">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074E84">
        <w:rPr>
          <w:rStyle w:val="StyleUnderline"/>
        </w:rPr>
        <w:t xml:space="preserve"> </w:t>
      </w:r>
      <w:r w:rsidRPr="004C2A8A">
        <w:rPr>
          <w:rStyle w:val="StyleUnderline"/>
          <w:highlight w:val="cyan"/>
        </w:rPr>
        <w:t>development</w:t>
      </w:r>
      <w:r w:rsidRPr="00074E84">
        <w:rPr>
          <w:sz w:val="16"/>
        </w:rPr>
        <w:t xml:space="preserve">, which </w:t>
      </w:r>
      <w:r w:rsidRPr="00074E84">
        <w:rPr>
          <w:rStyle w:val="StyleUnderline"/>
        </w:rPr>
        <w:t xml:space="preserve">is likely to be propelled by the </w:t>
      </w:r>
      <w:r w:rsidRPr="00074E84">
        <w:rPr>
          <w:rStyle w:val="Emphasis"/>
        </w:rPr>
        <w:t>privatization</w:t>
      </w:r>
      <w:r w:rsidRPr="00074E84">
        <w:rPr>
          <w:rStyle w:val="StyleUnderline"/>
        </w:rPr>
        <w:t xml:space="preserve"> of space tourism and space mining. This type of space industrialization </w:t>
      </w:r>
      <w:r w:rsidRPr="004C2A8A">
        <w:rPr>
          <w:rStyle w:val="StyleUnderline"/>
          <w:highlight w:val="cyan"/>
        </w:rPr>
        <w:t>will</w:t>
      </w:r>
      <w:r w:rsidRPr="00074E84">
        <w:rPr>
          <w:rStyle w:val="StyleUnderline"/>
        </w:rPr>
        <w:t xml:space="preserve"> undoubtedly </w:t>
      </w:r>
      <w:r w:rsidRPr="004C2A8A">
        <w:rPr>
          <w:rStyle w:val="StyleUnderline"/>
          <w:highlight w:val="cyan"/>
        </w:rPr>
        <w:t xml:space="preserve">result in </w:t>
      </w:r>
      <w:r w:rsidRPr="004C2A8A">
        <w:rPr>
          <w:rStyle w:val="Emphasis"/>
          <w:highlight w:val="cyan"/>
        </w:rPr>
        <w:t>extreme wealth</w:t>
      </w:r>
      <w:r w:rsidRPr="004C2A8A">
        <w:rPr>
          <w:rStyle w:val="StyleUnderline"/>
          <w:highlight w:val="cyan"/>
        </w:rPr>
        <w:t xml:space="preserve"> </w:t>
      </w:r>
      <w:r w:rsidRPr="00074E84">
        <w:rPr>
          <w:rStyle w:val="StyleUnderline"/>
        </w:rPr>
        <w:t xml:space="preserve">for a few who </w:t>
      </w:r>
      <w:r w:rsidRPr="00074E84">
        <w:rPr>
          <w:rStyle w:val="Emphasis"/>
        </w:rPr>
        <w:t>know what is happening</w:t>
      </w:r>
      <w:r w:rsidRPr="00074E84">
        <w:rPr>
          <w:rStyle w:val="StyleUnderline"/>
        </w:rPr>
        <w:t xml:space="preserve">, while </w:t>
      </w:r>
      <w:r w:rsidRPr="004C2A8A">
        <w:rPr>
          <w:rStyle w:val="StyleUnderline"/>
          <w:highlight w:val="cyan"/>
        </w:rPr>
        <w:t xml:space="preserve">those who have </w:t>
      </w:r>
      <w:r w:rsidRPr="004C2A8A">
        <w:rPr>
          <w:rStyle w:val="Emphasis"/>
          <w:highlight w:val="cyan"/>
        </w:rPr>
        <w:t>no knowledge</w:t>
      </w:r>
      <w:r w:rsidRPr="004C2A8A">
        <w:rPr>
          <w:rStyle w:val="StyleUnderline"/>
          <w:highlight w:val="cyan"/>
        </w:rPr>
        <w:t xml:space="preserve"> will be </w:t>
      </w:r>
      <w:r w:rsidRPr="004C2A8A">
        <w:rPr>
          <w:rStyle w:val="Emphasis"/>
          <w:highlight w:val="cyan"/>
        </w:rPr>
        <w:t>left behind</w:t>
      </w:r>
      <w:r w:rsidRPr="00074E84">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074E84">
        <w:rPr>
          <w:rStyle w:val="StyleUnderline"/>
        </w:rPr>
        <w:t xml:space="preserve">Those </w:t>
      </w:r>
      <w:r w:rsidRPr="004C2A8A">
        <w:rPr>
          <w:rStyle w:val="Emphasis"/>
          <w:highlight w:val="cyan"/>
        </w:rPr>
        <w:t>historically disenfranchised</w:t>
      </w:r>
      <w:r w:rsidRPr="004C2A8A">
        <w:rPr>
          <w:rStyle w:val="StyleUnderline"/>
          <w:highlight w:val="cyan"/>
        </w:rPr>
        <w:t xml:space="preserve"> can gain</w:t>
      </w:r>
      <w:r w:rsidRPr="00074E84">
        <w:rPr>
          <w:rStyle w:val="StyleUnderline"/>
        </w:rPr>
        <w:t xml:space="preserve"> a </w:t>
      </w:r>
      <w:r w:rsidRPr="00074E84">
        <w:rPr>
          <w:rStyle w:val="Emphasis"/>
        </w:rPr>
        <w:t xml:space="preserve">fresh </w:t>
      </w:r>
      <w:r w:rsidRPr="004C2A8A">
        <w:rPr>
          <w:rStyle w:val="Emphasis"/>
          <w:highlight w:val="cyan"/>
        </w:rPr>
        <w:t>advantage</w:t>
      </w:r>
      <w:r w:rsidRPr="004C2A8A">
        <w:rPr>
          <w:rStyle w:val="StyleUnderline"/>
          <w:highlight w:val="cyan"/>
        </w:rPr>
        <w:t xml:space="preserve"> through</w:t>
      </w:r>
      <w:r w:rsidRPr="00074E84">
        <w:rPr>
          <w:rStyle w:val="StyleUnderline"/>
        </w:rPr>
        <w:t xml:space="preserve"> preparation and </w:t>
      </w:r>
      <w:r w:rsidRPr="004C2A8A">
        <w:rPr>
          <w:rStyle w:val="StyleUnderline"/>
          <w:highlight w:val="cyan"/>
        </w:rPr>
        <w:t xml:space="preserve">education to </w:t>
      </w:r>
      <w:r w:rsidRPr="00074E84">
        <w:rPr>
          <w:rStyle w:val="Emphasis"/>
        </w:rPr>
        <w:t xml:space="preserve">develop an </w:t>
      </w:r>
      <w:r w:rsidRPr="004C2A8A">
        <w:rPr>
          <w:rStyle w:val="Emphasis"/>
          <w:highlight w:val="cyan"/>
        </w:rPr>
        <w:t>expertise</w:t>
      </w:r>
      <w:r w:rsidRPr="00074E84">
        <w:rPr>
          <w:rStyle w:val="StyleUnderline"/>
        </w:rPr>
        <w:t xml:space="preserve"> aimed at </w:t>
      </w:r>
      <w:r w:rsidRPr="00074E84">
        <w:rPr>
          <w:rStyle w:val="Emphasis"/>
        </w:rPr>
        <w:t>providing valuable knowledge</w:t>
      </w:r>
      <w:r w:rsidRPr="00074E84">
        <w:rPr>
          <w:rStyle w:val="StyleUnderline"/>
        </w:rPr>
        <w:t xml:space="preserve"> useful for space endeavors</w:t>
      </w:r>
      <w:r w:rsidRPr="00074E84">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074E84">
        <w:rPr>
          <w:sz w:val="16"/>
        </w:rPr>
        <w:t>Development</w:t>
      </w:r>
      <w:proofErr w:type="gramEnd"/>
      <w:r w:rsidRPr="00074E84">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074E84">
        <w:rPr>
          <w:sz w:val="16"/>
        </w:rPr>
        <w:t>general public</w:t>
      </w:r>
      <w:proofErr w:type="gramEnd"/>
      <w:r w:rsidRPr="00074E84">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4C2A8A">
        <w:rPr>
          <w:rStyle w:val="StyleUnderline"/>
          <w:highlight w:val="cyan"/>
        </w:rPr>
        <w:t xml:space="preserve">The thing for </w:t>
      </w:r>
      <w:r w:rsidRPr="004C2A8A">
        <w:rPr>
          <w:rStyle w:val="Emphasis"/>
          <w:highlight w:val="cyan"/>
        </w:rPr>
        <w:t>teachers</w:t>
      </w:r>
      <w:r w:rsidRPr="004C2A8A">
        <w:rPr>
          <w:rStyle w:val="StyleUnderline"/>
          <w:highlight w:val="cyan"/>
        </w:rPr>
        <w:t xml:space="preserve">, </w:t>
      </w:r>
      <w:r w:rsidRPr="004C2A8A">
        <w:rPr>
          <w:rStyle w:val="Emphasis"/>
          <w:highlight w:val="cyan"/>
        </w:rPr>
        <w:t>students</w:t>
      </w:r>
      <w:r w:rsidRPr="004C2A8A">
        <w:rPr>
          <w:rStyle w:val="StyleUnderline"/>
          <w:highlight w:val="cyan"/>
        </w:rPr>
        <w:t>, and</w:t>
      </w:r>
      <w:r w:rsidRPr="00074E84">
        <w:rPr>
          <w:rStyle w:val="StyleUnderline"/>
        </w:rPr>
        <w:t xml:space="preserve"> </w:t>
      </w:r>
      <w:r w:rsidRPr="00074E84">
        <w:rPr>
          <w:rStyle w:val="Emphasis"/>
        </w:rPr>
        <w:t>members</w:t>
      </w:r>
      <w:r w:rsidRPr="00074E84">
        <w:rPr>
          <w:rStyle w:val="StyleUnderline"/>
        </w:rPr>
        <w:t xml:space="preserve"> of </w:t>
      </w:r>
      <w:r w:rsidRPr="004C2A8A">
        <w:rPr>
          <w:rStyle w:val="StyleUnderline"/>
          <w:highlight w:val="cyan"/>
        </w:rPr>
        <w:t>the</w:t>
      </w:r>
      <w:r w:rsidRPr="00074E84">
        <w:rPr>
          <w:rStyle w:val="StyleUnderline"/>
        </w:rPr>
        <w:t xml:space="preserve"> general </w:t>
      </w:r>
      <w:r w:rsidRPr="004C2A8A">
        <w:rPr>
          <w:rStyle w:val="StyleUnderline"/>
          <w:highlight w:val="cyan"/>
        </w:rPr>
        <w:t>public to do</w:t>
      </w:r>
      <w:r w:rsidRPr="00074E84">
        <w:rPr>
          <w:rStyle w:val="StyleUnderline"/>
        </w:rPr>
        <w:t xml:space="preserve"> in order to </w:t>
      </w:r>
      <w:r w:rsidRPr="00074E84">
        <w:rPr>
          <w:rStyle w:val="Emphasis"/>
        </w:rPr>
        <w:t>prepare to take advantage</w:t>
      </w:r>
      <w:r w:rsidRPr="00074E84">
        <w:rPr>
          <w:rStyle w:val="StyleUnderline"/>
        </w:rPr>
        <w:t xml:space="preserve"> of these</w:t>
      </w:r>
      <w:r w:rsidRPr="00074E84">
        <w:rPr>
          <w:sz w:val="16"/>
        </w:rPr>
        <w:t xml:space="preserve"> linked </w:t>
      </w:r>
      <w:r w:rsidRPr="00074E84">
        <w:rPr>
          <w:rStyle w:val="StyleUnderline"/>
        </w:rPr>
        <w:t xml:space="preserve">opportunities </w:t>
      </w:r>
      <w:r w:rsidRPr="004C2A8A">
        <w:rPr>
          <w:rStyle w:val="StyleUnderline"/>
          <w:highlight w:val="cyan"/>
        </w:rPr>
        <w:t xml:space="preserve">is </w:t>
      </w:r>
      <w:r w:rsidRPr="00074E84">
        <w:rPr>
          <w:rStyle w:val="StyleUnderline"/>
        </w:rPr>
        <w:t xml:space="preserve">to </w:t>
      </w:r>
      <w:r w:rsidRPr="004C2A8A">
        <w:rPr>
          <w:rStyle w:val="Emphasis"/>
          <w:highlight w:val="cyan"/>
        </w:rPr>
        <w:t>imagine how</w:t>
      </w:r>
      <w:r w:rsidRPr="00074E84">
        <w:rPr>
          <w:rStyle w:val="Emphasis"/>
        </w:rPr>
        <w:t xml:space="preserve"> these </w:t>
      </w:r>
      <w:r w:rsidRPr="004C2A8A">
        <w:rPr>
          <w:rStyle w:val="Emphasis"/>
          <w:highlight w:val="cyan"/>
        </w:rPr>
        <w:t>goals</w:t>
      </w:r>
      <w:r w:rsidRPr="00074E84">
        <w:rPr>
          <w:rStyle w:val="Emphasis"/>
        </w:rPr>
        <w:t xml:space="preserve"> are likely to </w:t>
      </w:r>
      <w:r w:rsidRPr="004C2A8A">
        <w:rPr>
          <w:rStyle w:val="Emphasis"/>
          <w:highlight w:val="cyan"/>
        </w:rPr>
        <w:t>play out</w:t>
      </w:r>
      <w:r w:rsidRPr="004C2A8A">
        <w:rPr>
          <w:rStyle w:val="StyleUnderline"/>
          <w:highlight w:val="cyan"/>
        </w:rPr>
        <w:t xml:space="preserve">, and </w:t>
      </w:r>
      <w:r w:rsidRPr="004C2A8A">
        <w:rPr>
          <w:rStyle w:val="Emphasis"/>
          <w:highlight w:val="cyan"/>
        </w:rPr>
        <w:t>what</w:t>
      </w:r>
      <w:r w:rsidRPr="00074E84">
        <w:rPr>
          <w:rStyle w:val="Emphasis"/>
        </w:rPr>
        <w:t xml:space="preserve"> types of </w:t>
      </w:r>
      <w:r w:rsidRPr="004C2A8A">
        <w:rPr>
          <w:rStyle w:val="Emphasis"/>
          <w:highlight w:val="cyan"/>
        </w:rPr>
        <w:t>goods</w:t>
      </w:r>
      <w:r w:rsidRPr="00074E84">
        <w:rPr>
          <w:rStyle w:val="StyleUnderline"/>
        </w:rPr>
        <w:t xml:space="preserve">, </w:t>
      </w:r>
      <w:r w:rsidRPr="00074E84">
        <w:rPr>
          <w:rStyle w:val="Emphasis"/>
        </w:rPr>
        <w:t>services</w:t>
      </w:r>
      <w:r w:rsidRPr="00074E84">
        <w:rPr>
          <w:rStyle w:val="StyleUnderline"/>
        </w:rPr>
        <w:t xml:space="preserve">, </w:t>
      </w:r>
      <w:r w:rsidRPr="004C2A8A">
        <w:rPr>
          <w:rStyle w:val="StyleUnderline"/>
          <w:highlight w:val="cyan"/>
        </w:rPr>
        <w:t xml:space="preserve">and </w:t>
      </w:r>
      <w:proofErr w:type="gramStart"/>
      <w:r w:rsidRPr="004C2A8A">
        <w:rPr>
          <w:rStyle w:val="Emphasis"/>
          <w:highlight w:val="cyan"/>
        </w:rPr>
        <w:t>skill-sets</w:t>
      </w:r>
      <w:proofErr w:type="gramEnd"/>
      <w:r w:rsidRPr="004C2A8A">
        <w:rPr>
          <w:rStyle w:val="StyleUnderline"/>
          <w:highlight w:val="cyan"/>
        </w:rPr>
        <w:t xml:space="preserve"> will be needed</w:t>
      </w:r>
      <w:r w:rsidRPr="00074E84">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4C2A8A">
        <w:rPr>
          <w:rStyle w:val="StyleUnderline"/>
          <w:highlight w:val="cyan"/>
        </w:rPr>
        <w:t>Curricula</w:t>
      </w:r>
      <w:r w:rsidRPr="00074E84">
        <w:rPr>
          <w:sz w:val="16"/>
        </w:rPr>
        <w:t xml:space="preserve"> using the new paradigm </w:t>
      </w:r>
      <w:r w:rsidRPr="004C2A8A">
        <w:rPr>
          <w:rStyle w:val="StyleUnderline"/>
          <w:highlight w:val="cyan"/>
        </w:rPr>
        <w:t>can</w:t>
      </w:r>
      <w:r w:rsidRPr="00074E84">
        <w:rPr>
          <w:sz w:val="16"/>
        </w:rPr>
        <w:t xml:space="preserve"> be used to </w:t>
      </w:r>
      <w:r w:rsidRPr="004C2A8A">
        <w:rPr>
          <w:rStyle w:val="Emphasis"/>
          <w:highlight w:val="cyan"/>
        </w:rPr>
        <w:t>motivate</w:t>
      </w:r>
      <w:r w:rsidRPr="00074E84">
        <w:rPr>
          <w:rStyle w:val="StyleUnderline"/>
        </w:rPr>
        <w:t xml:space="preserve"> and </w:t>
      </w:r>
      <w:r w:rsidRPr="00074E84">
        <w:rPr>
          <w:rStyle w:val="Emphasis"/>
        </w:rPr>
        <w:t>inspire</w:t>
      </w:r>
      <w:r w:rsidRPr="00074E84">
        <w:rPr>
          <w:rStyle w:val="StyleUnderline"/>
        </w:rPr>
        <w:t xml:space="preserve"> a new generation of </w:t>
      </w:r>
      <w:r w:rsidRPr="004C2A8A">
        <w:rPr>
          <w:rStyle w:val="StyleUnderline"/>
          <w:highlight w:val="cyan"/>
        </w:rPr>
        <w:t>scholars who</w:t>
      </w:r>
      <w:r w:rsidRPr="00074E84">
        <w:rPr>
          <w:rStyle w:val="StyleUnderline"/>
        </w:rPr>
        <w:t xml:space="preserve"> can </w:t>
      </w:r>
      <w:r w:rsidRPr="004C2A8A">
        <w:rPr>
          <w:rStyle w:val="Emphasis"/>
          <w:highlight w:val="cyan"/>
        </w:rPr>
        <w:t>play a key role</w:t>
      </w:r>
      <w:r w:rsidRPr="004C2A8A">
        <w:rPr>
          <w:rStyle w:val="StyleUnderline"/>
          <w:highlight w:val="cyan"/>
        </w:rPr>
        <w:t xml:space="preserve"> in the process</w:t>
      </w:r>
      <w:r w:rsidRPr="00074E84">
        <w:rPr>
          <w:rStyle w:val="StyleUnderline"/>
        </w:rPr>
        <w:t xml:space="preserve"> of outer space development</w:t>
      </w:r>
      <w:r w:rsidRPr="00074E84">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4C2A8A">
        <w:rPr>
          <w:rStyle w:val="StyleUnderline"/>
          <w:highlight w:val="cyan"/>
        </w:rPr>
        <w:t xml:space="preserve">It is </w:t>
      </w:r>
      <w:r w:rsidRPr="004C2A8A">
        <w:rPr>
          <w:rStyle w:val="Emphasis"/>
          <w:highlight w:val="cyan"/>
        </w:rPr>
        <w:t>never too early</w:t>
      </w:r>
      <w:r w:rsidRPr="00074E84">
        <w:rPr>
          <w:rStyle w:val="StyleUnderline"/>
        </w:rPr>
        <w:t xml:space="preserve"> to begin cultivating a person’s </w:t>
      </w:r>
      <w:r w:rsidRPr="00074E84">
        <w:rPr>
          <w:rStyle w:val="Emphasis"/>
        </w:rPr>
        <w:t>intellectual</w:t>
      </w:r>
      <w:r w:rsidRPr="00074E84">
        <w:rPr>
          <w:rStyle w:val="StyleUnderline"/>
        </w:rPr>
        <w:t xml:space="preserve"> and </w:t>
      </w:r>
      <w:r w:rsidRPr="00074E84">
        <w:rPr>
          <w:rStyle w:val="Emphasis"/>
        </w:rPr>
        <w:t>academic talents</w:t>
      </w:r>
      <w:r w:rsidRPr="00074E84">
        <w:rPr>
          <w:sz w:val="16"/>
        </w:rPr>
        <w:t xml:space="preserve">. Most children are naturally curious. As part of the curriculum, </w:t>
      </w:r>
      <w:r w:rsidRPr="00074E84">
        <w:rPr>
          <w:rStyle w:val="StyleUnderline"/>
        </w:rPr>
        <w:t>students</w:t>
      </w:r>
      <w:r w:rsidRPr="00074E84">
        <w:rPr>
          <w:sz w:val="16"/>
        </w:rPr>
        <w:t xml:space="preserve"> of all ages </w:t>
      </w:r>
      <w:r w:rsidRPr="00074E84">
        <w:rPr>
          <w:rStyle w:val="StyleUnderline"/>
        </w:rPr>
        <w:t xml:space="preserve">can be shown how </w:t>
      </w:r>
      <w:r w:rsidRPr="004C2A8A">
        <w:rPr>
          <w:rStyle w:val="StyleUnderline"/>
          <w:highlight w:val="cyan"/>
        </w:rPr>
        <w:t xml:space="preserve">to </w:t>
      </w:r>
      <w:r w:rsidRPr="00074E84">
        <w:rPr>
          <w:rStyle w:val="Emphasis"/>
        </w:rPr>
        <w:t xml:space="preserve">do </w:t>
      </w:r>
      <w:r w:rsidRPr="004C2A8A">
        <w:rPr>
          <w:rStyle w:val="Emphasis"/>
          <w:highlight w:val="cyan"/>
        </w:rPr>
        <w:t>research</w:t>
      </w:r>
      <w:r w:rsidRPr="00074E84">
        <w:rPr>
          <w:rStyle w:val="StyleUnderline"/>
        </w:rPr>
        <w:t xml:space="preserve">, how to </w:t>
      </w:r>
      <w:r w:rsidRPr="00074E84">
        <w:rPr>
          <w:rStyle w:val="Emphasis"/>
        </w:rPr>
        <w:t>write a research paper</w:t>
      </w:r>
      <w:r w:rsidRPr="00074E84">
        <w:rPr>
          <w:rStyle w:val="StyleUnderline"/>
        </w:rPr>
        <w:t xml:space="preserve">, to </w:t>
      </w:r>
      <w:r w:rsidRPr="004C2A8A">
        <w:rPr>
          <w:rStyle w:val="Emphasis"/>
          <w:highlight w:val="cyan"/>
        </w:rPr>
        <w:t>compile</w:t>
      </w:r>
      <w:r w:rsidRPr="004C2A8A">
        <w:rPr>
          <w:rStyle w:val="StyleUnderline"/>
          <w:highlight w:val="cyan"/>
        </w:rPr>
        <w:t xml:space="preserve"> and </w:t>
      </w:r>
      <w:r w:rsidRPr="004C2A8A">
        <w:rPr>
          <w:rStyle w:val="Emphasis"/>
          <w:highlight w:val="cyan"/>
        </w:rPr>
        <w:t>present data</w:t>
      </w:r>
      <w:r w:rsidRPr="004C2A8A">
        <w:rPr>
          <w:rStyle w:val="StyleUnderline"/>
          <w:highlight w:val="cyan"/>
        </w:rPr>
        <w:t xml:space="preserve">, </w:t>
      </w:r>
      <w:r w:rsidRPr="004C2A8A">
        <w:rPr>
          <w:rStyle w:val="Emphasis"/>
          <w:highlight w:val="cyan"/>
        </w:rPr>
        <w:t xml:space="preserve">perform critical </w:t>
      </w:r>
      <w:r w:rsidRPr="00074E84">
        <w:rPr>
          <w:rStyle w:val="Emphasis"/>
        </w:rPr>
        <w:t xml:space="preserve">analytical </w:t>
      </w:r>
      <w:r w:rsidRPr="004C2A8A">
        <w:rPr>
          <w:rStyle w:val="Emphasis"/>
          <w:highlight w:val="cyan"/>
        </w:rPr>
        <w:t>thinking</w:t>
      </w:r>
      <w:r w:rsidRPr="004C2A8A">
        <w:rPr>
          <w:rStyle w:val="StyleUnderline"/>
          <w:highlight w:val="cyan"/>
        </w:rPr>
        <w:t>, and</w:t>
      </w:r>
      <w:r w:rsidRPr="00074E84">
        <w:rPr>
          <w:rStyle w:val="StyleUnderline"/>
        </w:rPr>
        <w:t xml:space="preserve"> to </w:t>
      </w:r>
      <w:r w:rsidRPr="004C2A8A">
        <w:rPr>
          <w:rStyle w:val="Emphasis"/>
          <w:highlight w:val="cyan"/>
        </w:rPr>
        <w:t>anticipate</w:t>
      </w:r>
      <w:r w:rsidRPr="004C2A8A">
        <w:rPr>
          <w:rStyle w:val="StyleUnderline"/>
          <w:highlight w:val="cyan"/>
        </w:rPr>
        <w:t xml:space="preserve"> and </w:t>
      </w:r>
      <w:r w:rsidRPr="004C2A8A">
        <w:rPr>
          <w:rStyle w:val="Emphasis"/>
          <w:highlight w:val="cyan"/>
        </w:rPr>
        <w:t xml:space="preserve">develop relevant </w:t>
      </w:r>
      <w:proofErr w:type="gramStart"/>
      <w:r w:rsidRPr="004C2A8A">
        <w:rPr>
          <w:rStyle w:val="Emphasis"/>
          <w:highlight w:val="cyan"/>
        </w:rPr>
        <w:t>skill-sets</w:t>
      </w:r>
      <w:proofErr w:type="gramEnd"/>
      <w:r w:rsidRPr="00074E84">
        <w:rPr>
          <w:rStyle w:val="StyleUnderline"/>
        </w:rPr>
        <w:t xml:space="preserve"> for newly emerging industry trends. Learning </w:t>
      </w:r>
      <w:r w:rsidRPr="004C2A8A">
        <w:rPr>
          <w:rStyle w:val="StyleUnderline"/>
          <w:highlight w:val="cyan"/>
        </w:rPr>
        <w:t>these</w:t>
      </w:r>
      <w:r w:rsidRPr="00074E84">
        <w:rPr>
          <w:rStyle w:val="StyleUnderline"/>
        </w:rPr>
        <w:t xml:space="preserve"> skills will </w:t>
      </w:r>
      <w:r w:rsidRPr="004C2A8A">
        <w:rPr>
          <w:rStyle w:val="StyleUnderline"/>
          <w:highlight w:val="cyan"/>
        </w:rPr>
        <w:t>enable</w:t>
      </w:r>
      <w:r w:rsidRPr="00074E84">
        <w:rPr>
          <w:rStyle w:val="StyleUnderline"/>
        </w:rPr>
        <w:t xml:space="preserve"> more people to </w:t>
      </w:r>
      <w:r w:rsidRPr="00074E84">
        <w:rPr>
          <w:rStyle w:val="Emphasis"/>
        </w:rPr>
        <w:t>develop</w:t>
      </w:r>
      <w:r w:rsidRPr="00074E84">
        <w:rPr>
          <w:sz w:val="16"/>
        </w:rPr>
        <w:t xml:space="preserve"> an </w:t>
      </w:r>
      <w:r w:rsidRPr="004C2A8A">
        <w:rPr>
          <w:rStyle w:val="Emphasis"/>
          <w:highlight w:val="cyan"/>
        </w:rPr>
        <w:t>expertise</w:t>
      </w:r>
      <w:r w:rsidRPr="00074E84">
        <w:rPr>
          <w:sz w:val="16"/>
        </w:rPr>
        <w:t xml:space="preserve"> aimed at supplying talent that will be in demand as future industries emerge. </w:t>
      </w:r>
      <w:r w:rsidRPr="004C2A8A">
        <w:rPr>
          <w:rStyle w:val="StyleUnderline"/>
          <w:highlight w:val="cyan"/>
        </w:rPr>
        <w:t xml:space="preserve">This can </w:t>
      </w:r>
      <w:r w:rsidRPr="004C2A8A">
        <w:rPr>
          <w:rStyle w:val="Emphasis"/>
          <w:highlight w:val="cyan"/>
        </w:rPr>
        <w:t>change people’s lives</w:t>
      </w:r>
      <w:r w:rsidRPr="00074E84">
        <w:rPr>
          <w:rStyle w:val="StyleUnderline"/>
        </w:rPr>
        <w:t xml:space="preserve">. </w:t>
      </w:r>
      <w:r w:rsidRPr="00074E84">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074E84">
        <w:rPr>
          <w:rStyle w:val="StyleUnderline"/>
        </w:rPr>
        <w:t xml:space="preserve"> </w:t>
      </w:r>
      <w:r w:rsidRPr="004C2A8A">
        <w:rPr>
          <w:rStyle w:val="StyleUnderline"/>
          <w:highlight w:val="cyan"/>
        </w:rPr>
        <w:t>space</w:t>
      </w:r>
      <w:r w:rsidRPr="00074E84">
        <w:rPr>
          <w:rStyle w:val="StyleUnderline"/>
        </w:rPr>
        <w:t xml:space="preserve"> studies </w:t>
      </w:r>
      <w:proofErr w:type="gramStart"/>
      <w:r w:rsidRPr="004C2A8A">
        <w:rPr>
          <w:rStyle w:val="StyleUnderline"/>
          <w:highlight w:val="cyan"/>
        </w:rPr>
        <w:t>has</w:t>
      </w:r>
      <w:proofErr w:type="gramEnd"/>
      <w:r w:rsidRPr="004C2A8A">
        <w:rPr>
          <w:rStyle w:val="StyleUnderline"/>
          <w:highlight w:val="cyan"/>
        </w:rPr>
        <w:t xml:space="preserve"> remained the</w:t>
      </w:r>
      <w:r w:rsidRPr="00074E84">
        <w:rPr>
          <w:rStyle w:val="StyleUnderline"/>
        </w:rPr>
        <w:t xml:space="preserve"> </w:t>
      </w:r>
      <w:r w:rsidRPr="00074E84">
        <w:rPr>
          <w:rStyle w:val="Emphasis"/>
        </w:rPr>
        <w:t xml:space="preserve">exclusive </w:t>
      </w:r>
      <w:r w:rsidRPr="004C2A8A">
        <w:rPr>
          <w:rStyle w:val="Emphasis"/>
          <w:highlight w:val="cyan"/>
        </w:rPr>
        <w:t>purview of</w:t>
      </w:r>
      <w:r w:rsidRPr="00074E84">
        <w:rPr>
          <w:sz w:val="16"/>
        </w:rPr>
        <w:t xml:space="preserve"> engineers, scientists, and technology </w:t>
      </w:r>
      <w:r w:rsidRPr="004C2A8A">
        <w:rPr>
          <w:rStyle w:val="Emphasis"/>
          <w:highlight w:val="cyan"/>
        </w:rPr>
        <w:t>experts</w:t>
      </w:r>
      <w:r w:rsidRPr="00074E84">
        <w:rPr>
          <w:rStyle w:val="StyleUnderline"/>
        </w:rPr>
        <w:t xml:space="preserve">. However, </w:t>
      </w:r>
      <w:r w:rsidRPr="004C2A8A">
        <w:rPr>
          <w:rStyle w:val="StyleUnderline"/>
          <w:highlight w:val="cyan"/>
        </w:rPr>
        <w:t xml:space="preserve">there is </w:t>
      </w:r>
      <w:r w:rsidRPr="004C2A8A">
        <w:rPr>
          <w:rStyle w:val="Emphasis"/>
          <w:highlight w:val="cyan"/>
        </w:rPr>
        <w:t>room at the table</w:t>
      </w:r>
      <w:r w:rsidRPr="001C1F2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074E84">
        <w:rPr>
          <w:rStyle w:val="StyleUnderline"/>
        </w:rPr>
        <w:t>.</w:t>
      </w:r>
      <w:r w:rsidRPr="00074E84">
        <w:rPr>
          <w:sz w:val="16"/>
        </w:rPr>
        <w:t xml:space="preserve"> </w:t>
      </w:r>
      <w:r w:rsidRPr="004C2A8A">
        <w:rPr>
          <w:rStyle w:val="StyleUnderline"/>
          <w:highlight w:val="cyan"/>
        </w:rPr>
        <w:t>We can</w:t>
      </w:r>
      <w:r w:rsidRPr="00074E84">
        <w:rPr>
          <w:rStyle w:val="StyleUnderline"/>
        </w:rPr>
        <w:t xml:space="preserve"> </w:t>
      </w:r>
      <w:r w:rsidRPr="00074E84">
        <w:rPr>
          <w:rStyle w:val="Emphasis"/>
        </w:rPr>
        <w:t>open an additional door</w:t>
      </w:r>
      <w:r w:rsidRPr="00074E84">
        <w:rPr>
          <w:rStyle w:val="StyleUnderline"/>
        </w:rPr>
        <w:t xml:space="preserve"> to </w:t>
      </w:r>
      <w:r w:rsidRPr="004C2A8A">
        <w:rPr>
          <w:rStyle w:val="StyleUnderline"/>
          <w:highlight w:val="cyan"/>
        </w:rPr>
        <w:t xml:space="preserve">allow a </w:t>
      </w:r>
      <w:r w:rsidRPr="004C2A8A">
        <w:rPr>
          <w:rStyle w:val="Emphasis"/>
          <w:highlight w:val="cyan"/>
        </w:rPr>
        <w:t>broader range of knowledge</w:t>
      </w:r>
      <w:r w:rsidRPr="00074E84">
        <w:rPr>
          <w:rStyle w:val="StyleUnderline"/>
        </w:rPr>
        <w:t xml:space="preserve"> into the minds of more people </w:t>
      </w:r>
      <w:r w:rsidRPr="004C2A8A">
        <w:rPr>
          <w:rStyle w:val="StyleUnderline"/>
          <w:highlight w:val="cyan"/>
        </w:rPr>
        <w:t xml:space="preserve">by </w:t>
      </w:r>
      <w:r w:rsidRPr="004C2A8A">
        <w:rPr>
          <w:rStyle w:val="Emphasis"/>
          <w:highlight w:val="cyan"/>
        </w:rPr>
        <w:t>introducing</w:t>
      </w:r>
      <w:r w:rsidRPr="00074E84">
        <w:rPr>
          <w:rStyle w:val="Emphasis"/>
        </w:rPr>
        <w:t xml:space="preserve"> outer </w:t>
      </w:r>
      <w:r w:rsidRPr="004C2A8A">
        <w:rPr>
          <w:rStyle w:val="Emphasis"/>
          <w:highlight w:val="cyan"/>
        </w:rPr>
        <w:t>space</w:t>
      </w:r>
      <w:r w:rsidRPr="00074E84">
        <w:rPr>
          <w:rStyle w:val="Emphasis"/>
        </w:rPr>
        <w:t xml:space="preserve"> development </w:t>
      </w:r>
      <w:r w:rsidRPr="004C2A8A">
        <w:rPr>
          <w:rStyle w:val="Emphasis"/>
          <w:highlight w:val="cyan"/>
        </w:rPr>
        <w:t>studies</w:t>
      </w:r>
      <w:r w:rsidRPr="00074E84">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074E84">
        <w:rPr>
          <w:rStyle w:val="StyleUnderline"/>
        </w:rPr>
        <w:t xml:space="preserve"> </w:t>
      </w:r>
      <w:r w:rsidRPr="004C2A8A">
        <w:rPr>
          <w:rStyle w:val="StyleUnderline"/>
          <w:highlight w:val="cyan"/>
        </w:rPr>
        <w:t>Humankind can progress beyond</w:t>
      </w:r>
      <w:r w:rsidRPr="00074E84">
        <w:rPr>
          <w:rStyle w:val="StyleUnderline"/>
        </w:rPr>
        <w:t xml:space="preserve"> the “</w:t>
      </w:r>
      <w:r w:rsidRPr="004C2A8A">
        <w:rPr>
          <w:rStyle w:val="Emphasis"/>
          <w:highlight w:val="cyan"/>
        </w:rPr>
        <w:t>STEM</w:t>
      </w:r>
      <w:r w:rsidRPr="00074E84">
        <w:rPr>
          <w:rStyle w:val="StyleUnderline"/>
        </w:rPr>
        <w:t xml:space="preserve">s = space studies” model </w:t>
      </w:r>
      <w:r w:rsidRPr="004C2A8A">
        <w:rPr>
          <w:rStyle w:val="StyleUnderline"/>
          <w:highlight w:val="cyan"/>
        </w:rPr>
        <w:t>by including</w:t>
      </w:r>
      <w:r w:rsidRPr="00074E84">
        <w:rPr>
          <w:rStyle w:val="StyleUnderline"/>
        </w:rPr>
        <w:t xml:space="preserve">, encouraging, </w:t>
      </w:r>
      <w:r w:rsidRPr="00074E84">
        <w:rPr>
          <w:sz w:val="16"/>
        </w:rPr>
        <w:t>involving</w:t>
      </w:r>
      <w:r w:rsidRPr="00074E84">
        <w:rPr>
          <w:rStyle w:val="StyleUnderline"/>
        </w:rPr>
        <w:t xml:space="preserve">, and preparing a new breed of social and behavioral sciences geniuses. These would be people who are </w:t>
      </w:r>
      <w:r w:rsidRPr="00074E84">
        <w:rPr>
          <w:sz w:val="16"/>
        </w:rPr>
        <w:t xml:space="preserve">naturals in </w:t>
      </w:r>
      <w:r w:rsidRPr="004C2A8A">
        <w:rPr>
          <w:rStyle w:val="Emphasis"/>
          <w:highlight w:val="cyan"/>
        </w:rPr>
        <w:t>i</w:t>
      </w:r>
      <w:r w:rsidRPr="00074E84">
        <w:rPr>
          <w:sz w:val="16"/>
        </w:rPr>
        <w:t xml:space="preserve">nternational </w:t>
      </w:r>
      <w:r w:rsidRPr="004C2A8A">
        <w:rPr>
          <w:rStyle w:val="Emphasis"/>
          <w:highlight w:val="cyan"/>
        </w:rPr>
        <w:t>r</w:t>
      </w:r>
      <w:r w:rsidRPr="00074E84">
        <w:rPr>
          <w:sz w:val="16"/>
        </w:rPr>
        <w:t>elations</w:t>
      </w:r>
      <w:r w:rsidRPr="00074E84">
        <w:rPr>
          <w:rStyle w:val="StyleUnderline"/>
        </w:rPr>
        <w:t xml:space="preserve">, conflict resolution, and peace studies, as well as versed in </w:t>
      </w:r>
      <w:r w:rsidRPr="004C2A8A">
        <w:rPr>
          <w:rStyle w:val="Emphasis"/>
          <w:highlight w:val="cyan"/>
        </w:rPr>
        <w:t>international law</w:t>
      </w:r>
      <w:r w:rsidRPr="00074E84">
        <w:rPr>
          <w:rStyle w:val="StyleUnderline"/>
        </w:rPr>
        <w:t xml:space="preserve">, politics, social psychology, </w:t>
      </w:r>
      <w:r w:rsidRPr="004C2A8A">
        <w:rPr>
          <w:rStyle w:val="Emphasis"/>
          <w:highlight w:val="cyan"/>
        </w:rPr>
        <w:t>critical analysis</w:t>
      </w:r>
      <w:r w:rsidRPr="00074E84">
        <w:rPr>
          <w:rStyle w:val="StyleUnderline"/>
        </w:rPr>
        <w:t>, discourse analysis, international communication, artistic architecture,</w:t>
      </w:r>
      <w:r w:rsidRPr="00074E84">
        <w:rPr>
          <w:sz w:val="16"/>
        </w:rPr>
        <w:t xml:space="preserve"> </w:t>
      </w:r>
      <w:r w:rsidRPr="004C2A8A">
        <w:rPr>
          <w:rStyle w:val="Emphasis"/>
          <w:highlight w:val="cyan"/>
        </w:rPr>
        <w:t>race</w:t>
      </w:r>
      <w:r w:rsidRPr="00074E84">
        <w:rPr>
          <w:rStyle w:val="StyleUnderline"/>
        </w:rPr>
        <w:t xml:space="preserve"> and </w:t>
      </w:r>
      <w:r w:rsidRPr="00074E84">
        <w:rPr>
          <w:rStyle w:val="Emphasis"/>
        </w:rPr>
        <w:t>ethnic studies</w:t>
      </w:r>
      <w:r w:rsidRPr="00074E84">
        <w:rPr>
          <w:rStyle w:val="StyleUnderline"/>
        </w:rPr>
        <w:t xml:space="preserve">, </w:t>
      </w:r>
      <w:r w:rsidRPr="004C2A8A">
        <w:rPr>
          <w:rStyle w:val="Emphasis"/>
          <w:highlight w:val="cyan"/>
        </w:rPr>
        <w:t>gender studies</w:t>
      </w:r>
      <w:r w:rsidRPr="00074E84">
        <w:rPr>
          <w:sz w:val="16"/>
        </w:rPr>
        <w:t xml:space="preserve">, </w:t>
      </w:r>
      <w:r w:rsidRPr="00074E84">
        <w:rPr>
          <w:rStyle w:val="StyleUnderline"/>
        </w:rPr>
        <w:t xml:space="preserve">religious studies, economics, finance, business and entrepreneurship, history, and political economy, </w:t>
      </w:r>
      <w:r w:rsidRPr="004C2A8A">
        <w:rPr>
          <w:rStyle w:val="StyleUnderline"/>
          <w:highlight w:val="cyan"/>
        </w:rPr>
        <w:t>while</w:t>
      </w:r>
      <w:r w:rsidRPr="00074E84">
        <w:rPr>
          <w:rStyle w:val="StyleUnderline"/>
        </w:rPr>
        <w:t xml:space="preserve"> also </w:t>
      </w:r>
      <w:r w:rsidRPr="004C2A8A">
        <w:rPr>
          <w:rStyle w:val="StyleUnderline"/>
          <w:highlight w:val="cyan"/>
        </w:rPr>
        <w:t xml:space="preserve">being concerned with </w:t>
      </w:r>
      <w:r w:rsidRPr="004C2A8A">
        <w:rPr>
          <w:rStyle w:val="Emphasis"/>
          <w:highlight w:val="cyan"/>
        </w:rPr>
        <w:t>inequality</w:t>
      </w:r>
      <w:r w:rsidRPr="00074E84">
        <w:rPr>
          <w:rStyle w:val="Emphasis"/>
        </w:rPr>
        <w:t xml:space="preserve"> gaps</w:t>
      </w:r>
      <w:r w:rsidRPr="00074E84">
        <w:rPr>
          <w:rStyle w:val="StyleUnderline"/>
        </w:rPr>
        <w:t xml:space="preserve">, </w:t>
      </w:r>
      <w:r w:rsidRPr="004C2A8A">
        <w:rPr>
          <w:rStyle w:val="Emphasis"/>
          <w:highlight w:val="cyan"/>
        </w:rPr>
        <w:t>oppression</w:t>
      </w:r>
      <w:r w:rsidRPr="00074E84">
        <w:rPr>
          <w:rStyle w:val="StyleUnderline"/>
        </w:rPr>
        <w:t xml:space="preserve">, </w:t>
      </w:r>
      <w:r w:rsidRPr="00074E84">
        <w:rPr>
          <w:rStyle w:val="Emphasis"/>
        </w:rPr>
        <w:t>subjugation</w:t>
      </w:r>
      <w:r w:rsidRPr="00074E84">
        <w:rPr>
          <w:rStyle w:val="StyleUnderline"/>
        </w:rPr>
        <w:t xml:space="preserve">, </w:t>
      </w:r>
      <w:r w:rsidRPr="004C2A8A">
        <w:rPr>
          <w:rStyle w:val="Emphasis"/>
          <w:highlight w:val="cyan"/>
        </w:rPr>
        <w:t>revolts</w:t>
      </w:r>
      <w:r w:rsidRPr="00074E84">
        <w:rPr>
          <w:rStyle w:val="StyleUnderline"/>
        </w:rPr>
        <w:t xml:space="preserve">, </w:t>
      </w:r>
      <w:r w:rsidRPr="00074E84">
        <w:rPr>
          <w:rStyle w:val="Emphasis"/>
        </w:rPr>
        <w:t>uprisings</w:t>
      </w:r>
      <w:r w:rsidRPr="00074E84">
        <w:rPr>
          <w:rStyle w:val="StyleUnderline"/>
        </w:rPr>
        <w:t xml:space="preserve">, </w:t>
      </w:r>
      <w:r w:rsidRPr="00074E84">
        <w:rPr>
          <w:rStyle w:val="Emphasis"/>
        </w:rPr>
        <w:t>revolutions</w:t>
      </w:r>
      <w:r w:rsidRPr="00074E84">
        <w:rPr>
          <w:rStyle w:val="StyleUnderline"/>
        </w:rPr>
        <w:t xml:space="preserve">, </w:t>
      </w:r>
      <w:r w:rsidRPr="004C2A8A">
        <w:rPr>
          <w:rStyle w:val="StyleUnderline"/>
          <w:highlight w:val="cyan"/>
        </w:rPr>
        <w:t>and</w:t>
      </w:r>
      <w:r w:rsidRPr="00074E84">
        <w:rPr>
          <w:rStyle w:val="StyleUnderline"/>
        </w:rPr>
        <w:t xml:space="preserve"> </w:t>
      </w:r>
      <w:r w:rsidRPr="00074E84">
        <w:rPr>
          <w:rStyle w:val="Emphasis"/>
        </w:rPr>
        <w:t xml:space="preserve">various </w:t>
      </w:r>
      <w:r w:rsidRPr="004C2A8A">
        <w:rPr>
          <w:rStyle w:val="Emphasis"/>
          <w:highlight w:val="cyan"/>
        </w:rPr>
        <w:t>other social</w:t>
      </w:r>
      <w:r w:rsidRPr="00074E84">
        <w:rPr>
          <w:rStyle w:val="StyleUnderline"/>
        </w:rPr>
        <w:t xml:space="preserve"> and </w:t>
      </w:r>
      <w:r w:rsidRPr="00074E84">
        <w:rPr>
          <w:rStyle w:val="Emphasis"/>
        </w:rPr>
        <w:t xml:space="preserve">behavioral </w:t>
      </w:r>
      <w:r w:rsidRPr="004C2A8A">
        <w:rPr>
          <w:rStyle w:val="Emphasis"/>
          <w:highlight w:val="cyan"/>
        </w:rPr>
        <w:t>phenomena</w:t>
      </w:r>
      <w:r w:rsidRPr="004C2A8A">
        <w:rPr>
          <w:rStyle w:val="StyleUnderline"/>
          <w:highlight w:val="cyan"/>
        </w:rPr>
        <w:t xml:space="preserve">. People who </w:t>
      </w:r>
      <w:r w:rsidRPr="004C2A8A">
        <w:rPr>
          <w:rStyle w:val="Emphasis"/>
          <w:highlight w:val="cyan"/>
        </w:rPr>
        <w:t>understand</w:t>
      </w:r>
      <w:r w:rsidRPr="00074E84">
        <w:rPr>
          <w:rStyle w:val="Emphasis"/>
        </w:rPr>
        <w:t xml:space="preserve"> the </w:t>
      </w:r>
      <w:r w:rsidRPr="004C2A8A">
        <w:rPr>
          <w:rStyle w:val="Emphasis"/>
          <w:highlight w:val="cyan"/>
        </w:rPr>
        <w:t>issues</w:t>
      </w:r>
      <w:r w:rsidRPr="00074E84">
        <w:rPr>
          <w:rStyle w:val="Emphasis"/>
        </w:rPr>
        <w:t xml:space="preserve"> concerning human beings</w:t>
      </w:r>
      <w:r w:rsidRPr="00074E84">
        <w:rPr>
          <w:rStyle w:val="StyleUnderline"/>
        </w:rPr>
        <w:t xml:space="preserve"> now </w:t>
      </w:r>
      <w:r w:rsidRPr="004C2A8A">
        <w:rPr>
          <w:rStyle w:val="StyleUnderline"/>
          <w:highlight w:val="cyan"/>
        </w:rPr>
        <w:t xml:space="preserve">have a way of </w:t>
      </w:r>
      <w:r w:rsidRPr="004C2A8A">
        <w:rPr>
          <w:rStyle w:val="Emphasis"/>
          <w:highlight w:val="cyan"/>
        </w:rPr>
        <w:t>participating in</w:t>
      </w:r>
      <w:r w:rsidRPr="00074E84">
        <w:rPr>
          <w:rStyle w:val="Emphasis"/>
        </w:rPr>
        <w:t xml:space="preserve"> future emerging </w:t>
      </w:r>
      <w:r w:rsidRPr="004C2A8A">
        <w:rPr>
          <w:rStyle w:val="Emphasis"/>
          <w:highlight w:val="cyan"/>
        </w:rPr>
        <w:t>space</w:t>
      </w:r>
      <w:r w:rsidRPr="00074E84">
        <w:rPr>
          <w:rStyle w:val="Emphasis"/>
        </w:rPr>
        <w:t xml:space="preserve"> industries</w:t>
      </w:r>
      <w:r w:rsidRPr="00074E84">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4C2A8A">
        <w:rPr>
          <w:rStyle w:val="StyleUnderline"/>
          <w:highlight w:val="cyan"/>
        </w:rPr>
        <w:t xml:space="preserve">Students </w:t>
      </w:r>
      <w:r w:rsidRPr="004C2A8A">
        <w:rPr>
          <w:rStyle w:val="Emphasis"/>
          <w:highlight w:val="cyan"/>
        </w:rPr>
        <w:t>from all disciplines</w:t>
      </w:r>
      <w:r w:rsidRPr="004C2A8A">
        <w:rPr>
          <w:rStyle w:val="StyleUnderline"/>
          <w:highlight w:val="cyan"/>
        </w:rPr>
        <w:t xml:space="preserve"> can</w:t>
      </w:r>
      <w:r w:rsidRPr="00074E84">
        <w:rPr>
          <w:rStyle w:val="StyleUnderline"/>
        </w:rPr>
        <w:t xml:space="preserve"> be </w:t>
      </w:r>
      <w:r w:rsidRPr="00074E84">
        <w:rPr>
          <w:rStyle w:val="Emphasis"/>
        </w:rPr>
        <w:t xml:space="preserve">taught to </w:t>
      </w:r>
      <w:r w:rsidRPr="004C2A8A">
        <w:rPr>
          <w:rStyle w:val="Emphasis"/>
          <w:highlight w:val="cyan"/>
        </w:rPr>
        <w:t>see what’s coming next</w:t>
      </w:r>
      <w:r w:rsidRPr="004C2A8A">
        <w:rPr>
          <w:rStyle w:val="StyleUnderline"/>
          <w:highlight w:val="cyan"/>
        </w:rPr>
        <w:t xml:space="preserve"> by learning to </w:t>
      </w:r>
      <w:r w:rsidRPr="004C2A8A">
        <w:rPr>
          <w:rStyle w:val="Emphasis"/>
          <w:highlight w:val="cyan"/>
        </w:rPr>
        <w:t>research</w:t>
      </w:r>
      <w:r w:rsidRPr="00074E84">
        <w:rPr>
          <w:rStyle w:val="StyleUnderline"/>
        </w:rPr>
        <w:t xml:space="preserve"> and </w:t>
      </w:r>
      <w:r w:rsidRPr="00074E84">
        <w:rPr>
          <w:rStyle w:val="Emphasis"/>
        </w:rPr>
        <w:t>interpret</w:t>
      </w:r>
      <w:r w:rsidRPr="00074E84">
        <w:rPr>
          <w:sz w:val="16"/>
        </w:rPr>
        <w:t xml:space="preserve"> economic </w:t>
      </w:r>
      <w:r w:rsidRPr="004C2A8A">
        <w:rPr>
          <w:rStyle w:val="Emphasis"/>
          <w:highlight w:val="cyan"/>
        </w:rPr>
        <w:t>policies</w:t>
      </w:r>
      <w:r w:rsidRPr="00074E84">
        <w:rPr>
          <w:sz w:val="16"/>
        </w:rPr>
        <w:t xml:space="preserve">, laws, and international relations. </w:t>
      </w:r>
      <w:r w:rsidRPr="00074E84">
        <w:rPr>
          <w:rStyle w:val="StyleUnderline"/>
        </w:rPr>
        <w:t xml:space="preserve">This will enable them to detect newly emerging industries and to anticipate the elements likely to be in demand. Students can then shape their </w:t>
      </w:r>
      <w:proofErr w:type="gramStart"/>
      <w:r w:rsidRPr="00074E84">
        <w:rPr>
          <w:rStyle w:val="StyleUnderline"/>
        </w:rPr>
        <w:t>skill-sets</w:t>
      </w:r>
      <w:proofErr w:type="gramEnd"/>
      <w:r w:rsidRPr="00074E84">
        <w:rPr>
          <w:rStyle w:val="StyleUnderline"/>
        </w:rPr>
        <w:t xml:space="preserve"> and prepare to satisfy these emerging needs. </w:t>
      </w:r>
      <w:r w:rsidRPr="004C2A8A">
        <w:rPr>
          <w:rStyle w:val="StyleUnderline"/>
          <w:highlight w:val="cyan"/>
        </w:rPr>
        <w:t>Students can be taught</w:t>
      </w:r>
      <w:r w:rsidRPr="00074E84">
        <w:rPr>
          <w:rStyle w:val="StyleUnderline"/>
        </w:rPr>
        <w:t xml:space="preserve"> to perform this type of interdisciplinary analysis and </w:t>
      </w:r>
      <w:r w:rsidRPr="004C2A8A">
        <w:rPr>
          <w:rStyle w:val="StyleUnderline"/>
          <w:highlight w:val="cyan"/>
        </w:rPr>
        <w:t>to research</w:t>
      </w:r>
      <w:r w:rsidRPr="00074E84">
        <w:rPr>
          <w:rStyle w:val="StyleUnderline"/>
        </w:rPr>
        <w:t xml:space="preserve"> combined dynamics—government </w:t>
      </w:r>
      <w:r w:rsidRPr="004C2A8A">
        <w:rPr>
          <w:rStyle w:val="Emphasis"/>
          <w:highlight w:val="cyan"/>
        </w:rPr>
        <w:t>hearings</w:t>
      </w:r>
      <w:r w:rsidRPr="00074E84">
        <w:rPr>
          <w:rStyle w:val="StyleUnderline"/>
        </w:rPr>
        <w:t xml:space="preserve"> and transcripts, </w:t>
      </w:r>
      <w:r w:rsidRPr="004C2A8A">
        <w:rPr>
          <w:rStyle w:val="Emphasis"/>
          <w:highlight w:val="cyan"/>
        </w:rPr>
        <w:t>policy</w:t>
      </w:r>
      <w:r w:rsidRPr="00074E84">
        <w:rPr>
          <w:rStyle w:val="StyleUnderline"/>
        </w:rPr>
        <w:t xml:space="preserve"> statements and speeches, </w:t>
      </w:r>
      <w:r w:rsidRPr="004C2A8A">
        <w:rPr>
          <w:rStyle w:val="Emphasis"/>
          <w:highlight w:val="cyan"/>
        </w:rPr>
        <w:t>laws</w:t>
      </w:r>
      <w:r w:rsidRPr="00074E84">
        <w:rPr>
          <w:rStyle w:val="StyleUnderline"/>
        </w:rPr>
        <w:t xml:space="preserve">, economic </w:t>
      </w:r>
      <w:r w:rsidRPr="004C2A8A">
        <w:rPr>
          <w:rStyle w:val="Emphasis"/>
          <w:highlight w:val="cyan"/>
        </w:rPr>
        <w:t>initiatives</w:t>
      </w:r>
      <w:r w:rsidRPr="00074E84">
        <w:rPr>
          <w:rStyle w:val="StyleUnderline"/>
        </w:rPr>
        <w:t xml:space="preserve">, </w:t>
      </w:r>
      <w:r w:rsidRPr="004C2A8A">
        <w:rPr>
          <w:rStyle w:val="StyleUnderline"/>
          <w:highlight w:val="cyan"/>
        </w:rPr>
        <w:t>and</w:t>
      </w:r>
      <w:r w:rsidRPr="00074E84">
        <w:rPr>
          <w:rStyle w:val="StyleUnderline"/>
        </w:rPr>
        <w:t xml:space="preserve"> international </w:t>
      </w:r>
      <w:r w:rsidRPr="004C2A8A">
        <w:rPr>
          <w:rStyle w:val="Emphasis"/>
          <w:highlight w:val="cyan"/>
        </w:rPr>
        <w:t>treaties</w:t>
      </w:r>
      <w:r w:rsidRPr="00074E84">
        <w:rPr>
          <w:sz w:val="16"/>
        </w:rPr>
        <w:t xml:space="preserve">. They can also be taught to combine this type of primary data with theoretical understandings of historical, ideological, institutional, political, economic, psychological, and structural phenomena. </w:t>
      </w:r>
    </w:p>
    <w:p w14:paraId="2C3B3C60" w14:textId="697064D9" w:rsidR="00F04642" w:rsidRPr="00074E84" w:rsidRDefault="00F04642" w:rsidP="00F04642">
      <w:pPr>
        <w:pStyle w:val="Heading4"/>
      </w:pPr>
      <w:r>
        <w:t xml:space="preserve">Solves better – this </w:t>
      </w:r>
      <w:proofErr w:type="spellStart"/>
      <w:r>
        <w:t>ev</w:t>
      </w:r>
      <w:proofErr w:type="spellEnd"/>
      <w:r>
        <w:t xml:space="preserve"> says critical theory and race studies like studies of </w:t>
      </w:r>
      <w:proofErr w:type="spellStart"/>
      <w:r>
        <w:t>technoorientalism</w:t>
      </w:r>
      <w:proofErr w:type="spellEnd"/>
      <w:r>
        <w:t xml:space="preserve"> can seep into and inform space development, but only if they remain grounded in policy from start, which the </w:t>
      </w:r>
      <w:proofErr w:type="spellStart"/>
      <w:r>
        <w:t>aff</w:t>
      </w:r>
      <w:proofErr w:type="spellEnd"/>
      <w:r>
        <w:t xml:space="preserve"> fails to do with its discursive focus. This alone is enough to negate because we’re the only ones discussing from a policy focused lens.</w:t>
      </w:r>
    </w:p>
    <w:p w14:paraId="5AD7825A" w14:textId="155D0567" w:rsidR="005F66DD" w:rsidRPr="00C733D2" w:rsidRDefault="005F66DD" w:rsidP="00F04642">
      <w:pPr>
        <w:pStyle w:val="Heading4"/>
        <w:rPr>
          <w:rFonts w:cs="Arial"/>
          <w:b w:val="0"/>
        </w:rPr>
      </w:pPr>
      <w:r>
        <w:t>[4] Reps don’t shape reality</w:t>
      </w:r>
      <w:r>
        <w:rPr>
          <w:rFonts w:cs="Arial"/>
        </w:rPr>
        <w:t xml:space="preserve"> </w:t>
      </w:r>
    </w:p>
    <w:p w14:paraId="18B0AAD6" w14:textId="77777777" w:rsidR="005F66DD" w:rsidRPr="003E7587" w:rsidRDefault="005F66DD" w:rsidP="005F66DD">
      <w:pPr>
        <w:rPr>
          <w:b/>
          <w:bCs/>
          <w:sz w:val="26"/>
        </w:rPr>
      </w:pPr>
      <w:r>
        <w:rPr>
          <w:rStyle w:val="Style13ptBold"/>
        </w:rPr>
        <w:t xml:space="preserve">Shim </w:t>
      </w:r>
      <w:r w:rsidRPr="00BF5CFC">
        <w:rPr>
          <w:rStyle w:val="Style13ptBold"/>
        </w:rPr>
        <w:t>14</w:t>
      </w:r>
      <w:r>
        <w:rPr>
          <w:rStyle w:val="Style13ptBold"/>
        </w:rPr>
        <w:t xml:space="preserve"> </w:t>
      </w:r>
      <w:r w:rsidRPr="003E7587">
        <w:t>[David Shim is Assistant Professor at the Department of International Relations and International Organization of the University of Groningen. “Visual Politics and North Korea: Seeing is believing.”]</w:t>
      </w:r>
    </w:p>
    <w:p w14:paraId="4C969C0C" w14:textId="77777777" w:rsidR="005F66DD" w:rsidRPr="00C733D2" w:rsidRDefault="005F66DD" w:rsidP="005F66DD">
      <w:pPr>
        <w:rPr>
          <w:sz w:val="16"/>
        </w:rPr>
      </w:pPr>
      <w:r w:rsidRPr="00C733D2">
        <w:rPr>
          <w:sz w:val="16"/>
        </w:rPr>
        <w:t xml:space="preserve">Imagery can enact powerful effects, since political actors are almost always pressed to </w:t>
      </w:r>
      <w:proofErr w:type="gramStart"/>
      <w:r w:rsidRPr="00C733D2">
        <w:rPr>
          <w:sz w:val="16"/>
        </w:rPr>
        <w:t>take action</w:t>
      </w:r>
      <w:proofErr w:type="gramEnd"/>
      <w:r w:rsidRPr="00C733D2">
        <w:rPr>
          <w:sz w:val="16"/>
        </w:rPr>
        <w:t xml:space="preserve"> when confronted with images of atrocity and human suffering resultant from wars, famines and natural disasters. </w:t>
      </w:r>
      <w:r w:rsidRPr="00C733D2">
        <w:rPr>
          <w:rStyle w:val="StyleUnderline"/>
          <w:highlight w:val="cyan"/>
        </w:rPr>
        <w:t>Usually</w:t>
      </w:r>
      <w:r w:rsidRPr="00C733D2">
        <w:rPr>
          <w:rStyle w:val="StyleUnderline"/>
        </w:rPr>
        <w:t xml:space="preserve">, humanitarian </w:t>
      </w:r>
      <w:r w:rsidRPr="00C733D2">
        <w:rPr>
          <w:rStyle w:val="StyleUnderline"/>
          <w:highlight w:val="cyan"/>
        </w:rPr>
        <w:t>emergencies are conveyed through</w:t>
      </w:r>
      <w:r w:rsidRPr="00C733D2">
        <w:rPr>
          <w:sz w:val="16"/>
        </w:rPr>
        <w:t xml:space="preserve"> media </w:t>
      </w:r>
      <w:r w:rsidRPr="00C733D2">
        <w:rPr>
          <w:rStyle w:val="StyleUnderline"/>
          <w:highlight w:val="cyan"/>
        </w:rPr>
        <w:t>representations</w:t>
      </w:r>
      <w:r w:rsidRPr="00C733D2">
        <w:rPr>
          <w:rStyle w:val="StyleUnderline"/>
        </w:rPr>
        <w:t>,</w:t>
      </w:r>
      <w:r w:rsidRPr="00C733D2">
        <w:rPr>
          <w:sz w:val="16"/>
        </w:rPr>
        <w:t xml:space="preserve"> which indicate the important role of images in producing emergency situations as (global) events (</w:t>
      </w:r>
      <w:proofErr w:type="spellStart"/>
      <w:r w:rsidRPr="00C733D2">
        <w:rPr>
          <w:sz w:val="16"/>
        </w:rPr>
        <w:t>Benthall</w:t>
      </w:r>
      <w:proofErr w:type="spellEnd"/>
      <w:r w:rsidRPr="00C733D2">
        <w:rPr>
          <w:sz w:val="16"/>
        </w:rPr>
        <w:t xml:space="preserve"> 1993; </w:t>
      </w:r>
      <w:r w:rsidRPr="00C733D2">
        <w:rPr>
          <w:rStyle w:val="Emphasis"/>
        </w:rPr>
        <w:t>Campbell 2003b</w:t>
      </w:r>
      <w:r w:rsidRPr="00C733D2">
        <w:rPr>
          <w:sz w:val="16"/>
        </w:rPr>
        <w:t xml:space="preserve">; Lisle 2009; Moeller 1999; Postman 1987). Debbie Lisle (2009: 148) maintains that, 'we see that the objects, issues and events we usually study [. . .] do not even exist without the media </w:t>
      </w:r>
      <w:proofErr w:type="gramStart"/>
      <w:r w:rsidRPr="00C733D2">
        <w:rPr>
          <w:sz w:val="16"/>
        </w:rPr>
        <w:t>[..</w:t>
      </w:r>
      <w:proofErr w:type="gramEnd"/>
      <w:r w:rsidRPr="00C733D2">
        <w:rPr>
          <w:sz w:val="16"/>
        </w:rPr>
        <w:t xml:space="preserve"> .] to express them’. </w:t>
      </w:r>
      <w:proofErr w:type="gramStart"/>
      <w:r w:rsidRPr="00C733D2">
        <w:rPr>
          <w:sz w:val="16"/>
        </w:rPr>
        <w:t>As a consequence</w:t>
      </w:r>
      <w:proofErr w:type="gramEnd"/>
      <w:r w:rsidRPr="00C733D2">
        <w:rPr>
          <w:sz w:val="16"/>
        </w:rPr>
        <w:t>, visual images have political and ethical consequences as a result of their role in shaping private and public ways of seeing (</w:t>
      </w:r>
      <w:proofErr w:type="spellStart"/>
      <w:r w:rsidRPr="00C733D2">
        <w:rPr>
          <w:sz w:val="16"/>
        </w:rPr>
        <w:t>Bleiker</w:t>
      </w:r>
      <w:proofErr w:type="spellEnd"/>
      <w:r w:rsidRPr="00C733D2">
        <w:rPr>
          <w:sz w:val="16"/>
        </w:rPr>
        <w:t xml:space="preserve">. Kay 2007). This is because how people come to know, think </w:t>
      </w:r>
      <w:proofErr w:type="gramStart"/>
      <w:r w:rsidRPr="00C733D2">
        <w:rPr>
          <w:sz w:val="16"/>
        </w:rPr>
        <w:t>about</w:t>
      </w:r>
      <w:proofErr w:type="gramEnd"/>
      <w:r w:rsidRPr="00C733D2">
        <w:rPr>
          <w:sz w:val="16"/>
        </w:rPr>
        <w:t xml:space="preserve"> and respond to developments in the world is deeply entangled with how these developments are made visible to them. </w:t>
      </w:r>
    </w:p>
    <w:p w14:paraId="48ED5D10" w14:textId="77777777" w:rsidR="005F66DD" w:rsidRPr="00C733D2" w:rsidRDefault="005F66DD" w:rsidP="005F66DD">
      <w:pPr>
        <w:rPr>
          <w:sz w:val="16"/>
          <w:szCs w:val="16"/>
        </w:rPr>
      </w:pPr>
      <w:r w:rsidRPr="00C733D2">
        <w:rPr>
          <w:sz w:val="16"/>
          <w:szCs w:val="16"/>
        </w:rPr>
        <w:t xml:space="preserve">Visual representations participate in the processes of how people situate themselves in space and time, because seeing involves accumulating and ordering information </w:t>
      </w:r>
      <w:proofErr w:type="gramStart"/>
      <w:r w:rsidRPr="00C733D2">
        <w:rPr>
          <w:sz w:val="16"/>
          <w:szCs w:val="16"/>
        </w:rPr>
        <w:t>in order to</w:t>
      </w:r>
      <w:proofErr w:type="gramEnd"/>
      <w:r w:rsidRPr="00C733D2">
        <w:rPr>
          <w:sz w:val="16"/>
          <w:szCs w:val="16"/>
        </w:rPr>
        <w:t xml:space="preserve">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w:t>
      </w:r>
      <w:proofErr w:type="gramStart"/>
      <w:r w:rsidRPr="00C733D2">
        <w:rPr>
          <w:sz w:val="16"/>
          <w:szCs w:val="16"/>
        </w:rPr>
        <w:t>TV</w:t>
      </w:r>
      <w:proofErr w:type="gramEnd"/>
      <w:r w:rsidRPr="00C733D2">
        <w:rPr>
          <w:sz w:val="16"/>
          <w:szCs w:val="16"/>
        </w:rPr>
        <w:t xml:space="preserve"> and photography (</w:t>
      </w:r>
      <w:proofErr w:type="spellStart"/>
      <w:r w:rsidRPr="00C733D2">
        <w:rPr>
          <w:sz w:val="16"/>
          <w:szCs w:val="16"/>
        </w:rPr>
        <w:t>Bleiker</w:t>
      </w:r>
      <w:proofErr w:type="spellEnd"/>
      <w:r w:rsidRPr="00C733D2">
        <w:rPr>
          <w:sz w:val="16"/>
          <w:szCs w:val="16"/>
        </w:rPr>
        <w:t xml:space="preserve"> 2009; Campbell/Shapiro 2007; Moller2007). The visibility of these events can help to set the conditions for specific forms of political action. The current war in Afghanistan serves as an example of this. Another is the nexus of hunger images and relief operations. Vision and visuality thus become part and parcel of political dynamics, also revealing the ethical dimension of imagery, as it affects the ways in which people interact with each other. </w:t>
      </w:r>
    </w:p>
    <w:p w14:paraId="55180D72" w14:textId="77777777" w:rsidR="005F66DD" w:rsidRDefault="005F66DD" w:rsidP="005F66DD">
      <w:pPr>
        <w:rPr>
          <w:sz w:val="16"/>
        </w:rPr>
      </w:pPr>
      <w:r w:rsidRPr="00C733D2">
        <w:rPr>
          <w:rStyle w:val="StyleUnderline"/>
        </w:rPr>
        <w:t>However</w:t>
      </w:r>
      <w:r w:rsidRPr="00724EB9">
        <w:rPr>
          <w:rStyle w:val="StyleUnderline"/>
        </w:rPr>
        <w:t>,</w:t>
      </w:r>
      <w:r w:rsidRPr="00724EB9">
        <w:rPr>
          <w:sz w:val="16"/>
        </w:rPr>
        <w:t xml:space="preserve"> </w:t>
      </w:r>
      <w:proofErr w:type="gramStart"/>
      <w:r w:rsidRPr="00724EB9">
        <w:rPr>
          <w:rStyle w:val="Emphasis"/>
        </w:rPr>
        <w:t>particular</w:t>
      </w:r>
      <w:r w:rsidRPr="00724EB9">
        <w:rPr>
          <w:rStyle w:val="StyleUnderline"/>
        </w:rPr>
        <w:t xml:space="preserve"> </w:t>
      </w:r>
      <w:r w:rsidRPr="00C733D2">
        <w:rPr>
          <w:rStyle w:val="StyleUnderline"/>
          <w:highlight w:val="cyan"/>
        </w:rPr>
        <w:t>representations</w:t>
      </w:r>
      <w:proofErr w:type="gramEnd"/>
      <w:r w:rsidRPr="00C733D2">
        <w:rPr>
          <w:rStyle w:val="StyleUnderline"/>
          <w:highlight w:val="cyan"/>
        </w:rPr>
        <w:t xml:space="preserve"> do not automatically lead to </w:t>
      </w:r>
      <w:r w:rsidRPr="00C733D2">
        <w:rPr>
          <w:rStyle w:val="Emphasis"/>
          <w:highlight w:val="cyan"/>
        </w:rPr>
        <w:t xml:space="preserve">particular </w:t>
      </w:r>
      <w:r w:rsidRPr="00C733D2">
        <w:rPr>
          <w:rStyle w:val="StyleUnderline"/>
          <w:highlight w:val="cyan"/>
        </w:rPr>
        <w:t>responses</w:t>
      </w:r>
      <w:r w:rsidRPr="00C733D2">
        <w:rPr>
          <w:rStyle w:val="StyleUnderline"/>
        </w:rPr>
        <w:t xml:space="preserve"> as,</w:t>
      </w:r>
      <w:r w:rsidRPr="00C733D2">
        <w:rPr>
          <w:sz w:val="16"/>
        </w:rPr>
        <w:t xml:space="preserve"> for instance, </w:t>
      </w:r>
      <w:r w:rsidRPr="00C733D2">
        <w:rPr>
          <w:rStyle w:val="StyleUnderline"/>
        </w:rPr>
        <w:t>proponents of the</w:t>
      </w:r>
      <w:r w:rsidRPr="00C733D2">
        <w:rPr>
          <w:sz w:val="16"/>
        </w:rPr>
        <w:t xml:space="preserve"> so-called </w:t>
      </w:r>
      <w:r w:rsidRPr="00C733D2">
        <w:rPr>
          <w:rStyle w:val="StyleUnderline"/>
        </w:rPr>
        <w:t xml:space="preserve">'CNN effect’ would argue </w:t>
      </w:r>
      <w:r w:rsidRPr="00C733D2">
        <w:rPr>
          <w:sz w:val="16"/>
        </w:rPr>
        <w:t xml:space="preserve">(for an overview of the debates among academic, media and policy-making circles on the 'CNN effect', see Gilboa 2005; see also. Dauber 2001; </w:t>
      </w:r>
      <w:proofErr w:type="spellStart"/>
      <w:r w:rsidRPr="00C733D2">
        <w:rPr>
          <w:sz w:val="16"/>
        </w:rPr>
        <w:t>Eisensee</w:t>
      </w:r>
      <w:proofErr w:type="spellEnd"/>
      <w:r w:rsidRPr="00C733D2">
        <w:rPr>
          <w:sz w:val="16"/>
        </w:rPr>
        <w:t>/ Stromberg 2007; Livingston/</w:t>
      </w:r>
      <w:proofErr w:type="spellStart"/>
      <w:r w:rsidRPr="00C733D2">
        <w:rPr>
          <w:sz w:val="16"/>
        </w:rPr>
        <w:t>Eachus</w:t>
      </w:r>
      <w:proofErr w:type="spellEnd"/>
      <w:r w:rsidRPr="00C733D2">
        <w:rPr>
          <w:sz w:val="16"/>
        </w:rPr>
        <w:t xml:space="preserve"> 1995; O'Loughlin 2010; Perlmutter 1998, 2005; Robinson 1999, 20011. </w:t>
      </w:r>
      <w:r w:rsidRPr="00C733D2">
        <w:rPr>
          <w:rStyle w:val="StyleUnderline"/>
          <w:highlight w:val="cyan"/>
        </w:rPr>
        <w:t xml:space="preserve">There is </w:t>
      </w:r>
      <w:r w:rsidRPr="00C733D2">
        <w:rPr>
          <w:rStyle w:val="Emphasis"/>
          <w:highlight w:val="cyan"/>
        </w:rPr>
        <w:t>no causal relationship</w:t>
      </w:r>
      <w:r w:rsidRPr="00C733D2">
        <w:rPr>
          <w:rStyle w:val="StyleUnderline"/>
          <w:highlight w:val="cyan"/>
        </w:rPr>
        <w:t xml:space="preserve"> between a specific </w:t>
      </w:r>
      <w:r w:rsidRPr="00724EB9">
        <w:rPr>
          <w:rStyle w:val="StyleUnderline"/>
          <w:highlight w:val="cyan"/>
        </w:rPr>
        <w:t>image and</w:t>
      </w:r>
      <w:r w:rsidRPr="00C733D2">
        <w:rPr>
          <w:sz w:val="16"/>
        </w:rPr>
        <w:t xml:space="preserve"> a </w:t>
      </w:r>
      <w:r w:rsidRPr="00C733D2">
        <w:rPr>
          <w:rStyle w:val="StyleUnderline"/>
        </w:rPr>
        <w:t xml:space="preserve">political </w:t>
      </w:r>
      <w:r w:rsidRPr="00724EB9">
        <w:rPr>
          <w:rStyle w:val="Emphasis"/>
          <w:highlight w:val="cyan"/>
        </w:rPr>
        <w:t>intervention</w:t>
      </w:r>
      <w:r w:rsidRPr="00724EB9">
        <w:rPr>
          <w:sz w:val="16"/>
        </w:rPr>
        <w:t xml:space="preserve">, </w:t>
      </w:r>
      <w:r w:rsidRPr="00724EB9">
        <w:rPr>
          <w:rStyle w:val="StyleUnderline"/>
        </w:rPr>
        <w:t xml:space="preserve">in which a dependent variable (the image) would explain the outcome of an independent one (the act). </w:t>
      </w:r>
      <w:r w:rsidRPr="00724EB9">
        <w:rPr>
          <w:sz w:val="16"/>
        </w:rPr>
        <w:t>David</w:t>
      </w:r>
      <w:r w:rsidRPr="00C733D2">
        <w:rPr>
          <w:sz w:val="16"/>
        </w:rPr>
        <w:t xml:space="preserve"> </w:t>
      </w:r>
      <w:r w:rsidRPr="00C733D2">
        <w:rPr>
          <w:rStyle w:val="StyleUnderline"/>
          <w:highlight w:val="cyan"/>
        </w:rPr>
        <w:t>Perlmutter</w:t>
      </w:r>
      <w:r w:rsidRPr="00C733D2">
        <w:rPr>
          <w:sz w:val="16"/>
        </w:rPr>
        <w:t xml:space="preserve"> (1998: I), for instance, </w:t>
      </w:r>
      <w:r w:rsidRPr="00724EB9">
        <w:rPr>
          <w:rStyle w:val="StyleUnderline"/>
        </w:rPr>
        <w:t xml:space="preserve">explicitly </w:t>
      </w:r>
      <w:r w:rsidRPr="00C733D2">
        <w:rPr>
          <w:rStyle w:val="StyleUnderline"/>
          <w:highlight w:val="cyan"/>
        </w:rPr>
        <w:t>challenges</w:t>
      </w:r>
      <w:r w:rsidRPr="00C733D2">
        <w:rPr>
          <w:sz w:val="16"/>
        </w:rPr>
        <w:t xml:space="preserve">, as he calls it, </w:t>
      </w:r>
      <w:r w:rsidRPr="00C733D2">
        <w:rPr>
          <w:rStyle w:val="StyleUnderline"/>
        </w:rPr>
        <w:t xml:space="preserve">the </w:t>
      </w:r>
      <w:r w:rsidRPr="00C733D2">
        <w:rPr>
          <w:rStyle w:val="Emphasis"/>
          <w:highlight w:val="cyan"/>
        </w:rPr>
        <w:t>'visual determinism'</w:t>
      </w:r>
      <w:r w:rsidRPr="00C733D2">
        <w:rPr>
          <w:rStyle w:val="Emphasis"/>
        </w:rPr>
        <w:t xml:space="preserve"> of images,</w:t>
      </w:r>
      <w:r w:rsidRPr="00C733D2">
        <w:rPr>
          <w:sz w:val="16"/>
        </w:rPr>
        <w:t xml:space="preserve"> which dominates political and public opinion. Referring to findings based on public surveys, he argues that the </w:t>
      </w:r>
      <w:r w:rsidRPr="00C733D2">
        <w:rPr>
          <w:rStyle w:val="StyleUnderline"/>
        </w:rPr>
        <w:t xml:space="preserve">formation of </w:t>
      </w:r>
      <w:r w:rsidRPr="00C733D2">
        <w:rPr>
          <w:rStyle w:val="StyleUnderline"/>
          <w:highlight w:val="cyan"/>
        </w:rPr>
        <w:t>opinio</w:t>
      </w:r>
      <w:r w:rsidRPr="00724EB9">
        <w:rPr>
          <w:rStyle w:val="StyleUnderline"/>
          <w:highlight w:val="cyan"/>
        </w:rPr>
        <w:t>ns</w:t>
      </w:r>
      <w:r w:rsidRPr="00C733D2">
        <w:rPr>
          <w:sz w:val="16"/>
        </w:rPr>
        <w:t xml:space="preserve"> by individuals </w:t>
      </w:r>
      <w:r w:rsidRPr="00C733D2">
        <w:rPr>
          <w:rStyle w:val="StyleUnderline"/>
          <w:highlight w:val="cyan"/>
        </w:rPr>
        <w:t xml:space="preserve">depends </w:t>
      </w:r>
      <w:r w:rsidRPr="00724EB9">
        <w:rPr>
          <w:rStyle w:val="Emphasis"/>
          <w:highlight w:val="cyan"/>
        </w:rPr>
        <w:t xml:space="preserve">not on </w:t>
      </w:r>
      <w:r w:rsidRPr="00B9583A">
        <w:rPr>
          <w:rStyle w:val="Emphasis"/>
        </w:rPr>
        <w:t>images</w:t>
      </w:r>
      <w:r w:rsidRPr="00B9583A">
        <w:rPr>
          <w:rStyle w:val="StyleUnderline"/>
        </w:rPr>
        <w:t xml:space="preserve"> but on</w:t>
      </w:r>
      <w:r w:rsidRPr="00B9583A">
        <w:rPr>
          <w:sz w:val="16"/>
        </w:rPr>
        <w:t xml:space="preserve"> their </w:t>
      </w:r>
      <w:r w:rsidRPr="00B9583A">
        <w:rPr>
          <w:rStyle w:val="StyleUnderline"/>
        </w:rPr>
        <w:t>idiosyncratic predispositions and values</w:t>
      </w:r>
      <w:r w:rsidRPr="00B9583A">
        <w:rPr>
          <w:sz w:val="16"/>
        </w:rPr>
        <w:t xml:space="preserve"> (see also, </w:t>
      </w:r>
      <w:proofErr w:type="spellStart"/>
      <w:r w:rsidRPr="00B9583A">
        <w:rPr>
          <w:sz w:val="16"/>
        </w:rPr>
        <w:t>Domke</w:t>
      </w:r>
      <w:proofErr w:type="spellEnd"/>
      <w:r w:rsidRPr="00B9583A">
        <w:rPr>
          <w:sz w:val="16"/>
        </w:rPr>
        <w:t xml:space="preserve"> et al. 2002; Perlmutter 2005).</w:t>
      </w:r>
    </w:p>
    <w:p w14:paraId="524DD9A2" w14:textId="400CBC5D" w:rsidR="00FF7339" w:rsidRDefault="00D02B66" w:rsidP="005F66DD">
      <w:pPr>
        <w:pStyle w:val="Heading3"/>
      </w:pPr>
      <w:r>
        <w:t>Top Level</w:t>
      </w:r>
    </w:p>
    <w:p w14:paraId="3153D7F8" w14:textId="77777777" w:rsidR="00FF7339" w:rsidRPr="003A59A3" w:rsidRDefault="00FF7339" w:rsidP="00FF7339">
      <w:pPr>
        <w:pStyle w:val="Heading4"/>
      </w:pPr>
      <w:r>
        <w:t xml:space="preserve">[1] The only definition we need to answer is “appropriations” – if we win that “appropriations” isn’t defined as cultural hegemony, but rather the economic use of space resources, then you auto-negate because </w:t>
      </w:r>
      <w:proofErr w:type="gramStart"/>
      <w:r>
        <w:t>all of</w:t>
      </w:r>
      <w:proofErr w:type="gramEnd"/>
      <w:r>
        <w:t xml:space="preserve"> their offense is tied around rhetorical resistance</w:t>
      </w:r>
    </w:p>
    <w:p w14:paraId="789105FB" w14:textId="77777777" w:rsidR="00FF7339" w:rsidRDefault="00FF7339" w:rsidP="00FF7339">
      <w:pPr>
        <w:pStyle w:val="Heading4"/>
      </w:pPr>
      <w:r>
        <w:t>US case law and OST language indicate “appropriation” means resource extraction</w:t>
      </w:r>
    </w:p>
    <w:p w14:paraId="6E9F538F" w14:textId="77777777" w:rsidR="00FF7339" w:rsidRDefault="00FF7339" w:rsidP="00FF7339">
      <w:r w:rsidRPr="00243F0E">
        <w:rPr>
          <w:rStyle w:val="StyleUnderline"/>
        </w:rPr>
        <w:t>Leon 18</w:t>
      </w:r>
      <w:r>
        <w:t xml:space="preserve"> [Amanda, JD from UVA] “Mining for Meaning: An Examination of the Legality of Property Rights in Space Resources” Vol. 104:497, Virginia Law Review, https://www.capdale.com/files/24323_leon_final_note.pdf, 2018 RE</w:t>
      </w:r>
    </w:p>
    <w:p w14:paraId="71558C02" w14:textId="086FAE77" w:rsidR="00FF7339" w:rsidRDefault="00FF7339" w:rsidP="00FF7339">
      <w:r>
        <w:t xml:space="preserve">Appropriation. The term “appropriation” also remains ambiguous. Webster’s defines the verb “appropriate” as “to take to oneself in exclusion of others; to claim or use as by an exclusive or pre-eminent right; as, let no man appropriate a common benefit.”165 Similarly, Black’s Law Dictionary describes “appropriate” as an act “[t]o make a thing one’s own; 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w:t>
      </w:r>
      <w:r w:rsidRPr="00243F0E">
        <w:rPr>
          <w:rStyle w:val="StyleUnderline"/>
        </w:rPr>
        <w:t xml:space="preserve">The term appropriation is often used not only with respect to real property but also with water. </w:t>
      </w:r>
      <w:r w:rsidRPr="00243F0E">
        <w:rPr>
          <w:rStyle w:val="StyleUnderline"/>
          <w:highlight w:val="green"/>
        </w:rPr>
        <w:t>According to U.S. case law, a person completes an appropriation of water by diversion of the water and an application of the water to beneficial use.</w:t>
      </w:r>
      <w:r w:rsidRPr="00243F0E">
        <w:rPr>
          <w:rStyle w:val="StyleUnderline"/>
        </w:rPr>
        <w:t xml:space="preserve">167 This common use of the term “appropriation” with respect to water illustrates two key points: (1) the term applies to natural resources—e.g., water or minerals—not just real property, and (2) mining space resources and putting them to beneficial use—e.g., selling or manufacturing the mined resources— could reasonably be interpreted as an “appropriation” of outer space. While </w:t>
      </w:r>
      <w:r w:rsidRPr="00CC75F7">
        <w:rPr>
          <w:rStyle w:val="StyleUnderline"/>
          <w:highlight w:val="green"/>
        </w:rPr>
        <w:t>the ordinary meaning of “appropriation” reasonably includes the taking of natural resources as well as land</w:t>
      </w:r>
      <w:r>
        <w:t xml:space="preserve">, whether the drafters and parties to the OST envisioned such a broad meaning of the term remains difficult to determine with any certainty. </w:t>
      </w:r>
      <w:r w:rsidRPr="00CC75F7">
        <w:rPr>
          <w:rStyle w:val="StyleUnderline"/>
          <w:highlight w:val="green"/>
        </w:rPr>
        <w:t>The prohibition</w:t>
      </w:r>
      <w:r w:rsidRPr="00243F0E">
        <w:rPr>
          <w:rStyle w:val="StyleUnderline"/>
        </w:rPr>
        <w:t xml:space="preserve"> against appropriation </w:t>
      </w:r>
      <w:r w:rsidRPr="00CC75F7">
        <w:rPr>
          <w:rStyle w:val="StyleUnderline"/>
          <w:highlight w:val="green"/>
        </w:rPr>
        <w:t>“by any other means” supports such a reading</w:t>
      </w:r>
      <w:r w:rsidRPr="00243F0E">
        <w:rPr>
          <w:rStyle w:val="StyleUnderline"/>
        </w:rPr>
        <w:t xml:space="preserve">, though, </w:t>
      </w:r>
      <w:r w:rsidRPr="00CC75F7">
        <w:rPr>
          <w:rStyle w:val="StyleUnderline"/>
          <w:highlight w:val="green"/>
        </w:rPr>
        <w:t>by expanding the prohibition</w:t>
      </w:r>
      <w:r w:rsidRPr="00243F0E">
        <w:rPr>
          <w:rStyle w:val="StyleUnderline"/>
        </w:rPr>
        <w:t xml:space="preserve"> to other types not explicitly described.</w:t>
      </w:r>
      <w:r>
        <w:t xml:space="preserve">168 As illustrated by this analysis, considerable ambiguity remains after this ordinary-meaning analysis and thus, the question of Treaty obligations and property rights remains unresolved. </w:t>
      </w:r>
      <w:proofErr w:type="gramStart"/>
      <w:r>
        <w:t>In order to</w:t>
      </w:r>
      <w:proofErr w:type="gramEnd"/>
      <w:r>
        <w:t xml:space="preserve"> resolve these ambiguities, an analysis of preparatory materials, historical context, and state practice follows.</w:t>
      </w:r>
    </w:p>
    <w:p w14:paraId="3F84BB8F" w14:textId="324B1D6C" w:rsidR="00FF7339" w:rsidRPr="00FF7339" w:rsidRDefault="00FF7339" w:rsidP="00FF7339">
      <w:pPr>
        <w:pStyle w:val="Heading4"/>
        <w:rPr>
          <w:rFonts w:asciiTheme="minorHAnsi" w:hAnsiTheme="minorHAnsi" w:cstheme="minorHAnsi"/>
        </w:rPr>
      </w:pPr>
      <w:r>
        <w:rPr>
          <w:rFonts w:asciiTheme="minorHAnsi" w:hAnsiTheme="minorHAnsi" w:cstheme="minorHAnsi"/>
        </w:rPr>
        <w:t>Predictability and p</w:t>
      </w:r>
      <w:r w:rsidRPr="00454677">
        <w:rPr>
          <w:rFonts w:asciiTheme="minorHAnsi" w:hAnsiTheme="minorHAnsi" w:cstheme="minorHAnsi"/>
        </w:rPr>
        <w:t>recision</w:t>
      </w:r>
      <w:r>
        <w:rPr>
          <w:rFonts w:asciiTheme="minorHAnsi" w:hAnsiTheme="minorHAnsi" w:cstheme="minorHAnsi"/>
        </w:rPr>
        <w:t xml:space="preserve"> - </w:t>
      </w:r>
      <w:r w:rsidRPr="00454677">
        <w:rPr>
          <w:rFonts w:asciiTheme="minorHAnsi" w:hAnsiTheme="minorHAnsi" w:cstheme="minorHAnsi"/>
        </w:rPr>
        <w:t>Only our evidence goes through the 5 components of legal analysis for a holistic understanding of what appropriation means in context, which is most predictable</w:t>
      </w:r>
    </w:p>
    <w:p w14:paraId="64A1E179" w14:textId="3B5B9335" w:rsidR="00FF7339" w:rsidRPr="00FF7339" w:rsidRDefault="00FF7339" w:rsidP="00FF7339">
      <w:pPr>
        <w:pStyle w:val="Heading4"/>
      </w:pPr>
      <w:r>
        <w:t xml:space="preserve">[2] Vote NEG on presumption – them removing private enterprise from outer space doesn’t resolve their </w:t>
      </w:r>
      <w:r w:rsidR="00D02B66">
        <w:t xml:space="preserve">discursive </w:t>
      </w:r>
      <w:r>
        <w:t xml:space="preserve">offense. Hold them to the text of the </w:t>
      </w:r>
      <w:r>
        <w:t>resolution</w:t>
      </w:r>
      <w:r>
        <w:t xml:space="preserve"> – anything else allows for endless 1AR restarts and shiftiness that makes it impossible to be NEG. This also means that their “advocacy” doesn’t get to become their plan in future speeches because that forces us to debate two different AFFs in one. They read a plan text – if they wanted to have a K AFF with an advocacy, they should have just read the advocacy</w:t>
      </w:r>
    </w:p>
    <w:p w14:paraId="710BF701" w14:textId="045B9D0B" w:rsidR="005F66DD" w:rsidRDefault="00D02B66" w:rsidP="005F66DD">
      <w:pPr>
        <w:pStyle w:val="Heading4"/>
      </w:pPr>
      <w:r>
        <w:t>[</w:t>
      </w:r>
      <w:proofErr w:type="gramStart"/>
      <w:r>
        <w:t>3]</w:t>
      </w:r>
      <w:r w:rsidR="005F66DD">
        <w:t>Presume</w:t>
      </w:r>
      <w:proofErr w:type="gramEnd"/>
      <w:r w:rsidR="005F66DD">
        <w:t xml:space="preserve"> NEG – none of their offense explains what it is about private companies specifically that is uniquely techno-Orientalist. State-based space projects like those by NASA would still logically be bound by the same hegemonic impulses and would still utilize Asian workers in science fields</w:t>
      </w:r>
      <w:r w:rsidR="002E0C3D">
        <w:t xml:space="preserve"> which means the </w:t>
      </w:r>
      <w:proofErr w:type="spellStart"/>
      <w:r w:rsidR="002E0C3D">
        <w:t>aff</w:t>
      </w:r>
      <w:proofErr w:type="spellEnd"/>
      <w:r w:rsidR="002E0C3D">
        <w:t xml:space="preserve"> </w:t>
      </w:r>
      <w:proofErr w:type="gramStart"/>
      <w:r w:rsidR="002E0C3D">
        <w:t>cant</w:t>
      </w:r>
      <w:proofErr w:type="gramEnd"/>
      <w:r w:rsidR="002E0C3D">
        <w:t xml:space="preserve"> solve at best and is totally nonunique at worst</w:t>
      </w:r>
    </w:p>
    <w:p w14:paraId="433C0A33" w14:textId="17A0C957" w:rsidR="005F66DD" w:rsidRDefault="0049288D" w:rsidP="005F66DD">
      <w:pPr>
        <w:pStyle w:val="Heading3"/>
      </w:pPr>
      <w:r>
        <w:t>AT Offense</w:t>
      </w:r>
    </w:p>
    <w:p w14:paraId="05CBDA61" w14:textId="1E5D2EE1" w:rsidR="005F66DD" w:rsidRDefault="005F66DD" w:rsidP="005F66DD">
      <w:pPr>
        <w:pStyle w:val="Heading4"/>
      </w:pPr>
      <w:r>
        <w:t>[</w:t>
      </w:r>
      <w:r w:rsidR="002E0C3D">
        <w:t>1</w:t>
      </w:r>
      <w:r>
        <w:t xml:space="preserve">] Western space threats of China aren’t construed – their own Broad evidence gives a laundry list of tangible national security threats. Harker reads yellow </w:t>
      </w:r>
    </w:p>
    <w:p w14:paraId="788578C0" w14:textId="77777777" w:rsidR="005F66DD" w:rsidRPr="00C666B4" w:rsidRDefault="005F66DD" w:rsidP="005F66DD">
      <w:pPr>
        <w:rPr>
          <w:b/>
          <w:bCs/>
          <w:sz w:val="26"/>
          <w:szCs w:val="26"/>
        </w:rPr>
      </w:pPr>
      <w:r>
        <w:rPr>
          <w:b/>
          <w:bCs/>
          <w:sz w:val="26"/>
          <w:szCs w:val="26"/>
        </w:rPr>
        <w:t xml:space="preserve">1AC </w:t>
      </w:r>
      <w:r w:rsidRPr="00C666B4">
        <w:rPr>
          <w:b/>
          <w:bCs/>
          <w:sz w:val="26"/>
          <w:szCs w:val="26"/>
        </w:rPr>
        <w:t>Broad 21</w:t>
      </w:r>
    </w:p>
    <w:p w14:paraId="337662D3" w14:textId="77777777" w:rsidR="005F66DD" w:rsidRPr="00444C99" w:rsidRDefault="005F66DD" w:rsidP="005F66DD">
      <w:pPr>
        <w:rPr>
          <w:sz w:val="24"/>
        </w:rPr>
      </w:pPr>
      <w:r>
        <w:t>William J. Broad Published Jan. 24, 2021 Updated May 6, 2021</w:t>
      </w:r>
      <w:r w:rsidRPr="00C666B4">
        <w:t>How Space Became the Next ‘Great Power’ Contest Between the U.S. and China. (2021). Retrieved 17 December 2021, from https://www.nytimes.com/2021/01/24/us/politics/trump-biden-</w:t>
      </w:r>
      <w:r w:rsidRPr="00444C99">
        <w:rPr>
          <w:sz w:val="24"/>
        </w:rPr>
        <w:t>pentagon-space-missiles-satellite.html</w:t>
      </w:r>
    </w:p>
    <w:p w14:paraId="5FBA02E8" w14:textId="77777777" w:rsidR="005F66DD" w:rsidRDefault="005F66DD" w:rsidP="005F66DD">
      <w:pPr>
        <w:rPr>
          <w:rStyle w:val="Emphasis"/>
          <w:sz w:val="8"/>
          <w:szCs w:val="8"/>
        </w:rPr>
      </w:pPr>
      <w:r w:rsidRPr="00444C99">
        <w:rPr>
          <w:sz w:val="24"/>
          <w:highlight w:val="yellow"/>
        </w:rPr>
        <w:t>Beijing’s rush for antisatellite arms began 15 years ago. Now, it can threaten</w:t>
      </w:r>
      <w:r w:rsidRPr="00444C99">
        <w:rPr>
          <w:sz w:val="24"/>
        </w:rPr>
        <w:t xml:space="preserve"> the </w:t>
      </w:r>
      <w:r w:rsidRPr="00444C99">
        <w:rPr>
          <w:sz w:val="24"/>
          <w:highlight w:val="yellow"/>
        </w:rPr>
        <w:t>orbital fleets</w:t>
      </w:r>
      <w:r w:rsidRPr="00444C99">
        <w:rPr>
          <w:sz w:val="24"/>
        </w:rPr>
        <w:t xml:space="preserve"> that give the United States military its technological edge. </w:t>
      </w:r>
      <w:r w:rsidRPr="00444C99">
        <w:rPr>
          <w:sz w:val="24"/>
          <w:highlight w:val="yellow"/>
        </w:rPr>
        <w:t>Advanced weapons at China’s military bases can fire warheads that smash satellites and can shoot laser beams that have a potential to blind arrays of delicate sensors. And China’s cyberattacks can</w:t>
      </w:r>
      <w:r w:rsidRPr="00444C99">
        <w:rPr>
          <w:sz w:val="24"/>
        </w:rPr>
        <w:t xml:space="preserve">, at least in theory, </w:t>
      </w:r>
      <w:r w:rsidRPr="00444C99">
        <w:rPr>
          <w:sz w:val="24"/>
          <w:highlight w:val="yellow"/>
        </w:rPr>
        <w:t>cut off the Pentagon from contact with fleets of satellites that track enemy movements, relay communications among troops and provide information for the precise targeting of smart weapons.</w:t>
      </w:r>
      <w:r w:rsidRPr="00444C99">
        <w:rPr>
          <w:sz w:val="24"/>
        </w:rPr>
        <w:t xml:space="preserve"> </w:t>
      </w:r>
      <w:r w:rsidRPr="00444C99">
        <w:rPr>
          <w:rStyle w:val="Emphasis"/>
          <w:sz w:val="24"/>
        </w:rPr>
        <w:t xml:space="preserve">Among </w:t>
      </w:r>
      <w:r w:rsidRPr="00444C99">
        <w:rPr>
          <w:rStyle w:val="Emphasis"/>
          <w:sz w:val="24"/>
          <w:highlight w:val="yellow"/>
        </w:rPr>
        <w:t>the most important national security issues now facing President Biden is how to contend with the threat that China poses to the American military in space</w:t>
      </w:r>
      <w:r w:rsidRPr="00444C99">
        <w:rPr>
          <w:rStyle w:val="Emphasis"/>
          <w:sz w:val="24"/>
        </w:rPr>
        <w:t xml:space="preserve"> and, by extension, terrestrial forces that rely on the overhead platforms.</w:t>
      </w:r>
      <w:r w:rsidRPr="00444C99">
        <w:rPr>
          <w:sz w:val="24"/>
        </w:rPr>
        <w:t xml:space="preserve"> The Biden administration </w:t>
      </w:r>
      <w:r w:rsidRPr="00444C99">
        <w:rPr>
          <w:sz w:val="12"/>
          <w:szCs w:val="12"/>
        </w:rPr>
        <w:t xml:space="preserve">has </w:t>
      </w:r>
      <w:r w:rsidRPr="00837000">
        <w:rPr>
          <w:sz w:val="8"/>
          <w:szCs w:val="8"/>
        </w:rPr>
        <w:t xml:space="preserve">yet to indicate what it plans to do with President Donald J. Trump’s legacy in this area: </w:t>
      </w:r>
      <w:proofErr w:type="gramStart"/>
      <w:r w:rsidRPr="00837000">
        <w:rPr>
          <w:sz w:val="8"/>
          <w:szCs w:val="8"/>
        </w:rPr>
        <w:t>the</w:t>
      </w:r>
      <w:proofErr w:type="gramEnd"/>
      <w:r w:rsidRPr="00837000">
        <w:rPr>
          <w:sz w:val="8"/>
          <w:szCs w:val="8"/>
        </w:rPr>
        <w:t xml:space="preserv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w:t>
      </w:r>
      <w:proofErr w:type="gramStart"/>
      <w:r w:rsidRPr="00837000">
        <w:rPr>
          <w:sz w:val="8"/>
          <w:szCs w:val="8"/>
        </w:rPr>
        <w:t>Bush</w:t>
      </w:r>
      <w:proofErr w:type="gramEnd"/>
      <w:r w:rsidRPr="00837000">
        <w:rPr>
          <w:sz w:val="8"/>
          <w:szCs w:val="8"/>
        </w:rPr>
        <w:t xml:space="preserve"> and Barack Obama, to counter an emboldened China that raised bipartisan alarm. “There’s been a dawning realization that our space systems are quite vulnerable,” said Greg Grant, a Pentagon official in the Obama administration who helped devise its response to China. “The Biden administration will see more funding — not less — going into space defense and dealing with these threats.” </w:t>
      </w:r>
      <w:r w:rsidRPr="00837000">
        <w:rPr>
          <w:rStyle w:val="Emphasis"/>
          <w:sz w:val="8"/>
          <w:szCs w:val="8"/>
        </w:rPr>
        <w:t>The protective goal is to create an American presence in orbit so resilient that, no matter how deadly the attacks, it will function well enough for the military to project power halfway around the globe in terrestrial reprisals and counterattacks.</w:t>
      </w:r>
      <w:r w:rsidRPr="00837000">
        <w:rPr>
          <w:sz w:val="8"/>
          <w:szCs w:val="8"/>
        </w:rPr>
        <w:t xml:space="preserve"> That could deter Beijing’s strikes in the first place. The hard question is how to achieve that kind of strong deterrence. Lloyd J. Austin III, a retired four-star Army general who was confirmed last week as Mr. Biden’s secretary of defense, told the Senate that he would keep a “</w:t>
      </w:r>
      <w:proofErr w:type="spellStart"/>
      <w:r w:rsidRPr="00837000">
        <w:rPr>
          <w:sz w:val="8"/>
          <w:szCs w:val="8"/>
        </w:rPr>
        <w:t>laserlike</w:t>
      </w:r>
      <w:proofErr w:type="spellEnd"/>
      <w:r w:rsidRPr="00837000">
        <w:rPr>
          <w:sz w:val="8"/>
          <w:szCs w:val="8"/>
        </w:rPr>
        <w:t xml:space="preserve"> focus” on sharpening the country’s “competitive edge” against China’s increasingly powerful military. Among other things, he called for new American strides in building “space-based platforms” and repeatedly referred to space as a war-fighting domain. </w:t>
      </w:r>
      <w:r w:rsidRPr="00837000">
        <w:rPr>
          <w:rStyle w:val="Emphasis"/>
          <w:sz w:val="8"/>
          <w:szCs w:val="8"/>
        </w:rPr>
        <w:t>“Space is already an arena of great power competition,” Mr. Austin said, with China “the most significant threat going forward.”</w:t>
      </w:r>
      <w:r w:rsidRPr="00837000">
        <w:rPr>
          <w:sz w:val="8"/>
          <w:szCs w:val="8"/>
        </w:rPr>
        <w:t xml:space="preserve"> Editors’ Picks Could Oreo Cookies Solve New York’s Rat Problem? Quiz: Do You Recognize These Notable People of 2021? A Love Language Spoken </w:t>
      </w:r>
      <w:proofErr w:type="gramStart"/>
      <w:r w:rsidRPr="00837000">
        <w:rPr>
          <w:sz w:val="8"/>
          <w:szCs w:val="8"/>
        </w:rPr>
        <w:t>With</w:t>
      </w:r>
      <w:proofErr w:type="gramEnd"/>
      <w:r w:rsidRPr="00837000">
        <w:rPr>
          <w:sz w:val="8"/>
          <w:szCs w:val="8"/>
        </w:rPr>
        <w:t xml:space="preserve"> Hands </w:t>
      </w:r>
      <w:r w:rsidRPr="00837000">
        <w:rPr>
          <w:rStyle w:val="Emphasis"/>
          <w:sz w:val="8"/>
          <w:szCs w:val="8"/>
        </w:rPr>
        <w:t xml:space="preserve">The new </w:t>
      </w:r>
      <w:r w:rsidRPr="00837000">
        <w:rPr>
          <w:rStyle w:val="Emphasis"/>
          <w:sz w:val="8"/>
          <w:szCs w:val="8"/>
          <w:highlight w:val="cyan"/>
        </w:rPr>
        <w:t>administration</w:t>
      </w:r>
      <w:r w:rsidRPr="00837000">
        <w:rPr>
          <w:rStyle w:val="Emphasis"/>
          <w:sz w:val="8"/>
          <w:szCs w:val="8"/>
        </w:rPr>
        <w:t xml:space="preserve"> </w:t>
      </w:r>
      <w:r w:rsidRPr="00837000">
        <w:rPr>
          <w:rStyle w:val="Emphasis"/>
          <w:sz w:val="8"/>
          <w:szCs w:val="8"/>
          <w:highlight w:val="cyan"/>
        </w:rPr>
        <w:t>has shown interest in</w:t>
      </w:r>
      <w:r w:rsidRPr="00837000">
        <w:rPr>
          <w:rStyle w:val="Emphasis"/>
          <w:sz w:val="8"/>
          <w:szCs w:val="8"/>
        </w:rPr>
        <w:t xml:space="preserve"> tapping the </w:t>
      </w:r>
      <w:r w:rsidRPr="00837000">
        <w:rPr>
          <w:rStyle w:val="Emphasis"/>
          <w:sz w:val="8"/>
          <w:szCs w:val="8"/>
          <w:highlight w:val="cyan"/>
        </w:rPr>
        <w:t>innovations of space entrepreneurs as a means of strengthening the military’s hand</w:t>
      </w:r>
      <w:r w:rsidRPr="00837000">
        <w:rPr>
          <w:rStyle w:val="Emphasis"/>
          <w:sz w:val="8"/>
          <w:szCs w:val="8"/>
        </w:rPr>
        <w:t xml:space="preserve"> — what Mr. Austin in his Senate testimony called “partnerships with commercial space entities</w:t>
      </w:r>
      <w:r w:rsidRPr="00837000">
        <w:rPr>
          <w:sz w:val="8"/>
          <w:szCs w:val="8"/>
        </w:rPr>
        <w:t xml:space="preserve">.” The Obama and Trump administrations both adopted that strategy as a uniquely American way of sharpening the military’s edge. 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w:t>
      </w:r>
      <w:r w:rsidRPr="00837000">
        <w:rPr>
          <w:rStyle w:val="Emphasis"/>
          <w:sz w:val="8"/>
          <w:szCs w:val="8"/>
        </w:rPr>
        <w:t>especially during the “Star Wars” program of the Reagan administration, conflict in space was often portrayed as shootouts in orbit</w:t>
      </w:r>
      <w:r w:rsidRPr="00837000">
        <w:rPr>
          <w:sz w:val="8"/>
          <w:szCs w:val="8"/>
        </w:rPr>
        <w:t xml:space="preserve">.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 Beijing’s Surge For years, the Chinese studied — with growing anxiety — the American military, especially its invasions of Afghanistan in 2001 and Iraq in 2003. The battlefield successes </w:t>
      </w:r>
      <w:proofErr w:type="gramStart"/>
      <w:r w:rsidRPr="00837000">
        <w:rPr>
          <w:sz w:val="8"/>
          <w:szCs w:val="8"/>
        </w:rPr>
        <w:t>were seen as</w:t>
      </w:r>
      <w:proofErr w:type="gramEnd"/>
      <w:r w:rsidRPr="00837000">
        <w:rPr>
          <w:sz w:val="8"/>
          <w:szCs w:val="8"/>
        </w:rPr>
        <w:t xml:space="preserve"> rooted in space dominance. Planners noted that thousands of satellite-guided bombs and cruise missiles had rained down with devastating precision on Taliban forces and Iraqi defenses. While the Pentagon’s edge in orbital assets was clearly a threat to China, planners argued that it might also represent a liability. “They saw how the U.S. projected power,” said Todd Harrison, a space analyst at the Center for Strategic and International Studies, a Washington think tank. “And they saw that it was largely undefended.” China began its antisatellite tests in 2005. It fired two missiles in two years and then made headlines in 2007 by shattering a derelict weather satellite. There was no explosion. The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spacecraft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traditions.” Washington’s Response In its second term, the Obama administration made public what it called an “offset strategy” to respond to China and other threats by capitalizing on America’s technological edge. Just as the United States had developed, first, a vast nuclear arsenal and, second, smart weapons, this so-called third offset would seek an advantage by speeding the rise of robotics, high-speed arms and other breakthroughs that could empower the armed forces for decades. </w:t>
      </w:r>
      <w:r w:rsidRPr="00837000">
        <w:rPr>
          <w:rStyle w:val="Emphasis"/>
          <w:sz w:val="8"/>
          <w:szCs w:val="8"/>
        </w:rPr>
        <w:t>Unlike earlier offsets, officials said, the objective was to rely less on federal teams than the tech entrepreneurs who were fast transforming the civilian world</w:t>
      </w:r>
      <w:r w:rsidRPr="00837000">
        <w:rPr>
          <w:sz w:val="8"/>
          <w:szCs w:val="8"/>
        </w:rPr>
        <w:t xml:space="preserve">. “We must really capture the commercial sector,” Robert O. Work, a deputy secretary of defense, said in a 2015 speech explaining the new initiative. </w:t>
      </w:r>
      <w:r w:rsidRPr="00837000">
        <w:rPr>
          <w:rStyle w:val="Emphasis"/>
          <w:sz w:val="8"/>
          <w:szCs w:val="8"/>
        </w:rPr>
        <w:t xml:space="preserve">The </w:t>
      </w:r>
      <w:r w:rsidRPr="00837000">
        <w:rPr>
          <w:rStyle w:val="Emphasis"/>
          <w:sz w:val="8"/>
          <w:szCs w:val="8"/>
          <w:highlight w:val="cyan"/>
        </w:rPr>
        <w:t>advances in space were</w:t>
      </w:r>
      <w:r w:rsidRPr="00837000">
        <w:rPr>
          <w:rStyle w:val="Emphasis"/>
          <w:sz w:val="8"/>
          <w:szCs w:val="8"/>
        </w:rPr>
        <w:t xml:space="preserve"> to be </w:t>
      </w:r>
      <w:r w:rsidRPr="00837000">
        <w:rPr>
          <w:rStyle w:val="Emphasis"/>
          <w:sz w:val="8"/>
          <w:szCs w:val="8"/>
          <w:highlight w:val="cyan"/>
        </w:rPr>
        <w:t>defensive</w:t>
      </w:r>
      <w:r w:rsidRPr="00837000">
        <w:rPr>
          <w:rStyle w:val="Emphasis"/>
          <w:sz w:val="8"/>
          <w:szCs w:val="8"/>
        </w:rPr>
        <w:t xml:space="preserve">: </w:t>
      </w:r>
      <w:r w:rsidRPr="00837000">
        <w:rPr>
          <w:rStyle w:val="Emphasis"/>
          <w:sz w:val="8"/>
          <w:szCs w:val="8"/>
          <w:highlight w:val="cyan"/>
        </w:rPr>
        <w:t>swarms of small,</w:t>
      </w:r>
      <w:r w:rsidRPr="00837000">
        <w:rPr>
          <w:rStyle w:val="Emphasis"/>
          <w:sz w:val="8"/>
          <w:szCs w:val="8"/>
        </w:rPr>
        <w:t xml:space="preserve"> relatively </w:t>
      </w:r>
      <w:r w:rsidRPr="00837000">
        <w:rPr>
          <w:rStyle w:val="Emphasis"/>
          <w:sz w:val="8"/>
          <w:szCs w:val="8"/>
          <w:highlight w:val="cyan"/>
        </w:rPr>
        <w:t>cheap</w:t>
      </w:r>
      <w:r w:rsidRPr="00837000">
        <w:rPr>
          <w:rStyle w:val="Emphasis"/>
          <w:sz w:val="8"/>
          <w:szCs w:val="8"/>
        </w:rPr>
        <w:t xml:space="preserve"> satellites and </w:t>
      </w:r>
      <w:r w:rsidRPr="00837000">
        <w:rPr>
          <w:rStyle w:val="Emphasis"/>
          <w:sz w:val="8"/>
          <w:szCs w:val="8"/>
          <w:highlight w:val="cyan"/>
        </w:rPr>
        <w:t>fleets of recycled launchers that would overwhelm Beijing</w:t>
      </w:r>
      <w:r w:rsidRPr="00837000">
        <w:rPr>
          <w:rStyle w:val="Emphasis"/>
          <w:sz w:val="8"/>
          <w:szCs w:val="8"/>
        </w:rPr>
        <w:t xml:space="preserve"> with countless targets</w:t>
      </w:r>
      <w:r w:rsidRPr="00837000">
        <w:rPr>
          <w:sz w:val="8"/>
          <w:szCs w:val="8"/>
        </w:rPr>
        <w:t xml:space="preserve">. For Mr. Obama, innovative leaps were to do for American space forces what Steve Jobs did for terrestrial gadgets, running circles around the calcified ministries of authoritarian states. After decades in which adversaries — from stateless terrorists to those with traditional militaries — sought to exploit narrow advantages over the more powerful United States, the Pentagon was now finding an unconventional edge all its own. The </w:t>
      </w:r>
      <w:r w:rsidRPr="00837000">
        <w:rPr>
          <w:rStyle w:val="Emphasis"/>
          <w:sz w:val="8"/>
          <w:szCs w:val="8"/>
        </w:rPr>
        <w:t xml:space="preserve">Obama administration was already </w:t>
      </w:r>
      <w:r w:rsidRPr="00837000">
        <w:rPr>
          <w:rStyle w:val="Emphasis"/>
          <w:sz w:val="8"/>
          <w:szCs w:val="8"/>
          <w:highlight w:val="cyan"/>
        </w:rPr>
        <w:t>applying the commercial philosophy to NASA</w:t>
      </w:r>
      <w:r w:rsidRPr="00837000">
        <w:rPr>
          <w:rStyle w:val="Emphasis"/>
          <w:sz w:val="8"/>
          <w:szCs w:val="8"/>
        </w:rPr>
        <w:t xml:space="preserve">, turning the space agency into a major funder of entrepreneurial strides. It was </w:t>
      </w:r>
      <w:r w:rsidRPr="00837000">
        <w:rPr>
          <w:rStyle w:val="Emphasis"/>
          <w:sz w:val="8"/>
          <w:szCs w:val="8"/>
          <w:highlight w:val="cyan"/>
        </w:rPr>
        <w:t>pumping billions of dollars into the development of private rockets</w:t>
      </w:r>
      <w:r w:rsidRPr="00837000">
        <w:rPr>
          <w:rStyle w:val="Emphasis"/>
          <w:sz w:val="8"/>
          <w:szCs w:val="8"/>
        </w:rPr>
        <w:t xml:space="preserve"> and capsules meant to carry astronauts into orbit. The</w:t>
      </w:r>
      <w:r w:rsidRPr="00837000">
        <w:rPr>
          <w:sz w:val="8"/>
          <w:szCs w:val="8"/>
        </w:rPr>
        <w:t xml:space="preserve"> military joined in. </w:t>
      </w:r>
      <w:r w:rsidRPr="00837000">
        <w:rPr>
          <w:rStyle w:val="Emphasis"/>
          <w:sz w:val="8"/>
          <w:szCs w:val="8"/>
        </w:rPr>
        <w:t>The beneficiaries included Elon Musk, the founder of Tesla, and Jeff Bezos, the founder of Amazon. Their space companies — Mr. Musk’s SpaceX and Mr. Bezos’s Blue Origin — sought to turn rocket launchers from throwaways into recyclables, slashing their cost</w:t>
      </w:r>
      <w:r w:rsidRPr="00837000">
        <w:rPr>
          <w:sz w:val="8"/>
          <w:szCs w:val="8"/>
        </w:rPr>
        <w:t xml:space="preserve">. Military officials believed that the new system would make it possible to quickly replace satellites in times of war. The third offset also sought to shrink the size of satellites. Over decades, the big ones had grown into behemoths. </w:t>
      </w:r>
      <w:r w:rsidRPr="00837000">
        <w:rPr>
          <w:rStyle w:val="Emphasis"/>
          <w:sz w:val="8"/>
          <w:szCs w:val="8"/>
        </w:rPr>
        <w:t>Some cost $1 billion or more to design, construct, outfit, launch and keep in service. One type unfurled an antenna nearly as large as a football field.</w:t>
      </w:r>
      <w:r w:rsidRPr="00837000">
        <w:rPr>
          <w:sz w:val="8"/>
          <w:szCs w:val="8"/>
        </w:rPr>
        <w:t xml:space="preserve"> But civilians, inspired by the iPhone revolution, were building spacecraft as small as loaves of bread. </w:t>
      </w:r>
      <w:r w:rsidRPr="00837000">
        <w:rPr>
          <w:rStyle w:val="Emphasis"/>
          <w:sz w:val="8"/>
          <w:szCs w:val="8"/>
          <w:highlight w:val="cyan"/>
        </w:rPr>
        <w:t>Military planners saw smaller, cheaper, more numerous craft as making antisatellite targeting vastly more difficult</w:t>
      </w:r>
      <w:r w:rsidRPr="00837000">
        <w:rPr>
          <w:rStyle w:val="Emphasis"/>
          <w:sz w:val="8"/>
          <w:szCs w:val="8"/>
        </w:rPr>
        <w:t xml:space="preserve"> — in some cases impossible — </w:t>
      </w:r>
      <w:r w:rsidRPr="00837000">
        <w:rPr>
          <w:rStyle w:val="Emphasis"/>
          <w:sz w:val="8"/>
          <w:szCs w:val="8"/>
          <w:highlight w:val="cyan"/>
        </w:rPr>
        <w:t>for an adversary.</w:t>
      </w:r>
    </w:p>
    <w:p w14:paraId="563D46C2" w14:textId="214EDE33" w:rsidR="002E0C3D" w:rsidRDefault="002E0C3D" w:rsidP="005F66DD">
      <w:pPr>
        <w:pStyle w:val="Heading4"/>
      </w:pPr>
      <w:r>
        <w:t xml:space="preserve">[2] The card about how Chinese ASATs </w:t>
      </w:r>
      <w:proofErr w:type="gramStart"/>
      <w:r>
        <w:t>aren’t</w:t>
      </w:r>
      <w:proofErr w:type="gramEnd"/>
      <w:r>
        <w:t xml:space="preserve"> feasible is postdated by their own card about how China is definitely using ASATs, which is especially relevant because what is feasible for China will change rapidly as the country’s economy grows, their space policy changes, and antisatellite technology evolves</w:t>
      </w:r>
    </w:p>
    <w:p w14:paraId="7E0E5857" w14:textId="77DC372A" w:rsidR="005F66DD" w:rsidRDefault="005F66DD" w:rsidP="005F66DD">
      <w:pPr>
        <w:pStyle w:val="Heading4"/>
      </w:pPr>
      <w:r w:rsidRPr="00773A62">
        <w:t>[</w:t>
      </w:r>
      <w:r>
        <w:t>3</w:t>
      </w:r>
      <w:r w:rsidRPr="00773A62">
        <w:t xml:space="preserve">] </w:t>
      </w:r>
      <w:r>
        <w:t>This answers their third card about Asian workers giving up their values – that card is about people seeking the “American Dream” and society writ large, the Broad recut shows that Chinese space policy values are</w:t>
      </w:r>
      <w:r w:rsidR="0049288D">
        <w:t xml:space="preserve"> equally</w:t>
      </w:r>
      <w:r>
        <w:t xml:space="preserve"> incredibly hegemonic and militaristic, which lines up exactly how they portray the US</w:t>
      </w:r>
    </w:p>
    <w:p w14:paraId="07600E8D" w14:textId="52CF266B" w:rsidR="005F66DD" w:rsidRPr="002F18C8" w:rsidRDefault="005F66DD" w:rsidP="005F66DD">
      <w:pPr>
        <w:pStyle w:val="Heading4"/>
        <w:rPr>
          <w:rFonts w:cs="Arial"/>
        </w:rPr>
      </w:pPr>
      <w:r>
        <w:t>[</w:t>
      </w:r>
      <w:r>
        <w:t>4</w:t>
      </w:r>
      <w:r>
        <w:t xml:space="preserve">] No solvency and TURN - </w:t>
      </w:r>
      <w:r>
        <w:rPr>
          <w:rFonts w:cs="Arial"/>
        </w:rPr>
        <w:t>the</w:t>
      </w:r>
      <w:r w:rsidRPr="002F18C8">
        <w:rPr>
          <w:rFonts w:cs="Arial"/>
        </w:rPr>
        <w:t xml:space="preserve"> US will try to defend </w:t>
      </w:r>
      <w:r>
        <w:rPr>
          <w:rFonts w:cs="Arial"/>
        </w:rPr>
        <w:t>hegemony</w:t>
      </w:r>
      <w:r w:rsidRPr="002F18C8">
        <w:rPr>
          <w:rFonts w:cs="Arial"/>
        </w:rPr>
        <w:t xml:space="preserve"> </w:t>
      </w:r>
      <w:r w:rsidRPr="002F18C8">
        <w:rPr>
          <w:rFonts w:cs="Arial"/>
          <w:u w:val="single"/>
        </w:rPr>
        <w:t>inevitably</w:t>
      </w:r>
      <w:r w:rsidRPr="002F18C8">
        <w:rPr>
          <w:rFonts w:cs="Arial"/>
        </w:rPr>
        <w:t xml:space="preserve"> – </w:t>
      </w:r>
      <w:r>
        <w:rPr>
          <w:rFonts w:cs="Arial"/>
        </w:rPr>
        <w:t>anything that tries to weaken it causes</w:t>
      </w:r>
      <w:r w:rsidRPr="002F18C8">
        <w:rPr>
          <w:rFonts w:cs="Arial"/>
        </w:rPr>
        <w:t xml:space="preserve"> </w:t>
      </w:r>
      <w:r w:rsidRPr="002F18C8">
        <w:rPr>
          <w:rFonts w:cs="Arial"/>
          <w:u w:val="single"/>
        </w:rPr>
        <w:t>war</w:t>
      </w:r>
    </w:p>
    <w:p w14:paraId="0B1ADDF7" w14:textId="77777777" w:rsidR="005F66DD" w:rsidRPr="002F18C8" w:rsidRDefault="005F66DD" w:rsidP="005F66DD">
      <w:r w:rsidRPr="002F18C8">
        <w:rPr>
          <w:rStyle w:val="Style13ptBold"/>
          <w:szCs w:val="26"/>
        </w:rPr>
        <w:t xml:space="preserve">Beckley 15 </w:t>
      </w:r>
      <w:r w:rsidRPr="002F18C8">
        <w:t xml:space="preserve">(Michael Beckley is a research fellow in the International Security Program at Harvard Kennedy School’s </w:t>
      </w:r>
      <w:proofErr w:type="spellStart"/>
      <w:r w:rsidRPr="002F18C8">
        <w:t>Belfer</w:t>
      </w:r>
      <w:proofErr w:type="spellEnd"/>
      <w:r w:rsidRPr="002F18C8">
        <w:t xml:space="preserve"> Center for Science and </w:t>
      </w:r>
      <w:proofErr w:type="spellStart"/>
      <w:r w:rsidRPr="002F18C8">
        <w:t>Internatio</w:t>
      </w:r>
      <w:proofErr w:type="spellEnd"/>
      <w:r w:rsidRPr="002F18C8">
        <w:t xml:space="preserve"> </w:t>
      </w:r>
      <w:proofErr w:type="spellStart"/>
      <w:r w:rsidRPr="002F18C8">
        <w:t>nal</w:t>
      </w:r>
      <w:proofErr w:type="spellEnd"/>
      <w:r w:rsidRPr="002F18C8">
        <w:t xml:space="preserve"> Affairs., “The Myth of Entangling Alliances Michael Beckley Reassessing the Security Risks of U.S. Defense Pacts”, </w:t>
      </w:r>
      <w:hyperlink r:id="rId8" w:history="1">
        <w:r w:rsidRPr="002F18C8">
          <w:rPr>
            <w:rStyle w:val="Hyperlink"/>
          </w:rPr>
          <w:t>http://live.belfercenter.org/files/IS3904_pp007-048.pdf</w:t>
        </w:r>
      </w:hyperlink>
      <w:r w:rsidRPr="002F18C8">
        <w:t>)</w:t>
      </w:r>
    </w:p>
    <w:p w14:paraId="20C1FCB0" w14:textId="77777777" w:rsidR="005F66DD" w:rsidRPr="002F18C8" w:rsidRDefault="005F66DD" w:rsidP="005F66DD">
      <w:pPr>
        <w:rPr>
          <w:rStyle w:val="Emphasis"/>
        </w:rPr>
      </w:pPr>
      <w:r w:rsidRPr="002F18C8">
        <w:rPr>
          <w:rStyle w:val="StyleUnderline"/>
        </w:rPr>
        <w:t>The finding that</w:t>
      </w:r>
      <w:r w:rsidRPr="002F18C8">
        <w:rPr>
          <w:sz w:val="16"/>
        </w:rPr>
        <w:t xml:space="preserve"> U.S. </w:t>
      </w:r>
      <w:r w:rsidRPr="002F18C8">
        <w:rPr>
          <w:rStyle w:val="StyleUnderline"/>
          <w:highlight w:val="cyan"/>
        </w:rPr>
        <w:t>entanglement is rare</w:t>
      </w:r>
      <w:r w:rsidRPr="002F18C8">
        <w:rPr>
          <w:rStyle w:val="Emphasis"/>
        </w:rPr>
        <w:t xml:space="preserve"> has important implications for international relations scholarship</w:t>
      </w:r>
      <w:r w:rsidRPr="002F18C8">
        <w:rPr>
          <w:sz w:val="16"/>
        </w:rPr>
        <w:t xml:space="preserve"> and U.S. foreign policy. For scholars, </w:t>
      </w:r>
      <w:r w:rsidRPr="002F18C8">
        <w:rPr>
          <w:rStyle w:val="Emphasis"/>
        </w:rPr>
        <w:t>it casts doubt on classic theories of imperial overstretch</w:t>
      </w:r>
      <w:r w:rsidRPr="002F18C8">
        <w:rPr>
          <w:sz w:val="16"/>
        </w:rPr>
        <w:t xml:space="preserve"> in which great powers exhaust their resources by accumulating allies that free ride on their protection and embroil them in military quagmires.22 </w:t>
      </w:r>
      <w:r w:rsidRPr="002F18C8">
        <w:rPr>
          <w:rStyle w:val="StyleUnderline"/>
        </w:rPr>
        <w:t xml:space="preserve">The U.S. experience instead suggests that </w:t>
      </w:r>
      <w:r w:rsidRPr="002F18C8">
        <w:rPr>
          <w:rStyle w:val="Emphasis"/>
          <w:highlight w:val="cyan"/>
        </w:rPr>
        <w:t>great</w:t>
      </w:r>
      <w:r w:rsidRPr="002F18C8">
        <w:rPr>
          <w:rStyle w:val="Emphasis"/>
        </w:rPr>
        <w:t xml:space="preserve"> </w:t>
      </w:r>
      <w:r w:rsidRPr="002F18C8">
        <w:rPr>
          <w:rStyle w:val="Emphasis"/>
          <w:highlight w:val="cyan"/>
        </w:rPr>
        <w:t>powers can dictate the terms of</w:t>
      </w:r>
      <w:r w:rsidRPr="002F18C8">
        <w:rPr>
          <w:rStyle w:val="Emphasis"/>
        </w:rPr>
        <w:t xml:space="preserve"> their </w:t>
      </w:r>
      <w:r w:rsidRPr="002F18C8">
        <w:rPr>
          <w:rStyle w:val="Emphasis"/>
          <w:highlight w:val="cyan"/>
        </w:rPr>
        <w:t>security</w:t>
      </w:r>
      <w:r w:rsidRPr="002F18C8">
        <w:rPr>
          <w:rStyle w:val="Emphasis"/>
        </w:rPr>
        <w:t xml:space="preserve"> commitments </w:t>
      </w:r>
      <w:r w:rsidRPr="002F18C8">
        <w:rPr>
          <w:rStyle w:val="Emphasis"/>
          <w:highlight w:val="cyan"/>
        </w:rPr>
        <w:t>and</w:t>
      </w:r>
      <w:r w:rsidRPr="002F18C8">
        <w:rPr>
          <w:rStyle w:val="Emphasis"/>
        </w:rPr>
        <w:t xml:space="preserve"> that </w:t>
      </w:r>
      <w:r w:rsidRPr="002F18C8">
        <w:rPr>
          <w:rStyle w:val="Emphasis"/>
          <w:highlight w:val="cyan"/>
        </w:rPr>
        <w:t>allies</w:t>
      </w:r>
      <w:r w:rsidRPr="002F18C8">
        <w:rPr>
          <w:rStyle w:val="Emphasis"/>
        </w:rPr>
        <w:t xml:space="preserve"> often </w:t>
      </w:r>
      <w:r w:rsidRPr="002F18C8">
        <w:rPr>
          <w:rStyle w:val="Emphasis"/>
          <w:highlight w:val="cyan"/>
        </w:rPr>
        <w:t>help</w:t>
      </w:r>
      <w:r w:rsidRPr="002F18C8">
        <w:rPr>
          <w:rStyle w:val="Emphasis"/>
        </w:rPr>
        <w:t xml:space="preserve"> their great power protectors </w:t>
      </w:r>
      <w:r w:rsidRPr="002F18C8">
        <w:rPr>
          <w:rStyle w:val="Emphasis"/>
          <w:highlight w:val="cyan"/>
        </w:rPr>
        <w:t>avoid</w:t>
      </w:r>
      <w:r w:rsidRPr="002F18C8">
        <w:rPr>
          <w:rStyle w:val="Emphasis"/>
        </w:rPr>
        <w:t xml:space="preserve"> strategic </w:t>
      </w:r>
      <w:r w:rsidRPr="002F18C8">
        <w:rPr>
          <w:rStyle w:val="Emphasis"/>
          <w:highlight w:val="cyan"/>
        </w:rPr>
        <w:t>overextension</w:t>
      </w:r>
      <w:r w:rsidRPr="002F18C8">
        <w:rPr>
          <w:rStyle w:val="Emphasis"/>
        </w:rPr>
        <w:t>.</w:t>
      </w:r>
    </w:p>
    <w:p w14:paraId="4D07A901" w14:textId="77777777" w:rsidR="005F66DD" w:rsidRPr="00C11935" w:rsidRDefault="005F66DD" w:rsidP="005F66DD">
      <w:pPr>
        <w:rPr>
          <w:u w:val="single"/>
        </w:rPr>
      </w:pPr>
      <w:r w:rsidRPr="002F18C8">
        <w:rPr>
          <w:sz w:val="12"/>
        </w:rPr>
        <w:t xml:space="preserve">For policy, </w:t>
      </w:r>
      <w:r w:rsidRPr="002F18C8">
        <w:rPr>
          <w:rStyle w:val="StyleUnderline"/>
        </w:rPr>
        <w:t xml:space="preserve">the </w:t>
      </w:r>
      <w:r w:rsidRPr="002F18C8">
        <w:rPr>
          <w:rStyle w:val="StyleUnderline"/>
          <w:highlight w:val="cyan"/>
        </w:rPr>
        <w:t>rarity of</w:t>
      </w:r>
      <w:r w:rsidRPr="002F18C8">
        <w:rPr>
          <w:rStyle w:val="StyleUnderline"/>
        </w:rPr>
        <w:t xml:space="preserve"> U.S. </w:t>
      </w:r>
      <w:r w:rsidRPr="002F18C8">
        <w:rPr>
          <w:rStyle w:val="StyleUnderline"/>
          <w:highlight w:val="cyan"/>
        </w:rPr>
        <w:t>entanglement</w:t>
      </w:r>
      <w:r w:rsidRPr="002F18C8">
        <w:rPr>
          <w:rStyle w:val="StyleUnderline"/>
        </w:rPr>
        <w:t xml:space="preserve"> </w:t>
      </w:r>
      <w:r w:rsidRPr="002F18C8">
        <w:rPr>
          <w:rStyle w:val="StyleUnderline"/>
          <w:highlight w:val="cyan"/>
        </w:rPr>
        <w:t>suggests</w:t>
      </w:r>
      <w:r w:rsidRPr="002F18C8">
        <w:rPr>
          <w:rStyle w:val="StyleUnderline"/>
        </w:rPr>
        <w:t xml:space="preserve"> that the United States’ current grand strategy of </w:t>
      </w:r>
      <w:r w:rsidRPr="002F18C8">
        <w:rPr>
          <w:rStyle w:val="StyleUnderline"/>
          <w:highlight w:val="cyan"/>
        </w:rPr>
        <w:t>deep engagement</w:t>
      </w:r>
      <w:r w:rsidRPr="002F18C8">
        <w:rPr>
          <w:sz w:val="12"/>
        </w:rPr>
        <w:t xml:space="preserve">, which is centered on a network of standing alliances, does not preclude, and </w:t>
      </w:r>
      <w:r w:rsidRPr="002F18C8">
        <w:rPr>
          <w:rStyle w:val="StyleUnderline"/>
          <w:highlight w:val="cyan"/>
        </w:rPr>
        <w:t>may</w:t>
      </w:r>
      <w:r w:rsidRPr="002F18C8">
        <w:rPr>
          <w:sz w:val="12"/>
        </w:rPr>
        <w:t xml:space="preserve"> even </w:t>
      </w:r>
      <w:r w:rsidRPr="002F18C8">
        <w:rPr>
          <w:rStyle w:val="StyleUnderline"/>
          <w:highlight w:val="cyan"/>
        </w:rPr>
        <w:t>facilitate</w:t>
      </w:r>
      <w:r w:rsidRPr="002F18C8">
        <w:rPr>
          <w:sz w:val="12"/>
        </w:rPr>
        <w:t xml:space="preserve">, U.S. </w:t>
      </w:r>
      <w:r w:rsidRPr="002F18C8">
        <w:rPr>
          <w:rStyle w:val="Emphasis"/>
          <w:highlight w:val="cyan"/>
        </w:rPr>
        <w:t>military restraint</w:t>
      </w:r>
      <w:r w:rsidRPr="002F18C8">
        <w:rPr>
          <w:sz w:val="12"/>
        </w:rPr>
        <w:t xml:space="preserve">. Since 1945 the United States has been, by some measures, the most militarily active state in the world. </w:t>
      </w:r>
      <w:r w:rsidRPr="002F18C8">
        <w:rPr>
          <w:rStyle w:val="StyleUnderline"/>
          <w:highlight w:val="cyan"/>
        </w:rPr>
        <w:t>The most egregious cases of</w:t>
      </w:r>
      <w:r w:rsidRPr="002F18C8">
        <w:rPr>
          <w:rStyle w:val="StyleUnderline"/>
        </w:rPr>
        <w:t xml:space="preserve"> U.S. </w:t>
      </w:r>
      <w:r w:rsidRPr="002F18C8">
        <w:rPr>
          <w:rStyle w:val="StyleUnderline"/>
          <w:highlight w:val="cyan"/>
        </w:rPr>
        <w:t>overreach</w:t>
      </w:r>
      <w:r w:rsidRPr="002F18C8">
        <w:rPr>
          <w:sz w:val="12"/>
        </w:rPr>
        <w:t xml:space="preserve">, however, </w:t>
      </w:r>
      <w:r w:rsidRPr="002F18C8">
        <w:rPr>
          <w:rStyle w:val="Emphasis"/>
          <w:highlight w:val="cyan"/>
        </w:rPr>
        <w:t>have stemmed</w:t>
      </w:r>
      <w:r w:rsidRPr="002F18C8">
        <w:rPr>
          <w:rStyle w:val="Emphasis"/>
        </w:rPr>
        <w:t xml:space="preserve"> </w:t>
      </w:r>
      <w:r w:rsidRPr="002F18C8">
        <w:rPr>
          <w:rStyle w:val="Emphasis"/>
          <w:highlight w:val="cyan"/>
        </w:rPr>
        <w:t>not from</w:t>
      </w:r>
      <w:r w:rsidRPr="002F18C8">
        <w:rPr>
          <w:rStyle w:val="Emphasis"/>
        </w:rPr>
        <w:t xml:space="preserve"> </w:t>
      </w:r>
      <w:r w:rsidRPr="002F18C8">
        <w:rPr>
          <w:rStyle w:val="Emphasis"/>
          <w:highlight w:val="cyan"/>
        </w:rPr>
        <w:t>entangling</w:t>
      </w:r>
      <w:r w:rsidRPr="002F18C8">
        <w:rPr>
          <w:rStyle w:val="Emphasis"/>
        </w:rPr>
        <w:t xml:space="preserve"> </w:t>
      </w:r>
      <w:r w:rsidRPr="002F18C8">
        <w:rPr>
          <w:sz w:val="12"/>
        </w:rPr>
        <w:t xml:space="preserve">alliances, </w:t>
      </w:r>
      <w:r w:rsidRPr="002F18C8">
        <w:rPr>
          <w:rStyle w:val="StyleUnderline"/>
          <w:highlight w:val="cyan"/>
        </w:rPr>
        <w:t>but from</w:t>
      </w:r>
      <w:r w:rsidRPr="002F18C8">
        <w:rPr>
          <w:rStyle w:val="StyleUnderline"/>
        </w:rPr>
        <w:t xml:space="preserve"> </w:t>
      </w:r>
      <w:r w:rsidRPr="002F18C8">
        <w:rPr>
          <w:rStyle w:val="StyleUnderline"/>
          <w:highlight w:val="cyan"/>
        </w:rPr>
        <w:t xml:space="preserve">the penchant of </w:t>
      </w:r>
      <w:r w:rsidRPr="002F18C8">
        <w:rPr>
          <w:rStyle w:val="StyleUnderline"/>
        </w:rPr>
        <w:t xml:space="preserve">American </w:t>
      </w:r>
      <w:r w:rsidRPr="002F18C8">
        <w:rPr>
          <w:rStyle w:val="StyleUnderline"/>
          <w:highlight w:val="cyan"/>
        </w:rPr>
        <w:t>leaders</w:t>
      </w:r>
      <w:r w:rsidRPr="002F18C8">
        <w:rPr>
          <w:rStyle w:val="StyleUnderline"/>
        </w:rPr>
        <w:t xml:space="preserve"> </w:t>
      </w:r>
      <w:r w:rsidRPr="002F18C8">
        <w:rPr>
          <w:rStyle w:val="Emphasis"/>
          <w:highlight w:val="cyan"/>
        </w:rPr>
        <w:t>to define national interests expansively</w:t>
      </w:r>
      <w:r w:rsidRPr="002F18C8">
        <w:rPr>
          <w:rStyle w:val="StyleUnderline"/>
        </w:rPr>
        <w:t xml:space="preserve">, </w:t>
      </w:r>
      <w:r w:rsidRPr="002F18C8">
        <w:rPr>
          <w:sz w:val="12"/>
        </w:rPr>
        <w:t xml:space="preserve">to overestimate the magnitude of foreign threats, and to underestimate the costs of military intervention. Scrapping alliances will not correct these bad habits. In fact, </w:t>
      </w:r>
      <w:r w:rsidRPr="002F18C8">
        <w:rPr>
          <w:rStyle w:val="StyleUnderline"/>
          <w:highlight w:val="cyan"/>
        </w:rPr>
        <w:t>disengaging</w:t>
      </w:r>
      <w:r w:rsidRPr="002F18C8">
        <w:rPr>
          <w:rStyle w:val="StyleUnderline"/>
        </w:rPr>
        <w:t xml:space="preserve"> from alliances </w:t>
      </w:r>
      <w:r w:rsidRPr="002F18C8">
        <w:rPr>
          <w:rStyle w:val="StyleUnderline"/>
          <w:highlight w:val="cyan"/>
        </w:rPr>
        <w:t>may unleash the</w:t>
      </w:r>
      <w:r w:rsidRPr="002F18C8">
        <w:rPr>
          <w:rStyle w:val="StyleUnderline"/>
        </w:rPr>
        <w:t xml:space="preserve"> </w:t>
      </w:r>
      <w:r w:rsidRPr="002F18C8">
        <w:rPr>
          <w:rStyle w:val="Emphasis"/>
          <w:highlight w:val="cyan"/>
        </w:rPr>
        <w:t>U</w:t>
      </w:r>
      <w:r w:rsidRPr="002F18C8">
        <w:rPr>
          <w:sz w:val="12"/>
        </w:rPr>
        <w:t xml:space="preserve">nited </w:t>
      </w:r>
      <w:r w:rsidRPr="002F18C8">
        <w:rPr>
          <w:rStyle w:val="Emphasis"/>
          <w:highlight w:val="cyan"/>
        </w:rPr>
        <w:t>S</w:t>
      </w:r>
      <w:r w:rsidRPr="002F18C8">
        <w:rPr>
          <w:sz w:val="12"/>
        </w:rPr>
        <w:t xml:space="preserve">tates </w:t>
      </w:r>
      <w:r w:rsidRPr="002F18C8">
        <w:rPr>
          <w:rStyle w:val="Emphasis"/>
          <w:highlight w:val="cyan"/>
        </w:rPr>
        <w:t>to intervene recklessly</w:t>
      </w:r>
      <w:r w:rsidRPr="002F18C8">
        <w:rPr>
          <w:sz w:val="12"/>
        </w:rPr>
        <w:t xml:space="preserve"> abroad </w:t>
      </w:r>
      <w:r w:rsidRPr="002F18C8">
        <w:rPr>
          <w:rStyle w:val="StyleUnderline"/>
        </w:rPr>
        <w:t xml:space="preserve">while </w:t>
      </w:r>
      <w:r w:rsidRPr="002F18C8">
        <w:rPr>
          <w:rStyle w:val="Emphasis"/>
          <w:highlight w:val="cyan"/>
        </w:rPr>
        <w:t>leaving it without partners</w:t>
      </w:r>
      <w:r w:rsidRPr="002F18C8">
        <w:rPr>
          <w:rStyle w:val="StyleUnderline"/>
        </w:rPr>
        <w:t xml:space="preserve"> to share the burden </w:t>
      </w:r>
      <w:r w:rsidRPr="002F18C8">
        <w:rPr>
          <w:rStyle w:val="Emphasis"/>
          <w:highlight w:val="cyan"/>
        </w:rPr>
        <w:t>when those interventions go awry</w:t>
      </w:r>
      <w:r w:rsidRPr="002F18C8">
        <w:rPr>
          <w:rStyle w:val="StyleUnderline"/>
        </w:rPr>
        <w:t>.</w:t>
      </w:r>
    </w:p>
    <w:p w14:paraId="3C9E2D00" w14:textId="179C5C11" w:rsidR="005F66DD" w:rsidRPr="002F5B9E" w:rsidRDefault="001003B0" w:rsidP="005F66DD">
      <w:pPr>
        <w:pStyle w:val="Heading4"/>
        <w:rPr>
          <w:rFonts w:cs="Arial"/>
        </w:rPr>
      </w:pPr>
      <w:r>
        <w:rPr>
          <w:rFonts w:cs="Arial"/>
        </w:rPr>
        <w:t>[</w:t>
      </w:r>
      <w:proofErr w:type="gramStart"/>
      <w:r>
        <w:rPr>
          <w:rFonts w:cs="Arial"/>
        </w:rPr>
        <w:t>5]</w:t>
      </w:r>
      <w:r w:rsidR="005F66DD" w:rsidRPr="002F5B9E">
        <w:rPr>
          <w:rFonts w:cs="Arial"/>
        </w:rPr>
        <w:t>China</w:t>
      </w:r>
      <w:proofErr w:type="gramEnd"/>
      <w:r w:rsidR="005F66DD" w:rsidRPr="002F5B9E">
        <w:rPr>
          <w:rFonts w:cs="Arial"/>
        </w:rPr>
        <w:t xml:space="preserve"> is an </w:t>
      </w:r>
      <w:r w:rsidR="005F66DD" w:rsidRPr="002F5B9E">
        <w:rPr>
          <w:rFonts w:cs="Arial"/>
          <w:u w:val="single"/>
        </w:rPr>
        <w:t>offensive realist</w:t>
      </w:r>
      <w:r w:rsidR="005F66DD" w:rsidRPr="002F5B9E">
        <w:rPr>
          <w:rFonts w:cs="Arial"/>
        </w:rPr>
        <w:t xml:space="preserve"> power – the </w:t>
      </w:r>
      <w:r w:rsidR="005F66DD" w:rsidRPr="002F5B9E">
        <w:rPr>
          <w:rFonts w:cs="Arial"/>
          <w:u w:val="single"/>
        </w:rPr>
        <w:t>only result</w:t>
      </w:r>
      <w:r w:rsidR="005F66DD" w:rsidRPr="002F5B9E">
        <w:rPr>
          <w:rFonts w:cs="Arial"/>
        </w:rPr>
        <w:t xml:space="preserve"> of increased </w:t>
      </w:r>
      <w:r w:rsidR="005F66DD" w:rsidRPr="002F5B9E">
        <w:rPr>
          <w:rFonts w:cs="Arial"/>
          <w:u w:val="single"/>
        </w:rPr>
        <w:t>power consolidation</w:t>
      </w:r>
      <w:r w:rsidR="005F66DD" w:rsidRPr="002F5B9E">
        <w:rPr>
          <w:rFonts w:cs="Arial"/>
        </w:rPr>
        <w:t xml:space="preserve"> is </w:t>
      </w:r>
      <w:r w:rsidR="005F66DD" w:rsidRPr="002F5B9E">
        <w:rPr>
          <w:rFonts w:cs="Arial"/>
          <w:u w:val="single"/>
        </w:rPr>
        <w:t>instability</w:t>
      </w:r>
      <w:r w:rsidR="005F66DD" w:rsidRPr="002F5B9E">
        <w:rPr>
          <w:rFonts w:cs="Arial"/>
        </w:rPr>
        <w:t xml:space="preserve"> and </w:t>
      </w:r>
      <w:r w:rsidR="005F66DD" w:rsidRPr="002F5B9E">
        <w:rPr>
          <w:rFonts w:cs="Arial"/>
          <w:u w:val="single"/>
        </w:rPr>
        <w:t>aggression</w:t>
      </w:r>
      <w:r w:rsidR="005F66DD" w:rsidRPr="002F5B9E">
        <w:rPr>
          <w:rFonts w:cs="Arial"/>
        </w:rPr>
        <w:t xml:space="preserve"> </w:t>
      </w:r>
    </w:p>
    <w:p w14:paraId="1B312FFF" w14:textId="77777777" w:rsidR="005F66DD" w:rsidRPr="002F5B9E" w:rsidRDefault="005F66DD" w:rsidP="005F66DD">
      <w:r w:rsidRPr="002F5B9E">
        <w:t xml:space="preserve">Two important things about our study </w:t>
      </w:r>
    </w:p>
    <w:p w14:paraId="490AF8B1" w14:textId="77777777" w:rsidR="005F66DD" w:rsidRPr="002F5B9E" w:rsidRDefault="005F66DD" w:rsidP="005F66DD">
      <w:pPr>
        <w:pStyle w:val="ListParagraph"/>
        <w:numPr>
          <w:ilvl w:val="0"/>
          <w:numId w:val="11"/>
        </w:numPr>
      </w:pPr>
      <w:r w:rsidRPr="002F5B9E">
        <w:t xml:space="preserve">we modeled conflict initiation, not involvement, so they can’t </w:t>
      </w:r>
      <w:proofErr w:type="gramStart"/>
      <w:r w:rsidRPr="002F5B9E">
        <w:t>say</w:t>
      </w:r>
      <w:proofErr w:type="gramEnd"/>
      <w:r w:rsidRPr="002F5B9E">
        <w:t xml:space="preserve"> US pressure is an alt cause</w:t>
      </w:r>
    </w:p>
    <w:p w14:paraId="44F37AD6" w14:textId="77777777" w:rsidR="005F66DD" w:rsidRPr="002F5B9E" w:rsidRDefault="005F66DD" w:rsidP="005F66DD">
      <w:pPr>
        <w:pStyle w:val="ListParagraph"/>
        <w:numPr>
          <w:ilvl w:val="0"/>
          <w:numId w:val="11"/>
        </w:numPr>
      </w:pPr>
      <w:r w:rsidRPr="002F5B9E">
        <w:t xml:space="preserve">most models don’t control for current power and power-growth – we distinguished the two and modeled both separately </w:t>
      </w:r>
    </w:p>
    <w:p w14:paraId="4BBC4A18" w14:textId="77777777" w:rsidR="005F66DD" w:rsidRPr="002F5B9E" w:rsidRDefault="005F66DD" w:rsidP="005F66DD">
      <w:r w:rsidRPr="002F5B9E">
        <w:rPr>
          <w:rStyle w:val="Style13ptBold"/>
        </w:rPr>
        <w:t>Jung</w:t>
      </w:r>
      <w:r w:rsidRPr="002F5B9E">
        <w:t xml:space="preserve"> &amp; Lee </w:t>
      </w:r>
      <w:r w:rsidRPr="002F5B9E">
        <w:rPr>
          <w:rStyle w:val="Style13ptBold"/>
        </w:rPr>
        <w:t>17</w:t>
      </w:r>
      <w:r w:rsidRPr="002F5B9E">
        <w:t xml:space="preserve"> [</w:t>
      </w:r>
      <w:proofErr w:type="spellStart"/>
      <w:r w:rsidRPr="002F5B9E">
        <w:t>Kihyun</w:t>
      </w:r>
      <w:proofErr w:type="spellEnd"/>
      <w:r w:rsidRPr="002F5B9E">
        <w:t xml:space="preserve"> Lee Postdoctoral Scholar at Gladstone Institutes, Korea Institute for National Unification. Sung </w:t>
      </w:r>
      <w:proofErr w:type="spellStart"/>
      <w:r w:rsidRPr="002F5B9E">
        <w:t>Chul</w:t>
      </w:r>
      <w:proofErr w:type="spellEnd"/>
      <w:r w:rsidRPr="002F5B9E">
        <w:t xml:space="preserve"> Jung, </w:t>
      </w:r>
      <w:proofErr w:type="spellStart"/>
      <w:r w:rsidRPr="002F5B9E">
        <w:t>Myongji</w:t>
      </w:r>
      <w:proofErr w:type="spellEnd"/>
      <w:r w:rsidRPr="002F5B9E">
        <w:t xml:space="preserve"> University, Department of Political Science and Diplomacy. "The Offensive Realists Are Not Wrong: China’s Growth and Aggression, 1976–2001." </w:t>
      </w:r>
      <w:hyperlink r:id="rId9" w:history="1">
        <w:r w:rsidRPr="002F5B9E">
          <w:rPr>
            <w:rStyle w:val="Hyperlink"/>
          </w:rPr>
          <w:t>https://onlinelibrary.wiley.com/doi/full/10.1111/pafo.12088</w:t>
        </w:r>
      </w:hyperlink>
      <w:r w:rsidRPr="002F5B9E">
        <w:t>]</w:t>
      </w:r>
    </w:p>
    <w:p w14:paraId="11735935" w14:textId="77777777" w:rsidR="005F66DD" w:rsidRPr="002F5B9E" w:rsidRDefault="005F66DD" w:rsidP="005F66DD">
      <w:pPr>
        <w:rPr>
          <w:sz w:val="16"/>
        </w:rPr>
      </w:pPr>
      <w:r w:rsidRPr="0046467F">
        <w:rPr>
          <w:rStyle w:val="Emphasis"/>
          <w:highlight w:val="cyan"/>
        </w:rPr>
        <w:t>Offensive realists are right</w:t>
      </w:r>
      <w:r w:rsidRPr="0046467F">
        <w:rPr>
          <w:sz w:val="16"/>
          <w:highlight w:val="cyan"/>
        </w:rPr>
        <w:t xml:space="preserve">: </w:t>
      </w:r>
      <w:r w:rsidRPr="0046467F">
        <w:rPr>
          <w:rStyle w:val="StyleUnderline"/>
          <w:highlight w:val="cyan"/>
        </w:rPr>
        <w:t>China’s growth</w:t>
      </w:r>
      <w:r w:rsidRPr="002F5B9E">
        <w:rPr>
          <w:rStyle w:val="StyleUnderline"/>
        </w:rPr>
        <w:t xml:space="preserve"> has </w:t>
      </w:r>
      <w:r w:rsidRPr="0046467F">
        <w:rPr>
          <w:rStyle w:val="Emphasis"/>
          <w:highlight w:val="cyan"/>
        </w:rPr>
        <w:t>destabilized</w:t>
      </w:r>
      <w:r w:rsidRPr="0046467F">
        <w:rPr>
          <w:sz w:val="16"/>
          <w:highlight w:val="cyan"/>
        </w:rPr>
        <w:t xml:space="preserve"> </w:t>
      </w:r>
      <w:r w:rsidRPr="0046467F">
        <w:rPr>
          <w:rStyle w:val="StyleUnderline"/>
          <w:highlight w:val="cyan"/>
        </w:rPr>
        <w:t>regional stability</w:t>
      </w:r>
      <w:r w:rsidRPr="002F5B9E">
        <w:rPr>
          <w:rStyle w:val="StyleUnderline"/>
        </w:rPr>
        <w:t xml:space="preserve"> in the post-Mao period</w:t>
      </w:r>
      <w:r w:rsidRPr="002F5B9E">
        <w:rPr>
          <w:sz w:val="16"/>
        </w:rPr>
        <w:t xml:space="preserve">. </w:t>
      </w:r>
      <w:r w:rsidRPr="0046467F">
        <w:rPr>
          <w:rStyle w:val="StyleUnderline"/>
          <w:highlight w:val="cyan"/>
        </w:rPr>
        <w:t>Our</w:t>
      </w:r>
      <w:r w:rsidRPr="0046467F">
        <w:rPr>
          <w:sz w:val="16"/>
          <w:highlight w:val="cyan"/>
        </w:rPr>
        <w:t xml:space="preserve"> </w:t>
      </w:r>
      <w:r w:rsidRPr="0046467F">
        <w:rPr>
          <w:rStyle w:val="Emphasis"/>
          <w:highlight w:val="cyan"/>
        </w:rPr>
        <w:t>statistical analysis</w:t>
      </w:r>
      <w:r w:rsidRPr="002F5B9E">
        <w:rPr>
          <w:sz w:val="16"/>
        </w:rPr>
        <w:t xml:space="preserve"> </w:t>
      </w:r>
      <w:r w:rsidRPr="002F5B9E">
        <w:rPr>
          <w:rStyle w:val="StyleUnderline"/>
        </w:rPr>
        <w:t xml:space="preserve">of China’s initiation of military conflict </w:t>
      </w:r>
      <w:r w:rsidRPr="0046467F">
        <w:rPr>
          <w:rStyle w:val="StyleUnderline"/>
          <w:highlight w:val="cyan"/>
        </w:rPr>
        <w:t>shows</w:t>
      </w:r>
      <w:r w:rsidRPr="002F5B9E">
        <w:rPr>
          <w:rStyle w:val="StyleUnderline"/>
        </w:rPr>
        <w:t xml:space="preserve"> that </w:t>
      </w:r>
      <w:r w:rsidRPr="0046467F">
        <w:rPr>
          <w:rStyle w:val="StyleUnderline"/>
          <w:highlight w:val="cyan"/>
        </w:rPr>
        <w:t>its economic power</w:t>
      </w:r>
      <w:r w:rsidRPr="002F5B9E">
        <w:rPr>
          <w:rStyle w:val="StyleUnderline"/>
        </w:rPr>
        <w:t xml:space="preserve"> has </w:t>
      </w:r>
      <w:r w:rsidRPr="0046467F">
        <w:rPr>
          <w:rStyle w:val="StyleUnderline"/>
          <w:highlight w:val="cyan"/>
        </w:rPr>
        <w:t xml:space="preserve">had </w:t>
      </w:r>
      <w:r w:rsidRPr="0046467F">
        <w:rPr>
          <w:rStyle w:val="Emphasis"/>
          <w:highlight w:val="cyan"/>
        </w:rPr>
        <w:t>significant</w:t>
      </w:r>
      <w:r w:rsidRPr="002F5B9E">
        <w:rPr>
          <w:sz w:val="16"/>
        </w:rPr>
        <w:t xml:space="preserve"> </w:t>
      </w:r>
      <w:r w:rsidRPr="002F5B9E">
        <w:rPr>
          <w:rStyle w:val="StyleUnderline"/>
        </w:rPr>
        <w:t>and</w:t>
      </w:r>
      <w:r w:rsidRPr="002F5B9E">
        <w:rPr>
          <w:sz w:val="16"/>
        </w:rPr>
        <w:t xml:space="preserve"> </w:t>
      </w:r>
      <w:r w:rsidRPr="0046467F">
        <w:rPr>
          <w:rStyle w:val="Emphasis"/>
          <w:highlight w:val="cyan"/>
        </w:rPr>
        <w:t>positive effects</w:t>
      </w:r>
      <w:r w:rsidRPr="002F5B9E">
        <w:rPr>
          <w:sz w:val="16"/>
        </w:rPr>
        <w:t xml:space="preserve">. In addition, China was more aggressive toward its territorial dispute opponents, although the United States’ Asian allies were no more likely to be military targets than other Asian states. In short, </w:t>
      </w:r>
      <w:r w:rsidRPr="002F5B9E">
        <w:rPr>
          <w:rStyle w:val="StyleUnderline"/>
        </w:rPr>
        <w:t xml:space="preserve">China’s </w:t>
      </w:r>
      <w:r w:rsidRPr="0046467F">
        <w:rPr>
          <w:rStyle w:val="StyleUnderline"/>
          <w:highlight w:val="cyan"/>
        </w:rPr>
        <w:t xml:space="preserve">greater power made the country </w:t>
      </w:r>
      <w:r w:rsidRPr="0046467F">
        <w:rPr>
          <w:rStyle w:val="Emphasis"/>
          <w:highlight w:val="cyan"/>
        </w:rPr>
        <w:t>more assertive</w:t>
      </w:r>
      <w:r w:rsidRPr="002F5B9E">
        <w:rPr>
          <w:sz w:val="16"/>
        </w:rPr>
        <w:t xml:space="preserve">, </w:t>
      </w:r>
      <w:r w:rsidRPr="002F5B9E">
        <w:rPr>
          <w:rStyle w:val="StyleUnderline"/>
        </w:rPr>
        <w:t>rather than cooperative, toward Asian states and major powers.</w:t>
      </w:r>
      <w:r w:rsidRPr="002F5B9E">
        <w:rPr>
          <w:sz w:val="16"/>
        </w:rPr>
        <w:t xml:space="preserve"> This leads us to expect that </w:t>
      </w:r>
      <w:r w:rsidRPr="002F5B9E">
        <w:rPr>
          <w:rStyle w:val="StyleUnderline"/>
        </w:rPr>
        <w:t xml:space="preserve">China will maintain its current </w:t>
      </w:r>
      <w:r w:rsidRPr="002F5B9E">
        <w:rPr>
          <w:rStyle w:val="Emphasis"/>
        </w:rPr>
        <w:t>uncompromising</w:t>
      </w:r>
      <w:r w:rsidRPr="002F5B9E">
        <w:rPr>
          <w:sz w:val="16"/>
        </w:rPr>
        <w:t xml:space="preserve"> </w:t>
      </w:r>
      <w:r w:rsidRPr="002F5B9E">
        <w:rPr>
          <w:rStyle w:val="StyleUnderline"/>
        </w:rPr>
        <w:t>and firm position in the</w:t>
      </w:r>
      <w:r w:rsidRPr="002F5B9E">
        <w:rPr>
          <w:sz w:val="16"/>
        </w:rPr>
        <w:t xml:space="preserve"> </w:t>
      </w:r>
      <w:r w:rsidRPr="002F5B9E">
        <w:rPr>
          <w:rStyle w:val="Emphasis"/>
        </w:rPr>
        <w:t>South</w:t>
      </w:r>
      <w:r w:rsidRPr="002F5B9E">
        <w:rPr>
          <w:sz w:val="16"/>
        </w:rPr>
        <w:t xml:space="preserve"> </w:t>
      </w:r>
      <w:r w:rsidRPr="002F5B9E">
        <w:rPr>
          <w:rStyle w:val="StyleUnderline"/>
        </w:rPr>
        <w:t>and</w:t>
      </w:r>
      <w:r w:rsidRPr="002F5B9E">
        <w:rPr>
          <w:sz w:val="16"/>
        </w:rPr>
        <w:t xml:space="preserve"> </w:t>
      </w:r>
      <w:r w:rsidRPr="002F5B9E">
        <w:rPr>
          <w:rStyle w:val="Emphasis"/>
        </w:rPr>
        <w:t>East China Seas</w:t>
      </w:r>
      <w:r w:rsidRPr="002F5B9E">
        <w:rPr>
          <w:sz w:val="16"/>
        </w:rPr>
        <w:t xml:space="preserve"> if its economic rise continues. Also, China’s growth will accelerate its resolute protection of core interests in strategic and economic matters.</w:t>
      </w:r>
    </w:p>
    <w:p w14:paraId="1131FB9B" w14:textId="77777777" w:rsidR="005F66DD" w:rsidRPr="00335BE6" w:rsidRDefault="005F66DD" w:rsidP="005F66DD">
      <w:pPr>
        <w:rPr>
          <w:sz w:val="16"/>
        </w:rPr>
      </w:pPr>
      <w:r w:rsidRPr="002F5B9E">
        <w:rPr>
          <w:sz w:val="16"/>
        </w:rPr>
        <w:t xml:space="preserve">Two objections are possible to the argument presented here regarding China’s growth and aggression. First, </w:t>
      </w:r>
      <w:r w:rsidRPr="0046467F">
        <w:rPr>
          <w:rStyle w:val="StyleUnderline"/>
          <w:highlight w:val="cyan"/>
        </w:rPr>
        <w:t>some</w:t>
      </w:r>
      <w:r w:rsidRPr="002F5B9E">
        <w:rPr>
          <w:rStyle w:val="StyleUnderline"/>
        </w:rPr>
        <w:t xml:space="preserve"> may </w:t>
      </w:r>
      <w:r w:rsidRPr="0046467F">
        <w:rPr>
          <w:rStyle w:val="StyleUnderline"/>
          <w:highlight w:val="cyan"/>
        </w:rPr>
        <w:t>argue</w:t>
      </w:r>
      <w:r w:rsidRPr="002F5B9E">
        <w:rPr>
          <w:rStyle w:val="StyleUnderline"/>
        </w:rPr>
        <w:t xml:space="preserve"> that a stronger </w:t>
      </w:r>
      <w:r w:rsidRPr="0046467F">
        <w:rPr>
          <w:rStyle w:val="StyleUnderline"/>
          <w:highlight w:val="cyan"/>
        </w:rPr>
        <w:t xml:space="preserve">China was </w:t>
      </w:r>
      <w:r w:rsidRPr="0046467F">
        <w:rPr>
          <w:rStyle w:val="Emphasis"/>
          <w:highlight w:val="cyan"/>
        </w:rPr>
        <w:t>dragged into</w:t>
      </w:r>
      <w:r w:rsidRPr="002F5B9E">
        <w:rPr>
          <w:sz w:val="16"/>
        </w:rPr>
        <w:t xml:space="preserve"> </w:t>
      </w:r>
      <w:r w:rsidRPr="002F5B9E">
        <w:rPr>
          <w:rStyle w:val="StyleUnderline"/>
        </w:rPr>
        <w:t xml:space="preserve">more </w:t>
      </w:r>
      <w:r w:rsidRPr="0046467F">
        <w:rPr>
          <w:rStyle w:val="StyleUnderline"/>
          <w:highlight w:val="cyan"/>
        </w:rPr>
        <w:t>conflicts</w:t>
      </w:r>
      <w:r w:rsidRPr="002F5B9E">
        <w:rPr>
          <w:rStyle w:val="StyleUnderline"/>
        </w:rPr>
        <w:t xml:space="preserve"> with foreign actors.</w:t>
      </w:r>
      <w:r w:rsidRPr="002F5B9E">
        <w:rPr>
          <w:sz w:val="16"/>
        </w:rPr>
        <w:t xml:space="preserve"> China’s rise to become a major power might not have changed its goals and strategies as much as it increased the emergence of conflict-laden issues. As it is now connected more deeply and extensively with foreign actors, China will face more international issues, and some conflict will be unavoidable. </w:t>
      </w:r>
      <w:r w:rsidRPr="002F5B9E">
        <w:rPr>
          <w:rStyle w:val="Emphasis"/>
        </w:rPr>
        <w:t>However</w:t>
      </w:r>
      <w:r w:rsidRPr="002F5B9E">
        <w:rPr>
          <w:sz w:val="16"/>
        </w:rPr>
        <w:t xml:space="preserve">, as explained earlier, </w:t>
      </w:r>
      <w:r w:rsidRPr="0046467F">
        <w:rPr>
          <w:rStyle w:val="StyleUnderline"/>
          <w:highlight w:val="cyan"/>
        </w:rPr>
        <w:t>this study’s</w:t>
      </w:r>
      <w:r w:rsidRPr="002F5B9E">
        <w:rPr>
          <w:rStyle w:val="StyleUnderline"/>
        </w:rPr>
        <w:t xml:space="preserve"> dependent </w:t>
      </w:r>
      <w:r w:rsidRPr="0046467F">
        <w:rPr>
          <w:rStyle w:val="StyleUnderline"/>
          <w:highlight w:val="cyan"/>
        </w:rPr>
        <w:t xml:space="preserve">variable </w:t>
      </w:r>
      <w:r w:rsidRPr="00F24328">
        <w:rPr>
          <w:rStyle w:val="StyleUnderline"/>
          <w:highlight w:val="cyan"/>
        </w:rPr>
        <w:t xml:space="preserve">was not </w:t>
      </w:r>
      <w:r w:rsidRPr="00F24328">
        <w:rPr>
          <w:rStyle w:val="Emphasis"/>
          <w:highlight w:val="cyan"/>
        </w:rPr>
        <w:t>conflict involvement</w:t>
      </w:r>
      <w:r w:rsidRPr="00F24328">
        <w:rPr>
          <w:sz w:val="16"/>
          <w:highlight w:val="cyan"/>
        </w:rPr>
        <w:t xml:space="preserve"> </w:t>
      </w:r>
      <w:r w:rsidRPr="00F24328">
        <w:rPr>
          <w:rStyle w:val="StyleUnderline"/>
          <w:highlight w:val="cyan"/>
        </w:rPr>
        <w:t>but</w:t>
      </w:r>
      <w:r w:rsidRPr="00F24328">
        <w:rPr>
          <w:sz w:val="16"/>
          <w:highlight w:val="cyan"/>
        </w:rPr>
        <w:t xml:space="preserve"> </w:t>
      </w:r>
      <w:r w:rsidRPr="00F24328">
        <w:rPr>
          <w:rStyle w:val="Emphasis"/>
          <w:highlight w:val="cyan"/>
        </w:rPr>
        <w:t xml:space="preserve">conflict </w:t>
      </w:r>
      <w:r w:rsidRPr="0046467F">
        <w:rPr>
          <w:rStyle w:val="Emphasis"/>
          <w:highlight w:val="cyan"/>
        </w:rPr>
        <w:t>initiation</w:t>
      </w:r>
      <w:r w:rsidRPr="002F5B9E">
        <w:rPr>
          <w:sz w:val="16"/>
        </w:rPr>
        <w:t>. Of course</w:t>
      </w:r>
      <w:r w:rsidRPr="002F5B9E">
        <w:rPr>
          <w:rStyle w:val="StyleUnderline"/>
        </w:rPr>
        <w:t xml:space="preserve">, there have been some historical cases of </w:t>
      </w:r>
      <w:r w:rsidRPr="002F5B9E">
        <w:rPr>
          <w:rStyle w:val="Emphasis"/>
        </w:rPr>
        <w:t>over-balancing</w:t>
      </w:r>
      <w:r w:rsidRPr="002F5B9E">
        <w:rPr>
          <w:sz w:val="16"/>
        </w:rPr>
        <w:t xml:space="preserve">, </w:t>
      </w:r>
      <w:r w:rsidRPr="002F5B9E">
        <w:rPr>
          <w:rStyle w:val="StyleUnderline"/>
        </w:rPr>
        <w:t xml:space="preserve">as seen in European countries before World War I. But this study shows that China </w:t>
      </w:r>
      <w:r w:rsidRPr="0046467F">
        <w:rPr>
          <w:rStyle w:val="StyleUnderline"/>
          <w:highlight w:val="cyan"/>
        </w:rPr>
        <w:t xml:space="preserve">has become more </w:t>
      </w:r>
      <w:r w:rsidRPr="0046467F">
        <w:rPr>
          <w:rStyle w:val="Emphasis"/>
          <w:highlight w:val="cyan"/>
        </w:rPr>
        <w:t>prone to conflict initiation</w:t>
      </w:r>
      <w:r w:rsidRPr="002F5B9E">
        <w:rPr>
          <w:sz w:val="16"/>
        </w:rPr>
        <w:t xml:space="preserve"> as it has gained greater economic capability.</w:t>
      </w:r>
    </w:p>
    <w:p w14:paraId="1DA30E31" w14:textId="4DB305D2" w:rsidR="005F66DD" w:rsidRDefault="00F04642" w:rsidP="00F04642">
      <w:pPr>
        <w:pStyle w:val="Heading3"/>
      </w:pPr>
      <w:r>
        <w:t>Advocacy</w:t>
      </w:r>
    </w:p>
    <w:p w14:paraId="6454213C" w14:textId="1490C71F" w:rsidR="007E04E5" w:rsidRDefault="007E04E5" w:rsidP="007E04E5">
      <w:pPr>
        <w:pStyle w:val="Heading4"/>
      </w:pPr>
      <w:proofErr w:type="spellStart"/>
      <w:r>
        <w:t>Cx</w:t>
      </w:r>
      <w:proofErr w:type="spellEnd"/>
      <w:r>
        <w:t xml:space="preserve"> proved they don’t do any deconstruction – discussion of the ways the us gov uses private enterprise does not deconstruct </w:t>
      </w:r>
      <w:proofErr w:type="spellStart"/>
      <w:r>
        <w:t>technoorientalism</w:t>
      </w:r>
      <w:proofErr w:type="spellEnd"/>
      <w:r>
        <w:t xml:space="preserve"> because the issue with the us </w:t>
      </w:r>
      <w:proofErr w:type="spellStart"/>
      <w:r>
        <w:t>gove</w:t>
      </w:r>
      <w:proofErr w:type="spellEnd"/>
      <w:r>
        <w:t xml:space="preserve"> using private enterprise for </w:t>
      </w:r>
      <w:proofErr w:type="spellStart"/>
      <w:r>
        <w:t>technoorientalism</w:t>
      </w:r>
      <w:proofErr w:type="spellEnd"/>
      <w:r>
        <w:t xml:space="preserve"> </w:t>
      </w:r>
      <w:proofErr w:type="spellStart"/>
      <w:r>
        <w:t>isn</w:t>
      </w:r>
      <w:proofErr w:type="spellEnd"/>
      <w:r>
        <w:t xml:space="preserve"> the private enterprise part it’s the </w:t>
      </w:r>
      <w:proofErr w:type="spellStart"/>
      <w:r>
        <w:t>technoorientalism</w:t>
      </w:r>
      <w:proofErr w:type="spellEnd"/>
      <w:r>
        <w:t xml:space="preserve"> part</w:t>
      </w:r>
    </w:p>
    <w:p w14:paraId="1133BE6A" w14:textId="1B5FC578" w:rsidR="007E04E5" w:rsidRPr="007E04E5" w:rsidRDefault="007E04E5" w:rsidP="007E04E5">
      <w:r>
        <w:t xml:space="preserve">And if starting a discussion is all that </w:t>
      </w:r>
      <w:proofErr w:type="gramStart"/>
      <w:r>
        <w:t>matters</w:t>
      </w:r>
      <w:proofErr w:type="gramEnd"/>
      <w:r>
        <w:t xml:space="preserve"> they don’t need the ballot </w:t>
      </w:r>
      <w:proofErr w:type="spellStart"/>
      <w:r>
        <w:t>bc</w:t>
      </w:r>
      <w:proofErr w:type="spellEnd"/>
      <w:r>
        <w:t xml:space="preserve"> they’ve already started the discussion</w:t>
      </w:r>
      <w:bookmarkEnd w:id="0"/>
    </w:p>
    <w:sectPr w:rsidR="007E04E5" w:rsidRPr="007E0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66DD"/>
    <w:rsid w:val="000139A3"/>
    <w:rsid w:val="001003B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0C3D"/>
    <w:rsid w:val="00315690"/>
    <w:rsid w:val="00316B75"/>
    <w:rsid w:val="00325646"/>
    <w:rsid w:val="003460F2"/>
    <w:rsid w:val="0038158C"/>
    <w:rsid w:val="003902BA"/>
    <w:rsid w:val="003A09E2"/>
    <w:rsid w:val="00407037"/>
    <w:rsid w:val="004605D6"/>
    <w:rsid w:val="0049288D"/>
    <w:rsid w:val="004C60E8"/>
    <w:rsid w:val="004E3579"/>
    <w:rsid w:val="004E728B"/>
    <w:rsid w:val="004F39E0"/>
    <w:rsid w:val="00537BD5"/>
    <w:rsid w:val="0057268A"/>
    <w:rsid w:val="005D2912"/>
    <w:rsid w:val="005F66DD"/>
    <w:rsid w:val="006065BD"/>
    <w:rsid w:val="00645FA9"/>
    <w:rsid w:val="00647866"/>
    <w:rsid w:val="00665003"/>
    <w:rsid w:val="006A2AD0"/>
    <w:rsid w:val="006C2375"/>
    <w:rsid w:val="006D4ECC"/>
    <w:rsid w:val="00722258"/>
    <w:rsid w:val="007243E5"/>
    <w:rsid w:val="00766EA0"/>
    <w:rsid w:val="007A2226"/>
    <w:rsid w:val="007E04E5"/>
    <w:rsid w:val="007F5B66"/>
    <w:rsid w:val="00823A1C"/>
    <w:rsid w:val="00845B9D"/>
    <w:rsid w:val="00860984"/>
    <w:rsid w:val="008B3ECB"/>
    <w:rsid w:val="008B4E85"/>
    <w:rsid w:val="008C1B2E"/>
    <w:rsid w:val="0091627E"/>
    <w:rsid w:val="0097032B"/>
    <w:rsid w:val="00992347"/>
    <w:rsid w:val="009D2EAD"/>
    <w:rsid w:val="009D54B2"/>
    <w:rsid w:val="009E1922"/>
    <w:rsid w:val="009F7ED2"/>
    <w:rsid w:val="00A93661"/>
    <w:rsid w:val="00A95652"/>
    <w:rsid w:val="00AC0AB8"/>
    <w:rsid w:val="00B06CA6"/>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02B66"/>
    <w:rsid w:val="00D325A9"/>
    <w:rsid w:val="00D36A8A"/>
    <w:rsid w:val="00D61409"/>
    <w:rsid w:val="00D6691E"/>
    <w:rsid w:val="00D71170"/>
    <w:rsid w:val="00DA1C92"/>
    <w:rsid w:val="00DA25D4"/>
    <w:rsid w:val="00DA6538"/>
    <w:rsid w:val="00E15E75"/>
    <w:rsid w:val="00E34D7D"/>
    <w:rsid w:val="00E5262C"/>
    <w:rsid w:val="00EC7DC4"/>
    <w:rsid w:val="00ED30CF"/>
    <w:rsid w:val="00F04642"/>
    <w:rsid w:val="00F176EF"/>
    <w:rsid w:val="00F45E10"/>
    <w:rsid w:val="00F6364A"/>
    <w:rsid w:val="00F9113A"/>
    <w:rsid w:val="00FE2546"/>
    <w:rsid w:val="00FF53A6"/>
    <w:rsid w:val="00FF7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95B37"/>
  <w15:chartTrackingRefBased/>
  <w15:docId w15:val="{17EC6305-620D-470C-814A-70F5C4E34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66DD"/>
    <w:rPr>
      <w:rFonts w:ascii="Calibri" w:hAnsi="Calibri"/>
    </w:rPr>
  </w:style>
  <w:style w:type="paragraph" w:styleId="Heading1">
    <w:name w:val="heading 1"/>
    <w:aliases w:val="Pocket"/>
    <w:basedOn w:val="Normal"/>
    <w:next w:val="Normal"/>
    <w:link w:val="Heading1Char"/>
    <w:qFormat/>
    <w:rsid w:val="005F66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66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66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AG"/>
    <w:basedOn w:val="Normal"/>
    <w:next w:val="Normal"/>
    <w:link w:val="Heading4Char"/>
    <w:uiPriority w:val="3"/>
    <w:unhideWhenUsed/>
    <w:qFormat/>
    <w:rsid w:val="005F66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66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66DD"/>
  </w:style>
  <w:style w:type="character" w:customStyle="1" w:styleId="Heading1Char">
    <w:name w:val="Heading 1 Char"/>
    <w:aliases w:val="Pocket Char"/>
    <w:basedOn w:val="DefaultParagraphFont"/>
    <w:link w:val="Heading1"/>
    <w:rsid w:val="005F66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66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66D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5F66D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5F66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66DD"/>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5F66DD"/>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5F66DD"/>
    <w:rPr>
      <w:color w:val="auto"/>
      <w:u w:val="none"/>
    </w:rPr>
  </w:style>
  <w:style w:type="character" w:styleId="FollowedHyperlink">
    <w:name w:val="FollowedHyperlink"/>
    <w:basedOn w:val="DefaultParagraphFont"/>
    <w:uiPriority w:val="99"/>
    <w:semiHidden/>
    <w:unhideWhenUsed/>
    <w:rsid w:val="005F66DD"/>
    <w:rPr>
      <w:color w:val="auto"/>
      <w:u w:val="none"/>
    </w:rPr>
  </w:style>
  <w:style w:type="paragraph" w:customStyle="1" w:styleId="textbold">
    <w:name w:val="text bold"/>
    <w:basedOn w:val="Normal"/>
    <w:link w:val="Emphasis"/>
    <w:uiPriority w:val="7"/>
    <w:qFormat/>
    <w:rsid w:val="005F66DD"/>
    <w:pPr>
      <w:ind w:left="720"/>
      <w:jc w:val="both"/>
    </w:pPr>
    <w:rPr>
      <w:b/>
      <w:iCs/>
      <w:u w:val="single"/>
    </w:rPr>
  </w:style>
  <w:style w:type="paragraph" w:styleId="NormalWeb">
    <w:name w:val="Normal (Web)"/>
    <w:basedOn w:val="Normal"/>
    <w:uiPriority w:val="99"/>
    <w:unhideWhenUsed/>
    <w:rsid w:val="005F66DD"/>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99"/>
    <w:unhideWhenUsed/>
    <w:qFormat/>
    <w:rsid w:val="005F66DD"/>
    <w:pPr>
      <w:ind w:left="720"/>
      <w:contextualSpacing/>
    </w:pPr>
  </w:style>
  <w:style w:type="paragraph" w:customStyle="1" w:styleId="Emphasis1">
    <w:name w:val="Emphasis1"/>
    <w:basedOn w:val="Normal"/>
    <w:uiPriority w:val="7"/>
    <w:qFormat/>
    <w:rsid w:val="00F0464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ve.belfercenter.org/files/IS3904_pp007-048.pdf"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nlinelibrary.wiley.com/doi/full/10.1111/pafo.120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8903</Words>
  <Characters>50752</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4</cp:revision>
  <dcterms:created xsi:type="dcterms:W3CDTF">2022-01-07T16:45:00Z</dcterms:created>
  <dcterms:modified xsi:type="dcterms:W3CDTF">2022-01-07T19:01:00Z</dcterms:modified>
</cp:coreProperties>
</file>