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8D3A" w14:textId="4A74B67D" w:rsidR="00C40D86" w:rsidRPr="00837217" w:rsidRDefault="00C40D86" w:rsidP="006E29D6">
      <w:pPr>
        <w:pStyle w:val="Heading1"/>
        <w:spacing w:line="240" w:lineRule="auto"/>
        <w:rPr>
          <w:rFonts w:asciiTheme="minorHAnsi" w:hAnsiTheme="minorHAnsi" w:cstheme="minorHAnsi"/>
        </w:rPr>
      </w:pPr>
      <w:r w:rsidRPr="00837217">
        <w:rPr>
          <w:rFonts w:asciiTheme="minorHAnsi" w:hAnsiTheme="minorHAnsi" w:cstheme="minorHAnsi"/>
        </w:rPr>
        <w:t xml:space="preserve">1AC </w:t>
      </w:r>
    </w:p>
    <w:p w14:paraId="3C579A2D"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Plan: The appropriation of outer space by private entities in The People's Republic of China is unjust.</w:t>
      </w:r>
    </w:p>
    <w:p w14:paraId="07C27B5B" w14:textId="649F21CE" w:rsidR="00C40D86" w:rsidRPr="00837217" w:rsidRDefault="00C40D86" w:rsidP="006E29D6">
      <w:pPr>
        <w:pStyle w:val="Heading2"/>
        <w:spacing w:line="240" w:lineRule="auto"/>
        <w:rPr>
          <w:rFonts w:asciiTheme="minorHAnsi" w:hAnsiTheme="minorHAnsi" w:cstheme="minorHAnsi"/>
        </w:rPr>
      </w:pPr>
      <w:r w:rsidRPr="00837217">
        <w:rPr>
          <w:rFonts w:asciiTheme="minorHAnsi" w:hAnsiTheme="minorHAnsi" w:cstheme="minorHAnsi"/>
        </w:rPr>
        <w:t>Advantage 1</w:t>
      </w:r>
      <w:r w:rsidR="00E45812" w:rsidRPr="00837217">
        <w:rPr>
          <w:rFonts w:asciiTheme="minorHAnsi" w:hAnsiTheme="minorHAnsi" w:cstheme="minorHAnsi"/>
        </w:rPr>
        <w:t xml:space="preserve"> is Debris</w:t>
      </w:r>
    </w:p>
    <w:p w14:paraId="5F2CDA90" w14:textId="78206371" w:rsidR="008826E4" w:rsidRPr="00837217" w:rsidRDefault="008826E4" w:rsidP="006E29D6">
      <w:pPr>
        <w:pStyle w:val="Heading4"/>
        <w:spacing w:line="240" w:lineRule="auto"/>
        <w:rPr>
          <w:rFonts w:asciiTheme="minorHAnsi" w:hAnsiTheme="minorHAnsi" w:cstheme="minorHAnsi"/>
        </w:rPr>
      </w:pPr>
      <w:r w:rsidRPr="00837217">
        <w:rPr>
          <w:rFonts w:asciiTheme="minorHAnsi" w:hAnsiTheme="minorHAnsi" w:cstheme="minorHAnsi"/>
        </w:rPr>
        <w:t>Chin</w:t>
      </w:r>
      <w:r w:rsidR="00340EF2" w:rsidRPr="00837217">
        <w:rPr>
          <w:rFonts w:asciiTheme="minorHAnsi" w:hAnsiTheme="minorHAnsi" w:cstheme="minorHAnsi"/>
        </w:rPr>
        <w:t>ese</w:t>
      </w:r>
      <w:r w:rsidRPr="00837217">
        <w:rPr>
          <w:rFonts w:asciiTheme="minorHAnsi" w:hAnsiTheme="minorHAnsi" w:cstheme="minorHAnsi"/>
        </w:rPr>
        <w:t xml:space="preserve"> space commercialization uniquely risks </w:t>
      </w:r>
      <w:r w:rsidR="00892490" w:rsidRPr="00837217">
        <w:rPr>
          <w:rFonts w:asciiTheme="minorHAnsi" w:hAnsiTheme="minorHAnsi" w:cstheme="minorHAnsi"/>
        </w:rPr>
        <w:t>collisions</w:t>
      </w:r>
      <w:r w:rsidRPr="00837217">
        <w:rPr>
          <w:rFonts w:asciiTheme="minorHAnsi" w:hAnsiTheme="minorHAnsi" w:cstheme="minorHAnsi"/>
        </w:rPr>
        <w:t xml:space="preserve"> – they </w:t>
      </w:r>
      <w:r w:rsidRPr="00837217">
        <w:rPr>
          <w:rFonts w:asciiTheme="minorHAnsi" w:hAnsiTheme="minorHAnsi" w:cstheme="minorHAnsi"/>
          <w:u w:val="single"/>
        </w:rPr>
        <w:t xml:space="preserve">ignore </w:t>
      </w:r>
      <w:r w:rsidRPr="00837217">
        <w:rPr>
          <w:rFonts w:asciiTheme="minorHAnsi" w:hAnsiTheme="minorHAnsi" w:cstheme="minorHAnsi"/>
        </w:rPr>
        <w:t xml:space="preserve">norms and </w:t>
      </w:r>
      <w:r w:rsidRPr="00837217">
        <w:rPr>
          <w:rFonts w:asciiTheme="minorHAnsi" w:hAnsiTheme="minorHAnsi" w:cstheme="minorHAnsi"/>
          <w:u w:val="single"/>
        </w:rPr>
        <w:t xml:space="preserve">don’t register satellites </w:t>
      </w:r>
      <w:r w:rsidRPr="00837217">
        <w:rPr>
          <w:rFonts w:asciiTheme="minorHAnsi" w:hAnsiTheme="minorHAnsi" w:cstheme="minorHAnsi"/>
        </w:rPr>
        <w:t xml:space="preserve">which prevents tracking </w:t>
      </w:r>
    </w:p>
    <w:p w14:paraId="56C9BE7F" w14:textId="77777777" w:rsidR="008826E4" w:rsidRPr="00837217" w:rsidRDefault="008826E4" w:rsidP="006E29D6">
      <w:pPr>
        <w:spacing w:line="240" w:lineRule="auto"/>
        <w:rPr>
          <w:rFonts w:asciiTheme="minorHAnsi" w:hAnsiTheme="minorHAnsi" w:cstheme="minorHAnsi"/>
          <w:sz w:val="16"/>
          <w:szCs w:val="16"/>
        </w:rPr>
      </w:pPr>
      <w:proofErr w:type="spellStart"/>
      <w:r w:rsidRPr="00837217">
        <w:rPr>
          <w:rStyle w:val="Style13ptBold"/>
          <w:rFonts w:asciiTheme="minorHAnsi" w:hAnsiTheme="minorHAnsi" w:cstheme="minorHAnsi"/>
        </w:rPr>
        <w:t>Swinhoe</w:t>
      </w:r>
      <w:proofErr w:type="spellEnd"/>
      <w:r w:rsidRPr="00837217">
        <w:rPr>
          <w:rStyle w:val="Style13ptBold"/>
          <w:rFonts w:asciiTheme="minorHAnsi" w:hAnsiTheme="minorHAnsi" w:cstheme="minorHAnsi"/>
        </w:rPr>
        <w:t xml:space="preserve"> 21</w:t>
      </w:r>
      <w:r w:rsidRPr="00837217">
        <w:rPr>
          <w:rFonts w:asciiTheme="minorHAnsi" w:hAnsiTheme="minorHAnsi" w:cstheme="minorHAnsi"/>
        </w:rPr>
        <w:t xml:space="preserve"> </w:t>
      </w:r>
      <w:r w:rsidRPr="00837217">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837217">
          <w:rPr>
            <w:rStyle w:val="Hyperlink"/>
            <w:rFonts w:asciiTheme="minorHAnsi" w:hAnsiTheme="minorHAnsi" w:cstheme="minorHAnsi"/>
            <w:sz w:val="16"/>
            <w:szCs w:val="16"/>
          </w:rPr>
          <w:t>https://www.datacenterdynamics.com/en/analysis/chinas-moves-into-mega-satellite-constelations-could-add-to-space-debris-problem/</w:t>
        </w:r>
      </w:hyperlink>
      <w:r w:rsidRPr="00837217">
        <w:rPr>
          <w:rFonts w:asciiTheme="minorHAnsi" w:hAnsiTheme="minorHAnsi" w:cstheme="minorHAnsi"/>
          <w:sz w:val="16"/>
          <w:szCs w:val="16"/>
        </w:rPr>
        <w:t>]</w:t>
      </w:r>
    </w:p>
    <w:p w14:paraId="149DF577" w14:textId="77777777" w:rsidR="008826E4" w:rsidRPr="00837217" w:rsidRDefault="008826E4" w:rsidP="006E29D6">
      <w:pPr>
        <w:spacing w:line="240" w:lineRule="auto"/>
        <w:contextualSpacing/>
        <w:rPr>
          <w:rFonts w:asciiTheme="minorHAnsi" w:hAnsiTheme="minorHAnsi" w:cstheme="minorHAnsi"/>
          <w:sz w:val="16"/>
        </w:rPr>
      </w:pPr>
      <w:r w:rsidRPr="00837217">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837217">
        <w:rPr>
          <w:rFonts w:asciiTheme="minorHAnsi" w:hAnsiTheme="minorHAnsi" w:cstheme="minorHAnsi"/>
          <w:sz w:val="16"/>
        </w:rPr>
        <w:t xml:space="preserve">But refusing to be left behind, </w:t>
      </w:r>
      <w:r w:rsidRPr="00837217">
        <w:rPr>
          <w:rStyle w:val="StyleUnderline"/>
          <w:rFonts w:asciiTheme="minorHAnsi" w:hAnsiTheme="minorHAnsi" w:cstheme="minorHAnsi"/>
          <w:highlight w:val="cyan"/>
        </w:rPr>
        <w:t>China is planning</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both state and </w:t>
      </w:r>
      <w:r w:rsidRPr="00837217">
        <w:rPr>
          <w:rStyle w:val="StyleUnderline"/>
          <w:rFonts w:asciiTheme="minorHAnsi" w:hAnsiTheme="minorHAnsi" w:cstheme="minorHAnsi"/>
          <w:highlight w:val="cyan"/>
        </w:rPr>
        <w:t>commercial deployments of</w:t>
      </w:r>
      <w:r w:rsidRPr="00837217">
        <w:rPr>
          <w:rFonts w:asciiTheme="minorHAnsi" w:hAnsiTheme="minorHAnsi" w:cstheme="minorHAnsi"/>
          <w:sz w:val="16"/>
          <w:highlight w:val="cyan"/>
        </w:rPr>
        <w:t xml:space="preserve"> </w:t>
      </w:r>
      <w:r w:rsidRPr="00837217">
        <w:rPr>
          <w:rStyle w:val="StyleUnderline"/>
          <w:rFonts w:asciiTheme="minorHAnsi" w:hAnsiTheme="minorHAnsi" w:cstheme="minorHAnsi"/>
          <w:highlight w:val="cyan"/>
        </w:rPr>
        <w:t>constellation satellites</w:t>
      </w:r>
      <w:r w:rsidRPr="00837217">
        <w:rPr>
          <w:rStyle w:val="StyleUnderline"/>
          <w:rFonts w:asciiTheme="minorHAnsi" w:hAnsiTheme="minorHAnsi" w:cstheme="minorHAnsi"/>
        </w:rPr>
        <w:t xml:space="preserve"> in huge numbers </w:t>
      </w:r>
      <w:r w:rsidRPr="00837217">
        <w:rPr>
          <w:rFonts w:asciiTheme="minorHAnsi" w:hAnsiTheme="minorHAnsi" w:cstheme="minorHAnsi"/>
          <w:sz w:val="16"/>
        </w:rPr>
        <w:t xml:space="preserve">in the coming years, </w:t>
      </w:r>
      <w:r w:rsidRPr="00837217">
        <w:rPr>
          <w:rStyle w:val="StyleUnderline"/>
          <w:rFonts w:asciiTheme="minorHAnsi" w:hAnsiTheme="minorHAnsi" w:cstheme="minorHAnsi"/>
        </w:rPr>
        <w:t xml:space="preserve">which could </w:t>
      </w:r>
      <w:r w:rsidRPr="00837217">
        <w:rPr>
          <w:rStyle w:val="StyleUnderline"/>
          <w:rFonts w:asciiTheme="minorHAnsi" w:hAnsiTheme="minorHAnsi" w:cstheme="minorHAnsi"/>
          <w:highlight w:val="cyan"/>
        </w:rPr>
        <w:t>post an increased risk to</w:t>
      </w:r>
      <w:r w:rsidRPr="00837217">
        <w:rPr>
          <w:rStyle w:val="StyleUnderline"/>
          <w:rFonts w:asciiTheme="minorHAnsi" w:hAnsiTheme="minorHAnsi" w:cstheme="minorHAnsi"/>
        </w:rPr>
        <w:t xml:space="preserve"> in-orbit operations</w:t>
      </w:r>
      <w:r w:rsidRPr="00837217">
        <w:rPr>
          <w:rFonts w:asciiTheme="minorHAnsi" w:hAnsiTheme="minorHAnsi" w:cstheme="minorHAnsi"/>
          <w:sz w:val="16"/>
        </w:rPr>
        <w:t xml:space="preserve"> if Chinese companies don’t take due care in how they behave. </w:t>
      </w:r>
      <w:r w:rsidRPr="00837217">
        <w:rPr>
          <w:rFonts w:asciiTheme="minorHAnsi" w:hAnsiTheme="minorHAnsi" w:cstheme="minorHAnsi"/>
        </w:rPr>
        <w:t xml:space="preserve">The new commercial space race </w:t>
      </w:r>
      <w:r w:rsidRPr="00837217">
        <w:rPr>
          <w:rFonts w:asciiTheme="minorHAnsi" w:hAnsiTheme="minorHAnsi" w:cstheme="minorHAnsi"/>
          <w:sz w:val="16"/>
        </w:rPr>
        <w:t xml:space="preserve">A report by the Secure World Foundation says a 2014 document from the Chinese Government known as </w:t>
      </w:r>
      <w:r w:rsidRPr="00837217">
        <w:rPr>
          <w:rStyle w:val="StyleUnderline"/>
          <w:rFonts w:asciiTheme="minorHAnsi" w:hAnsiTheme="minorHAnsi" w:cstheme="minorHAnsi"/>
        </w:rPr>
        <w:t>“</w:t>
      </w:r>
      <w:r w:rsidRPr="00837217">
        <w:rPr>
          <w:rStyle w:val="StyleUnderline"/>
          <w:rFonts w:asciiTheme="minorHAnsi" w:hAnsiTheme="minorHAnsi" w:cstheme="minorHAnsi"/>
          <w:highlight w:val="cyan"/>
        </w:rPr>
        <w:t>Document 60”</w:t>
      </w:r>
      <w:r w:rsidRPr="00837217">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837217">
        <w:rPr>
          <w:rStyle w:val="StyleUnderline"/>
          <w:rFonts w:asciiTheme="minorHAnsi" w:hAnsiTheme="minorHAnsi" w:cstheme="minorHAnsi"/>
        </w:rPr>
        <w:t xml:space="preserve">New </w:t>
      </w:r>
      <w:r w:rsidRPr="00837217">
        <w:rPr>
          <w:rStyle w:val="StyleUnderline"/>
          <w:rFonts w:asciiTheme="minorHAnsi" w:hAnsiTheme="minorHAnsi" w:cstheme="minorHAnsi"/>
          <w:highlight w:val="cyan"/>
        </w:rPr>
        <w:t>Infrastructure</w:t>
      </w:r>
      <w:r w:rsidRPr="00837217">
        <w:rPr>
          <w:rStyle w:val="StyleUnderline"/>
          <w:rFonts w:asciiTheme="minorHAnsi" w:hAnsiTheme="minorHAnsi" w:cstheme="minorHAnsi"/>
        </w:rPr>
        <w:t xml:space="preserve"> policy</w:t>
      </w:r>
      <w:r w:rsidRPr="00837217">
        <w:rPr>
          <w:rFonts w:asciiTheme="minorHAnsi" w:hAnsiTheme="minorHAnsi" w:cstheme="minorHAnsi"/>
          <w:sz w:val="16"/>
        </w:rPr>
        <w:t xml:space="preserve"> initiative. Space is also part of China’s expansive </w:t>
      </w:r>
      <w:r w:rsidRPr="00837217">
        <w:rPr>
          <w:rStyle w:val="StyleUnderline"/>
          <w:rFonts w:asciiTheme="minorHAnsi" w:hAnsiTheme="minorHAnsi" w:cstheme="minorHAnsi"/>
          <w:highlight w:val="cyan"/>
        </w:rPr>
        <w:t>Belt and Road</w:t>
      </w:r>
      <w:r w:rsidRPr="00837217">
        <w:rPr>
          <w:rStyle w:val="StyleUnderline"/>
          <w:rFonts w:asciiTheme="minorHAnsi" w:hAnsiTheme="minorHAnsi" w:cstheme="minorHAnsi"/>
        </w:rPr>
        <w:t xml:space="preserve"> initiative</w:t>
      </w:r>
      <w:r w:rsidRPr="00837217">
        <w:rPr>
          <w:rFonts w:asciiTheme="minorHAnsi" w:hAnsiTheme="minorHAnsi" w:cstheme="minorHAnsi"/>
          <w:sz w:val="16"/>
        </w:rPr>
        <w:t xml:space="preserve">, which all combined </w:t>
      </w:r>
      <w:r w:rsidRPr="00837217">
        <w:rPr>
          <w:rStyle w:val="StyleUnderline"/>
          <w:rFonts w:asciiTheme="minorHAnsi" w:hAnsiTheme="minorHAnsi" w:cstheme="minorHAnsi"/>
          <w:highlight w:val="cyan"/>
        </w:rPr>
        <w:t>have led to</w:t>
      </w:r>
      <w:r w:rsidRPr="00837217">
        <w:rPr>
          <w:rStyle w:val="StyleUnderline"/>
          <w:rFonts w:asciiTheme="minorHAnsi" w:hAnsiTheme="minorHAnsi" w:cstheme="minorHAnsi"/>
        </w:rPr>
        <w:t xml:space="preserve"> an </w:t>
      </w:r>
      <w:r w:rsidRPr="00837217">
        <w:rPr>
          <w:rStyle w:val="StyleUnderline"/>
          <w:rFonts w:asciiTheme="minorHAnsi" w:hAnsiTheme="minorHAnsi" w:cstheme="minorHAnsi"/>
          <w:highlight w:val="cyan"/>
        </w:rPr>
        <w:t>explosion in</w:t>
      </w:r>
      <w:r w:rsidRPr="00837217">
        <w:rPr>
          <w:rStyle w:val="StyleUnderline"/>
          <w:rFonts w:asciiTheme="minorHAnsi" w:hAnsiTheme="minorHAnsi" w:cstheme="minorHAnsi"/>
        </w:rPr>
        <w:t xml:space="preserve"> the country’s </w:t>
      </w:r>
      <w:r w:rsidRPr="00837217">
        <w:rPr>
          <w:rStyle w:val="StyleUnderline"/>
          <w:rFonts w:asciiTheme="minorHAnsi" w:hAnsiTheme="minorHAnsi" w:cstheme="minorHAnsi"/>
          <w:highlight w:val="cyan"/>
        </w:rPr>
        <w:t>commercial space</w:t>
      </w:r>
      <w:r w:rsidRPr="00837217">
        <w:rPr>
          <w:rStyle w:val="StyleUnderline"/>
          <w:rFonts w:asciiTheme="minorHAnsi" w:hAnsiTheme="minorHAnsi" w:cstheme="minorHAnsi"/>
        </w:rPr>
        <w:t xml:space="preserve"> ambitions.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837217">
        <w:rPr>
          <w:rFonts w:asciiTheme="minorHAnsi" w:hAnsiTheme="minorHAnsi" w:cstheme="minorHAnsi"/>
          <w:sz w:val="16"/>
        </w:rPr>
        <w:t xml:space="preserve">But as Chinese companies look to follow the likes of SpaceX and </w:t>
      </w:r>
      <w:proofErr w:type="spellStart"/>
      <w:r w:rsidRPr="00837217">
        <w:rPr>
          <w:rFonts w:asciiTheme="minorHAnsi" w:hAnsiTheme="minorHAnsi" w:cstheme="minorHAnsi"/>
          <w:sz w:val="16"/>
        </w:rPr>
        <w:t>OneWeb</w:t>
      </w:r>
      <w:proofErr w:type="spellEnd"/>
      <w:r w:rsidRPr="00837217">
        <w:rPr>
          <w:rFonts w:asciiTheme="minorHAnsi" w:hAnsiTheme="minorHAnsi" w:cstheme="minorHAnsi"/>
          <w:sz w:val="16"/>
        </w:rPr>
        <w:t xml:space="preserve"> in deploying large numbers of satellites, he warns their </w:t>
      </w:r>
      <w:r w:rsidRPr="00837217">
        <w:rPr>
          <w:rStyle w:val="StyleUnderline"/>
          <w:rFonts w:asciiTheme="minorHAnsi" w:hAnsiTheme="minorHAnsi" w:cstheme="minorHAnsi"/>
          <w:highlight w:val="cyan"/>
        </w:rPr>
        <w:t>lack of care</w:t>
      </w:r>
      <w:r w:rsidRPr="00837217">
        <w:rPr>
          <w:rStyle w:val="StyleUnderline"/>
          <w:rFonts w:asciiTheme="minorHAnsi" w:hAnsiTheme="minorHAnsi" w:cstheme="minorHAnsi"/>
        </w:rPr>
        <w:t xml:space="preserve"> in operations </w:t>
      </w:r>
      <w:r w:rsidRPr="00837217">
        <w:rPr>
          <w:rStyle w:val="StyleUnderline"/>
          <w:rFonts w:asciiTheme="minorHAnsi" w:hAnsiTheme="minorHAnsi" w:cstheme="minorHAnsi"/>
          <w:highlight w:val="cyan"/>
        </w:rPr>
        <w:t>could</w:t>
      </w:r>
      <w:r w:rsidRPr="00837217">
        <w:rPr>
          <w:rStyle w:val="StyleUnderline"/>
          <w:rFonts w:asciiTheme="minorHAnsi" w:hAnsiTheme="minorHAnsi" w:cstheme="minorHAnsi"/>
        </w:rPr>
        <w:t xml:space="preserve"> potentially </w:t>
      </w:r>
      <w:r w:rsidRPr="00837217">
        <w:rPr>
          <w:rStyle w:val="StyleUnderline"/>
          <w:rFonts w:asciiTheme="minorHAnsi" w:hAnsiTheme="minorHAnsi" w:cstheme="minorHAnsi"/>
          <w:highlight w:val="cyan"/>
        </w:rPr>
        <w:t>damage space</w:t>
      </w:r>
      <w:r w:rsidRPr="00837217">
        <w:rPr>
          <w:rStyle w:val="StyleUnderline"/>
          <w:rFonts w:asciiTheme="minorHAnsi" w:hAnsiTheme="minorHAnsi" w:cstheme="minorHAnsi"/>
        </w:rPr>
        <w:t xml:space="preserve"> for everyone. </w:t>
      </w:r>
      <w:r w:rsidRPr="00837217">
        <w:rPr>
          <w:rFonts w:asciiTheme="minorHAnsi" w:hAnsiTheme="minorHAnsi" w:cstheme="minorHAnsi"/>
          <w:sz w:val="16"/>
          <w:szCs w:val="16"/>
        </w:rPr>
        <w:t xml:space="preserve">China’s commercial space industry blasts off </w:t>
      </w:r>
      <w:proofErr w:type="gramStart"/>
      <w:r w:rsidRPr="00837217">
        <w:rPr>
          <w:rFonts w:asciiTheme="minorHAnsi" w:hAnsiTheme="minorHAnsi" w:cstheme="minorHAnsi"/>
          <w:sz w:val="16"/>
          <w:szCs w:val="16"/>
        </w:rPr>
        <w:t>A number of</w:t>
      </w:r>
      <w:proofErr w:type="gramEnd"/>
      <w:r w:rsidRPr="00837217">
        <w:rPr>
          <w:rFonts w:asciiTheme="minorHAnsi" w:hAnsiTheme="minorHAnsi" w:cstheme="minorHAnsi"/>
          <w:sz w:val="16"/>
          <w:szCs w:val="16"/>
        </w:rPr>
        <w:t xml:space="preserve"> private space companies including </w:t>
      </w:r>
      <w:proofErr w:type="spellStart"/>
      <w:r w:rsidRPr="00837217">
        <w:rPr>
          <w:rFonts w:asciiTheme="minorHAnsi" w:hAnsiTheme="minorHAnsi" w:cstheme="minorHAnsi"/>
          <w:sz w:val="16"/>
          <w:szCs w:val="16"/>
        </w:rPr>
        <w:t>LinkSpace</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OneSpace</w:t>
      </w:r>
      <w:proofErr w:type="spellEnd"/>
      <w:r w:rsidRPr="00837217">
        <w:rPr>
          <w:rFonts w:asciiTheme="minorHAnsi" w:hAnsiTheme="minorHAnsi" w:cstheme="minorHAnsi"/>
          <w:sz w:val="16"/>
          <w:szCs w:val="16"/>
        </w:rPr>
        <w:t xml:space="preserve">, iSpace, </w:t>
      </w:r>
      <w:proofErr w:type="spellStart"/>
      <w:r w:rsidRPr="00837217">
        <w:rPr>
          <w:rFonts w:asciiTheme="minorHAnsi" w:hAnsiTheme="minorHAnsi" w:cstheme="minorHAnsi"/>
          <w:sz w:val="16"/>
          <w:szCs w:val="16"/>
        </w:rPr>
        <w:t>LandSpace</w:t>
      </w:r>
      <w:proofErr w:type="spellEnd"/>
      <w:r w:rsidRPr="00837217">
        <w:rPr>
          <w:rFonts w:asciiTheme="minorHAnsi" w:hAnsiTheme="minorHAnsi" w:cstheme="minorHAnsi"/>
          <w:sz w:val="16"/>
          <w:szCs w:val="16"/>
        </w:rPr>
        <w:t xml:space="preserve">, and </w:t>
      </w:r>
      <w:proofErr w:type="spellStart"/>
      <w:r w:rsidRPr="00837217">
        <w:rPr>
          <w:rFonts w:asciiTheme="minorHAnsi" w:hAnsiTheme="minorHAnsi" w:cstheme="minorHAnsi"/>
          <w:sz w:val="16"/>
          <w:szCs w:val="16"/>
        </w:rPr>
        <w:t>ExPace</w:t>
      </w:r>
      <w:proofErr w:type="spellEnd"/>
      <w:r w:rsidRPr="00837217">
        <w:rPr>
          <w:rFonts w:asciiTheme="minorHAnsi" w:hAnsiTheme="minorHAnsi" w:cstheme="min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837217">
        <w:rPr>
          <w:rFonts w:asciiTheme="minorHAnsi" w:hAnsiTheme="minorHAnsi" w:cstheme="minorHAnsi"/>
          <w:sz w:val="16"/>
          <w:szCs w:val="16"/>
        </w:rPr>
        <w:t>Weimin</w:t>
      </w:r>
      <w:proofErr w:type="spellEnd"/>
      <w:r w:rsidRPr="00837217">
        <w:rPr>
          <w:rFonts w:asciiTheme="minorHAnsi" w:hAnsiTheme="minorHAnsi" w:cstheme="minorHAnsi"/>
          <w:sz w:val="16"/>
          <w:szCs w:val="16"/>
        </w:rPr>
        <w:t xml:space="preserve">,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w:t>
      </w:r>
      <w:proofErr w:type="spellStart"/>
      <w:r w:rsidRPr="00837217">
        <w:rPr>
          <w:rFonts w:asciiTheme="minorHAnsi" w:hAnsiTheme="minorHAnsi" w:cstheme="minorHAnsi"/>
          <w:sz w:val="16"/>
          <w:szCs w:val="16"/>
        </w:rPr>
        <w:t>Xingyun</w:t>
      </w:r>
      <w:proofErr w:type="spellEnd"/>
      <w:r w:rsidRPr="00837217">
        <w:rPr>
          <w:rFonts w:asciiTheme="minorHAnsi" w:hAnsiTheme="minorHAnsi" w:cstheme="minorHAnsi"/>
          <w:sz w:val="16"/>
          <w:szCs w:val="16"/>
        </w:rPr>
        <w:t xml:space="preserve"> project, an 80-satellite LEO narrowband Internet of Things constellation, by 2025 in addition to 320 </w:t>
      </w:r>
      <w:proofErr w:type="spellStart"/>
      <w:r w:rsidRPr="00837217">
        <w:rPr>
          <w:rFonts w:asciiTheme="minorHAnsi" w:hAnsiTheme="minorHAnsi" w:cstheme="minorHAnsi"/>
          <w:sz w:val="16"/>
          <w:szCs w:val="16"/>
        </w:rPr>
        <w:t>Hongyan</w:t>
      </w:r>
      <w:proofErr w:type="spellEnd"/>
      <w:r w:rsidRPr="00837217">
        <w:rPr>
          <w:rFonts w:asciiTheme="minorHAnsi" w:hAnsiTheme="minorHAnsi" w:cstheme="minorHAnsi"/>
          <w:sz w:val="16"/>
          <w:szCs w:val="16"/>
        </w:rPr>
        <w:t xml:space="preserve"> communications satellites. </w:t>
      </w:r>
      <w:r w:rsidRPr="00837217">
        <w:rPr>
          <w:rStyle w:val="StyleUnderline"/>
          <w:rFonts w:asciiTheme="minorHAnsi" w:hAnsiTheme="minorHAnsi" w:cstheme="minorHAnsi"/>
          <w:highlight w:val="cyan"/>
        </w:rPr>
        <w:t>China Telecom’s</w:t>
      </w:r>
      <w:r w:rsidRPr="00837217">
        <w:rPr>
          <w:rStyle w:val="StyleUnderline"/>
          <w:rFonts w:asciiTheme="minorHAnsi" w:hAnsiTheme="minorHAnsi" w:cstheme="minorHAnsi"/>
        </w:rPr>
        <w:t xml:space="preserve"> satellite communications reportedly has </w:t>
      </w:r>
      <w:r w:rsidRPr="00837217">
        <w:rPr>
          <w:rStyle w:val="StyleUnderline"/>
          <w:rFonts w:asciiTheme="minorHAnsi" w:hAnsiTheme="minorHAnsi" w:cstheme="minorHAnsi"/>
          <w:highlight w:val="cyan"/>
        </w:rPr>
        <w:t>plans to launch 10,000</w:t>
      </w:r>
      <w:r w:rsidRPr="00837217">
        <w:rPr>
          <w:rStyle w:val="StyleUnderline"/>
          <w:rFonts w:asciiTheme="minorHAnsi" w:hAnsiTheme="minorHAnsi" w:cstheme="minorHAnsi"/>
        </w:rPr>
        <w:t xml:space="preserve"> satellites</w:t>
      </w:r>
      <w:r w:rsidRPr="00837217">
        <w:rPr>
          <w:rFonts w:asciiTheme="minorHAnsi" w:hAnsiTheme="minorHAnsi" w:cstheme="minorHAnsi"/>
          <w:sz w:val="16"/>
        </w:rPr>
        <w:t xml:space="preserve"> in the next five to ten years under the name ‘China </w:t>
      </w:r>
      <w:proofErr w:type="spellStart"/>
      <w:r w:rsidRPr="00837217">
        <w:rPr>
          <w:rFonts w:asciiTheme="minorHAnsi" w:hAnsiTheme="minorHAnsi" w:cstheme="minorHAnsi"/>
          <w:sz w:val="16"/>
        </w:rPr>
        <w:t>StarNet</w:t>
      </w:r>
      <w:proofErr w:type="spellEnd"/>
      <w:r w:rsidRPr="00837217">
        <w:rPr>
          <w:rFonts w:asciiTheme="minorHAnsi" w:hAnsiTheme="minorHAnsi" w:cstheme="minorHAnsi"/>
          <w:sz w:val="16"/>
        </w:rPr>
        <w:t xml:space="preserve">’. </w:t>
      </w:r>
      <w:proofErr w:type="spellStart"/>
      <w:r w:rsidRPr="00837217">
        <w:rPr>
          <w:rStyle w:val="StyleUnderline"/>
          <w:rFonts w:asciiTheme="minorHAnsi" w:hAnsiTheme="minorHAnsi" w:cstheme="minorHAnsi"/>
          <w:highlight w:val="cyan"/>
        </w:rPr>
        <w:t>Spacety</w:t>
      </w:r>
      <w:proofErr w:type="spellEnd"/>
      <w:r w:rsidRPr="00837217">
        <w:rPr>
          <w:rStyle w:val="StyleUnderline"/>
          <w:rFonts w:asciiTheme="minorHAnsi" w:hAnsiTheme="minorHAnsi" w:cstheme="minorHAnsi"/>
          <w:highlight w:val="cyan"/>
        </w:rPr>
        <w:t xml:space="preserve"> is</w:t>
      </w:r>
      <w:r w:rsidRPr="00837217">
        <w:rPr>
          <w:rFonts w:asciiTheme="minorHAnsi" w:hAnsiTheme="minorHAnsi" w:cstheme="minorHAnsi"/>
          <w:sz w:val="16"/>
        </w:rPr>
        <w:t xml:space="preserve"> also </w:t>
      </w:r>
      <w:r w:rsidRPr="00837217">
        <w:rPr>
          <w:rStyle w:val="StyleUnderline"/>
          <w:rFonts w:asciiTheme="minorHAnsi" w:hAnsiTheme="minorHAnsi" w:cstheme="minorHAnsi"/>
          <w:highlight w:val="cyan"/>
        </w:rPr>
        <w:t>launching a constellation</w:t>
      </w:r>
      <w:r w:rsidRPr="00837217">
        <w:rPr>
          <w:rStyle w:val="StyleUnderline"/>
          <w:rFonts w:asciiTheme="minorHAnsi" w:hAnsiTheme="minorHAnsi" w:cstheme="minorHAnsi"/>
        </w:rPr>
        <w:t xml:space="preserve"> of imagery satellites </w:t>
      </w:r>
      <w:r w:rsidRPr="00837217">
        <w:rPr>
          <w:rFonts w:asciiTheme="minorHAnsi" w:hAnsiTheme="minorHAnsi" w:cstheme="minorHAnsi"/>
          <w:sz w:val="16"/>
        </w:rPr>
        <w:t xml:space="preserve">and has launched at least 20 so far. Another company called </w:t>
      </w:r>
      <w:r w:rsidRPr="00837217">
        <w:rPr>
          <w:rStyle w:val="StyleUnderline"/>
          <w:rFonts w:asciiTheme="minorHAnsi" w:hAnsiTheme="minorHAnsi" w:cstheme="minorHAnsi"/>
          <w:highlight w:val="cyan"/>
        </w:rPr>
        <w:t>GW has filed for</w:t>
      </w:r>
      <w:r w:rsidRPr="00837217">
        <w:rPr>
          <w:rFonts w:asciiTheme="minorHAnsi" w:hAnsiTheme="minorHAnsi" w:cstheme="minorHAnsi"/>
          <w:sz w:val="16"/>
        </w:rPr>
        <w:t xml:space="preserve"> spectrum allocation from the International Telecommunication Union for two broadband constellations called GW-A59 and GW-2 that would include </w:t>
      </w:r>
      <w:r w:rsidRPr="00837217">
        <w:rPr>
          <w:rStyle w:val="StyleUnderline"/>
          <w:rFonts w:asciiTheme="minorHAnsi" w:hAnsiTheme="minorHAnsi" w:cstheme="minorHAnsi"/>
        </w:rPr>
        <w:t xml:space="preserve">almost </w:t>
      </w:r>
      <w:r w:rsidRPr="00837217">
        <w:rPr>
          <w:rStyle w:val="StyleUnderline"/>
          <w:rFonts w:asciiTheme="minorHAnsi" w:hAnsiTheme="minorHAnsi" w:cstheme="minorHAnsi"/>
          <w:highlight w:val="cyan"/>
        </w:rPr>
        <w:t>13,000</w:t>
      </w:r>
      <w:r w:rsidRPr="00837217">
        <w:rPr>
          <w:rStyle w:val="StyleUnderline"/>
          <w:rFonts w:asciiTheme="minorHAnsi" w:hAnsiTheme="minorHAnsi" w:cstheme="minorHAnsi"/>
        </w:rPr>
        <w:t xml:space="preserve"> satellites.</w:t>
      </w:r>
      <w:r w:rsidRPr="00837217">
        <w:rPr>
          <w:rFonts w:asciiTheme="minorHAnsi" w:hAnsiTheme="minorHAnsi" w:cstheme="minorHAnsi"/>
          <w:u w:val="single"/>
        </w:rPr>
        <w:t xml:space="preserve"> </w:t>
      </w:r>
      <w:r w:rsidRPr="00837217">
        <w:rPr>
          <w:rFonts w:asciiTheme="minorHAnsi" w:hAnsiTheme="minorHAnsi" w:cstheme="minorHAnsi"/>
          <w:sz w:val="16"/>
          <w:szCs w:val="16"/>
        </w:rPr>
        <w:t xml:space="preserve">A report from IDA into China’s commercial space industry found others including Zhuhai </w:t>
      </w:r>
      <w:proofErr w:type="spellStart"/>
      <w:r w:rsidRPr="00837217">
        <w:rPr>
          <w:rFonts w:asciiTheme="minorHAnsi" w:hAnsiTheme="minorHAnsi" w:cstheme="minorHAnsi"/>
          <w:sz w:val="16"/>
          <w:szCs w:val="16"/>
        </w:rPr>
        <w:t>Orbita</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GalaxySpace</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MinoSpace</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LaserFleet</w:t>
      </w:r>
      <w:proofErr w:type="spellEnd"/>
      <w:r w:rsidRPr="00837217">
        <w:rPr>
          <w:rFonts w:asciiTheme="minorHAnsi" w:hAnsiTheme="minorHAnsi" w:cstheme="min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837217">
        <w:rPr>
          <w:rFonts w:asciiTheme="minorHAnsi" w:hAnsiTheme="minorHAnsi" w:cstheme="minorHAnsi"/>
          <w:sz w:val="16"/>
          <w:szCs w:val="16"/>
        </w:rPr>
        <w:t>Commsat</w:t>
      </w:r>
      <w:proofErr w:type="spellEnd"/>
      <w:r w:rsidRPr="00837217">
        <w:rPr>
          <w:rFonts w:asciiTheme="minorHAnsi" w:hAnsiTheme="minorHAnsi" w:cstheme="minorHAnsi"/>
          <w:sz w:val="16"/>
          <w:szCs w:val="16"/>
        </w:rPr>
        <w:t xml:space="preserve"> received more than $4.5 billion in funding from the China Internet Investment fund, with more than $10 billion in additional funding promised in the future. </w:t>
      </w:r>
      <w:proofErr w:type="spellStart"/>
      <w:r w:rsidRPr="00837217">
        <w:rPr>
          <w:rStyle w:val="StyleUnderline"/>
          <w:rFonts w:asciiTheme="minorHAnsi" w:hAnsiTheme="minorHAnsi" w:cstheme="minorHAnsi"/>
        </w:rPr>
        <w:t>Xie</w:t>
      </w:r>
      <w:proofErr w:type="spellEnd"/>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Tao</w:t>
      </w:r>
      <w:r w:rsidRPr="00837217">
        <w:rPr>
          <w:rFonts w:asciiTheme="minorHAnsi" w:hAnsiTheme="minorHAnsi" w:cstheme="minorHAnsi"/>
          <w:sz w:val="16"/>
        </w:rPr>
        <w:t xml:space="preserve">, founder of </w:t>
      </w:r>
      <w:r w:rsidRPr="00837217">
        <w:rPr>
          <w:rStyle w:val="StyleUnderline"/>
          <w:rFonts w:asciiTheme="minorHAnsi" w:hAnsiTheme="minorHAnsi" w:cstheme="minorHAnsi"/>
        </w:rPr>
        <w:t xml:space="preserve">Beijing </w:t>
      </w:r>
      <w:proofErr w:type="spellStart"/>
      <w:r w:rsidRPr="00837217">
        <w:rPr>
          <w:rStyle w:val="StyleUnderline"/>
          <w:rFonts w:asciiTheme="minorHAnsi" w:hAnsiTheme="minorHAnsi" w:cstheme="minorHAnsi"/>
        </w:rPr>
        <w:t>Commsat</w:t>
      </w:r>
      <w:proofErr w:type="spellEnd"/>
      <w:r w:rsidRPr="00837217">
        <w:rPr>
          <w:rStyle w:val="StyleUnderline"/>
          <w:rFonts w:asciiTheme="minorHAnsi" w:hAnsiTheme="minorHAnsi" w:cstheme="minorHAnsi"/>
        </w:rPr>
        <w:t xml:space="preserve"> Technology Development Co., Ltd</w:t>
      </w:r>
      <w:r w:rsidRPr="00837217">
        <w:rPr>
          <w:rFonts w:asciiTheme="minorHAnsi" w:hAnsiTheme="minorHAnsi" w:cstheme="minorHAnsi"/>
          <w:sz w:val="16"/>
        </w:rPr>
        <w:t xml:space="preserve">, told China Money Network he </w:t>
      </w:r>
      <w:r w:rsidRPr="00837217">
        <w:rPr>
          <w:rStyle w:val="StyleUnderline"/>
          <w:rFonts w:asciiTheme="minorHAnsi" w:hAnsiTheme="minorHAnsi" w:cstheme="minorHAnsi"/>
          <w:highlight w:val="cyan"/>
        </w:rPr>
        <w:t>expects</w:t>
      </w:r>
      <w:r w:rsidRPr="00837217">
        <w:rPr>
          <w:rStyle w:val="StyleUnderline"/>
          <w:rFonts w:asciiTheme="minorHAnsi" w:hAnsiTheme="minorHAnsi" w:cstheme="minorHAnsi"/>
        </w:rPr>
        <w:t xml:space="preserve"> the country to launch 30,000 to </w:t>
      </w:r>
      <w:r w:rsidRPr="00837217">
        <w:rPr>
          <w:rStyle w:val="StyleUnderline"/>
          <w:rFonts w:asciiTheme="minorHAnsi" w:hAnsiTheme="minorHAnsi" w:cstheme="minorHAnsi"/>
          <w:highlight w:val="cyan"/>
        </w:rPr>
        <w:t>40,000</w:t>
      </w:r>
      <w:r w:rsidRPr="00837217">
        <w:rPr>
          <w:rStyle w:val="StyleUnderline"/>
          <w:rFonts w:asciiTheme="minorHAnsi" w:hAnsiTheme="minorHAnsi" w:cstheme="minorHAnsi"/>
        </w:rPr>
        <w:t xml:space="preserve"> Satellites </w:t>
      </w:r>
      <w:r w:rsidRPr="00837217">
        <w:rPr>
          <w:rFonts w:asciiTheme="minorHAnsi" w:hAnsiTheme="minorHAnsi" w:cstheme="minorHAnsi"/>
          <w:sz w:val="16"/>
        </w:rPr>
        <w:t xml:space="preserve">in the future, compared to 40,000 to 60,000 launched by the US. </w:t>
      </w:r>
      <w:r w:rsidRPr="00837217">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w:t>
      </w:r>
      <w:proofErr w:type="spellStart"/>
      <w:r w:rsidRPr="00837217">
        <w:rPr>
          <w:rFonts w:asciiTheme="minorHAnsi" w:hAnsiTheme="minorHAnsi" w:cstheme="minorHAnsi"/>
          <w:sz w:val="16"/>
          <w:szCs w:val="16"/>
        </w:rPr>
        <w:t>Commsat’s</w:t>
      </w:r>
      <w:proofErr w:type="spellEnd"/>
      <w:r w:rsidRPr="00837217">
        <w:rPr>
          <w:rFonts w:asciiTheme="minorHAnsi" w:hAnsiTheme="minorHAnsi" w:cstheme="minorHAnsi"/>
          <w:sz w:val="16"/>
          <w:szCs w:val="16"/>
        </w:rPr>
        <w:t xml:space="preserve"> </w:t>
      </w:r>
      <w:proofErr w:type="spellStart"/>
      <w:r w:rsidRPr="00837217">
        <w:rPr>
          <w:rFonts w:asciiTheme="minorHAnsi" w:hAnsiTheme="minorHAnsi" w:cstheme="minorHAnsi"/>
          <w:sz w:val="16"/>
          <w:szCs w:val="16"/>
        </w:rPr>
        <w:t>Xie</w:t>
      </w:r>
      <w:proofErr w:type="spellEnd"/>
      <w:r w:rsidRPr="00837217">
        <w:rPr>
          <w:rFonts w:asciiTheme="minorHAnsi" w:hAnsiTheme="minorHAnsi" w:cstheme="minorHAnsi"/>
          <w:sz w:val="16"/>
          <w:szCs w:val="16"/>
        </w:rPr>
        <w:t xml:space="preserve"> previously said. “The low-Earth orbit is becoming increasingly crowded and the space land grab is on.” </w:t>
      </w:r>
      <w:r w:rsidRPr="00837217">
        <w:rPr>
          <w:rStyle w:val="Emphasis"/>
          <w:rFonts w:asciiTheme="minorHAnsi" w:hAnsiTheme="minorHAnsi" w:cstheme="minorHAnsi"/>
          <w:highlight w:val="cyan"/>
        </w:rPr>
        <w:t>China isn’t up to speed in orbital norms</w:t>
      </w:r>
      <w:r w:rsidRPr="00837217">
        <w:rPr>
          <w:rStyle w:val="Emphasis"/>
          <w:rFonts w:asciiTheme="minorHAnsi" w:hAnsiTheme="minorHAnsi" w:cstheme="minorHAnsi"/>
        </w:rPr>
        <w:t xml:space="preserve"> </w:t>
      </w:r>
      <w:r w:rsidRPr="00837217">
        <w:rPr>
          <w:rFonts w:asciiTheme="minorHAnsi" w:hAnsiTheme="minorHAnsi" w:cstheme="minorHAnsi"/>
          <w:sz w:val="16"/>
          <w:szCs w:val="16"/>
        </w:rPr>
        <w:t xml:space="preserve">While the UN tightly controls GEO orbits, offering countries licenses for a set number of slots in the </w:t>
      </w:r>
      <w:proofErr w:type="gramStart"/>
      <w:r w:rsidRPr="00837217">
        <w:rPr>
          <w:rFonts w:asciiTheme="minorHAnsi" w:hAnsiTheme="minorHAnsi" w:cstheme="minorHAnsi"/>
          <w:sz w:val="16"/>
          <w:szCs w:val="16"/>
        </w:rPr>
        <w:t>closely-packed</w:t>
      </w:r>
      <w:proofErr w:type="gramEnd"/>
      <w:r w:rsidRPr="00837217">
        <w:rPr>
          <w:rFonts w:asciiTheme="minorHAnsi" w:hAnsiTheme="minorHAnsi" w:cstheme="min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837217">
        <w:rPr>
          <w:rStyle w:val="StyleUnderline"/>
          <w:rFonts w:asciiTheme="minorHAnsi" w:hAnsiTheme="minorHAnsi" w:cstheme="minorHAnsi"/>
        </w:rPr>
        <w:t>Around 28,200 pieces of space junk and debris are currently being tracked</w:t>
      </w:r>
      <w:r w:rsidRPr="00837217">
        <w:rPr>
          <w:rFonts w:asciiTheme="minorHAnsi" w:hAnsiTheme="minorHAnsi" w:cstheme="minorHAnsi"/>
          <w:sz w:val="16"/>
        </w:rPr>
        <w:t xml:space="preserve"> in orbit but ESA estimates there could be up to hundreds of thousands of potentially harmful pieces in orbit. At its most extreme, </w:t>
      </w:r>
      <w:r w:rsidRPr="00837217">
        <w:rPr>
          <w:rStyle w:val="StyleUnderline"/>
          <w:rFonts w:asciiTheme="minorHAnsi" w:hAnsiTheme="minorHAnsi" w:cstheme="minorHAnsi"/>
          <w:highlight w:val="cyan"/>
        </w:rPr>
        <w:t>Kessler syndrome predicts a scenario where</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cyan"/>
        </w:rPr>
        <w:t>space</w:t>
      </w:r>
      <w:r w:rsidRPr="00837217">
        <w:rPr>
          <w:rStyle w:val="StyleUnderline"/>
          <w:rFonts w:asciiTheme="minorHAnsi" w:hAnsiTheme="minorHAnsi" w:cstheme="minorHAnsi"/>
        </w:rPr>
        <w:t xml:space="preserve"> around Earth </w:t>
      </w:r>
      <w:r w:rsidRPr="00837217">
        <w:rPr>
          <w:rStyle w:val="StyleUnderline"/>
          <w:rFonts w:asciiTheme="minorHAnsi" w:hAnsiTheme="minorHAnsi" w:cstheme="minorHAnsi"/>
          <w:highlight w:val="cyan"/>
        </w:rPr>
        <w:t>is so full</w:t>
      </w:r>
      <w:r w:rsidRPr="00837217">
        <w:rPr>
          <w:rStyle w:val="StyleUnderline"/>
          <w:rFonts w:asciiTheme="minorHAnsi" w:hAnsiTheme="minorHAnsi" w:cstheme="minorHAnsi"/>
        </w:rPr>
        <w:t xml:space="preserve"> of satellites and debris that </w:t>
      </w:r>
      <w:r w:rsidRPr="00837217">
        <w:rPr>
          <w:rStyle w:val="StyleUnderline"/>
          <w:rFonts w:asciiTheme="minorHAnsi" w:hAnsiTheme="minorHAnsi" w:cstheme="minorHAnsi"/>
          <w:highlight w:val="cyan"/>
        </w:rPr>
        <w:t>it becomes unmanageable and collisions begin to cascade, causing a chain reaction</w:t>
      </w:r>
      <w:r w:rsidRPr="00837217">
        <w:rPr>
          <w:rStyle w:val="StyleUnderline"/>
          <w:rFonts w:asciiTheme="minorHAnsi" w:hAnsiTheme="minorHAnsi" w:cstheme="minorHAnsi"/>
        </w:rPr>
        <w:t xml:space="preserve"> of collisions </w:t>
      </w:r>
      <w:r w:rsidRPr="00837217">
        <w:rPr>
          <w:rStyle w:val="StyleUnderline"/>
          <w:rFonts w:asciiTheme="minorHAnsi" w:hAnsiTheme="minorHAnsi" w:cstheme="minorHAnsi"/>
          <w:highlight w:val="cyan"/>
        </w:rPr>
        <w:t>which render</w:t>
      </w:r>
      <w:r w:rsidRPr="00837217">
        <w:rPr>
          <w:rStyle w:val="StyleUnderline"/>
          <w:rFonts w:asciiTheme="minorHAnsi" w:hAnsiTheme="minorHAnsi" w:cstheme="minorHAnsi"/>
        </w:rPr>
        <w:t xml:space="preserve"> many </w:t>
      </w:r>
      <w:r w:rsidRPr="00837217">
        <w:rPr>
          <w:rStyle w:val="StyleUnderline"/>
          <w:rFonts w:asciiTheme="minorHAnsi" w:hAnsiTheme="minorHAnsi" w:cstheme="minorHAnsi"/>
          <w:highlight w:val="cyan"/>
        </w:rPr>
        <w:t>orbits out of use</w:t>
      </w:r>
      <w:r w:rsidRPr="00837217">
        <w:rPr>
          <w:rStyle w:val="StyleUnderline"/>
          <w:rFonts w:asciiTheme="minorHAnsi" w:hAnsiTheme="minorHAnsi" w:cstheme="minorHAnsi"/>
        </w:rPr>
        <w:t xml:space="preserve"> for generations.</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has as much right to operate satellites as Western companies, but the current lack of adherence to ‘space norms’ could increase risks further. McDowell warns </w:t>
      </w:r>
      <w:r w:rsidRPr="00837217">
        <w:rPr>
          <w:rStyle w:val="Emphasis"/>
          <w:rFonts w:asciiTheme="minorHAnsi" w:hAnsiTheme="minorHAnsi" w:cstheme="minorHAnsi"/>
          <w:highlight w:val="cyan"/>
        </w:rPr>
        <w:t>the ‘explosion’ of Chinese activity could have a massive impact on the usability of space.</w:t>
      </w:r>
      <w:r w:rsidRPr="00837217">
        <w:rPr>
          <w:rFonts w:asciiTheme="minorHAnsi" w:hAnsiTheme="minorHAnsi" w:cstheme="minorHAnsi"/>
          <w:b/>
          <w:iCs/>
          <w:u w:val="single"/>
        </w:rPr>
        <w:t xml:space="preserve"> </w:t>
      </w:r>
      <w:r w:rsidRPr="00837217">
        <w:rPr>
          <w:rStyle w:val="Emphasis"/>
          <w:rFonts w:asciiTheme="minorHAnsi" w:hAnsiTheme="minorHAnsi" w:cstheme="minorHAnsi"/>
          <w:highlight w:val="cyan"/>
        </w:rPr>
        <w:t>“Chinese adherence</w:t>
      </w:r>
      <w:r w:rsidRPr="00837217">
        <w:rPr>
          <w:rStyle w:val="StyleUnderline"/>
          <w:rFonts w:asciiTheme="minorHAnsi" w:hAnsiTheme="minorHAnsi" w:cstheme="minorHAnsi"/>
          <w:highlight w:val="cyan"/>
        </w:rPr>
        <w:t xml:space="preserve"> to</w:t>
      </w:r>
      <w:r w:rsidRPr="00837217">
        <w:rPr>
          <w:rStyle w:val="StyleUnderline"/>
          <w:rFonts w:asciiTheme="minorHAnsi" w:hAnsiTheme="minorHAnsi" w:cstheme="minorHAnsi"/>
        </w:rPr>
        <w:t xml:space="preserve"> </w:t>
      </w:r>
      <w:r w:rsidRPr="00837217">
        <w:rPr>
          <w:rFonts w:asciiTheme="minorHAnsi" w:hAnsiTheme="minorHAnsi" w:cstheme="minorHAnsi"/>
          <w:sz w:val="16"/>
        </w:rPr>
        <w:t xml:space="preserve">things like </w:t>
      </w:r>
      <w:r w:rsidRPr="00837217">
        <w:rPr>
          <w:rStyle w:val="Emphasis"/>
          <w:rFonts w:asciiTheme="minorHAnsi" w:hAnsiTheme="minorHAnsi" w:cstheme="minorHAnsi"/>
        </w:rPr>
        <w:t xml:space="preserve">space </w:t>
      </w:r>
      <w:r w:rsidRPr="00837217">
        <w:rPr>
          <w:rStyle w:val="Emphasis"/>
          <w:rFonts w:asciiTheme="minorHAnsi" w:hAnsiTheme="minorHAnsi" w:cstheme="minorHAnsi"/>
          <w:highlight w:val="cyan"/>
        </w:rPr>
        <w:t xml:space="preserve">debris </w:t>
      </w:r>
      <w:r w:rsidRPr="00837217">
        <w:rPr>
          <w:rStyle w:val="Emphasis"/>
          <w:rFonts w:asciiTheme="minorHAnsi" w:hAnsiTheme="minorHAnsi" w:cstheme="minorHAnsi"/>
        </w:rPr>
        <w:t>norms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registration </w:t>
      </w:r>
      <w:r w:rsidRPr="00837217">
        <w:rPr>
          <w:rStyle w:val="StyleUnderline"/>
          <w:rFonts w:asciiTheme="minorHAnsi" w:hAnsiTheme="minorHAnsi" w:cstheme="minorHAnsi"/>
          <w:highlight w:val="cyan"/>
        </w:rPr>
        <w:t>norms is,</w:t>
      </w:r>
      <w:r w:rsidRPr="00837217">
        <w:rPr>
          <w:rFonts w:asciiTheme="minorHAnsi" w:hAnsiTheme="minorHAnsi" w:cstheme="minorHAnsi"/>
          <w:sz w:val="16"/>
        </w:rPr>
        <w:t xml:space="preserve"> I would say, </w:t>
      </w:r>
      <w:r w:rsidRPr="00837217">
        <w:rPr>
          <w:rStyle w:val="Emphasis"/>
          <w:rFonts w:asciiTheme="minorHAnsi" w:hAnsiTheme="minorHAnsi" w:cstheme="minorHAnsi"/>
        </w:rPr>
        <w:t xml:space="preserve">about 10 years </w:t>
      </w:r>
      <w:r w:rsidRPr="00837217">
        <w:rPr>
          <w:rStyle w:val="Emphasis"/>
          <w:rFonts w:asciiTheme="minorHAnsi" w:hAnsiTheme="minorHAnsi" w:cstheme="minorHAnsi"/>
          <w:highlight w:val="cyan"/>
        </w:rPr>
        <w:t>behind</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everybody else, </w:t>
      </w:r>
      <w:r w:rsidRPr="00837217">
        <w:rPr>
          <w:rStyle w:val="Emphasis"/>
          <w:rFonts w:asciiTheme="minorHAnsi" w:hAnsiTheme="minorHAnsi" w:cstheme="minorHAnsi"/>
        </w:rPr>
        <w:t>if not more”</w:t>
      </w:r>
      <w:r w:rsidRPr="00837217">
        <w:rPr>
          <w:rFonts w:asciiTheme="minorHAnsi" w:hAnsiTheme="minorHAnsi" w:cstheme="minorHAnsi"/>
          <w:sz w:val="16"/>
        </w:rPr>
        <w:t xml:space="preserve"> he says. “In UN registration of satellites, they're being very incomplete</w:t>
      </w:r>
      <w:r w:rsidRPr="00837217">
        <w:rPr>
          <w:rFonts w:asciiTheme="minorHAnsi" w:hAnsiTheme="minorHAnsi" w:cstheme="minorHAnsi"/>
          <w:sz w:val="16"/>
          <w:highlight w:val="cyan"/>
        </w:rPr>
        <w:t xml:space="preserve">. </w:t>
      </w:r>
      <w:r w:rsidRPr="00837217">
        <w:rPr>
          <w:rStyle w:val="Emphasis"/>
          <w:rFonts w:asciiTheme="minorHAnsi" w:hAnsiTheme="minorHAnsi" w:cstheme="minorHAnsi"/>
          <w:highlight w:val="cyan"/>
        </w:rPr>
        <w:t>They're not registering</w:t>
      </w:r>
      <w:r w:rsidRPr="00837217">
        <w:rPr>
          <w:rStyle w:val="Emphasis"/>
          <w:rFonts w:asciiTheme="minorHAnsi" w:hAnsiTheme="minorHAnsi" w:cstheme="minorHAnsi"/>
        </w:rPr>
        <w:t xml:space="preserve"> a lot of their CubeSats</w:t>
      </w:r>
      <w:r w:rsidRPr="00837217">
        <w:rPr>
          <w:rFonts w:asciiTheme="minorHAnsi" w:hAnsiTheme="minorHAnsi" w:cstheme="minorHAnsi"/>
          <w:sz w:val="16"/>
        </w:rPr>
        <w:t xml:space="preserve"> and things like that. </w:t>
      </w:r>
      <w:r w:rsidRPr="00837217">
        <w:rPr>
          <w:rStyle w:val="Emphasis"/>
          <w:rFonts w:asciiTheme="minorHAnsi" w:hAnsiTheme="minorHAnsi" w:cstheme="minorHAnsi"/>
          <w:highlight w:val="cyan"/>
        </w:rPr>
        <w:t>They're not</w:t>
      </w:r>
      <w:r w:rsidRPr="00837217">
        <w:rPr>
          <w:rStyle w:val="Emphasis"/>
          <w:rFonts w:asciiTheme="minorHAnsi" w:hAnsiTheme="minorHAnsi" w:cstheme="minorHAnsi"/>
        </w:rPr>
        <w:t xml:space="preserve"> </w:t>
      </w:r>
      <w:r w:rsidRPr="00837217">
        <w:rPr>
          <w:rFonts w:asciiTheme="minorHAnsi" w:hAnsiTheme="minorHAnsi" w:cstheme="minorHAnsi"/>
          <w:sz w:val="16"/>
        </w:rPr>
        <w:t xml:space="preserve">really </w:t>
      </w:r>
      <w:r w:rsidRPr="00837217">
        <w:rPr>
          <w:rStyle w:val="Emphasis"/>
          <w:rFonts w:asciiTheme="minorHAnsi" w:hAnsiTheme="minorHAnsi" w:cstheme="minorHAnsi"/>
        </w:rPr>
        <w:t xml:space="preserve">being as careful, and they're not as </w:t>
      </w:r>
      <w:r w:rsidRPr="00837217">
        <w:rPr>
          <w:rStyle w:val="Emphasis"/>
          <w:rFonts w:asciiTheme="minorHAnsi" w:hAnsiTheme="minorHAnsi" w:cstheme="minorHAnsi"/>
          <w:highlight w:val="cyan"/>
        </w:rPr>
        <w:t>transparent</w:t>
      </w:r>
      <w:r w:rsidRPr="00837217">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837217">
        <w:rPr>
          <w:rStyle w:val="Emphasis"/>
          <w:rFonts w:asciiTheme="minorHAnsi" w:hAnsiTheme="minorHAnsi" w:cstheme="minorHAnsi"/>
        </w:rPr>
        <w:t xml:space="preserve">a </w:t>
      </w:r>
      <w:r w:rsidRPr="00837217">
        <w:rPr>
          <w:rStyle w:val="Emphasis"/>
          <w:rFonts w:asciiTheme="minorHAnsi" w:hAnsiTheme="minorHAnsi" w:cstheme="minorHAnsi"/>
          <w:highlight w:val="cyan"/>
        </w:rPr>
        <w:t>lack of</w:t>
      </w:r>
      <w:r w:rsidRPr="00837217">
        <w:rPr>
          <w:rStyle w:val="Emphasis"/>
          <w:rFonts w:asciiTheme="minorHAnsi" w:hAnsiTheme="minorHAnsi" w:cstheme="minorHAnsi"/>
        </w:rPr>
        <w:t xml:space="preserve"> proper </w:t>
      </w:r>
      <w:r w:rsidRPr="00837217">
        <w:rPr>
          <w:rStyle w:val="Emphasis"/>
          <w:rFonts w:asciiTheme="minorHAnsi" w:hAnsiTheme="minorHAnsi" w:cstheme="minorHAnsi"/>
          <w:highlight w:val="cyan"/>
        </w:rPr>
        <w:t>registration can create more risk of collisions</w:t>
      </w:r>
      <w:r w:rsidRPr="00837217">
        <w:rPr>
          <w:rStyle w:val="Emphasis"/>
          <w:rFonts w:asciiTheme="minorHAnsi" w:hAnsiTheme="minorHAnsi" w:cstheme="minorHAnsi"/>
        </w:rPr>
        <w:t xml:space="preserve">, which can have </w:t>
      </w:r>
      <w:r w:rsidRPr="00837217">
        <w:rPr>
          <w:rStyle w:val="Emphasis"/>
          <w:rFonts w:asciiTheme="minorHAnsi" w:hAnsiTheme="minorHAnsi" w:cstheme="minorHAnsi"/>
          <w:highlight w:val="cyan"/>
        </w:rPr>
        <w:t>catastrophic effects,</w:t>
      </w:r>
      <w:r w:rsidRPr="00837217">
        <w:rPr>
          <w:rFonts w:asciiTheme="minorHAnsi" w:hAnsiTheme="minorHAnsi" w:cstheme="minorHAnsi"/>
          <w:sz w:val="16"/>
        </w:rPr>
        <w:t xml:space="preserve"> especially with larger satellites at higher orbits.</w:t>
      </w:r>
    </w:p>
    <w:p w14:paraId="38108B4B" w14:textId="2AA58CD4" w:rsidR="00F24C29" w:rsidRPr="00837217" w:rsidRDefault="00F24C29" w:rsidP="006E29D6">
      <w:pPr>
        <w:pStyle w:val="Heading4"/>
        <w:spacing w:line="240" w:lineRule="auto"/>
        <w:rPr>
          <w:rFonts w:asciiTheme="minorHAnsi" w:hAnsiTheme="minorHAnsi" w:cstheme="minorHAnsi"/>
          <w:iCs w:val="0"/>
        </w:rPr>
      </w:pPr>
      <w:r w:rsidRPr="00837217">
        <w:rPr>
          <w:rFonts w:asciiTheme="minorHAnsi" w:hAnsiTheme="minorHAnsi" w:cstheme="minorHAnsi"/>
        </w:rPr>
        <w:t xml:space="preserve">Clustering makes the risk of collisions </w:t>
      </w:r>
      <w:r w:rsidRPr="008041E1">
        <w:rPr>
          <w:rFonts w:asciiTheme="minorHAnsi" w:hAnsiTheme="minorHAnsi" w:cstheme="minorHAnsi"/>
          <w:iCs w:val="0"/>
        </w:rPr>
        <w:t>uniquely high</w:t>
      </w:r>
      <w:r w:rsidRPr="00837217">
        <w:rPr>
          <w:rFonts w:asciiTheme="minorHAnsi" w:hAnsiTheme="minorHAnsi" w:cstheme="minorHAnsi"/>
          <w:i/>
        </w:rPr>
        <w:t xml:space="preserve"> </w:t>
      </w:r>
    </w:p>
    <w:p w14:paraId="6DBC92A3" w14:textId="77777777" w:rsidR="00F24C29" w:rsidRPr="00837217" w:rsidRDefault="00F24C29" w:rsidP="006E29D6">
      <w:pPr>
        <w:spacing w:line="240" w:lineRule="auto"/>
        <w:rPr>
          <w:rFonts w:asciiTheme="minorHAnsi" w:hAnsiTheme="minorHAnsi" w:cstheme="minorHAnsi"/>
        </w:rPr>
      </w:pPr>
      <w:r w:rsidRPr="00837217">
        <w:rPr>
          <w:rFonts w:asciiTheme="minorHAnsi" w:hAnsiTheme="minorHAnsi" w:cstheme="minorHAnsi"/>
        </w:rPr>
        <w:t xml:space="preserve">Dr. Darren </w:t>
      </w:r>
      <w:r w:rsidRPr="00837217">
        <w:rPr>
          <w:rStyle w:val="Style13ptBold"/>
          <w:rFonts w:asciiTheme="minorHAnsi" w:hAnsiTheme="minorHAnsi" w:cstheme="minorHAnsi"/>
        </w:rPr>
        <w:t>McKnight 17</w:t>
      </w:r>
      <w:r w:rsidRPr="00837217">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837217">
        <w:rPr>
          <w:rStyle w:val="Hyperlink"/>
          <w:rFonts w:asciiTheme="minorHAnsi" w:hAnsiTheme="minorHAnsi" w:cstheme="minorHAnsi"/>
        </w:rPr>
        <w:t xml:space="preserve"> [</w:t>
      </w:r>
      <w:r w:rsidRPr="00837217">
        <w:rPr>
          <w:rFonts w:asciiTheme="minorHAnsi" w:hAnsiTheme="minorHAnsi" w:cstheme="minorHAnsi"/>
        </w:rPr>
        <w:t>graphics omitted]</w:t>
      </w:r>
    </w:p>
    <w:p w14:paraId="7652619C" w14:textId="77777777" w:rsidR="00F24C29" w:rsidRPr="00837217" w:rsidRDefault="00F24C29" w:rsidP="006E29D6">
      <w:pPr>
        <w:spacing w:line="240" w:lineRule="auto"/>
        <w:rPr>
          <w:rFonts w:asciiTheme="minorHAnsi" w:hAnsiTheme="minorHAnsi" w:cstheme="minorHAnsi"/>
          <w:sz w:val="16"/>
        </w:rPr>
      </w:pPr>
      <w:r w:rsidRPr="00837217">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837217">
        <w:rPr>
          <w:rFonts w:asciiTheme="minorHAnsi" w:hAnsiTheme="minorHAnsi" w:cstheme="minorHAnsi"/>
          <w:u w:val="single"/>
        </w:rPr>
        <w:t xml:space="preserve">the primary threat to operational spacecraft comes from the </w:t>
      </w:r>
      <w:r w:rsidRPr="00837217">
        <w:rPr>
          <w:rFonts w:asciiTheme="minorHAnsi" w:hAnsiTheme="minorHAnsi" w:cstheme="minorHAnsi"/>
          <w:highlight w:val="yellow"/>
          <w:u w:val="single"/>
        </w:rPr>
        <w:t>lethal nontrackable</w:t>
      </w:r>
      <w:r w:rsidRPr="00837217">
        <w:rPr>
          <w:rFonts w:asciiTheme="minorHAnsi" w:hAnsiTheme="minorHAnsi" w:cstheme="minorHAnsi"/>
          <w:u w:val="single"/>
        </w:rPr>
        <w:t xml:space="preserve"> (LNT) environment that will produce </w:t>
      </w:r>
      <w:proofErr w:type="gramStart"/>
      <w:r w:rsidRPr="00837217">
        <w:rPr>
          <w:rFonts w:asciiTheme="minorHAnsi" w:hAnsiTheme="minorHAnsi" w:cstheme="minorHAnsi"/>
          <w:u w:val="single"/>
        </w:rPr>
        <w:t>the vast majority of</w:t>
      </w:r>
      <w:proofErr w:type="gramEnd"/>
      <w:r w:rsidRPr="00837217">
        <w:rPr>
          <w:rFonts w:asciiTheme="minorHAnsi" w:hAnsiTheme="minorHAnsi" w:cstheme="minorHAnsi"/>
          <w:u w:val="single"/>
        </w:rPr>
        <w:t xml:space="preserve"> the anomalies and failures examined by the activity just outlined. LNT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ranges from about 5mm to 10cm; these are fragments that are large enough to disrupt and terminate a satellite’s mission upon impact but are too small to be cataloged</w:t>
      </w:r>
      <w:r w:rsidRPr="00837217">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837217">
        <w:rPr>
          <w:rStyle w:val="StyleUnderline"/>
          <w:rFonts w:asciiTheme="minorHAnsi" w:hAnsiTheme="minorHAnsi" w:cstheme="minorHAnsi"/>
        </w:rPr>
        <w:t xml:space="preserve"> In the future, this population </w:t>
      </w:r>
      <w:r w:rsidRPr="00837217">
        <w:rPr>
          <w:rStyle w:val="StyleUnderline"/>
          <w:rFonts w:asciiTheme="minorHAnsi" w:hAnsiTheme="minorHAnsi" w:cstheme="minorHAnsi"/>
          <w:highlight w:val="yellow"/>
        </w:rPr>
        <w:t xml:space="preserve">will be added to </w:t>
      </w:r>
      <w:r w:rsidRPr="00837217">
        <w:rPr>
          <w:rStyle w:val="Emphasis"/>
          <w:rFonts w:asciiTheme="minorHAnsi" w:hAnsiTheme="minorHAnsi" w:cstheme="minorHAnsi"/>
        </w:rPr>
        <w:t>primarily</w:t>
      </w:r>
      <w:r w:rsidRPr="00837217">
        <w:rPr>
          <w:rStyle w:val="StyleUnderline"/>
          <w:rFonts w:asciiTheme="minorHAnsi" w:hAnsiTheme="minorHAnsi" w:cstheme="minorHAnsi"/>
        </w:rPr>
        <w:t xml:space="preserve"> from </w:t>
      </w:r>
      <w:r w:rsidRPr="00837217">
        <w:rPr>
          <w:rStyle w:val="StyleUnderline"/>
          <w:rFonts w:asciiTheme="minorHAnsi" w:hAnsiTheme="minorHAnsi" w:cstheme="minorHAnsi"/>
          <w:highlight w:val="yellow"/>
        </w:rPr>
        <w:t>collisions between large objects</w:t>
      </w:r>
      <w:r w:rsidRPr="00837217">
        <w:rPr>
          <w:rStyle w:val="StyleUnderline"/>
          <w:rFonts w:asciiTheme="minorHAnsi" w:hAnsiTheme="minorHAnsi" w:cstheme="minorHAnsi"/>
        </w:rPr>
        <w:t xml:space="preserve"> in orbit </w:t>
      </w:r>
      <w:r w:rsidRPr="00837217">
        <w:rPr>
          <w:rStyle w:val="StyleUnderline"/>
          <w:rFonts w:asciiTheme="minorHAnsi" w:hAnsiTheme="minorHAnsi" w:cstheme="minorHAnsi"/>
          <w:highlight w:val="yellow"/>
        </w:rPr>
        <w:t>as the number</w:t>
      </w:r>
      <w:r w:rsidRPr="00837217">
        <w:rPr>
          <w:rStyle w:val="StyleUnderline"/>
          <w:rFonts w:asciiTheme="minorHAnsi" w:hAnsiTheme="minorHAnsi" w:cstheme="minorHAnsi"/>
        </w:rPr>
        <w:t xml:space="preserve"> of LNT </w:t>
      </w:r>
      <w:r w:rsidRPr="00837217">
        <w:rPr>
          <w:rStyle w:val="StyleUnderline"/>
          <w:rFonts w:asciiTheme="minorHAnsi" w:hAnsiTheme="minorHAnsi" w:cstheme="minorHAnsi"/>
          <w:highlight w:val="yellow"/>
        </w:rPr>
        <w:t xml:space="preserve">produced is </w:t>
      </w:r>
      <w:r w:rsidRPr="00837217">
        <w:rPr>
          <w:rStyle w:val="Emphasis"/>
          <w:rFonts w:asciiTheme="minorHAnsi" w:hAnsiTheme="minorHAnsi" w:cstheme="minorHAnsi"/>
          <w:highlight w:val="yellow"/>
        </w:rPr>
        <w:t>proportional to</w:t>
      </w:r>
      <w:r w:rsidRPr="00837217">
        <w:rPr>
          <w:rStyle w:val="StyleUnderline"/>
          <w:rFonts w:asciiTheme="minorHAnsi" w:hAnsiTheme="minorHAnsi" w:cstheme="minorHAnsi"/>
        </w:rPr>
        <w:t xml:space="preserve"> the </w:t>
      </w:r>
      <w:r w:rsidRPr="00837217">
        <w:rPr>
          <w:rStyle w:val="Emphasis"/>
          <w:rFonts w:asciiTheme="minorHAnsi" w:hAnsiTheme="minorHAnsi" w:cstheme="minorHAnsi"/>
          <w:highlight w:val="yellow"/>
        </w:rPr>
        <w:t>mass</w:t>
      </w:r>
      <w:r w:rsidRPr="00837217">
        <w:rPr>
          <w:rStyle w:val="StyleUnderline"/>
          <w:rFonts w:asciiTheme="minorHAnsi" w:hAnsiTheme="minorHAnsi" w:cstheme="minorHAnsi"/>
        </w:rPr>
        <w:t xml:space="preserve"> involved in a collision</w:t>
      </w:r>
      <w:r w:rsidRPr="00837217">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837217">
        <w:rPr>
          <w:rFonts w:asciiTheme="minorHAnsi" w:hAnsiTheme="minorHAnsi" w:cstheme="minorHAnsi"/>
          <w:sz w:val="16"/>
        </w:rPr>
        <w:t>all of</w:t>
      </w:r>
      <w:proofErr w:type="gramEnd"/>
      <w:r w:rsidRPr="00837217">
        <w:rPr>
          <w:rFonts w:asciiTheme="minorHAnsi" w:hAnsiTheme="minorHAnsi" w:cstheme="minorHAnsi"/>
          <w:sz w:val="16"/>
        </w:rPr>
        <w:t xml:space="preserve"> the mass being “involved” in the liberated debris. </w:t>
      </w:r>
      <w:r w:rsidRPr="00837217">
        <w:rPr>
          <w:rStyle w:val="StyleUnderline"/>
          <w:rFonts w:asciiTheme="minorHAnsi" w:hAnsiTheme="minorHAnsi" w:cstheme="minorHAnsi"/>
        </w:rPr>
        <w:t xml:space="preserve">However, it is likely that </w:t>
      </w:r>
      <w:r w:rsidRPr="00837217">
        <w:rPr>
          <w:rStyle w:val="StyleUnderline"/>
          <w:rFonts w:asciiTheme="minorHAnsi" w:hAnsiTheme="minorHAnsi" w:cstheme="minorHAnsi"/>
          <w:highlight w:val="yellow"/>
        </w:rPr>
        <w:t xml:space="preserve">when two </w:t>
      </w:r>
      <w:r w:rsidRPr="00837217">
        <w:rPr>
          <w:rStyle w:val="Emphasis"/>
          <w:rFonts w:asciiTheme="minorHAnsi" w:hAnsiTheme="minorHAnsi" w:cstheme="minorHAnsi"/>
          <w:highlight w:val="yellow"/>
        </w:rPr>
        <w:t>large derelicts</w:t>
      </w:r>
      <w:r w:rsidRPr="00837217">
        <w:rPr>
          <w:rStyle w:val="StyleUnderline"/>
          <w:rFonts w:asciiTheme="minorHAnsi" w:hAnsiTheme="minorHAnsi" w:cstheme="minorHAnsi"/>
        </w:rPr>
        <w:t xml:space="preserve">, either rocket bodies or payloads, </w:t>
      </w:r>
      <w:r w:rsidRPr="00837217">
        <w:rPr>
          <w:rStyle w:val="StyleUnderline"/>
          <w:rFonts w:asciiTheme="minorHAnsi" w:hAnsiTheme="minorHAnsi" w:cstheme="minorHAnsi"/>
          <w:highlight w:val="yellow"/>
        </w:rPr>
        <w:t>collide</w:t>
      </w:r>
      <w:r w:rsidRPr="00837217">
        <w:rPr>
          <w:rStyle w:val="StyleUnderline"/>
          <w:rFonts w:asciiTheme="minorHAnsi" w:hAnsiTheme="minorHAnsi" w:cstheme="minorHAnsi"/>
        </w:rPr>
        <w:t xml:space="preserve"> with each other, then </w:t>
      </w:r>
      <w:proofErr w:type="gramStart"/>
      <w:r w:rsidRPr="00837217">
        <w:rPr>
          <w:rStyle w:val="Emphasis"/>
          <w:rFonts w:asciiTheme="minorHAnsi" w:hAnsiTheme="minorHAnsi" w:cstheme="minorHAnsi"/>
          <w:highlight w:val="yellow"/>
        </w:rPr>
        <w:t>all of</w:t>
      </w:r>
      <w:proofErr w:type="gramEnd"/>
      <w:r w:rsidRPr="00837217">
        <w:rPr>
          <w:rStyle w:val="Emphasis"/>
          <w:rFonts w:asciiTheme="minorHAnsi" w:hAnsiTheme="minorHAnsi" w:cstheme="minorHAnsi"/>
          <w:highlight w:val="yellow"/>
        </w:rPr>
        <w:t xml:space="preserve"> the mass</w:t>
      </w:r>
      <w:r w:rsidRPr="00837217">
        <w:rPr>
          <w:rStyle w:val="StyleUnderline"/>
          <w:rFonts w:asciiTheme="minorHAnsi" w:hAnsiTheme="minorHAnsi" w:cstheme="minorHAnsi"/>
          <w:highlight w:val="yellow"/>
        </w:rPr>
        <w:t xml:space="preserve"> will be involved</w:t>
      </w:r>
      <w:r w:rsidRPr="00837217">
        <w:rPr>
          <w:rStyle w:val="StyleUnderline"/>
          <w:rFonts w:asciiTheme="minorHAnsi" w:hAnsiTheme="minorHAnsi" w:cstheme="minorHAnsi"/>
        </w:rPr>
        <w:t xml:space="preserve"> due to the likely direct physical interaction between the mass</w:t>
      </w:r>
      <w:r w:rsidRPr="00837217">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837217">
        <w:rPr>
          <w:rStyle w:val="StyleUnderline"/>
          <w:rFonts w:asciiTheme="minorHAnsi" w:hAnsiTheme="minorHAnsi" w:cstheme="minorHAnsi"/>
        </w:rPr>
        <w:t xml:space="preserve">Our ability to model and predict the </w:t>
      </w:r>
      <w:r w:rsidRPr="00837217">
        <w:rPr>
          <w:rStyle w:val="Emphasis"/>
          <w:rFonts w:asciiTheme="minorHAnsi" w:hAnsiTheme="minorHAnsi" w:cstheme="minorHAnsi"/>
        </w:rPr>
        <w:t>rate of collisions</w:t>
      </w:r>
      <w:r w:rsidRPr="00837217">
        <w:rPr>
          <w:rStyle w:val="StyleUnderline"/>
          <w:rFonts w:asciiTheme="minorHAnsi" w:hAnsiTheme="minorHAnsi" w:cstheme="minorHAnsi"/>
        </w:rPr>
        <w:t xml:space="preserve"> is based empirically up</w:t>
      </w:r>
      <w:r w:rsidRPr="00837217">
        <w:rPr>
          <w:rStyle w:val="Emphasis"/>
          <w:rFonts w:asciiTheme="minorHAnsi" w:hAnsiTheme="minorHAnsi" w:cstheme="minorHAnsi"/>
        </w:rPr>
        <w:t>on</w:t>
      </w:r>
      <w:r w:rsidRPr="00837217">
        <w:rPr>
          <w:rStyle w:val="StyleUnderline"/>
          <w:rFonts w:asciiTheme="minorHAnsi" w:hAnsiTheme="minorHAnsi" w:cstheme="minorHAnsi"/>
        </w:rPr>
        <w:t xml:space="preserve"> only </w:t>
      </w:r>
      <w:r w:rsidRPr="00837217">
        <w:rPr>
          <w:rStyle w:val="Emphasis"/>
          <w:rFonts w:asciiTheme="minorHAnsi" w:hAnsiTheme="minorHAnsi" w:cstheme="minorHAnsi"/>
        </w:rPr>
        <w:t>one</w:t>
      </w:r>
      <w:r w:rsidRPr="00837217">
        <w:rPr>
          <w:rStyle w:val="StyleUnderline"/>
          <w:rFonts w:asciiTheme="minorHAnsi" w:hAnsiTheme="minorHAnsi" w:cstheme="minorHAnsi"/>
        </w:rPr>
        <w:t xml:space="preserve"> catastrophic accidental collision </w:t>
      </w:r>
      <w:r w:rsidRPr="00837217">
        <w:rPr>
          <w:rStyle w:val="Emphasis"/>
          <w:rFonts w:asciiTheme="minorHAnsi" w:hAnsiTheme="minorHAnsi" w:cstheme="minorHAnsi"/>
        </w:rPr>
        <w:t>event</w:t>
      </w:r>
      <w:r w:rsidRPr="00837217">
        <w:rPr>
          <w:rStyle w:val="StyleUnderline"/>
          <w:rFonts w:asciiTheme="minorHAnsi" w:hAnsiTheme="minorHAnsi" w:cstheme="minorHAnsi"/>
        </w:rPr>
        <w:t xml:space="preserve"> and a model developed on the kinetic theory of gases (</w:t>
      </w:r>
      <w:r w:rsidRPr="00837217">
        <w:rPr>
          <w:rStyle w:val="Emphasis"/>
          <w:rFonts w:asciiTheme="minorHAnsi" w:hAnsiTheme="minorHAnsi" w:cstheme="minorHAnsi"/>
        </w:rPr>
        <w:t>KTG</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clusters</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of massive objects</w:t>
      </w:r>
      <w:r w:rsidRPr="00837217">
        <w:rPr>
          <w:rStyle w:val="StyleUnderline"/>
          <w:rFonts w:asciiTheme="minorHAnsi" w:hAnsiTheme="minorHAnsi" w:cstheme="minorHAnsi"/>
        </w:rPr>
        <w:t xml:space="preserve"> that have identical inclinations plus similar and overlapping apogees/perigees may indeed </w:t>
      </w:r>
      <w:r w:rsidRPr="00837217">
        <w:rPr>
          <w:rStyle w:val="StyleUnderline"/>
          <w:rFonts w:asciiTheme="minorHAnsi" w:hAnsiTheme="minorHAnsi" w:cstheme="minorHAnsi"/>
          <w:highlight w:val="yellow"/>
        </w:rPr>
        <w:t xml:space="preserve">have a greater probability of collision </w:t>
      </w:r>
      <w:r w:rsidRPr="00837217">
        <w:rPr>
          <w:rStyle w:val="Emphasis"/>
          <w:rFonts w:asciiTheme="minorHAnsi" w:hAnsiTheme="minorHAnsi" w:cstheme="minorHAnsi"/>
          <w:highlight w:val="yellow"/>
        </w:rPr>
        <w:t>than predicted</w:t>
      </w:r>
      <w:r w:rsidRPr="00837217">
        <w:rPr>
          <w:rStyle w:val="StyleUnderline"/>
          <w:rFonts w:asciiTheme="minorHAnsi" w:hAnsiTheme="minorHAnsi" w:cstheme="minorHAnsi"/>
        </w:rPr>
        <w:t xml:space="preserve"> by the KTG-based algorithms as </w:t>
      </w:r>
      <w:r w:rsidRPr="00837217">
        <w:rPr>
          <w:rStyle w:val="Emphasis"/>
          <w:rFonts w:asciiTheme="minorHAnsi" w:hAnsiTheme="minorHAnsi" w:cstheme="minorHAnsi"/>
          <w:highlight w:val="yellow"/>
        </w:rPr>
        <w:t>they are not randomly distributed</w:t>
      </w:r>
      <w:r w:rsidRPr="00837217">
        <w:rPr>
          <w:rStyle w:val="StyleUnderline"/>
          <w:rFonts w:asciiTheme="minorHAnsi" w:hAnsiTheme="minorHAnsi" w:cstheme="minorHAnsi"/>
          <w:highlight w:val="yellow"/>
        </w:rPr>
        <w:t xml:space="preserve"> and</w:t>
      </w:r>
      <w:r w:rsidRPr="00837217">
        <w:rPr>
          <w:rStyle w:val="StyleUnderline"/>
          <w:rFonts w:asciiTheme="minorHAnsi" w:hAnsiTheme="minorHAnsi" w:cstheme="minorHAnsi"/>
        </w:rPr>
        <w:t xml:space="preserve"> their </w:t>
      </w:r>
      <w:r w:rsidRPr="00837217">
        <w:rPr>
          <w:rStyle w:val="Emphasis"/>
          <w:rFonts w:asciiTheme="minorHAnsi" w:hAnsiTheme="minorHAnsi" w:cstheme="minorHAnsi"/>
          <w:highlight w:val="yellow"/>
        </w:rPr>
        <w:t>orbit</w:t>
      </w:r>
      <w:r w:rsidRPr="00837217">
        <w:rPr>
          <w:rStyle w:val="StyleUnderline"/>
          <w:rFonts w:asciiTheme="minorHAnsi" w:hAnsiTheme="minorHAnsi" w:cstheme="minorHAnsi"/>
        </w:rPr>
        <w:t xml:space="preserve">al element evolution (e.g., change in right ascension of ascending node and argument of perigee)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also </w:t>
      </w:r>
      <w:r w:rsidRPr="00837217">
        <w:rPr>
          <w:rStyle w:val="Emphasis"/>
          <w:rFonts w:asciiTheme="minorHAnsi" w:hAnsiTheme="minorHAnsi" w:cstheme="minorHAnsi"/>
          <w:highlight w:val="yellow"/>
        </w:rPr>
        <w:t>similar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It is hypothesized that these similarities could result in resonances of collision dynamics that may lead to </w:t>
      </w:r>
      <w:r w:rsidRPr="00837217">
        <w:rPr>
          <w:rStyle w:val="Emphasis"/>
          <w:rFonts w:asciiTheme="minorHAnsi" w:hAnsiTheme="minorHAnsi" w:cstheme="minorHAnsi"/>
        </w:rPr>
        <w:t>larger probability of collision values than predicted with current algorithms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 not well-known fact is that many of </w:t>
      </w:r>
      <w:r w:rsidRPr="00837217">
        <w:rPr>
          <w:rStyle w:val="Emphasis"/>
          <w:rFonts w:asciiTheme="minorHAnsi" w:hAnsiTheme="minorHAnsi" w:cstheme="minorHAnsi"/>
        </w:rPr>
        <w:t>the most massive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objects are in</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tightly clumped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clusters that</w:t>
      </w:r>
      <w:r w:rsidRPr="00837217">
        <w:rPr>
          <w:rStyle w:val="StyleUnderline"/>
          <w:rFonts w:asciiTheme="minorHAnsi" w:hAnsiTheme="minorHAnsi" w:cstheme="minorHAnsi"/>
        </w:rPr>
        <w:t xml:space="preserve"> will likely </w:t>
      </w:r>
      <w:r w:rsidRPr="00837217">
        <w:rPr>
          <w:rStyle w:val="StyleUnderline"/>
          <w:rFonts w:asciiTheme="minorHAnsi" w:hAnsiTheme="minorHAnsi" w:cstheme="minorHAnsi"/>
          <w:highlight w:val="yellow"/>
        </w:rPr>
        <w:t xml:space="preserve">produce </w:t>
      </w:r>
      <w:r w:rsidRPr="00837217">
        <w:rPr>
          <w:rStyle w:val="Emphasis"/>
          <w:rFonts w:asciiTheme="minorHAnsi" w:hAnsiTheme="minorHAnsi" w:cstheme="minorHAnsi"/>
          <w:highlight w:val="yellow"/>
        </w:rPr>
        <w:t>greater probability</w:t>
      </w:r>
      <w:r w:rsidRPr="00837217">
        <w:rPr>
          <w:rStyle w:val="StyleUnderline"/>
          <w:rFonts w:asciiTheme="minorHAnsi" w:hAnsiTheme="minorHAnsi" w:cstheme="minorHAnsi"/>
        </w:rPr>
        <w:t xml:space="preserve"> of collision than estimated by the KTG approach</w:t>
      </w:r>
      <w:r w:rsidRPr="00837217">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837217">
        <w:rPr>
          <w:rStyle w:val="StyleUnderline"/>
          <w:rFonts w:asciiTheme="minorHAnsi" w:hAnsiTheme="minorHAnsi" w:cstheme="minorHAnsi"/>
        </w:rPr>
        <w:t xml:space="preserve">This table of clusters </w:t>
      </w:r>
      <w:r w:rsidRPr="00837217">
        <w:rPr>
          <w:rStyle w:val="Emphasis"/>
          <w:rFonts w:asciiTheme="minorHAnsi" w:hAnsiTheme="minorHAnsi" w:cstheme="minorHAnsi"/>
        </w:rPr>
        <w:t>represent</w:t>
      </w:r>
      <w:r w:rsidRPr="00837217">
        <w:rPr>
          <w:rStyle w:val="StyleUnderline"/>
          <w:rFonts w:asciiTheme="minorHAnsi" w:hAnsiTheme="minorHAnsi" w:cstheme="minorHAnsi"/>
        </w:rPr>
        <w:t xml:space="preserve">s </w:t>
      </w:r>
      <w:r w:rsidRPr="00837217">
        <w:rPr>
          <w:rStyle w:val="Emphasis"/>
          <w:rFonts w:asciiTheme="minorHAnsi" w:hAnsiTheme="minorHAnsi" w:cstheme="minorHAnsi"/>
        </w:rPr>
        <w:t>well over</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50% of the total</w:t>
      </w:r>
      <w:r w:rsidRPr="00837217">
        <w:rPr>
          <w:rStyle w:val="StyleUnderline"/>
          <w:rFonts w:asciiTheme="minorHAnsi" w:hAnsiTheme="minorHAnsi" w:cstheme="minorHAnsi"/>
        </w:rPr>
        <w:t xml:space="preserve"> derelict </w:t>
      </w:r>
      <w:r w:rsidRPr="00837217">
        <w:rPr>
          <w:rStyle w:val="StyleUnderline"/>
          <w:rFonts w:asciiTheme="minorHAnsi" w:hAnsiTheme="minorHAnsi" w:cstheme="minorHAnsi"/>
          <w:highlight w:val="yellow"/>
        </w:rPr>
        <w:t>mass</w:t>
      </w:r>
      <w:r w:rsidRPr="00837217">
        <w:rPr>
          <w:rStyle w:val="StyleUnderline"/>
          <w:rFonts w:asciiTheme="minorHAnsi" w:hAnsiTheme="minorHAnsi" w:cstheme="minorHAnsi"/>
        </w:rPr>
        <w:t xml:space="preserve"> in LEO</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However, </w:t>
      </w:r>
      <w:r w:rsidRPr="00837217">
        <w:rPr>
          <w:rStyle w:val="StyleUnderline"/>
          <w:rFonts w:asciiTheme="minorHAnsi" w:hAnsiTheme="minorHAnsi" w:cstheme="minorHAnsi"/>
          <w:highlight w:val="yellow"/>
        </w:rPr>
        <w:t>no one is</w:t>
      </w:r>
      <w:r w:rsidRPr="00837217">
        <w:rPr>
          <w:rStyle w:val="StyleUnderline"/>
          <w:rFonts w:asciiTheme="minorHAnsi" w:hAnsiTheme="minorHAnsi" w:cstheme="minorHAnsi"/>
        </w:rPr>
        <w:t xml:space="preserve"> currently </w:t>
      </w:r>
      <w:r w:rsidRPr="00837217">
        <w:rPr>
          <w:rStyle w:val="Emphasis"/>
          <w:rFonts w:asciiTheme="minorHAnsi" w:hAnsiTheme="minorHAnsi" w:cstheme="minorHAnsi"/>
          <w:highlight w:val="yellow"/>
        </w:rPr>
        <w:t>monitoring</w:t>
      </w:r>
      <w:r w:rsidRPr="00837217">
        <w:rPr>
          <w:rStyle w:val="StyleUnderline"/>
          <w:rFonts w:asciiTheme="minorHAnsi" w:hAnsiTheme="minorHAnsi" w:cstheme="minorHAnsi"/>
        </w:rPr>
        <w:t xml:space="preserve"> these potential events</w:t>
      </w:r>
      <w:r w:rsidRPr="00837217">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837217">
        <w:rPr>
          <w:rFonts w:asciiTheme="minorHAnsi" w:hAnsiTheme="minorHAnsi" w:cstheme="minorHAnsi"/>
          <w:sz w:val="16"/>
        </w:rPr>
        <w:t>JSpOC</w:t>
      </w:r>
      <w:proofErr w:type="spellEnd"/>
      <w:r w:rsidRPr="00837217">
        <w:rPr>
          <w:rFonts w:asciiTheme="minorHAnsi" w:hAnsiTheme="minorHAnsi" w:cstheme="minorHAnsi"/>
          <w:sz w:val="16"/>
        </w:rPr>
        <w:t xml:space="preserve">. I have been monitoring the interaction dynamics between the SL-16 population in the 820- 865km altitude region for the last nine months. </w:t>
      </w:r>
    </w:p>
    <w:p w14:paraId="7B55204C" w14:textId="356CBAD9" w:rsidR="00AE6742" w:rsidRPr="00837217" w:rsidRDefault="00AE6742" w:rsidP="00AE6742">
      <w:pPr>
        <w:pStyle w:val="Heading4"/>
        <w:spacing w:line="240" w:lineRule="auto"/>
        <w:rPr>
          <w:rFonts w:asciiTheme="minorHAnsi" w:eastAsia="DengXian" w:hAnsiTheme="minorHAnsi" w:cstheme="minorHAnsi"/>
          <w:u w:val="single"/>
        </w:rPr>
      </w:pPr>
      <w:r w:rsidRPr="00837217">
        <w:rPr>
          <w:rFonts w:asciiTheme="minorHAnsi" w:eastAsia="DengXian" w:hAnsiTheme="minorHAnsi" w:cstheme="minorHAnsi"/>
        </w:rPr>
        <w:t xml:space="preserve">Debris cascades cause nuclear war – </w:t>
      </w:r>
      <w:r w:rsidR="007D4D19" w:rsidRPr="00837217">
        <w:rPr>
          <w:rFonts w:asciiTheme="minorHAnsi" w:eastAsia="DengXian" w:hAnsiTheme="minorHAnsi" w:cstheme="minorHAnsi"/>
        </w:rPr>
        <w:t>satellites are necessary to deterrence</w:t>
      </w:r>
    </w:p>
    <w:p w14:paraId="3541E88F" w14:textId="77777777" w:rsidR="00837217" w:rsidRPr="00837217" w:rsidRDefault="00AE6742" w:rsidP="00837217">
      <w:pPr>
        <w:pStyle w:val="NormalWeb"/>
        <w:spacing w:before="0" w:beforeAutospacing="0" w:after="0" w:afterAutospacing="0"/>
        <w:rPr>
          <w:rFonts w:asciiTheme="minorHAnsi" w:eastAsia="Times New Roman" w:hAnsiTheme="minorHAnsi" w:cstheme="minorHAnsi"/>
          <w:sz w:val="16"/>
          <w:szCs w:val="16"/>
        </w:rPr>
      </w:pPr>
      <w:r w:rsidRPr="00837217">
        <w:rPr>
          <w:rStyle w:val="Style13ptBold"/>
          <w:rFonts w:asciiTheme="minorHAnsi" w:eastAsia="DengXian" w:hAnsiTheme="minorHAnsi" w:cstheme="minorHAnsi"/>
        </w:rPr>
        <w:t>Johnson 14</w:t>
      </w:r>
      <w:r w:rsidRPr="00837217">
        <w:rPr>
          <w:rFonts w:asciiTheme="minorHAnsi" w:eastAsia="DengXian" w:hAnsiTheme="minorHAnsi" w:cstheme="minorHAnsi"/>
        </w:rPr>
        <w:t xml:space="preserve"> </w:t>
      </w:r>
      <w:r w:rsidR="00837217" w:rsidRPr="00837217">
        <w:rPr>
          <w:rFonts w:asciiTheme="minorHAnsi" w:eastAsia="DengXian" w:hAnsiTheme="minorHAnsi" w:cstheme="minorHAnsi"/>
          <w:sz w:val="16"/>
          <w:szCs w:val="16"/>
        </w:rPr>
        <w:t xml:space="preserve">– Johnson, Les, 2014, “Living Without Satellites,” </w:t>
      </w:r>
      <w:hyperlink r:id="rId7" w:history="1">
        <w:r w:rsidR="00837217" w:rsidRPr="00837217">
          <w:rPr>
            <w:rStyle w:val="Hyperlink"/>
            <w:rFonts w:asciiTheme="minorHAnsi" w:hAnsiTheme="minorHAnsi" w:cstheme="minorHAnsi"/>
            <w:sz w:val="16"/>
            <w:szCs w:val="16"/>
          </w:rPr>
          <w:t>https://www.baen.com/living_without_satellites</w:t>
        </w:r>
      </w:hyperlink>
      <w:r w:rsidR="00837217" w:rsidRPr="00837217">
        <w:rPr>
          <w:rFonts w:asciiTheme="minorHAnsi" w:hAnsiTheme="minorHAnsi" w:cstheme="minorHAnsi"/>
          <w:sz w:val="16"/>
          <w:szCs w:val="16"/>
        </w:rPr>
        <w:t xml:space="preserve"> Les Johnson is a physicist, author, and NASA technologist. He is an elected member of the International Academy of Astronautics, a Fellow of the British Interplanetary Society and a member of the</w:t>
      </w:r>
      <w:r w:rsidR="00837217" w:rsidRPr="00837217">
        <w:rPr>
          <w:rFonts w:asciiTheme="minorHAnsi" w:eastAsia="Times New Roman" w:hAnsiTheme="minorHAnsi" w:cstheme="minorHAnsi"/>
          <w:sz w:val="16"/>
          <w:szCs w:val="16"/>
        </w:rPr>
        <w:t xml:space="preserve"> Science Fiction and Fantasy Writers of America, the National Space Society, and MENSA.</w:t>
      </w:r>
    </w:p>
    <w:p w14:paraId="0BC50D2E" w14:textId="3C83829A" w:rsidR="00AE6742" w:rsidRPr="00837217" w:rsidRDefault="00AE6742" w:rsidP="00AE6742">
      <w:pPr>
        <w:spacing w:line="240" w:lineRule="auto"/>
        <w:rPr>
          <w:rFonts w:asciiTheme="minorHAnsi" w:eastAsia="DengXian" w:hAnsiTheme="minorHAnsi" w:cstheme="minorHAnsi"/>
        </w:rPr>
      </w:pPr>
    </w:p>
    <w:p w14:paraId="5E0B875F" w14:textId="218082A2" w:rsidR="00AE6742" w:rsidRPr="00837217" w:rsidRDefault="007D4D19" w:rsidP="00AE6742">
      <w:pPr>
        <w:spacing w:line="240" w:lineRule="auto"/>
        <w:rPr>
          <w:rFonts w:asciiTheme="minorHAnsi" w:eastAsia="DengXian" w:hAnsiTheme="minorHAnsi" w:cstheme="minorHAnsi"/>
          <w:sz w:val="16"/>
        </w:rPr>
      </w:pPr>
      <w:r w:rsidRPr="00837217">
        <w:rPr>
          <w:rFonts w:asciiTheme="minorHAnsi" w:hAnsiTheme="minorHAnsi" w:cstheme="minorHAnsi"/>
          <w:sz w:val="16"/>
        </w:rPr>
        <w:t xml:space="preserve">Months before, using computer simulations, the US Space Surveillance Network had predicted that these two satellites would collide. Sophisticated radars around the world kept constant watch on the myriad of objects now circling the Earth and equally sophisticated computer models predicted with high accuracy when such collisions were likely to occur. They got this one right. A team of engineers was watching the display and anxiously waiting on the radar results to provide an estimate of how bad the collision was. After just a few orbits, they had their preliminary answer – </w:t>
      </w:r>
      <w:proofErr w:type="gramStart"/>
      <w:r w:rsidRPr="00837217">
        <w:rPr>
          <w:rFonts w:asciiTheme="minorHAnsi" w:hAnsiTheme="minorHAnsi" w:cstheme="minorHAnsi"/>
          <w:sz w:val="16"/>
        </w:rPr>
        <w:t>pretty bad</w:t>
      </w:r>
      <w:proofErr w:type="gramEnd"/>
      <w:r w:rsidRPr="00837217">
        <w:rPr>
          <w:rFonts w:asciiTheme="minorHAnsi" w:hAnsiTheme="minorHAnsi" w:cstheme="minorHAnsi"/>
          <w:sz w:val="16"/>
        </w:rPr>
        <w:t xml:space="preserve">. According to their models, the debris created in this latest collision was just enough to initiate the </w:t>
      </w:r>
      <w:hyperlink r:id="rId8" w:history="1">
        <w:r w:rsidRPr="00837217">
          <w:rPr>
            <w:rStyle w:val="Hyperlink"/>
            <w:rFonts w:asciiTheme="minorHAnsi" w:hAnsiTheme="minorHAnsi" w:cstheme="minorHAnsi"/>
            <w:sz w:val="16"/>
          </w:rPr>
          <w:t>Kessler Syndrome</w:t>
        </w:r>
      </w:hyperlink>
      <w:r w:rsidRPr="00837217">
        <w:rPr>
          <w:rFonts w:asciiTheme="minorHAnsi" w:hAnsiTheme="minorHAnsi" w:cstheme="minorHAnsi"/>
          <w:sz w:val="16"/>
        </w:rPr>
        <w:t xml:space="preserve">.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Kessler Syndrome</w:t>
      </w:r>
      <w:r w:rsidRPr="00837217">
        <w:rPr>
          <w:rFonts w:asciiTheme="minorHAnsi" w:hAnsiTheme="minorHAnsi" w:cstheme="minorHAnsi"/>
          <w:u w:val="single"/>
        </w:rPr>
        <w:t xml:space="preserve">, </w:t>
      </w:r>
      <w:r w:rsidRPr="00837217">
        <w:rPr>
          <w:rFonts w:asciiTheme="minorHAnsi" w:hAnsiTheme="minorHAnsi" w:cstheme="minorHAnsi"/>
          <w:sz w:val="16"/>
        </w:rPr>
        <w:t>named after the engineer who predicted it, says there will be a time when there are enough pieces of</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debris</w:t>
      </w:r>
      <w:r w:rsidRPr="00837217">
        <w:rPr>
          <w:rFonts w:asciiTheme="minorHAnsi" w:hAnsiTheme="minorHAnsi" w:cstheme="minorHAnsi"/>
          <w:u w:val="single"/>
        </w:rPr>
        <w:t xml:space="preserve"> in space to </w:t>
      </w:r>
      <w:r w:rsidRPr="00837217">
        <w:rPr>
          <w:rFonts w:asciiTheme="minorHAnsi" w:hAnsiTheme="minorHAnsi" w:cstheme="minorHAnsi"/>
          <w:highlight w:val="yellow"/>
          <w:u w:val="single"/>
        </w:rPr>
        <w:t>create a cascading series of collisions that</w:t>
      </w:r>
      <w:r w:rsidRPr="00837217">
        <w:rPr>
          <w:rFonts w:asciiTheme="minorHAnsi" w:hAnsiTheme="minorHAnsi" w:cstheme="minorHAnsi"/>
          <w:u w:val="single"/>
        </w:rPr>
        <w:t xml:space="preserve"> may ultimately </w:t>
      </w:r>
      <w:r w:rsidRPr="00837217">
        <w:rPr>
          <w:rFonts w:asciiTheme="minorHAnsi" w:hAnsiTheme="minorHAnsi" w:cstheme="minorHAnsi"/>
          <w:highlight w:val="yellow"/>
          <w:u w:val="single"/>
        </w:rPr>
        <w:t>render</w:t>
      </w:r>
      <w:r w:rsidRPr="00837217">
        <w:rPr>
          <w:rFonts w:asciiTheme="minorHAnsi" w:hAnsiTheme="minorHAnsi" w:cstheme="minorHAnsi"/>
          <w:u w:val="single"/>
        </w:rPr>
        <w:t xml:space="preserve"> Low Earth </w:t>
      </w:r>
      <w:r w:rsidRPr="00837217">
        <w:rPr>
          <w:rFonts w:asciiTheme="minorHAnsi" w:hAnsiTheme="minorHAnsi" w:cstheme="minorHAnsi"/>
          <w:highlight w:val="yellow"/>
          <w:u w:val="single"/>
        </w:rPr>
        <w:t>Orbit</w:t>
      </w:r>
      <w:r w:rsidRPr="00837217">
        <w:rPr>
          <w:rFonts w:asciiTheme="minorHAnsi" w:hAnsiTheme="minorHAnsi" w:cstheme="minorHAnsi"/>
          <w:u w:val="single"/>
        </w:rPr>
        <w:t xml:space="preserve"> (LEO) </w:t>
      </w:r>
      <w:r w:rsidRPr="00837217">
        <w:rPr>
          <w:rFonts w:asciiTheme="minorHAnsi" w:hAnsiTheme="minorHAnsi" w:cstheme="minorHAnsi"/>
          <w:highlight w:val="yellow"/>
          <w:u w:val="single"/>
        </w:rPr>
        <w:t>unusable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Any satellite in LEO</w:t>
      </w:r>
      <w:r w:rsidRPr="00837217">
        <w:rPr>
          <w:rFonts w:asciiTheme="minorHAnsi" w:hAnsiTheme="minorHAnsi" w:cstheme="minorHAnsi"/>
          <w:u w:val="single"/>
        </w:rPr>
        <w:t xml:space="preserve"> after that time will have a high probability of being hit by debris and </w:t>
      </w:r>
      <w:r w:rsidRPr="00837217">
        <w:rPr>
          <w:rFonts w:asciiTheme="minorHAnsi" w:hAnsiTheme="minorHAnsi" w:cstheme="minorHAnsi"/>
          <w:highlight w:val="yellow"/>
          <w:u w:val="single"/>
        </w:rPr>
        <w:t>destroyed</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The team lead, with data in hand, contacted his superior and informed him of the latest predictions. Not wanting to be alarmist, his supervisor asked for more information, including when the next collision was likely to occur if predictions of a runaway Kessler Syndrome were accurate. The next impacts would occur in no more than six months. Time Zero Plus 6 Months The computer models were correct. Six months later, a </w:t>
      </w:r>
      <w:proofErr w:type="gramStart"/>
      <w:r w:rsidRPr="00837217">
        <w:rPr>
          <w:rFonts w:asciiTheme="minorHAnsi" w:hAnsiTheme="minorHAnsi" w:cstheme="minorHAnsi"/>
          <w:sz w:val="6"/>
          <w:szCs w:val="6"/>
        </w:rPr>
        <w:t>two inch</w:t>
      </w:r>
      <w:proofErr w:type="gramEnd"/>
      <w:r w:rsidRPr="00837217">
        <w:rPr>
          <w:rFonts w:asciiTheme="minorHAnsi" w:hAnsiTheme="minorHAnsi" w:cstheme="minorHAnsi"/>
          <w:sz w:val="6"/>
          <w:szCs w:val="6"/>
        </w:rPr>
        <w:t xml:space="preserve"> piece of aluminum, still traveling twenty times faster than a bullet, collided with a functioning Global Positioning System (GPS) satellite and destroyed it. The collision created another five thousand pieces of debris that quickly spread out into several different orbits. Shortly thereafter, yet another piece impacted a European science satellite, creating still more debris. The Kessler Syndrome had begun. Time Zero Plus 18 Months The six astronauts on the International Space Station were aware of the orbital debris problem. They’d learned about it during their extensive </w:t>
      </w:r>
      <w:proofErr w:type="gramStart"/>
      <w:r w:rsidRPr="00837217">
        <w:rPr>
          <w:rFonts w:asciiTheme="minorHAnsi" w:hAnsiTheme="minorHAnsi" w:cstheme="minorHAnsi"/>
          <w:sz w:val="6"/>
          <w:szCs w:val="6"/>
        </w:rPr>
        <w:t>training</w:t>
      </w:r>
      <w:proofErr w:type="gramEnd"/>
      <w:r w:rsidRPr="00837217">
        <w:rPr>
          <w:rFonts w:asciiTheme="minorHAnsi" w:hAnsiTheme="minorHAnsi" w:cstheme="minorHAnsi"/>
          <w:sz w:val="6"/>
          <w:szCs w:val="6"/>
        </w:rPr>
        <w:t xml:space="preserve"> and they had contingency plans in place should there be a debris threat to the 660,000 pound orbiting laboratory. Bigger than a football field, the station was a large target for debris. Fortunately, under normal circumstances, any debris object large enough to pose a serious threat to the space station was tracked on radar, allowing ample warning of any potential collision risk. In fact, the station performed adjustments to its orbit several times each year to reduce the likelihood of an impact with a closely passing piece of junk. But these were not normal circumstances. The astronauts had been warned of the potential runaway Kessler Syndrome and were in the process of abandoning ship and returning to Earth in the emergency crew escape vehicle when the entire station shuddered from a debris impact somewhere in the Destiny, America’s Laboratory Module. Fortunately, they were in the process of leaving and they were quickly able to get in the escape vehicle. Moments after they separated from the space station and began their return to Earth, the thirty billion dollars orbiting laboratory lost its entire atmosphere and began tumbling out of control. As in the movie Gravity, it, too, had now become a piece of space junk. Time Zero Plus 3 Years Ten satellites and the International Space Station were now </w:t>
      </w:r>
      <w:proofErr w:type="gramStart"/>
      <w:r w:rsidRPr="00837217">
        <w:rPr>
          <w:rFonts w:asciiTheme="minorHAnsi" w:hAnsiTheme="minorHAnsi" w:cstheme="minorHAnsi"/>
          <w:sz w:val="6"/>
          <w:szCs w:val="6"/>
        </w:rPr>
        <w:t>lost</w:t>
      </w:r>
      <w:proofErr w:type="gramEnd"/>
      <w:r w:rsidRPr="00837217">
        <w:rPr>
          <w:rFonts w:asciiTheme="minorHAnsi" w:hAnsiTheme="minorHAnsi" w:cstheme="minorHAnsi"/>
          <w:sz w:val="6"/>
          <w:szCs w:val="6"/>
        </w:rPr>
        <w:t xml:space="preserve"> and the number of collisions was increasing</w:t>
      </w:r>
      <w:r w:rsidRPr="00837217">
        <w:rPr>
          <w:rFonts w:asciiTheme="minorHAnsi" w:hAnsiTheme="minorHAnsi" w:cstheme="minorHAnsi"/>
          <w:sz w:val="16"/>
        </w:rPr>
        <w:t xml:space="preserve">. </w:t>
      </w:r>
      <w:r w:rsidRPr="00837217">
        <w:rPr>
          <w:rFonts w:asciiTheme="minorHAnsi" w:hAnsiTheme="minorHAnsi" w:cstheme="minorHAnsi"/>
          <w:u w:val="single"/>
        </w:rPr>
        <w:t>The United States, Russia, and China were now on high military alert</w:t>
      </w:r>
      <w:r w:rsidRPr="00837217">
        <w:rPr>
          <w:rFonts w:asciiTheme="minorHAnsi" w:hAnsiTheme="minorHAnsi" w:cstheme="minorHAnsi"/>
          <w:sz w:val="16"/>
        </w:rPr>
        <w:t xml:space="preserve">. Among the ten lost satellites were super-secret and super-sophisticated spy satellites. Since the Cold War, </w:t>
      </w:r>
      <w:r w:rsidRPr="00837217">
        <w:rPr>
          <w:rFonts w:asciiTheme="minorHAnsi" w:hAnsiTheme="minorHAnsi" w:cstheme="minorHAnsi"/>
          <w:u w:val="single"/>
        </w:rPr>
        <w:t xml:space="preserve">the world’s major nuclear powers had placed into space spy satellites capable of providing early warning of an attack. These satellites could detect the launch of an adversary’s missiles with sufficient time to trigger a punishing </w:t>
      </w:r>
      <w:proofErr w:type="gramStart"/>
      <w:r w:rsidRPr="00837217">
        <w:rPr>
          <w:rFonts w:asciiTheme="minorHAnsi" w:hAnsiTheme="minorHAnsi" w:cstheme="minorHAnsi"/>
          <w:u w:val="single"/>
        </w:rPr>
        <w:t>counter attack</w:t>
      </w:r>
      <w:proofErr w:type="gramEnd"/>
      <w:r w:rsidRPr="00837217">
        <w:rPr>
          <w:rFonts w:asciiTheme="minorHAnsi" w:hAnsiTheme="minorHAnsi" w:cstheme="minorHAnsi"/>
          <w:u w:val="single"/>
        </w:rPr>
        <w:t xml:space="preserve"> before the first hostile bomb could fall on one of their cities. The doctrine of Mutual Assured Destruction, or MAD, had worked to keep the peace for decades due to the vantage point provided by these eyes in the sky. As the satellites began to go down, defense planners got nervous and increased their state of readiness, regrettably also increasing the chance of a miscalculation causing a devastating war</w:t>
      </w:r>
      <w:r w:rsidRPr="00837217">
        <w:rPr>
          <w:rFonts w:asciiTheme="minorHAnsi" w:hAnsiTheme="minorHAnsi" w:cstheme="minorHAnsi"/>
          <w:sz w:val="16"/>
        </w:rPr>
        <w:t xml:space="preserve">. In both the United States and in Russia, forces were placed on high alert. Fortunately, both countries maintained a significant array of radar installations that could detect missiles in flight shortly after launch. Without satellites, these radars would provide the only warning that an attack had begun. </w:t>
      </w:r>
      <w:r w:rsidRPr="00837217">
        <w:rPr>
          <w:rFonts w:asciiTheme="minorHAnsi" w:hAnsiTheme="minorHAnsi" w:cstheme="minorHAnsi"/>
          <w:u w:val="single"/>
        </w:rPr>
        <w:t>Not since the Cold War had either country’s nuclear forces been on such a high state of alert</w:t>
      </w:r>
      <w:r w:rsidRPr="00837217">
        <w:rPr>
          <w:rFonts w:asciiTheme="minorHAnsi" w:hAnsiTheme="minorHAnsi" w:cstheme="minorHAnsi"/>
          <w:sz w:val="16"/>
        </w:rPr>
        <w:t xml:space="preserve">. </w:t>
      </w:r>
      <w:r w:rsidRPr="00837217">
        <w:rPr>
          <w:rFonts w:asciiTheme="minorHAnsi" w:hAnsiTheme="minorHAnsi" w:cstheme="minorHAnsi"/>
          <w:sz w:val="6"/>
          <w:szCs w:val="6"/>
        </w:rPr>
        <w:t xml:space="preserve">Time Zero Plus 5 Years The total number of satellite collisions totaled over twenty-five. The world’s spacefaring nations were now acutely aware of the problem and working to find a solution. Unfortunately, any solution would require building a series of complex and expensive spacecraft to either remove large debris objects or de-orbit small ones. The first of the satellites to try and reverse the Kessler Syndrome would not be launched for another three years – the total number of damaged satellites at that time was projected to be near fifty… The disaster might play out very differently than the previous scenario. It might begin with a blast of radiation coming from the Sun impacting the Earth, zapping with spacecraft </w:t>
      </w:r>
      <w:proofErr w:type="gramStart"/>
      <w:r w:rsidRPr="00837217">
        <w:rPr>
          <w:rFonts w:asciiTheme="minorHAnsi" w:hAnsiTheme="minorHAnsi" w:cstheme="minorHAnsi"/>
          <w:sz w:val="6"/>
          <w:szCs w:val="6"/>
        </w:rPr>
        <w:t>electronics</w:t>
      </w:r>
      <w:proofErr w:type="gramEnd"/>
      <w:r w:rsidRPr="00837217">
        <w:rPr>
          <w:rFonts w:asciiTheme="minorHAnsi" w:hAnsiTheme="minorHAnsi" w:cstheme="minorHAnsi"/>
          <w:sz w:val="6"/>
          <w:szCs w:val="6"/>
        </w:rPr>
        <w:t xml:space="preserve"> and causing many of our satellites to die or become uncontrollable. It might also be caused deliberately, as an act of international terrorism, with a small country launching a rocket filled with ball bearings into an orbital region occupied by numerous commercial satellites, kickstarting the Kessler Syndrome. Any country with access to space can wreak all sorts of havoc on the largely fragile and unprotected satellites that freely circle the globe. There are already over half a million pieces of </w:t>
      </w:r>
      <w:hyperlink r:id="rId9" w:history="1">
        <w:r w:rsidRPr="00837217">
          <w:rPr>
            <w:rStyle w:val="Hyperlink"/>
            <w:rFonts w:asciiTheme="minorHAnsi" w:hAnsiTheme="minorHAnsi" w:cstheme="minorHAnsi"/>
            <w:sz w:val="6"/>
            <w:szCs w:val="6"/>
          </w:rPr>
          <w:t>debris</w:t>
        </w:r>
      </w:hyperlink>
      <w:r w:rsidRPr="00837217">
        <w:rPr>
          <w:rFonts w:asciiTheme="minorHAnsi" w:hAnsiTheme="minorHAnsi" w:cstheme="minorHAnsi"/>
          <w:sz w:val="6"/>
          <w:szCs w:val="6"/>
        </w:rPr>
        <w:t xml:space="preserve"> in Earth orbit (Figure 1). Debris was probably placed in space with the launch of our first satellites in the late 1950s. Flecks of paint, screws and bolts from early rockets, bits of insulation, and even ice crystals discarded from orbiting space stations are among the debris that will likely remain in Earth orbit for thousands of years until their orbits naturally change and decay or until we go out and get them. Until recently, when a satellite was launched into space, no thought was given to what would happen to it after it completed its mission or ceased functioning. As a result, long-dead satellites are still out there, whizzing through space, becoming debris for some future satellite to crash into. Sometimes these old satellites still have residual propellant in pressurized onboard tanks or high energy batteries. Over time these tanks and batteries fail, causing a relatively large spacecraft to explode and create its own small debris cloud consisting of hundreds or thousands of pieces. Creating orbital debris wasn’t intentional; it happened due to a lack of foresight and planning.</w:t>
      </w:r>
      <w:r w:rsidRPr="00837217">
        <w:rPr>
          <w:rFonts w:asciiTheme="minorHAnsi" w:hAnsiTheme="minorHAnsi" w:cstheme="minorHAnsi"/>
          <w:sz w:val="16"/>
        </w:rPr>
        <w:t xml:space="preserve"> </w:t>
      </w:r>
      <w:r w:rsidR="00AE6742" w:rsidRPr="00837217">
        <w:rPr>
          <w:rFonts w:asciiTheme="minorHAnsi" w:eastAsia="DengXian" w:hAnsiTheme="minorHAnsi" w:cstheme="minorHAnsi"/>
          <w:sz w:val="16"/>
        </w:rPr>
        <w:t xml:space="preserve">No matter the cause, </w:t>
      </w:r>
      <w:r w:rsidR="00AE6742" w:rsidRPr="00837217">
        <w:rPr>
          <w:rFonts w:asciiTheme="minorHAnsi" w:eastAsia="DengXian" w:hAnsiTheme="minorHAnsi" w:cstheme="minorHAnsi"/>
          <w:highlight w:val="yellow"/>
          <w:u w:val="single"/>
        </w:rPr>
        <w:t>once the cascade</w:t>
      </w:r>
      <w:r w:rsidR="00AE6742" w:rsidRPr="00837217">
        <w:rPr>
          <w:rFonts w:asciiTheme="minorHAnsi" w:eastAsia="DengXian" w:hAnsiTheme="minorHAnsi" w:cstheme="minorHAnsi"/>
          <w:u w:val="single"/>
        </w:rPr>
        <w:t xml:space="preserve"> of collisions </w:t>
      </w:r>
      <w:r w:rsidR="00AE6742" w:rsidRPr="00837217">
        <w:rPr>
          <w:rFonts w:asciiTheme="minorHAnsi" w:eastAsia="DengXian" w:hAnsiTheme="minorHAnsi" w:cstheme="minorHAnsi"/>
          <w:highlight w:val="yellow"/>
          <w:u w:val="single"/>
        </w:rPr>
        <w:t>begins</w:t>
      </w:r>
      <w:r w:rsidR="00AE6742" w:rsidRPr="00837217">
        <w:rPr>
          <w:rFonts w:asciiTheme="minorHAnsi" w:eastAsia="DengXian" w:hAnsiTheme="minorHAnsi" w:cstheme="minorHAnsi"/>
          <w:u w:val="single"/>
        </w:rPr>
        <w:t xml:space="preserve">, the result may be the same: </w:t>
      </w:r>
      <w:r w:rsidR="00AE6742" w:rsidRPr="00837217">
        <w:rPr>
          <w:rFonts w:asciiTheme="minorHAnsi" w:eastAsia="DengXian" w:hAnsiTheme="minorHAnsi" w:cstheme="minorHAnsi"/>
          <w:highlight w:val="yellow"/>
          <w:u w:val="single"/>
        </w:rPr>
        <w:t xml:space="preserve">a </w:t>
      </w:r>
      <w:r w:rsidR="00AE6742" w:rsidRPr="00837217">
        <w:rPr>
          <w:rStyle w:val="Emphasis"/>
          <w:rFonts w:asciiTheme="minorHAnsi" w:eastAsia="DengXian" w:hAnsiTheme="minorHAnsi" w:cstheme="minorHAnsi"/>
          <w:highlight w:val="yellow"/>
        </w:rPr>
        <w:t>debris cloud</w:t>
      </w:r>
      <w:r w:rsidR="00AE6742" w:rsidRPr="00837217">
        <w:rPr>
          <w:rFonts w:asciiTheme="minorHAnsi" w:eastAsia="DengXian" w:hAnsiTheme="minorHAnsi" w:cstheme="minorHAnsi"/>
          <w:u w:val="single"/>
        </w:rPr>
        <w:t xml:space="preserve"> of increasing size </w:t>
      </w:r>
      <w:r w:rsidR="00AE6742" w:rsidRPr="00837217">
        <w:rPr>
          <w:rFonts w:asciiTheme="minorHAnsi" w:eastAsia="DengXian" w:hAnsiTheme="minorHAnsi" w:cstheme="minorHAnsi"/>
          <w:highlight w:val="yellow"/>
          <w:u w:val="single"/>
        </w:rPr>
        <w:t xml:space="preserve">will </w:t>
      </w:r>
      <w:r w:rsidR="00AE6742" w:rsidRPr="00837217">
        <w:rPr>
          <w:rStyle w:val="Emphasis"/>
          <w:rFonts w:asciiTheme="minorHAnsi" w:eastAsia="DengXian" w:hAnsiTheme="minorHAnsi" w:cstheme="minorHAnsi"/>
          <w:highlight w:val="yellow"/>
        </w:rPr>
        <w:t>encircle the globe</w:t>
      </w:r>
      <w:r w:rsidR="00AE6742" w:rsidRPr="00837217">
        <w:rPr>
          <w:rFonts w:asciiTheme="minorHAnsi" w:eastAsia="DengXian" w:hAnsiTheme="minorHAnsi" w:cstheme="minorHAnsi"/>
          <w:sz w:val="16"/>
        </w:rPr>
        <w:t xml:space="preserve">. The cloud will consist of thousands of debris objects, each traveling at over five miles per second. These objects will circle the globe every ninety minutes </w:t>
      </w:r>
      <w:proofErr w:type="gramStart"/>
      <w:r w:rsidR="00AE6742" w:rsidRPr="00837217">
        <w:rPr>
          <w:rFonts w:asciiTheme="minorHAnsi" w:eastAsia="DengXian" w:hAnsiTheme="minorHAnsi" w:cstheme="minorHAnsi"/>
          <w:sz w:val="16"/>
        </w:rPr>
        <w:t>and on every orbit,</w:t>
      </w:r>
      <w:proofErr w:type="gramEnd"/>
      <w:r w:rsidR="00AE6742" w:rsidRPr="00837217">
        <w:rPr>
          <w:rFonts w:asciiTheme="minorHAnsi" w:eastAsia="DengXian" w:hAnsiTheme="minorHAnsi" w:cstheme="minorHAnsi"/>
          <w:sz w:val="16"/>
        </w:rPr>
        <w:t xml:space="preserve"> each piece will have a small, but very real, probability of colliding with a functioning spacecraft. </w:t>
      </w:r>
      <w:r w:rsidR="00AE6742" w:rsidRPr="00837217">
        <w:rPr>
          <w:rFonts w:asciiTheme="minorHAnsi" w:eastAsia="DengXian" w:hAnsiTheme="minorHAnsi" w:cstheme="minorHAnsi"/>
          <w:u w:val="single"/>
        </w:rPr>
        <w:t>When</w:t>
      </w:r>
      <w:r w:rsidR="00AE6742" w:rsidRPr="00837217">
        <w:rPr>
          <w:rFonts w:asciiTheme="minorHAnsi" w:eastAsia="DengXian" w:hAnsiTheme="minorHAnsi" w:cstheme="minorHAnsi"/>
          <w:sz w:val="16"/>
        </w:rPr>
        <w:t xml:space="preserve"> these inevitable </w:t>
      </w:r>
      <w:r w:rsidR="00AE6742" w:rsidRPr="00837217">
        <w:rPr>
          <w:rStyle w:val="Emphasis"/>
          <w:rFonts w:asciiTheme="minorHAnsi" w:eastAsia="DengXian" w:hAnsiTheme="minorHAnsi" w:cstheme="minorHAnsi"/>
          <w:highlight w:val="yellow"/>
        </w:rPr>
        <w:t>secondary collisions</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occur</w:t>
      </w:r>
      <w:r w:rsidR="00AE6742" w:rsidRPr="00837217">
        <w:rPr>
          <w:rFonts w:asciiTheme="minorHAnsi" w:eastAsia="DengXian" w:hAnsiTheme="minorHAnsi" w:cstheme="minorHAnsi"/>
          <w:u w:val="single"/>
        </w:rPr>
        <w:t xml:space="preserve">, more debris will be added to the cloud, </w:t>
      </w:r>
      <w:r w:rsidR="00AE6742" w:rsidRPr="00837217">
        <w:rPr>
          <w:rFonts w:asciiTheme="minorHAnsi" w:eastAsia="DengXian" w:hAnsiTheme="minorHAnsi" w:cstheme="minorHAnsi"/>
          <w:highlight w:val="yellow"/>
          <w:u w:val="single"/>
        </w:rPr>
        <w:t>increasing</w:t>
      </w:r>
      <w:r w:rsidR="00AE6742" w:rsidRPr="00837217">
        <w:rPr>
          <w:rFonts w:asciiTheme="minorHAnsi" w:eastAsia="DengXian" w:hAnsiTheme="minorHAnsi" w:cstheme="minorHAnsi"/>
          <w:u w:val="single"/>
        </w:rPr>
        <w:t xml:space="preserve"> yet again the </w:t>
      </w:r>
      <w:r w:rsidR="00AE6742" w:rsidRPr="00837217">
        <w:rPr>
          <w:rFonts w:asciiTheme="minorHAnsi" w:eastAsia="DengXian" w:hAnsiTheme="minorHAnsi" w:cstheme="minorHAnsi"/>
          <w:highlight w:val="yellow"/>
          <w:u w:val="single"/>
        </w:rPr>
        <w:t>probability of future collisions</w:t>
      </w:r>
      <w:r w:rsidR="00AE6742" w:rsidRPr="00837217">
        <w:rPr>
          <w:rFonts w:asciiTheme="minorHAnsi" w:eastAsia="DengXian" w:hAnsiTheme="minorHAnsi" w:cstheme="minorHAnsi"/>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00AE6742" w:rsidRPr="00837217">
        <w:rPr>
          <w:rFonts w:asciiTheme="minorHAnsi" w:eastAsia="DengXian" w:hAnsiTheme="minorHAnsi" w:cstheme="minorHAnsi"/>
          <w:u w:val="single"/>
        </w:rPr>
        <w:t xml:space="preserve">Once the cascade begins and the tipping point is crossed, </w:t>
      </w:r>
      <w:r w:rsidR="00AE6742" w:rsidRPr="00837217">
        <w:rPr>
          <w:rStyle w:val="Emphasis"/>
          <w:rFonts w:asciiTheme="minorHAnsi" w:eastAsia="DengXian" w:hAnsiTheme="minorHAnsi" w:cstheme="minorHAnsi"/>
          <w:highlight w:val="yellow"/>
        </w:rPr>
        <w:t>no satellite</w:t>
      </w:r>
      <w:r w:rsidR="00AE6742" w:rsidRPr="00837217">
        <w:rPr>
          <w:rFonts w:asciiTheme="minorHAnsi" w:eastAsia="DengXian" w:hAnsiTheme="minorHAnsi" w:cstheme="minorHAnsi"/>
          <w:highlight w:val="yellow"/>
          <w:u w:val="single"/>
        </w:rPr>
        <w:t xml:space="preserve"> will be</w:t>
      </w:r>
      <w:r w:rsidR="00AE6742" w:rsidRPr="00837217">
        <w:rPr>
          <w:rFonts w:asciiTheme="minorHAnsi" w:eastAsia="DengXian" w:hAnsiTheme="minorHAnsi" w:cstheme="minorHAnsi"/>
          <w:u w:val="single"/>
        </w:rPr>
        <w:t xml:space="preserve"> completely </w:t>
      </w:r>
      <w:r w:rsidR="00AE6742" w:rsidRPr="00837217">
        <w:rPr>
          <w:rStyle w:val="Emphasis"/>
          <w:rFonts w:asciiTheme="minorHAnsi" w:eastAsia="DengXian" w:hAnsiTheme="minorHAnsi" w:cstheme="minorHAnsi"/>
          <w:highlight w:val="yellow"/>
        </w:rPr>
        <w:t>safe</w:t>
      </w:r>
      <w:r w:rsidR="00AE6742" w:rsidRPr="00837217">
        <w:rPr>
          <w:rFonts w:asciiTheme="minorHAnsi" w:eastAsia="DengXian" w:hAnsiTheme="minorHAnsi" w:cstheme="minorHAnsi"/>
          <w:u w:val="single"/>
        </w:rPr>
        <w:t xml:space="preserve">. Is this </w:t>
      </w:r>
      <w:r w:rsidR="00AE6742" w:rsidRPr="00837217">
        <w:rPr>
          <w:rStyle w:val="Emphasis"/>
          <w:rFonts w:asciiTheme="minorHAnsi" w:eastAsia="DengXian" w:hAnsiTheme="minorHAnsi" w:cstheme="minorHAnsi"/>
        </w:rPr>
        <w:t>inevitable</w:t>
      </w:r>
      <w:r w:rsidR="00AE6742" w:rsidRPr="00837217">
        <w:rPr>
          <w:rFonts w:asciiTheme="minorHAnsi" w:eastAsia="DengXian" w:hAnsiTheme="minorHAnsi" w:cstheme="minorHAnsi"/>
          <w:u w:val="single"/>
        </w:rPr>
        <w:t xml:space="preserve">? </w:t>
      </w:r>
      <w:r w:rsidR="00AE6742" w:rsidRPr="00837217">
        <w:rPr>
          <w:rStyle w:val="Emphasis"/>
          <w:rFonts w:asciiTheme="minorHAnsi" w:eastAsia="DengXian" w:hAnsiTheme="minorHAnsi" w:cstheme="minorHAnsi"/>
        </w:rPr>
        <w:t>No</w:t>
      </w:r>
      <w:r w:rsidR="00AE6742" w:rsidRPr="00837217">
        <w:rPr>
          <w:rFonts w:asciiTheme="minorHAnsi" w:eastAsia="DengXian" w:hAnsiTheme="minorHAnsi" w:cstheme="minorHAnsi"/>
          <w:sz w:val="16"/>
        </w:rPr>
        <w:t xml:space="preserve">. But </w:t>
      </w:r>
      <w:r w:rsidR="00AE6742" w:rsidRPr="00837217">
        <w:rPr>
          <w:rStyle w:val="Emphasis"/>
          <w:rFonts w:asciiTheme="minorHAnsi" w:eastAsia="DengXian" w:hAnsiTheme="minorHAnsi" w:cstheme="minorHAnsi"/>
          <w:highlight w:val="yellow"/>
        </w:rPr>
        <w:t>unless we</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sz w:val="16"/>
          <w:szCs w:val="16"/>
        </w:rPr>
        <w:t xml:space="preserve">begin to take steps to </w:t>
      </w:r>
      <w:r w:rsidR="00AE6742" w:rsidRPr="00837217">
        <w:rPr>
          <w:rStyle w:val="Emphasis"/>
          <w:rFonts w:asciiTheme="minorHAnsi" w:eastAsia="DengXian" w:hAnsiTheme="minorHAnsi" w:cstheme="minorHAnsi"/>
          <w:b w:val="0"/>
          <w:bCs/>
          <w:sz w:val="16"/>
          <w:szCs w:val="16"/>
          <w:u w:val="none"/>
        </w:rPr>
        <w:t>clean</w:t>
      </w:r>
      <w:r w:rsidR="00AE6742" w:rsidRPr="00837217">
        <w:rPr>
          <w:rStyle w:val="Emphasis"/>
          <w:rFonts w:asciiTheme="minorHAnsi" w:eastAsia="DengXian" w:hAnsiTheme="minorHAnsi" w:cstheme="minorHAnsi"/>
          <w:sz w:val="16"/>
          <w:szCs w:val="16"/>
          <w:u w:val="none"/>
        </w:rPr>
        <w:t xml:space="preserve"> </w:t>
      </w:r>
      <w:r w:rsidR="00AE6742" w:rsidRPr="00837217">
        <w:rPr>
          <w:rStyle w:val="Emphasis"/>
          <w:rFonts w:asciiTheme="minorHAnsi" w:eastAsia="DengXian" w:hAnsiTheme="minorHAnsi" w:cstheme="minorHAnsi"/>
          <w:b w:val="0"/>
          <w:bCs/>
          <w:sz w:val="16"/>
          <w:szCs w:val="16"/>
          <w:u w:val="none"/>
        </w:rPr>
        <w:t>up</w:t>
      </w:r>
      <w:r w:rsidR="00AE6742" w:rsidRPr="00837217">
        <w:rPr>
          <w:rFonts w:asciiTheme="minorHAnsi" w:eastAsia="DengXian" w:hAnsiTheme="minorHAnsi" w:cstheme="minorHAnsi"/>
          <w:sz w:val="16"/>
          <w:szCs w:val="16"/>
        </w:rPr>
        <w:t xml:space="preserve"> the existing </w:t>
      </w:r>
      <w:r w:rsidR="00AE6742" w:rsidRPr="00837217">
        <w:rPr>
          <w:rStyle w:val="Emphasis"/>
          <w:rFonts w:asciiTheme="minorHAnsi" w:eastAsia="DengXian" w:hAnsiTheme="minorHAnsi" w:cstheme="minorHAnsi"/>
          <w:b w:val="0"/>
          <w:bCs/>
          <w:sz w:val="16"/>
          <w:szCs w:val="16"/>
          <w:u w:val="none"/>
        </w:rPr>
        <w:t>debris</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limit </w:t>
      </w:r>
      <w:r w:rsidR="00AE6742" w:rsidRPr="00837217">
        <w:rPr>
          <w:rFonts w:asciiTheme="minorHAnsi" w:eastAsia="DengXian" w:hAnsiTheme="minorHAnsi" w:cstheme="minorHAnsi"/>
          <w:u w:val="single"/>
        </w:rPr>
        <w:t xml:space="preserve">the creation of </w:t>
      </w:r>
      <w:r w:rsidR="00AE6742" w:rsidRPr="00837217">
        <w:rPr>
          <w:rFonts w:asciiTheme="minorHAnsi" w:eastAsia="DengXian" w:hAnsiTheme="minorHAnsi" w:cstheme="minorHAnsi"/>
          <w:highlight w:val="yellow"/>
          <w:u w:val="single"/>
        </w:rPr>
        <w:t>future debris</w:t>
      </w:r>
      <w:r w:rsidR="00AE6742" w:rsidRPr="00837217">
        <w:rPr>
          <w:rFonts w:asciiTheme="minorHAnsi" w:eastAsia="DengXian" w:hAnsiTheme="minorHAnsi" w:cstheme="minorHAnsi"/>
          <w:sz w:val="16"/>
        </w:rPr>
        <w:t xml:space="preserve">, and harden our commercial satellites against extreme solar storms, then </w:t>
      </w:r>
      <w:r w:rsidR="00AE6742" w:rsidRPr="00837217">
        <w:rPr>
          <w:rFonts w:asciiTheme="minorHAnsi" w:eastAsia="DengXian" w:hAnsiTheme="minorHAnsi" w:cstheme="minorHAnsi"/>
          <w:u w:val="single"/>
        </w:rPr>
        <w:t>this</w:t>
      </w:r>
      <w:r w:rsidR="00AE6742" w:rsidRPr="00837217">
        <w:rPr>
          <w:rFonts w:asciiTheme="minorHAnsi" w:eastAsia="DengXian" w:hAnsiTheme="minorHAnsi" w:cstheme="minorHAnsi"/>
          <w:sz w:val="16"/>
        </w:rPr>
        <w:t xml:space="preserve"> frightening scenario </w:t>
      </w:r>
      <w:r w:rsidR="00AE6742" w:rsidRPr="00837217">
        <w:rPr>
          <w:rFonts w:asciiTheme="minorHAnsi" w:eastAsia="DengXian" w:hAnsiTheme="minorHAnsi" w:cstheme="minorHAnsi"/>
          <w:u w:val="single"/>
        </w:rPr>
        <w:t>may become a reality</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sz w:val="6"/>
          <w:szCs w:val="6"/>
        </w:rPr>
        <w:t xml:space="preserve">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 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w:t>
      </w:r>
      <w:proofErr w:type="gramStart"/>
      <w:r w:rsidR="00AE6742" w:rsidRPr="00837217">
        <w:rPr>
          <w:rFonts w:asciiTheme="minorHAnsi" w:eastAsia="DengXian" w:hAnsiTheme="minorHAnsi" w:cstheme="minorHAnsi"/>
          <w:sz w:val="6"/>
          <w:szCs w:val="6"/>
        </w:rPr>
        <w:t>sand storms</w:t>
      </w:r>
      <w:proofErr w:type="gramEnd"/>
      <w:r w:rsidR="00AE6742" w:rsidRPr="00837217">
        <w:rPr>
          <w:rFonts w:asciiTheme="minorHAnsi" w:eastAsia="DengXian" w:hAnsiTheme="minorHAnsi" w:cstheme="minorHAnsi"/>
          <w:sz w:val="6"/>
          <w:szCs w:val="6"/>
        </w:rPr>
        <w:t xml:space="preserve">. A sudden loss of GPS for the modern warfighter would be akin to someone losing one of their primary senses – sight, sound, </w:t>
      </w:r>
      <w:proofErr w:type="gramStart"/>
      <w:r w:rsidR="00AE6742" w:rsidRPr="00837217">
        <w:rPr>
          <w:rFonts w:asciiTheme="minorHAnsi" w:eastAsia="DengXian" w:hAnsiTheme="minorHAnsi" w:cstheme="minorHAnsi"/>
          <w:sz w:val="6"/>
          <w:szCs w:val="6"/>
        </w:rPr>
        <w:t>smell</w:t>
      </w:r>
      <w:proofErr w:type="gramEnd"/>
      <w:r w:rsidR="00AE6742" w:rsidRPr="00837217">
        <w:rPr>
          <w:rFonts w:asciiTheme="minorHAnsi" w:eastAsia="DengXian" w:hAnsiTheme="minorHAnsi" w:cstheme="minorHAnsi"/>
          <w:sz w:val="6"/>
          <w:szCs w:val="6"/>
        </w:rPr>
        <w:t xml:space="preserve"> or touch. It would not necessarily be fatal, but it would certainly be debilitating. It is so useful that other countries are building their own systems </w:t>
      </w:r>
      <w:proofErr w:type="gramStart"/>
      <w:r w:rsidR="00AE6742" w:rsidRPr="00837217">
        <w:rPr>
          <w:rFonts w:asciiTheme="minorHAnsi" w:eastAsia="DengXian" w:hAnsiTheme="minorHAnsi" w:cstheme="minorHAnsi"/>
          <w:sz w:val="6"/>
          <w:szCs w:val="6"/>
        </w:rPr>
        <w:t>so as to</w:t>
      </w:r>
      <w:proofErr w:type="gramEnd"/>
      <w:r w:rsidR="00AE6742" w:rsidRPr="00837217">
        <w:rPr>
          <w:rFonts w:asciiTheme="minorHAnsi" w:eastAsia="DengXian" w:hAnsiTheme="minorHAnsi" w:cstheme="minorHAnsi"/>
          <w:sz w:val="6"/>
          <w:szCs w:val="6"/>
        </w:rPr>
        <w:t xml:space="preserve">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 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 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 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 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 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 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 </w:t>
      </w:r>
      <w:r w:rsidR="00AE6742" w:rsidRPr="00837217">
        <w:rPr>
          <w:rStyle w:val="Emphasis"/>
          <w:rFonts w:asciiTheme="minorHAnsi" w:eastAsia="DengXian" w:hAnsiTheme="minorHAnsi" w:cstheme="minorHAnsi"/>
          <w:highlight w:val="yellow"/>
        </w:rPr>
        <w:t>Satellite imagery</w:t>
      </w:r>
      <w:r w:rsidR="00AE6742" w:rsidRPr="00837217">
        <w:rPr>
          <w:rFonts w:asciiTheme="minorHAnsi" w:eastAsia="DengXian" w:hAnsiTheme="minorHAnsi" w:cstheme="minorHAnsi"/>
          <w:highlight w:val="yellow"/>
          <w:u w:val="single"/>
        </w:rPr>
        <w:t xml:space="preserve"> is used by the </w:t>
      </w:r>
      <w:r w:rsidR="00AE6742" w:rsidRPr="00837217">
        <w:rPr>
          <w:rStyle w:val="Emphasis"/>
          <w:rFonts w:asciiTheme="minorHAnsi" w:eastAsia="DengXian" w:hAnsiTheme="minorHAnsi" w:cstheme="minorHAnsi"/>
          <w:highlight w:val="yellow"/>
        </w:rPr>
        <w:t xml:space="preserve">military </w:t>
      </w:r>
      <w:r w:rsidR="00AE6742" w:rsidRPr="00837217">
        <w:rPr>
          <w:rStyle w:val="Emphasis"/>
          <w:rFonts w:asciiTheme="minorHAnsi" w:eastAsia="DengXian" w:hAnsiTheme="minorHAnsi" w:cstheme="minorHAnsi"/>
        </w:rPr>
        <w:t xml:space="preserve">and our political </w:t>
      </w:r>
      <w:r w:rsidR="00AE6742" w:rsidRPr="00837217">
        <w:rPr>
          <w:rStyle w:val="Emphasis"/>
          <w:rFonts w:asciiTheme="minorHAnsi" w:eastAsia="DengXian" w:hAnsiTheme="minorHAnsi" w:cstheme="minorHAnsi"/>
          <w:highlight w:val="yellow"/>
        </w:rPr>
        <w:t>leaders</w:t>
      </w:r>
      <w:r w:rsidR="00AE6742" w:rsidRPr="00837217">
        <w:rPr>
          <w:rFonts w:asciiTheme="minorHAnsi" w:eastAsia="DengXian" w:hAnsiTheme="minorHAnsi" w:cstheme="minorHAnsi"/>
          <w:highlight w:val="yellow"/>
          <w:u w:val="single"/>
        </w:rPr>
        <w:t xml:space="preserve"> to </w:t>
      </w:r>
      <w:r w:rsidR="00AE6742" w:rsidRPr="00837217">
        <w:rPr>
          <w:rStyle w:val="Emphasis"/>
          <w:rFonts w:asciiTheme="minorHAnsi" w:eastAsia="DengXian" w:hAnsiTheme="minorHAnsi" w:cstheme="minorHAnsi"/>
          <w:highlight w:val="yellow"/>
        </w:rPr>
        <w:t>maintain</w:t>
      </w:r>
      <w:r w:rsidR="00AE6742" w:rsidRPr="00837217">
        <w:rPr>
          <w:rFonts w:asciiTheme="minorHAnsi" w:eastAsia="DengXian" w:hAnsiTheme="minorHAnsi" w:cstheme="minorHAnsi"/>
          <w:u w:val="single"/>
        </w:rPr>
        <w:t xml:space="preserve"> the </w:t>
      </w:r>
      <w:r w:rsidR="00AE6742" w:rsidRPr="00837217">
        <w:rPr>
          <w:rStyle w:val="Emphasis"/>
          <w:rFonts w:asciiTheme="minorHAnsi" w:eastAsia="DengXian" w:hAnsiTheme="minorHAnsi" w:cstheme="minorHAnsi"/>
          <w:highlight w:val="yellow"/>
        </w:rPr>
        <w:t>peace</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When</w:t>
      </w:r>
      <w:r w:rsidR="00AE6742" w:rsidRPr="00837217">
        <w:rPr>
          <w:rFonts w:asciiTheme="minorHAnsi" w:eastAsia="DengXian" w:hAnsiTheme="minorHAnsi" w:cstheme="minorHAnsi"/>
          <w:u w:val="single"/>
        </w:rPr>
        <w:t xml:space="preserve"> your potential </w:t>
      </w:r>
      <w:r w:rsidR="00AE6742" w:rsidRPr="00837217">
        <w:rPr>
          <w:rStyle w:val="Emphasis"/>
          <w:rFonts w:asciiTheme="minorHAnsi" w:eastAsia="DengXian" w:hAnsiTheme="minorHAnsi" w:cstheme="minorHAnsi"/>
          <w:highlight w:val="yellow"/>
        </w:rPr>
        <w:t>adversaries can’t hide</w:t>
      </w:r>
      <w:r w:rsidR="00AE6742" w:rsidRPr="00837217">
        <w:rPr>
          <w:rFonts w:asciiTheme="minorHAnsi" w:eastAsia="DengXian" w:hAnsiTheme="minorHAnsi" w:cstheme="minorHAnsi"/>
          <w:u w:val="single"/>
        </w:rPr>
        <w:t xml:space="preserve"> what they’re doing</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u w:val="single"/>
        </w:rPr>
        <w:t xml:space="preserve">where their </w:t>
      </w:r>
      <w:r w:rsidR="00AE6742" w:rsidRPr="00837217">
        <w:rPr>
          <w:rStyle w:val="Emphasis"/>
          <w:rFonts w:asciiTheme="minorHAnsi" w:eastAsia="DengXian" w:hAnsiTheme="minorHAnsi" w:cstheme="minorHAnsi"/>
          <w:highlight w:val="yellow"/>
        </w:rPr>
        <w:t xml:space="preserve">armies </w:t>
      </w:r>
      <w:r w:rsidR="00AE6742" w:rsidRPr="00837217">
        <w:rPr>
          <w:rStyle w:val="Emphasis"/>
          <w:rFonts w:asciiTheme="minorHAnsi" w:eastAsia="DengXian" w:hAnsiTheme="minorHAnsi" w:cstheme="minorHAnsi"/>
        </w:rPr>
        <w:t>are moving</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and </w:t>
      </w:r>
      <w:r w:rsidR="00AE6742" w:rsidRPr="00837217">
        <w:rPr>
          <w:rFonts w:asciiTheme="minorHAnsi" w:eastAsia="DengXian" w:hAnsiTheme="minorHAnsi" w:cstheme="minorHAnsi"/>
          <w:u w:val="single"/>
        </w:rPr>
        <w:t xml:space="preserve">what they are doing with their civilian and </w:t>
      </w:r>
      <w:r w:rsidR="00AE6742" w:rsidRPr="00837217">
        <w:rPr>
          <w:rStyle w:val="Emphasis"/>
          <w:rFonts w:asciiTheme="minorHAnsi" w:eastAsia="DengXian" w:hAnsiTheme="minorHAnsi" w:cstheme="minorHAnsi"/>
          <w:highlight w:val="yellow"/>
        </w:rPr>
        <w:t>military infrastructure</w:t>
      </w:r>
      <w:r w:rsidR="00AE6742" w:rsidRPr="00837217">
        <w:rPr>
          <w:rFonts w:asciiTheme="minorHAnsi" w:eastAsia="DengXian" w:hAnsiTheme="minorHAnsi" w:cstheme="minorHAnsi"/>
          <w:sz w:val="16"/>
        </w:rPr>
        <w:t xml:space="preserve">, then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danger</w:t>
      </w:r>
      <w:r w:rsidR="00AE6742" w:rsidRPr="00837217">
        <w:rPr>
          <w:rFonts w:asciiTheme="minorHAnsi" w:eastAsia="DengXian" w:hAnsiTheme="minorHAnsi" w:cstheme="minorHAnsi"/>
          <w:highlight w:val="yellow"/>
          <w:u w:val="single"/>
        </w:rPr>
        <w:t xml:space="preserve"> of </w:t>
      </w:r>
      <w:r w:rsidR="00AE6742" w:rsidRPr="00837217">
        <w:rPr>
          <w:rStyle w:val="Emphasis"/>
          <w:rFonts w:asciiTheme="minorHAnsi" w:eastAsia="DengXian" w:hAnsiTheme="minorHAnsi" w:cstheme="minorHAnsi"/>
          <w:highlight w:val="yellow"/>
        </w:rPr>
        <w:t>surprise attack</w:t>
      </w:r>
      <w:r w:rsidR="00AE6742" w:rsidRPr="00837217">
        <w:rPr>
          <w:rFonts w:asciiTheme="minorHAnsi" w:eastAsia="DengXian" w:hAnsiTheme="minorHAnsi" w:cstheme="minorHAnsi"/>
          <w:highlight w:val="yellow"/>
          <w:u w:val="single"/>
        </w:rPr>
        <w:t xml:space="preserve"> is </w:t>
      </w:r>
      <w:r w:rsidR="00AE6742" w:rsidRPr="00837217">
        <w:rPr>
          <w:rStyle w:val="Emphasis"/>
          <w:rFonts w:asciiTheme="minorHAnsi" w:eastAsia="DengXian" w:hAnsiTheme="minorHAnsi" w:cstheme="minorHAnsi"/>
          <w:highlight w:val="yellow"/>
        </w:rPr>
        <w:t>diminished</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highlight w:val="yellow"/>
          <w:u w:val="single"/>
        </w:rPr>
        <w:t xml:space="preserve">In our </w:t>
      </w:r>
      <w:r w:rsidR="00AE6742" w:rsidRPr="00837217">
        <w:rPr>
          <w:rStyle w:val="Emphasis"/>
          <w:rFonts w:asciiTheme="minorHAnsi" w:eastAsia="DengXian" w:hAnsiTheme="minorHAnsi" w:cstheme="minorHAnsi"/>
          <w:highlight w:val="yellow"/>
        </w:rPr>
        <w:t>nuclear age</w:t>
      </w:r>
      <w:r w:rsidR="00AE6742" w:rsidRPr="00837217">
        <w:rPr>
          <w:rFonts w:asciiTheme="minorHAnsi" w:eastAsia="DengXian" w:hAnsiTheme="minorHAnsi" w:cstheme="minorHAnsi"/>
          <w:highlight w:val="yellow"/>
          <w:u w:val="single"/>
        </w:rPr>
        <w:t xml:space="preserve"> with </w:t>
      </w:r>
      <w:r w:rsidR="00AE6742" w:rsidRPr="00837217">
        <w:rPr>
          <w:rStyle w:val="Emphasis"/>
          <w:rFonts w:asciiTheme="minorHAnsi" w:eastAsia="DengXian" w:hAnsiTheme="minorHAnsi" w:cstheme="minorHAnsi"/>
          <w:highlight w:val="yellow"/>
        </w:rPr>
        <w:t>instant death</w:t>
      </w:r>
      <w:r w:rsidR="00AE6742" w:rsidRPr="00837217">
        <w:rPr>
          <w:rFonts w:asciiTheme="minorHAnsi" w:eastAsia="DengXian" w:hAnsiTheme="minorHAnsi" w:cstheme="minorHAnsi"/>
          <w:u w:val="single"/>
        </w:rPr>
        <w:t xml:space="preserve"> only </w:t>
      </w:r>
      <w:r w:rsidR="00AE6742" w:rsidRPr="00837217">
        <w:rPr>
          <w:rStyle w:val="Emphasis"/>
          <w:rFonts w:asciiTheme="minorHAnsi" w:eastAsia="DengXian" w:hAnsiTheme="minorHAnsi" w:cstheme="minorHAnsi"/>
          <w:highlight w:val="yellow"/>
        </w:rPr>
        <w:t>minutes away</w:t>
      </w:r>
      <w:r w:rsidR="00AE6742" w:rsidRPr="00837217">
        <w:rPr>
          <w:rFonts w:asciiTheme="minorHAnsi" w:eastAsia="DengXian" w:hAnsiTheme="minorHAnsi" w:cstheme="minorHAnsi"/>
          <w:u w:val="single"/>
        </w:rPr>
        <w:t xml:space="preserve"> by missile attack</w:t>
      </w:r>
      <w:r w:rsidR="00AE6742" w:rsidRPr="00837217">
        <w:rPr>
          <w:rFonts w:asciiTheme="minorHAnsi" w:eastAsia="DengXian" w:hAnsiTheme="minorHAnsi" w:cstheme="minorHAnsi"/>
          <w:sz w:val="16"/>
        </w:rPr>
        <w:t>, the doctrine of Mutual Assured Destruction (</w:t>
      </w:r>
      <w:r w:rsidR="00AE6742" w:rsidRPr="00837217">
        <w:rPr>
          <w:rStyle w:val="Emphasis"/>
          <w:rFonts w:asciiTheme="minorHAnsi" w:eastAsia="DengXian" w:hAnsiTheme="minorHAnsi" w:cstheme="minorHAnsi"/>
          <w:highlight w:val="yellow"/>
        </w:rPr>
        <w:t>MAD</w:t>
      </w:r>
      <w:r w:rsidR="00AE6742" w:rsidRPr="00837217">
        <w:rPr>
          <w:rFonts w:asciiTheme="minorHAnsi" w:eastAsia="DengXian" w:hAnsiTheme="minorHAnsi" w:cstheme="minorHAnsi"/>
          <w:sz w:val="16"/>
        </w:rPr>
        <w:t xml:space="preserve">) </w:t>
      </w:r>
      <w:r w:rsidR="00AE6742" w:rsidRPr="00837217">
        <w:rPr>
          <w:rStyle w:val="Emphasis"/>
          <w:rFonts w:asciiTheme="minorHAnsi" w:eastAsia="DengXian" w:hAnsiTheme="minorHAnsi" w:cstheme="minorHAnsi"/>
          <w:highlight w:val="yellow"/>
        </w:rPr>
        <w:t>only works</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 xml:space="preserve">if </w:t>
      </w:r>
      <w:r w:rsidR="00AE6742" w:rsidRPr="00837217">
        <w:rPr>
          <w:rStyle w:val="Emphasis"/>
          <w:rFonts w:asciiTheme="minorHAnsi" w:eastAsia="DengXian" w:hAnsiTheme="minorHAnsi" w:cstheme="minorHAnsi"/>
          <w:highlight w:val="yellow"/>
        </w:rPr>
        <w:t>both sides know</w:t>
      </w:r>
      <w:r w:rsidR="00AE6742" w:rsidRPr="00837217">
        <w:rPr>
          <w:rFonts w:asciiTheme="minorHAnsi" w:eastAsia="DengXian" w:hAnsiTheme="minorHAnsi" w:cstheme="minorHAnsi"/>
          <w:highlight w:val="yellow"/>
          <w:u w:val="single"/>
        </w:rPr>
        <w:t xml:space="preserve"> </w:t>
      </w:r>
      <w:proofErr w:type="gramStart"/>
      <w:r w:rsidR="00AE6742" w:rsidRPr="00837217">
        <w:rPr>
          <w:rFonts w:asciiTheme="minorHAnsi" w:eastAsia="DengXian" w:hAnsiTheme="minorHAnsi" w:cstheme="minorHAnsi"/>
          <w:highlight w:val="yellow"/>
          <w:u w:val="single"/>
        </w:rPr>
        <w:t>whether</w:t>
      </w:r>
      <w:r w:rsidR="00AE6742" w:rsidRPr="00837217">
        <w:rPr>
          <w:rFonts w:asciiTheme="minorHAnsi" w:eastAsia="DengXian" w:hAnsiTheme="minorHAnsi" w:cstheme="minorHAnsi"/>
          <w:u w:val="single"/>
        </w:rPr>
        <w:t xml:space="preserve"> or not</w:t>
      </w:r>
      <w:proofErr w:type="gramEnd"/>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they are being</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attacked</w:t>
      </w:r>
      <w:r w:rsidR="00AE6742" w:rsidRPr="00837217">
        <w:rPr>
          <w:rFonts w:asciiTheme="minorHAnsi" w:eastAsia="DengXian" w:hAnsiTheme="minorHAnsi" w:cstheme="minorHAnsi"/>
          <w:sz w:val="16"/>
        </w:rPr>
        <w:t xml:space="preserve">.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rPr>
        <w:t xml:space="preserve">launch of </w:t>
      </w:r>
      <w:r w:rsidR="00AE6742" w:rsidRPr="00837217">
        <w:rPr>
          <w:rStyle w:val="Emphasis"/>
          <w:rFonts w:asciiTheme="minorHAnsi" w:eastAsia="DengXian" w:hAnsiTheme="minorHAnsi" w:cstheme="minorHAnsi"/>
          <w:highlight w:val="yellow"/>
        </w:rPr>
        <w:t>missiles</w:t>
      </w:r>
      <w:r w:rsidR="00AE6742" w:rsidRPr="00837217">
        <w:rPr>
          <w:rFonts w:asciiTheme="minorHAnsi" w:eastAsia="DengXian" w:hAnsiTheme="minorHAnsi" w:cstheme="minorHAnsi"/>
          <w:sz w:val="16"/>
        </w:rPr>
        <w:t xml:space="preserve"> or a bomber fleet </w:t>
      </w:r>
      <w:r w:rsidR="00AE6742" w:rsidRPr="00837217">
        <w:rPr>
          <w:rFonts w:asciiTheme="minorHAnsi" w:eastAsia="DengXian" w:hAnsiTheme="minorHAnsi" w:cstheme="minorHAnsi"/>
          <w:highlight w:val="yellow"/>
          <w:u w:val="single"/>
        </w:rPr>
        <w:t xml:space="preserve">can </w:t>
      </w:r>
      <w:r w:rsidR="00AE6742" w:rsidRPr="00837217">
        <w:rPr>
          <w:rStyle w:val="Emphasis"/>
          <w:rFonts w:asciiTheme="minorHAnsi" w:eastAsia="DengXian" w:hAnsiTheme="minorHAnsi" w:cstheme="minorHAnsi"/>
          <w:highlight w:val="yellow"/>
        </w:rPr>
        <w:t>easily be seen from space</w:t>
      </w:r>
      <w:r w:rsidR="00AE6742" w:rsidRPr="00837217">
        <w:rPr>
          <w:rFonts w:asciiTheme="minorHAnsi" w:eastAsia="DengXian" w:hAnsiTheme="minorHAnsi" w:cstheme="minorHAnsi"/>
          <w:sz w:val="16"/>
        </w:rPr>
        <w:t xml:space="preserve"> far in advance of either reaching their potential targets halfway around the globe.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danger</w:t>
      </w:r>
      <w:r w:rsidR="00AE6742" w:rsidRPr="00837217">
        <w:rPr>
          <w:rFonts w:asciiTheme="minorHAnsi" w:eastAsia="DengXian" w:hAnsiTheme="minorHAnsi" w:cstheme="minorHAnsi"/>
          <w:highlight w:val="yellow"/>
          <w:u w:val="single"/>
        </w:rPr>
        <w:t xml:space="preserve"> of </w:t>
      </w:r>
      <w:r w:rsidR="00AE6742" w:rsidRPr="00837217">
        <w:rPr>
          <w:rStyle w:val="Emphasis"/>
          <w:rFonts w:asciiTheme="minorHAnsi" w:eastAsia="DengXian" w:hAnsiTheme="minorHAnsi" w:cstheme="minorHAnsi"/>
          <w:highlight w:val="yellow"/>
        </w:rPr>
        <w:t>surprise attack</w:t>
      </w:r>
      <w:r w:rsidR="00AE6742" w:rsidRPr="00837217">
        <w:rPr>
          <w:rFonts w:asciiTheme="minorHAnsi" w:eastAsia="DengXian" w:hAnsiTheme="minorHAnsi" w:cstheme="minorHAnsi"/>
          <w:u w:val="single"/>
        </w:rPr>
        <w:t xml:space="preserve"> </w:t>
      </w:r>
      <w:r w:rsidR="00AE6742" w:rsidRPr="00837217">
        <w:rPr>
          <w:rFonts w:asciiTheme="minorHAnsi" w:eastAsia="DengXian" w:hAnsiTheme="minorHAnsi" w:cstheme="minorHAnsi"/>
          <w:highlight w:val="yellow"/>
          <w:u w:val="single"/>
        </w:rPr>
        <w:t>is</w:t>
      </w:r>
      <w:r w:rsidR="00AE6742" w:rsidRPr="00837217">
        <w:rPr>
          <w:rFonts w:asciiTheme="minorHAnsi" w:eastAsia="DengXian" w:hAnsiTheme="minorHAnsi" w:cstheme="minorHAnsi"/>
          <w:u w:val="single"/>
        </w:rPr>
        <w:t xml:space="preserve"> therefore </w:t>
      </w:r>
      <w:r w:rsidR="00AE6742" w:rsidRPr="00837217">
        <w:rPr>
          <w:rStyle w:val="Emphasis"/>
          <w:rFonts w:asciiTheme="minorHAnsi" w:eastAsia="DengXian" w:hAnsiTheme="minorHAnsi" w:cstheme="minorHAnsi"/>
          <w:highlight w:val="yellow"/>
        </w:rPr>
        <w:t>small</w:t>
      </w:r>
      <w:r w:rsidR="00AE6742" w:rsidRPr="00837217">
        <w:rPr>
          <w:rFonts w:asciiTheme="minorHAnsi" w:eastAsia="DengXian" w:hAnsiTheme="minorHAnsi" w:cstheme="minorHAnsi"/>
          <w:highlight w:val="yellow"/>
          <w:u w:val="single"/>
        </w:rPr>
        <w:t xml:space="preserve">, making an </w:t>
      </w:r>
      <w:r w:rsidR="00AE6742" w:rsidRPr="00837217">
        <w:rPr>
          <w:rStyle w:val="Emphasis"/>
          <w:rFonts w:asciiTheme="minorHAnsi" w:eastAsia="DengXian" w:hAnsiTheme="minorHAnsi" w:cstheme="minorHAnsi"/>
          <w:highlight w:val="yellow"/>
        </w:rPr>
        <w:t>accidental war</w:t>
      </w:r>
      <w:r w:rsidR="00AE6742" w:rsidRPr="00837217">
        <w:rPr>
          <w:rStyle w:val="Emphasis"/>
          <w:rFonts w:asciiTheme="minorHAnsi" w:eastAsia="DengXian" w:hAnsiTheme="minorHAnsi" w:cstheme="minorHAnsi"/>
        </w:rPr>
        <w:t xml:space="preserve"> far </w:t>
      </w:r>
      <w:r w:rsidR="00AE6742" w:rsidRPr="00837217">
        <w:rPr>
          <w:rStyle w:val="Emphasis"/>
          <w:rFonts w:asciiTheme="minorHAnsi" w:eastAsia="DengXian" w:hAnsiTheme="minorHAnsi" w:cstheme="minorHAnsi"/>
          <w:highlight w:val="yellow"/>
        </w:rPr>
        <w:t>less likely</w:t>
      </w:r>
      <w:r w:rsidR="00AE6742" w:rsidRPr="00837217">
        <w:rPr>
          <w:rFonts w:asciiTheme="minorHAnsi" w:eastAsia="DengXian" w:hAnsiTheme="minorHAnsi" w:cstheme="minorHAnsi"/>
          <w:sz w:val="16"/>
        </w:rPr>
        <w:t xml:space="preserve">. </w:t>
      </w:r>
      <w:proofErr w:type="gramStart"/>
      <w:r w:rsidR="00AE6742" w:rsidRPr="00837217">
        <w:rPr>
          <w:rFonts w:asciiTheme="minorHAnsi" w:eastAsia="DengXian" w:hAnsiTheme="minorHAnsi" w:cstheme="minorHAnsi"/>
          <w:sz w:val="16"/>
        </w:rPr>
        <w:t>So</w:t>
      </w:r>
      <w:proofErr w:type="gramEnd"/>
      <w:r w:rsidR="00AE6742" w:rsidRPr="00837217">
        <w:rPr>
          <w:rFonts w:asciiTheme="minorHAnsi" w:eastAsia="DengXian" w:hAnsiTheme="minorHAnsi" w:cstheme="minorHAnsi"/>
          <w:sz w:val="16"/>
        </w:rPr>
        <w:t xml:space="preserve"> what does all this mean? And what do we do about it? </w:t>
      </w:r>
      <w:proofErr w:type="gramStart"/>
      <w:r w:rsidR="00AE6742" w:rsidRPr="00837217">
        <w:rPr>
          <w:rFonts w:asciiTheme="minorHAnsi" w:eastAsia="DengXian" w:hAnsiTheme="minorHAnsi" w:cstheme="minorHAnsi"/>
          <w:sz w:val="16"/>
        </w:rPr>
        <w:t>First of all</w:t>
      </w:r>
      <w:proofErr w:type="gramEnd"/>
      <w:r w:rsidR="00AE6742" w:rsidRPr="00837217">
        <w:rPr>
          <w:rFonts w:asciiTheme="minorHAnsi" w:eastAsia="DengXian" w:hAnsiTheme="minorHAnsi" w:cstheme="minorHAnsi"/>
          <w:sz w:val="16"/>
        </w:rPr>
        <w:t xml:space="preserve">,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w:t>
      </w:r>
      <w:r w:rsidR="00AE6742" w:rsidRPr="00837217">
        <w:rPr>
          <w:rFonts w:asciiTheme="minorHAnsi" w:eastAsia="DengXian" w:hAnsiTheme="minorHAnsi" w:cstheme="minorHAnsi"/>
          <w:highlight w:val="yellow"/>
          <w:u w:val="single"/>
        </w:rPr>
        <w:t xml:space="preserve">Should we </w:t>
      </w:r>
      <w:r w:rsidR="00AE6742" w:rsidRPr="00837217">
        <w:rPr>
          <w:rStyle w:val="Emphasis"/>
          <w:rFonts w:asciiTheme="minorHAnsi" w:eastAsia="DengXian" w:hAnsiTheme="minorHAnsi" w:cstheme="minorHAnsi"/>
          <w:highlight w:val="yellow"/>
        </w:rPr>
        <w:t>lose</w:t>
      </w:r>
      <w:r w:rsidR="00AE6742" w:rsidRPr="00837217">
        <w:rPr>
          <w:rFonts w:asciiTheme="minorHAnsi" w:eastAsia="DengXian" w:hAnsiTheme="minorHAnsi" w:cstheme="minorHAnsi"/>
          <w:u w:val="single"/>
        </w:rPr>
        <w:t xml:space="preserve"> these </w:t>
      </w:r>
      <w:r w:rsidR="00AE6742" w:rsidRPr="00837217">
        <w:rPr>
          <w:rStyle w:val="Emphasis"/>
          <w:rFonts w:asciiTheme="minorHAnsi" w:eastAsia="DengXian" w:hAnsiTheme="minorHAnsi" w:cstheme="minorHAnsi"/>
        </w:rPr>
        <w:t xml:space="preserve">fragile </w:t>
      </w:r>
      <w:r w:rsidR="00AE6742" w:rsidRPr="00837217">
        <w:rPr>
          <w:rStyle w:val="Emphasis"/>
          <w:rFonts w:asciiTheme="minorHAnsi" w:eastAsia="DengXian" w:hAnsiTheme="minorHAnsi" w:cstheme="minorHAnsi"/>
          <w:highlight w:val="yellow"/>
        </w:rPr>
        <w:t>assets</w:t>
      </w:r>
      <w:r w:rsidR="00AE6742" w:rsidRPr="00837217">
        <w:rPr>
          <w:rFonts w:asciiTheme="minorHAnsi" w:eastAsia="DengXian" w:hAnsiTheme="minorHAnsi" w:cstheme="minorHAnsi"/>
          <w:highlight w:val="yellow"/>
          <w:u w:val="single"/>
        </w:rPr>
        <w:t xml:space="preserve"> in space</w:t>
      </w:r>
      <w:r w:rsidR="00AE6742" w:rsidRPr="00837217">
        <w:rPr>
          <w:rFonts w:asciiTheme="minorHAnsi" w:eastAsia="DengXian" w:hAnsiTheme="minorHAnsi" w:cstheme="minorHAnsi"/>
          <w:sz w:val="16"/>
        </w:rPr>
        <w:t xml:space="preserv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w:t>
      </w:r>
      <w:r w:rsidR="00AE6742" w:rsidRPr="00837217">
        <w:rPr>
          <w:rFonts w:asciiTheme="minorHAnsi" w:eastAsia="DengXian" w:hAnsiTheme="minorHAnsi" w:cstheme="minorHAnsi"/>
          <w:u w:val="single"/>
        </w:rPr>
        <w:t xml:space="preserve">The </w:t>
      </w:r>
      <w:r w:rsidR="00AE6742" w:rsidRPr="00837217">
        <w:rPr>
          <w:rStyle w:val="Emphasis"/>
          <w:rFonts w:asciiTheme="minorHAnsi" w:eastAsia="DengXian" w:hAnsiTheme="minorHAnsi" w:cstheme="minorHAnsi"/>
          <w:highlight w:val="yellow"/>
        </w:rPr>
        <w:t>risk</w:t>
      </w:r>
      <w:r w:rsidR="00AE6742" w:rsidRPr="00837217">
        <w:rPr>
          <w:rFonts w:asciiTheme="minorHAnsi" w:eastAsia="DengXian" w:hAnsiTheme="minorHAnsi" w:cstheme="minorHAnsi"/>
          <w:highlight w:val="yellow"/>
          <w:u w:val="single"/>
        </w:rPr>
        <w:t xml:space="preserve"> of</w:t>
      </w:r>
      <w:r w:rsidR="00AE6742" w:rsidRPr="00837217">
        <w:rPr>
          <w:rFonts w:asciiTheme="minorHAnsi" w:eastAsia="DengXian" w:hAnsiTheme="minorHAnsi" w:cstheme="minorHAnsi"/>
          <w:sz w:val="16"/>
        </w:rPr>
        <w:t xml:space="preserve"> war, including </w:t>
      </w:r>
      <w:r w:rsidR="00AE6742" w:rsidRPr="00837217">
        <w:rPr>
          <w:rStyle w:val="Emphasis"/>
          <w:rFonts w:asciiTheme="minorHAnsi" w:eastAsia="DengXian" w:hAnsiTheme="minorHAnsi" w:cstheme="minorHAnsi"/>
          <w:highlight w:val="yellow"/>
        </w:rPr>
        <w:t>nuclear war</w:t>
      </w:r>
      <w:r w:rsidR="00AE6742" w:rsidRPr="00837217">
        <w:rPr>
          <w:rFonts w:asciiTheme="minorHAnsi" w:eastAsia="DengXian" w:hAnsiTheme="minorHAnsi" w:cstheme="minorHAnsi"/>
          <w:sz w:val="16"/>
          <w:highlight w:val="yellow"/>
        </w:rPr>
        <w:t xml:space="preserve">, </w:t>
      </w:r>
      <w:r w:rsidR="00AE6742" w:rsidRPr="00837217">
        <w:rPr>
          <w:rFonts w:asciiTheme="minorHAnsi" w:eastAsia="DengXian" w:hAnsiTheme="minorHAnsi" w:cstheme="minorHAnsi"/>
          <w:highlight w:val="yellow"/>
          <w:u w:val="single"/>
        </w:rPr>
        <w:t>would increase</w:t>
      </w:r>
      <w:r w:rsidR="00AE6742" w:rsidRPr="00837217">
        <w:rPr>
          <w:rFonts w:asciiTheme="minorHAnsi" w:eastAsia="DengXian" w:hAnsiTheme="minorHAnsi" w:cstheme="minorHAnsi"/>
          <w:sz w:val="16"/>
        </w:rPr>
        <w:t xml:space="preserve"> (loss of spy satellites) </w:t>
      </w:r>
      <w:r w:rsidR="00AE6742" w:rsidRPr="00837217">
        <w:rPr>
          <w:rFonts w:asciiTheme="minorHAnsi" w:eastAsia="DengXian" w:hAnsiTheme="minorHAnsi" w:cstheme="minorHAnsi"/>
          <w:highlight w:val="yellow"/>
          <w:u w:val="single"/>
        </w:rPr>
        <w:t xml:space="preserve">and our military’s </w:t>
      </w:r>
      <w:r w:rsidR="00AE6742" w:rsidRPr="00837217">
        <w:rPr>
          <w:rStyle w:val="Emphasis"/>
          <w:rFonts w:asciiTheme="minorHAnsi" w:eastAsia="DengXian" w:hAnsiTheme="minorHAnsi" w:cstheme="minorHAnsi"/>
          <w:highlight w:val="yellow"/>
        </w:rPr>
        <w:t>ability</w:t>
      </w:r>
      <w:r w:rsidR="00AE6742" w:rsidRPr="00837217">
        <w:rPr>
          <w:rFonts w:asciiTheme="minorHAnsi" w:eastAsia="DengXian" w:hAnsiTheme="minorHAnsi" w:cstheme="minorHAnsi"/>
          <w:highlight w:val="yellow"/>
          <w:u w:val="single"/>
        </w:rPr>
        <w:t xml:space="preserve"> to </w:t>
      </w:r>
      <w:r w:rsidR="00AE6742" w:rsidRPr="00837217">
        <w:rPr>
          <w:rStyle w:val="Emphasis"/>
          <w:rFonts w:asciiTheme="minorHAnsi" w:eastAsia="DengXian" w:hAnsiTheme="minorHAnsi" w:cstheme="minorHAnsi"/>
          <w:highlight w:val="yellow"/>
        </w:rPr>
        <w:t>react to crises</w:t>
      </w:r>
      <w:r w:rsidR="00AE6742" w:rsidRPr="00837217">
        <w:rPr>
          <w:rFonts w:asciiTheme="minorHAnsi" w:eastAsia="DengXian" w:hAnsiTheme="minorHAnsi" w:cstheme="minorHAnsi"/>
          <w:highlight w:val="yellow"/>
          <w:u w:val="single"/>
        </w:rPr>
        <w:t xml:space="preserve"> would be </w:t>
      </w:r>
      <w:r w:rsidR="00AE6742" w:rsidRPr="00837217">
        <w:rPr>
          <w:rStyle w:val="Emphasis"/>
          <w:rFonts w:asciiTheme="minorHAnsi" w:eastAsia="DengXian" w:hAnsiTheme="minorHAnsi" w:cstheme="minorHAnsi"/>
          <w:highlight w:val="yellow"/>
        </w:rPr>
        <w:t>significantly reduced</w:t>
      </w:r>
      <w:r w:rsidR="00AE6742" w:rsidRPr="00837217">
        <w:rPr>
          <w:rFonts w:asciiTheme="minorHAnsi" w:eastAsia="DengXian" w:hAnsiTheme="minorHAnsi" w:cstheme="minorHAnsi"/>
          <w:sz w:val="16"/>
        </w:rPr>
        <w:t xml:space="preserve"> (loss of military logistics and intelligence gathering satellites).</w:t>
      </w:r>
    </w:p>
    <w:p w14:paraId="137FF126" w14:textId="77777777" w:rsidR="008826E4" w:rsidRPr="00837217" w:rsidRDefault="008826E4" w:rsidP="006E29D6">
      <w:pPr>
        <w:pStyle w:val="Heading4"/>
        <w:spacing w:line="240" w:lineRule="auto"/>
        <w:rPr>
          <w:rFonts w:asciiTheme="minorHAnsi" w:hAnsiTheme="minorHAnsi" w:cstheme="minorHAnsi"/>
        </w:rPr>
      </w:pPr>
      <w:r w:rsidRPr="00837217">
        <w:rPr>
          <w:rFonts w:asciiTheme="minorHAnsi" w:hAnsiTheme="minorHAnsi" w:cstheme="minorHAnsi"/>
        </w:rPr>
        <w:t>Collapses environment monitoring---extinction</w:t>
      </w:r>
    </w:p>
    <w:p w14:paraId="2E530C22" w14:textId="77777777" w:rsidR="008826E4" w:rsidRPr="00837217" w:rsidRDefault="008826E4" w:rsidP="006E29D6">
      <w:pPr>
        <w:spacing w:line="240" w:lineRule="auto"/>
        <w:rPr>
          <w:rFonts w:asciiTheme="minorHAnsi" w:hAnsiTheme="minorHAnsi" w:cstheme="minorHAnsi"/>
        </w:rPr>
      </w:pPr>
      <w:r w:rsidRPr="00837217">
        <w:rPr>
          <w:rFonts w:asciiTheme="minorHAnsi" w:hAnsiTheme="minorHAnsi" w:cstheme="minorHAnsi"/>
        </w:rPr>
        <w:t xml:space="preserve">Ben </w:t>
      </w:r>
      <w:r w:rsidRPr="00837217">
        <w:rPr>
          <w:rStyle w:val="Style13ptBold"/>
          <w:rFonts w:asciiTheme="minorHAnsi" w:hAnsiTheme="minorHAnsi" w:cstheme="minorHAnsi"/>
        </w:rPr>
        <w:t>Biggs 18</w:t>
      </w:r>
      <w:r w:rsidRPr="00837217">
        <w:rPr>
          <w:rFonts w:asciiTheme="minorHAnsi" w:hAnsiTheme="minorHAnsi" w:cstheme="minorHAnsi"/>
        </w:rPr>
        <w:t xml:space="preserve">, PhD Researcher in Computer Vision and Deep Learning at the University of Cambridge, “How Satellites Can Protect Planet Earth </w:t>
      </w:r>
      <w:proofErr w:type="gramStart"/>
      <w:r w:rsidRPr="00837217">
        <w:rPr>
          <w:rFonts w:asciiTheme="minorHAnsi" w:hAnsiTheme="minorHAnsi" w:cstheme="minorHAnsi"/>
        </w:rPr>
        <w:t>From</w:t>
      </w:r>
      <w:proofErr w:type="gramEnd"/>
      <w:r w:rsidRPr="00837217">
        <w:rPr>
          <w:rFonts w:asciiTheme="minorHAnsi" w:hAnsiTheme="minorHAnsi" w:cstheme="minorHAnsi"/>
        </w:rPr>
        <w:t xml:space="preserve"> Disaster”, </w:t>
      </w:r>
      <w:proofErr w:type="spellStart"/>
      <w:r w:rsidRPr="00837217">
        <w:rPr>
          <w:rFonts w:asciiTheme="minorHAnsi" w:hAnsiTheme="minorHAnsi" w:cstheme="minorHAnsi"/>
        </w:rPr>
        <w:t>HowItWorks</w:t>
      </w:r>
      <w:proofErr w:type="spellEnd"/>
      <w:r w:rsidRPr="00837217">
        <w:rPr>
          <w:rFonts w:asciiTheme="minorHAnsi" w:hAnsiTheme="minorHAnsi" w:cstheme="minorHAnsi"/>
        </w:rPr>
        <w:t xml:space="preserve"> Daily, 12/22/2018, https://www.howitworksdaily.com/how-satellites-can-protect-planet-earth-from-disaster/</w:t>
      </w:r>
    </w:p>
    <w:p w14:paraId="43053936" w14:textId="77777777" w:rsidR="008826E4" w:rsidRPr="00837217" w:rsidRDefault="008826E4" w:rsidP="006E29D6">
      <w:pPr>
        <w:spacing w:line="240" w:lineRule="auto"/>
        <w:rPr>
          <w:rFonts w:asciiTheme="minorHAnsi" w:hAnsiTheme="minorHAnsi" w:cstheme="minorHAnsi"/>
          <w:sz w:val="16"/>
          <w:szCs w:val="18"/>
        </w:rPr>
      </w:pPr>
      <w:r w:rsidRPr="00837217">
        <w:rPr>
          <w:rFonts w:asciiTheme="minorHAnsi" w:hAnsiTheme="minorHAnsi" w:cstheme="minorHAnsi"/>
          <w:sz w:val="16"/>
          <w:szCs w:val="18"/>
        </w:rPr>
        <w:t xml:space="preserve">It might not look it, but </w:t>
      </w:r>
      <w:r w:rsidRPr="00837217">
        <w:rPr>
          <w:rStyle w:val="StyleUnderline"/>
          <w:rFonts w:asciiTheme="minorHAnsi" w:hAnsiTheme="minorHAnsi" w:cstheme="minorHAnsi"/>
          <w:highlight w:val="cyan"/>
        </w:rPr>
        <w:t>our planet is</w:t>
      </w:r>
      <w:r w:rsidRPr="00837217">
        <w:rPr>
          <w:rStyle w:val="StyleUnderline"/>
          <w:rFonts w:asciiTheme="minorHAnsi" w:hAnsiTheme="minorHAnsi" w:cstheme="minorHAnsi"/>
        </w:rPr>
        <w:t xml:space="preserve"> a </w:t>
      </w:r>
      <w:r w:rsidRPr="00837217">
        <w:rPr>
          <w:rStyle w:val="Emphasis"/>
          <w:rFonts w:asciiTheme="minorHAnsi" w:hAnsiTheme="minorHAnsi" w:cstheme="minorHAnsi"/>
          <w:highlight w:val="cyan"/>
        </w:rPr>
        <w:t>fragile</w:t>
      </w:r>
      <w:r w:rsidRPr="00837217">
        <w:rPr>
          <w:rStyle w:val="StyleUnderline"/>
          <w:rFonts w:asciiTheme="minorHAnsi" w:hAnsiTheme="minorHAnsi" w:cstheme="minorHAnsi"/>
        </w:rPr>
        <w:t xml:space="preserve"> place. </w:t>
      </w:r>
      <w:r w:rsidRPr="00837217">
        <w:rPr>
          <w:rStyle w:val="StyleUnderline"/>
          <w:rFonts w:asciiTheme="minorHAnsi" w:hAnsiTheme="minorHAnsi" w:cstheme="minorHAnsi"/>
          <w:highlight w:val="cyan"/>
        </w:rPr>
        <w:t xml:space="preserve">A </w:t>
      </w:r>
      <w:r w:rsidRPr="00837217">
        <w:rPr>
          <w:rStyle w:val="Emphasis"/>
          <w:rFonts w:asciiTheme="minorHAnsi" w:hAnsiTheme="minorHAnsi" w:cstheme="minorHAnsi"/>
          <w:highlight w:val="cyan"/>
        </w:rPr>
        <w:t>delicate balance</w:t>
      </w:r>
      <w:r w:rsidRPr="00837217">
        <w:rPr>
          <w:rStyle w:val="StyleUnderline"/>
          <w:rFonts w:asciiTheme="minorHAnsi" w:hAnsiTheme="minorHAnsi" w:cstheme="minorHAnsi"/>
        </w:rPr>
        <w:t xml:space="preserve"> of pressure, temperature and gases </w:t>
      </w:r>
      <w:r w:rsidRPr="00837217">
        <w:rPr>
          <w:rStyle w:val="Emphasis"/>
          <w:rFonts w:asciiTheme="minorHAnsi" w:hAnsiTheme="minorHAnsi" w:cstheme="minorHAnsi"/>
          <w:highlight w:val="cyan"/>
        </w:rPr>
        <w:t>keeps us alive</w:t>
      </w:r>
      <w:r w:rsidRPr="00837217">
        <w:rPr>
          <w:rFonts w:asciiTheme="minorHAnsi" w:hAnsiTheme="minorHAnsi" w:cstheme="minorHAnsi"/>
          <w:sz w:val="16"/>
          <w:szCs w:val="18"/>
        </w:rPr>
        <w:t xml:space="preserve">, as our atmosphere lets in enough heat for us to thrive – but not too much that we get too toasty. For many years our planet has looked after itself with ease. </w:t>
      </w:r>
      <w:r w:rsidRPr="00837217">
        <w:rPr>
          <w:rStyle w:val="StyleUnderline"/>
          <w:rFonts w:asciiTheme="minorHAnsi" w:hAnsiTheme="minorHAnsi" w:cstheme="minorHAnsi"/>
          <w:highlight w:val="cyan"/>
        </w:rPr>
        <w:t>Now</w:t>
      </w:r>
      <w:r w:rsidRPr="00837217">
        <w:rPr>
          <w:rStyle w:val="StyleUnderline"/>
          <w:rFonts w:asciiTheme="minorHAnsi" w:hAnsiTheme="minorHAnsi" w:cstheme="minorHAnsi"/>
        </w:rPr>
        <w:t xml:space="preserve">, with </w:t>
      </w:r>
      <w:r w:rsidRPr="00837217">
        <w:rPr>
          <w:rStyle w:val="StyleUnderline"/>
          <w:rFonts w:asciiTheme="minorHAnsi" w:hAnsiTheme="minorHAnsi" w:cstheme="minorHAnsi"/>
          <w:highlight w:val="cyan"/>
        </w:rPr>
        <w:t>humans</w:t>
      </w:r>
      <w:r w:rsidRPr="00837217">
        <w:rPr>
          <w:rFonts w:asciiTheme="minorHAnsi" w:hAnsiTheme="minorHAnsi" w:cstheme="minorHAnsi"/>
          <w:sz w:val="16"/>
          <w:szCs w:val="18"/>
        </w:rPr>
        <w:t xml:space="preserve"> on the scene, </w:t>
      </w:r>
      <w:r w:rsidRPr="00837217">
        <w:rPr>
          <w:rStyle w:val="StyleUnderline"/>
          <w:rFonts w:asciiTheme="minorHAnsi" w:hAnsiTheme="minorHAnsi" w:cstheme="minorHAnsi"/>
        </w:rPr>
        <w:t xml:space="preserve">things </w:t>
      </w:r>
      <w:r w:rsidRPr="00837217">
        <w:rPr>
          <w:rStyle w:val="StyleUnderline"/>
          <w:rFonts w:asciiTheme="minorHAnsi" w:hAnsiTheme="minorHAnsi" w:cstheme="minorHAnsi"/>
          <w:highlight w:val="cyan"/>
        </w:rPr>
        <w:t xml:space="preserve">are changing more than ever, from </w:t>
      </w:r>
      <w:r w:rsidRPr="00837217">
        <w:rPr>
          <w:rStyle w:val="Emphasis"/>
          <w:rFonts w:asciiTheme="minorHAnsi" w:hAnsiTheme="minorHAnsi" w:cstheme="minorHAnsi"/>
          <w:highlight w:val="cyan"/>
        </w:rPr>
        <w:t>climate</w:t>
      </w:r>
      <w:r w:rsidRPr="00837217">
        <w:rPr>
          <w:rStyle w:val="Emphasis"/>
          <w:rFonts w:asciiTheme="minorHAnsi" w:hAnsiTheme="minorHAnsi" w:cstheme="minorHAnsi"/>
        </w:rPr>
        <w:t xml:space="preserve"> change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to</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 xml:space="preserve">mass </w:t>
      </w:r>
      <w:r w:rsidRPr="00837217">
        <w:rPr>
          <w:rStyle w:val="Emphasis"/>
          <w:rFonts w:asciiTheme="minorHAnsi" w:hAnsiTheme="minorHAnsi" w:cstheme="minorHAnsi"/>
          <w:highlight w:val="cyan"/>
        </w:rPr>
        <w:t>defo</w:t>
      </w:r>
      <w:r w:rsidRPr="00837217">
        <w:rPr>
          <w:rStyle w:val="Emphasis"/>
          <w:rFonts w:asciiTheme="minorHAnsi" w:hAnsiTheme="minorHAnsi" w:cstheme="minorHAnsi"/>
        </w:rPr>
        <w:t>restation</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 xml:space="preserve">If </w:t>
      </w:r>
      <w:r w:rsidRPr="00837217">
        <w:rPr>
          <w:rStyle w:val="Emphasis"/>
          <w:rFonts w:asciiTheme="minorHAnsi" w:hAnsiTheme="minorHAnsi" w:cstheme="minorHAnsi"/>
          <w:highlight w:val="cyan"/>
        </w:rPr>
        <w:t>our planet is going to survive</w:t>
      </w:r>
      <w:r w:rsidRPr="00837217">
        <w:rPr>
          <w:rStyle w:val="StyleUnderline"/>
          <w:rFonts w:asciiTheme="minorHAnsi" w:hAnsiTheme="minorHAnsi" w:cstheme="minorHAnsi"/>
        </w:rPr>
        <w:t xml:space="preserve"> long into the </w:t>
      </w:r>
      <w:proofErr w:type="gramStart"/>
      <w:r w:rsidRPr="00837217">
        <w:rPr>
          <w:rStyle w:val="StyleUnderline"/>
          <w:rFonts w:asciiTheme="minorHAnsi" w:hAnsiTheme="minorHAnsi" w:cstheme="minorHAnsi"/>
        </w:rPr>
        <w:t>future</w:t>
      </w:r>
      <w:proofErr w:type="gramEnd"/>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cyan"/>
        </w:rPr>
        <w:t>it’s going to need</w:t>
      </w:r>
      <w:r w:rsidRPr="00837217">
        <w:rPr>
          <w:rStyle w:val="StyleUnderline"/>
          <w:rFonts w:asciiTheme="minorHAnsi" w:hAnsiTheme="minorHAnsi" w:cstheme="minorHAnsi"/>
        </w:rPr>
        <w:t xml:space="preserve"> our </w:t>
      </w:r>
      <w:r w:rsidRPr="00837217">
        <w:rPr>
          <w:rStyle w:val="StyleUnderline"/>
          <w:rFonts w:asciiTheme="minorHAnsi" w:hAnsiTheme="minorHAnsi" w:cstheme="minorHAnsi"/>
          <w:highlight w:val="cyan"/>
        </w:rPr>
        <w:t>help. Fortunately, we’ve got</w:t>
      </w:r>
      <w:r w:rsidRPr="00837217">
        <w:rPr>
          <w:rFonts w:asciiTheme="minorHAnsi" w:hAnsiTheme="minorHAnsi" w:cstheme="minorHAnsi"/>
          <w:sz w:val="16"/>
          <w:szCs w:val="18"/>
        </w:rPr>
        <w:t xml:space="preserve"> plenty of </w:t>
      </w:r>
      <w:r w:rsidRPr="00837217">
        <w:rPr>
          <w:rStyle w:val="StyleUnderline"/>
          <w:rFonts w:asciiTheme="minorHAnsi" w:hAnsiTheme="minorHAnsi" w:cstheme="minorHAnsi"/>
        </w:rPr>
        <w:t>missions</w:t>
      </w:r>
      <w:r w:rsidRPr="00837217">
        <w:rPr>
          <w:rFonts w:asciiTheme="minorHAnsi" w:hAnsiTheme="minorHAnsi" w:cstheme="minorHAnsi"/>
          <w:sz w:val="16"/>
          <w:szCs w:val="18"/>
        </w:rPr>
        <w:t xml:space="preserve"> that are </w:t>
      </w:r>
      <w:r w:rsidRPr="00837217">
        <w:rPr>
          <w:rStyle w:val="StyleUnderline"/>
          <w:rFonts w:asciiTheme="minorHAnsi" w:hAnsiTheme="minorHAnsi" w:cstheme="minorHAnsi"/>
        </w:rPr>
        <w:t xml:space="preserve">working for the benefit of our world already. Using </w:t>
      </w:r>
      <w:r w:rsidRPr="00837217">
        <w:rPr>
          <w:rStyle w:val="StyleUnderline"/>
          <w:rFonts w:asciiTheme="minorHAnsi" w:hAnsiTheme="minorHAnsi" w:cstheme="minorHAnsi"/>
          <w:highlight w:val="cyan"/>
        </w:rPr>
        <w:t xml:space="preserve">observation </w:t>
      </w:r>
      <w:r w:rsidRPr="00837217">
        <w:rPr>
          <w:rStyle w:val="Emphasis"/>
          <w:rFonts w:asciiTheme="minorHAnsi" w:hAnsiTheme="minorHAnsi" w:cstheme="minorHAnsi"/>
          <w:highlight w:val="cyan"/>
        </w:rPr>
        <w:t>sat</w:t>
      </w:r>
      <w:r w:rsidRPr="00837217">
        <w:rPr>
          <w:rStyle w:val="StyleUnderline"/>
          <w:rFonts w:asciiTheme="minorHAnsi" w:hAnsiTheme="minorHAnsi" w:cstheme="minorHAnsi"/>
        </w:rPr>
        <w:t>ellite</w:t>
      </w:r>
      <w:r w:rsidRPr="00837217">
        <w:rPr>
          <w:rStyle w:val="Emphasis"/>
          <w:rFonts w:asciiTheme="minorHAnsi" w:hAnsiTheme="minorHAnsi" w:cstheme="minorHAnsi"/>
          <w:highlight w:val="cyan"/>
        </w:rPr>
        <w:t>s</w:t>
      </w:r>
      <w:r w:rsidRPr="00837217">
        <w:rPr>
          <w:rStyle w:val="StyleUnderline"/>
          <w:rFonts w:asciiTheme="minorHAnsi" w:hAnsiTheme="minorHAnsi" w:cstheme="minorHAnsi"/>
        </w:rPr>
        <w:t xml:space="preserve"> in orbit, scientists have been monitoring Earth for decades, watching how the planet pulsates and changes over time. From orbit </w:t>
      </w:r>
      <w:r w:rsidRPr="00837217">
        <w:rPr>
          <w:rStyle w:val="StyleUnderline"/>
          <w:rFonts w:asciiTheme="minorHAnsi" w:hAnsiTheme="minorHAnsi" w:cstheme="minorHAnsi"/>
          <w:highlight w:val="cyan"/>
        </w:rPr>
        <w:t xml:space="preserve">we can </w:t>
      </w:r>
      <w:r w:rsidRPr="00837217">
        <w:rPr>
          <w:rStyle w:val="Emphasis"/>
          <w:rFonts w:asciiTheme="minorHAnsi" w:hAnsiTheme="minorHAnsi" w:cstheme="minorHAnsi"/>
          <w:highlight w:val="cyan"/>
        </w:rPr>
        <w:t>watch</w:t>
      </w:r>
      <w:r w:rsidRPr="00837217">
        <w:rPr>
          <w:rStyle w:val="StyleUnderline"/>
          <w:rFonts w:asciiTheme="minorHAnsi" w:hAnsiTheme="minorHAnsi" w:cstheme="minorHAnsi"/>
        </w:rPr>
        <w:t xml:space="preserve"> how </w:t>
      </w:r>
      <w:r w:rsidRPr="00837217">
        <w:rPr>
          <w:rStyle w:val="StyleUnderline"/>
          <w:rFonts w:asciiTheme="minorHAnsi" w:hAnsiTheme="minorHAnsi" w:cstheme="minorHAnsi"/>
          <w:highlight w:val="cyan"/>
        </w:rPr>
        <w:t xml:space="preserve">species migrate, </w:t>
      </w:r>
      <w:proofErr w:type="gramStart"/>
      <w:r w:rsidRPr="00837217">
        <w:rPr>
          <w:rStyle w:val="Emphasis"/>
          <w:rFonts w:asciiTheme="minorHAnsi" w:hAnsiTheme="minorHAnsi" w:cstheme="minorHAnsi"/>
          <w:highlight w:val="cyan"/>
        </w:rPr>
        <w:t>identify</w:t>
      </w:r>
      <w:proofErr w:type="gramEnd"/>
      <w:r w:rsidRPr="00837217">
        <w:rPr>
          <w:rStyle w:val="StyleUnderline"/>
          <w:rFonts w:asciiTheme="minorHAnsi" w:hAnsiTheme="minorHAnsi" w:cstheme="minorHAnsi"/>
          <w:highlight w:val="cyan"/>
        </w:rPr>
        <w:t xml:space="preserve"> and </w:t>
      </w:r>
      <w:r w:rsidRPr="00837217">
        <w:rPr>
          <w:rStyle w:val="Emphasis"/>
          <w:rFonts w:asciiTheme="minorHAnsi" w:hAnsiTheme="minorHAnsi" w:cstheme="minorHAnsi"/>
          <w:highlight w:val="cyan"/>
        </w:rPr>
        <w:t>predict</w:t>
      </w:r>
      <w:r w:rsidRPr="00837217">
        <w:rPr>
          <w:rStyle w:val="StyleUnderline"/>
          <w:rFonts w:asciiTheme="minorHAnsi" w:hAnsiTheme="minorHAnsi" w:cstheme="minorHAnsi"/>
        </w:rPr>
        <w:t xml:space="preserve"> environmental </w:t>
      </w:r>
      <w:r w:rsidRPr="00837217">
        <w:rPr>
          <w:rStyle w:val="StyleUnderline"/>
          <w:rFonts w:asciiTheme="minorHAnsi" w:hAnsiTheme="minorHAnsi" w:cstheme="minorHAnsi"/>
          <w:highlight w:val="cyan"/>
        </w:rPr>
        <w:t>changes and</w:t>
      </w:r>
      <w:r w:rsidRPr="00837217">
        <w:rPr>
          <w:rStyle w:val="StyleUnderline"/>
          <w:rFonts w:asciiTheme="minorHAnsi" w:hAnsiTheme="minorHAnsi" w:cstheme="minorHAnsi"/>
        </w:rPr>
        <w:t xml:space="preserve"> even </w:t>
      </w:r>
      <w:r w:rsidRPr="00837217">
        <w:rPr>
          <w:rStyle w:val="Emphasis"/>
          <w:rFonts w:asciiTheme="minorHAnsi" w:hAnsiTheme="minorHAnsi" w:cstheme="minorHAnsi"/>
          <w:highlight w:val="cyan"/>
        </w:rPr>
        <w:t>fix</w:t>
      </w:r>
      <w:r w:rsidRPr="00837217">
        <w:rPr>
          <w:rStyle w:val="StyleUnderline"/>
          <w:rFonts w:asciiTheme="minorHAnsi" w:hAnsiTheme="minorHAnsi" w:cstheme="minorHAnsi"/>
          <w:highlight w:val="cyan"/>
        </w:rPr>
        <w:t xml:space="preserve"> problems</w:t>
      </w:r>
      <w:r w:rsidRPr="00837217">
        <w:rPr>
          <w:rFonts w:asciiTheme="minorHAnsi" w:hAnsiTheme="minorHAnsi" w:cstheme="minorHAnsi"/>
          <w:sz w:val="16"/>
          <w:szCs w:val="18"/>
        </w:rPr>
        <w:t xml:space="preserve">. </w:t>
      </w:r>
      <w:r w:rsidRPr="00837217">
        <w:rPr>
          <w:rStyle w:val="StyleUnderline"/>
          <w:rFonts w:asciiTheme="minorHAnsi" w:hAnsiTheme="minorHAnsi" w:cstheme="minorHAnsi"/>
        </w:rPr>
        <w:t xml:space="preserve">A great example of this was the global effort to </w:t>
      </w:r>
      <w:r w:rsidRPr="00837217">
        <w:rPr>
          <w:rStyle w:val="Emphasis"/>
          <w:rFonts w:asciiTheme="minorHAnsi" w:hAnsiTheme="minorHAnsi" w:cstheme="minorHAnsi"/>
        </w:rPr>
        <w:t>repair a hole in the ozone</w:t>
      </w:r>
      <w:r w:rsidRPr="00837217">
        <w:rPr>
          <w:rStyle w:val="StyleUnderline"/>
          <w:rFonts w:asciiTheme="minorHAnsi" w:hAnsiTheme="minorHAnsi" w:cstheme="minorHAnsi"/>
        </w:rPr>
        <w:t xml:space="preserve"> above the Antarctic back in 1987</w:t>
      </w:r>
      <w:r w:rsidRPr="00837217">
        <w:rPr>
          <w:rFonts w:asciiTheme="minorHAnsi" w:hAnsiTheme="minorHAnsi" w:cstheme="minorHAnsi"/>
          <w:sz w:val="16"/>
          <w:szCs w:val="18"/>
        </w:rPr>
        <w:t xml:space="preserve">. Two years prior, </w:t>
      </w:r>
      <w:r w:rsidRPr="00837217">
        <w:rPr>
          <w:rStyle w:val="StyleUnderline"/>
          <w:rFonts w:asciiTheme="minorHAnsi" w:hAnsiTheme="minorHAnsi" w:cstheme="minorHAnsi"/>
        </w:rPr>
        <w:t>scientists</w:t>
      </w:r>
      <w:r w:rsidRPr="00837217">
        <w:rPr>
          <w:rFonts w:asciiTheme="minorHAnsi" w:hAnsiTheme="minorHAnsi" w:cstheme="minorHAnsi"/>
          <w:sz w:val="16"/>
          <w:szCs w:val="18"/>
        </w:rPr>
        <w:t xml:space="preserve"> had </w:t>
      </w:r>
      <w:r w:rsidRPr="00837217">
        <w:rPr>
          <w:rStyle w:val="StyleUnderline"/>
          <w:rFonts w:asciiTheme="minorHAnsi" w:hAnsiTheme="minorHAnsi" w:cstheme="minorHAnsi"/>
        </w:rPr>
        <w:t>discovered that</w:t>
      </w:r>
      <w:r w:rsidRPr="00837217">
        <w:rPr>
          <w:rFonts w:asciiTheme="minorHAnsi" w:hAnsiTheme="minorHAnsi" w:cstheme="minorHAnsi"/>
          <w:sz w:val="16"/>
          <w:szCs w:val="18"/>
        </w:rPr>
        <w:t xml:space="preserve"> chemicals known as chlorofluorocarbons (</w:t>
      </w:r>
      <w:r w:rsidRPr="00837217">
        <w:rPr>
          <w:rStyle w:val="StyleUnderline"/>
          <w:rFonts w:asciiTheme="minorHAnsi" w:hAnsiTheme="minorHAnsi" w:cstheme="minorHAnsi"/>
        </w:rPr>
        <w:t>CFCs</w:t>
      </w:r>
      <w:r w:rsidRPr="00837217">
        <w:rPr>
          <w:rFonts w:asciiTheme="minorHAnsi" w:hAnsiTheme="minorHAnsi" w:cstheme="minorHAnsi"/>
          <w:sz w:val="16"/>
          <w:szCs w:val="18"/>
        </w:rPr>
        <w:t xml:space="preserve">) – produced by fridges and aerosols, among other things – </w:t>
      </w:r>
      <w:r w:rsidRPr="00837217">
        <w:rPr>
          <w:rStyle w:val="StyleUnderline"/>
          <w:rFonts w:asciiTheme="minorHAnsi" w:hAnsiTheme="minorHAnsi" w:cstheme="minorHAnsi"/>
        </w:rPr>
        <w:t xml:space="preserve">were causing the hole to grow. As a </w:t>
      </w:r>
      <w:proofErr w:type="gramStart"/>
      <w:r w:rsidRPr="00837217">
        <w:rPr>
          <w:rStyle w:val="StyleUnderline"/>
          <w:rFonts w:asciiTheme="minorHAnsi" w:hAnsiTheme="minorHAnsi" w:cstheme="minorHAnsi"/>
        </w:rPr>
        <w:t>result</w:t>
      </w:r>
      <w:proofErr w:type="gramEnd"/>
      <w:r w:rsidRPr="00837217">
        <w:rPr>
          <w:rStyle w:val="StyleUnderline"/>
          <w:rFonts w:asciiTheme="minorHAnsi" w:hAnsiTheme="minorHAnsi" w:cstheme="minorHAnsi"/>
        </w:rPr>
        <w:t xml:space="preserve"> countries around the world agreed to phase out</w:t>
      </w:r>
      <w:r w:rsidRPr="00837217">
        <w:rPr>
          <w:rFonts w:asciiTheme="minorHAnsi" w:hAnsiTheme="minorHAnsi" w:cstheme="minorHAnsi"/>
          <w:sz w:val="16"/>
          <w:szCs w:val="18"/>
        </w:rPr>
        <w:t xml:space="preserve"> the </w:t>
      </w:r>
      <w:r w:rsidRPr="00837217">
        <w:rPr>
          <w:rStyle w:val="StyleUnderline"/>
          <w:rFonts w:asciiTheme="minorHAnsi" w:hAnsiTheme="minorHAnsi" w:cstheme="minorHAnsi"/>
        </w:rPr>
        <w:t>use</w:t>
      </w:r>
      <w:r w:rsidRPr="00837217">
        <w:rPr>
          <w:rFonts w:asciiTheme="minorHAnsi" w:hAnsiTheme="minorHAnsi" w:cstheme="minorHAnsi"/>
          <w:sz w:val="16"/>
          <w:szCs w:val="18"/>
        </w:rPr>
        <w:t xml:space="preserve"> of CFC </w:t>
      </w:r>
      <w:r w:rsidRPr="00837217">
        <w:rPr>
          <w:rStyle w:val="StyleUnderline"/>
          <w:rFonts w:asciiTheme="minorHAnsi" w:hAnsiTheme="minorHAnsi" w:cstheme="minorHAnsi"/>
        </w:rPr>
        <w:t>as part of the Montreal Protocol. In</w:t>
      </w:r>
      <w:r w:rsidRPr="00837217">
        <w:rPr>
          <w:rFonts w:asciiTheme="minorHAnsi" w:hAnsiTheme="minorHAnsi" w:cstheme="minorHAnsi"/>
          <w:sz w:val="16"/>
          <w:szCs w:val="18"/>
        </w:rPr>
        <w:t xml:space="preserve"> early </w:t>
      </w:r>
      <w:r w:rsidRPr="00837217">
        <w:rPr>
          <w:rStyle w:val="StyleUnderline"/>
          <w:rFonts w:asciiTheme="minorHAnsi" w:hAnsiTheme="minorHAnsi" w:cstheme="minorHAnsi"/>
        </w:rPr>
        <w:t>2018, NASA announced that</w:t>
      </w:r>
      <w:r w:rsidRPr="00837217">
        <w:rPr>
          <w:rFonts w:asciiTheme="minorHAnsi" w:hAnsiTheme="minorHAnsi" w:cstheme="minorHAnsi"/>
          <w:sz w:val="16"/>
          <w:szCs w:val="18"/>
        </w:rPr>
        <w:t xml:space="preserve"> its </w:t>
      </w:r>
      <w:r w:rsidRPr="00837217">
        <w:rPr>
          <w:rStyle w:val="StyleUnderline"/>
          <w:rFonts w:asciiTheme="minorHAnsi" w:hAnsiTheme="minorHAnsi" w:cstheme="minorHAnsi"/>
        </w:rPr>
        <w:t>Aura</w:t>
      </w:r>
      <w:r w:rsidRPr="00837217">
        <w:rPr>
          <w:rFonts w:asciiTheme="minorHAnsi" w:hAnsiTheme="minorHAnsi" w:cstheme="minorHAnsi"/>
          <w:sz w:val="16"/>
          <w:szCs w:val="18"/>
        </w:rPr>
        <w:t xml:space="preserve"> satellite had </w:t>
      </w:r>
      <w:r w:rsidRPr="00837217">
        <w:rPr>
          <w:rStyle w:val="StyleUnderline"/>
          <w:rFonts w:asciiTheme="minorHAnsi" w:hAnsiTheme="minorHAnsi" w:cstheme="minorHAnsi"/>
        </w:rPr>
        <w:t>watched the hole successfully close</w:t>
      </w:r>
      <w:r w:rsidRPr="00837217">
        <w:rPr>
          <w:rFonts w:asciiTheme="minorHAnsi" w:hAnsiTheme="minorHAnsi" w:cstheme="min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which began in 1997, has seen NASA launch missions and instruments into orbit. This has included the groundbreaking </w:t>
      </w:r>
      <w:r w:rsidRPr="00837217">
        <w:rPr>
          <w:rStyle w:val="StyleUnderline"/>
          <w:rFonts w:asciiTheme="minorHAnsi" w:hAnsiTheme="minorHAnsi" w:cstheme="minorHAnsi"/>
        </w:rPr>
        <w:t>Landsat</w:t>
      </w:r>
      <w:r w:rsidRPr="00837217">
        <w:rPr>
          <w:rFonts w:asciiTheme="minorHAnsi" w:hAnsiTheme="minorHAnsi" w:cstheme="minorHAnsi"/>
          <w:sz w:val="16"/>
          <w:szCs w:val="18"/>
        </w:rPr>
        <w:t xml:space="preserve"> series of </w:t>
      </w:r>
      <w:r w:rsidRPr="00837217">
        <w:rPr>
          <w:rStyle w:val="StyleUnderline"/>
          <w:rFonts w:asciiTheme="minorHAnsi" w:hAnsiTheme="minorHAnsi" w:cstheme="minorHAnsi"/>
        </w:rPr>
        <w:t>satellites</w:t>
      </w:r>
      <w:r w:rsidRPr="00837217">
        <w:rPr>
          <w:rFonts w:asciiTheme="minorHAnsi" w:hAnsiTheme="minorHAnsi" w:cstheme="minorHAnsi"/>
          <w:sz w:val="16"/>
          <w:szCs w:val="18"/>
        </w:rPr>
        <w:t xml:space="preserve">, which have </w:t>
      </w:r>
      <w:r w:rsidRPr="00837217">
        <w:rPr>
          <w:rStyle w:val="StyleUnderline"/>
          <w:rFonts w:asciiTheme="minorHAnsi" w:hAnsiTheme="minorHAnsi" w:cstheme="minorHAnsi"/>
        </w:rPr>
        <w:t>provided surface images of the whole globe</w:t>
      </w:r>
      <w:r w:rsidRPr="00837217">
        <w:rPr>
          <w:rFonts w:asciiTheme="minorHAnsi" w:hAnsiTheme="minorHAnsi" w:cstheme="min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837217">
        <w:rPr>
          <w:rFonts w:asciiTheme="minorHAnsi" w:hAnsiTheme="minorHAnsi" w:cstheme="minorHAnsi"/>
          <w:sz w:val="16"/>
          <w:szCs w:val="18"/>
        </w:rPr>
        <w:t>programme’s</w:t>
      </w:r>
      <w:proofErr w:type="spellEnd"/>
      <w:r w:rsidRPr="00837217">
        <w:rPr>
          <w:rFonts w:asciiTheme="minorHAnsi" w:hAnsiTheme="minorHAnsi" w:cstheme="minorHAnsi"/>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837217">
        <w:rPr>
          <w:rStyle w:val="StyleUnderline"/>
          <w:rFonts w:asciiTheme="minorHAnsi" w:hAnsiTheme="minorHAnsi" w:cstheme="minorHAnsi"/>
        </w:rPr>
        <w:t>It’s not just NASA that has been keeping a close eye on the planet</w:t>
      </w:r>
      <w:r w:rsidRPr="00837217">
        <w:rPr>
          <w:rFonts w:asciiTheme="minorHAnsi" w:hAnsiTheme="minorHAnsi" w:cstheme="minorHAnsi"/>
          <w:sz w:val="16"/>
          <w:szCs w:val="18"/>
        </w:rPr>
        <w:t xml:space="preserve">. The European Space Agency </w:t>
      </w:r>
      <w:r w:rsidRPr="00837217">
        <w:rPr>
          <w:rStyle w:val="StyleUnderline"/>
          <w:rFonts w:asciiTheme="minorHAnsi" w:hAnsiTheme="minorHAnsi" w:cstheme="minorHAnsi"/>
        </w:rPr>
        <w:t>(ESA) runs</w:t>
      </w:r>
      <w:r w:rsidRPr="00837217">
        <w:rPr>
          <w:rFonts w:asciiTheme="minorHAnsi" w:hAnsiTheme="minorHAnsi" w:cstheme="minorHAnsi"/>
          <w:sz w:val="16"/>
          <w:szCs w:val="18"/>
        </w:rPr>
        <w:t xml:space="preserve"> the </w:t>
      </w:r>
      <w:r w:rsidRPr="00837217">
        <w:rPr>
          <w:rStyle w:val="StyleUnderline"/>
          <w:rFonts w:asciiTheme="minorHAnsi" w:hAnsiTheme="minorHAnsi" w:cstheme="minorHAnsi"/>
        </w:rPr>
        <w:t>Copernicus</w:t>
      </w:r>
      <w:r w:rsidRPr="00837217">
        <w:rPr>
          <w:rFonts w:asciiTheme="minorHAnsi" w:hAnsiTheme="minorHAnsi" w:cstheme="minorHAnsi"/>
          <w:sz w:val="16"/>
          <w:szCs w:val="18"/>
        </w:rPr>
        <w:t xml:space="preserve"> project, billed as </w:t>
      </w:r>
      <w:r w:rsidRPr="00837217">
        <w:rPr>
          <w:rStyle w:val="StyleUnderline"/>
          <w:rFonts w:asciiTheme="minorHAnsi" w:hAnsiTheme="minorHAnsi" w:cstheme="minorHAnsi"/>
        </w:rPr>
        <w:t>the world’s largest single Earth observation campaign</w:t>
      </w:r>
      <w:r w:rsidRPr="00837217">
        <w:rPr>
          <w:rFonts w:asciiTheme="minorHAnsi" w:hAnsiTheme="minorHAnsi" w:cstheme="minorHAnsi"/>
          <w:sz w:val="16"/>
          <w:szCs w:val="18"/>
        </w:rPr>
        <w:t xml:space="preserve">. Previously known as the Global Monitoring for Environment and Security (GMES)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837217">
        <w:rPr>
          <w:rFonts w:asciiTheme="minorHAnsi" w:hAnsiTheme="minorHAnsi" w:cstheme="minorHAnsi"/>
          <w:sz w:val="16"/>
          <w:szCs w:val="18"/>
        </w:rPr>
        <w:t>behaviour</w:t>
      </w:r>
      <w:proofErr w:type="spellEnd"/>
      <w:r w:rsidRPr="00837217">
        <w:rPr>
          <w:rFonts w:asciiTheme="minorHAnsi" w:hAnsiTheme="minorHAnsi" w:cstheme="minorHAnsi"/>
          <w:sz w:val="16"/>
          <w:szCs w:val="18"/>
        </w:rPr>
        <w:t xml:space="preserve"> and health of the oceans, but it has a wide range of abilities. It flies </w:t>
      </w:r>
      <w:proofErr w:type="gramStart"/>
      <w:r w:rsidRPr="00837217">
        <w:rPr>
          <w:rFonts w:asciiTheme="minorHAnsi" w:hAnsiTheme="minorHAnsi" w:cstheme="minorHAnsi"/>
          <w:sz w:val="16"/>
          <w:szCs w:val="18"/>
        </w:rPr>
        <w:t>in formation</w:t>
      </w:r>
      <w:proofErr w:type="gramEnd"/>
      <w:r w:rsidRPr="00837217">
        <w:rPr>
          <w:rFonts w:asciiTheme="minorHAnsi" w:hAnsiTheme="minorHAnsi" w:cstheme="minorHAnsi"/>
          <w:sz w:val="16"/>
          <w:szCs w:val="18"/>
        </w:rPr>
        <w:t xml:space="preserve"> with its predecessor, Sentinel-3A, and together the two of them can provide global data for Earth across an entire day. The </w:t>
      </w:r>
      <w:r w:rsidRPr="00837217">
        <w:rPr>
          <w:rStyle w:val="Emphasis"/>
          <w:rFonts w:asciiTheme="minorHAnsi" w:hAnsiTheme="minorHAnsi" w:cstheme="minorHAnsi"/>
          <w:highlight w:val="cyan"/>
        </w:rPr>
        <w:t>sat</w:t>
      </w:r>
      <w:r w:rsidRPr="00837217">
        <w:rPr>
          <w:rStyle w:val="StyleUnderline"/>
          <w:rFonts w:asciiTheme="minorHAnsi" w:hAnsiTheme="minorHAnsi" w:cstheme="minorHAnsi"/>
        </w:rPr>
        <w:t>ellite</w:t>
      </w:r>
      <w:r w:rsidRPr="00837217">
        <w:rPr>
          <w:rStyle w:val="Emphasis"/>
          <w:rFonts w:asciiTheme="minorHAnsi" w:hAnsiTheme="minorHAnsi" w:cstheme="minorHAnsi"/>
          <w:highlight w:val="cyan"/>
        </w:rPr>
        <w:t>s</w:t>
      </w:r>
      <w:r w:rsidRPr="00837217">
        <w:rPr>
          <w:rFonts w:asciiTheme="minorHAnsi" w:hAnsiTheme="minorHAnsi" w:cstheme="minorHAnsi"/>
          <w:sz w:val="16"/>
          <w:szCs w:val="18"/>
        </w:rPr>
        <w:t xml:space="preserve"> can </w:t>
      </w:r>
      <w:r w:rsidRPr="00837217">
        <w:rPr>
          <w:rStyle w:val="StyleUnderline"/>
          <w:rFonts w:asciiTheme="minorHAnsi" w:hAnsiTheme="minorHAnsi" w:cstheme="minorHAnsi"/>
          <w:highlight w:val="cyan"/>
        </w:rPr>
        <w:t>measure</w:t>
      </w:r>
      <w:r w:rsidRPr="00837217">
        <w:rPr>
          <w:rFonts w:asciiTheme="minorHAnsi" w:hAnsiTheme="minorHAnsi" w:cstheme="minorHAnsi"/>
          <w:sz w:val="16"/>
          <w:szCs w:val="18"/>
        </w:rPr>
        <w:t xml:space="preserve"> the </w:t>
      </w:r>
      <w:r w:rsidRPr="00837217">
        <w:rPr>
          <w:rStyle w:val="Emphasis"/>
          <w:rFonts w:asciiTheme="minorHAnsi" w:hAnsiTheme="minorHAnsi" w:cstheme="minorHAnsi"/>
          <w:highlight w:val="cyan"/>
        </w:rPr>
        <w:t>temperature</w:t>
      </w:r>
      <w:r w:rsidRPr="00837217">
        <w:rPr>
          <w:rStyle w:val="StyleUnderline"/>
          <w:rFonts w:asciiTheme="minorHAnsi" w:hAnsiTheme="minorHAnsi" w:cstheme="minorHAnsi"/>
          <w:highlight w:val="cyan"/>
        </w:rPr>
        <w:t xml:space="preserve"> over oceans</w:t>
      </w:r>
      <w:r w:rsidRPr="00837217">
        <w:rPr>
          <w:rFonts w:asciiTheme="minorHAnsi" w:hAnsiTheme="minorHAnsi" w:cstheme="minorHAnsi"/>
          <w:sz w:val="16"/>
          <w:szCs w:val="18"/>
        </w:rPr>
        <w:t xml:space="preserve">, as well as the </w:t>
      </w:r>
      <w:proofErr w:type="spellStart"/>
      <w:r w:rsidRPr="00837217">
        <w:rPr>
          <w:rFonts w:asciiTheme="minorHAnsi" w:hAnsiTheme="minorHAnsi" w:cstheme="minorHAnsi"/>
          <w:sz w:val="16"/>
          <w:szCs w:val="18"/>
        </w:rPr>
        <w:t>colour</w:t>
      </w:r>
      <w:proofErr w:type="spellEnd"/>
      <w:r w:rsidRPr="00837217">
        <w:rPr>
          <w:rFonts w:asciiTheme="minorHAnsi" w:hAnsiTheme="minorHAnsi" w:cstheme="minorHAnsi"/>
          <w:sz w:val="16"/>
          <w:szCs w:val="18"/>
        </w:rPr>
        <w:t xml:space="preserve"> and height of the sea. </w:t>
      </w:r>
      <w:r w:rsidRPr="00837217">
        <w:rPr>
          <w:rStyle w:val="StyleUnderline"/>
          <w:rFonts w:asciiTheme="minorHAnsi" w:hAnsiTheme="minorHAnsi" w:cstheme="minorHAnsi"/>
        </w:rPr>
        <w:t>They can</w:t>
      </w:r>
      <w:r w:rsidRPr="00837217">
        <w:rPr>
          <w:rFonts w:asciiTheme="minorHAnsi" w:hAnsiTheme="minorHAnsi" w:cstheme="minorHAnsi"/>
          <w:sz w:val="16"/>
          <w:szCs w:val="18"/>
        </w:rPr>
        <w:t xml:space="preserve"> also </w:t>
      </w:r>
      <w:r w:rsidRPr="00837217">
        <w:rPr>
          <w:rStyle w:val="StyleUnderline"/>
          <w:rFonts w:asciiTheme="minorHAnsi" w:hAnsiTheme="minorHAnsi" w:cstheme="minorHAnsi"/>
          <w:highlight w:val="cyan"/>
        </w:rPr>
        <w:t>monitor</w:t>
      </w:r>
      <w:r w:rsidRPr="00837217">
        <w:rPr>
          <w:rStyle w:val="StyleUnderline"/>
          <w:rFonts w:asciiTheme="minorHAnsi" w:hAnsiTheme="minorHAnsi" w:cstheme="minorHAnsi"/>
        </w:rPr>
        <w:t xml:space="preserve"> wild</w:t>
      </w:r>
      <w:r w:rsidRPr="00837217">
        <w:rPr>
          <w:rStyle w:val="Emphasis"/>
          <w:rFonts w:asciiTheme="minorHAnsi" w:hAnsiTheme="minorHAnsi" w:cstheme="minorHAnsi"/>
          <w:highlight w:val="cyan"/>
        </w:rPr>
        <w:t>fires</w:t>
      </w:r>
      <w:r w:rsidRPr="00837217">
        <w:rPr>
          <w:rFonts w:asciiTheme="minorHAnsi" w:hAnsiTheme="minorHAnsi" w:cstheme="minorHAnsi"/>
          <w:sz w:val="16"/>
          <w:szCs w:val="18"/>
        </w:rPr>
        <w:t xml:space="preserve"> from space, </w:t>
      </w:r>
      <w:r w:rsidRPr="00837217">
        <w:rPr>
          <w:rStyle w:val="StyleUnderline"/>
          <w:rFonts w:asciiTheme="minorHAnsi" w:hAnsiTheme="minorHAnsi" w:cstheme="minorHAnsi"/>
        </w:rPr>
        <w:t>check</w:t>
      </w:r>
      <w:r w:rsidRPr="00837217">
        <w:rPr>
          <w:rFonts w:asciiTheme="minorHAnsi" w:hAnsiTheme="minorHAnsi" w:cstheme="minorHAnsi"/>
          <w:sz w:val="16"/>
          <w:szCs w:val="18"/>
        </w:rPr>
        <w:t xml:space="preserve"> the health of </w:t>
      </w:r>
      <w:r w:rsidRPr="00837217">
        <w:rPr>
          <w:rStyle w:val="StyleUnderline"/>
          <w:rFonts w:asciiTheme="minorHAnsi" w:hAnsiTheme="minorHAnsi" w:cstheme="minorHAnsi"/>
        </w:rPr>
        <w:t>vegetation and map the way</w:t>
      </w:r>
      <w:r w:rsidRPr="00837217">
        <w:rPr>
          <w:rFonts w:asciiTheme="minorHAnsi" w:hAnsiTheme="minorHAnsi" w:cstheme="minorHAnsi"/>
          <w:sz w:val="16"/>
          <w:szCs w:val="18"/>
        </w:rPr>
        <w:t xml:space="preserve"> that </w:t>
      </w:r>
      <w:r w:rsidRPr="00837217">
        <w:rPr>
          <w:rStyle w:val="StyleUnderline"/>
          <w:rFonts w:asciiTheme="minorHAnsi" w:hAnsiTheme="minorHAnsi" w:cstheme="minorHAnsi"/>
        </w:rPr>
        <w:t>land is being used around the world. And there are more</w:t>
      </w:r>
      <w:r w:rsidRPr="00837217">
        <w:rPr>
          <w:rFonts w:asciiTheme="minorHAnsi" w:hAnsiTheme="minorHAnsi" w:cstheme="minorHAnsi"/>
          <w:sz w:val="16"/>
          <w:szCs w:val="18"/>
        </w:rPr>
        <w:t xml:space="preserve"> Sentinel </w:t>
      </w:r>
      <w:r w:rsidRPr="00837217">
        <w:rPr>
          <w:rStyle w:val="StyleUnderline"/>
          <w:rFonts w:asciiTheme="minorHAnsi" w:hAnsiTheme="minorHAnsi" w:cstheme="minorHAnsi"/>
        </w:rPr>
        <w:t>satellites on the way</w:t>
      </w:r>
      <w:r w:rsidRPr="00837217">
        <w:rPr>
          <w:rFonts w:asciiTheme="minorHAnsi" w:hAnsiTheme="minorHAnsi" w:cstheme="min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837217">
        <w:rPr>
          <w:rFonts w:asciiTheme="minorHAnsi" w:hAnsiTheme="minorHAnsi" w:cstheme="minorHAnsi"/>
          <w:sz w:val="16"/>
          <w:szCs w:val="18"/>
        </w:rPr>
        <w:t>isthe</w:t>
      </w:r>
      <w:proofErr w:type="spellEnd"/>
      <w:r w:rsidRPr="00837217">
        <w:rPr>
          <w:rFonts w:asciiTheme="minorHAnsi" w:hAnsiTheme="minorHAnsi" w:cstheme="minorHAnsi"/>
          <w:sz w:val="16"/>
          <w:szCs w:val="18"/>
        </w:rPr>
        <w:t xml:space="preserve"> “most ambitious Earth observation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to date,” one that will provide accurate and timely data on the environment, climate change and more. </w:t>
      </w:r>
      <w:proofErr w:type="gramStart"/>
      <w:r w:rsidRPr="00837217">
        <w:rPr>
          <w:rFonts w:asciiTheme="minorHAnsi" w:hAnsiTheme="minorHAnsi" w:cstheme="minorHAnsi"/>
          <w:sz w:val="16"/>
          <w:szCs w:val="18"/>
        </w:rPr>
        <w:t>All of</w:t>
      </w:r>
      <w:proofErr w:type="gramEnd"/>
      <w:r w:rsidRPr="00837217">
        <w:rPr>
          <w:rFonts w:asciiTheme="minorHAnsi" w:hAnsiTheme="minorHAnsi" w:cstheme="minorHAnsi"/>
          <w:sz w:val="16"/>
          <w:szCs w:val="18"/>
        </w:rPr>
        <w:t xml:space="preserve"> this </w:t>
      </w:r>
      <w:r w:rsidRPr="00837217">
        <w:rPr>
          <w:rStyle w:val="StyleUnderline"/>
          <w:rFonts w:asciiTheme="minorHAnsi" w:hAnsiTheme="minorHAnsi" w:cstheme="minorHAnsi"/>
        </w:rPr>
        <w:t xml:space="preserve">data is </w:t>
      </w:r>
      <w:r w:rsidRPr="00837217">
        <w:rPr>
          <w:rStyle w:val="Emphasis"/>
          <w:rFonts w:asciiTheme="minorHAnsi" w:hAnsiTheme="minorHAnsi" w:cstheme="minorHAnsi"/>
          <w:highlight w:val="cyan"/>
        </w:rPr>
        <w:t>vital</w:t>
      </w:r>
      <w:r w:rsidRPr="00837217">
        <w:rPr>
          <w:rStyle w:val="StyleUnderline"/>
          <w:rFonts w:asciiTheme="minorHAnsi" w:hAnsiTheme="minorHAnsi" w:cstheme="minorHAnsi"/>
          <w:highlight w:val="cyan"/>
        </w:rPr>
        <w:t xml:space="preserve"> for </w:t>
      </w:r>
      <w:r w:rsidRPr="00837217">
        <w:rPr>
          <w:rStyle w:val="Emphasis"/>
          <w:rFonts w:asciiTheme="minorHAnsi" w:hAnsiTheme="minorHAnsi" w:cstheme="minorHAnsi"/>
          <w:highlight w:val="cyan"/>
        </w:rPr>
        <w:t>directing climate policy</w:t>
      </w:r>
      <w:r w:rsidRPr="00837217">
        <w:rPr>
          <w:rStyle w:val="StyleUnderline"/>
          <w:rFonts w:asciiTheme="minorHAnsi" w:hAnsiTheme="minorHAnsi" w:cstheme="minorHAnsi"/>
          <w:highlight w:val="cyan"/>
        </w:rPr>
        <w:t xml:space="preserve"> and</w:t>
      </w:r>
      <w:r w:rsidRPr="00837217">
        <w:rPr>
          <w:rStyle w:val="StyleUnderline"/>
          <w:rFonts w:asciiTheme="minorHAnsi" w:hAnsiTheme="minorHAnsi" w:cstheme="minorHAnsi"/>
        </w:rPr>
        <w:t xml:space="preserve"> </w:t>
      </w:r>
      <w:r w:rsidRPr="00837217">
        <w:rPr>
          <w:rStyle w:val="Emphasis"/>
          <w:rFonts w:asciiTheme="minorHAnsi" w:hAnsiTheme="minorHAnsi" w:cstheme="minorHAnsi"/>
        </w:rPr>
        <w:t xml:space="preserve">other </w:t>
      </w:r>
      <w:r w:rsidRPr="00837217">
        <w:rPr>
          <w:rStyle w:val="Emphasis"/>
          <w:rFonts w:asciiTheme="minorHAnsi" w:hAnsiTheme="minorHAnsi" w:cstheme="minorHAnsi"/>
          <w:highlight w:val="cyan"/>
        </w:rPr>
        <w:t>human activities</w:t>
      </w:r>
      <w:r w:rsidRPr="00837217">
        <w:rPr>
          <w:rStyle w:val="StyleUnderline"/>
          <w:rFonts w:asciiTheme="minorHAnsi" w:hAnsiTheme="minorHAnsi" w:cstheme="minorHAnsi"/>
          <w:highlight w:val="cyan"/>
        </w:rPr>
        <w:t xml:space="preserve"> on Earth</w:t>
      </w:r>
      <w:r w:rsidRPr="00837217">
        <w:rPr>
          <w:rStyle w:val="StyleUnderline"/>
          <w:rFonts w:asciiTheme="minorHAnsi" w:hAnsiTheme="minorHAnsi" w:cstheme="minorHAnsi"/>
        </w:rPr>
        <w:t>. By observing our planet around the clock from space we can see the direct effect that humans are having on it</w:t>
      </w:r>
      <w:r w:rsidRPr="00837217">
        <w:rPr>
          <w:rFonts w:asciiTheme="minorHAnsi" w:hAnsiTheme="minorHAnsi" w:cstheme="minorHAnsi"/>
        </w:rPr>
        <w:t>.</w:t>
      </w:r>
      <w:r w:rsidRPr="00837217">
        <w:rPr>
          <w:rStyle w:val="StyleUnderline"/>
          <w:rFonts w:asciiTheme="minorHAnsi" w:hAnsiTheme="minorHAnsi" w:cstheme="minorHAnsi"/>
        </w:rPr>
        <w:t xml:space="preserve"> </w:t>
      </w:r>
      <w:r w:rsidRPr="00837217">
        <w:rPr>
          <w:rFonts w:asciiTheme="minorHAnsi" w:hAnsiTheme="minorHAnsi" w:cstheme="minorHAnsi"/>
          <w:sz w:val="16"/>
          <w:szCs w:val="18"/>
        </w:rPr>
        <w:t xml:space="preserve">These are not the only climate-monitoring missions run by NASA and the ESA. The former has </w:t>
      </w:r>
      <w:proofErr w:type="gramStart"/>
      <w:r w:rsidRPr="00837217">
        <w:rPr>
          <w:rFonts w:asciiTheme="minorHAnsi" w:hAnsiTheme="minorHAnsi" w:cstheme="minorHAnsi"/>
          <w:sz w:val="16"/>
          <w:szCs w:val="18"/>
        </w:rPr>
        <w:t>a number of</w:t>
      </w:r>
      <w:proofErr w:type="gramEnd"/>
      <w:r w:rsidRPr="00837217">
        <w:rPr>
          <w:rFonts w:asciiTheme="minorHAnsi" w:hAnsiTheme="minorHAnsi" w:cstheme="minorHAnsi"/>
          <w:sz w:val="16"/>
          <w:szCs w:val="18"/>
        </w:rPr>
        <w:t xml:space="preserve"> other missions, including the Deep Space Climate Observatory, which observes the sunlit side of Earth. The latter has eight missions on the books in its Earth Explorer </w:t>
      </w:r>
      <w:proofErr w:type="spellStart"/>
      <w:r w:rsidRPr="00837217">
        <w:rPr>
          <w:rFonts w:asciiTheme="minorHAnsi" w:hAnsiTheme="minorHAnsi" w:cstheme="minorHAnsi"/>
          <w:sz w:val="16"/>
          <w:szCs w:val="18"/>
        </w:rPr>
        <w:t>programme</w:t>
      </w:r>
      <w:proofErr w:type="spellEnd"/>
      <w:r w:rsidRPr="00837217">
        <w:rPr>
          <w:rFonts w:asciiTheme="minorHAnsi" w:hAnsiTheme="minorHAnsi" w:cstheme="minorHAnsi"/>
          <w:sz w:val="16"/>
          <w:szCs w:val="18"/>
        </w:rPr>
        <w:t xml:space="preserve">, including a mission to study how Earth’s gravity field varies over the surface of the planet, called the Gravity field and steady-state Ocean Circulation Explorer (GOCE), which ended in 2013. In 2016, </w:t>
      </w:r>
      <w:r w:rsidRPr="00837217">
        <w:rPr>
          <w:rStyle w:val="StyleUnderline"/>
          <w:rFonts w:asciiTheme="minorHAnsi" w:hAnsiTheme="minorHAnsi" w:cstheme="minorHAnsi"/>
        </w:rPr>
        <w:t>countries</w:t>
      </w:r>
      <w:r w:rsidRPr="00837217">
        <w:rPr>
          <w:rFonts w:asciiTheme="minorHAnsi" w:hAnsiTheme="minorHAnsi" w:cstheme="minorHAnsi"/>
          <w:sz w:val="16"/>
          <w:szCs w:val="18"/>
        </w:rPr>
        <w:t xml:space="preserve"> of the world </w:t>
      </w:r>
      <w:r w:rsidRPr="00837217">
        <w:rPr>
          <w:rStyle w:val="StyleUnderline"/>
          <w:rFonts w:asciiTheme="minorHAnsi" w:hAnsiTheme="minorHAnsi" w:cstheme="minorHAnsi"/>
        </w:rPr>
        <w:t>came together to sign</w:t>
      </w:r>
      <w:r w:rsidRPr="00837217">
        <w:rPr>
          <w:rFonts w:asciiTheme="minorHAnsi" w:hAnsiTheme="minorHAnsi" w:cstheme="minorHAnsi"/>
          <w:sz w:val="16"/>
          <w:szCs w:val="18"/>
        </w:rPr>
        <w:t xml:space="preserve"> the </w:t>
      </w:r>
      <w:r w:rsidRPr="00837217">
        <w:rPr>
          <w:rStyle w:val="Emphasis"/>
          <w:rFonts w:asciiTheme="minorHAnsi" w:hAnsiTheme="minorHAnsi" w:cstheme="minorHAnsi"/>
          <w:highlight w:val="cyan"/>
        </w:rPr>
        <w:t>Paris</w:t>
      </w:r>
      <w:r w:rsidRPr="00837217">
        <w:rPr>
          <w:rFonts w:asciiTheme="minorHAnsi" w:hAnsiTheme="minorHAnsi" w:cstheme="minorHAnsi"/>
          <w:sz w:val="16"/>
          <w:szCs w:val="18"/>
        </w:rPr>
        <w:t xml:space="preserve"> Climate Agreement, </w:t>
      </w:r>
      <w:r w:rsidRPr="00837217">
        <w:rPr>
          <w:rStyle w:val="StyleUnderline"/>
          <w:rFonts w:asciiTheme="minorHAnsi" w:hAnsiTheme="minorHAnsi" w:cstheme="minorHAnsi"/>
        </w:rPr>
        <w:t>a global effort to reduce</w:t>
      </w:r>
      <w:r w:rsidRPr="00837217">
        <w:rPr>
          <w:rFonts w:asciiTheme="minorHAnsi" w:hAnsiTheme="minorHAnsi" w:cstheme="minorHAnsi"/>
          <w:sz w:val="16"/>
          <w:szCs w:val="18"/>
        </w:rPr>
        <w:t xml:space="preserve"> carbon </w:t>
      </w:r>
      <w:r w:rsidRPr="00837217">
        <w:rPr>
          <w:rStyle w:val="StyleUnderline"/>
          <w:rFonts w:asciiTheme="minorHAnsi" w:hAnsiTheme="minorHAnsi" w:cstheme="minorHAnsi"/>
        </w:rPr>
        <w:t>emissions to prevent</w:t>
      </w:r>
      <w:r w:rsidRPr="00837217">
        <w:rPr>
          <w:rFonts w:asciiTheme="minorHAnsi" w:hAnsiTheme="minorHAnsi" w:cstheme="minorHAnsi"/>
          <w:sz w:val="16"/>
          <w:szCs w:val="18"/>
        </w:rPr>
        <w:t xml:space="preserve"> the global average </w:t>
      </w:r>
      <w:r w:rsidRPr="00837217">
        <w:rPr>
          <w:rStyle w:val="StyleUnderline"/>
          <w:rFonts w:asciiTheme="minorHAnsi" w:hAnsiTheme="minorHAnsi" w:cstheme="minorHAnsi"/>
        </w:rPr>
        <w:t>temperature rising by two degrees</w:t>
      </w:r>
      <w:r w:rsidRPr="00837217">
        <w:rPr>
          <w:rFonts w:asciiTheme="minorHAnsi" w:hAnsiTheme="minorHAnsi" w:cstheme="minorHAnsi"/>
          <w:sz w:val="16"/>
          <w:szCs w:val="18"/>
        </w:rPr>
        <w:t xml:space="preserve"> Celsius above pre-industrial levels. </w:t>
      </w:r>
      <w:r w:rsidRPr="00837217">
        <w:rPr>
          <w:rStyle w:val="StyleUnderline"/>
          <w:rFonts w:asciiTheme="minorHAnsi" w:hAnsiTheme="minorHAnsi" w:cstheme="minorHAnsi"/>
        </w:rPr>
        <w:t>While the US later</w:t>
      </w:r>
      <w:r w:rsidRPr="00837217">
        <w:rPr>
          <w:rFonts w:asciiTheme="minorHAnsi" w:hAnsiTheme="minorHAnsi" w:cstheme="minorHAnsi"/>
          <w:sz w:val="16"/>
          <w:szCs w:val="18"/>
        </w:rPr>
        <w:t xml:space="preserve"> infamously </w:t>
      </w:r>
      <w:r w:rsidRPr="00837217">
        <w:rPr>
          <w:rStyle w:val="StyleUnderline"/>
          <w:rFonts w:asciiTheme="minorHAnsi" w:hAnsiTheme="minorHAnsi" w:cstheme="minorHAnsi"/>
        </w:rPr>
        <w:t>reneged</w:t>
      </w:r>
      <w:r w:rsidRPr="00837217">
        <w:rPr>
          <w:rFonts w:asciiTheme="minorHAnsi" w:hAnsiTheme="minorHAnsi" w:cstheme="minorHAnsi"/>
          <w:sz w:val="16"/>
          <w:szCs w:val="18"/>
        </w:rPr>
        <w:t xml:space="preserve"> from this agreement, </w:t>
      </w:r>
      <w:r w:rsidRPr="00837217">
        <w:rPr>
          <w:rStyle w:val="StyleUnderline"/>
          <w:rFonts w:asciiTheme="minorHAnsi" w:hAnsiTheme="minorHAnsi" w:cstheme="minorHAnsi"/>
        </w:rPr>
        <w:t xml:space="preserve">it </w:t>
      </w:r>
      <w:r w:rsidRPr="00837217">
        <w:rPr>
          <w:rStyle w:val="StyleUnderline"/>
          <w:rFonts w:asciiTheme="minorHAnsi" w:hAnsiTheme="minorHAnsi" w:cstheme="minorHAnsi"/>
          <w:highlight w:val="cyan"/>
        </w:rPr>
        <w:t>was proof that with</w:t>
      </w:r>
      <w:r w:rsidRPr="00837217">
        <w:rPr>
          <w:rFonts w:asciiTheme="minorHAnsi" w:hAnsiTheme="minorHAnsi" w:cstheme="minorHAnsi"/>
          <w:sz w:val="16"/>
          <w:szCs w:val="18"/>
        </w:rPr>
        <w:t xml:space="preserve"> enough level-headed minds, minds that can see the </w:t>
      </w:r>
      <w:r w:rsidRPr="00837217">
        <w:rPr>
          <w:rStyle w:val="Emphasis"/>
          <w:rFonts w:asciiTheme="minorHAnsi" w:hAnsiTheme="minorHAnsi" w:cstheme="minorHAnsi"/>
          <w:highlight w:val="cyan"/>
        </w:rPr>
        <w:t>data</w:t>
      </w:r>
      <w:r w:rsidRPr="00837217">
        <w:rPr>
          <w:rStyle w:val="StyleUnderline"/>
          <w:rFonts w:asciiTheme="minorHAnsi" w:hAnsiTheme="minorHAnsi" w:cstheme="minorHAnsi"/>
        </w:rPr>
        <w:t xml:space="preserve"> from missions showing how the planet is changing, </w:t>
      </w:r>
      <w:r w:rsidRPr="00837217">
        <w:rPr>
          <w:rStyle w:val="StyleUnderline"/>
          <w:rFonts w:asciiTheme="minorHAnsi" w:hAnsiTheme="minorHAnsi" w:cstheme="minorHAnsi"/>
          <w:highlight w:val="cyan"/>
        </w:rPr>
        <w:t xml:space="preserve">we </w:t>
      </w:r>
      <w:r w:rsidRPr="00837217">
        <w:rPr>
          <w:rStyle w:val="Emphasis"/>
          <w:rFonts w:asciiTheme="minorHAnsi" w:hAnsiTheme="minorHAnsi" w:cstheme="minorHAnsi"/>
          <w:highlight w:val="cyan"/>
        </w:rPr>
        <w:t xml:space="preserve">can </w:t>
      </w:r>
      <w:proofErr w:type="gramStart"/>
      <w:r w:rsidRPr="00837217">
        <w:rPr>
          <w:rStyle w:val="Emphasis"/>
          <w:rFonts w:asciiTheme="minorHAnsi" w:hAnsiTheme="minorHAnsi" w:cstheme="minorHAnsi"/>
          <w:highlight w:val="cyan"/>
        </w:rPr>
        <w:t>take action</w:t>
      </w:r>
      <w:proofErr w:type="gramEnd"/>
      <w:r w:rsidRPr="00837217">
        <w:rPr>
          <w:rStyle w:val="StyleUnderline"/>
          <w:rFonts w:asciiTheme="minorHAnsi" w:hAnsiTheme="minorHAnsi" w:cstheme="minorHAnsi"/>
        </w:rPr>
        <w:t>. Humans continue to have a major effect on the planet</w:t>
      </w:r>
      <w:r w:rsidRPr="00837217">
        <w:rPr>
          <w:rFonts w:asciiTheme="minorHAnsi" w:hAnsiTheme="minorHAnsi" w:cstheme="minorHAnsi"/>
          <w:sz w:val="16"/>
          <w:szCs w:val="18"/>
        </w:rPr>
        <w:t xml:space="preserve">, for better or worse, </w:t>
      </w:r>
      <w:r w:rsidRPr="00837217">
        <w:rPr>
          <w:rStyle w:val="StyleUnderline"/>
          <w:rFonts w:asciiTheme="minorHAnsi" w:hAnsiTheme="minorHAnsi" w:cstheme="minorHAnsi"/>
        </w:rPr>
        <w:t xml:space="preserve">and monitoring that change is </w:t>
      </w:r>
      <w:r w:rsidRPr="00837217">
        <w:rPr>
          <w:rStyle w:val="Emphasis"/>
          <w:rFonts w:asciiTheme="minorHAnsi" w:hAnsiTheme="minorHAnsi" w:cstheme="minorHAnsi"/>
          <w:highlight w:val="cyan"/>
        </w:rPr>
        <w:t>vital to our</w:t>
      </w:r>
      <w:r w:rsidRPr="00837217">
        <w:rPr>
          <w:rStyle w:val="Emphasis"/>
          <w:rFonts w:asciiTheme="minorHAnsi" w:hAnsiTheme="minorHAnsi" w:cstheme="minorHAnsi"/>
        </w:rPr>
        <w:t xml:space="preserve"> planet’s </w:t>
      </w:r>
      <w:r w:rsidRPr="00837217">
        <w:rPr>
          <w:rStyle w:val="Emphasis"/>
          <w:rFonts w:asciiTheme="minorHAnsi" w:hAnsiTheme="minorHAnsi" w:cstheme="minorHAnsi"/>
          <w:highlight w:val="cyan"/>
        </w:rPr>
        <w:t>survival</w:t>
      </w:r>
      <w:r w:rsidRPr="00837217">
        <w:rPr>
          <w:rFonts w:asciiTheme="minorHAnsi" w:hAnsiTheme="minorHAnsi" w:cstheme="minorHAnsi"/>
          <w:sz w:val="16"/>
          <w:szCs w:val="18"/>
        </w:rPr>
        <w:t>.</w:t>
      </w:r>
    </w:p>
    <w:p w14:paraId="7CA3209E" w14:textId="6F8D2960" w:rsidR="00C40D86" w:rsidRPr="00837217" w:rsidRDefault="00C40D86" w:rsidP="006E29D6">
      <w:pPr>
        <w:pStyle w:val="Heading2"/>
        <w:spacing w:line="240" w:lineRule="auto"/>
        <w:rPr>
          <w:rFonts w:asciiTheme="minorHAnsi" w:hAnsiTheme="minorHAnsi" w:cstheme="minorHAnsi"/>
        </w:rPr>
      </w:pPr>
      <w:r w:rsidRPr="00837217">
        <w:rPr>
          <w:rFonts w:asciiTheme="minorHAnsi" w:hAnsiTheme="minorHAnsi" w:cstheme="minorHAnsi"/>
        </w:rPr>
        <w:t>Advantage 2</w:t>
      </w:r>
      <w:r w:rsidR="00E45812" w:rsidRPr="00837217">
        <w:rPr>
          <w:rFonts w:asciiTheme="minorHAnsi" w:hAnsiTheme="minorHAnsi" w:cstheme="minorHAnsi"/>
        </w:rPr>
        <w:t xml:space="preserve"> is Hegemony</w:t>
      </w:r>
    </w:p>
    <w:p w14:paraId="6376CF6D" w14:textId="5F912145" w:rsidR="008826E4" w:rsidRPr="00837217" w:rsidRDefault="008826E4"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Xi commitments, manufacturing capacity, and FDI make the </w:t>
      </w:r>
      <w:r w:rsidR="00A0008A">
        <w:rPr>
          <w:rFonts w:asciiTheme="minorHAnsi" w:hAnsiTheme="minorHAnsi" w:cstheme="minorHAnsi"/>
        </w:rPr>
        <w:t>Chinese private</w:t>
      </w:r>
      <w:r w:rsidRPr="00837217">
        <w:rPr>
          <w:rFonts w:asciiTheme="minorHAnsi" w:hAnsiTheme="minorHAnsi" w:cstheme="minorHAnsi"/>
        </w:rPr>
        <w:t xml:space="preserve"> sector integral to </w:t>
      </w:r>
      <w:r w:rsidR="00A0008A">
        <w:rPr>
          <w:rFonts w:asciiTheme="minorHAnsi" w:hAnsiTheme="minorHAnsi" w:cstheme="minorHAnsi"/>
        </w:rPr>
        <w:t>Chinese</w:t>
      </w:r>
      <w:r w:rsidRPr="00837217">
        <w:rPr>
          <w:rFonts w:asciiTheme="minorHAnsi" w:hAnsiTheme="minorHAnsi" w:cstheme="minorHAnsi"/>
        </w:rPr>
        <w:t xml:space="preserve"> space competition</w:t>
      </w:r>
    </w:p>
    <w:p w14:paraId="60006AD4" w14:textId="77EEA2E8" w:rsidR="008826E4" w:rsidRPr="00837217" w:rsidRDefault="008826E4" w:rsidP="006E29D6">
      <w:pPr>
        <w:spacing w:line="240" w:lineRule="auto"/>
        <w:rPr>
          <w:rFonts w:asciiTheme="minorHAnsi" w:hAnsiTheme="minorHAnsi" w:cstheme="minorHAnsi"/>
        </w:rPr>
      </w:pPr>
      <w:r w:rsidRPr="00837217">
        <w:rPr>
          <w:rStyle w:val="Style13ptBold"/>
          <w:rFonts w:asciiTheme="minorHAnsi" w:hAnsiTheme="minorHAnsi" w:cstheme="minorHAnsi"/>
        </w:rPr>
        <w:t>Patel 21</w:t>
      </w:r>
      <w:r w:rsidRPr="00837217">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837217">
        <w:rPr>
          <w:rFonts w:asciiTheme="minorHAnsi" w:hAnsiTheme="minorHAnsi" w:cstheme="minorHAnsi"/>
        </w:rPr>
        <w:t>US“</w:t>
      </w:r>
      <w:proofErr w:type="gramEnd"/>
      <w:r w:rsidRPr="00837217">
        <w:rPr>
          <w:rFonts w:asciiTheme="minorHAnsi" w:hAnsiTheme="minorHAnsi" w:cstheme="minorHAnsi"/>
        </w:rPr>
        <w:t>, MIT Technology Review, 1-21-2021, Available Online at https://www.technologyreview.com/2021/01/21/1016513/china-private-commercial-space-industry-dominance, accessed 1-11-2022, HKR-AR)</w:t>
      </w:r>
    </w:p>
    <w:p w14:paraId="0B0F25E1" w14:textId="77777777" w:rsidR="008826E4" w:rsidRPr="00837217" w:rsidRDefault="008826E4" w:rsidP="006E29D6">
      <w:pPr>
        <w:spacing w:line="240" w:lineRule="auto"/>
        <w:rPr>
          <w:rFonts w:asciiTheme="minorHAnsi" w:hAnsiTheme="minorHAnsi" w:cstheme="minorHAnsi"/>
          <w:u w:val="single"/>
        </w:rPr>
      </w:pPr>
      <w:r w:rsidRPr="00837217">
        <w:rPr>
          <w:rFonts w:asciiTheme="minorHAnsi" w:hAnsiTheme="minorHAnsi" w:cstheme="minorHAnsi"/>
          <w:sz w:val="14"/>
        </w:rPr>
        <w:t xml:space="preserve">Until recently, </w:t>
      </w:r>
      <w:r w:rsidRPr="00837217">
        <w:rPr>
          <w:rFonts w:asciiTheme="minorHAnsi" w:hAnsiTheme="minorHAnsi" w:cstheme="minorHAnsi"/>
          <w:highlight w:val="yellow"/>
          <w:u w:val="single"/>
        </w:rPr>
        <w:t>China’s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space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activity</w:t>
      </w:r>
      <w:r w:rsidRPr="00837217">
        <w:rPr>
          <w:rFonts w:asciiTheme="minorHAnsi" w:hAnsiTheme="minorHAnsi" w:cstheme="minorHAnsi"/>
          <w:u w:val="single"/>
        </w:rPr>
        <w:t xml:space="preserve"> has </w:t>
      </w:r>
      <w:r w:rsidRPr="00837217">
        <w:rPr>
          <w:rFonts w:asciiTheme="minorHAnsi" w:hAnsiTheme="minorHAnsi" w:cstheme="minorHAnsi"/>
          <w:highlight w:val="yellow"/>
          <w:u w:val="single"/>
        </w:rPr>
        <w:t>been</w:t>
      </w:r>
      <w:r w:rsidRPr="00837217">
        <w:rPr>
          <w:rFonts w:asciiTheme="minorHAnsi" w:hAnsiTheme="minorHAnsi" w:cstheme="minorHAnsi"/>
          <w:u w:val="single"/>
        </w:rPr>
        <w:t xml:space="preserve"> overwhelmingly </w:t>
      </w:r>
      <w:r w:rsidRPr="00837217">
        <w:rPr>
          <w:rFonts w:asciiTheme="minorHAnsi" w:hAnsiTheme="minorHAnsi" w:cstheme="minorHAnsi"/>
          <w:highlight w:val="yellow"/>
          <w:u w:val="single"/>
        </w:rPr>
        <w:t>dominated by</w:t>
      </w:r>
      <w:r w:rsidRPr="00837217">
        <w:rPr>
          <w:rFonts w:asciiTheme="minorHAnsi" w:hAnsiTheme="minorHAnsi" w:cstheme="minorHAnsi"/>
          <w:u w:val="single"/>
        </w:rPr>
        <w:t xml:space="preserve"> two </w:t>
      </w:r>
      <w:r w:rsidRPr="00837217">
        <w:rPr>
          <w:rFonts w:asciiTheme="minorHAnsi" w:hAnsiTheme="minorHAnsi" w:cstheme="minorHAnsi"/>
          <w:highlight w:val="yellow"/>
          <w:u w:val="single"/>
        </w:rPr>
        <w:t>state-owned enterprises</w:t>
      </w:r>
      <w:r w:rsidRPr="00837217">
        <w:rPr>
          <w:rFonts w:asciiTheme="minorHAnsi" w:hAnsiTheme="minorHAnsi" w:cstheme="minorHAnsi"/>
          <w:sz w:val="14"/>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837217">
        <w:rPr>
          <w:rFonts w:asciiTheme="minorHAnsi" w:hAnsiTheme="minorHAnsi" w:cstheme="minorHAnsi"/>
          <w:sz w:val="14"/>
        </w:rPr>
        <w:t>in reality a</w:t>
      </w:r>
      <w:proofErr w:type="gramEnd"/>
      <w:r w:rsidRPr="00837217">
        <w:rPr>
          <w:rFonts w:asciiTheme="minorHAnsi" w:hAnsiTheme="minorHAnsi" w:cstheme="min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837217">
        <w:rPr>
          <w:rFonts w:asciiTheme="minorHAnsi" w:hAnsiTheme="minorHAnsi" w:cstheme="minorHAnsi"/>
          <w:sz w:val="14"/>
        </w:rPr>
        <w:t>actually deliver</w:t>
      </w:r>
      <w:proofErr w:type="gramEnd"/>
      <w:r w:rsidRPr="00837217">
        <w:rPr>
          <w:rFonts w:asciiTheme="minorHAnsi" w:hAnsiTheme="minorHAnsi" w:cstheme="minorHAnsi"/>
          <w:sz w:val="14"/>
        </w:rPr>
        <w:t xml:space="preserve"> to orbit. The costs involved were too much for anything but national budgets to handle. </w:t>
      </w:r>
      <w:r w:rsidRPr="00837217">
        <w:rPr>
          <w:rFonts w:asciiTheme="minorHAnsi" w:hAnsiTheme="minorHAnsi" w:cstheme="minorHAnsi"/>
          <w:highlight w:val="yellow"/>
          <w:u w:val="single"/>
        </w:rPr>
        <w:t>That all changed</w:t>
      </w:r>
      <w:r w:rsidRPr="00837217">
        <w:rPr>
          <w:rFonts w:asciiTheme="minorHAnsi" w:hAnsiTheme="minorHAnsi" w:cstheme="minorHAnsi"/>
          <w:sz w:val="14"/>
        </w:rPr>
        <w:t xml:space="preserve"> this past decade as </w:t>
      </w:r>
      <w:r w:rsidRPr="00837217">
        <w:rPr>
          <w:rFonts w:asciiTheme="minorHAnsi" w:hAnsiTheme="minorHAnsi" w:cstheme="minorHAnsi"/>
          <w:u w:val="single"/>
        </w:rPr>
        <w:t xml:space="preserve">the </w:t>
      </w:r>
      <w:r w:rsidRPr="00837217">
        <w:rPr>
          <w:rFonts w:asciiTheme="minorHAnsi" w:hAnsiTheme="minorHAnsi" w:cstheme="minorHAnsi"/>
          <w:highlight w:val="yellow"/>
          <w:u w:val="single"/>
        </w:rPr>
        <w:t>costs of making sat</w:t>
      </w:r>
      <w:r w:rsidRPr="00837217">
        <w:rPr>
          <w:rFonts w:asciiTheme="minorHAnsi" w:hAnsiTheme="minorHAnsi" w:cstheme="minorHAnsi"/>
          <w:u w:val="single"/>
        </w:rPr>
        <w:t>ellite</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launching rockets plunged</w:t>
      </w:r>
      <w:r w:rsidRPr="00837217">
        <w:rPr>
          <w:rFonts w:asciiTheme="minorHAnsi" w:hAnsiTheme="minorHAnsi" w:cstheme="minorHAnsi"/>
          <w:u w:val="single"/>
        </w:rPr>
        <w:t xml:space="preserve">. In 2014, a year after </w:t>
      </w:r>
      <w:r w:rsidRPr="00837217">
        <w:rPr>
          <w:rFonts w:asciiTheme="minorHAnsi" w:hAnsiTheme="minorHAnsi" w:cstheme="minorHAnsi"/>
          <w:highlight w:val="yellow"/>
          <w:u w:val="single"/>
        </w:rPr>
        <w:t>Xi</w:t>
      </w:r>
      <w:r w:rsidRPr="00837217">
        <w:rPr>
          <w:rFonts w:asciiTheme="minorHAnsi" w:hAnsiTheme="minorHAnsi" w:cstheme="minorHAnsi"/>
          <w:u w:val="single"/>
        </w:rPr>
        <w:t xml:space="preserve"> Jinping took over as the new leader of China, the Chinese government decided to </w:t>
      </w:r>
      <w:r w:rsidRPr="00837217">
        <w:rPr>
          <w:rFonts w:asciiTheme="minorHAnsi" w:hAnsiTheme="minorHAnsi" w:cstheme="minorHAnsi"/>
          <w:highlight w:val="yellow"/>
          <w:u w:val="single"/>
        </w:rPr>
        <w:t>treat</w:t>
      </w:r>
      <w:r w:rsidRPr="00837217">
        <w:rPr>
          <w:rFonts w:asciiTheme="minorHAnsi" w:hAnsiTheme="minorHAnsi" w:cstheme="minorHAnsi"/>
          <w:u w:val="single"/>
        </w:rPr>
        <w:t xml:space="preserve"> civil </w:t>
      </w:r>
      <w:r w:rsidRPr="00837217">
        <w:rPr>
          <w:rFonts w:asciiTheme="minorHAnsi" w:hAnsiTheme="minorHAnsi" w:cstheme="minorHAnsi"/>
          <w:highlight w:val="yellow"/>
          <w:u w:val="single"/>
        </w:rPr>
        <w:t>space dev</w:t>
      </w:r>
      <w:r w:rsidRPr="00837217">
        <w:rPr>
          <w:rFonts w:asciiTheme="minorHAnsi" w:hAnsiTheme="minorHAnsi" w:cstheme="minorHAnsi"/>
          <w:u w:val="single"/>
        </w:rPr>
        <w:t xml:space="preserve">elopment </w:t>
      </w:r>
      <w:r w:rsidRPr="00837217">
        <w:rPr>
          <w:rFonts w:asciiTheme="minorHAnsi" w:hAnsiTheme="minorHAnsi" w:cstheme="minorHAnsi"/>
          <w:highlight w:val="yellow"/>
          <w:u w:val="single"/>
        </w:rPr>
        <w:t>as</w:t>
      </w:r>
      <w:r w:rsidRPr="00837217">
        <w:rPr>
          <w:rFonts w:asciiTheme="minorHAnsi" w:hAnsiTheme="minorHAnsi" w:cstheme="minorHAnsi"/>
          <w:u w:val="single"/>
        </w:rPr>
        <w:t xml:space="preserve"> a key </w:t>
      </w:r>
      <w:r w:rsidRPr="00837217">
        <w:rPr>
          <w:rFonts w:asciiTheme="minorHAnsi" w:hAnsiTheme="minorHAnsi" w:cstheme="minorHAnsi"/>
          <w:highlight w:val="yellow"/>
          <w:u w:val="single"/>
        </w:rPr>
        <w:t>area of innovation</w:t>
      </w:r>
      <w:r w:rsidRPr="00837217">
        <w:rPr>
          <w:rFonts w:asciiTheme="minorHAnsi" w:hAnsiTheme="minorHAnsi" w:cstheme="minorHAnsi"/>
          <w:u w:val="single"/>
        </w:rPr>
        <w:t xml:space="preserve">, as it had already begun doing with AI and solar power. It issued a policy directive called Document 60 that year to </w:t>
      </w:r>
      <w:r w:rsidRPr="00837217">
        <w:rPr>
          <w:rFonts w:asciiTheme="minorHAnsi" w:hAnsiTheme="minorHAnsi" w:cstheme="minorHAnsi"/>
          <w:highlight w:val="yellow"/>
          <w:u w:val="single"/>
        </w:rPr>
        <w:t>enable</w:t>
      </w:r>
      <w:r w:rsidRPr="00837217">
        <w:rPr>
          <w:rFonts w:asciiTheme="minorHAnsi" w:hAnsiTheme="minorHAnsi" w:cstheme="minorHAnsi"/>
          <w:u w:val="single"/>
        </w:rPr>
        <w:t xml:space="preserve"> large </w:t>
      </w:r>
      <w:r w:rsidRPr="00837217">
        <w:rPr>
          <w:rFonts w:asciiTheme="minorHAnsi" w:hAnsiTheme="minorHAnsi" w:cstheme="minorHAnsi"/>
          <w:highlight w:val="yellow"/>
          <w:u w:val="single"/>
        </w:rPr>
        <w:t>private investment</w:t>
      </w:r>
      <w:r w:rsidRPr="00837217">
        <w:rPr>
          <w:rFonts w:asciiTheme="minorHAnsi" w:hAnsiTheme="minorHAnsi" w:cstheme="minorHAnsi"/>
          <w:u w:val="single"/>
        </w:rPr>
        <w:t xml:space="preserve"> in companies interested in participating in the space industry. </w:t>
      </w:r>
      <w:r w:rsidRPr="00837217">
        <w:rPr>
          <w:rFonts w:asciiTheme="minorHAnsi" w:hAnsiTheme="minorHAnsi" w:cstheme="minorHAnsi"/>
          <w:sz w:val="14"/>
        </w:rPr>
        <w:t>“</w:t>
      </w:r>
      <w:r w:rsidRPr="00837217">
        <w:rPr>
          <w:rFonts w:asciiTheme="minorHAnsi" w:hAnsiTheme="minorHAnsi" w:cstheme="minorHAnsi"/>
          <w:u w:val="single"/>
        </w:rPr>
        <w:t xml:space="preserve">Xi’s goal was that if China has to become a critical player in technology, </w:t>
      </w:r>
      <w:r w:rsidRPr="00837217">
        <w:rPr>
          <w:rFonts w:asciiTheme="minorHAnsi" w:hAnsiTheme="minorHAnsi" w:cstheme="minorHAnsi"/>
          <w:sz w:val="14"/>
        </w:rPr>
        <w:t>including in civil space and aerospace,</w:t>
      </w:r>
      <w:r w:rsidRPr="00837217">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837217">
        <w:rPr>
          <w:rFonts w:asciiTheme="minorHAnsi" w:hAnsiTheme="minorHAnsi" w:cstheme="minorHAnsi"/>
          <w:highlight w:val="yellow"/>
          <w:u w:val="single"/>
        </w:rPr>
        <w:t>taking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cue from</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American private sector</w:t>
      </w:r>
      <w:r w:rsidRPr="00837217">
        <w:rPr>
          <w:rFonts w:asciiTheme="minorHAnsi" w:hAnsiTheme="minorHAnsi" w:cstheme="minorHAnsi"/>
          <w:u w:val="single"/>
        </w:rPr>
        <w:t xml:space="preserve"> to encourage innovation from a </w:t>
      </w:r>
      <w:r w:rsidRPr="00837217">
        <w:rPr>
          <w:rFonts w:asciiTheme="minorHAnsi" w:hAnsiTheme="minorHAnsi" w:cstheme="minorHAnsi"/>
          <w:highlight w:val="yellow"/>
          <w:u w:val="single"/>
        </w:rPr>
        <w:t>talent pool</w:t>
      </w:r>
      <w:r w:rsidRPr="00837217">
        <w:rPr>
          <w:rFonts w:asciiTheme="minorHAnsi" w:hAnsiTheme="minorHAnsi" w:cstheme="minorHAnsi"/>
          <w:u w:val="single"/>
        </w:rPr>
        <w:t xml:space="preserve"> that </w:t>
      </w:r>
      <w:r w:rsidRPr="00837217">
        <w:rPr>
          <w:rFonts w:asciiTheme="minorHAnsi" w:hAnsiTheme="minorHAnsi" w:cstheme="minorHAnsi"/>
          <w:highlight w:val="yellow"/>
          <w:u w:val="single"/>
        </w:rPr>
        <w:t>extended beyond state</w:t>
      </w:r>
      <w:r w:rsidRPr="00837217">
        <w:rPr>
          <w:rFonts w:asciiTheme="minorHAnsi" w:hAnsiTheme="minorHAnsi" w:cstheme="minorHAnsi"/>
          <w:u w:val="single"/>
        </w:rPr>
        <w:t>-funded organizations.”</w:t>
      </w:r>
      <w:r w:rsidRPr="00837217">
        <w:rPr>
          <w:rFonts w:asciiTheme="minorHAnsi" w:hAnsiTheme="minorHAnsi" w:cstheme="minorHAnsi"/>
          <w:sz w:val="14"/>
        </w:rPr>
        <w:t xml:space="preserve"> </w:t>
      </w:r>
      <w:r w:rsidRPr="00837217">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837217">
        <w:rPr>
          <w:rFonts w:asciiTheme="minorHAnsi" w:hAnsiTheme="minorHAnsi" w:cstheme="minorHAnsi"/>
          <w:sz w:val="14"/>
          <w:szCs w:val="16"/>
        </w:rPr>
        <w:t>i</w:t>
      </w:r>
      <w:proofErr w:type="spellEnd"/>
      <w:r w:rsidRPr="00837217">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837217">
        <w:rPr>
          <w:rFonts w:asciiTheme="minorHAnsi" w:hAnsiTheme="minorHAnsi" w:cstheme="minorHAnsi"/>
          <w:sz w:val="14"/>
          <w:szCs w:val="16"/>
        </w:rPr>
        <w:t>LinkSpace</w:t>
      </w:r>
      <w:proofErr w:type="spellEnd"/>
      <w:r w:rsidRPr="00837217">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837217">
        <w:rPr>
          <w:rFonts w:asciiTheme="minorHAnsi" w:hAnsiTheme="minorHAnsi" w:cstheme="minorHAnsi"/>
          <w:sz w:val="14"/>
          <w:szCs w:val="16"/>
        </w:rPr>
        <w:t>Spacety</w:t>
      </w:r>
      <w:proofErr w:type="spellEnd"/>
      <w:r w:rsidRPr="00837217">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837217">
        <w:rPr>
          <w:rFonts w:asciiTheme="minorHAnsi" w:hAnsiTheme="minorHAnsi" w:cstheme="minorHAnsi"/>
          <w:sz w:val="14"/>
          <w:szCs w:val="16"/>
        </w:rPr>
        <w:t>Spacety</w:t>
      </w:r>
      <w:proofErr w:type="spellEnd"/>
      <w:r w:rsidRPr="00837217">
        <w:rPr>
          <w:rFonts w:asciiTheme="minorHAnsi" w:hAnsiTheme="minorHAnsi" w:cstheme="minorHAnsi"/>
          <w:sz w:val="14"/>
          <w:szCs w:val="16"/>
        </w:rPr>
        <w:t xml:space="preserve"> wants to launch a constellation of these satellites to offer high-quality imaging at low cost. </w:t>
      </w:r>
      <w:r w:rsidRPr="00837217">
        <w:rPr>
          <w:rFonts w:asciiTheme="minorHAnsi" w:hAnsiTheme="minorHAnsi" w:cstheme="minorHAnsi"/>
          <w:sz w:val="14"/>
        </w:rPr>
        <w:t xml:space="preserve">To a large extent, </w:t>
      </w:r>
      <w:r w:rsidRPr="00837217">
        <w:rPr>
          <w:rFonts w:asciiTheme="minorHAnsi" w:hAnsiTheme="minorHAnsi" w:cstheme="minorHAnsi"/>
          <w:u w:val="single"/>
        </w:rPr>
        <w:t xml:space="preserve">China is following the same blueprint drawn up by the US: </w:t>
      </w:r>
      <w:r w:rsidRPr="00837217">
        <w:rPr>
          <w:rFonts w:asciiTheme="minorHAnsi" w:hAnsiTheme="minorHAnsi" w:cstheme="minorHAnsi"/>
          <w:highlight w:val="yellow"/>
          <w:u w:val="single"/>
        </w:rPr>
        <w:t>using government contracts</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subsidies</w:t>
      </w:r>
      <w:r w:rsidRPr="00837217">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837217">
        <w:rPr>
          <w:rFonts w:asciiTheme="minorHAnsi" w:hAnsiTheme="minorHAnsi" w:cstheme="minorHAnsi"/>
          <w:sz w:val="14"/>
        </w:rPr>
        <w:t xml:space="preserve">Venture capital is another tried-and-true route. </w:t>
      </w:r>
      <w:r w:rsidRPr="00837217">
        <w:rPr>
          <w:rFonts w:asciiTheme="minorHAnsi" w:hAnsiTheme="minorHAnsi" w:cstheme="minorHAnsi"/>
          <w:u w:val="single"/>
        </w:rPr>
        <w:t xml:space="preserve">The IDA report estimates that </w:t>
      </w:r>
      <w:r w:rsidRPr="00837217">
        <w:rPr>
          <w:rFonts w:asciiTheme="minorHAnsi" w:hAnsiTheme="minorHAnsi" w:cstheme="minorHAnsi"/>
          <w:highlight w:val="yellow"/>
          <w:u w:val="single"/>
        </w:rPr>
        <w:t>VC funding</w:t>
      </w:r>
      <w:r w:rsidRPr="00837217">
        <w:rPr>
          <w:rFonts w:asciiTheme="minorHAnsi" w:hAnsiTheme="minorHAnsi" w:cstheme="minorHAnsi"/>
          <w:u w:val="single"/>
        </w:rPr>
        <w:t xml:space="preserve"> for Chinese space companies was </w:t>
      </w:r>
      <w:r w:rsidRPr="00837217">
        <w:rPr>
          <w:rFonts w:asciiTheme="minorHAnsi" w:hAnsiTheme="minorHAnsi" w:cstheme="minorHAnsi"/>
          <w:highlight w:val="yellow"/>
          <w:u w:val="single"/>
        </w:rPr>
        <w:t>up to $516 million</w:t>
      </w:r>
      <w:r w:rsidRPr="00837217">
        <w:rPr>
          <w:rFonts w:asciiTheme="minorHAnsi" w:hAnsiTheme="minorHAnsi" w:cstheme="minorHAnsi"/>
          <w:u w:val="single"/>
        </w:rPr>
        <w:t xml:space="preserve"> in 2018—far shy of the $2.2 billion American companies raised, but nothing to scoff at for an industry that </w:t>
      </w:r>
      <w:proofErr w:type="gramStart"/>
      <w:r w:rsidRPr="00837217">
        <w:rPr>
          <w:rFonts w:asciiTheme="minorHAnsi" w:hAnsiTheme="minorHAnsi" w:cstheme="minorHAnsi"/>
          <w:u w:val="single"/>
        </w:rPr>
        <w:t>really only</w:t>
      </w:r>
      <w:proofErr w:type="gramEnd"/>
      <w:r w:rsidRPr="00837217">
        <w:rPr>
          <w:rFonts w:asciiTheme="minorHAnsi" w:hAnsiTheme="minorHAnsi" w:cstheme="minorHAnsi"/>
          <w:u w:val="single"/>
        </w:rPr>
        <w:t xml:space="preserve"> began seven years ago. At least 42 companies had no known government funding. </w:t>
      </w:r>
      <w:r w:rsidRPr="00837217">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837217">
        <w:rPr>
          <w:rFonts w:asciiTheme="minorHAnsi" w:hAnsiTheme="minorHAnsi" w:cstheme="minorHAnsi"/>
          <w:u w:val="single"/>
        </w:rPr>
        <w:t xml:space="preserve">There’s also one advantage specific to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manufacturing</w:t>
      </w:r>
      <w:r w:rsidRPr="00837217">
        <w:rPr>
          <w:rFonts w:asciiTheme="minorHAnsi" w:hAnsiTheme="minorHAnsi" w:cstheme="minorHAnsi"/>
          <w:u w:val="single"/>
        </w:rPr>
        <w:t xml:space="preserve">. </w:t>
      </w:r>
      <w:r w:rsidRPr="00837217">
        <w:rPr>
          <w:rFonts w:asciiTheme="minorHAnsi" w:hAnsiTheme="minorHAnsi" w:cstheme="minorHAnsi"/>
          <w:sz w:val="14"/>
        </w:rPr>
        <w:t xml:space="preserve">“What is the best country to trust for manufacturing needs?” asks James Zheng, the CEO of </w:t>
      </w:r>
      <w:proofErr w:type="spellStart"/>
      <w:r w:rsidRPr="00837217">
        <w:rPr>
          <w:rFonts w:asciiTheme="minorHAnsi" w:hAnsiTheme="minorHAnsi" w:cstheme="minorHAnsi"/>
          <w:sz w:val="14"/>
        </w:rPr>
        <w:t>Spacety’s</w:t>
      </w:r>
      <w:proofErr w:type="spellEnd"/>
      <w:r w:rsidRPr="00837217">
        <w:rPr>
          <w:rFonts w:asciiTheme="minorHAnsi" w:hAnsiTheme="minorHAnsi" w:cstheme="minorHAnsi"/>
          <w:sz w:val="14"/>
        </w:rPr>
        <w:t xml:space="preserve"> Luxembourg headquarters. “It’s China.</w:t>
      </w:r>
      <w:r w:rsidRPr="00837217">
        <w:rPr>
          <w:rFonts w:asciiTheme="minorHAnsi" w:hAnsiTheme="minorHAnsi" w:cstheme="minorHAnsi"/>
          <w:u w:val="single"/>
        </w:rPr>
        <w:t xml:space="preserve"> It’s the manufacturing </w:t>
      </w:r>
      <w:r w:rsidRPr="00837217">
        <w:rPr>
          <w:rFonts w:asciiTheme="minorHAnsi" w:hAnsiTheme="minorHAnsi" w:cstheme="minorHAnsi"/>
          <w:highlight w:val="yellow"/>
          <w:u w:val="single"/>
        </w:rPr>
        <w:t>center</w:t>
      </w:r>
      <w:r w:rsidRPr="00837217">
        <w:rPr>
          <w:rFonts w:asciiTheme="minorHAnsi" w:hAnsiTheme="minorHAnsi" w:cstheme="minorHAnsi"/>
          <w:u w:val="single"/>
        </w:rPr>
        <w:t xml:space="preserve"> of the world.” Zheng believes the country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 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better position</w:t>
      </w:r>
      <w:r w:rsidRPr="00837217">
        <w:rPr>
          <w:rFonts w:asciiTheme="minorHAnsi" w:hAnsiTheme="minorHAnsi" w:cstheme="minorHAnsi"/>
          <w:u w:val="single"/>
        </w:rPr>
        <w:t xml:space="preserve"> than any other </w:t>
      </w:r>
      <w:r w:rsidRPr="00837217">
        <w:rPr>
          <w:rFonts w:asciiTheme="minorHAnsi" w:hAnsiTheme="minorHAnsi" w:cstheme="minorHAnsi"/>
          <w:highlight w:val="yellow"/>
          <w:u w:val="single"/>
        </w:rPr>
        <w:t>to take advantage of</w:t>
      </w:r>
      <w:r w:rsidRPr="00837217">
        <w:rPr>
          <w:rFonts w:asciiTheme="minorHAnsi" w:hAnsiTheme="minorHAnsi" w:cstheme="minorHAnsi"/>
          <w:u w:val="single"/>
        </w:rPr>
        <w:t xml:space="preserve"> the space industry’s </w:t>
      </w:r>
      <w:r w:rsidRPr="00837217">
        <w:rPr>
          <w:rFonts w:asciiTheme="minorHAnsi" w:hAnsiTheme="minorHAnsi" w:cstheme="minorHAnsi"/>
          <w:highlight w:val="yellow"/>
          <w:u w:val="single"/>
        </w:rPr>
        <w:t>new need for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mass production of satellites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rockets</w:t>
      </w:r>
      <w:r w:rsidRPr="00837217">
        <w:rPr>
          <w:rFonts w:asciiTheme="minorHAnsi" w:hAnsiTheme="minorHAnsi" w:cstheme="minorHAnsi"/>
          <w:u w:val="single"/>
        </w:rPr>
        <w:t xml:space="preserve"> alike. </w:t>
      </w:r>
      <w:r w:rsidRPr="00837217">
        <w:rPr>
          <w:rFonts w:asciiTheme="minorHAnsi" w:hAnsiTheme="minorHAnsi" w:cstheme="minorHAnsi"/>
          <w:sz w:val="14"/>
        </w:rPr>
        <w:t xml:space="preserve">Making friends </w:t>
      </w:r>
      <w:proofErr w:type="gramStart"/>
      <w:r w:rsidRPr="00837217">
        <w:rPr>
          <w:rFonts w:asciiTheme="minorHAnsi" w:hAnsiTheme="minorHAnsi" w:cstheme="minorHAnsi"/>
          <w:u w:val="single"/>
        </w:rPr>
        <w:t>The</w:t>
      </w:r>
      <w:proofErr w:type="gramEnd"/>
      <w:r w:rsidRPr="00837217">
        <w:rPr>
          <w:rFonts w:asciiTheme="minorHAnsi" w:hAnsiTheme="minorHAnsi" w:cstheme="minorHAnsi"/>
          <w:u w:val="single"/>
        </w:rPr>
        <w:t xml:space="preserve"> most critical strategic reason to encourage a private space sector is to create </w:t>
      </w:r>
      <w:r w:rsidRPr="00837217">
        <w:rPr>
          <w:rFonts w:asciiTheme="minorHAnsi" w:hAnsiTheme="minorHAnsi" w:cstheme="minorHAnsi"/>
          <w:highlight w:val="yellow"/>
          <w:u w:val="single"/>
        </w:rPr>
        <w:t>opportunities for international collaboration</w:t>
      </w:r>
      <w:r w:rsidRPr="00837217">
        <w:rPr>
          <w:rFonts w:asciiTheme="minorHAnsi" w:hAnsiTheme="minorHAnsi" w:cstheme="minorHAnsi"/>
          <w:u w:val="single"/>
        </w:rPr>
        <w:t xml:space="preserve">—particularly to </w:t>
      </w:r>
      <w:r w:rsidRPr="00837217">
        <w:rPr>
          <w:rFonts w:asciiTheme="minorHAnsi" w:hAnsiTheme="minorHAnsi" w:cstheme="minorHAnsi"/>
          <w:highlight w:val="yellow"/>
          <w:u w:val="single"/>
        </w:rPr>
        <w:t>attract customers wary of</w:t>
      </w:r>
      <w:r w:rsidRPr="00837217">
        <w:rPr>
          <w:rFonts w:asciiTheme="minorHAnsi" w:hAnsiTheme="minorHAnsi" w:cstheme="minorHAnsi"/>
          <w:u w:val="single"/>
        </w:rPr>
        <w:t xml:space="preserve"> being seen to </w:t>
      </w:r>
      <w:r w:rsidRPr="00837217">
        <w:rPr>
          <w:rFonts w:asciiTheme="minorHAnsi" w:hAnsiTheme="minorHAnsi" w:cstheme="minorHAnsi"/>
          <w:highlight w:val="yellow"/>
          <w:u w:val="single"/>
        </w:rPr>
        <w:t>mix with</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Chinese government</w:t>
      </w:r>
      <w:r w:rsidRPr="00837217">
        <w:rPr>
          <w:rFonts w:asciiTheme="minorHAnsi" w:hAnsiTheme="minorHAnsi" w:cstheme="minorHAnsi"/>
          <w:u w:val="single"/>
        </w:rPr>
        <w:t xml:space="preserve">. (US agencies and government contractors, for example, are barred from working with any groups the regime funds.) Document 60 and others issued by China’s National Development and Reform Commission were </w:t>
      </w:r>
      <w:r w:rsidRPr="00837217">
        <w:rPr>
          <w:rFonts w:asciiTheme="minorHAnsi" w:hAnsiTheme="minorHAnsi" w:cstheme="minorHAnsi"/>
          <w:highlight w:val="yellow"/>
          <w:u w:val="single"/>
        </w:rPr>
        <w:t>aimed</w:t>
      </w:r>
      <w:r w:rsidRPr="00837217">
        <w:rPr>
          <w:rFonts w:asciiTheme="minorHAnsi" w:hAnsiTheme="minorHAnsi" w:cstheme="minorHAnsi"/>
          <w:u w:val="single"/>
        </w:rPr>
        <w:t xml:space="preserve"> not just at promoting technological innovation, but also </w:t>
      </w:r>
      <w:r w:rsidRPr="00837217">
        <w:rPr>
          <w:rFonts w:asciiTheme="minorHAnsi" w:hAnsiTheme="minorHAnsi" w:cstheme="minorHAnsi"/>
          <w:highlight w:val="yellow"/>
          <w:u w:val="single"/>
        </w:rPr>
        <w:t>at drawing in foreign investment</w:t>
      </w:r>
      <w:r w:rsidRPr="00837217">
        <w:rPr>
          <w:rFonts w:asciiTheme="minorHAnsi" w:hAnsiTheme="minorHAnsi" w:cstheme="minorHAnsi"/>
          <w:u w:val="single"/>
        </w:rPr>
        <w:t xml:space="preserve"> and </w:t>
      </w:r>
      <w:r w:rsidRPr="00837217">
        <w:rPr>
          <w:rFonts w:asciiTheme="minorHAnsi" w:hAnsiTheme="minorHAnsi" w:cstheme="minorHAnsi"/>
          <w:highlight w:val="yellow"/>
          <w:u w:val="single"/>
        </w:rPr>
        <w:t>maximizing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customer base beyond</w:t>
      </w:r>
      <w:r w:rsidRPr="00837217">
        <w:rPr>
          <w:rFonts w:asciiTheme="minorHAnsi" w:hAnsiTheme="minorHAnsi" w:cstheme="minorHAnsi"/>
          <w:u w:val="single"/>
        </w:rPr>
        <w:t xml:space="preserve"> Chinese </w:t>
      </w:r>
      <w:r w:rsidRPr="00837217">
        <w:rPr>
          <w:rFonts w:asciiTheme="minorHAnsi" w:hAnsiTheme="minorHAnsi" w:cstheme="minorHAnsi"/>
          <w:highlight w:val="yellow"/>
          <w:u w:val="single"/>
        </w:rPr>
        <w:t>borders</w:t>
      </w:r>
      <w:r w:rsidRPr="00837217">
        <w:rPr>
          <w:rFonts w:asciiTheme="minorHAnsi" w:hAnsiTheme="minorHAnsi" w:cstheme="minorHAnsi"/>
          <w:u w:val="single"/>
        </w:rPr>
        <w:t xml:space="preserve">. </w:t>
      </w:r>
      <w:r w:rsidRPr="00837217">
        <w:rPr>
          <w:rFonts w:asciiTheme="minorHAnsi" w:hAnsiTheme="minorHAnsi" w:cstheme="minorHAnsi"/>
          <w:b/>
          <w:bCs/>
          <w:u w:val="single"/>
        </w:rPr>
        <w:t>“China realizes there are certain things they cannot get on their own,”</w:t>
      </w:r>
      <w:r w:rsidRPr="00837217">
        <w:rPr>
          <w:rFonts w:asciiTheme="minorHAnsi" w:hAnsiTheme="minorHAnsi" w:cstheme="minorHAnsi"/>
          <w:u w:val="single"/>
        </w:rPr>
        <w:t xml:space="preserve"> </w:t>
      </w:r>
      <w:r w:rsidRPr="00837217">
        <w:rPr>
          <w:rFonts w:asciiTheme="minorHAnsi" w:hAnsiTheme="minorHAnsi" w:cstheme="minorHAnsi"/>
          <w:sz w:val="14"/>
        </w:rPr>
        <w:t>says Frans von der Dunk, a space policy expert at the University of Nebraska–Lincoln</w:t>
      </w:r>
      <w:r w:rsidRPr="00837217">
        <w:rPr>
          <w:rFonts w:asciiTheme="minorHAnsi" w:hAnsiTheme="minorHAnsi" w:cstheme="minorHAnsi"/>
          <w:u w:val="single"/>
        </w:rPr>
        <w:t xml:space="preserve">. Chinese companies like </w:t>
      </w:r>
      <w:proofErr w:type="spellStart"/>
      <w:r w:rsidRPr="00837217">
        <w:rPr>
          <w:rFonts w:asciiTheme="minorHAnsi" w:hAnsiTheme="minorHAnsi" w:cstheme="minorHAnsi"/>
          <w:u w:val="single"/>
        </w:rPr>
        <w:t>LandSpace</w:t>
      </w:r>
      <w:proofErr w:type="spellEnd"/>
      <w:r w:rsidRPr="00837217">
        <w:rPr>
          <w:rFonts w:asciiTheme="minorHAnsi" w:hAnsiTheme="minorHAnsi" w:cstheme="minorHAnsi"/>
          <w:u w:val="single"/>
        </w:rPr>
        <w:t xml:space="preserve"> and </w:t>
      </w:r>
      <w:proofErr w:type="spellStart"/>
      <w:r w:rsidRPr="00837217">
        <w:rPr>
          <w:rFonts w:asciiTheme="minorHAnsi" w:hAnsiTheme="minorHAnsi" w:cstheme="minorHAnsi"/>
          <w:u w:val="single"/>
        </w:rPr>
        <w:t>MinoSpace</w:t>
      </w:r>
      <w:proofErr w:type="spellEnd"/>
      <w:r w:rsidRPr="00837217">
        <w:rPr>
          <w:rFonts w:asciiTheme="minorHAnsi" w:hAnsiTheme="minorHAnsi" w:cstheme="minorHAnsi"/>
          <w:u w:val="single"/>
        </w:rPr>
        <w:t xml:space="preserve"> have worked to accrue funding through foreign investment, </w:t>
      </w:r>
      <w:r w:rsidRPr="00837217">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837217">
        <w:rPr>
          <w:rFonts w:asciiTheme="minorHAnsi" w:hAnsiTheme="minorHAnsi" w:cstheme="minorHAnsi"/>
          <w:u w:val="single"/>
        </w:rPr>
        <w:t xml:space="preserve"> Foreign investment also makes it </w:t>
      </w:r>
      <w:r w:rsidRPr="00837217">
        <w:rPr>
          <w:rFonts w:asciiTheme="minorHAnsi" w:hAnsiTheme="minorHAnsi" w:cstheme="minorHAnsi"/>
          <w:highlight w:val="yellow"/>
          <w:u w:val="single"/>
        </w:rPr>
        <w:t>easier to compete on</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global scale</w:t>
      </w:r>
      <w:r w:rsidRPr="00837217">
        <w:rPr>
          <w:rFonts w:asciiTheme="minorHAnsi" w:hAnsiTheme="minorHAnsi" w:cstheme="minorHAnsi"/>
          <w:u w:val="single"/>
        </w:rPr>
        <w:t xml:space="preserve">: you’re </w:t>
      </w:r>
      <w:r w:rsidRPr="00837217">
        <w:rPr>
          <w:rFonts w:asciiTheme="minorHAnsi" w:hAnsiTheme="minorHAnsi" w:cstheme="minorHAnsi"/>
          <w:highlight w:val="yellow"/>
          <w:u w:val="single"/>
        </w:rPr>
        <w:t>taking on clients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world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launching from other countries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bringing talent from outside</w:t>
      </w:r>
      <w:r w:rsidRPr="00837217">
        <w:rPr>
          <w:rFonts w:asciiTheme="minorHAnsi" w:hAnsiTheme="minorHAnsi" w:cstheme="minorHAnsi"/>
          <w:u w:val="single"/>
        </w:rPr>
        <w:t xml:space="preserve"> China.</w:t>
      </w:r>
    </w:p>
    <w:p w14:paraId="4F8AF070" w14:textId="422875D4"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China will long-term outpace the US in space – mining, first-mover advantage, lunar projects</w:t>
      </w:r>
    </w:p>
    <w:p w14:paraId="2036E689" w14:textId="77777777" w:rsidR="00C40D86" w:rsidRPr="00837217" w:rsidRDefault="00C40D86" w:rsidP="006E29D6">
      <w:pPr>
        <w:spacing w:line="240" w:lineRule="auto"/>
        <w:rPr>
          <w:rFonts w:asciiTheme="minorHAnsi" w:hAnsiTheme="minorHAnsi" w:cstheme="minorHAnsi"/>
        </w:rPr>
      </w:pPr>
      <w:r w:rsidRPr="00837217">
        <w:rPr>
          <w:rStyle w:val="Style13ptBold"/>
          <w:rFonts w:asciiTheme="minorHAnsi" w:hAnsiTheme="minorHAnsi" w:cstheme="minorHAnsi"/>
        </w:rPr>
        <w:t>Fabian 21</w:t>
      </w:r>
      <w:r w:rsidRPr="00837217">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837217">
        <w:rPr>
          <w:rFonts w:asciiTheme="minorHAnsi" w:hAnsiTheme="minorHAnsi" w:cstheme="minorHAnsi"/>
        </w:rPr>
        <w:t>. ,</w:t>
      </w:r>
      <w:proofErr w:type="gramEnd"/>
      <w:r w:rsidRPr="00837217">
        <w:rPr>
          <w:rFonts w:asciiTheme="minorHAnsi" w:hAnsiTheme="minorHAnsi" w:cstheme="minorHAnsi"/>
        </w:rPr>
        <w:t xml:space="preserve"> “A call to action for strategic space competition with China“, </w:t>
      </w:r>
      <w:proofErr w:type="spellStart"/>
      <w:r w:rsidRPr="00837217">
        <w:rPr>
          <w:rFonts w:asciiTheme="minorHAnsi" w:hAnsiTheme="minorHAnsi" w:cstheme="minorHAnsi"/>
        </w:rPr>
        <w:t>TheHill</w:t>
      </w:r>
      <w:proofErr w:type="spellEnd"/>
      <w:r w:rsidRPr="00837217">
        <w:rPr>
          <w:rFonts w:asciiTheme="minorHAnsi" w:hAnsiTheme="minorHAnsi" w:cstheme="minorHAnsi"/>
        </w:rPr>
        <w:t>, 6-22-2021, Available Online at https://thehill.com/opinion/national-security/558979-a-call-to-action-for-strategic-space-competition-with-china?rl=1, accessed 1-12-2022, HKR-AR)</w:t>
      </w:r>
    </w:p>
    <w:p w14:paraId="7536D42F" w14:textId="77777777" w:rsidR="00C40D86" w:rsidRPr="00837217" w:rsidRDefault="00C40D86" w:rsidP="006E29D6">
      <w:pPr>
        <w:spacing w:line="240" w:lineRule="auto"/>
        <w:rPr>
          <w:rFonts w:asciiTheme="minorHAnsi" w:hAnsiTheme="minorHAnsi" w:cstheme="minorHAnsi"/>
          <w:u w:val="single"/>
        </w:rPr>
      </w:pPr>
      <w:r w:rsidRPr="00837217">
        <w:rPr>
          <w:rFonts w:asciiTheme="minorHAnsi" w:hAnsiTheme="minorHAnsi" w:cstheme="minorHAnsi"/>
          <w:sz w:val="16"/>
        </w:rPr>
        <w:t xml:space="preserve">To compete with China’s space power, the United States needs ambitious visions, not business as usual.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aims to be a dominant space power by 2045, raising concerns that it seeks to establish itself as a </w:t>
      </w:r>
      <w:r w:rsidRPr="00837217">
        <w:rPr>
          <w:rFonts w:asciiTheme="minorHAnsi" w:hAnsiTheme="minorHAnsi" w:cstheme="minorHAnsi"/>
          <w:highlight w:val="yellow"/>
          <w:u w:val="single"/>
        </w:rPr>
        <w:t>space hegemon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meteoric rise</w:t>
      </w:r>
      <w:r w:rsidRPr="00837217">
        <w:rPr>
          <w:rFonts w:asciiTheme="minorHAnsi" w:hAnsiTheme="minorHAnsi" w:cstheme="minorHAnsi"/>
          <w:u w:val="single"/>
        </w:rPr>
        <w:t xml:space="preserve"> of China’s space program and its lofty ambitions </w:t>
      </w:r>
      <w:r w:rsidRPr="00837217">
        <w:rPr>
          <w:rFonts w:asciiTheme="minorHAnsi" w:hAnsiTheme="minorHAnsi" w:cstheme="minorHAnsi"/>
          <w:highlight w:val="yellow"/>
          <w:u w:val="single"/>
        </w:rPr>
        <w:t>could result in</w:t>
      </w:r>
      <w:r w:rsidRPr="00837217">
        <w:rPr>
          <w:rFonts w:asciiTheme="minorHAnsi" w:hAnsiTheme="minorHAnsi" w:cstheme="minorHAnsi"/>
          <w:u w:val="single"/>
        </w:rPr>
        <w:t xml:space="preserve"> China </w:t>
      </w:r>
      <w:r w:rsidRPr="00837217">
        <w:rPr>
          <w:rFonts w:asciiTheme="minorHAnsi" w:hAnsiTheme="minorHAnsi" w:cstheme="minorHAnsi"/>
          <w:highlight w:val="yellow"/>
          <w:u w:val="single"/>
        </w:rPr>
        <w:t>outpacing the 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in space. </w:t>
      </w:r>
      <w:r w:rsidRPr="00837217">
        <w:rPr>
          <w:rFonts w:asciiTheme="minorHAnsi" w:hAnsiTheme="minorHAnsi" w:cstheme="minorHAnsi"/>
          <w:highlight w:val="yellow"/>
          <w:u w:val="single"/>
        </w:rPr>
        <w:t>China</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understands</w:t>
      </w:r>
      <w:r w:rsidRPr="00837217">
        <w:rPr>
          <w:rFonts w:asciiTheme="minorHAnsi" w:hAnsiTheme="minorHAnsi" w:cstheme="minorHAnsi"/>
          <w:u w:val="single"/>
        </w:rPr>
        <w:t xml:space="preserve"> that a vibrant </w:t>
      </w:r>
      <w:r w:rsidRPr="00837217">
        <w:rPr>
          <w:rFonts w:asciiTheme="minorHAnsi" w:hAnsiTheme="minorHAnsi" w:cstheme="minorHAnsi"/>
          <w:highlight w:val="yellow"/>
          <w:u w:val="single"/>
        </w:rPr>
        <w:t xml:space="preserve">space </w:t>
      </w:r>
      <w:r w:rsidRPr="00837217">
        <w:rPr>
          <w:rFonts w:asciiTheme="minorHAnsi" w:hAnsiTheme="minorHAnsi" w:cstheme="minorHAnsi"/>
          <w:u w:val="single"/>
        </w:rPr>
        <w:t xml:space="preserve">industry is </w:t>
      </w:r>
      <w:r w:rsidRPr="00837217">
        <w:rPr>
          <w:rFonts w:asciiTheme="minorHAnsi" w:hAnsiTheme="minorHAnsi" w:cstheme="minorHAnsi"/>
          <w:highlight w:val="yellow"/>
          <w:u w:val="single"/>
        </w:rPr>
        <w:t>critical</w:t>
      </w:r>
      <w:r w:rsidRPr="00837217">
        <w:rPr>
          <w:rFonts w:asciiTheme="minorHAnsi" w:hAnsiTheme="minorHAnsi" w:cstheme="minorHAnsi"/>
          <w:u w:val="single"/>
        </w:rPr>
        <w:t xml:space="preserve"> infrastructure </w:t>
      </w:r>
      <w:r w:rsidRPr="00837217">
        <w:rPr>
          <w:rFonts w:asciiTheme="minorHAnsi" w:hAnsiTheme="minorHAnsi" w:cstheme="minorHAnsi"/>
          <w:highlight w:val="yellow"/>
          <w:u w:val="single"/>
        </w:rPr>
        <w:t>for econ</w:t>
      </w:r>
      <w:r w:rsidRPr="00837217">
        <w:rPr>
          <w:rFonts w:asciiTheme="minorHAnsi" w:hAnsiTheme="minorHAnsi" w:cstheme="minorHAnsi"/>
          <w:u w:val="single"/>
        </w:rPr>
        <w:t xml:space="preserve">omic development, would achieve potent soft-power effects, and provide vital capabilities to Chinese </w:t>
      </w:r>
      <w:r w:rsidRPr="00837217">
        <w:rPr>
          <w:rFonts w:asciiTheme="minorHAnsi" w:hAnsiTheme="minorHAnsi" w:cstheme="minorHAnsi"/>
          <w:highlight w:val="yellow"/>
          <w:u w:val="single"/>
        </w:rPr>
        <w:t>national security</w:t>
      </w:r>
      <w:r w:rsidRPr="00837217">
        <w:rPr>
          <w:rFonts w:asciiTheme="minorHAnsi" w:hAnsiTheme="minorHAnsi" w:cstheme="minorHAnsi"/>
          <w:u w:val="single"/>
        </w:rPr>
        <w:t xml:space="preserve"> and economic </w:t>
      </w:r>
      <w:r w:rsidRPr="00837217">
        <w:rPr>
          <w:rFonts w:asciiTheme="minorHAnsi" w:hAnsiTheme="minorHAnsi" w:cstheme="minorHAnsi"/>
          <w:highlight w:val="yellow"/>
          <w:u w:val="single"/>
        </w:rPr>
        <w:t>development</w:t>
      </w:r>
      <w:r w:rsidRPr="00837217">
        <w:rPr>
          <w:rFonts w:asciiTheme="minorHAnsi" w:hAnsiTheme="minorHAnsi" w:cstheme="minorHAnsi"/>
          <w:u w:val="single"/>
        </w:rPr>
        <w:t xml:space="preserve">. </w:t>
      </w:r>
      <w:r w:rsidRPr="00837217">
        <w:rPr>
          <w:rFonts w:asciiTheme="minorHAnsi" w:hAnsiTheme="minorHAnsi" w:cstheme="minorHAnsi"/>
          <w:sz w:val="16"/>
        </w:rPr>
        <w:t xml:space="preserve">China sent its first astronaut into orbit in 2003, yet </w:t>
      </w:r>
      <w:r w:rsidRPr="00837217">
        <w:rPr>
          <w:rFonts w:asciiTheme="minorHAnsi" w:hAnsiTheme="minorHAnsi" w:cstheme="minorHAnsi"/>
          <w:u w:val="single"/>
        </w:rPr>
        <w:t xml:space="preserve">in 2018 </w:t>
      </w:r>
      <w:r w:rsidRPr="00837217">
        <w:rPr>
          <w:rFonts w:asciiTheme="minorHAnsi" w:hAnsiTheme="minorHAnsi" w:cstheme="minorHAnsi"/>
          <w:highlight w:val="yellow"/>
          <w:u w:val="single"/>
        </w:rPr>
        <w:t>conducted more space-oriented op</w:t>
      </w:r>
      <w:r w:rsidRPr="00837217">
        <w:rPr>
          <w:rFonts w:asciiTheme="minorHAnsi" w:hAnsiTheme="minorHAnsi" w:cstheme="minorHAnsi"/>
          <w:u w:val="single"/>
        </w:rPr>
        <w:t>eration</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than any</w:t>
      </w:r>
      <w:r w:rsidRPr="00837217">
        <w:rPr>
          <w:rFonts w:asciiTheme="minorHAnsi" w:hAnsiTheme="minorHAnsi" w:cstheme="minorHAnsi"/>
          <w:u w:val="single"/>
        </w:rPr>
        <w:t xml:space="preserve"> other </w:t>
      </w:r>
      <w:r w:rsidRPr="00837217">
        <w:rPr>
          <w:rFonts w:asciiTheme="minorHAnsi" w:hAnsiTheme="minorHAnsi" w:cstheme="minorHAnsi"/>
          <w:highlight w:val="yellow"/>
          <w:u w:val="single"/>
        </w:rPr>
        <w:t>nation</w:t>
      </w:r>
      <w:r w:rsidRPr="00837217">
        <w:rPr>
          <w:rFonts w:asciiTheme="minorHAnsi" w:hAnsiTheme="minorHAnsi" w:cstheme="minorHAnsi"/>
          <w:u w:val="single"/>
        </w:rPr>
        <w:t xml:space="preserve">. </w:t>
      </w:r>
      <w:r w:rsidRPr="00837217">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837217">
        <w:rPr>
          <w:rFonts w:asciiTheme="minorHAnsi" w:hAnsiTheme="minorHAnsi" w:cstheme="minorHAnsi"/>
          <w:sz w:val="16"/>
        </w:rPr>
        <w:t>Zhurong</w:t>
      </w:r>
      <w:proofErr w:type="spellEnd"/>
      <w:r w:rsidRPr="00837217">
        <w:rPr>
          <w:rFonts w:asciiTheme="minorHAnsi" w:hAnsiTheme="minorHAnsi" w:cstheme="minorHAnsi"/>
          <w:sz w:val="16"/>
        </w:rPr>
        <w:t xml:space="preserve"> rover landed on the red planet surface in May. </w:t>
      </w:r>
      <w:r w:rsidRPr="00837217">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837217">
        <w:rPr>
          <w:rFonts w:asciiTheme="minorHAnsi" w:hAnsiTheme="minorHAnsi" w:cstheme="minorHAnsi"/>
          <w:highlight w:val="yellow"/>
          <w:u w:val="single"/>
        </w:rPr>
        <w:t>China’s space diplomacy</w:t>
      </w:r>
      <w:r w:rsidRPr="00837217">
        <w:rPr>
          <w:rFonts w:asciiTheme="minorHAnsi" w:hAnsiTheme="minorHAnsi" w:cstheme="minorHAnsi"/>
          <w:u w:val="single"/>
        </w:rPr>
        <w:t xml:space="preserve"> and science efforts are </w:t>
      </w:r>
      <w:r w:rsidRPr="00837217">
        <w:rPr>
          <w:rFonts w:asciiTheme="minorHAnsi" w:hAnsiTheme="minorHAnsi" w:cstheme="minorHAnsi"/>
          <w:highlight w:val="yellow"/>
          <w:u w:val="single"/>
        </w:rPr>
        <w:t>biased toward</w:t>
      </w:r>
      <w:r w:rsidRPr="00837217">
        <w:rPr>
          <w:rFonts w:asciiTheme="minorHAnsi" w:hAnsiTheme="minorHAnsi" w:cstheme="minorHAnsi"/>
          <w:u w:val="single"/>
        </w:rPr>
        <w:t xml:space="preserve"> exploring and </w:t>
      </w:r>
      <w:r w:rsidRPr="00837217">
        <w:rPr>
          <w:rFonts w:asciiTheme="minorHAnsi" w:hAnsiTheme="minorHAnsi" w:cstheme="minorHAnsi"/>
          <w:highlight w:val="yellow"/>
          <w:u w:val="single"/>
        </w:rPr>
        <w:t>exploiting natural resources in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near-Earth objects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on the </w:t>
      </w:r>
      <w:r w:rsidRPr="00837217">
        <w:rPr>
          <w:rFonts w:asciiTheme="minorHAnsi" w:hAnsiTheme="minorHAnsi" w:cstheme="minorHAnsi"/>
          <w:highlight w:val="yellow"/>
          <w:u w:val="single"/>
        </w:rPr>
        <w:t>moon</w:t>
      </w:r>
      <w:r w:rsidRPr="00837217">
        <w:rPr>
          <w:rFonts w:asciiTheme="minorHAnsi" w:hAnsiTheme="minorHAnsi" w:cstheme="minorHAnsi"/>
          <w:u w:val="single"/>
        </w:rPr>
        <w:t xml:space="preserve">. China’s behavior in space may mirror its patterns of resource nationalism on Earth — that is to say, </w:t>
      </w:r>
      <w:r w:rsidRPr="00837217">
        <w:rPr>
          <w:rFonts w:asciiTheme="minorHAnsi" w:hAnsiTheme="minorHAnsi" w:cstheme="minorHAnsi"/>
          <w:highlight w:val="yellow"/>
          <w:u w:val="single"/>
        </w:rPr>
        <w:t xml:space="preserve">spending </w:t>
      </w:r>
      <w:r w:rsidRPr="00837217">
        <w:rPr>
          <w:rFonts w:asciiTheme="minorHAnsi" w:hAnsiTheme="minorHAnsi" w:cstheme="minorHAnsi"/>
          <w:u w:val="single"/>
        </w:rPr>
        <w:t xml:space="preserve">incredible political and economic </w:t>
      </w:r>
      <w:r w:rsidRPr="00837217">
        <w:rPr>
          <w:rFonts w:asciiTheme="minorHAnsi" w:hAnsiTheme="minorHAnsi" w:cstheme="minorHAnsi"/>
          <w:highlight w:val="yellow"/>
          <w:u w:val="single"/>
        </w:rPr>
        <w:t>capital to secure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exclusive access to</w:t>
      </w:r>
      <w:r w:rsidRPr="00837217">
        <w:rPr>
          <w:rFonts w:asciiTheme="minorHAnsi" w:hAnsiTheme="minorHAnsi" w:cstheme="minorHAnsi"/>
          <w:u w:val="single"/>
        </w:rPr>
        <w:t xml:space="preserve"> strategic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As Earth-based resources become scarce and technology makes space-mining feasible, space will become a </w:t>
      </w:r>
      <w:r w:rsidRPr="00837217">
        <w:rPr>
          <w:rFonts w:asciiTheme="minorHAnsi" w:hAnsiTheme="minorHAnsi" w:cstheme="minorHAnsi"/>
          <w:highlight w:val="yellow"/>
          <w:u w:val="single"/>
        </w:rPr>
        <w:t>frontier for strategic competition</w:t>
      </w:r>
      <w:r w:rsidRPr="00837217">
        <w:rPr>
          <w:rFonts w:asciiTheme="minorHAnsi" w:hAnsiTheme="minorHAnsi" w:cstheme="minorHAnsi"/>
          <w:u w:val="single"/>
        </w:rPr>
        <w:t xml:space="preserve">, especially resource </w:t>
      </w:r>
      <w:r w:rsidRPr="00837217">
        <w:rPr>
          <w:rFonts w:asciiTheme="minorHAnsi" w:hAnsiTheme="minorHAnsi" w:cstheme="minorHAnsi"/>
          <w:highlight w:val="yellow"/>
          <w:u w:val="single"/>
        </w:rPr>
        <w:t>nationalism</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Mining</w:t>
      </w:r>
      <w:r w:rsidRPr="00837217">
        <w:rPr>
          <w:rFonts w:asciiTheme="minorHAnsi" w:hAnsiTheme="minorHAnsi" w:cstheme="minorHAnsi"/>
          <w:u w:val="single"/>
        </w:rPr>
        <w:t xml:space="preserve"> even </w:t>
      </w:r>
      <w:r w:rsidRPr="00837217">
        <w:rPr>
          <w:rFonts w:asciiTheme="minorHAnsi" w:hAnsiTheme="minorHAnsi" w:cstheme="minorHAnsi"/>
          <w:highlight w:val="yellow"/>
          <w:u w:val="single"/>
        </w:rPr>
        <w:t>a single asteroid could disrupt</w:t>
      </w:r>
      <w:r w:rsidRPr="00837217">
        <w:rPr>
          <w:rFonts w:asciiTheme="minorHAnsi" w:hAnsiTheme="minorHAnsi" w:cstheme="minorHAnsi"/>
          <w:u w:val="single"/>
        </w:rPr>
        <w:t xml:space="preserve"> global iron, nickel, platinum group metals (PGM) and </w:t>
      </w:r>
      <w:r w:rsidRPr="00837217">
        <w:rPr>
          <w:rFonts w:asciiTheme="minorHAnsi" w:hAnsiTheme="minorHAnsi" w:cstheme="minorHAnsi"/>
          <w:highlight w:val="yellow"/>
          <w:u w:val="single"/>
        </w:rPr>
        <w:t>precious metal</w:t>
      </w:r>
      <w:r w:rsidRPr="00837217">
        <w:rPr>
          <w:rFonts w:asciiTheme="minorHAnsi" w:hAnsiTheme="minorHAnsi" w:cstheme="minorHAnsi"/>
          <w:u w:val="single"/>
        </w:rPr>
        <w:t xml:space="preserve">-based </w:t>
      </w:r>
      <w:r w:rsidRPr="00837217">
        <w:rPr>
          <w:rFonts w:asciiTheme="minorHAnsi" w:hAnsiTheme="minorHAnsi" w:cstheme="minorHAnsi"/>
          <w:highlight w:val="yellow"/>
          <w:u w:val="single"/>
        </w:rPr>
        <w:t>economies</w:t>
      </w:r>
      <w:r w:rsidRPr="00837217">
        <w:rPr>
          <w:rFonts w:asciiTheme="minorHAnsi" w:hAnsiTheme="minorHAnsi" w:cstheme="minorHAnsi"/>
          <w:u w:val="single"/>
        </w:rPr>
        <w:t xml:space="preserve">, </w:t>
      </w:r>
      <w:proofErr w:type="gramStart"/>
      <w:r w:rsidRPr="00837217">
        <w:rPr>
          <w:rFonts w:asciiTheme="minorHAnsi" w:hAnsiTheme="minorHAnsi" w:cstheme="minorHAnsi"/>
          <w:u w:val="single"/>
        </w:rPr>
        <w:t>markets</w:t>
      </w:r>
      <w:proofErr w:type="gramEnd"/>
      <w:r w:rsidRPr="00837217">
        <w:rPr>
          <w:rFonts w:asciiTheme="minorHAnsi" w:hAnsiTheme="minorHAnsi" w:cstheme="minorHAnsi"/>
          <w:u w:val="single"/>
        </w:rPr>
        <w:t xml:space="preserve"> and industry </w:t>
      </w:r>
      <w:r w:rsidRPr="00837217">
        <w:rPr>
          <w:rFonts w:asciiTheme="minorHAnsi" w:hAnsiTheme="minorHAnsi" w:cstheme="minorHAnsi"/>
          <w:highlight w:val="yellow"/>
          <w:u w:val="single"/>
        </w:rPr>
        <w:t>supply chains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especially if controlled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single state</w:t>
      </w:r>
      <w:r w:rsidRPr="00837217">
        <w:rPr>
          <w:rFonts w:asciiTheme="minorHAnsi" w:hAnsiTheme="minorHAnsi" w:cstheme="minorHAnsi"/>
          <w:u w:val="single"/>
        </w:rPr>
        <w:t xml:space="preserve"> and used for in situ manufacturing and re-supply. </w:t>
      </w:r>
      <w:r w:rsidRPr="00837217">
        <w:rPr>
          <w:rFonts w:asciiTheme="minorHAnsi" w:hAnsiTheme="minorHAnsi" w:cstheme="minorHAnsi"/>
          <w:highlight w:val="yellow"/>
          <w:u w:val="single"/>
        </w:rPr>
        <w:t>Establishing</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presence</w:t>
      </w:r>
      <w:r w:rsidRPr="00837217">
        <w:rPr>
          <w:rFonts w:asciiTheme="minorHAnsi" w:hAnsiTheme="minorHAnsi" w:cstheme="minorHAnsi"/>
          <w:u w:val="single"/>
        </w:rPr>
        <w:t xml:space="preserve"> in cislunar space, as China clearly intends, </w:t>
      </w:r>
      <w:r w:rsidRPr="00837217">
        <w:rPr>
          <w:rFonts w:asciiTheme="minorHAnsi" w:hAnsiTheme="minorHAnsi" w:cstheme="minorHAnsi"/>
          <w:highlight w:val="yellow"/>
          <w:u w:val="single"/>
        </w:rPr>
        <w:t>provides</w:t>
      </w:r>
      <w:r w:rsidRPr="00837217">
        <w:rPr>
          <w:rFonts w:asciiTheme="minorHAnsi" w:hAnsiTheme="minorHAnsi" w:cstheme="minorHAnsi"/>
          <w:u w:val="single"/>
        </w:rPr>
        <w:t xml:space="preserve"> capabilities and capacity for space mining, positioning, </w:t>
      </w:r>
      <w:proofErr w:type="gramStart"/>
      <w:r w:rsidRPr="00837217">
        <w:rPr>
          <w:rFonts w:asciiTheme="minorHAnsi" w:hAnsiTheme="minorHAnsi" w:cstheme="minorHAnsi"/>
          <w:u w:val="single"/>
        </w:rPr>
        <w:t>navigation</w:t>
      </w:r>
      <w:proofErr w:type="gramEnd"/>
      <w:r w:rsidRPr="00837217">
        <w:rPr>
          <w:rFonts w:asciiTheme="minorHAnsi" w:hAnsiTheme="minorHAnsi" w:cstheme="minorHAnsi"/>
          <w:u w:val="single"/>
        </w:rPr>
        <w:t xml:space="preserve"> and timing (</w:t>
      </w:r>
      <w:r w:rsidRPr="00837217">
        <w:rPr>
          <w:rFonts w:asciiTheme="minorHAnsi" w:hAnsiTheme="minorHAnsi" w:cstheme="minorHAnsi"/>
          <w:highlight w:val="yellow"/>
          <w:u w:val="single"/>
        </w:rPr>
        <w:t>PNT</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first-mover locational advantages</w:t>
      </w:r>
      <w:r w:rsidRPr="00837217">
        <w:rPr>
          <w:rFonts w:asciiTheme="minorHAnsi" w:hAnsiTheme="minorHAnsi" w:cstheme="minorHAnsi"/>
          <w:u w:val="single"/>
        </w:rPr>
        <w:t xml:space="preserve"> for space settlement</w:t>
      </w:r>
      <w:r w:rsidRPr="00837217">
        <w:rPr>
          <w:rFonts w:asciiTheme="minorHAnsi" w:hAnsiTheme="minorHAnsi" w:cstheme="minorHAnsi"/>
        </w:rPr>
        <w:t xml:space="preserve">. </w:t>
      </w:r>
      <w:r w:rsidRPr="00837217">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837217">
        <w:rPr>
          <w:rFonts w:asciiTheme="minorHAnsi" w:hAnsiTheme="minorHAnsi" w:cstheme="minorHAnsi"/>
          <w:highlight w:val="yellow"/>
          <w:u w:val="single"/>
        </w:rPr>
        <w:t>Today’s space race</w:t>
      </w:r>
      <w:r w:rsidRPr="00837217">
        <w:rPr>
          <w:rFonts w:asciiTheme="minorHAnsi" w:hAnsiTheme="minorHAnsi" w:cstheme="minorHAnsi"/>
          <w:u w:val="single"/>
        </w:rPr>
        <w:t xml:space="preserve"> is </w:t>
      </w:r>
      <w:r w:rsidRPr="00837217">
        <w:rPr>
          <w:rFonts w:asciiTheme="minorHAnsi" w:hAnsiTheme="minorHAnsi" w:cstheme="minorHAnsi"/>
          <w:highlight w:val="yellow"/>
          <w:u w:val="single"/>
        </w:rPr>
        <w:t>about</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actual economics</w:t>
      </w:r>
      <w:r w:rsidRPr="00837217">
        <w:rPr>
          <w:rFonts w:asciiTheme="minorHAnsi" w:hAnsiTheme="minorHAnsi" w:cstheme="minorHAnsi"/>
          <w:u w:val="single"/>
        </w:rPr>
        <w:t xml:space="preserve"> of space-derived capabilities, access to space </w:t>
      </w:r>
      <w:r w:rsidRPr="00837217">
        <w:rPr>
          <w:rFonts w:asciiTheme="minorHAnsi" w:hAnsiTheme="minorHAnsi" w:cstheme="minorHAnsi"/>
          <w:highlight w:val="yellow"/>
          <w:u w:val="single"/>
        </w:rPr>
        <w:t>resources</w:t>
      </w:r>
      <w:r w:rsidRPr="00837217">
        <w:rPr>
          <w:rFonts w:asciiTheme="minorHAnsi" w:hAnsiTheme="minorHAnsi" w:cstheme="minorHAnsi"/>
          <w:u w:val="single"/>
        </w:rPr>
        <w:t xml:space="preserve">, and the </w:t>
      </w:r>
      <w:r w:rsidRPr="00837217">
        <w:rPr>
          <w:rFonts w:asciiTheme="minorHAnsi" w:hAnsiTheme="minorHAnsi" w:cstheme="minorHAnsi"/>
          <w:highlight w:val="yellow"/>
          <w:u w:val="single"/>
        </w:rPr>
        <w:t>technologies for acquiring</w:t>
      </w:r>
      <w:r w:rsidRPr="00837217">
        <w:rPr>
          <w:rFonts w:asciiTheme="minorHAnsi" w:hAnsiTheme="minorHAnsi" w:cstheme="minorHAnsi"/>
          <w:u w:val="single"/>
        </w:rPr>
        <w:t xml:space="preserve"> and controlling </w:t>
      </w:r>
      <w:r w:rsidRPr="00837217">
        <w:rPr>
          <w:rFonts w:asciiTheme="minorHAnsi" w:hAnsiTheme="minorHAnsi" w:cstheme="minorHAnsi"/>
          <w:highlight w:val="yellow"/>
          <w:u w:val="single"/>
        </w:rPr>
        <w:t>them</w:t>
      </w:r>
      <w:r w:rsidRPr="00837217">
        <w:rPr>
          <w:rFonts w:asciiTheme="minorHAnsi" w:hAnsiTheme="minorHAnsi" w:cstheme="minorHAnsi"/>
          <w:u w:val="single"/>
        </w:rPr>
        <w:t xml:space="preserve">. The United States is at a crossroads: It can either prepare itself for this new </w:t>
      </w:r>
      <w:proofErr w:type="gramStart"/>
      <w:r w:rsidRPr="00837217">
        <w:rPr>
          <w:rFonts w:asciiTheme="minorHAnsi" w:hAnsiTheme="minorHAnsi" w:cstheme="minorHAnsi"/>
          <w:u w:val="single"/>
        </w:rPr>
        <w:t>paradigm, or</w:t>
      </w:r>
      <w:proofErr w:type="gramEnd"/>
      <w:r w:rsidRPr="00837217">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NEA scarcity and </w:t>
      </w:r>
      <w:proofErr w:type="spellStart"/>
      <w:r w:rsidRPr="00837217">
        <w:rPr>
          <w:rFonts w:asciiTheme="minorHAnsi" w:hAnsiTheme="minorHAnsi" w:cstheme="minorHAnsi"/>
        </w:rPr>
        <w:t>ilaw</w:t>
      </w:r>
      <w:proofErr w:type="spellEnd"/>
      <w:r w:rsidRPr="00837217">
        <w:rPr>
          <w:rFonts w:asciiTheme="minorHAnsi" w:hAnsiTheme="minorHAnsi" w:cstheme="minorHAnsi"/>
        </w:rPr>
        <w:t xml:space="preserve"> ambiguity makes US-China space competition inevitable</w:t>
      </w:r>
    </w:p>
    <w:p w14:paraId="15957661" w14:textId="77777777" w:rsidR="00C40D86" w:rsidRPr="00837217" w:rsidRDefault="00C40D86" w:rsidP="006E29D6">
      <w:pPr>
        <w:spacing w:line="240" w:lineRule="auto"/>
        <w:rPr>
          <w:rFonts w:asciiTheme="minorHAnsi" w:hAnsiTheme="minorHAnsi" w:cstheme="minorHAnsi"/>
        </w:rPr>
      </w:pPr>
      <w:proofErr w:type="spellStart"/>
      <w:r w:rsidRPr="00837217">
        <w:rPr>
          <w:rStyle w:val="Style13ptBold"/>
          <w:rFonts w:asciiTheme="minorHAnsi" w:hAnsiTheme="minorHAnsi" w:cstheme="minorHAnsi"/>
        </w:rPr>
        <w:t>Gautel</w:t>
      </w:r>
      <w:proofErr w:type="spellEnd"/>
      <w:r w:rsidRPr="00837217">
        <w:rPr>
          <w:rStyle w:val="Style13ptBold"/>
          <w:rFonts w:asciiTheme="minorHAnsi" w:hAnsiTheme="minorHAnsi" w:cstheme="minorHAnsi"/>
        </w:rPr>
        <w:t xml:space="preserve"> 21</w:t>
      </w:r>
      <w:r w:rsidRPr="00837217">
        <w:rPr>
          <w:rFonts w:asciiTheme="minorHAnsi" w:hAnsiTheme="minorHAnsi" w:cstheme="minorHAnsi"/>
        </w:rPr>
        <w:t xml:space="preserve"> — (Gidon </w:t>
      </w:r>
      <w:proofErr w:type="spellStart"/>
      <w:r w:rsidRPr="00837217">
        <w:rPr>
          <w:rFonts w:asciiTheme="minorHAnsi" w:hAnsiTheme="minorHAnsi" w:cstheme="minorHAnsi"/>
        </w:rPr>
        <w:t>Gautel</w:t>
      </w:r>
      <w:proofErr w:type="spellEnd"/>
      <w:r w:rsidRPr="00837217">
        <w:rPr>
          <w:rFonts w:asciiTheme="minorHAnsi" w:hAnsiTheme="minorHAnsi" w:cstheme="minorHAnsi"/>
        </w:rPr>
        <w:t xml:space="preserve"> is currently an Analyst in the space industry. He was previously the Project Coordinator of China Foresight and Project Manager of the Economic Diplomacy Commission at LSE IDEAS. Gidon holds a BSc in Government and Economics with first class </w:t>
      </w:r>
      <w:proofErr w:type="spellStart"/>
      <w:r w:rsidRPr="00837217">
        <w:rPr>
          <w:rFonts w:asciiTheme="minorHAnsi" w:hAnsiTheme="minorHAnsi" w:cstheme="minorHAnsi"/>
        </w:rPr>
        <w:t>honours</w:t>
      </w:r>
      <w:proofErr w:type="spellEnd"/>
      <w:r w:rsidRPr="00837217">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837217">
        <w:rPr>
          <w:rFonts w:asciiTheme="minorHAnsi" w:hAnsiTheme="minorHAnsi" w:cstheme="minorHAnsi"/>
        </w:rPr>
        <w:t>space“</w:t>
      </w:r>
      <w:proofErr w:type="gramEnd"/>
      <w:r w:rsidRPr="00837217">
        <w:rPr>
          <w:rFonts w:asciiTheme="minorHAnsi" w:hAnsiTheme="minorHAnsi" w:cstheme="minorHAnsi"/>
        </w:rPr>
        <w:t>, Medium, 4-29-2021, Available Online at https://lseideas.medium.com/coordination-failure-risks-of-us-china-competition-in-space-7112ca4f4da1, accessed 1-12-2022, HKR-AR)</w:t>
      </w:r>
    </w:p>
    <w:p w14:paraId="21EB1F70" w14:textId="77777777" w:rsidR="00C40D86" w:rsidRPr="00837217" w:rsidRDefault="00C40D86" w:rsidP="006E29D6">
      <w:pPr>
        <w:spacing w:line="240" w:lineRule="auto"/>
        <w:rPr>
          <w:rFonts w:asciiTheme="minorHAnsi" w:hAnsiTheme="minorHAnsi" w:cstheme="minorHAnsi"/>
          <w:sz w:val="16"/>
        </w:rPr>
      </w:pPr>
      <w:r w:rsidRPr="00837217">
        <w:rPr>
          <w:rFonts w:asciiTheme="minorHAnsi" w:hAnsiTheme="minorHAnsi" w:cstheme="minorHAnsi"/>
          <w:sz w:val="16"/>
        </w:rPr>
        <w:t xml:space="preserve">Finally, </w:t>
      </w:r>
      <w:r w:rsidRPr="00837217">
        <w:rPr>
          <w:rFonts w:asciiTheme="minorHAnsi" w:hAnsiTheme="minorHAnsi" w:cstheme="minorHAnsi"/>
          <w:u w:val="single"/>
        </w:rPr>
        <w:t xml:space="preserve">a </w:t>
      </w:r>
      <w:r w:rsidRPr="00837217">
        <w:rPr>
          <w:rFonts w:asciiTheme="minorHAnsi" w:hAnsiTheme="minorHAnsi" w:cstheme="minorHAnsi"/>
          <w:highlight w:val="yellow"/>
          <w:u w:val="single"/>
        </w:rPr>
        <w:t>lack of coordination</w:t>
      </w:r>
      <w:r w:rsidRPr="00837217">
        <w:rPr>
          <w:rFonts w:asciiTheme="minorHAnsi" w:hAnsiTheme="minorHAnsi" w:cstheme="minorHAnsi"/>
          <w:u w:val="single"/>
        </w:rPr>
        <w:t xml:space="preserve"> increases the risks for lunar </w:t>
      </w:r>
      <w:proofErr w:type="gramStart"/>
      <w:r w:rsidRPr="00837217">
        <w:rPr>
          <w:rFonts w:asciiTheme="minorHAnsi" w:hAnsiTheme="minorHAnsi" w:cstheme="minorHAnsi"/>
          <w:u w:val="single"/>
        </w:rPr>
        <w:t>crewmembers, once</w:t>
      </w:r>
      <w:proofErr w:type="gramEnd"/>
      <w:r w:rsidRPr="00837217">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837217">
        <w:rPr>
          <w:rFonts w:asciiTheme="minorHAnsi" w:hAnsiTheme="minorHAnsi" w:cstheme="minorHAnsi"/>
          <w:highlight w:val="yellow"/>
          <w:u w:val="single"/>
        </w:rPr>
        <w:t xml:space="preserve">lack of </w:t>
      </w:r>
      <w:proofErr w:type="spellStart"/>
      <w:r w:rsidRPr="00837217">
        <w:rPr>
          <w:rFonts w:asciiTheme="minorHAnsi" w:hAnsiTheme="minorHAnsi" w:cstheme="minorHAnsi"/>
          <w:highlight w:val="yellow"/>
          <w:u w:val="single"/>
        </w:rPr>
        <w:t>standardisation</w:t>
      </w:r>
      <w:proofErr w:type="spellEnd"/>
      <w:r w:rsidRPr="00837217">
        <w:rPr>
          <w:rFonts w:asciiTheme="minorHAnsi" w:hAnsiTheme="minorHAnsi" w:cstheme="minorHAnsi"/>
          <w:highlight w:val="yellow"/>
          <w:u w:val="single"/>
        </w:rPr>
        <w:t xml:space="preserve"> driven by</w:t>
      </w:r>
      <w:r w:rsidRPr="00837217">
        <w:rPr>
          <w:rFonts w:asciiTheme="minorHAnsi" w:hAnsiTheme="minorHAnsi" w:cstheme="minorHAnsi"/>
          <w:u w:val="single"/>
        </w:rPr>
        <w:t xml:space="preserve"> a </w:t>
      </w:r>
      <w:r w:rsidRPr="00837217">
        <w:rPr>
          <w:rFonts w:asciiTheme="minorHAnsi" w:hAnsiTheme="minorHAnsi" w:cstheme="minorHAnsi"/>
          <w:highlight w:val="yellow"/>
          <w:u w:val="single"/>
        </w:rPr>
        <w:t>bifurcation into geopolitical blocs</w:t>
      </w:r>
      <w:r w:rsidRPr="00837217">
        <w:rPr>
          <w:rFonts w:asciiTheme="minorHAnsi" w:hAnsiTheme="minorHAnsi" w:cstheme="minorHAnsi"/>
          <w:u w:val="single"/>
        </w:rPr>
        <w:t xml:space="preserve"> of lunar activity. As has been pointed out, widely adopted standards of lunar exploration promise considerable </w:t>
      </w:r>
      <w:proofErr w:type="gramStart"/>
      <w:r w:rsidRPr="00837217">
        <w:rPr>
          <w:rFonts w:asciiTheme="minorHAnsi" w:hAnsiTheme="minorHAnsi" w:cstheme="minorHAnsi"/>
          <w:u w:val="single"/>
        </w:rPr>
        <w:t>benefits[</w:t>
      </w:r>
      <w:proofErr w:type="gramEnd"/>
      <w:r w:rsidRPr="00837217">
        <w:rPr>
          <w:rFonts w:asciiTheme="minorHAnsi" w:hAnsiTheme="minorHAnsi" w:cstheme="minorHAnsi"/>
          <w:u w:val="single"/>
        </w:rPr>
        <w:t xml:space="preserve">16]. A </w:t>
      </w:r>
      <w:proofErr w:type="spellStart"/>
      <w:r w:rsidRPr="00837217">
        <w:rPr>
          <w:rFonts w:asciiTheme="minorHAnsi" w:hAnsiTheme="minorHAnsi" w:cstheme="minorHAnsi"/>
          <w:u w:val="single"/>
        </w:rPr>
        <w:t>balkanisation</w:t>
      </w:r>
      <w:proofErr w:type="spellEnd"/>
      <w:r w:rsidRPr="00837217">
        <w:rPr>
          <w:rFonts w:asciiTheme="minorHAnsi" w:hAnsiTheme="minorHAnsi" w:cstheme="minorHAnsi"/>
          <w:u w:val="single"/>
        </w:rPr>
        <w:t xml:space="preserve"> of standards would do the opposite, </w:t>
      </w:r>
      <w:r w:rsidRPr="00837217">
        <w:rPr>
          <w:rFonts w:asciiTheme="minorHAnsi" w:hAnsiTheme="minorHAnsi" w:cstheme="minorHAnsi"/>
          <w:highlight w:val="yellow"/>
          <w:u w:val="single"/>
        </w:rPr>
        <w:t>limiting</w:t>
      </w:r>
      <w:r w:rsidRPr="00837217">
        <w:rPr>
          <w:rFonts w:asciiTheme="minorHAnsi" w:hAnsiTheme="minorHAnsi" w:cstheme="minorHAnsi"/>
          <w:u w:val="single"/>
        </w:rPr>
        <w:t xml:space="preserve"> any attempt of </w:t>
      </w:r>
      <w:r w:rsidRPr="00837217">
        <w:rPr>
          <w:rFonts w:asciiTheme="minorHAnsi" w:hAnsiTheme="minorHAnsi" w:cstheme="minorHAnsi"/>
          <w:highlight w:val="yellow"/>
          <w:u w:val="single"/>
        </w:rPr>
        <w:t>future coop</w:t>
      </w:r>
      <w:r w:rsidRPr="00837217">
        <w:rPr>
          <w:rFonts w:asciiTheme="minorHAnsi" w:hAnsiTheme="minorHAnsi" w:cstheme="minorHAnsi"/>
          <w:u w:val="single"/>
        </w:rPr>
        <w:t xml:space="preserve">eration in exploration and scientific </w:t>
      </w:r>
      <w:proofErr w:type="spellStart"/>
      <w:r w:rsidRPr="00837217">
        <w:rPr>
          <w:rFonts w:asciiTheme="minorHAnsi" w:hAnsiTheme="minorHAnsi" w:cstheme="minorHAnsi"/>
          <w:u w:val="single"/>
        </w:rPr>
        <w:t>endeavour</w:t>
      </w:r>
      <w:proofErr w:type="spellEnd"/>
      <w:r w:rsidRPr="00837217">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837217">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Again, </w:t>
      </w:r>
      <w:r w:rsidRPr="00837217">
        <w:rPr>
          <w:rFonts w:asciiTheme="minorHAnsi" w:hAnsiTheme="minorHAnsi" w:cstheme="minorHAnsi"/>
          <w:u w:val="single"/>
        </w:rPr>
        <w:t xml:space="preserve">the described issues are most likely to occur should terrestrial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between the US and China </w:t>
      </w:r>
      <w:r w:rsidRPr="00837217">
        <w:rPr>
          <w:rFonts w:asciiTheme="minorHAnsi" w:hAnsiTheme="minorHAnsi" w:cstheme="minorHAnsi"/>
          <w:highlight w:val="yellow"/>
          <w:u w:val="single"/>
        </w:rPr>
        <w:t xml:space="preserve">preclude </w:t>
      </w:r>
      <w:r w:rsidRPr="00837217">
        <w:rPr>
          <w:rFonts w:asciiTheme="minorHAnsi" w:hAnsiTheme="minorHAnsi" w:cstheme="minorHAnsi"/>
          <w:u w:val="single"/>
        </w:rPr>
        <w:t xml:space="preserve">proactive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info</w:t>
      </w:r>
      <w:r w:rsidRPr="00837217">
        <w:rPr>
          <w:rFonts w:asciiTheme="minorHAnsi" w:hAnsiTheme="minorHAnsi" w:cstheme="minorHAnsi"/>
          <w:u w:val="single"/>
        </w:rPr>
        <w:t xml:space="preserve">rmation </w:t>
      </w:r>
      <w:r w:rsidRPr="00837217">
        <w:rPr>
          <w:rFonts w:asciiTheme="minorHAnsi" w:hAnsiTheme="minorHAnsi" w:cstheme="minorHAnsi"/>
          <w:highlight w:val="yellow"/>
          <w:u w:val="single"/>
        </w:rPr>
        <w:t>sharing</w:t>
      </w:r>
      <w:r w:rsidRPr="00837217">
        <w:rPr>
          <w:rFonts w:asciiTheme="minorHAnsi" w:hAnsiTheme="minorHAnsi" w:cstheme="minorHAnsi"/>
          <w:u w:val="single"/>
        </w:rPr>
        <w:t xml:space="preserve">. </w:t>
      </w:r>
      <w:r w:rsidRPr="00837217">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837217">
        <w:rPr>
          <w:rFonts w:asciiTheme="minorHAnsi" w:hAnsiTheme="minorHAnsi" w:cstheme="minorHAnsi"/>
          <w:highlight w:val="yellow"/>
          <w:u w:val="single"/>
        </w:rPr>
        <w:t>US-China coordination</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is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 xml:space="preserve">limited </w:t>
      </w:r>
      <w:r w:rsidRPr="00837217">
        <w:rPr>
          <w:rFonts w:asciiTheme="minorHAnsi" w:hAnsiTheme="minorHAnsi" w:cstheme="minorHAnsi"/>
          <w:u w:val="single"/>
        </w:rPr>
        <w:t xml:space="preserve">by the Wolf Amendment, </w:t>
      </w:r>
      <w:r w:rsidRPr="00837217">
        <w:rPr>
          <w:rFonts w:asciiTheme="minorHAnsi" w:hAnsiTheme="minorHAnsi" w:cstheme="minorHAnsi"/>
          <w:sz w:val="16"/>
        </w:rPr>
        <w:t xml:space="preserve">it is not wholly precluded, as indicated by NASA’s monitoring of the </w:t>
      </w:r>
      <w:proofErr w:type="spellStart"/>
      <w:r w:rsidRPr="00837217">
        <w:rPr>
          <w:rFonts w:asciiTheme="minorHAnsi" w:hAnsiTheme="minorHAnsi" w:cstheme="minorHAnsi"/>
          <w:sz w:val="16"/>
        </w:rPr>
        <w:t>Chang’e</w:t>
      </w:r>
      <w:proofErr w:type="spellEnd"/>
      <w:r w:rsidRPr="00837217">
        <w:rPr>
          <w:rFonts w:asciiTheme="minorHAnsi" w:hAnsiTheme="minorHAnsi" w:cstheme="minorHAnsi"/>
          <w:sz w:val="16"/>
        </w:rPr>
        <w:t xml:space="preserve"> 4 mission, </w:t>
      </w:r>
      <w:proofErr w:type="spellStart"/>
      <w:r w:rsidRPr="00837217">
        <w:rPr>
          <w:rFonts w:asciiTheme="minorHAnsi" w:hAnsiTheme="minorHAnsi" w:cstheme="minorHAnsi"/>
          <w:sz w:val="16"/>
        </w:rPr>
        <w:t>utilising</w:t>
      </w:r>
      <w:proofErr w:type="spellEnd"/>
      <w:r w:rsidRPr="00837217">
        <w:rPr>
          <w:rFonts w:asciiTheme="minorHAnsi" w:hAnsiTheme="minorHAnsi" w:cstheme="minorHAnsi"/>
          <w:sz w:val="16"/>
        </w:rPr>
        <w:t xml:space="preserve"> the Lunar Reconnaissance </w:t>
      </w:r>
      <w:proofErr w:type="gramStart"/>
      <w:r w:rsidRPr="00837217">
        <w:rPr>
          <w:rFonts w:asciiTheme="minorHAnsi" w:hAnsiTheme="minorHAnsi" w:cstheme="minorHAnsi"/>
          <w:sz w:val="16"/>
        </w:rPr>
        <w:t>Orbiter[</w:t>
      </w:r>
      <w:proofErr w:type="gramEnd"/>
      <w:r w:rsidRPr="00837217">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837217">
        <w:rPr>
          <w:rFonts w:asciiTheme="minorHAnsi" w:hAnsiTheme="minorHAnsi" w:cstheme="minorHAnsi"/>
          <w:u w:val="single"/>
        </w:rPr>
        <w:t xml:space="preserve"> </w:t>
      </w:r>
      <w:r w:rsidRPr="00837217">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837217">
        <w:rPr>
          <w:rFonts w:asciiTheme="minorHAnsi" w:hAnsiTheme="minorHAnsi" w:cstheme="minorHAnsi"/>
          <w:sz w:val="16"/>
        </w:rPr>
        <w:t>In the midst of</w:t>
      </w:r>
      <w:proofErr w:type="gramEnd"/>
      <w:r w:rsidRPr="00837217">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837217">
        <w:rPr>
          <w:rFonts w:asciiTheme="minorHAnsi" w:hAnsiTheme="minorHAnsi" w:cstheme="minorHAnsi"/>
          <w:sz w:val="16"/>
        </w:rPr>
        <w:t>well aware</w:t>
      </w:r>
      <w:proofErr w:type="gramEnd"/>
      <w:r w:rsidRPr="00837217">
        <w:rPr>
          <w:rFonts w:asciiTheme="minorHAnsi" w:hAnsiTheme="minorHAnsi" w:cstheme="minorHAnsi"/>
          <w:sz w:val="16"/>
        </w:rPr>
        <w:t xml:space="preserve"> of these issues, and their role in enabling such necessary coordination</w:t>
      </w:r>
      <w:r w:rsidRPr="00837217">
        <w:rPr>
          <w:rFonts w:asciiTheme="minorHAnsi" w:hAnsiTheme="minorHAnsi" w:cstheme="minorHAnsi"/>
          <w:u w:val="single"/>
        </w:rPr>
        <w:t xml:space="preserve">, it is incumbent upon national governments allied to the US to </w:t>
      </w:r>
      <w:proofErr w:type="spellStart"/>
      <w:r w:rsidRPr="00837217">
        <w:rPr>
          <w:rFonts w:asciiTheme="minorHAnsi" w:hAnsiTheme="minorHAnsi" w:cstheme="minorHAnsi"/>
          <w:u w:val="single"/>
        </w:rPr>
        <w:t>recognise</w:t>
      </w:r>
      <w:proofErr w:type="spellEnd"/>
      <w:r w:rsidRPr="00837217">
        <w:rPr>
          <w:rFonts w:asciiTheme="minorHAnsi" w:hAnsiTheme="minorHAnsi" w:cstheme="minorHAnsi"/>
          <w:u w:val="single"/>
        </w:rPr>
        <w:t xml:space="preserve"> these flashpoints and spearhead broader policy responses to proactively support coordination and the activities of their diplomats at the UN. </w:t>
      </w:r>
      <w:r w:rsidRPr="00837217">
        <w:rPr>
          <w:rFonts w:asciiTheme="minorHAnsi" w:hAnsiTheme="minorHAnsi" w:cstheme="minorHAnsi"/>
          <w:sz w:val="16"/>
        </w:rPr>
        <w:t>The UK government, whose diplomats already play a major role in coordinating international space activities, must lend them its full support.</w:t>
      </w:r>
      <w:r w:rsidRPr="00837217">
        <w:rPr>
          <w:rFonts w:asciiTheme="minorHAnsi" w:hAnsiTheme="minorHAnsi" w:cstheme="minorHAnsi"/>
          <w:u w:val="single"/>
        </w:rPr>
        <w:t xml:space="preserve"> Beyond the moon, the issue of geographically concentrated sites of interest is only likely to prevail. While space is boundless, </w:t>
      </w:r>
      <w:r w:rsidRPr="00837217">
        <w:rPr>
          <w:rFonts w:asciiTheme="minorHAnsi" w:hAnsiTheme="minorHAnsi" w:cstheme="minorHAnsi"/>
          <w:highlight w:val="yellow"/>
          <w:u w:val="single"/>
        </w:rPr>
        <w:t>areas of economic</w:t>
      </w:r>
      <w:r w:rsidRPr="00837217">
        <w:rPr>
          <w:rFonts w:asciiTheme="minorHAnsi" w:hAnsiTheme="minorHAnsi" w:cstheme="minorHAnsi"/>
          <w:u w:val="single"/>
        </w:rPr>
        <w:t xml:space="preserve">al or scientific </w:t>
      </w:r>
      <w:r w:rsidRPr="00837217">
        <w:rPr>
          <w:rFonts w:asciiTheme="minorHAnsi" w:hAnsiTheme="minorHAnsi" w:cstheme="minorHAnsi"/>
          <w:highlight w:val="yellow"/>
          <w:u w:val="single"/>
        </w:rPr>
        <w:t>value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are</w:t>
      </w:r>
      <w:r w:rsidRPr="00837217">
        <w:rPr>
          <w:rFonts w:asciiTheme="minorHAnsi" w:hAnsiTheme="minorHAnsi" w:cstheme="minorHAnsi"/>
          <w:u w:val="single"/>
        </w:rPr>
        <w:t xml:space="preserve"> nonetheless often </w:t>
      </w:r>
      <w:r w:rsidRPr="00837217">
        <w:rPr>
          <w:rFonts w:asciiTheme="minorHAnsi" w:hAnsiTheme="minorHAnsi" w:cstheme="minorHAnsi"/>
          <w:highlight w:val="yellow"/>
          <w:u w:val="single"/>
        </w:rPr>
        <w:t>concentrated</w:t>
      </w:r>
      <w:r w:rsidRPr="00837217">
        <w:rPr>
          <w:rFonts w:asciiTheme="minorHAnsi" w:hAnsiTheme="minorHAnsi" w:cstheme="minorHAnsi"/>
          <w:u w:val="single"/>
        </w:rPr>
        <w:t xml:space="preserve">. Some preliminary analysis, for example, places the number of economically </w:t>
      </w:r>
      <w:r w:rsidRPr="00837217">
        <w:rPr>
          <w:rFonts w:asciiTheme="minorHAnsi" w:hAnsiTheme="minorHAnsi" w:cstheme="minorHAnsi"/>
          <w:highlight w:val="yellow"/>
          <w:u w:val="single"/>
        </w:rPr>
        <w:t>viable near-Earth asteroids at</w:t>
      </w:r>
      <w:r w:rsidRPr="00837217">
        <w:rPr>
          <w:rFonts w:asciiTheme="minorHAnsi" w:hAnsiTheme="minorHAnsi" w:cstheme="minorHAnsi"/>
          <w:u w:val="single"/>
        </w:rPr>
        <w:t xml:space="preserve"> around </w:t>
      </w:r>
      <w:r w:rsidRPr="00837217">
        <w:rPr>
          <w:rFonts w:asciiTheme="minorHAnsi" w:hAnsiTheme="minorHAnsi" w:cstheme="minorHAnsi"/>
          <w:highlight w:val="yellow"/>
          <w:u w:val="single"/>
        </w:rPr>
        <w:t xml:space="preserve">only </w:t>
      </w:r>
      <w:proofErr w:type="gramStart"/>
      <w:r w:rsidRPr="00837217">
        <w:rPr>
          <w:rFonts w:asciiTheme="minorHAnsi" w:hAnsiTheme="minorHAnsi" w:cstheme="minorHAnsi"/>
          <w:highlight w:val="yellow"/>
          <w:u w:val="single"/>
        </w:rPr>
        <w:t>ten</w:t>
      </w:r>
      <w:r w:rsidRPr="00837217">
        <w:rPr>
          <w:rFonts w:asciiTheme="minorHAnsi" w:hAnsiTheme="minorHAnsi" w:cstheme="minorHAnsi"/>
          <w:u w:val="single"/>
        </w:rPr>
        <w:t>[</w:t>
      </w:r>
      <w:proofErr w:type="gramEnd"/>
      <w:r w:rsidRPr="00837217">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837217">
        <w:rPr>
          <w:rFonts w:asciiTheme="minorHAnsi" w:hAnsiTheme="minorHAnsi" w:cstheme="minorHAnsi"/>
          <w:highlight w:val="yellow"/>
          <w:u w:val="single"/>
        </w:rPr>
        <w:t>need for</w:t>
      </w:r>
      <w:r w:rsidRPr="00837217">
        <w:rPr>
          <w:rFonts w:asciiTheme="minorHAnsi" w:hAnsiTheme="minorHAnsi" w:cstheme="minorHAnsi"/>
          <w:u w:val="single"/>
        </w:rPr>
        <w:t xml:space="preserve"> multi-actor </w:t>
      </w:r>
      <w:r w:rsidRPr="00837217">
        <w:rPr>
          <w:rFonts w:asciiTheme="minorHAnsi" w:hAnsiTheme="minorHAnsi" w:cstheme="minorHAnsi"/>
          <w:highlight w:val="yellow"/>
          <w:u w:val="single"/>
        </w:rPr>
        <w:t>coordination</w:t>
      </w:r>
      <w:r w:rsidRPr="00837217">
        <w:rPr>
          <w:rFonts w:asciiTheme="minorHAnsi" w:hAnsiTheme="minorHAnsi" w:cstheme="minorHAnsi"/>
          <w:u w:val="single"/>
        </w:rPr>
        <w:t xml:space="preserve"> will only become </w:t>
      </w:r>
      <w:r w:rsidRPr="00837217">
        <w:rPr>
          <w:rFonts w:asciiTheme="minorHAnsi" w:hAnsiTheme="minorHAnsi" w:cstheme="minorHAnsi"/>
          <w:highlight w:val="yellow"/>
          <w:u w:val="single"/>
        </w:rPr>
        <w:t>more pressing</w:t>
      </w:r>
      <w:r w:rsidRPr="00837217">
        <w:rPr>
          <w:rFonts w:asciiTheme="minorHAnsi" w:hAnsiTheme="minorHAnsi" w:cstheme="minorHAnsi"/>
          <w:u w:val="single"/>
        </w:rPr>
        <w:t xml:space="preserve">, especially </w:t>
      </w:r>
      <w:r w:rsidRPr="00837217">
        <w:rPr>
          <w:rFonts w:asciiTheme="minorHAnsi" w:hAnsiTheme="minorHAnsi" w:cstheme="minorHAnsi"/>
          <w:highlight w:val="yellow"/>
          <w:u w:val="single"/>
        </w:rPr>
        <w:t>if</w:t>
      </w:r>
      <w:r w:rsidRPr="00837217">
        <w:rPr>
          <w:rFonts w:asciiTheme="minorHAnsi" w:hAnsiTheme="minorHAnsi" w:cstheme="minorHAnsi"/>
          <w:u w:val="single"/>
        </w:rPr>
        <w:t xml:space="preserve"> terrestrial </w:t>
      </w:r>
      <w:r w:rsidRPr="00837217">
        <w:rPr>
          <w:rFonts w:asciiTheme="minorHAnsi" w:hAnsiTheme="minorHAnsi" w:cstheme="minorHAnsi"/>
          <w:highlight w:val="yellow"/>
          <w:u w:val="single"/>
        </w:rPr>
        <w:t>US-China competition intensifies</w:t>
      </w:r>
      <w:r w:rsidRPr="00837217">
        <w:rPr>
          <w:rFonts w:asciiTheme="minorHAnsi" w:hAnsiTheme="minorHAnsi" w:cstheme="minorHAnsi"/>
          <w:u w:val="single"/>
        </w:rPr>
        <w:t xml:space="preserve">. </w:t>
      </w:r>
      <w:r w:rsidRPr="00837217">
        <w:rPr>
          <w:rFonts w:asciiTheme="minorHAnsi" w:hAnsiTheme="minorHAnsi" w:cstheme="minorHAnsi"/>
          <w:sz w:val="16"/>
          <w:szCs w:val="16"/>
        </w:rPr>
        <w:t>Failures to Coordinate</w:t>
      </w:r>
      <w:r w:rsidRPr="00837217">
        <w:rPr>
          <w:rFonts w:asciiTheme="minorHAnsi" w:hAnsiTheme="minorHAnsi" w:cstheme="minorHAnsi"/>
        </w:rPr>
        <w:t xml:space="preserve"> </w:t>
      </w:r>
      <w:r w:rsidRPr="00837217">
        <w:rPr>
          <w:rFonts w:asciiTheme="minorHAnsi" w:hAnsiTheme="minorHAnsi" w:cstheme="minorHAnsi"/>
          <w:u w:val="single"/>
        </w:rPr>
        <w:t xml:space="preserve">The risks outlined above are non-exhaustive, and do not touch upon the </w:t>
      </w:r>
      <w:r w:rsidRPr="00837217">
        <w:rPr>
          <w:rFonts w:asciiTheme="minorHAnsi" w:hAnsiTheme="minorHAnsi" w:cstheme="minorHAnsi"/>
          <w:highlight w:val="yellow"/>
          <w:u w:val="single"/>
        </w:rPr>
        <w:t>military dimension of space</w:t>
      </w:r>
      <w:r w:rsidRPr="00837217">
        <w:rPr>
          <w:rFonts w:asciiTheme="minorHAnsi" w:hAnsiTheme="minorHAnsi" w:cstheme="minorHAnsi"/>
          <w:u w:val="single"/>
        </w:rPr>
        <w:t xml:space="preserve"> which </w:t>
      </w:r>
      <w:r w:rsidRPr="00837217">
        <w:rPr>
          <w:rFonts w:asciiTheme="minorHAnsi" w:hAnsiTheme="minorHAnsi" w:cstheme="minorHAnsi"/>
          <w:highlight w:val="yellow"/>
          <w:u w:val="single"/>
        </w:rPr>
        <w:t xml:space="preserve">carries </w:t>
      </w:r>
      <w:r w:rsidRPr="00837217">
        <w:rPr>
          <w:rFonts w:asciiTheme="minorHAnsi" w:hAnsiTheme="minorHAnsi" w:cstheme="minorHAnsi"/>
          <w:u w:val="single"/>
        </w:rPr>
        <w:t xml:space="preserve">equal if not </w:t>
      </w:r>
      <w:r w:rsidRPr="00837217">
        <w:rPr>
          <w:rFonts w:asciiTheme="minorHAnsi" w:hAnsiTheme="minorHAnsi" w:cstheme="minorHAnsi"/>
          <w:highlight w:val="yellow"/>
          <w:u w:val="single"/>
        </w:rPr>
        <w:t>greater</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weight</w:t>
      </w:r>
      <w:r w:rsidRPr="00837217">
        <w:rPr>
          <w:rFonts w:asciiTheme="minorHAnsi" w:hAnsiTheme="minorHAnsi" w:cstheme="minorHAnsi"/>
          <w:u w:val="single"/>
        </w:rPr>
        <w:t xml:space="preserve">. </w:t>
      </w:r>
      <w:r w:rsidRPr="00837217">
        <w:rPr>
          <w:rFonts w:asciiTheme="minorHAnsi" w:hAnsiTheme="minorHAnsi" w:cstheme="minorHAnsi"/>
          <w:sz w:val="16"/>
        </w:rPr>
        <w:t xml:space="preserve">However, they </w:t>
      </w:r>
      <w:proofErr w:type="gramStart"/>
      <w:r w:rsidRPr="00837217">
        <w:rPr>
          <w:rFonts w:asciiTheme="minorHAnsi" w:hAnsiTheme="minorHAnsi" w:cstheme="minorHAnsi"/>
          <w:sz w:val="16"/>
        </w:rPr>
        <w:t>demonstrate clearly</w:t>
      </w:r>
      <w:proofErr w:type="gramEnd"/>
      <w:r w:rsidRPr="00837217">
        <w:rPr>
          <w:rFonts w:asciiTheme="minorHAnsi" w:hAnsiTheme="minorHAnsi" w:cstheme="minorHAnsi"/>
          <w:sz w:val="16"/>
        </w:rPr>
        <w:t xml:space="preserve"> the fact that US-China coordination in space will become ever more pressing as the exploration and </w:t>
      </w:r>
      <w:proofErr w:type="spellStart"/>
      <w:r w:rsidRPr="00837217">
        <w:rPr>
          <w:rFonts w:asciiTheme="minorHAnsi" w:hAnsiTheme="minorHAnsi" w:cstheme="minorHAnsi"/>
          <w:sz w:val="16"/>
        </w:rPr>
        <w:t>commercialisation</w:t>
      </w:r>
      <w:proofErr w:type="spellEnd"/>
      <w:r w:rsidRPr="00837217">
        <w:rPr>
          <w:rFonts w:asciiTheme="minorHAnsi" w:hAnsiTheme="minorHAnsi" w:cstheme="minorHAnsi"/>
          <w:sz w:val="16"/>
        </w:rPr>
        <w:t xml:space="preserve"> of space advances. Such risks will only manifest themselves if the US and China are unable to coordinate their activities sufficiently and allow</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geopolitical tensions</w:t>
      </w:r>
      <w:r w:rsidRPr="00837217">
        <w:rPr>
          <w:rFonts w:asciiTheme="minorHAnsi" w:hAnsiTheme="minorHAnsi" w:cstheme="minorHAnsi"/>
          <w:u w:val="single"/>
        </w:rPr>
        <w:t xml:space="preserve"> to </w:t>
      </w:r>
      <w:r w:rsidRPr="00837217">
        <w:rPr>
          <w:rFonts w:asciiTheme="minorHAnsi" w:hAnsiTheme="minorHAnsi" w:cstheme="minorHAnsi"/>
          <w:highlight w:val="yellow"/>
          <w:u w:val="single"/>
        </w:rPr>
        <w:t xml:space="preserve">obstruct </w:t>
      </w:r>
      <w:r w:rsidRPr="00837217">
        <w:rPr>
          <w:rFonts w:asciiTheme="minorHAnsi" w:hAnsiTheme="minorHAnsi" w:cstheme="minorHAnsi"/>
          <w:u w:val="single"/>
        </w:rPr>
        <w:t xml:space="preserve">this </w:t>
      </w:r>
      <w:r w:rsidRPr="00837217">
        <w:rPr>
          <w:rFonts w:asciiTheme="minorHAnsi" w:hAnsiTheme="minorHAnsi" w:cstheme="minorHAnsi"/>
          <w:highlight w:val="yellow"/>
          <w:u w:val="single"/>
        </w:rPr>
        <w:t>crucial work</w:t>
      </w:r>
      <w:r w:rsidRPr="00837217">
        <w:rPr>
          <w:rFonts w:asciiTheme="minorHAnsi" w:hAnsiTheme="minorHAnsi" w:cstheme="minorHAnsi"/>
          <w:u w:val="single"/>
        </w:rPr>
        <w:t>. Looking forwards</w:t>
      </w:r>
      <w:r w:rsidRPr="00837217">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837217">
        <w:rPr>
          <w:rFonts w:asciiTheme="minorHAnsi" w:hAnsiTheme="minorHAnsi" w:cstheme="minorHAnsi"/>
          <w:u w:val="single"/>
        </w:rPr>
        <w:t xml:space="preserve">taking mitigating measures as necessary should </w:t>
      </w:r>
      <w:r w:rsidRPr="00837217">
        <w:rPr>
          <w:rFonts w:asciiTheme="minorHAnsi" w:hAnsiTheme="minorHAnsi" w:cstheme="minorHAnsi"/>
          <w:highlight w:val="yellow"/>
          <w:u w:val="single"/>
        </w:rPr>
        <w:t>tensions spill over beyond Earth</w:t>
      </w:r>
      <w:r w:rsidRPr="00837217">
        <w:rPr>
          <w:rFonts w:asciiTheme="minorHAnsi" w:hAnsiTheme="minorHAnsi" w:cstheme="minorHAnsi"/>
          <w:u w:val="single"/>
        </w:rPr>
        <w:t xml:space="preserve">. </w:t>
      </w:r>
      <w:r w:rsidRPr="00837217">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837217">
        <w:rPr>
          <w:rFonts w:asciiTheme="minorHAnsi" w:hAnsiTheme="minorHAnsi" w:cstheme="minorHAnsi"/>
          <w:sz w:val="16"/>
        </w:rPr>
        <w:t>prioritised</w:t>
      </w:r>
      <w:proofErr w:type="spellEnd"/>
      <w:r w:rsidRPr="00837217">
        <w:rPr>
          <w:rFonts w:asciiTheme="minorHAnsi" w:hAnsiTheme="minorHAnsi" w:cstheme="minorHAnsi"/>
          <w:sz w:val="16"/>
        </w:rPr>
        <w:t xml:space="preserve"> if institutional gridlock driven by the pursuit of national </w:t>
      </w:r>
      <w:proofErr w:type="gramStart"/>
      <w:r w:rsidRPr="00837217">
        <w:rPr>
          <w:rFonts w:asciiTheme="minorHAnsi" w:hAnsiTheme="minorHAnsi" w:cstheme="minorHAnsi"/>
          <w:sz w:val="16"/>
        </w:rPr>
        <w:t>interest</w:t>
      </w:r>
      <w:proofErr w:type="gramEnd"/>
      <w:r w:rsidRPr="00837217">
        <w:rPr>
          <w:rFonts w:asciiTheme="minorHAnsi" w:hAnsiTheme="minorHAnsi" w:cstheme="minorHAnsi"/>
          <w:sz w:val="16"/>
        </w:rPr>
        <w:t xml:space="preserve"> is the alternative.</w:t>
      </w:r>
    </w:p>
    <w:p w14:paraId="5421C801" w14:textId="74F5EA5C"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Space competition determines hegemonic power on Earth–it’s </w:t>
      </w:r>
      <w:r w:rsidR="00866BE1" w:rsidRPr="00837217">
        <w:rPr>
          <w:rFonts w:asciiTheme="minorHAnsi" w:hAnsiTheme="minorHAnsi" w:cstheme="minorHAnsi"/>
        </w:rPr>
        <w:t>only</w:t>
      </w:r>
      <w:r w:rsidRPr="00837217">
        <w:rPr>
          <w:rFonts w:asciiTheme="minorHAnsi" w:hAnsiTheme="minorHAnsi" w:cstheme="minorHAnsi"/>
        </w:rPr>
        <w:t xml:space="preserve"> a question of who wins the race. </w:t>
      </w:r>
    </w:p>
    <w:p w14:paraId="2F02B0AC" w14:textId="77777777" w:rsidR="00C40D86" w:rsidRPr="00837217" w:rsidRDefault="00C40D86" w:rsidP="006E29D6">
      <w:pPr>
        <w:spacing w:line="240" w:lineRule="auto"/>
        <w:rPr>
          <w:rFonts w:asciiTheme="minorHAnsi" w:hAnsiTheme="minorHAnsi" w:cstheme="minorHAnsi"/>
        </w:rPr>
      </w:pPr>
      <w:proofErr w:type="spellStart"/>
      <w:r w:rsidRPr="00837217">
        <w:rPr>
          <w:rFonts w:asciiTheme="minorHAnsi" w:hAnsiTheme="minorHAnsi" w:cstheme="minorHAnsi"/>
          <w:sz w:val="16"/>
          <w:szCs w:val="16"/>
        </w:rPr>
        <w:t>Jaewoo</w:t>
      </w:r>
      <w:proofErr w:type="spellEnd"/>
      <w:r w:rsidRPr="00837217">
        <w:rPr>
          <w:rFonts w:asciiTheme="minorHAnsi" w:hAnsiTheme="minorHAnsi" w:cstheme="minorHAnsi"/>
        </w:rPr>
        <w:t xml:space="preserve"> </w:t>
      </w:r>
      <w:r w:rsidRPr="00837217">
        <w:rPr>
          <w:rStyle w:val="Style13ptBold"/>
          <w:rFonts w:asciiTheme="minorHAnsi" w:hAnsiTheme="minorHAnsi" w:cstheme="minorHAnsi"/>
        </w:rPr>
        <w:t>Choo 21</w:t>
      </w:r>
      <w:r w:rsidRPr="00837217">
        <w:rPr>
          <w:rFonts w:asciiTheme="minorHAnsi" w:hAnsiTheme="minorHAnsi" w:cstheme="minorHAnsi"/>
          <w:sz w:val="16"/>
          <w:szCs w:val="16"/>
        </w:rPr>
        <w:t xml:space="preserve">(Professor of Chinese foreign policy in the Department of Chinese Studies at Kyung </w:t>
      </w:r>
      <w:proofErr w:type="spellStart"/>
      <w:r w:rsidRPr="00837217">
        <w:rPr>
          <w:rFonts w:asciiTheme="minorHAnsi" w:hAnsiTheme="minorHAnsi" w:cstheme="minorHAnsi"/>
          <w:sz w:val="16"/>
          <w:szCs w:val="16"/>
        </w:rPr>
        <w:t>Hee</w:t>
      </w:r>
      <w:proofErr w:type="spellEnd"/>
      <w:r w:rsidRPr="00837217">
        <w:rPr>
          <w:rFonts w:asciiTheme="minorHAnsi" w:hAnsiTheme="minorHAnsi" w:cstheme="minorHAnsi"/>
          <w:sz w:val="16"/>
          <w:szCs w:val="16"/>
        </w:rPr>
        <w:t xml:space="preserve"> University, Korea. He was a Visiting Fellow at the Center for East Asian Studies Program, the Brooking </w:t>
      </w:r>
      <w:proofErr w:type="gramStart"/>
      <w:r w:rsidRPr="00837217">
        <w:rPr>
          <w:rFonts w:asciiTheme="minorHAnsi" w:hAnsiTheme="minorHAnsi" w:cstheme="minorHAnsi"/>
          <w:sz w:val="16"/>
          <w:szCs w:val="16"/>
        </w:rPr>
        <w:t>Institution</w:t>
      </w:r>
      <w:proofErr w:type="gramEnd"/>
      <w:r w:rsidRPr="00837217">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837217">
        <w:rPr>
          <w:rFonts w:asciiTheme="minorHAnsi" w:hAnsiTheme="minorHAnsi" w:cstheme="minorHAnsi"/>
          <w:sz w:val="16"/>
          <w:szCs w:val="16"/>
        </w:rPr>
        <w:t>OpenAsia</w:t>
      </w:r>
      <w:proofErr w:type="spellEnd"/>
      <w:r w:rsidRPr="00837217">
        <w:rPr>
          <w:rFonts w:asciiTheme="minorHAnsi" w:hAnsiTheme="minorHAnsi" w:cstheme="minorHAnsi"/>
          <w:sz w:val="16"/>
          <w:szCs w:val="16"/>
        </w:rPr>
        <w:t>, 03/11/2021, https://www.openasia.asia/the-united-states-and-china-competition-for-superiority-in-space-to-protect-resources-and-weapon-systems/</w:t>
      </w:r>
    </w:p>
    <w:p w14:paraId="154075F4" w14:textId="77777777" w:rsidR="00C40D86" w:rsidRPr="00837217" w:rsidRDefault="00C40D86" w:rsidP="006E29D6">
      <w:pPr>
        <w:spacing w:line="240" w:lineRule="auto"/>
        <w:rPr>
          <w:rFonts w:asciiTheme="minorHAnsi" w:hAnsiTheme="minorHAnsi" w:cstheme="minorHAnsi"/>
          <w:sz w:val="16"/>
        </w:rPr>
      </w:pPr>
      <w:r w:rsidRPr="00837217">
        <w:rPr>
          <w:rStyle w:val="StyleUnderline"/>
          <w:rFonts w:asciiTheme="minorHAnsi" w:hAnsiTheme="minorHAnsi" w:cstheme="minorHAnsi"/>
        </w:rPr>
        <w:t xml:space="preserve">The strategic </w:t>
      </w:r>
      <w:r w:rsidRPr="00837217">
        <w:rPr>
          <w:rStyle w:val="StyleUnderline"/>
          <w:rFonts w:asciiTheme="minorHAnsi" w:hAnsiTheme="minorHAnsi" w:cstheme="minorHAnsi"/>
          <w:highlight w:val="yellow"/>
        </w:rPr>
        <w:t>competition between the U.S. and China is fierce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even </w:t>
      </w:r>
      <w:r w:rsidRPr="00837217">
        <w:rPr>
          <w:rStyle w:val="StyleUnderline"/>
          <w:rFonts w:asciiTheme="minorHAnsi" w:hAnsiTheme="minorHAnsi" w:cstheme="minorHAnsi"/>
          <w:highlight w:val="yellow"/>
        </w:rPr>
        <w:t>in</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space</w:t>
      </w:r>
      <w:r w:rsidRPr="00837217">
        <w:rPr>
          <w:rFonts w:asciiTheme="minorHAnsi" w:hAnsiTheme="minorHAnsi" w:cstheme="minorHAnsi"/>
          <w:sz w:val="16"/>
          <w:highlight w:val="yellow"/>
        </w:rPr>
        <w:t xml:space="preserve"> </w:t>
      </w:r>
      <w:r w:rsidRPr="00837217">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837217">
        <w:rPr>
          <w:rStyle w:val="StyleUnderline"/>
          <w:rFonts w:asciiTheme="minorHAnsi" w:hAnsiTheme="minorHAnsi" w:cstheme="minorHAnsi"/>
          <w:highlight w:val="yellow"/>
        </w:rPr>
        <w:t>Whoever rules space rules the future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There is one reason why </w:t>
      </w:r>
      <w:r w:rsidRPr="00837217">
        <w:rPr>
          <w:rStyle w:val="StyleUnderline"/>
          <w:rFonts w:asciiTheme="minorHAnsi" w:hAnsiTheme="minorHAnsi" w:cstheme="minorHAnsi"/>
        </w:rPr>
        <w:t>the</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two </w:t>
      </w:r>
      <w:r w:rsidRPr="00837217">
        <w:rPr>
          <w:rStyle w:val="StyleUnderline"/>
          <w:rFonts w:asciiTheme="minorHAnsi" w:hAnsiTheme="minorHAnsi" w:cstheme="minorHAnsi"/>
        </w:rPr>
        <w:t xml:space="preserve">countries' space </w:t>
      </w:r>
      <w:r w:rsidRPr="00837217">
        <w:rPr>
          <w:rStyle w:val="StyleUnderline"/>
          <w:rFonts w:asciiTheme="minorHAnsi" w:hAnsiTheme="minorHAnsi" w:cstheme="minorHAnsi"/>
          <w:highlight w:val="yellow"/>
        </w:rPr>
        <w:t xml:space="preserve">strategy competition </w:t>
      </w:r>
      <w:r w:rsidRPr="00837217">
        <w:rPr>
          <w:rStyle w:val="StyleUnderline"/>
          <w:rFonts w:asciiTheme="minorHAnsi" w:hAnsiTheme="minorHAnsi" w:cstheme="minorHAnsi"/>
        </w:rPr>
        <w:t xml:space="preserve">will inevitably </w:t>
      </w:r>
      <w:r w:rsidRPr="00837217">
        <w:rPr>
          <w:rStyle w:val="StyleUnderline"/>
          <w:rFonts w:asciiTheme="minorHAnsi" w:hAnsiTheme="minorHAnsi" w:cstheme="minorHAnsi"/>
          <w:highlight w:val="yellow"/>
        </w:rPr>
        <w:t>lead to a hegemony competition</w:t>
      </w:r>
      <w:r w:rsidRPr="00837217">
        <w:rPr>
          <w:rFonts w:asciiTheme="minorHAnsi" w:hAnsiTheme="minorHAnsi" w:cstheme="minorHAnsi"/>
          <w:sz w:val="16"/>
        </w:rPr>
        <w:t xml:space="preserve">. This is </w:t>
      </w:r>
      <w:r w:rsidRPr="00837217">
        <w:rPr>
          <w:rStyle w:val="StyleUnderline"/>
          <w:rFonts w:asciiTheme="minorHAnsi" w:hAnsiTheme="minorHAnsi" w:cstheme="minorHAnsi"/>
        </w:rPr>
        <w:t>because they try to conquer the space order</w:t>
      </w:r>
      <w:r w:rsidRPr="00837217">
        <w:rPr>
          <w:rFonts w:asciiTheme="minorHAnsi" w:hAnsiTheme="minorHAnsi" w:cstheme="minorHAnsi"/>
          <w:sz w:val="16"/>
        </w:rPr>
        <w:t xml:space="preserve">. Conquering the space order is to define and establish the space order. </w:t>
      </w:r>
      <w:r w:rsidRPr="00837217">
        <w:rPr>
          <w:rStyle w:val="StyleUnderline"/>
          <w:rFonts w:asciiTheme="minorHAnsi" w:hAnsiTheme="minorHAnsi" w:cstheme="minorHAnsi"/>
          <w:highlight w:val="yellow"/>
        </w:rPr>
        <w:t xml:space="preserve">Those who dominate space will dominate </w:t>
      </w:r>
      <w:r w:rsidRPr="00837217">
        <w:rPr>
          <w:rStyle w:val="StyleUnderline"/>
          <w:rFonts w:asciiTheme="minorHAnsi" w:hAnsiTheme="minorHAnsi" w:cstheme="minorHAnsi"/>
        </w:rPr>
        <w:t xml:space="preserve">almost all sectors of </w:t>
      </w:r>
      <w:r w:rsidRPr="00837217">
        <w:rPr>
          <w:rStyle w:val="StyleUnderline"/>
          <w:rFonts w:asciiTheme="minorHAnsi" w:hAnsiTheme="minorHAnsi" w:cstheme="minorHAnsi"/>
          <w:highlight w:val="yellow"/>
        </w:rPr>
        <w:t xml:space="preserve">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world</w:t>
      </w:r>
      <w:r w:rsidRPr="00837217">
        <w:rPr>
          <w:rStyle w:val="StyleUnderline"/>
          <w:rFonts w:asciiTheme="minorHAnsi" w:hAnsiTheme="minorHAnsi" w:cstheme="minorHAnsi"/>
        </w:rPr>
        <w:t xml:space="preserve">, including economy, technology, environment, cyberspace, </w:t>
      </w:r>
      <w:proofErr w:type="gramStart"/>
      <w:r w:rsidRPr="00837217">
        <w:rPr>
          <w:rStyle w:val="StyleUnderline"/>
          <w:rFonts w:asciiTheme="minorHAnsi" w:hAnsiTheme="minorHAnsi" w:cstheme="minorHAnsi"/>
        </w:rPr>
        <w:t>transportation</w:t>
      </w:r>
      <w:proofErr w:type="gramEnd"/>
      <w:r w:rsidRPr="00837217">
        <w:rPr>
          <w:rStyle w:val="StyleUnderline"/>
          <w:rFonts w:asciiTheme="minorHAnsi" w:hAnsiTheme="minorHAnsi" w:cstheme="minorHAnsi"/>
        </w:rPr>
        <w:t xml:space="preserve"> and energy</w:t>
      </w:r>
      <w:r w:rsidRPr="00837217">
        <w:rPr>
          <w:rFonts w:asciiTheme="minorHAnsi" w:hAnsiTheme="minorHAnsi" w:cstheme="minorHAnsi"/>
          <w:sz w:val="16"/>
        </w:rPr>
        <w:t xml:space="preserve">. That's why the United States is considered as a hegemonic country on Earth today. </w:t>
      </w:r>
      <w:r w:rsidRPr="00837217">
        <w:rPr>
          <w:rStyle w:val="StyleUnderline"/>
          <w:rFonts w:asciiTheme="minorHAnsi" w:hAnsiTheme="minorHAnsi" w:cstheme="minorHAnsi"/>
        </w:rPr>
        <w:t>The U.S. is recognized as a hegemonic country because it establishes and leads the economic, financial, trade, political, and diplomatic order</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37217">
        <w:rPr>
          <w:rStyle w:val="StyleUnderline"/>
          <w:rFonts w:asciiTheme="minorHAnsi" w:hAnsiTheme="minorHAnsi" w:cstheme="minorHAnsi"/>
          <w:highlight w:val="yellow"/>
        </w:rPr>
        <w:t xml:space="preserve">Space and the moon </w:t>
      </w:r>
      <w:r w:rsidRPr="00837217">
        <w:rPr>
          <w:rStyle w:val="StyleUnderline"/>
          <w:rFonts w:asciiTheme="minorHAnsi" w:hAnsiTheme="minorHAnsi" w:cstheme="minorHAnsi"/>
        </w:rPr>
        <w:t xml:space="preserve">were known </w:t>
      </w:r>
      <w:r w:rsidRPr="00837217">
        <w:rPr>
          <w:rStyle w:val="StyleUnderline"/>
          <w:rFonts w:asciiTheme="minorHAnsi" w:hAnsiTheme="minorHAnsi" w:cstheme="minorHAnsi"/>
          <w:highlight w:val="yellow"/>
        </w:rPr>
        <w:t>as repositories of resources</w:t>
      </w:r>
      <w:r w:rsidRPr="00837217">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837217">
        <w:rPr>
          <w:rStyle w:val="StyleUnderline"/>
          <w:rFonts w:asciiTheme="minorHAnsi" w:hAnsiTheme="minorHAnsi" w:cstheme="minorHAnsi"/>
        </w:rPr>
        <w:t>This is why</w:t>
      </w:r>
      <w:proofErr w:type="gramEnd"/>
      <w:r w:rsidRPr="00837217">
        <w:rPr>
          <w:rStyle w:val="StyleUnderline"/>
          <w:rFonts w:asciiTheme="minorHAnsi" w:hAnsiTheme="minorHAnsi" w:cstheme="minorHAnsi"/>
        </w:rPr>
        <w:t xml:space="preserve"> the space race has been promoted on a </w:t>
      </w:r>
      <w:proofErr w:type="spellStart"/>
      <w:r w:rsidRPr="00837217">
        <w:rPr>
          <w:rStyle w:val="StyleUnderline"/>
          <w:rFonts w:asciiTheme="minorHAnsi" w:hAnsiTheme="minorHAnsi" w:cstheme="minorHAnsi"/>
        </w:rPr>
        <w:t>geoeconomic</w:t>
      </w:r>
      <w:proofErr w:type="spellEnd"/>
      <w:r w:rsidRPr="00837217">
        <w:rPr>
          <w:rStyle w:val="StyleUnderline"/>
          <w:rFonts w:asciiTheme="minorHAnsi" w:hAnsiTheme="minorHAnsi" w:cstheme="minorHAnsi"/>
        </w:rPr>
        <w:t xml:space="preserve"> level</w:t>
      </w:r>
      <w:r w:rsidRPr="00837217">
        <w:rPr>
          <w:rFonts w:asciiTheme="minorHAnsi" w:hAnsiTheme="minorHAnsi" w:cstheme="minorHAnsi"/>
          <w:sz w:val="16"/>
        </w:rPr>
        <w:t xml:space="preserve">. However,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secure these benefits of </w:t>
      </w:r>
      <w:proofErr w:type="spellStart"/>
      <w:r w:rsidRPr="00837217">
        <w:rPr>
          <w:rFonts w:asciiTheme="minorHAnsi" w:hAnsiTheme="minorHAnsi" w:cstheme="minorHAnsi"/>
          <w:sz w:val="16"/>
        </w:rPr>
        <w:t>geoeconomic</w:t>
      </w:r>
      <w:proofErr w:type="spellEnd"/>
      <w:r w:rsidRPr="00837217">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37217">
        <w:rPr>
          <w:rStyle w:val="StyleUnderline"/>
          <w:rFonts w:asciiTheme="minorHAnsi" w:hAnsiTheme="minorHAnsi" w:cstheme="minorHAnsi"/>
          <w:highlight w:val="yellow"/>
        </w:rPr>
        <w:t>There are endless resources buried in</w:t>
      </w:r>
      <w:r w:rsidRPr="00837217">
        <w:rPr>
          <w:rStyle w:val="StyleUnderline"/>
          <w:rFonts w:asciiTheme="minorHAnsi" w:hAnsiTheme="minorHAnsi" w:cstheme="minorHAnsi"/>
        </w:rPr>
        <w:t xml:space="preserve"> more than 10,000 </w:t>
      </w:r>
      <w:r w:rsidRPr="00837217">
        <w:rPr>
          <w:rStyle w:val="StyleUnderline"/>
          <w:rFonts w:asciiTheme="minorHAnsi" w:hAnsiTheme="minorHAnsi" w:cstheme="minorHAnsi"/>
          <w:highlight w:val="yellow"/>
        </w:rPr>
        <w:t xml:space="preserve">asteroids </w:t>
      </w:r>
      <w:r w:rsidRPr="00837217">
        <w:rPr>
          <w:rStyle w:val="StyleUnderline"/>
          <w:rFonts w:asciiTheme="minorHAnsi" w:hAnsiTheme="minorHAnsi" w:cstheme="minorHAnsi"/>
        </w:rPr>
        <w:t>orbiting the Earth.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 are known to have an abundance of resources such as carbon, zinc, cobalt, platinum, gold, </w:t>
      </w:r>
      <w:proofErr w:type="gramStart"/>
      <w:r w:rsidRPr="00837217">
        <w:rPr>
          <w:rStyle w:val="StyleUnderline"/>
          <w:rFonts w:asciiTheme="minorHAnsi" w:hAnsiTheme="minorHAnsi" w:cstheme="minorHAnsi"/>
        </w:rPr>
        <w:t>silver</w:t>
      </w:r>
      <w:proofErr w:type="gramEnd"/>
      <w:r w:rsidRPr="00837217">
        <w:rPr>
          <w:rStyle w:val="StyleUnderline"/>
          <w:rFonts w:asciiTheme="minorHAnsi" w:hAnsiTheme="minorHAnsi" w:cstheme="minorHAnsi"/>
        </w:rPr>
        <w:t xml:space="preserve"> and titanium, in which platinum and titanium, for example, can be sold for $30,000 to $50,000 per kilogram.</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Second, the </w:t>
      </w:r>
      <w:r w:rsidRPr="00837217">
        <w:rPr>
          <w:rStyle w:val="StyleUnderline"/>
          <w:rFonts w:asciiTheme="minorHAnsi" w:hAnsiTheme="minorHAnsi" w:cstheme="minorHAnsi"/>
        </w:rPr>
        <w:t xml:space="preserve">future </w:t>
      </w:r>
      <w:r w:rsidRPr="00837217">
        <w:rPr>
          <w:rStyle w:val="StyleUnderline"/>
          <w:rFonts w:asciiTheme="minorHAnsi" w:hAnsiTheme="minorHAnsi" w:cstheme="minorHAnsi"/>
          <w:highlight w:val="yellow"/>
        </w:rPr>
        <w:t xml:space="preserve">energy </w:t>
      </w:r>
      <w:r w:rsidRPr="00837217">
        <w:rPr>
          <w:rStyle w:val="StyleUnderline"/>
          <w:rFonts w:asciiTheme="minorHAnsi" w:hAnsiTheme="minorHAnsi" w:cstheme="minorHAnsi"/>
        </w:rPr>
        <w:t xml:space="preserve">source </w:t>
      </w:r>
      <w:r w:rsidRPr="00837217">
        <w:rPr>
          <w:rStyle w:val="StyleUnderline"/>
          <w:rFonts w:asciiTheme="minorHAnsi" w:hAnsiTheme="minorHAnsi" w:cstheme="minorHAnsi"/>
          <w:highlight w:val="yellow"/>
        </w:rPr>
        <w:t>lies in space</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837217">
        <w:rPr>
          <w:rStyle w:val="StyleUnderline"/>
          <w:rFonts w:asciiTheme="minorHAnsi" w:hAnsiTheme="minorHAnsi" w:cstheme="minorHAnsi"/>
          <w:highlight w:val="yellow"/>
        </w:rPr>
        <w:t>terawatts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can be supplied through</w:t>
      </w:r>
      <w:r w:rsidRPr="00837217">
        <w:rPr>
          <w:rStyle w:val="StyleUnderline"/>
          <w:rFonts w:asciiTheme="minorHAnsi" w:hAnsiTheme="minorHAnsi" w:cstheme="minorHAnsi"/>
        </w:rPr>
        <w:t xml:space="preserve"> the development of </w:t>
      </w:r>
      <w:r w:rsidRPr="00837217">
        <w:rPr>
          <w:rStyle w:val="StyleUnderline"/>
          <w:rFonts w:asciiTheme="minorHAnsi" w:hAnsiTheme="minorHAnsi" w:cstheme="minorHAnsi"/>
          <w:highlight w:val="yellow"/>
        </w:rPr>
        <w:t xml:space="preserve">space </w:t>
      </w:r>
      <w:r w:rsidRPr="00837217">
        <w:rPr>
          <w:rStyle w:val="StyleUnderline"/>
          <w:rFonts w:asciiTheme="minorHAnsi" w:hAnsiTheme="minorHAnsi" w:cstheme="minorHAnsi"/>
        </w:rPr>
        <w:t xml:space="preserve">solar power plants in a geostationary orbit. Third, the </w:t>
      </w:r>
      <w:r w:rsidRPr="00837217">
        <w:rPr>
          <w:rStyle w:val="StyleUnderline"/>
          <w:rFonts w:asciiTheme="minorHAnsi" w:hAnsiTheme="minorHAnsi" w:cstheme="minorHAnsi"/>
          <w:highlight w:val="yellow"/>
        </w:rPr>
        <w:t xml:space="preserve">desire </w:t>
      </w:r>
      <w:r w:rsidRPr="00837217">
        <w:rPr>
          <w:rStyle w:val="StyleUnderline"/>
          <w:rFonts w:asciiTheme="minorHAnsi" w:hAnsiTheme="minorHAnsi" w:cstheme="minorHAnsi"/>
        </w:rPr>
        <w:t xml:space="preserve">to dominate space </w:t>
      </w:r>
      <w:r w:rsidRPr="00837217">
        <w:rPr>
          <w:rStyle w:val="StyleUnderline"/>
          <w:rFonts w:asciiTheme="minorHAnsi" w:hAnsiTheme="minorHAnsi" w:cstheme="minorHAnsi"/>
          <w:highlight w:val="yellow"/>
        </w:rPr>
        <w:t xml:space="preserve">for hegemony has established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space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relationship </w:t>
      </w:r>
      <w:r w:rsidRPr="00837217">
        <w:rPr>
          <w:rStyle w:val="StyleUnderline"/>
          <w:rFonts w:asciiTheme="minorHAnsi" w:hAnsiTheme="minorHAnsi" w:cstheme="minorHAnsi"/>
          <w:highlight w:val="yellow"/>
        </w:rPr>
        <w:t>between the U.S. and China</w:t>
      </w:r>
      <w:r w:rsidRPr="00837217">
        <w:rPr>
          <w:rStyle w:val="StyleUnderline"/>
          <w:rFonts w:asciiTheme="minorHAnsi" w:hAnsiTheme="minorHAnsi" w:cstheme="minorHAnsi"/>
        </w:rPr>
        <w:t>. Although each started from different strategic interests, in the end, they have one common goal</w:t>
      </w:r>
      <w:r w:rsidRPr="00837217">
        <w:rPr>
          <w:rStyle w:val="StyleUnderline"/>
          <w:rFonts w:asciiTheme="minorHAnsi" w:hAnsiTheme="minorHAnsi" w:cstheme="minorHAnsi"/>
          <w:b/>
          <w:bCs/>
        </w:rPr>
        <w:t xml:space="preserve">. </w:t>
      </w:r>
      <w:proofErr w:type="gramStart"/>
      <w:r w:rsidRPr="00837217">
        <w:rPr>
          <w:rFonts w:asciiTheme="minorHAnsi" w:hAnsiTheme="minorHAnsi" w:cstheme="minorHAnsi"/>
          <w:sz w:val="16"/>
        </w:rPr>
        <w:t>First of all</w:t>
      </w:r>
      <w:proofErr w:type="gramEnd"/>
      <w:r w:rsidRPr="00837217">
        <w:rPr>
          <w:rFonts w:asciiTheme="minorHAnsi" w:hAnsiTheme="minorHAnsi" w:cstheme="minorHAnsi"/>
          <w:sz w:val="16"/>
        </w:rPr>
        <w:t xml:space="preserve">, </w:t>
      </w:r>
      <w:r w:rsidRPr="00837217">
        <w:rPr>
          <w:rStyle w:val="StyleUnderline"/>
          <w:rFonts w:asciiTheme="minorHAnsi" w:hAnsiTheme="minorHAnsi" w:cstheme="minorHAnsi"/>
        </w:rPr>
        <w:t>China</w:t>
      </w:r>
      <w:r w:rsidRPr="00837217">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837217">
        <w:rPr>
          <w:rStyle w:val="StyleUnderline"/>
          <w:rFonts w:asciiTheme="minorHAnsi" w:hAnsiTheme="minorHAnsi" w:cstheme="minorHAnsi"/>
        </w:rPr>
        <w:t>is planning to achieve its goal of establishing a so-called "Space Silk Road" by expanding China's "</w:t>
      </w:r>
      <w:proofErr w:type="spellStart"/>
      <w:r w:rsidRPr="00837217">
        <w:rPr>
          <w:rStyle w:val="StyleUnderline"/>
          <w:rFonts w:asciiTheme="minorHAnsi" w:hAnsiTheme="minorHAnsi" w:cstheme="minorHAnsi"/>
        </w:rPr>
        <w:t>BeiDou</w:t>
      </w:r>
      <w:proofErr w:type="spellEnd"/>
      <w:r w:rsidRPr="00837217">
        <w:rPr>
          <w:rStyle w:val="StyleUnderline"/>
          <w:rFonts w:asciiTheme="minorHAnsi" w:hAnsiTheme="minorHAnsi" w:cstheme="minorHAnsi"/>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837217">
        <w:rPr>
          <w:rStyle w:val="StyleUnderline"/>
          <w:rFonts w:asciiTheme="minorHAnsi" w:hAnsiTheme="minorHAnsi" w:cstheme="minorHAnsi"/>
        </w:rPr>
        <w:t>in order to</w:t>
      </w:r>
      <w:proofErr w:type="gramEnd"/>
      <w:r w:rsidRPr="00837217">
        <w:rPr>
          <w:rStyle w:val="StyleUnderline"/>
          <w:rFonts w:asciiTheme="minorHAnsi" w:hAnsiTheme="minorHAnsi" w:cstheme="minorHAnsi"/>
        </w:rPr>
        <w:t xml:space="preserve"> secure the benefits from space strategies is inevitable.</w:t>
      </w:r>
      <w:r w:rsidRPr="00837217">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837217">
        <w:rPr>
          <w:rStyle w:val="StyleUnderline"/>
          <w:rFonts w:asciiTheme="minorHAnsi" w:hAnsiTheme="minorHAnsi" w:cstheme="minorHAnsi"/>
          <w:b/>
          <w:bCs/>
        </w:rPr>
        <w:t xml:space="preserve">, </w:t>
      </w:r>
      <w:r w:rsidRPr="00837217">
        <w:rPr>
          <w:rStyle w:val="StyleUnderline"/>
          <w:rFonts w:asciiTheme="minorHAnsi" w:hAnsiTheme="minorHAnsi" w:cstheme="minorHAnsi"/>
          <w:highlight w:val="yellow"/>
        </w:rPr>
        <w:t xml:space="preserve">militarization is inevitable </w:t>
      </w:r>
      <w:r w:rsidRPr="00837217">
        <w:rPr>
          <w:rStyle w:val="StyleUnderline"/>
          <w:rFonts w:asciiTheme="minorHAnsi" w:hAnsiTheme="minorHAnsi" w:cstheme="minorHAnsi"/>
        </w:rPr>
        <w:t xml:space="preserve">in the process. </w:t>
      </w:r>
      <w:proofErr w:type="gramStart"/>
      <w:r w:rsidRPr="00837217">
        <w:rPr>
          <w:rStyle w:val="StyleUnderline"/>
          <w:rFonts w:asciiTheme="minorHAnsi" w:hAnsiTheme="minorHAnsi" w:cstheme="minorHAnsi"/>
        </w:rPr>
        <w:t>It is clear that the</w:t>
      </w:r>
      <w:proofErr w:type="gramEnd"/>
      <w:r w:rsidRPr="00837217">
        <w:rPr>
          <w:rStyle w:val="StyleUnderline"/>
          <w:rFonts w:asciiTheme="minorHAnsi" w:hAnsiTheme="minorHAnsi" w:cstheme="minorHAnsi"/>
        </w:rPr>
        <w:t xml:space="preserve"> outcome will lead to a space arms race. </w:t>
      </w:r>
      <w:proofErr w:type="gramStart"/>
      <w:r w:rsidRPr="00837217">
        <w:rPr>
          <w:rStyle w:val="StyleUnderline"/>
          <w:rFonts w:asciiTheme="minorHAnsi" w:hAnsiTheme="minorHAnsi" w:cstheme="minorHAnsi"/>
        </w:rPr>
        <w:t>This is why</w:t>
      </w:r>
      <w:proofErr w:type="gramEnd"/>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 xml:space="preserve">competition </w:t>
      </w:r>
      <w:r w:rsidRPr="00837217">
        <w:rPr>
          <w:rStyle w:val="StyleUnderline"/>
          <w:rFonts w:asciiTheme="minorHAnsi" w:hAnsiTheme="minorHAnsi" w:cstheme="minorHAnsi"/>
        </w:rPr>
        <w:t xml:space="preserve">over supremacy in space between the U.S. and China </w:t>
      </w:r>
      <w:r w:rsidRPr="00837217">
        <w:rPr>
          <w:rStyle w:val="StyleUnderline"/>
          <w:rFonts w:asciiTheme="minorHAnsi" w:hAnsiTheme="minorHAnsi" w:cstheme="minorHAnsi"/>
          <w:highlight w:val="yellow"/>
        </w:rPr>
        <w:t>has the aspects of the New Cold War</w:t>
      </w:r>
      <w:r w:rsidRPr="00837217">
        <w:rPr>
          <w:rStyle w:val="StyleUnderline"/>
          <w:rFonts w:asciiTheme="minorHAnsi" w:hAnsiTheme="minorHAnsi" w:cstheme="minorHAnsi"/>
        </w:rPr>
        <w:t xml:space="preserve"> outside the Earth.</w:t>
      </w:r>
      <w:r w:rsidRPr="00837217">
        <w:rPr>
          <w:rStyle w:val="StyleUnderline"/>
          <w:rFonts w:asciiTheme="minorHAnsi" w:hAnsiTheme="minorHAnsi" w:cstheme="minorHAnsi"/>
          <w:b/>
          <w:bCs/>
        </w:rPr>
        <w:t xml:space="preserve"> </w:t>
      </w:r>
      <w:r w:rsidRPr="00837217">
        <w:rPr>
          <w:rFonts w:asciiTheme="minorHAnsi" w:hAnsiTheme="minorHAnsi" w:cstheme="minorHAnsi"/>
          <w:sz w:val="16"/>
        </w:rPr>
        <w:t xml:space="preserve">Space is a blue ocean. It is a world without order. Preemption is therefore important.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837217">
        <w:rPr>
          <w:rStyle w:val="StyleUnderline"/>
          <w:rFonts w:asciiTheme="minorHAnsi" w:hAnsiTheme="minorHAnsi" w:cstheme="minorHAnsi"/>
          <w:highlight w:val="yellow"/>
        </w:rPr>
        <w:t xml:space="preserve">space is the decisive factor in </w:t>
      </w:r>
      <w:r w:rsidRPr="00837217">
        <w:rPr>
          <w:rStyle w:val="StyleUnderline"/>
          <w:rFonts w:asciiTheme="minorHAnsi" w:hAnsiTheme="minorHAnsi" w:cstheme="minorHAnsi"/>
        </w:rPr>
        <w:t xml:space="preserve">the operation of </w:t>
      </w:r>
      <w:r w:rsidRPr="00837217">
        <w:rPr>
          <w:rStyle w:val="StyleUnderline"/>
          <w:rFonts w:asciiTheme="minorHAnsi" w:hAnsiTheme="minorHAnsi" w:cstheme="minorHAnsi"/>
          <w:highlight w:val="yellow"/>
        </w:rPr>
        <w:t xml:space="preserve">energy, resources, environment, communication, and advanced military weapons systems </w:t>
      </w:r>
      <w:r w:rsidRPr="00837217">
        <w:rPr>
          <w:rStyle w:val="StyleUnderline"/>
          <w:rFonts w:asciiTheme="minorHAnsi" w:hAnsiTheme="minorHAnsi" w:cstheme="minorHAnsi"/>
        </w:rPr>
        <w:t>in the future. Space is no longer a dream world</w:t>
      </w:r>
      <w:r w:rsidRPr="00837217">
        <w:rPr>
          <w:rStyle w:val="StyleUnderline"/>
          <w:rFonts w:asciiTheme="minorHAnsi" w:hAnsiTheme="minorHAnsi" w:cstheme="minorHAnsi"/>
          <w:b/>
          <w:bCs/>
        </w:rPr>
        <w:t>.</w:t>
      </w:r>
      <w:r w:rsidRPr="00837217">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837217" w:rsidRDefault="00C40D86" w:rsidP="006E29D6">
      <w:pPr>
        <w:pStyle w:val="Heading4"/>
        <w:spacing w:line="240" w:lineRule="auto"/>
        <w:rPr>
          <w:rFonts w:asciiTheme="minorHAnsi" w:hAnsiTheme="minorHAnsi" w:cstheme="minorHAnsi"/>
        </w:rPr>
      </w:pPr>
      <w:proofErr w:type="spellStart"/>
      <w:r w:rsidRPr="00837217">
        <w:rPr>
          <w:rFonts w:asciiTheme="minorHAnsi" w:hAnsiTheme="minorHAnsi" w:cstheme="minorHAnsi"/>
        </w:rPr>
        <w:t>Heg</w:t>
      </w:r>
      <w:proofErr w:type="spellEnd"/>
      <w:r w:rsidRPr="00837217">
        <w:rPr>
          <w:rFonts w:asciiTheme="minorHAnsi" w:hAnsiTheme="minorHAnsi" w:cstheme="minorHAnsi"/>
        </w:rPr>
        <w:t xml:space="preserve"> is sustainable but not impervious to collapse </w:t>
      </w:r>
    </w:p>
    <w:p w14:paraId="5C2E8B87" w14:textId="77777777" w:rsidR="00C40D86" w:rsidRPr="00837217" w:rsidRDefault="00C40D86" w:rsidP="006E29D6">
      <w:pPr>
        <w:spacing w:line="240" w:lineRule="auto"/>
        <w:rPr>
          <w:rFonts w:asciiTheme="minorHAnsi" w:hAnsiTheme="minorHAnsi" w:cstheme="minorHAnsi"/>
        </w:rPr>
      </w:pPr>
      <w:r w:rsidRPr="00837217">
        <w:rPr>
          <w:rFonts w:asciiTheme="minorHAnsi" w:hAnsiTheme="minorHAnsi" w:cstheme="minorHAnsi"/>
        </w:rPr>
        <w:t xml:space="preserve">Hal </w:t>
      </w:r>
      <w:r w:rsidRPr="00837217">
        <w:rPr>
          <w:rStyle w:val="Style13ptBold"/>
          <w:rFonts w:asciiTheme="minorHAnsi" w:hAnsiTheme="minorHAnsi" w:cstheme="minorHAnsi"/>
        </w:rPr>
        <w:t>Brands</w:t>
      </w:r>
      <w:r w:rsidRPr="00837217">
        <w:rPr>
          <w:rFonts w:asciiTheme="minorHAnsi" w:hAnsiTheme="minorHAnsi" w:cstheme="minorHAnsi"/>
        </w:rPr>
        <w:t>, 5-1-20</w:t>
      </w:r>
      <w:r w:rsidRPr="00837217">
        <w:rPr>
          <w:rStyle w:val="Style13ptBold"/>
          <w:rFonts w:asciiTheme="minorHAnsi" w:hAnsiTheme="minorHAnsi" w:cstheme="minorHAnsi"/>
        </w:rPr>
        <w:t>21</w:t>
      </w:r>
      <w:r w:rsidRPr="00837217">
        <w:rPr>
          <w:rFonts w:asciiTheme="minorHAnsi" w:hAnsiTheme="minorHAnsi" w:cstheme="minorHAnsi"/>
        </w:rPr>
        <w:t xml:space="preserve">, Henry A. Kissinger Distinguished Professor </w:t>
      </w:r>
      <w:proofErr w:type="gramStart"/>
      <w:r w:rsidRPr="00837217">
        <w:rPr>
          <w:rFonts w:asciiTheme="minorHAnsi" w:hAnsiTheme="minorHAnsi" w:cstheme="minorHAnsi"/>
        </w:rPr>
        <w:t>At</w:t>
      </w:r>
      <w:proofErr w:type="gramEnd"/>
      <w:r w:rsidRPr="00837217">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837217" w:rsidRDefault="00C40D86" w:rsidP="006E29D6">
      <w:pPr>
        <w:spacing w:line="240" w:lineRule="auto"/>
        <w:rPr>
          <w:rFonts w:asciiTheme="minorHAnsi" w:hAnsiTheme="minorHAnsi" w:cstheme="minorHAnsi"/>
          <w:sz w:val="12"/>
        </w:rPr>
      </w:pPr>
      <w:r w:rsidRPr="00837217">
        <w:rPr>
          <w:rFonts w:asciiTheme="minorHAnsi" w:hAnsiTheme="minorHAnsi" w:cstheme="minorHAnsi"/>
          <w:sz w:val="12"/>
        </w:rPr>
        <w:t xml:space="preserve">FINALLY, CHINA is testing the patterns of history simply by taking on the United States. </w:t>
      </w:r>
      <w:r w:rsidRPr="00837217">
        <w:rPr>
          <w:rFonts w:asciiTheme="minorHAnsi" w:hAnsiTheme="minorHAnsi" w:cstheme="minorHAnsi"/>
          <w:highlight w:val="yellow"/>
          <w:u w:val="single"/>
        </w:rPr>
        <w:t>America</w:t>
      </w:r>
      <w:r w:rsidRPr="00837217">
        <w:rPr>
          <w:rFonts w:asciiTheme="minorHAnsi" w:hAnsiTheme="minorHAnsi" w:cstheme="minorHAnsi"/>
          <w:u w:val="single"/>
        </w:rPr>
        <w:t xml:space="preserve"> is the </w:t>
      </w:r>
      <w:r w:rsidRPr="00837217">
        <w:rPr>
          <w:rFonts w:asciiTheme="minorHAnsi" w:hAnsiTheme="minorHAnsi" w:cstheme="minorHAnsi"/>
          <w:highlight w:val="yellow"/>
          <w:u w:val="single"/>
        </w:rPr>
        <w:t>most lethal competitor</w:t>
      </w:r>
      <w:r w:rsidRPr="00837217">
        <w:rPr>
          <w:rFonts w:asciiTheme="minorHAnsi" w:hAnsiTheme="minorHAnsi" w:cstheme="minorHAnsi"/>
          <w:u w:val="single"/>
        </w:rPr>
        <w:t xml:space="preserve"> of the modern era, and it now has its sights set squarely on Beijing. </w:t>
      </w:r>
      <w:r w:rsidRPr="00837217">
        <w:rPr>
          <w:rFonts w:asciiTheme="minorHAnsi" w:hAnsiTheme="minorHAnsi" w:cstheme="minorHAnsi"/>
          <w:sz w:val="12"/>
        </w:rPr>
        <w:t xml:space="preserve">Consider the historical record. In an environment populated mostly by hostile autocracies, </w:t>
      </w:r>
      <w:r w:rsidRPr="00837217">
        <w:rPr>
          <w:rFonts w:asciiTheme="minorHAnsi" w:hAnsiTheme="minorHAnsi" w:cstheme="minorHAnsi"/>
          <w:u w:val="single"/>
        </w:rPr>
        <w:t xml:space="preserve">America became a continental behemoth and the </w:t>
      </w:r>
      <w:r w:rsidRPr="00837217">
        <w:rPr>
          <w:rFonts w:asciiTheme="minorHAnsi" w:hAnsiTheme="minorHAnsi" w:cstheme="minorHAnsi"/>
          <w:highlight w:val="yellow"/>
          <w:u w:val="single"/>
        </w:rPr>
        <w:t>world’s strongest economy</w:t>
      </w:r>
      <w:r w:rsidRPr="00837217">
        <w:rPr>
          <w:rFonts w:asciiTheme="minorHAnsi" w:hAnsiTheme="minorHAnsi" w:cstheme="minorHAnsi"/>
          <w:u w:val="single"/>
        </w:rPr>
        <w:t xml:space="preserve"> within a century. It then achieved something no other modern great power has managed—lasting, if periodically contested, hegemony in its home region</w:t>
      </w:r>
      <w:r w:rsidRPr="00837217">
        <w:rPr>
          <w:rFonts w:asciiTheme="minorHAnsi" w:hAnsiTheme="minorHAnsi" w:cstheme="minorHAnsi"/>
          <w:sz w:val="12"/>
        </w:rPr>
        <w:t xml:space="preserve">. During the 20th century, </w:t>
      </w:r>
      <w:proofErr w:type="gramStart"/>
      <w:r w:rsidRPr="00837217">
        <w:rPr>
          <w:rFonts w:asciiTheme="minorHAnsi" w:hAnsiTheme="minorHAnsi" w:cstheme="minorHAnsi"/>
          <w:sz w:val="12"/>
        </w:rPr>
        <w:t>America</w:t>
      </w:r>
      <w:proofErr w:type="gramEnd"/>
      <w:r w:rsidRPr="00837217">
        <w:rPr>
          <w:rFonts w:asciiTheme="minorHAnsi" w:hAnsiTheme="minorHAnsi" w:cstheme="minorHAnsi"/>
          <w:sz w:val="12"/>
        </w:rPr>
        <w:t xml:space="preserve"> or the coalitions it supported </w:t>
      </w:r>
      <w:r w:rsidRPr="00837217">
        <w:rPr>
          <w:rFonts w:asciiTheme="minorHAnsi" w:hAnsiTheme="minorHAnsi" w:cstheme="minorHAnsi"/>
          <w:u w:val="single"/>
        </w:rPr>
        <w:t xml:space="preserve">decisively </w:t>
      </w:r>
      <w:r w:rsidRPr="00837217">
        <w:rPr>
          <w:rFonts w:asciiTheme="minorHAnsi" w:hAnsiTheme="minorHAnsi" w:cstheme="minorHAnsi"/>
          <w:highlight w:val="yellow"/>
          <w:u w:val="single"/>
        </w:rPr>
        <w:t>defeated</w:t>
      </w:r>
      <w:r w:rsidRPr="00837217">
        <w:rPr>
          <w:rFonts w:asciiTheme="minorHAnsi" w:hAnsiTheme="minorHAnsi" w:cstheme="minorHAnsi"/>
          <w:u w:val="single"/>
        </w:rPr>
        <w:t xml:space="preserve"> a series of illiberal powers—</w:t>
      </w:r>
      <w:r w:rsidRPr="00837217">
        <w:rPr>
          <w:rFonts w:asciiTheme="minorHAnsi" w:hAnsiTheme="minorHAnsi" w:cstheme="minorHAnsi"/>
          <w:highlight w:val="yellow"/>
          <w:u w:val="single"/>
        </w:rPr>
        <w:t>Germany</w:t>
      </w:r>
      <w:r w:rsidRPr="00837217">
        <w:rPr>
          <w:rFonts w:asciiTheme="minorHAnsi" w:hAnsiTheme="minorHAnsi" w:cstheme="minorHAnsi"/>
          <w:u w:val="single"/>
        </w:rPr>
        <w:t xml:space="preserve"> (twice), </w:t>
      </w:r>
      <w:r w:rsidRPr="00837217">
        <w:rPr>
          <w:rFonts w:asciiTheme="minorHAnsi" w:hAnsiTheme="minorHAnsi" w:cstheme="minorHAnsi"/>
          <w:highlight w:val="yellow"/>
          <w:u w:val="single"/>
        </w:rPr>
        <w:t>Japan</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Soviet</w:t>
      </w:r>
      <w:r w:rsidRPr="00837217">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837217">
        <w:rPr>
          <w:rFonts w:asciiTheme="minorHAnsi" w:hAnsiTheme="minorHAnsi" w:cstheme="minorHAnsi"/>
          <w:sz w:val="12"/>
        </w:rPr>
        <w:t xml:space="preserve">America’s formidable record is the product of many factors. </w:t>
      </w:r>
      <w:r w:rsidRPr="00837217">
        <w:rPr>
          <w:rFonts w:asciiTheme="minorHAnsi" w:hAnsiTheme="minorHAnsi" w:cstheme="minorHAnsi"/>
          <w:highlight w:val="yellow"/>
          <w:u w:val="single"/>
        </w:rPr>
        <w:t>Vast resource</w:t>
      </w:r>
      <w:r w:rsidRPr="00837217">
        <w:rPr>
          <w:rFonts w:asciiTheme="minorHAnsi" w:hAnsiTheme="minorHAnsi" w:cstheme="minorHAnsi"/>
          <w:u w:val="single"/>
        </w:rPr>
        <w:t xml:space="preserve"> endowments </w:t>
      </w:r>
      <w:r w:rsidRPr="00837217">
        <w:rPr>
          <w:rFonts w:asciiTheme="minorHAnsi" w:hAnsiTheme="minorHAnsi" w:cstheme="minorHAnsi"/>
          <w:highlight w:val="yellow"/>
          <w:u w:val="single"/>
        </w:rPr>
        <w:t>and</w:t>
      </w:r>
      <w:r w:rsidRPr="00837217">
        <w:rPr>
          <w:rFonts w:asciiTheme="minorHAnsi" w:hAnsiTheme="minorHAnsi" w:cstheme="minorHAnsi"/>
          <w:u w:val="single"/>
        </w:rPr>
        <w:t xml:space="preserve"> uniquely </w:t>
      </w:r>
      <w:r w:rsidRPr="00837217">
        <w:rPr>
          <w:rFonts w:asciiTheme="minorHAnsi" w:hAnsiTheme="minorHAnsi" w:cstheme="minorHAnsi"/>
          <w:highlight w:val="yellow"/>
          <w:u w:val="single"/>
        </w:rPr>
        <w:t>advantageous geography</w:t>
      </w:r>
      <w:r w:rsidRPr="00837217">
        <w:rPr>
          <w:rFonts w:asciiTheme="minorHAnsi" w:hAnsiTheme="minorHAnsi" w:cstheme="minorHAnsi"/>
          <w:u w:val="single"/>
        </w:rPr>
        <w:t xml:space="preserve"> have </w:t>
      </w:r>
      <w:r w:rsidRPr="00837217">
        <w:rPr>
          <w:rFonts w:asciiTheme="minorHAnsi" w:hAnsiTheme="minorHAnsi" w:cstheme="minorHAnsi"/>
          <w:highlight w:val="yellow"/>
          <w:u w:val="single"/>
        </w:rPr>
        <w:t>allow</w:t>
      </w:r>
      <w:r w:rsidRPr="00837217">
        <w:rPr>
          <w:rFonts w:asciiTheme="minorHAnsi" w:hAnsiTheme="minorHAnsi" w:cstheme="minorHAnsi"/>
          <w:u w:val="single"/>
        </w:rPr>
        <w:t xml:space="preserve">ed </w:t>
      </w:r>
      <w:r w:rsidRPr="00837217">
        <w:rPr>
          <w:rFonts w:asciiTheme="minorHAnsi" w:hAnsiTheme="minorHAnsi" w:cstheme="minorHAnsi"/>
          <w:highlight w:val="yellow"/>
          <w:u w:val="single"/>
        </w:rPr>
        <w:t>America to project power</w:t>
      </w:r>
      <w:r w:rsidRPr="00837217">
        <w:rPr>
          <w:rFonts w:asciiTheme="minorHAnsi" w:hAnsiTheme="minorHAnsi" w:cstheme="minorHAnsi"/>
          <w:u w:val="single"/>
        </w:rPr>
        <w:t xml:space="preserve"> globally </w:t>
      </w:r>
      <w:r w:rsidRPr="00837217">
        <w:rPr>
          <w:rFonts w:asciiTheme="minorHAnsi" w:hAnsiTheme="minorHAnsi" w:cstheme="minorHAnsi"/>
          <w:highlight w:val="yellow"/>
          <w:u w:val="single"/>
        </w:rPr>
        <w:t>without facing</w:t>
      </w:r>
      <w:r w:rsidRPr="00837217">
        <w:rPr>
          <w:rFonts w:asciiTheme="minorHAnsi" w:hAnsiTheme="minorHAnsi" w:cstheme="minorHAnsi"/>
          <w:u w:val="single"/>
        </w:rPr>
        <w:t xml:space="preserve"> severe geopolitical </w:t>
      </w:r>
      <w:r w:rsidRPr="00837217">
        <w:rPr>
          <w:rFonts w:asciiTheme="minorHAnsi" w:hAnsiTheme="minorHAnsi" w:cstheme="minorHAnsi"/>
          <w:highlight w:val="yellow"/>
          <w:u w:val="single"/>
        </w:rPr>
        <w:t>threats near home</w:t>
      </w:r>
      <w:r w:rsidRPr="00837217">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837217">
        <w:rPr>
          <w:rFonts w:asciiTheme="minorHAnsi" w:hAnsiTheme="minorHAnsi" w:cstheme="minorHAnsi"/>
          <w:u w:val="single"/>
        </w:rPr>
        <w:t>more often than not</w:t>
      </w:r>
      <w:proofErr w:type="gramEnd"/>
      <w:r w:rsidRPr="00837217">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837217">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837217">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837217">
        <w:rPr>
          <w:rFonts w:asciiTheme="minorHAnsi" w:hAnsiTheme="minorHAnsi" w:cstheme="minorHAnsi"/>
          <w:sz w:val="12"/>
        </w:rPr>
        <w:t xml:space="preserve">. Neither China nor any other country can compete on these dimensions: </w:t>
      </w:r>
      <w:r w:rsidRPr="00837217">
        <w:rPr>
          <w:rFonts w:asciiTheme="minorHAnsi" w:hAnsiTheme="minorHAnsi" w:cstheme="minorHAnsi"/>
          <w:highlight w:val="yellow"/>
          <w:u w:val="single"/>
        </w:rPr>
        <w:t>Beijing lacks</w:t>
      </w:r>
      <w:r w:rsidRPr="00837217">
        <w:rPr>
          <w:rFonts w:asciiTheme="minorHAnsi" w:hAnsiTheme="minorHAnsi" w:cstheme="minorHAnsi"/>
          <w:u w:val="single"/>
        </w:rPr>
        <w:t xml:space="preserve"> the </w:t>
      </w:r>
      <w:r w:rsidRPr="00837217">
        <w:rPr>
          <w:rFonts w:asciiTheme="minorHAnsi" w:hAnsiTheme="minorHAnsi" w:cstheme="minorHAnsi"/>
          <w:highlight w:val="yellow"/>
          <w:u w:val="single"/>
        </w:rPr>
        <w:t>ability to act as</w:t>
      </w:r>
      <w:r w:rsidRPr="00837217">
        <w:rPr>
          <w:rFonts w:asciiTheme="minorHAnsi" w:hAnsiTheme="minorHAnsi" w:cstheme="minorHAnsi"/>
          <w:u w:val="single"/>
        </w:rPr>
        <w:t xml:space="preserve"> a global </w:t>
      </w:r>
      <w:r w:rsidRPr="00837217">
        <w:rPr>
          <w:rFonts w:asciiTheme="minorHAnsi" w:hAnsiTheme="minorHAnsi" w:cstheme="minorHAnsi"/>
          <w:highlight w:val="yellow"/>
          <w:u w:val="single"/>
        </w:rPr>
        <w:t>security provider</w:t>
      </w:r>
      <w:r w:rsidRPr="00837217">
        <w:rPr>
          <w:rFonts w:asciiTheme="minorHAnsi" w:hAnsiTheme="minorHAnsi" w:cstheme="minorHAnsi"/>
          <w:u w:val="single"/>
        </w:rPr>
        <w:t xml:space="preserve"> and the willingness (as a neo-mercantilist actor) to anchor a truly open global economy. It </w:t>
      </w:r>
      <w:r w:rsidRPr="00837217">
        <w:rPr>
          <w:rFonts w:asciiTheme="minorHAnsi" w:hAnsiTheme="minorHAnsi" w:cstheme="minorHAnsi"/>
          <w:highlight w:val="yellow"/>
          <w:u w:val="single"/>
        </w:rPr>
        <w:t>cannot fully open its</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marke</w:t>
      </w:r>
      <w:r w:rsidRPr="00837217">
        <w:rPr>
          <w:rFonts w:asciiTheme="minorHAnsi" w:hAnsiTheme="minorHAnsi" w:cstheme="minorHAnsi"/>
          <w:u w:val="single"/>
        </w:rPr>
        <w:t xml:space="preserve">t without exposing key industries to competition and wrecking plans to reduce strategic dependence on the West. </w:t>
      </w:r>
      <w:r w:rsidRPr="00837217">
        <w:rPr>
          <w:rFonts w:asciiTheme="minorHAnsi" w:hAnsiTheme="minorHAnsi" w:cstheme="minorHAnsi"/>
          <w:highlight w:val="yellow"/>
          <w:u w:val="single"/>
        </w:rPr>
        <w:t>Even if China’s</w:t>
      </w:r>
      <w:r w:rsidRPr="00837217">
        <w:rPr>
          <w:rFonts w:asciiTheme="minorHAnsi" w:hAnsiTheme="minorHAnsi" w:cstheme="minorHAnsi"/>
          <w:u w:val="single"/>
        </w:rPr>
        <w:t xml:space="preserve"> raw </w:t>
      </w:r>
      <w:r w:rsidRPr="00837217">
        <w:rPr>
          <w:rFonts w:asciiTheme="minorHAnsi" w:hAnsiTheme="minorHAnsi" w:cstheme="minorHAnsi"/>
          <w:highlight w:val="yellow"/>
          <w:u w:val="single"/>
        </w:rPr>
        <w:t>power exceeded America’s</w:t>
      </w:r>
      <w:r w:rsidRPr="00837217">
        <w:rPr>
          <w:rFonts w:asciiTheme="minorHAnsi" w:hAnsiTheme="minorHAnsi" w:cstheme="minorHAnsi"/>
          <w:u w:val="single"/>
        </w:rPr>
        <w:t xml:space="preserve">, its </w:t>
      </w:r>
      <w:r w:rsidRPr="00837217">
        <w:rPr>
          <w:rFonts w:asciiTheme="minorHAnsi" w:hAnsiTheme="minorHAnsi" w:cstheme="minorHAnsi"/>
          <w:highlight w:val="yellow"/>
          <w:u w:val="single"/>
        </w:rPr>
        <w:t>ability to act</w:t>
      </w:r>
      <w:r w:rsidRPr="00837217">
        <w:rPr>
          <w:rFonts w:asciiTheme="minorHAnsi" w:hAnsiTheme="minorHAnsi" w:cstheme="minorHAnsi"/>
          <w:u w:val="single"/>
        </w:rPr>
        <w:t xml:space="preserve"> as a comparatively benign and popular hegemon </w:t>
      </w:r>
      <w:r w:rsidRPr="00837217">
        <w:rPr>
          <w:rFonts w:asciiTheme="minorHAnsi" w:hAnsiTheme="minorHAnsi" w:cstheme="minorHAnsi"/>
          <w:highlight w:val="yellow"/>
          <w:u w:val="single"/>
        </w:rPr>
        <w:t>would not</w:t>
      </w:r>
      <w:r w:rsidRPr="00837217">
        <w:rPr>
          <w:rFonts w:asciiTheme="minorHAnsi" w:hAnsiTheme="minorHAnsi" w:cstheme="minorHAnsi"/>
          <w:u w:val="single"/>
        </w:rPr>
        <w:t xml:space="preserve">. </w:t>
      </w:r>
      <w:r w:rsidRPr="00837217">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837217">
        <w:rPr>
          <w:rFonts w:asciiTheme="minorHAnsi" w:hAnsiTheme="minorHAnsi" w:cstheme="minorHAnsi"/>
          <w:sz w:val="12"/>
        </w:rPr>
        <w:t>took two decades,</w:t>
      </w:r>
      <w:proofErr w:type="gramEnd"/>
      <w:r w:rsidRPr="00837217">
        <w:rPr>
          <w:rFonts w:asciiTheme="minorHAnsi" w:hAnsiTheme="minorHAnsi" w:cstheme="minorHAnsi"/>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837217">
        <w:rPr>
          <w:rFonts w:asciiTheme="minorHAnsi" w:hAnsiTheme="minorHAnsi" w:cstheme="minorHAnsi"/>
          <w:u w:val="single"/>
        </w:rPr>
        <w:t>STRUCTURAL CONSTRAINTS don’t determine everything</w:t>
      </w:r>
      <w:r w:rsidRPr="00837217">
        <w:rPr>
          <w:rFonts w:asciiTheme="minorHAnsi" w:hAnsiTheme="minorHAnsi" w:cstheme="minorHAnsi"/>
          <w:sz w:val="12"/>
        </w:rPr>
        <w:t xml:space="preserve">: History wouldn’t be very interesting if they did. </w:t>
      </w:r>
      <w:r w:rsidRPr="00837217">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837217">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837217">
        <w:rPr>
          <w:rFonts w:asciiTheme="minorHAnsi" w:hAnsiTheme="minorHAnsi" w:cstheme="minorHAnsi"/>
          <w:u w:val="single"/>
        </w:rPr>
        <w:t>America is fully capable of squandering its advantages</w:t>
      </w:r>
      <w:r w:rsidRPr="00837217">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837217">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837217">
        <w:rPr>
          <w:rFonts w:asciiTheme="minorHAnsi" w:hAnsiTheme="minorHAnsi" w:cstheme="minorHAnsi"/>
          <w:highlight w:val="yellow"/>
          <w:u w:val="single"/>
        </w:rPr>
        <w:t>China is straining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against a</w:t>
      </w:r>
      <w:r w:rsidRPr="00837217">
        <w:rPr>
          <w:rFonts w:asciiTheme="minorHAnsi" w:hAnsiTheme="minorHAnsi" w:cstheme="minorHAnsi"/>
          <w:u w:val="single"/>
        </w:rPr>
        <w:t xml:space="preserve"> strategic geography and </w:t>
      </w:r>
      <w:r w:rsidRPr="00837217">
        <w:rPr>
          <w:rFonts w:asciiTheme="minorHAnsi" w:hAnsiTheme="minorHAnsi" w:cstheme="minorHAnsi"/>
          <w:highlight w:val="yellow"/>
          <w:u w:val="single"/>
        </w:rPr>
        <w:t>international system</w:t>
      </w:r>
      <w:r w:rsidRPr="00837217">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837217">
        <w:rPr>
          <w:rFonts w:asciiTheme="minorHAnsi" w:hAnsiTheme="minorHAnsi" w:cstheme="minorHAnsi"/>
          <w:u w:val="single"/>
        </w:rPr>
        <w:t>And Beijing is taking on a superpower that has thrashed all previous comers</w:t>
      </w:r>
      <w:r w:rsidRPr="00837217">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837217">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837217">
        <w:rPr>
          <w:rFonts w:asciiTheme="minorHAnsi" w:hAnsiTheme="minorHAnsi" w:cstheme="minorHAnsi"/>
          <w:u w:val="single"/>
        </w:rPr>
        <w:t>in light of</w:t>
      </w:r>
      <w:proofErr w:type="gramEnd"/>
      <w:r w:rsidRPr="00837217">
        <w:rPr>
          <w:rFonts w:asciiTheme="minorHAnsi" w:hAnsiTheme="minorHAnsi" w:cstheme="minorHAnsi"/>
          <w:u w:val="single"/>
        </w:rPr>
        <w:t xml:space="preserve"> that response</w:t>
      </w:r>
      <w:r w:rsidRPr="00837217">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837217">
        <w:rPr>
          <w:rFonts w:asciiTheme="minorHAnsi" w:hAnsiTheme="minorHAnsi" w:cstheme="minorHAnsi"/>
          <w:highlight w:val="yellow"/>
          <w:u w:val="single"/>
        </w:rPr>
        <w:t>characteristics of</w:t>
      </w:r>
      <w:r w:rsidRPr="00837217">
        <w:rPr>
          <w:rFonts w:asciiTheme="minorHAnsi" w:hAnsiTheme="minorHAnsi" w:cstheme="minorHAnsi"/>
          <w:u w:val="single"/>
        </w:rPr>
        <w:t xml:space="preserve"> modern </w:t>
      </w:r>
      <w:r w:rsidRPr="00837217">
        <w:rPr>
          <w:rFonts w:asciiTheme="minorHAnsi" w:hAnsiTheme="minorHAnsi" w:cstheme="minorHAnsi"/>
          <w:highlight w:val="yellow"/>
          <w:u w:val="single"/>
        </w:rPr>
        <w:t>great-power politics</w:t>
      </w:r>
      <w:r w:rsidRPr="00837217">
        <w:rPr>
          <w:rFonts w:asciiTheme="minorHAnsi" w:hAnsiTheme="minorHAnsi" w:cstheme="minorHAnsi"/>
          <w:u w:val="single"/>
        </w:rPr>
        <w:t xml:space="preserve"> seem to </w:t>
      </w:r>
      <w:r w:rsidRPr="00837217">
        <w:rPr>
          <w:rFonts w:asciiTheme="minorHAnsi" w:hAnsiTheme="minorHAnsi" w:cstheme="minorHAnsi"/>
          <w:highlight w:val="yellow"/>
          <w:u w:val="single"/>
        </w:rPr>
        <w:t>favor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u w:val="single"/>
        </w:rPr>
        <w:t xml:space="preserve">nited </w:t>
      </w:r>
      <w:r w:rsidRPr="00837217">
        <w:rPr>
          <w:rFonts w:asciiTheme="minorHAnsi" w:hAnsiTheme="minorHAnsi" w:cstheme="minorHAnsi"/>
          <w:highlight w:val="yellow"/>
          <w:u w:val="single"/>
        </w:rPr>
        <w:t>S</w:t>
      </w:r>
      <w:r w:rsidRPr="00837217">
        <w:rPr>
          <w:rFonts w:asciiTheme="minorHAnsi" w:hAnsiTheme="minorHAnsi" w:cstheme="minorHAnsi"/>
          <w:u w:val="single"/>
        </w:rPr>
        <w:t xml:space="preserve">tates probably </w:t>
      </w:r>
      <w:r w:rsidRPr="00837217">
        <w:rPr>
          <w:rFonts w:asciiTheme="minorHAnsi" w:hAnsiTheme="minorHAnsi" w:cstheme="minorHAnsi"/>
          <w:highlight w:val="yellow"/>
          <w:u w:val="single"/>
        </w:rPr>
        <w:t>gives the reigning superpower better options</w:t>
      </w:r>
      <w:r w:rsidRPr="00837217">
        <w:rPr>
          <w:rFonts w:asciiTheme="minorHAnsi" w:hAnsiTheme="minorHAnsi" w:cstheme="minorHAnsi"/>
          <w:u w:val="single"/>
        </w:rPr>
        <w:t xml:space="preserve"> and more room for error than its autocratic challenger. </w:t>
      </w:r>
      <w:r w:rsidRPr="00837217">
        <w:rPr>
          <w:rFonts w:asciiTheme="minorHAnsi" w:hAnsiTheme="minorHAnsi" w:cstheme="minorHAnsi"/>
          <w:highlight w:val="yellow"/>
          <w:u w:val="single"/>
        </w:rPr>
        <w:t>Nothing is predetermined</w:t>
      </w:r>
      <w:r w:rsidRPr="00837217">
        <w:rPr>
          <w:rFonts w:asciiTheme="minorHAnsi" w:hAnsiTheme="minorHAnsi" w:cstheme="minorHAnsi"/>
          <w:u w:val="single"/>
        </w:rPr>
        <w:t>: Beijing may still succeed in displacing the United States as the primary power in Asia and, eventually, the world</w:t>
      </w:r>
      <w:r w:rsidRPr="00837217">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837217" w:rsidRDefault="00C40D86" w:rsidP="006E29D6">
      <w:pPr>
        <w:pStyle w:val="Heading4"/>
        <w:shd w:val="clear" w:color="auto" w:fill="FFFFFF"/>
        <w:spacing w:line="240" w:lineRule="auto"/>
        <w:rPr>
          <w:rFonts w:asciiTheme="minorHAnsi" w:hAnsiTheme="minorHAnsi" w:cstheme="minorHAnsi"/>
          <w:color w:val="000000"/>
        </w:rPr>
      </w:pPr>
      <w:r w:rsidRPr="00837217">
        <w:rPr>
          <w:rFonts w:asciiTheme="minorHAnsi" w:hAnsiTheme="minorHAnsi" w:cstheme="minorHAnsi"/>
          <w:color w:val="000000"/>
        </w:rPr>
        <w:t>Decline causes </w:t>
      </w:r>
      <w:r w:rsidRPr="00837217">
        <w:rPr>
          <w:rFonts w:asciiTheme="minorHAnsi" w:hAnsiTheme="minorHAnsi" w:cstheme="minorHAnsi"/>
          <w:color w:val="000000"/>
          <w:u w:val="single"/>
        </w:rPr>
        <w:t>unstable nuclear alliances</w:t>
      </w:r>
      <w:r w:rsidRPr="00837217">
        <w:rPr>
          <w:rFonts w:asciiTheme="minorHAnsi" w:hAnsiTheme="minorHAnsi" w:cstheme="minorHAnsi"/>
          <w:color w:val="000000"/>
        </w:rPr>
        <w:t> that </w:t>
      </w:r>
      <w:r w:rsidRPr="00837217">
        <w:rPr>
          <w:rFonts w:asciiTheme="minorHAnsi" w:hAnsiTheme="minorHAnsi" w:cstheme="minorHAnsi"/>
          <w:color w:val="000000"/>
          <w:u w:val="single"/>
        </w:rPr>
        <w:t>cause war</w:t>
      </w:r>
      <w:r w:rsidRPr="00837217">
        <w:rPr>
          <w:rFonts w:asciiTheme="minorHAnsi" w:hAnsiTheme="minorHAnsi" w:cstheme="minorHAnsi"/>
          <w:color w:val="000000"/>
        </w:rPr>
        <w:t> </w:t>
      </w:r>
    </w:p>
    <w:p w14:paraId="12EC86C8" w14:textId="77777777" w:rsidR="00C40D86" w:rsidRPr="00837217" w:rsidRDefault="00C40D86" w:rsidP="006E29D6">
      <w:pPr>
        <w:shd w:val="clear" w:color="auto" w:fill="FFFFFF"/>
        <w:spacing w:line="240" w:lineRule="auto"/>
        <w:rPr>
          <w:rFonts w:asciiTheme="minorHAnsi" w:hAnsiTheme="minorHAnsi" w:cstheme="minorHAnsi"/>
          <w:color w:val="000000"/>
        </w:rPr>
      </w:pPr>
      <w:r w:rsidRPr="00837217">
        <w:rPr>
          <w:rStyle w:val="Style13ptBold"/>
          <w:rFonts w:asciiTheme="minorHAnsi" w:hAnsiTheme="minorHAnsi" w:cstheme="minorHAnsi"/>
        </w:rPr>
        <w:t>Hayes 18</w:t>
      </w:r>
      <w:r w:rsidRPr="00837217">
        <w:rPr>
          <w:rFonts w:asciiTheme="minorHAnsi" w:hAnsiTheme="minorHAnsi" w:cstheme="minorHAnsi"/>
          <w:color w:val="000000"/>
        </w:rPr>
        <w:t> </w:t>
      </w:r>
      <w:r w:rsidRPr="00837217">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10" w:tgtFrame="_blank" w:history="1">
        <w:r w:rsidRPr="00837217">
          <w:rPr>
            <w:rStyle w:val="Hyperlink"/>
            <w:rFonts w:asciiTheme="minorHAnsi" w:hAnsiTheme="minorHAnsi" w:cstheme="minorHAnsi"/>
          </w:rPr>
          <w:t>https://www.tandfonline.com/doi/full/10.1080/25751654.2018.1532525</w:t>
        </w:r>
      </w:hyperlink>
      <w:r w:rsidRPr="00837217">
        <w:rPr>
          <w:rFonts w:asciiTheme="minorHAnsi" w:hAnsiTheme="minorHAnsi" w:cstheme="minorHAnsi"/>
        </w:rPr>
        <w:t>]</w:t>
      </w:r>
    </w:p>
    <w:p w14:paraId="16FB6573" w14:textId="74FA3E29" w:rsidR="00C40D86" w:rsidRPr="00837217" w:rsidRDefault="00C40D86" w:rsidP="006E29D6">
      <w:pPr>
        <w:spacing w:line="240" w:lineRule="auto"/>
        <w:rPr>
          <w:rFonts w:asciiTheme="minorHAnsi" w:hAnsiTheme="minorHAnsi" w:cstheme="minorHAnsi"/>
          <w:u w:val="single"/>
        </w:rPr>
      </w:pPr>
      <w:r w:rsidRPr="00837217">
        <w:rPr>
          <w:rFonts w:asciiTheme="minorHAnsi" w:hAnsiTheme="minorHAnsi" w:cstheme="minorHAnsi"/>
          <w:u w:val="single"/>
        </w:rPr>
        <w:t xml:space="preserve">During </w:t>
      </w:r>
      <w:r w:rsidRPr="00837217">
        <w:rPr>
          <w:rFonts w:asciiTheme="minorHAnsi" w:hAnsiTheme="minorHAnsi" w:cstheme="minorHAnsi"/>
          <w:highlight w:val="yellow"/>
          <w:u w:val="single"/>
        </w:rPr>
        <w:t>a post-hegemonic era</w:t>
      </w:r>
      <w:r w:rsidRPr="00837217">
        <w:rPr>
          <w:rFonts w:asciiTheme="minorHAnsi" w:hAnsiTheme="minorHAnsi" w:cstheme="minorHAnsi"/>
          <w:u w:val="single"/>
        </w:rPr>
        <w:t>, </w:t>
      </w:r>
      <w:r w:rsidRPr="00837217">
        <w:rPr>
          <w:rFonts w:asciiTheme="minorHAnsi" w:hAnsiTheme="minorHAnsi" w:cstheme="minorHAnsi"/>
          <w:highlight w:val="yellow"/>
          <w:u w:val="single"/>
        </w:rPr>
        <w:t>long-standing</w:t>
      </w:r>
      <w:r w:rsidRPr="00837217">
        <w:rPr>
          <w:rFonts w:asciiTheme="minorHAnsi" w:hAnsiTheme="minorHAnsi" w:cstheme="minorHAnsi"/>
          <w:u w:val="single"/>
        </w:rPr>
        <w:t> nuclear </w:t>
      </w:r>
      <w:r w:rsidRPr="00837217">
        <w:rPr>
          <w:rFonts w:asciiTheme="minorHAnsi" w:hAnsiTheme="minorHAnsi" w:cstheme="minorHAnsi"/>
          <w:highlight w:val="yellow"/>
          <w:u w:val="single"/>
        </w:rPr>
        <w:t>alliances</w:t>
      </w:r>
      <w:r w:rsidRPr="00837217">
        <w:rPr>
          <w:rFonts w:asciiTheme="minorHAnsi" w:hAnsiTheme="minorHAnsi" w:cstheme="minorHAnsi"/>
          <w:u w:val="single"/>
        </w:rPr>
        <w:t> are likely to be </w:t>
      </w:r>
      <w:r w:rsidRPr="00837217">
        <w:rPr>
          <w:rFonts w:asciiTheme="minorHAnsi" w:hAnsiTheme="minorHAnsi" w:cstheme="minorHAnsi"/>
          <w:highlight w:val="yellow"/>
          <w:u w:val="single"/>
        </w:rPr>
        <w:t>replaced by ad hoc nuclear coalitions</w:t>
      </w:r>
      <w:r w:rsidRPr="00837217">
        <w:rPr>
          <w:rFonts w:asciiTheme="minorHAnsi" w:hAnsiTheme="minorHAnsi" w:cstheme="minorHAnsi"/>
          <w:u w:val="single"/>
        </w:rPr>
        <w:t xml:space="preserve">, </w:t>
      </w:r>
      <w:proofErr w:type="gramStart"/>
      <w:r w:rsidRPr="00837217">
        <w:rPr>
          <w:rFonts w:asciiTheme="minorHAnsi" w:hAnsiTheme="minorHAnsi" w:cstheme="minorHAnsi"/>
          <w:highlight w:val="yellow"/>
          <w:u w:val="single"/>
        </w:rPr>
        <w:t>aligning</w:t>
      </w:r>
      <w:proofErr w:type="gramEnd"/>
      <w:r w:rsidRPr="00837217">
        <w:rPr>
          <w:rFonts w:asciiTheme="minorHAnsi" w:hAnsiTheme="minorHAnsi" w:cstheme="minorHAnsi"/>
          <w:u w:val="single"/>
        </w:rPr>
        <w:t xml:space="preserve"> and realigning </w:t>
      </w:r>
      <w:r w:rsidRPr="00837217">
        <w:rPr>
          <w:rFonts w:asciiTheme="minorHAnsi" w:hAnsiTheme="minorHAnsi" w:cstheme="minorHAnsi"/>
          <w:highlight w:val="yellow"/>
          <w:u w:val="single"/>
        </w:rPr>
        <w:t>around</w:t>
      </w:r>
      <w:r w:rsidRPr="00837217">
        <w:rPr>
          <w:rFonts w:asciiTheme="minorHAnsi" w:hAnsiTheme="minorHAnsi" w:cstheme="minorHAnsi"/>
          <w:u w:val="single"/>
        </w:rPr>
        <w:t xml:space="preserve"> different congeries of threat and even </w:t>
      </w:r>
      <w:r w:rsidRPr="00837217">
        <w:rPr>
          <w:rFonts w:asciiTheme="minorHAnsi" w:hAnsiTheme="minorHAnsi" w:cstheme="minorHAnsi"/>
          <w:highlight w:val="yellow"/>
          <w:u w:val="single"/>
        </w:rPr>
        <w:t>actual nuclear wars, with</w:t>
      </w:r>
      <w:r w:rsidRPr="00837217">
        <w:rPr>
          <w:rFonts w:asciiTheme="minorHAnsi" w:hAnsiTheme="minorHAnsi" w:cstheme="minorHAnsi"/>
          <w:u w:val="single"/>
        </w:rPr>
        <w:t xml:space="preserve"> much </w:t>
      </w:r>
      <w:r w:rsidRPr="00837217">
        <w:rPr>
          <w:rFonts w:asciiTheme="minorHAnsi" w:hAnsiTheme="minorHAnsi" w:cstheme="minorHAnsi"/>
          <w:highlight w:val="yellow"/>
          <w:u w:val="single"/>
        </w:rPr>
        <w:t>higher</w:t>
      </w:r>
      <w:r w:rsidRPr="00837217">
        <w:rPr>
          <w:rFonts w:asciiTheme="minorHAnsi" w:hAnsiTheme="minorHAnsi" w:cstheme="minorHAnsi"/>
          <w:u w:val="single"/>
        </w:rPr>
        <w:t xml:space="preserve"> levels of </w:t>
      </w:r>
      <w:r w:rsidRPr="00837217">
        <w:rPr>
          <w:rFonts w:asciiTheme="minorHAnsi" w:hAnsiTheme="minorHAnsi" w:cstheme="minorHAnsi"/>
          <w:highlight w:val="yellow"/>
          <w:u w:val="single"/>
        </w:rPr>
        <w:t>uncertainty</w:t>
      </w:r>
      <w:r w:rsidRPr="00837217">
        <w:rPr>
          <w:rFonts w:asciiTheme="minorHAnsi" w:hAnsiTheme="minorHAnsi" w:cstheme="minorHAnsi"/>
          <w:u w:val="single"/>
        </w:rPr>
        <w:t xml:space="preserve"> and unpredictability </w:t>
      </w:r>
      <w:r w:rsidRPr="00837217">
        <w:rPr>
          <w:rFonts w:asciiTheme="minorHAnsi" w:hAnsiTheme="minorHAnsi" w:cstheme="minorHAnsi"/>
          <w:highlight w:val="yellow"/>
          <w:u w:val="single"/>
        </w:rPr>
        <w:t>than</w:t>
      </w:r>
      <w:r w:rsidRPr="00837217">
        <w:rPr>
          <w:rFonts w:asciiTheme="minorHAnsi" w:hAnsiTheme="minorHAnsi" w:cstheme="minorHAnsi"/>
          <w:u w:val="single"/>
        </w:rPr>
        <w:t xml:space="preserve"> was the case in </w:t>
      </w:r>
      <w:r w:rsidRPr="00837217">
        <w:rPr>
          <w:rFonts w:asciiTheme="minorHAnsi" w:hAnsiTheme="minorHAnsi" w:cstheme="minorHAnsi"/>
          <w:highlight w:val="yellow"/>
          <w:u w:val="single"/>
        </w:rPr>
        <w:t xml:space="preserve">the </w:t>
      </w:r>
      <w:r w:rsidRPr="00837217">
        <w:rPr>
          <w:rFonts w:asciiTheme="minorHAnsi" w:hAnsiTheme="minorHAnsi" w:cstheme="minorHAnsi"/>
          <w:u w:val="single"/>
        </w:rPr>
        <w:t xml:space="preserve">nuclear </w:t>
      </w:r>
      <w:r w:rsidRPr="00837217">
        <w:rPr>
          <w:rFonts w:asciiTheme="minorHAnsi" w:hAnsiTheme="minorHAnsi" w:cstheme="minorHAnsi"/>
          <w:highlight w:val="yellow"/>
          <w:u w:val="single"/>
        </w:rPr>
        <w:t>hegemonic system</w:t>
      </w:r>
      <w:r w:rsidRPr="00837217">
        <w:rPr>
          <w:rFonts w:asciiTheme="minorHAnsi" w:hAnsiTheme="minorHAnsi" w:cstheme="minorHAnsi"/>
          <w:u w:val="single"/>
        </w:rPr>
        <w:t>.</w:t>
      </w:r>
      <w:r w:rsidRPr="00837217">
        <w:rPr>
          <w:rFonts w:asciiTheme="minorHAnsi" w:hAnsiTheme="minorHAnsi" w:cstheme="minorHAnsi"/>
          <w:sz w:val="16"/>
        </w:rPr>
        <w:t xml:space="preserve"> There are </w:t>
      </w:r>
      <w:proofErr w:type="gramStart"/>
      <w:r w:rsidRPr="00837217">
        <w:rPr>
          <w:rFonts w:asciiTheme="minorHAnsi" w:hAnsiTheme="minorHAnsi" w:cstheme="minorHAnsi"/>
          <w:sz w:val="16"/>
        </w:rPr>
        <w:t>a number of</w:t>
      </w:r>
      <w:proofErr w:type="gramEnd"/>
      <w:r w:rsidRPr="00837217">
        <w:rPr>
          <w:rFonts w:asciiTheme="minorHAnsi" w:hAnsiTheme="minorHAnsi" w:cstheme="minorHAnsi"/>
          <w:sz w:val="16"/>
        </w:rPr>
        <w:t xml:space="preserve"> ways that this dynamic could play out during the interregnum, and these dynamics are likely to be inconsistent and contradictory. In some instances, </w:t>
      </w:r>
      <w:r w:rsidRPr="00837217">
        <w:rPr>
          <w:rFonts w:asciiTheme="minorHAnsi" w:hAnsiTheme="minorHAnsi" w:cstheme="minorHAnsi"/>
          <w:u w:val="single"/>
        </w:rPr>
        <w:t xml:space="preserve">the sheer momentum of past policy combined with bureaucratic inertia and the potency of political, military service and corporate interests, </w:t>
      </w:r>
      <w:r w:rsidRPr="00837217">
        <w:rPr>
          <w:rFonts w:asciiTheme="minorHAnsi" w:hAnsiTheme="minorHAnsi" w:cstheme="minorHAnsi"/>
          <w:sz w:val="16"/>
        </w:rPr>
        <w:t>may</w:t>
      </w:r>
      <w:r w:rsidRPr="00837217">
        <w:rPr>
          <w:rFonts w:asciiTheme="minorHAnsi" w:hAnsiTheme="minorHAnsi" w:cstheme="minorHAnsi"/>
          <w:u w:val="single"/>
        </w:rPr>
        <w:t xml:space="preserve"> ensure that residual aspects of the formerly hegemonic postures are adhered to</w:t>
      </w:r>
      <w:r w:rsidRPr="00837217">
        <w:rPr>
          <w:rFonts w:asciiTheme="minorHAnsi" w:hAnsiTheme="minorHAnsi" w:cstheme="minorHAnsi"/>
          <w:sz w:val="16"/>
        </w:rPr>
        <w:t xml:space="preserve"> even as formal nuclear alliances rupture. </w:t>
      </w:r>
      <w:r w:rsidRPr="00837217">
        <w:rPr>
          <w:rFonts w:asciiTheme="minorHAnsi" w:hAnsiTheme="minorHAnsi" w:cstheme="minorHAnsi"/>
          <w:u w:val="single"/>
        </w:rPr>
        <w:t xml:space="preserve">Even as they reach for the old anchors, these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be </w:t>
      </w:r>
      <w:r w:rsidRPr="00837217">
        <w:rPr>
          <w:rFonts w:asciiTheme="minorHAnsi" w:hAnsiTheme="minorHAnsi" w:cstheme="minorHAnsi"/>
          <w:highlight w:val="yellow"/>
          <w:u w:val="single"/>
        </w:rPr>
        <w:t>forced to</w:t>
      </w:r>
      <w:r w:rsidRPr="00837217">
        <w:rPr>
          <w:rFonts w:asciiTheme="minorHAnsi" w:hAnsiTheme="minorHAnsi" w:cstheme="minorHAnsi"/>
          <w:u w:val="single"/>
        </w:rPr>
        <w:t xml:space="preserve"> adjust and retrench strategically, or start to </w:t>
      </w:r>
      <w:r w:rsidRPr="00837217">
        <w:rPr>
          <w:rFonts w:asciiTheme="minorHAnsi" w:hAnsiTheme="minorHAnsi" w:cstheme="minorHAnsi"/>
          <w:highlight w:val="yellow"/>
          <w:u w:val="single"/>
        </w:rPr>
        <w:t>take their own nuclear risks</w:t>
      </w:r>
      <w:r w:rsidRPr="00837217">
        <w:rPr>
          <w:rFonts w:asciiTheme="minorHAnsi" w:hAnsiTheme="minorHAnsi" w:cstheme="minorHAnsi"/>
          <w:u w:val="single"/>
        </w:rPr>
        <w:t xml:space="preserve"> by </w:t>
      </w:r>
      <w:r w:rsidRPr="00837217">
        <w:rPr>
          <w:rFonts w:asciiTheme="minorHAnsi" w:hAnsiTheme="minorHAnsi" w:cstheme="minorHAnsi"/>
          <w:highlight w:val="yellow"/>
          <w:u w:val="single"/>
        </w:rPr>
        <w:t>making</w:t>
      </w:r>
      <w:r w:rsidRPr="00837217">
        <w:rPr>
          <w:rFonts w:asciiTheme="minorHAnsi" w:hAnsiTheme="minorHAnsi" w:cstheme="minorHAnsi"/>
          <w:u w:val="single"/>
        </w:rPr>
        <w:t xml:space="preserve"> increasingly </w:t>
      </w:r>
      <w:r w:rsidRPr="00837217">
        <w:rPr>
          <w:rFonts w:asciiTheme="minorHAnsi" w:hAnsiTheme="minorHAnsi" w:cstheme="minorHAnsi"/>
          <w:highlight w:val="yellow"/>
          <w:u w:val="single"/>
        </w:rPr>
        <w:t>explicit nuclear threats and deployments</w:t>
      </w:r>
      <w:r w:rsidRPr="00837217">
        <w:rPr>
          <w:rFonts w:asciiTheme="minorHAnsi" w:hAnsiTheme="minorHAnsi" w:cstheme="minorHAnsi"/>
          <w:u w:val="single"/>
        </w:rPr>
        <w:t xml:space="preserve"> against nuclear-armed adversaries</w:t>
      </w:r>
      <w:r w:rsidRPr="00837217">
        <w:rPr>
          <w:rFonts w:asciiTheme="minorHAnsi" w:hAnsiTheme="minorHAnsi" w:cstheme="minorHAnsi"/>
          <w:sz w:val="16"/>
        </w:rPr>
        <w:t xml:space="preserve"> – as Japan has begun to do with reference to its “technological deterrent” since about 2012.9 </w:t>
      </w:r>
      <w:r w:rsidRPr="00837217">
        <w:rPr>
          <w:rFonts w:asciiTheme="minorHAnsi" w:hAnsiTheme="minorHAnsi" w:cstheme="minorHAnsi"/>
          <w:u w:val="single"/>
        </w:rPr>
        <w:t xml:space="preserve">This period could last for many years until and when </w:t>
      </w:r>
      <w:r w:rsidRPr="00837217">
        <w:rPr>
          <w:rFonts w:asciiTheme="minorHAnsi" w:hAnsiTheme="minorHAnsi" w:cstheme="minorHAnsi"/>
          <w:highlight w:val="yellow"/>
          <w:u w:val="single"/>
        </w:rPr>
        <w:t>nuclear war breaks out</w:t>
      </w:r>
      <w:r w:rsidRPr="00837217">
        <w:rPr>
          <w:rFonts w:asciiTheme="minorHAnsi" w:hAnsiTheme="minorHAnsi" w:cstheme="minorHAnsi"/>
          <w:sz w:val="16"/>
        </w:rPr>
        <w:t xml:space="preserve"> and leads to a post-nuclear war disorder; or a new, post-hegemonic strategic framework is established to manage and/or abolish nuclear threat. </w:t>
      </w:r>
      <w:r w:rsidRPr="00837217">
        <w:rPr>
          <w:rFonts w:asciiTheme="minorHAnsi" w:hAnsiTheme="minorHAnsi" w:cstheme="minorHAnsi"/>
          <w:highlight w:val="yellow"/>
          <w:u w:val="single"/>
        </w:rPr>
        <w:t>Under</w:t>
      </w:r>
      <w:r w:rsidRPr="00837217">
        <w:rPr>
          <w:rFonts w:asciiTheme="minorHAnsi" w:hAnsiTheme="minorHAnsi" w:cstheme="minorHAnsi"/>
          <w:u w:val="single"/>
        </w:rPr>
        <w:t xml:space="preserve"> full-blown </w:t>
      </w:r>
      <w:r w:rsidRPr="00837217">
        <w:rPr>
          <w:rFonts w:asciiTheme="minorHAnsi" w:hAnsiTheme="minorHAnsi" w:cstheme="minorHAnsi"/>
          <w:highlight w:val="yellow"/>
          <w:u w:val="single"/>
        </w:rPr>
        <w:t>American nuclear hegemony</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fewer states had nuclear weapons</w:t>
      </w:r>
      <w:r w:rsidRPr="00837217">
        <w:rPr>
          <w:rFonts w:asciiTheme="minorHAnsi" w:hAnsiTheme="minorHAnsi" w:cstheme="minorHAnsi"/>
          <w:u w:val="single"/>
        </w:rPr>
        <w:t xml:space="preserve">, the major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 weapons </w:t>
      </w:r>
      <w:r w:rsidRPr="00837217">
        <w:rPr>
          <w:rFonts w:asciiTheme="minorHAnsi" w:hAnsiTheme="minorHAnsi" w:cstheme="minorHAnsi"/>
          <w:highlight w:val="yellow"/>
          <w:u w:val="single"/>
        </w:rPr>
        <w:t>states entered</w:t>
      </w:r>
      <w:r w:rsidRPr="00837217">
        <w:rPr>
          <w:rFonts w:asciiTheme="minorHAnsi" w:hAnsiTheme="minorHAnsi" w:cstheme="minorHAnsi"/>
          <w:u w:val="single"/>
        </w:rPr>
        <w:t xml:space="preserve"> into legally binding </w:t>
      </w:r>
      <w:r w:rsidRPr="00837217">
        <w:rPr>
          <w:rFonts w:asciiTheme="minorHAnsi" w:hAnsiTheme="minorHAnsi" w:cstheme="minorHAnsi"/>
          <w:highlight w:val="yellow"/>
          <w:u w:val="single"/>
        </w:rPr>
        <w:t>restraints</w:t>
      </w:r>
      <w:r w:rsidRPr="00837217">
        <w:rPr>
          <w:rFonts w:asciiTheme="minorHAnsi" w:hAnsiTheme="minorHAnsi" w:cstheme="minorHAnsi"/>
          <w:u w:val="single"/>
        </w:rPr>
        <w:t xml:space="preserve"> on force </w:t>
      </w:r>
      <w:proofErr w:type="gramStart"/>
      <w:r w:rsidRPr="00837217">
        <w:rPr>
          <w:rFonts w:asciiTheme="minorHAnsi" w:hAnsiTheme="minorHAnsi" w:cstheme="minorHAnsi"/>
          <w:u w:val="single"/>
        </w:rPr>
        <w:t>levels</w:t>
      </w:r>
      <w:proofErr w:type="gramEnd"/>
      <w:r w:rsidRPr="00837217">
        <w:rPr>
          <w:rFonts w:asciiTheme="minorHAnsi" w:hAnsiTheme="minorHAnsi" w:cstheme="minorHAnsi"/>
          <w:u w:val="single"/>
        </w:rPr>
        <w:t xml:space="preserve"> and they learned from nuclear near-misses to promulgate rules of the road and tacit understandings</w:t>
      </w:r>
      <w:r w:rsidRPr="00837217">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837217">
        <w:rPr>
          <w:rFonts w:asciiTheme="minorHAnsi" w:hAnsiTheme="minorHAnsi" w:cstheme="minorHAnsi"/>
          <w:u w:val="single"/>
        </w:rPr>
        <w:t xml:space="preserve">In a highly proliferated world, </w:t>
      </w:r>
      <w:r w:rsidRPr="00837217">
        <w:rPr>
          <w:rFonts w:asciiTheme="minorHAnsi" w:hAnsiTheme="minorHAnsi" w:cstheme="minorHAnsi"/>
          <w:highlight w:val="yellow"/>
          <w:u w:val="single"/>
        </w:rPr>
        <w:t>nuclear</w:t>
      </w:r>
      <w:r w:rsidRPr="00837217">
        <w:rPr>
          <w:rFonts w:asciiTheme="minorHAnsi" w:hAnsiTheme="minorHAnsi" w:cstheme="minorHAnsi"/>
          <w:u w:val="single"/>
        </w:rPr>
        <w:t xml:space="preserve">-armed </w:t>
      </w:r>
      <w:r w:rsidRPr="00837217">
        <w:rPr>
          <w:rFonts w:asciiTheme="minorHAnsi" w:hAnsiTheme="minorHAnsi" w:cstheme="minorHAnsi"/>
          <w:highlight w:val="yellow"/>
          <w:u w:val="single"/>
        </w:rPr>
        <w:t>states</w:t>
      </w:r>
      <w:r w:rsidRPr="00837217">
        <w:rPr>
          <w:rFonts w:asciiTheme="minorHAnsi" w:hAnsiTheme="minorHAnsi" w:cstheme="minorHAnsi"/>
          <w:u w:val="single"/>
        </w:rPr>
        <w:t xml:space="preserve"> may feel </w:t>
      </w:r>
      <w:r w:rsidRPr="00837217">
        <w:rPr>
          <w:rFonts w:asciiTheme="minorHAnsi" w:hAnsiTheme="minorHAnsi" w:cstheme="minorHAnsi"/>
          <w:highlight w:val="yellow"/>
          <w:u w:val="single"/>
        </w:rPr>
        <w:t>driven to obtain larger nuclear forces</w:t>
      </w:r>
      <w:r w:rsidRPr="00837217">
        <w:rPr>
          <w:rFonts w:asciiTheme="minorHAnsi" w:hAnsiTheme="minorHAnsi" w:cstheme="minorHAnsi"/>
          <w:u w:val="single"/>
        </w:rPr>
        <w:t xml:space="preserve"> able to deter multiple adversaries at the same time, sufficient to conduct not only a few nuclear attacks but </w:t>
      </w:r>
      <w:r w:rsidRPr="00837217">
        <w:rPr>
          <w:rFonts w:asciiTheme="minorHAnsi" w:hAnsiTheme="minorHAnsi" w:cstheme="minorHAnsi"/>
          <w:highlight w:val="yellow"/>
          <w:u w:val="single"/>
        </w:rPr>
        <w:t>configured to fight more than one</w:t>
      </w:r>
      <w:r w:rsidRPr="00837217">
        <w:rPr>
          <w:rFonts w:asciiTheme="minorHAnsi" w:hAnsiTheme="minorHAnsi" w:cstheme="minorHAnsi"/>
          <w:u w:val="single"/>
        </w:rPr>
        <w:t xml:space="preserve"> protracted </w:t>
      </w:r>
      <w:r w:rsidRPr="00837217">
        <w:rPr>
          <w:rFonts w:asciiTheme="minorHAnsi" w:hAnsiTheme="minorHAnsi" w:cstheme="minorHAnsi"/>
          <w:highlight w:val="yellow"/>
          <w:u w:val="single"/>
        </w:rPr>
        <w:t>nuclear war at a time</w:t>
      </w:r>
      <w:r w:rsidRPr="00837217">
        <w:rPr>
          <w:rFonts w:asciiTheme="minorHAnsi" w:hAnsiTheme="minorHAnsi" w:cstheme="minorHAnsi"/>
          <w:sz w:val="16"/>
        </w:rPr>
        <w:t>, especially in nuclear states torn apart by civil war and post-nuclear attack reconstruction. </w:t>
      </w:r>
      <w:r w:rsidRPr="00837217">
        <w:rPr>
          <w:rFonts w:asciiTheme="minorHAnsi" w:hAnsiTheme="minorHAnsi" w:cstheme="minorHAnsi"/>
          <w:u w:val="single"/>
        </w:rPr>
        <w:t xml:space="preserve">The </w:t>
      </w:r>
      <w:proofErr w:type="gramStart"/>
      <w:r w:rsidRPr="00837217">
        <w:rPr>
          <w:rFonts w:asciiTheme="minorHAnsi" w:hAnsiTheme="minorHAnsi" w:cstheme="minorHAnsi"/>
          <w:u w:val="single"/>
        </w:rPr>
        <w:t>first time</w:t>
      </w:r>
      <w:proofErr w:type="gramEnd"/>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nuclear weapons are used</w:t>
      </w:r>
      <w:r w:rsidRPr="00837217">
        <w:rPr>
          <w:rFonts w:asciiTheme="minorHAnsi" w:hAnsiTheme="minorHAnsi" w:cstheme="minorHAnsi"/>
          <w:u w:val="single"/>
        </w:rPr>
        <w:t xml:space="preserve"> since 1945 will be shocking, the second time, less so, the third time, </w:t>
      </w:r>
      <w:r w:rsidRPr="00837217">
        <w:rPr>
          <w:rFonts w:asciiTheme="minorHAnsi" w:hAnsiTheme="minorHAnsi" w:cstheme="minorHAnsi"/>
          <w:highlight w:val="yellow"/>
          <w:u w:val="single"/>
        </w:rPr>
        <w:t>the new normal</w:t>
      </w:r>
      <w:r w:rsidRPr="00837217">
        <w:rPr>
          <w:rFonts w:asciiTheme="minorHAnsi" w:hAnsiTheme="minorHAnsi" w:cstheme="minorHAnsi"/>
          <w:u w:val="single"/>
        </w:rPr>
        <w:t>.</w:t>
      </w:r>
    </w:p>
    <w:p w14:paraId="2FC7A08A" w14:textId="77777777" w:rsidR="00FC53FA" w:rsidRPr="00837217" w:rsidRDefault="00FC53FA" w:rsidP="00FC53FA">
      <w:pPr>
        <w:pStyle w:val="Heading4"/>
        <w:spacing w:line="240" w:lineRule="auto"/>
        <w:rPr>
          <w:rFonts w:asciiTheme="minorHAnsi" w:hAnsiTheme="minorHAnsi" w:cstheme="minorHAnsi"/>
        </w:rPr>
      </w:pPr>
      <w:r w:rsidRPr="00837217">
        <w:rPr>
          <w:rFonts w:asciiTheme="minorHAnsi" w:hAnsiTheme="minorHAnsi" w:cstheme="minorHAnsi"/>
        </w:rPr>
        <w:t>China is revisionist---weak American responses guarantee war</w:t>
      </w:r>
    </w:p>
    <w:p w14:paraId="1866A906" w14:textId="77777777" w:rsidR="00FC53FA" w:rsidRPr="00837217" w:rsidRDefault="00FC53FA" w:rsidP="00FC53FA">
      <w:pPr>
        <w:spacing w:line="240" w:lineRule="auto"/>
        <w:rPr>
          <w:rFonts w:asciiTheme="minorHAnsi" w:hAnsiTheme="minorHAnsi" w:cstheme="minorHAnsi"/>
        </w:rPr>
      </w:pPr>
      <w:r w:rsidRPr="00837217">
        <w:rPr>
          <w:rStyle w:val="Style13ptBold"/>
          <w:rFonts w:asciiTheme="minorHAnsi" w:hAnsiTheme="minorHAnsi" w:cstheme="minorHAnsi"/>
        </w:rPr>
        <w:t>Choi 18</w:t>
      </w:r>
      <w:r w:rsidRPr="00837217">
        <w:rPr>
          <w:rFonts w:asciiTheme="minorHAnsi" w:hAnsiTheme="minorHAnsi" w:cstheme="minorHAnsi"/>
        </w:rPr>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837217">
        <w:rPr>
          <w:rFonts w:asciiTheme="minorHAnsi" w:hAnsiTheme="minorHAnsi" w:cstheme="minorHAnsi"/>
          <w:i/>
        </w:rPr>
        <w:t>Asian Perspective</w:t>
      </w:r>
      <w:r w:rsidRPr="00837217">
        <w:rPr>
          <w:rFonts w:asciiTheme="minorHAnsi" w:hAnsiTheme="minorHAnsi" w:cstheme="minorHAnsi"/>
        </w:rPr>
        <w:t>, Vol. 42, Issue 1, January-March 2018, pages 61-84, Available through ProQuest)</w:t>
      </w:r>
    </w:p>
    <w:p w14:paraId="356F0B52" w14:textId="77777777" w:rsidR="00FC53FA" w:rsidRPr="00837217" w:rsidRDefault="00FC53FA" w:rsidP="00FC53FA">
      <w:pPr>
        <w:spacing w:line="240" w:lineRule="auto"/>
        <w:rPr>
          <w:rFonts w:asciiTheme="minorHAnsi" w:hAnsiTheme="minorHAnsi" w:cstheme="minorHAnsi"/>
          <w:sz w:val="16"/>
        </w:rPr>
      </w:pPr>
      <w:r w:rsidRPr="00837217">
        <w:rPr>
          <w:rFonts w:asciiTheme="minorHAnsi" w:hAnsiTheme="minorHAnsi" w:cstheme="minorHAnsi"/>
          <w:sz w:val="16"/>
        </w:rPr>
        <w:t xml:space="preserve">I have explored </w:t>
      </w:r>
      <w:proofErr w:type="gramStart"/>
      <w:r w:rsidRPr="00837217">
        <w:rPr>
          <w:rFonts w:asciiTheme="minorHAnsi" w:hAnsiTheme="minorHAnsi" w:cstheme="minorHAnsi"/>
          <w:sz w:val="16"/>
        </w:rPr>
        <w:t>in light of</w:t>
      </w:r>
      <w:proofErr w:type="gramEnd"/>
      <w:r w:rsidRPr="00837217">
        <w:rPr>
          <w:rFonts w:asciiTheme="minorHAnsi" w:hAnsiTheme="minorHAnsi" w:cstheme="minorHAnsi"/>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837217">
        <w:rPr>
          <w:rFonts w:asciiTheme="minorHAnsi" w:hAnsiTheme="minorHAnsi" w:cstheme="minorHAnsi"/>
          <w:sz w:val="16"/>
        </w:rPr>
        <w:t>historical</w:t>
      </w:r>
      <w:proofErr w:type="gramEnd"/>
      <w:r w:rsidRPr="00837217">
        <w:rPr>
          <w:rFonts w:asciiTheme="minorHAnsi" w:hAnsiTheme="minorHAnsi" w:cstheme="minorHAnsi"/>
          <w:sz w:val="16"/>
        </w:rPr>
        <w:t xml:space="preserve"> and theoretical lessons reveal that </w:t>
      </w:r>
      <w:r w:rsidRPr="00837217">
        <w:rPr>
          <w:rStyle w:val="Emphasis"/>
          <w:rFonts w:asciiTheme="minorHAnsi" w:hAnsiTheme="minorHAnsi" w:cstheme="minorHAnsi"/>
          <w:highlight w:val="yellow"/>
        </w:rPr>
        <w:t>a rising great power tends to challenge a system leader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when the former's economic and other major capabilities come too close to those of the latter and </w:t>
      </w:r>
      <w:r w:rsidRPr="00204437">
        <w:rPr>
          <w:rStyle w:val="StyleUnderline"/>
          <w:rFonts w:asciiTheme="minorHAnsi" w:hAnsiTheme="minorHAnsi" w:cstheme="minorHAnsi"/>
          <w:highlight w:val="yellow"/>
        </w:rPr>
        <w:t xml:space="preserve">the </w:t>
      </w:r>
      <w:r w:rsidRPr="00837217">
        <w:rPr>
          <w:rStyle w:val="Emphasis"/>
          <w:rFonts w:asciiTheme="minorHAnsi" w:hAnsiTheme="minorHAnsi" w:cstheme="minorHAnsi"/>
          <w:highlight w:val="yellow"/>
        </w:rPr>
        <w:t>former is dissatisfied with the latter's leadership</w:t>
      </w:r>
      <w:r w:rsidRPr="00837217">
        <w:rPr>
          <w:rFonts w:asciiTheme="minorHAnsi" w:hAnsiTheme="minorHAnsi" w:cstheme="minorHAnsi"/>
          <w:sz w:val="16"/>
        </w:rPr>
        <w:t xml:space="preserve"> and the international rules it created. This means that </w:t>
      </w:r>
      <w:r w:rsidRPr="00837217">
        <w:rPr>
          <w:rStyle w:val="Emphasis"/>
          <w:rFonts w:asciiTheme="minorHAnsi" w:hAnsiTheme="minorHAnsi" w:cstheme="minorHAnsi"/>
          <w:highlight w:val="yellow"/>
        </w:rPr>
        <w:t xml:space="preserve">the rise of China </w:t>
      </w:r>
      <w:r w:rsidRPr="00837217">
        <w:rPr>
          <w:rStyle w:val="Emphasis"/>
          <w:rFonts w:asciiTheme="minorHAnsi" w:hAnsiTheme="minorHAnsi" w:cstheme="minorHAnsi"/>
        </w:rPr>
        <w:t xml:space="preserve">could </w:t>
      </w:r>
      <w:r w:rsidRPr="00837217">
        <w:rPr>
          <w:rStyle w:val="Emphasis"/>
          <w:rFonts w:asciiTheme="minorHAnsi" w:hAnsiTheme="minorHAnsi" w:cstheme="minorHAnsi"/>
          <w:highlight w:val="yellow"/>
        </w:rPr>
        <w:t xml:space="preserve">produce </w:t>
      </w:r>
      <w:r w:rsidRPr="00837217">
        <w:rPr>
          <w:rStyle w:val="Emphasis"/>
          <w:rFonts w:asciiTheme="minorHAnsi" w:hAnsiTheme="minorHAnsi" w:cstheme="minorHAnsi"/>
        </w:rPr>
        <w:t>intense hegemonic competition</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and even a </w:t>
      </w:r>
      <w:r w:rsidRPr="00837217">
        <w:rPr>
          <w:rStyle w:val="Emphasis"/>
          <w:rFonts w:asciiTheme="minorHAnsi" w:hAnsiTheme="minorHAnsi" w:cstheme="minorHAnsi"/>
          <w:highlight w:val="yellow"/>
        </w:rPr>
        <w:t>global</w:t>
      </w:r>
      <w:r w:rsidRPr="00837217">
        <w:rPr>
          <w:rStyle w:val="Emphasis"/>
          <w:rFonts w:asciiTheme="minorHAnsi" w:hAnsiTheme="minorHAnsi" w:cstheme="minorHAnsi"/>
        </w:rPr>
        <w:t xml:space="preserve"> hegemonic </w:t>
      </w:r>
      <w:r w:rsidRPr="00837217">
        <w:rPr>
          <w:rStyle w:val="Emphasis"/>
          <w:rFonts w:asciiTheme="minorHAnsi" w:hAnsiTheme="minorHAnsi" w:cstheme="minorHAnsi"/>
          <w:highlight w:val="yellow"/>
        </w:rPr>
        <w:t>war</w:t>
      </w:r>
      <w:r w:rsidRPr="00837217">
        <w:rPr>
          <w:rFonts w:asciiTheme="minorHAnsi" w:hAnsiTheme="minorHAnsi" w:cstheme="minorHAnsi"/>
          <w:sz w:val="16"/>
        </w:rPr>
        <w:t xml:space="preserve">. The preventive motivation by an old declining power can cause a major war with a newly emerging power when it is combined with other variables (Levy 1987). While a preventive war by a system leader is historically rare, </w:t>
      </w:r>
      <w:r w:rsidRPr="00837217">
        <w:rPr>
          <w:rStyle w:val="StyleUnderline"/>
          <w:rFonts w:asciiTheme="minorHAnsi" w:hAnsiTheme="minorHAnsi" w:cstheme="minorHAnsi"/>
        </w:rPr>
        <w:t>a newly emerging yet even relatively weak rising power at times challenges a much more powerful system leader</w:t>
      </w:r>
      <w:r w:rsidRPr="00837217">
        <w:rPr>
          <w:rFonts w:asciiTheme="minorHAnsi" w:hAnsiTheme="minorHAnsi" w:cstheme="minorHAnsi"/>
          <w:sz w:val="16"/>
        </w:rPr>
        <w:t>, as in the case of Japan's attack on Pearl Harbor in 1941 (</w:t>
      </w:r>
      <w:proofErr w:type="spellStart"/>
      <w:r w:rsidRPr="00837217">
        <w:rPr>
          <w:rFonts w:asciiTheme="minorHAnsi" w:hAnsiTheme="minorHAnsi" w:cstheme="minorHAnsi"/>
          <w:sz w:val="16"/>
        </w:rPr>
        <w:t>Schweller</w:t>
      </w:r>
      <w:proofErr w:type="spellEnd"/>
      <w:r w:rsidRPr="00837217">
        <w:rPr>
          <w:rFonts w:asciiTheme="minorHAnsi" w:hAnsiTheme="minorHAnsi" w:cstheme="minorHAnsi"/>
          <w:sz w:val="16"/>
        </w:rPr>
        <w:t xml:space="preserve"> 1999). A historical lesson is that "</w:t>
      </w:r>
      <w:r w:rsidRPr="00837217">
        <w:rPr>
          <w:rStyle w:val="Emphasis"/>
          <w:rFonts w:asciiTheme="minorHAnsi" w:hAnsiTheme="minorHAnsi" w:cstheme="minorHAnsi"/>
          <w:highlight w:val="yellow"/>
        </w:rPr>
        <w:t xml:space="preserve">incomplete catch-ups are </w:t>
      </w:r>
      <w:r w:rsidRPr="00837217">
        <w:rPr>
          <w:rStyle w:val="Emphasis"/>
          <w:rFonts w:asciiTheme="minorHAnsi" w:hAnsiTheme="minorHAnsi" w:cstheme="minorHAnsi"/>
        </w:rPr>
        <w:t xml:space="preserve">inherently </w:t>
      </w:r>
      <w:r w:rsidRPr="00837217">
        <w:rPr>
          <w:rStyle w:val="Emphasis"/>
          <w:rFonts w:asciiTheme="minorHAnsi" w:hAnsiTheme="minorHAnsi" w:cstheme="minorHAnsi"/>
          <w:highlight w:val="yellow"/>
        </w:rPr>
        <w:t>conflict-prone</w:t>
      </w:r>
      <w:r w:rsidRPr="00837217">
        <w:rPr>
          <w:rFonts w:asciiTheme="minorHAnsi" w:hAnsiTheme="minorHAnsi" w:cstheme="minorHAnsi"/>
          <w:sz w:val="16"/>
        </w:rPr>
        <w:t xml:space="preserve">" (Thompson 2006, 19). This implies that </w:t>
      </w:r>
      <w:r w:rsidRPr="00837217">
        <w:rPr>
          <w:rStyle w:val="StyleUnderline"/>
          <w:rFonts w:asciiTheme="minorHAnsi" w:hAnsiTheme="minorHAnsi" w:cstheme="minorHAnsi"/>
        </w:rPr>
        <w:t xml:space="preserve">even though it falls short of surpassing the system leader, the rise of a new great power can produce </w:t>
      </w:r>
      <w:r w:rsidRPr="00837217">
        <w:rPr>
          <w:rStyle w:val="Emphasis"/>
          <w:rFonts w:asciiTheme="minorHAnsi" w:hAnsiTheme="minorHAnsi" w:cstheme="minorHAnsi"/>
        </w:rPr>
        <w:t>significant instability in the interstate system</w:t>
      </w:r>
      <w:r w:rsidRPr="00837217">
        <w:rPr>
          <w:rFonts w:asciiTheme="minorHAnsi" w:hAnsiTheme="minorHAnsi" w:cstheme="minorHAnsi"/>
          <w:sz w:val="16"/>
        </w:rPr>
        <w:t xml:space="preserve"> when it develops into a revisionist power. Moreover, </w:t>
      </w:r>
      <w:r w:rsidRPr="00837217">
        <w:rPr>
          <w:rStyle w:val="StyleUnderline"/>
          <w:rFonts w:asciiTheme="minorHAnsi" w:hAnsiTheme="minorHAnsi" w:cstheme="minorHAnsi"/>
          <w:highlight w:val="yellow"/>
        </w:rPr>
        <w:t>the</w:t>
      </w:r>
      <w:r w:rsidRPr="00837217">
        <w:rPr>
          <w:rFonts w:asciiTheme="minorHAnsi" w:hAnsiTheme="minorHAnsi" w:cstheme="minorHAnsi"/>
          <w:sz w:val="16"/>
          <w:highlight w:val="yellow"/>
        </w:rPr>
        <w:t xml:space="preserve"> </w:t>
      </w:r>
      <w:r w:rsidRPr="00837217">
        <w:rPr>
          <w:rStyle w:val="Emphasis"/>
          <w:rFonts w:asciiTheme="minorHAnsi" w:hAnsiTheme="minorHAnsi" w:cstheme="minorHAnsi"/>
          <w:highlight w:val="yellow"/>
        </w:rPr>
        <w:t>U</w:t>
      </w:r>
      <w:r w:rsidRPr="00837217">
        <w:rPr>
          <w:rFonts w:asciiTheme="minorHAnsi" w:hAnsiTheme="minorHAnsi" w:cstheme="minorHAnsi"/>
          <w:sz w:val="16"/>
        </w:rPr>
        <w:t xml:space="preserve">nited </w:t>
      </w:r>
      <w:r w:rsidRPr="00837217">
        <w:rPr>
          <w:rStyle w:val="Emphasis"/>
          <w:rFonts w:asciiTheme="minorHAnsi" w:hAnsiTheme="minorHAnsi" w:cstheme="minorHAnsi"/>
          <w:highlight w:val="yellow"/>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highlight w:val="yellow"/>
        </w:rPr>
        <w:t xml:space="preserve">and China are deeply involved in </w:t>
      </w:r>
      <w:r w:rsidRPr="00837217">
        <w:rPr>
          <w:rStyle w:val="Emphasis"/>
          <w:rFonts w:asciiTheme="minorHAnsi" w:hAnsiTheme="minorHAnsi" w:cstheme="minorHAnsi"/>
          <w:highlight w:val="yellow"/>
        </w:rPr>
        <w:t>major security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East Asia</w:t>
      </w:r>
      <w:r w:rsidRPr="00837217">
        <w:rPr>
          <w:rFonts w:asciiTheme="minorHAnsi" w:hAnsiTheme="minorHAnsi" w:cstheme="minorHAnsi"/>
          <w:sz w:val="16"/>
        </w:rPr>
        <w:t xml:space="preserve"> (</w:t>
      </w:r>
      <w:r w:rsidRPr="00837217">
        <w:rPr>
          <w:rStyle w:val="StyleUnderline"/>
          <w:rFonts w:asciiTheme="minorHAnsi" w:hAnsiTheme="minorHAnsi" w:cstheme="minorHAnsi"/>
        </w:rPr>
        <w:t>including the</w:t>
      </w:r>
      <w:r w:rsidRPr="00837217">
        <w:rPr>
          <w:rFonts w:asciiTheme="minorHAnsi" w:hAnsiTheme="minorHAnsi" w:cstheme="minorHAnsi"/>
          <w:sz w:val="16"/>
        </w:rPr>
        <w:t xml:space="preserve"> </w:t>
      </w:r>
      <w:r w:rsidRPr="00837217">
        <w:rPr>
          <w:rStyle w:val="Emphasis"/>
          <w:rFonts w:asciiTheme="minorHAnsi" w:hAnsiTheme="minorHAnsi" w:cstheme="minorHAnsi"/>
        </w:rPr>
        <w:t>North Korean nuclear crisis</w:t>
      </w:r>
      <w:r w:rsidRPr="00837217">
        <w:rPr>
          <w:rFonts w:asciiTheme="minorHAnsi" w:hAnsiTheme="minorHAnsi" w:cstheme="minorHAnsi"/>
          <w:sz w:val="16"/>
        </w:rPr>
        <w:t xml:space="preserve">, the </w:t>
      </w:r>
      <w:r w:rsidRPr="00837217">
        <w:rPr>
          <w:rStyle w:val="Emphasis"/>
          <w:rFonts w:asciiTheme="minorHAnsi" w:hAnsiTheme="minorHAnsi" w:cstheme="minorHAnsi"/>
        </w:rPr>
        <w:t>Taiwan</w:t>
      </w:r>
      <w:r w:rsidRPr="00837217">
        <w:rPr>
          <w:rFonts w:asciiTheme="minorHAnsi" w:hAnsiTheme="minorHAnsi" w:cstheme="minorHAnsi"/>
          <w:sz w:val="16"/>
        </w:rPr>
        <w:t xml:space="preserve"> issue, </w:t>
      </w:r>
      <w:r w:rsidRPr="00837217">
        <w:rPr>
          <w:rStyle w:val="StyleUnderline"/>
          <w:rFonts w:asciiTheme="minorHAnsi" w:hAnsiTheme="minorHAnsi" w:cstheme="minorHAnsi"/>
        </w:rPr>
        <w:t>and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disputes), </w:t>
      </w:r>
      <w:r w:rsidRPr="00837217">
        <w:rPr>
          <w:rStyle w:val="StyleUnderline"/>
          <w:rFonts w:asciiTheme="minorHAnsi" w:hAnsiTheme="minorHAnsi" w:cstheme="minorHAnsi"/>
        </w:rPr>
        <w:t xml:space="preserve">and we cannot rule out the possibility that one of these regional conflicts will develop into a much </w:t>
      </w:r>
      <w:r w:rsidRPr="00837217">
        <w:rPr>
          <w:rStyle w:val="Emphasis"/>
          <w:rFonts w:asciiTheme="minorHAnsi" w:hAnsiTheme="minorHAnsi" w:cstheme="minorHAnsi"/>
        </w:rPr>
        <w:t>bigger global war</w:t>
      </w:r>
      <w:r w:rsidRPr="00837217">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w:t>
      </w:r>
      <w:proofErr w:type="gramStart"/>
      <w:r w:rsidRPr="00837217">
        <w:rPr>
          <w:rFonts w:asciiTheme="minorHAnsi" w:hAnsiTheme="minorHAnsi" w:cstheme="minorHAnsi"/>
          <w:sz w:val="16"/>
        </w:rPr>
        <w:t>unavoidable, but</w:t>
      </w:r>
      <w:proofErr w:type="gramEnd"/>
      <w:r w:rsidRPr="00837217">
        <w:rPr>
          <w:rFonts w:asciiTheme="minorHAnsi" w:hAnsiTheme="minorHAnsi" w:cstheme="minorHAnsi"/>
          <w:sz w:val="16"/>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837217">
        <w:rPr>
          <w:rFonts w:asciiTheme="minorHAnsi" w:hAnsiTheme="minorHAnsi" w:cstheme="minorHAnsi"/>
          <w:sz w:val="16"/>
        </w:rPr>
        <w:t>more or less optimistic</w:t>
      </w:r>
      <w:proofErr w:type="gramEnd"/>
      <w:r w:rsidRPr="00837217">
        <w:rPr>
          <w:rFonts w:asciiTheme="minorHAnsi" w:hAnsiTheme="minorHAnsi" w:cstheme="minorHAnsi"/>
          <w:sz w:val="16"/>
        </w:rPr>
        <w:t xml:space="preserve"> view of the future of US-China relations. Yet my reading of the situation is that </w:t>
      </w:r>
      <w:r w:rsidRPr="00837217">
        <w:rPr>
          <w:rStyle w:val="StyleUnderline"/>
          <w:rFonts w:asciiTheme="minorHAnsi" w:hAnsiTheme="minorHAnsi" w:cstheme="minorHAnsi"/>
        </w:rPr>
        <w:t>since 2009 there has been an increasing gap between this optimistic view and what has really happened</w:t>
      </w:r>
      <w:r w:rsidRPr="00837217">
        <w:rPr>
          <w:rFonts w:asciiTheme="minorHAnsi" w:hAnsiTheme="minorHAnsi" w:cstheme="minorHAnsi"/>
          <w:sz w:val="16"/>
        </w:rPr>
        <w:t xml:space="preserve">. It is premature to conclude that China is a revisionist state, but in what follows I will suggest some important signs that show </w:t>
      </w:r>
      <w:r w:rsidRPr="00837217">
        <w:rPr>
          <w:rStyle w:val="Emphasis"/>
          <w:rFonts w:asciiTheme="minorHAnsi" w:hAnsiTheme="minorHAnsi" w:cstheme="minorHAnsi"/>
          <w:highlight w:val="yellow"/>
        </w:rPr>
        <w:t xml:space="preserve">China </w:t>
      </w:r>
      <w:r w:rsidRPr="00837217">
        <w:rPr>
          <w:rStyle w:val="Emphasis"/>
          <w:rFonts w:asciiTheme="minorHAnsi" w:hAnsiTheme="minorHAnsi" w:cstheme="minorHAnsi"/>
        </w:rPr>
        <w:t>has revisionist aims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 xml:space="preserve">in the Asia Pacific and could </w:t>
      </w:r>
      <w:r w:rsidRPr="00837217">
        <w:rPr>
          <w:rStyle w:val="Emphasis"/>
          <w:rFonts w:asciiTheme="minorHAnsi" w:hAnsiTheme="minorHAnsi" w:cstheme="minorHAnsi"/>
        </w:rPr>
        <w:t xml:space="preserve">develop into </w:t>
      </w:r>
      <w:r w:rsidRPr="00837217">
        <w:rPr>
          <w:rStyle w:val="Emphasis"/>
          <w:rFonts w:asciiTheme="minorHAnsi" w:hAnsiTheme="minorHAnsi" w:cstheme="minorHAnsi"/>
          <w:highlight w:val="yellow"/>
        </w:rPr>
        <w:t>a revisionist power</w:t>
      </w:r>
      <w:r w:rsidRPr="00837217">
        <w:rPr>
          <w:rStyle w:val="StyleUnderline"/>
          <w:rFonts w:asciiTheme="minorHAnsi" w:hAnsiTheme="minorHAnsi" w:cstheme="minorHAnsi"/>
        </w:rPr>
        <w:t xml:space="preserve"> in the </w:t>
      </w:r>
      <w:proofErr w:type="gramStart"/>
      <w:r w:rsidRPr="00837217">
        <w:rPr>
          <w:rStyle w:val="StyleUnderline"/>
          <w:rFonts w:asciiTheme="minorHAnsi" w:hAnsiTheme="minorHAnsi" w:cstheme="minorHAnsi"/>
        </w:rPr>
        <w:t>future.</w:t>
      </w:r>
      <w:r w:rsidRPr="00837217">
        <w:rPr>
          <w:rStyle w:val="StyleUnderline"/>
          <w:rFonts w:asciiTheme="minorHAnsi" w:hAnsiTheme="minorHAnsi" w:cstheme="minorHAnsi"/>
          <w:sz w:val="12"/>
        </w:rPr>
        <w:t>¶</w:t>
      </w:r>
      <w:proofErr w:type="gramEnd"/>
      <w:r w:rsidRPr="00837217">
        <w:rPr>
          <w:rStyle w:val="StyleUnderline"/>
          <w:rFonts w:asciiTheme="minorHAnsi" w:hAnsiTheme="minorHAnsi" w:cstheme="minorHAnsi"/>
          <w:sz w:val="12"/>
        </w:rPr>
        <w:t xml:space="preserve"> </w:t>
      </w:r>
      <w:r w:rsidRPr="00837217">
        <w:rPr>
          <w:rStyle w:val="StyleUnderline"/>
          <w:rFonts w:asciiTheme="minorHAnsi" w:hAnsiTheme="minorHAnsi" w:cstheme="minorHAnsi"/>
        </w:rPr>
        <w:t>Beijing has concentrated on economic modernization</w:t>
      </w:r>
      <w:r w:rsidRPr="00837217">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837217">
        <w:rPr>
          <w:rStyle w:val="Emphasis"/>
          <w:rFonts w:asciiTheme="minorHAnsi" w:hAnsiTheme="minorHAnsi" w:cstheme="minorHAnsi"/>
          <w:highlight w:val="yellow"/>
        </w:rPr>
        <w:t xml:space="preserve">Beijing </w:t>
      </w:r>
      <w:r w:rsidRPr="00837217">
        <w:rPr>
          <w:rStyle w:val="Emphasis"/>
          <w:rFonts w:asciiTheme="minorHAnsi" w:hAnsiTheme="minorHAnsi" w:cstheme="minorHAnsi"/>
        </w:rPr>
        <w:t xml:space="preserve">has adopted </w:t>
      </w:r>
      <w:r w:rsidRPr="00837217">
        <w:rPr>
          <w:rStyle w:val="Emphasis"/>
          <w:rFonts w:asciiTheme="minorHAnsi" w:hAnsiTheme="minorHAnsi" w:cstheme="minorHAnsi"/>
          <w:highlight w:val="yellow"/>
        </w:rPr>
        <w:t>increasingly</w:t>
      </w:r>
      <w:r w:rsidRPr="00837217">
        <w:rPr>
          <w:rStyle w:val="Emphasis"/>
          <w:rFonts w:asciiTheme="minorHAnsi" w:hAnsiTheme="minorHAnsi" w:cstheme="minorHAnsi"/>
        </w:rPr>
        <w:t xml:space="preserve"> assertive</w:t>
      </w:r>
      <w:r w:rsidRPr="00837217">
        <w:rPr>
          <w:rFonts w:asciiTheme="minorHAnsi" w:hAnsiTheme="minorHAnsi" w:cstheme="minorHAnsi"/>
          <w:sz w:val="16"/>
        </w:rPr>
        <w:t xml:space="preserve"> </w:t>
      </w:r>
      <w:r w:rsidRPr="00837217">
        <w:rPr>
          <w:rStyle w:val="StyleUnderline"/>
          <w:rFonts w:asciiTheme="minorHAnsi" w:hAnsiTheme="minorHAnsi" w:cstheme="minorHAnsi"/>
        </w:rPr>
        <w:t>or even</w:t>
      </w:r>
      <w:r w:rsidRPr="00837217">
        <w:rPr>
          <w:rFonts w:asciiTheme="minorHAnsi" w:hAnsiTheme="minorHAnsi" w:cstheme="minorHAnsi"/>
          <w:sz w:val="16"/>
        </w:rPr>
        <w:t xml:space="preserve"> </w:t>
      </w:r>
      <w:r w:rsidRPr="00837217">
        <w:rPr>
          <w:rStyle w:val="Emphasis"/>
          <w:rFonts w:asciiTheme="minorHAnsi" w:hAnsiTheme="minorHAnsi" w:cstheme="minorHAnsi"/>
          <w:highlight w:val="yellow"/>
        </w:rPr>
        <w:t>aggressive foreign policies</w:t>
      </w:r>
      <w:r w:rsidRPr="00837217">
        <w:rPr>
          <w:rFonts w:asciiTheme="minorHAnsi" w:hAnsiTheme="minorHAnsi" w:cstheme="minorHAnsi"/>
          <w:sz w:val="16"/>
        </w:rPr>
        <w:t xml:space="preserve"> </w:t>
      </w:r>
      <w:r w:rsidRPr="00837217">
        <w:rPr>
          <w:rStyle w:val="StyleUnderline"/>
          <w:rFonts w:asciiTheme="minorHAnsi" w:hAnsiTheme="minorHAnsi" w:cstheme="minorHAnsi"/>
        </w:rPr>
        <w:t>in international security affairs</w:t>
      </w:r>
      <w:r w:rsidRPr="00837217">
        <w:rPr>
          <w:rFonts w:asciiTheme="minorHAnsi" w:hAnsiTheme="minorHAnsi" w:cstheme="minorHAnsi"/>
          <w:sz w:val="16"/>
        </w:rPr>
        <w:t xml:space="preserve">. </w:t>
      </w:r>
      <w:proofErr w:type="gramStart"/>
      <w:r w:rsidRPr="00837217">
        <w:rPr>
          <w:rFonts w:asciiTheme="minorHAnsi" w:hAnsiTheme="minorHAnsi" w:cstheme="minorHAnsi"/>
          <w:sz w:val="16"/>
        </w:rPr>
        <w:t xml:space="preserve">In particular, </w:t>
      </w:r>
      <w:r w:rsidRPr="00837217">
        <w:rPr>
          <w:rStyle w:val="StyleUnderline"/>
          <w:rFonts w:asciiTheme="minorHAnsi" w:hAnsiTheme="minorHAnsi" w:cstheme="minorHAnsi"/>
        </w:rPr>
        <w:t>China</w:t>
      </w:r>
      <w:proofErr w:type="gramEnd"/>
      <w:r w:rsidRPr="00837217">
        <w:rPr>
          <w:rStyle w:val="StyleUnderline"/>
          <w:rFonts w:asciiTheme="minorHAnsi" w:hAnsiTheme="minorHAnsi" w:cstheme="minorHAnsi"/>
        </w:rPr>
        <w:t xml:space="preserve"> has been </w:t>
      </w:r>
      <w:r w:rsidRPr="00837217">
        <w:rPr>
          <w:rStyle w:val="Emphasis"/>
          <w:rFonts w:asciiTheme="minorHAnsi" w:hAnsiTheme="minorHAnsi" w:cstheme="minorHAnsi"/>
          <w:highlight w:val="yellow"/>
        </w:rPr>
        <w:t>adamant about territorial issues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 East and South China Seas</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and is</w:t>
      </w:r>
      <w:r w:rsidRPr="00837217">
        <w:rPr>
          <w:rStyle w:val="StyleUnderline"/>
          <w:rFonts w:asciiTheme="minorHAnsi" w:hAnsiTheme="minorHAnsi" w:cstheme="minorHAnsi"/>
        </w:rPr>
        <w:t xml:space="preserve"> increasingly </w:t>
      </w:r>
      <w:r w:rsidRPr="00837217">
        <w:rPr>
          <w:rStyle w:val="Emphasis"/>
          <w:rFonts w:asciiTheme="minorHAnsi" w:hAnsiTheme="minorHAnsi" w:cstheme="minorHAnsi"/>
        </w:rPr>
        <w:t xml:space="preserve">considered as </w:t>
      </w:r>
      <w:r w:rsidRPr="00837217">
        <w:rPr>
          <w:rStyle w:val="Emphasis"/>
          <w:rFonts w:asciiTheme="minorHAnsi" w:hAnsiTheme="minorHAnsi" w:cstheme="minorHAnsi"/>
          <w:highlight w:val="yellow"/>
        </w:rPr>
        <w:t>a severe threat</w:t>
      </w:r>
      <w:r w:rsidRPr="00837217">
        <w:rPr>
          <w:rFonts w:asciiTheme="minorHAnsi" w:hAnsiTheme="minorHAnsi" w:cstheme="minorHAnsi"/>
          <w:sz w:val="16"/>
        </w:rPr>
        <w:t xml:space="preserve"> </w:t>
      </w:r>
      <w:r w:rsidRPr="00837217">
        <w:rPr>
          <w:rStyle w:val="StyleUnderline"/>
          <w:rFonts w:asciiTheme="minorHAnsi" w:hAnsiTheme="minorHAnsi" w:cstheme="minorHAnsi"/>
        </w:rPr>
        <w:t>by other nations</w:t>
      </w:r>
      <w:r w:rsidRPr="00837217">
        <w:rPr>
          <w:rFonts w:asciiTheme="minorHAnsi" w:hAnsiTheme="minorHAnsi" w:cstheme="minorHAnsi"/>
          <w:sz w:val="16"/>
        </w:rPr>
        <w:t xml:space="preserve"> in the Asia Pacific region. Since 2009, for example, Beijing has increased naval activities on a large scale </w:t>
      </w:r>
      <w:proofErr w:type="gramStart"/>
      <w:r w:rsidRPr="00837217">
        <w:rPr>
          <w:rFonts w:asciiTheme="minorHAnsi" w:hAnsiTheme="minorHAnsi" w:cstheme="minorHAnsi"/>
          <w:sz w:val="16"/>
        </w:rPr>
        <w:t>in the area of</w:t>
      </w:r>
      <w:proofErr w:type="gramEnd"/>
      <w:r w:rsidRPr="00837217">
        <w:rPr>
          <w:rFonts w:asciiTheme="minorHAnsi" w:hAnsiTheme="minorHAnsi" w:cstheme="minorHAnsi"/>
          <w:sz w:val="16"/>
        </w:rPr>
        <w:t xml:space="preserve"> the Diaoyu/Senkaku Islands in the East China Sea. In 2010, </w:t>
      </w:r>
      <w:r w:rsidRPr="00837217">
        <w:rPr>
          <w:rStyle w:val="StyleUnderline"/>
          <w:rFonts w:asciiTheme="minorHAnsi" w:hAnsiTheme="minorHAnsi" w:cstheme="minorHAnsi"/>
        </w:rPr>
        <w:t>Beijing announced that</w:t>
      </w:r>
      <w:r w:rsidRPr="00837217">
        <w:rPr>
          <w:rFonts w:asciiTheme="minorHAnsi" w:hAnsiTheme="minorHAnsi" w:cstheme="minorHAnsi"/>
          <w:sz w:val="16"/>
        </w:rPr>
        <w:t xml:space="preserve"> just </w:t>
      </w:r>
      <w:r w:rsidRPr="00837217">
        <w:rPr>
          <w:rStyle w:val="Emphasis"/>
          <w:rFonts w:asciiTheme="minorHAnsi" w:hAnsiTheme="minorHAnsi" w:cstheme="minorHAnsi"/>
        </w:rPr>
        <w:t>like Tibet and Taiwan</w:t>
      </w:r>
      <w:r w:rsidRPr="00837217">
        <w:rPr>
          <w:rFonts w:asciiTheme="minorHAnsi" w:hAnsiTheme="minorHAnsi" w:cstheme="minorHAnsi"/>
          <w:sz w:val="16"/>
        </w:rPr>
        <w:t xml:space="preserve">,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is</w:t>
      </w:r>
      <w:r w:rsidRPr="00837217">
        <w:rPr>
          <w:rFonts w:asciiTheme="minorHAnsi" w:hAnsiTheme="minorHAnsi" w:cstheme="minorHAnsi"/>
          <w:sz w:val="16"/>
        </w:rPr>
        <w:t xml:space="preserve"> considered </w:t>
      </w:r>
      <w:r w:rsidRPr="00837217">
        <w:rPr>
          <w:rStyle w:val="StyleUnderline"/>
          <w:rFonts w:asciiTheme="minorHAnsi" w:hAnsiTheme="minorHAnsi" w:cstheme="minorHAnsi"/>
        </w:rPr>
        <w:t>a</w:t>
      </w:r>
      <w:r w:rsidRPr="00837217">
        <w:rPr>
          <w:rFonts w:asciiTheme="minorHAnsi" w:hAnsiTheme="minorHAnsi" w:cstheme="minorHAnsi"/>
          <w:sz w:val="16"/>
        </w:rPr>
        <w:t xml:space="preserve"> </w:t>
      </w:r>
      <w:r w:rsidRPr="00837217">
        <w:rPr>
          <w:rStyle w:val="Emphasis"/>
          <w:rFonts w:asciiTheme="minorHAnsi" w:hAnsiTheme="minorHAnsi" w:cstheme="minorHAnsi"/>
        </w:rPr>
        <w:t>core national interest</w:t>
      </w:r>
      <w:r w:rsidRPr="00837217">
        <w:rPr>
          <w:rFonts w:asciiTheme="minorHAnsi" w:hAnsiTheme="minorHAnsi" w:cstheme="minorHAnsi"/>
          <w:sz w:val="16"/>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837217">
        <w:rPr>
          <w:rStyle w:val="Emphasis"/>
          <w:rFonts w:asciiTheme="minorHAnsi" w:hAnsiTheme="minorHAnsi" w:cstheme="minorHAnsi"/>
        </w:rPr>
        <w:t>China has constructed</w:t>
      </w:r>
      <w:r w:rsidRPr="00837217">
        <w:rPr>
          <w:rFonts w:asciiTheme="minorHAnsi" w:hAnsiTheme="minorHAnsi" w:cstheme="minorHAnsi"/>
          <w:sz w:val="16"/>
        </w:rPr>
        <w:t xml:space="preserve"> man-made </w:t>
      </w:r>
      <w:r w:rsidRPr="00837217">
        <w:rPr>
          <w:rStyle w:val="Emphasis"/>
          <w:rFonts w:asciiTheme="minorHAnsi" w:hAnsiTheme="minorHAnsi" w:cstheme="minorHAnsi"/>
        </w:rPr>
        <w:t>islands</w:t>
      </w:r>
      <w:r w:rsidRPr="00837217">
        <w:rPr>
          <w:rFonts w:asciiTheme="minorHAnsi" w:hAnsiTheme="minorHAnsi" w:cstheme="minorHAnsi"/>
          <w:sz w:val="16"/>
        </w:rPr>
        <w:t xml:space="preserve"> </w:t>
      </w:r>
      <w:r w:rsidRPr="00837217">
        <w:rPr>
          <w:rStyle w:val="StyleUnderline"/>
          <w:rFonts w:asciiTheme="minorHAnsi" w:hAnsiTheme="minorHAnsi" w:cstheme="minorHAnsi"/>
        </w:rPr>
        <w:t>in the</w:t>
      </w:r>
      <w:r w:rsidRPr="00837217">
        <w:rPr>
          <w:rFonts w:asciiTheme="minorHAnsi" w:hAnsiTheme="minorHAnsi" w:cstheme="minorHAnsi"/>
          <w:sz w:val="16"/>
        </w:rPr>
        <w:t xml:space="preserve"> </w:t>
      </w:r>
      <w:r w:rsidRPr="00837217">
        <w:rPr>
          <w:rStyle w:val="Emphasis"/>
          <w:rFonts w:asciiTheme="minorHAnsi" w:hAnsiTheme="minorHAnsi" w:cstheme="minorHAnsi"/>
        </w:rPr>
        <w:t>S</w:t>
      </w:r>
      <w:r w:rsidRPr="00837217">
        <w:rPr>
          <w:rFonts w:asciiTheme="minorHAnsi" w:hAnsiTheme="minorHAnsi" w:cstheme="minorHAnsi"/>
          <w:sz w:val="16"/>
        </w:rPr>
        <w:t xml:space="preserve">outh </w:t>
      </w:r>
      <w:r w:rsidRPr="00837217">
        <w:rPr>
          <w:rStyle w:val="Emphasis"/>
          <w:rFonts w:asciiTheme="minorHAnsi" w:hAnsiTheme="minorHAnsi" w:cstheme="minorHAnsi"/>
        </w:rPr>
        <w:t>C</w:t>
      </w:r>
      <w:r w:rsidRPr="00837217">
        <w:rPr>
          <w:rFonts w:asciiTheme="minorHAnsi" w:hAnsiTheme="minorHAnsi" w:cstheme="minorHAnsi"/>
          <w:sz w:val="16"/>
        </w:rPr>
        <w:t xml:space="preserve">hina </w:t>
      </w:r>
      <w:r w:rsidRPr="00837217">
        <w:rPr>
          <w:rStyle w:val="Emphasis"/>
          <w:rFonts w:asciiTheme="minorHAnsi" w:hAnsiTheme="minorHAnsi" w:cstheme="minorHAnsi"/>
        </w:rPr>
        <w:t>S</w:t>
      </w:r>
      <w:r w:rsidRPr="00837217">
        <w:rPr>
          <w:rFonts w:asciiTheme="minorHAnsi" w:hAnsiTheme="minorHAnsi" w:cstheme="minorHAnsi"/>
          <w:sz w:val="16"/>
        </w:rPr>
        <w:t xml:space="preserve">ea </w:t>
      </w:r>
      <w:r w:rsidRPr="00837217">
        <w:rPr>
          <w:rStyle w:val="StyleUnderline"/>
          <w:rFonts w:asciiTheme="minorHAnsi" w:hAnsiTheme="minorHAnsi" w:cstheme="minorHAnsi"/>
        </w:rPr>
        <w:t>to seek</w:t>
      </w:r>
      <w:r w:rsidRPr="00837217">
        <w:rPr>
          <w:rFonts w:asciiTheme="minorHAnsi" w:hAnsiTheme="minorHAnsi" w:cstheme="minorHAnsi"/>
          <w:sz w:val="16"/>
        </w:rPr>
        <w:t xml:space="preserve"> "</w:t>
      </w:r>
      <w:r w:rsidRPr="00837217">
        <w:rPr>
          <w:rStyle w:val="StyleUnderline"/>
          <w:rFonts w:asciiTheme="minorHAnsi" w:hAnsiTheme="minorHAnsi" w:cstheme="minorHAnsi"/>
        </w:rPr>
        <w:t>de facto control</w:t>
      </w:r>
      <w:r w:rsidRPr="00837217">
        <w:rPr>
          <w:rFonts w:asciiTheme="minorHAnsi" w:hAnsiTheme="minorHAnsi" w:cstheme="minorHAnsi"/>
          <w:sz w:val="16"/>
        </w:rPr>
        <w:t xml:space="preserve"> over the resource-rich waters and islets" claimed as well by its neighboring countries (Los Angeles Times 2015). As of now, China's strategy is to delay a direct military conflict with the United States </w:t>
      </w:r>
      <w:proofErr w:type="gramStart"/>
      <w:r w:rsidRPr="00837217">
        <w:rPr>
          <w:rFonts w:asciiTheme="minorHAnsi" w:hAnsiTheme="minorHAnsi" w:cstheme="minorHAnsi"/>
          <w:sz w:val="16"/>
        </w:rPr>
        <w:t>as long as</w:t>
      </w:r>
      <w:proofErr w:type="gramEnd"/>
      <w:r w:rsidRPr="00837217">
        <w:rPr>
          <w:rFonts w:asciiTheme="minorHAnsi" w:hAnsiTheme="minorHAnsi" w:cstheme="minorHAnsi"/>
          <w:sz w:val="16"/>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837217">
        <w:rPr>
          <w:rStyle w:val="Emphasis"/>
          <w:rFonts w:asciiTheme="minorHAnsi" w:hAnsiTheme="minorHAnsi" w:cstheme="minorHAnsi"/>
          <w:highlight w:val="yellow"/>
        </w:rPr>
        <w:t xml:space="preserve">China's peaceful rise </w:t>
      </w:r>
      <w:r w:rsidRPr="00837217">
        <w:rPr>
          <w:rStyle w:val="Emphasis"/>
          <w:rFonts w:asciiTheme="minorHAnsi" w:hAnsiTheme="minorHAnsi" w:cstheme="minorHAnsi"/>
        </w:rPr>
        <w:t xml:space="preserve">seems to be </w:t>
      </w:r>
      <w:proofErr w:type="gramStart"/>
      <w:r w:rsidRPr="00837217">
        <w:rPr>
          <w:rStyle w:val="Emphasis"/>
          <w:rFonts w:asciiTheme="minorHAnsi" w:hAnsiTheme="minorHAnsi" w:cstheme="minorHAnsi"/>
          <w:highlight w:val="yellow"/>
        </w:rPr>
        <w:t>over</w:t>
      </w:r>
      <w:r w:rsidRPr="00837217">
        <w:rPr>
          <w:rFonts w:asciiTheme="minorHAnsi" w:hAnsiTheme="minorHAnsi" w:cstheme="minorHAnsi"/>
          <w:sz w:val="16"/>
        </w:rPr>
        <w:t>.</w:t>
      </w:r>
      <w:r w:rsidRPr="00837217">
        <w:rPr>
          <w:rStyle w:val="Emphasis"/>
          <w:rFonts w:asciiTheme="minorHAnsi" w:hAnsiTheme="minorHAnsi" w:cstheme="minorHAnsi"/>
          <w:sz w:val="12"/>
        </w:rPr>
        <w:t>¶</w:t>
      </w:r>
      <w:proofErr w:type="gramEnd"/>
      <w:r w:rsidRPr="00837217">
        <w:rPr>
          <w:rStyle w:val="Emphasis"/>
          <w:rFonts w:asciiTheme="minorHAnsi" w:hAnsiTheme="minorHAnsi" w:cstheme="minorHAnsi"/>
          <w:sz w:val="12"/>
        </w:rPr>
        <w:t xml:space="preserve"> </w:t>
      </w:r>
      <w:r w:rsidRPr="00837217">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837217">
        <w:rPr>
          <w:rStyle w:val="Emphasis"/>
          <w:rFonts w:asciiTheme="minorHAnsi" w:hAnsiTheme="minorHAnsi" w:cstheme="minorHAnsi"/>
        </w:rPr>
        <w:t>dissatisfaction with the existing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its willingness to do battle</w:t>
      </w:r>
      <w:r w:rsidRPr="00837217">
        <w:rPr>
          <w:rFonts w:asciiTheme="minorHAnsi" w:hAnsiTheme="minorHAnsi" w:cstheme="minorHAnsi"/>
          <w:sz w:val="16"/>
        </w:rPr>
        <w:t xml:space="preserve"> if it is really necessary. In the words of </w:t>
      </w:r>
      <w:proofErr w:type="spellStart"/>
      <w:r w:rsidRPr="00837217">
        <w:rPr>
          <w:rFonts w:asciiTheme="minorHAnsi" w:hAnsiTheme="minorHAnsi" w:cstheme="minorHAnsi"/>
          <w:sz w:val="16"/>
        </w:rPr>
        <w:t>Rapkin</w:t>
      </w:r>
      <w:proofErr w:type="spellEnd"/>
      <w:r w:rsidRPr="00837217">
        <w:rPr>
          <w:rFonts w:asciiTheme="minorHAnsi" w:hAnsiTheme="minorHAnsi" w:cstheme="minorHAnsi"/>
          <w:sz w:val="16"/>
        </w:rPr>
        <w:t xml:space="preserve"> and Thompson (2003, 318), "</w:t>
      </w:r>
      <w:r w:rsidRPr="00837217">
        <w:rPr>
          <w:rStyle w:val="Emphasis"/>
          <w:rFonts w:asciiTheme="minorHAnsi" w:hAnsiTheme="minorHAnsi" w:cstheme="minorHAnsi"/>
        </w:rPr>
        <w:t>arms buildups</w:t>
      </w:r>
      <w:r w:rsidRPr="00837217">
        <w:rPr>
          <w:rFonts w:asciiTheme="minorHAnsi" w:hAnsiTheme="minorHAnsi" w:cstheme="minorHAnsi"/>
          <w:sz w:val="16"/>
        </w:rPr>
        <w:t xml:space="preserve"> and arms races . . . </w:t>
      </w:r>
      <w:r w:rsidRPr="00837217">
        <w:rPr>
          <w:rStyle w:val="StyleUnderline"/>
          <w:rFonts w:asciiTheme="minorHAnsi" w:hAnsiTheme="minorHAnsi" w:cstheme="minorHAnsi"/>
        </w:rPr>
        <w:t xml:space="preserve">reflect substantial dissatisfaction on the part of the challenger and an attempt to accelerate the pace of military catchup and the development of a </w:t>
      </w:r>
      <w:r w:rsidRPr="00837217">
        <w:rPr>
          <w:rStyle w:val="Emphasis"/>
          <w:rFonts w:asciiTheme="minorHAnsi" w:hAnsiTheme="minorHAnsi" w:cstheme="minorHAnsi"/>
        </w:rPr>
        <w:t>relative power advantage</w:t>
      </w:r>
      <w:r w:rsidRPr="00837217">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837217">
        <w:rPr>
          <w:rStyle w:val="StyleUnderline"/>
          <w:rFonts w:asciiTheme="minorHAnsi" w:hAnsiTheme="minorHAnsi" w:cstheme="minorHAnsi"/>
        </w:rPr>
        <w:t>Beijing has invested large financial resources in constructing new naval vessels, submarines, and aircraft carriers</w:t>
      </w:r>
      <w:r w:rsidRPr="00837217">
        <w:rPr>
          <w:rFonts w:asciiTheme="minorHAnsi" w:hAnsiTheme="minorHAnsi" w:cstheme="minorHAnsi"/>
          <w:sz w:val="16"/>
        </w:rPr>
        <w:t xml:space="preserve"> (Economist 2012). Furthermore, in its new defense white paper in 2015, </w:t>
      </w:r>
      <w:r w:rsidRPr="00837217">
        <w:rPr>
          <w:rStyle w:val="StyleUnderline"/>
          <w:rFonts w:asciiTheme="minorHAnsi" w:hAnsiTheme="minorHAnsi" w:cstheme="minorHAnsi"/>
          <w:highlight w:val="yellow"/>
        </w:rPr>
        <w:t xml:space="preserve">Beijing made </w:t>
      </w:r>
      <w:r w:rsidRPr="00837217">
        <w:rPr>
          <w:rStyle w:val="StyleUnderline"/>
          <w:rFonts w:asciiTheme="minorHAnsi" w:hAnsiTheme="minorHAnsi" w:cstheme="minorHAnsi"/>
        </w:rPr>
        <w:t xml:space="preserve">clear </w:t>
      </w:r>
      <w:r w:rsidRPr="00837217">
        <w:rPr>
          <w:rStyle w:val="StyleUnderline"/>
          <w:rFonts w:asciiTheme="minorHAnsi" w:hAnsiTheme="minorHAnsi" w:cstheme="minorHAnsi"/>
          <w:highlight w:val="yellow"/>
        </w:rPr>
        <w:t xml:space="preserve">a vision to </w:t>
      </w:r>
      <w:r w:rsidRPr="00837217">
        <w:rPr>
          <w:rStyle w:val="Emphasis"/>
          <w:rFonts w:asciiTheme="minorHAnsi" w:hAnsiTheme="minorHAnsi" w:cstheme="minorHAnsi"/>
          <w:highlight w:val="yellow"/>
        </w:rPr>
        <w:t xml:space="preserve">expand </w:t>
      </w:r>
      <w:r w:rsidRPr="00837217">
        <w:rPr>
          <w:rStyle w:val="Emphasis"/>
          <w:rFonts w:asciiTheme="minorHAnsi" w:hAnsiTheme="minorHAnsi" w:cstheme="minorHAnsi"/>
        </w:rPr>
        <w:t xml:space="preserve">the </w:t>
      </w:r>
      <w:r w:rsidRPr="00837217">
        <w:rPr>
          <w:rStyle w:val="Emphasis"/>
          <w:rFonts w:asciiTheme="minorHAnsi" w:hAnsiTheme="minorHAnsi" w:cstheme="minorHAnsi"/>
          <w:highlight w:val="yellow"/>
        </w:rPr>
        <w:t xml:space="preserve">global </w:t>
      </w:r>
      <w:r w:rsidRPr="00837217">
        <w:rPr>
          <w:rStyle w:val="Emphasis"/>
          <w:rFonts w:asciiTheme="minorHAnsi" w:hAnsiTheme="minorHAnsi" w:cstheme="minorHAnsi"/>
        </w:rPr>
        <w:t xml:space="preserve">role for its </w:t>
      </w:r>
      <w:r w:rsidRPr="00837217">
        <w:rPr>
          <w:rStyle w:val="Emphasis"/>
          <w:rFonts w:asciiTheme="minorHAnsi" w:hAnsiTheme="minorHAnsi" w:cstheme="minorHAnsi"/>
          <w:highlight w:val="yellow"/>
        </w:rPr>
        <w:t>military</w:t>
      </w:r>
      <w:r w:rsidRPr="00837217">
        <w:rPr>
          <w:rFonts w:asciiTheme="minorHAnsi" w:hAnsiTheme="minorHAnsi" w:cstheme="minorHAnsi"/>
          <w:sz w:val="16"/>
        </w:rPr>
        <w:t>, particularly its naval force, to protect its overseas economic and strategic interests (Tiezzi 2015</w:t>
      </w:r>
      <w:proofErr w:type="gramStart"/>
      <w:r w:rsidRPr="00837217">
        <w:rPr>
          <w:rFonts w:asciiTheme="minorHAnsi" w:hAnsiTheme="minorHAnsi" w:cstheme="minorHAnsi"/>
          <w:sz w:val="16"/>
        </w:rPr>
        <w:t>).</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837217">
        <w:rPr>
          <w:rFonts w:asciiTheme="minorHAnsi" w:hAnsiTheme="minorHAnsi" w:cstheme="minorHAnsi"/>
          <w:sz w:val="16"/>
        </w:rPr>
        <w:t>sealanes</w:t>
      </w:r>
      <w:proofErr w:type="spellEnd"/>
      <w:r w:rsidRPr="00837217">
        <w:rPr>
          <w:rFonts w:asciiTheme="minorHAnsi" w:hAnsiTheme="minorHAnsi" w:cstheme="minorHAnsi"/>
          <w:sz w:val="16"/>
        </w:rPr>
        <w:t xml:space="preserve">. </w:t>
      </w:r>
      <w:r w:rsidRPr="00837217">
        <w:rPr>
          <w:rStyle w:val="Emphasis"/>
          <w:rFonts w:asciiTheme="minorHAnsi" w:hAnsiTheme="minorHAnsi" w:cstheme="minorHAnsi"/>
        </w:rPr>
        <w:t>Naval power has a special significance for China</w:t>
      </w:r>
      <w:r w:rsidRPr="00837217">
        <w:rPr>
          <w:rFonts w:asciiTheme="minorHAnsi" w:hAnsiTheme="minorHAnsi" w:cstheme="minorHAnsi"/>
          <w:sz w:val="16"/>
        </w:rPr>
        <w:t xml:space="preserve">, a newly emerging power, as well as </w:t>
      </w:r>
      <w:r w:rsidRPr="00837217">
        <w:rPr>
          <w:rStyle w:val="StyleUnderline"/>
          <w:rFonts w:asciiTheme="minorHAnsi" w:hAnsiTheme="minorHAnsi" w:cstheme="minorHAnsi"/>
        </w:rPr>
        <w:t xml:space="preserve">for both </w:t>
      </w:r>
      <w:r w:rsidRPr="00837217">
        <w:rPr>
          <w:rStyle w:val="Emphasis"/>
          <w:rFonts w:asciiTheme="minorHAnsi" w:hAnsiTheme="minorHAnsi" w:cstheme="minorHAnsi"/>
        </w:rPr>
        <w:t>economic and strategic reasons</w:t>
      </w:r>
      <w:r w:rsidRPr="00837217">
        <w:rPr>
          <w:rFonts w:asciiTheme="minorHAnsi" w:hAnsiTheme="minorHAnsi" w:cstheme="minorHAnsi"/>
          <w:sz w:val="16"/>
        </w:rPr>
        <w:t xml:space="preserve">. First, </w:t>
      </w:r>
      <w:r w:rsidRPr="00837217">
        <w:rPr>
          <w:rStyle w:val="StyleUnderline"/>
          <w:rFonts w:asciiTheme="minorHAnsi" w:hAnsiTheme="minorHAnsi" w:cstheme="minorHAnsi"/>
        </w:rPr>
        <w:t>its economy's rapid growth requires external expansion to ensure raw materials and the foreign markets</w:t>
      </w:r>
      <w:r w:rsidRPr="00837217">
        <w:rPr>
          <w:rFonts w:asciiTheme="minorHAnsi" w:hAnsiTheme="minorHAnsi" w:cstheme="minorHAnsi"/>
          <w:sz w:val="16"/>
        </w:rPr>
        <w:t xml:space="preserve"> to sell its products. Therefore, naval power becomes crucial in protecting its overseas business interests and activities. Second, </w:t>
      </w:r>
      <w:r w:rsidRPr="00837217">
        <w:rPr>
          <w:rStyle w:val="StyleUnderline"/>
          <w:rFonts w:asciiTheme="minorHAnsi" w:hAnsiTheme="minorHAnsi" w:cstheme="minorHAnsi"/>
        </w:rPr>
        <w:t xml:space="preserve">securing major sea-lanes becomes increasingly important as they will be crucial lifelines for the </w:t>
      </w:r>
      <w:r w:rsidRPr="00837217">
        <w:rPr>
          <w:rStyle w:val="Emphasis"/>
          <w:rFonts w:asciiTheme="minorHAnsi" w:hAnsiTheme="minorHAnsi" w:cstheme="minorHAnsi"/>
        </w:rPr>
        <w:t>supply of energy, raw materials, and other essential goods</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should China become involved in a hegemonic war or any other </w:t>
      </w:r>
      <w:r w:rsidRPr="00837217">
        <w:rPr>
          <w:rStyle w:val="Emphasis"/>
          <w:rFonts w:asciiTheme="minorHAnsi" w:hAnsiTheme="minorHAnsi" w:cstheme="minorHAnsi"/>
        </w:rPr>
        <w:t>major military conflict</w:t>
      </w:r>
      <w:r w:rsidRPr="00837217">
        <w:rPr>
          <w:rFonts w:asciiTheme="minorHAnsi" w:hAnsiTheme="minorHAnsi" w:cstheme="minorHAnsi"/>
          <w:sz w:val="16"/>
        </w:rPr>
        <w:t xml:space="preserve"> (Friedberg 2011). </w:t>
      </w:r>
      <w:proofErr w:type="gramStart"/>
      <w:r w:rsidRPr="00837217">
        <w:rPr>
          <w:rFonts w:asciiTheme="minorHAnsi" w:hAnsiTheme="minorHAnsi" w:cstheme="minorHAnsi"/>
          <w:sz w:val="16"/>
        </w:rPr>
        <w:t>In light of</w:t>
      </w:r>
      <w:proofErr w:type="gramEnd"/>
      <w:r w:rsidRPr="00837217">
        <w:rPr>
          <w:rFonts w:asciiTheme="minorHAnsi" w:hAnsiTheme="minorHAnsi" w:cstheme="minorHAnsi"/>
          <w:sz w:val="16"/>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w:t>
      </w:r>
      <w:proofErr w:type="gramStart"/>
      <w:r w:rsidRPr="00837217">
        <w:rPr>
          <w:rFonts w:asciiTheme="minorHAnsi" w:hAnsiTheme="minorHAnsi" w:cstheme="minorHAnsi"/>
          <w:sz w:val="16"/>
        </w:rPr>
        <w:t>powers.</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Another important aspect is that </w:t>
      </w:r>
      <w:r w:rsidRPr="00837217">
        <w:rPr>
          <w:rStyle w:val="StyleUnderline"/>
          <w:rFonts w:asciiTheme="minorHAnsi" w:hAnsiTheme="minorHAnsi" w:cstheme="minorHAnsi"/>
          <w:highlight w:val="yellow"/>
        </w:rPr>
        <w:t xml:space="preserve">Beijing is </w:t>
      </w:r>
      <w:r w:rsidRPr="00837217">
        <w:rPr>
          <w:rStyle w:val="StyleUnderline"/>
          <w:rFonts w:asciiTheme="minorHAnsi" w:hAnsiTheme="minorHAnsi" w:cstheme="minorHAnsi"/>
        </w:rPr>
        <w:t xml:space="preserve">beginning to </w:t>
      </w:r>
      <w:r w:rsidRPr="00837217">
        <w:rPr>
          <w:rStyle w:val="StyleUnderline"/>
          <w:rFonts w:asciiTheme="minorHAnsi" w:hAnsiTheme="minorHAnsi" w:cstheme="minorHAnsi"/>
          <w:highlight w:val="yellow"/>
        </w:rPr>
        <w:t xml:space="preserve">voice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 xml:space="preserve">dissatisfaction with the existing </w:t>
      </w:r>
      <w:r w:rsidRPr="00837217">
        <w:rPr>
          <w:rStyle w:val="Emphasis"/>
          <w:rFonts w:asciiTheme="minorHAnsi" w:hAnsiTheme="minorHAnsi" w:cstheme="minorHAnsi"/>
          <w:highlight w:val="yellow"/>
        </w:rPr>
        <w:t>international</w:t>
      </w:r>
      <w:r w:rsidRPr="00837217">
        <w:rPr>
          <w:rStyle w:val="Emphasis"/>
          <w:rFonts w:asciiTheme="minorHAnsi" w:hAnsiTheme="minorHAnsi" w:cstheme="minorHAnsi"/>
        </w:rPr>
        <w:t xml:space="preserve"> economic </w:t>
      </w:r>
      <w:r w:rsidRPr="00837217">
        <w:rPr>
          <w:rStyle w:val="Emphasis"/>
          <w:rFonts w:asciiTheme="minorHAnsi" w:hAnsiTheme="minorHAnsi" w:cstheme="minorHAnsi"/>
          <w:highlight w:val="yellow"/>
        </w:rPr>
        <w:t>order</w:t>
      </w:r>
      <w:r w:rsidRPr="00837217">
        <w:rPr>
          <w:rFonts w:asciiTheme="minorHAnsi" w:hAnsiTheme="minorHAnsi" w:cstheme="minorHAnsi"/>
          <w:sz w:val="16"/>
        </w:rPr>
        <w:t xml:space="preserve"> </w:t>
      </w:r>
      <w:r w:rsidRPr="00837217">
        <w:rPr>
          <w:rStyle w:val="StyleUnderline"/>
          <w:rFonts w:asciiTheme="minorHAnsi" w:hAnsiTheme="minorHAnsi" w:cstheme="minorHAnsi"/>
        </w:rPr>
        <w:t>and take actions that could potentially change this order</w:t>
      </w:r>
      <w:r w:rsidRPr="00837217">
        <w:rPr>
          <w:rFonts w:asciiTheme="minorHAnsi" w:hAnsiTheme="minorHAnsi" w:cstheme="minorHAnsi"/>
          <w:sz w:val="16"/>
        </w:rPr>
        <w:t xml:space="preserve">. </w:t>
      </w:r>
      <w:r w:rsidRPr="00837217">
        <w:rPr>
          <w:rStyle w:val="StyleUnderline"/>
          <w:rFonts w:asciiTheme="minorHAnsi" w:hAnsiTheme="minorHAnsi" w:cstheme="minorHAnsi"/>
        </w:rPr>
        <w:t>The Chinese economy has</w:t>
      </w:r>
      <w:r w:rsidRPr="00837217">
        <w:rPr>
          <w:rFonts w:asciiTheme="minorHAnsi" w:hAnsiTheme="minorHAnsi" w:cstheme="minorHAnsi"/>
          <w:sz w:val="16"/>
        </w:rPr>
        <w:t xml:space="preserve"> overall </w:t>
      </w:r>
      <w:r w:rsidRPr="00837217">
        <w:rPr>
          <w:rStyle w:val="StyleUnderline"/>
          <w:rFonts w:asciiTheme="minorHAnsi" w:hAnsiTheme="minorHAnsi" w:cstheme="minorHAnsi"/>
        </w:rPr>
        <w:t>benefited from the post-World War II international liberal order, but the Bretton Woods institutions</w:t>
      </w:r>
      <w:r w:rsidRPr="00837217">
        <w:rPr>
          <w:rFonts w:asciiTheme="minorHAnsi" w:hAnsiTheme="minorHAnsi" w:cstheme="minorHAnsi"/>
          <w:sz w:val="16"/>
        </w:rPr>
        <w:t xml:space="preserve"> like the IMF and the World Bank </w:t>
      </w:r>
      <w:r w:rsidRPr="00837217">
        <w:rPr>
          <w:rStyle w:val="StyleUnderline"/>
          <w:rFonts w:asciiTheme="minorHAnsi" w:hAnsiTheme="minorHAnsi" w:cstheme="minorHAnsi"/>
        </w:rPr>
        <w:t xml:space="preserve">have been </w:t>
      </w:r>
      <w:r w:rsidRPr="00837217">
        <w:rPr>
          <w:rStyle w:val="Emphasis"/>
          <w:rFonts w:asciiTheme="minorHAnsi" w:hAnsiTheme="minorHAnsi" w:cstheme="minorHAnsi"/>
        </w:rPr>
        <w:t>dominated by 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 xml:space="preserve">and its allies and </w:t>
      </w:r>
      <w:r w:rsidRPr="00837217">
        <w:rPr>
          <w:rStyle w:val="Emphasis"/>
          <w:rFonts w:asciiTheme="minorHAnsi" w:hAnsiTheme="minorHAnsi" w:cstheme="minorHAnsi"/>
        </w:rPr>
        <w:t>China does not have much power</w:t>
      </w:r>
      <w:r w:rsidRPr="00837217">
        <w:rPr>
          <w:rFonts w:asciiTheme="minorHAnsi" w:hAnsiTheme="minorHAnsi" w:cstheme="minorHAnsi"/>
          <w:sz w:val="16"/>
        </w:rPr>
        <w:t xml:space="preserve"> or voice in these institutions. Both institutions are based in Washington, DC, and </w:t>
      </w:r>
      <w:r w:rsidRPr="00837217">
        <w:rPr>
          <w:rStyle w:val="StyleUnderline"/>
          <w:rFonts w:asciiTheme="minorHAnsi" w:hAnsiTheme="minorHAnsi" w:cstheme="minorHAnsi"/>
        </w:rPr>
        <w:t>the</w:t>
      </w:r>
      <w:r w:rsidRPr="00837217">
        <w:rPr>
          <w:rFonts w:asciiTheme="minorHAnsi" w:hAnsiTheme="minorHAnsi" w:cstheme="minorHAnsi"/>
          <w:sz w:val="16"/>
        </w:rPr>
        <w:t xml:space="preserve"> </w:t>
      </w:r>
      <w:r w:rsidRPr="00837217">
        <w:rPr>
          <w:rStyle w:val="Emphasis"/>
          <w:rFonts w:asciiTheme="minorHAnsi" w:hAnsiTheme="minorHAnsi" w:cstheme="minorHAnsi"/>
        </w:rPr>
        <w:t>U</w:t>
      </w:r>
      <w:r w:rsidRPr="00837217">
        <w:rPr>
          <w:rFonts w:asciiTheme="minorHAnsi" w:hAnsiTheme="minorHAnsi" w:cstheme="minorHAnsi"/>
          <w:sz w:val="16"/>
        </w:rPr>
        <w:t xml:space="preserve">nited </w:t>
      </w:r>
      <w:r w:rsidRPr="00837217">
        <w:rPr>
          <w:rStyle w:val="Emphasis"/>
          <w:rFonts w:asciiTheme="minorHAnsi" w:hAnsiTheme="minorHAnsi" w:cstheme="minorHAnsi"/>
        </w:rPr>
        <w:t>S</w:t>
      </w:r>
      <w:r w:rsidRPr="00837217">
        <w:rPr>
          <w:rFonts w:asciiTheme="minorHAnsi" w:hAnsiTheme="minorHAnsi" w:cstheme="minorHAnsi"/>
          <w:sz w:val="16"/>
        </w:rPr>
        <w:t xml:space="preserve">tates </w:t>
      </w:r>
      <w:r w:rsidRPr="00837217">
        <w:rPr>
          <w:rStyle w:val="StyleUnderline"/>
          <w:rFonts w:asciiTheme="minorHAnsi" w:hAnsiTheme="minorHAnsi" w:cstheme="minorHAnsi"/>
        </w:rPr>
        <w:t>has enjoyed the largest voting shares with its veto power</w:t>
      </w:r>
      <w:r w:rsidRPr="00837217">
        <w:rPr>
          <w:rFonts w:asciiTheme="minorHAnsi" w:hAnsiTheme="minorHAnsi" w:cstheme="minorHAnsi"/>
          <w:sz w:val="16"/>
        </w:rPr>
        <w:t xml:space="preserve">. Along with other emerging economies, </w:t>
      </w:r>
      <w:r w:rsidRPr="00837217">
        <w:rPr>
          <w:rStyle w:val="StyleUnderline"/>
          <w:rFonts w:asciiTheme="minorHAnsi" w:hAnsiTheme="minorHAnsi" w:cstheme="minorHAnsi"/>
        </w:rPr>
        <w:t>China has called for significant reforms</w:t>
      </w:r>
      <w:r w:rsidRPr="00837217">
        <w:rPr>
          <w:rFonts w:asciiTheme="minorHAnsi" w:hAnsiTheme="minorHAnsi" w:cstheme="minorHAnsi"/>
          <w:sz w:val="16"/>
        </w:rPr>
        <w:t xml:space="preserve">, especially in the governing system of the IMF, but reform plans to give more power to China and other emerging economies have been delayed by the opposition of the US Congress (Choi 2013). In response to this, </w:t>
      </w:r>
      <w:r w:rsidRPr="00837217">
        <w:rPr>
          <w:rStyle w:val="StyleUnderline"/>
          <w:rFonts w:asciiTheme="minorHAnsi" w:hAnsiTheme="minorHAnsi" w:cstheme="minorHAnsi"/>
        </w:rPr>
        <w:t>Beijing recently took the initiative to create new</w:t>
      </w:r>
      <w:r w:rsidRPr="00837217">
        <w:rPr>
          <w:rFonts w:asciiTheme="minorHAnsi" w:hAnsiTheme="minorHAnsi" w:cstheme="minorHAnsi"/>
          <w:sz w:val="16"/>
        </w:rPr>
        <w:t xml:space="preserve"> </w:t>
      </w:r>
      <w:r w:rsidRPr="00837217">
        <w:rPr>
          <w:rStyle w:val="Emphasis"/>
          <w:rFonts w:asciiTheme="minorHAnsi" w:hAnsiTheme="minorHAnsi" w:cstheme="minorHAnsi"/>
        </w:rPr>
        <w:t>i</w:t>
      </w:r>
      <w:r w:rsidRPr="00837217">
        <w:rPr>
          <w:rFonts w:asciiTheme="minorHAnsi" w:hAnsiTheme="minorHAnsi" w:cstheme="minorHAnsi"/>
          <w:sz w:val="16"/>
        </w:rPr>
        <w:t xml:space="preserve">nternational </w:t>
      </w:r>
      <w:r w:rsidRPr="00837217">
        <w:rPr>
          <w:rStyle w:val="Emphasis"/>
          <w:rFonts w:asciiTheme="minorHAnsi" w:hAnsiTheme="minorHAnsi" w:cstheme="minorHAnsi"/>
        </w:rPr>
        <w:t>f</w:t>
      </w:r>
      <w:r w:rsidRPr="00837217">
        <w:rPr>
          <w:rFonts w:asciiTheme="minorHAnsi" w:hAnsiTheme="minorHAnsi" w:cstheme="minorHAnsi"/>
          <w:sz w:val="16"/>
        </w:rPr>
        <w:t xml:space="preserve">inancial </w:t>
      </w:r>
      <w:r w:rsidRPr="00837217">
        <w:rPr>
          <w:rStyle w:val="Emphasis"/>
          <w:rFonts w:asciiTheme="minorHAnsi" w:hAnsiTheme="minorHAnsi" w:cstheme="minorHAnsi"/>
        </w:rPr>
        <w:t>i</w:t>
      </w:r>
      <w:r w:rsidRPr="00837217">
        <w:rPr>
          <w:rFonts w:asciiTheme="minorHAnsi" w:hAnsiTheme="minorHAnsi" w:cstheme="minorHAnsi"/>
          <w:sz w:val="16"/>
        </w:rPr>
        <w:t xml:space="preserve">nstitutions including the AIIB. At this moment, it is premature to say that these new institutions would be able to replace the Bretton Woods institutions. Nonetheless, </w:t>
      </w:r>
      <w:r w:rsidRPr="00837217">
        <w:rPr>
          <w:rStyle w:val="StyleUnderline"/>
          <w:rFonts w:asciiTheme="minorHAnsi" w:hAnsiTheme="minorHAnsi" w:cstheme="minorHAnsi"/>
        </w:rPr>
        <w:t xml:space="preserve">this new development can be read as </w:t>
      </w:r>
      <w:r w:rsidRPr="00837217">
        <w:rPr>
          <w:rStyle w:val="StyleUnderline"/>
          <w:rFonts w:asciiTheme="minorHAnsi" w:hAnsiTheme="minorHAnsi" w:cstheme="minorHAnsi"/>
          <w:highlight w:val="yellow"/>
        </w:rPr>
        <w:t xml:space="preserve">a </w:t>
      </w:r>
      <w:r w:rsidRPr="00837217">
        <w:rPr>
          <w:rStyle w:val="Emphasis"/>
          <w:rFonts w:asciiTheme="minorHAnsi" w:hAnsiTheme="minorHAnsi" w:cstheme="minorHAnsi"/>
          <w:highlight w:val="yellow"/>
        </w:rPr>
        <w:t>starting point</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 xml:space="preserve">for significant </w:t>
      </w:r>
      <w:r w:rsidRPr="00837217">
        <w:rPr>
          <w:rStyle w:val="Emphasis"/>
          <w:rFonts w:asciiTheme="minorHAnsi" w:hAnsiTheme="minorHAnsi" w:cstheme="minorHAnsi"/>
          <w:highlight w:val="yellow"/>
        </w:rPr>
        <w:t>changes in global</w:t>
      </w:r>
      <w:r w:rsidRPr="00837217">
        <w:rPr>
          <w:rStyle w:val="Emphasis"/>
          <w:rFonts w:asciiTheme="minorHAnsi" w:hAnsiTheme="minorHAnsi" w:cstheme="minorHAnsi"/>
        </w:rPr>
        <w:t xml:space="preserve"> economic and financial </w:t>
      </w:r>
      <w:r w:rsidRPr="00837217">
        <w:rPr>
          <w:rStyle w:val="Emphasis"/>
          <w:rFonts w:asciiTheme="minorHAnsi" w:hAnsiTheme="minorHAnsi" w:cstheme="minorHAnsi"/>
          <w:highlight w:val="yellow"/>
        </w:rPr>
        <w:t>governance</w:t>
      </w:r>
      <w:r w:rsidRPr="00837217">
        <w:rPr>
          <w:rStyle w:val="StyleUnderline"/>
          <w:rFonts w:asciiTheme="minorHAnsi" w:hAnsiTheme="minorHAnsi" w:cstheme="minorHAnsi"/>
        </w:rPr>
        <w:t xml:space="preserve"> that has been dominated by the United States since the end of World War II</w:t>
      </w:r>
      <w:r w:rsidRPr="00837217">
        <w:rPr>
          <w:rFonts w:asciiTheme="minorHAnsi" w:hAnsiTheme="minorHAnsi" w:cstheme="minorHAnsi"/>
          <w:sz w:val="16"/>
        </w:rPr>
        <w:t xml:space="preserve"> (</w:t>
      </w:r>
      <w:proofErr w:type="spellStart"/>
      <w:r w:rsidRPr="00837217">
        <w:rPr>
          <w:rFonts w:asciiTheme="minorHAnsi" w:hAnsiTheme="minorHAnsi" w:cstheme="minorHAnsi"/>
          <w:sz w:val="16"/>
        </w:rPr>
        <w:t>Subacchi</w:t>
      </w:r>
      <w:proofErr w:type="spellEnd"/>
      <w:r w:rsidRPr="00837217">
        <w:rPr>
          <w:rFonts w:asciiTheme="minorHAnsi" w:hAnsiTheme="minorHAnsi" w:cstheme="minorHAnsi"/>
          <w:sz w:val="16"/>
        </w:rPr>
        <w:t xml:space="preserve"> 2015</w:t>
      </w:r>
      <w:proofErr w:type="gramStart"/>
      <w:r w:rsidRPr="00837217">
        <w:rPr>
          <w:rFonts w:asciiTheme="minorHAnsi" w:hAnsiTheme="minorHAnsi" w:cstheme="minorHAnsi"/>
          <w:sz w:val="16"/>
        </w:rPr>
        <w:t>).</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China's historical legacies reinforce the view that </w:t>
      </w:r>
      <w:r w:rsidRPr="00837217">
        <w:rPr>
          <w:rStyle w:val="Emphasis"/>
          <w:rFonts w:asciiTheme="minorHAnsi" w:hAnsiTheme="minorHAnsi" w:cstheme="minorHAnsi"/>
          <w:highlight w:val="yellow"/>
        </w:rPr>
        <w:t>China has a willingness to become a global hegemon</w:t>
      </w:r>
      <w:r w:rsidRPr="00837217">
        <w:rPr>
          <w:rFonts w:asciiTheme="minorHAnsi" w:hAnsiTheme="minorHAnsi" w:cstheme="minorHAnsi"/>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837217">
        <w:rPr>
          <w:rStyle w:val="StyleUnderline"/>
          <w:rFonts w:asciiTheme="minorHAnsi" w:hAnsiTheme="minorHAnsi" w:cstheme="minorHAnsi"/>
        </w:rPr>
        <w:t>According to this</w:t>
      </w:r>
      <w:r w:rsidRPr="00837217">
        <w:rPr>
          <w:rFonts w:asciiTheme="minorHAnsi" w:hAnsiTheme="minorHAnsi" w:cstheme="minorHAnsi"/>
          <w:sz w:val="16"/>
        </w:rPr>
        <w:t xml:space="preserve"> hierarchical </w:t>
      </w:r>
      <w:r w:rsidRPr="00837217">
        <w:rPr>
          <w:rStyle w:val="StyleUnderline"/>
          <w:rFonts w:asciiTheme="minorHAnsi" w:hAnsiTheme="minorHAnsi" w:cstheme="minorHAnsi"/>
        </w:rPr>
        <w:t xml:space="preserve">world view, China, as the most advanced civilization, is at the </w:t>
      </w:r>
      <w:r w:rsidRPr="00837217">
        <w:rPr>
          <w:rStyle w:val="Emphasis"/>
          <w:rFonts w:asciiTheme="minorHAnsi" w:hAnsiTheme="minorHAnsi" w:cstheme="minorHAnsi"/>
        </w:rPr>
        <w:t>center of East Asia and the world</w:t>
      </w:r>
      <w:r w:rsidRPr="00837217">
        <w:rPr>
          <w:rFonts w:asciiTheme="minorHAnsi" w:hAnsiTheme="minorHAnsi" w:cstheme="minorHAnsi"/>
          <w:sz w:val="16"/>
        </w:rPr>
        <w:t xml:space="preserve">, </w:t>
      </w:r>
      <w:r w:rsidRPr="00837217">
        <w:rPr>
          <w:rStyle w:val="StyleUnderline"/>
          <w:rFonts w:asciiTheme="minorHAnsi" w:hAnsiTheme="minorHAnsi" w:cstheme="minorHAnsi"/>
        </w:rPr>
        <w:t>and all China's neighbors are vassal states</w:t>
      </w:r>
      <w:r w:rsidRPr="00837217">
        <w:rPr>
          <w:rFonts w:asciiTheme="minorHAnsi" w:hAnsiTheme="minorHAnsi" w:cstheme="minorHAnsi"/>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837217">
        <w:rPr>
          <w:rFonts w:asciiTheme="minorHAnsi" w:hAnsiTheme="minorHAnsi" w:cstheme="minorHAnsi"/>
          <w:sz w:val="16"/>
        </w:rPr>
        <w:t>semicolony</w:t>
      </w:r>
      <w:proofErr w:type="spellEnd"/>
      <w:r w:rsidRPr="00837217">
        <w:rPr>
          <w:rFonts w:asciiTheme="minorHAnsi" w:hAnsiTheme="minorHAnsi" w:cstheme="minorHAnsi"/>
          <w:sz w:val="16"/>
        </w:rPr>
        <w:t xml:space="preserve"> of Great Britain while its northern territory was occupied by Japan. </w:t>
      </w:r>
      <w:r w:rsidRPr="00837217">
        <w:rPr>
          <w:rStyle w:val="StyleUnderline"/>
          <w:rFonts w:asciiTheme="minorHAnsi" w:hAnsiTheme="minorHAnsi" w:cstheme="minorHAnsi"/>
        </w:rPr>
        <w:t xml:space="preserve">China's economic modernization is viewed as a </w:t>
      </w:r>
      <w:r w:rsidRPr="00837217">
        <w:rPr>
          <w:rStyle w:val="Emphasis"/>
          <w:rFonts w:asciiTheme="minorHAnsi" w:hAnsiTheme="minorHAnsi" w:cstheme="minorHAnsi"/>
        </w:rPr>
        <w:t>national project to lay an economic foundation</w:t>
      </w:r>
      <w:r w:rsidRPr="00837217">
        <w:rPr>
          <w:rFonts w:asciiTheme="minorHAnsi" w:hAnsiTheme="minorHAnsi" w:cstheme="minorHAnsi"/>
          <w:sz w:val="16"/>
        </w:rPr>
        <w:t xml:space="preserve"> </w:t>
      </w:r>
      <w:r w:rsidRPr="00837217">
        <w:rPr>
          <w:rStyle w:val="StyleUnderline"/>
          <w:rFonts w:asciiTheme="minorHAnsi" w:hAnsiTheme="minorHAnsi" w:cstheme="minorHAnsi"/>
        </w:rPr>
        <w:t>to overcome this bitter experience of subjugation</w:t>
      </w:r>
      <w:r w:rsidRPr="00837217">
        <w:rPr>
          <w:rFonts w:asciiTheme="minorHAnsi" w:hAnsiTheme="minorHAnsi" w:cstheme="minorHAnsi"/>
          <w:sz w:val="16"/>
        </w:rPr>
        <w:t xml:space="preserve"> and shame and recover its traditional position and old glory (Choi 2015). Viewed from this perspective, economic modernization or the accumulation of wealth is not an ultimate objective of China. Rather, </w:t>
      </w:r>
      <w:r w:rsidRPr="00837217">
        <w:rPr>
          <w:rStyle w:val="StyleUnderline"/>
          <w:rFonts w:asciiTheme="minorHAnsi" w:hAnsiTheme="minorHAnsi" w:cstheme="minorHAnsi"/>
        </w:rPr>
        <w:t xml:space="preserve">its final goal is to return to its traditional status by expanding its </w:t>
      </w:r>
      <w:r w:rsidRPr="00837217">
        <w:rPr>
          <w:rStyle w:val="Emphasis"/>
          <w:rFonts w:asciiTheme="minorHAnsi" w:hAnsiTheme="minorHAnsi" w:cstheme="minorHAnsi"/>
        </w:rPr>
        <w:t>global political and military as well as economic influence</w:t>
      </w:r>
      <w:r w:rsidRPr="00837217">
        <w:rPr>
          <w:rFonts w:asciiTheme="minorHAnsi" w:hAnsiTheme="minorHAnsi" w:cstheme="minorHAnsi"/>
          <w:sz w:val="16"/>
        </w:rPr>
        <w:t xml:space="preserve">. What it ultimately desires </w:t>
      </w:r>
      <w:proofErr w:type="gramStart"/>
      <w:r w:rsidRPr="00837217">
        <w:rPr>
          <w:rFonts w:asciiTheme="minorHAnsi" w:hAnsiTheme="minorHAnsi" w:cstheme="minorHAnsi"/>
          <w:sz w:val="16"/>
        </w:rPr>
        <w:t>is</w:t>
      </w:r>
      <w:proofErr w:type="gramEnd"/>
      <w:r w:rsidRPr="00837217">
        <w:rPr>
          <w:rFonts w:asciiTheme="minorHAnsi" w:hAnsiTheme="minorHAnsi" w:cstheme="minorHAnsi"/>
          <w:sz w:val="16"/>
        </w:rPr>
        <w:t xml:space="preserve"> recognition (</w:t>
      </w:r>
      <w:proofErr w:type="spellStart"/>
      <w:r w:rsidRPr="00837217">
        <w:rPr>
          <w:rFonts w:asciiTheme="minorHAnsi" w:hAnsiTheme="minorHAnsi" w:cstheme="minorHAnsi"/>
          <w:sz w:val="16"/>
        </w:rPr>
        <w:t>Anerkennung</w:t>
      </w:r>
      <w:proofErr w:type="spellEnd"/>
      <w:r w:rsidRPr="00837217">
        <w:rPr>
          <w:rFonts w:asciiTheme="minorHAnsi" w:hAnsiTheme="minorHAnsi" w:cstheme="minorHAnsi"/>
          <w:sz w:val="16"/>
        </w:rPr>
        <w:t>), respect (</w:t>
      </w:r>
      <w:proofErr w:type="spellStart"/>
      <w:r w:rsidRPr="00837217">
        <w:rPr>
          <w:rFonts w:asciiTheme="minorHAnsi" w:hAnsiTheme="minorHAnsi" w:cstheme="minorHAnsi"/>
          <w:sz w:val="16"/>
        </w:rPr>
        <w:t>Respekt</w:t>
      </w:r>
      <w:proofErr w:type="spellEnd"/>
      <w:r w:rsidRPr="00837217">
        <w:rPr>
          <w:rFonts w:asciiTheme="minorHAnsi" w:hAnsiTheme="minorHAnsi" w:cstheme="minorHAnsi"/>
          <w:sz w:val="16"/>
        </w:rPr>
        <w:t>), and status (</w:t>
      </w:r>
      <w:proofErr w:type="spellStart"/>
      <w:r w:rsidRPr="00837217">
        <w:rPr>
          <w:rFonts w:asciiTheme="minorHAnsi" w:hAnsiTheme="minorHAnsi" w:cstheme="minorHAnsi"/>
          <w:sz w:val="16"/>
        </w:rPr>
        <w:t>Stellung</w:t>
      </w:r>
      <w:proofErr w:type="spellEnd"/>
      <w:r w:rsidRPr="00837217">
        <w:rPr>
          <w:rFonts w:asciiTheme="minorHAnsi" w:hAnsiTheme="minorHAnsi" w:cstheme="minorHAnsi"/>
          <w:sz w:val="16"/>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w:t>
      </w:r>
      <w:proofErr w:type="gramStart"/>
      <w:r w:rsidRPr="00837217">
        <w:rPr>
          <w:rFonts w:asciiTheme="minorHAnsi" w:hAnsiTheme="minorHAnsi" w:cstheme="minorHAnsi"/>
          <w:sz w:val="16"/>
        </w:rPr>
        <w:t>needed.</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Considering all this, </w:t>
      </w:r>
      <w:r w:rsidRPr="00837217">
        <w:rPr>
          <w:rStyle w:val="StyleUnderline"/>
          <w:rFonts w:asciiTheme="minorHAnsi" w:hAnsiTheme="minorHAnsi" w:cstheme="minorHAnsi"/>
        </w:rPr>
        <w:t>China has always been a territorial power rather than a trading state</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China </w:t>
      </w:r>
      <w:r w:rsidRPr="00837217">
        <w:rPr>
          <w:rStyle w:val="StyleUnderline"/>
          <w:rFonts w:asciiTheme="minorHAnsi" w:hAnsiTheme="minorHAnsi" w:cstheme="minorHAnsi"/>
        </w:rPr>
        <w:t xml:space="preserve">does </w:t>
      </w:r>
      <w:r w:rsidRPr="00837217">
        <w:rPr>
          <w:rStyle w:val="StyleUnderline"/>
          <w:rFonts w:asciiTheme="minorHAnsi" w:hAnsiTheme="minorHAnsi" w:cstheme="minorHAnsi"/>
          <w:highlight w:val="yellow"/>
        </w:rPr>
        <w:t xml:space="preserve">not </w:t>
      </w:r>
      <w:r w:rsidRPr="00837217">
        <w:rPr>
          <w:rStyle w:val="StyleUnderline"/>
          <w:rFonts w:asciiTheme="minorHAnsi" w:hAnsiTheme="minorHAnsi" w:cstheme="minorHAnsi"/>
        </w:rPr>
        <w:t xml:space="preserve">seem to be </w:t>
      </w:r>
      <w:r w:rsidRPr="00837217">
        <w:rPr>
          <w:rStyle w:val="Emphasis"/>
          <w:rFonts w:asciiTheme="minorHAnsi" w:hAnsiTheme="minorHAnsi" w:cstheme="minorHAnsi"/>
          <w:highlight w:val="yellow"/>
        </w:rPr>
        <w:t xml:space="preserve">satisfied </w:t>
      </w:r>
      <w:r w:rsidRPr="00837217">
        <w:rPr>
          <w:rStyle w:val="Emphasis"/>
          <w:rFonts w:asciiTheme="minorHAnsi" w:hAnsiTheme="minorHAnsi" w:cstheme="minorHAnsi"/>
        </w:rPr>
        <w:t xml:space="preserve">only </w:t>
      </w:r>
      <w:r w:rsidRPr="00837217">
        <w:rPr>
          <w:rStyle w:val="Emphasis"/>
          <w:rFonts w:asciiTheme="minorHAnsi" w:hAnsiTheme="minorHAnsi" w:cstheme="minorHAnsi"/>
          <w:highlight w:val="yellow"/>
        </w:rPr>
        <w:t xml:space="preserve">with the </w:t>
      </w:r>
      <w:r w:rsidRPr="00837217">
        <w:rPr>
          <w:rStyle w:val="Emphasis"/>
          <w:rFonts w:asciiTheme="minorHAnsi" w:hAnsiTheme="minorHAnsi" w:cstheme="minorHAnsi"/>
        </w:rPr>
        <w:t xml:space="preserve">global </w:t>
      </w:r>
      <w:r w:rsidRPr="00837217">
        <w:rPr>
          <w:rStyle w:val="Emphasis"/>
          <w:rFonts w:asciiTheme="minorHAnsi" w:hAnsiTheme="minorHAnsi" w:cstheme="minorHAnsi"/>
          <w:highlight w:val="yellow"/>
        </w:rPr>
        <w:t>expansion of international trade</w:t>
      </w:r>
      <w:r w:rsidRPr="00837217">
        <w:rPr>
          <w:rStyle w:val="StyleUnderline"/>
          <w:rFonts w:asciiTheme="minorHAnsi" w:hAnsiTheme="minorHAnsi" w:cstheme="minorHAnsi"/>
        </w:rPr>
        <w:t xml:space="preserve"> and the conquest of foreign markets</w:t>
      </w:r>
      <w:r w:rsidRPr="00837217">
        <w:rPr>
          <w:rFonts w:asciiTheme="minorHAnsi" w:hAnsiTheme="minorHAnsi" w:cstheme="minorHAnsi"/>
          <w:sz w:val="16"/>
        </w:rPr>
        <w:t xml:space="preserve">. </w:t>
      </w:r>
      <w:r w:rsidRPr="00837217">
        <w:rPr>
          <w:rStyle w:val="StyleUnderline"/>
          <w:rFonts w:asciiTheme="minorHAnsi" w:hAnsiTheme="minorHAnsi" w:cstheme="minorHAnsi"/>
        </w:rPr>
        <w:t>It</w:t>
      </w:r>
      <w:r w:rsidRPr="00837217">
        <w:rPr>
          <w:rFonts w:asciiTheme="minorHAnsi" w:hAnsiTheme="minorHAnsi" w:cstheme="minorHAnsi"/>
          <w:sz w:val="16"/>
        </w:rPr>
        <w:t xml:space="preserve"> also </w:t>
      </w:r>
      <w:r w:rsidRPr="00837217">
        <w:rPr>
          <w:rStyle w:val="Emphasis"/>
          <w:rFonts w:asciiTheme="minorHAnsi" w:hAnsiTheme="minorHAnsi" w:cstheme="minorHAnsi"/>
        </w:rPr>
        <w:t>wants to broaden its</w:t>
      </w:r>
      <w:r w:rsidRPr="00837217">
        <w:rPr>
          <w:rFonts w:asciiTheme="minorHAnsi" w:hAnsiTheme="minorHAnsi" w:cstheme="minorHAnsi"/>
          <w:sz w:val="16"/>
        </w:rPr>
        <w:t xml:space="preserve"> (particularly maritime) </w:t>
      </w:r>
      <w:r w:rsidRPr="00837217">
        <w:rPr>
          <w:rStyle w:val="Emphasis"/>
          <w:rFonts w:asciiTheme="minorHAnsi" w:hAnsiTheme="minorHAnsi" w:cstheme="minorHAnsi"/>
        </w:rPr>
        <w:t>territories and spheres of influence</w:t>
      </w:r>
      <w:r w:rsidRPr="00837217">
        <w:rPr>
          <w:rFonts w:asciiTheme="minorHAnsi" w:hAnsiTheme="minorHAnsi" w:cstheme="minorHAnsi"/>
          <w:sz w:val="16"/>
        </w:rPr>
        <w:t xml:space="preserve"> </w:t>
      </w:r>
      <w:r w:rsidRPr="00837217">
        <w:rPr>
          <w:rStyle w:val="StyleUnderline"/>
          <w:rFonts w:asciiTheme="minorHAnsi" w:hAnsiTheme="minorHAnsi" w:cstheme="minorHAnsi"/>
        </w:rPr>
        <w:t>to recover its traditional political status as the</w:t>
      </w:r>
      <w:r w:rsidRPr="00837217">
        <w:rPr>
          <w:rFonts w:asciiTheme="minorHAnsi" w:hAnsiTheme="minorHAnsi" w:cstheme="minorHAnsi"/>
          <w:sz w:val="16"/>
        </w:rPr>
        <w:t xml:space="preserve"> </w:t>
      </w:r>
      <w:r w:rsidRPr="00837217">
        <w:rPr>
          <w:rStyle w:val="Emphasis"/>
          <w:rFonts w:asciiTheme="minorHAnsi" w:hAnsiTheme="minorHAnsi" w:cstheme="minorHAnsi"/>
        </w:rPr>
        <w:t>Middle Kingdom</w:t>
      </w:r>
      <w:r w:rsidRPr="00837217">
        <w:rPr>
          <w:rFonts w:asciiTheme="minorHAnsi" w:hAnsiTheme="minorHAnsi" w:cstheme="minorHAnsi"/>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837217">
        <w:rPr>
          <w:rFonts w:asciiTheme="minorHAnsi" w:hAnsiTheme="minorHAnsi" w:cstheme="minorHAnsi"/>
          <w:sz w:val="16"/>
        </w:rPr>
        <w:t>Germany</w:t>
      </w:r>
      <w:proofErr w:type="gramEnd"/>
      <w:r w:rsidRPr="00837217">
        <w:rPr>
          <w:rFonts w:asciiTheme="minorHAnsi" w:hAnsiTheme="minorHAnsi" w:cstheme="minorHAnsi"/>
          <w:sz w:val="16"/>
        </w:rPr>
        <w:t xml:space="preserve"> and Japan (trading powers) that enjoyed a second economic expansion did not pursue the expansion of their territories and spheres of influence in the post-World War II era. </w:t>
      </w:r>
      <w:proofErr w:type="spellStart"/>
      <w:r w:rsidRPr="00837217">
        <w:rPr>
          <w:rFonts w:asciiTheme="minorHAnsi" w:hAnsiTheme="minorHAnsi" w:cstheme="minorHAnsi"/>
          <w:sz w:val="16"/>
        </w:rPr>
        <w:t>Twentiethcentury</w:t>
      </w:r>
      <w:proofErr w:type="spellEnd"/>
      <w:r w:rsidRPr="00837217">
        <w:rPr>
          <w:rFonts w:asciiTheme="minorHAnsi" w:hAnsiTheme="minorHAnsi" w:cstheme="minorHAnsi"/>
          <w:sz w:val="16"/>
        </w:rPr>
        <w:t xml:space="preserve"> history suggests that </w:t>
      </w:r>
      <w:r w:rsidRPr="00837217">
        <w:rPr>
          <w:rStyle w:val="StyleUnderline"/>
          <w:rFonts w:asciiTheme="minorHAnsi" w:hAnsiTheme="minorHAnsi" w:cstheme="minorHAnsi"/>
        </w:rPr>
        <w:t>political regimes predicated upon</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nondemocratic or </w:t>
      </w:r>
      <w:proofErr w:type="spellStart"/>
      <w:r w:rsidRPr="00837217">
        <w:rPr>
          <w:rStyle w:val="Emphasis"/>
          <w:rFonts w:asciiTheme="minorHAnsi" w:hAnsiTheme="minorHAnsi" w:cstheme="minorHAnsi"/>
        </w:rPr>
        <w:t>nonliberal</w:t>
      </w:r>
      <w:proofErr w:type="spellEnd"/>
      <w:r w:rsidRPr="00837217">
        <w:rPr>
          <w:rFonts w:asciiTheme="minorHAnsi" w:hAnsiTheme="minorHAnsi" w:cstheme="minorHAnsi"/>
          <w:sz w:val="16"/>
        </w:rPr>
        <w:t xml:space="preserve"> </w:t>
      </w:r>
      <w:r w:rsidRPr="00837217">
        <w:rPr>
          <w:rStyle w:val="StyleUnderline"/>
          <w:rFonts w:asciiTheme="minorHAnsi" w:hAnsiTheme="minorHAnsi" w:cstheme="minorHAnsi"/>
        </w:rPr>
        <w:t>values</w:t>
      </w:r>
      <w:r w:rsidRPr="00837217">
        <w:rPr>
          <w:rFonts w:asciiTheme="minorHAnsi" w:hAnsiTheme="minorHAnsi" w:cstheme="minorHAnsi"/>
          <w:sz w:val="16"/>
        </w:rPr>
        <w:t xml:space="preserve"> and cultures (for instance, Nazism in Germany and militarism in Japan before the mid-twentieth century, and communism in the Soviet Union during the Cold War) can </w:t>
      </w:r>
      <w:r w:rsidRPr="00837217">
        <w:rPr>
          <w:rStyle w:val="StyleUnderline"/>
          <w:rFonts w:asciiTheme="minorHAnsi" w:hAnsiTheme="minorHAnsi" w:cstheme="minorHAnsi"/>
        </w:rPr>
        <w:t xml:space="preserve">pose </w:t>
      </w:r>
      <w:r w:rsidRPr="00837217">
        <w:rPr>
          <w:rStyle w:val="Emphasis"/>
          <w:rFonts w:asciiTheme="minorHAnsi" w:hAnsiTheme="minorHAnsi" w:cstheme="minorHAnsi"/>
        </w:rPr>
        <w:t>significant challenges</w:t>
      </w:r>
      <w:r w:rsidRPr="00837217">
        <w:rPr>
          <w:rStyle w:val="StyleUnderline"/>
          <w:rFonts w:asciiTheme="minorHAnsi" w:hAnsiTheme="minorHAnsi" w:cstheme="minorHAnsi"/>
        </w:rPr>
        <w:t xml:space="preserve"> to democratic and liberal regimes</w:t>
      </w:r>
      <w:r w:rsidRPr="00837217">
        <w:rPr>
          <w:rFonts w:asciiTheme="minorHAnsi" w:hAnsiTheme="minorHAnsi" w:cstheme="minorHAnsi"/>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837217">
        <w:rPr>
          <w:rStyle w:val="Emphasis"/>
          <w:rFonts w:asciiTheme="minorHAnsi" w:hAnsiTheme="minorHAnsi" w:cstheme="minorHAnsi"/>
          <w:highlight w:val="yellow"/>
        </w:rPr>
        <w:t xml:space="preserve">economic interdependence </w:t>
      </w:r>
      <w:r w:rsidRPr="00837217">
        <w:rPr>
          <w:rStyle w:val="Emphasis"/>
          <w:rFonts w:asciiTheme="minorHAnsi" w:hAnsiTheme="minorHAnsi" w:cstheme="minorHAnsi"/>
        </w:rPr>
        <w:t xml:space="preserve">alone </w:t>
      </w:r>
      <w:r w:rsidRPr="00837217">
        <w:rPr>
          <w:rStyle w:val="Emphasis"/>
          <w:rFonts w:asciiTheme="minorHAnsi" w:hAnsiTheme="minorHAnsi" w:cstheme="minorHAnsi"/>
          <w:highlight w:val="yellow"/>
        </w:rPr>
        <w:t>cannot prevent a war for hegemony</w:t>
      </w:r>
      <w:r w:rsidRPr="00837217">
        <w:rPr>
          <w:rFonts w:asciiTheme="minorHAnsi" w:hAnsiTheme="minorHAnsi" w:cstheme="minorHAnsi"/>
          <w:sz w:val="16"/>
        </w:rPr>
        <w:t xml:space="preserve">. </w:t>
      </w:r>
      <w:r w:rsidRPr="00837217">
        <w:rPr>
          <w:rStyle w:val="StyleUnderline"/>
          <w:rFonts w:asciiTheme="minorHAnsi" w:hAnsiTheme="minorHAnsi" w:cstheme="minorHAnsi"/>
        </w:rPr>
        <w:t>Germany was one of the main trade partners of Great Britain before World War I</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and Japan was the number three importer of American products before its attack on Pearl Harbor</w:t>
      </w:r>
      <w:r w:rsidRPr="00837217">
        <w:rPr>
          <w:rFonts w:asciiTheme="minorHAnsi" w:hAnsiTheme="minorHAnsi" w:cstheme="minorHAnsi"/>
          <w:sz w:val="16"/>
        </w:rPr>
        <w:t xml:space="preserve"> (</w:t>
      </w:r>
      <w:proofErr w:type="spellStart"/>
      <w:r w:rsidRPr="00837217">
        <w:rPr>
          <w:rFonts w:asciiTheme="minorHAnsi" w:hAnsiTheme="minorHAnsi" w:cstheme="minorHAnsi"/>
          <w:sz w:val="16"/>
        </w:rPr>
        <w:t>Keylor</w:t>
      </w:r>
      <w:proofErr w:type="spellEnd"/>
      <w:r w:rsidRPr="00837217">
        <w:rPr>
          <w:rFonts w:asciiTheme="minorHAnsi" w:hAnsiTheme="minorHAnsi" w:cstheme="minorHAnsi"/>
          <w:sz w:val="16"/>
        </w:rPr>
        <w:t xml:space="preserve"> 2011). A relatively peaceful relationship or transition is possible when economic interdependence is supported by a solid democratic alliance between a rising great power and an existing or declining </w:t>
      </w:r>
      <w:proofErr w:type="gramStart"/>
      <w:r w:rsidRPr="00837217">
        <w:rPr>
          <w:rFonts w:asciiTheme="minorHAnsi" w:hAnsiTheme="minorHAnsi" w:cstheme="minorHAnsi"/>
          <w:sz w:val="16"/>
        </w:rPr>
        <w:t>one.</w:t>
      </w:r>
      <w:r w:rsidRPr="00837217">
        <w:rPr>
          <w:rFonts w:asciiTheme="minorHAnsi" w:hAnsiTheme="minorHAnsi" w:cstheme="minorHAnsi"/>
          <w:sz w:val="12"/>
        </w:rPr>
        <w:t>¶</w:t>
      </w:r>
      <w:proofErr w:type="gramEnd"/>
      <w:r w:rsidRPr="00837217">
        <w:rPr>
          <w:rFonts w:asciiTheme="minorHAnsi" w:hAnsiTheme="minorHAnsi" w:cstheme="minorHAnsi"/>
          <w:sz w:val="16"/>
        </w:rPr>
        <w:t xml:space="preserve"> Some scholars such as </w:t>
      </w:r>
      <w:proofErr w:type="spellStart"/>
      <w:r w:rsidRPr="00837217">
        <w:rPr>
          <w:rFonts w:asciiTheme="minorHAnsi" w:hAnsiTheme="minorHAnsi" w:cstheme="minorHAnsi"/>
          <w:sz w:val="16"/>
        </w:rPr>
        <w:t>Ikenberry</w:t>
      </w:r>
      <w:proofErr w:type="spellEnd"/>
      <w:r w:rsidRPr="00837217">
        <w:rPr>
          <w:rFonts w:asciiTheme="minorHAnsi" w:hAnsiTheme="minorHAnsi" w:cstheme="minorHAnsi"/>
          <w:sz w:val="16"/>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837217">
        <w:rPr>
          <w:rFonts w:asciiTheme="minorHAnsi" w:hAnsiTheme="minorHAnsi" w:cstheme="minorHAnsi"/>
          <w:sz w:val="16"/>
        </w:rPr>
        <w:t>Zagare</w:t>
      </w:r>
      <w:proofErr w:type="spellEnd"/>
      <w:r w:rsidRPr="00837217">
        <w:rPr>
          <w:rFonts w:asciiTheme="minorHAnsi" w:hAnsiTheme="minorHAnsi" w:cstheme="minorHAnsi"/>
          <w:sz w:val="16"/>
        </w:rPr>
        <w:t xml:space="preserve"> 1990; </w:t>
      </w:r>
      <w:proofErr w:type="spellStart"/>
      <w:r w:rsidRPr="00837217">
        <w:rPr>
          <w:rFonts w:asciiTheme="minorHAnsi" w:hAnsiTheme="minorHAnsi" w:cstheme="minorHAnsi"/>
          <w:sz w:val="16"/>
        </w:rPr>
        <w:t>Tammen</w:t>
      </w:r>
      <w:proofErr w:type="spellEnd"/>
      <w:r w:rsidRPr="00837217">
        <w:rPr>
          <w:rFonts w:asciiTheme="minorHAnsi" w:hAnsiTheme="minorHAnsi" w:cstheme="minorHAnsi"/>
          <w:sz w:val="16"/>
        </w:rPr>
        <w:t xml:space="preserve"> et al. 2000). The idea of nuclear deterrence is based upon the assumption of the rationality of actors (states): </w:t>
      </w:r>
      <w:proofErr w:type="gramStart"/>
      <w:r w:rsidRPr="00837217">
        <w:rPr>
          <w:rFonts w:asciiTheme="minorHAnsi" w:hAnsiTheme="minorHAnsi" w:cstheme="minorHAnsi"/>
          <w:sz w:val="16"/>
        </w:rPr>
        <w:t>as long as</w:t>
      </w:r>
      <w:proofErr w:type="gramEnd"/>
      <w:r w:rsidRPr="00837217">
        <w:rPr>
          <w:rFonts w:asciiTheme="minorHAnsi" w:hAnsiTheme="minorHAnsi" w:cstheme="minorHAnsi"/>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837217">
        <w:rPr>
          <w:rStyle w:val="StyleUnderline"/>
          <w:rFonts w:asciiTheme="minorHAnsi" w:hAnsiTheme="minorHAnsi" w:cstheme="minorHAnsi"/>
        </w:rPr>
        <w:t>China and the United States have enhanced their cooperation to address various global issues</w:t>
      </w:r>
      <w:r w:rsidRPr="00837217">
        <w:rPr>
          <w:rFonts w:asciiTheme="minorHAnsi" w:hAnsiTheme="minorHAnsi" w:cstheme="minorHAnsi"/>
          <w:sz w:val="16"/>
        </w:rPr>
        <w:t xml:space="preserve"> like global warming, international terrorism, energy issues, and global economic stability. </w:t>
      </w:r>
      <w:r w:rsidRPr="00837217">
        <w:rPr>
          <w:rStyle w:val="Emphasis"/>
          <w:rFonts w:asciiTheme="minorHAnsi" w:hAnsiTheme="minorHAnsi" w:cstheme="minorHAnsi"/>
        </w:rPr>
        <w:t>But these issues are not strong enough</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to bring them together to </w:t>
      </w:r>
      <w:r w:rsidRPr="00837217">
        <w:rPr>
          <w:rStyle w:val="Emphasis"/>
          <w:rFonts w:asciiTheme="minorHAnsi" w:hAnsiTheme="minorHAnsi" w:cstheme="minorHAnsi"/>
        </w:rPr>
        <w:t>overcome their mistrust</w:t>
      </w:r>
      <w:r w:rsidRPr="00837217">
        <w:rPr>
          <w:rFonts w:asciiTheme="minorHAnsi" w:hAnsiTheme="minorHAnsi" w:cstheme="minorHAnsi"/>
          <w:sz w:val="16"/>
        </w:rPr>
        <w:t xml:space="preserve"> </w:t>
      </w:r>
      <w:r w:rsidRPr="00837217">
        <w:rPr>
          <w:rStyle w:val="StyleUnderline"/>
          <w:rFonts w:asciiTheme="minorHAnsi" w:hAnsiTheme="minorHAnsi" w:cstheme="minorHAnsi"/>
        </w:rPr>
        <w:t>that stems from their different values, beliefs, and perceptions</w:t>
      </w:r>
      <w:r w:rsidRPr="00837217">
        <w:rPr>
          <w:rFonts w:asciiTheme="minorHAnsi" w:hAnsiTheme="minorHAnsi" w:cstheme="minorHAnsi"/>
          <w:sz w:val="16"/>
        </w:rPr>
        <w:t xml:space="preserve"> (Friedberg 2011). </w:t>
      </w:r>
      <w:r w:rsidRPr="00837217">
        <w:rPr>
          <w:rStyle w:val="StyleUnderline"/>
          <w:rFonts w:asciiTheme="minorHAnsi" w:hAnsiTheme="minorHAnsi" w:cstheme="minorHAnsi"/>
        </w:rPr>
        <w:t xml:space="preserve">What is more important is whether they can set mutually agreeable international rules on traditional security issues including </w:t>
      </w:r>
      <w:r w:rsidRPr="00837217">
        <w:rPr>
          <w:rStyle w:val="Emphasis"/>
          <w:rFonts w:asciiTheme="minorHAnsi" w:hAnsiTheme="minorHAnsi" w:cstheme="minorHAnsi"/>
        </w:rPr>
        <w:t>territorial disputes</w:t>
      </w:r>
      <w:r w:rsidRPr="00837217">
        <w:rPr>
          <w:rFonts w:asciiTheme="minorHAnsi" w:hAnsiTheme="minorHAnsi" w:cstheme="minorHAnsi"/>
          <w:sz w:val="16"/>
        </w:rPr>
        <w:t>.</w:t>
      </w:r>
    </w:p>
    <w:p w14:paraId="00120EDA" w14:textId="77777777" w:rsidR="00FC53FA" w:rsidRPr="00837217" w:rsidRDefault="00FC53FA" w:rsidP="00FC53FA">
      <w:pPr>
        <w:pStyle w:val="Heading4"/>
        <w:spacing w:line="240" w:lineRule="auto"/>
        <w:rPr>
          <w:rFonts w:asciiTheme="minorHAnsi" w:hAnsiTheme="minorHAnsi" w:cstheme="minorHAnsi"/>
        </w:rPr>
      </w:pPr>
      <w:bookmarkStart w:id="0" w:name="_Hlk93076949"/>
      <w:r w:rsidRPr="00837217">
        <w:rPr>
          <w:rFonts w:asciiTheme="minorHAnsi" w:hAnsiTheme="minorHAnsi" w:cstheme="minorHAnsi"/>
        </w:rPr>
        <w:t>Pentagon warfare is uniquely escalatory – nuclear war is certain</w:t>
      </w:r>
    </w:p>
    <w:p w14:paraId="4FD06E4D" w14:textId="77777777" w:rsidR="00FC53FA" w:rsidRPr="00837217" w:rsidRDefault="00FC53FA" w:rsidP="00FC53FA">
      <w:pPr>
        <w:spacing w:line="240" w:lineRule="auto"/>
        <w:rPr>
          <w:rFonts w:asciiTheme="minorHAnsi" w:hAnsiTheme="minorHAnsi" w:cstheme="minorHAnsi"/>
        </w:rPr>
      </w:pPr>
      <w:r w:rsidRPr="00837217">
        <w:rPr>
          <w:rStyle w:val="Style13ptBold"/>
          <w:rFonts w:asciiTheme="minorHAnsi" w:hAnsiTheme="minorHAnsi" w:cstheme="minorHAnsi"/>
        </w:rPr>
        <w:t>Talmadge 18</w:t>
      </w:r>
      <w:r w:rsidRPr="00837217">
        <w:rPr>
          <w:rFonts w:asciiTheme="minorHAnsi" w:hAnsiTheme="minorHAnsi" w:cstheme="minorHAnsi"/>
          <w:sz w:val="16"/>
          <w:szCs w:val="16"/>
        </w:rPr>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"Beijing’s Nuclear Option," Foreign Affairs, 10-15-2018, https://www.foreignaffairs.com/articles/china/2018-10-15/beijings-nuclear-option) // </w:t>
      </w:r>
      <w:proofErr w:type="spellStart"/>
      <w:r w:rsidRPr="00837217">
        <w:rPr>
          <w:rFonts w:asciiTheme="minorHAnsi" w:hAnsiTheme="minorHAnsi" w:cstheme="minorHAnsi"/>
          <w:sz w:val="16"/>
          <w:szCs w:val="16"/>
        </w:rPr>
        <w:t>ris</w:t>
      </w:r>
      <w:proofErr w:type="spellEnd"/>
      <w:r w:rsidRPr="00837217">
        <w:rPr>
          <w:rFonts w:asciiTheme="minorHAnsi" w:hAnsiTheme="minorHAnsi" w:cstheme="minorHAnsi"/>
          <w:sz w:val="16"/>
          <w:szCs w:val="16"/>
        </w:rPr>
        <w:t xml:space="preserve"> recut</w:t>
      </w:r>
    </w:p>
    <w:p w14:paraId="25C27322" w14:textId="319608DA" w:rsidR="00FC53FA" w:rsidRPr="00837217" w:rsidRDefault="00FC53FA" w:rsidP="00FC53FA">
      <w:pPr>
        <w:spacing w:line="240" w:lineRule="auto"/>
        <w:rPr>
          <w:rFonts w:asciiTheme="minorHAnsi" w:hAnsiTheme="minorHAnsi" w:cstheme="minorHAnsi"/>
        </w:rPr>
      </w:pPr>
      <w:r w:rsidRPr="00837217">
        <w:rPr>
          <w:rStyle w:val="StyleUnderline"/>
          <w:rFonts w:asciiTheme="minorHAnsi" w:hAnsiTheme="minorHAnsi" w:cstheme="minorHAnsi"/>
          <w:highlight w:val="yellow"/>
        </w:rPr>
        <w:t xml:space="preserve">As China’s </w:t>
      </w:r>
      <w:r w:rsidRPr="00837217">
        <w:rPr>
          <w:rStyle w:val="StyleUnderline"/>
          <w:rFonts w:asciiTheme="minorHAnsi" w:hAnsiTheme="minorHAnsi" w:cstheme="minorHAnsi"/>
        </w:rPr>
        <w:t xml:space="preserve">power </w:t>
      </w:r>
      <w:r w:rsidRPr="00837217">
        <w:rPr>
          <w:rStyle w:val="StyleUnderline"/>
          <w:rFonts w:asciiTheme="minorHAnsi" w:hAnsiTheme="minorHAnsi" w:cstheme="minorHAnsi"/>
          <w:highlight w:val="yellow"/>
        </w:rPr>
        <w:t>has grown</w:t>
      </w:r>
      <w:r w:rsidRPr="00837217">
        <w:rPr>
          <w:rStyle w:val="StyleUnderline"/>
          <w:rFonts w:asciiTheme="minorHAnsi" w:hAnsiTheme="minorHAnsi" w:cstheme="minorHAnsi"/>
        </w:rPr>
        <w:t xml:space="preserve"> in recent years, </w:t>
      </w:r>
      <w:r w:rsidRPr="00837217">
        <w:rPr>
          <w:rStyle w:val="StyleUnderline"/>
          <w:rFonts w:asciiTheme="minorHAnsi" w:hAnsiTheme="minorHAnsi" w:cstheme="minorHAnsi"/>
          <w:highlight w:val="yellow"/>
        </w:rPr>
        <w:t>so, too, has</w:t>
      </w:r>
      <w:r w:rsidRPr="00837217">
        <w:rPr>
          <w:rStyle w:val="StyleUnderline"/>
          <w:rFonts w:asciiTheme="minorHAnsi" w:hAnsiTheme="minorHAnsi" w:cstheme="minorHAnsi"/>
        </w:rPr>
        <w:t xml:space="preserve"> the </w:t>
      </w:r>
      <w:r w:rsidRPr="00837217">
        <w:rPr>
          <w:rStyle w:val="StyleUnderline"/>
          <w:rFonts w:asciiTheme="minorHAnsi" w:hAnsiTheme="minorHAnsi" w:cstheme="minorHAnsi"/>
          <w:highlight w:val="yellow"/>
        </w:rPr>
        <w:t>risk of war</w:t>
      </w:r>
      <w:r w:rsidRPr="00837217">
        <w:rPr>
          <w:rStyle w:val="StyleUnderline"/>
          <w:rFonts w:asciiTheme="minorHAnsi" w:hAnsiTheme="minorHAnsi" w:cstheme="minorHAnsi"/>
        </w:rPr>
        <w:t xml:space="preserve"> with the United States. Under President Xi Jinping, China has increased its political and economic pressure on Taiwan and built military installations</w:t>
      </w:r>
      <w:r w:rsidRPr="00837217">
        <w:rPr>
          <w:rFonts w:asciiTheme="minorHAnsi" w:hAnsiTheme="minorHAnsi" w:cstheme="minorHAnsi"/>
          <w:sz w:val="16"/>
        </w:rPr>
        <w:t xml:space="preserve"> on coral reefs </w:t>
      </w:r>
      <w:r w:rsidRPr="00837217">
        <w:rPr>
          <w:rStyle w:val="StyleUnderline"/>
          <w:rFonts w:asciiTheme="minorHAnsi" w:hAnsiTheme="minorHAnsi" w:cstheme="minorHAnsi"/>
        </w:rPr>
        <w:t xml:space="preserve">in the South China Sea, fueling Washington’s fears that Chinese expansionism will threaten U.S. allies and influence in the region. </w:t>
      </w:r>
      <w:r w:rsidRPr="00837217">
        <w:rPr>
          <w:rStyle w:val="StyleUnderline"/>
          <w:rFonts w:asciiTheme="minorHAnsi" w:hAnsiTheme="minorHAnsi" w:cstheme="minorHAnsi"/>
          <w:highlight w:val="yellow"/>
        </w:rPr>
        <w:t xml:space="preserve">U.S. </w:t>
      </w:r>
      <w:r w:rsidRPr="00837217">
        <w:rPr>
          <w:rStyle w:val="StyleUnderline"/>
          <w:rFonts w:asciiTheme="minorHAnsi" w:hAnsiTheme="minorHAnsi" w:cstheme="minorHAnsi"/>
        </w:rPr>
        <w:t xml:space="preserve">destroyers have </w:t>
      </w:r>
      <w:r w:rsidRPr="00837217">
        <w:rPr>
          <w:rStyle w:val="StyleUnderline"/>
          <w:rFonts w:asciiTheme="minorHAnsi" w:hAnsiTheme="minorHAnsi" w:cstheme="minorHAnsi"/>
          <w:highlight w:val="yellow"/>
        </w:rPr>
        <w:t>transited the Taiwan Strait</w:t>
      </w:r>
      <w:r w:rsidRPr="00837217">
        <w:rPr>
          <w:rStyle w:val="StyleUnderline"/>
          <w:rFonts w:asciiTheme="minorHAnsi" w:hAnsiTheme="minorHAnsi" w:cstheme="minorHAnsi"/>
        </w:rPr>
        <w:t>,</w:t>
      </w:r>
      <w:r w:rsidRPr="00837217">
        <w:rPr>
          <w:rFonts w:asciiTheme="minorHAnsi" w:hAnsiTheme="minorHAnsi" w:cstheme="minorHAnsi"/>
          <w:sz w:val="16"/>
        </w:rPr>
        <w:t xml:space="preserve"> to loud protests from Beijing. American policymakers have wondered aloud whether they should send an aircraft carrier through the strait as well</w:t>
      </w:r>
      <w:r w:rsidRPr="00837217">
        <w:rPr>
          <w:rFonts w:asciiTheme="minorHAnsi" w:hAnsiTheme="minorHAnsi" w:cstheme="minorHAnsi"/>
          <w:sz w:val="16"/>
          <w:szCs w:val="16"/>
        </w:rPr>
        <w:t xml:space="preserve">. </w:t>
      </w:r>
      <w:r w:rsidRPr="00837217">
        <w:rPr>
          <w:rStyle w:val="StyleUnderline"/>
          <w:rFonts w:asciiTheme="minorHAnsi" w:hAnsiTheme="minorHAnsi" w:cstheme="minorHAnsi"/>
          <w:highlight w:val="yellow"/>
        </w:rPr>
        <w:t>Chinese</w:t>
      </w:r>
      <w:r w:rsidRPr="00837217">
        <w:rPr>
          <w:rStyle w:val="StyleUnderline"/>
          <w:rFonts w:asciiTheme="minorHAnsi" w:hAnsiTheme="minorHAnsi" w:cstheme="minorHAnsi"/>
        </w:rPr>
        <w:t xml:space="preserve"> fighter </w:t>
      </w:r>
      <w:r w:rsidRPr="00837217">
        <w:rPr>
          <w:rStyle w:val="StyleUnderline"/>
          <w:rFonts w:asciiTheme="minorHAnsi" w:hAnsiTheme="minorHAnsi" w:cstheme="minorHAnsi"/>
          <w:highlight w:val="yellow"/>
        </w:rPr>
        <w:t>jets</w:t>
      </w:r>
      <w:r w:rsidRPr="00837217">
        <w:rPr>
          <w:rStyle w:val="StyleUnderline"/>
          <w:rFonts w:asciiTheme="minorHAnsi" w:hAnsiTheme="minorHAnsi" w:cstheme="minorHAnsi"/>
        </w:rPr>
        <w:t xml:space="preserve"> have </w:t>
      </w:r>
      <w:r w:rsidRPr="00837217">
        <w:rPr>
          <w:rStyle w:val="StyleUnderline"/>
          <w:rFonts w:asciiTheme="minorHAnsi" w:hAnsiTheme="minorHAnsi" w:cstheme="minorHAnsi"/>
          <w:highlight w:val="yellow"/>
        </w:rPr>
        <w:t>intercepted U.S. aircraft</w:t>
      </w:r>
      <w:r w:rsidRPr="00837217">
        <w:rPr>
          <w:rFonts w:asciiTheme="minorHAnsi" w:hAnsiTheme="minorHAnsi" w:cstheme="minorHAnsi"/>
          <w:sz w:val="16"/>
        </w:rPr>
        <w:t xml:space="preserve"> in the skies above the South China Sea. Meanwhile, </w:t>
      </w:r>
      <w:r w:rsidRPr="00837217">
        <w:rPr>
          <w:rStyle w:val="StyleUnderline"/>
          <w:rFonts w:asciiTheme="minorHAnsi" w:hAnsiTheme="minorHAnsi" w:cstheme="minorHAnsi"/>
        </w:rPr>
        <w:t>U.S. President Donald Trump has brought long-simmering economic disputes to a rolling boil.</w:t>
      </w:r>
      <w:r w:rsidRPr="00837217">
        <w:rPr>
          <w:rFonts w:asciiTheme="minorHAnsi" w:hAnsiTheme="minorHAnsi" w:cstheme="minorHAnsi"/>
          <w:sz w:val="16"/>
        </w:rPr>
        <w:t xml:space="preserve"> A war between the two countries remains unlikely, but </w:t>
      </w:r>
      <w:r w:rsidRPr="00837217">
        <w:rPr>
          <w:rStyle w:val="StyleUnderline"/>
          <w:rFonts w:asciiTheme="minorHAnsi" w:hAnsiTheme="minorHAnsi" w:cstheme="minorHAnsi"/>
        </w:rPr>
        <w:t xml:space="preserve">the prospect of a </w:t>
      </w:r>
      <w:r w:rsidRPr="00837217">
        <w:rPr>
          <w:rStyle w:val="StyleUnderline"/>
          <w:rFonts w:asciiTheme="minorHAnsi" w:hAnsiTheme="minorHAnsi" w:cstheme="minorHAnsi"/>
          <w:highlight w:val="yellow"/>
        </w:rPr>
        <w:t>military confrontation</w:t>
      </w:r>
      <w:r w:rsidRPr="00837217">
        <w:rPr>
          <w:rStyle w:val="StyleUnderline"/>
          <w:rFonts w:asciiTheme="minorHAnsi" w:hAnsiTheme="minorHAnsi" w:cstheme="minorHAnsi"/>
        </w:rPr>
        <w:t>—resulting, for example, from a Chinese campaign against Taiwan—</w:t>
      </w:r>
      <w:r w:rsidRPr="00837217">
        <w:rPr>
          <w:rStyle w:val="StyleUnderline"/>
          <w:rFonts w:asciiTheme="minorHAnsi" w:hAnsiTheme="minorHAnsi" w:cstheme="minorHAnsi"/>
          <w:highlight w:val="yellow"/>
        </w:rPr>
        <w:t xml:space="preserve">no longer </w:t>
      </w:r>
      <w:r w:rsidRPr="00837217">
        <w:rPr>
          <w:rStyle w:val="StyleUnderline"/>
          <w:rFonts w:asciiTheme="minorHAnsi" w:hAnsiTheme="minorHAnsi" w:cstheme="minorHAnsi"/>
        </w:rPr>
        <w:t xml:space="preserve">seems as </w:t>
      </w:r>
      <w:r w:rsidRPr="00837217">
        <w:rPr>
          <w:rStyle w:val="StyleUnderline"/>
          <w:rFonts w:asciiTheme="minorHAnsi" w:hAnsiTheme="minorHAnsi" w:cstheme="minorHAnsi"/>
          <w:highlight w:val="yellow"/>
        </w:rPr>
        <w:t>implausible</w:t>
      </w:r>
      <w:r w:rsidRPr="00837217">
        <w:rPr>
          <w:rStyle w:val="StyleUnderline"/>
          <w:rFonts w:asciiTheme="minorHAnsi" w:hAnsiTheme="minorHAnsi" w:cstheme="minorHAnsi"/>
        </w:rPr>
        <w:t xml:space="preserve"> as it once did. And the odds of such a confrontation going nuclear are higher than most policymakers and analysts think.</w:t>
      </w:r>
      <w:r w:rsidRPr="00837217">
        <w:rPr>
          <w:rFonts w:asciiTheme="minorHAnsi" w:hAnsiTheme="minorHAnsi" w:cstheme="minorHAnsi"/>
          <w:sz w:val="16"/>
        </w:rPr>
        <w:t xml:space="preserve"> Members of </w:t>
      </w:r>
      <w:r w:rsidRPr="00837217">
        <w:rPr>
          <w:rStyle w:val="StyleUnderline"/>
          <w:rFonts w:asciiTheme="minorHAnsi" w:hAnsiTheme="minorHAnsi" w:cstheme="minorHAnsi"/>
        </w:rPr>
        <w:t>China’s strategic com­munity tend to dismiss such concerns. Likewise, U.S. studies of a potential war with China often exclude nuclear weapons</w:t>
      </w:r>
      <w:r w:rsidRPr="00837217">
        <w:rPr>
          <w:rFonts w:asciiTheme="minorHAnsi" w:hAnsiTheme="minorHAnsi" w:cstheme="minorHAnsi"/>
          <w:sz w:val="16"/>
        </w:rPr>
        <w:t xml:space="preserve">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837217">
        <w:rPr>
          <w:rStyle w:val="StyleUnderline"/>
          <w:rFonts w:asciiTheme="minorHAnsi" w:hAnsiTheme="minorHAnsi" w:cstheme="minorHAnsi"/>
        </w:rPr>
        <w:t>This assurance is misguided.</w:t>
      </w:r>
      <w:r w:rsidRPr="00837217">
        <w:rPr>
          <w:rFonts w:asciiTheme="minorHAnsi" w:hAnsiTheme="minorHAnsi" w:cstheme="minorHAnsi"/>
          <w:sz w:val="16"/>
        </w:rPr>
        <w:t xml:space="preserve"> If deployed against China, the </w:t>
      </w:r>
      <w:r w:rsidRPr="00837217">
        <w:rPr>
          <w:rFonts w:asciiTheme="minorHAnsi" w:hAnsiTheme="minorHAnsi" w:cstheme="minorHAnsi"/>
          <w:highlight w:val="yellow"/>
          <w:u w:val="single"/>
        </w:rPr>
        <w:t>Pentagon’s</w:t>
      </w:r>
      <w:r w:rsidRPr="00837217">
        <w:rPr>
          <w:rFonts w:asciiTheme="minorHAnsi" w:hAnsiTheme="minorHAnsi" w:cstheme="minorHAnsi"/>
          <w:u w:val="single"/>
        </w:rPr>
        <w:t xml:space="preserve"> preferred style of</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conventional war</w:t>
      </w:r>
      <w:r w:rsidRPr="00837217">
        <w:rPr>
          <w:rStyle w:val="StyleUnderline"/>
          <w:rFonts w:asciiTheme="minorHAnsi" w:hAnsiTheme="minorHAnsi" w:cstheme="minorHAnsi"/>
        </w:rPr>
        <w:t xml:space="preserve">fare </w:t>
      </w:r>
      <w:r w:rsidRPr="00837217">
        <w:rPr>
          <w:rStyle w:val="StyleUnderline"/>
          <w:rFonts w:asciiTheme="minorHAnsi" w:hAnsiTheme="minorHAnsi" w:cstheme="minorHAnsi"/>
          <w:highlight w:val="yellow"/>
        </w:rPr>
        <w:t>would be a</w:t>
      </w:r>
      <w:r w:rsidRPr="00837217">
        <w:rPr>
          <w:rStyle w:val="StyleUnderline"/>
          <w:rFonts w:asciiTheme="minorHAnsi" w:hAnsiTheme="minorHAnsi" w:cstheme="minorHAnsi"/>
        </w:rPr>
        <w:t xml:space="preserve"> potential </w:t>
      </w:r>
      <w:r w:rsidRPr="00837217">
        <w:rPr>
          <w:rStyle w:val="StyleUnderline"/>
          <w:rFonts w:asciiTheme="minorHAnsi" w:hAnsiTheme="minorHAnsi" w:cstheme="minorHAnsi"/>
          <w:highlight w:val="yellow"/>
        </w:rPr>
        <w:t>recipe for nuclear escalation</w:t>
      </w:r>
      <w:r w:rsidRPr="00837217">
        <w:rPr>
          <w:rStyle w:val="StyleUnderline"/>
          <w:rFonts w:asciiTheme="minorHAnsi" w:hAnsiTheme="minorHAnsi" w:cstheme="minorHAnsi"/>
        </w:rPr>
        <w:t>.</w:t>
      </w:r>
      <w:r w:rsidRPr="00837217">
        <w:rPr>
          <w:rFonts w:asciiTheme="minorHAnsi" w:hAnsiTheme="minorHAnsi" w:cstheme="minorHAnsi"/>
          <w:sz w:val="16"/>
        </w:rPr>
        <w:t xml:space="preserve"> Since the end of the Cold War, the United States’ signature approach to war has been simple: punch deep into enemy territory </w:t>
      </w:r>
      <w:proofErr w:type="gramStart"/>
      <w:r w:rsidRPr="00837217">
        <w:rPr>
          <w:rFonts w:asciiTheme="minorHAnsi" w:hAnsiTheme="minorHAnsi" w:cstheme="minorHAnsi"/>
          <w:sz w:val="16"/>
        </w:rPr>
        <w:t>in order to</w:t>
      </w:r>
      <w:proofErr w:type="gramEnd"/>
      <w:r w:rsidRPr="00837217">
        <w:rPr>
          <w:rFonts w:asciiTheme="minorHAnsi" w:hAnsiTheme="minorHAnsi" w:cstheme="minorHAnsi"/>
          <w:sz w:val="16"/>
        </w:rPr>
        <w:t xml:space="preserve"> rapidly knock out the opponent’s key military assets at minimal cost. But the Pentagon developed this formula in wars against Afghanistan, Iraq, Libya, and Serbia, none of which was a nuclear power. </w:t>
      </w:r>
      <w:r w:rsidRPr="00837217">
        <w:rPr>
          <w:rStyle w:val="StyleUnderline"/>
          <w:rFonts w:asciiTheme="minorHAnsi" w:hAnsiTheme="minorHAnsi" w:cstheme="minorHAnsi"/>
          <w:highlight w:val="yellow"/>
        </w:rPr>
        <w:t>China</w:t>
      </w:r>
      <w:r w:rsidRPr="00837217">
        <w:rPr>
          <w:rStyle w:val="StyleUnderline"/>
          <w:rFonts w:asciiTheme="minorHAnsi" w:hAnsiTheme="minorHAnsi" w:cstheme="minorHAnsi"/>
        </w:rPr>
        <w:t xml:space="preserve">, by contrast, not only </w:t>
      </w:r>
      <w:r w:rsidRPr="00837217">
        <w:rPr>
          <w:rStyle w:val="StyleUnderline"/>
          <w:rFonts w:asciiTheme="minorHAnsi" w:hAnsiTheme="minorHAnsi" w:cstheme="minorHAnsi"/>
          <w:highlight w:val="yellow"/>
        </w:rPr>
        <w:t>has nuclear weapons</w:t>
      </w:r>
      <w:r w:rsidRPr="00837217">
        <w:rPr>
          <w:rStyle w:val="StyleUnderline"/>
          <w:rFonts w:asciiTheme="minorHAnsi" w:hAnsiTheme="minorHAnsi" w:cstheme="minorHAnsi"/>
        </w:rPr>
        <w:t xml:space="preserve">; it has also </w:t>
      </w:r>
      <w:r w:rsidRPr="00837217">
        <w:rPr>
          <w:rStyle w:val="StyleUnderline"/>
          <w:rFonts w:asciiTheme="minorHAnsi" w:hAnsiTheme="minorHAnsi" w:cstheme="minorHAnsi"/>
          <w:highlight w:val="yellow"/>
        </w:rPr>
        <w:t>intermingled</w:t>
      </w:r>
      <w:r w:rsidRPr="00837217">
        <w:rPr>
          <w:rStyle w:val="StyleUnderline"/>
          <w:rFonts w:asciiTheme="minorHAnsi" w:hAnsiTheme="minorHAnsi" w:cstheme="minorHAnsi"/>
        </w:rPr>
        <w:t xml:space="preserve"> them </w:t>
      </w:r>
      <w:r w:rsidRPr="00837217">
        <w:rPr>
          <w:rStyle w:val="StyleUnderline"/>
          <w:rFonts w:asciiTheme="minorHAnsi" w:hAnsiTheme="minorHAnsi" w:cstheme="minorHAnsi"/>
          <w:highlight w:val="yellow"/>
        </w:rPr>
        <w:t>with</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conventional</w:t>
      </w:r>
      <w:r w:rsidRPr="00837217">
        <w:rPr>
          <w:rStyle w:val="StyleUnderline"/>
          <w:rFonts w:asciiTheme="minorHAnsi" w:hAnsiTheme="minorHAnsi" w:cstheme="minorHAnsi"/>
        </w:rPr>
        <w:t xml:space="preserve"> military </w:t>
      </w:r>
      <w:r w:rsidRPr="00837217">
        <w:rPr>
          <w:rStyle w:val="StyleUnderline"/>
          <w:rFonts w:asciiTheme="minorHAnsi" w:hAnsiTheme="minorHAnsi" w:cstheme="minorHAnsi"/>
          <w:highlight w:val="yellow"/>
        </w:rPr>
        <w:t>forces</w:t>
      </w:r>
      <w:r w:rsidRPr="00837217">
        <w:rPr>
          <w:rStyle w:val="StyleUnderline"/>
          <w:rFonts w:asciiTheme="minorHAnsi" w:hAnsiTheme="minorHAnsi" w:cstheme="minorHAnsi"/>
        </w:rPr>
        <w:t>,</w:t>
      </w:r>
      <w:r w:rsidRPr="00837217">
        <w:rPr>
          <w:rFonts w:asciiTheme="minorHAnsi" w:hAnsiTheme="minorHAnsi" w:cstheme="minorHAnsi"/>
          <w:sz w:val="16"/>
        </w:rPr>
        <w:t xml:space="preserve"> making it difficult to attack one without attacking the other. </w:t>
      </w:r>
      <w:r w:rsidRPr="00837217">
        <w:rPr>
          <w:rStyle w:val="StyleUnderline"/>
          <w:rFonts w:asciiTheme="minorHAnsi" w:hAnsiTheme="minorHAnsi" w:cstheme="minorHAnsi"/>
        </w:rPr>
        <w:t xml:space="preserve">This means that a major </w:t>
      </w:r>
      <w:r w:rsidRPr="00837217">
        <w:rPr>
          <w:rStyle w:val="StyleUnderline"/>
          <w:rFonts w:asciiTheme="minorHAnsi" w:hAnsiTheme="minorHAnsi" w:cstheme="minorHAnsi"/>
          <w:highlight w:val="yellow"/>
        </w:rPr>
        <w:t>U.S.</w:t>
      </w:r>
      <w:r w:rsidRPr="00837217">
        <w:rPr>
          <w:rStyle w:val="StyleUnderline"/>
          <w:rFonts w:asciiTheme="minorHAnsi" w:hAnsiTheme="minorHAnsi" w:cstheme="minorHAnsi"/>
        </w:rPr>
        <w:t xml:space="preserve"> military campaign </w:t>
      </w:r>
      <w:r w:rsidRPr="00837217">
        <w:rPr>
          <w:rStyle w:val="StyleUnderline"/>
          <w:rFonts w:asciiTheme="minorHAnsi" w:hAnsiTheme="minorHAnsi" w:cstheme="minorHAnsi"/>
          <w:highlight w:val="yellow"/>
        </w:rPr>
        <w:t>targeting China’s conventional forces would</w:t>
      </w:r>
      <w:r w:rsidRPr="00837217">
        <w:rPr>
          <w:rStyle w:val="StyleUnderline"/>
          <w:rFonts w:asciiTheme="minorHAnsi" w:hAnsiTheme="minorHAnsi" w:cstheme="minorHAnsi"/>
        </w:rPr>
        <w:t xml:space="preserve"> likely also </w:t>
      </w:r>
      <w:r w:rsidRPr="00837217">
        <w:rPr>
          <w:rStyle w:val="StyleUnderline"/>
          <w:rFonts w:asciiTheme="minorHAnsi" w:hAnsiTheme="minorHAnsi" w:cstheme="minorHAnsi"/>
          <w:highlight w:val="yellow"/>
        </w:rPr>
        <w:t xml:space="preserve">threaten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nuclear arsenal</w:t>
      </w:r>
      <w:r w:rsidRPr="00837217">
        <w:rPr>
          <w:rStyle w:val="StyleUnderline"/>
          <w:rFonts w:asciiTheme="minorHAnsi" w:hAnsiTheme="minorHAnsi" w:cstheme="minorHAnsi"/>
        </w:rPr>
        <w:t xml:space="preserve">. Faced with such a threat, </w:t>
      </w:r>
      <w:r w:rsidRPr="00837217">
        <w:rPr>
          <w:rStyle w:val="StyleUnderline"/>
          <w:rFonts w:asciiTheme="minorHAnsi" w:hAnsiTheme="minorHAnsi" w:cstheme="minorHAnsi"/>
          <w:highlight w:val="yellow"/>
        </w:rPr>
        <w:t xml:space="preserve">Chinese leaders </w:t>
      </w:r>
      <w:r w:rsidRPr="00837217">
        <w:rPr>
          <w:rStyle w:val="StyleUnderline"/>
          <w:rFonts w:asciiTheme="minorHAnsi" w:hAnsiTheme="minorHAnsi" w:cstheme="minorHAnsi"/>
        </w:rPr>
        <w:t xml:space="preserve">could </w:t>
      </w:r>
      <w:r w:rsidRPr="00837217">
        <w:rPr>
          <w:rStyle w:val="StyleUnderline"/>
          <w:rFonts w:asciiTheme="minorHAnsi" w:hAnsiTheme="minorHAnsi" w:cstheme="minorHAnsi"/>
          <w:highlight w:val="yellow"/>
        </w:rPr>
        <w:t>decide to use</w:t>
      </w:r>
      <w:r w:rsidRPr="00837217">
        <w:rPr>
          <w:rStyle w:val="StyleUnderline"/>
          <w:rFonts w:asciiTheme="minorHAnsi" w:hAnsiTheme="minorHAnsi" w:cstheme="minorHAnsi"/>
        </w:rPr>
        <w:t xml:space="preserve"> their </w:t>
      </w:r>
      <w:r w:rsidRPr="00837217">
        <w:rPr>
          <w:rStyle w:val="StyleUnderline"/>
          <w:rFonts w:asciiTheme="minorHAnsi" w:hAnsiTheme="minorHAnsi" w:cstheme="minorHAnsi"/>
          <w:highlight w:val="yellow"/>
        </w:rPr>
        <w:t>nuclear weapons while</w:t>
      </w:r>
      <w:r w:rsidRPr="00837217">
        <w:rPr>
          <w:rStyle w:val="StyleUnderline"/>
          <w:rFonts w:asciiTheme="minorHAnsi" w:hAnsiTheme="minorHAnsi" w:cstheme="minorHAnsi"/>
        </w:rPr>
        <w:t xml:space="preserve"> they were </w:t>
      </w:r>
      <w:r w:rsidRPr="00837217">
        <w:rPr>
          <w:rStyle w:val="StyleUnderline"/>
          <w:rFonts w:asciiTheme="minorHAnsi" w:hAnsiTheme="minorHAnsi" w:cstheme="minorHAnsi"/>
          <w:highlight w:val="yellow"/>
        </w:rPr>
        <w:t>still able</w:t>
      </w:r>
      <w:r w:rsidRPr="00837217">
        <w:rPr>
          <w:rStyle w:val="StyleUnderline"/>
          <w:rFonts w:asciiTheme="minorHAnsi" w:hAnsiTheme="minorHAnsi" w:cstheme="minorHAnsi"/>
        </w:rPr>
        <w:t xml:space="preserve"> to.</w:t>
      </w:r>
      <w:r w:rsidRPr="00837217">
        <w:rPr>
          <w:rFonts w:asciiTheme="minorHAnsi" w:hAnsiTheme="minorHAnsi" w:cstheme="minorHAnsi"/>
          <w:sz w:val="16"/>
        </w:rPr>
        <w:t xml:space="preserve"> As U.S. and Chinese leaders navigate a relationship fraught with mutual suspicion, they must come to grips with the fact </w:t>
      </w:r>
      <w:r w:rsidRPr="00837217">
        <w:rPr>
          <w:rStyle w:val="StyleUnderline"/>
          <w:rFonts w:asciiTheme="minorHAnsi" w:hAnsiTheme="minorHAnsi" w:cstheme="minorHAnsi"/>
        </w:rPr>
        <w:t>that a conventional war could skid into a nuclear confrontation.</w:t>
      </w:r>
      <w:r w:rsidRPr="00837217">
        <w:rPr>
          <w:rFonts w:asciiTheme="minorHAnsi" w:hAnsiTheme="minorHAnsi" w:cstheme="minorHAnsi"/>
          <w:sz w:val="16"/>
        </w:rPr>
        <w:t xml:space="preserve"> Although this risk is not high in absolute terms, </w:t>
      </w:r>
      <w:r w:rsidRPr="00837217">
        <w:rPr>
          <w:rStyle w:val="StyleUnderline"/>
          <w:rFonts w:asciiTheme="minorHAnsi" w:hAnsiTheme="minorHAnsi" w:cstheme="minorHAnsi"/>
        </w:rPr>
        <w:t xml:space="preserve">its </w:t>
      </w:r>
      <w:r w:rsidRPr="00837217">
        <w:rPr>
          <w:rStyle w:val="StyleUnderline"/>
          <w:rFonts w:asciiTheme="minorHAnsi" w:hAnsiTheme="minorHAnsi" w:cstheme="minorHAnsi"/>
          <w:highlight w:val="yellow"/>
        </w:rPr>
        <w:t>consequences for the</w:t>
      </w:r>
      <w:r w:rsidRPr="00837217">
        <w:rPr>
          <w:rStyle w:val="StyleUnderline"/>
          <w:rFonts w:asciiTheme="minorHAnsi" w:hAnsiTheme="minorHAnsi" w:cstheme="minorHAnsi"/>
        </w:rPr>
        <w:t xml:space="preserve"> region and the </w:t>
      </w:r>
      <w:r w:rsidRPr="00837217">
        <w:rPr>
          <w:rStyle w:val="StyleUnderline"/>
          <w:rFonts w:asciiTheme="minorHAnsi" w:hAnsiTheme="minorHAnsi" w:cstheme="minorHAnsi"/>
          <w:highlight w:val="yellow"/>
        </w:rPr>
        <w:t>world would be devastating</w:t>
      </w:r>
      <w:r w:rsidRPr="00837217">
        <w:rPr>
          <w:rStyle w:val="StyleUnderline"/>
          <w:rFonts w:asciiTheme="minorHAnsi" w:hAnsiTheme="minorHAnsi" w:cstheme="minorHAnsi"/>
        </w:rPr>
        <w:t xml:space="preserve">. </w:t>
      </w:r>
      <w:proofErr w:type="gramStart"/>
      <w:r w:rsidRPr="00837217">
        <w:rPr>
          <w:rStyle w:val="StyleUnderline"/>
          <w:rFonts w:asciiTheme="minorHAnsi" w:hAnsiTheme="minorHAnsi" w:cstheme="minorHAnsi"/>
        </w:rPr>
        <w:t>As long as</w:t>
      </w:r>
      <w:proofErr w:type="gramEnd"/>
      <w:r w:rsidRPr="00837217">
        <w:rPr>
          <w:rStyle w:val="StyleUnderline"/>
          <w:rFonts w:asciiTheme="minorHAnsi" w:hAnsiTheme="minorHAnsi" w:cstheme="minorHAnsi"/>
        </w:rPr>
        <w:t xml:space="preserve"> the United States and China continue to pursue their current grand strategies, the risk is likely to endure.</w:t>
      </w:r>
      <w:r w:rsidRPr="00837217">
        <w:rPr>
          <w:rFonts w:asciiTheme="minorHAnsi" w:hAnsiTheme="minorHAnsi" w:cstheme="minorHAnsi"/>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bookmarkEnd w:id="0"/>
    </w:p>
    <w:p w14:paraId="17E076FF" w14:textId="77777777" w:rsidR="00030C7D" w:rsidRPr="00837217" w:rsidRDefault="00030C7D" w:rsidP="00030C7D">
      <w:pPr>
        <w:pStyle w:val="Heading4"/>
        <w:spacing w:line="240" w:lineRule="auto"/>
        <w:rPr>
          <w:rFonts w:asciiTheme="minorHAnsi" w:hAnsiTheme="minorHAnsi" w:cstheme="minorHAnsi"/>
        </w:rPr>
      </w:pPr>
      <w:r w:rsidRPr="00837217">
        <w:rPr>
          <w:rFonts w:asciiTheme="minorHAnsi" w:hAnsiTheme="minorHAnsi" w:cstheme="minorHAnsi"/>
        </w:rPr>
        <w:t>US pursuit of hegemony makes existential conflict inevitable – only solution is immediate and absolute US dominance</w:t>
      </w:r>
    </w:p>
    <w:p w14:paraId="1941CF62" w14:textId="77777777" w:rsidR="00030C7D" w:rsidRPr="00837217" w:rsidRDefault="00030C7D" w:rsidP="00030C7D">
      <w:pPr>
        <w:spacing w:line="240" w:lineRule="auto"/>
        <w:rPr>
          <w:rFonts w:asciiTheme="minorHAnsi" w:hAnsiTheme="minorHAnsi" w:cstheme="minorHAnsi"/>
        </w:rPr>
      </w:pPr>
      <w:r w:rsidRPr="00837217">
        <w:rPr>
          <w:rFonts w:asciiTheme="minorHAnsi" w:hAnsiTheme="minorHAnsi" w:cstheme="minorHAnsi"/>
          <w:b/>
          <w:bCs/>
          <w:sz w:val="26"/>
          <w:szCs w:val="26"/>
        </w:rPr>
        <w:t>Latham 21</w:t>
      </w:r>
      <w:r w:rsidRPr="00837217">
        <w:rPr>
          <w:rFonts w:asciiTheme="minorHAnsi" w:hAnsiTheme="minorHAnsi" w:cstheme="minorHAnsi"/>
        </w:rPr>
        <w:t xml:space="preserve"> – Latham, Andrew, 12 August 2021, “Will China-US Great Power Competition Lead to War? A Thomistic Perspective,” E-International Relations, Andrew Latham is a professor of International Relations at Macalester College in Saint Paul, Minnesota, specializing in the politics of international conflict and security. He teaches courses on international security, Chinese foreign policy, war and peace in the Middle East, Regional Security in the Indo-Pacific Region, and the World Wars [Harker KB]</w:t>
      </w:r>
    </w:p>
    <w:p w14:paraId="0CBDA5AA" w14:textId="77777777" w:rsidR="00030C7D" w:rsidRPr="00837217" w:rsidRDefault="00030C7D" w:rsidP="00030C7D">
      <w:pPr>
        <w:spacing w:line="240" w:lineRule="auto"/>
        <w:rPr>
          <w:rStyle w:val="StyleUnderline"/>
          <w:rFonts w:asciiTheme="minorHAnsi" w:hAnsiTheme="minorHAnsi" w:cstheme="minorHAnsi"/>
        </w:rPr>
      </w:pPr>
      <w:r w:rsidRPr="00837217">
        <w:rPr>
          <w:rFonts w:asciiTheme="minorHAnsi" w:hAnsiTheme="minorHAnsi" w:cstheme="minorHAnsi"/>
          <w:sz w:val="16"/>
        </w:rPr>
        <w:t xml:space="preserve">On the contrary, in </w:t>
      </w:r>
      <w:r w:rsidRPr="00837217">
        <w:rPr>
          <w:rFonts w:asciiTheme="minorHAnsi" w:hAnsiTheme="minorHAnsi" w:cstheme="minorHAnsi"/>
          <w:u w:val="single"/>
        </w:rPr>
        <w:t>the same way that “</w:t>
      </w:r>
      <w:hyperlink r:id="rId11" w:tgtFrame="_blank" w:history="1">
        <w:r w:rsidRPr="00837217">
          <w:rPr>
            <w:rStyle w:val="Hyperlink"/>
            <w:rFonts w:asciiTheme="minorHAnsi" w:hAnsiTheme="minorHAnsi" w:cstheme="minorHAnsi"/>
            <w:u w:val="single"/>
          </w:rPr>
          <w:t>the rise of Athens and the fear that this instilled in Sparta… made war inevitable</w:t>
        </w:r>
      </w:hyperlink>
      <w:r w:rsidRPr="00837217">
        <w:rPr>
          <w:rFonts w:asciiTheme="minorHAnsi" w:hAnsiTheme="minorHAnsi" w:cstheme="minorHAnsi"/>
          <w:u w:val="single"/>
        </w:rPr>
        <w:t xml:space="preserve">,” so too </w:t>
      </w:r>
      <w:r w:rsidRPr="00837217">
        <w:rPr>
          <w:rFonts w:asciiTheme="minorHAnsi" w:hAnsiTheme="minorHAnsi" w:cstheme="minorHAnsi"/>
          <w:highlight w:val="yellow"/>
          <w:u w:val="single"/>
        </w:rPr>
        <w:t>the rise of China will instill fear in the</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U</w:t>
      </w:r>
      <w:r w:rsidRPr="00837217">
        <w:rPr>
          <w:rFonts w:asciiTheme="minorHAnsi" w:hAnsiTheme="minorHAnsi" w:cstheme="minorHAnsi"/>
          <w:sz w:val="16"/>
        </w:rPr>
        <w:t>nited</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S</w:t>
      </w:r>
      <w:r w:rsidRPr="00837217">
        <w:rPr>
          <w:rFonts w:asciiTheme="minorHAnsi" w:hAnsiTheme="minorHAnsi" w:cstheme="minorHAnsi"/>
          <w:sz w:val="16"/>
        </w:rPr>
        <w:t xml:space="preserve">tates, </w:t>
      </w:r>
      <w:r w:rsidRPr="00837217">
        <w:rPr>
          <w:rFonts w:asciiTheme="minorHAnsi" w:hAnsiTheme="minorHAnsi" w:cstheme="minorHAnsi"/>
          <w:highlight w:val="yellow"/>
          <w:u w:val="single"/>
        </w:rPr>
        <w:t>driving great power competition and making</w:t>
      </w:r>
      <w:r w:rsidRPr="00837217">
        <w:rPr>
          <w:rFonts w:asciiTheme="minorHAnsi" w:hAnsiTheme="minorHAnsi" w:cstheme="minorHAnsi"/>
          <w:u w:val="single"/>
        </w:rPr>
        <w:t xml:space="preserve"> </w:t>
      </w:r>
      <w:r w:rsidRPr="00837217">
        <w:rPr>
          <w:rFonts w:asciiTheme="minorHAnsi" w:hAnsiTheme="minorHAnsi" w:cstheme="minorHAnsi"/>
          <w:highlight w:val="yellow"/>
          <w:u w:val="single"/>
        </w:rPr>
        <w:t>war</w:t>
      </w:r>
      <w:r w:rsidRPr="00837217">
        <w:rPr>
          <w:rFonts w:asciiTheme="minorHAnsi" w:hAnsiTheme="minorHAnsi" w:cstheme="minorHAnsi"/>
          <w:u w:val="single"/>
        </w:rPr>
        <w:t xml:space="preserve"> between these two powers </w:t>
      </w:r>
      <w:r w:rsidRPr="00837217">
        <w:rPr>
          <w:rFonts w:asciiTheme="minorHAnsi" w:hAnsiTheme="minorHAnsi" w:cstheme="minorHAnsi"/>
          <w:highlight w:val="yellow"/>
          <w:u w:val="single"/>
        </w:rPr>
        <w:t>inevitable</w:t>
      </w:r>
      <w:r w:rsidRPr="00837217">
        <w:rPr>
          <w:rFonts w:asciiTheme="minorHAnsi" w:hAnsiTheme="minorHAnsi" w:cstheme="minorHAnsi"/>
          <w:u w:val="single"/>
        </w:rPr>
        <w:t xml:space="preserve"> as well. </w:t>
      </w:r>
      <w:r w:rsidRPr="00837217">
        <w:rPr>
          <w:rFonts w:asciiTheme="minorHAnsi" w:hAnsiTheme="minorHAnsi" w:cstheme="minorHAnsi"/>
          <w:sz w:val="16"/>
        </w:rPr>
        <w:t xml:space="preserve">Arguments in Favor of the thesis I answer that, if the </w:t>
      </w:r>
      <w:r w:rsidRPr="00837217">
        <w:rPr>
          <w:rStyle w:val="StyleUnderline"/>
          <w:rFonts w:asciiTheme="minorHAnsi" w:hAnsiTheme="minorHAnsi" w:cstheme="minorHAnsi"/>
        </w:rPr>
        <w:t xml:space="preserve">current trend-lines concerning the development of </w:t>
      </w:r>
      <w:r w:rsidRPr="00837217">
        <w:rPr>
          <w:rStyle w:val="StyleUnderline"/>
          <w:rFonts w:asciiTheme="minorHAnsi" w:hAnsiTheme="minorHAnsi" w:cstheme="minorHAnsi"/>
          <w:highlight w:val="yellow"/>
        </w:rPr>
        <w:t>Chinese and US</w:t>
      </w:r>
      <w:r w:rsidRPr="00837217">
        <w:rPr>
          <w:rStyle w:val="StyleUnderline"/>
          <w:rFonts w:asciiTheme="minorHAnsi" w:hAnsiTheme="minorHAnsi" w:cstheme="minorHAnsi"/>
        </w:rPr>
        <w:t xml:space="preserve"> comprehensive national </w:t>
      </w:r>
      <w:r w:rsidRPr="00837217">
        <w:rPr>
          <w:rStyle w:val="StyleUnderline"/>
          <w:rFonts w:asciiTheme="minorHAnsi" w:hAnsiTheme="minorHAnsi" w:cstheme="minorHAnsi"/>
          <w:highlight w:val="yellow"/>
        </w:rPr>
        <w:t>power</w:t>
      </w:r>
      <w:r w:rsidRPr="00837217">
        <w:rPr>
          <w:rStyle w:val="StyleUnderline"/>
          <w:rFonts w:asciiTheme="minorHAnsi" w:hAnsiTheme="minorHAnsi" w:cstheme="minorHAnsi"/>
        </w:rPr>
        <w:t xml:space="preserve"> (</w:t>
      </w:r>
      <w:proofErr w:type="gramStart"/>
      <w:r w:rsidRPr="00837217">
        <w:rPr>
          <w:rStyle w:val="StyleUnderline"/>
          <w:rFonts w:asciiTheme="minorHAnsi" w:hAnsiTheme="minorHAnsi" w:cstheme="minorHAnsi"/>
        </w:rPr>
        <w:t>i.e.</w:t>
      </w:r>
      <w:proofErr w:type="gramEnd"/>
      <w:r w:rsidRPr="00837217">
        <w:rPr>
          <w:rStyle w:val="StyleUnderline"/>
          <w:rFonts w:asciiTheme="minorHAnsi" w:hAnsiTheme="minorHAnsi" w:cstheme="minorHAnsi"/>
        </w:rPr>
        <w:t xml:space="preserve"> power </w:t>
      </w:r>
      <w:r w:rsidRPr="00837217">
        <w:rPr>
          <w:rStyle w:val="StyleUnderline"/>
          <w:rFonts w:asciiTheme="minorHAnsi" w:hAnsiTheme="minorHAnsi" w:cstheme="minorHAnsi"/>
          <w:highlight w:val="yellow"/>
        </w:rPr>
        <w:t>in</w:t>
      </w:r>
      <w:r w:rsidRPr="00837217">
        <w:rPr>
          <w:rStyle w:val="StyleUnderline"/>
          <w:rFonts w:asciiTheme="minorHAnsi" w:hAnsiTheme="minorHAnsi" w:cstheme="minorHAnsi"/>
        </w:rPr>
        <w:t xml:space="preserve"> its </w:t>
      </w:r>
      <w:r w:rsidRPr="00837217">
        <w:rPr>
          <w:rStyle w:val="StyleUnderline"/>
          <w:rFonts w:asciiTheme="minorHAnsi" w:hAnsiTheme="minorHAnsi" w:cstheme="minorHAnsi"/>
          <w:highlight w:val="yellow"/>
        </w:rPr>
        <w:t xml:space="preserve">economic, diplomatic, institutional, and military </w:t>
      </w:r>
      <w:r w:rsidRPr="00837217">
        <w:rPr>
          <w:rStyle w:val="StyleUnderline"/>
          <w:rFonts w:asciiTheme="minorHAnsi" w:hAnsiTheme="minorHAnsi" w:cstheme="minorHAnsi"/>
        </w:rPr>
        <w:t>forms</w:t>
      </w:r>
      <w:r w:rsidRPr="00837217">
        <w:rPr>
          <w:rFonts w:asciiTheme="minorHAnsi" w:hAnsiTheme="minorHAnsi" w:cstheme="minorHAnsi"/>
          <w:sz w:val="16"/>
        </w:rPr>
        <w:t xml:space="preserve">) are projected out a decade or so, they </w:t>
      </w:r>
      <w:r w:rsidRPr="00837217">
        <w:rPr>
          <w:rStyle w:val="StyleUnderline"/>
          <w:rFonts w:asciiTheme="minorHAnsi" w:hAnsiTheme="minorHAnsi" w:cstheme="minorHAnsi"/>
          <w:highlight w:val="yellow"/>
        </w:rPr>
        <w:t>will</w:t>
      </w:r>
      <w:r w:rsidRPr="00837217">
        <w:rPr>
          <w:rFonts w:asciiTheme="minorHAnsi" w:hAnsiTheme="minorHAnsi" w:cstheme="minorHAnsi"/>
          <w:sz w:val="16"/>
          <w:highlight w:val="yellow"/>
        </w:rPr>
        <w:t xml:space="preserve"> </w:t>
      </w:r>
      <w:r w:rsidRPr="00837217">
        <w:rPr>
          <w:rStyle w:val="StyleUnderline"/>
          <w:rFonts w:asciiTheme="minorHAnsi" w:hAnsiTheme="minorHAnsi" w:cstheme="minorHAnsi"/>
          <w:highlight w:val="yellow"/>
        </w:rPr>
        <w:t>intersect</w:t>
      </w:r>
      <w:r w:rsidRPr="00837217">
        <w:rPr>
          <w:rStyle w:val="StyleUnderline"/>
          <w:rFonts w:asciiTheme="minorHAnsi" w:hAnsiTheme="minorHAnsi" w:cstheme="minorHAnsi"/>
        </w:rPr>
        <w:t>. When this happens, history dictates that</w:t>
      </w:r>
      <w:r w:rsidRPr="00837217">
        <w:rPr>
          <w:rFonts w:asciiTheme="minorHAnsi" w:hAnsiTheme="minorHAnsi" w:cstheme="minorHAnsi"/>
          <w:sz w:val="16"/>
        </w:rPr>
        <w:t xml:space="preserve">, absent certain highly atypical mitigating circumstances, </w:t>
      </w:r>
      <w:r w:rsidRPr="00837217">
        <w:rPr>
          <w:rStyle w:val="StyleUnderline"/>
          <w:rFonts w:asciiTheme="minorHAnsi" w:hAnsiTheme="minorHAnsi" w:cstheme="minorHAnsi"/>
        </w:rPr>
        <w:t xml:space="preserve">an </w:t>
      </w:r>
      <w:r w:rsidRPr="00837217">
        <w:rPr>
          <w:rStyle w:val="StyleUnderline"/>
          <w:rFonts w:asciiTheme="minorHAnsi" w:hAnsiTheme="minorHAnsi" w:cstheme="minorHAnsi"/>
          <w:highlight w:val="yellow"/>
        </w:rPr>
        <w:t>armed conflict is destined</w:t>
      </w:r>
      <w:r w:rsidRPr="00837217">
        <w:rPr>
          <w:rStyle w:val="StyleUnderline"/>
          <w:rFonts w:asciiTheme="minorHAnsi" w:hAnsiTheme="minorHAnsi" w:cstheme="minorHAnsi"/>
        </w:rPr>
        <w:t xml:space="preserve"> to erupt between these two powers. Such</w:t>
      </w:r>
      <w:r w:rsidRPr="00837217">
        <w:rPr>
          <w:rFonts w:asciiTheme="minorHAnsi" w:hAnsiTheme="minorHAnsi" w:cstheme="minorHAnsi"/>
          <w:sz w:val="16"/>
        </w:rPr>
        <w:t xml:space="preserve"> mitigating circumstances, history teaches us, include mutual exhaustion </w:t>
      </w:r>
      <w:proofErr w:type="gramStart"/>
      <w:r w:rsidRPr="00837217">
        <w:rPr>
          <w:rFonts w:asciiTheme="minorHAnsi" w:hAnsiTheme="minorHAnsi" w:cstheme="minorHAnsi"/>
          <w:sz w:val="16"/>
        </w:rPr>
        <w:t>as a result of</w:t>
      </w:r>
      <w:proofErr w:type="gramEnd"/>
      <w:r w:rsidRPr="00837217">
        <w:rPr>
          <w:rFonts w:asciiTheme="minorHAnsi" w:hAnsiTheme="minorHAnsi" w:cstheme="minorHAnsi"/>
          <w:sz w:val="16"/>
        </w:rPr>
        <w:t xml:space="preserve"> other conflicts (as in the Portuguese/Spanish case), and a disposition on the part of a declining hegemon to accommodate a rising one (on the basis of shared values and interests, as in the UK/US case). Perhaps obviously, none of these mitigating conditions obtains in the contemporary case. Given the prospect that such a conflict has the potential to be catastrophically counter-productive for all involved, it may well be the case that both of the principals will limit the types of weapons employed (use of nuclear weapons, for example, will be eschewed), their targets (large civilian centers will not be attacked), and perhaps even their operating environments (space, it is reasonable to assume, will be off limits). </w:t>
      </w:r>
      <w:proofErr w:type="gramStart"/>
      <w:r w:rsidRPr="00837217">
        <w:rPr>
          <w:rFonts w:asciiTheme="minorHAnsi" w:hAnsiTheme="minorHAnsi" w:cstheme="minorHAnsi"/>
          <w:sz w:val="16"/>
        </w:rPr>
        <w:t>This being said, all</w:t>
      </w:r>
      <w:proofErr w:type="gramEnd"/>
      <w:r w:rsidRPr="00837217">
        <w:rPr>
          <w:rFonts w:asciiTheme="minorHAnsi" w:hAnsiTheme="minorHAnsi" w:cstheme="minorHAnsi"/>
          <w:sz w:val="16"/>
        </w:rPr>
        <w:t xml:space="preserve"> other types or weapons (hypersonic cruise missiles and anti-ship ballistic missiles, for example) and operational concepts (hybrid war and cyber-war, to take but two obvious examples) will likely be employed à </w:t>
      </w:r>
      <w:proofErr w:type="spellStart"/>
      <w:r w:rsidRPr="00837217">
        <w:rPr>
          <w:rFonts w:asciiTheme="minorHAnsi" w:hAnsiTheme="minorHAnsi" w:cstheme="minorHAnsi"/>
          <w:sz w:val="16"/>
        </w:rPr>
        <w:t>l’outrance</w:t>
      </w:r>
      <w:proofErr w:type="spellEnd"/>
      <w:r w:rsidRPr="00837217">
        <w:rPr>
          <w:rFonts w:asciiTheme="minorHAnsi" w:hAnsiTheme="minorHAnsi" w:cstheme="minorHAnsi"/>
          <w:sz w:val="16"/>
        </w:rPr>
        <w:t xml:space="preserve">. </w:t>
      </w:r>
      <w:proofErr w:type="gramStart"/>
      <w:r w:rsidRPr="00837217">
        <w:rPr>
          <w:rFonts w:asciiTheme="minorHAnsi" w:hAnsiTheme="minorHAnsi" w:cstheme="minorHAnsi"/>
          <w:sz w:val="16"/>
        </w:rPr>
        <w:t>Thus</w:t>
      </w:r>
      <w:proofErr w:type="gramEnd"/>
      <w:r w:rsidRPr="00837217">
        <w:rPr>
          <w:rFonts w:asciiTheme="minorHAnsi" w:hAnsiTheme="minorHAnsi" w:cstheme="minorHAnsi"/>
          <w:sz w:val="16"/>
        </w:rPr>
        <w:t xml:space="preserve"> whatever the limits with respect to means, it </w:t>
      </w:r>
      <w:r w:rsidRPr="00837217">
        <w:rPr>
          <w:rStyle w:val="StyleUnderline"/>
          <w:rFonts w:asciiTheme="minorHAnsi" w:hAnsiTheme="minorHAnsi" w:cstheme="minorHAnsi"/>
        </w:rPr>
        <w:t xml:space="preserve">is highly unlikely that </w:t>
      </w:r>
      <w:r w:rsidRPr="00837217">
        <w:rPr>
          <w:rStyle w:val="StyleUnderline"/>
          <w:rFonts w:asciiTheme="minorHAnsi" w:hAnsiTheme="minorHAnsi" w:cstheme="minorHAnsi"/>
          <w:highlight w:val="yellow"/>
        </w:rPr>
        <w:t>the stakes</w:t>
      </w:r>
      <w:r w:rsidRPr="00837217">
        <w:rPr>
          <w:rStyle w:val="StyleUnderline"/>
          <w:rFonts w:asciiTheme="minorHAnsi" w:hAnsiTheme="minorHAnsi" w:cstheme="minorHAnsi"/>
        </w:rPr>
        <w:t xml:space="preserve"> of the looming Sino-American war will be limited in any meaningful way: this </w:t>
      </w:r>
      <w:r w:rsidRPr="00837217">
        <w:rPr>
          <w:rStyle w:val="StyleUnderline"/>
          <w:rFonts w:asciiTheme="minorHAnsi" w:hAnsiTheme="minorHAnsi" w:cstheme="minorHAnsi"/>
          <w:highlight w:val="yellow"/>
        </w:rPr>
        <w:t>will be a struggle for mastery of the globe</w:t>
      </w:r>
      <w:r w:rsidRPr="00837217">
        <w:rPr>
          <w:rStyle w:val="StyleUnderline"/>
          <w:rFonts w:asciiTheme="minorHAnsi" w:hAnsiTheme="minorHAnsi" w:cstheme="minorHAnsi"/>
        </w:rPr>
        <w:t xml:space="preserve"> in which only one power (and perhaps, in a worst-case scenario, neither power) will prevail. There is nothing to suggest that once the trend-lines intersect, the US will peacefully accommodate the PRC’s attempt to usurp the mantle of global leadership. </w:t>
      </w:r>
      <w:r w:rsidRPr="00837217">
        <w:rPr>
          <w:rFonts w:asciiTheme="minorHAnsi" w:hAnsiTheme="minorHAnsi" w:cstheme="minorHAnsi"/>
          <w:sz w:val="16"/>
        </w:rPr>
        <w:t xml:space="preserve">I concede the following points to those who assert that the Thucydides Trap is escapable. </w:t>
      </w:r>
      <w:r w:rsidRPr="00837217">
        <w:rPr>
          <w:rStyle w:val="StyleUnderline"/>
          <w:rFonts w:asciiTheme="minorHAnsi" w:hAnsiTheme="minorHAnsi" w:cstheme="minorHAnsi"/>
        </w:rPr>
        <w:t xml:space="preserve">First, </w:t>
      </w:r>
      <w:r w:rsidRPr="00837217">
        <w:rPr>
          <w:rStyle w:val="StyleUnderline"/>
          <w:rFonts w:asciiTheme="minorHAnsi" w:hAnsiTheme="minorHAnsi" w:cstheme="minorHAnsi"/>
          <w:highlight w:val="yellow"/>
        </w:rPr>
        <w:t>the trap may be avoided if the US acts</w:t>
      </w:r>
      <w:r w:rsidRPr="00837217">
        <w:rPr>
          <w:rStyle w:val="StyleUnderline"/>
          <w:rFonts w:asciiTheme="minorHAnsi" w:hAnsiTheme="minorHAnsi" w:cstheme="minorHAnsi"/>
        </w:rPr>
        <w:t xml:space="preserve"> now with prudence, </w:t>
      </w:r>
      <w:proofErr w:type="gramStart"/>
      <w:r w:rsidRPr="00837217">
        <w:rPr>
          <w:rStyle w:val="StyleUnderline"/>
          <w:rFonts w:asciiTheme="minorHAnsi" w:hAnsiTheme="minorHAnsi" w:cstheme="minorHAnsi"/>
        </w:rPr>
        <w:t>fortitude</w:t>
      </w:r>
      <w:proofErr w:type="gramEnd"/>
      <w:r w:rsidRPr="00837217">
        <w:rPr>
          <w:rStyle w:val="StyleUnderline"/>
          <w:rFonts w:asciiTheme="minorHAnsi" w:hAnsiTheme="minorHAnsi" w:cstheme="minorHAnsi"/>
        </w:rPr>
        <w:t xml:space="preserve"> and strategic skill it may be able </w:t>
      </w:r>
      <w:r w:rsidRPr="00837217">
        <w:rPr>
          <w:rStyle w:val="StyleUnderline"/>
          <w:rFonts w:asciiTheme="minorHAnsi" w:hAnsiTheme="minorHAnsi" w:cstheme="minorHAnsi"/>
          <w:highlight w:val="yellow"/>
        </w:rPr>
        <w:t>to dissuade the PRC from</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aggressive</w:t>
      </w:r>
      <w:r w:rsidRPr="00837217">
        <w:rPr>
          <w:rStyle w:val="StyleUnderline"/>
          <w:rFonts w:asciiTheme="minorHAnsi" w:hAnsiTheme="minorHAnsi" w:cstheme="minorHAnsi"/>
          <w:sz w:val="12"/>
          <w:szCs w:val="12"/>
          <w:u w:val="none"/>
        </w:rPr>
        <w:t>ly</w:t>
      </w:r>
      <w:r w:rsidRPr="00837217">
        <w:rPr>
          <w:rStyle w:val="StyleUnderline"/>
          <w:rFonts w:asciiTheme="minorHAnsi" w:hAnsiTheme="minorHAnsi" w:cstheme="minorHAnsi"/>
        </w:rPr>
        <w:t xml:space="preserve"> seeking to realize its </w:t>
      </w:r>
      <w:r w:rsidRPr="00837217">
        <w:rPr>
          <w:rStyle w:val="StyleUnderline"/>
          <w:rFonts w:asciiTheme="minorHAnsi" w:hAnsiTheme="minorHAnsi" w:cstheme="minorHAnsi"/>
          <w:highlight w:val="yellow"/>
        </w:rPr>
        <w:t>hegemonic aspirations</w:t>
      </w:r>
      <w:r w:rsidRPr="00837217">
        <w:rPr>
          <w:rStyle w:val="StyleUnderline"/>
          <w:rFonts w:asciiTheme="minorHAnsi" w:hAnsiTheme="minorHAnsi" w:cstheme="minorHAnsi"/>
        </w:rPr>
        <w:t xml:space="preserve">. This might </w:t>
      </w:r>
      <w:r w:rsidRPr="00837217">
        <w:rPr>
          <w:rStyle w:val="StyleUnderline"/>
          <w:rFonts w:asciiTheme="minorHAnsi" w:hAnsiTheme="minorHAnsi" w:cstheme="minorHAnsi"/>
          <w:highlight w:val="yellow"/>
        </w:rPr>
        <w:t>include</w:t>
      </w:r>
      <w:r w:rsidRPr="00837217">
        <w:rPr>
          <w:rStyle w:val="StyleUnderline"/>
          <w:rFonts w:asciiTheme="minorHAnsi" w:hAnsiTheme="minorHAnsi" w:cstheme="minorHAnsi"/>
        </w:rPr>
        <w:t xml:space="preserve"> taking steps to bend either the US or Chinese trend lines in ways favorable to the status quo, containing or rolling back Chinese efforts to position itself favorably for a bid for hegemony, and/or </w:t>
      </w:r>
      <w:r w:rsidRPr="00837217">
        <w:rPr>
          <w:rStyle w:val="StyleUnderline"/>
          <w:rFonts w:asciiTheme="minorHAnsi" w:hAnsiTheme="minorHAnsi" w:cstheme="minorHAnsi"/>
          <w:highlight w:val="yellow"/>
        </w:rPr>
        <w:t>rallying</w:t>
      </w:r>
      <w:r w:rsidRPr="00837217">
        <w:rPr>
          <w:rStyle w:val="StyleUnderline"/>
          <w:rFonts w:asciiTheme="minorHAnsi" w:hAnsiTheme="minorHAnsi" w:cstheme="minorHAnsi"/>
        </w:rPr>
        <w:t xml:space="preserve"> the international community in support of </w:t>
      </w:r>
      <w:r w:rsidRPr="00837217">
        <w:rPr>
          <w:rStyle w:val="StyleUnderline"/>
          <w:rFonts w:asciiTheme="minorHAnsi" w:hAnsiTheme="minorHAnsi" w:cstheme="minorHAnsi"/>
          <w:highlight w:val="yellow"/>
        </w:rPr>
        <w:t>US leadership</w:t>
      </w:r>
      <w:r w:rsidRPr="00837217">
        <w:rPr>
          <w:rStyle w:val="StyleUnderline"/>
          <w:rFonts w:asciiTheme="minorHAnsi" w:hAnsiTheme="minorHAnsi" w:cstheme="minorHAnsi"/>
        </w:rPr>
        <w:t xml:space="preserve"> and in opposition to China’s bid for global hegemony</w:t>
      </w:r>
      <w:r w:rsidRPr="00837217">
        <w:rPr>
          <w:rFonts w:asciiTheme="minorHAnsi" w:hAnsiTheme="minorHAnsi" w:cstheme="minorHAnsi"/>
          <w:sz w:val="16"/>
        </w:rPr>
        <w:t xml:space="preserve">. Second, it is also possible that the Trap may be escaped if there is a change of regime, or a change in regime leadership, in the PRC. Finally, the trap may not spring if China’s economic growth peaks well short of overtaking that of the US. </w:t>
      </w:r>
      <w:r w:rsidRPr="00837217">
        <w:rPr>
          <w:rStyle w:val="StyleUnderline"/>
          <w:rFonts w:asciiTheme="minorHAnsi" w:hAnsiTheme="minorHAnsi" w:cstheme="minorHAnsi"/>
        </w:rPr>
        <w:t xml:space="preserve">It follows from all this that the recent and accelerating growth in China’s comprehensive national power, increasingly harnessed to the hegemonic aspirations intrinsic to Xi Jinping’s “China Dream”, is likely to result in a systemic war with the US in the foreseeable future. </w:t>
      </w:r>
      <w:r w:rsidRPr="00837217">
        <w:rPr>
          <w:rFonts w:asciiTheme="minorHAnsi" w:hAnsiTheme="minorHAnsi" w:cstheme="minorHAnsi"/>
          <w:sz w:val="16"/>
        </w:rPr>
        <w:t xml:space="preserve">Replies to objections </w:t>
      </w:r>
      <w:r w:rsidRPr="00837217">
        <w:rPr>
          <w:rStyle w:val="StyleUnderline"/>
          <w:rFonts w:asciiTheme="minorHAnsi" w:hAnsiTheme="minorHAnsi" w:cstheme="minorHAnsi"/>
        </w:rPr>
        <w:t>Reply to Objection 1: Economic interdependence was higher in Europe in 1914 than between the US and PRC today, a fact that didn’t prevent the rise of another aspiring hegemon seeking its “place in the sun” from triggering a catastrophic world war. To be sure, the literature dealing with the outbreak of the First World War is vast and varied.</w:t>
      </w:r>
      <w:r w:rsidRPr="00837217">
        <w:rPr>
          <w:rFonts w:asciiTheme="minorHAnsi" w:hAnsiTheme="minorHAnsi" w:cstheme="minorHAnsi"/>
          <w:sz w:val="16"/>
        </w:rPr>
        <w:t xml:space="preserve"> No one doubts, however, that whether the war was an accident (the world somehow “slithered over the brink into the boiling cauldron of war” in David Lloyd George’s felicitous phrase) or the result of Germany’s or Russia’s or some other power’s strategic (mis)calculation, </w:t>
      </w:r>
      <w:r w:rsidRPr="00837217">
        <w:rPr>
          <w:rStyle w:val="StyleUnderline"/>
          <w:rFonts w:asciiTheme="minorHAnsi" w:hAnsiTheme="minorHAnsi" w:cstheme="minorHAnsi"/>
        </w:rPr>
        <w:t xml:space="preserve">it happened despite extensive and multi-dimensional (economic, social, and cultural) integration – indeed, it happened in the context of a degree of integration that was not reached again in Europe until recent decades. Extensive and deep economic integration – with all the associated mutual sensitivity and vulnerability that entails – is thus no prophylactic against systemic or hegemonic war. </w:t>
      </w:r>
      <w:r w:rsidRPr="00837217">
        <w:rPr>
          <w:rFonts w:asciiTheme="minorHAnsi" w:hAnsiTheme="minorHAnsi" w:cstheme="minorHAnsi"/>
          <w:sz w:val="16"/>
        </w:rPr>
        <w:t>Reply to Objection 2: Given the degree to which still-</w:t>
      </w:r>
      <w:r w:rsidRPr="00837217">
        <w:rPr>
          <w:rStyle w:val="StyleUnderline"/>
          <w:rFonts w:asciiTheme="minorHAnsi" w:hAnsiTheme="minorHAnsi" w:cstheme="minorHAnsi"/>
        </w:rPr>
        <w:t>raw memories of the recent Great War – coupled with fears of catastrophic destruction at the hands of massive fleets of strategic bombers –permeated popular, political, and military cultures during the interwar period, one might reasonably have expected that the prospect of a second world war would have been rendered simply unthinkable. And yet, just over two decades after the Armistice was signed in 1918 the world was at war again.</w:t>
      </w:r>
      <w:r w:rsidRPr="00837217">
        <w:rPr>
          <w:rFonts w:asciiTheme="minorHAnsi" w:hAnsiTheme="minorHAnsi" w:cstheme="minorHAnsi"/>
          <w:sz w:val="16"/>
        </w:rPr>
        <w:t xml:space="preserve"> </w:t>
      </w:r>
      <w:proofErr w:type="gramStart"/>
      <w:r w:rsidRPr="00837217">
        <w:rPr>
          <w:rStyle w:val="StyleUnderline"/>
          <w:rFonts w:asciiTheme="minorHAnsi" w:hAnsiTheme="minorHAnsi" w:cstheme="minorHAnsi"/>
          <w:sz w:val="16"/>
          <w:szCs w:val="16"/>
        </w:rPr>
        <w:t>Thus</w:t>
      </w:r>
      <w:proofErr w:type="gramEnd"/>
      <w:r w:rsidRPr="00837217">
        <w:rPr>
          <w:rStyle w:val="StyleUnderline"/>
          <w:rFonts w:asciiTheme="minorHAnsi" w:hAnsiTheme="minorHAnsi" w:cstheme="minorHAnsi"/>
          <w:sz w:val="16"/>
          <w:szCs w:val="16"/>
        </w:rPr>
        <w:t xml:space="preserve"> we must conclude that we cannot count on fear of death to deter or prevent the outbreak of war</w:t>
      </w:r>
      <w:r w:rsidRPr="00837217">
        <w:rPr>
          <w:rStyle w:val="StyleUnderline"/>
          <w:rFonts w:asciiTheme="minorHAnsi" w:hAnsiTheme="minorHAnsi" w:cstheme="minorHAnsi"/>
        </w:rPr>
        <w:t xml:space="preserve"> – even </w:t>
      </w:r>
      <w:r w:rsidRPr="00837217">
        <w:rPr>
          <w:rStyle w:val="StyleUnderline"/>
          <w:rFonts w:asciiTheme="minorHAnsi" w:hAnsiTheme="minorHAnsi" w:cstheme="minorHAnsi"/>
          <w:highlight w:val="yellow"/>
        </w:rPr>
        <w:t>war</w:t>
      </w:r>
      <w:r w:rsidRPr="00837217">
        <w:rPr>
          <w:rStyle w:val="StyleUnderline"/>
          <w:rFonts w:asciiTheme="minorHAnsi" w:hAnsiTheme="minorHAnsi" w:cstheme="minorHAnsi"/>
        </w:rPr>
        <w:t xml:space="preserve"> that might </w:t>
      </w:r>
      <w:r w:rsidRPr="00837217">
        <w:rPr>
          <w:rStyle w:val="StyleUnderline"/>
          <w:rFonts w:asciiTheme="minorHAnsi" w:hAnsiTheme="minorHAnsi" w:cstheme="minorHAnsi"/>
          <w:highlight w:val="yellow"/>
        </w:rPr>
        <w:t>involve</w:t>
      </w:r>
      <w:r w:rsidRPr="00837217">
        <w:rPr>
          <w:rStyle w:val="StyleUnderline"/>
          <w:rFonts w:asciiTheme="minorHAnsi" w:hAnsiTheme="minorHAnsi" w:cstheme="minorHAnsi"/>
        </w:rPr>
        <w:t xml:space="preserve"> the use of </w:t>
      </w:r>
      <w:r w:rsidRPr="00837217">
        <w:rPr>
          <w:rStyle w:val="StyleUnderline"/>
          <w:rFonts w:asciiTheme="minorHAnsi" w:hAnsiTheme="minorHAnsi" w:cstheme="minorHAnsi"/>
          <w:highlight w:val="yellow"/>
        </w:rPr>
        <w:t>nuclear weapons</w:t>
      </w:r>
      <w:r w:rsidRPr="00837217">
        <w:rPr>
          <w:rStyle w:val="StyleUnderline"/>
          <w:rFonts w:asciiTheme="minorHAnsi" w:hAnsiTheme="minorHAnsi" w:cstheme="minorHAnsi"/>
        </w:rPr>
        <w:t xml:space="preserve">, and even war that </w:t>
      </w:r>
      <w:r w:rsidRPr="00837217">
        <w:rPr>
          <w:rStyle w:val="StyleUnderline"/>
          <w:rFonts w:asciiTheme="minorHAnsi" w:hAnsiTheme="minorHAnsi" w:cstheme="minorHAnsi"/>
          <w:highlight w:val="yellow"/>
        </w:rPr>
        <w:t>has the potential to trigger</w:t>
      </w:r>
      <w:r w:rsidRPr="00837217">
        <w:rPr>
          <w:rStyle w:val="StyleUnderline"/>
          <w:rFonts w:asciiTheme="minorHAnsi" w:hAnsiTheme="minorHAnsi" w:cstheme="minorHAnsi"/>
        </w:rPr>
        <w:t xml:space="preserve"> a planetary </w:t>
      </w:r>
      <w:r w:rsidRPr="00837217">
        <w:rPr>
          <w:rStyle w:val="StyleUnderline"/>
          <w:rFonts w:asciiTheme="minorHAnsi" w:hAnsiTheme="minorHAnsi" w:cstheme="minorHAnsi"/>
          <w:highlight w:val="yellow"/>
        </w:rPr>
        <w:t>extinction</w:t>
      </w:r>
      <w:r w:rsidRPr="00837217">
        <w:rPr>
          <w:rStyle w:val="StyleUnderline"/>
          <w:rFonts w:asciiTheme="minorHAnsi" w:hAnsiTheme="minorHAnsi" w:cstheme="minorHAnsi"/>
        </w:rPr>
        <w:t xml:space="preserve"> event. Reply to Objection 3: The PRC may or may not need to displace the US and </w:t>
      </w:r>
      <w:r w:rsidRPr="00837217">
        <w:rPr>
          <w:rStyle w:val="StyleUnderline"/>
          <w:rFonts w:asciiTheme="minorHAnsi" w:hAnsiTheme="minorHAnsi" w:cstheme="minorHAnsi"/>
          <w:highlight w:val="yellow"/>
        </w:rPr>
        <w:t xml:space="preserve">assume </w:t>
      </w:r>
      <w:r w:rsidRPr="00837217">
        <w:rPr>
          <w:rStyle w:val="StyleUnderline"/>
          <w:rFonts w:asciiTheme="minorHAnsi" w:hAnsiTheme="minorHAnsi" w:cstheme="minorHAnsi"/>
        </w:rPr>
        <w:t xml:space="preserve">the mantle of </w:t>
      </w:r>
      <w:r w:rsidRPr="00837217">
        <w:rPr>
          <w:rStyle w:val="StyleUnderline"/>
          <w:rFonts w:asciiTheme="minorHAnsi" w:hAnsiTheme="minorHAnsi" w:cstheme="minorHAnsi"/>
          <w:highlight w:val="yellow"/>
        </w:rPr>
        <w:t>global</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hegemony</w:t>
      </w:r>
      <w:r w:rsidRPr="00837217">
        <w:rPr>
          <w:rStyle w:val="StyleUnderline"/>
          <w:rFonts w:asciiTheme="minorHAnsi" w:hAnsiTheme="minorHAnsi" w:cstheme="minorHAnsi"/>
        </w:rPr>
        <w:t xml:space="preserve">, but that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clearly and </w:t>
      </w:r>
      <w:r w:rsidRPr="00837217">
        <w:rPr>
          <w:rStyle w:val="StyleUnderline"/>
          <w:rFonts w:asciiTheme="minorHAnsi" w:hAnsiTheme="minorHAnsi" w:cstheme="minorHAnsi"/>
          <w:highlight w:val="yellow"/>
        </w:rPr>
        <w:t>undeniably what the</w:t>
      </w:r>
      <w:r w:rsidRPr="00837217">
        <w:rPr>
          <w:rStyle w:val="StyleUnderline"/>
          <w:rFonts w:asciiTheme="minorHAnsi" w:hAnsiTheme="minorHAnsi" w:cstheme="minorHAnsi"/>
        </w:rPr>
        <w:t xml:space="preserve"> dominant faction within the </w:t>
      </w:r>
      <w:r w:rsidRPr="00837217">
        <w:rPr>
          <w:rStyle w:val="StyleUnderline"/>
          <w:rFonts w:asciiTheme="minorHAnsi" w:hAnsiTheme="minorHAnsi" w:cstheme="minorHAnsi"/>
          <w:highlight w:val="yellow"/>
        </w:rPr>
        <w:t>CCP desires</w:t>
      </w:r>
      <w:r w:rsidRPr="00837217">
        <w:rPr>
          <w:rStyle w:val="StyleUnderline"/>
          <w:rFonts w:asciiTheme="minorHAnsi" w:hAnsiTheme="minorHAnsi" w:cstheme="minorHAnsi"/>
        </w:rPr>
        <w:t xml:space="preserve">. Indeed, </w:t>
      </w:r>
      <w:r w:rsidRPr="00837217">
        <w:rPr>
          <w:rStyle w:val="StyleUnderline"/>
          <w:rFonts w:asciiTheme="minorHAnsi" w:hAnsiTheme="minorHAnsi" w:cstheme="minorHAnsi"/>
          <w:highlight w:val="yellow"/>
        </w:rPr>
        <w:t>the CCP</w:t>
      </w:r>
      <w:r w:rsidRPr="00837217">
        <w:rPr>
          <w:rStyle w:val="StyleUnderline"/>
          <w:rFonts w:asciiTheme="minorHAnsi" w:hAnsiTheme="minorHAnsi" w:cstheme="minorHAnsi"/>
        </w:rPr>
        <w:t xml:space="preserve"> ruling clique more than simply desires such an outcome, it </w:t>
      </w:r>
      <w:r w:rsidRPr="00837217">
        <w:rPr>
          <w:rStyle w:val="StyleUnderline"/>
          <w:rFonts w:asciiTheme="minorHAnsi" w:hAnsiTheme="minorHAnsi" w:cstheme="minorHAnsi"/>
          <w:highlight w:val="yellow"/>
        </w:rPr>
        <w:t>sees it as</w:t>
      </w:r>
      <w:r w:rsidRPr="00837217">
        <w:rPr>
          <w:rStyle w:val="StyleUnderline"/>
          <w:rFonts w:asciiTheme="minorHAnsi" w:hAnsiTheme="minorHAnsi" w:cstheme="minorHAnsi"/>
        </w:rPr>
        <w:t xml:space="preserve"> (a) </w:t>
      </w:r>
      <w:proofErr w:type="gramStart"/>
      <w:r w:rsidRPr="00837217">
        <w:rPr>
          <w:rStyle w:val="StyleUnderline"/>
          <w:rFonts w:asciiTheme="minorHAnsi" w:hAnsiTheme="minorHAnsi" w:cstheme="minorHAnsi"/>
          <w:highlight w:val="yellow"/>
        </w:rPr>
        <w:t>absolutely necessary</w:t>
      </w:r>
      <w:proofErr w:type="gramEnd"/>
      <w:r w:rsidRPr="00837217">
        <w:rPr>
          <w:rStyle w:val="StyleUnderline"/>
          <w:rFonts w:asciiTheme="minorHAnsi" w:hAnsiTheme="minorHAnsi" w:cstheme="minorHAnsi"/>
        </w:rPr>
        <w:t xml:space="preserve">, (b) unquestionably </w:t>
      </w:r>
      <w:r w:rsidRPr="00837217">
        <w:rPr>
          <w:rStyle w:val="StyleUnderline"/>
          <w:rFonts w:asciiTheme="minorHAnsi" w:hAnsiTheme="minorHAnsi" w:cstheme="minorHAnsi"/>
          <w:highlight w:val="yellow"/>
        </w:rPr>
        <w:t>foreordained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and</w:t>
      </w:r>
      <w:r w:rsidRPr="00837217">
        <w:rPr>
          <w:rStyle w:val="StyleUnderline"/>
          <w:rFonts w:asciiTheme="minorHAnsi" w:hAnsiTheme="minorHAnsi" w:cstheme="minorHAnsi"/>
        </w:rPr>
        <w:t xml:space="preserve"> (c) entirely right and </w:t>
      </w:r>
      <w:r w:rsidRPr="00837217">
        <w:rPr>
          <w:rStyle w:val="StyleUnderline"/>
          <w:rFonts w:asciiTheme="minorHAnsi" w:hAnsiTheme="minorHAnsi" w:cstheme="minorHAnsi"/>
          <w:highlight w:val="yellow"/>
        </w:rPr>
        <w:t>just</w:t>
      </w:r>
      <w:r w:rsidRPr="00837217">
        <w:rPr>
          <w:rStyle w:val="StyleUnderline"/>
          <w:rFonts w:asciiTheme="minorHAnsi" w:hAnsiTheme="minorHAnsi" w:cstheme="minorHAnsi"/>
        </w:rPr>
        <w:t>.</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In their mind, the necessity is a function of political logic: </w:t>
      </w:r>
      <w:r w:rsidRPr="00837217">
        <w:rPr>
          <w:rStyle w:val="StyleUnderline"/>
          <w:rFonts w:asciiTheme="minorHAnsi" w:hAnsiTheme="minorHAnsi" w:cstheme="minorHAnsi"/>
          <w:highlight w:val="yellow"/>
        </w:rPr>
        <w:t>they need</w:t>
      </w:r>
      <w:r w:rsidRPr="00837217">
        <w:rPr>
          <w:rStyle w:val="StyleUnderline"/>
          <w:rFonts w:asciiTheme="minorHAnsi" w:hAnsiTheme="minorHAnsi" w:cstheme="minorHAnsi"/>
        </w:rPr>
        <w:t xml:space="preserve"> this </w:t>
      </w:r>
      <w:r w:rsidRPr="00837217">
        <w:rPr>
          <w:rStyle w:val="StyleUnderline"/>
          <w:rFonts w:asciiTheme="minorHAnsi" w:hAnsiTheme="minorHAnsi" w:cstheme="minorHAnsi"/>
          <w:highlight w:val="yellow"/>
        </w:rPr>
        <w:t>victory</w:t>
      </w:r>
      <w:r w:rsidRPr="00837217">
        <w:rPr>
          <w:rStyle w:val="StyleUnderline"/>
          <w:rFonts w:asciiTheme="minorHAnsi" w:hAnsiTheme="minorHAnsi" w:cstheme="minorHAnsi"/>
        </w:rPr>
        <w:t xml:space="preserve"> over the Americans </w:t>
      </w:r>
      <w:r w:rsidRPr="00837217">
        <w:rPr>
          <w:rStyle w:val="StyleUnderline"/>
          <w:rFonts w:asciiTheme="minorHAnsi" w:hAnsiTheme="minorHAnsi" w:cstheme="minorHAnsi"/>
          <w:highlight w:val="yellow"/>
        </w:rPr>
        <w:t>as a means of cementing fealty</w:t>
      </w:r>
      <w:r w:rsidRPr="00837217">
        <w:rPr>
          <w:rStyle w:val="StyleUnderline"/>
          <w:rFonts w:asciiTheme="minorHAnsi" w:hAnsiTheme="minorHAnsi" w:cstheme="minorHAnsi"/>
        </w:rPr>
        <w:t xml:space="preserve"> and homage to a regime that otherwise rests on increasingly wobbly foundations. China’s rulers see it as foreordained in that global domination is the natural and inevitable telos of China’s pre- and post-revolutionary history (the former a deeply embedded cultural disposition sometimes referred to as the “Middle Kingdom Syndrome”;</w:t>
      </w:r>
      <w:r w:rsidRPr="00837217">
        <w:rPr>
          <w:rFonts w:asciiTheme="minorHAnsi" w:hAnsiTheme="minorHAnsi" w:cstheme="minorHAnsi"/>
          <w:sz w:val="16"/>
        </w:rPr>
        <w:t xml:space="preserve"> the latter a function of Marxist-Leninist ideology and Xi’s revival of Mao Zedong Thought). And, perhaps most importantly, </w:t>
      </w:r>
      <w:r w:rsidRPr="00837217">
        <w:rPr>
          <w:rStyle w:val="StyleUnderline"/>
          <w:rFonts w:asciiTheme="minorHAnsi" w:hAnsiTheme="minorHAnsi" w:cstheme="minorHAnsi"/>
        </w:rPr>
        <w:t>the CCP ruling clerisy believe it to be only right and just that China should reprise its historical role as the Middle Kingdom – that is, as the righteous center of the universe around which all other powers revolve, and the preeminent political power to which all others owe tribute and deference. Consequently, it is reasonable to expect that the PRC will continue, indeed intensify, its current strategic campaign to displace the United States as both the dominant power in the Indo-Pacific region and the hegemonic power on the world stage.</w:t>
      </w:r>
    </w:p>
    <w:p w14:paraId="456FA87F" w14:textId="77777777" w:rsidR="00C40D86" w:rsidRPr="00837217" w:rsidRDefault="00C40D86" w:rsidP="006E29D6">
      <w:pPr>
        <w:pStyle w:val="Heading2"/>
        <w:spacing w:line="240" w:lineRule="auto"/>
        <w:rPr>
          <w:rFonts w:asciiTheme="minorHAnsi" w:hAnsiTheme="minorHAnsi" w:cstheme="minorHAnsi"/>
        </w:rPr>
      </w:pPr>
      <w:r w:rsidRPr="00837217">
        <w:rPr>
          <w:rFonts w:asciiTheme="minorHAnsi" w:hAnsiTheme="minorHAnsi" w:cstheme="minorHAnsi"/>
        </w:rPr>
        <w:t>Framing</w:t>
      </w:r>
    </w:p>
    <w:p w14:paraId="679FE10F"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the standard is maximizing expected wellbeing</w:t>
      </w:r>
    </w:p>
    <w:p w14:paraId="7B89DCE1"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 xml:space="preserve">1 - util – it’s impartial, specific to public actors, and resolves infinite regress which explains all value. </w:t>
      </w:r>
    </w:p>
    <w:p w14:paraId="72EB9B2C" w14:textId="77777777" w:rsidR="00C40D86" w:rsidRPr="00717F61" w:rsidRDefault="00C40D86" w:rsidP="00717F61">
      <w:pPr>
        <w:rPr>
          <w:sz w:val="16"/>
          <w:szCs w:val="16"/>
        </w:rPr>
      </w:pPr>
      <w:r w:rsidRPr="00837217">
        <w:rPr>
          <w:rStyle w:val="Style13ptBold"/>
          <w:rFonts w:asciiTheme="minorHAnsi" w:hAnsiTheme="minorHAnsi" w:cstheme="minorHAnsi"/>
        </w:rPr>
        <w:t xml:space="preserve">Greene 15 </w:t>
      </w:r>
      <w:r w:rsidRPr="00717F61">
        <w:rPr>
          <w:sz w:val="16"/>
          <w:szCs w:val="16"/>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717F61">
          <w:rPr>
            <w:rStyle w:val="Hyperlink"/>
            <w:rFonts w:asciiTheme="minorHAnsi" w:hAnsiTheme="minorHAnsi" w:cstheme="minorHAnsi"/>
            <w:sz w:val="16"/>
            <w:szCs w:val="16"/>
          </w:rPr>
          <w:t>https://www.econtalk.org/joshua-greene-on-moral-tribes-moral-dilemmas-and-utilitarianism/#audio-highlights</w:t>
        </w:r>
      </w:hyperlink>
      <w:r w:rsidRPr="00717F61">
        <w:rPr>
          <w:sz w:val="16"/>
          <w:szCs w:val="16"/>
        </w:rPr>
        <w:t>, accessed 5-17-20, HKR-AM) **NB: Guest = Greene, and only his lines are highlighted/underlined</w:t>
      </w:r>
    </w:p>
    <w:p w14:paraId="53ACD581" w14:textId="77777777" w:rsidR="00C40D86" w:rsidRPr="00837217" w:rsidRDefault="00C40D86" w:rsidP="006E29D6">
      <w:pPr>
        <w:spacing w:line="240" w:lineRule="auto"/>
        <w:rPr>
          <w:rStyle w:val="StyleUnderline"/>
          <w:rFonts w:asciiTheme="minorHAnsi" w:hAnsiTheme="minorHAnsi" w:cstheme="minorHAnsi"/>
        </w:rPr>
      </w:pPr>
      <w:r w:rsidRPr="00837217">
        <w:rPr>
          <w:rFonts w:asciiTheme="minorHAnsi" w:hAnsiTheme="minorHAnsi" w:cstheme="minorHAnsi"/>
          <w:sz w:val="14"/>
        </w:rPr>
        <w:t xml:space="preserve">Guest: Okay. So, I think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 xml:space="preserve">itarianism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very much </w:t>
      </w:r>
      <w:r w:rsidRPr="00837217">
        <w:rPr>
          <w:rStyle w:val="StyleUnderline"/>
          <w:rFonts w:asciiTheme="minorHAnsi" w:hAnsiTheme="minorHAnsi" w:cstheme="minorHAnsi"/>
          <w:highlight w:val="yellow"/>
        </w:rPr>
        <w:t>misunderstood</w:t>
      </w:r>
      <w:r w:rsidRPr="00837217">
        <w:rPr>
          <w:rFonts w:asciiTheme="minorHAnsi" w:hAnsiTheme="minorHAnsi" w:cstheme="minorHAnsi"/>
          <w:sz w:val="14"/>
        </w:rPr>
        <w:t xml:space="preserve">. And this is part of the reason why we shouldn't even call it utilitarianism at all. </w:t>
      </w:r>
      <w:r w:rsidRPr="00837217">
        <w:rPr>
          <w:rStyle w:val="StyleUnderline"/>
          <w:rFonts w:asciiTheme="minorHAnsi" w:hAnsiTheme="minorHAnsi" w:cstheme="minorHAnsi"/>
        </w:rPr>
        <w:t>We should call it what I call 'deep pragmatism'</w:t>
      </w:r>
      <w:r w:rsidRPr="00837217">
        <w:rPr>
          <w:rFonts w:asciiTheme="minorHAnsi" w:hAnsiTheme="minorHAnsi" w:cstheme="minorHAnsi"/>
          <w:sz w:val="14"/>
        </w:rPr>
        <w:t xml:space="preserve">, which I think better captures what I think utilitarianism is really like, if you really apply it in real life, </w:t>
      </w:r>
      <w:proofErr w:type="gramStart"/>
      <w:r w:rsidRPr="00837217">
        <w:rPr>
          <w:rFonts w:asciiTheme="minorHAnsi" w:hAnsiTheme="minorHAnsi" w:cstheme="minorHAnsi"/>
          <w:sz w:val="14"/>
        </w:rPr>
        <w:t>in light of</w:t>
      </w:r>
      <w:proofErr w:type="gramEnd"/>
      <w:r w:rsidRPr="00837217">
        <w:rPr>
          <w:rFonts w:asciiTheme="minorHAnsi" w:hAnsiTheme="minorHAnsi" w:cstheme="minorHAnsi"/>
          <w:sz w:val="14"/>
        </w:rPr>
        <w:t xml:space="preserve"> an understanding of human nature. </w:t>
      </w:r>
      <w:proofErr w:type="gramStart"/>
      <w:r w:rsidRPr="00837217">
        <w:rPr>
          <w:rFonts w:asciiTheme="minorHAnsi" w:hAnsiTheme="minorHAnsi" w:cstheme="minorHAnsi"/>
          <w:sz w:val="14"/>
        </w:rPr>
        <w:t>But,</w:t>
      </w:r>
      <w:proofErr w:type="gramEnd"/>
      <w:r w:rsidRPr="00837217">
        <w:rPr>
          <w:rFonts w:asciiTheme="minorHAnsi" w:hAnsiTheme="minorHAnsi" w:cstheme="minorHAnsi"/>
          <w:sz w:val="14"/>
        </w:rPr>
        <w:t xml:space="preserve"> we can come back to that. The idea, </w:t>
      </w:r>
      <w:r w:rsidRPr="00837217">
        <w:rPr>
          <w:rStyle w:val="StyleUnderline"/>
          <w:rFonts w:asciiTheme="minorHAnsi" w:hAnsiTheme="minorHAnsi" w:cstheme="minorHAnsi"/>
        </w:rPr>
        <w:t xml:space="preserve">going back to the tragedy of common-sense morality is you've got all these different tribes with </w:t>
      </w:r>
      <w:proofErr w:type="gramStart"/>
      <w:r w:rsidRPr="00837217">
        <w:rPr>
          <w:rStyle w:val="StyleUnderline"/>
          <w:rFonts w:asciiTheme="minorHAnsi" w:hAnsiTheme="minorHAnsi" w:cstheme="minorHAnsi"/>
        </w:rPr>
        <w:t>all of</w:t>
      </w:r>
      <w:proofErr w:type="gramEnd"/>
      <w:r w:rsidRPr="00837217">
        <w:rPr>
          <w:rStyle w:val="StyleUnderline"/>
          <w:rFonts w:asciiTheme="minorHAnsi" w:hAnsiTheme="minorHAnsi" w:cstheme="minorHAnsi"/>
        </w:rPr>
        <w:t xml:space="preserve"> these different values based on their different ways of life. What can they do to get along</w:t>
      </w:r>
      <w:r w:rsidRPr="00837217">
        <w:rPr>
          <w:rFonts w:asciiTheme="minorHAnsi" w:hAnsiTheme="minorHAnsi" w:cstheme="minorHAnsi"/>
          <w:sz w:val="14"/>
        </w:rPr>
        <w:t xml:space="preserve">? And I think that the best answer that we have is--well, let's back up. </w:t>
      </w:r>
      <w:proofErr w:type="gramStart"/>
      <w:r w:rsidRPr="00837217">
        <w:rPr>
          <w:rStyle w:val="StyleUnderline"/>
          <w:rFonts w:asciiTheme="minorHAnsi" w:hAnsiTheme="minorHAnsi" w:cstheme="minorHAnsi"/>
        </w:rPr>
        <w:t xml:space="preserve">In order </w:t>
      </w:r>
      <w:r w:rsidRPr="00837217">
        <w:rPr>
          <w:rStyle w:val="StyleUnderline"/>
          <w:rFonts w:asciiTheme="minorHAnsi" w:hAnsiTheme="minorHAnsi" w:cstheme="minorHAnsi"/>
          <w:highlight w:val="yellow"/>
        </w:rPr>
        <w:t>to</w:t>
      </w:r>
      <w:proofErr w:type="gramEnd"/>
      <w:r w:rsidRPr="00837217">
        <w:rPr>
          <w:rStyle w:val="StyleUnderline"/>
          <w:rFonts w:asciiTheme="minorHAnsi" w:hAnsiTheme="minorHAnsi" w:cstheme="minorHAnsi"/>
          <w:highlight w:val="yellow"/>
        </w:rPr>
        <w:t xml:space="preserve"> resolve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any</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tradeoff</w:t>
      </w:r>
      <w:r w:rsidRPr="00837217">
        <w:rPr>
          <w:rStyle w:val="StyleUnderline"/>
          <w:rFonts w:asciiTheme="minorHAnsi" w:hAnsiTheme="minorHAnsi" w:cstheme="minorHAnsi"/>
        </w:rPr>
        <w:t xml:space="preserve">, you have to </w:t>
      </w:r>
      <w:r w:rsidRPr="00837217">
        <w:rPr>
          <w:rStyle w:val="StyleUnderline"/>
          <w:rFonts w:asciiTheme="minorHAnsi" w:hAnsiTheme="minorHAnsi" w:cstheme="minorHAnsi"/>
          <w:highlight w:val="yellow"/>
        </w:rPr>
        <w:t>have</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some</w:t>
      </w:r>
      <w:r w:rsidRPr="00837217">
        <w:rPr>
          <w:rStyle w:val="StyleUnderline"/>
          <w:rFonts w:asciiTheme="minorHAnsi" w:hAnsiTheme="minorHAnsi" w:cstheme="minorHAnsi"/>
        </w:rPr>
        <w:t xml:space="preserve"> kind of </w:t>
      </w:r>
      <w:r w:rsidRPr="00837217">
        <w:rPr>
          <w:rStyle w:val="StyleUnderline"/>
          <w:rFonts w:asciiTheme="minorHAnsi" w:hAnsiTheme="minorHAnsi" w:cstheme="minorHAnsi"/>
          <w:highlight w:val="yellow"/>
        </w:rPr>
        <w:t>common metric.</w:t>
      </w:r>
      <w:r w:rsidRPr="00837217">
        <w:rPr>
          <w:rStyle w:val="StyleUnderline"/>
          <w:rFonts w:asciiTheme="minorHAnsi" w:hAnsiTheme="minorHAnsi" w:cstheme="minorHAnsi"/>
        </w:rPr>
        <w:t xml:space="preserve"> You </w:t>
      </w:r>
      <w:proofErr w:type="gramStart"/>
      <w:r w:rsidRPr="00837217">
        <w:rPr>
          <w:rStyle w:val="StyleUnderline"/>
          <w:rFonts w:asciiTheme="minorHAnsi" w:hAnsiTheme="minorHAnsi" w:cstheme="minorHAnsi"/>
        </w:rPr>
        <w:t>have to</w:t>
      </w:r>
      <w:proofErr w:type="gramEnd"/>
      <w:r w:rsidRPr="00837217">
        <w:rPr>
          <w:rStyle w:val="StyleUnderline"/>
          <w:rFonts w:asciiTheme="minorHAnsi" w:hAnsiTheme="minorHAnsi" w:cstheme="minorHAnsi"/>
        </w:rPr>
        <w:t xml:space="preserve"> have some kind of common currency. And I think that what utilitarianism, whether it's the moral truth or not, is </w:t>
      </w:r>
      <w:r w:rsidRPr="00837217">
        <w:rPr>
          <w:rStyle w:val="StyleUnderline"/>
          <w:rFonts w:asciiTheme="minorHAnsi" w:hAnsiTheme="minorHAnsi" w:cstheme="minorHAnsi"/>
          <w:bCs/>
        </w:rPr>
        <w:t>provide</w:t>
      </w:r>
      <w:r w:rsidRPr="00837217">
        <w:rPr>
          <w:rStyle w:val="StyleUnderline"/>
          <w:rFonts w:asciiTheme="minorHAnsi" w:hAnsiTheme="minorHAnsi" w:cstheme="minorHAnsi"/>
        </w:rPr>
        <w:t xml:space="preserve"> a kind of </w:t>
      </w:r>
      <w:r w:rsidRPr="00837217">
        <w:rPr>
          <w:rStyle w:val="StyleUnderline"/>
          <w:rFonts w:asciiTheme="minorHAnsi" w:hAnsiTheme="minorHAnsi" w:cstheme="minorHAnsi"/>
          <w:bCs/>
        </w:rPr>
        <w:t>common currency</w:t>
      </w:r>
      <w:r w:rsidRPr="00837217">
        <w:rPr>
          <w:rFonts w:asciiTheme="minorHAnsi" w:hAnsiTheme="minorHAnsi" w:cstheme="minorHAnsi"/>
          <w:sz w:val="14"/>
        </w:rPr>
        <w:t xml:space="preserve">. So, </w:t>
      </w:r>
      <w:r w:rsidRPr="00837217">
        <w:rPr>
          <w:rStyle w:val="StyleUnderline"/>
          <w:rFonts w:asciiTheme="minorHAnsi" w:hAnsiTheme="minorHAnsi" w:cstheme="minorHAnsi"/>
        </w:rPr>
        <w:t xml:space="preserve">what is </w:t>
      </w:r>
      <w:r w:rsidRPr="00837217">
        <w:rPr>
          <w:rStyle w:val="StyleUnderline"/>
          <w:rFonts w:asciiTheme="minorHAnsi" w:hAnsiTheme="minorHAnsi" w:cstheme="minorHAnsi"/>
          <w:highlight w:val="yellow"/>
        </w:rPr>
        <w:t>util</w:t>
      </w:r>
      <w:r w:rsidRPr="00837217">
        <w:rPr>
          <w:rStyle w:val="StyleUnderline"/>
          <w:rFonts w:asciiTheme="minorHAnsi" w:hAnsiTheme="minorHAnsi" w:cstheme="minorHAnsi"/>
        </w:rPr>
        <w:t>itarianism?</w:t>
      </w:r>
      <w:r w:rsidRPr="00837217">
        <w:rPr>
          <w:rFonts w:asciiTheme="minorHAnsi" w:hAnsiTheme="minorHAnsi" w:cstheme="minorHAnsi"/>
          <w:sz w:val="14"/>
        </w:rPr>
        <w:t xml:space="preserve"> It's basically the idea that--</w:t>
      </w:r>
      <w:r w:rsidRPr="00837217">
        <w:rPr>
          <w:rStyle w:val="StyleUnderline"/>
          <w:rFonts w:asciiTheme="minorHAnsi" w:hAnsiTheme="minorHAnsi" w:cstheme="minorHAnsi"/>
        </w:rPr>
        <w:t xml:space="preserve">it's really </w:t>
      </w:r>
      <w:r w:rsidRPr="00837217">
        <w:rPr>
          <w:rStyle w:val="StyleUnderline"/>
          <w:rFonts w:asciiTheme="minorHAnsi" w:hAnsiTheme="minorHAnsi" w:cstheme="minorHAnsi"/>
          <w:highlight w:val="yellow"/>
        </w:rPr>
        <w:t>two ideas</w:t>
      </w:r>
      <w:r w:rsidRPr="00837217">
        <w:rPr>
          <w:rStyle w:val="StyleUnderline"/>
          <w:rFonts w:asciiTheme="minorHAnsi" w:hAnsiTheme="minorHAnsi" w:cstheme="minorHAnsi"/>
        </w:rPr>
        <w:t xml:space="preserve"> put together. </w:t>
      </w:r>
      <w:r w:rsidRPr="00837217">
        <w:rPr>
          <w:rStyle w:val="StyleUnderline"/>
          <w:rFonts w:asciiTheme="minorHAnsi" w:hAnsiTheme="minorHAnsi" w:cstheme="minorHAnsi"/>
          <w:highlight w:val="yellow"/>
        </w:rPr>
        <w:t>One is</w:t>
      </w:r>
      <w:r w:rsidRPr="00837217">
        <w:rPr>
          <w:rStyle w:val="StyleUnderline"/>
          <w:rFonts w:asciiTheme="minorHAnsi" w:hAnsiTheme="minorHAnsi" w:cstheme="minorHAnsi"/>
        </w:rPr>
        <w:t xml:space="preserve"> the idea of </w:t>
      </w:r>
      <w:r w:rsidRPr="00837217">
        <w:rPr>
          <w:rStyle w:val="StyleUnderline"/>
          <w:rFonts w:asciiTheme="minorHAnsi" w:hAnsiTheme="minorHAnsi" w:cstheme="minorHAnsi"/>
          <w:highlight w:val="yellow"/>
        </w:rPr>
        <w:t>impartiality</w:t>
      </w:r>
      <w:r w:rsidRPr="00837217">
        <w:rPr>
          <w:rFonts w:asciiTheme="minorHAnsi" w:hAnsiTheme="minorHAnsi" w:cstheme="minorHAnsi"/>
          <w:sz w:val="14"/>
        </w:rPr>
        <w:t>. That is</w:t>
      </w:r>
      <w:r w:rsidRPr="00837217">
        <w:rPr>
          <w:rStyle w:val="StyleUnderline"/>
          <w:rFonts w:asciiTheme="minorHAnsi" w:hAnsiTheme="minorHAnsi" w:cstheme="minorHAnsi"/>
        </w:rPr>
        <w:t xml:space="preserve">, at least </w:t>
      </w:r>
      <w:r w:rsidRPr="00837217">
        <w:rPr>
          <w:rStyle w:val="StyleUnderline"/>
          <w:rFonts w:asciiTheme="minorHAnsi" w:hAnsiTheme="minorHAnsi" w:cstheme="minorHAnsi"/>
          <w:bCs/>
          <w:highlight w:val="yellow"/>
        </w:rPr>
        <w:t>as social decision makers</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we should regard</w:t>
      </w:r>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everybody's interests as</w:t>
      </w:r>
      <w:r w:rsidRPr="00837217">
        <w:rPr>
          <w:rStyle w:val="StyleUnderline"/>
          <w:rFonts w:asciiTheme="minorHAnsi" w:hAnsiTheme="minorHAnsi" w:cstheme="minorHAnsi"/>
        </w:rPr>
        <w:t xml:space="preserve"> of </w:t>
      </w:r>
      <w:r w:rsidRPr="00837217">
        <w:rPr>
          <w:rStyle w:val="StyleUnderline"/>
          <w:rFonts w:asciiTheme="minorHAnsi" w:hAnsiTheme="minorHAnsi" w:cstheme="minorHAnsi"/>
          <w:highlight w:val="yellow"/>
        </w:rPr>
        <w:t>equal</w:t>
      </w:r>
      <w:r w:rsidRPr="00837217">
        <w:rPr>
          <w:rStyle w:val="StyleUnderline"/>
          <w:rFonts w:asciiTheme="minorHAnsi" w:hAnsiTheme="minorHAnsi" w:cstheme="minorHAnsi"/>
        </w:rPr>
        <w:t xml:space="preserve"> worth. Everybody counts the same.</w:t>
      </w:r>
      <w:r w:rsidRPr="00837217">
        <w:rPr>
          <w:rFonts w:asciiTheme="minorHAnsi" w:hAnsiTheme="minorHAnsi" w:cstheme="minorHAnsi"/>
          <w:sz w:val="14"/>
        </w:rPr>
        <w:t xml:space="preserve"> And then you might say, 'Well, but okay, </w:t>
      </w:r>
      <w:r w:rsidRPr="00837217">
        <w:rPr>
          <w:rStyle w:val="StyleUnderline"/>
          <w:rFonts w:asciiTheme="minorHAnsi" w:hAnsiTheme="minorHAnsi" w:cstheme="minorHAnsi"/>
        </w:rPr>
        <w:t xml:space="preserve">what does it mean to count everybody the same? </w:t>
      </w:r>
      <w:r w:rsidRPr="00837217">
        <w:rPr>
          <w:rStyle w:val="StyleUnderline"/>
          <w:rFonts w:asciiTheme="minorHAnsi" w:hAnsiTheme="minorHAnsi" w:cstheme="minorHAnsi"/>
          <w:highlight w:val="yellow"/>
        </w:rPr>
        <w:t>What</w:t>
      </w:r>
      <w:r w:rsidRPr="00837217">
        <w:rPr>
          <w:rStyle w:val="StyleUnderline"/>
          <w:rFonts w:asciiTheme="minorHAnsi" w:hAnsiTheme="minorHAnsi" w:cstheme="minorHAnsi"/>
        </w:rPr>
        <w:t xml:space="preserve"> is it that really </w:t>
      </w:r>
      <w:r w:rsidRPr="00837217">
        <w:rPr>
          <w:rStyle w:val="StyleUnderline"/>
          <w:rFonts w:asciiTheme="minorHAnsi" w:hAnsiTheme="minorHAnsi" w:cstheme="minorHAnsi"/>
          <w:highlight w:val="yellow"/>
        </w:rPr>
        <w:t>matters</w:t>
      </w:r>
      <w:r w:rsidRPr="00837217">
        <w:rPr>
          <w:rStyle w:val="StyleUnderline"/>
          <w:rFonts w:asciiTheme="minorHAnsi" w:hAnsiTheme="minorHAnsi" w:cstheme="minorHAnsi"/>
        </w:rPr>
        <w:t xml:space="preserve"> for you and for me and </w:t>
      </w:r>
      <w:r w:rsidRPr="00837217">
        <w:rPr>
          <w:rStyle w:val="StyleUnderline"/>
          <w:rFonts w:asciiTheme="minorHAnsi" w:hAnsiTheme="minorHAnsi" w:cstheme="minorHAnsi"/>
          <w:highlight w:val="yellow"/>
        </w:rPr>
        <w:t>for everybody</w:t>
      </w:r>
      <w:r w:rsidRPr="00837217">
        <w:rPr>
          <w:rStyle w:val="StyleUnderline"/>
          <w:rFonts w:asciiTheme="minorHAnsi" w:hAnsiTheme="minorHAnsi" w:cstheme="minorHAnsi"/>
        </w:rPr>
        <w:t xml:space="preserve"> else?' And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there </w:t>
      </w:r>
      <w:r w:rsidRPr="00837217">
        <w:rPr>
          <w:rStyle w:val="StyleUnderline"/>
          <w:rFonts w:asciiTheme="minorHAnsi" w:hAnsiTheme="minorHAnsi" w:cstheme="minorHAnsi"/>
          <w:highlight w:val="yellow"/>
        </w:rPr>
        <w:t>the</w:t>
      </w:r>
      <w:r w:rsidRPr="00837217">
        <w:rPr>
          <w:rStyle w:val="StyleUnderline"/>
          <w:rFonts w:asciiTheme="minorHAnsi" w:hAnsiTheme="minorHAnsi" w:cstheme="minorHAnsi"/>
        </w:rPr>
        <w:t xml:space="preserve"> utilitarian's </w:t>
      </w:r>
      <w:r w:rsidRPr="00837217">
        <w:rPr>
          <w:rStyle w:val="StyleUnderline"/>
          <w:rFonts w:asciiTheme="minorHAnsi" w:hAnsiTheme="minorHAnsi" w:cstheme="minorHAnsi"/>
          <w:highlight w:val="yellow"/>
        </w:rPr>
        <w:t>answer is</w:t>
      </w:r>
      <w:r w:rsidRPr="00837217">
        <w:rPr>
          <w:rStyle w:val="StyleUnderline"/>
          <w:rFonts w:asciiTheme="minorHAnsi" w:hAnsiTheme="minorHAnsi" w:cstheme="minorHAnsi"/>
        </w:rPr>
        <w:t xml:space="preserve"> what</w:t>
      </w:r>
      <w:r w:rsidRPr="00837217">
        <w:rPr>
          <w:rFonts w:asciiTheme="minorHAnsi" w:hAnsiTheme="minorHAnsi" w:cstheme="minorHAnsi"/>
          <w:sz w:val="14"/>
        </w:rPr>
        <w:t xml:space="preserve"> </w:t>
      </w:r>
      <w:r w:rsidRPr="00837217">
        <w:rPr>
          <w:rStyle w:val="StyleUnderline"/>
          <w:rFonts w:asciiTheme="minorHAnsi" w:hAnsiTheme="minorHAnsi" w:cstheme="minorHAnsi"/>
        </w:rPr>
        <w:t>is sometimes called</w:t>
      </w:r>
      <w:r w:rsidRPr="00837217">
        <w:rPr>
          <w:rFonts w:asciiTheme="minorHAnsi" w:hAnsiTheme="minorHAnsi" w:cstheme="minorHAnsi"/>
          <w:sz w:val="14"/>
        </w:rPr>
        <w:t xml:space="preserve">, somewhat accurately and somewhat misleadingly, </w:t>
      </w:r>
      <w:r w:rsidRPr="00837217">
        <w:rPr>
          <w:rStyle w:val="StyleUnderline"/>
          <w:rFonts w:asciiTheme="minorHAnsi" w:hAnsiTheme="minorHAnsi" w:cstheme="minorHAnsi"/>
          <w:highlight w:val="yellow"/>
        </w:rPr>
        <w:t>happiness</w:t>
      </w:r>
      <w:r w:rsidRPr="00837217">
        <w:rPr>
          <w:rFonts w:asciiTheme="minorHAnsi" w:hAnsiTheme="minorHAnsi" w:cstheme="minorHAnsi"/>
          <w:sz w:val="14"/>
        </w:rPr>
        <w:t xml:space="preserve">. But </w:t>
      </w:r>
      <w:r w:rsidRPr="00837217">
        <w:rPr>
          <w:rStyle w:val="StyleUnderline"/>
          <w:rFonts w:asciiTheme="minorHAnsi" w:hAnsiTheme="minorHAnsi" w:cstheme="minorHAnsi"/>
        </w:rPr>
        <w:t>it's not really happiness in the sense of cherries on sundaes, things that make you smile. It's really the quality of conscious experience.</w:t>
      </w:r>
      <w:r w:rsidRPr="00837217">
        <w:rPr>
          <w:rFonts w:asciiTheme="minorHAnsi" w:hAnsiTheme="minorHAnsi" w:cstheme="minorHAnsi"/>
          <w:sz w:val="14"/>
        </w:rPr>
        <w:t xml:space="preserve"> So, the idea is that </w:t>
      </w:r>
      <w:r w:rsidRPr="00837217">
        <w:rPr>
          <w:rStyle w:val="StyleUnderline"/>
          <w:rFonts w:asciiTheme="minorHAnsi" w:hAnsiTheme="minorHAnsi" w:cstheme="minorHAnsi"/>
          <w:highlight w:val="yellow"/>
        </w:rPr>
        <w:t>if you start with anything</w:t>
      </w:r>
      <w:r w:rsidRPr="00837217">
        <w:rPr>
          <w:rStyle w:val="StyleUnderline"/>
          <w:rFonts w:asciiTheme="minorHAnsi" w:hAnsiTheme="minorHAnsi" w:cstheme="minorHAnsi"/>
        </w:rPr>
        <w:t xml:space="preserve"> that you value, </w:t>
      </w:r>
      <w:r w:rsidRPr="00837217">
        <w:rPr>
          <w:rStyle w:val="StyleUnderline"/>
          <w:rFonts w:asciiTheme="minorHAnsi" w:hAnsiTheme="minorHAnsi" w:cstheme="minorHAnsi"/>
          <w:highlight w:val="yellow"/>
        </w:rPr>
        <w:t>and say, 'Why do you care</w:t>
      </w:r>
      <w:r w:rsidRPr="00837217">
        <w:rPr>
          <w:rStyle w:val="StyleUnderline"/>
          <w:rFonts w:asciiTheme="minorHAnsi" w:hAnsiTheme="minorHAnsi" w:cstheme="minorHAnsi"/>
        </w:rPr>
        <w:t xml:space="preserve"> about that?' and keep asking</w:t>
      </w:r>
      <w:r w:rsidRPr="00837217">
        <w:rPr>
          <w:rFonts w:asciiTheme="minorHAnsi" w:hAnsiTheme="minorHAnsi" w:cstheme="minorHAnsi"/>
          <w:sz w:val="14"/>
        </w:rPr>
        <w:t xml:space="preserve">, 'Why do you care about that?' or 'Why do you care about that?' </w:t>
      </w:r>
      <w:r w:rsidRPr="00837217">
        <w:rPr>
          <w:rStyle w:val="StyleUnderline"/>
          <w:rFonts w:asciiTheme="minorHAnsi" w:hAnsiTheme="minorHAnsi" w:cstheme="minorHAnsi"/>
          <w:highlight w:val="yellow"/>
        </w:rPr>
        <w:t>you ultimately come down to the quality of</w:t>
      </w:r>
      <w:r w:rsidRPr="00837217">
        <w:rPr>
          <w:rStyle w:val="StyleUnderline"/>
          <w:rFonts w:asciiTheme="minorHAnsi" w:hAnsiTheme="minorHAnsi" w:cstheme="minorHAnsi"/>
        </w:rPr>
        <w:t xml:space="preserve"> someone's </w:t>
      </w:r>
      <w:r w:rsidRPr="00837217">
        <w:rPr>
          <w:rStyle w:val="StyleUnderline"/>
          <w:rFonts w:asciiTheme="minorHAnsi" w:hAnsiTheme="minorHAnsi" w:cstheme="minorHAnsi"/>
          <w:highlight w:val="yellow"/>
        </w:rPr>
        <w:t>conscious experience</w:t>
      </w:r>
      <w:r w:rsidRPr="00837217">
        <w:rPr>
          <w:rFonts w:asciiTheme="minorHAnsi" w:hAnsiTheme="minorHAnsi" w:cstheme="minorHAnsi"/>
          <w:sz w:val="14"/>
        </w:rPr>
        <w:t xml:space="preserve">. </w:t>
      </w:r>
      <w:proofErr w:type="gramStart"/>
      <w:r w:rsidRPr="00837217">
        <w:rPr>
          <w:rFonts w:asciiTheme="minorHAnsi" w:hAnsiTheme="minorHAnsi" w:cstheme="minorHAnsi"/>
          <w:sz w:val="14"/>
        </w:rPr>
        <w:t>So</w:t>
      </w:r>
      <w:proofErr w:type="gramEnd"/>
      <w:r w:rsidRPr="00837217">
        <w:rPr>
          <w:rFonts w:asciiTheme="minorHAnsi" w:hAnsiTheme="minorHAnsi" w:cstheme="minorHAnsi"/>
          <w:sz w:val="14"/>
        </w:rPr>
        <w:t xml:space="preserve"> </w:t>
      </w:r>
      <w:r w:rsidRPr="00837217">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837217">
        <w:rPr>
          <w:rFonts w:asciiTheme="minorHAnsi" w:hAnsiTheme="minorHAnsi" w:cstheme="minorHAnsi"/>
          <w:sz w:val="14"/>
        </w:rPr>
        <w:t xml:space="preserve"> </w:t>
      </w:r>
      <w:r w:rsidRPr="00837217">
        <w:rPr>
          <w:rStyle w:val="StyleUnderline"/>
          <w:rFonts w:asciiTheme="minorHAnsi" w:hAnsiTheme="minorHAnsi" w:cstheme="minorHAnsi"/>
        </w:rPr>
        <w:t>At some point if you keep asking why, why, why, it's going to come down to the conscious experience--in Bentham's terms</w:t>
      </w:r>
      <w:r w:rsidRPr="00837217">
        <w:rPr>
          <w:rFonts w:asciiTheme="minorHAnsi" w:hAnsiTheme="minorHAnsi" w:cstheme="minorHAnsi"/>
          <w:sz w:val="14"/>
        </w:rPr>
        <w:t xml:space="preserve">, again somewhat misleading, </w:t>
      </w:r>
      <w:r w:rsidRPr="00837217">
        <w:rPr>
          <w:rStyle w:val="StyleUnderline"/>
          <w:rFonts w:asciiTheme="minorHAnsi" w:hAnsiTheme="minorHAnsi" w:cstheme="minorHAnsi"/>
          <w:highlight w:val="yellow"/>
        </w:rPr>
        <w:t>the pleasure and pain</w:t>
      </w:r>
      <w:r w:rsidRPr="00837217">
        <w:rPr>
          <w:rStyle w:val="StyleUnderline"/>
          <w:rFonts w:asciiTheme="minorHAnsi" w:hAnsiTheme="minorHAnsi" w:cstheme="minorHAnsi"/>
        </w:rPr>
        <w:t xml:space="preserve"> of either you or somebody else that you care about.</w:t>
      </w:r>
      <w:r w:rsidRPr="00837217">
        <w:rPr>
          <w:rFonts w:asciiTheme="minorHAnsi" w:hAnsiTheme="minorHAnsi" w:cstheme="minorHAnsi"/>
          <w:sz w:val="14"/>
        </w:rPr>
        <w:t xml:space="preserve"> </w:t>
      </w:r>
      <w:proofErr w:type="gramStart"/>
      <w:r w:rsidRPr="00837217">
        <w:rPr>
          <w:rFonts w:asciiTheme="minorHAnsi" w:hAnsiTheme="minorHAnsi" w:cstheme="minorHAnsi"/>
          <w:sz w:val="14"/>
        </w:rPr>
        <w:t>So</w:t>
      </w:r>
      <w:proofErr w:type="gramEnd"/>
      <w:r w:rsidRPr="00837217">
        <w:rPr>
          <w:rFonts w:asciiTheme="minorHAnsi" w:hAnsiTheme="minorHAnsi" w:cstheme="minorHAnsi"/>
          <w:sz w:val="14"/>
        </w:rPr>
        <w:t xml:space="preserve"> </w:t>
      </w:r>
      <w:r w:rsidRPr="00837217">
        <w:rPr>
          <w:rStyle w:val="StyleUnderline"/>
          <w:rFonts w:asciiTheme="minorHAnsi" w:hAnsiTheme="minorHAnsi" w:cstheme="minorHAnsi"/>
        </w:rPr>
        <w:t>the utilitarian idea is to say, Okay, we all have our pleasures and pains, and as a moral philosophy we should all count equally.</w:t>
      </w:r>
      <w:r w:rsidRPr="00837217">
        <w:rPr>
          <w:rFonts w:asciiTheme="minorHAnsi" w:hAnsiTheme="minorHAnsi" w:cstheme="minorHAnsi"/>
          <w:sz w:val="14"/>
        </w:rPr>
        <w:t xml:space="preserve"> And </w:t>
      </w:r>
      <w:proofErr w:type="gramStart"/>
      <w:r w:rsidRPr="00837217">
        <w:rPr>
          <w:rStyle w:val="StyleUnderline"/>
          <w:rFonts w:asciiTheme="minorHAnsi" w:hAnsiTheme="minorHAnsi" w:cstheme="minorHAnsi"/>
        </w:rPr>
        <w:t>so</w:t>
      </w:r>
      <w:proofErr w:type="gramEnd"/>
      <w:r w:rsidRPr="00837217">
        <w:rPr>
          <w:rStyle w:val="StyleUnderline"/>
          <w:rFonts w:asciiTheme="minorHAnsi" w:hAnsiTheme="minorHAnsi" w:cstheme="minorHAnsi"/>
        </w:rPr>
        <w:t xml:space="preserve"> </w:t>
      </w:r>
      <w:r w:rsidRPr="00837217">
        <w:rPr>
          <w:rStyle w:val="StyleUnderline"/>
          <w:rFonts w:asciiTheme="minorHAnsi" w:hAnsiTheme="minorHAnsi" w:cstheme="minorHAnsi"/>
          <w:highlight w:val="yellow"/>
        </w:rPr>
        <w:t xml:space="preserve">a good standard for </w:t>
      </w:r>
      <w:r w:rsidRPr="00837217">
        <w:rPr>
          <w:rStyle w:val="StyleUnderline"/>
          <w:rFonts w:asciiTheme="minorHAnsi" w:hAnsiTheme="minorHAnsi" w:cstheme="minorHAnsi"/>
          <w:bCs/>
          <w:highlight w:val="yellow"/>
        </w:rPr>
        <w:t>resolving</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public</w:t>
      </w:r>
      <w:r w:rsidRPr="00837217">
        <w:rPr>
          <w:rStyle w:val="StyleUnderline"/>
          <w:rFonts w:asciiTheme="minorHAnsi" w:hAnsiTheme="minorHAnsi" w:cstheme="minorHAnsi"/>
          <w:highlight w:val="yellow"/>
        </w:rPr>
        <w:t xml:space="preserve"> </w:t>
      </w:r>
      <w:r w:rsidRPr="00837217">
        <w:rPr>
          <w:rStyle w:val="StyleUnderline"/>
          <w:rFonts w:asciiTheme="minorHAnsi" w:hAnsiTheme="minorHAnsi" w:cstheme="minorHAnsi"/>
          <w:bCs/>
          <w:highlight w:val="yellow"/>
        </w:rPr>
        <w:t>disagreements</w:t>
      </w:r>
      <w:r w:rsidRPr="00837217">
        <w:rPr>
          <w:rStyle w:val="StyleUnderline"/>
          <w:rFonts w:asciiTheme="minorHAnsi" w:hAnsiTheme="minorHAnsi" w:cstheme="minorHAnsi"/>
          <w:bCs/>
        </w:rPr>
        <w:t xml:space="preserve"> </w:t>
      </w:r>
      <w:r w:rsidRPr="00837217">
        <w:rPr>
          <w:rStyle w:val="StyleUnderline"/>
          <w:rFonts w:asciiTheme="minorHAnsi" w:hAnsiTheme="minorHAnsi" w:cstheme="minorHAnsi"/>
          <w:highlight w:val="yellow"/>
        </w:rPr>
        <w:t>is</w:t>
      </w:r>
      <w:r w:rsidRPr="00837217">
        <w:rPr>
          <w:rStyle w:val="StyleUnderline"/>
          <w:rFonts w:asciiTheme="minorHAnsi" w:hAnsiTheme="minorHAnsi" w:cstheme="minorHAnsi"/>
        </w:rPr>
        <w:t xml:space="preserve"> to say we should go with whatever option is going </w:t>
      </w:r>
      <w:r w:rsidRPr="00837217">
        <w:rPr>
          <w:rStyle w:val="StyleUnderline"/>
          <w:rFonts w:asciiTheme="minorHAnsi" w:hAnsiTheme="minorHAnsi" w:cstheme="minorHAnsi"/>
          <w:highlight w:val="yellow"/>
        </w:rPr>
        <w:t>to produce the best overall experience</w:t>
      </w:r>
      <w:r w:rsidRPr="00837217">
        <w:rPr>
          <w:rStyle w:val="StyleUnderline"/>
          <w:rFonts w:asciiTheme="minorHAnsi" w:hAnsiTheme="minorHAnsi" w:cstheme="minorHAnsi"/>
        </w:rPr>
        <w:t xml:space="preserve"> for the people who are affected</w:t>
      </w:r>
      <w:r w:rsidRPr="00837217">
        <w:rPr>
          <w:rFonts w:asciiTheme="minorHAnsi" w:hAnsiTheme="minorHAnsi" w:cstheme="minorHAnsi"/>
          <w:sz w:val="14"/>
        </w:rPr>
        <w:t xml:space="preserve">. </w:t>
      </w:r>
      <w:r w:rsidRPr="00837217">
        <w:rPr>
          <w:rStyle w:val="StyleUnderline"/>
          <w:rFonts w:asciiTheme="minorHAnsi" w:hAnsiTheme="minorHAnsi" w:cstheme="minorHAnsi"/>
        </w:rPr>
        <w:t xml:space="preserve">Which you can </w:t>
      </w:r>
      <w:r w:rsidRPr="00837217">
        <w:rPr>
          <w:rStyle w:val="StyleUnderline"/>
          <w:rFonts w:asciiTheme="minorHAnsi" w:hAnsiTheme="minorHAnsi" w:cstheme="minorHAnsi"/>
          <w:highlight w:val="yellow"/>
        </w:rPr>
        <w:t>think</w:t>
      </w:r>
      <w:r w:rsidRPr="00837217">
        <w:rPr>
          <w:rStyle w:val="StyleUnderline"/>
          <w:rFonts w:asciiTheme="minorHAnsi" w:hAnsiTheme="minorHAnsi" w:cstheme="minorHAnsi"/>
        </w:rPr>
        <w:t xml:space="preserve"> of as shorthand as </w:t>
      </w:r>
      <w:r w:rsidRPr="00837217">
        <w:rPr>
          <w:rStyle w:val="StyleUnderline"/>
          <w:rFonts w:asciiTheme="minorHAnsi" w:hAnsiTheme="minorHAnsi" w:cstheme="minorHAnsi"/>
          <w:highlight w:val="yellow"/>
        </w:rPr>
        <w:t>maximizing happiness</w:t>
      </w:r>
      <w:r w:rsidRPr="00837217">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837217">
        <w:rPr>
          <w:rStyle w:val="StyleUnderline"/>
          <w:rFonts w:asciiTheme="minorHAnsi" w:hAnsiTheme="minorHAnsi" w:cstheme="minorHAnsi"/>
        </w:rPr>
        <w:t>one of the biggest criticisms</w:t>
      </w:r>
      <w:r w:rsidRPr="00837217">
        <w:rPr>
          <w:rFonts w:asciiTheme="minorHAnsi" w:hAnsiTheme="minorHAnsi" w:cstheme="minorHAnsi"/>
          <w:sz w:val="14"/>
        </w:rPr>
        <w:t xml:space="preserve">--and now we're getting back to the Trolley cases, </w:t>
      </w:r>
      <w:r w:rsidRPr="00837217">
        <w:rPr>
          <w:rStyle w:val="StyleUnderline"/>
          <w:rFonts w:asciiTheme="minorHAnsi" w:hAnsiTheme="minorHAnsi" w:cstheme="minorHAnsi"/>
        </w:rPr>
        <w:t>is that utilitarianism doesn't adequately account for people's rights.</w:t>
      </w:r>
      <w:r w:rsidRPr="00837217">
        <w:rPr>
          <w:rFonts w:asciiTheme="minorHAnsi" w:hAnsiTheme="minorHAnsi" w:cstheme="minorHAns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37217">
        <w:rPr>
          <w:rStyle w:val="StyleUnderline"/>
          <w:rFonts w:asciiTheme="minorHAnsi" w:hAnsiTheme="minorHAnsi" w:cstheme="minorHAnsi"/>
        </w:rPr>
        <w:t>So</w:t>
      </w:r>
      <w:proofErr w:type="gramEnd"/>
      <w:r w:rsidRPr="00837217">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w:t>
      </w:r>
      <w:proofErr w:type="gramStart"/>
      <w:r w:rsidRPr="00837217">
        <w:rPr>
          <w:rStyle w:val="StyleUnderline"/>
          <w:rFonts w:asciiTheme="minorHAnsi" w:hAnsiTheme="minorHAnsi" w:cstheme="minorHAnsi"/>
        </w:rPr>
        <w:t>actually part</w:t>
      </w:r>
      <w:proofErr w:type="gramEnd"/>
      <w:r w:rsidRPr="00837217">
        <w:rPr>
          <w:rStyle w:val="StyleUnderline"/>
          <w:rFonts w:asciiTheme="minorHAnsi" w:hAnsiTheme="minorHAnsi" w:cstheme="minorHAnsi"/>
        </w:rPr>
        <w:t xml:space="preserve"> of my defense. </w:t>
      </w:r>
    </w:p>
    <w:p w14:paraId="28878CB5"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2 - Reducing existential risks is the top priority in any coherent moral theory</w:t>
      </w:r>
    </w:p>
    <w:p w14:paraId="732DC33C" w14:textId="77777777" w:rsidR="00C40D86" w:rsidRPr="00837217" w:rsidRDefault="00C40D86" w:rsidP="006E29D6">
      <w:pPr>
        <w:spacing w:line="240" w:lineRule="auto"/>
        <w:rPr>
          <w:rStyle w:val="Style13ptBold"/>
          <w:rFonts w:asciiTheme="minorHAnsi" w:hAnsiTheme="minorHAnsi" w:cstheme="minorHAnsi"/>
        </w:rPr>
      </w:pPr>
      <w:proofErr w:type="spellStart"/>
      <w:r w:rsidRPr="00837217">
        <w:rPr>
          <w:rStyle w:val="Style13ptBold"/>
          <w:rFonts w:asciiTheme="minorHAnsi" w:hAnsiTheme="minorHAnsi" w:cstheme="minorHAnsi"/>
        </w:rPr>
        <w:t>Pummer</w:t>
      </w:r>
      <w:proofErr w:type="spellEnd"/>
      <w:r w:rsidRPr="00837217">
        <w:rPr>
          <w:rStyle w:val="Style13ptBold"/>
          <w:rFonts w:asciiTheme="minorHAnsi" w:hAnsiTheme="minorHAnsi" w:cstheme="minorHAnsi"/>
        </w:rPr>
        <w:t xml:space="preserve"> 15</w:t>
      </w:r>
    </w:p>
    <w:p w14:paraId="3DA7B993" w14:textId="77777777" w:rsidR="00C40D86" w:rsidRPr="00837217" w:rsidRDefault="00C40D86" w:rsidP="006E29D6">
      <w:pPr>
        <w:spacing w:line="240" w:lineRule="auto"/>
        <w:rPr>
          <w:rFonts w:asciiTheme="minorHAnsi" w:hAnsiTheme="minorHAnsi" w:cstheme="minorHAnsi"/>
          <w:sz w:val="16"/>
        </w:rPr>
      </w:pPr>
      <w:r w:rsidRPr="00837217">
        <w:rPr>
          <w:rFonts w:asciiTheme="minorHAnsi" w:hAnsiTheme="minorHAnsi" w:cstheme="minorHAnsi"/>
          <w:sz w:val="16"/>
        </w:rPr>
        <w:t>(Theron, Philosophy @St. Andrews http://blog.practicalethics.ox.ac.uk/2015/05/moral-agreement-on-saving-the-world/)</w:t>
      </w:r>
    </w:p>
    <w:p w14:paraId="66872214" w14:textId="77777777" w:rsidR="00C40D86" w:rsidRPr="00837217" w:rsidRDefault="00C40D86" w:rsidP="006E29D6">
      <w:pPr>
        <w:spacing w:line="240" w:lineRule="auto"/>
        <w:rPr>
          <w:rFonts w:asciiTheme="minorHAnsi" w:hAnsiTheme="minorHAnsi" w:cstheme="minorHAnsi"/>
          <w:sz w:val="16"/>
        </w:rPr>
      </w:pPr>
      <w:r w:rsidRPr="00837217">
        <w:rPr>
          <w:rFonts w:asciiTheme="minorHAnsi" w:hAnsiTheme="minorHAnsi" w:cstheme="minorHAnsi"/>
          <w:sz w:val="16"/>
        </w:rPr>
        <w:t xml:space="preserve">There appears to be lot of disagreement in moral philosophy. Whether these many apparent disagreements are deep and irresolvable, I believe </w:t>
      </w:r>
      <w:r w:rsidRPr="00837217">
        <w:rPr>
          <w:rStyle w:val="StyleUnderline"/>
          <w:rFonts w:asciiTheme="minorHAnsi" w:hAnsiTheme="minorHAnsi" w:cstheme="minorHAnsi"/>
        </w:rPr>
        <w:t>there is</w:t>
      </w:r>
      <w:r w:rsidRPr="00837217">
        <w:rPr>
          <w:rFonts w:asciiTheme="minorHAnsi" w:hAnsiTheme="minorHAnsi" w:cstheme="minorHAnsi"/>
          <w:sz w:val="16"/>
        </w:rPr>
        <w:t xml:space="preserve"> at least </w:t>
      </w:r>
      <w:r w:rsidRPr="00837217">
        <w:rPr>
          <w:rStyle w:val="StyleUnderline"/>
          <w:rFonts w:asciiTheme="minorHAnsi" w:hAnsiTheme="minorHAnsi" w:cstheme="minorHAnsi"/>
        </w:rPr>
        <w:t>one thing</w:t>
      </w:r>
      <w:r w:rsidRPr="00837217">
        <w:rPr>
          <w:rFonts w:asciiTheme="minorHAnsi" w:hAnsiTheme="minorHAnsi" w:cstheme="minorHAnsi"/>
          <w:sz w:val="16"/>
        </w:rPr>
        <w:t xml:space="preserve"> </w:t>
      </w:r>
      <w:r w:rsidRPr="00837217">
        <w:rPr>
          <w:rStyle w:val="StyleUnderline"/>
          <w:rFonts w:asciiTheme="minorHAnsi" w:hAnsiTheme="minorHAnsi" w:cstheme="minorHAnsi"/>
        </w:rPr>
        <w:t>it is reasonable to agree on</w:t>
      </w:r>
      <w:r w:rsidRPr="00837217">
        <w:rPr>
          <w:rFonts w:asciiTheme="minorHAnsi" w:hAnsiTheme="minorHAnsi" w:cstheme="minorHAnsi"/>
          <w:sz w:val="16"/>
        </w:rPr>
        <w:t xml:space="preserve"> right now, </w:t>
      </w:r>
      <w:r w:rsidRPr="00837217">
        <w:rPr>
          <w:rStyle w:val="Emphasis"/>
          <w:rFonts w:asciiTheme="minorHAnsi" w:hAnsiTheme="minorHAnsi" w:cstheme="minorHAnsi"/>
        </w:rPr>
        <w:t>whatever</w:t>
      </w:r>
      <w:r w:rsidRPr="00837217">
        <w:rPr>
          <w:rFonts w:asciiTheme="minorHAnsi" w:hAnsiTheme="minorHAnsi" w:cstheme="minorHAnsi"/>
          <w:sz w:val="16"/>
        </w:rPr>
        <w:t xml:space="preserve"> general </w:t>
      </w:r>
      <w:r w:rsidRPr="00837217">
        <w:rPr>
          <w:rStyle w:val="Emphasis"/>
          <w:rFonts w:asciiTheme="minorHAnsi" w:hAnsiTheme="minorHAnsi" w:cstheme="minorHAnsi"/>
        </w:rPr>
        <w:t>moral view we adopt</w:t>
      </w:r>
      <w:r w:rsidRPr="00837217">
        <w:rPr>
          <w:rFonts w:asciiTheme="minorHAnsi" w:hAnsiTheme="minorHAnsi" w:cstheme="minorHAnsi"/>
          <w:sz w:val="16"/>
        </w:rPr>
        <w:t xml:space="preserve">: that </w:t>
      </w:r>
      <w:r w:rsidRPr="00837217">
        <w:rPr>
          <w:rStyle w:val="StyleUnderline"/>
          <w:rFonts w:asciiTheme="minorHAnsi" w:hAnsiTheme="minorHAnsi" w:cstheme="minorHAnsi"/>
        </w:rPr>
        <w:t>it is</w:t>
      </w:r>
      <w:r w:rsidRPr="00837217">
        <w:rPr>
          <w:rFonts w:asciiTheme="minorHAnsi" w:hAnsiTheme="minorHAnsi" w:cstheme="minorHAnsi"/>
          <w:sz w:val="16"/>
        </w:rPr>
        <w:t xml:space="preserve"> very </w:t>
      </w:r>
      <w:r w:rsidRPr="00837217">
        <w:rPr>
          <w:rStyle w:val="StyleUnderline"/>
          <w:rFonts w:asciiTheme="minorHAnsi" w:hAnsiTheme="minorHAnsi" w:cstheme="minorHAnsi"/>
        </w:rPr>
        <w:t>important to reduce</w:t>
      </w:r>
      <w:r w:rsidRPr="00837217">
        <w:rPr>
          <w:rFonts w:asciiTheme="minorHAnsi" w:hAnsiTheme="minorHAnsi" w:cstheme="minorHAnsi"/>
          <w:sz w:val="16"/>
        </w:rPr>
        <w:t xml:space="preserve"> </w:t>
      </w:r>
      <w:r w:rsidRPr="00837217">
        <w:rPr>
          <w:rStyle w:val="StyleUnderline"/>
          <w:rFonts w:asciiTheme="minorHAnsi" w:hAnsiTheme="minorHAnsi" w:cstheme="minorHAnsi"/>
        </w:rPr>
        <w:t>the risk that</w:t>
      </w:r>
      <w:r w:rsidRPr="00837217">
        <w:rPr>
          <w:rFonts w:asciiTheme="minorHAnsi" w:hAnsiTheme="minorHAnsi" w:cstheme="minorHAnsi"/>
          <w:sz w:val="16"/>
        </w:rPr>
        <w:t xml:space="preserve"> all intelligent </w:t>
      </w:r>
      <w:r w:rsidRPr="00837217">
        <w:rPr>
          <w:rStyle w:val="StyleUnderline"/>
          <w:rFonts w:asciiTheme="minorHAnsi" w:hAnsiTheme="minorHAnsi" w:cstheme="minorHAnsi"/>
        </w:rPr>
        <w:t>beings</w:t>
      </w:r>
      <w:r w:rsidRPr="00837217">
        <w:rPr>
          <w:rFonts w:asciiTheme="minorHAnsi" w:hAnsiTheme="minorHAnsi" w:cstheme="minorHAnsi"/>
          <w:sz w:val="16"/>
        </w:rPr>
        <w:t xml:space="preserve"> on this planet </w:t>
      </w:r>
      <w:r w:rsidRPr="00837217">
        <w:rPr>
          <w:rStyle w:val="StyleUnderline"/>
          <w:rFonts w:asciiTheme="minorHAnsi" w:hAnsiTheme="minorHAnsi" w:cstheme="minorHAnsi"/>
        </w:rPr>
        <w:t>are eliminated by</w:t>
      </w:r>
      <w:r w:rsidRPr="00837217">
        <w:rPr>
          <w:rFonts w:asciiTheme="minorHAnsi" w:hAnsiTheme="minorHAnsi" w:cstheme="minorHAnsi"/>
          <w:sz w:val="16"/>
        </w:rPr>
        <w:t xml:space="preserve"> an enormous </w:t>
      </w:r>
      <w:r w:rsidRPr="00837217">
        <w:rPr>
          <w:rStyle w:val="Emphasis"/>
          <w:rFonts w:asciiTheme="minorHAnsi" w:hAnsiTheme="minorHAnsi" w:cstheme="minorHAnsi"/>
        </w:rPr>
        <w:t>catastrophe</w:t>
      </w:r>
      <w:r w:rsidRPr="00837217">
        <w:rPr>
          <w:rFonts w:asciiTheme="minorHAnsi" w:hAnsiTheme="minorHAnsi" w:cstheme="minorHAnsi"/>
          <w:sz w:val="16"/>
        </w:rPr>
        <w:t xml:space="preserve">, such as a nuclear war. How we might in fact try to reduce such existential risks is discussed elsewhere. My claim here is only that </w:t>
      </w:r>
      <w:r w:rsidRPr="00837217">
        <w:rPr>
          <w:rStyle w:val="StyleUnderline"/>
          <w:rFonts w:asciiTheme="minorHAnsi" w:hAnsiTheme="minorHAnsi" w:cstheme="minorHAnsi"/>
        </w:rPr>
        <w:t xml:space="preserve">we </w:t>
      </w:r>
      <w:r w:rsidRPr="00837217">
        <w:rPr>
          <w:rFonts w:asciiTheme="minorHAnsi" w:hAnsiTheme="minorHAnsi" w:cstheme="minorHAnsi"/>
          <w:sz w:val="16"/>
        </w:rPr>
        <w:t xml:space="preserve">– </w:t>
      </w:r>
      <w:r w:rsidRPr="00837217">
        <w:rPr>
          <w:rStyle w:val="StyleUnderline"/>
          <w:rFonts w:asciiTheme="minorHAnsi" w:hAnsiTheme="minorHAnsi" w:cstheme="minorHAnsi"/>
        </w:rPr>
        <w:t>whether we’re consequentialists, deontologists, or virtue ethicists</w:t>
      </w:r>
      <w:r w:rsidRPr="00837217">
        <w:rPr>
          <w:rFonts w:asciiTheme="minorHAnsi" w:hAnsiTheme="minorHAnsi" w:cstheme="minorHAnsi"/>
          <w:sz w:val="16"/>
        </w:rPr>
        <w:t xml:space="preserve"> – </w:t>
      </w:r>
      <w:r w:rsidRPr="00837217">
        <w:rPr>
          <w:rStyle w:val="StyleUnderline"/>
          <w:rFonts w:asciiTheme="minorHAnsi" w:hAnsiTheme="minorHAnsi" w:cstheme="minorHAnsi"/>
        </w:rPr>
        <w:t xml:space="preserve">should all agree that we should try </w:t>
      </w:r>
      <w:r w:rsidRPr="00837217">
        <w:rPr>
          <w:rStyle w:val="Emphasis"/>
          <w:rFonts w:asciiTheme="minorHAnsi" w:hAnsiTheme="minorHAnsi" w:cstheme="minorHAnsi"/>
        </w:rPr>
        <w:t>to save the world.</w:t>
      </w:r>
      <w:r w:rsidRPr="00837217">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37217">
        <w:rPr>
          <w:rStyle w:val="StyleUnderline"/>
          <w:rFonts w:asciiTheme="minorHAnsi" w:hAnsiTheme="minorHAnsi" w:cstheme="minorHAnsi"/>
          <w:highlight w:val="yellow"/>
        </w:rPr>
        <w:t xml:space="preserve">There are so many possible future people that reducing existential risk is </w:t>
      </w:r>
      <w:r w:rsidRPr="00837217">
        <w:rPr>
          <w:rStyle w:val="StyleUnderline"/>
          <w:rFonts w:asciiTheme="minorHAnsi" w:hAnsiTheme="minorHAnsi" w:cstheme="minorHAnsi"/>
        </w:rPr>
        <w:t xml:space="preserve">arguably the </w:t>
      </w:r>
      <w:r w:rsidRPr="00837217">
        <w:rPr>
          <w:rStyle w:val="StyleUnderline"/>
          <w:rFonts w:asciiTheme="minorHAnsi" w:hAnsiTheme="minorHAnsi" w:cstheme="minorHAnsi"/>
          <w:highlight w:val="yellow"/>
        </w:rPr>
        <w:t xml:space="preserve">most important </w:t>
      </w:r>
      <w:r w:rsidRPr="00837217">
        <w:rPr>
          <w:rStyle w:val="StyleUnderline"/>
          <w:rFonts w:asciiTheme="minorHAnsi" w:hAnsiTheme="minorHAnsi" w:cstheme="minorHAnsi"/>
        </w:rPr>
        <w:t>thing in the world</w:t>
      </w:r>
      <w:r w:rsidRPr="00837217">
        <w:rPr>
          <w:rFonts w:asciiTheme="minorHAnsi" w:hAnsiTheme="minorHAnsi" w:cstheme="minorHAnsi"/>
          <w:sz w:val="16"/>
        </w:rPr>
        <w:t xml:space="preserve">, even if the well-being of these possible people were given only 0.001% as much weight as that of existing people. </w:t>
      </w:r>
      <w:r w:rsidRPr="00837217">
        <w:rPr>
          <w:rStyle w:val="StyleUnderline"/>
          <w:rFonts w:asciiTheme="minorHAnsi" w:hAnsiTheme="minorHAnsi" w:cstheme="minorHAnsi"/>
        </w:rPr>
        <w:t>Even on a wholly person-affecting view</w:t>
      </w:r>
      <w:r w:rsidRPr="00837217">
        <w:rPr>
          <w:rFonts w:asciiTheme="minorHAnsi" w:hAnsiTheme="minorHAnsi" w:cstheme="minorHAnsi"/>
          <w:sz w:val="16"/>
        </w:rPr>
        <w:t xml:space="preserve"> – according to which there’s nothing (apart from effects on existing people) to be said in favor of creating happy people – </w:t>
      </w:r>
      <w:r w:rsidRPr="00837217">
        <w:rPr>
          <w:rStyle w:val="StyleUnderline"/>
          <w:rFonts w:asciiTheme="minorHAnsi" w:hAnsiTheme="minorHAnsi" w:cstheme="minorHAnsi"/>
        </w:rPr>
        <w:t>the case for reducing existential risk is very strong</w:t>
      </w:r>
      <w:r w:rsidRPr="00837217">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837217">
        <w:rPr>
          <w:rFonts w:asciiTheme="minorHAnsi" w:hAnsiTheme="minorHAnsi" w:cstheme="minorHAnsi"/>
          <w:sz w:val="16"/>
        </w:rPr>
        <w:t>high quality</w:t>
      </w:r>
      <w:proofErr w:type="gramEnd"/>
      <w:r w:rsidRPr="00837217">
        <w:rPr>
          <w:rFonts w:asciiTheme="minorHAnsi" w:hAnsiTheme="minorHAnsi" w:cstheme="minorHAnsi"/>
          <w:sz w:val="16"/>
        </w:rPr>
        <w:t xml:space="preserve"> lives. </w:t>
      </w:r>
      <w:r w:rsidRPr="00837217">
        <w:rPr>
          <w:rStyle w:val="StyleUnderline"/>
          <w:rFonts w:asciiTheme="minorHAnsi" w:hAnsiTheme="minorHAnsi" w:cstheme="minorHAnsi"/>
        </w:rPr>
        <w:t>You might think what I have just argued applies to consequentialists only.</w:t>
      </w:r>
      <w:r w:rsidRPr="00837217">
        <w:rPr>
          <w:rFonts w:asciiTheme="minorHAnsi" w:hAnsiTheme="minorHAnsi" w:cstheme="minorHAnsi"/>
          <w:sz w:val="16"/>
        </w:rPr>
        <w:t xml:space="preserve"> </w:t>
      </w:r>
      <w:r w:rsidRPr="00837217">
        <w:rPr>
          <w:rStyle w:val="StyleUnderline"/>
          <w:rFonts w:asciiTheme="minorHAnsi" w:hAnsiTheme="minorHAnsi" w:cstheme="minorHAnsi"/>
          <w:highlight w:val="yellow"/>
        </w:rPr>
        <w:t xml:space="preserve">There is a tendency to assume </w:t>
      </w:r>
      <w:r w:rsidRPr="00837217">
        <w:rPr>
          <w:rStyle w:val="StyleUnderline"/>
          <w:rFonts w:asciiTheme="minorHAnsi" w:hAnsiTheme="minorHAnsi" w:cstheme="minorHAnsi"/>
        </w:rPr>
        <w:t xml:space="preserve">that, </w:t>
      </w:r>
      <w:r w:rsidRPr="00837217">
        <w:rPr>
          <w:rStyle w:val="StyleUnderline"/>
          <w:rFonts w:asciiTheme="minorHAnsi" w:hAnsiTheme="minorHAnsi" w:cstheme="minorHAnsi"/>
          <w:highlight w:val="yellow"/>
        </w:rPr>
        <w:t xml:space="preserve">if an argument appeals to consequentialist </w:t>
      </w:r>
      <w:r w:rsidRPr="00837217">
        <w:rPr>
          <w:rStyle w:val="StyleUnderline"/>
          <w:rFonts w:asciiTheme="minorHAnsi" w:hAnsiTheme="minorHAnsi" w:cstheme="minorHAnsi"/>
        </w:rPr>
        <w:t>considerations</w:t>
      </w:r>
      <w:r w:rsidRPr="00837217">
        <w:rPr>
          <w:rFonts w:asciiTheme="minorHAnsi" w:hAnsiTheme="minorHAnsi" w:cstheme="minorHAnsi"/>
          <w:sz w:val="16"/>
        </w:rPr>
        <w:t xml:space="preserve"> (the goodness of outcomes), </w:t>
      </w:r>
      <w:r w:rsidRPr="00837217">
        <w:rPr>
          <w:rStyle w:val="Emphasis"/>
          <w:rFonts w:asciiTheme="minorHAnsi" w:hAnsiTheme="minorHAnsi" w:cstheme="minorHAnsi"/>
          <w:highlight w:val="yellow"/>
        </w:rPr>
        <w:t>it is irrelevant to non-consequentialists</w:t>
      </w:r>
      <w:r w:rsidRPr="00837217">
        <w:rPr>
          <w:rFonts w:asciiTheme="minorHAnsi" w:hAnsiTheme="minorHAnsi" w:cstheme="minorHAnsi"/>
          <w:sz w:val="16"/>
        </w:rPr>
        <w:t xml:space="preserve">. </w:t>
      </w:r>
      <w:r w:rsidRPr="00837217">
        <w:rPr>
          <w:rStyle w:val="Emphasis"/>
          <w:rFonts w:asciiTheme="minorHAnsi" w:hAnsiTheme="minorHAnsi" w:cstheme="minorHAnsi"/>
        </w:rPr>
        <w:t>But that is a huge mistake</w:t>
      </w:r>
      <w:r w:rsidRPr="00837217">
        <w:rPr>
          <w:rFonts w:asciiTheme="minorHAnsi" w:hAnsiTheme="minorHAnsi" w:cstheme="minorHAnsi"/>
          <w:sz w:val="16"/>
        </w:rPr>
        <w:t xml:space="preserve">. </w:t>
      </w:r>
      <w:r w:rsidRPr="00837217">
        <w:rPr>
          <w:rStyle w:val="StyleUnderline"/>
          <w:rFonts w:asciiTheme="minorHAnsi" w:hAnsiTheme="minorHAnsi" w:cstheme="minorHAnsi"/>
        </w:rPr>
        <w:t>Non-consequentialism is the view that there’s more that determines rightness</w:t>
      </w:r>
      <w:r w:rsidRPr="00837217">
        <w:rPr>
          <w:rFonts w:asciiTheme="minorHAnsi" w:hAnsiTheme="minorHAnsi" w:cstheme="minorHAnsi"/>
          <w:sz w:val="16"/>
        </w:rPr>
        <w:t xml:space="preserve"> </w:t>
      </w:r>
      <w:r w:rsidRPr="00837217">
        <w:rPr>
          <w:rStyle w:val="StyleUnderline"/>
          <w:rFonts w:asciiTheme="minorHAnsi" w:hAnsiTheme="minorHAnsi" w:cstheme="minorHAnsi"/>
        </w:rPr>
        <w:t>than</w:t>
      </w:r>
      <w:r w:rsidRPr="00837217">
        <w:rPr>
          <w:rFonts w:asciiTheme="minorHAnsi" w:hAnsiTheme="minorHAnsi" w:cstheme="minorHAnsi"/>
          <w:sz w:val="16"/>
        </w:rPr>
        <w:t xml:space="preserve"> the goodness of </w:t>
      </w:r>
      <w:r w:rsidRPr="00837217">
        <w:rPr>
          <w:rStyle w:val="StyleUnderline"/>
          <w:rFonts w:asciiTheme="minorHAnsi" w:hAnsiTheme="minorHAnsi" w:cstheme="minorHAnsi"/>
        </w:rPr>
        <w:t xml:space="preserve">consequences </w:t>
      </w:r>
      <w:r w:rsidRPr="00837217">
        <w:rPr>
          <w:rFonts w:asciiTheme="minorHAnsi" w:hAnsiTheme="minorHAnsi" w:cstheme="minorHAnsi"/>
          <w:sz w:val="16"/>
        </w:rPr>
        <w:t xml:space="preserve">or outcomes; </w:t>
      </w:r>
      <w:r w:rsidRPr="00837217">
        <w:rPr>
          <w:rStyle w:val="Emphasis"/>
          <w:rFonts w:asciiTheme="minorHAnsi" w:hAnsiTheme="minorHAnsi" w:cstheme="minorHAnsi"/>
        </w:rPr>
        <w:t>it is not the view that the latter don’t matter</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Even </w:t>
      </w:r>
      <w:r w:rsidRPr="00837217">
        <w:rPr>
          <w:rFonts w:asciiTheme="minorHAnsi" w:hAnsiTheme="minorHAnsi" w:cstheme="minorHAnsi"/>
          <w:sz w:val="16"/>
        </w:rPr>
        <w:t xml:space="preserve">John </w:t>
      </w:r>
      <w:r w:rsidRPr="00837217">
        <w:rPr>
          <w:rStyle w:val="Emphasis"/>
          <w:rFonts w:asciiTheme="minorHAnsi" w:hAnsiTheme="minorHAnsi" w:cstheme="minorHAnsi"/>
        </w:rPr>
        <w:t>Rawls wrote, “All ethical doctrines worth our attention take consequences into account</w:t>
      </w:r>
      <w:r w:rsidRPr="00837217">
        <w:rPr>
          <w:rFonts w:asciiTheme="minorHAnsi" w:hAnsiTheme="minorHAnsi" w:cstheme="minorHAnsi"/>
          <w:sz w:val="16"/>
        </w:rPr>
        <w:t xml:space="preserve"> in judging rightness. </w:t>
      </w:r>
      <w:r w:rsidRPr="00837217">
        <w:rPr>
          <w:rStyle w:val="StyleUnderline"/>
          <w:rFonts w:asciiTheme="minorHAnsi" w:hAnsiTheme="minorHAnsi" w:cstheme="minorHAnsi"/>
        </w:rPr>
        <w:t>One which did not would simply be irrational</w:t>
      </w:r>
      <w:r w:rsidRPr="00837217">
        <w:rPr>
          <w:rFonts w:asciiTheme="minorHAnsi" w:hAnsiTheme="minorHAnsi" w:cstheme="minorHAnsi"/>
          <w:sz w:val="16"/>
        </w:rPr>
        <w:t xml:space="preserve">, crazy.” </w:t>
      </w:r>
      <w:r w:rsidRPr="00837217">
        <w:rPr>
          <w:rStyle w:val="Emphasis"/>
          <w:rFonts w:asciiTheme="minorHAnsi" w:hAnsiTheme="minorHAnsi" w:cstheme="minorHAnsi"/>
        </w:rPr>
        <w:t xml:space="preserve">Minimally plausible versions of </w:t>
      </w:r>
      <w:r w:rsidRPr="00837217">
        <w:rPr>
          <w:rStyle w:val="Emphasis"/>
          <w:rFonts w:asciiTheme="minorHAnsi" w:hAnsiTheme="minorHAnsi" w:cstheme="minorHAnsi"/>
          <w:highlight w:val="yellow"/>
        </w:rPr>
        <w:t xml:space="preserve">deontology </w:t>
      </w:r>
      <w:r w:rsidRPr="00837217">
        <w:rPr>
          <w:rStyle w:val="Emphasis"/>
          <w:rFonts w:asciiTheme="minorHAnsi" w:hAnsiTheme="minorHAnsi" w:cstheme="minorHAnsi"/>
        </w:rPr>
        <w:t>and virtue ethics must be concerned in part with promoting the good, from an impartial point of view</w:t>
      </w:r>
      <w:r w:rsidRPr="00837217">
        <w:rPr>
          <w:rFonts w:asciiTheme="minorHAnsi" w:hAnsiTheme="minorHAnsi" w:cstheme="minorHAnsi"/>
          <w:sz w:val="16"/>
        </w:rPr>
        <w:t xml:space="preserve">. </w:t>
      </w:r>
      <w:r w:rsidRPr="00837217">
        <w:rPr>
          <w:rStyle w:val="StyleUnderline"/>
          <w:rFonts w:asciiTheme="minorHAnsi" w:hAnsiTheme="minorHAnsi" w:cstheme="minorHAnsi"/>
        </w:rPr>
        <w:t xml:space="preserve">They’d thus </w:t>
      </w:r>
      <w:r w:rsidRPr="00837217">
        <w:rPr>
          <w:rStyle w:val="StyleUnderline"/>
          <w:rFonts w:asciiTheme="minorHAnsi" w:hAnsiTheme="minorHAnsi" w:cstheme="minorHAnsi"/>
          <w:highlight w:val="yellow"/>
        </w:rPr>
        <w:t xml:space="preserve">imply </w:t>
      </w:r>
      <w:r w:rsidRPr="00837217">
        <w:rPr>
          <w:rStyle w:val="Emphasis"/>
          <w:rFonts w:asciiTheme="minorHAnsi" w:hAnsiTheme="minorHAnsi" w:cstheme="minorHAnsi"/>
        </w:rPr>
        <w:t xml:space="preserve">very </w:t>
      </w:r>
      <w:r w:rsidRPr="00837217">
        <w:rPr>
          <w:rStyle w:val="Emphasis"/>
          <w:rFonts w:asciiTheme="minorHAnsi" w:hAnsiTheme="minorHAnsi" w:cstheme="minorHAnsi"/>
          <w:highlight w:val="yellow"/>
        </w:rPr>
        <w:t>strong reasons</w:t>
      </w:r>
      <w:r w:rsidRPr="00837217">
        <w:rPr>
          <w:rStyle w:val="StyleUnderline"/>
          <w:rFonts w:asciiTheme="minorHAnsi" w:hAnsiTheme="minorHAnsi" w:cstheme="minorHAnsi"/>
          <w:highlight w:val="yellow"/>
        </w:rPr>
        <w:t xml:space="preserve"> to reduce existential risk</w:t>
      </w:r>
      <w:r w:rsidRPr="00837217">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7217">
        <w:rPr>
          <w:rStyle w:val="StyleUnderline"/>
          <w:rFonts w:asciiTheme="minorHAnsi" w:hAnsiTheme="minorHAnsi" w:cstheme="minorHAnsi"/>
        </w:rPr>
        <w:t>Even egoism</w:t>
      </w:r>
      <w:r w:rsidRPr="00837217">
        <w:rPr>
          <w:rFonts w:asciiTheme="minorHAnsi" w:hAnsiTheme="minorHAnsi" w:cstheme="minorHAnsi"/>
          <w:sz w:val="16"/>
        </w:rPr>
        <w:t xml:space="preserve">, the view that each agent should maximize her own good, </w:t>
      </w:r>
      <w:r w:rsidRPr="00837217">
        <w:rPr>
          <w:rStyle w:val="StyleUnderline"/>
          <w:rFonts w:asciiTheme="minorHAnsi" w:hAnsiTheme="minorHAnsi" w:cstheme="minorHAnsi"/>
        </w:rPr>
        <w:t xml:space="preserve">might imply strong reasons to reduce existential risk. </w:t>
      </w:r>
      <w:r w:rsidRPr="00837217">
        <w:rPr>
          <w:rFonts w:asciiTheme="minorHAnsi" w:hAnsiTheme="minorHAnsi" w:cstheme="minorHAnsi"/>
          <w:sz w:val="16"/>
        </w:rPr>
        <w:t xml:space="preserve">It will depend, among other things, on what one’s own good </w:t>
      </w:r>
      <w:proofErr w:type="gramStart"/>
      <w:r w:rsidRPr="00837217">
        <w:rPr>
          <w:rFonts w:asciiTheme="minorHAnsi" w:hAnsiTheme="minorHAnsi" w:cstheme="minorHAnsi"/>
          <w:sz w:val="16"/>
        </w:rPr>
        <w:t>consists</w:t>
      </w:r>
      <w:proofErr w:type="gramEnd"/>
      <w:r w:rsidRPr="00837217">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37217">
        <w:rPr>
          <w:rFonts w:asciiTheme="minorHAnsi" w:hAnsiTheme="minorHAnsi" w:cstheme="minorHAnsi"/>
          <w:sz w:val="16"/>
        </w:rPr>
        <w:t>actually desires</w:t>
      </w:r>
      <w:proofErr w:type="gramEnd"/>
      <w:r w:rsidRPr="00837217">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37217">
        <w:rPr>
          <w:rFonts w:asciiTheme="minorHAnsi" w:hAnsiTheme="minorHAnsi" w:cstheme="minorHAnsi"/>
          <w:sz w:val="16"/>
        </w:rPr>
        <w:t>all of</w:t>
      </w:r>
      <w:proofErr w:type="gramEnd"/>
      <w:r w:rsidRPr="00837217">
        <w:rPr>
          <w:rFonts w:asciiTheme="minorHAnsi" w:hAnsiTheme="minorHAnsi" w:cstheme="minorHAnsi"/>
          <w:sz w:val="16"/>
        </w:rPr>
        <w:t xml:space="preserve"> this Samuel Scheffler’s recent intriguing arguments (quick podcast version available here) that </w:t>
      </w:r>
      <w:r w:rsidRPr="00837217">
        <w:rPr>
          <w:rStyle w:val="Emphasis"/>
          <w:rFonts w:asciiTheme="minorHAnsi" w:hAnsiTheme="minorHAnsi" w:cstheme="minorHAnsi"/>
          <w:highlight w:val="yellow"/>
        </w:rPr>
        <w:t>most of what makes our lives go well would be undermined if there were no future</w:t>
      </w:r>
      <w:r w:rsidRPr="00837217">
        <w:rPr>
          <w:rStyle w:val="Emphasis"/>
          <w:rFonts w:asciiTheme="minorHAnsi" w:hAnsiTheme="minorHAnsi" w:cstheme="minorHAnsi"/>
        </w:rPr>
        <w:t xml:space="preserve"> generations</w:t>
      </w:r>
      <w:r w:rsidRPr="00837217">
        <w:rPr>
          <w:rFonts w:asciiTheme="minorHAnsi" w:hAnsiTheme="minorHAnsi" w:cstheme="minorHAnsi"/>
          <w:sz w:val="16"/>
        </w:rPr>
        <w:t xml:space="preserve"> of intelligent persons. On his view, my life would contain vastly less well-being if (say) a year after my death the world came to an end. </w:t>
      </w:r>
      <w:r w:rsidRPr="00837217">
        <w:rPr>
          <w:rStyle w:val="StyleUnderline"/>
          <w:rFonts w:asciiTheme="minorHAnsi" w:hAnsiTheme="minorHAnsi" w:cstheme="minorHAnsi"/>
        </w:rPr>
        <w:t>So obviously</w:t>
      </w:r>
      <w:r w:rsidRPr="00837217">
        <w:rPr>
          <w:rFonts w:asciiTheme="minorHAnsi" w:hAnsiTheme="minorHAnsi" w:cstheme="minorHAnsi"/>
          <w:sz w:val="16"/>
        </w:rPr>
        <w:t xml:space="preserve"> if Scheffler were right </w:t>
      </w:r>
      <w:r w:rsidRPr="00837217">
        <w:rPr>
          <w:rStyle w:val="StyleUnderline"/>
          <w:rFonts w:asciiTheme="minorHAnsi" w:hAnsiTheme="minorHAnsi" w:cstheme="minorHAnsi"/>
        </w:rPr>
        <w:t>I’d have very strong reason to reduce existential risk</w:t>
      </w:r>
      <w:r w:rsidRPr="00837217">
        <w:rPr>
          <w:rFonts w:asciiTheme="minorHAnsi" w:hAnsiTheme="minorHAnsi" w:cstheme="minorHAnsi"/>
          <w:sz w:val="16"/>
        </w:rPr>
        <w:t xml:space="preserve">. </w:t>
      </w:r>
      <w:r w:rsidRPr="00837217">
        <w:rPr>
          <w:rStyle w:val="Emphasis"/>
          <w:rFonts w:asciiTheme="minorHAnsi" w:hAnsiTheme="minorHAnsi" w:cstheme="minorHAnsi"/>
        </w:rPr>
        <w:t xml:space="preserve">We should also </w:t>
      </w:r>
      <w:proofErr w:type="gramStart"/>
      <w:r w:rsidRPr="00837217">
        <w:rPr>
          <w:rStyle w:val="Emphasis"/>
          <w:rFonts w:asciiTheme="minorHAnsi" w:hAnsiTheme="minorHAnsi" w:cstheme="minorHAnsi"/>
        </w:rPr>
        <w:t>take into account</w:t>
      </w:r>
      <w:proofErr w:type="gramEnd"/>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moral</w:t>
      </w:r>
      <w:r w:rsidRPr="00837217">
        <w:rPr>
          <w:rStyle w:val="Emphasis"/>
          <w:rFonts w:asciiTheme="minorHAnsi" w:hAnsiTheme="minorHAnsi" w:cstheme="minorHAnsi"/>
        </w:rPr>
        <w:t xml:space="preserve"> </w:t>
      </w:r>
      <w:r w:rsidRPr="00837217">
        <w:rPr>
          <w:rStyle w:val="Emphasis"/>
          <w:rFonts w:asciiTheme="minorHAnsi" w:hAnsiTheme="minorHAnsi" w:cstheme="minorHAnsi"/>
          <w:highlight w:val="yellow"/>
        </w:rPr>
        <w:t>uncertainty.</w:t>
      </w:r>
      <w:r w:rsidRPr="00837217">
        <w:rPr>
          <w:rFonts w:asciiTheme="minorHAnsi" w:hAnsiTheme="minorHAnsi" w:cstheme="minorHAnsi"/>
          <w:sz w:val="16"/>
        </w:rPr>
        <w:t xml:space="preserve"> W</w:t>
      </w:r>
      <w:r w:rsidRPr="00837217">
        <w:rPr>
          <w:rStyle w:val="StyleUnderline"/>
          <w:rFonts w:asciiTheme="minorHAnsi" w:hAnsiTheme="minorHAnsi" w:cstheme="minorHAnsi"/>
        </w:rPr>
        <w:t>hat is it reasonable for one to do, when one is uncertain</w:t>
      </w:r>
      <w:r w:rsidRPr="00837217">
        <w:rPr>
          <w:rFonts w:asciiTheme="minorHAnsi" w:hAnsiTheme="minorHAnsi" w:cstheme="minorHAnsi"/>
          <w:sz w:val="16"/>
        </w:rPr>
        <w:t xml:space="preserve"> not (only</w:t>
      </w:r>
      <w:r w:rsidRPr="00837217">
        <w:rPr>
          <w:rStyle w:val="StyleUnderline"/>
          <w:rFonts w:asciiTheme="minorHAnsi" w:hAnsiTheme="minorHAnsi" w:cstheme="minorHAnsi"/>
        </w:rPr>
        <w:t>) about</w:t>
      </w:r>
      <w:r w:rsidRPr="00837217">
        <w:rPr>
          <w:rFonts w:asciiTheme="minorHAnsi" w:hAnsiTheme="minorHAnsi" w:cstheme="minorHAnsi"/>
          <w:sz w:val="16"/>
        </w:rPr>
        <w:t xml:space="preserve"> the empirical facts, but also about the </w:t>
      </w:r>
      <w:r w:rsidRPr="00837217">
        <w:rPr>
          <w:rStyle w:val="StyleUnderline"/>
          <w:rFonts w:asciiTheme="minorHAnsi" w:hAnsiTheme="minorHAnsi" w:cstheme="minorHAnsi"/>
        </w:rPr>
        <w:t>moral facts?</w:t>
      </w:r>
      <w:r w:rsidRPr="00837217">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37217">
        <w:rPr>
          <w:rStyle w:val="StyleUnderline"/>
          <w:rFonts w:asciiTheme="minorHAnsi" w:hAnsiTheme="minorHAnsi" w:cstheme="minorHAnsi"/>
        </w:rPr>
        <w:t xml:space="preserve">those </w:t>
      </w:r>
      <w:r w:rsidRPr="00837217">
        <w:rPr>
          <w:rFonts w:asciiTheme="minorHAnsi" w:hAnsiTheme="minorHAnsi" w:cstheme="minorHAnsi"/>
          <w:sz w:val="16"/>
        </w:rPr>
        <w:t xml:space="preserve">(hedonistic egoists) </w:t>
      </w:r>
      <w:r w:rsidRPr="00837217">
        <w:rPr>
          <w:rStyle w:val="Emphasis"/>
          <w:rFonts w:asciiTheme="minorHAnsi" w:hAnsiTheme="minorHAnsi" w:cstheme="minorHAnsi"/>
        </w:rPr>
        <w:t>who disagree should have a significant level of confidence that they are mistaken,</w:t>
      </w:r>
      <w:r w:rsidRPr="00837217">
        <w:rPr>
          <w:rFonts w:asciiTheme="minorHAnsi" w:hAnsiTheme="minorHAnsi" w:cstheme="minorHAnsi"/>
          <w:sz w:val="16"/>
        </w:rPr>
        <w:t xml:space="preserve"> and that one of the above views is correct. </w:t>
      </w:r>
      <w:r w:rsidRPr="00837217">
        <w:rPr>
          <w:rStyle w:val="StyleUnderline"/>
          <w:rFonts w:asciiTheme="minorHAnsi" w:hAnsiTheme="minorHAnsi" w:cstheme="minorHAnsi"/>
          <w:highlight w:val="yellow"/>
        </w:rPr>
        <w:t xml:space="preserve">Even if they were 90% sure that their view is </w:t>
      </w:r>
      <w:r w:rsidRPr="00837217">
        <w:rPr>
          <w:rStyle w:val="StyleUnderline"/>
          <w:rFonts w:asciiTheme="minorHAnsi" w:hAnsiTheme="minorHAnsi" w:cstheme="minorHAnsi"/>
        </w:rPr>
        <w:t xml:space="preserve">the </w:t>
      </w:r>
      <w:r w:rsidRPr="00837217">
        <w:rPr>
          <w:rStyle w:val="StyleUnderline"/>
          <w:rFonts w:asciiTheme="minorHAnsi" w:hAnsiTheme="minorHAnsi" w:cstheme="minorHAnsi"/>
          <w:highlight w:val="yellow"/>
        </w:rPr>
        <w:t xml:space="preserve">correct </w:t>
      </w:r>
      <w:r w:rsidRPr="00837217">
        <w:rPr>
          <w:rStyle w:val="StyleUnderline"/>
          <w:rFonts w:asciiTheme="minorHAnsi" w:hAnsiTheme="minorHAnsi" w:cstheme="minorHAnsi"/>
        </w:rPr>
        <w:t>one</w:t>
      </w:r>
      <w:r w:rsidRPr="00837217">
        <w:rPr>
          <w:rFonts w:asciiTheme="minorHAnsi" w:hAnsiTheme="minorHAnsi" w:cstheme="minorHAnsi"/>
          <w:sz w:val="16"/>
        </w:rPr>
        <w:t xml:space="preserve"> (and 10% sure that one of these other ones is correct), </w:t>
      </w:r>
      <w:r w:rsidRPr="00837217">
        <w:rPr>
          <w:rStyle w:val="Emphasis"/>
          <w:rFonts w:asciiTheme="minorHAnsi" w:hAnsiTheme="minorHAnsi" w:cstheme="minorHAnsi"/>
          <w:highlight w:val="yellow"/>
        </w:rPr>
        <w:t xml:space="preserve">they would have </w:t>
      </w:r>
      <w:proofErr w:type="gramStart"/>
      <w:r w:rsidRPr="00837217">
        <w:rPr>
          <w:rStyle w:val="Emphasis"/>
          <w:rFonts w:asciiTheme="minorHAnsi" w:hAnsiTheme="minorHAnsi" w:cstheme="minorHAnsi"/>
        </w:rPr>
        <w:t xml:space="preserve">pretty </w:t>
      </w:r>
      <w:r w:rsidRPr="00837217">
        <w:rPr>
          <w:rStyle w:val="Emphasis"/>
          <w:rFonts w:asciiTheme="minorHAnsi" w:hAnsiTheme="minorHAnsi" w:cstheme="minorHAnsi"/>
          <w:highlight w:val="yellow"/>
        </w:rPr>
        <w:t>strong</w:t>
      </w:r>
      <w:proofErr w:type="gramEnd"/>
      <w:r w:rsidRPr="00837217">
        <w:rPr>
          <w:rStyle w:val="Emphasis"/>
          <w:rFonts w:asciiTheme="minorHAnsi" w:hAnsiTheme="minorHAnsi" w:cstheme="minorHAnsi"/>
          <w:highlight w:val="yellow"/>
        </w:rPr>
        <w:t xml:space="preserve"> reason,</w:t>
      </w:r>
      <w:r w:rsidRPr="00837217">
        <w:rPr>
          <w:rStyle w:val="Emphasis"/>
          <w:rFonts w:asciiTheme="minorHAnsi" w:hAnsiTheme="minorHAnsi" w:cstheme="minorHAnsi"/>
        </w:rPr>
        <w:t xml:space="preserve"> from the standpoint of moral uncertainty, </w:t>
      </w:r>
      <w:r w:rsidRPr="00837217">
        <w:rPr>
          <w:rStyle w:val="Emphasis"/>
          <w:rFonts w:asciiTheme="minorHAnsi" w:hAnsiTheme="minorHAnsi" w:cstheme="minorHAnsi"/>
          <w:highlight w:val="yellow"/>
        </w:rPr>
        <w:t>to reduce existential risk</w:t>
      </w:r>
      <w:r w:rsidRPr="00837217">
        <w:rPr>
          <w:rFonts w:asciiTheme="minorHAnsi" w:hAnsiTheme="minorHAnsi" w:cstheme="minorHAnsi"/>
          <w:sz w:val="16"/>
        </w:rPr>
        <w:t xml:space="preserve">. Perhaps most disturbingly still, </w:t>
      </w:r>
      <w:r w:rsidRPr="00837217">
        <w:rPr>
          <w:rStyle w:val="StyleUnderline"/>
          <w:rFonts w:asciiTheme="minorHAnsi" w:hAnsiTheme="minorHAnsi" w:cstheme="minorHAnsi"/>
          <w:highlight w:val="yellow"/>
        </w:rPr>
        <w:t xml:space="preserve">even if we are only 1% sure that the well-being of </w:t>
      </w:r>
      <w:r w:rsidRPr="00837217">
        <w:rPr>
          <w:rStyle w:val="StyleUnderline"/>
          <w:rFonts w:asciiTheme="minorHAnsi" w:hAnsiTheme="minorHAnsi" w:cstheme="minorHAnsi"/>
        </w:rPr>
        <w:t xml:space="preserve">possible </w:t>
      </w:r>
      <w:r w:rsidRPr="00837217">
        <w:rPr>
          <w:rStyle w:val="StyleUnderline"/>
          <w:rFonts w:asciiTheme="minorHAnsi" w:hAnsiTheme="minorHAnsi" w:cstheme="minorHAnsi"/>
          <w:highlight w:val="yellow"/>
        </w:rPr>
        <w:t>future people matters</w:t>
      </w:r>
      <w:r w:rsidRPr="00837217">
        <w:rPr>
          <w:rFonts w:asciiTheme="minorHAnsi" w:hAnsiTheme="minorHAnsi" w:cstheme="minorHAnsi"/>
          <w:sz w:val="16"/>
        </w:rPr>
        <w:t xml:space="preserve">, it is at least arguable that, from the standpoint of moral uncertainty, </w:t>
      </w:r>
      <w:r w:rsidRPr="00837217">
        <w:rPr>
          <w:rStyle w:val="Emphasis"/>
          <w:rFonts w:asciiTheme="minorHAnsi" w:hAnsiTheme="minorHAnsi" w:cstheme="minorHAnsi"/>
        </w:rPr>
        <w:t>reducing existential risk is the most important thing in the world</w:t>
      </w:r>
      <w:r w:rsidRPr="00837217">
        <w:rPr>
          <w:rFonts w:asciiTheme="minorHAnsi" w:hAnsiTheme="minorHAnsi" w:cstheme="minorHAnsi"/>
          <w:sz w:val="16"/>
        </w:rPr>
        <w:t xml:space="preserve">. Again, this is largely </w:t>
      </w:r>
      <w:proofErr w:type="gramStart"/>
      <w:r w:rsidRPr="00837217">
        <w:rPr>
          <w:rStyle w:val="StyleUnderline"/>
          <w:rFonts w:asciiTheme="minorHAnsi" w:hAnsiTheme="minorHAnsi" w:cstheme="minorHAnsi"/>
        </w:rPr>
        <w:t>for the reason that</w:t>
      </w:r>
      <w:proofErr w:type="gramEnd"/>
      <w:r w:rsidRPr="00837217">
        <w:rPr>
          <w:rStyle w:val="StyleUnderline"/>
          <w:rFonts w:asciiTheme="minorHAnsi" w:hAnsiTheme="minorHAnsi" w:cstheme="minorHAnsi"/>
        </w:rPr>
        <w:t xml:space="preserve"> there are so many people who could exist in the future –</w:t>
      </w:r>
      <w:r w:rsidRPr="00837217">
        <w:rPr>
          <w:rFonts w:asciiTheme="minorHAnsi" w:hAnsiTheme="minorHAnsi" w:cstheme="minorHAnsi"/>
          <w:sz w:val="16"/>
        </w:rPr>
        <w:t xml:space="preserve"> there are trillions upon trillions… upon trillions. (For more on this and other related issues, see this excellent dissertation</w:t>
      </w:r>
      <w:r w:rsidRPr="00837217">
        <w:rPr>
          <w:rStyle w:val="StyleUnderline"/>
          <w:rFonts w:asciiTheme="minorHAnsi" w:hAnsiTheme="minorHAnsi" w:cstheme="minorHAnsi"/>
        </w:rPr>
        <w:t>). Of course, it is uncertain whether these untold trillions would, in general, have good lives</w:t>
      </w:r>
      <w:r w:rsidRPr="00837217">
        <w:rPr>
          <w:rFonts w:asciiTheme="minorHAnsi" w:hAnsiTheme="minorHAnsi" w:cstheme="minorHAnsi"/>
          <w:sz w:val="16"/>
        </w:rPr>
        <w:t>. It’s possible they’ll be miserable</w:t>
      </w:r>
      <w:r w:rsidRPr="00837217">
        <w:rPr>
          <w:rStyle w:val="StyleUnderline"/>
          <w:rFonts w:asciiTheme="minorHAnsi" w:hAnsiTheme="minorHAnsi" w:cstheme="minorHAnsi"/>
        </w:rPr>
        <w:t>. It is enough</w:t>
      </w:r>
      <w:r w:rsidRPr="00837217">
        <w:rPr>
          <w:rFonts w:asciiTheme="minorHAnsi" w:hAnsiTheme="minorHAnsi" w:cstheme="minorHAnsi"/>
          <w:sz w:val="16"/>
        </w:rPr>
        <w:t xml:space="preserve"> for my claim </w:t>
      </w:r>
      <w:r w:rsidRPr="00837217">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37217">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37217">
        <w:rPr>
          <w:rFonts w:asciiTheme="minorHAnsi" w:hAnsiTheme="minorHAnsi" w:cstheme="minorHAnsi"/>
          <w:sz w:val="16"/>
        </w:rPr>
        <w:t>fairly implausible</w:t>
      </w:r>
      <w:proofErr w:type="gramEnd"/>
      <w:r w:rsidRPr="00837217">
        <w:rPr>
          <w:rFonts w:asciiTheme="minorHAnsi" w:hAnsiTheme="minorHAnsi" w:cstheme="minorHAnsi"/>
          <w:sz w:val="16"/>
        </w:rPr>
        <w:t xml:space="preserve"> views. And </w:t>
      </w:r>
      <w:r w:rsidRPr="00837217">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837217">
        <w:rPr>
          <w:rStyle w:val="StyleUnderline"/>
          <w:rFonts w:asciiTheme="minorHAnsi" w:hAnsiTheme="minorHAnsi" w:cstheme="minorHAnsi"/>
        </w:rPr>
        <w:t>descendants, if</w:t>
      </w:r>
      <w:proofErr w:type="gramEnd"/>
      <w:r w:rsidRPr="00837217">
        <w:rPr>
          <w:rStyle w:val="StyleUnderline"/>
          <w:rFonts w:asciiTheme="minorHAnsi" w:hAnsiTheme="minorHAnsi" w:cstheme="minorHAnsi"/>
        </w:rPr>
        <w:t xml:space="preserve"> we allow them to</w:t>
      </w:r>
      <w:r w:rsidRPr="00837217">
        <w:rPr>
          <w:rFonts w:asciiTheme="minorHAnsi" w:hAnsiTheme="minorHAnsi" w:cstheme="minorHAnsi"/>
          <w:sz w:val="16"/>
        </w:rPr>
        <w:t xml:space="preserve">. I suspect that </w:t>
      </w:r>
      <w:r w:rsidRPr="00837217">
        <w:rPr>
          <w:rStyle w:val="StyleUnderline"/>
          <w:rFonts w:asciiTheme="minorHAnsi" w:hAnsiTheme="minorHAnsi" w:cstheme="minorHAnsi"/>
        </w:rPr>
        <w:t>most of us alive today</w:t>
      </w:r>
      <w:r w:rsidRPr="00837217">
        <w:rPr>
          <w:rFonts w:asciiTheme="minorHAnsi" w:hAnsiTheme="minorHAnsi" w:cstheme="minorHAnsi"/>
          <w:sz w:val="16"/>
        </w:rPr>
        <w:t xml:space="preserve"> – at least those of us not suffering from extreme illness or poverty – </w:t>
      </w:r>
      <w:r w:rsidRPr="00837217">
        <w:rPr>
          <w:rStyle w:val="StyleUnderline"/>
          <w:rFonts w:asciiTheme="minorHAnsi" w:hAnsiTheme="minorHAnsi" w:cstheme="minorHAnsi"/>
        </w:rPr>
        <w:t>have lives that are well worth living, and that things will continue to improve</w:t>
      </w:r>
      <w:r w:rsidRPr="00837217">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837217" w:rsidRDefault="00C40D86" w:rsidP="006E29D6">
      <w:pPr>
        <w:pStyle w:val="Heading4"/>
        <w:spacing w:line="240" w:lineRule="auto"/>
        <w:rPr>
          <w:rFonts w:asciiTheme="minorHAnsi" w:hAnsiTheme="minorHAnsi" w:cstheme="minorHAnsi"/>
        </w:rPr>
      </w:pPr>
      <w:r w:rsidRPr="00837217">
        <w:rPr>
          <w:rFonts w:asciiTheme="minorHAnsi" w:hAnsiTheme="minorHAnsi" w:cstheme="minorHAnsi"/>
        </w:rPr>
        <w:t>3 - Epistemic modesty; framework is a sliding scale, and it serves to prioritize not preclude impacts so only ep modesty is logical</w:t>
      </w:r>
    </w:p>
    <w:p w14:paraId="6F082447" w14:textId="77777777" w:rsidR="00A95652" w:rsidRPr="00837217" w:rsidRDefault="00A95652" w:rsidP="006E29D6">
      <w:pPr>
        <w:spacing w:line="240" w:lineRule="auto"/>
        <w:rPr>
          <w:rFonts w:asciiTheme="minorHAnsi" w:hAnsiTheme="minorHAnsi" w:cstheme="minorHAnsi"/>
        </w:rPr>
      </w:pPr>
    </w:p>
    <w:sectPr w:rsidR="00A95652" w:rsidRPr="00837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charset w:val="0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030C7D"/>
    <w:rsid w:val="000A7D60"/>
    <w:rsid w:val="000C5E0E"/>
    <w:rsid w:val="000D579A"/>
    <w:rsid w:val="000E423D"/>
    <w:rsid w:val="00100833"/>
    <w:rsid w:val="00104529"/>
    <w:rsid w:val="00105942"/>
    <w:rsid w:val="00107396"/>
    <w:rsid w:val="00141D83"/>
    <w:rsid w:val="00144A4C"/>
    <w:rsid w:val="00176AB0"/>
    <w:rsid w:val="00177B7D"/>
    <w:rsid w:val="00181C1D"/>
    <w:rsid w:val="0018322D"/>
    <w:rsid w:val="001B5776"/>
    <w:rsid w:val="001E527A"/>
    <w:rsid w:val="001F78CE"/>
    <w:rsid w:val="00204437"/>
    <w:rsid w:val="00251FC7"/>
    <w:rsid w:val="00256BFF"/>
    <w:rsid w:val="002855A7"/>
    <w:rsid w:val="002B146A"/>
    <w:rsid w:val="002B5E17"/>
    <w:rsid w:val="002E6D76"/>
    <w:rsid w:val="002F27BF"/>
    <w:rsid w:val="00315690"/>
    <w:rsid w:val="00316B75"/>
    <w:rsid w:val="00325646"/>
    <w:rsid w:val="00340EF2"/>
    <w:rsid w:val="003460F2"/>
    <w:rsid w:val="0038158C"/>
    <w:rsid w:val="003902BA"/>
    <w:rsid w:val="00395AA1"/>
    <w:rsid w:val="003A09E2"/>
    <w:rsid w:val="00407037"/>
    <w:rsid w:val="004328BA"/>
    <w:rsid w:val="004605D6"/>
    <w:rsid w:val="004C1D6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29D6"/>
    <w:rsid w:val="00717F61"/>
    <w:rsid w:val="00722258"/>
    <w:rsid w:val="007243E5"/>
    <w:rsid w:val="00766EA0"/>
    <w:rsid w:val="007A2226"/>
    <w:rsid w:val="007C3D38"/>
    <w:rsid w:val="007D4D19"/>
    <w:rsid w:val="007F5B66"/>
    <w:rsid w:val="008041E1"/>
    <w:rsid w:val="00823A1C"/>
    <w:rsid w:val="00837217"/>
    <w:rsid w:val="00845B9D"/>
    <w:rsid w:val="00860984"/>
    <w:rsid w:val="00866BE1"/>
    <w:rsid w:val="008768D1"/>
    <w:rsid w:val="008826E4"/>
    <w:rsid w:val="00892490"/>
    <w:rsid w:val="008B3ECB"/>
    <w:rsid w:val="008B4E85"/>
    <w:rsid w:val="008C1B2E"/>
    <w:rsid w:val="009101E2"/>
    <w:rsid w:val="0091627E"/>
    <w:rsid w:val="00950D85"/>
    <w:rsid w:val="0097032B"/>
    <w:rsid w:val="00992300"/>
    <w:rsid w:val="009B0017"/>
    <w:rsid w:val="009D2EAD"/>
    <w:rsid w:val="009D54B2"/>
    <w:rsid w:val="009E1922"/>
    <w:rsid w:val="009F7ED2"/>
    <w:rsid w:val="00A0008A"/>
    <w:rsid w:val="00A93661"/>
    <w:rsid w:val="00A95652"/>
    <w:rsid w:val="00AC0AB8"/>
    <w:rsid w:val="00AC5F26"/>
    <w:rsid w:val="00AC7944"/>
    <w:rsid w:val="00AE6742"/>
    <w:rsid w:val="00B15968"/>
    <w:rsid w:val="00B33C6D"/>
    <w:rsid w:val="00B4217D"/>
    <w:rsid w:val="00B4508F"/>
    <w:rsid w:val="00B55AD5"/>
    <w:rsid w:val="00B8057C"/>
    <w:rsid w:val="00B966F7"/>
    <w:rsid w:val="00B96A0D"/>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2F2B"/>
    <w:rsid w:val="00E45812"/>
    <w:rsid w:val="00E5262C"/>
    <w:rsid w:val="00EC7DC4"/>
    <w:rsid w:val="00ED30CF"/>
    <w:rsid w:val="00F139BD"/>
    <w:rsid w:val="00F176EF"/>
    <w:rsid w:val="00F24C29"/>
    <w:rsid w:val="00F45E10"/>
    <w:rsid w:val="00F6364A"/>
    <w:rsid w:val="00F9113A"/>
    <w:rsid w:val="00FC53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7F61"/>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717F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717F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17F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17F6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17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F6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717F61"/>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717F6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17F6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17F6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717F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17F6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717F6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717F61"/>
    <w:rPr>
      <w:color w:val="auto"/>
      <w:u w:val="none"/>
    </w:rPr>
  </w:style>
  <w:style w:type="character" w:styleId="FollowedHyperlink">
    <w:name w:val="FollowedHyperlink"/>
    <w:basedOn w:val="DefaultParagraphFont"/>
    <w:uiPriority w:val="99"/>
    <w:unhideWhenUsed/>
    <w:rsid w:val="00717F61"/>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 w:type="paragraph" w:customStyle="1" w:styleId="chpleft">
    <w:name w:val="chpleft"/>
    <w:basedOn w:val="Normal"/>
    <w:rsid w:val="007D4D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788302">
      <w:bodyDiv w:val="1"/>
      <w:marLeft w:val="0"/>
      <w:marRight w:val="0"/>
      <w:marTop w:val="0"/>
      <w:marBottom w:val="0"/>
      <w:divBdr>
        <w:top w:val="none" w:sz="0" w:space="0" w:color="auto"/>
        <w:left w:val="none" w:sz="0" w:space="0" w:color="auto"/>
        <w:bottom w:val="none" w:sz="0" w:space="0" w:color="auto"/>
        <w:right w:val="none" w:sz="0" w:space="0" w:color="auto"/>
      </w:divBdr>
    </w:div>
    <w:div w:id="185880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essler_syndr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aen.com/living_without_satellites" TargetMode="External"/><Relationship Id="rId12" Type="http://schemas.openxmlformats.org/officeDocument/2006/relationships/hyperlink" Target="https://www.econtalk.org/joshua-greene-on-moral-tribes-moral-dilemmas-and-utilitaria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hyperlink" Target="http://www.perseus.tufts.edu/hopper/text?doc=Perseus%3Atext%3A1999.01.0200%3Abook%3D1%3Achapter%3D23" TargetMode="External"/><Relationship Id="rId5" Type="http://schemas.openxmlformats.org/officeDocument/2006/relationships/webSettings" Target="webSettings.xml"/><Relationship Id="rId10" Type="http://schemas.openxmlformats.org/officeDocument/2006/relationships/hyperlink" Target="https://www.tandfonline.com/doi/full/10.1080/25751654.2018.1532525" TargetMode="External"/><Relationship Id="rId4" Type="http://schemas.openxmlformats.org/officeDocument/2006/relationships/settings" Target="settings.xml"/><Relationship Id="rId9" Type="http://schemas.openxmlformats.org/officeDocument/2006/relationships/hyperlink" Target="http://orbitaldebris.jsc.nasa.gov/faq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1315</TotalTime>
  <Pages>1</Pages>
  <Words>17247</Words>
  <Characters>98313</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28</cp:revision>
  <dcterms:created xsi:type="dcterms:W3CDTF">2022-01-15T05:03:00Z</dcterms:created>
  <dcterms:modified xsi:type="dcterms:W3CDTF">2022-02-19T21:06:00Z</dcterms:modified>
</cp:coreProperties>
</file>