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7ABC0D" w14:textId="77777777" w:rsidR="00AC6FBA" w:rsidRDefault="00AC6FBA" w:rsidP="00AC6FBA">
      <w:pPr>
        <w:pStyle w:val="Heading1"/>
        <w:spacing w:line="240" w:lineRule="auto"/>
      </w:pPr>
      <w:bookmarkStart w:id="0" w:name="_Hlk92220215"/>
      <w:bookmarkStart w:id="1" w:name="_Hlk92220285"/>
      <w:r>
        <w:t>1AC</w:t>
      </w:r>
    </w:p>
    <w:p w14:paraId="4A3CD014" w14:textId="77777777" w:rsidR="00165F73" w:rsidRDefault="00AC6FBA" w:rsidP="00D50963">
      <w:pPr>
        <w:pStyle w:val="Heading4"/>
        <w:spacing w:line="240" w:lineRule="auto"/>
      </w:pPr>
      <w:r w:rsidRPr="00AC6FBA">
        <w:t xml:space="preserve">I affirm the resolution: </w:t>
      </w:r>
    </w:p>
    <w:p w14:paraId="16192856" w14:textId="0D4C7BFA" w:rsidR="00D50963" w:rsidRPr="008D2860" w:rsidRDefault="00D50963" w:rsidP="00D50963">
      <w:pPr>
        <w:pStyle w:val="Heading4"/>
        <w:spacing w:line="240" w:lineRule="auto"/>
      </w:pPr>
      <w:r>
        <w:t>Plan: Space faring nations should establish a multilateral agreement that restricts asteroid mining done by private entities</w:t>
      </w:r>
    </w:p>
    <w:p w14:paraId="5D2F8C89" w14:textId="5E2D27C8" w:rsidR="00874368" w:rsidRDefault="00874368" w:rsidP="00D50963">
      <w:pPr>
        <w:pStyle w:val="Heading2"/>
      </w:pPr>
      <w:r w:rsidRPr="00246AFF">
        <w:t>Framework</w:t>
      </w:r>
    </w:p>
    <w:p w14:paraId="5A853EA6" w14:textId="7B14FA59" w:rsidR="00874368" w:rsidRPr="00874368" w:rsidRDefault="00874368" w:rsidP="00874368">
      <w:pPr>
        <w:spacing w:line="240" w:lineRule="auto"/>
        <w:rPr>
          <w:rFonts w:cs="Calibri"/>
          <w:b/>
          <w:sz w:val="26"/>
          <w:szCs w:val="26"/>
        </w:rPr>
      </w:pPr>
      <w:r w:rsidRPr="00874368">
        <w:rPr>
          <w:rFonts w:cs="Calibri"/>
          <w:b/>
          <w:sz w:val="26"/>
          <w:szCs w:val="26"/>
        </w:rPr>
        <w:t xml:space="preserve">The standard is utilitarianism, which seeks to create </w:t>
      </w:r>
      <w:proofErr w:type="gramStart"/>
      <w:r w:rsidRPr="00874368">
        <w:rPr>
          <w:rFonts w:cs="Calibri"/>
          <w:b/>
          <w:sz w:val="26"/>
          <w:szCs w:val="26"/>
        </w:rPr>
        <w:t>most good</w:t>
      </w:r>
      <w:proofErr w:type="gramEnd"/>
      <w:r w:rsidRPr="00874368">
        <w:rPr>
          <w:rFonts w:cs="Calibri"/>
          <w:b/>
          <w:sz w:val="26"/>
          <w:szCs w:val="26"/>
        </w:rPr>
        <w:t xml:space="preserve"> for the most people. When evaluating how just an action is, you should compare the value it creates against the harm it causes</w:t>
      </w:r>
    </w:p>
    <w:p w14:paraId="44C159FE" w14:textId="692E5002" w:rsidR="00874368" w:rsidRPr="00031C51" w:rsidRDefault="00874368" w:rsidP="00874368">
      <w:pPr>
        <w:pStyle w:val="Heading4"/>
        <w:spacing w:line="240" w:lineRule="auto"/>
        <w:rPr>
          <w:rFonts w:cs="Calibri"/>
        </w:rPr>
      </w:pPr>
      <w:r>
        <w:rPr>
          <w:rFonts w:cs="Calibri"/>
        </w:rPr>
        <w:t>Utilitarianism is best suited when it comes to government policy</w:t>
      </w:r>
    </w:p>
    <w:p w14:paraId="48A6507F" w14:textId="02A73C37" w:rsidR="00874368" w:rsidRPr="00031C51" w:rsidRDefault="00874368" w:rsidP="00874368">
      <w:pPr>
        <w:spacing w:line="240" w:lineRule="auto"/>
        <w:rPr>
          <w:rFonts w:cs="Calibri"/>
          <w:sz w:val="16"/>
        </w:rPr>
      </w:pPr>
      <w:proofErr w:type="spellStart"/>
      <w:r w:rsidRPr="00031C51">
        <w:rPr>
          <w:rStyle w:val="Style13ptBold"/>
          <w:rFonts w:cs="Calibri"/>
        </w:rPr>
        <w:t>Good</w:t>
      </w:r>
      <w:r>
        <w:rPr>
          <w:rStyle w:val="Style13ptBold"/>
          <w:rFonts w:cs="Calibri"/>
        </w:rPr>
        <w:t>i</w:t>
      </w:r>
      <w:r w:rsidRPr="00031C51">
        <w:rPr>
          <w:rStyle w:val="Style13ptBold"/>
          <w:rFonts w:cs="Calibri"/>
        </w:rPr>
        <w:t>n</w:t>
      </w:r>
      <w:proofErr w:type="spellEnd"/>
      <w:r>
        <w:rPr>
          <w:rStyle w:val="Style13ptBold"/>
          <w:rFonts w:cs="Calibri"/>
        </w:rPr>
        <w:t xml:space="preserve"> explains in</w:t>
      </w:r>
      <w:r w:rsidRPr="00031C51">
        <w:rPr>
          <w:rStyle w:val="Style13ptBold"/>
          <w:rFonts w:cs="Calibri"/>
        </w:rPr>
        <w:t xml:space="preserve"> 1995</w:t>
      </w:r>
      <w:r>
        <w:rPr>
          <w:rStyle w:val="Style13ptBold"/>
          <w:rFonts w:cs="Calibri"/>
        </w:rPr>
        <w:t xml:space="preserve"> </w:t>
      </w:r>
      <w:proofErr w:type="gramStart"/>
      <w:r>
        <w:rPr>
          <w:rStyle w:val="Style13ptBold"/>
          <w:rFonts w:cs="Calibri"/>
        </w:rPr>
        <w:t>that</w:t>
      </w:r>
      <w:r w:rsidRPr="00031C51">
        <w:rPr>
          <w:rFonts w:cs="Calibri"/>
          <w:b/>
          <w:sz w:val="16"/>
        </w:rPr>
        <w:t xml:space="preserve">  (</w:t>
      </w:r>
      <w:proofErr w:type="gramEnd"/>
      <w:r w:rsidRPr="00031C51">
        <w:rPr>
          <w:rFonts w:cs="Calibri"/>
          <w:sz w:val="16"/>
        </w:rPr>
        <w:t xml:space="preserve">Robert, </w:t>
      </w:r>
      <w:proofErr w:type="spellStart"/>
      <w:r w:rsidRPr="00031C51">
        <w:rPr>
          <w:rFonts w:cs="Calibri"/>
          <w:sz w:val="16"/>
        </w:rPr>
        <w:t>philsopher</w:t>
      </w:r>
      <w:proofErr w:type="spellEnd"/>
      <w:r w:rsidRPr="00031C51">
        <w:rPr>
          <w:rFonts w:cs="Calibri"/>
          <w:sz w:val="16"/>
        </w:rPr>
        <w:t xml:space="preserve"> at the Research School of the Social Sciences, </w:t>
      </w:r>
      <w:r w:rsidRPr="00031C51">
        <w:rPr>
          <w:rFonts w:cs="Calibri"/>
          <w:u w:val="single"/>
        </w:rPr>
        <w:t>Utilitarianism as Public Philosophy</w:t>
      </w:r>
      <w:r w:rsidRPr="00031C51">
        <w:rPr>
          <w:rFonts w:cs="Calibri"/>
          <w:sz w:val="16"/>
        </w:rPr>
        <w:t>. P. 62-63)</w:t>
      </w:r>
    </w:p>
    <w:p w14:paraId="2F6AEF34" w14:textId="7AD3C005" w:rsidR="00874368" w:rsidRDefault="00874368" w:rsidP="00874368">
      <w:pPr>
        <w:spacing w:line="240" w:lineRule="auto"/>
        <w:rPr>
          <w:rFonts w:cs="Calibri"/>
          <w:u w:val="single"/>
        </w:rPr>
      </w:pPr>
      <w:r w:rsidRPr="00031C51">
        <w:rPr>
          <w:rFonts w:cs="Calibri"/>
          <w:sz w:val="16"/>
        </w:rPr>
        <w:t xml:space="preserve">Consider, first, the argument from necessity.  </w:t>
      </w:r>
      <w:r w:rsidRPr="00874368">
        <w:rPr>
          <w:rFonts w:cs="Calibri"/>
          <w:highlight w:val="yellow"/>
          <w:u w:val="single"/>
        </w:rPr>
        <w:t>Public</w:t>
      </w:r>
      <w:r w:rsidRPr="00031C51">
        <w:rPr>
          <w:rFonts w:cs="Calibri"/>
          <w:u w:val="single"/>
        </w:rPr>
        <w:t xml:space="preserve"> </w:t>
      </w:r>
      <w:r w:rsidRPr="000D4DA1">
        <w:rPr>
          <w:rFonts w:cs="Calibri"/>
          <w:highlight w:val="yellow"/>
          <w:u w:val="single"/>
        </w:rPr>
        <w:t>officials</w:t>
      </w:r>
      <w:r w:rsidRPr="00031C51">
        <w:rPr>
          <w:rFonts w:cs="Calibri"/>
          <w:u w:val="single"/>
        </w:rPr>
        <w:t xml:space="preserve"> are obliged to </w:t>
      </w:r>
      <w:r w:rsidRPr="000D4DA1">
        <w:rPr>
          <w:rFonts w:cs="Calibri"/>
          <w:highlight w:val="yellow"/>
          <w:u w:val="single"/>
        </w:rPr>
        <w:t>make</w:t>
      </w:r>
      <w:r w:rsidRPr="00031C51">
        <w:rPr>
          <w:rFonts w:cs="Calibri"/>
          <w:u w:val="single"/>
        </w:rPr>
        <w:t xml:space="preserve"> </w:t>
      </w:r>
      <w:r w:rsidRPr="00874368">
        <w:rPr>
          <w:rFonts w:cs="Calibri"/>
          <w:highlight w:val="yellow"/>
          <w:u w:val="single"/>
        </w:rPr>
        <w:t>their</w:t>
      </w:r>
      <w:r w:rsidRPr="00031C51">
        <w:rPr>
          <w:rFonts w:cs="Calibri"/>
          <w:u w:val="single"/>
        </w:rPr>
        <w:t xml:space="preserve"> </w:t>
      </w:r>
      <w:r w:rsidRPr="000D4DA1">
        <w:rPr>
          <w:rFonts w:cs="Calibri"/>
          <w:highlight w:val="yellow"/>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w:t>
      </w:r>
      <w:proofErr w:type="gramStart"/>
      <w:r w:rsidRPr="00031C51">
        <w:rPr>
          <w:rFonts w:cs="Calibri"/>
          <w:u w:val="single"/>
        </w:rPr>
        <w:t>in the nature of things</w:t>
      </w:r>
      <w:proofErr w:type="gramEnd"/>
      <w:r w:rsidRPr="00031C51">
        <w:rPr>
          <w:rFonts w:cs="Calibri"/>
          <w:u w:val="single"/>
        </w:rPr>
        <w:t xml:space="preserve">, </w:t>
      </w:r>
      <w:r w:rsidRPr="00874368">
        <w:rPr>
          <w:rFonts w:cs="Calibri"/>
          <w:u w:val="single"/>
        </w:rPr>
        <w:t>private individuals</w:t>
      </w:r>
      <w:r w:rsidRPr="00031C51">
        <w:rPr>
          <w:rFonts w:cs="Calibri"/>
          <w:u w:val="single"/>
        </w:rPr>
        <w:t xml:space="preserve"> will usually </w:t>
      </w:r>
      <w:r w:rsidRPr="00874368">
        <w:rPr>
          <w:rFonts w:cs="Calibri"/>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874368">
        <w:rPr>
          <w:rFonts w:cs="Calibri"/>
          <w:highlight w:val="yellow"/>
          <w:u w:val="single"/>
        </w:rPr>
        <w:t>Public</w:t>
      </w:r>
      <w:r w:rsidRPr="00031C51">
        <w:rPr>
          <w:rFonts w:cs="Calibri"/>
          <w:u w:val="single"/>
        </w:rPr>
        <w:t xml:space="preserve"> </w:t>
      </w:r>
      <w:r w:rsidRPr="000D4DA1">
        <w:rPr>
          <w:rFonts w:cs="Calibri"/>
          <w:highlight w:val="yellow"/>
          <w:u w:val="single"/>
        </w:rPr>
        <w:t>officials</w:t>
      </w:r>
      <w:r w:rsidRPr="00031C51">
        <w:rPr>
          <w:rFonts w:cs="Calibri"/>
          <w:u w:val="single"/>
        </w:rPr>
        <w:t xml:space="preserve">, in contrast, </w:t>
      </w:r>
      <w:r w:rsidRPr="004B266D">
        <w:rPr>
          <w:rFonts w:cs="Calibri"/>
          <w:highlight w:val="yellow"/>
          <w:u w:val="single"/>
        </w:rPr>
        <w:t>are</w:t>
      </w:r>
      <w:r w:rsidRPr="00031C51">
        <w:rPr>
          <w:rFonts w:cs="Calibri"/>
          <w:u w:val="single"/>
        </w:rPr>
        <w:t xml:space="preserve"> </w:t>
      </w:r>
      <w:r w:rsidRPr="00874368">
        <w:rPr>
          <w:rFonts w:cs="Calibri"/>
          <w:highlight w:val="yellow"/>
          <w:u w:val="single"/>
        </w:rPr>
        <w:t>relatively poorly informed as to the effects that their choices will have on individuals</w:t>
      </w:r>
      <w:r w:rsidRPr="00031C51">
        <w:rPr>
          <w:rFonts w:cs="Calibri"/>
          <w:u w:val="single"/>
        </w:rPr>
        <w:t xml:space="preserve">, one by one.  </w:t>
      </w:r>
      <w:r w:rsidRPr="00874368">
        <w:rPr>
          <w:rFonts w:cs="Calibri"/>
          <w:highlight w:val="yellow"/>
          <w:u w:val="single"/>
        </w:rPr>
        <w:t>What they</w:t>
      </w:r>
      <w:r w:rsidRPr="00031C51">
        <w:rPr>
          <w:rFonts w:cs="Calibri"/>
          <w:u w:val="single"/>
        </w:rPr>
        <w:t xml:space="preserve"> </w:t>
      </w:r>
      <w:r w:rsidRPr="000D4DA1">
        <w:rPr>
          <w:rFonts w:cs="Calibri"/>
          <w:highlight w:val="yellow"/>
          <w:u w:val="single"/>
        </w:rPr>
        <w:t>typically</w:t>
      </w:r>
      <w:r w:rsidRPr="00031C51">
        <w:rPr>
          <w:rFonts w:cs="Calibri"/>
          <w:u w:val="single"/>
        </w:rPr>
        <w:t xml:space="preserve"> </w:t>
      </w:r>
      <w:r w:rsidRPr="00653D5D">
        <w:rPr>
          <w:rFonts w:cs="Calibri"/>
          <w:highlight w:val="yellow"/>
          <w:u w:val="single"/>
        </w:rPr>
        <w:t>do</w:t>
      </w:r>
      <w:r w:rsidRPr="00031C51">
        <w:rPr>
          <w:rFonts w:cs="Calibri"/>
          <w:u w:val="single"/>
        </w:rPr>
        <w:t xml:space="preserve"> </w:t>
      </w:r>
      <w:r w:rsidRPr="000D4DA1">
        <w:rPr>
          <w:rFonts w:cs="Calibri"/>
          <w:highlight w:val="yellow"/>
          <w:u w:val="single"/>
        </w:rPr>
        <w:t>know</w:t>
      </w:r>
      <w:r w:rsidRPr="00031C51">
        <w:rPr>
          <w:rFonts w:cs="Calibri"/>
          <w:u w:val="single"/>
        </w:rPr>
        <w:t xml:space="preserve"> </w:t>
      </w:r>
      <w:r w:rsidRPr="00874368">
        <w:rPr>
          <w:rFonts w:cs="Calibri"/>
          <w:highlight w:val="yellow"/>
          <w:u w:val="single"/>
        </w:rPr>
        <w:t>are</w:t>
      </w:r>
      <w:r w:rsidRPr="00031C51">
        <w:rPr>
          <w:rFonts w:cs="Calibri"/>
          <w:u w:val="single"/>
        </w:rPr>
        <w:t xml:space="preserve"> generalities: </w:t>
      </w:r>
      <w:r w:rsidRPr="00874368">
        <w:rPr>
          <w:rFonts w:cs="Calibri"/>
          <w:highlight w:val="yellow"/>
          <w:u w:val="single"/>
        </w:rPr>
        <w:t>averages and aggregates</w:t>
      </w:r>
      <w:r w:rsidRPr="00031C51">
        <w:rPr>
          <w:rFonts w:cs="Calibri"/>
          <w:u w:val="single"/>
        </w:rPr>
        <w:t xml:space="preserve">.  </w:t>
      </w:r>
      <w:r w:rsidRPr="00874368">
        <w:rPr>
          <w:rFonts w:cs="Calibri"/>
          <w:b/>
          <w:bCs/>
          <w:highlight w:val="yellow"/>
          <w:u w:val="single"/>
        </w:rPr>
        <w:t>They know</w:t>
      </w:r>
      <w:r w:rsidRPr="00874368">
        <w:rPr>
          <w:rFonts w:cs="Calibri"/>
          <w:b/>
          <w:bCs/>
          <w:u w:val="single"/>
        </w:rPr>
        <w:t xml:space="preserve"> </w:t>
      </w:r>
      <w:r w:rsidRPr="00874368">
        <w:rPr>
          <w:rFonts w:cs="Calibri"/>
          <w:b/>
          <w:bCs/>
          <w:highlight w:val="yellow"/>
          <w:u w:val="single"/>
        </w:rPr>
        <w:t>what will happen most often to most people</w:t>
      </w:r>
      <w:r w:rsidRPr="000D4DA1">
        <w:rPr>
          <w:rFonts w:cs="Calibri"/>
          <w:highlight w:val="yellow"/>
          <w:u w:val="single"/>
        </w:rPr>
        <w:t xml:space="preserve"> </w:t>
      </w:r>
      <w:proofErr w:type="gramStart"/>
      <w:r w:rsidRPr="000D4DA1">
        <w:rPr>
          <w:rFonts w:cs="Calibri"/>
          <w:highlight w:val="yellow"/>
          <w:u w:val="single"/>
        </w:rPr>
        <w:t>as a result of</w:t>
      </w:r>
      <w:proofErr w:type="gramEnd"/>
      <w:r w:rsidRPr="00031C51">
        <w:rPr>
          <w:rFonts w:cs="Calibri"/>
          <w:u w:val="single"/>
        </w:rPr>
        <w:t xml:space="preserve"> their various possible </w:t>
      </w:r>
      <w:r w:rsidRPr="000D4DA1">
        <w:rPr>
          <w:rFonts w:cs="Calibri"/>
          <w:highlight w:val="yellow"/>
          <w:u w:val="single"/>
        </w:rPr>
        <w:t>choices</w:t>
      </w:r>
      <w:r w:rsidRPr="00031C51">
        <w:rPr>
          <w:rFonts w:cs="Calibri"/>
          <w:sz w:val="16"/>
        </w:rPr>
        <w:t xml:space="preserve">.  But that is all.  </w:t>
      </w:r>
      <w:r w:rsidRPr="000D4DA1">
        <w:rPr>
          <w:rFonts w:cs="Calibri"/>
          <w:highlight w:val="yellow"/>
          <w:u w:val="single"/>
        </w:rPr>
        <w:t>That is enough to allow</w:t>
      </w:r>
      <w:r w:rsidRPr="00031C51">
        <w:rPr>
          <w:rFonts w:cs="Calibri"/>
          <w:u w:val="single"/>
        </w:rPr>
        <w:t xml:space="preserve"> public </w:t>
      </w:r>
      <w:proofErr w:type="gramStart"/>
      <w:r w:rsidRPr="00874368">
        <w:rPr>
          <w:rFonts w:cs="Calibri"/>
          <w:highlight w:val="yellow"/>
          <w:u w:val="single"/>
        </w:rPr>
        <w:t>policy-makers</w:t>
      </w:r>
      <w:proofErr w:type="gramEnd"/>
      <w:r w:rsidRPr="00874368">
        <w:rPr>
          <w:rFonts w:cs="Calibri"/>
          <w:highlight w:val="yellow"/>
          <w:u w:val="single"/>
        </w:rPr>
        <w:t xml:space="preserve"> to use the utilitarian calculus</w:t>
      </w:r>
      <w:r w:rsidRPr="00031C51">
        <w:rPr>
          <w:rFonts w:cs="Calibri"/>
          <w:sz w:val="16"/>
        </w:rPr>
        <w:t>—if they want to use it at all—</w:t>
      </w:r>
      <w:r w:rsidRPr="000D4DA1">
        <w:rPr>
          <w:rFonts w:cs="Calibri"/>
          <w:highlight w:val="yellow"/>
          <w:u w:val="single"/>
        </w:rPr>
        <w:t>to choose general rules</w:t>
      </w:r>
      <w:r w:rsidRPr="00031C51">
        <w:rPr>
          <w:rFonts w:cs="Calibri"/>
          <w:u w:val="single"/>
        </w:rPr>
        <w:t xml:space="preserve"> of conduct.  </w:t>
      </w:r>
      <w:r w:rsidRPr="000D4DA1">
        <w:rPr>
          <w:rFonts w:cs="Calibri"/>
          <w:highlight w:val="yellow"/>
          <w:u w:val="single"/>
        </w:rPr>
        <w:t>Knowing aggregates</w:t>
      </w:r>
      <w:r w:rsidRPr="00031C51">
        <w:rPr>
          <w:rFonts w:cs="Calibri"/>
          <w:u w:val="single"/>
        </w:rPr>
        <w:t xml:space="preserve"> and averages, </w:t>
      </w:r>
      <w:r w:rsidRPr="000D4DA1">
        <w:rPr>
          <w:rFonts w:cs="Calibri"/>
          <w:highlight w:val="yellow"/>
          <w:u w:val="single"/>
        </w:rPr>
        <w:t>they can</w:t>
      </w:r>
      <w:r w:rsidRPr="00031C51">
        <w:rPr>
          <w:rFonts w:cs="Calibri"/>
          <w:u w:val="single"/>
        </w:rPr>
        <w:t xml:space="preserve"> proceed to </w:t>
      </w:r>
      <w:r w:rsidRPr="000D4DA1">
        <w:rPr>
          <w:rFonts w:cs="Calibri"/>
          <w:highlight w:val="yellow"/>
          <w:u w:val="single"/>
        </w:rPr>
        <w:t>calculate</w:t>
      </w:r>
      <w:r w:rsidRPr="00031C51">
        <w:rPr>
          <w:rFonts w:cs="Calibri"/>
          <w:u w:val="single"/>
        </w:rPr>
        <w:t xml:space="preserve"> the </w:t>
      </w:r>
      <w:r w:rsidRPr="000D4DA1">
        <w:rPr>
          <w:rFonts w:cs="Calibri"/>
          <w:highlight w:val="yellow"/>
          <w:u w:val="single"/>
        </w:rPr>
        <w:t>utility payoffs</w:t>
      </w:r>
      <w:r w:rsidRPr="00031C51">
        <w:rPr>
          <w:rFonts w:cs="Calibri"/>
          <w:u w:val="single"/>
        </w:rPr>
        <w:t xml:space="preserve"> from adopting each alternative possible general rules.</w:t>
      </w:r>
    </w:p>
    <w:p w14:paraId="0CD4488F" w14:textId="77777777" w:rsidR="00F30D33" w:rsidRPr="00730CE9" w:rsidRDefault="00F30D33" w:rsidP="00F30D33">
      <w:pPr>
        <w:pStyle w:val="Heading4"/>
        <w:spacing w:line="240" w:lineRule="auto"/>
        <w:rPr>
          <w:rFonts w:cs="Arial"/>
        </w:rPr>
      </w:pPr>
      <w:r>
        <w:rPr>
          <w:rFonts w:cs="Arial"/>
        </w:rPr>
        <w:t>Extinction</w:t>
      </w:r>
      <w:r w:rsidRPr="00730CE9">
        <w:rPr>
          <w:rFonts w:cs="Arial"/>
        </w:rPr>
        <w:t xml:space="preserve"> outweighs---it’s the </w:t>
      </w:r>
      <w:r>
        <w:rPr>
          <w:rFonts w:cs="Arial"/>
        </w:rPr>
        <w:t>ut</w:t>
      </w:r>
      <w:r w:rsidRPr="00730CE9">
        <w:rPr>
          <w:rFonts w:cs="Arial"/>
        </w:rPr>
        <w:t>most moral evil and disavowal of the risk makes it more likely.</w:t>
      </w:r>
    </w:p>
    <w:p w14:paraId="46F04BD3" w14:textId="77777777" w:rsidR="00F30D33" w:rsidRPr="008A4562" w:rsidRDefault="00F30D33" w:rsidP="00F30D33">
      <w:pPr>
        <w:spacing w:line="240" w:lineRule="auto"/>
        <w:rPr>
          <w:rStyle w:val="Style13ptBold"/>
          <w:b w:val="0"/>
          <w:sz w:val="16"/>
          <w:szCs w:val="16"/>
        </w:rPr>
      </w:pPr>
      <w:r w:rsidRPr="00AE4834">
        <w:rPr>
          <w:rStyle w:val="Style13ptBold"/>
          <w:rFonts w:eastAsia="Calibri"/>
        </w:rPr>
        <w:t>Burns</w:t>
      </w:r>
      <w:r w:rsidRPr="00AE4834">
        <w:rPr>
          <w:rStyle w:val="Style13ptBold"/>
        </w:rPr>
        <w:t xml:space="preserve"> </w:t>
      </w:r>
      <w:r>
        <w:rPr>
          <w:rStyle w:val="Style13ptBold"/>
        </w:rPr>
        <w:t>17</w:t>
      </w:r>
      <w:r w:rsidRPr="00AE4834">
        <w:rPr>
          <w:rStyle w:val="Style13ptBold"/>
        </w:rPr>
        <w:t xml:space="preserve"> </w:t>
      </w:r>
      <w:r w:rsidRPr="008A4562">
        <w:rPr>
          <w:rStyle w:val="Style13ptBold"/>
          <w:b w:val="0"/>
          <w:sz w:val="16"/>
          <w:szCs w:val="16"/>
        </w:rPr>
        <w:t>(</w:t>
      </w:r>
      <w:r w:rsidRPr="008A4562">
        <w:rPr>
          <w:rStyle w:val="Style13ptBold"/>
          <w:rFonts w:eastAsia="Calibri"/>
          <w:b w:val="0"/>
          <w:sz w:val="16"/>
          <w:szCs w:val="16"/>
        </w:rPr>
        <w:t>Elizabeth</w:t>
      </w:r>
      <w:r w:rsidRPr="008A4562">
        <w:rPr>
          <w:rStyle w:val="Style13ptBold"/>
          <w:b w:val="0"/>
          <w:sz w:val="16"/>
          <w:szCs w:val="16"/>
        </w:rPr>
        <w:t xml:space="preserve"> </w:t>
      </w:r>
      <w:proofErr w:type="spellStart"/>
      <w:r w:rsidRPr="008A4562">
        <w:rPr>
          <w:rStyle w:val="Style13ptBold"/>
          <w:rFonts w:eastAsia="Calibri"/>
          <w:b w:val="0"/>
          <w:sz w:val="16"/>
          <w:szCs w:val="16"/>
        </w:rPr>
        <w:t>Finneron</w:t>
      </w:r>
      <w:proofErr w:type="spellEnd"/>
      <w:r w:rsidRPr="008A4562">
        <w:rPr>
          <w:rStyle w:val="Style13ptBold"/>
          <w:b w:val="0"/>
          <w:sz w:val="16"/>
          <w:szCs w:val="16"/>
        </w:rPr>
        <w:t>-</w:t>
      </w:r>
      <w:r w:rsidRPr="008A4562">
        <w:rPr>
          <w:rStyle w:val="Style13ptBold"/>
          <w:rFonts w:eastAsia="Calibri"/>
          <w:b w:val="0"/>
          <w:sz w:val="16"/>
          <w:szCs w:val="16"/>
        </w:rPr>
        <w:t>Burns</w:t>
      </w:r>
      <w:r w:rsidRPr="008A4562">
        <w:rPr>
          <w:rStyle w:val="Style13ptBold"/>
          <w:b w:val="0"/>
          <w:sz w:val="16"/>
          <w:szCs w:val="16"/>
        </w:rPr>
        <w:t xml:space="preserve"> </w:t>
      </w:r>
      <w:r w:rsidRPr="008A4562">
        <w:rPr>
          <w:rStyle w:val="Style13ptBold"/>
          <w:rFonts w:eastAsia="Calibri"/>
          <w:b w:val="0"/>
          <w:sz w:val="16"/>
          <w:szCs w:val="16"/>
        </w:rPr>
        <w:t>is</w:t>
      </w:r>
      <w:r w:rsidRPr="008A4562">
        <w:rPr>
          <w:rStyle w:val="Style13ptBold"/>
          <w:b w:val="0"/>
          <w:sz w:val="16"/>
          <w:szCs w:val="16"/>
        </w:rPr>
        <w:t xml:space="preserve"> </w:t>
      </w:r>
      <w:r w:rsidRPr="008A4562">
        <w:rPr>
          <w:rStyle w:val="Style13ptBold"/>
          <w:rFonts w:eastAsia="Calibri"/>
          <w:b w:val="0"/>
          <w:sz w:val="16"/>
          <w:szCs w:val="16"/>
        </w:rPr>
        <w:t>a</w:t>
      </w:r>
      <w:r w:rsidRPr="008A4562">
        <w:rPr>
          <w:rStyle w:val="Style13ptBold"/>
          <w:b w:val="0"/>
          <w:sz w:val="16"/>
          <w:szCs w:val="16"/>
        </w:rPr>
        <w:t xml:space="preserve"> </w:t>
      </w:r>
      <w:r w:rsidRPr="008A4562">
        <w:rPr>
          <w:rStyle w:val="Style13ptBold"/>
          <w:rFonts w:eastAsia="Calibri"/>
          <w:b w:val="0"/>
          <w:sz w:val="16"/>
          <w:szCs w:val="16"/>
        </w:rPr>
        <w:t>Teaching</w:t>
      </w:r>
      <w:r w:rsidRPr="008A4562">
        <w:rPr>
          <w:rStyle w:val="Style13ptBold"/>
          <w:b w:val="0"/>
          <w:sz w:val="16"/>
          <w:szCs w:val="16"/>
        </w:rPr>
        <w:t xml:space="preserve"> </w:t>
      </w:r>
      <w:r w:rsidRPr="008A4562">
        <w:rPr>
          <w:rStyle w:val="Style13ptBold"/>
          <w:rFonts w:eastAsia="Calibri"/>
          <w:b w:val="0"/>
          <w:sz w:val="16"/>
          <w:szCs w:val="16"/>
        </w:rPr>
        <w:t>Fellow</w:t>
      </w:r>
      <w:r w:rsidRPr="008A4562">
        <w:rPr>
          <w:rStyle w:val="Style13ptBold"/>
          <w:b w:val="0"/>
          <w:sz w:val="16"/>
          <w:szCs w:val="16"/>
        </w:rPr>
        <w:t xml:space="preserve"> </w:t>
      </w:r>
      <w:r w:rsidRPr="008A4562">
        <w:rPr>
          <w:rStyle w:val="Style13ptBold"/>
          <w:rFonts w:eastAsia="Calibri"/>
          <w:b w:val="0"/>
          <w:sz w:val="16"/>
          <w:szCs w:val="16"/>
        </w:rPr>
        <w:t>at</w:t>
      </w:r>
      <w:r w:rsidRPr="008A4562">
        <w:rPr>
          <w:rStyle w:val="Style13ptBold"/>
          <w:b w:val="0"/>
          <w:sz w:val="16"/>
          <w:szCs w:val="16"/>
        </w:rPr>
        <w:t xml:space="preserve"> </w:t>
      </w:r>
      <w:r w:rsidRPr="008A4562">
        <w:rPr>
          <w:rStyle w:val="Style13ptBold"/>
          <w:rFonts w:eastAsia="Calibri"/>
          <w:b w:val="0"/>
          <w:sz w:val="16"/>
          <w:szCs w:val="16"/>
        </w:rPr>
        <w:t>the</w:t>
      </w:r>
      <w:r w:rsidRPr="008A4562">
        <w:rPr>
          <w:rStyle w:val="Style13ptBold"/>
          <w:b w:val="0"/>
          <w:sz w:val="16"/>
          <w:szCs w:val="16"/>
        </w:rPr>
        <w:t xml:space="preserve"> </w:t>
      </w:r>
      <w:r w:rsidRPr="008A4562">
        <w:rPr>
          <w:rStyle w:val="Style13ptBold"/>
          <w:rFonts w:eastAsia="Calibri"/>
          <w:b w:val="0"/>
          <w:sz w:val="16"/>
          <w:szCs w:val="16"/>
        </w:rPr>
        <w:t>University</w:t>
      </w:r>
      <w:r w:rsidRPr="008A4562">
        <w:rPr>
          <w:rStyle w:val="Style13ptBold"/>
          <w:b w:val="0"/>
          <w:sz w:val="16"/>
          <w:szCs w:val="16"/>
        </w:rPr>
        <w:t xml:space="preserve"> </w:t>
      </w:r>
      <w:r w:rsidRPr="008A4562">
        <w:rPr>
          <w:rStyle w:val="Style13ptBold"/>
          <w:rFonts w:eastAsia="Calibri"/>
          <w:b w:val="0"/>
          <w:sz w:val="16"/>
          <w:szCs w:val="16"/>
        </w:rPr>
        <w:t>of</w:t>
      </w:r>
      <w:r w:rsidRPr="008A4562">
        <w:rPr>
          <w:rStyle w:val="Style13ptBold"/>
          <w:b w:val="0"/>
          <w:sz w:val="16"/>
          <w:szCs w:val="16"/>
        </w:rPr>
        <w:t xml:space="preserve"> </w:t>
      </w:r>
      <w:r w:rsidRPr="008A4562">
        <w:rPr>
          <w:rStyle w:val="Style13ptBold"/>
          <w:rFonts w:eastAsia="Calibri"/>
          <w:b w:val="0"/>
          <w:sz w:val="16"/>
          <w:szCs w:val="16"/>
        </w:rPr>
        <w:t>Warwick</w:t>
      </w:r>
      <w:r w:rsidRPr="008A4562">
        <w:rPr>
          <w:rStyle w:val="Style13ptBold"/>
          <w:b w:val="0"/>
          <w:sz w:val="16"/>
          <w:szCs w:val="16"/>
        </w:rPr>
        <w:t xml:space="preserve"> </w:t>
      </w:r>
      <w:r w:rsidRPr="008A4562">
        <w:rPr>
          <w:rStyle w:val="Style13ptBold"/>
          <w:rFonts w:eastAsia="Calibri"/>
          <w:b w:val="0"/>
          <w:sz w:val="16"/>
          <w:szCs w:val="16"/>
        </w:rPr>
        <w:t>and</w:t>
      </w:r>
      <w:r w:rsidRPr="008A4562">
        <w:rPr>
          <w:rStyle w:val="Style13ptBold"/>
          <w:b w:val="0"/>
          <w:sz w:val="16"/>
          <w:szCs w:val="16"/>
        </w:rPr>
        <w:t xml:space="preserve"> </w:t>
      </w:r>
      <w:r w:rsidRPr="008A4562">
        <w:rPr>
          <w:rStyle w:val="Style13ptBold"/>
          <w:rFonts w:eastAsia="Calibri"/>
          <w:b w:val="0"/>
          <w:sz w:val="16"/>
          <w:szCs w:val="16"/>
        </w:rPr>
        <w:t>an</w:t>
      </w:r>
      <w:r w:rsidRPr="008A4562">
        <w:rPr>
          <w:rStyle w:val="Style13ptBold"/>
          <w:b w:val="0"/>
          <w:sz w:val="16"/>
          <w:szCs w:val="16"/>
        </w:rPr>
        <w:t xml:space="preserve"> </w:t>
      </w:r>
      <w:r w:rsidRPr="008A4562">
        <w:rPr>
          <w:rStyle w:val="Style13ptBold"/>
          <w:rFonts w:eastAsia="Calibri"/>
          <w:b w:val="0"/>
          <w:sz w:val="16"/>
          <w:szCs w:val="16"/>
        </w:rPr>
        <w:t>Affiliated</w:t>
      </w:r>
      <w:r w:rsidRPr="008A4562">
        <w:rPr>
          <w:rStyle w:val="Style13ptBold"/>
          <w:b w:val="0"/>
          <w:sz w:val="16"/>
          <w:szCs w:val="16"/>
        </w:rPr>
        <w:t xml:space="preserve"> </w:t>
      </w:r>
      <w:r w:rsidRPr="008A4562">
        <w:rPr>
          <w:rStyle w:val="Style13ptBold"/>
          <w:rFonts w:eastAsia="Calibri"/>
          <w:b w:val="0"/>
          <w:sz w:val="16"/>
          <w:szCs w:val="16"/>
        </w:rPr>
        <w:t>Researcher</w:t>
      </w:r>
      <w:r w:rsidRPr="008A4562">
        <w:rPr>
          <w:rStyle w:val="Style13ptBold"/>
          <w:b w:val="0"/>
          <w:sz w:val="16"/>
          <w:szCs w:val="16"/>
        </w:rPr>
        <w:t xml:space="preserve"> </w:t>
      </w:r>
      <w:r w:rsidRPr="008A4562">
        <w:rPr>
          <w:rStyle w:val="Style13ptBold"/>
          <w:rFonts w:eastAsia="Calibri"/>
          <w:b w:val="0"/>
          <w:sz w:val="16"/>
          <w:szCs w:val="16"/>
        </w:rPr>
        <w:t>at</w:t>
      </w:r>
      <w:r w:rsidRPr="008A4562">
        <w:rPr>
          <w:rStyle w:val="Style13ptBold"/>
          <w:b w:val="0"/>
          <w:sz w:val="16"/>
          <w:szCs w:val="16"/>
        </w:rPr>
        <w:t xml:space="preserve"> </w:t>
      </w:r>
      <w:r w:rsidRPr="008A4562">
        <w:rPr>
          <w:rStyle w:val="Style13ptBold"/>
          <w:rFonts w:eastAsia="Calibri"/>
          <w:b w:val="0"/>
          <w:sz w:val="16"/>
          <w:szCs w:val="16"/>
        </w:rPr>
        <w:t>the</w:t>
      </w:r>
      <w:r w:rsidRPr="008A4562">
        <w:rPr>
          <w:rStyle w:val="Style13ptBold"/>
          <w:b w:val="0"/>
          <w:sz w:val="16"/>
          <w:szCs w:val="16"/>
        </w:rPr>
        <w:t xml:space="preserve"> </w:t>
      </w:r>
      <w:r w:rsidRPr="008A4562">
        <w:rPr>
          <w:rStyle w:val="Style13ptBold"/>
          <w:rFonts w:eastAsia="Calibri"/>
          <w:b w:val="0"/>
          <w:sz w:val="16"/>
          <w:szCs w:val="16"/>
        </w:rPr>
        <w:t>Institute</w:t>
      </w:r>
      <w:r w:rsidRPr="008A4562">
        <w:rPr>
          <w:rStyle w:val="Style13ptBold"/>
          <w:b w:val="0"/>
          <w:sz w:val="16"/>
          <w:szCs w:val="16"/>
        </w:rPr>
        <w:t xml:space="preserve"> </w:t>
      </w:r>
      <w:r w:rsidRPr="008A4562">
        <w:rPr>
          <w:rStyle w:val="Style13ptBold"/>
          <w:rFonts w:eastAsia="Calibri"/>
          <w:b w:val="0"/>
          <w:sz w:val="16"/>
          <w:szCs w:val="16"/>
        </w:rPr>
        <w:t>for</w:t>
      </w:r>
      <w:r w:rsidRPr="008A4562">
        <w:rPr>
          <w:rStyle w:val="Style13ptBold"/>
          <w:b w:val="0"/>
          <w:sz w:val="16"/>
          <w:szCs w:val="16"/>
        </w:rPr>
        <w:t xml:space="preserve"> </w:t>
      </w:r>
      <w:r w:rsidRPr="008A4562">
        <w:rPr>
          <w:rStyle w:val="Style13ptBold"/>
          <w:rFonts w:eastAsia="Calibri"/>
          <w:b w:val="0"/>
          <w:sz w:val="16"/>
          <w:szCs w:val="16"/>
        </w:rPr>
        <w:t>Futures</w:t>
      </w:r>
      <w:r w:rsidRPr="008A4562">
        <w:rPr>
          <w:rStyle w:val="Style13ptBold"/>
          <w:b w:val="0"/>
          <w:sz w:val="16"/>
          <w:szCs w:val="16"/>
        </w:rPr>
        <w:t xml:space="preserve"> </w:t>
      </w:r>
      <w:r w:rsidRPr="008A4562">
        <w:rPr>
          <w:rStyle w:val="Style13ptBold"/>
          <w:rFonts w:eastAsia="Calibri"/>
          <w:b w:val="0"/>
          <w:sz w:val="16"/>
          <w:szCs w:val="16"/>
        </w:rPr>
        <w:t>Studies</w:t>
      </w:r>
      <w:r w:rsidRPr="008A4562">
        <w:rPr>
          <w:rStyle w:val="Style13ptBold"/>
          <w:b w:val="0"/>
          <w:sz w:val="16"/>
          <w:szCs w:val="16"/>
        </w:rPr>
        <w:t xml:space="preserve"> </w:t>
      </w:r>
      <w:r w:rsidRPr="008A4562">
        <w:rPr>
          <w:rStyle w:val="Style13ptBold"/>
          <w:rFonts w:eastAsia="Calibri"/>
          <w:b w:val="0"/>
          <w:sz w:val="16"/>
          <w:szCs w:val="16"/>
        </w:rPr>
        <w:t>in</w:t>
      </w:r>
      <w:r w:rsidRPr="008A4562">
        <w:rPr>
          <w:rStyle w:val="Style13ptBold"/>
          <w:b w:val="0"/>
          <w:sz w:val="16"/>
          <w:szCs w:val="16"/>
        </w:rPr>
        <w:t xml:space="preserve"> </w:t>
      </w:r>
      <w:r w:rsidRPr="008A4562">
        <w:rPr>
          <w:rStyle w:val="Style13ptBold"/>
          <w:rFonts w:eastAsia="Calibri"/>
          <w:b w:val="0"/>
          <w:sz w:val="16"/>
          <w:szCs w:val="16"/>
        </w:rPr>
        <w:t>Stockholm</w:t>
      </w:r>
      <w:r w:rsidRPr="008A4562">
        <w:rPr>
          <w:rStyle w:val="Style13ptBold"/>
          <w:b w:val="0"/>
          <w:sz w:val="16"/>
          <w:szCs w:val="16"/>
        </w:rPr>
        <w:t xml:space="preserve">, </w:t>
      </w:r>
      <w:r w:rsidRPr="008A4562">
        <w:rPr>
          <w:rStyle w:val="Style13ptBold"/>
          <w:rFonts w:eastAsia="Calibri"/>
          <w:b w:val="0"/>
          <w:sz w:val="16"/>
          <w:szCs w:val="16"/>
        </w:rPr>
        <w:t>What</w:t>
      </w:r>
      <w:r w:rsidRPr="008A4562">
        <w:rPr>
          <w:rStyle w:val="Style13ptBold"/>
          <w:b w:val="0"/>
          <w:sz w:val="16"/>
          <w:szCs w:val="16"/>
        </w:rPr>
        <w:t>’</w:t>
      </w:r>
      <w:r w:rsidRPr="008A4562">
        <w:rPr>
          <w:rStyle w:val="Style13ptBold"/>
          <w:rFonts w:eastAsia="Calibri"/>
          <w:b w:val="0"/>
          <w:sz w:val="16"/>
          <w:szCs w:val="16"/>
        </w:rPr>
        <w:t>s</w:t>
      </w:r>
      <w:r w:rsidRPr="008A4562">
        <w:rPr>
          <w:rStyle w:val="Style13ptBold"/>
          <w:b w:val="0"/>
          <w:sz w:val="16"/>
          <w:szCs w:val="16"/>
        </w:rPr>
        <w:t xml:space="preserve"> </w:t>
      </w:r>
      <w:r w:rsidRPr="008A4562">
        <w:rPr>
          <w:rStyle w:val="Style13ptBold"/>
          <w:rFonts w:eastAsia="Calibri"/>
          <w:b w:val="0"/>
          <w:sz w:val="16"/>
          <w:szCs w:val="16"/>
        </w:rPr>
        <w:t>wrong</w:t>
      </w:r>
      <w:r w:rsidRPr="008A4562">
        <w:rPr>
          <w:rStyle w:val="Style13ptBold"/>
          <w:b w:val="0"/>
          <w:sz w:val="16"/>
          <w:szCs w:val="16"/>
        </w:rPr>
        <w:t xml:space="preserve"> </w:t>
      </w:r>
      <w:r w:rsidRPr="008A4562">
        <w:rPr>
          <w:rStyle w:val="Style13ptBold"/>
          <w:rFonts w:eastAsia="Calibri"/>
          <w:b w:val="0"/>
          <w:sz w:val="16"/>
          <w:szCs w:val="16"/>
        </w:rPr>
        <w:t>with</w:t>
      </w:r>
      <w:r w:rsidRPr="008A4562">
        <w:rPr>
          <w:rStyle w:val="Style13ptBold"/>
          <w:b w:val="0"/>
          <w:sz w:val="16"/>
          <w:szCs w:val="16"/>
        </w:rPr>
        <w:t xml:space="preserve"> </w:t>
      </w:r>
      <w:r w:rsidRPr="008A4562">
        <w:rPr>
          <w:rStyle w:val="Style13ptBold"/>
          <w:rFonts w:eastAsia="Calibri"/>
          <w:b w:val="0"/>
          <w:sz w:val="16"/>
          <w:szCs w:val="16"/>
        </w:rPr>
        <w:t>human</w:t>
      </w:r>
      <w:r w:rsidRPr="008A4562">
        <w:rPr>
          <w:rStyle w:val="Style13ptBold"/>
          <w:b w:val="0"/>
          <w:sz w:val="16"/>
          <w:szCs w:val="16"/>
        </w:rPr>
        <w:t xml:space="preserve"> </w:t>
      </w:r>
      <w:r w:rsidRPr="008A4562">
        <w:rPr>
          <w:rStyle w:val="Style13ptBold"/>
          <w:rFonts w:eastAsia="Calibri"/>
          <w:b w:val="0"/>
          <w:sz w:val="16"/>
          <w:szCs w:val="16"/>
        </w:rPr>
        <w:t>extinction</w:t>
      </w:r>
      <w:r w:rsidRPr="008A4562">
        <w:rPr>
          <w:rStyle w:val="Style13ptBold"/>
          <w:b w:val="0"/>
          <w:sz w:val="16"/>
          <w:szCs w:val="16"/>
        </w:rPr>
        <w:t xml:space="preserve">?, </w:t>
      </w:r>
      <w:hyperlink r:id="rId6" w:history="1">
        <w:r w:rsidRPr="008A4562">
          <w:rPr>
            <w:rStyle w:val="Hyperlink"/>
            <w:rFonts w:eastAsia="Calibri"/>
            <w:b/>
            <w:sz w:val="16"/>
            <w:szCs w:val="16"/>
          </w:rPr>
          <w:t>http</w:t>
        </w:r>
        <w:r w:rsidRPr="008A4562">
          <w:rPr>
            <w:rStyle w:val="Hyperlink"/>
            <w:b/>
            <w:sz w:val="16"/>
            <w:szCs w:val="16"/>
          </w:rPr>
          <w:t>://</w:t>
        </w:r>
        <w:r w:rsidRPr="008A4562">
          <w:rPr>
            <w:rStyle w:val="Hyperlink"/>
            <w:rFonts w:eastAsia="Calibri"/>
            <w:b/>
            <w:sz w:val="16"/>
            <w:szCs w:val="16"/>
          </w:rPr>
          <w:t>www</w:t>
        </w:r>
        <w:r w:rsidRPr="008A4562">
          <w:rPr>
            <w:rStyle w:val="Hyperlink"/>
            <w:b/>
            <w:sz w:val="16"/>
            <w:szCs w:val="16"/>
          </w:rPr>
          <w:t>.</w:t>
        </w:r>
        <w:r w:rsidRPr="008A4562">
          <w:rPr>
            <w:rStyle w:val="Hyperlink"/>
            <w:rFonts w:eastAsia="Calibri"/>
            <w:b/>
            <w:sz w:val="16"/>
            <w:szCs w:val="16"/>
          </w:rPr>
          <w:t>tandfonline</w:t>
        </w:r>
        <w:r w:rsidRPr="008A4562">
          <w:rPr>
            <w:rStyle w:val="Hyperlink"/>
            <w:b/>
            <w:sz w:val="16"/>
            <w:szCs w:val="16"/>
          </w:rPr>
          <w:t>.</w:t>
        </w:r>
        <w:r w:rsidRPr="008A4562">
          <w:rPr>
            <w:rStyle w:val="Hyperlink"/>
            <w:rFonts w:eastAsia="Calibri"/>
            <w:b/>
            <w:sz w:val="16"/>
            <w:szCs w:val="16"/>
          </w:rPr>
          <w:t>com</w:t>
        </w:r>
        <w:r w:rsidRPr="008A4562">
          <w:rPr>
            <w:rStyle w:val="Hyperlink"/>
            <w:b/>
            <w:sz w:val="16"/>
            <w:szCs w:val="16"/>
          </w:rPr>
          <w:t>/</w:t>
        </w:r>
        <w:r w:rsidRPr="008A4562">
          <w:rPr>
            <w:rStyle w:val="Hyperlink"/>
            <w:rFonts w:eastAsia="Calibri"/>
            <w:b/>
            <w:sz w:val="16"/>
            <w:szCs w:val="16"/>
          </w:rPr>
          <w:t>doi</w:t>
        </w:r>
        <w:r w:rsidRPr="008A4562">
          <w:rPr>
            <w:rStyle w:val="Hyperlink"/>
            <w:b/>
            <w:sz w:val="16"/>
            <w:szCs w:val="16"/>
          </w:rPr>
          <w:t>/</w:t>
        </w:r>
        <w:r w:rsidRPr="008A4562">
          <w:rPr>
            <w:rStyle w:val="Hyperlink"/>
            <w:rFonts w:eastAsia="Calibri"/>
            <w:b/>
            <w:sz w:val="16"/>
            <w:szCs w:val="16"/>
          </w:rPr>
          <w:t>pdf</w:t>
        </w:r>
        <w:r w:rsidRPr="008A4562">
          <w:rPr>
            <w:rStyle w:val="Hyperlink"/>
            <w:b/>
            <w:sz w:val="16"/>
            <w:szCs w:val="16"/>
          </w:rPr>
          <w:t>/10.1080/00455091.2016.1278150?</w:t>
        </w:r>
        <w:r w:rsidRPr="008A4562">
          <w:rPr>
            <w:rStyle w:val="Hyperlink"/>
            <w:rFonts w:eastAsia="Calibri"/>
            <w:b/>
            <w:sz w:val="16"/>
            <w:szCs w:val="16"/>
          </w:rPr>
          <w:t>needAccess</w:t>
        </w:r>
        <w:r w:rsidRPr="008A4562">
          <w:rPr>
            <w:rStyle w:val="Hyperlink"/>
            <w:b/>
            <w:sz w:val="16"/>
            <w:szCs w:val="16"/>
          </w:rPr>
          <w:t>=</w:t>
        </w:r>
        <w:r w:rsidRPr="008A4562">
          <w:rPr>
            <w:rStyle w:val="Hyperlink"/>
            <w:rFonts w:eastAsia="Calibri"/>
            <w:b/>
            <w:sz w:val="16"/>
            <w:szCs w:val="16"/>
          </w:rPr>
          <w:t>true</w:t>
        </w:r>
      </w:hyperlink>
      <w:r w:rsidRPr="008A4562">
        <w:rPr>
          <w:rStyle w:val="Style13ptBold"/>
          <w:b w:val="0"/>
          <w:sz w:val="16"/>
          <w:szCs w:val="16"/>
        </w:rPr>
        <w:t xml:space="preserve">, </w:t>
      </w:r>
      <w:r w:rsidRPr="008A4562">
        <w:rPr>
          <w:rStyle w:val="Style13ptBold"/>
          <w:rFonts w:eastAsia="Calibri"/>
          <w:b w:val="0"/>
          <w:sz w:val="16"/>
          <w:szCs w:val="16"/>
        </w:rPr>
        <w:t>Canadian</w:t>
      </w:r>
      <w:r w:rsidRPr="008A4562">
        <w:rPr>
          <w:rStyle w:val="Style13ptBold"/>
          <w:b w:val="0"/>
          <w:sz w:val="16"/>
          <w:szCs w:val="16"/>
        </w:rPr>
        <w:t xml:space="preserve"> </w:t>
      </w:r>
      <w:r w:rsidRPr="008A4562">
        <w:rPr>
          <w:rStyle w:val="Style13ptBold"/>
          <w:rFonts w:eastAsia="Calibri"/>
          <w:b w:val="0"/>
          <w:sz w:val="16"/>
          <w:szCs w:val="16"/>
        </w:rPr>
        <w:t>Journal</w:t>
      </w:r>
      <w:r w:rsidRPr="008A4562">
        <w:rPr>
          <w:rStyle w:val="Style13ptBold"/>
          <w:b w:val="0"/>
          <w:sz w:val="16"/>
          <w:szCs w:val="16"/>
        </w:rPr>
        <w:t xml:space="preserve"> </w:t>
      </w:r>
      <w:r w:rsidRPr="008A4562">
        <w:rPr>
          <w:rStyle w:val="Style13ptBold"/>
          <w:rFonts w:eastAsia="Calibri"/>
          <w:b w:val="0"/>
          <w:sz w:val="16"/>
          <w:szCs w:val="16"/>
        </w:rPr>
        <w:t>of</w:t>
      </w:r>
      <w:r w:rsidRPr="008A4562">
        <w:rPr>
          <w:rStyle w:val="Style13ptBold"/>
          <w:b w:val="0"/>
          <w:sz w:val="16"/>
          <w:szCs w:val="16"/>
        </w:rPr>
        <w:t xml:space="preserve"> </w:t>
      </w:r>
      <w:r w:rsidRPr="008A4562">
        <w:rPr>
          <w:rStyle w:val="Style13ptBold"/>
          <w:rFonts w:eastAsia="Calibri"/>
          <w:b w:val="0"/>
          <w:sz w:val="16"/>
          <w:szCs w:val="16"/>
        </w:rPr>
        <w:t>Philosophy</w:t>
      </w:r>
      <w:r w:rsidRPr="008A4562">
        <w:rPr>
          <w:rStyle w:val="Style13ptBold"/>
          <w:b w:val="0"/>
          <w:sz w:val="16"/>
          <w:szCs w:val="16"/>
        </w:rPr>
        <w:t>, 16 January 2017)</w:t>
      </w:r>
    </w:p>
    <w:p w14:paraId="0B99A822" w14:textId="77777777" w:rsidR="00F30D33" w:rsidRPr="007423C4" w:rsidRDefault="00F30D33" w:rsidP="00F30D33">
      <w:pPr>
        <w:spacing w:line="240" w:lineRule="auto"/>
        <w:rPr>
          <w:sz w:val="12"/>
        </w:rPr>
      </w:pPr>
      <w:r w:rsidRPr="007423C4">
        <w:rPr>
          <w:rFonts w:eastAsia="Calibri"/>
          <w:sz w:val="12"/>
        </w:rPr>
        <w:t>Many</w:t>
      </w:r>
      <w:r w:rsidRPr="007423C4">
        <w:rPr>
          <w:sz w:val="12"/>
        </w:rPr>
        <w:t xml:space="preserve">, </w:t>
      </w:r>
      <w:r w:rsidRPr="007423C4">
        <w:rPr>
          <w:rFonts w:eastAsia="Calibri"/>
          <w:sz w:val="12"/>
        </w:rPr>
        <w:t>though</w:t>
      </w:r>
      <w:r w:rsidRPr="007423C4">
        <w:rPr>
          <w:sz w:val="12"/>
        </w:rPr>
        <w:t xml:space="preserve"> </w:t>
      </w:r>
      <w:r w:rsidRPr="007423C4">
        <w:rPr>
          <w:rFonts w:eastAsia="Calibri"/>
          <w:sz w:val="12"/>
        </w:rPr>
        <w:t>certainly</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all</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believe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bring</w:t>
      </w:r>
      <w:r w:rsidRPr="007423C4">
        <w:rPr>
          <w:sz w:val="12"/>
        </w:rPr>
        <w:t xml:space="preserve"> </w:t>
      </w:r>
      <w:r w:rsidRPr="007423C4">
        <w:rPr>
          <w:rFonts w:eastAsia="Calibri"/>
          <w:sz w:val="12"/>
        </w:rPr>
        <w:t>about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end</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species</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given</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belief</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various</w:t>
      </w:r>
      <w:r w:rsidRPr="007423C4">
        <w:rPr>
          <w:sz w:val="12"/>
        </w:rPr>
        <w:t xml:space="preserve">. </w:t>
      </w:r>
      <w:r w:rsidRPr="007423C4">
        <w:rPr>
          <w:rFonts w:eastAsia="Calibri"/>
          <w:sz w:val="12"/>
        </w:rPr>
        <w:t>I</w:t>
      </w:r>
      <w:r w:rsidRPr="007423C4">
        <w:rPr>
          <w:sz w:val="12"/>
        </w:rPr>
        <w:t xml:space="preserve"> </w:t>
      </w:r>
      <w:r w:rsidRPr="007423C4">
        <w:rPr>
          <w:rFonts w:eastAsia="Calibri"/>
          <w:sz w:val="12"/>
        </w:rPr>
        <w:t>begin</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considering</w:t>
      </w:r>
      <w:r w:rsidRPr="007423C4">
        <w:rPr>
          <w:sz w:val="12"/>
        </w:rPr>
        <w:t xml:space="preserve"> </w:t>
      </w:r>
      <w:r w:rsidRPr="007423C4">
        <w:rPr>
          <w:rFonts w:eastAsia="Calibri"/>
          <w:sz w:val="12"/>
        </w:rPr>
        <w:t>four</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given</w:t>
      </w:r>
      <w:r w:rsidRPr="007423C4">
        <w:rPr>
          <w:sz w:val="12"/>
        </w:rPr>
        <w:t xml:space="preserve"> </w:t>
      </w:r>
      <w:r w:rsidRPr="007423C4">
        <w:rPr>
          <w:rFonts w:eastAsia="Calibri"/>
          <w:sz w:val="12"/>
        </w:rPr>
        <w:t>against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moral</w:t>
      </w:r>
      <w:r w:rsidRPr="007423C4">
        <w:rPr>
          <w:sz w:val="12"/>
        </w:rPr>
        <w:t xml:space="preserve"> </w:t>
      </w:r>
      <w:r w:rsidRPr="007423C4">
        <w:rPr>
          <w:rFonts w:eastAsia="Calibri"/>
          <w:sz w:val="12"/>
        </w:rPr>
        <w:t>permissibility</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I</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argue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only</w:t>
      </w:r>
      <w:r w:rsidRPr="007423C4">
        <w:rPr>
          <w:sz w:val="12"/>
        </w:rPr>
        <w:t xml:space="preserve"> </w:t>
      </w:r>
      <w:r w:rsidRPr="007423C4">
        <w:rPr>
          <w:rFonts w:eastAsia="Calibri"/>
          <w:sz w:val="12"/>
        </w:rPr>
        <w:t>those</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impact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exist</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time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knowledge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upcoming</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occurs</w:t>
      </w:r>
      <w:r w:rsidRPr="007423C4">
        <w:rPr>
          <w:sz w:val="12"/>
        </w:rPr>
        <w:t xml:space="preserve">, </w:t>
      </w:r>
      <w:r w:rsidRPr="007423C4">
        <w:rPr>
          <w:rFonts w:eastAsia="Calibri"/>
          <w:sz w:val="12"/>
        </w:rPr>
        <w:t>can</w:t>
      </w:r>
      <w:r w:rsidRPr="007423C4">
        <w:rPr>
          <w:sz w:val="12"/>
        </w:rPr>
        <w:t xml:space="preserve"> </w:t>
      </w:r>
      <w:r w:rsidRPr="007423C4">
        <w:rPr>
          <w:rFonts w:eastAsia="Calibri"/>
          <w:sz w:val="12"/>
        </w:rPr>
        <w:t>explain</w:t>
      </w:r>
      <w:r w:rsidRPr="007423C4">
        <w:rPr>
          <w:sz w:val="12"/>
        </w:rPr>
        <w:t xml:space="preserve"> </w:t>
      </w:r>
      <w:r w:rsidRPr="007423C4">
        <w:rPr>
          <w:rFonts w:eastAsia="Calibri"/>
          <w:sz w:val="12"/>
        </w:rPr>
        <w:t>its</w:t>
      </w:r>
      <w:r w:rsidRPr="007423C4">
        <w:rPr>
          <w:sz w:val="12"/>
        </w:rPr>
        <w:t xml:space="preserve"> </w:t>
      </w:r>
      <w:r w:rsidRPr="007423C4">
        <w:rPr>
          <w:rFonts w:eastAsia="Calibri"/>
          <w:sz w:val="12"/>
        </w:rPr>
        <w:t>wrongness</w:t>
      </w:r>
      <w:r w:rsidRPr="007423C4">
        <w:rPr>
          <w:sz w:val="12"/>
        </w:rPr>
        <w:t xml:space="preserve">. </w:t>
      </w:r>
      <w:r w:rsidRPr="007423C4">
        <w:rPr>
          <w:rFonts w:eastAsia="Calibri"/>
          <w:sz w:val="12"/>
        </w:rPr>
        <w:t>I</w:t>
      </w:r>
      <w:r w:rsidRPr="007423C4">
        <w:rPr>
          <w:sz w:val="12"/>
        </w:rPr>
        <w:t xml:space="preserve"> </w:t>
      </w:r>
      <w:r w:rsidRPr="007423C4">
        <w:rPr>
          <w:rFonts w:eastAsia="Calibri"/>
          <w:sz w:val="12"/>
        </w:rPr>
        <w:t>use</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conclusion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then</w:t>
      </w:r>
      <w:r w:rsidRPr="007423C4">
        <w:rPr>
          <w:sz w:val="12"/>
        </w:rPr>
        <w:t xml:space="preserve"> </w:t>
      </w:r>
      <w:r w:rsidRPr="007423C4">
        <w:rPr>
          <w:rFonts w:eastAsia="Calibri"/>
          <w:sz w:val="12"/>
        </w:rPr>
        <w:t>consider</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which</w:t>
      </w:r>
      <w:r w:rsidRPr="007423C4">
        <w:rPr>
          <w:sz w:val="12"/>
        </w:rPr>
        <w:t xml:space="preserve"> </w:t>
      </w:r>
      <w:r w:rsidRPr="007423C4">
        <w:rPr>
          <w:rFonts w:eastAsia="Calibri"/>
          <w:sz w:val="12"/>
        </w:rPr>
        <w:t>cases</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morally</w:t>
      </w:r>
      <w:r w:rsidRPr="007423C4">
        <w:rPr>
          <w:sz w:val="12"/>
        </w:rPr>
        <w:t xml:space="preserve"> </w:t>
      </w:r>
      <w:r w:rsidRPr="007423C4">
        <w:rPr>
          <w:rFonts w:eastAsia="Calibri"/>
          <w:sz w:val="12"/>
        </w:rPr>
        <w:t>permissible</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impermissible</w:t>
      </w:r>
      <w:r w:rsidRPr="007423C4">
        <w:rPr>
          <w:sz w:val="12"/>
        </w:rPr>
        <w:t xml:space="preserve">, </w:t>
      </w:r>
      <w:r w:rsidRPr="007423C4">
        <w:rPr>
          <w:rFonts w:eastAsia="Calibri"/>
          <w:sz w:val="12"/>
        </w:rPr>
        <w:t>arguing</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only</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small</w:t>
      </w:r>
      <w:r w:rsidRPr="007423C4">
        <w:rPr>
          <w:sz w:val="12"/>
        </w:rPr>
        <w:t xml:space="preserve"> </w:t>
      </w:r>
      <w:r w:rsidRPr="007423C4">
        <w:rPr>
          <w:rFonts w:eastAsia="Calibri"/>
          <w:sz w:val="12"/>
        </w:rPr>
        <w:t>class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cases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which</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cause</w:t>
      </w:r>
      <w:r w:rsidRPr="007423C4">
        <w:rPr>
          <w:sz w:val="12"/>
        </w:rPr>
        <w:t xml:space="preserve"> </w:t>
      </w:r>
      <w:r w:rsidRPr="007423C4">
        <w:rPr>
          <w:rFonts w:eastAsia="Calibri"/>
          <w:sz w:val="12"/>
        </w:rPr>
        <w:t>the</w:t>
      </w:r>
      <w:r w:rsidRPr="007423C4">
        <w:rPr>
          <w:sz w:val="12"/>
        </w:rPr>
        <w:t xml:space="preserve"> </w:t>
      </w:r>
      <w:r w:rsidRPr="00AE4834">
        <w:rPr>
          <w:rStyle w:val="StyleUnderline"/>
          <w:rFonts w:eastAsia="Calibri"/>
        </w:rPr>
        <w:t>extinction</w:t>
      </w:r>
      <w:r w:rsidRPr="007423C4">
        <w:rPr>
          <w:sz w:val="12"/>
        </w:rPr>
        <w:t xml:space="preserve"> </w:t>
      </w:r>
      <w:r w:rsidRPr="007423C4">
        <w:rPr>
          <w:rFonts w:eastAsia="Calibri"/>
          <w:sz w:val="12"/>
        </w:rPr>
        <w:t>of</w:t>
      </w:r>
      <w:r w:rsidRPr="007423C4">
        <w:rPr>
          <w:sz w:val="12"/>
        </w:rPr>
        <w:t xml:space="preserve"> </w:t>
      </w:r>
      <w:proofErr w:type="gramStart"/>
      <w:r w:rsidRPr="007423C4">
        <w:rPr>
          <w:rFonts w:eastAsia="Calibri"/>
          <w:sz w:val="12"/>
        </w:rPr>
        <w:t>the</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race</w:t>
      </w:r>
      <w:proofErr w:type="gramEnd"/>
      <w:r w:rsidRPr="007423C4">
        <w:rPr>
          <w:sz w:val="12"/>
        </w:rPr>
        <w:t xml:space="preserve"> </w:t>
      </w:r>
      <w:r w:rsidRPr="007423C4">
        <w:rPr>
          <w:rFonts w:eastAsia="Calibri"/>
          <w:sz w:val="12"/>
        </w:rPr>
        <w:t>or</w:t>
      </w:r>
      <w:r w:rsidRPr="007423C4">
        <w:rPr>
          <w:sz w:val="12"/>
        </w:rPr>
        <w:t xml:space="preserve"> </w:t>
      </w:r>
      <w:r w:rsidRPr="007423C4">
        <w:rPr>
          <w:rFonts w:eastAsia="Calibri"/>
          <w:sz w:val="12"/>
        </w:rPr>
        <w:t>allow</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happen</w:t>
      </w:r>
      <w:r w:rsidRPr="007423C4">
        <w:rPr>
          <w:sz w:val="12"/>
        </w:rPr>
        <w:t xml:space="preserve">. 2.1. </w:t>
      </w:r>
      <w:r w:rsidRPr="007423C4">
        <w:rPr>
          <w:rFonts w:eastAsia="Calibri"/>
          <w:sz w:val="12"/>
        </w:rPr>
        <w:t>It</w:t>
      </w:r>
      <w:r w:rsidRPr="007423C4">
        <w:rPr>
          <w:sz w:val="12"/>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7423C4">
        <w:rPr>
          <w:sz w:val="12"/>
        </w:rPr>
        <w:t xml:space="preserve"> </w:t>
      </w:r>
      <w:r w:rsidRPr="007423C4">
        <w:rPr>
          <w:rFonts w:eastAsia="Calibri"/>
          <w:sz w:val="12"/>
        </w:rPr>
        <w:t>happy</w:t>
      </w:r>
      <w:r w:rsidRPr="007423C4">
        <w:rPr>
          <w:sz w:val="12"/>
        </w:rPr>
        <w:t xml:space="preserve"> </w:t>
      </w:r>
      <w:r w:rsidRPr="00AE4834">
        <w:rPr>
          <w:rStyle w:val="StyleUnderline"/>
          <w:rFonts w:eastAsia="Calibri"/>
        </w:rPr>
        <w:t>people</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might</w:t>
      </w:r>
      <w:r w:rsidRPr="007423C4">
        <w:rPr>
          <w:sz w:val="12"/>
        </w:rPr>
        <w:t xml:space="preserve"> </w:t>
      </w:r>
      <w:proofErr w:type="gramStart"/>
      <w:r w:rsidRPr="007423C4">
        <w:rPr>
          <w:rFonts w:eastAsia="Calibri"/>
          <w:sz w:val="12"/>
        </w:rPr>
        <w:t>be</w:t>
      </w:r>
      <w:r w:rsidRPr="007423C4">
        <w:rPr>
          <w:sz w:val="12"/>
        </w:rPr>
        <w:t xml:space="preserve"> </w:t>
      </w:r>
      <w:r w:rsidRPr="007423C4">
        <w:rPr>
          <w:rFonts w:eastAsia="Calibri"/>
          <w:sz w:val="12"/>
        </w:rPr>
        <w:t>considered</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w:t>
      </w:r>
      <w:proofErr w:type="gramEnd"/>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lies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itself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thought</w:t>
      </w:r>
      <w:r w:rsidRPr="007423C4">
        <w:rPr>
          <w:sz w:val="12"/>
        </w:rPr>
        <w:t xml:space="preserve"> </w:t>
      </w:r>
      <w:r w:rsidRPr="007423C4">
        <w:rPr>
          <w:rFonts w:eastAsia="Calibri"/>
          <w:sz w:val="12"/>
        </w:rPr>
        <w:t>here</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that</w:t>
      </w:r>
      <w:r w:rsidRPr="007423C4">
        <w:rPr>
          <w:sz w:val="12"/>
        </w:rPr>
        <w:t xml:space="preserve"> </w:t>
      </w:r>
      <w:r w:rsidRPr="007423C4">
        <w:rPr>
          <w:rStyle w:val="StyleUnderline"/>
          <w:rFonts w:eastAsia="Calibri"/>
          <w:highlight w:val="yellow"/>
        </w:rPr>
        <w:t>it</w:t>
      </w:r>
      <w:r w:rsidRPr="007423C4">
        <w:rPr>
          <w:rStyle w:val="StyleUnderline"/>
          <w:highlight w:val="yellow"/>
        </w:rPr>
        <w:t xml:space="preserve"> </w:t>
      </w:r>
      <w:r w:rsidRPr="007423C4">
        <w:rPr>
          <w:rStyle w:val="StyleUnderline"/>
          <w:rFonts w:eastAsia="Calibri"/>
          <w:highlight w:val="yellow"/>
        </w:rPr>
        <w:t>is</w:t>
      </w:r>
      <w:r w:rsidRPr="007423C4">
        <w:rPr>
          <w:rStyle w:val="StyleUnderline"/>
          <w:highlight w:val="yellow"/>
        </w:rPr>
        <w:t xml:space="preserve"> </w:t>
      </w:r>
      <w:r w:rsidRPr="00AE4834">
        <w:rPr>
          <w:rStyle w:val="StyleUnderline"/>
          <w:rFonts w:eastAsia="Calibri"/>
        </w:rPr>
        <w:t>a</w:t>
      </w:r>
      <w:r w:rsidRPr="00AE4834">
        <w:rPr>
          <w:rStyle w:val="StyleUnderline"/>
        </w:rPr>
        <w:t xml:space="preserve"> </w:t>
      </w:r>
      <w:r w:rsidRPr="007423C4">
        <w:rPr>
          <w:rStyle w:val="StyleUnderline"/>
          <w:rFonts w:eastAsia="Calibri"/>
          <w:highlight w:val="yellow"/>
        </w:rPr>
        <w:t>good</w:t>
      </w:r>
      <w:r w:rsidRPr="007423C4">
        <w:rPr>
          <w:rStyle w:val="StyleUnderline"/>
          <w:highlight w:val="yellow"/>
        </w:rPr>
        <w:t xml:space="preserve"> </w:t>
      </w:r>
      <w:r w:rsidRPr="00AE4834">
        <w:rPr>
          <w:rStyle w:val="StyleUnderline"/>
          <w:rFonts w:eastAsia="Calibri"/>
        </w:rPr>
        <w:t>thing</w:t>
      </w:r>
      <w:r w:rsidRPr="00AE4834">
        <w:rPr>
          <w:rStyle w:val="StyleUnderline"/>
        </w:rPr>
        <w:t xml:space="preserve"> </w:t>
      </w:r>
      <w:r w:rsidRPr="007423C4">
        <w:rPr>
          <w:rStyle w:val="StyleUnderline"/>
          <w:rFonts w:eastAsia="Calibri"/>
          <w:highlight w:val="yellow"/>
        </w:rPr>
        <w:t>for</w:t>
      </w:r>
      <w:r w:rsidRPr="007423C4">
        <w:rPr>
          <w:rStyle w:val="StyleUnderline"/>
          <w:highlight w:val="yellow"/>
        </w:rPr>
        <w:t xml:space="preserve"> </w:t>
      </w:r>
      <w:r w:rsidRPr="007423C4">
        <w:rPr>
          <w:rStyle w:val="StyleUnderline"/>
          <w:rFonts w:eastAsia="Calibri"/>
          <w:highlight w:val="yellow"/>
        </w:rPr>
        <w:t>people</w:t>
      </w:r>
      <w:r w:rsidRPr="007423C4">
        <w:rPr>
          <w:rStyle w:val="StyleUnderline"/>
          <w:highlight w:val="yellow"/>
        </w:rPr>
        <w:t xml:space="preserve"> </w:t>
      </w:r>
      <w:r w:rsidRPr="007423C4">
        <w:rPr>
          <w:rStyle w:val="StyleUnderline"/>
          <w:rFonts w:eastAsia="Calibri"/>
          <w:highlight w:val="yellow"/>
        </w:rPr>
        <w:t>to</w:t>
      </w:r>
      <w:r w:rsidRPr="007423C4">
        <w:rPr>
          <w:rStyle w:val="StyleUnderline"/>
          <w:highlight w:val="yellow"/>
        </w:rPr>
        <w:t xml:space="preserve"> </w:t>
      </w:r>
      <w:r w:rsidRPr="007423C4">
        <w:rPr>
          <w:rStyle w:val="StyleUnderline"/>
          <w:rFonts w:eastAsia="Calibri"/>
          <w:highlight w:val="yellow"/>
        </w:rPr>
        <w:t>exist</w:t>
      </w:r>
      <w:r w:rsidRPr="007423C4">
        <w:rPr>
          <w:sz w:val="12"/>
          <w:highlight w:val="yellow"/>
        </w:rPr>
        <w:t xml:space="preserve"> </w:t>
      </w:r>
      <w:r w:rsidRPr="007423C4">
        <w:rPr>
          <w:rFonts w:eastAsia="Calibri"/>
          <w:sz w:val="12"/>
        </w:rPr>
        <w:t>and</w:t>
      </w:r>
      <w:r w:rsidRPr="007423C4">
        <w:rPr>
          <w:sz w:val="12"/>
        </w:rPr>
        <w:t xml:space="preserve"> </w:t>
      </w:r>
      <w:r w:rsidRPr="007423C4">
        <w:rPr>
          <w:rFonts w:eastAsia="Calibri"/>
          <w:sz w:val="12"/>
        </w:rPr>
        <w:t>enjoy</w:t>
      </w:r>
      <w:r w:rsidRPr="007423C4">
        <w:rPr>
          <w:sz w:val="12"/>
        </w:rPr>
        <w:t xml:space="preserve"> </w:t>
      </w:r>
      <w:r w:rsidRPr="007423C4">
        <w:rPr>
          <w:rFonts w:eastAsia="Calibri"/>
          <w:sz w:val="12"/>
        </w:rPr>
        <w:t>happy</w:t>
      </w:r>
      <w:r w:rsidRPr="007423C4">
        <w:rPr>
          <w:sz w:val="12"/>
        </w:rPr>
        <w:t xml:space="preserve"> </w:t>
      </w:r>
      <w:r w:rsidRPr="007423C4">
        <w:rPr>
          <w:rFonts w:eastAsia="Calibri"/>
          <w:sz w:val="12"/>
        </w:rPr>
        <w:t>lives</w:t>
      </w:r>
      <w:r w:rsidRPr="007423C4">
        <w:rPr>
          <w:sz w:val="12"/>
        </w:rPr>
        <w:t xml:space="preserve"> </w:t>
      </w:r>
      <w:r w:rsidRPr="007423C4">
        <w:rPr>
          <w:rStyle w:val="StyleUnderline"/>
          <w:rFonts w:eastAsia="Calibri"/>
          <w:highlight w:val="yellow"/>
        </w:rPr>
        <w:t>and</w:t>
      </w:r>
      <w:r w:rsidRPr="007423C4">
        <w:rPr>
          <w:rStyle w:val="StyleUnderline"/>
          <w:highlight w:val="yellow"/>
        </w:rPr>
        <w:t xml:space="preserve"> </w:t>
      </w:r>
      <w:r w:rsidRPr="007423C4">
        <w:rPr>
          <w:rStyle w:val="StyleUnderline"/>
          <w:rFonts w:eastAsia="Calibri"/>
          <w:highlight w:val="yellow"/>
        </w:rPr>
        <w:t>extinction</w:t>
      </w:r>
      <w:r w:rsidRPr="007423C4">
        <w:rPr>
          <w:rStyle w:val="StyleUnderline"/>
          <w:highlight w:val="yellow"/>
        </w:rPr>
        <w:t xml:space="preserve"> </w:t>
      </w:r>
      <w:r w:rsidRPr="007423C4">
        <w:rPr>
          <w:rStyle w:val="StyleUnderline"/>
          <w:rFonts w:eastAsia="Calibri"/>
          <w:highlight w:val="yellow"/>
        </w:rPr>
        <w:t>would</w:t>
      </w:r>
      <w:r w:rsidRPr="007423C4">
        <w:rPr>
          <w:rStyle w:val="StyleUnderline"/>
          <w:highlight w:val="yellow"/>
        </w:rPr>
        <w:t xml:space="preserve"> </w:t>
      </w:r>
      <w:r w:rsidRPr="007423C4">
        <w:rPr>
          <w:rStyle w:val="StyleUnderline"/>
          <w:rFonts w:eastAsia="Calibri"/>
          <w:highlight w:val="yellow"/>
        </w:rPr>
        <w:t>deprive</w:t>
      </w:r>
      <w:r w:rsidRPr="007423C4">
        <w:rPr>
          <w:rStyle w:val="StyleUnderline"/>
          <w:highlight w:val="yellow"/>
        </w:rPr>
        <w:t xml:space="preserve"> </w:t>
      </w:r>
      <w:r w:rsidRPr="00AE4834">
        <w:rPr>
          <w:rStyle w:val="StyleUnderline"/>
          <w:rFonts w:eastAsia="Calibri"/>
        </w:rPr>
        <w:t>more</w:t>
      </w:r>
      <w:r w:rsidRPr="00AE4834">
        <w:rPr>
          <w:rStyle w:val="StyleUnderline"/>
        </w:rPr>
        <w:t xml:space="preserve"> </w:t>
      </w:r>
      <w:r w:rsidRPr="007423C4">
        <w:rPr>
          <w:rStyle w:val="StyleUnderline"/>
          <w:rFonts w:eastAsia="Calibri"/>
          <w:highlight w:val="yellow"/>
        </w:rPr>
        <w:t>people</w:t>
      </w:r>
      <w:r w:rsidRPr="007423C4">
        <w:rPr>
          <w:rStyle w:val="StyleUnderline"/>
          <w:highlight w:val="yellow"/>
        </w:rPr>
        <w:t xml:space="preserve"> </w:t>
      </w:r>
      <w:r w:rsidRPr="007423C4">
        <w:rPr>
          <w:rStyle w:val="StyleUnderline"/>
          <w:rFonts w:eastAsia="Calibri"/>
          <w:highlight w:val="yellow"/>
        </w:rPr>
        <w:t>of</w:t>
      </w:r>
      <w:r w:rsidRPr="007423C4">
        <w:rPr>
          <w:rStyle w:val="StyleUnderline"/>
          <w:highlight w:val="yellow"/>
        </w:rPr>
        <w:t xml:space="preserve"> </w:t>
      </w:r>
      <w:r w:rsidRPr="00AE4834">
        <w:rPr>
          <w:rStyle w:val="StyleUnderline"/>
          <w:rFonts w:eastAsia="Calibri"/>
        </w:rPr>
        <w:t>enjoying</w:t>
      </w:r>
      <w:r w:rsidRPr="00AE4834">
        <w:rPr>
          <w:rStyle w:val="StyleUnderline"/>
        </w:rPr>
        <w:t xml:space="preserve"> </w:t>
      </w:r>
      <w:r w:rsidRPr="007423C4">
        <w:rPr>
          <w:rStyle w:val="StyleUnderline"/>
          <w:rFonts w:eastAsia="Calibri"/>
          <w:highlight w:val="yellow"/>
        </w:rPr>
        <w:t>this</w:t>
      </w:r>
      <w:r w:rsidRPr="007423C4">
        <w:rPr>
          <w:sz w:val="12"/>
          <w:highlight w:val="yellow"/>
        </w:rPr>
        <w:t xml:space="preserve"> </w:t>
      </w:r>
      <w:r w:rsidRPr="007423C4">
        <w:rPr>
          <w:rFonts w:eastAsia="Calibri"/>
          <w:sz w:val="12"/>
        </w:rPr>
        <w:t>good</w:t>
      </w:r>
      <w:r w:rsidRPr="007423C4">
        <w:rPr>
          <w:sz w:val="12"/>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case</w:t>
      </w:r>
      <w:r w:rsidRPr="007423C4">
        <w:rPr>
          <w:sz w:val="12"/>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least</w:t>
      </w:r>
      <w:r w:rsidRPr="007423C4">
        <w:rPr>
          <w:sz w:val="12"/>
        </w:rPr>
        <w:t xml:space="preserve"> </w:t>
      </w:r>
      <w:r w:rsidRPr="00AE4834">
        <w:rPr>
          <w:rStyle w:val="StyleUnderline"/>
          <w:rFonts w:eastAsia="Calibri"/>
        </w:rPr>
        <w:t>two</w:t>
      </w:r>
      <w:r w:rsidRPr="00AE4834">
        <w:rPr>
          <w:rStyle w:val="StyleUnderline"/>
        </w:rPr>
        <w:t xml:space="preserve"> </w:t>
      </w:r>
      <w:proofErr w:type="gramStart"/>
      <w:r w:rsidRPr="00AE4834">
        <w:rPr>
          <w:rStyle w:val="StyleUnderline"/>
          <w:rFonts w:eastAsia="Calibri"/>
        </w:rPr>
        <w:t>ways</w:t>
      </w:r>
      <w:r>
        <w:rPr>
          <w:rStyle w:val="StyleUnderline"/>
          <w:rFonts w:eastAsia="Calibri"/>
        </w:rPr>
        <w:t xml:space="preserve"> </w:t>
      </w:r>
      <w:r w:rsidRPr="00AE4834">
        <w:rPr>
          <w:rStyle w:val="StyleUnderline"/>
        </w:rPr>
        <w:t>.</w:t>
      </w:r>
      <w:proofErr w:type="gramEnd"/>
      <w:r w:rsidRPr="007423C4">
        <w:rPr>
          <w:sz w:val="12"/>
        </w:rPr>
        <w:t xml:space="preserve"> </w:t>
      </w:r>
      <w:r w:rsidRPr="007423C4">
        <w:rPr>
          <w:rFonts w:eastAsia="Calibri"/>
          <w:sz w:val="12"/>
        </w:rPr>
        <w:t>According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the</w:t>
      </w:r>
      <w:r w:rsidRPr="007423C4">
        <w:rPr>
          <w:sz w:val="12"/>
        </w:rPr>
        <w:t xml:space="preserve"> </w:t>
      </w:r>
      <w:r w:rsidRPr="00AE4834">
        <w:rPr>
          <w:rStyle w:val="StyleUnderline"/>
          <w:rFonts w:eastAsia="Calibri"/>
        </w:rPr>
        <w:t>first</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believe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you</w:t>
      </w:r>
      <w:r w:rsidRPr="007423C4">
        <w:rPr>
          <w:sz w:val="12"/>
        </w:rPr>
        <w:t xml:space="preserve"> </w:t>
      </w:r>
      <w:r w:rsidRPr="007423C4">
        <w:rPr>
          <w:rFonts w:eastAsia="Calibri"/>
          <w:sz w:val="12"/>
        </w:rPr>
        <w:t>benefit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bringing</w:t>
      </w:r>
      <w:r w:rsidRPr="007423C4">
        <w:rPr>
          <w:sz w:val="12"/>
        </w:rPr>
        <w:t xml:space="preserve"> </w:t>
      </w:r>
      <w:r w:rsidRPr="007423C4">
        <w:rPr>
          <w:rFonts w:eastAsia="Calibri"/>
          <w:sz w:val="12"/>
        </w:rPr>
        <w:t>them</w:t>
      </w:r>
      <w:r w:rsidRPr="007423C4">
        <w:rPr>
          <w:sz w:val="12"/>
        </w:rPr>
        <w:t xml:space="preserve"> </w:t>
      </w:r>
      <w:r w:rsidRPr="007423C4">
        <w:rPr>
          <w:rFonts w:eastAsia="Calibri"/>
          <w:sz w:val="12"/>
        </w:rPr>
        <w:t>into</w:t>
      </w:r>
      <w:r w:rsidRPr="007423C4">
        <w:rPr>
          <w:sz w:val="12"/>
        </w:rPr>
        <w:t xml:space="preserve"> </w:t>
      </w:r>
      <w:r w:rsidRPr="007423C4">
        <w:rPr>
          <w:rFonts w:eastAsia="Calibri"/>
          <w:sz w:val="12"/>
        </w:rPr>
        <w:t>existence</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least</w:t>
      </w:r>
      <w:r w:rsidRPr="007423C4">
        <w:rPr>
          <w:sz w:val="12"/>
        </w:rPr>
        <w:t xml:space="preserve">, </w:t>
      </w:r>
      <w:r w:rsidRPr="007423C4">
        <w:rPr>
          <w:rFonts w:eastAsia="Calibri"/>
          <w:sz w:val="12"/>
        </w:rPr>
        <w:t>that</w:t>
      </w:r>
      <w:r w:rsidRPr="007423C4">
        <w:rPr>
          <w:sz w:val="12"/>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second</w:t>
      </w:r>
      <w:r w:rsidRPr="007423C4">
        <w:rPr>
          <w:sz w:val="12"/>
        </w:rPr>
        <w:t xml:space="preserve"> </w:t>
      </w:r>
      <w:r w:rsidRPr="007423C4">
        <w:rPr>
          <w:rFonts w:eastAsia="Calibri"/>
          <w:sz w:val="12"/>
        </w:rPr>
        <w:t>view</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hold</w:t>
      </w:r>
      <w:r w:rsidRPr="007423C4">
        <w:rPr>
          <w:sz w:val="12"/>
        </w:rPr>
        <w:t xml:space="preserve"> </w:t>
      </w:r>
      <w:r w:rsidRPr="007423C4">
        <w:rPr>
          <w:rFonts w:eastAsia="Calibri"/>
          <w:sz w:val="12"/>
        </w:rPr>
        <w:t>that</w:t>
      </w:r>
      <w:r w:rsidRPr="007423C4">
        <w:rPr>
          <w:sz w:val="12"/>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7423C4">
        <w:rPr>
          <w:sz w:val="12"/>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7423C4">
        <w:rPr>
          <w:sz w:val="12"/>
        </w:rPr>
        <w:t xml:space="preserve">, </w:t>
      </w:r>
      <w:r w:rsidRPr="007423C4">
        <w:rPr>
          <w:rFonts w:eastAsia="Calibri"/>
          <w:sz w:val="12"/>
        </w:rPr>
        <w:t>renders</w:t>
      </w:r>
      <w:r w:rsidRPr="007423C4">
        <w:rPr>
          <w:sz w:val="12"/>
        </w:rPr>
        <w:t xml:space="preserve"> </w:t>
      </w:r>
      <w:r w:rsidRPr="007423C4">
        <w:rPr>
          <w:rFonts w:eastAsia="Calibri"/>
          <w:sz w:val="12"/>
        </w:rPr>
        <w:t>allowing</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take</w:t>
      </w:r>
      <w:r w:rsidRPr="007423C4">
        <w:rPr>
          <w:sz w:val="12"/>
        </w:rPr>
        <w:t xml:space="preserve"> </w:t>
      </w:r>
      <w:r w:rsidRPr="007423C4">
        <w:rPr>
          <w:rFonts w:eastAsia="Calibri"/>
          <w:sz w:val="12"/>
        </w:rPr>
        <w:t>place</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incidence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wrongdoing</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example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view</w:t>
      </w:r>
      <w:r w:rsidRPr="007423C4">
        <w:rPr>
          <w:sz w:val="12"/>
        </w:rPr>
        <w:t xml:space="preserve"> </w:t>
      </w:r>
      <w:r w:rsidRPr="007423C4">
        <w:rPr>
          <w:rFonts w:eastAsia="Calibri"/>
          <w:sz w:val="12"/>
        </w:rPr>
        <w:t>can</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found</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two</w:t>
      </w:r>
      <w:r w:rsidRPr="007423C4">
        <w:rPr>
          <w:sz w:val="12"/>
        </w:rPr>
        <w:t xml:space="preserve"> </w:t>
      </w:r>
      <w:r w:rsidRPr="007423C4">
        <w:rPr>
          <w:rFonts w:eastAsia="Calibri"/>
          <w:sz w:val="12"/>
        </w:rPr>
        <w:t>quotes</w:t>
      </w:r>
      <w:r w:rsidRPr="007423C4">
        <w:rPr>
          <w:sz w:val="12"/>
        </w:rPr>
        <w:t xml:space="preserve"> </w:t>
      </w:r>
      <w:r w:rsidRPr="007423C4">
        <w:rPr>
          <w:rFonts w:eastAsia="Calibri"/>
          <w:sz w:val="12"/>
        </w:rPr>
        <w:t>from</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Effective</w:t>
      </w:r>
      <w:r w:rsidRPr="007423C4">
        <w:rPr>
          <w:sz w:val="12"/>
        </w:rPr>
        <w:t xml:space="preserve"> </w:t>
      </w:r>
      <w:r w:rsidRPr="007423C4">
        <w:rPr>
          <w:rFonts w:eastAsia="Calibri"/>
          <w:sz w:val="12"/>
        </w:rPr>
        <w:t>Altruism</w:t>
      </w:r>
      <w:r w:rsidRPr="007423C4">
        <w:rPr>
          <w:sz w:val="12"/>
        </w:rPr>
        <w:t xml:space="preserve"> </w:t>
      </w:r>
      <w:r w:rsidRPr="007423C4">
        <w:rPr>
          <w:rFonts w:eastAsia="Calibri"/>
          <w:sz w:val="12"/>
        </w:rPr>
        <w:t>blog</w:t>
      </w:r>
      <w:r w:rsidRPr="007423C4">
        <w:rPr>
          <w:sz w:val="12"/>
        </w:rPr>
        <w:t xml:space="preserve"> </w:t>
      </w:r>
      <w:r w:rsidRPr="007423C4">
        <w:rPr>
          <w:rFonts w:eastAsia="Calibri"/>
          <w:sz w:val="12"/>
        </w:rPr>
        <w:t>post</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Peter</w:t>
      </w:r>
      <w:r w:rsidRPr="007423C4">
        <w:rPr>
          <w:sz w:val="12"/>
        </w:rPr>
        <w:t xml:space="preserve"> </w:t>
      </w:r>
      <w:r w:rsidRPr="007423C4">
        <w:rPr>
          <w:rFonts w:eastAsia="Calibri"/>
          <w:sz w:val="12"/>
        </w:rPr>
        <w:t>Singer</w:t>
      </w:r>
      <w:r w:rsidRPr="007423C4">
        <w:rPr>
          <w:sz w:val="12"/>
        </w:rPr>
        <w:t xml:space="preserve">, </w:t>
      </w:r>
      <w:r w:rsidRPr="007423C4">
        <w:rPr>
          <w:rFonts w:eastAsia="Calibri"/>
          <w:sz w:val="12"/>
        </w:rPr>
        <w:t>Nick</w:t>
      </w:r>
      <w:r w:rsidRPr="007423C4">
        <w:rPr>
          <w:sz w:val="12"/>
        </w:rPr>
        <w:t xml:space="preserve"> </w:t>
      </w:r>
      <w:proofErr w:type="spellStart"/>
      <w:r w:rsidRPr="007423C4">
        <w:rPr>
          <w:rFonts w:eastAsia="Calibri"/>
          <w:sz w:val="12"/>
        </w:rPr>
        <w:t>Beckstead</w:t>
      </w:r>
      <w:proofErr w:type="spellEnd"/>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Matt</w:t>
      </w:r>
      <w:r w:rsidRPr="007423C4">
        <w:rPr>
          <w:sz w:val="12"/>
        </w:rPr>
        <w:t xml:space="preserve"> </w:t>
      </w:r>
      <w:r w:rsidRPr="007423C4">
        <w:rPr>
          <w:rFonts w:eastAsia="Calibri"/>
          <w:sz w:val="12"/>
        </w:rPr>
        <w:t>Wage</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very</w:t>
      </w:r>
      <w:r w:rsidRPr="007423C4">
        <w:rPr>
          <w:sz w:val="12"/>
        </w:rPr>
        <w:t xml:space="preserve"> </w:t>
      </w:r>
      <w:r w:rsidRPr="007423C4">
        <w:rPr>
          <w:rFonts w:eastAsia="Calibri"/>
          <w:sz w:val="12"/>
        </w:rPr>
        <w:t>bad</w:t>
      </w:r>
      <w:r w:rsidRPr="007423C4">
        <w:rPr>
          <w:sz w:val="12"/>
        </w:rPr>
        <w:t xml:space="preserve"> </w:t>
      </w:r>
      <w:r w:rsidRPr="007423C4">
        <w:rPr>
          <w:rFonts w:eastAsia="Calibri"/>
          <w:sz w:val="12"/>
        </w:rPr>
        <w:t>thing</w:t>
      </w:r>
      <w:r w:rsidRPr="007423C4">
        <w:rPr>
          <w:sz w:val="12"/>
        </w:rPr>
        <w:t xml:space="preserve"> </w:t>
      </w:r>
      <w:r w:rsidRPr="007423C4">
        <w:rPr>
          <w:rFonts w:eastAsia="Calibri"/>
          <w:sz w:val="12"/>
        </w:rPr>
        <w:t>about</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that</w:t>
      </w:r>
      <w:r w:rsidRPr="007423C4">
        <w:rPr>
          <w:sz w:val="12"/>
        </w:rPr>
        <w:t xml:space="preserve"> </w:t>
      </w:r>
      <w:r w:rsidRPr="007423C4">
        <w:rPr>
          <w:rStyle w:val="Emphasis"/>
          <w:rFonts w:eastAsia="Calibri"/>
          <w:highlight w:val="yellow"/>
        </w:rPr>
        <w:t>billions</w:t>
      </w:r>
      <w:r w:rsidRPr="007423C4">
        <w:rPr>
          <w:rStyle w:val="Emphasis"/>
          <w:highlight w:val="yellow"/>
        </w:rPr>
        <w:t xml:space="preserve"> </w:t>
      </w:r>
      <w:r w:rsidRPr="007423C4">
        <w:rPr>
          <w:rStyle w:val="Emphasis"/>
          <w:rFonts w:eastAsia="Calibri"/>
          <w:highlight w:val="yellow"/>
        </w:rPr>
        <w:t>of</w:t>
      </w:r>
      <w:r w:rsidRPr="007423C4">
        <w:rPr>
          <w:rStyle w:val="Emphasis"/>
          <w:highlight w:val="yellow"/>
        </w:rPr>
        <w:t xml:space="preserve"> </w:t>
      </w:r>
      <w:r w:rsidRPr="007423C4">
        <w:rPr>
          <w:rStyle w:val="Emphasis"/>
          <w:rFonts w:eastAsia="Calibri"/>
          <w:highlight w:val="yellow"/>
        </w:rPr>
        <w:t>people</w:t>
      </w:r>
      <w:r w:rsidRPr="007423C4">
        <w:rPr>
          <w:rStyle w:val="Emphasis"/>
          <w:highlight w:val="yellow"/>
        </w:rPr>
        <w:t xml:space="preserve"> </w:t>
      </w:r>
      <w:r w:rsidRPr="007423C4">
        <w:rPr>
          <w:rStyle w:val="Emphasis"/>
          <w:rFonts w:eastAsia="Calibri"/>
          <w:highlight w:val="yellow"/>
        </w:rPr>
        <w:t>would</w:t>
      </w:r>
      <w:r w:rsidRPr="007423C4">
        <w:rPr>
          <w:rStyle w:val="Emphasis"/>
          <w:highlight w:val="yellow"/>
        </w:rPr>
        <w:t xml:space="preserve"> </w:t>
      </w:r>
      <w:r w:rsidRPr="00AE4834">
        <w:rPr>
          <w:rStyle w:val="Emphasis"/>
          <w:rFonts w:eastAsia="Calibri"/>
        </w:rPr>
        <w:t>likely</w:t>
      </w:r>
      <w:r w:rsidRPr="00AE4834">
        <w:rPr>
          <w:rStyle w:val="Emphasis"/>
        </w:rPr>
        <w:t xml:space="preserve"> </w:t>
      </w:r>
      <w:r w:rsidRPr="007423C4">
        <w:rPr>
          <w:rStyle w:val="Emphasis"/>
          <w:rFonts w:eastAsia="Calibri"/>
          <w:highlight w:val="yellow"/>
        </w:rPr>
        <w:t>die</w:t>
      </w:r>
      <w:r w:rsidRPr="007423C4">
        <w:rPr>
          <w:rStyle w:val="Emphasis"/>
          <w:highlight w:val="yellow"/>
        </w:rPr>
        <w:t xml:space="preserve"> </w:t>
      </w:r>
      <w:r w:rsidRPr="007423C4">
        <w:rPr>
          <w:rStyle w:val="Emphasis"/>
          <w:rFonts w:eastAsia="Calibri"/>
          <w:highlight w:val="yellow"/>
        </w:rPr>
        <w:t>painful</w:t>
      </w:r>
      <w:r w:rsidRPr="007423C4">
        <w:rPr>
          <w:rStyle w:val="Emphasis"/>
          <w:highlight w:val="yellow"/>
        </w:rPr>
        <w:t xml:space="preserve"> </w:t>
      </w:r>
      <w:r w:rsidRPr="007423C4">
        <w:rPr>
          <w:rStyle w:val="Emphasis"/>
          <w:rFonts w:eastAsia="Calibri"/>
          <w:highlight w:val="yellow"/>
        </w:rPr>
        <w:t>deaths</w:t>
      </w:r>
      <w:r w:rsidRPr="007423C4">
        <w:rPr>
          <w:sz w:val="12"/>
        </w:rPr>
        <w:t xml:space="preserve">. </w:t>
      </w:r>
      <w:r w:rsidRPr="007423C4">
        <w:rPr>
          <w:rFonts w:eastAsia="Calibri"/>
          <w:sz w:val="12"/>
        </w:rPr>
        <w:t>But</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our</w:t>
      </w:r>
      <w:r w:rsidRPr="007423C4">
        <w:rPr>
          <w:sz w:val="12"/>
        </w:rPr>
        <w:t xml:space="preserve"> </w:t>
      </w:r>
      <w:r w:rsidRPr="007423C4">
        <w:rPr>
          <w:rFonts w:eastAsia="Calibri"/>
          <w:sz w:val="12"/>
        </w:rPr>
        <w:t>view</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far</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worst</w:t>
      </w:r>
      <w:r w:rsidRPr="007423C4">
        <w:rPr>
          <w:sz w:val="12"/>
        </w:rPr>
        <w:t xml:space="preserve"> </w:t>
      </w:r>
      <w:r w:rsidRPr="007423C4">
        <w:rPr>
          <w:rFonts w:eastAsia="Calibri"/>
          <w:sz w:val="12"/>
        </w:rPr>
        <w:t>thing</w:t>
      </w:r>
      <w:r w:rsidRPr="007423C4">
        <w:rPr>
          <w:sz w:val="12"/>
        </w:rPr>
        <w:t xml:space="preserve"> </w:t>
      </w:r>
      <w:r w:rsidRPr="007423C4">
        <w:rPr>
          <w:rFonts w:eastAsia="Calibri"/>
          <w:sz w:val="12"/>
        </w:rPr>
        <w:t>about</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7423C4">
        <w:rPr>
          <w:rStyle w:val="StyleUnderline"/>
          <w:rFonts w:eastAsia="Calibri"/>
          <w:highlight w:val="yellow"/>
        </w:rPr>
        <w:t>there</w:t>
      </w:r>
      <w:r w:rsidRPr="007423C4">
        <w:rPr>
          <w:rStyle w:val="StyleUnderline"/>
          <w:highlight w:val="yellow"/>
        </w:rPr>
        <w:t xml:space="preserve"> </w:t>
      </w:r>
      <w:r w:rsidRPr="007423C4">
        <w:rPr>
          <w:rStyle w:val="StyleUnderline"/>
          <w:rFonts w:eastAsia="Calibri"/>
          <w:highlight w:val="yellow"/>
        </w:rPr>
        <w:t>would</w:t>
      </w:r>
      <w:r w:rsidRPr="007423C4">
        <w:rPr>
          <w:rStyle w:val="StyleUnderline"/>
          <w:highlight w:val="yellow"/>
        </w:rPr>
        <w:t xml:space="preserve"> </w:t>
      </w:r>
      <w:r w:rsidRPr="007423C4">
        <w:rPr>
          <w:rStyle w:val="StyleUnderline"/>
          <w:rFonts w:eastAsia="Calibri"/>
          <w:highlight w:val="yellow"/>
        </w:rPr>
        <w:t>be</w:t>
      </w:r>
      <w:r w:rsidRPr="007423C4">
        <w:rPr>
          <w:rStyle w:val="StyleUnderline"/>
          <w:highlight w:val="yellow"/>
        </w:rPr>
        <w:t xml:space="preserve"> </w:t>
      </w:r>
      <w:r w:rsidRPr="007423C4">
        <w:rPr>
          <w:rStyle w:val="StyleUnderline"/>
          <w:rFonts w:eastAsia="Calibri"/>
          <w:highlight w:val="yellow"/>
        </w:rPr>
        <w:t>no</w:t>
      </w:r>
      <w:r w:rsidRPr="007423C4">
        <w:rPr>
          <w:rStyle w:val="StyleUnderline"/>
          <w:highlight w:val="yellow"/>
        </w:rPr>
        <w:t xml:space="preserve"> </w:t>
      </w:r>
      <w:r w:rsidRPr="007423C4">
        <w:rPr>
          <w:rStyle w:val="StyleUnderline"/>
          <w:rFonts w:eastAsia="Calibri"/>
          <w:highlight w:val="yellow"/>
        </w:rPr>
        <w:t>future</w:t>
      </w:r>
      <w:r w:rsidRPr="007423C4">
        <w:rPr>
          <w:rStyle w:val="StyleUnderline"/>
          <w:highlight w:val="yellow"/>
        </w:rPr>
        <w:t xml:space="preserve"> </w:t>
      </w:r>
      <w:r w:rsidRPr="007423C4">
        <w:rPr>
          <w:rStyle w:val="StyleUnderline"/>
          <w:rFonts w:eastAsia="Calibri"/>
          <w:highlight w:val="yellow"/>
        </w:rPr>
        <w:t>generations</w:t>
      </w:r>
      <w:r w:rsidRPr="007423C4">
        <w:rPr>
          <w:sz w:val="12"/>
        </w:rPr>
        <w:t xml:space="preserve">. </w:t>
      </w:r>
      <w:r w:rsidRPr="007423C4">
        <w:rPr>
          <w:rFonts w:eastAsia="Calibri"/>
          <w:sz w:val="12"/>
        </w:rPr>
        <w:t>Since</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so</w:t>
      </w:r>
      <w:r w:rsidRPr="007423C4">
        <w:rPr>
          <w:sz w:val="12"/>
        </w:rPr>
        <w:t xml:space="preserve"> </w:t>
      </w:r>
      <w:r w:rsidRPr="007423C4">
        <w:rPr>
          <w:rFonts w:eastAsia="Calibri"/>
          <w:sz w:val="12"/>
        </w:rPr>
        <w:t>many</w:t>
      </w:r>
      <w:r w:rsidRPr="007423C4">
        <w:rPr>
          <w:sz w:val="12"/>
        </w:rPr>
        <w:t xml:space="preserve"> </w:t>
      </w:r>
      <w:r w:rsidRPr="007423C4">
        <w:rPr>
          <w:rFonts w:eastAsia="Calibri"/>
          <w:sz w:val="12"/>
        </w:rPr>
        <w:t>generations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our</w:t>
      </w:r>
      <w:r w:rsidRPr="007423C4">
        <w:rPr>
          <w:sz w:val="12"/>
        </w:rPr>
        <w:t xml:space="preserve"> </w:t>
      </w:r>
      <w:r w:rsidRPr="007423C4">
        <w:rPr>
          <w:rFonts w:eastAsia="Calibri"/>
          <w:sz w:val="12"/>
        </w:rPr>
        <w:t>future</w:t>
      </w:r>
      <w:r w:rsidRPr="007423C4">
        <w:rPr>
          <w:sz w:val="12"/>
        </w:rPr>
        <w:t xml:space="preserve">, </w:t>
      </w:r>
      <w:r w:rsidRPr="007423C4">
        <w:rPr>
          <w:rStyle w:val="Emphasis"/>
          <w:rFonts w:eastAsia="Calibri"/>
          <w:highlight w:val="yellow"/>
        </w:rPr>
        <w:t>the</w:t>
      </w:r>
      <w:r w:rsidRPr="007423C4">
        <w:rPr>
          <w:rStyle w:val="Emphasis"/>
          <w:highlight w:val="yellow"/>
        </w:rPr>
        <w:t xml:space="preserve"> </w:t>
      </w:r>
      <w:r w:rsidRPr="007423C4">
        <w:rPr>
          <w:rStyle w:val="Emphasis"/>
          <w:rFonts w:eastAsia="Calibri"/>
          <w:highlight w:val="yellow"/>
        </w:rPr>
        <w:t>value</w:t>
      </w:r>
      <w:r w:rsidRPr="007423C4">
        <w:rPr>
          <w:rStyle w:val="Emphasis"/>
          <w:highlight w:val="yellow"/>
        </w:rPr>
        <w:t xml:space="preserve"> </w:t>
      </w:r>
      <w:r w:rsidRPr="007423C4">
        <w:rPr>
          <w:rStyle w:val="Emphasis"/>
          <w:rFonts w:eastAsia="Calibri"/>
          <w:highlight w:val="yellow"/>
        </w:rPr>
        <w:t>of</w:t>
      </w:r>
      <w:r w:rsidRPr="007423C4">
        <w:rPr>
          <w:rStyle w:val="Emphasis"/>
          <w:highlight w:val="yellow"/>
        </w:rPr>
        <w:t xml:space="preserve"> </w:t>
      </w:r>
      <w:r w:rsidRPr="007423C4">
        <w:rPr>
          <w:rStyle w:val="Emphasis"/>
          <w:rFonts w:eastAsia="Calibri"/>
          <w:highlight w:val="yellow"/>
        </w:rPr>
        <w:t>all</w:t>
      </w:r>
      <w:r w:rsidRPr="007423C4">
        <w:rPr>
          <w:rStyle w:val="Emphasis"/>
          <w:highlight w:val="yellow"/>
        </w:rPr>
        <w:t xml:space="preserve"> </w:t>
      </w:r>
      <w:r w:rsidRPr="007423C4">
        <w:rPr>
          <w:rStyle w:val="Emphasis"/>
          <w:rFonts w:eastAsia="Calibri"/>
          <w:highlight w:val="yellow"/>
        </w:rPr>
        <w:t>those</w:t>
      </w:r>
      <w:r w:rsidRPr="007423C4">
        <w:rPr>
          <w:rStyle w:val="Emphasis"/>
          <w:highlight w:val="yellow"/>
        </w:rPr>
        <w:t xml:space="preserve"> </w:t>
      </w:r>
      <w:r w:rsidRPr="007423C4">
        <w:rPr>
          <w:rStyle w:val="Emphasis"/>
          <w:rFonts w:eastAsia="Calibri"/>
          <w:highlight w:val="yellow"/>
        </w:rPr>
        <w:t>generations</w:t>
      </w:r>
      <w:r w:rsidRPr="007423C4">
        <w:rPr>
          <w:rStyle w:val="Emphasis"/>
          <w:highlight w:val="yellow"/>
        </w:rPr>
        <w:t xml:space="preserve"> </w:t>
      </w:r>
      <w:r w:rsidRPr="007423C4">
        <w:rPr>
          <w:rStyle w:val="Emphasis"/>
          <w:rFonts w:eastAsia="Calibri"/>
          <w:highlight w:val="yellow"/>
        </w:rPr>
        <w:t>together</w:t>
      </w:r>
      <w:r w:rsidRPr="007423C4">
        <w:rPr>
          <w:rStyle w:val="Emphasis"/>
          <w:highlight w:val="yellow"/>
        </w:rPr>
        <w:t xml:space="preserve"> </w:t>
      </w:r>
      <w:r w:rsidRPr="007423C4">
        <w:rPr>
          <w:rStyle w:val="Emphasis"/>
          <w:rFonts w:eastAsia="Calibri"/>
          <w:highlight w:val="yellow"/>
        </w:rPr>
        <w:t>greatly</w:t>
      </w:r>
      <w:r w:rsidRPr="007423C4">
        <w:rPr>
          <w:rStyle w:val="Emphasis"/>
          <w:highlight w:val="yellow"/>
        </w:rPr>
        <w:t xml:space="preserve"> </w:t>
      </w:r>
      <w:r w:rsidRPr="007423C4">
        <w:rPr>
          <w:rStyle w:val="Emphasis"/>
          <w:rFonts w:eastAsia="Calibri"/>
          <w:highlight w:val="yellow"/>
        </w:rPr>
        <w:t>exceeds</w:t>
      </w:r>
      <w:r w:rsidRPr="007423C4">
        <w:rPr>
          <w:rStyle w:val="Emphasis"/>
          <w:highlight w:val="yellow"/>
        </w:rPr>
        <w:t xml:space="preserve"> </w:t>
      </w:r>
      <w:r w:rsidRPr="007423C4">
        <w:rPr>
          <w:rStyle w:val="Emphasis"/>
          <w:rFonts w:eastAsia="Calibri"/>
          <w:highlight w:val="yellow"/>
        </w:rPr>
        <w:t>the</w:t>
      </w:r>
      <w:r w:rsidRPr="007423C4">
        <w:rPr>
          <w:rStyle w:val="Emphasis"/>
          <w:highlight w:val="yellow"/>
        </w:rPr>
        <w:t xml:space="preserve"> </w:t>
      </w:r>
      <w:r w:rsidRPr="007423C4">
        <w:rPr>
          <w:rStyle w:val="Emphasis"/>
          <w:rFonts w:eastAsia="Calibri"/>
          <w:highlight w:val="yellow"/>
        </w:rPr>
        <w:t>value</w:t>
      </w:r>
      <w:r w:rsidRPr="007423C4">
        <w:rPr>
          <w:rStyle w:val="Emphasis"/>
          <w:highlight w:val="yellow"/>
        </w:rPr>
        <w:t xml:space="preserve"> </w:t>
      </w:r>
      <w:r w:rsidRPr="007423C4">
        <w:rPr>
          <w:rStyle w:val="Emphasis"/>
          <w:rFonts w:eastAsia="Calibri"/>
          <w:highlight w:val="yellow"/>
        </w:rPr>
        <w:t>of</w:t>
      </w:r>
      <w:r w:rsidRPr="007423C4">
        <w:rPr>
          <w:rStyle w:val="Emphasis"/>
          <w:highlight w:val="yellow"/>
        </w:rPr>
        <w:t xml:space="preserve"> </w:t>
      </w:r>
      <w:r w:rsidRPr="007423C4">
        <w:rPr>
          <w:rStyle w:val="Emphasis"/>
          <w:rFonts w:eastAsia="Calibri"/>
          <w:highlight w:val="yellow"/>
        </w:rPr>
        <w:t>the</w:t>
      </w:r>
      <w:r w:rsidRPr="007423C4">
        <w:rPr>
          <w:rStyle w:val="Emphasis"/>
          <w:highlight w:val="yellow"/>
        </w:rPr>
        <w:t xml:space="preserve"> </w:t>
      </w:r>
      <w:r w:rsidRPr="007423C4">
        <w:rPr>
          <w:rStyle w:val="Emphasis"/>
          <w:rFonts w:eastAsia="Calibri"/>
          <w:highlight w:val="yellow"/>
        </w:rPr>
        <w:t>current</w:t>
      </w:r>
      <w:r w:rsidRPr="007423C4">
        <w:rPr>
          <w:rStyle w:val="Emphasis"/>
          <w:highlight w:val="yellow"/>
        </w:rPr>
        <w:t xml:space="preserve"> </w:t>
      </w:r>
      <w:r w:rsidRPr="007423C4">
        <w:rPr>
          <w:rStyle w:val="Emphasis"/>
          <w:rFonts w:eastAsia="Calibri"/>
          <w:highlight w:val="yellow"/>
        </w:rPr>
        <w:t>generation</w:t>
      </w:r>
      <w:r w:rsidRPr="007423C4">
        <w:rPr>
          <w:sz w:val="12"/>
        </w:rPr>
        <w:t>. (</w:t>
      </w:r>
      <w:proofErr w:type="spellStart"/>
      <w:r w:rsidRPr="007423C4">
        <w:rPr>
          <w:rFonts w:eastAsia="Calibri"/>
          <w:sz w:val="12"/>
        </w:rPr>
        <w:t>Beckstead</w:t>
      </w:r>
      <w:proofErr w:type="spellEnd"/>
      <w:r w:rsidRPr="007423C4">
        <w:rPr>
          <w:sz w:val="12"/>
        </w:rPr>
        <w:t xml:space="preserve">, </w:t>
      </w:r>
      <w:r w:rsidRPr="007423C4">
        <w:rPr>
          <w:rFonts w:eastAsia="Calibri"/>
          <w:sz w:val="12"/>
        </w:rPr>
        <w:t>Singer</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Wage</w:t>
      </w:r>
      <w:r w:rsidRPr="007423C4">
        <w:rPr>
          <w:sz w:val="12"/>
        </w:rPr>
        <w:t xml:space="preserve"> 2013) </w:t>
      </w:r>
      <w:r w:rsidRPr="007423C4">
        <w:rPr>
          <w:rFonts w:eastAsia="Calibri"/>
          <w:sz w:val="12"/>
        </w:rPr>
        <w:t>The</w:t>
      </w:r>
      <w:r w:rsidRPr="007423C4">
        <w:rPr>
          <w:sz w:val="12"/>
        </w:rPr>
        <w:t xml:space="preserve"> </w:t>
      </w:r>
      <w:r w:rsidRPr="007423C4">
        <w:rPr>
          <w:rFonts w:eastAsia="Calibri"/>
          <w:sz w:val="12"/>
        </w:rPr>
        <w:t>authors</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making</w:t>
      </w:r>
      <w:r w:rsidRPr="007423C4">
        <w:rPr>
          <w:sz w:val="12"/>
        </w:rPr>
        <w:t xml:space="preserve"> </w:t>
      </w:r>
      <w:r w:rsidRPr="007423C4">
        <w:rPr>
          <w:rFonts w:eastAsia="Calibri"/>
          <w:sz w:val="12"/>
        </w:rPr>
        <w:t>two</w:t>
      </w:r>
      <w:r w:rsidRPr="007423C4">
        <w:rPr>
          <w:sz w:val="12"/>
        </w:rPr>
        <w:t xml:space="preserve"> </w:t>
      </w:r>
      <w:r w:rsidRPr="007423C4">
        <w:rPr>
          <w:rFonts w:eastAsia="Calibri"/>
          <w:sz w:val="12"/>
        </w:rPr>
        <w:t>claims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first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that</w:t>
      </w:r>
      <w:r w:rsidRPr="007423C4">
        <w:rPr>
          <w:sz w:val="12"/>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7423C4">
        <w:rPr>
          <w:sz w:val="12"/>
        </w:rPr>
        <w:t xml:space="preserve"> </w:t>
      </w:r>
      <w:r w:rsidRPr="007423C4">
        <w:rPr>
          <w:rFonts w:eastAsia="Calibri"/>
          <w:sz w:val="12"/>
        </w:rPr>
        <w:t>also</w:t>
      </w:r>
      <w:proofErr w:type="gramEnd"/>
      <w:r w:rsidRPr="007423C4">
        <w:rPr>
          <w:sz w:val="12"/>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7423C4">
        <w:rPr>
          <w:sz w:val="12"/>
        </w:rPr>
        <w:t xml:space="preserve"> </w:t>
      </w:r>
      <w:r w:rsidRPr="007423C4">
        <w:rPr>
          <w:rFonts w:eastAsia="Calibri"/>
          <w:sz w:val="12"/>
        </w:rPr>
        <w:t>which</w:t>
      </w:r>
      <w:r w:rsidRPr="007423C4">
        <w:rPr>
          <w:sz w:val="12"/>
        </w:rPr>
        <w:t xml:space="preserve"> </w:t>
      </w:r>
      <w:r w:rsidRPr="007423C4">
        <w:rPr>
          <w:rFonts w:eastAsia="Calibri"/>
          <w:sz w:val="12"/>
        </w:rPr>
        <w:t>gives</w:t>
      </w:r>
      <w:r w:rsidRPr="007423C4">
        <w:rPr>
          <w:sz w:val="12"/>
        </w:rPr>
        <w:t xml:space="preserve"> </w:t>
      </w:r>
      <w:r w:rsidRPr="007423C4">
        <w:rPr>
          <w:rFonts w:eastAsia="Calibri"/>
          <w:sz w:val="12"/>
        </w:rPr>
        <w:t>us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do</w:t>
      </w:r>
      <w:r w:rsidRPr="007423C4">
        <w:rPr>
          <w:sz w:val="12"/>
        </w:rPr>
        <w:t xml:space="preserve"> </w:t>
      </w:r>
      <w:r w:rsidRPr="007423C4">
        <w:rPr>
          <w:rFonts w:eastAsia="Calibri"/>
          <w:sz w:val="12"/>
        </w:rPr>
        <w:t>so</w:t>
      </w:r>
      <w:r w:rsidRPr="007423C4">
        <w:rPr>
          <w:sz w:val="12"/>
        </w:rPr>
        <w:t xml:space="preserve">; </w:t>
      </w:r>
      <w:r w:rsidRPr="007423C4">
        <w:rPr>
          <w:rFonts w:eastAsia="Calibri"/>
          <w:sz w:val="12"/>
        </w:rPr>
        <w:t>furthermore</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very</w:t>
      </w:r>
      <w:r w:rsidRPr="007423C4">
        <w:rPr>
          <w:sz w:val="12"/>
        </w:rPr>
        <w:t xml:space="preserve"> </w:t>
      </w:r>
      <w:r w:rsidRPr="007423C4">
        <w:rPr>
          <w:rFonts w:eastAsia="Calibri"/>
          <w:sz w:val="12"/>
        </w:rPr>
        <w:t>bad</w:t>
      </w:r>
      <w:r w:rsidRPr="007423C4">
        <w:rPr>
          <w:sz w:val="12"/>
        </w:rPr>
        <w:t xml:space="preserve"> </w:t>
      </w:r>
      <w:r w:rsidRPr="007423C4">
        <w:rPr>
          <w:rFonts w:eastAsia="Calibri"/>
          <w:sz w:val="12"/>
        </w:rPr>
        <w:t>thing</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did</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do</w:t>
      </w:r>
      <w:r w:rsidRPr="007423C4">
        <w:rPr>
          <w:sz w:val="12"/>
        </w:rPr>
        <w:t xml:space="preserve"> </w:t>
      </w:r>
      <w:r w:rsidRPr="007423C4">
        <w:rPr>
          <w:rFonts w:eastAsia="Calibri"/>
          <w:sz w:val="12"/>
        </w:rPr>
        <w:t>so</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second</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only</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bad</w:t>
      </w:r>
      <w:r w:rsidRPr="007423C4">
        <w:rPr>
          <w:sz w:val="12"/>
        </w:rPr>
        <w:t xml:space="preserve"> </w:t>
      </w:r>
      <w:r w:rsidRPr="007423C4">
        <w:rPr>
          <w:rFonts w:eastAsia="Calibri"/>
          <w:sz w:val="12"/>
        </w:rPr>
        <w:t>thing</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future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but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would</w:t>
      </w:r>
      <w:r w:rsidRPr="007423C4">
        <w:rPr>
          <w:sz w:val="12"/>
        </w:rPr>
        <w:t xml:space="preserve"> </w:t>
      </w:r>
      <w:proofErr w:type="gramStart"/>
      <w:r w:rsidRPr="007423C4">
        <w:rPr>
          <w:rFonts w:eastAsia="Calibri"/>
          <w:sz w:val="12"/>
        </w:rPr>
        <w:t>actually</w:t>
      </w:r>
      <w:r w:rsidRPr="007423C4">
        <w:rPr>
          <w:sz w:val="12"/>
        </w:rPr>
        <w:t xml:space="preserve"> </w:t>
      </w:r>
      <w:r w:rsidRPr="007423C4">
        <w:rPr>
          <w:rFonts w:eastAsia="Calibri"/>
          <w:sz w:val="12"/>
        </w:rPr>
        <w:t>be</w:t>
      </w:r>
      <w:proofErr w:type="gramEnd"/>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worst</w:t>
      </w:r>
      <w:r w:rsidRPr="007423C4">
        <w:rPr>
          <w:sz w:val="12"/>
        </w:rPr>
        <w:t xml:space="preserve"> </w:t>
      </w:r>
      <w:r w:rsidRPr="007423C4">
        <w:rPr>
          <w:rFonts w:eastAsia="Calibri"/>
          <w:sz w:val="12"/>
        </w:rPr>
        <w:t>thing</w:t>
      </w:r>
      <w:r w:rsidRPr="007423C4">
        <w:rPr>
          <w:sz w:val="12"/>
        </w:rPr>
        <w:t xml:space="preserve"> </w:t>
      </w:r>
      <w:r w:rsidRPr="007423C4">
        <w:rPr>
          <w:rFonts w:eastAsia="Calibri"/>
          <w:sz w:val="12"/>
        </w:rPr>
        <w:t>about</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Since</w:t>
      </w:r>
      <w:r w:rsidRPr="007423C4">
        <w:rPr>
          <w:sz w:val="12"/>
        </w:rPr>
        <w:t xml:space="preserve"> </w:t>
      </w:r>
      <w:r w:rsidRPr="007423C4">
        <w:rPr>
          <w:rFonts w:eastAsia="Calibri"/>
          <w:sz w:val="12"/>
        </w:rPr>
        <w:t>happy</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number</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potential</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ever</w:t>
      </w:r>
      <w:r w:rsidRPr="007423C4">
        <w:rPr>
          <w:sz w:val="12"/>
        </w:rPr>
        <w:t xml:space="preserve"> </w:t>
      </w:r>
      <w:r w:rsidRPr="007423C4">
        <w:rPr>
          <w:rFonts w:eastAsia="Calibri"/>
          <w:sz w:val="12"/>
        </w:rPr>
        <w:t>exist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far</w:t>
      </w:r>
      <w:r w:rsidRPr="007423C4">
        <w:rPr>
          <w:sz w:val="12"/>
        </w:rPr>
        <w:t xml:space="preserve"> </w:t>
      </w:r>
      <w:r w:rsidRPr="007423C4">
        <w:rPr>
          <w:rFonts w:eastAsia="Calibri"/>
          <w:sz w:val="12"/>
        </w:rPr>
        <w:t>greater</w:t>
      </w:r>
      <w:r w:rsidRPr="007423C4">
        <w:rPr>
          <w:sz w:val="12"/>
        </w:rPr>
        <w:t xml:space="preserve"> </w:t>
      </w:r>
      <w:r w:rsidRPr="007423C4">
        <w:rPr>
          <w:rFonts w:eastAsia="Calibri"/>
          <w:sz w:val="12"/>
        </w:rPr>
        <w:t>than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number</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exist</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any</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time</w:t>
      </w:r>
      <w:r w:rsidRPr="007423C4">
        <w:rPr>
          <w:sz w:val="12"/>
        </w:rPr>
        <w:t xml:space="preserve">, </w:t>
      </w:r>
      <w:r w:rsidRPr="007423C4">
        <w:rPr>
          <w:rFonts w:eastAsia="Calibri"/>
          <w:sz w:val="12"/>
        </w:rPr>
        <w:t>even</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were</w:t>
      </w:r>
      <w:r w:rsidRPr="007423C4">
        <w:rPr>
          <w:sz w:val="12"/>
        </w:rPr>
        <w:t xml:space="preserve"> </w:t>
      </w:r>
      <w:r w:rsidRPr="007423C4">
        <w:rPr>
          <w:rFonts w:eastAsia="Calibri"/>
          <w:sz w:val="12"/>
        </w:rPr>
        <w:t>brought</w:t>
      </w:r>
      <w:r w:rsidRPr="007423C4">
        <w:rPr>
          <w:sz w:val="12"/>
        </w:rPr>
        <w:t xml:space="preserve"> </w:t>
      </w:r>
      <w:r w:rsidRPr="007423C4">
        <w:rPr>
          <w:rFonts w:eastAsia="Calibri"/>
          <w:sz w:val="12"/>
        </w:rPr>
        <w:t>about</w:t>
      </w:r>
      <w:r w:rsidRPr="007423C4">
        <w:rPr>
          <w:sz w:val="12"/>
        </w:rPr>
        <w:t xml:space="preserve"> </w:t>
      </w:r>
      <w:r w:rsidRPr="007423C4">
        <w:rPr>
          <w:rFonts w:eastAsia="Calibri"/>
          <w:sz w:val="12"/>
        </w:rPr>
        <w:t>through</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painful</w:t>
      </w:r>
      <w:r w:rsidRPr="007423C4">
        <w:rPr>
          <w:sz w:val="12"/>
        </w:rPr>
        <w:t xml:space="preserve"> </w:t>
      </w:r>
      <w:r w:rsidRPr="007423C4">
        <w:rPr>
          <w:rFonts w:eastAsia="Calibri"/>
          <w:sz w:val="12"/>
        </w:rPr>
        <w:t>deaths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currently</w:t>
      </w:r>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former</w:t>
      </w:r>
      <w:r w:rsidRPr="007423C4">
        <w:rPr>
          <w:sz w:val="12"/>
        </w:rPr>
        <w:t>’</w:t>
      </w:r>
      <w:r w:rsidRPr="007423C4">
        <w:rPr>
          <w:rFonts w:eastAsia="Calibri"/>
          <w:sz w:val="12"/>
        </w:rPr>
        <w:t>s</w:t>
      </w:r>
      <w:r w:rsidRPr="007423C4">
        <w:rPr>
          <w:sz w:val="12"/>
        </w:rPr>
        <w:t xml:space="preserve"> </w:t>
      </w:r>
      <w:r w:rsidRPr="007423C4">
        <w:rPr>
          <w:rFonts w:eastAsia="Calibri"/>
          <w:sz w:val="12"/>
        </w:rPr>
        <w:t>loss</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greater</w:t>
      </w:r>
      <w:r w:rsidRPr="007423C4">
        <w:rPr>
          <w:sz w:val="12"/>
        </w:rPr>
        <w:t xml:space="preserve"> </w:t>
      </w:r>
      <w:r w:rsidRPr="007423C4">
        <w:rPr>
          <w:rFonts w:eastAsia="Calibri"/>
          <w:sz w:val="12"/>
        </w:rPr>
        <w:t>than</w:t>
      </w:r>
      <w:r w:rsidRPr="007423C4">
        <w:rPr>
          <w:sz w:val="12"/>
        </w:rPr>
        <w:t xml:space="preserve"> </w:t>
      </w:r>
      <w:r w:rsidRPr="007423C4">
        <w:rPr>
          <w:rFonts w:eastAsia="Calibri"/>
          <w:sz w:val="12"/>
        </w:rPr>
        <w:t>the</w:t>
      </w:r>
      <w:r w:rsidRPr="007423C4">
        <w:rPr>
          <w:sz w:val="12"/>
        </w:rPr>
        <w:t xml:space="preserve"> </w:t>
      </w:r>
      <w:proofErr w:type="gramStart"/>
      <w:r w:rsidRPr="007423C4">
        <w:rPr>
          <w:rFonts w:eastAsia="Calibri"/>
          <w:sz w:val="12"/>
        </w:rPr>
        <w:t>latter</w:t>
      </w:r>
      <w:r w:rsidRPr="007423C4">
        <w:rPr>
          <w:sz w:val="12"/>
        </w:rPr>
        <w:t>’</w:t>
      </w:r>
      <w:r w:rsidRPr="007423C4">
        <w:rPr>
          <w:rFonts w:eastAsia="Calibri"/>
          <w:sz w:val="12"/>
        </w:rPr>
        <w:t>s</w:t>
      </w:r>
      <w:proofErr w:type="gramEnd"/>
      <w:r w:rsidRPr="007423C4">
        <w:rPr>
          <w:sz w:val="12"/>
        </w:rPr>
        <w:t xml:space="preserve">. </w:t>
      </w:r>
      <w:r w:rsidRPr="007423C4">
        <w:rPr>
          <w:rFonts w:eastAsia="Calibri"/>
          <w:sz w:val="12"/>
        </w:rPr>
        <w:t>Both</w:t>
      </w:r>
      <w:r w:rsidRPr="007423C4">
        <w:rPr>
          <w:sz w:val="12"/>
        </w:rPr>
        <w:t xml:space="preserve"> </w:t>
      </w:r>
      <w:r w:rsidRPr="007423C4">
        <w:rPr>
          <w:rFonts w:eastAsia="Calibri"/>
          <w:sz w:val="12"/>
        </w:rPr>
        <w:t>claims</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assuming</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intrinsic</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existence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potential</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second</w:t>
      </w:r>
      <w:r w:rsidRPr="007423C4">
        <w:rPr>
          <w:sz w:val="12"/>
        </w:rPr>
        <w:t xml:space="preserve"> </w:t>
      </w:r>
      <w:r w:rsidRPr="007423C4">
        <w:rPr>
          <w:rFonts w:eastAsia="Calibri"/>
          <w:sz w:val="12"/>
        </w:rPr>
        <w:t>claim</w:t>
      </w:r>
      <w:r w:rsidRPr="007423C4">
        <w:rPr>
          <w:sz w:val="12"/>
        </w:rPr>
        <w:t xml:space="preserve"> </w:t>
      </w:r>
      <w:r w:rsidRPr="007423C4">
        <w:rPr>
          <w:rFonts w:eastAsia="Calibri"/>
          <w:sz w:val="12"/>
        </w:rPr>
        <w:t>makes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further</w:t>
      </w:r>
      <w:r w:rsidRPr="007423C4">
        <w:rPr>
          <w:sz w:val="12"/>
        </w:rPr>
        <w:t xml:space="preserve"> </w:t>
      </w:r>
      <w:r w:rsidRPr="007423C4">
        <w:rPr>
          <w:rFonts w:eastAsia="Calibri"/>
          <w:sz w:val="12"/>
        </w:rPr>
        <w:t>assumption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forgone</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potential</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lived</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greater</w:t>
      </w:r>
      <w:r w:rsidRPr="007423C4">
        <w:rPr>
          <w:sz w:val="12"/>
        </w:rPr>
        <w:t xml:space="preserve"> </w:t>
      </w:r>
      <w:r w:rsidRPr="007423C4">
        <w:rPr>
          <w:rFonts w:eastAsia="Calibri"/>
          <w:sz w:val="12"/>
        </w:rPr>
        <w:t>than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disvalue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accrued</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time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through</w:t>
      </w:r>
      <w:r w:rsidRPr="007423C4">
        <w:rPr>
          <w:sz w:val="12"/>
        </w:rPr>
        <w:t xml:space="preserve"> </w:t>
      </w:r>
      <w:r w:rsidRPr="007423C4">
        <w:rPr>
          <w:rFonts w:eastAsia="Calibri"/>
          <w:sz w:val="12"/>
        </w:rPr>
        <w:t>suffering</w:t>
      </w:r>
      <w:r w:rsidRPr="007423C4">
        <w:rPr>
          <w:sz w:val="12"/>
        </w:rPr>
        <w:t xml:space="preserve"> </w:t>
      </w:r>
      <w:r w:rsidRPr="007423C4">
        <w:rPr>
          <w:rFonts w:eastAsia="Calibri"/>
          <w:sz w:val="12"/>
        </w:rPr>
        <w:t>from</w:t>
      </w:r>
      <w:r w:rsidRPr="007423C4">
        <w:rPr>
          <w:sz w:val="12"/>
        </w:rPr>
        <w:t xml:space="preserve"> </w:t>
      </w:r>
      <w:r w:rsidRPr="007423C4">
        <w:rPr>
          <w:rFonts w:eastAsia="Calibri"/>
          <w:sz w:val="12"/>
        </w:rPr>
        <w:t>painful</w:t>
      </w:r>
      <w:r w:rsidRPr="007423C4">
        <w:rPr>
          <w:sz w:val="12"/>
        </w:rPr>
        <w:t xml:space="preserve"> </w:t>
      </w:r>
      <w:r w:rsidRPr="007423C4">
        <w:rPr>
          <w:rFonts w:eastAsia="Calibri"/>
          <w:sz w:val="12"/>
        </w:rPr>
        <w:t>and</w:t>
      </w:r>
      <w:r w:rsidRPr="007423C4">
        <w:rPr>
          <w:sz w:val="12"/>
        </w:rPr>
        <w:t>/</w:t>
      </w:r>
      <w:r w:rsidRPr="007423C4">
        <w:rPr>
          <w:rFonts w:eastAsia="Calibri"/>
          <w:sz w:val="12"/>
        </w:rPr>
        <w:t>or</w:t>
      </w:r>
      <w:r w:rsidRPr="007423C4">
        <w:rPr>
          <w:sz w:val="12"/>
        </w:rPr>
        <w:t xml:space="preserve"> </w:t>
      </w:r>
      <w:r w:rsidRPr="007423C4">
        <w:rPr>
          <w:rFonts w:eastAsia="Calibri"/>
          <w:sz w:val="12"/>
        </w:rPr>
        <w:t>premature</w:t>
      </w:r>
      <w:r w:rsidRPr="007423C4">
        <w:rPr>
          <w:sz w:val="12"/>
        </w:rPr>
        <w:t xml:space="preserve"> </w:t>
      </w:r>
      <w:r w:rsidRPr="007423C4">
        <w:rPr>
          <w:rFonts w:eastAsia="Calibri"/>
          <w:sz w:val="12"/>
        </w:rPr>
        <w:t>deaths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best</w:t>
      </w:r>
      <w:r w:rsidRPr="007423C4">
        <w:rPr>
          <w:sz w:val="12"/>
        </w:rPr>
        <w:t>-</w:t>
      </w:r>
      <w:r w:rsidRPr="007423C4">
        <w:rPr>
          <w:rFonts w:eastAsia="Calibri"/>
          <w:sz w:val="12"/>
        </w:rPr>
        <w:t>known</w:t>
      </w:r>
      <w:r w:rsidRPr="007423C4">
        <w:rPr>
          <w:sz w:val="12"/>
        </w:rPr>
        <w:t xml:space="preserve"> </w:t>
      </w:r>
      <w:r w:rsidRPr="007423C4">
        <w:rPr>
          <w:rFonts w:eastAsia="Calibri"/>
          <w:sz w:val="12"/>
        </w:rPr>
        <w:t>author</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post</w:t>
      </w:r>
      <w:r w:rsidRPr="007423C4">
        <w:rPr>
          <w:sz w:val="12"/>
        </w:rPr>
        <w:t xml:space="preserve">, </w:t>
      </w:r>
      <w:r w:rsidRPr="007423C4">
        <w:rPr>
          <w:rFonts w:eastAsia="Calibri"/>
          <w:sz w:val="12"/>
        </w:rPr>
        <w:t>Peter</w:t>
      </w:r>
      <w:r w:rsidRPr="007423C4">
        <w:rPr>
          <w:sz w:val="12"/>
        </w:rPr>
        <w:t xml:space="preserve"> </w:t>
      </w:r>
      <w:r w:rsidRPr="007423C4">
        <w:rPr>
          <w:rFonts w:eastAsia="Calibri"/>
          <w:sz w:val="12"/>
        </w:rPr>
        <w:t>Singer</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prominent</w:t>
      </w:r>
      <w:r w:rsidRPr="007423C4">
        <w:rPr>
          <w:sz w:val="12"/>
        </w:rPr>
        <w:t xml:space="preserve"> </w:t>
      </w:r>
      <w:r w:rsidRPr="007423C4">
        <w:rPr>
          <w:rFonts w:eastAsia="Calibri"/>
          <w:sz w:val="12"/>
        </w:rPr>
        <w:t>utilitarian</w:t>
      </w:r>
      <w:r w:rsidRPr="007423C4">
        <w:rPr>
          <w:sz w:val="12"/>
        </w:rPr>
        <w:t xml:space="preserve">, </w:t>
      </w:r>
      <w:r w:rsidRPr="007423C4">
        <w:rPr>
          <w:rFonts w:eastAsia="Calibri"/>
          <w:sz w:val="12"/>
        </w:rPr>
        <w:t>so</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surprising</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he</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lament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potential</w:t>
      </w:r>
      <w:r w:rsidRPr="007423C4">
        <w:rPr>
          <w:sz w:val="12"/>
        </w:rPr>
        <w:t xml:space="preserve"> </w:t>
      </w:r>
      <w:r w:rsidRPr="007423C4">
        <w:rPr>
          <w:rFonts w:eastAsia="Calibri"/>
          <w:sz w:val="12"/>
        </w:rPr>
        <w:t>lack</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future</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per</w:t>
      </w:r>
      <w:r w:rsidRPr="007423C4">
        <w:rPr>
          <w:sz w:val="12"/>
        </w:rPr>
        <w:t xml:space="preserve"> </w:t>
      </w:r>
      <w:r w:rsidRPr="007423C4">
        <w:rPr>
          <w:rFonts w:eastAsia="Calibri"/>
          <w:sz w:val="12"/>
        </w:rPr>
        <w:t>se</w:t>
      </w:r>
      <w:r w:rsidRPr="007423C4">
        <w:rPr>
          <w:sz w:val="12"/>
        </w:rPr>
        <w:t xml:space="preserve">. </w:t>
      </w:r>
      <w:r w:rsidRPr="007423C4">
        <w:rPr>
          <w:rFonts w:eastAsia="Calibri"/>
          <w:sz w:val="12"/>
        </w:rPr>
        <w:t>However</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just</w:t>
      </w:r>
      <w:r w:rsidRPr="007423C4">
        <w:rPr>
          <w:sz w:val="12"/>
        </w:rPr>
        <w:t xml:space="preserve"> </w:t>
      </w:r>
      <w:proofErr w:type="spellStart"/>
      <w:r w:rsidRPr="007423C4">
        <w:rPr>
          <w:rFonts w:eastAsia="Calibri"/>
          <w:sz w:val="12"/>
        </w:rPr>
        <w:t>utilitarians</w:t>
      </w:r>
      <w:proofErr w:type="spellEnd"/>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share</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view</w:t>
      </w:r>
      <w:r w:rsidRPr="007423C4">
        <w:rPr>
          <w:sz w:val="12"/>
        </w:rPr>
        <w:t xml:space="preserve">, </w:t>
      </w:r>
      <w:r w:rsidRPr="007423C4">
        <w:rPr>
          <w:rFonts w:eastAsia="Calibri"/>
          <w:sz w:val="12"/>
        </w:rPr>
        <w:t>even</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implicitly</w:t>
      </w:r>
      <w:r w:rsidRPr="007423C4">
        <w:rPr>
          <w:sz w:val="12"/>
        </w:rPr>
        <w:t xml:space="preserve">. </w:t>
      </w:r>
      <w:r w:rsidRPr="007423C4">
        <w:rPr>
          <w:rFonts w:eastAsia="Calibri"/>
          <w:sz w:val="12"/>
        </w:rPr>
        <w:t>Indeed</w:t>
      </w:r>
      <w:r w:rsidRPr="007423C4">
        <w:rPr>
          <w:sz w:val="12"/>
        </w:rPr>
        <w:t xml:space="preserve">, </w:t>
      </w:r>
      <w:r w:rsidRPr="007423C4">
        <w:rPr>
          <w:rFonts w:eastAsia="Calibri"/>
          <w:sz w:val="12"/>
        </w:rPr>
        <w:t>other</w:t>
      </w:r>
      <w:r w:rsidRPr="007423C4">
        <w:rPr>
          <w:sz w:val="12"/>
        </w:rPr>
        <w:t xml:space="preserve"> </w:t>
      </w:r>
      <w:r w:rsidRPr="007423C4">
        <w:rPr>
          <w:rFonts w:eastAsia="Calibri"/>
          <w:sz w:val="12"/>
        </w:rPr>
        <w:t>philosophers</w:t>
      </w:r>
      <w:r w:rsidRPr="007423C4">
        <w:rPr>
          <w:sz w:val="12"/>
        </w:rPr>
        <w:t xml:space="preserve"> </w:t>
      </w:r>
      <w:r w:rsidRPr="007423C4">
        <w:rPr>
          <w:rFonts w:eastAsia="Calibri"/>
          <w:sz w:val="12"/>
        </w:rPr>
        <w:t>also</w:t>
      </w:r>
      <w:r w:rsidRPr="007423C4">
        <w:rPr>
          <w:sz w:val="12"/>
        </w:rPr>
        <w:t xml:space="preserve"> </w:t>
      </w:r>
      <w:r w:rsidRPr="007423C4">
        <w:rPr>
          <w:rFonts w:eastAsia="Calibri"/>
          <w:sz w:val="12"/>
        </w:rPr>
        <w:t>seem</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imply</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they</w:t>
      </w:r>
      <w:r w:rsidRPr="007423C4">
        <w:rPr>
          <w:sz w:val="12"/>
        </w:rPr>
        <w:t xml:space="preserve"> </w:t>
      </w:r>
      <w:r w:rsidRPr="007423C4">
        <w:rPr>
          <w:rFonts w:eastAsia="Calibri"/>
          <w:sz w:val="12"/>
        </w:rPr>
        <w:t>share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intuition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just</w:t>
      </w:r>
      <w:r w:rsidRPr="007423C4">
        <w:rPr>
          <w:sz w:val="12"/>
        </w:rPr>
        <w:t xml:space="preserve"> </w:t>
      </w:r>
      <w:r w:rsidRPr="007423C4">
        <w:rPr>
          <w:rFonts w:eastAsia="Calibri"/>
          <w:sz w:val="12"/>
        </w:rPr>
        <w:t>something</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with</w:t>
      </w:r>
      <w:r w:rsidRPr="007423C4">
        <w:rPr>
          <w:sz w:val="12"/>
        </w:rPr>
        <w:t xml:space="preserve"> </w:t>
      </w:r>
      <w:r w:rsidRPr="007423C4">
        <w:rPr>
          <w:rFonts w:eastAsia="Calibri"/>
          <w:sz w:val="12"/>
        </w:rPr>
        <w:t>causing</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failing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prevent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species</w:t>
      </w:r>
      <w:r w:rsidRPr="007423C4">
        <w:rPr>
          <w:sz w:val="12"/>
        </w:rPr>
        <w:t xml:space="preserve"> </w:t>
      </w:r>
      <w:r w:rsidRPr="007423C4">
        <w:rPr>
          <w:rFonts w:eastAsia="Calibri"/>
          <w:sz w:val="12"/>
        </w:rPr>
        <w:t>such</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prevent</w:t>
      </w:r>
      <w:r w:rsidRPr="007423C4">
        <w:rPr>
          <w:sz w:val="12"/>
        </w:rPr>
        <w:t xml:space="preserve"> </w:t>
      </w:r>
      <w:r w:rsidRPr="007423C4">
        <w:rPr>
          <w:rFonts w:eastAsia="Calibri"/>
          <w:sz w:val="12"/>
        </w:rPr>
        <w:t>more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from</w:t>
      </w:r>
      <w:r w:rsidRPr="007423C4">
        <w:rPr>
          <w:sz w:val="12"/>
        </w:rPr>
        <w:t xml:space="preserve"> </w:t>
      </w:r>
      <w:r w:rsidRPr="007423C4">
        <w:rPr>
          <w:rFonts w:eastAsia="Calibri"/>
          <w:sz w:val="12"/>
        </w:rPr>
        <w:t>having</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opportunity</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exist</w:t>
      </w:r>
      <w:r w:rsidRPr="007423C4">
        <w:rPr>
          <w:sz w:val="12"/>
        </w:rPr>
        <w:t xml:space="preserve">’. </w:t>
      </w:r>
      <w:r w:rsidRPr="007423C4">
        <w:rPr>
          <w:rFonts w:eastAsia="Calibri"/>
          <w:sz w:val="12"/>
        </w:rPr>
        <w:t>Stephen</w:t>
      </w:r>
      <w:r w:rsidRPr="007423C4">
        <w:rPr>
          <w:sz w:val="12"/>
        </w:rPr>
        <w:t xml:space="preserve"> </w:t>
      </w:r>
      <w:r w:rsidRPr="007423C4">
        <w:rPr>
          <w:rFonts w:eastAsia="Calibri"/>
          <w:sz w:val="12"/>
        </w:rPr>
        <w:t>Gardiner</w:t>
      </w:r>
      <w:r w:rsidRPr="007423C4">
        <w:rPr>
          <w:sz w:val="12"/>
        </w:rPr>
        <w:t xml:space="preserve"> (2009) </w:t>
      </w:r>
      <w:r w:rsidRPr="007423C4">
        <w:rPr>
          <w:rFonts w:eastAsia="Calibri"/>
          <w:sz w:val="12"/>
        </w:rPr>
        <w:t>and</w:t>
      </w:r>
      <w:r w:rsidRPr="007423C4">
        <w:rPr>
          <w:sz w:val="12"/>
        </w:rPr>
        <w:t xml:space="preserve"> </w:t>
      </w:r>
      <w:r w:rsidRPr="007423C4">
        <w:rPr>
          <w:rFonts w:eastAsia="Calibri"/>
          <w:sz w:val="12"/>
        </w:rPr>
        <w:t>Martin</w:t>
      </w:r>
      <w:r w:rsidRPr="007423C4">
        <w:rPr>
          <w:sz w:val="12"/>
        </w:rPr>
        <w:t xml:space="preserve"> </w:t>
      </w:r>
      <w:r w:rsidRPr="007423C4">
        <w:rPr>
          <w:rFonts w:eastAsia="Calibri"/>
          <w:sz w:val="12"/>
        </w:rPr>
        <w:t>O</w:t>
      </w:r>
      <w:r w:rsidRPr="007423C4">
        <w:rPr>
          <w:sz w:val="12"/>
        </w:rPr>
        <w:t>’</w:t>
      </w:r>
      <w:r w:rsidRPr="007423C4">
        <w:rPr>
          <w:rFonts w:eastAsia="Calibri"/>
          <w:sz w:val="12"/>
        </w:rPr>
        <w:t>Neill</w:t>
      </w:r>
      <w:r w:rsidRPr="007423C4">
        <w:rPr>
          <w:sz w:val="12"/>
        </w:rPr>
        <w:t xml:space="preserve"> (</w:t>
      </w:r>
      <w:r w:rsidRPr="007423C4">
        <w:rPr>
          <w:rFonts w:eastAsia="Calibri"/>
          <w:sz w:val="12"/>
        </w:rPr>
        <w:t>personal</w:t>
      </w:r>
      <w:r w:rsidRPr="007423C4">
        <w:rPr>
          <w:sz w:val="12"/>
        </w:rPr>
        <w:t xml:space="preserve"> </w:t>
      </w:r>
      <w:r w:rsidRPr="007423C4">
        <w:rPr>
          <w:rFonts w:eastAsia="Calibri"/>
          <w:sz w:val="12"/>
        </w:rPr>
        <w:t>correspondence</w:t>
      </w:r>
      <w:r w:rsidRPr="007423C4">
        <w:rPr>
          <w:sz w:val="12"/>
        </w:rPr>
        <w:t xml:space="preserve">), </w:t>
      </w:r>
      <w:r w:rsidRPr="007423C4">
        <w:rPr>
          <w:rFonts w:eastAsia="Calibri"/>
          <w:sz w:val="12"/>
        </w:rPr>
        <w:t>both</w:t>
      </w:r>
      <w:r w:rsidRPr="007423C4">
        <w:rPr>
          <w:sz w:val="12"/>
        </w:rPr>
        <w:t xml:space="preserve"> </w:t>
      </w:r>
      <w:r w:rsidRPr="007423C4">
        <w:rPr>
          <w:rFonts w:eastAsia="Calibri"/>
          <w:sz w:val="12"/>
        </w:rPr>
        <w:t>sympathetic</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contract</w:t>
      </w:r>
      <w:r w:rsidRPr="007423C4">
        <w:rPr>
          <w:sz w:val="12"/>
        </w:rPr>
        <w:t xml:space="preserve"> </w:t>
      </w:r>
      <w:r w:rsidRPr="007423C4">
        <w:rPr>
          <w:rFonts w:eastAsia="Calibri"/>
          <w:sz w:val="12"/>
        </w:rPr>
        <w:t>theory</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example</w:t>
      </w:r>
      <w:r w:rsidRPr="007423C4">
        <w:rPr>
          <w:sz w:val="12"/>
        </w:rPr>
        <w:t xml:space="preserve">, </w:t>
      </w:r>
      <w:r w:rsidRPr="007423C4">
        <w:rPr>
          <w:rFonts w:eastAsia="Calibri"/>
          <w:sz w:val="12"/>
        </w:rPr>
        <w:t>also</w:t>
      </w:r>
      <w:r w:rsidRPr="007423C4">
        <w:rPr>
          <w:sz w:val="12"/>
        </w:rPr>
        <w:t xml:space="preserve"> </w:t>
      </w:r>
      <w:r w:rsidRPr="007423C4">
        <w:rPr>
          <w:rFonts w:eastAsia="Calibri"/>
          <w:sz w:val="12"/>
        </w:rPr>
        <w:t>find</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intuitive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should</w:t>
      </w:r>
      <w:r w:rsidRPr="007423C4">
        <w:rPr>
          <w:sz w:val="12"/>
        </w:rPr>
        <w:t xml:space="preserve"> </w:t>
      </w:r>
      <w:r w:rsidRPr="007423C4">
        <w:rPr>
          <w:rFonts w:eastAsia="Calibri"/>
          <w:sz w:val="12"/>
        </w:rPr>
        <w:t>want</w:t>
      </w:r>
      <w:r w:rsidRPr="007423C4">
        <w:rPr>
          <w:sz w:val="12"/>
        </w:rPr>
        <w:t xml:space="preserve"> </w:t>
      </w:r>
      <w:r w:rsidRPr="007423C4">
        <w:rPr>
          <w:rFonts w:eastAsia="Calibri"/>
          <w:sz w:val="12"/>
        </w:rPr>
        <w:t>more</w:t>
      </w:r>
      <w:r w:rsidRPr="007423C4">
        <w:rPr>
          <w:sz w:val="12"/>
        </w:rPr>
        <w:t xml:space="preserve"> </w:t>
      </w:r>
      <w:r w:rsidRPr="007423C4">
        <w:rPr>
          <w:rFonts w:eastAsia="Calibri"/>
          <w:sz w:val="12"/>
        </w:rPr>
        <w:t>generations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opportunity</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exist</w:t>
      </w:r>
      <w:r w:rsidRPr="007423C4">
        <w:rPr>
          <w:sz w:val="12"/>
        </w:rPr>
        <w:t xml:space="preserve">, </w:t>
      </w:r>
      <w:proofErr w:type="gramStart"/>
      <w:r w:rsidRPr="007423C4">
        <w:rPr>
          <w:rFonts w:eastAsia="Calibri"/>
          <w:sz w:val="12"/>
        </w:rPr>
        <w:t>assuming</w:t>
      </w:r>
      <w:r w:rsidRPr="007423C4">
        <w:rPr>
          <w:sz w:val="12"/>
        </w:rPr>
        <w:t xml:space="preserve"> </w:t>
      </w:r>
      <w:r w:rsidRPr="007423C4">
        <w:rPr>
          <w:rFonts w:eastAsia="Calibri"/>
          <w:sz w:val="12"/>
        </w:rPr>
        <w:t>that</w:t>
      </w:r>
      <w:proofErr w:type="gramEnd"/>
      <w:r w:rsidRPr="007423C4">
        <w:rPr>
          <w:sz w:val="12"/>
        </w:rPr>
        <w:t xml:space="preserve"> </w:t>
      </w:r>
      <w:r w:rsidRPr="007423C4">
        <w:rPr>
          <w:rFonts w:eastAsia="Calibri"/>
          <w:sz w:val="12"/>
        </w:rPr>
        <w:t>they</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worth</w:t>
      </w:r>
      <w:r w:rsidRPr="007423C4">
        <w:rPr>
          <w:sz w:val="12"/>
        </w:rPr>
        <w:t>-</w:t>
      </w:r>
      <w:r w:rsidRPr="007423C4">
        <w:rPr>
          <w:rFonts w:eastAsia="Calibri"/>
          <w:sz w:val="12"/>
        </w:rPr>
        <w:t>living</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I</w:t>
      </w:r>
      <w:r w:rsidRPr="007423C4">
        <w:rPr>
          <w:sz w:val="12"/>
        </w:rPr>
        <w:t xml:space="preserve"> </w:t>
      </w:r>
      <w:r w:rsidRPr="007423C4">
        <w:rPr>
          <w:rFonts w:eastAsia="Calibri"/>
          <w:sz w:val="12"/>
        </w:rPr>
        <w:t>find</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plausible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think</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many</w:t>
      </w:r>
      <w:r w:rsidRPr="007423C4">
        <w:rPr>
          <w:sz w:val="12"/>
        </w:rPr>
        <w:t xml:space="preserve"> </w:t>
      </w:r>
      <w:r w:rsidRPr="007423C4">
        <w:rPr>
          <w:rFonts w:eastAsia="Calibri"/>
          <w:sz w:val="12"/>
        </w:rPr>
        <w:t>other</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philosophers</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non</w:t>
      </w:r>
      <w:r w:rsidRPr="007423C4">
        <w:rPr>
          <w:sz w:val="12"/>
        </w:rPr>
        <w:t>-</w:t>
      </w:r>
      <w:r w:rsidRPr="007423C4">
        <w:rPr>
          <w:rFonts w:eastAsia="Calibri"/>
          <w:sz w:val="12"/>
        </w:rPr>
        <w:t>philosophers</w:t>
      </w:r>
      <w:r w:rsidRPr="007423C4">
        <w:rPr>
          <w:sz w:val="12"/>
        </w:rPr>
        <w:t xml:space="preserve"> </w:t>
      </w:r>
      <w:r w:rsidRPr="007423C4">
        <w:rPr>
          <w:rFonts w:eastAsia="Calibri"/>
          <w:sz w:val="12"/>
        </w:rPr>
        <w:t>alike</w:t>
      </w:r>
      <w:r w:rsidRPr="007423C4">
        <w:rPr>
          <w:sz w:val="12"/>
        </w:rPr>
        <w:t xml:space="preserve">) </w:t>
      </w:r>
      <w:r w:rsidRPr="007423C4">
        <w:rPr>
          <w:rFonts w:eastAsia="Calibri"/>
          <w:sz w:val="12"/>
        </w:rPr>
        <w:t>probably</w:t>
      </w:r>
      <w:r w:rsidRPr="007423C4">
        <w:rPr>
          <w:sz w:val="12"/>
        </w:rPr>
        <w:t xml:space="preserve"> </w:t>
      </w:r>
      <w:r w:rsidRPr="007423C4">
        <w:rPr>
          <w:rFonts w:eastAsia="Calibri"/>
          <w:sz w:val="12"/>
        </w:rPr>
        <w:t>share</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intuition</w:t>
      </w:r>
      <w:r w:rsidRPr="007423C4">
        <w:rPr>
          <w:sz w:val="12"/>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7423C4">
        <w:rPr>
          <w:sz w:val="12"/>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a</w:t>
      </w:r>
      <w:r w:rsidRPr="007423C4">
        <w:rPr>
          <w:sz w:val="12"/>
        </w:rPr>
        <w:t xml:space="preserve"> </w:t>
      </w:r>
      <w:r w:rsidRPr="00AE4834">
        <w:rPr>
          <w:rStyle w:val="StyleUnderline"/>
          <w:rFonts w:eastAsia="Calibri"/>
        </w:rPr>
        <w:t>set</w:t>
      </w:r>
      <w:r w:rsidRPr="007423C4">
        <w:rPr>
          <w:sz w:val="12"/>
        </w:rPr>
        <w:t xml:space="preserve"> </w:t>
      </w:r>
      <w:r w:rsidRPr="00AE4834">
        <w:rPr>
          <w:rStyle w:val="StyleUnderline"/>
          <w:rFonts w:eastAsia="Calibri"/>
        </w:rPr>
        <w:t>of</w:t>
      </w:r>
      <w:r w:rsidRPr="007423C4">
        <w:rPr>
          <w:sz w:val="12"/>
        </w:rPr>
        <w:t xml:space="preserve"> </w:t>
      </w:r>
      <w:r w:rsidRPr="007423C4">
        <w:rPr>
          <w:rFonts w:eastAsia="Calibri"/>
          <w:sz w:val="12"/>
        </w:rPr>
        <w:t>possible</w:t>
      </w:r>
      <w:r w:rsidRPr="007423C4">
        <w:rPr>
          <w:sz w:val="12"/>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say</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prevent</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from</w:t>
      </w:r>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either</w:t>
      </w:r>
      <w:r w:rsidRPr="007423C4">
        <w:rPr>
          <w:sz w:val="12"/>
        </w:rPr>
        <w:t xml:space="preserve"> </w:t>
      </w:r>
      <w:r w:rsidRPr="007423C4">
        <w:rPr>
          <w:rFonts w:eastAsia="Calibri"/>
          <w:sz w:val="12"/>
        </w:rPr>
        <w:t>mean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possible</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reasonably</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permitted</w:t>
      </w:r>
      <w:r w:rsidRPr="007423C4">
        <w:rPr>
          <w:sz w:val="12"/>
        </w:rPr>
        <w:t xml:space="preserve"> </w:t>
      </w:r>
      <w:r w:rsidRPr="007423C4">
        <w:rPr>
          <w:rFonts w:eastAsia="Calibri"/>
          <w:sz w:val="12"/>
        </w:rPr>
        <w:t>us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create</w:t>
      </w:r>
      <w:r w:rsidRPr="007423C4">
        <w:rPr>
          <w:sz w:val="12"/>
        </w:rPr>
        <w:t xml:space="preserve"> </w:t>
      </w:r>
      <w:r w:rsidRPr="007423C4">
        <w:rPr>
          <w:rFonts w:eastAsia="Calibri"/>
          <w:sz w:val="12"/>
        </w:rPr>
        <w:t>them</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foregone</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their</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provides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rejecting</w:t>
      </w:r>
      <w:r w:rsidRPr="007423C4">
        <w:rPr>
          <w:sz w:val="12"/>
        </w:rPr>
        <w:t xml:space="preserve"> </w:t>
      </w:r>
      <w:r w:rsidRPr="007423C4">
        <w:rPr>
          <w:rFonts w:eastAsia="Calibri"/>
          <w:sz w:val="12"/>
        </w:rPr>
        <w:t>any</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permits</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make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first</w:t>
      </w:r>
      <w:r w:rsidRPr="007423C4">
        <w:rPr>
          <w:sz w:val="12"/>
        </w:rPr>
        <w:t xml:space="preserve"> </w:t>
      </w:r>
      <w:r w:rsidRPr="007423C4">
        <w:rPr>
          <w:rFonts w:eastAsia="Calibri"/>
          <w:sz w:val="12"/>
        </w:rPr>
        <w:t>claim</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argue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possible</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reasonably</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any</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prevented</w:t>
      </w:r>
      <w:r w:rsidRPr="007423C4">
        <w:rPr>
          <w:sz w:val="12"/>
        </w:rPr>
        <w:t xml:space="preserve"> </w:t>
      </w:r>
      <w:r w:rsidRPr="007423C4">
        <w:rPr>
          <w:rFonts w:eastAsia="Calibri"/>
          <w:sz w:val="12"/>
        </w:rPr>
        <w:t>their</w:t>
      </w:r>
      <w:r w:rsidRPr="007423C4">
        <w:rPr>
          <w:sz w:val="12"/>
        </w:rPr>
        <w:t xml:space="preserve"> </w:t>
      </w:r>
      <w:r w:rsidRPr="007423C4">
        <w:rPr>
          <w:rFonts w:eastAsia="Calibri"/>
          <w:sz w:val="12"/>
        </w:rPr>
        <w:t>existence</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grounds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prevented</w:t>
      </w:r>
      <w:r w:rsidRPr="007423C4">
        <w:rPr>
          <w:sz w:val="12"/>
        </w:rPr>
        <w:t xml:space="preserve"> </w:t>
      </w:r>
      <w:r w:rsidRPr="007423C4">
        <w:rPr>
          <w:rFonts w:eastAsia="Calibri"/>
          <w:sz w:val="12"/>
        </w:rPr>
        <w:t>them</w:t>
      </w:r>
      <w:r w:rsidRPr="007423C4">
        <w:rPr>
          <w:sz w:val="12"/>
        </w:rPr>
        <w:t xml:space="preserve"> </w:t>
      </w:r>
      <w:proofErr w:type="gramStart"/>
      <w:r w:rsidRPr="007423C4">
        <w:rPr>
          <w:rFonts w:eastAsia="Calibri"/>
          <w:sz w:val="12"/>
        </w:rPr>
        <w:t>in</w:t>
      </w:r>
      <w:r w:rsidRPr="007423C4">
        <w:rPr>
          <w:sz w:val="12"/>
        </w:rPr>
        <w:t xml:space="preserve"> </w:t>
      </w:r>
      <w:r w:rsidRPr="007423C4">
        <w:rPr>
          <w:rFonts w:eastAsia="Calibri"/>
          <w:sz w:val="12"/>
        </w:rPr>
        <w:t>particular</w:t>
      </w:r>
      <w:r w:rsidRPr="007423C4">
        <w:rPr>
          <w:sz w:val="12"/>
        </w:rPr>
        <w:t xml:space="preserve"> </w:t>
      </w:r>
      <w:r w:rsidRPr="007423C4">
        <w:rPr>
          <w:rFonts w:eastAsia="Calibri"/>
          <w:sz w:val="12"/>
        </w:rPr>
        <w:t>from</w:t>
      </w:r>
      <w:proofErr w:type="gramEnd"/>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However</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implausible</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two</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First</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can</w:t>
      </w:r>
      <w:r w:rsidRPr="007423C4">
        <w:rPr>
          <w:sz w:val="12"/>
        </w:rPr>
        <w:t xml:space="preserve"> </w:t>
      </w:r>
      <w:r w:rsidRPr="007423C4">
        <w:rPr>
          <w:rFonts w:eastAsia="Calibri"/>
          <w:sz w:val="12"/>
        </w:rPr>
        <w:t>only</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someone</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did</w:t>
      </w:r>
      <w:r w:rsidRPr="007423C4">
        <w:rPr>
          <w:sz w:val="12"/>
        </w:rPr>
        <w:t xml:space="preserve">, </w:t>
      </w:r>
      <w:r w:rsidRPr="007423C4">
        <w:rPr>
          <w:rFonts w:eastAsia="Calibri"/>
          <w:sz w:val="12"/>
        </w:rPr>
        <w:t>does</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will</w:t>
      </w:r>
      <w:r w:rsidRPr="007423C4">
        <w:rPr>
          <w:sz w:val="12"/>
        </w:rPr>
        <w:t xml:space="preserve"> </w:t>
      </w:r>
      <w:proofErr w:type="gramStart"/>
      <w:r w:rsidRPr="007423C4">
        <w:rPr>
          <w:rFonts w:eastAsia="Calibri"/>
          <w:sz w:val="12"/>
        </w:rPr>
        <w:t>actually</w:t>
      </w:r>
      <w:r w:rsidRPr="007423C4">
        <w:rPr>
          <w:sz w:val="12"/>
        </w:rPr>
        <w:t xml:space="preserve"> </w:t>
      </w:r>
      <w:r w:rsidRPr="007423C4">
        <w:rPr>
          <w:rFonts w:eastAsia="Calibri"/>
          <w:sz w:val="12"/>
        </w:rPr>
        <w:t>exist</w:t>
      </w:r>
      <w:proofErr w:type="gramEnd"/>
      <w:r w:rsidRPr="007423C4">
        <w:rPr>
          <w:sz w:val="12"/>
        </w:rPr>
        <w:t xml:space="preserve"> </w:t>
      </w:r>
      <w:r w:rsidRPr="007423C4">
        <w:rPr>
          <w:rFonts w:eastAsia="Calibri"/>
          <w:sz w:val="12"/>
        </w:rPr>
        <w:t>because</w:t>
      </w:r>
      <w:r w:rsidRPr="007423C4">
        <w:rPr>
          <w:sz w:val="12"/>
        </w:rPr>
        <w:t xml:space="preserve"> </w:t>
      </w:r>
      <w:r w:rsidRPr="007423C4">
        <w:rPr>
          <w:rFonts w:eastAsia="Calibri"/>
          <w:sz w:val="12"/>
        </w:rPr>
        <w:t>wronging</w:t>
      </w:r>
      <w:r w:rsidRPr="007423C4">
        <w:rPr>
          <w:sz w:val="12"/>
        </w:rPr>
        <w:t xml:space="preserve"> </w:t>
      </w:r>
      <w:r w:rsidRPr="007423C4">
        <w:rPr>
          <w:rFonts w:eastAsia="Calibri"/>
          <w:sz w:val="12"/>
        </w:rPr>
        <w:t>involves</w:t>
      </w:r>
      <w:r w:rsidRPr="007423C4">
        <w:rPr>
          <w:sz w:val="12"/>
        </w:rPr>
        <w:t xml:space="preserve"> </w:t>
      </w:r>
      <w:r w:rsidRPr="007423C4">
        <w:rPr>
          <w:rFonts w:eastAsia="Calibri"/>
          <w:sz w:val="12"/>
        </w:rPr>
        <w:t>failing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take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w:t>
      </w:r>
      <w:r w:rsidRPr="007423C4">
        <w:rPr>
          <w:sz w:val="12"/>
        </w:rPr>
        <w:t>’</w:t>
      </w:r>
      <w:r w:rsidRPr="007423C4">
        <w:rPr>
          <w:rFonts w:eastAsia="Calibri"/>
          <w:sz w:val="12"/>
        </w:rPr>
        <w:t>s</w:t>
      </w:r>
      <w:r w:rsidRPr="007423C4">
        <w:rPr>
          <w:sz w:val="12"/>
        </w:rPr>
        <w:t xml:space="preserve"> </w:t>
      </w:r>
      <w:r w:rsidRPr="007423C4">
        <w:rPr>
          <w:rFonts w:eastAsia="Calibri"/>
          <w:sz w:val="12"/>
        </w:rPr>
        <w:t>interests</w:t>
      </w:r>
      <w:r w:rsidRPr="007423C4">
        <w:rPr>
          <w:sz w:val="12"/>
        </w:rPr>
        <w:t xml:space="preserve"> </w:t>
      </w:r>
      <w:r w:rsidRPr="007423C4">
        <w:rPr>
          <w:rFonts w:eastAsia="Calibri"/>
          <w:sz w:val="12"/>
        </w:rPr>
        <w:t>into</w:t>
      </w:r>
      <w:r w:rsidRPr="007423C4">
        <w:rPr>
          <w:sz w:val="12"/>
        </w:rPr>
        <w:t xml:space="preserve"> </w:t>
      </w:r>
      <w:r w:rsidRPr="007423C4">
        <w:rPr>
          <w:rFonts w:eastAsia="Calibri"/>
          <w:sz w:val="12"/>
        </w:rPr>
        <w:t>account</w:t>
      </w:r>
      <w:r w:rsidRPr="007423C4">
        <w:rPr>
          <w:sz w:val="12"/>
        </w:rPr>
        <w:t xml:space="preserve">. </w:t>
      </w:r>
      <w:r w:rsidRPr="007423C4">
        <w:rPr>
          <w:rFonts w:eastAsia="Calibri"/>
          <w:sz w:val="12"/>
        </w:rPr>
        <w:t>When</w:t>
      </w:r>
      <w:r w:rsidRPr="007423C4">
        <w:rPr>
          <w:sz w:val="12"/>
        </w:rPr>
        <w:t xml:space="preserve"> </w:t>
      </w:r>
      <w:r w:rsidRPr="007423C4">
        <w:rPr>
          <w:rFonts w:eastAsia="Calibri"/>
          <w:sz w:val="12"/>
        </w:rPr>
        <w:t>considering</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permissibility</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allowing</w:t>
      </w:r>
      <w:r w:rsidRPr="007423C4">
        <w:rPr>
          <w:sz w:val="12"/>
        </w:rPr>
        <w:t xml:space="preserve"> </w:t>
      </w:r>
      <w:r w:rsidRPr="007423C4">
        <w:rPr>
          <w:rFonts w:eastAsia="Calibri"/>
          <w:sz w:val="12"/>
        </w:rPr>
        <w:t>us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create</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X</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cannot</w:t>
      </w:r>
      <w:r w:rsidRPr="007423C4">
        <w:rPr>
          <w:sz w:val="12"/>
        </w:rPr>
        <w:t xml:space="preserve"> </w:t>
      </w:r>
      <w:r w:rsidRPr="007423C4">
        <w:rPr>
          <w:rFonts w:eastAsia="Calibri"/>
          <w:sz w:val="12"/>
        </w:rPr>
        <w:t>take</w:t>
      </w:r>
      <w:r w:rsidRPr="007423C4">
        <w:rPr>
          <w:sz w:val="12"/>
        </w:rPr>
        <w:t xml:space="preserve"> </w:t>
      </w:r>
      <w:r w:rsidRPr="007423C4">
        <w:rPr>
          <w:rFonts w:eastAsia="Calibri"/>
          <w:sz w:val="12"/>
        </w:rPr>
        <w:t>X</w:t>
      </w:r>
      <w:r w:rsidRPr="007423C4">
        <w:rPr>
          <w:sz w:val="12"/>
        </w:rPr>
        <w:t>’</w:t>
      </w:r>
      <w:r w:rsidRPr="007423C4">
        <w:rPr>
          <w:rFonts w:eastAsia="Calibri"/>
          <w:sz w:val="12"/>
        </w:rPr>
        <w:t>s</w:t>
      </w:r>
      <w:r w:rsidRPr="007423C4">
        <w:rPr>
          <w:sz w:val="12"/>
        </w:rPr>
        <w:t xml:space="preserve"> </w:t>
      </w:r>
      <w:r w:rsidRPr="007423C4">
        <w:rPr>
          <w:rFonts w:eastAsia="Calibri"/>
          <w:sz w:val="12"/>
        </w:rPr>
        <w:t>interest</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being</w:t>
      </w:r>
      <w:r w:rsidRPr="007423C4">
        <w:rPr>
          <w:sz w:val="12"/>
        </w:rPr>
        <w:t xml:space="preserve"> </w:t>
      </w:r>
      <w:r w:rsidRPr="007423C4">
        <w:rPr>
          <w:rFonts w:eastAsia="Calibri"/>
          <w:sz w:val="12"/>
        </w:rPr>
        <w:t>created</w:t>
      </w:r>
      <w:r w:rsidRPr="007423C4">
        <w:rPr>
          <w:sz w:val="12"/>
        </w:rPr>
        <w:t xml:space="preserve"> </w:t>
      </w:r>
      <w:r w:rsidRPr="007423C4">
        <w:rPr>
          <w:rFonts w:eastAsia="Calibri"/>
          <w:sz w:val="12"/>
        </w:rPr>
        <w:t>into</w:t>
      </w:r>
      <w:r w:rsidRPr="007423C4">
        <w:rPr>
          <w:sz w:val="12"/>
        </w:rPr>
        <w:t xml:space="preserve"> </w:t>
      </w:r>
      <w:r w:rsidRPr="007423C4">
        <w:rPr>
          <w:rFonts w:eastAsia="Calibri"/>
          <w:sz w:val="12"/>
        </w:rPr>
        <w:t>account</w:t>
      </w:r>
      <w:r w:rsidRPr="007423C4">
        <w:rPr>
          <w:sz w:val="12"/>
        </w:rPr>
        <w:t xml:space="preserve"> </w:t>
      </w:r>
      <w:r w:rsidRPr="007423C4">
        <w:rPr>
          <w:rFonts w:eastAsia="Calibri"/>
          <w:sz w:val="12"/>
        </w:rPr>
        <w:t>because</w:t>
      </w:r>
      <w:r w:rsidRPr="007423C4">
        <w:rPr>
          <w:sz w:val="12"/>
        </w:rPr>
        <w:t xml:space="preserve"> </w:t>
      </w:r>
      <w:r w:rsidRPr="007423C4">
        <w:rPr>
          <w:rFonts w:eastAsia="Calibri"/>
          <w:sz w:val="12"/>
        </w:rPr>
        <w:t>X</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exist</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follow</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considering</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standpoint</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our</w:t>
      </w:r>
      <w:r w:rsidRPr="007423C4">
        <w:rPr>
          <w:sz w:val="12"/>
        </w:rPr>
        <w:t xml:space="preserve"> </w:t>
      </w:r>
      <w:r w:rsidRPr="007423C4">
        <w:rPr>
          <w:rFonts w:eastAsia="Calibri"/>
          <w:sz w:val="12"/>
        </w:rPr>
        <w:t>deliberations</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consider</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burdens</w:t>
      </w:r>
      <w:r w:rsidRPr="007423C4">
        <w:rPr>
          <w:sz w:val="12"/>
        </w:rPr>
        <w:t xml:space="preserve"> </w:t>
      </w:r>
      <w:r w:rsidRPr="007423C4">
        <w:rPr>
          <w:rFonts w:eastAsia="Calibri"/>
          <w:sz w:val="12"/>
        </w:rPr>
        <w:t>they</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bear</w:t>
      </w:r>
      <w:r w:rsidRPr="007423C4">
        <w:rPr>
          <w:sz w:val="12"/>
        </w:rPr>
        <w:t xml:space="preserve"> </w:t>
      </w:r>
      <w:proofErr w:type="gramStart"/>
      <w:r w:rsidRPr="007423C4">
        <w:rPr>
          <w:rFonts w:eastAsia="Calibri"/>
          <w:sz w:val="12"/>
        </w:rPr>
        <w:t>as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result</w:t>
      </w:r>
      <w:r w:rsidRPr="007423C4">
        <w:rPr>
          <w:sz w:val="12"/>
        </w:rPr>
        <w:t xml:space="preserve"> </w:t>
      </w:r>
      <w:r w:rsidRPr="007423C4">
        <w:rPr>
          <w:rFonts w:eastAsia="Calibri"/>
          <w:sz w:val="12"/>
        </w:rPr>
        <w:t>of</w:t>
      </w:r>
      <w:proofErr w:type="gramEnd"/>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case</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bear</w:t>
      </w:r>
      <w:r w:rsidRPr="007423C4">
        <w:rPr>
          <w:sz w:val="12"/>
        </w:rPr>
        <w:t xml:space="preserve"> </w:t>
      </w:r>
      <w:r w:rsidRPr="007423C4">
        <w:rPr>
          <w:rFonts w:eastAsia="Calibri"/>
          <w:sz w:val="12"/>
        </w:rPr>
        <w:t>any</w:t>
      </w:r>
      <w:r w:rsidRPr="007423C4">
        <w:rPr>
          <w:sz w:val="12"/>
        </w:rPr>
        <w:t xml:space="preserve"> </w:t>
      </w:r>
      <w:r w:rsidRPr="007423C4">
        <w:rPr>
          <w:rFonts w:eastAsia="Calibri"/>
          <w:sz w:val="12"/>
        </w:rPr>
        <w:t>burdens</w:t>
      </w:r>
      <w:r w:rsidRPr="007423C4">
        <w:rPr>
          <w:sz w:val="12"/>
        </w:rPr>
        <w:t xml:space="preserve"> </w:t>
      </w:r>
      <w:r w:rsidRPr="007423C4">
        <w:rPr>
          <w:rFonts w:eastAsia="Calibri"/>
          <w:sz w:val="12"/>
        </w:rPr>
        <w:t>since</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followed</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do</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create</w:t>
      </w:r>
      <w:r w:rsidRPr="007423C4">
        <w:rPr>
          <w:sz w:val="12"/>
        </w:rPr>
        <w:t xml:space="preserve"> </w:t>
      </w:r>
      <w:r w:rsidRPr="007423C4">
        <w:rPr>
          <w:rFonts w:eastAsia="Calibri"/>
          <w:sz w:val="12"/>
        </w:rPr>
        <w:t>X</w:t>
      </w:r>
      <w:r w:rsidRPr="007423C4">
        <w:rPr>
          <w:sz w:val="12"/>
        </w:rPr>
        <w:t xml:space="preserve">), </w:t>
      </w:r>
      <w:r w:rsidRPr="007423C4">
        <w:rPr>
          <w:rFonts w:eastAsia="Calibri"/>
          <w:sz w:val="12"/>
        </w:rPr>
        <w:t>X</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exist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bear</w:t>
      </w:r>
      <w:r w:rsidRPr="007423C4">
        <w:rPr>
          <w:sz w:val="12"/>
        </w:rPr>
        <w:t xml:space="preserve"> </w:t>
      </w:r>
      <w:r w:rsidRPr="007423C4">
        <w:rPr>
          <w:rFonts w:eastAsia="Calibri"/>
          <w:sz w:val="12"/>
        </w:rPr>
        <w:t>any</w:t>
      </w:r>
      <w:r w:rsidRPr="007423C4">
        <w:rPr>
          <w:sz w:val="12"/>
        </w:rPr>
        <w:t xml:space="preserve"> </w:t>
      </w:r>
      <w:r w:rsidRPr="007423C4">
        <w:rPr>
          <w:rFonts w:eastAsia="Calibri"/>
          <w:sz w:val="12"/>
        </w:rPr>
        <w:t>burdens</w:t>
      </w:r>
      <w:r w:rsidRPr="007423C4">
        <w:rPr>
          <w:sz w:val="12"/>
        </w:rPr>
        <w:t xml:space="preserve">. </w:t>
      </w:r>
      <w:r w:rsidRPr="007423C4">
        <w:rPr>
          <w:rFonts w:eastAsia="Calibri"/>
          <w:sz w:val="12"/>
        </w:rPr>
        <w:t>So</w:t>
      </w:r>
      <w:r w:rsidRPr="007423C4">
        <w:rPr>
          <w:sz w:val="12"/>
        </w:rPr>
        <w:t xml:space="preserve">, </w:t>
      </w:r>
      <w:r w:rsidRPr="007423C4">
        <w:rPr>
          <w:rFonts w:eastAsia="Calibri"/>
          <w:sz w:val="12"/>
        </w:rPr>
        <w:t>only</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do</w:t>
      </w:r>
      <w:r w:rsidRPr="007423C4">
        <w:rPr>
          <w:sz w:val="12"/>
        </w:rPr>
        <w:t>/</w:t>
      </w:r>
      <w:r w:rsidRPr="007423C4">
        <w:rPr>
          <w:rFonts w:eastAsia="Calibri"/>
          <w:sz w:val="12"/>
        </w:rPr>
        <w:t>will</w:t>
      </w:r>
      <w:r w:rsidRPr="007423C4">
        <w:rPr>
          <w:sz w:val="12"/>
        </w:rPr>
        <w:t xml:space="preserve"> </w:t>
      </w:r>
      <w:proofErr w:type="gramStart"/>
      <w:r w:rsidRPr="007423C4">
        <w:rPr>
          <w:rFonts w:eastAsia="Calibri"/>
          <w:sz w:val="12"/>
        </w:rPr>
        <w:t>actually</w:t>
      </w:r>
      <w:r w:rsidRPr="007423C4">
        <w:rPr>
          <w:sz w:val="12"/>
        </w:rPr>
        <w:t xml:space="preserve"> </w:t>
      </w:r>
      <w:r w:rsidRPr="007423C4">
        <w:rPr>
          <w:rFonts w:eastAsia="Calibri"/>
          <w:sz w:val="12"/>
        </w:rPr>
        <w:t>exist</w:t>
      </w:r>
      <w:proofErr w:type="gramEnd"/>
      <w:r w:rsidRPr="007423C4">
        <w:rPr>
          <w:sz w:val="12"/>
        </w:rPr>
        <w:t xml:space="preserve"> </w:t>
      </w:r>
      <w:r w:rsidRPr="007423C4">
        <w:rPr>
          <w:rFonts w:eastAsia="Calibri"/>
          <w:sz w:val="12"/>
        </w:rPr>
        <w:t>can</w:t>
      </w:r>
      <w:r w:rsidRPr="007423C4">
        <w:rPr>
          <w:sz w:val="12"/>
        </w:rPr>
        <w:t xml:space="preserve"> </w:t>
      </w:r>
      <w:r w:rsidRPr="007423C4">
        <w:rPr>
          <w:rFonts w:eastAsia="Calibri"/>
          <w:sz w:val="12"/>
        </w:rPr>
        <w:t>bear</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brunt</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therefore</w:t>
      </w:r>
      <w:r w:rsidRPr="007423C4">
        <w:rPr>
          <w:sz w:val="12"/>
        </w:rPr>
        <w:t xml:space="preserve"> </w:t>
      </w:r>
      <w:r w:rsidRPr="007423C4">
        <w:rPr>
          <w:rFonts w:eastAsia="Calibri"/>
          <w:sz w:val="12"/>
        </w:rPr>
        <w:t>occupy</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standpoint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owed</w:t>
      </w:r>
      <w:r w:rsidRPr="007423C4">
        <w:rPr>
          <w:sz w:val="12"/>
        </w:rPr>
        <w:t xml:space="preserve"> </w:t>
      </w:r>
      <w:r w:rsidRPr="007423C4">
        <w:rPr>
          <w:rFonts w:eastAsia="Calibri"/>
          <w:sz w:val="12"/>
        </w:rPr>
        <w:t>justification</w:t>
      </w:r>
      <w:r w:rsidRPr="007423C4">
        <w:rPr>
          <w:sz w:val="12"/>
        </w:rPr>
        <w:t xml:space="preserve">. </w:t>
      </w:r>
      <w:r w:rsidRPr="007423C4">
        <w:rPr>
          <w:rFonts w:eastAsia="Calibri"/>
          <w:sz w:val="12"/>
        </w:rPr>
        <w:t>Second</w:t>
      </w:r>
      <w:r w:rsidRPr="007423C4">
        <w:rPr>
          <w:sz w:val="12"/>
        </w:rPr>
        <w:t xml:space="preserve">, </w:t>
      </w:r>
      <w:r w:rsidRPr="007423C4">
        <w:rPr>
          <w:rFonts w:eastAsia="Calibri"/>
          <w:sz w:val="12"/>
        </w:rPr>
        <w:t>existence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interest</w:t>
      </w:r>
      <w:r w:rsidRPr="007423C4">
        <w:rPr>
          <w:sz w:val="12"/>
        </w:rPr>
        <w:t xml:space="preserve"> </w:t>
      </w:r>
      <w:r w:rsidRPr="007423C4">
        <w:rPr>
          <w:rFonts w:eastAsia="Calibri"/>
          <w:sz w:val="12"/>
        </w:rPr>
        <w:t>at</w:t>
      </w:r>
      <w:r w:rsidRPr="007423C4">
        <w:rPr>
          <w:sz w:val="12"/>
        </w:rPr>
        <w:t xml:space="preserve"> </w:t>
      </w:r>
      <w:proofErr w:type="gramStart"/>
      <w:r w:rsidRPr="007423C4">
        <w:rPr>
          <w:rFonts w:eastAsia="Calibri"/>
          <w:sz w:val="12"/>
        </w:rPr>
        <w:t>all</w:t>
      </w:r>
      <w:proofErr w:type="gramEnd"/>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possible</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disadvantaged</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being</w:t>
      </w:r>
      <w:r w:rsidRPr="007423C4">
        <w:rPr>
          <w:sz w:val="12"/>
        </w:rPr>
        <w:t xml:space="preserve"> </w:t>
      </w:r>
      <w:r w:rsidRPr="007423C4">
        <w:rPr>
          <w:rFonts w:eastAsia="Calibri"/>
          <w:sz w:val="12"/>
        </w:rPr>
        <w:t>caused</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exist</w:t>
      </w:r>
      <w:r w:rsidRPr="007423C4">
        <w:rPr>
          <w:sz w:val="12"/>
        </w:rPr>
        <w:t xml:space="preserve">. </w:t>
      </w:r>
      <w:r w:rsidRPr="007423C4">
        <w:rPr>
          <w:rFonts w:eastAsia="Calibri"/>
          <w:sz w:val="12"/>
        </w:rPr>
        <w:t>Rather</w:t>
      </w:r>
      <w:r w:rsidRPr="007423C4">
        <w:rPr>
          <w:sz w:val="12"/>
        </w:rPr>
        <w:t xml:space="preserve"> </w:t>
      </w:r>
      <w:r w:rsidRPr="007423C4">
        <w:rPr>
          <w:rFonts w:eastAsia="Calibri"/>
          <w:sz w:val="12"/>
        </w:rPr>
        <w:t>than</w:t>
      </w:r>
      <w:r w:rsidRPr="007423C4">
        <w:rPr>
          <w:sz w:val="12"/>
        </w:rPr>
        <w:t xml:space="preserve"> </w:t>
      </w:r>
      <w:r w:rsidRPr="007423C4">
        <w:rPr>
          <w:rFonts w:eastAsia="Calibri"/>
          <w:sz w:val="12"/>
        </w:rPr>
        <w:t>being</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interest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necessary</w:t>
      </w:r>
      <w:r w:rsidRPr="007423C4">
        <w:rPr>
          <w:sz w:val="12"/>
        </w:rPr>
        <w:t xml:space="preserve"> </w:t>
      </w:r>
      <w:r w:rsidRPr="007423C4">
        <w:rPr>
          <w:rFonts w:eastAsia="Calibri"/>
          <w:sz w:val="12"/>
        </w:rPr>
        <w:t>requirement</w:t>
      </w:r>
      <w:r w:rsidRPr="007423C4">
        <w:rPr>
          <w:sz w:val="12"/>
        </w:rPr>
        <w:t xml:space="preserve"> </w:t>
      </w:r>
      <w:proofErr w:type="gramStart"/>
      <w:r w:rsidRPr="007423C4">
        <w:rPr>
          <w:rFonts w:eastAsia="Calibri"/>
          <w:sz w:val="12"/>
        </w:rPr>
        <w:t>in</w:t>
      </w:r>
      <w:r w:rsidRPr="007423C4">
        <w:rPr>
          <w:sz w:val="12"/>
        </w:rPr>
        <w:t xml:space="preserve"> </w:t>
      </w:r>
      <w:r w:rsidRPr="007423C4">
        <w:rPr>
          <w:rFonts w:eastAsia="Calibri"/>
          <w:sz w:val="12"/>
        </w:rPr>
        <w:t>order</w:t>
      </w:r>
      <w:r w:rsidRPr="007423C4">
        <w:rPr>
          <w:sz w:val="12"/>
        </w:rPr>
        <w:t xml:space="preserve"> </w:t>
      </w:r>
      <w:r w:rsidRPr="007423C4">
        <w:rPr>
          <w:rFonts w:eastAsia="Calibri"/>
          <w:sz w:val="12"/>
        </w:rPr>
        <w:t>to</w:t>
      </w:r>
      <w:proofErr w:type="gramEnd"/>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interests</w:t>
      </w:r>
      <w:r w:rsidRPr="007423C4">
        <w:rPr>
          <w:sz w:val="12"/>
        </w:rPr>
        <w:t xml:space="preserve">. </w:t>
      </w:r>
      <w:r w:rsidRPr="007423C4">
        <w:rPr>
          <w:rFonts w:eastAsia="Calibri"/>
          <w:sz w:val="12"/>
        </w:rPr>
        <w:t>Rivka</w:t>
      </w:r>
      <w:r w:rsidRPr="007423C4">
        <w:rPr>
          <w:sz w:val="12"/>
        </w:rPr>
        <w:t xml:space="preserve"> </w:t>
      </w:r>
      <w:r w:rsidRPr="007423C4">
        <w:rPr>
          <w:rFonts w:eastAsia="Calibri"/>
          <w:sz w:val="12"/>
        </w:rPr>
        <w:t>Weinberg</w:t>
      </w:r>
      <w:r w:rsidRPr="007423C4">
        <w:rPr>
          <w:sz w:val="12"/>
        </w:rPr>
        <w:t xml:space="preserve"> </w:t>
      </w:r>
      <w:r w:rsidRPr="007423C4">
        <w:rPr>
          <w:rFonts w:eastAsia="Calibri"/>
          <w:sz w:val="12"/>
        </w:rPr>
        <w:t>describes</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neutral</w:t>
      </w:r>
      <w:r w:rsidRPr="007423C4">
        <w:rPr>
          <w:sz w:val="12"/>
        </w:rPr>
        <w:t xml:space="preserve">’ </w:t>
      </w:r>
      <w:r w:rsidRPr="007423C4">
        <w:rPr>
          <w:rFonts w:eastAsia="Calibri"/>
          <w:sz w:val="12"/>
        </w:rPr>
        <w:t>because</w:t>
      </w:r>
      <w:r w:rsidRPr="007423C4">
        <w:rPr>
          <w:sz w:val="12"/>
        </w:rPr>
        <w:t xml:space="preserve"> </w:t>
      </w:r>
      <w:r w:rsidRPr="007423C4">
        <w:rPr>
          <w:rFonts w:eastAsia="Calibri"/>
          <w:sz w:val="12"/>
        </w:rPr>
        <w:t>causing</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exist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create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subject</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can</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interests</w:t>
      </w:r>
      <w:r w:rsidRPr="007423C4">
        <w:rPr>
          <w:sz w:val="12"/>
        </w:rPr>
        <w:t xml:space="preserve">; </w:t>
      </w:r>
      <w:r w:rsidRPr="007423C4">
        <w:rPr>
          <w:rFonts w:eastAsia="Calibri"/>
          <w:sz w:val="12"/>
        </w:rPr>
        <w:t>existence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interest</w:t>
      </w:r>
      <w:r w:rsidRPr="007423C4">
        <w:rPr>
          <w:sz w:val="12"/>
        </w:rPr>
        <w:t xml:space="preserve"> </w:t>
      </w:r>
      <w:r w:rsidRPr="007423C4">
        <w:rPr>
          <w:rFonts w:eastAsia="Calibri"/>
          <w:sz w:val="12"/>
        </w:rPr>
        <w:t>itself</w:t>
      </w:r>
      <w:r w:rsidRPr="007423C4">
        <w:rPr>
          <w:sz w:val="12"/>
        </w:rPr>
        <w:t xml:space="preserve">.3 </w:t>
      </w:r>
      <w:r w:rsidRPr="007423C4">
        <w:rPr>
          <w:rFonts w:eastAsia="Calibri"/>
          <w:sz w:val="12"/>
        </w:rPr>
        <w:t>In</w:t>
      </w:r>
      <w:r w:rsidRPr="007423C4">
        <w:rPr>
          <w:sz w:val="12"/>
        </w:rPr>
        <w:t xml:space="preserve"> </w:t>
      </w:r>
      <w:r w:rsidRPr="007423C4">
        <w:rPr>
          <w:rFonts w:eastAsia="Calibri"/>
          <w:sz w:val="12"/>
        </w:rPr>
        <w:t>order</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disadvantaged</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must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some</w:t>
      </w:r>
      <w:r w:rsidRPr="007423C4">
        <w:rPr>
          <w:sz w:val="12"/>
        </w:rPr>
        <w:t xml:space="preserve"> </w:t>
      </w:r>
      <w:r w:rsidRPr="007423C4">
        <w:rPr>
          <w:rFonts w:eastAsia="Calibri"/>
          <w:sz w:val="12"/>
        </w:rPr>
        <w:t>detrimental</w:t>
      </w:r>
      <w:r w:rsidRPr="007423C4">
        <w:rPr>
          <w:sz w:val="12"/>
        </w:rPr>
        <w:t xml:space="preserve"> </w:t>
      </w:r>
      <w:r w:rsidRPr="007423C4">
        <w:rPr>
          <w:rFonts w:eastAsia="Calibri"/>
          <w:sz w:val="12"/>
        </w:rPr>
        <w:t>effect</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your</w:t>
      </w:r>
      <w:r w:rsidRPr="007423C4">
        <w:rPr>
          <w:sz w:val="12"/>
        </w:rPr>
        <w:t xml:space="preserve"> </w:t>
      </w:r>
      <w:r w:rsidRPr="007423C4">
        <w:rPr>
          <w:rFonts w:eastAsia="Calibri"/>
          <w:sz w:val="12"/>
        </w:rPr>
        <w:t>interests</w:t>
      </w:r>
      <w:r w:rsidRPr="007423C4">
        <w:rPr>
          <w:sz w:val="12"/>
        </w:rPr>
        <w:t xml:space="preserve">. </w:t>
      </w:r>
      <w:r w:rsidRPr="007423C4">
        <w:rPr>
          <w:rFonts w:eastAsia="Calibri"/>
          <w:sz w:val="12"/>
        </w:rPr>
        <w:t>However</w:t>
      </w:r>
      <w:r w:rsidRPr="007423C4">
        <w:rPr>
          <w:sz w:val="12"/>
        </w:rPr>
        <w:t xml:space="preserve">, </w:t>
      </w:r>
      <w:r w:rsidRPr="007423C4">
        <w:rPr>
          <w:rFonts w:eastAsia="Calibri"/>
          <w:sz w:val="12"/>
        </w:rPr>
        <w:t>without</w:t>
      </w:r>
      <w:r w:rsidRPr="007423C4">
        <w:rPr>
          <w:sz w:val="12"/>
        </w:rPr>
        <w:t xml:space="preserve"> </w:t>
      </w:r>
      <w:r w:rsidRPr="007423C4">
        <w:rPr>
          <w:rFonts w:eastAsia="Calibri"/>
          <w:sz w:val="12"/>
        </w:rPr>
        <w:t>existence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does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any</w:t>
      </w:r>
      <w:r w:rsidRPr="007423C4">
        <w:rPr>
          <w:sz w:val="12"/>
        </w:rPr>
        <w:t xml:space="preserve"> </w:t>
      </w:r>
      <w:r w:rsidRPr="007423C4">
        <w:rPr>
          <w:rFonts w:eastAsia="Calibri"/>
          <w:sz w:val="12"/>
        </w:rPr>
        <w:t>interests</w:t>
      </w:r>
      <w:r w:rsidRPr="007423C4">
        <w:rPr>
          <w:sz w:val="12"/>
        </w:rPr>
        <w:t xml:space="preserve"> </w:t>
      </w:r>
      <w:r w:rsidRPr="007423C4">
        <w:rPr>
          <w:rFonts w:eastAsia="Calibri"/>
          <w:sz w:val="12"/>
        </w:rPr>
        <w:t>so</w:t>
      </w:r>
      <w:r w:rsidRPr="007423C4">
        <w:rPr>
          <w:sz w:val="12"/>
        </w:rPr>
        <w:t xml:space="preserve"> </w:t>
      </w:r>
      <w:r w:rsidRPr="007423C4">
        <w:rPr>
          <w:rFonts w:eastAsia="Calibri"/>
          <w:sz w:val="12"/>
        </w:rPr>
        <w:t>they</w:t>
      </w:r>
      <w:r w:rsidRPr="007423C4">
        <w:rPr>
          <w:sz w:val="12"/>
        </w:rPr>
        <w:t xml:space="preserve"> </w:t>
      </w:r>
      <w:r w:rsidRPr="007423C4">
        <w:rPr>
          <w:rFonts w:eastAsia="Calibri"/>
          <w:sz w:val="12"/>
        </w:rPr>
        <w:t>cannot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disadvantaged</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being</w:t>
      </w:r>
      <w:r w:rsidRPr="007423C4">
        <w:rPr>
          <w:sz w:val="12"/>
        </w:rPr>
        <w:t xml:space="preserve"> </w:t>
      </w:r>
      <w:r w:rsidRPr="007423C4">
        <w:rPr>
          <w:rFonts w:eastAsia="Calibri"/>
          <w:sz w:val="12"/>
        </w:rPr>
        <w:t>kept</w:t>
      </w:r>
      <w:r w:rsidRPr="007423C4">
        <w:rPr>
          <w:sz w:val="12"/>
        </w:rPr>
        <w:t xml:space="preserve"> </w:t>
      </w:r>
      <w:r w:rsidRPr="007423C4">
        <w:rPr>
          <w:rFonts w:eastAsia="Calibri"/>
          <w:sz w:val="12"/>
        </w:rPr>
        <w:t>out</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existence</w:t>
      </w:r>
      <w:r w:rsidRPr="007423C4">
        <w:rPr>
          <w:sz w:val="12"/>
        </w:rPr>
        <w:t xml:space="preserve">. </w:t>
      </w:r>
      <w:r w:rsidRPr="007423C4">
        <w:rPr>
          <w:rFonts w:eastAsia="Calibri"/>
          <w:sz w:val="12"/>
        </w:rPr>
        <w:t>But</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Weinberg</w:t>
      </w:r>
      <w:r w:rsidRPr="007423C4">
        <w:rPr>
          <w:sz w:val="12"/>
        </w:rPr>
        <w:t xml:space="preserve"> </w:t>
      </w:r>
      <w:r w:rsidRPr="007423C4">
        <w:rPr>
          <w:rFonts w:eastAsia="Calibri"/>
          <w:sz w:val="12"/>
        </w:rPr>
        <w:t>points</w:t>
      </w:r>
      <w:r w:rsidRPr="007423C4">
        <w:rPr>
          <w:sz w:val="12"/>
        </w:rPr>
        <w:t xml:space="preserve"> </w:t>
      </w:r>
      <w:r w:rsidRPr="007423C4">
        <w:rPr>
          <w:rFonts w:eastAsia="Calibri"/>
          <w:sz w:val="12"/>
        </w:rPr>
        <w:t>out</w:t>
      </w:r>
      <w:r w:rsidRPr="007423C4">
        <w:rPr>
          <w:sz w:val="12"/>
        </w:rPr>
        <w:t>, ‘</w:t>
      </w:r>
      <w:r w:rsidRPr="007423C4">
        <w:rPr>
          <w:rFonts w:eastAsia="Calibri"/>
          <w:sz w:val="12"/>
        </w:rPr>
        <w:t>never</w:t>
      </w:r>
      <w:r w:rsidRPr="007423C4">
        <w:rPr>
          <w:sz w:val="12"/>
        </w:rPr>
        <w:t xml:space="preserve"> </w:t>
      </w:r>
      <w:r w:rsidRPr="007423C4">
        <w:rPr>
          <w:rFonts w:eastAsia="Calibri"/>
          <w:sz w:val="12"/>
        </w:rPr>
        <w:t>having</w:t>
      </w:r>
      <w:r w:rsidRPr="007423C4">
        <w:rPr>
          <w:sz w:val="12"/>
        </w:rPr>
        <w:t xml:space="preserve"> </w:t>
      </w:r>
      <w:r w:rsidRPr="007423C4">
        <w:rPr>
          <w:rFonts w:eastAsia="Calibri"/>
          <w:sz w:val="12"/>
        </w:rPr>
        <w:t>interests</w:t>
      </w:r>
      <w:r w:rsidRPr="007423C4">
        <w:rPr>
          <w:sz w:val="12"/>
        </w:rPr>
        <w:t xml:space="preserve"> </w:t>
      </w:r>
      <w:r w:rsidRPr="007423C4">
        <w:rPr>
          <w:rFonts w:eastAsia="Calibri"/>
          <w:sz w:val="12"/>
        </w:rPr>
        <w:t>itself</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contrary</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people</w:t>
      </w:r>
      <w:r w:rsidRPr="007423C4">
        <w:rPr>
          <w:sz w:val="12"/>
        </w:rPr>
        <w:t>’</w:t>
      </w:r>
      <w:r w:rsidRPr="007423C4">
        <w:rPr>
          <w:rFonts w:eastAsia="Calibri"/>
          <w:sz w:val="12"/>
        </w:rPr>
        <w:t>s</w:t>
      </w:r>
      <w:r w:rsidRPr="007423C4">
        <w:rPr>
          <w:sz w:val="12"/>
        </w:rPr>
        <w:t xml:space="preserve"> </w:t>
      </w:r>
      <w:r w:rsidRPr="007423C4">
        <w:rPr>
          <w:rFonts w:eastAsia="Calibri"/>
          <w:sz w:val="12"/>
        </w:rPr>
        <w:t>interests</w:t>
      </w:r>
      <w:r w:rsidRPr="007423C4">
        <w:rPr>
          <w:sz w:val="12"/>
        </w:rPr>
        <w:t xml:space="preserve"> </w:t>
      </w:r>
      <w:r w:rsidRPr="007423C4">
        <w:rPr>
          <w:rFonts w:eastAsia="Calibri"/>
          <w:sz w:val="12"/>
        </w:rPr>
        <w:t>since</w:t>
      </w:r>
      <w:r w:rsidRPr="007423C4">
        <w:rPr>
          <w:sz w:val="12"/>
        </w:rPr>
        <w:t xml:space="preserve"> </w:t>
      </w:r>
      <w:r w:rsidRPr="007423C4">
        <w:rPr>
          <w:rFonts w:eastAsia="Calibri"/>
          <w:sz w:val="12"/>
        </w:rPr>
        <w:t>without</w:t>
      </w:r>
      <w:r w:rsidRPr="007423C4">
        <w:rPr>
          <w:sz w:val="12"/>
        </w:rPr>
        <w:t xml:space="preserve"> </w:t>
      </w:r>
      <w:r w:rsidRPr="007423C4">
        <w:rPr>
          <w:rFonts w:eastAsia="Calibri"/>
          <w:sz w:val="12"/>
        </w:rPr>
        <w:t>interest</w:t>
      </w:r>
      <w:r w:rsidRPr="007423C4">
        <w:rPr>
          <w:sz w:val="12"/>
        </w:rPr>
        <w:t xml:space="preserve"> </w:t>
      </w:r>
      <w:r w:rsidRPr="007423C4">
        <w:rPr>
          <w:rFonts w:eastAsia="Calibri"/>
          <w:sz w:val="12"/>
        </w:rPr>
        <w:t>bearers</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can</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they</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bad</w:t>
      </w:r>
      <w:r w:rsidRPr="007423C4">
        <w:rPr>
          <w:sz w:val="12"/>
        </w:rPr>
        <w:t xml:space="preserve"> </w:t>
      </w:r>
      <w:r w:rsidRPr="007423C4">
        <w:rPr>
          <w:rFonts w:eastAsia="Calibri"/>
          <w:sz w:val="12"/>
        </w:rPr>
        <w:t>for</w:t>
      </w:r>
      <w:r w:rsidRPr="007423C4">
        <w:rPr>
          <w:sz w:val="12"/>
        </w:rPr>
        <w:t>’ (</w:t>
      </w:r>
      <w:r w:rsidRPr="007423C4">
        <w:rPr>
          <w:rFonts w:eastAsia="Calibri"/>
          <w:sz w:val="12"/>
        </w:rPr>
        <w:t>Weinberg</w:t>
      </w:r>
      <w:r w:rsidRPr="007423C4">
        <w:rPr>
          <w:sz w:val="12"/>
        </w:rPr>
        <w:t xml:space="preserve"> 2008, 13). </w:t>
      </w:r>
      <w:r w:rsidRPr="007423C4">
        <w:rPr>
          <w:rFonts w:eastAsia="Calibri"/>
          <w:sz w:val="12"/>
        </w:rPr>
        <w:t>So</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results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some</w:t>
      </w:r>
      <w:r w:rsidRPr="007423C4">
        <w:rPr>
          <w:sz w:val="12"/>
        </w:rPr>
        <w:t xml:space="preserve"> </w:t>
      </w:r>
      <w:r w:rsidRPr="007423C4">
        <w:rPr>
          <w:rFonts w:eastAsia="Calibri"/>
          <w:sz w:val="12"/>
        </w:rPr>
        <w:t>possible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never</w:t>
      </w:r>
      <w:r w:rsidRPr="007423C4">
        <w:rPr>
          <w:sz w:val="12"/>
        </w:rPr>
        <w:t xml:space="preserve"> </w:t>
      </w:r>
      <w:r w:rsidRPr="007423C4">
        <w:rPr>
          <w:rFonts w:eastAsia="Calibri"/>
          <w:sz w:val="12"/>
        </w:rPr>
        <w:t>becoming</w:t>
      </w:r>
      <w:r w:rsidRPr="007423C4">
        <w:rPr>
          <w:sz w:val="12"/>
        </w:rPr>
        <w:t xml:space="preserve"> </w:t>
      </w:r>
      <w:r w:rsidRPr="007423C4">
        <w:rPr>
          <w:rFonts w:eastAsia="Calibri"/>
          <w:sz w:val="12"/>
        </w:rPr>
        <w:t>actual</w:t>
      </w:r>
      <w:r w:rsidRPr="007423C4">
        <w:rPr>
          <w:sz w:val="12"/>
        </w:rPr>
        <w:t xml:space="preserve"> </w:t>
      </w:r>
      <w:r w:rsidRPr="007423C4">
        <w:rPr>
          <w:rFonts w:eastAsia="Calibri"/>
          <w:sz w:val="12"/>
        </w:rPr>
        <w:t>does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impose</w:t>
      </w:r>
      <w:r w:rsidRPr="007423C4">
        <w:rPr>
          <w:sz w:val="12"/>
        </w:rPr>
        <w:t xml:space="preserve"> </w:t>
      </w:r>
      <w:r w:rsidRPr="007423C4">
        <w:rPr>
          <w:rFonts w:eastAsia="Calibri"/>
          <w:sz w:val="12"/>
        </w:rPr>
        <w:t>any</w:t>
      </w:r>
      <w:r w:rsidRPr="007423C4">
        <w:rPr>
          <w:sz w:val="12"/>
        </w:rPr>
        <w:t xml:space="preserve"> </w:t>
      </w:r>
      <w:r w:rsidRPr="007423C4">
        <w:rPr>
          <w:rFonts w:eastAsia="Calibri"/>
          <w:sz w:val="12"/>
        </w:rPr>
        <w:t>costs</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those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because</w:t>
      </w:r>
      <w:r w:rsidRPr="007423C4">
        <w:rPr>
          <w:sz w:val="12"/>
        </w:rPr>
        <w:t xml:space="preserve"> </w:t>
      </w:r>
      <w:r w:rsidRPr="007423C4">
        <w:rPr>
          <w:rFonts w:eastAsia="Calibri"/>
          <w:sz w:val="12"/>
        </w:rPr>
        <w:t>nobody</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disadvantaged</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coming</w:t>
      </w:r>
      <w:r w:rsidRPr="007423C4">
        <w:rPr>
          <w:sz w:val="12"/>
        </w:rPr>
        <w:t xml:space="preserve"> </w:t>
      </w:r>
      <w:r w:rsidRPr="007423C4">
        <w:rPr>
          <w:rFonts w:eastAsia="Calibri"/>
          <w:sz w:val="12"/>
        </w:rPr>
        <w:t>into</w:t>
      </w:r>
      <w:r w:rsidRPr="007423C4">
        <w:rPr>
          <w:sz w:val="12"/>
        </w:rPr>
        <w:t xml:space="preserve"> </w:t>
      </w:r>
      <w:r w:rsidRPr="007423C4">
        <w:rPr>
          <w:rFonts w:eastAsia="Calibri"/>
          <w:sz w:val="12"/>
        </w:rPr>
        <w:t>existence</w:t>
      </w:r>
      <w:r w:rsidRPr="007423C4">
        <w:rPr>
          <w:sz w:val="12"/>
        </w:rPr>
        <w:t xml:space="preserve">.4 </w:t>
      </w:r>
      <w:r w:rsidRPr="007423C4">
        <w:rPr>
          <w:rFonts w:eastAsia="Calibri"/>
          <w:sz w:val="12"/>
        </w:rPr>
        <w:t>It</w:t>
      </w:r>
      <w:r w:rsidRPr="007423C4">
        <w:rPr>
          <w:sz w:val="12"/>
        </w:rPr>
        <w:t xml:space="preserve"> </w:t>
      </w:r>
      <w:r w:rsidRPr="007423C4">
        <w:rPr>
          <w:rFonts w:eastAsia="Calibri"/>
          <w:sz w:val="12"/>
        </w:rPr>
        <w:t>therefore</w:t>
      </w:r>
      <w:r w:rsidRPr="007423C4">
        <w:rPr>
          <w:sz w:val="12"/>
        </w:rPr>
        <w:t xml:space="preserve"> </w:t>
      </w:r>
      <w:r w:rsidRPr="007423C4">
        <w:rPr>
          <w:rFonts w:eastAsia="Calibri"/>
          <w:sz w:val="12"/>
        </w:rPr>
        <w:t>seems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cannot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fail</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bring</w:t>
      </w:r>
      <w:r w:rsidRPr="007423C4">
        <w:rPr>
          <w:sz w:val="12"/>
        </w:rPr>
        <w:t xml:space="preserve"> </w:t>
      </w:r>
      <w:r w:rsidRPr="007423C4">
        <w:rPr>
          <w:rFonts w:eastAsia="Calibri"/>
          <w:sz w:val="12"/>
        </w:rPr>
        <w:t>particular</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into</w:t>
      </w:r>
      <w:r w:rsidRPr="007423C4">
        <w:rPr>
          <w:sz w:val="12"/>
        </w:rPr>
        <w:t xml:space="preserve"> </w:t>
      </w:r>
      <w:r w:rsidRPr="007423C4">
        <w:rPr>
          <w:rFonts w:eastAsia="Calibri"/>
          <w:sz w:val="12"/>
        </w:rPr>
        <w:t>existence</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mean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acts</w:t>
      </w:r>
      <w:r w:rsidRPr="007423C4">
        <w:rPr>
          <w:sz w:val="12"/>
        </w:rPr>
        <w:t xml:space="preserve"> </w:t>
      </w:r>
      <w:r w:rsidRPr="007423C4">
        <w:rPr>
          <w:rFonts w:eastAsia="Calibri"/>
          <w:sz w:val="12"/>
        </w:rPr>
        <w:t>wrongly</w:t>
      </w:r>
      <w:r w:rsidRPr="007423C4">
        <w:rPr>
          <w:sz w:val="12"/>
        </w:rPr>
        <w:t xml:space="preserve"> </w:t>
      </w:r>
      <w:r w:rsidRPr="007423C4">
        <w:rPr>
          <w:rFonts w:eastAsia="Calibri"/>
          <w:sz w:val="12"/>
        </w:rPr>
        <w:t>when</w:t>
      </w:r>
      <w:r w:rsidRPr="007423C4">
        <w:rPr>
          <w:sz w:val="12"/>
        </w:rPr>
        <w:t xml:space="preserve"> </w:t>
      </w:r>
      <w:r w:rsidRPr="007423C4">
        <w:rPr>
          <w:rFonts w:eastAsia="Calibri"/>
          <w:sz w:val="12"/>
        </w:rPr>
        <w:t>they</w:t>
      </w:r>
      <w:r w:rsidRPr="007423C4">
        <w:rPr>
          <w:sz w:val="12"/>
        </w:rPr>
        <w:t xml:space="preserve"> </w:t>
      </w:r>
      <w:r w:rsidRPr="007423C4">
        <w:rPr>
          <w:rFonts w:eastAsia="Calibri"/>
          <w:sz w:val="12"/>
        </w:rPr>
        <w:t>fail</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create</w:t>
      </w:r>
      <w:r w:rsidRPr="007423C4">
        <w:rPr>
          <w:sz w:val="12"/>
        </w:rPr>
        <w:t xml:space="preserve"> </w:t>
      </w:r>
      <w:r w:rsidRPr="007423C4">
        <w:rPr>
          <w:rFonts w:eastAsia="Calibri"/>
          <w:sz w:val="12"/>
        </w:rPr>
        <w:t>another</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Writ</w:t>
      </w:r>
      <w:r w:rsidRPr="007423C4">
        <w:rPr>
          <w:sz w:val="12"/>
        </w:rPr>
        <w:t xml:space="preserve"> </w:t>
      </w:r>
      <w:r w:rsidRPr="007423C4">
        <w:rPr>
          <w:rFonts w:eastAsia="Calibri"/>
          <w:sz w:val="12"/>
        </w:rPr>
        <w:t>large</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also</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everybody</w:t>
      </w:r>
      <w:r w:rsidRPr="007423C4">
        <w:rPr>
          <w:sz w:val="12"/>
        </w:rPr>
        <w:t xml:space="preserve"> </w:t>
      </w:r>
      <w:r w:rsidRPr="007423C4">
        <w:rPr>
          <w:rFonts w:eastAsia="Calibri"/>
          <w:sz w:val="12"/>
        </w:rPr>
        <w:t>decided</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exercise</w:t>
      </w:r>
      <w:r w:rsidRPr="007423C4">
        <w:rPr>
          <w:sz w:val="12"/>
        </w:rPr>
        <w:t xml:space="preserve"> </w:t>
      </w:r>
      <w:r w:rsidRPr="007423C4">
        <w:rPr>
          <w:rFonts w:eastAsia="Calibri"/>
          <w:sz w:val="12"/>
        </w:rPr>
        <w:t>their</w:t>
      </w:r>
      <w:r w:rsidRPr="007423C4">
        <w:rPr>
          <w:sz w:val="12"/>
        </w:rPr>
        <w:t xml:space="preserve"> </w:t>
      </w:r>
      <w:r w:rsidRPr="007423C4">
        <w:rPr>
          <w:rFonts w:eastAsia="Calibri"/>
          <w:sz w:val="12"/>
        </w:rPr>
        <w:t>prerogative</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create</w:t>
      </w:r>
      <w:r w:rsidRPr="007423C4">
        <w:rPr>
          <w:sz w:val="12"/>
        </w:rPr>
        <w:t xml:space="preserve"> </w:t>
      </w:r>
      <w:r w:rsidRPr="007423C4">
        <w:rPr>
          <w:rFonts w:eastAsia="Calibri"/>
          <w:sz w:val="12"/>
        </w:rPr>
        <w:t>new</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potentially</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consequence</w:t>
      </w:r>
      <w:r w:rsidRPr="007423C4">
        <w:rPr>
          <w:sz w:val="12"/>
        </w:rPr>
        <w:t xml:space="preserve">, </w:t>
      </w:r>
      <w:r w:rsidRPr="007423C4">
        <w:rPr>
          <w:rFonts w:eastAsia="Calibri"/>
          <w:sz w:val="12"/>
        </w:rPr>
        <w:t>allow</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respond</w:t>
      </w:r>
      <w:r w:rsidRPr="007423C4">
        <w:rPr>
          <w:sz w:val="12"/>
        </w:rPr>
        <w:t xml:space="preserve"> </w:t>
      </w:r>
      <w:r w:rsidRPr="007423C4">
        <w:rPr>
          <w:rFonts w:eastAsia="Calibri"/>
          <w:sz w:val="12"/>
        </w:rPr>
        <w:t>here</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saying</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although</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may</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permissible</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fail</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create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new</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permissible</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everyone</w:t>
      </w:r>
      <w:r w:rsidRPr="007423C4">
        <w:rPr>
          <w:sz w:val="12"/>
        </w:rPr>
        <w:t xml:space="preserve"> </w:t>
      </w:r>
      <w:r w:rsidRPr="007423C4">
        <w:rPr>
          <w:rFonts w:eastAsia="Calibri"/>
          <w:sz w:val="12"/>
        </w:rPr>
        <w:t>chooses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do</w:t>
      </w:r>
      <w:r w:rsidRPr="007423C4">
        <w:rPr>
          <w:sz w:val="12"/>
        </w:rPr>
        <w:t xml:space="preserve"> </w:t>
      </w:r>
      <w:r w:rsidRPr="007423C4">
        <w:rPr>
          <w:rFonts w:eastAsia="Calibri"/>
          <w:sz w:val="12"/>
        </w:rPr>
        <w:t>so</w:t>
      </w:r>
      <w:r w:rsidRPr="007423C4">
        <w:rPr>
          <w:sz w:val="12"/>
        </w:rPr>
        <w:t xml:space="preserve"> </w:t>
      </w:r>
      <w:r w:rsidRPr="007423C4">
        <w:rPr>
          <w:rFonts w:eastAsia="Calibri"/>
          <w:sz w:val="12"/>
        </w:rPr>
        <w:t>because</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allowing</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forgo</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huge</w:t>
      </w:r>
      <w:r w:rsidRPr="007423C4">
        <w:rPr>
          <w:sz w:val="12"/>
        </w:rPr>
        <w:t xml:space="preserve"> </w:t>
      </w:r>
      <w:r w:rsidRPr="007423C4">
        <w:rPr>
          <w:rFonts w:eastAsia="Calibri"/>
          <w:sz w:val="12"/>
        </w:rPr>
        <w:t>amount</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world</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takes</w:t>
      </w:r>
      <w:r w:rsidRPr="007423C4">
        <w:rPr>
          <w:sz w:val="12"/>
        </w:rPr>
        <w:t xml:space="preserve"> </w:t>
      </w:r>
      <w:r w:rsidRPr="007423C4">
        <w:rPr>
          <w:rFonts w:eastAsia="Calibri"/>
          <w:sz w:val="12"/>
        </w:rPr>
        <w:t>us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second</w:t>
      </w:r>
      <w:r w:rsidRPr="007423C4">
        <w:rPr>
          <w:sz w:val="12"/>
        </w:rPr>
        <w:t xml:space="preserve"> </w:t>
      </w:r>
      <w:r w:rsidRPr="007423C4">
        <w:rPr>
          <w:rFonts w:eastAsia="Calibri"/>
          <w:sz w:val="12"/>
        </w:rPr>
        <w:t>way</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understanding</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potential</w:t>
      </w:r>
      <w:r w:rsidRPr="007423C4">
        <w:rPr>
          <w:sz w:val="12"/>
        </w:rPr>
        <w:t xml:space="preserve"> </w:t>
      </w:r>
      <w:r w:rsidRPr="007423C4">
        <w:rPr>
          <w:rFonts w:eastAsia="Calibri"/>
          <w:sz w:val="12"/>
        </w:rPr>
        <w:t>wrongness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preventing</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from</w:t>
      </w:r>
      <w:r w:rsidRPr="007423C4">
        <w:rPr>
          <w:sz w:val="12"/>
        </w:rPr>
        <w:t xml:space="preserve"> </w:t>
      </w:r>
      <w:r w:rsidRPr="007423C4">
        <w:rPr>
          <w:rFonts w:eastAsia="Calibri"/>
          <w:sz w:val="12"/>
        </w:rPr>
        <w:t>existing</w:t>
      </w:r>
      <w:r w:rsidRPr="007423C4">
        <w:rPr>
          <w:sz w:val="12"/>
        </w:rPr>
        <w:t xml:space="preserve"> — </w:t>
      </w:r>
      <w:r w:rsidRPr="007423C4">
        <w:rPr>
          <w:rFonts w:eastAsia="Calibri"/>
          <w:sz w:val="12"/>
        </w:rPr>
        <w:t>the</w:t>
      </w:r>
      <w:r w:rsidRPr="007423C4">
        <w:rPr>
          <w:sz w:val="12"/>
        </w:rPr>
        <w:t xml:space="preserve"> </w:t>
      </w:r>
      <w:r w:rsidRPr="007423C4">
        <w:rPr>
          <w:rFonts w:eastAsia="Calibri"/>
          <w:sz w:val="12"/>
        </w:rPr>
        <w:t>foregone</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provides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rejecting</w:t>
      </w:r>
      <w:r w:rsidRPr="007423C4">
        <w:rPr>
          <w:sz w:val="12"/>
        </w:rPr>
        <w:t xml:space="preserve"> </w:t>
      </w:r>
      <w:r w:rsidRPr="007423C4">
        <w:rPr>
          <w:rFonts w:eastAsia="Calibri"/>
          <w:sz w:val="12"/>
        </w:rPr>
        <w:t>any</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prevents</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possible</w:t>
      </w:r>
      <w:r w:rsidRPr="007423C4">
        <w:rPr>
          <w:sz w:val="12"/>
        </w:rPr>
        <w:t xml:space="preserve"> </w:t>
      </w:r>
      <w:r w:rsidRPr="007423C4">
        <w:rPr>
          <w:rFonts w:eastAsia="Calibri"/>
          <w:sz w:val="12"/>
        </w:rPr>
        <w:t>reply</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claim</w:t>
      </w:r>
      <w:r w:rsidRPr="007423C4">
        <w:rPr>
          <w:sz w:val="12"/>
        </w:rPr>
        <w:t xml:space="preserve"> </w:t>
      </w:r>
      <w:r w:rsidRPr="007423C4">
        <w:rPr>
          <w:rFonts w:eastAsia="Calibri"/>
          <w:sz w:val="12"/>
        </w:rPr>
        <w:t>turns</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fact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many</w:t>
      </w:r>
      <w:r w:rsidRPr="007423C4">
        <w:rPr>
          <w:sz w:val="12"/>
        </w:rPr>
        <w:t xml:space="preserve"> </w:t>
      </w:r>
      <w:r w:rsidRPr="007423C4">
        <w:rPr>
          <w:rFonts w:eastAsia="Calibri"/>
          <w:sz w:val="12"/>
        </w:rPr>
        <w:t>philosophers</w:t>
      </w:r>
      <w:r w:rsidRPr="007423C4">
        <w:rPr>
          <w:sz w:val="12"/>
        </w:rPr>
        <w:t xml:space="preserve"> </w:t>
      </w:r>
      <w:r w:rsidRPr="007423C4">
        <w:rPr>
          <w:rFonts w:eastAsia="Calibri"/>
          <w:sz w:val="12"/>
        </w:rPr>
        <w:t>acknowledge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only</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least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best</w:t>
      </w:r>
      <w:r w:rsidRPr="007423C4">
        <w:rPr>
          <w:sz w:val="12"/>
        </w:rPr>
        <w:t xml:space="preserve">, </w:t>
      </w:r>
      <w:r w:rsidRPr="007423C4">
        <w:rPr>
          <w:rFonts w:eastAsia="Calibri"/>
          <w:sz w:val="12"/>
        </w:rPr>
        <w:t>way</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think</w:t>
      </w:r>
      <w:r w:rsidRPr="007423C4">
        <w:rPr>
          <w:sz w:val="12"/>
        </w:rPr>
        <w:t xml:space="preserve"> </w:t>
      </w:r>
      <w:r w:rsidRPr="007423C4">
        <w:rPr>
          <w:rFonts w:eastAsia="Calibri"/>
          <w:sz w:val="12"/>
        </w:rPr>
        <w:t>about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individual</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groups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possible</w:t>
      </w:r>
      <w:r w:rsidRPr="007423C4">
        <w:rPr>
          <w:sz w:val="12"/>
        </w:rPr>
        <w:t xml:space="preserve"> </w:t>
      </w:r>
      <w:r w:rsidRPr="007423C4">
        <w:rPr>
          <w:rFonts w:eastAsia="Calibri"/>
          <w:sz w:val="12"/>
        </w:rPr>
        <w:t>people</w:t>
      </w:r>
      <w:r w:rsidRPr="007423C4">
        <w:rPr>
          <w:sz w:val="12"/>
        </w:rPr>
        <w:t>’</w:t>
      </w:r>
      <w:r w:rsidRPr="007423C4">
        <w:rPr>
          <w:rFonts w:eastAsia="Calibri"/>
          <w:sz w:val="12"/>
        </w:rPr>
        <w:t>s</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impersonal</w:t>
      </w:r>
      <w:r w:rsidRPr="007423C4">
        <w:rPr>
          <w:sz w:val="12"/>
        </w:rPr>
        <w:t xml:space="preserve"> </w:t>
      </w:r>
      <w:r w:rsidRPr="007423C4">
        <w:rPr>
          <w:rFonts w:eastAsia="Calibri"/>
          <w:sz w:val="12"/>
        </w:rPr>
        <w:t>terms</w:t>
      </w:r>
      <w:r w:rsidRPr="007423C4">
        <w:rPr>
          <w:sz w:val="12"/>
        </w:rPr>
        <w:t xml:space="preserve"> (</w:t>
      </w:r>
      <w:r w:rsidRPr="007423C4">
        <w:rPr>
          <w:rFonts w:eastAsia="Calibri"/>
          <w:sz w:val="12"/>
        </w:rPr>
        <w:t>Parfit</w:t>
      </w:r>
      <w:r w:rsidRPr="007423C4">
        <w:rPr>
          <w:sz w:val="12"/>
        </w:rPr>
        <w:t xml:space="preserve"> 1984; </w:t>
      </w:r>
      <w:r w:rsidRPr="007423C4">
        <w:rPr>
          <w:rFonts w:eastAsia="Calibri"/>
          <w:sz w:val="12"/>
        </w:rPr>
        <w:t>Reiman</w:t>
      </w:r>
      <w:r w:rsidRPr="007423C4">
        <w:rPr>
          <w:sz w:val="12"/>
        </w:rPr>
        <w:t xml:space="preserve"> 2007; </w:t>
      </w:r>
      <w:r w:rsidRPr="007423C4">
        <w:rPr>
          <w:rFonts w:eastAsia="Calibri"/>
          <w:sz w:val="12"/>
        </w:rPr>
        <w:t>McMahan</w:t>
      </w:r>
      <w:r w:rsidRPr="007423C4">
        <w:rPr>
          <w:sz w:val="12"/>
        </w:rPr>
        <w:t xml:space="preserve"> 2009). </w:t>
      </w:r>
      <w:r w:rsidRPr="007423C4">
        <w:rPr>
          <w:rFonts w:eastAsia="Calibri"/>
          <w:sz w:val="12"/>
        </w:rPr>
        <w:t>Jeff</w:t>
      </w:r>
      <w:r w:rsidRPr="007423C4">
        <w:rPr>
          <w:sz w:val="12"/>
        </w:rPr>
        <w:t xml:space="preserve"> </w:t>
      </w:r>
      <w:r w:rsidRPr="007423C4">
        <w:rPr>
          <w:rFonts w:eastAsia="Calibri"/>
          <w:sz w:val="12"/>
        </w:rPr>
        <w:t>McMahan</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example</w:t>
      </w:r>
      <w:r w:rsidRPr="007423C4">
        <w:rPr>
          <w:sz w:val="12"/>
        </w:rPr>
        <w:t xml:space="preserve">, </w:t>
      </w:r>
      <w:r w:rsidRPr="007423C4">
        <w:rPr>
          <w:rFonts w:eastAsia="Calibri"/>
          <w:sz w:val="12"/>
        </w:rPr>
        <w:t>writes</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time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one</w:t>
      </w:r>
      <w:r w:rsidRPr="007423C4">
        <w:rPr>
          <w:sz w:val="12"/>
        </w:rPr>
        <w:t>’</w:t>
      </w:r>
      <w:r w:rsidRPr="007423C4">
        <w:rPr>
          <w:rFonts w:eastAsia="Calibri"/>
          <w:sz w:val="12"/>
        </w:rPr>
        <w:t>s</w:t>
      </w:r>
      <w:r w:rsidRPr="007423C4">
        <w:rPr>
          <w:sz w:val="12"/>
        </w:rPr>
        <w:t xml:space="preserve"> </w:t>
      </w:r>
      <w:r w:rsidRPr="007423C4">
        <w:rPr>
          <w:rFonts w:eastAsia="Calibri"/>
          <w:sz w:val="12"/>
        </w:rPr>
        <w:t>choice</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exists</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exist</w:t>
      </w:r>
      <w:r w:rsidRPr="007423C4">
        <w:rPr>
          <w:sz w:val="12"/>
        </w:rPr>
        <w:t xml:space="preserve"> </w:t>
      </w:r>
      <w:r w:rsidRPr="007423C4">
        <w:rPr>
          <w:rFonts w:eastAsia="Calibri"/>
          <w:sz w:val="12"/>
        </w:rPr>
        <w:t>independently</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choice</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whose</w:t>
      </w:r>
      <w:r w:rsidRPr="007423C4">
        <w:rPr>
          <w:sz w:val="12"/>
        </w:rPr>
        <w:t xml:space="preserve"> </w:t>
      </w:r>
      <w:r w:rsidRPr="007423C4">
        <w:rPr>
          <w:rFonts w:eastAsia="Calibri"/>
          <w:sz w:val="12"/>
        </w:rPr>
        <w:t>sake</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acting</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causing</w:t>
      </w:r>
      <w:r w:rsidRPr="007423C4">
        <w:rPr>
          <w:sz w:val="12"/>
        </w:rPr>
        <w:t xml:space="preserve"> </w:t>
      </w:r>
      <w:r w:rsidRPr="007423C4">
        <w:rPr>
          <w:rFonts w:eastAsia="Calibri"/>
          <w:sz w:val="12"/>
        </w:rPr>
        <w:t>him</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her</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exist</w:t>
      </w:r>
      <w:r w:rsidRPr="007423C4">
        <w:rPr>
          <w:sz w:val="12"/>
        </w:rPr>
        <w:t xml:space="preserve"> … </w:t>
      </w:r>
      <w:r w:rsidRPr="007423C4">
        <w:rPr>
          <w:rFonts w:eastAsia="Calibri"/>
          <w:sz w:val="12"/>
        </w:rPr>
        <w:t>it</w:t>
      </w:r>
      <w:r w:rsidRPr="007423C4">
        <w:rPr>
          <w:sz w:val="12"/>
        </w:rPr>
        <w:t xml:space="preserve"> </w:t>
      </w:r>
      <w:r w:rsidRPr="007423C4">
        <w:rPr>
          <w:rFonts w:eastAsia="Calibri"/>
          <w:sz w:val="12"/>
        </w:rPr>
        <w:t>seems</w:t>
      </w:r>
      <w:r w:rsidRPr="007423C4">
        <w:rPr>
          <w:sz w:val="12"/>
        </w:rPr>
        <w:t xml:space="preserve"> </w:t>
      </w:r>
      <w:r w:rsidRPr="007423C4">
        <w:rPr>
          <w:rFonts w:eastAsia="Calibri"/>
          <w:sz w:val="12"/>
        </w:rPr>
        <w:t>therefore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any</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cause</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cause</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individual</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exist</w:t>
      </w:r>
      <w:r w:rsidRPr="007423C4">
        <w:rPr>
          <w:sz w:val="12"/>
        </w:rPr>
        <w:t xml:space="preserve"> … </w:t>
      </w:r>
      <w:r w:rsidRPr="007423C4">
        <w:rPr>
          <w:rFonts w:eastAsia="Calibri"/>
          <w:sz w:val="12"/>
        </w:rPr>
        <w:t>is</w:t>
      </w:r>
      <w:r w:rsidRPr="007423C4">
        <w:rPr>
          <w:sz w:val="12"/>
        </w:rPr>
        <w:t xml:space="preserve"> </w:t>
      </w:r>
      <w:r w:rsidRPr="007423C4">
        <w:rPr>
          <w:rFonts w:eastAsia="Calibri"/>
          <w:sz w:val="12"/>
        </w:rPr>
        <w:t>best</w:t>
      </w:r>
      <w:r w:rsidRPr="007423C4">
        <w:rPr>
          <w:sz w:val="12"/>
        </w:rPr>
        <w:t xml:space="preserve"> </w:t>
      </w:r>
      <w:r w:rsidRPr="007423C4">
        <w:rPr>
          <w:rFonts w:eastAsia="Calibri"/>
          <w:sz w:val="12"/>
        </w:rPr>
        <w:t>considered</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impersonal</w:t>
      </w:r>
      <w:r w:rsidRPr="007423C4">
        <w:rPr>
          <w:sz w:val="12"/>
        </w:rPr>
        <w:t xml:space="preserve"> </w:t>
      </w:r>
      <w:r w:rsidRPr="007423C4">
        <w:rPr>
          <w:rFonts w:eastAsia="Calibri"/>
          <w:sz w:val="12"/>
        </w:rPr>
        <w:t>rather</w:t>
      </w:r>
      <w:r w:rsidRPr="007423C4">
        <w:rPr>
          <w:sz w:val="12"/>
        </w:rPr>
        <w:t xml:space="preserve"> </w:t>
      </w:r>
      <w:r w:rsidRPr="007423C4">
        <w:rPr>
          <w:rFonts w:eastAsia="Calibri"/>
          <w:sz w:val="12"/>
        </w:rPr>
        <w:t>than</w:t>
      </w:r>
      <w:r w:rsidRPr="007423C4">
        <w:rPr>
          <w:sz w:val="12"/>
        </w:rPr>
        <w:t xml:space="preserve"> </w:t>
      </w:r>
      <w:r w:rsidRPr="007423C4">
        <w:rPr>
          <w:rFonts w:eastAsia="Calibri"/>
          <w:sz w:val="12"/>
        </w:rPr>
        <w:t>individual</w:t>
      </w:r>
      <w:r w:rsidRPr="007423C4">
        <w:rPr>
          <w:sz w:val="12"/>
        </w:rPr>
        <w:t>-</w:t>
      </w:r>
      <w:r w:rsidRPr="007423C4">
        <w:rPr>
          <w:rFonts w:eastAsia="Calibri"/>
          <w:sz w:val="12"/>
        </w:rPr>
        <w:t>affecting</w:t>
      </w:r>
      <w:r w:rsidRPr="007423C4">
        <w:rPr>
          <w:sz w:val="12"/>
        </w:rPr>
        <w:t xml:space="preserve"> </w:t>
      </w:r>
      <w:r w:rsidRPr="007423C4">
        <w:rPr>
          <w:rFonts w:eastAsia="Calibri"/>
          <w:sz w:val="12"/>
        </w:rPr>
        <w:t>reason</w:t>
      </w:r>
      <w:r w:rsidRPr="007423C4">
        <w:rPr>
          <w:sz w:val="12"/>
        </w:rPr>
        <w:t>’ (</w:t>
      </w:r>
      <w:r w:rsidRPr="007423C4">
        <w:rPr>
          <w:rFonts w:eastAsia="Calibri"/>
          <w:sz w:val="12"/>
        </w:rPr>
        <w:t>McMahan</w:t>
      </w:r>
      <w:r w:rsidRPr="007423C4">
        <w:rPr>
          <w:sz w:val="12"/>
        </w:rPr>
        <w:t xml:space="preserve"> 2009, 52). </w:t>
      </w:r>
      <w:r w:rsidRPr="007423C4">
        <w:rPr>
          <w:rFonts w:eastAsia="Calibri"/>
          <w:sz w:val="12"/>
        </w:rPr>
        <w:t>Another</w:t>
      </w:r>
      <w:r w:rsidRPr="007423C4">
        <w:rPr>
          <w:sz w:val="12"/>
        </w:rPr>
        <w:t xml:space="preserve"> </w:t>
      </w:r>
      <w:r w:rsidRPr="007423C4">
        <w:rPr>
          <w:rFonts w:eastAsia="Calibri"/>
          <w:sz w:val="12"/>
        </w:rPr>
        <w:t>reply</w:t>
      </w:r>
      <w:r w:rsidRPr="007423C4">
        <w:rPr>
          <w:sz w:val="12"/>
        </w:rPr>
        <w:t xml:space="preserve"> </w:t>
      </w:r>
      <w:r w:rsidRPr="007423C4">
        <w:rPr>
          <w:rFonts w:eastAsia="Calibri"/>
          <w:sz w:val="12"/>
        </w:rPr>
        <w:t>along</w:t>
      </w:r>
      <w:r w:rsidRPr="007423C4">
        <w:rPr>
          <w:sz w:val="12"/>
        </w:rPr>
        <w:t xml:space="preserve"> </w:t>
      </w:r>
      <w:r w:rsidRPr="007423C4">
        <w:rPr>
          <w:rFonts w:eastAsia="Calibri"/>
          <w:sz w:val="12"/>
        </w:rPr>
        <w:t>similar</w:t>
      </w:r>
      <w:r w:rsidRPr="007423C4">
        <w:rPr>
          <w:sz w:val="12"/>
        </w:rPr>
        <w:t xml:space="preserve"> </w:t>
      </w:r>
      <w:r w:rsidRPr="007423C4">
        <w:rPr>
          <w:rFonts w:eastAsia="Calibri"/>
          <w:sz w:val="12"/>
        </w:rPr>
        <w:t>lines</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appeal</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lost</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least</w:t>
      </w:r>
      <w:r w:rsidRPr="007423C4">
        <w:rPr>
          <w:sz w:val="12"/>
        </w:rPr>
        <w:t xml:space="preserve"> </w:t>
      </w:r>
      <w:r w:rsidRPr="007423C4">
        <w:rPr>
          <w:rFonts w:eastAsia="Calibri"/>
          <w:sz w:val="12"/>
        </w:rPr>
        <w:t>foregone</w:t>
      </w:r>
      <w:r w:rsidRPr="007423C4">
        <w:rPr>
          <w:sz w:val="12"/>
        </w:rPr>
        <w:t xml:space="preserve"> </w:t>
      </w:r>
      <w:r w:rsidRPr="007423C4">
        <w:rPr>
          <w:rFonts w:eastAsia="Calibri"/>
          <w:sz w:val="12"/>
        </w:rPr>
        <w:t>when</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fail</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bring</w:t>
      </w:r>
      <w:r w:rsidRPr="007423C4">
        <w:rPr>
          <w:sz w:val="12"/>
        </w:rPr>
        <w:t xml:space="preserve"> </w:t>
      </w:r>
      <w:r w:rsidRPr="007423C4">
        <w:rPr>
          <w:rFonts w:eastAsia="Calibri"/>
          <w:sz w:val="12"/>
        </w:rPr>
        <w:t>into</w:t>
      </w:r>
      <w:r w:rsidRPr="007423C4">
        <w:rPr>
          <w:sz w:val="12"/>
        </w:rPr>
        <w:t xml:space="preserve"> </w:t>
      </w:r>
      <w:r w:rsidRPr="007423C4">
        <w:rPr>
          <w:rFonts w:eastAsia="Calibri"/>
          <w:sz w:val="12"/>
        </w:rPr>
        <w:t>existence</w:t>
      </w:r>
      <w:r w:rsidRPr="007423C4">
        <w:rPr>
          <w:sz w:val="12"/>
        </w:rPr>
        <w:t xml:space="preserve"> </w:t>
      </w:r>
      <w:r w:rsidRPr="007423C4">
        <w:rPr>
          <w:rFonts w:eastAsia="Calibri"/>
          <w:sz w:val="12"/>
        </w:rPr>
        <w:t>a</w:t>
      </w:r>
      <w:r w:rsidRPr="007423C4">
        <w:rPr>
          <w:sz w:val="12"/>
        </w:rPr>
        <w:t xml:space="preserve"> </w:t>
      </w:r>
      <w:proofErr w:type="gramStart"/>
      <w:r w:rsidRPr="007423C4">
        <w:rPr>
          <w:rFonts w:eastAsia="Calibri"/>
          <w:sz w:val="12"/>
        </w:rPr>
        <w:t>next</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several</w:t>
      </w:r>
      <w:r w:rsidRPr="007423C4">
        <w:rPr>
          <w:sz w:val="12"/>
        </w:rPr>
        <w:t xml:space="preserve"> </w:t>
      </w:r>
      <w:r w:rsidRPr="007423C4">
        <w:rPr>
          <w:rFonts w:eastAsia="Calibri"/>
          <w:sz w:val="12"/>
        </w:rPr>
        <w:t>next</w:t>
      </w:r>
      <w:r w:rsidRPr="007423C4">
        <w:rPr>
          <w:sz w:val="12"/>
        </w:rPr>
        <w:t xml:space="preserve">) </w:t>
      </w:r>
      <w:r w:rsidRPr="007423C4">
        <w:rPr>
          <w:rFonts w:eastAsia="Calibri"/>
          <w:sz w:val="12"/>
        </w:rPr>
        <w:t>generations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people</w:t>
      </w:r>
      <w:proofErr w:type="gramEnd"/>
      <w:r w:rsidRPr="007423C4">
        <w:rPr>
          <w:sz w:val="12"/>
        </w:rPr>
        <w:t xml:space="preserve"> </w:t>
      </w:r>
      <w:r w:rsidRPr="007423C4">
        <w:rPr>
          <w:rFonts w:eastAsia="Calibri"/>
          <w:sz w:val="12"/>
        </w:rPr>
        <w:t>with</w:t>
      </w:r>
      <w:r w:rsidRPr="007423C4">
        <w:rPr>
          <w:sz w:val="12"/>
        </w:rPr>
        <w:t xml:space="preserve"> </w:t>
      </w:r>
      <w:r w:rsidRPr="007423C4">
        <w:rPr>
          <w:rFonts w:eastAsia="Calibri"/>
          <w:sz w:val="12"/>
        </w:rPr>
        <w:t>worth</w:t>
      </w:r>
      <w:r w:rsidRPr="007423C4">
        <w:rPr>
          <w:sz w:val="12"/>
        </w:rPr>
        <w:t>-</w:t>
      </w:r>
      <w:r w:rsidRPr="007423C4">
        <w:rPr>
          <w:rFonts w:eastAsia="Calibri"/>
          <w:sz w:val="12"/>
        </w:rPr>
        <w:t>living</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Since</w:t>
      </w:r>
      <w:r w:rsidRPr="007423C4">
        <w:rPr>
          <w:sz w:val="12"/>
        </w:rPr>
        <w:t xml:space="preserve"> </w:t>
      </w:r>
      <w:r w:rsidRPr="007423C4">
        <w:rPr>
          <w:rFonts w:eastAsia="Calibri"/>
          <w:sz w:val="12"/>
        </w:rPr>
        <w:t>ex</w:t>
      </w:r>
      <w:r w:rsidRPr="007423C4">
        <w:rPr>
          <w:sz w:val="12"/>
        </w:rPr>
        <w:t xml:space="preserve"> </w:t>
      </w:r>
      <w:proofErr w:type="spellStart"/>
      <w:r w:rsidRPr="007423C4">
        <w:rPr>
          <w:rFonts w:eastAsia="Calibri"/>
          <w:sz w:val="12"/>
        </w:rPr>
        <w:t>hypothesi</w:t>
      </w:r>
      <w:proofErr w:type="spellEnd"/>
      <w:r w:rsidRPr="007423C4">
        <w:rPr>
          <w:sz w:val="12"/>
        </w:rPr>
        <w:t xml:space="preserve"> </w:t>
      </w:r>
      <w:r w:rsidRPr="007423C4">
        <w:rPr>
          <w:rFonts w:eastAsia="Calibri"/>
          <w:sz w:val="12"/>
        </w:rPr>
        <w:t>worth</w:t>
      </w:r>
      <w:r w:rsidRPr="007423C4">
        <w:rPr>
          <w:sz w:val="12"/>
        </w:rPr>
        <w:t>-</w:t>
      </w:r>
      <w:r w:rsidRPr="007423C4">
        <w:rPr>
          <w:rFonts w:eastAsia="Calibri"/>
          <w:sz w:val="12"/>
        </w:rPr>
        <w:t>living</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positive</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better</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create</w:t>
      </w:r>
      <w:r w:rsidRPr="007423C4">
        <w:rPr>
          <w:sz w:val="12"/>
        </w:rPr>
        <w:t xml:space="preserve"> </w:t>
      </w:r>
      <w:r w:rsidRPr="007423C4">
        <w:rPr>
          <w:rFonts w:eastAsia="Calibri"/>
          <w:sz w:val="12"/>
        </w:rPr>
        <w:t>more</w:t>
      </w:r>
      <w:r w:rsidRPr="007423C4">
        <w:rPr>
          <w:sz w:val="12"/>
        </w:rPr>
        <w:t xml:space="preserve"> </w:t>
      </w:r>
      <w:r w:rsidRPr="007423C4">
        <w:rPr>
          <w:rFonts w:eastAsia="Calibri"/>
          <w:sz w:val="12"/>
        </w:rPr>
        <w:t>such</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worse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create</w:t>
      </w:r>
      <w:r w:rsidRPr="007423C4">
        <w:rPr>
          <w:sz w:val="12"/>
        </w:rPr>
        <w:t xml:space="preserve"> </w:t>
      </w:r>
      <w:r w:rsidRPr="007423C4">
        <w:rPr>
          <w:rFonts w:eastAsia="Calibri"/>
          <w:sz w:val="12"/>
        </w:rPr>
        <w:t>fewer</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proofErr w:type="gramStart"/>
      <w:r w:rsidRPr="007423C4">
        <w:rPr>
          <w:rFonts w:eastAsia="Calibri"/>
          <w:sz w:val="12"/>
        </w:rPr>
        <w:t>by</w:t>
      </w:r>
      <w:r w:rsidRPr="007423C4">
        <w:rPr>
          <w:sz w:val="12"/>
        </w:rPr>
        <w:t xml:space="preserve"> </w:t>
      </w:r>
      <w:r w:rsidRPr="007423C4">
        <w:rPr>
          <w:rFonts w:eastAsia="Calibri"/>
          <w:sz w:val="12"/>
        </w:rPr>
        <w:t>definition</w:t>
      </w:r>
      <w:r w:rsidRPr="007423C4">
        <w:rPr>
          <w:sz w:val="12"/>
        </w:rPr>
        <w:t xml:space="preserve"> </w:t>
      </w:r>
      <w:r w:rsidRPr="007423C4">
        <w:rPr>
          <w:rFonts w:eastAsia="Calibri"/>
          <w:sz w:val="12"/>
        </w:rPr>
        <w:t>is</w:t>
      </w:r>
      <w:proofErr w:type="gramEnd"/>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creation</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future</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deprive</w:t>
      </w:r>
      <w:r w:rsidRPr="007423C4">
        <w:rPr>
          <w:sz w:val="12"/>
        </w:rPr>
        <w:t xml:space="preserve">’ </w:t>
      </w:r>
      <w:r w:rsidRPr="007423C4">
        <w:rPr>
          <w:rFonts w:eastAsia="Calibri"/>
          <w:sz w:val="12"/>
        </w:rPr>
        <w:t>billions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opportunity</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live</w:t>
      </w:r>
      <w:r w:rsidRPr="007423C4">
        <w:rPr>
          <w:sz w:val="12"/>
        </w:rPr>
        <w:t xml:space="preserve"> </w:t>
      </w:r>
      <w:r w:rsidRPr="007423C4">
        <w:rPr>
          <w:rFonts w:eastAsia="Calibri"/>
          <w:sz w:val="12"/>
        </w:rPr>
        <w:t>worth</w:t>
      </w:r>
      <w:r w:rsidRPr="007423C4">
        <w:rPr>
          <w:sz w:val="12"/>
        </w:rPr>
        <w:t>-</w:t>
      </w:r>
      <w:r w:rsidRPr="007423C4">
        <w:rPr>
          <w:rFonts w:eastAsia="Calibri"/>
          <w:sz w:val="12"/>
        </w:rPr>
        <w:t>living</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reduce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amount</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world</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time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killing</w:t>
      </w:r>
      <w:r w:rsidRPr="007423C4">
        <w:rPr>
          <w:sz w:val="12"/>
        </w:rPr>
        <w:t xml:space="preserve"> </w:t>
      </w:r>
      <w:r w:rsidRPr="007423C4">
        <w:rPr>
          <w:rFonts w:eastAsia="Calibri"/>
          <w:sz w:val="12"/>
        </w:rPr>
        <w:t>already</w:t>
      </w:r>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but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also</w:t>
      </w:r>
      <w:r w:rsidRPr="007423C4">
        <w:rPr>
          <w:sz w:val="12"/>
        </w:rPr>
        <w:t xml:space="preserve"> </w:t>
      </w:r>
      <w:r w:rsidRPr="007423C4">
        <w:rPr>
          <w:rFonts w:eastAsia="Calibri"/>
          <w:sz w:val="12"/>
        </w:rPr>
        <w:t>prevent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much</w:t>
      </w:r>
      <w:r w:rsidRPr="007423C4">
        <w:rPr>
          <w:sz w:val="12"/>
        </w:rPr>
        <w:t xml:space="preserve"> </w:t>
      </w:r>
      <w:r w:rsidRPr="007423C4">
        <w:rPr>
          <w:rFonts w:eastAsia="Calibri"/>
          <w:sz w:val="12"/>
        </w:rPr>
        <w:t>vaster</w:t>
      </w:r>
      <w:r w:rsidRPr="007423C4">
        <w:rPr>
          <w:sz w:val="12"/>
        </w:rPr>
        <w:t xml:space="preserve"> </w:t>
      </w:r>
      <w:r w:rsidRPr="007423C4">
        <w:rPr>
          <w:rFonts w:eastAsia="Calibri"/>
          <w:sz w:val="12"/>
        </w:rPr>
        <w:t>amount</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future</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failing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create</w:t>
      </w:r>
      <w:r w:rsidRPr="007423C4">
        <w:rPr>
          <w:sz w:val="12"/>
        </w:rPr>
        <w:t xml:space="preserve"> </w:t>
      </w:r>
      <w:r w:rsidRPr="007423C4">
        <w:rPr>
          <w:rFonts w:eastAsia="Calibri"/>
          <w:sz w:val="12"/>
        </w:rPr>
        <w:t>more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Both</w:t>
      </w:r>
      <w:r w:rsidRPr="007423C4">
        <w:rPr>
          <w:sz w:val="12"/>
        </w:rPr>
        <w:t xml:space="preserve"> </w:t>
      </w:r>
      <w:r w:rsidRPr="007423C4">
        <w:rPr>
          <w:rFonts w:eastAsia="Calibri"/>
          <w:sz w:val="12"/>
        </w:rPr>
        <w:t>replies</w:t>
      </w:r>
      <w:r w:rsidRPr="007423C4">
        <w:rPr>
          <w:sz w:val="12"/>
        </w:rPr>
        <w:t xml:space="preserve"> </w:t>
      </w:r>
      <w:r w:rsidRPr="007423C4">
        <w:rPr>
          <w:rFonts w:eastAsia="Calibri"/>
          <w:sz w:val="12"/>
        </w:rPr>
        <w:t>depend</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impersonal</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However</w:t>
      </w:r>
      <w:r w:rsidRPr="007423C4">
        <w:rPr>
          <w:sz w:val="12"/>
        </w:rPr>
        <w:t xml:space="preserve">, </w:t>
      </w:r>
      <w:r w:rsidRPr="007423C4">
        <w:rPr>
          <w:rFonts w:eastAsia="Calibri"/>
          <w:sz w:val="12"/>
        </w:rPr>
        <w:t>recall</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in</w:t>
      </w:r>
      <w:r w:rsidRPr="007423C4">
        <w:rPr>
          <w:sz w:val="12"/>
        </w:rPr>
        <w:t xml:space="preserve"> </w:t>
      </w:r>
      <w:proofErr w:type="spellStart"/>
      <w:r w:rsidRPr="007423C4">
        <w:rPr>
          <w:rFonts w:eastAsia="Calibri"/>
          <w:sz w:val="12"/>
        </w:rPr>
        <w:t>contractualism</w:t>
      </w:r>
      <w:proofErr w:type="spellEnd"/>
      <w:r w:rsidRPr="007423C4">
        <w:rPr>
          <w:sz w:val="12"/>
        </w:rPr>
        <w:t xml:space="preserve"> </w:t>
      </w:r>
      <w:r w:rsidRPr="007423C4">
        <w:rPr>
          <w:rFonts w:eastAsia="Calibri"/>
          <w:sz w:val="12"/>
        </w:rPr>
        <w:t>impersonal</w:t>
      </w:r>
      <w:r w:rsidRPr="007423C4">
        <w:rPr>
          <w:sz w:val="12"/>
        </w:rPr>
        <w:t xml:space="preserve"> </w:t>
      </w:r>
      <w:r w:rsidRPr="007423C4">
        <w:rPr>
          <w:rFonts w:eastAsia="Calibri"/>
          <w:sz w:val="12"/>
        </w:rPr>
        <w:t>values</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their</w:t>
      </w:r>
      <w:r w:rsidRPr="007423C4">
        <w:rPr>
          <w:sz w:val="12"/>
        </w:rPr>
        <w:t xml:space="preserve"> </w:t>
      </w:r>
      <w:r w:rsidRPr="007423C4">
        <w:rPr>
          <w:rFonts w:eastAsia="Calibri"/>
          <w:sz w:val="12"/>
        </w:rPr>
        <w:t>own</w:t>
      </w:r>
      <w:r w:rsidRPr="007423C4">
        <w:rPr>
          <w:sz w:val="12"/>
        </w:rPr>
        <w:t xml:space="preserve"> </w:t>
      </w:r>
      <w:r w:rsidRPr="007423C4">
        <w:rPr>
          <w:rFonts w:eastAsia="Calibri"/>
          <w:sz w:val="12"/>
        </w:rPr>
        <w:t>grounds</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reasonably</w:t>
      </w:r>
      <w:r w:rsidRPr="007423C4">
        <w:rPr>
          <w:sz w:val="12"/>
        </w:rPr>
        <w:t xml:space="preserve"> </w:t>
      </w:r>
      <w:r w:rsidRPr="007423C4">
        <w:rPr>
          <w:rFonts w:eastAsia="Calibri"/>
          <w:sz w:val="12"/>
        </w:rPr>
        <w:t>rejecting</w:t>
      </w:r>
      <w:r w:rsidRPr="007423C4">
        <w:rPr>
          <w:sz w:val="12"/>
        </w:rPr>
        <w:t xml:space="preserve"> </w:t>
      </w:r>
      <w:r w:rsidRPr="007423C4">
        <w:rPr>
          <w:rFonts w:eastAsia="Calibri"/>
          <w:sz w:val="12"/>
        </w:rPr>
        <w:t>principles</w:t>
      </w:r>
      <w:r w:rsidRPr="007423C4">
        <w:rPr>
          <w:sz w:val="12"/>
        </w:rPr>
        <w:t xml:space="preserve">. </w:t>
      </w:r>
      <w:r w:rsidRPr="007423C4">
        <w:rPr>
          <w:rFonts w:eastAsia="Calibri"/>
          <w:sz w:val="12"/>
        </w:rPr>
        <w:t>Scanlon</w:t>
      </w:r>
      <w:r w:rsidRPr="007423C4">
        <w:rPr>
          <w:sz w:val="12"/>
        </w:rPr>
        <w:t xml:space="preserve"> </w:t>
      </w:r>
      <w:r w:rsidRPr="007423C4">
        <w:rPr>
          <w:rFonts w:eastAsia="Calibri"/>
          <w:sz w:val="12"/>
        </w:rPr>
        <w:t>himself</w:t>
      </w:r>
      <w:r w:rsidRPr="007423C4">
        <w:rPr>
          <w:sz w:val="12"/>
        </w:rPr>
        <w:t xml:space="preserve"> </w:t>
      </w:r>
      <w:r w:rsidRPr="007423C4">
        <w:rPr>
          <w:rFonts w:eastAsia="Calibri"/>
          <w:sz w:val="12"/>
        </w:rPr>
        <w:t>says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although</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strong</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destroy</w:t>
      </w:r>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does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flow</w:t>
      </w:r>
      <w:r w:rsidRPr="007423C4">
        <w:rPr>
          <w:sz w:val="12"/>
        </w:rPr>
        <w:t xml:space="preserve"> </w:t>
      </w:r>
      <w:r w:rsidRPr="007423C4">
        <w:rPr>
          <w:rFonts w:eastAsia="Calibri"/>
          <w:sz w:val="12"/>
        </w:rPr>
        <w:t>from</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thought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good</w:t>
      </w:r>
      <w:r w:rsidRPr="007423C4">
        <w:rPr>
          <w:sz w:val="12"/>
        </w:rPr>
        <w:t xml:space="preserve"> </w:t>
      </w:r>
      <w:r w:rsidRPr="007423C4">
        <w:rPr>
          <w:rFonts w:eastAsia="Calibri"/>
          <w:sz w:val="12"/>
        </w:rPr>
        <w:t>thing</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more</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rather</w:t>
      </w:r>
      <w:r w:rsidRPr="007423C4">
        <w:rPr>
          <w:sz w:val="12"/>
        </w:rPr>
        <w:t xml:space="preserve"> </w:t>
      </w:r>
      <w:r w:rsidRPr="007423C4">
        <w:rPr>
          <w:rFonts w:eastAsia="Calibri"/>
          <w:sz w:val="12"/>
        </w:rPr>
        <w:t>than</w:t>
      </w:r>
      <w:r w:rsidRPr="007423C4">
        <w:rPr>
          <w:sz w:val="12"/>
        </w:rPr>
        <w:t xml:space="preserve"> </w:t>
      </w:r>
      <w:r w:rsidRPr="007423C4">
        <w:rPr>
          <w:rFonts w:eastAsia="Calibri"/>
          <w:sz w:val="12"/>
        </w:rPr>
        <w:t>less</w:t>
      </w:r>
      <w:r w:rsidRPr="007423C4">
        <w:rPr>
          <w:sz w:val="12"/>
        </w:rPr>
        <w:t xml:space="preserve">’ (104). </w:t>
      </w:r>
      <w:r w:rsidRPr="007423C4">
        <w:rPr>
          <w:rFonts w:eastAsia="Calibri"/>
          <w:sz w:val="12"/>
        </w:rPr>
        <w:t>In</w:t>
      </w:r>
      <w:r w:rsidRPr="007423C4">
        <w:rPr>
          <w:sz w:val="12"/>
        </w:rPr>
        <w:t xml:space="preserve"> </w:t>
      </w:r>
      <w:proofErr w:type="spellStart"/>
      <w:r w:rsidRPr="007423C4">
        <w:rPr>
          <w:rFonts w:eastAsia="Calibri"/>
          <w:sz w:val="12"/>
        </w:rPr>
        <w:t>contractualism</w:t>
      </w:r>
      <w:proofErr w:type="spellEnd"/>
      <w:r w:rsidRPr="007423C4">
        <w:rPr>
          <w:sz w:val="12"/>
        </w:rPr>
        <w:t xml:space="preserve">, </w:t>
      </w:r>
      <w:r w:rsidRPr="007423C4">
        <w:rPr>
          <w:rFonts w:eastAsia="Calibri"/>
          <w:sz w:val="12"/>
        </w:rPr>
        <w:t>something</w:t>
      </w:r>
      <w:r w:rsidRPr="007423C4">
        <w:rPr>
          <w:sz w:val="12"/>
        </w:rPr>
        <w:t xml:space="preserve"> </w:t>
      </w:r>
      <w:r w:rsidRPr="007423C4">
        <w:rPr>
          <w:rFonts w:eastAsia="Calibri"/>
          <w:sz w:val="12"/>
        </w:rPr>
        <w:t>cannot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unless</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impact</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Thus</w:t>
      </w:r>
      <w:r w:rsidRPr="007423C4">
        <w:rPr>
          <w:sz w:val="12"/>
        </w:rPr>
        <w:t xml:space="preserve">, </w:t>
      </w:r>
      <w:r w:rsidRPr="007423C4">
        <w:rPr>
          <w:rFonts w:eastAsia="Calibri"/>
          <w:sz w:val="12"/>
        </w:rPr>
        <w:t>neither</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impersonal</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creating</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particular</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nor</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impersonal</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writ</w:t>
      </w:r>
      <w:r w:rsidRPr="007423C4">
        <w:rPr>
          <w:sz w:val="12"/>
        </w:rPr>
        <w:t xml:space="preserve"> </w:t>
      </w:r>
      <w:r w:rsidRPr="007423C4">
        <w:rPr>
          <w:rFonts w:eastAsia="Calibri"/>
          <w:sz w:val="12"/>
        </w:rPr>
        <w:t>large</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its</w:t>
      </w:r>
      <w:r w:rsidRPr="007423C4">
        <w:rPr>
          <w:sz w:val="12"/>
        </w:rPr>
        <w:t xml:space="preserve"> </w:t>
      </w:r>
      <w:r w:rsidRPr="007423C4">
        <w:rPr>
          <w:rFonts w:eastAsia="Calibri"/>
          <w:sz w:val="12"/>
        </w:rPr>
        <w:t>own</w:t>
      </w:r>
      <w:r w:rsidRPr="007423C4">
        <w:rPr>
          <w:sz w:val="12"/>
        </w:rPr>
        <w:t xml:space="preserve"> </w:t>
      </w:r>
      <w:r w:rsidRPr="007423C4">
        <w:rPr>
          <w:rFonts w:eastAsia="Calibri"/>
          <w:sz w:val="12"/>
        </w:rPr>
        <w:t>provide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rejecting</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permitting</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seems</w:t>
      </w:r>
      <w:r w:rsidRPr="007423C4">
        <w:rPr>
          <w:sz w:val="12"/>
        </w:rPr>
        <w:t xml:space="preserve"> </w:t>
      </w:r>
      <w:r w:rsidRPr="007423C4">
        <w:rPr>
          <w:rFonts w:eastAsia="Calibri"/>
          <w:sz w:val="12"/>
        </w:rPr>
        <w:t>therefore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fact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deprive</w:t>
      </w:r>
      <w:r w:rsidRPr="007423C4">
        <w:rPr>
          <w:sz w:val="12"/>
        </w:rPr>
        <w:t xml:space="preserve"> </w:t>
      </w:r>
      <w:r w:rsidRPr="007423C4">
        <w:rPr>
          <w:rFonts w:eastAsia="Calibri"/>
          <w:sz w:val="12"/>
        </w:rPr>
        <w:t>future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opportunity</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live</w:t>
      </w:r>
      <w:r w:rsidRPr="007423C4">
        <w:rPr>
          <w:sz w:val="12"/>
        </w:rPr>
        <w:t xml:space="preserve"> </w:t>
      </w:r>
      <w:r w:rsidRPr="007423C4">
        <w:rPr>
          <w:rFonts w:eastAsia="Calibri"/>
          <w:sz w:val="12"/>
        </w:rPr>
        <w:t>worth</w:t>
      </w:r>
      <w:r w:rsidRPr="007423C4">
        <w:rPr>
          <w:sz w:val="12"/>
        </w:rPr>
        <w:t>-</w:t>
      </w:r>
      <w:r w:rsidRPr="007423C4">
        <w:rPr>
          <w:rFonts w:eastAsia="Calibri"/>
          <w:sz w:val="12"/>
        </w:rPr>
        <w:t>living</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either</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failing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create</w:t>
      </w:r>
      <w:r w:rsidRPr="007423C4">
        <w:rPr>
          <w:sz w:val="12"/>
        </w:rPr>
        <w:t xml:space="preserve"> </w:t>
      </w:r>
      <w:r w:rsidRPr="007423C4">
        <w:rPr>
          <w:rFonts w:eastAsia="Calibri"/>
          <w:sz w:val="12"/>
        </w:rPr>
        <w:t>either</w:t>
      </w:r>
      <w:r w:rsidRPr="007423C4">
        <w:rPr>
          <w:sz w:val="12"/>
        </w:rPr>
        <w:t xml:space="preserve"> </w:t>
      </w:r>
      <w:proofErr w:type="gramStart"/>
      <w:r w:rsidRPr="007423C4">
        <w:rPr>
          <w:rFonts w:eastAsia="Calibri"/>
          <w:sz w:val="12"/>
        </w:rPr>
        <w:t>particular</w:t>
      </w:r>
      <w:r w:rsidRPr="007423C4">
        <w:rPr>
          <w:sz w:val="12"/>
        </w:rPr>
        <w:t xml:space="preserve"> </w:t>
      </w:r>
      <w:r w:rsidRPr="007423C4">
        <w:rPr>
          <w:rFonts w:eastAsia="Calibri"/>
          <w:sz w:val="12"/>
        </w:rPr>
        <w:t>future</w:t>
      </w:r>
      <w:proofErr w:type="gramEnd"/>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future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general</w:t>
      </w:r>
      <w:r w:rsidRPr="007423C4">
        <w:rPr>
          <w:sz w:val="12"/>
        </w:rPr>
        <w:t xml:space="preserve">) </w:t>
      </w:r>
      <w:r w:rsidRPr="007423C4">
        <w:rPr>
          <w:rFonts w:eastAsia="Calibri"/>
          <w:sz w:val="12"/>
        </w:rPr>
        <w:t>cannot</w:t>
      </w:r>
      <w:r w:rsidRPr="007423C4">
        <w:rPr>
          <w:sz w:val="12"/>
        </w:rPr>
        <w:t xml:space="preserve"> </w:t>
      </w:r>
      <w:r w:rsidRPr="007423C4">
        <w:rPr>
          <w:rFonts w:eastAsia="Calibri"/>
          <w:sz w:val="12"/>
        </w:rPr>
        <w:t>provide</w:t>
      </w:r>
      <w:r w:rsidRPr="007423C4">
        <w:rPr>
          <w:sz w:val="12"/>
        </w:rPr>
        <w:t xml:space="preserve"> </w:t>
      </w:r>
      <w:r w:rsidRPr="007423C4">
        <w:rPr>
          <w:rFonts w:eastAsia="Calibri"/>
          <w:sz w:val="12"/>
        </w:rPr>
        <w:t>us</w:t>
      </w:r>
      <w:r w:rsidRPr="007423C4">
        <w:rPr>
          <w:sz w:val="12"/>
        </w:rPr>
        <w:t xml:space="preserve"> </w:t>
      </w:r>
      <w:r w:rsidRPr="007423C4">
        <w:rPr>
          <w:rFonts w:eastAsia="Calibri"/>
          <w:sz w:val="12"/>
        </w:rPr>
        <w:t>with</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consider</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Although</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lost</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these</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itself</w:t>
      </w:r>
      <w:r w:rsidRPr="007423C4">
        <w:rPr>
          <w:sz w:val="12"/>
        </w:rPr>
        <w:t xml:space="preserve"> </w:t>
      </w:r>
      <w:r w:rsidRPr="007423C4">
        <w:rPr>
          <w:rFonts w:eastAsia="Calibri"/>
          <w:sz w:val="12"/>
        </w:rPr>
        <w:t>cannot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explaining</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wrongness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possible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knowledge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loss</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create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personal</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some</w:t>
      </w:r>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I</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consider</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possibility</w:t>
      </w:r>
      <w:r w:rsidRPr="007423C4">
        <w:rPr>
          <w:sz w:val="12"/>
        </w:rPr>
        <w:t xml:space="preserve"> </w:t>
      </w:r>
      <w:proofErr w:type="gramStart"/>
      <w:r w:rsidRPr="007423C4">
        <w:rPr>
          <w:rFonts w:eastAsia="Calibri"/>
          <w:sz w:val="12"/>
        </w:rPr>
        <w:t>later</w:t>
      </w:r>
      <w:r w:rsidRPr="007423C4">
        <w:rPr>
          <w:sz w:val="12"/>
        </w:rPr>
        <w:t xml:space="preserve"> </w:t>
      </w:r>
      <w:r w:rsidRPr="007423C4">
        <w:rPr>
          <w:rFonts w:eastAsia="Calibri"/>
          <w:sz w:val="12"/>
        </w:rPr>
        <w:t>on</w:t>
      </w:r>
      <w:proofErr w:type="gramEnd"/>
      <w:r w:rsidRPr="007423C4">
        <w:rPr>
          <w:sz w:val="12"/>
        </w:rPr>
        <w:t xml:space="preserve"> </w:t>
      </w:r>
      <w:r w:rsidRPr="007423C4">
        <w:rPr>
          <w:rFonts w:eastAsia="Calibri"/>
          <w:sz w:val="12"/>
        </w:rPr>
        <w:t>in</w:t>
      </w:r>
      <w:r w:rsidRPr="007423C4">
        <w:rPr>
          <w:sz w:val="12"/>
        </w:rPr>
        <w:t xml:space="preserve"> </w:t>
      </w:r>
      <w:r w:rsidRPr="007423C4">
        <w:rPr>
          <w:rFonts w:eastAsia="Calibri"/>
          <w:sz w:val="12"/>
        </w:rPr>
        <w:t>section</w:t>
      </w:r>
      <w:r w:rsidRPr="007423C4">
        <w:rPr>
          <w:sz w:val="12"/>
        </w:rPr>
        <w:t xml:space="preserve"> (</w:t>
      </w:r>
      <w:r w:rsidRPr="007423C4">
        <w:rPr>
          <w:rFonts w:eastAsia="Calibri"/>
          <w:sz w:val="12"/>
        </w:rPr>
        <w:t>d</w:t>
      </w:r>
      <w:r w:rsidRPr="007423C4">
        <w:rPr>
          <w:sz w:val="12"/>
        </w:rPr>
        <w:t xml:space="preserve">). </w:t>
      </w:r>
      <w:r w:rsidRPr="007423C4">
        <w:rPr>
          <w:rFonts w:eastAsia="Calibri"/>
          <w:sz w:val="12"/>
        </w:rPr>
        <w:t>But</w:t>
      </w:r>
      <w:r w:rsidRPr="007423C4">
        <w:rPr>
          <w:sz w:val="12"/>
        </w:rPr>
        <w:t xml:space="preserve"> </w:t>
      </w:r>
      <w:r w:rsidRPr="007423C4">
        <w:rPr>
          <w:rFonts w:eastAsia="Calibri"/>
          <w:sz w:val="12"/>
        </w:rPr>
        <w:t>first</w:t>
      </w:r>
      <w:r w:rsidRPr="007423C4">
        <w:rPr>
          <w:sz w:val="12"/>
        </w:rPr>
        <w:t xml:space="preserve"> </w:t>
      </w:r>
      <w:r w:rsidRPr="007423C4">
        <w:rPr>
          <w:rFonts w:eastAsia="Calibri"/>
          <w:sz w:val="12"/>
        </w:rPr>
        <w:t>I</w:t>
      </w:r>
      <w:r w:rsidRPr="007423C4">
        <w:rPr>
          <w:sz w:val="12"/>
        </w:rPr>
        <w:t xml:space="preserve"> </w:t>
      </w:r>
      <w:r w:rsidRPr="007423C4">
        <w:rPr>
          <w:rFonts w:eastAsia="Calibri"/>
          <w:sz w:val="12"/>
        </w:rPr>
        <w:t>move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second</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per</w:t>
      </w:r>
      <w:r w:rsidRPr="007423C4">
        <w:rPr>
          <w:sz w:val="12"/>
        </w:rPr>
        <w:t xml:space="preserve"> </w:t>
      </w:r>
      <w:r w:rsidRPr="007423C4">
        <w:rPr>
          <w:rFonts w:eastAsia="Calibri"/>
          <w:sz w:val="12"/>
        </w:rPr>
        <w:t>se</w:t>
      </w:r>
      <w:r w:rsidRPr="007423C4">
        <w:rPr>
          <w:sz w:val="12"/>
        </w:rPr>
        <w:t xml:space="preserve">. 2.2. </w:t>
      </w:r>
      <w:r w:rsidRPr="007423C4">
        <w:rPr>
          <w:rStyle w:val="Emphasis"/>
          <w:rFonts w:eastAsia="Calibri"/>
          <w:highlight w:val="yellow"/>
        </w:rPr>
        <w:t>It</w:t>
      </w:r>
      <w:r w:rsidRPr="007423C4">
        <w:rPr>
          <w:rStyle w:val="Emphasis"/>
          <w:highlight w:val="yellow"/>
        </w:rPr>
        <w:t xml:space="preserve"> </w:t>
      </w:r>
      <w:r w:rsidRPr="007423C4">
        <w:rPr>
          <w:rStyle w:val="Emphasis"/>
          <w:rFonts w:eastAsia="Calibri"/>
          <w:highlight w:val="yellow"/>
        </w:rPr>
        <w:t>would</w:t>
      </w:r>
      <w:r w:rsidRPr="007423C4">
        <w:rPr>
          <w:rStyle w:val="Emphasis"/>
          <w:highlight w:val="yellow"/>
        </w:rPr>
        <w:t xml:space="preserve"> </w:t>
      </w:r>
      <w:r w:rsidRPr="007423C4">
        <w:rPr>
          <w:rStyle w:val="Emphasis"/>
          <w:rFonts w:eastAsia="Calibri"/>
          <w:highlight w:val="yellow"/>
        </w:rPr>
        <w:t>mean</w:t>
      </w:r>
      <w:r w:rsidRPr="007423C4">
        <w:rPr>
          <w:rStyle w:val="Emphasis"/>
          <w:highlight w:val="yellow"/>
        </w:rPr>
        <w:t xml:space="preserve"> </w:t>
      </w:r>
      <w:r w:rsidRPr="007423C4">
        <w:rPr>
          <w:rStyle w:val="Emphasis"/>
          <w:rFonts w:eastAsia="Calibri"/>
          <w:highlight w:val="yellow"/>
        </w:rPr>
        <w:t>the</w:t>
      </w:r>
      <w:r w:rsidRPr="007423C4">
        <w:rPr>
          <w:rStyle w:val="Emphasis"/>
          <w:highlight w:val="yellow"/>
        </w:rPr>
        <w:t xml:space="preserve"> </w:t>
      </w:r>
      <w:r w:rsidRPr="007423C4">
        <w:rPr>
          <w:rStyle w:val="Emphasis"/>
          <w:rFonts w:eastAsia="Calibri"/>
          <w:highlight w:val="yellow"/>
        </w:rPr>
        <w:t>loss</w:t>
      </w:r>
      <w:r w:rsidRPr="007423C4">
        <w:rPr>
          <w:rStyle w:val="Emphasis"/>
          <w:highlight w:val="yellow"/>
        </w:rPr>
        <w:t xml:space="preserve"> </w:t>
      </w:r>
      <w:r w:rsidRPr="007423C4">
        <w:rPr>
          <w:rStyle w:val="Emphasis"/>
          <w:rFonts w:eastAsia="Calibri"/>
          <w:highlight w:val="yellow"/>
        </w:rPr>
        <w:t>of</w:t>
      </w:r>
      <w:r w:rsidRPr="007423C4">
        <w:rPr>
          <w:rStyle w:val="Emphasis"/>
          <w:highlight w:val="yellow"/>
        </w:rPr>
        <w:t xml:space="preserve"> </w:t>
      </w:r>
      <w:r w:rsidRPr="007423C4">
        <w:rPr>
          <w:rStyle w:val="Emphasis"/>
          <w:rFonts w:eastAsia="Calibri"/>
          <w:highlight w:val="yellow"/>
        </w:rPr>
        <w:t>the</w:t>
      </w:r>
      <w:r w:rsidRPr="007423C4">
        <w:rPr>
          <w:rStyle w:val="Emphasis"/>
          <w:highlight w:val="yellow"/>
        </w:rPr>
        <w:t xml:space="preserve"> </w:t>
      </w:r>
      <w:r w:rsidRPr="007423C4">
        <w:rPr>
          <w:rStyle w:val="Emphasis"/>
          <w:rFonts w:eastAsia="Calibri"/>
          <w:highlight w:val="yellow"/>
        </w:rPr>
        <w:t>only</w:t>
      </w:r>
      <w:r w:rsidRPr="007423C4">
        <w:rPr>
          <w:rStyle w:val="Emphasis"/>
          <w:highlight w:val="yellow"/>
        </w:rPr>
        <w:t xml:space="preserve"> </w:t>
      </w:r>
      <w:r w:rsidRPr="007423C4">
        <w:rPr>
          <w:rStyle w:val="Emphasis"/>
          <w:rFonts w:eastAsia="Calibri"/>
          <w:highlight w:val="yellow"/>
        </w:rPr>
        <w:t>known</w:t>
      </w:r>
      <w:r w:rsidRPr="007423C4">
        <w:rPr>
          <w:rStyle w:val="Emphasis"/>
          <w:highlight w:val="yellow"/>
        </w:rPr>
        <w:t xml:space="preserve"> </w:t>
      </w:r>
      <w:r w:rsidRPr="007423C4">
        <w:rPr>
          <w:rStyle w:val="Emphasis"/>
          <w:rFonts w:eastAsia="Calibri"/>
          <w:highlight w:val="yellow"/>
        </w:rPr>
        <w:t>form</w:t>
      </w:r>
      <w:r w:rsidRPr="007423C4">
        <w:rPr>
          <w:rStyle w:val="Emphasis"/>
          <w:highlight w:val="yellow"/>
        </w:rPr>
        <w:t xml:space="preserve"> </w:t>
      </w:r>
      <w:r w:rsidRPr="007423C4">
        <w:rPr>
          <w:rStyle w:val="Emphasis"/>
          <w:rFonts w:eastAsia="Calibri"/>
          <w:highlight w:val="yellow"/>
        </w:rPr>
        <w:t>of</w:t>
      </w:r>
      <w:r w:rsidRPr="007423C4">
        <w:rPr>
          <w:rStyle w:val="Emphasis"/>
          <w:highlight w:val="yellow"/>
        </w:rPr>
        <w:t xml:space="preserve"> </w:t>
      </w:r>
      <w:r w:rsidRPr="007423C4">
        <w:rPr>
          <w:rStyle w:val="Emphasis"/>
          <w:rFonts w:eastAsia="Calibri"/>
          <w:highlight w:val="yellow"/>
        </w:rPr>
        <w:t>intelligent</w:t>
      </w:r>
      <w:r w:rsidRPr="007423C4">
        <w:rPr>
          <w:rStyle w:val="Emphasis"/>
          <w:highlight w:val="yellow"/>
        </w:rPr>
        <w:t xml:space="preserve"> </w:t>
      </w:r>
      <w:r w:rsidRPr="007423C4">
        <w:rPr>
          <w:rStyle w:val="Emphasis"/>
          <w:rFonts w:eastAsia="Calibri"/>
          <w:highlight w:val="yellow"/>
        </w:rPr>
        <w:t>life</w:t>
      </w:r>
      <w:r w:rsidRPr="007423C4">
        <w:rPr>
          <w:rStyle w:val="Emphasis"/>
          <w:highlight w:val="yellow"/>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second</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think</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cause</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loss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occur</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only</w:t>
      </w:r>
      <w:r w:rsidRPr="007423C4">
        <w:rPr>
          <w:sz w:val="12"/>
        </w:rPr>
        <w:t xml:space="preserve"> (</w:t>
      </w:r>
      <w:r w:rsidRPr="007423C4">
        <w:rPr>
          <w:rFonts w:eastAsia="Calibri"/>
          <w:sz w:val="12"/>
        </w:rPr>
        <w:t>known</w:t>
      </w:r>
      <w:r w:rsidRPr="007423C4">
        <w:rPr>
          <w:sz w:val="12"/>
        </w:rPr>
        <w:t xml:space="preserve">) </w:t>
      </w:r>
      <w:r w:rsidRPr="007423C4">
        <w:rPr>
          <w:rFonts w:eastAsia="Calibri"/>
          <w:sz w:val="12"/>
        </w:rPr>
        <w:t>form</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rational</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knowledge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civilization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form</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has</w:t>
      </w:r>
      <w:r w:rsidRPr="007423C4">
        <w:rPr>
          <w:sz w:val="12"/>
        </w:rPr>
        <w:t xml:space="preserve"> </w:t>
      </w:r>
      <w:r w:rsidRPr="007423C4">
        <w:rPr>
          <w:rFonts w:eastAsia="Calibri"/>
          <w:sz w:val="12"/>
        </w:rPr>
        <w:t>created</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thought</w:t>
      </w:r>
      <w:r w:rsidRPr="007423C4">
        <w:rPr>
          <w:sz w:val="12"/>
        </w:rPr>
        <w:t xml:space="preserve"> </w:t>
      </w:r>
      <w:r w:rsidRPr="007423C4">
        <w:rPr>
          <w:rFonts w:eastAsia="Calibri"/>
          <w:sz w:val="12"/>
        </w:rPr>
        <w:t>here</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just</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some</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consider</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destroy</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individual</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heritage</w:t>
      </w:r>
      <w:r w:rsidRPr="007423C4">
        <w:rPr>
          <w:sz w:val="12"/>
        </w:rPr>
        <w:t xml:space="preserve"> </w:t>
      </w:r>
      <w:r w:rsidRPr="007423C4">
        <w:rPr>
          <w:rFonts w:eastAsia="Calibri"/>
          <w:sz w:val="12"/>
        </w:rPr>
        <w:t>monument</w:t>
      </w:r>
      <w:r w:rsidRPr="007423C4">
        <w:rPr>
          <w:sz w:val="12"/>
        </w:rPr>
        <w:t xml:space="preserve"> </w:t>
      </w:r>
      <w:r w:rsidRPr="007423C4">
        <w:rPr>
          <w:rFonts w:eastAsia="Calibri"/>
          <w:sz w:val="12"/>
        </w:rPr>
        <w:t>like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Sphinx</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also</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advances</w:t>
      </w:r>
      <w:r w:rsidRPr="007423C4">
        <w:rPr>
          <w:sz w:val="12"/>
        </w:rPr>
        <w:t xml:space="preserve"> </w:t>
      </w:r>
      <w:r w:rsidRPr="007423C4">
        <w:rPr>
          <w:rFonts w:eastAsia="Calibri"/>
          <w:sz w:val="12"/>
        </w:rPr>
        <w:t>made</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humans</w:t>
      </w:r>
      <w:r w:rsidRPr="007423C4">
        <w:rPr>
          <w:sz w:val="12"/>
        </w:rPr>
        <w:t xml:space="preserve"> </w:t>
      </w:r>
      <w:r w:rsidRPr="007423C4">
        <w:rPr>
          <w:rFonts w:eastAsia="Calibri"/>
          <w:sz w:val="12"/>
        </w:rPr>
        <w:t>over</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past</w:t>
      </w:r>
      <w:r w:rsidRPr="007423C4">
        <w:rPr>
          <w:sz w:val="12"/>
        </w:rPr>
        <w:t xml:space="preserve"> </w:t>
      </w:r>
      <w:r w:rsidRPr="007423C4">
        <w:rPr>
          <w:rFonts w:eastAsia="Calibri"/>
          <w:sz w:val="12"/>
        </w:rPr>
        <w:t>few</w:t>
      </w:r>
      <w:r w:rsidRPr="007423C4">
        <w:rPr>
          <w:sz w:val="12"/>
        </w:rPr>
        <w:t xml:space="preserve"> </w:t>
      </w:r>
      <w:r w:rsidRPr="007423C4">
        <w:rPr>
          <w:rFonts w:eastAsia="Calibri"/>
          <w:sz w:val="12"/>
        </w:rPr>
        <w:t>millennia</w:t>
      </w:r>
      <w:r w:rsidRPr="007423C4">
        <w:rPr>
          <w:sz w:val="12"/>
        </w:rPr>
        <w:t xml:space="preserve"> </w:t>
      </w:r>
      <w:r w:rsidRPr="007423C4">
        <w:rPr>
          <w:rFonts w:eastAsia="Calibri"/>
          <w:sz w:val="12"/>
        </w:rPr>
        <w:t>were</w:t>
      </w:r>
      <w:r w:rsidRPr="007423C4">
        <w:rPr>
          <w:sz w:val="12"/>
        </w:rPr>
        <w:t xml:space="preserve"> </w:t>
      </w:r>
      <w:r w:rsidRPr="007423C4">
        <w:rPr>
          <w:rFonts w:eastAsia="Calibri"/>
          <w:sz w:val="12"/>
        </w:rPr>
        <w:t>lost</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prevented</w:t>
      </w:r>
      <w:r w:rsidRPr="007423C4">
        <w:rPr>
          <w:sz w:val="12"/>
        </w:rPr>
        <w:t xml:space="preserve"> </w:t>
      </w:r>
      <w:r w:rsidRPr="007423C4">
        <w:rPr>
          <w:rFonts w:eastAsia="Calibri"/>
          <w:sz w:val="12"/>
        </w:rPr>
        <w:t>from</w:t>
      </w:r>
      <w:r w:rsidRPr="007423C4">
        <w:rPr>
          <w:sz w:val="12"/>
        </w:rPr>
        <w:t xml:space="preserve"> </w:t>
      </w:r>
      <w:r w:rsidRPr="007423C4">
        <w:rPr>
          <w:rFonts w:eastAsia="Calibri"/>
          <w:sz w:val="12"/>
        </w:rPr>
        <w:t>progressing</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related</w:t>
      </w:r>
      <w:r w:rsidRPr="007423C4">
        <w:rPr>
          <w:sz w:val="12"/>
        </w:rPr>
        <w:t xml:space="preserve"> </w:t>
      </w:r>
      <w:r w:rsidRPr="007423C4">
        <w:rPr>
          <w:rFonts w:eastAsia="Calibri"/>
          <w:sz w:val="12"/>
        </w:rPr>
        <w:t>argument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made</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those</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feel</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something</w:t>
      </w:r>
      <w:r w:rsidRPr="007423C4">
        <w:rPr>
          <w:sz w:val="12"/>
        </w:rPr>
        <w:t xml:space="preserve"> </w:t>
      </w:r>
      <w:r w:rsidRPr="007423C4">
        <w:rPr>
          <w:rFonts w:eastAsia="Calibri"/>
          <w:sz w:val="12"/>
        </w:rPr>
        <w:t>special</w:t>
      </w:r>
      <w:r w:rsidRPr="007423C4">
        <w:rPr>
          <w:sz w:val="12"/>
        </w:rPr>
        <w:t xml:space="preserve"> </w:t>
      </w:r>
      <w:r w:rsidRPr="007423C4">
        <w:rPr>
          <w:rFonts w:eastAsia="Calibri"/>
          <w:sz w:val="12"/>
        </w:rPr>
        <w:t>about</w:t>
      </w:r>
      <w:r w:rsidRPr="007423C4">
        <w:rPr>
          <w:sz w:val="12"/>
        </w:rPr>
        <w:t xml:space="preserve"> </w:t>
      </w:r>
      <w:r w:rsidRPr="007423C4">
        <w:rPr>
          <w:rStyle w:val="StyleUnderline"/>
          <w:rFonts w:eastAsia="Calibri"/>
          <w:highlight w:val="yellow"/>
        </w:rPr>
        <w:t>humans</w:t>
      </w:r>
      <w:r w:rsidRPr="007423C4">
        <w:rPr>
          <w:rStyle w:val="StyleUnderline"/>
          <w:highlight w:val="yellow"/>
        </w:rPr>
        <w:t xml:space="preserve">’ </w:t>
      </w:r>
      <w:r w:rsidRPr="007423C4">
        <w:rPr>
          <w:rStyle w:val="StyleUnderline"/>
          <w:rFonts w:eastAsia="Calibri"/>
          <w:highlight w:val="yellow"/>
        </w:rPr>
        <w:t>capacity</w:t>
      </w:r>
      <w:r w:rsidRPr="007423C4">
        <w:rPr>
          <w:rStyle w:val="StyleUnderline"/>
          <w:highlight w:val="yellow"/>
        </w:rPr>
        <w:t xml:space="preserve"> </w:t>
      </w:r>
      <w:r w:rsidRPr="007423C4">
        <w:rPr>
          <w:rStyle w:val="StyleUnderline"/>
          <w:rFonts w:eastAsia="Calibri"/>
          <w:highlight w:val="yellow"/>
        </w:rPr>
        <w:t>for</w:t>
      </w:r>
      <w:r w:rsidRPr="007423C4">
        <w:rPr>
          <w:rStyle w:val="StyleUnderline"/>
          <w:highlight w:val="yellow"/>
        </w:rPr>
        <w:t xml:space="preserve"> </w:t>
      </w:r>
      <w:r w:rsidRPr="007423C4">
        <w:rPr>
          <w:rStyle w:val="StyleUnderline"/>
          <w:rFonts w:eastAsia="Calibri"/>
          <w:highlight w:val="yellow"/>
        </w:rPr>
        <w:t>rationality</w:t>
      </w:r>
      <w:r w:rsidRPr="007423C4">
        <w:rPr>
          <w:sz w:val="12"/>
          <w:highlight w:val="yellow"/>
        </w:rPr>
        <w:t xml:space="preserve"> </w:t>
      </w:r>
      <w:r w:rsidRPr="007423C4">
        <w:rPr>
          <w:rFonts w:eastAsia="Calibri"/>
          <w:sz w:val="12"/>
        </w:rPr>
        <w:t>which</w:t>
      </w:r>
      <w:r w:rsidRPr="007423C4">
        <w:rPr>
          <w:sz w:val="12"/>
        </w:rPr>
        <w:t xml:space="preserve"> </w:t>
      </w:r>
      <w:r w:rsidRPr="007423C4">
        <w:rPr>
          <w:rStyle w:val="StyleUnderline"/>
          <w:rFonts w:eastAsia="Calibri"/>
          <w:highlight w:val="yellow"/>
        </w:rPr>
        <w:t>is</w:t>
      </w:r>
      <w:r w:rsidRPr="007423C4">
        <w:rPr>
          <w:rStyle w:val="StyleUnderline"/>
          <w:highlight w:val="yellow"/>
        </w:rPr>
        <w:t xml:space="preserve"> </w:t>
      </w:r>
      <w:proofErr w:type="gramStart"/>
      <w:r w:rsidRPr="007423C4">
        <w:rPr>
          <w:rStyle w:val="StyleUnderline"/>
          <w:rFonts w:eastAsia="Calibri"/>
          <w:highlight w:val="yellow"/>
        </w:rPr>
        <w:t>valuable</w:t>
      </w:r>
      <w:r w:rsidRPr="007423C4">
        <w:rPr>
          <w:rStyle w:val="StyleUnderline"/>
          <w:highlight w:val="yellow"/>
        </w:rPr>
        <w:t xml:space="preserve"> </w:t>
      </w:r>
      <w:r w:rsidRPr="007423C4">
        <w:rPr>
          <w:rStyle w:val="StyleUnderline"/>
          <w:rFonts w:eastAsia="Calibri"/>
          <w:highlight w:val="yellow"/>
        </w:rPr>
        <w:t>in</w:t>
      </w:r>
      <w:r w:rsidRPr="007423C4">
        <w:rPr>
          <w:rStyle w:val="StyleUnderline"/>
          <w:highlight w:val="yellow"/>
        </w:rPr>
        <w:t xml:space="preserve"> </w:t>
      </w:r>
      <w:r w:rsidRPr="007423C4">
        <w:rPr>
          <w:rStyle w:val="StyleUnderline"/>
          <w:rFonts w:eastAsia="Calibri"/>
          <w:highlight w:val="yellow"/>
        </w:rPr>
        <w:t>itself</w:t>
      </w:r>
      <w:proofErr w:type="gramEnd"/>
      <w:r w:rsidRPr="007423C4">
        <w:rPr>
          <w:sz w:val="12"/>
        </w:rPr>
        <w:t xml:space="preserve">. </w:t>
      </w:r>
      <w:r w:rsidRPr="007423C4">
        <w:rPr>
          <w:rFonts w:eastAsia="Calibri"/>
          <w:sz w:val="12"/>
        </w:rPr>
        <w:t>Since</w:t>
      </w:r>
      <w:r w:rsidRPr="007423C4">
        <w:rPr>
          <w:sz w:val="12"/>
        </w:rPr>
        <w:t xml:space="preserve"> </w:t>
      </w:r>
      <w:r w:rsidRPr="007423C4">
        <w:rPr>
          <w:rFonts w:eastAsia="Calibri"/>
          <w:sz w:val="12"/>
        </w:rPr>
        <w:t>humans</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only</w:t>
      </w:r>
      <w:r w:rsidRPr="007423C4">
        <w:rPr>
          <w:sz w:val="12"/>
        </w:rPr>
        <w:t xml:space="preserve"> </w:t>
      </w:r>
      <w:r w:rsidRPr="007423C4">
        <w:rPr>
          <w:rFonts w:eastAsia="Calibri"/>
          <w:sz w:val="12"/>
        </w:rPr>
        <w:t>intelligent</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know</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loss</w:t>
      </w:r>
      <w:proofErr w:type="gramStart"/>
      <w:r w:rsidRPr="007423C4">
        <w:rPr>
          <w:sz w:val="12"/>
        </w:rPr>
        <w:t xml:space="preserve">, </w:t>
      </w:r>
      <w:r w:rsidRPr="007423C4">
        <w:rPr>
          <w:rFonts w:eastAsia="Calibri"/>
          <w:sz w:val="12"/>
        </w:rPr>
        <w:t>in</w:t>
      </w:r>
      <w:r w:rsidRPr="007423C4">
        <w:rPr>
          <w:sz w:val="12"/>
        </w:rPr>
        <w:t xml:space="preserve"> </w:t>
      </w:r>
      <w:r w:rsidRPr="007423C4">
        <w:rPr>
          <w:rFonts w:eastAsia="Calibri"/>
          <w:sz w:val="12"/>
        </w:rPr>
        <w:t>itself</w:t>
      </w:r>
      <w:r w:rsidRPr="007423C4">
        <w:rPr>
          <w:sz w:val="12"/>
        </w:rPr>
        <w:t xml:space="preserve">, </w:t>
      </w:r>
      <w:r w:rsidRPr="007423C4">
        <w:rPr>
          <w:rFonts w:eastAsia="Calibri"/>
          <w:sz w:val="12"/>
        </w:rPr>
        <w:t>to</w:t>
      </w:r>
      <w:proofErr w:type="gramEnd"/>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world</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end</w:t>
      </w:r>
      <w:r w:rsidRPr="007423C4">
        <w:rPr>
          <w:sz w:val="12"/>
        </w:rPr>
        <w:t xml:space="preserve">. </w:t>
      </w:r>
      <w:r w:rsidRPr="007423C4">
        <w:rPr>
          <w:rFonts w:eastAsia="Calibri"/>
          <w:sz w:val="12"/>
        </w:rPr>
        <w:t>I</w:t>
      </w:r>
      <w:r w:rsidRPr="007423C4">
        <w:rPr>
          <w:sz w:val="12"/>
        </w:rPr>
        <w:t xml:space="preserve"> </w:t>
      </w:r>
      <w:r w:rsidRPr="007423C4">
        <w:rPr>
          <w:rFonts w:eastAsia="Calibri"/>
          <w:sz w:val="12"/>
        </w:rPr>
        <w:t>admit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w:t>
      </w:r>
      <w:r w:rsidRPr="007423C4">
        <w:rPr>
          <w:sz w:val="12"/>
        </w:rPr>
        <w:t xml:space="preserve"> </w:t>
      </w:r>
      <w:r w:rsidRPr="007423C4">
        <w:rPr>
          <w:rFonts w:eastAsia="Calibri"/>
          <w:sz w:val="12"/>
        </w:rPr>
        <w:t>struggle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fully</w:t>
      </w:r>
      <w:r w:rsidRPr="007423C4">
        <w:rPr>
          <w:sz w:val="12"/>
        </w:rPr>
        <w:t xml:space="preserve"> </w:t>
      </w:r>
      <w:r w:rsidRPr="007423C4">
        <w:rPr>
          <w:rFonts w:eastAsia="Calibri"/>
          <w:sz w:val="12"/>
        </w:rPr>
        <w:t>appreciate</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thought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seems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me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Henry</w:t>
      </w:r>
      <w:r w:rsidRPr="007423C4">
        <w:rPr>
          <w:sz w:val="12"/>
        </w:rPr>
        <w:t xml:space="preserve"> </w:t>
      </w:r>
      <w:r w:rsidRPr="007423C4">
        <w:rPr>
          <w:rFonts w:eastAsia="Calibri"/>
          <w:sz w:val="12"/>
        </w:rPr>
        <w:t>Sidgwick</w:t>
      </w:r>
      <w:r w:rsidRPr="007423C4">
        <w:rPr>
          <w:sz w:val="12"/>
        </w:rPr>
        <w:t xml:space="preserve"> </w:t>
      </w:r>
      <w:r w:rsidRPr="007423C4">
        <w:rPr>
          <w:rFonts w:eastAsia="Calibri"/>
          <w:sz w:val="12"/>
        </w:rPr>
        <w:t>was</w:t>
      </w:r>
      <w:r w:rsidRPr="007423C4">
        <w:rPr>
          <w:sz w:val="12"/>
        </w:rPr>
        <w:t xml:space="preserve"> </w:t>
      </w:r>
      <w:r w:rsidRPr="007423C4">
        <w:rPr>
          <w:rFonts w:eastAsia="Calibri"/>
          <w:sz w:val="12"/>
        </w:rPr>
        <w:t>correct</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thinking</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these</w:t>
      </w:r>
      <w:r w:rsidRPr="007423C4">
        <w:rPr>
          <w:sz w:val="12"/>
        </w:rPr>
        <w:t xml:space="preserve"> </w:t>
      </w:r>
      <w:r w:rsidRPr="007423C4">
        <w:rPr>
          <w:rFonts w:eastAsia="Calibri"/>
          <w:sz w:val="12"/>
        </w:rPr>
        <w:t>things</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only</w:t>
      </w:r>
      <w:r w:rsidRPr="007423C4">
        <w:rPr>
          <w:sz w:val="12"/>
        </w:rPr>
        <w:t xml:space="preserve"> </w:t>
      </w:r>
      <w:r w:rsidRPr="007423C4">
        <w:rPr>
          <w:rFonts w:eastAsia="Calibri"/>
          <w:sz w:val="12"/>
        </w:rPr>
        <w:t>important</w:t>
      </w:r>
      <w:r w:rsidRPr="007423C4">
        <w:rPr>
          <w:sz w:val="12"/>
        </w:rPr>
        <w:t xml:space="preserve"> </w:t>
      </w:r>
      <w:r w:rsidRPr="007423C4">
        <w:rPr>
          <w:rFonts w:eastAsia="Calibri"/>
          <w:sz w:val="12"/>
        </w:rPr>
        <w:t>insofar</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they</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important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humans</w:t>
      </w:r>
      <w:r w:rsidRPr="007423C4">
        <w:rPr>
          <w:sz w:val="12"/>
        </w:rPr>
        <w:t xml:space="preserve"> (</w:t>
      </w:r>
      <w:r w:rsidRPr="007423C4">
        <w:rPr>
          <w:rFonts w:eastAsia="Calibri"/>
          <w:sz w:val="12"/>
        </w:rPr>
        <w:t>Sidgwick</w:t>
      </w:r>
      <w:r w:rsidRPr="007423C4">
        <w:rPr>
          <w:sz w:val="12"/>
        </w:rPr>
        <w:t xml:space="preserve"> 1874, </w:t>
      </w:r>
      <w:r w:rsidRPr="007423C4">
        <w:rPr>
          <w:rFonts w:eastAsia="Calibri"/>
          <w:sz w:val="12"/>
        </w:rPr>
        <w:t>I</w:t>
      </w:r>
      <w:r w:rsidRPr="007423C4">
        <w:rPr>
          <w:sz w:val="12"/>
        </w:rPr>
        <w:t>.</w:t>
      </w:r>
      <w:r w:rsidRPr="007423C4">
        <w:rPr>
          <w:rFonts w:eastAsia="Calibri"/>
          <w:sz w:val="12"/>
        </w:rPr>
        <w:t>IX</w:t>
      </w:r>
      <w:r w:rsidRPr="007423C4">
        <w:rPr>
          <w:sz w:val="12"/>
        </w:rPr>
        <w:t xml:space="preserve">.4).5 </w:t>
      </w:r>
      <w:r w:rsidRPr="007423C4">
        <w:rPr>
          <w:rFonts w:eastAsia="Calibri"/>
          <w:sz w:val="12"/>
        </w:rPr>
        <w:t>If</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form</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intelligent</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future</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lament</w:t>
      </w:r>
      <w:r w:rsidRPr="007423C4">
        <w:rPr>
          <w:sz w:val="12"/>
        </w:rPr>
        <w:t xml:space="preserve"> </w:t>
      </w:r>
      <w:r w:rsidRPr="007423C4">
        <w:rPr>
          <w:rFonts w:eastAsia="Calibri"/>
          <w:sz w:val="12"/>
        </w:rPr>
        <w:t>its</w:t>
      </w:r>
      <w:r w:rsidRPr="007423C4">
        <w:rPr>
          <w:sz w:val="12"/>
        </w:rPr>
        <w:t xml:space="preserve"> </w:t>
      </w:r>
      <w:r w:rsidRPr="007423C4">
        <w:rPr>
          <w:rFonts w:eastAsia="Calibri"/>
          <w:sz w:val="12"/>
        </w:rPr>
        <w:t>loss</w:t>
      </w:r>
      <w:r w:rsidRPr="007423C4">
        <w:rPr>
          <w:sz w:val="12"/>
        </w:rPr>
        <w:t xml:space="preserve"> </w:t>
      </w:r>
      <w:r w:rsidRPr="007423C4">
        <w:rPr>
          <w:rFonts w:eastAsia="Calibri"/>
          <w:sz w:val="12"/>
        </w:rPr>
        <w:t>since</w:t>
      </w:r>
      <w:r w:rsidRPr="007423C4">
        <w:rPr>
          <w:sz w:val="12"/>
        </w:rPr>
        <w:t xml:space="preserve"> </w:t>
      </w:r>
      <w:r w:rsidRPr="007423C4">
        <w:rPr>
          <w:rFonts w:eastAsia="Calibri"/>
          <w:sz w:val="12"/>
        </w:rPr>
        <w:t>intelligent</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only</w:t>
      </w:r>
      <w:r w:rsidRPr="007423C4">
        <w:rPr>
          <w:sz w:val="12"/>
        </w:rPr>
        <w:t xml:space="preserve"> </w:t>
      </w:r>
      <w:r w:rsidRPr="007423C4">
        <w:rPr>
          <w:rFonts w:eastAsia="Calibri"/>
          <w:sz w:val="12"/>
        </w:rPr>
        <w:t>form</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capable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appreciating</w:t>
      </w:r>
      <w:r w:rsidRPr="007423C4">
        <w:rPr>
          <w:sz w:val="12"/>
        </w:rPr>
        <w:t xml:space="preserve"> </w:t>
      </w:r>
      <w:r w:rsidRPr="007423C4">
        <w:rPr>
          <w:rFonts w:eastAsia="Calibri"/>
          <w:sz w:val="12"/>
        </w:rPr>
        <w:t>intelligence</w:t>
      </w:r>
      <w:r w:rsidRPr="007423C4">
        <w:rPr>
          <w:sz w:val="12"/>
        </w:rPr>
        <w:t xml:space="preserve">? </w:t>
      </w:r>
      <w:r w:rsidRPr="007423C4">
        <w:rPr>
          <w:rFonts w:eastAsia="Calibri"/>
          <w:sz w:val="12"/>
        </w:rPr>
        <w:t>Similarly</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with</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rational</w:t>
      </w:r>
      <w:r w:rsidRPr="007423C4">
        <w:rPr>
          <w:sz w:val="12"/>
        </w:rPr>
        <w:t xml:space="preserve"> </w:t>
      </w:r>
      <w:r w:rsidRPr="007423C4">
        <w:rPr>
          <w:rFonts w:eastAsia="Calibri"/>
          <w:sz w:val="12"/>
        </w:rPr>
        <w:t>capacity</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appreciate</w:t>
      </w:r>
      <w:r w:rsidRPr="007423C4">
        <w:rPr>
          <w:sz w:val="12"/>
        </w:rPr>
        <w:t xml:space="preserve"> </w:t>
      </w:r>
      <w:r w:rsidRPr="007423C4">
        <w:rPr>
          <w:rFonts w:eastAsia="Calibri"/>
          <w:sz w:val="12"/>
        </w:rPr>
        <w:t>historic</w:t>
      </w:r>
      <w:r w:rsidRPr="007423C4">
        <w:rPr>
          <w:sz w:val="12"/>
        </w:rPr>
        <w:t xml:space="preserve"> </w:t>
      </w:r>
      <w:r w:rsidRPr="007423C4">
        <w:rPr>
          <w:rFonts w:eastAsia="Calibri"/>
          <w:sz w:val="12"/>
        </w:rPr>
        <w:t>monuments</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civil</w:t>
      </w:r>
      <w:r w:rsidRPr="007423C4">
        <w:rPr>
          <w:sz w:val="12"/>
        </w:rPr>
        <w:t xml:space="preserve"> </w:t>
      </w:r>
      <w:r w:rsidRPr="007423C4">
        <w:rPr>
          <w:rFonts w:eastAsia="Calibri"/>
          <w:sz w:val="12"/>
        </w:rPr>
        <w:t>progress</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negatively</w:t>
      </w:r>
      <w:r w:rsidRPr="007423C4">
        <w:rPr>
          <w:sz w:val="12"/>
        </w:rPr>
        <w:t xml:space="preserve"> </w:t>
      </w:r>
      <w:r w:rsidRPr="007423C4">
        <w:rPr>
          <w:rFonts w:eastAsia="Calibri"/>
          <w:sz w:val="12"/>
        </w:rPr>
        <w:t>affected</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even</w:t>
      </w:r>
      <w:r w:rsidRPr="007423C4">
        <w:rPr>
          <w:sz w:val="12"/>
        </w:rPr>
        <w:t xml:space="preserve"> </w:t>
      </w:r>
      <w:r w:rsidRPr="007423C4">
        <w:rPr>
          <w:rFonts w:eastAsia="Calibri"/>
          <w:sz w:val="12"/>
        </w:rPr>
        <w:t>notice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loss</w:t>
      </w:r>
      <w:r w:rsidRPr="007423C4">
        <w:rPr>
          <w:sz w:val="12"/>
        </w:rPr>
        <w:t xml:space="preserve">?6 </w:t>
      </w:r>
      <w:r w:rsidRPr="007423C4">
        <w:rPr>
          <w:rFonts w:eastAsia="Calibri"/>
          <w:sz w:val="12"/>
        </w:rPr>
        <w:t>However</w:t>
      </w:r>
      <w:r w:rsidRPr="007423C4">
        <w:rPr>
          <w:sz w:val="12"/>
        </w:rPr>
        <w:t xml:space="preserve">, </w:t>
      </w:r>
      <w:r w:rsidRPr="007423C4">
        <w:rPr>
          <w:rFonts w:eastAsia="Calibri"/>
          <w:sz w:val="12"/>
        </w:rPr>
        <w:t>even</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nothing</w:t>
      </w:r>
      <w:r w:rsidRPr="007423C4">
        <w:rPr>
          <w:sz w:val="12"/>
        </w:rPr>
        <w:t xml:space="preserve"> </w:t>
      </w:r>
      <w:r w:rsidRPr="007423C4">
        <w:rPr>
          <w:rFonts w:eastAsia="Calibri"/>
          <w:sz w:val="12"/>
        </w:rPr>
        <w:t>special</w:t>
      </w:r>
      <w:r w:rsidRPr="007423C4">
        <w:rPr>
          <w:sz w:val="12"/>
        </w:rPr>
        <w:t xml:space="preserve"> </w:t>
      </w:r>
      <w:r w:rsidRPr="007423C4">
        <w:rPr>
          <w:rFonts w:eastAsia="Calibri"/>
          <w:sz w:val="12"/>
        </w:rPr>
        <w:t>about</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rationality</w:t>
      </w:r>
      <w:r w:rsidRPr="007423C4">
        <w:rPr>
          <w:sz w:val="12"/>
        </w:rPr>
        <w:t xml:space="preserve">, </w:t>
      </w:r>
      <w:r w:rsidRPr="007423C4">
        <w:rPr>
          <w:rFonts w:eastAsia="Calibri"/>
          <w:sz w:val="12"/>
        </w:rPr>
        <w:t>just</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some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try</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prevent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nonhuman</w:t>
      </w:r>
      <w:r w:rsidRPr="007423C4">
        <w:rPr>
          <w:sz w:val="12"/>
        </w:rPr>
        <w:t xml:space="preserve"> </w:t>
      </w:r>
      <w:r w:rsidRPr="007423C4">
        <w:rPr>
          <w:rFonts w:eastAsia="Calibri"/>
          <w:sz w:val="12"/>
        </w:rPr>
        <w:t>animal</w:t>
      </w:r>
      <w:r w:rsidRPr="007423C4">
        <w:rPr>
          <w:sz w:val="12"/>
        </w:rPr>
        <w:t xml:space="preserve"> </w:t>
      </w:r>
      <w:r w:rsidRPr="007423C4">
        <w:rPr>
          <w:rFonts w:eastAsia="Calibri"/>
          <w:sz w:val="12"/>
        </w:rPr>
        <w:t>species</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think</w:t>
      </w:r>
      <w:r w:rsidRPr="007423C4">
        <w:rPr>
          <w:sz w:val="12"/>
        </w:rPr>
        <w:t xml:space="preserve"> </w:t>
      </w:r>
      <w:r w:rsidRPr="007423C4">
        <w:rPr>
          <w:rFonts w:eastAsia="Calibri"/>
          <w:sz w:val="12"/>
        </w:rPr>
        <w:t>that</w:t>
      </w:r>
      <w:r w:rsidRPr="007423C4">
        <w:rPr>
          <w:sz w:val="12"/>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thought</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well</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earlier</w:t>
      </w:r>
      <w:r w:rsidRPr="007423C4">
        <w:rPr>
          <w:sz w:val="12"/>
        </w:rPr>
        <w:t xml:space="preserve"> </w:t>
      </w:r>
      <w:r w:rsidRPr="007423C4">
        <w:rPr>
          <w:rFonts w:eastAsia="Calibri"/>
          <w:sz w:val="12"/>
        </w:rPr>
        <w:t>examples</w:t>
      </w:r>
      <w:r w:rsidRPr="007423C4">
        <w:rPr>
          <w:sz w:val="12"/>
        </w:rPr>
        <w:t xml:space="preserve">, </w:t>
      </w:r>
      <w:r w:rsidRPr="007423C4">
        <w:rPr>
          <w:rFonts w:eastAsia="Calibri"/>
          <w:sz w:val="12"/>
        </w:rPr>
        <w:t>must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somehow</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bad</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world</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were</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more</w:t>
      </w:r>
      <w:r w:rsidRPr="007423C4">
        <w:rPr>
          <w:sz w:val="12"/>
        </w:rPr>
        <w:t xml:space="preserve"> </w:t>
      </w:r>
      <w:r w:rsidRPr="007423C4">
        <w:rPr>
          <w:rFonts w:eastAsia="Calibri"/>
          <w:sz w:val="12"/>
        </w:rPr>
        <w:t>humans</w:t>
      </w:r>
      <w:r w:rsidRPr="007423C4">
        <w:rPr>
          <w:sz w:val="12"/>
        </w:rPr>
        <w:t xml:space="preserve"> </w:t>
      </w:r>
      <w:r w:rsidRPr="007423C4">
        <w:rPr>
          <w:rFonts w:eastAsia="Calibri"/>
          <w:sz w:val="12"/>
        </w:rPr>
        <w:t>even</w:t>
      </w:r>
      <w:r w:rsidRPr="007423C4">
        <w:rPr>
          <w:sz w:val="12"/>
        </w:rPr>
        <w:t xml:space="preserve"> </w:t>
      </w:r>
      <w:r w:rsidRPr="007423C4">
        <w:rPr>
          <w:rFonts w:eastAsia="Calibri"/>
          <w:sz w:val="12"/>
        </w:rPr>
        <w:t>though</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whom</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bad</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may</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so</w:t>
      </w:r>
      <w:r w:rsidRPr="007423C4">
        <w:rPr>
          <w:sz w:val="12"/>
        </w:rPr>
        <w:t xml:space="preserve"> </w:t>
      </w:r>
      <w:r w:rsidRPr="007423C4">
        <w:rPr>
          <w:rFonts w:eastAsia="Calibri"/>
          <w:sz w:val="12"/>
        </w:rPr>
        <w:t>but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only</w:t>
      </w:r>
      <w:r w:rsidRPr="007423C4">
        <w:rPr>
          <w:sz w:val="12"/>
        </w:rPr>
        <w:t xml:space="preserve"> </w:t>
      </w:r>
      <w:r w:rsidRPr="007423C4">
        <w:rPr>
          <w:rFonts w:eastAsia="Calibri"/>
          <w:sz w:val="12"/>
        </w:rPr>
        <w:t>way</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understand</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impersonally</w:t>
      </w:r>
      <w:r w:rsidRPr="007423C4">
        <w:rPr>
          <w:sz w:val="12"/>
        </w:rPr>
        <w:t xml:space="preserve">. </w:t>
      </w:r>
      <w:r w:rsidRPr="007423C4">
        <w:rPr>
          <w:rFonts w:eastAsia="Calibri"/>
          <w:sz w:val="12"/>
        </w:rPr>
        <w:t>Since</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concerned</w:t>
      </w:r>
      <w:r w:rsidRPr="007423C4">
        <w:rPr>
          <w:sz w:val="12"/>
        </w:rPr>
        <w:t xml:space="preserve"> </w:t>
      </w:r>
      <w:r w:rsidRPr="007423C4">
        <w:rPr>
          <w:rFonts w:eastAsia="Calibri"/>
          <w:sz w:val="12"/>
        </w:rPr>
        <w:t>with</w:t>
      </w:r>
      <w:r w:rsidRPr="007423C4">
        <w:rPr>
          <w:sz w:val="12"/>
        </w:rPr>
        <w:t xml:space="preserve"> </w:t>
      </w:r>
      <w:r w:rsidRPr="007423C4">
        <w:rPr>
          <w:rFonts w:eastAsia="Calibri"/>
          <w:sz w:val="12"/>
        </w:rPr>
        <w:t>wrongness</w:t>
      </w:r>
      <w:r w:rsidRPr="007423C4">
        <w:rPr>
          <w:sz w:val="12"/>
        </w:rPr>
        <w:t xml:space="preserve"> </w:t>
      </w:r>
      <w:r w:rsidRPr="007423C4">
        <w:rPr>
          <w:rFonts w:eastAsia="Calibri"/>
          <w:sz w:val="12"/>
        </w:rPr>
        <w:t>rather</w:t>
      </w:r>
      <w:r w:rsidRPr="007423C4">
        <w:rPr>
          <w:sz w:val="12"/>
        </w:rPr>
        <w:t xml:space="preserve"> </w:t>
      </w:r>
      <w:r w:rsidRPr="007423C4">
        <w:rPr>
          <w:rFonts w:eastAsia="Calibri"/>
          <w:sz w:val="12"/>
        </w:rPr>
        <w:t>than</w:t>
      </w:r>
      <w:r w:rsidRPr="007423C4">
        <w:rPr>
          <w:sz w:val="12"/>
        </w:rPr>
        <w:t xml:space="preserve"> </w:t>
      </w:r>
      <w:r w:rsidRPr="007423C4">
        <w:rPr>
          <w:rFonts w:eastAsia="Calibri"/>
          <w:sz w:val="12"/>
        </w:rPr>
        <w:t>badness</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must</w:t>
      </w:r>
      <w:r w:rsidRPr="007423C4">
        <w:rPr>
          <w:sz w:val="12"/>
        </w:rPr>
        <w:t xml:space="preserve"> </w:t>
      </w:r>
      <w:r w:rsidRPr="007423C4">
        <w:rPr>
          <w:rFonts w:eastAsia="Calibri"/>
          <w:sz w:val="12"/>
        </w:rPr>
        <w:t>ask</w:t>
      </w:r>
      <w:r w:rsidRPr="007423C4">
        <w:rPr>
          <w:sz w:val="12"/>
        </w:rPr>
        <w:t xml:space="preserve"> </w:t>
      </w:r>
      <w:r w:rsidRPr="007423C4">
        <w:rPr>
          <w:rFonts w:eastAsia="Calibri"/>
          <w:sz w:val="12"/>
        </w:rPr>
        <w:t>whether</w:t>
      </w:r>
      <w:r w:rsidRPr="007423C4">
        <w:rPr>
          <w:sz w:val="12"/>
        </w:rPr>
        <w:t xml:space="preserve"> </w:t>
      </w:r>
      <w:r w:rsidRPr="007423C4">
        <w:rPr>
          <w:rFonts w:eastAsia="Calibri"/>
          <w:sz w:val="12"/>
        </w:rPr>
        <w:t>something</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impacts</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one</w:t>
      </w:r>
      <w:r w:rsidRPr="007423C4">
        <w:rPr>
          <w:sz w:val="12"/>
        </w:rPr>
        <w:t>’</w:t>
      </w:r>
      <w:r w:rsidRPr="007423C4">
        <w:rPr>
          <w:rFonts w:eastAsia="Calibri"/>
          <w:sz w:val="12"/>
        </w:rPr>
        <w:t>s</w:t>
      </w:r>
      <w:r w:rsidRPr="007423C4">
        <w:rPr>
          <w:sz w:val="12"/>
        </w:rPr>
        <w:t xml:space="preserve"> </w:t>
      </w:r>
      <w:r w:rsidRPr="007423C4">
        <w:rPr>
          <w:rFonts w:eastAsia="Calibri"/>
          <w:sz w:val="12"/>
        </w:rPr>
        <w:t>well</w:t>
      </w:r>
      <w:r w:rsidRPr="007423C4">
        <w:rPr>
          <w:sz w:val="12"/>
        </w:rPr>
        <w:t>-</w:t>
      </w:r>
      <w:r w:rsidRPr="007423C4">
        <w:rPr>
          <w:rFonts w:eastAsia="Calibri"/>
          <w:sz w:val="12"/>
        </w:rPr>
        <w:t>being</w:t>
      </w:r>
      <w:r w:rsidRPr="007423C4">
        <w:rPr>
          <w:sz w:val="12"/>
        </w:rPr>
        <w:t xml:space="preserve">, </w:t>
      </w:r>
      <w:r w:rsidRPr="007423C4">
        <w:rPr>
          <w:rFonts w:eastAsia="Calibri"/>
          <w:sz w:val="12"/>
        </w:rPr>
        <w:t>status</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claims</w:t>
      </w:r>
      <w:r w:rsidRPr="007423C4">
        <w:rPr>
          <w:sz w:val="12"/>
        </w:rPr>
        <w:t xml:space="preserve"> </w:t>
      </w:r>
      <w:r w:rsidRPr="007423C4">
        <w:rPr>
          <w:rFonts w:eastAsia="Calibri"/>
          <w:sz w:val="12"/>
        </w:rPr>
        <w:t>can</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saw</w:t>
      </w:r>
      <w:r w:rsidRPr="007423C4">
        <w:rPr>
          <w:sz w:val="12"/>
        </w:rPr>
        <w:t xml:space="preserve"> </w:t>
      </w:r>
      <w:r w:rsidRPr="007423C4">
        <w:rPr>
          <w:rFonts w:eastAsia="Calibri"/>
          <w:sz w:val="12"/>
        </w:rPr>
        <w:t>earlier</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proofErr w:type="spellStart"/>
      <w:r w:rsidRPr="007423C4">
        <w:rPr>
          <w:rFonts w:eastAsia="Calibri"/>
          <w:sz w:val="12"/>
        </w:rPr>
        <w:t>contractualist</w:t>
      </w:r>
      <w:proofErr w:type="spellEnd"/>
      <w:r w:rsidRPr="007423C4">
        <w:rPr>
          <w:sz w:val="12"/>
        </w:rPr>
        <w:t xml:space="preserve"> </w:t>
      </w:r>
      <w:r w:rsidRPr="007423C4">
        <w:rPr>
          <w:rFonts w:eastAsia="Calibri"/>
          <w:sz w:val="12"/>
        </w:rPr>
        <w:t>framework</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must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personal</w:t>
      </w:r>
      <w:r w:rsidRPr="007423C4">
        <w:rPr>
          <w:sz w:val="12"/>
        </w:rPr>
        <w:t xml:space="preserve"> </w:t>
      </w:r>
      <w:r w:rsidRPr="007423C4">
        <w:rPr>
          <w:rFonts w:eastAsia="Calibri"/>
          <w:sz w:val="12"/>
        </w:rPr>
        <w:t>rather</w:t>
      </w:r>
      <w:r w:rsidRPr="007423C4">
        <w:rPr>
          <w:sz w:val="12"/>
        </w:rPr>
        <w:t xml:space="preserve"> </w:t>
      </w:r>
      <w:r w:rsidRPr="007423C4">
        <w:rPr>
          <w:rFonts w:eastAsia="Calibri"/>
          <w:sz w:val="12"/>
        </w:rPr>
        <w:t>than</w:t>
      </w:r>
      <w:r w:rsidRPr="007423C4">
        <w:rPr>
          <w:sz w:val="12"/>
        </w:rPr>
        <w:t xml:space="preserve"> </w:t>
      </w:r>
      <w:r w:rsidRPr="007423C4">
        <w:rPr>
          <w:rFonts w:eastAsia="Calibri"/>
          <w:sz w:val="12"/>
        </w:rPr>
        <w:t>impersonal</w:t>
      </w:r>
      <w:r w:rsidRPr="007423C4">
        <w:rPr>
          <w:sz w:val="12"/>
        </w:rPr>
        <w:t xml:space="preserve"> </w:t>
      </w:r>
      <w:proofErr w:type="gramStart"/>
      <w:r w:rsidRPr="007423C4">
        <w:rPr>
          <w:rFonts w:eastAsia="Calibri"/>
          <w:sz w:val="12"/>
        </w:rPr>
        <w:t>in</w:t>
      </w:r>
      <w:r w:rsidRPr="007423C4">
        <w:rPr>
          <w:sz w:val="12"/>
        </w:rPr>
        <w:t xml:space="preserve"> </w:t>
      </w:r>
      <w:r w:rsidRPr="007423C4">
        <w:rPr>
          <w:rFonts w:eastAsia="Calibri"/>
          <w:sz w:val="12"/>
        </w:rPr>
        <w:t>order</w:t>
      </w:r>
      <w:r w:rsidRPr="007423C4">
        <w:rPr>
          <w:sz w:val="12"/>
        </w:rPr>
        <w:t xml:space="preserve"> </w:t>
      </w:r>
      <w:r w:rsidRPr="007423C4">
        <w:rPr>
          <w:rFonts w:eastAsia="Calibri"/>
          <w:sz w:val="12"/>
        </w:rPr>
        <w:t>to</w:t>
      </w:r>
      <w:proofErr w:type="gramEnd"/>
      <w:r w:rsidRPr="007423C4">
        <w:rPr>
          <w:sz w:val="12"/>
        </w:rPr>
        <w:t xml:space="preserve"> </w:t>
      </w:r>
      <w:r w:rsidRPr="007423C4">
        <w:rPr>
          <w:rFonts w:eastAsia="Calibri"/>
          <w:sz w:val="12"/>
        </w:rPr>
        <w:t>provide</w:t>
      </w:r>
      <w:r w:rsidRPr="007423C4">
        <w:rPr>
          <w:sz w:val="12"/>
        </w:rPr>
        <w:t xml:space="preserve"> </w:t>
      </w:r>
      <w:r w:rsidRPr="007423C4">
        <w:rPr>
          <w:rFonts w:eastAsia="Calibri"/>
          <w:sz w:val="12"/>
        </w:rPr>
        <w:t>grounds</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reasonable</w:t>
      </w:r>
      <w:r w:rsidRPr="007423C4">
        <w:rPr>
          <w:sz w:val="12"/>
        </w:rPr>
        <w:t xml:space="preserve"> </w:t>
      </w:r>
      <w:r w:rsidRPr="007423C4">
        <w:rPr>
          <w:rFonts w:eastAsia="Calibri"/>
          <w:sz w:val="12"/>
        </w:rPr>
        <w:t>rejection</w:t>
      </w:r>
      <w:r w:rsidRPr="007423C4">
        <w:rPr>
          <w:sz w:val="12"/>
        </w:rPr>
        <w:t xml:space="preserve"> (</w:t>
      </w:r>
      <w:r w:rsidRPr="007423C4">
        <w:rPr>
          <w:rFonts w:eastAsia="Calibri"/>
          <w:sz w:val="12"/>
        </w:rPr>
        <w:t>Scanlon</w:t>
      </w:r>
      <w:r w:rsidRPr="007423C4">
        <w:rPr>
          <w:sz w:val="12"/>
        </w:rPr>
        <w:t xml:space="preserve"> 1998, 218–223). </w:t>
      </w:r>
      <w:r w:rsidRPr="007423C4">
        <w:rPr>
          <w:rFonts w:eastAsia="Calibri"/>
          <w:sz w:val="12"/>
        </w:rPr>
        <w:t>Since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loss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civilization</w:t>
      </w:r>
      <w:r w:rsidRPr="007423C4">
        <w:rPr>
          <w:sz w:val="12"/>
        </w:rPr>
        <w:t xml:space="preserve">, </w:t>
      </w:r>
      <w:r w:rsidRPr="007423C4">
        <w:rPr>
          <w:rFonts w:eastAsia="Calibri"/>
          <w:sz w:val="12"/>
        </w:rPr>
        <w:t>intelligent</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biodiversity</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per</w:t>
      </w:r>
      <w:r w:rsidRPr="007423C4">
        <w:rPr>
          <w:sz w:val="12"/>
        </w:rPr>
        <w:t xml:space="preserve"> </w:t>
      </w:r>
      <w:r w:rsidRPr="007423C4">
        <w:rPr>
          <w:rFonts w:eastAsia="Calibri"/>
          <w:sz w:val="12"/>
        </w:rPr>
        <w:t>se</w:t>
      </w:r>
      <w:r w:rsidRPr="007423C4">
        <w:rPr>
          <w:sz w:val="12"/>
        </w:rPr>
        <w:t xml:space="preserve"> </w:t>
      </w:r>
      <w:r w:rsidRPr="007423C4">
        <w:rPr>
          <w:rFonts w:eastAsia="Calibri"/>
          <w:sz w:val="12"/>
        </w:rPr>
        <w:t>impersonal</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standpoint</w:t>
      </w:r>
      <w:r w:rsidRPr="007423C4">
        <w:rPr>
          <w:sz w:val="12"/>
        </w:rPr>
        <w:t xml:space="preserve"> </w:t>
      </w:r>
      <w:r w:rsidRPr="007423C4">
        <w:rPr>
          <w:rFonts w:eastAsia="Calibri"/>
          <w:sz w:val="12"/>
        </w:rPr>
        <w:t>from</w:t>
      </w:r>
      <w:r w:rsidRPr="007423C4">
        <w:rPr>
          <w:sz w:val="12"/>
        </w:rPr>
        <w:t xml:space="preserve"> </w:t>
      </w:r>
      <w:r w:rsidRPr="007423C4">
        <w:rPr>
          <w:rFonts w:eastAsia="Calibri"/>
          <w:sz w:val="12"/>
        </w:rPr>
        <w:t>which</w:t>
      </w:r>
      <w:r w:rsidRPr="007423C4">
        <w:rPr>
          <w:sz w:val="12"/>
        </w:rPr>
        <w:t xml:space="preserve"> </w:t>
      </w:r>
      <w:r w:rsidRPr="007423C4">
        <w:rPr>
          <w:rFonts w:eastAsia="Calibri"/>
          <w:sz w:val="12"/>
        </w:rPr>
        <w:t>these</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used</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reasonably</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permitted</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Therefore</w:t>
      </w:r>
      <w:r w:rsidRPr="007423C4">
        <w:rPr>
          <w:sz w:val="12"/>
        </w:rPr>
        <w:t xml:space="preserve">, </w:t>
      </w:r>
      <w:r w:rsidRPr="007423C4">
        <w:rPr>
          <w:rFonts w:eastAsia="Calibri"/>
          <w:sz w:val="12"/>
        </w:rPr>
        <w:t>causing</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grounds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loss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civilization</w:t>
      </w:r>
      <w:r w:rsidRPr="007423C4">
        <w:rPr>
          <w:sz w:val="12"/>
        </w:rPr>
        <w:t xml:space="preserve">, </w:t>
      </w:r>
      <w:r w:rsidRPr="007423C4">
        <w:rPr>
          <w:rFonts w:eastAsia="Calibri"/>
          <w:sz w:val="12"/>
        </w:rPr>
        <w:t>rational</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biodiversity</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2.3. </w:t>
      </w:r>
      <w:r w:rsidRPr="007423C4">
        <w:rPr>
          <w:rStyle w:val="Emphasis"/>
          <w:rFonts w:eastAsia="Calibri"/>
          <w:highlight w:val="yellow"/>
        </w:rPr>
        <w:t>Existing</w:t>
      </w:r>
      <w:r w:rsidRPr="007423C4">
        <w:rPr>
          <w:rStyle w:val="Emphasis"/>
          <w:highlight w:val="yellow"/>
        </w:rPr>
        <w:t xml:space="preserve"> </w:t>
      </w:r>
      <w:r w:rsidRPr="007423C4">
        <w:rPr>
          <w:rStyle w:val="Emphasis"/>
          <w:rFonts w:eastAsia="Calibri"/>
          <w:highlight w:val="yellow"/>
        </w:rPr>
        <w:t>people</w:t>
      </w:r>
      <w:r w:rsidRPr="007423C4">
        <w:rPr>
          <w:rStyle w:val="Emphasis"/>
          <w:highlight w:val="yellow"/>
        </w:rPr>
        <w:t xml:space="preserve"> </w:t>
      </w:r>
      <w:r w:rsidRPr="007423C4">
        <w:rPr>
          <w:rStyle w:val="Emphasis"/>
          <w:rFonts w:eastAsia="Calibri"/>
          <w:highlight w:val="yellow"/>
        </w:rPr>
        <w:t>would</w:t>
      </w:r>
      <w:r w:rsidRPr="007423C4">
        <w:rPr>
          <w:rStyle w:val="Emphasis"/>
          <w:highlight w:val="yellow"/>
        </w:rPr>
        <w:t xml:space="preserve"> </w:t>
      </w:r>
      <w:r w:rsidRPr="007423C4">
        <w:rPr>
          <w:rStyle w:val="Emphasis"/>
          <w:rFonts w:eastAsia="Calibri"/>
          <w:highlight w:val="yellow"/>
        </w:rPr>
        <w:t>endure</w:t>
      </w:r>
      <w:r w:rsidRPr="007423C4">
        <w:rPr>
          <w:rStyle w:val="Emphasis"/>
          <w:highlight w:val="yellow"/>
        </w:rPr>
        <w:t xml:space="preserve"> </w:t>
      </w:r>
      <w:r w:rsidRPr="007423C4">
        <w:rPr>
          <w:rStyle w:val="Emphasis"/>
          <w:rFonts w:eastAsia="Calibri"/>
          <w:highlight w:val="yellow"/>
        </w:rPr>
        <w:t>physical</w:t>
      </w:r>
      <w:r w:rsidRPr="007423C4">
        <w:rPr>
          <w:rStyle w:val="Emphasis"/>
          <w:highlight w:val="yellow"/>
        </w:rPr>
        <w:t xml:space="preserve"> </w:t>
      </w:r>
      <w:r w:rsidRPr="007423C4">
        <w:rPr>
          <w:rStyle w:val="Emphasis"/>
          <w:rFonts w:eastAsia="Calibri"/>
          <w:highlight w:val="yellow"/>
        </w:rPr>
        <w:t>pain</w:t>
      </w:r>
      <w:r w:rsidRPr="007423C4">
        <w:rPr>
          <w:rStyle w:val="Emphasis"/>
          <w:highlight w:val="yellow"/>
        </w:rPr>
        <w:t xml:space="preserve"> </w:t>
      </w:r>
      <w:r w:rsidRPr="007423C4">
        <w:rPr>
          <w:rStyle w:val="Emphasis"/>
          <w:rFonts w:eastAsia="Calibri"/>
          <w:highlight w:val="yellow"/>
        </w:rPr>
        <w:t>and</w:t>
      </w:r>
      <w:r w:rsidRPr="00AE4834">
        <w:rPr>
          <w:rStyle w:val="Emphasis"/>
        </w:rPr>
        <w:t>/</w:t>
      </w:r>
      <w:r w:rsidRPr="00AE4834">
        <w:rPr>
          <w:rStyle w:val="Emphasis"/>
          <w:rFonts w:eastAsia="Calibri"/>
        </w:rPr>
        <w:t>or</w:t>
      </w:r>
      <w:r w:rsidRPr="00AE4834">
        <w:rPr>
          <w:rStyle w:val="Emphasis"/>
        </w:rPr>
        <w:t xml:space="preserve"> </w:t>
      </w:r>
      <w:r w:rsidRPr="007423C4">
        <w:rPr>
          <w:rStyle w:val="Emphasis"/>
          <w:rFonts w:eastAsia="Calibri"/>
          <w:highlight w:val="yellow"/>
        </w:rPr>
        <w:t>painful</w:t>
      </w:r>
      <w:r w:rsidRPr="007423C4">
        <w:rPr>
          <w:rStyle w:val="Emphasis"/>
          <w:highlight w:val="yellow"/>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7423C4">
        <w:rPr>
          <w:rStyle w:val="Emphasis"/>
          <w:rFonts w:eastAsia="Calibri"/>
          <w:highlight w:val="yellow"/>
        </w:rPr>
        <w:t>premature</w:t>
      </w:r>
      <w:r w:rsidRPr="007423C4">
        <w:rPr>
          <w:rStyle w:val="Emphasis"/>
          <w:highlight w:val="yellow"/>
        </w:rPr>
        <w:t xml:space="preserve"> </w:t>
      </w:r>
      <w:r w:rsidRPr="007423C4">
        <w:rPr>
          <w:rStyle w:val="Emphasis"/>
          <w:rFonts w:eastAsia="Calibri"/>
          <w:highlight w:val="yellow"/>
        </w:rPr>
        <w:t>deaths</w:t>
      </w:r>
      <w:r w:rsidRPr="007423C4">
        <w:rPr>
          <w:sz w:val="12"/>
          <w:highlight w:val="yellow"/>
        </w:rPr>
        <w:t xml:space="preserve"> </w:t>
      </w:r>
      <w:r w:rsidRPr="007423C4">
        <w:rPr>
          <w:rFonts w:eastAsia="Calibri"/>
          <w:sz w:val="12"/>
        </w:rPr>
        <w:t>Thinking</w:t>
      </w:r>
      <w:r w:rsidRPr="007423C4">
        <w:rPr>
          <w:sz w:val="12"/>
        </w:rPr>
        <w:t xml:space="preserve"> </w:t>
      </w:r>
      <w:r w:rsidRPr="007423C4">
        <w:rPr>
          <w:rFonts w:eastAsia="Calibri"/>
          <w:sz w:val="12"/>
        </w:rPr>
        <w:t>about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ways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which</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come</w:t>
      </w:r>
      <w:r w:rsidRPr="007423C4">
        <w:rPr>
          <w:sz w:val="12"/>
        </w:rPr>
        <w:t xml:space="preserve"> </w:t>
      </w:r>
      <w:r w:rsidRPr="007423C4">
        <w:rPr>
          <w:rFonts w:eastAsia="Calibri"/>
          <w:sz w:val="12"/>
        </w:rPr>
        <w:t>about</w:t>
      </w:r>
      <w:r w:rsidRPr="007423C4">
        <w:rPr>
          <w:sz w:val="12"/>
        </w:rPr>
        <w:t xml:space="preserve"> </w:t>
      </w:r>
      <w:r w:rsidRPr="007423C4">
        <w:rPr>
          <w:rFonts w:eastAsia="Calibri"/>
          <w:sz w:val="12"/>
        </w:rPr>
        <w:t>brings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fore</w:t>
      </w:r>
      <w:r w:rsidRPr="007423C4">
        <w:rPr>
          <w:sz w:val="12"/>
        </w:rPr>
        <w:t xml:space="preserve"> </w:t>
      </w:r>
      <w:r w:rsidRPr="007423C4">
        <w:rPr>
          <w:rFonts w:eastAsia="Calibri"/>
          <w:sz w:val="12"/>
        </w:rPr>
        <w:t>two</w:t>
      </w:r>
      <w:r w:rsidRPr="007423C4">
        <w:rPr>
          <w:sz w:val="12"/>
        </w:rPr>
        <w:t xml:space="preserve"> </w:t>
      </w:r>
      <w:r w:rsidRPr="007423C4">
        <w:rPr>
          <w:rFonts w:eastAsia="Calibri"/>
          <w:sz w:val="12"/>
        </w:rPr>
        <w:t>more</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example</w:t>
      </w:r>
      <w:r w:rsidRPr="007423C4">
        <w:rPr>
          <w:sz w:val="12"/>
        </w:rPr>
        <w:t xml:space="preserve">, </w:t>
      </w:r>
      <w:r w:rsidRPr="007423C4">
        <w:rPr>
          <w:rFonts w:eastAsia="Calibri"/>
          <w:sz w:val="12"/>
        </w:rPr>
        <w:t>occur</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all</w:t>
      </w:r>
      <w:r w:rsidRPr="007423C4">
        <w:rPr>
          <w:sz w:val="12"/>
        </w:rPr>
        <w:t xml:space="preserve"> </w:t>
      </w:r>
      <w:r w:rsidRPr="007423C4">
        <w:rPr>
          <w:rFonts w:eastAsia="Calibri"/>
          <w:sz w:val="12"/>
        </w:rPr>
        <w:t>humans</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least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critical</w:t>
      </w:r>
      <w:r w:rsidRPr="007423C4">
        <w:rPr>
          <w:sz w:val="12"/>
        </w:rPr>
        <w:t xml:space="preserve"> </w:t>
      </w:r>
      <w:r w:rsidRPr="007423C4">
        <w:rPr>
          <w:rFonts w:eastAsia="Calibri"/>
          <w:sz w:val="12"/>
        </w:rPr>
        <w:t>number</w:t>
      </w:r>
      <w:r w:rsidRPr="007423C4">
        <w:rPr>
          <w:sz w:val="12"/>
        </w:rPr>
        <w:t xml:space="preserve"> </w:t>
      </w:r>
      <w:r w:rsidRPr="007423C4">
        <w:rPr>
          <w:rFonts w:eastAsia="Calibri"/>
          <w:sz w:val="12"/>
        </w:rPr>
        <w:t>needed</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unable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replenish</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population</w:t>
      </w:r>
      <w:r w:rsidRPr="007423C4">
        <w:rPr>
          <w:sz w:val="12"/>
        </w:rPr>
        <w:t xml:space="preserve">, </w:t>
      </w:r>
      <w:r w:rsidRPr="007423C4">
        <w:rPr>
          <w:rFonts w:eastAsia="Calibri"/>
          <w:sz w:val="12"/>
        </w:rPr>
        <w:t>leading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eventual</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underwent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sterilization</w:t>
      </w:r>
      <w:r w:rsidRPr="007423C4">
        <w:rPr>
          <w:sz w:val="12"/>
        </w:rPr>
        <w:t xml:space="preserve"> </w:t>
      </w:r>
      <w:r w:rsidRPr="007423C4">
        <w:rPr>
          <w:rFonts w:eastAsia="Calibri"/>
          <w:sz w:val="12"/>
        </w:rPr>
        <w:t>procedure</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perhaps</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come</w:t>
      </w:r>
      <w:r w:rsidRPr="007423C4">
        <w:rPr>
          <w:sz w:val="12"/>
        </w:rPr>
        <w:t xml:space="preserve"> </w:t>
      </w:r>
      <w:r w:rsidRPr="007423C4">
        <w:rPr>
          <w:rFonts w:eastAsia="Calibri"/>
          <w:sz w:val="12"/>
        </w:rPr>
        <w:t>about</w:t>
      </w:r>
      <w:r w:rsidRPr="007423C4">
        <w:rPr>
          <w:sz w:val="12"/>
        </w:rPr>
        <w:t xml:space="preserve"> </w:t>
      </w:r>
      <w:r w:rsidRPr="007423C4">
        <w:rPr>
          <w:rFonts w:eastAsia="Calibri"/>
          <w:sz w:val="12"/>
        </w:rPr>
        <w:t>due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anthropogenic</w:t>
      </w:r>
      <w:r w:rsidRPr="007423C4">
        <w:rPr>
          <w:sz w:val="12"/>
        </w:rPr>
        <w:t xml:space="preserve"> </w:t>
      </w:r>
      <w:r w:rsidRPr="007423C4">
        <w:rPr>
          <w:rFonts w:eastAsia="Calibri"/>
          <w:sz w:val="12"/>
        </w:rPr>
        <w:t>climate</w:t>
      </w:r>
      <w:r w:rsidRPr="007423C4">
        <w:rPr>
          <w:sz w:val="12"/>
        </w:rPr>
        <w:t xml:space="preserve"> </w:t>
      </w:r>
      <w:r w:rsidRPr="007423C4">
        <w:rPr>
          <w:rFonts w:eastAsia="Calibri"/>
          <w:sz w:val="12"/>
        </w:rPr>
        <w:t>change</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massive</w:t>
      </w:r>
      <w:r w:rsidRPr="007423C4">
        <w:rPr>
          <w:sz w:val="12"/>
        </w:rPr>
        <w:t xml:space="preserve"> </w:t>
      </w:r>
      <w:r w:rsidRPr="007423C4">
        <w:rPr>
          <w:rFonts w:eastAsia="Calibri"/>
          <w:sz w:val="12"/>
        </w:rPr>
        <w:t>asteroid</w:t>
      </w:r>
      <w:r w:rsidRPr="007423C4">
        <w:rPr>
          <w:sz w:val="12"/>
        </w:rPr>
        <w:t xml:space="preserve"> </w:t>
      </w:r>
      <w:r w:rsidRPr="007423C4">
        <w:rPr>
          <w:rFonts w:eastAsia="Calibri"/>
          <w:sz w:val="12"/>
        </w:rPr>
        <w:t>hitting</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Earth</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wiping</w:t>
      </w:r>
      <w:r w:rsidRPr="007423C4">
        <w:rPr>
          <w:sz w:val="12"/>
        </w:rPr>
        <w:t xml:space="preserve"> </w:t>
      </w:r>
      <w:r w:rsidRPr="007423C4">
        <w:rPr>
          <w:rFonts w:eastAsia="Calibri"/>
          <w:sz w:val="12"/>
        </w:rPr>
        <w:t>out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species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same</w:t>
      </w:r>
      <w:r w:rsidRPr="007423C4">
        <w:rPr>
          <w:sz w:val="12"/>
        </w:rPr>
        <w:t xml:space="preserve"> </w:t>
      </w:r>
      <w:r w:rsidRPr="007423C4">
        <w:rPr>
          <w:rFonts w:eastAsia="Calibri"/>
          <w:sz w:val="12"/>
        </w:rPr>
        <w:t>way</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did</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dinosaurs</w:t>
      </w:r>
      <w:r w:rsidRPr="007423C4">
        <w:rPr>
          <w:sz w:val="12"/>
        </w:rPr>
        <w:t xml:space="preserve"> </w:t>
      </w:r>
      <w:r w:rsidRPr="007423C4">
        <w:rPr>
          <w:rFonts w:eastAsia="Calibri"/>
          <w:sz w:val="12"/>
        </w:rPr>
        <w:t>millions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years</w:t>
      </w:r>
      <w:r w:rsidRPr="007423C4">
        <w:rPr>
          <w:sz w:val="12"/>
        </w:rPr>
        <w:t xml:space="preserve"> </w:t>
      </w:r>
      <w:r w:rsidRPr="007423C4">
        <w:rPr>
          <w:rFonts w:eastAsia="Calibri"/>
          <w:sz w:val="12"/>
        </w:rPr>
        <w:t>ago</w:t>
      </w:r>
      <w:r w:rsidRPr="007423C4">
        <w:rPr>
          <w:sz w:val="12"/>
        </w:rPr>
        <w:t xml:space="preserve">. </w:t>
      </w:r>
      <w:r w:rsidRPr="00AE4834">
        <w:rPr>
          <w:rStyle w:val="StyleUnderline"/>
          <w:rFonts w:eastAsia="Calibri"/>
        </w:rPr>
        <w:t>Each</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these</w:t>
      </w:r>
      <w:r w:rsidRPr="007423C4">
        <w:rPr>
          <w:sz w:val="12"/>
        </w:rPr>
        <w:t xml:space="preserve"> </w:t>
      </w:r>
      <w:r w:rsidRPr="00AE4834">
        <w:rPr>
          <w:rStyle w:val="StyleUnderline"/>
          <w:rFonts w:eastAsia="Calibri"/>
        </w:rPr>
        <w:t>scenario</w:t>
      </w:r>
      <w:r w:rsidRPr="007423C4">
        <w:rPr>
          <w:rFonts w:eastAsia="Calibri"/>
          <w:sz w:val="12"/>
        </w:rPr>
        <w:t>s</w:t>
      </w:r>
      <w:r w:rsidRPr="007423C4">
        <w:rPr>
          <w:sz w:val="12"/>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7423C4">
        <w:rPr>
          <w:sz w:val="12"/>
        </w:rPr>
        <w:t xml:space="preserve"> </w:t>
      </w:r>
      <w:r w:rsidRPr="00AE4834">
        <w:rPr>
          <w:rStyle w:val="StyleUnderline"/>
          <w:rFonts w:eastAsia="Calibri"/>
        </w:rPr>
        <w:t>and</w:t>
      </w:r>
      <w:r w:rsidRPr="00AE4834">
        <w:rPr>
          <w:rStyle w:val="StyleUnderline"/>
        </w:rPr>
        <w:t>/</w:t>
      </w:r>
      <w:r w:rsidRPr="007423C4">
        <w:rPr>
          <w:rFonts w:eastAsia="Calibri"/>
          <w:sz w:val="12"/>
        </w:rPr>
        <w:t>or</w:t>
      </w:r>
      <w:r w:rsidRPr="007423C4">
        <w:rPr>
          <w:sz w:val="12"/>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their</w:t>
      </w:r>
      <w:r w:rsidRPr="007423C4">
        <w:rPr>
          <w:sz w:val="12"/>
        </w:rPr>
        <w:t xml:space="preserve"> </w:t>
      </w:r>
      <w:r w:rsidRPr="007423C4">
        <w:rPr>
          <w:rFonts w:eastAsia="Calibri"/>
          <w:sz w:val="12"/>
        </w:rPr>
        <w:t>interests</w:t>
      </w:r>
      <w:r w:rsidRPr="007423C4">
        <w:rPr>
          <w:sz w:val="12"/>
        </w:rPr>
        <w:t xml:space="preserve">. </w:t>
      </w:r>
      <w:r w:rsidRPr="007423C4">
        <w:rPr>
          <w:rFonts w:eastAsia="Calibri"/>
          <w:sz w:val="12"/>
        </w:rPr>
        <w:t>Physically</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suffer</w:t>
      </w:r>
      <w:r w:rsidRPr="007423C4">
        <w:rPr>
          <w:sz w:val="12"/>
        </w:rPr>
        <w:t xml:space="preserve"> </w:t>
      </w:r>
      <w:r w:rsidRPr="007423C4">
        <w:rPr>
          <w:rFonts w:eastAsia="Calibri"/>
          <w:sz w:val="12"/>
        </w:rPr>
        <w:t>premature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possibly</w:t>
      </w:r>
      <w:r w:rsidRPr="007423C4">
        <w:rPr>
          <w:sz w:val="12"/>
        </w:rPr>
        <w:t xml:space="preserve"> </w:t>
      </w:r>
      <w:r w:rsidRPr="007423C4">
        <w:rPr>
          <w:rFonts w:eastAsia="Calibri"/>
          <w:sz w:val="12"/>
        </w:rPr>
        <w:t>also</w:t>
      </w:r>
      <w:r w:rsidRPr="007423C4">
        <w:rPr>
          <w:sz w:val="12"/>
        </w:rPr>
        <w:t xml:space="preserve"> </w:t>
      </w:r>
      <w:r w:rsidRPr="007423C4">
        <w:rPr>
          <w:rFonts w:eastAsia="Calibri"/>
          <w:sz w:val="12"/>
        </w:rPr>
        <w:t>painful</w:t>
      </w:r>
      <w:r w:rsidRPr="007423C4">
        <w:rPr>
          <w:sz w:val="12"/>
        </w:rPr>
        <w:t xml:space="preserve"> </w:t>
      </w:r>
      <w:r w:rsidRPr="007423C4">
        <w:rPr>
          <w:rFonts w:eastAsia="Calibri"/>
          <w:sz w:val="12"/>
        </w:rPr>
        <w:t>deaths</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example</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hard</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imagine</w:t>
      </w:r>
      <w:r w:rsidRPr="007423C4">
        <w:rPr>
          <w:sz w:val="12"/>
        </w:rPr>
        <w:t xml:space="preserve"> </w:t>
      </w:r>
      <w:r w:rsidRPr="007423C4">
        <w:rPr>
          <w:rFonts w:eastAsia="Calibri"/>
          <w:sz w:val="12"/>
        </w:rPr>
        <w:t>examples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which</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process</w:t>
      </w:r>
      <w:r w:rsidRPr="007423C4">
        <w:rPr>
          <w:sz w:val="12"/>
        </w:rPr>
        <w:t xml:space="preserve"> </w:t>
      </w:r>
      <w:r w:rsidRPr="007423C4">
        <w:rPr>
          <w:rFonts w:eastAsia="Calibri"/>
          <w:sz w:val="12"/>
        </w:rPr>
        <w:t>of</w:t>
      </w:r>
      <w:r w:rsidRPr="007423C4">
        <w:rPr>
          <w:sz w:val="12"/>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7423C4">
        <w:rPr>
          <w:sz w:val="12"/>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7423C4">
        <w:rPr>
          <w:sz w:val="12"/>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7423C4">
        <w:rPr>
          <w:sz w:val="12"/>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7423C4">
        <w:rPr>
          <w:sz w:val="12"/>
        </w:rPr>
        <w:t xml:space="preserve">. </w:t>
      </w:r>
      <w:r w:rsidRPr="007423C4">
        <w:rPr>
          <w:rFonts w:eastAsia="Calibri"/>
          <w:sz w:val="12"/>
        </w:rPr>
        <w:t>Obviously</w:t>
      </w:r>
      <w:r w:rsidRPr="007423C4">
        <w:rPr>
          <w:sz w:val="12"/>
        </w:rPr>
        <w:t xml:space="preserve">, </w:t>
      </w:r>
      <w:r w:rsidRPr="007423C4">
        <w:rPr>
          <w:rFonts w:eastAsia="Calibri"/>
          <w:sz w:val="12"/>
        </w:rPr>
        <w:t>some</w:t>
      </w:r>
      <w:r w:rsidRPr="007423C4">
        <w:rPr>
          <w:sz w:val="12"/>
        </w:rPr>
        <w:t xml:space="preserve"> </w:t>
      </w:r>
      <w:r w:rsidRPr="007423C4">
        <w:rPr>
          <w:rFonts w:eastAsia="Calibri"/>
          <w:sz w:val="12"/>
        </w:rPr>
        <w:t>types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premature</w:t>
      </w:r>
      <w:r w:rsidRPr="007423C4">
        <w:rPr>
          <w:sz w:val="12"/>
        </w:rPr>
        <w:t xml:space="preserve"> </w:t>
      </w:r>
      <w:r w:rsidRPr="007423C4">
        <w:rPr>
          <w:rFonts w:eastAsia="Calibri"/>
          <w:sz w:val="12"/>
        </w:rPr>
        <w:t>death</w:t>
      </w:r>
      <w:r w:rsidRPr="007423C4">
        <w:rPr>
          <w:sz w:val="12"/>
        </w:rPr>
        <w:t xml:space="preserve"> </w:t>
      </w:r>
      <w:r w:rsidRPr="007423C4">
        <w:rPr>
          <w:rFonts w:eastAsia="Calibri"/>
          <w:sz w:val="12"/>
        </w:rPr>
        <w:t>themselves</w:t>
      </w:r>
      <w:r w:rsidRPr="007423C4">
        <w:rPr>
          <w:sz w:val="12"/>
        </w:rPr>
        <w:t xml:space="preserve"> </w:t>
      </w:r>
      <w:r w:rsidRPr="007423C4">
        <w:rPr>
          <w:rFonts w:eastAsia="Calibri"/>
          <w:sz w:val="12"/>
        </w:rPr>
        <w:t>cannot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Every</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dies</w:t>
      </w:r>
      <w:r w:rsidRPr="007423C4">
        <w:rPr>
          <w:sz w:val="12"/>
        </w:rPr>
        <w:t xml:space="preserve"> </w:t>
      </w:r>
      <w:r w:rsidRPr="007423C4">
        <w:rPr>
          <w:rFonts w:eastAsia="Calibri"/>
          <w:sz w:val="12"/>
        </w:rPr>
        <w:t>eventually</w:t>
      </w:r>
      <w:r w:rsidRPr="007423C4">
        <w:rPr>
          <w:sz w:val="12"/>
        </w:rPr>
        <w:t xml:space="preserve">, </w:t>
      </w:r>
      <w:r w:rsidRPr="007423C4">
        <w:rPr>
          <w:rFonts w:eastAsia="Calibri"/>
          <w:sz w:val="12"/>
        </w:rPr>
        <w:t>sometimes</w:t>
      </w:r>
      <w:r w:rsidRPr="007423C4">
        <w:rPr>
          <w:sz w:val="12"/>
        </w:rPr>
        <w:t xml:space="preserve"> </w:t>
      </w:r>
      <w:r w:rsidRPr="007423C4">
        <w:rPr>
          <w:rFonts w:eastAsia="Calibri"/>
          <w:sz w:val="12"/>
        </w:rPr>
        <w:t>earlier</w:t>
      </w:r>
      <w:r w:rsidRPr="007423C4">
        <w:rPr>
          <w:sz w:val="12"/>
        </w:rPr>
        <w:t xml:space="preserve"> </w:t>
      </w:r>
      <w:r w:rsidRPr="007423C4">
        <w:rPr>
          <w:rFonts w:eastAsia="Calibri"/>
          <w:sz w:val="12"/>
        </w:rPr>
        <w:t>than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standard</w:t>
      </w:r>
      <w:r w:rsidRPr="007423C4">
        <w:rPr>
          <w:sz w:val="12"/>
        </w:rPr>
        <w:t xml:space="preserve"> </w:t>
      </w:r>
      <w:r w:rsidRPr="007423C4">
        <w:rPr>
          <w:rFonts w:eastAsia="Calibri"/>
          <w:sz w:val="12"/>
        </w:rPr>
        <w:t>expected</w:t>
      </w:r>
      <w:r w:rsidRPr="007423C4">
        <w:rPr>
          <w:sz w:val="12"/>
        </w:rPr>
        <w:t xml:space="preserve"> </w:t>
      </w:r>
      <w:r w:rsidRPr="007423C4">
        <w:rPr>
          <w:rFonts w:eastAsia="Calibri"/>
          <w:sz w:val="12"/>
        </w:rPr>
        <w:t>lifespan</w:t>
      </w:r>
      <w:r w:rsidRPr="007423C4">
        <w:rPr>
          <w:sz w:val="12"/>
        </w:rPr>
        <w:t xml:space="preserve"> </w:t>
      </w:r>
      <w:r w:rsidRPr="007423C4">
        <w:rPr>
          <w:rFonts w:eastAsia="Calibri"/>
          <w:sz w:val="12"/>
        </w:rPr>
        <w:t>due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accidents</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causes</w:t>
      </w:r>
      <w:r w:rsidRPr="007423C4">
        <w:rPr>
          <w:sz w:val="12"/>
        </w:rPr>
        <w:t xml:space="preserve"> </w:t>
      </w:r>
      <w:r w:rsidRPr="007423C4">
        <w:rPr>
          <w:rFonts w:eastAsia="Calibri"/>
          <w:sz w:val="12"/>
        </w:rPr>
        <w:t>like</w:t>
      </w:r>
      <w:r w:rsidRPr="007423C4">
        <w:rPr>
          <w:sz w:val="12"/>
        </w:rPr>
        <w:t xml:space="preserve"> </w:t>
      </w:r>
      <w:r w:rsidRPr="007423C4">
        <w:rPr>
          <w:rFonts w:eastAsia="Calibri"/>
          <w:sz w:val="12"/>
        </w:rPr>
        <w:t>spontaneously</w:t>
      </w:r>
      <w:r w:rsidRPr="007423C4">
        <w:rPr>
          <w:sz w:val="12"/>
        </w:rPr>
        <w:t xml:space="preserve"> </w:t>
      </w:r>
      <w:r w:rsidRPr="007423C4">
        <w:rPr>
          <w:rFonts w:eastAsia="Calibri"/>
          <w:sz w:val="12"/>
        </w:rPr>
        <w:t>occurring</w:t>
      </w:r>
      <w:r w:rsidRPr="007423C4">
        <w:rPr>
          <w:sz w:val="12"/>
        </w:rPr>
        <w:t xml:space="preserve"> </w:t>
      </w:r>
      <w:r w:rsidRPr="007423C4">
        <w:rPr>
          <w:rFonts w:eastAsia="Calibri"/>
          <w:sz w:val="12"/>
        </w:rPr>
        <w:t>incurable</w:t>
      </w:r>
      <w:r w:rsidRPr="007423C4">
        <w:rPr>
          <w:sz w:val="12"/>
        </w:rPr>
        <w:t xml:space="preserve"> </w:t>
      </w:r>
      <w:r w:rsidRPr="007423C4">
        <w:rPr>
          <w:rFonts w:eastAsia="Calibri"/>
          <w:sz w:val="12"/>
        </w:rPr>
        <w:t>cancers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cause</w:t>
      </w:r>
      <w:r w:rsidRPr="007423C4">
        <w:rPr>
          <w:sz w:val="12"/>
        </w:rPr>
        <w:t xml:space="preserve"> </w:t>
      </w:r>
      <w:r w:rsidRPr="007423C4">
        <w:rPr>
          <w:rFonts w:eastAsia="Calibri"/>
          <w:sz w:val="12"/>
        </w:rPr>
        <w:t>such</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disease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moral</w:t>
      </w:r>
      <w:r w:rsidRPr="007423C4">
        <w:rPr>
          <w:sz w:val="12"/>
        </w:rPr>
        <w:t xml:space="preserve"> </w:t>
      </w:r>
      <w:r w:rsidRPr="007423C4">
        <w:rPr>
          <w:rFonts w:eastAsia="Calibri"/>
          <w:sz w:val="12"/>
        </w:rPr>
        <w:t>agent</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therefore</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cannot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unavoidably</w:t>
      </w:r>
      <w:r w:rsidRPr="007423C4">
        <w:rPr>
          <w:sz w:val="12"/>
        </w:rPr>
        <w:t xml:space="preserve"> </w:t>
      </w:r>
      <w:r w:rsidRPr="007423C4">
        <w:rPr>
          <w:rFonts w:eastAsia="Calibri"/>
          <w:sz w:val="12"/>
        </w:rPr>
        <w:t>kills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prematurely</w:t>
      </w:r>
      <w:r w:rsidRPr="007423C4">
        <w:rPr>
          <w:sz w:val="12"/>
        </w:rPr>
        <w:t xml:space="preserve">. </w:t>
      </w:r>
      <w:r w:rsidRPr="007423C4">
        <w:rPr>
          <w:rFonts w:eastAsia="Calibri"/>
          <w:sz w:val="12"/>
        </w:rPr>
        <w:t>Scanlon</w:t>
      </w:r>
      <w:r w:rsidRPr="007423C4">
        <w:rPr>
          <w:sz w:val="12"/>
        </w:rPr>
        <w:t xml:space="preserve"> </w:t>
      </w:r>
      <w:r w:rsidRPr="007423C4">
        <w:rPr>
          <w:rFonts w:eastAsia="Calibri"/>
          <w:sz w:val="12"/>
        </w:rPr>
        <w:t>says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fact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reduce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w:t>
      </w:r>
      <w:r w:rsidRPr="007423C4">
        <w:rPr>
          <w:sz w:val="12"/>
        </w:rPr>
        <w:t>’</w:t>
      </w:r>
      <w:r w:rsidRPr="007423C4">
        <w:rPr>
          <w:rFonts w:eastAsia="Calibri"/>
          <w:sz w:val="12"/>
        </w:rPr>
        <w:t>s</w:t>
      </w:r>
      <w:r w:rsidRPr="007423C4">
        <w:rPr>
          <w:sz w:val="12"/>
        </w:rPr>
        <w:t xml:space="preserve"> </w:t>
      </w:r>
      <w:r w:rsidRPr="007423C4">
        <w:rPr>
          <w:rFonts w:eastAsia="Calibri"/>
          <w:sz w:val="12"/>
        </w:rPr>
        <w:t>well</w:t>
      </w:r>
      <w:r w:rsidRPr="007423C4">
        <w:rPr>
          <w:sz w:val="12"/>
        </w:rPr>
        <w:t>-</w:t>
      </w:r>
      <w:r w:rsidRPr="007423C4">
        <w:rPr>
          <w:rFonts w:eastAsia="Calibri"/>
          <w:sz w:val="12"/>
        </w:rPr>
        <w:t>being</w:t>
      </w:r>
      <w:r w:rsidRPr="007423C4">
        <w:rPr>
          <w:sz w:val="12"/>
        </w:rPr>
        <w:t xml:space="preserve"> </w:t>
      </w:r>
      <w:r w:rsidRPr="007423C4">
        <w:rPr>
          <w:rFonts w:eastAsia="Calibri"/>
          <w:sz w:val="12"/>
        </w:rPr>
        <w:t>gives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principle</w:t>
      </w:r>
      <w:r w:rsidRPr="007423C4">
        <w:rPr>
          <w:sz w:val="12"/>
        </w:rPr>
        <w:t>: ‘</w:t>
      </w:r>
      <w:r w:rsidRPr="007423C4">
        <w:rPr>
          <w:rFonts w:eastAsia="Calibri"/>
          <w:sz w:val="12"/>
        </w:rPr>
        <w:t>components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well</w:t>
      </w:r>
      <w:r w:rsidRPr="007423C4">
        <w:rPr>
          <w:sz w:val="12"/>
        </w:rPr>
        <w:t>-</w:t>
      </w:r>
      <w:r w:rsidRPr="007423C4">
        <w:rPr>
          <w:rFonts w:eastAsia="Calibri"/>
          <w:sz w:val="12"/>
        </w:rPr>
        <w:t>being</w:t>
      </w:r>
      <w:r w:rsidRPr="007423C4">
        <w:rPr>
          <w:sz w:val="12"/>
        </w:rPr>
        <w:t xml:space="preserve"> </w:t>
      </w:r>
      <w:r w:rsidRPr="007423C4">
        <w:rPr>
          <w:rFonts w:eastAsia="Calibri"/>
          <w:sz w:val="12"/>
        </w:rPr>
        <w:t>figure</w:t>
      </w:r>
      <w:r w:rsidRPr="007423C4">
        <w:rPr>
          <w:sz w:val="12"/>
        </w:rPr>
        <w:t xml:space="preserve"> </w:t>
      </w:r>
      <w:r w:rsidRPr="007423C4">
        <w:rPr>
          <w:rFonts w:eastAsia="Calibri"/>
          <w:sz w:val="12"/>
        </w:rPr>
        <w:t>prominently</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grounds</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reasonable</w:t>
      </w:r>
      <w:r w:rsidRPr="007423C4">
        <w:rPr>
          <w:sz w:val="12"/>
        </w:rPr>
        <w:t xml:space="preserve"> </w:t>
      </w:r>
      <w:r w:rsidRPr="007423C4">
        <w:rPr>
          <w:rFonts w:eastAsia="Calibri"/>
          <w:sz w:val="12"/>
        </w:rPr>
        <w:t>rejection</w:t>
      </w:r>
      <w:r w:rsidRPr="007423C4">
        <w:rPr>
          <w:sz w:val="12"/>
        </w:rPr>
        <w:t>’ (</w:t>
      </w:r>
      <w:r w:rsidRPr="007423C4">
        <w:rPr>
          <w:rFonts w:eastAsia="Calibri"/>
          <w:sz w:val="12"/>
        </w:rPr>
        <w:t>Scanlon</w:t>
      </w:r>
      <w:r w:rsidRPr="007423C4">
        <w:rPr>
          <w:sz w:val="12"/>
        </w:rPr>
        <w:t xml:space="preserve"> 1998, 214). </w:t>
      </w:r>
      <w:r w:rsidRPr="007423C4">
        <w:rPr>
          <w:rFonts w:eastAsia="Calibri"/>
          <w:sz w:val="12"/>
        </w:rPr>
        <w:t>However</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settled</w:t>
      </w:r>
      <w:r w:rsidRPr="007423C4">
        <w:rPr>
          <w:sz w:val="12"/>
        </w:rPr>
        <w:t xml:space="preserve"> </w:t>
      </w:r>
      <w:r w:rsidRPr="007423C4">
        <w:rPr>
          <w:rFonts w:eastAsia="Calibri"/>
          <w:sz w:val="12"/>
        </w:rPr>
        <w:t>yet</w:t>
      </w:r>
      <w:r w:rsidRPr="007423C4">
        <w:rPr>
          <w:sz w:val="12"/>
        </w:rPr>
        <w:t xml:space="preserve"> </w:t>
      </w:r>
      <w:r w:rsidRPr="007423C4">
        <w:rPr>
          <w:rFonts w:eastAsia="Calibri"/>
          <w:sz w:val="12"/>
        </w:rPr>
        <w:t>whether</w:t>
      </w:r>
      <w:r w:rsidRPr="007423C4">
        <w:rPr>
          <w:sz w:val="12"/>
        </w:rPr>
        <w:t xml:space="preserve"> </w:t>
      </w:r>
      <w:r w:rsidRPr="007423C4">
        <w:rPr>
          <w:rFonts w:eastAsia="Calibri"/>
          <w:sz w:val="12"/>
        </w:rPr>
        <w:t>premature</w:t>
      </w:r>
      <w:r w:rsidRPr="007423C4">
        <w:rPr>
          <w:sz w:val="12"/>
        </w:rPr>
        <w:t xml:space="preserve"> </w:t>
      </w:r>
      <w:r w:rsidRPr="007423C4">
        <w:rPr>
          <w:rFonts w:eastAsia="Calibri"/>
          <w:sz w:val="12"/>
        </w:rPr>
        <w:t>death</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setback</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well</w:t>
      </w:r>
      <w:r w:rsidRPr="007423C4">
        <w:rPr>
          <w:sz w:val="12"/>
        </w:rPr>
        <w:t>-</w:t>
      </w:r>
      <w:r w:rsidRPr="007423C4">
        <w:rPr>
          <w:rFonts w:eastAsia="Calibri"/>
          <w:sz w:val="12"/>
        </w:rPr>
        <w:t>being</w:t>
      </w:r>
      <w:r w:rsidRPr="007423C4">
        <w:rPr>
          <w:sz w:val="12"/>
        </w:rPr>
        <w:t xml:space="preserve">. </w:t>
      </w:r>
      <w:r w:rsidRPr="007423C4">
        <w:rPr>
          <w:rFonts w:eastAsia="Calibri"/>
          <w:sz w:val="12"/>
        </w:rPr>
        <w:t>Some</w:t>
      </w:r>
      <w:r w:rsidRPr="007423C4">
        <w:rPr>
          <w:sz w:val="12"/>
        </w:rPr>
        <w:t xml:space="preserve"> </w:t>
      </w:r>
      <w:r w:rsidRPr="007423C4">
        <w:rPr>
          <w:rFonts w:eastAsia="Calibri"/>
          <w:sz w:val="12"/>
        </w:rPr>
        <w:t>philosophers</w:t>
      </w:r>
      <w:r w:rsidRPr="007423C4">
        <w:rPr>
          <w:sz w:val="12"/>
        </w:rPr>
        <w:t xml:space="preserve"> </w:t>
      </w:r>
      <w:r w:rsidRPr="007423C4">
        <w:rPr>
          <w:rFonts w:eastAsia="Calibri"/>
          <w:sz w:val="12"/>
        </w:rPr>
        <w:t>hold</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death</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harm</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dies</w:t>
      </w:r>
      <w:r w:rsidRPr="007423C4">
        <w:rPr>
          <w:sz w:val="12"/>
        </w:rPr>
        <w:t xml:space="preserve">, </w:t>
      </w:r>
      <w:r w:rsidRPr="007423C4">
        <w:rPr>
          <w:rFonts w:eastAsia="Calibri"/>
          <w:sz w:val="12"/>
        </w:rPr>
        <w:t>whilst</w:t>
      </w:r>
      <w:r w:rsidRPr="007423C4">
        <w:rPr>
          <w:sz w:val="12"/>
        </w:rPr>
        <w:t xml:space="preserve"> </w:t>
      </w:r>
      <w:r w:rsidRPr="007423C4">
        <w:rPr>
          <w:rFonts w:eastAsia="Calibri"/>
          <w:sz w:val="12"/>
        </w:rPr>
        <w:t>others</w:t>
      </w:r>
      <w:r w:rsidRPr="007423C4">
        <w:rPr>
          <w:sz w:val="12"/>
        </w:rPr>
        <w:t xml:space="preserve"> </w:t>
      </w:r>
      <w:r w:rsidRPr="007423C4">
        <w:rPr>
          <w:rFonts w:eastAsia="Calibri"/>
          <w:sz w:val="12"/>
        </w:rPr>
        <w:t>argue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w:t>
      </w:r>
      <w:r w:rsidRPr="007423C4">
        <w:rPr>
          <w:sz w:val="12"/>
        </w:rPr>
        <w:t xml:space="preserve">.7 </w:t>
      </w:r>
      <w:r w:rsidRPr="007423C4">
        <w:rPr>
          <w:rFonts w:eastAsia="Calibri"/>
          <w:sz w:val="12"/>
        </w:rPr>
        <w:t>I</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argue</w:t>
      </w:r>
      <w:r w:rsidRPr="007423C4">
        <w:rPr>
          <w:sz w:val="12"/>
        </w:rPr>
        <w:t xml:space="preserve">, </w:t>
      </w:r>
      <w:r w:rsidRPr="007423C4">
        <w:rPr>
          <w:rFonts w:eastAsia="Calibri"/>
          <w:sz w:val="12"/>
        </w:rPr>
        <w:t>however</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regardless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correct</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debate</w:t>
      </w:r>
      <w:r w:rsidRPr="007423C4">
        <w:rPr>
          <w:sz w:val="12"/>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7423C4">
        <w:rPr>
          <w:sz w:val="12"/>
        </w:rPr>
        <w:t xml:space="preserve">. </w:t>
      </w:r>
      <w:r w:rsidRPr="007423C4">
        <w:rPr>
          <w:rFonts w:eastAsia="Calibri"/>
          <w:sz w:val="12"/>
        </w:rPr>
        <w:t>Scanlon</w:t>
      </w:r>
      <w:r w:rsidRPr="007423C4">
        <w:rPr>
          <w:sz w:val="12"/>
        </w:rPr>
        <w:t xml:space="preserve"> </w:t>
      </w:r>
      <w:r w:rsidRPr="007423C4">
        <w:rPr>
          <w:rFonts w:eastAsia="Calibri"/>
          <w:sz w:val="12"/>
        </w:rPr>
        <w:t>says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recognizing</w:t>
      </w:r>
      <w:r w:rsidRPr="007423C4">
        <w:rPr>
          <w:sz w:val="12"/>
        </w:rPr>
        <w:t xml:space="preserve"> </w:t>
      </w:r>
      <w:r w:rsidRPr="007423C4">
        <w:rPr>
          <w:rFonts w:eastAsia="Calibri"/>
          <w:sz w:val="12"/>
        </w:rPr>
        <w:t>others</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rational</w:t>
      </w:r>
      <w:r w:rsidRPr="007423C4">
        <w:rPr>
          <w:sz w:val="12"/>
        </w:rPr>
        <w:t xml:space="preserve"> </w:t>
      </w:r>
      <w:r w:rsidRPr="007423C4">
        <w:rPr>
          <w:rFonts w:eastAsia="Calibri"/>
          <w:sz w:val="12"/>
        </w:rPr>
        <w:t>beings</w:t>
      </w:r>
      <w:r w:rsidRPr="007423C4">
        <w:rPr>
          <w:sz w:val="12"/>
        </w:rPr>
        <w:t xml:space="preserve"> </w:t>
      </w:r>
      <w:r w:rsidRPr="007423C4">
        <w:rPr>
          <w:rFonts w:eastAsia="Calibri"/>
          <w:sz w:val="12"/>
        </w:rPr>
        <w:t>with</w:t>
      </w:r>
      <w:r w:rsidRPr="007423C4">
        <w:rPr>
          <w:sz w:val="12"/>
        </w:rPr>
        <w:t xml:space="preserve"> </w:t>
      </w:r>
      <w:r w:rsidRPr="007423C4">
        <w:rPr>
          <w:rFonts w:eastAsia="Calibri"/>
          <w:sz w:val="12"/>
        </w:rPr>
        <w:t>interests</w:t>
      </w:r>
      <w:r w:rsidRPr="007423C4">
        <w:rPr>
          <w:sz w:val="12"/>
        </w:rPr>
        <w:t xml:space="preserve"> </w:t>
      </w:r>
      <w:r w:rsidRPr="007423C4">
        <w:rPr>
          <w:rFonts w:eastAsia="Calibri"/>
          <w:sz w:val="12"/>
        </w:rPr>
        <w:t>involves</w:t>
      </w:r>
      <w:r w:rsidRPr="007423C4">
        <w:rPr>
          <w:sz w:val="12"/>
        </w:rPr>
        <w:t xml:space="preserve"> </w:t>
      </w:r>
      <w:r w:rsidRPr="007423C4">
        <w:rPr>
          <w:rFonts w:eastAsia="Calibri"/>
          <w:sz w:val="12"/>
        </w:rPr>
        <w:t>seeing</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preserve</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prevent</w:t>
      </w:r>
      <w:r w:rsidRPr="007423C4">
        <w:rPr>
          <w:sz w:val="12"/>
        </w:rPr>
        <w:t xml:space="preserve"> </w:t>
      </w:r>
      <w:r w:rsidRPr="007423C4">
        <w:rPr>
          <w:rFonts w:eastAsia="Calibri"/>
          <w:sz w:val="12"/>
        </w:rPr>
        <w:t>death</w:t>
      </w:r>
      <w:r w:rsidRPr="007423C4">
        <w:rPr>
          <w:sz w:val="12"/>
        </w:rPr>
        <w:t>: ‘</w:t>
      </w:r>
      <w:r w:rsidRPr="00AE4834">
        <w:rPr>
          <w:rStyle w:val="StyleUnderline"/>
          <w:rFonts w:eastAsia="Calibri"/>
        </w:rPr>
        <w:t>appreciating</w:t>
      </w:r>
      <w:r w:rsidRPr="007423C4">
        <w:rPr>
          <w:sz w:val="12"/>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7423C4">
        <w:rPr>
          <w:sz w:val="12"/>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7423C4">
        <w:rPr>
          <w:sz w:val="12"/>
        </w:rPr>
        <w:t xml:space="preserve"> </w:t>
      </w:r>
      <w:r w:rsidRPr="007423C4">
        <w:rPr>
          <w:rFonts w:eastAsia="Calibri"/>
          <w:sz w:val="12"/>
        </w:rPr>
        <w:t>something</w:t>
      </w:r>
      <w:r w:rsidRPr="007423C4">
        <w:rPr>
          <w:sz w:val="12"/>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7423C4">
        <w:rPr>
          <w:sz w:val="12"/>
        </w:rPr>
        <w:t xml:space="preserve">, </w:t>
      </w:r>
      <w:r w:rsidRPr="007423C4">
        <w:rPr>
          <w:rFonts w:eastAsia="Calibri"/>
          <w:sz w:val="12"/>
        </w:rPr>
        <w:t>where</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involves</w:t>
      </w:r>
      <w:r w:rsidRPr="007423C4">
        <w:rPr>
          <w:sz w:val="12"/>
        </w:rPr>
        <w:t xml:space="preserve"> </w:t>
      </w:r>
      <w:r w:rsidRPr="007423C4">
        <w:rPr>
          <w:rFonts w:eastAsia="Calibri"/>
          <w:sz w:val="12"/>
        </w:rPr>
        <w:t>seeing</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destroy</w:t>
      </w:r>
      <w:r w:rsidRPr="007423C4">
        <w:rPr>
          <w:sz w:val="12"/>
        </w:rPr>
        <w:t xml:space="preserve"> </w:t>
      </w:r>
      <w:r w:rsidRPr="007423C4">
        <w:rPr>
          <w:rFonts w:eastAsia="Calibri"/>
          <w:sz w:val="12"/>
        </w:rPr>
        <w:t>them</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protect</w:t>
      </w:r>
      <w:r w:rsidRPr="007423C4">
        <w:rPr>
          <w:sz w:val="12"/>
        </w:rPr>
        <w:t xml:space="preserve"> </w:t>
      </w:r>
      <w:r w:rsidRPr="007423C4">
        <w:rPr>
          <w:rFonts w:eastAsia="Calibri"/>
          <w:sz w:val="12"/>
        </w:rPr>
        <w:t>them</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want</w:t>
      </w:r>
      <w:r w:rsidRPr="007423C4">
        <w:rPr>
          <w:sz w:val="12"/>
        </w:rPr>
        <w:t xml:space="preserve"> </w:t>
      </w:r>
      <w:r w:rsidRPr="007423C4">
        <w:rPr>
          <w:rFonts w:eastAsia="Calibri"/>
          <w:sz w:val="12"/>
        </w:rPr>
        <w:t>them</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go</w:t>
      </w:r>
      <w:r w:rsidRPr="007423C4">
        <w:rPr>
          <w:sz w:val="12"/>
        </w:rPr>
        <w:t xml:space="preserve"> </w:t>
      </w:r>
      <w:r w:rsidRPr="007423C4">
        <w:rPr>
          <w:rFonts w:eastAsia="Calibri"/>
          <w:sz w:val="12"/>
        </w:rPr>
        <w:t>well</w:t>
      </w:r>
      <w:r w:rsidRPr="007423C4">
        <w:rPr>
          <w:sz w:val="12"/>
        </w:rPr>
        <w:t>’ (</w:t>
      </w:r>
      <w:r w:rsidRPr="007423C4">
        <w:rPr>
          <w:rFonts w:eastAsia="Calibri"/>
          <w:sz w:val="12"/>
        </w:rPr>
        <w:t>Scanlon</w:t>
      </w:r>
      <w:r w:rsidRPr="007423C4">
        <w:rPr>
          <w:sz w:val="12"/>
        </w:rPr>
        <w:t xml:space="preserve"> 1998, 104). </w:t>
      </w:r>
      <w:r w:rsidRPr="007423C4">
        <w:rPr>
          <w:rFonts w:eastAsia="Calibri"/>
          <w:sz w:val="12"/>
        </w:rPr>
        <w:t>The</w:t>
      </w:r>
      <w:r w:rsidRPr="007423C4">
        <w:rPr>
          <w:sz w:val="12"/>
        </w:rPr>
        <w:t xml:space="preserve"> ‘</w:t>
      </w:r>
      <w:r w:rsidRPr="007423C4">
        <w:rPr>
          <w:rFonts w:eastAsia="Calibri"/>
          <w:sz w:val="12"/>
        </w:rPr>
        <w:t>respect</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case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respect</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living</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respect</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abstract</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means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can</w:t>
      </w:r>
      <w:r w:rsidRPr="007423C4">
        <w:rPr>
          <w:sz w:val="12"/>
        </w:rPr>
        <w:t xml:space="preserve"> </w:t>
      </w:r>
      <w:r w:rsidRPr="007423C4">
        <w:rPr>
          <w:rFonts w:eastAsia="Calibri"/>
          <w:sz w:val="12"/>
        </w:rPr>
        <w:t>sometimes</w:t>
      </w:r>
      <w:r w:rsidRPr="007423C4">
        <w:rPr>
          <w:sz w:val="12"/>
        </w:rPr>
        <w:t xml:space="preserve"> </w:t>
      </w:r>
      <w:r w:rsidRPr="007423C4">
        <w:rPr>
          <w:rFonts w:eastAsia="Calibri"/>
          <w:sz w:val="12"/>
        </w:rPr>
        <w:t>fail</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protect</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without</w:t>
      </w:r>
      <w:r w:rsidRPr="007423C4">
        <w:rPr>
          <w:sz w:val="12"/>
        </w:rPr>
        <w:t xml:space="preserve"> </w:t>
      </w:r>
      <w:r w:rsidRPr="007423C4">
        <w:rPr>
          <w:rFonts w:eastAsia="Calibri"/>
          <w:sz w:val="12"/>
        </w:rPr>
        <w:t>acting</w:t>
      </w:r>
      <w:r w:rsidRPr="007423C4">
        <w:rPr>
          <w:sz w:val="12"/>
        </w:rPr>
        <w:t xml:space="preserve"> </w:t>
      </w:r>
      <w:r w:rsidRPr="007423C4">
        <w:rPr>
          <w:rFonts w:eastAsia="Calibri"/>
          <w:sz w:val="12"/>
        </w:rPr>
        <w:t>wrongfully</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still</w:t>
      </w:r>
      <w:r w:rsidRPr="007423C4">
        <w:rPr>
          <w:sz w:val="12"/>
        </w:rPr>
        <w:t xml:space="preserve"> </w:t>
      </w:r>
      <w:r w:rsidRPr="007423C4">
        <w:rPr>
          <w:rFonts w:eastAsia="Calibri"/>
          <w:sz w:val="12"/>
        </w:rPr>
        <w:t>respect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living</w:t>
      </w:r>
      <w:r w:rsidRPr="007423C4">
        <w:rPr>
          <w:sz w:val="12"/>
        </w:rPr>
        <w:t xml:space="preserve">. </w:t>
      </w:r>
      <w:r w:rsidRPr="007423C4">
        <w:rPr>
          <w:rFonts w:eastAsia="Calibri"/>
          <w:sz w:val="12"/>
        </w:rPr>
        <w:t>Scanlon</w:t>
      </w:r>
      <w:r w:rsidRPr="007423C4">
        <w:rPr>
          <w:sz w:val="12"/>
        </w:rPr>
        <w:t xml:space="preserve"> </w:t>
      </w:r>
      <w:r w:rsidRPr="007423C4">
        <w:rPr>
          <w:rFonts w:eastAsia="Calibri"/>
          <w:sz w:val="12"/>
        </w:rPr>
        <w:t>gives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example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faces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unending</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extreme</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such</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she</w:t>
      </w:r>
      <w:r w:rsidRPr="007423C4">
        <w:rPr>
          <w:sz w:val="12"/>
        </w:rPr>
        <w:t xml:space="preserve"> </w:t>
      </w:r>
      <w:r w:rsidRPr="007423C4">
        <w:rPr>
          <w:rFonts w:eastAsia="Calibri"/>
          <w:sz w:val="12"/>
        </w:rPr>
        <w:t>wishes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end</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committing</w:t>
      </w:r>
      <w:r w:rsidRPr="007423C4">
        <w:rPr>
          <w:sz w:val="12"/>
        </w:rPr>
        <w:t xml:space="preserve"> </w:t>
      </w:r>
      <w:r w:rsidRPr="007423C4">
        <w:rPr>
          <w:rFonts w:eastAsia="Calibri"/>
          <w:sz w:val="12"/>
        </w:rPr>
        <w:t>suicide</w:t>
      </w:r>
      <w:r w:rsidRPr="007423C4">
        <w:rPr>
          <w:sz w:val="12"/>
        </w:rPr>
        <w:t xml:space="preserve">. </w:t>
      </w:r>
      <w:r w:rsidRPr="007423C4">
        <w:rPr>
          <w:rFonts w:eastAsia="Calibri"/>
          <w:sz w:val="12"/>
        </w:rPr>
        <w:t>Scanlon</w:t>
      </w:r>
      <w:r w:rsidRPr="007423C4">
        <w:rPr>
          <w:sz w:val="12"/>
        </w:rPr>
        <w:t xml:space="preserve"> </w:t>
      </w:r>
      <w:r w:rsidRPr="007423C4">
        <w:rPr>
          <w:rFonts w:eastAsia="Calibri"/>
          <w:sz w:val="12"/>
        </w:rPr>
        <w:t>does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think</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suicidal</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shows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lack</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respect</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her</w:t>
      </w:r>
      <w:r w:rsidRPr="007423C4">
        <w:rPr>
          <w:sz w:val="12"/>
        </w:rPr>
        <w:t xml:space="preserve"> </w:t>
      </w:r>
      <w:r w:rsidRPr="007423C4">
        <w:rPr>
          <w:rFonts w:eastAsia="Calibri"/>
          <w:sz w:val="12"/>
        </w:rPr>
        <w:t>own</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seeking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end</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because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whose</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has</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want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go</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important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note</w:t>
      </w:r>
      <w:r w:rsidRPr="007423C4">
        <w:rPr>
          <w:sz w:val="12"/>
        </w:rPr>
        <w:t xml:space="preserve"> </w:t>
      </w:r>
      <w:r w:rsidRPr="007423C4">
        <w:rPr>
          <w:rFonts w:eastAsia="Calibri"/>
          <w:sz w:val="12"/>
        </w:rPr>
        <w:t>because</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emphasizes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fact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respect</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person</w:t>
      </w:r>
      <w:r w:rsidRPr="007423C4">
        <w:rPr>
          <w:sz w:val="12"/>
        </w:rPr>
        <w:t>-</w:t>
      </w:r>
      <w:r w:rsidRPr="007423C4">
        <w:rPr>
          <w:rFonts w:eastAsia="Calibri"/>
          <w:sz w:val="12"/>
        </w:rPr>
        <w:t>affecting</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murder</w:t>
      </w:r>
      <w:r w:rsidRPr="007423C4">
        <w:rPr>
          <w:sz w:val="12"/>
        </w:rPr>
        <w:t xml:space="preserve"> </w:t>
      </w:r>
      <w:r w:rsidRPr="007423C4">
        <w:rPr>
          <w:rFonts w:eastAsia="Calibri"/>
          <w:sz w:val="12"/>
        </w:rPr>
        <w:t>because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impersonal</w:t>
      </w:r>
      <w:r w:rsidRPr="007423C4">
        <w:rPr>
          <w:sz w:val="12"/>
        </w:rPr>
        <w:t xml:space="preserve"> </w:t>
      </w:r>
      <w:r w:rsidRPr="007423C4">
        <w:rPr>
          <w:rFonts w:eastAsia="Calibri"/>
          <w:sz w:val="12"/>
        </w:rPr>
        <w:t>disvalue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death</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general</w:t>
      </w:r>
      <w:r w:rsidRPr="007423C4">
        <w:rPr>
          <w:sz w:val="12"/>
        </w:rPr>
        <w:t xml:space="preserve">, </w:t>
      </w:r>
      <w:r w:rsidRPr="007423C4">
        <w:rPr>
          <w:rFonts w:eastAsia="Calibri"/>
          <w:sz w:val="12"/>
        </w:rPr>
        <w:t>but</w:t>
      </w:r>
      <w:r w:rsidRPr="007423C4">
        <w:rPr>
          <w:sz w:val="12"/>
        </w:rPr>
        <w:t xml:space="preserve"> </w:t>
      </w:r>
      <w:r w:rsidRPr="007423C4">
        <w:rPr>
          <w:rFonts w:eastAsia="Calibri"/>
          <w:sz w:val="12"/>
        </w:rPr>
        <w:t>because</w:t>
      </w:r>
      <w:r w:rsidRPr="007423C4">
        <w:rPr>
          <w:sz w:val="12"/>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supports</w:t>
      </w:r>
      <w:r w:rsidRPr="007423C4">
        <w:rPr>
          <w:sz w:val="12"/>
        </w:rPr>
        <w:t xml:space="preserve"> </w:t>
      </w:r>
      <w:r w:rsidRPr="007423C4">
        <w:rPr>
          <w:rFonts w:eastAsia="Calibri"/>
          <w:sz w:val="12"/>
        </w:rPr>
        <w:t>its</w:t>
      </w:r>
      <w:r w:rsidRPr="007423C4">
        <w:rPr>
          <w:sz w:val="12"/>
        </w:rPr>
        <w:t xml:space="preserve"> </w:t>
      </w:r>
      <w:r w:rsidRPr="007423C4">
        <w:rPr>
          <w:rFonts w:eastAsia="Calibri"/>
          <w:sz w:val="12"/>
        </w:rPr>
        <w:t>inclusion</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proofErr w:type="spellStart"/>
      <w:r w:rsidRPr="007423C4">
        <w:rPr>
          <w:rFonts w:eastAsia="Calibri"/>
          <w:sz w:val="12"/>
        </w:rPr>
        <w:t>contractualist</w:t>
      </w:r>
      <w:proofErr w:type="spellEnd"/>
      <w:r w:rsidRPr="007423C4">
        <w:rPr>
          <w:sz w:val="12"/>
        </w:rPr>
        <w:t xml:space="preserve"> </w:t>
      </w:r>
      <w:r w:rsidRPr="007423C4">
        <w:rPr>
          <w:rFonts w:eastAsia="Calibri"/>
          <w:sz w:val="12"/>
        </w:rPr>
        <w:t>formula</w:t>
      </w:r>
      <w:r w:rsidRPr="007423C4">
        <w:rPr>
          <w:sz w:val="12"/>
        </w:rPr>
        <w:t xml:space="preserve">, </w:t>
      </w:r>
      <w:r w:rsidRPr="007423C4">
        <w:rPr>
          <w:rFonts w:eastAsia="Calibri"/>
          <w:sz w:val="12"/>
        </w:rPr>
        <w:t>regardless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what</w:t>
      </w:r>
      <w:r w:rsidRPr="007423C4">
        <w:rPr>
          <w:sz w:val="12"/>
        </w:rPr>
        <w:t xml:space="preserve"> </w:t>
      </w:r>
      <w:r w:rsidRPr="007423C4">
        <w:rPr>
          <w:rFonts w:eastAsia="Calibri"/>
          <w:sz w:val="12"/>
        </w:rPr>
        <w:t>side</w:t>
      </w:r>
      <w:r w:rsidRPr="007423C4">
        <w:rPr>
          <w:sz w:val="12"/>
        </w:rPr>
        <w:t xml:space="preserve"> </w:t>
      </w:r>
      <w:r w:rsidRPr="007423C4">
        <w:rPr>
          <w:rFonts w:eastAsia="Calibri"/>
          <w:sz w:val="12"/>
        </w:rPr>
        <w:t>ends</w:t>
      </w:r>
      <w:r w:rsidRPr="007423C4">
        <w:rPr>
          <w:sz w:val="12"/>
        </w:rPr>
        <w:t xml:space="preserve"> </w:t>
      </w:r>
      <w:r w:rsidRPr="007423C4">
        <w:rPr>
          <w:rFonts w:eastAsia="Calibri"/>
          <w:sz w:val="12"/>
        </w:rPr>
        <w:t>up</w:t>
      </w:r>
      <w:r w:rsidRPr="007423C4">
        <w:rPr>
          <w:sz w:val="12"/>
        </w:rPr>
        <w:t xml:space="preserve"> </w:t>
      </w:r>
      <w:r w:rsidRPr="007423C4">
        <w:rPr>
          <w:rFonts w:eastAsia="Calibri"/>
          <w:sz w:val="12"/>
        </w:rPr>
        <w:t>winning</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death</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harm</w:t>
      </w:r>
      <w:r w:rsidRPr="007423C4">
        <w:rPr>
          <w:sz w:val="12"/>
        </w:rPr>
        <w:t xml:space="preserve">?’ </w:t>
      </w:r>
      <w:r w:rsidRPr="007423C4">
        <w:rPr>
          <w:rFonts w:eastAsia="Calibri"/>
          <w:sz w:val="12"/>
        </w:rPr>
        <w:t>debate</w:t>
      </w:r>
      <w:r w:rsidRPr="007423C4">
        <w:rPr>
          <w:sz w:val="12"/>
        </w:rPr>
        <w:t xml:space="preserve"> </w:t>
      </w:r>
      <w:r w:rsidRPr="007423C4">
        <w:rPr>
          <w:rFonts w:eastAsia="Calibri"/>
          <w:sz w:val="12"/>
        </w:rPr>
        <w:t>because</w:t>
      </w:r>
      <w:r w:rsidRPr="007423C4">
        <w:rPr>
          <w:sz w:val="12"/>
        </w:rPr>
        <w:t xml:space="preserve"> </w:t>
      </w:r>
      <w:r w:rsidRPr="007423C4">
        <w:rPr>
          <w:rFonts w:eastAsia="Calibri"/>
          <w:sz w:val="12"/>
        </w:rPr>
        <w:t>even</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death</w:t>
      </w:r>
      <w:r w:rsidRPr="007423C4">
        <w:rPr>
          <w:sz w:val="12"/>
        </w:rPr>
        <w:t xml:space="preserve"> </w:t>
      </w:r>
      <w:r w:rsidRPr="007423C4">
        <w:rPr>
          <w:rFonts w:eastAsia="Calibri"/>
          <w:sz w:val="12"/>
        </w:rPr>
        <w:t>turns</w:t>
      </w:r>
      <w:r w:rsidRPr="007423C4">
        <w:rPr>
          <w:sz w:val="12"/>
        </w:rPr>
        <w:t xml:space="preserve"> </w:t>
      </w:r>
      <w:r w:rsidRPr="007423C4">
        <w:rPr>
          <w:rFonts w:eastAsia="Calibri"/>
          <w:sz w:val="12"/>
        </w:rPr>
        <w:t>out</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harm</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died</w:t>
      </w:r>
      <w:r w:rsidRPr="007423C4">
        <w:rPr>
          <w:sz w:val="12"/>
        </w:rPr>
        <w:t xml:space="preserve">, </w:t>
      </w:r>
      <w:r w:rsidRPr="007423C4">
        <w:rPr>
          <w:rFonts w:eastAsia="Calibri"/>
          <w:sz w:val="12"/>
        </w:rPr>
        <w:t>ending</w:t>
      </w:r>
      <w:r w:rsidRPr="007423C4">
        <w:rPr>
          <w:sz w:val="12"/>
        </w:rPr>
        <w:t xml:space="preserve"> </w:t>
      </w:r>
      <w:r w:rsidRPr="007423C4">
        <w:rPr>
          <w:rFonts w:eastAsia="Calibri"/>
          <w:sz w:val="12"/>
        </w:rPr>
        <w:t>their</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without</w:t>
      </w:r>
      <w:r w:rsidRPr="007423C4">
        <w:rPr>
          <w:sz w:val="12"/>
        </w:rPr>
        <w:t xml:space="preserve"> </w:t>
      </w:r>
      <w:r w:rsidRPr="007423C4">
        <w:rPr>
          <w:rFonts w:eastAsia="Calibri"/>
          <w:sz w:val="12"/>
        </w:rPr>
        <w:t>their</w:t>
      </w:r>
      <w:r w:rsidRPr="007423C4">
        <w:rPr>
          <w:sz w:val="12"/>
        </w:rPr>
        <w:t xml:space="preserve"> </w:t>
      </w:r>
      <w:r w:rsidRPr="007423C4">
        <w:rPr>
          <w:rFonts w:eastAsia="Calibri"/>
          <w:sz w:val="12"/>
        </w:rPr>
        <w:t>consent</w:t>
      </w:r>
      <w:r w:rsidRPr="007423C4">
        <w:rPr>
          <w:sz w:val="12"/>
        </w:rPr>
        <w:t xml:space="preserve"> </w:t>
      </w:r>
      <w:r w:rsidRPr="007423C4">
        <w:rPr>
          <w:rFonts w:eastAsia="Calibri"/>
          <w:sz w:val="12"/>
        </w:rPr>
        <w:t>shows</w:t>
      </w:r>
      <w:r w:rsidRPr="007423C4">
        <w:rPr>
          <w:sz w:val="12"/>
        </w:rPr>
        <w:t xml:space="preserve"> </w:t>
      </w:r>
      <w:r w:rsidRPr="007423C4">
        <w:rPr>
          <w:rFonts w:eastAsia="Calibri"/>
          <w:sz w:val="12"/>
        </w:rPr>
        <w:t>disrespect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permitting</w:t>
      </w:r>
      <w:r w:rsidRPr="007423C4">
        <w:rPr>
          <w:sz w:val="12"/>
        </w:rPr>
        <w:t xml:space="preserve"> </w:t>
      </w:r>
      <w:r w:rsidRPr="007423C4">
        <w:rPr>
          <w:rFonts w:eastAsia="Calibri"/>
          <w:sz w:val="12"/>
        </w:rPr>
        <w:t>another</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cause</w:t>
      </w:r>
      <w:r w:rsidRPr="007423C4">
        <w:rPr>
          <w:sz w:val="12"/>
        </w:rPr>
        <w:t xml:space="preserve"> </w:t>
      </w:r>
      <w:r w:rsidRPr="007423C4">
        <w:rPr>
          <w:rFonts w:eastAsia="Calibri"/>
          <w:sz w:val="12"/>
        </w:rPr>
        <w:t>his</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her</w:t>
      </w:r>
      <w:r w:rsidRPr="007423C4">
        <w:rPr>
          <w:sz w:val="12"/>
        </w:rPr>
        <w:t xml:space="preserve"> </w:t>
      </w:r>
      <w:r w:rsidRPr="007423C4">
        <w:rPr>
          <w:rFonts w:eastAsia="Calibri"/>
          <w:sz w:val="12"/>
        </w:rPr>
        <w:t>premature</w:t>
      </w:r>
      <w:r w:rsidRPr="007423C4">
        <w:rPr>
          <w:sz w:val="12"/>
        </w:rPr>
        <w:t xml:space="preserve"> </w:t>
      </w:r>
      <w:r w:rsidRPr="007423C4">
        <w:rPr>
          <w:rFonts w:eastAsia="Calibri"/>
          <w:sz w:val="12"/>
        </w:rPr>
        <w:t>death</w:t>
      </w:r>
      <w:r w:rsidRPr="007423C4">
        <w:rPr>
          <w:sz w:val="12"/>
        </w:rPr>
        <w:t xml:space="preserve"> </w:t>
      </w:r>
      <w:r w:rsidRPr="007423C4">
        <w:rPr>
          <w:rFonts w:eastAsia="Calibri"/>
          <w:sz w:val="12"/>
        </w:rPr>
        <w:t>presumably</w:t>
      </w:r>
      <w:r w:rsidRPr="007423C4">
        <w:rPr>
          <w:sz w:val="12"/>
        </w:rPr>
        <w:t xml:space="preserve"> </w:t>
      </w:r>
      <w:r w:rsidRPr="007423C4">
        <w:rPr>
          <w:rFonts w:eastAsia="Calibri"/>
          <w:sz w:val="12"/>
        </w:rPr>
        <w:t>does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wish</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die</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time</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manner</w:t>
      </w:r>
      <w:r w:rsidRPr="007423C4">
        <w:rPr>
          <w:sz w:val="12"/>
        </w:rPr>
        <w:t xml:space="preserve">. </w:t>
      </w:r>
      <w:r w:rsidRPr="007423C4">
        <w:rPr>
          <w:rFonts w:eastAsia="Calibri"/>
          <w:sz w:val="12"/>
        </w:rPr>
        <w:t>Thus</w:t>
      </w:r>
      <w:r w:rsidRPr="007423C4">
        <w:rPr>
          <w:sz w:val="12"/>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they</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allowed</w:t>
      </w:r>
      <w:r w:rsidRPr="007423C4">
        <w:rPr>
          <w:sz w:val="12"/>
        </w:rPr>
        <w:t xml:space="preserve"> </w:t>
      </w:r>
      <w:r w:rsidRPr="007423C4">
        <w:rPr>
          <w:rFonts w:eastAsia="Calibri"/>
          <w:sz w:val="12"/>
        </w:rPr>
        <w:t>their</w:t>
      </w:r>
      <w:r w:rsidRPr="007423C4">
        <w:rPr>
          <w:sz w:val="12"/>
        </w:rPr>
        <w:t xml:space="preserve"> </w:t>
      </w:r>
      <w:r w:rsidRPr="007423C4">
        <w:rPr>
          <w:rFonts w:eastAsia="Calibri"/>
          <w:sz w:val="12"/>
        </w:rPr>
        <w:t>premature</w:t>
      </w:r>
      <w:r w:rsidRPr="007423C4">
        <w:rPr>
          <w:sz w:val="12"/>
        </w:rPr>
        <w:t xml:space="preserve"> </w:t>
      </w:r>
      <w:r w:rsidRPr="007423C4">
        <w:rPr>
          <w:rFonts w:eastAsia="Calibri"/>
          <w:sz w:val="12"/>
        </w:rPr>
        <w:t>death</w:t>
      </w:r>
      <w:r w:rsidRPr="007423C4">
        <w:rPr>
          <w:sz w:val="12"/>
        </w:rPr>
        <w:t xml:space="preserve">.8 </w:t>
      </w:r>
      <w:r w:rsidRPr="007423C4">
        <w:rPr>
          <w:rFonts w:eastAsia="Calibri"/>
          <w:sz w:val="12"/>
        </w:rPr>
        <w:t>This</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true</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case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death</w:t>
      </w:r>
      <w:r w:rsidRPr="007423C4">
        <w:rPr>
          <w:sz w:val="12"/>
        </w:rPr>
        <w:t xml:space="preserve"> </w:t>
      </w:r>
      <w:r w:rsidRPr="007423C4">
        <w:rPr>
          <w:rFonts w:eastAsia="Calibri"/>
          <w:sz w:val="12"/>
        </w:rPr>
        <w:t>due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death</w:t>
      </w:r>
      <w:r w:rsidRPr="007423C4">
        <w:rPr>
          <w:sz w:val="12"/>
        </w:rPr>
        <w:t xml:space="preserve"> </w:t>
      </w:r>
      <w:r w:rsidRPr="007423C4">
        <w:rPr>
          <w:rFonts w:eastAsia="Calibri"/>
          <w:sz w:val="12"/>
        </w:rPr>
        <w:t>due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murder</w:t>
      </w:r>
      <w:r w:rsidRPr="007423C4">
        <w:rPr>
          <w:sz w:val="12"/>
        </w:rPr>
        <w:t xml:space="preserve">. </w:t>
      </w:r>
      <w:r w:rsidRPr="007423C4">
        <w:rPr>
          <w:rFonts w:eastAsia="Calibri"/>
          <w:sz w:val="12"/>
        </w:rPr>
        <w:t>However</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may</w:t>
      </w:r>
      <w:r w:rsidRPr="007423C4">
        <w:rPr>
          <w:sz w:val="12"/>
        </w:rPr>
        <w:t xml:space="preserve"> </w:t>
      </w:r>
      <w:r w:rsidRPr="007423C4">
        <w:rPr>
          <w:rFonts w:eastAsia="Calibri"/>
          <w:sz w:val="12"/>
        </w:rPr>
        <w:t>also</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caused</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without</w:t>
      </w:r>
      <w:r w:rsidRPr="007423C4">
        <w:rPr>
          <w:sz w:val="12"/>
        </w:rPr>
        <w:t xml:space="preserve"> </w:t>
      </w:r>
      <w:r w:rsidRPr="007423C4">
        <w:rPr>
          <w:rFonts w:eastAsia="Calibri"/>
          <w:sz w:val="12"/>
        </w:rPr>
        <w:t>killing</w:t>
      </w:r>
      <w:r w:rsidRPr="007423C4">
        <w:rPr>
          <w:sz w:val="12"/>
        </w:rPr>
        <w:t xml:space="preserve"> </w:t>
      </w:r>
      <w:r w:rsidRPr="007423C4">
        <w:rPr>
          <w:rFonts w:eastAsia="Calibri"/>
          <w:sz w:val="12"/>
        </w:rPr>
        <w:t>them</w:t>
      </w:r>
      <w:r w:rsidRPr="007423C4">
        <w:rPr>
          <w:sz w:val="12"/>
        </w:rPr>
        <w:t xml:space="preserve">, </w:t>
      </w:r>
      <w:r w:rsidRPr="007423C4">
        <w:rPr>
          <w:rFonts w:eastAsia="Calibri"/>
          <w:sz w:val="12"/>
        </w:rPr>
        <w:t>but</w:t>
      </w:r>
      <w:r w:rsidRPr="007423C4">
        <w:rPr>
          <w:sz w:val="12"/>
        </w:rPr>
        <w:t xml:space="preserve"> </w:t>
      </w:r>
      <w:r w:rsidRPr="007423C4">
        <w:rPr>
          <w:rFonts w:eastAsia="Calibri"/>
          <w:sz w:val="12"/>
        </w:rPr>
        <w:t>still</w:t>
      </w:r>
      <w:r w:rsidRPr="007423C4">
        <w:rPr>
          <w:sz w:val="12"/>
        </w:rPr>
        <w:t xml:space="preserve"> </w:t>
      </w:r>
      <w:r w:rsidRPr="007423C4">
        <w:rPr>
          <w:rFonts w:eastAsia="Calibri"/>
          <w:sz w:val="12"/>
        </w:rPr>
        <w:t>resulting</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Imagine</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example</w:t>
      </w:r>
      <w:r w:rsidRPr="007423C4">
        <w:rPr>
          <w:sz w:val="12"/>
        </w:rPr>
        <w:t xml:space="preserve">, </w:t>
      </w:r>
      <w:r w:rsidRPr="007423C4">
        <w:rPr>
          <w:rFonts w:eastAsia="Calibri"/>
          <w:sz w:val="12"/>
        </w:rPr>
        <w:t>surgically</w:t>
      </w:r>
      <w:r w:rsidRPr="007423C4">
        <w:rPr>
          <w:sz w:val="12"/>
        </w:rPr>
        <w:t xml:space="preserve"> </w:t>
      </w:r>
      <w:r w:rsidRPr="007423C4">
        <w:rPr>
          <w:rFonts w:eastAsia="Calibri"/>
          <w:sz w:val="12"/>
        </w:rPr>
        <w:t>removing</w:t>
      </w:r>
      <w:r w:rsidRPr="007423C4">
        <w:rPr>
          <w:sz w:val="12"/>
        </w:rPr>
        <w:t xml:space="preserve"> </w:t>
      </w:r>
      <w:r w:rsidRPr="007423C4">
        <w:rPr>
          <w:rFonts w:eastAsia="Calibri"/>
          <w:sz w:val="12"/>
        </w:rPr>
        <w:t>everyone</w:t>
      </w:r>
      <w:r w:rsidRPr="007423C4">
        <w:rPr>
          <w:sz w:val="12"/>
        </w:rPr>
        <w:t>’</w:t>
      </w:r>
      <w:r w:rsidRPr="007423C4">
        <w:rPr>
          <w:rFonts w:eastAsia="Calibri"/>
          <w:sz w:val="12"/>
        </w:rPr>
        <w:t>s</w:t>
      </w:r>
      <w:r w:rsidRPr="007423C4">
        <w:rPr>
          <w:sz w:val="12"/>
        </w:rPr>
        <w:t xml:space="preserve"> </w:t>
      </w:r>
      <w:r w:rsidRPr="007423C4">
        <w:rPr>
          <w:rFonts w:eastAsia="Calibri"/>
          <w:sz w:val="12"/>
        </w:rPr>
        <w:t>reproductive</w:t>
      </w:r>
      <w:r w:rsidRPr="007423C4">
        <w:rPr>
          <w:sz w:val="12"/>
        </w:rPr>
        <w:t xml:space="preserve"> </w:t>
      </w:r>
      <w:r w:rsidRPr="007423C4">
        <w:rPr>
          <w:rFonts w:eastAsia="Calibri"/>
          <w:sz w:val="12"/>
        </w:rPr>
        <w:t>organs</w:t>
      </w:r>
      <w:r w:rsidRPr="007423C4">
        <w:rPr>
          <w:sz w:val="12"/>
        </w:rPr>
        <w:t xml:space="preserve"> </w:t>
      </w:r>
      <w:proofErr w:type="gramStart"/>
      <w:r w:rsidRPr="007423C4">
        <w:rPr>
          <w:rFonts w:eastAsia="Calibri"/>
          <w:sz w:val="12"/>
        </w:rPr>
        <w:t>in</w:t>
      </w:r>
      <w:r w:rsidRPr="007423C4">
        <w:rPr>
          <w:sz w:val="12"/>
        </w:rPr>
        <w:t xml:space="preserve"> </w:t>
      </w:r>
      <w:r w:rsidRPr="007423C4">
        <w:rPr>
          <w:rFonts w:eastAsia="Calibri"/>
          <w:sz w:val="12"/>
        </w:rPr>
        <w:t>order</w:t>
      </w:r>
      <w:r w:rsidRPr="007423C4">
        <w:rPr>
          <w:sz w:val="12"/>
        </w:rPr>
        <w:t xml:space="preserve"> </w:t>
      </w:r>
      <w:r w:rsidRPr="007423C4">
        <w:rPr>
          <w:rFonts w:eastAsia="Calibri"/>
          <w:sz w:val="12"/>
        </w:rPr>
        <w:t>to</w:t>
      </w:r>
      <w:proofErr w:type="gramEnd"/>
      <w:r w:rsidRPr="007423C4">
        <w:rPr>
          <w:sz w:val="12"/>
        </w:rPr>
        <w:t xml:space="preserve"> </w:t>
      </w:r>
      <w:r w:rsidRPr="007423C4">
        <w:rPr>
          <w:rFonts w:eastAsia="Calibri"/>
          <w:sz w:val="12"/>
        </w:rPr>
        <w:t>prevent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creation</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any</w:t>
      </w:r>
      <w:r w:rsidRPr="007423C4">
        <w:rPr>
          <w:sz w:val="12"/>
        </w:rPr>
        <w:t xml:space="preserve"> </w:t>
      </w:r>
      <w:r w:rsidRPr="007423C4">
        <w:rPr>
          <w:rFonts w:eastAsia="Calibri"/>
          <w:sz w:val="12"/>
        </w:rPr>
        <w:t>future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Another</w:t>
      </w:r>
      <w:r w:rsidRPr="007423C4">
        <w:rPr>
          <w:sz w:val="12"/>
        </w:rPr>
        <w:t xml:space="preserve"> </w:t>
      </w:r>
      <w:r w:rsidRPr="007423C4">
        <w:rPr>
          <w:rFonts w:eastAsia="Calibri"/>
          <w:sz w:val="12"/>
        </w:rPr>
        <w:t>example</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be</w:t>
      </w:r>
      <w:r w:rsidRPr="007423C4">
        <w:rPr>
          <w:sz w:val="12"/>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7423C4">
        <w:rPr>
          <w:sz w:val="12"/>
        </w:rPr>
        <w:t xml:space="preserve">. </w:t>
      </w:r>
      <w:r w:rsidRPr="007423C4">
        <w:rPr>
          <w:rFonts w:eastAsia="Calibri"/>
          <w:sz w:val="12"/>
        </w:rPr>
        <w:t>These</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cases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which</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through</w:t>
      </w:r>
      <w:r w:rsidRPr="007423C4">
        <w:rPr>
          <w:sz w:val="12"/>
        </w:rPr>
        <w:t xml:space="preserve"> </w:t>
      </w:r>
      <w:r w:rsidRPr="007423C4">
        <w:rPr>
          <w:rFonts w:eastAsia="Calibri"/>
          <w:sz w:val="12"/>
        </w:rPr>
        <w:t>surgery</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bombs</w:t>
      </w:r>
      <w:r w:rsidRPr="007423C4">
        <w:rPr>
          <w:sz w:val="12"/>
        </w:rPr>
        <w:t xml:space="preserve">) </w:t>
      </w:r>
      <w:r w:rsidRPr="007423C4">
        <w:rPr>
          <w:rFonts w:eastAsia="Calibri"/>
          <w:sz w:val="12"/>
        </w:rPr>
        <w:t>was</w:t>
      </w:r>
      <w:r w:rsidRPr="007423C4">
        <w:rPr>
          <w:sz w:val="12"/>
        </w:rPr>
        <w:t xml:space="preserve"> </w:t>
      </w:r>
      <w:r w:rsidRPr="007423C4">
        <w:rPr>
          <w:rFonts w:eastAsia="Calibri"/>
          <w:sz w:val="12"/>
        </w:rPr>
        <w:t>inflicted</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came</w:t>
      </w:r>
      <w:r w:rsidRPr="007423C4">
        <w:rPr>
          <w:sz w:val="12"/>
        </w:rPr>
        <w:t xml:space="preserve"> </w:t>
      </w:r>
      <w:r w:rsidRPr="007423C4">
        <w:rPr>
          <w:rFonts w:eastAsia="Calibri"/>
          <w:sz w:val="12"/>
        </w:rPr>
        <w:t>about</w:t>
      </w:r>
      <w:r w:rsidRPr="007423C4">
        <w:rPr>
          <w:sz w:val="12"/>
        </w:rPr>
        <w:t xml:space="preserve"> </w:t>
      </w:r>
      <w:proofErr w:type="gramStart"/>
      <w:r w:rsidRPr="007423C4">
        <w:rPr>
          <w:rFonts w:eastAsia="Calibri"/>
          <w:sz w:val="12"/>
        </w:rPr>
        <w:t>as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result</w:t>
      </w:r>
      <w:r w:rsidRPr="007423C4">
        <w:rPr>
          <w:sz w:val="12"/>
        </w:rPr>
        <w:t xml:space="preserve"> </w:t>
      </w:r>
      <w:r w:rsidRPr="007423C4">
        <w:rPr>
          <w:rFonts w:eastAsia="Calibri"/>
          <w:sz w:val="12"/>
        </w:rPr>
        <w:t>of</w:t>
      </w:r>
      <w:proofErr w:type="gramEnd"/>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painful</w:t>
      </w:r>
      <w:r w:rsidRPr="007423C4">
        <w:rPr>
          <w:sz w:val="12"/>
        </w:rPr>
        <w:t xml:space="preserve"> </w:t>
      </w:r>
      <w:r w:rsidRPr="007423C4">
        <w:rPr>
          <w:rFonts w:eastAsia="Calibri"/>
          <w:sz w:val="12"/>
        </w:rPr>
        <w:t>incident</w:t>
      </w:r>
      <w:r w:rsidRPr="007423C4">
        <w:rPr>
          <w:sz w:val="12"/>
        </w:rPr>
        <w:t xml:space="preserve"> </w:t>
      </w:r>
      <w:r w:rsidRPr="007423C4">
        <w:rPr>
          <w:rFonts w:eastAsia="Calibri"/>
          <w:sz w:val="12"/>
        </w:rPr>
        <w:t>rather</w:t>
      </w:r>
      <w:r w:rsidRPr="007423C4">
        <w:rPr>
          <w:sz w:val="12"/>
        </w:rPr>
        <w:t xml:space="preserve"> </w:t>
      </w:r>
      <w:r w:rsidRPr="007423C4">
        <w:rPr>
          <w:rFonts w:eastAsia="Calibri"/>
          <w:sz w:val="12"/>
        </w:rPr>
        <w:t>than</w:t>
      </w:r>
      <w:r w:rsidRPr="007423C4">
        <w:rPr>
          <w:sz w:val="12"/>
        </w:rPr>
        <w:t xml:space="preserve"> </w:t>
      </w:r>
      <w:r w:rsidRPr="007423C4">
        <w:rPr>
          <w:rFonts w:eastAsia="Calibri"/>
          <w:sz w:val="12"/>
        </w:rPr>
        <w:t>through</w:t>
      </w:r>
      <w:r w:rsidRPr="007423C4">
        <w:rPr>
          <w:sz w:val="12"/>
        </w:rPr>
        <w:t xml:space="preserve"> </w:t>
      </w:r>
      <w:r w:rsidRPr="007423C4">
        <w:rPr>
          <w:rFonts w:eastAsia="Calibri"/>
          <w:sz w:val="12"/>
        </w:rPr>
        <w:t>death</w:t>
      </w:r>
      <w:r w:rsidRPr="007423C4">
        <w:rPr>
          <w:sz w:val="12"/>
        </w:rPr>
        <w:t xml:space="preserve">. </w:t>
      </w:r>
      <w:r w:rsidRPr="007423C4">
        <w:rPr>
          <w:rFonts w:eastAsia="Calibri"/>
          <w:sz w:val="12"/>
        </w:rPr>
        <w:t>Furthermore</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imagine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situation</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which</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bomb</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example</w:t>
      </w:r>
      <w:r w:rsidRPr="007423C4">
        <w:rPr>
          <w:sz w:val="12"/>
        </w:rPr>
        <w:t xml:space="preserve">) </w:t>
      </w:r>
      <w:r w:rsidRPr="007423C4">
        <w:rPr>
          <w:rFonts w:eastAsia="Calibri"/>
          <w:sz w:val="12"/>
        </w:rPr>
        <w:t>killed</w:t>
      </w:r>
      <w:r w:rsidRPr="007423C4">
        <w:rPr>
          <w:sz w:val="12"/>
        </w:rPr>
        <w:t xml:space="preserve"> </w:t>
      </w:r>
      <w:r w:rsidRPr="007423C4">
        <w:rPr>
          <w:rFonts w:eastAsia="Calibri"/>
          <w:sz w:val="12"/>
        </w:rPr>
        <w:t>enough</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cause</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but</w:t>
      </w:r>
      <w:r w:rsidRPr="007423C4">
        <w:rPr>
          <w:sz w:val="12"/>
        </w:rPr>
        <w:t xml:space="preserve"> </w:t>
      </w:r>
      <w:r w:rsidRPr="007423C4">
        <w:rPr>
          <w:rFonts w:eastAsia="Calibri"/>
          <w:sz w:val="12"/>
        </w:rPr>
        <w:t>some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remained</w:t>
      </w:r>
      <w:r w:rsidRPr="007423C4">
        <w:rPr>
          <w:sz w:val="12"/>
        </w:rPr>
        <w:t xml:space="preserve"> </w:t>
      </w:r>
      <w:r w:rsidRPr="007423C4">
        <w:rPr>
          <w:rFonts w:eastAsia="Calibri"/>
          <w:sz w:val="12"/>
        </w:rPr>
        <w:t>alive</w:t>
      </w:r>
      <w:r w:rsidRPr="007423C4">
        <w:rPr>
          <w:sz w:val="12"/>
        </w:rPr>
        <w:t xml:space="preserve">, </w:t>
      </w:r>
      <w:r w:rsidRPr="007423C4">
        <w:rPr>
          <w:rFonts w:eastAsia="Calibri"/>
          <w:sz w:val="12"/>
        </w:rPr>
        <w:t>but</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terrible</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from</w:t>
      </w:r>
      <w:r w:rsidRPr="007423C4">
        <w:rPr>
          <w:sz w:val="12"/>
        </w:rPr>
        <w:t xml:space="preserve"> </w:t>
      </w:r>
      <w:r w:rsidRPr="007423C4">
        <w:rPr>
          <w:rFonts w:eastAsia="Calibri"/>
          <w:sz w:val="12"/>
        </w:rPr>
        <w:t>injuries</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seems</w:t>
      </w:r>
      <w:r w:rsidRPr="007423C4">
        <w:rPr>
          <w:sz w:val="12"/>
        </w:rPr>
        <w:t xml:space="preserve"> </w:t>
      </w:r>
      <w:r w:rsidRPr="007423C4">
        <w:rPr>
          <w:rFonts w:eastAsia="Calibri"/>
          <w:sz w:val="12"/>
        </w:rPr>
        <w:t>uncontroversial</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infliction</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Although</w:t>
      </w:r>
      <w:r w:rsidRPr="007423C4">
        <w:rPr>
          <w:sz w:val="12"/>
        </w:rPr>
        <w:t xml:space="preserve"> </w:t>
      </w:r>
      <w:r w:rsidRPr="007423C4">
        <w:rPr>
          <w:rFonts w:eastAsia="Calibri"/>
          <w:sz w:val="12"/>
        </w:rPr>
        <w:t>Scanlon</w:t>
      </w:r>
      <w:r w:rsidRPr="007423C4">
        <w:rPr>
          <w:sz w:val="12"/>
        </w:rPr>
        <w:t xml:space="preserve"> </w:t>
      </w:r>
      <w:r w:rsidRPr="007423C4">
        <w:rPr>
          <w:rFonts w:eastAsia="Calibri"/>
          <w:sz w:val="12"/>
        </w:rPr>
        <w:t>says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impact</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well</w:t>
      </w:r>
      <w:r w:rsidRPr="007423C4">
        <w:rPr>
          <w:sz w:val="12"/>
        </w:rPr>
        <w:t>-</w:t>
      </w:r>
      <w:r w:rsidRPr="007423C4">
        <w:rPr>
          <w:rFonts w:eastAsia="Calibri"/>
          <w:sz w:val="12"/>
        </w:rPr>
        <w:t>being</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only</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principles</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plays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significant</w:t>
      </w:r>
      <w:r w:rsidRPr="007423C4">
        <w:rPr>
          <w:sz w:val="12"/>
        </w:rPr>
        <w:t xml:space="preserve"> </w:t>
      </w:r>
      <w:r w:rsidRPr="007423C4">
        <w:rPr>
          <w:rFonts w:eastAsia="Calibri"/>
          <w:sz w:val="12"/>
        </w:rPr>
        <w:t>role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indeed</w:t>
      </w:r>
      <w:r w:rsidRPr="007423C4">
        <w:rPr>
          <w:sz w:val="12"/>
        </w:rPr>
        <w:t xml:space="preserve">, </w:t>
      </w:r>
      <w:r w:rsidRPr="007423C4">
        <w:rPr>
          <w:rFonts w:eastAsia="Calibri"/>
          <w:sz w:val="12"/>
        </w:rPr>
        <w:t>most</w:t>
      </w:r>
      <w:r w:rsidRPr="007423C4">
        <w:rPr>
          <w:sz w:val="12"/>
        </w:rPr>
        <w:t xml:space="preserve"> </w:t>
      </w:r>
      <w:r w:rsidRPr="007423C4">
        <w:rPr>
          <w:rFonts w:eastAsia="Calibri"/>
          <w:sz w:val="12"/>
        </w:rPr>
        <w:t>principles</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likely</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rejected</w:t>
      </w:r>
      <w:r w:rsidRPr="007423C4">
        <w:rPr>
          <w:sz w:val="12"/>
        </w:rPr>
        <w:t xml:space="preserve"> </w:t>
      </w:r>
      <w:r w:rsidRPr="007423C4">
        <w:rPr>
          <w:rFonts w:eastAsia="Calibri"/>
          <w:sz w:val="12"/>
        </w:rPr>
        <w:t>due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negative</w:t>
      </w:r>
      <w:r w:rsidRPr="007423C4">
        <w:rPr>
          <w:sz w:val="12"/>
        </w:rPr>
        <w:t xml:space="preserve"> </w:t>
      </w:r>
      <w:r w:rsidRPr="007423C4">
        <w:rPr>
          <w:rFonts w:eastAsia="Calibri"/>
          <w:sz w:val="12"/>
        </w:rPr>
        <w:t>impact</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w:t>
      </w:r>
      <w:r w:rsidRPr="007423C4">
        <w:rPr>
          <w:sz w:val="12"/>
        </w:rPr>
        <w:t>’</w:t>
      </w:r>
      <w:r w:rsidRPr="007423C4">
        <w:rPr>
          <w:rFonts w:eastAsia="Calibri"/>
          <w:sz w:val="12"/>
        </w:rPr>
        <w:t>s</w:t>
      </w:r>
      <w:r w:rsidRPr="007423C4">
        <w:rPr>
          <w:sz w:val="12"/>
        </w:rPr>
        <w:t xml:space="preserve"> </w:t>
      </w:r>
      <w:r w:rsidRPr="007423C4">
        <w:rPr>
          <w:rFonts w:eastAsia="Calibri"/>
          <w:sz w:val="12"/>
        </w:rPr>
        <w:t>well</w:t>
      </w:r>
      <w:r w:rsidRPr="007423C4">
        <w:rPr>
          <w:sz w:val="12"/>
        </w:rPr>
        <w:t>-</w:t>
      </w:r>
      <w:r w:rsidRPr="007423C4">
        <w:rPr>
          <w:rFonts w:eastAsia="Calibri"/>
          <w:sz w:val="12"/>
        </w:rPr>
        <w:t>being</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otherwise</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may</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queried</w:t>
      </w:r>
      <w:r w:rsidRPr="007423C4">
        <w:rPr>
          <w:sz w:val="12"/>
        </w:rPr>
        <w:t xml:space="preserve"> </w:t>
      </w:r>
      <w:r w:rsidRPr="007423C4">
        <w:rPr>
          <w:rFonts w:eastAsia="Calibri"/>
          <w:sz w:val="12"/>
        </w:rPr>
        <w:t>here</w:t>
      </w:r>
      <w:r w:rsidRPr="007423C4">
        <w:rPr>
          <w:sz w:val="12"/>
        </w:rPr>
        <w:t xml:space="preserve"> </w:t>
      </w:r>
      <w:r w:rsidRPr="007423C4">
        <w:rPr>
          <w:rFonts w:eastAsia="Calibri"/>
          <w:sz w:val="12"/>
        </w:rPr>
        <w:t>whether</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proofErr w:type="gramStart"/>
      <w:r w:rsidRPr="007423C4">
        <w:rPr>
          <w:rFonts w:eastAsia="Calibri"/>
          <w:sz w:val="12"/>
        </w:rPr>
        <w:t>actually</w:t>
      </w:r>
      <w:r w:rsidRPr="007423C4">
        <w:rPr>
          <w:sz w:val="12"/>
        </w:rPr>
        <w:t xml:space="preserve"> </w:t>
      </w:r>
      <w:r w:rsidRPr="007423C4">
        <w:rPr>
          <w:rFonts w:eastAsia="Calibri"/>
          <w:sz w:val="12"/>
        </w:rPr>
        <w:t>the</w:t>
      </w:r>
      <w:proofErr w:type="gramEnd"/>
      <w:r w:rsidRPr="007423C4">
        <w:rPr>
          <w:sz w:val="12"/>
        </w:rPr>
        <w:t xml:space="preserve"> </w:t>
      </w:r>
      <w:r w:rsidRPr="007423C4">
        <w:rPr>
          <w:rFonts w:eastAsia="Calibri"/>
          <w:sz w:val="12"/>
        </w:rPr>
        <w:t>involuntariness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grounds</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reasonable</w:t>
      </w:r>
      <w:r w:rsidRPr="007423C4">
        <w:rPr>
          <w:sz w:val="12"/>
        </w:rPr>
        <w:t xml:space="preserve"> </w:t>
      </w:r>
      <w:r w:rsidRPr="007423C4">
        <w:rPr>
          <w:rFonts w:eastAsia="Calibri"/>
          <w:sz w:val="12"/>
        </w:rPr>
        <w:t>rejection</w:t>
      </w:r>
      <w:r w:rsidRPr="007423C4">
        <w:rPr>
          <w:sz w:val="12"/>
        </w:rPr>
        <w:t xml:space="preserve"> </w:t>
      </w:r>
      <w:r w:rsidRPr="007423C4">
        <w:rPr>
          <w:rFonts w:eastAsia="Calibri"/>
          <w:sz w:val="12"/>
        </w:rPr>
        <w:t>rather</w:t>
      </w:r>
      <w:r w:rsidRPr="007423C4">
        <w:rPr>
          <w:sz w:val="12"/>
        </w:rPr>
        <w:t xml:space="preserve"> </w:t>
      </w:r>
      <w:r w:rsidRPr="007423C4">
        <w:rPr>
          <w:rFonts w:eastAsia="Calibri"/>
          <w:sz w:val="12"/>
        </w:rPr>
        <w:t>than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itself</w:t>
      </w:r>
      <w:r w:rsidRPr="007423C4">
        <w:rPr>
          <w:sz w:val="12"/>
        </w:rPr>
        <w:t xml:space="preserve"> </w:t>
      </w:r>
      <w:r w:rsidRPr="007423C4">
        <w:rPr>
          <w:rFonts w:eastAsia="Calibri"/>
          <w:sz w:val="12"/>
        </w:rPr>
        <w:t>because</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all</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suffers</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involuntary</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can</w:t>
      </w:r>
      <w:r w:rsidRPr="007423C4">
        <w:rPr>
          <w:sz w:val="12"/>
        </w:rPr>
        <w:t xml:space="preserve"> </w:t>
      </w:r>
      <w:r w:rsidRPr="007423C4">
        <w:rPr>
          <w:rFonts w:eastAsia="Calibri"/>
          <w:sz w:val="12"/>
        </w:rPr>
        <w:t>imagine</w:t>
      </w:r>
      <w:r w:rsidRPr="007423C4">
        <w:rPr>
          <w:sz w:val="12"/>
        </w:rPr>
        <w:t xml:space="preserve"> </w:t>
      </w:r>
      <w:r w:rsidRPr="007423C4">
        <w:rPr>
          <w:rFonts w:eastAsia="Calibri"/>
          <w:sz w:val="12"/>
        </w:rPr>
        <w:t>acts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can</w:t>
      </w:r>
      <w:r w:rsidRPr="007423C4">
        <w:rPr>
          <w:sz w:val="12"/>
        </w:rPr>
        <w:t xml:space="preserve"> </w:t>
      </w:r>
      <w:r w:rsidRPr="007423C4">
        <w:rPr>
          <w:rFonts w:eastAsia="Calibri"/>
          <w:sz w:val="12"/>
        </w:rPr>
        <w:t>cause</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rejectable</w:t>
      </w:r>
      <w:r w:rsidRPr="007423C4">
        <w:rPr>
          <w:sz w:val="12"/>
        </w:rPr>
        <w:t xml:space="preserve"> — </w:t>
      </w:r>
      <w:r w:rsidRPr="007423C4">
        <w:rPr>
          <w:rFonts w:eastAsia="Calibri"/>
          <w:sz w:val="12"/>
        </w:rPr>
        <w:t>base</w:t>
      </w:r>
      <w:r w:rsidRPr="007423C4">
        <w:rPr>
          <w:sz w:val="12"/>
        </w:rPr>
        <w:t xml:space="preserve"> </w:t>
      </w:r>
      <w:r w:rsidRPr="007423C4">
        <w:rPr>
          <w:rFonts w:eastAsia="Calibri"/>
          <w:sz w:val="12"/>
        </w:rPr>
        <w:t>jumping</w:t>
      </w:r>
      <w:r w:rsidRPr="007423C4">
        <w:rPr>
          <w:sz w:val="12"/>
        </w:rPr>
        <w:t xml:space="preserve"> </w:t>
      </w:r>
      <w:r w:rsidRPr="007423C4">
        <w:rPr>
          <w:rFonts w:eastAsia="Calibri"/>
          <w:sz w:val="12"/>
        </w:rPr>
        <w:t>or</w:t>
      </w:r>
      <w:r w:rsidRPr="007423C4">
        <w:rPr>
          <w:sz w:val="12"/>
        </w:rPr>
        <w:t xml:space="preserve"> </w:t>
      </w:r>
      <w:proofErr w:type="gramStart"/>
      <w:r w:rsidRPr="007423C4">
        <w:rPr>
          <w:rFonts w:eastAsia="Calibri"/>
          <w:sz w:val="12"/>
        </w:rPr>
        <w:t>life</w:t>
      </w:r>
      <w:r w:rsidRPr="007423C4">
        <w:rPr>
          <w:sz w:val="12"/>
        </w:rPr>
        <w:t>-</w:t>
      </w:r>
      <w:r w:rsidRPr="007423C4">
        <w:rPr>
          <w:rFonts w:eastAsia="Calibri"/>
          <w:sz w:val="12"/>
        </w:rPr>
        <w:t>saving</w:t>
      </w:r>
      <w:proofErr w:type="gramEnd"/>
      <w:r w:rsidRPr="007423C4">
        <w:rPr>
          <w:sz w:val="12"/>
        </w:rPr>
        <w:t xml:space="preserve"> </w:t>
      </w:r>
      <w:r w:rsidRPr="007423C4">
        <w:rPr>
          <w:rFonts w:eastAsia="Calibri"/>
          <w:sz w:val="12"/>
        </w:rPr>
        <w:t>or</w:t>
      </w:r>
      <w:r w:rsidRPr="007423C4">
        <w:rPr>
          <w:sz w:val="12"/>
        </w:rPr>
        <w:t xml:space="preserve"> </w:t>
      </w:r>
      <w:r w:rsidRPr="007423C4">
        <w:rPr>
          <w:rFonts w:eastAsia="Calibri"/>
          <w:sz w:val="12"/>
        </w:rPr>
        <w:t>improving</w:t>
      </w:r>
      <w:r w:rsidRPr="007423C4">
        <w:rPr>
          <w:sz w:val="12"/>
        </w:rPr>
        <w:t xml:space="preserve"> </w:t>
      </w:r>
      <w:r w:rsidRPr="007423C4">
        <w:rPr>
          <w:rFonts w:eastAsia="Calibri"/>
          <w:sz w:val="12"/>
        </w:rPr>
        <w:t>surgery</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example</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other</w:t>
      </w:r>
      <w:r w:rsidRPr="007423C4">
        <w:rPr>
          <w:sz w:val="12"/>
        </w:rPr>
        <w:t xml:space="preserve"> </w:t>
      </w:r>
      <w:r w:rsidRPr="007423C4">
        <w:rPr>
          <w:rFonts w:eastAsia="Calibri"/>
          <w:sz w:val="12"/>
        </w:rPr>
        <w:t>hand</w:t>
      </w:r>
      <w:r w:rsidRPr="007423C4">
        <w:rPr>
          <w:sz w:val="12"/>
        </w:rPr>
        <w:t xml:space="preserve">, </w:t>
      </w:r>
      <w:r w:rsidRPr="007423C4">
        <w:rPr>
          <w:rFonts w:eastAsia="Calibri"/>
          <w:sz w:val="12"/>
        </w:rPr>
        <w:t>pushing</w:t>
      </w:r>
      <w:r w:rsidRPr="007423C4">
        <w:rPr>
          <w:sz w:val="12"/>
        </w:rPr>
        <w:t xml:space="preserve"> </w:t>
      </w:r>
      <w:r w:rsidRPr="007423C4">
        <w:rPr>
          <w:rFonts w:eastAsia="Calibri"/>
          <w:sz w:val="12"/>
        </w:rPr>
        <w:t>someone</w:t>
      </w:r>
      <w:r w:rsidRPr="007423C4">
        <w:rPr>
          <w:sz w:val="12"/>
        </w:rPr>
        <w:t xml:space="preserve"> </w:t>
      </w:r>
      <w:r w:rsidRPr="007423C4">
        <w:rPr>
          <w:rFonts w:eastAsia="Calibri"/>
          <w:sz w:val="12"/>
        </w:rPr>
        <w:t>off</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cliff</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cutting</w:t>
      </w:r>
      <w:r w:rsidRPr="007423C4">
        <w:rPr>
          <w:sz w:val="12"/>
        </w:rPr>
        <w:t xml:space="preserve"> </w:t>
      </w:r>
      <w:r w:rsidRPr="007423C4">
        <w:rPr>
          <w:rFonts w:eastAsia="Calibri"/>
          <w:sz w:val="12"/>
        </w:rPr>
        <w:t>him</w:t>
      </w:r>
      <w:r w:rsidRPr="007423C4">
        <w:rPr>
          <w:sz w:val="12"/>
        </w:rPr>
        <w:t xml:space="preserve"> </w:t>
      </w:r>
      <w:r w:rsidRPr="007423C4">
        <w:rPr>
          <w:rFonts w:eastAsia="Calibri"/>
          <w:sz w:val="12"/>
        </w:rPr>
        <w:t>with</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scalpel</w:t>
      </w:r>
      <w:r w:rsidRPr="007423C4">
        <w:rPr>
          <w:sz w:val="12"/>
        </w:rPr>
        <w:t xml:space="preserve"> </w:t>
      </w:r>
      <w:r w:rsidRPr="007423C4">
        <w:rPr>
          <w:rFonts w:eastAsia="Calibri"/>
          <w:sz w:val="12"/>
        </w:rPr>
        <w:t>against</w:t>
      </w:r>
      <w:r w:rsidRPr="007423C4">
        <w:rPr>
          <w:sz w:val="12"/>
        </w:rPr>
        <w:t xml:space="preserve"> </w:t>
      </w:r>
      <w:r w:rsidRPr="007423C4">
        <w:rPr>
          <w:rFonts w:eastAsia="Calibri"/>
          <w:sz w:val="12"/>
        </w:rPr>
        <w:t>his</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clearly</w:t>
      </w:r>
      <w:r w:rsidRPr="007423C4">
        <w:rPr>
          <w:sz w:val="12"/>
        </w:rPr>
        <w:t xml:space="preserve"> </w:t>
      </w:r>
      <w:r w:rsidRPr="007423C4">
        <w:rPr>
          <w:rFonts w:eastAsia="Calibri"/>
          <w:sz w:val="12"/>
        </w:rPr>
        <w:t>rejectable</w:t>
      </w:r>
      <w:r w:rsidRPr="007423C4">
        <w:rPr>
          <w:sz w:val="12"/>
        </w:rPr>
        <w:t xml:space="preserve"> </w:t>
      </w:r>
      <w:r w:rsidRPr="007423C4">
        <w:rPr>
          <w:rFonts w:eastAsia="Calibri"/>
          <w:sz w:val="12"/>
        </w:rPr>
        <w:t>acts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difference</w:t>
      </w:r>
      <w:r w:rsidRPr="007423C4">
        <w:rPr>
          <w:sz w:val="12"/>
        </w:rPr>
        <w:t xml:space="preserve"> </w:t>
      </w:r>
      <w:r w:rsidRPr="007423C4">
        <w:rPr>
          <w:rFonts w:eastAsia="Calibri"/>
          <w:sz w:val="12"/>
        </w:rPr>
        <w:t>between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two</w:t>
      </w:r>
      <w:r w:rsidRPr="007423C4">
        <w:rPr>
          <w:sz w:val="12"/>
        </w:rPr>
        <w:t xml:space="preserve"> </w:t>
      </w:r>
      <w:r w:rsidRPr="007423C4">
        <w:rPr>
          <w:rFonts w:eastAsia="Calibri"/>
          <w:sz w:val="12"/>
        </w:rPr>
        <w:t>cases</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former</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having</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inflicted</w:t>
      </w:r>
      <w:r w:rsidRPr="007423C4">
        <w:rPr>
          <w:sz w:val="12"/>
        </w:rPr>
        <w:t xml:space="preserve"> </w:t>
      </w:r>
      <w:r w:rsidRPr="007423C4">
        <w:rPr>
          <w:rFonts w:eastAsia="Calibri"/>
          <w:sz w:val="12"/>
        </w:rPr>
        <w:t>has</w:t>
      </w:r>
      <w:r w:rsidRPr="007423C4">
        <w:rPr>
          <w:sz w:val="12"/>
        </w:rPr>
        <w:t xml:space="preserve"> </w:t>
      </w:r>
      <w:r w:rsidRPr="007423C4">
        <w:rPr>
          <w:rFonts w:eastAsia="Calibri"/>
          <w:sz w:val="12"/>
        </w:rPr>
        <w:t>consented</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risk</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My</w:t>
      </w:r>
      <w:r w:rsidRPr="007423C4">
        <w:rPr>
          <w:sz w:val="12"/>
        </w:rPr>
        <w:t xml:space="preserve"> </w:t>
      </w:r>
      <w:r w:rsidRPr="007423C4">
        <w:rPr>
          <w:rFonts w:eastAsia="Calibri"/>
          <w:sz w:val="12"/>
        </w:rPr>
        <w:t>view</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they</w:t>
      </w:r>
      <w:r w:rsidRPr="007423C4">
        <w:rPr>
          <w:sz w:val="12"/>
        </w:rPr>
        <w:t xml:space="preserve"> </w:t>
      </w:r>
      <w:r w:rsidRPr="007423C4">
        <w:rPr>
          <w:rFonts w:eastAsia="Calibri"/>
          <w:sz w:val="12"/>
        </w:rPr>
        <w:t>cannot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separated</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these</w:t>
      </w:r>
      <w:r w:rsidRPr="007423C4">
        <w:rPr>
          <w:sz w:val="12"/>
        </w:rPr>
        <w:t xml:space="preserve"> </w:t>
      </w:r>
      <w:r w:rsidRPr="007423C4">
        <w:rPr>
          <w:rFonts w:eastAsia="Calibri"/>
          <w:sz w:val="12"/>
        </w:rPr>
        <w:t>cases</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involuntary</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grounds</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reasonable</w:t>
      </w:r>
      <w:r w:rsidRPr="007423C4">
        <w:rPr>
          <w:sz w:val="12"/>
        </w:rPr>
        <w:t xml:space="preserve"> </w:t>
      </w:r>
      <w:r w:rsidRPr="007423C4">
        <w:rPr>
          <w:rFonts w:eastAsia="Calibri"/>
          <w:sz w:val="12"/>
        </w:rPr>
        <w:t>rejection</w:t>
      </w:r>
      <w:r w:rsidRPr="007423C4">
        <w:rPr>
          <w:sz w:val="12"/>
        </w:rPr>
        <w:t xml:space="preserve">. </w:t>
      </w:r>
      <w:r w:rsidRPr="007423C4">
        <w:rPr>
          <w:rFonts w:eastAsia="Calibri"/>
          <w:sz w:val="12"/>
        </w:rPr>
        <w:t>Thus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fact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allow</w:t>
      </w:r>
      <w:r w:rsidRPr="007423C4">
        <w:rPr>
          <w:sz w:val="12"/>
        </w:rPr>
        <w:t xml:space="preserve"> </w:t>
      </w:r>
      <w:r w:rsidRPr="007423C4">
        <w:rPr>
          <w:rFonts w:eastAsia="Calibri"/>
          <w:sz w:val="12"/>
        </w:rPr>
        <w:t>unwanted</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harm</w:t>
      </w:r>
      <w:r w:rsidRPr="007423C4">
        <w:rPr>
          <w:sz w:val="12"/>
        </w:rPr>
        <w:t xml:space="preserve"> </w:t>
      </w:r>
      <w:r w:rsidRPr="007423C4">
        <w:rPr>
          <w:rFonts w:eastAsia="Calibri"/>
          <w:sz w:val="12"/>
        </w:rPr>
        <w:t>gives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subjected</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harm</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principle</w:t>
      </w:r>
      <w:r w:rsidRPr="007423C4">
        <w:rPr>
          <w:sz w:val="12"/>
        </w:rPr>
        <w:t xml:space="preserve">. </w:t>
      </w:r>
      <w:proofErr w:type="gramStart"/>
      <w:r w:rsidRPr="007423C4">
        <w:rPr>
          <w:rFonts w:eastAsia="Calibri"/>
          <w:sz w:val="12"/>
        </w:rPr>
        <w:t>Of</w:t>
      </w:r>
      <w:r w:rsidRPr="007423C4">
        <w:rPr>
          <w:sz w:val="12"/>
        </w:rPr>
        <w:t xml:space="preserve"> </w:t>
      </w:r>
      <w:r w:rsidRPr="007423C4">
        <w:rPr>
          <w:rFonts w:eastAsia="Calibri"/>
          <w:sz w:val="12"/>
        </w:rPr>
        <w:t>course</w:t>
      </w:r>
      <w:proofErr w:type="gramEnd"/>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mere</w:t>
      </w:r>
      <w:r w:rsidRPr="007423C4">
        <w:rPr>
          <w:sz w:val="12"/>
        </w:rPr>
        <w:t xml:space="preserve"> </w:t>
      </w:r>
      <w:r w:rsidRPr="007423C4">
        <w:rPr>
          <w:rFonts w:eastAsia="Calibri"/>
          <w:sz w:val="12"/>
        </w:rPr>
        <w:t>fact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causes</w:t>
      </w:r>
      <w:r w:rsidRPr="007423C4">
        <w:rPr>
          <w:sz w:val="12"/>
        </w:rPr>
        <w:t xml:space="preserve"> </w:t>
      </w:r>
      <w:r w:rsidRPr="007423C4">
        <w:rPr>
          <w:rFonts w:eastAsia="Calibri"/>
          <w:sz w:val="12"/>
        </w:rPr>
        <w:t>involuntary</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harm</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premature</w:t>
      </w:r>
      <w:r w:rsidRPr="007423C4">
        <w:rPr>
          <w:sz w:val="12"/>
        </w:rPr>
        <w:t xml:space="preserve"> </w:t>
      </w:r>
      <w:r w:rsidRPr="007423C4">
        <w:rPr>
          <w:rFonts w:eastAsia="Calibri"/>
          <w:sz w:val="12"/>
        </w:rPr>
        <w:t>death</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sufficient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declare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rejectable</w:t>
      </w:r>
      <w:r w:rsidRPr="007423C4">
        <w:rPr>
          <w:sz w:val="12"/>
        </w:rPr>
        <w:t xml:space="preserve"> — </w:t>
      </w:r>
      <w:r w:rsidRPr="007423C4">
        <w:rPr>
          <w:rFonts w:eastAsia="Calibri"/>
          <w:sz w:val="12"/>
        </w:rPr>
        <w:t>there</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countervailing</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case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what</w:t>
      </w:r>
      <w:r w:rsidRPr="007423C4">
        <w:rPr>
          <w:sz w:val="12"/>
        </w:rPr>
        <w:t xml:space="preserve"> </w:t>
      </w:r>
      <w:r w:rsidRPr="007423C4">
        <w:rPr>
          <w:rFonts w:eastAsia="Calibri"/>
          <w:sz w:val="12"/>
        </w:rPr>
        <w:t>countervailing</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offered</w:t>
      </w:r>
      <w:r w:rsidRPr="007423C4">
        <w:rPr>
          <w:sz w:val="12"/>
        </w:rPr>
        <w:t xml:space="preserve"> </w:t>
      </w:r>
      <w:r w:rsidRPr="007423C4">
        <w:rPr>
          <w:rFonts w:eastAsia="Calibri"/>
          <w:sz w:val="12"/>
        </w:rPr>
        <w:t>in</w:t>
      </w:r>
      <w:r w:rsidRPr="007423C4">
        <w:rPr>
          <w:sz w:val="12"/>
        </w:rPr>
        <w:t xml:space="preserve"> </w:t>
      </w:r>
      <w:proofErr w:type="spellStart"/>
      <w:r w:rsidRPr="007423C4">
        <w:rPr>
          <w:rFonts w:eastAsia="Calibri"/>
          <w:sz w:val="12"/>
        </w:rPr>
        <w:t>favour</w:t>
      </w:r>
      <w:proofErr w:type="spellEnd"/>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involuntary</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death</w:t>
      </w:r>
      <w:r w:rsidRPr="007423C4">
        <w:rPr>
          <w:sz w:val="12"/>
        </w:rPr>
        <w:t>-</w:t>
      </w:r>
      <w:r w:rsidRPr="007423C4">
        <w:rPr>
          <w:rFonts w:eastAsia="Calibri"/>
          <w:sz w:val="12"/>
        </w:rPr>
        <w:t>inducing</w:t>
      </w:r>
      <w:r w:rsidRPr="007423C4">
        <w:rPr>
          <w:sz w:val="12"/>
        </w:rPr>
        <w:t xml:space="preserve"> </w:t>
      </w:r>
      <w:r w:rsidRPr="007423C4">
        <w:rPr>
          <w:rFonts w:eastAsia="Calibri"/>
          <w:sz w:val="12"/>
        </w:rPr>
        <w:t>harm</w:t>
      </w:r>
      <w:r w:rsidRPr="007423C4">
        <w:rPr>
          <w:sz w:val="12"/>
        </w:rPr>
        <w:t xml:space="preserve">? </w:t>
      </w:r>
      <w:r w:rsidRPr="007423C4">
        <w:rPr>
          <w:rFonts w:eastAsia="Calibri"/>
          <w:sz w:val="12"/>
        </w:rPr>
        <w:t>One</w:t>
      </w:r>
      <w:r w:rsidRPr="007423C4">
        <w:rPr>
          <w:sz w:val="12"/>
        </w:rPr>
        <w:t xml:space="preserve"> </w:t>
      </w:r>
      <w:r w:rsidRPr="007423C4">
        <w:rPr>
          <w:rFonts w:eastAsia="Calibri"/>
          <w:sz w:val="12"/>
        </w:rPr>
        <w:t>such</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offered</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humans</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harm</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natural</w:t>
      </w:r>
      <w:r w:rsidRPr="007423C4">
        <w:rPr>
          <w:sz w:val="12"/>
        </w:rPr>
        <w:t xml:space="preserve"> </w:t>
      </w:r>
      <w:r w:rsidRPr="007423C4">
        <w:rPr>
          <w:rFonts w:eastAsia="Calibri"/>
          <w:sz w:val="12"/>
        </w:rPr>
        <w:t>environment</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world</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better</w:t>
      </w:r>
      <w:r w:rsidRPr="007423C4">
        <w:rPr>
          <w:sz w:val="12"/>
        </w:rPr>
        <w:t xml:space="preserve"> </w:t>
      </w:r>
      <w:r w:rsidRPr="007423C4">
        <w:rPr>
          <w:rFonts w:eastAsia="Calibri"/>
          <w:sz w:val="12"/>
        </w:rPr>
        <w:t>place</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were</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humans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humans</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rightfully</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considered</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all</w:t>
      </w:r>
      <w:r w:rsidRPr="007423C4">
        <w:rPr>
          <w:sz w:val="12"/>
        </w:rPr>
        <w:t>-</w:t>
      </w:r>
      <w:r w:rsidRPr="007423C4">
        <w:rPr>
          <w:rFonts w:eastAsia="Calibri"/>
          <w:sz w:val="12"/>
        </w:rPr>
        <w:t>things</w:t>
      </w:r>
      <w:r w:rsidRPr="007423C4">
        <w:rPr>
          <w:sz w:val="12"/>
        </w:rPr>
        <w:t>-</w:t>
      </w:r>
      <w:r w:rsidRPr="007423C4">
        <w:rPr>
          <w:rFonts w:eastAsia="Calibri"/>
          <w:sz w:val="12"/>
        </w:rPr>
        <w:t>considered</w:t>
      </w:r>
      <w:r w:rsidRPr="007423C4">
        <w:rPr>
          <w:sz w:val="12"/>
        </w:rPr>
        <w:t xml:space="preserve"> </w:t>
      </w:r>
      <w:r w:rsidRPr="007423C4">
        <w:rPr>
          <w:rFonts w:eastAsia="Calibri"/>
          <w:sz w:val="12"/>
        </w:rPr>
        <w:t>hindrance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world</w:t>
      </w:r>
      <w:r w:rsidRPr="007423C4">
        <w:rPr>
          <w:sz w:val="12"/>
        </w:rPr>
        <w:t xml:space="preserve"> </w:t>
      </w:r>
      <w:r w:rsidRPr="007423C4">
        <w:rPr>
          <w:rFonts w:eastAsia="Calibri"/>
          <w:sz w:val="12"/>
        </w:rPr>
        <w:t>rather</w:t>
      </w:r>
      <w:r w:rsidRPr="007423C4">
        <w:rPr>
          <w:sz w:val="12"/>
        </w:rPr>
        <w:t xml:space="preserve"> </w:t>
      </w:r>
      <w:r w:rsidRPr="007423C4">
        <w:rPr>
          <w:rFonts w:eastAsia="Calibri"/>
          <w:sz w:val="12"/>
        </w:rPr>
        <w:t>than</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benefit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given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fact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been</w:t>
      </w:r>
      <w:r w:rsidRPr="007423C4">
        <w:rPr>
          <w:sz w:val="12"/>
        </w:rPr>
        <w:t xml:space="preserve"> </w:t>
      </w:r>
      <w:r w:rsidRPr="007423C4">
        <w:rPr>
          <w:rFonts w:eastAsia="Calibri"/>
          <w:sz w:val="12"/>
        </w:rPr>
        <w:t>largely</w:t>
      </w:r>
      <w:r w:rsidRPr="007423C4">
        <w:rPr>
          <w:sz w:val="12"/>
        </w:rPr>
        <w:t xml:space="preserve"> </w:t>
      </w:r>
      <w:r w:rsidRPr="007423C4">
        <w:rPr>
          <w:rFonts w:eastAsia="Calibri"/>
          <w:sz w:val="12"/>
        </w:rPr>
        <w:t>responsible</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many</w:t>
      </w:r>
      <w:r w:rsidRPr="007423C4">
        <w:rPr>
          <w:sz w:val="12"/>
        </w:rPr>
        <w:t xml:space="preserve"> </w:t>
      </w:r>
      <w:r w:rsidRPr="007423C4">
        <w:rPr>
          <w:rFonts w:eastAsia="Calibri"/>
          <w:sz w:val="12"/>
        </w:rPr>
        <w:t>species</w:t>
      </w:r>
      <w:r w:rsidRPr="007423C4">
        <w:rPr>
          <w:sz w:val="12"/>
        </w:rPr>
        <w:t xml:space="preserve">, </w:t>
      </w:r>
      <w:r w:rsidRPr="007423C4">
        <w:rPr>
          <w:rFonts w:eastAsia="Calibri"/>
          <w:sz w:val="12"/>
        </w:rPr>
        <w:t>pollution</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most</w:t>
      </w:r>
      <w:r w:rsidRPr="007423C4">
        <w:rPr>
          <w:sz w:val="12"/>
        </w:rPr>
        <w:t xml:space="preserve"> </w:t>
      </w:r>
      <w:r w:rsidRPr="007423C4">
        <w:rPr>
          <w:rFonts w:eastAsia="Calibri"/>
          <w:sz w:val="12"/>
        </w:rPr>
        <w:t>recently</w:t>
      </w:r>
      <w:r w:rsidRPr="007423C4">
        <w:rPr>
          <w:sz w:val="12"/>
        </w:rPr>
        <w:t xml:space="preserve">, </w:t>
      </w:r>
      <w:r w:rsidRPr="007423C4">
        <w:rPr>
          <w:rFonts w:eastAsia="Calibri"/>
          <w:sz w:val="12"/>
        </w:rPr>
        <w:t>climate</w:t>
      </w:r>
      <w:r w:rsidRPr="007423C4">
        <w:rPr>
          <w:sz w:val="12"/>
        </w:rPr>
        <w:t xml:space="preserve"> </w:t>
      </w:r>
      <w:r w:rsidRPr="007423C4">
        <w:rPr>
          <w:rFonts w:eastAsia="Calibri"/>
          <w:sz w:val="12"/>
        </w:rPr>
        <w:t>change</w:t>
      </w:r>
      <w:r w:rsidRPr="007423C4">
        <w:rPr>
          <w:sz w:val="12"/>
        </w:rPr>
        <w:t xml:space="preserve"> </w:t>
      </w:r>
      <w:r w:rsidRPr="007423C4">
        <w:rPr>
          <w:rFonts w:eastAsia="Calibri"/>
          <w:sz w:val="12"/>
        </w:rPr>
        <w:t>which</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all</w:t>
      </w:r>
      <w:r w:rsidRPr="007423C4">
        <w:rPr>
          <w:sz w:val="12"/>
        </w:rPr>
        <w:t xml:space="preserve"> </w:t>
      </w:r>
      <w:r w:rsidRPr="007423C4">
        <w:rPr>
          <w:rFonts w:eastAsia="Calibri"/>
          <w:sz w:val="12"/>
        </w:rPr>
        <w:t>negatively</w:t>
      </w:r>
      <w:r w:rsidRPr="007423C4">
        <w:rPr>
          <w:sz w:val="12"/>
        </w:rPr>
        <w:t xml:space="preserve"> </w:t>
      </w:r>
      <w:r w:rsidRPr="007423C4">
        <w:rPr>
          <w:rFonts w:eastAsia="Calibri"/>
          <w:sz w:val="12"/>
        </w:rPr>
        <w:t>affected</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natural</w:t>
      </w:r>
      <w:r w:rsidRPr="007423C4">
        <w:rPr>
          <w:sz w:val="12"/>
        </w:rPr>
        <w:t xml:space="preserve"> </w:t>
      </w:r>
      <w:r w:rsidRPr="007423C4">
        <w:rPr>
          <w:rFonts w:eastAsia="Calibri"/>
          <w:sz w:val="12"/>
        </w:rPr>
        <w:t>environment</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ways</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only</w:t>
      </w:r>
      <w:r w:rsidRPr="007423C4">
        <w:rPr>
          <w:sz w:val="12"/>
        </w:rPr>
        <w:t xml:space="preserve"> </w:t>
      </w:r>
      <w:r w:rsidRPr="007423C4">
        <w:rPr>
          <w:rFonts w:eastAsia="Calibri"/>
          <w:sz w:val="12"/>
        </w:rPr>
        <w:t>just</w:t>
      </w:r>
      <w:r w:rsidRPr="007423C4">
        <w:rPr>
          <w:sz w:val="12"/>
        </w:rPr>
        <w:t xml:space="preserve"> </w:t>
      </w:r>
      <w:r w:rsidRPr="007423C4">
        <w:rPr>
          <w:rFonts w:eastAsia="Calibri"/>
          <w:sz w:val="12"/>
        </w:rPr>
        <w:t>beginning</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understand</w:t>
      </w:r>
      <w:r w:rsidRPr="007423C4">
        <w:rPr>
          <w:sz w:val="12"/>
        </w:rPr>
        <w:t xml:space="preserve">. </w:t>
      </w:r>
      <w:r w:rsidRPr="007423C4">
        <w:rPr>
          <w:rFonts w:eastAsia="Calibri"/>
          <w:sz w:val="12"/>
        </w:rPr>
        <w:t>Thus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fact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improve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natural</w:t>
      </w:r>
      <w:r w:rsidRPr="007423C4">
        <w:rPr>
          <w:sz w:val="12"/>
        </w:rPr>
        <w:t xml:space="preserve"> </w:t>
      </w:r>
      <w:r w:rsidRPr="007423C4">
        <w:rPr>
          <w:rFonts w:eastAsia="Calibri"/>
          <w:sz w:val="12"/>
        </w:rPr>
        <w:t>environment</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least</w:t>
      </w:r>
      <w:r w:rsidRPr="007423C4">
        <w:rPr>
          <w:sz w:val="12"/>
        </w:rPr>
        <w:t xml:space="preserve"> </w:t>
      </w:r>
      <w:r w:rsidRPr="007423C4">
        <w:rPr>
          <w:rFonts w:eastAsia="Calibri"/>
          <w:sz w:val="12"/>
        </w:rPr>
        <w:t>prevent</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from</w:t>
      </w:r>
      <w:r w:rsidRPr="007423C4">
        <w:rPr>
          <w:sz w:val="12"/>
        </w:rPr>
        <w:t xml:space="preserve"> </w:t>
      </w:r>
      <w:r w:rsidRPr="007423C4">
        <w:rPr>
          <w:rFonts w:eastAsia="Calibri"/>
          <w:sz w:val="12"/>
        </w:rPr>
        <w:t>degrading</w:t>
      </w:r>
      <w:r w:rsidRPr="007423C4">
        <w:rPr>
          <w:sz w:val="12"/>
        </w:rPr>
        <w:t xml:space="preserve"> </w:t>
      </w:r>
      <w:r w:rsidRPr="007423C4">
        <w:rPr>
          <w:rFonts w:eastAsia="Calibri"/>
          <w:sz w:val="12"/>
        </w:rPr>
        <w:t>further</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countervailing</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in</w:t>
      </w:r>
      <w:r w:rsidRPr="007423C4">
        <w:rPr>
          <w:sz w:val="12"/>
        </w:rPr>
        <w:t xml:space="preserve"> </w:t>
      </w:r>
      <w:proofErr w:type="spellStart"/>
      <w:r w:rsidRPr="007423C4">
        <w:rPr>
          <w:rFonts w:eastAsia="Calibri"/>
          <w:sz w:val="12"/>
        </w:rPr>
        <w:t>favour</w:t>
      </w:r>
      <w:proofErr w:type="spellEnd"/>
      <w:r w:rsidRPr="007423C4">
        <w:rPr>
          <w:sz w:val="12"/>
        </w:rPr>
        <w:t xml:space="preserve"> </w:t>
      </w:r>
      <w:r w:rsidRPr="007423C4">
        <w:rPr>
          <w:rFonts w:eastAsia="Calibri"/>
          <w:sz w:val="12"/>
        </w:rPr>
        <w:t>of</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weighed</w:t>
      </w:r>
      <w:r w:rsidRPr="007423C4">
        <w:rPr>
          <w:sz w:val="12"/>
        </w:rPr>
        <w:t xml:space="preserve"> </w:t>
      </w:r>
      <w:r w:rsidRPr="007423C4">
        <w:rPr>
          <w:rFonts w:eastAsia="Calibri"/>
          <w:sz w:val="12"/>
        </w:rPr>
        <w:t>against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held</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humans</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experience</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premature</w:t>
      </w:r>
      <w:r w:rsidRPr="007423C4">
        <w:rPr>
          <w:sz w:val="12"/>
        </w:rPr>
        <w:t xml:space="preserve"> </w:t>
      </w:r>
      <w:r w:rsidRPr="007423C4">
        <w:rPr>
          <w:rFonts w:eastAsia="Calibri"/>
          <w:sz w:val="12"/>
        </w:rPr>
        <w:t>death</w:t>
      </w:r>
      <w:r w:rsidRPr="007423C4">
        <w:rPr>
          <w:sz w:val="12"/>
        </w:rPr>
        <w:t xml:space="preserve">. </w:t>
      </w:r>
      <w:r w:rsidRPr="007423C4">
        <w:rPr>
          <w:rFonts w:eastAsia="Calibri"/>
          <w:sz w:val="12"/>
        </w:rPr>
        <w:t>However</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good</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environment</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described</w:t>
      </w:r>
      <w:r w:rsidRPr="007423C4">
        <w:rPr>
          <w:sz w:val="12"/>
        </w:rPr>
        <w:t xml:space="preserve"> </w:t>
      </w:r>
      <w:r w:rsidRPr="007423C4">
        <w:rPr>
          <w:rFonts w:eastAsia="Calibri"/>
          <w:sz w:val="12"/>
        </w:rPr>
        <w:t>above</w:t>
      </w:r>
      <w:r w:rsidRPr="007423C4">
        <w:rPr>
          <w:sz w:val="12"/>
        </w:rPr>
        <w:t xml:space="preserve"> </w:t>
      </w:r>
      <w:r w:rsidRPr="007423C4">
        <w:rPr>
          <w:rFonts w:eastAsia="Calibri"/>
          <w:sz w:val="12"/>
        </w:rPr>
        <w:t>is</w:t>
      </w:r>
      <w:r w:rsidRPr="007423C4">
        <w:rPr>
          <w:sz w:val="12"/>
        </w:rPr>
        <w:t xml:space="preserve"> </w:t>
      </w:r>
      <w:proofErr w:type="gramStart"/>
      <w:r w:rsidRPr="007423C4">
        <w:rPr>
          <w:rFonts w:eastAsia="Calibri"/>
          <w:sz w:val="12"/>
        </w:rPr>
        <w:t>by</w:t>
      </w:r>
      <w:r w:rsidRPr="007423C4">
        <w:rPr>
          <w:sz w:val="12"/>
        </w:rPr>
        <w:t xml:space="preserve"> </w:t>
      </w:r>
      <w:r w:rsidRPr="007423C4">
        <w:rPr>
          <w:rFonts w:eastAsia="Calibri"/>
          <w:sz w:val="12"/>
        </w:rPr>
        <w:t>definition</w:t>
      </w:r>
      <w:r w:rsidRPr="007423C4">
        <w:rPr>
          <w:sz w:val="12"/>
        </w:rPr>
        <w:t xml:space="preserve"> </w:t>
      </w:r>
      <w:r w:rsidRPr="007423C4">
        <w:rPr>
          <w:rFonts w:eastAsia="Calibri"/>
          <w:sz w:val="12"/>
        </w:rPr>
        <w:t>not</w:t>
      </w:r>
      <w:proofErr w:type="gramEnd"/>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personal</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Just</w:t>
      </w:r>
      <w:r w:rsidRPr="007423C4">
        <w:rPr>
          <w:sz w:val="12"/>
        </w:rPr>
        <w:t xml:space="preserve"> </w:t>
      </w:r>
      <w:r w:rsidRPr="007423C4">
        <w:rPr>
          <w:rFonts w:eastAsia="Calibri"/>
          <w:sz w:val="12"/>
        </w:rPr>
        <w:t>like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loss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rational</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civilization</w:t>
      </w:r>
      <w:r w:rsidRPr="007423C4">
        <w:rPr>
          <w:sz w:val="12"/>
        </w:rPr>
        <w:t xml:space="preserve">, </w:t>
      </w:r>
      <w:r w:rsidRPr="007423C4">
        <w:rPr>
          <w:rFonts w:eastAsia="Calibri"/>
          <w:sz w:val="12"/>
        </w:rPr>
        <w:t>therefore</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cannot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its</w:t>
      </w:r>
      <w:r w:rsidRPr="007423C4">
        <w:rPr>
          <w:sz w:val="12"/>
        </w:rPr>
        <w:t xml:space="preserve"> </w:t>
      </w:r>
      <w:r w:rsidRPr="007423C4">
        <w:rPr>
          <w:rFonts w:eastAsia="Calibri"/>
          <w:sz w:val="12"/>
        </w:rPr>
        <w:t>own</w:t>
      </w:r>
      <w:r w:rsidRPr="007423C4">
        <w:rPr>
          <w:sz w:val="12"/>
        </w:rPr>
        <w:t xml:space="preserve"> </w:t>
      </w:r>
      <w:r w:rsidRPr="007423C4">
        <w:rPr>
          <w:rFonts w:eastAsia="Calibri"/>
          <w:sz w:val="12"/>
        </w:rPr>
        <w:t>when</w:t>
      </w:r>
      <w:r w:rsidRPr="007423C4">
        <w:rPr>
          <w:sz w:val="12"/>
        </w:rPr>
        <w:t xml:space="preserve"> </w:t>
      </w:r>
      <w:r w:rsidRPr="007423C4">
        <w:rPr>
          <w:rFonts w:eastAsia="Calibri"/>
          <w:sz w:val="12"/>
        </w:rPr>
        <w:t>determining</w:t>
      </w:r>
      <w:r w:rsidRPr="007423C4">
        <w:rPr>
          <w:sz w:val="12"/>
        </w:rPr>
        <w:t xml:space="preserve"> </w:t>
      </w:r>
      <w:r w:rsidRPr="007423C4">
        <w:rPr>
          <w:rFonts w:eastAsia="Calibri"/>
          <w:sz w:val="12"/>
        </w:rPr>
        <w:t>what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countervail</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strong</w:t>
      </w:r>
      <w:r w:rsidRPr="007423C4">
        <w:rPr>
          <w:sz w:val="12"/>
        </w:rPr>
        <w:t xml:space="preserve"> </w:t>
      </w:r>
      <w:r w:rsidRPr="007423C4">
        <w:rPr>
          <w:rFonts w:eastAsia="Calibri"/>
          <w:sz w:val="12"/>
        </w:rPr>
        <w:t>personal</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avoid</w:t>
      </w:r>
      <w:r w:rsidRPr="007423C4">
        <w:rPr>
          <w:sz w:val="12"/>
        </w:rPr>
        <w:t xml:space="preserve"> </w:t>
      </w:r>
      <w:r w:rsidRPr="007423C4">
        <w:rPr>
          <w:rFonts w:eastAsia="Calibri"/>
          <w:sz w:val="12"/>
        </w:rPr>
        <w:t>pain</w:t>
      </w:r>
      <w:r w:rsidRPr="007423C4">
        <w:rPr>
          <w:sz w:val="12"/>
        </w:rPr>
        <w:t>/</w:t>
      </w:r>
      <w:r w:rsidRPr="007423C4">
        <w:rPr>
          <w:rFonts w:eastAsia="Calibri"/>
          <w:sz w:val="12"/>
        </w:rPr>
        <w:t>death</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held</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who</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suffer</w:t>
      </w:r>
      <w:r w:rsidRPr="007423C4">
        <w:rPr>
          <w:sz w:val="12"/>
        </w:rPr>
        <w:t xml:space="preserve"> </w:t>
      </w:r>
      <w:r w:rsidRPr="007423C4">
        <w:rPr>
          <w:rFonts w:eastAsia="Calibri"/>
          <w:sz w:val="12"/>
        </w:rPr>
        <w:t>from</w:t>
      </w:r>
      <w:r w:rsidRPr="007423C4">
        <w:rPr>
          <w:sz w:val="12"/>
        </w:rPr>
        <w:t xml:space="preserve"> </w:t>
      </w:r>
      <w:r w:rsidRPr="007423C4">
        <w:rPr>
          <w:rFonts w:eastAsia="Calibri"/>
          <w:sz w:val="12"/>
        </w:rPr>
        <w:t>it</w:t>
      </w:r>
      <w:r w:rsidRPr="007423C4">
        <w:rPr>
          <w:sz w:val="12"/>
        </w:rPr>
        <w:t xml:space="preserve">.9 </w:t>
      </w:r>
      <w:r w:rsidRPr="007423C4">
        <w:rPr>
          <w:rFonts w:eastAsia="Calibri"/>
          <w:sz w:val="12"/>
        </w:rPr>
        <w:t>Every</w:t>
      </w:r>
      <w:r w:rsidRPr="007423C4">
        <w:rPr>
          <w:sz w:val="12"/>
        </w:rPr>
        <w:t xml:space="preserve"> </w:t>
      </w:r>
      <w:r w:rsidRPr="007423C4">
        <w:rPr>
          <w:rFonts w:eastAsia="Calibri"/>
          <w:sz w:val="12"/>
        </w:rPr>
        <w:t>person</w:t>
      </w:r>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time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grounds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they</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being</w:t>
      </w:r>
      <w:r w:rsidRPr="007423C4">
        <w:rPr>
          <w:sz w:val="12"/>
        </w:rPr>
        <w:t xml:space="preserve"> </w:t>
      </w:r>
      <w:r w:rsidRPr="007423C4">
        <w:rPr>
          <w:rFonts w:eastAsia="Calibri"/>
          <w:sz w:val="12"/>
        </w:rPr>
        <w:t>forced</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endure</w:t>
      </w:r>
      <w:r w:rsidRPr="007423C4">
        <w:rPr>
          <w:sz w:val="12"/>
        </w:rPr>
        <w:t xml:space="preserve"> </w:t>
      </w:r>
      <w:r w:rsidRPr="007423C4">
        <w:rPr>
          <w:rFonts w:eastAsia="Calibri"/>
          <w:sz w:val="12"/>
        </w:rPr>
        <w:t>against</w:t>
      </w:r>
      <w:r w:rsidRPr="007423C4">
        <w:rPr>
          <w:sz w:val="12"/>
        </w:rPr>
        <w:t xml:space="preserve"> </w:t>
      </w:r>
      <w:r w:rsidRPr="007423C4">
        <w:rPr>
          <w:rFonts w:eastAsia="Calibri"/>
          <w:sz w:val="12"/>
        </w:rPr>
        <w:t>their</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countervailed</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impersonal</w:t>
      </w:r>
      <w:r w:rsidRPr="007423C4">
        <w:rPr>
          <w:sz w:val="12"/>
        </w:rPr>
        <w:t xml:space="preserve"> </w:t>
      </w:r>
      <w:r w:rsidRPr="007423C4">
        <w:rPr>
          <w:rFonts w:eastAsia="Calibri"/>
          <w:sz w:val="12"/>
        </w:rPr>
        <w:t>considerations</w:t>
      </w:r>
      <w:r w:rsidRPr="007423C4">
        <w:rPr>
          <w:sz w:val="12"/>
        </w:rPr>
        <w:t xml:space="preserve"> </w:t>
      </w:r>
      <w:r w:rsidRPr="007423C4">
        <w:rPr>
          <w:rFonts w:eastAsia="Calibri"/>
          <w:sz w:val="12"/>
        </w:rPr>
        <w:t>such</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negative</w:t>
      </w:r>
      <w:r w:rsidRPr="007423C4">
        <w:rPr>
          <w:sz w:val="12"/>
        </w:rPr>
        <w:t xml:space="preserve"> </w:t>
      </w:r>
      <w:r w:rsidRPr="007423C4">
        <w:rPr>
          <w:rFonts w:eastAsia="Calibri"/>
          <w:sz w:val="12"/>
        </w:rPr>
        <w:t>impact</w:t>
      </w:r>
      <w:r w:rsidRPr="007423C4">
        <w:rPr>
          <w:sz w:val="12"/>
        </w:rPr>
        <w:t xml:space="preserve"> </w:t>
      </w:r>
      <w:r w:rsidRPr="007423C4">
        <w:rPr>
          <w:rFonts w:eastAsia="Calibri"/>
          <w:sz w:val="12"/>
        </w:rPr>
        <w:t>humans</w:t>
      </w:r>
      <w:r w:rsidRPr="007423C4">
        <w:rPr>
          <w:sz w:val="12"/>
        </w:rPr>
        <w:t xml:space="preserve"> </w:t>
      </w:r>
      <w:r w:rsidRPr="007423C4">
        <w:rPr>
          <w:rFonts w:eastAsia="Calibri"/>
          <w:sz w:val="12"/>
        </w:rPr>
        <w:t>may</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earth</w:t>
      </w:r>
      <w:r w:rsidRPr="007423C4">
        <w:rPr>
          <w:sz w:val="12"/>
        </w:rPr>
        <w:t xml:space="preserve">. </w:t>
      </w:r>
      <w:r w:rsidRPr="007423C4">
        <w:rPr>
          <w:rFonts w:eastAsia="Calibri"/>
          <w:sz w:val="12"/>
        </w:rPr>
        <w:t>Therefore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permitted</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accomplished</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way</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caused</w:t>
      </w:r>
      <w:r w:rsidRPr="007423C4">
        <w:rPr>
          <w:sz w:val="12"/>
        </w:rPr>
        <w:t xml:space="preserve"> </w:t>
      </w:r>
      <w:r w:rsidRPr="007423C4">
        <w:rPr>
          <w:rFonts w:eastAsia="Calibri"/>
          <w:sz w:val="12"/>
        </w:rPr>
        <w:t>involuntary</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premature</w:t>
      </w:r>
      <w:r w:rsidRPr="007423C4">
        <w:rPr>
          <w:sz w:val="12"/>
        </w:rPr>
        <w:t xml:space="preserve"> </w:t>
      </w:r>
      <w:r w:rsidRPr="007423C4">
        <w:rPr>
          <w:rFonts w:eastAsia="Calibri"/>
          <w:sz w:val="12"/>
        </w:rPr>
        <w:t>death</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quite</w:t>
      </w:r>
      <w:r w:rsidRPr="007423C4">
        <w:rPr>
          <w:sz w:val="12"/>
        </w:rPr>
        <w:t xml:space="preserve"> </w:t>
      </w:r>
      <w:r w:rsidRPr="007423C4">
        <w:rPr>
          <w:rFonts w:eastAsia="Calibri"/>
          <w:sz w:val="12"/>
        </w:rPr>
        <w:t>clearly</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rejectable</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with</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relevant</w:t>
      </w:r>
      <w:r w:rsidRPr="007423C4">
        <w:rPr>
          <w:sz w:val="12"/>
        </w:rPr>
        <w:t xml:space="preserve"> </w:t>
      </w:r>
      <w:r w:rsidRPr="007423C4">
        <w:rPr>
          <w:rFonts w:eastAsia="Calibri"/>
          <w:sz w:val="12"/>
        </w:rPr>
        <w:t>countervailing</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means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came</w:t>
      </w:r>
      <w:r w:rsidRPr="007423C4">
        <w:rPr>
          <w:sz w:val="12"/>
        </w:rPr>
        <w:t xml:space="preserve"> </w:t>
      </w:r>
      <w:r w:rsidRPr="007423C4">
        <w:rPr>
          <w:rFonts w:eastAsia="Calibri"/>
          <w:sz w:val="12"/>
        </w:rPr>
        <w:t>about</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way</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course</w:t>
      </w:r>
      <w:r w:rsidRPr="007423C4">
        <w:rPr>
          <w:sz w:val="12"/>
        </w:rPr>
        <w:t xml:space="preserve"> </w:t>
      </w:r>
      <w:r w:rsidRPr="007423C4">
        <w:rPr>
          <w:rFonts w:eastAsia="Calibri"/>
          <w:sz w:val="12"/>
        </w:rPr>
        <w:t>also</w:t>
      </w:r>
      <w:r w:rsidRPr="007423C4">
        <w:rPr>
          <w:sz w:val="12"/>
        </w:rPr>
        <w:t xml:space="preserve"> </w:t>
      </w:r>
      <w:r w:rsidRPr="007423C4">
        <w:rPr>
          <w:rFonts w:eastAsia="Calibri"/>
          <w:sz w:val="12"/>
        </w:rPr>
        <w:t>additional</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they</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similar</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which</w:t>
      </w:r>
      <w:r w:rsidRPr="007423C4">
        <w:rPr>
          <w:sz w:val="12"/>
        </w:rPr>
        <w:t xml:space="preserve"> </w:t>
      </w:r>
      <w:r w:rsidRPr="007423C4">
        <w:rPr>
          <w:rFonts w:eastAsia="Calibri"/>
          <w:sz w:val="12"/>
        </w:rPr>
        <w:t>I</w:t>
      </w:r>
      <w:r w:rsidRPr="007423C4">
        <w:rPr>
          <w:sz w:val="12"/>
        </w:rPr>
        <w:t xml:space="preserve"> </w:t>
      </w:r>
      <w:r w:rsidRPr="007423C4">
        <w:rPr>
          <w:rFonts w:eastAsia="Calibri"/>
          <w:sz w:val="12"/>
        </w:rPr>
        <w:t>now</w:t>
      </w:r>
      <w:r w:rsidRPr="007423C4">
        <w:rPr>
          <w:sz w:val="12"/>
        </w:rPr>
        <w:t xml:space="preserve"> </w:t>
      </w:r>
      <w:r w:rsidRPr="007423C4">
        <w:rPr>
          <w:rFonts w:eastAsia="Calibri"/>
          <w:sz w:val="12"/>
        </w:rPr>
        <w:t>turn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address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next</w:t>
      </w:r>
      <w:r w:rsidRPr="007423C4">
        <w:rPr>
          <w:sz w:val="12"/>
        </w:rPr>
        <w:t xml:space="preserve"> </w:t>
      </w:r>
      <w:r w:rsidRPr="007423C4">
        <w:rPr>
          <w:rFonts w:eastAsia="Calibri"/>
          <w:sz w:val="12"/>
        </w:rPr>
        <w:t>section</w:t>
      </w:r>
      <w:r w:rsidRPr="007423C4">
        <w:rPr>
          <w:sz w:val="12"/>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7423C4">
        <w:rPr>
          <w:sz w:val="12"/>
        </w:rPr>
        <w:t xml:space="preserve"> </w:t>
      </w:r>
      <w:r w:rsidRPr="007423C4">
        <w:rPr>
          <w:rFonts w:eastAsia="Calibri"/>
          <w:sz w:val="12"/>
        </w:rPr>
        <w:t>I</w:t>
      </w:r>
      <w:r w:rsidRPr="007423C4">
        <w:rPr>
          <w:sz w:val="12"/>
        </w:rPr>
        <w:t xml:space="preserve"> </w:t>
      </w:r>
      <w:r w:rsidRPr="007423C4">
        <w:rPr>
          <w:rFonts w:eastAsia="Calibri"/>
          <w:sz w:val="12"/>
        </w:rPr>
        <w:t>said</w:t>
      </w:r>
      <w:r w:rsidRPr="007423C4">
        <w:rPr>
          <w:sz w:val="12"/>
        </w:rPr>
        <w:t xml:space="preserve"> </w:t>
      </w:r>
      <w:r w:rsidRPr="007423C4">
        <w:rPr>
          <w:rFonts w:eastAsia="Calibri"/>
          <w:sz w:val="12"/>
        </w:rPr>
        <w:t>earlier</w:t>
      </w:r>
      <w:r w:rsidRPr="007423C4">
        <w:rPr>
          <w:sz w:val="12"/>
        </w:rPr>
        <w:t xml:space="preserve"> </w:t>
      </w:r>
      <w:r w:rsidRPr="007423C4">
        <w:rPr>
          <w:rFonts w:eastAsia="Calibri"/>
          <w:sz w:val="12"/>
        </w:rPr>
        <w:t>than</w:t>
      </w:r>
      <w:r w:rsidRPr="007423C4">
        <w:rPr>
          <w:sz w:val="12"/>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7423C4">
        <w:rPr>
          <w:sz w:val="12"/>
        </w:rPr>
        <w:t xml:space="preserve"> </w:t>
      </w:r>
      <w:proofErr w:type="gramStart"/>
      <w:r w:rsidRPr="007423C4">
        <w:rPr>
          <w:rFonts w:eastAsia="Calibri"/>
          <w:sz w:val="12"/>
        </w:rPr>
        <w:t>in</w:t>
      </w:r>
      <w:r w:rsidRPr="007423C4">
        <w:rPr>
          <w:sz w:val="12"/>
        </w:rPr>
        <w:t xml:space="preserve"> </w:t>
      </w:r>
      <w:r w:rsidRPr="007423C4">
        <w:rPr>
          <w:rFonts w:eastAsia="Calibri"/>
          <w:sz w:val="12"/>
        </w:rPr>
        <w:t>itself</w:t>
      </w:r>
      <w:r w:rsidRPr="007423C4">
        <w:rPr>
          <w:sz w:val="12"/>
        </w:rPr>
        <w:t xml:space="preserve"> </w:t>
      </w:r>
      <w:r w:rsidRPr="007423C4">
        <w:rPr>
          <w:rFonts w:eastAsia="Calibri"/>
          <w:sz w:val="12"/>
        </w:rPr>
        <w:t>that</w:t>
      </w:r>
      <w:proofErr w:type="gramEnd"/>
      <w:r w:rsidRPr="007423C4">
        <w:rPr>
          <w:sz w:val="12"/>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an</w:t>
      </w:r>
      <w:r w:rsidRPr="007423C4">
        <w:rPr>
          <w:sz w:val="12"/>
        </w:rPr>
        <w:t xml:space="preserve"> </w:t>
      </w:r>
      <w:r w:rsidRPr="007423C4">
        <w:rPr>
          <w:rFonts w:eastAsia="Calibri"/>
          <w:sz w:val="12"/>
        </w:rPr>
        <w:t>impersonal</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can</w:t>
      </w:r>
      <w:r w:rsidRPr="007423C4">
        <w:rPr>
          <w:sz w:val="12"/>
        </w:rPr>
        <w:t xml:space="preserve"> </w:t>
      </w:r>
      <w:r w:rsidRPr="007423C4">
        <w:rPr>
          <w:rFonts w:eastAsia="Calibri"/>
          <w:sz w:val="12"/>
        </w:rPr>
        <w:t>therefore</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permitting</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However</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impersonal</w:t>
      </w:r>
      <w:r w:rsidRPr="007423C4">
        <w:rPr>
          <w:sz w:val="12"/>
        </w:rPr>
        <w:t xml:space="preserve"> </w:t>
      </w:r>
      <w:r w:rsidRPr="007423C4">
        <w:rPr>
          <w:rFonts w:eastAsia="Calibri"/>
          <w:sz w:val="12"/>
        </w:rPr>
        <w:t>reason</w:t>
      </w:r>
      <w:r w:rsidRPr="007423C4">
        <w:rPr>
          <w:sz w:val="12"/>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admissible</w:t>
      </w:r>
      <w:r w:rsidRPr="007423C4">
        <w:rPr>
          <w:sz w:val="12"/>
        </w:rPr>
        <w:t xml:space="preserve">. </w:t>
      </w:r>
      <w:r w:rsidRPr="007423C4">
        <w:rPr>
          <w:rFonts w:eastAsia="Calibri"/>
          <w:sz w:val="12"/>
        </w:rPr>
        <w:t>So</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final</w:t>
      </w:r>
      <w:r w:rsidRPr="007423C4">
        <w:rPr>
          <w:sz w:val="12"/>
        </w:rPr>
        <w:t xml:space="preserve"> </w:t>
      </w:r>
      <w:r w:rsidRPr="007423C4">
        <w:rPr>
          <w:rFonts w:eastAsia="Calibri"/>
          <w:sz w:val="12"/>
        </w:rPr>
        <w:t>important</w:t>
      </w:r>
      <w:r w:rsidRPr="007423C4">
        <w:rPr>
          <w:sz w:val="12"/>
        </w:rPr>
        <w:t xml:space="preserve"> </w:t>
      </w:r>
      <w:r w:rsidRPr="007423C4">
        <w:rPr>
          <w:rFonts w:eastAsia="Calibri"/>
          <w:sz w:val="12"/>
        </w:rPr>
        <w:t>reason</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think</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wrong</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that</w:t>
      </w:r>
      <w:r w:rsidRPr="007423C4">
        <w:rPr>
          <w:sz w:val="12"/>
        </w:rPr>
        <w:t xml:space="preserve"> </w:t>
      </w:r>
      <w:r w:rsidRPr="007423C4">
        <w:rPr>
          <w:rStyle w:val="StyleUnderline"/>
          <w:rFonts w:eastAsia="Calibri"/>
          <w:highlight w:val="yellow"/>
        </w:rPr>
        <w:t>there</w:t>
      </w:r>
      <w:r w:rsidRPr="007423C4">
        <w:rPr>
          <w:rStyle w:val="StyleUnderline"/>
          <w:highlight w:val="yellow"/>
        </w:rPr>
        <w:t xml:space="preserve"> </w:t>
      </w:r>
      <w:r w:rsidRPr="007423C4">
        <w:rPr>
          <w:rStyle w:val="StyleUnderline"/>
          <w:rFonts w:eastAsia="Calibri"/>
          <w:highlight w:val="yellow"/>
        </w:rPr>
        <w:t>could</w:t>
      </w:r>
      <w:r w:rsidRPr="007423C4">
        <w:rPr>
          <w:rStyle w:val="StyleUnderline"/>
          <w:highlight w:val="yellow"/>
        </w:rPr>
        <w:t xml:space="preserve"> </w:t>
      </w:r>
      <w:r w:rsidRPr="007423C4">
        <w:rPr>
          <w:rStyle w:val="StyleUnderline"/>
          <w:rFonts w:eastAsia="Calibri"/>
          <w:highlight w:val="yellow"/>
        </w:rPr>
        <w:t>be</w:t>
      </w:r>
      <w:r w:rsidRPr="007423C4">
        <w:rPr>
          <w:rStyle w:val="StyleUnderline"/>
          <w:highlight w:val="yellow"/>
        </w:rPr>
        <w:t xml:space="preserve"> </w:t>
      </w:r>
      <w:r w:rsidRPr="007423C4">
        <w:rPr>
          <w:rStyle w:val="StyleUnderline"/>
          <w:rFonts w:eastAsia="Calibri"/>
          <w:highlight w:val="yellow"/>
        </w:rPr>
        <w:t>various</w:t>
      </w:r>
      <w:r w:rsidRPr="007423C4">
        <w:rPr>
          <w:rStyle w:val="StyleUnderline"/>
          <w:highlight w:val="yellow"/>
        </w:rPr>
        <w:t xml:space="preserve"> </w:t>
      </w:r>
      <w:r w:rsidRPr="00AE4834">
        <w:rPr>
          <w:rStyle w:val="StyleUnderline"/>
          <w:rFonts w:eastAsia="Calibri"/>
        </w:rPr>
        <w:t>deleterious</w:t>
      </w:r>
      <w:r w:rsidRPr="00AE4834">
        <w:rPr>
          <w:rStyle w:val="StyleUnderline"/>
        </w:rPr>
        <w:t xml:space="preserve"> </w:t>
      </w:r>
      <w:r w:rsidRPr="007423C4">
        <w:rPr>
          <w:rStyle w:val="StyleUnderline"/>
          <w:rFonts w:eastAsia="Calibri"/>
          <w:highlight w:val="yellow"/>
        </w:rPr>
        <w:t>psychological</w:t>
      </w:r>
      <w:r w:rsidRPr="007423C4">
        <w:rPr>
          <w:rStyle w:val="StyleUnderline"/>
          <w:highlight w:val="yellow"/>
        </w:rPr>
        <w:t xml:space="preserve"> </w:t>
      </w:r>
      <w:r w:rsidRPr="007423C4">
        <w:rPr>
          <w:rStyle w:val="StyleUnderline"/>
          <w:rFonts w:eastAsia="Calibri"/>
          <w:highlight w:val="yellow"/>
        </w:rPr>
        <w:t>effects</w:t>
      </w:r>
      <w:r w:rsidRPr="007423C4">
        <w:rPr>
          <w:sz w:val="12"/>
          <w:highlight w:val="yellow"/>
        </w:rPr>
        <w:t xml:space="preserve"> </w:t>
      </w:r>
      <w:r w:rsidRPr="007423C4">
        <w:rPr>
          <w:rFonts w:eastAsia="Calibri"/>
          <w:sz w:val="12"/>
        </w:rPr>
        <w:t>that</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endured</w:t>
      </w:r>
      <w:r w:rsidRPr="007423C4">
        <w:rPr>
          <w:sz w:val="12"/>
        </w:rPr>
        <w:t xml:space="preserve"> </w:t>
      </w:r>
      <w:r w:rsidRPr="007423C4">
        <w:rPr>
          <w:rFonts w:eastAsia="Calibri"/>
          <w:sz w:val="12"/>
        </w:rPr>
        <w:t>by</w:t>
      </w:r>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having</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knowledge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future</w:t>
      </w:r>
      <w:r w:rsidRPr="007423C4">
        <w:rPr>
          <w:sz w:val="12"/>
        </w:rPr>
        <w:t xml:space="preserve"> </w:t>
      </w:r>
      <w:r w:rsidRPr="007423C4">
        <w:rPr>
          <w:rFonts w:eastAsia="Calibri"/>
          <w:sz w:val="12"/>
        </w:rPr>
        <w:t>generations</w:t>
      </w:r>
      <w:r w:rsidRPr="007423C4">
        <w:rPr>
          <w:sz w:val="12"/>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7423C4">
        <w:rPr>
          <w:sz w:val="12"/>
        </w:rPr>
        <w:t xml:space="preserve">, </w:t>
      </w:r>
      <w:r w:rsidRPr="007423C4">
        <w:rPr>
          <w:rFonts w:eastAsia="Calibri"/>
          <w:sz w:val="12"/>
        </w:rPr>
        <w:t>both</w:t>
      </w:r>
      <w:r w:rsidRPr="007423C4">
        <w:rPr>
          <w:sz w:val="12"/>
        </w:rPr>
        <w:t xml:space="preserve"> </w:t>
      </w:r>
      <w:r w:rsidRPr="007423C4">
        <w:rPr>
          <w:rFonts w:eastAsia="Calibri"/>
          <w:sz w:val="12"/>
        </w:rPr>
        <w:t>arising</w:t>
      </w:r>
      <w:r w:rsidRPr="007423C4">
        <w:rPr>
          <w:sz w:val="12"/>
        </w:rPr>
        <w:t xml:space="preserve"> </w:t>
      </w:r>
      <w:r w:rsidRPr="007423C4">
        <w:rPr>
          <w:rFonts w:eastAsia="Calibri"/>
          <w:sz w:val="12"/>
        </w:rPr>
        <w:t>from</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knowledge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more</w:t>
      </w:r>
      <w:r w:rsidRPr="007423C4">
        <w:rPr>
          <w:sz w:val="12"/>
        </w:rPr>
        <w:t xml:space="preserve"> </w:t>
      </w:r>
      <w:r w:rsidRPr="007423C4">
        <w:rPr>
          <w:rFonts w:eastAsia="Calibri"/>
          <w:sz w:val="12"/>
        </w:rPr>
        <w:t>people</w:t>
      </w:r>
      <w:r w:rsidRPr="007423C4">
        <w:rPr>
          <w:sz w:val="12"/>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7423C4">
        <w:rPr>
          <w:sz w:val="12"/>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7423C4">
        <w:rPr>
          <w:sz w:val="12"/>
        </w:rPr>
        <w:t xml:space="preserve">. </w:t>
      </w:r>
      <w:r w:rsidRPr="007423C4">
        <w:rPr>
          <w:rFonts w:eastAsia="Calibri"/>
          <w:sz w:val="12"/>
        </w:rPr>
        <w:t>Whilst</w:t>
      </w:r>
      <w:r w:rsidRPr="007423C4">
        <w:rPr>
          <w:sz w:val="12"/>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7423C4">
        <w:rPr>
          <w:rFonts w:eastAsia="Calibri"/>
          <w:sz w:val="12"/>
        </w:rPr>
        <w:t>l</w:t>
      </w:r>
      <w:r w:rsidRPr="007423C4">
        <w:rPr>
          <w:sz w:val="12"/>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having</w:t>
      </w:r>
      <w:r w:rsidRPr="007423C4">
        <w:rPr>
          <w:sz w:val="12"/>
        </w:rPr>
        <w:t xml:space="preserve"> </w:t>
      </w:r>
      <w:r w:rsidRPr="007423C4">
        <w:rPr>
          <w:rFonts w:eastAsia="Calibri"/>
          <w:sz w:val="12"/>
        </w:rPr>
        <w:t>their</w:t>
      </w:r>
      <w:r w:rsidRPr="007423C4">
        <w:rPr>
          <w:sz w:val="12"/>
        </w:rPr>
        <w:t xml:space="preserve"> </w:t>
      </w:r>
      <w:r w:rsidRPr="007423C4">
        <w:rPr>
          <w:rFonts w:eastAsia="Calibri"/>
          <w:sz w:val="12"/>
        </w:rPr>
        <w:t>lineage</w:t>
      </w:r>
      <w:r w:rsidRPr="007423C4">
        <w:rPr>
          <w:sz w:val="12"/>
        </w:rPr>
        <w:t xml:space="preserve"> </w:t>
      </w:r>
      <w:r w:rsidRPr="007423C4">
        <w:rPr>
          <w:rFonts w:eastAsia="Calibri"/>
          <w:sz w:val="12"/>
        </w:rPr>
        <w:t>continue</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some</w:t>
      </w:r>
      <w:r w:rsidRPr="007423C4">
        <w:rPr>
          <w:sz w:val="12"/>
        </w:rPr>
        <w:t xml:space="preserve"> </w:t>
      </w:r>
      <w:r w:rsidRPr="007423C4">
        <w:rPr>
          <w:rFonts w:eastAsia="Calibri"/>
          <w:sz w:val="12"/>
        </w:rPr>
        <w:t>way</w:t>
      </w:r>
      <w:r w:rsidRPr="007423C4">
        <w:rPr>
          <w:sz w:val="12"/>
        </w:rPr>
        <w:t xml:space="preserve">. </w:t>
      </w:r>
      <w:r w:rsidRPr="007423C4">
        <w:rPr>
          <w:rFonts w:eastAsia="Calibri"/>
          <w:sz w:val="12"/>
        </w:rPr>
        <w:t>Samuel</w:t>
      </w:r>
      <w:r w:rsidRPr="007423C4">
        <w:rPr>
          <w:sz w:val="12"/>
        </w:rPr>
        <w:t xml:space="preserve"> </w:t>
      </w:r>
      <w:r w:rsidRPr="007423C4">
        <w:rPr>
          <w:rFonts w:eastAsia="Calibri"/>
          <w:sz w:val="12"/>
        </w:rPr>
        <w:t>Scheffler</w:t>
      </w:r>
      <w:r w:rsidRPr="007423C4">
        <w:rPr>
          <w:sz w:val="12"/>
        </w:rPr>
        <w:t xml:space="preserve"> </w:t>
      </w:r>
      <w:r w:rsidRPr="007423C4">
        <w:rPr>
          <w:rFonts w:eastAsia="Calibri"/>
          <w:sz w:val="12"/>
        </w:rPr>
        <w:t>describes</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pull</w:t>
      </w:r>
      <w:r w:rsidRPr="007423C4">
        <w:rPr>
          <w:sz w:val="12"/>
        </w:rPr>
        <w:t xml:space="preserve"> </w:t>
      </w:r>
      <w:r w:rsidRPr="007423C4">
        <w:rPr>
          <w:rFonts w:eastAsia="Calibri"/>
          <w:sz w:val="12"/>
        </w:rPr>
        <w:t>towards</w:t>
      </w:r>
      <w:r w:rsidRPr="007423C4">
        <w:rPr>
          <w:sz w:val="12"/>
        </w:rPr>
        <w:t xml:space="preserve"> </w:t>
      </w:r>
      <w:r w:rsidRPr="007423C4">
        <w:rPr>
          <w:rFonts w:eastAsia="Calibri"/>
          <w:sz w:val="12"/>
        </w:rPr>
        <w:t>reproduction</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desire</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personalized</w:t>
      </w:r>
      <w:r w:rsidRPr="007423C4">
        <w:rPr>
          <w:sz w:val="12"/>
        </w:rPr>
        <w:t xml:space="preserve"> </w:t>
      </w:r>
      <w:r w:rsidRPr="007423C4">
        <w:rPr>
          <w:rFonts w:eastAsia="Calibri"/>
          <w:sz w:val="12"/>
        </w:rPr>
        <w:t>relationship</w:t>
      </w:r>
      <w:r w:rsidRPr="007423C4">
        <w:rPr>
          <w:sz w:val="12"/>
        </w:rPr>
        <w:t xml:space="preserve"> </w:t>
      </w:r>
      <w:r w:rsidRPr="007423C4">
        <w:rPr>
          <w:rFonts w:eastAsia="Calibri"/>
          <w:sz w:val="12"/>
        </w:rPr>
        <w:t>with</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future</w:t>
      </w:r>
      <w:r w:rsidRPr="007423C4">
        <w:rPr>
          <w:sz w:val="12"/>
        </w:rPr>
        <w:t>’ (</w:t>
      </w:r>
      <w:r w:rsidRPr="007423C4">
        <w:rPr>
          <w:rFonts w:eastAsia="Calibri"/>
          <w:sz w:val="12"/>
        </w:rPr>
        <w:t>Scheffler</w:t>
      </w:r>
      <w:r w:rsidRPr="007423C4">
        <w:rPr>
          <w:sz w:val="12"/>
        </w:rPr>
        <w:t xml:space="preserve"> 2012, 31). </w:t>
      </w:r>
      <w:r w:rsidRPr="007423C4">
        <w:rPr>
          <w:rFonts w:eastAsia="Calibri"/>
          <w:sz w:val="12"/>
        </w:rPr>
        <w:t>Reproducing</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widely</w:t>
      </w:r>
      <w:r w:rsidRPr="007423C4">
        <w:rPr>
          <w:sz w:val="12"/>
        </w:rPr>
        <w:t xml:space="preserve"> </w:t>
      </w:r>
      <w:r w:rsidRPr="007423C4">
        <w:rPr>
          <w:rFonts w:eastAsia="Calibri"/>
          <w:sz w:val="12"/>
        </w:rPr>
        <w:t>held</w:t>
      </w:r>
      <w:r w:rsidRPr="007423C4">
        <w:rPr>
          <w:sz w:val="12"/>
        </w:rPr>
        <w:t xml:space="preserve"> </w:t>
      </w:r>
      <w:r w:rsidRPr="007423C4">
        <w:rPr>
          <w:rFonts w:eastAsia="Calibri"/>
          <w:sz w:val="12"/>
        </w:rPr>
        <w:t>desire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joys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parenthood</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ones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many</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wish</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experience</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these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knowing</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they</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descendants</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their</w:t>
      </w:r>
      <w:r w:rsidRPr="007423C4">
        <w:rPr>
          <w:sz w:val="12"/>
        </w:rPr>
        <w:t xml:space="preserve"> </w:t>
      </w:r>
      <w:r w:rsidRPr="007423C4">
        <w:rPr>
          <w:rFonts w:eastAsia="Calibri"/>
          <w:sz w:val="12"/>
        </w:rPr>
        <w:t>descendants</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endure</w:t>
      </w:r>
      <w:r w:rsidRPr="007423C4">
        <w:rPr>
          <w:sz w:val="12"/>
        </w:rPr>
        <w:t xml:space="preserve"> </w:t>
      </w:r>
      <w:r w:rsidRPr="007423C4">
        <w:rPr>
          <w:rFonts w:eastAsia="Calibri"/>
          <w:sz w:val="12"/>
        </w:rPr>
        <w:t>painful</w:t>
      </w:r>
      <w:r w:rsidRPr="007423C4">
        <w:rPr>
          <w:sz w:val="12"/>
        </w:rPr>
        <w:t xml:space="preserve"> </w:t>
      </w:r>
      <w:r w:rsidRPr="007423C4">
        <w:rPr>
          <w:rFonts w:eastAsia="Calibri"/>
          <w:sz w:val="12"/>
        </w:rPr>
        <w:t>and</w:t>
      </w:r>
      <w:r w:rsidRPr="007423C4">
        <w:rPr>
          <w:sz w:val="12"/>
        </w:rPr>
        <w:t>/</w:t>
      </w:r>
      <w:r w:rsidRPr="007423C4">
        <w:rPr>
          <w:rFonts w:eastAsia="Calibri"/>
          <w:sz w:val="12"/>
        </w:rPr>
        <w:t>or</w:t>
      </w:r>
      <w:r w:rsidRPr="007423C4">
        <w:rPr>
          <w:sz w:val="12"/>
        </w:rPr>
        <w:t xml:space="preserve"> </w:t>
      </w:r>
      <w:r w:rsidRPr="007423C4">
        <w:rPr>
          <w:rFonts w:eastAsia="Calibri"/>
          <w:sz w:val="12"/>
        </w:rPr>
        <w:t>premature</w:t>
      </w:r>
      <w:r w:rsidRPr="007423C4">
        <w:rPr>
          <w:sz w:val="12"/>
        </w:rPr>
        <w:t xml:space="preserve"> </w:t>
      </w:r>
      <w:r w:rsidRPr="007423C4">
        <w:rPr>
          <w:rFonts w:eastAsia="Calibri"/>
          <w:sz w:val="12"/>
        </w:rPr>
        <w:t>deaths</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create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sense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despair</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pointlessness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life</w:t>
      </w:r>
      <w:r w:rsidRPr="007423C4">
        <w:rPr>
          <w:sz w:val="12"/>
        </w:rPr>
        <w:t xml:space="preserve">. </w:t>
      </w:r>
      <w:r w:rsidRPr="007423C4">
        <w:rPr>
          <w:rFonts w:eastAsia="Calibri"/>
          <w:sz w:val="12"/>
        </w:rPr>
        <w:t>Furthermore</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inability</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reproduce</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your</w:t>
      </w:r>
      <w:r w:rsidRPr="007423C4">
        <w:rPr>
          <w:sz w:val="12"/>
        </w:rPr>
        <w:t xml:space="preserve"> </w:t>
      </w:r>
      <w:r w:rsidRPr="007423C4">
        <w:rPr>
          <w:rFonts w:eastAsia="Calibri"/>
          <w:sz w:val="12"/>
        </w:rPr>
        <w:t>own</w:t>
      </w:r>
      <w:r w:rsidRPr="007423C4">
        <w:rPr>
          <w:sz w:val="12"/>
        </w:rPr>
        <w:t xml:space="preserve"> </w:t>
      </w:r>
      <w:r w:rsidRPr="007423C4">
        <w:rPr>
          <w:rFonts w:eastAsia="Calibri"/>
          <w:sz w:val="12"/>
        </w:rPr>
        <w:t>children</w:t>
      </w:r>
      <w:r w:rsidRPr="007423C4">
        <w:rPr>
          <w:sz w:val="12"/>
        </w:rPr>
        <w:t xml:space="preserve"> </w:t>
      </w:r>
      <w:r w:rsidRPr="007423C4">
        <w:rPr>
          <w:rFonts w:eastAsia="Calibri"/>
          <w:sz w:val="12"/>
        </w:rPr>
        <w:t>because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principle</w:t>
      </w:r>
      <w:r w:rsidRPr="007423C4">
        <w:rPr>
          <w:sz w:val="12"/>
        </w:rPr>
        <w:t>/</w:t>
      </w:r>
      <w:r w:rsidRPr="007423C4">
        <w:rPr>
          <w:rFonts w:eastAsia="Calibri"/>
          <w:sz w:val="12"/>
        </w:rPr>
        <w:t>policy</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prevents</w:t>
      </w:r>
      <w:r w:rsidRPr="007423C4">
        <w:rPr>
          <w:sz w:val="12"/>
        </w:rPr>
        <w:t xml:space="preserve"> </w:t>
      </w:r>
      <w:r w:rsidRPr="007423C4">
        <w:rPr>
          <w:rFonts w:eastAsia="Calibri"/>
          <w:sz w:val="12"/>
        </w:rPr>
        <w:t>you</w:t>
      </w:r>
      <w:r w:rsidRPr="007423C4">
        <w:rPr>
          <w:sz w:val="12"/>
        </w:rPr>
        <w:t xml:space="preserve"> (</w:t>
      </w:r>
      <w:r w:rsidRPr="007423C4">
        <w:rPr>
          <w:rFonts w:eastAsia="Calibri"/>
          <w:sz w:val="12"/>
        </w:rPr>
        <w:t>either</w:t>
      </w:r>
      <w:r w:rsidRPr="007423C4">
        <w:rPr>
          <w:sz w:val="12"/>
        </w:rPr>
        <w:t xml:space="preserve"> </w:t>
      </w:r>
      <w:r w:rsidRPr="007423C4">
        <w:rPr>
          <w:rFonts w:eastAsia="Calibri"/>
          <w:sz w:val="12"/>
        </w:rPr>
        <w:t>through</w:t>
      </w:r>
      <w:r w:rsidRPr="007423C4">
        <w:rPr>
          <w:sz w:val="12"/>
        </w:rPr>
        <w:t xml:space="preserve"> </w:t>
      </w:r>
      <w:r w:rsidRPr="007423C4">
        <w:rPr>
          <w:rFonts w:eastAsia="Calibri"/>
          <w:sz w:val="12"/>
        </w:rPr>
        <w:t>bans</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interventions</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significant</w:t>
      </w:r>
      <w:r w:rsidRPr="007423C4">
        <w:rPr>
          <w:sz w:val="12"/>
        </w:rPr>
        <w:t xml:space="preserve"> </w:t>
      </w:r>
      <w:r w:rsidRPr="007423C4">
        <w:rPr>
          <w:rFonts w:eastAsia="Calibri"/>
          <w:sz w:val="12"/>
        </w:rPr>
        <w:t>infringement</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what</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consider</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basic</w:t>
      </w:r>
      <w:r w:rsidRPr="007423C4">
        <w:rPr>
          <w:sz w:val="12"/>
        </w:rPr>
        <w:t xml:space="preserve"> </w:t>
      </w:r>
      <w:r w:rsidRPr="007423C4">
        <w:rPr>
          <w:rFonts w:eastAsia="Calibri"/>
          <w:sz w:val="12"/>
        </w:rPr>
        <w:t>right</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control</w:t>
      </w:r>
      <w:r w:rsidRPr="007423C4">
        <w:rPr>
          <w:sz w:val="12"/>
        </w:rPr>
        <w:t xml:space="preserve"> </w:t>
      </w:r>
      <w:r w:rsidRPr="007423C4">
        <w:rPr>
          <w:rFonts w:eastAsia="Calibri"/>
          <w:sz w:val="12"/>
        </w:rPr>
        <w:t>what</w:t>
      </w:r>
      <w:r w:rsidRPr="007423C4">
        <w:rPr>
          <w:sz w:val="12"/>
        </w:rPr>
        <w:t xml:space="preserve"> </w:t>
      </w:r>
      <w:r w:rsidRPr="007423C4">
        <w:rPr>
          <w:rFonts w:eastAsia="Calibri"/>
          <w:sz w:val="12"/>
        </w:rPr>
        <w:t>happens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your</w:t>
      </w:r>
      <w:r w:rsidRPr="007423C4">
        <w:rPr>
          <w:sz w:val="12"/>
        </w:rPr>
        <w:t xml:space="preserve"> </w:t>
      </w:r>
      <w:r w:rsidRPr="007423C4">
        <w:rPr>
          <w:rFonts w:eastAsia="Calibri"/>
          <w:sz w:val="12"/>
        </w:rPr>
        <w:t>body</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these</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knowing</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you</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descendants</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cause</w:t>
      </w:r>
      <w:r w:rsidRPr="007423C4">
        <w:rPr>
          <w:sz w:val="12"/>
        </w:rPr>
        <w:t xml:space="preserve"> </w:t>
      </w:r>
      <w:r w:rsidRPr="007423C4">
        <w:rPr>
          <w:rFonts w:eastAsia="Calibri"/>
          <w:sz w:val="12"/>
        </w:rPr>
        <w:t>significant</w:t>
      </w:r>
      <w:r w:rsidRPr="007423C4">
        <w:rPr>
          <w:sz w:val="12"/>
        </w:rPr>
        <w:t xml:space="preserve"> </w:t>
      </w:r>
      <w:r w:rsidRPr="007423C4">
        <w:rPr>
          <w:rFonts w:eastAsia="Calibri"/>
          <w:sz w:val="12"/>
        </w:rPr>
        <w:t>psychological</w:t>
      </w:r>
      <w:r w:rsidRPr="007423C4">
        <w:rPr>
          <w:sz w:val="12"/>
        </w:rPr>
        <w:t xml:space="preserve"> </w:t>
      </w:r>
      <w:r w:rsidRPr="007423C4">
        <w:rPr>
          <w:rFonts w:eastAsia="Calibri"/>
          <w:sz w:val="12"/>
        </w:rPr>
        <w:t>traumas</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harms</w:t>
      </w:r>
      <w:r w:rsidRPr="007423C4">
        <w:rPr>
          <w:sz w:val="12"/>
        </w:rPr>
        <w:t xml:space="preserve"> </w:t>
      </w:r>
      <w:r w:rsidRPr="007423C4">
        <w:rPr>
          <w:rFonts w:eastAsia="Calibri"/>
          <w:sz w:val="12"/>
        </w:rPr>
        <w:t>even</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were</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associated</w:t>
      </w:r>
      <w:r w:rsidRPr="007423C4">
        <w:rPr>
          <w:sz w:val="12"/>
        </w:rPr>
        <w:t xml:space="preserve"> </w:t>
      </w:r>
      <w:r w:rsidRPr="007423C4">
        <w:rPr>
          <w:rFonts w:eastAsia="Calibri"/>
          <w:sz w:val="12"/>
        </w:rPr>
        <w:t>physical</w:t>
      </w:r>
      <w:r w:rsidRPr="007423C4">
        <w:rPr>
          <w:sz w:val="12"/>
        </w:rPr>
        <w:t xml:space="preserve"> </w:t>
      </w:r>
      <w:r w:rsidRPr="007423C4">
        <w:rPr>
          <w:rFonts w:eastAsia="Calibri"/>
          <w:sz w:val="12"/>
        </w:rPr>
        <w:t>harm</w:t>
      </w:r>
      <w:r w:rsidRPr="007423C4">
        <w:rPr>
          <w:sz w:val="12"/>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7423C4">
        <w:rPr>
          <w:sz w:val="12"/>
        </w:rPr>
        <w:t xml:space="preserve"> </w:t>
      </w:r>
      <w:r w:rsidRPr="007423C4">
        <w:rPr>
          <w:rFonts w:eastAsia="Calibri"/>
          <w:sz w:val="12"/>
        </w:rPr>
        <w:t>more</w:t>
      </w:r>
      <w:r w:rsidRPr="007423C4">
        <w:rPr>
          <w:sz w:val="12"/>
        </w:rPr>
        <w:t xml:space="preserve"> </w:t>
      </w:r>
      <w:r w:rsidRPr="007423C4">
        <w:rPr>
          <w:rFonts w:eastAsia="Calibri"/>
          <w:sz w:val="12"/>
        </w:rPr>
        <w:t>general</w:t>
      </w:r>
      <w:r w:rsidRPr="007423C4">
        <w:rPr>
          <w:sz w:val="12"/>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7423C4">
        <w:rPr>
          <w:rStyle w:val="StyleUnderline"/>
          <w:rFonts w:eastAsia="Calibri"/>
          <w:highlight w:val="yellow"/>
        </w:rPr>
        <w:t>sense</w:t>
      </w:r>
      <w:r w:rsidRPr="007423C4">
        <w:rPr>
          <w:rStyle w:val="StyleUnderline"/>
          <w:highlight w:val="yellow"/>
        </w:rPr>
        <w:t xml:space="preserve"> </w:t>
      </w:r>
      <w:r w:rsidRPr="007423C4">
        <w:rPr>
          <w:rStyle w:val="StyleUnderline"/>
          <w:rFonts w:eastAsia="Calibri"/>
          <w:highlight w:val="yellow"/>
        </w:rPr>
        <w:t>of</w:t>
      </w:r>
      <w:r w:rsidRPr="007423C4">
        <w:rPr>
          <w:rStyle w:val="StyleUnderline"/>
          <w:highlight w:val="yellow"/>
        </w:rPr>
        <w:t xml:space="preserve"> </w:t>
      </w:r>
      <w:r w:rsidRPr="007423C4">
        <w:rPr>
          <w:rStyle w:val="StyleUnderline"/>
          <w:rFonts w:eastAsia="Calibri"/>
          <w:highlight w:val="yellow"/>
        </w:rPr>
        <w:t>hopelessness</w:t>
      </w:r>
      <w:r w:rsidRPr="007423C4">
        <w:rPr>
          <w:rStyle w:val="StyleUnderline"/>
          <w:highlight w:val="yellow"/>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7423C4">
        <w:rPr>
          <w:rStyle w:val="StyleUnderline"/>
          <w:rFonts w:eastAsia="Calibri"/>
          <w:highlight w:val="yellow"/>
        </w:rPr>
        <w:t>there</w:t>
      </w:r>
      <w:r w:rsidRPr="007423C4">
        <w:rPr>
          <w:rStyle w:val="StyleUnderline"/>
          <w:highlight w:val="yellow"/>
        </w:rPr>
        <w:t xml:space="preserve"> </w:t>
      </w:r>
      <w:r w:rsidRPr="007423C4">
        <w:rPr>
          <w:rStyle w:val="StyleUnderline"/>
          <w:rFonts w:eastAsia="Calibri"/>
          <w:highlight w:val="yellow"/>
        </w:rPr>
        <w:t>will</w:t>
      </w:r>
      <w:r w:rsidRPr="007423C4">
        <w:rPr>
          <w:rStyle w:val="StyleUnderline"/>
          <w:highlight w:val="yellow"/>
        </w:rPr>
        <w:t xml:space="preserve"> </w:t>
      </w:r>
      <w:r w:rsidRPr="007423C4">
        <w:rPr>
          <w:rStyle w:val="StyleUnderline"/>
          <w:rFonts w:eastAsia="Calibri"/>
          <w:highlight w:val="yellow"/>
        </w:rPr>
        <w:t>be</w:t>
      </w:r>
      <w:r w:rsidRPr="007423C4">
        <w:rPr>
          <w:rStyle w:val="StyleUnderline"/>
          <w:highlight w:val="yellow"/>
        </w:rPr>
        <w:t xml:space="preserve"> </w:t>
      </w:r>
      <w:r w:rsidRPr="007423C4">
        <w:rPr>
          <w:rStyle w:val="StyleUnderline"/>
          <w:rFonts w:eastAsia="Calibri"/>
          <w:highlight w:val="yellow"/>
        </w:rPr>
        <w:t>no</w:t>
      </w:r>
      <w:r w:rsidRPr="007423C4">
        <w:rPr>
          <w:rStyle w:val="StyleUnderline"/>
          <w:highlight w:val="yellow"/>
        </w:rPr>
        <w:t xml:space="preserve"> </w:t>
      </w:r>
      <w:r w:rsidRPr="007423C4">
        <w:rPr>
          <w:rStyle w:val="StyleUnderline"/>
          <w:rFonts w:eastAsia="Calibri"/>
          <w:highlight w:val="yellow"/>
        </w:rPr>
        <w:t>more</w:t>
      </w:r>
      <w:r w:rsidRPr="007423C4">
        <w:rPr>
          <w:rStyle w:val="StyleUnderline"/>
          <w:highlight w:val="yellow"/>
        </w:rPr>
        <w:t xml:space="preserve"> </w:t>
      </w:r>
      <w:r w:rsidRPr="007423C4">
        <w:rPr>
          <w:rStyle w:val="StyleUnderline"/>
          <w:rFonts w:eastAsia="Calibri"/>
          <w:highlight w:val="yellow"/>
        </w:rPr>
        <w:t>humans</w:t>
      </w:r>
      <w:r w:rsidRPr="007423C4">
        <w:rPr>
          <w:rStyle w:val="StyleUnderline"/>
          <w:highlight w:val="yellow"/>
        </w:rPr>
        <w:t xml:space="preserve"> </w:t>
      </w:r>
      <w:r w:rsidRPr="007423C4">
        <w:rPr>
          <w:rStyle w:val="StyleUnderline"/>
          <w:rFonts w:eastAsia="Calibri"/>
          <w:highlight w:val="yellow"/>
        </w:rPr>
        <w:t>and</w:t>
      </w:r>
      <w:r w:rsidRPr="007423C4">
        <w:rPr>
          <w:rStyle w:val="StyleUnderline"/>
          <w:highlight w:val="yellow"/>
        </w:rPr>
        <w:t xml:space="preserve"> </w:t>
      </w:r>
      <w:r w:rsidRPr="007423C4">
        <w:rPr>
          <w:rStyle w:val="StyleUnderline"/>
          <w:rFonts w:eastAsia="Calibri"/>
          <w:highlight w:val="yellow"/>
        </w:rPr>
        <w:t>that</w:t>
      </w:r>
      <w:r w:rsidRPr="007423C4">
        <w:rPr>
          <w:rStyle w:val="StyleUnderline"/>
          <w:highlight w:val="yellow"/>
        </w:rPr>
        <w:t xml:space="preserve"> </w:t>
      </w:r>
      <w:r w:rsidRPr="007423C4">
        <w:rPr>
          <w:rStyle w:val="StyleUnderline"/>
          <w:rFonts w:eastAsia="Calibri"/>
          <w:highlight w:val="yellow"/>
        </w:rPr>
        <w:t>your</w:t>
      </w:r>
      <w:r w:rsidRPr="007423C4">
        <w:rPr>
          <w:rStyle w:val="StyleUnderline"/>
          <w:highlight w:val="yellow"/>
        </w:rPr>
        <w:t xml:space="preserve"> </w:t>
      </w:r>
      <w:r w:rsidRPr="007423C4">
        <w:rPr>
          <w:rStyle w:val="StyleUnderline"/>
          <w:rFonts w:eastAsia="Calibri"/>
          <w:highlight w:val="yellow"/>
        </w:rPr>
        <w:t>projects</w:t>
      </w:r>
      <w:r w:rsidRPr="007423C4">
        <w:rPr>
          <w:rStyle w:val="StyleUnderline"/>
          <w:highlight w:val="yellow"/>
        </w:rPr>
        <w:t xml:space="preserve"> </w:t>
      </w:r>
      <w:r w:rsidRPr="007423C4">
        <w:rPr>
          <w:rStyle w:val="StyleUnderline"/>
          <w:rFonts w:eastAsia="Calibri"/>
          <w:highlight w:val="yellow"/>
        </w:rPr>
        <w:t>will</w:t>
      </w:r>
      <w:r w:rsidRPr="007423C4">
        <w:rPr>
          <w:rStyle w:val="StyleUnderline"/>
          <w:highlight w:val="yellow"/>
        </w:rPr>
        <w:t xml:space="preserve"> </w:t>
      </w:r>
      <w:r w:rsidRPr="007423C4">
        <w:rPr>
          <w:rStyle w:val="StyleUnderline"/>
          <w:rFonts w:eastAsia="Calibri"/>
          <w:highlight w:val="yellow"/>
        </w:rPr>
        <w:t>end</w:t>
      </w:r>
      <w:r w:rsidRPr="007423C4">
        <w:rPr>
          <w:rStyle w:val="StyleUnderline"/>
          <w:highlight w:val="yellow"/>
        </w:rPr>
        <w:t xml:space="preserve"> </w:t>
      </w:r>
      <w:r w:rsidRPr="007423C4">
        <w:rPr>
          <w:rStyle w:val="StyleUnderline"/>
          <w:rFonts w:eastAsia="Calibri"/>
          <w:highlight w:val="yellow"/>
        </w:rPr>
        <w:t>with</w:t>
      </w:r>
      <w:r w:rsidRPr="007423C4">
        <w:rPr>
          <w:rStyle w:val="StyleUnderline"/>
          <w:highlight w:val="yellow"/>
        </w:rPr>
        <w:t xml:space="preserve"> </w:t>
      </w:r>
      <w:r w:rsidRPr="007423C4">
        <w:rPr>
          <w:rStyle w:val="StyleUnderline"/>
          <w:rFonts w:eastAsia="Calibri"/>
          <w:highlight w:val="yellow"/>
        </w:rPr>
        <w:t>you</w:t>
      </w:r>
      <w:r w:rsidRPr="007423C4">
        <w:rPr>
          <w:sz w:val="12"/>
          <w:highlight w:val="yellow"/>
        </w:rPr>
        <w:t>.</w:t>
      </w:r>
      <w:r w:rsidRPr="007423C4">
        <w:rPr>
          <w:sz w:val="12"/>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7423C4">
        <w:rPr>
          <w:sz w:val="12"/>
        </w:rPr>
        <w:t xml:space="preserve">. </w:t>
      </w:r>
      <w:r w:rsidRPr="007423C4">
        <w:rPr>
          <w:rFonts w:eastAsia="Calibri"/>
          <w:sz w:val="12"/>
        </w:rPr>
        <w:t>Many</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projects</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goals</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work</w:t>
      </w:r>
      <w:r w:rsidRPr="007423C4">
        <w:rPr>
          <w:sz w:val="12"/>
        </w:rPr>
        <w:t xml:space="preserve"> </w:t>
      </w:r>
      <w:r w:rsidRPr="007423C4">
        <w:rPr>
          <w:rFonts w:eastAsia="Calibri"/>
          <w:sz w:val="12"/>
        </w:rPr>
        <w:t>towards</w:t>
      </w:r>
      <w:r w:rsidRPr="007423C4">
        <w:rPr>
          <w:sz w:val="12"/>
        </w:rPr>
        <w:t xml:space="preserve"> </w:t>
      </w:r>
      <w:r w:rsidRPr="007423C4">
        <w:rPr>
          <w:rFonts w:eastAsia="Calibri"/>
          <w:sz w:val="12"/>
        </w:rPr>
        <w:t>during</w:t>
      </w:r>
      <w:r w:rsidRPr="007423C4">
        <w:rPr>
          <w:sz w:val="12"/>
        </w:rPr>
        <w:t xml:space="preserve"> </w:t>
      </w:r>
      <w:r w:rsidRPr="007423C4">
        <w:rPr>
          <w:rFonts w:eastAsia="Calibri"/>
          <w:sz w:val="12"/>
        </w:rPr>
        <w:t>our</w:t>
      </w:r>
      <w:r w:rsidRPr="007423C4">
        <w:rPr>
          <w:sz w:val="12"/>
        </w:rPr>
        <w:t xml:space="preserve"> </w:t>
      </w:r>
      <w:r w:rsidRPr="007423C4">
        <w:rPr>
          <w:rFonts w:eastAsia="Calibri"/>
          <w:sz w:val="12"/>
        </w:rPr>
        <w:t>lifetime</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also</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least</w:t>
      </w:r>
      <w:r w:rsidRPr="007423C4">
        <w:rPr>
          <w:sz w:val="12"/>
        </w:rPr>
        <w:t xml:space="preserve"> </w:t>
      </w:r>
      <w:r w:rsidRPr="007423C4">
        <w:rPr>
          <w:rFonts w:eastAsia="Calibri"/>
          <w:sz w:val="12"/>
        </w:rPr>
        <w:t>partly</w:t>
      </w:r>
      <w:r w:rsidRPr="007423C4">
        <w:rPr>
          <w:sz w:val="12"/>
        </w:rPr>
        <w:t xml:space="preserve"> </w:t>
      </w:r>
      <w:r w:rsidRPr="007423C4">
        <w:rPr>
          <w:rFonts w:eastAsia="Calibri"/>
          <w:sz w:val="12"/>
        </w:rPr>
        <w:t>future</w:t>
      </w:r>
      <w:r w:rsidRPr="007423C4">
        <w:rPr>
          <w:sz w:val="12"/>
        </w:rPr>
        <w:t>-</w:t>
      </w:r>
      <w:r w:rsidRPr="007423C4">
        <w:rPr>
          <w:rFonts w:eastAsia="Calibri"/>
          <w:sz w:val="12"/>
        </w:rPr>
        <w:t>oriented</w:t>
      </w:r>
      <w:r w:rsidRPr="007423C4">
        <w:rPr>
          <w:sz w:val="12"/>
        </w:rPr>
        <w:t xml:space="preserve">. </w:t>
      </w:r>
      <w:r w:rsidRPr="007423C4">
        <w:rPr>
          <w:rFonts w:eastAsia="Calibri"/>
          <w:sz w:val="12"/>
        </w:rPr>
        <w:t>Why</w:t>
      </w:r>
      <w:r w:rsidRPr="007423C4">
        <w:rPr>
          <w:sz w:val="12"/>
        </w:rPr>
        <w:t xml:space="preserve"> </w:t>
      </w:r>
      <w:r w:rsidRPr="007423C4">
        <w:rPr>
          <w:rFonts w:eastAsia="Calibri"/>
          <w:sz w:val="12"/>
        </w:rPr>
        <w:t>bother</w:t>
      </w:r>
      <w:r w:rsidRPr="007423C4">
        <w:rPr>
          <w:sz w:val="12"/>
        </w:rPr>
        <w:t xml:space="preserve"> </w:t>
      </w:r>
      <w:r w:rsidRPr="007423C4">
        <w:rPr>
          <w:rFonts w:eastAsia="Calibri"/>
          <w:sz w:val="12"/>
        </w:rPr>
        <w:t>continuing</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search</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cure</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cancer</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either</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found</w:t>
      </w:r>
      <w:r w:rsidRPr="007423C4">
        <w:rPr>
          <w:sz w:val="12"/>
        </w:rPr>
        <w:t xml:space="preserve"> </w:t>
      </w:r>
      <w:r w:rsidRPr="007423C4">
        <w:rPr>
          <w:rFonts w:eastAsia="Calibri"/>
          <w:sz w:val="12"/>
        </w:rPr>
        <w:t>within</w:t>
      </w:r>
      <w:r w:rsidRPr="007423C4">
        <w:rPr>
          <w:sz w:val="12"/>
        </w:rPr>
        <w:t xml:space="preserve"> </w:t>
      </w:r>
      <w:r w:rsidRPr="007423C4">
        <w:rPr>
          <w:rFonts w:eastAsia="Calibri"/>
          <w:sz w:val="12"/>
        </w:rPr>
        <w:t>humans</w:t>
      </w:r>
      <w:r w:rsidRPr="007423C4">
        <w:rPr>
          <w:sz w:val="12"/>
        </w:rPr>
        <w:t xml:space="preserve">’ </w:t>
      </w:r>
      <w:r w:rsidRPr="007423C4">
        <w:rPr>
          <w:rFonts w:eastAsia="Calibri"/>
          <w:sz w:val="12"/>
        </w:rPr>
        <w:t>lifetime</w:t>
      </w:r>
      <w:r w:rsidRPr="007423C4">
        <w:rPr>
          <w:sz w:val="12"/>
        </w:rPr>
        <w:t xml:space="preserve">, </w:t>
      </w:r>
      <w:r w:rsidRPr="007423C4">
        <w:rPr>
          <w:rFonts w:eastAsia="Calibri"/>
          <w:sz w:val="12"/>
        </w:rPr>
        <w:t>and</w:t>
      </w:r>
      <w:r w:rsidRPr="007423C4">
        <w:rPr>
          <w:sz w:val="12"/>
        </w:rPr>
        <w:t>/</w:t>
      </w:r>
      <w:r w:rsidRPr="007423C4">
        <w:rPr>
          <w:rFonts w:eastAsia="Calibri"/>
          <w:sz w:val="12"/>
        </w:rPr>
        <w:t>or</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will</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future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benefit</w:t>
      </w:r>
      <w:r w:rsidRPr="007423C4">
        <w:rPr>
          <w:sz w:val="12"/>
        </w:rPr>
        <w:t xml:space="preserve"> </w:t>
      </w:r>
      <w:r w:rsidRPr="007423C4">
        <w:rPr>
          <w:rFonts w:eastAsia="Calibri"/>
          <w:sz w:val="12"/>
        </w:rPr>
        <w:t>from</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once</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found</w:t>
      </w:r>
      <w:r w:rsidRPr="007423C4">
        <w:rPr>
          <w:sz w:val="12"/>
        </w:rPr>
        <w:t xml:space="preserve">? </w:t>
      </w:r>
      <w:r w:rsidRPr="007423C4">
        <w:rPr>
          <w:rFonts w:eastAsia="Calibri"/>
          <w:sz w:val="12"/>
        </w:rPr>
        <w:t>Similar</w:t>
      </w:r>
      <w:r w:rsidRPr="007423C4">
        <w:rPr>
          <w:sz w:val="12"/>
        </w:rPr>
        <w:t xml:space="preserve"> </w:t>
      </w:r>
      <w:r w:rsidRPr="007423C4">
        <w:rPr>
          <w:rFonts w:eastAsia="Calibri"/>
          <w:sz w:val="12"/>
        </w:rPr>
        <w:t>projects</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goals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might</w:t>
      </w:r>
      <w:r w:rsidRPr="007423C4">
        <w:rPr>
          <w:sz w:val="12"/>
        </w:rPr>
        <w:t xml:space="preserve"> </w:t>
      </w:r>
      <w:r w:rsidRPr="007423C4">
        <w:rPr>
          <w:rFonts w:eastAsia="Calibri"/>
          <w:sz w:val="12"/>
        </w:rPr>
        <w:t>lose</w:t>
      </w:r>
      <w:r w:rsidRPr="007423C4">
        <w:rPr>
          <w:sz w:val="12"/>
        </w:rPr>
        <w:t xml:space="preserve"> </w:t>
      </w:r>
      <w:r w:rsidRPr="007423C4">
        <w:rPr>
          <w:rFonts w:eastAsia="Calibri"/>
          <w:sz w:val="12"/>
        </w:rPr>
        <w:t>their</w:t>
      </w:r>
      <w:r w:rsidRPr="007423C4">
        <w:rPr>
          <w:sz w:val="12"/>
        </w:rPr>
        <w:t xml:space="preserve"> </w:t>
      </w:r>
      <w:r w:rsidRPr="007423C4">
        <w:rPr>
          <w:rFonts w:eastAsia="Calibri"/>
          <w:sz w:val="12"/>
        </w:rPr>
        <w:t>meaning</w:t>
      </w:r>
      <w:r w:rsidRPr="007423C4">
        <w:rPr>
          <w:sz w:val="12"/>
        </w:rPr>
        <w:t xml:space="preserve"> </w:t>
      </w:r>
      <w:r w:rsidRPr="007423C4">
        <w:rPr>
          <w:rFonts w:eastAsia="Calibri"/>
          <w:sz w:val="12"/>
        </w:rPr>
        <w:t>when</w:t>
      </w:r>
      <w:r w:rsidRPr="007423C4">
        <w:rPr>
          <w:sz w:val="12"/>
        </w:rPr>
        <w:t xml:space="preserve"> </w:t>
      </w:r>
      <w:r w:rsidRPr="007423C4">
        <w:rPr>
          <w:rFonts w:eastAsia="Calibri"/>
          <w:sz w:val="12"/>
        </w:rPr>
        <w:t>confronted</w:t>
      </w:r>
      <w:r w:rsidRPr="007423C4">
        <w:rPr>
          <w:sz w:val="12"/>
        </w:rPr>
        <w:t xml:space="preserve"> </w:t>
      </w:r>
      <w:r w:rsidRPr="007423C4">
        <w:rPr>
          <w:rFonts w:eastAsia="Calibri"/>
          <w:sz w:val="12"/>
        </w:rPr>
        <w:t>with</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include</w:t>
      </w:r>
      <w:r w:rsidRPr="007423C4">
        <w:rPr>
          <w:sz w:val="12"/>
        </w:rPr>
        <w:t xml:space="preserve"> </w:t>
      </w:r>
      <w:r w:rsidRPr="007423C4">
        <w:rPr>
          <w:rFonts w:eastAsia="Calibri"/>
          <w:sz w:val="12"/>
        </w:rPr>
        <w:t>politics</w:t>
      </w:r>
      <w:r w:rsidRPr="007423C4">
        <w:rPr>
          <w:sz w:val="12"/>
        </w:rPr>
        <w:t xml:space="preserve">, </w:t>
      </w:r>
      <w:r w:rsidRPr="007423C4">
        <w:rPr>
          <w:rFonts w:eastAsia="Calibri"/>
          <w:sz w:val="12"/>
        </w:rPr>
        <w:t>artistic</w:t>
      </w:r>
      <w:r w:rsidRPr="007423C4">
        <w:rPr>
          <w:sz w:val="12"/>
        </w:rPr>
        <w:t xml:space="preserve"> </w:t>
      </w:r>
      <w:r w:rsidRPr="007423C4">
        <w:rPr>
          <w:rFonts w:eastAsia="Calibri"/>
          <w:sz w:val="12"/>
        </w:rPr>
        <w:t>pursuits</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even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type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philosophical</w:t>
      </w:r>
      <w:r w:rsidRPr="007423C4">
        <w:rPr>
          <w:sz w:val="12"/>
        </w:rPr>
        <w:t xml:space="preserve"> </w:t>
      </w:r>
      <w:r w:rsidRPr="007423C4">
        <w:rPr>
          <w:rFonts w:eastAsia="Calibri"/>
          <w:sz w:val="12"/>
        </w:rPr>
        <w:t>work</w:t>
      </w:r>
      <w:r w:rsidRPr="007423C4">
        <w:rPr>
          <w:sz w:val="12"/>
        </w:rPr>
        <w:t xml:space="preserve"> </w:t>
      </w:r>
      <w:r w:rsidRPr="007423C4">
        <w:rPr>
          <w:rFonts w:eastAsia="Calibri"/>
          <w:sz w:val="12"/>
        </w:rPr>
        <w:t>with</w:t>
      </w:r>
      <w:r w:rsidRPr="007423C4">
        <w:rPr>
          <w:sz w:val="12"/>
        </w:rPr>
        <w:t xml:space="preserve"> </w:t>
      </w:r>
      <w:r w:rsidRPr="007423C4">
        <w:rPr>
          <w:rFonts w:eastAsia="Calibri"/>
          <w:sz w:val="12"/>
        </w:rPr>
        <w:t>which</w:t>
      </w:r>
      <w:r w:rsidRPr="007423C4">
        <w:rPr>
          <w:sz w:val="12"/>
        </w:rPr>
        <w:t xml:space="preserve"> </w:t>
      </w:r>
      <w:r w:rsidRPr="007423C4">
        <w:rPr>
          <w:rFonts w:eastAsia="Calibri"/>
          <w:sz w:val="12"/>
        </w:rPr>
        <w:t>this</w:t>
      </w:r>
      <w:r w:rsidRPr="007423C4">
        <w:rPr>
          <w:sz w:val="12"/>
        </w:rPr>
        <w:t xml:space="preserve"> </w:t>
      </w:r>
      <w:r w:rsidRPr="007423C4">
        <w:rPr>
          <w:rFonts w:eastAsia="Calibri"/>
          <w:sz w:val="12"/>
        </w:rPr>
        <w:t>paper</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concerned</w:t>
      </w:r>
      <w:r w:rsidRPr="007423C4">
        <w:rPr>
          <w:sz w:val="12"/>
        </w:rPr>
        <w:t xml:space="preserve">. </w:t>
      </w:r>
      <w:r w:rsidRPr="007423C4">
        <w:rPr>
          <w:rFonts w:eastAsia="Calibri"/>
          <w:sz w:val="12"/>
        </w:rPr>
        <w:t>Even</w:t>
      </w:r>
      <w:r w:rsidRPr="007423C4">
        <w:rPr>
          <w:sz w:val="12"/>
        </w:rPr>
        <w:t xml:space="preserve"> </w:t>
      </w:r>
      <w:r w:rsidRPr="007423C4">
        <w:rPr>
          <w:rFonts w:eastAsia="Calibri"/>
          <w:sz w:val="12"/>
        </w:rPr>
        <w:t>more</w:t>
      </w:r>
      <w:r w:rsidRPr="007423C4">
        <w:rPr>
          <w:sz w:val="12"/>
        </w:rPr>
        <w:t xml:space="preserve"> </w:t>
      </w:r>
      <w:r w:rsidRPr="007423C4">
        <w:rPr>
          <w:rFonts w:eastAsia="Calibri"/>
          <w:sz w:val="12"/>
        </w:rPr>
        <w:t>extreme</w:t>
      </w:r>
      <w:r w:rsidRPr="007423C4">
        <w:rPr>
          <w:sz w:val="12"/>
        </w:rPr>
        <w:t xml:space="preserve">, </w:t>
      </w:r>
      <w:r w:rsidRPr="007423C4">
        <w:rPr>
          <w:rFonts w:eastAsia="Calibri"/>
          <w:sz w:val="12"/>
        </w:rPr>
        <w:t>through</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words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character</w:t>
      </w:r>
      <w:r w:rsidRPr="007423C4">
        <w:rPr>
          <w:sz w:val="12"/>
        </w:rPr>
        <w:t xml:space="preserve"> </w:t>
      </w:r>
      <w:r w:rsidRPr="007423C4">
        <w:rPr>
          <w:rFonts w:eastAsia="Calibri"/>
          <w:sz w:val="12"/>
        </w:rPr>
        <w:t>Theo</w:t>
      </w:r>
      <w:r w:rsidRPr="007423C4">
        <w:rPr>
          <w:sz w:val="12"/>
        </w:rPr>
        <w:t xml:space="preserve"> </w:t>
      </w:r>
      <w:proofErr w:type="spellStart"/>
      <w:r w:rsidRPr="007423C4">
        <w:rPr>
          <w:rFonts w:eastAsia="Calibri"/>
          <w:sz w:val="12"/>
        </w:rPr>
        <w:t>Faron</w:t>
      </w:r>
      <w:proofErr w:type="spellEnd"/>
      <w:r w:rsidRPr="007423C4">
        <w:rPr>
          <w:sz w:val="12"/>
        </w:rPr>
        <w:t xml:space="preserve">, </w:t>
      </w:r>
      <w:r w:rsidRPr="007423C4">
        <w:rPr>
          <w:rFonts w:eastAsia="Calibri"/>
          <w:sz w:val="12"/>
        </w:rPr>
        <w:t>P</w:t>
      </w:r>
      <w:r w:rsidRPr="007423C4">
        <w:rPr>
          <w:sz w:val="12"/>
        </w:rPr>
        <w:t>.</w:t>
      </w:r>
      <w:r w:rsidRPr="007423C4">
        <w:rPr>
          <w:rFonts w:eastAsia="Calibri"/>
          <w:sz w:val="12"/>
        </w:rPr>
        <w:t>D</w:t>
      </w:r>
      <w:r w:rsidRPr="007423C4">
        <w:rPr>
          <w:sz w:val="12"/>
        </w:rPr>
        <w:t xml:space="preserve">. </w:t>
      </w:r>
      <w:r w:rsidRPr="007423C4">
        <w:rPr>
          <w:rFonts w:eastAsia="Calibri"/>
          <w:sz w:val="12"/>
        </w:rPr>
        <w:t>James</w:t>
      </w:r>
      <w:r w:rsidRPr="007423C4">
        <w:rPr>
          <w:sz w:val="12"/>
        </w:rPr>
        <w:t xml:space="preserve"> </w:t>
      </w:r>
      <w:r w:rsidRPr="007423C4">
        <w:rPr>
          <w:rFonts w:eastAsia="Calibri"/>
          <w:sz w:val="12"/>
        </w:rPr>
        <w:t>says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his</w:t>
      </w:r>
      <w:r w:rsidRPr="007423C4">
        <w:rPr>
          <w:sz w:val="12"/>
        </w:rPr>
        <w:t xml:space="preserve"> </w:t>
      </w:r>
      <w:r w:rsidRPr="007423C4">
        <w:rPr>
          <w:rFonts w:eastAsia="Calibri"/>
          <w:sz w:val="12"/>
        </w:rPr>
        <w:t>novel</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Children</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Men</w:t>
      </w:r>
      <w:r w:rsidRPr="007423C4">
        <w:rPr>
          <w:sz w:val="12"/>
        </w:rPr>
        <w:t xml:space="preserve"> </w:t>
      </w:r>
      <w:r w:rsidRPr="007423C4">
        <w:rPr>
          <w:rFonts w:eastAsia="Calibri"/>
          <w:sz w:val="12"/>
        </w:rPr>
        <w:t>that</w:t>
      </w:r>
      <w:r w:rsidRPr="007423C4">
        <w:rPr>
          <w:sz w:val="12"/>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ourselves</w:t>
      </w:r>
      <w:r w:rsidRPr="007423C4">
        <w:rPr>
          <w:sz w:val="12"/>
        </w:rPr>
        <w:t xml:space="preserve">, </w:t>
      </w:r>
      <w:r w:rsidRPr="007423C4">
        <w:rPr>
          <w:rFonts w:eastAsia="Calibri"/>
          <w:sz w:val="12"/>
        </w:rPr>
        <w:t>without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assurance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we</w:t>
      </w:r>
      <w:r w:rsidRPr="007423C4">
        <w:rPr>
          <w:sz w:val="12"/>
        </w:rPr>
        <w:t xml:space="preserve"> </w:t>
      </w:r>
      <w:proofErr w:type="gramStart"/>
      <w:r w:rsidRPr="007423C4">
        <w:rPr>
          <w:rFonts w:eastAsia="Calibri"/>
          <w:sz w:val="12"/>
        </w:rPr>
        <w:t>being</w:t>
      </w:r>
      <w:proofErr w:type="gramEnd"/>
      <w:r w:rsidRPr="007423C4">
        <w:rPr>
          <w:sz w:val="12"/>
        </w:rPr>
        <w:t xml:space="preserve"> </w:t>
      </w:r>
      <w:r w:rsidRPr="007423C4">
        <w:rPr>
          <w:rFonts w:eastAsia="Calibri"/>
          <w:sz w:val="12"/>
        </w:rPr>
        <w:t>dead</w:t>
      </w:r>
      <w:r w:rsidRPr="007423C4">
        <w:rPr>
          <w:sz w:val="12"/>
        </w:rPr>
        <w:t xml:space="preserve"> </w:t>
      </w:r>
      <w:r w:rsidRPr="007423C4">
        <w:rPr>
          <w:rFonts w:eastAsia="Calibri"/>
          <w:sz w:val="12"/>
        </w:rPr>
        <w:t>yet</w:t>
      </w:r>
      <w:r w:rsidRPr="007423C4">
        <w:rPr>
          <w:sz w:val="12"/>
        </w:rPr>
        <w:t xml:space="preserve"> </w:t>
      </w:r>
      <w:r w:rsidRPr="007423C4">
        <w:rPr>
          <w:rFonts w:eastAsia="Calibri"/>
          <w:sz w:val="12"/>
        </w:rPr>
        <w:t>live</w:t>
      </w:r>
      <w:r w:rsidRPr="007423C4">
        <w:rPr>
          <w:sz w:val="12"/>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7423C4">
        <w:rPr>
          <w:sz w:val="12"/>
        </w:rPr>
        <w:t xml:space="preserve"> (</w:t>
      </w:r>
      <w:r w:rsidRPr="007423C4">
        <w:rPr>
          <w:rFonts w:eastAsia="Calibri"/>
          <w:sz w:val="12"/>
        </w:rPr>
        <w:t>James</w:t>
      </w:r>
      <w:r w:rsidRPr="007423C4">
        <w:rPr>
          <w:sz w:val="12"/>
        </w:rPr>
        <w:t xml:space="preserve"> 2006, 9). </w:t>
      </w:r>
      <w:r w:rsidRPr="007423C4">
        <w:rPr>
          <w:rFonts w:eastAsia="Calibri"/>
          <w:sz w:val="12"/>
        </w:rPr>
        <w:t>Even</w:t>
      </w:r>
      <w:r w:rsidRPr="007423C4">
        <w:rPr>
          <w:sz w:val="12"/>
        </w:rPr>
        <w:t xml:space="preserve"> </w:t>
      </w:r>
      <w:r w:rsidRPr="007423C4">
        <w:rPr>
          <w:rFonts w:eastAsia="Calibri"/>
          <w:sz w:val="12"/>
        </w:rPr>
        <w:t>if</w:t>
      </w:r>
      <w:r w:rsidRPr="007423C4">
        <w:rPr>
          <w:sz w:val="12"/>
        </w:rPr>
        <w:t xml:space="preserve"> </w:t>
      </w:r>
      <w:r w:rsidRPr="007423C4">
        <w:rPr>
          <w:rFonts w:eastAsia="Calibri"/>
          <w:sz w:val="12"/>
        </w:rPr>
        <w:t>James</w:t>
      </w:r>
      <w:r w:rsidRPr="007423C4">
        <w:rPr>
          <w:sz w:val="12"/>
        </w:rPr>
        <w:t xml:space="preserve">’ </w:t>
      </w:r>
      <w:r w:rsidRPr="007423C4">
        <w:rPr>
          <w:rFonts w:eastAsia="Calibri"/>
          <w:sz w:val="12"/>
        </w:rPr>
        <w:t>claim</w:t>
      </w:r>
      <w:r w:rsidRPr="007423C4">
        <w:rPr>
          <w:sz w:val="12"/>
        </w:rPr>
        <w:t xml:space="preserve"> </w:t>
      </w:r>
      <w:r w:rsidRPr="007423C4">
        <w:rPr>
          <w:rFonts w:eastAsia="Calibri"/>
          <w:sz w:val="12"/>
        </w:rPr>
        <w:t>is</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bit</w:t>
      </w:r>
      <w:r w:rsidRPr="007423C4">
        <w:rPr>
          <w:sz w:val="12"/>
        </w:rPr>
        <w:t xml:space="preserve"> </w:t>
      </w:r>
      <w:r w:rsidRPr="007423C4">
        <w:rPr>
          <w:rFonts w:eastAsia="Calibri"/>
          <w:sz w:val="12"/>
        </w:rPr>
        <w:t>hyperbolic</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all</w:t>
      </w:r>
      <w:r w:rsidRPr="007423C4">
        <w:rPr>
          <w:sz w:val="12"/>
        </w:rPr>
        <w:t xml:space="preserve"> </w:t>
      </w:r>
      <w:r w:rsidRPr="007423C4">
        <w:rPr>
          <w:rFonts w:eastAsia="Calibri"/>
          <w:sz w:val="12"/>
        </w:rPr>
        <w:t>pleasures</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actually</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lost</w:t>
      </w:r>
      <w:r w:rsidRPr="007423C4">
        <w:rPr>
          <w:sz w:val="12"/>
        </w:rPr>
        <w:t xml:space="preserve">, </w:t>
      </w:r>
      <w:r w:rsidRPr="007423C4">
        <w:rPr>
          <w:rFonts w:eastAsia="Calibri"/>
          <w:sz w:val="12"/>
        </w:rPr>
        <w:t>I</w:t>
      </w:r>
      <w:r w:rsidRPr="007423C4">
        <w:rPr>
          <w:sz w:val="12"/>
        </w:rPr>
        <w:t xml:space="preserve"> </w:t>
      </w:r>
      <w:r w:rsidRPr="007423C4">
        <w:rPr>
          <w:rFonts w:eastAsia="Calibri"/>
          <w:sz w:val="12"/>
        </w:rPr>
        <w:t>agree</w:t>
      </w:r>
      <w:r w:rsidRPr="007423C4">
        <w:rPr>
          <w:sz w:val="12"/>
        </w:rPr>
        <w:t xml:space="preserve"> </w:t>
      </w:r>
      <w:r w:rsidRPr="007423C4">
        <w:rPr>
          <w:rFonts w:eastAsia="Calibri"/>
          <w:sz w:val="12"/>
        </w:rPr>
        <w:t>with</w:t>
      </w:r>
      <w:r w:rsidRPr="007423C4">
        <w:rPr>
          <w:sz w:val="12"/>
        </w:rPr>
        <w:t xml:space="preserve"> </w:t>
      </w:r>
      <w:r w:rsidRPr="007423C4">
        <w:rPr>
          <w:rFonts w:eastAsia="Calibri"/>
          <w:sz w:val="12"/>
        </w:rPr>
        <w:t>Scheffler</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finding</w:t>
      </w:r>
      <w:r w:rsidRPr="007423C4">
        <w:rPr>
          <w:sz w:val="12"/>
        </w:rPr>
        <w:t xml:space="preserve"> </w:t>
      </w:r>
      <w:r w:rsidRPr="007423C4">
        <w:rPr>
          <w:rFonts w:eastAsia="Calibri"/>
          <w:sz w:val="12"/>
        </w:rPr>
        <w:t>it</w:t>
      </w:r>
      <w:r w:rsidRPr="007423C4">
        <w:rPr>
          <w:sz w:val="12"/>
        </w:rPr>
        <w:t xml:space="preserve"> </w:t>
      </w:r>
      <w:r w:rsidRPr="007423C4">
        <w:rPr>
          <w:rFonts w:eastAsia="Calibri"/>
          <w:sz w:val="12"/>
        </w:rPr>
        <w:t>not</w:t>
      </w:r>
      <w:r w:rsidRPr="007423C4">
        <w:rPr>
          <w:sz w:val="12"/>
        </w:rPr>
        <w:t xml:space="preserve"> </w:t>
      </w:r>
      <w:r w:rsidRPr="007423C4">
        <w:rPr>
          <w:rFonts w:eastAsia="Calibri"/>
          <w:sz w:val="12"/>
        </w:rPr>
        <w:t>implausible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knowledge</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extinction</w:t>
      </w:r>
      <w:r w:rsidRPr="007423C4">
        <w:rPr>
          <w:sz w:val="12"/>
        </w:rPr>
        <w:t xml:space="preserve"> </w:t>
      </w:r>
      <w:r w:rsidRPr="007423C4">
        <w:rPr>
          <w:rFonts w:eastAsia="Calibri"/>
          <w:sz w:val="12"/>
        </w:rPr>
        <w:t>was</w:t>
      </w:r>
      <w:r w:rsidRPr="007423C4">
        <w:rPr>
          <w:sz w:val="12"/>
        </w:rPr>
        <w:t xml:space="preserve"> </w:t>
      </w:r>
      <w:r w:rsidRPr="007423C4">
        <w:rPr>
          <w:rFonts w:eastAsia="Calibri"/>
          <w:sz w:val="12"/>
        </w:rPr>
        <w:t>coming</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there</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be</w:t>
      </w:r>
      <w:r w:rsidRPr="007423C4">
        <w:rPr>
          <w:sz w:val="12"/>
        </w:rPr>
        <w:t xml:space="preserve"> </w:t>
      </w:r>
      <w:r w:rsidRPr="007423C4">
        <w:rPr>
          <w:rFonts w:eastAsia="Calibri"/>
          <w:sz w:val="12"/>
        </w:rPr>
        <w:t>no</w:t>
      </w:r>
      <w:r w:rsidRPr="007423C4">
        <w:rPr>
          <w:sz w:val="12"/>
        </w:rPr>
        <w:t xml:space="preserve"> </w:t>
      </w:r>
      <w:r w:rsidRPr="007423C4">
        <w:rPr>
          <w:rFonts w:eastAsia="Calibri"/>
          <w:sz w:val="12"/>
        </w:rPr>
        <w:t>more</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would</w:t>
      </w:r>
      <w:r w:rsidRPr="007423C4">
        <w:rPr>
          <w:sz w:val="12"/>
        </w:rPr>
        <w:t xml:space="preserve"> </w:t>
      </w:r>
      <w:r w:rsidRPr="007423C4">
        <w:rPr>
          <w:rFonts w:eastAsia="Calibri"/>
          <w:sz w:val="12"/>
        </w:rPr>
        <w:t>have</w:t>
      </w:r>
      <w:r w:rsidRPr="007423C4">
        <w:rPr>
          <w:sz w:val="12"/>
        </w:rPr>
        <w:t xml:space="preserve"> </w:t>
      </w:r>
      <w:r w:rsidRPr="007423C4">
        <w:rPr>
          <w:rFonts w:eastAsia="Calibri"/>
          <w:sz w:val="12"/>
        </w:rPr>
        <w:t>at</w:t>
      </w:r>
      <w:r w:rsidRPr="007423C4">
        <w:rPr>
          <w:sz w:val="12"/>
        </w:rPr>
        <w:t xml:space="preserve"> </w:t>
      </w:r>
      <w:r w:rsidRPr="007423C4">
        <w:rPr>
          <w:rFonts w:eastAsia="Calibri"/>
          <w:sz w:val="12"/>
        </w:rPr>
        <w:t>least</w:t>
      </w:r>
      <w:r w:rsidRPr="007423C4">
        <w:rPr>
          <w:sz w:val="12"/>
        </w:rPr>
        <w:t xml:space="preserve"> </w:t>
      </w:r>
      <w:r w:rsidRPr="007423C4">
        <w:rPr>
          <w:rFonts w:eastAsia="Calibri"/>
          <w:sz w:val="12"/>
        </w:rPr>
        <w:t>a</w:t>
      </w:r>
      <w:r w:rsidRPr="007423C4">
        <w:rPr>
          <w:sz w:val="12"/>
        </w:rPr>
        <w:t xml:space="preserve"> </w:t>
      </w:r>
      <w:r w:rsidRPr="007423C4">
        <w:rPr>
          <w:rFonts w:eastAsia="Calibri"/>
          <w:sz w:val="12"/>
        </w:rPr>
        <w:t>general</w:t>
      </w:r>
      <w:r w:rsidRPr="007423C4">
        <w:rPr>
          <w:sz w:val="12"/>
        </w:rPr>
        <w:t xml:space="preserve"> </w:t>
      </w:r>
      <w:r w:rsidRPr="007423C4">
        <w:rPr>
          <w:rFonts w:eastAsia="Calibri"/>
          <w:sz w:val="12"/>
        </w:rPr>
        <w:t>depressive</w:t>
      </w:r>
      <w:r w:rsidRPr="007423C4">
        <w:rPr>
          <w:sz w:val="12"/>
        </w:rPr>
        <w:t xml:space="preserve"> </w:t>
      </w:r>
      <w:r w:rsidRPr="007423C4">
        <w:rPr>
          <w:rFonts w:eastAsia="Calibri"/>
          <w:sz w:val="12"/>
        </w:rPr>
        <w:t>effect</w:t>
      </w:r>
      <w:r w:rsidRPr="007423C4">
        <w:rPr>
          <w:sz w:val="12"/>
        </w:rPr>
        <w:t xml:space="preserve"> </w:t>
      </w:r>
      <w:r w:rsidRPr="007423C4">
        <w:rPr>
          <w:rFonts w:eastAsia="Calibri"/>
          <w:sz w:val="12"/>
        </w:rPr>
        <w:t>on</w:t>
      </w:r>
      <w:r w:rsidRPr="007423C4">
        <w:rPr>
          <w:sz w:val="12"/>
        </w:rPr>
        <w:t xml:space="preserve"> </w:t>
      </w:r>
      <w:r w:rsidRPr="007423C4">
        <w:rPr>
          <w:rFonts w:eastAsia="Calibri"/>
          <w:sz w:val="12"/>
        </w:rPr>
        <w:t>people</w:t>
      </w:r>
      <w:r w:rsidRPr="007423C4">
        <w:rPr>
          <w:sz w:val="12"/>
        </w:rPr>
        <w:t>’</w:t>
      </w:r>
      <w:r w:rsidRPr="007423C4">
        <w:rPr>
          <w:rFonts w:eastAsia="Calibri"/>
          <w:sz w:val="12"/>
        </w:rPr>
        <w:t>s</w:t>
      </w:r>
      <w:r w:rsidRPr="007423C4">
        <w:rPr>
          <w:sz w:val="12"/>
        </w:rPr>
        <w:t xml:space="preserve"> </w:t>
      </w:r>
      <w:r w:rsidRPr="007423C4">
        <w:rPr>
          <w:rFonts w:eastAsia="Calibri"/>
          <w:sz w:val="12"/>
        </w:rPr>
        <w:t>motivation</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confidence</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value</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joy</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their</w:t>
      </w:r>
      <w:r w:rsidRPr="007423C4">
        <w:rPr>
          <w:sz w:val="12"/>
        </w:rPr>
        <w:t xml:space="preserve"> </w:t>
      </w:r>
      <w:r w:rsidRPr="007423C4">
        <w:rPr>
          <w:rFonts w:eastAsia="Calibri"/>
          <w:sz w:val="12"/>
        </w:rPr>
        <w:t>activities</w:t>
      </w:r>
      <w:r w:rsidRPr="007423C4">
        <w:rPr>
          <w:sz w:val="12"/>
        </w:rPr>
        <w:t xml:space="preserve"> (</w:t>
      </w:r>
      <w:r w:rsidRPr="007423C4">
        <w:rPr>
          <w:rFonts w:eastAsia="Calibri"/>
          <w:sz w:val="12"/>
        </w:rPr>
        <w:t>Scheffler</w:t>
      </w:r>
      <w:r w:rsidRPr="007423C4">
        <w:rPr>
          <w:sz w:val="12"/>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7423C4">
        <w:rPr>
          <w:sz w:val="12"/>
        </w:rPr>
        <w:t xml:space="preserve">. </w:t>
      </w:r>
      <w:r w:rsidRPr="007423C4">
        <w:rPr>
          <w:rFonts w:eastAsia="Calibri"/>
          <w:sz w:val="12"/>
        </w:rPr>
        <w:t>Existing</w:t>
      </w:r>
      <w:r w:rsidRPr="007423C4">
        <w:rPr>
          <w:sz w:val="12"/>
        </w:rPr>
        <w:t xml:space="preserve"> </w:t>
      </w:r>
      <w:r w:rsidRPr="007423C4">
        <w:rPr>
          <w:rFonts w:eastAsia="Calibri"/>
          <w:sz w:val="12"/>
        </w:rPr>
        <w:t>people</w:t>
      </w:r>
      <w:r w:rsidRPr="007423C4">
        <w:rPr>
          <w:sz w:val="12"/>
        </w:rPr>
        <w:t xml:space="preserve"> </w:t>
      </w:r>
      <w:r w:rsidRPr="007423C4">
        <w:rPr>
          <w:rFonts w:eastAsia="Calibri"/>
          <w:sz w:val="12"/>
        </w:rPr>
        <w:t>could</w:t>
      </w:r>
      <w:r w:rsidRPr="007423C4">
        <w:rPr>
          <w:sz w:val="12"/>
        </w:rPr>
        <w:t xml:space="preserve"> </w:t>
      </w:r>
      <w:r w:rsidRPr="007423C4">
        <w:rPr>
          <w:rFonts w:eastAsia="Calibri"/>
          <w:sz w:val="12"/>
        </w:rPr>
        <w:t>therefore</w:t>
      </w:r>
      <w:r w:rsidRPr="007423C4">
        <w:rPr>
          <w:sz w:val="12"/>
        </w:rPr>
        <w:t xml:space="preserve"> </w:t>
      </w:r>
      <w:r w:rsidRPr="007423C4">
        <w:rPr>
          <w:rFonts w:eastAsia="Calibri"/>
          <w:sz w:val="12"/>
        </w:rPr>
        <w:t>reasonably</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principle</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either</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these</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Psychological</w:t>
      </w:r>
      <w:r w:rsidRPr="007423C4">
        <w:rPr>
          <w:sz w:val="12"/>
        </w:rPr>
        <w:t xml:space="preserve"> </w:t>
      </w:r>
      <w:r w:rsidRPr="007423C4">
        <w:rPr>
          <w:rFonts w:eastAsia="Calibri"/>
          <w:sz w:val="12"/>
        </w:rPr>
        <w:t>pain</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the</w:t>
      </w:r>
      <w:r w:rsidRPr="007423C4">
        <w:rPr>
          <w:sz w:val="12"/>
        </w:rPr>
        <w:t xml:space="preserve"> </w:t>
      </w:r>
      <w:r w:rsidRPr="007423C4">
        <w:rPr>
          <w:rFonts w:eastAsia="Calibri"/>
          <w:sz w:val="12"/>
        </w:rPr>
        <w:t>inability</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pursue</w:t>
      </w:r>
      <w:r w:rsidRPr="007423C4">
        <w:rPr>
          <w:sz w:val="12"/>
        </w:rPr>
        <w:t xml:space="preserve"> </w:t>
      </w:r>
      <w:r w:rsidRPr="007423C4">
        <w:rPr>
          <w:rFonts w:eastAsia="Calibri"/>
          <w:sz w:val="12"/>
        </w:rPr>
        <w:t>your</w:t>
      </w:r>
      <w:r w:rsidRPr="007423C4">
        <w:rPr>
          <w:sz w:val="12"/>
        </w:rPr>
        <w:t xml:space="preserve"> </w:t>
      </w:r>
      <w:r w:rsidRPr="007423C4">
        <w:rPr>
          <w:rFonts w:eastAsia="Calibri"/>
          <w:sz w:val="12"/>
        </w:rPr>
        <w:t>personal</w:t>
      </w:r>
      <w:r w:rsidRPr="007423C4">
        <w:rPr>
          <w:sz w:val="12"/>
        </w:rPr>
        <w:t xml:space="preserve"> </w:t>
      </w:r>
      <w:r w:rsidRPr="007423C4">
        <w:rPr>
          <w:rFonts w:eastAsia="Calibri"/>
          <w:sz w:val="12"/>
        </w:rPr>
        <w:t>projects</w:t>
      </w:r>
      <w:r w:rsidRPr="007423C4">
        <w:rPr>
          <w:sz w:val="12"/>
        </w:rPr>
        <w:t xml:space="preserve">, </w:t>
      </w:r>
      <w:r w:rsidRPr="007423C4">
        <w:rPr>
          <w:rFonts w:eastAsia="Calibri"/>
          <w:sz w:val="12"/>
        </w:rPr>
        <w:t>goals</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aims</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all</w:t>
      </w:r>
      <w:r w:rsidRPr="007423C4">
        <w:rPr>
          <w:sz w:val="12"/>
        </w:rPr>
        <w:t xml:space="preserve"> </w:t>
      </w:r>
      <w:r w:rsidRPr="007423C4">
        <w:rPr>
          <w:rFonts w:eastAsia="Calibri"/>
          <w:sz w:val="12"/>
        </w:rPr>
        <w:t>acceptable</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rejecting</w:t>
      </w:r>
      <w:r w:rsidRPr="007423C4">
        <w:rPr>
          <w:sz w:val="12"/>
        </w:rPr>
        <w:t xml:space="preserve"> </w:t>
      </w:r>
      <w:r w:rsidRPr="007423C4">
        <w:rPr>
          <w:rFonts w:eastAsia="Calibri"/>
          <w:sz w:val="12"/>
        </w:rPr>
        <w:t>principles</w:t>
      </w:r>
      <w:r w:rsidRPr="007423C4">
        <w:rPr>
          <w:sz w:val="12"/>
        </w:rPr>
        <w:t xml:space="preserve"> </w:t>
      </w:r>
      <w:r w:rsidRPr="007423C4">
        <w:rPr>
          <w:rFonts w:eastAsia="Calibri"/>
          <w:sz w:val="12"/>
        </w:rPr>
        <w:t>in</w:t>
      </w:r>
      <w:r w:rsidRPr="007423C4">
        <w:rPr>
          <w:sz w:val="12"/>
        </w:rPr>
        <w:t xml:space="preserve"> </w:t>
      </w:r>
      <w:r w:rsidRPr="007423C4">
        <w:rPr>
          <w:rFonts w:eastAsia="Calibri"/>
          <w:sz w:val="12"/>
        </w:rPr>
        <w:t>the</w:t>
      </w:r>
      <w:r w:rsidRPr="007423C4">
        <w:rPr>
          <w:sz w:val="12"/>
        </w:rPr>
        <w:t xml:space="preserve"> </w:t>
      </w:r>
      <w:proofErr w:type="spellStart"/>
      <w:r w:rsidRPr="007423C4">
        <w:rPr>
          <w:rFonts w:eastAsia="Calibri"/>
          <w:sz w:val="12"/>
        </w:rPr>
        <w:t>contractualist</w:t>
      </w:r>
      <w:proofErr w:type="spellEnd"/>
      <w:r w:rsidRPr="007423C4">
        <w:rPr>
          <w:sz w:val="12"/>
        </w:rPr>
        <w:t xml:space="preserve"> </w:t>
      </w:r>
      <w:r w:rsidRPr="007423C4">
        <w:rPr>
          <w:rFonts w:eastAsia="Calibri"/>
          <w:sz w:val="12"/>
        </w:rPr>
        <w:t>framework</w:t>
      </w:r>
      <w:r w:rsidRPr="007423C4">
        <w:rPr>
          <w:sz w:val="12"/>
        </w:rPr>
        <w:t xml:space="preserve">. </w:t>
      </w:r>
      <w:r w:rsidRPr="007423C4">
        <w:rPr>
          <w:rFonts w:eastAsia="Calibri"/>
          <w:sz w:val="12"/>
        </w:rPr>
        <w:t>So</w:t>
      </w:r>
      <w:r w:rsidRPr="007423C4">
        <w:rPr>
          <w:sz w:val="12"/>
        </w:rPr>
        <w:t xml:space="preserve"> </w:t>
      </w:r>
      <w:r w:rsidRPr="007423C4">
        <w:rPr>
          <w:rFonts w:eastAsia="Calibri"/>
          <w:sz w:val="12"/>
        </w:rPr>
        <w:t>too</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infringements</w:t>
      </w:r>
      <w:r w:rsidRPr="007423C4">
        <w:rPr>
          <w:sz w:val="12"/>
        </w:rPr>
        <w:t xml:space="preserve"> </w:t>
      </w:r>
      <w:r w:rsidRPr="007423C4">
        <w:rPr>
          <w:rFonts w:eastAsia="Calibri"/>
          <w:sz w:val="12"/>
        </w:rPr>
        <w:t>of</w:t>
      </w:r>
      <w:r w:rsidRPr="007423C4">
        <w:rPr>
          <w:sz w:val="12"/>
        </w:rPr>
        <w:t xml:space="preserve"> </w:t>
      </w:r>
      <w:r w:rsidRPr="007423C4">
        <w:rPr>
          <w:rFonts w:eastAsia="Calibri"/>
          <w:sz w:val="12"/>
        </w:rPr>
        <w:t>rights</w:t>
      </w:r>
      <w:r w:rsidRPr="007423C4">
        <w:rPr>
          <w:sz w:val="12"/>
        </w:rPr>
        <w:t xml:space="preserve"> </w:t>
      </w:r>
      <w:r w:rsidRPr="007423C4">
        <w:rPr>
          <w:rFonts w:eastAsia="Calibri"/>
          <w:sz w:val="12"/>
        </w:rPr>
        <w:t>and</w:t>
      </w:r>
      <w:r w:rsidRPr="007423C4">
        <w:rPr>
          <w:sz w:val="12"/>
        </w:rPr>
        <w:t xml:space="preserve"> </w:t>
      </w:r>
      <w:r w:rsidRPr="007423C4">
        <w:rPr>
          <w:rFonts w:eastAsia="Calibri"/>
          <w:sz w:val="12"/>
        </w:rPr>
        <w:t>entitlements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we</w:t>
      </w:r>
      <w:r w:rsidRPr="007423C4">
        <w:rPr>
          <w:sz w:val="12"/>
        </w:rPr>
        <w:t xml:space="preserve"> </w:t>
      </w:r>
      <w:r w:rsidRPr="007423C4">
        <w:rPr>
          <w:rFonts w:eastAsia="Calibri"/>
          <w:sz w:val="12"/>
        </w:rPr>
        <w:t>accept</w:t>
      </w:r>
      <w:r w:rsidRPr="007423C4">
        <w:rPr>
          <w:sz w:val="12"/>
        </w:rPr>
        <w:t xml:space="preserve"> </w:t>
      </w:r>
      <w:r w:rsidRPr="007423C4">
        <w:rPr>
          <w:rFonts w:eastAsia="Calibri"/>
          <w:sz w:val="12"/>
        </w:rPr>
        <w:t>as</w:t>
      </w:r>
      <w:r w:rsidRPr="007423C4">
        <w:rPr>
          <w:sz w:val="12"/>
        </w:rPr>
        <w:t xml:space="preserve"> </w:t>
      </w:r>
      <w:r w:rsidRPr="007423C4">
        <w:rPr>
          <w:rFonts w:eastAsia="Calibri"/>
          <w:sz w:val="12"/>
        </w:rPr>
        <w:t>important</w:t>
      </w:r>
      <w:r w:rsidRPr="007423C4">
        <w:rPr>
          <w:sz w:val="12"/>
        </w:rPr>
        <w:t xml:space="preserve"> </w:t>
      </w:r>
      <w:r w:rsidRPr="007423C4">
        <w:rPr>
          <w:rFonts w:eastAsia="Calibri"/>
          <w:sz w:val="12"/>
        </w:rPr>
        <w:t>for</w:t>
      </w:r>
      <w:r w:rsidRPr="007423C4">
        <w:rPr>
          <w:sz w:val="12"/>
        </w:rPr>
        <w:t xml:space="preserve"> </w:t>
      </w:r>
      <w:r w:rsidRPr="007423C4">
        <w:rPr>
          <w:rFonts w:eastAsia="Calibri"/>
          <w:sz w:val="12"/>
        </w:rPr>
        <w:t>people</w:t>
      </w:r>
      <w:r w:rsidRPr="007423C4">
        <w:rPr>
          <w:sz w:val="12"/>
        </w:rPr>
        <w:t>’</w:t>
      </w:r>
      <w:r w:rsidRPr="007423C4">
        <w:rPr>
          <w:rFonts w:eastAsia="Calibri"/>
          <w:sz w:val="12"/>
        </w:rPr>
        <w:t>s</w:t>
      </w:r>
      <w:r w:rsidRPr="007423C4">
        <w:rPr>
          <w:sz w:val="12"/>
        </w:rPr>
        <w:t xml:space="preserve"> </w:t>
      </w:r>
      <w:r w:rsidRPr="007423C4">
        <w:rPr>
          <w:rFonts w:eastAsia="Calibri"/>
          <w:sz w:val="12"/>
        </w:rPr>
        <w:t>lives</w:t>
      </w:r>
      <w:r w:rsidRPr="007423C4">
        <w:rPr>
          <w:sz w:val="12"/>
        </w:rPr>
        <w:t xml:space="preserve">. </w:t>
      </w:r>
      <w:r w:rsidRPr="007423C4">
        <w:rPr>
          <w:rFonts w:eastAsia="Calibri"/>
          <w:sz w:val="12"/>
        </w:rPr>
        <w:t>These</w:t>
      </w:r>
      <w:r w:rsidRPr="007423C4">
        <w:rPr>
          <w:sz w:val="12"/>
        </w:rPr>
        <w:t xml:space="preserve"> </w:t>
      </w:r>
      <w:r w:rsidRPr="007423C4">
        <w:rPr>
          <w:rFonts w:eastAsia="Calibri"/>
          <w:sz w:val="12"/>
        </w:rPr>
        <w:t>psychological</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then</w:t>
      </w:r>
      <w:r w:rsidRPr="007423C4">
        <w:rPr>
          <w:sz w:val="12"/>
        </w:rPr>
        <w:t xml:space="preserve">, </w:t>
      </w:r>
      <w:r w:rsidRPr="007423C4">
        <w:rPr>
          <w:rFonts w:eastAsia="Calibri"/>
          <w:sz w:val="12"/>
        </w:rPr>
        <w:t>are</w:t>
      </w:r>
      <w:r w:rsidRPr="007423C4">
        <w:rPr>
          <w:sz w:val="12"/>
        </w:rPr>
        <w:t xml:space="preserve"> </w:t>
      </w:r>
      <w:r w:rsidRPr="007423C4">
        <w:rPr>
          <w:rFonts w:eastAsia="Calibri"/>
          <w:sz w:val="12"/>
        </w:rPr>
        <w:t>also</w:t>
      </w:r>
      <w:r w:rsidRPr="007423C4">
        <w:rPr>
          <w:sz w:val="12"/>
        </w:rPr>
        <w:t xml:space="preserve"> </w:t>
      </w:r>
      <w:r w:rsidRPr="007423C4">
        <w:rPr>
          <w:rFonts w:eastAsia="Calibri"/>
          <w:sz w:val="12"/>
        </w:rPr>
        <w:t>valid</w:t>
      </w:r>
      <w:r w:rsidRPr="007423C4">
        <w:rPr>
          <w:sz w:val="12"/>
        </w:rPr>
        <w:t xml:space="preserve"> </w:t>
      </w:r>
      <w:r w:rsidRPr="007423C4">
        <w:rPr>
          <w:rFonts w:eastAsia="Calibri"/>
          <w:sz w:val="12"/>
        </w:rPr>
        <w:t>reasons</w:t>
      </w:r>
      <w:r w:rsidRPr="007423C4">
        <w:rPr>
          <w:sz w:val="12"/>
        </w:rPr>
        <w:t xml:space="preserve"> </w:t>
      </w:r>
      <w:r w:rsidRPr="007423C4">
        <w:rPr>
          <w:rFonts w:eastAsia="Calibri"/>
          <w:sz w:val="12"/>
        </w:rPr>
        <w:t>to</w:t>
      </w:r>
      <w:r w:rsidRPr="007423C4">
        <w:rPr>
          <w:sz w:val="12"/>
        </w:rPr>
        <w:t xml:space="preserve"> </w:t>
      </w:r>
      <w:r w:rsidRPr="007423C4">
        <w:rPr>
          <w:rFonts w:eastAsia="Calibri"/>
          <w:sz w:val="12"/>
        </w:rPr>
        <w:t>reject</w:t>
      </w:r>
      <w:r w:rsidRPr="007423C4">
        <w:rPr>
          <w:sz w:val="12"/>
        </w:rPr>
        <w:t xml:space="preserve"> </w:t>
      </w:r>
      <w:r w:rsidRPr="007423C4">
        <w:rPr>
          <w:rFonts w:eastAsia="Calibri"/>
          <w:sz w:val="12"/>
        </w:rPr>
        <w:t>principles</w:t>
      </w:r>
      <w:r w:rsidRPr="007423C4">
        <w:rPr>
          <w:sz w:val="12"/>
        </w:rPr>
        <w:t xml:space="preserve"> </w:t>
      </w:r>
      <w:r w:rsidRPr="007423C4">
        <w:rPr>
          <w:rFonts w:eastAsia="Calibri"/>
          <w:sz w:val="12"/>
        </w:rPr>
        <w:t>that</w:t>
      </w:r>
      <w:r w:rsidRPr="007423C4">
        <w:rPr>
          <w:sz w:val="12"/>
        </w:rPr>
        <w:t xml:space="preserve"> </w:t>
      </w:r>
      <w:r w:rsidRPr="007423C4">
        <w:rPr>
          <w:rFonts w:eastAsia="Calibri"/>
          <w:sz w:val="12"/>
        </w:rPr>
        <w:t>permitted</w:t>
      </w:r>
      <w:r w:rsidRPr="007423C4">
        <w:rPr>
          <w:sz w:val="12"/>
        </w:rPr>
        <w:t xml:space="preserve"> </w:t>
      </w:r>
      <w:r w:rsidRPr="007423C4">
        <w:rPr>
          <w:rFonts w:eastAsia="Calibri"/>
          <w:sz w:val="12"/>
        </w:rPr>
        <w:t>or</w:t>
      </w:r>
      <w:r w:rsidRPr="007423C4">
        <w:rPr>
          <w:sz w:val="12"/>
        </w:rPr>
        <w:t xml:space="preserve"> </w:t>
      </w:r>
      <w:r w:rsidRPr="007423C4">
        <w:rPr>
          <w:rFonts w:eastAsia="Calibri"/>
          <w:sz w:val="12"/>
        </w:rPr>
        <w:t>required</w:t>
      </w:r>
      <w:r w:rsidRPr="007423C4">
        <w:rPr>
          <w:sz w:val="12"/>
        </w:rPr>
        <w:t xml:space="preserve"> </w:t>
      </w:r>
      <w:r w:rsidRPr="007423C4">
        <w:rPr>
          <w:rFonts w:eastAsia="Calibri"/>
          <w:sz w:val="12"/>
        </w:rPr>
        <w:t>human</w:t>
      </w:r>
      <w:r w:rsidRPr="007423C4">
        <w:rPr>
          <w:sz w:val="12"/>
        </w:rPr>
        <w:t xml:space="preserve"> </w:t>
      </w:r>
      <w:r w:rsidRPr="007423C4">
        <w:rPr>
          <w:rFonts w:eastAsia="Calibri"/>
          <w:sz w:val="12"/>
        </w:rPr>
        <w:t>extinction</w:t>
      </w:r>
      <w:r w:rsidRPr="007423C4">
        <w:rPr>
          <w:sz w:val="12"/>
        </w:rPr>
        <w:t xml:space="preserve">. </w:t>
      </w:r>
    </w:p>
    <w:p w14:paraId="5CE9D34C" w14:textId="2B312ADE" w:rsidR="00AC6FBA" w:rsidRDefault="00D50963" w:rsidP="00AC6FBA">
      <w:pPr>
        <w:pStyle w:val="Heading3"/>
        <w:spacing w:line="240" w:lineRule="auto"/>
      </w:pPr>
      <w:r>
        <w:t>Contention 1:</w:t>
      </w:r>
      <w:r w:rsidR="00AC6FBA">
        <w:t xml:space="preserve"> Space Mining</w:t>
      </w:r>
    </w:p>
    <w:p w14:paraId="3DC6BA83" w14:textId="6FF8F58A" w:rsidR="00AC6FBA" w:rsidRDefault="00BE2FB9" w:rsidP="00AC6FBA">
      <w:pPr>
        <w:pStyle w:val="Heading4"/>
        <w:spacing w:line="240" w:lineRule="auto"/>
      </w:pPr>
      <w:r>
        <w:t>My first argument is that p</w:t>
      </w:r>
      <w:r w:rsidR="00AC6FBA">
        <w:t>rivate space mining is deregulated and dangerous, and it runs the risk of kicking up debris that threatens satellites</w:t>
      </w:r>
    </w:p>
    <w:p w14:paraId="0BEDFE26" w14:textId="7244B881" w:rsidR="00AC6FBA" w:rsidRDefault="00AC6FBA" w:rsidP="00AC6FBA">
      <w:pPr>
        <w:spacing w:line="240" w:lineRule="auto"/>
      </w:pPr>
      <w:proofErr w:type="spellStart"/>
      <w:r>
        <w:t>Edd</w:t>
      </w:r>
      <w:proofErr w:type="spellEnd"/>
      <w:r>
        <w:t xml:space="preserve"> </w:t>
      </w:r>
      <w:r w:rsidRPr="00364AB4">
        <w:rPr>
          <w:rStyle w:val="Style13ptBold"/>
        </w:rPr>
        <w:t xml:space="preserve">Gent </w:t>
      </w:r>
      <w:r>
        <w:rPr>
          <w:rStyle w:val="Style13ptBold"/>
        </w:rPr>
        <w:t>writes in 20</w:t>
      </w:r>
      <w:r w:rsidRPr="00364AB4">
        <w:rPr>
          <w:rStyle w:val="Style13ptBold"/>
        </w:rPr>
        <w:t>20</w:t>
      </w:r>
      <w:r>
        <w:rPr>
          <w:rStyle w:val="Style13ptBold"/>
        </w:rPr>
        <w:t xml:space="preserve"> that</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443BA104" w14:textId="77777777" w:rsidR="00AC6FBA" w:rsidRPr="00AC6FBA" w:rsidRDefault="00AC6FBA" w:rsidP="00AC6FBA">
      <w:pPr>
        <w:spacing w:line="240" w:lineRule="auto"/>
        <w:rPr>
          <w:u w:val="single"/>
        </w:rPr>
      </w:pPr>
      <w:r w:rsidRPr="00AC6FBA">
        <w:rPr>
          <w:sz w:val="14"/>
        </w:rPr>
        <w:t xml:space="preserve">Exploiting the resources of outer space might be key to the future expansion of the human species. But </w:t>
      </w:r>
      <w:r w:rsidRPr="00AC6FBA">
        <w:rPr>
          <w:rStyle w:val="StyleUnderline"/>
        </w:rPr>
        <w:t xml:space="preserve">researchers argue that </w:t>
      </w:r>
      <w:r w:rsidRPr="00AC6FBA">
        <w:rPr>
          <w:rStyle w:val="StyleUnderline"/>
          <w:highlight w:val="yellow"/>
        </w:rPr>
        <w:t xml:space="preserve">the US is trying to skew the game in its favor, </w:t>
      </w:r>
      <w:r w:rsidRPr="00AC6FBA">
        <w:rPr>
          <w:rStyle w:val="Emphasis"/>
          <w:highlight w:val="yellow"/>
        </w:rPr>
        <w:t xml:space="preserve">with </w:t>
      </w:r>
      <w:r w:rsidRPr="00AC6FBA">
        <w:rPr>
          <w:rStyle w:val="Emphasis"/>
        </w:rPr>
        <w:t xml:space="preserve">potentially </w:t>
      </w:r>
      <w:r w:rsidRPr="00AC6FBA">
        <w:rPr>
          <w:rStyle w:val="Emphasis"/>
          <w:highlight w:val="yellow"/>
        </w:rPr>
        <w:t>disastrous consequences.</w:t>
      </w:r>
      <w:r w:rsidRPr="00AC6FBA">
        <w:rPr>
          <w:rStyle w:val="Emphasis"/>
        </w:rPr>
        <w:t xml:space="preserve"> </w:t>
      </w:r>
      <w:r w:rsidRPr="00AC6FBA">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AC6FBA">
        <w:rPr>
          <w:rStyle w:val="StyleUnderline"/>
        </w:rPr>
        <w:t xml:space="preserve">so far, there’s little in the way of regulation designed to govern how these activities should be managed. Now two Canadian researchers argue in a paper in Science that </w:t>
      </w:r>
      <w:r w:rsidRPr="00AC6FBA">
        <w:rPr>
          <w:rStyle w:val="StyleUnderline"/>
          <w:highlight w:val="yellow"/>
        </w:rPr>
        <w:t xml:space="preserve">recent policy </w:t>
      </w:r>
      <w:r w:rsidRPr="00165F73">
        <w:rPr>
          <w:rStyle w:val="StyleUnderline"/>
        </w:rPr>
        <w:t xml:space="preserve">moves </w:t>
      </w:r>
      <w:r w:rsidRPr="00AC6FBA">
        <w:rPr>
          <w:rStyle w:val="StyleUnderline"/>
          <w:highlight w:val="yellow"/>
        </w:rPr>
        <w:t>by the US are part of a concerted</w:t>
      </w:r>
      <w:r w:rsidRPr="00AC6FBA">
        <w:rPr>
          <w:rStyle w:val="StyleUnderline"/>
        </w:rPr>
        <w:t xml:space="preserve"> </w:t>
      </w:r>
      <w:r w:rsidRPr="00AC6FBA">
        <w:rPr>
          <w:rStyle w:val="StyleUnderline"/>
          <w:highlight w:val="yellow"/>
        </w:rPr>
        <w:t>effort to refocus international space cooperation</w:t>
      </w:r>
      <w:r w:rsidRPr="00AC6FBA">
        <w:rPr>
          <w:sz w:val="14"/>
          <w:highlight w:val="yellow"/>
        </w:rPr>
        <w:t xml:space="preserve"> </w:t>
      </w:r>
      <w:r w:rsidRPr="00AC6FBA">
        <w:rPr>
          <w:rStyle w:val="Emphasis"/>
          <w:highlight w:val="yellow"/>
        </w:rPr>
        <w:t>towards short-term commercial interests, which</w:t>
      </w:r>
      <w:r w:rsidRPr="00AC6FBA">
        <w:rPr>
          <w:rStyle w:val="Emphasis"/>
        </w:rPr>
        <w:t xml:space="preserve"> </w:t>
      </w:r>
      <w:r w:rsidRPr="00AC6FBA">
        <w:rPr>
          <w:rStyle w:val="Emphasis"/>
          <w:highlight w:val="yellow"/>
        </w:rPr>
        <w:t xml:space="preserve">could </w:t>
      </w:r>
      <w:r w:rsidRPr="004B266D">
        <w:rPr>
          <w:rStyle w:val="Emphasis"/>
        </w:rPr>
        <w:t xml:space="preserve">precipitate a “race to the bottom” that </w:t>
      </w:r>
      <w:r w:rsidRPr="00AC6FBA">
        <w:rPr>
          <w:rStyle w:val="Emphasis"/>
          <w:highlight w:val="yellow"/>
        </w:rPr>
        <w:t>sabotage</w:t>
      </w:r>
      <w:r w:rsidRPr="004B266D">
        <w:rPr>
          <w:rStyle w:val="Emphasis"/>
          <w:b w:val="0"/>
          <w:bCs/>
          <w:sz w:val="16"/>
          <w:szCs w:val="16"/>
          <w:u w:val="none"/>
        </w:rPr>
        <w:t>s</w:t>
      </w:r>
      <w:r w:rsidRPr="00AC6FBA">
        <w:rPr>
          <w:rStyle w:val="Emphasis"/>
          <w:highlight w:val="yellow"/>
        </w:rPr>
        <w:t xml:space="preserve"> efforts to safely manage </w:t>
      </w:r>
      <w:r w:rsidRPr="00AC6FBA">
        <w:rPr>
          <w:rStyle w:val="Emphasis"/>
        </w:rPr>
        <w:t xml:space="preserve">the development of </w:t>
      </w:r>
      <w:r w:rsidRPr="00AC6FBA">
        <w:rPr>
          <w:rStyle w:val="Emphasis"/>
          <w:highlight w:val="yellow"/>
        </w:rPr>
        <w:t>space</w:t>
      </w:r>
      <w:r w:rsidRPr="00AC6FBA">
        <w:rPr>
          <w:rStyle w:val="Emphasis"/>
        </w:rPr>
        <w:t>.</w:t>
      </w:r>
      <w:r w:rsidRPr="00AC6FBA">
        <w:rPr>
          <w:sz w:val="14"/>
        </w:rPr>
        <w:t xml:space="preserve"> Aaron </w:t>
      </w:r>
      <w:proofErr w:type="spellStart"/>
      <w:r w:rsidRPr="00AC6FBA">
        <w:rPr>
          <w:sz w:val="14"/>
        </w:rPr>
        <w:t>Boley</w:t>
      </w:r>
      <w:proofErr w:type="spellEnd"/>
      <w:r w:rsidRPr="00AC6FBA">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AC6FBA">
        <w:rPr>
          <w:sz w:val="14"/>
        </w:rPr>
        <w:t>internationally-recognized</w:t>
      </w:r>
      <w:proofErr w:type="gramEnd"/>
      <w:r w:rsidRPr="00AC6FBA">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AC6FBA">
        <w:rPr>
          <w:rStyle w:val="StyleUnderline"/>
        </w:rPr>
        <w:t>Space policy designed around the exploitation of resources holds many dangers,</w:t>
      </w:r>
      <w:r w:rsidRPr="00AC6FBA">
        <w:rPr>
          <w:sz w:val="14"/>
        </w:rPr>
        <w:t xml:space="preserve"> say the paper authors. </w:t>
      </w:r>
      <w:r w:rsidRPr="00AC6FBA">
        <w:rPr>
          <w:rStyle w:val="StyleUnderline"/>
        </w:rPr>
        <w:t xml:space="preserve">For a start, </w:t>
      </w:r>
      <w:proofErr w:type="gramStart"/>
      <w:r w:rsidRPr="00AC6FBA">
        <w:rPr>
          <w:rStyle w:val="StyleUnderline"/>
          <w:b/>
          <w:bCs/>
          <w:highlight w:val="yellow"/>
        </w:rPr>
        <w:t>loosely-regulated</w:t>
      </w:r>
      <w:proofErr w:type="gramEnd"/>
      <w:r w:rsidRPr="00AC6FBA">
        <w:rPr>
          <w:rStyle w:val="StyleUnderline"/>
          <w:b/>
          <w:bCs/>
        </w:rPr>
        <w:t xml:space="preserve"> </w:t>
      </w:r>
      <w:r w:rsidRPr="00AC6FBA">
        <w:rPr>
          <w:rStyle w:val="StyleUnderline"/>
          <w:b/>
          <w:bCs/>
          <w:highlight w:val="yellow"/>
        </w:rPr>
        <w:t>space mining</w:t>
      </w:r>
      <w:r w:rsidRPr="00AC6FBA">
        <w:rPr>
          <w:rStyle w:val="StyleUnderline"/>
          <w:highlight w:val="yellow"/>
        </w:rPr>
        <w:t xml:space="preserve"> </w:t>
      </w:r>
      <w:r w:rsidRPr="00AC6FBA">
        <w:rPr>
          <w:rStyle w:val="StyleUnderline"/>
        </w:rPr>
        <w:t>could result in the destruction of deposits that could hold invaluable scientific information</w:t>
      </w:r>
      <w:r w:rsidRPr="00AC6FBA">
        <w:rPr>
          <w:sz w:val="14"/>
        </w:rPr>
        <w:t xml:space="preserve">. </w:t>
      </w:r>
      <w:r w:rsidRPr="00AC6FBA">
        <w:rPr>
          <w:rStyle w:val="Emphasis"/>
          <w:b w:val="0"/>
          <w:bCs/>
        </w:rPr>
        <w:t xml:space="preserve">It </w:t>
      </w:r>
      <w:r w:rsidRPr="00AC6FBA">
        <w:rPr>
          <w:rStyle w:val="Emphasis"/>
          <w:b w:val="0"/>
          <w:bCs/>
          <w:highlight w:val="yellow"/>
        </w:rPr>
        <w:t>could</w:t>
      </w:r>
      <w:r w:rsidRPr="00AC6FBA">
        <w:rPr>
          <w:rStyle w:val="Emphasis"/>
          <w:b w:val="0"/>
          <w:bCs/>
        </w:rPr>
        <w:t xml:space="preserve"> also </w:t>
      </w:r>
      <w:r w:rsidRPr="00AC6FBA">
        <w:rPr>
          <w:rStyle w:val="Emphasis"/>
          <w:b w:val="0"/>
          <w:bCs/>
          <w:highlight w:val="yellow"/>
        </w:rPr>
        <w:t xml:space="preserve">kick up dangerous amounts of lunar dust that </w:t>
      </w:r>
      <w:r w:rsidRPr="004B266D">
        <w:rPr>
          <w:rStyle w:val="Emphasis"/>
          <w:b w:val="0"/>
          <w:bCs/>
          <w:highlight w:val="yellow"/>
        </w:rPr>
        <w:t>can</w:t>
      </w:r>
      <w:r w:rsidRPr="00AC6FBA">
        <w:rPr>
          <w:rStyle w:val="Emphasis"/>
          <w:b w:val="0"/>
          <w:bCs/>
        </w:rPr>
        <w:t xml:space="preserve"> cause serious </w:t>
      </w:r>
      <w:r w:rsidRPr="00AC6FBA">
        <w:rPr>
          <w:rStyle w:val="Emphasis"/>
          <w:b w:val="0"/>
          <w:bCs/>
          <w:highlight w:val="yellow"/>
        </w:rPr>
        <w:t xml:space="preserve">damage </w:t>
      </w:r>
      <w:r w:rsidRPr="00AC6FBA">
        <w:rPr>
          <w:rStyle w:val="Emphasis"/>
          <w:b w:val="0"/>
          <w:bCs/>
        </w:rPr>
        <w:t xml:space="preserve">to </w:t>
      </w:r>
      <w:r w:rsidRPr="00AC6FBA">
        <w:rPr>
          <w:rStyle w:val="Emphasis"/>
          <w:b w:val="0"/>
          <w:bCs/>
          <w:highlight w:val="yellow"/>
        </w:rPr>
        <w:t xml:space="preserve">space vehicles, increase </w:t>
      </w:r>
      <w:r w:rsidRPr="00AC6FBA">
        <w:rPr>
          <w:rStyle w:val="Emphasis"/>
          <w:b w:val="0"/>
          <w:bCs/>
        </w:rPr>
        <w:t xml:space="preserve">the amount of </w:t>
      </w:r>
      <w:r w:rsidRPr="00AC6FBA">
        <w:rPr>
          <w:rStyle w:val="Emphasis"/>
          <w:b w:val="0"/>
          <w:bCs/>
          <w:highlight w:val="yellow"/>
        </w:rPr>
        <w:t xml:space="preserve">space debris, or </w:t>
      </w:r>
      <w:r w:rsidRPr="00AC6FBA">
        <w:rPr>
          <w:rStyle w:val="Emphasis"/>
          <w:b w:val="0"/>
          <w:bCs/>
        </w:rPr>
        <w:t xml:space="preserve">in a worst-case scenario, </w:t>
      </w:r>
      <w:r w:rsidRPr="00AC6FBA">
        <w:rPr>
          <w:rStyle w:val="Emphasis"/>
          <w:highlight w:val="yellow"/>
        </w:rPr>
        <w:t>create meteorites that</w:t>
      </w:r>
      <w:r w:rsidRPr="00AC6FBA">
        <w:rPr>
          <w:rStyle w:val="Emphasis"/>
          <w:b w:val="0"/>
          <w:bCs/>
          <w:highlight w:val="yellow"/>
        </w:rPr>
        <w:t xml:space="preserve"> </w:t>
      </w:r>
      <w:r w:rsidRPr="00AC6FBA">
        <w:rPr>
          <w:rStyle w:val="Emphasis"/>
          <w:b w:val="0"/>
          <w:bCs/>
        </w:rPr>
        <w:t xml:space="preserve">could </w:t>
      </w:r>
      <w:r w:rsidRPr="00AC6FBA">
        <w:rPr>
          <w:rStyle w:val="Emphasis"/>
          <w:b w:val="0"/>
          <w:bCs/>
          <w:highlight w:val="yellow"/>
        </w:rPr>
        <w:t xml:space="preserve">threaten satellites </w:t>
      </w:r>
      <w:r w:rsidRPr="004B266D">
        <w:rPr>
          <w:rStyle w:val="Emphasis"/>
          <w:b w:val="0"/>
          <w:bCs/>
        </w:rPr>
        <w:t>or even impact Earth</w:t>
      </w:r>
      <w:r w:rsidRPr="00AC6FBA">
        <w:rPr>
          <w:rStyle w:val="Emphasis"/>
          <w:b w:val="0"/>
          <w:bCs/>
          <w:highlight w:val="yellow"/>
        </w:rPr>
        <w:t>.</w:t>
      </w:r>
      <w:r w:rsidRPr="00AC6FBA">
        <w:rPr>
          <w:rStyle w:val="Emphasis"/>
          <w:highlight w:val="yellow"/>
        </w:rPr>
        <w:t xml:space="preserve"> </w:t>
      </w:r>
      <w:r w:rsidRPr="00AC6FBA">
        <w:rPr>
          <w:rStyle w:val="StyleUnderline"/>
          <w:highlight w:val="yellow"/>
        </w:rPr>
        <w:t>By eschewing a multilateral approach to setting</w:t>
      </w:r>
      <w:r w:rsidRPr="00AC6FBA">
        <w:rPr>
          <w:rStyle w:val="StyleUnderline"/>
        </w:rPr>
        <w:t xml:space="preserve"> </w:t>
      </w:r>
      <w:r w:rsidRPr="00AC6FBA">
        <w:rPr>
          <w:rStyle w:val="StyleUnderline"/>
          <w:highlight w:val="yellow"/>
        </w:rPr>
        <w:t>space policy</w:t>
      </w:r>
      <w:r w:rsidRPr="00AC6FBA">
        <w:rPr>
          <w:sz w:val="14"/>
          <w:highlight w:val="yellow"/>
        </w:rPr>
        <w:t xml:space="preserve">, </w:t>
      </w:r>
      <w:r w:rsidRPr="00AC6FBA">
        <w:rPr>
          <w:rStyle w:val="Emphasis"/>
          <w:highlight w:val="yellow"/>
        </w:rPr>
        <w:t xml:space="preserve">the US </w:t>
      </w:r>
      <w:r w:rsidRPr="00AC6FBA">
        <w:rPr>
          <w:rStyle w:val="Emphasis"/>
        </w:rPr>
        <w:t xml:space="preserve">also </w:t>
      </w:r>
      <w:r w:rsidRPr="00AC6FBA">
        <w:rPr>
          <w:rStyle w:val="Emphasis"/>
          <w:highlight w:val="yellow"/>
        </w:rPr>
        <w:t>opens the door to a free-for-all where every country makes up</w:t>
      </w:r>
      <w:r w:rsidRPr="00AC6FBA">
        <w:rPr>
          <w:rStyle w:val="Emphasis"/>
        </w:rPr>
        <w:t xml:space="preserve"> </w:t>
      </w:r>
      <w:r w:rsidRPr="00AC6FBA">
        <w:rPr>
          <w:rStyle w:val="Emphasis"/>
          <w:highlight w:val="yellow"/>
        </w:rPr>
        <w:t>its own rule</w:t>
      </w:r>
      <w:r w:rsidRPr="00AC6FBA">
        <w:rPr>
          <w:sz w:val="14"/>
          <w:highlight w:val="yellow"/>
        </w:rPr>
        <w:t>s</w:t>
      </w:r>
      <w:r w:rsidRPr="00AC6FBA">
        <w:rPr>
          <w:sz w:val="14"/>
        </w:rPr>
        <w:t xml:space="preserve">. Russia is highly critical of the Artemis Accords process and China appears to be frozen out of it, suggesting that two major space powers will not be bound by the new rules. </w:t>
      </w:r>
      <w:r w:rsidRPr="00AC6FBA">
        <w:rPr>
          <w:rStyle w:val="Emphasis"/>
          <w:highlight w:val="yellow"/>
        </w:rPr>
        <w:t>That</w:t>
      </w:r>
      <w:r w:rsidRPr="00AC6FBA">
        <w:rPr>
          <w:rStyle w:val="Emphasis"/>
        </w:rPr>
        <w:t xml:space="preserve"> potentially </w:t>
      </w:r>
      <w:r w:rsidRPr="00AC6FBA">
        <w:rPr>
          <w:rStyle w:val="Emphasis"/>
          <w:highlight w:val="yellow"/>
        </w:rPr>
        <w:t>sets the scene for</w:t>
      </w:r>
      <w:r w:rsidRPr="00AC6FBA">
        <w:rPr>
          <w:rStyle w:val="Emphasis"/>
        </w:rPr>
        <w:t xml:space="preserve"> </w:t>
      </w:r>
      <w:r w:rsidRPr="00AC6FBA">
        <w:rPr>
          <w:rStyle w:val="Emphasis"/>
          <w:highlight w:val="yellow"/>
        </w:rPr>
        <w:t>a race to the bottom</w:t>
      </w:r>
      <w:r w:rsidRPr="00AC6FBA">
        <w:rPr>
          <w:rStyle w:val="StyleUnderline"/>
          <w:highlight w:val="yellow"/>
        </w:rPr>
        <w:t>, where</w:t>
      </w:r>
      <w:r w:rsidRPr="00AC6FBA">
        <w:rPr>
          <w:rStyle w:val="StyleUnderline"/>
        </w:rPr>
        <w:t xml:space="preserve"> </w:t>
      </w:r>
      <w:r w:rsidRPr="00AC6FBA">
        <w:rPr>
          <w:rStyle w:val="StyleUnderline"/>
          <w:highlight w:val="yellow"/>
        </w:rPr>
        <w:t>countries compete to set the laxest rules</w:t>
      </w:r>
      <w:r w:rsidRPr="00AC6FBA">
        <w:rPr>
          <w:rStyle w:val="StyleUnderline"/>
        </w:rPr>
        <w:t xml:space="preserve"> </w:t>
      </w:r>
      <w:r w:rsidRPr="00AC6FBA">
        <w:rPr>
          <w:rStyle w:val="StyleUnderline"/>
          <w:highlight w:val="yellow"/>
        </w:rPr>
        <w:t>for space mining to attract investment</w:t>
      </w:r>
      <w:r w:rsidRPr="00AC6FBA">
        <w:rPr>
          <w:sz w:val="14"/>
        </w:rPr>
        <w:t xml:space="preserve">. </w:t>
      </w:r>
      <w:r w:rsidRPr="00AC6FBA">
        <w:rPr>
          <w:rStyle w:val="StyleUnderline"/>
        </w:rPr>
        <w:t>The authors call on other nations to speak up and attempt to set rules through the UN Committee on the Peaceful Uses of Outer Space</w:t>
      </w:r>
      <w:r w:rsidRPr="00AC6FBA">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AC6FBA">
        <w:rPr>
          <w:rStyle w:val="StyleUnderline"/>
        </w:rPr>
        <w:t>Boley</w:t>
      </w:r>
      <w:proofErr w:type="spellEnd"/>
      <w:r w:rsidRPr="00AC6FBA">
        <w:rPr>
          <w:rStyle w:val="StyleUnderline"/>
        </w:rPr>
        <w:t xml:space="preserve"> and Byers admit that if this went ahead and was not protested by other nations, </w:t>
      </w:r>
      <w:r w:rsidRPr="004B266D">
        <w:rPr>
          <w:rStyle w:val="Emphasis"/>
        </w:rPr>
        <w:t>it could set a precedent in international law that would be hard to overcome.</w:t>
      </w:r>
      <w:r w:rsidRPr="00AC6FBA">
        <w:rPr>
          <w:rStyle w:val="Emphasis"/>
        </w:rPr>
        <w:t xml:space="preserve"> </w:t>
      </w:r>
      <w:r w:rsidRPr="00AC6FBA">
        <w:rPr>
          <w:rStyle w:val="StyleUnderline"/>
        </w:rPr>
        <w:t>For better or worse, it seems that US dominance in space exploration means it’s in the driver’s seat when it comes to setting the rules. As they say, to the victor go the spoils.</w:t>
      </w:r>
    </w:p>
    <w:p w14:paraId="3E9CEC8C" w14:textId="1412A839" w:rsidR="00AC6FBA" w:rsidRDefault="00AC6FBA" w:rsidP="00AC6FBA">
      <w:pPr>
        <w:pStyle w:val="Heading4"/>
        <w:spacing w:line="240" w:lineRule="auto"/>
      </w:pPr>
      <w:r>
        <w:t xml:space="preserve">Dangerous asteroid mining greatly increases the risk of space debris. </w:t>
      </w:r>
    </w:p>
    <w:p w14:paraId="252B8563" w14:textId="74B4EC6F" w:rsidR="00AC6FBA" w:rsidRDefault="00AC6FBA" w:rsidP="00AC6FBA">
      <w:pPr>
        <w:spacing w:line="240" w:lineRule="auto"/>
      </w:pPr>
      <w:r>
        <w:t xml:space="preserve">Sarah </w:t>
      </w:r>
      <w:proofErr w:type="spellStart"/>
      <w:r w:rsidRPr="00364AB4">
        <w:rPr>
          <w:rStyle w:val="Style13ptBold"/>
        </w:rPr>
        <w:t>Scoles</w:t>
      </w:r>
      <w:proofErr w:type="spellEnd"/>
      <w:r>
        <w:rPr>
          <w:rStyle w:val="Style13ptBold"/>
        </w:rPr>
        <w:t xml:space="preserve"> argues in 20</w:t>
      </w:r>
      <w:r w:rsidRPr="00364AB4">
        <w:rPr>
          <w:rStyle w:val="Style13ptBold"/>
        </w:rPr>
        <w:t>15</w:t>
      </w:r>
      <w:r>
        <w:rPr>
          <w:rStyle w:val="Style13ptBold"/>
        </w:rPr>
        <w:t xml:space="preserve"> that</w:t>
      </w:r>
      <w:r>
        <w:t>, “Dust from asteroid mining spells danger for satellites,” New Scientist, 5-27-2015, https://www.newscientist.com/article/mg22630235-100-dust-from-asteroid-mining-spells-danger-for-satellites/</w:t>
      </w:r>
    </w:p>
    <w:p w14:paraId="11A8E83B" w14:textId="77777777" w:rsidR="00AC6FBA" w:rsidRPr="00DF65BB" w:rsidRDefault="00AC6FBA" w:rsidP="00AC6FBA">
      <w:pPr>
        <w:spacing w:line="240" w:lineRule="auto"/>
        <w:rPr>
          <w:b/>
          <w:iCs/>
          <w:u w:val="single"/>
          <w:bdr w:val="single" w:sz="8" w:space="0" w:color="auto"/>
        </w:rPr>
      </w:pPr>
      <w:r w:rsidRPr="004B266D">
        <w:rPr>
          <w:rStyle w:val="StyleUnderline"/>
        </w:rPr>
        <w:t>NASA chose the</w:t>
      </w:r>
      <w:r w:rsidRPr="00364AB4">
        <w:rPr>
          <w:rStyle w:val="StyleUnderline"/>
        </w:rPr>
        <w:t xml:space="preserve"> second option for its </w:t>
      </w:r>
      <w:r w:rsidRPr="00165F73">
        <w:rPr>
          <w:rStyle w:val="StyleUnderline"/>
        </w:rPr>
        <w:t>Asteroid Redirect Mission, which aims to pluck a boulder from an asteroid’s surface and relocate it to a stable orbit</w:t>
      </w:r>
      <w:r w:rsidRPr="00364AB4">
        <w:rPr>
          <w:rStyle w:val="StyleUnderline"/>
        </w:rPr>
        <w:t xml:space="preserve"> around the moon. </w:t>
      </w:r>
      <w:r w:rsidRPr="00165F73">
        <w:rPr>
          <w:rStyle w:val="StyleUnderline"/>
        </w:rPr>
        <w:t>But</w:t>
      </w:r>
      <w:r w:rsidRPr="00364AB4">
        <w:rPr>
          <w:rStyle w:val="StyleUnderline"/>
        </w:rPr>
        <w:t xml:space="preserve"> an asteroid’s gravity is so weak that it’s not hard for surface particles to escape into space</w:t>
      </w:r>
      <w:r w:rsidRPr="00364AB4">
        <w:rPr>
          <w:sz w:val="12"/>
        </w:rPr>
        <w:t xml:space="preserve">. </w:t>
      </w:r>
      <w:r w:rsidRPr="00BF325B">
        <w:rPr>
          <w:rStyle w:val="Emphasis"/>
        </w:rPr>
        <w:t xml:space="preserve">Now a new model warns that </w:t>
      </w:r>
      <w:r w:rsidRPr="000D4DA1">
        <w:rPr>
          <w:rStyle w:val="Emphasis"/>
          <w:highlight w:val="yellow"/>
        </w:rPr>
        <w:t xml:space="preserve">debris shed by </w:t>
      </w:r>
      <w:r w:rsidRPr="00165F73">
        <w:rPr>
          <w:rStyle w:val="Emphasis"/>
        </w:rPr>
        <w:t xml:space="preserve">such </w:t>
      </w:r>
      <w:r w:rsidRPr="000D4DA1">
        <w:rPr>
          <w:rStyle w:val="Emphasis"/>
          <w:highlight w:val="yellow"/>
        </w:rPr>
        <w:t xml:space="preserve">transplanted rocks </w:t>
      </w:r>
      <w:r w:rsidRPr="00AC6FBA">
        <w:rPr>
          <w:rStyle w:val="Emphasis"/>
          <w:highlight w:val="yellow"/>
        </w:rPr>
        <w:t>could</w:t>
      </w:r>
      <w:r w:rsidRPr="00BF325B">
        <w:rPr>
          <w:rStyle w:val="Emphasis"/>
        </w:rPr>
        <w:t xml:space="preserve"> </w:t>
      </w:r>
      <w:r w:rsidRPr="000D4DA1">
        <w:rPr>
          <w:rStyle w:val="Emphasis"/>
          <w:highlight w:val="yellow"/>
        </w:rPr>
        <w:t xml:space="preserve">intrude </w:t>
      </w:r>
      <w:r w:rsidRPr="00AC6FBA">
        <w:rPr>
          <w:rStyle w:val="Emphasis"/>
          <w:highlight w:val="yellow"/>
        </w:rPr>
        <w:t xml:space="preserve">where many </w:t>
      </w:r>
      <w:proofErr w:type="spellStart"/>
      <w:r w:rsidRPr="00AC6FBA">
        <w:rPr>
          <w:rStyle w:val="Emphasis"/>
          <w:highlight w:val="yellow"/>
        </w:rPr>
        <w:t>defence</w:t>
      </w:r>
      <w:proofErr w:type="spellEnd"/>
      <w:r w:rsidRPr="00AC6FBA">
        <w:rPr>
          <w:rStyle w:val="Emphasis"/>
          <w:highlight w:val="yellow"/>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 xml:space="preserve">5 per cent of the </w:t>
      </w:r>
      <w:r w:rsidRPr="00AC6FBA">
        <w:rPr>
          <w:rStyle w:val="StyleUnderline"/>
          <w:highlight w:val="yellow"/>
        </w:rPr>
        <w:t>escaped debris will end up in regions traversed by satellite</w:t>
      </w:r>
      <w:r w:rsidRPr="00AC6FBA">
        <w:rPr>
          <w:sz w:val="12"/>
          <w:highlight w:val="yellow"/>
        </w:rPr>
        <w:t>s</w:t>
      </w:r>
      <w:r w:rsidRPr="00364AB4">
        <w:rPr>
          <w:rStyle w:val="StyleUnderline"/>
        </w:rPr>
        <w:t xml:space="preserve">. </w:t>
      </w:r>
      <w:r w:rsidRPr="000D4DA1">
        <w:rPr>
          <w:rStyle w:val="StyleUnderline"/>
          <w:highlight w:val="yellow"/>
        </w:rPr>
        <w:t xml:space="preserve">Over 10 years, it would cross geosynchronous orbit 63 times </w:t>
      </w:r>
      <w:r w:rsidRPr="00BF325B">
        <w:rPr>
          <w:rStyle w:val="StyleUnderline"/>
        </w:rPr>
        <w:t>on average</w:t>
      </w:r>
      <w:r w:rsidRPr="00BF325B">
        <w:rPr>
          <w:sz w:val="12"/>
        </w:rPr>
        <w:t xml:space="preserve">. </w:t>
      </w:r>
      <w:r w:rsidRPr="00AC6FBA">
        <w:rPr>
          <w:rStyle w:val="Emphasis"/>
          <w:highlight w:val="yellow"/>
        </w:rPr>
        <w:t xml:space="preserve">A satellite in the wrong spot at the wrong time will </w:t>
      </w:r>
      <w:r w:rsidRPr="000D4DA1">
        <w:rPr>
          <w:rStyle w:val="Emphasis"/>
          <w:highlight w:val="yellow"/>
        </w:rPr>
        <w:t xml:space="preserve">suffer a damaging high-speed collision </w:t>
      </w:r>
      <w:r w:rsidRPr="00BF325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AC6FBA">
        <w:rPr>
          <w:rStyle w:val="StyleUnderline"/>
          <w:highlight w:val="yellow"/>
        </w:rPr>
        <w:t>as Earth orbits get more crowded with</w:t>
      </w:r>
      <w:r w:rsidRPr="00364AB4">
        <w:rPr>
          <w:rStyle w:val="StyleUnderline"/>
        </w:rPr>
        <w:t xml:space="preserve"> spent rocket stages and </w:t>
      </w:r>
      <w:r w:rsidRPr="00AC6FBA">
        <w:rPr>
          <w:rStyle w:val="StyleUnderline"/>
          <w:highlight w:val="yellow"/>
        </w:rPr>
        <w:t>satellites</w:t>
      </w:r>
      <w:r w:rsidRPr="00364AB4">
        <w:rPr>
          <w:rStyle w:val="StyleUnderline"/>
        </w:rPr>
        <w:t xml:space="preserve">, </w:t>
      </w:r>
      <w:r w:rsidRPr="00AC6FBA">
        <w:rPr>
          <w:rStyle w:val="StyleUnderline"/>
          <w:highlight w:val="yellow"/>
        </w:rPr>
        <w:t>we will have to worry about cascades 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BF325B">
        <w:rPr>
          <w:rStyle w:val="Emphasis"/>
        </w:rPr>
        <w:t>It is possible to quantify and manage the risk</w:t>
      </w:r>
      <w:r w:rsidRPr="00BF325B">
        <w:rPr>
          <w:sz w:val="12"/>
        </w:rPr>
        <w:t xml:space="preserve">,” </w:t>
      </w:r>
      <w:r w:rsidRPr="00EB6DA0">
        <w:rPr>
          <w:sz w:val="12"/>
        </w:rPr>
        <w:t xml:space="preserve">says </w:t>
      </w:r>
      <w:proofErr w:type="spellStart"/>
      <w:r w:rsidRPr="00EB6DA0">
        <w:rPr>
          <w:sz w:val="12"/>
        </w:rPr>
        <w:t>Handmer</w:t>
      </w:r>
      <w:proofErr w:type="spellEnd"/>
      <w:r w:rsidRPr="00EB6DA0">
        <w:rPr>
          <w:sz w:val="12"/>
        </w:rPr>
        <w:t>. “</w:t>
      </w:r>
      <w:r w:rsidRPr="0057088C">
        <w:rPr>
          <w:rStyle w:val="Emphasis"/>
        </w:rPr>
        <w:t xml:space="preserve">A </w:t>
      </w:r>
      <w:r w:rsidRPr="00BF325B">
        <w:rPr>
          <w:rStyle w:val="Emphasis"/>
        </w:rPr>
        <w:t>few basic precautions will prevent harm due to stray asteroid material.”</w:t>
      </w:r>
    </w:p>
    <w:p w14:paraId="5D4CE7D8" w14:textId="68A5FED4" w:rsidR="00AC6FBA" w:rsidRPr="00DF65BB" w:rsidRDefault="00FD558F" w:rsidP="00AC6FBA">
      <w:pPr>
        <w:pStyle w:val="Heading4"/>
        <w:spacing w:line="240" w:lineRule="auto"/>
        <w:rPr>
          <w:rFonts w:cs="Arial"/>
        </w:rPr>
      </w:pPr>
      <w:r>
        <w:rPr>
          <w:rFonts w:cs="Arial"/>
        </w:rPr>
        <w:t>The phenomena of the Kessler effect combined with humanities</w:t>
      </w:r>
      <w:r w:rsidR="00BE2FB9">
        <w:rPr>
          <w:rFonts w:cs="Arial"/>
        </w:rPr>
        <w:t>’</w:t>
      </w:r>
      <w:r>
        <w:rPr>
          <w:rFonts w:cs="Arial"/>
        </w:rPr>
        <w:t xml:space="preserve"> utter dependence on space means that a satellite going down </w:t>
      </w:r>
      <w:r w:rsidR="00165F73">
        <w:rPr>
          <w:rFonts w:cs="Arial"/>
        </w:rPr>
        <w:t>could trigger nuclear war</w:t>
      </w:r>
    </w:p>
    <w:p w14:paraId="6A674267" w14:textId="6703FBEA" w:rsidR="00AC6FBA" w:rsidRPr="00DE79D4" w:rsidRDefault="00AC6FBA" w:rsidP="00AC6FBA">
      <w:pPr>
        <w:spacing w:line="240" w:lineRule="auto"/>
      </w:pPr>
      <w:r w:rsidRPr="00DE79D4">
        <w:t xml:space="preserve">Les </w:t>
      </w:r>
      <w:r w:rsidRPr="00DE79D4">
        <w:rPr>
          <w:rStyle w:val="Style13ptBold"/>
        </w:rPr>
        <w:t xml:space="preserve">Johnson </w:t>
      </w:r>
      <w:r w:rsidR="00BE2FB9">
        <w:rPr>
          <w:rStyle w:val="Style13ptBold"/>
        </w:rPr>
        <w:t>concludes in 20</w:t>
      </w:r>
      <w:r w:rsidRPr="00DE79D4">
        <w:rPr>
          <w:rStyle w:val="Style13ptBold"/>
        </w:rPr>
        <w:t>13</w:t>
      </w:r>
      <w:r w:rsidR="00BE2FB9">
        <w:rPr>
          <w:rStyle w:val="Style13ptBold"/>
        </w:rPr>
        <w:t xml:space="preserve"> that</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66B49B4" w14:textId="52AD887C" w:rsidR="00AC6FBA" w:rsidRDefault="00AC6FBA" w:rsidP="00AC6FBA">
      <w:pPr>
        <w:spacing w:line="240" w:lineRule="auto"/>
        <w:rPr>
          <w:sz w:val="12"/>
        </w:rPr>
      </w:pPr>
      <w:r w:rsidRPr="009324B7">
        <w:rPr>
          <w:sz w:val="12"/>
        </w:rPr>
        <w:t xml:space="preserve">Whatever the initial cause, the result may be the same. </w:t>
      </w:r>
      <w:r w:rsidRPr="000D4DA1">
        <w:rPr>
          <w:rStyle w:val="StyleUnderline"/>
          <w:highlight w:val="yellow"/>
        </w:rPr>
        <w:t xml:space="preserve">A </w:t>
      </w:r>
      <w:r w:rsidRPr="00BE2FB9">
        <w:rPr>
          <w:rStyle w:val="Emphasis"/>
          <w:b w:val="0"/>
          <w:bCs/>
          <w:highlight w:val="yellow"/>
        </w:rPr>
        <w:t>sat</w:t>
      </w:r>
      <w:r w:rsidRPr="00BE2FB9">
        <w:rPr>
          <w:rStyle w:val="StyleUnderline"/>
          <w:highlight w:val="yellow"/>
        </w:rPr>
        <w:t>ellite</w:t>
      </w:r>
      <w:r w:rsidRPr="00DE79D4">
        <w:rPr>
          <w:rStyle w:val="StyleUnderline"/>
        </w:rPr>
        <w:t xml:space="preserve"> </w:t>
      </w:r>
      <w:r w:rsidRPr="000D4DA1">
        <w:rPr>
          <w:rStyle w:val="StyleUnderline"/>
          <w:highlight w:val="yellow"/>
        </w:rPr>
        <w:t>destroyed</w:t>
      </w:r>
      <w:r w:rsidRPr="009324B7">
        <w:rPr>
          <w:sz w:val="12"/>
        </w:rPr>
        <w:t xml:space="preserve"> in orbit </w:t>
      </w:r>
      <w:r w:rsidRPr="00FD558F">
        <w:rPr>
          <w:rStyle w:val="StyleUnderline"/>
          <w:highlight w:val="yellow"/>
        </w:rPr>
        <w:t>will break apart into thousands of pieces</w:t>
      </w:r>
      <w:r w:rsidRPr="009324B7">
        <w:rPr>
          <w:sz w:val="12"/>
        </w:rPr>
        <w:t xml:space="preserve">, each traveling at over 8 km/sec. </w:t>
      </w:r>
      <w:r w:rsidRPr="00FD558F">
        <w:rPr>
          <w:rStyle w:val="StyleUnderline"/>
          <w:highlight w:val="yellow"/>
        </w:rPr>
        <w:t>This</w:t>
      </w:r>
      <w:r w:rsidRPr="009324B7">
        <w:rPr>
          <w:sz w:val="12"/>
        </w:rPr>
        <w:t xml:space="preserve"> </w:t>
      </w:r>
      <w:r w:rsidRPr="004B266D">
        <w:rPr>
          <w:highlight w:val="yellow"/>
          <w:u w:val="single"/>
        </w:rPr>
        <w:t>virtual</w:t>
      </w:r>
      <w:r w:rsidRPr="009324B7">
        <w:rPr>
          <w:sz w:val="12"/>
        </w:rPr>
        <w:t xml:space="preserve"> </w:t>
      </w:r>
      <w:r w:rsidRPr="00FD558F">
        <w:rPr>
          <w:rStyle w:val="StyleUnderline"/>
          <w:highlight w:val="yellow"/>
        </w:rPr>
        <w:t>shotgun blast</w:t>
      </w:r>
      <w:r w:rsidRPr="009324B7">
        <w:rPr>
          <w:sz w:val="12"/>
        </w:rPr>
        <w:t xml:space="preserve">, with pellets traveling 20 times faster than a bullet, </w:t>
      </w:r>
      <w:r w:rsidRPr="00FD558F">
        <w:rPr>
          <w:rStyle w:val="StyleUnderline"/>
          <w:highlight w:val="yellow"/>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w:t>
      </w:r>
      <w:r w:rsidRPr="00FD558F">
        <w:rPr>
          <w:rStyle w:val="StyleUnderline"/>
          <w:highlight w:val="yellow"/>
        </w:rPr>
        <w:t xml:space="preserve">and a runaway series of collisions </w:t>
      </w:r>
      <w:r w:rsidRPr="00BE2FB9">
        <w:rPr>
          <w:rStyle w:val="Emphasis"/>
          <w:b w:val="0"/>
          <w:bCs/>
          <w:highlight w:val="yellow"/>
        </w:rPr>
        <w:t>begin</w:t>
      </w:r>
      <w:r w:rsidRPr="00BE2FB9">
        <w:rPr>
          <w:rStyle w:val="StyleUnderline"/>
          <w:b/>
          <w:bCs/>
          <w:highlight w:val="yellow"/>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w:t>
      </w:r>
      <w:r w:rsidRPr="00FD558F">
        <w:rPr>
          <w:highlight w:val="yellow"/>
          <w:u w:val="single"/>
        </w:rPr>
        <w:t>Called</w:t>
      </w:r>
      <w:r w:rsidRPr="00FD558F">
        <w:rPr>
          <w:sz w:val="12"/>
          <w:highlight w:val="yellow"/>
        </w:rPr>
        <w:t xml:space="preserve"> </w:t>
      </w:r>
      <w:r w:rsidRPr="00FD558F">
        <w:rPr>
          <w:rStyle w:val="StyleUnderline"/>
          <w:highlight w:val="yellow"/>
        </w:rPr>
        <w:t>the "Kessler Effect"</w:t>
      </w:r>
      <w:r w:rsidRPr="00FD558F">
        <w:rPr>
          <w:sz w:val="12"/>
          <w:highlight w:val="yellow"/>
        </w:rPr>
        <w:t>,</w:t>
      </w:r>
      <w:r w:rsidRPr="009324B7">
        <w:rPr>
          <w:sz w:val="12"/>
        </w:rPr>
        <w:t xml:space="preserve"> after the NASA scientist who first warned of its dangers, </w:t>
      </w:r>
      <w:r w:rsidRPr="00BE2FB9">
        <w:rPr>
          <w:highlight w:val="yellow"/>
          <w:u w:val="single"/>
        </w:rPr>
        <w:t xml:space="preserve">these debris objects, </w:t>
      </w:r>
      <w:r w:rsidRPr="004B266D">
        <w:rPr>
          <w:u w:val="single"/>
        </w:rPr>
        <w:t>now numbering in the millions</w:t>
      </w:r>
      <w:r w:rsidRPr="00BE2FB9">
        <w:rPr>
          <w:sz w:val="12"/>
          <w:highlight w:val="yellow"/>
        </w:rPr>
        <w:t xml:space="preserve">, </w:t>
      </w:r>
      <w:r w:rsidRPr="00BE2FB9">
        <w:rPr>
          <w:rStyle w:val="StyleUnderline"/>
          <w:highlight w:val="yellow"/>
        </w:rPr>
        <w:t>cascade</w:t>
      </w:r>
      <w:r w:rsidRPr="009324B7">
        <w:rPr>
          <w:sz w:val="12"/>
        </w:rPr>
        <w:t xml:space="preserve"> around the Earth, </w:t>
      </w:r>
      <w:r w:rsidRPr="00BE2FB9">
        <w:rPr>
          <w:rStyle w:val="Emphasis"/>
          <w:highlight w:val="yellow"/>
        </w:rPr>
        <w:t>destroy</w:t>
      </w:r>
      <w:r w:rsidRPr="00BE2FB9">
        <w:rPr>
          <w:rStyle w:val="StyleUnderline"/>
          <w:b/>
          <w:bCs/>
          <w:highlight w:val="yellow"/>
        </w:rPr>
        <w:t>ing</w:t>
      </w:r>
      <w:r w:rsidRPr="00BE2FB9">
        <w:rPr>
          <w:rStyle w:val="StyleUnderline"/>
          <w:b/>
          <w:bCs/>
        </w:rPr>
        <w:t xml:space="preserve"> </w:t>
      </w:r>
      <w:r w:rsidRPr="00BE2FB9">
        <w:rPr>
          <w:rStyle w:val="StyleUnderline"/>
          <w:b/>
          <w:bCs/>
          <w:highlight w:val="yellow"/>
        </w:rPr>
        <w:t>every</w:t>
      </w:r>
      <w:r w:rsidRPr="00BE2FB9">
        <w:rPr>
          <w:rStyle w:val="StyleUnderline"/>
          <w:highlight w:val="yellow"/>
        </w:rPr>
        <w:t xml:space="preserve"> </w:t>
      </w:r>
      <w:r w:rsidRPr="00BE2FB9">
        <w:rPr>
          <w:rStyle w:val="Emphasis"/>
          <w:highlight w:val="yellow"/>
        </w:rPr>
        <w:t>sat</w:t>
      </w:r>
      <w:r w:rsidRPr="00BE2FB9">
        <w:rPr>
          <w:rStyle w:val="StyleUnderline"/>
          <w:b/>
          <w:bCs/>
          <w:highlight w:val="yellow"/>
        </w:rPr>
        <w:t>ellite</w:t>
      </w:r>
      <w:r w:rsidRPr="00BE2FB9">
        <w:rPr>
          <w:rStyle w:val="StyleUnderline"/>
        </w:rPr>
        <w:t xml:space="preserve"> </w:t>
      </w:r>
      <w:r w:rsidRPr="00BE2FB9">
        <w:rPr>
          <w:rStyle w:val="StyleUnderline"/>
          <w:b/>
          <w:bCs/>
          <w:highlight w:val="yellow"/>
        </w:rPr>
        <w:t>in</w:t>
      </w:r>
      <w:r w:rsidRPr="00BE2FB9">
        <w:rPr>
          <w:rStyle w:val="StyleUnderline"/>
          <w:highlight w:val="yellow"/>
        </w:rPr>
        <w:t xml:space="preserve"> </w:t>
      </w:r>
      <w:r w:rsidRPr="00BE2FB9">
        <w:rPr>
          <w:rStyle w:val="Emphasis"/>
          <w:highlight w:val="yellow"/>
        </w:rPr>
        <w:t>l</w:t>
      </w:r>
      <w:r w:rsidRPr="00BE2FB9">
        <w:rPr>
          <w:rStyle w:val="StyleUnderline"/>
          <w:b/>
          <w:bCs/>
          <w:highlight w:val="yellow"/>
        </w:rPr>
        <w:t>ow</w:t>
      </w:r>
      <w:r w:rsidRPr="00BE2FB9">
        <w:rPr>
          <w:rStyle w:val="StyleUnderline"/>
          <w:highlight w:val="yellow"/>
        </w:rPr>
        <w:t xml:space="preserve"> </w:t>
      </w:r>
      <w:r w:rsidRPr="00BE2FB9">
        <w:rPr>
          <w:rStyle w:val="Emphasis"/>
          <w:highlight w:val="yellow"/>
        </w:rPr>
        <w:t>E</w:t>
      </w:r>
      <w:r w:rsidRPr="00BE2FB9">
        <w:rPr>
          <w:rStyle w:val="StyleUnderline"/>
          <w:b/>
          <w:bCs/>
          <w:highlight w:val="yellow"/>
        </w:rPr>
        <w:t>arth</w:t>
      </w:r>
      <w:r w:rsidRPr="00BE2FB9">
        <w:rPr>
          <w:rStyle w:val="StyleUnderline"/>
          <w:highlight w:val="yellow"/>
        </w:rPr>
        <w:t xml:space="preserve"> </w:t>
      </w:r>
      <w:r w:rsidRPr="00BE2FB9">
        <w:rPr>
          <w:rStyle w:val="Emphasis"/>
          <w:highlight w:val="yellow"/>
        </w:rPr>
        <w:t>o</w:t>
      </w:r>
      <w:r w:rsidRPr="00BE2FB9">
        <w:rPr>
          <w:rStyle w:val="StyleUnderline"/>
          <w:b/>
          <w:bCs/>
          <w:highlight w:val="yellow"/>
        </w:rPr>
        <w:t>rbit</w:t>
      </w:r>
      <w:r w:rsidRPr="009324B7">
        <w:rPr>
          <w:sz w:val="12"/>
        </w:rPr>
        <w:t xml:space="preserve">. </w:t>
      </w:r>
      <w:r w:rsidRPr="00BE2FB9">
        <w:rPr>
          <w:rStyle w:val="StyleUnderline"/>
          <w:highlight w:val="yellow"/>
        </w:rPr>
        <w:t>Without an atmosphere to slow them down</w:t>
      </w:r>
      <w:r w:rsidRPr="009324B7">
        <w:rPr>
          <w:sz w:val="12"/>
        </w:rPr>
        <w:t xml:space="preserve">, thus </w:t>
      </w:r>
      <w:r w:rsidRPr="00DE79D4">
        <w:rPr>
          <w:rStyle w:val="StyleUnderline"/>
        </w:rPr>
        <w:t xml:space="preserve">allowing debris pieces to bum up, most </w:t>
      </w:r>
      <w:r w:rsidRPr="00BE2FB9">
        <w:rPr>
          <w:rStyle w:val="StyleUnderline"/>
          <w:highlight w:val="yellow"/>
        </w:rPr>
        <w:t>debris</w:t>
      </w:r>
      <w:r w:rsidRPr="009324B7">
        <w:rPr>
          <w:sz w:val="12"/>
        </w:rPr>
        <w:t xml:space="preserve"> (perhaps </w:t>
      </w:r>
      <w:r w:rsidRPr="00DE79D4">
        <w:rPr>
          <w:rStyle w:val="StyleUnderline"/>
        </w:rPr>
        <w:t xml:space="preserve">numbering in the millions) </w:t>
      </w:r>
      <w:r w:rsidRPr="00BE2FB9">
        <w:rPr>
          <w:rStyle w:val="StyleUnderline"/>
          <w:highlight w:val="yellow"/>
        </w:rPr>
        <w:t>will</w:t>
      </w:r>
      <w:r w:rsidRPr="00DE79D4">
        <w:rPr>
          <w:rStyle w:val="StyleUnderline"/>
        </w:rPr>
        <w:t xml:space="preserve"> </w:t>
      </w:r>
      <w:r w:rsidRPr="00BE2FB9">
        <w:rPr>
          <w:rStyle w:val="StyleUnderline"/>
          <w:highlight w:val="yellow"/>
        </w:rPr>
        <w:t xml:space="preserve">remain in space for </w:t>
      </w:r>
      <w:r w:rsidRPr="004B266D">
        <w:rPr>
          <w:rStyle w:val="StyleUnderline"/>
        </w:rPr>
        <w:t xml:space="preserve">hundreds or </w:t>
      </w:r>
      <w:r w:rsidRPr="00BE2FB9">
        <w:rPr>
          <w:rStyle w:val="StyleUnderline"/>
          <w:highlight w:val="yellow"/>
        </w:rPr>
        <w:t>thousands of years.</w:t>
      </w:r>
      <w:r w:rsidRPr="00DE79D4">
        <w:rPr>
          <w:rStyle w:val="StyleUnderline"/>
        </w:rPr>
        <w:t xml:space="preserve"> </w:t>
      </w:r>
      <w:r w:rsidRPr="00BE2FB9">
        <w:rPr>
          <w:rStyle w:val="StyleUnderline"/>
          <w:highlight w:val="yellow"/>
        </w:rPr>
        <w:t>Any new satellite will be threatened by destruction as soon as it enters space</w:t>
      </w:r>
      <w:r w:rsidRPr="00DE79D4">
        <w:rPr>
          <w:rStyle w:val="StyleUnderline"/>
        </w:rPr>
        <w:t xml:space="preserve">, effectively </w:t>
      </w:r>
      <w:r w:rsidRPr="00BE2FB9">
        <w:rPr>
          <w:rStyle w:val="StyleUnderline"/>
          <w:b/>
          <w:bCs/>
          <w:highlight w:val="yellow"/>
        </w:rPr>
        <w:t>rendering</w:t>
      </w:r>
      <w:r w:rsidRPr="00DE79D4">
        <w:rPr>
          <w:rStyle w:val="StyleUnderline"/>
        </w:rPr>
        <w:t xml:space="preserve"> many </w:t>
      </w:r>
      <w:r w:rsidRPr="00BE2FB9">
        <w:rPr>
          <w:rStyle w:val="StyleUnderline"/>
          <w:b/>
          <w:bCs/>
          <w:highlight w:val="yellow"/>
        </w:rPr>
        <w:t>Earth</w:t>
      </w:r>
      <w:r w:rsidRPr="00BE2FB9">
        <w:rPr>
          <w:rStyle w:val="StyleUnderline"/>
          <w:b/>
          <w:bCs/>
        </w:rPr>
        <w:t xml:space="preserve"> </w:t>
      </w:r>
      <w:r w:rsidRPr="00BE2FB9">
        <w:rPr>
          <w:rStyle w:val="StyleUnderline"/>
          <w:b/>
          <w:bCs/>
          <w:highlight w:val="yellow"/>
        </w:rPr>
        <w:t>orbit</w:t>
      </w:r>
      <w:r w:rsidRPr="004B266D">
        <w:rPr>
          <w:rStyle w:val="StyleUnderline"/>
          <w:b/>
          <w:bCs/>
        </w:rPr>
        <w:t>s</w:t>
      </w:r>
      <w:r w:rsidRPr="00BE2FB9">
        <w:rPr>
          <w:rStyle w:val="StyleUnderline"/>
          <w:b/>
          <w:bCs/>
          <w:highlight w:val="yellow"/>
        </w:rPr>
        <w:t xml:space="preserve"> </w:t>
      </w:r>
      <w:r w:rsidRPr="00BE2FB9">
        <w:rPr>
          <w:rStyle w:val="Emphasis"/>
          <w:highlight w:val="yellow"/>
        </w:rPr>
        <w:t>unusable</w:t>
      </w:r>
      <w:r w:rsidRPr="009324B7">
        <w:rPr>
          <w:sz w:val="12"/>
        </w:rPr>
        <w:t xml:space="preserve">. But what about us on the ground? How will this affect us? </w:t>
      </w:r>
      <w:r w:rsidRPr="00BE2FB9">
        <w:rPr>
          <w:rStyle w:val="StyleUnderline"/>
          <w:b/>
          <w:bCs/>
          <w:highlight w:val="yellow"/>
        </w:rPr>
        <w:t xml:space="preserve">Imagine a world that suddenly </w:t>
      </w:r>
      <w:r w:rsidRPr="00BE2FB9">
        <w:rPr>
          <w:rStyle w:val="Emphasis"/>
          <w:highlight w:val="yellow"/>
        </w:rPr>
        <w:t xml:space="preserve">loses </w:t>
      </w:r>
      <w:proofErr w:type="gramStart"/>
      <w:r w:rsidRPr="00BE2FB9">
        <w:rPr>
          <w:rStyle w:val="Emphasis"/>
          <w:highlight w:val="yellow"/>
        </w:rPr>
        <w:t>all of</w:t>
      </w:r>
      <w:proofErr w:type="gramEnd"/>
      <w:r w:rsidRPr="00BE2FB9">
        <w:rPr>
          <w:rStyle w:val="Emphasis"/>
          <w:highlight w:val="yellow"/>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w:t>
      </w:r>
      <w:r w:rsidRPr="00BE2FB9">
        <w:rPr>
          <w:u w:val="single"/>
        </w:rPr>
        <w:t xml:space="preserve">Now </w:t>
      </w:r>
      <w:r w:rsidRPr="00F30D33">
        <w:rPr>
          <w:highlight w:val="yellow"/>
          <w:u w:val="single"/>
        </w:rPr>
        <w:t>imagine a world that</w:t>
      </w:r>
      <w:r w:rsidRPr="00F30D33">
        <w:rPr>
          <w:u w:val="single"/>
        </w:rPr>
        <w:t xml:space="preserve"> suddenly </w:t>
      </w:r>
      <w:r w:rsidRPr="00F30D33">
        <w:rPr>
          <w:highlight w:val="yellow"/>
          <w:u w:val="single"/>
        </w:rPr>
        <w:t>loses</w:t>
      </w:r>
      <w:r w:rsidRPr="00F30D33">
        <w:rPr>
          <w:u w:val="single"/>
        </w:rPr>
        <w:t xml:space="preserve"> network and cable television, accurate weather forecasts, Global Positioning System (</w:t>
      </w:r>
      <w:r w:rsidRPr="00F30D33">
        <w:rPr>
          <w:highlight w:val="yellow"/>
          <w:u w:val="single"/>
        </w:rPr>
        <w:t>GPS</w:t>
      </w:r>
      <w:r w:rsidRPr="00F30D33">
        <w:rPr>
          <w:u w:val="single"/>
        </w:rPr>
        <w:t xml:space="preserve">) navigation, some </w:t>
      </w:r>
      <w:r w:rsidRPr="00165F73">
        <w:rPr>
          <w:highlight w:val="yellow"/>
          <w:u w:val="single"/>
        </w:rPr>
        <w:t>cellular</w:t>
      </w:r>
      <w:r w:rsidRPr="00F30D33">
        <w:rPr>
          <w:u w:val="single"/>
        </w:rPr>
        <w:t xml:space="preserve"> phone networks, on-time </w:t>
      </w:r>
      <w:r w:rsidRPr="00F30D33">
        <w:rPr>
          <w:highlight w:val="yellow"/>
          <w:u w:val="single"/>
        </w:rPr>
        <w:t>delivery of food and medical supplies</w:t>
      </w:r>
      <w:r w:rsidRPr="00F30D33">
        <w:rPr>
          <w:u w:val="single"/>
        </w:rPr>
        <w:t xml:space="preserve"> via truck and train to stores and hospitals in virtually every community in America, </w:t>
      </w:r>
      <w:r w:rsidRPr="00165F73">
        <w:rPr>
          <w:highlight w:val="yellow"/>
          <w:u w:val="single"/>
        </w:rPr>
        <w:t>as well as science</w:t>
      </w:r>
      <w:r w:rsidRPr="00F30D33">
        <w:rPr>
          <w:u w:val="single"/>
        </w:rPr>
        <w:t xml:space="preserve"> useful in </w:t>
      </w:r>
      <w:r w:rsidRPr="00165F73">
        <w:rPr>
          <w:highlight w:val="yellow"/>
          <w:u w:val="single"/>
        </w:rPr>
        <w:t>monitoring</w:t>
      </w:r>
      <w:r w:rsidRPr="00F30D33">
        <w:rPr>
          <w:u w:val="single"/>
        </w:rPr>
        <w:t xml:space="preserve"> such things as </w:t>
      </w:r>
      <w:r w:rsidRPr="00165F73">
        <w:rPr>
          <w:highlight w:val="yellow"/>
          <w:u w:val="single"/>
        </w:rPr>
        <w:t>climate change</w:t>
      </w:r>
      <w:r w:rsidRPr="00F30D33">
        <w:rPr>
          <w:u w:val="single"/>
        </w:rPr>
        <w:t xml:space="preserve"> and agricultural sustainability.</w:t>
      </w:r>
      <w:r w:rsidRPr="009324B7">
        <w:rPr>
          <w:sz w:val="12"/>
        </w:rPr>
        <w:t xml:space="preserve"> </w:t>
      </w:r>
      <w:r w:rsidRPr="00F30D33">
        <w:rPr>
          <w:rStyle w:val="StyleUnderline"/>
          <w:highlight w:val="yellow"/>
        </w:rPr>
        <w:t>Add</w:t>
      </w:r>
      <w:r w:rsidRPr="00F30D33">
        <w:rPr>
          <w:rStyle w:val="StyleUnderline"/>
        </w:rPr>
        <w:t xml:space="preserve"> to this </w:t>
      </w:r>
      <w:r w:rsidRPr="00F30D33">
        <w:rPr>
          <w:rStyle w:val="StyleUnderline"/>
          <w:highlight w:val="yellow"/>
        </w:rPr>
        <w:t>the</w:t>
      </w:r>
      <w:r w:rsidRPr="00F30D33">
        <w:rPr>
          <w:sz w:val="12"/>
        </w:rPr>
        <w:t xml:space="preserve"> </w:t>
      </w:r>
      <w:r w:rsidRPr="00F30D33">
        <w:rPr>
          <w:u w:val="single"/>
        </w:rPr>
        <w:t>crippling</w:t>
      </w:r>
      <w:r w:rsidRPr="00F30D33">
        <w:rPr>
          <w:sz w:val="12"/>
        </w:rPr>
        <w:t xml:space="preserve"> </w:t>
      </w:r>
      <w:r w:rsidRPr="00F30D33">
        <w:rPr>
          <w:rStyle w:val="StyleUnderline"/>
        </w:rPr>
        <w:t xml:space="preserve">of </w:t>
      </w:r>
      <w:r w:rsidRPr="00BE2FB9">
        <w:rPr>
          <w:rStyle w:val="StyleUnderline"/>
          <w:highlight w:val="yellow"/>
        </w:rPr>
        <w:t xml:space="preserve">the US military </w:t>
      </w:r>
      <w:r w:rsidRPr="00F30D33">
        <w:rPr>
          <w:rStyle w:val="StyleUnderline"/>
        </w:rPr>
        <w:t>who</w:t>
      </w:r>
      <w:r w:rsidRPr="00DE79D4">
        <w:rPr>
          <w:rStyle w:val="StyleUnderline"/>
        </w:rPr>
        <w:t xml:space="preserve"> now </w:t>
      </w:r>
      <w:r w:rsidRPr="000D4DA1">
        <w:rPr>
          <w:rStyle w:val="StyleUnderline"/>
          <w:highlight w:val="yellow"/>
        </w:rPr>
        <w:t>depend</w:t>
      </w:r>
      <w:r w:rsidRPr="00DE79D4">
        <w:rPr>
          <w:rStyle w:val="StyleUnderline"/>
        </w:rPr>
        <w:t xml:space="preserve"> up</w:t>
      </w:r>
      <w:r w:rsidRPr="000D4DA1">
        <w:rPr>
          <w:rStyle w:val="Emphasis"/>
          <w:highlight w:val="yellow"/>
        </w:rPr>
        <w:t>on</w:t>
      </w:r>
      <w:r w:rsidRPr="00DE79D4">
        <w:rPr>
          <w:rStyle w:val="StyleUnderline"/>
        </w:rPr>
        <w:t xml:space="preserve"> </w:t>
      </w:r>
      <w:r w:rsidRPr="00BE2FB9">
        <w:rPr>
          <w:rStyle w:val="StyleUnderline"/>
          <w:highlight w:val="yellow"/>
        </w:rPr>
        <w:t>spy</w:t>
      </w:r>
      <w:r w:rsidRPr="00DE79D4">
        <w:rPr>
          <w:rStyle w:val="StyleUnderline"/>
        </w:rPr>
        <w:t xml:space="preserve"> </w:t>
      </w:r>
      <w:r w:rsidRPr="000D4DA1">
        <w:rPr>
          <w:rStyle w:val="StyleUnderline"/>
          <w:highlight w:val="yellow"/>
        </w:rPr>
        <w:t>satellites</w:t>
      </w:r>
      <w:r w:rsidRPr="00DE79D4">
        <w:rPr>
          <w:rStyle w:val="StyleUnderline"/>
        </w:rPr>
        <w:t xml:space="preserve">, </w:t>
      </w:r>
      <w:r w:rsidRPr="000D4DA1">
        <w:rPr>
          <w:rStyle w:val="StyleUnderline"/>
          <w:highlight w:val="yellow"/>
        </w:rPr>
        <w:t>space</w:t>
      </w:r>
      <w:r w:rsidRPr="00DE79D4">
        <w:rPr>
          <w:rStyle w:val="StyleUnderline"/>
        </w:rPr>
        <w:t xml:space="preserve">-based </w:t>
      </w:r>
      <w:r w:rsidRPr="00BE2FB9">
        <w:rPr>
          <w:rStyle w:val="StyleUnderline"/>
          <w:highlight w:val="yellow"/>
        </w:rPr>
        <w:t>communications</w:t>
      </w:r>
      <w:r w:rsidRPr="00DE79D4">
        <w:rPr>
          <w:rStyle w:val="StyleUnderline"/>
        </w:rPr>
        <w:t xml:space="preserve"> </w:t>
      </w:r>
      <w:r w:rsidRPr="000D4DA1">
        <w:rPr>
          <w:rStyle w:val="StyleUnderline"/>
          <w:highlight w:val="yellow"/>
        </w:rPr>
        <w:t>systems</w:t>
      </w:r>
      <w:r w:rsidRPr="00DE79D4">
        <w:rPr>
          <w:rStyle w:val="StyleUnderline"/>
        </w:rPr>
        <w:t xml:space="preserve">, </w:t>
      </w:r>
      <w:r w:rsidRPr="000D4DA1">
        <w:rPr>
          <w:rStyle w:val="StyleUnderline"/>
          <w:highlight w:val="yellow"/>
        </w:rPr>
        <w:t>and GPS</w:t>
      </w:r>
      <w:r w:rsidRPr="00DE79D4">
        <w:rPr>
          <w:rStyle w:val="StyleUnderline"/>
        </w:rPr>
        <w:t xml:space="preserve"> </w:t>
      </w:r>
      <w:r w:rsidRPr="00BE2FB9">
        <w:rPr>
          <w:rStyle w:val="StyleUnderline"/>
          <w:highlight w:val="yellow"/>
        </w:rPr>
        <w:t>to know where</w:t>
      </w:r>
      <w:r w:rsidRPr="00DE79D4">
        <w:rPr>
          <w:rStyle w:val="StyleUnderline"/>
        </w:rPr>
        <w:t xml:space="preserve"> their </w:t>
      </w:r>
      <w:r w:rsidRPr="00BE2FB9">
        <w:rPr>
          <w:rStyle w:val="StyleUnderline"/>
          <w:highlight w:val="yellow"/>
        </w:rPr>
        <w:t xml:space="preserve">troops and supplies are </w:t>
      </w:r>
      <w:proofErr w:type="gramStart"/>
      <w:r w:rsidRPr="00BE2FB9">
        <w:rPr>
          <w:rStyle w:val="StyleUnderline"/>
          <w:highlight w:val="yellow"/>
        </w:rPr>
        <w:t>located at all times</w:t>
      </w:r>
      <w:proofErr w:type="gramEnd"/>
      <w:r w:rsidRPr="00DE79D4">
        <w:rPr>
          <w:rStyle w:val="StyleUnderline"/>
        </w:rPr>
        <w:t xml:space="preserve"> and anywhere in the world. </w:t>
      </w:r>
      <w:r w:rsidRPr="000D4DA1">
        <w:rPr>
          <w:rStyle w:val="StyleUnderline"/>
          <w:highlight w:val="yellow"/>
        </w:rPr>
        <w:t xml:space="preserve">The result is a </w:t>
      </w:r>
      <w:r w:rsidRPr="000D4DA1">
        <w:rPr>
          <w:rStyle w:val="Emphasis"/>
          <w:highlight w:val="yellow"/>
        </w:rPr>
        <w:t>nightmarish world</w:t>
      </w:r>
      <w:r w:rsidRPr="00DE79D4">
        <w:rPr>
          <w:rStyle w:val="StyleUnderline"/>
        </w:rPr>
        <w:t xml:space="preserve">, </w:t>
      </w:r>
      <w:r w:rsidRPr="00BE2FB9">
        <w:rPr>
          <w:rStyle w:val="StyleUnderline"/>
          <w:highlight w:val="yellow"/>
        </w:rPr>
        <w:t xml:space="preserve">one step away from </w:t>
      </w:r>
      <w:r w:rsidRPr="00BE2FB9">
        <w:rPr>
          <w:rStyle w:val="Emphasis"/>
          <w:highlight w:val="yellow"/>
        </w:rPr>
        <w:t xml:space="preserve">nuclear </w:t>
      </w:r>
      <w:r w:rsidRPr="000D4DA1">
        <w:rPr>
          <w:rStyle w:val="Emphasis"/>
          <w:highlight w:val="yellow"/>
        </w:rPr>
        <w:t>war</w:t>
      </w:r>
      <w:r w:rsidRPr="000D4DA1">
        <w:rPr>
          <w:rStyle w:val="StyleUnderline"/>
          <w:highlight w:val="yellow"/>
        </w:rPr>
        <w:t xml:space="preserve">, </w:t>
      </w:r>
      <w:r w:rsidRPr="000D4DA1">
        <w:rPr>
          <w:rStyle w:val="Emphasis"/>
          <w:highlight w:val="yellow"/>
        </w:rPr>
        <w:t>economic disaster</w:t>
      </w:r>
      <w:r w:rsidRPr="000D4DA1">
        <w:rPr>
          <w:rStyle w:val="StyleUnderline"/>
          <w:highlight w:val="yellow"/>
        </w:rPr>
        <w:t>, and</w:t>
      </w:r>
      <w:r w:rsidRPr="00DE79D4">
        <w:rPr>
          <w:rStyle w:val="StyleUnderline"/>
        </w:rPr>
        <w:t xml:space="preserve"> potential </w:t>
      </w:r>
      <w:r w:rsidRPr="000D4DA1">
        <w:rPr>
          <w:rStyle w:val="Emphasis"/>
          <w:highlight w:val="yellow"/>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w:t>
      </w:r>
      <w:r w:rsidRPr="004B266D">
        <w:rPr>
          <w:sz w:val="12"/>
        </w:rPr>
        <w:t xml:space="preserve">are dependent upon them. </w:t>
      </w:r>
      <w:r w:rsidRPr="004B266D">
        <w:rPr>
          <w:rStyle w:val="StyleUnderline"/>
        </w:rPr>
        <w:t xml:space="preserve">Commercial </w:t>
      </w:r>
      <w:r w:rsidRPr="004B266D">
        <w:rPr>
          <w:rStyle w:val="Emphasis"/>
          <w:b w:val="0"/>
          <w:bCs/>
        </w:rPr>
        <w:t>aviation</w:t>
      </w:r>
      <w:r w:rsidRPr="004B266D">
        <w:rPr>
          <w:rStyle w:val="StyleUnderline"/>
        </w:rPr>
        <w:t>,</w:t>
      </w:r>
      <w:r w:rsidRPr="004B266D">
        <w:rPr>
          <w:rStyle w:val="StyleUnderline"/>
          <w:b/>
          <w:bCs/>
        </w:rPr>
        <w:t xml:space="preserve"> </w:t>
      </w:r>
      <w:r w:rsidRPr="004B266D">
        <w:rPr>
          <w:rStyle w:val="Emphasis"/>
          <w:b w:val="0"/>
          <w:bCs/>
        </w:rPr>
        <w:t>shipping</w:t>
      </w:r>
      <w:r w:rsidRPr="004B266D">
        <w:rPr>
          <w:rStyle w:val="StyleUnderline"/>
        </w:rPr>
        <w:t>,</w:t>
      </w:r>
      <w:r w:rsidRPr="004B266D">
        <w:rPr>
          <w:rStyle w:val="StyleUnderline"/>
          <w:b/>
          <w:bCs/>
        </w:rPr>
        <w:t xml:space="preserve"> </w:t>
      </w:r>
      <w:r w:rsidRPr="004B266D">
        <w:rPr>
          <w:rStyle w:val="Emphasis"/>
          <w:b w:val="0"/>
          <w:bCs/>
        </w:rPr>
        <w:t>emergency</w:t>
      </w:r>
      <w:r w:rsidRPr="004B266D">
        <w:rPr>
          <w:rStyle w:val="StyleUnderline"/>
        </w:rPr>
        <w:t xml:space="preserve"> services, vehicle fleet tracking, financial transactions, and </w:t>
      </w:r>
      <w:r w:rsidRPr="004B266D">
        <w:rPr>
          <w:rStyle w:val="Emphasis"/>
          <w:b w:val="0"/>
          <w:bCs/>
        </w:rPr>
        <w:t>ag</w:t>
      </w:r>
      <w:r w:rsidRPr="004B266D">
        <w:rPr>
          <w:rStyle w:val="StyleUnderline"/>
        </w:rPr>
        <w:t>riculture are</w:t>
      </w:r>
      <w:r w:rsidRPr="00DE79D4">
        <w:rPr>
          <w:rStyle w:val="StyleUnderline"/>
        </w:rPr>
        <w:t xml:space="preserve"> areas of the economy that are increasingly </w:t>
      </w:r>
      <w:r w:rsidRPr="004B266D">
        <w:rPr>
          <w:rStyle w:val="Emphasis"/>
          <w:b w:val="0"/>
          <w:bCs/>
        </w:rPr>
        <w:t>reliant</w:t>
      </w:r>
      <w:r w:rsidRPr="004B266D">
        <w:rPr>
          <w:rStyle w:val="StyleUnderline"/>
        </w:rPr>
        <w:t xml:space="preserve"> on space</w:t>
      </w:r>
      <w:r w:rsidRPr="00DE79D4">
        <w:rPr>
          <w:rStyle w:val="StyleUnderline"/>
        </w:rPr>
        <w:t xml:space="preserv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BE2FB9">
        <w:rPr>
          <w:rStyle w:val="StyleUnderline"/>
          <w:highlight w:val="yellow"/>
        </w:rPr>
        <w:t xml:space="preserve">Satellite information is critical to </w:t>
      </w:r>
      <w:r w:rsidRPr="00BE2FB9">
        <w:rPr>
          <w:rStyle w:val="Emphasis"/>
          <w:highlight w:val="yellow"/>
        </w:rPr>
        <w:t>all aspects</w:t>
      </w:r>
      <w:r w:rsidRPr="00BE2FB9">
        <w:rPr>
          <w:rStyle w:val="StyleUnderline"/>
          <w:highlight w:val="yellow"/>
        </w:rPr>
        <w:t xml:space="preserve"> of US</w:t>
      </w:r>
      <w:r w:rsidRPr="00DE79D4">
        <w:rPr>
          <w:rStyle w:val="StyleUnderline"/>
        </w:rPr>
        <w:t xml:space="preserve"> intelligence and </w:t>
      </w:r>
      <w:r w:rsidRPr="00BE2FB9">
        <w:rPr>
          <w:rStyle w:val="StyleUnderline"/>
          <w:highlight w:val="yellow"/>
        </w:rPr>
        <w:t xml:space="preserve">military planning. Spy </w:t>
      </w:r>
      <w:r w:rsidRPr="000615AB">
        <w:rPr>
          <w:rStyle w:val="Emphasis"/>
          <w:b w:val="0"/>
          <w:bCs/>
          <w:highlight w:val="yellow"/>
        </w:rPr>
        <w:t>sat</w:t>
      </w:r>
      <w:r w:rsidRPr="00BE2FB9">
        <w:rPr>
          <w:rStyle w:val="StyleUnderline"/>
          <w:highlight w:val="yellow"/>
        </w:rPr>
        <w:t>ellite</w:t>
      </w:r>
      <w:r w:rsidRPr="000615AB">
        <w:rPr>
          <w:rStyle w:val="Emphasis"/>
          <w:b w:val="0"/>
          <w:bCs/>
          <w:highlight w:val="yellow"/>
        </w:rPr>
        <w:t>s</w:t>
      </w:r>
      <w:r w:rsidRPr="00DE79D4">
        <w:rPr>
          <w:rStyle w:val="StyleUnderline"/>
        </w:rPr>
        <w:t xml:space="preserve"> are used to </w:t>
      </w:r>
      <w:r w:rsidRPr="000D4DA1">
        <w:rPr>
          <w:rStyle w:val="StyleUnderline"/>
          <w:highlight w:val="yellow"/>
        </w:rPr>
        <w:t>monitor</w:t>
      </w:r>
      <w:r w:rsidRPr="00DE79D4">
        <w:rPr>
          <w:rStyle w:val="StyleUnderline"/>
        </w:rPr>
        <w:t xml:space="preserve"> compliance with </w:t>
      </w:r>
      <w:r w:rsidRPr="00BE2FB9">
        <w:rPr>
          <w:rStyle w:val="StyleUnderline"/>
          <w:highlight w:val="yellow"/>
        </w:rPr>
        <w:t>international</w:t>
      </w:r>
      <w:r w:rsidRPr="00DE79D4">
        <w:rPr>
          <w:rStyle w:val="StyleUnderline"/>
        </w:rPr>
        <w:t xml:space="preserve"> </w:t>
      </w:r>
      <w:r w:rsidRPr="000D4DA1">
        <w:rPr>
          <w:rStyle w:val="StyleUnderline"/>
          <w:highlight w:val="yellow"/>
        </w:rPr>
        <w:t>arms treaties and</w:t>
      </w:r>
      <w:r w:rsidRPr="00DE79D4">
        <w:rPr>
          <w:rStyle w:val="StyleUnderline"/>
        </w:rPr>
        <w:t xml:space="preserve"> to </w:t>
      </w:r>
      <w:r w:rsidRPr="00BE2FB9">
        <w:rPr>
          <w:rStyle w:val="StyleUnderline"/>
          <w:highlight w:val="yellow"/>
        </w:rPr>
        <w:t>assess</w:t>
      </w:r>
      <w:r w:rsidRPr="00DE79D4">
        <w:rPr>
          <w:rStyle w:val="StyleUnderline"/>
        </w:rPr>
        <w:t xml:space="preserve"> </w:t>
      </w:r>
      <w:r w:rsidRPr="00BE2FB9">
        <w:rPr>
          <w:rStyle w:val="StyleUnderline"/>
          <w:highlight w:val="yellow"/>
        </w:rPr>
        <w:t>the</w:t>
      </w:r>
      <w:r w:rsidRPr="00DE79D4">
        <w:rPr>
          <w:rStyle w:val="StyleUnderline"/>
        </w:rPr>
        <w:t xml:space="preserve"> </w:t>
      </w:r>
      <w:r w:rsidRPr="000D4DA1">
        <w:rPr>
          <w:rStyle w:val="StyleUnderline"/>
          <w:highlight w:val="yellow"/>
        </w:rPr>
        <w:t>military activities of</w:t>
      </w:r>
      <w:r w:rsidRPr="00DE79D4">
        <w:rPr>
          <w:rStyle w:val="StyleUnderline"/>
        </w:rPr>
        <w:t xml:space="preserve"> countries such as </w:t>
      </w:r>
      <w:r w:rsidRPr="000D4DA1">
        <w:rPr>
          <w:rStyle w:val="Emphasis"/>
          <w:highlight w:val="yellow"/>
        </w:rPr>
        <w:t>China</w:t>
      </w:r>
      <w:r w:rsidRPr="000D4DA1">
        <w:rPr>
          <w:rStyle w:val="StyleUnderline"/>
          <w:highlight w:val="yellow"/>
        </w:rPr>
        <w:t xml:space="preserve">, </w:t>
      </w:r>
      <w:r w:rsidRPr="000D4DA1">
        <w:rPr>
          <w:rStyle w:val="Emphasis"/>
          <w:highlight w:val="yellow"/>
        </w:rPr>
        <w:t>Russia</w:t>
      </w:r>
      <w:r w:rsidRPr="000D4DA1">
        <w:rPr>
          <w:rStyle w:val="StyleUnderline"/>
          <w:highlight w:val="yellow"/>
        </w:rPr>
        <w:t xml:space="preserve">, </w:t>
      </w:r>
      <w:r w:rsidRPr="000D4DA1">
        <w:rPr>
          <w:rStyle w:val="Emphasis"/>
          <w:highlight w:val="yellow"/>
        </w:rPr>
        <w:t>Iran</w:t>
      </w:r>
      <w:r w:rsidRPr="000D4DA1">
        <w:rPr>
          <w:rStyle w:val="StyleUnderline"/>
          <w:highlight w:val="yellow"/>
        </w:rPr>
        <w:t xml:space="preserve">, and </w:t>
      </w:r>
      <w:r w:rsidRPr="00BE2FB9">
        <w:rPr>
          <w:rStyle w:val="Emphasis"/>
          <w:highlight w:val="yellow"/>
        </w:rPr>
        <w:t>North Korea</w:t>
      </w:r>
      <w:r w:rsidRPr="009324B7">
        <w:rPr>
          <w:sz w:val="12"/>
        </w:rPr>
        <w:t xml:space="preserve">. Figure 1.2 shows the capability of modem unclassified space-based imaging. The capability of the classified systems is presumed to be significantly better, providing much more detail. </w:t>
      </w:r>
      <w:r w:rsidRPr="000D4DA1">
        <w:rPr>
          <w:rStyle w:val="StyleUnderline"/>
          <w:highlight w:val="yellow"/>
        </w:rPr>
        <w:t>Losing these</w:t>
      </w:r>
      <w:r w:rsidRPr="00DE79D4">
        <w:rPr>
          <w:rStyle w:val="StyleUnderline"/>
        </w:rPr>
        <w:t xml:space="preserve"> </w:t>
      </w:r>
      <w:r w:rsidRPr="00BE2FB9">
        <w:rPr>
          <w:rStyle w:val="StyleUnderline"/>
          <w:highlight w:val="yellow"/>
        </w:rPr>
        <w:t>satellites</w:t>
      </w:r>
      <w:r w:rsidRPr="00DE79D4">
        <w:rPr>
          <w:rStyle w:val="StyleUnderline"/>
        </w:rPr>
        <w:t xml:space="preserve"> </w:t>
      </w:r>
      <w:r w:rsidRPr="000D4DA1">
        <w:rPr>
          <w:rStyle w:val="StyleUnderline"/>
          <w:highlight w:val="yellow"/>
        </w:rPr>
        <w:t xml:space="preserve">would </w:t>
      </w:r>
      <w:r w:rsidRPr="000615AB">
        <w:rPr>
          <w:rStyle w:val="StyleUnderline"/>
          <w:b/>
          <w:bCs/>
          <w:highlight w:val="yellow"/>
        </w:rPr>
        <w:t>place</w:t>
      </w:r>
      <w:r w:rsidRPr="000615AB">
        <w:rPr>
          <w:rStyle w:val="StyleUnderline"/>
          <w:b/>
          <w:bCs/>
        </w:rPr>
        <w:t xml:space="preserve"> </w:t>
      </w:r>
      <w:r w:rsidRPr="000615AB">
        <w:rPr>
          <w:rStyle w:val="StyleUnderline"/>
          <w:b/>
          <w:bCs/>
          <w:highlight w:val="yellow"/>
        </w:rPr>
        <w:t>global</w:t>
      </w:r>
      <w:r w:rsidRPr="000615AB">
        <w:rPr>
          <w:rStyle w:val="StyleUnderline"/>
          <w:b/>
          <w:bCs/>
        </w:rPr>
        <w:t xml:space="preserve"> </w:t>
      </w:r>
      <w:r w:rsidRPr="000615AB">
        <w:rPr>
          <w:rStyle w:val="StyleUnderline"/>
          <w:b/>
          <w:bCs/>
          <w:highlight w:val="yellow"/>
        </w:rPr>
        <w:t>militaries on</w:t>
      </w:r>
      <w:r w:rsidRPr="000D4DA1">
        <w:rPr>
          <w:rStyle w:val="StyleUnderline"/>
          <w:highlight w:val="yellow"/>
        </w:rPr>
        <w:t xml:space="preserve"> </w:t>
      </w:r>
      <w:r w:rsidRPr="000D4DA1">
        <w:rPr>
          <w:rStyle w:val="Emphasis"/>
          <w:highlight w:val="yellow"/>
        </w:rPr>
        <w:t>high alert</w:t>
      </w:r>
      <w:r w:rsidRPr="009324B7">
        <w:rPr>
          <w:sz w:val="12"/>
        </w:rPr>
        <w:t xml:space="preserve"> and have them operating, literally, in the blind. </w:t>
      </w:r>
      <w:r w:rsidRPr="00BE2FB9">
        <w:rPr>
          <w:rStyle w:val="StyleUnderline"/>
          <w:highlight w:val="yellow"/>
        </w:rPr>
        <w:t>Our military would suddenly become vulnerable</w:t>
      </w:r>
      <w:r w:rsidRPr="00DE79D4">
        <w:rPr>
          <w:rStyle w:val="StyleUnderline"/>
        </w:rPr>
        <w:t xml:space="preserve"> in other areas as well</w:t>
      </w:r>
      <w:r w:rsidRPr="004B266D">
        <w:rPr>
          <w:rStyle w:val="StyleUnderline"/>
        </w:rPr>
        <w:t>. GPS</w:t>
      </w:r>
      <w:r w:rsidRPr="004B266D">
        <w:rPr>
          <w:sz w:val="12"/>
        </w:rPr>
        <w:t xml:space="preserve">, a network of 24-32 satellites in medium-Earth orbit, </w:t>
      </w:r>
      <w:r w:rsidRPr="004B266D">
        <w:rPr>
          <w:rStyle w:val="StyleUnderline"/>
        </w:rPr>
        <w:t xml:space="preserve">was developed to provide precise position </w:t>
      </w:r>
      <w:r w:rsidRPr="004B266D">
        <w:rPr>
          <w:rStyle w:val="Emphasis"/>
          <w:b w:val="0"/>
          <w:bCs/>
        </w:rPr>
        <w:t>info</w:t>
      </w:r>
      <w:r w:rsidRPr="004B266D">
        <w:rPr>
          <w:rStyle w:val="StyleUnderline"/>
        </w:rPr>
        <w:t>rmation to the military, and it is now in common use by individuals and industry. The network</w:t>
      </w:r>
      <w:r w:rsidRPr="004B266D">
        <w:rPr>
          <w:sz w:val="12"/>
        </w:rPr>
        <w:t xml:space="preserve">, which became fully operational in 1993, </w:t>
      </w:r>
      <w:r w:rsidRPr="004B266D">
        <w:rPr>
          <w:rStyle w:val="StyleUnderline"/>
        </w:rPr>
        <w:t>allows</w:t>
      </w:r>
      <w:r w:rsidRPr="004B266D">
        <w:rPr>
          <w:sz w:val="12"/>
        </w:rPr>
        <w:t xml:space="preserve"> our </w:t>
      </w:r>
      <w:r w:rsidRPr="004B266D">
        <w:rPr>
          <w:rStyle w:val="StyleUnderline"/>
        </w:rPr>
        <w:t>armed forces to know their exact locations anywhere in the world. It is used to guide bombs to</w:t>
      </w:r>
      <w:r w:rsidRPr="004B266D">
        <w:rPr>
          <w:sz w:val="12"/>
        </w:rPr>
        <w:t xml:space="preserve"> their </w:t>
      </w:r>
      <w:r w:rsidRPr="004B266D">
        <w:rPr>
          <w:rStyle w:val="StyleUnderline"/>
        </w:rPr>
        <w:t>targets with unprecedented accuracy</w:t>
      </w:r>
      <w:r w:rsidRPr="004B266D">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4B266D">
        <w:rPr>
          <w:rStyle w:val="StyleUnderline"/>
        </w:rPr>
        <w:t xml:space="preserve">It allows soldiers to navigate in the dark or in adverse weather or sandstorms. Without GPS, our </w:t>
      </w:r>
      <w:r w:rsidRPr="004B266D">
        <w:rPr>
          <w:rStyle w:val="Emphasis"/>
          <w:b w:val="0"/>
          <w:bCs/>
        </w:rPr>
        <w:t>military advantage</w:t>
      </w:r>
      <w:r w:rsidRPr="004B266D">
        <w:rPr>
          <w:rStyle w:val="StyleUnderline"/>
        </w:rPr>
        <w:t xml:space="preserve"> over</w:t>
      </w:r>
      <w:r w:rsidRPr="004B266D">
        <w:rPr>
          <w:sz w:val="12"/>
        </w:rPr>
        <w:t xml:space="preserve"> potential </w:t>
      </w:r>
      <w:r w:rsidRPr="004B266D">
        <w:rPr>
          <w:rStyle w:val="StyleUnderline"/>
        </w:rPr>
        <w:t>adversaries would be</w:t>
      </w:r>
      <w:r w:rsidRPr="004B266D">
        <w:rPr>
          <w:sz w:val="12"/>
        </w:rPr>
        <w:t xml:space="preserve"> dramatically reduced or </w:t>
      </w:r>
      <w:r w:rsidRPr="004B266D">
        <w:rPr>
          <w:rStyle w:val="Emphasis"/>
          <w:b w:val="0"/>
          <w:bCs/>
        </w:rPr>
        <w:t>eliminated</w:t>
      </w:r>
      <w:r w:rsidRPr="004B266D">
        <w:rPr>
          <w:sz w:val="12"/>
        </w:rPr>
        <w:t>.</w:t>
      </w:r>
    </w:p>
    <w:p w14:paraId="0DEEEA91" w14:textId="77777777" w:rsidR="00F30D33" w:rsidRPr="00DF65BB" w:rsidRDefault="00F30D33" w:rsidP="00F30D33">
      <w:pPr>
        <w:pStyle w:val="Heading4"/>
        <w:spacing w:line="240" w:lineRule="auto"/>
      </w:pPr>
      <w:r>
        <w:t xml:space="preserve">My second argument is that </w:t>
      </w:r>
      <w:r>
        <w:rPr>
          <w:u w:val="single"/>
        </w:rPr>
        <w:t>unregulated</w:t>
      </w:r>
      <w:r>
        <w:t xml:space="preserve"> space mining causes </w:t>
      </w:r>
      <w:r>
        <w:rPr>
          <w:u w:val="single"/>
        </w:rPr>
        <w:t>wars in outer space</w:t>
      </w:r>
      <w:r>
        <w:t xml:space="preserve"> </w:t>
      </w:r>
    </w:p>
    <w:p w14:paraId="21A96643" w14:textId="77777777" w:rsidR="00F30D33" w:rsidRDefault="00F30D33" w:rsidP="00F30D33">
      <w:pPr>
        <w:spacing w:line="240" w:lineRule="auto"/>
      </w:pPr>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7AC4EAE8" w14:textId="77777777" w:rsidR="00F30D33" w:rsidRPr="008D0E5E" w:rsidRDefault="00F30D33" w:rsidP="00F30D33">
      <w:pPr>
        <w:spacing w:line="240" w:lineRule="auto"/>
        <w:rPr>
          <w:b/>
          <w:bCs/>
          <w:iCs/>
          <w:sz w:val="12"/>
          <w:bdr w:val="single" w:sz="8" w:space="0" w:color="auto"/>
        </w:rPr>
      </w:pPr>
      <w:r w:rsidRPr="008D0E5E">
        <w:rPr>
          <w:sz w:val="12"/>
        </w:rPr>
        <w:t xml:space="preserve">3.1. Conflicts between multiple States </w:t>
      </w:r>
      <w:r w:rsidRPr="00874368">
        <w:rPr>
          <w:rStyle w:val="StyleUnderline"/>
          <w:highlight w:val="yellow"/>
        </w:rPr>
        <w:t>Space</w:t>
      </w:r>
      <w:r w:rsidRPr="00D672D9">
        <w:rPr>
          <w:rStyle w:val="StyleUnderline"/>
        </w:rPr>
        <w:t xml:space="preserve"> </w:t>
      </w:r>
      <w:r w:rsidRPr="00874368">
        <w:rPr>
          <w:rStyle w:val="StyleUnderline"/>
          <w:highlight w:val="yellow"/>
        </w:rPr>
        <w:t>resources</w:t>
      </w:r>
      <w:r w:rsidRPr="00D672D9">
        <w:rPr>
          <w:rStyle w:val="StyleUnderline"/>
        </w:rPr>
        <w:t xml:space="preserve">,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8D0E5E">
        <w:rPr>
          <w:sz w:val="12"/>
        </w:rPr>
        <w:t xml:space="preserve"> However, it </w:t>
      </w:r>
      <w:r w:rsidRPr="00874368">
        <w:rPr>
          <w:highlight w:val="yellow"/>
          <w:u w:val="single"/>
        </w:rPr>
        <w:t>is</w:t>
      </w:r>
      <w:r w:rsidRPr="00874368">
        <w:rPr>
          <w:u w:val="single"/>
        </w:rPr>
        <w:t xml:space="preserve"> </w:t>
      </w:r>
      <w:r w:rsidRPr="00874368">
        <w:rPr>
          <w:highlight w:val="yellow"/>
          <w:u w:val="single"/>
        </w:rPr>
        <w:t>likely to follow a ‘first come, first served’ approach</w:t>
      </w:r>
      <w:r w:rsidRPr="00874368">
        <w:rPr>
          <w:u w:val="single"/>
        </w:rPr>
        <w:t xml:space="preserve"> to space resources activities.</w:t>
      </w:r>
      <w:r w:rsidRPr="008D0E5E">
        <w:rPr>
          <w:sz w:val="12"/>
        </w:rPr>
        <w:t xml:space="preserve">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8D0E5E">
        <w:rPr>
          <w:sz w:val="12"/>
        </w:rPr>
        <w:t xml:space="preserve">’. </w:t>
      </w:r>
      <w:r w:rsidRPr="00874368">
        <w:rPr>
          <w:highlight w:val="yellow"/>
          <w:u w:val="single"/>
        </w:rPr>
        <w:t>Allocation</w:t>
      </w:r>
      <w:r w:rsidRPr="00874368">
        <w:rPr>
          <w:u w:val="single"/>
        </w:rPr>
        <w:t xml:space="preserve"> by the ‘first come, first served’ approach is simple and </w:t>
      </w:r>
      <w:r w:rsidRPr="00874368">
        <w:rPr>
          <w:highlight w:val="yellow"/>
          <w:u w:val="single"/>
        </w:rPr>
        <w:t>requires</w:t>
      </w:r>
      <w:r w:rsidRPr="00874368">
        <w:rPr>
          <w:u w:val="single"/>
        </w:rPr>
        <w:t xml:space="preserve"> very little </w:t>
      </w:r>
      <w:r w:rsidRPr="00874368">
        <w:rPr>
          <w:highlight w:val="yellow"/>
          <w:u w:val="single"/>
        </w:rPr>
        <w:t>government involvement to deter another one (called a ‘junior’) from displacing the rightful first comer (called a ‘senior’).</w:t>
      </w:r>
      <w:r w:rsidRPr="00874368">
        <w:rPr>
          <w:sz w:val="12"/>
          <w:highlight w:val="yellow"/>
        </w:rPr>
        <w:t xml:space="preserve"> </w:t>
      </w:r>
      <w:r w:rsidRPr="00874368">
        <w:rPr>
          <w:rStyle w:val="StyleUnderline"/>
          <w:highlight w:val="yellow"/>
        </w:rPr>
        <w:t xml:space="preserve">However, overprotecting </w:t>
      </w:r>
      <w:r w:rsidRPr="000D4DA1">
        <w:rPr>
          <w:rStyle w:val="StyleUnderline"/>
          <w:highlight w:val="yellow"/>
        </w:rPr>
        <w:t xml:space="preserve">the senior by priority rights </w:t>
      </w:r>
      <w:r w:rsidRPr="000615AB">
        <w:rPr>
          <w:rStyle w:val="StyleUnderline"/>
          <w:highlight w:val="yellow"/>
          <w:u w:val="none"/>
        </w:rPr>
        <w:t>could</w:t>
      </w:r>
      <w:r w:rsidRPr="008D0E5E">
        <w:rPr>
          <w:rStyle w:val="StyleUnderline"/>
          <w:sz w:val="12"/>
          <w:u w:val="none"/>
        </w:rPr>
        <w:t xml:space="preserve"> run the</w:t>
      </w:r>
      <w:r w:rsidRPr="00467C48">
        <w:rPr>
          <w:rStyle w:val="StyleUnderline"/>
        </w:rPr>
        <w:t xml:space="preserve"> </w:t>
      </w:r>
      <w:r w:rsidRPr="000D4DA1">
        <w:rPr>
          <w:rStyle w:val="StyleUnderline"/>
          <w:highlight w:val="yellow"/>
        </w:rPr>
        <w:t xml:space="preserve">risk </w:t>
      </w:r>
      <w:r w:rsidRPr="008D0E5E">
        <w:rPr>
          <w:rStyle w:val="StyleUnderline"/>
          <w:sz w:val="12"/>
          <w:u w:val="none"/>
        </w:rPr>
        <w:t>of</w:t>
      </w:r>
      <w:r w:rsidRPr="00467C48">
        <w:rPr>
          <w:rStyle w:val="StyleUnderline"/>
        </w:rPr>
        <w:t xml:space="preserve"> </w:t>
      </w:r>
      <w:r w:rsidRPr="000D4DA1">
        <w:rPr>
          <w:rStyle w:val="StyleUnderline"/>
          <w:highlight w:val="yellow"/>
        </w:rPr>
        <w:t xml:space="preserve">disorder, waste, inequality, and </w:t>
      </w:r>
      <w:r w:rsidRPr="00874368">
        <w:rPr>
          <w:rStyle w:val="StyleUnderline"/>
          <w:highlight w:val="yellow"/>
        </w:rPr>
        <w:t>even</w:t>
      </w:r>
      <w:r w:rsidRPr="00467C48">
        <w:rPr>
          <w:rStyle w:val="StyleUnderline"/>
        </w:rPr>
        <w:t xml:space="preserve"> </w:t>
      </w:r>
      <w:r w:rsidRPr="000D4DA1">
        <w:rPr>
          <w:rStyle w:val="StyleUnderline"/>
          <w:highlight w:val="yellow"/>
        </w:rPr>
        <w:t>monopoly</w:t>
      </w:r>
      <w:r w:rsidRPr="008D0E5E">
        <w:rPr>
          <w:sz w:val="12"/>
        </w:rPr>
        <w:t xml:space="preserve">. </w:t>
      </w:r>
      <w:proofErr w:type="gramStart"/>
      <w:r w:rsidRPr="008D0E5E">
        <w:rPr>
          <w:sz w:val="12"/>
        </w:rPr>
        <w:t>The Outer Space Treaty,</w:t>
      </w:r>
      <w:proofErr w:type="gramEnd"/>
      <w:r w:rsidRPr="008D0E5E">
        <w:rPr>
          <w:sz w:val="12"/>
        </w:rPr>
        <w:t xml:space="preserve"> requires State parties to conduct all their activities in outer space ‘with due regard to the corresponding interests of all other States Parties’. </w:t>
      </w:r>
      <w:r w:rsidRPr="00874368">
        <w:rPr>
          <w:rStyle w:val="StyleUnderline"/>
          <w:highlight w:val="yellow"/>
        </w:rPr>
        <w:t xml:space="preserve">Without </w:t>
      </w:r>
      <w:r w:rsidRPr="00874368">
        <w:rPr>
          <w:rStyle w:val="StyleUnderline"/>
        </w:rPr>
        <w:t xml:space="preserve">specific </w:t>
      </w:r>
      <w:r w:rsidRPr="00874368">
        <w:rPr>
          <w:rStyle w:val="StyleUnderline"/>
          <w:highlight w:val="yellow"/>
        </w:rPr>
        <w:t>coordinating</w:t>
      </w:r>
      <w:r w:rsidRPr="00874368">
        <w:rPr>
          <w:rStyle w:val="StyleUnderline"/>
        </w:rPr>
        <w:t xml:space="preserve"> </w:t>
      </w:r>
      <w:r w:rsidRPr="00874368">
        <w:rPr>
          <w:rStyle w:val="StyleUnderline"/>
          <w:highlight w:val="yellow"/>
        </w:rPr>
        <w:t xml:space="preserve">rules, </w:t>
      </w:r>
      <w:r w:rsidRPr="000615AB">
        <w:rPr>
          <w:rStyle w:val="StyleUnderline"/>
          <w:b/>
          <w:bCs/>
          <w:highlight w:val="yellow"/>
        </w:rPr>
        <w:t>conflicts between multiple States are likely to</w:t>
      </w:r>
      <w:r w:rsidRPr="000615AB">
        <w:rPr>
          <w:rStyle w:val="StyleUnderline"/>
          <w:b/>
          <w:bCs/>
        </w:rPr>
        <w:t xml:space="preserve"> </w:t>
      </w:r>
      <w:r w:rsidRPr="000615AB">
        <w:rPr>
          <w:rStyle w:val="StyleUnderline"/>
          <w:b/>
          <w:bCs/>
          <w:highlight w:val="yellow"/>
        </w:rPr>
        <w:t>happen</w:t>
      </w:r>
      <w:r w:rsidRPr="00874368">
        <w:rPr>
          <w:rStyle w:val="StyleUnderline"/>
          <w:highlight w:val="yellow"/>
        </w:rPr>
        <w:t>. Private entities may</w:t>
      </w:r>
      <w:r w:rsidRPr="00874368">
        <w:rPr>
          <w:rStyle w:val="StyleUnderline"/>
        </w:rPr>
        <w:t xml:space="preserve"> choose to </w:t>
      </w:r>
      <w:r w:rsidRPr="00874368">
        <w:rPr>
          <w:rStyle w:val="StyleUnderline"/>
          <w:highlight w:val="yellow"/>
        </w:rPr>
        <w:t xml:space="preserve">arm themselves to safeguard their own interests. </w:t>
      </w:r>
      <w:r w:rsidRPr="00874368">
        <w:rPr>
          <w:rStyle w:val="StyleUnderline"/>
          <w:sz w:val="16"/>
          <w:szCs w:val="16"/>
          <w:u w:val="none"/>
        </w:rPr>
        <w:t>In extreme cases,</w:t>
      </w:r>
      <w:r w:rsidRPr="00874368">
        <w:rPr>
          <w:rStyle w:val="StyleUnderline"/>
        </w:rPr>
        <w:t xml:space="preserve"> </w:t>
      </w:r>
      <w:r w:rsidRPr="00874368">
        <w:rPr>
          <w:rStyle w:val="Emphasis"/>
          <w:highlight w:val="yellow"/>
        </w:rPr>
        <w:t>States may also protect them by placing w</w:t>
      </w:r>
      <w:r w:rsidRPr="000615AB">
        <w:rPr>
          <w:rStyle w:val="Emphasis"/>
          <w:highlight w:val="yellow"/>
        </w:rPr>
        <w:t>eapons of</w:t>
      </w:r>
      <w:r w:rsidRPr="00874368">
        <w:rPr>
          <w:rStyle w:val="Emphasis"/>
          <w:b w:val="0"/>
          <w:bCs/>
          <w:highlight w:val="yellow"/>
        </w:rPr>
        <w:t xml:space="preserve"> </w:t>
      </w:r>
      <w:r w:rsidRPr="00874368">
        <w:rPr>
          <w:rStyle w:val="Emphasis"/>
          <w:highlight w:val="yellow"/>
        </w:rPr>
        <w:t>m</w:t>
      </w:r>
      <w:r w:rsidRPr="000615AB">
        <w:rPr>
          <w:rStyle w:val="Emphasis"/>
          <w:highlight w:val="yellow"/>
        </w:rPr>
        <w:t xml:space="preserve">ass </w:t>
      </w:r>
      <w:r w:rsidRPr="00874368">
        <w:rPr>
          <w:rStyle w:val="Emphasis"/>
          <w:highlight w:val="yellow"/>
        </w:rPr>
        <w:t>d</w:t>
      </w:r>
      <w:r w:rsidRPr="000615AB">
        <w:rPr>
          <w:rStyle w:val="Emphasis"/>
          <w:highlight w:val="yellow"/>
        </w:rPr>
        <w:t>estruction</w:t>
      </w:r>
      <w:r w:rsidRPr="00874368">
        <w:rPr>
          <w:rStyle w:val="Emphasis"/>
          <w:highlight w:val="yellow"/>
        </w:rPr>
        <w:t xml:space="preserve"> in outer space</w:t>
      </w:r>
      <w:r w:rsidRPr="000D4DA1">
        <w:rPr>
          <w:rStyle w:val="Emphasis"/>
          <w:highlight w:val="yellow"/>
        </w:rPr>
        <w:t xml:space="preserve"> </w:t>
      </w:r>
      <w:r w:rsidRPr="008D0E5E">
        <w:rPr>
          <w:rStyle w:val="Emphasis"/>
          <w:b w:val="0"/>
          <w:bCs/>
          <w:sz w:val="12"/>
          <w:u w:val="none"/>
        </w:rPr>
        <w:t>if necessary [4]. As a result,</w:t>
      </w:r>
      <w:r w:rsidRPr="008D0E5E">
        <w:rPr>
          <w:rStyle w:val="Emphasis"/>
        </w:rPr>
        <w:t xml:space="preserve"> </w:t>
      </w:r>
      <w:r w:rsidRPr="000615AB">
        <w:rPr>
          <w:rStyle w:val="Emphasis"/>
          <w:b w:val="0"/>
          <w:bCs/>
        </w:rPr>
        <w:t>priority rights should not be absolute</w:t>
      </w:r>
      <w:r w:rsidRPr="00874368">
        <w:rPr>
          <w:rStyle w:val="Emphasis"/>
        </w:rPr>
        <w:t xml:space="preserve"> </w:t>
      </w:r>
      <w:r w:rsidRPr="008D0E5E">
        <w:rPr>
          <w:rStyle w:val="Emphasis"/>
          <w:b w:val="0"/>
          <w:bCs/>
          <w:sz w:val="12"/>
          <w:u w:val="none"/>
        </w:rPr>
        <w:t>but subjected to some arrangements. 7</w:t>
      </w:r>
    </w:p>
    <w:p w14:paraId="6F74CCED" w14:textId="77777777" w:rsidR="00F30D33" w:rsidRPr="00DF65BB" w:rsidRDefault="00F30D33" w:rsidP="00F30D33">
      <w:pPr>
        <w:pStyle w:val="Heading4"/>
        <w:spacing w:line="240" w:lineRule="auto"/>
        <w:rPr>
          <w:rFonts w:cs="Times New Roman"/>
        </w:rPr>
      </w:pPr>
      <w:r>
        <w:rPr>
          <w:rFonts w:cs="Times New Roman"/>
        </w:rPr>
        <w:t xml:space="preserve">By </w:t>
      </w:r>
      <w:proofErr w:type="spellStart"/>
      <w:proofErr w:type="gramStart"/>
      <w:r>
        <w:rPr>
          <w:rFonts w:cs="Times New Roman"/>
        </w:rPr>
        <w:t>it’s</w:t>
      </w:r>
      <w:proofErr w:type="spellEnd"/>
      <w:proofErr w:type="gramEnd"/>
      <w:r>
        <w:rPr>
          <w:rFonts w:cs="Times New Roman"/>
        </w:rPr>
        <w:t xml:space="preserve"> very nature, space warfare favors the aggressor – this means that any space conflict, no matter how small, would escalate to all out nuclear war</w:t>
      </w:r>
    </w:p>
    <w:p w14:paraId="6EE689AB" w14:textId="77777777" w:rsidR="00F30D33" w:rsidRPr="004B266D" w:rsidRDefault="00F30D33" w:rsidP="00F30D33">
      <w:pPr>
        <w:spacing w:line="240" w:lineRule="auto"/>
        <w:rPr>
          <w:b/>
          <w:bCs/>
          <w:sz w:val="26"/>
        </w:rPr>
      </w:pPr>
      <w:r w:rsidRPr="00A42713">
        <w:t xml:space="preserve">Laura </w:t>
      </w:r>
      <w:r w:rsidRPr="00A42713">
        <w:rPr>
          <w:rStyle w:val="Style13ptBold"/>
        </w:rPr>
        <w:t xml:space="preserve">Grego </w:t>
      </w:r>
      <w:r>
        <w:rPr>
          <w:rStyle w:val="Style13ptBold"/>
        </w:rPr>
        <w:t>writes in 20</w:t>
      </w:r>
      <w:r w:rsidRPr="00A42713">
        <w:rPr>
          <w:rStyle w:val="Style13ptBold"/>
        </w:rPr>
        <w:t>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7" w:history="1">
        <w:r w:rsidRPr="00A42713">
          <w:rPr>
            <w:rStyle w:val="Hyperlink"/>
          </w:rPr>
          <w:t>https://www.law.upenn.edu/live/files/7804-grego-space-and-crisis-stabilitypdf</w:t>
        </w:r>
      </w:hyperlink>
    </w:p>
    <w:p w14:paraId="1D3C62C7" w14:textId="77777777" w:rsidR="00F30D33" w:rsidRPr="00A04FAB" w:rsidRDefault="00F30D33" w:rsidP="00F30D33">
      <w:pPr>
        <w:spacing w:line="240" w:lineRule="auto"/>
        <w:rPr>
          <w:sz w:val="16"/>
        </w:rPr>
      </w:pPr>
      <w:r w:rsidRPr="00A42713">
        <w:rPr>
          <w:sz w:val="16"/>
        </w:rPr>
        <w:t xml:space="preserve">Why </w:t>
      </w:r>
      <w:r w:rsidRPr="000D4DA1">
        <w:rPr>
          <w:rStyle w:val="Emphasis"/>
          <w:highlight w:val="yellow"/>
        </w:rPr>
        <w:t>space is a</w:t>
      </w:r>
      <w:r w:rsidRPr="00A42713">
        <w:rPr>
          <w:rStyle w:val="Emphasis"/>
        </w:rPr>
        <w:t xml:space="preserve"> </w:t>
      </w:r>
      <w:r w:rsidRPr="00874368">
        <w:rPr>
          <w:rStyle w:val="Emphasis"/>
          <w:highlight w:val="yellow"/>
        </w:rPr>
        <w:t>particular</w:t>
      </w:r>
      <w:r w:rsidRPr="00A42713">
        <w:rPr>
          <w:rStyle w:val="Emphasis"/>
        </w:rPr>
        <w:t xml:space="preserve"> </w:t>
      </w:r>
      <w:r w:rsidRPr="000D4DA1">
        <w:rPr>
          <w:rStyle w:val="Emphasis"/>
          <w:highlight w:val="yellow"/>
        </w:rPr>
        <w:t>problem for crisis stability</w:t>
      </w:r>
      <w:r>
        <w:rPr>
          <w:sz w:val="16"/>
        </w:rPr>
        <w:t xml:space="preserve"> </w:t>
      </w:r>
      <w:proofErr w:type="gramStart"/>
      <w:r w:rsidRPr="00A42713">
        <w:rPr>
          <w:sz w:val="16"/>
        </w:rPr>
        <w:t>For</w:t>
      </w:r>
      <w:proofErr w:type="gramEnd"/>
      <w:r w:rsidRPr="00A42713">
        <w:rPr>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r>
        <w:rPr>
          <w:sz w:val="16"/>
        </w:rPr>
        <w:t xml:space="preserve"> </w:t>
      </w:r>
      <w:r w:rsidRPr="00A42713">
        <w:rPr>
          <w:sz w:val="16"/>
        </w:rPr>
        <w:t>The vulnerability of satellites and first strike incentives</w:t>
      </w:r>
      <w:r>
        <w:rPr>
          <w:sz w:val="16"/>
        </w:rPr>
        <w:t xml:space="preserve"> </w:t>
      </w:r>
      <w:r w:rsidRPr="000D4DA1">
        <w:rPr>
          <w:rStyle w:val="StyleUnderline"/>
          <w:highlight w:val="yellow"/>
        </w:rPr>
        <w:t>Satellites are</w:t>
      </w:r>
      <w:r w:rsidRPr="00A42713">
        <w:rPr>
          <w:rStyle w:val="StyleUnderline"/>
        </w:rPr>
        <w:t xml:space="preserve"> inherently </w:t>
      </w:r>
      <w:r w:rsidRPr="00874368">
        <w:rPr>
          <w:rStyle w:val="StyleUnderline"/>
          <w:highlight w:val="yellow"/>
        </w:rPr>
        <w:t xml:space="preserve">fragile and difficult </w:t>
      </w:r>
      <w:r w:rsidRPr="000D4DA1">
        <w:rPr>
          <w:rStyle w:val="StyleUnderline"/>
          <w:highlight w:val="yellow"/>
        </w:rPr>
        <w:t>to protect</w:t>
      </w:r>
      <w:r w:rsidRPr="00A42713">
        <w:rPr>
          <w:sz w:val="16"/>
        </w:rPr>
        <w:t xml:space="preserve">; in the language of strategic planners, </w:t>
      </w:r>
      <w:r w:rsidRPr="000D4DA1">
        <w:rPr>
          <w:rStyle w:val="StyleUnderline"/>
          <w:highlight w:val="yellow"/>
        </w:rPr>
        <w:t>space is</w:t>
      </w:r>
      <w:r w:rsidRPr="00A42713">
        <w:rPr>
          <w:rStyle w:val="StyleUnderline"/>
        </w:rPr>
        <w:t xml:space="preserve"> </w:t>
      </w:r>
      <w:r w:rsidRPr="00874368">
        <w:rPr>
          <w:rStyle w:val="StyleUnderline"/>
          <w:highlight w:val="yellow"/>
        </w:rPr>
        <w:t>an</w:t>
      </w:r>
      <w:r w:rsidRPr="00A42713">
        <w:rPr>
          <w:sz w:val="16"/>
        </w:rPr>
        <w:t xml:space="preserve"> </w:t>
      </w:r>
      <w:r w:rsidRPr="000D4DA1">
        <w:rPr>
          <w:rStyle w:val="Emphasis"/>
          <w:highlight w:val="yellow"/>
        </w:rPr>
        <w:t>“offense-dominant”</w:t>
      </w:r>
      <w:r w:rsidRPr="00A42713">
        <w:rPr>
          <w:sz w:val="16"/>
        </w:rPr>
        <w:t xml:space="preserve"> </w:t>
      </w:r>
      <w:r w:rsidRPr="00874368">
        <w:rPr>
          <w:rStyle w:val="StyleUnderline"/>
          <w:highlight w:val="yellow"/>
        </w:rPr>
        <w:t>regime</w:t>
      </w:r>
      <w:r w:rsidRPr="00A42713">
        <w:rPr>
          <w:sz w:val="16"/>
        </w:rPr>
        <w:t xml:space="preserve">. </w:t>
      </w:r>
      <w:r w:rsidRPr="00874368">
        <w:rPr>
          <w:rStyle w:val="StyleUnderline"/>
          <w:highlight w:val="yellow"/>
        </w:rPr>
        <w:t>This can lead</w:t>
      </w:r>
      <w:r w:rsidRPr="00A42713">
        <w:rPr>
          <w:sz w:val="16"/>
        </w:rPr>
        <w:t xml:space="preserve"> to a number of </w:t>
      </w:r>
      <w:r w:rsidRPr="000D4DA1">
        <w:rPr>
          <w:rStyle w:val="StyleUnderline"/>
          <w:highlight w:val="yellow"/>
        </w:rPr>
        <w:t xml:space="preserve">pressures to strike first </w:t>
      </w:r>
      <w:r w:rsidRPr="000615AB">
        <w:rPr>
          <w:rStyle w:val="StyleUnderline"/>
          <w:b/>
          <w:bCs/>
          <w:highlight w:val="yellow"/>
        </w:rPr>
        <w:t>that</w:t>
      </w:r>
      <w:r w:rsidRPr="000D4DA1">
        <w:rPr>
          <w:rStyle w:val="StyleUnderline"/>
          <w:highlight w:val="yellow"/>
        </w:rPr>
        <w:t xml:space="preserve"> </w:t>
      </w:r>
      <w:proofErr w:type="gramStart"/>
      <w:r w:rsidRPr="000D4DA1">
        <w:rPr>
          <w:rStyle w:val="Emphasis"/>
          <w:highlight w:val="yellow"/>
        </w:rPr>
        <w:t>don‘</w:t>
      </w:r>
      <w:proofErr w:type="gramEnd"/>
      <w:r w:rsidRPr="000D4DA1">
        <w:rPr>
          <w:rStyle w:val="Emphasis"/>
          <w:highlight w:val="yellow"/>
        </w:rPr>
        <w:t>t exist for other</w:t>
      </w:r>
      <w:r w:rsidRPr="00A42713">
        <w:rPr>
          <w:rStyle w:val="Emphasis"/>
        </w:rPr>
        <w:t xml:space="preserve">, </w:t>
      </w:r>
      <w:r w:rsidRPr="000615AB">
        <w:rPr>
          <w:rStyle w:val="Emphasis"/>
          <w:b w:val="0"/>
          <w:bCs/>
        </w:rPr>
        <w:t>better-protected</w:t>
      </w:r>
      <w:r w:rsidRPr="00A42713">
        <w:rPr>
          <w:rStyle w:val="Emphasis"/>
        </w:rPr>
        <w:t xml:space="preserve"> </w:t>
      </w:r>
      <w:r w:rsidRPr="000D4DA1">
        <w:rPr>
          <w:rStyle w:val="Emphasis"/>
          <w:highlight w:val="yellow"/>
        </w:rPr>
        <w:t>domains</w:t>
      </w:r>
      <w:r w:rsidRPr="00A42713">
        <w:rPr>
          <w:sz w:val="16"/>
        </w:rPr>
        <w:t xml:space="preserve">. </w:t>
      </w:r>
      <w:r w:rsidRPr="00874368">
        <w:rPr>
          <w:u w:val="single"/>
        </w:rPr>
        <w:t xml:space="preserve">Satellites travel on predictable orbits, and many pass repeatedly over all of the </w:t>
      </w:r>
      <w:proofErr w:type="gramStart"/>
      <w:r w:rsidRPr="00874368">
        <w:rPr>
          <w:u w:val="single"/>
        </w:rPr>
        <w:t>earth‘</w:t>
      </w:r>
      <w:proofErr w:type="gramEnd"/>
      <w:r w:rsidRPr="00874368">
        <w:rPr>
          <w:u w:val="single"/>
        </w:rPr>
        <w:t xml:space="preserve">s nations. </w:t>
      </w:r>
      <w:proofErr w:type="gramStart"/>
      <w:r w:rsidRPr="00874368">
        <w:rPr>
          <w:u w:val="single"/>
        </w:rPr>
        <w:t>Low-earth</w:t>
      </w:r>
      <w:proofErr w:type="gramEnd"/>
      <w:r w:rsidRPr="00874368">
        <w:rPr>
          <w:u w:val="single"/>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874368">
        <w:rPr>
          <w:u w:val="single"/>
        </w:rPr>
        <w:t>satellites‘ ability</w:t>
      </w:r>
      <w:proofErr w:type="gramEnd"/>
      <w:r w:rsidRPr="00874368">
        <w:rPr>
          <w:u w:val="single"/>
        </w:rPr>
        <w:t xml:space="preserve"> to move away from threats. And so, these very </w:t>
      </w:r>
      <w:r w:rsidRPr="00874368">
        <w:rPr>
          <w:highlight w:val="yellow"/>
          <w:u w:val="single"/>
        </w:rPr>
        <w:t xml:space="preserve">valuable satellites are also </w:t>
      </w:r>
      <w:r w:rsidRPr="004B266D">
        <w:rPr>
          <w:b/>
          <w:bCs/>
          <w:u w:val="single"/>
        </w:rPr>
        <w:t xml:space="preserve">inherently </w:t>
      </w:r>
      <w:r w:rsidRPr="000615AB">
        <w:rPr>
          <w:b/>
          <w:bCs/>
          <w:highlight w:val="yellow"/>
          <w:u w:val="single"/>
        </w:rPr>
        <w:t>vulnerable</w:t>
      </w:r>
      <w:r w:rsidRPr="00874368">
        <w:rPr>
          <w:highlight w:val="yellow"/>
          <w:u w:val="single"/>
        </w:rPr>
        <w:t xml:space="preserve"> and</w:t>
      </w:r>
      <w:r w:rsidRPr="00874368">
        <w:rPr>
          <w:u w:val="single"/>
        </w:rPr>
        <w:t xml:space="preserve"> may </w:t>
      </w:r>
      <w:r w:rsidRPr="00874368">
        <w:rPr>
          <w:highlight w:val="yellow"/>
          <w:u w:val="single"/>
        </w:rPr>
        <w:t>present as attractive targets</w:t>
      </w:r>
      <w:r w:rsidRPr="00874368">
        <w:rPr>
          <w:u w:val="single"/>
        </w:rPr>
        <w:t xml:space="preserve">. Thus, </w:t>
      </w:r>
      <w:r w:rsidRPr="00874368">
        <w:rPr>
          <w:rStyle w:val="StyleUnderline"/>
          <w:highlight w:val="yellow"/>
        </w:rPr>
        <w:t xml:space="preserve">an actor with </w:t>
      </w:r>
      <w:r w:rsidRPr="00F30D33">
        <w:rPr>
          <w:rStyle w:val="StyleUnderline"/>
        </w:rPr>
        <w:t xml:space="preserve">substantial </w:t>
      </w:r>
      <w:r w:rsidRPr="00874368">
        <w:rPr>
          <w:rStyle w:val="StyleUnderline"/>
          <w:highlight w:val="yellow"/>
        </w:rPr>
        <w:t>dependence on space has an incentive to strike first if hostilities look probable</w:t>
      </w:r>
      <w:r w:rsidRPr="00874368">
        <w:rPr>
          <w:highlight w:val="yellow"/>
          <w:u w:val="single"/>
        </w:rPr>
        <w:t xml:space="preserve">, </w:t>
      </w:r>
      <w:r w:rsidRPr="00874368">
        <w:rPr>
          <w:rStyle w:val="StyleUnderline"/>
          <w:highlight w:val="yellow"/>
        </w:rPr>
        <w:t>to ensure</w:t>
      </w:r>
      <w:r w:rsidRPr="00874368">
        <w:rPr>
          <w:u w:val="single"/>
        </w:rPr>
        <w:t xml:space="preserve"> these </w:t>
      </w:r>
      <w:r w:rsidRPr="00F30D33">
        <w:rPr>
          <w:rStyle w:val="StyleUnderline"/>
        </w:rPr>
        <w:t xml:space="preserve">valuable </w:t>
      </w:r>
      <w:r w:rsidRPr="00874368">
        <w:rPr>
          <w:rStyle w:val="StyleUnderline"/>
          <w:highlight w:val="yellow"/>
        </w:rPr>
        <w:t>assets are not lost</w:t>
      </w:r>
      <w:r w:rsidRPr="00874368">
        <w:rPr>
          <w:u w:val="single"/>
        </w:rPr>
        <w:t xml:space="preserve">. </w:t>
      </w:r>
      <w:r w:rsidRPr="00874368">
        <w:rPr>
          <w:rStyle w:val="Emphasis"/>
          <w:highlight w:val="yellow"/>
        </w:rPr>
        <w:t>Even if</w:t>
      </w:r>
      <w:r w:rsidRPr="00874368">
        <w:rPr>
          <w:u w:val="single"/>
        </w:rPr>
        <w:t xml:space="preserve"> both (</w:t>
      </w:r>
      <w:proofErr w:type="gramStart"/>
      <w:r w:rsidRPr="00874368">
        <w:rPr>
          <w:u w:val="single"/>
        </w:rPr>
        <w:t>or</w:t>
      </w:r>
      <w:proofErr w:type="gramEnd"/>
      <w:r w:rsidRPr="00874368">
        <w:rPr>
          <w:u w:val="single"/>
        </w:rPr>
        <w:t xml:space="preserve"> </w:t>
      </w:r>
      <w:r w:rsidRPr="000615AB">
        <w:rPr>
          <w:rStyle w:val="StyleUnderline"/>
          <w:b/>
          <w:bCs/>
          <w:highlight w:val="yellow"/>
        </w:rPr>
        <w:t>all</w:t>
      </w:r>
      <w:r w:rsidRPr="00874368">
        <w:rPr>
          <w:u w:val="single"/>
        </w:rPr>
        <w:t xml:space="preserve">) </w:t>
      </w:r>
      <w:r w:rsidRPr="000615AB">
        <w:rPr>
          <w:rStyle w:val="StyleUnderline"/>
          <w:b/>
          <w:bCs/>
          <w:highlight w:val="yellow"/>
        </w:rPr>
        <w:t>sides</w:t>
      </w:r>
      <w:r w:rsidRPr="00874368">
        <w:rPr>
          <w:u w:val="single"/>
        </w:rPr>
        <w:t xml:space="preserve"> in a conflict </w:t>
      </w:r>
      <w:r w:rsidRPr="000615AB">
        <w:rPr>
          <w:rStyle w:val="StyleUnderline"/>
          <w:b/>
          <w:bCs/>
          <w:highlight w:val="yellow"/>
        </w:rPr>
        <w:t>prefer not to engage in war</w:t>
      </w:r>
      <w:r w:rsidRPr="000615AB">
        <w:rPr>
          <w:b/>
          <w:bCs/>
          <w:u w:val="single"/>
        </w:rPr>
        <w:t xml:space="preserve">, </w:t>
      </w:r>
      <w:r w:rsidRPr="000615AB">
        <w:rPr>
          <w:b/>
          <w:bCs/>
          <w:highlight w:val="yellow"/>
          <w:u w:val="single"/>
        </w:rPr>
        <w:t>this weakness</w:t>
      </w:r>
      <w:r w:rsidRPr="00874368">
        <w:rPr>
          <w:u w:val="single"/>
        </w:rPr>
        <w:t xml:space="preserve"> may </w:t>
      </w:r>
      <w:r w:rsidRPr="000615AB">
        <w:rPr>
          <w:b/>
          <w:bCs/>
          <w:highlight w:val="yellow"/>
          <w:u w:val="single"/>
        </w:rPr>
        <w:t>provide an incentive to approach it</w:t>
      </w:r>
      <w:r w:rsidRPr="00874368">
        <w:rPr>
          <w:u w:val="single"/>
        </w:rPr>
        <w:t xml:space="preserve"> closely </w:t>
      </w:r>
      <w:r w:rsidRPr="000615AB">
        <w:rPr>
          <w:b/>
          <w:bCs/>
          <w:highlight w:val="yellow"/>
          <w:u w:val="single"/>
        </w:rPr>
        <w:t>anyway</w:t>
      </w:r>
      <w:r w:rsidRPr="00A42713">
        <w:rPr>
          <w:sz w:val="16"/>
        </w:rPr>
        <w:t>.</w:t>
      </w:r>
      <w:r>
        <w:rPr>
          <w:sz w:val="16"/>
        </w:rPr>
        <w:t xml:space="preserve"> </w:t>
      </w:r>
      <w:r w:rsidRPr="00A42713">
        <w:rPr>
          <w:sz w:val="16"/>
        </w:rPr>
        <w:t>A RAND Corporation monograph commissioned by the Air Force15 described the issue this way:</w:t>
      </w:r>
      <w:r>
        <w:rPr>
          <w:sz w:val="16"/>
        </w:rPr>
        <w:t xml:space="preserve"> </w:t>
      </w: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r>
        <w:rPr>
          <w:sz w:val="16"/>
        </w:rPr>
        <w:t xml:space="preserve"> </w:t>
      </w: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0D4DA1">
        <w:rPr>
          <w:rStyle w:val="StyleUnderline"/>
          <w:highlight w:val="yellow"/>
        </w:rPr>
        <w:t>any actor for which</w:t>
      </w:r>
      <w:r w:rsidRPr="00A42713">
        <w:rPr>
          <w:sz w:val="16"/>
        </w:rPr>
        <w:t xml:space="preserve"> satellites or </w:t>
      </w:r>
      <w:r w:rsidRPr="000D4DA1">
        <w:rPr>
          <w:rStyle w:val="StyleUnderline"/>
          <w:highlight w:val="yellow"/>
        </w:rPr>
        <w:t>space</w:t>
      </w:r>
      <w:r w:rsidRPr="00A42713">
        <w:rPr>
          <w:rStyle w:val="StyleUnderline"/>
        </w:rPr>
        <w:t>-</w:t>
      </w:r>
      <w:r w:rsidRPr="00874368">
        <w:rPr>
          <w:rStyle w:val="StyleUnderline"/>
          <w:highlight w:val="yellow"/>
        </w:rPr>
        <w:t>based</w:t>
      </w:r>
      <w:r w:rsidRPr="00A42713">
        <w:rPr>
          <w:rStyle w:val="StyleUnderline"/>
        </w:rPr>
        <w:t xml:space="preserve"> </w:t>
      </w:r>
      <w:r w:rsidRPr="000D4DA1">
        <w:rPr>
          <w:rStyle w:val="StyleUnderline"/>
          <w:highlight w:val="yellow"/>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0D4DA1">
        <w:rPr>
          <w:rStyle w:val="StyleUnderline"/>
          <w:highlight w:val="yellow"/>
        </w:rPr>
        <w:t xml:space="preserve">will feel </w:t>
      </w:r>
      <w:r w:rsidRPr="000D4DA1">
        <w:rPr>
          <w:rStyle w:val="Emphasis"/>
          <w:highlight w:val="yellow"/>
        </w:rPr>
        <w:t>“use it or lose it”</w:t>
      </w:r>
      <w:r w:rsidRPr="000D4DA1">
        <w:rPr>
          <w:rStyle w:val="StyleUnderline"/>
          <w:highlight w:val="yellow"/>
        </w:rPr>
        <w:t xml:space="preserve"> pressure</w:t>
      </w:r>
      <w:r w:rsidRPr="00A42713">
        <w:rPr>
          <w:sz w:val="16"/>
        </w:rPr>
        <w:t xml:space="preserve"> because of the inherent vulnerability of satellites.</w:t>
      </w:r>
      <w:r>
        <w:rPr>
          <w:sz w:val="16"/>
        </w:rPr>
        <w:t xml:space="preserve"> </w:t>
      </w:r>
      <w:r w:rsidRPr="00A42713">
        <w:rPr>
          <w:sz w:val="16"/>
        </w:rPr>
        <w:t>Short timelines and difficulty of attribution</w:t>
      </w:r>
      <w:r>
        <w:rPr>
          <w:sz w:val="16"/>
        </w:rPr>
        <w:t xml:space="preserve"> </w:t>
      </w:r>
      <w:proofErr w:type="gramStart"/>
      <w:r w:rsidRPr="00A42713">
        <w:rPr>
          <w:sz w:val="16"/>
        </w:rPr>
        <w:t>The</w:t>
      </w:r>
      <w:proofErr w:type="gramEnd"/>
      <w:r w:rsidRPr="00A42713">
        <w:rPr>
          <w:sz w:val="16"/>
        </w:rPr>
        <w:t xml:space="preserve"> </w:t>
      </w:r>
      <w:r w:rsidRPr="000D4DA1">
        <w:rPr>
          <w:rStyle w:val="Emphasis"/>
          <w:highlight w:val="yellow"/>
        </w:rPr>
        <w:t>compressed timelines</w:t>
      </w:r>
      <w:r w:rsidRPr="00A42713">
        <w:rPr>
          <w:sz w:val="16"/>
        </w:rPr>
        <w:t xml:space="preserve"> characteristic </w:t>
      </w:r>
      <w:r w:rsidRPr="00874368">
        <w:rPr>
          <w:rStyle w:val="StyleUnderline"/>
          <w:highlight w:val="yellow"/>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0615AB">
        <w:rPr>
          <w:rStyle w:val="StyleUnderline"/>
          <w:b/>
          <w:bCs/>
          <w:highlight w:val="yellow"/>
        </w:rPr>
        <w:t>couples dangerously</w:t>
      </w:r>
      <w:r w:rsidRPr="00A42713">
        <w:rPr>
          <w:rStyle w:val="StyleUnderline"/>
        </w:rPr>
        <w:t xml:space="preserve"> </w:t>
      </w:r>
      <w:r w:rsidRPr="000D4DA1">
        <w:rPr>
          <w:rStyle w:val="StyleUnderline"/>
          <w:highlight w:val="yellow"/>
        </w:rPr>
        <w:t>with</w:t>
      </w:r>
      <w:r w:rsidRPr="00A42713">
        <w:rPr>
          <w:sz w:val="16"/>
        </w:rPr>
        <w:t xml:space="preserve"> the </w:t>
      </w:r>
      <w:r w:rsidRPr="00A42713">
        <w:rPr>
          <w:rStyle w:val="StyleUnderline"/>
        </w:rPr>
        <w:t xml:space="preserve">inherent </w:t>
      </w:r>
      <w:r w:rsidRPr="000D4DA1">
        <w:rPr>
          <w:rStyle w:val="StyleUnderline"/>
          <w:highlight w:val="yellow"/>
        </w:rPr>
        <w:t>difficulty of determining</w:t>
      </w:r>
      <w:r w:rsidRPr="00A42713">
        <w:rPr>
          <w:rStyle w:val="StyleUnderline"/>
        </w:rPr>
        <w:t xml:space="preserve"> </w:t>
      </w:r>
      <w:r w:rsidRPr="00874368">
        <w:rPr>
          <w:rStyle w:val="StyleUnderline"/>
          <w:highlight w:val="yellow"/>
        </w:rPr>
        <w:t>the</w:t>
      </w:r>
      <w:r w:rsidRPr="00A42713">
        <w:rPr>
          <w:rStyle w:val="StyleUnderline"/>
        </w:rPr>
        <w:t xml:space="preserve"> </w:t>
      </w:r>
      <w:r w:rsidRPr="000D4DA1">
        <w:rPr>
          <w:rStyle w:val="StyleUnderline"/>
          <w:highlight w:val="yellow"/>
        </w:rPr>
        <w:t>causes of satellite degradation</w:t>
      </w:r>
      <w:r w:rsidRPr="00A42713">
        <w:rPr>
          <w:sz w:val="16"/>
        </w:rPr>
        <w:t xml:space="preserve">, </w:t>
      </w:r>
      <w:r w:rsidRPr="00874368">
        <w:rPr>
          <w:rStyle w:val="StyleUnderline"/>
          <w:highlight w:val="yellow"/>
        </w:rPr>
        <w:t xml:space="preserve">whether malicious or </w:t>
      </w:r>
      <w:r w:rsidRPr="000615AB">
        <w:rPr>
          <w:rStyle w:val="StyleUnderline"/>
        </w:rPr>
        <w:t xml:space="preserve">from </w:t>
      </w:r>
      <w:r w:rsidRPr="00874368">
        <w:rPr>
          <w:rStyle w:val="StyleUnderline"/>
          <w:highlight w:val="yellow"/>
        </w:rPr>
        <w:t xml:space="preserve">natural </w:t>
      </w:r>
      <w:r w:rsidRPr="000615AB">
        <w:rPr>
          <w:rStyle w:val="StyleUnderline"/>
        </w:rPr>
        <w:t>causes</w:t>
      </w:r>
      <w:r w:rsidRPr="00A42713">
        <w:rPr>
          <w:rStyle w:val="StyleUnderline"/>
        </w:rPr>
        <w:t>, in a timely way</w:t>
      </w:r>
      <w:r w:rsidRPr="00A42713">
        <w:rPr>
          <w:sz w:val="16"/>
        </w:rPr>
        <w:t>.</w:t>
      </w:r>
      <w:r>
        <w:rPr>
          <w:sz w:val="16"/>
        </w:rPr>
        <w:t xml:space="preserve"> </w:t>
      </w: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r>
        <w:rPr>
          <w:sz w:val="16"/>
        </w:rPr>
        <w:t xml:space="preserve"> </w:t>
      </w:r>
      <w:r w:rsidRPr="00A42713">
        <w:rPr>
          <w:sz w:val="16"/>
        </w:rPr>
        <w:t xml:space="preserve">In the past, when fewer actors had access to satellite-disrupting technologies, satellite failures were usually ascribed to “natural” causes. But </w:t>
      </w:r>
      <w:r w:rsidRPr="00874368">
        <w:rPr>
          <w:u w:val="single"/>
        </w:rPr>
        <w:t xml:space="preserve">increasingly, even during times of peace operators may assume malicious intent. More to the point, </w:t>
      </w:r>
      <w:r w:rsidRPr="000615AB">
        <w:rPr>
          <w:b/>
          <w:bCs/>
          <w:highlight w:val="yellow"/>
          <w:u w:val="single"/>
        </w:rPr>
        <w:t>in a crisis when the costs of inaction may be</w:t>
      </w:r>
      <w:r w:rsidRPr="00874368">
        <w:rPr>
          <w:u w:val="single"/>
        </w:rPr>
        <w:t xml:space="preserve"> perceived to be </w:t>
      </w:r>
      <w:r w:rsidRPr="000615AB">
        <w:rPr>
          <w:b/>
          <w:bCs/>
          <w:highlight w:val="yellow"/>
          <w:u w:val="single"/>
        </w:rPr>
        <w:t>costly, there is an incentive to choose the worst-case interpretation of events even if</w:t>
      </w:r>
      <w:r w:rsidRPr="00874368">
        <w:rPr>
          <w:u w:val="single"/>
        </w:rPr>
        <w:t xml:space="preserve"> the </w:t>
      </w:r>
      <w:r w:rsidRPr="000615AB">
        <w:rPr>
          <w:b/>
          <w:bCs/>
          <w:highlight w:val="yellow"/>
          <w:u w:val="single"/>
        </w:rPr>
        <w:t>information is incomplete</w:t>
      </w:r>
      <w:r w:rsidRPr="00874368">
        <w:rPr>
          <w:u w:val="single"/>
        </w:rPr>
        <w:t xml:space="preserve"> or inconclusive.</w:t>
      </w:r>
      <w:r>
        <w:rPr>
          <w:sz w:val="16"/>
        </w:rPr>
        <w:t xml:space="preserve"> </w:t>
      </w:r>
      <w:r w:rsidRPr="00A42713">
        <w:rPr>
          <w:sz w:val="16"/>
        </w:rPr>
        <w:t>Entanglement of strategic and tactical missions</w:t>
      </w:r>
      <w:r>
        <w:rPr>
          <w:sz w:val="16"/>
        </w:rPr>
        <w:t xml:space="preserve"> </w:t>
      </w: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r>
        <w:rPr>
          <w:sz w:val="16"/>
        </w:rPr>
        <w:t xml:space="preserve"> </w:t>
      </w:r>
      <w:r w:rsidRPr="00A42713">
        <w:rPr>
          <w:sz w:val="16"/>
        </w:rPr>
        <w:t xml:space="preserve">However, </w:t>
      </w:r>
      <w:r w:rsidRPr="00A42713">
        <w:rPr>
          <w:rStyle w:val="StyleUnderline"/>
        </w:rPr>
        <w:t xml:space="preserve">where </w:t>
      </w:r>
      <w:r w:rsidRPr="00874368">
        <w:rPr>
          <w:rStyle w:val="StyleUnderline"/>
          <w:highlight w:val="yellow"/>
        </w:rPr>
        <w:t>the lines</w:t>
      </w:r>
      <w:r w:rsidRPr="00874368">
        <w:rPr>
          <w:rStyle w:val="StyleUnderline"/>
        </w:rPr>
        <w:t xml:space="preserve"> </w:t>
      </w:r>
      <w:r w:rsidRPr="00A42713">
        <w:rPr>
          <w:rStyle w:val="StyleUnderline"/>
        </w:rPr>
        <w:t xml:space="preserve">between strategic satellite missions and other </w:t>
      </w:r>
      <w:r w:rsidRPr="00874368">
        <w:rPr>
          <w:rStyle w:val="StyleUnderline"/>
        </w:rPr>
        <w:t xml:space="preserve">missions </w:t>
      </w:r>
      <w:r w:rsidRPr="00874368">
        <w:rPr>
          <w:rStyle w:val="StyleUnderline"/>
          <w:highlight w:val="yellow"/>
        </w:rPr>
        <w:t xml:space="preserve">are </w:t>
      </w:r>
      <w:r w:rsidRPr="000615AB">
        <w:rPr>
          <w:rStyle w:val="Emphasis"/>
          <w:b w:val="0"/>
          <w:bCs/>
          <w:highlight w:val="yellow"/>
        </w:rPr>
        <w:t>blurred</w:t>
      </w:r>
      <w:r w:rsidRPr="00874368">
        <w:rPr>
          <w:sz w:val="16"/>
          <w:highlight w:val="yellow"/>
        </w:rPr>
        <w:t>,</w:t>
      </w:r>
      <w:r w:rsidRPr="00A42713">
        <w:rPr>
          <w:sz w:val="16"/>
        </w:rPr>
        <w:t xml:space="preserve"> these norms can be weakened. For example, the </w:t>
      </w:r>
      <w:r w:rsidRPr="000D4DA1">
        <w:rPr>
          <w:rStyle w:val="StyleUnderline"/>
          <w:highlight w:val="yellow"/>
        </w:rPr>
        <w:t xml:space="preserve">satellites </w:t>
      </w:r>
      <w:r w:rsidRPr="00874368">
        <w:rPr>
          <w:rStyle w:val="StyleUnderline"/>
          <w:highlight w:val="yellow"/>
        </w:rPr>
        <w:t>that</w:t>
      </w:r>
      <w:r w:rsidRPr="00874368">
        <w:rPr>
          <w:rStyle w:val="StyleUnderline"/>
        </w:rPr>
        <w:t xml:space="preserve"> </w:t>
      </w:r>
      <w:r w:rsidRPr="000D4DA1">
        <w:rPr>
          <w:rStyle w:val="StyleUnderline"/>
          <w:highlight w:val="yellow"/>
        </w:rPr>
        <w:t xml:space="preserve">provide </w:t>
      </w:r>
      <w:r w:rsidRPr="000615AB">
        <w:rPr>
          <w:rStyle w:val="Emphasis"/>
          <w:b w:val="0"/>
          <w:bCs/>
          <w:highlight w:val="yellow"/>
        </w:rPr>
        <w:t>early warning</w:t>
      </w:r>
      <w:r w:rsidRPr="000D4DA1">
        <w:rPr>
          <w:rStyle w:val="StyleUnderline"/>
          <w:highlight w:val="yellow"/>
        </w:rPr>
        <w:t xml:space="preserve"> </w:t>
      </w:r>
      <w:r w:rsidRPr="00874368">
        <w:rPr>
          <w:rStyle w:val="StyleUnderline"/>
          <w:highlight w:val="yellow"/>
        </w:rPr>
        <w:t xml:space="preserve">of ballistic missile launch </w:t>
      </w:r>
      <w:r w:rsidRPr="000D4DA1">
        <w:rPr>
          <w:rStyle w:val="StyleUnderline"/>
          <w:highlight w:val="yellow"/>
        </w:rPr>
        <w:t xml:space="preserve">are associated with </w:t>
      </w:r>
      <w:r w:rsidRPr="000615AB">
        <w:rPr>
          <w:rStyle w:val="Emphasis"/>
          <w:b w:val="0"/>
          <w:bCs/>
          <w:highlight w:val="yellow"/>
        </w:rPr>
        <w:t>nuclear deterrent</w:t>
      </w:r>
      <w:r w:rsidRPr="00A42713">
        <w:rPr>
          <w:rStyle w:val="StyleUnderline"/>
        </w:rPr>
        <w:t xml:space="preserve"> </w:t>
      </w:r>
      <w:r w:rsidRPr="00874368">
        <w:rPr>
          <w:rStyle w:val="StyleUnderline"/>
          <w:highlight w:val="yellow"/>
        </w:rPr>
        <w:t>posture</w:t>
      </w:r>
      <w:r w:rsidRPr="00A42713">
        <w:rPr>
          <w:sz w:val="16"/>
        </w:rPr>
        <w:t xml:space="preserve">, </w:t>
      </w:r>
      <w:r w:rsidRPr="000D4DA1">
        <w:rPr>
          <w:rStyle w:val="StyleUnderline"/>
          <w:highlight w:val="yellow"/>
        </w:rPr>
        <w:t xml:space="preserve">but also are </w:t>
      </w:r>
      <w:r w:rsidRPr="00A42713">
        <w:rPr>
          <w:rStyle w:val="StyleUnderline"/>
        </w:rPr>
        <w:t xml:space="preserve">critical </w:t>
      </w:r>
      <w:r w:rsidRPr="00874368">
        <w:rPr>
          <w:rStyle w:val="StyleUnderline"/>
          <w:highlight w:val="yellow"/>
        </w:rPr>
        <w:t>sensors</w:t>
      </w:r>
      <w:r w:rsidRPr="00A42713">
        <w:rPr>
          <w:rStyle w:val="StyleUnderline"/>
        </w:rPr>
        <w:t xml:space="preserve"> </w:t>
      </w:r>
      <w:r w:rsidRPr="000D4DA1">
        <w:rPr>
          <w:rStyle w:val="StyleUnderline"/>
          <w:highlight w:val="yellow"/>
        </w:rPr>
        <w:t xml:space="preserve">for </w:t>
      </w:r>
      <w:r w:rsidRPr="000615AB">
        <w:rPr>
          <w:rStyle w:val="Emphasis"/>
          <w:b w:val="0"/>
          <w:bCs/>
          <w:highlight w:val="yellow"/>
        </w:rPr>
        <w:t>missile defenses</w:t>
      </w:r>
      <w:r w:rsidRPr="00A42713">
        <w:rPr>
          <w:sz w:val="16"/>
        </w:rPr>
        <w:t xml:space="preserve">. Strategic surveillance and missile warning satellites also support efforts to locate and destroy mobile conventional missile launchers. </w:t>
      </w:r>
      <w:r w:rsidRPr="004B266D">
        <w:rPr>
          <w:rStyle w:val="StyleUnderline"/>
        </w:rPr>
        <w:t>Interfering with an early warning sensor satellite might be intended to dissuade an adversary from using nuclear weapons</w:t>
      </w:r>
      <w:r w:rsidRPr="00A42713">
        <w:rPr>
          <w:rStyle w:val="StyleUnderline"/>
        </w:rPr>
        <w:t xml:space="preserve"> first </w:t>
      </w:r>
      <w:r w:rsidRPr="004B266D">
        <w:rPr>
          <w:rStyle w:val="StyleUnderline"/>
        </w:rPr>
        <w:t>by degrading their missile defenses</w:t>
      </w:r>
      <w:r w:rsidRPr="00A42713">
        <w:rPr>
          <w:rStyle w:val="StyleUnderline"/>
        </w:rPr>
        <w:t xml:space="preserve"> and thus hindering their first-strike posture</w:t>
      </w:r>
      <w:r w:rsidRPr="00A42713">
        <w:rPr>
          <w:sz w:val="16"/>
        </w:rPr>
        <w:t xml:space="preserve">. </w:t>
      </w:r>
      <w:r w:rsidRPr="004B266D">
        <w:rPr>
          <w:rStyle w:val="Emphasis"/>
          <w:b w:val="0"/>
          <w:bCs/>
        </w:rPr>
        <w:t>However</w:t>
      </w:r>
      <w:r w:rsidRPr="00A42713">
        <w:rPr>
          <w:sz w:val="16"/>
        </w:rPr>
        <w:t xml:space="preserve">, </w:t>
      </w:r>
      <w:r w:rsidRPr="000D4DA1">
        <w:rPr>
          <w:rStyle w:val="StyleUnderline"/>
          <w:highlight w:val="yellow"/>
        </w:rPr>
        <w:t>for a state that uses early warning</w:t>
      </w:r>
      <w:r w:rsidRPr="00A42713">
        <w:rPr>
          <w:rStyle w:val="StyleUnderline"/>
        </w:rPr>
        <w:t xml:space="preserve"> </w:t>
      </w:r>
      <w:r w:rsidRPr="00874368">
        <w:rPr>
          <w:rStyle w:val="StyleUnderline"/>
          <w:highlight w:val="yellow"/>
        </w:rPr>
        <w:t>satellites</w:t>
      </w:r>
      <w:r w:rsidRPr="00A42713">
        <w:rPr>
          <w:rStyle w:val="StyleUnderline"/>
        </w:rPr>
        <w:t xml:space="preserve"> </w:t>
      </w:r>
      <w:r w:rsidRPr="000D4DA1">
        <w:rPr>
          <w:rStyle w:val="StyleUnderline"/>
          <w:highlight w:val="yellow"/>
        </w:rPr>
        <w:t>to enable a</w:t>
      </w:r>
      <w:r w:rsidRPr="00A42713">
        <w:rPr>
          <w:rStyle w:val="StyleUnderline"/>
        </w:rPr>
        <w:t xml:space="preserve"> </w:t>
      </w:r>
      <w:r w:rsidRPr="000615AB">
        <w:rPr>
          <w:rStyle w:val="Emphasis"/>
          <w:b w:val="0"/>
          <w:bCs/>
        </w:rPr>
        <w:t>“hair trigger”</w:t>
      </w:r>
      <w:r w:rsidRPr="00A42713">
        <w:rPr>
          <w:sz w:val="16"/>
        </w:rPr>
        <w:t xml:space="preserve"> or </w:t>
      </w:r>
      <w:r w:rsidRPr="000615AB">
        <w:rPr>
          <w:rStyle w:val="Emphasis"/>
          <w:b w:val="0"/>
          <w:bCs/>
          <w:highlight w:val="yellow"/>
        </w:rPr>
        <w:t>launch-on-attack posture</w:t>
      </w:r>
      <w:r w:rsidRPr="00A42713">
        <w:rPr>
          <w:sz w:val="16"/>
        </w:rPr>
        <w:t xml:space="preserve">, </w:t>
      </w:r>
      <w:r w:rsidRPr="00A42713">
        <w:rPr>
          <w:rStyle w:val="StyleUnderline"/>
        </w:rPr>
        <w:t>the</w:t>
      </w:r>
      <w:r w:rsidRPr="00A42713">
        <w:rPr>
          <w:sz w:val="16"/>
        </w:rPr>
        <w:t xml:space="preserve"> </w:t>
      </w:r>
      <w:r w:rsidRPr="000615AB">
        <w:rPr>
          <w:rStyle w:val="Emphasis"/>
          <w:b w:val="0"/>
          <w:bCs/>
          <w:highlight w:val="yellow"/>
        </w:rPr>
        <w:t>interference</w:t>
      </w:r>
      <w:r w:rsidRPr="00A42713">
        <w:rPr>
          <w:sz w:val="16"/>
        </w:rPr>
        <w:t xml:space="preserve"> </w:t>
      </w:r>
      <w:r w:rsidRPr="000615AB">
        <w:rPr>
          <w:highlight w:val="yellow"/>
          <w:u w:val="single"/>
        </w:rPr>
        <w:t>with</w:t>
      </w:r>
      <w:r w:rsidRPr="00A42713">
        <w:rPr>
          <w:sz w:val="16"/>
        </w:rPr>
        <w:t xml:space="preserve"> such </w:t>
      </w:r>
      <w:r w:rsidRPr="00874368">
        <w:rPr>
          <w:highlight w:val="yellow"/>
          <w:u w:val="single"/>
        </w:rPr>
        <w:t>a</w:t>
      </w:r>
      <w:r w:rsidRPr="00874368">
        <w:rPr>
          <w:u w:val="single"/>
        </w:rPr>
        <w:t xml:space="preserve"> </w:t>
      </w:r>
      <w:r w:rsidRPr="00874368">
        <w:rPr>
          <w:highlight w:val="yellow"/>
          <w:u w:val="single"/>
        </w:rPr>
        <w:t>satellite</w:t>
      </w:r>
      <w:r w:rsidRPr="00874368">
        <w:rPr>
          <w:u w:val="single"/>
        </w:rPr>
        <w:t xml:space="preserve"> </w:t>
      </w:r>
      <w:r w:rsidRPr="000615AB">
        <w:rPr>
          <w:rStyle w:val="StyleUnderline"/>
          <w:b/>
          <w:bCs/>
          <w:highlight w:val="yellow"/>
        </w:rPr>
        <w:t>might</w:t>
      </w:r>
      <w:r w:rsidRPr="00A42713">
        <w:rPr>
          <w:sz w:val="16"/>
        </w:rPr>
        <w:t xml:space="preserve"> instead </w:t>
      </w:r>
      <w:r w:rsidRPr="000615AB">
        <w:rPr>
          <w:rStyle w:val="StyleUnderline"/>
          <w:b/>
          <w:bCs/>
          <w:highlight w:val="yellow"/>
        </w:rPr>
        <w:t xml:space="preserve">be interpreted as a precursor to a </w:t>
      </w:r>
      <w:r w:rsidRPr="000615AB">
        <w:rPr>
          <w:rStyle w:val="Emphasis"/>
          <w:highlight w:val="yellow"/>
        </w:rPr>
        <w:t>nuclear</w:t>
      </w:r>
      <w:r w:rsidRPr="000D4DA1">
        <w:rPr>
          <w:rStyle w:val="Emphasis"/>
          <w:highlight w:val="yellow"/>
        </w:rPr>
        <w:t xml:space="preserve"> attack</w:t>
      </w:r>
      <w:r w:rsidRPr="00A42713">
        <w:rPr>
          <w:sz w:val="16"/>
        </w:rPr>
        <w:t xml:space="preserve">. </w:t>
      </w:r>
      <w:r w:rsidRPr="000615AB">
        <w:rPr>
          <w:rStyle w:val="StyleUnderline"/>
          <w:highlight w:val="yellow"/>
        </w:rPr>
        <w:t>It may</w:t>
      </w:r>
      <w:r w:rsidRPr="008D0E5E">
        <w:rPr>
          <w:rStyle w:val="StyleUnderline"/>
        </w:rPr>
        <w:t xml:space="preserve"> </w:t>
      </w:r>
      <w:r w:rsidRPr="000D4DA1">
        <w:rPr>
          <w:rStyle w:val="Emphasis"/>
          <w:sz w:val="28"/>
          <w:szCs w:val="28"/>
          <w:highlight w:val="yellow"/>
        </w:rPr>
        <w:t>accelerate</w:t>
      </w:r>
      <w:r w:rsidRPr="00A42713">
        <w:rPr>
          <w:rStyle w:val="Emphasis"/>
          <w:sz w:val="28"/>
          <w:szCs w:val="28"/>
        </w:rPr>
        <w:t xml:space="preserve"> </w:t>
      </w:r>
      <w:r w:rsidRPr="000615AB">
        <w:rPr>
          <w:rStyle w:val="Emphasis"/>
          <w:sz w:val="28"/>
          <w:szCs w:val="28"/>
          <w:highlight w:val="yellow"/>
        </w:rPr>
        <w:t>the</w:t>
      </w:r>
      <w:r w:rsidRPr="00A42713">
        <w:rPr>
          <w:rStyle w:val="Emphasis"/>
          <w:sz w:val="28"/>
          <w:szCs w:val="28"/>
        </w:rPr>
        <w:t xml:space="preserve"> </w:t>
      </w:r>
      <w:r w:rsidRPr="000D4DA1">
        <w:rPr>
          <w:rStyle w:val="Emphasis"/>
          <w:sz w:val="28"/>
          <w:szCs w:val="28"/>
          <w:highlight w:val="yellow"/>
        </w:rPr>
        <w:t>use of nuclear weapons</w:t>
      </w:r>
      <w:r w:rsidRPr="00A42713">
        <w:rPr>
          <w:sz w:val="16"/>
          <w:szCs w:val="28"/>
        </w:rPr>
        <w:t xml:space="preserve"> </w:t>
      </w:r>
      <w:r w:rsidRPr="00A42713">
        <w:rPr>
          <w:sz w:val="16"/>
        </w:rPr>
        <w:t>rather than inhibit it.</w:t>
      </w:r>
      <w:r>
        <w:rPr>
          <w:sz w:val="16"/>
        </w:rPr>
        <w:t xml:space="preserve"> </w:t>
      </w:r>
      <w:r w:rsidRPr="00A42713">
        <w:rPr>
          <w:sz w:val="16"/>
        </w:rPr>
        <w:t>Misperception and dual-use technologies</w:t>
      </w:r>
      <w:r>
        <w:rPr>
          <w:sz w:val="16"/>
        </w:rPr>
        <w:t xml:space="preserve"> </w:t>
      </w: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r>
        <w:rPr>
          <w:sz w:val="16"/>
        </w:rPr>
        <w:t xml:space="preserve"> </w:t>
      </w: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r>
        <w:rPr>
          <w:sz w:val="16"/>
        </w:rPr>
        <w:t xml:space="preserve"> </w:t>
      </w: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r>
        <w:rPr>
          <w:sz w:val="16"/>
        </w:rPr>
        <w:t xml:space="preserve"> </w:t>
      </w:r>
      <w:r w:rsidRPr="00A42713">
        <w:rPr>
          <w:sz w:val="16"/>
        </w:rPr>
        <w:t>Discrimination</w:t>
      </w:r>
      <w:r>
        <w:rPr>
          <w:sz w:val="16"/>
        </w:rPr>
        <w:t xml:space="preserve"> </w:t>
      </w:r>
      <w:r w:rsidRPr="00A42713">
        <w:rPr>
          <w:sz w:val="16"/>
        </w:rPr>
        <w:t>The consequences of interfering with a satellite may be vastly different depending on who is affected and how, and whether the satellite represents a legitimate military objective.</w:t>
      </w:r>
      <w:r>
        <w:rPr>
          <w:sz w:val="16"/>
        </w:rPr>
        <w:t xml:space="preserve"> </w:t>
      </w: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r>
        <w:rPr>
          <w:sz w:val="16"/>
        </w:rPr>
        <w:t xml:space="preserve"> </w:t>
      </w: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0615AB">
        <w:rPr>
          <w:rStyle w:val="Emphasis"/>
          <w:b w:val="0"/>
          <w:bCs/>
        </w:rPr>
        <w:t>contained geographically</w:t>
      </w:r>
      <w:r w:rsidRPr="00A42713">
        <w:rPr>
          <w:sz w:val="16"/>
        </w:rPr>
        <w:t xml:space="preserve"> when using anti-satellite weapons:</w:t>
      </w:r>
      <w:r>
        <w:rPr>
          <w:sz w:val="16"/>
        </w:rPr>
        <w:t xml:space="preserve"> </w:t>
      </w:r>
      <w:r w:rsidRPr="00A42713">
        <w:rPr>
          <w:sz w:val="16"/>
        </w:rPr>
        <w:t xml:space="preserve">As the wargame unfolded, a regional crisis quickly escalated, partly because of the interconnectedness of a multi-domain fight involving a capable adversary. The </w:t>
      </w:r>
      <w:r w:rsidRPr="004B266D">
        <w:rPr>
          <w:rStyle w:val="StyleUnderline"/>
        </w:rPr>
        <w:t>wargame</w:t>
      </w:r>
      <w:r w:rsidRPr="00A42713">
        <w:rPr>
          <w:rStyle w:val="StyleUnderline"/>
        </w:rPr>
        <w:t xml:space="preserve"> participants </w:t>
      </w:r>
      <w:r w:rsidRPr="004B266D">
        <w:rPr>
          <w:rStyle w:val="StyleUnderline"/>
        </w:rPr>
        <w:t>emphasized the</w:t>
      </w:r>
      <w:r w:rsidRPr="00A42713">
        <w:rPr>
          <w:rStyle w:val="StyleUnderline"/>
        </w:rPr>
        <w:t xml:space="preserve"> </w:t>
      </w:r>
      <w:r w:rsidRPr="004B266D">
        <w:rPr>
          <w:rStyle w:val="StyleUnderline"/>
        </w:rPr>
        <w:t xml:space="preserve">challenges in containing </w:t>
      </w:r>
      <w:r w:rsidRPr="000615AB">
        <w:rPr>
          <w:rStyle w:val="Emphasis"/>
          <w:b w:val="0"/>
          <w:bCs/>
        </w:rPr>
        <w:t>horizontal</w:t>
      </w:r>
      <w:r w:rsidRPr="00874368">
        <w:rPr>
          <w:rStyle w:val="Emphasis"/>
        </w:rPr>
        <w:t xml:space="preserve"> </w:t>
      </w:r>
      <w:r w:rsidRPr="004B266D">
        <w:rPr>
          <w:rStyle w:val="Emphasis"/>
          <w:b w:val="0"/>
          <w:bCs/>
        </w:rPr>
        <w:t>escalation</w:t>
      </w:r>
      <w:r w:rsidRPr="00A42713">
        <w:rPr>
          <w:rStyle w:val="StyleUnderline"/>
        </w:rPr>
        <w:t xml:space="preserve"> once space control capabilities are employed</w:t>
      </w:r>
      <w:r w:rsidRPr="00A42713">
        <w:rPr>
          <w:sz w:val="16"/>
        </w:rPr>
        <w:t xml:space="preserve"> to achieve limited national objectives.</w:t>
      </w:r>
      <w:r>
        <w:rPr>
          <w:sz w:val="16"/>
        </w:rPr>
        <w:t xml:space="preserve"> </w:t>
      </w:r>
      <w:r w:rsidRPr="00A42713">
        <w:rPr>
          <w:sz w:val="16"/>
        </w:rPr>
        <w:t>Lack of shared understanding of consequences/proportionality</w:t>
      </w:r>
      <w:r>
        <w:rPr>
          <w:sz w:val="16"/>
        </w:rPr>
        <w:t xml:space="preserve"> </w:t>
      </w:r>
      <w:r w:rsidRPr="00A42713">
        <w:rPr>
          <w:rStyle w:val="StyleUnderline"/>
        </w:rPr>
        <w:t>States have</w:t>
      </w:r>
      <w:r w:rsidRPr="00A42713">
        <w:rPr>
          <w:sz w:val="16"/>
        </w:rPr>
        <w:t xml:space="preserve"> </w:t>
      </w:r>
      <w:proofErr w:type="gramStart"/>
      <w:r w:rsidRPr="00A42713">
        <w:rPr>
          <w:sz w:val="16"/>
        </w:rPr>
        <w:t xml:space="preserve">fairly </w:t>
      </w:r>
      <w:r w:rsidRPr="000615AB">
        <w:rPr>
          <w:rStyle w:val="Emphasis"/>
          <w:b w:val="0"/>
          <w:bCs/>
        </w:rPr>
        <w:t>similar</w:t>
      </w:r>
      <w:proofErr w:type="gramEnd"/>
      <w:r w:rsidRPr="000615AB">
        <w:rPr>
          <w:rStyle w:val="Emphasis"/>
          <w:b w:val="0"/>
          <w:bC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0615AB">
        <w:rPr>
          <w:rStyle w:val="Emphasis"/>
          <w:b w:val="0"/>
          <w:bCs/>
        </w:rPr>
        <w:t>ground</w:t>
      </w:r>
      <w:r w:rsidRPr="00A42713">
        <w:rPr>
          <w:sz w:val="16"/>
        </w:rPr>
        <w:t xml:space="preserve">, in the </w:t>
      </w:r>
      <w:r w:rsidRPr="000615AB">
        <w:rPr>
          <w:rStyle w:val="Emphasis"/>
          <w:b w:val="0"/>
          <w:bCs/>
        </w:rPr>
        <w:t>air</w:t>
      </w:r>
      <w:r w:rsidRPr="00A42713">
        <w:rPr>
          <w:sz w:val="16"/>
        </w:rPr>
        <w:t xml:space="preserve">, </w:t>
      </w:r>
      <w:r w:rsidRPr="00A42713">
        <w:rPr>
          <w:rStyle w:val="StyleUnderline"/>
        </w:rPr>
        <w:t>and</w:t>
      </w:r>
      <w:r w:rsidRPr="00A42713">
        <w:rPr>
          <w:sz w:val="16"/>
        </w:rPr>
        <w:t xml:space="preserve"> at </w:t>
      </w:r>
      <w:r w:rsidRPr="000615AB">
        <w:rPr>
          <w:rStyle w:val="Emphasis"/>
          <w:b w:val="0"/>
          <w:bC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Pr>
          <w:sz w:val="16"/>
        </w:rPr>
        <w:t xml:space="preserve"> </w:t>
      </w:r>
      <w:r w:rsidRPr="004B266D">
        <w:rPr>
          <w:rStyle w:val="StyleUnderline"/>
        </w:rPr>
        <w:t>Because of a lack of experience in hostilities that target space</w:t>
      </w:r>
      <w:r w:rsidRPr="00A42713">
        <w:rPr>
          <w:rStyle w:val="StyleUnderline"/>
        </w:rPr>
        <w:t xml:space="preserve">-based </w:t>
      </w:r>
      <w:r w:rsidRPr="004B266D">
        <w:rPr>
          <w:rStyle w:val="StyleUnderline"/>
        </w:rPr>
        <w:t>capabilities</w:t>
      </w:r>
      <w:r w:rsidRPr="00A42713">
        <w:rPr>
          <w:sz w:val="16"/>
        </w:rPr>
        <w:t xml:space="preserve">, </w:t>
      </w:r>
      <w:r w:rsidRPr="004B266D">
        <w:rPr>
          <w:rStyle w:val="StyleUnderline"/>
        </w:rPr>
        <w:t>it is not</w:t>
      </w:r>
      <w:r w:rsidRPr="00A42713">
        <w:rPr>
          <w:sz w:val="16"/>
        </w:rPr>
        <w:t xml:space="preserve"> entirely </w:t>
      </w:r>
      <w:r w:rsidRPr="004B266D">
        <w:rPr>
          <w:rStyle w:val="StyleUnderline"/>
        </w:rPr>
        <w:t>clear</w:t>
      </w:r>
      <w:r w:rsidRPr="00A42713">
        <w:rPr>
          <w:sz w:val="16"/>
        </w:rPr>
        <w:t xml:space="preserve"> what the proper response to a space activity is and </w:t>
      </w:r>
      <w:r w:rsidRPr="004B266D">
        <w:rPr>
          <w:rStyle w:val="StyleUnderline"/>
        </w:rPr>
        <w:t>where</w:t>
      </w:r>
      <w:r w:rsidRPr="004B266D">
        <w:rPr>
          <w:sz w:val="16"/>
        </w:rPr>
        <w:t xml:space="preserve"> </w:t>
      </w:r>
      <w:r w:rsidRPr="004B266D">
        <w:rPr>
          <w:rStyle w:val="StyleUnderline"/>
        </w:rPr>
        <w:t>the escalation thresholds</w:t>
      </w:r>
      <w:r w:rsidRPr="00A42713">
        <w:rPr>
          <w:rStyle w:val="StyleUnderline"/>
        </w:rPr>
        <w:t xml:space="preserve"> or</w:t>
      </w:r>
      <w:r w:rsidRPr="00A42713">
        <w:rPr>
          <w:sz w:val="16"/>
        </w:rPr>
        <w:t xml:space="preserve"> </w:t>
      </w:r>
      <w:r w:rsidRPr="000615AB">
        <w:rPr>
          <w:rStyle w:val="Emphasis"/>
          <w:b w:val="0"/>
          <w:bCs/>
        </w:rPr>
        <w:t>“red lines”</w:t>
      </w:r>
      <w:r w:rsidRPr="00874368">
        <w:rPr>
          <w:rStyle w:val="StyleUnderline"/>
        </w:rPr>
        <w:t xml:space="preserve"> </w:t>
      </w:r>
      <w:r w:rsidRPr="004B266D">
        <w:rPr>
          <w:rStyle w:val="StyleUnderline"/>
        </w:rPr>
        <w:t>lie</w:t>
      </w:r>
      <w:r w:rsidRPr="00A42713">
        <w:rPr>
          <w:sz w:val="16"/>
        </w:rPr>
        <w:t xml:space="preserve">. Exacerbating this is the asymmetry in space investments; not all actors will assign the same value to a given target or same escalatory nature to different weapons. </w:t>
      </w:r>
    </w:p>
    <w:p w14:paraId="5D16226B" w14:textId="652B4D2C" w:rsidR="00D50963" w:rsidRDefault="00D50963" w:rsidP="00D50963">
      <w:pPr>
        <w:pStyle w:val="Heading3"/>
      </w:pPr>
      <w:r>
        <w:t>Contention 2: Multilateralism</w:t>
      </w:r>
    </w:p>
    <w:p w14:paraId="1DD0E44A" w14:textId="18465421" w:rsidR="00D50963" w:rsidRDefault="00D50963" w:rsidP="00D50963">
      <w:pPr>
        <w:pStyle w:val="Heading4"/>
        <w:spacing w:line="240" w:lineRule="auto"/>
      </w:pPr>
      <w:r>
        <w:t xml:space="preserve">Private appropriation by US entities risks unraveling multilateral space governance. </w:t>
      </w:r>
    </w:p>
    <w:p w14:paraId="71D2AC5E" w14:textId="77777777" w:rsidR="00D50963" w:rsidRDefault="00D50963" w:rsidP="00D50963">
      <w:pPr>
        <w:spacing w:line="240" w:lineRule="auto"/>
      </w:pPr>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3A2B88E9" w14:textId="77777777" w:rsidR="00D50963" w:rsidRPr="00055083" w:rsidRDefault="00D50963" w:rsidP="00D50963">
      <w:pPr>
        <w:spacing w:line="240" w:lineRule="auto"/>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0D4DA1">
        <w:rPr>
          <w:rStyle w:val="Emphasis"/>
          <w:highlight w:val="yellow"/>
        </w:rPr>
        <w:t xml:space="preserve">The U.S. is pushing national rather than multilateral regulation of space mining, </w:t>
      </w:r>
      <w:r w:rsidRPr="00724887">
        <w:rPr>
          <w:rStyle w:val="Emphasis"/>
        </w:rPr>
        <w:t xml:space="preserve">an approach that could have </w:t>
      </w:r>
      <w:r w:rsidRPr="000D4DA1">
        <w:rPr>
          <w:rStyle w:val="Emphasis"/>
          <w:highlight w:val="yellow"/>
        </w:rPr>
        <w:t>serious negative consequences</w:t>
      </w:r>
      <w:r w:rsidRPr="000D4DA1">
        <w:rPr>
          <w:sz w:val="14"/>
          <w:highlight w:val="yellow"/>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FB4C87">
        <w:rPr>
          <w:rStyle w:val="StyleUnderline"/>
        </w:rPr>
        <w:t xml:space="preserve">Instead of pressing ahead unilaterally and bilaterally, </w:t>
      </w:r>
      <w:r w:rsidRPr="000D4DA1">
        <w:rPr>
          <w:rStyle w:val="StyleUnderline"/>
          <w:highlight w:val="yellow"/>
        </w:rPr>
        <w:t>the U</w:t>
      </w:r>
      <w:r w:rsidRPr="00FB4C87">
        <w:rPr>
          <w:rStyle w:val="StyleUnderline"/>
        </w:rPr>
        <w:t xml:space="preserve">nited </w:t>
      </w:r>
      <w:r w:rsidRPr="000D4DA1">
        <w:rPr>
          <w:rStyle w:val="StyleUnderline"/>
          <w:highlight w:val="yellow"/>
        </w:rPr>
        <w:t>S</w:t>
      </w:r>
      <w:r w:rsidRPr="00FB4C87">
        <w:rPr>
          <w:rStyle w:val="StyleUnderline"/>
        </w:rPr>
        <w:t>tates</w:t>
      </w:r>
      <w:r w:rsidRPr="000D4DA1">
        <w:rPr>
          <w:rStyle w:val="StyleUnderline"/>
          <w:highlight w:val="yellow"/>
        </w:rPr>
        <w:t xml:space="preserve"> should support </w:t>
      </w:r>
      <w:r w:rsidRPr="00FB4C87">
        <w:rPr>
          <w:rStyle w:val="StyleUnderline"/>
        </w:rPr>
        <w:t xml:space="preserve">negotiations on space mining within </w:t>
      </w:r>
      <w:r w:rsidRPr="000D4DA1">
        <w:rPr>
          <w:rStyle w:val="StyleUnderline"/>
          <w:highlight w:val="yellow"/>
        </w:rPr>
        <w:t>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FB4C87">
        <w:rPr>
          <w:rStyle w:val="Emphasis"/>
        </w:rPr>
        <w:t xml:space="preserve">The researchers worry that </w:t>
      </w:r>
      <w:r w:rsidRPr="000D4DA1">
        <w:rPr>
          <w:rStyle w:val="Emphasis"/>
          <w:highlight w:val="yellow"/>
        </w:rPr>
        <w:t xml:space="preserve">the U.S. is setting an unfortunate precedent </w:t>
      </w:r>
      <w:r w:rsidRPr="00FB4C87">
        <w:rPr>
          <w:rStyle w:val="Emphasis"/>
        </w:rPr>
        <w:t xml:space="preserve">for other countries to follow, and </w:t>
      </w:r>
      <w:r w:rsidRPr="000D4DA1">
        <w:rPr>
          <w:rStyle w:val="Emphasis"/>
          <w:highlight w:val="yellow"/>
        </w:rPr>
        <w:t xml:space="preserve">that space mining and other exploration </w:t>
      </w:r>
      <w:r w:rsidRPr="00FB4C87">
        <w:rPr>
          <w:rStyle w:val="Emphasis"/>
        </w:rPr>
        <w:t xml:space="preserve">activities may therefore </w:t>
      </w:r>
      <w:r w:rsidRPr="000D4DA1">
        <w:rPr>
          <w:rStyle w:val="Emphasis"/>
          <w:highlight w:val="yellow"/>
        </w:rPr>
        <w:t xml:space="preserve">proceed in a </w:t>
      </w:r>
      <w:r w:rsidRPr="00FB4C87">
        <w:rPr>
          <w:rStyle w:val="Emphasis"/>
        </w:rPr>
        <w:t xml:space="preserve">somewhat </w:t>
      </w:r>
      <w:r w:rsidRPr="000D4DA1">
        <w:rPr>
          <w:rStyle w:val="Emphasis"/>
          <w:highlight w:val="yellow"/>
        </w:rPr>
        <w:t xml:space="preserve">careless and chaotic fashion </w:t>
      </w:r>
      <w:r w:rsidRPr="00FB4C87">
        <w:rPr>
          <w:rStyle w:val="Emphasis"/>
        </w:rPr>
        <w:t>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333028BD" w14:textId="77777777" w:rsidR="00D50963" w:rsidRPr="008D2860" w:rsidRDefault="00D50963" w:rsidP="00D50963">
      <w:pPr>
        <w:pStyle w:val="Heading4"/>
        <w:spacing w:line="240" w:lineRule="auto"/>
      </w:pPr>
      <w:r>
        <w:t>Pursuing mining multilaterally to the benefit of all is key to solve future space governance and cooperation on ot</w:t>
      </w:r>
      <w:r w:rsidRPr="00DF65BB">
        <w:t>h</w:t>
      </w:r>
      <w:r>
        <w:t xml:space="preserve">er issues. </w:t>
      </w:r>
    </w:p>
    <w:p w14:paraId="5997A92F" w14:textId="77777777" w:rsidR="00D50963" w:rsidRDefault="00D50963" w:rsidP="00D50963">
      <w:pPr>
        <w:spacing w:line="240" w:lineRule="auto"/>
      </w:pPr>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2A4257B4" w14:textId="77777777" w:rsidR="00D50963" w:rsidRPr="00FB4C87" w:rsidRDefault="00D50963" w:rsidP="00D50963">
      <w:pPr>
        <w:spacing w:line="240" w:lineRule="auto"/>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0D4DA1">
        <w:rPr>
          <w:rStyle w:val="StyleUnderline"/>
          <w:highlight w:val="yellow"/>
        </w:rPr>
        <w:t>participation by</w:t>
      </w:r>
      <w:r w:rsidRPr="004955F9">
        <w:rPr>
          <w:rStyle w:val="StyleUnderline"/>
        </w:rPr>
        <w:t xml:space="preserve"> only </w:t>
      </w:r>
      <w:r w:rsidRPr="000D4DA1">
        <w:rPr>
          <w:rStyle w:val="StyleUnderline"/>
          <w:highlight w:val="yellow"/>
        </w:rPr>
        <w:t xml:space="preserve">a </w:t>
      </w:r>
      <w:r w:rsidRPr="000D4DA1">
        <w:rPr>
          <w:rStyle w:val="Emphasis"/>
          <w:highlight w:val="yellow"/>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0D4DA1">
        <w:rPr>
          <w:rStyle w:val="Emphasis"/>
          <w:highlight w:val="yellow"/>
        </w:rPr>
        <w:t>not</w:t>
      </w:r>
      <w:r w:rsidRPr="00D72C6F">
        <w:rPr>
          <w:rStyle w:val="StyleUnderline"/>
        </w:rPr>
        <w:t xml:space="preserve"> provide </w:t>
      </w:r>
      <w:r w:rsidRPr="000D4DA1">
        <w:rPr>
          <w:rStyle w:val="StyleUnderline"/>
          <w:highlight w:val="yellow"/>
        </w:rPr>
        <w:t xml:space="preserve">a </w:t>
      </w:r>
      <w:r w:rsidRPr="000D4DA1">
        <w:rPr>
          <w:rStyle w:val="Emphasis"/>
          <w:highlight w:val="yellow"/>
        </w:rPr>
        <w:t>sound basis</w:t>
      </w:r>
      <w:r w:rsidRPr="000D4DA1">
        <w:rPr>
          <w:rStyle w:val="StyleUnderline"/>
          <w:highlight w:val="yellow"/>
        </w:rPr>
        <w:t xml:space="preserve"> for</w:t>
      </w:r>
      <w:r w:rsidRPr="00D72C6F">
        <w:rPr>
          <w:rStyle w:val="StyleUnderline"/>
        </w:rPr>
        <w:t xml:space="preserve"> establishing </w:t>
      </w:r>
      <w:r w:rsidRPr="004955F9">
        <w:rPr>
          <w:rStyle w:val="StyleUnderline"/>
        </w:rPr>
        <w:t xml:space="preserve">new </w:t>
      </w:r>
      <w:r w:rsidRPr="000D4DA1">
        <w:rPr>
          <w:rStyle w:val="Emphasis"/>
          <w:highlight w:val="yellow"/>
        </w:rPr>
        <w:t>norms</w:t>
      </w:r>
      <w:r w:rsidRPr="000D4DA1">
        <w:rPr>
          <w:rStyle w:val="StyleUnderline"/>
          <w:highlight w:val="yellow"/>
        </w:rPr>
        <w:t xml:space="preserve"> or</w:t>
      </w:r>
      <w:r w:rsidRPr="00D72C6F">
        <w:rPr>
          <w:rStyle w:val="StyleUnderline"/>
        </w:rPr>
        <w:t xml:space="preserve"> help </w:t>
      </w:r>
      <w:r w:rsidRPr="000D4DA1">
        <w:rPr>
          <w:rStyle w:val="StyleUnderline"/>
          <w:highlight w:val="yellow"/>
        </w:rPr>
        <w:t xml:space="preserve">to </w:t>
      </w:r>
      <w:r w:rsidRPr="000D4DA1">
        <w:rPr>
          <w:rStyle w:val="Emphasis"/>
          <w:highlight w:val="yellow"/>
        </w:rPr>
        <w:t>identify</w:t>
      </w:r>
      <w:r w:rsidRPr="00D72C6F">
        <w:rPr>
          <w:rStyle w:val="Emphasis"/>
        </w:rPr>
        <w:t xml:space="preserve"> or isolate </w:t>
      </w:r>
      <w:r w:rsidRPr="000D4DA1">
        <w:rPr>
          <w:rStyle w:val="Emphasis"/>
          <w:highlight w:val="yellow"/>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0D4DA1">
        <w:rPr>
          <w:rStyle w:val="StyleUnderline"/>
          <w:highlight w:val="yellow"/>
        </w:rPr>
        <w:t>states</w:t>
      </w:r>
      <w:r w:rsidRPr="00D72C6F">
        <w:rPr>
          <w:rStyle w:val="StyleUnderline"/>
        </w:rPr>
        <w:t xml:space="preserve"> facing perceived security threats in space </w:t>
      </w:r>
      <w:r w:rsidRPr="000D4DA1">
        <w:rPr>
          <w:rStyle w:val="StyleUnderline"/>
          <w:highlight w:val="yellow"/>
        </w:rPr>
        <w:t xml:space="preserve">are </w:t>
      </w:r>
      <w:r w:rsidRPr="000D4DA1">
        <w:rPr>
          <w:rStyle w:val="Emphasis"/>
          <w:highlight w:val="yellow"/>
        </w:rPr>
        <w:t xml:space="preserve">not </w:t>
      </w:r>
      <w:r w:rsidRPr="00FB4C87">
        <w:rPr>
          <w:rStyle w:val="Emphasis"/>
        </w:rPr>
        <w:t>likely</w:t>
      </w:r>
      <w:r w:rsidRPr="00D72C6F">
        <w:rPr>
          <w:rStyle w:val="Emphasis"/>
        </w:rPr>
        <w:t xml:space="preserve"> to be </w:t>
      </w:r>
      <w:r w:rsidRPr="000D4DA1">
        <w:rPr>
          <w:rStyle w:val="Emphasis"/>
          <w:highlight w:val="yellow"/>
        </w:rPr>
        <w:t>assured</w:t>
      </w:r>
      <w:r w:rsidRPr="000D4DA1">
        <w:rPr>
          <w:rStyle w:val="StyleUnderline"/>
          <w:highlight w:val="yellow"/>
        </w:rPr>
        <w:t xml:space="preserve"> by a </w:t>
      </w:r>
      <w:r w:rsidRPr="000D4DA1">
        <w:rPr>
          <w:rStyle w:val="Emphasis"/>
          <w:highlight w:val="yellow"/>
        </w:rPr>
        <w:t>fractional version</w:t>
      </w:r>
      <w:r w:rsidRPr="00D72C6F">
        <w:rPr>
          <w:rStyle w:val="StyleUnderline"/>
        </w:rPr>
        <w:t xml:space="preserve"> of the Code </w:t>
      </w:r>
      <w:r w:rsidRPr="000D4DA1">
        <w:rPr>
          <w:rStyle w:val="StyleUnderline"/>
          <w:highlight w:val="yellow"/>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0D4DA1">
        <w:rPr>
          <w:rStyle w:val="Emphasis"/>
          <w:highlight w:val="yellow"/>
        </w:rPr>
        <w:t>adversaries do not</w:t>
      </w:r>
      <w:r w:rsidRPr="00D72C6F">
        <w:rPr>
          <w:rStyle w:val="Emphasis"/>
        </w:rPr>
        <w:t xml:space="preserve"> even </w:t>
      </w:r>
      <w:r w:rsidRPr="000D4DA1">
        <w:rPr>
          <w:rStyle w:val="Emphasis"/>
          <w:highlight w:val="yellow"/>
        </w:rPr>
        <w:t>participate</w:t>
      </w:r>
      <w:r w:rsidRPr="00D72C6F">
        <w:rPr>
          <w:sz w:val="16"/>
        </w:rPr>
        <w:t>.</w:t>
      </w:r>
      <w:r>
        <w:rPr>
          <w:sz w:val="16"/>
        </w:rPr>
        <w:t xml:space="preserve"> </w:t>
      </w:r>
      <w:r w:rsidRPr="00FB4C87">
        <w:rPr>
          <w:rStyle w:val="StyleUnderline"/>
        </w:rPr>
        <w:t xml:space="preserve">In </w:t>
      </w:r>
      <w:r w:rsidRPr="00FB4C87">
        <w:rPr>
          <w:rStyle w:val="Emphasis"/>
        </w:rPr>
        <w:t>some areas</w:t>
      </w:r>
      <w:r w:rsidRPr="00FB4C87">
        <w:rPr>
          <w:rStyle w:val="StyleUnderline"/>
        </w:rPr>
        <w:t xml:space="preserve"> of international cooperation, such as</w:t>
      </w:r>
      <w:r w:rsidRPr="00FB4C87">
        <w:rPr>
          <w:sz w:val="16"/>
        </w:rPr>
        <w:t xml:space="preserve"> the protection of </w:t>
      </w:r>
      <w:r w:rsidRPr="00FB4C87">
        <w:rPr>
          <w:rStyle w:val="StyleUnderline"/>
        </w:rPr>
        <w:t xml:space="preserve">human rights, persuading only a fraction of states to initially sign multilateral instruments may be viewed as a </w:t>
      </w:r>
      <w:r w:rsidRPr="00FB4C87">
        <w:rPr>
          <w:rStyle w:val="Emphasis"/>
        </w:rPr>
        <w:t>positive, progressive</w:t>
      </w:r>
      <w:r>
        <w:rPr>
          <w:sz w:val="16"/>
        </w:rPr>
        <w:t xml:space="preserve"> </w:t>
      </w:r>
      <w:r w:rsidRPr="00D72C6F">
        <w:rPr>
          <w:sz w:val="16"/>
        </w:rPr>
        <w:t>[*394]</w:t>
      </w:r>
      <w:r>
        <w:rPr>
          <w:sz w:val="16"/>
        </w:rPr>
        <w:t xml:space="preserve">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FB4C87">
        <w:rPr>
          <w:rStyle w:val="StyleUnderline"/>
        </w:rPr>
        <w:t>however</w:t>
      </w:r>
      <w:r w:rsidRPr="00D72C6F">
        <w:rPr>
          <w:rStyle w:val="StyleUnderline"/>
        </w:rPr>
        <w:t xml:space="preserve">, the Code's </w:t>
      </w:r>
      <w:r w:rsidRPr="000D4DA1">
        <w:rPr>
          <w:rStyle w:val="StyleUnderline"/>
          <w:highlight w:val="yellow"/>
        </w:rPr>
        <w:t xml:space="preserve">failure to include Russia </w:t>
      </w:r>
      <w:r w:rsidRPr="000D4DA1">
        <w:rPr>
          <w:rStyle w:val="Emphasis"/>
          <w:highlight w:val="yellow"/>
        </w:rPr>
        <w:t>and</w:t>
      </w:r>
      <w:r w:rsidRPr="000D4DA1">
        <w:rPr>
          <w:rStyle w:val="StyleUnderline"/>
          <w:highlight w:val="yellow"/>
        </w:rPr>
        <w:t xml:space="preserve"> China </w:t>
      </w:r>
      <w:r w:rsidRPr="000D4DA1">
        <w:rPr>
          <w:rStyle w:val="Emphasis"/>
          <w:sz w:val="24"/>
          <w:szCs w:val="26"/>
          <w:highlight w:val="yellow"/>
        </w:rPr>
        <w:t>and other major</w:t>
      </w:r>
      <w:r w:rsidRPr="004955F9">
        <w:rPr>
          <w:rStyle w:val="Emphasis"/>
          <w:sz w:val="24"/>
          <w:szCs w:val="26"/>
        </w:rPr>
        <w:t xml:space="preserve"> space </w:t>
      </w:r>
      <w:r w:rsidRPr="000D4DA1">
        <w:rPr>
          <w:rStyle w:val="Emphasis"/>
          <w:sz w:val="24"/>
          <w:szCs w:val="26"/>
          <w:highlight w:val="yellow"/>
        </w:rPr>
        <w:t>stakeholders</w:t>
      </w:r>
      <w:r w:rsidRPr="000D4DA1">
        <w:rPr>
          <w:rStyle w:val="StyleUnderline"/>
          <w:szCs w:val="26"/>
          <w:highlight w:val="yellow"/>
        </w:rPr>
        <w:t xml:space="preserve"> </w:t>
      </w:r>
      <w:r w:rsidRPr="000D4DA1">
        <w:rPr>
          <w:rStyle w:val="StyleUnderline"/>
          <w:highlight w:val="yellow"/>
        </w:rPr>
        <w:t xml:space="preserve">is a </w:t>
      </w:r>
      <w:r w:rsidRPr="000D4DA1">
        <w:rPr>
          <w:rStyle w:val="Emphasis"/>
          <w:sz w:val="24"/>
          <w:szCs w:val="26"/>
          <w:highlight w:val="yellow"/>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241</w:t>
      </w:r>
      <w:r>
        <w:rPr>
          <w:sz w:val="16"/>
        </w:rPr>
        <w:t xml:space="preserve"> </w:t>
      </w:r>
      <w:r w:rsidRPr="00D72C6F">
        <w:t>[FOOTNOTE]</w:t>
      </w:r>
      <w:r>
        <w:t xml:space="preserve"> </w:t>
      </w: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0D4DA1">
        <w:rPr>
          <w:rStyle w:val="StyleUnderline"/>
          <w:highlight w:val="yellow"/>
        </w:rPr>
        <w:t xml:space="preserve">If </w:t>
      </w:r>
      <w:r w:rsidRPr="000D4DA1">
        <w:rPr>
          <w:rStyle w:val="Emphasis"/>
          <w:highlight w:val="yellow"/>
        </w:rPr>
        <w:t>key parties</w:t>
      </w:r>
      <w:r w:rsidRPr="000D4DA1">
        <w:rPr>
          <w:rStyle w:val="StyleUnderline"/>
          <w:highlight w:val="yellow"/>
        </w:rPr>
        <w:t xml:space="preserve"> remain outside</w:t>
      </w:r>
      <w:r w:rsidRPr="00D72C6F">
        <w:rPr>
          <w:rStyle w:val="StyleUnderline"/>
        </w:rPr>
        <w:t xml:space="preserve"> the treaty, </w:t>
      </w:r>
      <w:r w:rsidRPr="000D4DA1">
        <w:rPr>
          <w:rStyle w:val="StyleUnderline"/>
          <w:highlight w:val="yellow"/>
        </w:rPr>
        <w:t xml:space="preserve">it </w:t>
      </w:r>
      <w:r w:rsidRPr="000D4DA1">
        <w:rPr>
          <w:rStyle w:val="Emphasis"/>
          <w:highlight w:val="yellow"/>
        </w:rPr>
        <w:t>increases pressure</w:t>
      </w:r>
      <w:r w:rsidRPr="00D72C6F">
        <w:rPr>
          <w:rStyle w:val="StyleUnderline"/>
        </w:rPr>
        <w:t xml:space="preserve"> on the other states </w:t>
      </w:r>
      <w:r w:rsidRPr="000D4DA1">
        <w:rPr>
          <w:rStyle w:val="StyleUnderline"/>
          <w:highlight w:val="yellow"/>
        </w:rPr>
        <w:t xml:space="preserve">to </w:t>
      </w:r>
      <w:r w:rsidRPr="000D4DA1">
        <w:rPr>
          <w:rStyle w:val="Emphasis"/>
          <w:highlight w:val="yellow"/>
        </w:rPr>
        <w:t>withdraw</w:t>
      </w:r>
      <w:r w:rsidRPr="000D4DA1">
        <w:rPr>
          <w:rStyle w:val="StyleUnderline"/>
          <w:highlight w:val="yellow"/>
        </w:rPr>
        <w:t xml:space="preserve"> or </w:t>
      </w:r>
      <w:r w:rsidRPr="000D4DA1">
        <w:rPr>
          <w:rStyle w:val="Emphasis"/>
          <w:highlight w:val="yellow"/>
        </w:rPr>
        <w:t>cheat</w:t>
      </w:r>
      <w:r>
        <w:rPr>
          <w:sz w:val="16"/>
        </w:rPr>
        <w:t xml:space="preserve">"). </w:t>
      </w:r>
      <w:r w:rsidRPr="00D72C6F">
        <w:t>[END FOOTNOTE]</w:t>
      </w:r>
      <w:r>
        <w:t xml:space="preserve"> </w:t>
      </w:r>
      <w:r w:rsidRPr="00D72C6F">
        <w:rPr>
          <w:rStyle w:val="StyleUnderline"/>
        </w:rPr>
        <w:t xml:space="preserve">To the extent that soft law arrangements such as the proposed Code seek </w:t>
      </w:r>
      <w:r w:rsidRPr="000D4DA1">
        <w:rPr>
          <w:rStyle w:val="StyleUnderline"/>
          <w:highlight w:val="yellow"/>
        </w:rPr>
        <w:t xml:space="preserve">to </w:t>
      </w:r>
      <w:r w:rsidRPr="0026105E">
        <w:rPr>
          <w:rStyle w:val="Emphasis"/>
        </w:rPr>
        <w:t>promote</w:t>
      </w:r>
      <w:r w:rsidRPr="00D72C6F">
        <w:rPr>
          <w:rStyle w:val="Emphasis"/>
        </w:rPr>
        <w:t xml:space="preserve"> arms </w:t>
      </w:r>
      <w:r w:rsidRPr="000D4DA1">
        <w:rPr>
          <w:rStyle w:val="Emphasis"/>
          <w:highlight w:val="yellow"/>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0D4DA1">
        <w:rPr>
          <w:rStyle w:val="Emphasis"/>
          <w:highlight w:val="yellow"/>
        </w:rPr>
        <w:t>arms races</w:t>
      </w:r>
      <w:r w:rsidRPr="00D72C6F">
        <w:rPr>
          <w:rStyle w:val="StyleUnderline"/>
        </w:rPr>
        <w:t xml:space="preserve">, the </w:t>
      </w:r>
      <w:r w:rsidRPr="000D4DA1">
        <w:rPr>
          <w:rStyle w:val="StyleUnderline"/>
          <w:highlight w:val="yellow"/>
        </w:rPr>
        <w:t>non-participation</w:t>
      </w:r>
      <w:r w:rsidRPr="00D72C6F">
        <w:rPr>
          <w:rStyle w:val="StyleUnderline"/>
        </w:rPr>
        <w:t xml:space="preserve"> of powerful adversaries </w:t>
      </w:r>
      <w:r w:rsidRPr="00D72C6F">
        <w:rPr>
          <w:rStyle w:val="Emphasis"/>
        </w:rPr>
        <w:t xml:space="preserve">clearly </w:t>
      </w:r>
      <w:r w:rsidRPr="000D4DA1">
        <w:rPr>
          <w:rStyle w:val="Emphasis"/>
          <w:highlight w:val="yellow"/>
        </w:rPr>
        <w:t>undermines</w:t>
      </w:r>
      <w:r w:rsidRPr="00D72C6F">
        <w:rPr>
          <w:rStyle w:val="Emphasis"/>
        </w:rPr>
        <w:t xml:space="preserve"> such </w:t>
      </w:r>
      <w:r w:rsidRPr="000D4DA1">
        <w:rPr>
          <w:rStyle w:val="Emphasis"/>
          <w:highlight w:val="yellow"/>
        </w:rPr>
        <w:t>efforts</w:t>
      </w:r>
      <w:r w:rsidRPr="00D72C6F">
        <w:rPr>
          <w:sz w:val="16"/>
        </w:rPr>
        <w:t>.</w:t>
      </w:r>
      <w:r>
        <w:rPr>
          <w:sz w:val="16"/>
        </w:rPr>
        <w:t xml:space="preserve"> </w:t>
      </w: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0D4DA1">
        <w:rPr>
          <w:rStyle w:val="StyleUnderline"/>
          <w:highlight w:val="yellow"/>
        </w:rPr>
        <w:t>it</w:t>
      </w:r>
      <w:r w:rsidRPr="00D72C6F">
        <w:rPr>
          <w:rStyle w:val="StyleUnderline"/>
        </w:rPr>
        <w:t xml:space="preserve"> could</w:t>
      </w:r>
      <w:proofErr w:type="gramEnd"/>
      <w:r w:rsidRPr="00D72C6F">
        <w:rPr>
          <w:rStyle w:val="StyleUnderline"/>
        </w:rPr>
        <w:t xml:space="preserve"> instead </w:t>
      </w:r>
      <w:r w:rsidRPr="000D4DA1">
        <w:rPr>
          <w:rStyle w:val="StyleUnderline"/>
          <w:highlight w:val="yellow"/>
        </w:rPr>
        <w:t xml:space="preserve">lead to </w:t>
      </w:r>
      <w:r w:rsidRPr="00FB4C87">
        <w:rPr>
          <w:rStyle w:val="Emphasis"/>
          <w:sz w:val="24"/>
          <w:szCs w:val="26"/>
        </w:rPr>
        <w:t xml:space="preserve">de facto </w:t>
      </w:r>
      <w:r w:rsidRPr="000D4DA1">
        <w:rPr>
          <w:rStyle w:val="Emphasis"/>
          <w:sz w:val="24"/>
          <w:szCs w:val="26"/>
          <w:highlight w:val="yellow"/>
        </w:rPr>
        <w:t>competing legal regimes</w:t>
      </w:r>
      <w:r w:rsidRPr="00D72C6F">
        <w:rPr>
          <w:rStyle w:val="Emphasis"/>
          <w:sz w:val="24"/>
          <w:szCs w:val="26"/>
        </w:rPr>
        <w:t xml:space="preserve"> in space</w:t>
      </w:r>
      <w:r w:rsidRPr="00D72C6F">
        <w:rPr>
          <w:rStyle w:val="StyleUnderline"/>
        </w:rPr>
        <w:t xml:space="preserve">, </w:t>
      </w:r>
      <w:r w:rsidRPr="000D4DA1">
        <w:rPr>
          <w:rStyle w:val="StyleUnderline"/>
          <w:highlight w:val="yellow"/>
        </w:rPr>
        <w:t xml:space="preserve">as subscribing states respect </w:t>
      </w:r>
      <w:r w:rsidRPr="000D4DA1">
        <w:rPr>
          <w:rStyle w:val="Emphasis"/>
          <w:highlight w:val="yellow"/>
        </w:rPr>
        <w:t>their</w:t>
      </w:r>
      <w:r w:rsidRPr="00D72C6F">
        <w:rPr>
          <w:rStyle w:val="StyleUnderline"/>
        </w:rPr>
        <w:t xml:space="preserve"> own "</w:t>
      </w:r>
      <w:r w:rsidRPr="000D4DA1">
        <w:rPr>
          <w:rStyle w:val="StyleUnderline"/>
          <w:highlight w:val="yellow"/>
        </w:rPr>
        <w:t>rules</w:t>
      </w:r>
      <w:r w:rsidRPr="00D72C6F">
        <w:rPr>
          <w:rStyle w:val="StyleUnderline"/>
        </w:rPr>
        <w:t xml:space="preserve"> of the road" </w:t>
      </w:r>
      <w:r w:rsidRPr="000D4DA1">
        <w:rPr>
          <w:rStyle w:val="StyleUnderline"/>
          <w:highlight w:val="yellow"/>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0D4DA1">
        <w:rPr>
          <w:rStyle w:val="StyleUnderline"/>
          <w:highlight w:val="yellow"/>
        </w:rPr>
        <w:t xml:space="preserve">through </w:t>
      </w:r>
      <w:r w:rsidRPr="000D4DA1">
        <w:rPr>
          <w:rStyle w:val="Emphasis"/>
          <w:highlight w:val="yellow"/>
        </w:rPr>
        <w:t>different</w:t>
      </w:r>
      <w:r w:rsidRPr="0026105E">
        <w:rPr>
          <w:rStyle w:val="Emphasis"/>
        </w:rPr>
        <w:t xml:space="preserve"> or less restrictive </w:t>
      </w:r>
      <w:r w:rsidRPr="000D4DA1">
        <w:rPr>
          <w:rStyle w:val="Emphasis"/>
          <w:highlight w:val="yellow"/>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4E2B4FE2" w14:textId="48C8EE1D" w:rsidR="00D50963" w:rsidRPr="00DF65BB" w:rsidRDefault="00D50963" w:rsidP="00D50963">
      <w:pPr>
        <w:pStyle w:val="Heading4"/>
        <w:spacing w:line="240" w:lineRule="auto"/>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r>
        <w:rPr>
          <w:u w:val="single"/>
        </w:rPr>
        <w:t xml:space="preserve"> – specifically terror </w:t>
      </w:r>
    </w:p>
    <w:p w14:paraId="6EA4737B" w14:textId="77777777" w:rsidR="00D50963" w:rsidRDefault="00D50963" w:rsidP="00D50963">
      <w:pPr>
        <w:spacing w:line="240" w:lineRule="auto"/>
      </w:pPr>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35EF227B" w14:textId="77777777" w:rsidR="00D50963" w:rsidRPr="0095009A" w:rsidRDefault="00D50963" w:rsidP="00D50963">
      <w:pPr>
        <w:spacing w:line="240" w:lineRule="auto"/>
        <w:rPr>
          <w:sz w:val="16"/>
          <w:szCs w:val="18"/>
        </w:rPr>
      </w:pPr>
      <w:r w:rsidRPr="0095009A">
        <w:rPr>
          <w:sz w:val="16"/>
          <w:szCs w:val="18"/>
        </w:rPr>
        <w:t>Are We Humans Doomed to Extinction?</w:t>
      </w:r>
    </w:p>
    <w:p w14:paraId="6659EBB7" w14:textId="5F63A035" w:rsidR="00D50963" w:rsidRDefault="00D50963" w:rsidP="00AC6FBA">
      <w:pPr>
        <w:spacing w:line="240" w:lineRule="auto"/>
        <w:rPr>
          <w:sz w:val="16"/>
        </w:rPr>
      </w:pPr>
      <w:r w:rsidRPr="0095009A">
        <w:rPr>
          <w:sz w:val="16"/>
        </w:rPr>
        <w:t xml:space="preserve">What will we do when Earth’s resources are used up by humanity? </w:t>
      </w:r>
      <w:r w:rsidRPr="0095009A">
        <w:rPr>
          <w:rStyle w:val="StyleUnderline"/>
        </w:rPr>
        <w:t xml:space="preserve">The </w:t>
      </w:r>
      <w:r w:rsidRPr="000D4DA1">
        <w:rPr>
          <w:rStyle w:val="StyleUnderline"/>
          <w:highlight w:val="yellow"/>
        </w:rPr>
        <w:t>world is</w:t>
      </w:r>
      <w:r w:rsidRPr="0095009A">
        <w:rPr>
          <w:sz w:val="16"/>
        </w:rPr>
        <w:t xml:space="preserve"> now </w:t>
      </w:r>
      <w:r w:rsidRPr="0095009A">
        <w:rPr>
          <w:rStyle w:val="StyleUnderline"/>
        </w:rPr>
        <w:t xml:space="preserve">hugely </w:t>
      </w:r>
      <w:proofErr w:type="gramStart"/>
      <w:r w:rsidRPr="000D4DA1">
        <w:rPr>
          <w:rStyle w:val="Emphasis"/>
          <w:highlight w:val="yellow"/>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0D4DA1">
        <w:rPr>
          <w:rStyle w:val="StyleUnderline"/>
          <w:highlight w:val="yellow"/>
        </w:rPr>
        <w:t xml:space="preserve">vulnerable to </w:t>
      </w:r>
      <w:r w:rsidRPr="000D4DA1">
        <w:rPr>
          <w:rStyle w:val="Emphasis"/>
          <w:highlight w:val="yellow"/>
        </w:rPr>
        <w:t>terrorist attack</w:t>
      </w:r>
      <w:r w:rsidRPr="0095009A">
        <w:rPr>
          <w:rStyle w:val="StyleUnderline"/>
        </w:rPr>
        <w:t xml:space="preserve">, </w:t>
      </w:r>
      <w:r w:rsidRPr="0095009A">
        <w:rPr>
          <w:rStyle w:val="Emphasis"/>
        </w:rPr>
        <w:t xml:space="preserve">natural </w:t>
      </w:r>
      <w:r w:rsidRPr="000D4DA1">
        <w:rPr>
          <w:rStyle w:val="Emphasis"/>
          <w:highlight w:val="yellow"/>
        </w:rPr>
        <w:t>disaster</w:t>
      </w:r>
      <w:r w:rsidRPr="000D4DA1">
        <w:rPr>
          <w:rStyle w:val="StyleUnderline"/>
          <w:highlight w:val="yellow"/>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0D4DA1">
        <w:rPr>
          <w:rStyle w:val="Emphasis"/>
          <w:highlight w:val="yellow"/>
        </w:rPr>
        <w:t>a</w:t>
      </w:r>
      <w:r w:rsidRPr="0095009A">
        <w:rPr>
          <w:rStyle w:val="StyleUnderline"/>
        </w:rPr>
        <w:t xml:space="preserve">rtificial </w:t>
      </w:r>
      <w:r w:rsidRPr="000D4DA1">
        <w:rPr>
          <w:rStyle w:val="Emphasis"/>
          <w:highlight w:val="yellow"/>
        </w:rPr>
        <w:t>i</w:t>
      </w:r>
      <w:r w:rsidRPr="0095009A">
        <w:rPr>
          <w:rStyle w:val="StyleUnderline"/>
        </w:rPr>
        <w:t>ntelligence</w:t>
      </w:r>
      <w:r w:rsidRPr="0095009A">
        <w:rPr>
          <w:sz w:val="16"/>
        </w:rPr>
        <w:t xml:space="preserve"> across the global economy. </w:t>
      </w:r>
      <w:r w:rsidRPr="000D4DA1">
        <w:rPr>
          <w:rStyle w:val="StyleUnderline"/>
          <w:highlight w:val="yellow"/>
        </w:rPr>
        <w:t>We are</w:t>
      </w:r>
      <w:r w:rsidRPr="0095009A">
        <w:rPr>
          <w:rStyle w:val="StyleUnderline"/>
        </w:rPr>
        <w:t xml:space="preserve"> already rapidly </w:t>
      </w:r>
      <w:r w:rsidRPr="000D4DA1">
        <w:rPr>
          <w:rStyle w:val="StyleUnderline"/>
          <w:highlight w:val="yellow"/>
        </w:rPr>
        <w:t xml:space="preserve">running out of </w:t>
      </w:r>
      <w:r w:rsidRPr="000D4DA1">
        <w:rPr>
          <w:rStyle w:val="Emphasis"/>
          <w:highlight w:val="yellow"/>
        </w:rPr>
        <w:t>water</w:t>
      </w:r>
      <w:r w:rsidRPr="000D4DA1">
        <w:rPr>
          <w:rStyle w:val="StyleUnderline"/>
          <w:highlight w:val="yellow"/>
        </w:rPr>
        <w:t xml:space="preserve"> and </w:t>
      </w:r>
      <w:r w:rsidRPr="000D4DA1">
        <w:rPr>
          <w:rStyle w:val="Emphasis"/>
          <w:highlight w:val="yellow"/>
        </w:rPr>
        <w:t>minerals</w:t>
      </w:r>
      <w:r w:rsidRPr="000D4DA1">
        <w:rPr>
          <w:rStyle w:val="StyleUnderline"/>
          <w:highlight w:val="yellow"/>
        </w:rPr>
        <w:t xml:space="preserve">. </w:t>
      </w:r>
      <w:r w:rsidRPr="000D4DA1">
        <w:rPr>
          <w:rStyle w:val="Emphasis"/>
          <w:highlight w:val="yellow"/>
        </w:rPr>
        <w:t>Climate</w:t>
      </w:r>
      <w:r w:rsidRPr="0095009A">
        <w:rPr>
          <w:rStyle w:val="StyleUnderline"/>
        </w:rPr>
        <w:t xml:space="preserve"> change is </w:t>
      </w:r>
      <w:r w:rsidRPr="000D4DA1">
        <w:rPr>
          <w:rStyle w:val="StyleUnderline"/>
          <w:highlight w:val="yellow"/>
        </w:rPr>
        <w:t>threaten</w:t>
      </w:r>
      <w:r w:rsidRPr="0095009A">
        <w:rPr>
          <w:rStyle w:val="StyleUnderline"/>
        </w:rPr>
        <w:t xml:space="preserve">ing </w:t>
      </w:r>
      <w:r w:rsidRPr="0095009A">
        <w:rPr>
          <w:rStyle w:val="Emphasis"/>
        </w:rPr>
        <w:t xml:space="preserve">our </w:t>
      </w:r>
      <w:r w:rsidRPr="000D4DA1">
        <w:rPr>
          <w:rStyle w:val="Emphasis"/>
          <w:highlight w:val="yellow"/>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w:t>
      </w:r>
      <w:proofErr w:type="gramStart"/>
      <w:r w:rsidRPr="0095009A">
        <w:rPr>
          <w:sz w:val="16"/>
        </w:rPr>
        <w:t>been seen as</w:t>
      </w:r>
      <w:proofErr w:type="gramEnd"/>
      <w:r w:rsidRPr="0095009A">
        <w:rPr>
          <w:sz w:val="16"/>
        </w:rPr>
        <w:t xml:space="preserve">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0D4DA1">
        <w:rPr>
          <w:rStyle w:val="StyleUnderline"/>
          <w:highlight w:val="yellow"/>
        </w:rPr>
        <w:t>new pathways</w:t>
      </w:r>
      <w:r w:rsidRPr="0095009A">
        <w:rPr>
          <w:rStyle w:val="StyleUnderline"/>
        </w:rPr>
        <w:t xml:space="preserve"> to the stars could </w:t>
      </w:r>
      <w:r w:rsidRPr="000D4DA1">
        <w:rPr>
          <w:rStyle w:val="StyleUnderline"/>
          <w:highlight w:val="yellow"/>
        </w:rPr>
        <w:t xml:space="preserve">prove </w:t>
      </w:r>
      <w:r w:rsidRPr="000D4DA1">
        <w:rPr>
          <w:rStyle w:val="Emphasis"/>
          <w:highlight w:val="yellow"/>
        </w:rPr>
        <w:t>vital</w:t>
      </w:r>
      <w:r w:rsidRPr="000D4DA1">
        <w:rPr>
          <w:rStyle w:val="StyleUnderline"/>
          <w:highlight w:val="yellow"/>
        </w:rPr>
        <w:t xml:space="preserve"> to</w:t>
      </w:r>
      <w:r w:rsidRPr="0095009A">
        <w:rPr>
          <w:rStyle w:val="StyleUnderline"/>
        </w:rPr>
        <w:t xml:space="preserve"> </w:t>
      </w:r>
      <w:r w:rsidRPr="0095009A">
        <w:rPr>
          <w:rStyle w:val="Emphasis"/>
        </w:rPr>
        <w:t xml:space="preserve">human </w:t>
      </w:r>
      <w:r w:rsidRPr="000D4DA1">
        <w:rPr>
          <w:rStyle w:val="Emphasis"/>
          <w:highlight w:val="yellow"/>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w:t>
      </w:r>
      <w:proofErr w:type="gramStart"/>
      <w:r w:rsidRPr="0095009A">
        <w:rPr>
          <w:sz w:val="12"/>
          <w:szCs w:val="18"/>
        </w:rPr>
        <w:t>each and every</w:t>
      </w:r>
      <w:proofErr w:type="gramEnd"/>
      <w:r w:rsidRPr="0095009A">
        <w:rPr>
          <w:sz w:val="12"/>
          <w:szCs w:val="18"/>
        </w:rPr>
        <w:t xml:space="preserve">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0D4DA1">
        <w:rPr>
          <w:rStyle w:val="StyleUnderline"/>
          <w:highlight w:val="yellow"/>
        </w:rPr>
        <w:t>if</w:t>
      </w:r>
      <w:r w:rsidRPr="0095009A">
        <w:rPr>
          <w:sz w:val="16"/>
        </w:rPr>
        <w:t xml:space="preserve"> these </w:t>
      </w:r>
      <w:r w:rsidRPr="000D4DA1">
        <w:rPr>
          <w:rStyle w:val="StyleUnderline"/>
          <w:highlight w:val="yellow"/>
        </w:rPr>
        <w:t>changes do not take place</w:t>
      </w:r>
      <w:r w:rsidRPr="0095009A">
        <w:rPr>
          <w:rStyle w:val="StyleUnderline"/>
        </w:rPr>
        <w:t xml:space="preserve"> we will be in trouble</w:t>
      </w:r>
      <w:r w:rsidRPr="0095009A">
        <w:rPr>
          <w:sz w:val="16"/>
        </w:rPr>
        <w:t xml:space="preserve">. Our </w:t>
      </w:r>
      <w:r w:rsidRPr="000D4DA1">
        <w:rPr>
          <w:rStyle w:val="StyleUnderline"/>
          <w:highlight w:val="yellow"/>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0D4DA1">
        <w:rPr>
          <w:rStyle w:val="StyleUnderline"/>
          <w:highlight w:val="yellow"/>
        </w:rPr>
        <w:t>systems will fail</w:t>
      </w:r>
      <w:r w:rsidRPr="0095009A">
        <w:rPr>
          <w:rStyle w:val="StyleUnderline"/>
        </w:rPr>
        <w:t xml:space="preserve"> us</w:t>
      </w:r>
      <w:r w:rsidRPr="0095009A">
        <w:rPr>
          <w:sz w:val="16"/>
        </w:rPr>
        <w:t xml:space="preserve"> economically </w:t>
      </w:r>
      <w:r w:rsidRPr="000D4DA1">
        <w:rPr>
          <w:rStyle w:val="StyleUnderline"/>
          <w:highlight w:val="yellow"/>
        </w:rPr>
        <w:t>and</w:t>
      </w:r>
      <w:r w:rsidRPr="0095009A">
        <w:rPr>
          <w:sz w:val="16"/>
        </w:rPr>
        <w:t xml:space="preserve"> eventually </w:t>
      </w:r>
      <w:r w:rsidRPr="0095009A">
        <w:rPr>
          <w:rStyle w:val="StyleUnderline"/>
        </w:rPr>
        <w:t xml:space="preserve">blanket us with a hydrocarbon haze of smog that will </w:t>
      </w:r>
      <w:r w:rsidRPr="000D4DA1">
        <w:rPr>
          <w:rStyle w:val="StyleUnderline"/>
          <w:highlight w:val="yellow"/>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0D4DA1">
        <w:rPr>
          <w:rStyle w:val="Emphasis"/>
          <w:highlight w:val="yellow"/>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0D4DA1">
        <w:rPr>
          <w:rStyle w:val="StyleUnderline"/>
          <w:highlight w:val="yellow"/>
        </w:rPr>
        <w:t>lack of</w:t>
      </w:r>
      <w:r w:rsidRPr="0095009A">
        <w:rPr>
          <w:sz w:val="16"/>
        </w:rPr>
        <w:t xml:space="preserve"> affordable and readily </w:t>
      </w:r>
      <w:r w:rsidRPr="0095009A">
        <w:rPr>
          <w:rStyle w:val="StyleUnderline"/>
        </w:rPr>
        <w:t xml:space="preserve">available </w:t>
      </w:r>
      <w:r w:rsidRPr="000D4DA1">
        <w:rPr>
          <w:rStyle w:val="Emphasis"/>
          <w:highlight w:val="yellow"/>
        </w:rPr>
        <w:t>water</w:t>
      </w:r>
      <w:r w:rsidRPr="0095009A">
        <w:rPr>
          <w:rStyle w:val="StyleUnderline"/>
        </w:rPr>
        <w:t xml:space="preserve">, natural resources, </w:t>
      </w:r>
      <w:r w:rsidRPr="000D4DA1">
        <w:rPr>
          <w:rStyle w:val="Emphasis"/>
          <w:highlight w:val="yellow"/>
        </w:rPr>
        <w:t>food</w:t>
      </w:r>
      <w:r w:rsidRPr="0095009A">
        <w:rPr>
          <w:rStyle w:val="StyleUnderline"/>
        </w:rPr>
        <w:t xml:space="preserve">, health care and medical supplies, </w:t>
      </w:r>
      <w:r w:rsidRPr="000D4DA1">
        <w:rPr>
          <w:rStyle w:val="StyleUnderline"/>
          <w:highlight w:val="yellow"/>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0D4DA1">
        <w:rPr>
          <w:rStyle w:val="Emphasis"/>
          <w:highlight w:val="yellow"/>
        </w:rPr>
        <w:t>systemic warfare</w:t>
      </w:r>
      <w:r w:rsidRPr="000D4DA1">
        <w:rPr>
          <w:rStyle w:val="StyleUnderline"/>
          <w:highlight w:val="yellow"/>
        </w:rPr>
        <w:t xml:space="preserve"> are</w:t>
      </w:r>
      <w:r w:rsidRPr="0095009A">
        <w:rPr>
          <w:rStyle w:val="StyleUnderline"/>
        </w:rPr>
        <w:t xml:space="preserve"> the </w:t>
      </w:r>
      <w:r w:rsidRPr="000D4DA1">
        <w:rPr>
          <w:rStyle w:val="Emphasis"/>
          <w:highlight w:val="yellow"/>
        </w:rPr>
        <w:t>alternatives</w:t>
      </w:r>
      <w:r w:rsidRPr="000D4DA1">
        <w:rPr>
          <w:rStyle w:val="StyleUnderline"/>
          <w:highlight w:val="yellow"/>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0D4DA1">
        <w:rPr>
          <w:rStyle w:val="StyleUnderline"/>
          <w:highlight w:val="yellow"/>
        </w:rPr>
        <w:t>space</w:t>
      </w:r>
      <w:r w:rsidRPr="0095009A">
        <w:rPr>
          <w:rStyle w:val="StyleUnderline"/>
        </w:rPr>
        <w:t xml:space="preserve"> security</w:t>
      </w:r>
      <w:r w:rsidRPr="0095009A">
        <w:rPr>
          <w:sz w:val="16"/>
        </w:rPr>
        <w:t xml:space="preserve"> and strategic space defense, </w:t>
      </w:r>
      <w:r w:rsidRPr="000D4DA1">
        <w:rPr>
          <w:rStyle w:val="StyleUnderline"/>
          <w:highlight w:val="yellow"/>
        </w:rPr>
        <w:t xml:space="preserve">mediated by </w:t>
      </w:r>
      <w:r w:rsidRPr="000D4DA1">
        <w:rPr>
          <w:rStyle w:val="Emphasis"/>
          <w:highlight w:val="yellow"/>
        </w:rPr>
        <w:t>global</w:t>
      </w:r>
      <w:r w:rsidRPr="0095009A">
        <w:rPr>
          <w:rStyle w:val="Emphasis"/>
        </w:rPr>
        <w:t xml:space="preserve"> space </w:t>
      </w:r>
      <w:r w:rsidRPr="000D4DA1">
        <w:rPr>
          <w:rStyle w:val="Emphasis"/>
          <w:highlight w:val="yellow"/>
        </w:rPr>
        <w:t>agreements</w:t>
      </w:r>
      <w:r w:rsidRPr="000D4DA1">
        <w:rPr>
          <w:rStyle w:val="StyleUnderline"/>
          <w:highlight w:val="yellow"/>
        </w:rPr>
        <w:t>, are</w:t>
      </w:r>
      <w:r w:rsidRPr="0095009A">
        <w:rPr>
          <w:rStyle w:val="StyleUnderline"/>
        </w:rPr>
        <w:t xml:space="preserve"> part of </w:t>
      </w:r>
      <w:r w:rsidRPr="000D4DA1">
        <w:rPr>
          <w:rStyle w:val="StyleUnderline"/>
          <w:highlight w:val="yellow"/>
        </w:rPr>
        <w:t>this</w:t>
      </w:r>
      <w:r w:rsidRPr="0095009A">
        <w:rPr>
          <w:rStyle w:val="StyleUnderline"/>
        </w:rPr>
        <w:t xml:space="preserve"> </w:t>
      </w:r>
      <w:r w:rsidRPr="0095009A">
        <w:rPr>
          <w:rStyle w:val="Emphasis"/>
        </w:rPr>
        <w:t xml:space="preserve">new </w:t>
      </w:r>
      <w:r w:rsidRPr="000D4DA1">
        <w:rPr>
          <w:rStyle w:val="Emphasis"/>
          <w:highlight w:val="yellow"/>
        </w:rPr>
        <w:t>pathway</w:t>
      </w:r>
      <w:r w:rsidRPr="000D4DA1">
        <w:rPr>
          <w:rStyle w:val="StyleUnderline"/>
          <w:highlight w:val="yellow"/>
        </w:rPr>
        <w:t xml:space="preserve"> to the future</w:t>
      </w:r>
      <w:r w:rsidRPr="0095009A">
        <w:rPr>
          <w:sz w:val="16"/>
        </w:rPr>
        <w:t>.</w:t>
      </w:r>
    </w:p>
    <w:p w14:paraId="59FAD93A" w14:textId="77777777" w:rsidR="00F30D33" w:rsidRDefault="00F30D33" w:rsidP="00F30D33">
      <w:pPr>
        <w:pStyle w:val="Heading4"/>
        <w:spacing w:line="240" w:lineRule="auto"/>
        <w:rPr>
          <w:rFonts w:ascii="Times New Roman" w:hAnsi="Times New Roman"/>
        </w:rPr>
      </w:pPr>
      <w:r>
        <w:rPr>
          <w:rFonts w:cs="Calibri"/>
          <w:color w:val="000000"/>
          <w:szCs w:val="26"/>
        </w:rPr>
        <w:t>Terrorism alone is existential</w:t>
      </w:r>
    </w:p>
    <w:p w14:paraId="076C6888" w14:textId="77777777" w:rsidR="00F30D33" w:rsidRPr="00657DBF" w:rsidRDefault="00F30D33" w:rsidP="00F30D33">
      <w:proofErr w:type="spellStart"/>
      <w:r w:rsidRPr="00517653">
        <w:rPr>
          <w:rStyle w:val="Style13ptBold"/>
        </w:rPr>
        <w:t>Krstić</w:t>
      </w:r>
      <w:proofErr w:type="spellEnd"/>
      <w:r w:rsidRPr="00517653">
        <w:rPr>
          <w:rStyle w:val="Style13ptBold"/>
        </w:rPr>
        <w:t xml:space="preserve">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w:t>
      </w:r>
    </w:p>
    <w:p w14:paraId="64F2E772" w14:textId="77777777" w:rsidR="00F30D33" w:rsidRPr="006C76A6" w:rsidRDefault="00F30D33" w:rsidP="00F30D33">
      <w:pPr>
        <w:rPr>
          <w:b/>
          <w:bCs/>
        </w:rPr>
      </w:pPr>
      <w:r w:rsidRPr="00925438">
        <w:rPr>
          <w:b/>
          <w:bCs/>
        </w:rPr>
        <w:t>CBRN = Chemical, Biological, Radiological and Nuclear threats</w:t>
      </w:r>
    </w:p>
    <w:p w14:paraId="0C05EAA6" w14:textId="3033898E" w:rsidR="00F30D33" w:rsidRDefault="00F30D33" w:rsidP="00F30D33">
      <w:pPr>
        <w:rPr>
          <w:sz w:val="16"/>
        </w:rPr>
      </w:pPr>
      <w:r w:rsidRPr="00B81ADA">
        <w:rPr>
          <w:sz w:val="16"/>
        </w:rPr>
        <w:t xml:space="preserve">The </w:t>
      </w:r>
      <w:r w:rsidRPr="00475649">
        <w:rPr>
          <w:rStyle w:val="StyleUnderline"/>
        </w:rPr>
        <w:t xml:space="preserve">studies of a few cases of earlier CBRN actions have led experts to identify the </w:t>
      </w:r>
      <w:r w:rsidRPr="00475649">
        <w:rPr>
          <w:rStyle w:val="Emphasis"/>
        </w:rPr>
        <w:t>key characteristics</w:t>
      </w:r>
      <w:r w:rsidRPr="00B81ADA">
        <w:rPr>
          <w:sz w:val="16"/>
        </w:rPr>
        <w:t xml:space="preserve"> </w:t>
      </w:r>
      <w:r w:rsidRPr="00475649">
        <w:rPr>
          <w:rStyle w:val="StyleUnderline"/>
        </w:rPr>
        <w:t xml:space="preserve">of </w:t>
      </w:r>
      <w:r w:rsidRPr="00475649">
        <w:rPr>
          <w:rStyle w:val="Emphasis"/>
        </w:rPr>
        <w:t>terrorist groups</w:t>
      </w:r>
      <w:r w:rsidRPr="00B81ADA">
        <w:rPr>
          <w:sz w:val="16"/>
        </w:rPr>
        <w:t xml:space="preserve"> </w:t>
      </w:r>
      <w:r w:rsidRPr="00475649">
        <w:rPr>
          <w:rStyle w:val="StyleUnderline"/>
        </w:rPr>
        <w:t xml:space="preserve">that could potentially have an interest to </w:t>
      </w:r>
      <w:r w:rsidRPr="00475649">
        <w:rPr>
          <w:rStyle w:val="Emphasis"/>
        </w:rPr>
        <w:t>use</w:t>
      </w:r>
      <w:r w:rsidRPr="00475649">
        <w:rPr>
          <w:rStyle w:val="StyleUnderline"/>
        </w:rPr>
        <w:t xml:space="preserve"> these</w:t>
      </w:r>
      <w:r w:rsidRPr="00B81ADA">
        <w:rPr>
          <w:sz w:val="16"/>
        </w:rPr>
        <w:t xml:space="preserve"> </w:t>
      </w:r>
      <w:r w:rsidRPr="00475649">
        <w:rPr>
          <w:rStyle w:val="Emphasis"/>
        </w:rPr>
        <w:t>weapons</w:t>
      </w:r>
      <w:r w:rsidRPr="00B81ADA">
        <w:rPr>
          <w:sz w:val="16"/>
        </w:rPr>
        <w:t xml:space="preserve">. It is thought that conservatism is inherent in terrorist organizations, but </w:t>
      </w:r>
      <w:r w:rsidRPr="00DF4158">
        <w:rPr>
          <w:rStyle w:val="StyleUnderline"/>
        </w:rPr>
        <w:t>it must not be forgotten that some terrorists are inclined to</w:t>
      </w:r>
      <w:r w:rsidRPr="00B81ADA">
        <w:rPr>
          <w:sz w:val="16"/>
        </w:rPr>
        <w:t xml:space="preserve"> </w:t>
      </w:r>
      <w:r w:rsidRPr="00DF4158">
        <w:rPr>
          <w:rStyle w:val="Emphasis"/>
        </w:rPr>
        <w:t>innovations</w:t>
      </w:r>
      <w:r w:rsidRPr="00B81ADA">
        <w:rPr>
          <w:sz w:val="16"/>
        </w:rPr>
        <w:t xml:space="preserve"> </w:t>
      </w:r>
      <w:r w:rsidRPr="00DF4158">
        <w:rPr>
          <w:rStyle w:val="StyleUnderline"/>
        </w:rPr>
        <w:t xml:space="preserve">in </w:t>
      </w:r>
      <w:r w:rsidRPr="00DF4158">
        <w:rPr>
          <w:rStyle w:val="Emphasis"/>
        </w:rPr>
        <w:t>weapons</w:t>
      </w:r>
      <w:r w:rsidRPr="00DF4158">
        <w:rPr>
          <w:rStyle w:val="StyleUnderline"/>
        </w:rPr>
        <w:t xml:space="preserve"> and </w:t>
      </w:r>
      <w:r w:rsidRPr="00DF4158">
        <w:rPr>
          <w:rStyle w:val="Emphasis"/>
        </w:rPr>
        <w:t>tactics</w:t>
      </w:r>
      <w:r w:rsidRPr="00B81ADA">
        <w:rPr>
          <w:sz w:val="16"/>
        </w:rPr>
        <w:t xml:space="preserve">, </w:t>
      </w:r>
      <w:r w:rsidRPr="00DF4158">
        <w:rPr>
          <w:rStyle w:val="StyleUnderline"/>
        </w:rPr>
        <w:t xml:space="preserve">as well as to </w:t>
      </w:r>
      <w:r w:rsidRPr="00DF4158">
        <w:rPr>
          <w:rStyle w:val="Emphasis"/>
        </w:rPr>
        <w:t>taking risks</w:t>
      </w:r>
      <w:r w:rsidRPr="00B81ADA">
        <w:rPr>
          <w:sz w:val="16"/>
        </w:rPr>
        <w:t xml:space="preserve"> </w:t>
      </w:r>
      <w:r w:rsidRPr="00DF4158">
        <w:rPr>
          <w:rStyle w:val="StyleUnderline"/>
        </w:rPr>
        <w:t>in actions or in the choice of weapons</w:t>
      </w:r>
      <w:r w:rsidRPr="00B81ADA">
        <w:rPr>
          <w:sz w:val="16"/>
        </w:rPr>
        <w:t xml:space="preserve">. Many experts agree that </w:t>
      </w:r>
      <w:r w:rsidRPr="00DF4158">
        <w:rPr>
          <w:rStyle w:val="StyleUnderline"/>
        </w:rPr>
        <w:t>most terrorist organizations want to use proven methods to achieve desired effects. Innovations, especially in the field of CBRN weapons, often indicate terrorists are likely to be led by other factors rather than by pure curiosity and desire to experiment.</w:t>
      </w:r>
      <w:r w:rsidRPr="00B81ADA">
        <w:rPr>
          <w:sz w:val="16"/>
        </w:rPr>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9C4596">
        <w:rPr>
          <w:rStyle w:val="StyleUnderline"/>
          <w:highlight w:val="yellow"/>
        </w:rPr>
        <w:t xml:space="preserve">a </w:t>
      </w:r>
      <w:r w:rsidRPr="009C4596">
        <w:rPr>
          <w:rStyle w:val="Emphasis"/>
          <w:highlight w:val="yellow"/>
        </w:rPr>
        <w:t>single</w:t>
      </w:r>
      <w:r w:rsidRPr="00C47E92">
        <w:rPr>
          <w:rStyle w:val="StyleUnderline"/>
        </w:rPr>
        <w:t xml:space="preserve"> terrorist or isolated </w:t>
      </w:r>
      <w:r w:rsidRPr="00117548">
        <w:rPr>
          <w:rStyle w:val="StyleUnderline"/>
          <w:highlight w:val="yellow"/>
        </w:rPr>
        <w:t>terrorist</w:t>
      </w:r>
      <w:r w:rsidRPr="00C47E92">
        <w:rPr>
          <w:rStyle w:val="StyleUnderline"/>
        </w:rPr>
        <w:t xml:space="preserve"> </w:t>
      </w:r>
      <w:r w:rsidRPr="009C4596">
        <w:rPr>
          <w:rStyle w:val="StyleUnderline"/>
          <w:highlight w:val="yellow"/>
        </w:rPr>
        <w:t>group could improvise a</w:t>
      </w:r>
      <w:r w:rsidRPr="00C47E92">
        <w:rPr>
          <w:rStyle w:val="StyleUnderline"/>
        </w:rPr>
        <w:t xml:space="preserve"> </w:t>
      </w:r>
      <w:r w:rsidRPr="00117548">
        <w:rPr>
          <w:rStyle w:val="Emphasis"/>
          <w:highlight w:val="yellow"/>
        </w:rPr>
        <w:t>bio</w:t>
      </w:r>
      <w:r w:rsidRPr="00117548">
        <w:rPr>
          <w:rStyle w:val="Emphasis"/>
        </w:rPr>
        <w:t>logical</w:t>
      </w:r>
      <w:r w:rsidRPr="00C47E92">
        <w:rPr>
          <w:rStyle w:val="Emphasis"/>
        </w:rPr>
        <w:t xml:space="preserve"> </w:t>
      </w:r>
      <w:r w:rsidRPr="00117548">
        <w:rPr>
          <w:rStyle w:val="Emphasis"/>
          <w:highlight w:val="yellow"/>
        </w:rPr>
        <w:t>weapon</w:t>
      </w:r>
      <w:r w:rsidRPr="00B81ADA">
        <w:rPr>
          <w:sz w:val="16"/>
        </w:rPr>
        <w:t xml:space="preserve"> </w:t>
      </w:r>
      <w:r w:rsidRPr="00C47E92">
        <w:rPr>
          <w:rStyle w:val="StyleUnderline"/>
        </w:rPr>
        <w:t xml:space="preserve">or use other ways to spread </w:t>
      </w:r>
      <w:r w:rsidRPr="00C47E92">
        <w:rPr>
          <w:rStyle w:val="Emphasis"/>
        </w:rPr>
        <w:t>anthrax</w:t>
      </w:r>
      <w:r w:rsidRPr="00B81ADA">
        <w:rPr>
          <w:sz w:val="16"/>
        </w:rPr>
        <w:t xml:space="preserve">, </w:t>
      </w:r>
      <w:r w:rsidRPr="00C47E92">
        <w:rPr>
          <w:rStyle w:val="Emphasis"/>
        </w:rPr>
        <w:t>smallpox</w:t>
      </w:r>
      <w:r w:rsidRPr="00B81ADA">
        <w:rPr>
          <w:sz w:val="16"/>
        </w:rPr>
        <w:t xml:space="preserve"> </w:t>
      </w:r>
      <w:r w:rsidRPr="00C47E92">
        <w:rPr>
          <w:rStyle w:val="StyleUnderline"/>
        </w:rPr>
        <w:t xml:space="preserve">or other </w:t>
      </w:r>
      <w:r w:rsidRPr="007C7E97">
        <w:rPr>
          <w:rStyle w:val="StyleUnderline"/>
        </w:rPr>
        <w:t xml:space="preserve">biological agents and thereby cause </w:t>
      </w:r>
      <w:r w:rsidRPr="007C7E97">
        <w:rPr>
          <w:rStyle w:val="Emphasis"/>
        </w:rPr>
        <w:t>mass casualties</w:t>
      </w:r>
      <w:r w:rsidRPr="00B81ADA">
        <w:rPr>
          <w:sz w:val="16"/>
        </w:rPr>
        <w:t xml:space="preserve"> </w:t>
      </w:r>
      <w:r w:rsidRPr="007C7E97">
        <w:rPr>
          <w:rStyle w:val="StyleUnderline"/>
        </w:rPr>
        <w:t>and destroy the health care system of a state.</w:t>
      </w:r>
      <w:r>
        <w:rPr>
          <w:rStyle w:val="StyleUnderline"/>
        </w:rPr>
        <w:t xml:space="preserve"> </w:t>
      </w:r>
      <w:r w:rsidRPr="009C4596">
        <w:rPr>
          <w:rStyle w:val="StyleUnderline"/>
          <w:highlight w:val="yellow"/>
        </w:rPr>
        <w:t>CBRN weapon</w:t>
      </w:r>
      <w:r w:rsidRPr="007C7E97">
        <w:rPr>
          <w:rStyle w:val="StyleUnderline"/>
        </w:rPr>
        <w:t xml:space="preserve">s </w:t>
      </w:r>
      <w:r w:rsidRPr="00816DE0">
        <w:rPr>
          <w:rStyle w:val="StyleUnderline"/>
          <w:highlight w:val="yellow"/>
        </w:rPr>
        <w:t>are</w:t>
      </w:r>
      <w:r w:rsidRPr="007C7E97">
        <w:rPr>
          <w:rStyle w:val="StyleUnderline"/>
        </w:rPr>
        <w:t xml:space="preserve"> </w:t>
      </w:r>
      <w:r w:rsidRPr="009C4596">
        <w:rPr>
          <w:rStyle w:val="Emphasis"/>
          <w:highlight w:val="yellow"/>
        </w:rPr>
        <w:t>secretly</w:t>
      </w:r>
      <w:r w:rsidRPr="00B81ADA">
        <w:rPr>
          <w:sz w:val="16"/>
        </w:rPr>
        <w:t xml:space="preserve"> </w:t>
      </w:r>
      <w:r w:rsidRPr="00816DE0">
        <w:rPr>
          <w:rStyle w:val="StyleUnderline"/>
          <w:highlight w:val="yellow"/>
        </w:rPr>
        <w:t>shipped to terrorists</w:t>
      </w:r>
      <w:r w:rsidRPr="007C7E97">
        <w:rPr>
          <w:rStyle w:val="StyleUnderline"/>
        </w:rPr>
        <w:t xml:space="preserve"> or hostile governments and represent a significant and</w:t>
      </w:r>
      <w:r w:rsidRPr="00B81ADA">
        <w:rPr>
          <w:sz w:val="16"/>
        </w:rPr>
        <w:t xml:space="preserve"> </w:t>
      </w:r>
      <w:r w:rsidRPr="007C7E97">
        <w:rPr>
          <w:rStyle w:val="Emphasis"/>
        </w:rPr>
        <w:t>growing threat</w:t>
      </w:r>
      <w:r w:rsidRPr="00B81ADA">
        <w:rPr>
          <w:sz w:val="16"/>
        </w:rPr>
        <w:t xml:space="preserve"> </w:t>
      </w:r>
      <w:r w:rsidRPr="007C7E97">
        <w:rPr>
          <w:rStyle w:val="StyleUnderline"/>
        </w:rPr>
        <w:t>to many countries</w:t>
      </w:r>
      <w:r w:rsidRPr="00B81ADA">
        <w:rPr>
          <w:sz w:val="16"/>
        </w:rPr>
        <w:t xml:space="preserve">. Although the threat of CBRN attacks is widely recognized as the central issue of national security, most analysts assume that </w:t>
      </w:r>
      <w:r w:rsidRPr="007C7E97">
        <w:rPr>
          <w:rStyle w:val="StyleUnderline"/>
        </w:rPr>
        <w:t xml:space="preserve">the primary danger is a threat of the military use of these weapons in </w:t>
      </w:r>
      <w:r w:rsidRPr="00F1165F">
        <w:rPr>
          <w:rStyle w:val="StyleUnderline"/>
        </w:rPr>
        <w:t xml:space="preserve">conventional wars with traditional military means while the threat of </w:t>
      </w:r>
      <w:r w:rsidRPr="00F1165F">
        <w:rPr>
          <w:rStyle w:val="Emphasis"/>
        </w:rPr>
        <w:t>covert attacks</w:t>
      </w:r>
      <w:r w:rsidRPr="00F1165F">
        <w:rPr>
          <w:rStyle w:val="StyleUnderline"/>
        </w:rPr>
        <w:t xml:space="preserve">, which include </w:t>
      </w:r>
      <w:r w:rsidRPr="00F1165F">
        <w:rPr>
          <w:rStyle w:val="Emphasis"/>
        </w:rPr>
        <w:t>terrorism</w:t>
      </w:r>
      <w:r w:rsidRPr="00B81ADA">
        <w:rPr>
          <w:sz w:val="16"/>
        </w:rPr>
        <w:t xml:space="preserve">, </w:t>
      </w:r>
      <w:r w:rsidRPr="00F1165F">
        <w:rPr>
          <w:rStyle w:val="StyleUnderline"/>
        </w:rPr>
        <w:t xml:space="preserve">is rashly and unfairly neglected. Covert </w:t>
      </w:r>
      <w:r w:rsidRPr="00657DBF">
        <w:rPr>
          <w:rStyle w:val="StyleUnderline"/>
        </w:rPr>
        <w:t xml:space="preserve">attacks are </w:t>
      </w:r>
      <w:r w:rsidRPr="00657DBF">
        <w:rPr>
          <w:rStyle w:val="Emphasis"/>
        </w:rPr>
        <w:t>difficult to deter or prevent</w:t>
      </w:r>
      <w:r w:rsidRPr="00657DBF">
        <w:rPr>
          <w:sz w:val="16"/>
        </w:rPr>
        <w:t xml:space="preserve"> </w:t>
      </w:r>
      <w:r w:rsidRPr="00657DBF">
        <w:rPr>
          <w:rStyle w:val="StyleUnderline"/>
        </w:rPr>
        <w:t>and</w:t>
      </w:r>
      <w:r w:rsidRPr="00F1165F">
        <w:rPr>
          <w:rStyle w:val="StyleUnderline"/>
        </w:rPr>
        <w:t xml:space="preserve"> CBRN </w:t>
      </w:r>
      <w:r w:rsidRPr="009C4596">
        <w:rPr>
          <w:rStyle w:val="StyleUnderline"/>
          <w:highlight w:val="yellow"/>
        </w:rPr>
        <w:t>weapons</w:t>
      </w:r>
      <w:r w:rsidRPr="00F1165F">
        <w:rPr>
          <w:rStyle w:val="StyleUnderline"/>
        </w:rPr>
        <w:t xml:space="preserve"> suitable for this type of attack </w:t>
      </w:r>
      <w:r w:rsidRPr="009C4596">
        <w:rPr>
          <w:rStyle w:val="StyleUnderline"/>
          <w:highlight w:val="yellow"/>
        </w:rPr>
        <w:t xml:space="preserve">are </w:t>
      </w:r>
      <w:r w:rsidRPr="009C4596">
        <w:rPr>
          <w:rStyle w:val="Emphasis"/>
          <w:highlight w:val="yellow"/>
        </w:rPr>
        <w:t>available</w:t>
      </w:r>
      <w:r w:rsidRPr="009C4596">
        <w:rPr>
          <w:sz w:val="16"/>
          <w:highlight w:val="yellow"/>
        </w:rPr>
        <w:t xml:space="preserve"> </w:t>
      </w:r>
      <w:r w:rsidRPr="009C4596">
        <w:rPr>
          <w:rStyle w:val="StyleUnderline"/>
          <w:highlight w:val="yellow"/>
        </w:rPr>
        <w:t>to a</w:t>
      </w:r>
      <w:r w:rsidRPr="009C4596">
        <w:rPr>
          <w:sz w:val="16"/>
          <w:highlight w:val="yellow"/>
        </w:rPr>
        <w:t xml:space="preserve"> </w:t>
      </w:r>
      <w:r w:rsidRPr="009C4596">
        <w:rPr>
          <w:rStyle w:val="Emphasis"/>
          <w:highlight w:val="yellow"/>
        </w:rPr>
        <w:t>growing number</w:t>
      </w:r>
      <w:r w:rsidRPr="00F1165F">
        <w:rPr>
          <w:rStyle w:val="Emphasis"/>
        </w:rPr>
        <w:t xml:space="preserve"> of enemy states and groups</w:t>
      </w:r>
      <w:r w:rsidRPr="00B81ADA">
        <w:rPr>
          <w:sz w:val="16"/>
        </w:rPr>
        <w:t xml:space="preserve">. At the same time, </w:t>
      </w:r>
      <w:r w:rsidRPr="00F1165F">
        <w:rPr>
          <w:rStyle w:val="StyleUnderline"/>
        </w:rPr>
        <w:t>restrictions on their use appear to be diminishing</w:t>
      </w:r>
      <w:r w:rsidRPr="00B81ADA">
        <w:rPr>
          <w:sz w:val="16"/>
        </w:rPr>
        <w:t xml:space="preserve">, and so-called new terrorists do not always escalate and become apparent only by using unconventional weapons. These </w:t>
      </w:r>
      <w:r w:rsidRPr="00F1165F">
        <w:rPr>
          <w:rStyle w:val="StyleUnderline"/>
        </w:rPr>
        <w:t xml:space="preserve">weapons are easily spread or transmitted from person to person, have a </w:t>
      </w:r>
      <w:r w:rsidRPr="00F1165F">
        <w:rPr>
          <w:rStyle w:val="Emphasis"/>
        </w:rPr>
        <w:t>high mortality rate</w:t>
      </w:r>
      <w:r w:rsidRPr="00B81ADA">
        <w:rPr>
          <w:sz w:val="16"/>
        </w:rPr>
        <w:t xml:space="preserve"> </w:t>
      </w:r>
      <w:r w:rsidRPr="00F1165F">
        <w:rPr>
          <w:rStyle w:val="StyleUnderline"/>
        </w:rPr>
        <w:t>and a potential impact on public health, causing</w:t>
      </w:r>
      <w:r w:rsidRPr="00B81ADA">
        <w:rPr>
          <w:sz w:val="16"/>
        </w:rPr>
        <w:t xml:space="preserve"> </w:t>
      </w:r>
      <w:r w:rsidRPr="00F1165F">
        <w:rPr>
          <w:rStyle w:val="Emphasis"/>
        </w:rPr>
        <w:t>mass casualties</w:t>
      </w:r>
      <w:r w:rsidRPr="00B81ADA">
        <w:rPr>
          <w:sz w:val="16"/>
        </w:rPr>
        <w:t xml:space="preserve"> </w:t>
      </w:r>
      <w:r w:rsidRPr="00F1165F">
        <w:rPr>
          <w:rStyle w:val="StyleUnderline"/>
        </w:rPr>
        <w:t xml:space="preserve">that can crush health systems and cause </w:t>
      </w:r>
      <w:r w:rsidRPr="00F1165F">
        <w:rPr>
          <w:rStyle w:val="Emphasis"/>
        </w:rPr>
        <w:t xml:space="preserve">public panic </w:t>
      </w:r>
      <w:r w:rsidRPr="00F1165F">
        <w:rPr>
          <w:rStyle w:val="StyleUnderline"/>
        </w:rPr>
        <w:t xml:space="preserve">and </w:t>
      </w:r>
      <w:r w:rsidRPr="00F1165F">
        <w:rPr>
          <w:rStyle w:val="Emphasis"/>
        </w:rPr>
        <w:t>social disruption</w:t>
      </w:r>
      <w:r w:rsidRPr="00B81ADA">
        <w:rPr>
          <w:sz w:val="16"/>
        </w:rPr>
        <w:t>, thus requiring special efforts to suppress them.</w:t>
      </w:r>
      <w:r>
        <w:rPr>
          <w:sz w:val="16"/>
        </w:rPr>
        <w:t xml:space="preserve"> </w:t>
      </w:r>
      <w:r w:rsidRPr="00B81ADA">
        <w:rPr>
          <w:sz w:val="16"/>
        </w:rPr>
        <w:t xml:space="preserve">When assessing the threat of CBRN weapons, </w:t>
      </w:r>
      <w:r w:rsidRPr="00F1165F">
        <w:rPr>
          <w:rStyle w:val="StyleUnderline"/>
        </w:rPr>
        <w:t xml:space="preserve">we should </w:t>
      </w:r>
      <w:proofErr w:type="gramStart"/>
      <w:r w:rsidRPr="00F1165F">
        <w:rPr>
          <w:rStyle w:val="StyleUnderline"/>
        </w:rPr>
        <w:t>take into account</w:t>
      </w:r>
      <w:proofErr w:type="gramEnd"/>
      <w:r w:rsidRPr="00F1165F">
        <w:rPr>
          <w:rStyle w:val="StyleUnderline"/>
        </w:rPr>
        <w:t xml:space="preserve"> the change in capacity to carry out terrorist attacks that are on the rise among countries and non-government elements.</w:t>
      </w:r>
      <w:r w:rsidRPr="00B81ADA">
        <w:rPr>
          <w:sz w:val="16"/>
        </w:rPr>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F1165F">
        <w:rPr>
          <w:rStyle w:val="StyleUnderline"/>
        </w:rPr>
        <w:t>A relative ease with which biological weapons can be obtained, along with other current changes and turbulences in the world, sets the stage for another type of warfare in the 21st century</w:t>
      </w:r>
      <w:r w:rsidRPr="00B81ADA">
        <w:rPr>
          <w:sz w:val="16"/>
        </w:rPr>
        <w:t>.</w:t>
      </w:r>
      <w:r>
        <w:rPr>
          <w:sz w:val="16"/>
        </w:rPr>
        <w:t xml:space="preserve"> </w:t>
      </w:r>
      <w:r w:rsidRPr="00F1165F">
        <w:rPr>
          <w:rStyle w:val="StyleUnderline"/>
        </w:rPr>
        <w:t>The potential for CBRN terrorism has widely grown since 11 September</w:t>
      </w:r>
      <w:r w:rsidRPr="00B81ADA">
        <w:rPr>
          <w:sz w:val="16"/>
        </w:rPr>
        <w:t xml:space="preserve">, when some of these materials were used. </w:t>
      </w:r>
      <w:r w:rsidRPr="00F1165F">
        <w:rPr>
          <w:rStyle w:val="StyleUnderline"/>
        </w:rPr>
        <w:t xml:space="preserve">The </w:t>
      </w:r>
      <w:r w:rsidRPr="009C4596">
        <w:rPr>
          <w:rStyle w:val="StyleUnderline"/>
          <w:highlight w:val="yellow"/>
        </w:rPr>
        <w:t>danger of terrorist use of nuclear weapons</w:t>
      </w:r>
      <w:r w:rsidRPr="00F1165F">
        <w:rPr>
          <w:rStyle w:val="StyleUnderline"/>
        </w:rPr>
        <w:t xml:space="preserve"> and other weapons of mass destruction </w:t>
      </w:r>
      <w:r w:rsidRPr="009C4596">
        <w:rPr>
          <w:rStyle w:val="StyleUnderline"/>
          <w:highlight w:val="yellow"/>
        </w:rPr>
        <w:t>represents a</w:t>
      </w:r>
      <w:r w:rsidRPr="009C4596">
        <w:rPr>
          <w:sz w:val="16"/>
          <w:highlight w:val="yellow"/>
        </w:rPr>
        <w:t xml:space="preserve"> </w:t>
      </w:r>
      <w:r w:rsidRPr="009C4596">
        <w:rPr>
          <w:rStyle w:val="Emphasis"/>
          <w:highlight w:val="yellow"/>
        </w:rPr>
        <w:t>very serious threat</w:t>
      </w:r>
      <w:r w:rsidRPr="00B81ADA">
        <w:rPr>
          <w:sz w:val="16"/>
        </w:rPr>
        <w:t xml:space="preserve"> </w:t>
      </w:r>
      <w:r w:rsidRPr="00F1165F">
        <w:rPr>
          <w:rStyle w:val="StyleUnderline"/>
        </w:rPr>
        <w:t xml:space="preserve">for many countries; </w:t>
      </w:r>
      <w:r w:rsidRPr="009C4596">
        <w:rPr>
          <w:rStyle w:val="StyleUnderline"/>
          <w:highlight w:val="yellow"/>
        </w:rPr>
        <w:t>if a terrorist</w:t>
      </w:r>
      <w:r w:rsidRPr="007C3A37">
        <w:rPr>
          <w:rStyle w:val="StyleUnderline"/>
        </w:rPr>
        <w:t xml:space="preserve"> group </w:t>
      </w:r>
      <w:r w:rsidRPr="009C4596">
        <w:rPr>
          <w:rStyle w:val="StyleUnderline"/>
          <w:highlight w:val="yellow"/>
        </w:rPr>
        <w:t>could</w:t>
      </w:r>
      <w:r w:rsidRPr="007C3A37">
        <w:rPr>
          <w:rStyle w:val="StyleUnderline"/>
        </w:rPr>
        <w:t xml:space="preserve"> gain </w:t>
      </w:r>
      <w:r w:rsidRPr="009C4596">
        <w:rPr>
          <w:rStyle w:val="StyleUnderline"/>
          <w:highlight w:val="yellow"/>
        </w:rPr>
        <w:t>access</w:t>
      </w:r>
      <w:r w:rsidRPr="007C3A37">
        <w:rPr>
          <w:rStyle w:val="StyleUnderline"/>
        </w:rPr>
        <w:t xml:space="preserve"> to this weapon, </w:t>
      </w:r>
      <w:r w:rsidRPr="009C4596">
        <w:rPr>
          <w:rStyle w:val="StyleUnderline"/>
          <w:highlight w:val="yellow"/>
        </w:rPr>
        <w:t xml:space="preserve">it is </w:t>
      </w:r>
      <w:r w:rsidRPr="009C4596">
        <w:rPr>
          <w:rStyle w:val="Emphasis"/>
          <w:highlight w:val="yellow"/>
        </w:rPr>
        <w:t>highly likely it would use</w:t>
      </w:r>
      <w:r w:rsidRPr="007C3A37">
        <w:rPr>
          <w:rStyle w:val="Emphasis"/>
        </w:rPr>
        <w:t xml:space="preserve"> it</w:t>
      </w:r>
      <w:r w:rsidRPr="007C3A37">
        <w:rPr>
          <w:sz w:val="16"/>
        </w:rPr>
        <w:t xml:space="preserve">, or threaten to use it. Although there is very little information on terrorists and their ability to come into possession of nuclear weapons or on their intentions to get them, </w:t>
      </w:r>
      <w:r w:rsidRPr="007C3A37">
        <w:rPr>
          <w:rStyle w:val="StyleUnderline"/>
        </w:rPr>
        <w:t xml:space="preserve">the </w:t>
      </w:r>
      <w:r w:rsidRPr="007C3A37">
        <w:rPr>
          <w:rStyle w:val="Emphasis"/>
        </w:rPr>
        <w:t>risk</w:t>
      </w:r>
      <w:r w:rsidRPr="007C3A37">
        <w:rPr>
          <w:sz w:val="16"/>
        </w:rPr>
        <w:t xml:space="preserve"> </w:t>
      </w:r>
      <w:r w:rsidRPr="007C3A37">
        <w:rPr>
          <w:rStyle w:val="StyleUnderline"/>
        </w:rPr>
        <w:t>of CBRN weapons has certainly increased since the terrorists started to become more familiar with these agents and their harmful consequences</w:t>
      </w:r>
      <w:r w:rsidRPr="007C3A37">
        <w:rPr>
          <w:sz w:val="16"/>
        </w:rPr>
        <w:t xml:space="preserve">. </w:t>
      </w:r>
      <w:r w:rsidRPr="007C3A37">
        <w:rPr>
          <w:rStyle w:val="StyleUnderline"/>
        </w:rPr>
        <w:t xml:space="preserve">Discovering the nature of the threat of </w:t>
      </w:r>
      <w:r w:rsidRPr="007C3A37">
        <w:rPr>
          <w:rStyle w:val="Emphasis"/>
        </w:rPr>
        <w:t>biological weapons</w:t>
      </w:r>
      <w:r w:rsidRPr="007C3A37">
        <w:rPr>
          <w:rStyle w:val="StyleUnderline"/>
        </w:rPr>
        <w:t xml:space="preserve">, as well as the appropriate response to them requires an emphasis on the </w:t>
      </w:r>
      <w:r w:rsidRPr="007C3A37">
        <w:rPr>
          <w:rStyle w:val="Emphasis"/>
        </w:rPr>
        <w:t>biological characteristics</w:t>
      </w:r>
      <w:r w:rsidRPr="007C3A37">
        <w:rPr>
          <w:sz w:val="16"/>
        </w:rPr>
        <w:t xml:space="preserve"> </w:t>
      </w:r>
      <w:r w:rsidRPr="007C3A37">
        <w:rPr>
          <w:rStyle w:val="StyleUnderline"/>
        </w:rPr>
        <w:t xml:space="preserve">of these instruments of </w:t>
      </w:r>
      <w:r w:rsidRPr="007C3A37">
        <w:rPr>
          <w:rStyle w:val="Emphasis"/>
        </w:rPr>
        <w:t>war</w:t>
      </w:r>
      <w:r w:rsidRPr="007C3A37">
        <w:rPr>
          <w:rStyle w:val="StyleUnderline"/>
        </w:rPr>
        <w:t xml:space="preserve"> and</w:t>
      </w:r>
      <w:r w:rsidRPr="007C3A37">
        <w:rPr>
          <w:sz w:val="16"/>
        </w:rPr>
        <w:t xml:space="preserve"> </w:t>
      </w:r>
      <w:r w:rsidRPr="007C3A37">
        <w:rPr>
          <w:rStyle w:val="Emphasis"/>
        </w:rPr>
        <w:t>terror</w:t>
      </w:r>
      <w:r w:rsidRPr="00B81ADA">
        <w:rPr>
          <w:sz w:val="16"/>
        </w:rPr>
        <w:t>.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w:t>
      </w:r>
      <w:r>
        <w:rPr>
          <w:sz w:val="16"/>
        </w:rPr>
        <w:t xml:space="preserve"> </w:t>
      </w:r>
      <w:r w:rsidRPr="00B81ADA">
        <w:rPr>
          <w:sz w:val="16"/>
        </w:rPr>
        <w:t>The growing threat of CBRN terrorism</w:t>
      </w:r>
      <w:r>
        <w:rPr>
          <w:sz w:val="16"/>
        </w:rPr>
        <w:t xml:space="preserve"> </w:t>
      </w:r>
      <w:proofErr w:type="spellStart"/>
      <w:r w:rsidRPr="00B81ADA">
        <w:rPr>
          <w:sz w:val="16"/>
        </w:rPr>
        <w:t>Terrorism</w:t>
      </w:r>
      <w:proofErr w:type="spellEnd"/>
      <w:r w:rsidRPr="00B81ADA">
        <w:rPr>
          <w:sz w:val="16"/>
        </w:rPr>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B81ADA">
        <w:rPr>
          <w:sz w:val="16"/>
        </w:rPr>
        <w:t>nd</w:t>
      </w:r>
      <w:proofErr w:type="spellEnd"/>
      <w:r w:rsidRPr="00B81ADA">
        <w:rPr>
          <w:sz w:val="16"/>
        </w:rPr>
        <w:t xml:space="preserve">). Toxic substances, regardless of whether they are of animal, </w:t>
      </w:r>
      <w:proofErr w:type="gramStart"/>
      <w:r w:rsidRPr="00B81ADA">
        <w:rPr>
          <w:sz w:val="16"/>
        </w:rPr>
        <w:t>vegetable</w:t>
      </w:r>
      <w:proofErr w:type="gramEnd"/>
      <w:r w:rsidRPr="00B81ADA">
        <w:rPr>
          <w:sz w:val="16"/>
        </w:rPr>
        <w:t xml:space="preserve"> or mineral origin, were used throughout the history for political assassinations and sabotage; despite the risk of severe penalties, the prospects for success </w:t>
      </w:r>
      <w:proofErr w:type="spellStart"/>
      <w:r w:rsidRPr="00B81ADA">
        <w:rPr>
          <w:sz w:val="16"/>
        </w:rPr>
        <w:t>favoured</w:t>
      </w:r>
      <w:proofErr w:type="spellEnd"/>
      <w:r w:rsidRPr="00B81ADA">
        <w:rPr>
          <w:sz w:val="16"/>
        </w:rPr>
        <w:t xml:space="preserve"> the use of toxic substances. Such use has always been reduced, however, since only a small number of people had access to substances and possessed the ability of learn how to use them (Pascal, 1999).</w:t>
      </w:r>
      <w:r>
        <w:rPr>
          <w:sz w:val="16"/>
        </w:rPr>
        <w:t xml:space="preserve"> </w:t>
      </w:r>
      <w:r w:rsidRPr="009C4596">
        <w:rPr>
          <w:rStyle w:val="StyleUnderline"/>
          <w:highlight w:val="yellow"/>
        </w:rPr>
        <w:t>CBRN weapons are</w:t>
      </w:r>
      <w:r w:rsidRPr="00FB5DE3">
        <w:rPr>
          <w:rStyle w:val="StyleUnderline"/>
        </w:rPr>
        <w:t xml:space="preserve"> rightly viewed with </w:t>
      </w:r>
      <w:r w:rsidRPr="009C4596">
        <w:rPr>
          <w:rStyle w:val="StyleUnderline"/>
          <w:highlight w:val="yellow"/>
        </w:rPr>
        <w:t xml:space="preserve">a </w:t>
      </w:r>
      <w:r w:rsidRPr="009C4596">
        <w:rPr>
          <w:rStyle w:val="Emphasis"/>
          <w:highlight w:val="yellow"/>
        </w:rPr>
        <w:t>special</w:t>
      </w:r>
      <w:r w:rsidRPr="00FB5DE3">
        <w:rPr>
          <w:rStyle w:val="Emphasis"/>
        </w:rPr>
        <w:t xml:space="preserve"> sense of </w:t>
      </w:r>
      <w:r w:rsidRPr="009C4596">
        <w:rPr>
          <w:rStyle w:val="Emphasis"/>
          <w:highlight w:val="yellow"/>
        </w:rPr>
        <w:t>horror</w:t>
      </w:r>
      <w:r w:rsidRPr="00B81ADA">
        <w:rPr>
          <w:sz w:val="16"/>
        </w:rPr>
        <w:t xml:space="preserve">, </w:t>
      </w:r>
      <w:r w:rsidRPr="00FB5DE3">
        <w:rPr>
          <w:rStyle w:val="StyleUnderline"/>
        </w:rPr>
        <w:t xml:space="preserve">their </w:t>
      </w:r>
      <w:r w:rsidRPr="009C4596">
        <w:rPr>
          <w:rStyle w:val="StyleUnderline"/>
          <w:highlight w:val="yellow"/>
        </w:rPr>
        <w:t xml:space="preserve">effects can be </w:t>
      </w:r>
      <w:r w:rsidRPr="009C4596">
        <w:rPr>
          <w:rStyle w:val="Emphasis"/>
          <w:highlight w:val="yellow"/>
        </w:rPr>
        <w:t>devastating</w:t>
      </w:r>
      <w:r w:rsidRPr="009C4596">
        <w:rPr>
          <w:sz w:val="16"/>
          <w:highlight w:val="yellow"/>
        </w:rPr>
        <w:t xml:space="preserve"> </w:t>
      </w:r>
      <w:r w:rsidRPr="009C4596">
        <w:rPr>
          <w:rStyle w:val="StyleUnderline"/>
          <w:highlight w:val="yellow"/>
        </w:rPr>
        <w:t>and</w:t>
      </w:r>
      <w:r w:rsidRPr="009C4596">
        <w:rPr>
          <w:sz w:val="16"/>
          <w:highlight w:val="yellow"/>
        </w:rPr>
        <w:t xml:space="preserve"> </w:t>
      </w:r>
      <w:r w:rsidRPr="009C4596">
        <w:rPr>
          <w:rStyle w:val="Emphasis"/>
          <w:highlight w:val="yellow"/>
        </w:rPr>
        <w:t>indiscriminating</w:t>
      </w:r>
      <w:r w:rsidRPr="00B81ADA">
        <w:rPr>
          <w:sz w:val="16"/>
        </w:rPr>
        <w:t xml:space="preserve">, </w:t>
      </w:r>
      <w:r w:rsidRPr="00FB5DE3">
        <w:rPr>
          <w:rStyle w:val="StyleUnderline"/>
        </w:rPr>
        <w:t xml:space="preserve">and </w:t>
      </w:r>
      <w:r w:rsidRPr="003C0C9C">
        <w:rPr>
          <w:rStyle w:val="StyleUnderline"/>
        </w:rPr>
        <w:t xml:space="preserve">they take the most stringent toll among the most </w:t>
      </w:r>
      <w:r w:rsidRPr="003C0C9C">
        <w:rPr>
          <w:rStyle w:val="Emphasis"/>
        </w:rPr>
        <w:t>vulnerable population</w:t>
      </w:r>
      <w:r w:rsidRPr="003C0C9C">
        <w:rPr>
          <w:rStyle w:val="StyleUnderline"/>
        </w:rPr>
        <w:t>,</w:t>
      </w:r>
      <w:r w:rsidRPr="003C0C9C">
        <w:rPr>
          <w:sz w:val="16"/>
        </w:rPr>
        <w:t xml:space="preserve"> non-combatants (</w:t>
      </w:r>
      <w:proofErr w:type="gramStart"/>
      <w:r w:rsidRPr="003C0C9C">
        <w:rPr>
          <w:sz w:val="16"/>
        </w:rPr>
        <w:t>e.g.</w:t>
      </w:r>
      <w:proofErr w:type="gramEnd"/>
      <w:r w:rsidRPr="003C0C9C">
        <w:rPr>
          <w:sz w:val="16"/>
        </w:rPr>
        <w:t xml:space="preserve"> a biological attack cannot be detected sufficiently fast after the disease spreads through the population). Moreover, </w:t>
      </w:r>
      <w:proofErr w:type="gramStart"/>
      <w:r w:rsidRPr="003C0C9C">
        <w:rPr>
          <w:rStyle w:val="Emphasis"/>
        </w:rPr>
        <w:t>chemical</w:t>
      </w:r>
      <w:proofErr w:type="gramEnd"/>
      <w:r w:rsidRPr="003C0C9C">
        <w:rPr>
          <w:sz w:val="16"/>
        </w:rPr>
        <w:t xml:space="preserve"> </w:t>
      </w:r>
      <w:r w:rsidRPr="003C0C9C">
        <w:rPr>
          <w:rStyle w:val="StyleUnderline"/>
        </w:rPr>
        <w:t>and</w:t>
      </w:r>
      <w:r w:rsidRPr="003C0C9C">
        <w:rPr>
          <w:sz w:val="16"/>
        </w:rPr>
        <w:t xml:space="preserve"> </w:t>
      </w:r>
      <w:r w:rsidRPr="003C0C9C">
        <w:rPr>
          <w:rStyle w:val="Emphasis"/>
        </w:rPr>
        <w:t>bio</w:t>
      </w:r>
      <w:r w:rsidRPr="003C0C9C">
        <w:rPr>
          <w:rStyle w:val="Emphasis"/>
          <w:b w:val="0"/>
          <w:bCs/>
          <w:sz w:val="16"/>
          <w:szCs w:val="16"/>
          <w:u w:val="none"/>
        </w:rPr>
        <w:t>logical</w:t>
      </w:r>
      <w:r w:rsidRPr="003C0C9C">
        <w:rPr>
          <w:b/>
          <w:bCs/>
          <w:sz w:val="16"/>
          <w:szCs w:val="16"/>
        </w:rPr>
        <w:t xml:space="preserve"> </w:t>
      </w:r>
      <w:r w:rsidRPr="003C0C9C">
        <w:rPr>
          <w:rStyle w:val="StyleUnderline"/>
        </w:rPr>
        <w:t xml:space="preserve">weapons are a particularly </w:t>
      </w:r>
      <w:r w:rsidRPr="003C0C9C">
        <w:rPr>
          <w:rStyle w:val="Emphasis"/>
        </w:rPr>
        <w:t>attractive alternative</w:t>
      </w:r>
      <w:r w:rsidRPr="003C0C9C">
        <w:rPr>
          <w:sz w:val="16"/>
        </w:rPr>
        <w:t xml:space="preserve"> </w:t>
      </w:r>
      <w:r w:rsidRPr="003C0C9C">
        <w:rPr>
          <w:rStyle w:val="StyleUnderline"/>
        </w:rPr>
        <w:t xml:space="preserve">for groups that do not have the ability to produce </w:t>
      </w:r>
      <w:r w:rsidRPr="003C0C9C">
        <w:rPr>
          <w:rStyle w:val="Emphasis"/>
        </w:rPr>
        <w:t>nuclear weapons</w:t>
      </w:r>
      <w:r w:rsidRPr="003C0C9C">
        <w:rPr>
          <w:rStyle w:val="StyleUnderline"/>
        </w:rPr>
        <w:t>,</w:t>
      </w:r>
      <w:r w:rsidRPr="003C0C9C">
        <w:rPr>
          <w:sz w:val="16"/>
        </w:rPr>
        <w:t xml:space="preserve"> </w:t>
      </w:r>
      <w:r w:rsidRPr="003C0C9C">
        <w:rPr>
          <w:rStyle w:val="StyleUnderline"/>
        </w:rPr>
        <w:t>and this risk raises complex but important ethical issues</w:t>
      </w:r>
      <w:r w:rsidRPr="003C0C9C">
        <w:rPr>
          <w:sz w:val="16"/>
        </w:rPr>
        <w:t xml:space="preserve"> (London, 2003). The common name for CBRN terrorism which causes the death of </w:t>
      </w:r>
      <w:proofErr w:type="gramStart"/>
      <w:r w:rsidRPr="003C0C9C">
        <w:rPr>
          <w:sz w:val="16"/>
        </w:rPr>
        <w:t>a large number of</w:t>
      </w:r>
      <w:proofErr w:type="gramEnd"/>
      <w:r w:rsidRPr="003C0C9C">
        <w:rPr>
          <w:sz w:val="16"/>
        </w:rPr>
        <w:t xml:space="preserve">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3C0C9C">
        <w:rPr>
          <w:sz w:val="16"/>
        </w:rPr>
        <w:t>Kurmnik</w:t>
      </w:r>
      <w:proofErr w:type="spellEnd"/>
      <w:r w:rsidRPr="003C0C9C">
        <w:rPr>
          <w:sz w:val="16"/>
        </w:rPr>
        <w:t xml:space="preserve">, </w:t>
      </w:r>
      <w:proofErr w:type="spellStart"/>
      <w:r w:rsidRPr="003C0C9C">
        <w:rPr>
          <w:sz w:val="16"/>
        </w:rPr>
        <w:t>Ribnikar</w:t>
      </w:r>
      <w:proofErr w:type="spellEnd"/>
      <w:r w:rsidRPr="003C0C9C">
        <w:rPr>
          <w:sz w:val="16"/>
        </w:rPr>
        <w:t xml:space="preserve">, 2003). Some authors have described the factors that make chemical, biological, </w:t>
      </w:r>
      <w:proofErr w:type="gramStart"/>
      <w:r w:rsidRPr="003C0C9C">
        <w:rPr>
          <w:sz w:val="16"/>
        </w:rPr>
        <w:t>radiological</w:t>
      </w:r>
      <w:proofErr w:type="gramEnd"/>
      <w:r w:rsidRPr="003C0C9C">
        <w:rPr>
          <w:sz w:val="16"/>
        </w:rPr>
        <w:t xml:space="preserve">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w:t>
      </w:r>
      <w:proofErr w:type="gramStart"/>
      <w:r w:rsidRPr="003C0C9C">
        <w:rPr>
          <w:sz w:val="16"/>
        </w:rPr>
        <w:t>actually presenting</w:t>
      </w:r>
      <w:proofErr w:type="gramEnd"/>
      <w:r w:rsidRPr="003C0C9C">
        <w:rPr>
          <w:sz w:val="16"/>
        </w:rPr>
        <w:t xml:space="preserve">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w:t>
      </w:r>
      <w:proofErr w:type="gramStart"/>
      <w:r w:rsidRPr="003C0C9C">
        <w:rPr>
          <w:sz w:val="16"/>
        </w:rPr>
        <w:t>people</w:t>
      </w:r>
      <w:proofErr w:type="gramEnd"/>
      <w:r w:rsidRPr="003C0C9C">
        <w:rPr>
          <w:sz w:val="16"/>
        </w:rPr>
        <w:t xml:space="preserv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 Some experts emphasize the factors that promote such </w:t>
      </w:r>
      <w:proofErr w:type="gramStart"/>
      <w:r w:rsidRPr="003C0C9C">
        <w:rPr>
          <w:sz w:val="16"/>
        </w:rPr>
        <w:t>attacks</w:t>
      </w:r>
      <w:proofErr w:type="gramEnd"/>
      <w:r w:rsidRPr="003C0C9C">
        <w:rPr>
          <w:sz w:val="16"/>
        </w:rPr>
        <w:t xml:space="preserve">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w:t>
      </w:r>
      <w:proofErr w:type="gramStart"/>
      <w:r w:rsidRPr="003C0C9C">
        <w:rPr>
          <w:sz w:val="16"/>
        </w:rPr>
        <w:t>incidents, and</w:t>
      </w:r>
      <w:proofErr w:type="gramEnd"/>
      <w:r w:rsidRPr="003C0C9C">
        <w:rPr>
          <w:sz w:val="16"/>
        </w:rPr>
        <w:t xml:space="preserve"> include religious fundamentalists and cults1 as possible perpetrators of such attacks, especially when these groups address to ethereal audience, emphasizing the hatred of unbelievers (Ivanova, Sandler, 2007). Concerns about super terrorism which involves the use of CBRN weapons are mainly focused on what terrorists can do in the context of our social reality, with an emphasis on terrorist motivations, </w:t>
      </w:r>
      <w:proofErr w:type="gramStart"/>
      <w:r w:rsidRPr="003C0C9C">
        <w:rPr>
          <w:sz w:val="16"/>
        </w:rPr>
        <w:t>initiatives</w:t>
      </w:r>
      <w:proofErr w:type="gramEnd"/>
      <w:r w:rsidRPr="003C0C9C">
        <w:rPr>
          <w:sz w:val="16"/>
        </w:rPr>
        <w:t xml:space="preserve">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 </w:t>
      </w:r>
      <w:r w:rsidRPr="003C0C9C">
        <w:rPr>
          <w:rStyle w:val="StyleUnderline"/>
        </w:rPr>
        <w:t>The possibility that terrorists use chemical or biological substances may</w:t>
      </w:r>
      <w:r w:rsidRPr="003C0C9C">
        <w:rPr>
          <w:sz w:val="16"/>
        </w:rPr>
        <w:t xml:space="preserve"> </w:t>
      </w:r>
      <w:r w:rsidRPr="003C0C9C">
        <w:rPr>
          <w:rStyle w:val="Emphasis"/>
        </w:rPr>
        <w:t>increase</w:t>
      </w:r>
      <w:r w:rsidRPr="003C0C9C">
        <w:rPr>
          <w:rStyle w:val="StyleUnderline"/>
        </w:rPr>
        <w:t xml:space="preserve"> over the next decade</w:t>
      </w:r>
      <w:r w:rsidRPr="003C0C9C">
        <w:rPr>
          <w:sz w:val="16"/>
        </w:rPr>
        <w:t xml:space="preserve">, according to US intelligence agencies. According to CIA2, an </w:t>
      </w:r>
      <w:r w:rsidRPr="003C0C9C">
        <w:rPr>
          <w:rStyle w:val="Emphasis"/>
        </w:rPr>
        <w:t>interest</w:t>
      </w:r>
      <w:r w:rsidRPr="003C0C9C">
        <w:rPr>
          <w:sz w:val="16"/>
        </w:rPr>
        <w:t xml:space="preserve"> </w:t>
      </w:r>
      <w:r w:rsidRPr="003C0C9C">
        <w:rPr>
          <w:rStyle w:val="StyleUnderline"/>
        </w:rPr>
        <w:t xml:space="preserve">among non-state actors, including terrorists, for biological and chemical materials is real and growing, and </w:t>
      </w:r>
      <w:r w:rsidRPr="003C0C9C">
        <w:rPr>
          <w:rStyle w:val="Emphasis"/>
        </w:rPr>
        <w:t>the number of potential perpetrators is increasing</w:t>
      </w:r>
      <w:r w:rsidRPr="003C0C9C">
        <w:rPr>
          <w:sz w:val="16"/>
        </w:rPr>
        <w:t xml:space="preserve">. The agency also noted that </w:t>
      </w:r>
      <w:r w:rsidRPr="003C0C9C">
        <w:rPr>
          <w:rStyle w:val="StyleUnderline"/>
        </w:rPr>
        <w:t>many of these groups had developed an international network and did not need to rely on state sponsors for financial and technical support.</w:t>
      </w:r>
      <w:r w:rsidRPr="003C0C9C">
        <w:rPr>
          <w:sz w:val="16"/>
        </w:rPr>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3C0C9C">
        <w:rPr>
          <w:sz w:val="16"/>
        </w:rPr>
        <w:t>Condesman</w:t>
      </w:r>
      <w:proofErr w:type="spellEnd"/>
      <w:r w:rsidRPr="003C0C9C">
        <w:rPr>
          <w:sz w:val="16"/>
        </w:rPr>
        <w:t xml:space="preserve">, Burke, 2001). The risk of </w:t>
      </w:r>
      <w:r w:rsidRPr="003C0C9C">
        <w:rPr>
          <w:rStyle w:val="StyleUnderline"/>
        </w:rPr>
        <w:t>CBRN weapons</w:t>
      </w:r>
      <w:r w:rsidRPr="003C0C9C">
        <w:rPr>
          <w:sz w:val="16"/>
        </w:rPr>
        <w:t xml:space="preserve"> is growing since terrorists are better acquainted with these agents and their potential for causing harm3. These agents possess desirable characteristics as weapons of terror; they </w:t>
      </w:r>
      <w:r w:rsidRPr="003C0C9C">
        <w:rPr>
          <w:rStyle w:val="StyleUnderline"/>
        </w:rPr>
        <w:t xml:space="preserve">are biologically invisible to the naked eye, </w:t>
      </w:r>
      <w:r w:rsidRPr="003C0C9C">
        <w:rPr>
          <w:rStyle w:val="Emphasis"/>
        </w:rPr>
        <w:t>odorless</w:t>
      </w:r>
      <w:r w:rsidRPr="003C0C9C">
        <w:rPr>
          <w:rStyle w:val="StyleUnderline"/>
        </w:rPr>
        <w:t xml:space="preserve"> and potentially </w:t>
      </w:r>
      <w:r w:rsidRPr="003C0C9C">
        <w:rPr>
          <w:rStyle w:val="Emphasis"/>
        </w:rPr>
        <w:t>lethal</w:t>
      </w:r>
      <w:r w:rsidRPr="003C0C9C">
        <w:rPr>
          <w:rStyle w:val="StyleUnderline"/>
        </w:rPr>
        <w:t xml:space="preserve"> in the form of particles; natural organisms are so </w:t>
      </w:r>
      <w:r w:rsidRPr="003C0C9C">
        <w:rPr>
          <w:rStyle w:val="Emphasis"/>
        </w:rPr>
        <w:t xml:space="preserve">readily </w:t>
      </w:r>
      <w:proofErr w:type="gramStart"/>
      <w:r w:rsidRPr="003C0C9C">
        <w:rPr>
          <w:rStyle w:val="Emphasis"/>
        </w:rPr>
        <w:t>available</w:t>
      </w:r>
      <w:r w:rsidRPr="003C0C9C">
        <w:rPr>
          <w:rStyle w:val="StyleUnderline"/>
        </w:rPr>
        <w:t>, and</w:t>
      </w:r>
      <w:proofErr w:type="gramEnd"/>
      <w:r w:rsidRPr="003C0C9C">
        <w:rPr>
          <w:rStyle w:val="StyleUnderline"/>
        </w:rPr>
        <w:t xml:space="preserve"> can be "</w:t>
      </w:r>
      <w:r w:rsidRPr="003C0C9C">
        <w:rPr>
          <w:rStyle w:val="Emphasis"/>
        </w:rPr>
        <w:t>camouflaged</w:t>
      </w:r>
      <w:r w:rsidRPr="003C0C9C">
        <w:rPr>
          <w:rStyle w:val="StyleUnderline"/>
        </w:rPr>
        <w:t>" in natural disasters</w:t>
      </w:r>
      <w:r w:rsidRPr="003C0C9C">
        <w:rPr>
          <w:sz w:val="16"/>
        </w:rPr>
        <w:t xml:space="preserve"> and used to spread fear and various diseases. </w:t>
      </w:r>
      <w:r w:rsidRPr="003C0C9C">
        <w:rPr>
          <w:rStyle w:val="StyleUnderline"/>
        </w:rPr>
        <w:t>Chemical agents quickly attack the critical physiological centers of the body</w:t>
      </w:r>
      <w:r w:rsidRPr="003C0C9C">
        <w:rPr>
          <w:sz w:val="16"/>
        </w:rPr>
        <w:t xml:space="preserve">, disabling or </w:t>
      </w:r>
      <w:r w:rsidRPr="003C0C9C">
        <w:rPr>
          <w:rStyle w:val="Emphasis"/>
        </w:rPr>
        <w:t>killing</w:t>
      </w:r>
      <w:r w:rsidRPr="003C0C9C">
        <w:rPr>
          <w:sz w:val="16"/>
        </w:rPr>
        <w:t xml:space="preserve"> </w:t>
      </w:r>
      <w:r w:rsidRPr="003C0C9C">
        <w:rPr>
          <w:rStyle w:val="StyleUnderline"/>
        </w:rPr>
        <w:t>the victim. Biological and chemical weapons</w:t>
      </w:r>
      <w:r w:rsidRPr="003C0C9C">
        <w:rPr>
          <w:sz w:val="16"/>
        </w:rPr>
        <w:t xml:space="preserve"> require the application of huge amounts of resources and </w:t>
      </w:r>
      <w:r w:rsidRPr="003C0C9C">
        <w:rPr>
          <w:rStyle w:val="StyleUnderline"/>
        </w:rPr>
        <w:t xml:space="preserve">result in different effects, causing </w:t>
      </w:r>
      <w:r w:rsidRPr="003C0C9C">
        <w:rPr>
          <w:rStyle w:val="Emphasis"/>
        </w:rPr>
        <w:t>fear and panic in the contaminated areas</w:t>
      </w:r>
      <w:r w:rsidRPr="003C0C9C">
        <w:rPr>
          <w:rStyle w:val="StyleUnderline"/>
        </w:rPr>
        <w:t>.</w:t>
      </w:r>
      <w:r w:rsidRPr="003C0C9C">
        <w:rPr>
          <w:sz w:val="16"/>
        </w:rPr>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3C0C9C">
        <w:rPr>
          <w:sz w:val="16"/>
        </w:rPr>
        <w:t>Spinella</w:t>
      </w:r>
      <w:proofErr w:type="spellEnd"/>
      <w:r w:rsidRPr="003C0C9C">
        <w:rPr>
          <w:sz w:val="16"/>
        </w:rPr>
        <w:t xml:space="preserve">, 2014, pp.645-656). "Bioterrorism is the intentional use of microorganisms or toxins derived from living organisms used for hostile purposes intended to cause disease or death in man, animals and plants, on which they depend". </w:t>
      </w:r>
      <w:r w:rsidRPr="003C0C9C">
        <w:rPr>
          <w:rStyle w:val="StyleUnderline"/>
        </w:rPr>
        <w:t xml:space="preserve">The threat of bioterrorist attacks is real, and </w:t>
      </w:r>
      <w:proofErr w:type="gramStart"/>
      <w:r w:rsidRPr="003C0C9C">
        <w:rPr>
          <w:rStyle w:val="StyleUnderline"/>
        </w:rPr>
        <w:t>each individual</w:t>
      </w:r>
      <w:proofErr w:type="gramEnd"/>
      <w:r w:rsidRPr="003C0C9C">
        <w:rPr>
          <w:rStyle w:val="StyleUnderline"/>
        </w:rPr>
        <w:t xml:space="preserve"> is a potential terrorist, when terrorists are "invisible" prior to an attack which also can be "invisible" in the form of causing infectious diseases or epidemics.</w:t>
      </w:r>
      <w:r w:rsidRPr="003C0C9C">
        <w:rPr>
          <w:sz w:val="16"/>
        </w:rPr>
        <w:t xml:space="preserve"> Citizens who are not aware they are infected are potential safety hazard and so-called dangerous bodies (</w:t>
      </w:r>
      <w:proofErr w:type="spellStart"/>
      <w:r w:rsidRPr="003C0C9C">
        <w:rPr>
          <w:sz w:val="16"/>
        </w:rPr>
        <w:t>Mijalković</w:t>
      </w:r>
      <w:proofErr w:type="spellEnd"/>
      <w:r w:rsidRPr="003C0C9C">
        <w:rPr>
          <w:sz w:val="16"/>
        </w:rPr>
        <w:t xml:space="preserve">, 2011). In the last ten years, the issue of CBRN weapons has attracted the attention of experts, but a list of priorities by the heads of states has never been established. Biological weapons almost became forgotten after they had been banned by the 1972 Convention on Biological Weapons. A significant attention was paid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w:t>
      </w:r>
      <w:proofErr w:type="gramStart"/>
      <w:r w:rsidRPr="003C0C9C">
        <w:rPr>
          <w:sz w:val="16"/>
        </w:rPr>
        <w:t>really very</w:t>
      </w:r>
      <w:proofErr w:type="gramEnd"/>
      <w:r w:rsidRPr="003C0C9C">
        <w:rPr>
          <w:sz w:val="16"/>
        </w:rPr>
        <w:t xml:space="preserve"> contagious and deadly, and if used properly, have a potential to result in casualties similar to those in a nuclear attack. Perhaps the scariest aspect of biological weapons is that the body is attacked without warning, people are afraid of the threat as it is </w:t>
      </w:r>
      <w:proofErr w:type="gramStart"/>
      <w:r w:rsidRPr="003C0C9C">
        <w:rPr>
          <w:sz w:val="16"/>
        </w:rPr>
        <w:t>invisible, and</w:t>
      </w:r>
      <w:proofErr w:type="gramEnd"/>
      <w:r w:rsidRPr="003C0C9C">
        <w:rPr>
          <w:sz w:val="16"/>
        </w:rPr>
        <w:t xml:space="preserve"> cannot be heard or felt. The history of warfare, terrorism and crime involving biological agents in the last century is considerably less dangerous and more deadly than the history of conventional warfare (</w:t>
      </w:r>
      <w:proofErr w:type="spellStart"/>
      <w:r w:rsidRPr="003C0C9C">
        <w:rPr>
          <w:sz w:val="16"/>
        </w:rPr>
        <w:t>Parachini</w:t>
      </w:r>
      <w:proofErr w:type="spellEnd"/>
      <w:r w:rsidRPr="003C0C9C">
        <w:rPr>
          <w:sz w:val="16"/>
        </w:rPr>
        <w:t xml:space="preserve">, 2001). Today, </w:t>
      </w:r>
      <w:r w:rsidRPr="003C0C9C">
        <w:rPr>
          <w:rStyle w:val="StyleUnderline"/>
        </w:rPr>
        <w:t xml:space="preserve">some states and some terrorist groups can more easily </w:t>
      </w:r>
      <w:r w:rsidRPr="003C0C9C">
        <w:rPr>
          <w:rStyle w:val="Emphasis"/>
        </w:rPr>
        <w:t>overcome technological barriers</w:t>
      </w:r>
      <w:r w:rsidRPr="003C0C9C">
        <w:rPr>
          <w:sz w:val="16"/>
        </w:rPr>
        <w:t xml:space="preserve"> </w:t>
      </w:r>
      <w:r w:rsidRPr="003C0C9C">
        <w:rPr>
          <w:rStyle w:val="StyleUnderline"/>
        </w:rPr>
        <w:t>due to the increased flow of information and access to previously unavailable technologies. Along with nuclear and chemical weapons, biological weapons are part of an</w:t>
      </w:r>
      <w:r w:rsidRPr="003C0C9C">
        <w:rPr>
          <w:sz w:val="16"/>
        </w:rPr>
        <w:t xml:space="preserve"> </w:t>
      </w:r>
      <w:r w:rsidRPr="003C0C9C">
        <w:rPr>
          <w:rStyle w:val="Emphasis"/>
        </w:rPr>
        <w:t>unholy trinity of weapons of mass destruction</w:t>
      </w:r>
      <w:r w:rsidRPr="003C0C9C">
        <w:rPr>
          <w:sz w:val="16"/>
        </w:rPr>
        <w:t xml:space="preserve"> (Davis, Johnson-</w:t>
      </w:r>
      <w:proofErr w:type="spellStart"/>
      <w:r w:rsidRPr="003C0C9C">
        <w:rPr>
          <w:sz w:val="16"/>
        </w:rPr>
        <w:t>Winegar</w:t>
      </w:r>
      <w:proofErr w:type="spellEnd"/>
      <w:r w:rsidRPr="003C0C9C">
        <w:rPr>
          <w:sz w:val="16"/>
        </w:rPr>
        <w:t xml:space="preserve">, 2000, pp.15-28). </w:t>
      </w:r>
      <w:r w:rsidRPr="003C0C9C">
        <w:rPr>
          <w:rStyle w:val="StyleUnderline"/>
        </w:rPr>
        <w:t>The society is now faced with the threat of an</w:t>
      </w:r>
      <w:r w:rsidRPr="003C0C9C">
        <w:rPr>
          <w:sz w:val="16"/>
        </w:rPr>
        <w:t xml:space="preserve"> </w:t>
      </w:r>
      <w:r w:rsidRPr="003C0C9C">
        <w:rPr>
          <w:rStyle w:val="Emphasis"/>
        </w:rPr>
        <w:t>apocalyptic and asymmetric war</w:t>
      </w:r>
      <w:r w:rsidRPr="003C0C9C">
        <w:rPr>
          <w:sz w:val="16"/>
        </w:rPr>
        <w:t xml:space="preserve"> scenario </w:t>
      </w:r>
      <w:r w:rsidRPr="003C0C9C">
        <w:rPr>
          <w:rStyle w:val="StyleUnderline"/>
        </w:rPr>
        <w:t xml:space="preserve">in which </w:t>
      </w:r>
      <w:r w:rsidRPr="003C0C9C">
        <w:rPr>
          <w:rStyle w:val="Emphasis"/>
        </w:rPr>
        <w:t>kamikaze attackers</w:t>
      </w:r>
      <w:r w:rsidRPr="003C0C9C">
        <w:rPr>
          <w:sz w:val="16"/>
        </w:rPr>
        <w:t xml:space="preserve"> </w:t>
      </w:r>
      <w:proofErr w:type="gramStart"/>
      <w:r w:rsidRPr="003C0C9C">
        <w:rPr>
          <w:rStyle w:val="StyleUnderline"/>
        </w:rPr>
        <w:t>are able to</w:t>
      </w:r>
      <w:proofErr w:type="gramEnd"/>
      <w:r w:rsidRPr="003C0C9C">
        <w:rPr>
          <w:rStyle w:val="StyleUnderline"/>
        </w:rPr>
        <w:t xml:space="preserve"> arm themselves with WMD</w:t>
      </w:r>
      <w:r w:rsidRPr="003C0C9C">
        <w:rPr>
          <w:sz w:val="16"/>
        </w:rPr>
        <w:t xml:space="preserve">4 </w:t>
      </w:r>
      <w:r w:rsidRPr="003C0C9C">
        <w:rPr>
          <w:rStyle w:val="StyleUnderline"/>
        </w:rPr>
        <w:t>without even having to have a "physical" weapon to create fear</w:t>
      </w:r>
      <w:r w:rsidRPr="003C0C9C">
        <w:rPr>
          <w:sz w:val="16"/>
        </w:rPr>
        <w:t>; they probably still prefer simple, proven methods: a stampede in an enclosed place, or just an explosive device, which will kill many people5 (Palmer</w:t>
      </w:r>
      <w:r w:rsidRPr="00B81ADA">
        <w:rPr>
          <w:sz w:val="16"/>
        </w:rPr>
        <w:t>, 2004, pp.3-9). Early detection and response to biological or chemical terrorism are crucial to solving this problem (U.S. Congress House, 2003, p.117).</w:t>
      </w:r>
    </w:p>
    <w:bookmarkEnd w:id="0"/>
    <w:bookmarkEnd w:id="1"/>
    <w:p w14:paraId="4430DA83" w14:textId="5C10C616" w:rsidR="00F30D33" w:rsidRPr="00D50963" w:rsidRDefault="00F30D33" w:rsidP="00F30D33">
      <w:pPr>
        <w:spacing w:line="240" w:lineRule="auto"/>
        <w:rPr>
          <w:sz w:val="16"/>
        </w:rPr>
      </w:pPr>
    </w:p>
    <w:sectPr w:rsidR="00F30D33" w:rsidRPr="00D509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default"/>
  </w:font>
  <w:font w:name="MS Mincho">
    <w:altName w:val="ＭＳ 明朝"/>
    <w:panose1 w:val="02020609040205080304"/>
    <w:charset w:val="80"/>
    <w:family w:val="modern"/>
    <w:pitch w:val="fixed"/>
    <w:sig w:usb0="E00002FF" w:usb1="6AC7FDFB" w:usb2="08000012" w:usb3="00000000" w:csb0="0002009F" w:csb1="00000000"/>
  </w:font>
  <w:font w:name="Droid Sans Fallback">
    <w:altName w:val="Segoe U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charset w:val="00"/>
    <w:family w:val="auto"/>
    <w:pitch w:val="variable"/>
    <w:sig w:usb0="E50002FF" w:usb1="500079DB" w:usb2="00000010" w:usb3="00000000" w:csb0="00000001" w:csb1="00000000"/>
  </w:font>
  <w:font w:name="MinionPro-Regular">
    <w:altName w:val="Calibri"/>
    <w:panose1 w:val="00000000000000000000"/>
    <w:charset w:val="4D"/>
    <w:family w:val="auto"/>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279D3"/>
    <w:multiLevelType w:val="hybridMultilevel"/>
    <w:tmpl w:val="9280D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260B0C"/>
    <w:multiLevelType w:val="hybridMultilevel"/>
    <w:tmpl w:val="0256D796"/>
    <w:lvl w:ilvl="0" w:tplc="C7A8EE50">
      <w:start w:val="1"/>
      <w:numFmt w:val="upperLetter"/>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6601F8"/>
    <w:multiLevelType w:val="hybridMultilevel"/>
    <w:tmpl w:val="040CC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D8232B"/>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3E53D0A"/>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945D28"/>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B72531"/>
    <w:multiLevelType w:val="hybridMultilevel"/>
    <w:tmpl w:val="CAEC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D20EEA"/>
    <w:multiLevelType w:val="multilevel"/>
    <w:tmpl w:val="C8760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3BE1BC1"/>
    <w:multiLevelType w:val="hybridMultilevel"/>
    <w:tmpl w:val="A38E1D6E"/>
    <w:lvl w:ilvl="0" w:tplc="22E28924">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BC635A9"/>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9546D0"/>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EC2149"/>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F831FC"/>
    <w:multiLevelType w:val="hybridMultilevel"/>
    <w:tmpl w:val="5BCC19A0"/>
    <w:lvl w:ilvl="0" w:tplc="AC0600FE">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C42623"/>
    <w:multiLevelType w:val="hybridMultilevel"/>
    <w:tmpl w:val="46EA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8E02FE9"/>
    <w:multiLevelType w:val="hybridMultilevel"/>
    <w:tmpl w:val="C80E34C2"/>
    <w:lvl w:ilvl="0" w:tplc="B4FA6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BE668E"/>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D463A"/>
    <w:multiLevelType w:val="hybridMultilevel"/>
    <w:tmpl w:val="1A44F0EA"/>
    <w:lvl w:ilvl="0" w:tplc="010A1986">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342621"/>
    <w:multiLevelType w:val="hybridMultilevel"/>
    <w:tmpl w:val="C1602042"/>
    <w:lvl w:ilvl="0" w:tplc="6AF4AE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5"/>
  </w:num>
  <w:num w:numId="12">
    <w:abstractNumId w:val="18"/>
  </w:num>
  <w:num w:numId="13">
    <w:abstractNumId w:val="34"/>
  </w:num>
  <w:num w:numId="14">
    <w:abstractNumId w:val="29"/>
  </w:num>
  <w:num w:numId="15">
    <w:abstractNumId w:val="24"/>
  </w:num>
  <w:num w:numId="16">
    <w:abstractNumId w:val="32"/>
  </w:num>
  <w:num w:numId="17">
    <w:abstractNumId w:val="20"/>
  </w:num>
  <w:num w:numId="18">
    <w:abstractNumId w:val="12"/>
  </w:num>
  <w:num w:numId="19">
    <w:abstractNumId w:val="15"/>
  </w:num>
  <w:num w:numId="20">
    <w:abstractNumId w:val="39"/>
  </w:num>
  <w:num w:numId="21">
    <w:abstractNumId w:val="11"/>
  </w:num>
  <w:num w:numId="22">
    <w:abstractNumId w:val="14"/>
  </w:num>
  <w:num w:numId="23">
    <w:abstractNumId w:val="17"/>
  </w:num>
  <w:num w:numId="24">
    <w:abstractNumId w:val="28"/>
  </w:num>
  <w:num w:numId="25">
    <w:abstractNumId w:val="31"/>
  </w:num>
  <w:num w:numId="26">
    <w:abstractNumId w:val="26"/>
  </w:num>
  <w:num w:numId="27">
    <w:abstractNumId w:val="27"/>
  </w:num>
  <w:num w:numId="28">
    <w:abstractNumId w:val="22"/>
  </w:num>
  <w:num w:numId="29">
    <w:abstractNumId w:val="16"/>
  </w:num>
  <w:num w:numId="30">
    <w:abstractNumId w:val="33"/>
  </w:num>
  <w:num w:numId="31">
    <w:abstractNumId w:val="13"/>
  </w:num>
  <w:num w:numId="32">
    <w:abstractNumId w:val="37"/>
  </w:num>
  <w:num w:numId="33">
    <w:abstractNumId w:val="38"/>
  </w:num>
  <w:num w:numId="34">
    <w:abstractNumId w:val="30"/>
  </w:num>
  <w:num w:numId="35">
    <w:abstractNumId w:val="35"/>
  </w:num>
  <w:num w:numId="36">
    <w:abstractNumId w:val="19"/>
  </w:num>
  <w:num w:numId="37">
    <w:abstractNumId w:val="36"/>
  </w:num>
  <w:num w:numId="38">
    <w:abstractNumId w:val="21"/>
  </w:num>
  <w:num w:numId="39">
    <w:abstractNumId w:val="0"/>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C6FBA"/>
    <w:rsid w:val="000139A3"/>
    <w:rsid w:val="000615AB"/>
    <w:rsid w:val="00100833"/>
    <w:rsid w:val="00104529"/>
    <w:rsid w:val="00105942"/>
    <w:rsid w:val="00107396"/>
    <w:rsid w:val="001374C4"/>
    <w:rsid w:val="00144A4C"/>
    <w:rsid w:val="00165F73"/>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0C9C"/>
    <w:rsid w:val="00407037"/>
    <w:rsid w:val="004605D6"/>
    <w:rsid w:val="004B266D"/>
    <w:rsid w:val="004C60E8"/>
    <w:rsid w:val="004E3579"/>
    <w:rsid w:val="004E728B"/>
    <w:rsid w:val="004F39E0"/>
    <w:rsid w:val="00537BD5"/>
    <w:rsid w:val="0057268A"/>
    <w:rsid w:val="005D2912"/>
    <w:rsid w:val="006065BD"/>
    <w:rsid w:val="00645FA9"/>
    <w:rsid w:val="00647866"/>
    <w:rsid w:val="00653D5D"/>
    <w:rsid w:val="00665003"/>
    <w:rsid w:val="006A2AD0"/>
    <w:rsid w:val="006C2375"/>
    <w:rsid w:val="006D4ECC"/>
    <w:rsid w:val="00722258"/>
    <w:rsid w:val="007243E5"/>
    <w:rsid w:val="00766EA0"/>
    <w:rsid w:val="007A2226"/>
    <w:rsid w:val="007F5B66"/>
    <w:rsid w:val="00823A1C"/>
    <w:rsid w:val="00845B9D"/>
    <w:rsid w:val="00860984"/>
    <w:rsid w:val="00874368"/>
    <w:rsid w:val="00881C04"/>
    <w:rsid w:val="008A4562"/>
    <w:rsid w:val="008B3ECB"/>
    <w:rsid w:val="008B4E85"/>
    <w:rsid w:val="008C1B2E"/>
    <w:rsid w:val="0091627E"/>
    <w:rsid w:val="0097032B"/>
    <w:rsid w:val="009D2EAD"/>
    <w:rsid w:val="009D54B2"/>
    <w:rsid w:val="009E1922"/>
    <w:rsid w:val="009F7ED2"/>
    <w:rsid w:val="00A04FAB"/>
    <w:rsid w:val="00A93661"/>
    <w:rsid w:val="00A95652"/>
    <w:rsid w:val="00AC0AB8"/>
    <w:rsid w:val="00AC6FBA"/>
    <w:rsid w:val="00B33C6D"/>
    <w:rsid w:val="00B4508F"/>
    <w:rsid w:val="00B55AD5"/>
    <w:rsid w:val="00B8057C"/>
    <w:rsid w:val="00BD6238"/>
    <w:rsid w:val="00BE2FB9"/>
    <w:rsid w:val="00BF593B"/>
    <w:rsid w:val="00BF773A"/>
    <w:rsid w:val="00BF7E81"/>
    <w:rsid w:val="00C03F06"/>
    <w:rsid w:val="00C13773"/>
    <w:rsid w:val="00C17CC8"/>
    <w:rsid w:val="00C76B71"/>
    <w:rsid w:val="00C83417"/>
    <w:rsid w:val="00C9604F"/>
    <w:rsid w:val="00CA19AA"/>
    <w:rsid w:val="00CC5298"/>
    <w:rsid w:val="00CD736E"/>
    <w:rsid w:val="00CD798D"/>
    <w:rsid w:val="00CE161E"/>
    <w:rsid w:val="00CE44D3"/>
    <w:rsid w:val="00CF59A8"/>
    <w:rsid w:val="00D325A9"/>
    <w:rsid w:val="00D36A8A"/>
    <w:rsid w:val="00D50963"/>
    <w:rsid w:val="00D61409"/>
    <w:rsid w:val="00D6691E"/>
    <w:rsid w:val="00D71170"/>
    <w:rsid w:val="00DA1C92"/>
    <w:rsid w:val="00DA25D4"/>
    <w:rsid w:val="00DA6538"/>
    <w:rsid w:val="00E06B46"/>
    <w:rsid w:val="00E15E75"/>
    <w:rsid w:val="00E362C8"/>
    <w:rsid w:val="00E5262C"/>
    <w:rsid w:val="00EC7DC4"/>
    <w:rsid w:val="00ED30CF"/>
    <w:rsid w:val="00F176EF"/>
    <w:rsid w:val="00F30D33"/>
    <w:rsid w:val="00F45E10"/>
    <w:rsid w:val="00F6364A"/>
    <w:rsid w:val="00F9113A"/>
    <w:rsid w:val="00FD558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39550"/>
  <w15:chartTrackingRefBased/>
  <w15:docId w15:val="{A0ED27A3-90AC-4720-B75F-FAE22ADEB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6"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0963"/>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D509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D509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Char1,no"/>
    <w:basedOn w:val="Normal"/>
    <w:next w:val="Normal"/>
    <w:link w:val="Heading3Char"/>
    <w:uiPriority w:val="6"/>
    <w:unhideWhenUsed/>
    <w:qFormat/>
    <w:rsid w:val="00D509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3"/>
    <w:unhideWhenUsed/>
    <w:qFormat/>
    <w:rsid w:val="00D5096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F30D33"/>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F30D3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30D3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30D3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30D3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509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0963"/>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D50963"/>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1"/>
    <w:rsid w:val="00D5096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D5096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t Char"/>
    <w:basedOn w:val="DefaultParagraphFont"/>
    <w:link w:val="Heading4"/>
    <w:uiPriority w:val="3"/>
    <w:rsid w:val="00D5096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D5096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0963"/>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S"/>
    <w:basedOn w:val="DefaultParagraphFont"/>
    <w:link w:val="CardsFont12pt"/>
    <w:uiPriority w:val="6"/>
    <w:qFormat/>
    <w:rsid w:val="00D5096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1"/>
    <w:unhideWhenUsed/>
    <w:rsid w:val="00D50963"/>
    <w:rPr>
      <w:color w:val="auto"/>
      <w:u w:val="none"/>
    </w:rPr>
  </w:style>
  <w:style w:type="character" w:styleId="FollowedHyperlink">
    <w:name w:val="FollowedHyperlink"/>
    <w:basedOn w:val="DefaultParagraphFont"/>
    <w:uiPriority w:val="99"/>
    <w:unhideWhenUsed/>
    <w:rsid w:val="00D50963"/>
    <w:rPr>
      <w:color w:val="auto"/>
      <w:u w:val="none"/>
    </w:rPr>
  </w:style>
  <w:style w:type="paragraph" w:customStyle="1" w:styleId="Emphasis1">
    <w:name w:val="Emphasis1"/>
    <w:basedOn w:val="Normal"/>
    <w:link w:val="Emphasis"/>
    <w:uiPriority w:val="7"/>
    <w:qFormat/>
    <w:rsid w:val="00AC6FB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AC6FB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AC6FBA"/>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AC6FBA"/>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C6FB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aliases w:val="8 pt font,Cut,Small 1,Citation Char Char1 Char Char Char Char Char"/>
    <w:basedOn w:val="DefaultParagraphFont"/>
    <w:uiPriority w:val="22"/>
    <w:qFormat/>
    <w:rsid w:val="00AC6FBA"/>
    <w:rPr>
      <w:b/>
      <w:bCs/>
    </w:rPr>
  </w:style>
  <w:style w:type="character" w:customStyle="1" w:styleId="markedcontent">
    <w:name w:val="markedcontent"/>
    <w:basedOn w:val="DefaultParagraphFont"/>
    <w:rsid w:val="00FD558F"/>
  </w:style>
  <w:style w:type="character" w:customStyle="1" w:styleId="Heading5Char">
    <w:name w:val="Heading 5 Char"/>
    <w:basedOn w:val="DefaultParagraphFont"/>
    <w:link w:val="Heading5"/>
    <w:rsid w:val="00F30D33"/>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F30D33"/>
    <w:rPr>
      <w:rFonts w:ascii="Cambria" w:eastAsia="Times New Roman" w:hAnsi="Cambria"/>
      <w:b/>
      <w:bCs/>
      <w:i/>
      <w:iCs/>
      <w:sz w:val="20"/>
      <w:lang w:bidi="en-US"/>
    </w:rPr>
  </w:style>
  <w:style w:type="character" w:customStyle="1" w:styleId="Heading7Char">
    <w:name w:val="Heading 7 Char"/>
    <w:basedOn w:val="DefaultParagraphFont"/>
    <w:link w:val="Heading7"/>
    <w:rsid w:val="00F30D33"/>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F30D33"/>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F30D33"/>
    <w:rPr>
      <w:rFonts w:ascii="Cambria" w:eastAsia="Times New Roman" w:hAnsi="Cambria"/>
      <w:i/>
      <w:iCs/>
      <w:sz w:val="18"/>
      <w:szCs w:val="18"/>
      <w:lang w:bidi="en-US"/>
    </w:rPr>
  </w:style>
  <w:style w:type="character" w:customStyle="1" w:styleId="underline">
    <w:name w:val="underline"/>
    <w:basedOn w:val="DefaultParagraphFont"/>
    <w:qFormat/>
    <w:locked/>
    <w:rsid w:val="00F30D33"/>
    <w:rPr>
      <w:rFonts w:ascii="Times New Roman" w:hAnsi="Times New Roman" w:cs="Times New Roman" w:hint="default"/>
      <w:u w:val="single"/>
    </w:rPr>
  </w:style>
  <w:style w:type="paragraph" w:customStyle="1" w:styleId="Analytic">
    <w:name w:val="Analytic"/>
    <w:basedOn w:val="Heading4"/>
    <w:link w:val="AnalyticChar"/>
    <w:uiPriority w:val="4"/>
    <w:qFormat/>
    <w:rsid w:val="00F30D33"/>
    <w:pPr>
      <w:outlineLvl w:val="9"/>
    </w:pPr>
  </w:style>
  <w:style w:type="character" w:customStyle="1" w:styleId="AnalyticChar">
    <w:name w:val="Analytic Char"/>
    <w:basedOn w:val="DefaultParagraphFont"/>
    <w:link w:val="Analytic"/>
    <w:uiPriority w:val="4"/>
    <w:rsid w:val="00F30D33"/>
    <w:rPr>
      <w:rFonts w:ascii="Calibri" w:eastAsiaTheme="majorEastAsia" w:hAnsi="Calibri" w:cstheme="majorBidi"/>
      <w:b/>
      <w:iCs/>
      <w:sz w:val="26"/>
    </w:rPr>
  </w:style>
  <w:style w:type="paragraph" w:customStyle="1" w:styleId="card">
    <w:name w:val="card"/>
    <w:aliases w:val="Medium Grid 21,nonunderlined"/>
    <w:basedOn w:val="Normal"/>
    <w:next w:val="Normal"/>
    <w:link w:val="cardChar"/>
    <w:autoRedefine/>
    <w:qFormat/>
    <w:rsid w:val="00F30D33"/>
    <w:pPr>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F30D3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F30D33"/>
    <w:rPr>
      <w:rFonts w:ascii="Calibri" w:hAnsi="Calibri"/>
      <w:b/>
      <w:sz w:val="26"/>
    </w:rPr>
  </w:style>
  <w:style w:type="character" w:customStyle="1" w:styleId="UnderlineBold">
    <w:name w:val="Underline + Bold"/>
    <w:uiPriority w:val="1"/>
    <w:qFormat/>
    <w:rsid w:val="00F30D33"/>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F30D33"/>
    <w:rPr>
      <w:rFonts w:ascii="Garamond" w:eastAsia="Times New Roman" w:hAnsi="Garamond" w:cs="Garamond"/>
      <w:bCs/>
      <w:u w:val="single"/>
    </w:rPr>
  </w:style>
  <w:style w:type="paragraph" w:styleId="DocumentMap">
    <w:name w:val="Document Map"/>
    <w:basedOn w:val="Normal"/>
    <w:link w:val="DocumentMapChar"/>
    <w:autoRedefine/>
    <w:uiPriority w:val="99"/>
    <w:unhideWhenUsed/>
    <w:rsid w:val="00F30D33"/>
    <w:rPr>
      <w:rFonts w:ascii="Lucida Grande" w:hAnsi="Lucida Grande" w:cs="Lucida Grande"/>
      <w:sz w:val="20"/>
    </w:rPr>
  </w:style>
  <w:style w:type="character" w:customStyle="1" w:styleId="DocumentMapChar">
    <w:name w:val="Document Map Char"/>
    <w:basedOn w:val="DefaultParagraphFont"/>
    <w:link w:val="DocumentMap"/>
    <w:uiPriority w:val="99"/>
    <w:rsid w:val="00F30D33"/>
    <w:rPr>
      <w:rFonts w:ascii="Lucida Grande" w:hAnsi="Lucida Grande" w:cs="Lucida Grande"/>
      <w:sz w:val="20"/>
    </w:rPr>
  </w:style>
  <w:style w:type="paragraph" w:styleId="ListParagraph">
    <w:name w:val="List Paragraph"/>
    <w:aliases w:val="6 font"/>
    <w:basedOn w:val="Normal"/>
    <w:uiPriority w:val="34"/>
    <w:unhideWhenUsed/>
    <w:qFormat/>
    <w:rsid w:val="00F30D33"/>
    <w:pPr>
      <w:ind w:left="720"/>
      <w:contextualSpacing/>
    </w:pPr>
    <w:rPr>
      <w:rFonts w:ascii="Times New Roman" w:hAnsi="Times New Roman"/>
      <w:sz w:val="24"/>
    </w:rPr>
  </w:style>
  <w:style w:type="paragraph" w:customStyle="1" w:styleId="underlined">
    <w:name w:val="underlined"/>
    <w:next w:val="Normal"/>
    <w:link w:val="underlinedChar"/>
    <w:autoRedefine/>
    <w:qFormat/>
    <w:rsid w:val="00F30D33"/>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F30D33"/>
    <w:rPr>
      <w:rFonts w:ascii="Times New Roman" w:eastAsia="Malgun Gothic" w:hAnsi="Times New Roman" w:cs="Times New Roman"/>
      <w:sz w:val="24"/>
      <w:szCs w:val="24"/>
      <w:u w:val="single"/>
    </w:rPr>
  </w:style>
  <w:style w:type="paragraph" w:customStyle="1" w:styleId="Style4">
    <w:name w:val="Style4"/>
    <w:basedOn w:val="Normal"/>
    <w:link w:val="Style4Char"/>
    <w:qFormat/>
    <w:rsid w:val="00F30D33"/>
    <w:rPr>
      <w:rFonts w:ascii="Times New Roman" w:eastAsia="Calibri" w:hAnsi="Times New Roman"/>
      <w:sz w:val="24"/>
      <w:u w:val="single"/>
      <w:lang w:val="x-none"/>
    </w:rPr>
  </w:style>
  <w:style w:type="character" w:customStyle="1" w:styleId="Style4Char">
    <w:name w:val="Style4 Char"/>
    <w:link w:val="Style4"/>
    <w:qFormat/>
    <w:rsid w:val="00F30D33"/>
    <w:rPr>
      <w:rFonts w:ascii="Times New Roman" w:eastAsia="Calibri" w:hAnsi="Times New Roman"/>
      <w:sz w:val="24"/>
      <w:u w:val="single"/>
      <w:lang w:val="x-none"/>
    </w:rPr>
  </w:style>
  <w:style w:type="paragraph" w:customStyle="1" w:styleId="Analytics">
    <w:name w:val="Analytics"/>
    <w:basedOn w:val="Heading4"/>
    <w:link w:val="AnalyticsChar"/>
    <w:qFormat/>
    <w:rsid w:val="00F30D33"/>
    <w:rPr>
      <w:iCs w:val="0"/>
    </w:rPr>
  </w:style>
  <w:style w:type="character" w:customStyle="1" w:styleId="AnalyticsChar">
    <w:name w:val="Analytics Char"/>
    <w:basedOn w:val="DefaultParagraphFont"/>
    <w:link w:val="Analytics"/>
    <w:rsid w:val="00F30D33"/>
    <w:rPr>
      <w:rFonts w:ascii="Calibri" w:eastAsiaTheme="majorEastAsia" w:hAnsi="Calibri" w:cstheme="majorBidi"/>
      <w:b/>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F30D33"/>
    <w:rPr>
      <w:rFonts w:cs="Arial"/>
      <w:b/>
      <w:bCs/>
      <w:iCs/>
      <w:szCs w:val="28"/>
      <w:lang w:val="en-US" w:eastAsia="en-US" w:bidi="ar-SA"/>
    </w:rPr>
  </w:style>
  <w:style w:type="numbering" w:customStyle="1" w:styleId="NoList1">
    <w:name w:val="No List1"/>
    <w:next w:val="NoList"/>
    <w:semiHidden/>
    <w:unhideWhenUsed/>
    <w:rsid w:val="00F30D33"/>
  </w:style>
  <w:style w:type="paragraph" w:styleId="Title">
    <w:name w:val="Title"/>
    <w:aliases w:val="UNDERLINE,Bold Underlined,Cites and Cards,title,Block Heading,Read This"/>
    <w:basedOn w:val="Normal"/>
    <w:next w:val="Subtitle"/>
    <w:link w:val="TitleChar"/>
    <w:autoRedefine/>
    <w:uiPriority w:val="1"/>
    <w:qFormat/>
    <w:rsid w:val="00F30D33"/>
    <w:pPr>
      <w:suppressAutoHyphens/>
      <w:spacing w:line="360" w:lineRule="auto"/>
    </w:pPr>
    <w:rPr>
      <w:rFonts w:ascii="Garamond" w:eastAsia="Times New Roman" w:hAnsi="Garamond" w:cs="Garamond"/>
      <w:bCs/>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F30D33"/>
    <w:rPr>
      <w:rFonts w:asciiTheme="majorHAnsi" w:eastAsiaTheme="majorEastAsia" w:hAnsiTheme="majorHAnsi" w:cstheme="majorBidi"/>
      <w:spacing w:val="-10"/>
      <w:kern w:val="28"/>
      <w:sz w:val="56"/>
      <w:szCs w:val="56"/>
    </w:rPr>
  </w:style>
  <w:style w:type="character" w:customStyle="1" w:styleId="Style11ptUnderline">
    <w:name w:val="Style 11 pt Underline"/>
    <w:basedOn w:val="DefaultParagraphFont"/>
    <w:qFormat/>
    <w:rsid w:val="00F30D33"/>
    <w:rPr>
      <w:sz w:val="20"/>
      <w:u w:val="single"/>
    </w:rPr>
  </w:style>
  <w:style w:type="character" w:customStyle="1" w:styleId="Style11pt">
    <w:name w:val="Style 11 pt"/>
    <w:basedOn w:val="DefaultParagraphFont"/>
    <w:qFormat/>
    <w:rsid w:val="00F30D33"/>
    <w:rPr>
      <w:sz w:val="20"/>
    </w:rPr>
  </w:style>
  <w:style w:type="character" w:customStyle="1" w:styleId="Style1Char1">
    <w:name w:val="Style1 Char1"/>
    <w:basedOn w:val="DefaultParagraphFont"/>
    <w:qFormat/>
    <w:rsid w:val="00F30D3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F30D33"/>
    <w:rPr>
      <w:sz w:val="18"/>
      <w:szCs w:val="18"/>
    </w:rPr>
  </w:style>
  <w:style w:type="paragraph" w:styleId="CommentText">
    <w:name w:val="annotation text"/>
    <w:basedOn w:val="Normal"/>
    <w:link w:val="CommentTextChar"/>
    <w:uiPriority w:val="99"/>
    <w:unhideWhenUsed/>
    <w:rsid w:val="00F30D33"/>
    <w:rPr>
      <w:rFonts w:ascii="Times New Roman" w:hAnsi="Times New Roman"/>
      <w:sz w:val="24"/>
    </w:rPr>
  </w:style>
  <w:style w:type="character" w:customStyle="1" w:styleId="CommentTextChar">
    <w:name w:val="Comment Text Char"/>
    <w:basedOn w:val="DefaultParagraphFont"/>
    <w:link w:val="CommentText"/>
    <w:uiPriority w:val="99"/>
    <w:rsid w:val="00F30D33"/>
    <w:rPr>
      <w:rFonts w:ascii="Times New Roman" w:hAnsi="Times New Roman"/>
      <w:sz w:val="24"/>
    </w:rPr>
  </w:style>
  <w:style w:type="paragraph" w:styleId="CommentSubject">
    <w:name w:val="annotation subject"/>
    <w:basedOn w:val="CommentText"/>
    <w:next w:val="CommentText"/>
    <w:link w:val="CommentSubjectChar"/>
    <w:uiPriority w:val="99"/>
    <w:unhideWhenUsed/>
    <w:rsid w:val="00F30D33"/>
    <w:rPr>
      <w:b/>
      <w:bCs/>
      <w:sz w:val="20"/>
      <w:szCs w:val="20"/>
    </w:rPr>
  </w:style>
  <w:style w:type="character" w:customStyle="1" w:styleId="CommentSubjectChar">
    <w:name w:val="Comment Subject Char"/>
    <w:basedOn w:val="CommentTextChar"/>
    <w:link w:val="CommentSubject"/>
    <w:uiPriority w:val="99"/>
    <w:rsid w:val="00F30D33"/>
    <w:rPr>
      <w:rFonts w:ascii="Times New Roman" w:hAnsi="Times New Roman"/>
      <w:b/>
      <w:bCs/>
      <w:sz w:val="20"/>
      <w:szCs w:val="20"/>
    </w:rPr>
  </w:style>
  <w:style w:type="paragraph" w:styleId="BalloonText">
    <w:name w:val="Balloon Text"/>
    <w:basedOn w:val="Normal"/>
    <w:link w:val="BalloonTextChar"/>
    <w:uiPriority w:val="99"/>
    <w:unhideWhenUsed/>
    <w:qFormat/>
    <w:rsid w:val="00F30D33"/>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F30D33"/>
    <w:rPr>
      <w:rFonts w:ascii="Lucida Grande" w:hAnsi="Lucida Grande" w:cs="Lucida Grande"/>
      <w:sz w:val="18"/>
      <w:szCs w:val="18"/>
    </w:rPr>
  </w:style>
  <w:style w:type="character" w:customStyle="1" w:styleId="cardChar">
    <w:name w:val="card Char"/>
    <w:aliases w:val="Bold Cite Char Char,Speed Cite Char"/>
    <w:link w:val="card"/>
    <w:qFormat/>
    <w:rsid w:val="00F30D33"/>
    <w:rPr>
      <w:rFonts w:ascii="Times New Roman" w:hAnsi="Times New Roman"/>
      <w:sz w:val="16"/>
    </w:rPr>
  </w:style>
  <w:style w:type="character" w:customStyle="1" w:styleId="StyleDate">
    <w:name w:val="Style Date"/>
    <w:aliases w:val="Author"/>
    <w:qFormat/>
    <w:rsid w:val="00F30D33"/>
    <w:rPr>
      <w:rFonts w:ascii="Georgia" w:hAnsi="Georgia"/>
      <w:b/>
      <w:sz w:val="24"/>
      <w:u w:val="single"/>
    </w:rPr>
  </w:style>
  <w:style w:type="character" w:customStyle="1" w:styleId="apple-converted-space">
    <w:name w:val="apple-converted-space"/>
    <w:basedOn w:val="DefaultParagraphFont"/>
    <w:qFormat/>
    <w:rsid w:val="00F30D33"/>
  </w:style>
  <w:style w:type="character" w:customStyle="1" w:styleId="st">
    <w:name w:val="st"/>
    <w:rsid w:val="00F30D33"/>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qFormat/>
    <w:rsid w:val="00F30D33"/>
    <w:rPr>
      <w:rFonts w:ascii="Georgia" w:eastAsia="Calibri" w:hAnsi="Georgia" w:cs="Times New Roman"/>
      <w:sz w:val="16"/>
    </w:rPr>
  </w:style>
  <w:style w:type="paragraph" w:customStyle="1" w:styleId="CitationCharChar">
    <w:name w:val="Citation Char Char"/>
    <w:basedOn w:val="Normal"/>
    <w:uiPriority w:val="6"/>
    <w:qFormat/>
    <w:rsid w:val="00F30D33"/>
    <w:pPr>
      <w:ind w:left="1440" w:right="1440"/>
    </w:pPr>
    <w:rPr>
      <w:rFonts w:asciiTheme="minorHAnsi" w:hAnsiTheme="minorHAnsi"/>
      <w:bCs/>
      <w:sz w:val="24"/>
      <w:u w:val="single"/>
    </w:rPr>
  </w:style>
  <w:style w:type="character" w:customStyle="1" w:styleId="CharChar11">
    <w:name w:val="Char Char11"/>
    <w:rsid w:val="00F30D33"/>
    <w:rPr>
      <w:rFonts w:cs="Arial"/>
      <w:bCs/>
      <w:szCs w:val="26"/>
      <w:u w:val="single"/>
      <w:lang w:val="en-US" w:eastAsia="en-US" w:bidi="ar-SA"/>
    </w:rPr>
  </w:style>
  <w:style w:type="character" w:customStyle="1" w:styleId="DebateHighlighted">
    <w:name w:val="Debate Highlighted"/>
    <w:basedOn w:val="DefaultParagraphFont"/>
    <w:qFormat/>
    <w:rsid w:val="00F30D33"/>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
    <w:qFormat/>
    <w:rsid w:val="00F30D33"/>
    <w:rPr>
      <w:rFonts w:ascii="Times New Roman" w:eastAsia="MS Mincho" w:hAnsi="Times New Roman" w:cs="Times New Roman"/>
      <w:sz w:val="16"/>
    </w:rPr>
  </w:style>
  <w:style w:type="character" w:customStyle="1" w:styleId="Highlightedunderline">
    <w:name w:val="Highlighted underline"/>
    <w:qFormat/>
    <w:rsid w:val="00F30D33"/>
    <w:rPr>
      <w:rFonts w:ascii="Times New Roman" w:hAnsi="Times New Roman"/>
      <w:sz w:val="20"/>
      <w:shd w:val="clear" w:color="auto" w:fill="C0C0C0"/>
    </w:rPr>
  </w:style>
  <w:style w:type="paragraph" w:customStyle="1" w:styleId="CITE">
    <w:name w:val="CITE"/>
    <w:basedOn w:val="Normal"/>
    <w:next w:val="Normal"/>
    <w:link w:val="CITEChar"/>
    <w:qFormat/>
    <w:rsid w:val="00F30D33"/>
    <w:pPr>
      <w:suppressAutoHyphens/>
    </w:pPr>
    <w:rPr>
      <w:rFonts w:ascii="Liberation Sans" w:eastAsia="Droid Sans Fallback" w:hAnsi="Liberation Sans"/>
      <w:b/>
      <w:i/>
      <w:color w:val="00000A"/>
      <w:sz w:val="21"/>
    </w:rPr>
  </w:style>
  <w:style w:type="character" w:customStyle="1" w:styleId="DebateUnderline">
    <w:name w:val="Debate Underline"/>
    <w:qFormat/>
    <w:rsid w:val="00F30D33"/>
    <w:rPr>
      <w:rFonts w:ascii="Liberation Sans" w:hAnsi="Liberation Sans" w:cs="Georgia"/>
      <w:sz w:val="20"/>
      <w:szCs w:val="20"/>
      <w:u w:val="single"/>
    </w:rPr>
  </w:style>
  <w:style w:type="paragraph" w:customStyle="1" w:styleId="cardtext">
    <w:name w:val="card text"/>
    <w:basedOn w:val="Normal"/>
    <w:link w:val="cardtextChar"/>
    <w:qFormat/>
    <w:rsid w:val="00F30D33"/>
    <w:pPr>
      <w:widowControl w:val="0"/>
      <w:ind w:left="288" w:right="288"/>
    </w:pPr>
    <w:rPr>
      <w:rFonts w:eastAsia="Calibri"/>
      <w:sz w:val="24"/>
    </w:rPr>
  </w:style>
  <w:style w:type="character" w:customStyle="1" w:styleId="cardtextChar">
    <w:name w:val="card text Char"/>
    <w:basedOn w:val="DefaultParagraphFont"/>
    <w:link w:val="cardtext"/>
    <w:rsid w:val="00F30D33"/>
    <w:rPr>
      <w:rFonts w:ascii="Calibri" w:eastAsia="Calibri" w:hAnsi="Calibri"/>
      <w:sz w:val="24"/>
    </w:rPr>
  </w:style>
  <w:style w:type="character" w:customStyle="1" w:styleId="UnderlineBold0">
    <w:name w:val="Underline Bold"/>
    <w:basedOn w:val="DefaultParagraphFont"/>
    <w:uiPriority w:val="6"/>
    <w:qFormat/>
    <w:rsid w:val="00F30D33"/>
    <w:rPr>
      <w:b/>
      <w:sz w:val="20"/>
      <w:u w:val="single"/>
    </w:rPr>
  </w:style>
  <w:style w:type="paragraph" w:styleId="NoSpacing">
    <w:name w:val="No Spacing"/>
    <w:aliases w:val="Tag and Cite,No Spacing8,No Spacing31,No Spacing311,Very Small Text,Card Format,No Spacing1111111,No Spacing51,No Spacing7,CD - Ci,No Spacing111112,DDI Tag,ClearFormatting,CD - Cite,Clear,No Spacing3,Tag Title,No Spacing22,No Spacing41,Dont u"/>
    <w:uiPriority w:val="99"/>
    <w:qFormat/>
    <w:rsid w:val="00F30D33"/>
    <w:pPr>
      <w:spacing w:after="0" w:line="240" w:lineRule="auto"/>
    </w:pPr>
    <w:rPr>
      <w:rFonts w:ascii="Calibri" w:eastAsiaTheme="minorEastAsia" w:hAnsi="Calibri"/>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qFormat/>
    <w:rsid w:val="00F30D33"/>
    <w:pPr>
      <w:spacing w:after="0" w:line="240" w:lineRule="auto"/>
    </w:pPr>
    <w:rPr>
      <w:u w:val="single"/>
    </w:rPr>
  </w:style>
  <w:style w:type="paragraph" w:styleId="BodyText">
    <w:name w:val="Body Text"/>
    <w:basedOn w:val="Normal"/>
    <w:link w:val="BodyTextChar"/>
    <w:uiPriority w:val="99"/>
    <w:unhideWhenUsed/>
    <w:qFormat/>
    <w:rsid w:val="00F30D33"/>
    <w:pPr>
      <w:spacing w:after="120"/>
    </w:pPr>
  </w:style>
  <w:style w:type="character" w:customStyle="1" w:styleId="BodyTextChar">
    <w:name w:val="Body Text Char"/>
    <w:basedOn w:val="DefaultParagraphFont"/>
    <w:link w:val="BodyText"/>
    <w:uiPriority w:val="99"/>
    <w:qFormat/>
    <w:rsid w:val="00F30D33"/>
    <w:rPr>
      <w:rFonts w:ascii="Calibri" w:hAnsi="Calibri"/>
    </w:rPr>
  </w:style>
  <w:style w:type="character" w:customStyle="1" w:styleId="titlechar0">
    <w:name w:val="titlechar"/>
    <w:basedOn w:val="DefaultParagraphFont"/>
    <w:rsid w:val="00F30D33"/>
  </w:style>
  <w:style w:type="paragraph" w:customStyle="1" w:styleId="tiny">
    <w:name w:val="tiny"/>
    <w:next w:val="Normal"/>
    <w:link w:val="tinyChar"/>
    <w:autoRedefine/>
    <w:qFormat/>
    <w:rsid w:val="00F30D33"/>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F30D33"/>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F30D33"/>
    <w:rPr>
      <w:rFonts w:ascii="Segoe UI" w:hAnsi="Segoe UI" w:cs="Segoe UI"/>
      <w:sz w:val="16"/>
      <w:szCs w:val="16"/>
    </w:rPr>
  </w:style>
  <w:style w:type="character" w:customStyle="1" w:styleId="CommentSubjectChar1">
    <w:name w:val="Comment Subject Char1"/>
    <w:basedOn w:val="CommentTextChar"/>
    <w:uiPriority w:val="99"/>
    <w:semiHidden/>
    <w:rsid w:val="00F30D33"/>
    <w:rPr>
      <w:rFonts w:ascii="Times New Roman" w:eastAsiaTheme="minorHAnsi" w:hAnsi="Times New Roman"/>
      <w:b/>
      <w:bCs/>
      <w:sz w:val="24"/>
    </w:rPr>
  </w:style>
  <w:style w:type="character" w:customStyle="1" w:styleId="BalloonTextChar1">
    <w:name w:val="Balloon Text Char1"/>
    <w:basedOn w:val="DefaultParagraphFont"/>
    <w:uiPriority w:val="99"/>
    <w:rsid w:val="00F30D33"/>
    <w:rPr>
      <w:rFonts w:ascii="Lucida Grande" w:eastAsiaTheme="minorHAnsi" w:hAnsi="Lucida Grande" w:cs="Lucida Grande"/>
      <w:sz w:val="18"/>
      <w:szCs w:val="18"/>
    </w:rPr>
  </w:style>
  <w:style w:type="character" w:customStyle="1" w:styleId="Style1Char">
    <w:name w:val="Style1 Char"/>
    <w:basedOn w:val="DefaultParagraphFont"/>
    <w:qFormat/>
    <w:rsid w:val="00F30D33"/>
    <w:rPr>
      <w:rFonts w:eastAsia="SimSun"/>
      <w:sz w:val="20"/>
      <w:szCs w:val="24"/>
      <w:u w:val="single"/>
      <w:lang w:val="en-US" w:eastAsia="zh-CN" w:bidi="ar-SA"/>
    </w:rPr>
  </w:style>
  <w:style w:type="paragraph" w:customStyle="1" w:styleId="Tag2">
    <w:name w:val="Tag2"/>
    <w:basedOn w:val="Normal"/>
    <w:autoRedefine/>
    <w:qFormat/>
    <w:rsid w:val="00F30D33"/>
    <w:rPr>
      <w:rFonts w:eastAsia="Calibri" w:cs="Arial"/>
      <w:b/>
    </w:rPr>
  </w:style>
  <w:style w:type="character" w:customStyle="1" w:styleId="CommentTextChar1">
    <w:name w:val="Comment Text Char1"/>
    <w:basedOn w:val="DefaultParagraphFont"/>
    <w:uiPriority w:val="99"/>
    <w:rsid w:val="00F30D33"/>
    <w:rPr>
      <w:rFonts w:ascii="Calibri" w:hAnsi="Calibri"/>
    </w:rPr>
  </w:style>
  <w:style w:type="character" w:customStyle="1" w:styleId="apple-style-span">
    <w:name w:val="apple-style-span"/>
    <w:basedOn w:val="DefaultParagraphFont"/>
    <w:qFormat/>
    <w:rsid w:val="00F30D33"/>
  </w:style>
  <w:style w:type="character" w:customStyle="1" w:styleId="FootnoteTextChar">
    <w:name w:val="Footnote Text Char"/>
    <w:basedOn w:val="DefaultParagraphFont"/>
    <w:link w:val="FootnoteText"/>
    <w:rsid w:val="00F30D33"/>
    <w:rPr>
      <w:rFonts w:ascii="Calibri" w:hAnsi="Calibri"/>
    </w:rPr>
  </w:style>
  <w:style w:type="paragraph" w:styleId="FootnoteText">
    <w:name w:val="footnote text"/>
    <w:basedOn w:val="Normal"/>
    <w:link w:val="FootnoteTextChar"/>
    <w:unhideWhenUsed/>
    <w:qFormat/>
    <w:rsid w:val="00F30D33"/>
  </w:style>
  <w:style w:type="character" w:customStyle="1" w:styleId="FootnoteTextChar1">
    <w:name w:val="Footnote Text Char1"/>
    <w:basedOn w:val="DefaultParagraphFont"/>
    <w:rsid w:val="00F30D33"/>
    <w:rPr>
      <w:rFonts w:ascii="Calibri" w:hAnsi="Calibri"/>
      <w:sz w:val="20"/>
      <w:szCs w:val="20"/>
    </w:rPr>
  </w:style>
  <w:style w:type="paragraph" w:customStyle="1" w:styleId="p">
    <w:name w:val="p"/>
    <w:basedOn w:val="Normal"/>
    <w:rsid w:val="00F30D33"/>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F30D33"/>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F30D3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F30D33"/>
    <w:rPr>
      <w:vertAlign w:val="superscript"/>
    </w:rPr>
  </w:style>
  <w:style w:type="paragraph" w:customStyle="1" w:styleId="para">
    <w:name w:val="para"/>
    <w:basedOn w:val="Normal"/>
    <w:rsid w:val="00F30D33"/>
    <w:pPr>
      <w:spacing w:before="100" w:beforeAutospacing="1" w:after="100" w:afterAutospacing="1"/>
    </w:pPr>
    <w:rPr>
      <w:rFonts w:cs="Times New Roman"/>
    </w:rPr>
  </w:style>
  <w:style w:type="paragraph" w:customStyle="1" w:styleId="selectionshareable">
    <w:name w:val="selectionshareable"/>
    <w:basedOn w:val="Normal"/>
    <w:uiPriority w:val="99"/>
    <w:qFormat/>
    <w:rsid w:val="00F30D33"/>
    <w:pPr>
      <w:spacing w:before="100" w:beforeAutospacing="1" w:after="100" w:afterAutospacing="1"/>
    </w:pPr>
    <w:rPr>
      <w:rFonts w:cs="Times New Roman"/>
    </w:rPr>
  </w:style>
  <w:style w:type="character" w:customStyle="1" w:styleId="vm-hook">
    <w:name w:val="vm-hook"/>
    <w:basedOn w:val="DefaultParagraphFont"/>
    <w:rsid w:val="00F30D33"/>
  </w:style>
  <w:style w:type="character" w:customStyle="1" w:styleId="dfm-title">
    <w:name w:val="dfm-title"/>
    <w:basedOn w:val="DefaultParagraphFont"/>
    <w:rsid w:val="00F30D33"/>
  </w:style>
  <w:style w:type="paragraph" w:customStyle="1" w:styleId="evidencetext">
    <w:name w:val="evidence text"/>
    <w:basedOn w:val="Normal"/>
    <w:link w:val="evidencetextChar1"/>
    <w:qFormat/>
    <w:rsid w:val="00F30D33"/>
    <w:pPr>
      <w:ind w:left="432" w:right="432"/>
    </w:pPr>
    <w:rPr>
      <w:rFonts w:ascii="Arial" w:hAnsi="Arial" w:cs="Arial"/>
      <w:color w:val="000000"/>
      <w:lang w:val="x-none" w:eastAsia="x-none"/>
    </w:rPr>
  </w:style>
  <w:style w:type="character" w:customStyle="1" w:styleId="evidencetextChar1">
    <w:name w:val="evidence text Char1"/>
    <w:link w:val="evidencetext"/>
    <w:rsid w:val="00F30D33"/>
    <w:rPr>
      <w:rFonts w:ascii="Arial" w:hAnsi="Arial" w:cs="Arial"/>
      <w:color w:val="000000"/>
      <w:lang w:val="x-none" w:eastAsia="x-none"/>
    </w:rPr>
  </w:style>
  <w:style w:type="paragraph" w:customStyle="1" w:styleId="CardIndented">
    <w:name w:val="Card (Indented)"/>
    <w:basedOn w:val="Normal"/>
    <w:link w:val="CardIndentedChar"/>
    <w:qFormat/>
    <w:rsid w:val="00F30D33"/>
    <w:pPr>
      <w:ind w:left="288"/>
    </w:pPr>
    <w:rPr>
      <w:rFonts w:ascii="Arial" w:hAnsi="Arial" w:cs="Arial"/>
    </w:rPr>
  </w:style>
  <w:style w:type="paragraph" w:customStyle="1" w:styleId="Emphasize">
    <w:name w:val="Emphasize"/>
    <w:basedOn w:val="Normal"/>
    <w:uiPriority w:val="7"/>
    <w:qFormat/>
    <w:rsid w:val="00F30D3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F30D33"/>
    <w:rPr>
      <w:rFonts w:asciiTheme="minorHAnsi" w:hAnsiTheme="minorHAnsi"/>
      <w:sz w:val="22"/>
    </w:rPr>
  </w:style>
  <w:style w:type="character" w:customStyle="1" w:styleId="UnresolvedMention1">
    <w:name w:val="Unresolved Mention1"/>
    <w:basedOn w:val="DefaultParagraphFont"/>
    <w:uiPriority w:val="99"/>
    <w:unhideWhenUsed/>
    <w:rsid w:val="00F30D33"/>
    <w:rPr>
      <w:color w:val="808080"/>
      <w:shd w:val="clear" w:color="auto" w:fill="E6E6E6"/>
    </w:rPr>
  </w:style>
  <w:style w:type="character" w:customStyle="1" w:styleId="BodyTextChar1">
    <w:name w:val="Body Text Char1"/>
    <w:aliases w:val="Very Small Text Char1"/>
    <w:basedOn w:val="DefaultParagraphFont"/>
    <w:uiPriority w:val="99"/>
    <w:rsid w:val="00F30D33"/>
    <w:rPr>
      <w:rFonts w:ascii="Times New Roman" w:hAnsi="Times New Roman"/>
      <w:sz w:val="24"/>
    </w:rPr>
  </w:style>
  <w:style w:type="character" w:customStyle="1" w:styleId="UnresolvedMention2">
    <w:name w:val="Unresolved Mention2"/>
    <w:basedOn w:val="DefaultParagraphFont"/>
    <w:uiPriority w:val="99"/>
    <w:unhideWhenUsed/>
    <w:rsid w:val="00F30D33"/>
    <w:rPr>
      <w:color w:val="808080"/>
      <w:shd w:val="clear" w:color="auto" w:fill="E6E6E6"/>
    </w:rPr>
  </w:style>
  <w:style w:type="character" w:customStyle="1" w:styleId="Author-Date">
    <w:name w:val="Author-Date"/>
    <w:qFormat/>
    <w:rsid w:val="00F30D33"/>
    <w:rPr>
      <w:b/>
      <w:sz w:val="24"/>
    </w:rPr>
  </w:style>
  <w:style w:type="character" w:customStyle="1" w:styleId="ListLabel12">
    <w:name w:val="ListLabel 12"/>
    <w:qFormat/>
    <w:rsid w:val="00F30D33"/>
    <w:rPr>
      <w:strike w:val="0"/>
      <w:dstrike w:val="0"/>
      <w:color w:val="000000"/>
      <w:spacing w:val="0"/>
      <w:w w:val="100"/>
      <w:sz w:val="16"/>
      <w:lang w:val="en-US"/>
    </w:rPr>
  </w:style>
  <w:style w:type="character" w:customStyle="1" w:styleId="ListLabel11">
    <w:name w:val="ListLabel 11"/>
    <w:qFormat/>
    <w:rsid w:val="00F30D33"/>
    <w:rPr>
      <w:strike w:val="0"/>
      <w:dstrike w:val="0"/>
      <w:color w:val="000000"/>
      <w:spacing w:val="70"/>
      <w:w w:val="100"/>
      <w:sz w:val="16"/>
      <w:lang w:val="en-US"/>
    </w:rPr>
  </w:style>
  <w:style w:type="character" w:customStyle="1" w:styleId="ListLabel10">
    <w:name w:val="ListLabel 10"/>
    <w:qFormat/>
    <w:rsid w:val="00F30D33"/>
    <w:rPr>
      <w:strike w:val="0"/>
      <w:dstrike w:val="0"/>
      <w:color w:val="000000"/>
      <w:spacing w:val="0"/>
      <w:w w:val="100"/>
      <w:sz w:val="18"/>
      <w:lang w:val="en-US"/>
    </w:rPr>
  </w:style>
  <w:style w:type="character" w:customStyle="1" w:styleId="ListLabel9">
    <w:name w:val="ListLabel 9"/>
    <w:qFormat/>
    <w:rsid w:val="00F30D33"/>
    <w:rPr>
      <w:strike w:val="0"/>
      <w:dstrike w:val="0"/>
      <w:color w:val="000000"/>
      <w:spacing w:val="0"/>
      <w:w w:val="100"/>
      <w:sz w:val="21"/>
      <w:lang w:val="en-US"/>
    </w:rPr>
  </w:style>
  <w:style w:type="character" w:customStyle="1" w:styleId="ListLabel8">
    <w:name w:val="ListLabel 8"/>
    <w:qFormat/>
    <w:rsid w:val="00F30D33"/>
    <w:rPr>
      <w:strike w:val="0"/>
      <w:dstrike w:val="0"/>
      <w:color w:val="000000"/>
      <w:spacing w:val="0"/>
      <w:w w:val="100"/>
      <w:sz w:val="20"/>
      <w:lang w:val="en-US"/>
    </w:rPr>
  </w:style>
  <w:style w:type="character" w:customStyle="1" w:styleId="ListLabel7">
    <w:name w:val="ListLabel 7"/>
    <w:qFormat/>
    <w:rsid w:val="00F30D33"/>
    <w:rPr>
      <w:strike w:val="0"/>
      <w:dstrike w:val="0"/>
      <w:color w:val="000000"/>
      <w:spacing w:val="0"/>
      <w:w w:val="100"/>
      <w:sz w:val="20"/>
      <w:lang w:val="en-US"/>
    </w:rPr>
  </w:style>
  <w:style w:type="character" w:customStyle="1" w:styleId="ListLabel6">
    <w:name w:val="ListLabel 6"/>
    <w:qFormat/>
    <w:rsid w:val="00F30D33"/>
    <w:rPr>
      <w:i/>
      <w:strike w:val="0"/>
      <w:dstrike w:val="0"/>
      <w:color w:val="000000"/>
      <w:spacing w:val="0"/>
      <w:w w:val="100"/>
      <w:sz w:val="20"/>
      <w:lang w:val="en-US"/>
    </w:rPr>
  </w:style>
  <w:style w:type="character" w:customStyle="1" w:styleId="ListLabel5">
    <w:name w:val="ListLabel 5"/>
    <w:qFormat/>
    <w:rsid w:val="00F30D33"/>
    <w:rPr>
      <w:strike w:val="0"/>
      <w:dstrike w:val="0"/>
      <w:color w:val="000000"/>
      <w:spacing w:val="0"/>
      <w:w w:val="100"/>
      <w:sz w:val="20"/>
      <w:lang w:val="en-US"/>
    </w:rPr>
  </w:style>
  <w:style w:type="character" w:customStyle="1" w:styleId="ListLabel4">
    <w:name w:val="ListLabel 4"/>
    <w:qFormat/>
    <w:rsid w:val="00F30D33"/>
    <w:rPr>
      <w:strike w:val="0"/>
      <w:dstrike w:val="0"/>
      <w:color w:val="000000"/>
      <w:spacing w:val="0"/>
      <w:w w:val="100"/>
      <w:sz w:val="19"/>
      <w:lang w:val="en-US"/>
    </w:rPr>
  </w:style>
  <w:style w:type="character" w:customStyle="1" w:styleId="ListLabel3">
    <w:name w:val="ListLabel 3"/>
    <w:qFormat/>
    <w:rsid w:val="00F30D33"/>
    <w:rPr>
      <w:i/>
      <w:strike w:val="0"/>
      <w:dstrike w:val="0"/>
      <w:color w:val="000000"/>
      <w:spacing w:val="0"/>
      <w:w w:val="100"/>
      <w:sz w:val="20"/>
      <w:lang w:val="en-US"/>
    </w:rPr>
  </w:style>
  <w:style w:type="character" w:customStyle="1" w:styleId="ListLabel2">
    <w:name w:val="ListLabel 2"/>
    <w:qFormat/>
    <w:rsid w:val="00F30D33"/>
    <w:rPr>
      <w:strike w:val="0"/>
      <w:dstrike w:val="0"/>
      <w:color w:val="000000"/>
      <w:spacing w:val="0"/>
      <w:w w:val="100"/>
      <w:sz w:val="20"/>
      <w:lang w:val="en-US"/>
    </w:rPr>
  </w:style>
  <w:style w:type="character" w:customStyle="1" w:styleId="ListLabel1">
    <w:name w:val="ListLabel 1"/>
    <w:qFormat/>
    <w:rsid w:val="00F30D33"/>
    <w:rPr>
      <w:i/>
      <w:strike w:val="0"/>
      <w:dstrike w:val="0"/>
      <w:color w:val="000000"/>
      <w:spacing w:val="0"/>
      <w:w w:val="100"/>
      <w:sz w:val="18"/>
      <w:lang w:val="en-US"/>
    </w:rPr>
  </w:style>
  <w:style w:type="character" w:customStyle="1" w:styleId="verdana">
    <w:name w:val="verdana"/>
    <w:basedOn w:val="DefaultParagraphFont"/>
    <w:qFormat/>
    <w:rsid w:val="00F30D33"/>
    <w:rPr>
      <w:rFonts w:cs="Times New Roman"/>
    </w:rPr>
  </w:style>
  <w:style w:type="character" w:customStyle="1" w:styleId="italic">
    <w:name w:val="italic"/>
    <w:basedOn w:val="DefaultParagraphFont"/>
    <w:qFormat/>
    <w:rsid w:val="00F30D33"/>
    <w:rPr>
      <w:rFonts w:cs="Times New Roman"/>
    </w:rPr>
  </w:style>
  <w:style w:type="character" w:customStyle="1" w:styleId="hit">
    <w:name w:val="hit"/>
    <w:basedOn w:val="DefaultParagraphFont"/>
    <w:qFormat/>
    <w:rsid w:val="00F30D33"/>
    <w:rPr>
      <w:rFonts w:cs="Times New Roman"/>
    </w:rPr>
  </w:style>
  <w:style w:type="character" w:customStyle="1" w:styleId="blue">
    <w:name w:val="blue"/>
    <w:basedOn w:val="DefaultParagraphFont"/>
    <w:qFormat/>
    <w:rsid w:val="00F30D33"/>
    <w:rPr>
      <w:rFonts w:cs="Times New Roman"/>
    </w:rPr>
  </w:style>
  <w:style w:type="character" w:customStyle="1" w:styleId="copyrightdescription">
    <w:name w:val="copyrightdescription"/>
    <w:basedOn w:val="DefaultParagraphFont"/>
    <w:qFormat/>
    <w:rsid w:val="00F30D33"/>
    <w:rPr>
      <w:rFonts w:cs="Times New Roman"/>
    </w:rPr>
  </w:style>
  <w:style w:type="character" w:customStyle="1" w:styleId="tabtitle">
    <w:name w:val="tabtitle"/>
    <w:basedOn w:val="DefaultParagraphFont"/>
    <w:qFormat/>
    <w:rsid w:val="00F30D33"/>
    <w:rPr>
      <w:rFonts w:cs="Times New Roman"/>
    </w:rPr>
  </w:style>
  <w:style w:type="character" w:customStyle="1" w:styleId="resultbodyblack">
    <w:name w:val="resultbodyblack"/>
    <w:basedOn w:val="DefaultParagraphFont"/>
    <w:qFormat/>
    <w:rsid w:val="00F30D33"/>
    <w:rPr>
      <w:rFonts w:cs="Times New Roman"/>
    </w:rPr>
  </w:style>
  <w:style w:type="character" w:customStyle="1" w:styleId="resultbody">
    <w:name w:val="resultbody"/>
    <w:basedOn w:val="DefaultParagraphFont"/>
    <w:qFormat/>
    <w:rsid w:val="00F30D33"/>
    <w:rPr>
      <w:rFonts w:cs="Times New Roman"/>
    </w:rPr>
  </w:style>
  <w:style w:type="character" w:customStyle="1" w:styleId="resultbodysmallitalic">
    <w:name w:val="resultbodysmallitalic"/>
    <w:basedOn w:val="DefaultParagraphFont"/>
    <w:qFormat/>
    <w:rsid w:val="00F30D33"/>
    <w:rPr>
      <w:rFonts w:cs="Times New Roman"/>
    </w:rPr>
  </w:style>
  <w:style w:type="character" w:customStyle="1" w:styleId="resultpron">
    <w:name w:val="resultpron"/>
    <w:basedOn w:val="DefaultParagraphFont"/>
    <w:qFormat/>
    <w:rsid w:val="00F30D33"/>
    <w:rPr>
      <w:rFonts w:cs="Times New Roman"/>
    </w:rPr>
  </w:style>
  <w:style w:type="character" w:customStyle="1" w:styleId="NumberingSymbols">
    <w:name w:val="Numbering Symbols"/>
    <w:qFormat/>
    <w:rsid w:val="00F30D33"/>
  </w:style>
  <w:style w:type="character" w:customStyle="1" w:styleId="StrongEmphasis">
    <w:name w:val="Strong Emphasis"/>
    <w:qFormat/>
    <w:rsid w:val="00F30D33"/>
    <w:rPr>
      <w:b/>
      <w:bCs/>
    </w:rPr>
  </w:style>
  <w:style w:type="character" w:customStyle="1" w:styleId="Emphasis2">
    <w:name w:val="Emphasis2"/>
    <w:basedOn w:val="DefaultParagraphFont"/>
    <w:qFormat/>
    <w:rsid w:val="00F30D3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F30D33"/>
    <w:rPr>
      <w:rFonts w:ascii="Times New Roman" w:hAnsi="Times New Roman"/>
      <w:sz w:val="20"/>
      <w:szCs w:val="24"/>
      <w:u w:val="single"/>
      <w:lang w:val="en-US" w:eastAsia="en-US" w:bidi="ar-SA"/>
    </w:rPr>
  </w:style>
  <w:style w:type="character" w:customStyle="1" w:styleId="pg">
    <w:name w:val="pg"/>
    <w:basedOn w:val="DefaultParagraphFont"/>
    <w:qFormat/>
    <w:rsid w:val="00F30D33"/>
  </w:style>
  <w:style w:type="character" w:customStyle="1" w:styleId="ital-inline">
    <w:name w:val="ital-inline"/>
    <w:basedOn w:val="DefaultParagraphFont"/>
    <w:qFormat/>
    <w:rsid w:val="00F30D33"/>
  </w:style>
  <w:style w:type="character" w:customStyle="1" w:styleId="senselabelstart">
    <w:name w:val="sense_label start"/>
    <w:basedOn w:val="DefaultParagraphFont"/>
    <w:qFormat/>
    <w:rsid w:val="00F30D33"/>
  </w:style>
  <w:style w:type="character" w:customStyle="1" w:styleId="sensecontent">
    <w:name w:val="sense_content"/>
    <w:basedOn w:val="DefaultParagraphFont"/>
    <w:qFormat/>
    <w:rsid w:val="00F30D33"/>
  </w:style>
  <w:style w:type="character" w:customStyle="1" w:styleId="vi">
    <w:name w:val="vi"/>
    <w:basedOn w:val="DefaultParagraphFont"/>
    <w:qFormat/>
    <w:rsid w:val="00F30D33"/>
  </w:style>
  <w:style w:type="character" w:customStyle="1" w:styleId="senselabel">
    <w:name w:val="sense_label"/>
    <w:basedOn w:val="DefaultParagraphFont"/>
    <w:qFormat/>
    <w:rsid w:val="00F30D33"/>
  </w:style>
  <w:style w:type="character" w:customStyle="1" w:styleId="Style11ptItalicUnderline">
    <w:name w:val="Style 11 pt Italic Underline"/>
    <w:basedOn w:val="DefaultParagraphFont"/>
    <w:qFormat/>
    <w:rsid w:val="00F30D33"/>
    <w:rPr>
      <w:i/>
      <w:iCs/>
      <w:sz w:val="20"/>
      <w:u w:val="single"/>
    </w:rPr>
  </w:style>
  <w:style w:type="character" w:customStyle="1" w:styleId="Style11ptBoldUnderline">
    <w:name w:val="Style 11 pt Bold Underline"/>
    <w:basedOn w:val="DefaultParagraphFont"/>
    <w:qFormat/>
    <w:rsid w:val="00F30D33"/>
    <w:rPr>
      <w:b/>
      <w:bCs/>
      <w:sz w:val="20"/>
      <w:u w:val="single"/>
    </w:rPr>
  </w:style>
  <w:style w:type="character" w:customStyle="1" w:styleId="StyleStyle4CharTimesNewRoman11ptItalic">
    <w:name w:val="Style Style4 Char + Times New Roman 11 pt Italic"/>
    <w:basedOn w:val="DefaultParagraphFont"/>
    <w:qFormat/>
    <w:rsid w:val="00F30D3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F30D3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F30D33"/>
    <w:rPr>
      <w:color w:val="000000"/>
      <w:sz w:val="20"/>
    </w:rPr>
  </w:style>
  <w:style w:type="character" w:customStyle="1" w:styleId="Style11ptBlackUnderline">
    <w:name w:val="Style 11 pt Black Underline"/>
    <w:basedOn w:val="DefaultParagraphFont"/>
    <w:qFormat/>
    <w:rsid w:val="00F30D33"/>
    <w:rPr>
      <w:color w:val="000000"/>
      <w:sz w:val="20"/>
      <w:u w:val="single"/>
    </w:rPr>
  </w:style>
  <w:style w:type="character" w:customStyle="1" w:styleId="pmterms1">
    <w:name w:val="pmterms1"/>
    <w:basedOn w:val="DefaultParagraphFont"/>
    <w:qFormat/>
    <w:rsid w:val="00F30D33"/>
  </w:style>
  <w:style w:type="character" w:customStyle="1" w:styleId="HTMLTypewriter3">
    <w:name w:val="HTML Typewriter3"/>
    <w:basedOn w:val="DefaultParagraphFont"/>
    <w:qFormat/>
    <w:rsid w:val="00F30D33"/>
    <w:rPr>
      <w:rFonts w:ascii="Courier New" w:eastAsia="SimSun" w:hAnsi="Courier New" w:cs="Courier New"/>
      <w:sz w:val="20"/>
      <w:szCs w:val="20"/>
    </w:rPr>
  </w:style>
  <w:style w:type="character" w:customStyle="1" w:styleId="CardsChar">
    <w:name w:val="Cards Char"/>
    <w:basedOn w:val="DefaultParagraphFont"/>
    <w:qFormat/>
    <w:rsid w:val="00F30D33"/>
    <w:rPr>
      <w:rFonts w:ascii="Times New Roman" w:hAnsi="Times New Roman" w:cs="Times New Roman"/>
      <w:lang w:val="en-US" w:bidi="ar-SA"/>
    </w:rPr>
  </w:style>
  <w:style w:type="character" w:customStyle="1" w:styleId="CardsFont12pt0">
    <w:name w:val="Cards + Font 12pt"/>
    <w:basedOn w:val="CardsChar"/>
    <w:qFormat/>
    <w:rsid w:val="00F30D3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F30D33"/>
    <w:rPr>
      <w:rFonts w:ascii="Times New Roman" w:hAnsi="Times New Roman" w:cs="Times New Roman"/>
      <w:b/>
      <w:sz w:val="24"/>
      <w:u w:val="single"/>
      <w:lang w:val="en-US" w:bidi="ar-SA"/>
    </w:rPr>
  </w:style>
  <w:style w:type="character" w:styleId="HTMLCite">
    <w:name w:val="HTML Cite"/>
    <w:basedOn w:val="DefaultParagraphFont"/>
    <w:uiPriority w:val="99"/>
    <w:qFormat/>
    <w:rsid w:val="00F30D33"/>
    <w:rPr>
      <w:rFonts w:cs="Times New Roman"/>
      <w:i/>
    </w:rPr>
  </w:style>
  <w:style w:type="character" w:customStyle="1" w:styleId="VisitedInternetLink">
    <w:name w:val="Visited Internet Link"/>
    <w:basedOn w:val="DefaultParagraphFont"/>
    <w:rsid w:val="00F30D33"/>
    <w:rPr>
      <w:color w:val="800080"/>
      <w:u w:val="single"/>
    </w:rPr>
  </w:style>
  <w:style w:type="character" w:customStyle="1" w:styleId="CitesChar">
    <w:name w:val="Cites Char"/>
    <w:basedOn w:val="DefaultParagraphFont"/>
    <w:qFormat/>
    <w:rsid w:val="00F30D33"/>
    <w:rPr>
      <w:szCs w:val="24"/>
      <w:lang w:val="en-US" w:bidi="ar-SA"/>
    </w:rPr>
  </w:style>
  <w:style w:type="character" w:customStyle="1" w:styleId="loose">
    <w:name w:val="loose"/>
    <w:qFormat/>
    <w:rsid w:val="00F30D33"/>
  </w:style>
  <w:style w:type="character" w:customStyle="1" w:styleId="domtooltips">
    <w:name w:val="domtooltips"/>
    <w:basedOn w:val="DefaultParagraphFont"/>
    <w:qFormat/>
    <w:rsid w:val="00F30D33"/>
  </w:style>
  <w:style w:type="character" w:customStyle="1" w:styleId="caps">
    <w:name w:val="caps"/>
    <w:basedOn w:val="DefaultParagraphFont"/>
    <w:qFormat/>
    <w:rsid w:val="00F30D33"/>
  </w:style>
  <w:style w:type="character" w:customStyle="1" w:styleId="Style11ptUnderlineBorderSinglesolidlineAuto05pt">
    <w:name w:val="Style 11 pt Underline Border: : (Single solid line Auto  0.5 pt..."/>
    <w:basedOn w:val="DefaultParagraphFont"/>
    <w:qFormat/>
    <w:rsid w:val="00F30D33"/>
    <w:rPr>
      <w:sz w:val="20"/>
      <w:u w:val="single"/>
      <w:bdr w:val="single" w:sz="4" w:space="0" w:color="00000A"/>
    </w:rPr>
  </w:style>
  <w:style w:type="character" w:customStyle="1" w:styleId="StyleUnderlineChar11pt">
    <w:name w:val="Style Underline Char + 11 pt"/>
    <w:basedOn w:val="DefaultParagraphFont"/>
    <w:qFormat/>
    <w:rsid w:val="00F30D33"/>
    <w:rPr>
      <w:rFonts w:ascii="Times New Roman" w:hAnsi="Times New Roman"/>
      <w:sz w:val="20"/>
      <w:szCs w:val="24"/>
      <w:u w:val="single"/>
      <w:lang w:val="en-US" w:eastAsia="en-US" w:bidi="ar-SA"/>
    </w:rPr>
  </w:style>
  <w:style w:type="paragraph" w:styleId="List">
    <w:name w:val="List"/>
    <w:basedOn w:val="BodyText"/>
    <w:uiPriority w:val="99"/>
    <w:rsid w:val="00F30D3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F30D33"/>
    <w:pPr>
      <w:suppressLineNumbers/>
      <w:suppressAutoHyphens/>
      <w:overflowPunct w:val="0"/>
      <w:spacing w:before="120" w:after="120"/>
    </w:pPr>
    <w:rPr>
      <w:rFonts w:ascii="Liberation Sans" w:eastAsia="Droid Sans Fallback" w:hAnsi="Liberation Sans" w:cs="FreeSans"/>
      <w:i/>
      <w:iCs/>
      <w:color w:val="00000A"/>
    </w:rPr>
  </w:style>
  <w:style w:type="paragraph" w:customStyle="1" w:styleId="Index">
    <w:name w:val="Index"/>
    <w:basedOn w:val="Normal"/>
    <w:qFormat/>
    <w:rsid w:val="00F30D33"/>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F30D33"/>
    <w:pPr>
      <w:suppressAutoHyphens/>
      <w:overflowPunct w:val="0"/>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F30D33"/>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F30D33"/>
    <w:rPr>
      <w:rFonts w:eastAsiaTheme="minorEastAsia"/>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F30D33"/>
    <w:pPr>
      <w:suppressAutoHyphens/>
      <w:overflowPunct w:val="0"/>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F30D33"/>
    <w:rPr>
      <w:rFonts w:ascii="Liberation Sans" w:eastAsia="Droid Sans Fallback" w:hAnsi="Liberation Sans"/>
      <w:color w:val="00000A"/>
    </w:rPr>
  </w:style>
  <w:style w:type="paragraph" w:customStyle="1" w:styleId="FrameContents">
    <w:name w:val="Frame Contents"/>
    <w:basedOn w:val="Normal"/>
    <w:qFormat/>
    <w:rsid w:val="00F30D33"/>
    <w:pPr>
      <w:suppressAutoHyphens/>
      <w:overflowPunct w:val="0"/>
    </w:pPr>
    <w:rPr>
      <w:rFonts w:ascii="Liberation Sans" w:eastAsia="Droid Sans Fallback" w:hAnsi="Liberation Sans"/>
      <w:color w:val="00000A"/>
    </w:rPr>
  </w:style>
  <w:style w:type="paragraph" w:customStyle="1" w:styleId="Nothing">
    <w:name w:val="Nothing"/>
    <w:link w:val="NothingChar"/>
    <w:qFormat/>
    <w:rsid w:val="00F30D33"/>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F30D3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color w:val="00000A"/>
      <w:sz w:val="32"/>
      <w:u w:val="single"/>
    </w:rPr>
  </w:style>
  <w:style w:type="paragraph" w:customStyle="1" w:styleId="Cites">
    <w:name w:val="Cites"/>
    <w:link w:val="CitesChar2"/>
    <w:qFormat/>
    <w:rsid w:val="00F30D33"/>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F30D33"/>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F30D33"/>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F30D33"/>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F30D33"/>
    <w:pPr>
      <w:suppressAutoHyphens/>
      <w:overflowPunct w:val="0"/>
    </w:pPr>
    <w:rPr>
      <w:rFonts w:ascii="Liberation Sans" w:eastAsia="Droid Sans Fallback" w:hAnsi="Liberation Sans"/>
      <w:caps/>
      <w:color w:val="00000A"/>
    </w:rPr>
  </w:style>
  <w:style w:type="paragraph" w:customStyle="1" w:styleId="TAGLINE0">
    <w:name w:val="TAG LINE"/>
    <w:next w:val="Normal"/>
    <w:qFormat/>
    <w:rsid w:val="00F30D33"/>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F30D33"/>
    <w:rPr>
      <w:rFonts w:cs="Arial"/>
      <w:bCs/>
      <w:szCs w:val="26"/>
      <w:u w:val="single"/>
      <w:lang w:val="en-US" w:eastAsia="en-US" w:bidi="ar-SA"/>
    </w:rPr>
  </w:style>
  <w:style w:type="paragraph" w:styleId="Revision">
    <w:name w:val="Revision"/>
    <w:hidden/>
    <w:uiPriority w:val="99"/>
    <w:semiHidden/>
    <w:rsid w:val="00F30D33"/>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0"/>
    <w:qFormat/>
    <w:rsid w:val="00F30D33"/>
    <w:rPr>
      <w:rFonts w:ascii="Times New Roman" w:eastAsia="MS Mincho" w:hAnsi="Times New Roman" w:cs="Times New Roman"/>
      <w:sz w:val="16"/>
    </w:rPr>
  </w:style>
  <w:style w:type="character" w:customStyle="1" w:styleId="BoldUnderlineChar">
    <w:name w:val="Bold Underline Char"/>
    <w:basedOn w:val="DefaultParagraphFont"/>
    <w:locked/>
    <w:rsid w:val="00F30D3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F30D33"/>
    <w:rPr>
      <w:b w:val="0"/>
      <w:bCs w:val="0"/>
      <w:sz w:val="22"/>
      <w:u w:val="single"/>
    </w:rPr>
  </w:style>
  <w:style w:type="character" w:customStyle="1" w:styleId="StyleGaramond">
    <w:name w:val="Style Garamond"/>
    <w:qFormat/>
    <w:rsid w:val="00F30D33"/>
    <w:rPr>
      <w:rFonts w:ascii="Garamond" w:hAnsi="Garamond" w:cs="Garamond"/>
    </w:rPr>
  </w:style>
  <w:style w:type="character" w:customStyle="1" w:styleId="StyletagGaramondChar">
    <w:name w:val="Style tag + Garamond Char"/>
    <w:qFormat/>
    <w:rsid w:val="00F30D33"/>
    <w:rPr>
      <w:rFonts w:ascii="Garamond" w:hAnsi="Garamond" w:cs="Garamond"/>
      <w:b/>
      <w:bCs/>
      <w:sz w:val="24"/>
      <w:szCs w:val="24"/>
      <w:lang w:val="en-US" w:bidi="ar-SA"/>
    </w:rPr>
  </w:style>
  <w:style w:type="character" w:customStyle="1" w:styleId="StylecardGaramond12ptUnderlineChar">
    <w:name w:val="Style card + Garamond 12 pt Underline Char"/>
    <w:qFormat/>
    <w:rsid w:val="00F30D3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F30D33"/>
    <w:rPr>
      <w:rFonts w:ascii="Arial" w:hAnsi="Arial"/>
      <w:b/>
      <w:sz w:val="20"/>
      <w:u w:val="single"/>
    </w:rPr>
  </w:style>
  <w:style w:type="character" w:customStyle="1" w:styleId="WW8Num2z0">
    <w:name w:val="WW8Num2z0"/>
    <w:qFormat/>
    <w:rsid w:val="00F30D33"/>
  </w:style>
  <w:style w:type="character" w:customStyle="1" w:styleId="WW8Num2z1">
    <w:name w:val="WW8Num2z1"/>
    <w:qFormat/>
    <w:rsid w:val="00F30D33"/>
  </w:style>
  <w:style w:type="character" w:customStyle="1" w:styleId="WW8Num2z2">
    <w:name w:val="WW8Num2z2"/>
    <w:qFormat/>
    <w:rsid w:val="00F30D33"/>
  </w:style>
  <w:style w:type="character" w:customStyle="1" w:styleId="WW8Num2z3">
    <w:name w:val="WW8Num2z3"/>
    <w:qFormat/>
    <w:rsid w:val="00F30D33"/>
  </w:style>
  <w:style w:type="character" w:customStyle="1" w:styleId="WW8Num2z4">
    <w:name w:val="WW8Num2z4"/>
    <w:qFormat/>
    <w:rsid w:val="00F30D33"/>
  </w:style>
  <w:style w:type="character" w:customStyle="1" w:styleId="WW8Num2z5">
    <w:name w:val="WW8Num2z5"/>
    <w:qFormat/>
    <w:rsid w:val="00F30D33"/>
  </w:style>
  <w:style w:type="character" w:customStyle="1" w:styleId="WW8Num2z6">
    <w:name w:val="WW8Num2z6"/>
    <w:qFormat/>
    <w:rsid w:val="00F30D33"/>
  </w:style>
  <w:style w:type="character" w:customStyle="1" w:styleId="WW8Num2z7">
    <w:name w:val="WW8Num2z7"/>
    <w:qFormat/>
    <w:rsid w:val="00F30D33"/>
  </w:style>
  <w:style w:type="character" w:customStyle="1" w:styleId="WW8Num2z8">
    <w:name w:val="WW8Num2z8"/>
    <w:qFormat/>
    <w:rsid w:val="00F30D33"/>
  </w:style>
  <w:style w:type="character" w:customStyle="1" w:styleId="WW8Num5z0">
    <w:name w:val="WW8Num5z0"/>
    <w:qFormat/>
    <w:rsid w:val="00F30D33"/>
  </w:style>
  <w:style w:type="character" w:customStyle="1" w:styleId="WW8Num5z1">
    <w:name w:val="WW8Num5z1"/>
    <w:qFormat/>
    <w:rsid w:val="00F30D33"/>
  </w:style>
  <w:style w:type="character" w:customStyle="1" w:styleId="WW8Num5z2">
    <w:name w:val="WW8Num5z2"/>
    <w:qFormat/>
    <w:rsid w:val="00F30D33"/>
  </w:style>
  <w:style w:type="character" w:customStyle="1" w:styleId="WW8Num5z3">
    <w:name w:val="WW8Num5z3"/>
    <w:qFormat/>
    <w:rsid w:val="00F30D33"/>
  </w:style>
  <w:style w:type="character" w:customStyle="1" w:styleId="WW8Num5z4">
    <w:name w:val="WW8Num5z4"/>
    <w:qFormat/>
    <w:rsid w:val="00F30D33"/>
  </w:style>
  <w:style w:type="character" w:customStyle="1" w:styleId="WW8Num5z5">
    <w:name w:val="WW8Num5z5"/>
    <w:qFormat/>
    <w:rsid w:val="00F30D33"/>
  </w:style>
  <w:style w:type="character" w:customStyle="1" w:styleId="WW8Num5z6">
    <w:name w:val="WW8Num5z6"/>
    <w:qFormat/>
    <w:rsid w:val="00F30D33"/>
  </w:style>
  <w:style w:type="character" w:customStyle="1" w:styleId="WW8Num5z7">
    <w:name w:val="WW8Num5z7"/>
    <w:qFormat/>
    <w:rsid w:val="00F30D33"/>
  </w:style>
  <w:style w:type="character" w:customStyle="1" w:styleId="WW8Num5z8">
    <w:name w:val="WW8Num5z8"/>
    <w:qFormat/>
    <w:rsid w:val="00F30D33"/>
  </w:style>
  <w:style w:type="character" w:customStyle="1" w:styleId="CiteChar0">
    <w:name w:val="Cite Char"/>
    <w:aliases w:val="cite_tag Char,Char Char Char Char1 Char Char1,Char Char Char Char1 Char,Taglines Char Char, Cha"/>
    <w:basedOn w:val="DefaultParagraphFont"/>
    <w:qFormat/>
    <w:rsid w:val="00F30D3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F30D33"/>
    <w:rPr>
      <w:rFonts w:ascii="Times New Roman" w:eastAsia="Times New Roman" w:hAnsi="Times New Roman" w:cs="Times New Roman"/>
      <w:sz w:val="24"/>
      <w:szCs w:val="24"/>
      <w:u w:val="thick"/>
    </w:rPr>
  </w:style>
  <w:style w:type="character" w:customStyle="1" w:styleId="ListLabel19">
    <w:name w:val="ListLabel 19"/>
    <w:qFormat/>
    <w:rsid w:val="00F30D33"/>
    <w:rPr>
      <w:b/>
      <w:i/>
      <w:strike w:val="0"/>
      <w:dstrike w:val="0"/>
      <w:spacing w:val="0"/>
      <w:w w:val="100"/>
      <w:sz w:val="26"/>
    </w:rPr>
  </w:style>
  <w:style w:type="paragraph" w:styleId="Footer">
    <w:name w:val="footer"/>
    <w:basedOn w:val="Normal"/>
    <w:link w:val="FooterChar"/>
    <w:uiPriority w:val="99"/>
    <w:rsid w:val="00F30D33"/>
  </w:style>
  <w:style w:type="character" w:customStyle="1" w:styleId="FooterChar">
    <w:name w:val="Footer Char"/>
    <w:basedOn w:val="DefaultParagraphFont"/>
    <w:link w:val="Footer"/>
    <w:uiPriority w:val="99"/>
    <w:rsid w:val="00F30D33"/>
    <w:rPr>
      <w:rFonts w:ascii="Calibri" w:hAnsi="Calibri"/>
    </w:rPr>
  </w:style>
  <w:style w:type="paragraph" w:customStyle="1" w:styleId="TagCite">
    <w:name w:val="Tag/Cite"/>
    <w:basedOn w:val="Normal"/>
    <w:qFormat/>
    <w:rsid w:val="00F30D33"/>
    <w:rPr>
      <w:rFonts w:eastAsia="Times New Roman" w:cs="Times New Roman"/>
      <w:b/>
    </w:rPr>
  </w:style>
  <w:style w:type="paragraph" w:customStyle="1" w:styleId="NormalText">
    <w:name w:val="Normal Text"/>
    <w:basedOn w:val="Normal"/>
    <w:link w:val="NormalTextChar"/>
    <w:qFormat/>
    <w:rsid w:val="00F30D33"/>
    <w:pPr>
      <w:jc w:val="both"/>
    </w:pPr>
    <w:rPr>
      <w:sz w:val="20"/>
      <w:szCs w:val="26"/>
    </w:rPr>
  </w:style>
  <w:style w:type="paragraph" w:customStyle="1" w:styleId="CardsFont6pt">
    <w:name w:val="Cards + Font: 6 pt"/>
    <w:basedOn w:val="Normal"/>
    <w:link w:val="CardsFont6ptChar1"/>
    <w:qFormat/>
    <w:rsid w:val="00F30D33"/>
    <w:pPr>
      <w:ind w:left="432" w:right="432"/>
      <w:jc w:val="both"/>
    </w:pPr>
    <w:rPr>
      <w:rFonts w:eastAsia="Times New Roman" w:cs="Times New Roman"/>
      <w:sz w:val="12"/>
      <w:szCs w:val="20"/>
    </w:rPr>
  </w:style>
  <w:style w:type="paragraph" w:customStyle="1" w:styleId="Small">
    <w:name w:val="Small"/>
    <w:basedOn w:val="Normal"/>
    <w:uiPriority w:val="99"/>
    <w:qFormat/>
    <w:rsid w:val="00F30D33"/>
    <w:rPr>
      <w:sz w:val="14"/>
    </w:rPr>
  </w:style>
  <w:style w:type="paragraph" w:customStyle="1" w:styleId="NotUnderlined">
    <w:name w:val="Not Underlined"/>
    <w:basedOn w:val="Normal"/>
    <w:uiPriority w:val="99"/>
    <w:qFormat/>
    <w:rsid w:val="00F30D33"/>
  </w:style>
  <w:style w:type="numbering" w:customStyle="1" w:styleId="WW8Num2">
    <w:name w:val="WW8Num2"/>
    <w:qFormat/>
    <w:rsid w:val="00F30D33"/>
  </w:style>
  <w:style w:type="numbering" w:customStyle="1" w:styleId="WW8Num5">
    <w:name w:val="WW8Num5"/>
    <w:qFormat/>
    <w:rsid w:val="00F30D33"/>
  </w:style>
  <w:style w:type="paragraph" w:customStyle="1" w:styleId="citenon-bold">
    <w:name w:val="cite non-bold"/>
    <w:basedOn w:val="Normal"/>
    <w:link w:val="citenon-boldChar"/>
    <w:qFormat/>
    <w:rsid w:val="00F30D33"/>
    <w:rPr>
      <w:rFonts w:eastAsia="Calibri"/>
    </w:rPr>
  </w:style>
  <w:style w:type="character" w:customStyle="1" w:styleId="citenon-boldChar">
    <w:name w:val="cite non-bold Char"/>
    <w:link w:val="citenon-bold"/>
    <w:rsid w:val="00F30D33"/>
    <w:rPr>
      <w:rFonts w:ascii="Calibri" w:eastAsia="Calibri" w:hAnsi="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30D33"/>
    <w:rPr>
      <w:rFonts w:ascii="Times New Roman" w:eastAsia="Times New Roman" w:hAnsi="Times New Roman" w:cs="Times New Roman"/>
      <w:sz w:val="24"/>
      <w:szCs w:val="24"/>
    </w:rPr>
  </w:style>
  <w:style w:type="paragraph" w:customStyle="1" w:styleId="NewDebate">
    <w:name w:val="New Debate"/>
    <w:basedOn w:val="Heading4"/>
    <w:link w:val="NewDebateChar"/>
    <w:uiPriority w:val="4"/>
    <w:qFormat/>
    <w:rsid w:val="00F30D33"/>
    <w:rPr>
      <w:bCs/>
      <w:iCs w:val="0"/>
    </w:rPr>
  </w:style>
  <w:style w:type="character" w:customStyle="1" w:styleId="NewDebateChar">
    <w:name w:val="New Debate Char"/>
    <w:basedOn w:val="DefaultParagraphFont"/>
    <w:link w:val="NewDebate"/>
    <w:uiPriority w:val="4"/>
    <w:rsid w:val="00F30D33"/>
    <w:rPr>
      <w:rFonts w:ascii="Calibri" w:eastAsiaTheme="majorEastAsia" w:hAnsi="Calibri" w:cstheme="majorBidi"/>
      <w:b/>
      <w:bCs/>
      <w:sz w:val="26"/>
    </w:rPr>
  </w:style>
  <w:style w:type="paragraph" w:customStyle="1" w:styleId="Reallyfuckingsmall">
    <w:name w:val="Really fucking small"/>
    <w:basedOn w:val="Normal"/>
    <w:link w:val="ReallyfuckingsmallChar"/>
    <w:qFormat/>
    <w:rsid w:val="00F30D33"/>
    <w:rPr>
      <w:rFonts w:eastAsia="Calibri"/>
      <w:sz w:val="10"/>
    </w:rPr>
  </w:style>
  <w:style w:type="character" w:customStyle="1" w:styleId="ReallyfuckingsmallChar">
    <w:name w:val="Really fucking small Char"/>
    <w:basedOn w:val="DefaultParagraphFont"/>
    <w:link w:val="Reallyfuckingsmall"/>
    <w:rsid w:val="00F30D33"/>
    <w:rPr>
      <w:rFonts w:ascii="Calibri" w:eastAsia="Calibri" w:hAnsi="Calibri"/>
      <w:sz w:val="10"/>
    </w:rPr>
  </w:style>
  <w:style w:type="character" w:customStyle="1" w:styleId="NothingChar">
    <w:name w:val="Nothing Char"/>
    <w:link w:val="Nothing"/>
    <w:rsid w:val="00F30D33"/>
    <w:rPr>
      <w:rFonts w:ascii="Times New Roman" w:eastAsia="Times New Roman" w:hAnsi="Times New Roman" w:cs="Times New Roman"/>
      <w:color w:val="00000A"/>
      <w:sz w:val="20"/>
      <w:szCs w:val="24"/>
    </w:rPr>
  </w:style>
  <w:style w:type="character" w:customStyle="1" w:styleId="Footnote2Char">
    <w:name w:val="Footnote2 Char"/>
    <w:link w:val="Footnote2"/>
    <w:locked/>
    <w:rsid w:val="00F30D33"/>
  </w:style>
  <w:style w:type="paragraph" w:customStyle="1" w:styleId="Footnote2">
    <w:name w:val="Footnote2"/>
    <w:basedOn w:val="Normal"/>
    <w:next w:val="Normal"/>
    <w:link w:val="Footnote2Char"/>
    <w:autoRedefine/>
    <w:qFormat/>
    <w:rsid w:val="00F30D33"/>
    <w:pPr>
      <w:spacing w:after="120" w:line="480" w:lineRule="auto"/>
    </w:pPr>
    <w:rPr>
      <w:rFonts w:asciiTheme="minorHAnsi" w:hAnsiTheme="minorHAnsi"/>
    </w:rPr>
  </w:style>
  <w:style w:type="character" w:customStyle="1" w:styleId="UnderlineCharChar">
    <w:name w:val="Underline Char Char"/>
    <w:basedOn w:val="DefaultParagraphFont"/>
    <w:rsid w:val="00F30D33"/>
    <w:rPr>
      <w:noProof w:val="0"/>
      <w:u w:val="single"/>
      <w:lang w:val="en-US" w:eastAsia="en-US" w:bidi="ar-SA"/>
    </w:rPr>
  </w:style>
  <w:style w:type="character" w:customStyle="1" w:styleId="UnderlinesCharChar">
    <w:name w:val="Underlines Char Char"/>
    <w:basedOn w:val="DefaultParagraphFont"/>
    <w:rsid w:val="00F30D33"/>
    <w:rPr>
      <w:rFonts w:cs="Arial"/>
      <w:b/>
      <w:bCs/>
      <w:noProof w:val="0"/>
      <w:sz w:val="22"/>
      <w:szCs w:val="26"/>
      <w:u w:val="single"/>
      <w:lang w:val="en-US" w:eastAsia="en-US" w:bidi="ar-SA"/>
    </w:rPr>
  </w:style>
  <w:style w:type="paragraph" w:customStyle="1" w:styleId="Style3">
    <w:name w:val="Style3"/>
    <w:basedOn w:val="Normal"/>
    <w:link w:val="Style3Char"/>
    <w:qFormat/>
    <w:rsid w:val="00F30D33"/>
    <w:rPr>
      <w:rFonts w:ascii="Arial Narrow" w:eastAsia="Times New Roman" w:hAnsi="Arial Narrow" w:cs="Times New Roman"/>
      <w:b/>
      <w:sz w:val="20"/>
    </w:rPr>
  </w:style>
  <w:style w:type="character" w:customStyle="1" w:styleId="Style3Char">
    <w:name w:val="Style3 Char"/>
    <w:basedOn w:val="DefaultParagraphFont"/>
    <w:link w:val="Style3"/>
    <w:rsid w:val="00F30D33"/>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F30D33"/>
    <w:rPr>
      <w:rFonts w:eastAsia="Times New Roman"/>
      <w:sz w:val="20"/>
      <w:u w:val="single"/>
    </w:rPr>
  </w:style>
  <w:style w:type="character" w:customStyle="1" w:styleId="StyleStyle411ptChar">
    <w:name w:val="Style Style4 + 11 pt Char"/>
    <w:link w:val="StyleStyle411pt"/>
    <w:rsid w:val="00F30D33"/>
    <w:rPr>
      <w:rFonts w:ascii="Calibri" w:eastAsia="Times New Roman" w:hAnsi="Calibri"/>
      <w:sz w:val="20"/>
      <w:u w:val="single"/>
    </w:rPr>
  </w:style>
  <w:style w:type="paragraph" w:customStyle="1" w:styleId="StyleStyle411ptBold">
    <w:name w:val="Style Style4 + 11 pt Bold"/>
    <w:basedOn w:val="Normal"/>
    <w:link w:val="StyleStyle411ptBoldChar"/>
    <w:qFormat/>
    <w:rsid w:val="00F30D33"/>
    <w:rPr>
      <w:b/>
      <w:bCs/>
      <w:sz w:val="20"/>
      <w:u w:val="single"/>
    </w:rPr>
  </w:style>
  <w:style w:type="character" w:customStyle="1" w:styleId="StyleStyle411ptBoldChar">
    <w:name w:val="Style Style4 + 11 pt Bold Char"/>
    <w:link w:val="StyleStyle411ptBold"/>
    <w:rsid w:val="00F30D33"/>
    <w:rPr>
      <w:rFonts w:ascii="Calibri" w:hAnsi="Calibri"/>
      <w:b/>
      <w:bCs/>
      <w:sz w:val="20"/>
      <w:u w:val="single"/>
    </w:rPr>
  </w:style>
  <w:style w:type="paragraph" w:customStyle="1" w:styleId="Underlining">
    <w:name w:val="Underlining"/>
    <w:basedOn w:val="Normal"/>
    <w:link w:val="UnderliningChar"/>
    <w:qFormat/>
    <w:rsid w:val="00F30D33"/>
    <w:rPr>
      <w:rFonts w:eastAsia="Times New Roman"/>
      <w:sz w:val="20"/>
      <w:u w:val="single"/>
    </w:rPr>
  </w:style>
  <w:style w:type="character" w:customStyle="1" w:styleId="UnderliningChar">
    <w:name w:val="Underlining Char"/>
    <w:basedOn w:val="DefaultParagraphFont"/>
    <w:link w:val="Underlining"/>
    <w:rsid w:val="00F30D33"/>
    <w:rPr>
      <w:rFonts w:ascii="Calibri" w:eastAsia="Times New Roman" w:hAnsi="Calibri"/>
      <w:sz w:val="20"/>
      <w:u w:val="single"/>
    </w:rPr>
  </w:style>
  <w:style w:type="character" w:customStyle="1" w:styleId="StyleTimesNewRoman12ptBold">
    <w:name w:val="Style Times New Roman 12 pt Bold"/>
    <w:rsid w:val="00F30D33"/>
    <w:rPr>
      <w:rFonts w:ascii="Times New Roman" w:hAnsi="Times New Roman"/>
      <w:b/>
      <w:bCs/>
      <w:sz w:val="24"/>
    </w:rPr>
  </w:style>
  <w:style w:type="character" w:customStyle="1" w:styleId="UnderlinedChar1">
    <w:name w:val="Underlined Char1"/>
    <w:aliases w:val="Ch Char1,No Spacing211 Char1,No Spacing12 Char1,No Spacing2111 Char1,No Spacing1 Char1,Heading 2 Char2 Char Char1"/>
    <w:basedOn w:val="DefaultParagraphFont"/>
    <w:qFormat/>
    <w:rsid w:val="00F30D33"/>
    <w:rPr>
      <w:rFonts w:ascii="Century Gothic" w:hAnsi="Century Gothic"/>
      <w:sz w:val="24"/>
      <w:u w:val="thick"/>
    </w:rPr>
  </w:style>
  <w:style w:type="paragraph" w:customStyle="1" w:styleId="Cardstyle">
    <w:name w:val="Cardstyle"/>
    <w:basedOn w:val="Normal"/>
    <w:next w:val="Normal"/>
    <w:qFormat/>
    <w:rsid w:val="00F30D33"/>
    <w:rPr>
      <w:rFonts w:eastAsia="Times New Roman" w:cs="Times New Roman"/>
      <w:sz w:val="20"/>
    </w:rPr>
  </w:style>
  <w:style w:type="character" w:customStyle="1" w:styleId="Style8pt1">
    <w:name w:val="Style 8 pt1"/>
    <w:basedOn w:val="DefaultParagraphFont"/>
    <w:rsid w:val="00F30D33"/>
    <w:rPr>
      <w:rFonts w:ascii="Georgia" w:hAnsi="Georgia"/>
      <w:sz w:val="16"/>
    </w:rPr>
  </w:style>
  <w:style w:type="character" w:customStyle="1" w:styleId="Style8pt">
    <w:name w:val="Style 8 pt"/>
    <w:basedOn w:val="DefaultParagraphFont"/>
    <w:rsid w:val="00F30D3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F30D33"/>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F30D33"/>
    <w:rPr>
      <w:rFonts w:ascii="Calibri" w:eastAsia="Times New Roman" w:hAnsi="Calibri" w:cs="Times New Roman"/>
      <w:u w:val="single"/>
      <w:bdr w:val="single" w:sz="4" w:space="0" w:color="auto"/>
    </w:rPr>
  </w:style>
  <w:style w:type="character" w:customStyle="1" w:styleId="StyleUnderlineChar11ptChar">
    <w:name w:val="Style Underline Char + 11 pt Char"/>
    <w:rsid w:val="00F30D3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F30D33"/>
    <w:rPr>
      <w:rFonts w:eastAsia="Times New Roman" w:cs="Times New Roman"/>
      <w:b/>
      <w:bCs/>
      <w:sz w:val="20"/>
      <w:u w:val="single"/>
    </w:rPr>
  </w:style>
  <w:style w:type="character" w:customStyle="1" w:styleId="StyleUnderlineChar11ptBoldChar">
    <w:name w:val="Style Underline Char + 11 pt Bold Char"/>
    <w:link w:val="StyleUnderlineChar11ptBold"/>
    <w:rsid w:val="00F30D33"/>
    <w:rPr>
      <w:rFonts w:ascii="Calibri" w:eastAsia="Times New Roman" w:hAnsi="Calibri" w:cs="Times New Roman"/>
      <w:b/>
      <w:bCs/>
      <w:sz w:val="20"/>
      <w:u w:val="single"/>
    </w:rPr>
  </w:style>
  <w:style w:type="character" w:customStyle="1" w:styleId="NormalTextChar">
    <w:name w:val="Normal Text Char"/>
    <w:link w:val="NormalText"/>
    <w:rsid w:val="00F30D33"/>
    <w:rPr>
      <w:rFonts w:ascii="Calibri" w:hAnsi="Calibri"/>
      <w:sz w:val="20"/>
      <w:szCs w:val="26"/>
    </w:rPr>
  </w:style>
  <w:style w:type="character" w:customStyle="1" w:styleId="ShrinkChar">
    <w:name w:val="Shrink Char"/>
    <w:link w:val="Shrink"/>
    <w:rsid w:val="00F30D33"/>
    <w:rPr>
      <w:rFonts w:ascii="Garamond" w:hAnsi="Garamond"/>
      <w:sz w:val="12"/>
    </w:rPr>
  </w:style>
  <w:style w:type="paragraph" w:customStyle="1" w:styleId="Shrink">
    <w:name w:val="Shrink"/>
    <w:link w:val="ShrinkChar"/>
    <w:qFormat/>
    <w:rsid w:val="00F30D33"/>
    <w:pPr>
      <w:spacing w:after="0" w:line="240" w:lineRule="auto"/>
      <w:ind w:left="288" w:right="288"/>
    </w:pPr>
    <w:rPr>
      <w:rFonts w:ascii="Garamond" w:hAnsi="Garamond"/>
      <w:sz w:val="12"/>
    </w:rPr>
  </w:style>
  <w:style w:type="paragraph" w:customStyle="1" w:styleId="cites0">
    <w:name w:val="cites"/>
    <w:link w:val="citesChar0"/>
    <w:autoRedefine/>
    <w:qFormat/>
    <w:rsid w:val="00F30D33"/>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F30D33"/>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F30D3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30D33"/>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F30D3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F30D33"/>
  </w:style>
  <w:style w:type="character" w:customStyle="1" w:styleId="CardsChar1">
    <w:name w:val="Cards Char1"/>
    <w:rsid w:val="00F30D33"/>
    <w:rPr>
      <w:rFonts w:ascii="Times New Roman" w:hAnsi="Times New Roman" w:cs="Times New Roman"/>
      <w:sz w:val="20"/>
      <w:szCs w:val="20"/>
    </w:rPr>
  </w:style>
  <w:style w:type="character" w:customStyle="1" w:styleId="AuthorYear">
    <w:name w:val="AuthorYear"/>
    <w:uiPriority w:val="1"/>
    <w:qFormat/>
    <w:rsid w:val="00F30D33"/>
    <w:rPr>
      <w:rFonts w:ascii="Georgia" w:hAnsi="Georgia"/>
      <w:b/>
      <w:sz w:val="24"/>
    </w:rPr>
  </w:style>
  <w:style w:type="paragraph" w:customStyle="1" w:styleId="Shrink8">
    <w:name w:val="Shrink8"/>
    <w:basedOn w:val="Normal"/>
    <w:qFormat/>
    <w:rsid w:val="00F30D33"/>
    <w:rPr>
      <w:sz w:val="16"/>
    </w:rPr>
  </w:style>
  <w:style w:type="paragraph" w:customStyle="1" w:styleId="Normal1">
    <w:name w:val="Normal1"/>
    <w:qFormat/>
    <w:rsid w:val="00F30D33"/>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F30D3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F30D33"/>
    <w:rPr>
      <w:rFonts w:cs="Times New Roman"/>
      <w:color w:val="00000A"/>
      <w:sz w:val="20"/>
      <w:lang w:eastAsia="zh-CN"/>
    </w:rPr>
  </w:style>
  <w:style w:type="character" w:customStyle="1" w:styleId="Stylecard11ptChar">
    <w:name w:val="Style card + 11 pt Char"/>
    <w:basedOn w:val="cardChar"/>
    <w:link w:val="Stylecard11pt"/>
    <w:rsid w:val="00F30D33"/>
    <w:rPr>
      <w:rFonts w:ascii="Times New Roma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F30D33"/>
    <w:rPr>
      <w:rFonts w:cs="Times New Roman"/>
      <w:color w:val="00000A"/>
      <w:sz w:val="20"/>
      <w:lang w:eastAsia="zh-CN"/>
    </w:rPr>
  </w:style>
  <w:style w:type="character" w:customStyle="1" w:styleId="Stylecard11ptUnderlineChar">
    <w:name w:val="Style card + 11 pt Underline Char"/>
    <w:basedOn w:val="cardChar"/>
    <w:link w:val="Stylecard11ptUnderline"/>
    <w:rsid w:val="00F30D33"/>
    <w:rPr>
      <w:rFonts w:ascii="Times New Roman" w:hAnsi="Times New Roman" w:cs="Times New Roman"/>
      <w:color w:val="00000A"/>
      <w:sz w:val="20"/>
      <w:lang w:eastAsia="zh-CN"/>
    </w:rPr>
  </w:style>
  <w:style w:type="character" w:customStyle="1" w:styleId="UnderlinedChar0">
    <w:name w:val="Underlined Char"/>
    <w:aliases w:val="small text Char Char"/>
    <w:rsid w:val="00F30D3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F30D33"/>
    <w:rPr>
      <w:rFonts w:cs="Arial"/>
      <w:b/>
      <w:bCs/>
      <w:kern w:val="32"/>
      <w:sz w:val="32"/>
      <w:szCs w:val="32"/>
      <w:u w:val="single"/>
      <w:lang w:val="en-US" w:eastAsia="en-US" w:bidi="ar-SA"/>
    </w:rPr>
  </w:style>
  <w:style w:type="character" w:customStyle="1" w:styleId="UNDERLINECharChar0">
    <w:name w:val="UNDERLINE Char Char"/>
    <w:basedOn w:val="DefaultParagraphFont"/>
    <w:rsid w:val="00F30D33"/>
    <w:rPr>
      <w:bCs/>
      <w:kern w:val="28"/>
      <w:szCs w:val="32"/>
      <w:u w:val="single"/>
    </w:rPr>
  </w:style>
  <w:style w:type="character" w:customStyle="1" w:styleId="term">
    <w:name w:val="term"/>
    <w:basedOn w:val="DefaultParagraphFont"/>
    <w:rsid w:val="00F30D33"/>
  </w:style>
  <w:style w:type="character" w:customStyle="1" w:styleId="SmallFontCharCharCharChar">
    <w:name w:val="Small Font Char Char Char Char"/>
    <w:basedOn w:val="DefaultParagraphFont"/>
    <w:rsid w:val="00F30D33"/>
    <w:rPr>
      <w:rFonts w:ascii="Arial" w:hAnsi="Arial"/>
      <w:sz w:val="12"/>
      <w:szCs w:val="24"/>
    </w:rPr>
  </w:style>
  <w:style w:type="character" w:customStyle="1" w:styleId="vitstoryheadline">
    <w:name w:val="vitstoryheadline"/>
    <w:basedOn w:val="DefaultParagraphFont"/>
    <w:rsid w:val="00F30D33"/>
  </w:style>
  <w:style w:type="character" w:customStyle="1" w:styleId="regtext">
    <w:name w:val="regtext"/>
    <w:basedOn w:val="DefaultParagraphFont"/>
    <w:rsid w:val="00F30D33"/>
  </w:style>
  <w:style w:type="character" w:customStyle="1" w:styleId="bps-topic-ident">
    <w:name w:val="bps-topic-ident"/>
    <w:basedOn w:val="DefaultParagraphFont"/>
    <w:rsid w:val="00F30D33"/>
  </w:style>
  <w:style w:type="character" w:customStyle="1" w:styleId="CharChar4">
    <w:name w:val="Char Char4"/>
    <w:basedOn w:val="DefaultParagraphFont"/>
    <w:rsid w:val="00F30D33"/>
    <w:rPr>
      <w:b/>
      <w:bCs/>
      <w:sz w:val="28"/>
      <w:szCs w:val="28"/>
    </w:rPr>
  </w:style>
  <w:style w:type="character" w:customStyle="1" w:styleId="CharChar5">
    <w:name w:val="Char Char5"/>
    <w:basedOn w:val="DefaultParagraphFont"/>
    <w:rsid w:val="00F30D33"/>
    <w:rPr>
      <w:rFonts w:ascii="Arial" w:hAnsi="Arial" w:cs="Arial"/>
      <w:b/>
      <w:bCs/>
      <w:sz w:val="26"/>
      <w:szCs w:val="26"/>
    </w:rPr>
  </w:style>
  <w:style w:type="paragraph" w:customStyle="1" w:styleId="tagcite0">
    <w:name w:val="tagcite"/>
    <w:basedOn w:val="Normal"/>
    <w:qFormat/>
    <w:rsid w:val="00F30D33"/>
    <w:rPr>
      <w:rFonts w:eastAsia="Times New Roman" w:cs="Times New Roman"/>
      <w:b/>
    </w:rPr>
  </w:style>
  <w:style w:type="paragraph" w:customStyle="1" w:styleId="Regular">
    <w:name w:val="Regular"/>
    <w:link w:val="RegularChar"/>
    <w:rsid w:val="00F30D33"/>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F30D33"/>
    <w:rPr>
      <w:rFonts w:eastAsia="Times New Roman" w:cs="Arial"/>
      <w:b/>
      <w:bCs/>
      <w:kern w:val="20"/>
      <w:sz w:val="20"/>
      <w:szCs w:val="32"/>
      <w:u w:val="single"/>
    </w:rPr>
  </w:style>
  <w:style w:type="character" w:customStyle="1" w:styleId="BoldunderlineChar0">
    <w:name w:val="Bold underline Char"/>
    <w:basedOn w:val="DefaultParagraphFont"/>
    <w:rsid w:val="00F30D33"/>
    <w:rPr>
      <w:rFonts w:ascii="Garamond" w:hAnsi="Garamond" w:cs="Arial"/>
      <w:b/>
      <w:bCs/>
      <w:kern w:val="20"/>
      <w:szCs w:val="32"/>
      <w:u w:val="single"/>
      <w:lang w:val="en-US" w:eastAsia="en-US" w:bidi="ar-SA"/>
    </w:rPr>
  </w:style>
  <w:style w:type="paragraph" w:customStyle="1" w:styleId="tag1">
    <w:name w:val="tag1"/>
    <w:basedOn w:val="Normal"/>
    <w:qFormat/>
    <w:rsid w:val="00F30D33"/>
    <w:rPr>
      <w:rFonts w:eastAsia="Times New Roman" w:cs="Times New Roman"/>
      <w:b/>
      <w:szCs w:val="20"/>
    </w:rPr>
  </w:style>
  <w:style w:type="character" w:customStyle="1" w:styleId="byline">
    <w:name w:val="byline"/>
    <w:basedOn w:val="DefaultParagraphFont"/>
    <w:rsid w:val="00F30D33"/>
  </w:style>
  <w:style w:type="character" w:customStyle="1" w:styleId="7TimesNewRoman">
    <w:name w:val="7 Times New Roman"/>
    <w:rsid w:val="00F30D3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F30D33"/>
    <w:rPr>
      <w:rFonts w:ascii="Cambria" w:eastAsia="Times New Roman" w:hAnsi="Cambria" w:cs="Times New Roman"/>
      <w:sz w:val="18"/>
      <w:szCs w:val="20"/>
    </w:rPr>
  </w:style>
  <w:style w:type="character" w:customStyle="1" w:styleId="Boxed">
    <w:name w:val="Boxed"/>
    <w:qFormat/>
    <w:rsid w:val="00F30D33"/>
    <w:rPr>
      <w:rFonts w:ascii="Garamond" w:hAnsi="Garamond"/>
      <w:sz w:val="20"/>
      <w:bdr w:val="single" w:sz="6" w:space="0" w:color="auto"/>
    </w:rPr>
  </w:style>
  <w:style w:type="character" w:customStyle="1" w:styleId="CardtextChar0">
    <w:name w:val="Card text Char"/>
    <w:basedOn w:val="DefaultParagraphFont"/>
    <w:link w:val="Cardtext0"/>
    <w:rsid w:val="00F30D33"/>
    <w:rPr>
      <w:rFonts w:ascii="Garamond" w:hAnsi="Garamond"/>
      <w:u w:val="single"/>
    </w:rPr>
  </w:style>
  <w:style w:type="paragraph" w:styleId="Date">
    <w:name w:val="Date"/>
    <w:aliases w:val="date"/>
    <w:basedOn w:val="Normal"/>
    <w:next w:val="Normal"/>
    <w:link w:val="DateChar"/>
    <w:uiPriority w:val="99"/>
    <w:rsid w:val="00F30D33"/>
    <w:rPr>
      <w:rFonts w:eastAsia="Times New Roman" w:cs="Times New Roman"/>
      <w:sz w:val="16"/>
    </w:rPr>
  </w:style>
  <w:style w:type="character" w:customStyle="1" w:styleId="DateChar">
    <w:name w:val="Date Char"/>
    <w:aliases w:val="date Char"/>
    <w:basedOn w:val="DefaultParagraphFont"/>
    <w:link w:val="Date"/>
    <w:uiPriority w:val="99"/>
    <w:rsid w:val="00F30D33"/>
    <w:rPr>
      <w:rFonts w:ascii="Calibri" w:eastAsia="Times New Roman" w:hAnsi="Calibri" w:cs="Times New Roman"/>
      <w:sz w:val="16"/>
    </w:rPr>
  </w:style>
  <w:style w:type="character" w:customStyle="1" w:styleId="CharChar2">
    <w:name w:val="Char Char2"/>
    <w:basedOn w:val="DefaultParagraphFont"/>
    <w:rsid w:val="00F30D33"/>
  </w:style>
  <w:style w:type="paragraph" w:customStyle="1" w:styleId="DebateCardSmall">
    <w:name w:val="Debate Card Small"/>
    <w:basedOn w:val="Normal"/>
    <w:link w:val="DebateCardSmallChar"/>
    <w:qFormat/>
    <w:rsid w:val="00F30D33"/>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F30D33"/>
    <w:rPr>
      <w:rFonts w:ascii="Calibri" w:eastAsia="Times New Roman" w:hAnsi="Calibri" w:cs="Times New Roman"/>
      <w:sz w:val="16"/>
      <w:szCs w:val="16"/>
      <w:lang w:val="x-none" w:eastAsia="x-none"/>
    </w:rPr>
  </w:style>
  <w:style w:type="character" w:customStyle="1" w:styleId="reduce2">
    <w:name w:val="reduce2"/>
    <w:rsid w:val="00F30D3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F30D33"/>
    <w:rPr>
      <w:rFonts w:eastAsia="Times New Roman" w:cs="Times New Roman"/>
      <w:b w:val="0"/>
      <w:i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F30D33"/>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F30D33"/>
  </w:style>
  <w:style w:type="character" w:customStyle="1" w:styleId="Style1CharChar">
    <w:name w:val="Style1 Char Char"/>
    <w:basedOn w:val="DefaultParagraphFont"/>
    <w:rsid w:val="00F30D33"/>
    <w:rPr>
      <w:sz w:val="16"/>
      <w:szCs w:val="16"/>
      <w:lang w:val="en-US" w:eastAsia="en-US" w:bidi="ar-SA"/>
    </w:rPr>
  </w:style>
  <w:style w:type="character" w:customStyle="1" w:styleId="Style2CharChar">
    <w:name w:val="Style2 Char Char"/>
    <w:basedOn w:val="DefaultParagraphFont"/>
    <w:rsid w:val="00F30D33"/>
    <w:rPr>
      <w:u w:val="thick"/>
      <w:lang w:val="en-US" w:eastAsia="en-US" w:bidi="ar-SA"/>
    </w:rPr>
  </w:style>
  <w:style w:type="character" w:customStyle="1" w:styleId="dateline">
    <w:name w:val="dateline"/>
    <w:basedOn w:val="DefaultParagraphFont"/>
    <w:rsid w:val="00F30D33"/>
  </w:style>
  <w:style w:type="character" w:customStyle="1" w:styleId="date-display-single">
    <w:name w:val="date-display-single"/>
    <w:basedOn w:val="DefaultParagraphFont"/>
    <w:rsid w:val="00F30D33"/>
  </w:style>
  <w:style w:type="character" w:customStyle="1" w:styleId="wikigeneratedlinkcontent">
    <w:name w:val="wikigeneratedlinkcontent"/>
    <w:basedOn w:val="DefaultParagraphFont"/>
    <w:rsid w:val="00F30D33"/>
  </w:style>
  <w:style w:type="character" w:customStyle="1" w:styleId="Heading3CharCharChar3">
    <w:name w:val="Heading 3 Char Char Char3"/>
    <w:aliases w:val=" Char Char Char3,Char Char Char3,Heading 3 Char Char Char2, Char Char Char2,Char Char Char2"/>
    <w:basedOn w:val="DefaultParagraphFont"/>
    <w:rsid w:val="00F30D33"/>
    <w:rPr>
      <w:rFonts w:cs="Arial"/>
      <w:bCs/>
      <w:szCs w:val="26"/>
      <w:u w:val="single"/>
      <w:lang w:val="en-US" w:eastAsia="en-US" w:bidi="ar-SA"/>
    </w:rPr>
  </w:style>
  <w:style w:type="character" w:customStyle="1" w:styleId="aqj">
    <w:name w:val="aqj"/>
    <w:rsid w:val="00F30D33"/>
  </w:style>
  <w:style w:type="character" w:customStyle="1" w:styleId="CardTextChar1">
    <w:name w:val="CardText Char"/>
    <w:basedOn w:val="DefaultParagraphFont"/>
    <w:link w:val="CardText1"/>
    <w:locked/>
    <w:rsid w:val="00F30D3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F30D33"/>
    <w:pPr>
      <w:ind w:left="288" w:right="288"/>
    </w:pPr>
    <w:rPr>
      <w:rFonts w:ascii="Times New Roman" w:eastAsia="Times New Roman" w:hAnsi="Times New Roman" w:cs="Times New Roman"/>
      <w:sz w:val="16"/>
    </w:rPr>
  </w:style>
  <w:style w:type="character" w:customStyle="1" w:styleId="ilad">
    <w:name w:val="il_ad"/>
    <w:rsid w:val="00F30D33"/>
  </w:style>
  <w:style w:type="character" w:customStyle="1" w:styleId="CardsUnderlined">
    <w:name w:val="Cards Underlined"/>
    <w:qFormat/>
    <w:rsid w:val="00F30D33"/>
    <w:rPr>
      <w:rFonts w:ascii="Helvetica" w:hAnsi="Helvetica"/>
      <w:sz w:val="22"/>
      <w:szCs w:val="24"/>
      <w:u w:val="thick"/>
    </w:rPr>
  </w:style>
  <w:style w:type="paragraph" w:customStyle="1" w:styleId="BBCite">
    <w:name w:val="BB Cite"/>
    <w:basedOn w:val="Normal"/>
    <w:autoRedefine/>
    <w:rsid w:val="00F30D33"/>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F30D33"/>
  </w:style>
  <w:style w:type="character" w:customStyle="1" w:styleId="StyleStyleUnderline411pt">
    <w:name w:val="Style Style Underline4 + 11 pt"/>
    <w:basedOn w:val="DefaultParagraphFont"/>
    <w:rsid w:val="00F30D33"/>
    <w:rPr>
      <w:sz w:val="20"/>
      <w:u w:val="single"/>
    </w:rPr>
  </w:style>
  <w:style w:type="character" w:customStyle="1" w:styleId="StyleStyleUnderline411ptBold">
    <w:name w:val="Style Style Underline4 + 11 pt Bold"/>
    <w:basedOn w:val="DefaultParagraphFont"/>
    <w:rsid w:val="00F30D33"/>
    <w:rPr>
      <w:b/>
      <w:bCs/>
      <w:sz w:val="20"/>
      <w:u w:val="single"/>
    </w:rPr>
  </w:style>
  <w:style w:type="character" w:customStyle="1" w:styleId="StyleStyleUnderline311pt">
    <w:name w:val="Style Style Underline3 + 11 pt"/>
    <w:basedOn w:val="DefaultParagraphFont"/>
    <w:rsid w:val="00F30D33"/>
    <w:rPr>
      <w:sz w:val="20"/>
      <w:u w:val="single"/>
    </w:rPr>
  </w:style>
  <w:style w:type="character" w:customStyle="1" w:styleId="StyleStyleUnderline311ptBold">
    <w:name w:val="Style Style Underline3 + 11 pt Bold"/>
    <w:basedOn w:val="DefaultParagraphFont"/>
    <w:rsid w:val="00F30D33"/>
    <w:rPr>
      <w:b/>
      <w:bCs/>
      <w:sz w:val="20"/>
      <w:u w:val="single"/>
    </w:rPr>
  </w:style>
  <w:style w:type="character" w:customStyle="1" w:styleId="red-subtitle">
    <w:name w:val="red-subtitle"/>
    <w:basedOn w:val="DefaultParagraphFont"/>
    <w:rsid w:val="00F30D33"/>
  </w:style>
  <w:style w:type="character" w:styleId="PageNumber">
    <w:name w:val="page number"/>
    <w:aliases w:val="card ununderlined"/>
    <w:basedOn w:val="DefaultParagraphFont"/>
    <w:uiPriority w:val="99"/>
    <w:unhideWhenUsed/>
    <w:rsid w:val="00F30D33"/>
  </w:style>
  <w:style w:type="character" w:customStyle="1" w:styleId="ft1">
    <w:name w:val="ft1"/>
    <w:basedOn w:val="DefaultParagraphFont"/>
    <w:rsid w:val="00F30D33"/>
  </w:style>
  <w:style w:type="character" w:customStyle="1" w:styleId="dropcap">
    <w:name w:val="dropcap"/>
    <w:basedOn w:val="DefaultParagraphFont"/>
    <w:rsid w:val="00F30D33"/>
  </w:style>
  <w:style w:type="paragraph" w:customStyle="1" w:styleId="TagText">
    <w:name w:val="TagText"/>
    <w:basedOn w:val="Normal"/>
    <w:uiPriority w:val="99"/>
    <w:qFormat/>
    <w:rsid w:val="00F30D33"/>
    <w:pPr>
      <w:spacing w:before="200"/>
    </w:pPr>
    <w:rPr>
      <w:rFonts w:eastAsia="Calibri"/>
      <w:b/>
      <w:sz w:val="24"/>
    </w:rPr>
  </w:style>
  <w:style w:type="paragraph" w:customStyle="1" w:styleId="BreakTag">
    <w:name w:val="Break Tag"/>
    <w:basedOn w:val="Normal"/>
    <w:autoRedefine/>
    <w:uiPriority w:val="4"/>
    <w:qFormat/>
    <w:rsid w:val="00F30D33"/>
    <w:pPr>
      <w:spacing w:before="240"/>
    </w:pPr>
    <w:rPr>
      <w:rFonts w:ascii="Arial" w:hAnsi="Arial" w:cs="Arial"/>
      <w:b/>
      <w:sz w:val="26"/>
    </w:rPr>
  </w:style>
  <w:style w:type="paragraph" w:customStyle="1" w:styleId="BreakBlock">
    <w:name w:val="Break Block"/>
    <w:basedOn w:val="Normal"/>
    <w:link w:val="BreakBlockChar"/>
    <w:autoRedefine/>
    <w:qFormat/>
    <w:rsid w:val="00F30D33"/>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F30D33"/>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F30D33"/>
  </w:style>
  <w:style w:type="character" w:customStyle="1" w:styleId="Mention1">
    <w:name w:val="Mention1"/>
    <w:basedOn w:val="DefaultParagraphFont"/>
    <w:uiPriority w:val="99"/>
    <w:semiHidden/>
    <w:unhideWhenUsed/>
    <w:rsid w:val="00F30D33"/>
    <w:rPr>
      <w:color w:val="2B579A"/>
      <w:shd w:val="clear" w:color="auto" w:fill="E6E6E6"/>
    </w:rPr>
  </w:style>
  <w:style w:type="character" w:customStyle="1" w:styleId="Styleunderline11pt">
    <w:name w:val="Style underline + 11 pt"/>
    <w:rsid w:val="00F30D33"/>
    <w:rPr>
      <w:rFonts w:ascii="Times New Roman" w:hAnsi="Times New Roman"/>
      <w:sz w:val="20"/>
      <w:u w:val="single"/>
    </w:rPr>
  </w:style>
  <w:style w:type="paragraph" w:customStyle="1" w:styleId="Minimize">
    <w:name w:val="Minimize"/>
    <w:basedOn w:val="card"/>
    <w:next w:val="Normal"/>
    <w:link w:val="MinimizeChar"/>
    <w:qFormat/>
    <w:rsid w:val="00F30D33"/>
    <w:pPr>
      <w:widowControl w:val="0"/>
      <w:autoSpaceDE w:val="0"/>
      <w:autoSpaceDN w:val="0"/>
      <w:adjustRightInd w:val="0"/>
      <w:spacing w:after="200" w:line="276" w:lineRule="auto"/>
    </w:pPr>
    <w:rPr>
      <w:rFonts w:ascii="Georgia" w:eastAsiaTheme="minorEastAsia" w:hAnsi="Georgia"/>
      <w:bCs/>
      <w:color w:val="000000"/>
      <w:sz w:val="12"/>
      <w:szCs w:val="20"/>
    </w:rPr>
  </w:style>
  <w:style w:type="character" w:customStyle="1" w:styleId="MinimizeChar">
    <w:name w:val="Minimize Char"/>
    <w:link w:val="Minimize"/>
    <w:rsid w:val="00F30D33"/>
    <w:rPr>
      <w:rFonts w:ascii="Georgia" w:eastAsiaTheme="minorEastAsia" w:hAnsi="Georgia"/>
      <w:bCs/>
      <w:color w:val="000000"/>
      <w:sz w:val="12"/>
      <w:szCs w:val="20"/>
    </w:rPr>
  </w:style>
  <w:style w:type="character" w:customStyle="1" w:styleId="hilite1">
    <w:name w:val="hilite1"/>
    <w:basedOn w:val="DefaultParagraphFont"/>
    <w:rsid w:val="00F30D3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F30D33"/>
    <w:rPr>
      <w:rFonts w:eastAsia="Times New Roman"/>
      <w:b/>
      <w:szCs w:val="20"/>
    </w:rPr>
  </w:style>
  <w:style w:type="character" w:customStyle="1" w:styleId="NormaltagChar">
    <w:name w:val="Normal tag Char"/>
    <w:basedOn w:val="DefaultParagraphFont"/>
    <w:link w:val="Normaltag"/>
    <w:uiPriority w:val="99"/>
    <w:locked/>
    <w:rsid w:val="00F30D33"/>
    <w:rPr>
      <w:rFonts w:ascii="Calibri" w:eastAsia="Times New Roman" w:hAnsi="Calibri"/>
      <w:b/>
      <w:szCs w:val="20"/>
    </w:rPr>
  </w:style>
  <w:style w:type="character" w:customStyle="1" w:styleId="CitesChar2">
    <w:name w:val="Cites Char2"/>
    <w:link w:val="Cites"/>
    <w:rsid w:val="00F30D3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F30D3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F30D33"/>
    <w:pPr>
      <w:spacing w:before="120" w:after="120"/>
    </w:pPr>
    <w:rPr>
      <w:rFonts w:eastAsia="Times New Roman"/>
      <w:b/>
      <w:u w:val="single"/>
      <w:lang w:bidi="en-US"/>
    </w:rPr>
  </w:style>
  <w:style w:type="paragraph" w:styleId="TOC9">
    <w:name w:val="toc 9"/>
    <w:basedOn w:val="Normal"/>
    <w:next w:val="Normal"/>
    <w:autoRedefine/>
    <w:uiPriority w:val="39"/>
    <w:rsid w:val="00F30D33"/>
    <w:pPr>
      <w:ind w:left="1600"/>
    </w:pPr>
    <w:rPr>
      <w:rFonts w:eastAsia="Times New Roman"/>
      <w:sz w:val="20"/>
      <w:lang w:bidi="en-US"/>
    </w:rPr>
  </w:style>
  <w:style w:type="paragraph" w:customStyle="1" w:styleId="TxBrp1">
    <w:name w:val="TxBr_p1"/>
    <w:basedOn w:val="Normal"/>
    <w:qFormat/>
    <w:rsid w:val="00F30D3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F30D33"/>
    <w:pPr>
      <w:spacing w:before="100" w:beforeAutospacing="1" w:after="100" w:afterAutospacing="1"/>
    </w:pPr>
    <w:rPr>
      <w:rFonts w:eastAsia="Times New Roman"/>
      <w:lang w:bidi="en-US"/>
    </w:rPr>
  </w:style>
  <w:style w:type="character" w:customStyle="1" w:styleId="standardcontent">
    <w:name w:val="standardcontent"/>
    <w:basedOn w:val="DefaultParagraphFont"/>
    <w:rsid w:val="00F30D33"/>
  </w:style>
  <w:style w:type="paragraph" w:customStyle="1" w:styleId="hat">
    <w:name w:val="hat"/>
    <w:basedOn w:val="Normal"/>
    <w:next w:val="Normal"/>
    <w:link w:val="hatChar"/>
    <w:qFormat/>
    <w:rsid w:val="00F30D3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30D33"/>
  </w:style>
  <w:style w:type="paragraph" w:customStyle="1" w:styleId="HotRouteChar">
    <w:name w:val="Hot Route! Char"/>
    <w:basedOn w:val="Normal"/>
    <w:qFormat/>
    <w:rsid w:val="00F30D33"/>
    <w:pPr>
      <w:ind w:left="144"/>
    </w:pPr>
    <w:rPr>
      <w:rFonts w:eastAsia="Times New Roman"/>
      <w:sz w:val="20"/>
      <w:lang w:bidi="en-US"/>
    </w:rPr>
  </w:style>
  <w:style w:type="paragraph" w:customStyle="1" w:styleId="Default">
    <w:name w:val="Default"/>
    <w:qFormat/>
    <w:rsid w:val="00F30D3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F30D33"/>
    <w:rPr>
      <w:rFonts w:ascii="Cambria" w:hAnsi="Cambria" w:cs="Times New Roman"/>
      <w:b/>
      <w:bCs/>
      <w:sz w:val="26"/>
      <w:szCs w:val="26"/>
    </w:rPr>
  </w:style>
  <w:style w:type="character" w:customStyle="1" w:styleId="CardCharChar1">
    <w:name w:val="Card Char Char1"/>
    <w:basedOn w:val="DefaultParagraphFont"/>
    <w:rsid w:val="00F30D33"/>
    <w:rPr>
      <w:rFonts w:cs="Times New Roman"/>
      <w:b/>
      <w:bCs/>
      <w:sz w:val="28"/>
      <w:szCs w:val="28"/>
    </w:rPr>
  </w:style>
  <w:style w:type="paragraph" w:customStyle="1" w:styleId="SmallFont">
    <w:name w:val="Small Font"/>
    <w:basedOn w:val="Normal"/>
    <w:link w:val="SmallFontChar"/>
    <w:qFormat/>
    <w:rsid w:val="00F30D33"/>
    <w:pPr>
      <w:spacing w:after="200"/>
      <w:jc w:val="both"/>
    </w:pPr>
    <w:rPr>
      <w:rFonts w:eastAsia="Calibri"/>
      <w:szCs w:val="18"/>
    </w:rPr>
  </w:style>
  <w:style w:type="character" w:customStyle="1" w:styleId="SmallFontChar">
    <w:name w:val="Small Font Char"/>
    <w:basedOn w:val="DefaultParagraphFont"/>
    <w:link w:val="SmallFont"/>
    <w:locked/>
    <w:rsid w:val="00F30D33"/>
    <w:rPr>
      <w:rFonts w:ascii="Calibri" w:eastAsia="Calibri" w:hAnsi="Calibri"/>
      <w:szCs w:val="18"/>
    </w:rPr>
  </w:style>
  <w:style w:type="character" w:customStyle="1" w:styleId="CircleChar1">
    <w:name w:val="Circle Char1"/>
    <w:basedOn w:val="DefaultParagraphFont"/>
    <w:rsid w:val="00F30D3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F30D33"/>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30D33"/>
    <w:rPr>
      <w:rFonts w:ascii="Calibri" w:eastAsia="Times New Roman" w:hAnsi="Calibri" w:cs="Times New Roman"/>
      <w:b/>
      <w:sz w:val="20"/>
      <w:szCs w:val="20"/>
    </w:rPr>
  </w:style>
  <w:style w:type="character" w:customStyle="1" w:styleId="hit1">
    <w:name w:val="hit1"/>
    <w:basedOn w:val="DefaultParagraphFont"/>
    <w:rsid w:val="00F30D33"/>
    <w:rPr>
      <w:b/>
      <w:bCs/>
      <w:color w:val="CC0033"/>
    </w:rPr>
  </w:style>
  <w:style w:type="character" w:customStyle="1" w:styleId="upper">
    <w:name w:val="upper"/>
    <w:basedOn w:val="DefaultParagraphFont"/>
    <w:rsid w:val="00F30D33"/>
  </w:style>
  <w:style w:type="character" w:customStyle="1" w:styleId="SmallFont7pt">
    <w:name w:val="Small Font (7 pt)"/>
    <w:basedOn w:val="DefaultParagraphFont"/>
    <w:qFormat/>
    <w:rsid w:val="00F30D33"/>
    <w:rPr>
      <w:sz w:val="14"/>
    </w:rPr>
  </w:style>
  <w:style w:type="paragraph" w:customStyle="1" w:styleId="UnderlinedText">
    <w:name w:val="Underlined Text"/>
    <w:basedOn w:val="Normal"/>
    <w:qFormat/>
    <w:rsid w:val="00F30D33"/>
    <w:rPr>
      <w:rFonts w:eastAsia="Times New Roman"/>
      <w:b/>
      <w:szCs w:val="20"/>
    </w:rPr>
  </w:style>
  <w:style w:type="character" w:customStyle="1" w:styleId="SmallText-New">
    <w:name w:val="Small Text - New"/>
    <w:basedOn w:val="DefaultParagraphFont"/>
    <w:rsid w:val="00F30D33"/>
    <w:rPr>
      <w:rFonts w:ascii="Arial Narrow" w:hAnsi="Arial Narrow"/>
      <w:sz w:val="14"/>
    </w:rPr>
  </w:style>
  <w:style w:type="character" w:customStyle="1" w:styleId="Underlined-New">
    <w:name w:val="Underlined - New"/>
    <w:basedOn w:val="DefaultParagraphFont"/>
    <w:rsid w:val="00F30D33"/>
    <w:rPr>
      <w:rFonts w:ascii="Arial Narrow" w:hAnsi="Arial Narrow"/>
      <w:sz w:val="16"/>
      <w:u w:val="single"/>
    </w:rPr>
  </w:style>
  <w:style w:type="paragraph" w:styleId="TOC2">
    <w:name w:val="toc 2"/>
    <w:basedOn w:val="Normal"/>
    <w:next w:val="Normal"/>
    <w:autoRedefine/>
    <w:uiPriority w:val="39"/>
    <w:qFormat/>
    <w:rsid w:val="00F30D33"/>
    <w:pPr>
      <w:ind w:left="200"/>
    </w:pPr>
    <w:rPr>
      <w:rFonts w:eastAsia="Times New Roman"/>
      <w:sz w:val="20"/>
      <w:lang w:bidi="en-US"/>
    </w:rPr>
  </w:style>
  <w:style w:type="paragraph" w:styleId="TOCHeading">
    <w:name w:val="TOC Heading"/>
    <w:basedOn w:val="Heading1"/>
    <w:next w:val="Normal"/>
    <w:uiPriority w:val="39"/>
    <w:qFormat/>
    <w:rsid w:val="00F30D3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F30D33"/>
    <w:rPr>
      <w:rFonts w:ascii="Arial Narrow" w:hAnsi="Arial Narrow"/>
      <w:dstrike w:val="0"/>
      <w:sz w:val="20"/>
      <w:bdr w:val="single" w:sz="2" w:space="0" w:color="auto"/>
      <w:vertAlign w:val="baseline"/>
    </w:rPr>
  </w:style>
  <w:style w:type="character" w:customStyle="1" w:styleId="style65">
    <w:name w:val="style65"/>
    <w:basedOn w:val="DefaultParagraphFont"/>
    <w:rsid w:val="00F30D33"/>
    <w:rPr>
      <w:rFonts w:cs="Times New Roman"/>
    </w:rPr>
  </w:style>
  <w:style w:type="character" w:customStyle="1" w:styleId="qlabel">
    <w:name w:val="q_label"/>
    <w:basedOn w:val="DefaultParagraphFont"/>
    <w:rsid w:val="00F30D33"/>
  </w:style>
  <w:style w:type="character" w:customStyle="1" w:styleId="alabel">
    <w:name w:val="a_label"/>
    <w:basedOn w:val="DefaultParagraphFont"/>
    <w:rsid w:val="00F30D33"/>
  </w:style>
  <w:style w:type="character" w:customStyle="1" w:styleId="BoldandUnderlineCharChar">
    <w:name w:val="Bold and Underline Char Char"/>
    <w:basedOn w:val="DefaultParagraphFont"/>
    <w:rsid w:val="00F30D33"/>
    <w:rPr>
      <w:rFonts w:eastAsia="MS Mincho"/>
      <w:b/>
      <w:u w:val="single"/>
      <w:lang w:val="en-US" w:eastAsia="en-US" w:bidi="ar-SA"/>
    </w:rPr>
  </w:style>
  <w:style w:type="character" w:customStyle="1" w:styleId="CardTextChar2">
    <w:name w:val="Card Text Char"/>
    <w:basedOn w:val="DefaultParagraphFont"/>
    <w:rsid w:val="00F30D3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F30D3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F30D33"/>
    <w:rPr>
      <w:rFonts w:cs="Arial"/>
      <w:bCs/>
      <w:szCs w:val="26"/>
      <w:u w:val="single"/>
      <w:lang w:val="en-US" w:eastAsia="en-US" w:bidi="ar-SA"/>
    </w:rPr>
  </w:style>
  <w:style w:type="paragraph" w:customStyle="1" w:styleId="evidencetextChar">
    <w:name w:val="evidence text Char"/>
    <w:basedOn w:val="Normal"/>
    <w:qFormat/>
    <w:rsid w:val="00F30D33"/>
    <w:pPr>
      <w:ind w:left="1728" w:right="1008"/>
    </w:pPr>
    <w:rPr>
      <w:rFonts w:eastAsia="Times New Roman"/>
      <w:color w:val="000000"/>
      <w:sz w:val="18"/>
    </w:rPr>
  </w:style>
  <w:style w:type="character" w:customStyle="1" w:styleId="underline2">
    <w:name w:val="underline2"/>
    <w:basedOn w:val="DefaultParagraphFont"/>
    <w:rsid w:val="00F30D33"/>
    <w:rPr>
      <w:u w:val="single"/>
    </w:rPr>
  </w:style>
  <w:style w:type="character" w:customStyle="1" w:styleId="UnderlineChar4Char">
    <w:name w:val="Underline Char4 Char"/>
    <w:basedOn w:val="DefaultParagraphFont"/>
    <w:link w:val="UnderlineChar4"/>
    <w:rsid w:val="00F30D33"/>
    <w:rPr>
      <w:u w:val="single"/>
    </w:rPr>
  </w:style>
  <w:style w:type="paragraph" w:customStyle="1" w:styleId="UnderlineChar4">
    <w:name w:val="Underline Char4"/>
    <w:basedOn w:val="Normal"/>
    <w:link w:val="UnderlineChar4Char"/>
    <w:qFormat/>
    <w:rsid w:val="00F30D33"/>
    <w:rPr>
      <w:rFonts w:asciiTheme="minorHAnsi" w:hAnsiTheme="minorHAnsi"/>
      <w:u w:val="single"/>
    </w:rPr>
  </w:style>
  <w:style w:type="character" w:customStyle="1" w:styleId="BoldandUnderlineChar3Char2">
    <w:name w:val="Bold and Underline Char3 Char2"/>
    <w:basedOn w:val="DefaultParagraphFont"/>
    <w:link w:val="BoldandUnderlineChar3"/>
    <w:rsid w:val="00F30D33"/>
    <w:rPr>
      <w:b/>
      <w:u w:val="single"/>
    </w:rPr>
  </w:style>
  <w:style w:type="paragraph" w:customStyle="1" w:styleId="BoldandUnderlineChar3">
    <w:name w:val="Bold and Underline Char3"/>
    <w:basedOn w:val="Normal"/>
    <w:link w:val="BoldandUnderlineChar3Char2"/>
    <w:qFormat/>
    <w:rsid w:val="00F30D33"/>
    <w:rPr>
      <w:rFonts w:asciiTheme="minorHAnsi" w:hAnsiTheme="minorHAnsi"/>
      <w:b/>
      <w:u w:val="single"/>
    </w:rPr>
  </w:style>
  <w:style w:type="character" w:customStyle="1" w:styleId="inside-head">
    <w:name w:val="inside-head"/>
    <w:basedOn w:val="DefaultParagraphFont"/>
    <w:rsid w:val="00F30D33"/>
  </w:style>
  <w:style w:type="character" w:customStyle="1" w:styleId="officialstitle-">
    <w:name w:val="official_s_title-"/>
    <w:basedOn w:val="DefaultParagraphFont"/>
    <w:rsid w:val="00F30D33"/>
  </w:style>
  <w:style w:type="character" w:customStyle="1" w:styleId="officialsbureau">
    <w:name w:val="official_s_bureau"/>
    <w:basedOn w:val="DefaultParagraphFont"/>
    <w:rsid w:val="00F30D33"/>
  </w:style>
  <w:style w:type="paragraph" w:customStyle="1" w:styleId="Stylecard11ptBoldUnderline">
    <w:name w:val="Style card + 11 pt Bold Underline"/>
    <w:basedOn w:val="card"/>
    <w:link w:val="Stylecard11ptBoldUnderlineChar"/>
    <w:qFormat/>
    <w:rsid w:val="00F30D33"/>
    <w:rPr>
      <w:rFonts w:ascii="Georgia" w:eastAsia="SimSun" w:hAnsi="Georgia"/>
      <w:b/>
      <w:szCs w:val="24"/>
      <w:lang w:eastAsia="zh-CN"/>
    </w:rPr>
  </w:style>
  <w:style w:type="character" w:customStyle="1" w:styleId="Stylecard11ptBoldUnderlineChar">
    <w:name w:val="Style card + 11 pt Bold Underline Char"/>
    <w:link w:val="Stylecard11ptBoldUnderline"/>
    <w:rsid w:val="00F30D33"/>
    <w:rPr>
      <w:rFonts w:ascii="Georgia" w:eastAsia="SimSun" w:hAnsi="Georgia"/>
      <w:b/>
      <w:sz w:val="16"/>
      <w:szCs w:val="24"/>
      <w:lang w:eastAsia="zh-CN"/>
    </w:rPr>
  </w:style>
  <w:style w:type="character" w:customStyle="1" w:styleId="StyleStyle11ptBoldUnderlineBorderSinglesolidlineAuto">
    <w:name w:val="Style Style 11 pt Bold Underline Border: : (Single solid line Auto ..."/>
    <w:basedOn w:val="DefaultParagraphFont"/>
    <w:rsid w:val="00F30D3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F30D33"/>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F30D33"/>
    <w:rPr>
      <w:rFonts w:ascii="Georgia" w:hAnsi="Georgia"/>
      <w:bCs/>
      <w:sz w:val="16"/>
      <w:lang w:eastAsia="zh-CN"/>
    </w:rPr>
  </w:style>
  <w:style w:type="paragraph" w:styleId="HTMLPreformatted">
    <w:name w:val="HTML Preformatted"/>
    <w:basedOn w:val="Normal"/>
    <w:link w:val="HTMLPreformattedChar"/>
    <w:rsid w:val="00F30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30D33"/>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F30D33"/>
    <w:rPr>
      <w:u w:val="single"/>
    </w:rPr>
  </w:style>
  <w:style w:type="character" w:customStyle="1" w:styleId="StyleUnderlining11ptChar">
    <w:name w:val="Style Underlining + 11 pt Char"/>
    <w:basedOn w:val="DefaultParagraphFont"/>
    <w:link w:val="StyleUnderlining11pt"/>
    <w:rsid w:val="00F30D33"/>
    <w:rPr>
      <w:rFonts w:ascii="Calibri" w:hAnsi="Calibri"/>
      <w:u w:val="single"/>
    </w:rPr>
  </w:style>
  <w:style w:type="paragraph" w:customStyle="1" w:styleId="StyleCardText9pt">
    <w:name w:val="Style Card Text + 9 pt"/>
    <w:basedOn w:val="Normal"/>
    <w:link w:val="StyleCardText9ptChar"/>
    <w:qFormat/>
    <w:rsid w:val="00F30D33"/>
    <w:pPr>
      <w:spacing w:after="200"/>
      <w:contextualSpacing/>
    </w:pPr>
    <w:rPr>
      <w:rFonts w:eastAsia="Calibri"/>
    </w:rPr>
  </w:style>
  <w:style w:type="character" w:customStyle="1" w:styleId="StyleCardText9ptChar">
    <w:name w:val="Style Card Text + 9 pt Char"/>
    <w:basedOn w:val="DefaultParagraphFont"/>
    <w:link w:val="StyleCardText9pt"/>
    <w:rsid w:val="00F30D33"/>
    <w:rPr>
      <w:rFonts w:ascii="Calibri" w:eastAsia="Calibri" w:hAnsi="Calibri"/>
    </w:rPr>
  </w:style>
  <w:style w:type="paragraph" w:styleId="Quote">
    <w:name w:val="Quote"/>
    <w:basedOn w:val="Normal"/>
    <w:next w:val="Normal"/>
    <w:link w:val="QuoteChar"/>
    <w:uiPriority w:val="29"/>
    <w:qFormat/>
    <w:rsid w:val="00F30D33"/>
    <w:pPr>
      <w:widowControl w:val="0"/>
    </w:pPr>
    <w:rPr>
      <w:rFonts w:eastAsia="Times New Roman"/>
      <w:iCs/>
      <w:color w:val="000000"/>
      <w:lang w:bidi="en-US"/>
    </w:rPr>
  </w:style>
  <w:style w:type="character" w:customStyle="1" w:styleId="QuoteChar">
    <w:name w:val="Quote Char"/>
    <w:basedOn w:val="DefaultParagraphFont"/>
    <w:link w:val="Quote"/>
    <w:uiPriority w:val="29"/>
    <w:rsid w:val="00F30D33"/>
    <w:rPr>
      <w:rFonts w:ascii="Calibri" w:eastAsia="Times New Roman" w:hAnsi="Calibri"/>
      <w:iCs/>
      <w:color w:val="000000"/>
      <w:lang w:bidi="en-US"/>
    </w:rPr>
  </w:style>
  <w:style w:type="character" w:customStyle="1" w:styleId="underlineChar">
    <w:name w:val="underline Char"/>
    <w:basedOn w:val="DefaultParagraphFont"/>
    <w:rsid w:val="00F30D3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30D3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30D33"/>
    <w:rPr>
      <w:sz w:val="20"/>
      <w:u w:val="single"/>
    </w:rPr>
  </w:style>
  <w:style w:type="paragraph" w:styleId="BodyTextIndent2">
    <w:name w:val="Body Text Indent 2"/>
    <w:basedOn w:val="Normal"/>
    <w:link w:val="BodyTextIndent2Char"/>
    <w:unhideWhenUsed/>
    <w:rsid w:val="00F30D33"/>
    <w:pPr>
      <w:spacing w:after="120" w:line="480" w:lineRule="auto"/>
      <w:ind w:left="360"/>
    </w:pPr>
  </w:style>
  <w:style w:type="character" w:customStyle="1" w:styleId="BodyTextIndent2Char">
    <w:name w:val="Body Text Indent 2 Char"/>
    <w:basedOn w:val="DefaultParagraphFont"/>
    <w:link w:val="BodyTextIndent2"/>
    <w:rsid w:val="00F30D33"/>
    <w:rPr>
      <w:rFonts w:ascii="Calibri" w:hAnsi="Calibri"/>
    </w:rPr>
  </w:style>
  <w:style w:type="paragraph" w:styleId="BodyTextIndent3">
    <w:name w:val="Body Text Indent 3"/>
    <w:basedOn w:val="Normal"/>
    <w:link w:val="BodyTextIndent3Char"/>
    <w:uiPriority w:val="99"/>
    <w:unhideWhenUsed/>
    <w:rsid w:val="00F30D33"/>
    <w:pPr>
      <w:spacing w:after="120"/>
      <w:ind w:left="360"/>
    </w:pPr>
    <w:rPr>
      <w:szCs w:val="16"/>
    </w:rPr>
  </w:style>
  <w:style w:type="character" w:customStyle="1" w:styleId="BodyTextIndent3Char">
    <w:name w:val="Body Text Indent 3 Char"/>
    <w:basedOn w:val="DefaultParagraphFont"/>
    <w:link w:val="BodyTextIndent3"/>
    <w:uiPriority w:val="99"/>
    <w:rsid w:val="00F30D33"/>
    <w:rPr>
      <w:rFonts w:ascii="Calibri" w:hAnsi="Calibri"/>
      <w:szCs w:val="16"/>
    </w:rPr>
  </w:style>
  <w:style w:type="paragraph" w:styleId="BodyText2">
    <w:name w:val="Body Text 2"/>
    <w:basedOn w:val="Normal"/>
    <w:link w:val="BodyText2Char"/>
    <w:unhideWhenUsed/>
    <w:rsid w:val="00F30D33"/>
    <w:pPr>
      <w:spacing w:after="120" w:line="480" w:lineRule="auto"/>
    </w:pPr>
  </w:style>
  <w:style w:type="character" w:customStyle="1" w:styleId="BodyText2Char">
    <w:name w:val="Body Text 2 Char"/>
    <w:basedOn w:val="DefaultParagraphFont"/>
    <w:link w:val="BodyText2"/>
    <w:rsid w:val="00F30D33"/>
    <w:rPr>
      <w:rFonts w:ascii="Calibri" w:hAnsi="Calibri"/>
    </w:rPr>
  </w:style>
  <w:style w:type="paragraph" w:styleId="BodyTextIndent">
    <w:name w:val="Body Text Indent"/>
    <w:basedOn w:val="Normal"/>
    <w:link w:val="BodyTextIndentChar"/>
    <w:uiPriority w:val="99"/>
    <w:unhideWhenUsed/>
    <w:rsid w:val="00F30D33"/>
    <w:pPr>
      <w:spacing w:after="120"/>
      <w:ind w:left="360"/>
    </w:pPr>
  </w:style>
  <w:style w:type="character" w:customStyle="1" w:styleId="BodyTextIndentChar">
    <w:name w:val="Body Text Indent Char"/>
    <w:basedOn w:val="DefaultParagraphFont"/>
    <w:link w:val="BodyTextIndent"/>
    <w:uiPriority w:val="99"/>
    <w:rsid w:val="00F30D33"/>
    <w:rPr>
      <w:rFonts w:ascii="Calibri" w:hAnsi="Calibri"/>
    </w:rPr>
  </w:style>
  <w:style w:type="paragraph" w:styleId="BodyText3">
    <w:name w:val="Body Text 3"/>
    <w:basedOn w:val="Normal"/>
    <w:link w:val="BodyText3Char"/>
    <w:unhideWhenUsed/>
    <w:rsid w:val="00F30D33"/>
    <w:pPr>
      <w:spacing w:after="120"/>
    </w:pPr>
    <w:rPr>
      <w:szCs w:val="16"/>
    </w:rPr>
  </w:style>
  <w:style w:type="character" w:customStyle="1" w:styleId="BodyText3Char">
    <w:name w:val="Body Text 3 Char"/>
    <w:basedOn w:val="DefaultParagraphFont"/>
    <w:link w:val="BodyText3"/>
    <w:rsid w:val="00F30D33"/>
    <w:rPr>
      <w:rFonts w:ascii="Calibri" w:hAnsi="Calibri"/>
      <w:szCs w:val="16"/>
    </w:rPr>
  </w:style>
  <w:style w:type="character" w:customStyle="1" w:styleId="StyleBold">
    <w:name w:val="Style Bold"/>
    <w:basedOn w:val="DefaultParagraphFont"/>
    <w:uiPriority w:val="9"/>
    <w:semiHidden/>
    <w:rsid w:val="00F30D33"/>
    <w:rPr>
      <w:b/>
      <w:bCs/>
    </w:rPr>
  </w:style>
  <w:style w:type="character" w:customStyle="1" w:styleId="body-text">
    <w:name w:val="body-text"/>
    <w:basedOn w:val="DefaultParagraphFont"/>
    <w:rsid w:val="00F30D33"/>
  </w:style>
  <w:style w:type="paragraph" w:customStyle="1" w:styleId="StyleStyle411ptBoldBorderSinglesolidlineAuto0">
    <w:name w:val="Style Style4 + 11 pt Bold Border: : (Single solid line Auto  0...."/>
    <w:basedOn w:val="Normal"/>
    <w:link w:val="StyleStyle411ptBoldBorderSinglesolidlineAuto0Char"/>
    <w:qFormat/>
    <w:rsid w:val="00F30D3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30D33"/>
    <w:rPr>
      <w:rFonts w:ascii="Calibri" w:eastAsia="Times New Roman" w:hAnsi="Calibri"/>
      <w:b/>
      <w:bCs/>
      <w:u w:val="single"/>
      <w:bdr w:val="single" w:sz="4" w:space="0" w:color="auto"/>
    </w:rPr>
  </w:style>
  <w:style w:type="character" w:customStyle="1" w:styleId="globalcontentbody">
    <w:name w:val="globalcontentbody"/>
    <w:basedOn w:val="DefaultParagraphFont"/>
    <w:rsid w:val="00F30D33"/>
  </w:style>
  <w:style w:type="paragraph" w:customStyle="1" w:styleId="StyleStyle112pt">
    <w:name w:val="Style Style1 + 12 pt"/>
    <w:basedOn w:val="Normal"/>
    <w:link w:val="StyleStyle112ptChar"/>
    <w:qFormat/>
    <w:rsid w:val="00F30D33"/>
    <w:rPr>
      <w:rFonts w:eastAsia="SimSun"/>
      <w:u w:val="single"/>
      <w:lang w:eastAsia="zh-CN"/>
    </w:rPr>
  </w:style>
  <w:style w:type="character" w:customStyle="1" w:styleId="StyleStyle112ptChar">
    <w:name w:val="Style Style1 + 12 pt Char"/>
    <w:basedOn w:val="DefaultParagraphFont"/>
    <w:link w:val="StyleStyle112pt"/>
    <w:rsid w:val="00F30D33"/>
    <w:rPr>
      <w:rFonts w:ascii="Calibri" w:eastAsia="SimSun" w:hAnsi="Calibri"/>
      <w:u w:val="single"/>
      <w:lang w:eastAsia="zh-CN"/>
    </w:rPr>
  </w:style>
  <w:style w:type="paragraph" w:customStyle="1" w:styleId="MinimizedText">
    <w:name w:val="Minimized Text"/>
    <w:basedOn w:val="Normal"/>
    <w:link w:val="MinimizedTextChar"/>
    <w:qFormat/>
    <w:rsid w:val="00F30D33"/>
    <w:rPr>
      <w:rFonts w:eastAsia="Times New Roman"/>
    </w:rPr>
  </w:style>
  <w:style w:type="character" w:customStyle="1" w:styleId="MinimizedTextChar">
    <w:name w:val="Minimized Text Char"/>
    <w:basedOn w:val="DefaultParagraphFont"/>
    <w:link w:val="MinimizedText"/>
    <w:rsid w:val="00F30D33"/>
    <w:rPr>
      <w:rFonts w:ascii="Calibri" w:eastAsia="Times New Roman" w:hAnsi="Calibri"/>
    </w:rPr>
  </w:style>
  <w:style w:type="character" w:customStyle="1" w:styleId="term1">
    <w:name w:val="term1"/>
    <w:basedOn w:val="DefaultParagraphFont"/>
    <w:rsid w:val="00F30D33"/>
    <w:rPr>
      <w:b/>
      <w:bCs/>
    </w:rPr>
  </w:style>
  <w:style w:type="character" w:customStyle="1" w:styleId="Styleterm111ptUnderline">
    <w:name w:val="Style term1 + 11 pt Underline"/>
    <w:basedOn w:val="term1"/>
    <w:rsid w:val="00F30D33"/>
    <w:rPr>
      <w:b/>
      <w:bCs/>
      <w:sz w:val="20"/>
      <w:u w:val="single"/>
    </w:rPr>
  </w:style>
  <w:style w:type="paragraph" w:customStyle="1" w:styleId="StyleMinimizedTextArialNarrow10pt">
    <w:name w:val="Style Minimized Text + Arial Narrow 10 pt"/>
    <w:basedOn w:val="MinimizedText"/>
    <w:link w:val="StyleMinimizedTextArialNarrow10ptChar"/>
    <w:qFormat/>
    <w:rsid w:val="00F30D33"/>
    <w:rPr>
      <w:sz w:val="20"/>
    </w:rPr>
  </w:style>
  <w:style w:type="character" w:customStyle="1" w:styleId="StyleMinimizedTextArialNarrow10ptChar">
    <w:name w:val="Style Minimized Text + Arial Narrow 10 pt Char"/>
    <w:basedOn w:val="MinimizedTextChar"/>
    <w:link w:val="StyleMinimizedTextArialNarrow10pt"/>
    <w:rsid w:val="00F30D33"/>
    <w:rPr>
      <w:rFonts w:ascii="Calibri" w:eastAsia="Times New Roman" w:hAnsi="Calibri"/>
      <w:sz w:val="20"/>
    </w:rPr>
  </w:style>
  <w:style w:type="character" w:customStyle="1" w:styleId="Styleunderline11ptBold">
    <w:name w:val="Style underline + 11 pt Bold"/>
    <w:basedOn w:val="underline"/>
    <w:rsid w:val="00F30D3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30D3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30D33"/>
    <w:rPr>
      <w:rFonts w:ascii="Calibri" w:eastAsia="Times New Roman" w:hAnsi="Calibri"/>
      <w:u w:val="single"/>
      <w:bdr w:val="single" w:sz="4" w:space="0" w:color="auto"/>
    </w:rPr>
  </w:style>
  <w:style w:type="character" w:customStyle="1" w:styleId="Style9pt">
    <w:name w:val="Style 9 pt"/>
    <w:basedOn w:val="DefaultParagraphFont"/>
    <w:rsid w:val="00F30D33"/>
    <w:rPr>
      <w:rFonts w:ascii="Times New Roman" w:hAnsi="Times New Roman"/>
      <w:sz w:val="20"/>
    </w:rPr>
  </w:style>
  <w:style w:type="paragraph" w:customStyle="1" w:styleId="StyleStyle49pt3">
    <w:name w:val="Style Style4 + 9 pt3"/>
    <w:basedOn w:val="Style4"/>
    <w:link w:val="StyleStyle49pt3Char"/>
    <w:qFormat/>
    <w:rsid w:val="00F30D33"/>
    <w:rPr>
      <w:rFonts w:ascii="Calibri" w:eastAsia="Times New Roman" w:hAnsi="Calibri" w:cs="Times New Roman"/>
    </w:rPr>
  </w:style>
  <w:style w:type="character" w:customStyle="1" w:styleId="StyleStyle49pt3Char">
    <w:name w:val="Style Style4 + 9 pt3 Char"/>
    <w:basedOn w:val="Style4Char"/>
    <w:link w:val="StyleStyle49pt3"/>
    <w:rsid w:val="00F30D33"/>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F30D33"/>
    <w:rPr>
      <w:rFonts w:ascii="Calibri" w:eastAsia="Times New Roman" w:hAnsi="Calibri" w:cs="Times New Roman"/>
      <w:b/>
      <w:bCs/>
    </w:rPr>
  </w:style>
  <w:style w:type="character" w:customStyle="1" w:styleId="StyleStyle4BoldChar">
    <w:name w:val="Style Style4 + Bold Char"/>
    <w:basedOn w:val="Style4Char"/>
    <w:link w:val="StyleStyle4Bold"/>
    <w:rsid w:val="00F30D33"/>
    <w:rPr>
      <w:rFonts w:ascii="Calibri" w:eastAsia="Times New Roman" w:hAnsi="Calibri" w:cs="Times New Roman"/>
      <w:b/>
      <w:bCs/>
      <w:sz w:val="24"/>
      <w:u w:val="single"/>
      <w:lang w:val="x-none"/>
    </w:rPr>
  </w:style>
  <w:style w:type="character" w:customStyle="1" w:styleId="a">
    <w:name w:val="a"/>
    <w:basedOn w:val="DefaultParagraphFont"/>
    <w:rsid w:val="00F30D33"/>
  </w:style>
  <w:style w:type="character" w:customStyle="1" w:styleId="StyleUnderline3">
    <w:name w:val="Style Underline3"/>
    <w:basedOn w:val="DefaultParagraphFont"/>
    <w:rsid w:val="00F30D33"/>
    <w:rPr>
      <w:u w:val="single"/>
    </w:rPr>
  </w:style>
  <w:style w:type="paragraph" w:customStyle="1" w:styleId="StyleStyle111ptBorderSinglesolidlineAuto05ptL">
    <w:name w:val="Style Style1 + 11 pt Border: : (Single solid line Auto  0.5 pt L..."/>
    <w:link w:val="StyleStyle111ptBorderSinglesolidlineAuto05ptLChar"/>
    <w:qFormat/>
    <w:rsid w:val="00F30D33"/>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30D3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F30D33"/>
    <w:rPr>
      <w:u w:val="single"/>
    </w:rPr>
  </w:style>
  <w:style w:type="paragraph" w:customStyle="1" w:styleId="Circled">
    <w:name w:val="Circled"/>
    <w:link w:val="CircledChar"/>
    <w:qFormat/>
    <w:rsid w:val="00F30D33"/>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F30D33"/>
    <w:rPr>
      <w:rFonts w:ascii="Times New Roman" w:eastAsia="MS Mincho" w:hAnsi="Times New Roman" w:cs="Times New Roman"/>
      <w:b/>
      <w:szCs w:val="20"/>
      <w:u w:val="single"/>
      <w:lang w:eastAsia="ja-JP"/>
    </w:rPr>
  </w:style>
  <w:style w:type="character" w:customStyle="1" w:styleId="base">
    <w:name w:val="base"/>
    <w:basedOn w:val="DefaultParagraphFont"/>
    <w:rsid w:val="00F30D33"/>
  </w:style>
  <w:style w:type="character" w:customStyle="1" w:styleId="part-of-speech">
    <w:name w:val="part-of-speech"/>
    <w:basedOn w:val="DefaultParagraphFont"/>
    <w:rsid w:val="00F30D33"/>
  </w:style>
  <w:style w:type="character" w:customStyle="1" w:styleId="sep">
    <w:name w:val="sep"/>
    <w:basedOn w:val="DefaultParagraphFont"/>
    <w:rsid w:val="00F30D33"/>
  </w:style>
  <w:style w:type="character" w:customStyle="1" w:styleId="pron">
    <w:name w:val="pron"/>
    <w:basedOn w:val="DefaultParagraphFont"/>
    <w:rsid w:val="00F30D33"/>
  </w:style>
  <w:style w:type="paragraph" w:customStyle="1" w:styleId="StyleStyle4LatinTimesNewRomanAsianSimSun">
    <w:name w:val="Style Style4 + (Latin) Times New Roman (Asian) SimSun"/>
    <w:basedOn w:val="Normal"/>
    <w:link w:val="StyleStyle4LatinTimesNewRomanAsianSimSunChar"/>
    <w:qFormat/>
    <w:rsid w:val="00F30D3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30D33"/>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30D3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30D33"/>
    <w:rPr>
      <w:rFonts w:ascii="Calibri" w:eastAsia="SimSun" w:hAnsi="Calibri"/>
      <w:b/>
      <w:bCs/>
      <w:u w:val="single"/>
    </w:rPr>
  </w:style>
  <w:style w:type="character" w:customStyle="1" w:styleId="CharChar3">
    <w:name w:val="Char Char3"/>
    <w:basedOn w:val="DefaultParagraphFont"/>
    <w:rsid w:val="00F30D33"/>
    <w:rPr>
      <w:rFonts w:cs="Arial"/>
      <w:b/>
      <w:bCs/>
      <w:iCs/>
      <w:lang w:val="en-US" w:eastAsia="en-US" w:bidi="ar-SA"/>
    </w:rPr>
  </w:style>
  <w:style w:type="character" w:customStyle="1" w:styleId="SubtitleChar1">
    <w:name w:val="Subtitle Char1"/>
    <w:aliases w:val="Underlined card text Char1"/>
    <w:basedOn w:val="DefaultParagraphFont"/>
    <w:rsid w:val="00F30D33"/>
    <w:rPr>
      <w:color w:val="5A5A5A" w:themeColor="text1" w:themeTint="A5"/>
      <w:spacing w:val="15"/>
      <w:sz w:val="22"/>
      <w:szCs w:val="22"/>
    </w:rPr>
  </w:style>
  <w:style w:type="paragraph" w:customStyle="1" w:styleId="StyleStyle411pt1">
    <w:name w:val="Style Style4 + 11 pt1"/>
    <w:basedOn w:val="Style4"/>
    <w:link w:val="StyleStyle411pt1Char"/>
    <w:qFormat/>
    <w:rsid w:val="00F30D33"/>
    <w:rPr>
      <w:rFonts w:ascii="Calibri" w:eastAsia="Times New Roman" w:hAnsi="Calibri" w:cs="Times New Roman"/>
    </w:rPr>
  </w:style>
  <w:style w:type="character" w:customStyle="1" w:styleId="StyleStyle411pt1Char">
    <w:name w:val="Style Style4 + 11 pt1 Char"/>
    <w:basedOn w:val="Style4Char"/>
    <w:link w:val="StyleStyle411pt1"/>
    <w:rsid w:val="00F30D33"/>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F30D33"/>
    <w:rPr>
      <w:b/>
      <w:u w:val="single"/>
      <w:lang w:val="en-US" w:eastAsia="en-US" w:bidi="ar-SA"/>
    </w:rPr>
  </w:style>
  <w:style w:type="character" w:customStyle="1" w:styleId="StyleUnderlineCharChar111pt">
    <w:name w:val="Style Underline Char Char1 + 11 pt"/>
    <w:basedOn w:val="DefaultParagraphFont"/>
    <w:rsid w:val="00F30D3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30D33"/>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30D33"/>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F30D33"/>
    <w:rPr>
      <w:sz w:val="22"/>
      <w:u w:val="single"/>
    </w:rPr>
  </w:style>
  <w:style w:type="paragraph" w:customStyle="1" w:styleId="StyleMinimizedTextArialNarrow9pt">
    <w:name w:val="Style Minimized Text + Arial Narrow 9 pt"/>
    <w:basedOn w:val="Normal"/>
    <w:link w:val="StyleMinimizedTextArialNarrow9ptChar"/>
    <w:qFormat/>
    <w:rsid w:val="00F30D33"/>
    <w:rPr>
      <w:rFonts w:eastAsia="Times New Roman"/>
    </w:rPr>
  </w:style>
  <w:style w:type="character" w:customStyle="1" w:styleId="StyleMinimizedTextArialNarrow9ptChar">
    <w:name w:val="Style Minimized Text + Arial Narrow 9 pt Char"/>
    <w:basedOn w:val="DefaultParagraphFont"/>
    <w:link w:val="StyleMinimizedTextArialNarrow9pt"/>
    <w:rsid w:val="00F30D33"/>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F30D33"/>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30D33"/>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30D3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30D33"/>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F30D3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F30D33"/>
    <w:rPr>
      <w:b w:val="0"/>
      <w:bCs/>
      <w:sz w:val="20"/>
      <w:u w:val="single"/>
      <w:lang w:val="en-US" w:eastAsia="en-US" w:bidi="ar-SA"/>
    </w:rPr>
  </w:style>
  <w:style w:type="character" w:customStyle="1" w:styleId="Styleunderline9pt">
    <w:name w:val="Style underline + 9 pt"/>
    <w:basedOn w:val="underline"/>
    <w:rsid w:val="00F30D3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F30D33"/>
    <w:rPr>
      <w:rFonts w:ascii="Times New Roman" w:hAnsi="Times New Roman"/>
      <w:sz w:val="20"/>
    </w:rPr>
  </w:style>
  <w:style w:type="character" w:customStyle="1" w:styleId="Styleunderline9pt1">
    <w:name w:val="Style underline + 9 pt1"/>
    <w:basedOn w:val="underline"/>
    <w:rsid w:val="00F30D3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F30D33"/>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30D3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F30D33"/>
    <w:rPr>
      <w:b/>
      <w:bCs/>
      <w:noProof w:val="0"/>
      <w:sz w:val="20"/>
      <w:u w:val="single"/>
      <w:lang w:val="en-US" w:eastAsia="en-US" w:bidi="ar-SA"/>
    </w:rPr>
  </w:style>
  <w:style w:type="character" w:customStyle="1" w:styleId="Hyperlink23">
    <w:name w:val="Hyperlink23"/>
    <w:basedOn w:val="DefaultParagraphFont"/>
    <w:rsid w:val="00F30D33"/>
    <w:rPr>
      <w:color w:val="3300CC"/>
      <w:u w:val="single"/>
    </w:rPr>
  </w:style>
  <w:style w:type="paragraph" w:customStyle="1" w:styleId="cardCharChar">
    <w:name w:val="card Char Char"/>
    <w:basedOn w:val="Normal"/>
    <w:link w:val="cardCharCharChar"/>
    <w:qFormat/>
    <w:rsid w:val="00F30D33"/>
    <w:pPr>
      <w:ind w:left="288" w:right="288"/>
    </w:pPr>
    <w:rPr>
      <w:rFonts w:eastAsia="Times New Roman"/>
      <w:szCs w:val="20"/>
    </w:rPr>
  </w:style>
  <w:style w:type="character" w:customStyle="1" w:styleId="cardCharCharChar">
    <w:name w:val="card Char Char Char"/>
    <w:basedOn w:val="DefaultParagraphFont"/>
    <w:link w:val="cardCharChar"/>
    <w:rsid w:val="00F30D33"/>
    <w:rPr>
      <w:rFonts w:ascii="Calibri" w:eastAsia="Times New Roman" w:hAnsi="Calibri"/>
      <w:szCs w:val="20"/>
    </w:rPr>
  </w:style>
  <w:style w:type="character" w:customStyle="1" w:styleId="StyleunderlineArialNarrow9ptBold">
    <w:name w:val="Style underline + Arial Narrow 9 pt Bold"/>
    <w:basedOn w:val="underline"/>
    <w:rsid w:val="00F30D3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F30D33"/>
  </w:style>
  <w:style w:type="character" w:customStyle="1" w:styleId="StylecardCharCharArialNarrow9ptChar">
    <w:name w:val="Style card Char Char + Arial Narrow 9 pt Char"/>
    <w:basedOn w:val="cardCharCharChar"/>
    <w:link w:val="StylecardCharCharArialNarrow9pt"/>
    <w:rsid w:val="00F30D33"/>
    <w:rPr>
      <w:rFonts w:ascii="Calibri" w:eastAsia="Times New Roman" w:hAnsi="Calibri"/>
      <w:szCs w:val="20"/>
    </w:rPr>
  </w:style>
  <w:style w:type="character" w:customStyle="1" w:styleId="CardTextChar10">
    <w:name w:val="Card Text Char1"/>
    <w:basedOn w:val="DefaultParagraphFont"/>
    <w:rsid w:val="00F30D3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30D33"/>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F30D3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30D3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30D3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F30D3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F30D33"/>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F30D3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30D33"/>
    <w:rPr>
      <w:rFonts w:eastAsia="Times New Roman"/>
    </w:rPr>
  </w:style>
  <w:style w:type="character" w:customStyle="1" w:styleId="TextsmallChar">
    <w:name w:val="Textsmall Char"/>
    <w:basedOn w:val="DefaultParagraphFont"/>
    <w:link w:val="Textsmall"/>
    <w:rsid w:val="00F30D33"/>
    <w:rPr>
      <w:rFonts w:ascii="Calibri" w:eastAsia="Times New Roman" w:hAnsi="Calibri"/>
    </w:rPr>
  </w:style>
  <w:style w:type="character" w:customStyle="1" w:styleId="CharChar111">
    <w:name w:val="Char Char111"/>
    <w:basedOn w:val="DefaultParagraphFont"/>
    <w:rsid w:val="00F30D33"/>
    <w:rPr>
      <w:rFonts w:cs="Arial"/>
      <w:bCs/>
      <w:szCs w:val="26"/>
      <w:u w:val="single"/>
      <w:lang w:val="en-US" w:eastAsia="en-US" w:bidi="ar-SA"/>
    </w:rPr>
  </w:style>
  <w:style w:type="paragraph" w:customStyle="1" w:styleId="cardtextsmall">
    <w:name w:val="card text small"/>
    <w:basedOn w:val="Normal"/>
    <w:qFormat/>
    <w:rsid w:val="00F30D33"/>
    <w:rPr>
      <w:rFonts w:ascii="Arial Narrow" w:eastAsia="Times New Roman" w:hAnsi="Arial Narrow"/>
    </w:rPr>
  </w:style>
  <w:style w:type="character" w:customStyle="1" w:styleId="AUnterdline">
    <w:name w:val="AUnterdline"/>
    <w:qFormat/>
    <w:rsid w:val="00F30D3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30D33"/>
    <w:rPr>
      <w:rFonts w:ascii="Times New Roman" w:hAnsi="Times New Roman"/>
      <w:b/>
      <w:bCs/>
      <w:sz w:val="20"/>
      <w:u w:val="single"/>
      <w:bdr w:val="single" w:sz="4" w:space="0" w:color="auto"/>
    </w:rPr>
  </w:style>
  <w:style w:type="character" w:customStyle="1" w:styleId="highlightedsearchterm">
    <w:name w:val="highlightedsearchterm"/>
    <w:rsid w:val="00F30D33"/>
  </w:style>
  <w:style w:type="character" w:customStyle="1" w:styleId="StyleUnderline1">
    <w:name w:val="Style Underline1"/>
    <w:basedOn w:val="DefaultParagraphFont"/>
    <w:rsid w:val="00F30D33"/>
    <w:rPr>
      <w:rFonts w:ascii="Times New Roman" w:hAnsi="Times New Roman"/>
      <w:sz w:val="20"/>
      <w:u w:val="single"/>
    </w:rPr>
  </w:style>
  <w:style w:type="paragraph" w:customStyle="1" w:styleId="StyleStyle49pt10">
    <w:name w:val="Style Style4 + 9 pt10"/>
    <w:basedOn w:val="Style4"/>
    <w:link w:val="StyleStyle49pt10Char"/>
    <w:qFormat/>
    <w:rsid w:val="00F30D33"/>
    <w:rPr>
      <w:rFonts w:ascii="Calibri" w:eastAsia="Times New Roman" w:hAnsi="Calibri" w:cs="Times New Roman"/>
    </w:rPr>
  </w:style>
  <w:style w:type="character" w:customStyle="1" w:styleId="StyleStyle49pt10Char">
    <w:name w:val="Style Style4 + 9 pt10 Char"/>
    <w:basedOn w:val="Style4Char"/>
    <w:link w:val="StyleStyle49pt10"/>
    <w:rsid w:val="00F30D33"/>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F30D33"/>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F30D33"/>
    <w:rPr>
      <w:rFonts w:ascii="Calibri" w:eastAsia="Times New Roman" w:hAnsi="Calibri" w:cs="Times New Roman"/>
      <w:b/>
      <w:bCs/>
      <w:u w:val="single"/>
    </w:rPr>
  </w:style>
  <w:style w:type="paragraph" w:customStyle="1" w:styleId="NormalUnderline">
    <w:name w:val="Normal Underline"/>
    <w:basedOn w:val="Normal"/>
    <w:link w:val="NormalUnderlineChar"/>
    <w:qFormat/>
    <w:rsid w:val="00F30D33"/>
    <w:pPr>
      <w:ind w:left="288"/>
    </w:pPr>
    <w:rPr>
      <w:rFonts w:eastAsia="Times New Roman"/>
      <w:u w:val="single"/>
    </w:rPr>
  </w:style>
  <w:style w:type="character" w:customStyle="1" w:styleId="NormalUnderlineChar">
    <w:name w:val="Normal Underline Char"/>
    <w:link w:val="NormalUnderline"/>
    <w:rsid w:val="00F30D33"/>
    <w:rPr>
      <w:rFonts w:ascii="Calibri" w:eastAsia="Times New Roman" w:hAnsi="Calibri"/>
      <w:u w:val="single"/>
    </w:rPr>
  </w:style>
  <w:style w:type="character" w:customStyle="1" w:styleId="DontRead">
    <w:name w:val="Don't Read"/>
    <w:qFormat/>
    <w:rsid w:val="00F30D33"/>
    <w:rPr>
      <w:rFonts w:ascii="Times New Roman" w:hAnsi="Times New Roman"/>
      <w:sz w:val="16"/>
    </w:rPr>
  </w:style>
  <w:style w:type="paragraph" w:customStyle="1" w:styleId="Underlinestyle">
    <w:name w:val="Underline style"/>
    <w:basedOn w:val="Normal"/>
    <w:qFormat/>
    <w:rsid w:val="00F30D33"/>
    <w:rPr>
      <w:rFonts w:eastAsia="Times New Roman"/>
      <w:u w:val="single"/>
    </w:rPr>
  </w:style>
  <w:style w:type="character" w:customStyle="1" w:styleId="Style11ptUnderline3">
    <w:name w:val="Style 11 pt Underline3"/>
    <w:rsid w:val="00F30D33"/>
    <w:rPr>
      <w:sz w:val="20"/>
      <w:u w:val="single"/>
    </w:rPr>
  </w:style>
  <w:style w:type="character" w:customStyle="1" w:styleId="27">
    <w:name w:val="27"/>
    <w:rsid w:val="00F30D33"/>
    <w:rPr>
      <w:rFonts w:cs="Arial"/>
      <w:bCs/>
      <w:sz w:val="20"/>
      <w:u w:val="single"/>
      <w:lang w:val="en-US" w:eastAsia="en-US" w:bidi="ar-SA"/>
    </w:rPr>
  </w:style>
  <w:style w:type="character" w:customStyle="1" w:styleId="2">
    <w:name w:val="2"/>
    <w:rsid w:val="00F30D33"/>
    <w:rPr>
      <w:rFonts w:cs="Arial"/>
      <w:bCs/>
      <w:sz w:val="20"/>
      <w:u w:val="single"/>
      <w:lang w:val="en-US" w:eastAsia="en-US" w:bidi="ar-SA"/>
    </w:rPr>
  </w:style>
  <w:style w:type="character" w:customStyle="1" w:styleId="Style9ptUnderline11">
    <w:name w:val="Style 9 pt Underline11"/>
    <w:basedOn w:val="DefaultParagraphFont"/>
    <w:rsid w:val="00F30D33"/>
    <w:rPr>
      <w:sz w:val="20"/>
      <w:u w:val="single"/>
    </w:rPr>
  </w:style>
  <w:style w:type="character" w:customStyle="1" w:styleId="Style9ptBoldUnderline5">
    <w:name w:val="Style 9 pt Bold Underline5"/>
    <w:basedOn w:val="DefaultParagraphFont"/>
    <w:rsid w:val="00F30D33"/>
    <w:rPr>
      <w:b/>
      <w:bCs/>
      <w:sz w:val="20"/>
      <w:u w:val="single"/>
    </w:rPr>
  </w:style>
  <w:style w:type="character" w:customStyle="1" w:styleId="CharChar114">
    <w:name w:val="Char Char114"/>
    <w:basedOn w:val="DefaultParagraphFont"/>
    <w:rsid w:val="00F30D33"/>
    <w:rPr>
      <w:rFonts w:cs="Arial"/>
      <w:bCs/>
      <w:szCs w:val="26"/>
      <w:u w:val="single"/>
      <w:lang w:val="en-US" w:eastAsia="en-US" w:bidi="ar-SA"/>
    </w:rPr>
  </w:style>
  <w:style w:type="character" w:customStyle="1" w:styleId="CharChar113">
    <w:name w:val="Char Char113"/>
    <w:basedOn w:val="DefaultParagraphFont"/>
    <w:rsid w:val="00F30D33"/>
    <w:rPr>
      <w:rFonts w:cs="Arial"/>
      <w:bCs/>
      <w:szCs w:val="26"/>
      <w:u w:val="single"/>
      <w:lang w:val="en-US" w:eastAsia="en-US" w:bidi="ar-SA"/>
    </w:rPr>
  </w:style>
  <w:style w:type="character" w:customStyle="1" w:styleId="CharChar112">
    <w:name w:val="Char Char112"/>
    <w:basedOn w:val="DefaultParagraphFont"/>
    <w:rsid w:val="00F30D33"/>
    <w:rPr>
      <w:rFonts w:cs="Arial"/>
      <w:bCs/>
      <w:szCs w:val="26"/>
      <w:u w:val="single"/>
      <w:lang w:val="en-US" w:eastAsia="en-US" w:bidi="ar-SA"/>
    </w:rPr>
  </w:style>
  <w:style w:type="character" w:customStyle="1" w:styleId="ssl0">
    <w:name w:val="ss_l0"/>
    <w:basedOn w:val="DefaultParagraphFont"/>
    <w:rsid w:val="00F30D33"/>
  </w:style>
  <w:style w:type="paragraph" w:customStyle="1" w:styleId="WW-Default1">
    <w:name w:val="WW-Default1"/>
    <w:basedOn w:val="Normal"/>
    <w:qFormat/>
    <w:rsid w:val="00F30D33"/>
    <w:pPr>
      <w:suppressAutoHyphens/>
    </w:pPr>
    <w:rPr>
      <w:rFonts w:eastAsia="Times New Roman"/>
      <w:b/>
      <w:bCs/>
      <w:szCs w:val="20"/>
      <w:lang w:eastAsia="ar-SA"/>
    </w:rPr>
  </w:style>
  <w:style w:type="character" w:customStyle="1" w:styleId="zoomme">
    <w:name w:val="zoomme"/>
    <w:basedOn w:val="DefaultParagraphFont"/>
    <w:rsid w:val="00F30D33"/>
  </w:style>
  <w:style w:type="character" w:customStyle="1" w:styleId="Date1">
    <w:name w:val="Date1"/>
    <w:basedOn w:val="DefaultParagraphFont"/>
    <w:rsid w:val="00F30D33"/>
  </w:style>
  <w:style w:type="character" w:customStyle="1" w:styleId="classauthor">
    <w:name w:val="class=&quot;author&quot;"/>
    <w:basedOn w:val="DefaultParagraphFont"/>
    <w:rsid w:val="00F30D33"/>
  </w:style>
  <w:style w:type="paragraph" w:customStyle="1" w:styleId="CardStyle0">
    <w:name w:val="Card Style"/>
    <w:basedOn w:val="Normal"/>
    <w:link w:val="CardStyleChar"/>
    <w:qFormat/>
    <w:rsid w:val="00F30D33"/>
    <w:rPr>
      <w:rFonts w:eastAsia="Times New Roman"/>
    </w:rPr>
  </w:style>
  <w:style w:type="character" w:customStyle="1" w:styleId="CharCharChar">
    <w:name w:val="Char Char Char"/>
    <w:basedOn w:val="DefaultParagraphFont"/>
    <w:rsid w:val="00F30D33"/>
    <w:rPr>
      <w:rFonts w:cs="Arial"/>
      <w:bCs/>
      <w:szCs w:val="26"/>
      <w:u w:val="single"/>
      <w:lang w:val="en-US" w:eastAsia="en-US" w:bidi="ar-SA"/>
    </w:rPr>
  </w:style>
  <w:style w:type="character" w:customStyle="1" w:styleId="texto1">
    <w:name w:val="texto1"/>
    <w:rsid w:val="00F30D3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30D33"/>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30D33"/>
    <w:rPr>
      <w:rFonts w:ascii="Calibri" w:eastAsia="Times New Roman" w:hAnsi="Calibri" w:cs="Arial"/>
      <w:b/>
      <w:sz w:val="24"/>
      <w:szCs w:val="28"/>
    </w:rPr>
  </w:style>
  <w:style w:type="paragraph" w:customStyle="1" w:styleId="Style23">
    <w:name w:val="Style23"/>
    <w:basedOn w:val="Normal"/>
    <w:uiPriority w:val="99"/>
    <w:qFormat/>
    <w:rsid w:val="00F30D33"/>
    <w:pPr>
      <w:widowControl w:val="0"/>
      <w:autoSpaceDE w:val="0"/>
      <w:autoSpaceDN w:val="0"/>
      <w:adjustRightInd w:val="0"/>
      <w:spacing w:line="209" w:lineRule="exact"/>
    </w:pPr>
    <w:rPr>
      <w:rFonts w:eastAsia="SimSun"/>
    </w:rPr>
  </w:style>
  <w:style w:type="character" w:customStyle="1" w:styleId="gray">
    <w:name w:val="gray"/>
    <w:basedOn w:val="DefaultParagraphFont"/>
    <w:rsid w:val="00F30D33"/>
  </w:style>
  <w:style w:type="paragraph" w:customStyle="1" w:styleId="Tagtemplate">
    <w:name w:val="Tagtemplate"/>
    <w:basedOn w:val="Normal"/>
    <w:link w:val="TagtemplateChar"/>
    <w:autoRedefine/>
    <w:qFormat/>
    <w:rsid w:val="00F30D33"/>
    <w:pPr>
      <w:keepNext/>
      <w:keepLines/>
    </w:pPr>
    <w:rPr>
      <w:rFonts w:eastAsia="Calibri"/>
      <w:b/>
    </w:rPr>
  </w:style>
  <w:style w:type="character" w:customStyle="1" w:styleId="TagtemplateChar">
    <w:name w:val="Tagtemplate Char"/>
    <w:basedOn w:val="DefaultParagraphFont"/>
    <w:link w:val="Tagtemplate"/>
    <w:rsid w:val="00F30D33"/>
    <w:rPr>
      <w:rFonts w:ascii="Calibri" w:eastAsia="Calibri" w:hAnsi="Calibri"/>
      <w:b/>
    </w:rPr>
  </w:style>
  <w:style w:type="character" w:customStyle="1" w:styleId="Styleunderline11ptBorderSinglesolidlineAuto05p">
    <w:name w:val="Style underline + 11 pt Border: : (Single solid line Auto  0.5 p..."/>
    <w:rsid w:val="00F30D33"/>
    <w:rPr>
      <w:sz w:val="20"/>
      <w:u w:val="single"/>
      <w:bdr w:val="single" w:sz="4" w:space="0" w:color="auto"/>
    </w:rPr>
  </w:style>
  <w:style w:type="paragraph" w:customStyle="1" w:styleId="Citation-FirstLine">
    <w:name w:val="Citation - First Line"/>
    <w:basedOn w:val="Normal"/>
    <w:next w:val="Normal"/>
    <w:autoRedefine/>
    <w:qFormat/>
    <w:rsid w:val="00F30D33"/>
    <w:pPr>
      <w:spacing w:line="240" w:lineRule="atLeast"/>
      <w:jc w:val="both"/>
    </w:pPr>
    <w:rPr>
      <w:rFonts w:ascii="Book Antiqua" w:eastAsia="Times New Roman" w:hAnsi="Book Antiqua"/>
    </w:rPr>
  </w:style>
  <w:style w:type="character" w:customStyle="1" w:styleId="CardText-Underlined">
    <w:name w:val="Card Text - Underlined"/>
    <w:rsid w:val="00F30D33"/>
    <w:rPr>
      <w:b/>
      <w:sz w:val="20"/>
      <w:u w:val="single"/>
    </w:rPr>
  </w:style>
  <w:style w:type="paragraph" w:customStyle="1" w:styleId="Citation-Complete">
    <w:name w:val="Citation - Complete"/>
    <w:basedOn w:val="Normal"/>
    <w:next w:val="Normal"/>
    <w:link w:val="Citation-CompleteChar"/>
    <w:autoRedefine/>
    <w:qFormat/>
    <w:rsid w:val="00F30D3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30D33"/>
    <w:rPr>
      <w:rFonts w:ascii="Book Antiqua" w:eastAsia="Times New Roman" w:hAnsi="Book Antiqua"/>
    </w:rPr>
  </w:style>
  <w:style w:type="character" w:customStyle="1" w:styleId="MicroTextChar">
    <w:name w:val="MicroText Char"/>
    <w:link w:val="MicroText"/>
    <w:rsid w:val="00F30D33"/>
    <w:rPr>
      <w:rFonts w:ascii="Arial Narrow" w:hAnsi="Arial Narrow"/>
      <w:sz w:val="12"/>
    </w:rPr>
  </w:style>
  <w:style w:type="character" w:customStyle="1" w:styleId="Style11ptItalic">
    <w:name w:val="Style 11 pt Italic"/>
    <w:basedOn w:val="DefaultParagraphFont"/>
    <w:rsid w:val="00F30D33"/>
    <w:rPr>
      <w:rFonts w:ascii="Times New Roman" w:hAnsi="Times New Roman"/>
      <w:i/>
      <w:iCs/>
      <w:sz w:val="20"/>
    </w:rPr>
  </w:style>
  <w:style w:type="character" w:customStyle="1" w:styleId="BoldandUnderlineChar">
    <w:name w:val="Bold and Underline Char"/>
    <w:basedOn w:val="DefaultParagraphFont"/>
    <w:link w:val="BoldandUnderline"/>
    <w:locked/>
    <w:rsid w:val="00F30D33"/>
    <w:rPr>
      <w:b/>
      <w:u w:val="single"/>
    </w:rPr>
  </w:style>
  <w:style w:type="paragraph" w:customStyle="1" w:styleId="BoldandUnderline">
    <w:name w:val="Bold and Underline"/>
    <w:basedOn w:val="Normal"/>
    <w:link w:val="BoldandUnderlineChar"/>
    <w:qFormat/>
    <w:rsid w:val="00F30D33"/>
    <w:rPr>
      <w:rFonts w:asciiTheme="minorHAnsi" w:hAnsiTheme="minorHAnsi"/>
      <w:b/>
      <w:u w:val="single"/>
    </w:rPr>
  </w:style>
  <w:style w:type="character" w:customStyle="1" w:styleId="hdr">
    <w:name w:val="hdr"/>
    <w:basedOn w:val="DefaultParagraphFont"/>
    <w:rsid w:val="00F30D33"/>
  </w:style>
  <w:style w:type="paragraph" w:customStyle="1" w:styleId="StyleStyle49ptBold3">
    <w:name w:val="Style Style4 + 9 pt Bold3"/>
    <w:basedOn w:val="Style4"/>
    <w:link w:val="StyleStyle49ptBold3Char"/>
    <w:qFormat/>
    <w:rsid w:val="00F30D33"/>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F30D33"/>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F30D33"/>
    <w:rPr>
      <w:sz w:val="20"/>
      <w:u w:val="single"/>
    </w:rPr>
  </w:style>
  <w:style w:type="character" w:customStyle="1" w:styleId="ct-with-fmlt">
    <w:name w:val="ct-with-fmlt"/>
    <w:basedOn w:val="DefaultParagraphFont"/>
    <w:rsid w:val="00F30D33"/>
  </w:style>
  <w:style w:type="paragraph" w:customStyle="1" w:styleId="StyleStyle49pt">
    <w:name w:val="Style Style4 + 9 pt"/>
    <w:basedOn w:val="Normal"/>
    <w:link w:val="StyleStyle49ptChar"/>
    <w:qFormat/>
    <w:rsid w:val="00F30D33"/>
    <w:rPr>
      <w:rFonts w:eastAsia="Times New Roman"/>
      <w:u w:val="single"/>
    </w:rPr>
  </w:style>
  <w:style w:type="character" w:customStyle="1" w:styleId="StyleStyle49ptChar">
    <w:name w:val="Style Style4 + 9 pt Char"/>
    <w:basedOn w:val="DefaultParagraphFont"/>
    <w:link w:val="StyleStyle49pt"/>
    <w:rsid w:val="00F30D33"/>
    <w:rPr>
      <w:rFonts w:ascii="Calibri" w:eastAsia="Times New Roman" w:hAnsi="Calibri"/>
      <w:u w:val="single"/>
    </w:rPr>
  </w:style>
  <w:style w:type="paragraph" w:customStyle="1" w:styleId="StyleStyle49ptBold">
    <w:name w:val="Style Style4 + 9 pt Bold"/>
    <w:basedOn w:val="Normal"/>
    <w:link w:val="StyleStyle49ptBoldChar"/>
    <w:qFormat/>
    <w:rsid w:val="00F30D33"/>
    <w:rPr>
      <w:rFonts w:eastAsia="Times New Roman"/>
      <w:b/>
      <w:bCs/>
      <w:u w:val="single"/>
    </w:rPr>
  </w:style>
  <w:style w:type="character" w:customStyle="1" w:styleId="StyleStyle49ptBoldChar">
    <w:name w:val="Style Style4 + 9 pt Bold Char"/>
    <w:basedOn w:val="DefaultParagraphFont"/>
    <w:link w:val="StyleStyle49ptBold"/>
    <w:rsid w:val="00F30D33"/>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F30D3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30D33"/>
    <w:rPr>
      <w:rFonts w:ascii="Calibri" w:eastAsia="Times New Roman" w:hAnsi="Calibri"/>
      <w:b/>
      <w:bCs/>
      <w:i/>
      <w:iCs/>
      <w:u w:val="single"/>
    </w:rPr>
  </w:style>
  <w:style w:type="paragraph" w:customStyle="1" w:styleId="StyleUnderlined11ptBold">
    <w:name w:val="Style Underlined + 11 pt Bold"/>
    <w:link w:val="StyleUnderlined11ptBoldChar"/>
    <w:qFormat/>
    <w:rsid w:val="00F30D33"/>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F30D33"/>
    <w:rPr>
      <w:rFonts w:ascii="Arial" w:eastAsia="Times New Roman" w:hAnsi="Arial" w:cs="Arial"/>
      <w:b/>
      <w:bCs/>
      <w:szCs w:val="24"/>
      <w:u w:val="single"/>
    </w:rPr>
  </w:style>
  <w:style w:type="paragraph" w:customStyle="1" w:styleId="StyleUnderlined11pt">
    <w:name w:val="Style Underlined + 11 pt"/>
    <w:link w:val="StyleUnderlined11ptChar"/>
    <w:qFormat/>
    <w:rsid w:val="00F30D33"/>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F30D33"/>
    <w:rPr>
      <w:rFonts w:ascii="Arial" w:eastAsia="Times New Roman" w:hAnsi="Arial" w:cs="Arial"/>
      <w:szCs w:val="24"/>
      <w:u w:val="single"/>
    </w:rPr>
  </w:style>
  <w:style w:type="character" w:customStyle="1" w:styleId="newscontent">
    <w:name w:val="newscontent"/>
    <w:rsid w:val="00F30D33"/>
  </w:style>
  <w:style w:type="character" w:customStyle="1" w:styleId="StyleUnderlinePatternClearYellow">
    <w:name w:val="Style Underline Pattern: Clear (Yellow)"/>
    <w:basedOn w:val="DefaultParagraphFont"/>
    <w:rsid w:val="00F30D33"/>
    <w:rPr>
      <w:u w:val="single"/>
      <w:shd w:val="clear" w:color="auto" w:fill="00FF00"/>
    </w:rPr>
  </w:style>
  <w:style w:type="paragraph" w:customStyle="1" w:styleId="StyleUnderlineChar11pt3">
    <w:name w:val="Style Underline Char + 11 pt3"/>
    <w:link w:val="StyleUnderlineChar11pt3Char"/>
    <w:qFormat/>
    <w:rsid w:val="00F30D33"/>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F30D33"/>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F30D33"/>
    <w:rPr>
      <w:b w:val="0"/>
      <w:bCs/>
      <w:u w:val="single"/>
    </w:rPr>
  </w:style>
  <w:style w:type="paragraph" w:customStyle="1" w:styleId="Cite2">
    <w:name w:val="Cite 2"/>
    <w:basedOn w:val="Normal"/>
    <w:qFormat/>
    <w:rsid w:val="00F30D33"/>
    <w:rPr>
      <w:rFonts w:eastAsia="MS Mincho"/>
      <w:b/>
      <w:u w:val="single"/>
    </w:rPr>
  </w:style>
  <w:style w:type="character" w:customStyle="1" w:styleId="StyleunderlineBold">
    <w:name w:val="Style underline + Bold"/>
    <w:basedOn w:val="underline"/>
    <w:rsid w:val="00F30D33"/>
    <w:rPr>
      <w:rFonts w:ascii="Times New Roman" w:hAnsi="Times New Roman" w:cs="Times New Roman" w:hint="default"/>
      <w:b w:val="0"/>
      <w:bCs/>
      <w:sz w:val="20"/>
      <w:u w:val="single"/>
    </w:rPr>
  </w:style>
  <w:style w:type="paragraph" w:customStyle="1" w:styleId="cards0">
    <w:name w:val="cards"/>
    <w:basedOn w:val="Cites"/>
    <w:qFormat/>
    <w:rsid w:val="00F30D3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F30D33"/>
    <w:rPr>
      <w:sz w:val="20"/>
      <w:u w:val="single"/>
    </w:rPr>
  </w:style>
  <w:style w:type="character" w:customStyle="1" w:styleId="slug-pub-date">
    <w:name w:val="slug-pub-date"/>
    <w:basedOn w:val="DefaultParagraphFont"/>
    <w:rsid w:val="00F30D33"/>
  </w:style>
  <w:style w:type="character" w:customStyle="1" w:styleId="slug-vol">
    <w:name w:val="slug-vol"/>
    <w:basedOn w:val="DefaultParagraphFont"/>
    <w:rsid w:val="00F30D33"/>
  </w:style>
  <w:style w:type="character" w:customStyle="1" w:styleId="slug-issue">
    <w:name w:val="slug-issue"/>
    <w:basedOn w:val="DefaultParagraphFont"/>
    <w:rsid w:val="00F30D33"/>
  </w:style>
  <w:style w:type="character" w:customStyle="1" w:styleId="slug-pages">
    <w:name w:val="slug-pages"/>
    <w:basedOn w:val="DefaultParagraphFont"/>
    <w:rsid w:val="00F30D3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30D33"/>
    <w:rPr>
      <w:b/>
      <w:bCs/>
      <w:strike w:val="0"/>
      <w:dstrike w:val="0"/>
      <w:sz w:val="24"/>
      <w:u w:val="none"/>
      <w:effect w:val="none"/>
    </w:rPr>
  </w:style>
  <w:style w:type="character" w:customStyle="1" w:styleId="tagchar">
    <w:name w:val="tagchar"/>
    <w:basedOn w:val="DefaultParagraphFont"/>
    <w:rsid w:val="00F30D33"/>
  </w:style>
  <w:style w:type="character" w:customStyle="1" w:styleId="pmterms11">
    <w:name w:val="pmterms11"/>
    <w:basedOn w:val="DefaultParagraphFont"/>
    <w:rsid w:val="00F30D33"/>
    <w:rPr>
      <w:b/>
      <w:bCs/>
      <w:i w:val="0"/>
      <w:iCs w:val="0"/>
      <w:color w:val="000000"/>
    </w:rPr>
  </w:style>
  <w:style w:type="character" w:customStyle="1" w:styleId="StyleUnderlineChar9ptBold">
    <w:name w:val="Style Underline Char + 9 pt Bold"/>
    <w:basedOn w:val="DefaultParagraphFont"/>
    <w:rsid w:val="00F30D3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F30D33"/>
    <w:rPr>
      <w:szCs w:val="24"/>
      <w:u w:val="single"/>
      <w:lang w:val="en-US" w:eastAsia="en-US" w:bidi="ar-SA"/>
    </w:rPr>
  </w:style>
  <w:style w:type="character" w:customStyle="1" w:styleId="BoldandUnderlineChar2Char1">
    <w:name w:val="Bold and Underline Char2 Char1"/>
    <w:basedOn w:val="DefaultParagraphFont"/>
    <w:rsid w:val="00F30D3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30D3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30D33"/>
    <w:rPr>
      <w:szCs w:val="24"/>
      <w:u w:val="single"/>
      <w:lang w:val="en-US" w:eastAsia="en-US" w:bidi="ar-SA"/>
    </w:rPr>
  </w:style>
  <w:style w:type="paragraph" w:customStyle="1" w:styleId="Language">
    <w:name w:val="Language"/>
    <w:basedOn w:val="Normal"/>
    <w:link w:val="LanguageChar"/>
    <w:qFormat/>
    <w:rsid w:val="00F30D33"/>
    <w:rPr>
      <w:rFonts w:eastAsia="Times New Roman"/>
      <w:strike/>
      <w:szCs w:val="20"/>
    </w:rPr>
  </w:style>
  <w:style w:type="character" w:customStyle="1" w:styleId="LanguageChar">
    <w:name w:val="Language Char"/>
    <w:basedOn w:val="DefaultParagraphFont"/>
    <w:link w:val="Language"/>
    <w:rsid w:val="00F30D33"/>
    <w:rPr>
      <w:rFonts w:ascii="Calibri" w:eastAsia="Times New Roman" w:hAnsi="Calibri"/>
      <w:strike/>
      <w:szCs w:val="20"/>
    </w:rPr>
  </w:style>
  <w:style w:type="paragraph" w:customStyle="1" w:styleId="UnderlineChar3">
    <w:name w:val="Underline Char3"/>
    <w:basedOn w:val="Normal"/>
    <w:link w:val="UnderlineChar3Char"/>
    <w:qFormat/>
    <w:rsid w:val="00F30D33"/>
    <w:rPr>
      <w:rFonts w:eastAsia="Times New Roman"/>
      <w:u w:val="single"/>
    </w:rPr>
  </w:style>
  <w:style w:type="character" w:customStyle="1" w:styleId="UnderlineChar3Char">
    <w:name w:val="Underline Char3 Char"/>
    <w:basedOn w:val="DefaultParagraphFont"/>
    <w:link w:val="UnderlineChar3"/>
    <w:rsid w:val="00F30D33"/>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F30D33"/>
    <w:rPr>
      <w:rFonts w:eastAsia="Times New Roman"/>
      <w:b/>
      <w:u w:val="single"/>
    </w:rPr>
  </w:style>
  <w:style w:type="character" w:customStyle="1" w:styleId="BoldandUnderlineChar3CharChar">
    <w:name w:val="Bold and Underline Char3 Char Char"/>
    <w:basedOn w:val="DefaultParagraphFont"/>
    <w:link w:val="BoldandUnderlineChar3Char"/>
    <w:rsid w:val="00F30D33"/>
    <w:rPr>
      <w:rFonts w:ascii="Calibri" w:eastAsia="Times New Roman" w:hAnsi="Calibri"/>
      <w:b/>
      <w:u w:val="single"/>
    </w:rPr>
  </w:style>
  <w:style w:type="character" w:customStyle="1" w:styleId="UnderlineChar1">
    <w:name w:val="Underline Char1"/>
    <w:basedOn w:val="DefaultParagraphFont"/>
    <w:rsid w:val="00F30D33"/>
    <w:rPr>
      <w:szCs w:val="24"/>
      <w:u w:val="single"/>
      <w:lang w:val="en-US" w:eastAsia="en-US" w:bidi="ar-SA"/>
    </w:rPr>
  </w:style>
  <w:style w:type="character" w:customStyle="1" w:styleId="BoldandUnderlineChar1Char2Char">
    <w:name w:val="Bold and Underline Char1 Char2 Char"/>
    <w:basedOn w:val="DefaultParagraphFont"/>
    <w:rsid w:val="00F30D33"/>
    <w:rPr>
      <w:b/>
      <w:szCs w:val="24"/>
      <w:u w:val="single"/>
      <w:lang w:val="en-US" w:eastAsia="en-US" w:bidi="ar-SA"/>
    </w:rPr>
  </w:style>
  <w:style w:type="paragraph" w:customStyle="1" w:styleId="HotRoute">
    <w:name w:val="Hot Route"/>
    <w:basedOn w:val="Normal"/>
    <w:link w:val="HotRouteChar0"/>
    <w:qFormat/>
    <w:rsid w:val="00F30D33"/>
    <w:pPr>
      <w:ind w:left="144"/>
    </w:pPr>
    <w:rPr>
      <w:rFonts w:eastAsia="Times New Roman"/>
    </w:rPr>
  </w:style>
  <w:style w:type="character" w:customStyle="1" w:styleId="Style12ptBoldUnderline1">
    <w:name w:val="Style 12 pt Bold Underline1"/>
    <w:basedOn w:val="DefaultParagraphFont"/>
    <w:rsid w:val="00F30D33"/>
    <w:rPr>
      <w:b/>
      <w:bCs/>
      <w:sz w:val="24"/>
      <w:u w:val="single"/>
    </w:rPr>
  </w:style>
  <w:style w:type="character" w:customStyle="1" w:styleId="StyleEmphasisArial12ptBoldNotItalic">
    <w:name w:val="Style Emphasis + Arial 12 pt Bold Not Italic"/>
    <w:basedOn w:val="Emphasis"/>
    <w:rsid w:val="00F30D3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F30D33"/>
    <w:rPr>
      <w:rFonts w:ascii="SimSun" w:hAnsi="SimSun"/>
      <w:sz w:val="15"/>
      <w:lang w:eastAsia="zh-CN"/>
    </w:rPr>
  </w:style>
  <w:style w:type="paragraph" w:customStyle="1" w:styleId="UnreadText">
    <w:name w:val="Unread Text"/>
    <w:basedOn w:val="Normal"/>
    <w:next w:val="Normal"/>
    <w:link w:val="UnreadTextChar"/>
    <w:autoRedefine/>
    <w:qFormat/>
    <w:rsid w:val="00F30D33"/>
    <w:pPr>
      <w:ind w:left="360"/>
    </w:pPr>
    <w:rPr>
      <w:rFonts w:ascii="SimSun" w:hAnsi="SimSun"/>
      <w:sz w:val="15"/>
      <w:lang w:eastAsia="zh-CN"/>
    </w:rPr>
  </w:style>
  <w:style w:type="character" w:customStyle="1" w:styleId="smallChar">
    <w:name w:val="small Char"/>
    <w:rsid w:val="00F30D33"/>
    <w:rPr>
      <w:rFonts w:ascii="Calibri" w:eastAsia="Calibri" w:hAnsi="Calibri" w:cs="Calibri"/>
      <w:sz w:val="16"/>
      <w:szCs w:val="20"/>
      <w:lang w:val="x-none" w:eastAsia="x-none"/>
    </w:rPr>
  </w:style>
  <w:style w:type="paragraph" w:customStyle="1" w:styleId="HotRoute0">
    <w:name w:val="Hot Route!"/>
    <w:basedOn w:val="Normal"/>
    <w:qFormat/>
    <w:rsid w:val="00F30D3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30D33"/>
    <w:rPr>
      <w:rFonts w:ascii="Times New Roman" w:hAnsi="Times New Roman" w:cs="Times New Roman"/>
      <w:sz w:val="16"/>
      <w:szCs w:val="16"/>
    </w:rPr>
  </w:style>
  <w:style w:type="character" w:customStyle="1" w:styleId="BodyText2Char1">
    <w:name w:val="Body Text 2 Char1"/>
    <w:basedOn w:val="DefaultParagraphFont"/>
    <w:semiHidden/>
    <w:rsid w:val="00F30D33"/>
    <w:rPr>
      <w:rFonts w:ascii="Times New Roman" w:hAnsi="Times New Roman" w:cs="Times New Roman"/>
      <w:sz w:val="20"/>
    </w:rPr>
  </w:style>
  <w:style w:type="character" w:customStyle="1" w:styleId="Heading2Char1CharCharCharCharCharC">
    <w:name w:val="Heading 2 Char1 Char Char Char Char Char C"/>
    <w:rsid w:val="00F30D33"/>
    <w:rPr>
      <w:rFonts w:cs="Arial"/>
      <w:b/>
      <w:bCs/>
      <w:iCs/>
      <w:sz w:val="24"/>
      <w:szCs w:val="28"/>
      <w:lang w:val="en-US" w:eastAsia="en-US" w:bidi="ar-SA"/>
    </w:rPr>
  </w:style>
  <w:style w:type="character" w:customStyle="1" w:styleId="underline1">
    <w:name w:val="underline1"/>
    <w:basedOn w:val="DefaultParagraphFont"/>
    <w:rsid w:val="00F30D33"/>
    <w:rPr>
      <w:u w:val="single"/>
    </w:rPr>
  </w:style>
  <w:style w:type="character" w:customStyle="1" w:styleId="author">
    <w:name w:val="author"/>
    <w:basedOn w:val="DefaultParagraphFont"/>
    <w:rsid w:val="00F30D33"/>
    <w:rPr>
      <w:rFonts w:ascii="Times New Roman" w:hAnsi="Times New Roman"/>
      <w:b/>
      <w:sz w:val="24"/>
    </w:rPr>
  </w:style>
  <w:style w:type="character" w:customStyle="1" w:styleId="FontStyle291">
    <w:name w:val="Font Style291"/>
    <w:basedOn w:val="DefaultParagraphFont"/>
    <w:uiPriority w:val="99"/>
    <w:rsid w:val="00F30D3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30D3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30D3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30D33"/>
    <w:rPr>
      <w:rFonts w:ascii="Calibri" w:eastAsia="Times New Roman" w:hAnsi="Calibri"/>
    </w:rPr>
  </w:style>
  <w:style w:type="paragraph" w:customStyle="1" w:styleId="Cards1">
    <w:name w:val="Cards1"/>
    <w:basedOn w:val="Normal"/>
    <w:link w:val="Cards1Char"/>
    <w:qFormat/>
    <w:rsid w:val="00F30D33"/>
    <w:pPr>
      <w:ind w:left="288"/>
    </w:pPr>
    <w:rPr>
      <w:rFonts w:eastAsia="Times New Roman"/>
      <w:u w:val="single"/>
    </w:rPr>
  </w:style>
  <w:style w:type="character" w:customStyle="1" w:styleId="Cards1Char">
    <w:name w:val="Cards1 Char"/>
    <w:basedOn w:val="DefaultParagraphFont"/>
    <w:link w:val="Cards1"/>
    <w:rsid w:val="00F30D33"/>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F30D33"/>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F30D33"/>
    <w:rPr>
      <w:rFonts w:ascii="Arial" w:eastAsia="Calibri" w:hAnsi="Arial" w:cs="Arial"/>
      <w:u w:val="single"/>
    </w:rPr>
  </w:style>
  <w:style w:type="character" w:customStyle="1" w:styleId="EmphasizeThis">
    <w:name w:val="EmphasizeThis"/>
    <w:rsid w:val="00F30D33"/>
    <w:rPr>
      <w:rFonts w:ascii="Georgia" w:hAnsi="Georgia"/>
      <w:b/>
      <w:iCs/>
      <w:sz w:val="24"/>
      <w:u w:val="thick"/>
    </w:rPr>
  </w:style>
  <w:style w:type="paragraph" w:customStyle="1" w:styleId="Stylecard8pt">
    <w:name w:val="Style card + 8 pt"/>
    <w:basedOn w:val="card"/>
    <w:link w:val="Stylecard8ptChar"/>
    <w:qFormat/>
    <w:rsid w:val="00F30D33"/>
    <w:rPr>
      <w:rFonts w:ascii="Georgia" w:hAnsi="Georgia"/>
      <w:bCs/>
      <w:color w:val="000000"/>
      <w:lang w:eastAsia="ar-SA"/>
    </w:rPr>
  </w:style>
  <w:style w:type="character" w:customStyle="1" w:styleId="Stylecard8ptChar">
    <w:name w:val="Style card + 8 pt Char"/>
    <w:basedOn w:val="cardChar"/>
    <w:link w:val="Stylecard8pt"/>
    <w:rsid w:val="00F30D33"/>
    <w:rPr>
      <w:rFonts w:ascii="Georgia" w:hAnsi="Georgia"/>
      <w:bCs/>
      <w:color w:val="000000"/>
      <w:sz w:val="16"/>
      <w:lang w:eastAsia="ar-SA"/>
    </w:rPr>
  </w:style>
  <w:style w:type="character" w:customStyle="1" w:styleId="bhl">
    <w:name w:val="bhl"/>
    <w:basedOn w:val="DefaultParagraphFont"/>
    <w:rsid w:val="00F30D33"/>
  </w:style>
  <w:style w:type="paragraph" w:customStyle="1" w:styleId="TagGA11">
    <w:name w:val="Tag GA 11"/>
    <w:basedOn w:val="TOC1"/>
    <w:qFormat/>
    <w:rsid w:val="00F30D33"/>
    <w:pPr>
      <w:spacing w:before="0" w:after="160"/>
    </w:pPr>
    <w:rPr>
      <w:rFonts w:eastAsia="Calibri"/>
      <w:u w:val="none"/>
      <w:lang w:bidi="ar-SA"/>
    </w:rPr>
  </w:style>
  <w:style w:type="paragraph" w:customStyle="1" w:styleId="CiteCard">
    <w:name w:val="Cite/Card"/>
    <w:basedOn w:val="TOC2"/>
    <w:qFormat/>
    <w:rsid w:val="00F30D33"/>
    <w:pPr>
      <w:tabs>
        <w:tab w:val="left" w:pos="4360"/>
      </w:tabs>
      <w:ind w:left="220"/>
    </w:pPr>
    <w:rPr>
      <w:rFonts w:eastAsia="Calibri"/>
      <w:sz w:val="22"/>
      <w:lang w:bidi="ar-SA"/>
    </w:rPr>
  </w:style>
  <w:style w:type="character" w:customStyle="1" w:styleId="CardTextUnderlinedChar">
    <w:name w:val="Card Text Underlined Char"/>
    <w:basedOn w:val="DefaultParagraphFont"/>
    <w:rsid w:val="00F30D33"/>
    <w:rPr>
      <w:rFonts w:ascii="Georgia" w:eastAsia="Times New Roman" w:hAnsi="Georgia" w:hint="default"/>
      <w:sz w:val="22"/>
      <w:u w:val="single"/>
      <w:lang w:eastAsia="zh-CN"/>
    </w:rPr>
  </w:style>
  <w:style w:type="character" w:customStyle="1" w:styleId="addmd">
    <w:name w:val="addmd"/>
    <w:basedOn w:val="DefaultParagraphFont"/>
    <w:rsid w:val="00F30D33"/>
  </w:style>
  <w:style w:type="character" w:customStyle="1" w:styleId="UnderlinedTextCharChar">
    <w:name w:val="Underlined Text Char Char"/>
    <w:basedOn w:val="DefaultParagraphFont"/>
    <w:rsid w:val="00F30D33"/>
    <w:rPr>
      <w:rFonts w:cs="Arial"/>
      <w:bCs/>
      <w:noProof w:val="0"/>
      <w:szCs w:val="26"/>
      <w:u w:val="single"/>
      <w:lang w:val="en-US" w:eastAsia="en-US" w:bidi="ar-SA"/>
    </w:rPr>
  </w:style>
  <w:style w:type="character" w:customStyle="1" w:styleId="CardText1Char">
    <w:name w:val="Card Text 1 Char"/>
    <w:rsid w:val="00F30D33"/>
    <w:rPr>
      <w:rFonts w:ascii="Georgia" w:hAnsi="Georgia"/>
      <w:color w:val="000000"/>
      <w:sz w:val="22"/>
      <w:szCs w:val="22"/>
      <w:u w:val="single"/>
    </w:rPr>
  </w:style>
  <w:style w:type="character" w:customStyle="1" w:styleId="BoldUnderlining">
    <w:name w:val="Bold Underlining"/>
    <w:rsid w:val="00F30D33"/>
    <w:rPr>
      <w:u w:val="single"/>
    </w:rPr>
  </w:style>
  <w:style w:type="character" w:customStyle="1" w:styleId="Intemphasis">
    <w:name w:val="Intemphasis"/>
    <w:uiPriority w:val="1"/>
    <w:qFormat/>
    <w:rsid w:val="00F30D3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F30D33"/>
    <w:pPr>
      <w:ind w:left="288" w:right="288"/>
    </w:pPr>
    <w:rPr>
      <w:szCs w:val="16"/>
    </w:rPr>
  </w:style>
  <w:style w:type="character" w:customStyle="1" w:styleId="cardtextChar3">
    <w:name w:val="cardtext Char"/>
    <w:basedOn w:val="DefaultParagraphFont"/>
    <w:link w:val="cardtext2"/>
    <w:rsid w:val="00F30D33"/>
    <w:rPr>
      <w:rFonts w:ascii="Calibri" w:hAnsi="Calibri"/>
      <w:szCs w:val="16"/>
    </w:rPr>
  </w:style>
  <w:style w:type="character" w:customStyle="1" w:styleId="BoldUnderlineChar10">
    <w:name w:val="BoldUnderline Char1"/>
    <w:rsid w:val="00F30D3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30D33"/>
    <w:pPr>
      <w:spacing w:after="200"/>
      <w:contextualSpacing/>
    </w:pPr>
    <w:rPr>
      <w:rFonts w:eastAsia="Calibri"/>
      <w:u w:val="single"/>
    </w:rPr>
  </w:style>
  <w:style w:type="character" w:customStyle="1" w:styleId="UnderlinedCardTextChar">
    <w:name w:val="Underlined Card Text Char"/>
    <w:link w:val="UnderlinedCardText"/>
    <w:rsid w:val="00F30D33"/>
    <w:rPr>
      <w:rFonts w:ascii="Calibri" w:eastAsia="Calibri" w:hAnsi="Calibri"/>
      <w:u w:val="single"/>
    </w:rPr>
  </w:style>
  <w:style w:type="character" w:customStyle="1" w:styleId="Hyperlink6">
    <w:name w:val="Hyperlink6"/>
    <w:basedOn w:val="DefaultParagraphFont"/>
    <w:rsid w:val="00F30D33"/>
    <w:rPr>
      <w:color w:val="3300CC"/>
      <w:u w:val="single"/>
    </w:rPr>
  </w:style>
  <w:style w:type="paragraph" w:customStyle="1" w:styleId="Tag12">
    <w:name w:val="Tag12"/>
    <w:basedOn w:val="Normal"/>
    <w:qFormat/>
    <w:rsid w:val="00F30D33"/>
    <w:pPr>
      <w:contextualSpacing/>
    </w:pPr>
    <w:rPr>
      <w:rFonts w:eastAsia="Cambria"/>
      <w:b/>
    </w:rPr>
  </w:style>
  <w:style w:type="character" w:customStyle="1" w:styleId="citation">
    <w:name w:val="citation"/>
    <w:basedOn w:val="DefaultParagraphFont"/>
    <w:rsid w:val="00F30D33"/>
  </w:style>
  <w:style w:type="paragraph" w:customStyle="1" w:styleId="UnderlineText">
    <w:name w:val="Underline Text"/>
    <w:basedOn w:val="Normal"/>
    <w:link w:val="UnderlineTextChar"/>
    <w:qFormat/>
    <w:rsid w:val="00F30D33"/>
    <w:pPr>
      <w:ind w:left="288"/>
    </w:pPr>
    <w:rPr>
      <w:rFonts w:eastAsia="Times New Roman"/>
      <w:u w:val="single"/>
    </w:rPr>
  </w:style>
  <w:style w:type="character" w:customStyle="1" w:styleId="UnderlineTextChar">
    <w:name w:val="Underline Text Char"/>
    <w:basedOn w:val="DefaultParagraphFont"/>
    <w:link w:val="UnderlineText"/>
    <w:rsid w:val="00F30D33"/>
    <w:rPr>
      <w:rFonts w:ascii="Calibri" w:eastAsia="Times New Roman" w:hAnsi="Calibri"/>
      <w:u w:val="single"/>
    </w:rPr>
  </w:style>
  <w:style w:type="character" w:customStyle="1" w:styleId="il">
    <w:name w:val="il"/>
    <w:basedOn w:val="DefaultParagraphFont"/>
    <w:rsid w:val="00F30D33"/>
  </w:style>
  <w:style w:type="character" w:customStyle="1" w:styleId="commentstext">
    <w:name w:val="comments_text"/>
    <w:uiPriority w:val="99"/>
    <w:rsid w:val="00F30D33"/>
    <w:rPr>
      <w:rFonts w:cs="Times New Roman"/>
    </w:rPr>
  </w:style>
  <w:style w:type="paragraph" w:customStyle="1" w:styleId="Heading42">
    <w:name w:val="Heading 42"/>
    <w:basedOn w:val="Normal"/>
    <w:qFormat/>
    <w:rsid w:val="00F30D33"/>
    <w:rPr>
      <w:rFonts w:eastAsia="Times New Roman"/>
    </w:rPr>
  </w:style>
  <w:style w:type="paragraph" w:customStyle="1" w:styleId="DebateNormal">
    <w:name w:val="DebateNormal"/>
    <w:basedOn w:val="Normal"/>
    <w:link w:val="DebateNormalChar"/>
    <w:qFormat/>
    <w:rsid w:val="00F30D33"/>
    <w:pPr>
      <w:spacing w:line="276" w:lineRule="auto"/>
    </w:pPr>
    <w:rPr>
      <w:rFonts w:eastAsia="Calibri"/>
      <w:szCs w:val="20"/>
    </w:rPr>
  </w:style>
  <w:style w:type="character" w:customStyle="1" w:styleId="DebateNormalChar">
    <w:name w:val="DebateNormal Char"/>
    <w:basedOn w:val="DefaultParagraphFont"/>
    <w:link w:val="DebateNormal"/>
    <w:rsid w:val="00F30D33"/>
    <w:rPr>
      <w:rFonts w:ascii="Calibri" w:eastAsia="Calibri" w:hAnsi="Calibri"/>
      <w:szCs w:val="20"/>
    </w:rPr>
  </w:style>
  <w:style w:type="paragraph" w:customStyle="1" w:styleId="DebateEmphasis">
    <w:name w:val="DebateEmphasis"/>
    <w:basedOn w:val="Normal"/>
    <w:link w:val="DebateEmphasisChar"/>
    <w:qFormat/>
    <w:rsid w:val="00F30D3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30D33"/>
    <w:rPr>
      <w:rFonts w:ascii="Calibri" w:eastAsia="Calibri" w:hAnsi="Calibri"/>
      <w:b/>
      <w:szCs w:val="20"/>
      <w:u w:val="single"/>
    </w:rPr>
  </w:style>
  <w:style w:type="paragraph" w:customStyle="1" w:styleId="NormalCite">
    <w:name w:val="NormalCite"/>
    <w:link w:val="NormalCiteChar"/>
    <w:qFormat/>
    <w:rsid w:val="00F30D33"/>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30D33"/>
    <w:rPr>
      <w:rFonts w:ascii="Times New Roman" w:hAnsi="Times New Roman" w:cs="Times New Roman"/>
      <w:sz w:val="18"/>
    </w:rPr>
  </w:style>
  <w:style w:type="character" w:customStyle="1" w:styleId="articletext">
    <w:name w:val="articletext"/>
    <w:basedOn w:val="DefaultParagraphFont"/>
    <w:rsid w:val="00F30D33"/>
  </w:style>
  <w:style w:type="character" w:customStyle="1" w:styleId="grey10">
    <w:name w:val="grey10"/>
    <w:basedOn w:val="DefaultParagraphFont"/>
    <w:rsid w:val="00F30D33"/>
  </w:style>
  <w:style w:type="character" w:customStyle="1" w:styleId="navy13bd">
    <w:name w:val="navy13bd"/>
    <w:basedOn w:val="DefaultParagraphFont"/>
    <w:rsid w:val="00F30D33"/>
  </w:style>
  <w:style w:type="character" w:customStyle="1" w:styleId="Style9ptUnderline2">
    <w:name w:val="Style 9 pt Underline2"/>
    <w:basedOn w:val="DefaultParagraphFont"/>
    <w:rsid w:val="00F30D33"/>
    <w:rPr>
      <w:sz w:val="20"/>
      <w:u w:val="single"/>
    </w:rPr>
  </w:style>
  <w:style w:type="character" w:customStyle="1" w:styleId="Style9ptBoldUnderline1">
    <w:name w:val="Style 9 pt Bold Underline1"/>
    <w:basedOn w:val="DefaultParagraphFont"/>
    <w:rsid w:val="00F30D33"/>
    <w:rPr>
      <w:b/>
      <w:bCs/>
      <w:sz w:val="20"/>
      <w:u w:val="single"/>
    </w:rPr>
  </w:style>
  <w:style w:type="character" w:customStyle="1" w:styleId="TagsCharChar">
    <w:name w:val="Tags Char Char"/>
    <w:basedOn w:val="DefaultParagraphFont"/>
    <w:rsid w:val="00F30D33"/>
    <w:rPr>
      <w:rFonts w:eastAsia="SimSun"/>
      <w:b/>
      <w:sz w:val="24"/>
      <w:lang w:val="en-US" w:eastAsia="zh-CN" w:bidi="ar-SA"/>
    </w:rPr>
  </w:style>
  <w:style w:type="paragraph" w:customStyle="1" w:styleId="cardCharCharCharChar">
    <w:name w:val="card Char Char Char Char"/>
    <w:basedOn w:val="Normal"/>
    <w:qFormat/>
    <w:rsid w:val="00F30D3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F30D33"/>
    <w:rPr>
      <w:rFonts w:eastAsia="Times New Roman"/>
      <w:u w:val="single"/>
    </w:rPr>
  </w:style>
  <w:style w:type="character" w:customStyle="1" w:styleId="CARDChar0">
    <w:name w:val="CARD Char"/>
    <w:basedOn w:val="DefaultParagraphFont"/>
    <w:link w:val="CARD0"/>
    <w:rsid w:val="00F30D33"/>
    <w:rPr>
      <w:rFonts w:ascii="Calibri" w:eastAsia="Times New Roman" w:hAnsi="Calibri"/>
      <w:u w:val="single"/>
    </w:rPr>
  </w:style>
  <w:style w:type="paragraph" w:customStyle="1" w:styleId="Normal2">
    <w:name w:val="Normal2"/>
    <w:basedOn w:val="Normal"/>
    <w:qFormat/>
    <w:rsid w:val="00F30D33"/>
    <w:rPr>
      <w:rFonts w:eastAsia="Times New Roman"/>
    </w:rPr>
  </w:style>
  <w:style w:type="character" w:customStyle="1" w:styleId="Style11ptThickunderline">
    <w:name w:val="Style 11 pt Thick underline"/>
    <w:rsid w:val="00F30D33"/>
    <w:rPr>
      <w:rFonts w:ascii="Times New Roman" w:hAnsi="Times New Roman"/>
      <w:sz w:val="20"/>
      <w:u w:val="single"/>
    </w:rPr>
  </w:style>
  <w:style w:type="character" w:customStyle="1" w:styleId="Style11ptBoldThickunderline">
    <w:name w:val="Style 11 pt Bold Thick underline"/>
    <w:rsid w:val="00F30D3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F30D3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30D33"/>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F30D33"/>
    <w:rPr>
      <w:u w:val="single"/>
    </w:rPr>
  </w:style>
  <w:style w:type="character" w:customStyle="1" w:styleId="StyleUnderlineBoldIndent11ptChar">
    <w:name w:val="Style Underline + Bold Indent + 11 pt Char"/>
    <w:link w:val="StyleUnderlineBoldIndent11pt"/>
    <w:rsid w:val="00F30D33"/>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F30D33"/>
    <w:rPr>
      <w:b/>
      <w:bCs/>
      <w:u w:val="single"/>
    </w:rPr>
  </w:style>
  <w:style w:type="character" w:customStyle="1" w:styleId="StyleUnderlineBoldIndent11ptBoldChar">
    <w:name w:val="Style Underline + Bold Indent + 11 pt Bold Char"/>
    <w:link w:val="StyleUnderlineBoldIndent11ptBold"/>
    <w:rsid w:val="00F30D33"/>
    <w:rPr>
      <w:rFonts w:ascii="Calibri" w:eastAsia="Times New Roman" w:hAnsi="Calibri"/>
      <w:b/>
      <w:bCs/>
      <w:szCs w:val="20"/>
      <w:u w:val="single"/>
    </w:rPr>
  </w:style>
  <w:style w:type="paragraph" w:customStyle="1" w:styleId="Normal20pt">
    <w:name w:val="Normal  + 20 pt"/>
    <w:basedOn w:val="Normal"/>
    <w:uiPriority w:val="6"/>
    <w:qFormat/>
    <w:rsid w:val="00F30D33"/>
    <w:rPr>
      <w:bCs/>
      <w:u w:val="single"/>
    </w:rPr>
  </w:style>
  <w:style w:type="paragraph" w:customStyle="1" w:styleId="author-name">
    <w:name w:val="author-name"/>
    <w:basedOn w:val="Normal"/>
    <w:qFormat/>
    <w:rsid w:val="00F30D33"/>
    <w:pPr>
      <w:spacing w:before="100" w:beforeAutospacing="1" w:after="100" w:afterAutospacing="1"/>
    </w:pPr>
    <w:rPr>
      <w:rFonts w:eastAsia="Times New Roman"/>
    </w:rPr>
  </w:style>
  <w:style w:type="paragraph" w:customStyle="1" w:styleId="author-credentials">
    <w:name w:val="author-credentials"/>
    <w:basedOn w:val="Normal"/>
    <w:qFormat/>
    <w:rsid w:val="00F30D3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30D33"/>
    <w:rPr>
      <w:rFonts w:ascii="Consolas" w:hAnsi="Consolas" w:cs="Consolas"/>
      <w:sz w:val="20"/>
      <w:szCs w:val="20"/>
    </w:rPr>
  </w:style>
  <w:style w:type="character" w:customStyle="1" w:styleId="headline">
    <w:name w:val="headline"/>
    <w:basedOn w:val="DefaultParagraphFont"/>
    <w:rsid w:val="00F30D33"/>
  </w:style>
  <w:style w:type="character" w:customStyle="1" w:styleId="yshortcuts">
    <w:name w:val="yshortcuts"/>
    <w:basedOn w:val="DefaultParagraphFont"/>
    <w:rsid w:val="00F30D33"/>
  </w:style>
  <w:style w:type="character" w:customStyle="1" w:styleId="HotRouteChar0">
    <w:name w:val="Hot Route Char"/>
    <w:link w:val="HotRoute"/>
    <w:rsid w:val="00F30D33"/>
    <w:rPr>
      <w:rFonts w:ascii="Calibri" w:eastAsia="Times New Roman" w:hAnsi="Calibri"/>
    </w:rPr>
  </w:style>
  <w:style w:type="paragraph" w:styleId="PlainText">
    <w:name w:val="Plain Text"/>
    <w:basedOn w:val="Normal"/>
    <w:link w:val="PlainTextChar"/>
    <w:rsid w:val="00F30D33"/>
    <w:rPr>
      <w:rFonts w:ascii="Courier New" w:eastAsia="Times New Roman" w:hAnsi="Courier New" w:cs="Courier New"/>
      <w:szCs w:val="20"/>
    </w:rPr>
  </w:style>
  <w:style w:type="character" w:customStyle="1" w:styleId="PlainTextChar">
    <w:name w:val="Plain Text Char"/>
    <w:basedOn w:val="DefaultParagraphFont"/>
    <w:link w:val="PlainText"/>
    <w:rsid w:val="00F30D33"/>
    <w:rPr>
      <w:rFonts w:ascii="Courier New" w:eastAsia="Times New Roman" w:hAnsi="Courier New" w:cs="Courier New"/>
      <w:szCs w:val="20"/>
    </w:rPr>
  </w:style>
  <w:style w:type="paragraph" w:customStyle="1" w:styleId="Microtext0">
    <w:name w:val="Microtext"/>
    <w:basedOn w:val="Normal"/>
    <w:next w:val="Normal"/>
    <w:link w:val="MicrotextChar0"/>
    <w:qFormat/>
    <w:rsid w:val="00F30D33"/>
    <w:rPr>
      <w:sz w:val="12"/>
    </w:rPr>
  </w:style>
  <w:style w:type="character" w:customStyle="1" w:styleId="MicrotextChar0">
    <w:name w:val="Microtext Char"/>
    <w:link w:val="Microtext0"/>
    <w:rsid w:val="00F30D33"/>
    <w:rPr>
      <w:rFonts w:ascii="Calibri" w:hAnsi="Calibri"/>
      <w:sz w:val="12"/>
    </w:rPr>
  </w:style>
  <w:style w:type="paragraph" w:customStyle="1" w:styleId="Style6">
    <w:name w:val="Style6"/>
    <w:basedOn w:val="Normal"/>
    <w:link w:val="Style6Char"/>
    <w:autoRedefine/>
    <w:qFormat/>
    <w:rsid w:val="00F30D33"/>
    <w:rPr>
      <w:b/>
    </w:rPr>
  </w:style>
  <w:style w:type="character" w:customStyle="1" w:styleId="Style6Char">
    <w:name w:val="Style6 Char"/>
    <w:basedOn w:val="DefaultParagraphFont"/>
    <w:link w:val="Style6"/>
    <w:rsid w:val="00F30D33"/>
    <w:rPr>
      <w:rFonts w:ascii="Calibri" w:hAnsi="Calibri"/>
      <w:b/>
    </w:rPr>
  </w:style>
  <w:style w:type="paragraph" w:customStyle="1" w:styleId="Style11">
    <w:name w:val="Style11"/>
    <w:basedOn w:val="Normal"/>
    <w:link w:val="Style11Char"/>
    <w:qFormat/>
    <w:rsid w:val="00F30D33"/>
    <w:rPr>
      <w:rFonts w:eastAsia="Times New Roman"/>
      <w:b/>
      <w:szCs w:val="20"/>
      <w:u w:val="thick"/>
    </w:rPr>
  </w:style>
  <w:style w:type="paragraph" w:customStyle="1" w:styleId="Style12">
    <w:name w:val="Style12"/>
    <w:basedOn w:val="Normal"/>
    <w:link w:val="Style12Char"/>
    <w:qFormat/>
    <w:rsid w:val="00F30D33"/>
    <w:rPr>
      <w:rFonts w:eastAsia="Times New Roman"/>
      <w:b/>
      <w:u w:val="thick"/>
    </w:rPr>
  </w:style>
  <w:style w:type="character" w:customStyle="1" w:styleId="Style11Char">
    <w:name w:val="Style11 Char"/>
    <w:basedOn w:val="DefaultParagraphFont"/>
    <w:link w:val="Style11"/>
    <w:rsid w:val="00F30D33"/>
    <w:rPr>
      <w:rFonts w:ascii="Calibri" w:eastAsia="Times New Roman" w:hAnsi="Calibri"/>
      <w:b/>
      <w:szCs w:val="20"/>
      <w:u w:val="thick"/>
    </w:rPr>
  </w:style>
  <w:style w:type="character" w:customStyle="1" w:styleId="Style12Char">
    <w:name w:val="Style12 Char"/>
    <w:basedOn w:val="DefaultParagraphFont"/>
    <w:link w:val="Style12"/>
    <w:rsid w:val="00F30D33"/>
    <w:rPr>
      <w:rFonts w:ascii="Calibri" w:eastAsia="Times New Roman" w:hAnsi="Calibri"/>
      <w:b/>
      <w:u w:val="thick"/>
    </w:rPr>
  </w:style>
  <w:style w:type="character" w:customStyle="1" w:styleId="caps-label">
    <w:name w:val="caps-label"/>
    <w:basedOn w:val="DefaultParagraphFont"/>
    <w:rsid w:val="00F30D33"/>
  </w:style>
  <w:style w:type="character" w:customStyle="1" w:styleId="wikiexternallink">
    <w:name w:val="wikiexternallink"/>
    <w:basedOn w:val="DefaultParagraphFont"/>
    <w:rsid w:val="00F30D33"/>
  </w:style>
  <w:style w:type="character" w:customStyle="1" w:styleId="StyleStyleBoldUnderlineIntenseEmphasisUnderlineapple-style-s">
    <w:name w:val="Style Style Bold UnderlineIntense EmphasisUnderlineapple-style-s..."/>
    <w:basedOn w:val="DefaultParagraphFont"/>
    <w:rsid w:val="00F30D33"/>
    <w:rPr>
      <w:b w:val="0"/>
      <w:bCs w:val="0"/>
      <w:sz w:val="22"/>
      <w:u w:val="single"/>
      <w:bdr w:val="none" w:sz="0" w:space="0" w:color="auto"/>
    </w:rPr>
  </w:style>
  <w:style w:type="paragraph" w:customStyle="1" w:styleId="blocktitle0">
    <w:name w:val="block title"/>
    <w:basedOn w:val="Normal"/>
    <w:link w:val="blocktitleChar0"/>
    <w:autoRedefine/>
    <w:qFormat/>
    <w:rsid w:val="00F30D33"/>
    <w:pPr>
      <w:spacing w:after="240"/>
      <w:jc w:val="center"/>
      <w:outlineLvl w:val="0"/>
    </w:pPr>
    <w:rPr>
      <w:rFonts w:eastAsia="Calibri"/>
      <w:b/>
      <w:caps/>
      <w:sz w:val="28"/>
      <w:szCs w:val="28"/>
      <w:lang w:val="es-ES"/>
    </w:rPr>
  </w:style>
  <w:style w:type="character" w:customStyle="1" w:styleId="UnderlineCard">
    <w:name w:val="Underline Card"/>
    <w:uiPriority w:val="6"/>
    <w:qFormat/>
    <w:rsid w:val="00F30D33"/>
    <w:rPr>
      <w:rFonts w:ascii="Arial" w:hAnsi="Arial"/>
      <w:b w:val="0"/>
      <w:bCs/>
      <w:sz w:val="20"/>
      <w:u w:val="single"/>
    </w:rPr>
  </w:style>
  <w:style w:type="character" w:customStyle="1" w:styleId="story-author">
    <w:name w:val="story-author"/>
    <w:basedOn w:val="DefaultParagraphFont"/>
    <w:rsid w:val="00F30D33"/>
  </w:style>
  <w:style w:type="paragraph" w:customStyle="1" w:styleId="type">
    <w:name w:val="type"/>
    <w:basedOn w:val="Normal"/>
    <w:qFormat/>
    <w:rsid w:val="00F30D33"/>
    <w:pPr>
      <w:spacing w:before="100" w:beforeAutospacing="1" w:after="100" w:afterAutospacing="1"/>
    </w:pPr>
    <w:rPr>
      <w:rFonts w:eastAsia="Times New Roman"/>
    </w:rPr>
  </w:style>
  <w:style w:type="character" w:customStyle="1" w:styleId="institution">
    <w:name w:val="institution"/>
    <w:basedOn w:val="DefaultParagraphFont"/>
    <w:rsid w:val="00F30D33"/>
  </w:style>
  <w:style w:type="character" w:customStyle="1" w:styleId="abodyblack3">
    <w:name w:val="abodyblack3"/>
    <w:basedOn w:val="DefaultParagraphFont"/>
    <w:rsid w:val="00F30D33"/>
  </w:style>
  <w:style w:type="paragraph" w:customStyle="1" w:styleId="UnderlineChar2CharChar">
    <w:name w:val="Underline Char2 Char Char"/>
    <w:basedOn w:val="Normal"/>
    <w:link w:val="UnderlineChar2CharCharChar"/>
    <w:qFormat/>
    <w:rsid w:val="00F30D33"/>
    <w:rPr>
      <w:rFonts w:eastAsia="MS Mincho"/>
      <w:szCs w:val="20"/>
      <w:u w:val="single"/>
    </w:rPr>
  </w:style>
  <w:style w:type="character" w:customStyle="1" w:styleId="UnderlineChar2CharCharChar">
    <w:name w:val="Underline Char2 Char Char Char"/>
    <w:link w:val="UnderlineChar2CharChar"/>
    <w:rsid w:val="00F30D33"/>
    <w:rPr>
      <w:rFonts w:ascii="Calibri" w:eastAsia="MS Mincho" w:hAnsi="Calibri"/>
      <w:szCs w:val="20"/>
      <w:u w:val="single"/>
    </w:rPr>
  </w:style>
  <w:style w:type="character" w:customStyle="1" w:styleId="CharacterStyle1">
    <w:name w:val="Character Style 1"/>
    <w:rsid w:val="00F30D33"/>
    <w:rPr>
      <w:sz w:val="20"/>
      <w:szCs w:val="20"/>
    </w:rPr>
  </w:style>
  <w:style w:type="character" w:customStyle="1" w:styleId="FontStyle177">
    <w:name w:val="Font Style177"/>
    <w:basedOn w:val="DefaultParagraphFont"/>
    <w:uiPriority w:val="99"/>
    <w:rsid w:val="00F30D33"/>
    <w:rPr>
      <w:rFonts w:ascii="Times New Roman" w:hAnsi="Times New Roman" w:cs="Times New Roman"/>
      <w:sz w:val="20"/>
      <w:szCs w:val="20"/>
    </w:rPr>
  </w:style>
  <w:style w:type="character" w:customStyle="1" w:styleId="FontStyle173">
    <w:name w:val="Font Style173"/>
    <w:basedOn w:val="DefaultParagraphFont"/>
    <w:uiPriority w:val="99"/>
    <w:rsid w:val="00F30D33"/>
    <w:rPr>
      <w:rFonts w:ascii="Times New Roman" w:hAnsi="Times New Roman" w:cs="Times New Roman"/>
      <w:sz w:val="14"/>
      <w:szCs w:val="14"/>
    </w:rPr>
  </w:style>
  <w:style w:type="character" w:customStyle="1" w:styleId="FontStyle151">
    <w:name w:val="Font Style151"/>
    <w:basedOn w:val="DefaultParagraphFont"/>
    <w:uiPriority w:val="99"/>
    <w:rsid w:val="00F30D33"/>
    <w:rPr>
      <w:rFonts w:ascii="Arial Narrow" w:hAnsi="Arial Narrow" w:cs="Arial Narrow"/>
      <w:b/>
      <w:bCs/>
      <w:sz w:val="12"/>
      <w:szCs w:val="12"/>
    </w:rPr>
  </w:style>
  <w:style w:type="character" w:customStyle="1" w:styleId="FontStyle156">
    <w:name w:val="Font Style156"/>
    <w:basedOn w:val="DefaultParagraphFont"/>
    <w:uiPriority w:val="99"/>
    <w:rsid w:val="00F30D33"/>
    <w:rPr>
      <w:rFonts w:ascii="Arial Narrow" w:hAnsi="Arial Narrow" w:cs="Arial Narrow"/>
      <w:sz w:val="8"/>
      <w:szCs w:val="8"/>
    </w:rPr>
  </w:style>
  <w:style w:type="character" w:customStyle="1" w:styleId="FontStyle160">
    <w:name w:val="Font Style160"/>
    <w:basedOn w:val="DefaultParagraphFont"/>
    <w:uiPriority w:val="99"/>
    <w:rsid w:val="00F30D33"/>
    <w:rPr>
      <w:rFonts w:ascii="Times New Roman" w:hAnsi="Times New Roman" w:cs="Times New Roman"/>
      <w:b/>
      <w:bCs/>
      <w:sz w:val="20"/>
      <w:szCs w:val="20"/>
    </w:rPr>
  </w:style>
  <w:style w:type="character" w:customStyle="1" w:styleId="FontStyle178">
    <w:name w:val="Font Style178"/>
    <w:basedOn w:val="DefaultParagraphFont"/>
    <w:uiPriority w:val="99"/>
    <w:rsid w:val="00F30D33"/>
    <w:rPr>
      <w:rFonts w:ascii="Times New Roman" w:hAnsi="Times New Roman" w:cs="Times New Roman"/>
      <w:sz w:val="18"/>
      <w:szCs w:val="18"/>
    </w:rPr>
  </w:style>
  <w:style w:type="paragraph" w:customStyle="1" w:styleId="Style14">
    <w:name w:val="Style14"/>
    <w:basedOn w:val="Normal"/>
    <w:uiPriority w:val="99"/>
    <w:qFormat/>
    <w:rsid w:val="00F30D3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30D3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30D33"/>
    <w:rPr>
      <w:rFonts w:ascii="Times New Roman" w:hAnsi="Times New Roman" w:cs="Times New Roman"/>
      <w:sz w:val="12"/>
      <w:szCs w:val="12"/>
    </w:rPr>
  </w:style>
  <w:style w:type="paragraph" w:customStyle="1" w:styleId="Style9">
    <w:name w:val="Style9"/>
    <w:basedOn w:val="Normal"/>
    <w:uiPriority w:val="99"/>
    <w:qFormat/>
    <w:rsid w:val="00F30D3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30D3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30D3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30D33"/>
    <w:rPr>
      <w:rFonts w:ascii="Times New Roman" w:hAnsi="Times New Roman" w:cs="Times New Roman"/>
      <w:sz w:val="16"/>
      <w:szCs w:val="16"/>
    </w:rPr>
  </w:style>
  <w:style w:type="character" w:customStyle="1" w:styleId="f">
    <w:name w:val="f"/>
    <w:basedOn w:val="DefaultParagraphFont"/>
    <w:rsid w:val="00F30D33"/>
  </w:style>
  <w:style w:type="character" w:customStyle="1" w:styleId="TagsChar2">
    <w:name w:val="Tags Char2"/>
    <w:rsid w:val="00F30D33"/>
    <w:rPr>
      <w:b/>
      <w:sz w:val="24"/>
    </w:rPr>
  </w:style>
  <w:style w:type="paragraph" w:customStyle="1" w:styleId="CardsFont6ptChar">
    <w:name w:val="Cards + Font: 6 pt Char"/>
    <w:basedOn w:val="Normal"/>
    <w:link w:val="CardsFont6ptCharChar"/>
    <w:qFormat/>
    <w:rsid w:val="00F30D3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30D33"/>
    <w:rPr>
      <w:rFonts w:ascii="Calibri" w:eastAsia="Times New Roman" w:hAnsi="Calibri"/>
      <w:sz w:val="12"/>
    </w:rPr>
  </w:style>
  <w:style w:type="character" w:customStyle="1" w:styleId="FontStyle172">
    <w:name w:val="Font Style172"/>
    <w:basedOn w:val="DefaultParagraphFont"/>
    <w:uiPriority w:val="99"/>
    <w:rsid w:val="00F30D33"/>
    <w:rPr>
      <w:rFonts w:ascii="Times New Roman" w:hAnsi="Times New Roman" w:cs="Times New Roman"/>
      <w:b/>
      <w:bCs/>
      <w:sz w:val="16"/>
      <w:szCs w:val="16"/>
    </w:rPr>
  </w:style>
  <w:style w:type="paragraph" w:customStyle="1" w:styleId="Style18">
    <w:name w:val="Style18"/>
    <w:basedOn w:val="Normal"/>
    <w:uiPriority w:val="99"/>
    <w:qFormat/>
    <w:rsid w:val="00F30D3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30D33"/>
    <w:rPr>
      <w:rFonts w:ascii="Times New Roman" w:hAnsi="Times New Roman" w:cs="Times New Roman"/>
      <w:i/>
      <w:iCs/>
      <w:sz w:val="16"/>
      <w:szCs w:val="16"/>
    </w:rPr>
  </w:style>
  <w:style w:type="character" w:customStyle="1" w:styleId="FontStyle162">
    <w:name w:val="Font Style162"/>
    <w:basedOn w:val="DefaultParagraphFont"/>
    <w:uiPriority w:val="99"/>
    <w:rsid w:val="00F30D33"/>
    <w:rPr>
      <w:rFonts w:ascii="Times New Roman" w:hAnsi="Times New Roman" w:cs="Times New Roman"/>
      <w:b/>
      <w:bCs/>
      <w:sz w:val="18"/>
      <w:szCs w:val="18"/>
    </w:rPr>
  </w:style>
  <w:style w:type="character" w:customStyle="1" w:styleId="FontStyle167">
    <w:name w:val="Font Style167"/>
    <w:basedOn w:val="DefaultParagraphFont"/>
    <w:uiPriority w:val="99"/>
    <w:rsid w:val="00F30D33"/>
    <w:rPr>
      <w:rFonts w:ascii="Times New Roman" w:hAnsi="Times New Roman" w:cs="Times New Roman"/>
      <w:sz w:val="10"/>
      <w:szCs w:val="10"/>
    </w:rPr>
  </w:style>
  <w:style w:type="character" w:customStyle="1" w:styleId="FontStyle174">
    <w:name w:val="Font Style174"/>
    <w:basedOn w:val="DefaultParagraphFont"/>
    <w:uiPriority w:val="99"/>
    <w:rsid w:val="00F30D33"/>
    <w:rPr>
      <w:rFonts w:ascii="Arial Narrow" w:hAnsi="Arial Narrow" w:cs="Arial Narrow"/>
      <w:b/>
      <w:bCs/>
      <w:sz w:val="18"/>
      <w:szCs w:val="18"/>
    </w:rPr>
  </w:style>
  <w:style w:type="paragraph" w:customStyle="1" w:styleId="Style47">
    <w:name w:val="Style47"/>
    <w:basedOn w:val="Normal"/>
    <w:uiPriority w:val="99"/>
    <w:qFormat/>
    <w:rsid w:val="00F30D3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30D33"/>
    <w:rPr>
      <w:rFonts w:ascii="Times New Roman" w:hAnsi="Times New Roman" w:cs="Times New Roman"/>
      <w:sz w:val="12"/>
      <w:szCs w:val="12"/>
    </w:rPr>
  </w:style>
  <w:style w:type="paragraph" w:customStyle="1" w:styleId="Style24">
    <w:name w:val="Style24"/>
    <w:basedOn w:val="Normal"/>
    <w:uiPriority w:val="99"/>
    <w:qFormat/>
    <w:rsid w:val="00F30D3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30D3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30D3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30D33"/>
    <w:rPr>
      <w:rFonts w:ascii="Times New Roman" w:hAnsi="Times New Roman" w:cs="Times New Roman"/>
      <w:b/>
      <w:bCs/>
      <w:sz w:val="18"/>
      <w:szCs w:val="18"/>
    </w:rPr>
  </w:style>
  <w:style w:type="paragraph" w:customStyle="1" w:styleId="Style21">
    <w:name w:val="Style21"/>
    <w:basedOn w:val="Normal"/>
    <w:uiPriority w:val="99"/>
    <w:qFormat/>
    <w:rsid w:val="00F30D3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30D33"/>
    <w:pPr>
      <w:widowControl w:val="0"/>
      <w:autoSpaceDE w:val="0"/>
      <w:autoSpaceDN w:val="0"/>
      <w:adjustRightInd w:val="0"/>
      <w:spacing w:line="198" w:lineRule="exact"/>
    </w:pPr>
    <w:rPr>
      <w:rFonts w:eastAsia="Times New Roman"/>
    </w:rPr>
  </w:style>
  <w:style w:type="paragraph" w:customStyle="1" w:styleId="Standard">
    <w:name w:val="Standard"/>
    <w:qFormat/>
    <w:rsid w:val="00F30D33"/>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F30D33"/>
    <w:rPr>
      <w:color w:val="000000"/>
      <w:sz w:val="32"/>
      <w:szCs w:val="32"/>
    </w:rPr>
  </w:style>
  <w:style w:type="paragraph" w:customStyle="1" w:styleId="Cardnon-underlined">
    <w:name w:val="Card non-underlined"/>
    <w:basedOn w:val="Normal"/>
    <w:link w:val="Cardnon-underlinedChar"/>
    <w:autoRedefine/>
    <w:uiPriority w:val="99"/>
    <w:qFormat/>
    <w:rsid w:val="00F30D33"/>
    <w:rPr>
      <w:rFonts w:eastAsia="Times New Roman"/>
      <w:szCs w:val="20"/>
    </w:rPr>
  </w:style>
  <w:style w:type="character" w:customStyle="1" w:styleId="Cardnon-underlinedChar">
    <w:name w:val="Card non-underlined Char"/>
    <w:basedOn w:val="DefaultParagraphFont"/>
    <w:link w:val="Cardnon-underlined"/>
    <w:uiPriority w:val="99"/>
    <w:rsid w:val="00F30D33"/>
    <w:rPr>
      <w:rFonts w:ascii="Calibri" w:eastAsia="Times New Roman" w:hAnsi="Calibri"/>
      <w:szCs w:val="20"/>
    </w:rPr>
  </w:style>
  <w:style w:type="character" w:customStyle="1" w:styleId="TitleChar2">
    <w:name w:val="Title Char2"/>
    <w:basedOn w:val="DefaultParagraphFont"/>
    <w:uiPriority w:val="10"/>
    <w:qFormat/>
    <w:locked/>
    <w:rsid w:val="00F30D33"/>
    <w:rPr>
      <w:b/>
      <w:bCs/>
      <w:u w:val="single"/>
    </w:rPr>
  </w:style>
  <w:style w:type="paragraph" w:styleId="TOC3">
    <w:name w:val="toc 3"/>
    <w:basedOn w:val="Normal"/>
    <w:next w:val="Normal"/>
    <w:autoRedefine/>
    <w:uiPriority w:val="39"/>
    <w:qFormat/>
    <w:rsid w:val="00F30D33"/>
    <w:pPr>
      <w:ind w:left="400"/>
    </w:pPr>
    <w:rPr>
      <w:rFonts w:eastAsia="Times New Roman"/>
      <w:szCs w:val="20"/>
    </w:rPr>
  </w:style>
  <w:style w:type="paragraph" w:styleId="TOC4">
    <w:name w:val="toc 4"/>
    <w:basedOn w:val="Normal"/>
    <w:next w:val="Normal"/>
    <w:autoRedefine/>
    <w:uiPriority w:val="39"/>
    <w:rsid w:val="00F30D33"/>
    <w:pPr>
      <w:ind w:left="600"/>
    </w:pPr>
    <w:rPr>
      <w:rFonts w:eastAsia="Times New Roman"/>
      <w:szCs w:val="20"/>
    </w:rPr>
  </w:style>
  <w:style w:type="paragraph" w:styleId="TOC5">
    <w:name w:val="toc 5"/>
    <w:basedOn w:val="Normal"/>
    <w:next w:val="Normal"/>
    <w:autoRedefine/>
    <w:uiPriority w:val="39"/>
    <w:rsid w:val="00F30D33"/>
    <w:pPr>
      <w:ind w:left="800"/>
    </w:pPr>
    <w:rPr>
      <w:rFonts w:eastAsia="Times New Roman"/>
      <w:szCs w:val="20"/>
    </w:rPr>
  </w:style>
  <w:style w:type="paragraph" w:styleId="TOC6">
    <w:name w:val="toc 6"/>
    <w:basedOn w:val="Normal"/>
    <w:next w:val="Normal"/>
    <w:autoRedefine/>
    <w:uiPriority w:val="39"/>
    <w:rsid w:val="00F30D33"/>
    <w:pPr>
      <w:ind w:left="1000"/>
    </w:pPr>
    <w:rPr>
      <w:rFonts w:eastAsia="Times New Roman"/>
      <w:szCs w:val="20"/>
    </w:rPr>
  </w:style>
  <w:style w:type="paragraph" w:styleId="TOC7">
    <w:name w:val="toc 7"/>
    <w:basedOn w:val="Normal"/>
    <w:next w:val="Normal"/>
    <w:autoRedefine/>
    <w:uiPriority w:val="39"/>
    <w:rsid w:val="00F30D33"/>
    <w:pPr>
      <w:ind w:left="1200"/>
    </w:pPr>
    <w:rPr>
      <w:rFonts w:eastAsia="Times New Roman"/>
      <w:szCs w:val="20"/>
    </w:rPr>
  </w:style>
  <w:style w:type="paragraph" w:styleId="TOC8">
    <w:name w:val="toc 8"/>
    <w:basedOn w:val="Normal"/>
    <w:next w:val="Normal"/>
    <w:autoRedefine/>
    <w:uiPriority w:val="39"/>
    <w:rsid w:val="00F30D33"/>
    <w:pPr>
      <w:ind w:left="1400"/>
    </w:pPr>
    <w:rPr>
      <w:rFonts w:eastAsia="Times New Roman"/>
      <w:szCs w:val="20"/>
    </w:rPr>
  </w:style>
  <w:style w:type="character" w:customStyle="1" w:styleId="allocatoragentsleft">
    <w:name w:val="al_locatoragentsleft"/>
    <w:basedOn w:val="DefaultParagraphFont"/>
    <w:rsid w:val="00F30D33"/>
  </w:style>
  <w:style w:type="character" w:styleId="HTMLTypewriter">
    <w:name w:val="HTML Typewriter"/>
    <w:basedOn w:val="DefaultParagraphFont"/>
    <w:unhideWhenUsed/>
    <w:rsid w:val="00F30D33"/>
    <w:rPr>
      <w:rFonts w:ascii="Courier New" w:eastAsia="Times New Roman" w:hAnsi="Courier New" w:cs="Courier New"/>
      <w:sz w:val="20"/>
      <w:szCs w:val="20"/>
    </w:rPr>
  </w:style>
  <w:style w:type="paragraph" w:customStyle="1" w:styleId="Carding">
    <w:name w:val="Carding"/>
    <w:basedOn w:val="Normal"/>
    <w:uiPriority w:val="99"/>
    <w:qFormat/>
    <w:rsid w:val="00F30D33"/>
    <w:rPr>
      <w:rFonts w:eastAsia="Times New Roman"/>
      <w:sz w:val="18"/>
    </w:rPr>
  </w:style>
  <w:style w:type="character" w:customStyle="1" w:styleId="TagsChar1">
    <w:name w:val="Tags Char1"/>
    <w:basedOn w:val="DefaultParagraphFont"/>
    <w:rsid w:val="00F30D33"/>
    <w:rPr>
      <w:rFonts w:ascii="Arial Narrow" w:hAnsi="Arial Narrow"/>
      <w:b/>
      <w:noProof w:val="0"/>
      <w:sz w:val="22"/>
      <w:szCs w:val="60"/>
      <w:lang w:val="en-US" w:eastAsia="en-US" w:bidi="ar-SA"/>
    </w:rPr>
  </w:style>
  <w:style w:type="character" w:customStyle="1" w:styleId="aunderline">
    <w:name w:val="aunderline"/>
    <w:basedOn w:val="DefaultParagraphFont"/>
    <w:qFormat/>
    <w:rsid w:val="00F30D33"/>
    <w:rPr>
      <w:rFonts w:ascii="Times New Roman" w:hAnsi="Times New Roman"/>
      <w:sz w:val="20"/>
      <w:szCs w:val="24"/>
      <w:u w:val="thick"/>
    </w:rPr>
  </w:style>
  <w:style w:type="character" w:customStyle="1" w:styleId="tagChar1">
    <w:name w:val="tag Char1"/>
    <w:aliases w:val="Heading 2 Char1 Char Char Char Char"/>
    <w:basedOn w:val="DefaultParagraphFont"/>
    <w:rsid w:val="00F30D33"/>
    <w:rPr>
      <w:b/>
      <w:noProof w:val="0"/>
      <w:sz w:val="24"/>
      <w:lang w:val="en-US" w:eastAsia="en-US" w:bidi="ar-SA"/>
    </w:rPr>
  </w:style>
  <w:style w:type="character" w:customStyle="1" w:styleId="tagChar2">
    <w:name w:val="tag Char2"/>
    <w:basedOn w:val="DefaultParagraphFont"/>
    <w:qFormat/>
    <w:rsid w:val="00F30D33"/>
    <w:rPr>
      <w:b/>
      <w:noProof w:val="0"/>
      <w:sz w:val="24"/>
      <w:lang w:val="en-US" w:eastAsia="en-US" w:bidi="ar-SA"/>
    </w:rPr>
  </w:style>
  <w:style w:type="character" w:customStyle="1" w:styleId="Taggin-New">
    <w:name w:val="Taggin - New"/>
    <w:basedOn w:val="DefaultParagraphFont"/>
    <w:rsid w:val="00F30D33"/>
    <w:rPr>
      <w:rFonts w:ascii="Arial Narrow" w:hAnsi="Arial Narrow"/>
      <w:b/>
      <w:sz w:val="22"/>
    </w:rPr>
  </w:style>
  <w:style w:type="character" w:customStyle="1" w:styleId="Boxing-New">
    <w:name w:val="Boxing - New"/>
    <w:basedOn w:val="DefaultParagraphFont"/>
    <w:rsid w:val="00F30D3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F30D33"/>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F30D33"/>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F30D33"/>
    <w:rPr>
      <w:rFonts w:ascii="Garamond" w:hAnsi="Garamond"/>
      <w:sz w:val="22"/>
      <w:szCs w:val="24"/>
      <w:u w:val="single"/>
      <w:lang w:val="en-US" w:eastAsia="en-US" w:bidi="ar-SA"/>
    </w:rPr>
  </w:style>
  <w:style w:type="paragraph" w:customStyle="1" w:styleId="Style2">
    <w:name w:val="Style2"/>
    <w:basedOn w:val="Heading4"/>
    <w:qFormat/>
    <w:rsid w:val="00F30D33"/>
    <w:rPr>
      <w:rFonts w:eastAsia="Times New Roman" w:cs="Times New Roman"/>
      <w:bCs/>
      <w:caps/>
      <w:szCs w:val="20"/>
    </w:rPr>
  </w:style>
  <w:style w:type="character" w:customStyle="1" w:styleId="pagetitle">
    <w:name w:val="pagetitle"/>
    <w:basedOn w:val="DefaultParagraphFont"/>
    <w:rsid w:val="00F30D33"/>
  </w:style>
  <w:style w:type="paragraph" w:customStyle="1" w:styleId="text">
    <w:name w:val="text"/>
    <w:basedOn w:val="Normal"/>
    <w:uiPriority w:val="99"/>
    <w:qFormat/>
    <w:rsid w:val="00F30D33"/>
    <w:pPr>
      <w:spacing w:before="100" w:beforeAutospacing="1" w:after="100" w:afterAutospacing="1"/>
    </w:pPr>
    <w:rPr>
      <w:rFonts w:eastAsia="Times New Roman"/>
    </w:rPr>
  </w:style>
  <w:style w:type="character" w:customStyle="1" w:styleId="StyleUnderlineCharChar9ptBold1">
    <w:name w:val="Style Underline Char Char + 9 pt Bold1"/>
    <w:rsid w:val="00F30D3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30D33"/>
    <w:rPr>
      <w:rFonts w:ascii="Times New Roman" w:hAnsi="Times New Roman"/>
      <w:sz w:val="20"/>
      <w:szCs w:val="24"/>
      <w:u w:val="single"/>
      <w:lang w:val="en-US" w:eastAsia="en-US" w:bidi="ar-SA"/>
    </w:rPr>
  </w:style>
  <w:style w:type="character" w:customStyle="1" w:styleId="Style9ptBoldUnderline">
    <w:name w:val="Style 9 pt Bold Underline"/>
    <w:rsid w:val="00F30D33"/>
    <w:rPr>
      <w:b/>
      <w:bCs/>
      <w:sz w:val="20"/>
      <w:u w:val="single"/>
    </w:rPr>
  </w:style>
  <w:style w:type="paragraph" w:customStyle="1" w:styleId="StyleUnderline9pt0">
    <w:name w:val="Style Underline + 9 pt"/>
    <w:link w:val="StyleUnderline9ptChar"/>
    <w:qFormat/>
    <w:rsid w:val="00F30D33"/>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F30D33"/>
    <w:rPr>
      <w:rFonts w:ascii="Arial" w:eastAsia="Times New Roman" w:hAnsi="Arial" w:cs="Times New Roman"/>
      <w:szCs w:val="20"/>
      <w:u w:val="single"/>
    </w:rPr>
  </w:style>
  <w:style w:type="character" w:customStyle="1" w:styleId="StyleUnderlineChar1Bold">
    <w:name w:val="Style Underline Char1 + Bold"/>
    <w:rsid w:val="00F30D3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F30D33"/>
    <w:pPr>
      <w:widowControl w:val="0"/>
    </w:pPr>
    <w:rPr>
      <w:bCs/>
      <w:kern w:val="32"/>
      <w:szCs w:val="20"/>
      <w:lang w:eastAsia="ar-SA"/>
    </w:rPr>
  </w:style>
  <w:style w:type="character" w:customStyle="1" w:styleId="Stylecard9ptChar">
    <w:name w:val="Style card + 9 pt Char"/>
    <w:basedOn w:val="cardChar"/>
    <w:link w:val="Stylecard9pt"/>
    <w:rsid w:val="00F30D33"/>
    <w:rPr>
      <w:rFonts w:ascii="Times New Roman" w:hAnsi="Times New Roman"/>
      <w:bCs/>
      <w:kern w:val="32"/>
      <w:sz w:val="16"/>
      <w:szCs w:val="20"/>
      <w:lang w:eastAsia="ar-SA"/>
    </w:rPr>
  </w:style>
  <w:style w:type="character" w:customStyle="1" w:styleId="TagsCharCharChar">
    <w:name w:val="Tags Char Char Char"/>
    <w:basedOn w:val="DefaultParagraphFont"/>
    <w:rsid w:val="00F30D3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30D3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F30D33"/>
    <w:rPr>
      <w:rFonts w:ascii="Times" w:hAnsi="Times"/>
      <w:b w:val="0"/>
      <w:bCs/>
      <w:sz w:val="20"/>
      <w:u w:val="single"/>
    </w:rPr>
  </w:style>
  <w:style w:type="character" w:customStyle="1" w:styleId="blubigktbiz">
    <w:name w:val="blubigktbiz"/>
    <w:rsid w:val="00F30D3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30D33"/>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F30D33"/>
    <w:rPr>
      <w:rFonts w:ascii="Calibri" w:hAnsi="Calibri"/>
      <w:color w:val="000000"/>
      <w:lang w:val="x-none" w:eastAsia="x-none"/>
    </w:rPr>
  </w:style>
  <w:style w:type="character" w:customStyle="1" w:styleId="Style4CharChar">
    <w:name w:val="Style4 Char Char"/>
    <w:basedOn w:val="DefaultParagraphFont"/>
    <w:rsid w:val="00F30D3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30D33"/>
    <w:rPr>
      <w:rFonts w:ascii="Times New Roman" w:hAnsi="Times New Roman" w:cs="Times New Roman"/>
      <w:sz w:val="16"/>
      <w:szCs w:val="16"/>
    </w:rPr>
  </w:style>
  <w:style w:type="character" w:customStyle="1" w:styleId="StyleEmphasisArial12ptBold">
    <w:name w:val="Style Emphasis + Arial 12 pt Bold"/>
    <w:rsid w:val="00F30D33"/>
    <w:rPr>
      <w:rFonts w:ascii="Arial" w:hAnsi="Arial"/>
      <w:b/>
      <w:bCs/>
      <w:i/>
      <w:iCs/>
      <w:sz w:val="24"/>
    </w:rPr>
  </w:style>
  <w:style w:type="character" w:customStyle="1" w:styleId="super">
    <w:name w:val="super"/>
    <w:rsid w:val="00F30D33"/>
  </w:style>
  <w:style w:type="character" w:customStyle="1" w:styleId="text30">
    <w:name w:val="text30"/>
    <w:rsid w:val="00F30D33"/>
  </w:style>
  <w:style w:type="character" w:customStyle="1" w:styleId="uppercase">
    <w:name w:val="uppercase"/>
    <w:rsid w:val="00F30D33"/>
  </w:style>
  <w:style w:type="character" w:customStyle="1" w:styleId="bodytext0">
    <w:name w:val="bodytext"/>
    <w:rsid w:val="00F30D33"/>
  </w:style>
  <w:style w:type="character" w:customStyle="1" w:styleId="entry-title">
    <w:name w:val="entry-title"/>
    <w:rsid w:val="00F30D33"/>
  </w:style>
  <w:style w:type="character" w:customStyle="1" w:styleId="BodyTextIndentChar1">
    <w:name w:val="Body Text Indent Char1"/>
    <w:basedOn w:val="DefaultParagraphFont"/>
    <w:uiPriority w:val="99"/>
    <w:semiHidden/>
    <w:rsid w:val="00F30D33"/>
    <w:rPr>
      <w:rFonts w:ascii="Times New Roman" w:hAnsi="Times New Roman" w:cs="Times New Roman"/>
      <w:sz w:val="20"/>
    </w:rPr>
  </w:style>
  <w:style w:type="character" w:customStyle="1" w:styleId="Style6pt">
    <w:name w:val="Style 6 pt"/>
    <w:basedOn w:val="DefaultParagraphFont"/>
    <w:qFormat/>
    <w:rsid w:val="00F30D33"/>
    <w:rPr>
      <w:sz w:val="12"/>
    </w:rPr>
  </w:style>
  <w:style w:type="character" w:customStyle="1" w:styleId="CiteCharCharCharCharCharChar">
    <w:name w:val="Cite Char Char Char Char Char Char"/>
    <w:basedOn w:val="DefaultParagraphFont"/>
    <w:rsid w:val="00F30D33"/>
    <w:rPr>
      <w:b/>
      <w:noProof w:val="0"/>
      <w:sz w:val="22"/>
      <w:szCs w:val="24"/>
      <w:u w:val="single"/>
      <w:lang w:val="en-US" w:eastAsia="en-US" w:bidi="ar-SA"/>
    </w:rPr>
  </w:style>
  <w:style w:type="character" w:customStyle="1" w:styleId="mainbody1">
    <w:name w:val="mainbody1"/>
    <w:basedOn w:val="DefaultParagraphFont"/>
    <w:rsid w:val="00F30D33"/>
    <w:rPr>
      <w:rFonts w:ascii="Verdana" w:hAnsi="Verdana" w:hint="default"/>
      <w:color w:val="000000"/>
      <w:sz w:val="22"/>
      <w:szCs w:val="22"/>
    </w:rPr>
  </w:style>
  <w:style w:type="character" w:customStyle="1" w:styleId="ssl4">
    <w:name w:val="ss_l4"/>
    <w:basedOn w:val="DefaultParagraphFont"/>
    <w:rsid w:val="00F30D33"/>
  </w:style>
  <w:style w:type="paragraph" w:customStyle="1" w:styleId="StyleNormalWeb11ptUnderline">
    <w:name w:val="Style Normal (Web) + 11 pt Underline"/>
    <w:basedOn w:val="NormalWeb"/>
    <w:link w:val="StyleNormalWeb11ptUnderlineChar"/>
    <w:qFormat/>
    <w:rsid w:val="00F30D3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F30D33"/>
    <w:rPr>
      <w:rFonts w:ascii="Calibri" w:eastAsia="Calibri" w:hAnsi="Calibri" w:cs="Calibri"/>
      <w:u w:val="single"/>
    </w:rPr>
  </w:style>
  <w:style w:type="character" w:customStyle="1" w:styleId="cit-first-element">
    <w:name w:val="cit-first-element"/>
    <w:basedOn w:val="DefaultParagraphFont"/>
    <w:rsid w:val="00F30D33"/>
  </w:style>
  <w:style w:type="character" w:customStyle="1" w:styleId="title1">
    <w:name w:val="title1"/>
    <w:basedOn w:val="DefaultParagraphFont"/>
    <w:rsid w:val="00F30D33"/>
  </w:style>
  <w:style w:type="character" w:customStyle="1" w:styleId="StyleThickunderline1">
    <w:name w:val="Style Thick underline1"/>
    <w:basedOn w:val="DefaultParagraphFont"/>
    <w:rsid w:val="00F30D3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30D33"/>
    <w:rPr>
      <w:rFonts w:ascii="Georgia" w:hAnsi="Georgia"/>
    </w:rPr>
  </w:style>
  <w:style w:type="character" w:customStyle="1" w:styleId="FooterChar1">
    <w:name w:val="Footer Char1"/>
    <w:basedOn w:val="DefaultParagraphFont"/>
    <w:uiPriority w:val="99"/>
    <w:semiHidden/>
    <w:rsid w:val="00F30D33"/>
    <w:rPr>
      <w:rFonts w:ascii="Georgia" w:hAnsi="Georgia"/>
    </w:rPr>
  </w:style>
  <w:style w:type="paragraph" w:customStyle="1" w:styleId="Underline20">
    <w:name w:val="Underline2"/>
    <w:basedOn w:val="Normal"/>
    <w:link w:val="Underline2Char"/>
    <w:autoRedefine/>
    <w:uiPriority w:val="4"/>
    <w:qFormat/>
    <w:rsid w:val="00F30D33"/>
    <w:rPr>
      <w:b/>
      <w:u w:val="single"/>
    </w:rPr>
  </w:style>
  <w:style w:type="character" w:customStyle="1" w:styleId="Underline2Char">
    <w:name w:val="Underline2 Char"/>
    <w:basedOn w:val="DefaultParagraphFont"/>
    <w:link w:val="Underline20"/>
    <w:uiPriority w:val="4"/>
    <w:qFormat/>
    <w:rsid w:val="00F30D33"/>
    <w:rPr>
      <w:rFonts w:ascii="Calibri" w:hAnsi="Calibri"/>
      <w:b/>
      <w:u w:val="single"/>
    </w:rPr>
  </w:style>
  <w:style w:type="paragraph" w:customStyle="1" w:styleId="TableParagraph">
    <w:name w:val="Table Paragraph"/>
    <w:basedOn w:val="Normal"/>
    <w:uiPriority w:val="1"/>
    <w:qFormat/>
    <w:rsid w:val="00F30D33"/>
    <w:pPr>
      <w:widowControl w:val="0"/>
    </w:pPr>
  </w:style>
  <w:style w:type="character" w:customStyle="1" w:styleId="UnderlineChar0">
    <w:name w:val="UnderlineChar"/>
    <w:rsid w:val="00F30D33"/>
    <w:rPr>
      <w:sz w:val="24"/>
      <w:u w:val="single"/>
      <w:shd w:val="clear" w:color="auto" w:fill="auto"/>
    </w:rPr>
  </w:style>
  <w:style w:type="character" w:customStyle="1" w:styleId="foreground">
    <w:name w:val="foreground"/>
    <w:basedOn w:val="DefaultParagraphFont"/>
    <w:rsid w:val="00F30D33"/>
  </w:style>
  <w:style w:type="paragraph" w:customStyle="1" w:styleId="StyleCircled11pt">
    <w:name w:val="Style Circled + 11 pt"/>
    <w:basedOn w:val="Normal"/>
    <w:link w:val="StyleCircled11ptChar"/>
    <w:qFormat/>
    <w:rsid w:val="00F30D33"/>
    <w:rPr>
      <w:rFonts w:eastAsia="Times New Roman"/>
      <w:b/>
      <w:bCs/>
      <w:sz w:val="20"/>
      <w:u w:val="single"/>
    </w:rPr>
  </w:style>
  <w:style w:type="character" w:customStyle="1" w:styleId="StyleCircled11ptChar">
    <w:name w:val="Style Circled + 11 pt Char"/>
    <w:link w:val="StyleCircled11pt"/>
    <w:rsid w:val="00F30D33"/>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F30D3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30D33"/>
    <w:rPr>
      <w:rFonts w:ascii="Times" w:eastAsia="Times New Roman" w:hAnsi="Times"/>
      <w:sz w:val="20"/>
      <w:szCs w:val="28"/>
      <w:u w:val="single"/>
    </w:rPr>
  </w:style>
  <w:style w:type="paragraph" w:customStyle="1" w:styleId="cite20">
    <w:name w:val="cite2"/>
    <w:basedOn w:val="Normal"/>
    <w:uiPriority w:val="99"/>
    <w:qFormat/>
    <w:rsid w:val="00F30D33"/>
    <w:rPr>
      <w:rFonts w:eastAsia="Times New Roman"/>
      <w:color w:val="000000"/>
      <w:sz w:val="20"/>
      <w:szCs w:val="20"/>
    </w:rPr>
  </w:style>
  <w:style w:type="character" w:customStyle="1" w:styleId="postby">
    <w:name w:val="post_by"/>
    <w:basedOn w:val="DefaultParagraphFont"/>
    <w:rsid w:val="00F30D33"/>
  </w:style>
  <w:style w:type="character" w:customStyle="1" w:styleId="Style11ptBorderSinglesolidlineAuto05ptLinewidth">
    <w:name w:val="Style 11 pt Border: : (Single solid line Auto  0.5 pt Line width)"/>
    <w:rsid w:val="00F30D33"/>
    <w:rPr>
      <w:sz w:val="20"/>
      <w:bdr w:val="single" w:sz="4" w:space="0" w:color="auto" w:frame="1"/>
    </w:rPr>
  </w:style>
  <w:style w:type="character" w:customStyle="1" w:styleId="StyleUnderlineChar9ptBorderSinglesolidlineAuto0">
    <w:name w:val="Style Underline Char + 9 pt Border: : (Single solid line Auto  0..."/>
    <w:rsid w:val="00F30D3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30D3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30D3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30D3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30D33"/>
    <w:rPr>
      <w:sz w:val="20"/>
      <w:szCs w:val="24"/>
      <w:u w:val="single"/>
      <w:bdr w:val="single" w:sz="4" w:space="0" w:color="auto"/>
      <w:lang w:val="en-US" w:eastAsia="en-US" w:bidi="ar-SA"/>
    </w:rPr>
  </w:style>
  <w:style w:type="character" w:customStyle="1" w:styleId="StyleLatinGaramondUnderline">
    <w:name w:val="Style (Latin) Garamond Underline"/>
    <w:rsid w:val="00F30D33"/>
    <w:rPr>
      <w:rFonts w:ascii="Times New Roman" w:hAnsi="Times New Roman"/>
      <w:sz w:val="20"/>
      <w:u w:val="single"/>
    </w:rPr>
  </w:style>
  <w:style w:type="character" w:customStyle="1" w:styleId="StyleLatinGaramond">
    <w:name w:val="Style (Latin) Garamond"/>
    <w:rsid w:val="00F30D33"/>
    <w:rPr>
      <w:rFonts w:ascii="Times New Roman" w:hAnsi="Times New Roman"/>
      <w:sz w:val="20"/>
    </w:rPr>
  </w:style>
  <w:style w:type="character" w:customStyle="1" w:styleId="styletimesnewroman12ptbold0">
    <w:name w:val="styletimesnewroman12ptbold"/>
    <w:basedOn w:val="DefaultParagraphFont"/>
    <w:rsid w:val="00F30D33"/>
  </w:style>
  <w:style w:type="character" w:customStyle="1" w:styleId="mainheading">
    <w:name w:val="mainheading"/>
    <w:basedOn w:val="DefaultParagraphFont"/>
    <w:rsid w:val="00F30D33"/>
  </w:style>
  <w:style w:type="paragraph" w:customStyle="1" w:styleId="BoldandUnderlineChar2CharChar">
    <w:name w:val="Bold and Underline Char2 Char Char"/>
    <w:basedOn w:val="Normal"/>
    <w:link w:val="BoldandUnderlineChar2CharCharChar"/>
    <w:qFormat/>
    <w:rsid w:val="00F30D3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30D33"/>
    <w:rPr>
      <w:rFonts w:ascii="Calibri" w:eastAsia="Times New Roman" w:hAnsi="Calibri"/>
      <w:b/>
      <w:u w:val="single"/>
    </w:rPr>
  </w:style>
  <w:style w:type="character" w:customStyle="1" w:styleId="StyleUnderlineChar9ptChar">
    <w:name w:val="Style Underline Char + 9 pt Char"/>
    <w:basedOn w:val="UnderlineCharChar"/>
    <w:rsid w:val="00F30D3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30D3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30D33"/>
    <w:rPr>
      <w:sz w:val="16"/>
    </w:rPr>
  </w:style>
  <w:style w:type="paragraph" w:customStyle="1" w:styleId="Reduce8pt">
    <w:name w:val="Reduce 8pt"/>
    <w:basedOn w:val="Normal"/>
    <w:link w:val="Reduce8ptCharChar"/>
    <w:qFormat/>
    <w:rsid w:val="00F30D33"/>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F30D33"/>
    <w:rPr>
      <w:rFonts w:ascii="Arial" w:hAnsi="Arial" w:cs="Arial"/>
    </w:rPr>
  </w:style>
  <w:style w:type="character" w:customStyle="1" w:styleId="boldciteChar4">
    <w:name w:val="bold cite Char4"/>
    <w:link w:val="boldcite"/>
    <w:locked/>
    <w:rsid w:val="00F30D33"/>
    <w:rPr>
      <w:rFonts w:eastAsia="Times New Roman" w:cs="Times New Roman"/>
      <w:b/>
      <w:color w:val="000000"/>
      <w:sz w:val="20"/>
      <w:u w:val="thick" w:color="000000"/>
    </w:rPr>
  </w:style>
  <w:style w:type="paragraph" w:customStyle="1" w:styleId="boldcite">
    <w:name w:val="bold cite"/>
    <w:basedOn w:val="Normal"/>
    <w:link w:val="boldciteChar4"/>
    <w:qFormat/>
    <w:rsid w:val="00F30D33"/>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30D3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F30D33"/>
    <w:rPr>
      <w:rFonts w:eastAsia="Calibri"/>
      <w:b/>
    </w:rPr>
  </w:style>
  <w:style w:type="character" w:customStyle="1" w:styleId="HeadingsBaseChar">
    <w:name w:val="Headings Base Char"/>
    <w:basedOn w:val="DefaultParagraphFont"/>
    <w:link w:val="HeadingsBase"/>
    <w:locked/>
    <w:rsid w:val="00F30D33"/>
    <w:rPr>
      <w:rFonts w:ascii="Times New Roman" w:hAnsi="Times New Roman" w:cs="Times New Roman"/>
      <w:b/>
      <w:sz w:val="32"/>
    </w:rPr>
  </w:style>
  <w:style w:type="paragraph" w:customStyle="1" w:styleId="HeadingsBase">
    <w:name w:val="Headings Base"/>
    <w:basedOn w:val="Normal"/>
    <w:link w:val="HeadingsBaseChar"/>
    <w:qFormat/>
    <w:rsid w:val="00F30D33"/>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30D33"/>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F30D33"/>
    <w:pPr>
      <w:spacing w:line="480" w:lineRule="auto"/>
      <w:ind w:firstLine="720"/>
    </w:pPr>
    <w:rPr>
      <w:rFonts w:eastAsia="Calibri"/>
    </w:rPr>
  </w:style>
  <w:style w:type="paragraph" w:customStyle="1" w:styleId="SchoolBlockQuote">
    <w:name w:val="School Block Quote"/>
    <w:basedOn w:val="SchoolPaper"/>
    <w:qFormat/>
    <w:rsid w:val="00F30D33"/>
  </w:style>
  <w:style w:type="paragraph" w:customStyle="1" w:styleId="SchoolWorksCited">
    <w:name w:val="School Works Cited"/>
    <w:basedOn w:val="SchoolPaper"/>
    <w:qFormat/>
    <w:rsid w:val="00F30D33"/>
  </w:style>
  <w:style w:type="paragraph" w:customStyle="1" w:styleId="BlockQuote">
    <w:name w:val="Block Quote"/>
    <w:basedOn w:val="Normal"/>
    <w:qFormat/>
    <w:rsid w:val="00F30D33"/>
    <w:pPr>
      <w:ind w:left="720" w:right="720"/>
    </w:pPr>
    <w:rPr>
      <w:rFonts w:eastAsia="Calibri"/>
    </w:rPr>
  </w:style>
  <w:style w:type="paragraph" w:customStyle="1" w:styleId="PaperBody">
    <w:name w:val="Paper Body"/>
    <w:basedOn w:val="Normal"/>
    <w:qFormat/>
    <w:rsid w:val="00F30D33"/>
    <w:pPr>
      <w:spacing w:line="480" w:lineRule="auto"/>
      <w:ind w:firstLine="720"/>
    </w:pPr>
    <w:rPr>
      <w:rFonts w:eastAsia="Calibri"/>
    </w:rPr>
  </w:style>
  <w:style w:type="paragraph" w:customStyle="1" w:styleId="PaperCitation">
    <w:name w:val="Paper Citation"/>
    <w:basedOn w:val="Normal"/>
    <w:qFormat/>
    <w:rsid w:val="00F30D33"/>
    <w:pPr>
      <w:spacing w:line="480" w:lineRule="auto"/>
      <w:ind w:left="720" w:hanging="720"/>
    </w:pPr>
    <w:rPr>
      <w:rFonts w:eastAsia="Calibri"/>
    </w:rPr>
  </w:style>
  <w:style w:type="character" w:customStyle="1" w:styleId="hatChar">
    <w:name w:val="hat Char"/>
    <w:basedOn w:val="DefaultParagraphFont"/>
    <w:link w:val="hat"/>
    <w:locked/>
    <w:rsid w:val="00F30D33"/>
    <w:rPr>
      <w:rFonts w:ascii="Calibri" w:eastAsia="Times New Roman" w:hAnsi="Calibri"/>
      <w:b/>
      <w:bCs/>
      <w:sz w:val="32"/>
      <w:u w:val="single"/>
      <w:lang w:bidi="en-US"/>
    </w:rPr>
  </w:style>
  <w:style w:type="paragraph" w:customStyle="1" w:styleId="WW-Default">
    <w:name w:val="WW-Default"/>
    <w:qFormat/>
    <w:rsid w:val="00F30D33"/>
    <w:pPr>
      <w:suppressAutoHyphens/>
      <w:spacing w:after="0" w:line="240" w:lineRule="auto"/>
    </w:pPr>
    <w:rPr>
      <w:rFonts w:ascii="Georgia" w:eastAsia="Calibri" w:hAnsi="Georgia" w:cs="Calibri"/>
      <w:lang w:eastAsia="ar-SA"/>
    </w:rPr>
  </w:style>
  <w:style w:type="paragraph" w:customStyle="1" w:styleId="B-TagCite">
    <w:name w:val="B-TagCite"/>
    <w:qFormat/>
    <w:rsid w:val="00F30D33"/>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F30D33"/>
    <w:rPr>
      <w:rFonts w:ascii="Times New Roman" w:hAnsi="Times New Roman" w:cs="Times New Roman"/>
      <w:b/>
      <w:sz w:val="20"/>
    </w:rPr>
  </w:style>
  <w:style w:type="paragraph" w:customStyle="1" w:styleId="MicroText">
    <w:name w:val="MicroText"/>
    <w:basedOn w:val="Normal"/>
    <w:next w:val="Normal"/>
    <w:link w:val="MicroTextChar"/>
    <w:qFormat/>
    <w:rsid w:val="00F30D33"/>
    <w:rPr>
      <w:rFonts w:ascii="Arial Narrow" w:hAnsi="Arial Narrow"/>
      <w:sz w:val="12"/>
    </w:rPr>
  </w:style>
  <w:style w:type="paragraph" w:customStyle="1" w:styleId="indent">
    <w:name w:val="indent"/>
    <w:basedOn w:val="Normal"/>
    <w:qFormat/>
    <w:rsid w:val="00F30D33"/>
    <w:pPr>
      <w:spacing w:before="100" w:beforeAutospacing="1" w:after="100" w:afterAutospacing="1"/>
    </w:pPr>
    <w:rPr>
      <w:rFonts w:eastAsia="Times New Roman"/>
    </w:rPr>
  </w:style>
  <w:style w:type="paragraph" w:customStyle="1" w:styleId="PageHeaderLine1">
    <w:name w:val="PageHeaderLine1"/>
    <w:basedOn w:val="Normal"/>
    <w:qFormat/>
    <w:rsid w:val="00F30D33"/>
    <w:pPr>
      <w:tabs>
        <w:tab w:val="right" w:pos="10800"/>
      </w:tabs>
    </w:pPr>
    <w:rPr>
      <w:rFonts w:eastAsia="Calibri"/>
      <w:b/>
    </w:rPr>
  </w:style>
  <w:style w:type="paragraph" w:customStyle="1" w:styleId="PageHeaderLine2">
    <w:name w:val="PageHeaderLine2"/>
    <w:basedOn w:val="Normal"/>
    <w:next w:val="Normal"/>
    <w:link w:val="PageHeaderLine2Char"/>
    <w:qFormat/>
    <w:rsid w:val="00F30D33"/>
    <w:pPr>
      <w:tabs>
        <w:tab w:val="right" w:pos="10800"/>
      </w:tabs>
      <w:spacing w:line="480" w:lineRule="auto"/>
    </w:pPr>
    <w:rPr>
      <w:rFonts w:eastAsia="Calibri"/>
      <w:b/>
    </w:rPr>
  </w:style>
  <w:style w:type="character" w:customStyle="1" w:styleId="styleboldunderline">
    <w:name w:val="styleboldunderline"/>
    <w:basedOn w:val="DefaultParagraphFont"/>
    <w:rsid w:val="00F30D33"/>
  </w:style>
  <w:style w:type="character" w:customStyle="1" w:styleId="box">
    <w:name w:val="box"/>
    <w:basedOn w:val="DefaultParagraphFont"/>
    <w:rsid w:val="00F30D3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30D33"/>
    <w:rPr>
      <w:rFonts w:ascii="Arial Narrow" w:hAnsi="Arial Narrow" w:cs="Arial Narrow" w:hint="default"/>
      <w:sz w:val="18"/>
      <w:szCs w:val="18"/>
    </w:rPr>
  </w:style>
  <w:style w:type="character" w:customStyle="1" w:styleId="FontStyle14">
    <w:name w:val="Font Style14"/>
    <w:basedOn w:val="DefaultParagraphFont"/>
    <w:uiPriority w:val="99"/>
    <w:rsid w:val="00F30D3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30D33"/>
    <w:rPr>
      <w:rFonts w:ascii="Arial Narrow" w:hAnsi="Arial Narrow" w:cs="Arial Narrow" w:hint="default"/>
      <w:b/>
      <w:bCs/>
      <w:sz w:val="10"/>
      <w:szCs w:val="10"/>
    </w:rPr>
  </w:style>
  <w:style w:type="character" w:customStyle="1" w:styleId="CardTagandCiteChar">
    <w:name w:val="Card Tag and Cite Char"/>
    <w:basedOn w:val="DefaultParagraphFont"/>
    <w:rsid w:val="00F30D3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F30D33"/>
    <w:rPr>
      <w:rFonts w:ascii="Arial Narrow" w:hAnsi="Arial Narrow"/>
      <w:b/>
      <w:color w:val="000000"/>
      <w:sz w:val="22"/>
      <w:szCs w:val="22"/>
      <w:u w:val="single"/>
    </w:rPr>
  </w:style>
  <w:style w:type="character" w:customStyle="1" w:styleId="SmallText0">
    <w:name w:val="SmallText"/>
    <w:rsid w:val="00F30D33"/>
    <w:rPr>
      <w:color w:val="000000"/>
    </w:rPr>
  </w:style>
  <w:style w:type="character" w:customStyle="1" w:styleId="CitesChar1">
    <w:name w:val="Cites Char1"/>
    <w:basedOn w:val="DefaultParagraphFont"/>
    <w:rsid w:val="00F30D33"/>
    <w:rPr>
      <w:b/>
      <w:bCs w:val="0"/>
      <w:szCs w:val="24"/>
      <w:u w:val="single"/>
      <w:lang w:val="en-US" w:eastAsia="en-US" w:bidi="ar-SA"/>
    </w:rPr>
  </w:style>
  <w:style w:type="character" w:customStyle="1" w:styleId="CardUnderlinedChar">
    <w:name w:val="Card Underlined Char"/>
    <w:basedOn w:val="DefaultParagraphFont"/>
    <w:rsid w:val="00F30D33"/>
    <w:rPr>
      <w:rFonts w:ascii="Arial Narrow" w:hAnsi="Arial Narrow" w:hint="default"/>
      <w:sz w:val="22"/>
      <w:szCs w:val="24"/>
      <w:u w:val="single"/>
      <w:lang w:val="en-US" w:eastAsia="en-US" w:bidi="ar-SA"/>
    </w:rPr>
  </w:style>
  <w:style w:type="character" w:customStyle="1" w:styleId="underline3">
    <w:name w:val="underline3"/>
    <w:basedOn w:val="underline2"/>
    <w:rsid w:val="00F30D33"/>
    <w:rPr>
      <w:rFonts w:ascii="Arial" w:hAnsi="Arial"/>
      <w:sz w:val="18"/>
      <w:u w:val="single"/>
      <w:bdr w:val="none" w:sz="0" w:space="0" w:color="auto" w:frame="1"/>
      <w:shd w:val="clear" w:color="auto" w:fill="FFFF00"/>
    </w:rPr>
  </w:style>
  <w:style w:type="character" w:customStyle="1" w:styleId="menu">
    <w:name w:val="menu"/>
    <w:basedOn w:val="DefaultParagraphFont"/>
    <w:rsid w:val="00F30D33"/>
  </w:style>
  <w:style w:type="character" w:customStyle="1" w:styleId="itxtrst">
    <w:name w:val="itxtrst"/>
    <w:rsid w:val="00F30D33"/>
  </w:style>
  <w:style w:type="character" w:customStyle="1" w:styleId="A-Underlining">
    <w:name w:val="A-Underlining"/>
    <w:basedOn w:val="DefaultParagraphFont"/>
    <w:rsid w:val="00F30D33"/>
    <w:rPr>
      <w:rFonts w:ascii="Garamond" w:hAnsi="Garamond" w:hint="default"/>
      <w:color w:val="auto"/>
      <w:sz w:val="24"/>
      <w:u w:val="single"/>
    </w:rPr>
  </w:style>
  <w:style w:type="character" w:customStyle="1" w:styleId="StyleUnderlineBold0">
    <w:name w:val="Style Underline + Bold"/>
    <w:rsid w:val="00F30D33"/>
    <w:rPr>
      <w:b/>
      <w:bCs/>
      <w:u w:val="single"/>
    </w:rPr>
  </w:style>
  <w:style w:type="character" w:customStyle="1" w:styleId="Underline-Highlighted">
    <w:name w:val="Underline-Highlighted"/>
    <w:uiPriority w:val="1"/>
    <w:qFormat/>
    <w:rsid w:val="00F30D3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30D33"/>
  </w:style>
  <w:style w:type="character" w:customStyle="1" w:styleId="newsmain">
    <w:name w:val="news_main"/>
    <w:basedOn w:val="DefaultParagraphFont"/>
    <w:rsid w:val="00F30D33"/>
  </w:style>
  <w:style w:type="character" w:customStyle="1" w:styleId="AuthorDate0">
    <w:name w:val="Author Date"/>
    <w:rsid w:val="00F30D33"/>
    <w:rPr>
      <w:b/>
      <w:bCs w:val="0"/>
      <w:sz w:val="24"/>
      <w:u w:val="thick"/>
    </w:rPr>
  </w:style>
  <w:style w:type="character" w:customStyle="1" w:styleId="red">
    <w:name w:val="red"/>
    <w:basedOn w:val="DefaultParagraphFont"/>
    <w:rsid w:val="00F30D33"/>
  </w:style>
  <w:style w:type="character" w:customStyle="1" w:styleId="at">
    <w:name w:val="at"/>
    <w:rsid w:val="00F30D33"/>
  </w:style>
  <w:style w:type="character" w:customStyle="1" w:styleId="org">
    <w:name w:val="org"/>
    <w:rsid w:val="00F30D33"/>
  </w:style>
  <w:style w:type="character" w:customStyle="1" w:styleId="pnumber">
    <w:name w:val="pnumber"/>
    <w:rsid w:val="00F30D33"/>
  </w:style>
  <w:style w:type="character" w:customStyle="1" w:styleId="ital">
    <w:name w:val="ital"/>
    <w:rsid w:val="00F30D33"/>
  </w:style>
  <w:style w:type="character" w:customStyle="1" w:styleId="orgdiv">
    <w:name w:val="orgdiv"/>
    <w:rsid w:val="00F30D33"/>
  </w:style>
  <w:style w:type="character" w:customStyle="1" w:styleId="orgname">
    <w:name w:val="orgname"/>
    <w:rsid w:val="00F30D33"/>
  </w:style>
  <w:style w:type="character" w:customStyle="1" w:styleId="city">
    <w:name w:val="city"/>
    <w:rsid w:val="00F30D33"/>
  </w:style>
  <w:style w:type="character" w:customStyle="1" w:styleId="state">
    <w:name w:val="state"/>
    <w:rsid w:val="00F30D33"/>
  </w:style>
  <w:style w:type="character" w:customStyle="1" w:styleId="country">
    <w:name w:val="country"/>
    <w:rsid w:val="00F30D33"/>
  </w:style>
  <w:style w:type="character" w:customStyle="1" w:styleId="articletitle">
    <w:name w:val="articletitle"/>
    <w:rsid w:val="00F30D33"/>
    <w:rPr>
      <w:rFonts w:ascii="Times New Roman" w:hAnsi="Times New Roman" w:cs="Times New Roman" w:hint="default"/>
    </w:rPr>
  </w:style>
  <w:style w:type="character" w:customStyle="1" w:styleId="6pointChar">
    <w:name w:val="6 point Char"/>
    <w:rsid w:val="00F30D33"/>
    <w:rPr>
      <w:rFonts w:ascii="Times New Roman" w:hAnsi="Times New Roman" w:cs="Times New Roman" w:hint="default"/>
      <w:sz w:val="12"/>
      <w:lang w:val="en-US" w:eastAsia="en-US"/>
    </w:rPr>
  </w:style>
  <w:style w:type="character" w:customStyle="1" w:styleId="StyleThickunderline">
    <w:name w:val="Style Thick underline"/>
    <w:qFormat/>
    <w:rsid w:val="00F30D33"/>
    <w:rPr>
      <w:u w:val="thick"/>
    </w:rPr>
  </w:style>
  <w:style w:type="character" w:customStyle="1" w:styleId="Box0">
    <w:name w:val="Box!"/>
    <w:rsid w:val="00F30D33"/>
    <w:rPr>
      <w:rFonts w:ascii="Garamond" w:hAnsi="Garamond" w:hint="default"/>
      <w:sz w:val="24"/>
      <w:u w:val="single"/>
      <w:bdr w:val="single" w:sz="4" w:space="0" w:color="auto" w:frame="1"/>
    </w:rPr>
  </w:style>
  <w:style w:type="character" w:customStyle="1" w:styleId="citechar1">
    <w:name w:val="citechar"/>
    <w:basedOn w:val="DefaultParagraphFont"/>
    <w:rsid w:val="00F30D33"/>
  </w:style>
  <w:style w:type="character" w:customStyle="1" w:styleId="underlinechar2">
    <w:name w:val="underlinechar"/>
    <w:basedOn w:val="DefaultParagraphFont"/>
    <w:rsid w:val="00F30D33"/>
  </w:style>
  <w:style w:type="character" w:customStyle="1" w:styleId="CardUnderlineChar">
    <w:name w:val="Card Underline Char"/>
    <w:rsid w:val="00F30D33"/>
    <w:rPr>
      <w:szCs w:val="24"/>
      <w:u w:val="single"/>
      <w:lang w:val="en-US" w:eastAsia="en-US" w:bidi="ar-SA"/>
    </w:rPr>
  </w:style>
  <w:style w:type="character" w:customStyle="1" w:styleId="tagciteChar">
    <w:name w:val="tag/cite Char"/>
    <w:basedOn w:val="DefaultParagraphFont"/>
    <w:rsid w:val="00F30D33"/>
    <w:rPr>
      <w:b/>
      <w:bCs w:val="0"/>
      <w:sz w:val="24"/>
      <w:lang w:val="en-US" w:eastAsia="en-US" w:bidi="ar-SA"/>
    </w:rPr>
  </w:style>
  <w:style w:type="character" w:customStyle="1" w:styleId="8pointChar">
    <w:name w:val="8 point Char"/>
    <w:basedOn w:val="DefaultParagraphFont"/>
    <w:rsid w:val="00F30D33"/>
    <w:rPr>
      <w:sz w:val="16"/>
      <w:lang w:val="en-US" w:eastAsia="en-US" w:bidi="ar-SA"/>
    </w:rPr>
  </w:style>
  <w:style w:type="character" w:customStyle="1" w:styleId="BoldText12pt">
    <w:name w:val="Bold Text 12 pt"/>
    <w:rsid w:val="00F30D3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30D33"/>
  </w:style>
  <w:style w:type="table" w:styleId="TableGrid">
    <w:name w:val="Table Grid"/>
    <w:basedOn w:val="TableNormal"/>
    <w:uiPriority w:val="59"/>
    <w:rsid w:val="00F30D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30D33"/>
    <w:rPr>
      <w:b/>
      <w:bCs w:val="0"/>
      <w:sz w:val="24"/>
      <w:lang w:val="en-US" w:eastAsia="en-US" w:bidi="ar-SA"/>
    </w:rPr>
  </w:style>
  <w:style w:type="character" w:customStyle="1" w:styleId="Mention11">
    <w:name w:val="Mention11"/>
    <w:basedOn w:val="DefaultParagraphFont"/>
    <w:uiPriority w:val="99"/>
    <w:semiHidden/>
    <w:unhideWhenUsed/>
    <w:rsid w:val="00F30D33"/>
    <w:rPr>
      <w:color w:val="2B579A"/>
      <w:shd w:val="clear" w:color="auto" w:fill="E6E6E6"/>
    </w:rPr>
  </w:style>
  <w:style w:type="character" w:customStyle="1" w:styleId="Emph">
    <w:name w:val="Emph"/>
    <w:basedOn w:val="DefaultParagraphFont"/>
    <w:uiPriority w:val="1"/>
    <w:qFormat/>
    <w:rsid w:val="00F30D3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30D33"/>
  </w:style>
  <w:style w:type="character" w:customStyle="1" w:styleId="Mention2">
    <w:name w:val="Mention2"/>
    <w:basedOn w:val="DefaultParagraphFont"/>
    <w:uiPriority w:val="99"/>
    <w:semiHidden/>
    <w:unhideWhenUsed/>
    <w:rsid w:val="00F30D33"/>
    <w:rPr>
      <w:color w:val="2B579A"/>
      <w:shd w:val="clear" w:color="auto" w:fill="E6E6E6"/>
    </w:rPr>
  </w:style>
  <w:style w:type="paragraph" w:customStyle="1" w:styleId="FlashTag">
    <w:name w:val="FlashTag"/>
    <w:basedOn w:val="Normal"/>
    <w:link w:val="FlashTagChar"/>
    <w:autoRedefine/>
    <w:uiPriority w:val="4"/>
    <w:qFormat/>
    <w:rsid w:val="00F30D33"/>
    <w:rPr>
      <w:rFonts w:asciiTheme="majorHAnsi" w:hAnsiTheme="majorHAnsi"/>
      <w:b/>
      <w:sz w:val="28"/>
    </w:rPr>
  </w:style>
  <w:style w:type="character" w:customStyle="1" w:styleId="FlashTagChar">
    <w:name w:val="FlashTag Char"/>
    <w:basedOn w:val="DefaultParagraphFont"/>
    <w:link w:val="FlashTag"/>
    <w:uiPriority w:val="4"/>
    <w:rsid w:val="00F30D33"/>
    <w:rPr>
      <w:rFonts w:asciiTheme="majorHAnsi" w:hAnsiTheme="majorHAnsi"/>
      <w:b/>
      <w:sz w:val="28"/>
    </w:rPr>
  </w:style>
  <w:style w:type="paragraph" w:customStyle="1" w:styleId="Warrant">
    <w:name w:val="Warrant"/>
    <w:autoRedefine/>
    <w:uiPriority w:val="4"/>
    <w:qFormat/>
    <w:rsid w:val="00F30D33"/>
    <w:pPr>
      <w:ind w:left="720"/>
    </w:pPr>
    <w:rPr>
      <w:rFonts w:ascii="Calibri" w:hAnsi="Calibri" w:cs="Arial"/>
    </w:rPr>
  </w:style>
  <w:style w:type="character" w:customStyle="1" w:styleId="m3965771245576658108gmail-styleunderline">
    <w:name w:val="m_3965771245576658108gmail-styleunderline"/>
    <w:basedOn w:val="DefaultParagraphFont"/>
    <w:rsid w:val="00F30D33"/>
  </w:style>
  <w:style w:type="character" w:customStyle="1" w:styleId="m-8793234324905335251gmail-style13ptbold">
    <w:name w:val="m_-8793234324905335251gmail-style13ptbold"/>
    <w:basedOn w:val="DefaultParagraphFont"/>
    <w:rsid w:val="00F30D33"/>
  </w:style>
  <w:style w:type="character" w:customStyle="1" w:styleId="EndnoteTextChar">
    <w:name w:val="Endnote Text Char"/>
    <w:basedOn w:val="DefaultParagraphFont"/>
    <w:link w:val="EndnoteText"/>
    <w:locked/>
    <w:rsid w:val="00F30D33"/>
    <w:rPr>
      <w:rFonts w:ascii="Georgia" w:eastAsia="Times New Roman" w:hAnsi="Georgia"/>
      <w:szCs w:val="20"/>
    </w:rPr>
  </w:style>
  <w:style w:type="paragraph" w:styleId="EndnoteText">
    <w:name w:val="endnote text"/>
    <w:basedOn w:val="Normal"/>
    <w:link w:val="EndnoteTextChar"/>
    <w:unhideWhenUsed/>
    <w:rsid w:val="00F30D33"/>
    <w:rPr>
      <w:rFonts w:ascii="Georgia" w:eastAsia="Times New Roman" w:hAnsi="Georgia"/>
      <w:szCs w:val="20"/>
    </w:rPr>
  </w:style>
  <w:style w:type="character" w:customStyle="1" w:styleId="EndnoteTextChar1">
    <w:name w:val="Endnote Text Char1"/>
    <w:basedOn w:val="DefaultParagraphFont"/>
    <w:semiHidden/>
    <w:rsid w:val="00F30D33"/>
    <w:rPr>
      <w:rFonts w:ascii="Calibri" w:hAnsi="Calibri"/>
      <w:sz w:val="20"/>
      <w:szCs w:val="20"/>
    </w:rPr>
  </w:style>
  <w:style w:type="character" w:customStyle="1" w:styleId="DateChar1">
    <w:name w:val="Date Char1"/>
    <w:basedOn w:val="DefaultParagraphFont"/>
    <w:uiPriority w:val="99"/>
    <w:rsid w:val="00F30D33"/>
    <w:rPr>
      <w:rFonts w:ascii="Calibri" w:hAnsi="Calibri"/>
      <w:sz w:val="22"/>
    </w:rPr>
  </w:style>
  <w:style w:type="character" w:customStyle="1" w:styleId="BodyTextFirstIndentChar">
    <w:name w:val="Body Text First Indent Char"/>
    <w:basedOn w:val="BodyTextChar"/>
    <w:link w:val="BodyTextFirstIndent"/>
    <w:locked/>
    <w:rsid w:val="00F30D3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F30D33"/>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F30D33"/>
    <w:rPr>
      <w:rFonts w:ascii="Calibri" w:hAnsi="Calibri"/>
    </w:rPr>
  </w:style>
  <w:style w:type="character" w:customStyle="1" w:styleId="BodyTextIndent2Char1">
    <w:name w:val="Body Text Indent 2 Char1"/>
    <w:basedOn w:val="DefaultParagraphFont"/>
    <w:semiHidden/>
    <w:rsid w:val="00F30D33"/>
    <w:rPr>
      <w:rFonts w:ascii="Calibri" w:hAnsi="Calibri" w:cs="Calibri"/>
    </w:rPr>
  </w:style>
  <w:style w:type="character" w:customStyle="1" w:styleId="PlainTextChar1">
    <w:name w:val="Plain Text Char1"/>
    <w:basedOn w:val="DefaultParagraphFont"/>
    <w:semiHidden/>
    <w:rsid w:val="00F30D33"/>
    <w:rPr>
      <w:rFonts w:ascii="Consolas" w:hAnsi="Consolas" w:cs="Calibri"/>
      <w:sz w:val="21"/>
      <w:szCs w:val="21"/>
    </w:rPr>
  </w:style>
  <w:style w:type="paragraph" w:customStyle="1" w:styleId="msolistparagraphcxspfirst">
    <w:name w:val="msolistparagraphcxspfirst"/>
    <w:basedOn w:val="Normal"/>
    <w:uiPriority w:val="99"/>
    <w:qFormat/>
    <w:rsid w:val="00F30D3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30D3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30D33"/>
    <w:rPr>
      <w:rFonts w:ascii="Calibri" w:hAnsi="Calibri" w:cs="Calibri"/>
      <w:i/>
      <w:iCs/>
      <w:color w:val="000000" w:themeColor="text1"/>
    </w:rPr>
  </w:style>
  <w:style w:type="paragraph" w:customStyle="1" w:styleId="Heading2-NotBold">
    <w:name w:val="Heading 2 - Not Bold"/>
    <w:basedOn w:val="Heading2"/>
    <w:autoRedefine/>
    <w:uiPriority w:val="99"/>
    <w:qFormat/>
    <w:rsid w:val="00F30D33"/>
    <w:pPr>
      <w:keepNext w:val="0"/>
      <w:keepLines w:val="0"/>
      <w:pageBreakBefore w:val="0"/>
      <w:jc w:val="left"/>
    </w:pPr>
    <w:rPr>
      <w:rFonts w:eastAsia="Calibri" w:cs="Times New Roman"/>
      <w:b w:val="0"/>
      <w:bCs/>
      <w:sz w:val="22"/>
      <w:u w:val="none"/>
    </w:rPr>
  </w:style>
  <w:style w:type="character" w:customStyle="1" w:styleId="PageHeaderLine2Char">
    <w:name w:val="PageHeaderLine2 Char"/>
    <w:link w:val="PageHeaderLine2"/>
    <w:locked/>
    <w:rsid w:val="00F30D33"/>
    <w:rPr>
      <w:rFonts w:ascii="Calibri" w:eastAsia="Calibri" w:hAnsi="Calibri"/>
      <w:b/>
    </w:rPr>
  </w:style>
  <w:style w:type="paragraph" w:customStyle="1" w:styleId="Heading2-Bold">
    <w:name w:val="Heading 2 - Bold"/>
    <w:basedOn w:val="Normal"/>
    <w:autoRedefine/>
    <w:uiPriority w:val="99"/>
    <w:qFormat/>
    <w:rsid w:val="00F30D33"/>
    <w:rPr>
      <w:rFonts w:eastAsia="Calibri"/>
      <w:b/>
    </w:rPr>
  </w:style>
  <w:style w:type="paragraph" w:customStyle="1" w:styleId="tag">
    <w:name w:val="%tag"/>
    <w:basedOn w:val="Normal"/>
    <w:next w:val="Normal"/>
    <w:uiPriority w:val="99"/>
    <w:qFormat/>
    <w:rsid w:val="00F30D33"/>
    <w:rPr>
      <w:rFonts w:eastAsia="Calibri"/>
      <w:bCs/>
      <w:sz w:val="18"/>
    </w:rPr>
  </w:style>
  <w:style w:type="character" w:customStyle="1" w:styleId="Style2Char">
    <w:name w:val="Style 2 Char"/>
    <w:link w:val="Style20"/>
    <w:uiPriority w:val="99"/>
    <w:locked/>
    <w:rsid w:val="00F30D3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30D33"/>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F30D3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30D33"/>
    <w:rPr>
      <w:rFonts w:ascii="Garamond" w:eastAsia="Times New Roman" w:hAnsi="Garamond"/>
      <w:szCs w:val="20"/>
      <w:u w:val="single"/>
      <w:lang w:val="x-none" w:eastAsia="x-none"/>
    </w:rPr>
  </w:style>
  <w:style w:type="character" w:customStyle="1" w:styleId="textsmallChar0">
    <w:name w:val="textsmall Char"/>
    <w:link w:val="textsmall0"/>
    <w:locked/>
    <w:rsid w:val="00F30D33"/>
    <w:rPr>
      <w:rFonts w:ascii="Georgia" w:eastAsia="Times New Roman" w:hAnsi="Georgia"/>
      <w:sz w:val="18"/>
      <w:szCs w:val="20"/>
      <w:lang w:val="x-none" w:eastAsia="x-none"/>
    </w:rPr>
  </w:style>
  <w:style w:type="paragraph" w:customStyle="1" w:styleId="textsmall0">
    <w:name w:val="textsmall"/>
    <w:basedOn w:val="Normal"/>
    <w:link w:val="textsmallChar0"/>
    <w:qFormat/>
    <w:rsid w:val="00F30D33"/>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30D3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30D3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30D33"/>
    <w:rPr>
      <w:rFonts w:ascii="Arial" w:eastAsia="Times New Roman" w:hAnsi="Arial" w:cs="Arial"/>
      <w:sz w:val="12"/>
    </w:rPr>
  </w:style>
  <w:style w:type="paragraph" w:customStyle="1" w:styleId="Micro">
    <w:name w:val="Micro"/>
    <w:basedOn w:val="Normal"/>
    <w:next w:val="Normal"/>
    <w:link w:val="MicroChar"/>
    <w:qFormat/>
    <w:rsid w:val="00F30D33"/>
    <w:rPr>
      <w:rFonts w:ascii="Arial" w:eastAsia="Times New Roman" w:hAnsi="Arial" w:cs="Arial"/>
      <w:sz w:val="12"/>
    </w:rPr>
  </w:style>
  <w:style w:type="character" w:customStyle="1" w:styleId="CardNotUnderlinedChar1">
    <w:name w:val="Card Not Underlined Char1"/>
    <w:link w:val="CardNotUnderlined"/>
    <w:locked/>
    <w:rsid w:val="00F30D33"/>
    <w:rPr>
      <w:rFonts w:ascii="Cambria" w:eastAsia="Times New Roman" w:hAnsi="Cambria" w:cs="Times New Roman"/>
      <w:sz w:val="18"/>
      <w:szCs w:val="20"/>
    </w:rPr>
  </w:style>
  <w:style w:type="paragraph" w:customStyle="1" w:styleId="h-lead">
    <w:name w:val="h-lead"/>
    <w:basedOn w:val="Normal"/>
    <w:uiPriority w:val="99"/>
    <w:qFormat/>
    <w:rsid w:val="00F30D33"/>
    <w:pPr>
      <w:spacing w:before="100" w:beforeAutospacing="1" w:after="100" w:afterAutospacing="1"/>
    </w:pPr>
    <w:rPr>
      <w:rFonts w:eastAsia="Times New Roman"/>
      <w:sz w:val="24"/>
    </w:rPr>
  </w:style>
  <w:style w:type="paragraph" w:customStyle="1" w:styleId="intro">
    <w:name w:val="intro"/>
    <w:basedOn w:val="Normal"/>
    <w:uiPriority w:val="99"/>
    <w:qFormat/>
    <w:rsid w:val="00F30D3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30D3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30D3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30D33"/>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F30D33"/>
    <w:rPr>
      <w:rFonts w:eastAsia="Calibri"/>
    </w:rPr>
  </w:style>
  <w:style w:type="paragraph" w:customStyle="1" w:styleId="F3-TagAuthor">
    <w:name w:val="F3 - Tag/Author"/>
    <w:basedOn w:val="Normal"/>
    <w:uiPriority w:val="99"/>
    <w:qFormat/>
    <w:rsid w:val="00F30D33"/>
    <w:rPr>
      <w:rFonts w:eastAsia="Times New Roman"/>
      <w:b/>
    </w:rPr>
  </w:style>
  <w:style w:type="paragraph" w:customStyle="1" w:styleId="F5-UnderlineNormal">
    <w:name w:val="F5 - Underline Normal"/>
    <w:basedOn w:val="Normal"/>
    <w:uiPriority w:val="99"/>
    <w:qFormat/>
    <w:rsid w:val="00F30D33"/>
    <w:rPr>
      <w:rFonts w:eastAsia="Calibri"/>
      <w:u w:val="single"/>
    </w:rPr>
  </w:style>
  <w:style w:type="paragraph" w:customStyle="1" w:styleId="Brief-PrimarySource">
    <w:name w:val="Brief - Primary Source"/>
    <w:basedOn w:val="Normal"/>
    <w:uiPriority w:val="99"/>
    <w:qFormat/>
    <w:rsid w:val="00F30D33"/>
    <w:rPr>
      <w:rFonts w:eastAsia="Times New Roman"/>
      <w:b/>
      <w:sz w:val="24"/>
      <w:u w:val="single"/>
    </w:rPr>
  </w:style>
  <w:style w:type="paragraph" w:customStyle="1" w:styleId="Brief-Underline">
    <w:name w:val="Brief - Underline"/>
    <w:basedOn w:val="Normal"/>
    <w:uiPriority w:val="99"/>
    <w:qFormat/>
    <w:rsid w:val="00F30D33"/>
    <w:rPr>
      <w:rFonts w:eastAsia="Times New Roman"/>
      <w:u w:val="single"/>
    </w:rPr>
  </w:style>
  <w:style w:type="paragraph" w:customStyle="1" w:styleId="Brief">
    <w:name w:val="Brief"/>
    <w:basedOn w:val="Brief-PrimarySource"/>
    <w:uiPriority w:val="99"/>
    <w:qFormat/>
    <w:rsid w:val="00F30D33"/>
    <w:rPr>
      <w:b w:val="0"/>
    </w:rPr>
  </w:style>
  <w:style w:type="paragraph" w:customStyle="1" w:styleId="CM2">
    <w:name w:val="CM2"/>
    <w:basedOn w:val="Normal"/>
    <w:next w:val="Normal"/>
    <w:uiPriority w:val="99"/>
    <w:qFormat/>
    <w:rsid w:val="00F30D3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30D3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30D3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30D3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30D3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30D33"/>
    <w:pPr>
      <w:widowControl w:val="0"/>
      <w:spacing w:line="276" w:lineRule="atLeast"/>
    </w:pPr>
    <w:rPr>
      <w:color w:val="auto"/>
    </w:rPr>
  </w:style>
  <w:style w:type="paragraph" w:customStyle="1" w:styleId="CM34">
    <w:name w:val="CM34"/>
    <w:basedOn w:val="Default"/>
    <w:next w:val="Default"/>
    <w:uiPriority w:val="99"/>
    <w:qFormat/>
    <w:rsid w:val="00F30D33"/>
    <w:pPr>
      <w:widowControl w:val="0"/>
    </w:pPr>
    <w:rPr>
      <w:color w:val="auto"/>
    </w:rPr>
  </w:style>
  <w:style w:type="paragraph" w:customStyle="1" w:styleId="CM56">
    <w:name w:val="CM56"/>
    <w:basedOn w:val="Default"/>
    <w:next w:val="Default"/>
    <w:uiPriority w:val="99"/>
    <w:qFormat/>
    <w:rsid w:val="00F30D33"/>
    <w:pPr>
      <w:widowControl w:val="0"/>
    </w:pPr>
    <w:rPr>
      <w:rFonts w:eastAsia="Calibri"/>
      <w:color w:val="auto"/>
    </w:rPr>
  </w:style>
  <w:style w:type="paragraph" w:customStyle="1" w:styleId="CM58">
    <w:name w:val="CM58"/>
    <w:basedOn w:val="Default"/>
    <w:next w:val="Default"/>
    <w:uiPriority w:val="99"/>
    <w:qFormat/>
    <w:rsid w:val="00F30D33"/>
    <w:pPr>
      <w:widowControl w:val="0"/>
    </w:pPr>
    <w:rPr>
      <w:rFonts w:eastAsia="Calibri"/>
      <w:color w:val="auto"/>
    </w:rPr>
  </w:style>
  <w:style w:type="paragraph" w:customStyle="1" w:styleId="CM57">
    <w:name w:val="CM57"/>
    <w:basedOn w:val="Default"/>
    <w:next w:val="Default"/>
    <w:uiPriority w:val="99"/>
    <w:qFormat/>
    <w:rsid w:val="00F30D33"/>
    <w:pPr>
      <w:widowControl w:val="0"/>
    </w:pPr>
    <w:rPr>
      <w:rFonts w:eastAsia="Calibri"/>
      <w:color w:val="auto"/>
    </w:rPr>
  </w:style>
  <w:style w:type="paragraph" w:customStyle="1" w:styleId="CM1">
    <w:name w:val="CM1"/>
    <w:basedOn w:val="Default"/>
    <w:next w:val="Default"/>
    <w:uiPriority w:val="99"/>
    <w:qFormat/>
    <w:rsid w:val="00F30D33"/>
    <w:pPr>
      <w:widowControl w:val="0"/>
    </w:pPr>
    <w:rPr>
      <w:rFonts w:eastAsia="Calibri"/>
      <w:color w:val="auto"/>
    </w:rPr>
  </w:style>
  <w:style w:type="paragraph" w:customStyle="1" w:styleId="CM49">
    <w:name w:val="CM49"/>
    <w:basedOn w:val="Default"/>
    <w:next w:val="Default"/>
    <w:uiPriority w:val="99"/>
    <w:qFormat/>
    <w:rsid w:val="00F30D33"/>
    <w:pPr>
      <w:widowControl w:val="0"/>
    </w:pPr>
    <w:rPr>
      <w:rFonts w:eastAsia="Calibri"/>
      <w:color w:val="auto"/>
    </w:rPr>
  </w:style>
  <w:style w:type="paragraph" w:customStyle="1" w:styleId="CM41">
    <w:name w:val="CM41"/>
    <w:basedOn w:val="Default"/>
    <w:next w:val="Default"/>
    <w:uiPriority w:val="99"/>
    <w:qFormat/>
    <w:rsid w:val="00F30D33"/>
    <w:pPr>
      <w:widowControl w:val="0"/>
    </w:pPr>
    <w:rPr>
      <w:rFonts w:eastAsia="Calibri"/>
      <w:color w:val="auto"/>
    </w:rPr>
  </w:style>
  <w:style w:type="paragraph" w:customStyle="1" w:styleId="3rdOrderPara">
    <w:name w:val="3rd Order Para"/>
    <w:basedOn w:val="Default"/>
    <w:next w:val="Default"/>
    <w:qFormat/>
    <w:rsid w:val="00F30D33"/>
    <w:pPr>
      <w:widowControl w:val="0"/>
    </w:pPr>
    <w:rPr>
      <w:rFonts w:eastAsia="Calibri"/>
      <w:color w:val="auto"/>
    </w:rPr>
  </w:style>
  <w:style w:type="paragraph" w:customStyle="1" w:styleId="2ndOrderPara">
    <w:name w:val="2nd Order Para"/>
    <w:basedOn w:val="Default"/>
    <w:next w:val="Default"/>
    <w:qFormat/>
    <w:rsid w:val="00F30D33"/>
    <w:pPr>
      <w:widowControl w:val="0"/>
    </w:pPr>
    <w:rPr>
      <w:rFonts w:eastAsia="Calibri"/>
      <w:color w:val="auto"/>
    </w:rPr>
  </w:style>
  <w:style w:type="paragraph" w:customStyle="1" w:styleId="Normal-SIGN2">
    <w:name w:val="Normal-SIGN2"/>
    <w:basedOn w:val="Default"/>
    <w:next w:val="Default"/>
    <w:qFormat/>
    <w:rsid w:val="00F30D33"/>
    <w:pPr>
      <w:widowControl w:val="0"/>
    </w:pPr>
    <w:rPr>
      <w:rFonts w:eastAsia="Calibri"/>
      <w:color w:val="auto"/>
    </w:rPr>
  </w:style>
  <w:style w:type="paragraph" w:customStyle="1" w:styleId="Normal-SIGN1">
    <w:name w:val="Normal-SIGN1"/>
    <w:basedOn w:val="Default"/>
    <w:next w:val="Default"/>
    <w:uiPriority w:val="99"/>
    <w:qFormat/>
    <w:rsid w:val="00F30D33"/>
    <w:pPr>
      <w:widowControl w:val="0"/>
    </w:pPr>
    <w:rPr>
      <w:rFonts w:eastAsia="Calibri"/>
      <w:color w:val="auto"/>
    </w:rPr>
  </w:style>
  <w:style w:type="paragraph" w:customStyle="1" w:styleId="CM3">
    <w:name w:val="CM3"/>
    <w:basedOn w:val="Default"/>
    <w:next w:val="Default"/>
    <w:uiPriority w:val="99"/>
    <w:qFormat/>
    <w:rsid w:val="00F30D33"/>
    <w:pPr>
      <w:widowControl w:val="0"/>
      <w:spacing w:line="553" w:lineRule="atLeast"/>
    </w:pPr>
    <w:rPr>
      <w:rFonts w:eastAsia="Calibri"/>
      <w:color w:val="auto"/>
    </w:rPr>
  </w:style>
  <w:style w:type="paragraph" w:customStyle="1" w:styleId="CM33">
    <w:name w:val="CM33"/>
    <w:basedOn w:val="Default"/>
    <w:next w:val="Default"/>
    <w:uiPriority w:val="99"/>
    <w:qFormat/>
    <w:rsid w:val="00F30D33"/>
    <w:pPr>
      <w:widowControl w:val="0"/>
    </w:pPr>
    <w:rPr>
      <w:rFonts w:eastAsia="Calibri"/>
      <w:color w:val="auto"/>
    </w:rPr>
  </w:style>
  <w:style w:type="paragraph" w:customStyle="1" w:styleId="CM37">
    <w:name w:val="CM37"/>
    <w:basedOn w:val="Default"/>
    <w:next w:val="Default"/>
    <w:uiPriority w:val="99"/>
    <w:qFormat/>
    <w:rsid w:val="00F30D33"/>
    <w:pPr>
      <w:widowControl w:val="0"/>
    </w:pPr>
    <w:rPr>
      <w:rFonts w:eastAsia="Calibri"/>
      <w:color w:val="auto"/>
    </w:rPr>
  </w:style>
  <w:style w:type="paragraph" w:customStyle="1" w:styleId="CM7">
    <w:name w:val="CM7"/>
    <w:basedOn w:val="Default"/>
    <w:next w:val="Default"/>
    <w:uiPriority w:val="99"/>
    <w:qFormat/>
    <w:rsid w:val="00F30D33"/>
    <w:pPr>
      <w:widowControl w:val="0"/>
      <w:spacing w:line="553" w:lineRule="atLeast"/>
    </w:pPr>
    <w:rPr>
      <w:rFonts w:eastAsia="Calibri"/>
      <w:color w:val="auto"/>
    </w:rPr>
  </w:style>
  <w:style w:type="paragraph" w:customStyle="1" w:styleId="Brief-SecondarySource">
    <w:name w:val="Brief - Secondary Source"/>
    <w:basedOn w:val="Normal"/>
    <w:qFormat/>
    <w:rsid w:val="00F30D33"/>
    <w:rPr>
      <w:rFonts w:eastAsia="Times New Roman"/>
      <w:sz w:val="14"/>
      <w:szCs w:val="20"/>
    </w:rPr>
  </w:style>
  <w:style w:type="paragraph" w:customStyle="1" w:styleId="Brief-Card">
    <w:name w:val="Brief - Card"/>
    <w:basedOn w:val="Normal"/>
    <w:uiPriority w:val="99"/>
    <w:qFormat/>
    <w:rsid w:val="00F30D33"/>
    <w:rPr>
      <w:rFonts w:eastAsia="Times New Roman"/>
    </w:rPr>
  </w:style>
  <w:style w:type="paragraph" w:customStyle="1" w:styleId="Pa2">
    <w:name w:val="Pa2"/>
    <w:basedOn w:val="Default"/>
    <w:next w:val="Default"/>
    <w:uiPriority w:val="99"/>
    <w:qFormat/>
    <w:rsid w:val="00F30D3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30D3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30D3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30D3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30D33"/>
    <w:pPr>
      <w:widowControl w:val="0"/>
    </w:pPr>
    <w:rPr>
      <w:rFonts w:ascii="Arial Black" w:hAnsi="Arial Black"/>
      <w:color w:val="auto"/>
    </w:rPr>
  </w:style>
  <w:style w:type="paragraph" w:customStyle="1" w:styleId="Cover1">
    <w:name w:val="Cover 1"/>
    <w:basedOn w:val="Normal"/>
    <w:next w:val="Normal"/>
    <w:uiPriority w:val="99"/>
    <w:qFormat/>
    <w:rsid w:val="00F30D33"/>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F30D33"/>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F30D33"/>
    <w:pPr>
      <w:widowControl w:val="0"/>
    </w:pPr>
    <w:rPr>
      <w:color w:val="auto"/>
    </w:rPr>
  </w:style>
  <w:style w:type="paragraph" w:customStyle="1" w:styleId="Pa11">
    <w:name w:val="Pa11"/>
    <w:basedOn w:val="Normal"/>
    <w:next w:val="Normal"/>
    <w:uiPriority w:val="99"/>
    <w:qFormat/>
    <w:rsid w:val="00F30D3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30D3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30D3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F30D33"/>
    <w:pPr>
      <w:widowControl w:val="0"/>
    </w:pPr>
    <w:rPr>
      <w:rFonts w:eastAsia="Calibri"/>
      <w:color w:val="auto"/>
    </w:rPr>
  </w:style>
  <w:style w:type="paragraph" w:customStyle="1" w:styleId="CM5">
    <w:name w:val="CM5"/>
    <w:basedOn w:val="Default"/>
    <w:next w:val="Default"/>
    <w:qFormat/>
    <w:rsid w:val="00F30D33"/>
    <w:pPr>
      <w:widowControl w:val="0"/>
      <w:spacing w:line="553" w:lineRule="atLeast"/>
    </w:pPr>
    <w:rPr>
      <w:rFonts w:eastAsia="Calibri"/>
      <w:color w:val="auto"/>
    </w:rPr>
  </w:style>
  <w:style w:type="paragraph" w:customStyle="1" w:styleId="CM28">
    <w:name w:val="CM28"/>
    <w:basedOn w:val="Default"/>
    <w:next w:val="Default"/>
    <w:uiPriority w:val="99"/>
    <w:qFormat/>
    <w:rsid w:val="00F30D33"/>
    <w:pPr>
      <w:widowControl w:val="0"/>
    </w:pPr>
    <w:rPr>
      <w:rFonts w:eastAsia="Calibri"/>
      <w:color w:val="auto"/>
    </w:rPr>
  </w:style>
  <w:style w:type="paragraph" w:customStyle="1" w:styleId="CM8">
    <w:name w:val="CM8"/>
    <w:basedOn w:val="Default"/>
    <w:next w:val="Default"/>
    <w:uiPriority w:val="99"/>
    <w:qFormat/>
    <w:rsid w:val="00F30D33"/>
    <w:pPr>
      <w:widowControl w:val="0"/>
    </w:pPr>
    <w:rPr>
      <w:rFonts w:eastAsia="Calibri"/>
      <w:color w:val="auto"/>
    </w:rPr>
  </w:style>
  <w:style w:type="paragraph" w:customStyle="1" w:styleId="CM6">
    <w:name w:val="CM6"/>
    <w:basedOn w:val="Default"/>
    <w:next w:val="Default"/>
    <w:uiPriority w:val="99"/>
    <w:qFormat/>
    <w:rsid w:val="00F30D33"/>
    <w:pPr>
      <w:widowControl w:val="0"/>
      <w:spacing w:line="553" w:lineRule="atLeast"/>
    </w:pPr>
    <w:rPr>
      <w:rFonts w:eastAsia="Calibri"/>
      <w:color w:val="auto"/>
    </w:rPr>
  </w:style>
  <w:style w:type="paragraph" w:customStyle="1" w:styleId="CM22">
    <w:name w:val="CM22"/>
    <w:basedOn w:val="Default"/>
    <w:next w:val="Default"/>
    <w:uiPriority w:val="99"/>
    <w:qFormat/>
    <w:rsid w:val="00F30D33"/>
    <w:pPr>
      <w:widowControl w:val="0"/>
    </w:pPr>
    <w:rPr>
      <w:rFonts w:eastAsia="Calibri"/>
      <w:color w:val="auto"/>
    </w:rPr>
  </w:style>
  <w:style w:type="paragraph" w:customStyle="1" w:styleId="DoubleUnderlined">
    <w:name w:val="Double Underlined"/>
    <w:basedOn w:val="Heading2"/>
    <w:autoRedefine/>
    <w:uiPriority w:val="99"/>
    <w:qFormat/>
    <w:rsid w:val="00F30D33"/>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F30D3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bCs/>
      <w:caps/>
      <w:sz w:val="32"/>
      <w:szCs w:val="20"/>
    </w:rPr>
  </w:style>
  <w:style w:type="paragraph" w:customStyle="1" w:styleId="SmallNormal">
    <w:name w:val="Small Normal"/>
    <w:basedOn w:val="Normal"/>
    <w:uiPriority w:val="99"/>
    <w:qFormat/>
    <w:rsid w:val="00F30D3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F30D3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30D3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30D33"/>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30D33"/>
    <w:pPr>
      <w:keepLines w:val="0"/>
      <w:pageBreakBefore w:val="0"/>
      <w:suppressAutoHyphens/>
      <w:contextualSpacing/>
      <w:jc w:val="left"/>
    </w:pPr>
    <w:rPr>
      <w:rFonts w:ascii="Arial" w:eastAsia="Times New Roman" w:hAnsi="Arial" w:cs="Arial"/>
      <w:iCs/>
      <w:sz w:val="24"/>
      <w:szCs w:val="28"/>
      <w:u w:val="none"/>
    </w:rPr>
  </w:style>
  <w:style w:type="paragraph" w:customStyle="1" w:styleId="subhead">
    <w:name w:val="subhead"/>
    <w:basedOn w:val="Normal"/>
    <w:qFormat/>
    <w:rsid w:val="00F30D3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30D3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F30D33"/>
  </w:style>
  <w:style w:type="paragraph" w:customStyle="1" w:styleId="StyleUnderliningTimesNewRomanBoldNounderlineKernat16">
    <w:name w:val="Style Underlining + Times New Roman Bold No underline Kern at 16..."/>
    <w:basedOn w:val="Normal"/>
    <w:uiPriority w:val="99"/>
    <w:qFormat/>
    <w:rsid w:val="00F30D3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30D33"/>
    <w:rPr>
      <w:rFonts w:eastAsia="Times New Roman"/>
      <w:b/>
      <w:bCs/>
      <w:kern w:val="32"/>
      <w:sz w:val="32"/>
      <w:szCs w:val="32"/>
    </w:rPr>
  </w:style>
  <w:style w:type="paragraph" w:customStyle="1" w:styleId="StyleBoldUnderliningKernat16pt">
    <w:name w:val="Style Bold Underlining + Kern at 16 pt"/>
    <w:uiPriority w:val="99"/>
    <w:qFormat/>
    <w:rsid w:val="00F30D33"/>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30D33"/>
    <w:pPr>
      <w:keepLines w:val="0"/>
      <w:pageBreakBefore w:val="0"/>
      <w:suppressAutoHyphens/>
      <w:contextualSpacing/>
      <w:jc w:val="left"/>
    </w:pPr>
    <w:rPr>
      <w:rFonts w:eastAsia="Times New Roman" w:cs="Arial"/>
      <w:iCs/>
      <w:sz w:val="22"/>
      <w:szCs w:val="20"/>
      <w:u w:val="none"/>
    </w:rPr>
  </w:style>
  <w:style w:type="paragraph" w:customStyle="1" w:styleId="TxBr6p1">
    <w:name w:val="TxBr_6p1"/>
    <w:basedOn w:val="Normal"/>
    <w:uiPriority w:val="99"/>
    <w:qFormat/>
    <w:rsid w:val="00F30D3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30D33"/>
    <w:pPr>
      <w:ind w:left="400"/>
    </w:pPr>
    <w:rPr>
      <w:rFonts w:eastAsia="Times New Roman"/>
      <w:szCs w:val="20"/>
    </w:rPr>
  </w:style>
  <w:style w:type="paragraph" w:customStyle="1" w:styleId="Paste">
    <w:name w:val="Paste"/>
    <w:basedOn w:val="card"/>
    <w:qFormat/>
    <w:rsid w:val="00F30D33"/>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F30D33"/>
    <w:rPr>
      <w:rFonts w:ascii="Georgia" w:eastAsia="Times New Roman" w:hAnsi="Georgia"/>
      <w:b/>
      <w:u w:val="single"/>
    </w:rPr>
  </w:style>
  <w:style w:type="paragraph" w:customStyle="1" w:styleId="UnderlineStyle0">
    <w:name w:val="Underline Style"/>
    <w:basedOn w:val="Normal"/>
    <w:link w:val="UnderlineStyleChar"/>
    <w:qFormat/>
    <w:rsid w:val="00F30D33"/>
    <w:rPr>
      <w:rFonts w:ascii="Georgia" w:eastAsia="Times New Roman" w:hAnsi="Georgia"/>
      <w:b/>
      <w:u w:val="single"/>
    </w:rPr>
  </w:style>
  <w:style w:type="paragraph" w:customStyle="1" w:styleId="Normalization">
    <w:name w:val="Normalization"/>
    <w:basedOn w:val="Normal"/>
    <w:uiPriority w:val="99"/>
    <w:qFormat/>
    <w:rsid w:val="00F30D33"/>
    <w:rPr>
      <w:rFonts w:eastAsia="Times New Roman"/>
      <w:sz w:val="18"/>
    </w:rPr>
  </w:style>
  <w:style w:type="paragraph" w:customStyle="1" w:styleId="BreifTitle">
    <w:name w:val="Breif Title"/>
    <w:basedOn w:val="Normal"/>
    <w:autoRedefine/>
    <w:uiPriority w:val="99"/>
    <w:qFormat/>
    <w:rsid w:val="00F30D3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30D3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30D3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30D33"/>
    <w:rPr>
      <w:rFonts w:eastAsia="Times New Roman"/>
      <w:color w:val="333333"/>
    </w:rPr>
  </w:style>
  <w:style w:type="paragraph" w:customStyle="1" w:styleId="StyleTagandCiteFranklinGothicDemi">
    <w:name w:val="Style Tag and Cite + Franklin Gothic Demi"/>
    <w:basedOn w:val="Normal"/>
    <w:autoRedefine/>
    <w:uiPriority w:val="99"/>
    <w:qFormat/>
    <w:rsid w:val="00F30D3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30D33"/>
    <w:rPr>
      <w:bCs/>
    </w:rPr>
  </w:style>
  <w:style w:type="paragraph" w:customStyle="1" w:styleId="tagCharCharCharCharCharCharChar">
    <w:name w:val="tag Char Char Char Char Char Char Char"/>
    <w:basedOn w:val="Normal"/>
    <w:uiPriority w:val="99"/>
    <w:qFormat/>
    <w:rsid w:val="00F30D33"/>
    <w:rPr>
      <w:rFonts w:eastAsia="Times New Roman"/>
      <w:b/>
      <w:sz w:val="24"/>
      <w:szCs w:val="20"/>
    </w:rPr>
  </w:style>
  <w:style w:type="paragraph" w:customStyle="1" w:styleId="title-bold-medium">
    <w:name w:val="title-bold-medium"/>
    <w:basedOn w:val="Normal"/>
    <w:uiPriority w:val="99"/>
    <w:qFormat/>
    <w:rsid w:val="00F30D33"/>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F30D33"/>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F30D33"/>
    <w:rPr>
      <w:rFonts w:ascii="Arial Narrow" w:eastAsia="Times New Roman" w:hAnsi="Arial Narrow"/>
      <w:b/>
      <w:sz w:val="24"/>
    </w:rPr>
  </w:style>
  <w:style w:type="paragraph" w:customStyle="1" w:styleId="BLOCKTITLE1">
    <w:name w:val="BLOCK TITLE"/>
    <w:basedOn w:val="Heading1"/>
    <w:uiPriority w:val="99"/>
    <w:qFormat/>
    <w:rsid w:val="00F30D3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F30D3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F30D3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30D3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30D3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30D3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30D33"/>
    <w:pPr>
      <w:spacing w:before="100" w:beforeAutospacing="1" w:after="100" w:afterAutospacing="1"/>
    </w:pPr>
    <w:rPr>
      <w:rFonts w:eastAsia="Times New Roman"/>
    </w:rPr>
  </w:style>
  <w:style w:type="paragraph" w:customStyle="1" w:styleId="ToRead">
    <w:name w:val="To Read"/>
    <w:basedOn w:val="Normal"/>
    <w:uiPriority w:val="99"/>
    <w:qFormat/>
    <w:rsid w:val="00F30D33"/>
    <w:pPr>
      <w:ind w:left="720"/>
    </w:pPr>
    <w:rPr>
      <w:rFonts w:ascii="Verdana" w:eastAsia="Times New Roman" w:hAnsi="Verdana"/>
      <w:b/>
      <w:u w:val="single"/>
    </w:rPr>
  </w:style>
  <w:style w:type="paragraph" w:customStyle="1" w:styleId="Style1">
    <w:name w:val="Style 1"/>
    <w:basedOn w:val="Normal"/>
    <w:uiPriority w:val="99"/>
    <w:qFormat/>
    <w:rsid w:val="00F30D33"/>
    <w:pPr>
      <w:widowControl w:val="0"/>
      <w:ind w:firstLine="216"/>
    </w:pPr>
    <w:rPr>
      <w:rFonts w:eastAsia="Times New Roman"/>
      <w:noProof/>
      <w:color w:val="000000"/>
      <w:szCs w:val="20"/>
    </w:rPr>
  </w:style>
  <w:style w:type="paragraph" w:customStyle="1" w:styleId="Style41">
    <w:name w:val="Style 4"/>
    <w:basedOn w:val="Normal"/>
    <w:uiPriority w:val="99"/>
    <w:qFormat/>
    <w:rsid w:val="00F30D3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30D3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30D3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30D33"/>
    <w:pPr>
      <w:ind w:left="1660"/>
    </w:pPr>
  </w:style>
  <w:style w:type="paragraph" w:customStyle="1" w:styleId="PageNumber1">
    <w:name w:val="Page Number1"/>
    <w:basedOn w:val="Normal"/>
    <w:next w:val="Normal"/>
    <w:uiPriority w:val="99"/>
    <w:qFormat/>
    <w:rsid w:val="00F30D33"/>
    <w:rPr>
      <w:rFonts w:eastAsia="Times New Roman"/>
    </w:rPr>
  </w:style>
  <w:style w:type="paragraph" w:customStyle="1" w:styleId="Card1">
    <w:name w:val="Card1"/>
    <w:uiPriority w:val="99"/>
    <w:qFormat/>
    <w:rsid w:val="00F30D33"/>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30D33"/>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30D33"/>
    <w:pPr>
      <w:ind w:left="288" w:right="288"/>
    </w:pPr>
    <w:rPr>
      <w:rFonts w:eastAsia="Times New Roman"/>
    </w:rPr>
  </w:style>
  <w:style w:type="paragraph" w:customStyle="1" w:styleId="CaseListNormal">
    <w:name w:val="Case List Normal"/>
    <w:basedOn w:val="Normal"/>
    <w:uiPriority w:val="99"/>
    <w:qFormat/>
    <w:rsid w:val="00F30D33"/>
    <w:rPr>
      <w:rFonts w:ascii="Times" w:eastAsia="Times New Roman" w:hAnsi="Times"/>
      <w:szCs w:val="26"/>
    </w:rPr>
  </w:style>
  <w:style w:type="paragraph" w:customStyle="1" w:styleId="Body">
    <w:name w:val="Body"/>
    <w:basedOn w:val="Normal"/>
    <w:uiPriority w:val="99"/>
    <w:qFormat/>
    <w:rsid w:val="00F30D33"/>
    <w:pPr>
      <w:outlineLvl w:val="3"/>
    </w:pPr>
    <w:rPr>
      <w:rFonts w:eastAsia="Times New Roman"/>
      <w:szCs w:val="20"/>
    </w:rPr>
  </w:style>
  <w:style w:type="paragraph" w:customStyle="1" w:styleId="3text">
    <w:name w:val="3text"/>
    <w:basedOn w:val="Normal"/>
    <w:uiPriority w:val="99"/>
    <w:qFormat/>
    <w:rsid w:val="00F30D33"/>
    <w:pPr>
      <w:spacing w:before="100" w:beforeAutospacing="1" w:after="100" w:afterAutospacing="1"/>
    </w:pPr>
    <w:rPr>
      <w:rFonts w:eastAsia="Times New Roman"/>
      <w:sz w:val="24"/>
    </w:rPr>
  </w:style>
  <w:style w:type="paragraph" w:customStyle="1" w:styleId="TimesNewRoman12">
    <w:name w:val="TimesNewRoman12"/>
    <w:uiPriority w:val="99"/>
    <w:qFormat/>
    <w:rsid w:val="00F30D33"/>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30D3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30D3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30D33"/>
    <w:rPr>
      <w:rFonts w:eastAsia="Times New Roman"/>
      <w:color w:val="000000"/>
      <w:sz w:val="18"/>
    </w:rPr>
  </w:style>
  <w:style w:type="paragraph" w:customStyle="1" w:styleId="text1">
    <w:name w:val="text1"/>
    <w:basedOn w:val="Normal"/>
    <w:autoRedefine/>
    <w:uiPriority w:val="99"/>
    <w:qFormat/>
    <w:rsid w:val="00F30D33"/>
    <w:rPr>
      <w:rFonts w:eastAsia="Times New Roman"/>
      <w:szCs w:val="20"/>
    </w:rPr>
  </w:style>
  <w:style w:type="paragraph" w:customStyle="1" w:styleId="RepeatBlockHeading">
    <w:name w:val="Repeat Block Heading"/>
    <w:basedOn w:val="Normal"/>
    <w:autoRedefine/>
    <w:uiPriority w:val="99"/>
    <w:qFormat/>
    <w:rsid w:val="00F30D33"/>
    <w:pPr>
      <w:jc w:val="center"/>
    </w:pPr>
    <w:rPr>
      <w:rFonts w:eastAsia="Times New Roman"/>
      <w:b/>
      <w:smallCaps/>
      <w:color w:val="000000"/>
      <w:sz w:val="24"/>
      <w:u w:val="thick"/>
    </w:rPr>
  </w:style>
  <w:style w:type="paragraph" w:customStyle="1" w:styleId="story-headline">
    <w:name w:val="story-headline"/>
    <w:basedOn w:val="Normal"/>
    <w:uiPriority w:val="99"/>
    <w:qFormat/>
    <w:rsid w:val="00F30D33"/>
    <w:pPr>
      <w:spacing w:before="72" w:after="72"/>
    </w:pPr>
    <w:rPr>
      <w:rFonts w:ascii="Arial" w:eastAsia="Times New Roman" w:hAnsi="Arial"/>
      <w:b/>
      <w:bCs/>
      <w:sz w:val="26"/>
      <w:szCs w:val="26"/>
    </w:rPr>
  </w:style>
  <w:style w:type="paragraph" w:customStyle="1" w:styleId="story-body">
    <w:name w:val="story-body"/>
    <w:basedOn w:val="Normal"/>
    <w:uiPriority w:val="99"/>
    <w:qFormat/>
    <w:rsid w:val="00F30D33"/>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F30D33"/>
    <w:rPr>
      <w:rFonts w:ascii="Arial" w:eastAsia="Times New Roman" w:hAnsi="Arial"/>
      <w:b/>
      <w:bCs/>
    </w:rPr>
  </w:style>
  <w:style w:type="paragraph" w:customStyle="1" w:styleId="TextofCards">
    <w:name w:val="Text of Cards"/>
    <w:basedOn w:val="Normal"/>
    <w:uiPriority w:val="99"/>
    <w:qFormat/>
    <w:rsid w:val="00F30D33"/>
    <w:rPr>
      <w:rFonts w:eastAsia="Times New Roman"/>
      <w:color w:val="000000"/>
      <w:spacing w:val="6"/>
      <w:szCs w:val="23"/>
    </w:rPr>
  </w:style>
  <w:style w:type="paragraph" w:customStyle="1" w:styleId="Corpotesto">
    <w:name w:val="Corpo testo"/>
    <w:basedOn w:val="Normal"/>
    <w:uiPriority w:val="99"/>
    <w:qFormat/>
    <w:rsid w:val="00F30D33"/>
    <w:pPr>
      <w:widowControl w:val="0"/>
      <w:adjustRightInd w:val="0"/>
      <w:spacing w:after="283"/>
    </w:pPr>
    <w:rPr>
      <w:rFonts w:ascii="Times" w:eastAsia="Times New Roman" w:hAnsi="Times"/>
    </w:rPr>
  </w:style>
  <w:style w:type="paragraph" w:customStyle="1" w:styleId="tagCharChar1Char">
    <w:name w:val="tag Char Char1 Char"/>
    <w:uiPriority w:val="99"/>
    <w:qFormat/>
    <w:rsid w:val="00F30D33"/>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F30D33"/>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F30D3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30D3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30D33"/>
    <w:rPr>
      <w:rFonts w:ascii="Arial" w:hAnsi="Arial"/>
      <w:b w:val="0"/>
      <w:caps w:val="0"/>
      <w:sz w:val="20"/>
    </w:rPr>
  </w:style>
  <w:style w:type="paragraph" w:customStyle="1" w:styleId="ProjectTitleLine">
    <w:name w:val="Project Title Line"/>
    <w:basedOn w:val="Normal"/>
    <w:next w:val="Normal"/>
    <w:autoRedefine/>
    <w:uiPriority w:val="99"/>
    <w:qFormat/>
    <w:rsid w:val="00F30D33"/>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F30D33"/>
    <w:rPr>
      <w:rFonts w:ascii="Arial Narrow" w:eastAsia="Times New Roman" w:hAnsi="Arial Narrow"/>
      <w:strike/>
    </w:rPr>
  </w:style>
  <w:style w:type="paragraph" w:customStyle="1" w:styleId="NormalVerdana">
    <w:name w:val="Normal + Verdana"/>
    <w:aliases w:val="10 pt,White,Normal + Arial"/>
    <w:basedOn w:val="Normal"/>
    <w:uiPriority w:val="99"/>
    <w:qFormat/>
    <w:rsid w:val="00F30D33"/>
    <w:rPr>
      <w:rFonts w:ascii="Arial" w:eastAsia="Times New Roman" w:hAnsi="Arial"/>
      <w:szCs w:val="20"/>
      <w:u w:val="single"/>
    </w:rPr>
  </w:style>
  <w:style w:type="paragraph" w:customStyle="1" w:styleId="Normal10pt">
    <w:name w:val="Normal + 10 pt"/>
    <w:basedOn w:val="Normal"/>
    <w:uiPriority w:val="99"/>
    <w:qFormat/>
    <w:rsid w:val="00F30D33"/>
    <w:rPr>
      <w:rFonts w:eastAsia="Times New Roman"/>
      <w:szCs w:val="20"/>
    </w:rPr>
  </w:style>
  <w:style w:type="paragraph" w:customStyle="1" w:styleId="cardChar1Char">
    <w:name w:val="card Char1 Char"/>
    <w:basedOn w:val="Normal"/>
    <w:uiPriority w:val="99"/>
    <w:qFormat/>
    <w:rsid w:val="00F30D33"/>
    <w:pPr>
      <w:ind w:left="288" w:right="288"/>
    </w:pPr>
    <w:rPr>
      <w:rFonts w:eastAsia="Times New Roman"/>
      <w:szCs w:val="20"/>
    </w:rPr>
  </w:style>
  <w:style w:type="paragraph" w:customStyle="1" w:styleId="CM12">
    <w:name w:val="CM12"/>
    <w:basedOn w:val="Default"/>
    <w:next w:val="Default"/>
    <w:uiPriority w:val="99"/>
    <w:qFormat/>
    <w:rsid w:val="00F30D3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30D33"/>
    <w:pPr>
      <w:widowControl w:val="0"/>
      <w:spacing w:after="480"/>
    </w:pPr>
    <w:rPr>
      <w:rFonts w:ascii="Granjon LT Std" w:hAnsi="Granjon LT Std"/>
      <w:color w:val="auto"/>
    </w:rPr>
  </w:style>
  <w:style w:type="paragraph" w:customStyle="1" w:styleId="CM10">
    <w:name w:val="CM10"/>
    <w:basedOn w:val="Default"/>
    <w:next w:val="Default"/>
    <w:uiPriority w:val="99"/>
    <w:qFormat/>
    <w:rsid w:val="00F30D33"/>
    <w:pPr>
      <w:widowControl w:val="0"/>
      <w:spacing w:line="320" w:lineRule="atLeast"/>
    </w:pPr>
    <w:rPr>
      <w:rFonts w:ascii="Granjon LT Std" w:hAnsi="Granjon LT Std"/>
      <w:color w:val="auto"/>
    </w:rPr>
  </w:style>
  <w:style w:type="paragraph" w:customStyle="1" w:styleId="bold">
    <w:name w:val="bold"/>
    <w:basedOn w:val="Normal"/>
    <w:uiPriority w:val="99"/>
    <w:qFormat/>
    <w:rsid w:val="00F30D3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30D33"/>
    <w:rPr>
      <w:rFonts w:ascii="Arial Narrow" w:eastAsia="Times New Roman" w:hAnsi="Arial Narrow"/>
      <w:strike/>
      <w:szCs w:val="20"/>
    </w:rPr>
  </w:style>
  <w:style w:type="paragraph" w:customStyle="1" w:styleId="textbodyblack">
    <w:name w:val="textbodyblack"/>
    <w:basedOn w:val="Normal"/>
    <w:uiPriority w:val="99"/>
    <w:qFormat/>
    <w:rsid w:val="00F30D3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30D3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F30D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30D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30D3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30D33"/>
    <w:rPr>
      <w:rFonts w:ascii="Georgia" w:eastAsia="Times New Roman" w:hAnsi="Georgia"/>
      <w:b/>
      <w:bCs/>
      <w:szCs w:val="16"/>
      <w:u w:val="single"/>
    </w:rPr>
  </w:style>
  <w:style w:type="paragraph" w:customStyle="1" w:styleId="CiteCorrected">
    <w:name w:val="Cite Corrected"/>
    <w:basedOn w:val="Normal"/>
    <w:link w:val="CiteCorrectedChar"/>
    <w:qFormat/>
    <w:rsid w:val="00F30D33"/>
    <w:rPr>
      <w:rFonts w:ascii="Georgia" w:eastAsia="Times New Roman" w:hAnsi="Georgia"/>
      <w:b/>
      <w:bCs/>
      <w:szCs w:val="16"/>
      <w:u w:val="single"/>
    </w:rPr>
  </w:style>
  <w:style w:type="paragraph" w:customStyle="1" w:styleId="CardText20">
    <w:name w:val="Card Text 2"/>
    <w:basedOn w:val="CardText10"/>
    <w:link w:val="CardText2Char"/>
    <w:qFormat/>
    <w:rsid w:val="00F30D3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F30D33"/>
    <w:pPr>
      <w:ind w:left="288"/>
    </w:pPr>
    <w:rPr>
      <w:rFonts w:eastAsia="SimSun"/>
      <w:szCs w:val="20"/>
      <w:lang w:eastAsia="zh-CN"/>
    </w:rPr>
  </w:style>
  <w:style w:type="paragraph" w:customStyle="1" w:styleId="BriefTitle2">
    <w:name w:val="Brief Title 2"/>
    <w:basedOn w:val="BriefTitle"/>
    <w:uiPriority w:val="99"/>
    <w:qFormat/>
    <w:rsid w:val="00F30D33"/>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30D33"/>
    <w:rPr>
      <w:u w:val="single"/>
    </w:rPr>
  </w:style>
  <w:style w:type="paragraph" w:customStyle="1" w:styleId="StyleCardText11ptUnderline">
    <w:name w:val="Style Card Text + 11 pt Underline"/>
    <w:link w:val="StyleCardText11ptUnderlineChar"/>
    <w:qFormat/>
    <w:rsid w:val="00F30D33"/>
    <w:pPr>
      <w:spacing w:line="254" w:lineRule="auto"/>
    </w:pPr>
    <w:rPr>
      <w:u w:val="single"/>
    </w:rPr>
  </w:style>
  <w:style w:type="character" w:customStyle="1" w:styleId="StyleMinimizedText11ptChar">
    <w:name w:val="Style Minimized Text + 11 pt Char"/>
    <w:basedOn w:val="DefaultParagraphFont"/>
    <w:link w:val="StyleMinimizedText11pt"/>
    <w:locked/>
    <w:rsid w:val="00F30D33"/>
    <w:rPr>
      <w:rFonts w:ascii="Georgia" w:hAnsi="Georgia"/>
      <w:sz w:val="16"/>
    </w:rPr>
  </w:style>
  <w:style w:type="paragraph" w:customStyle="1" w:styleId="StyleMinimizedText11pt">
    <w:name w:val="Style Minimized Text + 11 pt"/>
    <w:basedOn w:val="Normal"/>
    <w:link w:val="StyleMinimizedText11ptChar"/>
    <w:qFormat/>
    <w:rsid w:val="00F30D33"/>
    <w:rPr>
      <w:rFonts w:ascii="Georgia" w:hAnsi="Georgia"/>
      <w:sz w:val="16"/>
    </w:rPr>
  </w:style>
  <w:style w:type="character" w:customStyle="1" w:styleId="StyleMinimizedText11pt1Char">
    <w:name w:val="Style Minimized Text + 11 pt1 Char"/>
    <w:basedOn w:val="DefaultParagraphFont"/>
    <w:link w:val="StyleMinimizedText11pt1"/>
    <w:locked/>
    <w:rsid w:val="00F30D33"/>
    <w:rPr>
      <w:rFonts w:ascii="Georgia" w:hAnsi="Georgia"/>
      <w:sz w:val="16"/>
    </w:rPr>
  </w:style>
  <w:style w:type="paragraph" w:customStyle="1" w:styleId="StyleMinimizedText11pt1">
    <w:name w:val="Style Minimized Text + 11 pt1"/>
    <w:basedOn w:val="Normal"/>
    <w:link w:val="StyleMinimizedText11pt1Char"/>
    <w:qFormat/>
    <w:rsid w:val="00F30D33"/>
    <w:rPr>
      <w:rFonts w:ascii="Georgia" w:hAnsi="Georgia"/>
      <w:sz w:val="16"/>
    </w:rPr>
  </w:style>
  <w:style w:type="character" w:customStyle="1" w:styleId="Debate-CardSmalltextF2Char">
    <w:name w:val="Debate- Card Small text F2 Char"/>
    <w:link w:val="Debate-CardSmalltextF2"/>
    <w:locked/>
    <w:rsid w:val="00F30D33"/>
    <w:rPr>
      <w:rFonts w:ascii="Arial Narrow" w:hAnsi="Arial Narrow"/>
      <w:sz w:val="16"/>
    </w:rPr>
  </w:style>
  <w:style w:type="paragraph" w:customStyle="1" w:styleId="Debate-CardSmalltextF2">
    <w:name w:val="Debate- Card Small text F2"/>
    <w:basedOn w:val="Normal"/>
    <w:next w:val="Normal"/>
    <w:link w:val="Debate-CardSmalltextF2Char"/>
    <w:qFormat/>
    <w:rsid w:val="00F30D3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30D33"/>
    <w:rPr>
      <w:rFonts w:ascii="Arial Narrow" w:hAnsi="Arial Narrow"/>
      <w:b/>
      <w:sz w:val="18"/>
      <w:u w:val="single"/>
    </w:rPr>
  </w:style>
  <w:style w:type="paragraph" w:customStyle="1" w:styleId="Debate-EmphasizedText-F5">
    <w:name w:val="Debate- Emphasized Text- F5"/>
    <w:basedOn w:val="Normal"/>
    <w:link w:val="Debate-EmphasizedText-F5Char"/>
    <w:qFormat/>
    <w:rsid w:val="00F30D3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30D3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30D3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30D3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30D33"/>
    <w:rPr>
      <w:rFonts w:ascii="Times New Roman" w:eastAsia="Times New Roman" w:hAnsi="Times New Roman" w:cs="Calibri"/>
      <w:sz w:val="16"/>
    </w:rPr>
  </w:style>
  <w:style w:type="character" w:customStyle="1" w:styleId="CardStyleChar">
    <w:name w:val="Card Style Char"/>
    <w:link w:val="CardStyle0"/>
    <w:locked/>
    <w:rsid w:val="00F30D33"/>
    <w:rPr>
      <w:rFonts w:ascii="Calibri" w:eastAsia="Times New Roman" w:hAnsi="Calibri"/>
    </w:rPr>
  </w:style>
  <w:style w:type="paragraph" w:customStyle="1" w:styleId="emactive">
    <w:name w:val="emactive"/>
    <w:basedOn w:val="Normal"/>
    <w:uiPriority w:val="99"/>
    <w:qFormat/>
    <w:rsid w:val="00F30D33"/>
    <w:pPr>
      <w:spacing w:before="100" w:beforeAutospacing="1" w:after="100" w:afterAutospacing="1"/>
    </w:pPr>
    <w:rPr>
      <w:rFonts w:eastAsia="Times New Roman"/>
      <w:sz w:val="24"/>
    </w:rPr>
  </w:style>
  <w:style w:type="paragraph" w:customStyle="1" w:styleId="emready">
    <w:name w:val="emready"/>
    <w:basedOn w:val="Normal"/>
    <w:uiPriority w:val="99"/>
    <w:qFormat/>
    <w:rsid w:val="00F30D3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30D3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30D33"/>
    <w:rPr>
      <w:rFonts w:ascii="Georgia" w:eastAsia="Times New Roman" w:hAnsi="Georgia" w:cs="Times New Roman"/>
      <w:b/>
      <w:u w:val="single"/>
    </w:rPr>
  </w:style>
  <w:style w:type="character" w:customStyle="1" w:styleId="CardHighlightChar">
    <w:name w:val="Card Highlight Char"/>
    <w:link w:val="CardHighlight"/>
    <w:locked/>
    <w:rsid w:val="00F30D3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30D33"/>
    <w:pPr>
      <w:shd w:val="clear" w:color="auto" w:fill="66FFFF"/>
    </w:pPr>
    <w:rPr>
      <w:rFonts w:eastAsia="Calibri" w:cs="Calibri"/>
      <w:u w:val="single"/>
    </w:rPr>
  </w:style>
  <w:style w:type="character" w:customStyle="1" w:styleId="BlockHeaderHiddenChar">
    <w:name w:val="Block Header Hidden Char"/>
    <w:link w:val="BlockHeaderHidden"/>
    <w:locked/>
    <w:rsid w:val="00F30D3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30D33"/>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30D33"/>
    <w:pPr>
      <w:spacing w:before="100" w:beforeAutospacing="1" w:after="100" w:afterAutospacing="1"/>
    </w:pPr>
    <w:rPr>
      <w:rFonts w:eastAsia="Times New Roman"/>
      <w:sz w:val="24"/>
    </w:rPr>
  </w:style>
  <w:style w:type="paragraph" w:customStyle="1" w:styleId="norma">
    <w:name w:val="norma"/>
    <w:basedOn w:val="Heading3"/>
    <w:uiPriority w:val="99"/>
    <w:qFormat/>
    <w:rsid w:val="00F30D33"/>
    <w:rPr>
      <w:rFonts w:eastAsia="MS Gothic" w:cs="Arial"/>
      <w:sz w:val="24"/>
    </w:rPr>
  </w:style>
  <w:style w:type="paragraph" w:customStyle="1" w:styleId="nromal">
    <w:name w:val="nromal"/>
    <w:basedOn w:val="Normal"/>
    <w:uiPriority w:val="99"/>
    <w:qFormat/>
    <w:rsid w:val="00F30D33"/>
    <w:pPr>
      <w:keepNext/>
      <w:keepLines/>
      <w:spacing w:before="200"/>
      <w:outlineLvl w:val="3"/>
    </w:pPr>
    <w:rPr>
      <w:rFonts w:eastAsia="Times New Roman" w:cs="Cambria"/>
      <w:b/>
      <w:iCs/>
    </w:rPr>
  </w:style>
  <w:style w:type="paragraph" w:customStyle="1" w:styleId="natural">
    <w:name w:val="natural"/>
    <w:basedOn w:val="Normal"/>
    <w:uiPriority w:val="99"/>
    <w:qFormat/>
    <w:rsid w:val="00F30D33"/>
    <w:pPr>
      <w:keepNext/>
      <w:keepLines/>
      <w:spacing w:before="200"/>
      <w:outlineLvl w:val="3"/>
    </w:pPr>
    <w:rPr>
      <w:rFonts w:eastAsia="Times New Roman"/>
      <w:b/>
      <w:iCs/>
    </w:rPr>
  </w:style>
  <w:style w:type="paragraph" w:customStyle="1" w:styleId="nroaml">
    <w:name w:val="nroaml"/>
    <w:basedOn w:val="Normal"/>
    <w:uiPriority w:val="99"/>
    <w:qFormat/>
    <w:rsid w:val="00F30D33"/>
    <w:pPr>
      <w:keepNext/>
      <w:keepLines/>
      <w:spacing w:before="200"/>
      <w:outlineLvl w:val="3"/>
    </w:pPr>
    <w:rPr>
      <w:rFonts w:eastAsia="Times New Roman"/>
      <w:b/>
      <w:iCs/>
    </w:rPr>
  </w:style>
  <w:style w:type="paragraph" w:customStyle="1" w:styleId="noraml">
    <w:name w:val="noraml"/>
    <w:basedOn w:val="Normal"/>
    <w:uiPriority w:val="99"/>
    <w:qFormat/>
    <w:rsid w:val="00F30D3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30D33"/>
    <w:rPr>
      <w:rFonts w:ascii="Georgia" w:eastAsia="Calibri" w:hAnsi="Georgia"/>
      <w:sz w:val="16"/>
      <w:szCs w:val="16"/>
    </w:rPr>
  </w:style>
  <w:style w:type="paragraph" w:customStyle="1" w:styleId="SmallSizeParagraph">
    <w:name w:val="Small Size Paragraph"/>
    <w:basedOn w:val="Normal"/>
    <w:link w:val="SmallSizeParagraphChar"/>
    <w:qFormat/>
    <w:rsid w:val="00F30D33"/>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30D3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30D33"/>
    <w:pPr>
      <w:pBdr>
        <w:top w:val="single" w:sz="4" w:space="0" w:color="auto"/>
        <w:left w:val="single" w:sz="4" w:space="0" w:color="auto"/>
        <w:bottom w:val="single" w:sz="4" w:space="0" w:color="auto"/>
        <w:right w:val="single" w:sz="4" w:space="0" w:color="auto"/>
      </w:pBdr>
    </w:pPr>
    <w:rPr>
      <w:rFonts w:ascii="Georgia" w:eastAsiaTheme="minorHAnsi" w:hAnsi="Georgia"/>
      <w:b/>
      <w:bCs/>
      <w:sz w:val="22"/>
      <w:bdr w:val="single" w:sz="4" w:space="0" w:color="auto" w:frame="1"/>
      <w:lang w:val="en-US"/>
    </w:rPr>
  </w:style>
  <w:style w:type="character" w:customStyle="1" w:styleId="CardT1Char">
    <w:name w:val="CardT1 Char"/>
    <w:link w:val="CardT1"/>
    <w:locked/>
    <w:rsid w:val="00F30D33"/>
    <w:rPr>
      <w:rFonts w:ascii="Arial" w:eastAsia="Calibri" w:hAnsi="Arial" w:cs="Arial"/>
      <w:kern w:val="2"/>
      <w:sz w:val="14"/>
      <w:szCs w:val="14"/>
      <w:lang w:eastAsia="zh-TW"/>
    </w:rPr>
  </w:style>
  <w:style w:type="paragraph" w:customStyle="1" w:styleId="CardT1">
    <w:name w:val="CardT1"/>
    <w:basedOn w:val="Normal"/>
    <w:link w:val="CardT1Char"/>
    <w:qFormat/>
    <w:rsid w:val="00F30D3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30D3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30D33"/>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F30D33"/>
    <w:pPr>
      <w:spacing w:before="100" w:beforeAutospacing="1" w:after="100" w:afterAutospacing="1"/>
    </w:pPr>
    <w:rPr>
      <w:rFonts w:eastAsia="Times New Roman"/>
      <w:sz w:val="24"/>
    </w:rPr>
  </w:style>
  <w:style w:type="paragraph" w:customStyle="1" w:styleId="CiteReal">
    <w:name w:val="Cite Real"/>
    <w:basedOn w:val="Normal"/>
    <w:next w:val="Normal"/>
    <w:qFormat/>
    <w:rsid w:val="00F30D33"/>
    <w:rPr>
      <w:rFonts w:ascii="Arial" w:eastAsia="MS Mincho" w:hAnsi="Arial"/>
      <w:b/>
      <w:sz w:val="24"/>
      <w:u w:val="single"/>
    </w:rPr>
  </w:style>
  <w:style w:type="paragraph" w:customStyle="1" w:styleId="2909F619802848F09E01365C32F34654">
    <w:name w:val="2909F619802848F09E01365C32F34654"/>
    <w:uiPriority w:val="99"/>
    <w:qFormat/>
    <w:rsid w:val="00F30D33"/>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F30D33"/>
    <w:rPr>
      <w:rFonts w:ascii="Georgia" w:eastAsia="Calibri" w:hAnsi="Georgia"/>
      <w:u w:val="single"/>
      <w:lang w:val="x-none" w:eastAsia="zh-CN"/>
    </w:rPr>
  </w:style>
  <w:style w:type="paragraph" w:customStyle="1" w:styleId="UnderlineS">
    <w:name w:val="Underline S"/>
    <w:basedOn w:val="Normal"/>
    <w:link w:val="UnderlineSChar"/>
    <w:qFormat/>
    <w:rsid w:val="00F30D33"/>
    <w:pPr>
      <w:spacing w:after="200"/>
    </w:pPr>
    <w:rPr>
      <w:rFonts w:ascii="Georgia" w:eastAsia="Calibri" w:hAnsi="Georgia"/>
      <w:u w:val="single"/>
      <w:lang w:val="x-none" w:eastAsia="zh-CN"/>
    </w:rPr>
  </w:style>
  <w:style w:type="character" w:customStyle="1" w:styleId="UnunderlinedChar">
    <w:name w:val="Ununderlined Char"/>
    <w:link w:val="Ununderlined"/>
    <w:locked/>
    <w:rsid w:val="00F30D33"/>
    <w:rPr>
      <w:rFonts w:ascii="Georgia" w:hAnsi="Georgia"/>
      <w:sz w:val="12"/>
    </w:rPr>
  </w:style>
  <w:style w:type="paragraph" w:customStyle="1" w:styleId="Ununderlined">
    <w:name w:val="Ununderlined"/>
    <w:basedOn w:val="Normal"/>
    <w:link w:val="UnunderlinedChar"/>
    <w:qFormat/>
    <w:rsid w:val="00F30D33"/>
    <w:rPr>
      <w:rFonts w:ascii="Georgia" w:hAnsi="Georgia"/>
      <w:sz w:val="12"/>
    </w:rPr>
  </w:style>
  <w:style w:type="character" w:customStyle="1" w:styleId="HighlightingChar">
    <w:name w:val="Highlighting Char"/>
    <w:link w:val="Highlighting"/>
    <w:locked/>
    <w:rsid w:val="00F30D33"/>
    <w:rPr>
      <w:rFonts w:ascii="Georgia" w:hAnsi="Georgia"/>
      <w:u w:val="thick"/>
    </w:rPr>
  </w:style>
  <w:style w:type="paragraph" w:customStyle="1" w:styleId="Highlighting">
    <w:name w:val="Highlighting"/>
    <w:basedOn w:val="Normal"/>
    <w:link w:val="HighlightingChar"/>
    <w:autoRedefine/>
    <w:qFormat/>
    <w:rsid w:val="00F30D33"/>
    <w:rPr>
      <w:rFonts w:ascii="Georgia" w:hAnsi="Georgia"/>
      <w:u w:val="thick"/>
    </w:rPr>
  </w:style>
  <w:style w:type="character" w:customStyle="1" w:styleId="CITEChar">
    <w:name w:val="CITE Char"/>
    <w:link w:val="CITE"/>
    <w:locked/>
    <w:rsid w:val="00F30D33"/>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F30D3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F30D33"/>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F30D33"/>
    <w:rPr>
      <w:rFonts w:ascii="Georgia" w:hAnsi="Georgia"/>
      <w:color w:val="000000"/>
      <w:sz w:val="16"/>
      <w:szCs w:val="20"/>
      <w:lang w:val="x-none" w:eastAsia="x-none"/>
    </w:rPr>
  </w:style>
  <w:style w:type="paragraph" w:customStyle="1" w:styleId="Normaltext0">
    <w:name w:val="Normal text"/>
    <w:basedOn w:val="Normal"/>
    <w:link w:val="NormaltextCharChar"/>
    <w:autoRedefine/>
    <w:qFormat/>
    <w:rsid w:val="00F30D33"/>
    <w:pPr>
      <w:ind w:left="432"/>
    </w:pPr>
    <w:rPr>
      <w:rFonts w:ascii="Georgia" w:hAnsi="Georgia"/>
      <w:color w:val="000000"/>
      <w:sz w:val="16"/>
      <w:szCs w:val="20"/>
      <w:lang w:val="x-none" w:eastAsia="x-none"/>
    </w:rPr>
  </w:style>
  <w:style w:type="character" w:customStyle="1" w:styleId="TagofCardChar">
    <w:name w:val="Tag of Card Char"/>
    <w:link w:val="TagofCard"/>
    <w:locked/>
    <w:rsid w:val="00F30D33"/>
    <w:rPr>
      <w:rFonts w:ascii="Georgia"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30D33"/>
    <w:rPr>
      <w:b/>
      <w:sz w:val="28"/>
    </w:rPr>
  </w:style>
  <w:style w:type="character" w:customStyle="1" w:styleId="SourcenameChar">
    <w:name w:val="Source name Char"/>
    <w:link w:val="Sourcename"/>
    <w:locked/>
    <w:rsid w:val="00F30D33"/>
    <w:rPr>
      <w:rFonts w:ascii="Georgia" w:hAnsi="Georgia"/>
      <w:b/>
      <w:bCs/>
      <w:color w:val="000000"/>
      <w:sz w:val="20"/>
      <w:szCs w:val="20"/>
      <w:lang w:val="x-none" w:eastAsia="x-none"/>
    </w:rPr>
  </w:style>
  <w:style w:type="paragraph" w:customStyle="1" w:styleId="Sourcename">
    <w:name w:val="Source name"/>
    <w:basedOn w:val="Normaltext0"/>
    <w:link w:val="SourcenameChar"/>
    <w:autoRedefine/>
    <w:qFormat/>
    <w:rsid w:val="00F30D33"/>
    <w:rPr>
      <w:b/>
      <w:bCs/>
      <w:sz w:val="20"/>
    </w:rPr>
  </w:style>
  <w:style w:type="character" w:customStyle="1" w:styleId="underlinedcardChar">
    <w:name w:val="underlined card Char"/>
    <w:link w:val="underlinedcard0"/>
    <w:locked/>
    <w:rsid w:val="00F30D33"/>
    <w:rPr>
      <w:rFonts w:ascii="Georgia" w:hAnsi="Georgia"/>
      <w:color w:val="000000"/>
      <w:szCs w:val="20"/>
      <w:u w:val="single"/>
      <w:lang w:val="x-none" w:eastAsia="x-none"/>
    </w:rPr>
  </w:style>
  <w:style w:type="paragraph" w:customStyle="1" w:styleId="underlinedcard0">
    <w:name w:val="underlined card"/>
    <w:basedOn w:val="Normaltext0"/>
    <w:link w:val="underlinedcardChar"/>
    <w:autoRedefine/>
    <w:qFormat/>
    <w:rsid w:val="00F30D33"/>
    <w:rPr>
      <w:sz w:val="22"/>
      <w:u w:val="single"/>
    </w:rPr>
  </w:style>
  <w:style w:type="paragraph" w:customStyle="1" w:styleId="FullText">
    <w:name w:val="Full Text"/>
    <w:basedOn w:val="Normal"/>
    <w:uiPriority w:val="99"/>
    <w:qFormat/>
    <w:rsid w:val="00F30D33"/>
    <w:rPr>
      <w:rFonts w:eastAsia="Times New Roman"/>
      <w:sz w:val="16"/>
    </w:rPr>
  </w:style>
  <w:style w:type="character" w:customStyle="1" w:styleId="TextUnderlineChar">
    <w:name w:val="Text Underline Char"/>
    <w:link w:val="TextUnderline"/>
    <w:locked/>
    <w:rsid w:val="00F30D3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30D33"/>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F30D3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30D33"/>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30D3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30D33"/>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F30D33"/>
    <w:pPr>
      <w:spacing w:before="240"/>
      <w:outlineLvl w:val="2"/>
    </w:pPr>
    <w:rPr>
      <w:rFonts w:eastAsia="Times New Roman"/>
      <w:b/>
    </w:rPr>
  </w:style>
  <w:style w:type="character" w:customStyle="1" w:styleId="CiteCardChar">
    <w:name w:val="Cite_Card Char"/>
    <w:link w:val="CiteCard0"/>
    <w:locked/>
    <w:rsid w:val="00F30D33"/>
    <w:rPr>
      <w:rFonts w:ascii="Times New Roman" w:eastAsia="Times New Roman" w:hAnsi="Times New Roman" w:cs="Arial"/>
      <w:bCs/>
      <w:sz w:val="20"/>
      <w:szCs w:val="20"/>
    </w:rPr>
  </w:style>
  <w:style w:type="paragraph" w:customStyle="1" w:styleId="CiteCard0">
    <w:name w:val="Cite_Card"/>
    <w:link w:val="CiteCardChar"/>
    <w:qFormat/>
    <w:rsid w:val="00F30D33"/>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30D33"/>
    <w:pPr>
      <w:widowControl w:val="0"/>
    </w:pPr>
    <w:rPr>
      <w:rFonts w:eastAsia="MS Mincho"/>
      <w:color w:val="auto"/>
    </w:rPr>
  </w:style>
  <w:style w:type="character" w:customStyle="1" w:styleId="StyleStyle49pt6Char">
    <w:name w:val="Style Style4 + 9 pt6 Char"/>
    <w:basedOn w:val="Style4Char"/>
    <w:link w:val="StyleStyle49pt6"/>
    <w:locked/>
    <w:rsid w:val="00F30D33"/>
    <w:rPr>
      <w:rFonts w:ascii="Georgia" w:eastAsia="Times New Roman" w:hAnsi="Georgia"/>
      <w:sz w:val="24"/>
      <w:u w:val="single"/>
      <w:lang w:val="x-none"/>
    </w:rPr>
  </w:style>
  <w:style w:type="paragraph" w:customStyle="1" w:styleId="StyleStyle49pt6">
    <w:name w:val="Style Style4 + 9 pt6"/>
    <w:basedOn w:val="Style4"/>
    <w:link w:val="StyleStyle49pt6Char"/>
    <w:qFormat/>
    <w:rsid w:val="00F30D33"/>
    <w:rPr>
      <w:rFonts w:ascii="Georgia" w:eastAsia="Times New Roman" w:hAnsi="Georgia"/>
    </w:rPr>
  </w:style>
  <w:style w:type="character" w:customStyle="1" w:styleId="UnderlineCharCharCharCharChar">
    <w:name w:val="Underline Char Char Char Char Char"/>
    <w:link w:val="UnderlineCharCharCharChar"/>
    <w:locked/>
    <w:rsid w:val="00F30D3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30D33"/>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F30D3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30D33"/>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30D3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30D33"/>
    <w:rPr>
      <w:rFonts w:ascii="Georgia" w:hAnsi="Georgia" w:cs="Calibri"/>
      <w:b/>
      <w:bCs/>
      <w:u w:val="single"/>
    </w:rPr>
  </w:style>
  <w:style w:type="character" w:customStyle="1" w:styleId="DebatenoramlChar">
    <w:name w:val="Debatenoraml Char"/>
    <w:link w:val="Debatenoraml"/>
    <w:locked/>
    <w:rsid w:val="00F30D33"/>
    <w:rPr>
      <w:rFonts w:ascii="Times New Roman" w:hAnsi="Times New Roman" w:cs="Times New Roman"/>
    </w:rPr>
  </w:style>
  <w:style w:type="paragraph" w:customStyle="1" w:styleId="Debatenoraml">
    <w:name w:val="Debatenoraml"/>
    <w:basedOn w:val="NoSpacing"/>
    <w:link w:val="DebatenoramlChar"/>
    <w:qFormat/>
    <w:rsid w:val="00F30D33"/>
    <w:rPr>
      <w:rFonts w:ascii="Times New Roman" w:eastAsiaTheme="minorHAnsi" w:hAnsi="Times New Roman" w:cs="Times New Roman"/>
      <w:szCs w:val="22"/>
    </w:rPr>
  </w:style>
  <w:style w:type="paragraph" w:customStyle="1" w:styleId="SynergyTag">
    <w:name w:val="SynergyTag"/>
    <w:basedOn w:val="Normal"/>
    <w:uiPriority w:val="99"/>
    <w:qFormat/>
    <w:rsid w:val="00F30D33"/>
    <w:rPr>
      <w:rFonts w:eastAsia="Calibri"/>
      <w:b/>
    </w:rPr>
  </w:style>
  <w:style w:type="character" w:customStyle="1" w:styleId="QualsChar">
    <w:name w:val="Quals Char"/>
    <w:link w:val="Quals"/>
    <w:locked/>
    <w:rsid w:val="00F30D33"/>
    <w:rPr>
      <w:rFonts w:ascii="Georgia" w:eastAsia="Calibri" w:hAnsi="Georgia"/>
      <w:sz w:val="18"/>
    </w:rPr>
  </w:style>
  <w:style w:type="paragraph" w:customStyle="1" w:styleId="Quals">
    <w:name w:val="Quals"/>
    <w:basedOn w:val="Normal"/>
    <w:link w:val="QualsChar"/>
    <w:qFormat/>
    <w:rsid w:val="00F30D33"/>
    <w:rPr>
      <w:rFonts w:ascii="Georgia" w:eastAsia="Calibri" w:hAnsi="Georgia"/>
      <w:sz w:val="18"/>
    </w:rPr>
  </w:style>
  <w:style w:type="paragraph" w:customStyle="1" w:styleId="times">
    <w:name w:val="times"/>
    <w:basedOn w:val="Normal"/>
    <w:qFormat/>
    <w:rsid w:val="00F30D33"/>
    <w:pPr>
      <w:spacing w:before="100" w:beforeAutospacing="1" w:after="100" w:afterAutospacing="1"/>
    </w:pPr>
    <w:rPr>
      <w:rFonts w:eastAsia="Times New Roman"/>
      <w:sz w:val="24"/>
    </w:rPr>
  </w:style>
  <w:style w:type="paragraph" w:customStyle="1" w:styleId="BodyA">
    <w:name w:val="Body A"/>
    <w:uiPriority w:val="99"/>
    <w:qFormat/>
    <w:rsid w:val="00F30D33"/>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F30D33"/>
    <w:rPr>
      <w:rFonts w:ascii="Georgia" w:eastAsia="Times New Roman" w:hAnsi="Georgia"/>
      <w:b/>
      <w:caps/>
      <w:szCs w:val="28"/>
      <w:u w:val="single"/>
    </w:rPr>
  </w:style>
  <w:style w:type="paragraph" w:customStyle="1" w:styleId="Starred">
    <w:name w:val="Starred"/>
    <w:basedOn w:val="Normal"/>
    <w:link w:val="StarredChar"/>
    <w:qFormat/>
    <w:rsid w:val="00F30D33"/>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F30D33"/>
    <w:rPr>
      <w:rFonts w:ascii="Georgia" w:eastAsia="Times New Roman" w:hAnsi="Georgia"/>
      <w:b/>
      <w:caps/>
      <w:szCs w:val="28"/>
      <w:u w:val="single"/>
    </w:rPr>
  </w:style>
  <w:style w:type="paragraph" w:customStyle="1" w:styleId="NotStarred">
    <w:name w:val="NotStarred"/>
    <w:basedOn w:val="Normal"/>
    <w:link w:val="NotStarredChar"/>
    <w:qFormat/>
    <w:rsid w:val="00F30D33"/>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F30D3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30D3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30D33"/>
    <w:pPr>
      <w:pBdr>
        <w:top w:val="single" w:sz="4" w:space="0" w:color="auto"/>
        <w:left w:val="single" w:sz="4" w:space="0" w:color="auto"/>
        <w:bottom w:val="single" w:sz="4" w:space="0" w:color="auto"/>
        <w:right w:val="single" w:sz="4" w:space="0" w:color="auto"/>
      </w:pBdr>
    </w:pPr>
    <w:rPr>
      <w:rFonts w:eastAsiaTheme="minorHAnsi" w:cs="Times New Roman"/>
      <w:sz w:val="22"/>
      <w:bdr w:val="single" w:sz="4" w:space="0" w:color="auto" w:frame="1"/>
      <w:lang w:val="en-US"/>
    </w:rPr>
  </w:style>
  <w:style w:type="character" w:customStyle="1" w:styleId="H4TagChar1">
    <w:name w:val="H4 (Tag) Char1"/>
    <w:link w:val="H4Tag"/>
    <w:locked/>
    <w:rsid w:val="00F30D33"/>
    <w:rPr>
      <w:rFonts w:ascii="Georgia" w:eastAsia="Calibri" w:hAnsi="Georgia"/>
      <w:b/>
    </w:rPr>
  </w:style>
  <w:style w:type="paragraph" w:customStyle="1" w:styleId="H4Tag">
    <w:name w:val="H4 (Tag)"/>
    <w:basedOn w:val="Normal"/>
    <w:link w:val="H4TagChar1"/>
    <w:qFormat/>
    <w:rsid w:val="00F30D33"/>
    <w:rPr>
      <w:rFonts w:ascii="Georgia" w:eastAsia="Calibri" w:hAnsi="Georgia"/>
      <w:b/>
    </w:rPr>
  </w:style>
  <w:style w:type="paragraph" w:customStyle="1" w:styleId="CM25">
    <w:name w:val="CM25"/>
    <w:basedOn w:val="Default"/>
    <w:next w:val="Default"/>
    <w:qFormat/>
    <w:rsid w:val="00F30D3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30D33"/>
    <w:rPr>
      <w:rFonts w:ascii="Georgia" w:hAnsi="Georgia"/>
      <w:b/>
    </w:rPr>
  </w:style>
  <w:style w:type="paragraph" w:customStyle="1" w:styleId="Debate-CardTagandCite-F6">
    <w:name w:val="Debate- Card Tag and Cite- F6"/>
    <w:basedOn w:val="Normal"/>
    <w:link w:val="Debate-CardTagandCite-F6Char"/>
    <w:qFormat/>
    <w:rsid w:val="00F30D33"/>
    <w:pPr>
      <w:contextualSpacing/>
    </w:pPr>
    <w:rPr>
      <w:rFonts w:ascii="Georgia" w:hAnsi="Georgia"/>
      <w:b/>
    </w:rPr>
  </w:style>
  <w:style w:type="paragraph" w:customStyle="1" w:styleId="Cardtext0">
    <w:name w:val="Card text"/>
    <w:link w:val="CardtextChar0"/>
    <w:qFormat/>
    <w:rsid w:val="00F30D33"/>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F30D33"/>
    <w:rPr>
      <w:rFonts w:ascii="Georgia" w:eastAsia="Times New Roman" w:hAnsi="Georgia"/>
      <w:b/>
      <w:szCs w:val="28"/>
      <w:u w:val="single"/>
    </w:rPr>
  </w:style>
  <w:style w:type="paragraph" w:customStyle="1" w:styleId="NewHeading2">
    <w:name w:val="NewHeading2"/>
    <w:basedOn w:val="Normal"/>
    <w:link w:val="NewHeading2Char"/>
    <w:qFormat/>
    <w:rsid w:val="00F30D33"/>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F30D3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30D33"/>
    <w:rPr>
      <w:rFonts w:eastAsia="Calibri"/>
    </w:rPr>
  </w:style>
  <w:style w:type="paragraph" w:customStyle="1" w:styleId="Card6pt">
    <w:name w:val="Card 6pt"/>
    <w:basedOn w:val="card"/>
    <w:uiPriority w:val="99"/>
    <w:qFormat/>
    <w:rsid w:val="00F30D33"/>
    <w:rPr>
      <w:rFonts w:ascii="Georgia" w:eastAsia="Calibri" w:hAnsi="Georgia"/>
      <w:bCs/>
      <w:color w:val="000000"/>
      <w:sz w:val="12"/>
      <w:szCs w:val="20"/>
    </w:rPr>
  </w:style>
  <w:style w:type="character" w:customStyle="1" w:styleId="FullCiteChar">
    <w:name w:val="Full Cite Char"/>
    <w:link w:val="FullCite"/>
    <w:locked/>
    <w:rsid w:val="00F30D33"/>
    <w:rPr>
      <w:rFonts w:ascii="Garamond" w:eastAsia="Calibri" w:hAnsi="Garamond"/>
    </w:rPr>
  </w:style>
  <w:style w:type="paragraph" w:customStyle="1" w:styleId="FullCite">
    <w:name w:val="Full Cite"/>
    <w:basedOn w:val="Normal"/>
    <w:next w:val="Normal"/>
    <w:link w:val="FullCiteChar"/>
    <w:qFormat/>
    <w:rsid w:val="00F30D33"/>
    <w:rPr>
      <w:rFonts w:ascii="Garamond" w:eastAsia="Calibri" w:hAnsi="Garamond"/>
    </w:rPr>
  </w:style>
  <w:style w:type="character" w:customStyle="1" w:styleId="StyleCardStyleBlackUnderlineChar">
    <w:name w:val="Style Card Style + Black Underline Char"/>
    <w:link w:val="StyleCardStyleBlackUnderline"/>
    <w:locked/>
    <w:rsid w:val="00F30D3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30D33"/>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F30D33"/>
    <w:pPr>
      <w:keepLines w:val="0"/>
      <w:pageBreakBefore w:val="0"/>
      <w:jc w:val="left"/>
    </w:pPr>
    <w:rPr>
      <w:rFonts w:eastAsia="SimSun" w:cs="Arial"/>
      <w:b w:val="0"/>
      <w:bCs/>
      <w:iCs/>
      <w:caps/>
      <w:sz w:val="24"/>
      <w:szCs w:val="28"/>
      <w:lang w:eastAsia="zh-CN"/>
    </w:rPr>
  </w:style>
  <w:style w:type="character" w:customStyle="1" w:styleId="StylecardThickunderlineChar">
    <w:name w:val="Style card + Thick underline Char"/>
    <w:link w:val="StylecardThickunderline"/>
    <w:locked/>
    <w:rsid w:val="00F30D33"/>
    <w:rPr>
      <w:rFonts w:ascii="Georgia" w:hAnsi="Georgia"/>
      <w:u w:val="single"/>
      <w:lang w:eastAsia="zh-CN"/>
    </w:rPr>
  </w:style>
  <w:style w:type="paragraph" w:customStyle="1" w:styleId="StylecardThickunderline">
    <w:name w:val="Style card + Thick underline"/>
    <w:basedOn w:val="card"/>
    <w:link w:val="StylecardThickunderlineChar"/>
    <w:qFormat/>
    <w:rsid w:val="00F30D33"/>
    <w:rPr>
      <w:rFonts w:ascii="Georgia" w:hAnsi="Georgia"/>
      <w:sz w:val="22"/>
      <w:u w:val="single"/>
      <w:lang w:eastAsia="zh-CN"/>
    </w:rPr>
  </w:style>
  <w:style w:type="character" w:customStyle="1" w:styleId="StylecardBoldThickunderlineChar">
    <w:name w:val="Style card + Bold Thick underline Char"/>
    <w:link w:val="StylecardBoldThickunderline"/>
    <w:locked/>
    <w:rsid w:val="00F30D33"/>
    <w:rPr>
      <w:rFonts w:ascii="Georgia" w:hAnsi="Georgia"/>
      <w:b/>
      <w:bCs/>
      <w:u w:val="single"/>
      <w:lang w:eastAsia="zh-CN"/>
    </w:rPr>
  </w:style>
  <w:style w:type="paragraph" w:customStyle="1" w:styleId="StylecardBoldThickunderline">
    <w:name w:val="Style card + Bold Thick underline"/>
    <w:basedOn w:val="card"/>
    <w:link w:val="StylecardBoldThickunderlineChar"/>
    <w:qFormat/>
    <w:rsid w:val="00F30D33"/>
    <w:rPr>
      <w:rFonts w:ascii="Georgia" w:hAnsi="Georgia"/>
      <w:b/>
      <w:bCs/>
      <w:sz w:val="22"/>
      <w:u w:val="single"/>
      <w:lang w:eastAsia="zh-CN"/>
    </w:rPr>
  </w:style>
  <w:style w:type="paragraph" w:customStyle="1" w:styleId="CM27">
    <w:name w:val="CM27"/>
    <w:basedOn w:val="Default"/>
    <w:next w:val="Default"/>
    <w:qFormat/>
    <w:rsid w:val="00F30D33"/>
    <w:pPr>
      <w:spacing w:after="200" w:line="276" w:lineRule="auto"/>
    </w:pPr>
    <w:rPr>
      <w:rFonts w:eastAsia="Calibri"/>
      <w:color w:val="auto"/>
      <w:sz w:val="22"/>
    </w:rPr>
  </w:style>
  <w:style w:type="paragraph" w:customStyle="1" w:styleId="font-null">
    <w:name w:val="font-null"/>
    <w:basedOn w:val="Normal"/>
    <w:uiPriority w:val="99"/>
    <w:qFormat/>
    <w:rsid w:val="00F30D33"/>
    <w:pPr>
      <w:spacing w:before="100" w:beforeAutospacing="1" w:after="100" w:afterAutospacing="1"/>
    </w:pPr>
    <w:rPr>
      <w:rFonts w:eastAsia="Times New Roman"/>
      <w:sz w:val="24"/>
    </w:rPr>
  </w:style>
  <w:style w:type="paragraph" w:customStyle="1" w:styleId="rteindent1">
    <w:name w:val="rteindent1"/>
    <w:basedOn w:val="Normal"/>
    <w:uiPriority w:val="99"/>
    <w:qFormat/>
    <w:rsid w:val="00F30D3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30D3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30D3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30D3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30D3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30D33"/>
    <w:pPr>
      <w:spacing w:before="100" w:beforeAutospacing="1" w:after="100" w:afterAutospacing="1"/>
    </w:pPr>
    <w:rPr>
      <w:rFonts w:eastAsia="Times New Roman"/>
      <w:sz w:val="24"/>
    </w:rPr>
  </w:style>
  <w:style w:type="paragraph" w:customStyle="1" w:styleId="class">
    <w:name w:val="class"/>
    <w:basedOn w:val="Normal"/>
    <w:uiPriority w:val="99"/>
    <w:qFormat/>
    <w:rsid w:val="00F30D33"/>
    <w:pPr>
      <w:spacing w:before="100" w:beforeAutospacing="1" w:after="100" w:afterAutospacing="1"/>
    </w:pPr>
    <w:rPr>
      <w:rFonts w:eastAsia="Times New Roman"/>
      <w:sz w:val="24"/>
    </w:rPr>
  </w:style>
  <w:style w:type="character" w:customStyle="1" w:styleId="blocktitleChar0">
    <w:name w:val="block title Char"/>
    <w:link w:val="blocktitle0"/>
    <w:locked/>
    <w:rsid w:val="00F30D33"/>
    <w:rPr>
      <w:rFonts w:ascii="Calibri" w:eastAsia="Calibri" w:hAnsi="Calibri"/>
      <w:b/>
      <w:caps/>
      <w:sz w:val="28"/>
      <w:szCs w:val="28"/>
      <w:lang w:val="es-ES"/>
    </w:rPr>
  </w:style>
  <w:style w:type="paragraph" w:customStyle="1" w:styleId="Pa6">
    <w:name w:val="Pa6"/>
    <w:basedOn w:val="Normal"/>
    <w:next w:val="Normal"/>
    <w:uiPriority w:val="99"/>
    <w:qFormat/>
    <w:rsid w:val="00F30D3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30D3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30D3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30D3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30D3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30D3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30D33"/>
    <w:rPr>
      <w:rFonts w:ascii="Georgia"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30D33"/>
    <w:rPr>
      <w:rFonts w:ascii="Georgia" w:eastAsiaTheme="minorHAnsi" w:hAnsi="Georgia"/>
      <w:b/>
      <w:bCs/>
      <w:sz w:val="22"/>
      <w:lang w:val="en-US"/>
    </w:rPr>
  </w:style>
  <w:style w:type="paragraph" w:customStyle="1" w:styleId="summary">
    <w:name w:val="summary"/>
    <w:basedOn w:val="Normal"/>
    <w:uiPriority w:val="99"/>
    <w:qFormat/>
    <w:rsid w:val="00F30D33"/>
    <w:pPr>
      <w:spacing w:before="100" w:beforeAutospacing="1" w:after="100" w:afterAutospacing="1"/>
    </w:pPr>
    <w:rPr>
      <w:rFonts w:eastAsia="Times New Roman"/>
      <w:sz w:val="24"/>
    </w:rPr>
  </w:style>
  <w:style w:type="paragraph" w:customStyle="1" w:styleId="Caption2">
    <w:name w:val="Caption2"/>
    <w:basedOn w:val="Normal"/>
    <w:uiPriority w:val="99"/>
    <w:qFormat/>
    <w:rsid w:val="00F30D3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30D3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30D33"/>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F30D33"/>
    <w:pPr>
      <w:jc w:val="center"/>
    </w:pPr>
    <w:rPr>
      <w:rFonts w:ascii="Book Antiqua" w:eastAsia="Times New Roman" w:hAnsi="Book Antiqua"/>
      <w:b/>
      <w:sz w:val="28"/>
    </w:rPr>
  </w:style>
  <w:style w:type="paragraph" w:customStyle="1" w:styleId="NoteLevel21">
    <w:name w:val="Note Level 21"/>
    <w:basedOn w:val="card"/>
    <w:next w:val="Normal"/>
    <w:uiPriority w:val="99"/>
    <w:qFormat/>
    <w:rsid w:val="00F30D33"/>
    <w:pPr>
      <w:keepNext/>
    </w:pPr>
    <w:rPr>
      <w:rFonts w:ascii="Georgia" w:eastAsia="MS Gothic" w:hAnsi="Georgia"/>
      <w:bCs/>
      <w:szCs w:val="20"/>
    </w:rPr>
  </w:style>
  <w:style w:type="paragraph" w:customStyle="1" w:styleId="Little">
    <w:name w:val="Little"/>
    <w:basedOn w:val="Normal"/>
    <w:next w:val="Normal"/>
    <w:link w:val="LittleChar"/>
    <w:qFormat/>
    <w:rsid w:val="00F30D33"/>
    <w:pPr>
      <w:ind w:left="288"/>
    </w:pPr>
    <w:rPr>
      <w:rFonts w:eastAsia="Times New Roman"/>
      <w:sz w:val="16"/>
    </w:rPr>
  </w:style>
  <w:style w:type="paragraph" w:customStyle="1" w:styleId="AAAcard">
    <w:name w:val="AAAcard"/>
    <w:basedOn w:val="Normal"/>
    <w:uiPriority w:val="99"/>
    <w:qFormat/>
    <w:rsid w:val="00F30D33"/>
    <w:pPr>
      <w:ind w:left="288" w:right="288"/>
    </w:pPr>
    <w:rPr>
      <w:rFonts w:eastAsia="Times New Roman"/>
    </w:rPr>
  </w:style>
  <w:style w:type="paragraph" w:customStyle="1" w:styleId="Caption3">
    <w:name w:val="Caption3"/>
    <w:basedOn w:val="Normal"/>
    <w:uiPriority w:val="99"/>
    <w:qFormat/>
    <w:rsid w:val="00F30D33"/>
    <w:pPr>
      <w:spacing w:before="100" w:beforeAutospacing="1" w:after="100" w:afterAutospacing="1"/>
    </w:pPr>
    <w:rPr>
      <w:rFonts w:eastAsia="Times New Roman"/>
      <w:sz w:val="24"/>
    </w:rPr>
  </w:style>
  <w:style w:type="paragraph" w:customStyle="1" w:styleId="body-12-5">
    <w:name w:val="body-12-5"/>
    <w:basedOn w:val="Normal"/>
    <w:uiPriority w:val="99"/>
    <w:qFormat/>
    <w:rsid w:val="00F30D33"/>
    <w:pPr>
      <w:spacing w:before="100" w:beforeAutospacing="1" w:after="100" w:afterAutospacing="1"/>
    </w:pPr>
    <w:rPr>
      <w:rFonts w:eastAsia="Times New Roman"/>
      <w:sz w:val="24"/>
    </w:rPr>
  </w:style>
  <w:style w:type="paragraph" w:customStyle="1" w:styleId="infuse">
    <w:name w:val="infuse"/>
    <w:basedOn w:val="Normal"/>
    <w:uiPriority w:val="99"/>
    <w:qFormat/>
    <w:rsid w:val="00F30D33"/>
    <w:pPr>
      <w:spacing w:before="100" w:beforeAutospacing="1" w:after="100" w:afterAutospacing="1"/>
    </w:pPr>
    <w:rPr>
      <w:rFonts w:eastAsia="Times New Roman"/>
      <w:sz w:val="24"/>
    </w:rPr>
  </w:style>
  <w:style w:type="paragraph" w:customStyle="1" w:styleId="fontreg">
    <w:name w:val="font_reg"/>
    <w:basedOn w:val="Normal"/>
    <w:uiPriority w:val="99"/>
    <w:qFormat/>
    <w:rsid w:val="00F30D33"/>
    <w:pPr>
      <w:spacing w:before="100" w:beforeAutospacing="1" w:after="100" w:afterAutospacing="1"/>
    </w:pPr>
    <w:rPr>
      <w:rFonts w:eastAsia="Times New Roman"/>
      <w:sz w:val="24"/>
    </w:rPr>
  </w:style>
  <w:style w:type="paragraph" w:customStyle="1" w:styleId="CITEF3">
    <w:name w:val="CITE F3"/>
    <w:uiPriority w:val="99"/>
    <w:qFormat/>
    <w:rsid w:val="00F30D33"/>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30D3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30D3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30D3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30D33"/>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F30D33"/>
    <w:pPr>
      <w:ind w:left="144"/>
    </w:pPr>
    <w:rPr>
      <w:rFonts w:ascii="Cambria" w:eastAsia="Calibri" w:hAnsi="Cambria"/>
      <w:sz w:val="24"/>
    </w:rPr>
  </w:style>
  <w:style w:type="paragraph" w:customStyle="1" w:styleId="FreeFormA">
    <w:name w:val="Free Form A"/>
    <w:autoRedefine/>
    <w:uiPriority w:val="99"/>
    <w:qFormat/>
    <w:rsid w:val="00F30D33"/>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F30D33"/>
    <w:pPr>
      <w:spacing w:before="100" w:beforeAutospacing="1" w:after="100" w:afterAutospacing="1"/>
    </w:pPr>
    <w:rPr>
      <w:rFonts w:eastAsia="Times New Roman"/>
      <w:sz w:val="24"/>
    </w:rPr>
  </w:style>
  <w:style w:type="paragraph" w:customStyle="1" w:styleId="subheader">
    <w:name w:val="subheader"/>
    <w:basedOn w:val="Normal"/>
    <w:uiPriority w:val="99"/>
    <w:qFormat/>
    <w:rsid w:val="00F30D3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30D33"/>
    <w:pPr>
      <w:spacing w:before="100" w:beforeAutospacing="1" w:after="100" w:afterAutospacing="1"/>
    </w:pPr>
    <w:rPr>
      <w:rFonts w:eastAsia="Times New Roman"/>
      <w:sz w:val="24"/>
    </w:rPr>
  </w:style>
  <w:style w:type="paragraph" w:customStyle="1" w:styleId="more">
    <w:name w:val="more"/>
    <w:basedOn w:val="Normal"/>
    <w:uiPriority w:val="99"/>
    <w:qFormat/>
    <w:rsid w:val="00F30D33"/>
    <w:pPr>
      <w:spacing w:before="100" w:beforeAutospacing="1" w:after="100" w:afterAutospacing="1"/>
    </w:pPr>
    <w:rPr>
      <w:rFonts w:eastAsia="Times New Roman"/>
      <w:sz w:val="24"/>
    </w:rPr>
  </w:style>
  <w:style w:type="paragraph" w:customStyle="1" w:styleId="story">
    <w:name w:val="story"/>
    <w:basedOn w:val="Normal"/>
    <w:uiPriority w:val="99"/>
    <w:qFormat/>
    <w:rsid w:val="00F30D33"/>
    <w:pPr>
      <w:spacing w:before="100" w:beforeAutospacing="1" w:after="100" w:afterAutospacing="1"/>
    </w:pPr>
    <w:rPr>
      <w:rFonts w:eastAsia="Times New Roman"/>
      <w:sz w:val="24"/>
    </w:rPr>
  </w:style>
  <w:style w:type="paragraph" w:customStyle="1" w:styleId="H1numbered">
    <w:name w:val="H1 numbered"/>
    <w:basedOn w:val="Normal"/>
    <w:uiPriority w:val="99"/>
    <w:qFormat/>
    <w:rsid w:val="00F30D33"/>
    <w:pPr>
      <w:pageBreakBefore/>
      <w:widowControl w:val="0"/>
      <w:numPr>
        <w:numId w:val="1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F30D33"/>
    <w:pPr>
      <w:widowControl w:val="0"/>
      <w:numPr>
        <w:ilvl w:val="1"/>
        <w:numId w:val="1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F30D3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30D3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30D3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30D3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30D3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30D33"/>
    <w:pPr>
      <w:widowControl w:val="0"/>
      <w:spacing w:after="63"/>
    </w:pPr>
    <w:rPr>
      <w:rFonts w:ascii="Arial" w:hAnsi="Arial"/>
      <w:color w:val="auto"/>
    </w:rPr>
  </w:style>
  <w:style w:type="paragraph" w:customStyle="1" w:styleId="CM35">
    <w:name w:val="CM35"/>
    <w:basedOn w:val="Default"/>
    <w:next w:val="Default"/>
    <w:uiPriority w:val="99"/>
    <w:qFormat/>
    <w:rsid w:val="00F30D3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30D3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30D3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30D33"/>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30D3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30D33"/>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F30D3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30D33"/>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F30D3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30D33"/>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30D3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30D3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F30D3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30D33"/>
    <w:rPr>
      <w:rFonts w:ascii="Georgia" w:hAnsi="Georgia"/>
      <w:lang w:val="x-none" w:eastAsia="x-none"/>
    </w:rPr>
  </w:style>
  <w:style w:type="character" w:customStyle="1" w:styleId="NormalFontChar">
    <w:name w:val="Normal Font Char"/>
    <w:link w:val="NormalFont"/>
    <w:locked/>
    <w:rsid w:val="00F30D33"/>
    <w:rPr>
      <w:rFonts w:ascii="Times New Roman" w:eastAsia="Times New Roman" w:hAnsi="Times New Roman" w:cs="Times New Roman"/>
      <w:sz w:val="20"/>
      <w:szCs w:val="20"/>
    </w:rPr>
  </w:style>
  <w:style w:type="paragraph" w:customStyle="1" w:styleId="NormalFont">
    <w:name w:val="Normal Font"/>
    <w:link w:val="NormalFontChar"/>
    <w:qFormat/>
    <w:rsid w:val="00F30D33"/>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30D33"/>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30D3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30D33"/>
    <w:rPr>
      <w:u w:val="single"/>
      <w:lang w:val="x-none" w:eastAsia="x-none"/>
    </w:rPr>
  </w:style>
  <w:style w:type="character" w:customStyle="1" w:styleId="StyleNormalFont11ptBoldUnderlineChar">
    <w:name w:val="Style Normal Font + 11 pt Bold Underline Char"/>
    <w:link w:val="StyleNormalFont11ptBoldUnderline"/>
    <w:locked/>
    <w:rsid w:val="00F30D3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30D33"/>
    <w:rPr>
      <w:b/>
      <w:bCs/>
      <w:u w:val="single"/>
      <w:lang w:val="x-none" w:eastAsia="x-none"/>
    </w:rPr>
  </w:style>
  <w:style w:type="paragraph" w:customStyle="1" w:styleId="Smallfont0">
    <w:name w:val="Smallfont"/>
    <w:basedOn w:val="Normal"/>
    <w:uiPriority w:val="99"/>
    <w:qFormat/>
    <w:rsid w:val="00F30D33"/>
    <w:rPr>
      <w:rFonts w:eastAsia="Times New Roman"/>
      <w:sz w:val="15"/>
    </w:rPr>
  </w:style>
  <w:style w:type="paragraph" w:customStyle="1" w:styleId="formatvorlage2">
    <w:name w:val="formatvorlage2"/>
    <w:basedOn w:val="Normal"/>
    <w:uiPriority w:val="99"/>
    <w:qFormat/>
    <w:rsid w:val="00F30D3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30D3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30D33"/>
    <w:pPr>
      <w:spacing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F30D3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30D33"/>
    <w:pPr>
      <w:spacing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F30D3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30D33"/>
    <w:pPr>
      <w:ind w:left="144"/>
    </w:pPr>
    <w:rPr>
      <w:rFonts w:ascii="Georgia" w:eastAsia="Times New Roman" w:hAnsi="Georgia"/>
      <w:lang w:val="x-none" w:eastAsia="x-none"/>
    </w:rPr>
  </w:style>
  <w:style w:type="paragraph" w:customStyle="1" w:styleId="deck">
    <w:name w:val="deck"/>
    <w:basedOn w:val="Normal"/>
    <w:uiPriority w:val="99"/>
    <w:qFormat/>
    <w:rsid w:val="00F30D33"/>
    <w:pPr>
      <w:spacing w:before="100" w:beforeAutospacing="1" w:after="100" w:afterAutospacing="1"/>
    </w:pPr>
    <w:rPr>
      <w:rFonts w:eastAsia="Times New Roman"/>
      <w:sz w:val="24"/>
    </w:rPr>
  </w:style>
  <w:style w:type="paragraph" w:customStyle="1" w:styleId="i1">
    <w:name w:val="i1"/>
    <w:basedOn w:val="Normal"/>
    <w:uiPriority w:val="99"/>
    <w:qFormat/>
    <w:rsid w:val="00F30D33"/>
    <w:pPr>
      <w:spacing w:before="100" w:beforeAutospacing="1" w:after="100" w:afterAutospacing="1"/>
    </w:pPr>
    <w:rPr>
      <w:rFonts w:eastAsia="Times New Roman"/>
      <w:sz w:val="24"/>
    </w:rPr>
  </w:style>
  <w:style w:type="paragraph" w:customStyle="1" w:styleId="question">
    <w:name w:val="question"/>
    <w:basedOn w:val="Normal"/>
    <w:uiPriority w:val="99"/>
    <w:qFormat/>
    <w:rsid w:val="00F30D33"/>
    <w:pPr>
      <w:spacing w:before="100" w:beforeAutospacing="1" w:after="100" w:afterAutospacing="1"/>
    </w:pPr>
    <w:rPr>
      <w:rFonts w:eastAsia="Times New Roman"/>
      <w:sz w:val="24"/>
    </w:rPr>
  </w:style>
  <w:style w:type="paragraph" w:customStyle="1" w:styleId="bodycopy">
    <w:name w:val="bodycopy"/>
    <w:basedOn w:val="Normal"/>
    <w:uiPriority w:val="99"/>
    <w:qFormat/>
    <w:rsid w:val="00F30D33"/>
    <w:pPr>
      <w:spacing w:before="100" w:beforeAutospacing="1" w:after="100" w:afterAutospacing="1"/>
    </w:pPr>
    <w:rPr>
      <w:rFonts w:eastAsia="Times New Roman"/>
      <w:sz w:val="24"/>
    </w:rPr>
  </w:style>
  <w:style w:type="paragraph" w:customStyle="1" w:styleId="Fifth">
    <w:name w:val="Fifth"/>
    <w:basedOn w:val="Normal"/>
    <w:link w:val="FifthChar"/>
    <w:qFormat/>
    <w:rsid w:val="00F30D33"/>
    <w:rPr>
      <w:rFonts w:ascii="Arial" w:eastAsia="Calibri" w:hAnsi="Arial"/>
    </w:rPr>
  </w:style>
  <w:style w:type="paragraph" w:customStyle="1" w:styleId="NoteLevel22">
    <w:name w:val="Note Level 22"/>
    <w:basedOn w:val="card"/>
    <w:next w:val="Normal"/>
    <w:uiPriority w:val="99"/>
    <w:qFormat/>
    <w:rsid w:val="00F30D33"/>
    <w:pPr>
      <w:keepNext/>
    </w:pPr>
    <w:rPr>
      <w:rFonts w:ascii="Georgia" w:eastAsia="MS Gothic" w:hAnsi="Georgia"/>
      <w:bCs/>
      <w:szCs w:val="20"/>
    </w:rPr>
  </w:style>
  <w:style w:type="paragraph" w:customStyle="1" w:styleId="wp-caption-text">
    <w:name w:val="wp-caption-text"/>
    <w:basedOn w:val="Normal"/>
    <w:qFormat/>
    <w:rsid w:val="00F30D33"/>
    <w:pPr>
      <w:spacing w:before="100" w:beforeAutospacing="1" w:after="100" w:afterAutospacing="1"/>
    </w:pPr>
    <w:rPr>
      <w:rFonts w:eastAsia="Times New Roman"/>
      <w:sz w:val="24"/>
    </w:rPr>
  </w:style>
  <w:style w:type="paragraph" w:customStyle="1" w:styleId="svarticle">
    <w:name w:val="svarticle"/>
    <w:basedOn w:val="Normal"/>
    <w:uiPriority w:val="99"/>
    <w:qFormat/>
    <w:rsid w:val="00F30D33"/>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F30D33"/>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F30D33"/>
    <w:pPr>
      <w:spacing w:before="100" w:beforeAutospacing="1" w:after="100" w:afterAutospacing="1"/>
    </w:pPr>
  </w:style>
  <w:style w:type="paragraph" w:customStyle="1" w:styleId="description">
    <w:name w:val="description"/>
    <w:basedOn w:val="Normal"/>
    <w:uiPriority w:val="99"/>
    <w:qFormat/>
    <w:rsid w:val="00F30D33"/>
    <w:pPr>
      <w:spacing w:before="100" w:beforeAutospacing="1" w:after="100" w:afterAutospacing="1"/>
    </w:pPr>
  </w:style>
  <w:style w:type="paragraph" w:customStyle="1" w:styleId="graf">
    <w:name w:val="graf"/>
    <w:basedOn w:val="Normal"/>
    <w:uiPriority w:val="99"/>
    <w:qFormat/>
    <w:rsid w:val="00F30D33"/>
    <w:pPr>
      <w:spacing w:before="100" w:beforeAutospacing="1" w:after="100" w:afterAutospacing="1"/>
    </w:pPr>
  </w:style>
  <w:style w:type="paragraph" w:customStyle="1" w:styleId="column">
    <w:name w:val="column"/>
    <w:basedOn w:val="Normal"/>
    <w:uiPriority w:val="99"/>
    <w:qFormat/>
    <w:rsid w:val="00F30D33"/>
    <w:pPr>
      <w:spacing w:before="100" w:beforeAutospacing="1" w:after="100" w:afterAutospacing="1"/>
    </w:pPr>
  </w:style>
  <w:style w:type="paragraph" w:customStyle="1" w:styleId="recirc-container">
    <w:name w:val="recirc-container"/>
    <w:basedOn w:val="Normal"/>
    <w:uiPriority w:val="99"/>
    <w:qFormat/>
    <w:rsid w:val="00F30D33"/>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F30D33"/>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F30D33"/>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F30D33"/>
    <w:rPr>
      <w:rFonts w:ascii="Georgia" w:hAnsi="Georgia" w:hint="default"/>
      <w:i/>
      <w:iCs/>
      <w:color w:val="808080"/>
    </w:rPr>
  </w:style>
  <w:style w:type="character" w:customStyle="1" w:styleId="cardchar00">
    <w:name w:val="cardchar0"/>
    <w:basedOn w:val="DefaultParagraphFont"/>
    <w:rsid w:val="00F30D33"/>
  </w:style>
  <w:style w:type="character" w:customStyle="1" w:styleId="UnderlineNon-bold">
    <w:name w:val="Underline Non - bold"/>
    <w:rsid w:val="00F30D33"/>
    <w:rPr>
      <w:rFonts w:ascii="Times New Roman" w:hAnsi="Times New Roman" w:cs="Times New Roman" w:hint="default"/>
      <w:iCs/>
      <w:sz w:val="22"/>
      <w:u w:val="single"/>
    </w:rPr>
  </w:style>
  <w:style w:type="character" w:customStyle="1" w:styleId="Heading5Char2">
    <w:name w:val="Heading 5 Char2"/>
    <w:rsid w:val="00F30D3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30D33"/>
    <w:rPr>
      <w:rFonts w:ascii="Arial" w:hAnsi="Arial" w:cs="Arial"/>
      <w:vanish/>
      <w:sz w:val="16"/>
      <w:szCs w:val="16"/>
    </w:rPr>
  </w:style>
  <w:style w:type="paragraph" w:styleId="z-TopofForm">
    <w:name w:val="HTML Top of Form"/>
    <w:basedOn w:val="Normal"/>
    <w:next w:val="Normal"/>
    <w:link w:val="z-TopofFormChar"/>
    <w:hidden/>
    <w:uiPriority w:val="99"/>
    <w:unhideWhenUsed/>
    <w:rsid w:val="00F30D3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30D33"/>
    <w:rPr>
      <w:rFonts w:ascii="Arial" w:hAnsi="Arial" w:cs="Arial"/>
      <w:vanish/>
      <w:sz w:val="16"/>
      <w:szCs w:val="16"/>
    </w:rPr>
  </w:style>
  <w:style w:type="character" w:customStyle="1" w:styleId="z-BottomofFormChar">
    <w:name w:val="z-Bottom of Form Char"/>
    <w:basedOn w:val="DefaultParagraphFont"/>
    <w:link w:val="z-BottomofForm"/>
    <w:uiPriority w:val="99"/>
    <w:rsid w:val="00F30D3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30D3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30D33"/>
    <w:rPr>
      <w:rFonts w:ascii="Arial" w:hAnsi="Arial" w:cs="Arial"/>
      <w:vanish/>
      <w:sz w:val="16"/>
      <w:szCs w:val="16"/>
    </w:rPr>
  </w:style>
  <w:style w:type="character" w:customStyle="1" w:styleId="authordate1">
    <w:name w:val="authordate"/>
    <w:rsid w:val="00F30D33"/>
  </w:style>
  <w:style w:type="character" w:customStyle="1" w:styleId="underline0">
    <w:name w:val="%underline"/>
    <w:qFormat/>
    <w:rsid w:val="00F30D33"/>
    <w:rPr>
      <w:rFonts w:ascii="Times New Roman" w:hAnsi="Times New Roman" w:cs="Times New Roman" w:hint="default"/>
      <w:strike w:val="0"/>
      <w:dstrike w:val="0"/>
      <w:sz w:val="16"/>
      <w:u w:val="none"/>
      <w:effect w:val="none"/>
    </w:rPr>
  </w:style>
  <w:style w:type="character" w:customStyle="1" w:styleId="AUNDERLINE0">
    <w:name w:val="AUNDERLINE"/>
    <w:qFormat/>
    <w:rsid w:val="00F30D33"/>
    <w:rPr>
      <w:rFonts w:ascii="Times New Roman" w:hAnsi="Times New Roman" w:cs="Times New Roman" w:hint="default"/>
      <w:sz w:val="20"/>
      <w:u w:val="single"/>
    </w:rPr>
  </w:style>
  <w:style w:type="character" w:customStyle="1" w:styleId="UnderlinedCharChar">
    <w:name w:val="Underlined Char Char"/>
    <w:rsid w:val="00F30D33"/>
    <w:rPr>
      <w:rFonts w:ascii="Garamond" w:hAnsi="Garamond" w:hint="default"/>
      <w:szCs w:val="28"/>
      <w:u w:val="single"/>
      <w:lang w:val="en-US" w:eastAsia="en-US" w:bidi="ar-SA"/>
    </w:rPr>
  </w:style>
  <w:style w:type="character" w:customStyle="1" w:styleId="slug-doi">
    <w:name w:val="slug-doi"/>
    <w:basedOn w:val="DefaultParagraphFont"/>
    <w:rsid w:val="00F30D33"/>
  </w:style>
  <w:style w:type="character" w:customStyle="1" w:styleId="af">
    <w:name w:val="af"/>
    <w:basedOn w:val="DefaultParagraphFont"/>
    <w:rsid w:val="00F30D33"/>
  </w:style>
  <w:style w:type="character" w:customStyle="1" w:styleId="ab">
    <w:name w:val="ab"/>
    <w:basedOn w:val="DefaultParagraphFont"/>
    <w:rsid w:val="00F30D33"/>
  </w:style>
  <w:style w:type="character" w:customStyle="1" w:styleId="em">
    <w:name w:val="em"/>
    <w:basedOn w:val="DefaultParagraphFont"/>
    <w:rsid w:val="00F30D33"/>
  </w:style>
  <w:style w:type="character" w:customStyle="1" w:styleId="au">
    <w:name w:val="au"/>
    <w:basedOn w:val="DefaultParagraphFont"/>
    <w:rsid w:val="00F30D33"/>
  </w:style>
  <w:style w:type="character" w:customStyle="1" w:styleId="ti">
    <w:name w:val="ti"/>
    <w:basedOn w:val="DefaultParagraphFont"/>
    <w:rsid w:val="00F30D33"/>
  </w:style>
  <w:style w:type="character" w:customStyle="1" w:styleId="subheadblue">
    <w:name w:val="subhead_blue"/>
    <w:basedOn w:val="DefaultParagraphFont"/>
    <w:rsid w:val="00F30D33"/>
  </w:style>
  <w:style w:type="character" w:customStyle="1" w:styleId="affiliation">
    <w:name w:val="affiliation"/>
    <w:basedOn w:val="DefaultParagraphFont"/>
    <w:rsid w:val="00F30D33"/>
  </w:style>
  <w:style w:type="character" w:customStyle="1" w:styleId="slug-doi-wrapper">
    <w:name w:val="slug-doi-wrapper"/>
    <w:basedOn w:val="DefaultParagraphFont"/>
    <w:rsid w:val="00F30D33"/>
  </w:style>
  <w:style w:type="character" w:customStyle="1" w:styleId="slug-metadata-noteahead-of-print">
    <w:name w:val="slug-metadata-note ahead-of-print"/>
    <w:basedOn w:val="DefaultParagraphFont"/>
    <w:rsid w:val="00F30D33"/>
  </w:style>
  <w:style w:type="character" w:customStyle="1" w:styleId="slug-ahead-of-print-date">
    <w:name w:val="slug-ahead-of-print-date"/>
    <w:basedOn w:val="DefaultParagraphFont"/>
    <w:rsid w:val="00F30D33"/>
  </w:style>
  <w:style w:type="character" w:customStyle="1" w:styleId="medium-bold">
    <w:name w:val="medium-bold"/>
    <w:basedOn w:val="DefaultParagraphFont"/>
    <w:rsid w:val="00F30D33"/>
  </w:style>
  <w:style w:type="character" w:customStyle="1" w:styleId="updated-short-citation">
    <w:name w:val="updated-short-citation"/>
    <w:basedOn w:val="DefaultParagraphFont"/>
    <w:rsid w:val="00F30D33"/>
  </w:style>
  <w:style w:type="character" w:customStyle="1" w:styleId="goohl0">
    <w:name w:val="goohl0"/>
    <w:basedOn w:val="DefaultParagraphFont"/>
    <w:rsid w:val="00F30D33"/>
  </w:style>
  <w:style w:type="character" w:customStyle="1" w:styleId="CharChar6">
    <w:name w:val="Char Char6"/>
    <w:rsid w:val="00F30D33"/>
    <w:rPr>
      <w:rFonts w:ascii="Arial" w:hAnsi="Arial" w:cs="Arial" w:hint="default"/>
      <w:bCs/>
      <w:sz w:val="16"/>
      <w:szCs w:val="26"/>
      <w:lang w:val="en-US" w:eastAsia="en-US" w:bidi="ar-SA"/>
    </w:rPr>
  </w:style>
  <w:style w:type="character" w:customStyle="1" w:styleId="TagCharChar1">
    <w:name w:val="Tag Char Char1"/>
    <w:rsid w:val="00F30D33"/>
    <w:rPr>
      <w:b/>
      <w:bCs w:val="0"/>
      <w:sz w:val="24"/>
      <w:szCs w:val="24"/>
      <w:lang w:val="en-US" w:eastAsia="en-US" w:bidi="ar-SA"/>
    </w:rPr>
  </w:style>
  <w:style w:type="character" w:customStyle="1" w:styleId="12TimesNewRoman">
    <w:name w:val="12 Times New Roman"/>
    <w:rsid w:val="00F30D3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30D3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30D33"/>
    <w:rPr>
      <w:rFonts w:ascii="Times New Roman" w:hAnsi="Times New Roman" w:cs="Times New Roman" w:hint="default"/>
      <w:strike w:val="0"/>
      <w:dstrike w:val="0"/>
      <w:sz w:val="14"/>
      <w:u w:val="none"/>
      <w:effect w:val="none"/>
    </w:rPr>
  </w:style>
  <w:style w:type="character" w:customStyle="1" w:styleId="F8-UnderlineBold">
    <w:name w:val="F8 - Underline/Bold"/>
    <w:rsid w:val="00F30D33"/>
    <w:rPr>
      <w:rFonts w:ascii="Times New Roman" w:hAnsi="Times New Roman" w:cs="Times New Roman" w:hint="default"/>
      <w:b/>
      <w:bCs w:val="0"/>
      <w:sz w:val="20"/>
      <w:u w:val="single"/>
    </w:rPr>
  </w:style>
  <w:style w:type="character" w:customStyle="1" w:styleId="F7-SmallFont">
    <w:name w:val="F7 - Small Font"/>
    <w:rsid w:val="00F30D33"/>
    <w:rPr>
      <w:rFonts w:ascii="Times New Roman" w:hAnsi="Times New Roman" w:cs="Times New Roman" w:hint="default"/>
      <w:sz w:val="14"/>
    </w:rPr>
  </w:style>
  <w:style w:type="character" w:customStyle="1" w:styleId="Brief-Bold">
    <w:name w:val="Brief - Bold"/>
    <w:rsid w:val="00F30D33"/>
    <w:rPr>
      <w:rFonts w:ascii="Times New Roman" w:hAnsi="Times New Roman" w:cs="Times New Roman" w:hint="default"/>
      <w:b/>
      <w:bCs w:val="0"/>
    </w:rPr>
  </w:style>
  <w:style w:type="character" w:customStyle="1" w:styleId="Card-Underline">
    <w:name w:val="Card - Underline"/>
    <w:rsid w:val="00F30D33"/>
    <w:rPr>
      <w:rFonts w:ascii="Times New Roman" w:hAnsi="Times New Roman" w:cs="Times New Roman" w:hint="default"/>
      <w:u w:val="single"/>
    </w:rPr>
  </w:style>
  <w:style w:type="character" w:customStyle="1" w:styleId="beriefunderline">
    <w:name w:val="berief = underline"/>
    <w:rsid w:val="00F30D33"/>
    <w:rPr>
      <w:rFonts w:ascii="Times New Roman" w:eastAsia="Times New Roman" w:hAnsi="Times New Roman" w:cs="Times New Roman" w:hint="default"/>
      <w:sz w:val="20"/>
      <w:u w:val="single"/>
    </w:rPr>
  </w:style>
  <w:style w:type="character" w:customStyle="1" w:styleId="BoldText10pt">
    <w:name w:val="Bold Text 10 pt"/>
    <w:rsid w:val="00F30D3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F30D33"/>
    <w:rPr>
      <w:i/>
      <w:iCs w:val="0"/>
    </w:rPr>
  </w:style>
  <w:style w:type="character" w:customStyle="1" w:styleId="eoeaheader">
    <w:name w:val="eoea_header"/>
    <w:basedOn w:val="DefaultParagraphFont"/>
    <w:rsid w:val="00F30D33"/>
  </w:style>
  <w:style w:type="character" w:customStyle="1" w:styleId="SC4208902">
    <w:name w:val="SC.4.208902"/>
    <w:rsid w:val="00F30D33"/>
    <w:rPr>
      <w:rFonts w:ascii="Century" w:hAnsi="Century" w:cs="Century" w:hint="default"/>
      <w:color w:val="000000"/>
      <w:sz w:val="22"/>
      <w:szCs w:val="22"/>
    </w:rPr>
  </w:style>
  <w:style w:type="character" w:customStyle="1" w:styleId="SC4208915">
    <w:name w:val="SC.4.208915"/>
    <w:rsid w:val="00F30D33"/>
    <w:rPr>
      <w:rFonts w:ascii="Century" w:hAnsi="Century" w:cs="Century" w:hint="default"/>
      <w:color w:val="000000"/>
      <w:sz w:val="13"/>
      <w:szCs w:val="13"/>
    </w:rPr>
  </w:style>
  <w:style w:type="character" w:customStyle="1" w:styleId="SC273764">
    <w:name w:val="SC.2.73764"/>
    <w:rsid w:val="00F30D33"/>
    <w:rPr>
      <w:rFonts w:ascii="Century" w:hAnsi="Century" w:cs="Century" w:hint="default"/>
      <w:color w:val="000000"/>
      <w:sz w:val="72"/>
      <w:szCs w:val="72"/>
    </w:rPr>
  </w:style>
  <w:style w:type="character" w:customStyle="1" w:styleId="SC273779">
    <w:name w:val="SC.2.73779"/>
    <w:rsid w:val="00F30D33"/>
    <w:rPr>
      <w:rFonts w:ascii="Century" w:hAnsi="Century" w:cs="Century" w:hint="default"/>
      <w:color w:val="000000"/>
      <w:sz w:val="40"/>
      <w:szCs w:val="40"/>
    </w:rPr>
  </w:style>
  <w:style w:type="character" w:customStyle="1" w:styleId="SC273763">
    <w:name w:val="SC.2.73763"/>
    <w:rsid w:val="00F30D33"/>
    <w:rPr>
      <w:rFonts w:ascii="Century" w:hAnsi="Century" w:cs="Century" w:hint="default"/>
      <w:b/>
      <w:bCs/>
      <w:color w:val="000000"/>
    </w:rPr>
  </w:style>
  <w:style w:type="character" w:customStyle="1" w:styleId="SC4208910">
    <w:name w:val="SC.4.208910"/>
    <w:rsid w:val="00F30D33"/>
    <w:rPr>
      <w:rFonts w:ascii="Century" w:hAnsi="Century" w:cs="Century" w:hint="default"/>
      <w:color w:val="000000"/>
      <w:sz w:val="28"/>
      <w:szCs w:val="28"/>
    </w:rPr>
  </w:style>
  <w:style w:type="character" w:customStyle="1" w:styleId="SC4208911">
    <w:name w:val="SC.4.208911"/>
    <w:rsid w:val="00F30D33"/>
    <w:rPr>
      <w:rFonts w:ascii="Century" w:hAnsi="Century" w:cs="Century" w:hint="default"/>
      <w:color w:val="000000"/>
    </w:rPr>
  </w:style>
  <w:style w:type="character" w:customStyle="1" w:styleId="articlesubtitle">
    <w:name w:val="article_sub_title"/>
    <w:basedOn w:val="DefaultParagraphFont"/>
    <w:rsid w:val="00F30D33"/>
  </w:style>
  <w:style w:type="character" w:customStyle="1" w:styleId="newsdate2">
    <w:name w:val="news_date2"/>
    <w:basedOn w:val="DefaultParagraphFont"/>
    <w:rsid w:val="00F30D33"/>
  </w:style>
  <w:style w:type="character" w:customStyle="1" w:styleId="readarticleheader">
    <w:name w:val="readarticleheader"/>
    <w:basedOn w:val="DefaultParagraphFont"/>
    <w:rsid w:val="00F30D33"/>
  </w:style>
  <w:style w:type="character" w:customStyle="1" w:styleId="UnderlineChar20">
    <w:name w:val="Underline Char2"/>
    <w:rsid w:val="00F30D33"/>
    <w:rPr>
      <w:rFonts w:ascii="Trebuchet MS" w:hAnsi="Trebuchet MS" w:hint="default"/>
      <w:u w:val="thick"/>
      <w:lang w:val="en-US" w:eastAsia="zh-CN" w:bidi="ar-SA"/>
    </w:rPr>
  </w:style>
  <w:style w:type="character" w:customStyle="1" w:styleId="BoldUnderliningChar">
    <w:name w:val="Bold Underlining Char"/>
    <w:rsid w:val="00F30D33"/>
    <w:rPr>
      <w:rFonts w:ascii="Arial Narrow" w:eastAsia="Times New Roman" w:hAnsi="Arial Narrow" w:hint="default"/>
      <w:b/>
      <w:bCs w:val="0"/>
      <w:szCs w:val="24"/>
      <w:u w:val="single"/>
      <w:lang w:val="en-GB" w:eastAsia="en-US" w:bidi="ar-SA"/>
    </w:rPr>
  </w:style>
  <w:style w:type="character" w:customStyle="1" w:styleId="medium-normal1">
    <w:name w:val="medium-normal1"/>
    <w:rsid w:val="00F30D33"/>
    <w:rPr>
      <w:rFonts w:ascii="Arial" w:hAnsi="Arial" w:cs="Arial" w:hint="default"/>
      <w:b w:val="0"/>
      <w:bCs w:val="0"/>
      <w:i w:val="0"/>
      <w:iCs w:val="0"/>
      <w:sz w:val="20"/>
      <w:szCs w:val="20"/>
    </w:rPr>
  </w:style>
  <w:style w:type="character" w:customStyle="1" w:styleId="UnderlinedCardChar0">
    <w:name w:val="Underlined Card Char"/>
    <w:rsid w:val="00F30D33"/>
    <w:rPr>
      <w:rFonts w:ascii="Palatino Linotype" w:hAnsi="Palatino Linotype" w:hint="default"/>
      <w:u w:val="single"/>
      <w:lang w:val="en-US" w:eastAsia="en-US" w:bidi="ar-SA"/>
    </w:rPr>
  </w:style>
  <w:style w:type="character" w:customStyle="1" w:styleId="char">
    <w:name w:val="char"/>
    <w:basedOn w:val="DefaultParagraphFont"/>
    <w:rsid w:val="00F30D33"/>
  </w:style>
  <w:style w:type="character" w:customStyle="1" w:styleId="UnderlineCharCharCharCharCharChar">
    <w:name w:val="Underline Char Char Char Char Char Char"/>
    <w:rsid w:val="00F30D33"/>
    <w:rPr>
      <w:rFonts w:ascii="Arial Narrow" w:hAnsi="Arial Narrow" w:hint="default"/>
      <w:szCs w:val="24"/>
      <w:u w:val="single"/>
      <w:lang w:val="en-US" w:eastAsia="en-US" w:bidi="ar-SA"/>
    </w:rPr>
  </w:style>
  <w:style w:type="character" w:customStyle="1" w:styleId="klink">
    <w:name w:val="klink"/>
    <w:basedOn w:val="DefaultParagraphFont"/>
    <w:rsid w:val="00F30D33"/>
  </w:style>
  <w:style w:type="character" w:customStyle="1" w:styleId="date10">
    <w:name w:val="date1"/>
    <w:basedOn w:val="DefaultParagraphFont"/>
    <w:rsid w:val="00F30D33"/>
  </w:style>
  <w:style w:type="character" w:customStyle="1" w:styleId="bolding1">
    <w:name w:val="bolding1"/>
    <w:rsid w:val="00F30D33"/>
    <w:rPr>
      <w:b/>
      <w:bCs/>
    </w:rPr>
  </w:style>
  <w:style w:type="character" w:customStyle="1" w:styleId="bookoptions1">
    <w:name w:val="book_options1"/>
    <w:rsid w:val="00F30D33"/>
    <w:rPr>
      <w:b/>
      <w:bCs/>
      <w:color w:val="333366"/>
    </w:rPr>
  </w:style>
  <w:style w:type="character" w:customStyle="1" w:styleId="descriptionblock">
    <w:name w:val="description block"/>
    <w:basedOn w:val="DefaultParagraphFont"/>
    <w:rsid w:val="00F30D33"/>
  </w:style>
  <w:style w:type="character" w:customStyle="1" w:styleId="detailsboxblock">
    <w:name w:val="detailsbox block"/>
    <w:basedOn w:val="DefaultParagraphFont"/>
    <w:rsid w:val="00F30D33"/>
  </w:style>
  <w:style w:type="character" w:customStyle="1" w:styleId="Char3">
    <w:name w:val="Char3"/>
    <w:rsid w:val="00F30D33"/>
    <w:rPr>
      <w:rFonts w:ascii="Arial" w:hAnsi="Arial" w:cs="Arial" w:hint="default"/>
      <w:bCs/>
      <w:u w:val="thick"/>
      <w:lang w:val="en-US" w:eastAsia="en-US" w:bidi="ar-SA"/>
    </w:rPr>
  </w:style>
  <w:style w:type="character" w:customStyle="1" w:styleId="texto11">
    <w:name w:val="texto11"/>
    <w:rsid w:val="00F30D33"/>
    <w:rPr>
      <w:rFonts w:ascii="Arial" w:hAnsi="Arial" w:cs="Arial" w:hint="default"/>
      <w:b w:val="0"/>
      <w:bCs w:val="0"/>
      <w:i w:val="0"/>
      <w:iCs w:val="0"/>
      <w:caps w:val="0"/>
      <w:color w:val="000000"/>
      <w:sz w:val="26"/>
      <w:szCs w:val="26"/>
    </w:rPr>
  </w:style>
  <w:style w:type="character" w:customStyle="1" w:styleId="CardTagChar">
    <w:name w:val="Card Tag Char"/>
    <w:rsid w:val="00F30D33"/>
    <w:rPr>
      <w:rFonts w:ascii="Arial Narrow" w:hAnsi="Arial Narrow" w:hint="default"/>
      <w:b/>
      <w:bCs w:val="0"/>
      <w:sz w:val="24"/>
      <w:szCs w:val="24"/>
      <w:lang w:val="en-US" w:eastAsia="en-US" w:bidi="ar-SA"/>
    </w:rPr>
  </w:style>
  <w:style w:type="character" w:customStyle="1" w:styleId="DebateCiteCharCharChar">
    <w:name w:val="Debate Cite Char Char Char"/>
    <w:rsid w:val="00F30D33"/>
    <w:rPr>
      <w:b/>
      <w:bCs w:val="0"/>
      <w:sz w:val="32"/>
      <w:szCs w:val="32"/>
      <w:lang w:val="en-US" w:eastAsia="en-US" w:bidi="ar-SA"/>
    </w:rPr>
  </w:style>
  <w:style w:type="character" w:customStyle="1" w:styleId="TagandCiteChar">
    <w:name w:val="Tag and Cite Char"/>
    <w:rsid w:val="00F30D33"/>
    <w:rPr>
      <w:color w:val="333333"/>
      <w:sz w:val="22"/>
      <w:szCs w:val="22"/>
      <w:lang w:val="en-US" w:eastAsia="en-US" w:bidi="ar-SA"/>
    </w:rPr>
  </w:style>
  <w:style w:type="character" w:customStyle="1" w:styleId="Style10ptBold">
    <w:name w:val="Style 10 pt Bold"/>
    <w:rsid w:val="00F30D33"/>
    <w:rPr>
      <w:b/>
      <w:bCs/>
      <w:sz w:val="20"/>
    </w:rPr>
  </w:style>
  <w:style w:type="character" w:customStyle="1" w:styleId="text9">
    <w:name w:val="text9"/>
    <w:basedOn w:val="DefaultParagraphFont"/>
    <w:rsid w:val="00F30D33"/>
  </w:style>
  <w:style w:type="character" w:customStyle="1" w:styleId="text21">
    <w:name w:val="text21"/>
    <w:basedOn w:val="DefaultParagraphFont"/>
    <w:rsid w:val="00F30D33"/>
  </w:style>
  <w:style w:type="character" w:customStyle="1" w:styleId="text19">
    <w:name w:val="text19"/>
    <w:basedOn w:val="DefaultParagraphFont"/>
    <w:rsid w:val="00F30D33"/>
  </w:style>
  <w:style w:type="character" w:customStyle="1" w:styleId="term2">
    <w:name w:val="term2"/>
    <w:rsid w:val="00F30D33"/>
    <w:rPr>
      <w:b/>
      <w:bCs/>
    </w:rPr>
  </w:style>
  <w:style w:type="character" w:customStyle="1" w:styleId="pmterms12">
    <w:name w:val="pmterms12"/>
    <w:rsid w:val="00F30D33"/>
    <w:rPr>
      <w:b/>
      <w:bCs/>
      <w:i w:val="0"/>
      <w:iCs w:val="0"/>
      <w:color w:val="000000"/>
    </w:rPr>
  </w:style>
  <w:style w:type="character" w:customStyle="1" w:styleId="ToReadChar">
    <w:name w:val="To Read Char"/>
    <w:rsid w:val="00F30D33"/>
    <w:rPr>
      <w:rFonts w:ascii="Verdana" w:hAnsi="Verdana" w:hint="default"/>
      <w:b/>
      <w:bCs w:val="0"/>
      <w:szCs w:val="24"/>
      <w:u w:val="single"/>
      <w:lang w:val="en-US" w:eastAsia="en-US" w:bidi="ar-SA"/>
    </w:rPr>
  </w:style>
  <w:style w:type="character" w:customStyle="1" w:styleId="ToReadCharChar">
    <w:name w:val="To Read Char Char"/>
    <w:rsid w:val="00F30D33"/>
    <w:rPr>
      <w:rFonts w:ascii="Verdana" w:hAnsi="Verdana" w:hint="default"/>
      <w:b/>
      <w:bCs w:val="0"/>
      <w:szCs w:val="24"/>
      <w:u w:val="single"/>
      <w:lang w:val="en-US" w:eastAsia="en-US" w:bidi="ar-SA"/>
    </w:rPr>
  </w:style>
  <w:style w:type="character" w:customStyle="1" w:styleId="bio">
    <w:name w:val="bio"/>
    <w:basedOn w:val="DefaultParagraphFont"/>
    <w:rsid w:val="00F30D33"/>
  </w:style>
  <w:style w:type="character" w:customStyle="1" w:styleId="storytextstyle">
    <w:name w:val="storytextstyle"/>
    <w:basedOn w:val="DefaultParagraphFont"/>
    <w:rsid w:val="00F30D33"/>
  </w:style>
  <w:style w:type="character" w:customStyle="1" w:styleId="cardunderlinedCharChar">
    <w:name w:val="card underlined Char Char"/>
    <w:rsid w:val="00F30D33"/>
    <w:rPr>
      <w:rFonts w:ascii="Arial" w:hAnsi="Arial" w:cs="Arial" w:hint="default"/>
      <w:sz w:val="22"/>
      <w:szCs w:val="24"/>
      <w:u w:val="single"/>
      <w:lang w:val="en-US" w:eastAsia="en-US" w:bidi="ar-SA"/>
    </w:rPr>
  </w:style>
  <w:style w:type="character" w:customStyle="1" w:styleId="Style2Char0">
    <w:name w:val="Style2 Char"/>
    <w:rsid w:val="00F30D33"/>
    <w:rPr>
      <w:rFonts w:ascii="Book Antiqua" w:hAnsi="Book Antiqua" w:hint="default"/>
      <w:u w:val="thick"/>
      <w:lang w:val="en-US" w:eastAsia="en-US" w:bidi="ar-SA"/>
    </w:rPr>
  </w:style>
  <w:style w:type="character" w:customStyle="1" w:styleId="Style2Char1">
    <w:name w:val="Style2 Char1"/>
    <w:rsid w:val="00F30D33"/>
    <w:rPr>
      <w:rFonts w:ascii="Book Antiqua" w:hAnsi="Book Antiqua" w:hint="default"/>
      <w:szCs w:val="24"/>
      <w:u w:val="thick"/>
      <w:lang w:val="en-US" w:eastAsia="en-US" w:bidi="ar-SA"/>
    </w:rPr>
  </w:style>
  <w:style w:type="character" w:customStyle="1" w:styleId="articlehead21">
    <w:name w:val="articlehead21"/>
    <w:rsid w:val="00F30D33"/>
    <w:rPr>
      <w:rFonts w:ascii="Arial" w:hAnsi="Arial" w:cs="Arial" w:hint="default"/>
      <w:b/>
      <w:bCs/>
      <w:color w:val="660000"/>
      <w:sz w:val="20"/>
      <w:szCs w:val="20"/>
    </w:rPr>
  </w:style>
  <w:style w:type="character" w:customStyle="1" w:styleId="TagCiteChar1">
    <w:name w:val="Tag/Cite Char1"/>
    <w:rsid w:val="00F30D33"/>
    <w:rPr>
      <w:b/>
      <w:bCs w:val="0"/>
      <w:lang w:val="en-US" w:eastAsia="en-US" w:bidi="ar-SA"/>
    </w:rPr>
  </w:style>
  <w:style w:type="character" w:customStyle="1" w:styleId="goohl2">
    <w:name w:val="goohl2"/>
    <w:basedOn w:val="DefaultParagraphFont"/>
    <w:rsid w:val="00F30D33"/>
  </w:style>
  <w:style w:type="character" w:customStyle="1" w:styleId="CardCharChar0">
    <w:name w:val="Card Char Char"/>
    <w:rsid w:val="00F30D33"/>
    <w:rPr>
      <w:lang w:val="en-US" w:eastAsia="en-US" w:bidi="ar-SA"/>
    </w:rPr>
  </w:style>
  <w:style w:type="character" w:customStyle="1" w:styleId="BriefTitle1Char">
    <w:name w:val="Brief Title 1 Char"/>
    <w:rsid w:val="00F30D33"/>
    <w:rPr>
      <w:b/>
      <w:bCs w:val="0"/>
      <w:u w:val="single"/>
      <w:lang w:val="en-US" w:eastAsia="en-US" w:bidi="ar-SA"/>
    </w:rPr>
  </w:style>
  <w:style w:type="character" w:customStyle="1" w:styleId="TagCiteCharChar">
    <w:name w:val="Tag/Cite Char Char"/>
    <w:rsid w:val="00F30D33"/>
    <w:rPr>
      <w:b/>
      <w:bCs w:val="0"/>
      <w:lang w:val="en-US" w:eastAsia="en-US" w:bidi="ar-SA"/>
    </w:rPr>
  </w:style>
  <w:style w:type="character" w:customStyle="1" w:styleId="btx">
    <w:name w:val="btx"/>
    <w:basedOn w:val="DefaultParagraphFont"/>
    <w:rsid w:val="00F30D33"/>
  </w:style>
  <w:style w:type="character" w:customStyle="1" w:styleId="CardChar1">
    <w:name w:val="Card Char1"/>
    <w:rsid w:val="00F30D33"/>
    <w:rPr>
      <w:lang w:val="en-US" w:eastAsia="en-US" w:bidi="ar-SA"/>
    </w:rPr>
  </w:style>
  <w:style w:type="character" w:customStyle="1" w:styleId="prodgeneral1">
    <w:name w:val="prodgeneral1"/>
    <w:rsid w:val="00F30D33"/>
    <w:rPr>
      <w:rFonts w:ascii="Verdana" w:hAnsi="Verdana" w:hint="default"/>
      <w:b w:val="0"/>
      <w:bCs w:val="0"/>
      <w:caps w:val="0"/>
      <w:color w:val="000000"/>
      <w:spacing w:val="0"/>
      <w:sz w:val="16"/>
      <w:szCs w:val="16"/>
    </w:rPr>
  </w:style>
  <w:style w:type="character" w:customStyle="1" w:styleId="summary1">
    <w:name w:val="summary1"/>
    <w:rsid w:val="00F30D33"/>
    <w:rPr>
      <w:rFonts w:ascii="Arial" w:hAnsi="Arial" w:cs="Arial" w:hint="default"/>
      <w:sz w:val="18"/>
      <w:szCs w:val="18"/>
    </w:rPr>
  </w:style>
  <w:style w:type="character" w:customStyle="1" w:styleId="text3">
    <w:name w:val="text3"/>
    <w:basedOn w:val="DefaultParagraphFont"/>
    <w:rsid w:val="00F30D33"/>
  </w:style>
  <w:style w:type="character" w:customStyle="1" w:styleId="cardtextsmallChar">
    <w:name w:val="card text small Char"/>
    <w:rsid w:val="00F30D33"/>
    <w:rPr>
      <w:rFonts w:ascii="Arial Narrow" w:hAnsi="Arial Narrow" w:hint="default"/>
      <w:sz w:val="16"/>
      <w:szCs w:val="24"/>
      <w:lang w:val="en-US" w:eastAsia="en-US" w:bidi="ar-SA"/>
    </w:rPr>
  </w:style>
  <w:style w:type="character" w:customStyle="1" w:styleId="countrytitle1">
    <w:name w:val="countrytitle1"/>
    <w:rsid w:val="00F30D33"/>
    <w:rPr>
      <w:rFonts w:ascii="Verdana" w:hAnsi="Verdana" w:hint="default"/>
      <w:b/>
      <w:bCs/>
      <w:color w:val="293643"/>
      <w:sz w:val="24"/>
      <w:szCs w:val="24"/>
    </w:rPr>
  </w:style>
  <w:style w:type="character" w:customStyle="1" w:styleId="storyheader1">
    <w:name w:val="storyheader1"/>
    <w:rsid w:val="00F30D33"/>
    <w:rPr>
      <w:rFonts w:ascii="Verdana" w:hAnsi="Verdana" w:hint="default"/>
      <w:b/>
      <w:bCs/>
      <w:color w:val="000000"/>
      <w:sz w:val="21"/>
      <w:szCs w:val="21"/>
    </w:rPr>
  </w:style>
  <w:style w:type="character" w:customStyle="1" w:styleId="cardunderlinedChar0">
    <w:name w:val="card underlined Char"/>
    <w:rsid w:val="00F30D33"/>
    <w:rPr>
      <w:rFonts w:ascii="Arial" w:hAnsi="Arial" w:cs="Arial" w:hint="default"/>
      <w:sz w:val="22"/>
      <w:szCs w:val="24"/>
      <w:u w:val="single"/>
      <w:lang w:val="en-US" w:eastAsia="en-US" w:bidi="ar-SA"/>
    </w:rPr>
  </w:style>
  <w:style w:type="character" w:customStyle="1" w:styleId="article1">
    <w:name w:val="article1"/>
    <w:rsid w:val="00F30D33"/>
    <w:rPr>
      <w:rFonts w:ascii="Verdana" w:hAnsi="Verdana" w:hint="default"/>
      <w:color w:val="333333"/>
      <w:sz w:val="16"/>
      <w:szCs w:val="16"/>
    </w:rPr>
  </w:style>
  <w:style w:type="character" w:customStyle="1" w:styleId="story-posted-date1">
    <w:name w:val="story-posted-date1"/>
    <w:rsid w:val="00F30D3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30D3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30D33"/>
  </w:style>
  <w:style w:type="character" w:customStyle="1" w:styleId="textmedium">
    <w:name w:val="textmedium"/>
    <w:basedOn w:val="DefaultParagraphFont"/>
    <w:rsid w:val="00F30D33"/>
  </w:style>
  <w:style w:type="character" w:customStyle="1" w:styleId="citation1">
    <w:name w:val="citation1"/>
    <w:rsid w:val="00F30D33"/>
    <w:rPr>
      <w:rFonts w:ascii="Verdana" w:hAnsi="Verdana" w:hint="default"/>
      <w:sz w:val="17"/>
      <w:szCs w:val="17"/>
    </w:rPr>
  </w:style>
  <w:style w:type="character" w:customStyle="1" w:styleId="hithighlite">
    <w:name w:val="hithighlite"/>
    <w:basedOn w:val="DefaultParagraphFont"/>
    <w:rsid w:val="00F30D33"/>
  </w:style>
  <w:style w:type="character" w:customStyle="1" w:styleId="articlecontent">
    <w:name w:val="articlecontent"/>
    <w:basedOn w:val="DefaultParagraphFont"/>
    <w:rsid w:val="00F30D33"/>
  </w:style>
  <w:style w:type="character" w:customStyle="1" w:styleId="fource1">
    <w:name w:val="fource1"/>
    <w:rsid w:val="00F30D33"/>
    <w:rPr>
      <w:sz w:val="34"/>
      <w:szCs w:val="34"/>
    </w:rPr>
  </w:style>
  <w:style w:type="character" w:customStyle="1" w:styleId="LanguageStrikeChar">
    <w:name w:val="Language Strike Char"/>
    <w:rsid w:val="00F30D33"/>
    <w:rPr>
      <w:rFonts w:ascii="Arial Narrow" w:hAnsi="Arial Narrow" w:hint="default"/>
      <w:strike/>
      <w:szCs w:val="24"/>
      <w:lang w:val="en-US" w:eastAsia="en-US" w:bidi="ar-SA"/>
    </w:rPr>
  </w:style>
  <w:style w:type="character" w:customStyle="1" w:styleId="normal11">
    <w:name w:val="normal1"/>
    <w:basedOn w:val="DefaultParagraphFont"/>
    <w:rsid w:val="00F30D33"/>
  </w:style>
  <w:style w:type="character" w:customStyle="1" w:styleId="ds">
    <w:name w:val="ds"/>
    <w:basedOn w:val="DefaultParagraphFont"/>
    <w:rsid w:val="00F30D33"/>
  </w:style>
  <w:style w:type="character" w:customStyle="1" w:styleId="UnderliningChar1">
    <w:name w:val="Underlining Char1"/>
    <w:rsid w:val="00F30D33"/>
    <w:rPr>
      <w:rFonts w:ascii="Arial Narrow" w:hAnsi="Arial Narrow" w:hint="default"/>
      <w:szCs w:val="24"/>
      <w:u w:val="single"/>
      <w:lang w:val="en-US" w:eastAsia="en-US" w:bidi="ar-SA"/>
    </w:rPr>
  </w:style>
  <w:style w:type="character" w:customStyle="1" w:styleId="UnderliningChar2">
    <w:name w:val="Underlining Char2"/>
    <w:rsid w:val="00F30D33"/>
    <w:rPr>
      <w:rFonts w:ascii="Arial Narrow" w:hAnsi="Arial Narrow" w:hint="default"/>
      <w:szCs w:val="24"/>
      <w:u w:val="single"/>
      <w:lang w:val="en-US" w:eastAsia="en-US" w:bidi="ar-SA"/>
    </w:rPr>
  </w:style>
  <w:style w:type="character" w:customStyle="1" w:styleId="MicroTextChar1">
    <w:name w:val="MicroText Char1"/>
    <w:rsid w:val="00F30D33"/>
    <w:rPr>
      <w:rFonts w:ascii="Arial Narrow" w:hAnsi="Arial Narrow" w:hint="default"/>
      <w:sz w:val="12"/>
      <w:szCs w:val="24"/>
      <w:lang w:val="en-US" w:eastAsia="en-US" w:bidi="ar-SA"/>
    </w:rPr>
  </w:style>
  <w:style w:type="character" w:customStyle="1" w:styleId="DefaultPara">
    <w:name w:val="Default Para"/>
    <w:rsid w:val="00F30D33"/>
    <w:rPr>
      <w:sz w:val="20"/>
    </w:rPr>
  </w:style>
  <w:style w:type="character" w:customStyle="1" w:styleId="SYSHYPERTEXT">
    <w:name w:val="SYS_HYPERTEXT"/>
    <w:rsid w:val="00F30D33"/>
    <w:rPr>
      <w:color w:val="0000FF"/>
      <w:u w:val="single"/>
    </w:rPr>
  </w:style>
  <w:style w:type="character" w:customStyle="1" w:styleId="Hyperlink1">
    <w:name w:val="Hyperlink1"/>
    <w:rsid w:val="00F30D3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30D3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30D33"/>
    <w:rPr>
      <w:rFonts w:ascii="Arial Narrow" w:hAnsi="Arial Narrow" w:hint="default"/>
      <w:noProof w:val="0"/>
      <w:szCs w:val="24"/>
      <w:u w:val="single"/>
      <w:lang w:val="en-US" w:eastAsia="en-US" w:bidi="ar-SA"/>
    </w:rPr>
  </w:style>
  <w:style w:type="character" w:customStyle="1" w:styleId="BlockHeading1Char">
    <w:name w:val="Block Heading 1 Char"/>
    <w:rsid w:val="00F30D33"/>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F30D33"/>
    <w:rPr>
      <w:b/>
      <w:bCs w:val="0"/>
      <w:sz w:val="24"/>
      <w:szCs w:val="24"/>
      <w:u w:val="single"/>
      <w:lang w:val="en-US" w:eastAsia="en-US" w:bidi="ar-SA"/>
    </w:rPr>
  </w:style>
  <w:style w:type="character" w:customStyle="1" w:styleId="StyleTagTimesNewRomanChar">
    <w:name w:val="Style Tag + Times New Roman Char"/>
    <w:rsid w:val="00F30D3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30D33"/>
    <w:rPr>
      <w:rFonts w:ascii="Arial Narrow" w:hAnsi="Arial Narrow" w:cs="Arial" w:hint="default"/>
      <w:b/>
      <w:bCs/>
      <w:iCs/>
      <w:sz w:val="24"/>
      <w:szCs w:val="28"/>
      <w:lang w:val="en-US" w:eastAsia="en-US" w:bidi="ar-SA"/>
    </w:rPr>
  </w:style>
  <w:style w:type="character" w:customStyle="1" w:styleId="UnderliningCharChar">
    <w:name w:val="Underlining Char Char"/>
    <w:rsid w:val="00F30D33"/>
    <w:rPr>
      <w:rFonts w:ascii="Arial Narrow" w:hAnsi="Arial Narrow" w:hint="default"/>
      <w:szCs w:val="24"/>
      <w:u w:val="single"/>
      <w:lang w:val="en-US" w:eastAsia="en-US" w:bidi="ar-SA"/>
    </w:rPr>
  </w:style>
  <w:style w:type="character" w:customStyle="1" w:styleId="StyleArialNarrow12ptBold">
    <w:name w:val="Style Arial Narrow 12 pt Bold"/>
    <w:rsid w:val="00F30D3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F30D3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30D33"/>
    <w:rPr>
      <w:noProof w:val="0"/>
      <w:u w:val="single"/>
      <w:lang w:val="en-US" w:eastAsia="en-US" w:bidi="ar-SA"/>
    </w:rPr>
  </w:style>
  <w:style w:type="character" w:customStyle="1" w:styleId="UnderlinedCharChar1">
    <w:name w:val="Underlined Char Char1"/>
    <w:rsid w:val="00F30D33"/>
    <w:rPr>
      <w:rFonts w:ascii="Bell MT" w:eastAsia="Times New Roman" w:hAnsi="Bell MT" w:hint="default"/>
      <w:bCs/>
      <w:iCs/>
      <w:sz w:val="22"/>
      <w:u w:val="single"/>
    </w:rPr>
  </w:style>
  <w:style w:type="character" w:customStyle="1" w:styleId="Heading2CharChar2">
    <w:name w:val="Heading 2 Char Char2"/>
    <w:rsid w:val="00F30D33"/>
    <w:rPr>
      <w:rFonts w:ascii="Arial" w:hAnsi="Arial" w:cs="Arial" w:hint="default"/>
      <w:b/>
      <w:bCs/>
      <w:iCs/>
      <w:sz w:val="22"/>
      <w:szCs w:val="28"/>
      <w:lang w:val="en-US" w:eastAsia="en-US" w:bidi="ar-SA"/>
    </w:rPr>
  </w:style>
  <w:style w:type="character" w:customStyle="1" w:styleId="doctitle">
    <w:name w:val="doctitle"/>
    <w:rsid w:val="00F30D33"/>
  </w:style>
  <w:style w:type="character" w:customStyle="1" w:styleId="cardtext-underlined0">
    <w:name w:val="card text- underlined"/>
    <w:rsid w:val="00F30D33"/>
    <w:rPr>
      <w:rFonts w:ascii="Garamond" w:hAnsi="Garamond" w:hint="default"/>
      <w:u w:val="single"/>
    </w:rPr>
  </w:style>
  <w:style w:type="character" w:customStyle="1" w:styleId="BodyText1">
    <w:name w:val="Body Text1"/>
    <w:basedOn w:val="DefaultParagraphFont"/>
    <w:rsid w:val="00F30D3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30D33"/>
  </w:style>
  <w:style w:type="character" w:customStyle="1" w:styleId="BriefTitleChar">
    <w:name w:val="Brief Title Char"/>
    <w:basedOn w:val="DefaultParagraphFont"/>
    <w:rsid w:val="00F30D33"/>
    <w:rPr>
      <w:b/>
      <w:bCs w:val="0"/>
      <w:sz w:val="24"/>
      <w:szCs w:val="24"/>
      <w:u w:val="single"/>
      <w:lang w:val="en-US" w:eastAsia="en-US" w:bidi="ar-SA"/>
    </w:rPr>
  </w:style>
  <w:style w:type="character" w:customStyle="1" w:styleId="BriefTitle2Char">
    <w:name w:val="Brief Title 2 Char"/>
    <w:basedOn w:val="BriefTitleChar"/>
    <w:rsid w:val="00F30D3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30D3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F30D3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30D33"/>
    <w:rPr>
      <w:rFonts w:ascii="AGaramond" w:hAnsi="AGaramond" w:cs="AGaramond" w:hint="default"/>
      <w:color w:val="211D1E"/>
      <w:sz w:val="14"/>
      <w:szCs w:val="14"/>
    </w:rPr>
  </w:style>
  <w:style w:type="character" w:customStyle="1" w:styleId="CharacterStyle2">
    <w:name w:val="Character Style 2"/>
    <w:uiPriority w:val="99"/>
    <w:rsid w:val="00F30D33"/>
    <w:rPr>
      <w:sz w:val="20"/>
      <w:szCs w:val="20"/>
    </w:rPr>
  </w:style>
  <w:style w:type="character" w:customStyle="1" w:styleId="cross-head">
    <w:name w:val="cross-head"/>
    <w:rsid w:val="00F30D33"/>
  </w:style>
  <w:style w:type="character" w:customStyle="1" w:styleId="Subtitle1">
    <w:name w:val="Subtitle1"/>
    <w:rsid w:val="00F30D33"/>
  </w:style>
  <w:style w:type="character" w:customStyle="1" w:styleId="metaorigin">
    <w:name w:val="meta_origin"/>
    <w:rsid w:val="00F30D33"/>
  </w:style>
  <w:style w:type="character" w:customStyle="1" w:styleId="mandelbrotrefrag">
    <w:name w:val="mandelbrot_refrag"/>
    <w:rsid w:val="00F30D33"/>
  </w:style>
  <w:style w:type="character" w:customStyle="1" w:styleId="eminfo">
    <w:name w:val="eminfo"/>
    <w:rsid w:val="00F30D33"/>
  </w:style>
  <w:style w:type="character" w:customStyle="1" w:styleId="emhighlight">
    <w:name w:val="emhighlight"/>
    <w:rsid w:val="00F30D33"/>
  </w:style>
  <w:style w:type="character" w:customStyle="1" w:styleId="name">
    <w:name w:val="name"/>
    <w:rsid w:val="00F30D33"/>
  </w:style>
  <w:style w:type="character" w:customStyle="1" w:styleId="tkrname">
    <w:name w:val="tkrname"/>
    <w:rsid w:val="00F30D33"/>
  </w:style>
  <w:style w:type="character" w:customStyle="1" w:styleId="tkrchange">
    <w:name w:val="tkrchange"/>
    <w:rsid w:val="00F30D33"/>
  </w:style>
  <w:style w:type="character" w:customStyle="1" w:styleId="source-org">
    <w:name w:val="source-org"/>
    <w:rsid w:val="00F30D33"/>
  </w:style>
  <w:style w:type="character" w:customStyle="1" w:styleId="updated">
    <w:name w:val="updated"/>
    <w:rsid w:val="00F30D33"/>
  </w:style>
  <w:style w:type="character" w:customStyle="1" w:styleId="last">
    <w:name w:val="last"/>
    <w:rsid w:val="00F30D33"/>
  </w:style>
  <w:style w:type="character" w:customStyle="1" w:styleId="Style11ptBoldUnderline1">
    <w:name w:val="Style 11 pt Bold Underline1"/>
    <w:rsid w:val="00F30D33"/>
    <w:rPr>
      <w:b/>
      <w:bCs/>
      <w:sz w:val="20"/>
      <w:u w:val="single"/>
    </w:rPr>
  </w:style>
  <w:style w:type="character" w:customStyle="1" w:styleId="StyleStyleunderlineBold11pt">
    <w:name w:val="Style Style underline + Bold + 11 pt"/>
    <w:rsid w:val="00F30D33"/>
    <w:rPr>
      <w:bCs/>
      <w:sz w:val="20"/>
      <w:u w:val="single"/>
    </w:rPr>
  </w:style>
  <w:style w:type="character" w:customStyle="1" w:styleId="StyleunderlineAsianTimesNewRomanBold">
    <w:name w:val="Style underline + (Asian) Times New Roman Bold"/>
    <w:rsid w:val="00F30D3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30D33"/>
    <w:rPr>
      <w:b/>
      <w:bCs/>
      <w:sz w:val="20"/>
      <w:u w:val="single"/>
      <w:bdr w:val="single" w:sz="4" w:space="0" w:color="auto" w:frame="1"/>
    </w:rPr>
  </w:style>
  <w:style w:type="character" w:customStyle="1" w:styleId="A5">
    <w:name w:val="A5"/>
    <w:uiPriority w:val="99"/>
    <w:rsid w:val="00F30D33"/>
    <w:rPr>
      <w:rFonts w:ascii="Times New Roman" w:hAnsi="Times New Roman" w:cs="Times New Roman" w:hint="default"/>
      <w:color w:val="000000"/>
      <w:sz w:val="13"/>
      <w:szCs w:val="13"/>
    </w:rPr>
  </w:style>
  <w:style w:type="character" w:customStyle="1" w:styleId="quotepeekbase">
    <w:name w:val="quotepeekbase"/>
    <w:rsid w:val="00F30D33"/>
  </w:style>
  <w:style w:type="character" w:customStyle="1" w:styleId="cardChar10">
    <w:name w:val="card Char1"/>
    <w:rsid w:val="00F30D33"/>
    <w:rPr>
      <w:rFonts w:ascii="Calibri" w:eastAsia="Calibri" w:hAnsi="Calibri" w:cs="Calibri" w:hint="default"/>
      <w:sz w:val="24"/>
      <w:szCs w:val="22"/>
      <w:lang w:val="x-none" w:eastAsia="x-none"/>
    </w:rPr>
  </w:style>
  <w:style w:type="character" w:customStyle="1" w:styleId="NormalCard">
    <w:name w:val="Normal Card"/>
    <w:uiPriority w:val="1"/>
    <w:qFormat/>
    <w:rsid w:val="00F30D33"/>
    <w:rPr>
      <w:rFonts w:ascii="Times New Roman" w:hAnsi="Times New Roman" w:cs="Times New Roman" w:hint="default"/>
      <w:sz w:val="24"/>
    </w:rPr>
  </w:style>
  <w:style w:type="character" w:customStyle="1" w:styleId="HighlightedUnderline0">
    <w:name w:val="Highlighted Underline"/>
    <w:uiPriority w:val="1"/>
    <w:qFormat/>
    <w:rsid w:val="00F30D3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30D33"/>
    <w:rPr>
      <w:rFonts w:ascii="Times New Roman" w:hAnsi="Times New Roman" w:cs="Times New Roman" w:hint="default"/>
      <w:sz w:val="16"/>
      <w:szCs w:val="16"/>
    </w:rPr>
  </w:style>
  <w:style w:type="character" w:customStyle="1" w:styleId="timebox">
    <w:name w:val="timebox"/>
    <w:rsid w:val="00F30D33"/>
  </w:style>
  <w:style w:type="character" w:customStyle="1" w:styleId="Heading2Subtext">
    <w:name w:val="Heading 2 Subtext"/>
    <w:rsid w:val="00F30D33"/>
    <w:rPr>
      <w:rFonts w:ascii="Times New Roman" w:hAnsi="Times New Roman" w:cs="Times New Roman" w:hint="default"/>
      <w:sz w:val="16"/>
    </w:rPr>
  </w:style>
  <w:style w:type="character" w:customStyle="1" w:styleId="-SmallText-">
    <w:name w:val="-Small Text-"/>
    <w:rsid w:val="00F30D33"/>
    <w:rPr>
      <w:rFonts w:ascii="Garamond" w:hAnsi="Garamond" w:hint="default"/>
      <w:sz w:val="16"/>
    </w:rPr>
  </w:style>
  <w:style w:type="character" w:customStyle="1" w:styleId="label">
    <w:name w:val="label"/>
    <w:rsid w:val="00F30D33"/>
  </w:style>
  <w:style w:type="character" w:customStyle="1" w:styleId="BoldUnderlineCharChar">
    <w:name w:val="BoldUnderline Char Char"/>
    <w:rsid w:val="00F30D3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30D33"/>
  </w:style>
  <w:style w:type="character" w:customStyle="1" w:styleId="FontStyle477">
    <w:name w:val="Font Style477"/>
    <w:basedOn w:val="DefaultParagraphFont"/>
    <w:uiPriority w:val="99"/>
    <w:rsid w:val="00F30D33"/>
    <w:rPr>
      <w:rFonts w:ascii="Times New Roman" w:hAnsi="Times New Roman" w:cs="Times New Roman" w:hint="default"/>
      <w:sz w:val="18"/>
      <w:szCs w:val="18"/>
    </w:rPr>
  </w:style>
  <w:style w:type="character" w:customStyle="1" w:styleId="FontStyle505">
    <w:name w:val="Font Style505"/>
    <w:basedOn w:val="DefaultParagraphFont"/>
    <w:uiPriority w:val="99"/>
    <w:rsid w:val="00F30D33"/>
    <w:rPr>
      <w:rFonts w:ascii="Times New Roman" w:hAnsi="Times New Roman" w:cs="Times New Roman" w:hint="default"/>
      <w:sz w:val="18"/>
      <w:szCs w:val="18"/>
    </w:rPr>
  </w:style>
  <w:style w:type="character" w:customStyle="1" w:styleId="FontStyle514">
    <w:name w:val="Font Style514"/>
    <w:basedOn w:val="DefaultParagraphFont"/>
    <w:uiPriority w:val="99"/>
    <w:rsid w:val="00F30D33"/>
    <w:rPr>
      <w:rFonts w:ascii="Times New Roman" w:hAnsi="Times New Roman" w:cs="Times New Roman" w:hint="default"/>
      <w:sz w:val="14"/>
      <w:szCs w:val="14"/>
    </w:rPr>
  </w:style>
  <w:style w:type="character" w:customStyle="1" w:styleId="FontStyle500">
    <w:name w:val="Font Style500"/>
    <w:basedOn w:val="DefaultParagraphFont"/>
    <w:uiPriority w:val="99"/>
    <w:rsid w:val="00F30D33"/>
    <w:rPr>
      <w:rFonts w:ascii="Times New Roman" w:hAnsi="Times New Roman" w:cs="Times New Roman" w:hint="default"/>
      <w:b/>
      <w:bCs/>
      <w:sz w:val="16"/>
      <w:szCs w:val="16"/>
    </w:rPr>
  </w:style>
  <w:style w:type="character" w:customStyle="1" w:styleId="CardCite1">
    <w:name w:val="CardCite1"/>
    <w:qFormat/>
    <w:rsid w:val="00F30D3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30D3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30D33"/>
    <w:rPr>
      <w:rFonts w:ascii="Times New Roman" w:hAnsi="Times New Roman" w:cs="Times New Roman" w:hint="default"/>
      <w:b/>
      <w:bCs/>
      <w:sz w:val="22"/>
      <w:szCs w:val="22"/>
    </w:rPr>
  </w:style>
  <w:style w:type="character" w:customStyle="1" w:styleId="CharacterStyle3">
    <w:name w:val="Character Style 3"/>
    <w:uiPriority w:val="99"/>
    <w:rsid w:val="00F30D33"/>
    <w:rPr>
      <w:rFonts w:ascii="Bookman Old Style" w:hAnsi="Bookman Old Style" w:cs="Bookman Old Style" w:hint="default"/>
      <w:spacing w:val="-5"/>
      <w:sz w:val="18"/>
      <w:szCs w:val="18"/>
    </w:rPr>
  </w:style>
  <w:style w:type="character" w:customStyle="1" w:styleId="UnderlineStyleChar7">
    <w:name w:val="Underline Style Char7"/>
    <w:rsid w:val="00F30D33"/>
    <w:rPr>
      <w:rFonts w:ascii="Garamond" w:hAnsi="Garamond" w:hint="default"/>
      <w:sz w:val="22"/>
      <w:szCs w:val="24"/>
      <w:u w:val="single"/>
      <w:lang w:val="en-US" w:eastAsia="en-US" w:bidi="ar-SA"/>
    </w:rPr>
  </w:style>
  <w:style w:type="character" w:customStyle="1" w:styleId="StyleArial6ptBold">
    <w:name w:val="Style Arial 6 pt Bold"/>
    <w:rsid w:val="00F30D33"/>
    <w:rPr>
      <w:rFonts w:ascii="Arial" w:hAnsi="Arial" w:cs="Arial" w:hint="default"/>
      <w:bCs/>
      <w:sz w:val="12"/>
    </w:rPr>
  </w:style>
  <w:style w:type="character" w:customStyle="1" w:styleId="Heading2Char5">
    <w:name w:val="Heading 2 Char5"/>
    <w:rsid w:val="00F30D33"/>
    <w:rPr>
      <w:rFonts w:ascii="Garamond" w:hAnsi="Garamond" w:cs="Arial" w:hint="default"/>
      <w:b/>
      <w:bCs/>
      <w:iCs/>
      <w:sz w:val="24"/>
      <w:szCs w:val="28"/>
      <w:lang w:val="en-US" w:eastAsia="en-US" w:bidi="ar-SA"/>
    </w:rPr>
  </w:style>
  <w:style w:type="character" w:customStyle="1" w:styleId="TagGreg">
    <w:name w:val="TagGreg"/>
    <w:uiPriority w:val="1"/>
    <w:qFormat/>
    <w:rsid w:val="00F30D33"/>
    <w:rPr>
      <w:b/>
      <w:bCs w:val="0"/>
      <w:sz w:val="24"/>
    </w:rPr>
  </w:style>
  <w:style w:type="character" w:customStyle="1" w:styleId="StyleDebateUnderline10pt">
    <w:name w:val="Style Debate Underline + 10 pt"/>
    <w:rsid w:val="00F30D33"/>
    <w:rPr>
      <w:rFonts w:ascii="Times New Roman" w:hAnsi="Times New Roman" w:cs="Times New Roman" w:hint="default"/>
      <w:sz w:val="20"/>
      <w:szCs w:val="20"/>
      <w:u w:val="single"/>
    </w:rPr>
  </w:style>
  <w:style w:type="character" w:customStyle="1" w:styleId="underlinedCharChar0">
    <w:name w:val="underlined Char Char"/>
    <w:locked/>
    <w:rsid w:val="00F30D33"/>
    <w:rPr>
      <w:u w:val="single"/>
    </w:rPr>
  </w:style>
  <w:style w:type="character" w:customStyle="1" w:styleId="SourceBold">
    <w:name w:val="Source Bold"/>
    <w:rsid w:val="00F30D33"/>
    <w:rPr>
      <w:rFonts w:ascii="Arial Narrow" w:hAnsi="Arial Narrow" w:hint="default"/>
      <w:b/>
      <w:bCs w:val="0"/>
      <w:strike w:val="0"/>
      <w:dstrike w:val="0"/>
      <w:sz w:val="24"/>
      <w:u w:val="none"/>
      <w:effect w:val="none"/>
    </w:rPr>
  </w:style>
  <w:style w:type="character" w:customStyle="1" w:styleId="2xBoldUnderline">
    <w:name w:val="2x_Bold_Underline"/>
    <w:rsid w:val="00F30D33"/>
    <w:rPr>
      <w:b/>
      <w:bCs/>
      <w:sz w:val="24"/>
      <w:u w:val="thick"/>
    </w:rPr>
  </w:style>
  <w:style w:type="character" w:customStyle="1" w:styleId="Dottedunderline">
    <w:name w:val="Dotted underline"/>
    <w:rsid w:val="00F30D33"/>
    <w:rPr>
      <w:u w:val="dotted"/>
    </w:rPr>
  </w:style>
  <w:style w:type="character" w:customStyle="1" w:styleId="readChar">
    <w:name w:val="read Char"/>
    <w:rsid w:val="00F30D33"/>
    <w:rPr>
      <w:szCs w:val="22"/>
      <w:u w:val="single"/>
      <w:lang w:val="en-US" w:eastAsia="en-US" w:bidi="ar-SA"/>
    </w:rPr>
  </w:style>
  <w:style w:type="character" w:customStyle="1" w:styleId="underlining0">
    <w:name w:val="underlining"/>
    <w:rsid w:val="00F30D33"/>
    <w:rPr>
      <w:u w:val="single"/>
    </w:rPr>
  </w:style>
  <w:style w:type="character" w:customStyle="1" w:styleId="btitle">
    <w:name w:val="btitle"/>
    <w:rsid w:val="00F30D33"/>
  </w:style>
  <w:style w:type="character" w:customStyle="1" w:styleId="green">
    <w:name w:val="green"/>
    <w:rsid w:val="00F30D33"/>
  </w:style>
  <w:style w:type="character" w:customStyle="1" w:styleId="BodyText20">
    <w:name w:val="Body Text2"/>
    <w:rsid w:val="00F30D3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F30D3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30D3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30D3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30D3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30D3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30D3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30D33"/>
    <w:rPr>
      <w:rFonts w:ascii="Sylfaen" w:hAnsi="Sylfaen" w:cs="Sylfaen" w:hint="default"/>
      <w:i/>
      <w:iCs/>
      <w:strike w:val="0"/>
      <w:dstrike w:val="0"/>
      <w:sz w:val="19"/>
      <w:szCs w:val="19"/>
      <w:u w:val="none"/>
      <w:effect w:val="none"/>
      <w:shd w:val="clear" w:color="auto" w:fill="FFFFFF"/>
    </w:rPr>
  </w:style>
  <w:style w:type="character" w:customStyle="1" w:styleId="1">
    <w:name w:val="1"/>
    <w:rsid w:val="00F30D33"/>
    <w:rPr>
      <w:rFonts w:ascii="Arial" w:hAnsi="Arial" w:cs="Arial" w:hint="default"/>
      <w:bCs/>
      <w:sz w:val="20"/>
      <w:u w:val="single"/>
      <w:lang w:val="en-US" w:eastAsia="en-US" w:bidi="ar-SA"/>
    </w:rPr>
  </w:style>
  <w:style w:type="character" w:customStyle="1" w:styleId="CharChar31">
    <w:name w:val="Char Char31"/>
    <w:rsid w:val="00F30D33"/>
    <w:rPr>
      <w:rFonts w:ascii="Arial" w:hAnsi="Arial" w:cs="Arial" w:hint="default"/>
      <w:b/>
      <w:bCs/>
      <w:iCs/>
      <w:lang w:val="en-US" w:eastAsia="en-US" w:bidi="ar-SA"/>
    </w:rPr>
  </w:style>
  <w:style w:type="character" w:customStyle="1" w:styleId="Subtitle2">
    <w:name w:val="Subtitle2"/>
    <w:rsid w:val="00F30D33"/>
  </w:style>
  <w:style w:type="character" w:customStyle="1" w:styleId="drop">
    <w:name w:val="drop"/>
    <w:rsid w:val="00F30D33"/>
  </w:style>
  <w:style w:type="character" w:customStyle="1" w:styleId="bioline">
    <w:name w:val="bioline"/>
    <w:rsid w:val="00F30D33"/>
  </w:style>
  <w:style w:type="character" w:customStyle="1" w:styleId="articletitle0">
    <w:name w:val="article_title"/>
    <w:rsid w:val="00F30D33"/>
  </w:style>
  <w:style w:type="character" w:customStyle="1" w:styleId="A4">
    <w:name w:val="A4"/>
    <w:uiPriority w:val="99"/>
    <w:rsid w:val="00F30D33"/>
    <w:rPr>
      <w:color w:val="000000"/>
    </w:rPr>
  </w:style>
  <w:style w:type="character" w:customStyle="1" w:styleId="s2">
    <w:name w:val="s2"/>
    <w:rsid w:val="00F30D33"/>
  </w:style>
  <w:style w:type="character" w:customStyle="1" w:styleId="s4">
    <w:name w:val="s4"/>
    <w:rsid w:val="00F30D33"/>
  </w:style>
  <w:style w:type="character" w:customStyle="1" w:styleId="s5">
    <w:name w:val="s5"/>
    <w:rsid w:val="00F30D33"/>
  </w:style>
  <w:style w:type="character" w:customStyle="1" w:styleId="cap">
    <w:name w:val="cap"/>
    <w:rsid w:val="00F30D33"/>
  </w:style>
  <w:style w:type="character" w:customStyle="1" w:styleId="rightsnotice">
    <w:name w:val="rightsnotice"/>
    <w:rsid w:val="00F30D33"/>
  </w:style>
  <w:style w:type="character" w:customStyle="1" w:styleId="Caption1">
    <w:name w:val="Caption1"/>
    <w:rsid w:val="00F30D33"/>
  </w:style>
  <w:style w:type="character" w:customStyle="1" w:styleId="credit">
    <w:name w:val="credit"/>
    <w:rsid w:val="00F30D33"/>
  </w:style>
  <w:style w:type="character" w:customStyle="1" w:styleId="scaps">
    <w:name w:val="scaps"/>
    <w:rsid w:val="00F30D33"/>
  </w:style>
  <w:style w:type="character" w:customStyle="1" w:styleId="current-article">
    <w:name w:val="current-article"/>
    <w:rsid w:val="00F30D33"/>
  </w:style>
  <w:style w:type="character" w:customStyle="1" w:styleId="related-current-indicator">
    <w:name w:val="related-current-indicator"/>
    <w:rsid w:val="00F30D33"/>
  </w:style>
  <w:style w:type="character" w:customStyle="1" w:styleId="bylclear">
    <w:name w:val="bylclear"/>
    <w:rsid w:val="00F30D33"/>
  </w:style>
  <w:style w:type="character" w:customStyle="1" w:styleId="timestamp">
    <w:name w:val="timestamp"/>
    <w:rsid w:val="00F30D33"/>
  </w:style>
  <w:style w:type="character" w:customStyle="1" w:styleId="comments">
    <w:name w:val="comments"/>
    <w:rsid w:val="00F30D33"/>
  </w:style>
  <w:style w:type="character" w:customStyle="1" w:styleId="essaytext">
    <w:name w:val="essaytext"/>
    <w:rsid w:val="00F30D33"/>
  </w:style>
  <w:style w:type="character" w:customStyle="1" w:styleId="username">
    <w:name w:val="username"/>
    <w:rsid w:val="00F30D33"/>
  </w:style>
  <w:style w:type="character" w:customStyle="1" w:styleId="toplinks">
    <w:name w:val="toplinks"/>
    <w:rsid w:val="00F30D33"/>
  </w:style>
  <w:style w:type="character" w:customStyle="1" w:styleId="A3">
    <w:name w:val="A3"/>
    <w:uiPriority w:val="99"/>
    <w:rsid w:val="00F30D33"/>
    <w:rPr>
      <w:rFonts w:ascii="Perpetua" w:hAnsi="Perpetua" w:cs="Perpetua" w:hint="default"/>
      <w:color w:val="000000"/>
      <w:sz w:val="15"/>
      <w:szCs w:val="15"/>
    </w:rPr>
  </w:style>
  <w:style w:type="character" w:customStyle="1" w:styleId="see">
    <w:name w:val="see"/>
    <w:rsid w:val="00F30D33"/>
  </w:style>
  <w:style w:type="character" w:customStyle="1" w:styleId="first-letter">
    <w:name w:val="first-letter"/>
    <w:rsid w:val="00F30D33"/>
  </w:style>
  <w:style w:type="character" w:customStyle="1" w:styleId="focusparagraph">
    <w:name w:val="focusparagraph"/>
    <w:rsid w:val="00F30D33"/>
  </w:style>
  <w:style w:type="character" w:customStyle="1" w:styleId="lightblue">
    <w:name w:val="lightblue"/>
    <w:rsid w:val="00F30D33"/>
  </w:style>
  <w:style w:type="character" w:customStyle="1" w:styleId="StyleUnderlineCharChar9pt">
    <w:name w:val="Style Underline Char Char + 9 pt"/>
    <w:rsid w:val="00F30D3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30D33"/>
  </w:style>
  <w:style w:type="character" w:customStyle="1" w:styleId="Title10">
    <w:name w:val="Title1"/>
    <w:rsid w:val="00F30D33"/>
  </w:style>
  <w:style w:type="character" w:customStyle="1" w:styleId="BoldandUnderlineCharCharCharChar">
    <w:name w:val="Bold and Underline Char Char Char Char"/>
    <w:rsid w:val="00F30D33"/>
    <w:rPr>
      <w:b/>
      <w:bCs w:val="0"/>
      <w:noProof w:val="0"/>
      <w:u w:val="single"/>
      <w:lang w:val="en-US" w:eastAsia="en-US" w:bidi="ar-SA"/>
    </w:rPr>
  </w:style>
  <w:style w:type="character" w:customStyle="1" w:styleId="FontStyle29">
    <w:name w:val="Font Style29"/>
    <w:uiPriority w:val="99"/>
    <w:rsid w:val="00F30D33"/>
    <w:rPr>
      <w:rFonts w:ascii="Arial" w:hAnsi="Arial" w:cs="Arial" w:hint="default"/>
      <w:sz w:val="14"/>
      <w:szCs w:val="14"/>
    </w:rPr>
  </w:style>
  <w:style w:type="character" w:customStyle="1" w:styleId="titles">
    <w:name w:val="titles"/>
    <w:rsid w:val="00F30D33"/>
  </w:style>
  <w:style w:type="character" w:customStyle="1" w:styleId="articletext0">
    <w:name w:val="article_text"/>
    <w:rsid w:val="00F30D33"/>
  </w:style>
  <w:style w:type="character" w:customStyle="1" w:styleId="contentauthor">
    <w:name w:val="contentauthor"/>
    <w:rsid w:val="00F30D33"/>
  </w:style>
  <w:style w:type="character" w:customStyle="1" w:styleId="subarticleheader">
    <w:name w:val="subarticleheader"/>
    <w:rsid w:val="00F30D33"/>
  </w:style>
  <w:style w:type="character" w:customStyle="1" w:styleId="spelle">
    <w:name w:val="spelle"/>
    <w:rsid w:val="00F30D33"/>
  </w:style>
  <w:style w:type="character" w:customStyle="1" w:styleId="grame">
    <w:name w:val="grame"/>
    <w:rsid w:val="00F30D33"/>
  </w:style>
  <w:style w:type="character" w:customStyle="1" w:styleId="newstitle1">
    <w:name w:val="newstitle1"/>
    <w:rsid w:val="00F30D33"/>
  </w:style>
  <w:style w:type="character" w:customStyle="1" w:styleId="copy">
    <w:name w:val="copy"/>
    <w:rsid w:val="00F30D33"/>
  </w:style>
  <w:style w:type="character" w:customStyle="1" w:styleId="topheadline">
    <w:name w:val="topheadline"/>
    <w:rsid w:val="00F30D33"/>
  </w:style>
  <w:style w:type="character" w:customStyle="1" w:styleId="Stylereduce27pt">
    <w:name w:val="Style reduce2 + 7 pt"/>
    <w:rsid w:val="00F30D33"/>
    <w:rPr>
      <w:rFonts w:ascii="Times New Roman" w:hAnsi="Times New Roman" w:cs="Arial" w:hint="default"/>
      <w:color w:val="000000"/>
      <w:sz w:val="14"/>
      <w:szCs w:val="22"/>
    </w:rPr>
  </w:style>
  <w:style w:type="character" w:customStyle="1" w:styleId="srtitle">
    <w:name w:val="srtitle"/>
    <w:rsid w:val="00F30D33"/>
  </w:style>
  <w:style w:type="character" w:customStyle="1" w:styleId="st1">
    <w:name w:val="st1"/>
    <w:rsid w:val="00F30D33"/>
  </w:style>
  <w:style w:type="character" w:customStyle="1" w:styleId="StyleStyleGaramond">
    <w:name w:val="Style Style Garamond +"/>
    <w:rsid w:val="00F30D33"/>
    <w:rPr>
      <w:rFonts w:ascii="Garamond" w:hAnsi="Garamond" w:cs="Times New Roman" w:hint="default"/>
      <w:sz w:val="20"/>
    </w:rPr>
  </w:style>
  <w:style w:type="character" w:customStyle="1" w:styleId="quotechar0">
    <w:name w:val="quotechar"/>
    <w:rsid w:val="00F30D33"/>
  </w:style>
  <w:style w:type="character" w:customStyle="1" w:styleId="boldunderline1">
    <w:name w:val="boldunderline"/>
    <w:rsid w:val="00F30D33"/>
  </w:style>
  <w:style w:type="character" w:customStyle="1" w:styleId="A8">
    <w:name w:val="A8"/>
    <w:rsid w:val="00F30D33"/>
    <w:rPr>
      <w:rFonts w:ascii="Scala" w:hAnsi="Scala" w:cs="Scala" w:hint="default"/>
      <w:color w:val="000000"/>
      <w:sz w:val="15"/>
      <w:szCs w:val="15"/>
    </w:rPr>
  </w:style>
  <w:style w:type="character" w:customStyle="1" w:styleId="A0">
    <w:name w:val="A0"/>
    <w:uiPriority w:val="99"/>
    <w:rsid w:val="00F30D33"/>
    <w:rPr>
      <w:rFonts w:ascii="Scala" w:hAnsi="Scala" w:cs="Scala" w:hint="default"/>
      <w:color w:val="000000"/>
      <w:sz w:val="16"/>
      <w:szCs w:val="16"/>
    </w:rPr>
  </w:style>
  <w:style w:type="character" w:customStyle="1" w:styleId="Date11">
    <w:name w:val="Date11"/>
    <w:rsid w:val="00F30D33"/>
  </w:style>
  <w:style w:type="character" w:customStyle="1" w:styleId="Boxout">
    <w:name w:val="Box out"/>
    <w:uiPriority w:val="1"/>
    <w:qFormat/>
    <w:rsid w:val="00F30D33"/>
    <w:rPr>
      <w:rFonts w:ascii="Tahoma" w:hAnsi="Tahoma" w:cs="Tahoma" w:hint="default"/>
      <w:b/>
      <w:bCs w:val="0"/>
      <w:sz w:val="20"/>
      <w:u w:val="single"/>
      <w:bdr w:val="none" w:sz="0" w:space="0" w:color="auto" w:frame="1"/>
      <w:shd w:val="clear" w:color="auto" w:fill="A9E8F5"/>
    </w:rPr>
  </w:style>
  <w:style w:type="character" w:customStyle="1" w:styleId="metad">
    <w:name w:val="metad"/>
    <w:rsid w:val="00F30D33"/>
  </w:style>
  <w:style w:type="character" w:customStyle="1" w:styleId="sifr-alternate">
    <w:name w:val="sifr-alternate"/>
    <w:rsid w:val="00F30D33"/>
  </w:style>
  <w:style w:type="character" w:customStyle="1" w:styleId="justify1">
    <w:name w:val="justify1"/>
    <w:rsid w:val="00F30D33"/>
  </w:style>
  <w:style w:type="character" w:customStyle="1" w:styleId="artbody1">
    <w:name w:val="art_body1"/>
    <w:rsid w:val="00F30D33"/>
    <w:rPr>
      <w:rFonts w:ascii="Arial" w:hAnsi="Arial" w:cs="Arial" w:hint="default"/>
    </w:rPr>
  </w:style>
  <w:style w:type="character" w:customStyle="1" w:styleId="A1">
    <w:name w:val="A1"/>
    <w:uiPriority w:val="99"/>
    <w:rsid w:val="00F30D33"/>
    <w:rPr>
      <w:rFonts w:ascii="Book Antiqua" w:hAnsi="Book Antiqua" w:cs="Book Antiqua" w:hint="default"/>
      <w:color w:val="221E1F"/>
      <w:sz w:val="22"/>
      <w:szCs w:val="22"/>
    </w:rPr>
  </w:style>
  <w:style w:type="character" w:customStyle="1" w:styleId="reality">
    <w:name w:val="reality"/>
    <w:rsid w:val="00F30D33"/>
  </w:style>
  <w:style w:type="character" w:customStyle="1" w:styleId="text2">
    <w:name w:val="text2"/>
    <w:rsid w:val="00F30D33"/>
  </w:style>
  <w:style w:type="character" w:customStyle="1" w:styleId="StyleUnderlineChar2CharChar11pt">
    <w:name w:val="Style Underline Char2 Char Char + 11 pt"/>
    <w:rsid w:val="00F30D33"/>
    <w:rPr>
      <w:rFonts w:ascii="Times New Roman" w:hAnsi="Times New Roman" w:cs="Times New Roman" w:hint="default"/>
      <w:sz w:val="20"/>
      <w:u w:val="single"/>
    </w:rPr>
  </w:style>
  <w:style w:type="character" w:customStyle="1" w:styleId="StyleStyleBoldUnderline11pt">
    <w:name w:val="Style Style Bold Underline + 11 pt"/>
    <w:rsid w:val="00F30D33"/>
    <w:rPr>
      <w:b/>
      <w:bCs/>
      <w:sz w:val="20"/>
      <w:u w:val="single"/>
    </w:rPr>
  </w:style>
  <w:style w:type="character" w:customStyle="1" w:styleId="articlehead2">
    <w:name w:val="articlehead2"/>
    <w:rsid w:val="00F30D33"/>
  </w:style>
  <w:style w:type="character" w:customStyle="1" w:styleId="pronset">
    <w:name w:val="pronset"/>
    <w:rsid w:val="00F30D33"/>
  </w:style>
  <w:style w:type="character" w:customStyle="1" w:styleId="prondelim">
    <w:name w:val="prondelim"/>
    <w:rsid w:val="00F30D33"/>
  </w:style>
  <w:style w:type="character" w:customStyle="1" w:styleId="prontoggle">
    <w:name w:val="pron_toggle"/>
    <w:rsid w:val="00F30D33"/>
  </w:style>
  <w:style w:type="character" w:customStyle="1" w:styleId="boldface">
    <w:name w:val="boldface"/>
    <w:rsid w:val="00F30D33"/>
  </w:style>
  <w:style w:type="character" w:customStyle="1" w:styleId="secondary-bf">
    <w:name w:val="secondary-bf"/>
    <w:rsid w:val="00F30D33"/>
  </w:style>
  <w:style w:type="table" w:styleId="ColorfulGrid-Accent1">
    <w:name w:val="Colorful Grid Accent 1"/>
    <w:basedOn w:val="TableNormal"/>
    <w:link w:val="ColorfulGrid-Accent1Char"/>
    <w:uiPriority w:val="29"/>
    <w:unhideWhenUsed/>
    <w:rsid w:val="00F30D33"/>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30D33"/>
    <w:rPr>
      <w:rFonts w:ascii="Times New Roman" w:hAnsi="Times New Roman" w:cs="Times New Roman" w:hint="default"/>
      <w:iCs/>
      <w:color w:val="000000"/>
      <w:sz w:val="16"/>
    </w:rPr>
  </w:style>
  <w:style w:type="character" w:customStyle="1" w:styleId="Boxout0">
    <w:name w:val="Boxout"/>
    <w:uiPriority w:val="1"/>
    <w:qFormat/>
    <w:rsid w:val="00F30D3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30D33"/>
  </w:style>
  <w:style w:type="character" w:customStyle="1" w:styleId="detailtitle">
    <w:name w:val="detailtitle"/>
    <w:rsid w:val="00F30D33"/>
  </w:style>
  <w:style w:type="character" w:customStyle="1" w:styleId="storydate">
    <w:name w:val="storydate"/>
    <w:rsid w:val="00F30D33"/>
  </w:style>
  <w:style w:type="character" w:customStyle="1" w:styleId="preloadwrap">
    <w:name w:val="preloadwrap"/>
    <w:rsid w:val="00F30D33"/>
  </w:style>
  <w:style w:type="character" w:customStyle="1" w:styleId="creditwrap">
    <w:name w:val="creditwrap"/>
    <w:rsid w:val="00F30D33"/>
  </w:style>
  <w:style w:type="character" w:customStyle="1" w:styleId="DefaultChar1">
    <w:name w:val="Default Char1"/>
    <w:rsid w:val="00F30D33"/>
    <w:rPr>
      <w:noProof w:val="0"/>
      <w:color w:val="000000"/>
      <w:lang w:val="en-US" w:eastAsia="en-US" w:bidi="ar-SA"/>
    </w:rPr>
  </w:style>
  <w:style w:type="character" w:customStyle="1" w:styleId="textunderlineChar0">
    <w:name w:val="text underline Char"/>
    <w:link w:val="textunderline0"/>
    <w:rsid w:val="00F30D33"/>
    <w:rPr>
      <w:sz w:val="24"/>
      <w:u w:val="thick"/>
    </w:rPr>
  </w:style>
  <w:style w:type="character" w:customStyle="1" w:styleId="BoldChar">
    <w:name w:val="Bold Char"/>
    <w:rsid w:val="00F30D33"/>
    <w:rPr>
      <w:rFonts w:ascii="Times New Roman" w:eastAsia="Times New Roman" w:hAnsi="Times New Roman" w:cs="Times New Roman" w:hint="default"/>
      <w:b/>
      <w:bCs w:val="0"/>
      <w:szCs w:val="24"/>
    </w:rPr>
  </w:style>
  <w:style w:type="character" w:customStyle="1" w:styleId="pmterms31">
    <w:name w:val="pmterms31"/>
    <w:rsid w:val="00F30D33"/>
    <w:rPr>
      <w:b/>
      <w:bCs/>
      <w:i w:val="0"/>
      <w:iCs w:val="0"/>
      <w:color w:val="000000"/>
    </w:rPr>
  </w:style>
  <w:style w:type="character" w:customStyle="1" w:styleId="ft01">
    <w:name w:val="ft01"/>
    <w:rsid w:val="00F30D33"/>
    <w:rPr>
      <w:rFonts w:ascii="Times" w:hAnsi="Times" w:cs="Times" w:hint="default"/>
      <w:color w:val="000000"/>
      <w:sz w:val="14"/>
      <w:szCs w:val="14"/>
    </w:rPr>
  </w:style>
  <w:style w:type="character" w:customStyle="1" w:styleId="ft11">
    <w:name w:val="ft11"/>
    <w:rsid w:val="00F30D33"/>
    <w:rPr>
      <w:rFonts w:ascii="Times" w:hAnsi="Times" w:cs="Times" w:hint="default"/>
      <w:color w:val="000000"/>
      <w:sz w:val="17"/>
      <w:szCs w:val="17"/>
    </w:rPr>
  </w:style>
  <w:style w:type="character" w:customStyle="1" w:styleId="ft21">
    <w:name w:val="ft21"/>
    <w:rsid w:val="00F30D33"/>
    <w:rPr>
      <w:rFonts w:ascii="Times" w:hAnsi="Times" w:cs="Times" w:hint="default"/>
      <w:color w:val="000000"/>
      <w:sz w:val="15"/>
      <w:szCs w:val="15"/>
    </w:rPr>
  </w:style>
  <w:style w:type="character" w:customStyle="1" w:styleId="ft31">
    <w:name w:val="ft31"/>
    <w:rsid w:val="00F30D33"/>
    <w:rPr>
      <w:rFonts w:ascii="Times" w:hAnsi="Times" w:cs="Times" w:hint="default"/>
      <w:color w:val="000000"/>
      <w:sz w:val="15"/>
      <w:szCs w:val="15"/>
    </w:rPr>
  </w:style>
  <w:style w:type="character" w:customStyle="1" w:styleId="dquo">
    <w:name w:val="dquo"/>
    <w:rsid w:val="00F30D33"/>
  </w:style>
  <w:style w:type="character" w:customStyle="1" w:styleId="caps2">
    <w:name w:val="caps2"/>
    <w:rsid w:val="00F30D33"/>
  </w:style>
  <w:style w:type="character" w:customStyle="1" w:styleId="CardsFont12ptCharCharCharChar">
    <w:name w:val="Cards + Font: 12 pt Char Char Char Char"/>
    <w:rsid w:val="00F30D33"/>
    <w:rPr>
      <w:sz w:val="24"/>
      <w:szCs w:val="24"/>
      <w:u w:val="thick"/>
      <w:lang w:val="en-US" w:eastAsia="en-US" w:bidi="ar-SA"/>
    </w:rPr>
  </w:style>
  <w:style w:type="character" w:customStyle="1" w:styleId="ccs">
    <w:name w:val="c cs"/>
    <w:rsid w:val="00F30D33"/>
  </w:style>
  <w:style w:type="character" w:customStyle="1" w:styleId="UnderlinedEvChar">
    <w:name w:val="Underlined Ev Char"/>
    <w:rsid w:val="00F30D33"/>
    <w:rPr>
      <w:rFonts w:ascii="Times New Roman" w:eastAsia="Times New Roman" w:hAnsi="Times New Roman" w:cs="Times New Roman" w:hint="default"/>
      <w:szCs w:val="24"/>
      <w:u w:val="single"/>
    </w:rPr>
  </w:style>
  <w:style w:type="character" w:customStyle="1" w:styleId="dropshadow">
    <w:name w:val="dropshadow"/>
    <w:rsid w:val="00F30D33"/>
  </w:style>
  <w:style w:type="character" w:customStyle="1" w:styleId="d05ws">
    <w:name w:val="d05ws"/>
    <w:rsid w:val="00F30D33"/>
  </w:style>
  <w:style w:type="character" w:customStyle="1" w:styleId="rzibod">
    <w:name w:val="rzibod"/>
    <w:rsid w:val="00F30D33"/>
  </w:style>
  <w:style w:type="character" w:customStyle="1" w:styleId="StyleBold1">
    <w:name w:val="Style Bold1"/>
    <w:rsid w:val="00F30D33"/>
    <w:rPr>
      <w:rFonts w:ascii="Georgia" w:hAnsi="Georgia" w:hint="default"/>
      <w:b/>
      <w:bCs/>
      <w:sz w:val="22"/>
    </w:rPr>
  </w:style>
  <w:style w:type="character" w:customStyle="1" w:styleId="headertext">
    <w:name w:val="headertext"/>
    <w:rsid w:val="00F30D33"/>
  </w:style>
  <w:style w:type="character" w:customStyle="1" w:styleId="endnote-reference">
    <w:name w:val="endnote-reference"/>
    <w:rsid w:val="00F30D33"/>
  </w:style>
  <w:style w:type="character" w:customStyle="1" w:styleId="officialsname">
    <w:name w:val="official_s_name"/>
    <w:rsid w:val="00F30D33"/>
  </w:style>
  <w:style w:type="character" w:customStyle="1" w:styleId="audience">
    <w:name w:val="audience"/>
    <w:rsid w:val="00F30D33"/>
  </w:style>
  <w:style w:type="character" w:customStyle="1" w:styleId="A7">
    <w:name w:val="A7"/>
    <w:uiPriority w:val="99"/>
    <w:rsid w:val="00F30D33"/>
    <w:rPr>
      <w:rFonts w:ascii="Myriad Pro" w:hAnsi="Myriad Pro" w:cs="Myriad Pro" w:hint="default"/>
      <w:color w:val="0066B1"/>
      <w:sz w:val="22"/>
      <w:szCs w:val="22"/>
    </w:rPr>
  </w:style>
  <w:style w:type="character" w:customStyle="1" w:styleId="normalchar">
    <w:name w:val="normal__char"/>
    <w:rsid w:val="00F30D33"/>
  </w:style>
  <w:style w:type="character" w:customStyle="1" w:styleId="hyperlink002cheading0020100200028block0020title0029char">
    <w:name w:val="hyperlink_002cheading_00201_0020_0028block_0020title_0029__char"/>
    <w:rsid w:val="00F30D33"/>
  </w:style>
  <w:style w:type="character" w:customStyle="1" w:styleId="underline002cstyle0020bold0020underlinechar">
    <w:name w:val="underline_002cstyle_0020bold_0020underline__char"/>
    <w:rsid w:val="00F30D33"/>
  </w:style>
  <w:style w:type="character" w:customStyle="1" w:styleId="copyboldblack">
    <w:name w:val="copyboldblack"/>
    <w:rsid w:val="00F30D33"/>
  </w:style>
  <w:style w:type="character" w:customStyle="1" w:styleId="copybold">
    <w:name w:val="copybold"/>
    <w:rsid w:val="00F30D33"/>
  </w:style>
  <w:style w:type="character" w:customStyle="1" w:styleId="author-date0">
    <w:name w:val="author-date"/>
    <w:rsid w:val="00F30D33"/>
  </w:style>
  <w:style w:type="character" w:customStyle="1" w:styleId="hidden">
    <w:name w:val="hidden"/>
    <w:rsid w:val="00F30D33"/>
  </w:style>
  <w:style w:type="character" w:customStyle="1" w:styleId="articlebegin">
    <w:name w:val="articlebegin"/>
    <w:rsid w:val="00F30D33"/>
  </w:style>
  <w:style w:type="character" w:customStyle="1" w:styleId="mediaoverlay">
    <w:name w:val="mediaoverlay"/>
    <w:rsid w:val="00F30D33"/>
  </w:style>
  <w:style w:type="character" w:customStyle="1" w:styleId="blogcaption">
    <w:name w:val="blog_caption"/>
    <w:rsid w:val="00F30D33"/>
  </w:style>
  <w:style w:type="character" w:customStyle="1" w:styleId="commnet-abuzz">
    <w:name w:val="commnet-abuzz"/>
    <w:rsid w:val="00F30D33"/>
  </w:style>
  <w:style w:type="character" w:customStyle="1" w:styleId="fbconnectbuttontext">
    <w:name w:val="fbconnectbutton_text"/>
    <w:rsid w:val="00F30D33"/>
  </w:style>
  <w:style w:type="character" w:customStyle="1" w:styleId="fbsharecountinner">
    <w:name w:val="fb_share_count_inner"/>
    <w:rsid w:val="00F30D33"/>
  </w:style>
  <w:style w:type="character" w:customStyle="1" w:styleId="stbuttontext">
    <w:name w:val="stbuttontext"/>
    <w:rsid w:val="00F30D33"/>
  </w:style>
  <w:style w:type="character" w:customStyle="1" w:styleId="source">
    <w:name w:val="source"/>
    <w:rsid w:val="00F30D33"/>
  </w:style>
  <w:style w:type="character" w:customStyle="1" w:styleId="pubdate">
    <w:name w:val="pubdate"/>
    <w:rsid w:val="00F30D33"/>
  </w:style>
  <w:style w:type="character" w:customStyle="1" w:styleId="grey">
    <w:name w:val="grey"/>
    <w:rsid w:val="00F30D33"/>
  </w:style>
  <w:style w:type="character" w:customStyle="1" w:styleId="postdate">
    <w:name w:val="post_date"/>
    <w:rsid w:val="00F30D33"/>
  </w:style>
  <w:style w:type="character" w:customStyle="1" w:styleId="bdx">
    <w:name w:val="bdx"/>
    <w:rsid w:val="00F30D33"/>
  </w:style>
  <w:style w:type="character" w:customStyle="1" w:styleId="bdl">
    <w:name w:val="bdl"/>
    <w:rsid w:val="00F30D33"/>
  </w:style>
  <w:style w:type="character" w:customStyle="1" w:styleId="breadcrumbitemcurrent">
    <w:name w:val="breadcrumbitemcurrent"/>
    <w:rsid w:val="00F30D33"/>
  </w:style>
  <w:style w:type="character" w:customStyle="1" w:styleId="bbl">
    <w:name w:val="bbl"/>
    <w:rsid w:val="00F30D33"/>
  </w:style>
  <w:style w:type="character" w:customStyle="1" w:styleId="Date2">
    <w:name w:val="Date2"/>
    <w:rsid w:val="00F30D33"/>
  </w:style>
  <w:style w:type="character" w:customStyle="1" w:styleId="company">
    <w:name w:val="company"/>
    <w:rsid w:val="00F30D33"/>
  </w:style>
  <w:style w:type="character" w:customStyle="1" w:styleId="itxtnewhookspan">
    <w:name w:val="itxtnewhookspan"/>
    <w:rsid w:val="00F30D33"/>
  </w:style>
  <w:style w:type="character" w:customStyle="1" w:styleId="gstxthlt">
    <w:name w:val="gstxt_hlt"/>
    <w:rsid w:val="00F30D33"/>
  </w:style>
  <w:style w:type="character" w:customStyle="1" w:styleId="SubtleEmphasis1">
    <w:name w:val="Subtle Emphasis1"/>
    <w:uiPriority w:val="19"/>
    <w:qFormat/>
    <w:rsid w:val="00F30D33"/>
    <w:rPr>
      <w:rFonts w:ascii="Times New Roman" w:hAnsi="Times New Roman" w:cs="Times New Roman" w:hint="default"/>
      <w:b/>
      <w:bCs w:val="0"/>
      <w:iCs/>
      <w:color w:val="auto"/>
      <w:sz w:val="22"/>
    </w:rPr>
  </w:style>
  <w:style w:type="character" w:customStyle="1" w:styleId="StyleBoldRed">
    <w:name w:val="Style Bold Red"/>
    <w:rsid w:val="00F30D33"/>
    <w:rPr>
      <w:b/>
      <w:bCs/>
      <w:color w:val="auto"/>
    </w:rPr>
  </w:style>
  <w:style w:type="character" w:customStyle="1" w:styleId="StyleTimesNewRoman8pt">
    <w:name w:val="Style Times New Roman 8 pt"/>
    <w:rsid w:val="00F30D33"/>
    <w:rPr>
      <w:rFonts w:ascii="Georgia" w:hAnsi="Georgia" w:hint="default"/>
      <w:sz w:val="16"/>
    </w:rPr>
  </w:style>
  <w:style w:type="character" w:customStyle="1" w:styleId="StyleStyle7pt8pt">
    <w:name w:val="Style Style 7 pt + 8 pt"/>
    <w:rsid w:val="00F30D33"/>
    <w:rPr>
      <w:sz w:val="16"/>
    </w:rPr>
  </w:style>
  <w:style w:type="character" w:customStyle="1" w:styleId="StyleStyleThickunderlineBold1">
    <w:name w:val="Style Style Thick underline + Bold1"/>
    <w:rsid w:val="00F30D33"/>
    <w:rPr>
      <w:b/>
      <w:bCs/>
      <w:u w:val="thick"/>
    </w:rPr>
  </w:style>
  <w:style w:type="character" w:customStyle="1" w:styleId="StyleUnderline2">
    <w:name w:val="Style Underline2"/>
    <w:rsid w:val="00F30D33"/>
    <w:rPr>
      <w:u w:val="single"/>
    </w:rPr>
  </w:style>
  <w:style w:type="character" w:customStyle="1" w:styleId="ShrinkText">
    <w:name w:val="Shrink Text"/>
    <w:rsid w:val="00F30D33"/>
    <w:rPr>
      <w:sz w:val="16"/>
    </w:rPr>
  </w:style>
  <w:style w:type="character" w:customStyle="1" w:styleId="smallcaps">
    <w:name w:val="smallcaps"/>
    <w:rsid w:val="00F30D33"/>
  </w:style>
  <w:style w:type="character" w:customStyle="1" w:styleId="goldbldtext">
    <w:name w:val="goldbldtext"/>
    <w:rsid w:val="00F30D33"/>
  </w:style>
  <w:style w:type="character" w:customStyle="1" w:styleId="cardshighlight0">
    <w:name w:val="cardshighlight"/>
    <w:rsid w:val="00F30D33"/>
  </w:style>
  <w:style w:type="character" w:customStyle="1" w:styleId="cardsfont12pt1">
    <w:name w:val="cardsfont12pt"/>
    <w:rsid w:val="00F30D33"/>
  </w:style>
  <w:style w:type="character" w:customStyle="1" w:styleId="ft6">
    <w:name w:val="ft6"/>
    <w:rsid w:val="00F30D33"/>
  </w:style>
  <w:style w:type="character" w:customStyle="1" w:styleId="kicker">
    <w:name w:val="kicker"/>
    <w:rsid w:val="00F30D33"/>
  </w:style>
  <w:style w:type="character" w:customStyle="1" w:styleId="backcontent">
    <w:name w:val="backcontent"/>
    <w:rsid w:val="00F30D33"/>
  </w:style>
  <w:style w:type="character" w:customStyle="1" w:styleId="daystmp">
    <w:name w:val="daystmp"/>
    <w:rsid w:val="00F30D33"/>
  </w:style>
  <w:style w:type="character" w:customStyle="1" w:styleId="cardsfont12ptchar">
    <w:name w:val="cardsfont12ptchar"/>
    <w:rsid w:val="00F30D33"/>
  </w:style>
  <w:style w:type="character" w:customStyle="1" w:styleId="gal">
    <w:name w:val="gal"/>
    <w:rsid w:val="00F30D33"/>
  </w:style>
  <w:style w:type="character" w:customStyle="1" w:styleId="submitted">
    <w:name w:val="submitted"/>
    <w:rsid w:val="00F30D33"/>
  </w:style>
  <w:style w:type="character" w:customStyle="1" w:styleId="imagedateline">
    <w:name w:val="image_dateline"/>
    <w:rsid w:val="00F30D33"/>
  </w:style>
  <w:style w:type="character" w:customStyle="1" w:styleId="authordatecharchar">
    <w:name w:val="authordatecharchar"/>
    <w:rsid w:val="00F30D33"/>
  </w:style>
  <w:style w:type="character" w:customStyle="1" w:styleId="style1char0">
    <w:name w:val="style1char"/>
    <w:rsid w:val="00F30D33"/>
  </w:style>
  <w:style w:type="character" w:customStyle="1" w:styleId="tagcharchar0">
    <w:name w:val="tagcharchar"/>
    <w:rsid w:val="00F30D33"/>
  </w:style>
  <w:style w:type="character" w:customStyle="1" w:styleId="underlinedcharchar2">
    <w:name w:val="underlinedcharchar"/>
    <w:rsid w:val="00F30D33"/>
  </w:style>
  <w:style w:type="character" w:customStyle="1" w:styleId="BoxedChar">
    <w:name w:val="Boxed Char"/>
    <w:rsid w:val="00F30D33"/>
    <w:rPr>
      <w:rFonts w:ascii="Arial Narrow" w:hAnsi="Arial Narrow" w:hint="default"/>
      <w:b/>
      <w:bCs w:val="0"/>
      <w:sz w:val="18"/>
      <w:bdr w:val="single" w:sz="6" w:space="0" w:color="auto" w:frame="1"/>
    </w:rPr>
  </w:style>
  <w:style w:type="character" w:customStyle="1" w:styleId="Style11ptUnderline2">
    <w:name w:val="Style 11 pt Underline2"/>
    <w:rsid w:val="00F30D33"/>
    <w:rPr>
      <w:sz w:val="20"/>
      <w:u w:val="single"/>
    </w:rPr>
  </w:style>
  <w:style w:type="character" w:customStyle="1" w:styleId="Style11ptBoldUnderline2">
    <w:name w:val="Style 11 pt Bold Underline2"/>
    <w:rsid w:val="00F30D33"/>
    <w:rPr>
      <w:b/>
      <w:bCs/>
      <w:sz w:val="20"/>
      <w:u w:val="single"/>
    </w:rPr>
  </w:style>
  <w:style w:type="character" w:customStyle="1" w:styleId="nw">
    <w:name w:val="nw"/>
    <w:rsid w:val="00F30D33"/>
  </w:style>
  <w:style w:type="character" w:customStyle="1" w:styleId="Styleunderline11ptBoldBorderSinglesolidlineAuto">
    <w:name w:val="Style underline + 11 pt Bold Border: : (Single solid line Auto ..."/>
    <w:rsid w:val="00F30D33"/>
    <w:rPr>
      <w:b/>
      <w:bCs/>
      <w:sz w:val="20"/>
      <w:u w:val="single"/>
      <w:bdr w:val="single" w:sz="4" w:space="0" w:color="auto" w:frame="1"/>
    </w:rPr>
  </w:style>
  <w:style w:type="character" w:customStyle="1" w:styleId="cardCharCharChar1">
    <w:name w:val="card Char Char Char1"/>
    <w:rsid w:val="00F30D33"/>
    <w:rPr>
      <w:lang w:val="en-US" w:eastAsia="en-US" w:bidi="ar-SA"/>
    </w:rPr>
  </w:style>
  <w:style w:type="character" w:customStyle="1" w:styleId="authors1">
    <w:name w:val="authors1"/>
    <w:rsid w:val="00F30D33"/>
    <w:rPr>
      <w:rFonts w:ascii="Verdana" w:hAnsi="Verdana" w:hint="default"/>
      <w:b/>
      <w:bCs/>
      <w:color w:val="006699"/>
      <w:sz w:val="20"/>
      <w:szCs w:val="20"/>
    </w:rPr>
  </w:style>
  <w:style w:type="character" w:customStyle="1" w:styleId="headlinesectionlarge">
    <w:name w:val="headline_section_large"/>
    <w:rsid w:val="00F30D33"/>
  </w:style>
  <w:style w:type="character" w:customStyle="1" w:styleId="Styleunderline11ptBlack">
    <w:name w:val="Style underline + 11 pt Black"/>
    <w:rsid w:val="00F30D33"/>
    <w:rPr>
      <w:color w:val="000000"/>
      <w:sz w:val="20"/>
      <w:u w:val="single"/>
    </w:rPr>
  </w:style>
  <w:style w:type="character" w:customStyle="1" w:styleId="Styleunderline11ptBoldBlack">
    <w:name w:val="Style underline + 11 pt Bold Black"/>
    <w:rsid w:val="00F30D33"/>
    <w:rPr>
      <w:b/>
      <w:bCs/>
      <w:color w:val="000000"/>
      <w:sz w:val="20"/>
      <w:u w:val="single"/>
    </w:rPr>
  </w:style>
  <w:style w:type="character" w:customStyle="1" w:styleId="Style11ptBoldBlackUnderline">
    <w:name w:val="Style 11 pt Bold Black Underline"/>
    <w:rsid w:val="00F30D33"/>
    <w:rPr>
      <w:b/>
      <w:bCs/>
      <w:color w:val="000000"/>
      <w:sz w:val="20"/>
      <w:u w:val="single"/>
    </w:rPr>
  </w:style>
  <w:style w:type="character" w:customStyle="1" w:styleId="Style11ptBoldBlackUnderlineBorderSinglesolidline">
    <w:name w:val="Style 11 pt Bold Black Underline Border: : (Single solid line ..."/>
    <w:rsid w:val="00F30D33"/>
    <w:rPr>
      <w:b/>
      <w:bCs/>
      <w:color w:val="000000"/>
      <w:sz w:val="20"/>
      <w:u w:val="single"/>
      <w:bdr w:val="single" w:sz="4" w:space="0" w:color="auto" w:frame="1"/>
    </w:rPr>
  </w:style>
  <w:style w:type="character" w:customStyle="1" w:styleId="StyleLatinMeridien-Italic11ptItalicUnderline">
    <w:name w:val="Style (Latin) Meridien-Italic 11 pt Italic Underline"/>
    <w:rsid w:val="00F30D33"/>
    <w:rPr>
      <w:rFonts w:ascii="Meridien-Italic" w:hAnsi="Meridien-Italic" w:hint="default"/>
      <w:i/>
      <w:iCs/>
      <w:sz w:val="20"/>
      <w:u w:val="single"/>
    </w:rPr>
  </w:style>
  <w:style w:type="character" w:customStyle="1" w:styleId="Citation-AuthorDate">
    <w:name w:val="Citation - Author/Date"/>
    <w:rsid w:val="00F30D33"/>
    <w:rPr>
      <w:b/>
      <w:bCs w:val="0"/>
      <w:smallCaps/>
      <w:sz w:val="24"/>
      <w:u w:val="single"/>
    </w:rPr>
  </w:style>
  <w:style w:type="character" w:customStyle="1" w:styleId="underlinestylechar0">
    <w:name w:val="underlinestylechar"/>
    <w:rsid w:val="00F30D33"/>
  </w:style>
  <w:style w:type="character" w:customStyle="1" w:styleId="highlight">
    <w:name w:val="highlight"/>
    <w:rsid w:val="00F30D33"/>
  </w:style>
  <w:style w:type="character" w:customStyle="1" w:styleId="DottedUnderline0">
    <w:name w:val="Dotted Underline"/>
    <w:rsid w:val="00F30D33"/>
    <w:rPr>
      <w:rFonts w:ascii="Times New Roman" w:hAnsi="Times New Roman" w:cs="Times New Roman" w:hint="default"/>
      <w:sz w:val="20"/>
      <w:u w:val="dottedHeavy"/>
    </w:rPr>
  </w:style>
  <w:style w:type="character" w:customStyle="1" w:styleId="titleauthoretc">
    <w:name w:val="titleauthoretc"/>
    <w:rsid w:val="00F30D33"/>
  </w:style>
  <w:style w:type="character" w:customStyle="1" w:styleId="labeltext">
    <w:name w:val="labeltext"/>
    <w:rsid w:val="00F30D33"/>
  </w:style>
  <w:style w:type="character" w:customStyle="1" w:styleId="viewlink">
    <w:name w:val="viewlink"/>
    <w:rsid w:val="00F30D33"/>
  </w:style>
  <w:style w:type="character" w:customStyle="1" w:styleId="share">
    <w:name w:val="share"/>
    <w:rsid w:val="00F30D33"/>
  </w:style>
  <w:style w:type="character" w:customStyle="1" w:styleId="inlinkchart">
    <w:name w:val="inlink_chart"/>
    <w:rsid w:val="00F30D33"/>
  </w:style>
  <w:style w:type="character" w:customStyle="1" w:styleId="underLight">
    <w:name w:val="underLight"/>
    <w:uiPriority w:val="1"/>
    <w:qFormat/>
    <w:rsid w:val="00F30D3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30D33"/>
  </w:style>
  <w:style w:type="character" w:customStyle="1" w:styleId="author-rss">
    <w:name w:val="author-rss"/>
    <w:rsid w:val="00F30D33"/>
  </w:style>
  <w:style w:type="character" w:customStyle="1" w:styleId="fbsharecountwrapper">
    <w:name w:val="fb_share_count_wrapper"/>
    <w:rsid w:val="00F30D33"/>
  </w:style>
  <w:style w:type="character" w:customStyle="1" w:styleId="fbbuttontext">
    <w:name w:val="fb_button_text"/>
    <w:rsid w:val="00F30D33"/>
  </w:style>
  <w:style w:type="character" w:customStyle="1" w:styleId="hw">
    <w:name w:val="hw"/>
    <w:rsid w:val="00F30D33"/>
  </w:style>
  <w:style w:type="character" w:customStyle="1" w:styleId="linktotop">
    <w:name w:val="linktotop"/>
    <w:rsid w:val="00F30D33"/>
  </w:style>
  <w:style w:type="character" w:customStyle="1" w:styleId="maintextbldleft">
    <w:name w:val="maintextbldleft"/>
    <w:rsid w:val="00F30D33"/>
  </w:style>
  <w:style w:type="character" w:customStyle="1" w:styleId="maintextleft">
    <w:name w:val="maintextleft"/>
    <w:rsid w:val="00F30D33"/>
  </w:style>
  <w:style w:type="character" w:customStyle="1" w:styleId="descriptionstyle1block">
    <w:name w:val="description style1 block"/>
    <w:rsid w:val="00F30D33"/>
  </w:style>
  <w:style w:type="character" w:customStyle="1" w:styleId="gutter-right-1">
    <w:name w:val="gutter-right-1"/>
    <w:basedOn w:val="DefaultParagraphFont"/>
    <w:rsid w:val="00F30D33"/>
  </w:style>
  <w:style w:type="character" w:customStyle="1" w:styleId="ssl3">
    <w:name w:val="ss_l3"/>
    <w:rsid w:val="00F30D33"/>
  </w:style>
  <w:style w:type="character" w:customStyle="1" w:styleId="FontStyle39">
    <w:name w:val="Font Style39"/>
    <w:uiPriority w:val="99"/>
    <w:rsid w:val="00F30D33"/>
    <w:rPr>
      <w:rFonts w:ascii="Constantia" w:hAnsi="Constantia" w:cs="Constantia" w:hint="default"/>
      <w:b/>
      <w:bCs/>
      <w:sz w:val="18"/>
      <w:szCs w:val="18"/>
    </w:rPr>
  </w:style>
  <w:style w:type="character" w:customStyle="1" w:styleId="6">
    <w:name w:val="6"/>
    <w:rsid w:val="00F30D33"/>
    <w:rPr>
      <w:rFonts w:ascii="Arial" w:hAnsi="Arial" w:cs="Arial" w:hint="default"/>
      <w:bCs/>
      <w:sz w:val="20"/>
      <w:u w:val="single"/>
      <w:lang w:val="en-US" w:eastAsia="en-US" w:bidi="ar-SA"/>
    </w:rPr>
  </w:style>
  <w:style w:type="character" w:customStyle="1" w:styleId="Header11">
    <w:name w:val="Header11"/>
    <w:rsid w:val="00F30D33"/>
  </w:style>
  <w:style w:type="character" w:customStyle="1" w:styleId="posa">
    <w:name w:val="pos(a)"/>
    <w:basedOn w:val="DefaultParagraphFont"/>
    <w:rsid w:val="00F30D33"/>
  </w:style>
  <w:style w:type="character" w:customStyle="1" w:styleId="u-hiddeninnarrowenv">
    <w:name w:val="u-hiddeninnarrowenv"/>
    <w:basedOn w:val="DefaultParagraphFont"/>
    <w:rsid w:val="00F30D33"/>
  </w:style>
  <w:style w:type="character" w:customStyle="1" w:styleId="followbutton-bird">
    <w:name w:val="followbutton-bird"/>
    <w:basedOn w:val="DefaultParagraphFont"/>
    <w:rsid w:val="00F30D33"/>
  </w:style>
  <w:style w:type="character" w:customStyle="1" w:styleId="tweetauthor-name">
    <w:name w:val="tweetauthor-name"/>
    <w:basedOn w:val="DefaultParagraphFont"/>
    <w:rsid w:val="00F30D33"/>
  </w:style>
  <w:style w:type="character" w:customStyle="1" w:styleId="tweetauthor-verifiedbadge">
    <w:name w:val="tweetauthor-verifiedbadge"/>
    <w:basedOn w:val="DefaultParagraphFont"/>
    <w:rsid w:val="00F30D33"/>
  </w:style>
  <w:style w:type="character" w:customStyle="1" w:styleId="tweetauthor-screenname">
    <w:name w:val="tweetauthor-screenname"/>
    <w:basedOn w:val="DefaultParagraphFont"/>
    <w:rsid w:val="00F30D33"/>
  </w:style>
  <w:style w:type="character" w:customStyle="1" w:styleId="u-hiddenvisually">
    <w:name w:val="u-hiddenvisually"/>
    <w:basedOn w:val="DefaultParagraphFont"/>
    <w:rsid w:val="00F30D33"/>
  </w:style>
  <w:style w:type="character" w:customStyle="1" w:styleId="tweetaction-stat">
    <w:name w:val="tweetaction-stat"/>
    <w:basedOn w:val="DefaultParagraphFont"/>
    <w:rsid w:val="00F30D33"/>
  </w:style>
  <w:style w:type="character" w:customStyle="1" w:styleId="related">
    <w:name w:val="related"/>
    <w:basedOn w:val="DefaultParagraphFont"/>
    <w:rsid w:val="00F30D33"/>
  </w:style>
  <w:style w:type="character" w:customStyle="1" w:styleId="related-content">
    <w:name w:val="related-content"/>
    <w:basedOn w:val="DefaultParagraphFont"/>
    <w:rsid w:val="00F30D33"/>
  </w:style>
  <w:style w:type="character" w:customStyle="1" w:styleId="name-of-author">
    <w:name w:val="name-of-author"/>
    <w:basedOn w:val="DefaultParagraphFont"/>
    <w:rsid w:val="00F30D33"/>
  </w:style>
  <w:style w:type="character" w:customStyle="1" w:styleId="first-name">
    <w:name w:val="first-name"/>
    <w:basedOn w:val="DefaultParagraphFont"/>
    <w:rsid w:val="00F30D33"/>
  </w:style>
  <w:style w:type="character" w:customStyle="1" w:styleId="last-name">
    <w:name w:val="last-name"/>
    <w:basedOn w:val="DefaultParagraphFont"/>
    <w:rsid w:val="00F30D33"/>
  </w:style>
  <w:style w:type="character" w:customStyle="1" w:styleId="caption10">
    <w:name w:val="caption1"/>
    <w:basedOn w:val="DefaultParagraphFont"/>
    <w:rsid w:val="00F30D33"/>
  </w:style>
  <w:style w:type="character" w:customStyle="1" w:styleId="recirc-text">
    <w:name w:val="&quot;recirc-text”"/>
    <w:basedOn w:val="DefaultParagraphFont"/>
    <w:rsid w:val="00F30D33"/>
  </w:style>
  <w:style w:type="character" w:customStyle="1" w:styleId="video-icon">
    <w:name w:val="video-icon"/>
    <w:basedOn w:val="DefaultParagraphFont"/>
    <w:rsid w:val="00F30D33"/>
  </w:style>
  <w:style w:type="character" w:customStyle="1" w:styleId="powa-shot-play-btn-text">
    <w:name w:val="powa-shot-play-btn-text"/>
    <w:basedOn w:val="DefaultParagraphFont"/>
    <w:rsid w:val="00F30D33"/>
  </w:style>
  <w:style w:type="character" w:customStyle="1" w:styleId="powa-shot-click">
    <w:name w:val="powa-shot-click"/>
    <w:basedOn w:val="DefaultParagraphFont"/>
    <w:rsid w:val="00F30D33"/>
  </w:style>
  <w:style w:type="character" w:customStyle="1" w:styleId="wpv-blurb">
    <w:name w:val="wpv-blurb"/>
    <w:basedOn w:val="DefaultParagraphFont"/>
    <w:rsid w:val="00F30D33"/>
  </w:style>
  <w:style w:type="character" w:customStyle="1" w:styleId="pb-caption">
    <w:name w:val="pb-caption"/>
    <w:basedOn w:val="DefaultParagraphFont"/>
    <w:rsid w:val="00F30D33"/>
  </w:style>
  <w:style w:type="character" w:customStyle="1" w:styleId="Heading5Char1">
    <w:name w:val="Heading 5 Char1"/>
    <w:aliases w:val="Text Char1"/>
    <w:basedOn w:val="DefaultParagraphFont"/>
    <w:semiHidden/>
    <w:rsid w:val="00F30D33"/>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iPriority w:val="99"/>
    <w:unhideWhenUsed/>
    <w:rsid w:val="00F30D33"/>
    <w:rPr>
      <w:vertAlign w:val="baseline"/>
    </w:rPr>
  </w:style>
  <w:style w:type="character" w:customStyle="1" w:styleId="Heading7Char1">
    <w:name w:val="Heading 7 Char1"/>
    <w:basedOn w:val="DefaultParagraphFont"/>
    <w:semiHidden/>
    <w:rsid w:val="00F30D33"/>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F30D3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30D3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30D33"/>
    <w:rPr>
      <w:rFonts w:ascii="Calibri" w:hAnsi="Calibri" w:cs="Calibri"/>
    </w:rPr>
  </w:style>
  <w:style w:type="numbering" w:customStyle="1" w:styleId="NoList2">
    <w:name w:val="No List2"/>
    <w:next w:val="NoList"/>
    <w:uiPriority w:val="99"/>
    <w:semiHidden/>
    <w:unhideWhenUsed/>
    <w:rsid w:val="00F30D33"/>
  </w:style>
  <w:style w:type="numbering" w:customStyle="1" w:styleId="NoList3">
    <w:name w:val="No List3"/>
    <w:next w:val="NoList"/>
    <w:uiPriority w:val="99"/>
    <w:semiHidden/>
    <w:unhideWhenUsed/>
    <w:rsid w:val="00F30D33"/>
  </w:style>
  <w:style w:type="numbering" w:customStyle="1" w:styleId="NoList4">
    <w:name w:val="No List4"/>
    <w:next w:val="NoList"/>
    <w:uiPriority w:val="99"/>
    <w:semiHidden/>
    <w:unhideWhenUsed/>
    <w:rsid w:val="00F30D33"/>
  </w:style>
  <w:style w:type="numbering" w:customStyle="1" w:styleId="NoList5">
    <w:name w:val="No List5"/>
    <w:next w:val="NoList"/>
    <w:semiHidden/>
    <w:unhideWhenUsed/>
    <w:rsid w:val="00F30D33"/>
  </w:style>
  <w:style w:type="paragraph" w:styleId="BlockText">
    <w:name w:val="Block Text"/>
    <w:basedOn w:val="Normal"/>
    <w:rsid w:val="00F30D33"/>
    <w:pPr>
      <w:ind w:left="229" w:right="229"/>
    </w:pPr>
    <w:rPr>
      <w:rFonts w:ascii="Verdana" w:eastAsia="Times New Roman" w:hAnsi="Verdana"/>
      <w:sz w:val="16"/>
      <w:szCs w:val="20"/>
    </w:rPr>
  </w:style>
  <w:style w:type="paragraph" w:styleId="NormalIndent">
    <w:name w:val="Normal Indent"/>
    <w:basedOn w:val="Normal"/>
    <w:rsid w:val="00F30D33"/>
    <w:pPr>
      <w:ind w:left="720"/>
    </w:pPr>
    <w:rPr>
      <w:rFonts w:eastAsia="Times New Roman"/>
      <w:szCs w:val="20"/>
    </w:rPr>
  </w:style>
  <w:style w:type="paragraph" w:styleId="EnvelopeReturn">
    <w:name w:val="envelope return"/>
    <w:basedOn w:val="Normal"/>
    <w:rsid w:val="00F30D33"/>
    <w:rPr>
      <w:rFonts w:ascii="Arial" w:eastAsia="Times New Roman" w:hAnsi="Arial"/>
      <w:sz w:val="24"/>
      <w:szCs w:val="20"/>
    </w:rPr>
  </w:style>
  <w:style w:type="paragraph" w:styleId="EnvelopeAddress">
    <w:name w:val="envelope address"/>
    <w:basedOn w:val="Normal"/>
    <w:rsid w:val="00F30D33"/>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F30D33"/>
  </w:style>
  <w:style w:type="numbering" w:customStyle="1" w:styleId="NoList7">
    <w:name w:val="No List7"/>
    <w:next w:val="NoList"/>
    <w:semiHidden/>
    <w:unhideWhenUsed/>
    <w:rsid w:val="00F30D33"/>
  </w:style>
  <w:style w:type="paragraph" w:styleId="ListBullet">
    <w:name w:val="List Bullet"/>
    <w:basedOn w:val="Normal"/>
    <w:link w:val="ListBulletChar"/>
    <w:uiPriority w:val="99"/>
    <w:unhideWhenUsed/>
    <w:rsid w:val="00F30D33"/>
    <w:pPr>
      <w:tabs>
        <w:tab w:val="num" w:pos="360"/>
      </w:tabs>
      <w:ind w:left="360" w:hanging="360"/>
      <w:contextualSpacing/>
    </w:pPr>
    <w:rPr>
      <w:rFonts w:eastAsia="Calibri"/>
    </w:rPr>
  </w:style>
  <w:style w:type="table" w:styleId="MediumGrid1">
    <w:name w:val="Medium Grid 1"/>
    <w:basedOn w:val="TableNormal"/>
    <w:uiPriority w:val="67"/>
    <w:rsid w:val="00F30D33"/>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F30D33"/>
  </w:style>
  <w:style w:type="numbering" w:customStyle="1" w:styleId="NoList111">
    <w:name w:val="No List111"/>
    <w:next w:val="NoList"/>
    <w:uiPriority w:val="99"/>
    <w:semiHidden/>
    <w:unhideWhenUsed/>
    <w:rsid w:val="00F30D33"/>
  </w:style>
  <w:style w:type="numbering" w:customStyle="1" w:styleId="NoList1111">
    <w:name w:val="No List1111"/>
    <w:next w:val="NoList"/>
    <w:uiPriority w:val="99"/>
    <w:semiHidden/>
    <w:unhideWhenUsed/>
    <w:rsid w:val="00F30D33"/>
  </w:style>
  <w:style w:type="numbering" w:customStyle="1" w:styleId="NoList11111">
    <w:name w:val="No List11111"/>
    <w:next w:val="NoList"/>
    <w:uiPriority w:val="99"/>
    <w:semiHidden/>
    <w:unhideWhenUsed/>
    <w:rsid w:val="00F30D33"/>
  </w:style>
  <w:style w:type="numbering" w:customStyle="1" w:styleId="NoList111111">
    <w:name w:val="No List111111"/>
    <w:next w:val="NoList"/>
    <w:uiPriority w:val="99"/>
    <w:semiHidden/>
    <w:unhideWhenUsed/>
    <w:rsid w:val="00F30D33"/>
  </w:style>
  <w:style w:type="numbering" w:customStyle="1" w:styleId="NoList1111111">
    <w:name w:val="No List1111111"/>
    <w:next w:val="NoList"/>
    <w:uiPriority w:val="99"/>
    <w:semiHidden/>
    <w:unhideWhenUsed/>
    <w:rsid w:val="00F30D33"/>
  </w:style>
  <w:style w:type="numbering" w:customStyle="1" w:styleId="NoList11111111">
    <w:name w:val="No List11111111"/>
    <w:next w:val="NoList"/>
    <w:uiPriority w:val="99"/>
    <w:semiHidden/>
    <w:unhideWhenUsed/>
    <w:rsid w:val="00F30D33"/>
  </w:style>
  <w:style w:type="numbering" w:customStyle="1" w:styleId="NoList111111111">
    <w:name w:val="No List111111111"/>
    <w:next w:val="NoList"/>
    <w:uiPriority w:val="99"/>
    <w:semiHidden/>
    <w:unhideWhenUsed/>
    <w:rsid w:val="00F30D33"/>
  </w:style>
  <w:style w:type="numbering" w:customStyle="1" w:styleId="NoList1111111111">
    <w:name w:val="No List1111111111"/>
    <w:next w:val="NoList"/>
    <w:uiPriority w:val="99"/>
    <w:semiHidden/>
    <w:unhideWhenUsed/>
    <w:rsid w:val="00F30D33"/>
  </w:style>
  <w:style w:type="numbering" w:customStyle="1" w:styleId="NoList11111111111">
    <w:name w:val="No List11111111111"/>
    <w:next w:val="NoList"/>
    <w:uiPriority w:val="99"/>
    <w:semiHidden/>
    <w:unhideWhenUsed/>
    <w:rsid w:val="00F30D33"/>
  </w:style>
  <w:style w:type="numbering" w:customStyle="1" w:styleId="NoList111111111111">
    <w:name w:val="No List111111111111"/>
    <w:next w:val="NoList"/>
    <w:uiPriority w:val="99"/>
    <w:semiHidden/>
    <w:unhideWhenUsed/>
    <w:rsid w:val="00F30D33"/>
  </w:style>
  <w:style w:type="numbering" w:customStyle="1" w:styleId="NoList1111111111111">
    <w:name w:val="No List1111111111111"/>
    <w:next w:val="NoList"/>
    <w:uiPriority w:val="99"/>
    <w:semiHidden/>
    <w:unhideWhenUsed/>
    <w:rsid w:val="00F30D33"/>
  </w:style>
  <w:style w:type="numbering" w:customStyle="1" w:styleId="NoList11111111111111">
    <w:name w:val="No List11111111111111"/>
    <w:next w:val="NoList"/>
    <w:uiPriority w:val="99"/>
    <w:semiHidden/>
    <w:unhideWhenUsed/>
    <w:rsid w:val="00F30D33"/>
  </w:style>
  <w:style w:type="numbering" w:customStyle="1" w:styleId="NoList111111111111111">
    <w:name w:val="No List111111111111111"/>
    <w:next w:val="NoList"/>
    <w:uiPriority w:val="99"/>
    <w:semiHidden/>
    <w:unhideWhenUsed/>
    <w:rsid w:val="00F30D33"/>
  </w:style>
  <w:style w:type="numbering" w:customStyle="1" w:styleId="NoList1111111111111111">
    <w:name w:val="No List1111111111111111"/>
    <w:next w:val="NoList"/>
    <w:uiPriority w:val="99"/>
    <w:semiHidden/>
    <w:unhideWhenUsed/>
    <w:rsid w:val="00F30D33"/>
  </w:style>
  <w:style w:type="numbering" w:customStyle="1" w:styleId="NoList11111111111111111">
    <w:name w:val="No List11111111111111111"/>
    <w:next w:val="NoList"/>
    <w:uiPriority w:val="99"/>
    <w:semiHidden/>
    <w:unhideWhenUsed/>
    <w:rsid w:val="00F30D33"/>
  </w:style>
  <w:style w:type="character" w:customStyle="1" w:styleId="FontStyle220">
    <w:name w:val="Font Style220"/>
    <w:basedOn w:val="DefaultParagraphFont"/>
    <w:uiPriority w:val="99"/>
    <w:rsid w:val="00F30D33"/>
    <w:rPr>
      <w:rFonts w:ascii="Candara" w:hAnsi="Candara" w:cs="Candara" w:hint="default"/>
      <w:i/>
      <w:iCs/>
      <w:sz w:val="18"/>
      <w:szCs w:val="18"/>
    </w:rPr>
  </w:style>
  <w:style w:type="character" w:customStyle="1" w:styleId="FontStyle290">
    <w:name w:val="Font Style290"/>
    <w:basedOn w:val="DefaultParagraphFont"/>
    <w:uiPriority w:val="99"/>
    <w:rsid w:val="00F30D3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30D33"/>
    <w:rPr>
      <w:rFonts w:ascii="Arial" w:hAnsi="Arial" w:cs="Arial"/>
      <w:b/>
      <w:bCs/>
      <w:sz w:val="16"/>
      <w:szCs w:val="16"/>
    </w:rPr>
  </w:style>
  <w:style w:type="paragraph" w:customStyle="1" w:styleId="articlebodynormaltext">
    <w:name w:val="articlebody_normaltext"/>
    <w:basedOn w:val="Normal"/>
    <w:rsid w:val="00F30D33"/>
    <w:pPr>
      <w:spacing w:before="100" w:beforeAutospacing="1" w:after="100" w:afterAutospacing="1"/>
    </w:pPr>
  </w:style>
  <w:style w:type="character" w:customStyle="1" w:styleId="Bodytext21">
    <w:name w:val="Body text (2)_"/>
    <w:basedOn w:val="DefaultParagraphFont"/>
    <w:link w:val="Bodytext22"/>
    <w:rsid w:val="00F30D3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F30D33"/>
    <w:pPr>
      <w:widowControl w:val="0"/>
      <w:shd w:val="clear" w:color="auto" w:fill="FFFFFF"/>
      <w:spacing w:line="374" w:lineRule="exact"/>
      <w:ind w:hanging="400"/>
    </w:pPr>
    <w:rPr>
      <w:rFonts w:ascii="Book Antiqua" w:eastAsia="Book Antiqua" w:hAnsi="Book Antiqua" w:cs="Book Antiqua"/>
      <w:b/>
      <w:bCs/>
      <w:sz w:val="18"/>
      <w:szCs w:val="18"/>
    </w:rPr>
  </w:style>
  <w:style w:type="character" w:customStyle="1" w:styleId="A9">
    <w:name w:val="A9"/>
    <w:uiPriority w:val="99"/>
    <w:rsid w:val="00F30D33"/>
    <w:rPr>
      <w:color w:val="000000"/>
      <w:sz w:val="28"/>
      <w:szCs w:val="28"/>
    </w:rPr>
  </w:style>
  <w:style w:type="character" w:customStyle="1" w:styleId="Style9ptItalicUnderline">
    <w:name w:val="Style 9 pt Italic Underline"/>
    <w:rsid w:val="00F30D33"/>
    <w:rPr>
      <w:i/>
      <w:iCs/>
      <w:sz w:val="20"/>
      <w:u w:val="single"/>
    </w:rPr>
  </w:style>
  <w:style w:type="paragraph" w:customStyle="1" w:styleId="StyleHeading4TagsmalltextBigcardbodyNormalTagNotBold">
    <w:name w:val="Style Heading 4Tagsmall textBig cardbodyNormal Tag + Not Bold"/>
    <w:basedOn w:val="Heading4"/>
    <w:rsid w:val="00F30D33"/>
    <w:rPr>
      <w:iCs w:val="0"/>
      <w:sz w:val="22"/>
    </w:rPr>
  </w:style>
  <w:style w:type="character" w:customStyle="1" w:styleId="StyleBox12ptBold">
    <w:name w:val="Style Box + 12 pt Bold"/>
    <w:basedOn w:val="DefaultParagraphFont"/>
    <w:rsid w:val="00F30D33"/>
    <w:rPr>
      <w:rFonts w:ascii="Georgia" w:hAnsi="Georgia"/>
      <w:b/>
      <w:bCs/>
      <w:sz w:val="22"/>
      <w:u w:val="single"/>
      <w:bdr w:val="none" w:sz="0" w:space="0" w:color="auto"/>
    </w:rPr>
  </w:style>
  <w:style w:type="character" w:customStyle="1" w:styleId="StyleBox12pt">
    <w:name w:val="Style Box + 12 pt"/>
    <w:basedOn w:val="DefaultParagraphFont"/>
    <w:rsid w:val="00F30D3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F30D3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F30D33"/>
    <w:rPr>
      <w:iCs w:val="0"/>
    </w:rPr>
  </w:style>
  <w:style w:type="character" w:customStyle="1" w:styleId="StyleGaramondText1">
    <w:name w:val="Style Garamond Text 1"/>
    <w:basedOn w:val="DefaultParagraphFont"/>
    <w:rsid w:val="00F30D33"/>
    <w:rPr>
      <w:rFonts w:ascii="Georgia" w:hAnsi="Georgia"/>
      <w:color w:val="0D0D0D" w:themeColor="text1" w:themeTint="F2"/>
      <w:sz w:val="22"/>
    </w:rPr>
  </w:style>
  <w:style w:type="character" w:customStyle="1" w:styleId="StyleGaramondText1Underline">
    <w:name w:val="Style Garamond Text 1 Underline"/>
    <w:basedOn w:val="DefaultParagraphFont"/>
    <w:rsid w:val="00F30D3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F30D3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F30D3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F30D33"/>
    <w:rPr>
      <w:b w:val="0"/>
      <w:bCs w:val="0"/>
      <w:sz w:val="14"/>
      <w:u w:val="none"/>
    </w:rPr>
  </w:style>
  <w:style w:type="character" w:customStyle="1" w:styleId="Style7ptBold">
    <w:name w:val="Style 7 pt Bold"/>
    <w:basedOn w:val="DefaultParagraphFont"/>
    <w:rsid w:val="00F30D33"/>
    <w:rPr>
      <w:b w:val="0"/>
      <w:bCs/>
      <w:sz w:val="14"/>
    </w:rPr>
  </w:style>
  <w:style w:type="paragraph" w:customStyle="1" w:styleId="Stylecardtext8pt">
    <w:name w:val="Style card text + 8 pt"/>
    <w:basedOn w:val="Normal"/>
    <w:rsid w:val="00F30D33"/>
    <w:pPr>
      <w:ind w:right="288"/>
    </w:pPr>
    <w:rPr>
      <w:sz w:val="16"/>
    </w:rPr>
  </w:style>
  <w:style w:type="paragraph" w:customStyle="1" w:styleId="Stylecardtext5pt">
    <w:name w:val="Style card text + 5 pt"/>
    <w:basedOn w:val="Normal"/>
    <w:rsid w:val="00F30D33"/>
    <w:pPr>
      <w:ind w:right="288"/>
    </w:pPr>
    <w:rPr>
      <w:sz w:val="10"/>
    </w:rPr>
  </w:style>
  <w:style w:type="character" w:customStyle="1" w:styleId="StyleStyleBoldUnderlineUnderlineIntenseEmphasis1apple-style-">
    <w:name w:val="Style Style Bold UnderlineUnderlineIntense Emphasis1apple-style-..."/>
    <w:basedOn w:val="DefaultParagraphFont"/>
    <w:rsid w:val="00F30D3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30D3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30D33"/>
    <w:rPr>
      <w:rFonts w:ascii="Georgia" w:hAnsi="Georgia"/>
      <w:u w:val="single"/>
    </w:rPr>
  </w:style>
  <w:style w:type="paragraph" w:customStyle="1" w:styleId="StyleCardsGeorgia12ptBoldThickunderlineBorderSin">
    <w:name w:val="Style Cards + Georgia 12 pt Bold Thick underline Border: : (Sin..."/>
    <w:basedOn w:val="Normal"/>
    <w:rsid w:val="00F30D3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30D33"/>
    <w:rPr>
      <w:rFonts w:ascii="Georgia" w:hAnsi="Georgia"/>
      <w:sz w:val="24"/>
      <w:u w:val="single"/>
    </w:rPr>
  </w:style>
  <w:style w:type="paragraph" w:customStyle="1" w:styleId="StyleCardsGeorgia">
    <w:name w:val="Style Cards + Georgia"/>
    <w:basedOn w:val="Normal"/>
    <w:rsid w:val="00F30D3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F30D33"/>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F30D33"/>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F30D33"/>
    <w:rPr>
      <w:rFonts w:eastAsia="Times New Roman"/>
      <w:i/>
      <w:iCs/>
      <w:szCs w:val="24"/>
    </w:rPr>
  </w:style>
  <w:style w:type="character" w:customStyle="1" w:styleId="HTMLAddressChar">
    <w:name w:val="HTML Address Char"/>
    <w:basedOn w:val="DefaultParagraphFont"/>
    <w:link w:val="HTMLAddress"/>
    <w:uiPriority w:val="99"/>
    <w:rsid w:val="00F30D33"/>
    <w:rPr>
      <w:rFonts w:ascii="Calibri" w:eastAsia="Times New Roman" w:hAnsi="Calibri"/>
      <w:i/>
      <w:iCs/>
      <w:szCs w:val="24"/>
    </w:rPr>
  </w:style>
  <w:style w:type="paragraph" w:styleId="Index1">
    <w:name w:val="index 1"/>
    <w:basedOn w:val="Normal"/>
    <w:next w:val="Normal"/>
    <w:autoRedefine/>
    <w:unhideWhenUsed/>
    <w:rsid w:val="00F30D33"/>
    <w:pPr>
      <w:ind w:left="220" w:hanging="220"/>
    </w:pPr>
  </w:style>
  <w:style w:type="character" w:customStyle="1" w:styleId="CardsFont6ptChar1">
    <w:name w:val="Cards + Font: 6 pt Char1"/>
    <w:link w:val="CardsFont6pt"/>
    <w:locked/>
    <w:rsid w:val="00F30D33"/>
    <w:rPr>
      <w:rFonts w:ascii="Calibri" w:eastAsia="Times New Roman" w:hAnsi="Calibri" w:cs="Times New Roman"/>
      <w:sz w:val="12"/>
      <w:szCs w:val="20"/>
    </w:rPr>
  </w:style>
  <w:style w:type="paragraph" w:customStyle="1" w:styleId="Quote2">
    <w:name w:val="Quote2"/>
    <w:basedOn w:val="Default"/>
    <w:next w:val="Default"/>
    <w:rsid w:val="00F30D3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F30D3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F30D33"/>
    <w:pPr>
      <w:keepNext/>
      <w:keepLines/>
      <w:spacing w:before="200"/>
      <w:outlineLvl w:val="3"/>
    </w:pPr>
    <w:rPr>
      <w:rFonts w:eastAsia="Times New Roman"/>
      <w:b/>
      <w:bCs/>
      <w:iCs/>
      <w:sz w:val="26"/>
    </w:rPr>
  </w:style>
  <w:style w:type="paragraph" w:customStyle="1" w:styleId="post-subtitle">
    <w:name w:val="post-subtitle"/>
    <w:basedOn w:val="Normal"/>
    <w:rsid w:val="00F30D33"/>
    <w:pPr>
      <w:spacing w:before="100" w:beforeAutospacing="1" w:after="100" w:afterAutospacing="1"/>
    </w:pPr>
    <w:rPr>
      <w:rFonts w:eastAsia="Times New Roman"/>
      <w:szCs w:val="24"/>
    </w:rPr>
  </w:style>
  <w:style w:type="paragraph" w:customStyle="1" w:styleId="Pa0">
    <w:name w:val="Pa0"/>
    <w:basedOn w:val="Default"/>
    <w:next w:val="Default"/>
    <w:uiPriority w:val="99"/>
    <w:rsid w:val="00F30D3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F30D3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F30D33"/>
    <w:pPr>
      <w:spacing w:before="100" w:beforeAutospacing="1" w:after="100" w:afterAutospacing="1"/>
    </w:pPr>
    <w:rPr>
      <w:rFonts w:eastAsia="Times New Roman"/>
      <w:szCs w:val="24"/>
    </w:rPr>
  </w:style>
  <w:style w:type="paragraph" w:customStyle="1" w:styleId="tagline1">
    <w:name w:val="tagline"/>
    <w:basedOn w:val="Normal"/>
    <w:rsid w:val="00F30D33"/>
    <w:pPr>
      <w:spacing w:before="100" w:beforeAutospacing="1" w:after="100" w:afterAutospacing="1"/>
    </w:pPr>
    <w:rPr>
      <w:rFonts w:eastAsia="Times New Roman"/>
      <w:szCs w:val="24"/>
    </w:rPr>
  </w:style>
  <w:style w:type="paragraph" w:customStyle="1" w:styleId="Block1">
    <w:name w:val="Block1"/>
    <w:basedOn w:val="Normal"/>
    <w:next w:val="Normal"/>
    <w:uiPriority w:val="3"/>
    <w:qFormat/>
    <w:rsid w:val="00F30D3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F30D3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F30D33"/>
    <w:rPr>
      <w:sz w:val="10"/>
    </w:rPr>
  </w:style>
  <w:style w:type="paragraph" w:customStyle="1" w:styleId="ReallySamllText">
    <w:name w:val="ReallySamllText"/>
    <w:basedOn w:val="Normal"/>
    <w:link w:val="ReallySamllTextChar"/>
    <w:autoRedefine/>
    <w:rsid w:val="00F30D33"/>
    <w:rPr>
      <w:rFonts w:asciiTheme="minorHAnsi" w:hAnsiTheme="minorHAnsi"/>
      <w:sz w:val="10"/>
    </w:rPr>
  </w:style>
  <w:style w:type="paragraph" w:customStyle="1" w:styleId="CardCites">
    <w:name w:val="Card Cites"/>
    <w:basedOn w:val="Normal"/>
    <w:next w:val="Normal"/>
    <w:qFormat/>
    <w:rsid w:val="00F30D33"/>
    <w:rPr>
      <w:rFonts w:eastAsia="Times New Roman"/>
      <w:b/>
      <w:sz w:val="20"/>
      <w:szCs w:val="24"/>
    </w:rPr>
  </w:style>
  <w:style w:type="paragraph" w:customStyle="1" w:styleId="NormalWeb3">
    <w:name w:val="Normal (Web)3"/>
    <w:basedOn w:val="Normal"/>
    <w:rsid w:val="00F30D3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F30D33"/>
    <w:pPr>
      <w:ind w:left="400"/>
    </w:pPr>
    <w:rPr>
      <w:rFonts w:eastAsia="Times New Roman"/>
      <w:szCs w:val="24"/>
    </w:rPr>
  </w:style>
  <w:style w:type="paragraph" w:customStyle="1" w:styleId="TagCiteChar2">
    <w:name w:val="Tag / Cite Char"/>
    <w:basedOn w:val="Normal"/>
    <w:rsid w:val="00F30D33"/>
    <w:rPr>
      <w:rFonts w:eastAsia="Times New Roman"/>
      <w:b/>
      <w:color w:val="000000"/>
      <w:szCs w:val="24"/>
    </w:rPr>
  </w:style>
  <w:style w:type="paragraph" w:customStyle="1" w:styleId="PageNumber2">
    <w:name w:val="Page Number2"/>
    <w:basedOn w:val="Normal"/>
    <w:next w:val="Normal"/>
    <w:rsid w:val="00F30D33"/>
    <w:rPr>
      <w:rFonts w:eastAsia="Times New Roman"/>
      <w:sz w:val="20"/>
      <w:szCs w:val="24"/>
    </w:rPr>
  </w:style>
  <w:style w:type="paragraph" w:customStyle="1" w:styleId="HeaderFooter">
    <w:name w:val="Header &amp; Footer"/>
    <w:rsid w:val="00F30D33"/>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F30D33"/>
    <w:rPr>
      <w:rFonts w:ascii="Arial Narrow" w:eastAsia="Times New Roman" w:hAnsi="Arial Narrow"/>
      <w:color w:val="000000"/>
      <w:sz w:val="16"/>
      <w:szCs w:val="24"/>
    </w:rPr>
  </w:style>
  <w:style w:type="paragraph" w:customStyle="1" w:styleId="CardTextUnderlined">
    <w:name w:val="Card Text Underlined"/>
    <w:basedOn w:val="Normal"/>
    <w:rsid w:val="00F30D33"/>
    <w:rPr>
      <w:rFonts w:ascii="Arial Narrow" w:eastAsia="Times New Roman" w:hAnsi="Arial Narrow"/>
      <w:szCs w:val="24"/>
      <w:u w:val="single"/>
    </w:rPr>
  </w:style>
  <w:style w:type="paragraph" w:customStyle="1" w:styleId="HeaderDebate">
    <w:name w:val="Header Debate"/>
    <w:basedOn w:val="Normal"/>
    <w:rsid w:val="00F30D33"/>
    <w:pPr>
      <w:jc w:val="center"/>
      <w:outlineLvl w:val="0"/>
    </w:pPr>
    <w:rPr>
      <w:rFonts w:eastAsia="Times New Roman"/>
      <w:b/>
      <w:sz w:val="48"/>
      <w:szCs w:val="24"/>
      <w:u w:val="words"/>
    </w:rPr>
  </w:style>
  <w:style w:type="paragraph" w:customStyle="1" w:styleId="NormalWeb1">
    <w:name w:val="Normal (Web)1"/>
    <w:basedOn w:val="Normal"/>
    <w:rsid w:val="00F30D33"/>
    <w:pPr>
      <w:spacing w:before="100" w:beforeAutospacing="1" w:after="100" w:afterAutospacing="1"/>
    </w:pPr>
    <w:rPr>
      <w:rFonts w:eastAsia="Times New Roman"/>
      <w:sz w:val="20"/>
      <w:szCs w:val="20"/>
    </w:rPr>
  </w:style>
  <w:style w:type="paragraph" w:customStyle="1" w:styleId="CardTagCharChar">
    <w:name w:val="Card Tag Char Char"/>
    <w:basedOn w:val="Normal"/>
    <w:rsid w:val="00F30D33"/>
    <w:rPr>
      <w:rFonts w:eastAsia="Times New Roman"/>
      <w:b/>
      <w:szCs w:val="24"/>
    </w:rPr>
  </w:style>
  <w:style w:type="paragraph" w:customStyle="1" w:styleId="fixed">
    <w:name w:val="fixed"/>
    <w:basedOn w:val="Normal"/>
    <w:rsid w:val="00F30D3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F30D33"/>
    <w:pPr>
      <w:spacing w:before="100" w:beforeAutospacing="1" w:after="100" w:afterAutospacing="1"/>
    </w:pPr>
    <w:rPr>
      <w:rFonts w:eastAsia="Times New Roman"/>
      <w:szCs w:val="24"/>
    </w:rPr>
  </w:style>
  <w:style w:type="paragraph" w:customStyle="1" w:styleId="ExecutiveSummarytext">
    <w:name w:val="Executive Summary text"/>
    <w:basedOn w:val="Normal"/>
    <w:next w:val="Normal"/>
    <w:rsid w:val="00F30D33"/>
    <w:pPr>
      <w:autoSpaceDE w:val="0"/>
      <w:autoSpaceDN w:val="0"/>
      <w:adjustRightInd w:val="0"/>
    </w:pPr>
    <w:rPr>
      <w:rFonts w:ascii="Arial" w:eastAsia="Times New Roman" w:hAnsi="Arial"/>
      <w:szCs w:val="24"/>
    </w:rPr>
  </w:style>
  <w:style w:type="character" w:customStyle="1" w:styleId="NormalUnderlineChar1">
    <w:name w:val="Normal Underline Char1"/>
    <w:locked/>
    <w:rsid w:val="00F30D33"/>
    <w:rPr>
      <w:u w:val="single"/>
    </w:rPr>
  </w:style>
  <w:style w:type="character" w:customStyle="1" w:styleId="CardUpSize-LightChar">
    <w:name w:val="CardUpSize - Light Char"/>
    <w:link w:val="CardUpSize-Light"/>
    <w:locked/>
    <w:rsid w:val="00F30D33"/>
    <w:rPr>
      <w:rFonts w:ascii="Times New Roman" w:eastAsia="Times New Roman" w:hAnsi="Times New Roman"/>
      <w:szCs w:val="32"/>
      <w:u w:val="single"/>
    </w:rPr>
  </w:style>
  <w:style w:type="paragraph" w:customStyle="1" w:styleId="CardUpSize-Light">
    <w:name w:val="CardUpSize - Light"/>
    <w:basedOn w:val="Normal"/>
    <w:link w:val="CardUpSize-LightChar"/>
    <w:rsid w:val="00F30D33"/>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F30D3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F30D33"/>
    <w:pPr>
      <w:jc w:val="both"/>
    </w:pPr>
    <w:rPr>
      <w:rFonts w:ascii="Times New Roman" w:eastAsia="Times New Roman" w:hAnsi="Times New Roman"/>
      <w:b/>
      <w:szCs w:val="32"/>
      <w:u w:val="single"/>
    </w:rPr>
  </w:style>
  <w:style w:type="paragraph" w:customStyle="1" w:styleId="SmallCite">
    <w:name w:val="Small Cite"/>
    <w:basedOn w:val="Normal"/>
    <w:rsid w:val="00F30D33"/>
    <w:rPr>
      <w:rFonts w:ascii="Verdana" w:eastAsia="Times New Roman" w:hAnsi="Verdana"/>
      <w:sz w:val="16"/>
      <w:szCs w:val="24"/>
    </w:rPr>
  </w:style>
  <w:style w:type="paragraph" w:customStyle="1" w:styleId="clearformatting">
    <w:name w:val="clear formatting"/>
    <w:basedOn w:val="Heading2"/>
    <w:rsid w:val="00F30D33"/>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F30D33"/>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F30D33"/>
    <w:pPr>
      <w:spacing w:after="240" w:line="360" w:lineRule="atLeast"/>
    </w:pPr>
    <w:rPr>
      <w:rFonts w:eastAsia="Times New Roman"/>
      <w:b/>
      <w:bCs/>
      <w:sz w:val="16"/>
      <w:szCs w:val="16"/>
    </w:rPr>
  </w:style>
  <w:style w:type="paragraph" w:customStyle="1" w:styleId="PlaceholderText1">
    <w:name w:val="Placeholder Text1"/>
    <w:basedOn w:val="Normal"/>
    <w:rsid w:val="00F30D33"/>
    <w:pPr>
      <w:keepNext/>
      <w:numPr>
        <w:numId w:val="12"/>
      </w:numPr>
      <w:outlineLvl w:val="0"/>
    </w:pPr>
    <w:rPr>
      <w:rFonts w:eastAsia="MS Gothic"/>
      <w:szCs w:val="24"/>
    </w:rPr>
  </w:style>
  <w:style w:type="character" w:customStyle="1" w:styleId="ImportantTextChar">
    <w:name w:val="Important Text Char"/>
    <w:link w:val="ImportantText"/>
    <w:locked/>
    <w:rsid w:val="00F30D3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F30D33"/>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F30D33"/>
    <w:rPr>
      <w:rFonts w:ascii="HNKAOE+Arial" w:hAnsi="HNKAOE+Arial"/>
    </w:rPr>
  </w:style>
  <w:style w:type="paragraph" w:customStyle="1" w:styleId="StyleBodyText11ptBlackUnderline">
    <w:name w:val="Style Body Text + 11 pt Black Underline"/>
    <w:basedOn w:val="BodyText"/>
    <w:link w:val="StyleBodyText11ptBlackUnderlineChar"/>
    <w:rsid w:val="00F30D33"/>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F30D33"/>
    <w:rPr>
      <w:rFonts w:ascii="HNKAOE+Arial" w:hAnsi="HNKAOE+Arial"/>
    </w:rPr>
  </w:style>
  <w:style w:type="paragraph" w:customStyle="1" w:styleId="StyleBodyText11ptBoldBlack">
    <w:name w:val="Style Body Text + 11 pt Bold Black"/>
    <w:basedOn w:val="BodyText"/>
    <w:link w:val="StyleBodyText11ptBoldBlackChar"/>
    <w:rsid w:val="00F30D33"/>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F30D33"/>
    <w:rPr>
      <w:rFonts w:ascii="Times New Roman" w:eastAsia="Malgun Gothic" w:hAnsi="Times New Roman"/>
      <w:bCs/>
    </w:rPr>
  </w:style>
  <w:style w:type="paragraph" w:customStyle="1" w:styleId="StyletinyBold">
    <w:name w:val="Style tiny + Bold"/>
    <w:basedOn w:val="tiny"/>
    <w:link w:val="StyletinyBoldChar"/>
    <w:rsid w:val="00F30D33"/>
    <w:rPr>
      <w:rFonts w:cstheme="minorBidi"/>
      <w:bCs/>
      <w:sz w:val="22"/>
      <w:szCs w:val="22"/>
    </w:rPr>
  </w:style>
  <w:style w:type="character" w:customStyle="1" w:styleId="Heading5SizeDownChar">
    <w:name w:val="Heading 5 Size Down Char"/>
    <w:link w:val="Heading5SizeDown"/>
    <w:locked/>
    <w:rsid w:val="00F30D33"/>
    <w:rPr>
      <w:rFonts w:ascii="Times New Roman" w:eastAsia="Times New Roman" w:hAnsi="Times New Roman"/>
      <w:szCs w:val="16"/>
    </w:rPr>
  </w:style>
  <w:style w:type="paragraph" w:customStyle="1" w:styleId="Heading5SizeDown">
    <w:name w:val="Heading 5 Size Down"/>
    <w:basedOn w:val="Normal"/>
    <w:link w:val="Heading5SizeDownChar"/>
    <w:autoRedefine/>
    <w:rsid w:val="00F30D33"/>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F30D33"/>
    <w:rPr>
      <w:rFonts w:ascii="Times New Roman" w:eastAsia="Times New Roman" w:hAnsi="Times New Roman" w:cs="Arial"/>
      <w:b/>
      <w:szCs w:val="44"/>
    </w:rPr>
  </w:style>
  <w:style w:type="paragraph" w:customStyle="1" w:styleId="Normal2Bold">
    <w:name w:val="Normal2 + Bold"/>
    <w:basedOn w:val="Normal"/>
    <w:link w:val="Normal2BoldChar"/>
    <w:rsid w:val="00F30D33"/>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F30D33"/>
    <w:rPr>
      <w:rFonts w:ascii="Times New Roman" w:eastAsia="Times New Roman" w:hAnsi="Times New Roman"/>
      <w:lang w:eastAsia="ar-SA"/>
    </w:rPr>
  </w:style>
  <w:style w:type="paragraph" w:customStyle="1" w:styleId="ListContents">
    <w:name w:val="List Contents"/>
    <w:basedOn w:val="Normal"/>
    <w:link w:val="ListContentsChar"/>
    <w:rsid w:val="00F30D33"/>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F30D3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F30D3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F30D3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F30D3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F30D33"/>
    <w:pPr>
      <w:autoSpaceDE w:val="0"/>
      <w:autoSpaceDN w:val="0"/>
      <w:adjustRightInd w:val="0"/>
      <w:ind w:left="432" w:right="432"/>
      <w:jc w:val="both"/>
    </w:pPr>
    <w:rPr>
      <w:rFonts w:ascii="Times New Roman" w:eastAsia="Times New Roman" w:hAnsi="Times New Roman"/>
      <w:u w:val="thick"/>
    </w:rPr>
  </w:style>
  <w:style w:type="character" w:customStyle="1" w:styleId="UnimportantCharChar">
    <w:name w:val="Unimportant Char Char"/>
    <w:link w:val="Unimportant"/>
    <w:locked/>
    <w:rsid w:val="00F30D33"/>
    <w:rPr>
      <w:rFonts w:ascii="Arial" w:eastAsia="Times New Roman" w:hAnsi="Arial"/>
      <w:sz w:val="12"/>
    </w:rPr>
  </w:style>
  <w:style w:type="paragraph" w:customStyle="1" w:styleId="Unimportant">
    <w:name w:val="Unimportant"/>
    <w:basedOn w:val="Normal"/>
    <w:link w:val="UnimportantCharChar"/>
    <w:rsid w:val="00F30D33"/>
    <w:pPr>
      <w:jc w:val="both"/>
    </w:pPr>
    <w:rPr>
      <w:rFonts w:ascii="Arial" w:eastAsia="Times New Roman" w:hAnsi="Arial"/>
      <w:sz w:val="12"/>
    </w:rPr>
  </w:style>
  <w:style w:type="character" w:customStyle="1" w:styleId="TagCiteChar3">
    <w:name w:val="Tag &amp; Cite Char"/>
    <w:link w:val="TagCite2"/>
    <w:locked/>
    <w:rsid w:val="00F30D33"/>
    <w:rPr>
      <w:rFonts w:ascii="Arial" w:eastAsia="Times New Roman" w:hAnsi="Arial"/>
      <w:b/>
    </w:rPr>
  </w:style>
  <w:style w:type="paragraph" w:customStyle="1" w:styleId="TagCite2">
    <w:name w:val="Tag &amp; Cite"/>
    <w:basedOn w:val="Normal"/>
    <w:link w:val="TagCiteChar3"/>
    <w:rsid w:val="00F30D33"/>
    <w:pPr>
      <w:jc w:val="both"/>
    </w:pPr>
    <w:rPr>
      <w:rFonts w:ascii="Arial" w:eastAsia="Times New Roman" w:hAnsi="Arial"/>
      <w:b/>
    </w:rPr>
  </w:style>
  <w:style w:type="character" w:customStyle="1" w:styleId="HighlightedTextChar">
    <w:name w:val="Highlighted Text Char"/>
    <w:link w:val="HighlightedText"/>
    <w:locked/>
    <w:rsid w:val="00F30D33"/>
    <w:rPr>
      <w:rFonts w:ascii="Arial" w:eastAsia="Times New Roman" w:hAnsi="Arial"/>
      <w:b/>
      <w:u w:val="thick"/>
    </w:rPr>
  </w:style>
  <w:style w:type="paragraph" w:customStyle="1" w:styleId="HighlightedText">
    <w:name w:val="Highlighted Text"/>
    <w:basedOn w:val="Normal"/>
    <w:link w:val="HighlightedTextChar"/>
    <w:rsid w:val="00F30D33"/>
    <w:pPr>
      <w:jc w:val="both"/>
    </w:pPr>
    <w:rPr>
      <w:rFonts w:ascii="Arial" w:eastAsia="Times New Roman" w:hAnsi="Arial"/>
      <w:b/>
      <w:u w:val="thick"/>
    </w:rPr>
  </w:style>
  <w:style w:type="paragraph" w:customStyle="1" w:styleId="StyleHeading1Justified">
    <w:name w:val="Style Heading 1 + Justified"/>
    <w:basedOn w:val="Normal"/>
    <w:next w:val="Normal"/>
    <w:rsid w:val="00F30D33"/>
    <w:rPr>
      <w:rFonts w:ascii="Arial" w:eastAsia="Times New Roman" w:hAnsi="Arial"/>
      <w:sz w:val="20"/>
      <w:szCs w:val="20"/>
    </w:rPr>
  </w:style>
  <w:style w:type="paragraph" w:customStyle="1" w:styleId="textunderline0">
    <w:name w:val="text underline"/>
    <w:basedOn w:val="Normal"/>
    <w:link w:val="textunderlineChar0"/>
    <w:autoRedefine/>
    <w:rsid w:val="00F30D33"/>
    <w:rPr>
      <w:rFonts w:asciiTheme="minorHAnsi" w:hAnsiTheme="minorHAnsi"/>
      <w:sz w:val="24"/>
      <w:u w:val="thick"/>
    </w:rPr>
  </w:style>
  <w:style w:type="character" w:customStyle="1" w:styleId="DebateTagChar">
    <w:name w:val="Debate Tag Char"/>
    <w:link w:val="DebateTag"/>
    <w:locked/>
    <w:rsid w:val="00F30D33"/>
    <w:rPr>
      <w:rFonts w:ascii="Garamond" w:hAnsi="Garamond"/>
      <w:b/>
    </w:rPr>
  </w:style>
  <w:style w:type="paragraph" w:customStyle="1" w:styleId="DebateTag">
    <w:name w:val="Debate Tag"/>
    <w:basedOn w:val="Normal"/>
    <w:link w:val="DebateTagChar"/>
    <w:autoRedefine/>
    <w:rsid w:val="00F30D33"/>
    <w:pPr>
      <w:tabs>
        <w:tab w:val="left" w:pos="270"/>
      </w:tabs>
    </w:pPr>
    <w:rPr>
      <w:rFonts w:ascii="Garamond" w:hAnsi="Garamond"/>
      <w:b/>
    </w:rPr>
  </w:style>
  <w:style w:type="paragraph" w:customStyle="1" w:styleId="DebateCite">
    <w:name w:val="Debate Cite"/>
    <w:basedOn w:val="Normal"/>
    <w:autoRedefine/>
    <w:rsid w:val="00F30D33"/>
    <w:pPr>
      <w:tabs>
        <w:tab w:val="left" w:pos="270"/>
      </w:tabs>
    </w:pPr>
    <w:rPr>
      <w:rFonts w:eastAsia="Times New Roman"/>
      <w:sz w:val="20"/>
      <w:szCs w:val="24"/>
    </w:rPr>
  </w:style>
  <w:style w:type="paragraph" w:customStyle="1" w:styleId="BlockTitle10">
    <w:name w:val="Block Title #1"/>
    <w:basedOn w:val="Heading1"/>
    <w:rsid w:val="00F30D3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F30D33"/>
    <w:pPr>
      <w:widowControl w:val="0"/>
      <w:suppressAutoHyphens/>
    </w:pPr>
    <w:rPr>
      <w:rFonts w:ascii="Courier New" w:eastAsia="Courier New" w:hAnsi="Courier New"/>
      <w:sz w:val="20"/>
      <w:szCs w:val="20"/>
    </w:rPr>
  </w:style>
  <w:style w:type="paragraph" w:customStyle="1" w:styleId="MaggieTag">
    <w:name w:val="MaggieTag"/>
    <w:basedOn w:val="Heading2"/>
    <w:rsid w:val="00F30D33"/>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F30D33"/>
    <w:rPr>
      <w:rFonts w:ascii="Times New Roman" w:eastAsia="Times New Roman" w:hAnsi="Times New Roman"/>
    </w:rPr>
  </w:style>
  <w:style w:type="paragraph" w:customStyle="1" w:styleId="Heading4Cite">
    <w:name w:val="Heading 4 Cite"/>
    <w:basedOn w:val="Normal"/>
    <w:link w:val="Heading4CiteChar"/>
    <w:autoRedefine/>
    <w:rsid w:val="00F30D33"/>
    <w:rPr>
      <w:rFonts w:ascii="Times New Roman" w:eastAsia="Times New Roman" w:hAnsi="Times New Roman"/>
    </w:rPr>
  </w:style>
  <w:style w:type="paragraph" w:customStyle="1" w:styleId="4">
    <w:name w:val="4"/>
    <w:basedOn w:val="Normal"/>
    <w:rsid w:val="00F30D33"/>
    <w:rPr>
      <w:rFonts w:eastAsia="Times New Roman"/>
      <w:sz w:val="20"/>
      <w:szCs w:val="24"/>
    </w:rPr>
  </w:style>
  <w:style w:type="character" w:customStyle="1" w:styleId="UnunderlinedTextChar">
    <w:name w:val="Ununderlined Text Char"/>
    <w:link w:val="UnunderlinedText"/>
    <w:locked/>
    <w:rsid w:val="00F30D33"/>
    <w:rPr>
      <w:rFonts w:eastAsia="Times New Roman"/>
      <w:bCs/>
      <w:sz w:val="12"/>
    </w:rPr>
  </w:style>
  <w:style w:type="paragraph" w:customStyle="1" w:styleId="UnunderlinedText">
    <w:name w:val="Ununderlined Text"/>
    <w:basedOn w:val="Normal"/>
    <w:link w:val="UnunderlinedTextChar"/>
    <w:autoRedefine/>
    <w:rsid w:val="00F30D33"/>
    <w:pPr>
      <w:spacing w:after="200" w:line="276" w:lineRule="auto"/>
    </w:pPr>
    <w:rPr>
      <w:rFonts w:asciiTheme="minorHAnsi" w:eastAsia="Times New Roman" w:hAnsiTheme="minorHAnsi"/>
      <w:bCs/>
      <w:sz w:val="12"/>
    </w:rPr>
  </w:style>
  <w:style w:type="paragraph" w:customStyle="1" w:styleId="card2">
    <w:name w:val="%card"/>
    <w:basedOn w:val="Normal"/>
    <w:autoRedefine/>
    <w:rsid w:val="00F30D33"/>
    <w:pPr>
      <w:spacing w:after="200" w:line="276" w:lineRule="auto"/>
      <w:ind w:left="288" w:right="288"/>
    </w:pPr>
    <w:rPr>
      <w:rFonts w:eastAsia="Times New Roman"/>
      <w:bCs/>
    </w:rPr>
  </w:style>
  <w:style w:type="paragraph" w:customStyle="1" w:styleId="BlockTitle4">
    <w:name w:val="%Block Title"/>
    <w:basedOn w:val="Heading1"/>
    <w:rsid w:val="00F30D3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HiddenBlockHeader">
    <w:name w:val="Hidden Block Header"/>
    <w:basedOn w:val="BlockHeadings"/>
    <w:next w:val="Nothing"/>
    <w:link w:val="HiddenBlockHeaderChar"/>
    <w:rsid w:val="00F30D33"/>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F30D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F30D3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F30D33"/>
    <w:rPr>
      <w:rFonts w:ascii="Century Gothic" w:eastAsia="Cambria" w:hAnsi="Century Gothic"/>
      <w:u w:val="thick"/>
    </w:rPr>
  </w:style>
  <w:style w:type="paragraph" w:customStyle="1" w:styleId="Card-Underline0">
    <w:name w:val="Card-Underline"/>
    <w:basedOn w:val="Normal"/>
    <w:link w:val="Card-UnderlineChar"/>
    <w:qFormat/>
    <w:rsid w:val="00F30D33"/>
    <w:rPr>
      <w:rFonts w:ascii="Century Gothic" w:eastAsia="Cambria" w:hAnsi="Century Gothic"/>
      <w:u w:val="thick"/>
    </w:rPr>
  </w:style>
  <w:style w:type="paragraph" w:customStyle="1" w:styleId="PageNumber3">
    <w:name w:val="Page Number3"/>
    <w:basedOn w:val="Normal"/>
    <w:next w:val="Normal"/>
    <w:rsid w:val="00F30D33"/>
    <w:rPr>
      <w:rFonts w:eastAsia="Times New Roman"/>
      <w:sz w:val="20"/>
      <w:szCs w:val="24"/>
    </w:rPr>
  </w:style>
  <w:style w:type="paragraph" w:customStyle="1" w:styleId="PageNumber4">
    <w:name w:val="Page Number4"/>
    <w:basedOn w:val="Normal"/>
    <w:next w:val="Normal"/>
    <w:rsid w:val="00F30D33"/>
    <w:rPr>
      <w:rFonts w:eastAsia="Times New Roman"/>
      <w:sz w:val="20"/>
      <w:szCs w:val="24"/>
    </w:rPr>
  </w:style>
  <w:style w:type="paragraph" w:customStyle="1" w:styleId="PageNumber5">
    <w:name w:val="Page Number5"/>
    <w:basedOn w:val="Normal"/>
    <w:next w:val="Normal"/>
    <w:rsid w:val="00F30D33"/>
    <w:rPr>
      <w:rFonts w:eastAsia="Times New Roman"/>
      <w:sz w:val="20"/>
      <w:szCs w:val="24"/>
    </w:rPr>
  </w:style>
  <w:style w:type="paragraph" w:customStyle="1" w:styleId="smalltext1">
    <w:name w:val="small text1"/>
    <w:basedOn w:val="Normal"/>
    <w:next w:val="Normal"/>
    <w:uiPriority w:val="4"/>
    <w:qFormat/>
    <w:rsid w:val="00F30D33"/>
    <w:pPr>
      <w:keepNext/>
      <w:keepLines/>
      <w:spacing w:before="200"/>
      <w:outlineLvl w:val="3"/>
    </w:pPr>
    <w:rPr>
      <w:rFonts w:eastAsia="Times New Roman"/>
      <w:b/>
      <w:bCs/>
      <w:iCs/>
      <w:sz w:val="26"/>
    </w:rPr>
  </w:style>
  <w:style w:type="character" w:customStyle="1" w:styleId="CircleChar">
    <w:name w:val="Circle Char"/>
    <w:link w:val="Circle"/>
    <w:locked/>
    <w:rsid w:val="00F30D33"/>
    <w:rPr>
      <w:rFonts w:ascii="Times New Roman" w:eastAsia="Times New Roman" w:hAnsi="Times New Roman"/>
      <w:b/>
      <w:u w:val="words"/>
    </w:rPr>
  </w:style>
  <w:style w:type="paragraph" w:customStyle="1" w:styleId="Circle">
    <w:name w:val="Circle"/>
    <w:basedOn w:val="Normal"/>
    <w:link w:val="CircleChar"/>
    <w:rsid w:val="00F30D33"/>
    <w:rPr>
      <w:rFonts w:ascii="Times New Roman" w:eastAsia="Times New Roman" w:hAnsi="Times New Roman"/>
      <w:b/>
      <w:u w:val="words"/>
    </w:rPr>
  </w:style>
  <w:style w:type="paragraph" w:customStyle="1" w:styleId="PageNumber6">
    <w:name w:val="Page Number6"/>
    <w:basedOn w:val="Normal"/>
    <w:next w:val="Normal"/>
    <w:rsid w:val="00F30D33"/>
    <w:rPr>
      <w:rFonts w:eastAsia="Times New Roman"/>
      <w:sz w:val="20"/>
      <w:szCs w:val="24"/>
    </w:rPr>
  </w:style>
  <w:style w:type="paragraph" w:customStyle="1" w:styleId="user">
    <w:name w:val="user"/>
    <w:basedOn w:val="Normal"/>
    <w:rsid w:val="00F30D3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F30D3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F30D3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F30D3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F30D3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F30D3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F30D33"/>
    <w:rPr>
      <w:rFonts w:eastAsia="Times New Roman"/>
      <w:sz w:val="20"/>
      <w:szCs w:val="24"/>
    </w:rPr>
  </w:style>
  <w:style w:type="paragraph" w:customStyle="1" w:styleId="DebateTag0">
    <w:name w:val="DebateTag"/>
    <w:basedOn w:val="Normal"/>
    <w:qFormat/>
    <w:rsid w:val="00F30D33"/>
    <w:rPr>
      <w:b/>
      <w:szCs w:val="24"/>
    </w:rPr>
  </w:style>
  <w:style w:type="paragraph" w:customStyle="1" w:styleId="date-comments">
    <w:name w:val="date-comments"/>
    <w:basedOn w:val="Normal"/>
    <w:uiPriority w:val="99"/>
    <w:rsid w:val="00F30D3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F30D3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F30D3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F30D33"/>
    <w:rPr>
      <w:rFonts w:ascii="Garamond" w:eastAsia="Calibri" w:hAnsi="Garamond" w:hint="default"/>
      <w:sz w:val="16"/>
      <w:szCs w:val="22"/>
    </w:rPr>
  </w:style>
  <w:style w:type="character" w:customStyle="1" w:styleId="message-item">
    <w:name w:val="message-item"/>
    <w:rsid w:val="00F30D33"/>
  </w:style>
  <w:style w:type="character" w:customStyle="1" w:styleId="lightheader">
    <w:name w:val="lightheader"/>
    <w:rsid w:val="00F30D33"/>
  </w:style>
  <w:style w:type="character" w:customStyle="1" w:styleId="datestamp">
    <w:name w:val="datestamp"/>
    <w:rsid w:val="00F30D33"/>
  </w:style>
  <w:style w:type="character" w:customStyle="1" w:styleId="i">
    <w:name w:val="i"/>
    <w:uiPriority w:val="99"/>
    <w:rsid w:val="00F30D33"/>
  </w:style>
  <w:style w:type="character" w:customStyle="1" w:styleId="forenames">
    <w:name w:val="forenames"/>
    <w:rsid w:val="00F30D33"/>
  </w:style>
  <w:style w:type="character" w:customStyle="1" w:styleId="surname">
    <w:name w:val="surname"/>
    <w:rsid w:val="00F30D33"/>
  </w:style>
  <w:style w:type="character" w:customStyle="1" w:styleId="medium-font">
    <w:name w:val="medium-font"/>
    <w:rsid w:val="00F30D33"/>
  </w:style>
  <w:style w:type="character" w:customStyle="1" w:styleId="title-link-wrapper">
    <w:name w:val="title-link-wrapper"/>
    <w:rsid w:val="00F30D33"/>
  </w:style>
  <w:style w:type="character" w:customStyle="1" w:styleId="refpreview">
    <w:name w:val="refpreview"/>
    <w:rsid w:val="00F30D33"/>
  </w:style>
  <w:style w:type="character" w:customStyle="1" w:styleId="loose1">
    <w:name w:val="loose1"/>
    <w:rsid w:val="00F30D33"/>
  </w:style>
  <w:style w:type="character" w:customStyle="1" w:styleId="email">
    <w:name w:val="email"/>
    <w:rsid w:val="00F30D33"/>
  </w:style>
  <w:style w:type="character" w:customStyle="1" w:styleId="gsa">
    <w:name w:val="gs_a"/>
    <w:rsid w:val="00F30D33"/>
  </w:style>
  <w:style w:type="character" w:customStyle="1" w:styleId="goohl1">
    <w:name w:val="goohl1"/>
    <w:rsid w:val="00F30D33"/>
  </w:style>
  <w:style w:type="character" w:customStyle="1" w:styleId="mainarttitle">
    <w:name w:val="mainarttitle"/>
    <w:rsid w:val="00F30D33"/>
  </w:style>
  <w:style w:type="character" w:customStyle="1" w:styleId="mainartauthor">
    <w:name w:val="mainartauthor"/>
    <w:rsid w:val="00F30D33"/>
  </w:style>
  <w:style w:type="character" w:customStyle="1" w:styleId="mainartdate">
    <w:name w:val="mainartdate"/>
    <w:rsid w:val="00F30D33"/>
  </w:style>
  <w:style w:type="character" w:customStyle="1" w:styleId="gsggs">
    <w:name w:val="gs_ggs"/>
    <w:rsid w:val="00F30D33"/>
  </w:style>
  <w:style w:type="character" w:customStyle="1" w:styleId="ahead">
    <w:name w:val="a_head"/>
    <w:rsid w:val="00F30D33"/>
  </w:style>
  <w:style w:type="character" w:customStyle="1" w:styleId="articleauthor">
    <w:name w:val="articleauthor"/>
    <w:rsid w:val="00F30D33"/>
  </w:style>
  <w:style w:type="character" w:customStyle="1" w:styleId="footnote">
    <w:name w:val="footnote"/>
    <w:rsid w:val="00F30D33"/>
  </w:style>
  <w:style w:type="character" w:customStyle="1" w:styleId="docbody">
    <w:name w:val="docbody"/>
    <w:rsid w:val="00F30D33"/>
  </w:style>
  <w:style w:type="character" w:customStyle="1" w:styleId="superscript">
    <w:name w:val="superscript"/>
    <w:rsid w:val="00F30D33"/>
  </w:style>
  <w:style w:type="character" w:customStyle="1" w:styleId="citeChar2">
    <w:name w:val="cite Char"/>
    <w:locked/>
    <w:rsid w:val="00F30D33"/>
    <w:rPr>
      <w:b/>
      <w:bCs w:val="0"/>
      <w:u w:val="single"/>
    </w:rPr>
  </w:style>
  <w:style w:type="character" w:customStyle="1" w:styleId="StyleUnderlineChar">
    <w:name w:val="Style Underline Char"/>
    <w:locked/>
    <w:rsid w:val="00F30D33"/>
    <w:rPr>
      <w:u w:val="single"/>
    </w:rPr>
  </w:style>
  <w:style w:type="character" w:customStyle="1" w:styleId="CitesCharChar">
    <w:name w:val="Cites Char Char"/>
    <w:locked/>
    <w:rsid w:val="00F30D33"/>
    <w:rPr>
      <w:b/>
      <w:bCs/>
    </w:rPr>
  </w:style>
  <w:style w:type="character" w:customStyle="1" w:styleId="bwxsm">
    <w:name w:val="b w xsm"/>
    <w:rsid w:val="00F30D33"/>
  </w:style>
  <w:style w:type="character" w:customStyle="1" w:styleId="fstd">
    <w:name w:val="f std"/>
    <w:rsid w:val="00F30D33"/>
  </w:style>
  <w:style w:type="character" w:customStyle="1" w:styleId="gl">
    <w:name w:val="gl"/>
    <w:rsid w:val="00F30D33"/>
  </w:style>
  <w:style w:type="character" w:customStyle="1" w:styleId="heading2char2charchar1">
    <w:name w:val="heading2char2charchar1"/>
    <w:rsid w:val="00F30D33"/>
  </w:style>
  <w:style w:type="character" w:customStyle="1" w:styleId="charchar60">
    <w:name w:val="charchar6"/>
    <w:rsid w:val="00F30D33"/>
  </w:style>
  <w:style w:type="character" w:customStyle="1" w:styleId="bio1">
    <w:name w:val="bio1"/>
    <w:rsid w:val="00F30D33"/>
    <w:rPr>
      <w:rFonts w:ascii="Arial" w:hAnsi="Arial" w:cs="Arial" w:hint="default"/>
      <w:i/>
      <w:iCs/>
      <w:color w:val="000000"/>
      <w:sz w:val="20"/>
      <w:szCs w:val="20"/>
    </w:rPr>
  </w:style>
  <w:style w:type="character" w:customStyle="1" w:styleId="cardCharCharCharCharCharChar">
    <w:name w:val="card Char Char Char Char Char Char"/>
    <w:rsid w:val="00F30D33"/>
    <w:rPr>
      <w:sz w:val="24"/>
      <w:szCs w:val="24"/>
      <w:lang w:val="en-US" w:eastAsia="en-US" w:bidi="ar-SA"/>
    </w:rPr>
  </w:style>
  <w:style w:type="character" w:customStyle="1" w:styleId="Style24ptBoldUnderlineCenteredCharChar">
    <w:name w:val="Style 24 pt Bold Underline Centered Char Char"/>
    <w:rsid w:val="00F30D33"/>
    <w:rPr>
      <w:b/>
      <w:bCs/>
      <w:sz w:val="48"/>
      <w:szCs w:val="24"/>
      <w:u w:val="single"/>
      <w:lang w:val="en-US" w:eastAsia="en-US" w:bidi="ar-SA"/>
    </w:rPr>
  </w:style>
  <w:style w:type="character" w:customStyle="1" w:styleId="TagCiteCharChar0">
    <w:name w:val="Tag / Cite Char Char"/>
    <w:rsid w:val="00F30D33"/>
    <w:rPr>
      <w:b/>
      <w:bCs w:val="0"/>
      <w:color w:val="000000"/>
      <w:sz w:val="24"/>
      <w:szCs w:val="24"/>
      <w:lang w:val="en-US" w:eastAsia="en-US" w:bidi="ar-SA"/>
    </w:rPr>
  </w:style>
  <w:style w:type="character" w:customStyle="1" w:styleId="CardTextUnderlinedCharChar">
    <w:name w:val="Card Text Underlined Char Char"/>
    <w:rsid w:val="00F30D33"/>
    <w:rPr>
      <w:rFonts w:ascii="Arial Narrow" w:hAnsi="Arial Narrow" w:hint="default"/>
      <w:szCs w:val="24"/>
      <w:u w:val="single"/>
      <w:lang w:val="en-US" w:eastAsia="en-US" w:bidi="ar-SA"/>
    </w:rPr>
  </w:style>
  <w:style w:type="character" w:customStyle="1" w:styleId="CardTagCharCharChar">
    <w:name w:val="Card Tag Char Char Char"/>
    <w:rsid w:val="00F30D33"/>
    <w:rPr>
      <w:b/>
      <w:bCs w:val="0"/>
      <w:sz w:val="24"/>
      <w:szCs w:val="24"/>
      <w:lang w:val="en-US" w:eastAsia="en-US" w:bidi="ar-SA"/>
    </w:rPr>
  </w:style>
  <w:style w:type="character" w:customStyle="1" w:styleId="mainbody">
    <w:name w:val="mainbody"/>
    <w:rsid w:val="00F30D33"/>
  </w:style>
  <w:style w:type="character" w:customStyle="1" w:styleId="UnderlineStyleChar2">
    <w:name w:val="Underline Style Char2"/>
    <w:rsid w:val="00F30D33"/>
    <w:rPr>
      <w:rFonts w:ascii="Garamond" w:hAnsi="Garamond" w:hint="default"/>
      <w:sz w:val="22"/>
      <w:szCs w:val="24"/>
      <w:u w:val="single"/>
      <w:lang w:val="en-US" w:eastAsia="en-US" w:bidi="ar-SA"/>
    </w:rPr>
  </w:style>
  <w:style w:type="character" w:customStyle="1" w:styleId="Style1Char2">
    <w:name w:val="Style1 Char2"/>
    <w:rsid w:val="00F30D33"/>
    <w:rPr>
      <w:szCs w:val="24"/>
    </w:rPr>
  </w:style>
  <w:style w:type="character" w:customStyle="1" w:styleId="t13">
    <w:name w:val="t13"/>
    <w:rsid w:val="00F30D33"/>
  </w:style>
  <w:style w:type="character" w:customStyle="1" w:styleId="lead">
    <w:name w:val="lead"/>
    <w:rsid w:val="00F30D33"/>
  </w:style>
  <w:style w:type="paragraph" w:customStyle="1" w:styleId="CardDownx1">
    <w:name w:val="CardDown x1"/>
    <w:basedOn w:val="Normal"/>
    <w:link w:val="CardDownx1Char"/>
    <w:rsid w:val="00F30D33"/>
  </w:style>
  <w:style w:type="character" w:customStyle="1" w:styleId="CardDownx1Char">
    <w:name w:val="CardDown x1 Char"/>
    <w:link w:val="CardDownx1"/>
    <w:locked/>
    <w:rsid w:val="00F30D33"/>
    <w:rPr>
      <w:rFonts w:ascii="Calibri" w:hAnsi="Calibri"/>
    </w:rPr>
  </w:style>
  <w:style w:type="character" w:customStyle="1" w:styleId="CharChar17">
    <w:name w:val="Char Char17"/>
    <w:locked/>
    <w:rsid w:val="00F30D33"/>
    <w:rPr>
      <w:rFonts w:ascii="Arial" w:hAnsi="Arial" w:cs="Arial" w:hint="default"/>
      <w:b/>
      <w:bCs/>
      <w:sz w:val="26"/>
      <w:szCs w:val="26"/>
    </w:rPr>
  </w:style>
  <w:style w:type="character" w:customStyle="1" w:styleId="address">
    <w:name w:val="address"/>
    <w:rsid w:val="00F30D33"/>
  </w:style>
  <w:style w:type="character" w:customStyle="1" w:styleId="ilspan">
    <w:name w:val="il_span"/>
    <w:rsid w:val="00F30D33"/>
  </w:style>
  <w:style w:type="character" w:customStyle="1" w:styleId="articletitle1">
    <w:name w:val="articletitle1"/>
    <w:rsid w:val="00F30D33"/>
    <w:rPr>
      <w:rFonts w:ascii="Times New Roman" w:hAnsi="Times New Roman" w:cs="Times New Roman" w:hint="default"/>
      <w:b/>
      <w:bCs/>
      <w:sz w:val="36"/>
      <w:szCs w:val="36"/>
    </w:rPr>
  </w:style>
  <w:style w:type="character" w:customStyle="1" w:styleId="leftidx1">
    <w:name w:val="leftidx1"/>
    <w:rsid w:val="00F30D33"/>
    <w:rPr>
      <w:rFonts w:ascii="Verdana" w:hAnsi="Verdana" w:hint="default"/>
      <w:sz w:val="22"/>
      <w:szCs w:val="22"/>
    </w:rPr>
  </w:style>
  <w:style w:type="character" w:customStyle="1" w:styleId="blue1">
    <w:name w:val="blue1"/>
    <w:rsid w:val="00F30D33"/>
    <w:rPr>
      <w:color w:val="0000FF"/>
    </w:rPr>
  </w:style>
  <w:style w:type="character" w:customStyle="1" w:styleId="author-link1">
    <w:name w:val="author-link1"/>
    <w:rsid w:val="00F30D33"/>
    <w:rPr>
      <w:b w:val="0"/>
      <w:bCs w:val="0"/>
    </w:rPr>
  </w:style>
  <w:style w:type="character" w:customStyle="1" w:styleId="black1">
    <w:name w:val="black1"/>
    <w:rsid w:val="00F30D33"/>
    <w:rPr>
      <w:color w:val="000000"/>
    </w:rPr>
  </w:style>
  <w:style w:type="character" w:customStyle="1" w:styleId="StyleunderlinedCharBold">
    <w:name w:val="Style underlined Char + Bold"/>
    <w:rsid w:val="00F30D33"/>
    <w:rPr>
      <w:rFonts w:ascii="Times New Roman" w:hAnsi="Times New Roman" w:cs="Times New Roman" w:hint="default"/>
      <w:b/>
      <w:bCs/>
      <w:sz w:val="21"/>
      <w:szCs w:val="24"/>
      <w:u w:val="single"/>
    </w:rPr>
  </w:style>
  <w:style w:type="character" w:customStyle="1" w:styleId="ThickUnderlineCharChar">
    <w:name w:val="Thick Underline Char Char"/>
    <w:rsid w:val="00F30D33"/>
    <w:rPr>
      <w:rFonts w:ascii="Calibri" w:eastAsia="Calibri" w:hAnsi="Calibri" w:hint="default"/>
    </w:rPr>
  </w:style>
  <w:style w:type="character" w:customStyle="1" w:styleId="CardUnderline">
    <w:name w:val="Card Underline"/>
    <w:rsid w:val="00F30D33"/>
    <w:rPr>
      <w:rFonts w:ascii="Times New Roman" w:hAnsi="Times New Roman" w:cs="Times New Roman" w:hint="default"/>
      <w:sz w:val="20"/>
      <w:u w:val="single"/>
    </w:rPr>
  </w:style>
  <w:style w:type="character" w:customStyle="1" w:styleId="lingoregion">
    <w:name w:val="lingo_region"/>
    <w:rsid w:val="00F30D33"/>
  </w:style>
  <w:style w:type="character" w:customStyle="1" w:styleId="cite0">
    <w:name w:val="%cite"/>
    <w:rsid w:val="00F30D33"/>
    <w:rPr>
      <w:rFonts w:ascii="Times New Roman" w:hAnsi="Times New Roman" w:cs="Times New Roman" w:hint="default"/>
      <w:b/>
      <w:bCs w:val="0"/>
      <w:sz w:val="24"/>
    </w:rPr>
  </w:style>
  <w:style w:type="character" w:customStyle="1" w:styleId="Emphasis21">
    <w:name w:val="%Emphasis2"/>
    <w:rsid w:val="00F30D33"/>
    <w:rPr>
      <w:rFonts w:ascii="Cooper Black" w:hAnsi="Cooper Black" w:hint="default"/>
      <w:iCs/>
      <w:u w:val="single"/>
    </w:rPr>
  </w:style>
  <w:style w:type="character" w:customStyle="1" w:styleId="bodycontentlink">
    <w:name w:val="bodycontentlink"/>
    <w:rsid w:val="00F30D33"/>
  </w:style>
  <w:style w:type="character" w:customStyle="1" w:styleId="AAAcite">
    <w:name w:val="AAAcite"/>
    <w:rsid w:val="00F30D33"/>
    <w:rPr>
      <w:rFonts w:ascii="Times New Roman" w:hAnsi="Times New Roman" w:cs="Times New Roman" w:hint="default"/>
      <w:b/>
      <w:bCs w:val="0"/>
      <w:sz w:val="24"/>
    </w:rPr>
  </w:style>
  <w:style w:type="character" w:customStyle="1" w:styleId="tmplheaderlink">
    <w:name w:val="tmplheaderlink"/>
    <w:rsid w:val="00F30D33"/>
    <w:rPr>
      <w:rFonts w:ascii="Times New Roman" w:hAnsi="Times New Roman" w:cs="Times New Roman" w:hint="default"/>
    </w:rPr>
  </w:style>
  <w:style w:type="character" w:customStyle="1" w:styleId="UnderlinedEvidenceCharChar">
    <w:name w:val="Underlined Evidence Char Char"/>
    <w:rsid w:val="00F30D33"/>
    <w:rPr>
      <w:rFonts w:ascii="Verdana" w:hAnsi="Verdana" w:hint="default"/>
      <w:sz w:val="21"/>
      <w:szCs w:val="21"/>
      <w:u w:val="thick"/>
      <w:lang w:val="en-US" w:eastAsia="en-US" w:bidi="ar-SA"/>
    </w:rPr>
  </w:style>
  <w:style w:type="character" w:customStyle="1" w:styleId="role">
    <w:name w:val="role"/>
    <w:rsid w:val="00F30D33"/>
  </w:style>
  <w:style w:type="character" w:customStyle="1" w:styleId="pagination">
    <w:name w:val="pagination"/>
    <w:rsid w:val="00F30D33"/>
  </w:style>
  <w:style w:type="character" w:customStyle="1" w:styleId="doi">
    <w:name w:val="doi"/>
    <w:rsid w:val="00F30D33"/>
  </w:style>
  <w:style w:type="character" w:customStyle="1" w:styleId="bodycontents">
    <w:name w:val="bodycontents"/>
    <w:rsid w:val="00F30D33"/>
  </w:style>
  <w:style w:type="character" w:customStyle="1" w:styleId="comma">
    <w:name w:val="comma"/>
    <w:rsid w:val="00F30D33"/>
  </w:style>
  <w:style w:type="character" w:customStyle="1" w:styleId="pad5right">
    <w:name w:val="pad5right"/>
    <w:rsid w:val="00F30D33"/>
  </w:style>
  <w:style w:type="character" w:customStyle="1" w:styleId="entry-date">
    <w:name w:val="entry-date"/>
    <w:rsid w:val="00F30D33"/>
  </w:style>
  <w:style w:type="character" w:customStyle="1" w:styleId="desc">
    <w:name w:val="desc"/>
    <w:rsid w:val="00F30D33"/>
  </w:style>
  <w:style w:type="character" w:customStyle="1" w:styleId="divider">
    <w:name w:val="divider"/>
    <w:rsid w:val="00F30D33"/>
  </w:style>
  <w:style w:type="character" w:customStyle="1" w:styleId="blogdate">
    <w:name w:val="blogdate"/>
    <w:rsid w:val="00F30D33"/>
  </w:style>
  <w:style w:type="character" w:customStyle="1" w:styleId="ticker">
    <w:name w:val="ticker"/>
    <w:rsid w:val="00F30D33"/>
  </w:style>
  <w:style w:type="character" w:customStyle="1" w:styleId="posted">
    <w:name w:val="posted"/>
    <w:rsid w:val="00F30D33"/>
  </w:style>
  <w:style w:type="character" w:customStyle="1" w:styleId="time">
    <w:name w:val="time"/>
    <w:rsid w:val="00F30D33"/>
  </w:style>
  <w:style w:type="character" w:customStyle="1" w:styleId="dot">
    <w:name w:val="dot"/>
    <w:rsid w:val="00F30D33"/>
  </w:style>
  <w:style w:type="character" w:customStyle="1" w:styleId="hn-date">
    <w:name w:val="hn-date"/>
    <w:rsid w:val="00F30D33"/>
  </w:style>
  <w:style w:type="character" w:customStyle="1" w:styleId="location">
    <w:name w:val="location"/>
    <w:rsid w:val="00F30D33"/>
  </w:style>
  <w:style w:type="character" w:customStyle="1" w:styleId="arial11">
    <w:name w:val="arial_11"/>
    <w:rsid w:val="00F30D33"/>
  </w:style>
  <w:style w:type="character" w:customStyle="1" w:styleId="dropcap-letter">
    <w:name w:val="dropcap-letter"/>
    <w:rsid w:val="00F30D33"/>
  </w:style>
  <w:style w:type="character" w:customStyle="1" w:styleId="offscreen">
    <w:name w:val="offscreen"/>
    <w:rsid w:val="00F30D33"/>
  </w:style>
  <w:style w:type="character" w:customStyle="1" w:styleId="linked-in">
    <w:name w:val="linked-in"/>
    <w:rsid w:val="00F30D33"/>
  </w:style>
  <w:style w:type="character" w:customStyle="1" w:styleId="in-widget">
    <w:name w:val="in-widget"/>
    <w:rsid w:val="00F30D33"/>
  </w:style>
  <w:style w:type="character" w:customStyle="1" w:styleId="in-right">
    <w:name w:val="in-right"/>
    <w:rsid w:val="00F30D33"/>
  </w:style>
  <w:style w:type="character" w:customStyle="1" w:styleId="tickerwrap">
    <w:name w:val="ticker_wrap"/>
    <w:rsid w:val="00F30D33"/>
  </w:style>
  <w:style w:type="character" w:customStyle="1" w:styleId="divs">
    <w:name w:val="divs"/>
    <w:rsid w:val="00F30D33"/>
  </w:style>
  <w:style w:type="character" w:customStyle="1" w:styleId="in-top">
    <w:name w:val="in-top"/>
    <w:rsid w:val="00F30D33"/>
  </w:style>
  <w:style w:type="character" w:customStyle="1" w:styleId="article-date">
    <w:name w:val="article-date"/>
    <w:rsid w:val="00F30D33"/>
  </w:style>
  <w:style w:type="character" w:customStyle="1" w:styleId="bodysubtoc">
    <w:name w:val="bodysubtoc"/>
    <w:rsid w:val="00F30D33"/>
  </w:style>
  <w:style w:type="character" w:customStyle="1" w:styleId="lefttitlesmaller">
    <w:name w:val="lefttitlesmaller"/>
    <w:rsid w:val="00F30D33"/>
  </w:style>
  <w:style w:type="character" w:customStyle="1" w:styleId="mb">
    <w:name w:val="mb"/>
    <w:rsid w:val="00F30D33"/>
  </w:style>
  <w:style w:type="character" w:customStyle="1" w:styleId="field-content">
    <w:name w:val="field-content"/>
    <w:rsid w:val="00F30D33"/>
  </w:style>
  <w:style w:type="character" w:customStyle="1" w:styleId="submitted-date">
    <w:name w:val="submitted-date"/>
    <w:rsid w:val="00F30D33"/>
  </w:style>
  <w:style w:type="character" w:customStyle="1" w:styleId="submitted-time">
    <w:name w:val="submitted-time"/>
    <w:rsid w:val="00F30D33"/>
  </w:style>
  <w:style w:type="character" w:customStyle="1" w:styleId="A2">
    <w:name w:val="A2"/>
    <w:uiPriority w:val="99"/>
    <w:rsid w:val="00F30D33"/>
    <w:rPr>
      <w:rFonts w:ascii="Sabon LT Std" w:hAnsi="Sabon LT Std" w:cs="Sabon LT Std" w:hint="default"/>
      <w:color w:val="000000"/>
      <w:sz w:val="15"/>
      <w:szCs w:val="15"/>
    </w:rPr>
  </w:style>
  <w:style w:type="character" w:customStyle="1" w:styleId="searchword">
    <w:name w:val="searchword"/>
    <w:rsid w:val="00F30D33"/>
  </w:style>
  <w:style w:type="character" w:customStyle="1" w:styleId="meta-prep">
    <w:name w:val="meta-prep"/>
    <w:rsid w:val="00F30D33"/>
  </w:style>
  <w:style w:type="numbering" w:customStyle="1" w:styleId="1ai1">
    <w:name w:val="1 / a / i1"/>
    <w:rsid w:val="00F30D33"/>
    <w:pPr>
      <w:numPr>
        <w:numId w:val="12"/>
      </w:numPr>
    </w:pPr>
  </w:style>
  <w:style w:type="numbering" w:styleId="1ai">
    <w:name w:val="Outline List 1"/>
    <w:basedOn w:val="NoList"/>
    <w:unhideWhenUsed/>
    <w:rsid w:val="00F30D33"/>
    <w:pPr>
      <w:numPr>
        <w:numId w:val="13"/>
      </w:numPr>
    </w:pPr>
  </w:style>
  <w:style w:type="character" w:customStyle="1" w:styleId="FontStyle310">
    <w:name w:val="Font Style310"/>
    <w:uiPriority w:val="99"/>
    <w:rsid w:val="00F30D33"/>
    <w:rPr>
      <w:rFonts w:ascii="Times New Roman" w:hAnsi="Times New Roman" w:cs="Times New Roman"/>
      <w:b/>
      <w:bCs/>
      <w:i/>
      <w:iCs/>
      <w:spacing w:val="-10"/>
      <w:sz w:val="18"/>
      <w:szCs w:val="18"/>
    </w:rPr>
  </w:style>
  <w:style w:type="character" w:customStyle="1" w:styleId="FontStyle329">
    <w:name w:val="Font Style329"/>
    <w:uiPriority w:val="99"/>
    <w:rsid w:val="00F30D33"/>
    <w:rPr>
      <w:rFonts w:ascii="Times New Roman" w:hAnsi="Times New Roman" w:cs="Times New Roman"/>
      <w:b/>
      <w:bCs/>
      <w:spacing w:val="-10"/>
      <w:sz w:val="18"/>
      <w:szCs w:val="18"/>
    </w:rPr>
  </w:style>
  <w:style w:type="character" w:customStyle="1" w:styleId="FontStyle370">
    <w:name w:val="Font Style370"/>
    <w:uiPriority w:val="99"/>
    <w:rsid w:val="00F30D33"/>
    <w:rPr>
      <w:rFonts w:ascii="Cambria" w:hAnsi="Cambria" w:cs="Cambria"/>
      <w:b/>
      <w:bCs/>
      <w:spacing w:val="-10"/>
      <w:sz w:val="18"/>
      <w:szCs w:val="18"/>
    </w:rPr>
  </w:style>
  <w:style w:type="character" w:customStyle="1" w:styleId="FontStyle302">
    <w:name w:val="Font Style302"/>
    <w:uiPriority w:val="99"/>
    <w:rsid w:val="00F30D33"/>
    <w:rPr>
      <w:rFonts w:ascii="Times New Roman" w:hAnsi="Times New Roman" w:cs="Times New Roman"/>
      <w:b/>
      <w:bCs/>
      <w:sz w:val="22"/>
      <w:szCs w:val="22"/>
    </w:rPr>
  </w:style>
  <w:style w:type="character" w:customStyle="1" w:styleId="FontStyle347">
    <w:name w:val="Font Style347"/>
    <w:uiPriority w:val="99"/>
    <w:rsid w:val="00F30D33"/>
    <w:rPr>
      <w:rFonts w:ascii="Times New Roman" w:hAnsi="Times New Roman" w:cs="Times New Roman"/>
      <w:b/>
      <w:bCs/>
      <w:spacing w:val="-10"/>
      <w:sz w:val="20"/>
      <w:szCs w:val="20"/>
    </w:rPr>
  </w:style>
  <w:style w:type="paragraph" w:customStyle="1" w:styleId="Style27">
    <w:name w:val="Style27"/>
    <w:basedOn w:val="Normal"/>
    <w:uiPriority w:val="99"/>
    <w:rsid w:val="00F30D3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F30D3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F30D33"/>
    <w:rPr>
      <w:rFonts w:ascii="Times New Roman" w:hAnsi="Times New Roman" w:cs="Times New Roman"/>
      <w:spacing w:val="-10"/>
      <w:sz w:val="18"/>
      <w:szCs w:val="18"/>
    </w:rPr>
  </w:style>
  <w:style w:type="character" w:customStyle="1" w:styleId="FontStyle312">
    <w:name w:val="Font Style312"/>
    <w:uiPriority w:val="99"/>
    <w:rsid w:val="00F30D33"/>
    <w:rPr>
      <w:rFonts w:ascii="Times New Roman" w:hAnsi="Times New Roman" w:cs="Times New Roman"/>
      <w:b/>
      <w:bCs/>
      <w:spacing w:val="-10"/>
      <w:sz w:val="16"/>
      <w:szCs w:val="16"/>
    </w:rPr>
  </w:style>
  <w:style w:type="character" w:customStyle="1" w:styleId="FontStyle346">
    <w:name w:val="Font Style346"/>
    <w:uiPriority w:val="99"/>
    <w:rsid w:val="00F30D33"/>
    <w:rPr>
      <w:rFonts w:ascii="Times New Roman" w:hAnsi="Times New Roman" w:cs="Times New Roman"/>
      <w:b/>
      <w:bCs/>
      <w:spacing w:val="-10"/>
      <w:sz w:val="18"/>
      <w:szCs w:val="18"/>
    </w:rPr>
  </w:style>
  <w:style w:type="character" w:customStyle="1" w:styleId="FontStyle330">
    <w:name w:val="Font Style330"/>
    <w:uiPriority w:val="99"/>
    <w:rsid w:val="00F30D33"/>
    <w:rPr>
      <w:rFonts w:ascii="Times New Roman" w:hAnsi="Times New Roman" w:cs="Times New Roman"/>
      <w:b/>
      <w:bCs/>
      <w:sz w:val="16"/>
      <w:szCs w:val="16"/>
    </w:rPr>
  </w:style>
  <w:style w:type="character" w:customStyle="1" w:styleId="FontStyle372">
    <w:name w:val="Font Style372"/>
    <w:uiPriority w:val="99"/>
    <w:rsid w:val="00F30D33"/>
    <w:rPr>
      <w:rFonts w:ascii="Times New Roman" w:hAnsi="Times New Roman" w:cs="Times New Roman"/>
      <w:b/>
      <w:bCs/>
      <w:sz w:val="16"/>
      <w:szCs w:val="16"/>
    </w:rPr>
  </w:style>
  <w:style w:type="paragraph" w:customStyle="1" w:styleId="Style59">
    <w:name w:val="Style59"/>
    <w:basedOn w:val="Normal"/>
    <w:uiPriority w:val="99"/>
    <w:rsid w:val="00F30D3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F30D33"/>
    <w:rPr>
      <w:rFonts w:ascii="Times New Roman" w:hAnsi="Times New Roman" w:cs="Times New Roman"/>
      <w:b/>
      <w:bCs/>
      <w:i/>
      <w:iCs/>
      <w:sz w:val="16"/>
      <w:szCs w:val="16"/>
    </w:rPr>
  </w:style>
  <w:style w:type="paragraph" w:customStyle="1" w:styleId="Style200">
    <w:name w:val="Style20"/>
    <w:basedOn w:val="Normal"/>
    <w:uiPriority w:val="99"/>
    <w:rsid w:val="00F30D3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F30D33"/>
    <w:rPr>
      <w:rFonts w:ascii="Times New Roman" w:hAnsi="Times New Roman" w:cs="Times New Roman"/>
      <w:smallCaps/>
      <w:sz w:val="14"/>
      <w:szCs w:val="14"/>
    </w:rPr>
  </w:style>
  <w:style w:type="paragraph" w:customStyle="1" w:styleId="Style89">
    <w:name w:val="Style89"/>
    <w:basedOn w:val="Normal"/>
    <w:uiPriority w:val="99"/>
    <w:rsid w:val="00F30D3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F30D33"/>
    <w:rPr>
      <w:rFonts w:ascii="Times New Roman" w:hAnsi="Times New Roman" w:cs="Times New Roman"/>
      <w:b/>
      <w:bCs/>
      <w:spacing w:val="-10"/>
      <w:sz w:val="22"/>
      <w:szCs w:val="22"/>
    </w:rPr>
  </w:style>
  <w:style w:type="character" w:customStyle="1" w:styleId="FontStyle320">
    <w:name w:val="Font Style320"/>
    <w:uiPriority w:val="99"/>
    <w:rsid w:val="00F30D33"/>
    <w:rPr>
      <w:rFonts w:ascii="Times New Roman" w:hAnsi="Times New Roman" w:cs="Times New Roman"/>
      <w:b/>
      <w:bCs/>
      <w:spacing w:val="-10"/>
      <w:sz w:val="22"/>
      <w:szCs w:val="22"/>
    </w:rPr>
  </w:style>
  <w:style w:type="character" w:customStyle="1" w:styleId="FontStyle352">
    <w:name w:val="Font Style352"/>
    <w:uiPriority w:val="99"/>
    <w:rsid w:val="00F30D33"/>
    <w:rPr>
      <w:rFonts w:ascii="Times New Roman" w:hAnsi="Times New Roman" w:cs="Times New Roman"/>
      <w:b/>
      <w:bCs/>
      <w:sz w:val="16"/>
      <w:szCs w:val="16"/>
    </w:rPr>
  </w:style>
  <w:style w:type="character" w:customStyle="1" w:styleId="FontStyle356">
    <w:name w:val="Font Style356"/>
    <w:uiPriority w:val="99"/>
    <w:rsid w:val="00F30D33"/>
    <w:rPr>
      <w:rFonts w:ascii="Times New Roman" w:hAnsi="Times New Roman" w:cs="Times New Roman"/>
      <w:b/>
      <w:bCs/>
      <w:spacing w:val="-10"/>
      <w:sz w:val="22"/>
      <w:szCs w:val="22"/>
    </w:rPr>
  </w:style>
  <w:style w:type="character" w:customStyle="1" w:styleId="FontStyle298">
    <w:name w:val="Font Style298"/>
    <w:uiPriority w:val="99"/>
    <w:rsid w:val="00F30D33"/>
    <w:rPr>
      <w:rFonts w:ascii="Times New Roman" w:hAnsi="Times New Roman" w:cs="Times New Roman"/>
      <w:sz w:val="18"/>
      <w:szCs w:val="18"/>
    </w:rPr>
  </w:style>
  <w:style w:type="character" w:customStyle="1" w:styleId="FontStyle311">
    <w:name w:val="Font Style311"/>
    <w:uiPriority w:val="99"/>
    <w:rsid w:val="00F30D33"/>
    <w:rPr>
      <w:rFonts w:ascii="Times New Roman" w:hAnsi="Times New Roman" w:cs="Times New Roman"/>
      <w:b/>
      <w:bCs/>
      <w:spacing w:val="-10"/>
      <w:sz w:val="18"/>
      <w:szCs w:val="18"/>
    </w:rPr>
  </w:style>
  <w:style w:type="character" w:customStyle="1" w:styleId="FontStyle332">
    <w:name w:val="Font Style332"/>
    <w:uiPriority w:val="99"/>
    <w:rsid w:val="00F30D33"/>
    <w:rPr>
      <w:rFonts w:ascii="Times New Roman" w:hAnsi="Times New Roman" w:cs="Times New Roman"/>
      <w:b/>
      <w:bCs/>
      <w:i/>
      <w:iCs/>
      <w:spacing w:val="-10"/>
      <w:sz w:val="20"/>
      <w:szCs w:val="20"/>
    </w:rPr>
  </w:style>
  <w:style w:type="character" w:customStyle="1" w:styleId="FontStyle371">
    <w:name w:val="Font Style371"/>
    <w:uiPriority w:val="99"/>
    <w:rsid w:val="00F30D33"/>
    <w:rPr>
      <w:rFonts w:ascii="Times New Roman" w:hAnsi="Times New Roman" w:cs="Times New Roman"/>
      <w:sz w:val="16"/>
      <w:szCs w:val="16"/>
    </w:rPr>
  </w:style>
  <w:style w:type="character" w:customStyle="1" w:styleId="FontStyle350">
    <w:name w:val="Font Style350"/>
    <w:uiPriority w:val="99"/>
    <w:rsid w:val="00F30D33"/>
    <w:rPr>
      <w:rFonts w:ascii="Times New Roman" w:hAnsi="Times New Roman" w:cs="Times New Roman"/>
      <w:b/>
      <w:bCs/>
      <w:i/>
      <w:iCs/>
      <w:sz w:val="20"/>
      <w:szCs w:val="20"/>
    </w:rPr>
  </w:style>
  <w:style w:type="paragraph" w:customStyle="1" w:styleId="Style8">
    <w:name w:val="Style8"/>
    <w:basedOn w:val="Normal"/>
    <w:uiPriority w:val="99"/>
    <w:rsid w:val="00F30D33"/>
    <w:pPr>
      <w:widowControl w:val="0"/>
      <w:autoSpaceDE w:val="0"/>
      <w:autoSpaceDN w:val="0"/>
      <w:adjustRightInd w:val="0"/>
    </w:pPr>
    <w:rPr>
      <w:rFonts w:eastAsia="Times New Roman"/>
      <w:sz w:val="24"/>
    </w:rPr>
  </w:style>
  <w:style w:type="paragraph" w:customStyle="1" w:styleId="Style5">
    <w:name w:val="Style5"/>
    <w:basedOn w:val="Normal"/>
    <w:uiPriority w:val="99"/>
    <w:rsid w:val="00F30D3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F30D33"/>
    <w:pPr>
      <w:widowControl w:val="0"/>
      <w:autoSpaceDE w:val="0"/>
      <w:autoSpaceDN w:val="0"/>
      <w:adjustRightInd w:val="0"/>
    </w:pPr>
    <w:rPr>
      <w:rFonts w:eastAsia="Times New Roman"/>
      <w:sz w:val="24"/>
    </w:rPr>
  </w:style>
  <w:style w:type="character" w:customStyle="1" w:styleId="FontStyle351">
    <w:name w:val="Font Style351"/>
    <w:uiPriority w:val="99"/>
    <w:rsid w:val="00F30D33"/>
    <w:rPr>
      <w:rFonts w:ascii="Times New Roman" w:hAnsi="Times New Roman" w:cs="Times New Roman"/>
      <w:b/>
      <w:bCs/>
      <w:sz w:val="22"/>
      <w:szCs w:val="22"/>
    </w:rPr>
  </w:style>
  <w:style w:type="paragraph" w:customStyle="1" w:styleId="Style10">
    <w:name w:val="Style10"/>
    <w:basedOn w:val="Normal"/>
    <w:uiPriority w:val="99"/>
    <w:rsid w:val="00F30D3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F30D33"/>
    <w:pPr>
      <w:widowControl w:val="0"/>
      <w:autoSpaceDE w:val="0"/>
      <w:autoSpaceDN w:val="0"/>
      <w:adjustRightInd w:val="0"/>
      <w:jc w:val="both"/>
    </w:pPr>
    <w:rPr>
      <w:rFonts w:eastAsia="Times New Roman"/>
      <w:sz w:val="24"/>
    </w:rPr>
  </w:style>
  <w:style w:type="character" w:customStyle="1" w:styleId="FontStyle369">
    <w:name w:val="Font Style369"/>
    <w:uiPriority w:val="99"/>
    <w:rsid w:val="00F30D33"/>
    <w:rPr>
      <w:rFonts w:ascii="Times New Roman" w:hAnsi="Times New Roman" w:cs="Times New Roman"/>
      <w:b/>
      <w:bCs/>
      <w:spacing w:val="-10"/>
      <w:sz w:val="20"/>
      <w:szCs w:val="20"/>
    </w:rPr>
  </w:style>
  <w:style w:type="character" w:customStyle="1" w:styleId="FontStyle357">
    <w:name w:val="Font Style357"/>
    <w:uiPriority w:val="99"/>
    <w:rsid w:val="00F30D33"/>
    <w:rPr>
      <w:rFonts w:ascii="Times New Roman" w:hAnsi="Times New Roman" w:cs="Times New Roman"/>
      <w:b/>
      <w:bCs/>
      <w:spacing w:val="-10"/>
      <w:sz w:val="22"/>
      <w:szCs w:val="22"/>
    </w:rPr>
  </w:style>
  <w:style w:type="paragraph" w:customStyle="1" w:styleId="Style67">
    <w:name w:val="Style67"/>
    <w:basedOn w:val="Normal"/>
    <w:uiPriority w:val="99"/>
    <w:rsid w:val="00F30D3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F30D33"/>
    <w:rPr>
      <w:rFonts w:ascii="Times New Roman" w:hAnsi="Times New Roman" w:cs="Times New Roman"/>
      <w:sz w:val="20"/>
      <w:szCs w:val="20"/>
    </w:rPr>
  </w:style>
  <w:style w:type="character" w:customStyle="1" w:styleId="FontStyle374">
    <w:name w:val="Font Style374"/>
    <w:uiPriority w:val="99"/>
    <w:rsid w:val="00F30D33"/>
    <w:rPr>
      <w:rFonts w:ascii="Times New Roman" w:hAnsi="Times New Roman" w:cs="Times New Roman"/>
      <w:b/>
      <w:bCs/>
      <w:spacing w:val="-10"/>
      <w:sz w:val="22"/>
      <w:szCs w:val="22"/>
    </w:rPr>
  </w:style>
  <w:style w:type="paragraph" w:customStyle="1" w:styleId="Style30">
    <w:name w:val="Style30"/>
    <w:basedOn w:val="Normal"/>
    <w:uiPriority w:val="99"/>
    <w:rsid w:val="00F30D3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F30D33"/>
    <w:rPr>
      <w:rFonts w:ascii="Times New Roman" w:hAnsi="Times New Roman" w:cs="Times New Roman"/>
      <w:smallCaps/>
      <w:sz w:val="16"/>
      <w:szCs w:val="16"/>
    </w:rPr>
  </w:style>
  <w:style w:type="paragraph" w:customStyle="1" w:styleId="Style93">
    <w:name w:val="Style93"/>
    <w:basedOn w:val="Normal"/>
    <w:uiPriority w:val="99"/>
    <w:rsid w:val="00F30D3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F30D3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F30D3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F30D33"/>
    <w:rPr>
      <w:szCs w:val="24"/>
      <w:u w:val="single"/>
    </w:rPr>
  </w:style>
  <w:style w:type="character" w:customStyle="1" w:styleId="SmalltextCharCharCharChar0">
    <w:name w:val="Small text Char Char Char Char"/>
    <w:rsid w:val="00F30D33"/>
    <w:rPr>
      <w:sz w:val="16"/>
      <w:szCs w:val="24"/>
      <w:lang w:val="en-US" w:eastAsia="en-US" w:bidi="ar-SA"/>
    </w:rPr>
  </w:style>
  <w:style w:type="paragraph" w:customStyle="1" w:styleId="boldcitation">
    <w:name w:val="bold citation"/>
    <w:basedOn w:val="Normal"/>
    <w:rsid w:val="00F30D33"/>
    <w:rPr>
      <w:rFonts w:ascii="Arial" w:eastAsia="Times New Roman" w:hAnsi="Arial"/>
      <w:b/>
      <w:sz w:val="28"/>
      <w:u w:val="thick"/>
    </w:rPr>
  </w:style>
  <w:style w:type="character" w:customStyle="1" w:styleId="underlinecardChar">
    <w:name w:val="underline card Char"/>
    <w:rsid w:val="00F30D33"/>
    <w:rPr>
      <w:rFonts w:ascii="Arial" w:hAnsi="Arial"/>
      <w:noProof w:val="0"/>
      <w:sz w:val="18"/>
      <w:szCs w:val="24"/>
      <w:u w:val="single"/>
      <w:lang w:val="en-US" w:eastAsia="en-US" w:bidi="ar-SA"/>
    </w:rPr>
  </w:style>
  <w:style w:type="character" w:customStyle="1" w:styleId="CardsCharCharChar">
    <w:name w:val="Cards Char Char Char"/>
    <w:rsid w:val="00F30D33"/>
    <w:rPr>
      <w:szCs w:val="24"/>
      <w:lang w:val="en-US" w:eastAsia="en-US" w:bidi="ar-SA"/>
    </w:rPr>
  </w:style>
  <w:style w:type="character" w:customStyle="1" w:styleId="HiddenBlockHeaderChar">
    <w:name w:val="Hidden Block Header Char"/>
    <w:link w:val="HiddenBlockHeader"/>
    <w:rsid w:val="00F30D33"/>
    <w:rPr>
      <w:rFonts w:ascii="Times New Roman" w:eastAsia="Times New Roman" w:hAnsi="Times New Roman" w:cs="Courier New"/>
      <w:b/>
      <w:bCs/>
      <w:sz w:val="28"/>
    </w:rPr>
  </w:style>
  <w:style w:type="paragraph" w:customStyle="1" w:styleId="NothingCharChar">
    <w:name w:val="Nothing Char Char"/>
    <w:link w:val="NothingCharCharChar"/>
    <w:rsid w:val="00F30D33"/>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F30D33"/>
    <w:rPr>
      <w:rFonts w:ascii="Times New Roman" w:eastAsia="MS Mincho" w:hAnsi="Times New Roman" w:cs="Times New Roman"/>
      <w:sz w:val="24"/>
      <w:szCs w:val="24"/>
    </w:rPr>
  </w:style>
  <w:style w:type="character" w:customStyle="1" w:styleId="CardsCharChar">
    <w:name w:val="Cards Char Char"/>
    <w:rsid w:val="00F30D33"/>
    <w:rPr>
      <w:szCs w:val="24"/>
      <w:lang w:val="en-US" w:eastAsia="en-US" w:bidi="ar-SA"/>
    </w:rPr>
  </w:style>
  <w:style w:type="character" w:customStyle="1" w:styleId="CardsCharCharCharChar">
    <w:name w:val="Cards Char Char Char Char"/>
    <w:rsid w:val="00F30D33"/>
    <w:rPr>
      <w:szCs w:val="24"/>
      <w:lang w:val="en-US" w:eastAsia="en-US" w:bidi="ar-SA"/>
    </w:rPr>
  </w:style>
  <w:style w:type="character" w:customStyle="1" w:styleId="BlockHeadingsCharChar">
    <w:name w:val="Block Headings Char Char"/>
    <w:rsid w:val="00F30D33"/>
    <w:rPr>
      <w:b/>
      <w:sz w:val="36"/>
      <w:szCs w:val="24"/>
      <w:u w:val="single"/>
      <w:lang w:val="en-US" w:eastAsia="en-US" w:bidi="ar-SA"/>
    </w:rPr>
  </w:style>
  <w:style w:type="character" w:customStyle="1" w:styleId="NothingChar1">
    <w:name w:val="Nothing Char1"/>
    <w:rsid w:val="00F30D33"/>
    <w:rPr>
      <w:szCs w:val="24"/>
      <w:lang w:val="en-US" w:eastAsia="en-US" w:bidi="ar-SA"/>
    </w:rPr>
  </w:style>
  <w:style w:type="paragraph" w:customStyle="1" w:styleId="bloctitles">
    <w:name w:val="bloc titles"/>
    <w:basedOn w:val="Heading1"/>
    <w:next w:val="Normal"/>
    <w:link w:val="bloctitlesChar"/>
    <w:autoRedefine/>
    <w:rsid w:val="00F30D3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rsid w:val="00F30D33"/>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F30D3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heading3char0">
    <w:name w:val="heading3char"/>
    <w:rsid w:val="00F30D33"/>
  </w:style>
  <w:style w:type="character" w:customStyle="1" w:styleId="RegularChar">
    <w:name w:val="Regular Char"/>
    <w:link w:val="Regular"/>
    <w:rsid w:val="00F30D33"/>
    <w:rPr>
      <w:rFonts w:ascii="Garamond" w:eastAsia="Times New Roman" w:hAnsi="Garamond" w:cs="Arial"/>
      <w:bCs/>
      <w:kern w:val="20"/>
      <w:sz w:val="20"/>
      <w:szCs w:val="32"/>
    </w:rPr>
  </w:style>
  <w:style w:type="character" w:customStyle="1" w:styleId="StyleTimesNewRoman">
    <w:name w:val="Style Times New Roman"/>
    <w:rsid w:val="00F30D33"/>
    <w:rPr>
      <w:rFonts w:ascii="Garamond" w:hAnsi="Garamond"/>
    </w:rPr>
  </w:style>
  <w:style w:type="paragraph" w:customStyle="1" w:styleId="INDENTEDPARAGRAPH">
    <w:name w:val="INDENTED PARAGRAPH"/>
    <w:rsid w:val="00F30D33"/>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F30D33"/>
    <w:rPr>
      <w:rFonts w:cs="Arial"/>
      <w:bCs/>
      <w:caps/>
      <w:color w:val="FFFFFF"/>
      <w:sz w:val="2"/>
      <w:szCs w:val="2"/>
      <w:lang w:val="en-US" w:eastAsia="en-US" w:bidi="ar-SA"/>
    </w:rPr>
  </w:style>
  <w:style w:type="paragraph" w:customStyle="1" w:styleId="Numbering">
    <w:name w:val="Numbering"/>
    <w:basedOn w:val="Normal"/>
    <w:next w:val="Normal"/>
    <w:rsid w:val="00F30D33"/>
    <w:pPr>
      <w:widowControl w:val="0"/>
      <w:numPr>
        <w:numId w:val="18"/>
      </w:numPr>
      <w:suppressAutoHyphens/>
      <w:spacing w:after="200"/>
    </w:pPr>
    <w:rPr>
      <w:rFonts w:eastAsia="Times New Roman"/>
      <w:b/>
      <w:sz w:val="24"/>
      <w:szCs w:val="18"/>
    </w:rPr>
  </w:style>
  <w:style w:type="paragraph" w:customStyle="1" w:styleId="Un-IndexedHeading">
    <w:name w:val="Un-Indexed Heading"/>
    <w:basedOn w:val="Heading1"/>
    <w:next w:val="Normal"/>
    <w:rsid w:val="00F30D3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rsid w:val="00F30D33"/>
    <w:pPr>
      <w:widowControl w:val="0"/>
      <w:numPr>
        <w:numId w:val="2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F30D33"/>
    <w:pPr>
      <w:numPr>
        <w:numId w:val="16"/>
      </w:numPr>
    </w:pPr>
  </w:style>
  <w:style w:type="paragraph" w:customStyle="1" w:styleId="Lettering">
    <w:name w:val="Lettering"/>
    <w:basedOn w:val="Numbering"/>
    <w:next w:val="Normal"/>
    <w:rsid w:val="00F30D33"/>
    <w:pPr>
      <w:numPr>
        <w:numId w:val="14"/>
      </w:numPr>
    </w:pPr>
    <w:rPr>
      <w:szCs w:val="22"/>
    </w:rPr>
  </w:style>
  <w:style w:type="paragraph" w:customStyle="1" w:styleId="FileName">
    <w:name w:val="File Name"/>
    <w:basedOn w:val="Normal"/>
    <w:next w:val="Normal"/>
    <w:rsid w:val="00F30D33"/>
    <w:pPr>
      <w:widowControl w:val="0"/>
      <w:numPr>
        <w:numId w:val="1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F30D33"/>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F30D33"/>
    <w:pPr>
      <w:numPr>
        <w:numId w:val="17"/>
      </w:numPr>
      <w:tabs>
        <w:tab w:val="num" w:pos="360"/>
      </w:tabs>
      <w:ind w:left="360"/>
    </w:pPr>
  </w:style>
  <w:style w:type="paragraph" w:customStyle="1" w:styleId="CardContinued1">
    <w:name w:val="Card Continued 1"/>
    <w:basedOn w:val="Normal"/>
    <w:next w:val="Normal"/>
    <w:rsid w:val="00F30D33"/>
    <w:pPr>
      <w:widowControl w:val="0"/>
      <w:numPr>
        <w:numId w:val="2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F30D33"/>
    <w:pPr>
      <w:numPr>
        <w:numId w:val="0"/>
      </w:numPr>
      <w:spacing w:before="0" w:after="120"/>
      <w:jc w:val="left"/>
    </w:pPr>
  </w:style>
  <w:style w:type="paragraph" w:customStyle="1" w:styleId="Clearformatting0">
    <w:name w:val="Clear formatting"/>
    <w:basedOn w:val="Normal"/>
    <w:rsid w:val="00F30D33"/>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F30D33"/>
  </w:style>
  <w:style w:type="paragraph" w:customStyle="1" w:styleId="SmallCardText">
    <w:name w:val="Small Card Text"/>
    <w:rsid w:val="00F30D3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F30D33"/>
    <w:rPr>
      <w:sz w:val="16"/>
      <w:szCs w:val="16"/>
      <w:lang w:val="en-US" w:eastAsia="en-US" w:bidi="ar-SA"/>
    </w:rPr>
  </w:style>
  <w:style w:type="paragraph" w:customStyle="1" w:styleId="TAGFONT">
    <w:name w:val="TAG FONT"/>
    <w:basedOn w:val="Normal"/>
    <w:autoRedefine/>
    <w:rsid w:val="00F30D33"/>
    <w:rPr>
      <w:rFonts w:eastAsia="Times New Roman"/>
      <w:sz w:val="24"/>
    </w:rPr>
  </w:style>
  <w:style w:type="character" w:customStyle="1" w:styleId="mainarttxt">
    <w:name w:val="mainarttxt"/>
    <w:basedOn w:val="DefaultParagraphFont"/>
    <w:rsid w:val="00F30D33"/>
  </w:style>
  <w:style w:type="paragraph" w:customStyle="1" w:styleId="TagChar1CharCharCharChar">
    <w:name w:val="Tag Char1 Char Char Char Char"/>
    <w:basedOn w:val="Normal"/>
    <w:rsid w:val="00F30D3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F30D33"/>
    <w:rPr>
      <w:sz w:val="20"/>
    </w:rPr>
  </w:style>
  <w:style w:type="character" w:customStyle="1" w:styleId="highlightChar">
    <w:name w:val="highlight Char"/>
    <w:rsid w:val="00F30D3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F30D33"/>
    <w:rPr>
      <w:rFonts w:eastAsia="Batang" w:cs="Arial"/>
      <w:b/>
      <w:bCs/>
      <w:iCs/>
      <w:sz w:val="24"/>
      <w:szCs w:val="28"/>
      <w:lang w:val="en-US" w:eastAsia="en-US" w:bidi="ar-SA"/>
    </w:rPr>
  </w:style>
  <w:style w:type="paragraph" w:customStyle="1" w:styleId="formfldssel">
    <w:name w:val="formfldssel"/>
    <w:basedOn w:val="Normal"/>
    <w:rsid w:val="00F30D33"/>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F30D3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F30D33"/>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F30D33"/>
  </w:style>
  <w:style w:type="character" w:customStyle="1" w:styleId="StyleCardTextUnderline3Char">
    <w:name w:val="Style Card Text + Underline3 Char"/>
    <w:rsid w:val="00F30D33"/>
    <w:rPr>
      <w:rFonts w:eastAsia="SimSun"/>
      <w:szCs w:val="24"/>
      <w:u w:val="thick"/>
      <w:lang w:val="en-US" w:eastAsia="zh-CN" w:bidi="ar-SA"/>
    </w:rPr>
  </w:style>
  <w:style w:type="character" w:customStyle="1" w:styleId="BoldandUnderlineChar1Char2CharChar">
    <w:name w:val="Bold and Underline Char1 Char2 Char Char"/>
    <w:rsid w:val="00F30D33"/>
    <w:rPr>
      <w:b/>
      <w:noProof w:val="0"/>
      <w:szCs w:val="24"/>
      <w:u w:val="single"/>
      <w:lang w:val="en-US" w:eastAsia="en-US" w:bidi="ar-SA"/>
    </w:rPr>
  </w:style>
  <w:style w:type="character" w:customStyle="1" w:styleId="UnderlineChar1Char1">
    <w:name w:val="Underline Char1 Char1"/>
    <w:rsid w:val="00F30D33"/>
    <w:rPr>
      <w:noProof w:val="0"/>
      <w:szCs w:val="24"/>
      <w:u w:val="single"/>
      <w:lang w:val="en-US" w:eastAsia="en-US" w:bidi="ar-SA"/>
    </w:rPr>
  </w:style>
  <w:style w:type="paragraph" w:customStyle="1" w:styleId="Underlinestyle1">
    <w:name w:val="Underlinestyle"/>
    <w:basedOn w:val="Normal"/>
    <w:rsid w:val="00F30D33"/>
    <w:pPr>
      <w:tabs>
        <w:tab w:val="left" w:pos="720"/>
      </w:tabs>
      <w:ind w:left="720"/>
    </w:pPr>
    <w:rPr>
      <w:rFonts w:eastAsia="Times New Roman"/>
      <w:szCs w:val="20"/>
      <w:u w:val="single"/>
    </w:rPr>
  </w:style>
  <w:style w:type="character" w:customStyle="1" w:styleId="featurecontentgray1">
    <w:name w:val="featurecontentgray1"/>
    <w:rsid w:val="00F30D33"/>
    <w:rPr>
      <w:rFonts w:ascii="Arial" w:hAnsi="Arial" w:cs="Arial" w:hint="default"/>
      <w:color w:val="666666"/>
    </w:rPr>
  </w:style>
  <w:style w:type="character" w:customStyle="1" w:styleId="CardCharCharChar0">
    <w:name w:val="Card Char Char Char"/>
    <w:rsid w:val="00F30D33"/>
    <w:rPr>
      <w:rFonts w:ascii="Book Antiqua" w:hAnsi="Book Antiqua"/>
      <w:szCs w:val="24"/>
      <w:lang w:val="en-US" w:eastAsia="en-US" w:bidi="ar-SA"/>
    </w:rPr>
  </w:style>
  <w:style w:type="character" w:customStyle="1" w:styleId="big1">
    <w:name w:val="big1"/>
    <w:rsid w:val="00F30D33"/>
    <w:rPr>
      <w:sz w:val="28"/>
      <w:szCs w:val="28"/>
    </w:rPr>
  </w:style>
  <w:style w:type="character" w:customStyle="1" w:styleId="prodgeneral">
    <w:name w:val="prodgeneral"/>
    <w:basedOn w:val="DefaultParagraphFont"/>
    <w:rsid w:val="00F30D33"/>
  </w:style>
  <w:style w:type="character" w:customStyle="1" w:styleId="StyleUnderlineChar0">
    <w:name w:val="Style Underline + Char"/>
    <w:rsid w:val="00F30D33"/>
    <w:rPr>
      <w:rFonts w:eastAsia="SimSun" w:cs="Arial"/>
      <w:b/>
      <w:bCs/>
      <w:iCs/>
      <w:caps/>
      <w:sz w:val="24"/>
      <w:szCs w:val="24"/>
      <w:u w:val="single"/>
      <w:lang w:val="en-US" w:eastAsia="en-US" w:bidi="ar-SA"/>
    </w:rPr>
  </w:style>
  <w:style w:type="character" w:customStyle="1" w:styleId="StyleciteChar">
    <w:name w:val="Style cite + Char"/>
    <w:basedOn w:val="citeChar2"/>
    <w:rsid w:val="00F30D3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F30D33"/>
    <w:rPr>
      <w:rFonts w:eastAsia="Times New Roman"/>
      <w:b/>
      <w:sz w:val="24"/>
    </w:rPr>
  </w:style>
  <w:style w:type="paragraph" w:customStyle="1" w:styleId="RepeatHeader">
    <w:name w:val="Repeat Header"/>
    <w:basedOn w:val="HeaderDebate"/>
    <w:rsid w:val="00F30D33"/>
    <w:pPr>
      <w:outlineLvl w:val="1"/>
    </w:pPr>
    <w:rPr>
      <w:szCs w:val="48"/>
    </w:rPr>
  </w:style>
  <w:style w:type="character" w:customStyle="1" w:styleId="sectiontitle">
    <w:name w:val="sectiontitle"/>
    <w:basedOn w:val="DefaultParagraphFont"/>
    <w:rsid w:val="00F30D33"/>
  </w:style>
  <w:style w:type="character" w:customStyle="1" w:styleId="sectionsubtitle">
    <w:name w:val="sectionsubtitle"/>
    <w:basedOn w:val="DefaultParagraphFont"/>
    <w:rsid w:val="00F30D33"/>
  </w:style>
  <w:style w:type="character" w:customStyle="1" w:styleId="copyright">
    <w:name w:val="copyright"/>
    <w:basedOn w:val="DefaultParagraphFont"/>
    <w:rsid w:val="00F30D33"/>
  </w:style>
  <w:style w:type="character" w:customStyle="1" w:styleId="EvidenceTag">
    <w:name w:val="Evidence Tag"/>
    <w:rsid w:val="00F30D3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F30D3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F30D3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F30D3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F30D3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F30D33"/>
    <w:rPr>
      <w:rFonts w:eastAsia="Times New Roman"/>
      <w:sz w:val="16"/>
    </w:rPr>
  </w:style>
  <w:style w:type="paragraph" w:customStyle="1" w:styleId="citationunderline">
    <w:name w:val="citation/underline"/>
    <w:autoRedefine/>
    <w:rsid w:val="00F30D33"/>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F30D33"/>
  </w:style>
  <w:style w:type="character" w:customStyle="1" w:styleId="inside-head1">
    <w:name w:val="inside-head1"/>
    <w:rsid w:val="00F30D33"/>
    <w:rPr>
      <w:rFonts w:ascii="Arial" w:hAnsi="Arial" w:cs="Arial" w:hint="default"/>
      <w:b/>
      <w:bCs/>
      <w:color w:val="000000"/>
      <w:spacing w:val="-15"/>
      <w:sz w:val="45"/>
      <w:szCs w:val="45"/>
    </w:rPr>
  </w:style>
  <w:style w:type="character" w:customStyle="1" w:styleId="datestamp1">
    <w:name w:val="datestamp1"/>
    <w:rsid w:val="00F30D3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F30D3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F30D33"/>
  </w:style>
  <w:style w:type="paragraph" w:customStyle="1" w:styleId="links1">
    <w:name w:val="links1"/>
    <w:basedOn w:val="Normal"/>
    <w:rsid w:val="00F30D33"/>
    <w:pPr>
      <w:spacing w:before="100" w:beforeAutospacing="1" w:after="100" w:afterAutospacing="1"/>
    </w:pPr>
    <w:rPr>
      <w:rFonts w:eastAsia="Times New Roman"/>
      <w:color w:val="FFFFFF"/>
      <w:sz w:val="16"/>
      <w:szCs w:val="16"/>
    </w:rPr>
  </w:style>
  <w:style w:type="paragraph" w:customStyle="1" w:styleId="endtext">
    <w:name w:val="endtext"/>
    <w:basedOn w:val="Normal"/>
    <w:rsid w:val="00F30D33"/>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F30D33"/>
    <w:rPr>
      <w:rFonts w:ascii="Verdana" w:hAnsi="Verdana" w:hint="default"/>
      <w:b/>
      <w:bCs/>
      <w:sz w:val="32"/>
      <w:szCs w:val="32"/>
    </w:rPr>
  </w:style>
  <w:style w:type="character" w:customStyle="1" w:styleId="storydeck31">
    <w:name w:val="storydeck31"/>
    <w:rsid w:val="00F30D33"/>
    <w:rPr>
      <w:rFonts w:ascii="Verdana" w:hAnsi="Verdana" w:hint="default"/>
      <w:i w:val="0"/>
      <w:iCs w:val="0"/>
      <w:sz w:val="21"/>
      <w:szCs w:val="21"/>
    </w:rPr>
  </w:style>
  <w:style w:type="character" w:customStyle="1" w:styleId="subtitle10">
    <w:name w:val="subtitle1"/>
    <w:rsid w:val="00F30D33"/>
    <w:rPr>
      <w:rFonts w:ascii="Verdana" w:hAnsi="Verdana" w:hint="default"/>
      <w:b w:val="0"/>
      <w:bCs w:val="0"/>
      <w:vanish w:val="0"/>
      <w:webHidden w:val="0"/>
      <w:color w:val="484848"/>
      <w:sz w:val="14"/>
      <w:szCs w:val="14"/>
      <w:specVanish w:val="0"/>
    </w:rPr>
  </w:style>
  <w:style w:type="paragraph" w:customStyle="1" w:styleId="g">
    <w:name w:val="g"/>
    <w:basedOn w:val="Normal"/>
    <w:rsid w:val="00F30D33"/>
    <w:pPr>
      <w:spacing w:before="240" w:after="240"/>
    </w:pPr>
    <w:rPr>
      <w:rFonts w:eastAsia="Times New Roman"/>
      <w:sz w:val="24"/>
    </w:rPr>
  </w:style>
  <w:style w:type="character" w:customStyle="1" w:styleId="clsbiolink">
    <w:name w:val="clsbiolink"/>
    <w:basedOn w:val="DefaultParagraphFont"/>
    <w:rsid w:val="00F30D33"/>
  </w:style>
  <w:style w:type="character" w:customStyle="1" w:styleId="clssmaller">
    <w:name w:val="clssmaller"/>
    <w:basedOn w:val="DefaultParagraphFont"/>
    <w:rsid w:val="00F30D33"/>
  </w:style>
  <w:style w:type="character" w:customStyle="1" w:styleId="sm1">
    <w:name w:val="sm1"/>
    <w:rsid w:val="00F30D33"/>
    <w:rPr>
      <w:rFonts w:ascii="Verdana" w:hAnsi="Verdana" w:hint="default"/>
      <w:i w:val="0"/>
      <w:iCs w:val="0"/>
      <w:smallCaps w:val="0"/>
      <w:color w:val="000000"/>
      <w:sz w:val="17"/>
      <w:szCs w:val="17"/>
    </w:rPr>
  </w:style>
  <w:style w:type="character" w:customStyle="1" w:styleId="noindentChar">
    <w:name w:val="noindent Char"/>
    <w:rsid w:val="00F30D33"/>
    <w:rPr>
      <w:rFonts w:ascii="Arial" w:hAnsi="Arial" w:cs="Arial"/>
      <w:sz w:val="24"/>
      <w:szCs w:val="24"/>
      <w:lang w:val="en-US" w:eastAsia="en-US" w:bidi="ar-SA"/>
    </w:rPr>
  </w:style>
  <w:style w:type="character" w:customStyle="1" w:styleId="SmallChar1">
    <w:name w:val="Small Char1"/>
    <w:rsid w:val="00F30D33"/>
    <w:rPr>
      <w:sz w:val="16"/>
      <w:szCs w:val="24"/>
      <w:lang w:val="en-US" w:eastAsia="en-US" w:bidi="ar-SA"/>
    </w:rPr>
  </w:style>
  <w:style w:type="character" w:customStyle="1" w:styleId="fullcite0">
    <w:name w:val="fullcite"/>
    <w:basedOn w:val="DefaultParagraphFont"/>
    <w:rsid w:val="00F30D33"/>
  </w:style>
  <w:style w:type="character" w:customStyle="1" w:styleId="Style9ptThickunderline">
    <w:name w:val="Style 9 pt Thick underline"/>
    <w:rsid w:val="00F30D33"/>
    <w:rPr>
      <w:sz w:val="24"/>
      <w:u w:val="thick"/>
    </w:rPr>
  </w:style>
  <w:style w:type="paragraph" w:customStyle="1" w:styleId="Repeatheader0">
    <w:name w:val="Repeat header"/>
    <w:basedOn w:val="Normal"/>
    <w:autoRedefine/>
    <w:rsid w:val="00F30D3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F30D33"/>
    <w:rPr>
      <w:rFonts w:ascii="Times New Roman" w:hAnsi="Times New Roman" w:cs="Calibri"/>
      <w:sz w:val="16"/>
    </w:rPr>
  </w:style>
  <w:style w:type="character" w:customStyle="1" w:styleId="CardNotUnderlinedChar">
    <w:name w:val="Card Not Underlined Char"/>
    <w:rsid w:val="00F30D33"/>
    <w:rPr>
      <w:sz w:val="16"/>
      <w:lang w:val="en-US" w:eastAsia="en-US" w:bidi="ar-SA"/>
    </w:rPr>
  </w:style>
  <w:style w:type="paragraph" w:customStyle="1" w:styleId="CardNotUnderlined3">
    <w:name w:val="Card Not Underlined 3"/>
    <w:basedOn w:val="CardNotUnderlined"/>
    <w:rsid w:val="00F30D33"/>
    <w:rPr>
      <w:rFonts w:ascii="Times New Roman" w:hAnsi="Times New Roman" w:cs="Calibri"/>
    </w:rPr>
  </w:style>
  <w:style w:type="paragraph" w:customStyle="1" w:styleId="CardNotUnderlinedFinal">
    <w:name w:val="Card Not Underlined Final"/>
    <w:basedOn w:val="CardNotUnderlined3"/>
    <w:rsid w:val="00F30D33"/>
    <w:rPr>
      <w:sz w:val="20"/>
    </w:rPr>
  </w:style>
  <w:style w:type="character" w:customStyle="1" w:styleId="tagChar3">
    <w:name w:val="tag Char3"/>
    <w:rsid w:val="00F30D33"/>
    <w:rPr>
      <w:b/>
      <w:sz w:val="24"/>
      <w:szCs w:val="24"/>
      <w:lang w:val="en-US" w:eastAsia="en-US" w:bidi="ar-SA"/>
    </w:rPr>
  </w:style>
  <w:style w:type="character" w:customStyle="1" w:styleId="link-mailto">
    <w:name w:val="link-mailto"/>
    <w:basedOn w:val="DefaultParagraphFont"/>
    <w:rsid w:val="00F30D33"/>
  </w:style>
  <w:style w:type="character" w:customStyle="1" w:styleId="StyleUnderlineUnderlineChar">
    <w:name w:val="Style Underline + Underline Char"/>
    <w:rsid w:val="00F30D33"/>
    <w:rPr>
      <w:rFonts w:ascii="Trebuchet MS" w:hAnsi="Trebuchet MS"/>
      <w:szCs w:val="18"/>
      <w:u w:val="single"/>
      <w:lang w:val="en-US" w:eastAsia="en-US" w:bidi="ar-SA"/>
    </w:rPr>
  </w:style>
  <w:style w:type="paragraph" w:customStyle="1" w:styleId="formfld">
    <w:name w:val="formfld"/>
    <w:basedOn w:val="Normal"/>
    <w:rsid w:val="00F30D33"/>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F30D33"/>
    <w:pPr>
      <w:keepLines w:val="0"/>
      <w:pageBreakBefore w:val="0"/>
      <w:numPr>
        <w:numId w:val="19"/>
      </w:numPr>
      <w:tabs>
        <w:tab w:val="left" w:pos="144"/>
      </w:tabs>
      <w:spacing w:before="240" w:after="240"/>
      <w:jc w:val="left"/>
    </w:pPr>
    <w:rPr>
      <w:rFonts w:eastAsia="SimSun" w:cs="Arial"/>
      <w:iCs/>
      <w:sz w:val="24"/>
      <w:szCs w:val="28"/>
      <w:u w:val="none"/>
      <w:lang w:eastAsia="zh-CN"/>
    </w:rPr>
  </w:style>
  <w:style w:type="paragraph" w:customStyle="1" w:styleId="UnderlineCards">
    <w:name w:val="Underline Cards"/>
    <w:basedOn w:val="Cards"/>
    <w:link w:val="UnderlineCardsChar"/>
    <w:rsid w:val="00F30D3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F30D33"/>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F30D3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F30D33"/>
    <w:rPr>
      <w:rFonts w:ascii="Times New Roman" w:eastAsia="Times New Roman" w:hAnsi="Times New Roman" w:cs="Times New Roman"/>
      <w:sz w:val="14"/>
      <w:szCs w:val="24"/>
    </w:rPr>
  </w:style>
  <w:style w:type="paragraph" w:customStyle="1" w:styleId="ReadingCites">
    <w:name w:val="Reading Cites"/>
    <w:basedOn w:val="Normal"/>
    <w:link w:val="ReadingCitesChar"/>
    <w:rsid w:val="00F30D33"/>
    <w:rPr>
      <w:rFonts w:eastAsia="Times New Roman"/>
      <w:b/>
      <w:sz w:val="20"/>
      <w:szCs w:val="20"/>
    </w:rPr>
  </w:style>
  <w:style w:type="character" w:customStyle="1" w:styleId="ReadingCitesChar">
    <w:name w:val="Reading Cites Char"/>
    <w:link w:val="ReadingCites"/>
    <w:rsid w:val="00F30D33"/>
    <w:rPr>
      <w:rFonts w:ascii="Calibri" w:eastAsia="Times New Roman" w:hAnsi="Calibri"/>
      <w:b/>
      <w:sz w:val="20"/>
      <w:szCs w:val="20"/>
    </w:rPr>
  </w:style>
  <w:style w:type="paragraph" w:customStyle="1" w:styleId="ContentsHeading">
    <w:name w:val="Contents Heading"/>
    <w:basedOn w:val="Heading1"/>
    <w:next w:val="Normal"/>
    <w:rsid w:val="00F30D3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F30D33"/>
    <w:pPr>
      <w:spacing w:before="100" w:beforeAutospacing="1" w:after="100" w:afterAutospacing="1"/>
    </w:pPr>
    <w:rPr>
      <w:rFonts w:eastAsia="Times New Roman"/>
      <w:sz w:val="20"/>
    </w:rPr>
  </w:style>
  <w:style w:type="character" w:customStyle="1" w:styleId="CharacterStyle8">
    <w:name w:val="Character Style 8"/>
    <w:rsid w:val="00F30D33"/>
    <w:rPr>
      <w:sz w:val="22"/>
      <w:szCs w:val="22"/>
    </w:rPr>
  </w:style>
  <w:style w:type="paragraph" w:customStyle="1" w:styleId="Style110">
    <w:name w:val="Style 11"/>
    <w:rsid w:val="00F30D33"/>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F30D33"/>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F30D33"/>
    <w:rPr>
      <w:b/>
      <w:sz w:val="24"/>
    </w:rPr>
  </w:style>
  <w:style w:type="character" w:customStyle="1" w:styleId="CardText1CharChar">
    <w:name w:val="Card Text 1 Char Char"/>
    <w:rsid w:val="00F30D33"/>
    <w:rPr>
      <w:rFonts w:ascii="Arial Narrow" w:hAnsi="Arial Narrow"/>
      <w:color w:val="000000"/>
      <w:sz w:val="22"/>
      <w:szCs w:val="22"/>
      <w:u w:val="single"/>
      <w:lang w:val="en-US" w:eastAsia="en-US" w:bidi="ar-SA"/>
    </w:rPr>
  </w:style>
  <w:style w:type="character" w:customStyle="1" w:styleId="CardText1Char1">
    <w:name w:val="Card Text 1 Char1"/>
    <w:rsid w:val="00F30D33"/>
    <w:rPr>
      <w:rFonts w:ascii="Arial Narrow" w:hAnsi="Arial Narrow"/>
      <w:color w:val="000000"/>
      <w:sz w:val="22"/>
      <w:szCs w:val="22"/>
      <w:u w:val="single"/>
      <w:lang w:val="en-US" w:eastAsia="en-US" w:bidi="ar-SA"/>
    </w:rPr>
  </w:style>
  <w:style w:type="paragraph" w:customStyle="1" w:styleId="Style70">
    <w:name w:val="Style 7"/>
    <w:rsid w:val="00F30D33"/>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F30D3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F30D3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F30D33"/>
  </w:style>
  <w:style w:type="paragraph" w:customStyle="1" w:styleId="Header1">
    <w:name w:val="Header1"/>
    <w:aliases w:val="Header Char Char,Header Char Char Char Char Char Char Char Cha,Char Char Char Cha"/>
    <w:basedOn w:val="Heading1"/>
    <w:next w:val="Heading1"/>
    <w:qFormat/>
    <w:rsid w:val="00F30D3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 w:val="48"/>
      <w:szCs w:val="24"/>
      <w:u w:val="single"/>
    </w:rPr>
  </w:style>
  <w:style w:type="character" w:customStyle="1" w:styleId="arttitle1">
    <w:name w:val="arttitle1"/>
    <w:rsid w:val="00F30D33"/>
    <w:rPr>
      <w:b/>
      <w:bCs/>
      <w:color w:val="695B54"/>
    </w:rPr>
  </w:style>
  <w:style w:type="paragraph" w:customStyle="1" w:styleId="Heading11">
    <w:name w:val="Heading 11"/>
    <w:basedOn w:val="Normal"/>
    <w:next w:val="Normal"/>
    <w:rsid w:val="00F30D33"/>
    <w:pPr>
      <w:keepNext/>
      <w:widowControl w:val="0"/>
      <w:suppressAutoHyphens/>
      <w:jc w:val="center"/>
    </w:pPr>
    <w:rPr>
      <w:rFonts w:eastAsia="Tahoma"/>
      <w:b/>
      <w:sz w:val="48"/>
      <w:szCs w:val="32"/>
      <w:u w:val="single"/>
    </w:rPr>
  </w:style>
  <w:style w:type="paragraph" w:customStyle="1" w:styleId="TextHeading">
    <w:name w:val="Text Heading"/>
    <w:basedOn w:val="Heading3"/>
    <w:rsid w:val="00F30D33"/>
    <w:pPr>
      <w:keepLines w:val="0"/>
      <w:pageBreakBefore w:val="0"/>
      <w:spacing w:before="0"/>
      <w:jc w:val="left"/>
    </w:pPr>
    <w:rPr>
      <w:rFonts w:eastAsia="Times New Roman" w:cs="Arial"/>
      <w:sz w:val="22"/>
      <w:szCs w:val="26"/>
    </w:rPr>
  </w:style>
  <w:style w:type="character" w:customStyle="1" w:styleId="TextHeadingChar">
    <w:name w:val="Text Heading Char"/>
    <w:rsid w:val="00F30D33"/>
    <w:rPr>
      <w:rFonts w:cs="Arial"/>
      <w:b/>
      <w:bCs/>
      <w:sz w:val="22"/>
      <w:szCs w:val="26"/>
      <w:u w:val="single"/>
      <w:lang w:val="en-US" w:eastAsia="en-US" w:bidi="ar-SA"/>
    </w:rPr>
  </w:style>
  <w:style w:type="character" w:customStyle="1" w:styleId="FootnoteCharacters">
    <w:name w:val="Footnote Characters"/>
    <w:rsid w:val="00F30D33"/>
    <w:rPr>
      <w:vertAlign w:val="superscript"/>
    </w:rPr>
  </w:style>
  <w:style w:type="paragraph" w:customStyle="1" w:styleId="StyleHeading1BlockTitleHeading1Char1ALEXHeadingBrief-He2">
    <w:name w:val="Style Heading 1Block TitleHeading 1 Char1ALEXHeadingBrief - He...2"/>
    <w:basedOn w:val="Heading1"/>
    <w:autoRedefine/>
    <w:rsid w:val="00F30D3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F30D3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F30D3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F30D33"/>
    <w:rPr>
      <w:rFonts w:ascii="Arial" w:eastAsia="Times New Roman" w:hAnsi="Arial"/>
      <w:smallCaps/>
    </w:rPr>
  </w:style>
  <w:style w:type="paragraph" w:customStyle="1" w:styleId="DebateBody">
    <w:name w:val="Debate Body"/>
    <w:basedOn w:val="Normal"/>
    <w:qFormat/>
    <w:rsid w:val="00F30D33"/>
    <w:rPr>
      <w:rFonts w:ascii="Cambria" w:eastAsia="Cambria" w:hAnsi="Cambria"/>
      <w:b/>
      <w:caps/>
      <w:sz w:val="24"/>
    </w:rPr>
  </w:style>
  <w:style w:type="paragraph" w:customStyle="1" w:styleId="StyleDebateBodyBefore12pt">
    <w:name w:val="Style Debate Body + Before:  12 pt"/>
    <w:basedOn w:val="Normal"/>
    <w:next w:val="Normal"/>
    <w:rsid w:val="00F30D33"/>
    <w:pPr>
      <w:spacing w:before="240"/>
    </w:pPr>
    <w:rPr>
      <w:rFonts w:eastAsia="Times New Roman"/>
      <w:bCs/>
      <w:sz w:val="20"/>
      <w:szCs w:val="20"/>
    </w:rPr>
  </w:style>
  <w:style w:type="paragraph" w:customStyle="1" w:styleId="StyleDebateBodyBefore12pt1">
    <w:name w:val="Style Debate Body + Before:  12 pt1"/>
    <w:basedOn w:val="Normal"/>
    <w:rsid w:val="00F30D33"/>
    <w:pPr>
      <w:spacing w:before="240"/>
    </w:pPr>
    <w:rPr>
      <w:rFonts w:eastAsia="Times New Roman"/>
      <w:bCs/>
      <w:sz w:val="20"/>
      <w:szCs w:val="20"/>
    </w:rPr>
  </w:style>
  <w:style w:type="character" w:customStyle="1" w:styleId="10ptnotbold">
    <w:name w:val="10ptnotbold"/>
    <w:rsid w:val="00F30D33"/>
    <w:rPr>
      <w:sz w:val="20"/>
    </w:rPr>
  </w:style>
  <w:style w:type="paragraph" w:customStyle="1" w:styleId="PageNumber11">
    <w:name w:val="Page Number11"/>
    <w:basedOn w:val="Normal"/>
    <w:next w:val="Normal"/>
    <w:rsid w:val="00F30D33"/>
    <w:rPr>
      <w:rFonts w:eastAsia="Times New Roman"/>
      <w:sz w:val="20"/>
    </w:rPr>
  </w:style>
  <w:style w:type="character" w:customStyle="1" w:styleId="Heading2CharCharCharCharCharCharCharCharCharCharCharCharCharChar1">
    <w:name w:val="Heading 2 Char Char Char Char Char Char Char Char Char Char Char Char Char Char1"/>
    <w:rsid w:val="00F30D33"/>
    <w:rPr>
      <w:rFonts w:eastAsia="SimSun" w:cs="Arial"/>
      <w:b/>
      <w:bCs/>
      <w:iCs/>
      <w:sz w:val="24"/>
      <w:szCs w:val="28"/>
      <w:lang w:val="en-US" w:eastAsia="zh-CN" w:bidi="ar-SA"/>
    </w:rPr>
  </w:style>
  <w:style w:type="character" w:customStyle="1" w:styleId="Char31">
    <w:name w:val="Char31"/>
    <w:rsid w:val="00F30D33"/>
    <w:rPr>
      <w:rFonts w:cs="Arial"/>
      <w:bCs/>
      <w:u w:val="thick"/>
      <w:lang w:val="en-US" w:eastAsia="en-US" w:bidi="ar-SA"/>
    </w:rPr>
  </w:style>
  <w:style w:type="paragraph" w:customStyle="1" w:styleId="StyleHeading1Centered">
    <w:name w:val="Style Heading 1 + Centered"/>
    <w:basedOn w:val="Heading1"/>
    <w:rsid w:val="00F30D3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F30D3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F30D3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F30D33"/>
    <w:pPr>
      <w:spacing w:before="120"/>
    </w:pPr>
    <w:rPr>
      <w:rFonts w:eastAsia="Times New Roman"/>
      <w:sz w:val="20"/>
    </w:rPr>
  </w:style>
  <w:style w:type="character" w:customStyle="1" w:styleId="underliningChar0">
    <w:name w:val="underlining Char"/>
    <w:rsid w:val="00F30D33"/>
    <w:rPr>
      <w:b/>
      <w:szCs w:val="24"/>
      <w:u w:val="single"/>
      <w:lang w:val="en-US" w:eastAsia="en-US" w:bidi="ar-SA"/>
    </w:rPr>
  </w:style>
  <w:style w:type="character" w:customStyle="1" w:styleId="notreadChar">
    <w:name w:val="not read Char"/>
    <w:rsid w:val="00F30D33"/>
    <w:rPr>
      <w:sz w:val="18"/>
      <w:szCs w:val="24"/>
      <w:lang w:val="en-US" w:eastAsia="en-US" w:bidi="ar-SA"/>
    </w:rPr>
  </w:style>
  <w:style w:type="paragraph" w:customStyle="1" w:styleId="StyleStrong10ptNotBold">
    <w:name w:val="Style Strong + 10 pt Not Bold"/>
    <w:basedOn w:val="Normal"/>
    <w:autoRedefine/>
    <w:rsid w:val="00F30D33"/>
    <w:pPr>
      <w:ind w:left="720" w:hanging="360"/>
    </w:pPr>
    <w:rPr>
      <w:rFonts w:eastAsia="Times New Roman"/>
      <w:sz w:val="26"/>
      <w:szCs w:val="26"/>
    </w:rPr>
  </w:style>
  <w:style w:type="character" w:customStyle="1" w:styleId="prbodytext1">
    <w:name w:val="pr_bodytext1"/>
    <w:rsid w:val="00F30D33"/>
    <w:rPr>
      <w:rFonts w:ascii="Arial" w:hAnsi="Arial" w:cs="Arial" w:hint="default"/>
      <w:sz w:val="20"/>
      <w:szCs w:val="20"/>
    </w:rPr>
  </w:style>
  <w:style w:type="character" w:customStyle="1" w:styleId="smallCharChar">
    <w:name w:val="small Char Char"/>
    <w:rsid w:val="00F30D33"/>
    <w:rPr>
      <w:rFonts w:ascii="Times New Roman" w:eastAsia="Times New Roman" w:hAnsi="Times New Roman" w:cs="Times New Roman"/>
      <w:sz w:val="12"/>
      <w:szCs w:val="16"/>
    </w:rPr>
  </w:style>
  <w:style w:type="character" w:customStyle="1" w:styleId="Undlerine">
    <w:name w:val="Undlerine"/>
    <w:qFormat/>
    <w:rsid w:val="00F30D33"/>
    <w:rPr>
      <w:rFonts w:ascii="Times New Roman" w:hAnsi="Times New Roman"/>
      <w:w w:val="110"/>
      <w:sz w:val="20"/>
      <w:szCs w:val="20"/>
      <w:u w:val="single"/>
      <w:bdr w:val="none" w:sz="0" w:space="0" w:color="auto"/>
      <w:lang w:bidi="he-IL"/>
    </w:rPr>
  </w:style>
  <w:style w:type="character" w:customStyle="1" w:styleId="Aunderline1">
    <w:name w:val="Aunderline"/>
    <w:qFormat/>
    <w:rsid w:val="00F30D33"/>
    <w:rPr>
      <w:rFonts w:ascii="Times New Roman" w:hAnsi="Times New Roman"/>
      <w:sz w:val="20"/>
      <w:u w:val="single"/>
    </w:rPr>
  </w:style>
  <w:style w:type="paragraph" w:customStyle="1" w:styleId="NormalUnderline0">
    <w:name w:val="Normal + Underline"/>
    <w:basedOn w:val="Normal"/>
    <w:link w:val="NormalUnderlineChar0"/>
    <w:rsid w:val="00F30D33"/>
    <w:pPr>
      <w:ind w:left="720"/>
    </w:pPr>
    <w:rPr>
      <w:rFonts w:eastAsia="Times New Roman"/>
      <w:b/>
      <w:sz w:val="20"/>
      <w:u w:val="single"/>
      <w:lang w:val="x-none" w:eastAsia="x-none"/>
    </w:rPr>
  </w:style>
  <w:style w:type="character" w:customStyle="1" w:styleId="NormalUnderlineChar0">
    <w:name w:val="Normal + Underline Char"/>
    <w:link w:val="NormalUnderline0"/>
    <w:rsid w:val="00F30D33"/>
    <w:rPr>
      <w:rFonts w:ascii="Calibri" w:eastAsia="Times New Roman" w:hAnsi="Calibri"/>
      <w:b/>
      <w:sz w:val="20"/>
      <w:u w:val="single"/>
      <w:lang w:val="x-none" w:eastAsia="x-none"/>
    </w:rPr>
  </w:style>
  <w:style w:type="character" w:customStyle="1" w:styleId="Boxes">
    <w:name w:val="Boxes"/>
    <w:qFormat/>
    <w:rsid w:val="00F30D33"/>
    <w:rPr>
      <w:rFonts w:ascii="Times New Roman" w:hAnsi="Times New Roman"/>
      <w:sz w:val="20"/>
      <w:u w:val="single"/>
      <w:bdr w:val="single" w:sz="4" w:space="0" w:color="auto"/>
    </w:rPr>
  </w:style>
  <w:style w:type="character" w:customStyle="1" w:styleId="tim">
    <w:name w:val="tim"/>
    <w:qFormat/>
    <w:rsid w:val="00F30D33"/>
    <w:rPr>
      <w:rFonts w:ascii="Times New Roman" w:hAnsi="Times New Roman"/>
      <w:sz w:val="20"/>
      <w:u w:val="single"/>
    </w:rPr>
  </w:style>
  <w:style w:type="character" w:customStyle="1" w:styleId="hl">
    <w:name w:val="hl"/>
    <w:basedOn w:val="DefaultParagraphFont"/>
    <w:rsid w:val="00F30D33"/>
  </w:style>
  <w:style w:type="character" w:customStyle="1" w:styleId="clock1">
    <w:name w:val="clock1"/>
    <w:rsid w:val="00F30D33"/>
    <w:rPr>
      <w:color w:val="B51B1B"/>
    </w:rPr>
  </w:style>
  <w:style w:type="character" w:customStyle="1" w:styleId="smallChar10">
    <w:name w:val="small Char1"/>
    <w:rsid w:val="00F30D33"/>
    <w:rPr>
      <w:sz w:val="12"/>
      <w:szCs w:val="16"/>
      <w:lang w:val="en-US" w:eastAsia="en-US" w:bidi="ar-SA"/>
    </w:rPr>
  </w:style>
  <w:style w:type="character" w:customStyle="1" w:styleId="SmallCardsCharChar">
    <w:name w:val="Small Cards Char Char"/>
    <w:rsid w:val="00F30D33"/>
    <w:rPr>
      <w:sz w:val="14"/>
      <w:szCs w:val="24"/>
      <w:lang w:val="en-US" w:eastAsia="en-US" w:bidi="ar-SA"/>
    </w:rPr>
  </w:style>
  <w:style w:type="paragraph" w:customStyle="1" w:styleId="NormalCards">
    <w:name w:val="Normal Cards"/>
    <w:basedOn w:val="Normal"/>
    <w:rsid w:val="00F30D33"/>
    <w:pPr>
      <w:ind w:left="288"/>
    </w:pPr>
    <w:rPr>
      <w:rFonts w:eastAsia="Times New Roman"/>
      <w:sz w:val="20"/>
    </w:rPr>
  </w:style>
  <w:style w:type="character" w:customStyle="1" w:styleId="iniciales">
    <w:name w:val="iniciales"/>
    <w:basedOn w:val="DefaultParagraphFont"/>
    <w:rsid w:val="00F30D33"/>
  </w:style>
  <w:style w:type="character" w:customStyle="1" w:styleId="Style10ptBoldUnderline">
    <w:name w:val="Style 10 pt Bold Underline"/>
    <w:rsid w:val="00F30D33"/>
    <w:rPr>
      <w:b/>
      <w:bCs/>
      <w:sz w:val="20"/>
      <w:u w:val="single"/>
    </w:rPr>
  </w:style>
  <w:style w:type="paragraph" w:customStyle="1" w:styleId="outdent">
    <w:name w:val="outdent"/>
    <w:basedOn w:val="Normal"/>
    <w:rsid w:val="00F30D3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F30D33"/>
    <w:pPr>
      <w:spacing w:before="100" w:beforeAutospacing="1" w:after="100" w:afterAutospacing="1"/>
    </w:pPr>
    <w:rPr>
      <w:rFonts w:eastAsia="Times New Roman"/>
      <w:sz w:val="24"/>
    </w:rPr>
  </w:style>
  <w:style w:type="paragraph" w:customStyle="1" w:styleId="separator">
    <w:name w:val="separator"/>
    <w:basedOn w:val="Normal"/>
    <w:rsid w:val="00F30D33"/>
    <w:pPr>
      <w:spacing w:before="100" w:beforeAutospacing="1" w:after="100" w:afterAutospacing="1"/>
    </w:pPr>
    <w:rPr>
      <w:rFonts w:eastAsia="Times New Roman"/>
      <w:sz w:val="24"/>
    </w:rPr>
  </w:style>
  <w:style w:type="paragraph" w:customStyle="1" w:styleId="bulletfollow">
    <w:name w:val="bulletfollow"/>
    <w:basedOn w:val="Normal"/>
    <w:rsid w:val="00F30D33"/>
    <w:pPr>
      <w:spacing w:before="100" w:beforeAutospacing="1" w:after="100" w:afterAutospacing="1"/>
    </w:pPr>
    <w:rPr>
      <w:rFonts w:eastAsia="Times New Roman"/>
      <w:sz w:val="24"/>
    </w:rPr>
  </w:style>
  <w:style w:type="paragraph" w:customStyle="1" w:styleId="bulleted">
    <w:name w:val="bulleted"/>
    <w:basedOn w:val="Normal"/>
    <w:rsid w:val="00F30D3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F30D33"/>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F30D33"/>
    <w:rPr>
      <w:rFonts w:ascii="Times New Roman" w:eastAsia="Times New Roman" w:hAnsi="Times New Roman" w:cs="Times New Roman"/>
      <w:strike/>
      <w:sz w:val="20"/>
      <w:szCs w:val="20"/>
    </w:rPr>
  </w:style>
  <w:style w:type="character" w:customStyle="1" w:styleId="UnderlineCardsCharChar">
    <w:name w:val="Underline Cards Char Char"/>
    <w:rsid w:val="00F30D33"/>
    <w:rPr>
      <w:rFonts w:eastAsia="SimSun"/>
      <w:szCs w:val="24"/>
      <w:u w:val="thick"/>
      <w:lang w:val="en-US" w:eastAsia="en-US" w:bidi="ar-SA"/>
    </w:rPr>
  </w:style>
  <w:style w:type="character" w:customStyle="1" w:styleId="head">
    <w:name w:val="head"/>
    <w:basedOn w:val="DefaultParagraphFont"/>
    <w:rsid w:val="00F30D33"/>
  </w:style>
  <w:style w:type="paragraph" w:customStyle="1" w:styleId="authorgroup">
    <w:name w:val="authorgroup"/>
    <w:basedOn w:val="Normal"/>
    <w:rsid w:val="00F30D33"/>
    <w:pPr>
      <w:spacing w:before="100" w:beforeAutospacing="1" w:after="100" w:afterAutospacing="1"/>
    </w:pPr>
    <w:rPr>
      <w:rFonts w:eastAsia="Calibri"/>
      <w:sz w:val="24"/>
    </w:rPr>
  </w:style>
  <w:style w:type="paragraph" w:customStyle="1" w:styleId="affiliation1">
    <w:name w:val="affiliation1"/>
    <w:basedOn w:val="Normal"/>
    <w:rsid w:val="00F30D33"/>
    <w:pPr>
      <w:spacing w:before="100" w:beforeAutospacing="1" w:after="100" w:afterAutospacing="1"/>
    </w:pPr>
    <w:rPr>
      <w:rFonts w:eastAsia="Calibri"/>
      <w:sz w:val="24"/>
    </w:rPr>
  </w:style>
  <w:style w:type="paragraph" w:customStyle="1" w:styleId="norm">
    <w:name w:val="norm"/>
    <w:basedOn w:val="Normal"/>
    <w:rsid w:val="00F30D33"/>
    <w:pPr>
      <w:spacing w:before="100" w:beforeAutospacing="1" w:after="100" w:afterAutospacing="1"/>
    </w:pPr>
    <w:rPr>
      <w:rFonts w:eastAsia="Calibri"/>
      <w:sz w:val="24"/>
    </w:rPr>
  </w:style>
  <w:style w:type="character" w:customStyle="1" w:styleId="smallcapitals">
    <w:name w:val="smallcapitals"/>
    <w:basedOn w:val="DefaultParagraphFont"/>
    <w:rsid w:val="00F30D33"/>
  </w:style>
  <w:style w:type="character" w:customStyle="1" w:styleId="number0">
    <w:name w:val="number"/>
    <w:basedOn w:val="DefaultParagraphFont"/>
    <w:rsid w:val="00F30D33"/>
  </w:style>
  <w:style w:type="character" w:customStyle="1" w:styleId="swauthor">
    <w:name w:val="sw_author"/>
    <w:rsid w:val="00F30D33"/>
  </w:style>
  <w:style w:type="character" w:customStyle="1" w:styleId="articlebody1">
    <w:name w:val="articlebody1"/>
    <w:rsid w:val="00F30D33"/>
  </w:style>
  <w:style w:type="character" w:customStyle="1" w:styleId="small1">
    <w:name w:val="small1"/>
    <w:rsid w:val="00F30D33"/>
  </w:style>
  <w:style w:type="paragraph" w:customStyle="1" w:styleId="AuthorDate2">
    <w:name w:val="Author/Date"/>
    <w:basedOn w:val="Normal"/>
    <w:link w:val="AuthorDateChar1"/>
    <w:rsid w:val="00F30D33"/>
    <w:rPr>
      <w:rFonts w:eastAsia="Times New Roman"/>
      <w:b/>
      <w:sz w:val="24"/>
      <w:szCs w:val="24"/>
      <w:u w:val="single"/>
    </w:rPr>
  </w:style>
  <w:style w:type="character" w:customStyle="1" w:styleId="AuthorDateChar1">
    <w:name w:val="Author/Date Char1"/>
    <w:link w:val="AuthorDate2"/>
    <w:rsid w:val="00F30D33"/>
    <w:rPr>
      <w:rFonts w:ascii="Calibri" w:eastAsia="Times New Roman" w:hAnsi="Calibri"/>
      <w:b/>
      <w:sz w:val="24"/>
      <w:szCs w:val="24"/>
      <w:u w:val="single"/>
    </w:rPr>
  </w:style>
  <w:style w:type="character" w:customStyle="1" w:styleId="Shortcite">
    <w:name w:val="Shortcite"/>
    <w:basedOn w:val="DefaultParagraphFont"/>
    <w:rsid w:val="00F30D33"/>
    <w:rPr>
      <w:rFonts w:ascii="Times New Roman" w:hAnsi="Times New Roman"/>
      <w:b/>
      <w:bCs/>
      <w:sz w:val="20"/>
    </w:rPr>
  </w:style>
  <w:style w:type="character" w:customStyle="1" w:styleId="Longcite">
    <w:name w:val="Longcite"/>
    <w:basedOn w:val="DefaultParagraphFont"/>
    <w:rsid w:val="00F30D33"/>
    <w:rPr>
      <w:sz w:val="16"/>
    </w:rPr>
  </w:style>
  <w:style w:type="paragraph" w:customStyle="1" w:styleId="analytic0">
    <w:name w:val="analytic"/>
    <w:basedOn w:val="Normal"/>
    <w:link w:val="analyticChar0"/>
    <w:uiPriority w:val="4"/>
    <w:qFormat/>
    <w:rsid w:val="00F30D33"/>
    <w:pPr>
      <w:spacing w:before="120"/>
    </w:pPr>
    <w:rPr>
      <w:rFonts w:ascii="Arial" w:hAnsi="Arial"/>
      <w:b/>
      <w:sz w:val="20"/>
    </w:rPr>
  </w:style>
  <w:style w:type="character" w:customStyle="1" w:styleId="analyticChar0">
    <w:name w:val="analytic Char"/>
    <w:basedOn w:val="DefaultParagraphFont"/>
    <w:link w:val="analytic0"/>
    <w:uiPriority w:val="4"/>
    <w:rsid w:val="00F30D33"/>
    <w:rPr>
      <w:rFonts w:ascii="Arial" w:hAnsi="Arial"/>
      <w:b/>
      <w:sz w:val="20"/>
    </w:rPr>
  </w:style>
  <w:style w:type="character" w:customStyle="1" w:styleId="Heading3CharCharCharChar">
    <w:name w:val="Heading 3 Char Char Char Char"/>
    <w:rsid w:val="00F30D33"/>
    <w:rPr>
      <w:rFonts w:cs="Arial"/>
      <w:b/>
      <w:bCs/>
      <w:szCs w:val="26"/>
      <w:lang w:val="en-US" w:eastAsia="en-US" w:bidi="ar-SA"/>
    </w:rPr>
  </w:style>
  <w:style w:type="character" w:customStyle="1" w:styleId="Normal30">
    <w:name w:val="Normal3"/>
    <w:basedOn w:val="DefaultParagraphFont"/>
    <w:rsid w:val="00F30D33"/>
  </w:style>
  <w:style w:type="paragraph" w:customStyle="1" w:styleId="PageNumber8">
    <w:name w:val="Page Number8"/>
    <w:basedOn w:val="Normal"/>
    <w:next w:val="Normal"/>
    <w:rsid w:val="00F30D33"/>
    <w:rPr>
      <w:rFonts w:ascii="Times New Roman" w:eastAsia="Times New Roman" w:hAnsi="Times New Roman"/>
      <w:sz w:val="20"/>
      <w:szCs w:val="24"/>
    </w:rPr>
  </w:style>
  <w:style w:type="paragraph" w:customStyle="1" w:styleId="Header2">
    <w:name w:val="Header2"/>
    <w:basedOn w:val="Heading1"/>
    <w:next w:val="Heading1"/>
    <w:rsid w:val="00F30D33"/>
    <w:pPr>
      <w:keepLines w:val="0"/>
      <w:pageBreakBefore w:val="0"/>
      <w:pBdr>
        <w:top w:val="none" w:sz="0" w:space="0" w:color="auto"/>
        <w:left w:val="none" w:sz="0" w:space="0" w:color="auto"/>
        <w:bottom w:val="none" w:sz="0" w:space="0" w:color="auto"/>
        <w:right w:val="none" w:sz="0" w:space="0" w:color="auto"/>
      </w:pBdr>
      <w:spacing w:before="0"/>
    </w:pPr>
    <w:rPr>
      <w:rFonts w:ascii="Times New Roman" w:eastAsia="Times New Roman" w:hAnsi="Times New Roman" w:cs="Times New Roman"/>
      <w:kern w:val="32"/>
      <w:sz w:val="48"/>
      <w:szCs w:val="24"/>
      <w:u w:val="single"/>
    </w:rPr>
  </w:style>
  <w:style w:type="paragraph" w:customStyle="1" w:styleId="Heading12">
    <w:name w:val="Heading 12"/>
    <w:basedOn w:val="Normal"/>
    <w:next w:val="Normal"/>
    <w:rsid w:val="00F30D33"/>
    <w:pPr>
      <w:keepNext/>
      <w:widowControl w:val="0"/>
      <w:suppressAutoHyphens/>
      <w:jc w:val="center"/>
    </w:pPr>
    <w:rPr>
      <w:rFonts w:ascii="Times New Roman" w:eastAsia="Tahoma" w:hAnsi="Times New Roman"/>
      <w:b/>
      <w:sz w:val="48"/>
      <w:szCs w:val="32"/>
      <w:u w:val="single"/>
    </w:rPr>
  </w:style>
  <w:style w:type="character" w:customStyle="1" w:styleId="NoterefInText">
    <w:name w:val="_NoterefInText"/>
    <w:uiPriority w:val="99"/>
    <w:rsid w:val="00F30D33"/>
    <w:rPr>
      <w:rFonts w:cs="New Baskerville"/>
      <w:color w:val="000000"/>
    </w:rPr>
  </w:style>
  <w:style w:type="character" w:customStyle="1" w:styleId="postauthor">
    <w:name w:val="postauthor"/>
    <w:basedOn w:val="DefaultParagraphFont"/>
    <w:rsid w:val="00F30D33"/>
  </w:style>
  <w:style w:type="paragraph" w:customStyle="1" w:styleId="notes-source-hasnotes">
    <w:name w:val="notes-source-hasnotes"/>
    <w:basedOn w:val="Normal"/>
    <w:rsid w:val="00F30D33"/>
    <w:pPr>
      <w:spacing w:before="100" w:beforeAutospacing="1" w:after="100" w:afterAutospacing="1"/>
    </w:pPr>
    <w:rPr>
      <w:rFonts w:ascii="Times" w:hAnsi="Times"/>
      <w:sz w:val="20"/>
      <w:szCs w:val="20"/>
    </w:rPr>
  </w:style>
  <w:style w:type="character" w:customStyle="1" w:styleId="span">
    <w:name w:val="span"/>
    <w:basedOn w:val="DefaultParagraphFont"/>
    <w:rsid w:val="00F30D33"/>
  </w:style>
  <w:style w:type="character" w:customStyle="1" w:styleId="maintitle">
    <w:name w:val="maintitle"/>
    <w:basedOn w:val="DefaultParagraphFont"/>
    <w:rsid w:val="00F30D33"/>
  </w:style>
  <w:style w:type="character" w:customStyle="1" w:styleId="thirdparty-logo">
    <w:name w:val="thirdparty-logo"/>
    <w:basedOn w:val="DefaultParagraphFont"/>
    <w:rsid w:val="00F30D33"/>
  </w:style>
  <w:style w:type="paragraph" w:customStyle="1" w:styleId="articlemeta">
    <w:name w:val="articlemeta"/>
    <w:basedOn w:val="Normal"/>
    <w:rsid w:val="00F30D33"/>
    <w:pPr>
      <w:spacing w:before="100" w:beforeAutospacing="1" w:after="100" w:afterAutospacing="1"/>
    </w:pPr>
    <w:rPr>
      <w:rFonts w:ascii="Times" w:hAnsi="Times"/>
      <w:sz w:val="20"/>
      <w:szCs w:val="20"/>
    </w:rPr>
  </w:style>
  <w:style w:type="character" w:customStyle="1" w:styleId="vcard">
    <w:name w:val="vcard"/>
    <w:basedOn w:val="DefaultParagraphFont"/>
    <w:rsid w:val="00F30D33"/>
  </w:style>
  <w:style w:type="character" w:customStyle="1" w:styleId="print-footnote">
    <w:name w:val="print-footnote"/>
    <w:basedOn w:val="DefaultParagraphFont"/>
    <w:rsid w:val="00F30D33"/>
  </w:style>
  <w:style w:type="character" w:customStyle="1" w:styleId="datestring">
    <w:name w:val="datestring"/>
    <w:basedOn w:val="DefaultParagraphFont"/>
    <w:rsid w:val="00F30D33"/>
  </w:style>
  <w:style w:type="paragraph" w:customStyle="1" w:styleId="left">
    <w:name w:val="left"/>
    <w:basedOn w:val="Normal"/>
    <w:rsid w:val="00F30D33"/>
    <w:pPr>
      <w:spacing w:before="100" w:beforeAutospacing="1" w:after="100" w:afterAutospacing="1"/>
    </w:pPr>
    <w:rPr>
      <w:rFonts w:ascii="Times" w:hAnsi="Times"/>
      <w:sz w:val="20"/>
      <w:szCs w:val="20"/>
    </w:rPr>
  </w:style>
  <w:style w:type="paragraph" w:customStyle="1" w:styleId="right">
    <w:name w:val="right"/>
    <w:basedOn w:val="Normal"/>
    <w:rsid w:val="00F30D33"/>
    <w:pPr>
      <w:spacing w:before="100" w:beforeAutospacing="1" w:after="100" w:afterAutospacing="1"/>
    </w:pPr>
    <w:rPr>
      <w:rFonts w:ascii="Times" w:hAnsi="Times"/>
      <w:sz w:val="20"/>
      <w:szCs w:val="20"/>
    </w:rPr>
  </w:style>
  <w:style w:type="character" w:customStyle="1" w:styleId="gptad">
    <w:name w:val="gptad"/>
    <w:basedOn w:val="DefaultParagraphFont"/>
    <w:rsid w:val="00F30D33"/>
  </w:style>
  <w:style w:type="paragraph" w:customStyle="1" w:styleId="creditpostedmodified">
    <w:name w:val="credit_posted_modified"/>
    <w:basedOn w:val="Normal"/>
    <w:rsid w:val="00F30D33"/>
    <w:pPr>
      <w:spacing w:before="100" w:beforeAutospacing="1" w:after="100" w:afterAutospacing="1"/>
    </w:pPr>
    <w:rPr>
      <w:rFonts w:ascii="Times" w:hAnsi="Times"/>
      <w:sz w:val="20"/>
      <w:szCs w:val="20"/>
    </w:rPr>
  </w:style>
  <w:style w:type="character" w:customStyle="1" w:styleId="creditline">
    <w:name w:val="creditline"/>
    <w:basedOn w:val="DefaultParagraphFont"/>
    <w:rsid w:val="00F30D33"/>
  </w:style>
  <w:style w:type="character" w:customStyle="1" w:styleId="grd">
    <w:name w:val="grd"/>
    <w:basedOn w:val="DefaultParagraphFont"/>
    <w:rsid w:val="00F30D33"/>
  </w:style>
  <w:style w:type="paragraph" w:customStyle="1" w:styleId="hs-text-container">
    <w:name w:val="hs-text-container"/>
    <w:basedOn w:val="Normal"/>
    <w:rsid w:val="00F30D33"/>
    <w:pPr>
      <w:spacing w:before="100" w:beforeAutospacing="1" w:after="100" w:afterAutospacing="1"/>
    </w:pPr>
    <w:rPr>
      <w:rFonts w:ascii="Times" w:hAnsi="Times"/>
      <w:sz w:val="20"/>
      <w:szCs w:val="20"/>
    </w:rPr>
  </w:style>
  <w:style w:type="character" w:customStyle="1" w:styleId="created">
    <w:name w:val="created"/>
    <w:basedOn w:val="DefaultParagraphFont"/>
    <w:rsid w:val="00F30D33"/>
  </w:style>
  <w:style w:type="character" w:customStyle="1" w:styleId="changed">
    <w:name w:val="changed"/>
    <w:basedOn w:val="DefaultParagraphFont"/>
    <w:rsid w:val="00F30D33"/>
  </w:style>
  <w:style w:type="character" w:customStyle="1" w:styleId="article-author-name">
    <w:name w:val="article-author-name"/>
    <w:basedOn w:val="DefaultParagraphFont"/>
    <w:rsid w:val="00F30D33"/>
  </w:style>
  <w:style w:type="character" w:customStyle="1" w:styleId="bioexcerpt">
    <w:name w:val="bio_excerpt"/>
    <w:basedOn w:val="DefaultParagraphFont"/>
    <w:rsid w:val="00F30D33"/>
  </w:style>
  <w:style w:type="character" w:customStyle="1" w:styleId="commentcount">
    <w:name w:val="comment_count"/>
    <w:basedOn w:val="DefaultParagraphFont"/>
    <w:rsid w:val="00F30D33"/>
  </w:style>
  <w:style w:type="character" w:customStyle="1" w:styleId="searchtermshighlighted">
    <w:name w:val="searchtermshighlighted"/>
    <w:basedOn w:val="DefaultParagraphFont"/>
    <w:rsid w:val="00F30D33"/>
  </w:style>
  <w:style w:type="character" w:customStyle="1" w:styleId="contributornametrigger">
    <w:name w:val="contributornametrigger"/>
    <w:basedOn w:val="DefaultParagraphFont"/>
    <w:rsid w:val="00F30D33"/>
  </w:style>
  <w:style w:type="character" w:customStyle="1" w:styleId="bylinepipe">
    <w:name w:val="bylinepipe"/>
    <w:basedOn w:val="DefaultParagraphFont"/>
    <w:rsid w:val="00F30D33"/>
  </w:style>
  <w:style w:type="character" w:customStyle="1" w:styleId="lucenesearchresulturlb">
    <w:name w:val="lucene_search_result_url_b"/>
    <w:basedOn w:val="DefaultParagraphFont"/>
    <w:rsid w:val="00F30D33"/>
  </w:style>
  <w:style w:type="character" w:customStyle="1" w:styleId="faculty-title">
    <w:name w:val="faculty-title"/>
    <w:basedOn w:val="DefaultParagraphFont"/>
    <w:rsid w:val="00F30D33"/>
  </w:style>
  <w:style w:type="character" w:customStyle="1" w:styleId="count">
    <w:name w:val="count"/>
    <w:basedOn w:val="DefaultParagraphFont"/>
    <w:rsid w:val="00F30D33"/>
  </w:style>
  <w:style w:type="character" w:customStyle="1" w:styleId="volume">
    <w:name w:val="volume"/>
    <w:basedOn w:val="DefaultParagraphFont"/>
    <w:rsid w:val="00F30D33"/>
  </w:style>
  <w:style w:type="character" w:customStyle="1" w:styleId="issue">
    <w:name w:val="issue"/>
    <w:basedOn w:val="DefaultParagraphFont"/>
    <w:rsid w:val="00F30D33"/>
  </w:style>
  <w:style w:type="character" w:customStyle="1" w:styleId="pages">
    <w:name w:val="pages"/>
    <w:basedOn w:val="DefaultParagraphFont"/>
    <w:rsid w:val="00F30D33"/>
  </w:style>
  <w:style w:type="character" w:customStyle="1" w:styleId="person">
    <w:name w:val="person"/>
    <w:basedOn w:val="DefaultParagraphFont"/>
    <w:rsid w:val="00F30D33"/>
  </w:style>
  <w:style w:type="character" w:customStyle="1" w:styleId="corresponding">
    <w:name w:val="corresponding"/>
    <w:basedOn w:val="DefaultParagraphFont"/>
    <w:rsid w:val="00F30D33"/>
  </w:style>
  <w:style w:type="paragraph" w:customStyle="1" w:styleId="entry-meta">
    <w:name w:val="entry-meta"/>
    <w:basedOn w:val="Normal"/>
    <w:rsid w:val="00F30D33"/>
    <w:pPr>
      <w:spacing w:before="100" w:beforeAutospacing="1" w:after="100" w:afterAutospacing="1"/>
    </w:pPr>
    <w:rPr>
      <w:rFonts w:ascii="Times" w:hAnsi="Times"/>
      <w:sz w:val="20"/>
      <w:szCs w:val="20"/>
    </w:rPr>
  </w:style>
  <w:style w:type="character" w:customStyle="1" w:styleId="post-time">
    <w:name w:val="post-time"/>
    <w:basedOn w:val="DefaultParagraphFont"/>
    <w:rsid w:val="00F30D33"/>
  </w:style>
  <w:style w:type="character" w:customStyle="1" w:styleId="post-category">
    <w:name w:val="post-category"/>
    <w:basedOn w:val="DefaultParagraphFont"/>
    <w:rsid w:val="00F30D33"/>
  </w:style>
  <w:style w:type="character" w:customStyle="1" w:styleId="post-author">
    <w:name w:val="post-author"/>
    <w:basedOn w:val="DefaultParagraphFont"/>
    <w:rsid w:val="00F30D33"/>
  </w:style>
  <w:style w:type="character" w:customStyle="1" w:styleId="A10">
    <w:name w:val="A10"/>
    <w:uiPriority w:val="99"/>
    <w:rsid w:val="00F30D33"/>
    <w:rPr>
      <w:rFonts w:cs="Trebuchet MS"/>
      <w:color w:val="000000"/>
      <w:sz w:val="11"/>
      <w:szCs w:val="11"/>
    </w:rPr>
  </w:style>
  <w:style w:type="paragraph" w:customStyle="1" w:styleId="Pa10">
    <w:name w:val="Pa10"/>
    <w:basedOn w:val="Default"/>
    <w:next w:val="Default"/>
    <w:uiPriority w:val="99"/>
    <w:rsid w:val="00F30D3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F30D3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F30D33"/>
  </w:style>
  <w:style w:type="paragraph" w:customStyle="1" w:styleId="aff">
    <w:name w:val="aff"/>
    <w:basedOn w:val="Normal"/>
    <w:rsid w:val="00F30D33"/>
    <w:pPr>
      <w:spacing w:before="100" w:beforeAutospacing="1" w:after="100" w:afterAutospacing="1"/>
    </w:pPr>
    <w:rPr>
      <w:rFonts w:ascii="Times" w:hAnsi="Times"/>
      <w:sz w:val="20"/>
      <w:szCs w:val="20"/>
    </w:rPr>
  </w:style>
  <w:style w:type="character" w:customStyle="1" w:styleId="entry-author">
    <w:name w:val="entry-author"/>
    <w:basedOn w:val="DefaultParagraphFont"/>
    <w:rsid w:val="00F30D33"/>
  </w:style>
  <w:style w:type="character" w:customStyle="1" w:styleId="entry-author-name">
    <w:name w:val="entry-author-name"/>
    <w:basedOn w:val="DefaultParagraphFont"/>
    <w:rsid w:val="00F30D33"/>
  </w:style>
  <w:style w:type="character" w:customStyle="1" w:styleId="contrib-degrees">
    <w:name w:val="contrib-degrees"/>
    <w:basedOn w:val="DefaultParagraphFont"/>
    <w:rsid w:val="00F30D33"/>
  </w:style>
  <w:style w:type="character" w:customStyle="1" w:styleId="contrib-on-behalf-of">
    <w:name w:val="contrib-on-behalf-of"/>
    <w:basedOn w:val="DefaultParagraphFont"/>
    <w:rsid w:val="00F30D33"/>
  </w:style>
  <w:style w:type="character" w:customStyle="1" w:styleId="pubtime">
    <w:name w:val="pubtime"/>
    <w:basedOn w:val="DefaultParagraphFont"/>
    <w:rsid w:val="00F30D33"/>
  </w:style>
  <w:style w:type="character" w:customStyle="1" w:styleId="fbcommentscount">
    <w:name w:val="fb_comments_count"/>
    <w:basedOn w:val="DefaultParagraphFont"/>
    <w:rsid w:val="00F30D33"/>
  </w:style>
  <w:style w:type="character" w:customStyle="1" w:styleId="stsharethiscustom">
    <w:name w:val="st_sharethis_custom"/>
    <w:basedOn w:val="DefaultParagraphFont"/>
    <w:rsid w:val="00F30D33"/>
  </w:style>
  <w:style w:type="paragraph" w:customStyle="1" w:styleId="permalinkable">
    <w:name w:val="permalinkable"/>
    <w:basedOn w:val="Normal"/>
    <w:rsid w:val="00F30D33"/>
    <w:pPr>
      <w:spacing w:before="100" w:beforeAutospacing="1" w:after="100" w:afterAutospacing="1"/>
    </w:pPr>
    <w:rPr>
      <w:rFonts w:ascii="Times" w:hAnsi="Times"/>
      <w:sz w:val="20"/>
      <w:szCs w:val="20"/>
    </w:rPr>
  </w:style>
  <w:style w:type="character" w:customStyle="1" w:styleId="post-date">
    <w:name w:val="post-date"/>
    <w:basedOn w:val="DefaultParagraphFont"/>
    <w:rsid w:val="00F30D33"/>
  </w:style>
  <w:style w:type="character" w:customStyle="1" w:styleId="link-external">
    <w:name w:val="link-external"/>
    <w:basedOn w:val="DefaultParagraphFont"/>
    <w:rsid w:val="00F30D33"/>
  </w:style>
  <w:style w:type="character" w:customStyle="1" w:styleId="articleauthor0">
    <w:name w:val="article_author"/>
    <w:basedOn w:val="DefaultParagraphFont"/>
    <w:rsid w:val="00F30D33"/>
  </w:style>
  <w:style w:type="character" w:customStyle="1" w:styleId="articleissue">
    <w:name w:val="article_issue"/>
    <w:basedOn w:val="DefaultParagraphFont"/>
    <w:rsid w:val="00F30D33"/>
  </w:style>
  <w:style w:type="character" w:customStyle="1" w:styleId="a-size-large">
    <w:name w:val="a-size-large"/>
    <w:basedOn w:val="DefaultParagraphFont"/>
    <w:rsid w:val="00F30D33"/>
  </w:style>
  <w:style w:type="character" w:customStyle="1" w:styleId="a-size-medium">
    <w:name w:val="a-size-medium"/>
    <w:basedOn w:val="DefaultParagraphFont"/>
    <w:rsid w:val="00F30D33"/>
  </w:style>
  <w:style w:type="character" w:customStyle="1" w:styleId="contribution">
    <w:name w:val="contribution"/>
    <w:basedOn w:val="DefaultParagraphFont"/>
    <w:rsid w:val="00F30D33"/>
  </w:style>
  <w:style w:type="character" w:customStyle="1" w:styleId="a-color-secondary">
    <w:name w:val="a-color-secondary"/>
    <w:basedOn w:val="DefaultParagraphFont"/>
    <w:rsid w:val="00F30D33"/>
  </w:style>
  <w:style w:type="paragraph" w:customStyle="1" w:styleId="sbyline">
    <w:name w:val="sbyline"/>
    <w:basedOn w:val="Normal"/>
    <w:rsid w:val="00F30D33"/>
    <w:pPr>
      <w:spacing w:before="100" w:beforeAutospacing="1" w:after="100" w:afterAutospacing="1"/>
    </w:pPr>
    <w:rPr>
      <w:rFonts w:ascii="Times" w:hAnsi="Times"/>
      <w:sz w:val="20"/>
      <w:szCs w:val="20"/>
    </w:rPr>
  </w:style>
  <w:style w:type="character" w:customStyle="1" w:styleId="ui-author">
    <w:name w:val="ui-author"/>
    <w:basedOn w:val="DefaultParagraphFont"/>
    <w:rsid w:val="00F30D33"/>
  </w:style>
  <w:style w:type="character" w:customStyle="1" w:styleId="ui-staffline">
    <w:name w:val="ui-staffline"/>
    <w:basedOn w:val="DefaultParagraphFont"/>
    <w:rsid w:val="00F30D33"/>
  </w:style>
  <w:style w:type="paragraph" w:customStyle="1" w:styleId="promotion-tag-p">
    <w:name w:val="promotion-tag-p"/>
    <w:basedOn w:val="Normal"/>
    <w:rsid w:val="00F30D33"/>
    <w:pPr>
      <w:spacing w:before="100" w:beforeAutospacing="1" w:after="100" w:afterAutospacing="1"/>
    </w:pPr>
    <w:rPr>
      <w:rFonts w:ascii="Times" w:hAnsi="Times"/>
      <w:sz w:val="20"/>
      <w:szCs w:val="20"/>
    </w:rPr>
  </w:style>
  <w:style w:type="paragraph" w:customStyle="1" w:styleId="heading">
    <w:name w:val="heading"/>
    <w:basedOn w:val="Normal"/>
    <w:rsid w:val="00F30D33"/>
    <w:pPr>
      <w:spacing w:before="100" w:beforeAutospacing="1" w:after="100" w:afterAutospacing="1"/>
    </w:pPr>
    <w:rPr>
      <w:rFonts w:ascii="Times" w:hAnsi="Times"/>
      <w:sz w:val="20"/>
      <w:szCs w:val="20"/>
    </w:rPr>
  </w:style>
  <w:style w:type="character" w:customStyle="1" w:styleId="value">
    <w:name w:val="value"/>
    <w:basedOn w:val="DefaultParagraphFont"/>
    <w:rsid w:val="00F30D33"/>
  </w:style>
  <w:style w:type="character" w:customStyle="1" w:styleId="specialissuelabel">
    <w:name w:val="specialissuelabel"/>
    <w:basedOn w:val="DefaultParagraphFont"/>
    <w:rsid w:val="00F30D33"/>
  </w:style>
  <w:style w:type="character" w:customStyle="1" w:styleId="referencediv">
    <w:name w:val="referencediv"/>
    <w:basedOn w:val="DefaultParagraphFont"/>
    <w:rsid w:val="00F30D33"/>
  </w:style>
  <w:style w:type="character" w:customStyle="1" w:styleId="wp-smiley">
    <w:name w:val="wp-smiley"/>
    <w:basedOn w:val="DefaultParagraphFont"/>
    <w:rsid w:val="00F30D33"/>
  </w:style>
  <w:style w:type="character" w:customStyle="1" w:styleId="artjournal">
    <w:name w:val="art_journal"/>
    <w:basedOn w:val="DefaultParagraphFont"/>
    <w:rsid w:val="00F30D33"/>
  </w:style>
  <w:style w:type="character" w:customStyle="1" w:styleId="artdatevolumeissuepart">
    <w:name w:val="art_datevolumeissuepart"/>
    <w:basedOn w:val="DefaultParagraphFont"/>
    <w:rsid w:val="00F30D33"/>
  </w:style>
  <w:style w:type="character" w:customStyle="1" w:styleId="artpages">
    <w:name w:val="art_pages"/>
    <w:basedOn w:val="DefaultParagraphFont"/>
    <w:rsid w:val="00F30D33"/>
  </w:style>
  <w:style w:type="character" w:customStyle="1" w:styleId="singlehighlightclass">
    <w:name w:val="single_highlight_class"/>
    <w:basedOn w:val="DefaultParagraphFont"/>
    <w:rsid w:val="00F30D33"/>
  </w:style>
  <w:style w:type="character" w:customStyle="1" w:styleId="degree">
    <w:name w:val="degree"/>
    <w:basedOn w:val="DefaultParagraphFont"/>
    <w:rsid w:val="00F30D33"/>
  </w:style>
  <w:style w:type="character" w:customStyle="1" w:styleId="major">
    <w:name w:val="major"/>
    <w:basedOn w:val="DefaultParagraphFont"/>
    <w:rsid w:val="00F30D33"/>
  </w:style>
  <w:style w:type="character" w:customStyle="1" w:styleId="authors">
    <w:name w:val="authors"/>
    <w:basedOn w:val="DefaultParagraphFont"/>
    <w:rsid w:val="00F30D33"/>
  </w:style>
  <w:style w:type="character" w:customStyle="1" w:styleId="views">
    <w:name w:val="views"/>
    <w:basedOn w:val="DefaultParagraphFont"/>
    <w:rsid w:val="00F30D33"/>
  </w:style>
  <w:style w:type="character" w:customStyle="1" w:styleId="stmainservices">
    <w:name w:val="stmainservices"/>
    <w:basedOn w:val="DefaultParagraphFont"/>
    <w:rsid w:val="00F30D33"/>
  </w:style>
  <w:style w:type="character" w:customStyle="1" w:styleId="stbubblehcount">
    <w:name w:val="stbubble_hcount"/>
    <w:basedOn w:val="DefaultParagraphFont"/>
    <w:rsid w:val="00F30D33"/>
  </w:style>
  <w:style w:type="paragraph" w:customStyle="1" w:styleId="Document">
    <w:name w:val="_Document"/>
    <w:basedOn w:val="Default"/>
    <w:next w:val="Default"/>
    <w:uiPriority w:val="99"/>
    <w:rsid w:val="00F30D3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F30D3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F30D33"/>
    <w:pPr>
      <w:widowControl w:val="0"/>
    </w:pPr>
    <w:rPr>
      <w:rFonts w:ascii="New Baskerville" w:eastAsiaTheme="minorEastAsia" w:hAnsi="New Baskerville"/>
      <w:color w:val="auto"/>
    </w:rPr>
  </w:style>
  <w:style w:type="paragraph" w:customStyle="1" w:styleId="collapsed-hide">
    <w:name w:val="collapsed-hide"/>
    <w:basedOn w:val="Normal"/>
    <w:rsid w:val="00F30D3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F30D33"/>
    <w:pPr>
      <w:widowControl w:val="0"/>
      <w:spacing w:line="211" w:lineRule="atLeast"/>
    </w:pPr>
    <w:rPr>
      <w:rFonts w:ascii="Mokka" w:eastAsiaTheme="minorEastAsia" w:hAnsi="Mokka"/>
      <w:color w:val="auto"/>
    </w:rPr>
  </w:style>
  <w:style w:type="paragraph" w:customStyle="1" w:styleId="odd">
    <w:name w:val="odd"/>
    <w:basedOn w:val="Normal"/>
    <w:rsid w:val="00F30D3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F30D33"/>
  </w:style>
  <w:style w:type="character" w:customStyle="1" w:styleId="tolocaltime">
    <w:name w:val="tolocaltime"/>
    <w:basedOn w:val="DefaultParagraphFont"/>
    <w:rsid w:val="00F30D33"/>
  </w:style>
  <w:style w:type="character" w:customStyle="1" w:styleId="pb-byline">
    <w:name w:val="pb-byline"/>
    <w:basedOn w:val="DefaultParagraphFont"/>
    <w:rsid w:val="00F30D33"/>
  </w:style>
  <w:style w:type="character" w:customStyle="1" w:styleId="pb-timestamp">
    <w:name w:val="pb-timestamp"/>
    <w:basedOn w:val="DefaultParagraphFont"/>
    <w:rsid w:val="00F30D33"/>
  </w:style>
  <w:style w:type="character" w:customStyle="1" w:styleId="posted-on">
    <w:name w:val="posted-on"/>
    <w:basedOn w:val="DefaultParagraphFont"/>
    <w:rsid w:val="00F30D33"/>
  </w:style>
  <w:style w:type="character" w:customStyle="1" w:styleId="even">
    <w:name w:val="even"/>
    <w:basedOn w:val="DefaultParagraphFont"/>
    <w:rsid w:val="00F30D33"/>
  </w:style>
  <w:style w:type="paragraph" w:customStyle="1" w:styleId="volissue">
    <w:name w:val="volissue"/>
    <w:basedOn w:val="Normal"/>
    <w:rsid w:val="00F30D3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F30D33"/>
  </w:style>
  <w:style w:type="character" w:customStyle="1" w:styleId="articledate">
    <w:name w:val="articledate"/>
    <w:basedOn w:val="DefaultParagraphFont"/>
    <w:rsid w:val="00F30D33"/>
  </w:style>
  <w:style w:type="character" w:customStyle="1" w:styleId="post-byline">
    <w:name w:val="post-byline"/>
    <w:basedOn w:val="DefaultParagraphFont"/>
    <w:rsid w:val="00F30D33"/>
  </w:style>
  <w:style w:type="character" w:customStyle="1" w:styleId="metadate">
    <w:name w:val="meta_date"/>
    <w:basedOn w:val="DefaultParagraphFont"/>
    <w:rsid w:val="00F30D33"/>
  </w:style>
  <w:style w:type="character" w:customStyle="1" w:styleId="fa">
    <w:name w:val="fa"/>
    <w:basedOn w:val="DefaultParagraphFont"/>
    <w:rsid w:val="00F30D33"/>
  </w:style>
  <w:style w:type="character" w:customStyle="1" w:styleId="longname">
    <w:name w:val="longname"/>
    <w:basedOn w:val="DefaultParagraphFont"/>
    <w:rsid w:val="00F30D33"/>
  </w:style>
  <w:style w:type="character" w:customStyle="1" w:styleId="echocontainer">
    <w:name w:val="echo_container"/>
    <w:basedOn w:val="DefaultParagraphFont"/>
    <w:rsid w:val="00F30D33"/>
  </w:style>
  <w:style w:type="character" w:customStyle="1" w:styleId="comment-display">
    <w:name w:val="comment-display"/>
    <w:basedOn w:val="DefaultParagraphFont"/>
    <w:rsid w:val="00F30D33"/>
  </w:style>
  <w:style w:type="paragraph" w:customStyle="1" w:styleId="comment-count-label">
    <w:name w:val="comment-count-label"/>
    <w:basedOn w:val="Normal"/>
    <w:rsid w:val="00F30D33"/>
    <w:pPr>
      <w:spacing w:before="100" w:beforeAutospacing="1" w:after="100" w:afterAutospacing="1"/>
    </w:pPr>
    <w:rPr>
      <w:rFonts w:ascii="Times" w:hAnsi="Times"/>
      <w:sz w:val="20"/>
      <w:szCs w:val="20"/>
    </w:rPr>
  </w:style>
  <w:style w:type="character" w:customStyle="1" w:styleId="echo-counter">
    <w:name w:val="echo-counter"/>
    <w:basedOn w:val="DefaultParagraphFont"/>
    <w:rsid w:val="00F30D33"/>
  </w:style>
  <w:style w:type="character" w:customStyle="1" w:styleId="discussion-policy">
    <w:name w:val="discussion-policy"/>
    <w:basedOn w:val="DefaultParagraphFont"/>
    <w:rsid w:val="00F30D33"/>
  </w:style>
  <w:style w:type="character" w:customStyle="1" w:styleId="echo-apps-conversations-streamcaption">
    <w:name w:val="echo-apps-conversations-streamcaption"/>
    <w:basedOn w:val="DefaultParagraphFont"/>
    <w:rsid w:val="00F30D33"/>
  </w:style>
  <w:style w:type="character" w:customStyle="1" w:styleId="echo-streamserver-controls-stream-item-text">
    <w:name w:val="echo-streamserver-controls-stream-item-text"/>
    <w:basedOn w:val="DefaultParagraphFont"/>
    <w:rsid w:val="00F30D33"/>
  </w:style>
  <w:style w:type="character" w:customStyle="1" w:styleId="echo-streamserver-controls-facepile-more">
    <w:name w:val="echo-streamserver-controls-facepile-more"/>
    <w:basedOn w:val="DefaultParagraphFont"/>
    <w:rsid w:val="00F30D33"/>
  </w:style>
  <w:style w:type="character" w:customStyle="1" w:styleId="echo-primaryfont">
    <w:name w:val="echo-primaryfont"/>
    <w:basedOn w:val="DefaultParagraphFont"/>
    <w:rsid w:val="00F30D33"/>
  </w:style>
  <w:style w:type="character" w:customStyle="1" w:styleId="section">
    <w:name w:val="section"/>
    <w:basedOn w:val="DefaultParagraphFont"/>
    <w:rsid w:val="00F30D33"/>
  </w:style>
  <w:style w:type="character" w:customStyle="1" w:styleId="wpsr-txt-headline">
    <w:name w:val="wpsr-txt-headline"/>
    <w:basedOn w:val="DefaultParagraphFont"/>
    <w:rsid w:val="00F30D33"/>
  </w:style>
  <w:style w:type="character" w:customStyle="1" w:styleId="asset-metabar-author">
    <w:name w:val="asset-metabar-author"/>
    <w:basedOn w:val="DefaultParagraphFont"/>
    <w:rsid w:val="00F30D33"/>
  </w:style>
  <w:style w:type="character" w:customStyle="1" w:styleId="eza-dateline">
    <w:name w:val="eza-dateline"/>
    <w:basedOn w:val="DefaultParagraphFont"/>
    <w:rsid w:val="00F30D33"/>
  </w:style>
  <w:style w:type="character" w:customStyle="1" w:styleId="eza-authors">
    <w:name w:val="eza-authors"/>
    <w:basedOn w:val="DefaultParagraphFont"/>
    <w:rsid w:val="00F30D33"/>
  </w:style>
  <w:style w:type="character" w:customStyle="1" w:styleId="csmstaff">
    <w:name w:val="csm_staff"/>
    <w:basedOn w:val="DefaultParagraphFont"/>
    <w:rsid w:val="00F30D33"/>
  </w:style>
  <w:style w:type="paragraph" w:customStyle="1" w:styleId="mol-para-with-font">
    <w:name w:val="mol-para-with-font"/>
    <w:basedOn w:val="Normal"/>
    <w:rsid w:val="00F30D3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F30D33"/>
  </w:style>
  <w:style w:type="character" w:customStyle="1" w:styleId="byline-text">
    <w:name w:val="byline-text"/>
    <w:basedOn w:val="DefaultParagraphFont"/>
    <w:rsid w:val="00F30D33"/>
  </w:style>
  <w:style w:type="character" w:customStyle="1" w:styleId="itemauthor">
    <w:name w:val="itemauthor"/>
    <w:basedOn w:val="DefaultParagraphFont"/>
    <w:rsid w:val="00F30D33"/>
  </w:style>
  <w:style w:type="character" w:customStyle="1" w:styleId="itemdatecreated">
    <w:name w:val="itemdatecreated"/>
    <w:basedOn w:val="DefaultParagraphFont"/>
    <w:rsid w:val="00F30D33"/>
  </w:style>
  <w:style w:type="character" w:customStyle="1" w:styleId="slug-metadata-note">
    <w:name w:val="slug-metadata-note"/>
    <w:basedOn w:val="DefaultParagraphFont"/>
    <w:rsid w:val="00F30D33"/>
  </w:style>
  <w:style w:type="character" w:customStyle="1" w:styleId="drop-capped">
    <w:name w:val="drop-capped"/>
    <w:basedOn w:val="DefaultParagraphFont"/>
    <w:rsid w:val="00F30D33"/>
  </w:style>
  <w:style w:type="character" w:customStyle="1" w:styleId="published">
    <w:name w:val="published"/>
    <w:basedOn w:val="DefaultParagraphFont"/>
    <w:rsid w:val="00F30D33"/>
  </w:style>
  <w:style w:type="paragraph" w:customStyle="1" w:styleId="articleopinion-standfirst">
    <w:name w:val="articleopinion-standfirst"/>
    <w:basedOn w:val="Normal"/>
    <w:rsid w:val="00F30D33"/>
    <w:pPr>
      <w:spacing w:before="100" w:beforeAutospacing="1" w:after="100" w:afterAutospacing="1"/>
    </w:pPr>
    <w:rPr>
      <w:rFonts w:ascii="Times" w:hAnsi="Times"/>
      <w:sz w:val="20"/>
      <w:szCs w:val="20"/>
    </w:rPr>
  </w:style>
  <w:style w:type="paragraph" w:customStyle="1" w:styleId="snippet">
    <w:name w:val="snippet"/>
    <w:basedOn w:val="Normal"/>
    <w:rsid w:val="00F30D33"/>
    <w:pPr>
      <w:spacing w:before="100" w:beforeAutospacing="1" w:after="100" w:afterAutospacing="1"/>
    </w:pPr>
    <w:rPr>
      <w:rFonts w:ascii="Times" w:hAnsi="Times"/>
      <w:sz w:val="20"/>
      <w:szCs w:val="20"/>
    </w:rPr>
  </w:style>
  <w:style w:type="character" w:customStyle="1" w:styleId="thetitle">
    <w:name w:val="the_title"/>
    <w:basedOn w:val="DefaultParagraphFont"/>
    <w:rsid w:val="00F30D33"/>
  </w:style>
  <w:style w:type="character" w:customStyle="1" w:styleId="view-count">
    <w:name w:val="view-count"/>
    <w:basedOn w:val="DefaultParagraphFont"/>
    <w:rsid w:val="00F30D33"/>
  </w:style>
  <w:style w:type="character" w:customStyle="1" w:styleId="rupee">
    <w:name w:val="rupee"/>
    <w:basedOn w:val="DefaultParagraphFont"/>
    <w:rsid w:val="00F30D33"/>
  </w:style>
  <w:style w:type="character" w:customStyle="1" w:styleId="grey1">
    <w:name w:val="grey1"/>
    <w:basedOn w:val="DefaultParagraphFont"/>
    <w:rsid w:val="00F30D33"/>
  </w:style>
  <w:style w:type="paragraph" w:customStyle="1" w:styleId="Pa13">
    <w:name w:val="Pa13"/>
    <w:basedOn w:val="Default"/>
    <w:next w:val="Default"/>
    <w:uiPriority w:val="99"/>
    <w:rsid w:val="00F30D33"/>
    <w:pPr>
      <w:widowControl w:val="0"/>
      <w:spacing w:line="201" w:lineRule="atLeast"/>
    </w:pPr>
    <w:rPr>
      <w:rFonts w:eastAsiaTheme="minorEastAsia"/>
      <w:color w:val="auto"/>
    </w:rPr>
  </w:style>
  <w:style w:type="paragraph" w:customStyle="1" w:styleId="Pa14">
    <w:name w:val="Pa14"/>
    <w:basedOn w:val="Default"/>
    <w:next w:val="Default"/>
    <w:uiPriority w:val="99"/>
    <w:rsid w:val="00F30D33"/>
    <w:pPr>
      <w:widowControl w:val="0"/>
      <w:spacing w:line="241" w:lineRule="atLeast"/>
    </w:pPr>
    <w:rPr>
      <w:rFonts w:eastAsiaTheme="minorEastAsia"/>
      <w:color w:val="auto"/>
    </w:rPr>
  </w:style>
  <w:style w:type="paragraph" w:customStyle="1" w:styleId="Pa9">
    <w:name w:val="Pa9"/>
    <w:basedOn w:val="Default"/>
    <w:next w:val="Default"/>
    <w:uiPriority w:val="99"/>
    <w:rsid w:val="00F30D3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F30D33"/>
  </w:style>
  <w:style w:type="character" w:customStyle="1" w:styleId="reporttitle">
    <w:name w:val="report_title"/>
    <w:basedOn w:val="DefaultParagraphFont"/>
    <w:rsid w:val="00F30D33"/>
  </w:style>
  <w:style w:type="character" w:customStyle="1" w:styleId="documenttype-longreleases">
    <w:name w:val="document_type_-_long_releases"/>
    <w:basedOn w:val="DefaultParagraphFont"/>
    <w:rsid w:val="00F30D33"/>
  </w:style>
  <w:style w:type="character" w:customStyle="1" w:styleId="alt-date">
    <w:name w:val="alt-date"/>
    <w:basedOn w:val="DefaultParagraphFont"/>
    <w:rsid w:val="00F30D33"/>
  </w:style>
  <w:style w:type="character" w:customStyle="1" w:styleId="entry-byline">
    <w:name w:val="entry-byline"/>
    <w:basedOn w:val="DefaultParagraphFont"/>
    <w:rsid w:val="00F30D33"/>
  </w:style>
  <w:style w:type="character" w:customStyle="1" w:styleId="taglinecontrib">
    <w:name w:val="tagline_contrib"/>
    <w:basedOn w:val="DefaultParagraphFont"/>
    <w:rsid w:val="00F30D33"/>
  </w:style>
  <w:style w:type="character" w:customStyle="1" w:styleId="articledate0">
    <w:name w:val="article_date"/>
    <w:basedOn w:val="DefaultParagraphFont"/>
    <w:rsid w:val="00F30D33"/>
  </w:style>
  <w:style w:type="paragraph" w:customStyle="1" w:styleId="hg-daily">
    <w:name w:val="hg-daily"/>
    <w:basedOn w:val="Normal"/>
    <w:rsid w:val="00F30D33"/>
    <w:pPr>
      <w:spacing w:before="100" w:beforeAutospacing="1" w:after="100" w:afterAutospacing="1"/>
    </w:pPr>
    <w:rPr>
      <w:rFonts w:ascii="Times" w:hAnsi="Times"/>
      <w:sz w:val="20"/>
      <w:szCs w:val="20"/>
    </w:rPr>
  </w:style>
  <w:style w:type="character" w:customStyle="1" w:styleId="cit">
    <w:name w:val="cit"/>
    <w:basedOn w:val="DefaultParagraphFont"/>
    <w:rsid w:val="00F30D33"/>
  </w:style>
  <w:style w:type="paragraph" w:customStyle="1" w:styleId="buttonheading">
    <w:name w:val="buttonheading"/>
    <w:basedOn w:val="Normal"/>
    <w:rsid w:val="00F30D33"/>
    <w:pPr>
      <w:spacing w:before="100" w:beforeAutospacing="1" w:after="100" w:afterAutospacing="1"/>
    </w:pPr>
    <w:rPr>
      <w:rFonts w:ascii="Times" w:hAnsi="Times"/>
      <w:sz w:val="20"/>
      <w:szCs w:val="20"/>
    </w:rPr>
  </w:style>
  <w:style w:type="character" w:customStyle="1" w:styleId="createdate">
    <w:name w:val="createdate"/>
    <w:basedOn w:val="DefaultParagraphFont"/>
    <w:rsid w:val="00F30D33"/>
  </w:style>
  <w:style w:type="character" w:customStyle="1" w:styleId="text-label">
    <w:name w:val="text-label"/>
    <w:basedOn w:val="DefaultParagraphFont"/>
    <w:rsid w:val="00F30D33"/>
  </w:style>
  <w:style w:type="paragraph" w:customStyle="1" w:styleId="TOC3Char">
    <w:name w:val="TOC 3 Char"/>
    <w:basedOn w:val="Normal"/>
    <w:next w:val="Normal"/>
    <w:rsid w:val="00F30D33"/>
    <w:rPr>
      <w:rFonts w:eastAsia="Times New Roman"/>
      <w:sz w:val="24"/>
      <w:szCs w:val="20"/>
    </w:rPr>
  </w:style>
  <w:style w:type="paragraph" w:customStyle="1" w:styleId="TOC1Char">
    <w:name w:val="TOC 1 Char"/>
    <w:basedOn w:val="Normal"/>
    <w:next w:val="Normal"/>
    <w:rsid w:val="00F30D33"/>
    <w:rPr>
      <w:rFonts w:eastAsia="Times New Roman"/>
      <w:b/>
      <w:sz w:val="24"/>
      <w:szCs w:val="20"/>
    </w:rPr>
  </w:style>
  <w:style w:type="character" w:customStyle="1" w:styleId="StyleCardtextChar10pt">
    <w:name w:val="Style Card text Char + 10 pt"/>
    <w:rsid w:val="00F30D33"/>
    <w:rPr>
      <w:rFonts w:ascii="Georgia" w:eastAsia="Calibri" w:hAnsi="Georgia"/>
      <w:sz w:val="20"/>
      <w:u w:val="single"/>
      <w:lang w:bidi="ar-SA"/>
    </w:rPr>
  </w:style>
  <w:style w:type="paragraph" w:customStyle="1" w:styleId="ColorfulList-Accent11">
    <w:name w:val="Colorful List - Accent 11"/>
    <w:basedOn w:val="Normal"/>
    <w:uiPriority w:val="34"/>
    <w:qFormat/>
    <w:rsid w:val="00F30D33"/>
    <w:pPr>
      <w:ind w:left="720"/>
      <w:contextualSpacing/>
      <w:jc w:val="both"/>
    </w:pPr>
    <w:rPr>
      <w:rFonts w:eastAsia="Times New Roman"/>
      <w:sz w:val="20"/>
      <w:szCs w:val="20"/>
    </w:rPr>
  </w:style>
  <w:style w:type="paragraph" w:customStyle="1" w:styleId="NoteLevel11">
    <w:name w:val="Note Level 11"/>
    <w:basedOn w:val="Normal"/>
    <w:uiPriority w:val="99"/>
    <w:rsid w:val="00F30D3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F30D33"/>
    <w:pPr>
      <w:keepNext/>
      <w:tabs>
        <w:tab w:val="num" w:pos="1440"/>
      </w:tabs>
      <w:ind w:left="1800" w:hanging="360"/>
      <w:outlineLvl w:val="2"/>
    </w:pPr>
    <w:rPr>
      <w:rFonts w:eastAsia="MS Gothic"/>
    </w:rPr>
  </w:style>
  <w:style w:type="paragraph" w:customStyle="1" w:styleId="NoteLevel41">
    <w:name w:val="Note Level 41"/>
    <w:basedOn w:val="Normal"/>
    <w:rsid w:val="00F30D33"/>
    <w:pPr>
      <w:keepNext/>
      <w:tabs>
        <w:tab w:val="num" w:pos="2160"/>
      </w:tabs>
      <w:ind w:left="2520" w:hanging="360"/>
      <w:outlineLvl w:val="3"/>
    </w:pPr>
    <w:rPr>
      <w:rFonts w:eastAsia="MS Gothic"/>
    </w:rPr>
  </w:style>
  <w:style w:type="paragraph" w:customStyle="1" w:styleId="NoteLevel51">
    <w:name w:val="Note Level 51"/>
    <w:basedOn w:val="Normal"/>
    <w:rsid w:val="00F30D33"/>
    <w:pPr>
      <w:keepNext/>
      <w:tabs>
        <w:tab w:val="num" w:pos="2880"/>
      </w:tabs>
      <w:ind w:left="3240" w:hanging="360"/>
      <w:outlineLvl w:val="4"/>
    </w:pPr>
    <w:rPr>
      <w:rFonts w:eastAsia="MS Gothic"/>
    </w:rPr>
  </w:style>
  <w:style w:type="paragraph" w:customStyle="1" w:styleId="NoteLevel61">
    <w:name w:val="Note Level 61"/>
    <w:basedOn w:val="Normal"/>
    <w:rsid w:val="00F30D33"/>
    <w:pPr>
      <w:keepNext/>
      <w:tabs>
        <w:tab w:val="num" w:pos="3600"/>
      </w:tabs>
      <w:ind w:left="3960" w:hanging="360"/>
      <w:outlineLvl w:val="5"/>
    </w:pPr>
    <w:rPr>
      <w:rFonts w:eastAsia="MS Gothic"/>
    </w:rPr>
  </w:style>
  <w:style w:type="paragraph" w:customStyle="1" w:styleId="NoteLevel71">
    <w:name w:val="Note Level 71"/>
    <w:basedOn w:val="Normal"/>
    <w:rsid w:val="00F30D33"/>
    <w:pPr>
      <w:keepNext/>
      <w:tabs>
        <w:tab w:val="num" w:pos="4320"/>
      </w:tabs>
      <w:ind w:left="4680" w:hanging="360"/>
      <w:outlineLvl w:val="6"/>
    </w:pPr>
    <w:rPr>
      <w:rFonts w:eastAsia="MS Gothic"/>
    </w:rPr>
  </w:style>
  <w:style w:type="paragraph" w:customStyle="1" w:styleId="NoteLevel81">
    <w:name w:val="Note Level 81"/>
    <w:basedOn w:val="Normal"/>
    <w:rsid w:val="00F30D33"/>
    <w:pPr>
      <w:keepNext/>
      <w:tabs>
        <w:tab w:val="num" w:pos="5040"/>
      </w:tabs>
      <w:ind w:left="5400" w:hanging="360"/>
      <w:outlineLvl w:val="7"/>
    </w:pPr>
    <w:rPr>
      <w:rFonts w:eastAsia="MS Gothic"/>
    </w:rPr>
  </w:style>
  <w:style w:type="paragraph" w:customStyle="1" w:styleId="NoteLevel91">
    <w:name w:val="Note Level 91"/>
    <w:basedOn w:val="Normal"/>
    <w:rsid w:val="00F30D33"/>
    <w:pPr>
      <w:keepNext/>
      <w:tabs>
        <w:tab w:val="num" w:pos="5760"/>
      </w:tabs>
      <w:ind w:left="6120" w:hanging="360"/>
      <w:outlineLvl w:val="8"/>
    </w:pPr>
    <w:rPr>
      <w:rFonts w:eastAsia="MS Gothic"/>
    </w:rPr>
  </w:style>
  <w:style w:type="paragraph" w:styleId="Index2">
    <w:name w:val="index 2"/>
    <w:basedOn w:val="Normal"/>
    <w:next w:val="Normal"/>
    <w:autoRedefine/>
    <w:rsid w:val="00F30D33"/>
    <w:pPr>
      <w:spacing w:after="200" w:line="276" w:lineRule="auto"/>
      <w:ind w:left="400" w:hanging="200"/>
    </w:pPr>
    <w:rPr>
      <w:rFonts w:eastAsia="Times New Roman"/>
      <w:bCs/>
    </w:rPr>
  </w:style>
  <w:style w:type="paragraph" w:styleId="Index3">
    <w:name w:val="index 3"/>
    <w:basedOn w:val="Normal"/>
    <w:next w:val="Normal"/>
    <w:autoRedefine/>
    <w:rsid w:val="00F30D33"/>
    <w:pPr>
      <w:spacing w:after="200" w:line="276" w:lineRule="auto"/>
      <w:ind w:left="600" w:hanging="200"/>
    </w:pPr>
    <w:rPr>
      <w:rFonts w:eastAsia="Times New Roman"/>
      <w:bCs/>
    </w:rPr>
  </w:style>
  <w:style w:type="paragraph" w:styleId="Index4">
    <w:name w:val="index 4"/>
    <w:basedOn w:val="Normal"/>
    <w:next w:val="Normal"/>
    <w:autoRedefine/>
    <w:rsid w:val="00F30D33"/>
    <w:pPr>
      <w:spacing w:after="200" w:line="276" w:lineRule="auto"/>
      <w:ind w:left="800" w:hanging="200"/>
    </w:pPr>
    <w:rPr>
      <w:rFonts w:eastAsia="Times New Roman"/>
      <w:bCs/>
    </w:rPr>
  </w:style>
  <w:style w:type="paragraph" w:styleId="Index5">
    <w:name w:val="index 5"/>
    <w:basedOn w:val="Normal"/>
    <w:next w:val="Normal"/>
    <w:autoRedefine/>
    <w:rsid w:val="00F30D33"/>
    <w:pPr>
      <w:spacing w:after="200" w:line="276" w:lineRule="auto"/>
      <w:ind w:left="1000" w:hanging="200"/>
    </w:pPr>
    <w:rPr>
      <w:rFonts w:eastAsia="Times New Roman"/>
      <w:bCs/>
    </w:rPr>
  </w:style>
  <w:style w:type="paragraph" w:styleId="Index6">
    <w:name w:val="index 6"/>
    <w:basedOn w:val="Normal"/>
    <w:next w:val="Normal"/>
    <w:autoRedefine/>
    <w:rsid w:val="00F30D33"/>
    <w:pPr>
      <w:spacing w:after="200" w:line="276" w:lineRule="auto"/>
      <w:ind w:left="1200" w:hanging="200"/>
    </w:pPr>
    <w:rPr>
      <w:rFonts w:eastAsia="Times New Roman"/>
      <w:bCs/>
    </w:rPr>
  </w:style>
  <w:style w:type="paragraph" w:styleId="Index7">
    <w:name w:val="index 7"/>
    <w:basedOn w:val="Normal"/>
    <w:next w:val="Normal"/>
    <w:autoRedefine/>
    <w:rsid w:val="00F30D33"/>
    <w:pPr>
      <w:spacing w:after="200" w:line="276" w:lineRule="auto"/>
      <w:ind w:left="1400" w:hanging="200"/>
    </w:pPr>
    <w:rPr>
      <w:rFonts w:eastAsia="Times New Roman"/>
      <w:bCs/>
    </w:rPr>
  </w:style>
  <w:style w:type="paragraph" w:styleId="Index8">
    <w:name w:val="index 8"/>
    <w:basedOn w:val="Normal"/>
    <w:next w:val="Normal"/>
    <w:autoRedefine/>
    <w:rsid w:val="00F30D33"/>
    <w:pPr>
      <w:spacing w:after="200" w:line="276" w:lineRule="auto"/>
      <w:ind w:left="1600" w:hanging="200"/>
    </w:pPr>
    <w:rPr>
      <w:rFonts w:eastAsia="Times New Roman"/>
      <w:bCs/>
    </w:rPr>
  </w:style>
  <w:style w:type="paragraph" w:styleId="Index9">
    <w:name w:val="index 9"/>
    <w:basedOn w:val="Normal"/>
    <w:next w:val="Normal"/>
    <w:autoRedefine/>
    <w:rsid w:val="00F30D33"/>
    <w:pPr>
      <w:spacing w:after="200" w:line="276" w:lineRule="auto"/>
      <w:ind w:left="1800" w:hanging="200"/>
    </w:pPr>
    <w:rPr>
      <w:rFonts w:eastAsia="Times New Roman"/>
      <w:bCs/>
    </w:rPr>
  </w:style>
  <w:style w:type="paragraph" w:styleId="IndexHeading">
    <w:name w:val="index heading"/>
    <w:basedOn w:val="Normal"/>
    <w:next w:val="Index1"/>
    <w:rsid w:val="00F30D3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F30D33"/>
    <w:pPr>
      <w:jc w:val="both"/>
    </w:pPr>
    <w:rPr>
      <w:rFonts w:eastAsia="Times New Roman"/>
      <w:i/>
      <w:iCs/>
      <w:color w:val="000000"/>
      <w:sz w:val="20"/>
    </w:rPr>
  </w:style>
  <w:style w:type="character" w:customStyle="1" w:styleId="MediumGrid11">
    <w:name w:val="Medium Grid 11"/>
    <w:uiPriority w:val="99"/>
    <w:rsid w:val="00F30D33"/>
    <w:rPr>
      <w:color w:val="808080"/>
    </w:rPr>
  </w:style>
  <w:style w:type="numbering" w:customStyle="1" w:styleId="NoList8">
    <w:name w:val="No List8"/>
    <w:next w:val="NoList"/>
    <w:semiHidden/>
    <w:unhideWhenUsed/>
    <w:rsid w:val="00F30D33"/>
  </w:style>
  <w:style w:type="numbering" w:customStyle="1" w:styleId="NoList9">
    <w:name w:val="No List9"/>
    <w:next w:val="NoList"/>
    <w:semiHidden/>
    <w:unhideWhenUsed/>
    <w:rsid w:val="00F30D33"/>
  </w:style>
  <w:style w:type="numbering" w:customStyle="1" w:styleId="NoList10">
    <w:name w:val="No List10"/>
    <w:next w:val="NoList"/>
    <w:semiHidden/>
    <w:unhideWhenUsed/>
    <w:rsid w:val="00F30D33"/>
  </w:style>
  <w:style w:type="numbering" w:customStyle="1" w:styleId="NoList12">
    <w:name w:val="No List12"/>
    <w:next w:val="NoList"/>
    <w:semiHidden/>
    <w:unhideWhenUsed/>
    <w:rsid w:val="00F30D33"/>
  </w:style>
  <w:style w:type="numbering" w:customStyle="1" w:styleId="NoList13">
    <w:name w:val="No List13"/>
    <w:next w:val="NoList"/>
    <w:semiHidden/>
    <w:unhideWhenUsed/>
    <w:rsid w:val="00F30D33"/>
  </w:style>
  <w:style w:type="numbering" w:customStyle="1" w:styleId="NoList14">
    <w:name w:val="No List14"/>
    <w:next w:val="NoList"/>
    <w:semiHidden/>
    <w:unhideWhenUsed/>
    <w:rsid w:val="00F30D33"/>
  </w:style>
  <w:style w:type="numbering" w:customStyle="1" w:styleId="NoList15">
    <w:name w:val="No List15"/>
    <w:next w:val="NoList"/>
    <w:uiPriority w:val="99"/>
    <w:semiHidden/>
    <w:unhideWhenUsed/>
    <w:rsid w:val="00F30D33"/>
  </w:style>
  <w:style w:type="numbering" w:customStyle="1" w:styleId="NoList16">
    <w:name w:val="No List16"/>
    <w:next w:val="NoList"/>
    <w:uiPriority w:val="99"/>
    <w:semiHidden/>
    <w:unhideWhenUsed/>
    <w:rsid w:val="00F30D33"/>
  </w:style>
  <w:style w:type="numbering" w:customStyle="1" w:styleId="NoList17">
    <w:name w:val="No List17"/>
    <w:next w:val="NoList"/>
    <w:semiHidden/>
    <w:unhideWhenUsed/>
    <w:rsid w:val="00F30D33"/>
  </w:style>
  <w:style w:type="numbering" w:customStyle="1" w:styleId="NoList18">
    <w:name w:val="No List18"/>
    <w:next w:val="NoList"/>
    <w:uiPriority w:val="99"/>
    <w:semiHidden/>
    <w:unhideWhenUsed/>
    <w:rsid w:val="00F30D33"/>
  </w:style>
  <w:style w:type="numbering" w:customStyle="1" w:styleId="NoList19">
    <w:name w:val="No List19"/>
    <w:next w:val="NoList"/>
    <w:uiPriority w:val="99"/>
    <w:semiHidden/>
    <w:unhideWhenUsed/>
    <w:rsid w:val="00F30D33"/>
  </w:style>
  <w:style w:type="numbering" w:customStyle="1" w:styleId="NoList20">
    <w:name w:val="No List20"/>
    <w:next w:val="NoList"/>
    <w:semiHidden/>
    <w:unhideWhenUsed/>
    <w:rsid w:val="00F30D33"/>
  </w:style>
  <w:style w:type="numbering" w:customStyle="1" w:styleId="NoList21">
    <w:name w:val="No List21"/>
    <w:next w:val="NoList"/>
    <w:semiHidden/>
    <w:unhideWhenUsed/>
    <w:rsid w:val="00F30D33"/>
  </w:style>
  <w:style w:type="paragraph" w:customStyle="1" w:styleId="PlaceholderText2">
    <w:name w:val="Placeholder Text2"/>
    <w:basedOn w:val="Normal"/>
    <w:uiPriority w:val="99"/>
    <w:rsid w:val="00F30D3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F30D33"/>
    <w:pPr>
      <w:keepNext/>
      <w:tabs>
        <w:tab w:val="num" w:pos="1440"/>
      </w:tabs>
      <w:ind w:left="1800" w:hanging="360"/>
      <w:outlineLvl w:val="2"/>
    </w:pPr>
    <w:rPr>
      <w:rFonts w:eastAsia="MS Gothic"/>
      <w:sz w:val="24"/>
    </w:rPr>
  </w:style>
  <w:style w:type="paragraph" w:customStyle="1" w:styleId="LightList1">
    <w:name w:val="Light List1"/>
    <w:basedOn w:val="Normal"/>
    <w:rsid w:val="00F30D33"/>
    <w:pPr>
      <w:keepNext/>
      <w:tabs>
        <w:tab w:val="num" w:pos="2160"/>
      </w:tabs>
      <w:ind w:left="2520" w:hanging="360"/>
      <w:outlineLvl w:val="3"/>
    </w:pPr>
    <w:rPr>
      <w:rFonts w:eastAsia="MS Gothic"/>
      <w:sz w:val="24"/>
    </w:rPr>
  </w:style>
  <w:style w:type="paragraph" w:customStyle="1" w:styleId="LightGrid1">
    <w:name w:val="Light Grid1"/>
    <w:basedOn w:val="Normal"/>
    <w:rsid w:val="00F30D33"/>
    <w:pPr>
      <w:keepNext/>
      <w:tabs>
        <w:tab w:val="num" w:pos="2880"/>
      </w:tabs>
      <w:ind w:left="3240" w:hanging="360"/>
      <w:outlineLvl w:val="4"/>
    </w:pPr>
    <w:rPr>
      <w:rFonts w:eastAsia="MS Gothic"/>
      <w:sz w:val="24"/>
    </w:rPr>
  </w:style>
  <w:style w:type="paragraph" w:customStyle="1" w:styleId="MediumShading11">
    <w:name w:val="Medium Shading 11"/>
    <w:basedOn w:val="Normal"/>
    <w:rsid w:val="00F30D33"/>
    <w:pPr>
      <w:keepNext/>
      <w:tabs>
        <w:tab w:val="num" w:pos="3600"/>
      </w:tabs>
      <w:ind w:left="3960" w:hanging="360"/>
      <w:outlineLvl w:val="5"/>
    </w:pPr>
    <w:rPr>
      <w:rFonts w:eastAsia="MS Gothic"/>
      <w:sz w:val="24"/>
    </w:rPr>
  </w:style>
  <w:style w:type="paragraph" w:customStyle="1" w:styleId="MediumShading21">
    <w:name w:val="Medium Shading 21"/>
    <w:basedOn w:val="Normal"/>
    <w:rsid w:val="00F30D33"/>
    <w:pPr>
      <w:keepNext/>
      <w:tabs>
        <w:tab w:val="num" w:pos="4320"/>
      </w:tabs>
      <w:ind w:left="4680" w:hanging="360"/>
      <w:outlineLvl w:val="6"/>
    </w:pPr>
    <w:rPr>
      <w:rFonts w:eastAsia="MS Gothic"/>
      <w:sz w:val="24"/>
    </w:rPr>
  </w:style>
  <w:style w:type="paragraph" w:customStyle="1" w:styleId="MediumList11">
    <w:name w:val="Medium List 11"/>
    <w:basedOn w:val="Normal"/>
    <w:rsid w:val="00F30D33"/>
    <w:pPr>
      <w:keepNext/>
      <w:tabs>
        <w:tab w:val="num" w:pos="5040"/>
      </w:tabs>
      <w:ind w:left="5400" w:hanging="360"/>
      <w:outlineLvl w:val="7"/>
    </w:pPr>
    <w:rPr>
      <w:rFonts w:eastAsia="MS Gothic"/>
      <w:sz w:val="24"/>
    </w:rPr>
  </w:style>
  <w:style w:type="paragraph" w:customStyle="1" w:styleId="MediumList21">
    <w:name w:val="Medium List 21"/>
    <w:basedOn w:val="Normal"/>
    <w:rsid w:val="00F30D3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F30D33"/>
    <w:rPr>
      <w:sz w:val="17"/>
      <w:szCs w:val="24"/>
      <w:lang w:val="en-US" w:eastAsia="en-US" w:bidi="ar-SA"/>
    </w:rPr>
  </w:style>
  <w:style w:type="paragraph" w:customStyle="1" w:styleId="TagsFutura">
    <w:name w:val="TagsFutura"/>
    <w:basedOn w:val="Normal"/>
    <w:next w:val="Cites"/>
    <w:rsid w:val="00F30D33"/>
    <w:rPr>
      <w:rFonts w:ascii="Futura" w:eastAsia="Times" w:hAnsi="Futura"/>
      <w:b/>
      <w:caps/>
      <w:sz w:val="18"/>
      <w:szCs w:val="20"/>
    </w:rPr>
  </w:style>
  <w:style w:type="character" w:customStyle="1" w:styleId="italics">
    <w:name w:val="italics"/>
    <w:basedOn w:val="DefaultParagraphFont"/>
    <w:rsid w:val="00F30D33"/>
  </w:style>
  <w:style w:type="character" w:styleId="UnresolvedMention">
    <w:name w:val="Unresolved Mention"/>
    <w:basedOn w:val="DefaultParagraphFont"/>
    <w:uiPriority w:val="99"/>
    <w:semiHidden/>
    <w:unhideWhenUsed/>
    <w:rsid w:val="00F30D33"/>
    <w:rPr>
      <w:color w:val="808080"/>
      <w:shd w:val="clear" w:color="auto" w:fill="E6E6E6"/>
    </w:rPr>
  </w:style>
  <w:style w:type="character" w:customStyle="1" w:styleId="m-3583723223135346788gmail-style13ptbold">
    <w:name w:val="m_-3583723223135346788gmail-style13ptbold"/>
    <w:basedOn w:val="DefaultParagraphFont"/>
    <w:rsid w:val="00F30D33"/>
  </w:style>
  <w:style w:type="character" w:customStyle="1" w:styleId="m-3583723223135346788gmail-styleunderline">
    <w:name w:val="m_-3583723223135346788gmail-styleunderline"/>
    <w:basedOn w:val="DefaultParagraphFont"/>
    <w:rsid w:val="00F30D33"/>
  </w:style>
  <w:style w:type="paragraph" w:customStyle="1" w:styleId="speakable">
    <w:name w:val="speakable"/>
    <w:basedOn w:val="Normal"/>
    <w:uiPriority w:val="99"/>
    <w:qFormat/>
    <w:rsid w:val="00F30D33"/>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F30D33"/>
    <w:rPr>
      <w:b/>
      <w:u w:val="single"/>
    </w:rPr>
  </w:style>
  <w:style w:type="character" w:customStyle="1" w:styleId="UnresolvedMention3">
    <w:name w:val="Unresolved Mention3"/>
    <w:basedOn w:val="DefaultParagraphFont"/>
    <w:uiPriority w:val="99"/>
    <w:semiHidden/>
    <w:unhideWhenUsed/>
    <w:rsid w:val="00F30D33"/>
    <w:rPr>
      <w:color w:val="808080"/>
      <w:shd w:val="clear" w:color="auto" w:fill="E6E6E6"/>
    </w:rPr>
  </w:style>
  <w:style w:type="paragraph" w:customStyle="1" w:styleId="useless">
    <w:name w:val="useless"/>
    <w:basedOn w:val="Normal"/>
    <w:uiPriority w:val="99"/>
    <w:qFormat/>
    <w:rsid w:val="00F30D33"/>
    <w:rPr>
      <w:rFonts w:eastAsia="Times New Roman"/>
      <w:sz w:val="12"/>
      <w:szCs w:val="24"/>
    </w:rPr>
  </w:style>
  <w:style w:type="character" w:customStyle="1" w:styleId="tagCharCharCharChar">
    <w:name w:val="tag Char Char Char Char"/>
    <w:rsid w:val="00F30D33"/>
    <w:rPr>
      <w:b/>
      <w:sz w:val="24"/>
      <w:szCs w:val="24"/>
      <w:lang w:val="en-US" w:eastAsia="en-US" w:bidi="ar-SA"/>
    </w:rPr>
  </w:style>
  <w:style w:type="character" w:customStyle="1" w:styleId="DebateUnderlined">
    <w:name w:val="Debate Underlined"/>
    <w:rsid w:val="00F30D33"/>
    <w:rPr>
      <w:rFonts w:ascii="Helvetica" w:hAnsi="Helvetica"/>
      <w:sz w:val="20"/>
      <w:u w:val="single"/>
    </w:rPr>
  </w:style>
  <w:style w:type="character" w:styleId="PlaceholderText">
    <w:name w:val="Placeholder Text"/>
    <w:basedOn w:val="DefaultParagraphFont"/>
    <w:uiPriority w:val="99"/>
    <w:rsid w:val="00F30D33"/>
    <w:rPr>
      <w:color w:val="808080"/>
    </w:rPr>
  </w:style>
  <w:style w:type="character" w:customStyle="1" w:styleId="wpsdc-drop-cap">
    <w:name w:val="wpsdc-drop-cap"/>
    <w:basedOn w:val="DefaultParagraphFont"/>
    <w:rsid w:val="00F30D33"/>
  </w:style>
  <w:style w:type="paragraph" w:customStyle="1" w:styleId="yetidone">
    <w:name w:val="_yeti_done"/>
    <w:basedOn w:val="Normal"/>
    <w:rsid w:val="00F30D33"/>
    <w:pPr>
      <w:spacing w:before="100" w:beforeAutospacing="1" w:after="100" w:afterAutospacing="1" w:line="240" w:lineRule="auto"/>
    </w:pPr>
    <w:rPr>
      <w:rFonts w:ascii="Times New Roman" w:eastAsia="Times New Roman" w:hAnsi="Times New Roman" w:cs="Times New Roman"/>
      <w:sz w:val="24"/>
      <w:lang w:eastAsia="ja-JP"/>
    </w:rPr>
  </w:style>
  <w:style w:type="character" w:customStyle="1" w:styleId="supportbtn">
    <w:name w:val="support_btn"/>
    <w:basedOn w:val="DefaultParagraphFont"/>
    <w:rsid w:val="00F30D33"/>
  </w:style>
  <w:style w:type="paragraph" w:customStyle="1" w:styleId="DateTime">
    <w:name w:val="DateTime"/>
    <w:basedOn w:val="Normal"/>
    <w:link w:val="DateTimeChar"/>
    <w:autoRedefine/>
    <w:uiPriority w:val="4"/>
    <w:qFormat/>
    <w:rsid w:val="00F30D33"/>
  </w:style>
  <w:style w:type="character" w:customStyle="1" w:styleId="DateTimeChar">
    <w:name w:val="DateTime Char"/>
    <w:basedOn w:val="DefaultParagraphFont"/>
    <w:link w:val="DateTime"/>
    <w:uiPriority w:val="4"/>
    <w:rsid w:val="00F30D33"/>
    <w:rPr>
      <w:rFonts w:ascii="Calibri" w:hAnsi="Calibri"/>
    </w:rPr>
  </w:style>
  <w:style w:type="paragraph" w:customStyle="1" w:styleId="Lecture">
    <w:name w:val="Lecture"/>
    <w:next w:val="BodyText"/>
    <w:link w:val="LectureChar"/>
    <w:autoRedefine/>
    <w:uiPriority w:val="4"/>
    <w:qFormat/>
    <w:rsid w:val="00F30D33"/>
    <w:pPr>
      <w:spacing w:after="0"/>
      <w:outlineLvl w:val="5"/>
    </w:pPr>
    <w:rPr>
      <w:rFonts w:ascii="Arial" w:hAnsi="Arial" w:cs="Arial"/>
      <w:spacing w:val="-10"/>
    </w:rPr>
  </w:style>
  <w:style w:type="character" w:customStyle="1" w:styleId="LectureChar">
    <w:name w:val="Lecture Char"/>
    <w:basedOn w:val="DateTimeChar"/>
    <w:link w:val="Lecture"/>
    <w:uiPriority w:val="4"/>
    <w:rsid w:val="00F30D33"/>
    <w:rPr>
      <w:rFonts w:ascii="Arial" w:hAnsi="Arial" w:cs="Arial"/>
      <w:spacing w:val="-10"/>
    </w:rPr>
  </w:style>
  <w:style w:type="paragraph" w:customStyle="1" w:styleId="tag0">
    <w:name w:val="tag"/>
    <w:basedOn w:val="Normal"/>
    <w:next w:val="Normal"/>
    <w:uiPriority w:val="99"/>
    <w:qFormat/>
    <w:rsid w:val="00F30D33"/>
    <w:rPr>
      <w:rFonts w:ascii="Garamond" w:eastAsia="Times New Roman" w:hAnsi="Garamond"/>
      <w:b/>
      <w:szCs w:val="20"/>
    </w:rPr>
  </w:style>
  <w:style w:type="character" w:customStyle="1" w:styleId="TagChar30">
    <w:name w:val="Tag Char3"/>
    <w:rsid w:val="00F30D33"/>
    <w:rPr>
      <w:rFonts w:ascii="Palatino Linotype" w:hAnsi="Palatino Linotype" w:hint="default"/>
      <w:b/>
      <w:bCs w:val="0"/>
      <w:sz w:val="24"/>
      <w:szCs w:val="24"/>
      <w:lang w:val="en-US" w:eastAsia="en-US" w:bidi="ar-SA"/>
    </w:rPr>
  </w:style>
  <w:style w:type="character" w:customStyle="1" w:styleId="m-5498913268213319940gmail-styleunderline">
    <w:name w:val="m_-5498913268213319940gmail-styleunderline"/>
    <w:basedOn w:val="DefaultParagraphFont"/>
    <w:rsid w:val="00F30D33"/>
  </w:style>
  <w:style w:type="character" w:customStyle="1" w:styleId="overlay">
    <w:name w:val="overlay"/>
    <w:basedOn w:val="DefaultParagraphFont"/>
    <w:rsid w:val="00F30D33"/>
  </w:style>
  <w:style w:type="character" w:customStyle="1" w:styleId="TagCharCharCharChar0">
    <w:name w:val="Tag Char Char Char Char"/>
    <w:basedOn w:val="DefaultParagraphFont"/>
    <w:rsid w:val="00F30D33"/>
    <w:rPr>
      <w:rFonts w:ascii="Calibri" w:hAnsi="Calibri" w:cs="Calibri"/>
      <w:b/>
      <w:sz w:val="24"/>
    </w:rPr>
  </w:style>
  <w:style w:type="paragraph" w:customStyle="1" w:styleId="g-body">
    <w:name w:val="g-body"/>
    <w:basedOn w:val="Normal"/>
    <w:uiPriority w:val="99"/>
    <w:qFormat/>
    <w:rsid w:val="00F30D33"/>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F30D33"/>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F30D33"/>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F30D33"/>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F30D33"/>
    <w:pPr>
      <w:spacing w:before="100" w:beforeAutospacing="1" w:after="100" w:afterAutospacing="1"/>
    </w:pPr>
    <w:rPr>
      <w:rFonts w:ascii="Garamond" w:hAnsi="Garamond"/>
      <w:sz w:val="24"/>
    </w:rPr>
  </w:style>
  <w:style w:type="paragraph" w:customStyle="1" w:styleId="speech">
    <w:name w:val="speech"/>
    <w:basedOn w:val="Normal"/>
    <w:uiPriority w:val="99"/>
    <w:qFormat/>
    <w:rsid w:val="00F30D33"/>
    <w:pPr>
      <w:spacing w:before="100" w:beforeAutospacing="1" w:after="100" w:afterAutospacing="1"/>
    </w:pPr>
    <w:rPr>
      <w:rFonts w:ascii="Times New Roman" w:hAnsi="Times New Roman"/>
      <w:sz w:val="24"/>
    </w:rPr>
  </w:style>
  <w:style w:type="character" w:customStyle="1" w:styleId="adtext">
    <w:name w:val="adtext"/>
    <w:basedOn w:val="DefaultParagraphFont"/>
    <w:rsid w:val="00F30D33"/>
  </w:style>
  <w:style w:type="character" w:customStyle="1" w:styleId="UL-Bold">
    <w:name w:val="UL-Bold"/>
    <w:basedOn w:val="DefaultParagraphFont"/>
    <w:rsid w:val="00F30D33"/>
    <w:rPr>
      <w:u w:val="thick"/>
    </w:rPr>
  </w:style>
  <w:style w:type="character" w:customStyle="1" w:styleId="UL-None">
    <w:name w:val="UL-None"/>
    <w:basedOn w:val="DefaultParagraphFont"/>
    <w:rsid w:val="00F30D33"/>
    <w:rPr>
      <w:strike w:val="0"/>
      <w:dstrike w:val="0"/>
      <w:u w:val="none"/>
      <w:effect w:val="none"/>
    </w:rPr>
  </w:style>
  <w:style w:type="character" w:customStyle="1" w:styleId="qu730rj69h">
    <w:name w:val="qu730rj69h"/>
    <w:basedOn w:val="DefaultParagraphFont"/>
    <w:rsid w:val="00F30D33"/>
  </w:style>
  <w:style w:type="paragraph" w:customStyle="1" w:styleId="optext">
    <w:name w:val="optext"/>
    <w:basedOn w:val="Normal"/>
    <w:uiPriority w:val="99"/>
    <w:qFormat/>
    <w:rsid w:val="00F30D33"/>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F30D33"/>
  </w:style>
  <w:style w:type="character" w:customStyle="1" w:styleId="icr880">
    <w:name w:val="icr880"/>
    <w:basedOn w:val="DefaultParagraphFont"/>
    <w:rsid w:val="00F30D33"/>
  </w:style>
  <w:style w:type="character" w:customStyle="1" w:styleId="hx23q54">
    <w:name w:val="hx23q54"/>
    <w:basedOn w:val="DefaultParagraphFont"/>
    <w:rsid w:val="00F30D33"/>
  </w:style>
  <w:style w:type="character" w:customStyle="1" w:styleId="m-5348258726587825636gmail-style13ptbold">
    <w:name w:val="m_-5348258726587825636gmail-style13ptbold"/>
    <w:basedOn w:val="DefaultParagraphFont"/>
    <w:rsid w:val="00F30D33"/>
  </w:style>
  <w:style w:type="character" w:customStyle="1" w:styleId="m-5348258726587825636gmail-styleunderline">
    <w:name w:val="m_-5348258726587825636gmail-styleunderline"/>
    <w:basedOn w:val="DefaultParagraphFont"/>
    <w:rsid w:val="00F30D33"/>
  </w:style>
  <w:style w:type="character" w:customStyle="1" w:styleId="UnderlineCharChar1">
    <w:name w:val="Underline Char Char1"/>
    <w:basedOn w:val="DefaultParagraphFont"/>
    <w:rsid w:val="00F30D33"/>
    <w:rPr>
      <w:u w:val="single"/>
      <w:lang w:val="en-US" w:eastAsia="en-US" w:bidi="ar-SA"/>
    </w:rPr>
  </w:style>
  <w:style w:type="character" w:customStyle="1" w:styleId="m4385445901877740177gmail-styleunderline">
    <w:name w:val="m_4385445901877740177gmail-styleunderline"/>
    <w:basedOn w:val="DefaultParagraphFont"/>
    <w:rsid w:val="00F30D33"/>
  </w:style>
  <w:style w:type="character" w:customStyle="1" w:styleId="DDIUnderline">
    <w:name w:val="DDI Underline"/>
    <w:qFormat/>
    <w:rsid w:val="00F30D33"/>
    <w:rPr>
      <w:rFonts w:ascii="Times New Roman" w:hAnsi="Times New Roman"/>
      <w:sz w:val="24"/>
      <w:u w:val="single"/>
    </w:rPr>
  </w:style>
  <w:style w:type="paragraph" w:customStyle="1" w:styleId="ALLCAPS">
    <w:name w:val="ALL CAPS"/>
    <w:basedOn w:val="Normal"/>
    <w:link w:val="ALLCAPSChar"/>
    <w:qFormat/>
    <w:rsid w:val="00F30D33"/>
    <w:rPr>
      <w:rFonts w:ascii="Times New Roman" w:eastAsia="Times New Roman" w:hAnsi="Times New Roman"/>
      <w:b/>
      <w:caps/>
    </w:rPr>
  </w:style>
  <w:style w:type="character" w:customStyle="1" w:styleId="ALLCAPSChar">
    <w:name w:val="ALL CAPS Char"/>
    <w:basedOn w:val="DefaultParagraphFont"/>
    <w:link w:val="ALLCAPS"/>
    <w:rsid w:val="00F30D33"/>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F30D33"/>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F30D33"/>
    <w:rPr>
      <w:rFonts w:ascii="Times New Roman" w:eastAsia="Times New Roman" w:hAnsi="Times New Roman"/>
      <w:b/>
      <w:sz w:val="24"/>
    </w:rPr>
  </w:style>
  <w:style w:type="character" w:customStyle="1" w:styleId="Cites-AuthorDate">
    <w:name w:val="Cites-Author/Date"/>
    <w:rsid w:val="00F30D33"/>
    <w:rPr>
      <w:rFonts w:ascii="Helvetica" w:hAnsi="Helvetica"/>
      <w:b/>
      <w:sz w:val="22"/>
      <w:szCs w:val="24"/>
      <w:u w:val="thick"/>
    </w:rPr>
  </w:style>
  <w:style w:type="paragraph" w:customStyle="1" w:styleId="CiteTag">
    <w:name w:val="Cite/Tag"/>
    <w:basedOn w:val="Normal"/>
    <w:uiPriority w:val="99"/>
    <w:qFormat/>
    <w:rsid w:val="00F30D33"/>
    <w:rPr>
      <w:rFonts w:ascii="Times New Roman" w:eastAsia="Cambria" w:hAnsi="Times New Roman"/>
      <w:b/>
    </w:rPr>
  </w:style>
  <w:style w:type="character" w:customStyle="1" w:styleId="m489902567989944824gmail-style13ptbold">
    <w:name w:val="m_489902567989944824gmail-style13ptbold"/>
    <w:basedOn w:val="DefaultParagraphFont"/>
    <w:rsid w:val="00F30D33"/>
  </w:style>
  <w:style w:type="character" w:customStyle="1" w:styleId="m489902567989944824gmail-styleunderline">
    <w:name w:val="m_489902567989944824gmail-styleunderline"/>
    <w:basedOn w:val="DefaultParagraphFont"/>
    <w:rsid w:val="00F30D33"/>
  </w:style>
  <w:style w:type="character" w:customStyle="1" w:styleId="UnderlineCharChar3">
    <w:name w:val="Underline Char Char3"/>
    <w:rsid w:val="00F30D33"/>
    <w:rPr>
      <w:szCs w:val="24"/>
      <w:u w:val="single"/>
      <w:lang w:val="en-US" w:eastAsia="en-US" w:bidi="ar-SA"/>
    </w:rPr>
  </w:style>
  <w:style w:type="character" w:customStyle="1" w:styleId="tl8wme">
    <w:name w:val="tl8wme"/>
    <w:basedOn w:val="DefaultParagraphFont"/>
    <w:rsid w:val="00F30D33"/>
  </w:style>
  <w:style w:type="character" w:customStyle="1" w:styleId="Mention3">
    <w:name w:val="Mention3"/>
    <w:basedOn w:val="DefaultParagraphFont"/>
    <w:uiPriority w:val="99"/>
    <w:semiHidden/>
    <w:unhideWhenUsed/>
    <w:rsid w:val="00F30D33"/>
    <w:rPr>
      <w:color w:val="2B579A"/>
      <w:shd w:val="clear" w:color="auto" w:fill="E6E6E6"/>
    </w:rPr>
  </w:style>
  <w:style w:type="character" w:customStyle="1" w:styleId="m-5251091010484660064gmail-style13ptbold">
    <w:name w:val="m_-5251091010484660064gmail-style13ptbold"/>
    <w:basedOn w:val="DefaultParagraphFont"/>
    <w:rsid w:val="00F30D33"/>
  </w:style>
  <w:style w:type="character" w:customStyle="1" w:styleId="m-5251091010484660064gmail-styleunderline">
    <w:name w:val="m_-5251091010484660064gmail-styleunderline"/>
    <w:basedOn w:val="DefaultParagraphFont"/>
    <w:rsid w:val="00F30D33"/>
  </w:style>
  <w:style w:type="character" w:customStyle="1" w:styleId="tablecaption">
    <w:name w:val="tablecaption"/>
    <w:basedOn w:val="DefaultParagraphFont"/>
    <w:rsid w:val="00F30D33"/>
  </w:style>
  <w:style w:type="character" w:customStyle="1" w:styleId="StyleLatinHelvetica105ptBlack">
    <w:name w:val="Style (Latin) Helvetica 10.5 pt Black"/>
    <w:basedOn w:val="DefaultParagraphFont"/>
    <w:rsid w:val="00F30D33"/>
    <w:rPr>
      <w:rFonts w:ascii="Times New Roman" w:hAnsi="Times New Roman"/>
      <w:color w:val="000000"/>
      <w:sz w:val="21"/>
    </w:rPr>
  </w:style>
  <w:style w:type="character" w:customStyle="1" w:styleId="m-413333960618644972gmail-style13ptbold">
    <w:name w:val="m_-413333960618644972gmail-style13ptbold"/>
    <w:basedOn w:val="DefaultParagraphFont"/>
    <w:rsid w:val="00F30D33"/>
  </w:style>
  <w:style w:type="character" w:customStyle="1" w:styleId="m-413333960618644972gmail-styleunderline">
    <w:name w:val="m_-413333960618644972gmail-styleunderline"/>
    <w:basedOn w:val="DefaultParagraphFont"/>
    <w:rsid w:val="00F30D33"/>
  </w:style>
  <w:style w:type="character" w:customStyle="1" w:styleId="m8314098763611656848gmail-stylestylebold12pt">
    <w:name w:val="m_8314098763611656848gmail-stylestylebold12pt"/>
    <w:basedOn w:val="DefaultParagraphFont"/>
    <w:rsid w:val="00F30D33"/>
  </w:style>
  <w:style w:type="character" w:customStyle="1" w:styleId="m8314098763611656848gmail-styleboldunderline">
    <w:name w:val="m_8314098763611656848gmail-styleboldunderline"/>
    <w:basedOn w:val="DefaultParagraphFont"/>
    <w:rsid w:val="00F30D33"/>
  </w:style>
  <w:style w:type="paragraph" w:customStyle="1" w:styleId="Spacer">
    <w:name w:val="Spacer"/>
    <w:basedOn w:val="Heading1"/>
    <w:link w:val="SpacerChar"/>
    <w:autoRedefine/>
    <w:uiPriority w:val="4"/>
    <w:qFormat/>
    <w:rsid w:val="00F30D33"/>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F30D33"/>
    <w:rPr>
      <w:rFonts w:ascii="Georgia" w:eastAsiaTheme="majorEastAsia" w:hAnsi="Georgia" w:cstheme="majorBidi"/>
      <w:b/>
      <w:sz w:val="24"/>
      <w:szCs w:val="32"/>
    </w:rPr>
  </w:style>
  <w:style w:type="paragraph" w:customStyle="1" w:styleId="msonormal0">
    <w:name w:val="msonormal"/>
    <w:basedOn w:val="Normal"/>
    <w:rsid w:val="00F30D33"/>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F30D33"/>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F30D33"/>
    <w:rPr>
      <w:rFonts w:ascii="Georgia" w:eastAsia="Times New Roman" w:hAnsi="Georgia" w:cs="Arial" w:hint="default"/>
      <w:b/>
      <w:bCs/>
      <w:kern w:val="32"/>
      <w:sz w:val="28"/>
      <w:szCs w:val="32"/>
    </w:rPr>
  </w:style>
  <w:style w:type="character" w:customStyle="1" w:styleId="CiteReal0">
    <w:name w:val="CiteReal"/>
    <w:uiPriority w:val="1"/>
    <w:qFormat/>
    <w:rsid w:val="00F30D33"/>
    <w:rPr>
      <w:rFonts w:ascii="Arial" w:hAnsi="Arial"/>
      <w:b/>
      <w:sz w:val="24"/>
      <w:u w:val="single"/>
    </w:rPr>
  </w:style>
  <w:style w:type="character" w:customStyle="1" w:styleId="dropcap1">
    <w:name w:val="dropcap1"/>
    <w:rsid w:val="00F30D33"/>
  </w:style>
  <w:style w:type="paragraph" w:customStyle="1" w:styleId="Style42">
    <w:name w:val="Style42"/>
    <w:basedOn w:val="Normal"/>
    <w:uiPriority w:val="99"/>
    <w:rsid w:val="00F30D33"/>
    <w:pPr>
      <w:spacing w:line="202" w:lineRule="exact"/>
      <w:jc w:val="both"/>
    </w:pPr>
    <w:rPr>
      <w:rFonts w:ascii="Palatino Linotype" w:hAnsi="Palatino Linotype" w:cs="Palatino Linotype"/>
    </w:rPr>
  </w:style>
  <w:style w:type="character" w:customStyle="1" w:styleId="FontStyle72">
    <w:name w:val="Font Style72"/>
    <w:uiPriority w:val="99"/>
    <w:rsid w:val="00F30D33"/>
    <w:rPr>
      <w:rFonts w:ascii="Cambria" w:hAnsi="Cambria" w:cs="Cambria" w:hint="default"/>
      <w:sz w:val="16"/>
      <w:szCs w:val="16"/>
    </w:rPr>
  </w:style>
  <w:style w:type="character" w:customStyle="1" w:styleId="FontStyle73">
    <w:name w:val="Font Style73"/>
    <w:uiPriority w:val="99"/>
    <w:rsid w:val="00F30D33"/>
    <w:rPr>
      <w:rFonts w:ascii="Cambria" w:hAnsi="Cambria" w:cs="Cambria" w:hint="default"/>
      <w:i/>
      <w:iCs/>
      <w:sz w:val="16"/>
      <w:szCs w:val="16"/>
    </w:rPr>
  </w:style>
  <w:style w:type="character" w:customStyle="1" w:styleId="UnderlinestyleChar20">
    <w:name w:val="Underline style Char2"/>
    <w:rsid w:val="00F30D33"/>
    <w:rPr>
      <w:sz w:val="22"/>
      <w:szCs w:val="24"/>
      <w:u w:val="single"/>
      <w:lang w:val="en-US" w:eastAsia="en-US" w:bidi="ar-SA"/>
    </w:rPr>
  </w:style>
  <w:style w:type="character" w:customStyle="1" w:styleId="FontStyle49">
    <w:name w:val="Font Style49"/>
    <w:uiPriority w:val="99"/>
    <w:rsid w:val="00F30D33"/>
    <w:rPr>
      <w:rFonts w:ascii="Cambria" w:hAnsi="Cambria" w:cs="Cambria"/>
      <w:sz w:val="20"/>
      <w:szCs w:val="20"/>
    </w:rPr>
  </w:style>
  <w:style w:type="character" w:customStyle="1" w:styleId="FontStyle50">
    <w:name w:val="Font Style50"/>
    <w:uiPriority w:val="99"/>
    <w:rsid w:val="00F30D3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30D3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30D33"/>
    <w:rPr>
      <w:rFonts w:ascii="Cambria" w:eastAsia="Cambria" w:hAnsi="Cambria" w:cs="Cambria"/>
      <w:spacing w:val="-3"/>
      <w:szCs w:val="20"/>
    </w:rPr>
  </w:style>
  <w:style w:type="character" w:customStyle="1" w:styleId="kn">
    <w:name w:val="kn"/>
    <w:basedOn w:val="DefaultParagraphFont"/>
    <w:rsid w:val="00F30D33"/>
  </w:style>
  <w:style w:type="character" w:customStyle="1" w:styleId="StyleStyleUnderlineUnderlineStyleBoldUnderlineIntenseEmphas">
    <w:name w:val="Style Style UnderlineUnderlineStyle Bold UnderlineIntense Emphas..."/>
    <w:basedOn w:val="DefaultParagraphFont"/>
    <w:rsid w:val="00F30D33"/>
    <w:rPr>
      <w:b/>
      <w:bCs/>
      <w:sz w:val="26"/>
      <w:u w:val="single"/>
    </w:rPr>
  </w:style>
  <w:style w:type="character" w:customStyle="1" w:styleId="articoloinside">
    <w:name w:val="articolo_inside"/>
    <w:rsid w:val="00F30D33"/>
  </w:style>
  <w:style w:type="paragraph" w:customStyle="1" w:styleId="pagetools">
    <w:name w:val="pagetools"/>
    <w:basedOn w:val="Normal"/>
    <w:rsid w:val="00F30D33"/>
    <w:pPr>
      <w:spacing w:before="100" w:beforeAutospacing="1" w:after="100" w:afterAutospacing="1"/>
    </w:pPr>
    <w:rPr>
      <w:rFonts w:ascii="Cambria" w:eastAsia="Cambria" w:hAnsi="Cambria"/>
      <w:sz w:val="24"/>
    </w:rPr>
  </w:style>
  <w:style w:type="character" w:customStyle="1" w:styleId="job">
    <w:name w:val="job"/>
    <w:basedOn w:val="DefaultParagraphFont"/>
    <w:rsid w:val="00F30D33"/>
  </w:style>
  <w:style w:type="character" w:customStyle="1" w:styleId="publisher">
    <w:name w:val="publisher"/>
    <w:basedOn w:val="DefaultParagraphFont"/>
    <w:rsid w:val="00F30D33"/>
  </w:style>
  <w:style w:type="character" w:customStyle="1" w:styleId="pubyear">
    <w:name w:val="pubyear"/>
    <w:basedOn w:val="DefaultParagraphFont"/>
    <w:rsid w:val="00F30D33"/>
  </w:style>
  <w:style w:type="character" w:customStyle="1" w:styleId="pubcity">
    <w:name w:val="pubcity"/>
    <w:basedOn w:val="DefaultParagraphFont"/>
    <w:rsid w:val="00F30D33"/>
  </w:style>
  <w:style w:type="paragraph" w:customStyle="1" w:styleId="C-Text">
    <w:name w:val="C-Text"/>
    <w:basedOn w:val="Normal"/>
    <w:rsid w:val="00F30D33"/>
    <w:pPr>
      <w:tabs>
        <w:tab w:val="num" w:pos="720"/>
      </w:tabs>
      <w:ind w:left="720" w:hanging="360"/>
    </w:pPr>
    <w:rPr>
      <w:rFonts w:ascii="Book Antiqua" w:hAnsi="Book Antiqua"/>
      <w:sz w:val="24"/>
    </w:rPr>
  </w:style>
  <w:style w:type="character" w:customStyle="1" w:styleId="ecdate">
    <w:name w:val="ec_date"/>
    <w:basedOn w:val="DefaultParagraphFont"/>
    <w:rsid w:val="00F30D33"/>
    <w:rPr>
      <w:rFonts w:ascii="Symbol" w:hAnsi="Symbol" w:hint="default"/>
      <w:sz w:val="20"/>
      <w:szCs w:val="20"/>
      <w:shd w:val="clear" w:color="auto" w:fill="FFFFFF"/>
    </w:rPr>
  </w:style>
  <w:style w:type="paragraph" w:customStyle="1" w:styleId="ecmsonormal">
    <w:name w:val="ec_msonormal"/>
    <w:basedOn w:val="Normal"/>
    <w:rsid w:val="00F30D3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30D33"/>
  </w:style>
  <w:style w:type="character" w:customStyle="1" w:styleId="articleheadline">
    <w:name w:val="articleheadline"/>
    <w:basedOn w:val="DefaultParagraphFont"/>
    <w:rsid w:val="00F30D33"/>
  </w:style>
  <w:style w:type="paragraph" w:customStyle="1" w:styleId="u-intro">
    <w:name w:val="u-intro"/>
    <w:basedOn w:val="Normal"/>
    <w:rsid w:val="00F30D33"/>
    <w:pPr>
      <w:spacing w:before="100" w:beforeAutospacing="1" w:after="100" w:afterAutospacing="1"/>
    </w:pPr>
    <w:rPr>
      <w:rFonts w:ascii="Georgia" w:hAnsi="Georgia"/>
      <w:sz w:val="24"/>
    </w:rPr>
  </w:style>
  <w:style w:type="character" w:customStyle="1" w:styleId="u-byline">
    <w:name w:val="u-byline"/>
    <w:basedOn w:val="DefaultParagraphFont"/>
    <w:rsid w:val="00F30D33"/>
  </w:style>
  <w:style w:type="character" w:customStyle="1" w:styleId="articlebya">
    <w:name w:val="articleby_a"/>
    <w:basedOn w:val="DefaultParagraphFont"/>
    <w:rsid w:val="00F30D33"/>
  </w:style>
  <w:style w:type="character" w:customStyle="1" w:styleId="popupwinby">
    <w:name w:val="popupwinby"/>
    <w:basedOn w:val="DefaultParagraphFont"/>
    <w:rsid w:val="00F30D33"/>
  </w:style>
  <w:style w:type="character" w:customStyle="1" w:styleId="storyheader">
    <w:name w:val="storyheader"/>
    <w:basedOn w:val="DefaultParagraphFont"/>
    <w:rsid w:val="00F30D33"/>
  </w:style>
  <w:style w:type="character" w:customStyle="1" w:styleId="marron">
    <w:name w:val="marron"/>
    <w:basedOn w:val="DefaultParagraphFont"/>
    <w:rsid w:val="00F30D33"/>
  </w:style>
  <w:style w:type="paragraph" w:customStyle="1" w:styleId="StyleNormalWeb10pt">
    <w:name w:val="Style Normal (Web) + 10 pt"/>
    <w:basedOn w:val="NormalWeb"/>
    <w:next w:val="Normal"/>
    <w:rsid w:val="00F30D33"/>
    <w:pPr>
      <w:spacing w:line="259" w:lineRule="auto"/>
    </w:pPr>
    <w:rPr>
      <w:rFonts w:ascii="Bookman Old Style" w:eastAsiaTheme="minorHAnsi" w:hAnsi="Bookman Old Style" w:cstheme="minorBidi"/>
      <w:sz w:val="20"/>
      <w:szCs w:val="22"/>
    </w:rPr>
  </w:style>
  <w:style w:type="character" w:customStyle="1" w:styleId="StyleNormalWeb10ptChar">
    <w:name w:val="Style Normal (Web) + 10 pt Char"/>
    <w:basedOn w:val="DefaultParagraphFont"/>
    <w:rsid w:val="00F30D33"/>
    <w:rPr>
      <w:szCs w:val="24"/>
      <w:lang w:val="en-US" w:eastAsia="en-US" w:bidi="ar-SA"/>
    </w:rPr>
  </w:style>
  <w:style w:type="paragraph" w:customStyle="1" w:styleId="TagCiteShells">
    <w:name w:val="Tag/Cite/Shells"/>
    <w:basedOn w:val="Normal"/>
    <w:rsid w:val="00F30D33"/>
    <w:rPr>
      <w:rFonts w:ascii="Georgia" w:hAnsi="Georgia"/>
      <w:b/>
    </w:rPr>
  </w:style>
  <w:style w:type="paragraph" w:customStyle="1" w:styleId="DefinitionTerm">
    <w:name w:val="Definition Term"/>
    <w:basedOn w:val="Normal"/>
    <w:next w:val="Normal"/>
    <w:rsid w:val="00F30D33"/>
    <w:rPr>
      <w:rFonts w:ascii="Georgia" w:hAnsi="Georgia"/>
      <w:snapToGrid w:val="0"/>
      <w:sz w:val="24"/>
    </w:rPr>
  </w:style>
  <w:style w:type="character" w:customStyle="1" w:styleId="Style3CharChar">
    <w:name w:val="Style3 Char Char"/>
    <w:basedOn w:val="DefaultParagraphFont"/>
    <w:rsid w:val="00F30D3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30D33"/>
    <w:pPr>
      <w:spacing w:after="60"/>
    </w:pPr>
    <w:rPr>
      <w:rFonts w:ascii="Georgia" w:eastAsia="Segoe UI" w:hAnsi="Georgia" w:cs="Cambria"/>
      <w:caps/>
      <w:sz w:val="20"/>
      <w:lang w:eastAsia="zh-CN"/>
    </w:rPr>
  </w:style>
  <w:style w:type="character" w:customStyle="1" w:styleId="NormalChar0">
    <w:name w:val="Normal Char"/>
    <w:basedOn w:val="DefaultParagraphFont"/>
    <w:rsid w:val="00F30D33"/>
    <w:rPr>
      <w:lang w:eastAsia="en-US"/>
    </w:rPr>
  </w:style>
  <w:style w:type="character" w:customStyle="1" w:styleId="BoldUnderlineChar2">
    <w:name w:val="Bold + Underline Char"/>
    <w:basedOn w:val="DefaultParagraphFont"/>
    <w:rsid w:val="00F30D3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F30D33"/>
  </w:style>
  <w:style w:type="character" w:customStyle="1" w:styleId="CharacterStyle7">
    <w:name w:val="Character Style 7"/>
    <w:rsid w:val="00F30D33"/>
    <w:rPr>
      <w:rFonts w:ascii="Trebuchet MS" w:hAnsi="Trebuchet MS" w:cs="Trebuchet MS"/>
      <w:sz w:val="20"/>
      <w:szCs w:val="20"/>
      <w:u w:val="single"/>
    </w:rPr>
  </w:style>
  <w:style w:type="character" w:customStyle="1" w:styleId="StyleStyle4Char">
    <w:name w:val="Style Style4 + Char"/>
    <w:basedOn w:val="DefaultParagraphFont"/>
    <w:rsid w:val="00F30D3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30D3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30D33"/>
    <w:rPr>
      <w:rFonts w:ascii="Symbol" w:hAnsi="Symbol"/>
      <w:sz w:val="21"/>
      <w:szCs w:val="21"/>
      <w:u w:val="thick"/>
    </w:rPr>
  </w:style>
  <w:style w:type="paragraph" w:customStyle="1" w:styleId="Cite8">
    <w:name w:val="Cite8"/>
    <w:basedOn w:val="Normal"/>
    <w:autoRedefine/>
    <w:qFormat/>
    <w:rsid w:val="00F30D33"/>
    <w:rPr>
      <w:rFonts w:ascii="Trebuchet MS" w:eastAsia="Verdana" w:hAnsi="Trebuchet MS" w:cs="Cambria"/>
      <w:sz w:val="16"/>
    </w:rPr>
  </w:style>
  <w:style w:type="paragraph" w:customStyle="1" w:styleId="8font">
    <w:name w:val="8font"/>
    <w:basedOn w:val="Normal"/>
    <w:next w:val="Normal"/>
    <w:autoRedefine/>
    <w:qFormat/>
    <w:rsid w:val="00F30D33"/>
    <w:rPr>
      <w:rFonts w:ascii="Georgia" w:eastAsia="Cambria Math" w:hAnsi="Georgia" w:cs="Cambria"/>
      <w:sz w:val="16"/>
      <w:szCs w:val="16"/>
    </w:rPr>
  </w:style>
  <w:style w:type="paragraph" w:customStyle="1" w:styleId="BoldUnderlineChar20">
    <w:name w:val="BoldUnderline Char2"/>
    <w:link w:val="BoldUnderlineChar2Char"/>
    <w:rsid w:val="00F30D33"/>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30D33"/>
    <w:rPr>
      <w:rFonts w:ascii="Times New Roman" w:eastAsia="Times New Roman" w:hAnsi="Times New Roman" w:cs="Times New Roman"/>
      <w:b/>
      <w:sz w:val="20"/>
      <w:szCs w:val="24"/>
      <w:u w:val="single"/>
    </w:rPr>
  </w:style>
  <w:style w:type="character" w:customStyle="1" w:styleId="UnderlineCharChar4">
    <w:name w:val="Underline Char Char4"/>
    <w:rsid w:val="00F30D33"/>
    <w:rPr>
      <w:szCs w:val="24"/>
      <w:u w:val="single"/>
      <w:lang w:val="en-US" w:eastAsia="en-US" w:bidi="ar-SA"/>
    </w:rPr>
  </w:style>
  <w:style w:type="character" w:customStyle="1" w:styleId="BoldUnderlineCharChar3">
    <w:name w:val="BoldUnderline Char Char3"/>
    <w:rsid w:val="00F30D33"/>
    <w:rPr>
      <w:b/>
      <w:szCs w:val="24"/>
      <w:u w:val="single"/>
      <w:lang w:val="en-US" w:eastAsia="en-US" w:bidi="ar-SA"/>
    </w:rPr>
  </w:style>
  <w:style w:type="character" w:customStyle="1" w:styleId="BoldUnderlineCharChar2">
    <w:name w:val="BoldUnderline Char Char2"/>
    <w:rsid w:val="00F30D33"/>
    <w:rPr>
      <w:b/>
      <w:szCs w:val="24"/>
      <w:u w:val="single"/>
      <w:lang w:val="en-US" w:eastAsia="en-US" w:bidi="ar-SA"/>
    </w:rPr>
  </w:style>
  <w:style w:type="paragraph" w:customStyle="1" w:styleId="UnderlineCard0">
    <w:name w:val="UnderlineCard"/>
    <w:basedOn w:val="Heading3"/>
    <w:link w:val="UnderlineCardChar0"/>
    <w:qFormat/>
    <w:rsid w:val="00F30D33"/>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F30D33"/>
    <w:rPr>
      <w:rFonts w:ascii="Georgia" w:eastAsia="Calibri" w:hAnsi="Georgia" w:cs="Times New Roman"/>
      <w:bCs/>
      <w:sz w:val="20"/>
      <w:szCs w:val="20"/>
      <w:u w:val="single"/>
      <w:lang w:val="x-none" w:eastAsia="x-none"/>
    </w:rPr>
  </w:style>
  <w:style w:type="character" w:customStyle="1" w:styleId="5Notunderlined">
    <w:name w:val="5 Not underlined"/>
    <w:rsid w:val="00F30D33"/>
    <w:rPr>
      <w:rFonts w:ascii="Times New Roman" w:hAnsi="Times New Roman"/>
      <w:sz w:val="16"/>
    </w:rPr>
  </w:style>
  <w:style w:type="character" w:customStyle="1" w:styleId="volume-issue">
    <w:name w:val="volume-issue"/>
    <w:rsid w:val="00F30D33"/>
    <w:rPr>
      <w:rFonts w:cs="Times New Roman"/>
    </w:rPr>
  </w:style>
  <w:style w:type="character" w:customStyle="1" w:styleId="storytext">
    <w:name w:val="storytext"/>
    <w:basedOn w:val="DefaultParagraphFont"/>
    <w:rsid w:val="00F30D33"/>
  </w:style>
  <w:style w:type="character" w:customStyle="1" w:styleId="boldness1">
    <w:name w:val="boldness1"/>
    <w:rsid w:val="00F30D33"/>
  </w:style>
  <w:style w:type="paragraph" w:customStyle="1" w:styleId="Cardd">
    <w:name w:val="Cardd"/>
    <w:basedOn w:val="Normal"/>
    <w:uiPriority w:val="4"/>
    <w:qFormat/>
    <w:rsid w:val="00F30D33"/>
    <w:pPr>
      <w:ind w:left="288" w:right="288"/>
    </w:pPr>
    <w:rPr>
      <w:rFonts w:ascii="Georgia" w:hAnsi="Georgia"/>
    </w:rPr>
  </w:style>
  <w:style w:type="paragraph" w:customStyle="1" w:styleId="document0">
    <w:name w:val="document"/>
    <w:basedOn w:val="Normal"/>
    <w:rsid w:val="00F30D33"/>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F30D33"/>
  </w:style>
  <w:style w:type="character" w:customStyle="1" w:styleId="aa">
    <w:name w:val="_"/>
    <w:basedOn w:val="DefaultParagraphFont"/>
    <w:rsid w:val="00F30D33"/>
  </w:style>
  <w:style w:type="paragraph" w:customStyle="1" w:styleId="Shrink6">
    <w:name w:val="Shrink 6"/>
    <w:basedOn w:val="Normal"/>
    <w:qFormat/>
    <w:rsid w:val="00F30D33"/>
    <w:rPr>
      <w:rFonts w:ascii="Georgia" w:eastAsia="Calibri" w:hAnsi="Georgia" w:cs="Times New Roman"/>
      <w:sz w:val="12"/>
    </w:rPr>
  </w:style>
  <w:style w:type="character" w:customStyle="1" w:styleId="messagecontent">
    <w:name w:val="message_content"/>
    <w:rsid w:val="00F30D33"/>
  </w:style>
  <w:style w:type="paragraph" w:customStyle="1" w:styleId="BriefTitleWorks">
    <w:name w:val="Brief Title Works"/>
    <w:basedOn w:val="Heading1"/>
    <w:link w:val="BriefTitleWorksChar"/>
    <w:rsid w:val="00F30D3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F30D33"/>
    <w:rPr>
      <w:rFonts w:ascii="Georgia" w:eastAsia="Times New Roman" w:hAnsi="Georgia" w:cs="Arial"/>
      <w:b/>
      <w:kern w:val="32"/>
      <w:sz w:val="24"/>
      <w:szCs w:val="32"/>
      <w:u w:val="single"/>
    </w:rPr>
  </w:style>
  <w:style w:type="character" w:customStyle="1" w:styleId="twelptblackblack1">
    <w:name w:val="twelptblackblack1"/>
    <w:basedOn w:val="DefaultParagraphFont"/>
    <w:rsid w:val="00F30D33"/>
    <w:rPr>
      <w:rFonts w:ascii="Verdana" w:hAnsi="Verdana" w:hint="default"/>
      <w:color w:val="000000"/>
      <w:sz w:val="16"/>
      <w:szCs w:val="16"/>
    </w:rPr>
  </w:style>
  <w:style w:type="character" w:customStyle="1" w:styleId="Heading3CharCharCharChar1">
    <w:name w:val="Heading 3 Char Char Char Char1"/>
    <w:rsid w:val="00F30D33"/>
    <w:rPr>
      <w:rFonts w:cs="Arial"/>
      <w:bCs/>
      <w:szCs w:val="26"/>
      <w:u w:val="single"/>
      <w:lang w:val="en-US" w:eastAsia="en-US" w:bidi="ar-SA"/>
    </w:rPr>
  </w:style>
  <w:style w:type="paragraph" w:customStyle="1" w:styleId="conintrotext">
    <w:name w:val="conintrotext"/>
    <w:basedOn w:val="Normal"/>
    <w:uiPriority w:val="99"/>
    <w:rsid w:val="00F30D33"/>
    <w:pPr>
      <w:spacing w:before="100" w:beforeAutospacing="1" w:after="100" w:afterAutospacing="1"/>
    </w:pPr>
    <w:rPr>
      <w:rFonts w:ascii="Georgia" w:eastAsia="Times New Roman" w:hAnsi="Georgia"/>
      <w:sz w:val="24"/>
    </w:rPr>
  </w:style>
  <w:style w:type="character" w:customStyle="1" w:styleId="comment-body">
    <w:name w:val="comment-body"/>
    <w:rsid w:val="00F30D33"/>
  </w:style>
  <w:style w:type="character" w:customStyle="1" w:styleId="UnderlineCharCharChar1">
    <w:name w:val="Underline Char Char Char1"/>
    <w:rsid w:val="00F30D3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30D3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30D33"/>
    <w:rPr>
      <w:rFonts w:asciiTheme="minorHAnsi" w:eastAsia="MS Mincho" w:hAnsiTheme="minorHAnsi"/>
      <w:b/>
      <w:u w:val="single"/>
    </w:rPr>
  </w:style>
  <w:style w:type="character" w:customStyle="1" w:styleId="mw-headline">
    <w:name w:val="mw-headline"/>
    <w:rsid w:val="00F30D33"/>
  </w:style>
  <w:style w:type="character" w:customStyle="1" w:styleId="flagicon">
    <w:name w:val="flagicon"/>
    <w:rsid w:val="00F30D33"/>
  </w:style>
  <w:style w:type="paragraph" w:customStyle="1" w:styleId="assert">
    <w:name w:val="assert"/>
    <w:basedOn w:val="Normal"/>
    <w:uiPriority w:val="99"/>
    <w:rsid w:val="00F30D33"/>
    <w:pPr>
      <w:spacing w:before="100" w:beforeAutospacing="1" w:after="100" w:afterAutospacing="1"/>
    </w:pPr>
    <w:rPr>
      <w:rFonts w:ascii="Georgia" w:eastAsia="Times New Roman" w:hAnsi="Georgia"/>
      <w:sz w:val="24"/>
    </w:rPr>
  </w:style>
  <w:style w:type="character" w:customStyle="1" w:styleId="apturelink">
    <w:name w:val="apturelink"/>
    <w:rsid w:val="00F30D33"/>
  </w:style>
  <w:style w:type="character" w:customStyle="1" w:styleId="apturelinkicon">
    <w:name w:val="apturelinkicon"/>
    <w:rsid w:val="00F30D33"/>
  </w:style>
  <w:style w:type="paragraph" w:customStyle="1" w:styleId="Default1">
    <w:name w:val="Default1"/>
    <w:basedOn w:val="Default"/>
    <w:next w:val="Default"/>
    <w:uiPriority w:val="99"/>
    <w:rsid w:val="00F30D33"/>
    <w:rPr>
      <w:color w:val="auto"/>
    </w:rPr>
  </w:style>
  <w:style w:type="paragraph" w:customStyle="1" w:styleId="center">
    <w:name w:val="center"/>
    <w:basedOn w:val="Normal"/>
    <w:uiPriority w:val="99"/>
    <w:rsid w:val="00F30D33"/>
    <w:pPr>
      <w:spacing w:before="100" w:beforeAutospacing="1" w:after="100" w:afterAutospacing="1"/>
    </w:pPr>
    <w:rPr>
      <w:rFonts w:ascii="Georgia" w:eastAsia="Times New Roman" w:hAnsi="Georgia"/>
      <w:sz w:val="24"/>
    </w:rPr>
  </w:style>
  <w:style w:type="character" w:customStyle="1" w:styleId="LittleChar">
    <w:name w:val="Little Char"/>
    <w:link w:val="Little"/>
    <w:rsid w:val="00F30D33"/>
    <w:rPr>
      <w:rFonts w:ascii="Calibri" w:eastAsia="Times New Roman" w:hAnsi="Calibri"/>
      <w:sz w:val="16"/>
    </w:rPr>
  </w:style>
  <w:style w:type="character" w:customStyle="1" w:styleId="UnderlineChar1Char">
    <w:name w:val="Underline Char1 Char"/>
    <w:rsid w:val="00F30D3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30D3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30D33"/>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30D3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30D33"/>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30D3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30D33"/>
    <w:rPr>
      <w:rFonts w:asciiTheme="minorHAnsi" w:eastAsia="MS Mincho" w:hAnsiTheme="minorHAnsi"/>
      <w:b/>
      <w:u w:val="single"/>
    </w:rPr>
  </w:style>
  <w:style w:type="paragraph" w:customStyle="1" w:styleId="CardBody">
    <w:name w:val="Card Body"/>
    <w:basedOn w:val="Normal"/>
    <w:link w:val="CardBodyChar"/>
    <w:rsid w:val="00F30D33"/>
    <w:rPr>
      <w:rFonts w:ascii="Georgia" w:eastAsia="Times New Roman" w:hAnsi="Georgia"/>
      <w:sz w:val="16"/>
    </w:rPr>
  </w:style>
  <w:style w:type="character" w:customStyle="1" w:styleId="CardBodyChar">
    <w:name w:val="Card Body Char"/>
    <w:link w:val="CardBody"/>
    <w:rsid w:val="00F30D33"/>
    <w:rPr>
      <w:rFonts w:ascii="Georgia" w:eastAsia="Times New Roman" w:hAnsi="Georgia"/>
      <w:sz w:val="16"/>
    </w:rPr>
  </w:style>
  <w:style w:type="character" w:customStyle="1" w:styleId="ptitleinside">
    <w:name w:val="p_title_inside"/>
    <w:rsid w:val="00F30D33"/>
  </w:style>
  <w:style w:type="paragraph" w:customStyle="1" w:styleId="StyleBoldandUnderlineChar11ptBorderSinglesolidline">
    <w:name w:val="Style Bold and Underline Char + 11 pt Border: : (Single solid line..."/>
    <w:link w:val="StyleBoldandUnderlineChar11ptBorderSinglesolidlineChar"/>
    <w:rsid w:val="00F30D33"/>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30D33"/>
    <w:rPr>
      <w:rFonts w:eastAsia="Times New Roman"/>
      <w:b/>
      <w:bCs/>
      <w:szCs w:val="20"/>
      <w:u w:val="single"/>
      <w:bdr w:val="single" w:sz="4" w:space="0" w:color="auto"/>
    </w:rPr>
  </w:style>
  <w:style w:type="paragraph" w:customStyle="1" w:styleId="Indentation">
    <w:name w:val="Indentation"/>
    <w:basedOn w:val="Normal"/>
    <w:uiPriority w:val="99"/>
    <w:rsid w:val="00F30D33"/>
    <w:pPr>
      <w:ind w:left="288" w:right="288"/>
    </w:pPr>
    <w:rPr>
      <w:rFonts w:ascii="Georgia" w:hAnsi="Georgia"/>
    </w:rPr>
  </w:style>
  <w:style w:type="character" w:customStyle="1" w:styleId="StyleUnderlineCharChar9ptBold">
    <w:name w:val="Style Underline Char Char + 9 pt Bold"/>
    <w:rsid w:val="00F30D3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30D33"/>
    <w:rPr>
      <w:rFonts w:ascii="Georgia" w:eastAsia="Times New Roman" w:hAnsi="Georgia"/>
      <w:u w:val="single"/>
    </w:rPr>
  </w:style>
  <w:style w:type="character" w:customStyle="1" w:styleId="StyleStyle4ArialNarrow9ptChar">
    <w:name w:val="Style Style4 + Arial Narrow 9 pt Char"/>
    <w:link w:val="StyleStyle4ArialNarrow9pt"/>
    <w:rsid w:val="00F30D33"/>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F30D3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F30D33"/>
    <w:rPr>
      <w:rFonts w:ascii="Georgia" w:eastAsia="Times New Roman" w:hAnsi="Georgia"/>
      <w:b/>
      <w:bCs/>
      <w:u w:val="single"/>
    </w:rPr>
  </w:style>
  <w:style w:type="character" w:customStyle="1" w:styleId="StyleBoldandUnderlineCharChar29pt">
    <w:name w:val="Style Bold and Underline Char Char2 + 9 pt"/>
    <w:rsid w:val="00F30D33"/>
    <w:rPr>
      <w:rFonts w:ascii="Times New Roman" w:hAnsi="Times New Roman"/>
      <w:b/>
      <w:bCs/>
      <w:noProof w:val="0"/>
      <w:sz w:val="20"/>
      <w:u w:val="single"/>
    </w:rPr>
  </w:style>
  <w:style w:type="character" w:customStyle="1" w:styleId="StyleUnderlineCharChar19pt">
    <w:name w:val="Style Underline Char Char1 + 9 pt"/>
    <w:rsid w:val="00F30D3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30D3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30D33"/>
    <w:rPr>
      <w:rFonts w:ascii="Georgia" w:eastAsia="Times New Roman" w:hAnsi="Georgia"/>
      <w:b/>
      <w:smallCaps/>
      <w:sz w:val="24"/>
      <w:szCs w:val="24"/>
      <w:u w:val="single"/>
    </w:rPr>
  </w:style>
  <w:style w:type="character" w:customStyle="1" w:styleId="CardTextCharChar">
    <w:name w:val="Card Text Char Char"/>
    <w:rsid w:val="00F30D3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F30D3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30D3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F30D33"/>
    <w:rPr>
      <w:rFonts w:ascii="Times New Roman" w:hAnsi="Times New Roman"/>
      <w:sz w:val="24"/>
      <w:u w:val="single"/>
      <w:bdr w:val="none" w:sz="0" w:space="0" w:color="auto"/>
      <w:shd w:val="clear" w:color="auto" w:fill="auto"/>
    </w:rPr>
  </w:style>
  <w:style w:type="character" w:customStyle="1" w:styleId="FifthChar">
    <w:name w:val="Fifth Char"/>
    <w:link w:val="Fifth"/>
    <w:rsid w:val="00F30D33"/>
    <w:rPr>
      <w:rFonts w:ascii="Arial" w:eastAsia="Calibri" w:hAnsi="Arial"/>
    </w:rPr>
  </w:style>
  <w:style w:type="paragraph" w:customStyle="1" w:styleId="Third">
    <w:name w:val="Third"/>
    <w:basedOn w:val="Normal"/>
    <w:link w:val="ThirdChar"/>
    <w:rsid w:val="00F30D33"/>
    <w:rPr>
      <w:rFonts w:ascii="Georgia" w:eastAsia="Times New Roman" w:hAnsi="Georgia"/>
      <w:b/>
      <w:u w:val="single"/>
      <w:lang w:val="x-none" w:eastAsia="x-none"/>
    </w:rPr>
  </w:style>
  <w:style w:type="character" w:customStyle="1" w:styleId="ThirdChar">
    <w:name w:val="Third Char"/>
    <w:link w:val="Third"/>
    <w:rsid w:val="00F30D33"/>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next w:val="Normal"/>
    <w:rsid w:val="00F30D3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F30D33"/>
  </w:style>
  <w:style w:type="paragraph" w:customStyle="1" w:styleId="DebateUnderlineBoldChar">
    <w:name w:val="Debate Underline Bold Char"/>
    <w:basedOn w:val="Normal"/>
    <w:link w:val="DebateUnderlineBoldCharChar"/>
    <w:rsid w:val="00F30D33"/>
    <w:pPr>
      <w:jc w:val="both"/>
    </w:pPr>
    <w:rPr>
      <w:rFonts w:ascii="Georgia" w:eastAsia="Times New Roman" w:hAnsi="Georgia"/>
      <w:b/>
      <w:u w:val="thick"/>
    </w:rPr>
  </w:style>
  <w:style w:type="character" w:customStyle="1" w:styleId="DebateUnderlineBoldCharChar">
    <w:name w:val="Debate Underline Bold Char Char"/>
    <w:link w:val="DebateUnderlineBoldChar"/>
    <w:rsid w:val="00F30D33"/>
    <w:rPr>
      <w:rFonts w:ascii="Georgia" w:eastAsia="Times New Roman" w:hAnsi="Georgia"/>
      <w:b/>
      <w:u w:val="thick"/>
    </w:rPr>
  </w:style>
  <w:style w:type="character" w:customStyle="1" w:styleId="bloctitlesChar">
    <w:name w:val="bloc titles Char"/>
    <w:link w:val="bloctitles"/>
    <w:rsid w:val="00F30D33"/>
    <w:rPr>
      <w:rFonts w:ascii="Calibri" w:eastAsia="Malgun Gothic" w:hAnsi="Calibri" w:cs="Arial"/>
      <w:b/>
      <w:kern w:val="32"/>
      <w:sz w:val="32"/>
      <w:szCs w:val="32"/>
      <w:u w:val="single"/>
    </w:rPr>
  </w:style>
  <w:style w:type="paragraph" w:customStyle="1" w:styleId="CiteSmallText">
    <w:name w:val="Cite Small Text"/>
    <w:basedOn w:val="Normal"/>
    <w:uiPriority w:val="99"/>
    <w:rsid w:val="00F30D33"/>
    <w:pPr>
      <w:widowControl w:val="0"/>
      <w:spacing w:after="200"/>
    </w:pPr>
    <w:rPr>
      <w:rFonts w:ascii="Helvetica Neue" w:hAnsi="Helvetica Neue"/>
      <w:b/>
      <w:sz w:val="18"/>
    </w:rPr>
  </w:style>
  <w:style w:type="character" w:customStyle="1" w:styleId="3TagCite">
    <w:name w:val="3 Tag/Cite"/>
    <w:rsid w:val="00F30D33"/>
    <w:rPr>
      <w:rFonts w:ascii="Times New Roman" w:hAnsi="Times New Roman"/>
      <w:b/>
    </w:rPr>
  </w:style>
  <w:style w:type="character" w:customStyle="1" w:styleId="4Qualifications">
    <w:name w:val="4 Qualifications"/>
    <w:rsid w:val="00F30D33"/>
    <w:rPr>
      <w:rFonts w:ascii="Times New Roman" w:hAnsi="Times New Roman"/>
      <w:sz w:val="19"/>
    </w:rPr>
  </w:style>
  <w:style w:type="character" w:customStyle="1" w:styleId="6Underlined">
    <w:name w:val="6 Underlined"/>
    <w:rsid w:val="00F30D33"/>
    <w:rPr>
      <w:rFonts w:ascii="Times New Roman" w:hAnsi="Times New Roman"/>
      <w:b/>
      <w:sz w:val="21"/>
      <w:u w:val="single"/>
    </w:rPr>
  </w:style>
  <w:style w:type="paragraph" w:customStyle="1" w:styleId="Cards1CharChar">
    <w:name w:val="Cards1 Char Char"/>
    <w:basedOn w:val="Normal"/>
    <w:link w:val="Cards1CharCharChar"/>
    <w:rsid w:val="00F30D3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F30D33"/>
    <w:rPr>
      <w:rFonts w:ascii="Georgia" w:hAnsi="Georgia"/>
      <w:lang w:val="x-none"/>
    </w:rPr>
  </w:style>
  <w:style w:type="paragraph" w:customStyle="1" w:styleId="UnderlineCharCharCharCharCharCharChar">
    <w:name w:val="Underline Char Char Char Char Char Char Char"/>
    <w:basedOn w:val="Normal"/>
    <w:link w:val="UnderlineCharCharCharCharCharCharCharChar"/>
    <w:rsid w:val="00F30D33"/>
    <w:rPr>
      <w:rFonts w:asciiTheme="minorHAnsi" w:hAnsiTheme="minorHAnsi"/>
      <w:szCs w:val="24"/>
      <w:u w:val="single"/>
    </w:rPr>
  </w:style>
  <w:style w:type="character" w:customStyle="1" w:styleId="CitesCharCharChar">
    <w:name w:val="Cites Char Char Char"/>
    <w:rsid w:val="00F30D33"/>
    <w:rPr>
      <w:rFonts w:ascii="Times New Roman" w:eastAsia="Times New Roman" w:hAnsi="Times New Roman" w:cs="Times New Roman"/>
      <w:sz w:val="20"/>
    </w:rPr>
  </w:style>
  <w:style w:type="character" w:customStyle="1" w:styleId="nohighlighting">
    <w:name w:val="no highlighting"/>
    <w:rsid w:val="00F30D3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30D33"/>
    <w:rPr>
      <w:rFonts w:ascii="Cambria" w:hAnsi="Cambria" w:hint="default"/>
      <w:sz w:val="21"/>
      <w:u w:val="single"/>
    </w:rPr>
  </w:style>
  <w:style w:type="paragraph" w:customStyle="1" w:styleId="Swag">
    <w:name w:val="Swag"/>
    <w:basedOn w:val="Normal"/>
    <w:link w:val="SwagChar"/>
    <w:qFormat/>
    <w:rsid w:val="00F30D33"/>
    <w:rPr>
      <w:rFonts w:ascii="Georgia" w:hAnsi="Georgia"/>
      <w:color w:val="0000FF"/>
      <w:sz w:val="12"/>
      <w:u w:val="single"/>
    </w:rPr>
  </w:style>
  <w:style w:type="character" w:customStyle="1" w:styleId="SwagChar">
    <w:name w:val="Swag Char"/>
    <w:link w:val="Swag"/>
    <w:rsid w:val="00F30D33"/>
    <w:rPr>
      <w:rFonts w:ascii="Georgia" w:hAnsi="Georgia"/>
      <w:color w:val="0000FF"/>
      <w:sz w:val="12"/>
      <w:u w:val="single"/>
    </w:rPr>
  </w:style>
  <w:style w:type="paragraph" w:customStyle="1" w:styleId="StyleUnderlineTimesNewRoman1">
    <w:name w:val="Style Underline + Times New Roman1"/>
    <w:link w:val="StyleUnderlineTimesNewRoman1Char"/>
    <w:rsid w:val="00F30D33"/>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30D33"/>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F30D33"/>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30D33"/>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F30D33"/>
    <w:rPr>
      <w:rFonts w:ascii="Garamond" w:eastAsia="MS Mincho" w:hAnsi="Garamond"/>
    </w:rPr>
  </w:style>
  <w:style w:type="character" w:customStyle="1" w:styleId="StyleStyleCardTextLeft-075Right0Char">
    <w:name w:val="Style Style Card Text + Left:  -0.75&quot; + Right:  0&quot; Char"/>
    <w:link w:val="StyleStyleCardTextLeft-075Right0"/>
    <w:rsid w:val="00F30D33"/>
    <w:rPr>
      <w:rFonts w:ascii="Garamond" w:eastAsia="MS Mincho" w:hAnsi="Garamond"/>
    </w:rPr>
  </w:style>
  <w:style w:type="character" w:customStyle="1" w:styleId="CharChar61">
    <w:name w:val="Char Char61"/>
    <w:rsid w:val="00F30D33"/>
    <w:rPr>
      <w:rFonts w:cs="Arial"/>
      <w:bCs/>
      <w:sz w:val="16"/>
      <w:szCs w:val="26"/>
      <w:lang w:val="en-US" w:eastAsia="en-US" w:bidi="ar-SA"/>
    </w:rPr>
  </w:style>
  <w:style w:type="character" w:customStyle="1" w:styleId="ListBulletChar">
    <w:name w:val="List Bullet Char"/>
    <w:link w:val="ListBullet"/>
    <w:uiPriority w:val="99"/>
    <w:rsid w:val="00F30D33"/>
    <w:rPr>
      <w:rFonts w:ascii="Calibri" w:eastAsia="Calibri" w:hAnsi="Calibri"/>
    </w:rPr>
  </w:style>
  <w:style w:type="paragraph" w:customStyle="1" w:styleId="subhead10">
    <w:name w:val="subhead1"/>
    <w:basedOn w:val="Normal"/>
    <w:uiPriority w:val="99"/>
    <w:rsid w:val="00F30D33"/>
    <w:pPr>
      <w:spacing w:before="100" w:beforeAutospacing="1" w:after="100" w:afterAutospacing="1"/>
    </w:pPr>
    <w:rPr>
      <w:rFonts w:ascii="Georgia" w:eastAsia="Times New Roman" w:hAnsi="Georgia"/>
      <w:sz w:val="24"/>
    </w:rPr>
  </w:style>
  <w:style w:type="character" w:customStyle="1" w:styleId="styledate0">
    <w:name w:val="styledate"/>
    <w:rsid w:val="00F30D33"/>
  </w:style>
  <w:style w:type="character" w:customStyle="1" w:styleId="BoldandUnderlineChar1">
    <w:name w:val="Bold and Underline Char1"/>
    <w:rsid w:val="00F30D33"/>
    <w:rPr>
      <w:b/>
      <w:szCs w:val="24"/>
      <w:u w:val="single"/>
      <w:lang w:val="en-US" w:eastAsia="en-US" w:bidi="ar-SA"/>
    </w:rPr>
  </w:style>
  <w:style w:type="character" w:customStyle="1" w:styleId="BoldandUnderlineChar1Char2">
    <w:name w:val="Bold and Underline Char1 Char2"/>
    <w:rsid w:val="00F30D33"/>
    <w:rPr>
      <w:b/>
      <w:szCs w:val="24"/>
      <w:u w:val="single"/>
      <w:lang w:val="en-US" w:eastAsia="en-US" w:bidi="ar-SA"/>
    </w:rPr>
  </w:style>
  <w:style w:type="character" w:customStyle="1" w:styleId="BoldandUnderlineCharChar1">
    <w:name w:val="Bold and Underline Char Char1"/>
    <w:rsid w:val="00F30D33"/>
    <w:rPr>
      <w:b/>
      <w:szCs w:val="24"/>
      <w:u w:val="single"/>
      <w:lang w:val="en-US" w:eastAsia="en-US" w:bidi="ar-SA"/>
    </w:rPr>
  </w:style>
  <w:style w:type="character" w:customStyle="1" w:styleId="BoldandUnderlineChar6">
    <w:name w:val="Bold and Underline Char6"/>
    <w:rsid w:val="00F30D33"/>
    <w:rPr>
      <w:b/>
      <w:szCs w:val="24"/>
      <w:u w:val="single"/>
      <w:lang w:val="en-US" w:eastAsia="en-US" w:bidi="ar-SA"/>
    </w:rPr>
  </w:style>
  <w:style w:type="paragraph" w:customStyle="1" w:styleId="abstract">
    <w:name w:val="abstract"/>
    <w:basedOn w:val="Normal"/>
    <w:uiPriority w:val="99"/>
    <w:rsid w:val="00F30D33"/>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F30D33"/>
    <w:rPr>
      <w:rFonts w:ascii="Georgia" w:eastAsia="Times New Roman" w:hAnsi="Georgia"/>
      <w:b/>
      <w:bCs/>
      <w:u w:val="single"/>
    </w:rPr>
  </w:style>
  <w:style w:type="character" w:customStyle="1" w:styleId="StyleUnderlineChar11ptBold2Char">
    <w:name w:val="Style Underline Char + 11 pt Bold2 Char"/>
    <w:link w:val="StyleUnderlineChar11ptBold2"/>
    <w:rsid w:val="00F30D33"/>
    <w:rPr>
      <w:rFonts w:ascii="Georgia" w:eastAsia="Times New Roman" w:hAnsi="Georgia"/>
      <w:b/>
      <w:bCs/>
      <w:u w:val="single"/>
    </w:rPr>
  </w:style>
  <w:style w:type="paragraph" w:customStyle="1" w:styleId="StyleStyleUnderlineTimesNewRoman11pt">
    <w:name w:val="Style Style Underline + Times New Roman + 11 pt"/>
    <w:basedOn w:val="Normal"/>
    <w:link w:val="StyleStyleUnderlineTimesNewRoman11ptChar"/>
    <w:rsid w:val="00F30D3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F30D33"/>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30D3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F30D33"/>
    <w:rPr>
      <w:rFonts w:ascii="Georgia" w:eastAsia="Times New Roman" w:hAnsi="Georgia"/>
      <w:u w:val="single"/>
    </w:rPr>
  </w:style>
  <w:style w:type="character" w:customStyle="1" w:styleId="style13">
    <w:name w:val="style1"/>
    <w:rsid w:val="00F30D33"/>
  </w:style>
  <w:style w:type="character" w:customStyle="1" w:styleId="pmtermsel">
    <w:name w:val="pmtermsel"/>
    <w:rsid w:val="00F30D33"/>
  </w:style>
  <w:style w:type="character" w:customStyle="1" w:styleId="showipapr">
    <w:name w:val="show_ipapr"/>
    <w:rsid w:val="00F30D33"/>
  </w:style>
  <w:style w:type="character" w:customStyle="1" w:styleId="dnindex">
    <w:name w:val="dnindex"/>
    <w:rsid w:val="00F30D33"/>
  </w:style>
  <w:style w:type="character" w:customStyle="1" w:styleId="23">
    <w:name w:val="23"/>
    <w:rsid w:val="00F30D33"/>
    <w:rPr>
      <w:rFonts w:ascii="Times New Roman" w:hAnsi="Times New Roman" w:cs="Arial"/>
      <w:bCs/>
      <w:sz w:val="20"/>
      <w:u w:val="single"/>
      <w:lang w:val="en-US" w:eastAsia="en-US" w:bidi="ar-SA"/>
    </w:rPr>
  </w:style>
  <w:style w:type="character" w:customStyle="1" w:styleId="33">
    <w:name w:val="33"/>
    <w:rsid w:val="00F30D33"/>
    <w:rPr>
      <w:rFonts w:ascii="Times New Roman" w:hAnsi="Times New Roman" w:cs="Arial"/>
      <w:b/>
      <w:bCs/>
      <w:sz w:val="20"/>
      <w:u w:val="single"/>
      <w:lang w:val="en-US" w:eastAsia="en-US" w:bidi="ar-SA"/>
    </w:rPr>
  </w:style>
  <w:style w:type="character" w:customStyle="1" w:styleId="55">
    <w:name w:val="55"/>
    <w:rsid w:val="00F30D33"/>
    <w:rPr>
      <w:rFonts w:cs="Arial"/>
      <w:bCs/>
      <w:sz w:val="20"/>
      <w:u w:val="single"/>
      <w:lang w:val="en-US" w:eastAsia="en-US" w:bidi="ar-SA"/>
    </w:rPr>
  </w:style>
  <w:style w:type="character" w:customStyle="1" w:styleId="authoraffil">
    <w:name w:val="authoraffil"/>
    <w:rsid w:val="00F30D33"/>
  </w:style>
  <w:style w:type="character" w:customStyle="1" w:styleId="CharChar8">
    <w:name w:val="Char Char8"/>
    <w:rsid w:val="00F30D33"/>
    <w:rPr>
      <w:rFonts w:ascii="Georgia" w:eastAsia="Times New Roman" w:hAnsi="Georgia"/>
      <w:b/>
      <w:bCs/>
      <w:sz w:val="30"/>
      <w:szCs w:val="28"/>
      <w:u w:val="single"/>
    </w:rPr>
  </w:style>
  <w:style w:type="character" w:customStyle="1" w:styleId="FontStyle13">
    <w:name w:val="Font Style13"/>
    <w:uiPriority w:val="99"/>
    <w:rsid w:val="00F30D33"/>
    <w:rPr>
      <w:rFonts w:ascii="Constantia" w:hAnsi="Constantia" w:cs="Constantia"/>
      <w:sz w:val="18"/>
      <w:szCs w:val="18"/>
    </w:rPr>
  </w:style>
  <w:style w:type="character" w:customStyle="1" w:styleId="TagsCharCharCharChar">
    <w:name w:val="Tags Char Char Char Char"/>
    <w:rsid w:val="00F30D33"/>
    <w:rPr>
      <w:rFonts w:ascii="Times New Roman" w:eastAsia="Times New Roman" w:hAnsi="Times New Roman" w:cs="Times New Roman"/>
      <w:b/>
      <w:sz w:val="24"/>
      <w:szCs w:val="24"/>
    </w:rPr>
  </w:style>
  <w:style w:type="character" w:customStyle="1" w:styleId="Citation1Char">
    <w:name w:val="Citation1 Char"/>
    <w:link w:val="Citation10"/>
    <w:locked/>
    <w:rsid w:val="00F30D33"/>
    <w:rPr>
      <w:rFonts w:ascii="Georgia" w:hAnsi="Georgia"/>
      <w:b/>
      <w:u w:val="single"/>
    </w:rPr>
  </w:style>
  <w:style w:type="paragraph" w:customStyle="1" w:styleId="Citation10">
    <w:name w:val="Citation1"/>
    <w:basedOn w:val="Normal"/>
    <w:link w:val="Citation1Char"/>
    <w:qFormat/>
    <w:rsid w:val="00F30D33"/>
    <w:rPr>
      <w:rFonts w:ascii="Georgia" w:hAnsi="Georgia"/>
      <w:b/>
      <w:u w:val="single"/>
    </w:rPr>
  </w:style>
  <w:style w:type="character" w:customStyle="1" w:styleId="TaglineChar">
    <w:name w:val="Tagline Char"/>
    <w:link w:val="Tagline2"/>
    <w:locked/>
    <w:rsid w:val="00F30D33"/>
    <w:rPr>
      <w:rFonts w:ascii="Georgia" w:hAnsi="Georgia"/>
      <w:b/>
    </w:rPr>
  </w:style>
  <w:style w:type="paragraph" w:customStyle="1" w:styleId="Tagline2">
    <w:name w:val="Tagline"/>
    <w:basedOn w:val="Normal"/>
    <w:link w:val="TaglineChar"/>
    <w:qFormat/>
    <w:rsid w:val="00F30D33"/>
    <w:rPr>
      <w:rFonts w:ascii="Georgia" w:hAnsi="Georgia"/>
      <w:b/>
    </w:rPr>
  </w:style>
  <w:style w:type="paragraph" w:customStyle="1" w:styleId="StyleLeft021">
    <w:name w:val="Style Left:  0.2&quot;1"/>
    <w:basedOn w:val="Normal"/>
    <w:uiPriority w:val="99"/>
    <w:rsid w:val="00F30D33"/>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30D3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30D33"/>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30D3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30D33"/>
    <w:rPr>
      <w:rFonts w:ascii="Georgia" w:eastAsia="Times New Roman" w:hAnsi="Georgia"/>
      <w:u w:val="single"/>
      <w:bdr w:val="single" w:sz="4" w:space="0" w:color="auto"/>
    </w:rPr>
  </w:style>
  <w:style w:type="character" w:customStyle="1" w:styleId="boldcitationChar">
    <w:name w:val="bold citation Char"/>
    <w:rsid w:val="00F30D33"/>
    <w:rPr>
      <w:rFonts w:ascii="Arial" w:hAnsi="Arial"/>
      <w:b/>
      <w:sz w:val="28"/>
      <w:szCs w:val="24"/>
      <w:u w:val="thick"/>
      <w:lang w:val="en-US" w:eastAsia="en-US" w:bidi="ar-SA"/>
    </w:rPr>
  </w:style>
  <w:style w:type="paragraph" w:customStyle="1" w:styleId="BlockTitle20">
    <w:name w:val="Block Title #2"/>
    <w:basedOn w:val="Normal"/>
    <w:uiPriority w:val="99"/>
    <w:rsid w:val="00F30D3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F30D33"/>
    <w:rPr>
      <w:rFonts w:ascii="Georgia" w:hAnsi="Georgia"/>
      <w:b/>
    </w:rPr>
  </w:style>
  <w:style w:type="character" w:customStyle="1" w:styleId="BoldunderlineChar3">
    <w:name w:val="Bold/underline Char"/>
    <w:rsid w:val="00F30D33"/>
    <w:rPr>
      <w:rFonts w:eastAsia="SimSun"/>
      <w:b/>
      <w:noProof w:val="0"/>
      <w:sz w:val="24"/>
      <w:szCs w:val="24"/>
      <w:u w:val="single"/>
      <w:lang w:val="en-US" w:eastAsia="zh-CN" w:bidi="ar-SA"/>
    </w:rPr>
  </w:style>
  <w:style w:type="character" w:customStyle="1" w:styleId="underlinetextchar0">
    <w:name w:val="underlinetextchar"/>
    <w:rsid w:val="00F30D33"/>
  </w:style>
  <w:style w:type="character" w:customStyle="1" w:styleId="boldciteChar1">
    <w:name w:val="bold cite Char1"/>
    <w:rsid w:val="00F30D33"/>
    <w:rPr>
      <w:b/>
      <w:sz w:val="28"/>
      <w:u w:val="thick" w:color="000000"/>
    </w:rPr>
  </w:style>
  <w:style w:type="character" w:customStyle="1" w:styleId="tagCharCharChar1">
    <w:name w:val="tag Char Char Char1"/>
    <w:rsid w:val="00F30D3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F30D3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F30D33"/>
    <w:rPr>
      <w:rFonts w:ascii="Times New Roman" w:hAnsi="Times New Roman" w:cs="Times New Roman"/>
      <w:sz w:val="18"/>
      <w:szCs w:val="18"/>
    </w:rPr>
  </w:style>
  <w:style w:type="character" w:customStyle="1" w:styleId="bylines">
    <w:name w:val="bylines"/>
    <w:basedOn w:val="DefaultParagraphFont"/>
    <w:rsid w:val="00F30D33"/>
  </w:style>
  <w:style w:type="character" w:customStyle="1" w:styleId="StyleStyleBoldUnderlineUnderlineIntenseEmphasis1apple-style-2">
    <w:name w:val="Style Style Bold UnderlineUnderlineIntense Emphasis1apple-style-...2"/>
    <w:basedOn w:val="DefaultParagraphFont"/>
    <w:rsid w:val="00F30D33"/>
    <w:rPr>
      <w:b w:val="0"/>
      <w:bCs/>
      <w:sz w:val="22"/>
      <w:u w:val="single"/>
    </w:rPr>
  </w:style>
  <w:style w:type="character" w:customStyle="1" w:styleId="FontStyle57">
    <w:name w:val="Font Style57"/>
    <w:rsid w:val="00F30D33"/>
    <w:rPr>
      <w:rFonts w:ascii="Georgia" w:hAnsi="Georgia" w:cs="Georgia"/>
      <w:b/>
      <w:bCs/>
      <w:sz w:val="14"/>
      <w:szCs w:val="14"/>
    </w:rPr>
  </w:style>
  <w:style w:type="character" w:customStyle="1" w:styleId="FontStyle89">
    <w:name w:val="Font Style89"/>
    <w:rsid w:val="00F30D33"/>
    <w:rPr>
      <w:rFonts w:ascii="Times New Roman" w:hAnsi="Times New Roman" w:cs="Times New Roman"/>
      <w:b/>
      <w:bCs/>
      <w:smallCaps/>
      <w:spacing w:val="40"/>
      <w:sz w:val="16"/>
      <w:szCs w:val="16"/>
    </w:rPr>
  </w:style>
  <w:style w:type="character" w:customStyle="1" w:styleId="style3Char0">
    <w:name w:val="style 3 Char"/>
    <w:rsid w:val="00F30D33"/>
    <w:rPr>
      <w:sz w:val="18"/>
      <w:szCs w:val="24"/>
      <w:lang w:val="en-US" w:eastAsia="en-US" w:bidi="ar-SA"/>
    </w:rPr>
  </w:style>
  <w:style w:type="paragraph" w:customStyle="1" w:styleId="003Cite">
    <w:name w:val="003Cite"/>
    <w:basedOn w:val="Normal"/>
    <w:qFormat/>
    <w:rsid w:val="00F30D33"/>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F30D33"/>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F30D33"/>
    <w:rPr>
      <w:rFonts w:ascii="Georgia" w:hAnsi="Georgia"/>
      <w:b/>
      <w:color w:val="000000"/>
      <w:u w:val="single"/>
    </w:rPr>
  </w:style>
  <w:style w:type="character" w:customStyle="1" w:styleId="BlockHeadingsChar1">
    <w:name w:val="Block Headings Char1"/>
    <w:rsid w:val="00F30D33"/>
    <w:rPr>
      <w:b/>
      <w:caps/>
    </w:rPr>
  </w:style>
  <w:style w:type="character" w:customStyle="1" w:styleId="FontStyle170">
    <w:name w:val="Font Style170"/>
    <w:uiPriority w:val="99"/>
    <w:rsid w:val="00F30D33"/>
    <w:rPr>
      <w:rFonts w:ascii="Bookman Old Style" w:hAnsi="Bookman Old Style" w:cs="Bookman Old Style"/>
      <w:sz w:val="16"/>
      <w:szCs w:val="16"/>
    </w:rPr>
  </w:style>
  <w:style w:type="character" w:customStyle="1" w:styleId="FontStyle17">
    <w:name w:val="Font Style17"/>
    <w:uiPriority w:val="99"/>
    <w:rsid w:val="00F30D33"/>
    <w:rPr>
      <w:rFonts w:ascii="Book Antiqua" w:hAnsi="Book Antiqua" w:cs="Book Antiqua"/>
      <w:i/>
      <w:iCs/>
      <w:spacing w:val="10"/>
      <w:sz w:val="22"/>
      <w:szCs w:val="22"/>
    </w:rPr>
  </w:style>
  <w:style w:type="paragraph" w:customStyle="1" w:styleId="p1">
    <w:name w:val="p1"/>
    <w:basedOn w:val="Normal"/>
    <w:rsid w:val="00F30D33"/>
    <w:pPr>
      <w:spacing w:before="100" w:beforeAutospacing="1" w:after="100" w:afterAutospacing="1" w:line="240" w:lineRule="auto"/>
    </w:pPr>
    <w:rPr>
      <w:rFonts w:ascii="Times" w:hAnsi="Times"/>
      <w:sz w:val="20"/>
      <w:szCs w:val="20"/>
      <w:lang w:val="ru-RU" w:eastAsia="ru-RU"/>
    </w:rPr>
  </w:style>
  <w:style w:type="paragraph" w:customStyle="1" w:styleId="BasicParagraph">
    <w:name w:val="[Basic Paragraph]"/>
    <w:basedOn w:val="Normal"/>
    <w:uiPriority w:val="99"/>
    <w:rsid w:val="00F30D33"/>
    <w:pPr>
      <w:widowControl w:val="0"/>
      <w:autoSpaceDE w:val="0"/>
      <w:autoSpaceDN w:val="0"/>
      <w:adjustRightInd w:val="0"/>
      <w:spacing w:after="0" w:line="288" w:lineRule="auto"/>
      <w:textAlignment w:val="center"/>
    </w:pPr>
    <w:rPr>
      <w:rFonts w:ascii="MinionPro-Regular" w:hAnsi="MinionPro-Regular" w:cs="MinionPro-Regular"/>
      <w:color w:val="000000"/>
      <w:sz w:val="24"/>
      <w:lang w:val="en-GB" w:eastAsia="ru-RU"/>
    </w:rPr>
  </w:style>
  <w:style w:type="paragraph" w:styleId="Bibliography">
    <w:name w:val="Bibliography"/>
    <w:basedOn w:val="Normal"/>
    <w:next w:val="Normal"/>
    <w:uiPriority w:val="37"/>
    <w:unhideWhenUsed/>
    <w:rsid w:val="00F30D33"/>
    <w:pPr>
      <w:tabs>
        <w:tab w:val="left" w:pos="620"/>
      </w:tabs>
      <w:spacing w:after="240" w:line="240" w:lineRule="auto"/>
      <w:ind w:left="720" w:hanging="720"/>
    </w:pPr>
    <w:rPr>
      <w:rFonts w:asciiTheme="minorHAnsi" w:hAnsiTheme="minorHAnsi"/>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966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law.upenn.edu/live/files/7804-grego-space-and-crisis-stabilit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andfonline.com/doi/pdf/10.1080/00455091.2016.1278150?needAccess=tru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14433</Words>
  <Characters>82269</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3</cp:revision>
  <dcterms:created xsi:type="dcterms:W3CDTF">2022-01-09T00:29:00Z</dcterms:created>
  <dcterms:modified xsi:type="dcterms:W3CDTF">2022-01-09T00:37:00Z</dcterms:modified>
</cp:coreProperties>
</file>