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34791" w14:textId="12450A4B" w:rsidR="007000BA" w:rsidRDefault="007000BA" w:rsidP="007000BA">
      <w:pPr>
        <w:pStyle w:val="Heading3"/>
      </w:pPr>
      <w:r>
        <w:t>Space Dominance DA</w:t>
      </w:r>
    </w:p>
    <w:p w14:paraId="0E5D7672" w14:textId="77777777" w:rsidR="007000BA" w:rsidRPr="00403195" w:rsidRDefault="007000BA" w:rsidP="007000BA"/>
    <w:p w14:paraId="3295B521" w14:textId="201E5728" w:rsidR="007000BA" w:rsidRDefault="007000BA" w:rsidP="007000BA">
      <w:pPr>
        <w:pStyle w:val="Heading4"/>
      </w:pPr>
      <w:r>
        <w:t xml:space="preserve">US wins space race now due to private </w:t>
      </w:r>
      <w:r w:rsidR="002A4C54">
        <w:t>appropriation</w:t>
      </w:r>
      <w:r>
        <w:t xml:space="preserve"> – its key to space dominance and militarization is good – the </w:t>
      </w:r>
      <w:proofErr w:type="spellStart"/>
      <w:r w:rsidR="002A4C54">
        <w:t>aff</w:t>
      </w:r>
      <w:proofErr w:type="spellEnd"/>
      <w:r>
        <w:t xml:space="preserve"> nukes the US’s </w:t>
      </w:r>
      <w:r>
        <w:rPr>
          <w:u w:val="single"/>
        </w:rPr>
        <w:t>silver bullet</w:t>
      </w:r>
      <w:r>
        <w:t xml:space="preserve"> against Chinese aggression </w:t>
      </w:r>
    </w:p>
    <w:p w14:paraId="345271EE" w14:textId="77777777" w:rsidR="007000BA" w:rsidRPr="00697DDF" w:rsidRDefault="007000BA" w:rsidP="007000BA">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59E9811D" w14:textId="77777777" w:rsidR="007000BA" w:rsidRPr="00756A09" w:rsidRDefault="007000BA" w:rsidP="007000BA">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6E0B2494" w14:textId="77777777" w:rsidR="007000BA" w:rsidRPr="00756A09" w:rsidRDefault="007000BA" w:rsidP="007000BA">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3C8722F3" w14:textId="77777777" w:rsidR="007000BA" w:rsidRPr="00756A09" w:rsidRDefault="007000BA" w:rsidP="007000BA">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27548E62" w14:textId="77777777" w:rsidR="007000BA" w:rsidRPr="00C226BA" w:rsidRDefault="007000BA" w:rsidP="007000BA">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71E711BA" w14:textId="77777777" w:rsidR="007000BA" w:rsidRPr="00756A09" w:rsidRDefault="007000BA" w:rsidP="007000BA">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489FFB64" w14:textId="77777777" w:rsidR="007000BA" w:rsidRPr="00756A09" w:rsidRDefault="007000BA" w:rsidP="007000BA">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3C7BF7AE" w14:textId="77777777" w:rsidR="007000BA" w:rsidRPr="00756A09" w:rsidRDefault="007000BA" w:rsidP="007000BA">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7AD9AB91" w14:textId="77777777" w:rsidR="007000BA" w:rsidRPr="00756A09" w:rsidRDefault="007000BA" w:rsidP="007000BA">
      <w:pPr>
        <w:spacing w:line="240" w:lineRule="auto"/>
        <w:contextualSpacing/>
        <w:rPr>
          <w:sz w:val="14"/>
          <w:szCs w:val="14"/>
        </w:rPr>
      </w:pPr>
      <w:r w:rsidRPr="00756A09">
        <w:rPr>
          <w:sz w:val="14"/>
          <w:szCs w:val="14"/>
        </w:rPr>
        <w:t>Indeed, the next four years could prove decisive in who will be victorious.</w:t>
      </w:r>
    </w:p>
    <w:p w14:paraId="0B97E652" w14:textId="77777777" w:rsidR="007000BA" w:rsidRPr="00756A09" w:rsidRDefault="007000BA" w:rsidP="007000BA">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5D6B8904" w14:textId="77777777" w:rsidR="007000BA" w:rsidRPr="00756A09" w:rsidRDefault="007000BA" w:rsidP="007000BA">
      <w:pPr>
        <w:spacing w:line="240" w:lineRule="auto"/>
        <w:contextualSpacing/>
        <w:rPr>
          <w:sz w:val="14"/>
          <w:szCs w:val="14"/>
        </w:rPr>
      </w:pPr>
      <w:r w:rsidRPr="00756A09">
        <w:rPr>
          <w:sz w:val="14"/>
          <w:szCs w:val="14"/>
        </w:rPr>
        <w:t>Why not?</w:t>
      </w:r>
    </w:p>
    <w:p w14:paraId="01744542" w14:textId="77777777" w:rsidR="007000BA" w:rsidRPr="00756A09" w:rsidRDefault="007000BA" w:rsidP="007000BA">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6491B08B" w14:textId="77777777" w:rsidR="007000BA" w:rsidRPr="00756A09" w:rsidRDefault="007000BA" w:rsidP="007000BA">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442EADD9" w14:textId="77777777" w:rsidR="007000BA" w:rsidRPr="0081187F" w:rsidRDefault="007000BA" w:rsidP="007000BA">
      <w:pPr>
        <w:spacing w:line="240" w:lineRule="auto"/>
        <w:contextualSpacing/>
        <w:rPr>
          <w:sz w:val="16"/>
        </w:rPr>
      </w:pPr>
      <w:r w:rsidRPr="0081187F">
        <w:rPr>
          <w:sz w:val="16"/>
        </w:rPr>
        <w:lastRenderedPageBreak/>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4DD02B9B" w14:textId="77777777" w:rsidR="007000BA" w:rsidRPr="00756A09" w:rsidRDefault="007000BA" w:rsidP="007000BA">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4625C7FA" w14:textId="77777777" w:rsidR="007000BA" w:rsidRPr="00756A09" w:rsidRDefault="007000BA" w:rsidP="007000BA">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3275A686" w14:textId="77777777" w:rsidR="007000BA" w:rsidRPr="00756A09" w:rsidRDefault="007000BA" w:rsidP="007000BA">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66824150" w14:textId="77777777" w:rsidR="007000BA" w:rsidRPr="00756A09" w:rsidRDefault="007000BA" w:rsidP="007000BA">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2E1083B6" w14:textId="77777777" w:rsidR="007000BA" w:rsidRPr="00EF3353" w:rsidRDefault="007000BA" w:rsidP="007000BA">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4A99BB4D" w14:textId="77777777" w:rsidR="007000BA" w:rsidRDefault="007000BA" w:rsidP="007000BA">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06B35F2E" w14:textId="77777777" w:rsidR="007000BA" w:rsidRPr="002F287C" w:rsidRDefault="007000BA" w:rsidP="007000BA">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2A5711E6" w14:textId="77777777" w:rsidR="007000BA" w:rsidRPr="002F287C" w:rsidRDefault="007000BA" w:rsidP="007000BA">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69566225" w14:textId="77777777" w:rsidR="007000BA" w:rsidRPr="002F287C" w:rsidRDefault="007000BA" w:rsidP="007000BA">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32000B1F" w14:textId="77777777" w:rsidR="007000BA" w:rsidRPr="002F287C" w:rsidRDefault="007000BA" w:rsidP="007000BA">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46B76A65" w14:textId="77777777" w:rsidR="007000BA" w:rsidRPr="002F287C" w:rsidRDefault="007000BA" w:rsidP="007000BA">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05797F22" w14:textId="77777777" w:rsidR="007000BA" w:rsidRPr="002F287C" w:rsidRDefault="007000BA" w:rsidP="007000BA">
      <w:pPr>
        <w:rPr>
          <w:sz w:val="16"/>
        </w:rPr>
      </w:pPr>
      <w:r w:rsidRPr="002F287C">
        <w:rPr>
          <w:sz w:val="16"/>
        </w:rPr>
        <w:lastRenderedPageBreak/>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210EF80C" w14:textId="77777777" w:rsidR="007000BA" w:rsidRPr="002F287C" w:rsidRDefault="007000BA" w:rsidP="007000BA">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564E9CC8" w14:textId="77777777" w:rsidR="007000BA" w:rsidRPr="002F287C" w:rsidRDefault="007000BA" w:rsidP="007000BA">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20E175E1" w14:textId="77777777" w:rsidR="007000BA" w:rsidRPr="002F287C" w:rsidRDefault="007000BA" w:rsidP="007000BA">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04740EAF" w14:textId="77777777" w:rsidR="007000BA" w:rsidRDefault="007000BA" w:rsidP="007000BA">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73641029" w14:textId="77777777" w:rsidR="007000BA" w:rsidRPr="0023096F" w:rsidRDefault="007000BA" w:rsidP="007000BA">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60CCE4C3" w14:textId="77777777" w:rsidR="007000BA" w:rsidRPr="0023096F" w:rsidRDefault="007000BA" w:rsidP="007000BA">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2F70EE06" w14:textId="77777777" w:rsidR="007000BA" w:rsidRDefault="007000BA" w:rsidP="007000BA">
      <w:pPr>
        <w:pStyle w:val="Heading4"/>
      </w:pPr>
      <w:r>
        <w:lastRenderedPageBreak/>
        <w:t xml:space="preserve">Space dominance solves hegemony – deterrence strategies, even rudimentary ones, are perceived as weakness and causes aggression </w:t>
      </w:r>
    </w:p>
    <w:p w14:paraId="1A682636" w14:textId="77777777" w:rsidR="007000BA" w:rsidRPr="00606649" w:rsidRDefault="007000BA" w:rsidP="007000BA">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9" w:history="1">
        <w:r w:rsidRPr="008D383B">
          <w:rPr>
            <w:rStyle w:val="Hyperlink"/>
          </w:rPr>
          <w:t>https://www.sciencedirect.com/science/article/pii/S0030438717300108</w:t>
        </w:r>
      </w:hyperlink>
      <w:r>
        <w:t>)</w:t>
      </w:r>
    </w:p>
    <w:p w14:paraId="288EAAC7" w14:textId="77777777" w:rsidR="007000BA" w:rsidRPr="00CD1697" w:rsidRDefault="007000BA" w:rsidP="007000BA">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043A60E0" w14:textId="77777777" w:rsidR="007000BA" w:rsidRPr="00DA64D7" w:rsidRDefault="007000BA" w:rsidP="007000BA">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4EA316EA" w14:textId="77777777" w:rsidR="007000BA" w:rsidRPr="00CD1697" w:rsidRDefault="007000BA" w:rsidP="007000BA">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61B2E8EC" w14:textId="77777777" w:rsidR="007000BA" w:rsidRPr="00CD1697" w:rsidRDefault="007000BA" w:rsidP="007000BA">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279E7E60" w14:textId="77777777" w:rsidR="007000BA" w:rsidRPr="00CD1697" w:rsidRDefault="007000BA" w:rsidP="007000BA">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0662FE26" w14:textId="77777777" w:rsidR="007000BA" w:rsidRPr="00606649" w:rsidRDefault="007000BA" w:rsidP="007000BA">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1EBCA00B" w14:textId="77777777" w:rsidR="007000BA" w:rsidRPr="00C87CFE" w:rsidRDefault="007000BA" w:rsidP="007000BA">
      <w:r w:rsidRPr="00C87CFE">
        <w:t>A Hegemonic Model</w:t>
      </w:r>
    </w:p>
    <w:p w14:paraId="45548E3A" w14:textId="77777777" w:rsidR="007000BA" w:rsidRPr="00CD1697" w:rsidRDefault="007000BA" w:rsidP="007000BA">
      <w:pPr>
        <w:rPr>
          <w:sz w:val="10"/>
        </w:rPr>
      </w:pPr>
      <w:r w:rsidRPr="00DB479A">
        <w:rPr>
          <w:rStyle w:val="StyleUnderline"/>
          <w:highlight w:val="yellow"/>
        </w:rPr>
        <w:lastRenderedPageBreak/>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CD1697">
        <w:rPr>
          <w:sz w:val="10"/>
        </w:rPr>
        <w:t>possible</w:t>
      </w:r>
      <w:proofErr w:type="gramEnd"/>
      <w:r w:rsidRPr="00CD1697">
        <w:rPr>
          <w:sz w:val="10"/>
        </w:rPr>
        <w:t xml:space="preserve"> overwhelming the sources of danger rather than fleeing from them. </w:t>
      </w:r>
      <w:r w:rsidRPr="00F32F5F">
        <w:rPr>
          <w:rStyle w:val="StyleUnderline"/>
        </w:rPr>
        <w:t>Expansion, we have assumed, is the path to security</w:t>
      </w:r>
      <w:r w:rsidRPr="00CD1697">
        <w:rPr>
          <w:sz w:val="10"/>
        </w:rPr>
        <w:t>.”8</w:t>
      </w:r>
    </w:p>
    <w:p w14:paraId="57E124CE" w14:textId="77777777" w:rsidR="007000BA" w:rsidRPr="00CD1697" w:rsidRDefault="007000BA" w:rsidP="007000BA">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734DD597" w14:textId="77777777" w:rsidR="007000BA" w:rsidRPr="00CD1697" w:rsidRDefault="007000BA" w:rsidP="007000BA">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0C07EB22" w14:textId="77777777" w:rsidR="007000BA" w:rsidRPr="00CD1697" w:rsidRDefault="007000BA" w:rsidP="007000BA">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51EFDD19" w14:textId="77777777" w:rsidR="003873A7" w:rsidRDefault="007000BA" w:rsidP="007000BA">
      <w:pPr>
        <w:rPr>
          <w:rStyle w:val="StyleUnderlin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in order to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t>
      </w:r>
    </w:p>
    <w:p w14:paraId="3467965E" w14:textId="77777777" w:rsidR="003873A7" w:rsidRDefault="003873A7" w:rsidP="007000BA">
      <w:pPr>
        <w:rPr>
          <w:rStyle w:val="StyleUnderline"/>
        </w:rPr>
      </w:pPr>
    </w:p>
    <w:p w14:paraId="26D432C6" w14:textId="7A01DC26" w:rsidR="007000BA" w:rsidRPr="003873A7" w:rsidRDefault="007000BA" w:rsidP="007000BA">
      <w:pPr>
        <w:rPr>
          <w:color w:val="FF0000"/>
          <w:u w:val="single"/>
        </w:rPr>
      </w:pPr>
      <w:r w:rsidRPr="003873A7">
        <w:rPr>
          <w:rStyle w:val="StyleUnderline"/>
          <w:color w:val="FF0000"/>
        </w:rPr>
        <w:t>with his Strategic Defense Initiative (SDI).</w:t>
      </w:r>
    </w:p>
    <w:p w14:paraId="35AC8AFB" w14:textId="77777777" w:rsidR="007000BA" w:rsidRPr="003873A7" w:rsidRDefault="007000BA" w:rsidP="007000BA">
      <w:pPr>
        <w:rPr>
          <w:color w:val="FF0000"/>
          <w:u w:val="single"/>
        </w:rPr>
      </w:pPr>
      <w:r w:rsidRPr="003873A7">
        <w:rPr>
          <w:color w:val="FF0000"/>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3873A7">
        <w:rPr>
          <w:rStyle w:val="StyleUnderline"/>
          <w:color w:val="FF0000"/>
        </w:rPr>
        <w:t>, he sought to remove the notion of deterrence through MAD and replace it with the concept of hegemony through “Mutual Assured Survival.”</w:t>
      </w:r>
    </w:p>
    <w:p w14:paraId="375C89BD" w14:textId="77777777" w:rsidR="007000BA" w:rsidRPr="003873A7" w:rsidRDefault="007000BA" w:rsidP="007000BA">
      <w:pPr>
        <w:rPr>
          <w:color w:val="FF0000"/>
          <w:sz w:val="10"/>
        </w:rPr>
      </w:pPr>
      <w:r w:rsidRPr="003873A7">
        <w:rPr>
          <w:color w:val="FF0000"/>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3873A7">
        <w:rPr>
          <w:rStyle w:val="StyleUnderline"/>
          <w:color w:val="FF0000"/>
          <w:highlight w:val="yellow"/>
        </w:rPr>
        <w:t>the</w:t>
      </w:r>
      <w:r w:rsidRPr="003873A7">
        <w:rPr>
          <w:rStyle w:val="StyleUnderline"/>
          <w:color w:val="FF0000"/>
        </w:rPr>
        <w:t xml:space="preserve"> Reagan Administration's </w:t>
      </w:r>
      <w:r w:rsidRPr="003873A7">
        <w:rPr>
          <w:rStyle w:val="StyleUnderline"/>
          <w:color w:val="FF0000"/>
          <w:highlight w:val="yellow"/>
        </w:rPr>
        <w:t>shift in focus was a key factor in the collapse of the Soviet Union</w:t>
      </w:r>
      <w:r w:rsidRPr="003873A7">
        <w:rPr>
          <w:rStyle w:val="StyleUnderline"/>
          <w:color w:val="FF0000"/>
        </w:rPr>
        <w:t xml:space="preserve"> as the Soviet leadership then embarked on a tit-for-tat arms buildup that their economy simply could not sustain</w:t>
      </w:r>
      <w:r w:rsidRPr="003873A7">
        <w:rPr>
          <w:color w:val="FF0000"/>
          <w:sz w:val="10"/>
        </w:rPr>
        <w:t>. 13</w:t>
      </w:r>
    </w:p>
    <w:p w14:paraId="741CE73B" w14:textId="77777777" w:rsidR="007000BA" w:rsidRPr="003873A7" w:rsidRDefault="007000BA" w:rsidP="007000BA">
      <w:pPr>
        <w:rPr>
          <w:color w:val="FF0000"/>
          <w:u w:val="single"/>
        </w:rPr>
      </w:pPr>
      <w:r w:rsidRPr="003873A7">
        <w:rPr>
          <w:rStyle w:val="StyleUnderline"/>
          <w:color w:val="FF0000"/>
        </w:rPr>
        <w:t>Even if deterrence did facilitate a significant reduction in hostility</w:t>
      </w:r>
      <w:r w:rsidRPr="003873A7">
        <w:rPr>
          <w:color w:val="FF0000"/>
          <w:sz w:val="12"/>
        </w:rPr>
        <w:t>—thereby creating the bipolar stability—</w:t>
      </w:r>
      <w:r w:rsidRPr="003873A7">
        <w:rPr>
          <w:rStyle w:val="StyleUnderline"/>
          <w:color w:val="FF0000"/>
        </w:rPr>
        <w:t>no such hope for stability exists in space today</w:t>
      </w:r>
      <w:r w:rsidRPr="003873A7">
        <w:rPr>
          <w:color w:val="FF0000"/>
          <w:sz w:val="12"/>
        </w:rPr>
        <w:t>. As argued earlier, U</w:t>
      </w:r>
      <w:r w:rsidRPr="003873A7">
        <w:rPr>
          <w:rStyle w:val="StyleUnderline"/>
          <w:color w:val="FF0000"/>
        </w:rPr>
        <w:t xml:space="preserve">.S. reliance on space assets for its most basic functions is far greater than that of other countries. Furthermore, </w:t>
      </w:r>
      <w:r w:rsidRPr="003873A7">
        <w:rPr>
          <w:rStyle w:val="StyleUnderline"/>
          <w:color w:val="FF0000"/>
          <w:highlight w:val="yellow"/>
        </w:rPr>
        <w:t>there is no way</w:t>
      </w:r>
      <w:r w:rsidRPr="003873A7">
        <w:rPr>
          <w:rStyle w:val="StyleUnderline"/>
          <w:color w:val="FF0000"/>
        </w:rPr>
        <w:t xml:space="preserve"> that </w:t>
      </w:r>
      <w:r w:rsidRPr="003873A7">
        <w:rPr>
          <w:rStyle w:val="StyleUnderline"/>
          <w:color w:val="FF0000"/>
          <w:highlight w:val="yellow"/>
        </w:rPr>
        <w:t>the</w:t>
      </w:r>
      <w:r w:rsidRPr="003873A7">
        <w:rPr>
          <w:rStyle w:val="StyleUnderline"/>
          <w:color w:val="FF0000"/>
        </w:rPr>
        <w:t xml:space="preserve"> </w:t>
      </w:r>
      <w:r w:rsidRPr="003873A7">
        <w:rPr>
          <w:rStyle w:val="StyleUnderline"/>
          <w:color w:val="FF0000"/>
          <w:highlight w:val="yellow"/>
        </w:rPr>
        <w:t>U</w:t>
      </w:r>
      <w:r w:rsidRPr="003873A7">
        <w:rPr>
          <w:rStyle w:val="StyleUnderline"/>
          <w:color w:val="FF0000"/>
        </w:rPr>
        <w:t xml:space="preserve">nited </w:t>
      </w:r>
      <w:r w:rsidRPr="003873A7">
        <w:rPr>
          <w:rStyle w:val="StyleUnderline"/>
          <w:color w:val="FF0000"/>
          <w:highlight w:val="yellow"/>
        </w:rPr>
        <w:t>S</w:t>
      </w:r>
      <w:r w:rsidRPr="003873A7">
        <w:rPr>
          <w:rStyle w:val="StyleUnderline"/>
          <w:color w:val="FF0000"/>
        </w:rPr>
        <w:t xml:space="preserve">tates </w:t>
      </w:r>
      <w:r w:rsidRPr="003873A7">
        <w:rPr>
          <w:rStyle w:val="StyleUnderline"/>
          <w:color w:val="FF0000"/>
          <w:highlight w:val="yellow"/>
        </w:rPr>
        <w:t>can</w:t>
      </w:r>
      <w:r w:rsidRPr="003873A7">
        <w:rPr>
          <w:rStyle w:val="StyleUnderline"/>
          <w:color w:val="FF0000"/>
        </w:rPr>
        <w:t>—or should—</w:t>
      </w:r>
      <w:r w:rsidRPr="003873A7">
        <w:rPr>
          <w:rStyle w:val="StyleUnderline"/>
          <w:color w:val="FF0000"/>
          <w:highlight w:val="yellow"/>
        </w:rPr>
        <w:t>abandon its use of space</w:t>
      </w:r>
      <w:r w:rsidRPr="003873A7">
        <w:rPr>
          <w:rStyle w:val="StyleUnderline"/>
          <w:color w:val="FF0000"/>
        </w:rPr>
        <w:t xml:space="preserve"> as a strategic domain</w:t>
      </w:r>
      <w:r w:rsidRPr="003873A7">
        <w:rPr>
          <w:color w:val="FF0000"/>
          <w:sz w:val="12"/>
        </w:rPr>
        <w:t>. Thus</w:t>
      </w:r>
      <w:r w:rsidRPr="003873A7">
        <w:rPr>
          <w:rStyle w:val="StyleUnderline"/>
          <w:color w:val="FF0000"/>
        </w:rPr>
        <w:t xml:space="preserve">, a hegemonic model for </w:t>
      </w:r>
      <w:r w:rsidRPr="003873A7">
        <w:rPr>
          <w:rStyle w:val="Emphasis"/>
          <w:color w:val="FF0000"/>
          <w:highlight w:val="yellow"/>
        </w:rPr>
        <w:t>space dominance is the only hope to create the stability</w:t>
      </w:r>
      <w:r w:rsidRPr="003873A7">
        <w:rPr>
          <w:rStyle w:val="StyleUnderline"/>
          <w:color w:val="FF0000"/>
        </w:rPr>
        <w:t xml:space="preserve"> that most planners seek, while at the same time defending the American position in space.</w:t>
      </w:r>
    </w:p>
    <w:p w14:paraId="13DFBEE4" w14:textId="77777777" w:rsidR="007000BA" w:rsidRPr="003873A7" w:rsidRDefault="007000BA" w:rsidP="007000BA">
      <w:pPr>
        <w:rPr>
          <w:color w:val="FF0000"/>
          <w:sz w:val="10"/>
        </w:rPr>
      </w:pPr>
      <w:r w:rsidRPr="003873A7">
        <w:rPr>
          <w:rStyle w:val="StyleUnderline"/>
          <w:color w:val="FF0000"/>
        </w:rPr>
        <w:t>Space dominance as a model for stability is nothing new. Indeed, Hegemonic Stability Theory (HST) asserts</w:t>
      </w:r>
      <w:r w:rsidRPr="003873A7">
        <w:rPr>
          <w:color w:val="FF0000"/>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3873A7">
        <w:rPr>
          <w:rStyle w:val="StyleUnderline"/>
          <w:color w:val="FF0000"/>
        </w:rPr>
        <w:t xml:space="preserve">hegemonic power can set the agenda and the rules that govern the system. The </w:t>
      </w:r>
      <w:r w:rsidRPr="003873A7">
        <w:rPr>
          <w:rStyle w:val="StyleUnderline"/>
          <w:color w:val="FF0000"/>
          <w:highlight w:val="yellow"/>
        </w:rPr>
        <w:t>relative weakness of the other actors</w:t>
      </w:r>
      <w:r w:rsidRPr="003873A7">
        <w:rPr>
          <w:rStyle w:val="StyleUnderline"/>
          <w:color w:val="FF0000"/>
        </w:rPr>
        <w:t xml:space="preserve"> in the system is well understood, </w:t>
      </w:r>
      <w:r w:rsidRPr="003873A7">
        <w:rPr>
          <w:rStyle w:val="StyleUnderline"/>
          <w:color w:val="FF0000"/>
        </w:rPr>
        <w:lastRenderedPageBreak/>
        <w:t xml:space="preserve">which then </w:t>
      </w:r>
      <w:r w:rsidRPr="003873A7">
        <w:rPr>
          <w:rStyle w:val="StyleUnderline"/>
          <w:color w:val="FF0000"/>
          <w:highlight w:val="yellow"/>
        </w:rPr>
        <w:t>prompts</w:t>
      </w:r>
      <w:r w:rsidRPr="003873A7">
        <w:rPr>
          <w:rStyle w:val="StyleUnderline"/>
          <w:color w:val="FF0000"/>
        </w:rPr>
        <w:t xml:space="preserve"> these weak </w:t>
      </w:r>
      <w:r w:rsidRPr="003873A7">
        <w:rPr>
          <w:rStyle w:val="StyleUnderline"/>
          <w:color w:val="FF0000"/>
          <w:highlight w:val="yellow"/>
        </w:rPr>
        <w:t>actors to abandon any hope of challenging the hegemon</w:t>
      </w:r>
      <w:r w:rsidRPr="003873A7">
        <w:rPr>
          <w:rStyle w:val="StyleUnderline"/>
          <w:color w:val="FF0000"/>
        </w:rPr>
        <w:t>ic power's rule.</w:t>
      </w:r>
      <w:r w:rsidRPr="003873A7">
        <w:rPr>
          <w:color w:val="FF0000"/>
          <w:sz w:val="10"/>
        </w:rPr>
        <w:t xml:space="preserve"> </w:t>
      </w:r>
      <w:r w:rsidRPr="003873A7">
        <w:rPr>
          <w:rStyle w:val="StyleUnderline"/>
          <w:color w:val="FF0000"/>
        </w:rPr>
        <w:t>Eventually, they end up accommodating the hegemonic power. The lack of challenge creates peaceful stability</w:t>
      </w:r>
      <w:r w:rsidRPr="003873A7">
        <w:rPr>
          <w:color w:val="FF0000"/>
          <w:sz w:val="10"/>
        </w:rPr>
        <w:t>.14 The fact that one actor is setting the rules means that the system is simple to operate in, as well.</w:t>
      </w:r>
    </w:p>
    <w:p w14:paraId="09AAFF6E" w14:textId="77777777" w:rsidR="007000BA" w:rsidRPr="003873A7" w:rsidRDefault="007000BA" w:rsidP="007000BA">
      <w:pPr>
        <w:rPr>
          <w:color w:val="FF0000"/>
          <w:u w:val="single"/>
        </w:rPr>
      </w:pPr>
      <w:r w:rsidRPr="003873A7">
        <w:rPr>
          <w:color w:val="FF0000"/>
          <w:sz w:val="12"/>
        </w:rPr>
        <w:t xml:space="preserve">The same logic that buttresses the HST international relations theory arguably undergirds the military strategy of space dominance. If this claim is so, </w:t>
      </w:r>
      <w:r w:rsidRPr="003873A7">
        <w:rPr>
          <w:rStyle w:val="StyleUnderline"/>
          <w:color w:val="FF0000"/>
        </w:rPr>
        <w:t>then American hegemony in space is essential for the continued survival of the United States</w:t>
      </w:r>
      <w:r w:rsidRPr="003873A7">
        <w:rPr>
          <w:color w:val="FF0000"/>
          <w:sz w:val="12"/>
        </w:rPr>
        <w:t xml:space="preserve">. Whereas there are legitimate arguments to be made regarding the reliance on deterrence-based models for creating stability during the Cold War, the fact is that </w:t>
      </w:r>
      <w:r w:rsidRPr="003873A7">
        <w:rPr>
          <w:rStyle w:val="StyleUnderline"/>
          <w:color w:val="FF0000"/>
        </w:rPr>
        <w:t xml:space="preserve">the world is more multipolar today than it was 25 years ago. </w:t>
      </w:r>
      <w:r w:rsidRPr="003873A7">
        <w:rPr>
          <w:rStyle w:val="StyleUnderline"/>
          <w:color w:val="FF0000"/>
          <w:highlight w:val="yellow"/>
        </w:rPr>
        <w:t>Despite</w:t>
      </w:r>
      <w:r w:rsidRPr="003873A7">
        <w:rPr>
          <w:rStyle w:val="StyleUnderline"/>
          <w:color w:val="FF0000"/>
        </w:rPr>
        <w:t xml:space="preserve"> what writer Fareed Zakaria has dubbed “</w:t>
      </w:r>
      <w:r w:rsidRPr="003873A7">
        <w:rPr>
          <w:rStyle w:val="StyleUnderline"/>
          <w:color w:val="FF0000"/>
          <w:highlight w:val="yellow"/>
        </w:rPr>
        <w:t>the rise of the rest</w:t>
      </w:r>
      <w:r w:rsidRPr="003873A7">
        <w:rPr>
          <w:rStyle w:val="StyleUnderline"/>
          <w:color w:val="FF0000"/>
        </w:rPr>
        <w:t xml:space="preserve">,”15 </w:t>
      </w:r>
      <w:r w:rsidRPr="003873A7">
        <w:rPr>
          <w:rStyle w:val="StyleUnderline"/>
          <w:color w:val="FF0000"/>
          <w:highlight w:val="yellow"/>
        </w:rPr>
        <w:t>the</w:t>
      </w:r>
      <w:r w:rsidRPr="003873A7">
        <w:rPr>
          <w:rStyle w:val="StyleUnderline"/>
          <w:color w:val="FF0000"/>
        </w:rPr>
        <w:t xml:space="preserve"> </w:t>
      </w:r>
      <w:r w:rsidRPr="003873A7">
        <w:rPr>
          <w:rStyle w:val="StyleUnderline"/>
          <w:color w:val="FF0000"/>
          <w:highlight w:val="yellow"/>
        </w:rPr>
        <w:t>U</w:t>
      </w:r>
      <w:r w:rsidRPr="003873A7">
        <w:rPr>
          <w:rStyle w:val="StyleUnderline"/>
          <w:color w:val="FF0000"/>
        </w:rPr>
        <w:t xml:space="preserve">nited </w:t>
      </w:r>
      <w:r w:rsidRPr="003873A7">
        <w:rPr>
          <w:rStyle w:val="StyleUnderline"/>
          <w:color w:val="FF0000"/>
          <w:highlight w:val="yellow"/>
        </w:rPr>
        <w:t>S</w:t>
      </w:r>
      <w:r w:rsidRPr="003873A7">
        <w:rPr>
          <w:rStyle w:val="StyleUnderline"/>
          <w:color w:val="FF0000"/>
        </w:rPr>
        <w:t xml:space="preserve">tates </w:t>
      </w:r>
      <w:r w:rsidRPr="003873A7">
        <w:rPr>
          <w:rStyle w:val="StyleUnderline"/>
          <w:color w:val="FF0000"/>
          <w:highlight w:val="yellow"/>
        </w:rPr>
        <w:t>still retains greater relative power</w:t>
      </w:r>
      <w:r w:rsidRPr="003873A7">
        <w:rPr>
          <w:rStyle w:val="StyleUnderline"/>
          <w:color w:val="FF0000"/>
        </w:rPr>
        <w:t xml:space="preserve">. </w:t>
      </w:r>
      <w:r w:rsidRPr="003873A7">
        <w:rPr>
          <w:rStyle w:val="StyleUnderline"/>
          <w:color w:val="FF0000"/>
          <w:highlight w:val="yellow"/>
        </w:rPr>
        <w:t xml:space="preserve">Therefore, it is </w:t>
      </w:r>
      <w:r w:rsidRPr="003873A7">
        <w:rPr>
          <w:rStyle w:val="Emphasis"/>
          <w:color w:val="FF0000"/>
          <w:highlight w:val="yellow"/>
        </w:rPr>
        <w:t>inevitable</w:t>
      </w:r>
      <w:r w:rsidRPr="003873A7">
        <w:rPr>
          <w:rStyle w:val="StyleUnderline"/>
          <w:color w:val="FF0000"/>
        </w:rPr>
        <w:t xml:space="preserve"> and logical that </w:t>
      </w:r>
      <w:r w:rsidRPr="003873A7">
        <w:rPr>
          <w:rStyle w:val="StyleUnderline"/>
          <w:color w:val="FF0000"/>
          <w:highlight w:val="yellow"/>
        </w:rPr>
        <w:t>the</w:t>
      </w:r>
      <w:r w:rsidRPr="003873A7">
        <w:rPr>
          <w:rStyle w:val="StyleUnderline"/>
          <w:color w:val="FF0000"/>
        </w:rPr>
        <w:t xml:space="preserve"> </w:t>
      </w:r>
      <w:r w:rsidRPr="003873A7">
        <w:rPr>
          <w:rStyle w:val="StyleUnderline"/>
          <w:color w:val="FF0000"/>
          <w:highlight w:val="yellow"/>
        </w:rPr>
        <w:t>U</w:t>
      </w:r>
      <w:r w:rsidRPr="003873A7">
        <w:rPr>
          <w:rStyle w:val="StyleUnderline"/>
          <w:color w:val="FF0000"/>
        </w:rPr>
        <w:t xml:space="preserve">nited </w:t>
      </w:r>
      <w:r w:rsidRPr="003873A7">
        <w:rPr>
          <w:rStyle w:val="StyleUnderline"/>
          <w:color w:val="FF0000"/>
          <w:highlight w:val="yellow"/>
        </w:rPr>
        <w:t>S</w:t>
      </w:r>
      <w:r w:rsidRPr="003873A7">
        <w:rPr>
          <w:rStyle w:val="StyleUnderline"/>
          <w:color w:val="FF0000"/>
        </w:rPr>
        <w:t xml:space="preserve">tates </w:t>
      </w:r>
      <w:r w:rsidRPr="003873A7">
        <w:rPr>
          <w:rStyle w:val="StyleUnderline"/>
          <w:color w:val="FF0000"/>
          <w:highlight w:val="yellow"/>
        </w:rPr>
        <w:t>should expand its hegemonic position in space</w:t>
      </w:r>
      <w:r w:rsidRPr="003873A7">
        <w:rPr>
          <w:rStyle w:val="StyleUnderline"/>
          <w:color w:val="FF0000"/>
        </w:rPr>
        <w:t xml:space="preserve">, in order to secure its </w:t>
      </w:r>
      <w:proofErr w:type="gramStart"/>
      <w:r w:rsidRPr="003873A7">
        <w:rPr>
          <w:rStyle w:val="StyleUnderline"/>
          <w:color w:val="FF0000"/>
        </w:rPr>
        <w:t>place</w:t>
      </w:r>
      <w:proofErr w:type="gramEnd"/>
      <w:r w:rsidRPr="003873A7">
        <w:rPr>
          <w:rStyle w:val="StyleUnderline"/>
          <w:color w:val="FF0000"/>
        </w:rPr>
        <w:t xml:space="preserve"> there.</w:t>
      </w:r>
    </w:p>
    <w:p w14:paraId="0015E732" w14:textId="77777777" w:rsidR="007000BA" w:rsidRPr="003873A7" w:rsidRDefault="007000BA" w:rsidP="007000BA">
      <w:pPr>
        <w:rPr>
          <w:color w:val="FF0000"/>
          <w:u w:val="single"/>
        </w:rPr>
      </w:pPr>
      <w:r w:rsidRPr="003873A7">
        <w:rPr>
          <w:color w:val="FF0000"/>
        </w:rPr>
        <w:t xml:space="preserve">Whereas deterrence-based models, such as space superiority, may have worked in a less chaotic international system, no such stability can be achieved today. </w:t>
      </w:r>
      <w:r w:rsidRPr="003873A7">
        <w:rPr>
          <w:rStyle w:val="StyleUnderline"/>
          <w:color w:val="FF0000"/>
        </w:rPr>
        <w:t xml:space="preserve">Many of </w:t>
      </w:r>
      <w:r w:rsidRPr="003873A7">
        <w:rPr>
          <w:rStyle w:val="StyleUnderline"/>
          <w:color w:val="FF0000"/>
          <w:highlight w:val="yellow"/>
        </w:rPr>
        <w:t>America's competitors are</w:t>
      </w:r>
      <w:r w:rsidRPr="003873A7">
        <w:rPr>
          <w:rStyle w:val="StyleUnderline"/>
          <w:color w:val="FF0000"/>
        </w:rPr>
        <w:t xml:space="preserve"> </w:t>
      </w:r>
      <w:r w:rsidRPr="003873A7">
        <w:rPr>
          <w:rStyle w:val="StyleUnderline"/>
          <w:color w:val="FF0000"/>
          <w:highlight w:val="yellow"/>
        </w:rPr>
        <w:t>revanchist states</w:t>
      </w:r>
      <w:r w:rsidRPr="003873A7">
        <w:rPr>
          <w:rStyle w:val="StyleUnderline"/>
          <w:color w:val="FF0000"/>
        </w:rPr>
        <w:t xml:space="preserve"> intent on redefining the world or</w:t>
      </w:r>
      <w:r w:rsidRPr="003873A7">
        <w:rPr>
          <w:color w:val="FF0000"/>
        </w:rPr>
        <w:t xml:space="preserve">der. They are not interested in preserving the American position in space. </w:t>
      </w:r>
      <w:r w:rsidRPr="003873A7">
        <w:rPr>
          <w:rStyle w:val="StyleUnderline"/>
          <w:color w:val="FF0000"/>
        </w:rPr>
        <w:t xml:space="preserve">Also, </w:t>
      </w:r>
      <w:r w:rsidRPr="003873A7">
        <w:rPr>
          <w:rStyle w:val="StyleUnderline"/>
          <w:color w:val="FF0000"/>
          <w:highlight w:val="yellow"/>
        </w:rPr>
        <w:t>they are not cowed by</w:t>
      </w:r>
      <w:r w:rsidRPr="003873A7">
        <w:rPr>
          <w:rStyle w:val="StyleUnderline"/>
          <w:color w:val="FF0000"/>
        </w:rPr>
        <w:t xml:space="preserve"> a U.S. </w:t>
      </w:r>
      <w:r w:rsidRPr="003873A7">
        <w:rPr>
          <w:rStyle w:val="StyleUnderline"/>
          <w:color w:val="FF0000"/>
          <w:highlight w:val="yellow"/>
        </w:rPr>
        <w:t>deterrence</w:t>
      </w:r>
      <w:r w:rsidRPr="003873A7">
        <w:rPr>
          <w:rStyle w:val="StyleUnderline"/>
          <w:color w:val="FF0000"/>
        </w:rPr>
        <w:t xml:space="preserve"> strategy in space. Rather, </w:t>
      </w:r>
      <w:r w:rsidRPr="003873A7">
        <w:rPr>
          <w:rStyle w:val="StyleUnderline"/>
          <w:color w:val="FF0000"/>
          <w:highlight w:val="yellow"/>
        </w:rPr>
        <w:t xml:space="preserve">they view such a policy as a </w:t>
      </w:r>
      <w:r w:rsidRPr="003873A7">
        <w:rPr>
          <w:rStyle w:val="Emphasis"/>
          <w:color w:val="FF0000"/>
          <w:highlight w:val="yellow"/>
        </w:rPr>
        <w:t>concession that the</w:t>
      </w:r>
      <w:r w:rsidRPr="003873A7">
        <w:rPr>
          <w:rStyle w:val="Emphasis"/>
          <w:color w:val="FF0000"/>
        </w:rPr>
        <w:t xml:space="preserve"> </w:t>
      </w:r>
      <w:r w:rsidRPr="003873A7">
        <w:rPr>
          <w:rStyle w:val="Emphasis"/>
          <w:color w:val="FF0000"/>
          <w:highlight w:val="yellow"/>
        </w:rPr>
        <w:t>U</w:t>
      </w:r>
      <w:r w:rsidRPr="003873A7">
        <w:rPr>
          <w:rStyle w:val="Emphasis"/>
          <w:color w:val="FF0000"/>
        </w:rPr>
        <w:t xml:space="preserve">nited </w:t>
      </w:r>
      <w:r w:rsidRPr="003873A7">
        <w:rPr>
          <w:rStyle w:val="Emphasis"/>
          <w:color w:val="FF0000"/>
          <w:highlight w:val="yellow"/>
        </w:rPr>
        <w:t>S</w:t>
      </w:r>
      <w:r w:rsidRPr="003873A7">
        <w:rPr>
          <w:rStyle w:val="Emphasis"/>
          <w:color w:val="FF0000"/>
        </w:rPr>
        <w:t xml:space="preserve">tates </w:t>
      </w:r>
      <w:r w:rsidRPr="003873A7">
        <w:rPr>
          <w:rStyle w:val="Emphasis"/>
          <w:color w:val="FF0000"/>
          <w:highlight w:val="yellow"/>
        </w:rPr>
        <w:t>is becoming weaker.</w:t>
      </w:r>
    </w:p>
    <w:p w14:paraId="63532089" w14:textId="77777777" w:rsidR="007000BA" w:rsidRPr="003873A7" w:rsidRDefault="007000BA" w:rsidP="007000BA">
      <w:pPr>
        <w:rPr>
          <w:color w:val="FF0000"/>
          <w:u w:val="single"/>
        </w:rPr>
      </w:pPr>
      <w:r w:rsidRPr="003873A7">
        <w:rPr>
          <w:rStyle w:val="StyleUnderline"/>
          <w:color w:val="FF0000"/>
        </w:rPr>
        <w:t>Space dominance would create greater stability than space superiority</w:t>
      </w:r>
      <w:r w:rsidRPr="003873A7">
        <w:rPr>
          <w:color w:val="FF0000"/>
          <w:sz w:val="10"/>
        </w:rPr>
        <w:t xml:space="preserve">. </w:t>
      </w:r>
      <w:r w:rsidRPr="003873A7">
        <w:rPr>
          <w:rStyle w:val="StyleUnderline"/>
          <w:color w:val="FF0000"/>
        </w:rPr>
        <w:t>Missile defense systems, tungsten rods, and even directed-energy weapons potentially would all be placed in key orbits around the Earth.</w:t>
      </w:r>
      <w:r w:rsidRPr="003873A7">
        <w:rPr>
          <w:color w:val="FF0000"/>
          <w:sz w:val="10"/>
        </w:rPr>
        <w:t xml:space="preserve"> This, on top of the existing U.S. space infrastructure, would prove to the world that the United States is committed to preserving its position in space. </w:t>
      </w:r>
      <w:r w:rsidRPr="003873A7">
        <w:rPr>
          <w:rStyle w:val="StyleUnderline"/>
          <w:color w:val="FF0000"/>
        </w:rPr>
        <w:t>In a world of rogue states, space-based weapons likely would prevent surprise nuclear attacks</w:t>
      </w:r>
      <w:r w:rsidRPr="003873A7">
        <w:rPr>
          <w:color w:val="FF0000"/>
          <w:sz w:val="10"/>
        </w:rPr>
        <w:t>. Failing that</w:t>
      </w:r>
      <w:r w:rsidRPr="003873A7">
        <w:rPr>
          <w:rStyle w:val="StyleUnderline"/>
          <w:color w:val="FF0000"/>
        </w:rPr>
        <w:t>, the fact that the United States possessed strategic, offensive weapons in orbit—that could be brought down against any hostile actor—undoubtedly, would make even the most intractable foe hesitant.</w:t>
      </w:r>
    </w:p>
    <w:p w14:paraId="07140A88" w14:textId="77777777" w:rsidR="007000BA" w:rsidRPr="003873A7" w:rsidRDefault="007000BA" w:rsidP="007000BA">
      <w:pPr>
        <w:rPr>
          <w:color w:val="FF0000"/>
          <w:sz w:val="10"/>
        </w:rPr>
      </w:pPr>
      <w:r w:rsidRPr="003873A7">
        <w:rPr>
          <w:rStyle w:val="StyleUnderline"/>
          <w:color w:val="FF0000"/>
        </w:rPr>
        <w:t xml:space="preserve">It is arguable that </w:t>
      </w:r>
      <w:r w:rsidRPr="003873A7">
        <w:rPr>
          <w:rStyle w:val="StyleUnderline"/>
          <w:color w:val="FF0000"/>
          <w:highlight w:val="yellow"/>
        </w:rPr>
        <w:t>overwhelming</w:t>
      </w:r>
      <w:r w:rsidRPr="003873A7">
        <w:rPr>
          <w:rStyle w:val="StyleUnderline"/>
          <w:color w:val="FF0000"/>
        </w:rPr>
        <w:t xml:space="preserve"> U.S. </w:t>
      </w:r>
      <w:r w:rsidRPr="003873A7">
        <w:rPr>
          <w:rStyle w:val="StyleUnderline"/>
          <w:color w:val="FF0000"/>
          <w:highlight w:val="yellow"/>
        </w:rPr>
        <w:t>space power</w:t>
      </w:r>
      <w:r w:rsidRPr="003873A7">
        <w:rPr>
          <w:rStyle w:val="StyleUnderline"/>
          <w:color w:val="FF0000"/>
        </w:rPr>
        <w:t xml:space="preserve"> would </w:t>
      </w:r>
      <w:r w:rsidRPr="003873A7">
        <w:rPr>
          <w:rStyle w:val="StyleUnderline"/>
          <w:color w:val="FF0000"/>
          <w:highlight w:val="yellow"/>
        </w:rPr>
        <w:t>trickle down</w:t>
      </w:r>
      <w:r w:rsidRPr="003873A7">
        <w:rPr>
          <w:rStyle w:val="StyleUnderline"/>
          <w:color w:val="FF0000"/>
        </w:rPr>
        <w:t xml:space="preserve"> from the strategic high ground </w:t>
      </w:r>
      <w:r w:rsidRPr="003873A7">
        <w:rPr>
          <w:rStyle w:val="StyleUnderline"/>
          <w:color w:val="FF0000"/>
          <w:highlight w:val="yellow"/>
        </w:rPr>
        <w:t>to lower strategic domains</w:t>
      </w:r>
      <w:r w:rsidRPr="003873A7">
        <w:rPr>
          <w:color w:val="FF0000"/>
          <w:sz w:val="10"/>
        </w:rPr>
        <w:t xml:space="preserve">. Rather than wasting time demonstrating resolve by “temporarily blinding Chinese satellites,”16 for example, </w:t>
      </w:r>
      <w:r w:rsidRPr="003873A7">
        <w:rPr>
          <w:rStyle w:val="StyleUnderline"/>
          <w:color w:val="FF0000"/>
        </w:rPr>
        <w:t>the overwhelming American presence in space presumably would dissuade potential attackers.</w:t>
      </w:r>
    </w:p>
    <w:p w14:paraId="26E4AD98" w14:textId="77777777" w:rsidR="007000BA" w:rsidRPr="003873A7" w:rsidRDefault="007000BA" w:rsidP="007000BA">
      <w:pPr>
        <w:rPr>
          <w:color w:val="FF0000"/>
        </w:rPr>
      </w:pPr>
    </w:p>
    <w:p w14:paraId="2DE45DD0" w14:textId="77777777" w:rsidR="007000BA" w:rsidRPr="003873A7" w:rsidRDefault="007000BA" w:rsidP="007000BA">
      <w:pPr>
        <w:rPr>
          <w:color w:val="FF0000"/>
        </w:rPr>
      </w:pPr>
    </w:p>
    <w:p w14:paraId="2CEFB3E1" w14:textId="77777777" w:rsidR="007000BA" w:rsidRDefault="007000BA" w:rsidP="007000BA">
      <w:pPr>
        <w:pStyle w:val="Heading4"/>
      </w:pPr>
      <w:r>
        <w:t>US hegemony prevents great-power conflicts that escalates to nuclear war</w:t>
      </w:r>
    </w:p>
    <w:p w14:paraId="02D484E0" w14:textId="77777777" w:rsidR="007000BA" w:rsidRPr="00A01920" w:rsidRDefault="007000BA" w:rsidP="007000BA">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0" w:history="1">
        <w:r w:rsidRPr="008D383B">
          <w:rPr>
            <w:rStyle w:val="Hyperlink"/>
          </w:rPr>
          <w:t>http://www.jstor.org/stable/j.ctvbnm3r9.11</w:t>
        </w:r>
      </w:hyperlink>
      <w:r>
        <w:t>)</w:t>
      </w:r>
    </w:p>
    <w:p w14:paraId="2DFA3974" w14:textId="77777777" w:rsidR="007000BA" w:rsidRPr="004C64A1" w:rsidRDefault="007000BA" w:rsidP="007000BA">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w:t>
      </w:r>
      <w:r w:rsidRPr="004C64A1">
        <w:rPr>
          <w:sz w:val="10"/>
        </w:rPr>
        <w:lastRenderedPageBreak/>
        <w:t xml:space="preserve">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737AD3D5" w14:textId="77777777" w:rsidR="007000BA" w:rsidRPr="004C64A1" w:rsidRDefault="007000BA" w:rsidP="007000BA">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4A1D882A" w14:textId="77777777" w:rsidR="007000BA" w:rsidRPr="00F75678" w:rsidRDefault="007000BA" w:rsidP="007000BA">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69FDA1C6" w14:textId="77777777" w:rsidR="007000BA" w:rsidRPr="00F75678" w:rsidRDefault="007000BA" w:rsidP="007000BA">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DB479A">
        <w:rPr>
          <w:rStyle w:val="StyleUnderline"/>
          <w:highlight w:val="yellow"/>
        </w:rPr>
        <w:t>Why else</w:t>
      </w:r>
      <w:r w:rsidRPr="00F75678">
        <w:rPr>
          <w:rStyle w:val="StyleUnderline"/>
        </w:rPr>
        <w:t xml:space="preserve"> would Putin </w:t>
      </w:r>
      <w:r w:rsidRPr="00DB479A">
        <w:rPr>
          <w:rStyle w:val="StyleUnderline"/>
          <w:highlight w:val="yellow"/>
        </w:rPr>
        <w:t>boast</w:t>
      </w:r>
      <w:r w:rsidRPr="00F75678">
        <w:rPr>
          <w:rStyle w:val="StyleUnderline"/>
        </w:rPr>
        <w:t xml:space="preserve"> </w:t>
      </w:r>
      <w:r w:rsidRPr="00DB479A">
        <w:rPr>
          <w:rStyle w:val="StyleUnderline"/>
          <w:highlight w:val="yellow"/>
        </w:rPr>
        <w:t>about how far</w:t>
      </w:r>
      <w:r w:rsidRPr="00F75678">
        <w:rPr>
          <w:rStyle w:val="StyleUnderline"/>
        </w:rPr>
        <w:t xml:space="preserve"> his </w:t>
      </w:r>
      <w:r w:rsidRPr="00DB479A">
        <w:rPr>
          <w:rStyle w:val="StyleUnderline"/>
          <w:highlight w:val="yellow"/>
        </w:rPr>
        <w:t xml:space="preserve">troops can drive into Eastern Europe? Why </w:t>
      </w:r>
      <w:r w:rsidRPr="009E2D54">
        <w:rPr>
          <w:rStyle w:val="StyleUnderline"/>
        </w:rPr>
        <w:t>else</w:t>
      </w:r>
      <w:r w:rsidRPr="00F75678">
        <w:rPr>
          <w:rStyle w:val="StyleUnderline"/>
        </w:rPr>
        <w:t xml:space="preserve"> would Moscow be </w:t>
      </w:r>
      <w:r w:rsidRPr="00DB479A">
        <w:rPr>
          <w:rStyle w:val="StyleUnderline"/>
          <w:highlight w:val="yellow"/>
        </w:rPr>
        <w:t>deploy</w:t>
      </w:r>
      <w:r w:rsidRPr="00F75678">
        <w:rPr>
          <w:rStyle w:val="StyleUnderline"/>
        </w:rPr>
        <w:t xml:space="preserve">ing </w:t>
      </w:r>
      <w:r w:rsidRPr="00DB479A">
        <w:rPr>
          <w:rStyle w:val="StyleUnderline"/>
          <w:highlight w:val="yellow"/>
        </w:rPr>
        <w:t>military</w:t>
      </w:r>
      <w:r w:rsidRPr="00F75678">
        <w:rPr>
          <w:rStyle w:val="StyleUnderline"/>
        </w:rPr>
        <w:t xml:space="preserve"> power </w:t>
      </w:r>
      <w:r w:rsidRPr="00DB479A">
        <w:rPr>
          <w:rStyle w:val="StyleUnderline"/>
          <w:highlight w:val="yellow"/>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4234260F" w14:textId="77777777" w:rsidR="007000BA" w:rsidRPr="004C64A1" w:rsidRDefault="007000BA" w:rsidP="007000BA">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65A4F453" w14:textId="13B79232" w:rsidR="007000BA" w:rsidRDefault="007000BA" w:rsidP="007000BA">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w:t>
      </w:r>
      <w:r w:rsidRPr="004C64A1">
        <w:rPr>
          <w:sz w:val="10"/>
        </w:rPr>
        <w:lastRenderedPageBreak/>
        <w:t xml:space="preserve">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2A9E442E" w14:textId="2A46C04D" w:rsidR="002A4C54" w:rsidRPr="00AB11CE" w:rsidRDefault="002A4C54" w:rsidP="002A4C54">
      <w:pPr>
        <w:pStyle w:val="Heading2"/>
        <w:rPr>
          <w:rFonts w:ascii="Georgia" w:hAnsi="Georgia"/>
        </w:rPr>
      </w:pPr>
      <w:proofErr w:type="spellStart"/>
      <w:r>
        <w:rPr>
          <w:rFonts w:ascii="Georgia" w:hAnsi="Georgia"/>
        </w:rPr>
        <w:lastRenderedPageBreak/>
        <w:t>Fwk</w:t>
      </w:r>
      <w:proofErr w:type="spellEnd"/>
    </w:p>
    <w:p w14:paraId="14AA6AC3" w14:textId="77777777" w:rsidR="002A4C54" w:rsidRPr="007C22CB" w:rsidRDefault="002A4C54" w:rsidP="002A4C54"/>
    <w:p w14:paraId="4E2CED21" w14:textId="77777777" w:rsidR="002A4C54" w:rsidRPr="008A282C" w:rsidRDefault="002A4C54" w:rsidP="002A4C54">
      <w:pPr>
        <w:pStyle w:val="Heading4"/>
      </w:pPr>
      <w:r>
        <w:t>A</w:t>
      </w:r>
      <w:r w:rsidRPr="008A282C">
        <w:t xml:space="preserve">] </w:t>
      </w:r>
      <w:r>
        <w:t>Go</w:t>
      </w:r>
      <w:r w:rsidRPr="008A282C">
        <w:t>v</w:t>
      </w:r>
      <w:r>
        <w:t>ernments</w:t>
      </w:r>
      <w:r w:rsidRPr="008A282C">
        <w:t xml:space="preserve"> </w:t>
      </w:r>
      <w:proofErr w:type="gramStart"/>
      <w:r w:rsidRPr="008A282C">
        <w:t>have to</w:t>
      </w:r>
      <w:proofErr w:type="gramEnd"/>
      <w:r w:rsidRPr="008A282C">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2C91EFD8" w14:textId="77777777" w:rsidR="002A4C54" w:rsidRPr="008A282C" w:rsidRDefault="002A4C54" w:rsidP="002A4C54">
      <w:pPr>
        <w:pStyle w:val="Heading4"/>
      </w:pPr>
      <w:r>
        <w:t>B</w:t>
      </w:r>
      <w:r w:rsidRPr="008A282C">
        <w:t xml:space="preserve">] </w:t>
      </w:r>
      <w:r>
        <w:t>O</w:t>
      </w:r>
      <w:r w:rsidRPr="008A282C">
        <w:t xml:space="preserve">nly consequentialism treats agents equally since it values their well-being the same- public officials have special obligations by virtue of their role to benefit its people in an equal manner   </w:t>
      </w:r>
    </w:p>
    <w:p w14:paraId="75AAF7AC" w14:textId="77777777" w:rsidR="002A4C54" w:rsidRPr="00CD71BF" w:rsidRDefault="002A4C54" w:rsidP="002A4C54">
      <w:pPr>
        <w:pStyle w:val="Heading4"/>
        <w:rPr>
          <w:rFonts w:cs="Calibri"/>
          <w:color w:val="000000" w:themeColor="text1"/>
        </w:rPr>
      </w:pPr>
      <w:r w:rsidRPr="00CD71BF">
        <w:rPr>
          <w:rFonts w:cs="Calibri"/>
          <w:color w:val="000000" w:themeColor="text1"/>
        </w:rPr>
        <w:t>[</w:t>
      </w:r>
      <w:r>
        <w:rPr>
          <w:rFonts w:cs="Calibri"/>
          <w:color w:val="000000" w:themeColor="text1"/>
        </w:rPr>
        <w:t>C</w:t>
      </w:r>
      <w:r w:rsidRPr="00CD71BF">
        <w:rPr>
          <w:rFonts w:cs="Calibri"/>
          <w:color w:val="000000" w:themeColor="text1"/>
        </w:rPr>
        <w:t xml:space="preserve">] Existential threats deserve serious consideration in your ethical calculus- moral uncertainty and future gens </w:t>
      </w:r>
    </w:p>
    <w:p w14:paraId="3AEC8941" w14:textId="77777777" w:rsidR="002A4C54" w:rsidRPr="00CD71BF" w:rsidRDefault="002A4C54" w:rsidP="002A4C54">
      <w:pPr>
        <w:rPr>
          <w:color w:val="000000" w:themeColor="text1"/>
        </w:rPr>
      </w:pPr>
      <w:proofErr w:type="spellStart"/>
      <w:r w:rsidRPr="00CD71BF">
        <w:rPr>
          <w:rStyle w:val="Style13ptBold"/>
          <w:color w:val="000000" w:themeColor="text1"/>
        </w:rPr>
        <w:t>Pummer</w:t>
      </w:r>
      <w:proofErr w:type="spellEnd"/>
      <w:r w:rsidRPr="00CD71BF">
        <w:rPr>
          <w:rStyle w:val="Style13ptBold"/>
          <w:color w:val="000000" w:themeColor="text1"/>
        </w:rPr>
        <w:t xml:space="preserve"> 15</w:t>
      </w:r>
      <w:r w:rsidRPr="00CD71BF">
        <w:rPr>
          <w:color w:val="000000" w:themeColor="text1"/>
        </w:rPr>
        <w:t xml:space="preserve"> — (Theron </w:t>
      </w:r>
      <w:proofErr w:type="spellStart"/>
      <w:r w:rsidRPr="00CD71BF">
        <w:rPr>
          <w:color w:val="000000" w:themeColor="text1"/>
        </w:rPr>
        <w:t>Pummer</w:t>
      </w:r>
      <w:proofErr w:type="spellEnd"/>
      <w:r w:rsidRPr="00CD71BF">
        <w:rPr>
          <w:color w:val="000000" w:themeColor="text1"/>
        </w:rPr>
        <w:t xml:space="preserve">, Junior Research Fellow in Philosophy at St. Anne's College, University of Oxford, “Moral Agreement on Saving the </w:t>
      </w:r>
      <w:proofErr w:type="gramStart"/>
      <w:r w:rsidRPr="00CD71BF">
        <w:rPr>
          <w:color w:val="000000" w:themeColor="text1"/>
        </w:rPr>
        <w:t>World“</w:t>
      </w:r>
      <w:proofErr w:type="gramEnd"/>
      <w:r w:rsidRPr="00CD71BF">
        <w:rPr>
          <w:color w:val="000000" w:themeColor="text1"/>
        </w:rPr>
        <w:t xml:space="preserve">, Practical Ethics University of Oxford, 5-18-2015, Available Online at http://blog.practicalethics.ox.ac.uk/2015/05/moral-agreement-on-saving-the-world/, accessed 7-2-2018, HKR-AM) **we do not endorse ableist language= </w:t>
      </w:r>
    </w:p>
    <w:p w14:paraId="1F5A618D" w14:textId="77777777" w:rsidR="002A4C54" w:rsidRDefault="002A4C54" w:rsidP="002A4C54">
      <w:pPr>
        <w:rPr>
          <w:rStyle w:val="StyleUnderline"/>
          <w:rFonts w:eastAsiaTheme="minorHAnsi"/>
          <w:color w:val="000000" w:themeColor="text1"/>
        </w:rPr>
      </w:pPr>
      <w:r w:rsidRPr="00CD71BF">
        <w:rPr>
          <w:rStyle w:val="StyleUnderline"/>
          <w:rFonts w:eastAsiaTheme="minorHAnsi"/>
          <w:color w:val="000000" w:themeColor="text1"/>
        </w:rPr>
        <w:t>There appears to be lot of disagreement in moral philosophy.</w:t>
      </w:r>
      <w:r w:rsidRPr="00CD71BF">
        <w:rPr>
          <w:color w:val="000000" w:themeColor="text1"/>
          <w:sz w:val="16"/>
        </w:rPr>
        <w:t xml:space="preserve"> Whether these many apparent disagreements are deep and irresolvable, I believe </w:t>
      </w:r>
      <w:r w:rsidRPr="00CD71BF">
        <w:rPr>
          <w:rStyle w:val="StyleUnderline"/>
          <w:rFonts w:eastAsiaTheme="minorHAnsi"/>
          <w:color w:val="000000" w:themeColor="text1"/>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D71BF">
        <w:rPr>
          <w:color w:val="000000" w:themeColor="text1"/>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D71BF">
        <w:rPr>
          <w:rStyle w:val="StyleUnderline"/>
          <w:rFonts w:eastAsiaTheme="minorHAnsi"/>
          <w:color w:val="000000" w:themeColor="text1"/>
        </w:rPr>
        <w:t xml:space="preserve">. If the happiness or well-being of possible future people is just as important as that of people who already exist, and if they would have good lives, it is not hard to see how </w:t>
      </w:r>
      <w:r w:rsidRPr="004B79E7">
        <w:rPr>
          <w:rStyle w:val="StyleUnderline"/>
          <w:rFonts w:eastAsiaTheme="minorHAnsi"/>
          <w:color w:val="000000" w:themeColor="text1"/>
          <w:highlight w:val="cyan"/>
        </w:rPr>
        <w:t>reducing existential risk is</w:t>
      </w:r>
      <w:r w:rsidRPr="00CD71BF">
        <w:rPr>
          <w:rStyle w:val="StyleUnderline"/>
          <w:rFonts w:eastAsiaTheme="minorHAnsi"/>
          <w:color w:val="000000" w:themeColor="text1"/>
        </w:rPr>
        <w:t xml:space="preserve"> easily </w:t>
      </w:r>
      <w:r w:rsidRPr="004B79E7">
        <w:rPr>
          <w:rStyle w:val="StyleUnderline"/>
          <w:rFonts w:eastAsiaTheme="minorHAnsi"/>
          <w:color w:val="000000" w:themeColor="text1"/>
          <w:highlight w:val="cyan"/>
        </w:rPr>
        <w:t>the most important</w:t>
      </w:r>
      <w:r w:rsidRPr="00CD71BF">
        <w:rPr>
          <w:rStyle w:val="StyleUnderline"/>
          <w:rFonts w:eastAsiaTheme="minorHAnsi"/>
          <w:color w:val="000000" w:themeColor="text1"/>
        </w:rPr>
        <w:t xml:space="preserve"> thing in the whole world. This is for the familiar reason that there are so many people who could exist in the future – </w:t>
      </w:r>
      <w:r w:rsidRPr="004B79E7">
        <w:rPr>
          <w:rStyle w:val="StyleUnderline"/>
          <w:rFonts w:eastAsiaTheme="minorHAnsi"/>
          <w:color w:val="000000" w:themeColor="text1"/>
          <w:highlight w:val="cyan"/>
        </w:rPr>
        <w:t>there are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trillions upon trillions</w:t>
      </w:r>
      <w:r w:rsidRPr="00CD71BF">
        <w:rPr>
          <w:rStyle w:val="StyleUnderline"/>
          <w:rFonts w:eastAsiaTheme="minorHAnsi"/>
          <w:color w:val="000000" w:themeColor="text1"/>
        </w:rPr>
        <w:t>… upon trillions.</w:t>
      </w:r>
      <w:r w:rsidRPr="00CD71BF">
        <w:rPr>
          <w:color w:val="000000" w:themeColor="text1"/>
          <w:sz w:val="16"/>
        </w:rPr>
        <w:t xml:space="preserve"> </w:t>
      </w:r>
      <w:r w:rsidRPr="00CD71BF">
        <w:rPr>
          <w:rStyle w:val="StyleUnderline"/>
          <w:rFonts w:eastAsiaTheme="minorHAnsi"/>
          <w:color w:val="000000" w:themeColor="text1"/>
        </w:rPr>
        <w:t xml:space="preserve">There are so many possible </w:t>
      </w:r>
      <w:r w:rsidRPr="004B79E7">
        <w:rPr>
          <w:rStyle w:val="StyleUnderline"/>
          <w:rFonts w:eastAsiaTheme="minorHAnsi"/>
          <w:color w:val="000000" w:themeColor="text1"/>
          <w:highlight w:val="cyan"/>
        </w:rPr>
        <w:t>future people</w:t>
      </w:r>
      <w:r w:rsidRPr="00CD71BF">
        <w:rPr>
          <w:rStyle w:val="StyleUnderline"/>
          <w:rFonts w:eastAsiaTheme="minorHAnsi"/>
          <w:color w:val="000000" w:themeColor="text1"/>
        </w:rPr>
        <w:t xml:space="preserve"> that reducing existential risk is arguably the most important thing in the world,</w:t>
      </w:r>
      <w:r w:rsidRPr="00CD71BF">
        <w:rPr>
          <w:color w:val="000000" w:themeColor="text1"/>
          <w:sz w:val="16"/>
        </w:rPr>
        <w:t xml:space="preserve"> </w:t>
      </w:r>
      <w:r w:rsidRPr="004B79E7">
        <w:rPr>
          <w:rStyle w:val="StyleUnderline"/>
          <w:rFonts w:eastAsiaTheme="minorHAnsi"/>
          <w:color w:val="000000" w:themeColor="text1"/>
          <w:highlight w:val="cyan"/>
        </w:rPr>
        <w:t>even if the well-being</w:t>
      </w:r>
      <w:r w:rsidRPr="00CD71BF">
        <w:rPr>
          <w:rStyle w:val="StyleUnderline"/>
          <w:rFonts w:eastAsiaTheme="minorHAnsi"/>
          <w:color w:val="000000" w:themeColor="text1"/>
        </w:rPr>
        <w:t xml:space="preserve"> of these possible people </w:t>
      </w:r>
      <w:r w:rsidRPr="004B79E7">
        <w:rPr>
          <w:rStyle w:val="StyleUnderline"/>
          <w:rFonts w:eastAsiaTheme="minorHAnsi"/>
          <w:color w:val="000000" w:themeColor="text1"/>
          <w:highlight w:val="cyan"/>
        </w:rPr>
        <w:t>were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given</w:t>
      </w:r>
      <w:r w:rsidRPr="00CD71BF">
        <w:rPr>
          <w:rStyle w:val="StyleUnderline"/>
          <w:rFonts w:eastAsiaTheme="minorHAnsi"/>
          <w:color w:val="000000" w:themeColor="text1"/>
        </w:rPr>
        <w:t xml:space="preserve"> only </w:t>
      </w:r>
      <w:r w:rsidRPr="004B79E7">
        <w:rPr>
          <w:rStyle w:val="StyleUnderline"/>
          <w:rFonts w:eastAsiaTheme="minorHAnsi"/>
          <w:color w:val="000000" w:themeColor="text1"/>
          <w:highlight w:val="cyan"/>
        </w:rPr>
        <w:t xml:space="preserve">0.001% </w:t>
      </w:r>
      <w:r w:rsidRPr="00CD71BF">
        <w:rPr>
          <w:rStyle w:val="StyleUnderline"/>
          <w:rFonts w:eastAsiaTheme="minorHAnsi"/>
          <w:color w:val="000000" w:themeColor="text1"/>
        </w:rPr>
        <w:t xml:space="preserve">as much </w:t>
      </w:r>
      <w:r w:rsidRPr="004B79E7">
        <w:rPr>
          <w:rStyle w:val="StyleUnderline"/>
          <w:rFonts w:eastAsiaTheme="minorHAnsi"/>
          <w:color w:val="000000" w:themeColor="text1"/>
          <w:highlight w:val="cyan"/>
        </w:rPr>
        <w:t>weight</w:t>
      </w:r>
      <w:r w:rsidRPr="00CD71BF">
        <w:rPr>
          <w:rStyle w:val="StyleUnderline"/>
          <w:rFonts w:eastAsiaTheme="minorHAnsi"/>
          <w:color w:val="000000" w:themeColor="text1"/>
        </w:rPr>
        <w:t xml:space="preserve"> as that of existing people</w:t>
      </w:r>
      <w:r w:rsidRPr="00CD71BF">
        <w:rPr>
          <w:color w:val="000000" w:themeColor="text1"/>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CD71BF">
        <w:rPr>
          <w:rStyle w:val="StyleUnderline"/>
          <w:rFonts w:eastAsiaTheme="minorHAnsi"/>
          <w:color w:val="000000" w:themeColor="text1"/>
        </w:rPr>
        <w:t xml:space="preserve">there’s a good chance that many existing people will, with the aid of life-extension technology, live very long and very </w:t>
      </w:r>
      <w:proofErr w:type="gramStart"/>
      <w:r w:rsidRPr="00CD71BF">
        <w:rPr>
          <w:rStyle w:val="StyleUnderline"/>
          <w:rFonts w:eastAsiaTheme="minorHAnsi"/>
          <w:color w:val="000000" w:themeColor="text1"/>
        </w:rPr>
        <w:t>high quality</w:t>
      </w:r>
      <w:proofErr w:type="gramEnd"/>
      <w:r w:rsidRPr="00CD71BF">
        <w:rPr>
          <w:rStyle w:val="StyleUnderline"/>
          <w:rFonts w:eastAsiaTheme="min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CD71BF">
        <w:rPr>
          <w:color w:val="000000" w:themeColor="text1"/>
          <w:sz w:val="16"/>
        </w:rPr>
        <w:t xml:space="preserve">. But that is a huge mistake. </w:t>
      </w:r>
      <w:r w:rsidRPr="00CD71BF">
        <w:rPr>
          <w:rStyle w:val="StyleUnderline"/>
          <w:rFonts w:eastAsiaTheme="minorHAnsi"/>
          <w:color w:val="000000" w:themeColor="text1"/>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w:t>
      </w:r>
      <w:r w:rsidRPr="00CD71BF">
        <w:rPr>
          <w:rStyle w:val="StyleUnderline"/>
          <w:rFonts w:eastAsiaTheme="minorHAnsi"/>
          <w:color w:val="000000" w:themeColor="text1"/>
        </w:rPr>
        <w:lastRenderedPageBreak/>
        <w:t xml:space="preserve">rightness. One which did not would simply be irrational, crazy.” </w:t>
      </w:r>
      <w:r w:rsidRPr="004B79E7">
        <w:rPr>
          <w:rStyle w:val="StyleUnderline"/>
          <w:rFonts w:eastAsiaTheme="minorHAnsi"/>
          <w:color w:val="000000" w:themeColor="text1"/>
          <w:highlight w:val="cyan"/>
        </w:rPr>
        <w:t>Minimally plausible versions of deont</w:t>
      </w:r>
      <w:r w:rsidRPr="00CD71BF">
        <w:rPr>
          <w:rStyle w:val="StyleUnderline"/>
          <w:rFonts w:eastAsiaTheme="minorHAnsi"/>
          <w:color w:val="000000" w:themeColor="text1"/>
        </w:rPr>
        <w:t xml:space="preserve">ology </w:t>
      </w:r>
      <w:r w:rsidRPr="004B79E7">
        <w:rPr>
          <w:rStyle w:val="StyleUnderline"/>
          <w:rFonts w:eastAsiaTheme="minorHAnsi"/>
          <w:color w:val="000000" w:themeColor="text1"/>
          <w:highlight w:val="cyan"/>
        </w:rPr>
        <w:t>and virtue ethics must be concerned</w:t>
      </w:r>
      <w:r w:rsidRPr="00CD71BF">
        <w:rPr>
          <w:rStyle w:val="StyleUnderline"/>
          <w:rFonts w:eastAsiaTheme="minorHAnsi"/>
          <w:color w:val="000000" w:themeColor="text1"/>
        </w:rPr>
        <w:t xml:space="preserve"> in part </w:t>
      </w:r>
      <w:r w:rsidRPr="004B79E7">
        <w:rPr>
          <w:rStyle w:val="StyleUnderline"/>
          <w:rFonts w:eastAsiaTheme="minorHAnsi"/>
          <w:color w:val="000000" w:themeColor="text1"/>
          <w:highlight w:val="cyan"/>
        </w:rPr>
        <w:t>with promoting the good</w:t>
      </w:r>
      <w:r w:rsidRPr="00CD71BF">
        <w:rPr>
          <w:rStyle w:val="StyleUnderline"/>
          <w:rFonts w:eastAsiaTheme="minorHAnsi"/>
          <w:color w:val="000000" w:themeColor="text1"/>
        </w:rPr>
        <w:t>,</w:t>
      </w:r>
    </w:p>
    <w:p w14:paraId="325B1070" w14:textId="4F8CAB62" w:rsidR="002A4C54" w:rsidRPr="00314BE1" w:rsidRDefault="002A4C54" w:rsidP="002A4C54">
      <w:pPr>
        <w:rPr>
          <w:color w:val="000000" w:themeColor="text1"/>
          <w:sz w:val="16"/>
        </w:rPr>
      </w:pPr>
      <w:r w:rsidRPr="00CD71BF">
        <w:rPr>
          <w:rStyle w:val="StyleUnderline"/>
          <w:rFonts w:eastAsiaTheme="minorHAnsi"/>
          <w:color w:val="000000" w:themeColor="text1"/>
        </w:rPr>
        <w:t xml:space="preserve"> from an impartial point of view. They’d thus </w:t>
      </w:r>
      <w:r w:rsidRPr="004B79E7">
        <w:rPr>
          <w:rStyle w:val="StyleUnderline"/>
          <w:rFonts w:eastAsiaTheme="minorHAnsi"/>
          <w:color w:val="000000" w:themeColor="text1"/>
          <w:highlight w:val="cyan"/>
        </w:rPr>
        <w:t>imply</w:t>
      </w:r>
      <w:r w:rsidRPr="00CD71BF">
        <w:rPr>
          <w:rStyle w:val="StyleUnderline"/>
          <w:rFonts w:eastAsiaTheme="minorHAnsi"/>
          <w:color w:val="000000" w:themeColor="text1"/>
        </w:rPr>
        <w:t xml:space="preserve"> very </w:t>
      </w:r>
      <w:r w:rsidRPr="004B79E7">
        <w:rPr>
          <w:rStyle w:val="StyleUnderline"/>
          <w:rFonts w:eastAsiaTheme="minorHAnsi"/>
          <w:color w:val="000000" w:themeColor="text1"/>
          <w:highlight w:val="cyan"/>
        </w:rPr>
        <w:t>strong reasons to reduce existential risk</w:t>
      </w:r>
      <w:r w:rsidRPr="00CD71BF">
        <w:rPr>
          <w:rStyle w:val="StyleUnderline"/>
          <w:rFonts w:eastAsiaTheme="minorHAnsi"/>
          <w:color w:val="000000" w:themeColor="text1"/>
        </w:rPr>
        <w:t xml:space="preserve">, </w:t>
      </w:r>
      <w:r w:rsidRPr="00CD71BF">
        <w:rPr>
          <w:color w:val="000000" w:themeColor="text1"/>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CD71BF">
        <w:rPr>
          <w:color w:val="000000" w:themeColor="text1"/>
          <w:sz w:val="16"/>
        </w:rPr>
        <w:t>consists</w:t>
      </w:r>
      <w:proofErr w:type="gramEnd"/>
      <w:r w:rsidRPr="00CD71BF">
        <w:rPr>
          <w:color w:val="000000" w:themeColor="text1"/>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D71BF">
        <w:rPr>
          <w:color w:val="000000" w:themeColor="text1"/>
          <w:sz w:val="16"/>
        </w:rPr>
        <w:t>actually desires</w:t>
      </w:r>
      <w:proofErr w:type="gramEnd"/>
      <w:r w:rsidRPr="00CD71BF">
        <w:rPr>
          <w:color w:val="000000" w:themeColor="text1"/>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D71BF">
        <w:rPr>
          <w:color w:val="000000" w:themeColor="text1"/>
          <w:sz w:val="16"/>
        </w:rPr>
        <w:t>all of</w:t>
      </w:r>
      <w:proofErr w:type="gramEnd"/>
      <w:r w:rsidRPr="00CD71BF">
        <w:rPr>
          <w:color w:val="000000" w:themeColor="text1"/>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D71BF">
        <w:rPr>
          <w:rStyle w:val="StyleUnderline"/>
          <w:rFonts w:eastAsiaTheme="minorHAnsi"/>
          <w:color w:val="000000" w:themeColor="text1"/>
        </w:rPr>
        <w:t xml:space="preserve">We should also </w:t>
      </w:r>
      <w:proofErr w:type="gramStart"/>
      <w:r w:rsidRPr="00CD71BF">
        <w:rPr>
          <w:rStyle w:val="StyleUnderline"/>
          <w:rFonts w:eastAsiaTheme="minorHAnsi"/>
          <w:color w:val="000000" w:themeColor="text1"/>
        </w:rPr>
        <w:t>take into account</w:t>
      </w:r>
      <w:proofErr w:type="gramEnd"/>
      <w:r w:rsidRPr="00CD71BF">
        <w:rPr>
          <w:rStyle w:val="StyleUnderline"/>
          <w:rFonts w:eastAsiaTheme="minorHAnsi"/>
          <w:color w:val="000000" w:themeColor="text1"/>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D71BF">
        <w:rPr>
          <w:color w:val="000000" w:themeColor="text1"/>
          <w:sz w:val="16"/>
        </w:rPr>
        <w:t>. But even those (hedonistic egoists) who disagree should have a significant level of confidence that they are mistaken, and that one of the above views is correct</w:t>
      </w:r>
      <w:r w:rsidRPr="00CD71BF">
        <w:rPr>
          <w:rStyle w:val="StyleUnderline"/>
          <w:rFonts w:eastAsiaTheme="minorHAnsi"/>
          <w:color w:val="000000" w:themeColor="text1"/>
        </w:rPr>
        <w:t xml:space="preserve">. </w:t>
      </w:r>
      <w:r w:rsidRPr="003B7626">
        <w:rPr>
          <w:rStyle w:val="StyleUnderline"/>
          <w:rFonts w:eastAsiaTheme="minorHAnsi"/>
          <w:color w:val="000000" w:themeColor="text1"/>
        </w:rPr>
        <w:t xml:space="preserve">Even if they were 90% sure that their view is the correct one (and 10% sure that one of these other ones is correct), they would have </w:t>
      </w:r>
      <w:proofErr w:type="gramStart"/>
      <w:r w:rsidRPr="003B7626">
        <w:rPr>
          <w:rStyle w:val="StyleUnderline"/>
          <w:rFonts w:eastAsiaTheme="minorHAnsi"/>
          <w:color w:val="000000" w:themeColor="text1"/>
        </w:rPr>
        <w:t>pretty strong</w:t>
      </w:r>
      <w:proofErr w:type="gramEnd"/>
      <w:r w:rsidRPr="003B7626">
        <w:rPr>
          <w:rStyle w:val="StyleUnderline"/>
          <w:rFonts w:eastAsiaTheme="minorHAnsi"/>
          <w:color w:val="000000" w:themeColor="text1"/>
        </w:rPr>
        <w:t xml:space="preserve"> reason, from the standpoint of moral uncertainty, to reduce existential risk. Perhaps most disturbingly still, even if we are only 1% sure that the well-being of possible future</w:t>
      </w:r>
      <w:r w:rsidRPr="00CD71BF">
        <w:rPr>
          <w:rStyle w:val="StyleUnderline"/>
          <w:rFonts w:eastAsiaTheme="minorHAnsi"/>
          <w:color w:val="000000" w:themeColor="text1"/>
        </w:rPr>
        <w:t xml:space="preserve"> people matters, it is at least arguable that, from the standpoint of moral uncertainty, reducing existential risk is the most important thing in the world</w:t>
      </w:r>
      <w:r w:rsidRPr="00CD71BF">
        <w:rPr>
          <w:color w:val="000000" w:themeColor="text1"/>
          <w:sz w:val="16"/>
        </w:rPr>
        <w:t xml:space="preserve">. Again, this is largely </w:t>
      </w:r>
      <w:proofErr w:type="gramStart"/>
      <w:r w:rsidRPr="00CD71BF">
        <w:rPr>
          <w:color w:val="000000" w:themeColor="text1"/>
          <w:sz w:val="16"/>
        </w:rPr>
        <w:t>for the reason that</w:t>
      </w:r>
      <w:proofErr w:type="gramEnd"/>
      <w:r w:rsidRPr="00CD71BF">
        <w:rPr>
          <w:color w:val="000000" w:themeColor="text1"/>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D71BF">
        <w:rPr>
          <w:color w:val="000000" w:themeColor="text1"/>
          <w:sz w:val="16"/>
        </w:rPr>
        <w:t>fairly implausible</w:t>
      </w:r>
      <w:proofErr w:type="gramEnd"/>
      <w:r w:rsidRPr="00CD71BF">
        <w:rPr>
          <w:color w:val="000000" w:themeColor="text1"/>
          <w:sz w:val="16"/>
        </w:rPr>
        <w:t xml:space="preserv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CD71BF">
        <w:rPr>
          <w:rStyle w:val="StyleUnderline"/>
          <w:rFonts w:eastAsiaTheme="minorHAnsi"/>
          <w:color w:val="000000" w:themeColor="text1"/>
        </w:rPr>
        <w:t>Derek Parfit, whose work has emphasized future generations as well as agreement in ethics, described our situation clearly and accurately:</w:t>
      </w:r>
      <w:r w:rsidRPr="00CD71BF">
        <w:rPr>
          <w:color w:val="000000" w:themeColor="text1"/>
          <w:sz w:val="16"/>
        </w:rPr>
        <w:t xml:space="preserve"> “We live during the hinge of history. </w:t>
      </w:r>
      <w:r w:rsidRPr="00CD71BF">
        <w:rPr>
          <w:rStyle w:val="StyleUnderline"/>
          <w:rFonts w:eastAsiaTheme="minorHAnsi"/>
          <w:color w:val="000000" w:themeColor="text1"/>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CD71BF">
        <w:rPr>
          <w:color w:val="000000" w:themeColor="text1"/>
          <w:sz w:val="16"/>
        </w:rPr>
        <w:t xml:space="preserve"> </w:t>
      </w:r>
      <w:r w:rsidRPr="00CD71BF">
        <w:rPr>
          <w:rStyle w:val="StyleUnderline"/>
          <w:rFonts w:eastAsiaTheme="minorHAnsi"/>
          <w:color w:val="000000" w:themeColor="text1"/>
        </w:rPr>
        <w:t xml:space="preserve">Our descendants could, if necessary, go elsewhere, spreading through this galaxy…. Our descendants might, I believe, make the further future very good. But that good future may also depend in part on us. If our </w:t>
      </w:r>
      <w:r w:rsidRPr="00CD71BF">
        <w:rPr>
          <w:rStyle w:val="StyleUnderline"/>
          <w:rFonts w:eastAsiaTheme="minorHAnsi"/>
          <w:color w:val="000000" w:themeColor="text1"/>
        </w:rPr>
        <w:lastRenderedPageBreak/>
        <w:t>selfish recklessness ends human history, we would be acting very wrongly</w:t>
      </w:r>
      <w:r w:rsidRPr="00CD71BF">
        <w:rPr>
          <w:color w:val="000000" w:themeColor="text1"/>
          <w:sz w:val="16"/>
        </w:rPr>
        <w:t>.” (From chapter 36 of On What Matters)</w:t>
      </w:r>
    </w:p>
    <w:p w14:paraId="6A925F45" w14:textId="77777777" w:rsidR="002A4C54" w:rsidRPr="00FF5F8C" w:rsidRDefault="002A4C54" w:rsidP="002A4C54">
      <w:pPr>
        <w:pStyle w:val="Heading4"/>
        <w:rPr>
          <w:rFonts w:ascii="Georgia" w:hAnsi="Georgia"/>
        </w:rPr>
      </w:pPr>
      <w:r w:rsidRPr="00FF5F8C">
        <w:rPr>
          <w:rFonts w:ascii="Georgia" w:hAnsi="Georgia"/>
        </w:rPr>
        <w:t xml:space="preserve">Science proves non util ethics are impossible and our version of util solves all </w:t>
      </w:r>
      <w:proofErr w:type="spellStart"/>
      <w:r w:rsidRPr="00FF5F8C">
        <w:rPr>
          <w:rFonts w:ascii="Georgia" w:hAnsi="Georgia"/>
        </w:rPr>
        <w:t>aff</w:t>
      </w:r>
      <w:proofErr w:type="spellEnd"/>
      <w:r w:rsidRPr="00FF5F8C">
        <w:rPr>
          <w:rFonts w:ascii="Georgia" w:hAnsi="Georgia"/>
        </w:rPr>
        <w:t xml:space="preserve"> offense </w:t>
      </w:r>
    </w:p>
    <w:p w14:paraId="0C5DB7F4" w14:textId="77777777" w:rsidR="002A4C54" w:rsidRPr="00FF5F8C" w:rsidRDefault="002A4C54" w:rsidP="002A4C54">
      <w:pPr>
        <w:rPr>
          <w:rFonts w:ascii="Georgia" w:hAnsi="Georgia"/>
        </w:rPr>
      </w:pPr>
      <w:r w:rsidRPr="00FF5F8C">
        <w:rPr>
          <w:rStyle w:val="Style13ptBold"/>
          <w:rFonts w:ascii="Georgia" w:hAnsi="Georgia"/>
        </w:rPr>
        <w:t>Greene 10</w:t>
      </w:r>
      <w:r w:rsidRPr="00FF5F8C">
        <w:rPr>
          <w:rFonts w:ascii="Georgia" w:hAnsi="Georgia"/>
        </w:rPr>
        <w:t xml:space="preserve"> – Joshua, Associate Professor of Social science in the Department of Psychology at Harvard University </w:t>
      </w:r>
    </w:p>
    <w:p w14:paraId="0266D5F9" w14:textId="77777777" w:rsidR="002A4C54" w:rsidRPr="00FF5F8C" w:rsidRDefault="002A4C54" w:rsidP="002A4C54">
      <w:pPr>
        <w:rPr>
          <w:rFonts w:ascii="Georgia" w:hAnsi="Georgia"/>
        </w:rPr>
      </w:pPr>
      <w:r w:rsidRPr="00FF5F8C">
        <w:rPr>
          <w:rFonts w:ascii="Georgia" w:hAnsi="Georgia"/>
        </w:rPr>
        <w:t>(The Secret Joke of Kant’s Soul published in Moral Psychology: Historical and Contemporary Readings, accessed: www.fed.cuhk.edu.hk/~lchang/material/Evolutionary/Developmental/Greene-KantSoul.pdf)</w:t>
      </w:r>
    </w:p>
    <w:p w14:paraId="3E2B6C20" w14:textId="77777777" w:rsidR="002A4C54" w:rsidRDefault="002A4C54" w:rsidP="002A4C54">
      <w:pPr>
        <w:rPr>
          <w:rFonts w:ascii="Georgia" w:hAnsi="Georgia"/>
          <w:sz w:val="16"/>
        </w:rPr>
      </w:pPr>
      <w:r w:rsidRPr="00FF5F8C">
        <w:rPr>
          <w:rFonts w:ascii="Georgia" w:hAnsi="Georgia"/>
          <w:b/>
          <w:u w:val="single"/>
        </w:rPr>
        <w:t xml:space="preserve">What </w:t>
      </w:r>
      <w:r w:rsidRPr="00FF5F8C">
        <w:rPr>
          <w:rFonts w:ascii="Georgia" w:hAnsi="Georgia"/>
          <w:b/>
          <w:iCs/>
          <w:highlight w:val="yellow"/>
          <w:u w:val="single"/>
          <w:bdr w:val="single" w:sz="8" w:space="0" w:color="auto"/>
        </w:rPr>
        <w:t>turn-of-the-millennium science</w:t>
      </w:r>
      <w:r w:rsidRPr="00FF5F8C">
        <w:rPr>
          <w:rFonts w:ascii="Georgia" w:hAnsi="Georgia"/>
          <w:sz w:val="16"/>
          <w:highlight w:val="yellow"/>
        </w:rPr>
        <w:t xml:space="preserve"> </w:t>
      </w:r>
      <w:r w:rsidRPr="00FF5F8C">
        <w:rPr>
          <w:rFonts w:ascii="Georgia" w:hAnsi="Georgia"/>
          <w:b/>
          <w:highlight w:val="yellow"/>
          <w:u w:val="single"/>
        </w:rPr>
        <w:t>is telling us</w:t>
      </w:r>
      <w:r w:rsidRPr="00FF5F8C">
        <w:rPr>
          <w:rFonts w:ascii="Georgia" w:hAnsi="Georgia"/>
          <w:b/>
          <w:u w:val="single"/>
        </w:rPr>
        <w:t xml:space="preserve"> is that </w:t>
      </w:r>
      <w:r w:rsidRPr="00FF5F8C">
        <w:rPr>
          <w:rFonts w:ascii="Georgia" w:hAnsi="Georgia"/>
          <w:b/>
          <w:highlight w:val="yellow"/>
          <w:u w:val="single"/>
        </w:rPr>
        <w:t xml:space="preserve">human </w:t>
      </w:r>
      <w:r w:rsidRPr="00FF5F8C">
        <w:rPr>
          <w:rFonts w:ascii="Georgia" w:eastAsia="Malgun Gothic" w:hAnsi="Georgia"/>
          <w:b/>
          <w:iCs/>
          <w:highlight w:val="yellow"/>
          <w:u w:val="single"/>
          <w:bdr w:val="single" w:sz="8" w:space="0" w:color="auto"/>
        </w:rPr>
        <w:t>mo</w:t>
      </w:r>
      <w:r w:rsidRPr="00FF5F8C">
        <w:rPr>
          <w:rFonts w:ascii="Georgia" w:hAnsi="Georgia"/>
          <w:b/>
          <w:iCs/>
          <w:highlight w:val="yellow"/>
          <w:u w:val="single"/>
          <w:bdr w:val="single" w:sz="8" w:space="0" w:color="auto"/>
        </w:rPr>
        <w:t>ral judgment is not a pristine rational enterprise</w:t>
      </w:r>
      <w:r w:rsidRPr="00FF5F8C">
        <w:rPr>
          <w:rFonts w:ascii="Georgia" w:hAnsi="Georgia"/>
          <w:sz w:val="16"/>
        </w:rPr>
        <w:t xml:space="preserve">, that our </w:t>
      </w:r>
      <w:r w:rsidRPr="00FF5F8C">
        <w:rPr>
          <w:rFonts w:ascii="Georgia" w:hAnsi="Georgia"/>
          <w:b/>
          <w:u w:val="single"/>
        </w:rPr>
        <w:t xml:space="preserve">moral </w:t>
      </w:r>
      <w:r w:rsidRPr="00FF5F8C">
        <w:rPr>
          <w:rFonts w:ascii="Georgia" w:hAnsi="Georgia"/>
          <w:b/>
          <w:highlight w:val="yellow"/>
          <w:u w:val="single"/>
        </w:rPr>
        <w:t>judgments are driven by a hodgepodge of emotional dispositions</w:t>
      </w:r>
      <w:r w:rsidRPr="00FF5F8C">
        <w:rPr>
          <w:rFonts w:ascii="Georgia" w:hAnsi="Georgia"/>
          <w:b/>
          <w:u w:val="single"/>
        </w:rPr>
        <w:t xml:space="preserve">, which themselves were </w:t>
      </w:r>
      <w:r w:rsidRPr="00FF5F8C">
        <w:rPr>
          <w:rFonts w:ascii="Georgia" w:hAnsi="Georgia"/>
          <w:b/>
          <w:highlight w:val="yellow"/>
          <w:u w:val="single"/>
        </w:rPr>
        <w:t>shaped by a hodgepodge of evolutionary forces,</w:t>
      </w:r>
      <w:r w:rsidRPr="00FF5F8C">
        <w:rPr>
          <w:rFonts w:ascii="Georgia" w:hAnsi="Georgia"/>
          <w:b/>
          <w:u w:val="single"/>
        </w:rPr>
        <w:t xml:space="preserve"> both </w:t>
      </w:r>
      <w:r w:rsidRPr="00FF5F8C">
        <w:rPr>
          <w:rFonts w:ascii="Georgia" w:hAnsi="Georgia"/>
          <w:b/>
          <w:highlight w:val="yellow"/>
          <w:u w:val="single"/>
        </w:rPr>
        <w:t>biological and cultural</w:t>
      </w:r>
      <w:r w:rsidRPr="00FF5F8C">
        <w:rPr>
          <w:rFonts w:ascii="Georgia" w:hAnsi="Georgia"/>
          <w:sz w:val="16"/>
        </w:rPr>
        <w:t xml:space="preserve">. </w:t>
      </w:r>
      <w:r w:rsidRPr="00FF5F8C">
        <w:rPr>
          <w:rFonts w:ascii="Georgia" w:hAnsi="Georgia"/>
          <w:b/>
          <w:u w:val="single"/>
        </w:rPr>
        <w:t xml:space="preserve">Because of this, </w:t>
      </w:r>
      <w:r w:rsidRPr="00FF5F8C">
        <w:rPr>
          <w:rFonts w:ascii="Georgia" w:hAnsi="Georgia"/>
          <w:b/>
          <w:highlight w:val="yellow"/>
          <w:u w:val="single"/>
        </w:rPr>
        <w:t xml:space="preserve">it is </w:t>
      </w:r>
      <w:r w:rsidRPr="00FF5F8C">
        <w:rPr>
          <w:rFonts w:ascii="Georgia" w:hAnsi="Georgia"/>
          <w:b/>
          <w:iCs/>
          <w:highlight w:val="yellow"/>
          <w:u w:val="single"/>
          <w:bdr w:val="single" w:sz="8" w:space="0" w:color="auto"/>
        </w:rPr>
        <w:t>exceedingly unlikely</w:t>
      </w:r>
      <w:r w:rsidRPr="00FF5F8C">
        <w:rPr>
          <w:rFonts w:ascii="Georgia" w:hAnsi="Georgia"/>
          <w:b/>
          <w:iCs/>
          <w:u w:val="single"/>
          <w:bdr w:val="single" w:sz="8" w:space="0" w:color="auto"/>
        </w:rPr>
        <w:t xml:space="preserve"> that </w:t>
      </w:r>
      <w:r w:rsidRPr="00FF5F8C">
        <w:rPr>
          <w:rFonts w:ascii="Georgia" w:hAnsi="Georgia"/>
          <w:b/>
          <w:iCs/>
          <w:highlight w:val="yellow"/>
          <w:u w:val="single"/>
          <w:bdr w:val="single" w:sz="8" w:space="0" w:color="auto"/>
        </w:rPr>
        <w:t>there is any</w:t>
      </w:r>
      <w:r w:rsidRPr="00FF5F8C">
        <w:rPr>
          <w:rFonts w:ascii="Georgia" w:hAnsi="Georgia"/>
          <w:b/>
          <w:iCs/>
          <w:u w:val="single"/>
          <w:bdr w:val="single" w:sz="8" w:space="0" w:color="auto"/>
        </w:rPr>
        <w:t xml:space="preserve"> rationally </w:t>
      </w:r>
      <w:r w:rsidRPr="00FF5F8C">
        <w:rPr>
          <w:rFonts w:ascii="Georgia" w:hAnsi="Georgia"/>
          <w:b/>
          <w:iCs/>
          <w:highlight w:val="yellow"/>
          <w:u w:val="single"/>
          <w:bdr w:val="single" w:sz="8" w:space="0" w:color="auto"/>
        </w:rPr>
        <w:t>coherent normative moral theory that can accommodate our moral intuitions</w:t>
      </w:r>
      <w:r w:rsidRPr="00FF5F8C">
        <w:rPr>
          <w:rFonts w:ascii="Georgia" w:hAnsi="Georgia"/>
          <w:sz w:val="16"/>
        </w:rPr>
        <w:t xml:space="preserve">. Moreover, </w:t>
      </w:r>
      <w:r w:rsidRPr="00FF5F8C">
        <w:rPr>
          <w:rFonts w:ascii="Georgia" w:hAnsi="Georgia"/>
          <w:b/>
          <w:u w:val="single"/>
        </w:rPr>
        <w:t>anyone who claims to have such a theory</w:t>
      </w:r>
      <w:r w:rsidRPr="00FF5F8C">
        <w:rPr>
          <w:rFonts w:ascii="Georgia" w:hAnsi="Georgia"/>
          <w:sz w:val="16"/>
        </w:rPr>
        <w:t xml:space="preserve">, or even part of one, </w:t>
      </w:r>
      <w:r w:rsidRPr="00FF5F8C">
        <w:rPr>
          <w:rFonts w:ascii="Georgia" w:hAnsi="Georgia"/>
          <w:b/>
          <w:iCs/>
          <w:u w:val="single"/>
          <w:bdr w:val="single" w:sz="8" w:space="0" w:color="auto"/>
        </w:rPr>
        <w:t>almost certainly doesn't</w:t>
      </w:r>
      <w:r w:rsidRPr="00FF5F8C">
        <w:rPr>
          <w:rFonts w:ascii="Georgia" w:hAnsi="Georgia"/>
          <w:sz w:val="16"/>
        </w:rPr>
        <w:t xml:space="preserve">. Instead, what that person probably has is a moral rationalization. </w:t>
      </w:r>
      <w:r w:rsidRPr="00FF5F8C">
        <w:rPr>
          <w:rFonts w:ascii="Georgia" w:hAnsi="Georg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FF5F8C">
        <w:rPr>
          <w:rFonts w:ascii="Georgia" w:hAnsi="Georgia"/>
          <w:sz w:val="16"/>
          <w:szCs w:val="14"/>
        </w:rPr>
        <w:t>on the basis of</w:t>
      </w:r>
      <w:proofErr w:type="gramEnd"/>
      <w:r w:rsidRPr="00FF5F8C">
        <w:rPr>
          <w:rFonts w:ascii="Georgia" w:hAnsi="Georgia"/>
          <w:sz w:val="16"/>
          <w:szCs w:val="14"/>
        </w:rPr>
        <w:t xml:space="preserve"> the available evidence that the phenomenon of rationalist deontological philosophy is best explained as a rationalization of evolved emotional intuition (Harman, 1977). </w:t>
      </w:r>
      <w:r w:rsidRPr="00FF5F8C">
        <w:rPr>
          <w:rFonts w:ascii="Georgia" w:hAnsi="Georgia"/>
          <w:sz w:val="16"/>
        </w:rPr>
        <w:t xml:space="preserve">Missing the Deontological </w:t>
      </w:r>
      <w:proofErr w:type="gramStart"/>
      <w:r w:rsidRPr="00FF5F8C">
        <w:rPr>
          <w:rFonts w:ascii="Georgia" w:hAnsi="Georgia"/>
          <w:sz w:val="16"/>
        </w:rPr>
        <w:t>Point</w:t>
      </w:r>
      <w:proofErr w:type="gramEnd"/>
      <w:r w:rsidRPr="00FF5F8C">
        <w:rPr>
          <w:rFonts w:ascii="Georgia" w:hAnsi="Georgia"/>
          <w:sz w:val="16"/>
        </w:rPr>
        <w:t xml:space="preserve"> I suspect that </w:t>
      </w:r>
      <w:r w:rsidRPr="00FF5F8C">
        <w:rPr>
          <w:rFonts w:ascii="Georgia" w:hAnsi="Georgia"/>
          <w:b/>
          <w:u w:val="single"/>
        </w:rPr>
        <w:t xml:space="preserve">rationalist </w:t>
      </w:r>
      <w:r w:rsidRPr="005A01E4">
        <w:rPr>
          <w:rFonts w:ascii="Georgia" w:hAnsi="Georgia"/>
          <w:b/>
          <w:u w:val="single"/>
        </w:rPr>
        <w:t>deontologists will remain unmoved by the arguments presented here</w:t>
      </w:r>
      <w:r w:rsidRPr="005A01E4">
        <w:rPr>
          <w:rFonts w:ascii="Georgia" w:hAnsi="Georgia"/>
          <w:sz w:val="16"/>
        </w:rPr>
        <w:t xml:space="preserve">. Instead, I suspect, </w:t>
      </w:r>
      <w:r w:rsidRPr="005A01E4">
        <w:rPr>
          <w:rFonts w:ascii="Georgia" w:hAnsi="Georgia"/>
          <w:b/>
          <w:u w:val="single"/>
        </w:rPr>
        <w:t>they</w:t>
      </w:r>
      <w:r w:rsidRPr="005A01E4">
        <w:rPr>
          <w:rFonts w:ascii="Georgia" w:hAnsi="Georgia"/>
          <w:sz w:val="16"/>
        </w:rPr>
        <w:t xml:space="preserve"> </w:t>
      </w:r>
      <w:r w:rsidRPr="005A01E4">
        <w:rPr>
          <w:rFonts w:ascii="Georgia" w:hAnsi="Georgia"/>
          <w:b/>
          <w:u w:val="single"/>
        </w:rPr>
        <w:t xml:space="preserve">will insist that I have </w:t>
      </w:r>
      <w:r w:rsidRPr="005A01E4">
        <w:rPr>
          <w:rFonts w:ascii="Georgia" w:hAnsi="Georgia"/>
          <w:b/>
          <w:iCs/>
          <w:u w:val="single"/>
          <w:bdr w:val="single" w:sz="8" w:space="0" w:color="auto"/>
        </w:rPr>
        <w:t>simply misunderstood what</w:t>
      </w:r>
      <w:r w:rsidRPr="005A01E4">
        <w:rPr>
          <w:rFonts w:ascii="Georgia" w:hAnsi="Georgia"/>
          <w:sz w:val="16"/>
        </w:rPr>
        <w:t xml:space="preserve"> Kant and like-minded </w:t>
      </w:r>
      <w:r w:rsidRPr="005A01E4">
        <w:rPr>
          <w:rFonts w:ascii="Georgia" w:hAnsi="Georgia"/>
          <w:b/>
          <w:iCs/>
          <w:u w:val="single"/>
          <w:bdr w:val="single" w:sz="8" w:space="0" w:color="auto"/>
        </w:rPr>
        <w:t>deontologists are</w:t>
      </w:r>
      <w:r w:rsidRPr="00FF5F8C">
        <w:rPr>
          <w:rFonts w:ascii="Georgia" w:hAnsi="Georgia"/>
          <w:b/>
          <w:iCs/>
          <w:u w:val="single"/>
          <w:bdr w:val="single" w:sz="8" w:space="0" w:color="auto"/>
        </w:rPr>
        <w:t xml:space="preserve"> all about</w:t>
      </w:r>
      <w:r w:rsidRPr="00FF5F8C">
        <w:rPr>
          <w:rFonts w:ascii="Georgia" w:hAnsi="Georgia"/>
          <w:sz w:val="16"/>
        </w:rPr>
        <w:t xml:space="preserve">. </w:t>
      </w:r>
      <w:r w:rsidRPr="00FF5F8C">
        <w:rPr>
          <w:rFonts w:ascii="Georgia" w:hAnsi="Georgia"/>
          <w:b/>
          <w:u w:val="single"/>
        </w:rPr>
        <w:t>Deontology, they will say, isn't about this intuition or that intuition</w:t>
      </w:r>
      <w:r w:rsidRPr="00FF5F8C">
        <w:rPr>
          <w:rFonts w:ascii="Georgia" w:hAnsi="Georgia"/>
          <w:sz w:val="16"/>
        </w:rPr>
        <w:t xml:space="preserve">. It's not defined by its normative differences with consequentialism. </w:t>
      </w:r>
      <w:r w:rsidRPr="00FF5F8C">
        <w:rPr>
          <w:rFonts w:ascii="Georgia" w:hAnsi="Georgia"/>
          <w:b/>
          <w:u w:val="single"/>
        </w:rPr>
        <w:t>Rather, deontology is about taking humanity seriously</w:t>
      </w:r>
      <w:r w:rsidRPr="00FF5F8C">
        <w:rPr>
          <w:rFonts w:ascii="Georgia" w:hAnsi="Georgia"/>
          <w:sz w:val="16"/>
        </w:rPr>
        <w:t>. Above all else, it's about respect for persons. It's about treating others as fellow rational creatures rather than as mere objects, about acting for reasons rational beings can share. And so on (</w:t>
      </w:r>
      <w:proofErr w:type="spellStart"/>
      <w:r w:rsidRPr="00FF5F8C">
        <w:rPr>
          <w:rFonts w:ascii="Georgia" w:hAnsi="Georgia"/>
          <w:sz w:val="16"/>
        </w:rPr>
        <w:t>Korsgaard</w:t>
      </w:r>
      <w:proofErr w:type="spellEnd"/>
      <w:r w:rsidRPr="00FF5F8C">
        <w:rPr>
          <w:rFonts w:ascii="Georgia" w:hAnsi="Georgia"/>
          <w:sz w:val="16"/>
        </w:rPr>
        <w:t xml:space="preserve">, 1996a; </w:t>
      </w:r>
      <w:proofErr w:type="spellStart"/>
      <w:r w:rsidRPr="00FF5F8C">
        <w:rPr>
          <w:rFonts w:ascii="Georgia" w:hAnsi="Georgia"/>
          <w:sz w:val="16"/>
        </w:rPr>
        <w:t>Korsgaard</w:t>
      </w:r>
      <w:proofErr w:type="spellEnd"/>
      <w:r w:rsidRPr="00FF5F8C">
        <w:rPr>
          <w:rFonts w:ascii="Georgia" w:hAnsi="Georgia"/>
          <w:sz w:val="16"/>
        </w:rPr>
        <w:t xml:space="preserve">, 1996b). </w:t>
      </w:r>
      <w:r w:rsidRPr="00FF5F8C">
        <w:rPr>
          <w:rFonts w:ascii="Georgia" w:hAnsi="Georgia"/>
          <w:b/>
          <w:u w:val="single"/>
        </w:rPr>
        <w:t xml:space="preserve">This is, no doubt, how many </w:t>
      </w:r>
      <w:r w:rsidRPr="00FF5F8C">
        <w:rPr>
          <w:rFonts w:ascii="Georgia" w:hAnsi="Georgia"/>
          <w:b/>
          <w:highlight w:val="yellow"/>
          <w:u w:val="single"/>
        </w:rPr>
        <w:t>deontologists</w:t>
      </w:r>
      <w:r w:rsidRPr="00FF5F8C">
        <w:rPr>
          <w:rFonts w:ascii="Georgia" w:hAnsi="Georgia"/>
          <w:b/>
          <w:u w:val="single"/>
        </w:rPr>
        <w:t xml:space="preserve"> see deontology. But this </w:t>
      </w:r>
      <w:r w:rsidRPr="00FF5F8C">
        <w:rPr>
          <w:rFonts w:ascii="Georgia" w:hAnsi="Georgia"/>
          <w:b/>
          <w:highlight w:val="yellow"/>
          <w:u w:val="single"/>
        </w:rPr>
        <w:t>insider's view</w:t>
      </w:r>
      <w:r w:rsidRPr="00FF5F8C">
        <w:rPr>
          <w:rFonts w:ascii="Georgia" w:hAnsi="Georgia"/>
          <w:sz w:val="16"/>
        </w:rPr>
        <w:t xml:space="preserve">, as I've suggested, </w:t>
      </w:r>
      <w:r w:rsidRPr="00FF5F8C">
        <w:rPr>
          <w:rFonts w:ascii="Georgia" w:hAnsi="Georgia"/>
          <w:b/>
          <w:iCs/>
          <w:highlight w:val="yellow"/>
          <w:u w:val="single"/>
          <w:bdr w:val="single" w:sz="8" w:space="0" w:color="auto"/>
        </w:rPr>
        <w:t>may be misleading</w:t>
      </w:r>
      <w:r w:rsidRPr="00FF5F8C">
        <w:rPr>
          <w:rFonts w:ascii="Georgia" w:hAnsi="Georgia"/>
          <w:sz w:val="16"/>
        </w:rPr>
        <w:t xml:space="preserve">. </w:t>
      </w:r>
      <w:r w:rsidRPr="00FF5F8C">
        <w:rPr>
          <w:rFonts w:ascii="Georgia" w:hAnsi="Georgia"/>
          <w:b/>
          <w:u w:val="single"/>
        </w:rPr>
        <w:t>The problem</w:t>
      </w:r>
      <w:r w:rsidRPr="00FF5F8C">
        <w:rPr>
          <w:rFonts w:ascii="Georgia" w:hAnsi="Georgia"/>
          <w:sz w:val="16"/>
        </w:rPr>
        <w:t xml:space="preserve">, more specifically, </w:t>
      </w:r>
      <w:r w:rsidRPr="00FF5F8C">
        <w:rPr>
          <w:rFonts w:ascii="Georgia" w:hAnsi="Georgia"/>
          <w:b/>
          <w:iCs/>
          <w:u w:val="single"/>
          <w:bdr w:val="single" w:sz="8" w:space="0" w:color="auto"/>
        </w:rPr>
        <w:t xml:space="preserve">is that </w:t>
      </w:r>
      <w:r w:rsidRPr="00FF5F8C">
        <w:rPr>
          <w:rFonts w:ascii="Georgia" w:hAnsi="Georgia"/>
          <w:b/>
          <w:iCs/>
          <w:highlight w:val="yellow"/>
          <w:u w:val="single"/>
          <w:bdr w:val="single" w:sz="8" w:space="0" w:color="auto"/>
        </w:rPr>
        <w:t>it defines deontology in terms of values that are not distinctively deontological</w:t>
      </w:r>
      <w:r w:rsidRPr="00FF5F8C">
        <w:rPr>
          <w:rFonts w:ascii="Georgia" w:hAnsi="Georgia"/>
          <w:sz w:val="16"/>
        </w:rPr>
        <w:t xml:space="preserve">, though they may appear to be from the inside. </w:t>
      </w:r>
      <w:r w:rsidRPr="00FF5F8C">
        <w:rPr>
          <w:rFonts w:ascii="Georgia" w:hAnsi="Georgia"/>
          <w:b/>
          <w:u w:val="single"/>
        </w:rPr>
        <w:t xml:space="preserve">Consider the following analogy with religion. </w:t>
      </w:r>
      <w:r w:rsidRPr="00FF5F8C">
        <w:rPr>
          <w:rFonts w:ascii="Georgia" w:hAnsi="Georgia"/>
          <w:b/>
          <w:highlight w:val="yellow"/>
          <w:u w:val="single"/>
        </w:rPr>
        <w:t>When one asks a religious person to explain the essence</w:t>
      </w:r>
      <w:r w:rsidRPr="00FF5F8C">
        <w:rPr>
          <w:rFonts w:ascii="Georgia" w:hAnsi="Georgia"/>
          <w:b/>
          <w:u w:val="single"/>
        </w:rPr>
        <w:t xml:space="preserve"> of his religion, </w:t>
      </w:r>
      <w:r w:rsidRPr="00FF5F8C">
        <w:rPr>
          <w:rFonts w:ascii="Georgia" w:hAnsi="Georgia"/>
          <w:b/>
          <w:highlight w:val="yellow"/>
          <w:u w:val="single"/>
        </w:rPr>
        <w:t>one</w:t>
      </w:r>
      <w:r w:rsidRPr="00FF5F8C">
        <w:rPr>
          <w:rFonts w:ascii="Georgia" w:hAnsi="Georgia"/>
          <w:b/>
          <w:u w:val="single"/>
        </w:rPr>
        <w:t xml:space="preserve"> often </w:t>
      </w:r>
      <w:r w:rsidRPr="00FF5F8C">
        <w:rPr>
          <w:rFonts w:ascii="Georgia" w:hAnsi="Georgia"/>
          <w:b/>
          <w:highlight w:val="yellow"/>
          <w:u w:val="single"/>
        </w:rPr>
        <w:t>gets an answer like</w:t>
      </w:r>
      <w:r w:rsidRPr="00FF5F8C">
        <w:rPr>
          <w:rFonts w:ascii="Georgia" w:hAnsi="Georgia"/>
          <w:b/>
          <w:u w:val="single"/>
        </w:rPr>
        <w:t xml:space="preserve"> this: "</w:t>
      </w:r>
      <w:r w:rsidRPr="00FF5F8C">
        <w:rPr>
          <w:rFonts w:ascii="Georgia" w:hAnsi="Georgia"/>
          <w:b/>
          <w:highlight w:val="yellow"/>
          <w:u w:val="single"/>
        </w:rPr>
        <w:t>It's about love</w:t>
      </w:r>
      <w:r w:rsidRPr="00FF5F8C">
        <w:rPr>
          <w:rFonts w:ascii="Georgia" w:hAnsi="Georgia"/>
          <w:sz w:val="16"/>
        </w:rPr>
        <w:t xml:space="preserve">, </w:t>
      </w:r>
    </w:p>
    <w:p w14:paraId="22DFEA16" w14:textId="77777777" w:rsidR="002A4C54" w:rsidRDefault="002A4C54" w:rsidP="002A4C54">
      <w:pPr>
        <w:rPr>
          <w:rFonts w:ascii="Georgia" w:hAnsi="Georgia"/>
          <w:sz w:val="16"/>
        </w:rPr>
      </w:pPr>
    </w:p>
    <w:p w14:paraId="03240C09" w14:textId="77777777" w:rsidR="002A4C54" w:rsidRPr="00FF5F8C" w:rsidRDefault="002A4C54" w:rsidP="002A4C54">
      <w:pPr>
        <w:rPr>
          <w:rFonts w:ascii="Georgia" w:hAnsi="Georgia"/>
          <w:sz w:val="16"/>
        </w:rPr>
      </w:pPr>
      <w:r w:rsidRPr="00C24BDF">
        <w:rPr>
          <w:rFonts w:ascii="Georgia" w:hAnsi="Georgia"/>
          <w:sz w:val="16"/>
        </w:rPr>
        <w:t xml:space="preserve">really. It's about looking out for other people, looking beyond oneself. It's about community, being part of something larger than oneself." </w:t>
      </w:r>
      <w:r w:rsidRPr="00C24BDF">
        <w:rPr>
          <w:rFonts w:ascii="Georgia" w:hAnsi="Georgia"/>
          <w:b/>
          <w:u w:val="single"/>
        </w:rPr>
        <w:t>This sort of answer accurately captures the phenomenology of many people's religion, but it's nevertheless inadequate for distinguishing religion from other things</w:t>
      </w:r>
      <w:r w:rsidRPr="00C24BDF">
        <w:rPr>
          <w:rFonts w:ascii="Georgia" w:hAnsi="Georg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w:t>
      </w:r>
      <w:r w:rsidRPr="00C24BDF">
        <w:rPr>
          <w:rFonts w:ascii="Georgia" w:hAnsi="Georgia"/>
          <w:sz w:val="16"/>
        </w:rPr>
        <w:lastRenderedPageBreak/>
        <w:t xml:space="preserve">right. These things really do distinguish religious from non-religious practices, though they may appear to be secondary to many people operating from within a religious point of view. In the same way, I believe that most of </w:t>
      </w:r>
      <w:r w:rsidRPr="00C24BDF">
        <w:rPr>
          <w:rFonts w:ascii="Georgia" w:hAnsi="Georgia"/>
          <w:b/>
          <w:u w:val="single"/>
        </w:rPr>
        <w:t>the standard deontological/Kantian self-</w:t>
      </w:r>
      <w:proofErr w:type="spellStart"/>
      <w:r w:rsidRPr="00C24BDF">
        <w:rPr>
          <w:rFonts w:ascii="Georgia" w:hAnsi="Georgia"/>
          <w:b/>
          <w:u w:val="single"/>
        </w:rPr>
        <w:t>characterizatons</w:t>
      </w:r>
      <w:proofErr w:type="spellEnd"/>
      <w:r w:rsidRPr="00C24BDF">
        <w:rPr>
          <w:rFonts w:ascii="Georgia" w:hAnsi="Georgia"/>
          <w:b/>
          <w:u w:val="single"/>
        </w:rPr>
        <w:t xml:space="preserve"> </w:t>
      </w:r>
      <w:r w:rsidRPr="00C24BDF">
        <w:rPr>
          <w:rFonts w:ascii="Georgia" w:hAnsi="Georgia"/>
          <w:b/>
          <w:iCs/>
          <w:u w:val="single"/>
          <w:bdr w:val="single" w:sz="8" w:space="0" w:color="auto"/>
        </w:rPr>
        <w:t>fail to distinguish deontology from other approaches to ethics</w:t>
      </w:r>
      <w:r w:rsidRPr="00C24BDF">
        <w:rPr>
          <w:rFonts w:ascii="Georgia" w:hAnsi="Georgia"/>
          <w:sz w:val="16"/>
        </w:rPr>
        <w:t xml:space="preserve">. (See also Kagan (Kagan, 1997, pp. 70-78.) on the difficulty of defining deontology.) It seems to me that </w:t>
      </w:r>
      <w:r w:rsidRPr="00C24BDF">
        <w:rPr>
          <w:rFonts w:ascii="Georgia" w:hAnsi="Georgia"/>
          <w:b/>
          <w:u w:val="single"/>
        </w:rPr>
        <w:t>consequentialists</w:t>
      </w:r>
      <w:r w:rsidRPr="00C24BDF">
        <w:rPr>
          <w:rFonts w:ascii="Georgia" w:hAnsi="Georgia"/>
          <w:sz w:val="16"/>
        </w:rPr>
        <w:t xml:space="preserve">, as much as anyone else, </w:t>
      </w:r>
      <w:r w:rsidRPr="00C24BDF">
        <w:rPr>
          <w:rFonts w:ascii="Georgia" w:hAnsi="Georgia"/>
          <w:b/>
          <w:iCs/>
          <w:u w:val="single"/>
          <w:bdr w:val="single" w:sz="8" w:space="0" w:color="auto"/>
        </w:rPr>
        <w:t>have respect for persons</w:t>
      </w:r>
      <w:r w:rsidRPr="00C24BDF">
        <w:rPr>
          <w:rFonts w:ascii="Georgia" w:hAnsi="Georgia"/>
          <w:sz w:val="16"/>
        </w:rPr>
        <w:t xml:space="preserve">, </w:t>
      </w:r>
      <w:r w:rsidRPr="00C24BDF">
        <w:rPr>
          <w:rFonts w:ascii="Georgia" w:hAnsi="Georgia"/>
          <w:b/>
          <w:u w:val="single"/>
        </w:rPr>
        <w:t xml:space="preserve">are </w:t>
      </w:r>
      <w:r w:rsidRPr="00C24BDF">
        <w:rPr>
          <w:rFonts w:ascii="Georgia" w:hAnsi="Georgia"/>
          <w:b/>
          <w:iCs/>
          <w:u w:val="single"/>
          <w:bdr w:val="single" w:sz="8" w:space="0" w:color="auto"/>
        </w:rPr>
        <w:t>against treating people as mere objects,</w:t>
      </w:r>
      <w:r w:rsidRPr="00C24BDF">
        <w:rPr>
          <w:rFonts w:ascii="Georgia" w:hAnsi="Georgia"/>
          <w:sz w:val="16"/>
        </w:rPr>
        <w:t xml:space="preserve"> </w:t>
      </w:r>
      <w:r w:rsidRPr="00C24BDF">
        <w:rPr>
          <w:rFonts w:ascii="Georgia" w:hAnsi="Georgia"/>
          <w:b/>
          <w:u w:val="single"/>
        </w:rPr>
        <w:t xml:space="preserve">wish </w:t>
      </w:r>
      <w:r w:rsidRPr="00C24BDF">
        <w:rPr>
          <w:rFonts w:ascii="Georgia" w:hAnsi="Georgia"/>
          <w:b/>
          <w:iCs/>
          <w:u w:val="single"/>
          <w:bdr w:val="single" w:sz="8" w:space="0" w:color="auto"/>
        </w:rPr>
        <w:t>to act for reasons that rational creatures can share</w:t>
      </w:r>
      <w:r w:rsidRPr="00C24BDF">
        <w:rPr>
          <w:rFonts w:ascii="Georgia" w:hAnsi="Georgia"/>
          <w:b/>
          <w:u w:val="single"/>
        </w:rPr>
        <w:t>, etc</w:t>
      </w:r>
      <w:r w:rsidRPr="00C24BDF">
        <w:rPr>
          <w:rFonts w:ascii="Georgia" w:hAnsi="Georgia"/>
          <w:sz w:val="16"/>
        </w:rPr>
        <w:t xml:space="preserve">. </w:t>
      </w:r>
      <w:r w:rsidRPr="00C24BDF">
        <w:rPr>
          <w:rFonts w:ascii="Georgia" w:hAnsi="Georgia"/>
          <w:b/>
          <w:u w:val="single"/>
        </w:rPr>
        <w:t xml:space="preserve">A </w:t>
      </w:r>
      <w:proofErr w:type="gramStart"/>
      <w:r w:rsidRPr="00C24BDF">
        <w:rPr>
          <w:rFonts w:ascii="Georgia" w:hAnsi="Georgia"/>
          <w:b/>
          <w:u w:val="single"/>
        </w:rPr>
        <w:t>consequentialist respects other persons</w:t>
      </w:r>
      <w:proofErr w:type="gramEnd"/>
      <w:r w:rsidRPr="00C24BDF">
        <w:rPr>
          <w:rFonts w:ascii="Georgia" w:hAnsi="Georgia"/>
          <w:b/>
          <w:u w:val="single"/>
        </w:rPr>
        <w:t xml:space="preserve">, and refrains from treating them as mere objects, by </w:t>
      </w:r>
      <w:r w:rsidRPr="00C24BDF">
        <w:rPr>
          <w:rFonts w:ascii="Georgia" w:hAnsi="Georgia"/>
          <w:b/>
          <w:iCs/>
          <w:u w:val="single"/>
          <w:bdr w:val="single" w:sz="8" w:space="0" w:color="auto"/>
        </w:rPr>
        <w:t>counting every person's well-being in the decision-making process</w:t>
      </w:r>
      <w:r w:rsidRPr="00C24BDF">
        <w:rPr>
          <w:rFonts w:ascii="Georgia" w:hAnsi="Georgia"/>
          <w:sz w:val="16"/>
        </w:rPr>
        <w:t xml:space="preserve">. </w:t>
      </w:r>
      <w:r w:rsidRPr="00C24BDF">
        <w:rPr>
          <w:rFonts w:ascii="Georgia" w:hAnsi="Georgia"/>
          <w:b/>
          <w:u w:val="single"/>
        </w:rPr>
        <w:t xml:space="preserve">Likewise, a </w:t>
      </w:r>
      <w:proofErr w:type="gramStart"/>
      <w:r w:rsidRPr="00C24BDF">
        <w:rPr>
          <w:rFonts w:ascii="Georgia" w:hAnsi="Georgia"/>
          <w:b/>
          <w:u w:val="single"/>
        </w:rPr>
        <w:t>consequentialist attempts</w:t>
      </w:r>
      <w:proofErr w:type="gramEnd"/>
      <w:r w:rsidRPr="00C24BDF">
        <w:rPr>
          <w:rFonts w:ascii="Georgia" w:hAnsi="Georgia"/>
          <w:b/>
          <w:u w:val="single"/>
        </w:rPr>
        <w:t xml:space="preserve"> to act according to reasons that rational creatures can share by acting according to principles that </w:t>
      </w:r>
      <w:r w:rsidRPr="00C24BDF">
        <w:rPr>
          <w:rFonts w:ascii="Georgia" w:hAnsi="Georgia"/>
          <w:b/>
          <w:iCs/>
          <w:u w:val="single"/>
          <w:bdr w:val="single" w:sz="8" w:space="0" w:color="auto"/>
        </w:rPr>
        <w:t>give equal weight to everyone's interests</w:t>
      </w:r>
      <w:r w:rsidRPr="00C24BDF">
        <w:rPr>
          <w:rFonts w:ascii="Georgia" w:hAnsi="Georgia"/>
          <w:b/>
          <w:u w:val="single"/>
        </w:rPr>
        <w:t>, i.e. that are impartial</w:t>
      </w:r>
      <w:r w:rsidRPr="00C24BDF">
        <w:rPr>
          <w:rFonts w:ascii="Georgia" w:hAnsi="Georgia"/>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24BDF">
        <w:rPr>
          <w:rFonts w:ascii="Georgia" w:hAnsi="Georgia"/>
          <w:b/>
          <w:u w:val="single"/>
        </w:rPr>
        <w:t>If you ask a deontologically-minded person why it's wrong to push someone in front of speeding trolley in order to save five others, you will get</w:t>
      </w:r>
      <w:r w:rsidRPr="00C24BDF">
        <w:rPr>
          <w:rFonts w:ascii="Georgia" w:hAnsi="Georgia"/>
          <w:sz w:val="16"/>
        </w:rPr>
        <w:t xml:space="preserve"> characteristically deontological </w:t>
      </w:r>
      <w:r w:rsidRPr="00C24BDF">
        <w:rPr>
          <w:rFonts w:ascii="Georgia" w:hAnsi="Georgia"/>
          <w:b/>
          <w:u w:val="single"/>
        </w:rPr>
        <w:t>answers</w:t>
      </w:r>
      <w:r w:rsidRPr="00C24BDF">
        <w:rPr>
          <w:rFonts w:ascii="Georgia" w:hAnsi="Georgia"/>
          <w:sz w:val="16"/>
        </w:rPr>
        <w:t xml:space="preserve">. Some </w:t>
      </w:r>
      <w:r w:rsidRPr="00C24BDF">
        <w:rPr>
          <w:rFonts w:ascii="Georgia" w:hAnsi="Georgia"/>
          <w:b/>
          <w:iCs/>
          <w:u w:val="single"/>
          <w:bdr w:val="single" w:sz="8" w:space="0" w:color="auto"/>
        </w:rPr>
        <w:t xml:space="preserve">will be </w:t>
      </w:r>
      <w:r w:rsidRPr="00C24BDF">
        <w:rPr>
          <w:rFonts w:ascii="Georgia" w:eastAsia="Malgun Gothic" w:hAnsi="Georgia"/>
          <w:b/>
          <w:iCs/>
          <w:u w:val="single"/>
          <w:bdr w:val="single" w:sz="8" w:space="0" w:color="auto"/>
        </w:rPr>
        <w:t>tautological</w:t>
      </w:r>
      <w:r w:rsidRPr="00C24BDF">
        <w:rPr>
          <w:rFonts w:ascii="Georgia" w:hAnsi="Georgia"/>
          <w:sz w:val="16"/>
        </w:rPr>
        <w:t xml:space="preserve">: </w:t>
      </w:r>
      <w:r w:rsidRPr="00C24BDF">
        <w:rPr>
          <w:rFonts w:ascii="Georgia" w:hAnsi="Georgia"/>
          <w:b/>
          <w:iCs/>
          <w:u w:val="single"/>
          <w:bdr w:val="single" w:sz="8" w:space="0" w:color="auto"/>
        </w:rPr>
        <w:t>"Because it's murder!"</w:t>
      </w:r>
      <w:r w:rsidRPr="00C24BDF">
        <w:rPr>
          <w:rFonts w:ascii="Georgia" w:hAnsi="Georgia"/>
          <w:sz w:val="16"/>
        </w:rPr>
        <w:t xml:space="preserve"> </w:t>
      </w:r>
      <w:r w:rsidRPr="00C24BDF">
        <w:rPr>
          <w:rFonts w:ascii="Georgia" w:hAnsi="Georgia"/>
          <w:b/>
          <w:u w:val="single"/>
        </w:rPr>
        <w:t>Others will be more sophisticated: "The ends don't justify the means</w:t>
      </w:r>
      <w:r w:rsidRPr="00C24BDF">
        <w:rPr>
          <w:rFonts w:ascii="Georgia" w:hAnsi="Georgia"/>
          <w:sz w:val="16"/>
        </w:rPr>
        <w:t xml:space="preserve">." "You have to respect people's rights." </w:t>
      </w:r>
      <w:r w:rsidRPr="00C24BDF">
        <w:rPr>
          <w:rFonts w:ascii="Georgia" w:hAnsi="Georgia"/>
          <w:b/>
          <w:iCs/>
          <w:u w:val="single"/>
          <w:bdr w:val="single" w:sz="8" w:space="0" w:color="auto"/>
        </w:rPr>
        <w:t>But</w:t>
      </w:r>
      <w:r w:rsidRPr="00C24BDF">
        <w:rPr>
          <w:rFonts w:ascii="Georgia" w:hAnsi="Georgia"/>
          <w:sz w:val="16"/>
        </w:rPr>
        <w:t xml:space="preserve">, as we know, </w:t>
      </w:r>
      <w:r w:rsidRPr="00C24BDF">
        <w:rPr>
          <w:rFonts w:ascii="Georgia" w:hAnsi="Georgia"/>
          <w:b/>
          <w:iCs/>
          <w:u w:val="single"/>
          <w:bdr w:val="single" w:sz="8" w:space="0" w:color="auto"/>
        </w:rPr>
        <w:t>these answers don't really explain anything</w:t>
      </w:r>
      <w:r w:rsidRPr="00C24BDF">
        <w:rPr>
          <w:rFonts w:ascii="Georgia" w:hAnsi="Georgia"/>
          <w:sz w:val="16"/>
        </w:rPr>
        <w:t xml:space="preserve">, because </w:t>
      </w:r>
      <w:r w:rsidRPr="00C24BDF">
        <w:rPr>
          <w:rFonts w:ascii="Georgia" w:hAnsi="Georgia"/>
          <w:b/>
          <w:u w:val="single"/>
        </w:rPr>
        <w:t>if you give the same people</w:t>
      </w:r>
      <w:r w:rsidRPr="00C24BDF">
        <w:rPr>
          <w:rFonts w:ascii="Georgia" w:hAnsi="Georgia"/>
          <w:sz w:val="16"/>
        </w:rPr>
        <w:t xml:space="preserve"> (on different occasions) </w:t>
      </w:r>
      <w:r w:rsidRPr="00C24BDF">
        <w:rPr>
          <w:rFonts w:ascii="Georgia" w:hAnsi="Georgia"/>
          <w:b/>
          <w:u w:val="single"/>
        </w:rPr>
        <w:t>the trolley case</w:t>
      </w:r>
      <w:r w:rsidRPr="00C24BDF">
        <w:rPr>
          <w:rFonts w:ascii="Georgia" w:hAnsi="Georgia"/>
          <w:sz w:val="16"/>
        </w:rPr>
        <w:t xml:space="preserve"> or the loop case (See above), </w:t>
      </w:r>
      <w:r w:rsidRPr="00C24BDF">
        <w:rPr>
          <w:rFonts w:ascii="Georgia" w:hAnsi="Georgia"/>
          <w:b/>
          <w:iCs/>
          <w:u w:val="single"/>
          <w:bdr w:val="single" w:sz="8" w:space="0" w:color="auto"/>
        </w:rPr>
        <w:t>they'll make the opposite judgment</w:t>
      </w:r>
      <w:r w:rsidRPr="00C24BDF">
        <w:rPr>
          <w:rFonts w:ascii="Georgia" w:hAnsi="Georgia"/>
          <w:sz w:val="16"/>
        </w:rPr>
        <w:t xml:space="preserve">, even though their initial explanation concerning the footbridge case applies equally well to one or </w:t>
      </w:r>
      <w:proofErr w:type="gramStart"/>
      <w:r w:rsidRPr="00C24BDF">
        <w:rPr>
          <w:rFonts w:ascii="Georgia" w:hAnsi="Georgia"/>
          <w:sz w:val="16"/>
        </w:rPr>
        <w:t>both of these</w:t>
      </w:r>
      <w:proofErr w:type="gramEnd"/>
      <w:r w:rsidRPr="00C24BDF">
        <w:rPr>
          <w:rFonts w:ascii="Georgia" w:hAnsi="Georgia"/>
          <w:sz w:val="16"/>
        </w:rPr>
        <w:t xml:space="preserve"> cases. </w:t>
      </w:r>
      <w:r w:rsidRPr="00C24BDF">
        <w:rPr>
          <w:rFonts w:ascii="Georgia" w:hAnsi="Georg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24BDF">
        <w:rPr>
          <w:rFonts w:ascii="Georgia" w:hAnsi="Georgia"/>
          <w:sz w:val="16"/>
        </w:rPr>
        <w:t xml:space="preserve">. Although these explanations are inevitably incomplete, </w:t>
      </w:r>
      <w:r w:rsidRPr="00C24BDF">
        <w:rPr>
          <w:rFonts w:ascii="Georgia" w:hAnsi="Georgia"/>
          <w:b/>
          <w:iCs/>
          <w:u w:val="single"/>
          <w:bdr w:val="single" w:sz="8" w:space="0" w:color="auto"/>
        </w:rPr>
        <w:t>there seems to be "something deeply right" about them because they give voice to powerful moral emotions</w:t>
      </w:r>
      <w:r w:rsidRPr="00C24BDF">
        <w:rPr>
          <w:rFonts w:ascii="Georgia" w:hAnsi="Georgia"/>
          <w:sz w:val="16"/>
        </w:rPr>
        <w:t xml:space="preserve">. </w:t>
      </w:r>
      <w:r w:rsidRPr="00C24BDF">
        <w:rPr>
          <w:rFonts w:ascii="Georgia" w:hAnsi="Georgia"/>
          <w:b/>
          <w:u w:val="single"/>
        </w:rPr>
        <w:t>But, as with many religious people's accounts of what's essential to religion, they don't really explain what's distinctive about the philosophy in question</w:t>
      </w:r>
      <w:r w:rsidRPr="00C24BDF">
        <w:rPr>
          <w:rFonts w:ascii="Georgia" w:hAnsi="Georgia"/>
          <w:sz w:val="16"/>
        </w:rPr>
        <w:t>.</w:t>
      </w:r>
      <w:r w:rsidRPr="00FF5F8C">
        <w:rPr>
          <w:rFonts w:ascii="Georgia" w:hAnsi="Georgia"/>
          <w:sz w:val="16"/>
        </w:rPr>
        <w:t xml:space="preserve"> </w:t>
      </w:r>
    </w:p>
    <w:p w14:paraId="18EE7809" w14:textId="77777777" w:rsidR="002A4C54" w:rsidRPr="00F601E6" w:rsidRDefault="002A4C54" w:rsidP="002A4C54"/>
    <w:p w14:paraId="0D1E6DA1" w14:textId="6CA1E893" w:rsidR="00E42E4C" w:rsidRDefault="00314BE1" w:rsidP="00314BE1">
      <w:pPr>
        <w:pStyle w:val="Heading2"/>
      </w:pPr>
      <w:r>
        <w:lastRenderedPageBreak/>
        <w:t>Case</w:t>
      </w:r>
    </w:p>
    <w:p w14:paraId="1A6435C2" w14:textId="116F0BC0" w:rsidR="00314BE1" w:rsidRDefault="00314BE1" w:rsidP="00314BE1"/>
    <w:p w14:paraId="03C99F75" w14:textId="77777777" w:rsidR="00314BE1" w:rsidRDefault="00314BE1" w:rsidP="00314BE1">
      <w:pPr>
        <w:pStyle w:val="Heading4"/>
        <w:numPr>
          <w:ilvl w:val="0"/>
          <w:numId w:val="12"/>
        </w:numPr>
        <w:tabs>
          <w:tab w:val="num" w:pos="360"/>
        </w:tabs>
        <w:ind w:left="0" w:firstLine="0"/>
      </w:pPr>
      <w:r>
        <w:t xml:space="preserve">The role of the judge is to evaluate the desirability of either the </w:t>
      </w:r>
      <w:proofErr w:type="spellStart"/>
      <w:r>
        <w:t>aff</w:t>
      </w:r>
      <w:proofErr w:type="spellEnd"/>
      <w:r>
        <w:t xml:space="preserve"> or neg world vs a competitive policy option </w:t>
      </w:r>
    </w:p>
    <w:p w14:paraId="68F70B6A" w14:textId="77777777" w:rsidR="00314BE1" w:rsidRPr="0049506F" w:rsidRDefault="00314BE1" w:rsidP="00314BE1">
      <w:pPr>
        <w:pStyle w:val="Heading4"/>
        <w:numPr>
          <w:ilvl w:val="0"/>
          <w:numId w:val="12"/>
        </w:numPr>
        <w:tabs>
          <w:tab w:val="num" w:pos="360"/>
        </w:tabs>
        <w:ind w:left="0" w:firstLine="0"/>
      </w:pPr>
      <w:r>
        <w:t xml:space="preserve">**Extinction outweighs the </w:t>
      </w:r>
      <w:proofErr w:type="spellStart"/>
      <w:r>
        <w:t>aff</w:t>
      </w:r>
      <w:proofErr w:type="spellEnd"/>
      <w:r>
        <w:t xml:space="preserve"> – A. magnitude – the preclusion of life future generations makes extinction the upmost moral evil and means we have infinite magnitude B. reversibility – you can only die </w:t>
      </w:r>
      <w:proofErr w:type="gramStart"/>
      <w:r>
        <w:t>once</w:t>
      </w:r>
      <w:proofErr w:type="gramEnd"/>
      <w:r>
        <w:t xml:space="preserve"> and extinction precludes the possibility for material progress or decolonization at any point in the future </w:t>
      </w:r>
    </w:p>
    <w:p w14:paraId="2C9F0313" w14:textId="6B45CA43" w:rsidR="00314BE1" w:rsidRDefault="00314BE1" w:rsidP="00314BE1"/>
    <w:p w14:paraId="54401E5D" w14:textId="77777777" w:rsidR="00314BE1" w:rsidRPr="00A53FBF" w:rsidRDefault="00314BE1" w:rsidP="00314BE1">
      <w:pPr>
        <w:pStyle w:val="Heading4"/>
      </w:pPr>
      <w:r w:rsidRPr="00A53FBF">
        <w:t xml:space="preserve">Their theory of cybernetics is wrong – it’s </w:t>
      </w:r>
      <w:r w:rsidRPr="00A53FBF">
        <w:rPr>
          <w:u w:val="single"/>
        </w:rPr>
        <w:t>historically inaccurate</w:t>
      </w:r>
      <w:r w:rsidRPr="00A53FBF">
        <w:t xml:space="preserve">, immaterial, and </w:t>
      </w:r>
      <w:r w:rsidRPr="00A53FBF">
        <w:rPr>
          <w:u w:val="single"/>
        </w:rPr>
        <w:t>doesn’t explain</w:t>
      </w:r>
      <w:r w:rsidRPr="00A53FBF">
        <w:t xml:space="preserve"> any of their impacts. </w:t>
      </w:r>
    </w:p>
    <w:p w14:paraId="3AD9ADAD" w14:textId="77777777" w:rsidR="00314BE1" w:rsidRPr="00A53FBF" w:rsidRDefault="00314BE1" w:rsidP="00314BE1">
      <w:pPr>
        <w:rPr>
          <w:rStyle w:val="Style13ptBold"/>
        </w:rPr>
      </w:pPr>
      <w:r w:rsidRPr="00A53FBF">
        <w:rPr>
          <w:rStyle w:val="Style13ptBold"/>
        </w:rPr>
        <w:t xml:space="preserve">Gregory ’15 </w:t>
      </w:r>
      <w:r w:rsidRPr="00A53FBF">
        <w:rPr>
          <w:sz w:val="16"/>
          <w:szCs w:val="16"/>
        </w:rPr>
        <w:t xml:space="preserve">(Derek; 2015; Distinguished Professor at the University of British Columbia; Geographies of Knowledge and Power, “Gabriel’s Map: Cartography and </w:t>
      </w:r>
      <w:proofErr w:type="spellStart"/>
      <w:r w:rsidRPr="00A53FBF">
        <w:rPr>
          <w:sz w:val="16"/>
          <w:szCs w:val="16"/>
        </w:rPr>
        <w:t>Corpography</w:t>
      </w:r>
      <w:proofErr w:type="spellEnd"/>
      <w:r w:rsidRPr="00A53FBF">
        <w:rPr>
          <w:sz w:val="16"/>
          <w:szCs w:val="16"/>
        </w:rPr>
        <w:t xml:space="preserve"> in Modern War,” p. 116-118)</w:t>
      </w:r>
      <w:r w:rsidRPr="00A53FBF">
        <w:rPr>
          <w:rStyle w:val="Style13ptBold"/>
          <w:sz w:val="16"/>
          <w:szCs w:val="16"/>
        </w:rPr>
        <w:t xml:space="preserve"> </w:t>
      </w:r>
    </w:p>
    <w:p w14:paraId="4BE8A229" w14:textId="77777777" w:rsidR="00314BE1" w:rsidRPr="00A53FBF" w:rsidRDefault="00314BE1" w:rsidP="00314BE1">
      <w:pPr>
        <w:rPr>
          <w:sz w:val="16"/>
        </w:rPr>
      </w:pPr>
      <w:r w:rsidRPr="00A53FBF">
        <w:rPr>
          <w:sz w:val="16"/>
        </w:rPr>
        <w:t xml:space="preserve">Paul </w:t>
      </w:r>
      <w:proofErr w:type="spellStart"/>
      <w:r w:rsidRPr="00A53FBF">
        <w:rPr>
          <w:u w:val="single"/>
        </w:rPr>
        <w:t>Virilio’s</w:t>
      </w:r>
      <w:proofErr w:type="spellEnd"/>
      <w:r w:rsidRPr="00A53FBF">
        <w:rPr>
          <w:sz w:val="16"/>
        </w:rPr>
        <w:t xml:space="preserve"> (1989) </w:t>
      </w:r>
      <w:r w:rsidRPr="00A53FBF">
        <w:rPr>
          <w:u w:val="single"/>
        </w:rPr>
        <w:t>account of War and cinema</w:t>
      </w:r>
      <w:r w:rsidRPr="00A53FBF">
        <w:rPr>
          <w:sz w:val="16"/>
        </w:rPr>
        <w:t xml:space="preserve">, and particularly his rendering of the logistics of perception during World War I, </w:t>
      </w:r>
      <w:r w:rsidRPr="00A53FBF">
        <w:rPr>
          <w:u w:val="single"/>
        </w:rPr>
        <w:t xml:space="preserve">remains a </w:t>
      </w:r>
      <w:r w:rsidRPr="00A53FBF">
        <w:rPr>
          <w:b/>
          <w:u w:val="single"/>
        </w:rPr>
        <w:t>landmark analysis</w:t>
      </w:r>
      <w:r w:rsidRPr="00A53FBF">
        <w:rPr>
          <w:u w:val="single"/>
        </w:rPr>
        <w:t>.</w:t>
      </w:r>
      <w:r w:rsidRPr="00A53FBF">
        <w:rPr>
          <w:sz w:val="16"/>
        </w:rPr>
        <w:t xml:space="preserve"> He made much of the connections between aviation and cinema, and his arguments have informed the opening sections of my own essay. </w:t>
      </w:r>
      <w:r w:rsidRPr="00A53FBF">
        <w:rPr>
          <w:u w:val="single"/>
        </w:rPr>
        <w:t>In his eyes, aerial reconnaissance</w:t>
      </w:r>
      <w:r w:rsidRPr="00A53FBF">
        <w:rPr>
          <w:sz w:val="16"/>
        </w:rPr>
        <w:t>— which stood in the closest of associations to the cartographic—</w:t>
      </w:r>
      <w:r w:rsidRPr="00A53FBF">
        <w:rPr>
          <w:u w:val="single"/>
        </w:rPr>
        <w:t>became</w:t>
      </w:r>
      <w:r w:rsidRPr="00A53FBF">
        <w:rPr>
          <w:sz w:val="16"/>
        </w:rPr>
        <w:t xml:space="preserve"> successively “chronophotographic” and then </w:t>
      </w:r>
      <w:r w:rsidRPr="00A53FBF">
        <w:rPr>
          <w:u w:val="single"/>
        </w:rPr>
        <w:t>cinematographic, as these new methods struggled</w:t>
      </w:r>
      <w:r w:rsidRPr="00A53FBF">
        <w:rPr>
          <w:sz w:val="16"/>
        </w:rPr>
        <w:t xml:space="preserve"> both </w:t>
      </w:r>
      <w:r w:rsidRPr="00A53FBF">
        <w:rPr>
          <w:u w:val="single"/>
        </w:rPr>
        <w:t>to keep pace with and to produce the new motility of</w:t>
      </w:r>
      <w:r w:rsidRPr="00A53FBF">
        <w:rPr>
          <w:sz w:val="16"/>
        </w:rPr>
        <w:t xml:space="preserve"> a </w:t>
      </w:r>
      <w:r w:rsidRPr="00A53FBF">
        <w:rPr>
          <w:u w:val="single"/>
        </w:rPr>
        <w:t>war</w:t>
      </w:r>
      <w:r w:rsidRPr="00A53FBF">
        <w:rPr>
          <w:sz w:val="16"/>
        </w:rPr>
        <w:t xml:space="preserve"> that merely appeared to be static and fixed in place. </w:t>
      </w:r>
      <w:r w:rsidRPr="00A53FBF">
        <w:rPr>
          <w:u w:val="single"/>
        </w:rPr>
        <w:t xml:space="preserve">But </w:t>
      </w:r>
      <w:proofErr w:type="spellStart"/>
      <w:r w:rsidRPr="00A53FBF">
        <w:rPr>
          <w:u w:val="single"/>
        </w:rPr>
        <w:t>Virilio</w:t>
      </w:r>
      <w:proofErr w:type="spellEnd"/>
      <w:r w:rsidRPr="00A53FBF">
        <w:rPr>
          <w:sz w:val="16"/>
        </w:rPr>
        <w:t xml:space="preserve"> also </w:t>
      </w:r>
      <w:r w:rsidRPr="00A53FBF">
        <w:rPr>
          <w:u w:val="single"/>
        </w:rPr>
        <w:t>advanced another, more problematic claim: “As sight lost its direct quality and reeled out of phase, the soldier had the feeling of being not so much destroyed as de-realized</w:t>
      </w:r>
      <w:r w:rsidRPr="00A53FBF">
        <w:rPr>
          <w:sz w:val="16"/>
        </w:rPr>
        <w:t xml:space="preserve"> or de-materialized, any sensory point of reference suddenly vanishing in a surfeit of optical targets” (pp. 14–15). Here </w:t>
      </w:r>
      <w:r w:rsidRPr="00A53FBF">
        <w:rPr>
          <w:u w:val="single"/>
        </w:rPr>
        <w:t>he continues to privilege the visual-optical register</w:t>
      </w:r>
      <w:r w:rsidRPr="00A53FBF">
        <w:rPr>
          <w:sz w:val="16"/>
        </w:rPr>
        <w:t xml:space="preserve"> of cartography </w:t>
      </w:r>
      <w:r w:rsidRPr="00A53FBF">
        <w:rPr>
          <w:u w:val="single"/>
        </w:rPr>
        <w:t xml:space="preserve">and </w:t>
      </w:r>
      <w:r w:rsidRPr="00A53FBF">
        <w:rPr>
          <w:b/>
          <w:u w:val="single"/>
        </w:rPr>
        <w:t>fails to register the bodily habitus</w:t>
      </w:r>
      <w:r w:rsidRPr="00A53FBF">
        <w:rPr>
          <w:u w:val="single"/>
        </w:rPr>
        <w:t xml:space="preserve"> that</w:t>
      </w:r>
      <w:r w:rsidRPr="00A53FBF">
        <w:rPr>
          <w:sz w:val="16"/>
        </w:rPr>
        <w:t xml:space="preserve">, as I have shown in the closing sections, </w:t>
      </w:r>
      <w:r w:rsidRPr="00A53FBF">
        <w:rPr>
          <w:u w:val="single"/>
        </w:rPr>
        <w:t xml:space="preserve">was </w:t>
      </w:r>
      <w:r w:rsidRPr="00A53FBF">
        <w:rPr>
          <w:b/>
          <w:u w:val="single"/>
        </w:rPr>
        <w:t>profoundly implicated</w:t>
      </w:r>
      <w:r w:rsidRPr="00A53FBF">
        <w:rPr>
          <w:u w:val="single"/>
        </w:rPr>
        <w:t xml:space="preserve"> in the actions and </w:t>
      </w:r>
      <w:proofErr w:type="spellStart"/>
      <w:r w:rsidRPr="00A53FBF">
        <w:rPr>
          <w:u w:val="single"/>
        </w:rPr>
        <w:t>affects</w:t>
      </w:r>
      <w:proofErr w:type="spellEnd"/>
      <w:r w:rsidRPr="00A53FBF">
        <w:rPr>
          <w:u w:val="single"/>
        </w:rPr>
        <w:t xml:space="preserve"> of the ordinary infantryman</w:t>
      </w:r>
      <w:r w:rsidRPr="00A53FBF">
        <w:rPr>
          <w:sz w:val="16"/>
        </w:rPr>
        <w:t xml:space="preserve">. </w:t>
      </w:r>
      <w:proofErr w:type="spellStart"/>
      <w:r w:rsidRPr="00A53FBF">
        <w:rPr>
          <w:sz w:val="16"/>
        </w:rPr>
        <w:t>Virilio</w:t>
      </w:r>
      <w:proofErr w:type="spellEnd"/>
      <w:r w:rsidRPr="00A53FBF">
        <w:rPr>
          <w:sz w:val="16"/>
        </w:rPr>
        <w:t xml:space="preserve"> was not alone. A. M. </w:t>
      </w:r>
      <w:proofErr w:type="spellStart"/>
      <w:r w:rsidRPr="00A53FBF">
        <w:rPr>
          <w:sz w:val="16"/>
        </w:rPr>
        <w:t>Burrage</w:t>
      </w:r>
      <w:proofErr w:type="spellEnd"/>
      <w:r w:rsidRPr="00A53FBF">
        <w:rPr>
          <w:sz w:val="16"/>
        </w:rPr>
        <w:t xml:space="preserve"> (1930) wrote that [W]e </w:t>
      </w:r>
      <w:proofErr w:type="gramStart"/>
      <w:r w:rsidRPr="00A53FBF">
        <w:rPr>
          <w:sz w:val="16"/>
        </w:rPr>
        <w:t>are</w:t>
      </w:r>
      <w:proofErr w:type="gramEnd"/>
      <w:r w:rsidRPr="00A53FBF">
        <w:rPr>
          <w:sz w:val="16"/>
        </w:rPr>
        <w:t xml:space="preserve"> slowly </w:t>
      </w:r>
      <w:proofErr w:type="spellStart"/>
      <w:r w:rsidRPr="00A53FBF">
        <w:rPr>
          <w:sz w:val="16"/>
        </w:rPr>
        <w:t>realising</w:t>
      </w:r>
      <w:proofErr w:type="spellEnd"/>
      <w:r w:rsidRPr="00A53FBF">
        <w:rPr>
          <w:sz w:val="16"/>
        </w:rPr>
        <w:t xml:space="preserve"> that the job of the infantry isn’t to kill. It is the artillery and the machine-gun corps who do the killing. We are merely there to be killed. We are the little flags which the General sticks on the war-map to show the position of the front line. (p. 82) In sketching the outlines of a countervailing </w:t>
      </w:r>
      <w:proofErr w:type="spellStart"/>
      <w:r w:rsidRPr="00A53FBF">
        <w:rPr>
          <w:sz w:val="16"/>
        </w:rPr>
        <w:t>corpography</w:t>
      </w:r>
      <w:proofErr w:type="spellEnd"/>
      <w:r w:rsidRPr="00A53FBF">
        <w:rPr>
          <w:sz w:val="16"/>
        </w:rPr>
        <w:t xml:space="preserve"> established by those on that front line, I do not wish to privilege </w:t>
      </w:r>
      <w:r w:rsidRPr="00A53FBF">
        <w:rPr>
          <w:u w:val="single"/>
        </w:rPr>
        <w:t xml:space="preserve">one mode of knowing </w:t>
      </w:r>
      <w:r w:rsidRPr="00A53FBF">
        <w:rPr>
          <w:sz w:val="16"/>
        </w:rPr>
        <w:t xml:space="preserve">over the other: each </w:t>
      </w:r>
      <w:r w:rsidRPr="00A53FBF">
        <w:rPr>
          <w:u w:val="single"/>
        </w:rPr>
        <w:t xml:space="preserve">sutures knowledge to power in vital, significant but none the less </w:t>
      </w:r>
      <w:r w:rsidRPr="00A53FBF">
        <w:rPr>
          <w:b/>
          <w:u w:val="single"/>
        </w:rPr>
        <w:t>different ways</w:t>
      </w:r>
      <w:r w:rsidRPr="00A53FBF">
        <w:rPr>
          <w:u w:val="single"/>
        </w:rPr>
        <w:t>, and each both advances and repels military violence.</w:t>
      </w:r>
      <w:r w:rsidRPr="00A53FBF">
        <w:rPr>
          <w:sz w:val="16"/>
        </w:rPr>
        <w:t xml:space="preserve"> But I do sympathize with Edmund Blunden’s (1928/2000) agonized question: Was it nearer the soul of war to adjust armies in </w:t>
      </w:r>
      <w:proofErr w:type="spellStart"/>
      <w:r w:rsidRPr="00A53FBF">
        <w:rPr>
          <w:sz w:val="16"/>
        </w:rPr>
        <w:t>coloured</w:t>
      </w:r>
      <w:proofErr w:type="spellEnd"/>
      <w:r w:rsidRPr="00A53FBF">
        <w:rPr>
          <w:sz w:val="16"/>
        </w:rPr>
        <w:t xml:space="preserve"> inks on vast maps at Montreuil or Whitehall, to hear of or to project colossal shocks in a sort of mathematical symbol, than to rub knees with some poor jaw-dropping resting sentry, under the dripping rubber sheet, balancing on the greasy fire-step </w:t>
      </w:r>
      <w:proofErr w:type="gramStart"/>
      <w:r w:rsidRPr="00A53FBF">
        <w:rPr>
          <w:sz w:val="16"/>
        </w:rPr>
        <w:t>. . . ?</w:t>
      </w:r>
      <w:proofErr w:type="gramEnd"/>
      <w:r w:rsidRPr="00A53FBF">
        <w:rPr>
          <w:sz w:val="16"/>
        </w:rPr>
        <w:t xml:space="preserve"> (p. 141) Of course, </w:t>
      </w:r>
      <w:r w:rsidRPr="00A53FBF">
        <w:rPr>
          <w:highlight w:val="green"/>
          <w:u w:val="single"/>
        </w:rPr>
        <w:t>“a map is a weapon,”</w:t>
      </w:r>
      <w:r w:rsidRPr="00A53FBF">
        <w:rPr>
          <w:sz w:val="16"/>
        </w:rPr>
        <w:t xml:space="preserve"> as Lt.-Col. E. M. Jack (“Maps GHQ”) insisted, and those “vast maps,” together with the panoply of trench maps, sketch maps, and all the rest, were some of the deadliest weapons in the staff officers’ armory; </w:t>
      </w:r>
      <w:r w:rsidRPr="00A53FBF">
        <w:rPr>
          <w:highlight w:val="green"/>
          <w:u w:val="single"/>
        </w:rPr>
        <w:t>but</w:t>
      </w:r>
      <w:r w:rsidRPr="00A53FBF">
        <w:rPr>
          <w:u w:val="single"/>
        </w:rPr>
        <w:t xml:space="preserve"> they were </w:t>
      </w:r>
      <w:r w:rsidRPr="00A53FBF">
        <w:rPr>
          <w:b/>
          <w:highlight w:val="green"/>
          <w:u w:val="single"/>
        </w:rPr>
        <w:t>hardly sufficient</w:t>
      </w:r>
      <w:r w:rsidRPr="00A53FBF">
        <w:rPr>
          <w:b/>
          <w:u w:val="single"/>
        </w:rPr>
        <w:t xml:space="preserve"> sources</w:t>
      </w:r>
      <w:r w:rsidRPr="00A53FBF">
        <w:rPr>
          <w:u w:val="single"/>
        </w:rPr>
        <w:t xml:space="preserve"> of knowledge.</w:t>
      </w:r>
      <w:r w:rsidRPr="00A53FBF">
        <w:rPr>
          <w:sz w:val="16"/>
        </w:rPr>
        <w:t xml:space="preserve"> And </w:t>
      </w:r>
      <w:proofErr w:type="gramStart"/>
      <w:r w:rsidRPr="00A53FBF">
        <w:rPr>
          <w:sz w:val="16"/>
        </w:rPr>
        <w:t>so</w:t>
      </w:r>
      <w:proofErr w:type="gramEnd"/>
      <w:r w:rsidRPr="00A53FBF">
        <w:rPr>
          <w:sz w:val="16"/>
        </w:rPr>
        <w:t xml:space="preserve"> I understand, too, why Blunden (1928/2000) concluded that </w:t>
      </w:r>
      <w:r w:rsidRPr="00A53FBF">
        <w:rPr>
          <w:u w:val="single"/>
        </w:rPr>
        <w:t xml:space="preserve">venturing into the killing fields armed with its pure, abstract, mathematical knowledge alone was sheer folly: [T]he </w:t>
      </w:r>
      <w:proofErr w:type="spellStart"/>
      <w:r w:rsidRPr="00A53FBF">
        <w:rPr>
          <w:u w:val="single"/>
        </w:rPr>
        <w:t>new</w:t>
      </w:r>
      <w:proofErr w:type="spellEnd"/>
      <w:r w:rsidRPr="00A53FBF">
        <w:rPr>
          <w:u w:val="single"/>
        </w:rPr>
        <w:t xml:space="preserve"> Colonel</w:t>
      </w:r>
      <w:r w:rsidRPr="00A53FBF">
        <w:rPr>
          <w:sz w:val="16"/>
        </w:rPr>
        <w:t xml:space="preserve"> . . . sent forward from C Camp an officer fresh from England, and one or two men with him, to patrol the land over which our assault was intended, . . . This officer </w:t>
      </w:r>
      <w:r w:rsidRPr="00A53FBF">
        <w:rPr>
          <w:u w:val="single"/>
        </w:rPr>
        <w:t>took with him his set of the maps</w:t>
      </w:r>
      <w:r w:rsidRPr="00A53FBF">
        <w:rPr>
          <w:sz w:val="16"/>
        </w:rPr>
        <w:t xml:space="preserve">, panoramas, photographs and assault </w:t>
      </w:r>
      <w:proofErr w:type="spellStart"/>
      <w:r w:rsidRPr="00A53FBF">
        <w:rPr>
          <w:sz w:val="16"/>
        </w:rPr>
        <w:t>programmes</w:t>
      </w:r>
      <w:proofErr w:type="spellEnd"/>
      <w:r w:rsidRPr="00A53FBF">
        <w:rPr>
          <w:sz w:val="16"/>
        </w:rPr>
        <w:t xml:space="preserve"> which had been served round with such generosity for this battle. </w:t>
      </w:r>
      <w:r w:rsidRPr="00A53FBF">
        <w:rPr>
          <w:u w:val="single"/>
        </w:rPr>
        <w:t>He never returned</w:t>
      </w:r>
      <w:r w:rsidRPr="00A53FBF">
        <w:rPr>
          <w:sz w:val="16"/>
        </w:rPr>
        <w:t xml:space="preserve"> ... (pp. 151–152) Coda In this essay I have been concerned with World War I but, as we approach its centenary, </w:t>
      </w:r>
      <w:r w:rsidRPr="00A53FBF">
        <w:rPr>
          <w:u w:val="single"/>
        </w:rPr>
        <w:t xml:space="preserve">it is worth reflecting on </w:t>
      </w:r>
      <w:r w:rsidRPr="00A53FBF">
        <w:rPr>
          <w:u w:val="single"/>
        </w:rPr>
        <w:lastRenderedPageBreak/>
        <w:t xml:space="preserve">the ways in which </w:t>
      </w:r>
      <w:r w:rsidRPr="00A53FBF">
        <w:rPr>
          <w:highlight w:val="green"/>
          <w:u w:val="single"/>
        </w:rPr>
        <w:t>modern warfare has changed</w:t>
      </w:r>
      <w:r w:rsidRPr="00A53FBF">
        <w:rPr>
          <w:u w:val="single"/>
        </w:rPr>
        <w:t xml:space="preserve">— </w:t>
      </w:r>
      <w:r w:rsidRPr="00A53FBF">
        <w:rPr>
          <w:highlight w:val="green"/>
          <w:u w:val="single"/>
        </w:rPr>
        <w:t>and</w:t>
      </w:r>
      <w:r w:rsidRPr="00A53FBF">
        <w:rPr>
          <w:u w:val="single"/>
        </w:rPr>
        <w:t xml:space="preserve"> those in which </w:t>
      </w:r>
      <w:r w:rsidRPr="00A53FBF">
        <w:rPr>
          <w:b/>
          <w:highlight w:val="green"/>
          <w:u w:val="single"/>
        </w:rPr>
        <w:t>it has not</w:t>
      </w:r>
      <w:r w:rsidRPr="00A53FBF">
        <w:rPr>
          <w:highlight w:val="green"/>
          <w:u w:val="single"/>
        </w:rPr>
        <w:t>. Through</w:t>
      </w:r>
      <w:r w:rsidRPr="00A53FBF">
        <w:rPr>
          <w:u w:val="single"/>
        </w:rPr>
        <w:t xml:space="preserve"> the constant </w:t>
      </w:r>
      <w:r w:rsidRPr="00A53FBF">
        <w:rPr>
          <w:highlight w:val="green"/>
          <w:u w:val="single"/>
        </w:rPr>
        <w:t>circulation of military imagery</w:t>
      </w:r>
      <w:r w:rsidRPr="00A53FBF">
        <w:rPr>
          <w:u w:val="single"/>
        </w:rPr>
        <w:t xml:space="preserve"> and its ghosting in video games, </w:t>
      </w:r>
      <w:r w:rsidRPr="00A53FBF">
        <w:rPr>
          <w:highlight w:val="green"/>
          <w:u w:val="single"/>
        </w:rPr>
        <w:t>many</w:t>
      </w:r>
      <w:r w:rsidRPr="00A53FBF">
        <w:rPr>
          <w:sz w:val="16"/>
        </w:rPr>
        <w:t xml:space="preserve"> of us </w:t>
      </w:r>
      <w:r w:rsidRPr="00A53FBF">
        <w:rPr>
          <w:u w:val="single"/>
        </w:rPr>
        <w:t xml:space="preserve">have </w:t>
      </w:r>
      <w:r w:rsidRPr="00A53FBF">
        <w:rPr>
          <w:highlight w:val="green"/>
          <w:u w:val="single"/>
        </w:rPr>
        <w:t>come to think of</w:t>
      </w:r>
      <w:r w:rsidRPr="00A53FBF">
        <w:rPr>
          <w:u w:val="single"/>
        </w:rPr>
        <w:t xml:space="preserve"> </w:t>
      </w:r>
      <w:r w:rsidRPr="00A53FBF">
        <w:rPr>
          <w:b/>
          <w:u w:val="single"/>
        </w:rPr>
        <w:t xml:space="preserve">contemporary </w:t>
      </w:r>
      <w:r w:rsidRPr="00A53FBF">
        <w:rPr>
          <w:b/>
          <w:highlight w:val="green"/>
          <w:u w:val="single"/>
        </w:rPr>
        <w:t>warfare as optical</w:t>
      </w:r>
      <w:r w:rsidRPr="00A53FBF">
        <w:rPr>
          <w:b/>
          <w:u w:val="single"/>
        </w:rPr>
        <w:t xml:space="preserve"> war</w:t>
      </w:r>
      <w:r w:rsidRPr="00A53FBF">
        <w:rPr>
          <w:u w:val="single"/>
        </w:rPr>
        <w:t xml:space="preserve"> hypostatized: a war fought on screens and through digital images</w:t>
      </w:r>
      <w:r w:rsidRPr="00A53FBF">
        <w:rPr>
          <w:sz w:val="16"/>
        </w:rPr>
        <w:t xml:space="preserve">, in which full motion video feeds from Predators and Reapers allow for an unprecedented degree of remoteness from the killing fields. In consequence, perhaps, </w:t>
      </w:r>
      <w:r w:rsidRPr="00A53FBF">
        <w:rPr>
          <w:u w:val="single"/>
        </w:rPr>
        <w:t xml:space="preserve">many of us </w:t>
      </w:r>
      <w:r w:rsidRPr="00A53FBF">
        <w:rPr>
          <w:highlight w:val="green"/>
          <w:u w:val="single"/>
        </w:rPr>
        <w:t xml:space="preserve">are </w:t>
      </w:r>
      <w:r w:rsidRPr="00A53FBF">
        <w:rPr>
          <w:b/>
          <w:highlight w:val="green"/>
          <w:u w:val="single"/>
        </w:rPr>
        <w:t>tempted to think</w:t>
      </w:r>
      <w:r w:rsidRPr="00A53FBF">
        <w:rPr>
          <w:highlight w:val="green"/>
          <w:u w:val="single"/>
        </w:rPr>
        <w:t xml:space="preserve"> of</w:t>
      </w:r>
      <w:r w:rsidRPr="00A53FBF">
        <w:rPr>
          <w:u w:val="single"/>
        </w:rPr>
        <w:t xml:space="preserve"> the </w:t>
      </w:r>
      <w:r w:rsidRPr="00A53FBF">
        <w:rPr>
          <w:highlight w:val="green"/>
          <w:u w:val="single"/>
        </w:rPr>
        <w:t>wars</w:t>
      </w:r>
      <w:r w:rsidRPr="00A53FBF">
        <w:rPr>
          <w:u w:val="single"/>
        </w:rPr>
        <w:t xml:space="preserve"> waged by advanced militaries</w:t>
      </w:r>
      <w:r w:rsidRPr="00A53FBF">
        <w:rPr>
          <w:sz w:val="16"/>
        </w:rPr>
        <w:t xml:space="preserve">, in contrast to World War I, </w:t>
      </w:r>
      <w:r w:rsidRPr="00A53FBF">
        <w:rPr>
          <w:highlight w:val="green"/>
          <w:u w:val="single"/>
        </w:rPr>
        <w:t>as</w:t>
      </w:r>
      <w:r w:rsidRPr="00A53FBF">
        <w:rPr>
          <w:u w:val="single"/>
        </w:rPr>
        <w:t xml:space="preserve"> “surgical,” even </w:t>
      </w:r>
      <w:r w:rsidRPr="00A53FBF">
        <w:rPr>
          <w:highlight w:val="green"/>
          <w:u w:val="single"/>
        </w:rPr>
        <w:t>body-less</w:t>
      </w:r>
      <w:r w:rsidRPr="00A53FBF">
        <w:rPr>
          <w:sz w:val="16"/>
        </w:rPr>
        <w:t xml:space="preserve">. These are </w:t>
      </w:r>
      <w:r w:rsidRPr="00A53FBF">
        <w:rPr>
          <w:u w:val="single"/>
        </w:rPr>
        <w:t>wars without fronts, whose complex geometries have required new investments in cartography and satellite imagery</w:t>
      </w:r>
      <w:r w:rsidRPr="00A53FBF">
        <w:rPr>
          <w:sz w:val="16"/>
        </w:rPr>
        <w:t xml:space="preserve">, and there have been major advances in political technologies of vision and in the development of a host of other sensors that have dramatically increased the volume of geo-spatial intelligence on which the administration of later modern military violence relies. </w:t>
      </w:r>
      <w:r w:rsidRPr="00A53FBF">
        <w:rPr>
          <w:u w:val="single"/>
        </w:rPr>
        <w:t xml:space="preserve">All of </w:t>
      </w:r>
      <w:r w:rsidRPr="00A53FBF">
        <w:rPr>
          <w:b/>
          <w:highlight w:val="green"/>
          <w:u w:val="single"/>
        </w:rPr>
        <w:t>this has</w:t>
      </w:r>
      <w:r w:rsidRPr="00A53FBF">
        <w:rPr>
          <w:b/>
          <w:u w:val="single"/>
        </w:rPr>
        <w:t xml:space="preserve"> transformed but </w:t>
      </w:r>
      <w:r w:rsidRPr="00A53FBF">
        <w:rPr>
          <w:b/>
          <w:highlight w:val="green"/>
          <w:u w:val="single"/>
        </w:rPr>
        <w:t>not replaced</w:t>
      </w:r>
      <w:r w:rsidRPr="00A53FBF">
        <w:rPr>
          <w:u w:val="single"/>
        </w:rPr>
        <w:t xml:space="preserve"> the </w:t>
      </w:r>
      <w:r w:rsidRPr="00A53FBF">
        <w:rPr>
          <w:highlight w:val="green"/>
          <w:u w:val="single"/>
        </w:rPr>
        <w:t>cartographic imaginary</w:t>
      </w:r>
      <w:r w:rsidRPr="00A53FBF">
        <w:rPr>
          <w:u w:val="single"/>
        </w:rPr>
        <w:t xml:space="preserve">. </w:t>
      </w:r>
      <w:r w:rsidRPr="00A53FBF">
        <w:rPr>
          <w:sz w:val="16"/>
        </w:rPr>
        <w:t xml:space="preserve">And yet, </w:t>
      </w:r>
      <w:r w:rsidRPr="00A53FBF">
        <w:rPr>
          <w:u w:val="single"/>
        </w:rPr>
        <w:t xml:space="preserve">for </w:t>
      </w:r>
      <w:proofErr w:type="gramStart"/>
      <w:r w:rsidRPr="00A53FBF">
        <w:rPr>
          <w:u w:val="single"/>
        </w:rPr>
        <w:t>all of</w:t>
      </w:r>
      <w:proofErr w:type="gramEnd"/>
      <w:r w:rsidRPr="00A53FBF">
        <w:rPr>
          <w:u w:val="single"/>
        </w:rPr>
        <w:t xml:space="preserve"> their liquid violence, these </w:t>
      </w:r>
      <w:r w:rsidRPr="00A53FBF">
        <w:rPr>
          <w:highlight w:val="green"/>
          <w:u w:val="single"/>
        </w:rPr>
        <w:t xml:space="preserve">wars are </w:t>
      </w:r>
      <w:r w:rsidRPr="00A53FBF">
        <w:rPr>
          <w:b/>
          <w:highlight w:val="green"/>
          <w:u w:val="single"/>
        </w:rPr>
        <w:t>still shaped</w:t>
      </w:r>
      <w:r w:rsidRPr="00A53FBF">
        <w:rPr>
          <w:b/>
          <w:u w:val="single"/>
        </w:rPr>
        <w:t xml:space="preserve"> and even confounded</w:t>
      </w:r>
      <w:r w:rsidRPr="00A53FBF">
        <w:rPr>
          <w:u w:val="single"/>
        </w:rPr>
        <w:t xml:space="preserve"> </w:t>
      </w:r>
      <w:r w:rsidRPr="00A53FBF">
        <w:rPr>
          <w:highlight w:val="green"/>
          <w:u w:val="single"/>
        </w:rPr>
        <w:t>by</w:t>
      </w:r>
      <w:r w:rsidRPr="00A53FBF">
        <w:rPr>
          <w:u w:val="single"/>
        </w:rPr>
        <w:t xml:space="preserve"> the multiple, </w:t>
      </w:r>
      <w:r w:rsidRPr="00A53FBF">
        <w:rPr>
          <w:highlight w:val="green"/>
          <w:u w:val="single"/>
        </w:rPr>
        <w:t xml:space="preserve">acutely </w:t>
      </w:r>
      <w:r w:rsidRPr="00A53FBF">
        <w:rPr>
          <w:b/>
          <w:highlight w:val="green"/>
          <w:u w:val="single"/>
        </w:rPr>
        <w:t>material environments</w:t>
      </w:r>
      <w:r w:rsidRPr="00A53FBF">
        <w:rPr>
          <w:u w:val="single"/>
        </w:rPr>
        <w:t xml:space="preserve"> through which they are fought. In</w:t>
      </w:r>
      <w:r w:rsidRPr="00A53FBF">
        <w:rPr>
          <w:sz w:val="16"/>
        </w:rPr>
        <w:t xml:space="preserve"> Sebastian </w:t>
      </w:r>
      <w:r w:rsidRPr="00A53FBF">
        <w:rPr>
          <w:u w:val="single"/>
        </w:rPr>
        <w:t>Junger’s</w:t>
      </w:r>
      <w:r w:rsidRPr="00A53FBF">
        <w:rPr>
          <w:sz w:val="16"/>
        </w:rPr>
        <w:t xml:space="preserve"> (2011) remarkable </w:t>
      </w:r>
      <w:r w:rsidRPr="00A53FBF">
        <w:rPr>
          <w:u w:val="single"/>
        </w:rPr>
        <w:t>dispatch from Afghanistan, he notes that for the United States and its allies “the war diverged from the textbooks because it was fought in such axle-breaking</w:t>
      </w:r>
      <w:r w:rsidRPr="00A53FBF">
        <w:rPr>
          <w:sz w:val="16"/>
        </w:rPr>
        <w:t xml:space="preserve">, helicopter-crashing, </w:t>
      </w:r>
      <w:r w:rsidRPr="00A53FBF">
        <w:rPr>
          <w:u w:val="single"/>
        </w:rPr>
        <w:t>spirit-killing, mind-bending terrain that few military plans survive intact for even an hour”</w:t>
      </w:r>
      <w:r w:rsidRPr="00A53FBF">
        <w:rPr>
          <w:sz w:val="16"/>
        </w:rPr>
        <w:t xml:space="preserve"> (p. 47). If that sounds familiar, then so too will MacLeish’s (2013) cautionary observations about soldiers as both vectors and victims of military violence: The body’s unruly matter is war’s most necessary and most necessarily expendable raw material. </w:t>
      </w:r>
      <w:r w:rsidRPr="00A53FBF">
        <w:rPr>
          <w:u w:val="single"/>
        </w:rPr>
        <w:t>While many analyses of US war violence have emphasized the technologically facilitated withdrawal of American bodies</w:t>
      </w:r>
      <w:r w:rsidRPr="00A53FBF">
        <w:rPr>
          <w:sz w:val="16"/>
        </w:rPr>
        <w:t xml:space="preserve"> from combat zones in </w:t>
      </w:r>
      <w:proofErr w:type="spellStart"/>
      <w:r w:rsidRPr="00A53FBF">
        <w:rPr>
          <w:sz w:val="16"/>
        </w:rPr>
        <w:t>favour</w:t>
      </w:r>
      <w:proofErr w:type="spellEnd"/>
      <w:r w:rsidRPr="00A53FBF">
        <w:rPr>
          <w:sz w:val="16"/>
        </w:rPr>
        <w:t xml:space="preserve"> of air strikes, smart bombs, remotely piloted drones, and privately contracted fighting forces, </w:t>
      </w:r>
      <w:r w:rsidRPr="00A53FBF">
        <w:rPr>
          <w:u w:val="single"/>
        </w:rPr>
        <w:t xml:space="preserve">the wars in </w:t>
      </w:r>
      <w:r w:rsidRPr="00A53FBF">
        <w:rPr>
          <w:highlight w:val="green"/>
          <w:u w:val="single"/>
        </w:rPr>
        <w:t xml:space="preserve">Iraq and Afghanistan </w:t>
      </w:r>
      <w:r w:rsidRPr="00A53FBF">
        <w:rPr>
          <w:b/>
          <w:highlight w:val="green"/>
          <w:u w:val="single"/>
        </w:rPr>
        <w:t>could not carry</w:t>
      </w:r>
      <w:r w:rsidRPr="00A53FBF">
        <w:rPr>
          <w:b/>
          <w:u w:val="single"/>
        </w:rPr>
        <w:t xml:space="preserve"> on </w:t>
      </w:r>
      <w:r w:rsidRPr="00A53FBF">
        <w:rPr>
          <w:b/>
          <w:highlight w:val="green"/>
          <w:u w:val="single"/>
        </w:rPr>
        <w:t>without</w:t>
      </w:r>
      <w:r w:rsidRPr="00A53FBF">
        <w:rPr>
          <w:b/>
          <w:u w:val="single"/>
        </w:rPr>
        <w:t xml:space="preserve"> the </w:t>
      </w:r>
      <w:r w:rsidRPr="00A53FBF">
        <w:rPr>
          <w:b/>
          <w:highlight w:val="green"/>
          <w:u w:val="single"/>
        </w:rPr>
        <w:t>physical presence</w:t>
      </w:r>
      <w:r w:rsidRPr="00A53FBF">
        <w:rPr>
          <w:u w:val="single"/>
        </w:rPr>
        <w:t xml:space="preserve"> of tens of thousands of such bodies</w:t>
      </w:r>
      <w:r w:rsidRPr="00A53FBF">
        <w:rPr>
          <w:sz w:val="16"/>
        </w:rPr>
        <w:t xml:space="preserve">. (p. 11) In consequence, </w:t>
      </w:r>
      <w:r w:rsidRPr="00A53FBF">
        <w:rPr>
          <w:u w:val="single"/>
        </w:rPr>
        <w:t xml:space="preserve">the </w:t>
      </w:r>
      <w:r w:rsidRPr="00A53FBF">
        <w:rPr>
          <w:highlight w:val="green"/>
          <w:u w:val="single"/>
        </w:rPr>
        <w:t>troops</w:t>
      </w:r>
      <w:r w:rsidRPr="00A53FBF">
        <w:rPr>
          <w:u w:val="single"/>
        </w:rPr>
        <w:t xml:space="preserve"> have had to cultivate an intrinsically practical knowledge that</w:t>
      </w:r>
      <w:r w:rsidRPr="00A53FBF">
        <w:rPr>
          <w:sz w:val="16"/>
        </w:rPr>
        <w:t xml:space="preserve">, while its operating environment and technical armature are obviously different, still </w:t>
      </w:r>
      <w:r w:rsidRPr="00A53FBF">
        <w:rPr>
          <w:highlight w:val="green"/>
          <w:u w:val="single"/>
        </w:rPr>
        <w:t>owes much to</w:t>
      </w:r>
      <w:r w:rsidRPr="00A53FBF">
        <w:rPr>
          <w:sz w:val="16"/>
        </w:rPr>
        <w:t xml:space="preserve"> the </w:t>
      </w:r>
      <w:r w:rsidRPr="00A53FBF">
        <w:rPr>
          <w:u w:val="single"/>
        </w:rPr>
        <w:t xml:space="preserve">tacit </w:t>
      </w:r>
      <w:r w:rsidRPr="00A53FBF">
        <w:rPr>
          <w:b/>
          <w:highlight w:val="green"/>
          <w:u w:val="single"/>
        </w:rPr>
        <w:t>bodily awareness</w:t>
      </w:r>
      <w:r w:rsidRPr="00A53FBF">
        <w:rPr>
          <w:sz w:val="16"/>
        </w:rPr>
        <w:t xml:space="preserve"> of the Tommy or the Poilu: In the combat zone there is a balance to be struck, a cultivated operational knowledge, that comes in large part from first-hand experience about what can hurt you and what can’t . . . </w:t>
      </w:r>
      <w:proofErr w:type="gramStart"/>
      <w:r w:rsidRPr="00A53FBF">
        <w:rPr>
          <w:sz w:val="16"/>
        </w:rPr>
        <w:t>So</w:t>
      </w:r>
      <w:proofErr w:type="gramEnd"/>
      <w:r w:rsidRPr="00A53FBF">
        <w:rPr>
          <w:sz w:val="16"/>
        </w:rPr>
        <w:t xml:space="preserve"> you need not only knowledge of what the weapons and armor can do for you and to you but a kind of bodily habitus as well—an ability to take in the sensory indications of danger and act on them without having to think too hard about it first. When you hear a shot, is it passing close by? Is it accurate or random? Is it of sufficient caliber to penetrate your vest, the window of your Humvee or the side of your tank? (MacLeish, 2013, p. 76) </w:t>
      </w:r>
      <w:r w:rsidRPr="00A53FBF">
        <w:rPr>
          <w:u w:val="single"/>
        </w:rPr>
        <w:t>In the intricate nexus formed by knowledge, space, and military power, later modern war still relies on cartographic vision</w:t>
      </w:r>
      <w:r w:rsidRPr="00A53FBF">
        <w:rPr>
          <w:sz w:val="16"/>
        </w:rPr>
        <w:t xml:space="preserve">—and </w:t>
      </w:r>
      <w:r w:rsidRPr="00A53FBF">
        <w:rPr>
          <w:u w:val="single"/>
        </w:rPr>
        <w:t xml:space="preserve">its agents still </w:t>
      </w:r>
      <w:r w:rsidRPr="00A53FBF">
        <w:rPr>
          <w:b/>
          <w:u w:val="single"/>
        </w:rPr>
        <w:t xml:space="preserve">produce their own </w:t>
      </w:r>
      <w:proofErr w:type="spellStart"/>
      <w:r w:rsidRPr="00A53FBF">
        <w:rPr>
          <w:b/>
          <w:u w:val="single"/>
        </w:rPr>
        <w:t>corpographies</w:t>
      </w:r>
      <w:proofErr w:type="spellEnd"/>
      <w:r w:rsidRPr="00A53FBF">
        <w:rPr>
          <w:sz w:val="16"/>
        </w:rPr>
        <w:t xml:space="preserve">. </w:t>
      </w:r>
    </w:p>
    <w:p w14:paraId="36A1D058" w14:textId="77777777" w:rsidR="00314BE1" w:rsidRPr="00FE5E20" w:rsidRDefault="00314BE1" w:rsidP="00314BE1"/>
    <w:p w14:paraId="78C28473" w14:textId="77777777" w:rsidR="00314BE1" w:rsidRDefault="00314BE1" w:rsidP="00314BE1">
      <w:pPr>
        <w:keepNext/>
        <w:keepLines/>
        <w:spacing w:before="40"/>
        <w:outlineLvl w:val="3"/>
        <w:rPr>
          <w:rFonts w:eastAsia="Times New Roman"/>
          <w:b/>
          <w:iCs/>
          <w:sz w:val="26"/>
        </w:rPr>
      </w:pPr>
      <w:bookmarkStart w:id="0" w:name="_Hlk55658754"/>
      <w:r w:rsidRPr="00AD3B96">
        <w:rPr>
          <w:rFonts w:eastAsia="Times New Roman"/>
          <w:b/>
          <w:iCs/>
          <w:sz w:val="26"/>
        </w:rPr>
        <w:t xml:space="preserve">Their theory </w:t>
      </w:r>
      <w:r w:rsidRPr="00AD3B96">
        <w:rPr>
          <w:rFonts w:eastAsia="Times New Roman"/>
          <w:b/>
          <w:iCs/>
          <w:sz w:val="26"/>
          <w:u w:val="single"/>
        </w:rPr>
        <w:t>totalizes</w:t>
      </w:r>
      <w:r w:rsidRPr="00AD3B96">
        <w:rPr>
          <w:rFonts w:eastAsia="Times New Roman"/>
          <w:b/>
          <w:iCs/>
          <w:sz w:val="26"/>
        </w:rPr>
        <w:t xml:space="preserve"> the relationship between </w:t>
      </w:r>
      <w:r w:rsidRPr="00AD3B96">
        <w:rPr>
          <w:rFonts w:eastAsia="Times New Roman"/>
          <w:b/>
          <w:iCs/>
          <w:sz w:val="26"/>
          <w:u w:val="single"/>
        </w:rPr>
        <w:t>tech</w:t>
      </w:r>
      <w:r w:rsidRPr="00AD3B96">
        <w:rPr>
          <w:rFonts w:eastAsia="Times New Roman"/>
          <w:b/>
          <w:iCs/>
          <w:sz w:val="26"/>
        </w:rPr>
        <w:t xml:space="preserve"> and </w:t>
      </w:r>
      <w:r w:rsidRPr="00AD3B96">
        <w:rPr>
          <w:rFonts w:eastAsia="Times New Roman"/>
          <w:b/>
          <w:iCs/>
          <w:sz w:val="26"/>
          <w:u w:val="single"/>
        </w:rPr>
        <w:t>social relations</w:t>
      </w:r>
      <w:r w:rsidRPr="00AD3B96">
        <w:rPr>
          <w:rFonts w:eastAsia="Times New Roman"/>
          <w:b/>
          <w:iCs/>
          <w:sz w:val="26"/>
        </w:rPr>
        <w:t xml:space="preserve"> – that’s </w:t>
      </w:r>
      <w:r w:rsidRPr="00AD3B96">
        <w:rPr>
          <w:rFonts w:eastAsia="Times New Roman"/>
          <w:b/>
          <w:iCs/>
          <w:sz w:val="26"/>
          <w:u w:val="single"/>
        </w:rPr>
        <w:t>catastrophically wrong</w:t>
      </w:r>
      <w:r w:rsidRPr="00AD3B96">
        <w:rPr>
          <w:rFonts w:eastAsia="Times New Roman"/>
          <w:b/>
          <w:iCs/>
          <w:sz w:val="26"/>
        </w:rPr>
        <w:t xml:space="preserve"> </w:t>
      </w:r>
    </w:p>
    <w:p w14:paraId="596030BA" w14:textId="77777777" w:rsidR="00314BE1" w:rsidRPr="00AD3B96" w:rsidRDefault="00314BE1" w:rsidP="00314BE1">
      <w:pPr>
        <w:rPr>
          <w:rFonts w:eastAsia="Calibri"/>
        </w:rPr>
      </w:pPr>
      <w:bookmarkStart w:id="1" w:name="_Hlk23671637"/>
      <w:proofErr w:type="spellStart"/>
      <w:r w:rsidRPr="00AD3B96">
        <w:rPr>
          <w:rFonts w:eastAsia="Calibri"/>
          <w:b/>
          <w:bCs/>
          <w:sz w:val="26"/>
          <w:u w:val="single"/>
        </w:rPr>
        <w:t>Susen</w:t>
      </w:r>
      <w:proofErr w:type="spellEnd"/>
      <w:r w:rsidRPr="00AD3B96">
        <w:rPr>
          <w:rFonts w:eastAsia="Calibri"/>
          <w:b/>
          <w:bCs/>
          <w:sz w:val="26"/>
          <w:u w:val="single"/>
        </w:rPr>
        <w:t xml:space="preserve"> 19</w:t>
      </w:r>
      <w:r w:rsidRPr="00AD3B96">
        <w:rPr>
          <w:rFonts w:eastAsia="Calibri"/>
        </w:rPr>
        <w:t xml:space="preserve"> – Simon, is Professor of Sociology at City, University of London. Before joining City in 2011, he held lectureships at Birkbeck, University of London (2010–2011), Newcastle University (2008–2010), and Goldsmiths, University of London (2007–2008). He received his PhD from the University of Cambridge in 2007. Prior to that, he studied sociology, politics, and philosophy at a range of international universities and research </w:t>
      </w:r>
      <w:proofErr w:type="spellStart"/>
      <w:r w:rsidRPr="00AD3B96">
        <w:rPr>
          <w:rFonts w:eastAsia="Calibri"/>
        </w:rPr>
        <w:t>centres</w:t>
      </w:r>
      <w:proofErr w:type="spellEnd"/>
      <w:r w:rsidRPr="00AD3B96">
        <w:rPr>
          <w:rFonts w:eastAsia="Calibri"/>
        </w:rPr>
        <w:t xml:space="preserve"> – including the University of Cambridge, the University of Edinburgh, the Colegio de México, the </w:t>
      </w:r>
      <w:proofErr w:type="spellStart"/>
      <w:r w:rsidRPr="00AD3B96">
        <w:rPr>
          <w:rFonts w:eastAsia="Calibri"/>
        </w:rPr>
        <w:t>Facultad</w:t>
      </w:r>
      <w:proofErr w:type="spellEnd"/>
      <w:r w:rsidRPr="00AD3B96">
        <w:rPr>
          <w:rFonts w:eastAsia="Calibri"/>
        </w:rPr>
        <w:t xml:space="preserve"> </w:t>
      </w:r>
      <w:proofErr w:type="spellStart"/>
      <w:r w:rsidRPr="00AD3B96">
        <w:rPr>
          <w:rFonts w:eastAsia="Calibri"/>
        </w:rPr>
        <w:t>Latinoamericana</w:t>
      </w:r>
      <w:proofErr w:type="spellEnd"/>
      <w:r w:rsidRPr="00AD3B96">
        <w:rPr>
          <w:rFonts w:eastAsia="Calibri"/>
        </w:rPr>
        <w:t xml:space="preserve"> de </w:t>
      </w:r>
      <w:proofErr w:type="spellStart"/>
      <w:r w:rsidRPr="00AD3B96">
        <w:rPr>
          <w:rFonts w:eastAsia="Calibri"/>
        </w:rPr>
        <w:t>Ciencias</w:t>
      </w:r>
      <w:proofErr w:type="spellEnd"/>
      <w:r w:rsidRPr="00AD3B96">
        <w:rPr>
          <w:rFonts w:eastAsia="Calibri"/>
        </w:rPr>
        <w:t xml:space="preserve"> </w:t>
      </w:r>
      <w:proofErr w:type="spellStart"/>
      <w:r w:rsidRPr="00AD3B96">
        <w:rPr>
          <w:rFonts w:eastAsia="Calibri"/>
        </w:rPr>
        <w:t>Sociales</w:t>
      </w:r>
      <w:proofErr w:type="spellEnd"/>
      <w:r w:rsidRPr="00AD3B96">
        <w:rPr>
          <w:rFonts w:eastAsia="Calibri"/>
        </w:rPr>
        <w:t xml:space="preserve"> in Mexico City, and the École des Hautes Études </w:t>
      </w:r>
      <w:proofErr w:type="spellStart"/>
      <w:r w:rsidRPr="00AD3B96">
        <w:rPr>
          <w:rFonts w:eastAsia="Calibri"/>
        </w:rPr>
        <w:t>en</w:t>
      </w:r>
      <w:proofErr w:type="spellEnd"/>
      <w:r w:rsidRPr="00AD3B96">
        <w:rPr>
          <w:rFonts w:eastAsia="Calibri"/>
        </w:rPr>
        <w:t xml:space="preserve"> Sciences </w:t>
      </w:r>
      <w:proofErr w:type="spellStart"/>
      <w:r w:rsidRPr="00AD3B96">
        <w:rPr>
          <w:rFonts w:eastAsia="Calibri"/>
        </w:rPr>
        <w:t>Sociales</w:t>
      </w:r>
      <w:proofErr w:type="spellEnd"/>
      <w:r w:rsidRPr="00AD3B96">
        <w:rPr>
          <w:rFonts w:eastAsia="Calibri"/>
        </w:rPr>
        <w:t xml:space="preserve"> in Paris. He is Associate Member of the Bauman Institute and, together with Bryan S. Turner, Editor of the Journal of Classical Sociology. “No Escape from the </w:t>
      </w:r>
      <w:proofErr w:type="spellStart"/>
      <w:r w:rsidRPr="00AD3B96">
        <w:rPr>
          <w:rFonts w:eastAsia="Calibri"/>
        </w:rPr>
        <w:t>technosystem</w:t>
      </w:r>
      <w:proofErr w:type="spellEnd"/>
      <w:r w:rsidRPr="00AD3B96">
        <w:rPr>
          <w:rFonts w:eastAsia="Calibri"/>
        </w:rPr>
        <w:t xml:space="preserve">”, Philosophy and Social Criticism, pg. 734-782, Vol. 46, Issue 6. https://journals.sagepub.com/doi/abs/10.1177/0191453719866239, 10-09-2019 </w:t>
      </w:r>
    </w:p>
    <w:p w14:paraId="5A3A40A3" w14:textId="77777777" w:rsidR="00314BE1" w:rsidRPr="00AD3B96" w:rsidRDefault="00314BE1" w:rsidP="00314BE1">
      <w:pPr>
        <w:rPr>
          <w:rFonts w:eastAsia="Calibri"/>
        </w:rPr>
      </w:pPr>
      <w:r w:rsidRPr="00AD3B96">
        <w:rPr>
          <w:rFonts w:eastAsia="Calibri"/>
        </w:rPr>
        <w:lastRenderedPageBreak/>
        <w:t xml:space="preserve">A major irony of </w:t>
      </w:r>
      <w:proofErr w:type="spellStart"/>
      <w:r w:rsidRPr="00AD3B96">
        <w:rPr>
          <w:rFonts w:eastAsia="Calibri"/>
        </w:rPr>
        <w:t>Feenberg’s</w:t>
      </w:r>
      <w:proofErr w:type="spellEnd"/>
      <w:r w:rsidRPr="00AD3B96">
        <w:rPr>
          <w:rFonts w:eastAsia="Calibri"/>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that ‘society and technology are inextricably imbricated’.240 This insight justifies </w:t>
      </w:r>
      <w:r w:rsidRPr="00DB6B59">
        <w:rPr>
          <w:rFonts w:eastAsia="Calibri"/>
          <w:b/>
          <w:highlight w:val="cyan"/>
          <w:u w:val="single"/>
          <w:shd w:val="clear" w:color="auto" w:fill="41B2FF"/>
        </w:rPr>
        <w:t>the</w:t>
      </w:r>
      <w:r w:rsidRPr="00AD3B96">
        <w:rPr>
          <w:rFonts w:eastAsia="Calibri"/>
          <w:b/>
          <w:u w:val="single"/>
        </w:rPr>
        <w:t xml:space="preserve"> underlying </w:t>
      </w:r>
      <w:r w:rsidRPr="00DB6B59">
        <w:rPr>
          <w:rFonts w:eastAsia="Calibri"/>
          <w:b/>
          <w:highlight w:val="cyan"/>
          <w:u w:val="single"/>
          <w:shd w:val="clear" w:color="auto" w:fill="41B2FF"/>
        </w:rPr>
        <w:t>assumption</w:t>
      </w:r>
      <w:r w:rsidRPr="00AD3B96">
        <w:rPr>
          <w:rFonts w:eastAsia="Calibri"/>
          <w:b/>
          <w:u w:val="single"/>
        </w:rPr>
        <w:t xml:space="preserve"> that </w:t>
      </w:r>
      <w:r w:rsidRPr="00DB6B59">
        <w:rPr>
          <w:rFonts w:eastAsia="Calibri"/>
          <w:b/>
          <w:highlight w:val="cyan"/>
          <w:u w:val="single"/>
          <w:shd w:val="clear" w:color="auto" w:fill="41B2FF"/>
        </w:rPr>
        <w:t xml:space="preserve">there is </w:t>
      </w:r>
      <w:r w:rsidRPr="00DB6B59">
        <w:rPr>
          <w:rFonts w:eastAsia="Calibri"/>
          <w:b/>
          <w:iCs/>
          <w:highlight w:val="cyan"/>
          <w:u w:val="single"/>
          <w:bdr w:val="single" w:sz="8" w:space="0" w:color="auto"/>
          <w:shd w:val="clear" w:color="auto" w:fill="41B2FF"/>
        </w:rPr>
        <w:t>no</w:t>
      </w:r>
      <w:r w:rsidRPr="00AD3B96">
        <w:rPr>
          <w:rFonts w:eastAsia="Calibri"/>
          <w:b/>
          <w:iCs/>
          <w:u w:val="single"/>
          <w:bdr w:val="single" w:sz="8" w:space="0" w:color="auto"/>
        </w:rPr>
        <w:t xml:space="preserve"> comprehensive </w:t>
      </w:r>
      <w:r w:rsidRPr="00DB6B59">
        <w:rPr>
          <w:rFonts w:eastAsia="Calibri"/>
          <w:b/>
          <w:iCs/>
          <w:highlight w:val="cyan"/>
          <w:u w:val="single"/>
          <w:bdr w:val="single" w:sz="8" w:space="0" w:color="auto"/>
          <w:shd w:val="clear" w:color="auto" w:fill="41B2FF"/>
        </w:rPr>
        <w:t>study of society</w:t>
      </w:r>
      <w:r w:rsidRPr="00DB6B59">
        <w:rPr>
          <w:rFonts w:eastAsia="Calibri"/>
          <w:b/>
          <w:highlight w:val="cyan"/>
          <w:u w:val="single"/>
          <w:shd w:val="clear" w:color="auto" w:fill="41B2FF"/>
        </w:rPr>
        <w:t xml:space="preserve"> without</w:t>
      </w:r>
      <w:r w:rsidRPr="00AD3B96">
        <w:rPr>
          <w:rFonts w:eastAsia="Calibri"/>
          <w:b/>
          <w:u w:val="single"/>
        </w:rPr>
        <w:t xml:space="preserve"> a critical sociology of </w:t>
      </w:r>
      <w:r w:rsidRPr="00DB6B59">
        <w:rPr>
          <w:rFonts w:eastAsia="Calibri"/>
          <w:b/>
          <w:iCs/>
          <w:highlight w:val="cyan"/>
          <w:u w:val="single"/>
          <w:bdr w:val="single" w:sz="8" w:space="0" w:color="auto"/>
          <w:shd w:val="clear" w:color="auto" w:fill="41B2FF"/>
        </w:rPr>
        <w:t>tech</w:t>
      </w:r>
      <w:r w:rsidRPr="00AD3B96">
        <w:rPr>
          <w:rFonts w:eastAsia="Calibri"/>
          <w:b/>
          <w:u w:val="single"/>
        </w:rPr>
        <w:t>nology</w:t>
      </w:r>
      <w:r w:rsidRPr="00AD3B96">
        <w:rPr>
          <w:rFonts w:eastAsia="Calibri"/>
        </w:rPr>
        <w:t>. Yet, to contend that ‘[s]</w:t>
      </w:r>
      <w:proofErr w:type="spellStart"/>
      <w:r w:rsidRPr="00AD3B96">
        <w:rPr>
          <w:rFonts w:eastAsia="Calibri"/>
        </w:rPr>
        <w:t>ocial</w:t>
      </w:r>
      <w:proofErr w:type="spellEnd"/>
      <w:r w:rsidRPr="00AD3B96">
        <w:rPr>
          <w:rFonts w:eastAsia="Calibri"/>
        </w:rPr>
        <w:t xml:space="preserve"> groups exist through the technologies that bind their members together’241 </w:t>
      </w:r>
      <w:r w:rsidRPr="00DB6B59">
        <w:rPr>
          <w:rFonts w:eastAsia="Calibri"/>
          <w:b/>
          <w:highlight w:val="cyan"/>
          <w:u w:val="single"/>
          <w:shd w:val="clear" w:color="auto" w:fill="41B2FF"/>
        </w:rPr>
        <w:t xml:space="preserve">is </w:t>
      </w:r>
      <w:r w:rsidRPr="00DB6B59">
        <w:rPr>
          <w:rFonts w:eastAsia="Calibri"/>
          <w:b/>
          <w:iCs/>
          <w:highlight w:val="cyan"/>
          <w:u w:val="single"/>
          <w:bdr w:val="single" w:sz="8" w:space="0" w:color="auto"/>
          <w:shd w:val="clear" w:color="auto" w:fill="41B2FF"/>
        </w:rPr>
        <w:t>misleading</w:t>
      </w:r>
      <w:r w:rsidRPr="00AD3B96">
        <w:rPr>
          <w:rFonts w:eastAsia="Calibri"/>
          <w:b/>
          <w:u w:val="single"/>
        </w:rPr>
        <w:t>. For not all social groups are primarily defined by the technologies that enable their members to relate to, and to bond with, one another</w:t>
      </w:r>
      <w:r w:rsidRPr="00AD3B96">
        <w:rPr>
          <w:rFonts w:eastAsia="Calibri"/>
        </w:rPr>
        <w:t xml:space="preserve">. Indeed, </w:t>
      </w:r>
      <w:r w:rsidRPr="00DB6B59">
        <w:rPr>
          <w:rFonts w:eastAsia="Calibri"/>
          <w:b/>
          <w:iCs/>
          <w:highlight w:val="cyan"/>
          <w:u w:val="single"/>
          <w:bdr w:val="single" w:sz="8" w:space="0" w:color="auto"/>
          <w:shd w:val="clear" w:color="auto" w:fill="41B2FF"/>
        </w:rPr>
        <w:t>not all social relations</w:t>
      </w:r>
      <w:r w:rsidRPr="00AD3B96">
        <w:rPr>
          <w:rFonts w:eastAsia="Calibri"/>
          <w:b/>
          <w:u w:val="single"/>
        </w:rPr>
        <w:t xml:space="preserve">, or </w:t>
      </w:r>
      <w:r w:rsidRPr="00AD3B96">
        <w:rPr>
          <w:rFonts w:eastAsia="Calibri"/>
          <w:b/>
          <w:iCs/>
          <w:u w:val="single"/>
          <w:bdr w:val="single" w:sz="8" w:space="0" w:color="auto"/>
        </w:rPr>
        <w:t>social bonds</w:t>
      </w:r>
      <w:r w:rsidRPr="00AD3B96">
        <w:rPr>
          <w:rFonts w:eastAsia="Calibri"/>
          <w:b/>
          <w:u w:val="single"/>
        </w:rPr>
        <w:t xml:space="preserve">, </w:t>
      </w:r>
      <w:r w:rsidRPr="00DB6B59">
        <w:rPr>
          <w:rFonts w:eastAsia="Calibri"/>
          <w:b/>
          <w:highlight w:val="cyan"/>
          <w:u w:val="single"/>
          <w:shd w:val="clear" w:color="auto" w:fill="41B2FF"/>
        </w:rPr>
        <w:t>are</w:t>
      </w:r>
      <w:r w:rsidRPr="00AD3B96">
        <w:rPr>
          <w:rFonts w:eastAsia="Calibri"/>
          <w:b/>
          <w:u w:val="single"/>
        </w:rPr>
        <w:t xml:space="preserve"> based on, let alone </w:t>
      </w:r>
      <w:r w:rsidRPr="00DB6B59">
        <w:rPr>
          <w:rFonts w:eastAsia="Calibri"/>
          <w:b/>
          <w:iCs/>
          <w:highlight w:val="cyan"/>
          <w:u w:val="single"/>
          <w:bdr w:val="single" w:sz="8" w:space="0" w:color="auto"/>
          <w:shd w:val="clear" w:color="auto" w:fill="41B2FF"/>
        </w:rPr>
        <w:t>determined by</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tech</w:t>
      </w:r>
      <w:r w:rsidRPr="00DB6B59">
        <w:rPr>
          <w:rFonts w:eastAsia="Calibri"/>
          <w:b/>
          <w:highlight w:val="cyan"/>
          <w:u w:val="single"/>
        </w:rPr>
        <w:t>nology</w:t>
      </w:r>
      <w:r w:rsidRPr="00AD3B96">
        <w:rPr>
          <w:rFonts w:eastAsia="Calibri"/>
        </w:rPr>
        <w:t>.</w:t>
      </w:r>
    </w:p>
    <w:p w14:paraId="07CE8ABB" w14:textId="77777777" w:rsidR="00314BE1" w:rsidRPr="00AD3B96" w:rsidRDefault="00314BE1" w:rsidP="00314BE1">
      <w:pPr>
        <w:rPr>
          <w:rFonts w:eastAsia="Calibri"/>
        </w:rPr>
      </w:pPr>
      <w:r w:rsidRPr="00AD3B96">
        <w:rPr>
          <w:rFonts w:eastAsia="Calibri"/>
          <w:b/>
          <w:u w:val="single"/>
        </w:rPr>
        <w:t>Of course</w:t>
      </w:r>
      <w:r w:rsidRPr="00AD3B96">
        <w:rPr>
          <w:rFonts w:eastAsia="Calibri"/>
        </w:rPr>
        <w:t xml:space="preserve">, </w:t>
      </w:r>
      <w:proofErr w:type="spellStart"/>
      <w:r w:rsidRPr="00AD3B96">
        <w:rPr>
          <w:rFonts w:eastAsia="Calibri"/>
        </w:rPr>
        <w:t>Feenberg</w:t>
      </w:r>
      <w:proofErr w:type="spellEnd"/>
      <w:r w:rsidRPr="00AD3B96">
        <w:rPr>
          <w:rFonts w:eastAsia="Calibri"/>
        </w:rPr>
        <w:t xml:space="preserve"> is right to argue that </w:t>
      </w:r>
      <w:r w:rsidRPr="00AD3B96">
        <w:rPr>
          <w:rFonts w:eastAsia="Calibri"/>
          <w:b/>
          <w:u w:val="single"/>
        </w:rPr>
        <w:t>‘technologically mediated groups influence technical design through their choices and protests’</w:t>
      </w:r>
      <w:r w:rsidRPr="00AD3B96">
        <w:rPr>
          <w:rFonts w:eastAsia="Calibri"/>
        </w:rPr>
        <w:t>.242 Ultimately, though, the previous assertion is tautological. This becomes clear if, in the above sentence, we replace the word ‘technological(</w:t>
      </w:r>
      <w:proofErr w:type="spellStart"/>
      <w:r w:rsidRPr="00AD3B96">
        <w:rPr>
          <w:rFonts w:eastAsia="Calibri"/>
        </w:rPr>
        <w:t>ly</w:t>
      </w:r>
      <w:proofErr w:type="spellEnd"/>
      <w:r w:rsidRPr="00AD3B96">
        <w:rPr>
          <w:rFonts w:eastAsia="Calibri"/>
        </w:rPr>
        <w:t>)’ with terms such as ‘cultural(</w:t>
      </w:r>
      <w:proofErr w:type="spellStart"/>
      <w:r w:rsidRPr="00AD3B96">
        <w:rPr>
          <w:rFonts w:eastAsia="Calibri"/>
        </w:rPr>
        <w:t>ly</w:t>
      </w:r>
      <w:proofErr w:type="spellEnd"/>
      <w:r w:rsidRPr="00AD3B96">
        <w:rPr>
          <w:rFonts w:eastAsia="Calibri"/>
        </w:rPr>
        <w:t>)’, ‘linguistical(</w:t>
      </w:r>
      <w:proofErr w:type="spellStart"/>
      <w:r w:rsidRPr="00AD3B96">
        <w:rPr>
          <w:rFonts w:eastAsia="Calibri"/>
        </w:rPr>
        <w:t>ly</w:t>
      </w:r>
      <w:proofErr w:type="spellEnd"/>
      <w:r w:rsidRPr="00AD3B96">
        <w:rPr>
          <w:rFonts w:eastAsia="Calibri"/>
        </w:rPr>
        <w:t>)’, ‘political(</w:t>
      </w:r>
      <w:proofErr w:type="spellStart"/>
      <w:r w:rsidRPr="00AD3B96">
        <w:rPr>
          <w:rFonts w:eastAsia="Calibri"/>
        </w:rPr>
        <w:t>ly</w:t>
      </w:r>
      <w:proofErr w:type="spellEnd"/>
      <w:r w:rsidRPr="00AD3B96">
        <w:rPr>
          <w:rFonts w:eastAsia="Calibri"/>
        </w:rPr>
        <w:t xml:space="preserve">)’,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sidRPr="00AD3B96">
        <w:rPr>
          <w:rFonts w:eastAsia="Calibri"/>
          <w:b/>
          <w:u w:val="single"/>
        </w:rPr>
        <w:t xml:space="preserve">In saying so, we are </w:t>
      </w:r>
      <w:r w:rsidRPr="00AD3B96">
        <w:rPr>
          <w:rFonts w:eastAsia="Calibri"/>
          <w:b/>
          <w:iCs/>
          <w:u w:val="single"/>
          <w:bdr w:val="single" w:sz="8" w:space="0" w:color="auto"/>
        </w:rPr>
        <w:t>stating the obvious</w:t>
      </w:r>
      <w:r w:rsidRPr="00AD3B96">
        <w:rPr>
          <w:rFonts w:eastAsia="Calibri"/>
          <w:b/>
          <w:u w:val="single"/>
        </w:rPr>
        <w:t>. If</w:t>
      </w:r>
      <w:r w:rsidRPr="00AD3B96">
        <w:rPr>
          <w:rFonts w:eastAsia="Calibri"/>
        </w:rPr>
        <w:t xml:space="preserve">, however, </w:t>
      </w:r>
      <w:r w:rsidRPr="00AD3B96">
        <w:rPr>
          <w:rFonts w:eastAsia="Calibri"/>
          <w:b/>
          <w:u w:val="single"/>
        </w:rPr>
        <w:t>we aim to make a case for</w:t>
      </w:r>
      <w:r w:rsidRPr="00AD3B96">
        <w:rPr>
          <w:rFonts w:eastAsia="Calibri"/>
        </w:rPr>
        <w:t xml:space="preserve"> cultural, linguistic, political, or economic </w:t>
      </w:r>
      <w:r w:rsidRPr="00DB6B59">
        <w:rPr>
          <w:rFonts w:eastAsia="Calibri"/>
          <w:b/>
          <w:iCs/>
          <w:highlight w:val="cyan"/>
          <w:u w:val="single"/>
          <w:bdr w:val="single" w:sz="8" w:space="0" w:color="auto"/>
          <w:shd w:val="clear" w:color="auto" w:fill="41B2FF"/>
        </w:rPr>
        <w:t>determinism</w:t>
      </w:r>
      <w:r w:rsidRPr="00AD3B96">
        <w:rPr>
          <w:rFonts w:eastAsia="Calibri"/>
          <w:b/>
          <w:u w:val="single"/>
        </w:rPr>
        <w:t xml:space="preserve">, then this </w:t>
      </w:r>
      <w:r w:rsidRPr="00DB6B59">
        <w:rPr>
          <w:rFonts w:eastAsia="Calibri"/>
          <w:b/>
          <w:highlight w:val="cyan"/>
          <w:u w:val="single"/>
          <w:shd w:val="clear" w:color="auto" w:fill="41B2FF"/>
        </w:rPr>
        <w:t>is</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problematic</w:t>
      </w:r>
      <w:r w:rsidRPr="00AD3B96">
        <w:rPr>
          <w:rFonts w:eastAsia="Calibri"/>
          <w:b/>
          <w:u w:val="single"/>
        </w:rPr>
        <w:t xml:space="preserve"> to the extent that </w:t>
      </w:r>
      <w:r w:rsidRPr="00DB6B59">
        <w:rPr>
          <w:rFonts w:eastAsia="Calibri"/>
          <w:b/>
          <w:highlight w:val="cyan"/>
          <w:u w:val="single"/>
          <w:shd w:val="clear" w:color="auto" w:fill="41B2FF"/>
        </w:rPr>
        <w:t xml:space="preserve">we end up </w:t>
      </w:r>
      <w:r w:rsidRPr="00DB6B59">
        <w:rPr>
          <w:rFonts w:eastAsia="Calibri"/>
          <w:b/>
          <w:iCs/>
          <w:highlight w:val="cyan"/>
          <w:u w:val="single"/>
          <w:bdr w:val="single" w:sz="8" w:space="0" w:color="auto"/>
          <w:shd w:val="clear" w:color="auto" w:fill="41B2FF"/>
        </w:rPr>
        <w:t>reducing</w:t>
      </w:r>
      <w:r w:rsidRPr="00AD3B96">
        <w:rPr>
          <w:rFonts w:eastAsia="Calibri"/>
          <w:b/>
          <w:iCs/>
          <w:u w:val="single"/>
          <w:bdr w:val="single" w:sz="8" w:space="0" w:color="auto"/>
        </w:rPr>
        <w:t xml:space="preserve"> </w:t>
      </w:r>
      <w:r w:rsidRPr="00AD3B96">
        <w:rPr>
          <w:rFonts w:eastAsia="Calibri"/>
          <w:b/>
          <w:u w:val="single"/>
        </w:rPr>
        <w:t xml:space="preserve">the constitution of </w:t>
      </w:r>
      <w:r w:rsidRPr="00DB6B59">
        <w:rPr>
          <w:rFonts w:eastAsia="Calibri"/>
          <w:b/>
          <w:iCs/>
          <w:highlight w:val="cyan"/>
          <w:u w:val="single"/>
          <w:bdr w:val="single" w:sz="8" w:space="0" w:color="auto"/>
          <w:shd w:val="clear" w:color="auto" w:fill="41B2FF"/>
        </w:rPr>
        <w:t>social arrangements</w:t>
      </w:r>
      <w:r w:rsidRPr="00DB6B59">
        <w:rPr>
          <w:rFonts w:eastAsia="Calibri"/>
          <w:b/>
          <w:highlight w:val="cyan"/>
          <w:u w:val="single"/>
          <w:shd w:val="clear" w:color="auto" w:fill="41B2FF"/>
        </w:rPr>
        <w:t xml:space="preserve"> to</w:t>
      </w:r>
      <w:r w:rsidRPr="00AD3B96">
        <w:rPr>
          <w:rFonts w:eastAsia="Calibri"/>
          <w:b/>
          <w:u w:val="single"/>
        </w:rPr>
        <w:t xml:space="preserve"> the product of </w:t>
      </w:r>
      <w:r w:rsidRPr="00DB6B59">
        <w:rPr>
          <w:rFonts w:eastAsia="Calibri"/>
          <w:b/>
          <w:iCs/>
          <w:highlight w:val="cyan"/>
          <w:u w:val="single"/>
          <w:bdr w:val="single" w:sz="8" w:space="0" w:color="auto"/>
          <w:shd w:val="clear" w:color="auto" w:fill="41B2FF"/>
        </w:rPr>
        <w:t>one</w:t>
      </w:r>
      <w:r w:rsidRPr="00AD3B96">
        <w:rPr>
          <w:rFonts w:eastAsia="Calibri"/>
          <w:b/>
          <w:iCs/>
          <w:u w:val="single"/>
          <w:bdr w:val="single" w:sz="8" w:space="0" w:color="auto"/>
        </w:rPr>
        <w:t xml:space="preserve"> overriding </w:t>
      </w:r>
      <w:r w:rsidRPr="00DB6B59">
        <w:rPr>
          <w:rFonts w:eastAsia="Calibri"/>
          <w:b/>
          <w:iCs/>
          <w:highlight w:val="cyan"/>
          <w:u w:val="single"/>
          <w:bdr w:val="single" w:sz="8" w:space="0" w:color="auto"/>
          <w:shd w:val="clear" w:color="auto" w:fill="41B2FF"/>
        </w:rPr>
        <w:t>causal set of forces</w:t>
      </w:r>
      <w:r w:rsidRPr="00AD3B96">
        <w:rPr>
          <w:rFonts w:eastAsia="Calibri"/>
        </w:rPr>
        <w:t xml:space="preserve"> (whether these be cultural, linguistic, political, economic, technological, or otherwise).</w:t>
      </w:r>
    </w:p>
    <w:p w14:paraId="19ACCF6C" w14:textId="77777777" w:rsidR="00314BE1" w:rsidRPr="00AD3B96" w:rsidRDefault="00314BE1" w:rsidP="00314BE1">
      <w:pPr>
        <w:rPr>
          <w:rFonts w:eastAsia="Calibri"/>
        </w:rPr>
      </w:pPr>
      <w:r w:rsidRPr="00AD3B96">
        <w:rPr>
          <w:rFonts w:eastAsia="Calibri"/>
        </w:rPr>
        <w:t xml:space="preserve">While declaring that he is a critic of technological determinism, </w:t>
      </w:r>
      <w:proofErr w:type="spellStart"/>
      <w:r w:rsidRPr="00AD3B96">
        <w:rPr>
          <w:rFonts w:eastAsia="Calibri"/>
        </w:rPr>
        <w:t>Feenberg</w:t>
      </w:r>
      <w:proofErr w:type="spellEnd"/>
      <w:r w:rsidRPr="00AD3B96">
        <w:rPr>
          <w:rFonts w:eastAsia="Calibri"/>
        </w:rPr>
        <w:t xml:space="preserve"> – in central passages of his book – gives the impression that he is one of its fiercest advocates. </w:t>
      </w:r>
      <w:proofErr w:type="spellStart"/>
      <w:r w:rsidRPr="00AD3B96">
        <w:rPr>
          <w:rFonts w:eastAsia="Calibri"/>
        </w:rPr>
        <w:t>Feenberg’s</w:t>
      </w:r>
      <w:proofErr w:type="spellEnd"/>
      <w:r w:rsidRPr="00AD3B96">
        <w:rPr>
          <w:rFonts w:eastAsia="Calibri"/>
        </w:rPr>
        <w:t xml:space="preserve"> techno-Marxist evolutionism is based on the premise that ‘progress is realized essentially through </w:t>
      </w:r>
      <w:proofErr w:type="spellStart"/>
      <w:r w:rsidRPr="00AD3B96">
        <w:rPr>
          <w:rFonts w:eastAsia="Calibri"/>
        </w:rPr>
        <w:t>technosystem</w:t>
      </w:r>
      <w:proofErr w:type="spellEnd"/>
      <w:r w:rsidRPr="00AD3B96">
        <w:rPr>
          <w:rFonts w:eastAsia="Calibri"/>
        </w:rPr>
        <w:t xml:space="preserve"> change’243 – that is, on the assumption that, effectively, human progress is reducible to technological development. </w:t>
      </w:r>
      <w:proofErr w:type="spellStart"/>
      <w:r w:rsidRPr="00AD3B96">
        <w:rPr>
          <w:rFonts w:eastAsia="Calibri"/>
        </w:rPr>
        <w:t>Feenberg</w:t>
      </w:r>
      <w:proofErr w:type="spellEnd"/>
      <w:r w:rsidRPr="00AD3B96">
        <w:rPr>
          <w:rFonts w:eastAsia="Calibri"/>
        </w:rPr>
        <w:t xml:space="preserve"> is right to stress that ‘[t]</w:t>
      </w:r>
      <w:proofErr w:type="spellStart"/>
      <w:r w:rsidRPr="00AD3B96">
        <w:rPr>
          <w:rFonts w:eastAsia="Calibri"/>
        </w:rPr>
        <w:t>echnical</w:t>
      </w:r>
      <w:proofErr w:type="spellEnd"/>
      <w:r w:rsidRPr="00AD3B96">
        <w:rPr>
          <w:rFonts w:eastAsia="Calibri"/>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DB6B59">
        <w:rPr>
          <w:rFonts w:eastAsia="Calibri"/>
          <w:b/>
          <w:highlight w:val="cyan"/>
          <w:u w:val="single"/>
          <w:shd w:val="clear" w:color="auto" w:fill="41B2FF"/>
        </w:rPr>
        <w:t>progress has</w:t>
      </w:r>
      <w:r w:rsidRPr="00AD3B96">
        <w:rPr>
          <w:rFonts w:eastAsia="Calibri"/>
          <w:b/>
          <w:u w:val="single"/>
        </w:rPr>
        <w:t xml:space="preserve"> </w:t>
      </w:r>
      <w:r w:rsidRPr="00AD3B96">
        <w:rPr>
          <w:rFonts w:eastAsia="Calibri"/>
          <w:b/>
          <w:iCs/>
          <w:u w:val="single"/>
          <w:bdr w:val="single" w:sz="8" w:space="0" w:color="auto"/>
        </w:rPr>
        <w:t>not only technical</w:t>
      </w:r>
      <w:r w:rsidRPr="00AD3B96">
        <w:rPr>
          <w:rFonts w:eastAsia="Calibri"/>
          <w:b/>
          <w:u w:val="single"/>
        </w:rPr>
        <w:t xml:space="preserve"> (or </w:t>
      </w:r>
      <w:r w:rsidRPr="00AD3B96">
        <w:rPr>
          <w:rFonts w:eastAsia="Calibri"/>
          <w:b/>
          <w:iCs/>
          <w:u w:val="single"/>
          <w:bdr w:val="single" w:sz="8" w:space="0" w:color="auto"/>
        </w:rPr>
        <w:t>technological</w:t>
      </w:r>
      <w:r w:rsidRPr="00AD3B96">
        <w:rPr>
          <w:rFonts w:eastAsia="Calibri"/>
          <w:b/>
          <w:u w:val="single"/>
        </w:rPr>
        <w:t xml:space="preserve">) but also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 dimensions</w:t>
      </w:r>
      <w:r w:rsidRPr="00DB6B59">
        <w:rPr>
          <w:rFonts w:eastAsia="Calibri"/>
          <w:b/>
          <w:highlight w:val="cyan"/>
          <w:u w:val="single"/>
          <w:shd w:val="clear" w:color="auto" w:fill="41B2FF"/>
        </w:rPr>
        <w:t>, which</w:t>
      </w:r>
      <w:r w:rsidRPr="00AD3B96">
        <w:rPr>
          <w:rFonts w:eastAsia="Calibri"/>
          <w:b/>
          <w:u w:val="single"/>
        </w:rPr>
        <w:t xml:space="preserve"> contain objective, normative, and subjective facets. At times, the differentiation between these aspects is blurred, if not lost, in </w:t>
      </w:r>
      <w:proofErr w:type="spellStart"/>
      <w:r w:rsidRPr="00AD3B96">
        <w:rPr>
          <w:rFonts w:eastAsia="Calibri"/>
          <w:b/>
          <w:u w:val="single"/>
        </w:rPr>
        <w:t>Feenberg’s</w:t>
      </w:r>
      <w:proofErr w:type="spellEnd"/>
      <w:r w:rsidRPr="00AD3B96">
        <w:rPr>
          <w:rFonts w:eastAsia="Calibri"/>
          <w:b/>
          <w:u w:val="single"/>
        </w:rPr>
        <w:t xml:space="preserve"> account, given his tendency to </w:t>
      </w:r>
      <w:r w:rsidRPr="00DB6B59">
        <w:rPr>
          <w:rFonts w:eastAsia="Calibri"/>
          <w:b/>
          <w:iCs/>
          <w:highlight w:val="cyan"/>
          <w:u w:val="single"/>
          <w:bdr w:val="single" w:sz="8" w:space="0" w:color="auto"/>
          <w:shd w:val="clear" w:color="auto" w:fill="41B2FF"/>
        </w:rPr>
        <w:t>overstate</w:t>
      </w:r>
      <w:r w:rsidRPr="00AD3B96">
        <w:rPr>
          <w:rFonts w:eastAsia="Calibri"/>
          <w:b/>
          <w:u w:val="single"/>
        </w:rPr>
        <w:t xml:space="preserve"> the power of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at the expense of </w:t>
      </w:r>
      <w:r w:rsidRPr="00DB6B59">
        <w:rPr>
          <w:rFonts w:eastAsia="Calibri"/>
          <w:b/>
          <w:iCs/>
          <w:highlight w:val="cyan"/>
          <w:u w:val="single"/>
          <w:bdr w:val="single" w:sz="8" w:space="0" w:color="auto"/>
          <w:shd w:val="clear" w:color="auto" w:fill="41B2FF"/>
        </w:rPr>
        <w:t>other</w:t>
      </w:r>
      <w:r w:rsidRPr="00AD3B96">
        <w:rPr>
          <w:rFonts w:eastAsia="Calibri"/>
          <w:b/>
          <w:iCs/>
          <w:u w:val="single"/>
          <w:bdr w:val="single" w:sz="8" w:space="0" w:color="auto"/>
        </w:rPr>
        <w:t xml:space="preserve"> crucial </w:t>
      </w:r>
      <w:r w:rsidRPr="00DB6B59">
        <w:rPr>
          <w:rFonts w:eastAsia="Calibri"/>
          <w:b/>
          <w:iCs/>
          <w:highlight w:val="cyan"/>
          <w:u w:val="single"/>
          <w:bdr w:val="single" w:sz="8" w:space="0" w:color="auto"/>
          <w:shd w:val="clear" w:color="auto" w:fill="41B2FF"/>
        </w:rPr>
        <w:t>social forces</w:t>
      </w:r>
      <w:r w:rsidRPr="00AD3B96">
        <w:rPr>
          <w:rFonts w:eastAsia="Calibri"/>
        </w:rPr>
        <w:t xml:space="preserve">. In other words, </w:t>
      </w:r>
      <w:r w:rsidRPr="00DB6B59">
        <w:rPr>
          <w:rFonts w:eastAsia="Calibri"/>
          <w:b/>
          <w:highlight w:val="cyan"/>
          <w:u w:val="single"/>
          <w:shd w:val="clear" w:color="auto" w:fill="41B2FF"/>
        </w:rPr>
        <w:t>progress is not</w:t>
      </w:r>
      <w:r w:rsidRPr="00AD3B96">
        <w:rPr>
          <w:rFonts w:eastAsia="Calibri"/>
          <w:b/>
          <w:u w:val="single"/>
        </w:rPr>
        <w:t xml:space="preserve"> only ‘</w:t>
      </w:r>
      <w:r w:rsidRPr="00DB6B59">
        <w:rPr>
          <w:rFonts w:eastAsia="Calibri"/>
          <w:b/>
          <w:iCs/>
          <w:highlight w:val="cyan"/>
          <w:u w:val="single"/>
          <w:bdr w:val="single" w:sz="8" w:space="0" w:color="auto"/>
          <w:shd w:val="clear" w:color="auto" w:fill="41B2FF"/>
        </w:rPr>
        <w:t>inextricably entangled</w:t>
      </w:r>
      <w:r w:rsidRPr="00DB6B59">
        <w:rPr>
          <w:rFonts w:eastAsia="Calibri"/>
          <w:b/>
          <w:highlight w:val="cyan"/>
          <w:u w:val="single"/>
          <w:shd w:val="clear" w:color="auto" w:fill="41B2FF"/>
        </w:rPr>
        <w:t xml:space="preserve"> with the </w:t>
      </w:r>
      <w:r w:rsidRPr="00DB6B59">
        <w:rPr>
          <w:rFonts w:eastAsia="Calibri"/>
          <w:b/>
          <w:iCs/>
          <w:highlight w:val="cyan"/>
          <w:u w:val="single"/>
          <w:bdr w:val="single" w:sz="8" w:space="0" w:color="auto"/>
          <w:shd w:val="clear" w:color="auto" w:fill="41B2FF"/>
        </w:rPr>
        <w:t>technosystem</w:t>
      </w:r>
      <w:r w:rsidRPr="00AD3B96">
        <w:rPr>
          <w:rFonts w:eastAsia="Calibri"/>
          <w:b/>
          <w:u w:val="single"/>
        </w:rPr>
        <w:t>’</w:t>
      </w:r>
      <w:r w:rsidRPr="00AD3B96">
        <w:rPr>
          <w:rFonts w:eastAsia="Calibri"/>
        </w:rPr>
        <w:t xml:space="preserve">,247 </w:t>
      </w:r>
      <w:r w:rsidRPr="00AD3B96">
        <w:rPr>
          <w:rFonts w:eastAsia="Calibri"/>
          <w:b/>
          <w:u w:val="single"/>
        </w:rPr>
        <w:t xml:space="preserve">but it is also </w:t>
      </w:r>
      <w:r w:rsidRPr="00AD3B96">
        <w:rPr>
          <w:rFonts w:eastAsia="Calibri"/>
          <w:b/>
          <w:iCs/>
          <w:u w:val="single"/>
          <w:bdr w:val="single" w:sz="8" w:space="0" w:color="auto"/>
        </w:rPr>
        <w:t>indissolubly entwined</w:t>
      </w:r>
      <w:r w:rsidRPr="00AD3B96">
        <w:rPr>
          <w:rFonts w:eastAsia="Calibri"/>
          <w:b/>
          <w:u w:val="single"/>
        </w:rPr>
        <w:t xml:space="preserve"> with the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in which it unfolds and for (or against) which it exerts its</w:t>
      </w:r>
      <w:r w:rsidRPr="00AD3B96">
        <w:rPr>
          <w:rFonts w:eastAsia="Calibri"/>
        </w:rPr>
        <w:t xml:space="preserve"> objective, normative, and subjective </w:t>
      </w:r>
      <w:r w:rsidRPr="00AD3B96">
        <w:rPr>
          <w:rFonts w:eastAsia="Calibri"/>
          <w:b/>
          <w:u w:val="single"/>
        </w:rPr>
        <w:t>power</w:t>
      </w:r>
      <w:r w:rsidRPr="00AD3B96">
        <w:rPr>
          <w:rFonts w:eastAsia="Calibri"/>
        </w:rPr>
        <w:t>.</w:t>
      </w:r>
    </w:p>
    <w:p w14:paraId="159E3183" w14:textId="77777777" w:rsidR="00314BE1" w:rsidRPr="00AD3B96" w:rsidRDefault="00314BE1" w:rsidP="00314BE1">
      <w:pPr>
        <w:rPr>
          <w:rFonts w:eastAsia="Calibri"/>
        </w:rPr>
      </w:pPr>
      <w:r w:rsidRPr="00AD3B96">
        <w:rPr>
          <w:rFonts w:eastAsia="Calibri"/>
        </w:rPr>
        <w:t>The preceding reflection takes us back to the problem of techno-reductionism:</w:t>
      </w:r>
    </w:p>
    <w:p w14:paraId="70DE28CE" w14:textId="77777777" w:rsidR="00314BE1" w:rsidRPr="00AD3B96" w:rsidRDefault="00314BE1" w:rsidP="00314BE1">
      <w:pPr>
        <w:rPr>
          <w:rFonts w:eastAsia="Calibri"/>
        </w:rPr>
      </w:pPr>
      <w:r w:rsidRPr="00AD3B96">
        <w:rPr>
          <w:rFonts w:eastAsia="Calibri"/>
        </w:rPr>
        <w:lastRenderedPageBreak/>
        <w:t xml:space="preserve">The struggle over the </w:t>
      </w:r>
      <w:proofErr w:type="spellStart"/>
      <w:r w:rsidRPr="00AD3B96">
        <w:rPr>
          <w:rFonts w:eastAsia="Calibri"/>
        </w:rPr>
        <w:t>technosystem</w:t>
      </w:r>
      <w:proofErr w:type="spellEnd"/>
      <w:r w:rsidRPr="00AD3B96">
        <w:rPr>
          <w:rFonts w:eastAsia="Calibri"/>
        </w:rPr>
        <w:t xml:space="preserve"> began with the labor movement. Workers’ demands for health and safety on the job were public interventions into production technology.248</w:t>
      </w:r>
    </w:p>
    <w:p w14:paraId="15D06C36" w14:textId="77777777" w:rsidR="00314BE1" w:rsidRDefault="00314BE1" w:rsidP="00314BE1">
      <w:pPr>
        <w:rPr>
          <w:rFonts w:eastAsia="Calibri"/>
        </w:rPr>
      </w:pPr>
      <w:r w:rsidRPr="00AD3B96">
        <w:rPr>
          <w:rFonts w:eastAsia="Calibri"/>
          <w:b/>
          <w:u w:val="single"/>
        </w:rPr>
        <w:t xml:space="preserve">All </w:t>
      </w:r>
      <w:r w:rsidRPr="00DB6B59">
        <w:rPr>
          <w:rFonts w:eastAsia="Calibri"/>
          <w:b/>
          <w:highlight w:val="cyan"/>
          <w:u w:val="single"/>
          <w:shd w:val="clear" w:color="auto" w:fill="41B2FF"/>
        </w:rPr>
        <w:t>struggles</w:t>
      </w:r>
      <w:r w:rsidRPr="00AD3B96">
        <w:rPr>
          <w:rFonts w:eastAsia="Calibri"/>
          <w:b/>
          <w:u w:val="single"/>
        </w:rPr>
        <w:t xml:space="preserve"> over social (sub)systems </w:t>
      </w:r>
      <w:r w:rsidRPr="00DB6B59">
        <w:rPr>
          <w:rFonts w:eastAsia="Calibri"/>
          <w:b/>
          <w:highlight w:val="cyan"/>
          <w:u w:val="single"/>
          <w:shd w:val="clear" w:color="auto" w:fill="41B2FF"/>
        </w:rPr>
        <w:t>have</w:t>
      </w:r>
      <w:r w:rsidRPr="00AD3B96">
        <w:rPr>
          <w:rFonts w:eastAsia="Calibri"/>
          <w:b/>
          <w:u w:val="single"/>
        </w:rPr>
        <w:t xml:space="preserve"> not only a technological but also various other (notably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dimensions</w:t>
      </w:r>
      <w:r w:rsidRPr="00AD3B96">
        <w:rPr>
          <w:rFonts w:eastAsia="Calibri"/>
          <w:b/>
          <w:u w:val="single"/>
        </w:rPr>
        <w:t xml:space="preserve">. Demands made by </w:t>
      </w:r>
      <w:proofErr w:type="gramStart"/>
      <w:r w:rsidRPr="00AD3B96">
        <w:rPr>
          <w:rFonts w:eastAsia="Calibri"/>
          <w:b/>
          <w:u w:val="single"/>
        </w:rPr>
        <w:t>particular subjects</w:t>
      </w:r>
      <w:proofErr w:type="gramEnd"/>
      <w:r w:rsidRPr="00AD3B96">
        <w:rPr>
          <w:rFonts w:eastAsia="Calibri"/>
        </w:rPr>
        <w:t xml:space="preserve"> (defined by class, ethnicity, gender, age, or ability – or a combination of these sociological variables) </w:t>
      </w:r>
      <w:r w:rsidRPr="00AD3B96">
        <w:rPr>
          <w:rFonts w:eastAsia="Calibri"/>
          <w:b/>
          <w:u w:val="single"/>
        </w:rPr>
        <w:t xml:space="preserve">are </w:t>
      </w:r>
      <w:r w:rsidRPr="00AD3B96">
        <w:rPr>
          <w:rFonts w:eastAsia="Calibri"/>
          <w:b/>
          <w:iCs/>
          <w:u w:val="single"/>
          <w:bdr w:val="single" w:sz="8" w:space="0" w:color="auto"/>
        </w:rPr>
        <w:t>commonly expressed</w:t>
      </w:r>
      <w:r w:rsidRPr="00AD3B96">
        <w:rPr>
          <w:rFonts w:eastAsia="Calibri"/>
          <w:b/>
          <w:u w:val="single"/>
        </w:rPr>
        <w:t xml:space="preserve"> in public interventions </w:t>
      </w:r>
      <w:r w:rsidRPr="00AD3B96">
        <w:rPr>
          <w:rFonts w:eastAsia="Calibri"/>
          <w:b/>
          <w:iCs/>
          <w:u w:val="single"/>
          <w:bdr w:val="single" w:sz="8" w:space="0" w:color="auto"/>
        </w:rPr>
        <w:t>not only into</w:t>
      </w:r>
      <w:r w:rsidRPr="00AD3B96">
        <w:rPr>
          <w:rFonts w:eastAsia="Calibri"/>
        </w:rPr>
        <w:t xml:space="preserve"> production </w:t>
      </w:r>
      <w:r w:rsidRPr="00AD3B96">
        <w:rPr>
          <w:rFonts w:eastAsia="Calibri"/>
          <w:b/>
          <w:iCs/>
          <w:u w:val="single"/>
          <w:bdr w:val="single" w:sz="8" w:space="0" w:color="auto"/>
        </w:rPr>
        <w:t>technology</w:t>
      </w:r>
      <w:r w:rsidRPr="00AD3B96">
        <w:rPr>
          <w:rFonts w:eastAsia="Calibri"/>
          <w:b/>
          <w:u w:val="single"/>
        </w:rPr>
        <w:t xml:space="preserve">, but also into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w:t>
      </w:r>
      <w:r w:rsidRPr="00DB6B59">
        <w:rPr>
          <w:rFonts w:eastAsia="Calibri"/>
          <w:b/>
          <w:highlight w:val="cyan"/>
          <w:u w:val="single"/>
          <w:shd w:val="clear" w:color="auto" w:fill="41B2FF"/>
        </w:rPr>
        <w:t>In all</w:t>
      </w:r>
      <w:r w:rsidRPr="00AD3B96">
        <w:rPr>
          <w:rFonts w:eastAsia="Calibri"/>
          <w:b/>
          <w:u w:val="single"/>
        </w:rPr>
        <w:t xml:space="preserve"> social </w:t>
      </w:r>
      <w:r w:rsidRPr="00DB6B59">
        <w:rPr>
          <w:rFonts w:eastAsia="Calibri"/>
          <w:b/>
          <w:highlight w:val="cyan"/>
          <w:u w:val="single"/>
          <w:shd w:val="clear" w:color="auto" w:fill="41B2FF"/>
        </w:rPr>
        <w:t>struggles</w:t>
      </w:r>
      <w:r w:rsidRPr="00AD3B96">
        <w:rPr>
          <w:rFonts w:eastAsia="Calibri"/>
        </w:rPr>
        <w:t xml:space="preserve"> (including class struggle),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can be an </w:t>
      </w:r>
      <w:r w:rsidRPr="00DB6B59">
        <w:rPr>
          <w:rFonts w:eastAsia="Calibri"/>
          <w:b/>
          <w:iCs/>
          <w:highlight w:val="cyan"/>
          <w:u w:val="single"/>
          <w:bdr w:val="single" w:sz="8" w:space="0" w:color="auto"/>
          <w:shd w:val="clear" w:color="auto" w:fill="41B2FF"/>
        </w:rPr>
        <w:t>important means to an end</w:t>
      </w:r>
      <w:r w:rsidRPr="00DB6B59">
        <w:rPr>
          <w:rFonts w:eastAsia="Calibri"/>
          <w:b/>
          <w:highlight w:val="cyan"/>
          <w:u w:val="single"/>
          <w:shd w:val="clear" w:color="auto" w:fill="41B2FF"/>
        </w:rPr>
        <w:t xml:space="preserve">, but it is </w:t>
      </w:r>
      <w:r w:rsidRPr="00DB6B59">
        <w:rPr>
          <w:rFonts w:eastAsia="Calibri"/>
          <w:b/>
          <w:iCs/>
          <w:highlight w:val="cyan"/>
          <w:u w:val="single"/>
          <w:bdr w:val="single" w:sz="8" w:space="0" w:color="auto"/>
          <w:shd w:val="clear" w:color="auto" w:fill="41B2FF"/>
        </w:rPr>
        <w:t>rarely an</w:t>
      </w:r>
      <w:r w:rsidRPr="00AD3B96">
        <w:rPr>
          <w:rFonts w:eastAsia="Calibri"/>
          <w:b/>
          <w:iCs/>
          <w:u w:val="single"/>
          <w:bdr w:val="single" w:sz="8" w:space="0" w:color="auto"/>
        </w:rPr>
        <w:t xml:space="preserve"> </w:t>
      </w:r>
      <w:proofErr w:type="gramStart"/>
      <w:r w:rsidRPr="00AD3B96">
        <w:rPr>
          <w:rFonts w:eastAsia="Calibri"/>
          <w:b/>
          <w:iCs/>
          <w:u w:val="single"/>
          <w:bdr w:val="single" w:sz="8" w:space="0" w:color="auto"/>
        </w:rPr>
        <w:t>end in itself</w:t>
      </w:r>
      <w:proofErr w:type="gramEnd"/>
      <w:r w:rsidRPr="00AD3B96">
        <w:rPr>
          <w:rFonts w:eastAsia="Calibri"/>
        </w:rPr>
        <w:t xml:space="preserve">. Put differently, </w:t>
      </w:r>
      <w:r w:rsidRPr="00DB6B59">
        <w:rPr>
          <w:rFonts w:eastAsia="Calibri"/>
          <w:b/>
          <w:highlight w:val="cyan"/>
          <w:u w:val="single"/>
          <w:shd w:val="clear" w:color="auto" w:fill="41B2FF"/>
        </w:rPr>
        <w:t xml:space="preserve">social struggles are </w:t>
      </w:r>
      <w:r w:rsidRPr="00DB6B59">
        <w:rPr>
          <w:rFonts w:eastAsia="Calibri"/>
          <w:b/>
          <w:iCs/>
          <w:highlight w:val="cyan"/>
          <w:u w:val="single"/>
          <w:bdr w:val="single" w:sz="8" w:space="0" w:color="auto"/>
          <w:shd w:val="clear" w:color="auto" w:fill="41B2FF"/>
        </w:rPr>
        <w:t>partly</w:t>
      </w:r>
      <w:r w:rsidRPr="00DB6B59">
        <w:rPr>
          <w:rFonts w:eastAsia="Calibri"/>
          <w:b/>
          <w:highlight w:val="cyan"/>
          <w:u w:val="single"/>
        </w:rPr>
        <w:t xml:space="preserve"> – </w:t>
      </w:r>
      <w:r w:rsidRPr="00DB6B59">
        <w:rPr>
          <w:rFonts w:eastAsia="Calibri"/>
          <w:b/>
          <w:highlight w:val="cyan"/>
          <w:u w:val="single"/>
          <w:shd w:val="clear" w:color="auto" w:fill="41B2FF"/>
        </w:rPr>
        <w:t>but</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seldom</w:t>
      </w:r>
      <w:r w:rsidRPr="00AD3B96">
        <w:rPr>
          <w:rFonts w:eastAsia="Calibri"/>
          <w:b/>
          <w:iCs/>
          <w:u w:val="single"/>
          <w:bdr w:val="single" w:sz="8" w:space="0" w:color="auto"/>
        </w:rPr>
        <w:t xml:space="preserve"> essentially</w:t>
      </w:r>
      <w:r w:rsidRPr="00AD3B96">
        <w:rPr>
          <w:rFonts w:eastAsia="Calibri"/>
          <w:b/>
          <w:u w:val="single"/>
        </w:rPr>
        <w:t xml:space="preserve">, let alone </w:t>
      </w:r>
      <w:r w:rsidRPr="00AD3B96">
        <w:rPr>
          <w:rFonts w:eastAsia="Calibri"/>
          <w:b/>
          <w:iCs/>
          <w:u w:val="single"/>
          <w:bdr w:val="single" w:sz="8" w:space="0" w:color="auto"/>
        </w:rPr>
        <w:t>exclusively</w:t>
      </w:r>
      <w:r w:rsidRPr="00AD3B96">
        <w:rPr>
          <w:rFonts w:eastAsia="Calibri"/>
          <w:b/>
          <w:u w:val="single"/>
        </w:rPr>
        <w:t xml:space="preserve"> – </w:t>
      </w:r>
      <w:r w:rsidRPr="00DB6B59">
        <w:rPr>
          <w:rFonts w:eastAsia="Calibri"/>
          <w:b/>
          <w:iCs/>
          <w:highlight w:val="cyan"/>
          <w:u w:val="single"/>
          <w:bdr w:val="single" w:sz="8" w:space="0" w:color="auto"/>
          <w:shd w:val="clear" w:color="auto" w:fill="41B2FF"/>
        </w:rPr>
        <w:t>about tech</w:t>
      </w:r>
      <w:r w:rsidRPr="00DB6B59">
        <w:rPr>
          <w:rFonts w:eastAsia="Calibri"/>
          <w:b/>
          <w:iCs/>
          <w:highlight w:val="cyan"/>
          <w:u w:val="single"/>
          <w:bdr w:val="single" w:sz="8" w:space="0" w:color="auto"/>
        </w:rPr>
        <w:t>nology</w:t>
      </w:r>
      <w:r w:rsidRPr="00AD3B96">
        <w:rPr>
          <w:rFonts w:eastAsia="Calibri"/>
        </w:rPr>
        <w:t>.</w:t>
      </w:r>
      <w:bookmarkEnd w:id="1"/>
    </w:p>
    <w:p w14:paraId="77D41361" w14:textId="77777777" w:rsidR="00314BE1" w:rsidRDefault="00314BE1" w:rsidP="00314BE1">
      <w:pPr>
        <w:pStyle w:val="Heading4"/>
      </w:pPr>
      <w:r>
        <w:t xml:space="preserve">The world is </w:t>
      </w:r>
      <w:r w:rsidRPr="0073636E">
        <w:rPr>
          <w:u w:val="single"/>
        </w:rPr>
        <w:t>not</w:t>
      </w:r>
      <w:r>
        <w:t xml:space="preserve"> encoded by algorithmic accumulation.</w:t>
      </w:r>
    </w:p>
    <w:p w14:paraId="1DF8602F" w14:textId="77777777" w:rsidR="00314BE1" w:rsidRDefault="00314BE1" w:rsidP="00314BE1">
      <w:r w:rsidRPr="00674920">
        <w:rPr>
          <w:rStyle w:val="Style13ptBold"/>
        </w:rPr>
        <w:t>Markland, 21</w:t>
      </w:r>
      <w:r>
        <w:t xml:space="preserve">—Teaching Fellow in Politics and International Relations at Aston University (Alistair, “Epistemic Transformation at the Margins: Resistance to </w:t>
      </w:r>
      <w:proofErr w:type="spellStart"/>
      <w:r>
        <w:t>Digitalisation</w:t>
      </w:r>
      <w:proofErr w:type="spellEnd"/>
      <w:r>
        <w:t xml:space="preserve"> and Datafication within Global Human Rights Advocacy,” Global Society, February 3, 2021, </w:t>
      </w:r>
      <w:proofErr w:type="spellStart"/>
      <w:r>
        <w:t>dml</w:t>
      </w:r>
      <w:proofErr w:type="spellEnd"/>
      <w:r>
        <w:t>)</w:t>
      </w:r>
    </w:p>
    <w:p w14:paraId="5C8EACEF" w14:textId="77777777" w:rsidR="00314BE1" w:rsidRPr="00A33C7D" w:rsidRDefault="00314BE1" w:rsidP="00314BE1">
      <w:pPr>
        <w:rPr>
          <w:sz w:val="16"/>
        </w:rPr>
      </w:pPr>
      <w:r w:rsidRPr="00A33C7D">
        <w:rPr>
          <w:sz w:val="16"/>
        </w:rPr>
        <w:t xml:space="preserve">As established in the first section of this article, </w:t>
      </w:r>
      <w:r w:rsidRPr="00686DE7">
        <w:rPr>
          <w:rStyle w:val="StyleUnderline"/>
          <w:highlight w:val="cyan"/>
        </w:rPr>
        <w:t>proponents</w:t>
      </w:r>
      <w:r w:rsidRPr="00A33C7D">
        <w:rPr>
          <w:sz w:val="16"/>
        </w:rPr>
        <w:t xml:space="preserve"> of what I have heuristically defined as the “transformation thesis” </w:t>
      </w:r>
      <w:r w:rsidRPr="00A33C7D">
        <w:rPr>
          <w:rStyle w:val="StyleUnderline"/>
        </w:rPr>
        <w:t xml:space="preserve">have </w:t>
      </w:r>
      <w:proofErr w:type="spellStart"/>
      <w:r w:rsidRPr="00686DE7">
        <w:rPr>
          <w:rStyle w:val="StyleUnderline"/>
          <w:highlight w:val="cyan"/>
        </w:rPr>
        <w:t>emphasised</w:t>
      </w:r>
      <w:proofErr w:type="spellEnd"/>
      <w:r w:rsidRPr="00A33C7D">
        <w:rPr>
          <w:rStyle w:val="StyleUnderline"/>
        </w:rPr>
        <w:t xml:space="preserve"> the </w:t>
      </w:r>
      <w:r w:rsidRPr="00674920">
        <w:rPr>
          <w:rStyle w:val="Emphasis"/>
        </w:rPr>
        <w:t xml:space="preserve">revolutionary </w:t>
      </w:r>
      <w:r w:rsidRPr="00686DE7">
        <w:rPr>
          <w:rStyle w:val="Emphasis"/>
          <w:highlight w:val="cyan"/>
        </w:rPr>
        <w:t>ruptures</w:t>
      </w:r>
      <w:r w:rsidRPr="00686DE7">
        <w:rPr>
          <w:rStyle w:val="StyleUnderline"/>
          <w:highlight w:val="cyan"/>
        </w:rPr>
        <w:t xml:space="preserve"> wrought by</w:t>
      </w:r>
      <w:r w:rsidRPr="00A33C7D">
        <w:rPr>
          <w:rStyle w:val="StyleUnderline"/>
        </w:rPr>
        <w:t xml:space="preserve"> </w:t>
      </w:r>
      <w:r w:rsidRPr="00674920">
        <w:rPr>
          <w:rStyle w:val="Emphasis"/>
        </w:rPr>
        <w:t>digital connectivity</w:t>
      </w:r>
      <w:r w:rsidRPr="00A33C7D">
        <w:rPr>
          <w:rStyle w:val="StyleUnderline"/>
        </w:rPr>
        <w:t xml:space="preserve"> and </w:t>
      </w:r>
      <w:r w:rsidRPr="00686DE7">
        <w:rPr>
          <w:rStyle w:val="Emphasis"/>
          <w:highlight w:val="cyan"/>
        </w:rPr>
        <w:t>datafication</w:t>
      </w:r>
      <w:r w:rsidRPr="00A33C7D">
        <w:rPr>
          <w:sz w:val="16"/>
        </w:rPr>
        <w:t xml:space="preserve">. Some of these proponents illustrate these changes using field specific case studies, as with Duffield’s (2018) suggestion that the transition to a “cybernetic episteme” is </w:t>
      </w:r>
      <w:r w:rsidRPr="00A33C7D">
        <w:rPr>
          <w:rStyle w:val="StyleUnderline"/>
        </w:rPr>
        <w:t xml:space="preserve">reflected </w:t>
      </w:r>
      <w:r w:rsidRPr="00686DE7">
        <w:rPr>
          <w:rStyle w:val="StyleUnderline"/>
          <w:highlight w:val="cyan"/>
        </w:rPr>
        <w:t>in</w:t>
      </w:r>
      <w:r w:rsidRPr="00A33C7D">
        <w:rPr>
          <w:sz w:val="16"/>
        </w:rPr>
        <w:t xml:space="preserve"> humanitarian practice. Other authors have taken a more abstract view, including Chandler’s (2018) </w:t>
      </w:r>
      <w:r w:rsidRPr="00A33C7D">
        <w:rPr>
          <w:rStyle w:val="StyleUnderline"/>
        </w:rPr>
        <w:t xml:space="preserve">discussion of </w:t>
      </w:r>
      <w:r w:rsidRPr="00686DE7">
        <w:rPr>
          <w:rStyle w:val="Emphasis"/>
          <w:highlight w:val="cyan"/>
        </w:rPr>
        <w:t>new modes of governance</w:t>
      </w:r>
      <w:r w:rsidRPr="00A33C7D">
        <w:rPr>
          <w:rStyle w:val="StyleUnderline"/>
        </w:rPr>
        <w:t xml:space="preserve"> in the digital era, or the post-humanist drive </w:t>
      </w:r>
      <w:r w:rsidRPr="00686DE7">
        <w:rPr>
          <w:rStyle w:val="StyleUnderline"/>
          <w:highlight w:val="cyan"/>
        </w:rPr>
        <w:t xml:space="preserve">to </w:t>
      </w:r>
      <w:proofErr w:type="spellStart"/>
      <w:r w:rsidRPr="00686DE7">
        <w:rPr>
          <w:rStyle w:val="StyleUnderline"/>
          <w:highlight w:val="cyan"/>
        </w:rPr>
        <w:t>reconceptualise</w:t>
      </w:r>
      <w:proofErr w:type="spellEnd"/>
      <w:r w:rsidRPr="00686DE7">
        <w:rPr>
          <w:rStyle w:val="StyleUnderline"/>
          <w:highlight w:val="cyan"/>
        </w:rPr>
        <w:t xml:space="preserve"> “</w:t>
      </w:r>
      <w:r w:rsidRPr="00686DE7">
        <w:rPr>
          <w:rStyle w:val="Emphasis"/>
          <w:highlight w:val="cyan"/>
        </w:rPr>
        <w:t>humanity</w:t>
      </w:r>
      <w:r w:rsidRPr="00686DE7">
        <w:rPr>
          <w:rStyle w:val="StyleUnderline"/>
          <w:highlight w:val="cyan"/>
        </w:rPr>
        <w:t>” under</w:t>
      </w:r>
      <w:r w:rsidRPr="00A33C7D">
        <w:rPr>
          <w:rStyle w:val="StyleUnderline"/>
        </w:rPr>
        <w:t xml:space="preserve"> conditions of </w:t>
      </w:r>
      <w:r w:rsidRPr="00686DE7">
        <w:rPr>
          <w:rStyle w:val="Emphasis"/>
          <w:highlight w:val="cyan"/>
        </w:rPr>
        <w:t>technological entwinement</w:t>
      </w:r>
      <w:r w:rsidRPr="00A33C7D">
        <w:rPr>
          <w:sz w:val="16"/>
        </w:rPr>
        <w:t xml:space="preserve"> (Cudworth and </w:t>
      </w:r>
      <w:proofErr w:type="spellStart"/>
      <w:r w:rsidRPr="00A33C7D">
        <w:rPr>
          <w:sz w:val="16"/>
        </w:rPr>
        <w:t>Hobden</w:t>
      </w:r>
      <w:proofErr w:type="spellEnd"/>
      <w:r w:rsidRPr="00A33C7D">
        <w:rPr>
          <w:sz w:val="16"/>
        </w:rPr>
        <w:t xml:space="preserve"> 2013). These assertions of macro-level transformation are also supported by network sociology, led principally by Manuel Castells (2010) analysis of how revolutions in information technology, economic </w:t>
      </w:r>
      <w:proofErr w:type="spellStart"/>
      <w:r w:rsidRPr="00A33C7D">
        <w:rPr>
          <w:sz w:val="16"/>
        </w:rPr>
        <w:t>globalisation</w:t>
      </w:r>
      <w:proofErr w:type="spellEnd"/>
      <w:r w:rsidRPr="00A33C7D">
        <w:rPr>
          <w:sz w:val="16"/>
        </w:rPr>
        <w:t xml:space="preserve"> and an emergent “space of flows” interact to produce a new kind of “network society”. </w:t>
      </w:r>
      <w:r w:rsidRPr="00A33C7D">
        <w:rPr>
          <w:rStyle w:val="StyleUnderline"/>
        </w:rPr>
        <w:t xml:space="preserve">This linkage of societal transformation to economic forces is also characteristic of </w:t>
      </w:r>
      <w:r w:rsidRPr="00674920">
        <w:rPr>
          <w:rStyle w:val="Emphasis"/>
        </w:rPr>
        <w:t xml:space="preserve">more </w:t>
      </w:r>
      <w:r w:rsidRPr="00686DE7">
        <w:rPr>
          <w:rStyle w:val="Emphasis"/>
          <w:highlight w:val="cyan"/>
        </w:rPr>
        <w:t>critical anti-capitalist perspectives</w:t>
      </w:r>
      <w:r w:rsidRPr="00A33C7D">
        <w:rPr>
          <w:rStyle w:val="StyleUnderline"/>
        </w:rPr>
        <w:t>, as with the Marxist critique of “</w:t>
      </w:r>
      <w:r w:rsidRPr="00674920">
        <w:rPr>
          <w:rStyle w:val="Emphasis"/>
        </w:rPr>
        <w:t>cognitive capitalism</w:t>
      </w:r>
      <w:r w:rsidRPr="00A33C7D">
        <w:rPr>
          <w:rStyle w:val="StyleUnderline"/>
        </w:rPr>
        <w:t>”</w:t>
      </w:r>
      <w:r w:rsidRPr="00A33C7D">
        <w:rPr>
          <w:sz w:val="16"/>
        </w:rPr>
        <w:t xml:space="preserve"> (</w:t>
      </w:r>
      <w:proofErr w:type="spellStart"/>
      <w:r w:rsidRPr="00A33C7D">
        <w:rPr>
          <w:sz w:val="16"/>
        </w:rPr>
        <w:t>Moulier-Boutang</w:t>
      </w:r>
      <w:proofErr w:type="spellEnd"/>
      <w:r w:rsidRPr="00A33C7D">
        <w:rPr>
          <w:sz w:val="16"/>
        </w:rPr>
        <w:t xml:space="preserve"> 2012; </w:t>
      </w:r>
      <w:proofErr w:type="spellStart"/>
      <w:r w:rsidRPr="00A33C7D">
        <w:rPr>
          <w:sz w:val="16"/>
        </w:rPr>
        <w:t>Zukerfeld</w:t>
      </w:r>
      <w:proofErr w:type="spellEnd"/>
      <w:r w:rsidRPr="00A33C7D">
        <w:rPr>
          <w:sz w:val="16"/>
        </w:rPr>
        <w:t xml:space="preserve"> 2017). </w:t>
      </w:r>
      <w:r w:rsidRPr="00A33C7D">
        <w:rPr>
          <w:rStyle w:val="StyleUnderline"/>
        </w:rPr>
        <w:t xml:space="preserve">Although these approaches </w:t>
      </w:r>
      <w:r w:rsidRPr="00674920">
        <w:rPr>
          <w:rStyle w:val="Emphasis"/>
        </w:rPr>
        <w:t>differ</w:t>
      </w:r>
      <w:r w:rsidRPr="00A33C7D">
        <w:rPr>
          <w:rStyle w:val="StyleUnderline"/>
        </w:rPr>
        <w:t xml:space="preserve"> in their conceptual frameworks, they </w:t>
      </w:r>
      <w:r w:rsidRPr="00686DE7">
        <w:rPr>
          <w:rStyle w:val="StyleUnderline"/>
          <w:highlight w:val="cyan"/>
        </w:rPr>
        <w:t xml:space="preserve">are </w:t>
      </w:r>
      <w:r w:rsidRPr="00686DE7">
        <w:rPr>
          <w:rStyle w:val="Emphasis"/>
          <w:highlight w:val="cyan"/>
        </w:rPr>
        <w:t>united</w:t>
      </w:r>
      <w:r w:rsidRPr="00686DE7">
        <w:rPr>
          <w:rStyle w:val="StyleUnderline"/>
          <w:highlight w:val="cyan"/>
        </w:rPr>
        <w:t xml:space="preserve"> </w:t>
      </w:r>
      <w:r w:rsidRPr="00A15A40">
        <w:rPr>
          <w:rStyle w:val="StyleUnderline"/>
        </w:rPr>
        <w:t>in</w:t>
      </w:r>
      <w:r w:rsidRPr="00A33C7D">
        <w:rPr>
          <w:rStyle w:val="StyleUnderline"/>
        </w:rPr>
        <w:t xml:space="preserve"> their ambition </w:t>
      </w:r>
      <w:r w:rsidRPr="00686DE7">
        <w:rPr>
          <w:rStyle w:val="StyleUnderline"/>
          <w:highlight w:val="cyan"/>
        </w:rPr>
        <w:t xml:space="preserve">to highlight </w:t>
      </w:r>
      <w:r w:rsidRPr="00686DE7">
        <w:rPr>
          <w:rStyle w:val="Emphasis"/>
          <w:highlight w:val="cyan"/>
        </w:rPr>
        <w:t>universal</w:t>
      </w:r>
      <w:r w:rsidRPr="00674920">
        <w:rPr>
          <w:rStyle w:val="Emphasis"/>
        </w:rPr>
        <w:t xml:space="preserve"> epistemic </w:t>
      </w:r>
      <w:r w:rsidRPr="00686DE7">
        <w:rPr>
          <w:rStyle w:val="Emphasis"/>
          <w:highlight w:val="cyan"/>
        </w:rPr>
        <w:t>transformations</w:t>
      </w:r>
      <w:r w:rsidRPr="00686DE7">
        <w:rPr>
          <w:rStyle w:val="StyleUnderline"/>
          <w:highlight w:val="cyan"/>
        </w:rPr>
        <w:t xml:space="preserve"> brought about by </w:t>
      </w:r>
      <w:r w:rsidRPr="00686DE7">
        <w:rPr>
          <w:rStyle w:val="Emphasis"/>
          <w:highlight w:val="cyan"/>
        </w:rPr>
        <w:t>tech</w:t>
      </w:r>
      <w:r w:rsidRPr="00674920">
        <w:rPr>
          <w:rStyle w:val="Emphasis"/>
        </w:rPr>
        <w:t xml:space="preserve">nological </w:t>
      </w:r>
      <w:r w:rsidRPr="00686DE7">
        <w:rPr>
          <w:rStyle w:val="Emphasis"/>
          <w:highlight w:val="cyan"/>
        </w:rPr>
        <w:t>change</w:t>
      </w:r>
      <w:r w:rsidRPr="00A33C7D">
        <w:rPr>
          <w:sz w:val="16"/>
        </w:rPr>
        <w:t xml:space="preserve">. </w:t>
      </w:r>
    </w:p>
    <w:p w14:paraId="7849C577" w14:textId="77777777" w:rsidR="003873A7" w:rsidRDefault="00314BE1" w:rsidP="00314BE1">
      <w:pPr>
        <w:rPr>
          <w:sz w:val="16"/>
        </w:rPr>
      </w:pPr>
      <w:r w:rsidRPr="00686DE7">
        <w:rPr>
          <w:rStyle w:val="StyleUnderline"/>
          <w:highlight w:val="cyan"/>
        </w:rPr>
        <w:t xml:space="preserve">One of the </w:t>
      </w:r>
      <w:r w:rsidRPr="00686DE7">
        <w:rPr>
          <w:rStyle w:val="Emphasis"/>
          <w:highlight w:val="cyan"/>
        </w:rPr>
        <w:t>pitfalls</w:t>
      </w:r>
      <w:r w:rsidRPr="00686DE7">
        <w:rPr>
          <w:rStyle w:val="StyleUnderline"/>
          <w:highlight w:val="cyan"/>
        </w:rPr>
        <w:t xml:space="preserve"> of these </w:t>
      </w:r>
      <w:proofErr w:type="spellStart"/>
      <w:r w:rsidRPr="00686DE7">
        <w:rPr>
          <w:rStyle w:val="Emphasis"/>
          <w:highlight w:val="cyan"/>
        </w:rPr>
        <w:t>totalising</w:t>
      </w:r>
      <w:proofErr w:type="spellEnd"/>
      <w:r w:rsidRPr="00686DE7">
        <w:rPr>
          <w:rStyle w:val="Emphasis"/>
          <w:highlight w:val="cyan"/>
        </w:rPr>
        <w:t xml:space="preserve"> perspectives</w:t>
      </w:r>
      <w:r w:rsidRPr="00686DE7">
        <w:rPr>
          <w:rStyle w:val="StyleUnderline"/>
          <w:highlight w:val="cyan"/>
        </w:rPr>
        <w:t xml:space="preserve"> is the </w:t>
      </w:r>
      <w:r w:rsidRPr="00686DE7">
        <w:rPr>
          <w:rStyle w:val="Emphasis"/>
          <w:highlight w:val="cyan"/>
        </w:rPr>
        <w:t>neglect</w:t>
      </w:r>
      <w:r w:rsidRPr="00686DE7">
        <w:rPr>
          <w:rStyle w:val="StyleUnderline"/>
          <w:highlight w:val="cyan"/>
        </w:rPr>
        <w:t xml:space="preserve"> of the </w:t>
      </w:r>
      <w:r w:rsidRPr="00686DE7">
        <w:rPr>
          <w:rStyle w:val="Emphasis"/>
          <w:highlight w:val="cyan"/>
        </w:rPr>
        <w:t>particular</w:t>
      </w:r>
      <w:r w:rsidRPr="00A33C7D">
        <w:rPr>
          <w:rStyle w:val="StyleUnderline"/>
        </w:rPr>
        <w:t xml:space="preserve"> in </w:t>
      </w:r>
      <w:proofErr w:type="spellStart"/>
      <w:r w:rsidRPr="00A33C7D">
        <w:rPr>
          <w:rStyle w:val="StyleUnderline"/>
        </w:rPr>
        <w:t>favour</w:t>
      </w:r>
      <w:proofErr w:type="spellEnd"/>
      <w:r w:rsidRPr="00A33C7D">
        <w:rPr>
          <w:rStyle w:val="StyleUnderline"/>
        </w:rPr>
        <w:t xml:space="preserve"> of the </w:t>
      </w:r>
      <w:r w:rsidRPr="00674920">
        <w:rPr>
          <w:rStyle w:val="Emphasis"/>
        </w:rPr>
        <w:t>universal</w:t>
      </w:r>
      <w:r w:rsidRPr="00A33C7D">
        <w:rPr>
          <w:sz w:val="16"/>
        </w:rPr>
        <w:t xml:space="preserve">. For instance, networked thinking encourages assumptions about lateral transformation across socio-political fields that are connected to the digital universe. But </w:t>
      </w:r>
      <w:r w:rsidRPr="00686DE7">
        <w:rPr>
          <w:rStyle w:val="Emphasis"/>
          <w:highlight w:val="cyan"/>
        </w:rPr>
        <w:t>not all spheres</w:t>
      </w:r>
      <w:r w:rsidRPr="00A33C7D">
        <w:rPr>
          <w:rStyle w:val="StyleUnderline"/>
        </w:rPr>
        <w:t xml:space="preserve"> of social or political activity </w:t>
      </w:r>
      <w:r w:rsidRPr="00686DE7">
        <w:rPr>
          <w:rStyle w:val="StyleUnderline"/>
          <w:highlight w:val="cyan"/>
        </w:rPr>
        <w:t xml:space="preserve">move at the </w:t>
      </w:r>
      <w:r w:rsidRPr="00686DE7">
        <w:rPr>
          <w:rStyle w:val="Emphasis"/>
          <w:highlight w:val="cyan"/>
        </w:rPr>
        <w:t>same pace</w:t>
      </w:r>
      <w:r w:rsidRPr="00A33C7D">
        <w:rPr>
          <w:rStyle w:val="StyleUnderline"/>
        </w:rPr>
        <w:t xml:space="preserve"> </w:t>
      </w:r>
      <w:r w:rsidRPr="00686DE7">
        <w:rPr>
          <w:rStyle w:val="StyleUnderline"/>
          <w:highlight w:val="cyan"/>
        </w:rPr>
        <w:t>when</w:t>
      </w:r>
      <w:r w:rsidRPr="00A33C7D">
        <w:rPr>
          <w:rStyle w:val="StyleUnderline"/>
        </w:rPr>
        <w:t xml:space="preserve"> they are </w:t>
      </w:r>
      <w:r w:rsidRPr="00686DE7">
        <w:rPr>
          <w:rStyle w:val="StyleUnderline"/>
          <w:highlight w:val="cyan"/>
        </w:rPr>
        <w:t>exposed to tech</w:t>
      </w:r>
      <w:r w:rsidRPr="00A33C7D">
        <w:rPr>
          <w:rStyle w:val="StyleUnderline"/>
        </w:rPr>
        <w:t xml:space="preserve">nological innovation. </w:t>
      </w:r>
      <w:r w:rsidRPr="00686DE7">
        <w:rPr>
          <w:rStyle w:val="StyleUnderline"/>
          <w:highlight w:val="cyan"/>
        </w:rPr>
        <w:t>Datafication</w:t>
      </w:r>
      <w:r w:rsidRPr="00A33C7D">
        <w:rPr>
          <w:rStyle w:val="StyleUnderline"/>
        </w:rPr>
        <w:t xml:space="preserve"> and </w:t>
      </w:r>
      <w:proofErr w:type="spellStart"/>
      <w:r w:rsidRPr="00A33C7D">
        <w:rPr>
          <w:rStyle w:val="StyleUnderline"/>
        </w:rPr>
        <w:t>digitalisation</w:t>
      </w:r>
      <w:proofErr w:type="spellEnd"/>
      <w:r w:rsidRPr="00A33C7D">
        <w:rPr>
          <w:rStyle w:val="StyleUnderline"/>
        </w:rPr>
        <w:t xml:space="preserve"> are processes that </w:t>
      </w:r>
      <w:r w:rsidRPr="00686DE7">
        <w:rPr>
          <w:rStyle w:val="StyleUnderline"/>
          <w:highlight w:val="cyan"/>
        </w:rPr>
        <w:t xml:space="preserve">have </w:t>
      </w:r>
      <w:r w:rsidRPr="00686DE7">
        <w:rPr>
          <w:rStyle w:val="Emphasis"/>
          <w:highlight w:val="cyan"/>
        </w:rPr>
        <w:t>uneven impacts</w:t>
      </w:r>
      <w:r w:rsidRPr="00686DE7">
        <w:rPr>
          <w:rStyle w:val="StyleUnderline"/>
          <w:highlight w:val="cyan"/>
        </w:rPr>
        <w:t xml:space="preserve"> on different</w:t>
      </w:r>
      <w:r w:rsidRPr="00A33C7D">
        <w:rPr>
          <w:rStyle w:val="StyleUnderline"/>
        </w:rPr>
        <w:t xml:space="preserve"> social and political </w:t>
      </w:r>
      <w:r w:rsidRPr="00686DE7">
        <w:rPr>
          <w:rStyle w:val="StyleUnderline"/>
          <w:highlight w:val="cyan"/>
        </w:rPr>
        <w:t>fields</w:t>
      </w:r>
      <w:r w:rsidRPr="00A33C7D">
        <w:rPr>
          <w:sz w:val="16"/>
        </w:rPr>
        <w:t xml:space="preserve">. For example, </w:t>
      </w:r>
      <w:r w:rsidRPr="00A33C7D">
        <w:rPr>
          <w:rStyle w:val="StyleUnderline"/>
        </w:rPr>
        <w:t>the testimony of</w:t>
      </w:r>
      <w:r w:rsidRPr="00A33C7D">
        <w:rPr>
          <w:sz w:val="16"/>
        </w:rPr>
        <w:t xml:space="preserve"> Facebook’s CEO Mark </w:t>
      </w:r>
      <w:r w:rsidRPr="00674920">
        <w:rPr>
          <w:rStyle w:val="Emphasis"/>
        </w:rPr>
        <w:t>Zuckerberg</w:t>
      </w:r>
      <w:r w:rsidRPr="00A33C7D">
        <w:rPr>
          <w:sz w:val="16"/>
        </w:rPr>
        <w:t xml:space="preserve"> to the Senate Judiciary and Commerce Committees in April 2018, where US lawmakers appeared confused by the social media giant’s basic business model, </w:t>
      </w:r>
      <w:r w:rsidRPr="00A33C7D">
        <w:rPr>
          <w:rStyle w:val="StyleUnderline"/>
        </w:rPr>
        <w:t xml:space="preserve">is a </w:t>
      </w:r>
      <w:r w:rsidRPr="00674920">
        <w:rPr>
          <w:rStyle w:val="Emphasis"/>
        </w:rPr>
        <w:t>stark illustration</w:t>
      </w:r>
      <w:r w:rsidRPr="00A33C7D">
        <w:rPr>
          <w:rStyle w:val="StyleUnderline"/>
        </w:rPr>
        <w:t xml:space="preserve"> of </w:t>
      </w:r>
      <w:r w:rsidRPr="00686DE7">
        <w:rPr>
          <w:rStyle w:val="StyleUnderline"/>
          <w:highlight w:val="cyan"/>
        </w:rPr>
        <w:t xml:space="preserve">the </w:t>
      </w:r>
      <w:r w:rsidRPr="00686DE7">
        <w:rPr>
          <w:rStyle w:val="Emphasis"/>
          <w:highlight w:val="cyan"/>
        </w:rPr>
        <w:t>gap</w:t>
      </w:r>
      <w:r w:rsidRPr="00A33C7D">
        <w:rPr>
          <w:rStyle w:val="StyleUnderline"/>
        </w:rPr>
        <w:t xml:space="preserve"> that </w:t>
      </w:r>
      <w:r w:rsidRPr="00686DE7">
        <w:rPr>
          <w:rStyle w:val="StyleUnderline"/>
          <w:highlight w:val="cyan"/>
        </w:rPr>
        <w:t>still exists between</w:t>
      </w:r>
      <w:r w:rsidRPr="00A33C7D">
        <w:rPr>
          <w:rStyle w:val="StyleUnderline"/>
        </w:rPr>
        <w:t xml:space="preserve"> the world of </w:t>
      </w:r>
      <w:r w:rsidRPr="00686DE7">
        <w:rPr>
          <w:rStyle w:val="Emphasis"/>
          <w:highlight w:val="cyan"/>
        </w:rPr>
        <w:t>Big Tech</w:t>
      </w:r>
      <w:r w:rsidRPr="00686DE7">
        <w:rPr>
          <w:rStyle w:val="StyleUnderline"/>
          <w:highlight w:val="cyan"/>
        </w:rPr>
        <w:t xml:space="preserve"> and</w:t>
      </w:r>
      <w:r w:rsidRPr="00A33C7D">
        <w:rPr>
          <w:rStyle w:val="StyleUnderline"/>
        </w:rPr>
        <w:t xml:space="preserve"> the operating logics of </w:t>
      </w:r>
      <w:r w:rsidRPr="00674920">
        <w:rPr>
          <w:rStyle w:val="Emphasis"/>
        </w:rPr>
        <w:t xml:space="preserve">mainstream democratic </w:t>
      </w:r>
      <w:r w:rsidRPr="00686DE7">
        <w:rPr>
          <w:rStyle w:val="Emphasis"/>
          <w:highlight w:val="cyan"/>
        </w:rPr>
        <w:t>politics</w:t>
      </w:r>
      <w:r w:rsidRPr="00A33C7D">
        <w:rPr>
          <w:sz w:val="16"/>
        </w:rPr>
        <w:t xml:space="preserve"> (Stewart 2018). </w:t>
      </w:r>
      <w:proofErr w:type="spellStart"/>
      <w:r w:rsidRPr="00A33C7D">
        <w:rPr>
          <w:sz w:val="16"/>
        </w:rPr>
        <w:t>Bigo</w:t>
      </w:r>
      <w:proofErr w:type="spellEnd"/>
      <w:r w:rsidRPr="00A33C7D">
        <w:rPr>
          <w:sz w:val="16"/>
        </w:rPr>
        <w:t xml:space="preserve"> and </w:t>
      </w:r>
      <w:proofErr w:type="spellStart"/>
      <w:r w:rsidRPr="00A33C7D">
        <w:rPr>
          <w:sz w:val="16"/>
        </w:rPr>
        <w:t>Bonelli</w:t>
      </w:r>
      <w:proofErr w:type="spellEnd"/>
      <w:r w:rsidRPr="00A33C7D">
        <w:rPr>
          <w:sz w:val="16"/>
        </w:rPr>
        <w:t xml:space="preserve"> (2019, 1</w:t>
      </w:r>
    </w:p>
    <w:p w14:paraId="69F59CF8" w14:textId="77777777" w:rsidR="003873A7" w:rsidRDefault="003873A7" w:rsidP="00314BE1">
      <w:pPr>
        <w:rPr>
          <w:sz w:val="16"/>
        </w:rPr>
      </w:pPr>
    </w:p>
    <w:p w14:paraId="55C5337B" w14:textId="77777777" w:rsidR="003873A7" w:rsidRPr="00BB3758" w:rsidRDefault="003873A7" w:rsidP="00314BE1">
      <w:pPr>
        <w:rPr>
          <w:color w:val="FF0000"/>
          <w:sz w:val="16"/>
        </w:rPr>
      </w:pPr>
    </w:p>
    <w:p w14:paraId="688D4010" w14:textId="0E93C3A4" w:rsidR="00314BE1" w:rsidRPr="00BB3758" w:rsidRDefault="00314BE1" w:rsidP="00314BE1">
      <w:pPr>
        <w:rPr>
          <w:color w:val="FF0000"/>
          <w:sz w:val="16"/>
        </w:rPr>
      </w:pPr>
      <w:r w:rsidRPr="00BB3758">
        <w:rPr>
          <w:color w:val="FF0000"/>
          <w:sz w:val="16"/>
        </w:rPr>
        <w:t xml:space="preserve">15) have found that </w:t>
      </w:r>
      <w:r w:rsidRPr="00BB3758">
        <w:rPr>
          <w:rStyle w:val="StyleUnderline"/>
          <w:color w:val="FF0000"/>
        </w:rPr>
        <w:t>even in the field of transnational intelligence</w:t>
      </w:r>
      <w:r w:rsidRPr="00BB3758">
        <w:rPr>
          <w:color w:val="FF0000"/>
          <w:sz w:val="16"/>
        </w:rPr>
        <w:t xml:space="preserve">, a sphere that could have much to gain from algorithmic techniques, </w:t>
      </w:r>
      <w:r w:rsidRPr="00BB3758">
        <w:rPr>
          <w:rStyle w:val="StyleUnderline"/>
          <w:color w:val="FF0000"/>
        </w:rPr>
        <w:t xml:space="preserve">technological expertise tends to be </w:t>
      </w:r>
      <w:r w:rsidRPr="00BB3758">
        <w:rPr>
          <w:rStyle w:val="Emphasis"/>
          <w:color w:val="FF0000"/>
        </w:rPr>
        <w:t>contracted out</w:t>
      </w:r>
      <w:r w:rsidRPr="00BB3758">
        <w:rPr>
          <w:rStyle w:val="StyleUnderline"/>
          <w:color w:val="FF0000"/>
        </w:rPr>
        <w:t xml:space="preserve"> to third parties while </w:t>
      </w:r>
      <w:r w:rsidRPr="00BB3758">
        <w:rPr>
          <w:rStyle w:val="Emphasis"/>
          <w:color w:val="FF0000"/>
        </w:rPr>
        <w:lastRenderedPageBreak/>
        <w:t>traditional</w:t>
      </w:r>
      <w:r w:rsidRPr="00BB3758">
        <w:rPr>
          <w:rStyle w:val="StyleUnderline"/>
          <w:color w:val="FF0000"/>
        </w:rPr>
        <w:t xml:space="preserve">, </w:t>
      </w:r>
      <w:r w:rsidRPr="00BB3758">
        <w:rPr>
          <w:rStyle w:val="Emphasis"/>
          <w:color w:val="FF0000"/>
        </w:rPr>
        <w:t>human-sourced</w:t>
      </w:r>
      <w:r w:rsidRPr="00BB3758">
        <w:rPr>
          <w:rStyle w:val="StyleUnderline"/>
          <w:color w:val="FF0000"/>
        </w:rPr>
        <w:t xml:space="preserve"> intelligence approaches remain </w:t>
      </w:r>
      <w:r w:rsidRPr="00BB3758">
        <w:rPr>
          <w:rStyle w:val="Emphasis"/>
          <w:color w:val="FF0000"/>
        </w:rPr>
        <w:t>dominant</w:t>
      </w:r>
      <w:r w:rsidRPr="00BB3758">
        <w:rPr>
          <w:color w:val="FF0000"/>
          <w:sz w:val="16"/>
        </w:rPr>
        <w:t xml:space="preserve">. Therefore, </w:t>
      </w:r>
      <w:r w:rsidRPr="00BB3758">
        <w:rPr>
          <w:rStyle w:val="StyleUnderline"/>
          <w:color w:val="FF0000"/>
        </w:rPr>
        <w:t xml:space="preserve">grasping for </w:t>
      </w:r>
      <w:proofErr w:type="spellStart"/>
      <w:r w:rsidRPr="00BB3758">
        <w:rPr>
          <w:rStyle w:val="StyleUnderline"/>
          <w:color w:val="FF0000"/>
        </w:rPr>
        <w:t>totalising</w:t>
      </w:r>
      <w:proofErr w:type="spellEnd"/>
      <w:r w:rsidRPr="00BB3758">
        <w:rPr>
          <w:rStyle w:val="StyleUnderline"/>
          <w:color w:val="FF0000"/>
        </w:rPr>
        <w:t xml:space="preserve"> processes risks </w:t>
      </w:r>
      <w:r w:rsidRPr="00BB3758">
        <w:rPr>
          <w:rStyle w:val="Emphasis"/>
          <w:color w:val="FF0000"/>
        </w:rPr>
        <w:t>ignoring the empirical specificity</w:t>
      </w:r>
      <w:r w:rsidRPr="00BB3758">
        <w:rPr>
          <w:rStyle w:val="StyleUnderline"/>
          <w:color w:val="FF0000"/>
        </w:rPr>
        <w:t xml:space="preserve"> of divergent social microcosms</w:t>
      </w:r>
      <w:r w:rsidRPr="00BB3758">
        <w:rPr>
          <w:color w:val="FF0000"/>
          <w:sz w:val="16"/>
        </w:rPr>
        <w:t xml:space="preserve">. </w:t>
      </w:r>
    </w:p>
    <w:p w14:paraId="0DDF8D97" w14:textId="77777777" w:rsidR="00314BE1" w:rsidRPr="00BB3758" w:rsidRDefault="00314BE1" w:rsidP="00314BE1">
      <w:pPr>
        <w:rPr>
          <w:color w:val="FF0000"/>
          <w:sz w:val="10"/>
          <w:szCs w:val="10"/>
        </w:rPr>
      </w:pPr>
      <w:r w:rsidRPr="00BB3758">
        <w:rPr>
          <w:color w:val="FF0000"/>
          <w:sz w:val="10"/>
          <w:szCs w:val="10"/>
        </w:rPr>
        <w:t xml:space="preserve">To remedy this blind side in transformationalist thinking, I assert the utility of applying Pierre Bourdieu’s field theory when </w:t>
      </w:r>
      <w:proofErr w:type="spellStart"/>
      <w:r w:rsidRPr="00BB3758">
        <w:rPr>
          <w:color w:val="FF0000"/>
          <w:sz w:val="10"/>
          <w:szCs w:val="10"/>
        </w:rPr>
        <w:t>conceptualising</w:t>
      </w:r>
      <w:proofErr w:type="spellEnd"/>
      <w:r w:rsidRPr="00BB3758">
        <w:rPr>
          <w:color w:val="FF0000"/>
          <w:sz w:val="10"/>
          <w:szCs w:val="10"/>
        </w:rPr>
        <w:t xml:space="preserve"> how certain spheres of social or political activity—including the field of global human rights advocacy discussed in the previous section—mediate pressures for epistemic transformation and potentially isolate technological changes and agents to the margins. Employing field theory, Ole Jacob Sending (2015, 11) sees global governance as divided into separate fields, where “actors compete with each other to be </w:t>
      </w:r>
      <w:proofErr w:type="spellStart"/>
      <w:r w:rsidRPr="00BB3758">
        <w:rPr>
          <w:color w:val="FF0000"/>
          <w:sz w:val="10"/>
          <w:szCs w:val="10"/>
        </w:rPr>
        <w:t>recognised</w:t>
      </w:r>
      <w:proofErr w:type="spellEnd"/>
      <w:r w:rsidRPr="00BB3758">
        <w:rPr>
          <w:color w:val="FF0000"/>
          <w:sz w:val="10"/>
          <w:szCs w:val="10"/>
        </w:rPr>
        <w:t xml:space="preserve"> as authorities on what is to be governed, how, and why”. Examples of such fields include international development, security, peacebuilding, humanitarianism, and human rights advocacy. However, each field varies in terms of its specific “rules of the game” (Bourdieu and </w:t>
      </w:r>
      <w:proofErr w:type="spellStart"/>
      <w:r w:rsidRPr="00BB3758">
        <w:rPr>
          <w:color w:val="FF0000"/>
          <w:sz w:val="10"/>
          <w:szCs w:val="10"/>
        </w:rPr>
        <w:t>Waquant</w:t>
      </w:r>
      <w:proofErr w:type="spellEnd"/>
      <w:r w:rsidRPr="00BB3758">
        <w:rPr>
          <w:color w:val="FF0000"/>
          <w:sz w:val="10"/>
          <w:szCs w:val="10"/>
        </w:rPr>
        <w:t xml:space="preserve"> 1992, 99). Fields are bounded, game-like social structures that are constituted by a unique constellation of actors. These actors struggle for authority according to the field’s principles of legitimation (Bourdieu 1989, 17). These principles of legitimation, which define a field’s cultural capital, are durable to the extent that dominant actors remain invested in their reproduction. Actors’ prolonged immersion in these fields subsequently shapes their own practical sensibilities, so that the field’s logics are </w:t>
      </w:r>
      <w:proofErr w:type="spellStart"/>
      <w:r w:rsidRPr="00BB3758">
        <w:rPr>
          <w:color w:val="FF0000"/>
          <w:sz w:val="10"/>
          <w:szCs w:val="10"/>
        </w:rPr>
        <w:t>internalised</w:t>
      </w:r>
      <w:proofErr w:type="spellEnd"/>
      <w:r w:rsidRPr="00BB3758">
        <w:rPr>
          <w:color w:val="FF0000"/>
          <w:sz w:val="10"/>
          <w:szCs w:val="10"/>
        </w:rPr>
        <w:t xml:space="preserve"> as common sense within the habitus (Bourdieu 1990, 53). It is the embedment of the field’s doxa (common sense) within the habitus of invested actors that makes fields durable and resistant to radical transformations. As seen in the previous section, the rules governing the human rights field are associated with its logic of political influence, persuasion, and moral authority. </w:t>
      </w:r>
    </w:p>
    <w:p w14:paraId="5447A349" w14:textId="77777777" w:rsidR="00314BE1" w:rsidRPr="00BB3758" w:rsidRDefault="00314BE1" w:rsidP="00314BE1">
      <w:pPr>
        <w:rPr>
          <w:color w:val="FF0000"/>
          <w:sz w:val="10"/>
          <w:szCs w:val="10"/>
        </w:rPr>
      </w:pPr>
      <w:r w:rsidRPr="00BB3758">
        <w:rPr>
          <w:color w:val="FF0000"/>
          <w:sz w:val="10"/>
          <w:szCs w:val="10"/>
        </w:rPr>
        <w:t xml:space="preserve">Critics of </w:t>
      </w:r>
      <w:proofErr w:type="spellStart"/>
      <w:r w:rsidRPr="00BB3758">
        <w:rPr>
          <w:color w:val="FF0000"/>
          <w:sz w:val="10"/>
          <w:szCs w:val="10"/>
        </w:rPr>
        <w:t>Bourdieusian</w:t>
      </w:r>
      <w:proofErr w:type="spellEnd"/>
      <w:r w:rsidRPr="00BB3758">
        <w:rPr>
          <w:color w:val="FF0000"/>
          <w:sz w:val="10"/>
          <w:szCs w:val="10"/>
        </w:rPr>
        <w:t xml:space="preserve"> field theory have argued that it is overly structuralist, reproductive, and cannot grasp “the ever-shifting constellations of actors, institutions, data and forms of expression that make up the expertise” (</w:t>
      </w:r>
      <w:proofErr w:type="spellStart"/>
      <w:r w:rsidRPr="00BB3758">
        <w:rPr>
          <w:color w:val="FF0000"/>
          <w:sz w:val="10"/>
          <w:szCs w:val="10"/>
        </w:rPr>
        <w:t>Waever</w:t>
      </w:r>
      <w:proofErr w:type="spellEnd"/>
      <w:r w:rsidRPr="00BB3758">
        <w:rPr>
          <w:color w:val="FF0000"/>
          <w:sz w:val="10"/>
          <w:szCs w:val="10"/>
        </w:rPr>
        <w:t xml:space="preserve"> and Leander 2018, 2). However, alternative approaches such as actor-network theory or assemblage-based theories fail to </w:t>
      </w:r>
      <w:proofErr w:type="spellStart"/>
      <w:r w:rsidRPr="00BB3758">
        <w:rPr>
          <w:color w:val="FF0000"/>
          <w:sz w:val="10"/>
          <w:szCs w:val="10"/>
        </w:rPr>
        <w:t>centralise</w:t>
      </w:r>
      <w:proofErr w:type="spellEnd"/>
      <w:r w:rsidRPr="00BB3758">
        <w:rPr>
          <w:color w:val="FF0000"/>
          <w:sz w:val="10"/>
          <w:szCs w:val="10"/>
        </w:rPr>
        <w:t xml:space="preserve"> the importance of social and political struggles between agents which are key in defining the trajectory of </w:t>
      </w:r>
      <w:proofErr w:type="spellStart"/>
      <w:r w:rsidRPr="00BB3758">
        <w:rPr>
          <w:color w:val="FF0000"/>
          <w:sz w:val="10"/>
          <w:szCs w:val="10"/>
        </w:rPr>
        <w:t>digitalisation</w:t>
      </w:r>
      <w:proofErr w:type="spellEnd"/>
      <w:r w:rsidRPr="00BB3758">
        <w:rPr>
          <w:color w:val="FF0000"/>
          <w:sz w:val="10"/>
          <w:szCs w:val="10"/>
        </w:rPr>
        <w:t xml:space="preserve"> and datafication. As Ruppert, </w:t>
      </w:r>
      <w:proofErr w:type="spellStart"/>
      <w:r w:rsidRPr="00BB3758">
        <w:rPr>
          <w:color w:val="FF0000"/>
          <w:sz w:val="10"/>
          <w:szCs w:val="10"/>
        </w:rPr>
        <w:t>Isin</w:t>
      </w:r>
      <w:proofErr w:type="spellEnd"/>
      <w:r w:rsidRPr="00BB3758">
        <w:rPr>
          <w:color w:val="FF0000"/>
          <w:sz w:val="10"/>
          <w:szCs w:val="10"/>
        </w:rPr>
        <w:t xml:space="preserve">, and </w:t>
      </w:r>
      <w:proofErr w:type="spellStart"/>
      <w:r w:rsidRPr="00BB3758">
        <w:rPr>
          <w:color w:val="FF0000"/>
          <w:sz w:val="10"/>
          <w:szCs w:val="10"/>
        </w:rPr>
        <w:t>Bigo</w:t>
      </w:r>
      <w:proofErr w:type="spellEnd"/>
      <w:r w:rsidRPr="00BB3758">
        <w:rPr>
          <w:color w:val="FF0000"/>
          <w:sz w:val="10"/>
          <w:szCs w:val="10"/>
        </w:rPr>
        <w:t xml:space="preserve"> (2017, 3), “[d]</w:t>
      </w:r>
      <w:proofErr w:type="spellStart"/>
      <w:r w:rsidRPr="00BB3758">
        <w:rPr>
          <w:color w:val="FF0000"/>
          <w:sz w:val="10"/>
          <w:szCs w:val="10"/>
        </w:rPr>
        <w:t>ata</w:t>
      </w:r>
      <w:proofErr w:type="spellEnd"/>
      <w:r w:rsidRPr="00BB3758">
        <w:rPr>
          <w:color w:val="FF0000"/>
          <w:sz w:val="10"/>
          <w:szCs w:val="10"/>
        </w:rPr>
        <w:t xml:space="preserve"> does not happen through unstructured social practices but through structured and structuring fields in and through which various agents and their interests generate forms of expertise, interpretation, concepts, and methods that collectively function as fields of power and knowledge”. Similarly, “data is not an already given artefact that exists (which then needs to be mined, </w:t>
      </w:r>
      <w:proofErr w:type="spellStart"/>
      <w:r w:rsidRPr="00BB3758">
        <w:rPr>
          <w:color w:val="FF0000"/>
          <w:sz w:val="10"/>
          <w:szCs w:val="10"/>
        </w:rPr>
        <w:t>analysed</w:t>
      </w:r>
      <w:proofErr w:type="spellEnd"/>
      <w:r w:rsidRPr="00BB3758">
        <w:rPr>
          <w:color w:val="FF0000"/>
          <w:sz w:val="10"/>
          <w:szCs w:val="10"/>
        </w:rPr>
        <w:t>, brokered) but an object of investment (in the broadest sense) that is produced by the competitive struggles of professionals who claim stakes in its meaning and functioning” (</w:t>
      </w:r>
      <w:proofErr w:type="spellStart"/>
      <w:r w:rsidRPr="00BB3758">
        <w:rPr>
          <w:color w:val="FF0000"/>
          <w:sz w:val="10"/>
          <w:szCs w:val="10"/>
        </w:rPr>
        <w:t>Bigo</w:t>
      </w:r>
      <w:proofErr w:type="spellEnd"/>
      <w:r w:rsidRPr="00BB3758">
        <w:rPr>
          <w:color w:val="FF0000"/>
          <w:sz w:val="10"/>
          <w:szCs w:val="10"/>
        </w:rPr>
        <w:t xml:space="preserve">, </w:t>
      </w:r>
      <w:proofErr w:type="spellStart"/>
      <w:r w:rsidRPr="00BB3758">
        <w:rPr>
          <w:color w:val="FF0000"/>
          <w:sz w:val="10"/>
          <w:szCs w:val="10"/>
        </w:rPr>
        <w:t>Isin</w:t>
      </w:r>
      <w:proofErr w:type="spellEnd"/>
      <w:r w:rsidRPr="00BB3758">
        <w:rPr>
          <w:color w:val="FF0000"/>
          <w:sz w:val="10"/>
          <w:szCs w:val="10"/>
        </w:rPr>
        <w:t xml:space="preserve">, and Ruppert 2019, 11). Technological change can influence the trajectory of different global political fields by enabling the entry of new types of actors (such as data consultants in the case of human rights advocacy), as well as by producing emergent sources of cultural capital and associated epistemic practices (such as expertise in geospatial imaging). </w:t>
      </w:r>
    </w:p>
    <w:p w14:paraId="5B5001A8" w14:textId="77777777" w:rsidR="00314BE1" w:rsidRPr="00BB3758" w:rsidRDefault="00314BE1" w:rsidP="00314BE1">
      <w:pPr>
        <w:rPr>
          <w:color w:val="FF0000"/>
          <w:sz w:val="10"/>
          <w:szCs w:val="10"/>
        </w:rPr>
      </w:pPr>
      <w:r w:rsidRPr="00BB3758">
        <w:rPr>
          <w:color w:val="FF0000"/>
          <w:sz w:val="10"/>
          <w:szCs w:val="10"/>
        </w:rPr>
        <w:t xml:space="preserve">As </w:t>
      </w:r>
      <w:proofErr w:type="spellStart"/>
      <w:r w:rsidRPr="00BB3758">
        <w:rPr>
          <w:color w:val="FF0000"/>
          <w:sz w:val="10"/>
          <w:szCs w:val="10"/>
        </w:rPr>
        <w:t>Bigo</w:t>
      </w:r>
      <w:proofErr w:type="spellEnd"/>
      <w:r w:rsidRPr="00BB3758">
        <w:rPr>
          <w:color w:val="FF0000"/>
          <w:sz w:val="10"/>
          <w:szCs w:val="10"/>
        </w:rPr>
        <w:t xml:space="preserve"> and </w:t>
      </w:r>
      <w:proofErr w:type="spellStart"/>
      <w:r w:rsidRPr="00BB3758">
        <w:rPr>
          <w:color w:val="FF0000"/>
          <w:sz w:val="10"/>
          <w:szCs w:val="10"/>
        </w:rPr>
        <w:t>Bonelli</w:t>
      </w:r>
      <w:proofErr w:type="spellEnd"/>
      <w:r w:rsidRPr="00BB3758">
        <w:rPr>
          <w:color w:val="FF0000"/>
          <w:sz w:val="10"/>
          <w:szCs w:val="10"/>
        </w:rPr>
        <w:t xml:space="preserve"> (2019, 120) have observed in the case of the transnational intelligence field, technological change can be accompanied by the growing influence of private companies who “have played a substantial role in the recruitment of IT specialists, network engineers, data analysts, integration platform software designers, language and coding specialists, cryptologists, and mathematicians tasked with creating or combining algorithms”. Such entryism can have a revolutionary effect if those new actors are able redefine a field’s </w:t>
      </w:r>
      <w:proofErr w:type="spellStart"/>
      <w:r w:rsidRPr="00BB3758">
        <w:rPr>
          <w:color w:val="FF0000"/>
          <w:sz w:val="10"/>
          <w:szCs w:val="10"/>
        </w:rPr>
        <w:t>organising</w:t>
      </w:r>
      <w:proofErr w:type="spellEnd"/>
      <w:r w:rsidRPr="00BB3758">
        <w:rPr>
          <w:color w:val="FF0000"/>
          <w:sz w:val="10"/>
          <w:szCs w:val="10"/>
        </w:rPr>
        <w:t xml:space="preserve"> logic, cultural capital, and principles of legitimation. For example, looking at the case of Sudan in the 1990s as an antecedent to the transformation of humanitarianism, Duffield (2018, 85) traces how donor governments asserted greater control over NGOs, who subsequently “seamlessly morphed into the ‘implementing partners’ of donor governments”. Alongside growing private sector partnerships, these developments stimulated the neoliberal re-alignment of the humanitarian field away from Third World solidarity and the progressive support for autonomous change and towards the governance of precarity. This exposed the field to an epistemic transformation that privileged datafication based on a “surveillance logic of command and control” (ibid., 168). </w:t>
      </w:r>
    </w:p>
    <w:p w14:paraId="275C7794" w14:textId="77777777" w:rsidR="00314BE1" w:rsidRPr="00BB3758" w:rsidRDefault="00314BE1" w:rsidP="00314BE1">
      <w:pPr>
        <w:rPr>
          <w:color w:val="FF0000"/>
          <w:sz w:val="16"/>
        </w:rPr>
      </w:pPr>
      <w:r w:rsidRPr="00BB3758">
        <w:rPr>
          <w:color w:val="FF0000"/>
          <w:sz w:val="16"/>
        </w:rPr>
        <w:t xml:space="preserve">However, </w:t>
      </w:r>
      <w:r w:rsidRPr="00BB3758">
        <w:rPr>
          <w:rStyle w:val="Emphasis"/>
          <w:color w:val="FF0000"/>
          <w:highlight w:val="cyan"/>
        </w:rPr>
        <w:t>not all</w:t>
      </w:r>
      <w:r w:rsidRPr="00BB3758">
        <w:rPr>
          <w:rStyle w:val="StyleUnderline"/>
          <w:color w:val="FF0000"/>
          <w:highlight w:val="cyan"/>
        </w:rPr>
        <w:t xml:space="preserve"> </w:t>
      </w:r>
      <w:r w:rsidRPr="00BB3758">
        <w:rPr>
          <w:rStyle w:val="StyleUnderline"/>
          <w:color w:val="FF0000"/>
        </w:rPr>
        <w:t xml:space="preserve">global political </w:t>
      </w:r>
      <w:r w:rsidRPr="00BB3758">
        <w:rPr>
          <w:rStyle w:val="StyleUnderline"/>
          <w:color w:val="FF0000"/>
          <w:highlight w:val="cyan"/>
        </w:rPr>
        <w:t>fields are</w:t>
      </w:r>
      <w:r w:rsidRPr="00BB3758">
        <w:rPr>
          <w:color w:val="FF0000"/>
          <w:sz w:val="16"/>
        </w:rPr>
        <w:t xml:space="preserve"> so </w:t>
      </w:r>
      <w:r w:rsidRPr="00BB3758">
        <w:rPr>
          <w:rStyle w:val="Emphasis"/>
          <w:color w:val="FF0000"/>
        </w:rPr>
        <w:t xml:space="preserve">structurally </w:t>
      </w:r>
      <w:r w:rsidRPr="00BB3758">
        <w:rPr>
          <w:rStyle w:val="Emphasis"/>
          <w:color w:val="FF0000"/>
          <w:highlight w:val="cyan"/>
        </w:rPr>
        <w:t>conducive</w:t>
      </w:r>
      <w:r w:rsidRPr="00BB3758">
        <w:rPr>
          <w:rStyle w:val="StyleUnderline"/>
          <w:color w:val="FF0000"/>
        </w:rPr>
        <w:t xml:space="preserve"> to</w:t>
      </w:r>
      <w:r w:rsidRPr="00BB3758">
        <w:rPr>
          <w:color w:val="FF0000"/>
          <w:sz w:val="16"/>
        </w:rPr>
        <w:t xml:space="preserve"> this kind of </w:t>
      </w:r>
      <w:r w:rsidRPr="00BB3758">
        <w:rPr>
          <w:rStyle w:val="Emphasis"/>
          <w:color w:val="FF0000"/>
        </w:rPr>
        <w:t>radical transformation</w:t>
      </w:r>
      <w:r w:rsidRPr="00BB3758">
        <w:rPr>
          <w:color w:val="FF0000"/>
          <w:sz w:val="16"/>
        </w:rPr>
        <w:t xml:space="preserve">. The example of the human rights advocacy field illustrates how </w:t>
      </w:r>
      <w:r w:rsidRPr="00BB3758">
        <w:rPr>
          <w:rStyle w:val="StyleUnderline"/>
          <w:color w:val="FF0000"/>
        </w:rPr>
        <w:t xml:space="preserve">a strong autonomous </w:t>
      </w:r>
      <w:proofErr w:type="spellStart"/>
      <w:r w:rsidRPr="00BB3758">
        <w:rPr>
          <w:rStyle w:val="StyleUnderline"/>
          <w:color w:val="FF0000"/>
        </w:rPr>
        <w:t>organising</w:t>
      </w:r>
      <w:proofErr w:type="spellEnd"/>
      <w:r w:rsidRPr="00BB3758">
        <w:rPr>
          <w:rStyle w:val="StyleUnderline"/>
          <w:color w:val="FF0000"/>
        </w:rPr>
        <w:t xml:space="preserve"> logic</w:t>
      </w:r>
      <w:r w:rsidRPr="00BB3758">
        <w:rPr>
          <w:color w:val="FF0000"/>
          <w:sz w:val="16"/>
        </w:rPr>
        <w:t xml:space="preserve">—a logic </w:t>
      </w:r>
      <w:r w:rsidRPr="00BB3758">
        <w:rPr>
          <w:rStyle w:val="StyleUnderline"/>
          <w:color w:val="FF0000"/>
        </w:rPr>
        <w:t xml:space="preserve">of </w:t>
      </w:r>
      <w:r w:rsidRPr="00BB3758">
        <w:rPr>
          <w:rStyle w:val="Emphasis"/>
          <w:color w:val="FF0000"/>
        </w:rPr>
        <w:t>persuasion</w:t>
      </w:r>
      <w:r w:rsidRPr="00BB3758">
        <w:rPr>
          <w:color w:val="FF0000"/>
          <w:sz w:val="16"/>
        </w:rPr>
        <w:t>—</w:t>
      </w:r>
      <w:r w:rsidRPr="00BB3758">
        <w:rPr>
          <w:rStyle w:val="StyleUnderline"/>
          <w:color w:val="FF0000"/>
        </w:rPr>
        <w:t xml:space="preserve">generates entrenched forms of </w:t>
      </w:r>
      <w:r w:rsidRPr="00BB3758">
        <w:rPr>
          <w:rStyle w:val="Emphasis"/>
          <w:color w:val="FF0000"/>
        </w:rPr>
        <w:t>field-specific</w:t>
      </w:r>
      <w:r w:rsidRPr="00BB3758">
        <w:rPr>
          <w:rStyle w:val="StyleUnderline"/>
          <w:color w:val="FF0000"/>
        </w:rPr>
        <w:t xml:space="preserve"> cultural capital</w:t>
      </w:r>
      <w:r w:rsidRPr="00BB3758">
        <w:rPr>
          <w:color w:val="FF0000"/>
          <w:sz w:val="16"/>
        </w:rPr>
        <w:t xml:space="preserve">—qualitative and humanistic accounts of raw suffering </w:t>
      </w:r>
      <w:r w:rsidRPr="00BB3758">
        <w:rPr>
          <w:rStyle w:val="StyleUnderline"/>
          <w:color w:val="FF0000"/>
        </w:rPr>
        <w:t xml:space="preserve">that establish </w:t>
      </w:r>
      <w:r w:rsidRPr="00BB3758">
        <w:rPr>
          <w:rStyle w:val="Emphasis"/>
          <w:color w:val="FF0000"/>
        </w:rPr>
        <w:t>clear</w:t>
      </w:r>
      <w:r w:rsidRPr="00BB3758">
        <w:rPr>
          <w:color w:val="FF0000"/>
          <w:sz w:val="16"/>
        </w:rPr>
        <w:t xml:space="preserve"> legal </w:t>
      </w:r>
      <w:r w:rsidRPr="00BB3758">
        <w:rPr>
          <w:rStyle w:val="Emphasis"/>
          <w:color w:val="FF0000"/>
        </w:rPr>
        <w:t>responsibilities</w:t>
      </w:r>
      <w:r w:rsidRPr="00BB3758">
        <w:rPr>
          <w:color w:val="FF0000"/>
          <w:sz w:val="16"/>
        </w:rPr>
        <w:t xml:space="preserve">. </w:t>
      </w:r>
      <w:r w:rsidRPr="00BB3758">
        <w:rPr>
          <w:rStyle w:val="StyleUnderline"/>
          <w:color w:val="FF0000"/>
        </w:rPr>
        <w:t xml:space="preserve">Actors can </w:t>
      </w:r>
      <w:proofErr w:type="spellStart"/>
      <w:r w:rsidRPr="00BB3758">
        <w:rPr>
          <w:rStyle w:val="Emphasis"/>
          <w:color w:val="FF0000"/>
        </w:rPr>
        <w:t>mobilise</w:t>
      </w:r>
      <w:proofErr w:type="spellEnd"/>
      <w:r w:rsidRPr="00BB3758">
        <w:rPr>
          <w:rStyle w:val="StyleUnderline"/>
          <w:color w:val="FF0000"/>
        </w:rPr>
        <w:t xml:space="preserve"> </w:t>
      </w:r>
      <w:r w:rsidRPr="00BB3758">
        <w:rPr>
          <w:rStyle w:val="StyleUnderline"/>
          <w:color w:val="FF0000"/>
          <w:highlight w:val="cyan"/>
        </w:rPr>
        <w:t>digital</w:t>
      </w:r>
      <w:r w:rsidRPr="00BB3758">
        <w:rPr>
          <w:rStyle w:val="StyleUnderline"/>
          <w:color w:val="FF0000"/>
        </w:rPr>
        <w:t xml:space="preserve"> or data </w:t>
      </w:r>
      <w:r w:rsidRPr="00BB3758">
        <w:rPr>
          <w:rStyle w:val="StyleUnderline"/>
          <w:color w:val="FF0000"/>
          <w:highlight w:val="cyan"/>
        </w:rPr>
        <w:t>infrastructures</w:t>
      </w:r>
      <w:r w:rsidRPr="00BB3758">
        <w:rPr>
          <w:rStyle w:val="StyleUnderline"/>
          <w:color w:val="FF0000"/>
        </w:rPr>
        <w:t xml:space="preserve"> to </w:t>
      </w:r>
      <w:r w:rsidRPr="00BB3758">
        <w:rPr>
          <w:rStyle w:val="Emphasis"/>
          <w:color w:val="FF0000"/>
          <w:highlight w:val="cyan"/>
        </w:rPr>
        <w:t>diversify</w:t>
      </w:r>
      <w:r w:rsidRPr="00BB3758">
        <w:rPr>
          <w:rStyle w:val="StyleUnderline"/>
          <w:color w:val="FF0000"/>
        </w:rPr>
        <w:t xml:space="preserve"> the range of </w:t>
      </w:r>
      <w:r w:rsidRPr="00BB3758">
        <w:rPr>
          <w:rStyle w:val="StyleUnderline"/>
          <w:color w:val="FF0000"/>
          <w:highlight w:val="cyan"/>
        </w:rPr>
        <w:t>tools</w:t>
      </w:r>
      <w:r w:rsidRPr="00BB3758">
        <w:rPr>
          <w:rStyle w:val="StyleUnderline"/>
          <w:color w:val="FF0000"/>
        </w:rPr>
        <w:t xml:space="preserve"> and media at their disposal</w:t>
      </w:r>
      <w:r w:rsidRPr="00BB3758">
        <w:rPr>
          <w:color w:val="FF0000"/>
          <w:sz w:val="16"/>
        </w:rPr>
        <w:t xml:space="preserve">, as illustrated by the (limited) use of geospatial technology, data </w:t>
      </w:r>
      <w:proofErr w:type="spellStart"/>
      <w:r w:rsidRPr="00BB3758">
        <w:rPr>
          <w:color w:val="FF0000"/>
          <w:sz w:val="16"/>
        </w:rPr>
        <w:t>visualisations</w:t>
      </w:r>
      <w:proofErr w:type="spellEnd"/>
      <w:r w:rsidRPr="00BB3758">
        <w:rPr>
          <w:color w:val="FF0000"/>
          <w:sz w:val="16"/>
        </w:rPr>
        <w:t xml:space="preserve"> in human rights reporting, and a growing reliance on social media platforms to engage audiences. </w:t>
      </w:r>
      <w:r w:rsidRPr="00BB3758">
        <w:rPr>
          <w:rStyle w:val="StyleUnderline"/>
          <w:color w:val="FF0000"/>
        </w:rPr>
        <w:t xml:space="preserve">However, they </w:t>
      </w:r>
      <w:r w:rsidRPr="00BB3758">
        <w:rPr>
          <w:rStyle w:val="Emphasis"/>
          <w:color w:val="FF0000"/>
          <w:highlight w:val="cyan"/>
        </w:rPr>
        <w:t>do not necessarily threaten</w:t>
      </w:r>
      <w:r w:rsidRPr="00BB3758">
        <w:rPr>
          <w:rStyle w:val="StyleUnderline"/>
          <w:color w:val="FF0000"/>
        </w:rPr>
        <w:t xml:space="preserve"> the </w:t>
      </w:r>
      <w:r w:rsidRPr="00BB3758">
        <w:rPr>
          <w:rStyle w:val="StyleUnderline"/>
          <w:color w:val="FF0000"/>
          <w:highlight w:val="cyan"/>
        </w:rPr>
        <w:t>epistemic practices</w:t>
      </w:r>
      <w:r w:rsidRPr="00BB3758">
        <w:rPr>
          <w:rStyle w:val="StyleUnderline"/>
          <w:color w:val="FF0000"/>
        </w:rPr>
        <w:t xml:space="preserve"> that are at the </w:t>
      </w:r>
      <w:proofErr w:type="spellStart"/>
      <w:r w:rsidRPr="00BB3758">
        <w:rPr>
          <w:rStyle w:val="StyleUnderline"/>
          <w:color w:val="FF0000"/>
        </w:rPr>
        <w:t>centre</w:t>
      </w:r>
      <w:proofErr w:type="spellEnd"/>
      <w:r w:rsidRPr="00BB3758">
        <w:rPr>
          <w:rStyle w:val="StyleUnderline"/>
          <w:color w:val="FF0000"/>
        </w:rPr>
        <w:t xml:space="preserve"> of</w:t>
      </w:r>
      <w:r w:rsidRPr="00BB3758">
        <w:rPr>
          <w:color w:val="FF0000"/>
          <w:sz w:val="16"/>
        </w:rPr>
        <w:t xml:space="preserve"> human rights </w:t>
      </w:r>
      <w:r w:rsidRPr="00BB3758">
        <w:rPr>
          <w:rStyle w:val="Emphasis"/>
          <w:color w:val="FF0000"/>
        </w:rPr>
        <w:t>advocacy</w:t>
      </w:r>
      <w:r w:rsidRPr="00BB3758">
        <w:rPr>
          <w:color w:val="FF0000"/>
          <w:sz w:val="16"/>
        </w:rPr>
        <w:t xml:space="preserve">. This is because </w:t>
      </w:r>
      <w:r w:rsidRPr="00BB3758">
        <w:rPr>
          <w:rStyle w:val="StyleUnderline"/>
          <w:color w:val="FF0000"/>
        </w:rPr>
        <w:t xml:space="preserve">the </w:t>
      </w:r>
      <w:r w:rsidRPr="00BB3758">
        <w:rPr>
          <w:rStyle w:val="Emphasis"/>
          <w:color w:val="FF0000"/>
          <w:highlight w:val="cyan"/>
        </w:rPr>
        <w:t>transformative potential</w:t>
      </w:r>
      <w:r w:rsidRPr="00BB3758">
        <w:rPr>
          <w:rStyle w:val="StyleUnderline"/>
          <w:color w:val="FF0000"/>
        </w:rPr>
        <w:t xml:space="preserve"> of new technologies and methods </w:t>
      </w:r>
      <w:r w:rsidRPr="00BB3758">
        <w:rPr>
          <w:rStyle w:val="Emphasis"/>
          <w:color w:val="FF0000"/>
          <w:highlight w:val="cyan"/>
        </w:rPr>
        <w:t>depends</w:t>
      </w:r>
      <w:r w:rsidRPr="00BB3758">
        <w:rPr>
          <w:rStyle w:val="StyleUnderline"/>
          <w:color w:val="FF0000"/>
          <w:highlight w:val="cyan"/>
        </w:rPr>
        <w:t xml:space="preserve"> on</w:t>
      </w:r>
      <w:r w:rsidRPr="00BB3758">
        <w:rPr>
          <w:rStyle w:val="StyleUnderline"/>
          <w:color w:val="FF0000"/>
        </w:rPr>
        <w:t xml:space="preserve"> their</w:t>
      </w:r>
      <w:r w:rsidRPr="00BB3758">
        <w:rPr>
          <w:color w:val="FF0000"/>
          <w:sz w:val="16"/>
        </w:rPr>
        <w:t xml:space="preserve"> epistemic, political, social, or moral </w:t>
      </w:r>
      <w:r w:rsidRPr="00BB3758">
        <w:rPr>
          <w:rStyle w:val="Emphasis"/>
          <w:color w:val="FF0000"/>
          <w:highlight w:val="cyan"/>
        </w:rPr>
        <w:t>value</w:t>
      </w:r>
      <w:r w:rsidRPr="00BB3758">
        <w:rPr>
          <w:rStyle w:val="StyleUnderline"/>
          <w:color w:val="FF0000"/>
          <w:highlight w:val="cyan"/>
        </w:rPr>
        <w:t xml:space="preserve"> in</w:t>
      </w:r>
      <w:r w:rsidRPr="00BB3758">
        <w:rPr>
          <w:rStyle w:val="StyleUnderline"/>
          <w:color w:val="FF0000"/>
        </w:rPr>
        <w:t xml:space="preserve"> the eyes of the fields’ </w:t>
      </w:r>
      <w:r w:rsidRPr="00BB3758">
        <w:rPr>
          <w:rStyle w:val="Emphasis"/>
          <w:color w:val="FF0000"/>
          <w:highlight w:val="cyan"/>
        </w:rPr>
        <w:t>dominant actors</w:t>
      </w:r>
      <w:r w:rsidRPr="00BB3758">
        <w:rPr>
          <w:color w:val="FF0000"/>
          <w:sz w:val="16"/>
        </w:rPr>
        <w:t xml:space="preserve">. </w:t>
      </w:r>
      <w:r w:rsidRPr="00BB3758">
        <w:rPr>
          <w:rStyle w:val="StyleUnderline"/>
          <w:color w:val="FF0000"/>
        </w:rPr>
        <w:t xml:space="preserve">The </w:t>
      </w:r>
      <w:r w:rsidRPr="00BB3758">
        <w:rPr>
          <w:rStyle w:val="StyleUnderline"/>
          <w:color w:val="FF0000"/>
          <w:highlight w:val="cyan"/>
        </w:rPr>
        <w:t>integration</w:t>
      </w:r>
      <w:r w:rsidRPr="00BB3758">
        <w:rPr>
          <w:rStyle w:val="StyleUnderline"/>
          <w:color w:val="FF0000"/>
        </w:rPr>
        <w:t xml:space="preserve"> of data-based approaches </w:t>
      </w:r>
      <w:r w:rsidRPr="00BB3758">
        <w:rPr>
          <w:rStyle w:val="StyleUnderline"/>
          <w:color w:val="FF0000"/>
          <w:highlight w:val="cyan"/>
        </w:rPr>
        <w:t>has been</w:t>
      </w:r>
      <w:r w:rsidRPr="00BB3758">
        <w:rPr>
          <w:rStyle w:val="StyleUnderline"/>
          <w:color w:val="FF0000"/>
        </w:rPr>
        <w:t xml:space="preserve"> one of </w:t>
      </w:r>
      <w:r w:rsidRPr="00BB3758">
        <w:rPr>
          <w:rStyle w:val="Emphasis"/>
          <w:color w:val="FF0000"/>
          <w:highlight w:val="cyan"/>
        </w:rPr>
        <w:t>slow adaptation</w:t>
      </w:r>
      <w:r w:rsidRPr="00BB3758">
        <w:rPr>
          <w:rStyle w:val="StyleUnderline"/>
          <w:color w:val="FF0000"/>
          <w:highlight w:val="cyan"/>
        </w:rPr>
        <w:t xml:space="preserve">, </w:t>
      </w:r>
      <w:r w:rsidRPr="00BB3758">
        <w:rPr>
          <w:rStyle w:val="Emphasis"/>
          <w:color w:val="FF0000"/>
          <w:highlight w:val="cyan"/>
        </w:rPr>
        <w:t>not revolution</w:t>
      </w:r>
      <w:r w:rsidRPr="00BB3758">
        <w:rPr>
          <w:rStyle w:val="StyleUnderline"/>
          <w:color w:val="FF0000"/>
        </w:rPr>
        <w:t>, and technological specialists</w:t>
      </w:r>
      <w:r w:rsidRPr="00BB3758">
        <w:rPr>
          <w:color w:val="FF0000"/>
          <w:sz w:val="16"/>
        </w:rPr>
        <w:t>—often employed as third-party consultants rather than as full-time human rights professionals—</w:t>
      </w:r>
      <w:r w:rsidRPr="00BB3758">
        <w:rPr>
          <w:rStyle w:val="StyleUnderline"/>
          <w:color w:val="FF0000"/>
        </w:rPr>
        <w:t xml:space="preserve">remain at the </w:t>
      </w:r>
      <w:r w:rsidRPr="00BB3758">
        <w:rPr>
          <w:rStyle w:val="Emphasis"/>
          <w:color w:val="FF0000"/>
        </w:rPr>
        <w:t>margins</w:t>
      </w:r>
      <w:r w:rsidRPr="00BB3758">
        <w:rPr>
          <w:color w:val="FF0000"/>
          <w:sz w:val="16"/>
        </w:rPr>
        <w:t xml:space="preserve">. The </w:t>
      </w:r>
      <w:proofErr w:type="spellStart"/>
      <w:r w:rsidRPr="00BB3758">
        <w:rPr>
          <w:color w:val="FF0000"/>
          <w:sz w:val="16"/>
        </w:rPr>
        <w:t>Bourdieusian</w:t>
      </w:r>
      <w:proofErr w:type="spellEnd"/>
      <w:r w:rsidRPr="00BB3758">
        <w:rPr>
          <w:color w:val="FF0000"/>
          <w:sz w:val="16"/>
        </w:rPr>
        <w:t xml:space="preserve"> concept of habitus is also helpful in illuminating how fields with strong professional structures and specific educational and career trajectories can endow members with enduring dispositions that </w:t>
      </w:r>
      <w:proofErr w:type="spellStart"/>
      <w:r w:rsidRPr="00BB3758">
        <w:rPr>
          <w:color w:val="FF0000"/>
          <w:sz w:val="16"/>
        </w:rPr>
        <w:t>favour</w:t>
      </w:r>
      <w:proofErr w:type="spellEnd"/>
      <w:r w:rsidRPr="00BB3758">
        <w:rPr>
          <w:color w:val="FF0000"/>
          <w:sz w:val="16"/>
        </w:rPr>
        <w:t xml:space="preserve"> both the reproduction of existing epistemic practices and resistance to new ones. The habitus of human rights professionals is still primarily defined by legal, journalistic, and liberal-cosmopolitan moral/political dispositions, rather than technological expertise. So long as processes of </w:t>
      </w:r>
      <w:proofErr w:type="spellStart"/>
      <w:r w:rsidRPr="00BB3758">
        <w:rPr>
          <w:color w:val="FF0000"/>
          <w:sz w:val="16"/>
        </w:rPr>
        <w:t>doxic</w:t>
      </w:r>
      <w:proofErr w:type="spellEnd"/>
      <w:r w:rsidRPr="00BB3758">
        <w:rPr>
          <w:color w:val="FF0000"/>
          <w:sz w:val="16"/>
        </w:rPr>
        <w:t xml:space="preserve"> reproduction remain stable, the potential for epistemic transformation through datafication remains limited. </w:t>
      </w:r>
    </w:p>
    <w:p w14:paraId="216431AC" w14:textId="77777777" w:rsidR="00314BE1" w:rsidRPr="00BB3758" w:rsidRDefault="00314BE1" w:rsidP="00314BE1">
      <w:pPr>
        <w:rPr>
          <w:color w:val="FF0000"/>
          <w:sz w:val="16"/>
        </w:rPr>
      </w:pPr>
      <w:r w:rsidRPr="00BB3758">
        <w:rPr>
          <w:color w:val="FF0000"/>
          <w:sz w:val="16"/>
        </w:rPr>
        <w:t xml:space="preserve">Conclusion </w:t>
      </w:r>
    </w:p>
    <w:p w14:paraId="1BD26336" w14:textId="77777777" w:rsidR="00314BE1" w:rsidRPr="00BB3758" w:rsidRDefault="00314BE1" w:rsidP="00314BE1">
      <w:pPr>
        <w:rPr>
          <w:color w:val="FF0000"/>
          <w:sz w:val="16"/>
        </w:rPr>
      </w:pPr>
      <w:r w:rsidRPr="00BB3758">
        <w:rPr>
          <w:color w:val="FF0000"/>
          <w:sz w:val="16"/>
        </w:rPr>
        <w:t xml:space="preserve">This article has cautioned against the analytical trend towards treating datafication as a general process acting to radically transform the epistemic and governance practices across global political fields. </w:t>
      </w:r>
      <w:r w:rsidRPr="00BB3758">
        <w:rPr>
          <w:rStyle w:val="StyleUnderline"/>
          <w:color w:val="FF0000"/>
        </w:rPr>
        <w:t xml:space="preserve">Because different social and political fields are </w:t>
      </w:r>
      <w:r w:rsidRPr="00BB3758">
        <w:rPr>
          <w:rStyle w:val="Emphasis"/>
          <w:color w:val="FF0000"/>
        </w:rPr>
        <w:t>unique social microcosms</w:t>
      </w:r>
      <w:r w:rsidRPr="00BB3758">
        <w:rPr>
          <w:rStyle w:val="StyleUnderline"/>
          <w:color w:val="FF0000"/>
        </w:rPr>
        <w:t xml:space="preserve"> that contain </w:t>
      </w:r>
      <w:r w:rsidRPr="00BB3758">
        <w:rPr>
          <w:rStyle w:val="Emphasis"/>
          <w:color w:val="FF0000"/>
        </w:rPr>
        <w:t xml:space="preserve">divergent </w:t>
      </w:r>
      <w:proofErr w:type="spellStart"/>
      <w:r w:rsidRPr="00BB3758">
        <w:rPr>
          <w:rStyle w:val="Emphasis"/>
          <w:color w:val="FF0000"/>
        </w:rPr>
        <w:t>organising</w:t>
      </w:r>
      <w:proofErr w:type="spellEnd"/>
      <w:r w:rsidRPr="00BB3758">
        <w:rPr>
          <w:rStyle w:val="Emphasis"/>
          <w:color w:val="FF0000"/>
        </w:rPr>
        <w:t xml:space="preserve"> principles</w:t>
      </w:r>
      <w:r w:rsidRPr="00BB3758">
        <w:rPr>
          <w:rStyle w:val="StyleUnderline"/>
          <w:color w:val="FF0000"/>
        </w:rPr>
        <w:t xml:space="preserve">, readers should be </w:t>
      </w:r>
      <w:r w:rsidRPr="00BB3758">
        <w:rPr>
          <w:rStyle w:val="Emphasis"/>
          <w:color w:val="FF0000"/>
        </w:rPr>
        <w:t>wary</w:t>
      </w:r>
      <w:r w:rsidRPr="00BB3758">
        <w:rPr>
          <w:rStyle w:val="StyleUnderline"/>
          <w:color w:val="FF0000"/>
        </w:rPr>
        <w:t xml:space="preserve"> of post-humanist analyses making </w:t>
      </w:r>
      <w:proofErr w:type="spellStart"/>
      <w:r w:rsidRPr="00BB3758">
        <w:rPr>
          <w:rStyle w:val="Emphasis"/>
          <w:color w:val="FF0000"/>
          <w:highlight w:val="cyan"/>
        </w:rPr>
        <w:t>totalising</w:t>
      </w:r>
      <w:proofErr w:type="spellEnd"/>
      <w:r w:rsidRPr="00BB3758">
        <w:rPr>
          <w:rStyle w:val="Emphasis"/>
          <w:color w:val="FF0000"/>
          <w:highlight w:val="cyan"/>
        </w:rPr>
        <w:t xml:space="preserve"> claims</w:t>
      </w:r>
      <w:r w:rsidRPr="00BB3758">
        <w:rPr>
          <w:rStyle w:val="StyleUnderline"/>
          <w:color w:val="FF0000"/>
        </w:rPr>
        <w:t xml:space="preserve"> about alleged transformations in the human condition</w:t>
      </w:r>
      <w:r w:rsidRPr="00BB3758">
        <w:rPr>
          <w:color w:val="FF0000"/>
          <w:sz w:val="16"/>
        </w:rPr>
        <w:t xml:space="preserve">. </w:t>
      </w:r>
      <w:r w:rsidRPr="00BB3758">
        <w:rPr>
          <w:rStyle w:val="StyleUnderline"/>
          <w:color w:val="FF0000"/>
        </w:rPr>
        <w:t xml:space="preserve">The </w:t>
      </w:r>
      <w:r w:rsidRPr="00BB3758">
        <w:rPr>
          <w:rStyle w:val="Emphasis"/>
          <w:color w:val="FF0000"/>
        </w:rPr>
        <w:t>polemical teleology</w:t>
      </w:r>
      <w:r w:rsidRPr="00BB3758">
        <w:rPr>
          <w:rStyle w:val="StyleUnderline"/>
          <w:color w:val="FF0000"/>
        </w:rPr>
        <w:t xml:space="preserve"> of transformationalism</w:t>
      </w:r>
      <w:r w:rsidRPr="00BB3758">
        <w:rPr>
          <w:color w:val="FF0000"/>
          <w:sz w:val="16"/>
        </w:rPr>
        <w:t xml:space="preserve">, an approach that is in vogue among Silicon Valley hype merchants like Elon Musk, public intellectuals, and a growing number of social scientists, </w:t>
      </w:r>
      <w:r w:rsidRPr="00BB3758">
        <w:rPr>
          <w:rStyle w:val="StyleUnderline"/>
          <w:color w:val="FF0000"/>
          <w:highlight w:val="cyan"/>
        </w:rPr>
        <w:t>is</w:t>
      </w:r>
      <w:r w:rsidRPr="00BB3758">
        <w:rPr>
          <w:rStyle w:val="StyleUnderline"/>
          <w:color w:val="FF0000"/>
        </w:rPr>
        <w:t xml:space="preserve"> certainly </w:t>
      </w:r>
      <w:r w:rsidRPr="00BB3758">
        <w:rPr>
          <w:rStyle w:val="Emphasis"/>
          <w:color w:val="FF0000"/>
          <w:highlight w:val="cyan"/>
        </w:rPr>
        <w:t>attention grabbing</w:t>
      </w:r>
      <w:r w:rsidRPr="00BB3758">
        <w:rPr>
          <w:rStyle w:val="StyleUnderline"/>
          <w:color w:val="FF0000"/>
          <w:highlight w:val="cyan"/>
        </w:rPr>
        <w:t>, but</w:t>
      </w:r>
      <w:r w:rsidRPr="00BB3758">
        <w:rPr>
          <w:rStyle w:val="StyleUnderline"/>
          <w:color w:val="FF0000"/>
        </w:rPr>
        <w:t xml:space="preserve"> it </w:t>
      </w:r>
      <w:r w:rsidRPr="00BB3758">
        <w:rPr>
          <w:rStyle w:val="Emphasis"/>
          <w:color w:val="FF0000"/>
          <w:highlight w:val="cyan"/>
        </w:rPr>
        <w:t>does not measure up</w:t>
      </w:r>
      <w:r w:rsidRPr="00BB3758">
        <w:rPr>
          <w:rStyle w:val="StyleUnderline"/>
          <w:color w:val="FF0000"/>
          <w:highlight w:val="cyan"/>
        </w:rPr>
        <w:t xml:space="preserve"> against the </w:t>
      </w:r>
      <w:r w:rsidRPr="00BB3758">
        <w:rPr>
          <w:rStyle w:val="Emphasis"/>
          <w:color w:val="FF0000"/>
          <w:highlight w:val="cyan"/>
        </w:rPr>
        <w:t>actual way</w:t>
      </w:r>
      <w:r w:rsidRPr="00BB3758">
        <w:rPr>
          <w:rStyle w:val="StyleUnderline"/>
          <w:color w:val="FF0000"/>
        </w:rPr>
        <w:t xml:space="preserve"> in which </w:t>
      </w:r>
      <w:r w:rsidRPr="00BB3758">
        <w:rPr>
          <w:rStyle w:val="StyleUnderline"/>
          <w:color w:val="FF0000"/>
          <w:highlight w:val="cyan"/>
        </w:rPr>
        <w:t>tech</w:t>
      </w:r>
      <w:r w:rsidRPr="00BB3758">
        <w:rPr>
          <w:rStyle w:val="StyleUnderline"/>
          <w:color w:val="FF0000"/>
        </w:rPr>
        <w:t>nological</w:t>
      </w:r>
      <w:r w:rsidRPr="00BB3758">
        <w:rPr>
          <w:color w:val="FF0000"/>
          <w:sz w:val="16"/>
        </w:rPr>
        <w:t xml:space="preserve"> and methodological </w:t>
      </w:r>
      <w:r w:rsidRPr="00BB3758">
        <w:rPr>
          <w:rStyle w:val="StyleUnderline"/>
          <w:color w:val="FF0000"/>
          <w:highlight w:val="cyan"/>
        </w:rPr>
        <w:t xml:space="preserve">innovations are instituted within </w:t>
      </w:r>
      <w:r w:rsidRPr="00BB3758">
        <w:rPr>
          <w:rStyle w:val="Emphasis"/>
          <w:color w:val="FF0000"/>
          <w:highlight w:val="cyan"/>
        </w:rPr>
        <w:t>different fields</w:t>
      </w:r>
      <w:r w:rsidRPr="00BB3758">
        <w:rPr>
          <w:rStyle w:val="StyleUnderline"/>
          <w:color w:val="FF0000"/>
        </w:rPr>
        <w:t xml:space="preserve"> of practice</w:t>
      </w:r>
      <w:r w:rsidRPr="00BB3758">
        <w:rPr>
          <w:color w:val="FF0000"/>
          <w:sz w:val="16"/>
        </w:rPr>
        <w:t xml:space="preserve">. International relations and global governance </w:t>
      </w:r>
      <w:r w:rsidRPr="00BB3758">
        <w:rPr>
          <w:rStyle w:val="StyleUnderline"/>
          <w:color w:val="FF0000"/>
        </w:rPr>
        <w:t>scholars working on the interstitial cross-roads between technology and</w:t>
      </w:r>
      <w:r w:rsidRPr="00BB3758">
        <w:rPr>
          <w:color w:val="FF0000"/>
          <w:sz w:val="16"/>
        </w:rPr>
        <w:t xml:space="preserve"> various political or </w:t>
      </w:r>
      <w:r w:rsidRPr="00BB3758">
        <w:rPr>
          <w:rStyle w:val="StyleUnderline"/>
          <w:color w:val="FF0000"/>
        </w:rPr>
        <w:t xml:space="preserve">social </w:t>
      </w:r>
      <w:proofErr w:type="spellStart"/>
      <w:r w:rsidRPr="00BB3758">
        <w:rPr>
          <w:rStyle w:val="StyleUnderline"/>
          <w:color w:val="FF0000"/>
        </w:rPr>
        <w:t>lifeworlds</w:t>
      </w:r>
      <w:proofErr w:type="spellEnd"/>
      <w:r w:rsidRPr="00BB3758">
        <w:rPr>
          <w:rStyle w:val="StyleUnderline"/>
          <w:color w:val="FF0000"/>
        </w:rPr>
        <w:t xml:space="preserve"> need to be </w:t>
      </w:r>
      <w:r w:rsidRPr="00BB3758">
        <w:rPr>
          <w:rStyle w:val="Emphasis"/>
          <w:color w:val="FF0000"/>
        </w:rPr>
        <w:t>attentive</w:t>
      </w:r>
      <w:r w:rsidRPr="00BB3758">
        <w:rPr>
          <w:rStyle w:val="StyleUnderline"/>
          <w:color w:val="FF0000"/>
        </w:rPr>
        <w:t xml:space="preserve"> to how digital and data transformations are mediated at the meso level of </w:t>
      </w:r>
      <w:r w:rsidRPr="00BB3758">
        <w:rPr>
          <w:rStyle w:val="Emphasis"/>
          <w:color w:val="FF0000"/>
        </w:rPr>
        <w:t>global politics</w:t>
      </w:r>
      <w:r w:rsidRPr="00BB3758">
        <w:rPr>
          <w:color w:val="FF0000"/>
          <w:sz w:val="16"/>
        </w:rPr>
        <w:t xml:space="preserve">. This article has demonstrated how epistemic transformation can be resisted at the meso level through observing changes and continuities among elite human rights </w:t>
      </w:r>
      <w:proofErr w:type="spellStart"/>
      <w:r w:rsidRPr="00BB3758">
        <w:rPr>
          <w:color w:val="FF0000"/>
          <w:sz w:val="16"/>
        </w:rPr>
        <w:t>organisations</w:t>
      </w:r>
      <w:proofErr w:type="spellEnd"/>
      <w:r w:rsidRPr="00BB3758">
        <w:rPr>
          <w:color w:val="FF0000"/>
          <w:sz w:val="16"/>
        </w:rPr>
        <w:t xml:space="preserve">. </w:t>
      </w:r>
      <w:proofErr w:type="spellStart"/>
      <w:r w:rsidRPr="00BB3758">
        <w:rPr>
          <w:color w:val="FF0000"/>
          <w:sz w:val="16"/>
        </w:rPr>
        <w:t>Bourdieusian</w:t>
      </w:r>
      <w:proofErr w:type="spellEnd"/>
      <w:r w:rsidRPr="00BB3758">
        <w:rPr>
          <w:color w:val="FF0000"/>
          <w:sz w:val="16"/>
        </w:rPr>
        <w:t xml:space="preserve"> field theory, with its emphasis on legitimacy, social reproduction, and the durability of practical dispositions, offers a suitable framework for </w:t>
      </w:r>
      <w:proofErr w:type="spellStart"/>
      <w:r w:rsidRPr="00BB3758">
        <w:rPr>
          <w:color w:val="FF0000"/>
          <w:sz w:val="16"/>
        </w:rPr>
        <w:lastRenderedPageBreak/>
        <w:t>conceptualising</w:t>
      </w:r>
      <w:proofErr w:type="spellEnd"/>
      <w:r w:rsidRPr="00BB3758">
        <w:rPr>
          <w:color w:val="FF0000"/>
          <w:sz w:val="16"/>
        </w:rPr>
        <w:t xml:space="preserve"> the absence of epistemic rupture within the field of human rights advocacy. However, </w:t>
      </w:r>
      <w:r w:rsidRPr="00BB3758">
        <w:rPr>
          <w:rStyle w:val="StyleUnderline"/>
          <w:color w:val="FF0000"/>
        </w:rPr>
        <w:t xml:space="preserve">because </w:t>
      </w:r>
      <w:proofErr w:type="spellStart"/>
      <w:r w:rsidRPr="00BB3758">
        <w:rPr>
          <w:rStyle w:val="StyleUnderline"/>
          <w:color w:val="FF0000"/>
        </w:rPr>
        <w:t>digitalisation</w:t>
      </w:r>
      <w:proofErr w:type="spellEnd"/>
      <w:r w:rsidRPr="00BB3758">
        <w:rPr>
          <w:rStyle w:val="StyleUnderline"/>
          <w:color w:val="FF0000"/>
        </w:rPr>
        <w:t xml:space="preserve"> and datafication </w:t>
      </w:r>
      <w:r w:rsidRPr="00BB3758">
        <w:rPr>
          <w:rStyle w:val="StyleUnderline"/>
          <w:color w:val="FF0000"/>
          <w:highlight w:val="cyan"/>
        </w:rPr>
        <w:t>processes are mediated through</w:t>
      </w:r>
      <w:r w:rsidRPr="00BB3758">
        <w:rPr>
          <w:rStyle w:val="StyleUnderline"/>
          <w:color w:val="FF0000"/>
        </w:rPr>
        <w:t xml:space="preserve"> the </w:t>
      </w:r>
      <w:r w:rsidRPr="00BB3758">
        <w:rPr>
          <w:rStyle w:val="Emphasis"/>
          <w:color w:val="FF0000"/>
          <w:highlight w:val="cyan"/>
        </w:rPr>
        <w:t>specific logics</w:t>
      </w:r>
      <w:r w:rsidRPr="00BB3758">
        <w:rPr>
          <w:rStyle w:val="StyleUnderline"/>
          <w:color w:val="FF0000"/>
          <w:highlight w:val="cyan"/>
        </w:rPr>
        <w:t xml:space="preserve"> of a given field</w:t>
      </w:r>
      <w:r w:rsidRPr="00BB3758">
        <w:rPr>
          <w:color w:val="FF0000"/>
          <w:sz w:val="16"/>
        </w:rPr>
        <w:t xml:space="preserve">, more work needs to be done on examining how different </w:t>
      </w:r>
      <w:proofErr w:type="spellStart"/>
      <w:r w:rsidRPr="00BB3758">
        <w:rPr>
          <w:color w:val="FF0000"/>
          <w:sz w:val="16"/>
        </w:rPr>
        <w:t>organising</w:t>
      </w:r>
      <w:proofErr w:type="spellEnd"/>
      <w:r w:rsidRPr="00BB3758">
        <w:rPr>
          <w:color w:val="FF0000"/>
          <w:sz w:val="16"/>
        </w:rPr>
        <w:t xml:space="preserve"> principles shape the potentialities for epistemic transformation. Thus, in the future, more </w:t>
      </w:r>
      <w:r w:rsidRPr="00BB3758">
        <w:rPr>
          <w:rStyle w:val="Emphasis"/>
          <w:color w:val="FF0000"/>
          <w:highlight w:val="cyan"/>
        </w:rPr>
        <w:t>comparative empirical research</w:t>
      </w:r>
      <w:r w:rsidRPr="00BB3758">
        <w:rPr>
          <w:rStyle w:val="StyleUnderline"/>
          <w:color w:val="FF0000"/>
          <w:highlight w:val="cyan"/>
        </w:rPr>
        <w:t xml:space="preserve"> will be needed</w:t>
      </w:r>
      <w:r w:rsidRPr="00BB3758">
        <w:rPr>
          <w:rStyle w:val="StyleUnderline"/>
          <w:color w:val="FF0000"/>
        </w:rPr>
        <w:t xml:space="preserve"> to observe technological changes </w:t>
      </w:r>
      <w:r w:rsidRPr="00BB3758">
        <w:rPr>
          <w:rStyle w:val="StyleUnderline"/>
          <w:color w:val="FF0000"/>
          <w:highlight w:val="cyan"/>
        </w:rPr>
        <w:t xml:space="preserve">across </w:t>
      </w:r>
      <w:r w:rsidRPr="00BB3758">
        <w:rPr>
          <w:rStyle w:val="Emphasis"/>
          <w:color w:val="FF0000"/>
          <w:highlight w:val="cyan"/>
        </w:rPr>
        <w:t>different areas</w:t>
      </w:r>
      <w:r w:rsidRPr="00BB3758">
        <w:rPr>
          <w:rStyle w:val="StyleUnderline"/>
          <w:color w:val="FF0000"/>
        </w:rPr>
        <w:t xml:space="preserve"> of global governance</w:t>
      </w:r>
      <w:r w:rsidRPr="00BB3758">
        <w:rPr>
          <w:color w:val="FF0000"/>
          <w:sz w:val="16"/>
        </w:rPr>
        <w:t>.</w:t>
      </w:r>
    </w:p>
    <w:p w14:paraId="7134CC48" w14:textId="77777777" w:rsidR="00314BE1" w:rsidRPr="00BB3758" w:rsidRDefault="00314BE1" w:rsidP="00314BE1">
      <w:pPr>
        <w:rPr>
          <w:rFonts w:eastAsia="Calibri"/>
          <w:color w:val="FF0000"/>
        </w:rPr>
      </w:pPr>
    </w:p>
    <w:p w14:paraId="118DD2CE" w14:textId="77777777" w:rsidR="00314BE1" w:rsidRPr="00AD3B96" w:rsidRDefault="00314BE1" w:rsidP="00314BE1">
      <w:pPr>
        <w:rPr>
          <w:rFonts w:eastAsia="Calibri"/>
        </w:rPr>
      </w:pPr>
    </w:p>
    <w:bookmarkEnd w:id="0"/>
    <w:p w14:paraId="1E302164" w14:textId="77777777" w:rsidR="00314BE1" w:rsidRPr="00460E73" w:rsidRDefault="00314BE1" w:rsidP="00314BE1">
      <w:pPr>
        <w:pStyle w:val="Heading4"/>
      </w:pPr>
      <w:r>
        <w:t xml:space="preserve">Tech is </w:t>
      </w:r>
      <w:r>
        <w:rPr>
          <w:u w:val="single"/>
        </w:rPr>
        <w:t>getting better</w:t>
      </w:r>
      <w:r>
        <w:t xml:space="preserve"> – you’re biased </w:t>
      </w:r>
      <w:r>
        <w:rPr>
          <w:u w:val="single"/>
        </w:rPr>
        <w:t>toward pessimism</w:t>
      </w:r>
      <w:r>
        <w:t xml:space="preserve"> </w:t>
      </w:r>
    </w:p>
    <w:p w14:paraId="377DAA42" w14:textId="77777777" w:rsidR="00314BE1" w:rsidRDefault="00314BE1" w:rsidP="00314BE1">
      <w:r w:rsidRPr="009D2745">
        <w:rPr>
          <w:rStyle w:val="Style13ptBold"/>
        </w:rPr>
        <w:t>Reinhart 18</w:t>
      </w:r>
      <w:r w:rsidRPr="009D2745">
        <w:t xml:space="preserve"> </w:t>
      </w:r>
      <w:r>
        <w:rPr>
          <w:szCs w:val="16"/>
        </w:rPr>
        <w:t>[</w:t>
      </w:r>
      <w:r w:rsidRPr="009D2745">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9D2745">
        <w:rPr>
          <w:szCs w:val="16"/>
        </w:rPr>
        <w:t>TechFreedom</w:t>
      </w:r>
      <w:proofErr w:type="spellEnd"/>
      <w:r w:rsidRPr="009D2745">
        <w:rPr>
          <w:szCs w:val="16"/>
        </w:rPr>
        <w:t xml:space="preserve">, where he was a Research Fellow. He was also previously the Director of Operations at the International Center for Law &amp; Economics. In Defense of Techno-optimism. </w:t>
      </w:r>
      <w:hyperlink r:id="rId11" w:history="1">
        <w:r w:rsidRPr="009D2745">
          <w:rPr>
            <w:rStyle w:val="Hyperlink"/>
            <w:szCs w:val="16"/>
          </w:rPr>
          <w:t>https://techliberation.com/2018/10/10/in-defense-of-techno-optimism/</w:t>
        </w:r>
      </w:hyperlink>
      <w:r>
        <w:rPr>
          <w:rStyle w:val="Hyperlink"/>
          <w:szCs w:val="16"/>
        </w:rPr>
        <w:t>]</w:t>
      </w:r>
      <w:r>
        <w:t xml:space="preserve"> </w:t>
      </w:r>
    </w:p>
    <w:p w14:paraId="19E5C899" w14:textId="77777777" w:rsidR="003873A7" w:rsidRDefault="00314BE1" w:rsidP="00314BE1">
      <w:r w:rsidRPr="003202A7">
        <w:rPr>
          <w:rStyle w:val="StyleUnderline"/>
          <w:highlight w:val="cyan"/>
        </w:rPr>
        <w:t>Many are</w:t>
      </w:r>
      <w:r w:rsidRPr="0085093E">
        <w:t xml:space="preserve"> understandably </w:t>
      </w:r>
      <w:r w:rsidRPr="003202A7">
        <w:rPr>
          <w:rStyle w:val="Emphasis"/>
          <w:highlight w:val="cyan"/>
        </w:rPr>
        <w:t>pessimistic</w:t>
      </w:r>
      <w:r w:rsidRPr="003202A7">
        <w:rPr>
          <w:rStyle w:val="StyleUnderline"/>
          <w:highlight w:val="cyan"/>
        </w:rPr>
        <w:t xml:space="preserve"> about</w:t>
      </w:r>
      <w:r w:rsidRPr="0085093E">
        <w:t xml:space="preserve"> platforms and </w:t>
      </w:r>
      <w:r w:rsidRPr="003202A7">
        <w:rPr>
          <w:rStyle w:val="Emphasis"/>
          <w:highlight w:val="cyan"/>
        </w:rPr>
        <w:t>tech</w:t>
      </w:r>
      <w:r w:rsidRPr="0085093E">
        <w:t>nology. This year has been a tough one, from Cambridge Analytica and Russian trolls to the implementation of GDPR and data breaches galore.</w:t>
      </w:r>
      <w:r>
        <w:t xml:space="preserve"> </w:t>
      </w:r>
      <w:r w:rsidRPr="0085093E">
        <w:rPr>
          <w:szCs w:val="16"/>
        </w:rPr>
        <w:t xml:space="preserve">Those who think about the world, about the problems that we see every day, and about their own place in it, will quickly realize the immense frailty of humankind. Fear and worry </w:t>
      </w:r>
      <w:proofErr w:type="gramStart"/>
      <w:r w:rsidRPr="0085093E">
        <w:rPr>
          <w:szCs w:val="16"/>
        </w:rPr>
        <w:t>makes</w:t>
      </w:r>
      <w:proofErr w:type="gramEnd"/>
      <w:r w:rsidRPr="0085093E">
        <w:rPr>
          <w:szCs w:val="16"/>
        </w:rPr>
        <w:t xml:space="preserve"> sense. We are flawed, each one of us. And technology only seems to exacerbate those problems.</w:t>
      </w:r>
      <w:r>
        <w:rPr>
          <w:szCs w:val="16"/>
        </w:rPr>
        <w:t xml:space="preserve"> </w:t>
      </w:r>
      <w:r w:rsidRPr="003202A7">
        <w:rPr>
          <w:rStyle w:val="StyleUnderline"/>
          <w:highlight w:val="cyan"/>
        </w:rPr>
        <w:t xml:space="preserve">But life is </w:t>
      </w:r>
      <w:r w:rsidRPr="003202A7">
        <w:rPr>
          <w:rStyle w:val="Emphasis"/>
          <w:highlight w:val="cyan"/>
        </w:rPr>
        <w:t>getting better</w:t>
      </w:r>
      <w:r w:rsidRPr="0085093E">
        <w:t xml:space="preserve">. </w:t>
      </w:r>
      <w:r w:rsidRPr="003202A7">
        <w:rPr>
          <w:rStyle w:val="StyleUnderline"/>
          <w:highlight w:val="cyan"/>
        </w:rPr>
        <w:t xml:space="preserve">Poverty continues </w:t>
      </w:r>
      <w:r w:rsidRPr="003202A7">
        <w:rPr>
          <w:rStyle w:val="Emphasis"/>
          <w:highlight w:val="cyan"/>
        </w:rPr>
        <w:t>nose-diving</w:t>
      </w:r>
      <w:r w:rsidRPr="009D2745">
        <w:rPr>
          <w:rStyle w:val="StyleUnderline"/>
        </w:rPr>
        <w:t>;</w:t>
      </w:r>
      <w:r w:rsidRPr="0085093E">
        <w:t xml:space="preserve"> adult </w:t>
      </w:r>
      <w:r w:rsidRPr="003202A7">
        <w:rPr>
          <w:rStyle w:val="Emphasis"/>
          <w:highlight w:val="cyan"/>
        </w:rPr>
        <w:t>literacy is at an all-time high</w:t>
      </w:r>
      <w:r w:rsidRPr="0085093E">
        <w:t xml:space="preserve">; </w:t>
      </w:r>
      <w:r w:rsidRPr="003202A7">
        <w:rPr>
          <w:rStyle w:val="StyleUnderline"/>
          <w:highlight w:val="cyan"/>
        </w:rPr>
        <w:t>people</w:t>
      </w:r>
      <w:r w:rsidRPr="009D2745">
        <w:rPr>
          <w:rStyle w:val="StyleUnderline"/>
        </w:rPr>
        <w:t xml:space="preserve"> around the world </w:t>
      </w:r>
      <w:r w:rsidRPr="003202A7">
        <w:rPr>
          <w:rStyle w:val="StyleUnderline"/>
          <w:highlight w:val="cyan"/>
        </w:rPr>
        <w:t xml:space="preserve">are </w:t>
      </w:r>
      <w:r w:rsidRPr="003202A7">
        <w:rPr>
          <w:rStyle w:val="Emphasis"/>
          <w:highlight w:val="cyan"/>
        </w:rPr>
        <w:t>living longer</w:t>
      </w:r>
      <w:r w:rsidRPr="0085093E">
        <w:t xml:space="preserve">, living </w:t>
      </w:r>
      <w:r w:rsidRPr="003202A7">
        <w:rPr>
          <w:rStyle w:val="StyleUnderline"/>
          <w:highlight w:val="cyan"/>
        </w:rPr>
        <w:t>in</w:t>
      </w:r>
      <w:r w:rsidRPr="0085093E">
        <w:t xml:space="preserve"> </w:t>
      </w:r>
      <w:r w:rsidRPr="003202A7">
        <w:rPr>
          <w:rStyle w:val="Emphasis"/>
          <w:highlight w:val="cyan"/>
        </w:rPr>
        <w:t>democracies</w:t>
      </w:r>
      <w:r w:rsidRPr="0085093E">
        <w:t xml:space="preserve">, </w:t>
      </w:r>
      <w:r w:rsidRPr="003202A7">
        <w:rPr>
          <w:rStyle w:val="StyleUnderline"/>
          <w:highlight w:val="cyan"/>
        </w:rPr>
        <w:t xml:space="preserve">and are better </w:t>
      </w:r>
      <w:r w:rsidRPr="003202A7">
        <w:rPr>
          <w:rStyle w:val="Emphasis"/>
          <w:highlight w:val="cyan"/>
        </w:rPr>
        <w:t>educated</w:t>
      </w:r>
      <w:r w:rsidRPr="0085093E">
        <w:t xml:space="preserve"> than at any other time in history. Meanwhile, </w:t>
      </w:r>
      <w:r w:rsidRPr="003202A7">
        <w:rPr>
          <w:rStyle w:val="StyleUnderline"/>
          <w:highlight w:val="cyan"/>
        </w:rPr>
        <w:t xml:space="preserve">the </w:t>
      </w:r>
      <w:r w:rsidRPr="003202A7">
        <w:rPr>
          <w:rStyle w:val="Emphasis"/>
          <w:highlight w:val="cyan"/>
        </w:rPr>
        <w:t>digital revolution</w:t>
      </w:r>
      <w:r w:rsidRPr="003202A7">
        <w:rPr>
          <w:rStyle w:val="StyleUnderline"/>
          <w:highlight w:val="cyan"/>
        </w:rPr>
        <w:t xml:space="preserve"> has resulted in</w:t>
      </w:r>
      <w:r w:rsidRPr="0085093E">
        <w:t xml:space="preserve"> a glut of </w:t>
      </w:r>
      <w:r w:rsidRPr="003202A7">
        <w:rPr>
          <w:rStyle w:val="StyleUnderline"/>
          <w:highlight w:val="cyan"/>
        </w:rPr>
        <w:t xml:space="preserve">informational </w:t>
      </w:r>
      <w:r w:rsidRPr="003202A7">
        <w:rPr>
          <w:rStyle w:val="Emphasis"/>
          <w:highlight w:val="cyan"/>
        </w:rPr>
        <w:t>abundance</w:t>
      </w:r>
      <w:r w:rsidRPr="003202A7">
        <w:rPr>
          <w:rStyle w:val="StyleUnderline"/>
          <w:highlight w:val="cyan"/>
        </w:rPr>
        <w:t>, helping to correct</w:t>
      </w:r>
      <w:r w:rsidRPr="009D2745">
        <w:rPr>
          <w:rStyle w:val="StyleUnderline"/>
        </w:rPr>
        <w:t xml:space="preserve"> the informational </w:t>
      </w:r>
      <w:r w:rsidRPr="003202A7">
        <w:rPr>
          <w:rStyle w:val="StyleUnderline"/>
          <w:highlight w:val="cyan"/>
        </w:rPr>
        <w:t>asymmetries that</w:t>
      </w:r>
      <w:r w:rsidRPr="009D2745">
        <w:rPr>
          <w:rStyle w:val="StyleUnderline"/>
        </w:rPr>
        <w:t xml:space="preserve"> have long </w:t>
      </w:r>
      <w:r w:rsidRPr="003202A7">
        <w:rPr>
          <w:rStyle w:val="StyleUnderline"/>
          <w:highlight w:val="cyan"/>
        </w:rPr>
        <w:t>plagued humankind</w:t>
      </w:r>
      <w:r w:rsidRPr="0085093E">
        <w:t xml:space="preserve">. The problem we now face is not how to address informational constraints, but how to provide the means for people to sort through and make sense of this abundant trove of data. These </w:t>
      </w:r>
      <w:r w:rsidRPr="003202A7">
        <w:rPr>
          <w:rStyle w:val="Emphasis"/>
          <w:highlight w:val="cyan"/>
        </w:rPr>
        <w:t>macro trends</w:t>
      </w:r>
      <w:r w:rsidRPr="0085093E">
        <w:t xml:space="preserve"> </w:t>
      </w:r>
      <w:r w:rsidRPr="003202A7">
        <w:rPr>
          <w:rStyle w:val="StyleUnderline"/>
          <w:highlight w:val="cyan"/>
        </w:rPr>
        <w:t>don’t make headlines</w:t>
      </w:r>
      <w:r w:rsidRPr="0085093E">
        <w:t xml:space="preserve">. </w:t>
      </w:r>
      <w:r w:rsidRPr="0085093E">
        <w:rPr>
          <w:rStyle w:val="StyleUnderline"/>
        </w:rPr>
        <w:t>Psychologists know that people love to read negative articles.</w:t>
      </w:r>
      <w:r w:rsidRPr="009D2745">
        <w:rPr>
          <w:rStyle w:val="StyleUnderline"/>
        </w:rPr>
        <w:t xml:space="preserve"> </w:t>
      </w:r>
      <w:r w:rsidRPr="003202A7">
        <w:rPr>
          <w:rStyle w:val="StyleUnderline"/>
          <w:highlight w:val="cyan"/>
        </w:rPr>
        <w:t xml:space="preserve">Our brains are </w:t>
      </w:r>
      <w:r w:rsidRPr="003202A7">
        <w:rPr>
          <w:rStyle w:val="Emphasis"/>
          <w:highlight w:val="cyan"/>
        </w:rPr>
        <w:t>wired</w:t>
      </w:r>
      <w:r w:rsidRPr="003202A7">
        <w:rPr>
          <w:rStyle w:val="StyleUnderline"/>
          <w:highlight w:val="cyan"/>
        </w:rPr>
        <w:t xml:space="preserve"> for </w:t>
      </w:r>
      <w:r w:rsidRPr="003202A7">
        <w:rPr>
          <w:rStyle w:val="Emphasis"/>
          <w:highlight w:val="cyan"/>
        </w:rPr>
        <w:t>pessimism</w:t>
      </w:r>
      <w:r w:rsidRPr="009D2745">
        <w:rPr>
          <w:rStyle w:val="StyleUnderline"/>
        </w:rPr>
        <w:t>.</w:t>
      </w:r>
      <w:r>
        <w:rPr>
          <w:rStyle w:val="StyleUnderline"/>
        </w:rPr>
        <w:t xml:space="preserve"> </w:t>
      </w:r>
      <w:r w:rsidRPr="0085093E">
        <w:rPr>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t>
      </w:r>
      <w:proofErr w:type="gramStart"/>
      <w:r w:rsidRPr="0085093E">
        <w:rPr>
          <w:szCs w:val="16"/>
        </w:rPr>
        <w:t>weight lifter</w:t>
      </w:r>
      <w:proofErr w:type="gramEnd"/>
      <w:r w:rsidRPr="0085093E">
        <w:rPr>
          <w:szCs w:val="16"/>
        </w:rPr>
        <w:t xml:space="preserve">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 Three-fourths of Americans say major technology companies’ products and services have been </w:t>
      </w:r>
      <w:proofErr w:type="gramStart"/>
      <w:r w:rsidRPr="0085093E">
        <w:rPr>
          <w:szCs w:val="16"/>
        </w:rPr>
        <w:t>more good</w:t>
      </w:r>
      <w:proofErr w:type="gramEnd"/>
      <w:r w:rsidRPr="0085093E">
        <w:rPr>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 Nor is technology making us stupid. Indeed, quite the opposite </w:t>
      </w:r>
      <w:r w:rsidRPr="0085093E">
        <w:rPr>
          <w:szCs w:val="16"/>
        </w:rPr>
        <w:lastRenderedPageBreak/>
        <w:t xml:space="preserve">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85093E">
        <w:rPr>
          <w:szCs w:val="16"/>
        </w:rPr>
        <w:t>Rogowsky</w:t>
      </w:r>
      <w:proofErr w:type="spellEnd"/>
      <w:r w:rsidRPr="0085093E">
        <w:rPr>
          <w:szCs w:val="16"/>
        </w:rPr>
        <w:t>,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kids are going to be alright.</w:t>
      </w:r>
      <w:r>
        <w:rPr>
          <w:szCs w:val="16"/>
        </w:rPr>
        <w:t xml:space="preserve"> </w:t>
      </w:r>
      <w:r w:rsidRPr="0085093E">
        <w:t xml:space="preserve">And </w:t>
      </w:r>
      <w:r w:rsidRPr="009D2745">
        <w:rPr>
          <w:rStyle w:val="StyleUnderline"/>
        </w:rPr>
        <w:t xml:space="preserve">yes, </w:t>
      </w:r>
      <w:r w:rsidRPr="003202A7">
        <w:rPr>
          <w:rStyle w:val="StyleUnderline"/>
          <w:highlight w:val="cyan"/>
        </w:rPr>
        <w:t>there is a lot</w:t>
      </w:r>
      <w:r w:rsidRPr="009D2745">
        <w:rPr>
          <w:rStyle w:val="StyleUnderline"/>
        </w:rPr>
        <w:t xml:space="preserve"> we still need </w:t>
      </w:r>
      <w:r w:rsidRPr="003202A7">
        <w:rPr>
          <w:rStyle w:val="StyleUnderline"/>
          <w:highlight w:val="cyan"/>
        </w:rPr>
        <w:t xml:space="preserve">to </w:t>
      </w:r>
      <w:r w:rsidRPr="003202A7">
        <w:rPr>
          <w:rStyle w:val="Emphasis"/>
          <w:highlight w:val="cyan"/>
        </w:rPr>
        <w:t>fix</w:t>
      </w:r>
      <w:r w:rsidRPr="003202A7">
        <w:rPr>
          <w:rStyle w:val="StyleUnderline"/>
          <w:highlight w:val="cyan"/>
        </w:rPr>
        <w:t>. There is</w:t>
      </w:r>
      <w:r w:rsidRPr="009D2745">
        <w:rPr>
          <w:rStyle w:val="StyleUnderline"/>
        </w:rPr>
        <w:t xml:space="preserve"> cruelty, </w:t>
      </w:r>
      <w:r w:rsidRPr="003202A7">
        <w:rPr>
          <w:rStyle w:val="Emphasis"/>
          <w:highlight w:val="cyan"/>
        </w:rPr>
        <w:t>racism</w:t>
      </w:r>
      <w:r w:rsidRPr="009D2745">
        <w:rPr>
          <w:rStyle w:val="StyleUnderline"/>
        </w:rPr>
        <w:t xml:space="preserve">, sexism, and poverty of all kinds </w:t>
      </w:r>
      <w:r w:rsidRPr="003202A7">
        <w:rPr>
          <w:rStyle w:val="StyleUnderline"/>
          <w:highlight w:val="cyan"/>
        </w:rPr>
        <w:t>embedded in</w:t>
      </w:r>
      <w:r w:rsidRPr="009D2745">
        <w:rPr>
          <w:rStyle w:val="StyleUnderline"/>
        </w:rPr>
        <w:t xml:space="preserve"> our </w:t>
      </w:r>
      <w:r w:rsidRPr="003202A7">
        <w:rPr>
          <w:rStyle w:val="Emphasis"/>
          <w:highlight w:val="cyan"/>
        </w:rPr>
        <w:t>tech</w:t>
      </w:r>
      <w:r w:rsidRPr="009D2745">
        <w:rPr>
          <w:rStyle w:val="StyleUnderline"/>
        </w:rPr>
        <w:t xml:space="preserve">nological </w:t>
      </w:r>
      <w:r w:rsidRPr="003202A7">
        <w:rPr>
          <w:rStyle w:val="StyleUnderline"/>
          <w:highlight w:val="cyan"/>
        </w:rPr>
        <w:t>systems</w:t>
      </w:r>
      <w:r w:rsidRPr="009D2745">
        <w:rPr>
          <w:rStyle w:val="StyleUnderline"/>
        </w:rPr>
        <w:t xml:space="preserve">. But </w:t>
      </w:r>
      <w:r w:rsidRPr="003202A7">
        <w:rPr>
          <w:rStyle w:val="StyleUnderline"/>
          <w:highlight w:val="cyan"/>
        </w:rPr>
        <w:t>the best way to handle</w:t>
      </w:r>
      <w:r w:rsidRPr="009D2745">
        <w:rPr>
          <w:rStyle w:val="StyleUnderline"/>
        </w:rPr>
        <w:t xml:space="preserve"> these </w:t>
      </w:r>
      <w:r w:rsidRPr="003202A7">
        <w:rPr>
          <w:rStyle w:val="StyleUnderline"/>
          <w:highlight w:val="cyan"/>
        </w:rPr>
        <w:t>issues is</w:t>
      </w:r>
      <w:r w:rsidRPr="009D2745">
        <w:rPr>
          <w:rStyle w:val="StyleUnderline"/>
        </w:rPr>
        <w:t xml:space="preserve"> through the application of </w:t>
      </w:r>
      <w:r w:rsidRPr="003202A7">
        <w:rPr>
          <w:rStyle w:val="StyleUnderline"/>
          <w:highlight w:val="cyan"/>
        </w:rPr>
        <w:t>human ingenuity</w:t>
      </w:r>
      <w:r w:rsidRPr="009D2745">
        <w:rPr>
          <w:rStyle w:val="StyleUnderline"/>
        </w:rPr>
        <w:t xml:space="preserve">. Human ingenuity begets technology in </w:t>
      </w:r>
      <w:proofErr w:type="gramStart"/>
      <w:r w:rsidRPr="009D2745">
        <w:rPr>
          <w:rStyle w:val="StyleUnderline"/>
        </w:rPr>
        <w:t>all of</w:t>
      </w:r>
      <w:proofErr w:type="gramEnd"/>
      <w:r w:rsidRPr="009D2745">
        <w:rPr>
          <w:rStyle w:val="StyleUnderline"/>
        </w:rPr>
        <w:t xml:space="preserve"> its varieties</w:t>
      </w:r>
      <w:r w:rsidRPr="0085093E">
        <w:t>.</w:t>
      </w:r>
      <w:r>
        <w:t xml:space="preserve"> </w:t>
      </w:r>
      <w:r w:rsidRPr="0085093E">
        <w:rPr>
          <w:szCs w:val="16"/>
        </w:rPr>
        <w:t xml:space="preserve">When Scott Alexander over at Star Slate Codex recently looked at 52 </w:t>
      </w:r>
      <w:r w:rsidRPr="0085093E">
        <w:rPr>
          <w:rStyle w:val="StyleUnderline"/>
          <w:sz w:val="16"/>
          <w:szCs w:val="16"/>
        </w:rPr>
        <w:t>startups</w:t>
      </w:r>
      <w:r w:rsidRPr="0085093E">
        <w:rPr>
          <w:szCs w:val="16"/>
        </w:rPr>
        <w:t xml:space="preserve"> being groomed by startup incubator Y Combinator, he rightly pointed out that many of them were working for the betterment of all:</w:t>
      </w:r>
      <w:r>
        <w:rPr>
          <w:szCs w:val="16"/>
        </w:rPr>
        <w:t xml:space="preserve"> </w:t>
      </w:r>
      <w:r w:rsidRPr="0085093E">
        <w:t xml:space="preserve">Thirteen of them </w:t>
      </w:r>
      <w:r w:rsidRPr="003202A7">
        <w:rPr>
          <w:rStyle w:val="StyleUnderline"/>
          <w:highlight w:val="cyan"/>
        </w:rPr>
        <w:t>had an altruistic</w:t>
      </w:r>
      <w:r w:rsidRPr="0085093E">
        <w:t xml:space="preserve"> or international development </w:t>
      </w:r>
      <w:r w:rsidRPr="003202A7">
        <w:rPr>
          <w:rStyle w:val="StyleUnderline"/>
          <w:highlight w:val="cyan"/>
        </w:rPr>
        <w:t>focus</w:t>
      </w:r>
      <w:r w:rsidRPr="0085093E">
        <w:t xml:space="preserve">, including </w:t>
      </w:r>
      <w:proofErr w:type="spellStart"/>
      <w:r w:rsidRPr="0085093E">
        <w:t>Neema</w:t>
      </w:r>
      <w:proofErr w:type="spellEnd"/>
      <w:r w:rsidRPr="0085093E">
        <w:t xml:space="preserve">, an app to help poor people without access to banks gain financial services; </w:t>
      </w:r>
      <w:proofErr w:type="spellStart"/>
      <w:r w:rsidRPr="0085093E">
        <w:t>Kangpe</w:t>
      </w:r>
      <w:proofErr w:type="spellEnd"/>
      <w:r w:rsidRPr="0085093E">
        <w:t xml:space="preserve">, </w:t>
      </w:r>
      <w:r w:rsidRPr="003202A7">
        <w:rPr>
          <w:rStyle w:val="StyleUnderline"/>
          <w:highlight w:val="cyan"/>
        </w:rPr>
        <w:t>online</w:t>
      </w:r>
      <w:r w:rsidRPr="009D2745">
        <w:rPr>
          <w:rStyle w:val="StyleUnderline"/>
        </w:rPr>
        <w:t xml:space="preserve"> health </w:t>
      </w:r>
      <w:r w:rsidRPr="003202A7">
        <w:rPr>
          <w:rStyle w:val="StyleUnderline"/>
          <w:highlight w:val="cyan"/>
        </w:rPr>
        <w:t>services for people</w:t>
      </w:r>
      <w:r w:rsidRPr="009D2745">
        <w:rPr>
          <w:rStyle w:val="StyleUnderline"/>
        </w:rPr>
        <w:t xml:space="preserve"> in Africa </w:t>
      </w:r>
      <w:r w:rsidRPr="003202A7">
        <w:rPr>
          <w:rStyle w:val="StyleUnderline"/>
          <w:highlight w:val="cyan"/>
        </w:rPr>
        <w:t>without access to doctors</w:t>
      </w:r>
      <w:r w:rsidRPr="0085093E">
        <w:t xml:space="preserve">; </w:t>
      </w:r>
      <w:proofErr w:type="spellStart"/>
      <w:r w:rsidRPr="0085093E">
        <w:t>Credy</w:t>
      </w:r>
      <w:proofErr w:type="spellEnd"/>
      <w:r w:rsidRPr="0085093E">
        <w:t xml:space="preserve">, a peer-to-peer lending service in India; Clear Genetics, </w:t>
      </w:r>
      <w:r w:rsidRPr="003202A7">
        <w:rPr>
          <w:rStyle w:val="StyleUnderline"/>
          <w:highlight w:val="cyan"/>
        </w:rPr>
        <w:t>an automated gene</w:t>
      </w:r>
      <w:r w:rsidRPr="009D2745">
        <w:rPr>
          <w:rStyle w:val="StyleUnderline"/>
        </w:rPr>
        <w:t xml:space="preserve">tic </w:t>
      </w:r>
      <w:r w:rsidRPr="003202A7">
        <w:rPr>
          <w:rStyle w:val="StyleUnderline"/>
          <w:highlight w:val="cyan"/>
        </w:rPr>
        <w:t>counseling tool</w:t>
      </w:r>
      <w:r w:rsidRPr="009D2745">
        <w:rPr>
          <w:rStyle w:val="StyleUnderline"/>
        </w:rPr>
        <w:t xml:space="preserve"> for at-risk parents</w:t>
      </w:r>
      <w:r w:rsidRPr="0085093E">
        <w:t xml:space="preserve">; and Dost Education, helping to teach literacy skills in India via a </w:t>
      </w:r>
    </w:p>
    <w:p w14:paraId="75CA15A8" w14:textId="77777777" w:rsidR="003873A7" w:rsidRDefault="003873A7" w:rsidP="00314BE1"/>
    <w:p w14:paraId="7AF303C9" w14:textId="77777777" w:rsidR="003873A7" w:rsidRPr="003873A7" w:rsidRDefault="003873A7" w:rsidP="00314BE1">
      <w:pPr>
        <w:rPr>
          <w:color w:val="FF0000"/>
        </w:rPr>
      </w:pPr>
    </w:p>
    <w:p w14:paraId="6AF970E7" w14:textId="64ADCF35" w:rsidR="00314BE1" w:rsidRPr="003873A7" w:rsidRDefault="00314BE1" w:rsidP="00314BE1">
      <w:pPr>
        <w:rPr>
          <w:color w:val="FF0000"/>
        </w:rPr>
      </w:pPr>
      <w:r w:rsidRPr="003873A7">
        <w:rPr>
          <w:color w:val="FF0000"/>
        </w:rPr>
        <w:t xml:space="preserve">$1/month course. </w:t>
      </w:r>
      <w:r w:rsidRPr="003873A7">
        <w:rPr>
          <w:color w:val="FF0000"/>
          <w:szCs w:val="16"/>
        </w:rPr>
        <w:t xml:space="preserve">Twelve of them seemed like </w:t>
      </w:r>
      <w:proofErr w:type="gramStart"/>
      <w:r w:rsidRPr="003873A7">
        <w:rPr>
          <w:color w:val="FF0000"/>
          <w:szCs w:val="16"/>
        </w:rPr>
        <w:t>really exciting</w:t>
      </w:r>
      <w:proofErr w:type="gramEnd"/>
      <w:r w:rsidRPr="003873A7">
        <w:rPr>
          <w:color w:val="FF0000"/>
          <w:szCs w:val="16"/>
        </w:rPr>
        <w:t xml:space="preserve"> cutting-edge technology, including CBAS, which describes itself as “human bionics plug-and-play”; </w:t>
      </w:r>
      <w:proofErr w:type="spellStart"/>
      <w:r w:rsidRPr="003873A7">
        <w:rPr>
          <w:color w:val="FF0000"/>
          <w:szCs w:val="16"/>
        </w:rPr>
        <w:t>Solugen</w:t>
      </w:r>
      <w:proofErr w:type="spellEnd"/>
      <w:r w:rsidRPr="003873A7">
        <w:rPr>
          <w:color w:val="FF0000"/>
          <w:szCs w:val="16"/>
        </w:rPr>
        <w:t xml:space="preserve">, which has a way to manufacture hydrogen peroxide from plant sugars; AON3D, which makes 3D printers for industrial uses; </w:t>
      </w:r>
      <w:proofErr w:type="spellStart"/>
      <w:r w:rsidRPr="003873A7">
        <w:rPr>
          <w:color w:val="FF0000"/>
          <w:szCs w:val="16"/>
        </w:rPr>
        <w:t>Indee</w:t>
      </w:r>
      <w:proofErr w:type="spellEnd"/>
      <w:r w:rsidRPr="003873A7">
        <w:rPr>
          <w:color w:val="FF0000"/>
          <w:szCs w:val="16"/>
        </w:rPr>
        <w:t xml:space="preserve">, a new genetic engineering system; </w:t>
      </w:r>
      <w:proofErr w:type="spellStart"/>
      <w:r w:rsidRPr="003873A7">
        <w:rPr>
          <w:color w:val="FF0000"/>
          <w:szCs w:val="16"/>
        </w:rPr>
        <w:t>Alem</w:t>
      </w:r>
      <w:proofErr w:type="spellEnd"/>
      <w:r w:rsidRPr="003873A7">
        <w:rPr>
          <w:color w:val="FF0000"/>
          <w:szCs w:val="16"/>
        </w:rPr>
        <w:t xml:space="preserve"> Health, applying AI to radiology, and of course the obligatory drone delivery startup. Eighteen of them seemed like boring meat-and-potatoes companies aimed at businesses that need enterprise data solution software application package analytics targeting management something </w:t>
      </w:r>
      <w:proofErr w:type="spellStart"/>
      <w:r w:rsidRPr="003873A7">
        <w:rPr>
          <w:color w:val="FF0000"/>
          <w:szCs w:val="16"/>
        </w:rPr>
        <w:t>something</w:t>
      </w:r>
      <w:proofErr w:type="spellEnd"/>
      <w:r w:rsidRPr="003873A7">
        <w:rPr>
          <w:color w:val="FF0000"/>
          <w:szCs w:val="16"/>
        </w:rPr>
        <w:t xml:space="preserve"> </w:t>
      </w:r>
      <w:proofErr w:type="spellStart"/>
      <w:r w:rsidRPr="003873A7">
        <w:rPr>
          <w:color w:val="FF0000"/>
          <w:szCs w:val="16"/>
        </w:rPr>
        <w:t>something</w:t>
      </w:r>
      <w:proofErr w:type="spellEnd"/>
      <w:r w:rsidRPr="003873A7">
        <w:rPr>
          <w:color w:val="FF0000"/>
          <w:szCs w:val="16"/>
        </w:rPr>
        <w:t xml:space="preserve"> “the cloud”. As for the other companies, they were the kind of niche products that Silicon Valley has come to be criticized for supporting. Perhaps the Valley deserves some criticism, but perhaps it deserves more credit than it’s been receiving as-of-late. </w:t>
      </w:r>
      <w:r w:rsidRPr="003873A7">
        <w:rPr>
          <w:rStyle w:val="StyleUnderline"/>
          <w:color w:val="FF0000"/>
        </w:rPr>
        <w:t xml:space="preserve">Contemporary </w:t>
      </w:r>
      <w:r w:rsidRPr="003873A7">
        <w:rPr>
          <w:rStyle w:val="StyleUnderline"/>
          <w:color w:val="FF0000"/>
          <w:highlight w:val="cyan"/>
        </w:rPr>
        <w:t>tech criticism displays</w:t>
      </w:r>
      <w:r w:rsidRPr="003873A7">
        <w:rPr>
          <w:rStyle w:val="StyleUnderline"/>
          <w:color w:val="FF0000"/>
        </w:rPr>
        <w:t xml:space="preserve"> a kind of </w:t>
      </w:r>
      <w:r w:rsidRPr="003873A7">
        <w:rPr>
          <w:rStyle w:val="Emphasis"/>
          <w:color w:val="FF0000"/>
          <w:highlight w:val="cyan"/>
        </w:rPr>
        <w:t>anti-nostalgia</w:t>
      </w:r>
      <w:r w:rsidRPr="003873A7">
        <w:rPr>
          <w:color w:val="FF0000"/>
        </w:rPr>
        <w:t xml:space="preserve">. Instead of being reverent for the past, </w:t>
      </w:r>
      <w:r w:rsidRPr="003873A7">
        <w:rPr>
          <w:rStyle w:val="StyleUnderline"/>
          <w:color w:val="FF0000"/>
          <w:highlight w:val="cyan"/>
        </w:rPr>
        <w:t>anxiety for the future abounds</w:t>
      </w:r>
      <w:r w:rsidRPr="003873A7">
        <w:rPr>
          <w:color w:val="FF0000"/>
        </w:rPr>
        <w:t xml:space="preserve">. In these visions, the future is imagined as a strange, foreign land, beset with problems. And yet, to quote that </w:t>
      </w:r>
      <w:proofErr w:type="gramStart"/>
      <w:r w:rsidRPr="003873A7">
        <w:rPr>
          <w:color w:val="FF0000"/>
        </w:rPr>
        <w:t>old adage</w:t>
      </w:r>
      <w:proofErr w:type="gramEnd"/>
      <w:r w:rsidRPr="003873A7">
        <w:rPr>
          <w:color w:val="FF0000"/>
        </w:rPr>
        <w:t xml:space="preserve">, tomorrow is the visitor that is always coming but never arrives. The future never arrives because we are assembling it today. We need to work diligently together to piece together a better world. </w:t>
      </w:r>
      <w:r w:rsidRPr="003873A7">
        <w:rPr>
          <w:rStyle w:val="StyleUnderline"/>
          <w:color w:val="FF0000"/>
        </w:rPr>
        <w:t xml:space="preserve">But </w:t>
      </w:r>
      <w:r w:rsidRPr="003873A7">
        <w:rPr>
          <w:rStyle w:val="StyleUnderline"/>
          <w:color w:val="FF0000"/>
          <w:highlight w:val="cyan"/>
        </w:rPr>
        <w:t>if we</w:t>
      </w:r>
      <w:r w:rsidRPr="003873A7">
        <w:rPr>
          <w:rStyle w:val="StyleUnderline"/>
          <w:color w:val="FF0000"/>
        </w:rPr>
        <w:t xml:space="preserve"> constantly </w:t>
      </w:r>
      <w:r w:rsidRPr="003873A7">
        <w:rPr>
          <w:rStyle w:val="StyleUnderline"/>
          <w:color w:val="FF0000"/>
          <w:highlight w:val="cyan"/>
        </w:rPr>
        <w:t>live in fear of what comes next</w:t>
      </w:r>
      <w:r w:rsidRPr="003873A7">
        <w:rPr>
          <w:rStyle w:val="StyleUnderline"/>
          <w:color w:val="FF0000"/>
        </w:rPr>
        <w:t xml:space="preserve">, </w:t>
      </w:r>
      <w:r w:rsidRPr="003873A7">
        <w:rPr>
          <w:rStyle w:val="StyleUnderline"/>
          <w:color w:val="FF0000"/>
          <w:highlight w:val="cyan"/>
        </w:rPr>
        <w:t xml:space="preserve">that future won’t be </w:t>
      </w:r>
      <w:r w:rsidRPr="003873A7">
        <w:rPr>
          <w:rStyle w:val="Emphasis"/>
          <w:color w:val="FF0000"/>
          <w:highlight w:val="cyan"/>
        </w:rPr>
        <w:t>built</w:t>
      </w:r>
      <w:r w:rsidRPr="003873A7">
        <w:rPr>
          <w:rStyle w:val="StyleUnderline"/>
          <w:color w:val="FF0000"/>
          <w:highlight w:val="cyan"/>
        </w:rPr>
        <w:t xml:space="preserve">. Optimism needn’t be </w:t>
      </w:r>
      <w:r w:rsidRPr="003873A7">
        <w:rPr>
          <w:rStyle w:val="Emphasis"/>
          <w:color w:val="FF0000"/>
          <w:highlight w:val="cyan"/>
        </w:rPr>
        <w:t>pollyannaish</w:t>
      </w:r>
      <w:r w:rsidRPr="003873A7">
        <w:rPr>
          <w:rStyle w:val="StyleUnderline"/>
          <w:color w:val="FF0000"/>
        </w:rPr>
        <w:t xml:space="preserve">. </w:t>
      </w:r>
      <w:r w:rsidRPr="003873A7">
        <w:rPr>
          <w:rStyle w:val="StyleUnderline"/>
          <w:color w:val="FF0000"/>
          <w:highlight w:val="cyan"/>
        </w:rPr>
        <w:t>It only needs to be hopeful of a better world</w:t>
      </w:r>
      <w:r w:rsidRPr="003873A7">
        <w:rPr>
          <w:color w:val="FF0000"/>
          <w:highlight w:val="cyan"/>
        </w:rPr>
        <w:t>.</w:t>
      </w:r>
    </w:p>
    <w:p w14:paraId="7E6D4054" w14:textId="77777777" w:rsidR="00314BE1" w:rsidRPr="003873A7" w:rsidRDefault="00314BE1" w:rsidP="00314BE1">
      <w:pPr>
        <w:rPr>
          <w:color w:val="FF0000"/>
        </w:rPr>
      </w:pPr>
    </w:p>
    <w:p w14:paraId="4049E4CE" w14:textId="77777777" w:rsidR="00314BE1" w:rsidRPr="003873A7" w:rsidRDefault="00314BE1" w:rsidP="00314BE1">
      <w:pPr>
        <w:rPr>
          <w:color w:val="FF0000"/>
        </w:rPr>
      </w:pPr>
    </w:p>
    <w:p w14:paraId="1A549EA9" w14:textId="77777777" w:rsidR="00314BE1" w:rsidRPr="00C032BD" w:rsidRDefault="00314BE1" w:rsidP="00314BE1">
      <w:pPr>
        <w:pStyle w:val="Heading4"/>
      </w:pPr>
      <w:r>
        <w:lastRenderedPageBreak/>
        <w:t>Tech good –</w:t>
      </w:r>
    </w:p>
    <w:p w14:paraId="3B577D5B" w14:textId="77777777" w:rsidR="00314BE1" w:rsidRPr="00A53FBF" w:rsidRDefault="00314BE1" w:rsidP="00314BE1">
      <w:pPr>
        <w:pStyle w:val="Heading4"/>
      </w:pPr>
      <w:r>
        <w:t xml:space="preserve">1 – </w:t>
      </w:r>
      <w:r w:rsidRPr="00A53FBF">
        <w:t>Accurate predictions---the alt causes confirmation bias</w:t>
      </w:r>
    </w:p>
    <w:p w14:paraId="2670DC3C" w14:textId="77777777" w:rsidR="00314BE1" w:rsidRPr="00A53FBF" w:rsidRDefault="00314BE1" w:rsidP="00314BE1">
      <w:r w:rsidRPr="00A53FBF">
        <w:t xml:space="preserve">Michael D. </w:t>
      </w:r>
      <w:r w:rsidRPr="00A53FBF">
        <w:rPr>
          <w:rStyle w:val="Style13ptBold"/>
        </w:rPr>
        <w:t>Ward 13</w:t>
      </w:r>
      <w:r w:rsidRPr="00A53FBF">
        <w:t xml:space="preserve">, Professor of Political Science at Duke University, Niles W. Metternich, University of College London, Cassy L. </w:t>
      </w:r>
      <w:proofErr w:type="spellStart"/>
      <w:r w:rsidRPr="00A53FBF">
        <w:t>Dorff</w:t>
      </w:r>
      <w:proofErr w:type="spellEnd"/>
      <w:r w:rsidRPr="00A53FBF">
        <w:t xml:space="preserve">, Max Gallop, Florian M. </w:t>
      </w:r>
      <w:proofErr w:type="spellStart"/>
      <w:r w:rsidRPr="00A53FBF">
        <w:t>Hollenbach</w:t>
      </w:r>
      <w:proofErr w:type="spellEnd"/>
      <w:r w:rsidRPr="00A53FBF">
        <w:t xml:space="preserve">, Anna Schultz, and Simon </w:t>
      </w:r>
      <w:proofErr w:type="spellStart"/>
      <w:r w:rsidRPr="00A53FBF">
        <w:t>Weschle</w:t>
      </w:r>
      <w:proofErr w:type="spellEnd"/>
      <w:r w:rsidRPr="00A53FBF">
        <w:t xml:space="preserve">, "Learning from the Past and Stepping into the Future: Toward a New Generation of Conflict Prediction", International Studies Review (2013) 15, 473-490 </w:t>
      </w:r>
    </w:p>
    <w:p w14:paraId="52BDAAE9" w14:textId="77777777" w:rsidR="00314BE1" w:rsidRPr="00A53FBF" w:rsidRDefault="00314BE1" w:rsidP="00314BE1">
      <w:pPr>
        <w:rPr>
          <w:sz w:val="16"/>
        </w:rPr>
      </w:pPr>
      <w:r w:rsidRPr="00A53FBF">
        <w:rPr>
          <w:rStyle w:val="StyleUnderline"/>
        </w:rPr>
        <w:t xml:space="preserve">Political </w:t>
      </w:r>
      <w:r w:rsidRPr="00A53FBF">
        <w:rPr>
          <w:rStyle w:val="StyleUnderline"/>
          <w:highlight w:val="yellow"/>
        </w:rPr>
        <w:t xml:space="preserve">events are frequently framed as </w:t>
      </w:r>
      <w:r w:rsidRPr="00A53FBF">
        <w:rPr>
          <w:rStyle w:val="Emphasis"/>
          <w:highlight w:val="yellow"/>
        </w:rPr>
        <w:t>unpredictable</w:t>
      </w:r>
      <w:r w:rsidRPr="00A53FBF">
        <w:rPr>
          <w:rStyle w:val="StyleUnderline"/>
        </w:rPr>
        <w:t>. Who could have predicted the Arab Spring, 9/11, or the end of the cold war?</w:t>
      </w:r>
      <w:r w:rsidRPr="00A53FBF">
        <w:rPr>
          <w:sz w:val="16"/>
        </w:rPr>
        <w:t xml:space="preserve"> This skepticism about prediction reflects an underlying desire to forecast. </w:t>
      </w:r>
      <w:r w:rsidRPr="00A53FBF">
        <w:rPr>
          <w:rStyle w:val="StyleUnderline"/>
          <w:highlight w:val="yellow"/>
        </w:rPr>
        <w:t>Predicting political events is difficult</w:t>
      </w:r>
      <w:r w:rsidRPr="00A53FBF">
        <w:rPr>
          <w:rStyle w:val="StyleUnderline"/>
        </w:rPr>
        <w:t xml:space="preserve"> because they result from complex social processes</w:t>
      </w:r>
      <w:r w:rsidRPr="00A53FBF">
        <w:rPr>
          <w:sz w:val="16"/>
        </w:rPr>
        <w:t xml:space="preserve">. </w:t>
      </w:r>
      <w:r w:rsidRPr="00A53FBF">
        <w:rPr>
          <w:rStyle w:val="Emphasis"/>
          <w:highlight w:val="yellow"/>
        </w:rPr>
        <w:t>However, in recent years, our capacity to collect info</w:t>
      </w:r>
      <w:r w:rsidRPr="00A53FBF">
        <w:rPr>
          <w:rStyle w:val="Emphasis"/>
        </w:rPr>
        <w:t>rmation</w:t>
      </w:r>
      <w:r w:rsidRPr="00A53FBF">
        <w:rPr>
          <w:sz w:val="16"/>
        </w:rPr>
        <w:t xml:space="preserve"> </w:t>
      </w:r>
      <w:r w:rsidRPr="00A53FBF">
        <w:rPr>
          <w:rStyle w:val="StyleUnderline"/>
        </w:rPr>
        <w:t xml:space="preserve">on social behavior </w:t>
      </w:r>
      <w:r w:rsidRPr="00A53FBF">
        <w:rPr>
          <w:rStyle w:val="StyleUnderline"/>
          <w:highlight w:val="yellow"/>
        </w:rPr>
        <w:t>and</w:t>
      </w:r>
      <w:r w:rsidRPr="00A53FBF">
        <w:rPr>
          <w:rStyle w:val="StyleUnderline"/>
        </w:rPr>
        <w:t xml:space="preserve"> our ability to </w:t>
      </w:r>
      <w:r w:rsidRPr="00A53FBF">
        <w:rPr>
          <w:rStyle w:val="StyleUnderline"/>
          <w:highlight w:val="yellow"/>
        </w:rPr>
        <w:t>process large data</w:t>
      </w:r>
      <w:r w:rsidRPr="00A53FBF">
        <w:rPr>
          <w:rStyle w:val="StyleUnderline"/>
        </w:rPr>
        <w:t xml:space="preserve"> have </w:t>
      </w:r>
      <w:r w:rsidRPr="00A53FBF">
        <w:rPr>
          <w:rStyle w:val="StyleUnderline"/>
          <w:highlight w:val="yellow"/>
        </w:rPr>
        <w:t>increased</w:t>
      </w:r>
      <w:r w:rsidRPr="00A53FBF">
        <w:rPr>
          <w:rStyle w:val="StyleUnderline"/>
        </w:rPr>
        <w:t xml:space="preserve"> to degrees only foreseen in science fiction. </w:t>
      </w:r>
      <w:r w:rsidRPr="00A53FBF">
        <w:rPr>
          <w:rStyle w:val="StyleUnderline"/>
          <w:highlight w:val="yellow"/>
        </w:rPr>
        <w:t>This new ability</w:t>
      </w:r>
      <w:r w:rsidRPr="00A53FBF">
        <w:rPr>
          <w:rStyle w:val="StyleUnderline"/>
        </w:rPr>
        <w:t xml:space="preserve"> to analyze and predict behavior </w:t>
      </w:r>
      <w:r w:rsidRPr="00A53FBF">
        <w:rPr>
          <w:rStyle w:val="StyleUnderline"/>
          <w:highlight w:val="yellow"/>
        </w:rPr>
        <w:t>confronts</w:t>
      </w:r>
      <w:r w:rsidRPr="00A53FBF">
        <w:rPr>
          <w:rStyle w:val="StyleUnderline"/>
        </w:rPr>
        <w:t xml:space="preserve"> a demand for </w:t>
      </w:r>
      <w:r w:rsidRPr="00A53FBF">
        <w:rPr>
          <w:rStyle w:val="Emphasis"/>
          <w:highlight w:val="yellow"/>
        </w:rPr>
        <w:t>better political forecasts</w:t>
      </w:r>
      <w:r w:rsidRPr="00A53FBF">
        <w:rPr>
          <w:rStyle w:val="StyleUnderline"/>
          <w:highlight w:val="yellow"/>
        </w:rPr>
        <w:t xml:space="preserve"> that may serve to</w:t>
      </w:r>
      <w:r w:rsidRPr="00A53FBF">
        <w:rPr>
          <w:rStyle w:val="StyleUnderline"/>
        </w:rPr>
        <w:t xml:space="preserve"> inform and even </w:t>
      </w:r>
      <w:r w:rsidRPr="00A53FBF">
        <w:rPr>
          <w:rStyle w:val="StyleUnderline"/>
          <w:highlight w:val="yellow"/>
        </w:rPr>
        <w:t>help to structure effective policies</w:t>
      </w:r>
      <w:r w:rsidRPr="00A53FBF">
        <w:rPr>
          <w:rStyle w:val="StyleUnderline"/>
        </w:rPr>
        <w:t xml:space="preserve"> in a world in which prediction in everyday life has become commonplace. Only a decade ago, scholars interested in civil wars undertook their research with constrained resources</w:t>
      </w:r>
      <w:r w:rsidRPr="00A53FBF">
        <w:rPr>
          <w:sz w:val="16"/>
        </w:rPr>
        <w:t xml:space="preserve">, limited data, and statistical estimation capabilities that seem underdeveloped by current standards. </w:t>
      </w:r>
      <w:r w:rsidRPr="00A53FBF">
        <w:rPr>
          <w:rStyle w:val="StyleUnderline"/>
        </w:rPr>
        <w:t>Still, major advances did result</w:t>
      </w:r>
      <w:r w:rsidRPr="00A53FBF">
        <w:rPr>
          <w:sz w:val="16"/>
        </w:rPr>
        <w:t xml:space="preserve"> from these efforts. </w:t>
      </w:r>
      <w:r w:rsidRPr="00A53FBF">
        <w:rPr>
          <w:rStyle w:val="StyleUnderline"/>
        </w:rPr>
        <w:t>Consider “Ethnicity, Insurgency and Civil War” by Fearon</w:t>
      </w:r>
      <w:r w:rsidRPr="00A53FBF">
        <w:rPr>
          <w:sz w:val="16"/>
        </w:rPr>
        <w:t xml:space="preserve"> and </w:t>
      </w:r>
      <w:proofErr w:type="spellStart"/>
      <w:r w:rsidRPr="00A53FBF">
        <w:rPr>
          <w:sz w:val="16"/>
        </w:rPr>
        <w:t>Laitin</w:t>
      </w:r>
      <w:proofErr w:type="spellEnd"/>
      <w:r w:rsidRPr="00A53FBF">
        <w:rPr>
          <w:sz w:val="16"/>
        </w:rPr>
        <w:t xml:space="preserve"> (2003), </w:t>
      </w:r>
      <w:r w:rsidRPr="00A53FBF">
        <w:rPr>
          <w:rStyle w:val="StyleUnderline"/>
        </w:rPr>
        <w:t>one of the most venerated and cited articles</w:t>
      </w:r>
      <w:r w:rsidRPr="00A53FBF">
        <w:rPr>
          <w:sz w:val="16"/>
        </w:rPr>
        <w:t xml:space="preserve"> about the onset of civil wars. Published in 2003, it has over 3,000 citations in scholar.google.com and almost 900 citations in the Web of Science (as of April 2013). It has been cited prominently in virtually every social science discipline in journals ranging from Acta </w:t>
      </w:r>
      <w:proofErr w:type="spellStart"/>
      <w:r w:rsidRPr="00A53FBF">
        <w:rPr>
          <w:sz w:val="16"/>
        </w:rPr>
        <w:t>Sociologica</w:t>
      </w:r>
      <w:proofErr w:type="spellEnd"/>
      <w:r w:rsidRPr="00A53FBF">
        <w:rPr>
          <w:sz w:val="16"/>
        </w:rPr>
        <w:t xml:space="preserve"> to World Politics; and it is the most downloaded article from the American Political Science Review.2 </w:t>
      </w:r>
      <w:r w:rsidRPr="00A53FBF">
        <w:rPr>
          <w:sz w:val="12"/>
        </w:rPr>
        <w:t>¶</w:t>
      </w:r>
      <w:r w:rsidRPr="00A53FBF">
        <w:rPr>
          <w:sz w:val="16"/>
        </w:rPr>
        <w:t xml:space="preserve"> </w:t>
      </w:r>
      <w:r w:rsidRPr="00A53FBF">
        <w:rPr>
          <w:rStyle w:val="StyleUnderline"/>
        </w:rPr>
        <w:t>This article is rightly regarded as an important, foundational piece of scholarship. However, in</w:t>
      </w:r>
      <w:r w:rsidRPr="00A53FBF">
        <w:rPr>
          <w:sz w:val="16"/>
        </w:rPr>
        <w:t xml:space="preserve"> the summer of </w:t>
      </w:r>
      <w:r w:rsidRPr="00A53FBF">
        <w:rPr>
          <w:rStyle w:val="StyleUnderline"/>
        </w:rPr>
        <w:t>2012, it was used by</w:t>
      </w:r>
      <w:r w:rsidRPr="00A53FBF">
        <w:rPr>
          <w:sz w:val="16"/>
        </w:rPr>
        <w:t xml:space="preserve"> Jacqueline </w:t>
      </w:r>
      <w:r w:rsidRPr="00A53FBF">
        <w:rPr>
          <w:rStyle w:val="StyleUnderline"/>
        </w:rPr>
        <w:t>Stevens</w:t>
      </w:r>
      <w:r w:rsidRPr="00A53FBF">
        <w:rPr>
          <w:sz w:val="16"/>
        </w:rPr>
        <w:t xml:space="preserve"> in a New York Times Op-Ed </w:t>
      </w:r>
      <w:r w:rsidRPr="00A53FBF">
        <w:rPr>
          <w:rStyle w:val="StyleUnderline"/>
        </w:rPr>
        <w:t>as evidence that political scientists are bad forecasters</w:t>
      </w:r>
      <w:r w:rsidRPr="00A53FBF">
        <w:rPr>
          <w:sz w:val="16"/>
        </w:rPr>
        <w:t xml:space="preserve">. </w:t>
      </w:r>
      <w:r w:rsidRPr="00A53FBF">
        <w:rPr>
          <w:rStyle w:val="StyleUnderline"/>
        </w:rPr>
        <w:t xml:space="preserve">That claim was wildly off the mark in that Fearon and </w:t>
      </w:r>
      <w:proofErr w:type="spellStart"/>
      <w:r w:rsidRPr="00A53FBF">
        <w:rPr>
          <w:rStyle w:val="StyleUnderline"/>
        </w:rPr>
        <w:t>Laitin</w:t>
      </w:r>
      <w:proofErr w:type="spellEnd"/>
      <w:r w:rsidRPr="00A53FBF">
        <w:rPr>
          <w:rStyle w:val="StyleUnderline"/>
        </w:rPr>
        <w:t xml:space="preserve"> do not focus on forecasting, and Stevens ignored other, actual forecasting efforts in political science</w:t>
      </w:r>
      <w:r w:rsidRPr="00A53FBF">
        <w:rPr>
          <w:sz w:val="16"/>
        </w:rPr>
        <w:t xml:space="preserve">. Stevens’ point—which was taken up by the US Congress—was that government funding on quantitative approaches was being wasted on efforts that did not provide accurate policy advice. </w:t>
      </w:r>
      <w:r w:rsidRPr="00A53FBF">
        <w:rPr>
          <w:rStyle w:val="StyleUnderline"/>
        </w:rPr>
        <w:t>In contrast to Stevens, we argue that conflict research in political science can be substantially improved by more</w:t>
      </w:r>
      <w:r w:rsidRPr="00A53FBF">
        <w:rPr>
          <w:sz w:val="16"/>
        </w:rPr>
        <w:t xml:space="preserve">, not less, </w:t>
      </w:r>
      <w:r w:rsidRPr="00A53FBF">
        <w:rPr>
          <w:rStyle w:val="StyleUnderline"/>
        </w:rPr>
        <w:t xml:space="preserve">attention to predictions through quantitative </w:t>
      </w:r>
      <w:proofErr w:type="gramStart"/>
      <w:r w:rsidRPr="00A53FBF">
        <w:rPr>
          <w:rStyle w:val="StyleUnderline"/>
        </w:rPr>
        <w:t>approaches</w:t>
      </w:r>
      <w:r w:rsidRPr="00A53FBF">
        <w:rPr>
          <w:sz w:val="16"/>
        </w:rPr>
        <w:t>.</w:t>
      </w:r>
      <w:r w:rsidRPr="00A53FBF">
        <w:rPr>
          <w:sz w:val="12"/>
        </w:rPr>
        <w:t>¶</w:t>
      </w:r>
      <w:proofErr w:type="gramEnd"/>
      <w:r w:rsidRPr="00A53FBF">
        <w:rPr>
          <w:sz w:val="16"/>
        </w:rPr>
        <w:t xml:space="preserve"> We argue that the </w:t>
      </w:r>
      <w:r w:rsidRPr="00A53FBF">
        <w:rPr>
          <w:rStyle w:val="Emphasis"/>
          <w:highlight w:val="yellow"/>
        </w:rPr>
        <w:t>increasing availability of</w:t>
      </w:r>
      <w:r w:rsidRPr="00A53FBF">
        <w:rPr>
          <w:rStyle w:val="Emphasis"/>
        </w:rPr>
        <w:t xml:space="preserve"> disaggregated </w:t>
      </w:r>
      <w:r w:rsidRPr="00A53FBF">
        <w:rPr>
          <w:rStyle w:val="Emphasis"/>
          <w:highlight w:val="yellow"/>
        </w:rPr>
        <w:t>data and advanced estimation</w:t>
      </w:r>
      <w:r w:rsidRPr="00A53FBF">
        <w:rPr>
          <w:rStyle w:val="Emphasis"/>
        </w:rPr>
        <w:t xml:space="preserve"> techniques </w:t>
      </w:r>
      <w:r w:rsidRPr="00A53FBF">
        <w:rPr>
          <w:rStyle w:val="Emphasis"/>
          <w:highlight w:val="yellow"/>
        </w:rPr>
        <w:t>are making forecasts of conflict more accurate and precise</w:t>
      </w:r>
      <w:r w:rsidRPr="00A53FBF">
        <w:rPr>
          <w:rStyle w:val="StyleUnderline"/>
        </w:rPr>
        <w:t xml:space="preserve">, thereby </w:t>
      </w:r>
      <w:r w:rsidRPr="00A53FBF">
        <w:rPr>
          <w:rStyle w:val="StyleUnderline"/>
          <w:highlight w:val="yellow"/>
        </w:rPr>
        <w:t>helping</w:t>
      </w:r>
      <w:r w:rsidRPr="00A53FBF">
        <w:rPr>
          <w:rStyle w:val="StyleUnderline"/>
        </w:rPr>
        <w:t xml:space="preserve"> to </w:t>
      </w:r>
      <w:r w:rsidRPr="00A53FBF">
        <w:rPr>
          <w:rStyle w:val="StyleUnderline"/>
          <w:highlight w:val="yellow"/>
        </w:rPr>
        <w:t>evaluate</w:t>
      </w:r>
      <w:r w:rsidRPr="00A53FBF">
        <w:rPr>
          <w:rStyle w:val="StyleUnderline"/>
        </w:rPr>
        <w:t xml:space="preserve"> the utility of </w:t>
      </w:r>
      <w:r w:rsidRPr="00A53FBF">
        <w:rPr>
          <w:rStyle w:val="StyleUnderline"/>
          <w:highlight w:val="yellow"/>
        </w:rPr>
        <w:t>different models and winnow</w:t>
      </w:r>
      <w:r w:rsidRPr="00A53FBF">
        <w:rPr>
          <w:rStyle w:val="StyleUnderline"/>
        </w:rPr>
        <w:t xml:space="preserve"> the </w:t>
      </w:r>
      <w:r w:rsidRPr="00A53FBF">
        <w:rPr>
          <w:rStyle w:val="StyleUnderline"/>
          <w:highlight w:val="yellow"/>
        </w:rPr>
        <w:t>good from the bad.</w:t>
      </w:r>
      <w:r w:rsidRPr="00A53FBF">
        <w:rPr>
          <w:sz w:val="16"/>
          <w:highlight w:val="yellow"/>
        </w:rPr>
        <w:t xml:space="preserve"> </w:t>
      </w:r>
      <w:r w:rsidRPr="00A53FBF">
        <w:rPr>
          <w:rStyle w:val="StyleUnderline"/>
          <w:highlight w:val="yellow"/>
        </w:rPr>
        <w:t>Forecasting</w:t>
      </w:r>
      <w:r w:rsidRPr="00A53FBF">
        <w:rPr>
          <w:rStyle w:val="StyleUnderline"/>
        </w:rPr>
        <w:t xml:space="preserve"> also helps to prevent overfitting and </w:t>
      </w:r>
      <w:r w:rsidRPr="00A53FBF">
        <w:rPr>
          <w:rStyle w:val="StyleUnderline"/>
          <w:highlight w:val="yellow"/>
        </w:rPr>
        <w:t>reduces confirmation bias</w:t>
      </w:r>
      <w:r w:rsidRPr="00A53FBF">
        <w:rPr>
          <w:sz w:val="16"/>
        </w:rPr>
        <w:t xml:space="preserve">. As such, </w:t>
      </w:r>
      <w:r w:rsidRPr="00A53FBF">
        <w:rPr>
          <w:rStyle w:val="StyleUnderline"/>
        </w:rPr>
        <w:t>forecasting efforts can be used to help validate models, to gain greater confidence in the resulting estimates, and to ultimately present robust models that may allow us to improve the interaction with decision makers seeking greater clarity about</w:t>
      </w:r>
      <w:r w:rsidRPr="00A53FBF">
        <w:rPr>
          <w:sz w:val="16"/>
        </w:rPr>
        <w:t xml:space="preserve"> the </w:t>
      </w:r>
      <w:r w:rsidRPr="00A53FBF">
        <w:rPr>
          <w:rStyle w:val="StyleUnderline"/>
        </w:rPr>
        <w:t>implications of potential actions</w:t>
      </w:r>
      <w:r w:rsidRPr="00A53FBF">
        <w:rPr>
          <w:sz w:val="16"/>
        </w:rPr>
        <w:t>.</w:t>
      </w:r>
    </w:p>
    <w:p w14:paraId="51528090" w14:textId="77777777" w:rsidR="00314BE1" w:rsidRPr="00A53FBF" w:rsidRDefault="00314BE1" w:rsidP="00314BE1">
      <w:pPr>
        <w:rPr>
          <w:sz w:val="16"/>
        </w:rPr>
      </w:pPr>
    </w:p>
    <w:p w14:paraId="651AFEEF" w14:textId="77777777" w:rsidR="00314BE1" w:rsidRPr="00C032BD" w:rsidRDefault="00314BE1" w:rsidP="00314BE1">
      <w:pPr>
        <w:pStyle w:val="Heading4"/>
      </w:pPr>
      <w:r>
        <w:t xml:space="preserve">2 – </w:t>
      </w:r>
      <w:r w:rsidRPr="00A53FBF">
        <w:t xml:space="preserve">Peacekeeping---algorithmic governance enables effective responses to </w:t>
      </w:r>
      <w:r w:rsidRPr="00A53FBF">
        <w:rPr>
          <w:u w:val="single"/>
        </w:rPr>
        <w:t>global atrocities</w:t>
      </w:r>
    </w:p>
    <w:p w14:paraId="57B302DF" w14:textId="77777777" w:rsidR="00314BE1" w:rsidRPr="00A53FBF" w:rsidRDefault="00314BE1" w:rsidP="00314BE1">
      <w:r w:rsidRPr="00A53FBF">
        <w:t xml:space="preserve">John </w:t>
      </w:r>
      <w:proofErr w:type="spellStart"/>
      <w:r w:rsidRPr="00A53FBF">
        <w:rPr>
          <w:rStyle w:val="Style13ptBold"/>
        </w:rPr>
        <w:t>Karlsrud</w:t>
      </w:r>
      <w:proofErr w:type="spellEnd"/>
      <w:r w:rsidRPr="00A53FBF">
        <w:rPr>
          <w:rStyle w:val="Style13ptBold"/>
        </w:rPr>
        <w:t xml:space="preserve"> 14</w:t>
      </w:r>
      <w:r w:rsidRPr="00A53FBF">
        <w:t xml:space="preserve">, Senior Research Fellow and Manager of the Training for Peace </w:t>
      </w:r>
      <w:proofErr w:type="spellStart"/>
      <w:r w:rsidRPr="00A53FBF">
        <w:t>programme</w:t>
      </w:r>
      <w:proofErr w:type="spellEnd"/>
      <w:r w:rsidRPr="00A53FBF">
        <w:t xml:space="preserve"> at NUPI, Peacekeeping 4.0: Harnessing the Potential of Big Data, </w:t>
      </w:r>
      <w:proofErr w:type="gramStart"/>
      <w:r w:rsidRPr="00A53FBF">
        <w:t>Social Media</w:t>
      </w:r>
      <w:proofErr w:type="gramEnd"/>
      <w:r w:rsidRPr="00A53FBF">
        <w:t>, and Cyber Technologies, in “Cyberspace and International Relations: Theory, Prospects and Challenges,” https://www.researchgate.net/profile/Hakan_Mehmetcik/publication/285282612_A_New_Way</w:t>
      </w:r>
      <w:r w:rsidRPr="00A53FBF">
        <w:lastRenderedPageBreak/>
        <w:t>_of_Conducting_War_Cyberwar_Is_That_Real/links/5c63f67d45851582c3e47db7/A-New-Way-of-Conducting-War-Cyberwar-Is-That-Real.pdf</w:t>
      </w:r>
    </w:p>
    <w:p w14:paraId="0981FC02" w14:textId="77777777" w:rsidR="00314BE1" w:rsidRPr="00A53FBF" w:rsidRDefault="00314BE1" w:rsidP="00314BE1">
      <w:pPr>
        <w:rPr>
          <w:sz w:val="16"/>
        </w:rPr>
      </w:pPr>
      <w:r w:rsidRPr="00A53FBF">
        <w:rPr>
          <w:sz w:val="16"/>
        </w:rPr>
        <w:t xml:space="preserve">Brought together, the </w:t>
      </w:r>
      <w:r w:rsidRPr="00A53FBF">
        <w:rPr>
          <w:rStyle w:val="StyleUnderline"/>
          <w:highlight w:val="yellow"/>
        </w:rPr>
        <w:t>data can enable</w:t>
      </w:r>
      <w:r w:rsidRPr="00A53FBF">
        <w:rPr>
          <w:rStyle w:val="StyleUnderline"/>
        </w:rPr>
        <w:t xml:space="preserve"> international </w:t>
      </w:r>
      <w:r w:rsidRPr="00A53FBF">
        <w:rPr>
          <w:rStyle w:val="StyleUnderline"/>
          <w:highlight w:val="yellow"/>
        </w:rPr>
        <w:t>organizations to</w:t>
      </w:r>
      <w:r w:rsidRPr="00A53FBF">
        <w:rPr>
          <w:rStyle w:val="StyleUnderline"/>
        </w:rPr>
        <w:t xml:space="preserve"> follow and possibly </w:t>
      </w:r>
      <w:r w:rsidRPr="00A53FBF">
        <w:rPr>
          <w:rStyle w:val="Emphasis"/>
          <w:highlight w:val="yellow"/>
        </w:rPr>
        <w:t>prevent</w:t>
      </w:r>
      <w:r w:rsidRPr="00A53FBF">
        <w:rPr>
          <w:rStyle w:val="StyleUnderline"/>
        </w:rPr>
        <w:t xml:space="preserve"> evolving situations and </w:t>
      </w:r>
      <w:r w:rsidRPr="00A53FBF">
        <w:rPr>
          <w:rStyle w:val="StyleUnderline"/>
          <w:highlight w:val="yellow"/>
        </w:rPr>
        <w:t>crises</w:t>
      </w:r>
      <w:r w:rsidRPr="00A53FBF">
        <w:rPr>
          <w:sz w:val="16"/>
        </w:rPr>
        <w:t xml:space="preserve">. This potential has been recognized; and, following the financial crisis, the UN Secretary-General created UN Global Pulse to explore opportunities for </w:t>
      </w:r>
      <w:r w:rsidRPr="00A53FBF">
        <w:rPr>
          <w:rStyle w:val="StyleUnderline"/>
          <w:highlight w:val="yellow"/>
        </w:rPr>
        <w:t xml:space="preserve">using real-time data to gain a </w:t>
      </w:r>
      <w:r w:rsidRPr="00A53FBF">
        <w:rPr>
          <w:rStyle w:val="Emphasis"/>
          <w:highlight w:val="yellow"/>
        </w:rPr>
        <w:t>more accurate understanding</w:t>
      </w:r>
      <w:r w:rsidRPr="00A53FBF">
        <w:rPr>
          <w:rStyle w:val="StyleUnderline"/>
          <w:highlight w:val="yellow"/>
        </w:rPr>
        <w:t xml:space="preserve"> of population wellbeing</w:t>
      </w:r>
      <w:r w:rsidRPr="00A53FBF">
        <w:rPr>
          <w:sz w:val="16"/>
        </w:rPr>
        <w:t xml:space="preserve">, especially related to the impacts of global crises. The availability of real-time data holds great promise for helping us detect the early signs of stress on vulnerable populations. It represents an unprecedented opportunity to track the human impacts of crises as they unfold, </w:t>
      </w:r>
      <w:r w:rsidRPr="00A53FBF">
        <w:rPr>
          <w:rStyle w:val="StyleUnderline"/>
          <w:highlight w:val="yellow"/>
        </w:rPr>
        <w:t>and to get real-time feedback on how well policy responses are working</w:t>
      </w:r>
      <w:r w:rsidRPr="00A53FBF">
        <w:rPr>
          <w:sz w:val="16"/>
        </w:rPr>
        <w:t xml:space="preserve"> (UN Global Pulse 2012b). As such, research undertaken by UN Global Pulse, notably though its networks of country-level “Pulse Labs,” may </w:t>
      </w:r>
      <w:r w:rsidRPr="00A53FBF">
        <w:rPr>
          <w:rStyle w:val="StyleUnderline"/>
          <w:highlight w:val="yellow"/>
        </w:rPr>
        <w:t>give the UN</w:t>
      </w:r>
      <w:r w:rsidRPr="00A53FBF">
        <w:rPr>
          <w:sz w:val="16"/>
        </w:rPr>
        <w:t xml:space="preserve"> a </w:t>
      </w:r>
      <w:r w:rsidRPr="00A53FBF">
        <w:rPr>
          <w:rStyle w:val="StyleUnderline"/>
          <w:highlight w:val="yellow"/>
        </w:rPr>
        <w:t>better ability to</w:t>
      </w:r>
      <w:r w:rsidRPr="00A53FBF">
        <w:rPr>
          <w:sz w:val="16"/>
        </w:rPr>
        <w:t xml:space="preserve"> follow, respond to and </w:t>
      </w:r>
      <w:r w:rsidRPr="00A53FBF">
        <w:rPr>
          <w:rStyle w:val="StyleUnderline"/>
          <w:highlight w:val="yellow"/>
        </w:rPr>
        <w:t>mitigate the impact of</w:t>
      </w:r>
      <w:r w:rsidRPr="00A53FBF">
        <w:rPr>
          <w:sz w:val="16"/>
        </w:rPr>
        <w:t xml:space="preserve"> </w:t>
      </w:r>
      <w:r w:rsidRPr="00A53FBF">
        <w:rPr>
          <w:rStyle w:val="Emphasis"/>
          <w:highlight w:val="yellow"/>
        </w:rPr>
        <w:t>natural disasters</w:t>
      </w:r>
      <w:r w:rsidRPr="00A53FBF">
        <w:rPr>
          <w:sz w:val="16"/>
        </w:rPr>
        <w:t xml:space="preserve"> </w:t>
      </w:r>
      <w:r w:rsidRPr="00A53FBF">
        <w:rPr>
          <w:rStyle w:val="StyleUnderline"/>
          <w:highlight w:val="yellow"/>
        </w:rPr>
        <w:t xml:space="preserve">and </w:t>
      </w:r>
      <w:r w:rsidRPr="00A53FBF">
        <w:rPr>
          <w:rStyle w:val="Emphasis"/>
          <w:highlight w:val="yellow"/>
        </w:rPr>
        <w:t>complex crises</w:t>
      </w:r>
      <w:r w:rsidRPr="00A53FBF">
        <w:rPr>
          <w:sz w:val="16"/>
        </w:rPr>
        <w:t>.</w:t>
      </w:r>
    </w:p>
    <w:p w14:paraId="5AAD87C8" w14:textId="77777777" w:rsidR="00314BE1" w:rsidRPr="00A53FBF" w:rsidRDefault="00314BE1" w:rsidP="00314BE1">
      <w:pPr>
        <w:rPr>
          <w:sz w:val="16"/>
        </w:rPr>
      </w:pPr>
      <w:r w:rsidRPr="00A53FBF">
        <w:rPr>
          <w:sz w:val="16"/>
        </w:rPr>
        <w:t xml:space="preserve">However, more than 90 % of the information will be unstructured, potentially rich in useful information. Turning structured and unstructured information into actionable data requires efficient ways of structuring and analyzing the information in real time in a data ecosystem (WEF 2010, p. 4). This process is often called “reality mining” (UN Global Pulse 2012a, p. 18; Eagle and Pentland 2006) or “data mining”—discovering patterns in large data sets (Cheshire 2011; Helbing and </w:t>
      </w:r>
      <w:proofErr w:type="spellStart"/>
      <w:r w:rsidRPr="00A53FBF">
        <w:rPr>
          <w:sz w:val="16"/>
        </w:rPr>
        <w:t>Balietti</w:t>
      </w:r>
      <w:proofErr w:type="spellEnd"/>
      <w:r w:rsidRPr="00A53FBF">
        <w:rPr>
          <w:sz w:val="16"/>
        </w:rPr>
        <w:t xml:space="preserve"> 2012). So, how can the UN and other multilateral actors make use of this data? </w:t>
      </w:r>
      <w:r w:rsidRPr="00A53FBF">
        <w:rPr>
          <w:rStyle w:val="StyleUnderline"/>
          <w:highlight w:val="yellow"/>
        </w:rPr>
        <w:t>Coop</w:t>
      </w:r>
      <w:r w:rsidRPr="00A53FBF">
        <w:rPr>
          <w:sz w:val="16"/>
        </w:rPr>
        <w:t xml:space="preserve">eration </w:t>
      </w:r>
      <w:r w:rsidRPr="00A53FBF">
        <w:rPr>
          <w:rStyle w:val="StyleUnderline"/>
          <w:highlight w:val="yellow"/>
        </w:rPr>
        <w:t>has been initiated with Google</w:t>
      </w:r>
      <w:r w:rsidRPr="00A53FBF">
        <w:rPr>
          <w:sz w:val="16"/>
        </w:rPr>
        <w:t xml:space="preserve"> </w:t>
      </w:r>
      <w:r w:rsidRPr="00A53FBF">
        <w:rPr>
          <w:rStyle w:val="StyleUnderline"/>
        </w:rPr>
        <w:t>and other large corporations</w:t>
      </w:r>
      <w:r w:rsidRPr="00A53FBF">
        <w:rPr>
          <w:sz w:val="16"/>
        </w:rPr>
        <w:t xml:space="preserve"> that are at the forefront in harvesting actionable data from the “data deluge” (The Economist 2010b).</w:t>
      </w:r>
    </w:p>
    <w:p w14:paraId="4E3EE031" w14:textId="77777777" w:rsidR="00314BE1" w:rsidRPr="00A53FBF" w:rsidRDefault="00314BE1" w:rsidP="00314BE1">
      <w:pPr>
        <w:rPr>
          <w:sz w:val="16"/>
        </w:rPr>
      </w:pPr>
      <w:r w:rsidRPr="00A53FBF">
        <w:rPr>
          <w:sz w:val="16"/>
        </w:rPr>
        <w:t xml:space="preserve">Concurrently with this development, the digital divide is closing at an increasing speed. According to the World Bank, 44.9 out of every 100 people in </w:t>
      </w:r>
      <w:proofErr w:type="spellStart"/>
      <w:r w:rsidRPr="00A53FBF">
        <w:rPr>
          <w:sz w:val="16"/>
        </w:rPr>
        <w:t>subSaharan</w:t>
      </w:r>
      <w:proofErr w:type="spellEnd"/>
      <w:r w:rsidRPr="00A53FBF">
        <w:rPr>
          <w:sz w:val="16"/>
        </w:rPr>
        <w:t xml:space="preserve"> Africa had a mobile subscription in 2010 (World Bank 2012a), and by 2016 this figure will reach 91.3 (</w:t>
      </w:r>
      <w:proofErr w:type="spellStart"/>
      <w:r w:rsidRPr="00A53FBF">
        <w:rPr>
          <w:sz w:val="16"/>
        </w:rPr>
        <w:t>Portio</w:t>
      </w:r>
      <w:proofErr w:type="spellEnd"/>
      <w:r w:rsidRPr="00A53FBF">
        <w:rPr>
          <w:sz w:val="16"/>
        </w:rPr>
        <w:t xml:space="preserve"> Research 2012), although the high number may mask persons have more than one subscription. The percentage of population with access to internet is also increasing (World Bank 2012b). This means that the amount of both structured and unstructured </w:t>
      </w:r>
      <w:r w:rsidRPr="00A53FBF">
        <w:rPr>
          <w:rStyle w:val="StyleUnderline"/>
          <w:highlight w:val="yellow"/>
        </w:rPr>
        <w:t>data</w:t>
      </w:r>
      <w:r w:rsidRPr="00A53FBF">
        <w:rPr>
          <w:sz w:val="16"/>
        </w:rPr>
        <w:t xml:space="preserve"> </w:t>
      </w:r>
      <w:r w:rsidRPr="00A53FBF">
        <w:rPr>
          <w:rStyle w:val="StyleUnderline"/>
        </w:rPr>
        <w:t>that</w:t>
      </w:r>
      <w:r w:rsidRPr="00A53FBF">
        <w:rPr>
          <w:sz w:val="16"/>
        </w:rPr>
        <w:t xml:space="preserve"> </w:t>
      </w:r>
      <w:r w:rsidRPr="00A53FBF">
        <w:rPr>
          <w:rStyle w:val="StyleUnderline"/>
          <w:highlight w:val="yellow"/>
        </w:rPr>
        <w:t>can</w:t>
      </w:r>
      <w:r w:rsidRPr="00A53FBF">
        <w:rPr>
          <w:sz w:val="16"/>
        </w:rPr>
        <w:t xml:space="preserve"> be analyzed and can </w:t>
      </w:r>
      <w:r w:rsidRPr="00A53FBF">
        <w:rPr>
          <w:rStyle w:val="Emphasis"/>
          <w:highlight w:val="yellow"/>
        </w:rPr>
        <w:t>inform multilateral efforts for conflict prevention</w:t>
      </w:r>
      <w:r w:rsidRPr="00A53FBF">
        <w:rPr>
          <w:sz w:val="16"/>
        </w:rPr>
        <w:t xml:space="preserve"> and international security is increasing rapidly and can give a more even and realistic picture of the situation in question. However, there is a need to be realistic. There is great variance in the access to data between countries such as Syria and the Democratic Republic of Congo, and many have more than one mobile subscription to strengthen their resilience against patchy networks.</w:t>
      </w:r>
    </w:p>
    <w:p w14:paraId="5D2B9E27" w14:textId="77777777" w:rsidR="00314BE1" w:rsidRPr="00A53FBF" w:rsidRDefault="00314BE1" w:rsidP="00314BE1">
      <w:pPr>
        <w:rPr>
          <w:sz w:val="16"/>
        </w:rPr>
      </w:pPr>
      <w:r w:rsidRPr="00A53FBF">
        <w:rPr>
          <w:sz w:val="16"/>
        </w:rPr>
        <w:t>Other co-influencing factors are the rapid spread of 3G networks in developing countries and affordable smart phones at prices down to $50 or less (</w:t>
      </w:r>
      <w:proofErr w:type="spellStart"/>
      <w:r w:rsidRPr="00A53FBF">
        <w:rPr>
          <w:sz w:val="16"/>
        </w:rPr>
        <w:t>Jidenma</w:t>
      </w:r>
      <w:proofErr w:type="spellEnd"/>
      <w:r w:rsidRPr="00A53FBF">
        <w:rPr>
          <w:sz w:val="16"/>
        </w:rPr>
        <w:t xml:space="preserve"> 2011). There is also a current global mega-trend of access to the internet through mobile devices: “in a world where there are 6.3 bn mobile users and 2.3 bn internet users, the default access mode to broadband services is mobile” (Ulf </w:t>
      </w:r>
      <w:proofErr w:type="spellStart"/>
      <w:r w:rsidRPr="00A53FBF">
        <w:rPr>
          <w:sz w:val="16"/>
        </w:rPr>
        <w:t>Ewaldsson</w:t>
      </w:r>
      <w:proofErr w:type="spellEnd"/>
      <w:r w:rsidRPr="00A53FBF">
        <w:rPr>
          <w:sz w:val="16"/>
        </w:rPr>
        <w:t xml:space="preserve">, Ericsson, quoted in ITU 2012a). According to the International Telecommunication Union, “the ubiquitous mobile phone provides an important foundation for the uptake of </w:t>
      </w:r>
      <w:proofErr w:type="spellStart"/>
      <w:r w:rsidRPr="00A53FBF">
        <w:rPr>
          <w:sz w:val="16"/>
        </w:rPr>
        <w:t>mobilebased</w:t>
      </w:r>
      <w:proofErr w:type="spellEnd"/>
      <w:r w:rsidRPr="00A53FBF">
        <w:rPr>
          <w:sz w:val="16"/>
        </w:rPr>
        <w:t xml:space="preserve"> Internet [in the developing world]. With </w:t>
      </w:r>
      <w:proofErr w:type="gramStart"/>
      <w:r w:rsidRPr="00A53FBF">
        <w:rPr>
          <w:sz w:val="16"/>
        </w:rPr>
        <w:t>the majority of</w:t>
      </w:r>
      <w:proofErr w:type="gramEnd"/>
      <w:r w:rsidRPr="00A53FBF">
        <w:rPr>
          <w:sz w:val="16"/>
        </w:rPr>
        <w:t xml:space="preserve"> countries worldwide having launched 3G mobile-broadband services, the prospects are promising” (ITU 2012b, p. 39, Evans 2012).</w:t>
      </w:r>
    </w:p>
    <w:p w14:paraId="6D5F1CA6" w14:textId="77777777" w:rsidR="00314BE1" w:rsidRPr="00A53FBF" w:rsidRDefault="00314BE1" w:rsidP="00314BE1">
      <w:pPr>
        <w:rPr>
          <w:sz w:val="16"/>
        </w:rPr>
      </w:pPr>
      <w:r w:rsidRPr="00A53FBF">
        <w:rPr>
          <w:sz w:val="16"/>
        </w:rPr>
        <w:t xml:space="preserve">In the areas of conflict prevention, humanitarian action, and development, the UN has made some initial steps. But what then is the situation in the areas of peacekeeping and peacebuilding? Unfortunately, little progress has been made so far. Notwithstanding the inclusion of surveillance drones in one peacekeeping mission, the development of Joint Mission Analysis Cells and Joint Operations </w:t>
      </w:r>
      <w:proofErr w:type="spellStart"/>
      <w:r w:rsidRPr="00A53FBF">
        <w:rPr>
          <w:sz w:val="16"/>
        </w:rPr>
        <w:t>Centres</w:t>
      </w:r>
      <w:proofErr w:type="spellEnd"/>
      <w:r w:rsidRPr="00A53FBF">
        <w:rPr>
          <w:sz w:val="16"/>
        </w:rPr>
        <w:t xml:space="preserve"> (which I will return to in the next section), the use of mobile phones in community alert networks in eastern Congo, and the heightened focus on the strategic planning and coordination capacity of peacekeeping and peacebuilding operations, much work remains before peacekeeping operations can be said to be tapping the potential of big data, social media, and cyber-technology effectively, entering the age of “Peacekeeping 4.0.”</w:t>
      </w:r>
    </w:p>
    <w:p w14:paraId="74DB0E61" w14:textId="77777777" w:rsidR="00314BE1" w:rsidRPr="00A53FBF" w:rsidRDefault="00314BE1" w:rsidP="00314BE1">
      <w:pPr>
        <w:rPr>
          <w:sz w:val="16"/>
        </w:rPr>
      </w:pPr>
      <w:r w:rsidRPr="00A53FBF">
        <w:rPr>
          <w:sz w:val="16"/>
        </w:rPr>
        <w:t xml:space="preserve">The good part of this story is that </w:t>
      </w:r>
      <w:r w:rsidRPr="00A53FBF">
        <w:rPr>
          <w:rStyle w:val="StyleUnderline"/>
        </w:rPr>
        <w:t>much work</w:t>
      </w:r>
      <w:r w:rsidRPr="00A53FBF">
        <w:rPr>
          <w:sz w:val="16"/>
        </w:rPr>
        <w:t xml:space="preserve"> already </w:t>
      </w:r>
      <w:r w:rsidRPr="00A53FBF">
        <w:rPr>
          <w:rStyle w:val="StyleUnderline"/>
        </w:rPr>
        <w:t>has been undertaken in</w:t>
      </w:r>
      <w:r w:rsidRPr="00A53FBF">
        <w:rPr>
          <w:sz w:val="16"/>
        </w:rPr>
        <w:t xml:space="preserve"> the similar and parallel fields of </w:t>
      </w:r>
      <w:r w:rsidRPr="00A53FBF">
        <w:rPr>
          <w:rStyle w:val="Emphasis"/>
        </w:rPr>
        <w:t>conflict prevention</w:t>
      </w:r>
      <w:r w:rsidRPr="00A53FBF">
        <w:rPr>
          <w:sz w:val="16"/>
        </w:rPr>
        <w:t xml:space="preserve">, </w:t>
      </w:r>
      <w:r w:rsidRPr="00A53FBF">
        <w:rPr>
          <w:rStyle w:val="Emphasis"/>
        </w:rPr>
        <w:t>humanitarian action</w:t>
      </w:r>
      <w:r w:rsidRPr="00A53FBF">
        <w:rPr>
          <w:sz w:val="16"/>
        </w:rPr>
        <w:t xml:space="preserve"> </w:t>
      </w:r>
      <w:r w:rsidRPr="00A53FBF">
        <w:rPr>
          <w:rStyle w:val="StyleUnderline"/>
        </w:rPr>
        <w:t>and development</w:t>
      </w:r>
      <w:r w:rsidRPr="00A53FBF">
        <w:rPr>
          <w:sz w:val="16"/>
        </w:rPr>
        <w:t xml:space="preserve">. Many lessons from these fields could easily be imported, while other innovative approaches can be accessed through increased cooperation and coordination. Accomplishing this will require overcoming various bureaucratic hurdles and </w:t>
      </w:r>
      <w:proofErr w:type="spellStart"/>
      <w:r w:rsidRPr="00A53FBF">
        <w:rPr>
          <w:sz w:val="16"/>
        </w:rPr>
        <w:t>turfism</w:t>
      </w:r>
      <w:proofErr w:type="spellEnd"/>
      <w:r w:rsidRPr="00A53FBF">
        <w:rPr>
          <w:sz w:val="16"/>
        </w:rPr>
        <w:t xml:space="preserve">, driven by support from engaged member states and the Secretary-General. Finally, the uptake of digital information in the planning of UN peace operations may also have implications for how the interaction between the UN, member states and civil society is theorized. IR theorists have increasingly underscored the importance of civil society actors as potential norm entrepreneurs (Keck and </w:t>
      </w:r>
      <w:proofErr w:type="spellStart"/>
      <w:r w:rsidRPr="00A53FBF">
        <w:rPr>
          <w:sz w:val="16"/>
        </w:rPr>
        <w:t>Sikkink</w:t>
      </w:r>
      <w:proofErr w:type="spellEnd"/>
      <w:r w:rsidRPr="00A53FBF">
        <w:rPr>
          <w:sz w:val="16"/>
        </w:rPr>
        <w:t xml:space="preserve"> 1998), and more recent research looking at the relationship between media and international organizations emphasize the potential role civil society and new technology can play in democratizing the access to information, but also the potential for groups spreading disinformation and incite hatred.</w:t>
      </w:r>
    </w:p>
    <w:p w14:paraId="12C385AB" w14:textId="77777777" w:rsidR="00314BE1" w:rsidRPr="00A53FBF" w:rsidRDefault="00314BE1" w:rsidP="00314BE1">
      <w:pPr>
        <w:rPr>
          <w:sz w:val="16"/>
        </w:rPr>
      </w:pPr>
      <w:r w:rsidRPr="00A53FBF">
        <w:rPr>
          <w:sz w:val="16"/>
        </w:rPr>
        <w:t xml:space="preserve">This chapter will seek to explore what chances the availability of Big Data and new technologies offer for peacekeeping and as well as inherent challenges. The chapter proceeds as follows: First, I narrow in on some key initiatives in the areas of conflict prevention, humanitarian action, and development that can be relevant to peacekeeping. The following section provides a short background on </w:t>
      </w:r>
      <w:r w:rsidRPr="00A53FBF">
        <w:rPr>
          <w:sz w:val="16"/>
        </w:rPr>
        <w:lastRenderedPageBreak/>
        <w:t xml:space="preserve">peacekeeping and its evolution from the end of the Cold War until present, noting some of the steps taken to date. Thirdly, I discuss some of the challenges and opportunities facing </w:t>
      </w:r>
      <w:proofErr w:type="gramStart"/>
      <w:r w:rsidRPr="00A53FBF">
        <w:rPr>
          <w:sz w:val="16"/>
        </w:rPr>
        <w:t>policymakers, and</w:t>
      </w:r>
      <w:proofErr w:type="gramEnd"/>
      <w:r w:rsidRPr="00A53FBF">
        <w:rPr>
          <w:sz w:val="16"/>
        </w:rPr>
        <w:t xml:space="preserve"> relate these to the area of peacekeeping in particular. Finally, the chapter sums up and offers some recommendations for policymakers among member states, in the UN, and among civil society, as well as pointing out areas in need of further research, to enable the UN to enter the era of fourth generation peacekeeping</w:t>
      </w:r>
      <w:proofErr w:type="gramStart"/>
      <w:r w:rsidRPr="00A53FBF">
        <w:rPr>
          <w:sz w:val="16"/>
        </w:rPr>
        <w:t>—“</w:t>
      </w:r>
      <w:proofErr w:type="gramEnd"/>
      <w:r w:rsidRPr="00A53FBF">
        <w:rPr>
          <w:sz w:val="16"/>
        </w:rPr>
        <w:t>Peacekeeping 4.0.”</w:t>
      </w:r>
    </w:p>
    <w:p w14:paraId="71EBB048" w14:textId="77777777" w:rsidR="00314BE1" w:rsidRPr="00A53FBF" w:rsidRDefault="00314BE1" w:rsidP="00314BE1">
      <w:pPr>
        <w:rPr>
          <w:sz w:val="16"/>
        </w:rPr>
      </w:pPr>
      <w:r w:rsidRPr="00A53FBF">
        <w:rPr>
          <w:sz w:val="16"/>
        </w:rPr>
        <w:t>2 Cyberization of Conflict Prevention, Humanitarian Action, and Development</w:t>
      </w:r>
    </w:p>
    <w:p w14:paraId="79D6BF13" w14:textId="77777777" w:rsidR="00314BE1" w:rsidRPr="00A53FBF" w:rsidRDefault="00314BE1" w:rsidP="00314BE1">
      <w:pPr>
        <w:rPr>
          <w:sz w:val="16"/>
        </w:rPr>
      </w:pPr>
      <w:r w:rsidRPr="00A53FBF">
        <w:rPr>
          <w:sz w:val="16"/>
        </w:rPr>
        <w:t>The age of Big Data and social media has dawned on the fields of humanitarian activity, social activism, and development. Here the application of big data and social media has advanced a great deal further than in the areas of peacekeeping and peacebuilding, particularly among civil society organizations (CSOs) and other independent actors.</w:t>
      </w:r>
    </w:p>
    <w:p w14:paraId="3E6D4519" w14:textId="77777777" w:rsidR="00314BE1" w:rsidRPr="00A53FBF" w:rsidRDefault="00314BE1" w:rsidP="00314BE1">
      <w:pPr>
        <w:rPr>
          <w:rStyle w:val="StyleUnderline"/>
        </w:rPr>
      </w:pPr>
      <w:r w:rsidRPr="00A53FBF">
        <w:rPr>
          <w:rStyle w:val="StyleUnderline"/>
        </w:rPr>
        <w:t xml:space="preserve">One of these initiatives is </w:t>
      </w:r>
      <w:r w:rsidRPr="00A53FBF">
        <w:rPr>
          <w:rStyle w:val="Emphasis"/>
        </w:rPr>
        <w:t>Ushahidi</w:t>
      </w:r>
      <w:r w:rsidRPr="00A53FBF">
        <w:rPr>
          <w:rStyle w:val="StyleUnderline"/>
        </w:rPr>
        <w:t>. Ushahidi is a “</w:t>
      </w:r>
      <w:proofErr w:type="gramStart"/>
      <w:r w:rsidRPr="00A53FBF">
        <w:rPr>
          <w:rStyle w:val="StyleUnderline"/>
        </w:rPr>
        <w:t>web based</w:t>
      </w:r>
      <w:proofErr w:type="gramEnd"/>
      <w:r w:rsidRPr="00A53FBF">
        <w:rPr>
          <w:rStyle w:val="StyleUnderline"/>
        </w:rPr>
        <w:t xml:space="preserve"> reporting system that utilizes crowdsourced data to formulate visual map information of a crisis on a real-time basis” (Ushahidi 2012a). </w:t>
      </w:r>
      <w:r w:rsidRPr="00A53FBF">
        <w:rPr>
          <w:sz w:val="16"/>
        </w:rPr>
        <w:t xml:space="preserve">Ushahidi, which means “testimony” in Swahili, was originally a website established after the election violence in Kenya in 2008 to map incidents of violence (Ushahidi 2012b). Using crowdsourcing as a method means that everyone with access to common digital communication channels can contribute data.1 The data can be provided via text messages, email, twitter and web-forms. One recent example is </w:t>
      </w:r>
      <w:r w:rsidRPr="00A53FBF">
        <w:rPr>
          <w:rStyle w:val="Emphasis"/>
          <w:highlight w:val="yellow"/>
        </w:rPr>
        <w:t>Syria Tracker</w:t>
      </w:r>
      <w:r w:rsidRPr="00A53FBF">
        <w:rPr>
          <w:rStyle w:val="StyleUnderline"/>
        </w:rPr>
        <w:t xml:space="preserve">—a website </w:t>
      </w:r>
      <w:r w:rsidRPr="00A53FBF">
        <w:rPr>
          <w:rStyle w:val="StyleUnderline"/>
          <w:highlight w:val="yellow"/>
        </w:rPr>
        <w:t>set up to monitor violent incidents involving civilians in Syria</w:t>
      </w:r>
      <w:r w:rsidRPr="00A53FBF">
        <w:rPr>
          <w:rStyle w:val="StyleUnderline"/>
        </w:rPr>
        <w:t>: “Syria Tracker is a crowdsourced effort developed by individuals concerned about the harm inflicted upon civilians in Syria” (Syria Tracker 2012). Ushahidi and Syria Tracker are part of a tendency of “how non-state actors are increasingly collaborating online to tackle issues traditionally managed by governments” (</w:t>
      </w:r>
      <w:proofErr w:type="spellStart"/>
      <w:r w:rsidRPr="00A53FBF">
        <w:rPr>
          <w:rStyle w:val="StyleUnderline"/>
        </w:rPr>
        <w:t>Leson</w:t>
      </w:r>
      <w:proofErr w:type="spellEnd"/>
      <w:r w:rsidRPr="00A53FBF">
        <w:rPr>
          <w:rStyle w:val="StyleUnderline"/>
        </w:rPr>
        <w:t xml:space="preserve"> 2012).</w:t>
      </w:r>
    </w:p>
    <w:p w14:paraId="01009A0A" w14:textId="77777777" w:rsidR="00314BE1" w:rsidRPr="00A53FBF" w:rsidRDefault="00314BE1" w:rsidP="00314BE1">
      <w:pPr>
        <w:rPr>
          <w:sz w:val="16"/>
        </w:rPr>
      </w:pPr>
      <w:proofErr w:type="gramStart"/>
      <w:r w:rsidRPr="00A53FBF">
        <w:rPr>
          <w:sz w:val="16"/>
        </w:rPr>
        <w:t>Also</w:t>
      </w:r>
      <w:proofErr w:type="gramEnd"/>
      <w:r w:rsidRPr="00A53FBF">
        <w:rPr>
          <w:sz w:val="16"/>
        </w:rPr>
        <w:t xml:space="preserve"> in the area of monitoring and evaluation, internet platforms are being established to ease the sharing and coordination of information. One example is the </w:t>
      </w:r>
      <w:proofErr w:type="spellStart"/>
      <w:r w:rsidRPr="00A53FBF">
        <w:rPr>
          <w:sz w:val="16"/>
        </w:rPr>
        <w:t>ActivityInfo</w:t>
      </w:r>
      <w:proofErr w:type="spellEnd"/>
      <w:r w:rsidRPr="00A53FBF">
        <w:rPr>
          <w:sz w:val="16"/>
        </w:rPr>
        <w:t xml:space="preserve"> website established by UNICEF, OCHA, and </w:t>
      </w:r>
      <w:proofErr w:type="spellStart"/>
      <w:r w:rsidRPr="00A53FBF">
        <w:rPr>
          <w:sz w:val="16"/>
        </w:rPr>
        <w:t>bedatadriven</w:t>
      </w:r>
      <w:proofErr w:type="spellEnd"/>
      <w:r w:rsidRPr="00A53FBF">
        <w:rPr>
          <w:sz w:val="16"/>
        </w:rPr>
        <w:t>; it “that helps humanitarian organizations to collect, manage, map and analyze indicators…and allow for real time monitoring of the humanitarian situation in the eastern part of the Democratic Republic of Congo” (</w:t>
      </w:r>
      <w:proofErr w:type="spellStart"/>
      <w:r w:rsidRPr="00A53FBF">
        <w:rPr>
          <w:sz w:val="16"/>
        </w:rPr>
        <w:t>ActivityInfo</w:t>
      </w:r>
      <w:proofErr w:type="spellEnd"/>
      <w:r w:rsidRPr="00A53FBF">
        <w:rPr>
          <w:sz w:val="16"/>
        </w:rPr>
        <w:t xml:space="preserve"> 2012).</w:t>
      </w:r>
    </w:p>
    <w:p w14:paraId="0F222FD4" w14:textId="77777777" w:rsidR="00314BE1" w:rsidRPr="00A53FBF" w:rsidRDefault="00314BE1" w:rsidP="00314BE1">
      <w:pPr>
        <w:rPr>
          <w:sz w:val="16"/>
        </w:rPr>
      </w:pPr>
      <w:r w:rsidRPr="00A53FBF">
        <w:rPr>
          <w:sz w:val="16"/>
        </w:rPr>
        <w:t xml:space="preserve">Analyzing the use of Google searches or Twitter messages can give strong indications of evolving situations, or whether an epidemic is spreading. Paul and </w:t>
      </w:r>
      <w:proofErr w:type="spellStart"/>
      <w:r w:rsidRPr="00A53FBF">
        <w:rPr>
          <w:sz w:val="16"/>
        </w:rPr>
        <w:t>Dredze</w:t>
      </w:r>
      <w:proofErr w:type="spellEnd"/>
      <w:r w:rsidRPr="00A53FBF">
        <w:rPr>
          <w:sz w:val="16"/>
        </w:rPr>
        <w:t xml:space="preserve"> (2011) found a very strong correlation coefficient (0.958) between tweets and official flu statistics, where the tweets were in real time and the statistics available only afterwards. Analyzing trending topics in Google searches or Facebook and blog posts can also yield significant data (Ginsberg et al. 2009). Google Dengue Trends uses aggregated Google search data to estimate dengue activity (Google 2012a); there is a similar service for influenza (Google 2012b). Following the earthquake in Port-au-Prince, Haiti, researchers from Sweden’s Karolinska </w:t>
      </w:r>
      <w:proofErr w:type="spellStart"/>
      <w:r w:rsidRPr="00A53FBF">
        <w:rPr>
          <w:sz w:val="16"/>
        </w:rPr>
        <w:t>Institutet</w:t>
      </w:r>
      <w:proofErr w:type="spellEnd"/>
      <w:r w:rsidRPr="00A53FBF">
        <w:rPr>
          <w:sz w:val="16"/>
        </w:rPr>
        <w:t xml:space="preserve"> and Columbia University in New York used mobile phone data, tracking 1.9 million SIM cards (Bengtsson et al. 2011, p. 2). They were able to follow the population flows and destinations of 648,717 people who had been displaced (ibid.:3). Later that year, the same team followed population movement after a cholera outbreak (Bengtsson et al. 2010, p. 2).</w:t>
      </w:r>
    </w:p>
    <w:p w14:paraId="2D91825A" w14:textId="77777777" w:rsidR="00314BE1" w:rsidRPr="00A53FBF" w:rsidRDefault="00314BE1" w:rsidP="00314BE1">
      <w:pPr>
        <w:rPr>
          <w:sz w:val="16"/>
        </w:rPr>
      </w:pPr>
      <w:r w:rsidRPr="00A53FBF">
        <w:rPr>
          <w:sz w:val="16"/>
        </w:rPr>
        <w:t>Multilateral actors have started to catch on. The UN Secretary-General has created UN Global Pulse; the World Bank has begun discussing how big data can be used for development (World Bank 2012c</w:t>
      </w:r>
      <w:proofErr w:type="gramStart"/>
      <w:r w:rsidRPr="00A53FBF">
        <w:rPr>
          <w:sz w:val="16"/>
        </w:rPr>
        <w:t>), and</w:t>
      </w:r>
      <w:proofErr w:type="gramEnd"/>
      <w:r w:rsidRPr="00A53FBF">
        <w:rPr>
          <w:sz w:val="16"/>
        </w:rPr>
        <w:t xml:space="preserve"> has established “Mapping for Results” to visualize and track its programs and projects on the ground (World Bank 2012d). However, much remains to be done. In 2009, the UN Global Pulse Initiative launched the Rapid Impact and Vulnerability Analysis Fund (RIVAF).</w:t>
      </w:r>
    </w:p>
    <w:p w14:paraId="42428DBA" w14:textId="77777777" w:rsidR="00314BE1" w:rsidRPr="00A53FBF" w:rsidRDefault="00314BE1" w:rsidP="00314BE1">
      <w:pPr>
        <w:rPr>
          <w:sz w:val="16"/>
        </w:rPr>
      </w:pPr>
      <w:r w:rsidRPr="00A53FBF">
        <w:rPr>
          <w:sz w:val="16"/>
        </w:rPr>
        <w:t xml:space="preserve">However, a recent report published by the initiative reveals a focus on the use of traditional indicators, and a lack of focus on conflict and post-conflict countries, even though many of the UN agencies, funds, and programs involved in the RIVAF initiative operate in precisely such locations (UN Global Pulse 2011). Further work is necessary in this area, also to focus the energies of </w:t>
      </w:r>
      <w:proofErr w:type="spellStart"/>
      <w:r w:rsidRPr="00A53FBF">
        <w:rPr>
          <w:sz w:val="16"/>
        </w:rPr>
        <w:t>developmentoriented</w:t>
      </w:r>
      <w:proofErr w:type="spellEnd"/>
      <w:r w:rsidRPr="00A53FBF">
        <w:rPr>
          <w:sz w:val="16"/>
        </w:rPr>
        <w:t xml:space="preserve"> organizations to conflict and post-conflict countries and utilize the potential offered by big data, social media, and cyber-technology.</w:t>
      </w:r>
    </w:p>
    <w:p w14:paraId="0E43DE4B" w14:textId="77777777" w:rsidR="00314BE1" w:rsidRPr="00A53FBF" w:rsidRDefault="00314BE1" w:rsidP="00314BE1">
      <w:pPr>
        <w:rPr>
          <w:sz w:val="16"/>
        </w:rPr>
      </w:pPr>
      <w:r w:rsidRPr="00A53FBF">
        <w:rPr>
          <w:sz w:val="16"/>
        </w:rPr>
        <w:t>The UN has engaged with the Crisis Mappers community since 2010 (UN 2012a, p. 4, Crisis Mappers 2012); among other things, the Standby Task Force has supported OCHA crowdsourcing data for South Sudan, collecting “a total of 1,767 unique rows of data and 15,271 unique pieces of information records” in a mere 3 days (Standby Task Force 2012). At a recent meeting in New York to discuss the status of implementation of the UN’s Crisis Information Strategy, it was agreed that there is a need for Crisis Information Managers, and that the efforts towards convergence in crisis information management could support the “</w:t>
      </w:r>
      <w:proofErr w:type="spellStart"/>
      <w:r w:rsidRPr="00A53FBF">
        <w:rPr>
          <w:sz w:val="16"/>
        </w:rPr>
        <w:t>endeavours</w:t>
      </w:r>
      <w:proofErr w:type="spellEnd"/>
      <w:r w:rsidRPr="00A53FBF">
        <w:rPr>
          <w:sz w:val="16"/>
        </w:rPr>
        <w:t xml:space="preserve"> of ‘One UN’ and better coordination within the UN and the international community in general” (Swiss Mission to the United Nations 2012). A Crisis Management Training Course has since been established, with the first course being given in February 2013 at the International Peace Support Training Centre (IPSTC) in Nairobi, Kenya. The course will train civilians, military and police “working in multidimensional peace and humanitarian operations … to integrate new information technology into an information management system [and] demonstrate the opportunities and challenges of new ICTs [Information and Communication Technology] and social media tools…” (ICT4Peace 2012a). The challenge now will be to get the UN onboard and send staff to these courses, providing the </w:t>
      </w:r>
      <w:r w:rsidRPr="00A53FBF">
        <w:rPr>
          <w:sz w:val="16"/>
        </w:rPr>
        <w:lastRenderedPageBreak/>
        <w:t>organization with staff trained personnel that can enable it to make use of Big Data, ICTs and social media in its operations. The UN in Sudan has taken one step in this direction. With support of the United Kingdom, UNDP has run a Crisis Recovery and Mapping Analysis project since 2007 (UNDP 2012a), aimed at supporting both the UN country team (UNCT) and national authorities in making their activities more evidence-based and conflict-responsive (see also Bott and Young 2012).2</w:t>
      </w:r>
    </w:p>
    <w:p w14:paraId="5CB3AA94" w14:textId="77777777" w:rsidR="00314BE1" w:rsidRPr="00A53FBF" w:rsidRDefault="00314BE1" w:rsidP="00314BE1">
      <w:pPr>
        <w:rPr>
          <w:sz w:val="16"/>
        </w:rPr>
      </w:pPr>
      <w:r w:rsidRPr="00A53FBF">
        <w:rPr>
          <w:sz w:val="16"/>
        </w:rPr>
        <w:t xml:space="preserve">In Georgia, the Caucasus Research Resource Centers and </w:t>
      </w:r>
      <w:proofErr w:type="spellStart"/>
      <w:r w:rsidRPr="00A53FBF">
        <w:rPr>
          <w:sz w:val="16"/>
        </w:rPr>
        <w:t>Saferworld</w:t>
      </w:r>
      <w:proofErr w:type="spellEnd"/>
      <w:r w:rsidRPr="00A53FBF">
        <w:rPr>
          <w:sz w:val="16"/>
        </w:rPr>
        <w:t xml:space="preserve"> have joined forces with developers to produce Elva, combining “the data-rich mapping of Ushahidi with the meticulous requirements of human-rights researchers” (</w:t>
      </w:r>
      <w:proofErr w:type="spellStart"/>
      <w:r w:rsidRPr="00A53FBF">
        <w:rPr>
          <w:sz w:val="16"/>
        </w:rPr>
        <w:t>Sifry</w:t>
      </w:r>
      <w:proofErr w:type="spellEnd"/>
      <w:r w:rsidRPr="00A53FBF">
        <w:rPr>
          <w:sz w:val="16"/>
        </w:rPr>
        <w:t xml:space="preserve"> 2012). The platform is used to create a community safety network where a community representative, using SMS, can report violent or security incidents on a weekly basis. A similar initiative was developed by Columbia University in connection with the </w:t>
      </w:r>
      <w:proofErr w:type="spellStart"/>
      <w:r w:rsidRPr="00A53FBF">
        <w:rPr>
          <w:sz w:val="16"/>
        </w:rPr>
        <w:t>Voix</w:t>
      </w:r>
      <w:proofErr w:type="spellEnd"/>
      <w:r w:rsidRPr="00A53FBF">
        <w:rPr>
          <w:sz w:val="16"/>
        </w:rPr>
        <w:t xml:space="preserve"> des </w:t>
      </w:r>
      <w:proofErr w:type="spellStart"/>
      <w:r w:rsidRPr="00A53FBF">
        <w:rPr>
          <w:sz w:val="16"/>
        </w:rPr>
        <w:t>Kivus</w:t>
      </w:r>
      <w:proofErr w:type="spellEnd"/>
      <w:r w:rsidRPr="00A53FBF">
        <w:rPr>
          <w:sz w:val="16"/>
        </w:rPr>
        <w:t xml:space="preserve"> program in the Democratic Republic of Congo (DRC) to “overcome the problems associated with the collection of conflict data” (van der Wind and Humphreys 2012). It involved distributing prepaid cellphones, solar chargers, and code sheets to community representatives in 18 villages in Eastern Congo (ibid.). For both projects, protecting the identity of those reporting against possible reprisals became an important concern (ibid., p. 24; see also Puig 2012).</w:t>
      </w:r>
    </w:p>
    <w:p w14:paraId="73A3C69B" w14:textId="77777777" w:rsidR="00314BE1" w:rsidRPr="00A53FBF" w:rsidRDefault="00314BE1" w:rsidP="00314BE1">
      <w:pPr>
        <w:rPr>
          <w:sz w:val="16"/>
        </w:rPr>
      </w:pPr>
      <w:r w:rsidRPr="00A53FBF">
        <w:rPr>
          <w:sz w:val="16"/>
        </w:rPr>
        <w:t xml:space="preserve">Together with the crisis mapping community, </w:t>
      </w:r>
      <w:r w:rsidRPr="00A53FBF">
        <w:rPr>
          <w:rStyle w:val="StyleUnderline"/>
          <w:highlight w:val="yellow"/>
        </w:rPr>
        <w:t>OCHA is experimenting with</w:t>
      </w:r>
      <w:r w:rsidRPr="00A53FBF">
        <w:rPr>
          <w:sz w:val="16"/>
        </w:rPr>
        <w:t xml:space="preserve"> developing </w:t>
      </w:r>
      <w:r w:rsidRPr="00A53FBF">
        <w:rPr>
          <w:rStyle w:val="Emphasis"/>
          <w:highlight w:val="yellow"/>
        </w:rPr>
        <w:t>twitter dashboards for humanitarian crises</w:t>
      </w:r>
      <w:r w:rsidRPr="00A53FBF">
        <w:rPr>
          <w:sz w:val="16"/>
        </w:rPr>
        <w:t xml:space="preserve">. </w:t>
      </w:r>
      <w:r w:rsidRPr="00A53FBF">
        <w:rPr>
          <w:rStyle w:val="StyleUnderline"/>
          <w:highlight w:val="yellow"/>
        </w:rPr>
        <w:t>These use “Machine Learning</w:t>
      </w:r>
      <w:r w:rsidRPr="00A53FBF">
        <w:rPr>
          <w:sz w:val="16"/>
        </w:rPr>
        <w:t xml:space="preserve"> (ML) techniques and social computing methods… </w:t>
      </w:r>
      <w:r w:rsidRPr="00A53FBF">
        <w:rPr>
          <w:rStyle w:val="StyleUnderline"/>
          <w:highlight w:val="yellow"/>
        </w:rPr>
        <w:t>to extract relevant info</w:t>
      </w:r>
      <w:r w:rsidRPr="00A53FBF">
        <w:rPr>
          <w:sz w:val="16"/>
        </w:rPr>
        <w:t>rmation from twitter and aggregate this information according to Cluster for analytical purposes” (Meier 2012). A similar dashboard for peacekeeping operations “that looks across social media content and perhaps uses corporate data” could be envisaged (Interview with Meier 2012).</w:t>
      </w:r>
    </w:p>
    <w:p w14:paraId="43E9BB19" w14:textId="77777777" w:rsidR="00314BE1" w:rsidRDefault="00314BE1" w:rsidP="00314BE1"/>
    <w:p w14:paraId="78BB7B54" w14:textId="77777777" w:rsidR="00314BE1" w:rsidRPr="004C1158" w:rsidRDefault="00314BE1" w:rsidP="00314BE1">
      <w:pPr>
        <w:pStyle w:val="Heading4"/>
      </w:pPr>
      <w:r>
        <w:t xml:space="preserve">Cybernetic space surveillance is key to necessary for global power projection. </w:t>
      </w:r>
    </w:p>
    <w:p w14:paraId="4B775022" w14:textId="77777777" w:rsidR="00314BE1" w:rsidRPr="00606A1D" w:rsidRDefault="00314BE1" w:rsidP="00314BE1">
      <w:r>
        <w:t xml:space="preserve">Elbridge </w:t>
      </w:r>
      <w:r w:rsidRPr="00606A1D">
        <w:rPr>
          <w:rStyle w:val="Style13ptBold"/>
        </w:rPr>
        <w:t>Colby 16</w:t>
      </w:r>
      <w:r>
        <w:t>.</w:t>
      </w:r>
      <w:r w:rsidRPr="00606A1D">
        <w:t xml:space="preserve"> </w:t>
      </w:r>
      <w:r>
        <w:t>Robert M. Gates Senior Fellow at the Center for a New American Security (CNAS). Previously he served for over five years in the U.S. government, primarily in positions focusing on nuclear weapons, arms control, and intelligence reform. He has also served as a staff member or advisor to several governmental commissions, including the 2009 Congressional Strategic Posture Commission and the 2014 National Defense Panel, and serves as a consultant to a variety of U.S. government entities on a range of defense and intelligence matters. “FROM SANCTUARY TO BATTLEFIELD: A Framework for a U.S. Defense and Deterrence Strategy for Space”.</w:t>
      </w:r>
      <w:r w:rsidRPr="00606A1D">
        <w:t xml:space="preserve"> https://www.files.ethz.ch/isn/195913/CNAS%20Space%20Report_16107.pdf</w:t>
      </w:r>
      <w:r>
        <w:t>.</w:t>
      </w:r>
    </w:p>
    <w:p w14:paraId="3B4A03B1" w14:textId="77777777" w:rsidR="00314BE1" w:rsidRPr="00D01070" w:rsidRDefault="00314BE1" w:rsidP="00314BE1">
      <w:pPr>
        <w:rPr>
          <w:u w:val="single"/>
        </w:rPr>
      </w:pPr>
      <w:r w:rsidRPr="002D4749">
        <w:rPr>
          <w:rStyle w:val="StyleUnderline"/>
          <w:highlight w:val="cyan"/>
        </w:rPr>
        <w:t>The U</w:t>
      </w:r>
      <w:r w:rsidRPr="00C15668">
        <w:rPr>
          <w:rStyle w:val="StyleUnderline"/>
        </w:rPr>
        <w:t xml:space="preserve">nited </w:t>
      </w:r>
      <w:r w:rsidRPr="002D4749">
        <w:rPr>
          <w:rStyle w:val="StyleUnderline"/>
          <w:highlight w:val="cyan"/>
        </w:rPr>
        <w:t>S</w:t>
      </w:r>
      <w:r w:rsidRPr="00C15668">
        <w:rPr>
          <w:rStyle w:val="StyleUnderline"/>
        </w:rPr>
        <w:t xml:space="preserve">tates </w:t>
      </w:r>
      <w:r w:rsidRPr="002D4749">
        <w:rPr>
          <w:rStyle w:val="StyleUnderline"/>
          <w:highlight w:val="cyan"/>
        </w:rPr>
        <w:t>is</w:t>
      </w:r>
      <w:r w:rsidRPr="00C15668">
        <w:rPr>
          <w:rStyle w:val="StyleUnderline"/>
        </w:rPr>
        <w:t xml:space="preserve"> profoundly </w:t>
      </w:r>
      <w:r w:rsidRPr="002D4749">
        <w:rPr>
          <w:rStyle w:val="StyleUnderline"/>
          <w:highlight w:val="cyan"/>
        </w:rPr>
        <w:t>reliant on</w:t>
      </w:r>
      <w:r w:rsidRPr="00C15668">
        <w:rPr>
          <w:rStyle w:val="StyleUnderline"/>
        </w:rPr>
        <w:t xml:space="preserve"> the</w:t>
      </w:r>
      <w:r>
        <w:rPr>
          <w:rStyle w:val="StyleUnderline"/>
        </w:rPr>
        <w:t xml:space="preserve"> </w:t>
      </w:r>
      <w:r w:rsidRPr="00C15668">
        <w:rPr>
          <w:rStyle w:val="StyleUnderline"/>
        </w:rPr>
        <w:t xml:space="preserve">ability to use </w:t>
      </w:r>
      <w:r w:rsidRPr="002D4749">
        <w:rPr>
          <w:rStyle w:val="StyleUnderline"/>
          <w:highlight w:val="cyan"/>
        </w:rPr>
        <w:t>space</w:t>
      </w:r>
      <w:r w:rsidRPr="00C15668">
        <w:rPr>
          <w:rStyle w:val="StyleUnderline"/>
        </w:rPr>
        <w:t xml:space="preserve"> for its security</w:t>
      </w:r>
      <w:r w:rsidRPr="00665955">
        <w:rPr>
          <w:sz w:val="16"/>
        </w:rPr>
        <w:t xml:space="preserve">. Though little appreciated outside of professional and expert circles, space – or, more precisely, </w:t>
      </w:r>
      <w:r w:rsidRPr="00C15668">
        <w:rPr>
          <w:rStyle w:val="StyleUnderline"/>
        </w:rPr>
        <w:t xml:space="preserve">U.S. </w:t>
      </w:r>
      <w:r w:rsidRPr="002D4749">
        <w:rPr>
          <w:rStyle w:val="StyleUnderline"/>
          <w:highlight w:val="cyan"/>
        </w:rPr>
        <w:t>assets in</w:t>
      </w:r>
      <w:r>
        <w:rPr>
          <w:rStyle w:val="StyleUnderline"/>
        </w:rPr>
        <w:t xml:space="preserve"> </w:t>
      </w:r>
      <w:r w:rsidRPr="00C15668">
        <w:rPr>
          <w:rStyle w:val="StyleUnderline"/>
        </w:rPr>
        <w:t xml:space="preserve">and using </w:t>
      </w:r>
      <w:r w:rsidRPr="002D4749">
        <w:rPr>
          <w:rStyle w:val="StyleUnderline"/>
          <w:highlight w:val="cyan"/>
        </w:rPr>
        <w:t>space</w:t>
      </w:r>
      <w:r w:rsidRPr="00665955">
        <w:rPr>
          <w:sz w:val="16"/>
        </w:rPr>
        <w:t xml:space="preserve"> </w:t>
      </w:r>
      <w:r w:rsidRPr="00D56D89">
        <w:rPr>
          <w:rStyle w:val="StyleUnderline"/>
        </w:rPr>
        <w:t xml:space="preserve">– </w:t>
      </w:r>
      <w:r w:rsidRPr="00D56D89">
        <w:rPr>
          <w:rStyle w:val="StyleUnderline"/>
          <w:highlight w:val="cyan"/>
        </w:rPr>
        <w:t xml:space="preserve">are </w:t>
      </w:r>
      <w:r w:rsidRPr="00D56D89">
        <w:rPr>
          <w:rStyle w:val="Emphasis"/>
          <w:highlight w:val="cyan"/>
        </w:rPr>
        <w:t>vital</w:t>
      </w:r>
      <w:r w:rsidRPr="00D56D89">
        <w:rPr>
          <w:rStyle w:val="StyleUnderline"/>
          <w:highlight w:val="cyan"/>
        </w:rPr>
        <w:t xml:space="preserve"> to</w:t>
      </w:r>
      <w:r w:rsidRPr="00D56D89">
        <w:rPr>
          <w:rStyle w:val="StyleUnderline"/>
        </w:rPr>
        <w:t xml:space="preserve"> U.S. </w:t>
      </w:r>
      <w:r w:rsidRPr="00D56D89">
        <w:rPr>
          <w:rStyle w:val="StyleUnderline"/>
          <w:highlight w:val="cyan"/>
        </w:rPr>
        <w:t>defense and intelligence</w:t>
      </w:r>
      <w:r w:rsidRPr="00D56D89">
        <w:rPr>
          <w:rStyle w:val="StyleUnderline"/>
        </w:rPr>
        <w:t xml:space="preserve"> communications</w:t>
      </w:r>
      <w:r w:rsidRPr="00665955">
        <w:rPr>
          <w:sz w:val="16"/>
        </w:rPr>
        <w:t xml:space="preserve"> with and among national leaders, military forces, and others; </w:t>
      </w:r>
      <w:r w:rsidRPr="00D56D89">
        <w:rPr>
          <w:rStyle w:val="Emphasis"/>
        </w:rPr>
        <w:t>command and control</w:t>
      </w:r>
      <w:r w:rsidRPr="00665955">
        <w:rPr>
          <w:sz w:val="16"/>
        </w:rPr>
        <w:t>; positioning, navigation, and timing (</w:t>
      </w:r>
      <w:r w:rsidRPr="002D4749">
        <w:rPr>
          <w:rStyle w:val="Emphasis"/>
          <w:highlight w:val="cyan"/>
        </w:rPr>
        <w:t>PNT</w:t>
      </w:r>
      <w:r w:rsidRPr="00665955">
        <w:rPr>
          <w:sz w:val="16"/>
        </w:rPr>
        <w:t>); intelligence, surveillance, and reconnaissance (</w:t>
      </w:r>
      <w:r w:rsidRPr="002D4749">
        <w:rPr>
          <w:rStyle w:val="Emphasis"/>
          <w:highlight w:val="cyan"/>
        </w:rPr>
        <w:t>ISR</w:t>
      </w:r>
      <w:r w:rsidRPr="00665955">
        <w:rPr>
          <w:sz w:val="16"/>
        </w:rPr>
        <w:t xml:space="preserve">); and a host of other functions. While these may seem rather like “back office” functions to a lay reader, </w:t>
      </w:r>
      <w:r w:rsidRPr="00C15668">
        <w:rPr>
          <w:rStyle w:val="StyleUnderline"/>
        </w:rPr>
        <w:t xml:space="preserve">they are </w:t>
      </w:r>
      <w:proofErr w:type="gramStart"/>
      <w:r w:rsidRPr="00C15668">
        <w:rPr>
          <w:rStyle w:val="StyleUnderline"/>
        </w:rPr>
        <w:t>actually the</w:t>
      </w:r>
      <w:proofErr w:type="gramEnd"/>
      <w:r w:rsidRPr="00C15668">
        <w:rPr>
          <w:rStyle w:val="StyleUnderline"/>
        </w:rPr>
        <w:t xml:space="preserve"> stuff</w:t>
      </w:r>
      <w:r>
        <w:rPr>
          <w:rStyle w:val="StyleUnderline"/>
        </w:rPr>
        <w:t xml:space="preserve"> </w:t>
      </w:r>
      <w:r w:rsidRPr="00C15668">
        <w:rPr>
          <w:rStyle w:val="StyleUnderline"/>
        </w:rPr>
        <w:t xml:space="preserve">of which American global military primacy is </w:t>
      </w:r>
      <w:r w:rsidRPr="009425E6">
        <w:rPr>
          <w:rStyle w:val="StyleUnderline"/>
        </w:rPr>
        <w:t>made. The U.S. military</w:t>
      </w:r>
      <w:r w:rsidRPr="00665955">
        <w:rPr>
          <w:sz w:val="16"/>
        </w:rPr>
        <w:t xml:space="preserve"> is not currently superior to its potential adversaries because it has stronger soldiers, bigger guns, or more tanks. Rather, it </w:t>
      </w:r>
      <w:r w:rsidRPr="009425E6">
        <w:rPr>
          <w:rStyle w:val="StyleUnderline"/>
        </w:rPr>
        <w:t>has the upper hand because it can understand better what is taking place in the midst of conflict, what its own forces are doing, and what those of an enemy are doing amidst the “fog of war.”</w:t>
      </w:r>
      <w:r w:rsidRPr="00665955">
        <w:rPr>
          <w:sz w:val="16"/>
        </w:rPr>
        <w:t>2</w:t>
      </w:r>
      <w:r w:rsidRPr="009425E6">
        <w:rPr>
          <w:u w:val="single"/>
        </w:rPr>
        <w:t xml:space="preserve"> </w:t>
      </w:r>
      <w:r w:rsidRPr="009425E6">
        <w:rPr>
          <w:rStyle w:val="StyleUnderline"/>
        </w:rPr>
        <w:t>The United States can therefore employ force around the globe more rapidly, more precisely, and more intelligently – and thus more effectively</w:t>
      </w:r>
      <w:r w:rsidRPr="00665955">
        <w:rPr>
          <w:sz w:val="16"/>
        </w:rPr>
        <w:t xml:space="preserve">.3 Together, </w:t>
      </w:r>
      <w:r w:rsidRPr="009425E6">
        <w:rPr>
          <w:rStyle w:val="StyleUnderline"/>
        </w:rPr>
        <w:t>this “</w:t>
      </w:r>
      <w:r w:rsidRPr="001B786E">
        <w:rPr>
          <w:rStyle w:val="StyleUnderline"/>
          <w:highlight w:val="cyan"/>
        </w:rPr>
        <w:t>smarter” and more agile</w:t>
      </w:r>
      <w:r w:rsidRPr="009425E6">
        <w:rPr>
          <w:rStyle w:val="StyleUnderline"/>
        </w:rPr>
        <w:t xml:space="preserve"> U.S. </w:t>
      </w:r>
      <w:r w:rsidRPr="001B786E">
        <w:rPr>
          <w:rStyle w:val="StyleUnderline"/>
          <w:highlight w:val="cyan"/>
        </w:rPr>
        <w:t>military</w:t>
      </w:r>
      <w:r w:rsidRPr="009425E6">
        <w:rPr>
          <w:rStyle w:val="StyleUnderline"/>
        </w:rPr>
        <w:t xml:space="preserve"> is therefore uniquely capable of </w:t>
      </w:r>
      <w:r w:rsidRPr="001B786E">
        <w:rPr>
          <w:rStyle w:val="StyleUnderline"/>
          <w:highlight w:val="cyan"/>
        </w:rPr>
        <w:t xml:space="preserve">applying </w:t>
      </w:r>
      <w:r w:rsidRPr="001B786E">
        <w:rPr>
          <w:rStyle w:val="Emphasis"/>
          <w:highlight w:val="cyan"/>
        </w:rPr>
        <w:t>decisive power</w:t>
      </w:r>
      <w:r w:rsidRPr="009425E6">
        <w:rPr>
          <w:rStyle w:val="StyleUnderline"/>
        </w:rPr>
        <w:t xml:space="preserve"> against an adversary.4 </w:t>
      </w:r>
      <w:r w:rsidRPr="001B786E">
        <w:rPr>
          <w:rStyle w:val="StyleUnderline"/>
          <w:highlight w:val="cyan"/>
        </w:rPr>
        <w:t>Exploitation of space is</w:t>
      </w:r>
      <w:r w:rsidRPr="009425E6">
        <w:rPr>
          <w:rStyle w:val="StyleUnderline"/>
        </w:rPr>
        <w:t xml:space="preserve"> particularly </w:t>
      </w:r>
      <w:r w:rsidRPr="001B786E">
        <w:rPr>
          <w:rStyle w:val="StyleUnderline"/>
          <w:highlight w:val="cyan"/>
        </w:rPr>
        <w:t>critical to</w:t>
      </w:r>
      <w:r w:rsidRPr="009425E6">
        <w:rPr>
          <w:rStyle w:val="StyleUnderline"/>
        </w:rPr>
        <w:t xml:space="preserve"> </w:t>
      </w:r>
      <w:r w:rsidRPr="009425E6">
        <w:rPr>
          <w:rStyle w:val="Emphasis"/>
        </w:rPr>
        <w:t xml:space="preserve">effective U.S. </w:t>
      </w:r>
      <w:r w:rsidRPr="001B786E">
        <w:rPr>
          <w:rStyle w:val="Emphasis"/>
          <w:highlight w:val="cyan"/>
        </w:rPr>
        <w:t>power projection</w:t>
      </w:r>
      <w:r w:rsidRPr="009425E6">
        <w:rPr>
          <w:rStyle w:val="StyleUnderline"/>
        </w:rPr>
        <w:t xml:space="preserve">, as it provides the U.S. military with the ability to operate </w:t>
      </w:r>
      <w:r w:rsidRPr="009425E6">
        <w:rPr>
          <w:rStyle w:val="Emphasis"/>
        </w:rPr>
        <w:t xml:space="preserve">effectively </w:t>
      </w:r>
      <w:r w:rsidRPr="001B786E">
        <w:rPr>
          <w:rStyle w:val="Emphasis"/>
          <w:highlight w:val="cyan"/>
        </w:rPr>
        <w:t>over global distances</w:t>
      </w:r>
      <w:r w:rsidRPr="009425E6">
        <w:rPr>
          <w:rStyle w:val="StyleUnderline"/>
        </w:rPr>
        <w:t>, beyond the reach</w:t>
      </w:r>
      <w:r w:rsidRPr="00D56D89">
        <w:rPr>
          <w:rStyle w:val="StyleUnderline"/>
        </w:rPr>
        <w:t xml:space="preserve"> of what U.S. </w:t>
      </w:r>
      <w:r w:rsidRPr="00D56D89">
        <w:rPr>
          <w:rStyle w:val="Emphasis"/>
        </w:rPr>
        <w:t>ground-based and aerial assets</w:t>
      </w:r>
      <w:r w:rsidRPr="00D56D89">
        <w:rPr>
          <w:rStyle w:val="StyleUnderline"/>
        </w:rPr>
        <w:t>, limited by range and endurance, can provide.</w:t>
      </w:r>
      <w:r w:rsidRPr="00665955">
        <w:rPr>
          <w:sz w:val="16"/>
        </w:rPr>
        <w:t xml:space="preserve"> As General John </w:t>
      </w:r>
      <w:proofErr w:type="spellStart"/>
      <w:r w:rsidRPr="00665955">
        <w:rPr>
          <w:sz w:val="16"/>
        </w:rPr>
        <w:t>Hyten</w:t>
      </w:r>
      <w:proofErr w:type="spellEnd"/>
      <w:r w:rsidRPr="00665955">
        <w:rPr>
          <w:sz w:val="16"/>
        </w:rPr>
        <w:t xml:space="preserve">, Commander of U.S. Air Force Space Command, recently said on CBS’ 60 Minutes, because of space </w:t>
      </w:r>
      <w:r w:rsidRPr="004C1158">
        <w:rPr>
          <w:rStyle w:val="StyleUnderline"/>
        </w:rPr>
        <w:t>“we can attack any target on</w:t>
      </w:r>
      <w:r>
        <w:rPr>
          <w:rStyle w:val="StyleUnderline"/>
        </w:rPr>
        <w:t xml:space="preserve"> </w:t>
      </w:r>
      <w:r w:rsidRPr="004C1158">
        <w:rPr>
          <w:rStyle w:val="StyleUnderline"/>
        </w:rPr>
        <w:t>the planet, anytime, anywhere, in any weather.”</w:t>
      </w:r>
      <w:r w:rsidRPr="00665955">
        <w:rPr>
          <w:sz w:val="16"/>
        </w:rPr>
        <w:t xml:space="preserve">5 Thus </w:t>
      </w:r>
      <w:r w:rsidRPr="00BE1AB0">
        <w:rPr>
          <w:rStyle w:val="Emphasis"/>
        </w:rPr>
        <w:t>Washington’s</w:t>
      </w:r>
      <w:r w:rsidRPr="00BE1AB0">
        <w:rPr>
          <w:rStyle w:val="StyleUnderline"/>
        </w:rPr>
        <w:t xml:space="preserve"> </w:t>
      </w:r>
      <w:r w:rsidRPr="002C2897">
        <w:rPr>
          <w:rStyle w:val="StyleUnderline"/>
          <w:highlight w:val="cyan"/>
        </w:rPr>
        <w:t>ability to project credible</w:t>
      </w:r>
      <w:r w:rsidRPr="002C2897">
        <w:rPr>
          <w:rStyle w:val="StyleUnderline"/>
        </w:rPr>
        <w:t xml:space="preserve"> and</w:t>
      </w:r>
      <w:r>
        <w:rPr>
          <w:rStyle w:val="StyleUnderline"/>
        </w:rPr>
        <w:t xml:space="preserve"> </w:t>
      </w:r>
      <w:r w:rsidRPr="004C1158">
        <w:rPr>
          <w:rStyle w:val="StyleUnderline"/>
        </w:rPr>
        <w:t xml:space="preserve">effective </w:t>
      </w:r>
      <w:r w:rsidRPr="002C2897">
        <w:rPr>
          <w:rStyle w:val="StyleUnderline"/>
          <w:highlight w:val="cyan"/>
        </w:rPr>
        <w:t>military power to</w:t>
      </w:r>
      <w:r w:rsidRPr="004C1158">
        <w:rPr>
          <w:rStyle w:val="StyleUnderline"/>
        </w:rPr>
        <w:t xml:space="preserve"> key regions such as</w:t>
      </w:r>
      <w:r>
        <w:rPr>
          <w:rStyle w:val="StyleUnderline"/>
        </w:rPr>
        <w:t xml:space="preserve"> </w:t>
      </w:r>
      <w:r w:rsidRPr="002C2897">
        <w:rPr>
          <w:rStyle w:val="StyleUnderline"/>
          <w:highlight w:val="cyan"/>
        </w:rPr>
        <w:t>the</w:t>
      </w:r>
      <w:r w:rsidRPr="004C1158">
        <w:rPr>
          <w:rStyle w:val="StyleUnderline"/>
        </w:rPr>
        <w:t xml:space="preserve"> Western </w:t>
      </w:r>
      <w:r w:rsidRPr="002C2897">
        <w:rPr>
          <w:rStyle w:val="StyleUnderline"/>
          <w:highlight w:val="cyan"/>
        </w:rPr>
        <w:t xml:space="preserve">Pacific, Europe, </w:t>
      </w:r>
      <w:r w:rsidRPr="002C2897">
        <w:rPr>
          <w:rStyle w:val="StyleUnderline"/>
          <w:highlight w:val="cyan"/>
        </w:rPr>
        <w:lastRenderedPageBreak/>
        <w:t xml:space="preserve">and </w:t>
      </w:r>
      <w:r w:rsidRPr="00BE1AB0">
        <w:rPr>
          <w:rStyle w:val="StyleUnderline"/>
        </w:rPr>
        <w:t xml:space="preserve">the </w:t>
      </w:r>
      <w:r w:rsidRPr="002C2897">
        <w:rPr>
          <w:rStyle w:val="StyleUnderline"/>
          <w:highlight w:val="cyan"/>
        </w:rPr>
        <w:t>Middle East</w:t>
      </w:r>
      <w:r>
        <w:rPr>
          <w:rStyle w:val="StyleUnderline"/>
        </w:rPr>
        <w:t xml:space="preserve"> </w:t>
      </w:r>
      <w:r w:rsidRPr="00665955">
        <w:rPr>
          <w:sz w:val="16"/>
        </w:rPr>
        <w:t xml:space="preserve">– which is elemental to the U.S. national security strategy of forward engagement – </w:t>
      </w:r>
      <w:r w:rsidRPr="004C1158">
        <w:rPr>
          <w:rStyle w:val="Emphasis"/>
        </w:rPr>
        <w:t>relies on space.</w:t>
      </w:r>
      <w:r>
        <w:rPr>
          <w:rStyle w:val="Emphasis"/>
        </w:rPr>
        <w:t xml:space="preserve"> </w:t>
      </w:r>
      <w:r w:rsidRPr="004C1158">
        <w:rPr>
          <w:rStyle w:val="Emphasis"/>
        </w:rPr>
        <w:t xml:space="preserve">And </w:t>
      </w:r>
      <w:r w:rsidRPr="00BE1AB0">
        <w:rPr>
          <w:rStyle w:val="Emphasis"/>
        </w:rPr>
        <w:t xml:space="preserve">this </w:t>
      </w:r>
      <w:r w:rsidRPr="002C2897">
        <w:rPr>
          <w:rStyle w:val="Emphasis"/>
          <w:highlight w:val="cyan"/>
        </w:rPr>
        <w:t>reliance is increasing</w:t>
      </w:r>
      <w:r w:rsidRPr="00665955">
        <w:rPr>
          <w:sz w:val="16"/>
        </w:rPr>
        <w:t xml:space="preserve">. Furthermore, while </w:t>
      </w:r>
      <w:r w:rsidRPr="004C1158">
        <w:rPr>
          <w:rStyle w:val="StyleUnderline"/>
        </w:rPr>
        <w:t>space is crucial for</w:t>
      </w:r>
      <w:r w:rsidRPr="00665955">
        <w:rPr>
          <w:sz w:val="16"/>
        </w:rPr>
        <w:t xml:space="preserve"> U.S. power projection and an effective military posture in key regions, it </w:t>
      </w:r>
      <w:r w:rsidRPr="004C1158">
        <w:rPr>
          <w:rStyle w:val="StyleUnderline"/>
        </w:rPr>
        <w:t>is also vital for crucial homeland defense</w:t>
      </w:r>
      <w:r>
        <w:rPr>
          <w:rStyle w:val="StyleUnderline"/>
        </w:rPr>
        <w:t xml:space="preserve"> </w:t>
      </w:r>
      <w:r w:rsidRPr="004C1158">
        <w:rPr>
          <w:rStyle w:val="StyleUnderline"/>
        </w:rPr>
        <w:t>and deterrence functions</w:t>
      </w:r>
      <w:r w:rsidRPr="00665955">
        <w:rPr>
          <w:sz w:val="16"/>
        </w:rPr>
        <w:t xml:space="preserve">. </w:t>
      </w:r>
      <w:r w:rsidRPr="002D4749">
        <w:rPr>
          <w:rStyle w:val="Emphasis"/>
          <w:highlight w:val="cyan"/>
        </w:rPr>
        <w:t>Space</w:t>
      </w:r>
      <w:r w:rsidRPr="004C1158">
        <w:rPr>
          <w:rStyle w:val="Emphasis"/>
        </w:rPr>
        <w:t xml:space="preserve">-based </w:t>
      </w:r>
      <w:r w:rsidRPr="002D4749">
        <w:rPr>
          <w:rStyle w:val="Emphasis"/>
          <w:highlight w:val="cyan"/>
        </w:rPr>
        <w:t>assets provide early warning of missile attacks</w:t>
      </w:r>
      <w:r w:rsidRPr="004C1158">
        <w:rPr>
          <w:rStyle w:val="Emphasis"/>
        </w:rPr>
        <w:t xml:space="preserve"> against the</w:t>
      </w:r>
      <w:r>
        <w:rPr>
          <w:rStyle w:val="Emphasis"/>
        </w:rPr>
        <w:t xml:space="preserve"> </w:t>
      </w:r>
      <w:r w:rsidRPr="004C1158">
        <w:rPr>
          <w:rStyle w:val="Emphasis"/>
        </w:rPr>
        <w:t xml:space="preserve">United States (and others) </w:t>
      </w:r>
      <w:r w:rsidRPr="002D4749">
        <w:rPr>
          <w:rStyle w:val="Emphasis"/>
          <w:highlight w:val="cyan"/>
        </w:rPr>
        <w:t xml:space="preserve">and serve </w:t>
      </w:r>
      <w:r w:rsidRPr="00AC6FD1">
        <w:rPr>
          <w:rStyle w:val="Emphasis"/>
        </w:rPr>
        <w:t xml:space="preserve">as </w:t>
      </w:r>
      <w:r w:rsidRPr="002D4749">
        <w:rPr>
          <w:rStyle w:val="Emphasis"/>
          <w:highlight w:val="cyan"/>
        </w:rPr>
        <w:t xml:space="preserve">a crucial </w:t>
      </w:r>
      <w:r w:rsidRPr="00AC6FD1">
        <w:rPr>
          <w:rStyle w:val="Emphasis"/>
        </w:rPr>
        <w:t xml:space="preserve">component </w:t>
      </w:r>
      <w:r w:rsidRPr="002D4749">
        <w:rPr>
          <w:rStyle w:val="Emphasis"/>
          <w:highlight w:val="cyan"/>
        </w:rPr>
        <w:t>in</w:t>
      </w:r>
      <w:r w:rsidRPr="004C1158">
        <w:rPr>
          <w:rStyle w:val="Emphasis"/>
        </w:rPr>
        <w:t xml:space="preserve"> the </w:t>
      </w:r>
      <w:r w:rsidRPr="002D4749">
        <w:rPr>
          <w:rStyle w:val="Emphasis"/>
          <w:highlight w:val="cyan"/>
        </w:rPr>
        <w:t xml:space="preserve">command and control </w:t>
      </w:r>
      <w:r w:rsidRPr="00BE1AB0">
        <w:rPr>
          <w:rStyle w:val="Emphasis"/>
        </w:rPr>
        <w:t xml:space="preserve">system </w:t>
      </w:r>
      <w:r w:rsidRPr="002D4749">
        <w:rPr>
          <w:rStyle w:val="Emphasis"/>
          <w:highlight w:val="cyan"/>
        </w:rPr>
        <w:t>for</w:t>
      </w:r>
      <w:r>
        <w:rPr>
          <w:rStyle w:val="Emphasis"/>
        </w:rPr>
        <w:t xml:space="preserve"> </w:t>
      </w:r>
      <w:r w:rsidRPr="004C1158">
        <w:rPr>
          <w:rStyle w:val="Emphasis"/>
        </w:rPr>
        <w:t xml:space="preserve">U.S. </w:t>
      </w:r>
      <w:r w:rsidRPr="002D4749">
        <w:rPr>
          <w:rStyle w:val="Emphasis"/>
          <w:highlight w:val="cyan"/>
        </w:rPr>
        <w:t>nuclear forces</w:t>
      </w:r>
      <w:r w:rsidRPr="004C1158">
        <w:rPr>
          <w:rStyle w:val="Emphasis"/>
        </w:rPr>
        <w:t xml:space="preserve"> in the event of war – including a</w:t>
      </w:r>
      <w:r>
        <w:rPr>
          <w:rStyle w:val="Emphasis"/>
        </w:rPr>
        <w:t xml:space="preserve"> </w:t>
      </w:r>
      <w:r w:rsidRPr="004C1158">
        <w:rPr>
          <w:rStyle w:val="Emphasis"/>
        </w:rPr>
        <w:t>nuclear war.</w:t>
      </w:r>
      <w:r w:rsidRPr="00665955">
        <w:rPr>
          <w:sz w:val="16"/>
        </w:rPr>
        <w:t xml:space="preserve">6 As the 2011 U.S. National Security Space Strategy, a document bearing the signatures of the Secretary of Defense and the Director of National Intelligence, summarized, </w:t>
      </w:r>
      <w:r w:rsidRPr="00BE1AB0">
        <w:rPr>
          <w:rStyle w:val="StyleUnderline"/>
        </w:rPr>
        <w:t xml:space="preserve">“[s]pace </w:t>
      </w:r>
      <w:r w:rsidRPr="002C2897">
        <w:rPr>
          <w:rStyle w:val="StyleUnderline"/>
          <w:highlight w:val="cyan"/>
        </w:rPr>
        <w:t>capabilities provide</w:t>
      </w:r>
      <w:r w:rsidRPr="004C1158">
        <w:rPr>
          <w:rStyle w:val="StyleUnderline"/>
        </w:rPr>
        <w:t xml:space="preserve"> the United States and </w:t>
      </w:r>
      <w:r w:rsidRPr="002C2897">
        <w:rPr>
          <w:rStyle w:val="StyleUnderline"/>
          <w:highlight w:val="cyan"/>
        </w:rPr>
        <w:t>our allies unprecedented advantages</w:t>
      </w:r>
      <w:r w:rsidRPr="004C1158">
        <w:rPr>
          <w:rStyle w:val="StyleUnderline"/>
        </w:rPr>
        <w:t xml:space="preserve"> … create a decision advantage</w:t>
      </w:r>
      <w:r>
        <w:rPr>
          <w:rStyle w:val="StyleUnderline"/>
        </w:rPr>
        <w:t xml:space="preserve"> </w:t>
      </w:r>
      <w:r w:rsidRPr="004C1158">
        <w:rPr>
          <w:rStyle w:val="StyleUnderline"/>
        </w:rPr>
        <w:t>… [</w:t>
      </w:r>
      <w:r w:rsidRPr="009425E6">
        <w:rPr>
          <w:rStyle w:val="StyleUnderline"/>
        </w:rPr>
        <w:t>and are] vital to monitoring strategic and military developments … Maintaining the benefits afforded to the United States by space is central to our national security.”</w:t>
      </w:r>
      <w:r w:rsidRPr="00665955">
        <w:rPr>
          <w:sz w:val="16"/>
        </w:rPr>
        <w:t>7</w:t>
      </w:r>
      <w:r w:rsidRPr="009425E6">
        <w:rPr>
          <w:u w:val="single"/>
        </w:rPr>
        <w:t xml:space="preserve"> </w:t>
      </w:r>
      <w:r w:rsidRPr="009425E6">
        <w:rPr>
          <w:rStyle w:val="StyleUnderline"/>
        </w:rPr>
        <w:t>Space, then, is vital for America’s military preeminence and the national strategy it underwrites. But this reliance is becoming increasingly problematic</w:t>
      </w:r>
      <w:r w:rsidRPr="00665955">
        <w:rPr>
          <w:sz w:val="16"/>
        </w:rPr>
        <w:t xml:space="preserve">. </w:t>
      </w:r>
      <w:r w:rsidRPr="009425E6">
        <w:rPr>
          <w:rStyle w:val="StyleUnderline"/>
        </w:rPr>
        <w:t>This is</w:t>
      </w:r>
      <w:r w:rsidRPr="004C1158">
        <w:rPr>
          <w:rStyle w:val="StyleUnderline"/>
        </w:rPr>
        <w:t xml:space="preserve"> because potential U.S. </w:t>
      </w:r>
      <w:r w:rsidRPr="002C2897">
        <w:rPr>
          <w:rStyle w:val="Emphasis"/>
          <w:highlight w:val="cyan"/>
        </w:rPr>
        <w:t xml:space="preserve">adversaries </w:t>
      </w:r>
      <w:r w:rsidRPr="00BE1AB0">
        <w:rPr>
          <w:rStyle w:val="Emphasis"/>
        </w:rPr>
        <w:t xml:space="preserve">have </w:t>
      </w:r>
      <w:r w:rsidRPr="002C2897">
        <w:rPr>
          <w:rStyle w:val="Emphasis"/>
          <w:highlight w:val="cyan"/>
        </w:rPr>
        <w:t xml:space="preserve">noticed </w:t>
      </w:r>
      <w:r w:rsidRPr="00BE1AB0">
        <w:rPr>
          <w:rStyle w:val="Emphasis"/>
        </w:rPr>
        <w:t xml:space="preserve">the </w:t>
      </w:r>
      <w:r w:rsidRPr="002C2897">
        <w:rPr>
          <w:rStyle w:val="Emphasis"/>
          <w:highlight w:val="cyan"/>
        </w:rPr>
        <w:t>degree of U.S. reliance on its space architecture</w:t>
      </w:r>
      <w:r w:rsidRPr="004C1158">
        <w:rPr>
          <w:rStyle w:val="StyleUnderline"/>
        </w:rPr>
        <w:t xml:space="preserve"> and the advantages that the</w:t>
      </w:r>
      <w:r>
        <w:rPr>
          <w:rStyle w:val="StyleUnderline"/>
        </w:rPr>
        <w:t xml:space="preserve"> </w:t>
      </w:r>
      <w:r w:rsidRPr="004C1158">
        <w:rPr>
          <w:rStyle w:val="StyleUnderline"/>
        </w:rPr>
        <w:t xml:space="preserve">United States has accrued from it </w:t>
      </w:r>
      <w:r w:rsidRPr="002C2897">
        <w:rPr>
          <w:rStyle w:val="StyleUnderline"/>
          <w:highlight w:val="cyan"/>
        </w:rPr>
        <w:t xml:space="preserve">and </w:t>
      </w:r>
      <w:r w:rsidRPr="00BE1AB0">
        <w:rPr>
          <w:rStyle w:val="StyleUnderline"/>
        </w:rPr>
        <w:t xml:space="preserve">have </w:t>
      </w:r>
      <w:r w:rsidRPr="002C2897">
        <w:rPr>
          <w:rStyle w:val="StyleUnderline"/>
          <w:highlight w:val="cyan"/>
        </w:rPr>
        <w:t>been</w:t>
      </w:r>
      <w:r>
        <w:rPr>
          <w:u w:val="single"/>
        </w:rPr>
        <w:t xml:space="preserve"> </w:t>
      </w:r>
      <w:r w:rsidRPr="004C1158">
        <w:rPr>
          <w:rStyle w:val="StyleUnderline"/>
        </w:rPr>
        <w:t xml:space="preserve">assiduously </w:t>
      </w:r>
      <w:r w:rsidRPr="002C2897">
        <w:rPr>
          <w:rStyle w:val="StyleUnderline"/>
          <w:highlight w:val="cyan"/>
        </w:rPr>
        <w:t>working to</w:t>
      </w:r>
      <w:r w:rsidRPr="004C1158">
        <w:rPr>
          <w:rStyle w:val="StyleUnderline"/>
        </w:rPr>
        <w:t xml:space="preserve"> find ways to </w:t>
      </w:r>
      <w:r w:rsidRPr="002C2897">
        <w:rPr>
          <w:rStyle w:val="StyleUnderline"/>
          <w:highlight w:val="cyan"/>
        </w:rPr>
        <w:t>threaten</w:t>
      </w:r>
      <w:r w:rsidRPr="004C1158">
        <w:rPr>
          <w:rStyle w:val="StyleUnderline"/>
        </w:rPr>
        <w:t xml:space="preserve"> U.S.</w:t>
      </w:r>
      <w:r>
        <w:rPr>
          <w:rStyle w:val="StyleUnderline"/>
        </w:rPr>
        <w:t xml:space="preserve"> </w:t>
      </w:r>
      <w:r w:rsidRPr="002C2897">
        <w:rPr>
          <w:rStyle w:val="StyleUnderline"/>
          <w:highlight w:val="cyan"/>
        </w:rPr>
        <w:t>space</w:t>
      </w:r>
      <w:r w:rsidRPr="00665955">
        <w:rPr>
          <w:sz w:val="16"/>
        </w:rPr>
        <w:t xml:space="preserve"> and space-related </w:t>
      </w:r>
      <w:r w:rsidRPr="002C2897">
        <w:rPr>
          <w:rStyle w:val="StyleUnderline"/>
          <w:highlight w:val="cyan"/>
        </w:rPr>
        <w:t>systems</w:t>
      </w:r>
      <w:r w:rsidRPr="00665955">
        <w:rPr>
          <w:sz w:val="16"/>
        </w:rPr>
        <w:t xml:space="preserve">. Indeed, many observers have noted that </w:t>
      </w:r>
      <w:r w:rsidRPr="00BE1AB0">
        <w:rPr>
          <w:rStyle w:val="StyleUnderline"/>
        </w:rPr>
        <w:t>these potential opponents judge the U.S. space architecture to be the “Achilles’ heel” of U.S. military power</w:t>
      </w:r>
      <w:r w:rsidRPr="00665955">
        <w:rPr>
          <w:sz w:val="16"/>
        </w:rPr>
        <w:t xml:space="preserve">, </w:t>
      </w:r>
      <w:proofErr w:type="gramStart"/>
      <w:r w:rsidRPr="00665955">
        <w:rPr>
          <w:sz w:val="16"/>
        </w:rPr>
        <w:t>in light of</w:t>
      </w:r>
      <w:proofErr w:type="gramEnd"/>
      <w:r w:rsidRPr="00665955">
        <w:rPr>
          <w:sz w:val="16"/>
        </w:rPr>
        <w:t xml:space="preserve"> the depth of American reliance on these systems and the vulnerability of the U.S. satellite architecture.8 As General </w:t>
      </w:r>
      <w:proofErr w:type="spellStart"/>
      <w:r w:rsidRPr="00665955">
        <w:rPr>
          <w:sz w:val="16"/>
        </w:rPr>
        <w:t>Hyten</w:t>
      </w:r>
      <w:proofErr w:type="spellEnd"/>
      <w:r w:rsidRPr="00665955">
        <w:rPr>
          <w:sz w:val="16"/>
        </w:rPr>
        <w:t xml:space="preserve"> put it, </w:t>
      </w:r>
      <w:r w:rsidRPr="004C1158">
        <w:rPr>
          <w:rStyle w:val="StyleUnderline"/>
        </w:rPr>
        <w:t>without access to</w:t>
      </w:r>
      <w:r>
        <w:rPr>
          <w:rStyle w:val="StyleUnderline"/>
        </w:rPr>
        <w:t xml:space="preserve"> </w:t>
      </w:r>
      <w:r w:rsidRPr="004C1158">
        <w:rPr>
          <w:rStyle w:val="StyleUnderline"/>
        </w:rPr>
        <w:t>space the U.S. military would be a greatly reduced</w:t>
      </w:r>
      <w:r>
        <w:rPr>
          <w:rStyle w:val="StyleUnderline"/>
        </w:rPr>
        <w:t xml:space="preserve"> </w:t>
      </w:r>
      <w:r w:rsidRPr="004C1158">
        <w:rPr>
          <w:rStyle w:val="StyleUnderline"/>
        </w:rPr>
        <w:t>force.</w:t>
      </w:r>
      <w:r w:rsidRPr="00665955">
        <w:rPr>
          <w:sz w:val="16"/>
        </w:rPr>
        <w:t xml:space="preserve"> As he put it, </w:t>
      </w:r>
      <w:r w:rsidRPr="002D4749">
        <w:rPr>
          <w:rStyle w:val="Emphasis"/>
          <w:highlight w:val="cyan"/>
        </w:rPr>
        <w:t>in such a circumstance the</w:t>
      </w:r>
      <w:r w:rsidRPr="004C1158">
        <w:rPr>
          <w:rStyle w:val="Emphasis"/>
        </w:rPr>
        <w:t xml:space="preserve"> U.S.</w:t>
      </w:r>
      <w:r>
        <w:rPr>
          <w:rStyle w:val="Emphasis"/>
        </w:rPr>
        <w:t xml:space="preserve"> </w:t>
      </w:r>
      <w:r w:rsidRPr="002D4749">
        <w:rPr>
          <w:rStyle w:val="Emphasis"/>
          <w:highlight w:val="cyan"/>
        </w:rPr>
        <w:t>military would return to a model of “World War II”</w:t>
      </w:r>
      <w:r w:rsidRPr="004C1158">
        <w:rPr>
          <w:rStyle w:val="Emphasis"/>
        </w:rPr>
        <w:t xml:space="preserve"> or</w:t>
      </w:r>
      <w:r>
        <w:rPr>
          <w:rStyle w:val="Emphasis"/>
        </w:rPr>
        <w:t xml:space="preserve"> </w:t>
      </w:r>
      <w:r w:rsidRPr="004C1158">
        <w:rPr>
          <w:rStyle w:val="Emphasis"/>
        </w:rPr>
        <w:t xml:space="preserve">“industrial age” </w:t>
      </w:r>
      <w:r w:rsidRPr="002D4749">
        <w:rPr>
          <w:rStyle w:val="Emphasis"/>
          <w:highlight w:val="cyan"/>
        </w:rPr>
        <w:t>warfare</w:t>
      </w:r>
      <w:r w:rsidRPr="00665955">
        <w:rPr>
          <w:sz w:val="16"/>
        </w:rPr>
        <w:t xml:space="preserve">.9 Nor is this merely a peril for the future. Rather, </w:t>
      </w:r>
      <w:r w:rsidRPr="004C1158">
        <w:rPr>
          <w:rStyle w:val="StyleUnderline"/>
        </w:rPr>
        <w:t>after</w:t>
      </w:r>
      <w:r>
        <w:rPr>
          <w:rStyle w:val="StyleUnderline"/>
        </w:rPr>
        <w:t xml:space="preserve"> </w:t>
      </w:r>
      <w:r w:rsidRPr="004C1158">
        <w:rPr>
          <w:rStyle w:val="StyleUnderline"/>
        </w:rPr>
        <w:t>many years in which this problem seemed safely</w:t>
      </w:r>
      <w:r>
        <w:rPr>
          <w:rStyle w:val="StyleUnderline"/>
        </w:rPr>
        <w:t xml:space="preserve"> </w:t>
      </w:r>
      <w:r w:rsidRPr="004C1158">
        <w:rPr>
          <w:rStyle w:val="StyleUnderline"/>
        </w:rPr>
        <w:t>ensconced over a distant horizon, it is now coming</w:t>
      </w:r>
      <w:r>
        <w:rPr>
          <w:rStyle w:val="StyleUnderline"/>
        </w:rPr>
        <w:t xml:space="preserve"> </w:t>
      </w:r>
      <w:r w:rsidRPr="004C1158">
        <w:rPr>
          <w:rStyle w:val="StyleUnderline"/>
        </w:rPr>
        <w:t xml:space="preserve">increasingly into view that threats to U.S. </w:t>
      </w:r>
      <w:r w:rsidRPr="009425E6">
        <w:rPr>
          <w:rStyle w:val="StyleUnderline"/>
        </w:rPr>
        <w:t>space assets are real and pressing</w:t>
      </w:r>
      <w:r w:rsidRPr="00665955">
        <w:rPr>
          <w:sz w:val="16"/>
        </w:rPr>
        <w:t xml:space="preserve"> – and indeed are likely to worsen, probably significantly.10 Countries like </w:t>
      </w:r>
      <w:r w:rsidRPr="009425E6">
        <w:rPr>
          <w:rStyle w:val="StyleUnderline"/>
        </w:rPr>
        <w:t>Russia, China</w:t>
      </w:r>
      <w:r w:rsidRPr="00665955">
        <w:rPr>
          <w:sz w:val="16"/>
        </w:rPr>
        <w:t xml:space="preserve">, and even nations with more modest capabilities and resources </w:t>
      </w:r>
      <w:r w:rsidRPr="009425E6">
        <w:rPr>
          <w:rStyle w:val="StyleUnderline"/>
        </w:rPr>
        <w:t>are gaining the ability to hold U.S. satellites at risk not only through kinetic direct-attack methods</w:t>
      </w:r>
      <w:r w:rsidRPr="00665955">
        <w:rPr>
          <w:sz w:val="16"/>
        </w:rPr>
        <w:t xml:space="preserve"> such as anti-satellite (ASAT) missiles, </w:t>
      </w:r>
      <w:r w:rsidRPr="009425E6">
        <w:rPr>
          <w:rStyle w:val="StyleUnderline"/>
        </w:rPr>
        <w:t>but also through non-kinetic and more limitable techniques such as jamming, “dazzling,” cyber and other electronic attack</w:t>
      </w:r>
      <w:r w:rsidRPr="00665955">
        <w:rPr>
          <w:sz w:val="16"/>
        </w:rPr>
        <w:t xml:space="preserve">, and other novel methods.11 Some of these approaches can destroy or disable satellites, whereas others offer the option of blinding or otherwise interfering with the effective functioning of space assets.12 </w:t>
      </w:r>
      <w:r w:rsidRPr="009425E6">
        <w:rPr>
          <w:rStyle w:val="StyleUnderline"/>
        </w:rPr>
        <w:t>The result is that the U.S. space architecture is becoming increasingly vulnerable</w:t>
      </w:r>
      <w:r w:rsidRPr="00665955">
        <w:rPr>
          <w:sz w:val="16"/>
        </w:rPr>
        <w:t xml:space="preserve">, with U.S. satellites in low Earth orbit already targetable by a nation such as China and with U.S. satellites in deeper space very likely to become similarly exposed soon.13 China’s 2007 destruction of a satellite in low Earth orbit demonstrated its ability to hit satellites at that range.14 And its 2013 test of an anti-satellite weapon reportedly propelled a missile approximately 18,600 miles into space, just shy of the 22,236 miles at which U.S. satellites in geosynchronous orbit – including essential missile warning and communications satellites – are located.15 As Air Force Lieutenant General John Raymond, then the Commander of the 14th Air Force and the Joint Functional Component Command for Space for Strategic Command, testified in March 2015: “We are quickly approaching the point where every satellite in every orbit can be threatened.”16 In sum, </w:t>
      </w:r>
      <w:r w:rsidRPr="004C1158">
        <w:rPr>
          <w:rStyle w:val="StyleUnderline"/>
        </w:rPr>
        <w:t>then, the United States is</w:t>
      </w:r>
      <w:r>
        <w:rPr>
          <w:rStyle w:val="StyleUnderline"/>
        </w:rPr>
        <w:t xml:space="preserve"> </w:t>
      </w:r>
      <w:r w:rsidRPr="004C1158">
        <w:rPr>
          <w:rStyle w:val="StyleUnderline"/>
        </w:rPr>
        <w:t>highly reliant on its space architecture for the full</w:t>
      </w:r>
      <w:r>
        <w:rPr>
          <w:rStyle w:val="StyleUnderline"/>
        </w:rPr>
        <w:t xml:space="preserve"> </w:t>
      </w:r>
      <w:r w:rsidRPr="004C1158">
        <w:rPr>
          <w:rStyle w:val="StyleUnderline"/>
        </w:rPr>
        <w:t>range of military operations – and that architecture</w:t>
      </w:r>
      <w:r>
        <w:rPr>
          <w:rStyle w:val="StyleUnderline"/>
        </w:rPr>
        <w:t xml:space="preserve"> </w:t>
      </w:r>
      <w:r w:rsidRPr="004C1158">
        <w:rPr>
          <w:rStyle w:val="StyleUnderline"/>
        </w:rPr>
        <w:t>is vulnerable and becoming more so.</w:t>
      </w:r>
    </w:p>
    <w:p w14:paraId="217C60E3" w14:textId="77777777" w:rsidR="00314BE1" w:rsidRPr="00326709" w:rsidRDefault="00314BE1" w:rsidP="00314BE1">
      <w:pPr>
        <w:pStyle w:val="Heading4"/>
        <w:rPr>
          <w:rFonts w:cs="Arial"/>
        </w:rPr>
      </w:pPr>
      <w:proofErr w:type="spellStart"/>
      <w:r>
        <w:rPr>
          <w:rFonts w:cs="Arial"/>
        </w:rPr>
        <w:t>Heg</w:t>
      </w:r>
      <w:proofErr w:type="spellEnd"/>
      <w:r>
        <w:rPr>
          <w:rFonts w:cs="Arial"/>
        </w:rPr>
        <w:t xml:space="preserve"> solves war </w:t>
      </w:r>
    </w:p>
    <w:p w14:paraId="3B9DB829" w14:textId="77777777" w:rsidR="00314BE1" w:rsidRPr="00326709" w:rsidRDefault="00314BE1" w:rsidP="00314BE1">
      <w:r w:rsidRPr="00326709">
        <w:t xml:space="preserve">Hal </w:t>
      </w:r>
      <w:r w:rsidRPr="00326709">
        <w:rPr>
          <w:rStyle w:val="Style13ptBold"/>
        </w:rPr>
        <w:t>Brands 18</w:t>
      </w:r>
      <w:r w:rsidRPr="00326709">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0D053590" w14:textId="77777777" w:rsidR="003873A7" w:rsidRDefault="00314BE1" w:rsidP="00314BE1">
      <w:pPr>
        <w:rPr>
          <w:rStyle w:val="StyleUnderline"/>
        </w:rPr>
      </w:pPr>
      <w:r w:rsidRPr="00326709">
        <w:rPr>
          <w:sz w:val="16"/>
        </w:rPr>
        <w:t xml:space="preserve">Much contemporary commentary favors the first option—reducing commitments—and denounces the third as financially ruinous and perhaps impossible.5 Yet </w:t>
      </w:r>
      <w:r w:rsidRPr="00326709">
        <w:rPr>
          <w:rStyle w:val="StyleUnderline"/>
        </w:rPr>
        <w:t xml:space="preserve">significantly </w:t>
      </w:r>
      <w:r w:rsidRPr="00326709">
        <w:rPr>
          <w:rStyle w:val="Emphasis"/>
        </w:rPr>
        <w:t>expanding American capabilities</w:t>
      </w:r>
      <w:r w:rsidRPr="00326709">
        <w:rPr>
          <w:rStyle w:val="StyleUnderline"/>
        </w:rPr>
        <w:t xml:space="preserve"> would not be</w:t>
      </w:r>
      <w:r w:rsidRPr="00326709">
        <w:rPr>
          <w:sz w:val="16"/>
        </w:rPr>
        <w:t xml:space="preserve"> nearly as </w:t>
      </w:r>
      <w:r w:rsidRPr="00326709">
        <w:rPr>
          <w:rStyle w:val="StyleUnderline"/>
        </w:rPr>
        <w:lastRenderedPageBreak/>
        <w:t>economically onerous</w:t>
      </w:r>
      <w:r w:rsidRPr="00326709">
        <w:rPr>
          <w:sz w:val="16"/>
        </w:rPr>
        <w:t xml:space="preserve"> as it may seem. Compared to the alternatives, in fact, </w:t>
      </w:r>
      <w:r w:rsidRPr="00326709">
        <w:rPr>
          <w:rStyle w:val="StyleUnderline"/>
        </w:rPr>
        <w:t>this</w:t>
      </w:r>
      <w:r w:rsidRPr="00326709">
        <w:rPr>
          <w:sz w:val="16"/>
        </w:rPr>
        <w:t xml:space="preserve"> approach </w:t>
      </w:r>
      <w:r w:rsidRPr="00326709">
        <w:rPr>
          <w:rStyle w:val="StyleUnderline"/>
        </w:rPr>
        <w:t xml:space="preserve">represents the best option for </w:t>
      </w:r>
      <w:r w:rsidRPr="00326709">
        <w:rPr>
          <w:rStyle w:val="Emphasis"/>
        </w:rPr>
        <w:t>sustaining American primacy</w:t>
      </w:r>
      <w:r w:rsidRPr="00326709">
        <w:rPr>
          <w:rStyle w:val="StyleUnderline"/>
        </w:rPr>
        <w:t xml:space="preserve"> and preventing</w:t>
      </w:r>
      <w:r w:rsidRPr="00326709">
        <w:rPr>
          <w:sz w:val="16"/>
        </w:rPr>
        <w:t xml:space="preserve"> a slide into </w:t>
      </w:r>
      <w:r w:rsidRPr="00326709">
        <w:rPr>
          <w:rStyle w:val="Emphasis"/>
        </w:rPr>
        <w:t>strategic bankruptcy</w:t>
      </w:r>
      <w:r w:rsidRPr="00326709">
        <w:rPr>
          <w:rStyle w:val="StyleUnderline"/>
        </w:rPr>
        <w:t xml:space="preserve"> that will</w:t>
      </w:r>
      <w:r w:rsidRPr="00326709">
        <w:rPr>
          <w:sz w:val="16"/>
        </w:rPr>
        <w:t xml:space="preserve"> eventually </w:t>
      </w:r>
      <w:r w:rsidRPr="00326709">
        <w:rPr>
          <w:rStyle w:val="StyleUnderline"/>
        </w:rPr>
        <w:t>be punished.</w:t>
      </w:r>
      <w:r w:rsidRPr="00326709">
        <w:rPr>
          <w:sz w:val="16"/>
        </w:rPr>
        <w:t xml:space="preserve"> </w:t>
      </w:r>
      <w:r w:rsidRPr="00326709">
        <w:rPr>
          <w:rStyle w:val="StyleUnderline"/>
        </w:rPr>
        <w:t>Since World War II, the U</w:t>
      </w:r>
      <w:r w:rsidRPr="00326709">
        <w:rPr>
          <w:sz w:val="16"/>
        </w:rPr>
        <w:t xml:space="preserve">nited </w:t>
      </w:r>
      <w:r w:rsidRPr="00326709">
        <w:rPr>
          <w:rStyle w:val="StyleUnderline"/>
        </w:rPr>
        <w:t>S</w:t>
      </w:r>
      <w:r w:rsidRPr="00326709">
        <w:rPr>
          <w:sz w:val="16"/>
        </w:rPr>
        <w:t xml:space="preserve">tates </w:t>
      </w:r>
      <w:r w:rsidRPr="00326709">
        <w:rPr>
          <w:rStyle w:val="StyleUnderline"/>
        </w:rPr>
        <w:t xml:space="preserve">has had a military </w:t>
      </w:r>
      <w:r w:rsidRPr="00326709">
        <w:rPr>
          <w:rStyle w:val="Emphasis"/>
        </w:rPr>
        <w:t>second to none</w:t>
      </w:r>
      <w:r w:rsidRPr="00326709">
        <w:rPr>
          <w:sz w:val="16"/>
        </w:rPr>
        <w:t xml:space="preserve">. Since the Cold War, </w:t>
      </w:r>
      <w:r w:rsidRPr="00620974">
        <w:rPr>
          <w:rStyle w:val="StyleUnderline"/>
          <w:highlight w:val="cyan"/>
        </w:rPr>
        <w:t>America</w:t>
      </w:r>
      <w:r w:rsidRPr="00326709">
        <w:rPr>
          <w:rStyle w:val="StyleUnderline"/>
        </w:rPr>
        <w:t xml:space="preserve"> has </w:t>
      </w:r>
      <w:r w:rsidRPr="00620974">
        <w:rPr>
          <w:rStyle w:val="StyleUnderline"/>
          <w:highlight w:val="cyan"/>
        </w:rPr>
        <w:t>committed to</w:t>
      </w:r>
      <w:r w:rsidRPr="00326709">
        <w:rPr>
          <w:sz w:val="16"/>
        </w:rPr>
        <w:t xml:space="preserve"> having </w:t>
      </w:r>
      <w:r w:rsidRPr="00326709">
        <w:rPr>
          <w:rStyle w:val="Emphasis"/>
        </w:rPr>
        <w:t xml:space="preserve">overwhelming </w:t>
      </w:r>
      <w:r w:rsidRPr="00620974">
        <w:rPr>
          <w:rStyle w:val="Emphasis"/>
          <w:highlight w:val="cyan"/>
        </w:rPr>
        <w:t>military primacy</w:t>
      </w:r>
      <w:r w:rsidRPr="00326709">
        <w:rPr>
          <w:rStyle w:val="StyleUnderline"/>
        </w:rPr>
        <w:t>. The idea,</w:t>
      </w:r>
      <w:r w:rsidRPr="00326709">
        <w:rPr>
          <w:sz w:val="16"/>
        </w:rPr>
        <w:t xml:space="preserve"> as George W. Bush declared in 2002, </w:t>
      </w:r>
      <w:r w:rsidRPr="00326709">
        <w:rPr>
          <w:rStyle w:val="StyleUnderline"/>
        </w:rPr>
        <w:t xml:space="preserve">that America must possess “strengths </w:t>
      </w:r>
      <w:r w:rsidRPr="00326709">
        <w:rPr>
          <w:rStyle w:val="Emphasis"/>
        </w:rPr>
        <w:t>beyond challenge</w:t>
      </w:r>
      <w:r w:rsidRPr="00326709">
        <w:rPr>
          <w:rStyle w:val="StyleUnderline"/>
        </w:rPr>
        <w:t>” has featured in every</w:t>
      </w:r>
      <w:r w:rsidRPr="00326709">
        <w:rPr>
          <w:sz w:val="16"/>
        </w:rPr>
        <w:t xml:space="preserve"> major </w:t>
      </w:r>
      <w:r w:rsidRPr="00326709">
        <w:rPr>
          <w:rStyle w:val="StyleUnderline"/>
        </w:rPr>
        <w:t>U.S. strategy document for a quarter century</w:t>
      </w:r>
      <w:r w:rsidRPr="00326709">
        <w:rPr>
          <w:sz w:val="16"/>
        </w:rPr>
        <w:t xml:space="preserve">; it has also been reflected in concrete terms.6 </w:t>
      </w:r>
      <w:r w:rsidRPr="00326709">
        <w:rPr>
          <w:rStyle w:val="StyleUnderline"/>
        </w:rPr>
        <w:t>From the early 1990s</w:t>
      </w:r>
      <w:r w:rsidRPr="00326709">
        <w:rPr>
          <w:sz w:val="16"/>
        </w:rPr>
        <w:t xml:space="preserve">, for example, </w:t>
      </w:r>
      <w:r w:rsidRPr="00326709">
        <w:rPr>
          <w:rStyle w:val="StyleUnderline"/>
        </w:rPr>
        <w:t>the U</w:t>
      </w:r>
      <w:r w:rsidRPr="00326709">
        <w:rPr>
          <w:sz w:val="16"/>
        </w:rPr>
        <w:t xml:space="preserve">nited </w:t>
      </w:r>
      <w:r w:rsidRPr="00326709">
        <w:rPr>
          <w:rStyle w:val="StyleUnderline"/>
        </w:rPr>
        <w:t>S</w:t>
      </w:r>
      <w:r w:rsidRPr="00326709">
        <w:rPr>
          <w:sz w:val="16"/>
        </w:rPr>
        <w:t xml:space="preserve">tates </w:t>
      </w:r>
      <w:r w:rsidRPr="00326709">
        <w:rPr>
          <w:rStyle w:val="StyleUnderline"/>
        </w:rPr>
        <w:t>consistently accounted for</w:t>
      </w:r>
      <w:r w:rsidRPr="00326709">
        <w:rPr>
          <w:sz w:val="16"/>
        </w:rPr>
        <w:t xml:space="preserve"> around 35 to </w:t>
      </w:r>
      <w:r w:rsidRPr="00326709">
        <w:rPr>
          <w:rStyle w:val="StyleUnderline"/>
        </w:rPr>
        <w:t>45 percent of world defense spending and maintained</w:t>
      </w:r>
      <w:r w:rsidRPr="00326709">
        <w:rPr>
          <w:sz w:val="16"/>
        </w:rPr>
        <w:t xml:space="preserve"> peerless </w:t>
      </w:r>
      <w:r w:rsidRPr="00326709">
        <w:rPr>
          <w:rStyle w:val="Emphasis"/>
        </w:rPr>
        <w:t>global power-projection</w:t>
      </w:r>
      <w:r w:rsidRPr="00326709">
        <w:rPr>
          <w:sz w:val="16"/>
        </w:rPr>
        <w:t xml:space="preserve"> capabilities.7 Perhaps more important, </w:t>
      </w:r>
      <w:r w:rsidRPr="00326709">
        <w:rPr>
          <w:rStyle w:val="StyleUnderline"/>
        </w:rPr>
        <w:t xml:space="preserve">U.S. primacy was also </w:t>
      </w:r>
      <w:r w:rsidRPr="00620974">
        <w:rPr>
          <w:rStyle w:val="Emphasis"/>
          <w:highlight w:val="cyan"/>
        </w:rPr>
        <w:t>unrivaled</w:t>
      </w:r>
      <w:r w:rsidRPr="00326709">
        <w:rPr>
          <w:rStyle w:val="StyleUnderline"/>
        </w:rPr>
        <w:t xml:space="preserve"> </w:t>
      </w:r>
      <w:r w:rsidRPr="00620974">
        <w:rPr>
          <w:rStyle w:val="StyleUnderline"/>
          <w:highlight w:val="cyan"/>
        </w:rPr>
        <w:t>in</w:t>
      </w:r>
      <w:r w:rsidRPr="00326709">
        <w:rPr>
          <w:sz w:val="16"/>
        </w:rPr>
        <w:t xml:space="preserve"> key </w:t>
      </w:r>
      <w:r w:rsidRPr="00326709">
        <w:rPr>
          <w:rStyle w:val="StyleUnderline"/>
        </w:rPr>
        <w:t>overseas strategic regions—</w:t>
      </w:r>
      <w:r w:rsidRPr="00620974">
        <w:rPr>
          <w:rStyle w:val="Emphasis"/>
          <w:highlight w:val="cyan"/>
        </w:rPr>
        <w:t>Europe</w:t>
      </w:r>
      <w:r w:rsidRPr="00326709">
        <w:rPr>
          <w:rStyle w:val="StyleUnderline"/>
        </w:rPr>
        <w:t xml:space="preserve">, </w:t>
      </w:r>
      <w:r w:rsidRPr="00620974">
        <w:rPr>
          <w:rStyle w:val="Emphasis"/>
          <w:highlight w:val="cyan"/>
        </w:rPr>
        <w:t>East Asia</w:t>
      </w:r>
      <w:r w:rsidRPr="00326709">
        <w:rPr>
          <w:rStyle w:val="StyleUnderline"/>
        </w:rPr>
        <w:t xml:space="preserve">, the </w:t>
      </w:r>
      <w:r w:rsidRPr="00620974">
        <w:rPr>
          <w:rStyle w:val="Emphasis"/>
          <w:highlight w:val="cyan"/>
        </w:rPr>
        <w:t>Middle East</w:t>
      </w:r>
      <w:r w:rsidRPr="00326709">
        <w:rPr>
          <w:rStyle w:val="StyleUnderline"/>
        </w:rPr>
        <w:t>. From thrashing Saddam</w:t>
      </w:r>
      <w:r w:rsidRPr="00326709">
        <w:rPr>
          <w:sz w:val="16"/>
        </w:rPr>
        <w:t xml:space="preserve"> Hussein’s million-man Iraqi military </w:t>
      </w:r>
      <w:r w:rsidRPr="00326709">
        <w:rPr>
          <w:rStyle w:val="StyleUnderline"/>
        </w:rPr>
        <w:t>during Operation Desert Storm, to deploying</w:t>
      </w:r>
      <w:r w:rsidRPr="00326709">
        <w:rPr>
          <w:sz w:val="16"/>
        </w:rPr>
        <w:t xml:space="preserve">—with impunity—two </w:t>
      </w:r>
      <w:r w:rsidRPr="00326709">
        <w:rPr>
          <w:rStyle w:val="StyleUnderline"/>
        </w:rPr>
        <w:t>carrier strike groups off Taiwan during the China-Taiwan crisis</w:t>
      </w:r>
      <w:r w:rsidRPr="00326709">
        <w:rPr>
          <w:sz w:val="16"/>
        </w:rPr>
        <w:t xml:space="preserve"> of 1995– 96, </w:t>
      </w:r>
      <w:r w:rsidRPr="00326709">
        <w:rPr>
          <w:rStyle w:val="StyleUnderline"/>
        </w:rPr>
        <w:t xml:space="preserve">Washington has been able to project military power </w:t>
      </w:r>
      <w:r w:rsidRPr="00326709">
        <w:rPr>
          <w:rStyle w:val="Emphasis"/>
        </w:rPr>
        <w:t>superior to</w:t>
      </w:r>
      <w:r w:rsidRPr="00326709">
        <w:rPr>
          <w:sz w:val="16"/>
        </w:rPr>
        <w:t xml:space="preserve"> anything </w:t>
      </w:r>
      <w:r w:rsidRPr="00326709">
        <w:rPr>
          <w:rStyle w:val="Emphasis"/>
        </w:rPr>
        <w:t>a regional rival</w:t>
      </w:r>
      <w:r w:rsidRPr="00326709">
        <w:rPr>
          <w:sz w:val="16"/>
        </w:rPr>
        <w:t xml:space="preserve"> could employ even </w:t>
      </w:r>
      <w:r w:rsidRPr="00326709">
        <w:rPr>
          <w:rStyle w:val="StyleUnderline"/>
        </w:rPr>
        <w:t>on its own</w:t>
      </w:r>
      <w:r w:rsidRPr="00326709">
        <w:rPr>
          <w:sz w:val="16"/>
        </w:rPr>
        <w:t xml:space="preserve"> geopolitical </w:t>
      </w:r>
      <w:r w:rsidRPr="00326709">
        <w:rPr>
          <w:rStyle w:val="StyleUnderline"/>
        </w:rPr>
        <w:t>doorstep</w:t>
      </w:r>
      <w:r w:rsidRPr="00326709">
        <w:rPr>
          <w:sz w:val="16"/>
        </w:rPr>
        <w:t xml:space="preserve">. This </w:t>
      </w:r>
      <w:r w:rsidRPr="00326709">
        <w:rPr>
          <w:rStyle w:val="StyleUnderline"/>
        </w:rPr>
        <w:t xml:space="preserve">military </w:t>
      </w:r>
      <w:r w:rsidRPr="00620974">
        <w:rPr>
          <w:rStyle w:val="StyleUnderline"/>
          <w:highlight w:val="cyan"/>
        </w:rPr>
        <w:t>dominance</w:t>
      </w:r>
      <w:r w:rsidRPr="00326709">
        <w:rPr>
          <w:rStyle w:val="StyleUnderline"/>
        </w:rPr>
        <w:t xml:space="preserve"> has </w:t>
      </w:r>
      <w:r w:rsidRPr="00620974">
        <w:rPr>
          <w:rStyle w:val="StyleUnderline"/>
          <w:highlight w:val="cyan"/>
        </w:rPr>
        <w:t>constituted</w:t>
      </w:r>
      <w:r w:rsidRPr="00326709">
        <w:rPr>
          <w:rStyle w:val="StyleUnderline"/>
        </w:rPr>
        <w:t xml:space="preserve"> the </w:t>
      </w:r>
      <w:r w:rsidRPr="00620974">
        <w:rPr>
          <w:rStyle w:val="Emphasis"/>
          <w:highlight w:val="cyan"/>
        </w:rPr>
        <w:t>hard-power backbone</w:t>
      </w:r>
      <w:r w:rsidRPr="00326709">
        <w:rPr>
          <w:rStyle w:val="StyleUnderline"/>
        </w:rPr>
        <w:t xml:space="preserve"> of</w:t>
      </w:r>
      <w:r w:rsidRPr="00326709">
        <w:rPr>
          <w:sz w:val="16"/>
        </w:rPr>
        <w:t xml:space="preserve"> an ambitious </w:t>
      </w:r>
      <w:r w:rsidRPr="00326709">
        <w:rPr>
          <w:rStyle w:val="StyleUnderline"/>
        </w:rPr>
        <w:t>global strategy. After the Cold War</w:t>
      </w:r>
      <w:r w:rsidRPr="00326709">
        <w:rPr>
          <w:sz w:val="16"/>
        </w:rPr>
        <w:t xml:space="preserve">, U.S. </w:t>
      </w:r>
      <w:r w:rsidRPr="00326709">
        <w:rPr>
          <w:rStyle w:val="StyleUnderline"/>
        </w:rPr>
        <w:t xml:space="preserve">policymakers committed to </w:t>
      </w:r>
      <w:r w:rsidRPr="00620974">
        <w:rPr>
          <w:rStyle w:val="StyleUnderline"/>
          <w:highlight w:val="cyan"/>
        </w:rPr>
        <w:t>averting</w:t>
      </w:r>
      <w:r w:rsidRPr="00326709">
        <w:rPr>
          <w:sz w:val="16"/>
        </w:rPr>
        <w:t xml:space="preserve"> a return to the </w:t>
      </w:r>
      <w:r w:rsidRPr="00620974">
        <w:rPr>
          <w:rStyle w:val="Emphasis"/>
          <w:highlight w:val="cyan"/>
        </w:rPr>
        <w:t>unstable multipolarity</w:t>
      </w:r>
      <w:r w:rsidRPr="00326709">
        <w:rPr>
          <w:sz w:val="16"/>
        </w:rPr>
        <w:t xml:space="preserve"> of earlier eras, </w:t>
      </w:r>
      <w:r w:rsidRPr="00620974">
        <w:rPr>
          <w:rStyle w:val="StyleUnderline"/>
          <w:highlight w:val="cyan"/>
        </w:rPr>
        <w:t>and</w:t>
      </w:r>
      <w:r w:rsidRPr="00326709">
        <w:rPr>
          <w:sz w:val="16"/>
        </w:rPr>
        <w:t xml:space="preserve"> to </w:t>
      </w:r>
      <w:r w:rsidRPr="00326709">
        <w:rPr>
          <w:rStyle w:val="StyleUnderline"/>
        </w:rPr>
        <w:t>perpetuating the</w:t>
      </w:r>
      <w:r w:rsidRPr="00326709">
        <w:rPr>
          <w:sz w:val="16"/>
        </w:rPr>
        <w:t xml:space="preserve"> more </w:t>
      </w:r>
      <w:r w:rsidRPr="00326709">
        <w:rPr>
          <w:rStyle w:val="StyleUnderline"/>
        </w:rPr>
        <w:t>favorable unipolar order. They committed to building on</w:t>
      </w:r>
      <w:r w:rsidRPr="00326709">
        <w:rPr>
          <w:sz w:val="16"/>
        </w:rPr>
        <w:t xml:space="preserve"> the </w:t>
      </w:r>
      <w:r w:rsidRPr="00326709">
        <w:rPr>
          <w:rStyle w:val="StyleUnderline"/>
        </w:rPr>
        <w:t>successes</w:t>
      </w:r>
      <w:r w:rsidRPr="00326709">
        <w:rPr>
          <w:sz w:val="16"/>
        </w:rPr>
        <w:t xml:space="preserve"> of the postwar era </w:t>
      </w:r>
      <w:r w:rsidRPr="00326709">
        <w:rPr>
          <w:rStyle w:val="StyleUnderline"/>
        </w:rPr>
        <w:t>by</w:t>
      </w:r>
      <w:r w:rsidRPr="00326709">
        <w:rPr>
          <w:sz w:val="16"/>
        </w:rPr>
        <w:t xml:space="preserve"> further </w:t>
      </w:r>
      <w:r w:rsidRPr="00326709">
        <w:rPr>
          <w:rStyle w:val="StyleUnderline"/>
        </w:rPr>
        <w:t>advancing liberal</w:t>
      </w:r>
      <w:r w:rsidRPr="00326709">
        <w:rPr>
          <w:sz w:val="16"/>
        </w:rPr>
        <w:t xml:space="preserve"> political </w:t>
      </w:r>
      <w:r w:rsidRPr="00326709">
        <w:rPr>
          <w:rStyle w:val="StyleUnderline"/>
        </w:rPr>
        <w:t>values and an open international economy, and</w:t>
      </w:r>
      <w:r w:rsidRPr="00326709">
        <w:rPr>
          <w:sz w:val="16"/>
        </w:rPr>
        <w:t xml:space="preserve"> to </w:t>
      </w:r>
      <w:r w:rsidRPr="00326709">
        <w:rPr>
          <w:rStyle w:val="StyleUnderline"/>
        </w:rPr>
        <w:t>suppressing</w:t>
      </w:r>
      <w:r w:rsidRPr="00326709">
        <w:rPr>
          <w:sz w:val="16"/>
        </w:rPr>
        <w:t xml:space="preserve"> international scourges such as </w:t>
      </w:r>
      <w:r w:rsidRPr="00326709">
        <w:rPr>
          <w:rStyle w:val="Emphasis"/>
        </w:rPr>
        <w:t>rogue states</w:t>
      </w:r>
      <w:r w:rsidRPr="00326709">
        <w:rPr>
          <w:rStyle w:val="StyleUnderline"/>
        </w:rPr>
        <w:t xml:space="preserve">, </w:t>
      </w:r>
      <w:r w:rsidRPr="00620974">
        <w:rPr>
          <w:rStyle w:val="Emphasis"/>
          <w:highlight w:val="cyan"/>
        </w:rPr>
        <w:t>nuclear proliferation</w:t>
      </w:r>
      <w:r w:rsidRPr="00326709">
        <w:rPr>
          <w:rStyle w:val="StyleUnderline"/>
        </w:rPr>
        <w:t xml:space="preserve">, and </w:t>
      </w:r>
      <w:r w:rsidRPr="00620974">
        <w:rPr>
          <w:rStyle w:val="Emphasis"/>
          <w:highlight w:val="cyan"/>
        </w:rPr>
        <w:t>catastrophic</w:t>
      </w:r>
      <w:r w:rsidRPr="00326709">
        <w:rPr>
          <w:rStyle w:val="Emphasis"/>
        </w:rPr>
        <w:t xml:space="preserve"> </w:t>
      </w:r>
      <w:r w:rsidRPr="00620974">
        <w:rPr>
          <w:rStyle w:val="Emphasis"/>
          <w:highlight w:val="cyan"/>
        </w:rPr>
        <w:t>terrorism</w:t>
      </w:r>
      <w:r w:rsidRPr="00326709">
        <w:rPr>
          <w:sz w:val="16"/>
        </w:rPr>
        <w:t xml:space="preserve">. And because they recognized that military force remained the ultima ratio </w:t>
      </w:r>
      <w:proofErr w:type="spellStart"/>
      <w:r w:rsidRPr="00326709">
        <w:rPr>
          <w:sz w:val="16"/>
        </w:rPr>
        <w:t>regum</w:t>
      </w:r>
      <w:proofErr w:type="spellEnd"/>
      <w:r w:rsidRPr="00326709">
        <w:rPr>
          <w:sz w:val="16"/>
        </w:rPr>
        <w:t xml:space="preserve">, </w:t>
      </w:r>
      <w:r w:rsidRPr="00326709">
        <w:rPr>
          <w:rStyle w:val="StyleUnderline"/>
        </w:rPr>
        <w:t xml:space="preserve">they understood the </w:t>
      </w:r>
      <w:r w:rsidRPr="00620974">
        <w:rPr>
          <w:rStyle w:val="Emphasis"/>
          <w:highlight w:val="cyan"/>
        </w:rPr>
        <w:t>centrality of military preponderance</w:t>
      </w:r>
      <w:r w:rsidRPr="00326709">
        <w:rPr>
          <w:sz w:val="16"/>
        </w:rPr>
        <w:t xml:space="preserve">. </w:t>
      </w:r>
      <w:r w:rsidRPr="00326709">
        <w:rPr>
          <w:rStyle w:val="StyleUnderline"/>
        </w:rPr>
        <w:t>Washington would need</w:t>
      </w:r>
      <w:r w:rsidRPr="00326709">
        <w:rPr>
          <w:sz w:val="16"/>
        </w:rPr>
        <w:t xml:space="preserve"> the </w:t>
      </w:r>
      <w:r w:rsidRPr="00326709">
        <w:rPr>
          <w:rStyle w:val="StyleUnderline"/>
        </w:rPr>
        <w:t>military power</w:t>
      </w:r>
      <w:r w:rsidRPr="00326709">
        <w:rPr>
          <w:sz w:val="16"/>
        </w:rPr>
        <w:t xml:space="preserve"> necessary </w:t>
      </w:r>
      <w:r w:rsidRPr="00326709">
        <w:rPr>
          <w:rStyle w:val="StyleUnderline"/>
        </w:rPr>
        <w:t xml:space="preserve">to </w:t>
      </w:r>
      <w:r w:rsidRPr="00620974">
        <w:rPr>
          <w:rStyle w:val="Emphasis"/>
          <w:highlight w:val="cyan"/>
        </w:rPr>
        <w:t>underwrite</w:t>
      </w:r>
      <w:r w:rsidRPr="00326709">
        <w:rPr>
          <w:rStyle w:val="Emphasis"/>
        </w:rPr>
        <w:t xml:space="preserve"> worldwide </w:t>
      </w:r>
      <w:r w:rsidRPr="00620974">
        <w:rPr>
          <w:rStyle w:val="Emphasis"/>
          <w:highlight w:val="cyan"/>
        </w:rPr>
        <w:t>alliance commitments</w:t>
      </w:r>
      <w:r w:rsidRPr="00326709">
        <w:rPr>
          <w:rStyle w:val="StyleUnderline"/>
        </w:rPr>
        <w:t xml:space="preserve">. It would have to </w:t>
      </w:r>
      <w:r w:rsidRPr="00620974">
        <w:rPr>
          <w:rStyle w:val="StyleUnderline"/>
          <w:highlight w:val="cyan"/>
        </w:rPr>
        <w:t xml:space="preserve">preserve </w:t>
      </w:r>
      <w:r w:rsidRPr="00620974">
        <w:rPr>
          <w:rStyle w:val="Emphasis"/>
          <w:highlight w:val="cyan"/>
        </w:rPr>
        <w:t>substantial overmatch</w:t>
      </w:r>
      <w:r w:rsidRPr="00326709">
        <w:rPr>
          <w:rStyle w:val="StyleUnderline"/>
        </w:rPr>
        <w:t xml:space="preserve"> </w:t>
      </w:r>
    </w:p>
    <w:p w14:paraId="283E2C1E" w14:textId="77777777" w:rsidR="003873A7" w:rsidRPr="003873A7" w:rsidRDefault="003873A7" w:rsidP="00314BE1">
      <w:pPr>
        <w:rPr>
          <w:rStyle w:val="StyleUnderline"/>
          <w:color w:val="FF0000"/>
        </w:rPr>
      </w:pPr>
    </w:p>
    <w:p w14:paraId="2CAED29D" w14:textId="1BE48139" w:rsidR="00314BE1" w:rsidRPr="003873A7" w:rsidRDefault="00314BE1" w:rsidP="00314BE1">
      <w:pPr>
        <w:rPr>
          <w:color w:val="FF0000"/>
          <w:sz w:val="16"/>
        </w:rPr>
      </w:pPr>
      <w:r w:rsidRPr="003873A7">
        <w:rPr>
          <w:rStyle w:val="StyleUnderline"/>
          <w:color w:val="FF0000"/>
        </w:rPr>
        <w:t>versus any</w:t>
      </w:r>
      <w:r w:rsidRPr="003873A7">
        <w:rPr>
          <w:color w:val="FF0000"/>
          <w:sz w:val="16"/>
        </w:rPr>
        <w:t xml:space="preserve"> potential </w:t>
      </w:r>
      <w:r w:rsidRPr="003873A7">
        <w:rPr>
          <w:rStyle w:val="StyleUnderline"/>
          <w:color w:val="FF0000"/>
        </w:rPr>
        <w:t>great-power rival. It must</w:t>
      </w:r>
      <w:r w:rsidRPr="003873A7">
        <w:rPr>
          <w:color w:val="FF0000"/>
          <w:sz w:val="16"/>
        </w:rPr>
        <w:t xml:space="preserve"> be able to </w:t>
      </w:r>
      <w:r w:rsidRPr="003873A7">
        <w:rPr>
          <w:rStyle w:val="StyleUnderline"/>
          <w:color w:val="FF0000"/>
        </w:rPr>
        <w:t>answer the sharpest challenges to the international system</w:t>
      </w:r>
      <w:r w:rsidRPr="003873A7">
        <w:rPr>
          <w:color w:val="FF0000"/>
          <w:sz w:val="16"/>
        </w:rPr>
        <w:t xml:space="preserve">, such as Saddam’s invasion of Kuwait in 1990 or jihadist extremism after 9/11. Finally, </w:t>
      </w:r>
      <w:r w:rsidRPr="003873A7">
        <w:rPr>
          <w:rStyle w:val="StyleUnderline"/>
          <w:color w:val="FF0000"/>
        </w:rPr>
        <w:t>because</w:t>
      </w:r>
      <w:r w:rsidRPr="003873A7">
        <w:rPr>
          <w:color w:val="FF0000"/>
          <w:sz w:val="16"/>
        </w:rPr>
        <w:t xml:space="preserve"> prevailing </w:t>
      </w:r>
      <w:r w:rsidRPr="003873A7">
        <w:rPr>
          <w:rStyle w:val="StyleUnderline"/>
          <w:color w:val="FF0000"/>
        </w:rPr>
        <w:t>global norms</w:t>
      </w:r>
      <w:r w:rsidRPr="003873A7">
        <w:rPr>
          <w:color w:val="FF0000"/>
          <w:sz w:val="16"/>
        </w:rPr>
        <w:t xml:space="preserve"> generally </w:t>
      </w:r>
      <w:r w:rsidRPr="003873A7">
        <w:rPr>
          <w:rStyle w:val="Emphasis"/>
          <w:color w:val="FF0000"/>
        </w:rPr>
        <w:t>reflect hard-power realities</w:t>
      </w:r>
      <w:r w:rsidRPr="003873A7">
        <w:rPr>
          <w:rStyle w:val="StyleUnderline"/>
          <w:color w:val="FF0000"/>
        </w:rPr>
        <w:t>, America would need</w:t>
      </w:r>
      <w:r w:rsidRPr="003873A7">
        <w:rPr>
          <w:color w:val="FF0000"/>
          <w:sz w:val="16"/>
        </w:rPr>
        <w:t xml:space="preserve"> the </w:t>
      </w:r>
      <w:r w:rsidRPr="003873A7">
        <w:rPr>
          <w:rStyle w:val="StyleUnderline"/>
          <w:color w:val="FF0000"/>
        </w:rPr>
        <w:t>superiority to assure</w:t>
      </w:r>
      <w:r w:rsidRPr="003873A7">
        <w:rPr>
          <w:color w:val="FF0000"/>
          <w:sz w:val="16"/>
        </w:rPr>
        <w:t xml:space="preserve"> that </w:t>
      </w:r>
      <w:r w:rsidRPr="003873A7">
        <w:rPr>
          <w:rStyle w:val="StyleUnderline"/>
          <w:color w:val="FF0000"/>
        </w:rPr>
        <w:t xml:space="preserve">its own values remained </w:t>
      </w:r>
      <w:r w:rsidRPr="003873A7">
        <w:rPr>
          <w:rStyle w:val="Emphasis"/>
          <w:color w:val="FF0000"/>
        </w:rPr>
        <w:t>ascendant</w:t>
      </w:r>
      <w:r w:rsidRPr="003873A7">
        <w:rPr>
          <w:rStyle w:val="StyleUnderline"/>
          <w:color w:val="FF0000"/>
        </w:rPr>
        <w:t>.</w:t>
      </w:r>
      <w:r w:rsidRPr="003873A7">
        <w:rPr>
          <w:color w:val="FF0000"/>
          <w:sz w:val="16"/>
        </w:rPr>
        <w:t xml:space="preserve"> It was impolitic to say that U.S. strategy and the international order required “strengths beyond challenge,” but it was not at all inaccurate. </w:t>
      </w:r>
      <w:r w:rsidRPr="003873A7">
        <w:rPr>
          <w:rStyle w:val="StyleUnderline"/>
          <w:color w:val="FF0000"/>
        </w:rPr>
        <w:t>American primacy</w:t>
      </w:r>
      <w:r w:rsidRPr="003873A7">
        <w:rPr>
          <w:color w:val="FF0000"/>
          <w:sz w:val="16"/>
        </w:rPr>
        <w:t xml:space="preserve">, moreover, </w:t>
      </w:r>
      <w:r w:rsidRPr="003873A7">
        <w:rPr>
          <w:rStyle w:val="StyleUnderline"/>
          <w:color w:val="FF0000"/>
        </w:rPr>
        <w:t>was</w:t>
      </w:r>
      <w:r w:rsidRPr="003873A7">
        <w:rPr>
          <w:color w:val="FF0000"/>
          <w:sz w:val="16"/>
        </w:rPr>
        <w:t xml:space="preserve"> eminently </w:t>
      </w:r>
      <w:r w:rsidRPr="003873A7">
        <w:rPr>
          <w:rStyle w:val="Emphasis"/>
          <w:color w:val="FF0000"/>
        </w:rPr>
        <w:t>affordable</w:t>
      </w:r>
      <w:r w:rsidRPr="003873A7">
        <w:rPr>
          <w:rStyle w:val="StyleUnderline"/>
          <w:color w:val="FF0000"/>
        </w:rPr>
        <w:t>. At the height of the Cold War, the U</w:t>
      </w:r>
      <w:r w:rsidRPr="003873A7">
        <w:rPr>
          <w:color w:val="FF0000"/>
          <w:sz w:val="16"/>
        </w:rPr>
        <w:t xml:space="preserve">nited </w:t>
      </w:r>
      <w:r w:rsidRPr="003873A7">
        <w:rPr>
          <w:rStyle w:val="StyleUnderline"/>
          <w:color w:val="FF0000"/>
        </w:rPr>
        <w:t>S</w:t>
      </w:r>
      <w:r w:rsidRPr="003873A7">
        <w:rPr>
          <w:color w:val="FF0000"/>
          <w:sz w:val="16"/>
        </w:rPr>
        <w:t xml:space="preserve">tates </w:t>
      </w:r>
      <w:r w:rsidRPr="003873A7">
        <w:rPr>
          <w:rStyle w:val="StyleUnderline"/>
          <w:color w:val="FF0000"/>
        </w:rPr>
        <w:t>spent</w:t>
      </w:r>
      <w:r w:rsidRPr="003873A7">
        <w:rPr>
          <w:color w:val="FF0000"/>
          <w:sz w:val="16"/>
        </w:rPr>
        <w:t xml:space="preserve"> over </w:t>
      </w:r>
      <w:r w:rsidRPr="003873A7">
        <w:rPr>
          <w:rStyle w:val="StyleUnderline"/>
          <w:color w:val="FF0000"/>
        </w:rPr>
        <w:t>12 percent of GDP on defense. Since the mid-1990s, the number has</w:t>
      </w:r>
      <w:r w:rsidRPr="003873A7">
        <w:rPr>
          <w:color w:val="FF0000"/>
          <w:sz w:val="16"/>
        </w:rPr>
        <w:t xml:space="preserve"> usually </w:t>
      </w:r>
      <w:r w:rsidRPr="003873A7">
        <w:rPr>
          <w:rStyle w:val="StyleUnderline"/>
          <w:color w:val="FF0000"/>
        </w:rPr>
        <w:t>been</w:t>
      </w:r>
      <w:r w:rsidRPr="003873A7">
        <w:rPr>
          <w:color w:val="FF0000"/>
          <w:sz w:val="16"/>
        </w:rPr>
        <w:t xml:space="preserve"> between </w:t>
      </w:r>
      <w:r w:rsidRPr="003873A7">
        <w:rPr>
          <w:rStyle w:val="StyleUnderline"/>
          <w:color w:val="FF0000"/>
        </w:rPr>
        <w:t>3 and 4 percent</w:t>
      </w:r>
      <w:r w:rsidRPr="003873A7">
        <w:rPr>
          <w:color w:val="FF0000"/>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3873A7">
        <w:rPr>
          <w:rStyle w:val="StyleUnderline"/>
          <w:color w:val="FF0000"/>
        </w:rPr>
        <w:t>The</w:t>
      </w:r>
      <w:r w:rsidRPr="003873A7">
        <w:rPr>
          <w:color w:val="FF0000"/>
          <w:sz w:val="16"/>
        </w:rPr>
        <w:t xml:space="preserve"> American </w:t>
      </w:r>
      <w:r w:rsidRPr="003873A7">
        <w:rPr>
          <w:rStyle w:val="StyleUnderline"/>
          <w:color w:val="FF0000"/>
        </w:rPr>
        <w:t>military did shrink</w:t>
      </w:r>
      <w:r w:rsidRPr="003873A7">
        <w:rPr>
          <w:color w:val="FF0000"/>
          <w:sz w:val="16"/>
        </w:rPr>
        <w:t xml:space="preserve"> significantly </w:t>
      </w:r>
      <w:r w:rsidRPr="003873A7">
        <w:rPr>
          <w:rStyle w:val="StyleUnderline"/>
          <w:color w:val="FF0000"/>
        </w:rPr>
        <w:t>during the 1990s, but</w:t>
      </w:r>
      <w:r w:rsidRPr="003873A7">
        <w:rPr>
          <w:color w:val="FF0000"/>
          <w:sz w:val="16"/>
        </w:rPr>
        <w:t xml:space="preserve"> U.S. </w:t>
      </w:r>
      <w:r w:rsidRPr="003873A7">
        <w:rPr>
          <w:rStyle w:val="StyleUnderline"/>
          <w:color w:val="FF0000"/>
        </w:rPr>
        <w:t xml:space="preserve">officials understood that if Washington cut back too far, its </w:t>
      </w:r>
      <w:r w:rsidRPr="003873A7">
        <w:rPr>
          <w:rStyle w:val="Emphasis"/>
          <w:color w:val="FF0000"/>
          <w:highlight w:val="cyan"/>
        </w:rPr>
        <w:t>primacy</w:t>
      </w:r>
      <w:r w:rsidRPr="003873A7">
        <w:rPr>
          <w:rStyle w:val="Emphasis"/>
          <w:color w:val="FF0000"/>
        </w:rPr>
        <w:t xml:space="preserve"> would </w:t>
      </w:r>
      <w:r w:rsidRPr="003873A7">
        <w:rPr>
          <w:rStyle w:val="Emphasis"/>
          <w:color w:val="FF0000"/>
          <w:highlight w:val="cyan"/>
        </w:rPr>
        <w:t>erode</w:t>
      </w:r>
      <w:r w:rsidRPr="003873A7">
        <w:rPr>
          <w:color w:val="FF0000"/>
          <w:sz w:val="16"/>
        </w:rPr>
        <w:t xml:space="preserve"> to a point </w:t>
      </w:r>
      <w:r w:rsidRPr="003873A7">
        <w:rPr>
          <w:rStyle w:val="StyleUnderline"/>
          <w:color w:val="FF0000"/>
        </w:rPr>
        <w:t>where it ceased to deliver</w:t>
      </w:r>
      <w:r w:rsidRPr="003873A7">
        <w:rPr>
          <w:color w:val="FF0000"/>
          <w:sz w:val="16"/>
        </w:rPr>
        <w:t xml:space="preserve"> its </w:t>
      </w:r>
      <w:r w:rsidRPr="003873A7">
        <w:rPr>
          <w:rStyle w:val="StyleUnderline"/>
          <w:color w:val="FF0000"/>
        </w:rPr>
        <w:t xml:space="preserve">geopolitical benefits. </w:t>
      </w:r>
      <w:r w:rsidRPr="003873A7">
        <w:rPr>
          <w:rStyle w:val="StyleUnderline"/>
          <w:color w:val="FF0000"/>
          <w:highlight w:val="cyan"/>
        </w:rPr>
        <w:t>Alliances</w:t>
      </w:r>
      <w:r w:rsidRPr="003873A7">
        <w:rPr>
          <w:rStyle w:val="StyleUnderline"/>
          <w:color w:val="FF0000"/>
        </w:rPr>
        <w:t xml:space="preserve"> would </w:t>
      </w:r>
      <w:r w:rsidRPr="003873A7">
        <w:rPr>
          <w:rStyle w:val="Emphasis"/>
          <w:color w:val="FF0000"/>
          <w:highlight w:val="cyan"/>
        </w:rPr>
        <w:t>lose</w:t>
      </w:r>
      <w:r w:rsidRPr="003873A7">
        <w:rPr>
          <w:rStyle w:val="Emphasis"/>
          <w:color w:val="FF0000"/>
        </w:rPr>
        <w:t xml:space="preserve"> </w:t>
      </w:r>
      <w:r w:rsidRPr="003873A7">
        <w:rPr>
          <w:rStyle w:val="Emphasis"/>
          <w:color w:val="FF0000"/>
          <w:highlight w:val="cyan"/>
        </w:rPr>
        <w:t>credibility</w:t>
      </w:r>
      <w:r w:rsidRPr="003873A7">
        <w:rPr>
          <w:rStyle w:val="StyleUnderline"/>
          <w:color w:val="FF0000"/>
        </w:rPr>
        <w:t xml:space="preserve">; the </w:t>
      </w:r>
      <w:r w:rsidRPr="003873A7">
        <w:rPr>
          <w:rStyle w:val="StyleUnderline"/>
          <w:color w:val="FF0000"/>
          <w:highlight w:val="cyan"/>
        </w:rPr>
        <w:t>stability</w:t>
      </w:r>
      <w:r w:rsidRPr="003873A7">
        <w:rPr>
          <w:rStyle w:val="StyleUnderline"/>
          <w:color w:val="FF0000"/>
        </w:rPr>
        <w:t xml:space="preserve"> </w:t>
      </w:r>
      <w:r w:rsidRPr="003873A7">
        <w:rPr>
          <w:rStyle w:val="StyleUnderline"/>
          <w:color w:val="FF0000"/>
          <w:highlight w:val="cyan"/>
        </w:rPr>
        <w:t>of</w:t>
      </w:r>
      <w:r w:rsidRPr="003873A7">
        <w:rPr>
          <w:color w:val="FF0000"/>
          <w:sz w:val="16"/>
        </w:rPr>
        <w:t xml:space="preserve"> key </w:t>
      </w:r>
      <w:r w:rsidRPr="003873A7">
        <w:rPr>
          <w:rStyle w:val="StyleUnderline"/>
          <w:color w:val="FF0000"/>
          <w:highlight w:val="cyan"/>
        </w:rPr>
        <w:t>regions</w:t>
      </w:r>
      <w:r w:rsidRPr="003873A7">
        <w:rPr>
          <w:rStyle w:val="StyleUnderline"/>
          <w:color w:val="FF0000"/>
        </w:rPr>
        <w:t xml:space="preserve"> would be </w:t>
      </w:r>
      <w:r w:rsidRPr="003873A7">
        <w:rPr>
          <w:rStyle w:val="Emphasis"/>
          <w:color w:val="FF0000"/>
          <w:highlight w:val="cyan"/>
        </w:rPr>
        <w:t>eroded</w:t>
      </w:r>
      <w:r w:rsidRPr="003873A7">
        <w:rPr>
          <w:rStyle w:val="StyleUnderline"/>
          <w:color w:val="FF0000"/>
        </w:rPr>
        <w:t xml:space="preserve">; </w:t>
      </w:r>
      <w:r w:rsidRPr="003873A7">
        <w:rPr>
          <w:rStyle w:val="StyleUnderline"/>
          <w:color w:val="FF0000"/>
          <w:highlight w:val="cyan"/>
        </w:rPr>
        <w:t>rivals</w:t>
      </w:r>
      <w:r w:rsidRPr="003873A7">
        <w:rPr>
          <w:rStyle w:val="StyleUnderline"/>
          <w:color w:val="FF0000"/>
        </w:rPr>
        <w:t xml:space="preserve"> would be </w:t>
      </w:r>
      <w:r w:rsidRPr="003873A7">
        <w:rPr>
          <w:rStyle w:val="Emphasis"/>
          <w:color w:val="FF0000"/>
          <w:highlight w:val="cyan"/>
        </w:rPr>
        <w:t>emboldened</w:t>
      </w:r>
      <w:r w:rsidRPr="003873A7">
        <w:rPr>
          <w:rStyle w:val="StyleUnderline"/>
          <w:color w:val="FF0000"/>
        </w:rPr>
        <w:t xml:space="preserve">; </w:t>
      </w:r>
      <w:r w:rsidRPr="003873A7">
        <w:rPr>
          <w:rStyle w:val="StyleUnderline"/>
          <w:color w:val="FF0000"/>
          <w:highlight w:val="cyan"/>
        </w:rPr>
        <w:t>international</w:t>
      </w:r>
      <w:r w:rsidRPr="003873A7">
        <w:rPr>
          <w:rStyle w:val="StyleUnderline"/>
          <w:color w:val="FF0000"/>
        </w:rPr>
        <w:t xml:space="preserve"> </w:t>
      </w:r>
      <w:r w:rsidRPr="003873A7">
        <w:rPr>
          <w:rStyle w:val="Emphasis"/>
          <w:color w:val="FF0000"/>
          <w:highlight w:val="cyan"/>
        </w:rPr>
        <w:t>crises</w:t>
      </w:r>
      <w:r w:rsidRPr="003873A7">
        <w:rPr>
          <w:rStyle w:val="Emphasis"/>
          <w:color w:val="FF0000"/>
        </w:rPr>
        <w:t xml:space="preserve"> would go </w:t>
      </w:r>
      <w:r w:rsidRPr="003873A7">
        <w:rPr>
          <w:rStyle w:val="Emphasis"/>
          <w:color w:val="FF0000"/>
          <w:highlight w:val="cyan"/>
        </w:rPr>
        <w:t>unaddressed</w:t>
      </w:r>
      <w:r w:rsidRPr="003873A7">
        <w:rPr>
          <w:color w:val="FF0000"/>
          <w:sz w:val="16"/>
        </w:rPr>
        <w:t xml:space="preserve">. American primacy was thus like a reasonably priced insurance policy. It required nontrivial </w:t>
      </w:r>
      <w:proofErr w:type="gramStart"/>
      <w:r w:rsidRPr="003873A7">
        <w:rPr>
          <w:color w:val="FF0000"/>
          <w:sz w:val="16"/>
        </w:rPr>
        <w:t>expenditures, but</w:t>
      </w:r>
      <w:proofErr w:type="gramEnd"/>
      <w:r w:rsidRPr="003873A7">
        <w:rPr>
          <w:color w:val="FF0000"/>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3873A7">
        <w:rPr>
          <w:rStyle w:val="StyleUnderline"/>
          <w:color w:val="FF0000"/>
        </w:rPr>
        <w:t>for two decades after the Soviet collapse, the world was characterized by</w:t>
      </w:r>
      <w:r w:rsidRPr="003873A7">
        <w:rPr>
          <w:color w:val="FF0000"/>
          <w:sz w:val="16"/>
        </w:rPr>
        <w:t xml:space="preserve"> remarkably </w:t>
      </w:r>
      <w:r w:rsidRPr="003873A7">
        <w:rPr>
          <w:rStyle w:val="Emphasis"/>
          <w:color w:val="FF0000"/>
        </w:rPr>
        <w:t>low levels of great-power competition</w:t>
      </w:r>
      <w:r w:rsidRPr="003873A7">
        <w:rPr>
          <w:rStyle w:val="StyleUnderline"/>
          <w:color w:val="FF0000"/>
        </w:rPr>
        <w:t>, high</w:t>
      </w:r>
      <w:r w:rsidRPr="003873A7">
        <w:rPr>
          <w:color w:val="FF0000"/>
          <w:sz w:val="16"/>
        </w:rPr>
        <w:t xml:space="preserve"> levels of </w:t>
      </w:r>
      <w:r w:rsidRPr="003873A7">
        <w:rPr>
          <w:rStyle w:val="StyleUnderline"/>
          <w:color w:val="FF0000"/>
        </w:rPr>
        <w:t>security in</w:t>
      </w:r>
      <w:r w:rsidRPr="003873A7">
        <w:rPr>
          <w:color w:val="FF0000"/>
          <w:sz w:val="16"/>
        </w:rPr>
        <w:t xml:space="preserve"> key theaters such as</w:t>
      </w:r>
      <w:r w:rsidRPr="003873A7">
        <w:rPr>
          <w:rStyle w:val="StyleUnderline"/>
          <w:color w:val="FF0000"/>
        </w:rPr>
        <w:t xml:space="preserve"> Europe and East Asia, and the </w:t>
      </w:r>
      <w:r w:rsidRPr="003873A7">
        <w:rPr>
          <w:rStyle w:val="Emphasis"/>
          <w:color w:val="FF0000"/>
        </w:rPr>
        <w:t>comparative weakness</w:t>
      </w:r>
      <w:r w:rsidRPr="003873A7">
        <w:rPr>
          <w:rStyle w:val="StyleUnderline"/>
          <w:color w:val="FF0000"/>
        </w:rPr>
        <w:t xml:space="preserve"> of</w:t>
      </w:r>
      <w:r w:rsidRPr="003873A7">
        <w:rPr>
          <w:color w:val="FF0000"/>
          <w:sz w:val="16"/>
        </w:rPr>
        <w:t xml:space="preserve"> those </w:t>
      </w:r>
      <w:r w:rsidRPr="003873A7">
        <w:rPr>
          <w:rStyle w:val="StyleUnderline"/>
          <w:color w:val="FF0000"/>
        </w:rPr>
        <w:t>“</w:t>
      </w:r>
      <w:r w:rsidRPr="003873A7">
        <w:rPr>
          <w:rStyle w:val="Emphasis"/>
          <w:color w:val="FF0000"/>
        </w:rPr>
        <w:t>rogue” actors</w:t>
      </w:r>
      <w:r w:rsidRPr="003873A7">
        <w:rPr>
          <w:rStyle w:val="StyleUnderline"/>
          <w:color w:val="FF0000"/>
        </w:rPr>
        <w:t>—</w:t>
      </w:r>
      <w:r w:rsidRPr="003873A7">
        <w:rPr>
          <w:rStyle w:val="Emphasis"/>
          <w:color w:val="FF0000"/>
        </w:rPr>
        <w:t>Iran, Iraq, North Korea, al-Qaeda</w:t>
      </w:r>
      <w:r w:rsidRPr="003873A7">
        <w:rPr>
          <w:rStyle w:val="StyleUnderline"/>
          <w:color w:val="FF0000"/>
        </w:rPr>
        <w:t>—who</w:t>
      </w:r>
      <w:r w:rsidRPr="003873A7">
        <w:rPr>
          <w:color w:val="FF0000"/>
          <w:sz w:val="16"/>
        </w:rPr>
        <w:t xml:space="preserve"> most aggressively </w:t>
      </w:r>
      <w:r w:rsidRPr="003873A7">
        <w:rPr>
          <w:rStyle w:val="StyleUnderline"/>
          <w:color w:val="FF0000"/>
        </w:rPr>
        <w:t>challenged American power.</w:t>
      </w:r>
      <w:r w:rsidRPr="003873A7">
        <w:rPr>
          <w:color w:val="FF0000"/>
          <w:sz w:val="16"/>
        </w:rPr>
        <w:t xml:space="preserve"> During the 1990s, some observers even spoke of a “strategic pause,” the idea being that the end of </w:t>
      </w:r>
      <w:r w:rsidRPr="003873A7">
        <w:rPr>
          <w:rStyle w:val="StyleUnderline"/>
          <w:color w:val="FF0000"/>
        </w:rPr>
        <w:t>the Cold War</w:t>
      </w:r>
      <w:r w:rsidRPr="003873A7">
        <w:rPr>
          <w:color w:val="FF0000"/>
          <w:sz w:val="16"/>
        </w:rPr>
        <w:t xml:space="preserve"> had </w:t>
      </w:r>
      <w:r w:rsidRPr="003873A7">
        <w:rPr>
          <w:rStyle w:val="StyleUnderline"/>
          <w:color w:val="FF0000"/>
        </w:rPr>
        <w:t>afforded the U</w:t>
      </w:r>
      <w:r w:rsidRPr="003873A7">
        <w:rPr>
          <w:color w:val="FF0000"/>
          <w:sz w:val="16"/>
        </w:rPr>
        <w:t xml:space="preserve">nited </w:t>
      </w:r>
      <w:r w:rsidRPr="003873A7">
        <w:rPr>
          <w:rStyle w:val="StyleUnderline"/>
          <w:color w:val="FF0000"/>
        </w:rPr>
        <w:t>S</w:t>
      </w:r>
      <w:r w:rsidRPr="003873A7">
        <w:rPr>
          <w:color w:val="FF0000"/>
          <w:sz w:val="16"/>
        </w:rPr>
        <w:t xml:space="preserve">tates </w:t>
      </w:r>
      <w:r w:rsidRPr="003873A7">
        <w:rPr>
          <w:rStyle w:val="StyleUnderline"/>
          <w:color w:val="FF0000"/>
        </w:rPr>
        <w:t>a respite from</w:t>
      </w:r>
      <w:r w:rsidRPr="003873A7">
        <w:rPr>
          <w:color w:val="FF0000"/>
          <w:sz w:val="16"/>
        </w:rPr>
        <w:t xml:space="preserve"> normal levels of </w:t>
      </w:r>
      <w:r w:rsidRPr="003873A7">
        <w:rPr>
          <w:rStyle w:val="StyleUnderline"/>
          <w:color w:val="FF0000"/>
        </w:rPr>
        <w:t>geopolitical danger and competition</w:t>
      </w:r>
      <w:r w:rsidRPr="003873A7">
        <w:rPr>
          <w:color w:val="FF0000"/>
          <w:sz w:val="16"/>
        </w:rPr>
        <w:t xml:space="preserve">. Now, however, </w:t>
      </w:r>
      <w:r w:rsidRPr="003873A7">
        <w:rPr>
          <w:rStyle w:val="StyleUnderline"/>
          <w:color w:val="FF0000"/>
        </w:rPr>
        <w:t xml:space="preserve">the </w:t>
      </w:r>
      <w:r w:rsidRPr="003873A7">
        <w:rPr>
          <w:rStyle w:val="Emphasis"/>
          <w:color w:val="FF0000"/>
        </w:rPr>
        <w:t>strategic horizon is darkening,</w:t>
      </w:r>
      <w:r w:rsidRPr="003873A7">
        <w:rPr>
          <w:color w:val="FF0000"/>
          <w:sz w:val="16"/>
        </w:rPr>
        <w:t xml:space="preserve"> due to four factors. First, </w:t>
      </w:r>
      <w:r w:rsidRPr="003873A7">
        <w:rPr>
          <w:rStyle w:val="Emphasis"/>
          <w:color w:val="FF0000"/>
        </w:rPr>
        <w:t>great-</w:t>
      </w:r>
      <w:r w:rsidRPr="003873A7">
        <w:rPr>
          <w:rStyle w:val="Emphasis"/>
          <w:color w:val="FF0000"/>
        </w:rPr>
        <w:lastRenderedPageBreak/>
        <w:t xml:space="preserve">power military competition </w:t>
      </w:r>
      <w:r w:rsidRPr="003873A7">
        <w:rPr>
          <w:rStyle w:val="StyleUnderline"/>
          <w:color w:val="FF0000"/>
        </w:rPr>
        <w:t>is back. The world’s</w:t>
      </w:r>
      <w:r w:rsidRPr="003873A7">
        <w:rPr>
          <w:color w:val="FF0000"/>
          <w:sz w:val="16"/>
        </w:rPr>
        <w:t xml:space="preserve"> two </w:t>
      </w:r>
      <w:r w:rsidRPr="003873A7">
        <w:rPr>
          <w:rStyle w:val="StyleUnderline"/>
          <w:color w:val="FF0000"/>
        </w:rPr>
        <w:t>leading authoritarian powers—</w:t>
      </w:r>
      <w:r w:rsidRPr="003873A7">
        <w:rPr>
          <w:rStyle w:val="Emphasis"/>
          <w:color w:val="FF0000"/>
          <w:highlight w:val="cyan"/>
        </w:rPr>
        <w:t xml:space="preserve">China </w:t>
      </w:r>
      <w:r w:rsidRPr="003873A7">
        <w:rPr>
          <w:color w:val="FF0000"/>
          <w:sz w:val="16"/>
        </w:rPr>
        <w:t>and Russia</w:t>
      </w:r>
      <w:r w:rsidRPr="003873A7">
        <w:rPr>
          <w:rStyle w:val="StyleUnderline"/>
          <w:color w:val="FF0000"/>
        </w:rPr>
        <w:t>—are seeking</w:t>
      </w:r>
      <w:r w:rsidRPr="003873A7">
        <w:rPr>
          <w:color w:val="FF0000"/>
          <w:sz w:val="16"/>
        </w:rPr>
        <w:t xml:space="preserve"> regional </w:t>
      </w:r>
      <w:r w:rsidRPr="003873A7">
        <w:rPr>
          <w:rStyle w:val="StyleUnderline"/>
          <w:color w:val="FF0000"/>
        </w:rPr>
        <w:t xml:space="preserve">hegemony, </w:t>
      </w:r>
      <w:r w:rsidRPr="003873A7">
        <w:rPr>
          <w:rStyle w:val="Emphasis"/>
          <w:color w:val="FF0000"/>
          <w:highlight w:val="cyan"/>
        </w:rPr>
        <w:t>contesting global norms</w:t>
      </w:r>
      <w:r w:rsidRPr="003873A7">
        <w:rPr>
          <w:rStyle w:val="StyleUnderline"/>
          <w:color w:val="FF0000"/>
        </w:rPr>
        <w:t xml:space="preserve"> </w:t>
      </w:r>
      <w:r w:rsidRPr="003873A7">
        <w:rPr>
          <w:rStyle w:val="StyleUnderline"/>
          <w:color w:val="FF0000"/>
          <w:highlight w:val="cyan"/>
        </w:rPr>
        <w:t>such as nonaggression</w:t>
      </w:r>
      <w:r w:rsidRPr="003873A7">
        <w:rPr>
          <w:rStyle w:val="StyleUnderline"/>
          <w:color w:val="FF0000"/>
        </w:rPr>
        <w:t xml:space="preserve"> </w:t>
      </w:r>
      <w:r w:rsidRPr="003873A7">
        <w:rPr>
          <w:rStyle w:val="StyleUnderline"/>
          <w:color w:val="FF0000"/>
          <w:highlight w:val="cyan"/>
        </w:rPr>
        <w:t>and</w:t>
      </w:r>
      <w:r w:rsidRPr="003873A7">
        <w:rPr>
          <w:rStyle w:val="StyleUnderline"/>
          <w:color w:val="FF0000"/>
        </w:rPr>
        <w:t xml:space="preserve"> freedom of </w:t>
      </w:r>
      <w:r w:rsidRPr="003873A7">
        <w:rPr>
          <w:rStyle w:val="StyleUnderline"/>
          <w:color w:val="FF0000"/>
          <w:highlight w:val="cyan"/>
        </w:rPr>
        <w:t>navigation</w:t>
      </w:r>
      <w:r w:rsidRPr="003873A7">
        <w:rPr>
          <w:rStyle w:val="StyleUnderline"/>
          <w:color w:val="FF0000"/>
        </w:rPr>
        <w:t>, and developing the</w:t>
      </w:r>
      <w:r w:rsidRPr="003873A7">
        <w:rPr>
          <w:color w:val="FF0000"/>
          <w:sz w:val="16"/>
        </w:rPr>
        <w:t xml:space="preserve"> military </w:t>
      </w:r>
      <w:r w:rsidRPr="003873A7">
        <w:rPr>
          <w:rStyle w:val="StyleUnderline"/>
          <w:color w:val="FF0000"/>
        </w:rPr>
        <w:t>punch to underwrite these ambitions</w:t>
      </w:r>
      <w:r w:rsidRPr="003873A7">
        <w:rPr>
          <w:color w:val="FF0000"/>
          <w:sz w:val="16"/>
        </w:rPr>
        <w:t xml:space="preserve">. Notwithstanding severe economic and demographic problems, </w:t>
      </w:r>
      <w:r w:rsidRPr="003873A7">
        <w:rPr>
          <w:rStyle w:val="StyleUnderline"/>
          <w:color w:val="FF0000"/>
        </w:rPr>
        <w:t>Russia</w:t>
      </w:r>
      <w:r w:rsidRPr="003873A7">
        <w:rPr>
          <w:color w:val="FF0000"/>
          <w:sz w:val="16"/>
        </w:rPr>
        <w:t xml:space="preserve"> has </w:t>
      </w:r>
      <w:r w:rsidRPr="003873A7">
        <w:rPr>
          <w:rStyle w:val="StyleUnderline"/>
          <w:color w:val="FF0000"/>
        </w:rPr>
        <w:t>conducted a major military modernization emphasizing nuclear weapons</w:t>
      </w:r>
      <w:r w:rsidRPr="003873A7">
        <w:rPr>
          <w:color w:val="FF0000"/>
          <w:sz w:val="16"/>
        </w:rPr>
        <w:t xml:space="preserve">, high-end </w:t>
      </w:r>
      <w:r w:rsidRPr="003873A7">
        <w:rPr>
          <w:rStyle w:val="StyleUnderline"/>
          <w:color w:val="FF0000"/>
        </w:rPr>
        <w:t>conventional capabilities, and</w:t>
      </w:r>
      <w:r w:rsidRPr="003873A7">
        <w:rPr>
          <w:color w:val="FF0000"/>
          <w:sz w:val="16"/>
        </w:rPr>
        <w:t xml:space="preserve"> rapid-deployment and </w:t>
      </w:r>
      <w:r w:rsidRPr="003873A7">
        <w:rPr>
          <w:rStyle w:val="StyleUnderline"/>
          <w:color w:val="FF0000"/>
        </w:rPr>
        <w:t>special operations</w:t>
      </w:r>
      <w:r w:rsidRPr="003873A7">
        <w:rPr>
          <w:color w:val="FF0000"/>
          <w:sz w:val="16"/>
        </w:rPr>
        <w:t xml:space="preserve"> forces— </w:t>
      </w:r>
      <w:r w:rsidRPr="003873A7">
        <w:rPr>
          <w:rStyle w:val="StyleUnderline"/>
          <w:color w:val="FF0000"/>
        </w:rPr>
        <w:t xml:space="preserve">and utilized </w:t>
      </w:r>
      <w:r w:rsidRPr="003873A7">
        <w:rPr>
          <w:color w:val="FF0000"/>
          <w:sz w:val="16"/>
        </w:rPr>
        <w:t xml:space="preserve">many of </w:t>
      </w:r>
      <w:r w:rsidRPr="003873A7">
        <w:rPr>
          <w:rStyle w:val="StyleUnderline"/>
          <w:color w:val="FF0000"/>
        </w:rPr>
        <w:t xml:space="preserve">these </w:t>
      </w:r>
      <w:r w:rsidRPr="003873A7">
        <w:rPr>
          <w:color w:val="FF0000"/>
          <w:sz w:val="16"/>
        </w:rPr>
        <w:t xml:space="preserve">capabilities in conflicts </w:t>
      </w:r>
      <w:r w:rsidRPr="003873A7">
        <w:rPr>
          <w:rStyle w:val="StyleUnderline"/>
          <w:color w:val="FF0000"/>
        </w:rPr>
        <w:t>in Ukraine and Syria</w:t>
      </w:r>
      <w:r w:rsidRPr="003873A7">
        <w:rPr>
          <w:color w:val="FF0000"/>
          <w:sz w:val="16"/>
        </w:rPr>
        <w:t xml:space="preserve">.10 </w:t>
      </w:r>
      <w:r w:rsidRPr="003873A7">
        <w:rPr>
          <w:rStyle w:val="StyleUnderline"/>
          <w:color w:val="FF0000"/>
          <w:highlight w:val="cyan"/>
        </w:rPr>
        <w:t>China</w:t>
      </w:r>
      <w:r w:rsidRPr="003873A7">
        <w:rPr>
          <w:color w:val="FF0000"/>
          <w:sz w:val="16"/>
        </w:rPr>
        <w:t xml:space="preserve">, meanwhile, has </w:t>
      </w:r>
      <w:r w:rsidRPr="003873A7">
        <w:rPr>
          <w:rStyle w:val="StyleUnderline"/>
          <w:color w:val="FF0000"/>
          <w:highlight w:val="cyan"/>
        </w:rPr>
        <w:t>carried</w:t>
      </w:r>
      <w:r w:rsidRPr="003873A7">
        <w:rPr>
          <w:rStyle w:val="StyleUnderline"/>
          <w:color w:val="FF0000"/>
        </w:rPr>
        <w:t xml:space="preserve"> out a </w:t>
      </w:r>
      <w:r w:rsidRPr="003873A7">
        <w:rPr>
          <w:rStyle w:val="Emphasis"/>
          <w:color w:val="FF0000"/>
          <w:highlight w:val="cyan"/>
        </w:rPr>
        <w:t>buildup of historic proportions</w:t>
      </w:r>
      <w:r w:rsidRPr="003873A7">
        <w:rPr>
          <w:color w:val="FF0000"/>
          <w:sz w:val="16"/>
        </w:rPr>
        <w:t xml:space="preserve">, with constant-dollar defense outlays rising from US$26 billion in 1995 to US$226 billion in 2016.11 Ominously, </w:t>
      </w:r>
      <w:r w:rsidRPr="003873A7">
        <w:rPr>
          <w:rStyle w:val="StyleUnderline"/>
          <w:color w:val="FF0000"/>
        </w:rPr>
        <w:t>these expenditures</w:t>
      </w:r>
      <w:r w:rsidRPr="003873A7">
        <w:rPr>
          <w:color w:val="FF0000"/>
          <w:sz w:val="16"/>
        </w:rPr>
        <w:t xml:space="preserve"> have </w:t>
      </w:r>
      <w:r w:rsidRPr="003873A7">
        <w:rPr>
          <w:rStyle w:val="StyleUnderline"/>
          <w:color w:val="FF0000"/>
        </w:rPr>
        <w:t>funded</w:t>
      </w:r>
      <w:r w:rsidRPr="003873A7">
        <w:rPr>
          <w:color w:val="FF0000"/>
          <w:sz w:val="16"/>
        </w:rPr>
        <w:t xml:space="preserve"> development of </w:t>
      </w:r>
      <w:r w:rsidRPr="003873A7">
        <w:rPr>
          <w:rStyle w:val="Emphasis"/>
          <w:color w:val="FF0000"/>
        </w:rPr>
        <w:t>power-projection</w:t>
      </w:r>
      <w:r w:rsidRPr="003873A7">
        <w:rPr>
          <w:rStyle w:val="StyleUnderline"/>
          <w:color w:val="FF0000"/>
        </w:rPr>
        <w:t xml:space="preserve"> and </w:t>
      </w:r>
      <w:proofErr w:type="spellStart"/>
      <w:r w:rsidRPr="003873A7">
        <w:rPr>
          <w:rStyle w:val="StyleUnderline"/>
          <w:color w:val="FF0000"/>
        </w:rPr>
        <w:t>antiaccess</w:t>
      </w:r>
      <w:proofErr w:type="spellEnd"/>
      <w:r w:rsidRPr="003873A7">
        <w:rPr>
          <w:color w:val="FF0000"/>
          <w:sz w:val="16"/>
        </w:rPr>
        <w:t xml:space="preserve">/area denial (A2/AD) </w:t>
      </w:r>
      <w:r w:rsidRPr="003873A7">
        <w:rPr>
          <w:rStyle w:val="StyleUnderline"/>
          <w:color w:val="FF0000"/>
        </w:rPr>
        <w:t>tools</w:t>
      </w:r>
      <w:r w:rsidRPr="003873A7">
        <w:rPr>
          <w:color w:val="FF0000"/>
          <w:sz w:val="16"/>
        </w:rPr>
        <w:t xml:space="preserve"> necessary </w:t>
      </w:r>
      <w:r w:rsidRPr="003873A7">
        <w:rPr>
          <w:rStyle w:val="StyleUnderline"/>
          <w:color w:val="FF0000"/>
        </w:rPr>
        <w:t>to threaten China’s neighbors and complicate U.S. intervention</w:t>
      </w:r>
      <w:r w:rsidRPr="003873A7">
        <w:rPr>
          <w:color w:val="FF0000"/>
          <w:sz w:val="16"/>
        </w:rPr>
        <w:t xml:space="preserve"> on their behalf. Washington has grown accustomed to having a generational military lead; </w:t>
      </w:r>
      <w:r w:rsidRPr="003873A7">
        <w:rPr>
          <w:rStyle w:val="StyleUnderline"/>
          <w:color w:val="FF0000"/>
        </w:rPr>
        <w:t>Russian and Chinese modernization</w:t>
      </w:r>
      <w:r w:rsidRPr="003873A7">
        <w:rPr>
          <w:color w:val="FF0000"/>
          <w:sz w:val="16"/>
        </w:rPr>
        <w:t xml:space="preserve"> efforts </w:t>
      </w:r>
      <w:r w:rsidRPr="003873A7">
        <w:rPr>
          <w:rStyle w:val="StyleUnderline"/>
          <w:color w:val="FF0000"/>
        </w:rPr>
        <w:t>are</w:t>
      </w:r>
      <w:r w:rsidRPr="003873A7">
        <w:rPr>
          <w:color w:val="FF0000"/>
          <w:sz w:val="16"/>
        </w:rPr>
        <w:t xml:space="preserve"> now </w:t>
      </w:r>
      <w:r w:rsidRPr="003873A7">
        <w:rPr>
          <w:rStyle w:val="StyleUnderline"/>
          <w:color w:val="FF0000"/>
        </w:rPr>
        <w:t>creating a</w:t>
      </w:r>
      <w:r w:rsidRPr="003873A7">
        <w:rPr>
          <w:color w:val="FF0000"/>
          <w:sz w:val="16"/>
        </w:rPr>
        <w:t xml:space="preserve"> far </w:t>
      </w:r>
      <w:r w:rsidRPr="003873A7">
        <w:rPr>
          <w:rStyle w:val="Emphasis"/>
          <w:color w:val="FF0000"/>
        </w:rPr>
        <w:t>more competitive environment</w:t>
      </w:r>
      <w:r w:rsidRPr="003873A7">
        <w:rPr>
          <w:color w:val="FF0000"/>
          <w:sz w:val="16"/>
        </w:rPr>
        <w:t xml:space="preserve">. Second, the </w:t>
      </w:r>
      <w:r w:rsidRPr="003873A7">
        <w:rPr>
          <w:rStyle w:val="StyleUnderline"/>
          <w:color w:val="FF0000"/>
        </w:rPr>
        <w:t>international outlaws are no longer</w:t>
      </w:r>
      <w:r w:rsidRPr="003873A7">
        <w:rPr>
          <w:color w:val="FF0000"/>
          <w:sz w:val="16"/>
        </w:rPr>
        <w:t xml:space="preserve"> so </w:t>
      </w:r>
      <w:r w:rsidRPr="003873A7">
        <w:rPr>
          <w:rStyle w:val="StyleUnderline"/>
          <w:color w:val="FF0000"/>
        </w:rPr>
        <w:t xml:space="preserve">weak. </w:t>
      </w:r>
      <w:r w:rsidRPr="003873A7">
        <w:rPr>
          <w:rStyle w:val="Emphasis"/>
          <w:color w:val="FF0000"/>
          <w:highlight w:val="cyan"/>
        </w:rPr>
        <w:t>North Korea</w:t>
      </w:r>
      <w:r w:rsidRPr="003873A7">
        <w:rPr>
          <w:color w:val="FF0000"/>
          <w:sz w:val="16"/>
          <w:highlight w:val="cyan"/>
        </w:rPr>
        <w:t>’s</w:t>
      </w:r>
      <w:r w:rsidRPr="003873A7">
        <w:rPr>
          <w:color w:val="FF0000"/>
          <w:sz w:val="16"/>
        </w:rPr>
        <w:t xml:space="preserve"> conventional forces have atrophied, but it </w:t>
      </w:r>
      <w:r w:rsidRPr="003873A7">
        <w:rPr>
          <w:rStyle w:val="StyleUnderline"/>
          <w:color w:val="FF0000"/>
        </w:rPr>
        <w:t xml:space="preserve">has amassed a </w:t>
      </w:r>
      <w:r w:rsidRPr="003873A7">
        <w:rPr>
          <w:rStyle w:val="Emphasis"/>
          <w:color w:val="FF0000"/>
          <w:highlight w:val="cyan"/>
        </w:rPr>
        <w:t>growing nuclear arsenal</w:t>
      </w:r>
      <w:r w:rsidRPr="003873A7">
        <w:rPr>
          <w:rStyle w:val="StyleUnderline"/>
          <w:color w:val="FF0000"/>
        </w:rPr>
        <w:t xml:space="preserve"> and is developing</w:t>
      </w:r>
      <w:r w:rsidRPr="003873A7">
        <w:rPr>
          <w:color w:val="FF0000"/>
          <w:sz w:val="16"/>
        </w:rPr>
        <w:t xml:space="preserve"> an </w:t>
      </w:r>
      <w:r w:rsidRPr="003873A7">
        <w:rPr>
          <w:rStyle w:val="StyleUnderline"/>
          <w:color w:val="FF0000"/>
        </w:rPr>
        <w:t xml:space="preserve">intercontinental delivery </w:t>
      </w:r>
      <w:r w:rsidRPr="003873A7">
        <w:rPr>
          <w:color w:val="FF0000"/>
          <w:sz w:val="16"/>
        </w:rPr>
        <w:t xml:space="preserve">capability </w:t>
      </w:r>
      <w:r w:rsidRPr="003873A7">
        <w:rPr>
          <w:rStyle w:val="StyleUnderline"/>
          <w:color w:val="FF0000"/>
        </w:rPr>
        <w:t xml:space="preserve">that will </w:t>
      </w:r>
      <w:r w:rsidRPr="003873A7">
        <w:rPr>
          <w:color w:val="FF0000"/>
          <w:sz w:val="16"/>
        </w:rPr>
        <w:t xml:space="preserve">soon </w:t>
      </w:r>
      <w:r w:rsidRPr="003873A7">
        <w:rPr>
          <w:rStyle w:val="StyleUnderline"/>
          <w:color w:val="FF0000"/>
        </w:rPr>
        <w:t xml:space="preserve">allow it to threaten </w:t>
      </w:r>
      <w:r w:rsidRPr="003873A7">
        <w:rPr>
          <w:color w:val="FF0000"/>
          <w:sz w:val="16"/>
        </w:rPr>
        <w:t xml:space="preserve">not just America’s regional allies but also </w:t>
      </w:r>
      <w:r w:rsidRPr="003873A7">
        <w:rPr>
          <w:rStyle w:val="StyleUnderline"/>
          <w:color w:val="FF0000"/>
        </w:rPr>
        <w:t>the continental U</w:t>
      </w:r>
      <w:r w:rsidRPr="003873A7">
        <w:rPr>
          <w:color w:val="FF0000"/>
          <w:sz w:val="16"/>
        </w:rPr>
        <w:t xml:space="preserve">nited </w:t>
      </w:r>
      <w:r w:rsidRPr="003873A7">
        <w:rPr>
          <w:rStyle w:val="StyleUnderline"/>
          <w:color w:val="FF0000"/>
        </w:rPr>
        <w:t>S</w:t>
      </w:r>
      <w:r w:rsidRPr="003873A7">
        <w:rPr>
          <w:color w:val="FF0000"/>
          <w:sz w:val="16"/>
        </w:rPr>
        <w:t xml:space="preserve">tates.12 </w:t>
      </w:r>
      <w:r w:rsidRPr="003873A7">
        <w:rPr>
          <w:rStyle w:val="Emphasis"/>
          <w:color w:val="FF0000"/>
          <w:highlight w:val="cyan"/>
        </w:rPr>
        <w:t>Iran</w:t>
      </w:r>
      <w:r w:rsidRPr="003873A7">
        <w:rPr>
          <w:rStyle w:val="StyleUnderline"/>
          <w:color w:val="FF0000"/>
        </w:rPr>
        <w:t xml:space="preserve"> </w:t>
      </w:r>
      <w:r w:rsidRPr="003873A7">
        <w:rPr>
          <w:rStyle w:val="StyleUnderline"/>
          <w:color w:val="FF0000"/>
          <w:highlight w:val="cyan"/>
        </w:rPr>
        <w:t>remains a nuclear threshold state</w:t>
      </w:r>
      <w:r w:rsidRPr="003873A7">
        <w:rPr>
          <w:color w:val="FF0000"/>
          <w:sz w:val="16"/>
        </w:rPr>
        <w:t xml:space="preserve">, one </w:t>
      </w:r>
      <w:r w:rsidRPr="003873A7">
        <w:rPr>
          <w:rStyle w:val="StyleUnderline"/>
          <w:color w:val="FF0000"/>
        </w:rPr>
        <w:t>that continues to develop</w:t>
      </w:r>
      <w:r w:rsidRPr="003873A7">
        <w:rPr>
          <w:color w:val="FF0000"/>
          <w:sz w:val="16"/>
        </w:rPr>
        <w:t xml:space="preserve"> ballistic </w:t>
      </w:r>
      <w:r w:rsidRPr="003873A7">
        <w:rPr>
          <w:rStyle w:val="StyleUnderline"/>
          <w:color w:val="FF0000"/>
        </w:rPr>
        <w:t>missiles and A2/AD</w:t>
      </w:r>
      <w:r w:rsidRPr="003873A7">
        <w:rPr>
          <w:color w:val="FF0000"/>
          <w:sz w:val="16"/>
        </w:rPr>
        <w:t xml:space="preserve"> capabilities </w:t>
      </w:r>
      <w:r w:rsidRPr="003873A7">
        <w:rPr>
          <w:rStyle w:val="StyleUnderline"/>
          <w:color w:val="FF0000"/>
        </w:rPr>
        <w:t>while employing</w:t>
      </w:r>
      <w:r w:rsidRPr="003873A7">
        <w:rPr>
          <w:color w:val="FF0000"/>
          <w:sz w:val="16"/>
        </w:rPr>
        <w:t xml:space="preserve"> sectarian and </w:t>
      </w:r>
      <w:r w:rsidRPr="003873A7">
        <w:rPr>
          <w:rStyle w:val="Emphasis"/>
          <w:color w:val="FF0000"/>
          <w:highlight w:val="cyan"/>
        </w:rPr>
        <w:t>proxy forces</w:t>
      </w:r>
      <w:r w:rsidRPr="003873A7">
        <w:rPr>
          <w:rStyle w:val="StyleUnderline"/>
          <w:color w:val="FF0000"/>
          <w:highlight w:val="cyan"/>
        </w:rPr>
        <w:t xml:space="preserve"> across</w:t>
      </w:r>
      <w:r w:rsidRPr="003873A7">
        <w:rPr>
          <w:rStyle w:val="StyleUnderline"/>
          <w:color w:val="FF0000"/>
        </w:rPr>
        <w:t xml:space="preserve"> the Middle East.</w:t>
      </w:r>
      <w:r w:rsidRPr="003873A7">
        <w:rPr>
          <w:color w:val="FF0000"/>
          <w:sz w:val="16"/>
        </w:rPr>
        <w:t xml:space="preserve"> </w:t>
      </w:r>
      <w:r w:rsidRPr="003873A7">
        <w:rPr>
          <w:rStyle w:val="StyleUnderline"/>
          <w:color w:val="FF0000"/>
        </w:rPr>
        <w:t xml:space="preserve">The </w:t>
      </w:r>
      <w:r w:rsidRPr="003873A7">
        <w:rPr>
          <w:rStyle w:val="Emphasis"/>
          <w:color w:val="FF0000"/>
          <w:highlight w:val="cyan"/>
        </w:rPr>
        <w:t>Islamic State</w:t>
      </w:r>
      <w:r w:rsidRPr="003873A7">
        <w:rPr>
          <w:color w:val="FF0000"/>
          <w:sz w:val="16"/>
        </w:rPr>
        <w:t xml:space="preserve">, for its part, is headed for defeat, but </w:t>
      </w:r>
      <w:r w:rsidRPr="003873A7">
        <w:rPr>
          <w:rStyle w:val="StyleUnderline"/>
          <w:color w:val="FF0000"/>
        </w:rPr>
        <w:t xml:space="preserve">has </w:t>
      </w:r>
      <w:r w:rsidRPr="003873A7">
        <w:rPr>
          <w:rStyle w:val="StyleUnderline"/>
          <w:color w:val="FF0000"/>
          <w:highlight w:val="cyan"/>
        </w:rPr>
        <w:t>displayed military capabilities</w:t>
      </w:r>
      <w:r w:rsidRPr="003873A7">
        <w:rPr>
          <w:rStyle w:val="StyleUnderline"/>
          <w:color w:val="FF0000"/>
        </w:rPr>
        <w:t xml:space="preserve"> unprecedented for any terrorist </w:t>
      </w:r>
      <w:proofErr w:type="gramStart"/>
      <w:r w:rsidRPr="003873A7">
        <w:rPr>
          <w:rStyle w:val="StyleUnderline"/>
          <w:color w:val="FF0000"/>
        </w:rPr>
        <w:t>group</w:t>
      </w:r>
      <w:r w:rsidRPr="003873A7">
        <w:rPr>
          <w:color w:val="FF0000"/>
          <w:sz w:val="16"/>
        </w:rPr>
        <w:t>, and</w:t>
      </w:r>
      <w:proofErr w:type="gramEnd"/>
      <w:r w:rsidRPr="003873A7">
        <w:rPr>
          <w:color w:val="FF0000"/>
          <w:sz w:val="16"/>
        </w:rPr>
        <w:t xml:space="preserve"> shown that </w:t>
      </w:r>
      <w:r w:rsidRPr="003873A7">
        <w:rPr>
          <w:rStyle w:val="StyleUnderline"/>
          <w:color w:val="FF0000"/>
        </w:rPr>
        <w:t>counterterrorism will continue to place</w:t>
      </w:r>
      <w:r w:rsidRPr="003873A7">
        <w:rPr>
          <w:color w:val="FF0000"/>
          <w:sz w:val="16"/>
        </w:rPr>
        <w:t xml:space="preserve"> significant </w:t>
      </w:r>
      <w:r w:rsidRPr="003873A7">
        <w:rPr>
          <w:rStyle w:val="Emphasis"/>
          <w:color w:val="FF0000"/>
        </w:rPr>
        <w:t>operational demands</w:t>
      </w:r>
      <w:r w:rsidRPr="003873A7">
        <w:rPr>
          <w:rStyle w:val="StyleUnderline"/>
          <w:color w:val="FF0000"/>
        </w:rPr>
        <w:t xml:space="preserve"> on U.S. forces</w:t>
      </w:r>
      <w:r w:rsidRPr="003873A7">
        <w:rPr>
          <w:color w:val="FF0000"/>
          <w:sz w:val="16"/>
        </w:rPr>
        <w:t xml:space="preserve"> whether in this context or in others. Rogue actors have long preoccupied American planners, but the rogues are now more capable than at any time in decades. Third, </w:t>
      </w:r>
      <w:r w:rsidRPr="003873A7">
        <w:rPr>
          <w:rStyle w:val="StyleUnderline"/>
          <w:color w:val="FF0000"/>
        </w:rPr>
        <w:t xml:space="preserve">the </w:t>
      </w:r>
      <w:r w:rsidRPr="003873A7">
        <w:rPr>
          <w:rStyle w:val="Emphasis"/>
          <w:color w:val="FF0000"/>
        </w:rPr>
        <w:t>democratization of technology</w:t>
      </w:r>
      <w:r w:rsidRPr="003873A7">
        <w:rPr>
          <w:color w:val="FF0000"/>
          <w:sz w:val="16"/>
        </w:rPr>
        <w:t xml:space="preserve"> has </w:t>
      </w:r>
      <w:r w:rsidRPr="003873A7">
        <w:rPr>
          <w:rStyle w:val="StyleUnderline"/>
          <w:color w:val="FF0000"/>
        </w:rPr>
        <w:t>allowed</w:t>
      </w:r>
      <w:r w:rsidRPr="003873A7">
        <w:rPr>
          <w:color w:val="FF0000"/>
          <w:sz w:val="16"/>
        </w:rPr>
        <w:t xml:space="preserve"> more </w:t>
      </w:r>
      <w:r w:rsidRPr="003873A7">
        <w:rPr>
          <w:rStyle w:val="StyleUnderline"/>
          <w:color w:val="FF0000"/>
        </w:rPr>
        <w:t>actors to contest American superiority</w:t>
      </w:r>
      <w:r w:rsidRPr="003873A7">
        <w:rPr>
          <w:color w:val="FF0000"/>
          <w:sz w:val="16"/>
        </w:rPr>
        <w:t xml:space="preserve"> in dangerous ways. </w:t>
      </w:r>
      <w:r w:rsidRPr="003873A7">
        <w:rPr>
          <w:rStyle w:val="StyleUnderline"/>
          <w:color w:val="FF0000"/>
        </w:rPr>
        <w:t>The spread of antisatellite and cyberwarfare capabilities; the proliferation of</w:t>
      </w:r>
      <w:r w:rsidRPr="003873A7">
        <w:rPr>
          <w:color w:val="FF0000"/>
          <w:sz w:val="16"/>
        </w:rPr>
        <w:t xml:space="preserve"> man-portable </w:t>
      </w:r>
      <w:r w:rsidRPr="003873A7">
        <w:rPr>
          <w:rStyle w:val="StyleUnderline"/>
          <w:color w:val="FF0000"/>
        </w:rPr>
        <w:t>air defense</w:t>
      </w:r>
      <w:r w:rsidRPr="003873A7">
        <w:rPr>
          <w:color w:val="FF0000"/>
          <w:sz w:val="16"/>
        </w:rPr>
        <w:t xml:space="preserve"> systems </w:t>
      </w:r>
      <w:r w:rsidRPr="003873A7">
        <w:rPr>
          <w:rStyle w:val="StyleUnderline"/>
          <w:color w:val="FF0000"/>
        </w:rPr>
        <w:t>and ballistic missiles; the increasing availability of</w:t>
      </w:r>
      <w:r w:rsidRPr="003873A7">
        <w:rPr>
          <w:color w:val="FF0000"/>
          <w:sz w:val="16"/>
        </w:rPr>
        <w:t xml:space="preserve"> key elements of the </w:t>
      </w:r>
      <w:r w:rsidRPr="003873A7">
        <w:rPr>
          <w:rStyle w:val="StyleUnderline"/>
          <w:color w:val="FF0000"/>
        </w:rPr>
        <w:t>precision-strike</w:t>
      </w:r>
      <w:r w:rsidRPr="003873A7">
        <w:rPr>
          <w:color w:val="FF0000"/>
          <w:sz w:val="16"/>
        </w:rPr>
        <w:t xml:space="preserve"> complex— these phenomena have </w:t>
      </w:r>
      <w:r w:rsidRPr="003873A7">
        <w:rPr>
          <w:rStyle w:val="StyleUnderline"/>
          <w:color w:val="FF0000"/>
        </w:rPr>
        <w:t>had a</w:t>
      </w:r>
      <w:r w:rsidRPr="003873A7">
        <w:rPr>
          <w:color w:val="FF0000"/>
          <w:sz w:val="16"/>
        </w:rPr>
        <w:t xml:space="preserve"> military </w:t>
      </w:r>
      <w:r w:rsidRPr="003873A7">
        <w:rPr>
          <w:rStyle w:val="Emphasis"/>
          <w:color w:val="FF0000"/>
        </w:rPr>
        <w:t>leveling effect</w:t>
      </w:r>
      <w:r w:rsidRPr="003873A7">
        <w:rPr>
          <w:rStyle w:val="StyleUnderline"/>
          <w:color w:val="FF0000"/>
        </w:rPr>
        <w:t xml:space="preserve"> by giving weaker actors capabilities which were</w:t>
      </w:r>
      <w:r w:rsidRPr="003873A7">
        <w:rPr>
          <w:color w:val="FF0000"/>
          <w:sz w:val="16"/>
        </w:rPr>
        <w:t xml:space="preserve"> formerly </w:t>
      </w:r>
      <w:r w:rsidRPr="003873A7">
        <w:rPr>
          <w:rStyle w:val="StyleUnderline"/>
          <w:color w:val="FF0000"/>
        </w:rPr>
        <w:t>unique to</w:t>
      </w:r>
      <w:r w:rsidRPr="003873A7">
        <w:rPr>
          <w:color w:val="FF0000"/>
          <w:sz w:val="16"/>
        </w:rPr>
        <w:t xml:space="preserve"> technologically</w:t>
      </w:r>
      <w:r w:rsidRPr="003873A7">
        <w:rPr>
          <w:rStyle w:val="StyleUnderline"/>
          <w:color w:val="FF0000"/>
        </w:rPr>
        <w:t xml:space="preserve"> advanced states. As such technologies “proliferate</w:t>
      </w:r>
      <w:r w:rsidRPr="003873A7">
        <w:rPr>
          <w:color w:val="FF0000"/>
          <w:sz w:val="16"/>
        </w:rPr>
        <w:t xml:space="preserve"> worldwide,” Air Force Chief of Staff General David Goldfein commented in 2016, “</w:t>
      </w:r>
      <w:r w:rsidRPr="003873A7">
        <w:rPr>
          <w:rStyle w:val="StyleUnderline"/>
          <w:color w:val="FF0000"/>
        </w:rPr>
        <w:t xml:space="preserve">the </w:t>
      </w:r>
      <w:r w:rsidRPr="003873A7">
        <w:rPr>
          <w:rStyle w:val="Emphasis"/>
          <w:color w:val="FF0000"/>
          <w:highlight w:val="cyan"/>
        </w:rPr>
        <w:t>technology and capability gaps</w:t>
      </w:r>
      <w:r w:rsidRPr="003873A7">
        <w:rPr>
          <w:color w:val="FF0000"/>
          <w:sz w:val="16"/>
        </w:rPr>
        <w:t xml:space="preserve"> between America and our adversaries </w:t>
      </w:r>
      <w:r w:rsidRPr="003873A7">
        <w:rPr>
          <w:rStyle w:val="StyleUnderline"/>
          <w:color w:val="FF0000"/>
        </w:rPr>
        <w:t xml:space="preserve">are </w:t>
      </w:r>
      <w:r w:rsidRPr="003873A7">
        <w:rPr>
          <w:rStyle w:val="Emphasis"/>
          <w:color w:val="FF0000"/>
          <w:highlight w:val="cyan"/>
        </w:rPr>
        <w:t xml:space="preserve">closing </w:t>
      </w:r>
      <w:r w:rsidRPr="003873A7">
        <w:rPr>
          <w:rStyle w:val="Emphasis"/>
          <w:color w:val="FF0000"/>
        </w:rPr>
        <w:t xml:space="preserve">dangerously </w:t>
      </w:r>
      <w:r w:rsidRPr="003873A7">
        <w:rPr>
          <w:rStyle w:val="Emphasis"/>
          <w:color w:val="FF0000"/>
          <w:highlight w:val="cyan"/>
        </w:rPr>
        <w:t>fast</w:t>
      </w:r>
      <w:r w:rsidRPr="003873A7">
        <w:rPr>
          <w:color w:val="FF0000"/>
          <w:sz w:val="16"/>
        </w:rPr>
        <w:t xml:space="preserve">.”13 Indeed, as these capabilities spread, </w:t>
      </w:r>
      <w:r w:rsidRPr="003873A7">
        <w:rPr>
          <w:rStyle w:val="StyleUnderline"/>
          <w:color w:val="FF0000"/>
        </w:rPr>
        <w:t>fourth-generation systems</w:t>
      </w:r>
      <w:r w:rsidRPr="003873A7">
        <w:rPr>
          <w:color w:val="FF0000"/>
          <w:sz w:val="16"/>
        </w:rPr>
        <w:t xml:space="preserve"> (such as F-15s and F-16s) </w:t>
      </w:r>
      <w:r w:rsidRPr="003873A7">
        <w:rPr>
          <w:rStyle w:val="StyleUnderline"/>
          <w:color w:val="FF0000"/>
        </w:rPr>
        <w:t>may provide decreasing utility against</w:t>
      </w:r>
      <w:r w:rsidRPr="003873A7">
        <w:rPr>
          <w:color w:val="FF0000"/>
          <w:sz w:val="16"/>
        </w:rPr>
        <w:t xml:space="preserve"> even </w:t>
      </w:r>
      <w:r w:rsidRPr="003873A7">
        <w:rPr>
          <w:rStyle w:val="StyleUnderline"/>
          <w:color w:val="FF0000"/>
        </w:rPr>
        <w:t>non-great-power competitors</w:t>
      </w:r>
      <w:r w:rsidRPr="003873A7">
        <w:rPr>
          <w:color w:val="FF0000"/>
          <w:sz w:val="16"/>
        </w:rPr>
        <w:t xml:space="preserve">, and far more </w:t>
      </w:r>
      <w:r w:rsidRPr="003873A7">
        <w:rPr>
          <w:rStyle w:val="Emphasis"/>
          <w:color w:val="FF0000"/>
          <w:highlight w:val="cyan"/>
        </w:rPr>
        <w:t>fifth-generation capabilities</w:t>
      </w:r>
      <w:r w:rsidRPr="003873A7">
        <w:rPr>
          <w:rStyle w:val="StyleUnderline"/>
          <w:color w:val="FF0000"/>
        </w:rPr>
        <w:t xml:space="preserve"> may be </w:t>
      </w:r>
      <w:r w:rsidRPr="003873A7">
        <w:rPr>
          <w:rStyle w:val="StyleUnderline"/>
          <w:color w:val="FF0000"/>
          <w:highlight w:val="cyan"/>
        </w:rPr>
        <w:t>needed to</w:t>
      </w:r>
      <w:r w:rsidRPr="003873A7">
        <w:rPr>
          <w:rStyle w:val="StyleUnderline"/>
          <w:color w:val="FF0000"/>
        </w:rPr>
        <w:t xml:space="preserve"> </w:t>
      </w:r>
      <w:r w:rsidRPr="003873A7">
        <w:rPr>
          <w:rStyle w:val="Emphasis"/>
          <w:color w:val="FF0000"/>
          <w:highlight w:val="cyan"/>
        </w:rPr>
        <w:t>perpetuate American overmatch</w:t>
      </w:r>
      <w:r w:rsidRPr="003873A7">
        <w:rPr>
          <w:color w:val="FF0000"/>
          <w:sz w:val="16"/>
        </w:rPr>
        <w:t xml:space="preserve">. Finally, </w:t>
      </w:r>
      <w:r w:rsidRPr="003873A7">
        <w:rPr>
          <w:rStyle w:val="StyleUnderline"/>
          <w:color w:val="FF0000"/>
        </w:rPr>
        <w:t xml:space="preserve">the number of </w:t>
      </w:r>
      <w:r w:rsidRPr="003873A7">
        <w:rPr>
          <w:rStyle w:val="StyleUnderline"/>
          <w:color w:val="FF0000"/>
          <w:highlight w:val="cyan"/>
        </w:rPr>
        <w:t>challenges</w:t>
      </w:r>
      <w:r w:rsidRPr="003873A7">
        <w:rPr>
          <w:rStyle w:val="StyleUnderline"/>
          <w:color w:val="FF0000"/>
        </w:rPr>
        <w:t xml:space="preserve"> has </w:t>
      </w:r>
      <w:r w:rsidRPr="003873A7">
        <w:rPr>
          <w:rStyle w:val="Emphasis"/>
          <w:color w:val="FF0000"/>
          <w:highlight w:val="cyan"/>
        </w:rPr>
        <w:t>multiplied</w:t>
      </w:r>
      <w:r w:rsidRPr="003873A7">
        <w:rPr>
          <w:color w:val="FF0000"/>
          <w:sz w:val="16"/>
        </w:rPr>
        <w:t xml:space="preserve">. During the 1990s and early 2000s, Washington faced rogue states and jihadist extremism—but not intense great-power rivalry. America faced conflicts in the Middle East—but East Asia and Europe were comparatively secure. Now, the </w:t>
      </w:r>
      <w:r w:rsidRPr="003873A7">
        <w:rPr>
          <w:rStyle w:val="StyleUnderline"/>
          <w:color w:val="FF0000"/>
        </w:rPr>
        <w:t>old threats still exist—but</w:t>
      </w:r>
      <w:r w:rsidRPr="003873A7">
        <w:rPr>
          <w:color w:val="FF0000"/>
          <w:sz w:val="16"/>
        </w:rPr>
        <w:t xml:space="preserve"> the more </w:t>
      </w:r>
      <w:r w:rsidRPr="003873A7">
        <w:rPr>
          <w:rStyle w:val="StyleUnderline"/>
          <w:color w:val="FF0000"/>
        </w:rPr>
        <w:t>permissive conditions have vanished. The U</w:t>
      </w:r>
      <w:r w:rsidRPr="003873A7">
        <w:rPr>
          <w:color w:val="FF0000"/>
          <w:sz w:val="16"/>
        </w:rPr>
        <w:t xml:space="preserve">nited </w:t>
      </w:r>
      <w:r w:rsidRPr="003873A7">
        <w:rPr>
          <w:rStyle w:val="StyleUnderline"/>
          <w:color w:val="FF0000"/>
        </w:rPr>
        <w:t>S</w:t>
      </w:r>
      <w:r w:rsidRPr="003873A7">
        <w:rPr>
          <w:color w:val="FF0000"/>
          <w:sz w:val="16"/>
        </w:rPr>
        <w:t xml:space="preserve">tates </w:t>
      </w:r>
      <w:r w:rsidRPr="003873A7">
        <w:rPr>
          <w:rStyle w:val="StyleUnderline"/>
          <w:color w:val="FF0000"/>
          <w:highlight w:val="cyan"/>
        </w:rPr>
        <w:t xml:space="preserve">confronts </w:t>
      </w:r>
      <w:r w:rsidRPr="003873A7">
        <w:rPr>
          <w:rStyle w:val="Emphasis"/>
          <w:color w:val="FF0000"/>
          <w:highlight w:val="cyan"/>
        </w:rPr>
        <w:t>rogue states</w:t>
      </w:r>
      <w:r w:rsidRPr="003873A7">
        <w:rPr>
          <w:color w:val="FF0000"/>
          <w:sz w:val="16"/>
        </w:rPr>
        <w:t xml:space="preserve">, lethal </w:t>
      </w:r>
      <w:r w:rsidRPr="003873A7">
        <w:rPr>
          <w:rStyle w:val="StyleUnderline"/>
          <w:color w:val="FF0000"/>
        </w:rPr>
        <w:t xml:space="preserve">jihadist organizations, </w:t>
      </w:r>
      <w:r w:rsidRPr="003873A7">
        <w:rPr>
          <w:rStyle w:val="StyleUnderline"/>
          <w:color w:val="FF0000"/>
          <w:highlight w:val="cyan"/>
        </w:rPr>
        <w:t xml:space="preserve">and </w:t>
      </w:r>
      <w:r w:rsidRPr="003873A7">
        <w:rPr>
          <w:rStyle w:val="Emphasis"/>
          <w:color w:val="FF0000"/>
          <w:highlight w:val="cyan"/>
        </w:rPr>
        <w:t>great-power competition</w:t>
      </w:r>
      <w:r w:rsidRPr="003873A7">
        <w:rPr>
          <w:rStyle w:val="StyleUnderline"/>
          <w:color w:val="FF0000"/>
        </w:rPr>
        <w:t xml:space="preserve">; there are </w:t>
      </w:r>
      <w:r w:rsidRPr="003873A7">
        <w:rPr>
          <w:rStyle w:val="Emphasis"/>
          <w:color w:val="FF0000"/>
        </w:rPr>
        <w:t>severe challenges</w:t>
      </w:r>
      <w:r w:rsidRPr="003873A7">
        <w:rPr>
          <w:rStyle w:val="StyleUnderline"/>
          <w:color w:val="FF0000"/>
        </w:rPr>
        <w:t xml:space="preserve"> in all</w:t>
      </w:r>
      <w:r w:rsidRPr="003873A7">
        <w:rPr>
          <w:color w:val="FF0000"/>
          <w:sz w:val="16"/>
        </w:rPr>
        <w:t xml:space="preserve"> three </w:t>
      </w:r>
      <w:r w:rsidRPr="003873A7">
        <w:rPr>
          <w:rStyle w:val="StyleUnderline"/>
          <w:color w:val="FF0000"/>
        </w:rPr>
        <w:t xml:space="preserve">Eurasian theaters. “I don’t recall a time when we have been confronted with a more </w:t>
      </w:r>
      <w:r w:rsidRPr="003873A7">
        <w:rPr>
          <w:rStyle w:val="Emphasis"/>
          <w:color w:val="FF0000"/>
          <w:highlight w:val="cyan"/>
        </w:rPr>
        <w:t>diverse array of threats</w:t>
      </w:r>
      <w:r w:rsidRPr="003873A7">
        <w:rPr>
          <w:rStyle w:val="StyleUnderline"/>
          <w:color w:val="FF0000"/>
        </w:rPr>
        <w:t>, whether it’s</w:t>
      </w:r>
      <w:r w:rsidRPr="003873A7">
        <w:rPr>
          <w:color w:val="FF0000"/>
          <w:sz w:val="16"/>
        </w:rPr>
        <w:t xml:space="preserve"> the nation state threats posed by </w:t>
      </w:r>
      <w:r w:rsidRPr="003873A7">
        <w:rPr>
          <w:rStyle w:val="StyleUnderline"/>
          <w:color w:val="FF0000"/>
        </w:rPr>
        <w:t xml:space="preserve">Russia and China </w:t>
      </w:r>
      <w:r w:rsidRPr="003873A7">
        <w:rPr>
          <w:color w:val="FF0000"/>
          <w:sz w:val="16"/>
        </w:rPr>
        <w:t xml:space="preserve">and particularly their substantial nuclear capabilities, </w:t>
      </w:r>
      <w:r w:rsidRPr="003873A7">
        <w:rPr>
          <w:rStyle w:val="StyleUnderline"/>
          <w:color w:val="FF0000"/>
        </w:rPr>
        <w:t>or non-nation states</w:t>
      </w:r>
      <w:r w:rsidRPr="003873A7">
        <w:rPr>
          <w:color w:val="FF0000"/>
          <w:sz w:val="16"/>
        </w:rPr>
        <w:t xml:space="preserve"> of the likes of ISIL, Al Qaida, etc.,” Director of National Intelligence James Clapper commented in 2016. </w:t>
      </w:r>
      <w:r w:rsidRPr="003873A7">
        <w:rPr>
          <w:rStyle w:val="StyleUnderline"/>
          <w:color w:val="FF0000"/>
          <w:highlight w:val="cyan"/>
        </w:rPr>
        <w:t>Trends</w:t>
      </w:r>
      <w:r w:rsidRPr="003873A7">
        <w:rPr>
          <w:rStyle w:val="StyleUnderline"/>
          <w:color w:val="FF0000"/>
        </w:rPr>
        <w:t xml:space="preserve"> </w:t>
      </w:r>
      <w:r w:rsidRPr="003873A7">
        <w:rPr>
          <w:rStyle w:val="StyleUnderline"/>
          <w:color w:val="FF0000"/>
          <w:highlight w:val="cyan"/>
        </w:rPr>
        <w:t>in</w:t>
      </w:r>
      <w:r w:rsidRPr="003873A7">
        <w:rPr>
          <w:rStyle w:val="StyleUnderline"/>
          <w:color w:val="FF0000"/>
        </w:rPr>
        <w:t xml:space="preserve"> the strategic landscape constituted a</w:t>
      </w:r>
      <w:r w:rsidRPr="003873A7">
        <w:rPr>
          <w:color w:val="FF0000"/>
          <w:sz w:val="16"/>
        </w:rPr>
        <w:t xml:space="preserve"> veritable “</w:t>
      </w:r>
      <w:r w:rsidRPr="003873A7">
        <w:rPr>
          <w:rStyle w:val="Emphasis"/>
          <w:color w:val="FF0000"/>
          <w:highlight w:val="cyan"/>
        </w:rPr>
        <w:t>litany of doom</w:t>
      </w:r>
      <w:r w:rsidRPr="003873A7">
        <w:rPr>
          <w:color w:val="FF0000"/>
          <w:sz w:val="16"/>
        </w:rPr>
        <w:t xml:space="preserve">.”14 </w:t>
      </w:r>
      <w:r w:rsidRPr="003873A7">
        <w:rPr>
          <w:rStyle w:val="StyleUnderline"/>
          <w:color w:val="FF0000"/>
        </w:rPr>
        <w:t>The U</w:t>
      </w:r>
      <w:r w:rsidRPr="003873A7">
        <w:rPr>
          <w:color w:val="FF0000"/>
          <w:sz w:val="16"/>
        </w:rPr>
        <w:t xml:space="preserve">nited </w:t>
      </w:r>
      <w:r w:rsidRPr="003873A7">
        <w:rPr>
          <w:rStyle w:val="StyleUnderline"/>
          <w:color w:val="FF0000"/>
        </w:rPr>
        <w:t>S</w:t>
      </w:r>
      <w:r w:rsidRPr="003873A7">
        <w:rPr>
          <w:color w:val="FF0000"/>
          <w:sz w:val="16"/>
        </w:rPr>
        <w:t xml:space="preserve">tates thus </w:t>
      </w:r>
      <w:r w:rsidRPr="003873A7">
        <w:rPr>
          <w:rStyle w:val="StyleUnderline"/>
          <w:color w:val="FF0000"/>
        </w:rPr>
        <w:t>faces</w:t>
      </w:r>
      <w:r w:rsidRPr="003873A7">
        <w:rPr>
          <w:color w:val="FF0000"/>
          <w:sz w:val="16"/>
        </w:rPr>
        <w:t xml:space="preserve"> not just more significant, but also more </w:t>
      </w:r>
      <w:r w:rsidRPr="003873A7">
        <w:rPr>
          <w:rStyle w:val="StyleUnderline"/>
          <w:color w:val="FF0000"/>
        </w:rPr>
        <w:t>numerous, challenges to its military dominance</w:t>
      </w:r>
      <w:r w:rsidRPr="003873A7">
        <w:rPr>
          <w:color w:val="FF0000"/>
          <w:sz w:val="16"/>
        </w:rPr>
        <w:t xml:space="preserve"> than it has for at least a quarter century.</w:t>
      </w:r>
    </w:p>
    <w:p w14:paraId="49D2A315" w14:textId="77777777" w:rsidR="00314BE1" w:rsidRPr="003873A7" w:rsidRDefault="00314BE1" w:rsidP="00314BE1">
      <w:pPr>
        <w:rPr>
          <w:color w:val="FF0000"/>
          <w:sz w:val="16"/>
        </w:rPr>
      </w:pPr>
    </w:p>
    <w:p w14:paraId="30C7327F" w14:textId="77777777" w:rsidR="00314BE1" w:rsidRPr="003873A7" w:rsidRDefault="00314BE1" w:rsidP="00314BE1">
      <w:pPr>
        <w:rPr>
          <w:color w:val="FF0000"/>
        </w:rPr>
      </w:pPr>
    </w:p>
    <w:p w14:paraId="5C68FCE3" w14:textId="77777777" w:rsidR="00314BE1" w:rsidRPr="003873A7" w:rsidRDefault="00314BE1" w:rsidP="00314BE1">
      <w:pPr>
        <w:rPr>
          <w:color w:val="FF0000"/>
        </w:rPr>
      </w:pPr>
    </w:p>
    <w:p w14:paraId="42BA7133" w14:textId="77777777" w:rsidR="00314BE1" w:rsidRPr="00B55AD5" w:rsidRDefault="00314BE1" w:rsidP="00314BE1"/>
    <w:p w14:paraId="0595781D" w14:textId="77777777" w:rsidR="00314BE1" w:rsidRDefault="00314BE1" w:rsidP="00314BE1">
      <w:pPr>
        <w:pStyle w:val="Heading4"/>
      </w:pPr>
      <w:r>
        <w:lastRenderedPageBreak/>
        <w:t xml:space="preserve">Refusal of ‘Western technocracy’ ensures </w:t>
      </w:r>
      <w:r>
        <w:rPr>
          <w:u w:val="single"/>
        </w:rPr>
        <w:t>extinction</w:t>
      </w:r>
      <w:r>
        <w:t xml:space="preserve"> through interlocking </w:t>
      </w:r>
      <w:r>
        <w:rPr>
          <w:u w:val="single"/>
        </w:rPr>
        <w:t>nuclear risks</w:t>
      </w:r>
      <w:r>
        <w:t xml:space="preserve">. </w:t>
      </w:r>
    </w:p>
    <w:p w14:paraId="522DA80E" w14:textId="77777777" w:rsidR="00314BE1" w:rsidRPr="00A71B18" w:rsidRDefault="00314BE1" w:rsidP="00314BE1">
      <w:r w:rsidRPr="00A71B18">
        <w:rPr>
          <w:rStyle w:val="Style13ptBold"/>
        </w:rPr>
        <w:t>Milne and Kinsella, 17</w:t>
      </w:r>
      <w:r w:rsidRPr="00A71B18">
        <w:t xml:space="preserve">—Faculty of English, University of Cambridge AND School of Media, Culture and Creative Arts, Faculty of Humanities, Curtin University (Drew and John, “NUCLEAR THEORY DEGREE ZERO, WITH TWO CHEERS FOR DERRIDA,” </w:t>
      </w:r>
      <w:proofErr w:type="spellStart"/>
      <w:r w:rsidRPr="00A71B18">
        <w:t>Angelaki</w:t>
      </w:r>
      <w:proofErr w:type="spellEnd"/>
      <w:r w:rsidRPr="00A71B18">
        <w:t xml:space="preserve">, 22:3, 1-16, </w:t>
      </w:r>
      <w:proofErr w:type="spellStart"/>
      <w:r w:rsidRPr="00A71B18">
        <w:t>dml</w:t>
      </w:r>
      <w:proofErr w:type="spellEnd"/>
      <w:r w:rsidRPr="00A71B18">
        <w:t>)</w:t>
      </w:r>
      <w:r>
        <w:t xml:space="preserve"> [language modifications denoted by brackets]</w:t>
      </w:r>
    </w:p>
    <w:p w14:paraId="3C9511C7" w14:textId="77777777" w:rsidR="00314BE1" w:rsidRPr="00A71B18" w:rsidRDefault="00314BE1" w:rsidP="00314BE1"/>
    <w:p w14:paraId="3DD7E053" w14:textId="77777777" w:rsidR="00314BE1" w:rsidRPr="001E44AB" w:rsidRDefault="00314BE1" w:rsidP="00314BE1">
      <w:pPr>
        <w:rPr>
          <w:sz w:val="16"/>
        </w:rPr>
      </w:pPr>
      <w:r w:rsidRPr="00A71B18">
        <w:rPr>
          <w:sz w:val="16"/>
        </w:rPr>
        <w:t xml:space="preserve">A further line of political deflection is the accelerationist strategy. There are quasi-leftist accelerationists (Mackay and </w:t>
      </w:r>
      <w:proofErr w:type="spellStart"/>
      <w:r w:rsidRPr="00A71B18">
        <w:rPr>
          <w:sz w:val="16"/>
        </w:rPr>
        <w:t>Avanessian</w:t>
      </w:r>
      <w:proofErr w:type="spellEnd"/>
      <w:r w:rsidRPr="00A71B18">
        <w:rPr>
          <w:sz w:val="16"/>
        </w:rPr>
        <w:t xml:space="preserve">). </w:t>
      </w:r>
      <w:r w:rsidRPr="00A71B18">
        <w:rPr>
          <w:rStyle w:val="StyleUnderline"/>
        </w:rPr>
        <w:t xml:space="preserve">We should </w:t>
      </w:r>
      <w:r w:rsidRPr="00970DB5">
        <w:rPr>
          <w:rStyle w:val="Emphasis"/>
        </w:rPr>
        <w:t>take seriously</w:t>
      </w:r>
      <w:r w:rsidRPr="00A71B18">
        <w:rPr>
          <w:rStyle w:val="StyleUnderline"/>
        </w:rPr>
        <w:t xml:space="preserve"> the proposition that </w:t>
      </w:r>
      <w:r w:rsidRPr="00686DE7">
        <w:rPr>
          <w:rStyle w:val="StyleUnderline"/>
          <w:highlight w:val="cyan"/>
        </w:rPr>
        <w:t xml:space="preserve">the </w:t>
      </w:r>
      <w:r w:rsidRPr="00686DE7">
        <w:rPr>
          <w:rStyle w:val="Emphasis"/>
          <w:highlight w:val="cyan"/>
        </w:rPr>
        <w:t>only way to save the planet</w:t>
      </w:r>
      <w:r w:rsidRPr="00686DE7">
        <w:rPr>
          <w:rStyle w:val="StyleUnderline"/>
          <w:highlight w:val="cyan"/>
        </w:rPr>
        <w:t xml:space="preserve"> is</w:t>
      </w:r>
      <w:r w:rsidRPr="00970DB5">
        <w:rPr>
          <w:rStyle w:val="StyleUnderline"/>
        </w:rPr>
        <w:t xml:space="preserve"> to </w:t>
      </w:r>
      <w:r w:rsidRPr="001E44AB">
        <w:rPr>
          <w:rStyle w:val="Emphasis"/>
        </w:rPr>
        <w:t>accelerate</w:t>
      </w:r>
      <w:r w:rsidRPr="001E44AB">
        <w:rPr>
          <w:rStyle w:val="StyleUnderline"/>
        </w:rPr>
        <w:t xml:space="preserve"> the pace of </w:t>
      </w:r>
      <w:r w:rsidRPr="001E44AB">
        <w:rPr>
          <w:rStyle w:val="Emphasis"/>
        </w:rPr>
        <w:t>technological innovation</w:t>
      </w:r>
      <w:r w:rsidRPr="001E44AB">
        <w:rPr>
          <w:sz w:val="16"/>
        </w:rPr>
        <w:t xml:space="preserve">. On one view, the only way to save the planet from global warming is by developing nuclear fusion technology. This points down the pathway of the Hadron collider and big science. But there is another acceleration that would decommission all forms of nuclear technology, and rather than imitating the sun, seek renewable forms of symbiosis with solar energy. A global diversion of military and industrial resources into renewable and sustainable energy forms would constitute a technological acceleration coupled with a radical deceleration in fossil fuel consumption, perhaps even putting the brakes on the fallacy of economic growth. What quickly emerges is that </w:t>
      </w:r>
      <w:r w:rsidRPr="001E44AB">
        <w:rPr>
          <w:rStyle w:val="StyleUnderline"/>
        </w:rPr>
        <w:t xml:space="preserve">there are </w:t>
      </w:r>
      <w:r w:rsidRPr="001E44AB">
        <w:rPr>
          <w:rStyle w:val="Emphasis"/>
        </w:rPr>
        <w:t>choices to be made</w:t>
      </w:r>
      <w:r w:rsidRPr="001E44AB">
        <w:rPr>
          <w:rStyle w:val="StyleUnderline"/>
        </w:rPr>
        <w:t xml:space="preserve"> across contested terrains. The forms of acceleration are </w:t>
      </w:r>
      <w:r w:rsidRPr="001E44AB">
        <w:rPr>
          <w:rStyle w:val="Emphasis"/>
        </w:rPr>
        <w:t>political choices</w:t>
      </w:r>
      <w:r w:rsidRPr="001E44AB">
        <w:rPr>
          <w:rStyle w:val="StyleUnderline"/>
        </w:rPr>
        <w:t xml:space="preserve">, choices of </w:t>
      </w:r>
      <w:r w:rsidRPr="001E44AB">
        <w:rPr>
          <w:rStyle w:val="Emphasis"/>
        </w:rPr>
        <w:t>great urgency</w:t>
      </w:r>
      <w:r w:rsidRPr="001E44AB">
        <w:rPr>
          <w:rStyle w:val="StyleUnderline"/>
        </w:rPr>
        <w:t xml:space="preserve">, but to </w:t>
      </w:r>
      <w:proofErr w:type="spellStart"/>
      <w:r w:rsidRPr="001E44AB">
        <w:rPr>
          <w:rStyle w:val="Emphasis"/>
        </w:rPr>
        <w:t>thematise</w:t>
      </w:r>
      <w:proofErr w:type="spellEnd"/>
      <w:r w:rsidRPr="001E44AB">
        <w:rPr>
          <w:sz w:val="16"/>
        </w:rPr>
        <w:t xml:space="preserve"> “acceleration” as such </w:t>
      </w:r>
      <w:r w:rsidRPr="001E44AB">
        <w:rPr>
          <w:rStyle w:val="StyleUnderline"/>
        </w:rPr>
        <w:t xml:space="preserve">provides </w:t>
      </w:r>
      <w:r w:rsidRPr="001E44AB">
        <w:rPr>
          <w:rStyle w:val="Emphasis"/>
        </w:rPr>
        <w:t>scant critical purchase</w:t>
      </w:r>
      <w:r w:rsidRPr="001E44AB">
        <w:rPr>
          <w:rStyle w:val="StyleUnderline"/>
        </w:rPr>
        <w:t xml:space="preserve"> on different forms</w:t>
      </w:r>
      <w:r w:rsidRPr="001E44AB">
        <w:rPr>
          <w:sz w:val="16"/>
        </w:rPr>
        <w:t xml:space="preserve"> of acceleration. </w:t>
      </w:r>
      <w:r w:rsidRPr="001E44AB">
        <w:rPr>
          <w:rStyle w:val="StyleUnderline"/>
        </w:rPr>
        <w:t xml:space="preserve">What is needed are </w:t>
      </w:r>
      <w:r w:rsidRPr="00686DE7">
        <w:rPr>
          <w:rStyle w:val="Emphasis"/>
          <w:highlight w:val="cyan"/>
        </w:rPr>
        <w:t>nuanced mediations</w:t>
      </w:r>
      <w:r w:rsidRPr="00686DE7">
        <w:rPr>
          <w:rStyle w:val="StyleUnderline"/>
          <w:highlight w:val="cyan"/>
        </w:rPr>
        <w:t xml:space="preserve"> of the science and tech</w:t>
      </w:r>
      <w:r w:rsidRPr="008371E5">
        <w:rPr>
          <w:rStyle w:val="StyleUnderline"/>
        </w:rPr>
        <w:t xml:space="preserve">nology </w:t>
      </w:r>
      <w:r w:rsidRPr="00A71B18">
        <w:rPr>
          <w:rStyle w:val="Emphasis"/>
        </w:rPr>
        <w:t xml:space="preserve">currently </w:t>
      </w:r>
      <w:r w:rsidRPr="00686DE7">
        <w:rPr>
          <w:rStyle w:val="Emphasis"/>
          <w:highlight w:val="cyan"/>
        </w:rPr>
        <w:t>available</w:t>
      </w:r>
      <w:r w:rsidRPr="00A71B18">
        <w:rPr>
          <w:rStyle w:val="StyleUnderline"/>
        </w:rPr>
        <w:t xml:space="preserve">, </w:t>
      </w:r>
      <w:r w:rsidRPr="001E44AB">
        <w:rPr>
          <w:rStyle w:val="StyleUnderline"/>
        </w:rPr>
        <w:t xml:space="preserve">along with </w:t>
      </w:r>
      <w:r w:rsidRPr="001E44AB">
        <w:rPr>
          <w:rStyle w:val="Emphasis"/>
        </w:rPr>
        <w:t>global democratic decision making</w:t>
      </w:r>
      <w:r w:rsidRPr="001E44AB">
        <w:rPr>
          <w:rStyle w:val="StyleUnderline"/>
        </w:rPr>
        <w:t xml:space="preserve"> on those technologies we choose to </w:t>
      </w:r>
      <w:r w:rsidRPr="001E44AB">
        <w:rPr>
          <w:rStyle w:val="Emphasis"/>
        </w:rPr>
        <w:t>accelerate</w:t>
      </w:r>
      <w:r w:rsidRPr="001E44AB">
        <w:rPr>
          <w:rStyle w:val="StyleUnderline"/>
        </w:rPr>
        <w:t xml:space="preserve"> or </w:t>
      </w:r>
      <w:r w:rsidRPr="001E44AB">
        <w:rPr>
          <w:rStyle w:val="Emphasis"/>
        </w:rPr>
        <w:t>slow down</w:t>
      </w:r>
      <w:r w:rsidRPr="001E44AB">
        <w:rPr>
          <w:sz w:val="16"/>
        </w:rPr>
        <w:t xml:space="preserve">. </w:t>
      </w:r>
    </w:p>
    <w:p w14:paraId="1DC5B29C" w14:textId="77777777" w:rsidR="00314BE1" w:rsidRPr="00A71B18" w:rsidRDefault="00314BE1" w:rsidP="00314BE1">
      <w:pPr>
        <w:rPr>
          <w:rStyle w:val="StyleUnderline"/>
        </w:rPr>
      </w:pPr>
      <w:r w:rsidRPr="001E44AB">
        <w:rPr>
          <w:rStyle w:val="StyleUnderline"/>
        </w:rPr>
        <w:t>Another version of the “accelerationist” argument</w:t>
      </w:r>
      <w:r w:rsidRPr="001E44AB">
        <w:rPr>
          <w:sz w:val="16"/>
        </w:rPr>
        <w:t xml:space="preserve"> captures some of the ideological workings of the term. In Marxist circles, an “accelerationist” </w:t>
      </w:r>
      <w:r w:rsidRPr="001E44AB">
        <w:rPr>
          <w:rStyle w:val="StyleUnderline"/>
        </w:rPr>
        <w:t xml:space="preserve">is someone who thinks that the collapse of capitalism will be </w:t>
      </w:r>
      <w:r w:rsidRPr="001E44AB">
        <w:rPr>
          <w:rStyle w:val="Emphasis"/>
        </w:rPr>
        <w:t>hastened</w:t>
      </w:r>
      <w:r w:rsidRPr="001E44AB">
        <w:rPr>
          <w:rStyle w:val="StyleUnderline"/>
        </w:rPr>
        <w:t xml:space="preserve"> by allowing reactionary forces to </w:t>
      </w:r>
      <w:r w:rsidRPr="001E44AB">
        <w:rPr>
          <w:rStyle w:val="Emphasis"/>
        </w:rPr>
        <w:t>speed up capitalism’s self</w:t>
      </w:r>
      <w:r w:rsidRPr="00A71B18">
        <w:rPr>
          <w:rStyle w:val="Emphasis"/>
        </w:rPr>
        <w:t>-destruction</w:t>
      </w:r>
      <w:r w:rsidRPr="00A71B18">
        <w:rPr>
          <w:rStyle w:val="StyleUnderline"/>
        </w:rPr>
        <w:t>. There are occasions when such an argument has validity</w:t>
      </w:r>
      <w:r w:rsidRPr="00A71B18">
        <w:rPr>
          <w:sz w:val="16"/>
        </w:rPr>
        <w:t xml:space="preserve">: nothing about the form </w:t>
      </w:r>
      <w:r w:rsidRPr="001E44AB">
        <w:rPr>
          <w:sz w:val="16"/>
        </w:rPr>
        <w:t xml:space="preserve">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w:t>
      </w:r>
      <w:r w:rsidRPr="001E44AB">
        <w:rPr>
          <w:rStyle w:val="StyleUnderline"/>
        </w:rPr>
        <w:t xml:space="preserve">In </w:t>
      </w:r>
      <w:r w:rsidRPr="001E44AB">
        <w:rPr>
          <w:rStyle w:val="Emphasis"/>
        </w:rPr>
        <w:t>most contexts</w:t>
      </w:r>
      <w:r w:rsidRPr="001E44AB">
        <w:rPr>
          <w:rStyle w:val="StyleUnderline"/>
        </w:rPr>
        <w:t xml:space="preserve">, however, the accelerationist argument, especially as a political principle, is </w:t>
      </w:r>
      <w:r w:rsidRPr="001E44AB">
        <w:rPr>
          <w:rStyle w:val="Emphasis"/>
        </w:rPr>
        <w:t>deeply dangerous</w:t>
      </w:r>
      <w:r w:rsidRPr="001E44AB">
        <w:rPr>
          <w:rStyle w:val="StyleUnderline"/>
        </w:rPr>
        <w:t xml:space="preserve">. </w:t>
      </w:r>
      <w:r w:rsidRPr="00686DE7">
        <w:rPr>
          <w:rStyle w:val="StyleUnderline"/>
          <w:highlight w:val="cyan"/>
        </w:rPr>
        <w:t xml:space="preserve">It would be </w:t>
      </w:r>
      <w:r w:rsidRPr="00686DE7">
        <w:rPr>
          <w:rStyle w:val="Emphasis"/>
          <w:highlight w:val="cyan"/>
        </w:rPr>
        <w:t>better</w:t>
      </w:r>
      <w:r w:rsidRPr="00A71B18">
        <w:rPr>
          <w:rStyle w:val="StyleUnderline"/>
        </w:rPr>
        <w:t xml:space="preserve">, for example, </w:t>
      </w:r>
      <w:r w:rsidRPr="00686DE7">
        <w:rPr>
          <w:rStyle w:val="StyleUnderline"/>
          <w:highlight w:val="cyan"/>
        </w:rPr>
        <w:t xml:space="preserve">to </w:t>
      </w:r>
      <w:r w:rsidRPr="00686DE7">
        <w:rPr>
          <w:rStyle w:val="Emphasis"/>
          <w:highlight w:val="cyan"/>
        </w:rPr>
        <w:t>preserve a failing</w:t>
      </w:r>
      <w:r w:rsidRPr="00A71B18">
        <w:rPr>
          <w:rStyle w:val="Emphasis"/>
        </w:rPr>
        <w:t xml:space="preserve"> US </w:t>
      </w:r>
      <w:r w:rsidRPr="00686DE7">
        <w:rPr>
          <w:rStyle w:val="Emphasis"/>
          <w:highlight w:val="cyan"/>
        </w:rPr>
        <w:t xml:space="preserve">capitalist regime while building social forces </w:t>
      </w:r>
      <w:r w:rsidRPr="00FF52D5">
        <w:rPr>
          <w:rStyle w:val="Emphasis"/>
        </w:rPr>
        <w:t>to take it over</w:t>
      </w:r>
      <w:r w:rsidRPr="00FF52D5">
        <w:rPr>
          <w:rStyle w:val="StyleUnderline"/>
        </w:rPr>
        <w:t xml:space="preserve">, </w:t>
      </w:r>
      <w:r w:rsidRPr="00686DE7">
        <w:rPr>
          <w:rStyle w:val="StyleUnderline"/>
          <w:highlight w:val="cyan"/>
        </w:rPr>
        <w:t xml:space="preserve">than </w:t>
      </w:r>
      <w:r w:rsidRPr="00FF52D5">
        <w:rPr>
          <w:rStyle w:val="StyleUnderline"/>
        </w:rPr>
        <w:t xml:space="preserve">to </w:t>
      </w:r>
      <w:r w:rsidRPr="00686DE7">
        <w:rPr>
          <w:rStyle w:val="StyleUnderline"/>
          <w:highlight w:val="cyan"/>
        </w:rPr>
        <w:t>allow</w:t>
      </w:r>
      <w:r w:rsidRPr="00A71B18">
        <w:rPr>
          <w:rStyle w:val="StyleUnderline"/>
        </w:rPr>
        <w:t xml:space="preserve"> the </w:t>
      </w:r>
      <w:r w:rsidRPr="00686DE7">
        <w:rPr>
          <w:rStyle w:val="StyleUnderline"/>
          <w:highlight w:val="cyan"/>
        </w:rPr>
        <w:t>nuc</w:t>
      </w:r>
      <w:r w:rsidRPr="00FF52D5">
        <w:rPr>
          <w:rStyle w:val="StyleUnderline"/>
        </w:rPr>
        <w:t>lear weapon</w:t>
      </w:r>
      <w:r w:rsidRPr="00686DE7">
        <w:rPr>
          <w:rStyle w:val="StyleUnderline"/>
          <w:highlight w:val="cyan"/>
        </w:rPr>
        <w:t>s</w:t>
      </w:r>
      <w:r w:rsidRPr="00A71B18">
        <w:rPr>
          <w:rStyle w:val="StyleUnderline"/>
        </w:rPr>
        <w:t xml:space="preserve"> of the United States </w:t>
      </w:r>
      <w:r w:rsidRPr="00686DE7">
        <w:rPr>
          <w:rStyle w:val="StyleUnderline"/>
          <w:highlight w:val="cyan"/>
        </w:rPr>
        <w:t xml:space="preserve">to </w:t>
      </w:r>
      <w:r w:rsidRPr="00686DE7">
        <w:rPr>
          <w:rStyle w:val="Emphasis"/>
          <w:highlight w:val="cyan"/>
        </w:rPr>
        <w:t>fall into</w:t>
      </w:r>
      <w:r w:rsidRPr="00A71B18">
        <w:rPr>
          <w:rStyle w:val="Emphasis"/>
        </w:rPr>
        <w:t xml:space="preserve"> the </w:t>
      </w:r>
      <w:r w:rsidRPr="00686DE7">
        <w:rPr>
          <w:rStyle w:val="Emphasis"/>
          <w:highlight w:val="cyan"/>
        </w:rPr>
        <w:t>hands of</w:t>
      </w:r>
      <w:r w:rsidRPr="00A71B18">
        <w:rPr>
          <w:rStyle w:val="Emphasis"/>
        </w:rPr>
        <w:t xml:space="preserve"> a</w:t>
      </w:r>
      <w:r w:rsidRPr="001E44AB">
        <w:rPr>
          <w:sz w:val="16"/>
        </w:rPr>
        <w:t xml:space="preserve"> suicidal </w:t>
      </w:r>
      <w:r w:rsidRPr="00FF52D5">
        <w:rPr>
          <w:rStyle w:val="Emphasis"/>
        </w:rPr>
        <w:t xml:space="preserve">[self-destructive] </w:t>
      </w:r>
      <w:r w:rsidRPr="00686DE7">
        <w:rPr>
          <w:rStyle w:val="Emphasis"/>
          <w:highlight w:val="cyan"/>
        </w:rPr>
        <w:t>military</w:t>
      </w:r>
      <w:r w:rsidRPr="00A71B18">
        <w:rPr>
          <w:rStyle w:val="Emphasis"/>
        </w:rPr>
        <w:t xml:space="preserve"> rearguard</w:t>
      </w:r>
      <w:r w:rsidRPr="00A71B18">
        <w:rPr>
          <w:rStyle w:val="StyleUnderline"/>
        </w:rPr>
        <w:t xml:space="preserve"> </w:t>
      </w:r>
      <w:r w:rsidRPr="00686DE7">
        <w:rPr>
          <w:rStyle w:val="StyleUnderline"/>
          <w:highlight w:val="cyan"/>
        </w:rPr>
        <w:t>or</w:t>
      </w:r>
      <w:r w:rsidRPr="00A71B18">
        <w:rPr>
          <w:rStyle w:val="StyleUnderline"/>
        </w:rPr>
        <w:t xml:space="preserve"> </w:t>
      </w:r>
      <w:r w:rsidRPr="001E44AB">
        <w:rPr>
          <w:rStyle w:val="StyleUnderline"/>
        </w:rPr>
        <w:t xml:space="preserve">some </w:t>
      </w:r>
      <w:r w:rsidRPr="001E44AB">
        <w:rPr>
          <w:rStyle w:val="Emphasis"/>
        </w:rPr>
        <w:t xml:space="preserve">counter-revolutionary </w:t>
      </w:r>
      <w:r w:rsidRPr="00686DE7">
        <w:rPr>
          <w:rStyle w:val="Emphasis"/>
          <w:highlight w:val="cyan"/>
        </w:rPr>
        <w:t>terrorist</w:t>
      </w:r>
      <w:r w:rsidRPr="00A71B18">
        <w:rPr>
          <w:rStyle w:val="Emphasis"/>
        </w:rPr>
        <w:t xml:space="preserve"> </w:t>
      </w:r>
      <w:proofErr w:type="spellStart"/>
      <w:r w:rsidRPr="00A71B18">
        <w:rPr>
          <w:rStyle w:val="Emphasis"/>
        </w:rPr>
        <w:t>organisation</w:t>
      </w:r>
      <w:proofErr w:type="spellEnd"/>
      <w:r w:rsidRPr="00A71B18">
        <w:rPr>
          <w:rStyle w:val="StyleUnderline"/>
        </w:rPr>
        <w:t xml:space="preserve">. </w:t>
      </w:r>
      <w:r w:rsidRPr="00686DE7">
        <w:rPr>
          <w:rStyle w:val="StyleUnderline"/>
          <w:highlight w:val="cyan"/>
        </w:rPr>
        <w:t>Preserving</w:t>
      </w:r>
      <w:r w:rsidRPr="00A71B18">
        <w:rPr>
          <w:rStyle w:val="StyleUnderline"/>
        </w:rPr>
        <w:t xml:space="preserve"> the </w:t>
      </w:r>
      <w:r w:rsidRPr="00686DE7">
        <w:rPr>
          <w:rStyle w:val="StyleUnderline"/>
          <w:highlight w:val="cyan"/>
        </w:rPr>
        <w:t xml:space="preserve">possibility of </w:t>
      </w:r>
      <w:r w:rsidRPr="001E44AB">
        <w:rPr>
          <w:rStyle w:val="StyleUnderline"/>
        </w:rPr>
        <w:t xml:space="preserve">human </w:t>
      </w:r>
      <w:r w:rsidRPr="00686DE7">
        <w:rPr>
          <w:rStyle w:val="StyleUnderline"/>
          <w:highlight w:val="cyan"/>
        </w:rPr>
        <w:t xml:space="preserve">life </w:t>
      </w:r>
      <w:r w:rsidRPr="00686DE7">
        <w:rPr>
          <w:rStyle w:val="Emphasis"/>
          <w:highlight w:val="cyan"/>
        </w:rPr>
        <w:t xml:space="preserve">might involve propping up collapsing </w:t>
      </w:r>
      <w:r w:rsidRPr="00FF52D5">
        <w:rPr>
          <w:rStyle w:val="Emphasis"/>
        </w:rPr>
        <w:t xml:space="preserve">capitalist </w:t>
      </w:r>
      <w:r w:rsidRPr="00686DE7">
        <w:rPr>
          <w:rStyle w:val="Emphasis"/>
          <w:highlight w:val="cyan"/>
        </w:rPr>
        <w:t>institutions</w:t>
      </w:r>
      <w:r w:rsidRPr="00A71B18">
        <w:rPr>
          <w:rStyle w:val="StyleUnderline"/>
        </w:rPr>
        <w:t xml:space="preserve">, not least </w:t>
      </w:r>
      <w:r w:rsidRPr="00686DE7">
        <w:rPr>
          <w:rStyle w:val="StyleUnderline"/>
          <w:highlight w:val="cyan"/>
        </w:rPr>
        <w:t xml:space="preserve">the </w:t>
      </w:r>
      <w:r w:rsidRPr="00686DE7">
        <w:rPr>
          <w:rStyle w:val="Emphasis"/>
          <w:highlight w:val="cyan"/>
        </w:rPr>
        <w:t>nuclear safety inspectorate</w:t>
      </w:r>
      <w:r w:rsidRPr="00A71B18">
        <w:rPr>
          <w:rStyle w:val="StyleUnderline"/>
        </w:rPr>
        <w:t xml:space="preserve">, </w:t>
      </w:r>
      <w:r w:rsidRPr="00686DE7">
        <w:rPr>
          <w:rStyle w:val="StyleUnderline"/>
          <w:highlight w:val="cyan"/>
        </w:rPr>
        <w:t xml:space="preserve">rather than </w:t>
      </w:r>
      <w:r w:rsidRPr="00686DE7">
        <w:rPr>
          <w:rStyle w:val="Emphasis"/>
          <w:highlight w:val="cyan"/>
        </w:rPr>
        <w:t>allowing humanity to be swallowed up by</w:t>
      </w:r>
      <w:r w:rsidRPr="00A71B18">
        <w:rPr>
          <w:rStyle w:val="Emphasis"/>
        </w:rPr>
        <w:t xml:space="preserve"> some </w:t>
      </w:r>
      <w:r w:rsidRPr="00686DE7">
        <w:rPr>
          <w:rStyle w:val="Emphasis"/>
          <w:highlight w:val="cyan"/>
        </w:rPr>
        <w:t xml:space="preserve">death spiral </w:t>
      </w:r>
      <w:r w:rsidRPr="001E44AB">
        <w:rPr>
          <w:rStyle w:val="Emphasis"/>
        </w:rPr>
        <w:t>of presidential dictators</w:t>
      </w:r>
      <w:r w:rsidRPr="001E44AB">
        <w:rPr>
          <w:rStyle w:val="StyleUnderline"/>
        </w:rPr>
        <w:t xml:space="preserve"> in fear of being toppled. These are </w:t>
      </w:r>
      <w:r w:rsidRPr="001E44AB">
        <w:rPr>
          <w:rStyle w:val="Emphasis"/>
        </w:rPr>
        <w:t>critical judgements</w:t>
      </w:r>
      <w:r w:rsidRPr="001E44AB">
        <w:rPr>
          <w:rStyle w:val="StyleUnderline"/>
        </w:rPr>
        <w:t xml:space="preserve"> that could arise at </w:t>
      </w:r>
      <w:r w:rsidRPr="001E44AB">
        <w:rPr>
          <w:rStyle w:val="Emphasis"/>
        </w:rPr>
        <w:t>any moment</w:t>
      </w:r>
      <w:r w:rsidRPr="001E44AB">
        <w:rPr>
          <w:rStyle w:val="StyleUnderline"/>
        </w:rPr>
        <w:t xml:space="preserve">, with </w:t>
      </w:r>
      <w:r w:rsidRPr="001E44AB">
        <w:rPr>
          <w:rStyle w:val="Emphasis"/>
        </w:rPr>
        <w:t>real risks</w:t>
      </w:r>
      <w:r w:rsidRPr="001E44AB">
        <w:rPr>
          <w:rStyle w:val="StyleUnderline"/>
        </w:rPr>
        <w:t xml:space="preserve"> that</w:t>
      </w:r>
      <w:r w:rsidRPr="00A71B18">
        <w:rPr>
          <w:rStyle w:val="StyleUnderline"/>
        </w:rPr>
        <w:t xml:space="preserve"> </w:t>
      </w:r>
      <w:r w:rsidRPr="00686DE7">
        <w:rPr>
          <w:rStyle w:val="StyleUnderline"/>
          <w:highlight w:val="cyan"/>
        </w:rPr>
        <w:t>poor judgements</w:t>
      </w:r>
      <w:r w:rsidRPr="00A71B18">
        <w:rPr>
          <w:rStyle w:val="StyleUnderline"/>
        </w:rPr>
        <w:t xml:space="preserve"> will </w:t>
      </w:r>
      <w:r w:rsidRPr="00686DE7">
        <w:rPr>
          <w:rStyle w:val="Emphasis"/>
          <w:highlight w:val="cyan"/>
        </w:rPr>
        <w:t>hasten</w:t>
      </w:r>
      <w:r w:rsidRPr="00A71B18">
        <w:rPr>
          <w:rStyle w:val="Emphasis"/>
        </w:rPr>
        <w:t xml:space="preserve"> a </w:t>
      </w:r>
      <w:r w:rsidRPr="00686DE7">
        <w:rPr>
          <w:rStyle w:val="Emphasis"/>
          <w:highlight w:val="cyan"/>
        </w:rPr>
        <w:t xml:space="preserve">nuclear </w:t>
      </w:r>
      <w:r w:rsidRPr="001E44AB">
        <w:rPr>
          <w:rStyle w:val="Emphasis"/>
        </w:rPr>
        <w:t>confrontation</w:t>
      </w:r>
      <w:r w:rsidRPr="001E44AB">
        <w:rPr>
          <w:rStyle w:val="StyleUnderline"/>
        </w:rPr>
        <w:t xml:space="preserve"> that leads to </w:t>
      </w:r>
      <w:r w:rsidRPr="001E44AB">
        <w:rPr>
          <w:rStyle w:val="Emphasis"/>
        </w:rPr>
        <w:t>mutually</w:t>
      </w:r>
      <w:r w:rsidRPr="00A71B18">
        <w:rPr>
          <w:rStyle w:val="Emphasis"/>
        </w:rPr>
        <w:t xml:space="preserve"> assured </w:t>
      </w:r>
      <w:r w:rsidRPr="00686DE7">
        <w:rPr>
          <w:rStyle w:val="Emphasis"/>
          <w:highlight w:val="cyan"/>
        </w:rPr>
        <w:t>annihilation</w:t>
      </w:r>
      <w:r w:rsidRPr="00A71B18">
        <w:rPr>
          <w:rStyle w:val="StyleUnderline"/>
        </w:rPr>
        <w:t xml:space="preserve">. The </w:t>
      </w:r>
      <w:r w:rsidRPr="00A71B18">
        <w:rPr>
          <w:rStyle w:val="Emphasis"/>
        </w:rPr>
        <w:t>formal shape</w:t>
      </w:r>
      <w:r w:rsidRPr="00A71B18">
        <w:rPr>
          <w:rStyle w:val="StyleUnderline"/>
        </w:rPr>
        <w:t xml:space="preserve"> of an accelerationist argument needs to be understood </w:t>
      </w:r>
      <w:r w:rsidRPr="00A71B18">
        <w:rPr>
          <w:rStyle w:val="Emphasis"/>
        </w:rPr>
        <w:t>strategically</w:t>
      </w:r>
      <w:r w:rsidRPr="00A71B18">
        <w:rPr>
          <w:rStyle w:val="StyleUnderline"/>
        </w:rPr>
        <w:t xml:space="preserve"> and </w:t>
      </w:r>
      <w:r w:rsidRPr="00A71B18">
        <w:rPr>
          <w:rStyle w:val="Emphasis"/>
        </w:rPr>
        <w:t>politically</w:t>
      </w:r>
      <w:r w:rsidRPr="00A71B18">
        <w:rPr>
          <w:rStyle w:val="StyleUnderline"/>
        </w:rPr>
        <w:t xml:space="preserve"> if it is to address nuclear questions.</w:t>
      </w:r>
    </w:p>
    <w:p w14:paraId="4461D813" w14:textId="77777777" w:rsidR="00314BE1" w:rsidRPr="00A71B18" w:rsidRDefault="00314BE1" w:rsidP="00314BE1">
      <w:pPr>
        <w:rPr>
          <w:rStyle w:val="StyleUnderline"/>
        </w:rPr>
      </w:pPr>
      <w:r w:rsidRPr="00A71B18">
        <w:rPr>
          <w:rStyle w:val="StyleUnderline"/>
        </w:rPr>
        <w:t>The accelerationist view</w:t>
      </w:r>
      <w:r w:rsidRPr="00A71B18">
        <w:rPr>
          <w:sz w:val="16"/>
        </w:rPr>
        <w:t xml:space="preserve"> that the deepening of capitalism could hasten its self-destructive tendencies and lead to its collapse </w:t>
      </w:r>
      <w:r w:rsidRPr="00A71B18">
        <w:rPr>
          <w:rStyle w:val="StyleUnderline"/>
        </w:rPr>
        <w:t xml:space="preserve">is </w:t>
      </w:r>
      <w:r w:rsidRPr="00A71B18">
        <w:rPr>
          <w:rStyle w:val="Emphasis"/>
        </w:rPr>
        <w:t>not inherently suicidal</w:t>
      </w:r>
      <w:r w:rsidRPr="00A71B18">
        <w:rPr>
          <w:rStyle w:val="StyleUnderline"/>
        </w:rPr>
        <w:t xml:space="preserve">, but </w:t>
      </w:r>
      <w:r w:rsidRPr="00686DE7">
        <w:rPr>
          <w:rStyle w:val="StyleUnderline"/>
          <w:highlight w:val="cyan"/>
        </w:rPr>
        <w:t>consideration of what</w:t>
      </w:r>
      <w:r w:rsidRPr="00A71B18">
        <w:rPr>
          <w:rStyle w:val="StyleUnderline"/>
        </w:rPr>
        <w:t xml:space="preserve"> the </w:t>
      </w:r>
      <w:r w:rsidRPr="00686DE7">
        <w:rPr>
          <w:rStyle w:val="StyleUnderline"/>
          <w:highlight w:val="cyan"/>
        </w:rPr>
        <w:t>collapse</w:t>
      </w:r>
      <w:r w:rsidRPr="00A71B18">
        <w:rPr>
          <w:sz w:val="16"/>
        </w:rPr>
        <w:t xml:space="preserve"> of capitalism </w:t>
      </w:r>
      <w:r w:rsidRPr="00A71B18">
        <w:rPr>
          <w:rStyle w:val="StyleUnderline"/>
        </w:rPr>
        <w:t xml:space="preserve">might </w:t>
      </w:r>
      <w:r w:rsidRPr="00686DE7">
        <w:rPr>
          <w:rStyle w:val="StyleUnderline"/>
          <w:highlight w:val="cyan"/>
        </w:rPr>
        <w:t>mean for</w:t>
      </w:r>
      <w:r w:rsidRPr="00A71B18">
        <w:rPr>
          <w:rStyle w:val="StyleUnderline"/>
        </w:rPr>
        <w:t xml:space="preserve"> the </w:t>
      </w:r>
      <w:r w:rsidRPr="00A71B18">
        <w:rPr>
          <w:rStyle w:val="Emphasis"/>
        </w:rPr>
        <w:t xml:space="preserve">global stock of nuclear </w:t>
      </w:r>
      <w:r w:rsidRPr="00686DE7">
        <w:rPr>
          <w:rStyle w:val="Emphasis"/>
          <w:highlight w:val="cyan"/>
        </w:rPr>
        <w:t>weapons</w:t>
      </w:r>
      <w:r w:rsidRPr="00686DE7">
        <w:rPr>
          <w:rStyle w:val="StyleUnderline"/>
          <w:highlight w:val="cyan"/>
        </w:rPr>
        <w:t xml:space="preserve"> and</w:t>
      </w:r>
      <w:r w:rsidRPr="00A71B18">
        <w:rPr>
          <w:rStyle w:val="StyleUnderline"/>
        </w:rPr>
        <w:t xml:space="preserve"> </w:t>
      </w:r>
      <w:r w:rsidRPr="00A71B18">
        <w:rPr>
          <w:rStyle w:val="Emphasis"/>
        </w:rPr>
        <w:t xml:space="preserve">nuclear </w:t>
      </w:r>
      <w:r w:rsidRPr="00686DE7">
        <w:rPr>
          <w:rStyle w:val="Emphasis"/>
          <w:highlight w:val="cyan"/>
        </w:rPr>
        <w:t xml:space="preserve">power stations indicates </w:t>
      </w:r>
      <w:r w:rsidRPr="001E44AB">
        <w:rPr>
          <w:rStyle w:val="Emphasis"/>
        </w:rPr>
        <w:t>dangers</w:t>
      </w:r>
      <w:r w:rsidRPr="00A71B18">
        <w:rPr>
          <w:sz w:val="16"/>
        </w:rPr>
        <w:t xml:space="preserve">. Amid the collapse of capitalism, </w:t>
      </w:r>
      <w:r w:rsidRPr="00686DE7">
        <w:rPr>
          <w:rStyle w:val="Emphasis"/>
          <w:highlight w:val="cyan"/>
        </w:rPr>
        <w:t>securing</w:t>
      </w:r>
      <w:r w:rsidRPr="00A71B18">
        <w:rPr>
          <w:rStyle w:val="Emphasis"/>
        </w:rPr>
        <w:t xml:space="preserve"> the </w:t>
      </w:r>
      <w:r w:rsidRPr="00686DE7">
        <w:rPr>
          <w:rStyle w:val="Emphasis"/>
          <w:highlight w:val="cyan"/>
        </w:rPr>
        <w:t>safety</w:t>
      </w:r>
      <w:r w:rsidRPr="00A71B18">
        <w:rPr>
          <w:rStyle w:val="Emphasis"/>
        </w:rPr>
        <w:t xml:space="preserve"> of nuclear resources</w:t>
      </w:r>
      <w:r w:rsidRPr="00A71B18">
        <w:rPr>
          <w:rStyle w:val="StyleUnderline"/>
        </w:rPr>
        <w:t xml:space="preserve"> </w:t>
      </w:r>
      <w:r w:rsidRPr="00686DE7">
        <w:rPr>
          <w:rStyle w:val="StyleUnderline"/>
          <w:highlight w:val="cyan"/>
        </w:rPr>
        <w:t xml:space="preserve">is a </w:t>
      </w:r>
      <w:r w:rsidRPr="00A71B18">
        <w:rPr>
          <w:rStyle w:val="Emphasis"/>
        </w:rPr>
        <w:t xml:space="preserve">fundamental </w:t>
      </w:r>
      <w:r w:rsidRPr="00686DE7">
        <w:rPr>
          <w:rStyle w:val="Emphasis"/>
          <w:highlight w:val="cyan"/>
        </w:rPr>
        <w:t>priority</w:t>
      </w:r>
      <w:r w:rsidRPr="00A71B18">
        <w:rPr>
          <w:rStyle w:val="StyleUnderline"/>
        </w:rPr>
        <w:t>, and</w:t>
      </w:r>
      <w:r w:rsidRPr="00A71B18">
        <w:rPr>
          <w:sz w:val="16"/>
        </w:rPr>
        <w:t xml:space="preserve"> preparing a </w:t>
      </w:r>
      <w:proofErr w:type="spellStart"/>
      <w:r w:rsidRPr="00A71B18">
        <w:rPr>
          <w:sz w:val="16"/>
        </w:rPr>
        <w:t>decelerationist</w:t>
      </w:r>
      <w:proofErr w:type="spellEnd"/>
      <w:r w:rsidRPr="00A71B18">
        <w:rPr>
          <w:sz w:val="16"/>
        </w:rPr>
        <w:t xml:space="preserve"> strategy is </w:t>
      </w:r>
      <w:r w:rsidRPr="00A71B18">
        <w:rPr>
          <w:rStyle w:val="StyleUnderline"/>
        </w:rPr>
        <w:t xml:space="preserve">an </w:t>
      </w:r>
      <w:r w:rsidRPr="00A71B18">
        <w:rPr>
          <w:rStyle w:val="Emphasis"/>
        </w:rPr>
        <w:t>essential political position</w:t>
      </w:r>
      <w:r w:rsidRPr="00A71B18">
        <w:rPr>
          <w:rStyle w:val="StyleUnderline"/>
        </w:rPr>
        <w:t xml:space="preserve"> for </w:t>
      </w:r>
      <w:r w:rsidRPr="00A71B18">
        <w:rPr>
          <w:rStyle w:val="Emphasis"/>
        </w:rPr>
        <w:t>any radical formation</w:t>
      </w:r>
      <w:r w:rsidRPr="00A71B18">
        <w:rPr>
          <w:rStyle w:val="StyleUnderline"/>
        </w:rPr>
        <w:t xml:space="preserve"> serious about nuclear safety. Against the horizon of nuclear crisis, </w:t>
      </w:r>
      <w:r w:rsidRPr="00686DE7">
        <w:rPr>
          <w:rStyle w:val="StyleUnderline"/>
          <w:highlight w:val="cyan"/>
        </w:rPr>
        <w:t xml:space="preserve">we </w:t>
      </w:r>
      <w:r w:rsidRPr="00686DE7">
        <w:rPr>
          <w:rStyle w:val="Emphasis"/>
          <w:highlight w:val="cyan"/>
        </w:rPr>
        <w:t>rely on workers</w:t>
      </w:r>
      <w:r w:rsidRPr="00686DE7">
        <w:rPr>
          <w:rStyle w:val="StyleUnderline"/>
          <w:highlight w:val="cyan"/>
        </w:rPr>
        <w:t xml:space="preserve"> to</w:t>
      </w:r>
      <w:r w:rsidRPr="00A71B18">
        <w:rPr>
          <w:rStyle w:val="StyleUnderline"/>
        </w:rPr>
        <w:t xml:space="preserve"> know how to </w:t>
      </w:r>
      <w:r w:rsidRPr="00686DE7">
        <w:rPr>
          <w:rStyle w:val="Emphasis"/>
          <w:highlight w:val="cyan"/>
        </w:rPr>
        <w:t>manage</w:t>
      </w:r>
      <w:r w:rsidRPr="00686DE7">
        <w:rPr>
          <w:rStyle w:val="StyleUnderline"/>
          <w:highlight w:val="cyan"/>
        </w:rPr>
        <w:t xml:space="preserve"> </w:t>
      </w:r>
      <w:r w:rsidRPr="00686DE7">
        <w:rPr>
          <w:rStyle w:val="StyleUnderline"/>
          <w:highlight w:val="cyan"/>
        </w:rPr>
        <w:lastRenderedPageBreak/>
        <w:t xml:space="preserve">and </w:t>
      </w:r>
      <w:r w:rsidRPr="00686DE7">
        <w:rPr>
          <w:rStyle w:val="Emphasis"/>
          <w:highlight w:val="cyan"/>
        </w:rPr>
        <w:t>decommission</w:t>
      </w:r>
      <w:r w:rsidRPr="00A71B18">
        <w:rPr>
          <w:rStyle w:val="Emphasis"/>
        </w:rPr>
        <w:t xml:space="preserve"> nuclear </w:t>
      </w:r>
      <w:r w:rsidRPr="00686DE7">
        <w:rPr>
          <w:rStyle w:val="Emphasis"/>
          <w:highlight w:val="cyan"/>
        </w:rPr>
        <w:t>weapons</w:t>
      </w:r>
      <w:r w:rsidRPr="00A71B18">
        <w:rPr>
          <w:rStyle w:val="StyleUnderline"/>
        </w:rPr>
        <w:t xml:space="preserve">, </w:t>
      </w:r>
      <w:r w:rsidRPr="00A71B18">
        <w:rPr>
          <w:rStyle w:val="Emphasis"/>
        </w:rPr>
        <w:t>silos</w:t>
      </w:r>
      <w:r w:rsidRPr="00A71B18">
        <w:rPr>
          <w:rStyle w:val="StyleUnderline"/>
        </w:rPr>
        <w:t xml:space="preserve"> and </w:t>
      </w:r>
      <w:r w:rsidRPr="00A71B18">
        <w:rPr>
          <w:rStyle w:val="Emphasis"/>
        </w:rPr>
        <w:t>power stations</w:t>
      </w:r>
      <w:r w:rsidRPr="00A71B18">
        <w:rPr>
          <w:rStyle w:val="StyleUnderline"/>
        </w:rPr>
        <w:t xml:space="preserve">. </w:t>
      </w:r>
      <w:r w:rsidRPr="00686DE7">
        <w:rPr>
          <w:rStyle w:val="StyleUnderline"/>
          <w:highlight w:val="cyan"/>
        </w:rPr>
        <w:t>This requires</w:t>
      </w:r>
      <w:r w:rsidRPr="00A71B18">
        <w:rPr>
          <w:rStyle w:val="StyleUnderline"/>
        </w:rPr>
        <w:t xml:space="preserve"> “</w:t>
      </w:r>
      <w:r w:rsidRPr="00686DE7">
        <w:rPr>
          <w:rStyle w:val="Emphasis"/>
          <w:highlight w:val="cyan"/>
        </w:rPr>
        <w:t>good</w:t>
      </w:r>
      <w:r w:rsidRPr="00A71B18">
        <w:rPr>
          <w:rStyle w:val="StyleUnderline"/>
        </w:rPr>
        <w:t xml:space="preserve">” </w:t>
      </w:r>
      <w:r w:rsidRPr="00686DE7">
        <w:rPr>
          <w:rStyle w:val="StyleUnderline"/>
          <w:highlight w:val="cyan"/>
        </w:rPr>
        <w:t>science</w:t>
      </w:r>
      <w:r w:rsidRPr="00A71B18">
        <w:rPr>
          <w:rStyle w:val="StyleUnderline"/>
        </w:rPr>
        <w:t xml:space="preserve"> and ongoing </w:t>
      </w:r>
      <w:r w:rsidRPr="001D578A">
        <w:rPr>
          <w:rStyle w:val="StyleUnderline"/>
        </w:rPr>
        <w:t xml:space="preserve">struggles to </w:t>
      </w:r>
      <w:r w:rsidRPr="001D578A">
        <w:rPr>
          <w:rStyle w:val="Emphasis"/>
        </w:rPr>
        <w:t>control</w:t>
      </w:r>
      <w:r w:rsidRPr="00A71B18">
        <w:rPr>
          <w:rStyle w:val="Emphasis"/>
        </w:rPr>
        <w:t xml:space="preserve"> the </w:t>
      </w:r>
      <w:r w:rsidRPr="001E44AB">
        <w:rPr>
          <w:rStyle w:val="Emphasis"/>
        </w:rPr>
        <w:t>decision making</w:t>
      </w:r>
      <w:r w:rsidRPr="00A71B18">
        <w:rPr>
          <w:rStyle w:val="StyleUnderline"/>
        </w:rPr>
        <w:t xml:space="preserve"> around weapons and energy systems. </w:t>
      </w:r>
      <w:r w:rsidRPr="00686DE7">
        <w:rPr>
          <w:rStyle w:val="Emphasis"/>
          <w:highlight w:val="cyan"/>
        </w:rPr>
        <w:t>Concrete consideration</w:t>
      </w:r>
      <w:r w:rsidRPr="00A71B18">
        <w:rPr>
          <w:rStyle w:val="StyleUnderline"/>
        </w:rPr>
        <w:t xml:space="preserve"> of </w:t>
      </w:r>
      <w:r w:rsidRPr="00A71B18">
        <w:rPr>
          <w:rStyle w:val="Emphasis"/>
        </w:rPr>
        <w:t>what happens to ageing nuclear systems</w:t>
      </w:r>
      <w:r w:rsidRPr="00A71B18">
        <w:rPr>
          <w:rStyle w:val="StyleUnderline"/>
        </w:rPr>
        <w:t xml:space="preserve"> in an imploding political system </w:t>
      </w:r>
      <w:r w:rsidRPr="00686DE7">
        <w:rPr>
          <w:rStyle w:val="StyleUnderline"/>
          <w:highlight w:val="cyan"/>
        </w:rPr>
        <w:t xml:space="preserve">has been </w:t>
      </w:r>
      <w:r w:rsidRPr="00686DE7">
        <w:rPr>
          <w:rStyle w:val="Emphasis"/>
          <w:highlight w:val="cyan"/>
        </w:rPr>
        <w:t>tested</w:t>
      </w:r>
      <w:r w:rsidRPr="00A71B18">
        <w:rPr>
          <w:rStyle w:val="StyleUnderline"/>
        </w:rPr>
        <w:t xml:space="preserve"> in the fall of </w:t>
      </w:r>
      <w:r w:rsidRPr="00686DE7">
        <w:rPr>
          <w:rStyle w:val="StyleUnderline"/>
          <w:highlight w:val="cyan"/>
        </w:rPr>
        <w:t xml:space="preserve">the Soviet Union. </w:t>
      </w:r>
      <w:r w:rsidRPr="001E44AB">
        <w:rPr>
          <w:rStyle w:val="StyleUnderline"/>
        </w:rPr>
        <w:t xml:space="preserve">Imagine the </w:t>
      </w:r>
      <w:r w:rsidRPr="001E44AB">
        <w:rPr>
          <w:rStyle w:val="Emphasis"/>
        </w:rPr>
        <w:t>retrenchment of reactionary forces</w:t>
      </w:r>
      <w:r w:rsidRPr="001E44AB">
        <w:rPr>
          <w:rStyle w:val="StyleUnderline"/>
        </w:rPr>
        <w:t xml:space="preserve"> around nuclear installations threatening </w:t>
      </w:r>
      <w:r w:rsidRPr="001E44AB">
        <w:rPr>
          <w:rStyle w:val="Emphasis"/>
        </w:rPr>
        <w:t>suicidal political terrorism on a global scale</w:t>
      </w:r>
      <w:r w:rsidRPr="001E44AB">
        <w:rPr>
          <w:rStyle w:val="StyleUnderline"/>
        </w:rPr>
        <w:t>. The risks of a collapsing</w:t>
      </w:r>
      <w:r w:rsidRPr="001E44AB">
        <w:rPr>
          <w:sz w:val="16"/>
        </w:rPr>
        <w:t xml:space="preserve"> capitalist </w:t>
      </w:r>
      <w:r w:rsidRPr="001E44AB">
        <w:rPr>
          <w:rStyle w:val="StyleUnderline"/>
        </w:rPr>
        <w:t xml:space="preserve">system </w:t>
      </w:r>
      <w:r w:rsidRPr="001E44AB">
        <w:rPr>
          <w:rStyle w:val="Emphasis"/>
        </w:rPr>
        <w:t>taking the world down w</w:t>
      </w:r>
      <w:r w:rsidRPr="00A71B18">
        <w:rPr>
          <w:rStyle w:val="Emphasis"/>
        </w:rPr>
        <w:t>ith it</w:t>
      </w:r>
      <w:r w:rsidRPr="00A71B18">
        <w:rPr>
          <w:rStyle w:val="StyleUnderline"/>
        </w:rPr>
        <w:t xml:space="preserve"> are </w:t>
      </w:r>
      <w:r w:rsidRPr="00A71B18">
        <w:rPr>
          <w:rStyle w:val="Emphasis"/>
        </w:rPr>
        <w:t>clear</w:t>
      </w:r>
      <w:r w:rsidRPr="00A71B18">
        <w:rPr>
          <w:sz w:val="16"/>
        </w:rPr>
        <w:t xml:space="preserve">. Chernobyl and Fukushima, moreover, stand as metonyms of the risks involved in systems that were apparently functional and yet </w:t>
      </w:r>
      <w:proofErr w:type="spellStart"/>
      <w:r w:rsidRPr="00A71B18">
        <w:rPr>
          <w:sz w:val="16"/>
        </w:rPr>
        <w:t>spiralled</w:t>
      </w:r>
      <w:proofErr w:type="spellEnd"/>
      <w:r w:rsidRPr="00A71B18">
        <w:rPr>
          <w:sz w:val="16"/>
        </w:rPr>
        <w:t xml:space="preserve"> out of control even in what might be called peacetime. The risks of the US or the Chinese nuclear androids imploding involve different decisions. Again, </w:t>
      </w:r>
      <w:r w:rsidRPr="00686DE7">
        <w:rPr>
          <w:rStyle w:val="StyleUnderline"/>
          <w:highlight w:val="cyan"/>
        </w:rPr>
        <w:t>the need is for</w:t>
      </w:r>
      <w:r w:rsidRPr="00A71B18">
        <w:rPr>
          <w:rStyle w:val="StyleUnderline"/>
        </w:rPr>
        <w:t xml:space="preserve"> </w:t>
      </w:r>
      <w:r w:rsidRPr="00A71B18">
        <w:rPr>
          <w:rStyle w:val="Emphasis"/>
        </w:rPr>
        <w:t xml:space="preserve">nuanced </w:t>
      </w:r>
      <w:r w:rsidRPr="00686DE7">
        <w:rPr>
          <w:rStyle w:val="Emphasis"/>
          <w:highlight w:val="cyan"/>
        </w:rPr>
        <w:t>political judgements</w:t>
      </w:r>
      <w:r w:rsidRPr="00686DE7">
        <w:rPr>
          <w:rStyle w:val="StyleUnderline"/>
          <w:highlight w:val="cyan"/>
        </w:rPr>
        <w:t xml:space="preserve"> and </w:t>
      </w:r>
      <w:r w:rsidRPr="00686DE7">
        <w:rPr>
          <w:rStyle w:val="Emphasis"/>
          <w:highlight w:val="cyan"/>
        </w:rPr>
        <w:t>strategies</w:t>
      </w:r>
      <w:r w:rsidRPr="00A71B18">
        <w:rPr>
          <w:rStyle w:val="StyleUnderline"/>
        </w:rPr>
        <w:t xml:space="preserve">, </w:t>
      </w:r>
      <w:r w:rsidRPr="00686DE7">
        <w:rPr>
          <w:rStyle w:val="StyleUnderline"/>
          <w:highlight w:val="cyan"/>
        </w:rPr>
        <w:t xml:space="preserve">involving </w:t>
      </w:r>
      <w:r w:rsidRPr="001E44AB">
        <w:rPr>
          <w:rStyle w:val="Emphasis"/>
        </w:rPr>
        <w:t xml:space="preserve">scientific </w:t>
      </w:r>
      <w:r w:rsidRPr="00686DE7">
        <w:rPr>
          <w:rStyle w:val="Emphasis"/>
          <w:highlight w:val="cyan"/>
        </w:rPr>
        <w:t>expertise</w:t>
      </w:r>
      <w:r w:rsidRPr="00A71B18">
        <w:rPr>
          <w:rStyle w:val="StyleUnderline"/>
        </w:rPr>
        <w:t xml:space="preserve"> along with solidarity between scientists, workers and new social formations.</w:t>
      </w:r>
    </w:p>
    <w:p w14:paraId="78AB1CBA" w14:textId="77777777" w:rsidR="00314BE1" w:rsidRDefault="00314BE1" w:rsidP="00314BE1">
      <w:pPr>
        <w:rPr>
          <w:sz w:val="16"/>
        </w:rPr>
      </w:pPr>
      <w:r w:rsidRPr="00A71B18">
        <w:rPr>
          <w:rStyle w:val="StyleUnderline"/>
        </w:rPr>
        <w:t xml:space="preserve">The need for </w:t>
      </w:r>
      <w:r w:rsidRPr="00A71B18">
        <w:rPr>
          <w:rStyle w:val="Emphasis"/>
        </w:rPr>
        <w:t>nuanced political engagement</w:t>
      </w:r>
      <w:r w:rsidRPr="00A71B18">
        <w:rPr>
          <w:rStyle w:val="StyleUnderline"/>
        </w:rPr>
        <w:t xml:space="preserve"> with “good” science suggests some of the </w:t>
      </w:r>
      <w:r w:rsidRPr="00686DE7">
        <w:rPr>
          <w:rStyle w:val="StyleUnderline"/>
          <w:highlight w:val="cyan"/>
        </w:rPr>
        <w:t>risks in</w:t>
      </w:r>
      <w:r w:rsidRPr="00A71B18">
        <w:rPr>
          <w:rStyle w:val="StyleUnderline"/>
        </w:rPr>
        <w:t xml:space="preserve"> </w:t>
      </w:r>
      <w:r w:rsidRPr="00A71B18">
        <w:rPr>
          <w:rStyle w:val="Emphasis"/>
        </w:rPr>
        <w:t xml:space="preserve">any </w:t>
      </w:r>
      <w:proofErr w:type="spellStart"/>
      <w:r w:rsidRPr="00A71B18">
        <w:rPr>
          <w:rStyle w:val="Emphasis"/>
        </w:rPr>
        <w:t>thematisation</w:t>
      </w:r>
      <w:proofErr w:type="spellEnd"/>
      <w:r w:rsidRPr="00A71B18">
        <w:rPr>
          <w:sz w:val="16"/>
        </w:rPr>
        <w:t xml:space="preserve"> of science </w:t>
      </w:r>
      <w:r w:rsidRPr="00A71B18">
        <w:rPr>
          <w:rStyle w:val="StyleUnderline"/>
        </w:rPr>
        <w:t xml:space="preserve">within </w:t>
      </w:r>
      <w:r w:rsidRPr="00A71B18">
        <w:rPr>
          <w:rStyle w:val="Emphasis"/>
        </w:rPr>
        <w:t>archaic philosophical paradigms</w:t>
      </w:r>
      <w:r w:rsidRPr="00A71B18">
        <w:rPr>
          <w:rStyle w:val="StyleUnderline"/>
        </w:rPr>
        <w:t xml:space="preserve">. </w:t>
      </w:r>
      <w:r w:rsidRPr="001E44AB">
        <w:rPr>
          <w:rStyle w:val="StyleUnderline"/>
        </w:rPr>
        <w:t>One form of nuclear denial is</w:t>
      </w:r>
      <w:r w:rsidRPr="00A71B18">
        <w:rPr>
          <w:rStyle w:val="StyleUnderline"/>
        </w:rPr>
        <w:t xml:space="preserve"> the </w:t>
      </w:r>
      <w:r w:rsidRPr="00686DE7">
        <w:rPr>
          <w:rStyle w:val="Emphasis"/>
          <w:highlight w:val="cyan"/>
        </w:rPr>
        <w:t>reluctance to engage</w:t>
      </w:r>
      <w:r w:rsidRPr="00686DE7">
        <w:rPr>
          <w:rStyle w:val="StyleUnderline"/>
          <w:highlight w:val="cyan"/>
        </w:rPr>
        <w:t xml:space="preserve"> with</w:t>
      </w:r>
      <w:r w:rsidRPr="00A71B18">
        <w:rPr>
          <w:rStyle w:val="StyleUnderline"/>
        </w:rPr>
        <w:t xml:space="preserve"> the </w:t>
      </w:r>
      <w:r w:rsidRPr="001E44AB">
        <w:rPr>
          <w:rStyle w:val="Emphasis"/>
        </w:rPr>
        <w:t xml:space="preserve">concrete </w:t>
      </w:r>
      <w:r w:rsidRPr="00686DE7">
        <w:rPr>
          <w:rStyle w:val="Emphasis"/>
          <w:highlight w:val="cyan"/>
        </w:rPr>
        <w:t>consequences</w:t>
      </w:r>
      <w:r w:rsidRPr="00A71B18">
        <w:rPr>
          <w:rStyle w:val="StyleUnderline"/>
        </w:rPr>
        <w:t xml:space="preserve"> of scientific knowledge, </w:t>
      </w:r>
      <w:r w:rsidRPr="00686DE7">
        <w:rPr>
          <w:rStyle w:val="StyleUnderline"/>
          <w:highlight w:val="cyan"/>
        </w:rPr>
        <w:t xml:space="preserve">preferring to </w:t>
      </w:r>
      <w:r w:rsidRPr="00686DE7">
        <w:rPr>
          <w:rStyle w:val="Emphasis"/>
          <w:highlight w:val="cyan"/>
        </w:rPr>
        <w:t xml:space="preserve">retreat behind the </w:t>
      </w:r>
      <w:r w:rsidRPr="001E44AB">
        <w:rPr>
          <w:rStyle w:val="Emphasis"/>
        </w:rPr>
        <w:t xml:space="preserve">limited competence of the </w:t>
      </w:r>
      <w:r w:rsidRPr="00686DE7">
        <w:rPr>
          <w:rStyle w:val="Emphasis"/>
          <w:highlight w:val="cyan"/>
        </w:rPr>
        <w:t>humanities scholar</w:t>
      </w:r>
      <w:r w:rsidRPr="00A71B18">
        <w:rPr>
          <w:rStyle w:val="StyleUnderline"/>
        </w:rPr>
        <w:t xml:space="preserve">. </w:t>
      </w:r>
      <w:r w:rsidRPr="00686DE7">
        <w:rPr>
          <w:rStyle w:val="StyleUnderline"/>
          <w:highlight w:val="cyan"/>
        </w:rPr>
        <w:t>It takes</w:t>
      </w:r>
      <w:r w:rsidRPr="00A71B18">
        <w:rPr>
          <w:rStyle w:val="StyleUnderline"/>
        </w:rPr>
        <w:t xml:space="preserve"> </w:t>
      </w:r>
      <w:r w:rsidRPr="00A71B18">
        <w:rPr>
          <w:rStyle w:val="Emphasis"/>
        </w:rPr>
        <w:t xml:space="preserve">some </w:t>
      </w:r>
      <w:r w:rsidRPr="00686DE7">
        <w:rPr>
          <w:rStyle w:val="Emphasis"/>
          <w:highlight w:val="cyan"/>
        </w:rPr>
        <w:t>hubris</w:t>
      </w:r>
      <w:r w:rsidRPr="00A71B18">
        <w:rPr>
          <w:rStyle w:val="Emphasis"/>
        </w:rPr>
        <w:t xml:space="preserve"> of philosophical interpretation</w:t>
      </w:r>
      <w:r w:rsidRPr="00A71B18">
        <w:rPr>
          <w:rStyle w:val="StyleUnderline"/>
        </w:rPr>
        <w:t xml:space="preserve"> </w:t>
      </w:r>
      <w:r w:rsidRPr="00686DE7">
        <w:rPr>
          <w:rStyle w:val="StyleUnderline"/>
          <w:highlight w:val="cyan"/>
        </w:rPr>
        <w:t>to suggest</w:t>
      </w:r>
      <w:r w:rsidRPr="00A71B18">
        <w:rPr>
          <w:rStyle w:val="StyleUnderline"/>
        </w:rPr>
        <w:t xml:space="preserve"> that literary studies can offer </w:t>
      </w:r>
      <w:r w:rsidRPr="00686DE7">
        <w:rPr>
          <w:rStyle w:val="StyleUnderline"/>
          <w:highlight w:val="cyan"/>
        </w:rPr>
        <w:t xml:space="preserve">to </w:t>
      </w:r>
      <w:r w:rsidRPr="00686DE7">
        <w:rPr>
          <w:rStyle w:val="Emphasis"/>
          <w:highlight w:val="cyan"/>
        </w:rPr>
        <w:t xml:space="preserve">understand </w:t>
      </w:r>
      <w:r w:rsidRPr="001E44AB">
        <w:rPr>
          <w:rStyle w:val="Emphasis"/>
        </w:rPr>
        <w:t>the fictional heart</w:t>
      </w:r>
      <w:r w:rsidRPr="001E44AB">
        <w:rPr>
          <w:rStyle w:val="StyleUnderline"/>
        </w:rPr>
        <w:t xml:space="preserve"> of </w:t>
      </w:r>
      <w:r w:rsidRPr="00686DE7">
        <w:rPr>
          <w:rStyle w:val="StyleUnderline"/>
          <w:highlight w:val="cyan"/>
        </w:rPr>
        <w:t>the</w:t>
      </w:r>
      <w:r w:rsidRPr="00A71B18">
        <w:rPr>
          <w:rStyle w:val="StyleUnderline"/>
        </w:rPr>
        <w:t xml:space="preserve"> nuclear </w:t>
      </w:r>
      <w:r w:rsidRPr="00686DE7">
        <w:rPr>
          <w:rStyle w:val="StyleUnderline"/>
          <w:highlight w:val="cyan"/>
        </w:rPr>
        <w:t xml:space="preserve">threat </w:t>
      </w:r>
      <w:r w:rsidRPr="00686DE7">
        <w:rPr>
          <w:rStyle w:val="Emphasis"/>
          <w:highlight w:val="cyan"/>
        </w:rPr>
        <w:t>despite knowing</w:t>
      </w:r>
      <w:r w:rsidRPr="00A71B18">
        <w:rPr>
          <w:rStyle w:val="Emphasis"/>
        </w:rPr>
        <w:t xml:space="preserve"> very </w:t>
      </w:r>
      <w:r w:rsidRPr="00686DE7">
        <w:rPr>
          <w:rStyle w:val="Emphasis"/>
          <w:highlight w:val="cyan"/>
        </w:rPr>
        <w:t>little</w:t>
      </w:r>
      <w:r w:rsidRPr="00686DE7">
        <w:rPr>
          <w:rStyle w:val="StyleUnderline"/>
          <w:highlight w:val="cyan"/>
        </w:rPr>
        <w:t xml:space="preserve"> about</w:t>
      </w:r>
      <w:r w:rsidRPr="00A71B18">
        <w:rPr>
          <w:rStyle w:val="StyleUnderline"/>
        </w:rPr>
        <w:t xml:space="preserve"> the </w:t>
      </w:r>
      <w:r w:rsidRPr="00686DE7">
        <w:rPr>
          <w:rStyle w:val="StyleUnderline"/>
          <w:highlight w:val="cyan"/>
        </w:rPr>
        <w:t xml:space="preserve">science and </w:t>
      </w:r>
      <w:r w:rsidRPr="003873A7">
        <w:rPr>
          <w:rStyle w:val="StyleUnderline"/>
        </w:rPr>
        <w:t xml:space="preserve">technology involved. There will, </w:t>
      </w:r>
      <w:r w:rsidRPr="003873A7">
        <w:rPr>
          <w:rStyle w:val="Emphasis"/>
        </w:rPr>
        <w:t>doubtless</w:t>
      </w:r>
      <w:r w:rsidRPr="003873A7">
        <w:rPr>
          <w:rStyle w:val="StyleUnderline"/>
        </w:rPr>
        <w:t xml:space="preserve">, be </w:t>
      </w:r>
      <w:r w:rsidRPr="003873A7">
        <w:rPr>
          <w:rStyle w:val="Emphasis"/>
        </w:rPr>
        <w:t>philosophical</w:t>
      </w:r>
      <w:r w:rsidRPr="003873A7">
        <w:rPr>
          <w:rStyle w:val="StyleUnderline"/>
        </w:rPr>
        <w:t xml:space="preserve">, </w:t>
      </w:r>
      <w:r w:rsidRPr="003873A7">
        <w:rPr>
          <w:rStyle w:val="Emphasis"/>
        </w:rPr>
        <w:t>ontological</w:t>
      </w:r>
      <w:r w:rsidRPr="003873A7">
        <w:rPr>
          <w:rStyle w:val="StyleUnderline"/>
        </w:rPr>
        <w:t xml:space="preserve"> and </w:t>
      </w:r>
      <w:r w:rsidRPr="003873A7">
        <w:rPr>
          <w:rStyle w:val="Emphasis"/>
        </w:rPr>
        <w:t>metaphysical questions</w:t>
      </w:r>
      <w:r w:rsidRPr="003873A7">
        <w:rPr>
          <w:rStyle w:val="StyleUnderline"/>
        </w:rPr>
        <w:t xml:space="preserve"> that science and technology cannot answer</w:t>
      </w:r>
      <w:r w:rsidRPr="003873A7">
        <w:rPr>
          <w:sz w:val="16"/>
        </w:rPr>
        <w:t xml:space="preserve">. Nuclear arguments may carry within their forms and conditions of possibility the illusions of Western </w:t>
      </w:r>
      <w:proofErr w:type="gramStart"/>
      <w:r w:rsidRPr="003873A7">
        <w:rPr>
          <w:sz w:val="16"/>
        </w:rPr>
        <w:t>metaphysics, and</w:t>
      </w:r>
      <w:proofErr w:type="gramEnd"/>
      <w:r w:rsidRPr="003873A7">
        <w:rPr>
          <w:sz w:val="16"/>
        </w:rPr>
        <w:t xml:space="preserve"> decommissioning nuclear metaphors could turn out to be as significant as </w:t>
      </w:r>
      <w:proofErr w:type="spellStart"/>
      <w:r w:rsidRPr="003873A7">
        <w:rPr>
          <w:sz w:val="16"/>
        </w:rPr>
        <w:t>criticising</w:t>
      </w:r>
      <w:proofErr w:type="spellEnd"/>
      <w:r w:rsidRPr="003873A7">
        <w:rPr>
          <w:sz w:val="16"/>
        </w:rPr>
        <w:t xml:space="preserve"> the public lies of nuclear policy: but the nuclear android also imposes less philosophical imperatives to engage with science, from medical science to nuclear waste disposal, and through the critique of the political economy of the nuclear android. </w:t>
      </w:r>
      <w:r w:rsidRPr="003873A7">
        <w:rPr>
          <w:rStyle w:val="StyleUnderline"/>
        </w:rPr>
        <w:t xml:space="preserve">None of this suggests that metaphysics </w:t>
      </w:r>
      <w:r w:rsidRPr="003873A7">
        <w:rPr>
          <w:rStyle w:val="Emphasis"/>
        </w:rPr>
        <w:t>should</w:t>
      </w:r>
      <w:r w:rsidRPr="003873A7">
        <w:rPr>
          <w:rStyle w:val="StyleUnderline"/>
        </w:rPr>
        <w:t xml:space="preserve"> or </w:t>
      </w:r>
      <w:r w:rsidRPr="003873A7">
        <w:rPr>
          <w:rStyle w:val="Emphasis"/>
        </w:rPr>
        <w:t>could be deleted</w:t>
      </w:r>
      <w:r w:rsidRPr="003873A7">
        <w:rPr>
          <w:rStyle w:val="StyleUnderline"/>
        </w:rPr>
        <w:t xml:space="preserve">. To </w:t>
      </w:r>
      <w:r w:rsidRPr="003873A7">
        <w:rPr>
          <w:rStyle w:val="Emphasis"/>
        </w:rPr>
        <w:t>deflect engagement</w:t>
      </w:r>
      <w:r w:rsidRPr="003873A7">
        <w:rPr>
          <w:rStyle w:val="StyleUnderline"/>
        </w:rPr>
        <w:t xml:space="preserve"> with the existing mess</w:t>
      </w:r>
      <w:r w:rsidRPr="003873A7">
        <w:rPr>
          <w:sz w:val="16"/>
        </w:rPr>
        <w:t xml:space="preserve"> of the nuclear android </w:t>
      </w:r>
      <w:r w:rsidRPr="003873A7">
        <w:rPr>
          <w:rStyle w:val="StyleUnderline"/>
        </w:rPr>
        <w:t xml:space="preserve">back into </w:t>
      </w:r>
      <w:r w:rsidRPr="003873A7">
        <w:rPr>
          <w:rStyle w:val="Emphasis"/>
        </w:rPr>
        <w:t>metaphysical</w:t>
      </w:r>
      <w:r w:rsidRPr="003873A7">
        <w:rPr>
          <w:rStyle w:val="StyleUnderline"/>
        </w:rPr>
        <w:t xml:space="preserve"> and </w:t>
      </w:r>
      <w:r w:rsidRPr="003873A7">
        <w:rPr>
          <w:rStyle w:val="Emphasis"/>
        </w:rPr>
        <w:t>literary questions</w:t>
      </w:r>
      <w:r w:rsidRPr="003873A7">
        <w:rPr>
          <w:rStyle w:val="StyleUnderline"/>
        </w:rPr>
        <w:t xml:space="preserve"> nevertheless threatens to </w:t>
      </w:r>
      <w:r w:rsidRPr="003873A7">
        <w:rPr>
          <w:rStyle w:val="Emphasis"/>
        </w:rPr>
        <w:t>evade the existing threats</w:t>
      </w:r>
      <w:r w:rsidRPr="003873A7">
        <w:rPr>
          <w:rStyle w:val="StyleUnderline"/>
        </w:rPr>
        <w:t xml:space="preserve">, not just of </w:t>
      </w:r>
      <w:r w:rsidRPr="003873A7">
        <w:rPr>
          <w:rStyle w:val="Emphasis"/>
        </w:rPr>
        <w:t>nuclear annihilation</w:t>
      </w:r>
      <w:r w:rsidRPr="003873A7">
        <w:rPr>
          <w:rStyle w:val="StyleUnderline"/>
        </w:rPr>
        <w:t xml:space="preserve"> but of </w:t>
      </w:r>
      <w:r w:rsidRPr="003873A7">
        <w:rPr>
          <w:rStyle w:val="Emphasis"/>
        </w:rPr>
        <w:t>Indigenous rights</w:t>
      </w:r>
      <w:r w:rsidRPr="003873A7">
        <w:rPr>
          <w:rStyle w:val="StyleUnderline"/>
        </w:rPr>
        <w:t xml:space="preserve">, </w:t>
      </w:r>
      <w:r w:rsidRPr="003873A7">
        <w:rPr>
          <w:rStyle w:val="Emphasis"/>
        </w:rPr>
        <w:t>environmental politics</w:t>
      </w:r>
      <w:r w:rsidRPr="003873A7">
        <w:rPr>
          <w:rStyle w:val="StyleUnderline"/>
        </w:rPr>
        <w:t xml:space="preserve">, and the </w:t>
      </w:r>
      <w:r w:rsidRPr="003873A7">
        <w:rPr>
          <w:rStyle w:val="Emphasis"/>
        </w:rPr>
        <w:t>raft of mediations</w:t>
      </w:r>
      <w:r w:rsidRPr="003873A7">
        <w:rPr>
          <w:rStyle w:val="StyleUnderline"/>
        </w:rPr>
        <w:t xml:space="preserve"> and </w:t>
      </w:r>
      <w:r w:rsidRPr="003873A7">
        <w:rPr>
          <w:rStyle w:val="Emphasis"/>
        </w:rPr>
        <w:t>regulative practices on which any amelioration of nuclear damage depends</w:t>
      </w:r>
      <w:r w:rsidRPr="003873A7">
        <w:rPr>
          <w:rStyle w:val="StyleUnderline"/>
        </w:rPr>
        <w:t xml:space="preserve">. Nuclear war remains an </w:t>
      </w:r>
      <w:r w:rsidRPr="003873A7">
        <w:rPr>
          <w:rStyle w:val="Emphasis"/>
        </w:rPr>
        <w:t>imminent threat</w:t>
      </w:r>
      <w:r w:rsidRPr="003873A7">
        <w:rPr>
          <w:rStyle w:val="StyleUnderline"/>
        </w:rPr>
        <w:t xml:space="preserve">, but so does the persistence of practices and strategies that </w:t>
      </w:r>
      <w:r w:rsidRPr="003873A7">
        <w:rPr>
          <w:rStyle w:val="Emphasis"/>
        </w:rPr>
        <w:t>contribute to maintenance of the spectacle</w:t>
      </w:r>
      <w:r w:rsidRPr="003873A7">
        <w:rPr>
          <w:rStyle w:val="StyleUnderline"/>
        </w:rPr>
        <w:t xml:space="preserve"> of the nuclear rather than its </w:t>
      </w:r>
      <w:r w:rsidRPr="003873A7">
        <w:rPr>
          <w:rStyle w:val="Emphasis"/>
        </w:rPr>
        <w:t>disarmament</w:t>
      </w:r>
      <w:r w:rsidRPr="003873A7">
        <w:rPr>
          <w:rStyle w:val="StyleUnderline"/>
        </w:rPr>
        <w:t xml:space="preserve"> and </w:t>
      </w:r>
      <w:r w:rsidRPr="003873A7">
        <w:rPr>
          <w:rStyle w:val="Emphasis"/>
        </w:rPr>
        <w:t>decommissioning</w:t>
      </w:r>
      <w:r w:rsidRPr="003873A7">
        <w:rPr>
          <w:rStyle w:val="StyleUnderline"/>
        </w:rPr>
        <w:t xml:space="preserve">. To reduce the problem to the “threat” of nuclear war is to imagine that the </w:t>
      </w:r>
      <w:proofErr w:type="gramStart"/>
      <w:r w:rsidRPr="003873A7">
        <w:rPr>
          <w:rStyle w:val="Emphasis"/>
        </w:rPr>
        <w:t>actually existing</w:t>
      </w:r>
      <w:proofErr w:type="gramEnd"/>
      <w:r w:rsidRPr="003873A7">
        <w:rPr>
          <w:rStyle w:val="Emphasis"/>
        </w:rPr>
        <w:t xml:space="preserve"> industrial behemoth</w:t>
      </w:r>
      <w:r w:rsidRPr="003873A7">
        <w:rPr>
          <w:rStyle w:val="StyleUnderline"/>
        </w:rPr>
        <w:t xml:space="preserve"> of nuclear production is a </w:t>
      </w:r>
      <w:r w:rsidRPr="003873A7">
        <w:rPr>
          <w:rStyle w:val="Emphasis"/>
        </w:rPr>
        <w:t>fiction</w:t>
      </w:r>
      <w:r w:rsidRPr="003873A7">
        <w:rPr>
          <w:rStyle w:val="StyleUnderline"/>
        </w:rPr>
        <w:t xml:space="preserve">. </w:t>
      </w:r>
      <w:r w:rsidRPr="003873A7">
        <w:rPr>
          <w:rStyle w:val="Emphasis"/>
        </w:rPr>
        <w:t>It isn’t</w:t>
      </w:r>
      <w:r w:rsidRPr="003873A7">
        <w:rPr>
          <w:rStyle w:val="StyleUnderline"/>
        </w:rPr>
        <w:t xml:space="preserve">. Nuclear weapons testing and the history of nuclear accidents </w:t>
      </w:r>
      <w:r w:rsidRPr="003873A7">
        <w:rPr>
          <w:rStyle w:val="Emphasis"/>
        </w:rPr>
        <w:t>were not just fables</w:t>
      </w:r>
      <w:r w:rsidRPr="003873A7">
        <w:rPr>
          <w:rStyle w:val="StyleUnderline"/>
        </w:rPr>
        <w:t xml:space="preserve">, and nor was the arms race a war of </w:t>
      </w:r>
      <w:r w:rsidRPr="003873A7">
        <w:rPr>
          <w:rStyle w:val="Emphasis"/>
        </w:rPr>
        <w:t>sophistry</w:t>
      </w:r>
      <w:r w:rsidRPr="003873A7">
        <w:rPr>
          <w:rStyle w:val="StyleUnderline"/>
        </w:rPr>
        <w:t xml:space="preserve"> and </w:t>
      </w:r>
      <w:r w:rsidRPr="003873A7">
        <w:rPr>
          <w:rStyle w:val="Emphasis"/>
        </w:rPr>
        <w:t>rhetoric</w:t>
      </w:r>
      <w:r w:rsidRPr="003873A7">
        <w:rPr>
          <w:rStyle w:val="StyleUnderline"/>
        </w:rPr>
        <w:t>, however much sophistry and rhetoric were deployed</w:t>
      </w:r>
      <w:r w:rsidRPr="003873A7">
        <w:rPr>
          <w:sz w:val="16"/>
        </w:rPr>
        <w:t xml:space="preserve"> to disguise the </w:t>
      </w:r>
      <w:proofErr w:type="spellStart"/>
      <w:r w:rsidRPr="003873A7">
        <w:rPr>
          <w:sz w:val="16"/>
        </w:rPr>
        <w:t>ecocidal</w:t>
      </w:r>
      <w:proofErr w:type="spellEnd"/>
      <w:r w:rsidRPr="003873A7">
        <w:rPr>
          <w:sz w:val="16"/>
        </w:rPr>
        <w:t xml:space="preserve"> tendencies of the nuclear android.</w:t>
      </w:r>
    </w:p>
    <w:p w14:paraId="577A04E1" w14:textId="77777777" w:rsidR="00314BE1" w:rsidRDefault="00314BE1" w:rsidP="00314BE1">
      <w:pPr>
        <w:rPr>
          <w:sz w:val="16"/>
        </w:rPr>
      </w:pPr>
    </w:p>
    <w:p w14:paraId="7F1A0892" w14:textId="77777777" w:rsidR="00314BE1" w:rsidRDefault="00314BE1" w:rsidP="00314BE1">
      <w:pPr>
        <w:rPr>
          <w:rFonts w:asciiTheme="minorHAnsi" w:hAnsiTheme="minorHAnsi"/>
        </w:rPr>
      </w:pPr>
    </w:p>
    <w:p w14:paraId="24C7CB44" w14:textId="77777777" w:rsidR="00314BE1" w:rsidRPr="003873A7" w:rsidRDefault="00314BE1" w:rsidP="00314BE1">
      <w:pPr>
        <w:rPr>
          <w:color w:val="FF0000"/>
        </w:rPr>
      </w:pPr>
    </w:p>
    <w:p w14:paraId="32F93F58" w14:textId="77777777" w:rsidR="00314BE1" w:rsidRPr="003873A7" w:rsidRDefault="00314BE1" w:rsidP="00314BE1">
      <w:pPr>
        <w:pStyle w:val="Heading4"/>
        <w:rPr>
          <w:color w:val="FF0000"/>
        </w:rPr>
      </w:pPr>
      <w:r w:rsidRPr="003873A7">
        <w:rPr>
          <w:color w:val="FF0000"/>
        </w:rPr>
        <w:t>AI detects asteroid collision</w:t>
      </w:r>
    </w:p>
    <w:p w14:paraId="1EFFE312" w14:textId="77777777" w:rsidR="00314BE1" w:rsidRPr="003873A7" w:rsidRDefault="00314BE1" w:rsidP="00314BE1">
      <w:pPr>
        <w:rPr>
          <w:color w:val="FF0000"/>
        </w:rPr>
      </w:pPr>
      <w:r w:rsidRPr="003873A7">
        <w:rPr>
          <w:color w:val="FF0000"/>
        </w:rPr>
        <w:t xml:space="preserve">Bruce </w:t>
      </w:r>
      <w:proofErr w:type="spellStart"/>
      <w:r w:rsidRPr="003873A7">
        <w:rPr>
          <w:rStyle w:val="Style13ptBold"/>
          <w:color w:val="FF0000"/>
        </w:rPr>
        <w:t>Dorminey</w:t>
      </w:r>
      <w:proofErr w:type="spellEnd"/>
      <w:r w:rsidRPr="003873A7">
        <w:rPr>
          <w:color w:val="FF0000"/>
        </w:rPr>
        <w:t>, 06-07-</w:t>
      </w:r>
      <w:r w:rsidRPr="003873A7">
        <w:rPr>
          <w:rStyle w:val="Style13ptBold"/>
          <w:color w:val="FF0000"/>
        </w:rPr>
        <w:t>2019</w:t>
      </w:r>
      <w:r w:rsidRPr="003873A7">
        <w:rPr>
          <w:color w:val="FF0000"/>
        </w:rPr>
        <w:t>, (</w:t>
      </w:r>
      <w:proofErr w:type="spellStart"/>
      <w:r w:rsidRPr="003873A7">
        <w:rPr>
          <w:color w:val="FF0000"/>
        </w:rPr>
        <w:t>Dorminey</w:t>
      </w:r>
      <w:proofErr w:type="spellEnd"/>
      <w:r w:rsidRPr="003873A7">
        <w:rPr>
          <w:color w:val="FF0000"/>
        </w:rPr>
        <w:t xml:space="preserve"> is a science journalist and author of "Distant Wanderers: The Search for Planets Beyond the Solar System" who writes about over-the-horizon technology, primarily astronomy and space science. A 1998 winner in the Royal Aeronautical Society's Aerospace Journalist of the Year Awards.), "Can Artificial Intelligence Save Us From </w:t>
      </w:r>
      <w:proofErr w:type="spellStart"/>
      <w:r w:rsidRPr="003873A7">
        <w:rPr>
          <w:color w:val="FF0000"/>
        </w:rPr>
        <w:t>Asteroidal</w:t>
      </w:r>
      <w:proofErr w:type="spellEnd"/>
      <w:r w:rsidRPr="003873A7">
        <w:rPr>
          <w:color w:val="FF0000"/>
        </w:rPr>
        <w:t xml:space="preserve"> </w:t>
      </w:r>
      <w:proofErr w:type="gramStart"/>
      <w:r w:rsidRPr="003873A7">
        <w:rPr>
          <w:color w:val="FF0000"/>
        </w:rPr>
        <w:t>Armageddon?,</w:t>
      </w:r>
      <w:proofErr w:type="gramEnd"/>
      <w:r w:rsidRPr="003873A7">
        <w:rPr>
          <w:color w:val="FF0000"/>
        </w:rPr>
        <w:t xml:space="preserve">" Forbes, </w:t>
      </w:r>
      <w:r w:rsidRPr="003873A7">
        <w:rPr>
          <w:color w:val="FF0000"/>
        </w:rPr>
        <w:lastRenderedPageBreak/>
        <w:t>https://www.forbes.com/sites/brucedorminey/2019/06/07/can-artificial-intelligence-save-us-from-asteroidal-armageddon//ceng</w:t>
      </w:r>
    </w:p>
    <w:p w14:paraId="59B6E3AF" w14:textId="77777777" w:rsidR="00314BE1" w:rsidRPr="003873A7" w:rsidRDefault="00314BE1" w:rsidP="00314BE1">
      <w:pPr>
        <w:rPr>
          <w:color w:val="FF0000"/>
        </w:rPr>
      </w:pPr>
      <w:r w:rsidRPr="003873A7">
        <w:rPr>
          <w:color w:val="FF0000"/>
        </w:rPr>
        <w:t xml:space="preserve">Even in this age of high-speed data analysis, </w:t>
      </w:r>
      <w:r w:rsidRPr="003873A7">
        <w:rPr>
          <w:rStyle w:val="StyleUnderline"/>
          <w:color w:val="FF0000"/>
        </w:rPr>
        <w:t xml:space="preserve">a keen human eye normally can’t be beaten when poring over images of potential </w:t>
      </w:r>
      <w:proofErr w:type="spellStart"/>
      <w:r w:rsidRPr="003873A7">
        <w:rPr>
          <w:rStyle w:val="StyleUnderline"/>
          <w:color w:val="FF0000"/>
        </w:rPr>
        <w:t>asteroidal</w:t>
      </w:r>
      <w:proofErr w:type="spellEnd"/>
      <w:r w:rsidRPr="003873A7">
        <w:rPr>
          <w:rStyle w:val="StyleUnderline"/>
          <w:color w:val="FF0000"/>
        </w:rPr>
        <w:t xml:space="preserve"> impactors. But Artificial Intelligence (A.I.) could soon change all that. The</w:t>
      </w:r>
      <w:r w:rsidRPr="003873A7">
        <w:rPr>
          <w:color w:val="FF0000"/>
        </w:rPr>
        <w:t xml:space="preserve"> El Segundo, Calif.-based Aerospace Corporation is now testing A.I. software designed to help astronomers speed up the process of identifying and tracking threatening Near-Earth Objects (NEOs). NASA’s Planetary Defense Coordination Office already uses numerous telescopes to find and monitor NEOs that might have the potential to impact Earth.</w:t>
      </w:r>
      <w:r w:rsidRPr="003873A7">
        <w:rPr>
          <w:rStyle w:val="StyleUnderline"/>
          <w:color w:val="FF0000"/>
        </w:rPr>
        <w:t xml:space="preserve"> But </w:t>
      </w:r>
      <w:r w:rsidRPr="003873A7">
        <w:rPr>
          <w:rStyle w:val="StyleUnderline"/>
          <w:color w:val="FF0000"/>
          <w:highlight w:val="cyan"/>
        </w:rPr>
        <w:t>the non-profit</w:t>
      </w:r>
      <w:r w:rsidRPr="003873A7">
        <w:rPr>
          <w:rStyle w:val="StyleUnderline"/>
          <w:color w:val="FF0000"/>
        </w:rPr>
        <w:t xml:space="preserve"> Aerospace Corporation’s </w:t>
      </w:r>
      <w:r w:rsidRPr="003873A7">
        <w:rPr>
          <w:rStyle w:val="StyleUnderline"/>
          <w:color w:val="FF0000"/>
          <w:highlight w:val="cyan"/>
        </w:rPr>
        <w:t>A.I. team is working with NASA</w:t>
      </w:r>
      <w:r w:rsidRPr="003873A7">
        <w:rPr>
          <w:rStyle w:val="StyleUnderline"/>
          <w:color w:val="FF0000"/>
        </w:rPr>
        <w:t xml:space="preserve"> on implementing software dubbed NEO AID (Near-Earth Object Artificial Intelligence Detection) </w:t>
      </w:r>
      <w:r w:rsidRPr="003873A7">
        <w:rPr>
          <w:rStyle w:val="StyleUnderline"/>
          <w:color w:val="FF0000"/>
          <w:highlight w:val="cyan"/>
        </w:rPr>
        <w:t>to differentiate false positives from asteroids and comets that might be real threats.</w:t>
      </w:r>
      <w:r w:rsidRPr="003873A7">
        <w:rPr>
          <w:color w:val="FF0000"/>
        </w:rPr>
        <w:t xml:space="preserve"> Nightly, researchers at locations such as the Catalina Sky Survey on Mount Lemmon in Tucson, Ariz. pore over hundreds of images of star fields in search of fast-moving objects that need more scrutiny, says Aerospace Corporation. It’s here that Aerospace A.I. engineers used 100 terabytes of data to build and train an artificial intelligence model that is now capable of classifying NEO targets of interest. </w:t>
      </w:r>
      <w:r w:rsidRPr="003873A7">
        <w:rPr>
          <w:rStyle w:val="StyleUnderline"/>
          <w:color w:val="FF0000"/>
        </w:rPr>
        <w:t xml:space="preserve">And by Aerospace Corporation’s calculations, </w:t>
      </w:r>
      <w:r w:rsidRPr="003873A7">
        <w:rPr>
          <w:rStyle w:val="StyleUnderline"/>
          <w:color w:val="FF0000"/>
          <w:highlight w:val="cyan"/>
        </w:rPr>
        <w:t>this new A.I. tech has</w:t>
      </w:r>
      <w:r w:rsidRPr="003873A7">
        <w:rPr>
          <w:rStyle w:val="StyleUnderline"/>
          <w:color w:val="FF0000"/>
        </w:rPr>
        <w:t xml:space="preserve"> already </w:t>
      </w:r>
      <w:r w:rsidRPr="003873A7">
        <w:rPr>
          <w:rStyle w:val="StyleUnderline"/>
          <w:color w:val="FF0000"/>
          <w:highlight w:val="cyan"/>
        </w:rPr>
        <w:t>increased the sky survey’s performance by 10</w:t>
      </w:r>
      <w:r w:rsidRPr="003873A7">
        <w:rPr>
          <w:rStyle w:val="StyleUnderline"/>
          <w:color w:val="FF0000"/>
        </w:rPr>
        <w:t xml:space="preserve"> percent with room for development.</w:t>
      </w:r>
      <w:r w:rsidRPr="003873A7">
        <w:rPr>
          <w:color w:val="FF0000"/>
        </w:rPr>
        <w:t xml:space="preserve"> NASA’s Center for Near-Earth Object studies says that with over 90 percent of NEOs larger than one kilometer already discovered, the NEO program is now focusing on finding the 90 percent larger than 140 meters. However, there are still space rocks in the 10- to 20-meter diameter range that comes closer than the distance from the Earth to the Moon. That happens at least once or twice a month and if any of these objects were to actually strike a </w:t>
      </w:r>
      <w:proofErr w:type="gramStart"/>
      <w:r w:rsidRPr="003873A7">
        <w:rPr>
          <w:color w:val="FF0000"/>
        </w:rPr>
        <w:t>highly-populated</w:t>
      </w:r>
      <w:proofErr w:type="gramEnd"/>
      <w:r w:rsidRPr="003873A7">
        <w:rPr>
          <w:color w:val="FF0000"/>
        </w:rPr>
        <w:t xml:space="preserve"> area, they would do significant damage. But how would this new A.I. tech help NASA in its current search? NASA still relies on human eyes to determine a NEO’s threat assessment. </w:t>
      </w:r>
      <w:r w:rsidRPr="003873A7">
        <w:rPr>
          <w:rStyle w:val="StyleUnderline"/>
          <w:color w:val="FF0000"/>
        </w:rPr>
        <w:t xml:space="preserve">The hope is that </w:t>
      </w:r>
      <w:r w:rsidRPr="003873A7">
        <w:rPr>
          <w:rStyle w:val="StyleUnderline"/>
          <w:color w:val="FF0000"/>
          <w:highlight w:val="cyan"/>
        </w:rPr>
        <w:t>A.I. can streamline that process by classifying an image as high priority or low priority. The</w:t>
      </w:r>
      <w:r w:rsidRPr="003873A7">
        <w:rPr>
          <w:rStyle w:val="StyleUnderline"/>
          <w:color w:val="FF0000"/>
        </w:rPr>
        <w:t xml:space="preserve"> software </w:t>
      </w:r>
      <w:r w:rsidRPr="003873A7">
        <w:rPr>
          <w:rStyle w:val="StyleUnderline"/>
          <w:color w:val="FF0000"/>
          <w:highlight w:val="cyan"/>
        </w:rPr>
        <w:t>tech</w:t>
      </w:r>
      <w:r w:rsidRPr="003873A7">
        <w:rPr>
          <w:rStyle w:val="StyleUnderline"/>
          <w:color w:val="FF0000"/>
        </w:rPr>
        <w:t xml:space="preserve">nology that Aerospace Corporation has developed </w:t>
      </w:r>
      <w:r w:rsidRPr="003873A7">
        <w:rPr>
          <w:rStyle w:val="StyleUnderline"/>
          <w:color w:val="FF0000"/>
          <w:highlight w:val="cyan"/>
        </w:rPr>
        <w:t xml:space="preserve">reduces the number of false identifications that human observers </w:t>
      </w:r>
      <w:proofErr w:type="gramStart"/>
      <w:r w:rsidRPr="003873A7">
        <w:rPr>
          <w:rStyle w:val="StyleUnderline"/>
          <w:color w:val="FF0000"/>
          <w:highlight w:val="cyan"/>
        </w:rPr>
        <w:t>have to</w:t>
      </w:r>
      <w:proofErr w:type="gramEnd"/>
      <w:r w:rsidRPr="003873A7">
        <w:rPr>
          <w:rStyle w:val="StyleUnderline"/>
          <w:color w:val="FF0000"/>
          <w:highlight w:val="cyan"/>
        </w:rPr>
        <w:t xml:space="preserve"> review</w:t>
      </w:r>
      <w:r w:rsidRPr="003873A7">
        <w:rPr>
          <w:color w:val="FF0000"/>
        </w:rPr>
        <w:t>, Jon Neff, Aerospace Corporation’s senior project leader for artificial intelligence, analytics, and innovation department, told me. Human eyes and brains are very good at finding small differences in images, he says. By training neural networks to imitate the way humans classify images of the night sky taken by telescopes, astronomers can automatically identify objects with a high probability of being NEOs. But Neff is quick to point out that this new NEO AID technology is designed to complement current methods of measurements, not replace them. As for the tech’s costs? The prototype software cost about $50,000 to develop, says Neff. We think an operational software system would cost about $</w:t>
      </w:r>
      <w:proofErr w:type="gramStart"/>
      <w:r w:rsidRPr="003873A7">
        <w:rPr>
          <w:color w:val="FF0000"/>
        </w:rPr>
        <w:t>500,000 ,</w:t>
      </w:r>
      <w:proofErr w:type="gramEnd"/>
      <w:r w:rsidRPr="003873A7">
        <w:rPr>
          <w:color w:val="FF0000"/>
        </w:rPr>
        <w:t xml:space="preserve"> he says. How would this tech help in preventing the kind of high-inclination civilization-ending comets to which astronomers are still mostly blind? As with cancer, the key to survival is early detection and diagnosis, says Neff. The first step is to point telescopes where they can find high inclination objects; the next step is sorting through millions of images to find the small number of objects that pose a threat, he says. “</w:t>
      </w:r>
      <w:r w:rsidRPr="003873A7">
        <w:rPr>
          <w:rStyle w:val="StyleUnderline"/>
          <w:color w:val="FF0000"/>
        </w:rPr>
        <w:t xml:space="preserve">Our </w:t>
      </w:r>
      <w:r w:rsidRPr="003873A7">
        <w:rPr>
          <w:rStyle w:val="StyleUnderline"/>
          <w:color w:val="FF0000"/>
          <w:highlight w:val="cyan"/>
        </w:rPr>
        <w:t>tech</w:t>
      </w:r>
      <w:r w:rsidRPr="003873A7">
        <w:rPr>
          <w:rStyle w:val="StyleUnderline"/>
          <w:color w:val="FF0000"/>
        </w:rPr>
        <w:t xml:space="preserve">nology </w:t>
      </w:r>
      <w:r w:rsidRPr="003873A7">
        <w:rPr>
          <w:rStyle w:val="StyleUnderline"/>
          <w:color w:val="FF0000"/>
          <w:highlight w:val="cyan"/>
        </w:rPr>
        <w:t>can help save civilization by increasing the rate at which new objects are detected</w:t>
      </w:r>
      <w:r w:rsidRPr="003873A7">
        <w:rPr>
          <w:color w:val="FF0000"/>
        </w:rPr>
        <w:t>,” said Neff. “</w:t>
      </w:r>
      <w:r w:rsidRPr="003873A7">
        <w:rPr>
          <w:rStyle w:val="StyleUnderline"/>
          <w:color w:val="FF0000"/>
        </w:rPr>
        <w:t>If we can detect threats early enough, we may have time to deflect them</w:t>
      </w:r>
      <w:r w:rsidRPr="003873A7">
        <w:rPr>
          <w:color w:val="FF0000"/>
        </w:rPr>
        <w:t xml:space="preserve">.” </w:t>
      </w:r>
    </w:p>
    <w:p w14:paraId="5849889D" w14:textId="77777777" w:rsidR="00314BE1" w:rsidRPr="003873A7" w:rsidRDefault="00314BE1" w:rsidP="00314BE1">
      <w:pPr>
        <w:pStyle w:val="Heading4"/>
        <w:rPr>
          <w:color w:val="FF0000"/>
        </w:rPr>
      </w:pPr>
      <w:r w:rsidRPr="003873A7">
        <w:rPr>
          <w:color w:val="FF0000"/>
        </w:rPr>
        <w:lastRenderedPageBreak/>
        <w:t xml:space="preserve">Asteroids cause extinction </w:t>
      </w:r>
    </w:p>
    <w:p w14:paraId="180AD949" w14:textId="77777777" w:rsidR="00314BE1" w:rsidRPr="003873A7" w:rsidRDefault="00314BE1" w:rsidP="00314BE1">
      <w:pPr>
        <w:rPr>
          <w:color w:val="FF0000"/>
        </w:rPr>
      </w:pPr>
      <w:r w:rsidRPr="003873A7">
        <w:rPr>
          <w:color w:val="FF0000"/>
        </w:rPr>
        <w:t xml:space="preserve">Corey S. </w:t>
      </w:r>
      <w:r w:rsidRPr="003873A7">
        <w:rPr>
          <w:rStyle w:val="Style13ptBold"/>
          <w:color w:val="FF0000"/>
        </w:rPr>
        <w:t>Powell, 18</w:t>
      </w:r>
      <w:r w:rsidRPr="003873A7">
        <w:rPr>
          <w:color w:val="FF0000"/>
        </w:rPr>
        <w:t xml:space="preserve">, (Corey S. Powell, Book author, journalist, former editor in chief of Discover, 10-5-2018, Forbes, If We Discovered That An Asteroid Would Hit Earth In 20 Years, How Would We Stop </w:t>
      </w:r>
      <w:proofErr w:type="gramStart"/>
      <w:r w:rsidRPr="003873A7">
        <w:rPr>
          <w:color w:val="FF0000"/>
        </w:rPr>
        <w:t>It?,</w:t>
      </w:r>
      <w:proofErr w:type="gramEnd"/>
      <w:r w:rsidRPr="003873A7">
        <w:rPr>
          <w:color w:val="FF0000"/>
        </w:rPr>
        <w:t xml:space="preserve"> https://www.forbes.com/sites/quora/2018/10/05/if-we-discovered-that-an-asteroid-would-hit-earth-in-20-years-how-would-we-stop-it/#47b3ced45fb7, 8-11-2019) </w:t>
      </w:r>
      <w:proofErr w:type="spellStart"/>
      <w:r w:rsidRPr="003873A7">
        <w:rPr>
          <w:color w:val="FF0000"/>
        </w:rPr>
        <w:t>SCade</w:t>
      </w:r>
      <w:proofErr w:type="spellEnd"/>
    </w:p>
    <w:p w14:paraId="733E8EB9" w14:textId="77777777" w:rsidR="00314BE1" w:rsidRPr="003873A7" w:rsidRDefault="00314BE1" w:rsidP="00314BE1">
      <w:pPr>
        <w:rPr>
          <w:color w:val="FF0000"/>
          <w:sz w:val="10"/>
        </w:rPr>
      </w:pPr>
      <w:r w:rsidRPr="003873A7">
        <w:rPr>
          <w:color w:val="FF0000"/>
          <w:sz w:val="10"/>
        </w:rPr>
        <w:t xml:space="preserve">First off, could there be an </w:t>
      </w:r>
      <w:r w:rsidRPr="003873A7">
        <w:rPr>
          <w:rStyle w:val="StyleUnderline"/>
          <w:color w:val="FF0000"/>
          <w:highlight w:val="cyan"/>
        </w:rPr>
        <w:t>undiscovered 20-mile-wide asteroid headed our way in the</w:t>
      </w:r>
      <w:r w:rsidRPr="003873A7">
        <w:rPr>
          <w:color w:val="FF0000"/>
          <w:sz w:val="10"/>
        </w:rPr>
        <w:t xml:space="preserve"> foreseeable </w:t>
      </w:r>
      <w:r w:rsidRPr="003873A7">
        <w:rPr>
          <w:rStyle w:val="StyleUnderline"/>
          <w:color w:val="FF0000"/>
          <w:highlight w:val="cyan"/>
        </w:rPr>
        <w:t>future</w:t>
      </w:r>
      <w:r w:rsidRPr="003873A7">
        <w:rPr>
          <w:color w:val="FF0000"/>
          <w:sz w:val="10"/>
        </w:rPr>
        <w:t>? The answer is a qualified </w:t>
      </w:r>
      <w:r w:rsidRPr="003873A7">
        <w:rPr>
          <w:rStyle w:val="StyleUnderline"/>
          <w:color w:val="FF0000"/>
          <w:highlight w:val="cyan"/>
        </w:rPr>
        <w:t>yes</w:t>
      </w:r>
      <w:r w:rsidRPr="003873A7">
        <w:rPr>
          <w:color w:val="FF0000"/>
          <w:sz w:val="10"/>
        </w:rPr>
        <w:t xml:space="preserve">. The killer could not come from the asteroid belt. Astronomers have already plotted the orbit of every asteroid that size (and a lot smaller) in </w:t>
      </w:r>
      <w:proofErr w:type="gramStart"/>
      <w:r w:rsidRPr="003873A7">
        <w:rPr>
          <w:color w:val="FF0000"/>
          <w:sz w:val="10"/>
        </w:rPr>
        <w:t>great detail</w:t>
      </w:r>
      <w:proofErr w:type="gramEnd"/>
      <w:r w:rsidRPr="003873A7">
        <w:rPr>
          <w:color w:val="FF0000"/>
          <w:sz w:val="10"/>
        </w:rPr>
        <w:t xml:space="preserve">. There is no object that size that could plausibly hit Earth any time in the next few thousand years—probably not in the next few million years. There is </w:t>
      </w:r>
      <w:r w:rsidRPr="003873A7">
        <w:rPr>
          <w:rStyle w:val="StyleUnderline"/>
          <w:color w:val="FF0000"/>
          <w:highlight w:val="cyan"/>
        </w:rPr>
        <w:t>one way that an object like that could be on its way</w:t>
      </w:r>
      <w:r w:rsidRPr="003873A7">
        <w:rPr>
          <w:color w:val="FF0000"/>
          <w:sz w:val="10"/>
        </w:rPr>
        <w:t xml:space="preserve"> without anyone knowing, however. If it were a giant comet or </w:t>
      </w:r>
      <w:r w:rsidRPr="003873A7">
        <w:rPr>
          <w:rStyle w:val="StyleUnderline"/>
          <w:color w:val="FF0000"/>
          <w:highlight w:val="cyan"/>
        </w:rPr>
        <w:t>dislodged Kuiper Belt Object coming toward us</w:t>
      </w:r>
      <w:r w:rsidRPr="003873A7">
        <w:rPr>
          <w:color w:val="FF0000"/>
          <w:sz w:val="10"/>
        </w:rPr>
        <w:t xml:space="preserve"> on an extremely elliptical path (</w:t>
      </w:r>
      <w:proofErr w:type="spellStart"/>
      <w:r w:rsidRPr="003873A7">
        <w:rPr>
          <w:color w:val="FF0000"/>
          <w:sz w:val="10"/>
        </w:rPr>
        <w:t>ie</w:t>
      </w:r>
      <w:proofErr w:type="spellEnd"/>
      <w:r w:rsidRPr="003873A7">
        <w:rPr>
          <w:color w:val="FF0000"/>
          <w:sz w:val="10"/>
        </w:rPr>
        <w:t xml:space="preserve">. falling almost straight toward the Sun), it would be very hard to detect. We plausibly might not spot it until it was somewhere between the orbits of Uranus and Neptune. An object at that distance would, in fact, take about 20 years to reach us. Keep in mind that 20-mile-wide objects are extremely rare, relatively speaking. There is no record of Earth being struck by anything that size in the past two billion years. The likelihood of it happening in the next few years is, well, astronomically small. But let’s play out the scenario. OK, what would happen if the asteroid struck? We’re talking about an object that is 2–3 times the diameter of the asteroid that hit us at the end of the Cretaceous. Given its steep path toward the Sun, it would be moving at a high velocity as well. It might </w:t>
      </w:r>
      <w:r w:rsidRPr="003873A7">
        <w:rPr>
          <w:rStyle w:val="StyleUnderline"/>
          <w:color w:val="FF0000"/>
          <w:highlight w:val="cyan"/>
        </w:rPr>
        <w:t>pack 100 times the energy</w:t>
      </w:r>
      <w:r w:rsidRPr="003873A7">
        <w:rPr>
          <w:color w:val="FF0000"/>
          <w:sz w:val="10"/>
        </w:rPr>
        <w:t xml:space="preserve"> of the impact that </w:t>
      </w:r>
      <w:r w:rsidRPr="003873A7">
        <w:rPr>
          <w:rStyle w:val="StyleUnderline"/>
          <w:color w:val="FF0000"/>
          <w:highlight w:val="cyan"/>
        </w:rPr>
        <w:t>ushered the</w:t>
      </w:r>
      <w:r w:rsidRPr="003873A7">
        <w:rPr>
          <w:color w:val="FF0000"/>
          <w:sz w:val="10"/>
        </w:rPr>
        <w:t xml:space="preserve"> old </w:t>
      </w:r>
      <w:r w:rsidRPr="003873A7">
        <w:rPr>
          <w:rStyle w:val="StyleUnderline"/>
          <w:color w:val="FF0000"/>
          <w:highlight w:val="cyan"/>
        </w:rPr>
        <w:t>dinosaurs off the scene</w:t>
      </w:r>
      <w:r w:rsidRPr="003873A7">
        <w:rPr>
          <w:color w:val="FF0000"/>
          <w:sz w:val="10"/>
        </w:rPr>
        <w:t xml:space="preserve">. This would be a </w:t>
      </w:r>
      <w:r w:rsidRPr="003873A7">
        <w:rPr>
          <w:rStyle w:val="StyleUnderline"/>
          <w:color w:val="FF0000"/>
          <w:highlight w:val="cyan"/>
        </w:rPr>
        <w:t>full-on extinction-level event</w:t>
      </w:r>
      <w:r w:rsidRPr="003873A7">
        <w:rPr>
          <w:color w:val="FF0000"/>
          <w:sz w:val="10"/>
        </w:rPr>
        <w:t xml:space="preserve">. There’s no precedent in the history of complex life on Earth, so we can only extrapolate. All of Earth’s surface would be set on fire. There would be tremendous earthquakes and tsunamis, followed by massive volcanism around the impact zone. The ozone layer would be destroyed. The oceans would turn acidic. The Sun would be blotted out, probably for decades. All surface infrastructure would be destroyed. Most complex species would surely perish in the aftermath. Now that we have the scope of the problem mapped out, we can think about the response. Idea one: Can we deflect the thing? The most likely approach, based on a recent study (Scientists design conceptual asteroid deflector and evaluate it against massive potential threat) would be to explode multiple nuclear warheads right next to the asteroid, vaporizing part of its surface and changing its orbit. </w:t>
      </w:r>
      <w:r w:rsidRPr="003873A7">
        <w:rPr>
          <w:rStyle w:val="StyleUnderline"/>
          <w:color w:val="FF0000"/>
          <w:highlight w:val="cyan"/>
        </w:rPr>
        <w:t xml:space="preserve">If NASA, </w:t>
      </w:r>
      <w:proofErr w:type="spellStart"/>
      <w:r w:rsidRPr="003873A7">
        <w:rPr>
          <w:rStyle w:val="StyleUnderline"/>
          <w:color w:val="FF0000"/>
          <w:highlight w:val="cyan"/>
        </w:rPr>
        <w:t>Roscosmos</w:t>
      </w:r>
      <w:proofErr w:type="spellEnd"/>
      <w:r w:rsidRPr="003873A7">
        <w:rPr>
          <w:color w:val="FF0000"/>
          <w:sz w:val="10"/>
        </w:rPr>
        <w:t xml:space="preserve">, the ESA, and the Chinese space agency (plus private industry) </w:t>
      </w:r>
      <w:r w:rsidRPr="003873A7">
        <w:rPr>
          <w:rStyle w:val="StyleUnderline"/>
          <w:color w:val="FF0000"/>
          <w:highlight w:val="cyan"/>
        </w:rPr>
        <w:t>started cooperating</w:t>
      </w:r>
      <w:r w:rsidRPr="003873A7">
        <w:rPr>
          <w:color w:val="FF0000"/>
          <w:sz w:val="10"/>
        </w:rPr>
        <w:t xml:space="preserve"> right away, I can imagine that a coordinated </w:t>
      </w:r>
      <w:r w:rsidRPr="003873A7">
        <w:rPr>
          <w:rStyle w:val="StyleUnderline"/>
          <w:color w:val="FF0000"/>
          <w:highlight w:val="cyan"/>
        </w:rPr>
        <w:t xml:space="preserve">set of launches could take off in about 2 </w:t>
      </w:r>
      <w:proofErr w:type="gramStart"/>
      <w:r w:rsidRPr="003873A7">
        <w:rPr>
          <w:rStyle w:val="StyleUnderline"/>
          <w:color w:val="FF0000"/>
          <w:highlight w:val="cyan"/>
        </w:rPr>
        <w:t>years</w:t>
      </w:r>
      <w:r w:rsidRPr="003873A7">
        <w:rPr>
          <w:color w:val="FF0000"/>
          <w:sz w:val="10"/>
        </w:rPr>
        <w:t>, and</w:t>
      </w:r>
      <w:proofErr w:type="gramEnd"/>
      <w:r w:rsidRPr="003873A7">
        <w:rPr>
          <w:color w:val="FF0000"/>
          <w:sz w:val="10"/>
        </w:rPr>
        <w:t xml:space="preserve"> would intercept the asteroid about 10 years after that. Unlike many of the cynics here, I think that kind of international cooperation would happen. The threat is just too huge. All other concerns would become secondary; there will be no nations and governments to worry about if this thing hits. But will it work? That’s </w:t>
      </w:r>
      <w:proofErr w:type="gramStart"/>
      <w:r w:rsidRPr="003873A7">
        <w:rPr>
          <w:color w:val="FF0000"/>
          <w:sz w:val="10"/>
        </w:rPr>
        <w:t>really hard</w:t>
      </w:r>
      <w:proofErr w:type="gramEnd"/>
      <w:r w:rsidRPr="003873A7">
        <w:rPr>
          <w:color w:val="FF0000"/>
          <w:sz w:val="10"/>
        </w:rPr>
        <w:t xml:space="preserve"> to say. We’ve never attempted anything like this. The closest is missions like Hayabusa-2 and OSIRIS-</w:t>
      </w:r>
      <w:proofErr w:type="spellStart"/>
      <w:r w:rsidRPr="003873A7">
        <w:rPr>
          <w:color w:val="FF0000"/>
          <w:sz w:val="10"/>
        </w:rPr>
        <w:t>REx</w:t>
      </w:r>
      <w:proofErr w:type="spellEnd"/>
      <w:r w:rsidRPr="003873A7">
        <w:rPr>
          <w:color w:val="FF0000"/>
          <w:sz w:val="10"/>
        </w:rPr>
        <w:t>, which will rendezvous with asteroids and touch the surface, or New Horizons, which did a precision high-speed flight to Pluto. But we’d be</w:t>
      </w:r>
      <w:r w:rsidRPr="003873A7">
        <w:rPr>
          <w:rStyle w:val="StyleUnderline"/>
          <w:color w:val="FF0000"/>
        </w:rPr>
        <w:t xml:space="preserve"> </w:t>
      </w:r>
      <w:r w:rsidRPr="003873A7">
        <w:rPr>
          <w:rStyle w:val="StyleUnderline"/>
          <w:color w:val="FF0000"/>
          <w:highlight w:val="cyan"/>
        </w:rPr>
        <w:t>trying to deflect an object while knowing little about its shape and comp</w:t>
      </w:r>
      <w:r w:rsidRPr="003873A7">
        <w:rPr>
          <w:color w:val="FF0000"/>
          <w:sz w:val="10"/>
        </w:rPr>
        <w:t>osition. Probably we would launch the nukes as quickly as possible, then adapt the mission parameters as we learned more about the asteroid.</w:t>
      </w:r>
    </w:p>
    <w:p w14:paraId="6F6D6ECA" w14:textId="77777777" w:rsidR="00314BE1" w:rsidRPr="003873A7" w:rsidRDefault="00314BE1" w:rsidP="00314BE1">
      <w:pPr>
        <w:rPr>
          <w:color w:val="FF0000"/>
        </w:rPr>
      </w:pPr>
    </w:p>
    <w:sectPr w:rsidR="00314BE1" w:rsidRPr="003873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77181"/>
    <w:multiLevelType w:val="hybridMultilevel"/>
    <w:tmpl w:val="F7283D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DB2E26"/>
    <w:multiLevelType w:val="hybridMultilevel"/>
    <w:tmpl w:val="9D4AAD50"/>
    <w:lvl w:ilvl="0" w:tplc="2D2E8DF6">
      <w:numFmt w:val="bullet"/>
      <w:lvlText w:val="-"/>
      <w:lvlJc w:val="left"/>
      <w:pPr>
        <w:ind w:left="720" w:hanging="360"/>
      </w:pPr>
      <w:rPr>
        <w:rFonts w:ascii="Verdana" w:eastAsiaTheme="minorHAnsi" w:hAnsi="Verdan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71375A"/>
    <w:multiLevelType w:val="hybridMultilevel"/>
    <w:tmpl w:val="C78030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531816"/>
    <w:multiLevelType w:val="hybridMultilevel"/>
    <w:tmpl w:val="92DC8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B228D6"/>
    <w:multiLevelType w:val="hybridMultilevel"/>
    <w:tmpl w:val="D92623E2"/>
    <w:lvl w:ilvl="0" w:tplc="D73808AA">
      <w:start w:val="57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976970"/>
    <w:multiLevelType w:val="hybridMultilevel"/>
    <w:tmpl w:val="998E48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022EC5"/>
    <w:multiLevelType w:val="hybridMultilevel"/>
    <w:tmpl w:val="7A8CA88C"/>
    <w:lvl w:ilvl="0" w:tplc="717C346C">
      <w:start w:val="1"/>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B424A"/>
    <w:multiLevelType w:val="hybridMultilevel"/>
    <w:tmpl w:val="0D56D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B83142"/>
    <w:multiLevelType w:val="hybridMultilevel"/>
    <w:tmpl w:val="AD9235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ED0E02"/>
    <w:multiLevelType w:val="hybridMultilevel"/>
    <w:tmpl w:val="22407E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0534E7"/>
    <w:multiLevelType w:val="hybridMultilevel"/>
    <w:tmpl w:val="ED8A51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A876F6"/>
    <w:multiLevelType w:val="hybridMultilevel"/>
    <w:tmpl w:val="70BC4F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8"/>
  </w:num>
  <w:num w:numId="14">
    <w:abstractNumId w:val="17"/>
  </w:num>
  <w:num w:numId="15">
    <w:abstractNumId w:val="19"/>
  </w:num>
  <w:num w:numId="16">
    <w:abstractNumId w:val="16"/>
  </w:num>
  <w:num w:numId="17">
    <w:abstractNumId w:val="21"/>
  </w:num>
  <w:num w:numId="18">
    <w:abstractNumId w:val="20"/>
  </w:num>
  <w:num w:numId="19">
    <w:abstractNumId w:val="11"/>
  </w:num>
  <w:num w:numId="20">
    <w:abstractNumId w:val="15"/>
  </w:num>
  <w:num w:numId="21">
    <w:abstractNumId w:val="12"/>
  </w:num>
  <w:num w:numId="22">
    <w:abstractNumId w:val="2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00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A75"/>
    <w:rsid w:val="00267EBB"/>
    <w:rsid w:val="0027023B"/>
    <w:rsid w:val="00272F3F"/>
    <w:rsid w:val="00274EDB"/>
    <w:rsid w:val="0027729E"/>
    <w:rsid w:val="002843B2"/>
    <w:rsid w:val="00284ED6"/>
    <w:rsid w:val="00290C5A"/>
    <w:rsid w:val="00290C92"/>
    <w:rsid w:val="0029647A"/>
    <w:rsid w:val="00296504"/>
    <w:rsid w:val="002A4C54"/>
    <w:rsid w:val="002B5511"/>
    <w:rsid w:val="002B7ACF"/>
    <w:rsid w:val="002E0643"/>
    <w:rsid w:val="002E392E"/>
    <w:rsid w:val="002E6BBC"/>
    <w:rsid w:val="002F1BA9"/>
    <w:rsid w:val="002F6E74"/>
    <w:rsid w:val="003106B3"/>
    <w:rsid w:val="0031385D"/>
    <w:rsid w:val="00314BE1"/>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3A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0B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00"/>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75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B16360"/>
  <w14:defaultImageDpi w14:val="300"/>
  <w15:docId w15:val="{203A1ABE-B1D1-FD4F-A059-8F946347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00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00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00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Char, Char Char Char Char Char Char Char,Citation,Tag Char Char,Bold Cite,Cite 1,Read Char,Heading 3 Char1 Char Char,Heading 3 Char Char1 Char Char,Read Char Ch,Text 7,3: Cite"/>
    <w:basedOn w:val="Normal"/>
    <w:next w:val="Normal"/>
    <w:link w:val="Heading3Char"/>
    <w:uiPriority w:val="9"/>
    <w:unhideWhenUsed/>
    <w:qFormat/>
    <w:rsid w:val="007000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t"/>
    <w:basedOn w:val="Normal"/>
    <w:next w:val="Normal"/>
    <w:link w:val="Heading4Char"/>
    <w:uiPriority w:val="9"/>
    <w:unhideWhenUsed/>
    <w:qFormat/>
    <w:rsid w:val="007000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00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00BA"/>
  </w:style>
  <w:style w:type="character" w:customStyle="1" w:styleId="Heading1Char">
    <w:name w:val="Heading 1 Char"/>
    <w:aliases w:val="Pocket Char"/>
    <w:basedOn w:val="DefaultParagraphFont"/>
    <w:link w:val="Heading1"/>
    <w:uiPriority w:val="9"/>
    <w:rsid w:val="007000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00B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Char Char, Char Char Char Char Char Char Char Char,Citation Char,Tag Char Char Char,Bold Cite Char1,Cite 1 Char,Read Char Char,Read Char Ch Char"/>
    <w:basedOn w:val="DefaultParagraphFont"/>
    <w:link w:val="Heading3"/>
    <w:uiPriority w:val="9"/>
    <w:rsid w:val="007000B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7000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00BA"/>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7000BA"/>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7000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00B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
    <w:basedOn w:val="DefaultParagraphFont"/>
    <w:link w:val="NoSpacing"/>
    <w:uiPriority w:val="99"/>
    <w:unhideWhenUsed/>
    <w:rsid w:val="007000BA"/>
    <w:rPr>
      <w:color w:val="auto"/>
      <w:u w:val="none"/>
    </w:rPr>
  </w:style>
  <w:style w:type="paragraph" w:styleId="DocumentMap">
    <w:name w:val="Document Map"/>
    <w:basedOn w:val="Normal"/>
    <w:link w:val="DocumentMapChar"/>
    <w:uiPriority w:val="99"/>
    <w:semiHidden/>
    <w:unhideWhenUsed/>
    <w:rsid w:val="007000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00BA"/>
    <w:rPr>
      <w:rFonts w:ascii="Lucida Grande" w:hAnsi="Lucida Grande" w:cs="Lucida Grande"/>
    </w:rPr>
  </w:style>
  <w:style w:type="paragraph" w:customStyle="1" w:styleId="Emphasis1">
    <w:name w:val="Emphasis1"/>
    <w:basedOn w:val="Normal"/>
    <w:link w:val="Emphasis"/>
    <w:uiPriority w:val="7"/>
    <w:qFormat/>
    <w:rsid w:val="007000B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000BA"/>
    <w:pPr>
      <w:ind w:left="720"/>
      <w:jc w:val="both"/>
    </w:pPr>
    <w:rPr>
      <w:rFonts w:eastAsiaTheme="minorHAnsi" w:cs="Calibri"/>
      <w:b/>
      <w:iCs/>
      <w:u w:val="single"/>
      <w:bdr w:val="single" w:sz="8" w:space="0" w:color="auto"/>
    </w:rPr>
  </w:style>
  <w:style w:type="paragraph" w:customStyle="1" w:styleId="Analytics">
    <w:name w:val="Analytics"/>
    <w:basedOn w:val="Heading4"/>
    <w:qFormat/>
    <w:rsid w:val="00314BE1"/>
    <w:rPr>
      <w:color w:val="17365D" w:themeColor="text2" w:themeShade="BF"/>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14B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314BE1"/>
    <w:pPr>
      <w:ind w:left="720"/>
      <w:contextualSpacing/>
    </w:pPr>
  </w:style>
  <w:style w:type="paragraph" w:customStyle="1" w:styleId="Analytic">
    <w:name w:val="Analytic"/>
    <w:basedOn w:val="Heading4"/>
    <w:link w:val="AnalyticChar"/>
    <w:uiPriority w:val="4"/>
    <w:qFormat/>
    <w:rsid w:val="00314BE1"/>
  </w:style>
  <w:style w:type="character" w:customStyle="1" w:styleId="AnalyticChar">
    <w:name w:val="Analytic Char"/>
    <w:basedOn w:val="DefaultParagraphFont"/>
    <w:link w:val="Analytic"/>
    <w:uiPriority w:val="4"/>
    <w:rsid w:val="00314BE1"/>
    <w:rPr>
      <w:rFonts w:ascii="Calibri" w:eastAsiaTheme="majorEastAsia" w:hAnsi="Calibri" w:cstheme="majorBidi"/>
      <w:b/>
      <w:bCs/>
      <w:sz w:val="26"/>
      <w:szCs w:val="26"/>
    </w:rPr>
  </w:style>
  <w:style w:type="paragraph" w:customStyle="1" w:styleId="Analytic2">
    <w:name w:val="Analytic 2"/>
    <w:basedOn w:val="Analytic"/>
    <w:autoRedefine/>
    <w:uiPriority w:val="4"/>
    <w:qFormat/>
    <w:rsid w:val="00314BE1"/>
    <w:rPr>
      <w:u w:val="single"/>
    </w:rPr>
  </w:style>
  <w:style w:type="character" w:customStyle="1" w:styleId="UnresolvedMention1">
    <w:name w:val="Unresolved Mention1"/>
    <w:basedOn w:val="DefaultParagraphFont"/>
    <w:uiPriority w:val="99"/>
    <w:semiHidden/>
    <w:unhideWhenUsed/>
    <w:rsid w:val="0031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chliberation.com/2018/10/10/in-defense-of-techno-optimism/" TargetMode="External"/><Relationship Id="rId5" Type="http://schemas.openxmlformats.org/officeDocument/2006/relationships/numbering" Target="numbering.xml"/><Relationship Id="rId10" Type="http://schemas.openxmlformats.org/officeDocument/2006/relationships/hyperlink" Target="http://www.jstor.org/stable/j.ctvbnm3r9.11" TargetMode="External"/><Relationship Id="rId4" Type="http://schemas.openxmlformats.org/officeDocument/2006/relationships/customXml" Target="../customXml/item4.xml"/><Relationship Id="rId9" Type="http://schemas.openxmlformats.org/officeDocument/2006/relationships/hyperlink" Target="https://www.sciencedirect.com/science/article/pii/S00304387173001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mar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30</Pages>
  <Words>19758</Words>
  <Characters>108872</Characters>
  <Application>Microsoft Office Word</Application>
  <DocSecurity>0</DocSecurity>
  <Lines>1183</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23AnnmariaAntony</dc:creator>
  <cp:keywords>5.2</cp:keywords>
  <dc:description/>
  <cp:lastModifiedBy>23AnnmariaAntony</cp:lastModifiedBy>
  <cp:revision>6</cp:revision>
  <dcterms:created xsi:type="dcterms:W3CDTF">2022-02-19T19:12:00Z</dcterms:created>
  <dcterms:modified xsi:type="dcterms:W3CDTF">2022-02-19T20:39:00Z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