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AD1D" w14:textId="29F71B8E" w:rsidR="006263CA" w:rsidRDefault="006263CA" w:rsidP="006263CA">
      <w:pPr>
        <w:pStyle w:val="Heading1"/>
      </w:pPr>
      <w:r>
        <w:t xml:space="preserve">Space Affirmative </w:t>
      </w:r>
    </w:p>
    <w:p w14:paraId="2F44230E" w14:textId="77777777" w:rsidR="006263CA" w:rsidRDefault="006263CA" w:rsidP="006263CA">
      <w:pPr>
        <w:pStyle w:val="Heading2"/>
      </w:pPr>
      <w:r>
        <w:lastRenderedPageBreak/>
        <w:t>1AC</w:t>
      </w:r>
    </w:p>
    <w:p w14:paraId="64018AC1" w14:textId="4A6D03A3" w:rsidR="006263CA" w:rsidRDefault="006263CA" w:rsidP="006263CA">
      <w:pPr>
        <w:pStyle w:val="Heading3"/>
      </w:pPr>
      <w:r>
        <w:lastRenderedPageBreak/>
        <w:t>Mining</w:t>
      </w:r>
    </w:p>
    <w:p w14:paraId="2A34F092" w14:textId="77777777" w:rsidR="006263CA" w:rsidRPr="008D2860" w:rsidRDefault="006263CA" w:rsidP="006263CA"/>
    <w:p w14:paraId="4BFDDE71" w14:textId="13BDB574" w:rsidR="006263CA" w:rsidRPr="00370276" w:rsidRDefault="006263CA" w:rsidP="006263CA">
      <w:pPr>
        <w:pStyle w:val="Heading4"/>
      </w:pPr>
      <w:r>
        <w:t xml:space="preserve">Private entities are increasing mining now – US is </w:t>
      </w:r>
      <w:r>
        <w:rPr>
          <w:u w:val="single"/>
        </w:rPr>
        <w:t>key</w:t>
      </w:r>
    </w:p>
    <w:p w14:paraId="654B60E0" w14:textId="77777777" w:rsidR="006263CA" w:rsidRDefault="006263CA" w:rsidP="006263CA">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7D06AB0" w14:textId="77777777" w:rsidR="006263CA" w:rsidRPr="007831F9" w:rsidRDefault="006263CA" w:rsidP="006263CA">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1999856" w14:textId="77777777" w:rsidR="006263CA" w:rsidRDefault="006263CA" w:rsidP="006263CA"/>
    <w:p w14:paraId="6C75F022" w14:textId="77777777" w:rsidR="006263CA" w:rsidRDefault="006263CA" w:rsidP="006263CA">
      <w:pPr>
        <w:pStyle w:val="Heading4"/>
      </w:pPr>
      <w:r>
        <w:t xml:space="preserve">It causes dangerous space mining and </w:t>
      </w:r>
      <w:r>
        <w:rPr>
          <w:u w:val="single"/>
        </w:rPr>
        <w:t>deregulation</w:t>
      </w:r>
      <w:r>
        <w:t xml:space="preserve"> globally – multilateralism solves. </w:t>
      </w:r>
    </w:p>
    <w:p w14:paraId="038A40D7" w14:textId="77777777" w:rsidR="006263CA" w:rsidRDefault="006263CA" w:rsidP="006263CA">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E62E93" w14:textId="77777777" w:rsidR="006263CA" w:rsidRPr="00DF65BB" w:rsidRDefault="006263CA" w:rsidP="006263CA">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w:t>
      </w:r>
      <w:r w:rsidRPr="00364AB4">
        <w:rPr>
          <w:sz w:val="14"/>
        </w:rPr>
        <w:lastRenderedPageBreak/>
        <w:t xml:space="preserve">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E95BFA1" w14:textId="77777777" w:rsidR="006263CA" w:rsidRDefault="006263CA" w:rsidP="006263CA">
      <w:pPr>
        <w:pStyle w:val="Heading4"/>
      </w:pPr>
      <w:r>
        <w:t xml:space="preserve">Dangerous mining greatly increases the risk of space debris. </w:t>
      </w:r>
    </w:p>
    <w:p w14:paraId="11E5517E" w14:textId="77777777" w:rsidR="006263CA" w:rsidRDefault="006263CA" w:rsidP="006263CA">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574059F" w14:textId="77777777" w:rsidR="006263CA" w:rsidRPr="00DF65BB" w:rsidRDefault="006263CA" w:rsidP="006263CA">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we will have to worry about cascades of collisions like </w:t>
      </w:r>
      <w:r w:rsidRPr="00364AB4">
        <w:rPr>
          <w:rStyle w:val="StyleUnderline"/>
        </w:rPr>
        <w:lastRenderedPageBreak/>
        <w:t>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F087D1A" w14:textId="77777777" w:rsidR="006263CA" w:rsidRPr="00DF65BB" w:rsidRDefault="006263CA" w:rsidP="006263CA">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33B42E34" w14:textId="77777777" w:rsidR="006263CA" w:rsidRDefault="006263CA" w:rsidP="006263CA">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25D6020" w14:textId="77777777" w:rsidR="006263CA" w:rsidRPr="00B40499" w:rsidRDefault="006263CA" w:rsidP="006263CA">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33D804B" w14:textId="77777777" w:rsidR="006263CA" w:rsidRPr="00DF65BB" w:rsidRDefault="006263CA" w:rsidP="006263CA">
      <w:pPr>
        <w:pStyle w:val="Heading4"/>
        <w:rPr>
          <w:rFonts w:cs="Arial"/>
        </w:rPr>
      </w:pPr>
      <w:r>
        <w:rPr>
          <w:rFonts w:cs="Arial"/>
        </w:rPr>
        <w:t xml:space="preserve">Debris cascades cause </w:t>
      </w:r>
      <w:r>
        <w:rPr>
          <w:rFonts w:cs="Arial"/>
          <w:u w:val="single"/>
        </w:rPr>
        <w:t>global</w:t>
      </w:r>
      <w:r>
        <w:rPr>
          <w:rFonts w:cs="Arial"/>
        </w:rPr>
        <w:t xml:space="preserve"> nuke war</w:t>
      </w:r>
    </w:p>
    <w:p w14:paraId="196FA0D4" w14:textId="77777777" w:rsidR="006263CA" w:rsidRPr="00DE79D4" w:rsidRDefault="006263CA" w:rsidP="006263CA">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w:t>
      </w:r>
      <w:r w:rsidRPr="00DE79D4">
        <w:lastRenderedPageBreak/>
        <w:t xml:space="preserve">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A79A7ED" w14:textId="77777777" w:rsidR="006263CA" w:rsidRDefault="006263CA" w:rsidP="006263CA">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w:t>
      </w:r>
      <w:r w:rsidRPr="00DE79D4">
        <w:rPr>
          <w:rStyle w:val="StyleUnderline"/>
        </w:rPr>
        <w:lastRenderedPageBreak/>
        <w:t xml:space="preserve">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82C10CE" w14:textId="3B5C1822" w:rsidR="006263CA" w:rsidRPr="00DF65BB" w:rsidRDefault="006263CA" w:rsidP="006263CA">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r w:rsidR="0098001B">
        <w:rPr>
          <w:rFonts w:cs="Arial"/>
          <w:u w:val="single"/>
        </w:rPr>
        <w:t>extinction.</w:t>
      </w:r>
    </w:p>
    <w:p w14:paraId="2D8D8348" w14:textId="77777777" w:rsidR="006263CA" w:rsidRPr="00367B77" w:rsidRDefault="006263CA" w:rsidP="006263CA">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28F22FD5" w14:textId="32BBF42E" w:rsidR="006263CA" w:rsidRPr="00DF65BB" w:rsidRDefault="006263CA" w:rsidP="006263CA">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lastRenderedPageBreak/>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F95B7E6" w14:textId="77777777" w:rsidR="006263CA" w:rsidRPr="00DF65BB" w:rsidRDefault="006263CA" w:rsidP="006263CA">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DBCE605" w14:textId="77777777" w:rsidR="006263CA" w:rsidRPr="00A42713" w:rsidRDefault="006263CA" w:rsidP="006263CA">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32D12436" w14:textId="77777777" w:rsidR="006263CA" w:rsidRPr="00A42713" w:rsidRDefault="006263CA" w:rsidP="006263CA">
      <w:pPr>
        <w:rPr>
          <w:sz w:val="16"/>
        </w:rPr>
      </w:pPr>
      <w:r w:rsidRPr="00A42713">
        <w:rPr>
          <w:sz w:val="16"/>
        </w:rPr>
        <w:t xml:space="preserve">Why </w:t>
      </w:r>
      <w:r w:rsidRPr="00A42713">
        <w:rPr>
          <w:rStyle w:val="Emphasis"/>
        </w:rPr>
        <w:t>space is a particular problem for crisis stability</w:t>
      </w:r>
    </w:p>
    <w:p w14:paraId="1C66EFA8" w14:textId="77777777" w:rsidR="006263CA" w:rsidRPr="00A42713" w:rsidRDefault="006263CA" w:rsidP="006263CA">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404B0D0" w14:textId="77777777" w:rsidR="006263CA" w:rsidRPr="00A42713" w:rsidRDefault="006263CA" w:rsidP="006263CA">
      <w:pPr>
        <w:rPr>
          <w:sz w:val="16"/>
        </w:rPr>
      </w:pPr>
      <w:r w:rsidRPr="00A42713">
        <w:rPr>
          <w:sz w:val="16"/>
        </w:rPr>
        <w:t>The vulnerability of satellites and first strike incentives</w:t>
      </w:r>
    </w:p>
    <w:p w14:paraId="32FFD88E" w14:textId="77777777" w:rsidR="006263CA" w:rsidRPr="00A42713" w:rsidRDefault="006263CA" w:rsidP="006263CA">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C2393E2" w14:textId="77777777" w:rsidR="006263CA" w:rsidRPr="00A42713" w:rsidRDefault="006263CA" w:rsidP="006263CA">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BED05D8" w14:textId="77777777" w:rsidR="006263CA" w:rsidRPr="00A42713" w:rsidRDefault="006263CA" w:rsidP="006263CA">
      <w:pPr>
        <w:rPr>
          <w:sz w:val="16"/>
        </w:rPr>
      </w:pPr>
      <w:r w:rsidRPr="00A42713">
        <w:rPr>
          <w:sz w:val="16"/>
        </w:rPr>
        <w:t>A RAND Corporation monograph commissioned by the Air Force15 described the issue this way:</w:t>
      </w:r>
    </w:p>
    <w:p w14:paraId="6F05E08B" w14:textId="77777777" w:rsidR="006263CA" w:rsidRPr="00A42713" w:rsidRDefault="006263CA" w:rsidP="006263CA">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F8433B9" w14:textId="77777777" w:rsidR="006263CA" w:rsidRPr="00A42713" w:rsidRDefault="006263CA" w:rsidP="006263CA">
      <w:pPr>
        <w:rPr>
          <w:sz w:val="16"/>
        </w:rPr>
      </w:pPr>
      <w:r w:rsidRPr="00A42713">
        <w:rPr>
          <w:sz w:val="16"/>
        </w:rPr>
        <w:lastRenderedPageBreak/>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DC12A88" w14:textId="77777777" w:rsidR="006263CA" w:rsidRPr="00A42713" w:rsidRDefault="006263CA" w:rsidP="006263CA">
      <w:pPr>
        <w:rPr>
          <w:sz w:val="16"/>
        </w:rPr>
      </w:pPr>
      <w:r w:rsidRPr="00A42713">
        <w:rPr>
          <w:sz w:val="16"/>
        </w:rPr>
        <w:t>Short timelines and difficulty of attribution</w:t>
      </w:r>
    </w:p>
    <w:p w14:paraId="16897395" w14:textId="77777777" w:rsidR="006263CA" w:rsidRPr="00A42713" w:rsidRDefault="006263CA" w:rsidP="006263CA">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223DC3E" w14:textId="77777777" w:rsidR="006263CA" w:rsidRPr="00A42713" w:rsidRDefault="006263CA" w:rsidP="006263CA">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50A72" w14:textId="77777777" w:rsidR="006263CA" w:rsidRPr="00A42713" w:rsidRDefault="006263CA" w:rsidP="006263CA">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62E7BAD" w14:textId="77777777" w:rsidR="006263CA" w:rsidRPr="00A42713" w:rsidRDefault="006263CA" w:rsidP="006263CA">
      <w:pPr>
        <w:rPr>
          <w:sz w:val="16"/>
        </w:rPr>
      </w:pPr>
      <w:r w:rsidRPr="00A42713">
        <w:rPr>
          <w:sz w:val="16"/>
        </w:rPr>
        <w:t>Entanglement of strategic and tactical missions</w:t>
      </w:r>
    </w:p>
    <w:p w14:paraId="304B6188" w14:textId="77777777" w:rsidR="006263CA" w:rsidRPr="00A42713" w:rsidRDefault="006263CA" w:rsidP="006263CA">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6E97566" w14:textId="77777777" w:rsidR="006263CA" w:rsidRPr="00A42713" w:rsidRDefault="006263CA" w:rsidP="006263CA">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5499F79" w14:textId="77777777" w:rsidR="006263CA" w:rsidRPr="00A42713" w:rsidRDefault="006263CA" w:rsidP="006263CA">
      <w:pPr>
        <w:rPr>
          <w:sz w:val="16"/>
        </w:rPr>
      </w:pPr>
      <w:r w:rsidRPr="00A42713">
        <w:rPr>
          <w:sz w:val="16"/>
        </w:rPr>
        <w:t>Misperception and dual-use technologies</w:t>
      </w:r>
    </w:p>
    <w:p w14:paraId="0477C17F" w14:textId="77777777" w:rsidR="006263CA" w:rsidRPr="00A42713" w:rsidRDefault="006263CA" w:rsidP="006263CA">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46E521" w14:textId="77777777" w:rsidR="006263CA" w:rsidRPr="00A42713" w:rsidRDefault="006263CA" w:rsidP="006263CA">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7D0DB1D" w14:textId="77777777" w:rsidR="006263CA" w:rsidRPr="00A42713" w:rsidRDefault="006263CA" w:rsidP="006263CA">
      <w:pPr>
        <w:rPr>
          <w:sz w:val="16"/>
        </w:rPr>
      </w:pPr>
      <w:r w:rsidRPr="00A42713">
        <w:rPr>
          <w:sz w:val="16"/>
        </w:rPr>
        <w:lastRenderedPageBreak/>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2729CE3" w14:textId="77777777" w:rsidR="006263CA" w:rsidRPr="00A42713" w:rsidRDefault="006263CA" w:rsidP="006263CA">
      <w:pPr>
        <w:rPr>
          <w:sz w:val="16"/>
        </w:rPr>
      </w:pPr>
      <w:r w:rsidRPr="00A42713">
        <w:rPr>
          <w:sz w:val="16"/>
        </w:rPr>
        <w:t>Discrimination</w:t>
      </w:r>
    </w:p>
    <w:p w14:paraId="41F97C08" w14:textId="77777777" w:rsidR="006263CA" w:rsidRPr="00A42713" w:rsidRDefault="006263CA" w:rsidP="006263CA">
      <w:pPr>
        <w:rPr>
          <w:sz w:val="16"/>
        </w:rPr>
      </w:pPr>
      <w:r w:rsidRPr="00A42713">
        <w:rPr>
          <w:sz w:val="16"/>
        </w:rPr>
        <w:t>The consequences of interfering with a satellite may be vastly different depending on who is affected and how, and whether the satellite represents a legitimate military objective.</w:t>
      </w:r>
    </w:p>
    <w:p w14:paraId="1B180CAF" w14:textId="77777777" w:rsidR="006263CA" w:rsidRPr="00A42713" w:rsidRDefault="006263CA" w:rsidP="006263CA">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AB5DE2" w14:textId="77777777" w:rsidR="006263CA" w:rsidRPr="00A42713" w:rsidRDefault="006263CA" w:rsidP="006263CA">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D3D6571" w14:textId="77777777" w:rsidR="006263CA" w:rsidRPr="00A42713" w:rsidRDefault="006263CA" w:rsidP="006263CA">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7697EAF" w14:textId="77777777" w:rsidR="006263CA" w:rsidRPr="00A42713" w:rsidRDefault="006263CA" w:rsidP="006263CA">
      <w:pPr>
        <w:rPr>
          <w:sz w:val="16"/>
        </w:rPr>
      </w:pPr>
      <w:r w:rsidRPr="00A42713">
        <w:rPr>
          <w:sz w:val="16"/>
        </w:rPr>
        <w:t>Lack of shared understanding of consequences/proportionality</w:t>
      </w:r>
    </w:p>
    <w:p w14:paraId="252DE93A" w14:textId="77777777" w:rsidR="006263CA" w:rsidRPr="00A42713" w:rsidRDefault="006263CA" w:rsidP="006263CA">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D590E0A" w14:textId="2B2E55F7" w:rsidR="006263CA" w:rsidRDefault="006263CA" w:rsidP="006263CA">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18D2360B" w14:textId="00D079B0" w:rsidR="00874513" w:rsidRPr="00E47D3F" w:rsidRDefault="00874513" w:rsidP="00874513">
      <w:pPr>
        <w:pStyle w:val="Heading4"/>
      </w:pPr>
      <w:r>
        <w:t>Nuke war causes extinction – won’t stay limited</w:t>
      </w:r>
    </w:p>
    <w:p w14:paraId="53701092" w14:textId="77777777" w:rsidR="00874513" w:rsidRPr="00161CE3" w:rsidRDefault="00874513" w:rsidP="00874513">
      <w:r w:rsidRPr="00C33252">
        <w:rPr>
          <w:rStyle w:val="Style13ptBold"/>
        </w:rPr>
        <w:t>Edwards 17</w:t>
      </w:r>
      <w:r w:rsidRPr="00161CE3">
        <w:t xml:space="preserve"> [Paul N. Edwards, CISAC’s William J. Perry Fellow in International Security at Stanford’s Freeman </w:t>
      </w:r>
      <w:proofErr w:type="spellStart"/>
      <w:r w:rsidRPr="00161CE3">
        <w:t>Spogli</w:t>
      </w:r>
      <w:proofErr w:type="spellEnd"/>
      <w:r w:rsidRPr="00161CE3">
        <w:t xml:space="preserve"> Institute for International Studies. Being interviewed by </w:t>
      </w:r>
      <w:proofErr w:type="spellStart"/>
      <w:r w:rsidRPr="00161CE3">
        <w:t>EarthSky</w:t>
      </w:r>
      <w:proofErr w:type="spellEnd"/>
      <w:r w:rsidRPr="00161CE3">
        <w:t xml:space="preserve">. How nuclear war would affect Earth’s climate. September 8, 2017. earthsky.org/human-world/how-nuclear-war-would-affect-earths-climate] </w:t>
      </w:r>
      <w:r w:rsidRPr="00161CE3">
        <w:rPr>
          <w:b/>
        </w:rPr>
        <w:t>Note, we are only reading parts of the interview that are directly from Paul Edwards -- MMG</w:t>
      </w:r>
    </w:p>
    <w:p w14:paraId="0D38A34F" w14:textId="77777777" w:rsidR="00874513" w:rsidRPr="00161CE3" w:rsidRDefault="00874513" w:rsidP="00874513">
      <w:pPr>
        <w:rPr>
          <w:sz w:val="14"/>
        </w:rPr>
      </w:pPr>
      <w:r w:rsidRPr="00161CE3">
        <w:rPr>
          <w:sz w:val="14"/>
        </w:rPr>
        <w:t>In the nuclear conversation, what are we not talking about that we should be?</w:t>
      </w:r>
    </w:p>
    <w:p w14:paraId="50DDC140" w14:textId="77777777" w:rsidR="00874513" w:rsidRDefault="00874513" w:rsidP="00874513">
      <w:pPr>
        <w:rPr>
          <w:sz w:val="16"/>
        </w:rPr>
      </w:pPr>
      <w:r w:rsidRPr="009E3F8C">
        <w:rPr>
          <w:u w:val="single"/>
        </w:rPr>
        <w:t xml:space="preserve">We are </w:t>
      </w:r>
      <w:r w:rsidRPr="009E3F8C">
        <w:rPr>
          <w:rStyle w:val="Emphasis"/>
        </w:rPr>
        <w:t>not talking enough</w:t>
      </w:r>
      <w:r w:rsidRPr="009E3F8C">
        <w:rPr>
          <w:u w:val="single"/>
        </w:rPr>
        <w:t xml:space="preserve"> about </w:t>
      </w:r>
      <w:r w:rsidRPr="008609DD">
        <w:rPr>
          <w:highlight w:val="yellow"/>
          <w:u w:val="single"/>
        </w:rPr>
        <w:t xml:space="preserve">the </w:t>
      </w:r>
      <w:r w:rsidRPr="008609DD">
        <w:rPr>
          <w:rStyle w:val="Emphasis"/>
          <w:highlight w:val="yellow"/>
        </w:rPr>
        <w:t>climatic effects</w:t>
      </w:r>
      <w:r w:rsidRPr="008609DD">
        <w:rPr>
          <w:highlight w:val="yellow"/>
          <w:u w:val="single"/>
        </w:rPr>
        <w:t xml:space="preserve"> of </w:t>
      </w:r>
      <w:r w:rsidRPr="008609DD">
        <w:rPr>
          <w:rStyle w:val="Emphasis"/>
          <w:highlight w:val="yellow"/>
        </w:rPr>
        <w:t>nuc</w:t>
      </w:r>
      <w:r w:rsidRPr="009E3F8C">
        <w:rPr>
          <w:rStyle w:val="Emphasis"/>
        </w:rPr>
        <w:t xml:space="preserve">lear </w:t>
      </w:r>
      <w:r w:rsidRPr="008609DD">
        <w:rPr>
          <w:rStyle w:val="Emphasis"/>
          <w:highlight w:val="yellow"/>
        </w:rPr>
        <w:t>war</w:t>
      </w:r>
      <w:r w:rsidRPr="009E3F8C">
        <w:rPr>
          <w:sz w:val="16"/>
        </w:rPr>
        <w:t xml:space="preserve">. The “nuclear winter” theory of the mid-1980s played a significant role in the arms reductions of that period. But with the collapse of the Soviet Union and the reduction of U.S. and Russian nuclear arsenals, </w:t>
      </w:r>
      <w:r w:rsidRPr="009E3F8C">
        <w:rPr>
          <w:u w:val="single"/>
        </w:rPr>
        <w:t xml:space="preserve">this aspect of nuclear war has </w:t>
      </w:r>
      <w:r w:rsidRPr="008609DD">
        <w:rPr>
          <w:rStyle w:val="Emphasis"/>
          <w:highlight w:val="yellow"/>
        </w:rPr>
        <w:t>faded from view</w:t>
      </w:r>
      <w:r w:rsidRPr="009E3F8C">
        <w:rPr>
          <w:u w:val="single"/>
        </w:rPr>
        <w:t xml:space="preserve">. That’s </w:t>
      </w:r>
      <w:r w:rsidRPr="009E3F8C">
        <w:rPr>
          <w:rStyle w:val="Emphasis"/>
        </w:rPr>
        <w:t>not good</w:t>
      </w:r>
      <w:r w:rsidRPr="009E3F8C">
        <w:rPr>
          <w:sz w:val="16"/>
        </w:rPr>
        <w:t xml:space="preserve">. </w:t>
      </w:r>
      <w:r w:rsidRPr="009E3F8C">
        <w:rPr>
          <w:u w:val="single"/>
        </w:rPr>
        <w:t xml:space="preserve">In the mid-2000s, </w:t>
      </w:r>
      <w:r w:rsidRPr="008609DD">
        <w:rPr>
          <w:highlight w:val="yellow"/>
          <w:u w:val="single"/>
        </w:rPr>
        <w:t>climate scientists</w:t>
      </w:r>
      <w:r w:rsidRPr="009E3F8C">
        <w:rPr>
          <w:sz w:val="16"/>
        </w:rPr>
        <w:t xml:space="preserve"> such as Alan </w:t>
      </w:r>
      <w:proofErr w:type="spellStart"/>
      <w:r w:rsidRPr="009E3F8C">
        <w:rPr>
          <w:sz w:val="16"/>
        </w:rPr>
        <w:t>Robock</w:t>
      </w:r>
      <w:proofErr w:type="spellEnd"/>
      <w:r w:rsidRPr="009E3F8C">
        <w:rPr>
          <w:sz w:val="16"/>
        </w:rPr>
        <w:t xml:space="preserve"> (Rutgers) </w:t>
      </w:r>
      <w:r w:rsidRPr="009E3F8C">
        <w:rPr>
          <w:u w:val="single"/>
        </w:rPr>
        <w:t xml:space="preserve">took </w:t>
      </w:r>
      <w:r w:rsidRPr="009E3F8C">
        <w:rPr>
          <w:rStyle w:val="Emphasis"/>
        </w:rPr>
        <w:t>another look</w:t>
      </w:r>
      <w:r w:rsidRPr="009E3F8C">
        <w:rPr>
          <w:u w:val="single"/>
        </w:rPr>
        <w:t xml:space="preserve"> at nuclear winter theory. This time around, they </w:t>
      </w:r>
      <w:r w:rsidRPr="008609DD">
        <w:rPr>
          <w:highlight w:val="yellow"/>
          <w:u w:val="single"/>
        </w:rPr>
        <w:t xml:space="preserve">used </w:t>
      </w:r>
      <w:proofErr w:type="gramStart"/>
      <w:r w:rsidRPr="009E3F8C">
        <w:rPr>
          <w:u w:val="single"/>
        </w:rPr>
        <w:t>much-</w:t>
      </w:r>
      <w:r w:rsidRPr="008609DD">
        <w:rPr>
          <w:rStyle w:val="Emphasis"/>
          <w:highlight w:val="yellow"/>
        </w:rPr>
        <w:t>improved</w:t>
      </w:r>
      <w:proofErr w:type="gramEnd"/>
      <w:r w:rsidRPr="009E3F8C">
        <w:rPr>
          <w:u w:val="single"/>
        </w:rPr>
        <w:t xml:space="preserve"> and much more detailed </w:t>
      </w:r>
      <w:r w:rsidRPr="009E3F8C">
        <w:rPr>
          <w:rStyle w:val="Emphasis"/>
        </w:rPr>
        <w:t xml:space="preserve">climate </w:t>
      </w:r>
      <w:r w:rsidRPr="008609DD">
        <w:rPr>
          <w:rStyle w:val="Emphasis"/>
          <w:highlight w:val="yellow"/>
        </w:rPr>
        <w:t>models</w:t>
      </w:r>
      <w:r w:rsidRPr="009E3F8C">
        <w:rPr>
          <w:u w:val="single"/>
        </w:rPr>
        <w:t xml:space="preserve"> than those available 20 years earlier</w:t>
      </w:r>
      <w:r w:rsidRPr="009E3F8C">
        <w:rPr>
          <w:sz w:val="16"/>
        </w:rPr>
        <w:t xml:space="preserve">. They also tested the potential effects of smaller nuclear exchanges. The result: an exchange involving just 50 nuclear weapons — the kind of thing we </w:t>
      </w:r>
      <w:r w:rsidRPr="009E3F8C">
        <w:rPr>
          <w:sz w:val="16"/>
        </w:rPr>
        <w:lastRenderedPageBreak/>
        <w:t xml:space="preserve">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3F8C">
        <w:rPr>
          <w:sz w:val="16"/>
        </w:rPr>
        <w:t>really significant</w:t>
      </w:r>
      <w:proofErr w:type="gramEnd"/>
      <w:r w:rsidRPr="009E3F8C">
        <w:rPr>
          <w:sz w:val="16"/>
        </w:rPr>
        <w:t xml:space="preserve"> food shortages. </w:t>
      </w:r>
      <w:proofErr w:type="gramStart"/>
      <w:r w:rsidRPr="009E3F8C">
        <w:rPr>
          <w:sz w:val="16"/>
        </w:rPr>
        <w:t>So</w:t>
      </w:r>
      <w:proofErr w:type="gramEnd"/>
      <w:r w:rsidRPr="009E3F8C">
        <w:rPr>
          <w:sz w:val="16"/>
        </w:rPr>
        <w:t xml:space="preserve">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 xml:space="preserve">The effect would be </w:t>
      </w:r>
      <w:proofErr w:type="gramStart"/>
      <w:r w:rsidRPr="008609DD">
        <w:rPr>
          <w:highlight w:val="yellow"/>
          <w:u w:val="single"/>
        </w:rPr>
        <w:t>similar to</w:t>
      </w:r>
      <w:proofErr w:type="gramEnd"/>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President </w:t>
      </w:r>
      <w:r w:rsidRPr="008609DD">
        <w:rPr>
          <w:rStyle w:val="Emphasis"/>
          <w:highlight w:val="yellow"/>
        </w:rPr>
        <w:t>Trump</w:t>
      </w:r>
      <w:r w:rsidRPr="008609DD">
        <w:rPr>
          <w:highlight w:val="yellow"/>
          <w:u w:val="single"/>
        </w:rPr>
        <w:t xml:space="preserve"> lacks</w:t>
      </w:r>
      <w:r w:rsidRPr="009E3F8C">
        <w:rPr>
          <w:u w:val="single"/>
        </w:rPr>
        <w:t xml:space="preserve"> </w:t>
      </w:r>
      <w:r w:rsidRPr="009E3F8C">
        <w:rPr>
          <w:rStyle w:val="Emphasis"/>
        </w:rPr>
        <w:t xml:space="preserve">impulse </w:t>
      </w:r>
      <w:r w:rsidRPr="008609DD">
        <w:rPr>
          <w:rStyle w:val="Emphasis"/>
          <w:highlight w:val="yellow"/>
        </w:rPr>
        <w:t>control</w:t>
      </w:r>
      <w:r w:rsidRPr="009E3F8C">
        <w:rPr>
          <w:u w:val="single"/>
        </w:rPr>
        <w:t xml:space="preserve">, </w:t>
      </w:r>
      <w:r w:rsidRPr="008609DD">
        <w:rPr>
          <w:highlight w:val="yellow"/>
          <w:u w:val="single"/>
        </w:rPr>
        <w:t>and there are</w:t>
      </w:r>
      <w:r w:rsidRPr="009E3F8C">
        <w:rPr>
          <w:u w:val="single"/>
        </w:rPr>
        <w:t xml:space="preserve"> precious </w:t>
      </w:r>
      <w:r w:rsidRPr="008609DD">
        <w:rPr>
          <w:rStyle w:val="Emphasis"/>
          <w:highlight w:val="yellow"/>
        </w:rPr>
        <w:t>few checks</w:t>
      </w:r>
      <w:r w:rsidRPr="009E3F8C">
        <w:rPr>
          <w:u w:val="single"/>
        </w:rPr>
        <w:t xml:space="preserve"> on his ability to initiate a nuclear strike</w:t>
      </w:r>
      <w:r w:rsidRPr="009E3F8C">
        <w:rPr>
          <w:sz w:val="16"/>
        </w:rPr>
        <w:t xml:space="preserve">. We </w:t>
      </w:r>
      <w:proofErr w:type="gramStart"/>
      <w:r w:rsidRPr="009E3F8C">
        <w:rPr>
          <w:sz w:val="16"/>
        </w:rPr>
        <w:t>have to</w:t>
      </w:r>
      <w:proofErr w:type="gramEnd"/>
      <w:r w:rsidRPr="009E3F8C">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9E3F8C">
        <w:rPr>
          <w:sz w:val="16"/>
        </w:rPr>
        <w:t>Pacific island</w:t>
      </w:r>
      <w:proofErr w:type="gramEnd"/>
      <w:r w:rsidRPr="009E3F8C">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2BA4A4CC" w14:textId="77777777" w:rsidR="00E25584" w:rsidRPr="00A42713" w:rsidRDefault="00E25584" w:rsidP="006263CA">
      <w:pPr>
        <w:rPr>
          <w:sz w:val="16"/>
        </w:rPr>
      </w:pPr>
    </w:p>
    <w:p w14:paraId="0C7C89C6" w14:textId="73E59AB5" w:rsidR="006263CA" w:rsidRDefault="006263CA" w:rsidP="006263CA">
      <w:pPr>
        <w:pStyle w:val="Heading3"/>
      </w:pPr>
      <w:r>
        <w:lastRenderedPageBreak/>
        <w:t>Multilateralism</w:t>
      </w:r>
    </w:p>
    <w:p w14:paraId="20BE3963" w14:textId="77777777" w:rsidR="006263CA" w:rsidRDefault="006263CA" w:rsidP="006263CA"/>
    <w:p w14:paraId="3CAC573E" w14:textId="77777777" w:rsidR="006263CA" w:rsidRDefault="006263CA" w:rsidP="006263CA">
      <w:pPr>
        <w:pStyle w:val="Heading4"/>
      </w:pPr>
      <w:r>
        <w:t xml:space="preserve">Private appropriation by US entities risks unraveling multilateral space governance. </w:t>
      </w:r>
    </w:p>
    <w:p w14:paraId="3A9BBBEB" w14:textId="77777777" w:rsidR="006263CA" w:rsidRDefault="006263CA" w:rsidP="006263CA">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384EA69" w14:textId="77777777" w:rsidR="006263CA" w:rsidRPr="00055083" w:rsidRDefault="006263CA" w:rsidP="006263CA">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D216EED" w14:textId="77777777" w:rsidR="006263CA" w:rsidRPr="008D2860" w:rsidRDefault="006263CA" w:rsidP="006263CA">
      <w:pPr>
        <w:pStyle w:val="Heading4"/>
      </w:pPr>
      <w:r>
        <w:t>Pursuing mining multilaterally to the benefit of all is key to solve future space governance and cooperation on ot</w:t>
      </w:r>
      <w:r w:rsidRPr="00DF65BB">
        <w:t>h</w:t>
      </w:r>
      <w:r>
        <w:t xml:space="preserve">er issues. </w:t>
      </w:r>
    </w:p>
    <w:p w14:paraId="26A93717" w14:textId="77777777" w:rsidR="006263CA" w:rsidRDefault="006263CA" w:rsidP="006263CA">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341A6" w14:textId="77777777" w:rsidR="006263CA" w:rsidRPr="00D72C6F" w:rsidRDefault="006263CA" w:rsidP="006263CA">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xml:space="preserve">, </w:t>
      </w:r>
      <w:r w:rsidRPr="00D72C6F">
        <w:rPr>
          <w:rStyle w:val="StyleUnderline"/>
        </w:rPr>
        <w:lastRenderedPageBreak/>
        <w:t>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BEA6468" w14:textId="77777777" w:rsidR="006263CA" w:rsidRDefault="006263CA" w:rsidP="006263CA">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A1AC139" w14:textId="77777777" w:rsidR="006263CA" w:rsidRPr="00D72C6F" w:rsidRDefault="006263CA" w:rsidP="006263CA">
      <w:r w:rsidRPr="00D72C6F">
        <w:t>[FOOTNOTE]</w:t>
      </w:r>
    </w:p>
    <w:p w14:paraId="4F738092" w14:textId="77777777" w:rsidR="006263CA" w:rsidRDefault="006263CA" w:rsidP="006263CA">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D184B37" w14:textId="77777777" w:rsidR="006263CA" w:rsidRPr="00D72C6F" w:rsidRDefault="006263CA" w:rsidP="006263CA">
      <w:r w:rsidRPr="00D72C6F">
        <w:t>[END FOOTNOTE]</w:t>
      </w:r>
    </w:p>
    <w:p w14:paraId="480A3F38" w14:textId="77777777" w:rsidR="006263CA" w:rsidRPr="00D72C6F" w:rsidRDefault="006263CA" w:rsidP="006263CA">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C2810B3" w14:textId="77777777" w:rsidR="006263CA" w:rsidRPr="00AA4439" w:rsidRDefault="006263CA" w:rsidP="006263CA">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8157633" w14:textId="77777777" w:rsidR="006263CA" w:rsidRDefault="006263CA" w:rsidP="006263CA"/>
    <w:p w14:paraId="2A644DD5" w14:textId="77777777" w:rsidR="006263CA" w:rsidRPr="00DF65BB" w:rsidRDefault="006263CA" w:rsidP="006263CA">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50AACE8" w14:textId="77777777" w:rsidR="006263CA" w:rsidRDefault="006263CA" w:rsidP="006263CA">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659839E3" w14:textId="77777777" w:rsidR="006263CA" w:rsidRPr="0095009A" w:rsidRDefault="006263CA" w:rsidP="006263CA">
      <w:pPr>
        <w:rPr>
          <w:sz w:val="16"/>
          <w:szCs w:val="18"/>
        </w:rPr>
      </w:pPr>
      <w:r w:rsidRPr="0095009A">
        <w:rPr>
          <w:sz w:val="16"/>
          <w:szCs w:val="18"/>
        </w:rPr>
        <w:t>Are We Humans Doomed to Extinction?</w:t>
      </w:r>
    </w:p>
    <w:p w14:paraId="1BF1B21A" w14:textId="77777777" w:rsidR="006263CA" w:rsidRDefault="006263CA" w:rsidP="006263CA">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 xml:space="preserve">fueled by rapid </w:t>
      </w:r>
      <w:r w:rsidRPr="0095009A">
        <w:rPr>
          <w:rStyle w:val="StyleUnderline"/>
        </w:rPr>
        <w:lastRenderedPageBreak/>
        <w:t>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w:t>
      </w:r>
      <w:r w:rsidRPr="0095009A">
        <w:rPr>
          <w:sz w:val="12"/>
          <w:szCs w:val="18"/>
        </w:rPr>
        <w:lastRenderedPageBreak/>
        <w:t xml:space="preserve">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1DC7DF" w14:textId="77777777" w:rsidR="006263CA" w:rsidRPr="00BF18C2" w:rsidRDefault="006263CA" w:rsidP="006263CA">
      <w:pPr>
        <w:pStyle w:val="Heading4"/>
      </w:pPr>
      <w:r>
        <w:t>Resource s</w:t>
      </w:r>
      <w:r w:rsidRPr="00DF65BB">
        <w:t>h</w:t>
      </w:r>
      <w:r>
        <w:t xml:space="preserve">ortages also cause war </w:t>
      </w:r>
    </w:p>
    <w:p w14:paraId="0E8967C4" w14:textId="77777777" w:rsidR="006263CA" w:rsidRPr="00DA0C49" w:rsidRDefault="006263CA" w:rsidP="006263CA">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F3FCA0D" w14:textId="60476EAC" w:rsidR="006263CA" w:rsidRPr="00326294" w:rsidRDefault="006263CA" w:rsidP="003C53D7">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7D373A06" w14:textId="77777777" w:rsidR="006263CA" w:rsidRPr="009C6994" w:rsidRDefault="006263CA" w:rsidP="006263CA">
      <w:pPr>
        <w:pStyle w:val="Heading4"/>
      </w:pPr>
      <w:r>
        <w:t xml:space="preserve">Extinction’s </w:t>
      </w:r>
      <w:r>
        <w:rPr>
          <w:u w:val="single"/>
        </w:rPr>
        <w:t>inevitable</w:t>
      </w:r>
      <w:r>
        <w:t xml:space="preserve"> without multilateral space governance</w:t>
      </w:r>
    </w:p>
    <w:p w14:paraId="4AB9E832" w14:textId="77777777" w:rsidR="006263CA" w:rsidRPr="009C6994" w:rsidRDefault="006263CA" w:rsidP="006263CA">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90DB548" w14:textId="77777777" w:rsidR="006263CA" w:rsidRPr="00443572" w:rsidRDefault="006263CA" w:rsidP="006263CA">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lastRenderedPageBreak/>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DF0734E" w14:textId="77777777" w:rsidR="006263CA" w:rsidRDefault="006263CA" w:rsidP="006263CA"/>
    <w:p w14:paraId="0C84639C" w14:textId="675B55D0" w:rsidR="006263CA" w:rsidRDefault="006263CA" w:rsidP="006263CA">
      <w:pPr>
        <w:pStyle w:val="Heading3"/>
      </w:pPr>
      <w:r>
        <w:lastRenderedPageBreak/>
        <w:t>Plan</w:t>
      </w:r>
    </w:p>
    <w:p w14:paraId="4DEE1D48" w14:textId="77777777" w:rsidR="006263CA" w:rsidRDefault="006263CA" w:rsidP="006263CA"/>
    <w:p w14:paraId="42E6232E" w14:textId="3FC2EC21" w:rsidR="006263CA" w:rsidRDefault="006263CA" w:rsidP="006263CA">
      <w:pPr>
        <w:pStyle w:val="Heading4"/>
      </w:pPr>
      <w:r>
        <w:t xml:space="preserve">Space faring </w:t>
      </w:r>
      <w:r w:rsidR="002A0651">
        <w:t>states</w:t>
      </w:r>
      <w:r>
        <w:t xml:space="preserve"> should establish a </w:t>
      </w:r>
      <w:r w:rsidR="009465B8">
        <w:t>Space Resource Fund</w:t>
      </w:r>
      <w:r>
        <w:t xml:space="preserve"> that restricts asteroid mining done by private entities</w:t>
      </w:r>
      <w:r w:rsidR="002A0651">
        <w:t>.</w:t>
      </w:r>
    </w:p>
    <w:p w14:paraId="11E07541" w14:textId="77777777" w:rsidR="006263CA" w:rsidRDefault="006263CA" w:rsidP="006263CA"/>
    <w:p w14:paraId="1D7F8435" w14:textId="2B160A38" w:rsidR="006263CA" w:rsidRPr="00086F73" w:rsidRDefault="006263CA" w:rsidP="006263CA">
      <w:pPr>
        <w:pStyle w:val="Heading3"/>
      </w:pPr>
      <w:r>
        <w:lastRenderedPageBreak/>
        <w:t>Solvency</w:t>
      </w:r>
    </w:p>
    <w:p w14:paraId="3FFFB2CE" w14:textId="77777777" w:rsidR="006263CA" w:rsidRDefault="006263CA" w:rsidP="006263CA">
      <w:pPr>
        <w:pStyle w:val="Heading4"/>
      </w:pPr>
      <w:r>
        <w:t xml:space="preserve">Creating a legal regime so everyone benefits from mining creates sustainable mining while avoiding conflict. </w:t>
      </w:r>
    </w:p>
    <w:p w14:paraId="4F7B6299" w14:textId="77777777" w:rsidR="006263CA" w:rsidRDefault="006263CA" w:rsidP="006263CA">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B8278A6" w14:textId="3FC8EA0F" w:rsidR="006263CA" w:rsidRDefault="006263CA" w:rsidP="006263CA">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 xml:space="preserve">If 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23AB701" w14:textId="77777777" w:rsidR="00DC23C6" w:rsidRDefault="00DC23C6" w:rsidP="006263CA"/>
    <w:p w14:paraId="2BAF71D8" w14:textId="77777777" w:rsidR="00DC23C6" w:rsidRDefault="00DC23C6" w:rsidP="006263CA"/>
    <w:p w14:paraId="5892229A" w14:textId="6C32AFC5" w:rsidR="00DC23C6" w:rsidRDefault="00DC23C6" w:rsidP="00DC23C6">
      <w:pPr>
        <w:pStyle w:val="Heading3"/>
      </w:pPr>
      <w:r>
        <w:lastRenderedPageBreak/>
        <w:t>Framework</w:t>
      </w:r>
    </w:p>
    <w:p w14:paraId="6F8E00F0" w14:textId="77777777" w:rsidR="00DC23C6" w:rsidRPr="00DC23C6" w:rsidRDefault="00DC23C6" w:rsidP="00DC23C6"/>
    <w:p w14:paraId="23D13C87" w14:textId="396FA615" w:rsidR="00DC23C6" w:rsidRPr="008A282C" w:rsidRDefault="00DC23C6" w:rsidP="00DC23C6">
      <w:pPr>
        <w:pStyle w:val="Heading4"/>
      </w:pPr>
      <w:r>
        <w:t>A</w:t>
      </w:r>
      <w:r w:rsidRPr="008A282C">
        <w:t xml:space="preserve">] </w:t>
      </w:r>
      <w:r w:rsidR="001D3940">
        <w:t>Go</w:t>
      </w:r>
      <w:r w:rsidRPr="008A282C">
        <w:t>v</w:t>
      </w:r>
      <w:r w:rsidR="001D3940">
        <w:t>ernments</w:t>
      </w:r>
      <w:r w:rsidRPr="008A282C">
        <w:t xml:space="preserve">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D0BC54F" w14:textId="2C429155" w:rsidR="00DC23C6" w:rsidRPr="008A282C" w:rsidRDefault="00DC23C6" w:rsidP="00DC23C6">
      <w:pPr>
        <w:pStyle w:val="Heading4"/>
      </w:pPr>
      <w:r>
        <w:t>B</w:t>
      </w:r>
      <w:r w:rsidRPr="008A282C">
        <w:t xml:space="preserve">] </w:t>
      </w:r>
      <w:r w:rsidR="001D3940">
        <w:t>O</w:t>
      </w:r>
      <w:r w:rsidRPr="008A282C">
        <w:t xml:space="preserve">nly consequentialism treats agents equally since it values their well-being the same- public officials have special obligations by virtue of their role to benefit its people in an equal manner   </w:t>
      </w:r>
    </w:p>
    <w:p w14:paraId="379D3F5E" w14:textId="7274C6D7" w:rsidR="00DC23C6" w:rsidRPr="00CD71BF" w:rsidRDefault="00DC23C6" w:rsidP="00DC23C6">
      <w:pPr>
        <w:pStyle w:val="Heading4"/>
        <w:rPr>
          <w:rFonts w:cs="Calibri"/>
          <w:color w:val="000000" w:themeColor="text1"/>
        </w:rPr>
      </w:pPr>
      <w:r w:rsidRPr="00CD71BF">
        <w:rPr>
          <w:rFonts w:cs="Calibri"/>
          <w:color w:val="000000" w:themeColor="text1"/>
        </w:rPr>
        <w:t>[</w:t>
      </w:r>
      <w:r>
        <w:rPr>
          <w:rFonts w:cs="Calibri"/>
          <w:color w:val="000000" w:themeColor="text1"/>
        </w:rPr>
        <w:t>C</w:t>
      </w:r>
      <w:r w:rsidRPr="00CD71BF">
        <w:rPr>
          <w:rFonts w:cs="Calibri"/>
          <w:color w:val="000000" w:themeColor="text1"/>
        </w:rPr>
        <w:t xml:space="preserve">] Existential threats deserve serious consideration in your ethical calculus- moral uncertainty and future gens </w:t>
      </w:r>
    </w:p>
    <w:p w14:paraId="2694C08F" w14:textId="77777777" w:rsidR="00DC23C6" w:rsidRPr="00CD71BF" w:rsidRDefault="00DC23C6" w:rsidP="00DC23C6">
      <w:pPr>
        <w:rPr>
          <w:color w:val="000000" w:themeColor="text1"/>
        </w:rPr>
      </w:pPr>
      <w:proofErr w:type="spellStart"/>
      <w:r w:rsidRPr="00CD71BF">
        <w:rPr>
          <w:rStyle w:val="Style13ptBold"/>
          <w:color w:val="000000" w:themeColor="text1"/>
        </w:rPr>
        <w:t>Pummer</w:t>
      </w:r>
      <w:proofErr w:type="spellEnd"/>
      <w:r w:rsidRPr="00CD71BF">
        <w:rPr>
          <w:rStyle w:val="Style13ptBold"/>
          <w:color w:val="000000" w:themeColor="text1"/>
        </w:rPr>
        <w:t xml:space="preserve"> 15</w:t>
      </w:r>
      <w:r w:rsidRPr="00CD71BF">
        <w:rPr>
          <w:color w:val="000000" w:themeColor="text1"/>
        </w:rPr>
        <w:t xml:space="preserve"> — (Theron </w:t>
      </w:r>
      <w:proofErr w:type="spellStart"/>
      <w:r w:rsidRPr="00CD71BF">
        <w:rPr>
          <w:color w:val="000000" w:themeColor="text1"/>
        </w:rPr>
        <w:t>Pummer</w:t>
      </w:r>
      <w:proofErr w:type="spellEnd"/>
      <w:r w:rsidRPr="00CD71BF">
        <w:rPr>
          <w:color w:val="000000" w:themeColor="text1"/>
        </w:rPr>
        <w:t xml:space="preserve">, Junior Research Fellow in Philosophy at St. Anne's College, University of Oxford, “Moral Agreement on Saving the </w:t>
      </w:r>
      <w:proofErr w:type="gramStart"/>
      <w:r w:rsidRPr="00CD71BF">
        <w:rPr>
          <w:color w:val="000000" w:themeColor="text1"/>
        </w:rPr>
        <w:t>World“</w:t>
      </w:r>
      <w:proofErr w:type="gramEnd"/>
      <w:r w:rsidRPr="00CD71BF">
        <w:rPr>
          <w:color w:val="000000" w:themeColor="text1"/>
        </w:rPr>
        <w:t xml:space="preserve">, Practical Ethics University of Oxford, 5-18-2015, Available Online at http://blog.practicalethics.ox.ac.uk/2015/05/moral-agreement-on-saving-the-world/, accessed 7-2-2018, HKR-AM) **we do not endorse ableist language= </w:t>
      </w:r>
    </w:p>
    <w:p w14:paraId="33ABE566" w14:textId="77777777" w:rsidR="00DC23C6" w:rsidRDefault="00DC23C6" w:rsidP="00DC23C6">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CD71BF">
        <w:rPr>
          <w:rStyle w:val="StyleUnderline"/>
          <w:rFonts w:eastAsiaTheme="minorHAnsi"/>
          <w:color w:val="000000" w:themeColor="text1"/>
        </w:rPr>
        <w:t xml:space="preserve">there’s a good chance that many existing people will, with the aid of life-extension technology, live very long and very </w:t>
      </w:r>
      <w:proofErr w:type="gramStart"/>
      <w:r w:rsidRPr="00CD71BF">
        <w:rPr>
          <w:rStyle w:val="StyleUnderline"/>
          <w:rFonts w:eastAsiaTheme="minorHAnsi"/>
          <w:color w:val="000000" w:themeColor="text1"/>
        </w:rPr>
        <w:t>high quality</w:t>
      </w:r>
      <w:proofErr w:type="gramEnd"/>
      <w:r w:rsidRPr="00CD71BF">
        <w:rPr>
          <w:rStyle w:val="StyleUnderline"/>
          <w:rFonts w:eastAsiaTheme="min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648C3D6A" w14:textId="77777777" w:rsidR="00DC23C6" w:rsidRDefault="00DC23C6" w:rsidP="00DC23C6">
      <w:pPr>
        <w:rPr>
          <w:color w:val="000000" w:themeColor="text1"/>
          <w:sz w:val="16"/>
        </w:rPr>
      </w:pPr>
      <w:r w:rsidRPr="00CD71BF">
        <w:rPr>
          <w:rStyle w:val="StyleUnderline"/>
          <w:rFonts w:eastAsiaTheme="minorHAnsi"/>
          <w:color w:val="000000" w:themeColor="text1"/>
        </w:rPr>
        <w:lastRenderedPageBreak/>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CD71BF">
        <w:rPr>
          <w:color w:val="000000" w:themeColor="text1"/>
          <w:sz w:val="16"/>
        </w:rPr>
        <w:t>consists</w:t>
      </w:r>
      <w:proofErr w:type="gramEnd"/>
      <w:r w:rsidRPr="00CD71BF">
        <w:rPr>
          <w:color w:val="000000" w:themeColor="text1"/>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D71BF">
        <w:rPr>
          <w:color w:val="000000" w:themeColor="text1"/>
          <w:sz w:val="16"/>
        </w:rPr>
        <w:t>actually desires</w:t>
      </w:r>
      <w:proofErr w:type="gramEnd"/>
      <w:r w:rsidRPr="00CD71BF">
        <w:rPr>
          <w:color w:val="000000" w:themeColor="text1"/>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D71BF">
        <w:rPr>
          <w:color w:val="000000" w:themeColor="text1"/>
          <w:sz w:val="16"/>
        </w:rPr>
        <w:t>all of</w:t>
      </w:r>
      <w:proofErr w:type="gramEnd"/>
      <w:r w:rsidRPr="00CD71BF">
        <w:rPr>
          <w:color w:val="000000" w:themeColor="text1"/>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 xml:space="preserve">We should also </w:t>
      </w:r>
      <w:proofErr w:type="gramStart"/>
      <w:r w:rsidRPr="00CD71BF">
        <w:rPr>
          <w:rStyle w:val="StyleUnderline"/>
          <w:rFonts w:eastAsiaTheme="minorHAnsi"/>
          <w:color w:val="000000" w:themeColor="text1"/>
        </w:rPr>
        <w:t>take into account</w:t>
      </w:r>
      <w:proofErr w:type="gramEnd"/>
      <w:r w:rsidRPr="00CD71BF">
        <w:rPr>
          <w:rStyle w:val="StyleUnderline"/>
          <w:rFonts w:eastAsiaTheme="minorHAnsi"/>
          <w:color w:val="000000" w:themeColor="text1"/>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3B7626">
        <w:rPr>
          <w:rStyle w:val="StyleUnderline"/>
          <w:rFonts w:eastAsiaTheme="minorHAnsi"/>
          <w:color w:val="000000" w:themeColor="text1"/>
        </w:rPr>
        <w:t xml:space="preserve">Even if they were 90% sure that their view is the correct one (and 10% sure that one of these other ones is correct), they would have </w:t>
      </w:r>
      <w:proofErr w:type="gramStart"/>
      <w:r w:rsidRPr="003B7626">
        <w:rPr>
          <w:rStyle w:val="StyleUnderline"/>
          <w:rFonts w:eastAsiaTheme="minorHAnsi"/>
          <w:color w:val="000000" w:themeColor="text1"/>
        </w:rPr>
        <w:t>pretty strong</w:t>
      </w:r>
      <w:proofErr w:type="gramEnd"/>
      <w:r w:rsidRPr="003B7626">
        <w:rPr>
          <w:rStyle w:val="StyleUnderline"/>
          <w:rFonts w:eastAsiaTheme="minorHAnsi"/>
          <w:color w:val="000000" w:themeColor="text1"/>
        </w:rPr>
        <w:t xml:space="preserve"> reason, from the standpoint of moral uncertainty, to reduce existential risk. Perhaps most disturbingly still, even if we are only 1% sure that the well-being of possible future</w:t>
      </w:r>
      <w:r w:rsidRPr="00CD71BF">
        <w:rPr>
          <w:rStyle w:val="StyleUnderline"/>
          <w:rFonts w:eastAsiaTheme="minorHAnsi"/>
          <w:color w:val="000000" w:themeColor="text1"/>
        </w:rPr>
        <w:t xml:space="preserve"> people matters, it is at least arguable that, from the standpoint of moral uncertainty, reducing existential risk is the most important thing in the world</w:t>
      </w:r>
      <w:r w:rsidRPr="00CD71BF">
        <w:rPr>
          <w:color w:val="000000" w:themeColor="text1"/>
          <w:sz w:val="16"/>
        </w:rPr>
        <w:t xml:space="preserve">. Again, this is largely </w:t>
      </w:r>
      <w:proofErr w:type="gramStart"/>
      <w:r w:rsidRPr="00CD71BF">
        <w:rPr>
          <w:color w:val="000000" w:themeColor="text1"/>
          <w:sz w:val="16"/>
        </w:rPr>
        <w:t>for the reason that</w:t>
      </w:r>
      <w:proofErr w:type="gramEnd"/>
      <w:r w:rsidRPr="00CD71BF">
        <w:rPr>
          <w:color w:val="000000" w:themeColor="text1"/>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D71BF">
        <w:rPr>
          <w:color w:val="000000" w:themeColor="text1"/>
          <w:sz w:val="16"/>
        </w:rPr>
        <w:t>fairly implausible</w:t>
      </w:r>
      <w:proofErr w:type="gramEnd"/>
      <w:r w:rsidRPr="00CD71BF">
        <w:rPr>
          <w:color w:val="000000" w:themeColor="text1"/>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D71BF">
        <w:rPr>
          <w:color w:val="000000" w:themeColor="text1"/>
          <w:sz w:val="16"/>
        </w:rPr>
        <w:t>.” (From chapter 36 of On What Matters)</w:t>
      </w:r>
    </w:p>
    <w:p w14:paraId="731CF0A9" w14:textId="77777777" w:rsidR="00DC23C6" w:rsidRPr="00F601E6" w:rsidRDefault="00DC23C6" w:rsidP="00DC23C6"/>
    <w:p w14:paraId="2665A0A9" w14:textId="77777777" w:rsidR="00DC23C6" w:rsidRPr="00531E7E" w:rsidRDefault="00DC23C6" w:rsidP="006263CA">
      <w:pPr>
        <w:rPr>
          <w:rStyle w:val="StyleUnderline"/>
        </w:rPr>
      </w:pPr>
    </w:p>
    <w:p w14:paraId="072966F6" w14:textId="77777777" w:rsidR="00DB1239" w:rsidRDefault="00DB1239"/>
    <w:sectPr w:rsidR="00DB1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DCA"/>
    <w:rsid w:val="0014043A"/>
    <w:rsid w:val="001D3940"/>
    <w:rsid w:val="002A0651"/>
    <w:rsid w:val="002A0834"/>
    <w:rsid w:val="00382A19"/>
    <w:rsid w:val="003B7626"/>
    <w:rsid w:val="003C53D7"/>
    <w:rsid w:val="006263CA"/>
    <w:rsid w:val="00874513"/>
    <w:rsid w:val="009465B8"/>
    <w:rsid w:val="0098001B"/>
    <w:rsid w:val="009F3E3B"/>
    <w:rsid w:val="00D82864"/>
    <w:rsid w:val="00DB1239"/>
    <w:rsid w:val="00DC23C6"/>
    <w:rsid w:val="00E04E0E"/>
    <w:rsid w:val="00E25584"/>
    <w:rsid w:val="00F21DCA"/>
    <w:rsid w:val="00F26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5DC1A7"/>
  <w15:chartTrackingRefBased/>
  <w15:docId w15:val="{5018F10E-5DA5-BA45-8CC3-8D68E7E5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63CA"/>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26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63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26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26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263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63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263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263CA"/>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263CA"/>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63CA"/>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263C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263CA"/>
    <w:rPr>
      <w:color w:val="auto"/>
      <w:u w:val="none"/>
    </w:rPr>
  </w:style>
  <w:style w:type="character" w:styleId="FollowedHyperlink">
    <w:name w:val="FollowedHyperlink"/>
    <w:basedOn w:val="DefaultParagraphFont"/>
    <w:uiPriority w:val="99"/>
    <w:semiHidden/>
    <w:unhideWhenUsed/>
    <w:rsid w:val="006263CA"/>
    <w:rPr>
      <w:color w:val="auto"/>
      <w:u w:val="none"/>
    </w:rPr>
  </w:style>
  <w:style w:type="paragraph" w:customStyle="1" w:styleId="Emphasis1">
    <w:name w:val="Emphasis1"/>
    <w:basedOn w:val="Normal"/>
    <w:link w:val="Emphasis"/>
    <w:uiPriority w:val="20"/>
    <w:qFormat/>
    <w:rsid w:val="006263CA"/>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6263C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6263CA"/>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263CA"/>
  </w:style>
  <w:style w:type="paragraph" w:styleId="DocumentMap">
    <w:name w:val="Document Map"/>
    <w:basedOn w:val="Normal"/>
    <w:link w:val="DocumentMapChar"/>
    <w:uiPriority w:val="99"/>
    <w:semiHidden/>
    <w:unhideWhenUsed/>
    <w:rsid w:val="006263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63CA"/>
    <w:rPr>
      <w:rFonts w:ascii="Lucida Grande" w:eastAsiaTheme="minorEastAsia"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25584"/>
    <w:rPr>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21</Pages>
  <Words>14303</Words>
  <Characters>78815</Characters>
  <Application>Microsoft Office Word</Application>
  <DocSecurity>0</DocSecurity>
  <Lines>856</Lines>
  <Paragraphs>130</Paragraphs>
  <ScaleCrop>false</ScaleCrop>
  <Company/>
  <LinksUpToDate>false</LinksUpToDate>
  <CharactersWithSpaces>92988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7</cp:revision>
  <dcterms:created xsi:type="dcterms:W3CDTF">2022-01-15T15:09:00Z</dcterms:created>
  <dcterms:modified xsi:type="dcterms:W3CDTF">2022-02-12T21:39:00Z</dcterms:modified>
</cp:coreProperties>
</file>