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EAD1D" w14:textId="29F71B8E" w:rsidR="006263CA" w:rsidRDefault="006263CA" w:rsidP="006263CA">
      <w:pPr>
        <w:pStyle w:val="Heading1"/>
      </w:pPr>
      <w:r>
        <w:t xml:space="preserve">Space Affirmative </w:t>
      </w:r>
    </w:p>
    <w:p w14:paraId="2F44230E" w14:textId="77777777" w:rsidR="006263CA" w:rsidRDefault="006263CA" w:rsidP="006263CA">
      <w:pPr>
        <w:pStyle w:val="Heading2"/>
      </w:pPr>
      <w:r>
        <w:lastRenderedPageBreak/>
        <w:t>1AC</w:t>
      </w:r>
    </w:p>
    <w:p w14:paraId="64018AC1" w14:textId="4A6D03A3" w:rsidR="006263CA" w:rsidRDefault="006263CA" w:rsidP="006263CA">
      <w:pPr>
        <w:pStyle w:val="Heading3"/>
      </w:pPr>
      <w:r>
        <w:lastRenderedPageBreak/>
        <w:t>Mining</w:t>
      </w:r>
    </w:p>
    <w:p w14:paraId="2A34F092" w14:textId="77777777" w:rsidR="006263CA" w:rsidRPr="008D2860" w:rsidRDefault="006263CA" w:rsidP="006263CA"/>
    <w:p w14:paraId="4BFDDE71" w14:textId="13BDB574" w:rsidR="006263CA" w:rsidRPr="00370276" w:rsidRDefault="006263CA" w:rsidP="006263CA">
      <w:pPr>
        <w:pStyle w:val="Heading4"/>
      </w:pPr>
      <w:r>
        <w:t xml:space="preserve">Private entities are increasing mining now – US is </w:t>
      </w:r>
      <w:r>
        <w:rPr>
          <w:u w:val="single"/>
        </w:rPr>
        <w:t>key</w:t>
      </w:r>
    </w:p>
    <w:p w14:paraId="654B60E0" w14:textId="77777777" w:rsidR="006263CA" w:rsidRDefault="006263CA" w:rsidP="006263CA">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7D06AB0" w14:textId="77777777" w:rsidR="006263CA" w:rsidRPr="007831F9" w:rsidRDefault="006263CA" w:rsidP="006263CA">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1999856" w14:textId="77777777" w:rsidR="006263CA" w:rsidRDefault="006263CA" w:rsidP="006263CA"/>
    <w:p w14:paraId="6C75F022" w14:textId="77777777" w:rsidR="006263CA" w:rsidRDefault="006263CA" w:rsidP="006263CA">
      <w:pPr>
        <w:pStyle w:val="Heading4"/>
      </w:pPr>
      <w:r>
        <w:t xml:space="preserve">It causes dangerous space mining and </w:t>
      </w:r>
      <w:r>
        <w:rPr>
          <w:u w:val="single"/>
        </w:rPr>
        <w:t>deregulation</w:t>
      </w:r>
      <w:r>
        <w:t xml:space="preserve"> globally – multilateralism solves. </w:t>
      </w:r>
    </w:p>
    <w:p w14:paraId="038A40D7" w14:textId="77777777" w:rsidR="006263CA" w:rsidRDefault="006263CA" w:rsidP="006263CA">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9E62E93" w14:textId="77777777" w:rsidR="006263CA" w:rsidRPr="00DF65BB" w:rsidRDefault="006263CA" w:rsidP="006263CA">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w:t>
      </w:r>
      <w:r w:rsidRPr="00364AB4">
        <w:rPr>
          <w:sz w:val="14"/>
        </w:rPr>
        <w:lastRenderedPageBreak/>
        <w:t xml:space="preserve">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E95BFA1" w14:textId="77777777" w:rsidR="006263CA" w:rsidRDefault="006263CA" w:rsidP="006263CA">
      <w:pPr>
        <w:pStyle w:val="Heading4"/>
      </w:pPr>
      <w:r>
        <w:t xml:space="preserve">Dangerous mining greatly increases the risk of space debris. </w:t>
      </w:r>
    </w:p>
    <w:p w14:paraId="11E5517E" w14:textId="77777777" w:rsidR="006263CA" w:rsidRDefault="006263CA" w:rsidP="006263CA">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574059F" w14:textId="77777777" w:rsidR="006263CA" w:rsidRPr="00DF65BB" w:rsidRDefault="006263CA" w:rsidP="006263CA">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we will have to worry about cascades of collisions like </w:t>
      </w:r>
      <w:r w:rsidRPr="00364AB4">
        <w:rPr>
          <w:rStyle w:val="StyleUnderline"/>
        </w:rPr>
        <w:lastRenderedPageBreak/>
        <w:t>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F087D1A" w14:textId="77777777" w:rsidR="006263CA" w:rsidRPr="00DF65BB" w:rsidRDefault="006263CA" w:rsidP="006263CA">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33B42E34" w14:textId="77777777" w:rsidR="006263CA" w:rsidRDefault="006263CA" w:rsidP="006263CA">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25D6020" w14:textId="77777777" w:rsidR="006263CA" w:rsidRPr="00B40499" w:rsidRDefault="006263CA" w:rsidP="006263CA">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733D804B" w14:textId="77777777" w:rsidR="006263CA" w:rsidRPr="00DF65BB" w:rsidRDefault="006263CA" w:rsidP="006263CA">
      <w:pPr>
        <w:pStyle w:val="Heading4"/>
        <w:rPr>
          <w:rFonts w:cs="Arial"/>
        </w:rPr>
      </w:pPr>
      <w:r>
        <w:rPr>
          <w:rFonts w:cs="Arial"/>
        </w:rPr>
        <w:t xml:space="preserve">Debris cascades cause </w:t>
      </w:r>
      <w:r>
        <w:rPr>
          <w:rFonts w:cs="Arial"/>
          <w:u w:val="single"/>
        </w:rPr>
        <w:t>global</w:t>
      </w:r>
      <w:r>
        <w:rPr>
          <w:rFonts w:cs="Arial"/>
        </w:rPr>
        <w:t xml:space="preserve"> nuke war</w:t>
      </w:r>
    </w:p>
    <w:p w14:paraId="196FA0D4" w14:textId="77777777" w:rsidR="006263CA" w:rsidRPr="00DE79D4" w:rsidRDefault="006263CA" w:rsidP="006263CA">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w:t>
      </w:r>
      <w:r w:rsidRPr="00DE79D4">
        <w:lastRenderedPageBreak/>
        <w:t xml:space="preserve">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6A79A7ED" w14:textId="77777777" w:rsidR="006263CA" w:rsidRDefault="006263CA" w:rsidP="006263CA">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w:t>
      </w:r>
      <w:r w:rsidRPr="00DE79D4">
        <w:rPr>
          <w:rStyle w:val="StyleUnderline"/>
        </w:rPr>
        <w:lastRenderedPageBreak/>
        <w:t xml:space="preserve">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82C10CE" w14:textId="3B5C1822" w:rsidR="006263CA" w:rsidRPr="00DF65BB" w:rsidRDefault="006263CA" w:rsidP="006263CA">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r w:rsidR="0098001B">
        <w:rPr>
          <w:rFonts w:cs="Arial"/>
          <w:u w:val="single"/>
        </w:rPr>
        <w:t>extinction.</w:t>
      </w:r>
    </w:p>
    <w:p w14:paraId="2D8D8348" w14:textId="77777777" w:rsidR="006263CA" w:rsidRPr="00367B77" w:rsidRDefault="006263CA" w:rsidP="006263CA">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28F22FD5" w14:textId="32BBF42E" w:rsidR="006263CA" w:rsidRPr="00DF65BB" w:rsidRDefault="006263CA" w:rsidP="006263CA">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lastRenderedPageBreak/>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F95B7E6" w14:textId="77777777" w:rsidR="006263CA" w:rsidRPr="00DF65BB" w:rsidRDefault="006263CA" w:rsidP="006263CA">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DBCE605" w14:textId="77777777" w:rsidR="006263CA" w:rsidRPr="00A42713" w:rsidRDefault="006263CA" w:rsidP="006263CA">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 w:history="1">
        <w:r w:rsidRPr="00A42713">
          <w:rPr>
            <w:rStyle w:val="Hyperlink"/>
          </w:rPr>
          <w:t>https://www.law.upenn.edu/live/files/7804-grego-space-and-crisis-stabilitypdf</w:t>
        </w:r>
      </w:hyperlink>
    </w:p>
    <w:p w14:paraId="32D12436" w14:textId="77777777" w:rsidR="006263CA" w:rsidRPr="00A42713" w:rsidRDefault="006263CA" w:rsidP="006263CA">
      <w:pPr>
        <w:rPr>
          <w:sz w:val="16"/>
        </w:rPr>
      </w:pPr>
      <w:r w:rsidRPr="00A42713">
        <w:rPr>
          <w:sz w:val="16"/>
        </w:rPr>
        <w:t xml:space="preserve">Why </w:t>
      </w:r>
      <w:r w:rsidRPr="00A42713">
        <w:rPr>
          <w:rStyle w:val="Emphasis"/>
        </w:rPr>
        <w:t>space is a particular problem for crisis stability</w:t>
      </w:r>
    </w:p>
    <w:p w14:paraId="1C66EFA8" w14:textId="77777777" w:rsidR="006263CA" w:rsidRPr="00A42713" w:rsidRDefault="006263CA" w:rsidP="006263CA">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404B0D0" w14:textId="77777777" w:rsidR="006263CA" w:rsidRPr="00A42713" w:rsidRDefault="006263CA" w:rsidP="006263CA">
      <w:pPr>
        <w:rPr>
          <w:sz w:val="16"/>
        </w:rPr>
      </w:pPr>
      <w:r w:rsidRPr="00A42713">
        <w:rPr>
          <w:sz w:val="16"/>
        </w:rPr>
        <w:t>The vulnerability of satellites and first strike incentives</w:t>
      </w:r>
    </w:p>
    <w:p w14:paraId="32FFD88E" w14:textId="77777777" w:rsidR="006263CA" w:rsidRPr="00A42713" w:rsidRDefault="006263CA" w:rsidP="006263CA">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1C2393E2" w14:textId="77777777" w:rsidR="006263CA" w:rsidRPr="00A42713" w:rsidRDefault="006263CA" w:rsidP="006263CA">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BED05D8" w14:textId="77777777" w:rsidR="006263CA" w:rsidRPr="00A42713" w:rsidRDefault="006263CA" w:rsidP="006263CA">
      <w:pPr>
        <w:rPr>
          <w:sz w:val="16"/>
        </w:rPr>
      </w:pPr>
      <w:r w:rsidRPr="00A42713">
        <w:rPr>
          <w:sz w:val="16"/>
        </w:rPr>
        <w:t>A RAND Corporation monograph commissioned by the Air Force15 described the issue this way:</w:t>
      </w:r>
    </w:p>
    <w:p w14:paraId="6F05E08B" w14:textId="77777777" w:rsidR="006263CA" w:rsidRPr="00A42713" w:rsidRDefault="006263CA" w:rsidP="006263CA">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F8433B9" w14:textId="77777777" w:rsidR="006263CA" w:rsidRPr="00A42713" w:rsidRDefault="006263CA" w:rsidP="006263CA">
      <w:pPr>
        <w:rPr>
          <w:sz w:val="16"/>
        </w:rPr>
      </w:pPr>
      <w:r w:rsidRPr="00A42713">
        <w:rPr>
          <w:sz w:val="16"/>
        </w:rPr>
        <w:lastRenderedPageBreak/>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DC12A88" w14:textId="77777777" w:rsidR="006263CA" w:rsidRPr="00A42713" w:rsidRDefault="006263CA" w:rsidP="006263CA">
      <w:pPr>
        <w:rPr>
          <w:sz w:val="16"/>
        </w:rPr>
      </w:pPr>
      <w:r w:rsidRPr="00A42713">
        <w:rPr>
          <w:sz w:val="16"/>
        </w:rPr>
        <w:t>Short timelines and difficulty of attribution</w:t>
      </w:r>
    </w:p>
    <w:p w14:paraId="16897395" w14:textId="77777777" w:rsidR="006263CA" w:rsidRPr="00A42713" w:rsidRDefault="006263CA" w:rsidP="006263CA">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223DC3E" w14:textId="77777777" w:rsidR="006263CA" w:rsidRPr="00A42713" w:rsidRDefault="006263CA" w:rsidP="006263CA">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4C50A72" w14:textId="77777777" w:rsidR="006263CA" w:rsidRPr="00A42713" w:rsidRDefault="006263CA" w:rsidP="006263CA">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62E7BAD" w14:textId="77777777" w:rsidR="006263CA" w:rsidRPr="00A42713" w:rsidRDefault="006263CA" w:rsidP="006263CA">
      <w:pPr>
        <w:rPr>
          <w:sz w:val="16"/>
        </w:rPr>
      </w:pPr>
      <w:r w:rsidRPr="00A42713">
        <w:rPr>
          <w:sz w:val="16"/>
        </w:rPr>
        <w:t>Entanglement of strategic and tactical missions</w:t>
      </w:r>
    </w:p>
    <w:p w14:paraId="304B6188" w14:textId="77777777" w:rsidR="006263CA" w:rsidRPr="00A42713" w:rsidRDefault="006263CA" w:rsidP="006263CA">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6E97566" w14:textId="77777777" w:rsidR="006263CA" w:rsidRPr="00A42713" w:rsidRDefault="006263CA" w:rsidP="006263CA">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5499F79" w14:textId="77777777" w:rsidR="006263CA" w:rsidRPr="00A42713" w:rsidRDefault="006263CA" w:rsidP="006263CA">
      <w:pPr>
        <w:rPr>
          <w:sz w:val="16"/>
        </w:rPr>
      </w:pPr>
      <w:r w:rsidRPr="00A42713">
        <w:rPr>
          <w:sz w:val="16"/>
        </w:rPr>
        <w:t>Misperception and dual-use technologies</w:t>
      </w:r>
    </w:p>
    <w:p w14:paraId="0477C17F" w14:textId="77777777" w:rsidR="006263CA" w:rsidRPr="00A42713" w:rsidRDefault="006263CA" w:rsidP="006263CA">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146E521" w14:textId="77777777" w:rsidR="006263CA" w:rsidRPr="00A42713" w:rsidRDefault="006263CA" w:rsidP="006263CA">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7D0DB1D" w14:textId="77777777" w:rsidR="006263CA" w:rsidRPr="00A42713" w:rsidRDefault="006263CA" w:rsidP="006263CA">
      <w:pPr>
        <w:rPr>
          <w:sz w:val="16"/>
        </w:rPr>
      </w:pPr>
      <w:r w:rsidRPr="00A42713">
        <w:rPr>
          <w:sz w:val="16"/>
        </w:rPr>
        <w:lastRenderedPageBreak/>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2729CE3" w14:textId="77777777" w:rsidR="006263CA" w:rsidRPr="00A42713" w:rsidRDefault="006263CA" w:rsidP="006263CA">
      <w:pPr>
        <w:rPr>
          <w:sz w:val="16"/>
        </w:rPr>
      </w:pPr>
      <w:r w:rsidRPr="00A42713">
        <w:rPr>
          <w:sz w:val="16"/>
        </w:rPr>
        <w:t>Discrimination</w:t>
      </w:r>
    </w:p>
    <w:p w14:paraId="41F97C08" w14:textId="77777777" w:rsidR="006263CA" w:rsidRPr="00A42713" w:rsidRDefault="006263CA" w:rsidP="006263CA">
      <w:pPr>
        <w:rPr>
          <w:sz w:val="16"/>
        </w:rPr>
      </w:pPr>
      <w:r w:rsidRPr="00A42713">
        <w:rPr>
          <w:sz w:val="16"/>
        </w:rPr>
        <w:t>The consequences of interfering with a satellite may be vastly different depending on who is affected and how, and whether the satellite represents a legitimate military objective.</w:t>
      </w:r>
    </w:p>
    <w:p w14:paraId="1B180CAF" w14:textId="77777777" w:rsidR="006263CA" w:rsidRPr="00A42713" w:rsidRDefault="006263CA" w:rsidP="006263CA">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4AB5DE2" w14:textId="77777777" w:rsidR="006263CA" w:rsidRPr="00A42713" w:rsidRDefault="006263CA" w:rsidP="006263CA">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D3D6571" w14:textId="77777777" w:rsidR="006263CA" w:rsidRPr="00A42713" w:rsidRDefault="006263CA" w:rsidP="006263CA">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7697EAF" w14:textId="77777777" w:rsidR="006263CA" w:rsidRPr="00A42713" w:rsidRDefault="006263CA" w:rsidP="006263CA">
      <w:pPr>
        <w:rPr>
          <w:sz w:val="16"/>
        </w:rPr>
      </w:pPr>
      <w:r w:rsidRPr="00A42713">
        <w:rPr>
          <w:sz w:val="16"/>
        </w:rPr>
        <w:t>Lack of shared understanding of consequences/proportionality</w:t>
      </w:r>
    </w:p>
    <w:p w14:paraId="252DE93A" w14:textId="77777777" w:rsidR="006263CA" w:rsidRPr="00A42713" w:rsidRDefault="006263CA" w:rsidP="006263CA">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D590E0A" w14:textId="2B2E55F7" w:rsidR="006263CA" w:rsidRDefault="006263CA" w:rsidP="006263CA">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652E532" w14:textId="77777777" w:rsidR="00E25584" w:rsidRDefault="00E25584" w:rsidP="00E25584">
      <w:pPr>
        <w:pStyle w:val="Heading4"/>
      </w:pPr>
      <w:r>
        <w:t xml:space="preserve">Nuke war causes extinction AND outweighs </w:t>
      </w:r>
      <w:r w:rsidRPr="00C339DB">
        <w:rPr>
          <w:u w:val="single"/>
        </w:rPr>
        <w:t>other</w:t>
      </w:r>
      <w:r>
        <w:t xml:space="preserve"> existential risks</w:t>
      </w:r>
    </w:p>
    <w:p w14:paraId="152FAD1F" w14:textId="77777777" w:rsidR="00E25584" w:rsidRPr="00C95E4B" w:rsidRDefault="00E25584" w:rsidP="00E25584">
      <w:pPr>
        <w:rPr>
          <w:lang w:val="es-US"/>
        </w:rPr>
      </w:pPr>
      <w:r w:rsidRPr="00EE4443">
        <w:rPr>
          <w:b/>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w:t>
      </w:r>
      <w:r w:rsidRPr="00C95E4B">
        <w:rPr>
          <w:lang w:val="es-US"/>
        </w:rPr>
        <w:t>A/AC.286/NGO/13. 05-03-2016. http://www.reachingcriticalwill.org/images/documents/Disarmament-fora/OEWG/2016/Documents/NGO13.pdf</w:t>
      </w:r>
    </w:p>
    <w:p w14:paraId="61113EB3" w14:textId="77777777" w:rsidR="00E25584" w:rsidRDefault="00E25584" w:rsidP="00E25584">
      <w:pPr>
        <w:rPr>
          <w:sz w:val="16"/>
        </w:rPr>
      </w:pPr>
      <w:r w:rsidRPr="00561FFA">
        <w:rPr>
          <w:sz w:val="16"/>
        </w:rPr>
        <w:t xml:space="preserve">Consequences human survival 12. </w:t>
      </w:r>
      <w:r w:rsidRPr="00772253">
        <w:rPr>
          <w:rStyle w:val="StyleUnderline"/>
          <w:highlight w:val="yellow"/>
        </w:rPr>
        <w:t>Even if the 'other'</w:t>
      </w:r>
      <w:r w:rsidRPr="0034732E">
        <w:rPr>
          <w:rStyle w:val="StyleUnderline"/>
        </w:rPr>
        <w:t xml:space="preserve"> side </w:t>
      </w:r>
      <w:r w:rsidRPr="00772253">
        <w:rPr>
          <w:rStyle w:val="StyleUnderline"/>
          <w:highlight w:val="yellow"/>
        </w:rPr>
        <w:t>does NOT launch</w:t>
      </w:r>
      <w:r w:rsidRPr="0034732E">
        <w:rPr>
          <w:rStyle w:val="StyleUnderline"/>
        </w:rPr>
        <w:t xml:space="preserve"> in response the smoke</w:t>
      </w:r>
      <w:r w:rsidRPr="00561FFA">
        <w:rPr>
          <w:sz w:val="16"/>
        </w:rPr>
        <w:t xml:space="preserve"> from 'their' burning cities (incinerated by 'us') </w:t>
      </w:r>
      <w:r w:rsidRPr="00772253">
        <w:rPr>
          <w:rStyle w:val="StyleUnderline"/>
          <w:highlight w:val="yellow"/>
        </w:rPr>
        <w:t>will still make</w:t>
      </w:r>
      <w:r w:rsidRPr="00561FFA">
        <w:rPr>
          <w:sz w:val="16"/>
        </w:rPr>
        <w:t xml:space="preserve"> 'our' country (and </w:t>
      </w:r>
      <w:r w:rsidRPr="0034732E">
        <w:rPr>
          <w:rStyle w:val="StyleUnderline"/>
        </w:rPr>
        <w:t xml:space="preserve">the rest of </w:t>
      </w:r>
      <w:r w:rsidRPr="00772253">
        <w:rPr>
          <w:rStyle w:val="StyleUnderline"/>
          <w:highlight w:val="yellow"/>
        </w:rPr>
        <w:t>the world</w:t>
      </w:r>
      <w:r w:rsidRPr="00561FFA">
        <w:rPr>
          <w:sz w:val="16"/>
        </w:rPr>
        <w:t xml:space="preserve">) </w:t>
      </w:r>
      <w:r w:rsidRPr="00772253">
        <w:rPr>
          <w:rStyle w:val="Emphasis"/>
          <w:highlight w:val="yellow"/>
        </w:rPr>
        <w:t>uninhabitable</w:t>
      </w:r>
      <w:r w:rsidRPr="00561FFA">
        <w:rPr>
          <w:sz w:val="16"/>
        </w:rPr>
        <w:t xml:space="preserve">, potentially </w:t>
      </w:r>
      <w:r w:rsidRPr="00772253">
        <w:rPr>
          <w:rStyle w:val="StyleUnderline"/>
          <w:highlight w:val="yellow"/>
        </w:rPr>
        <w:t xml:space="preserve">inducing </w:t>
      </w:r>
      <w:r w:rsidRPr="00772253">
        <w:rPr>
          <w:rStyle w:val="StyleUnderline"/>
          <w:highlight w:val="yellow"/>
        </w:rPr>
        <w:lastRenderedPageBreak/>
        <w:t>global famine lasting</w:t>
      </w:r>
      <w:r w:rsidRPr="00561FFA">
        <w:rPr>
          <w:sz w:val="16"/>
        </w:rPr>
        <w:t xml:space="preserve"> up to </w:t>
      </w:r>
      <w:r w:rsidRPr="00772253">
        <w:rPr>
          <w:rStyle w:val="Emphasis"/>
          <w:highlight w:val="yellow"/>
        </w:rPr>
        <w:t>decades</w:t>
      </w:r>
      <w:r w:rsidRPr="00561FFA">
        <w:rPr>
          <w:sz w:val="16"/>
        </w:rPr>
        <w:t xml:space="preserve">. </w:t>
      </w:r>
      <w:r w:rsidRPr="0034732E">
        <w:rPr>
          <w:rStyle w:val="Emphasis"/>
        </w:rPr>
        <w:t xml:space="preserve">Toon and </w:t>
      </w:r>
      <w:proofErr w:type="spellStart"/>
      <w:r w:rsidRPr="0034732E">
        <w:rPr>
          <w:rStyle w:val="Emphasis"/>
        </w:rPr>
        <w:t>Robock</w:t>
      </w:r>
      <w:proofErr w:type="spellEnd"/>
      <w:r w:rsidRPr="0034732E">
        <w:rPr>
          <w:rStyle w:val="StyleUnderline"/>
        </w:rPr>
        <w:t xml:space="preserve"> note</w:t>
      </w:r>
      <w:r w:rsidRPr="00561FFA">
        <w:rPr>
          <w:sz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772253">
        <w:rPr>
          <w:rStyle w:val="StyleUnderline"/>
          <w:highlight w:val="yellow"/>
        </w:rPr>
        <w:t xml:space="preserve">resulting in </w:t>
      </w:r>
      <w:proofErr w:type="spellStart"/>
      <w:r w:rsidRPr="00772253">
        <w:rPr>
          <w:rStyle w:val="Emphasis"/>
          <w:highlight w:val="yellow"/>
        </w:rPr>
        <w:t>self assured</w:t>
      </w:r>
      <w:proofErr w:type="spellEnd"/>
      <w:r w:rsidRPr="00772253">
        <w:rPr>
          <w:rStyle w:val="Emphasis"/>
          <w:highlight w:val="yellow"/>
        </w:rPr>
        <w:t xml:space="preserve"> destruction</w:t>
      </w:r>
      <w:r w:rsidRPr="00772253">
        <w:rPr>
          <w:rStyle w:val="StyleUnderline"/>
          <w:highlight w:val="yellow"/>
        </w:rPr>
        <w:t xml:space="preserve">. Even a 'small' nuclear war between </w:t>
      </w:r>
      <w:r w:rsidRPr="00772253">
        <w:rPr>
          <w:rStyle w:val="Emphasis"/>
          <w:highlight w:val="yellow"/>
        </w:rPr>
        <w:t>India</w:t>
      </w:r>
      <w:r w:rsidRPr="00772253">
        <w:rPr>
          <w:rStyle w:val="StyleUnderline"/>
          <w:highlight w:val="yellow"/>
        </w:rPr>
        <w:t xml:space="preserve"> and </w:t>
      </w:r>
      <w:r w:rsidRPr="00772253">
        <w:rPr>
          <w:rStyle w:val="Emphasis"/>
          <w:highlight w:val="yellow"/>
        </w:rPr>
        <w:t>Pakistan</w:t>
      </w:r>
      <w:r w:rsidRPr="00561FFA">
        <w:rPr>
          <w:sz w:val="16"/>
        </w:rPr>
        <w:t xml:space="preserve">, with each country detonating 50 Hiroshima-size atom bombs--only about 0.03 percent of the global nuclear arsenal's explosive power--as air bursts in urban areas, </w:t>
      </w:r>
      <w:r w:rsidRPr="0034732E">
        <w:rPr>
          <w:rStyle w:val="StyleUnderline"/>
        </w:rPr>
        <w:t xml:space="preserve">could </w:t>
      </w:r>
      <w:r w:rsidRPr="00772253">
        <w:rPr>
          <w:rStyle w:val="StyleUnderline"/>
          <w:highlight w:val="yellow"/>
        </w:rPr>
        <w:t>produce</w:t>
      </w:r>
      <w:r w:rsidRPr="0034732E">
        <w:rPr>
          <w:rStyle w:val="StyleUnderline"/>
        </w:rPr>
        <w:t xml:space="preserve"> so much </w:t>
      </w:r>
      <w:r w:rsidRPr="00772253">
        <w:rPr>
          <w:rStyle w:val="StyleUnderline"/>
          <w:highlight w:val="yellow"/>
        </w:rPr>
        <w:t>smoke</w:t>
      </w:r>
      <w:r w:rsidRPr="0034732E">
        <w:rPr>
          <w:rStyle w:val="StyleUnderline"/>
        </w:rPr>
        <w:t xml:space="preserve"> that temperatures would fall below those of the Little Ice Age</w:t>
      </w:r>
      <w:r w:rsidRPr="00561FFA">
        <w:rPr>
          <w:sz w:val="16"/>
        </w:rPr>
        <w:t xml:space="preserve"> of the fourteenth to nineteenth centuries, </w:t>
      </w:r>
      <w:r w:rsidRPr="0034732E">
        <w:rPr>
          <w:rStyle w:val="StyleUnderline"/>
        </w:rPr>
        <w:t xml:space="preserve">shortening the growing season around the world </w:t>
      </w:r>
      <w:r w:rsidRPr="00772253">
        <w:rPr>
          <w:rStyle w:val="StyleUnderline"/>
          <w:highlight w:val="yellow"/>
        </w:rPr>
        <w:t>and</w:t>
      </w:r>
      <w:r w:rsidRPr="0034732E">
        <w:rPr>
          <w:rStyle w:val="StyleUnderline"/>
        </w:rPr>
        <w:t xml:space="preserve"> threatening the global food supply</w:t>
      </w:r>
      <w:r w:rsidRPr="00561FFA">
        <w:rPr>
          <w:sz w:val="16"/>
        </w:rPr>
        <w:t xml:space="preserve">. Furthermore, there would be </w:t>
      </w:r>
      <w:r w:rsidRPr="0034732E">
        <w:rPr>
          <w:rStyle w:val="StyleUnderline"/>
        </w:rPr>
        <w:t xml:space="preserve">massive ozone depletion, allowing more </w:t>
      </w:r>
      <w:r w:rsidRPr="00772253">
        <w:rPr>
          <w:rStyle w:val="Emphasis"/>
          <w:highlight w:val="yellow"/>
        </w:rPr>
        <w:t>ultraviolet</w:t>
      </w:r>
      <w:r w:rsidRPr="0034732E">
        <w:rPr>
          <w:rStyle w:val="StyleUnderline"/>
        </w:rPr>
        <w:t xml:space="preserve"> </w:t>
      </w:r>
      <w:r w:rsidRPr="00772253">
        <w:rPr>
          <w:rStyle w:val="StyleUnderline"/>
          <w:highlight w:val="yellow"/>
        </w:rPr>
        <w:t>radiation</w:t>
      </w:r>
      <w:r w:rsidRPr="00561FFA">
        <w:rPr>
          <w:sz w:val="16"/>
        </w:rPr>
        <w:t xml:space="preserve"> to reach Earth's </w:t>
      </w:r>
      <w:r w:rsidRPr="00EC1023">
        <w:rPr>
          <w:sz w:val="16"/>
        </w:rPr>
        <w:t xml:space="preserve">surface. </w:t>
      </w:r>
      <w:r w:rsidRPr="00772253">
        <w:rPr>
          <w:rStyle w:val="Emphasis"/>
          <w:highlight w:val="yellow"/>
        </w:rPr>
        <w:t>Recent studies</w:t>
      </w:r>
      <w:r w:rsidRPr="00772253">
        <w:rPr>
          <w:rStyle w:val="StyleUnderline"/>
          <w:highlight w:val="yellow"/>
        </w:rPr>
        <w:t xml:space="preserve"> predict that agricultural production</w:t>
      </w:r>
      <w:r w:rsidRPr="00EC1023">
        <w:rPr>
          <w:rStyle w:val="StyleUnderline"/>
        </w:rPr>
        <w:t xml:space="preserve"> in parts of the </w:t>
      </w:r>
      <w:r w:rsidRPr="00EC1023">
        <w:rPr>
          <w:rStyle w:val="Emphasis"/>
        </w:rPr>
        <w:t>U</w:t>
      </w:r>
      <w:r w:rsidRPr="00EC1023">
        <w:rPr>
          <w:sz w:val="16"/>
        </w:rPr>
        <w:t xml:space="preserve">nited </w:t>
      </w:r>
      <w:r w:rsidRPr="00EC1023">
        <w:rPr>
          <w:rStyle w:val="Emphasis"/>
        </w:rPr>
        <w:t>S</w:t>
      </w:r>
      <w:r w:rsidRPr="00EC1023">
        <w:rPr>
          <w:sz w:val="16"/>
        </w:rPr>
        <w:t xml:space="preserve">tates </w:t>
      </w:r>
      <w:r w:rsidRPr="00EC1023">
        <w:rPr>
          <w:rStyle w:val="StyleUnderline"/>
        </w:rPr>
        <w:t xml:space="preserve">and </w:t>
      </w:r>
      <w:r w:rsidRPr="00EC1023">
        <w:rPr>
          <w:rStyle w:val="Emphasis"/>
        </w:rPr>
        <w:t>China</w:t>
      </w:r>
      <w:r w:rsidRPr="00EC1023">
        <w:rPr>
          <w:rStyle w:val="StyleUnderline"/>
        </w:rPr>
        <w:t xml:space="preserve"> </w:t>
      </w:r>
      <w:r w:rsidRPr="00772253">
        <w:rPr>
          <w:rStyle w:val="StyleUnderline"/>
          <w:highlight w:val="yellow"/>
        </w:rPr>
        <w:t>would decline</w:t>
      </w:r>
      <w:r w:rsidRPr="00EC1023">
        <w:rPr>
          <w:sz w:val="16"/>
        </w:rPr>
        <w:t xml:space="preserve"> by about 20 percent for four</w:t>
      </w:r>
      <w:r w:rsidRPr="00561FFA">
        <w:rPr>
          <w:sz w:val="16"/>
        </w:rPr>
        <w:t xml:space="preserve"> years, and by 10 percent for a decade.” 14. A conflagration involving USA/NATO forces and those of Russian federation would </w:t>
      </w:r>
      <w:r w:rsidRPr="00772253">
        <w:rPr>
          <w:rStyle w:val="StyleUnderline"/>
          <w:highlight w:val="yellow"/>
        </w:rPr>
        <w:t>most likely cause the deaths of</w:t>
      </w:r>
      <w:r w:rsidRPr="0034732E">
        <w:rPr>
          <w:rStyle w:val="StyleUnderline"/>
        </w:rPr>
        <w:t xml:space="preserve"> most/nearly all/</w:t>
      </w:r>
      <w:r w:rsidRPr="00772253">
        <w:rPr>
          <w:rStyle w:val="Emphasis"/>
          <w:highlight w:val="yellow"/>
        </w:rPr>
        <w:t>all humans</w:t>
      </w:r>
      <w:r w:rsidRPr="0034732E">
        <w:rPr>
          <w:rStyle w:val="StyleUnderline"/>
        </w:rPr>
        <w:t xml:space="preserve"> (</w:t>
      </w:r>
      <w:r w:rsidRPr="00772253">
        <w:rPr>
          <w:rStyle w:val="StyleUnderline"/>
          <w:highlight w:val="yellow"/>
        </w:rPr>
        <w:t>and</w:t>
      </w:r>
      <w:r w:rsidRPr="0034732E">
        <w:rPr>
          <w:rStyle w:val="StyleUnderline"/>
        </w:rPr>
        <w:t xml:space="preserve"> severely impact/extinguish </w:t>
      </w:r>
      <w:r w:rsidRPr="00772253">
        <w:rPr>
          <w:rStyle w:val="Emphasis"/>
          <w:highlight w:val="yellow"/>
        </w:rPr>
        <w:t>other species</w:t>
      </w:r>
      <w:r w:rsidRPr="0034732E">
        <w:rPr>
          <w:rStyle w:val="StyleUnderline"/>
        </w:rPr>
        <w:t xml:space="preserve">) </w:t>
      </w:r>
      <w:r w:rsidRPr="00772253">
        <w:rPr>
          <w:rStyle w:val="StyleUnderline"/>
          <w:highlight w:val="yellow"/>
        </w:rPr>
        <w:t>as well as destroying the delicate interwoven techno-structure on which latter-day 'civilization' has come to depend</w:t>
      </w:r>
      <w:r w:rsidRPr="0034732E">
        <w:rPr>
          <w:rStyle w:val="StyleUnderline"/>
        </w:rPr>
        <w:t xml:space="preserve">. Temperatures would drop to below those of the last ice-age for up to 30 years as a result of the lofting of up to 180 million </w:t>
      </w:r>
      <w:proofErr w:type="spellStart"/>
      <w:r w:rsidRPr="0034732E">
        <w:rPr>
          <w:rStyle w:val="StyleUnderline"/>
        </w:rPr>
        <w:t>tonnes</w:t>
      </w:r>
      <w:proofErr w:type="spellEnd"/>
      <w:r w:rsidRPr="0034732E">
        <w:rPr>
          <w:rStyle w:val="StyleUnderline"/>
        </w:rPr>
        <w:t xml:space="preserve"> of very black soot into the stratosphere where it would remain for decades</w:t>
      </w:r>
      <w:r w:rsidRPr="00561FFA">
        <w:rPr>
          <w:sz w:val="16"/>
        </w:rPr>
        <w:t xml:space="preserve">. 15. </w:t>
      </w:r>
      <w:r w:rsidRPr="0034732E">
        <w:rPr>
          <w:rStyle w:val="StyleUnderline"/>
        </w:rPr>
        <w:t>Though human ingenuity and resilience shouldn't be underestimated, human survival itself is arguably problematic</w:t>
      </w:r>
      <w:r w:rsidRPr="00561FFA">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4732E">
        <w:rPr>
          <w:rStyle w:val="Emphasis"/>
        </w:rPr>
        <w:t>Gareth Evans</w:t>
      </w:r>
      <w:r w:rsidRPr="0034732E">
        <w:rPr>
          <w:rStyle w:val="StyleUnderline"/>
        </w:rPr>
        <w:t xml:space="preserve">’ ICNND (International Commission on Nuclear Non-proliferation and Disarmament) Report made it clear that it saw the threat posed by </w:t>
      </w:r>
      <w:r w:rsidRPr="00772253">
        <w:rPr>
          <w:rStyle w:val="StyleUnderline"/>
          <w:highlight w:val="yellow"/>
        </w:rPr>
        <w:t>nuclear weapons use</w:t>
      </w:r>
      <w:r w:rsidRPr="0034732E">
        <w:rPr>
          <w:rStyle w:val="StyleUnderline"/>
        </w:rPr>
        <w:t xml:space="preserve"> as one that</w:t>
      </w:r>
      <w:r w:rsidRPr="00561FFA">
        <w:rPr>
          <w:sz w:val="16"/>
        </w:rPr>
        <w:t xml:space="preserve"> at least threatens what we now call 'civilization' and that potentially </w:t>
      </w:r>
      <w:r w:rsidRPr="00772253">
        <w:rPr>
          <w:rStyle w:val="Emphasis"/>
          <w:highlight w:val="yellow"/>
        </w:rPr>
        <w:t>threatens human survival with an immediacy that even climate change does not</w:t>
      </w:r>
      <w:r w:rsidRPr="00561FFA">
        <w:rPr>
          <w:sz w:val="16"/>
        </w:rPr>
        <w:t xml:space="preserve">, though we can see the results of climate change here and now and of course the immediate post-nuclear results for Hiroshima and Nagasaki as well. </w:t>
      </w:r>
    </w:p>
    <w:p w14:paraId="2BA4A4CC" w14:textId="77777777" w:rsidR="00E25584" w:rsidRPr="00A42713" w:rsidRDefault="00E25584" w:rsidP="006263CA">
      <w:pPr>
        <w:rPr>
          <w:sz w:val="16"/>
        </w:rPr>
      </w:pPr>
    </w:p>
    <w:p w14:paraId="0C7C89C6" w14:textId="73E59AB5" w:rsidR="006263CA" w:rsidRDefault="006263CA" w:rsidP="006263CA">
      <w:pPr>
        <w:pStyle w:val="Heading3"/>
      </w:pPr>
      <w:r>
        <w:lastRenderedPageBreak/>
        <w:t>Multilateralism</w:t>
      </w:r>
    </w:p>
    <w:p w14:paraId="20BE3963" w14:textId="77777777" w:rsidR="006263CA" w:rsidRDefault="006263CA" w:rsidP="006263CA"/>
    <w:p w14:paraId="3CAC573E" w14:textId="77777777" w:rsidR="006263CA" w:rsidRDefault="006263CA" w:rsidP="006263CA">
      <w:pPr>
        <w:pStyle w:val="Heading4"/>
      </w:pPr>
      <w:r>
        <w:t xml:space="preserve">Private appropriation by US entities risks unraveling multilateral space governance. </w:t>
      </w:r>
    </w:p>
    <w:p w14:paraId="3A9BBBEB" w14:textId="77777777" w:rsidR="006263CA" w:rsidRDefault="006263CA" w:rsidP="006263CA">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384EA69" w14:textId="77777777" w:rsidR="006263CA" w:rsidRPr="00055083" w:rsidRDefault="006263CA" w:rsidP="006263CA">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1D216EED" w14:textId="77777777" w:rsidR="006263CA" w:rsidRPr="008D2860" w:rsidRDefault="006263CA" w:rsidP="006263CA">
      <w:pPr>
        <w:pStyle w:val="Heading4"/>
      </w:pPr>
      <w:r>
        <w:t>Pursuing mining multilaterally to the benefit of all is key to solve future space governance and cooperation on ot</w:t>
      </w:r>
      <w:r w:rsidRPr="00DF65BB">
        <w:t>h</w:t>
      </w:r>
      <w:r>
        <w:t xml:space="preserve">er issues. </w:t>
      </w:r>
    </w:p>
    <w:p w14:paraId="26A93717" w14:textId="77777777" w:rsidR="006263CA" w:rsidRDefault="006263CA" w:rsidP="006263CA">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4B341A6" w14:textId="77777777" w:rsidR="006263CA" w:rsidRPr="00D72C6F" w:rsidRDefault="006263CA" w:rsidP="006263CA">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xml:space="preserve">, </w:t>
      </w:r>
      <w:r w:rsidRPr="00D72C6F">
        <w:rPr>
          <w:rStyle w:val="StyleUnderline"/>
        </w:rPr>
        <w:lastRenderedPageBreak/>
        <w:t>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2BEA6468" w14:textId="77777777" w:rsidR="006263CA" w:rsidRDefault="006263CA" w:rsidP="006263CA">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A1AC139" w14:textId="77777777" w:rsidR="006263CA" w:rsidRPr="00D72C6F" w:rsidRDefault="006263CA" w:rsidP="006263CA">
      <w:r w:rsidRPr="00D72C6F">
        <w:t>[FOOTNOTE]</w:t>
      </w:r>
    </w:p>
    <w:p w14:paraId="4F738092" w14:textId="77777777" w:rsidR="006263CA" w:rsidRDefault="006263CA" w:rsidP="006263CA">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1D184B37" w14:textId="77777777" w:rsidR="006263CA" w:rsidRPr="00D72C6F" w:rsidRDefault="006263CA" w:rsidP="006263CA">
      <w:r w:rsidRPr="00D72C6F">
        <w:t>[END FOOTNOTE]</w:t>
      </w:r>
    </w:p>
    <w:p w14:paraId="480A3F38" w14:textId="77777777" w:rsidR="006263CA" w:rsidRPr="00D72C6F" w:rsidRDefault="006263CA" w:rsidP="006263CA">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C2810B3" w14:textId="77777777" w:rsidR="006263CA" w:rsidRPr="00AA4439" w:rsidRDefault="006263CA" w:rsidP="006263CA">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8157633" w14:textId="77777777" w:rsidR="006263CA" w:rsidRDefault="006263CA" w:rsidP="006263CA"/>
    <w:p w14:paraId="2A644DD5" w14:textId="77777777" w:rsidR="006263CA" w:rsidRPr="00DF65BB" w:rsidRDefault="006263CA" w:rsidP="006263CA">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50AACE8" w14:textId="77777777" w:rsidR="006263CA" w:rsidRDefault="006263CA" w:rsidP="006263CA">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659839E3" w14:textId="77777777" w:rsidR="006263CA" w:rsidRPr="0095009A" w:rsidRDefault="006263CA" w:rsidP="006263CA">
      <w:pPr>
        <w:rPr>
          <w:sz w:val="16"/>
          <w:szCs w:val="18"/>
        </w:rPr>
      </w:pPr>
      <w:r w:rsidRPr="0095009A">
        <w:rPr>
          <w:sz w:val="16"/>
          <w:szCs w:val="18"/>
        </w:rPr>
        <w:t>Are We Humans Doomed to Extinction?</w:t>
      </w:r>
    </w:p>
    <w:p w14:paraId="1BF1B21A" w14:textId="77777777" w:rsidR="006263CA" w:rsidRDefault="006263CA" w:rsidP="006263CA">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 xml:space="preserve">fueled by rapid </w:t>
      </w:r>
      <w:r w:rsidRPr="0095009A">
        <w:rPr>
          <w:rStyle w:val="StyleUnderline"/>
        </w:rPr>
        <w:lastRenderedPageBreak/>
        <w:t>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w:t>
      </w:r>
      <w:r w:rsidRPr="0095009A">
        <w:rPr>
          <w:sz w:val="12"/>
          <w:szCs w:val="18"/>
        </w:rPr>
        <w:lastRenderedPageBreak/>
        <w:t xml:space="preserve">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11DC7DF" w14:textId="77777777" w:rsidR="006263CA" w:rsidRPr="00BF18C2" w:rsidRDefault="006263CA" w:rsidP="006263CA">
      <w:pPr>
        <w:pStyle w:val="Heading4"/>
      </w:pPr>
      <w:r>
        <w:t>Resource s</w:t>
      </w:r>
      <w:r w:rsidRPr="00DF65BB">
        <w:t>h</w:t>
      </w:r>
      <w:r>
        <w:t xml:space="preserve">ortages also cause war </w:t>
      </w:r>
    </w:p>
    <w:p w14:paraId="0E8967C4" w14:textId="77777777" w:rsidR="006263CA" w:rsidRPr="00DA0C49" w:rsidRDefault="006263CA" w:rsidP="006263CA">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F3FCA0D" w14:textId="60476EAC" w:rsidR="006263CA" w:rsidRPr="00326294" w:rsidRDefault="006263CA" w:rsidP="003C53D7">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7D373A06" w14:textId="77777777" w:rsidR="006263CA" w:rsidRPr="009C6994" w:rsidRDefault="006263CA" w:rsidP="006263CA">
      <w:pPr>
        <w:pStyle w:val="Heading4"/>
      </w:pPr>
      <w:r>
        <w:t xml:space="preserve">Extinction’s </w:t>
      </w:r>
      <w:r>
        <w:rPr>
          <w:u w:val="single"/>
        </w:rPr>
        <w:t>inevitable</w:t>
      </w:r>
      <w:r>
        <w:t xml:space="preserve"> without multilateral space governance</w:t>
      </w:r>
    </w:p>
    <w:p w14:paraId="4AB9E832" w14:textId="77777777" w:rsidR="006263CA" w:rsidRPr="009C6994" w:rsidRDefault="006263CA" w:rsidP="006263CA">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590DB548" w14:textId="77777777" w:rsidR="006263CA" w:rsidRPr="00443572" w:rsidRDefault="006263CA" w:rsidP="006263CA">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lastRenderedPageBreak/>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DF0734E" w14:textId="77777777" w:rsidR="006263CA" w:rsidRDefault="006263CA" w:rsidP="006263CA"/>
    <w:p w14:paraId="0C84639C" w14:textId="675B55D0" w:rsidR="006263CA" w:rsidRDefault="006263CA" w:rsidP="006263CA">
      <w:pPr>
        <w:pStyle w:val="Heading3"/>
      </w:pPr>
      <w:r>
        <w:lastRenderedPageBreak/>
        <w:t>Plan</w:t>
      </w:r>
    </w:p>
    <w:p w14:paraId="4DEE1D48" w14:textId="77777777" w:rsidR="006263CA" w:rsidRDefault="006263CA" w:rsidP="006263CA"/>
    <w:p w14:paraId="42E6232E" w14:textId="77777777" w:rsidR="006263CA" w:rsidRDefault="006263CA" w:rsidP="006263CA">
      <w:pPr>
        <w:pStyle w:val="Heading4"/>
      </w:pPr>
      <w:r>
        <w:t>Space faring nations should establish a multilateral agreement that restricts asteroid mining done by private entities</w:t>
      </w:r>
    </w:p>
    <w:p w14:paraId="11E07541" w14:textId="77777777" w:rsidR="006263CA" w:rsidRDefault="006263CA" w:rsidP="006263CA"/>
    <w:p w14:paraId="1D7F8435" w14:textId="2B160A38" w:rsidR="006263CA" w:rsidRPr="00086F73" w:rsidRDefault="006263CA" w:rsidP="006263CA">
      <w:pPr>
        <w:pStyle w:val="Heading3"/>
      </w:pPr>
      <w:r>
        <w:lastRenderedPageBreak/>
        <w:t>Solvency</w:t>
      </w:r>
    </w:p>
    <w:p w14:paraId="3FFFB2CE" w14:textId="77777777" w:rsidR="006263CA" w:rsidRDefault="006263CA" w:rsidP="006263CA">
      <w:pPr>
        <w:pStyle w:val="Heading4"/>
      </w:pPr>
      <w:r>
        <w:t xml:space="preserve">Creating a legal regime so everyone benefits from mining creates sustainable mining while avoiding conflict. </w:t>
      </w:r>
    </w:p>
    <w:p w14:paraId="4F7B6299" w14:textId="77777777" w:rsidR="006263CA" w:rsidRDefault="006263CA" w:rsidP="006263CA">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4B8278A6" w14:textId="3FC8EA0F" w:rsidR="006263CA" w:rsidRDefault="006263CA" w:rsidP="006263CA">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 xml:space="preserve">If there truly are trillions of dollars out there, then this might be </w:t>
      </w:r>
      <w:r w:rsidRPr="00EB6DA0">
        <w:rPr>
          <w:rStyle w:val="Emphasis"/>
          <w:highlight w:val="cyan"/>
        </w:rPr>
        <w:lastRenderedPageBreak/>
        <w:t>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323AB701" w14:textId="77777777" w:rsidR="00DC23C6" w:rsidRDefault="00DC23C6" w:rsidP="006263CA"/>
    <w:p w14:paraId="2BAF71D8" w14:textId="77777777" w:rsidR="00DC23C6" w:rsidRDefault="00DC23C6" w:rsidP="006263CA"/>
    <w:p w14:paraId="5892229A" w14:textId="6C32AFC5" w:rsidR="00DC23C6" w:rsidRDefault="00DC23C6" w:rsidP="00DC23C6">
      <w:pPr>
        <w:pStyle w:val="Heading3"/>
      </w:pPr>
      <w:r>
        <w:lastRenderedPageBreak/>
        <w:t>Framework</w:t>
      </w:r>
    </w:p>
    <w:p w14:paraId="6F8E00F0" w14:textId="77777777" w:rsidR="00DC23C6" w:rsidRPr="00DC23C6" w:rsidRDefault="00DC23C6" w:rsidP="00DC23C6"/>
    <w:p w14:paraId="23D13C87" w14:textId="396FA615" w:rsidR="00DC23C6" w:rsidRPr="008A282C" w:rsidRDefault="00DC23C6" w:rsidP="00DC23C6">
      <w:pPr>
        <w:pStyle w:val="Heading4"/>
      </w:pPr>
      <w:r>
        <w:t>A</w:t>
      </w:r>
      <w:r w:rsidRPr="008A282C">
        <w:t xml:space="preserve">] </w:t>
      </w:r>
      <w:r w:rsidR="001D3940">
        <w:t>Go</w:t>
      </w:r>
      <w:r w:rsidRPr="008A282C">
        <w:t>v</w:t>
      </w:r>
      <w:r w:rsidR="001D3940">
        <w:t>ernments</w:t>
      </w:r>
      <w:r w:rsidRPr="008A282C">
        <w:t xml:space="preserve"> </w:t>
      </w:r>
      <w:proofErr w:type="gramStart"/>
      <w:r w:rsidRPr="008A282C">
        <w:t>have to</w:t>
      </w:r>
      <w:proofErr w:type="gramEnd"/>
      <w:r w:rsidRPr="008A282C">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2D0BC54F" w14:textId="2C429155" w:rsidR="00DC23C6" w:rsidRPr="008A282C" w:rsidRDefault="00DC23C6" w:rsidP="00DC23C6">
      <w:pPr>
        <w:pStyle w:val="Heading4"/>
      </w:pPr>
      <w:r>
        <w:t>B</w:t>
      </w:r>
      <w:r w:rsidRPr="008A282C">
        <w:t xml:space="preserve">] </w:t>
      </w:r>
      <w:r w:rsidR="001D3940">
        <w:t>O</w:t>
      </w:r>
      <w:r w:rsidRPr="008A282C">
        <w:t xml:space="preserve">nly consequentialism treats agents equally since it values their well-being the same- public officials have special obligations by virtue of their role to benefit its people in an equal manner   </w:t>
      </w:r>
    </w:p>
    <w:p w14:paraId="379D3F5E" w14:textId="7274C6D7" w:rsidR="00DC23C6" w:rsidRPr="00CD71BF" w:rsidRDefault="00DC23C6" w:rsidP="00DC23C6">
      <w:pPr>
        <w:pStyle w:val="Heading4"/>
        <w:rPr>
          <w:rFonts w:cs="Calibri"/>
          <w:color w:val="000000" w:themeColor="text1"/>
        </w:rPr>
      </w:pPr>
      <w:r w:rsidRPr="00CD71BF">
        <w:rPr>
          <w:rFonts w:cs="Calibri"/>
          <w:color w:val="000000" w:themeColor="text1"/>
        </w:rPr>
        <w:t>[</w:t>
      </w:r>
      <w:r>
        <w:rPr>
          <w:rFonts w:cs="Calibri"/>
          <w:color w:val="000000" w:themeColor="text1"/>
        </w:rPr>
        <w:t>C</w:t>
      </w:r>
      <w:r w:rsidRPr="00CD71BF">
        <w:rPr>
          <w:rFonts w:cs="Calibri"/>
          <w:color w:val="000000" w:themeColor="text1"/>
        </w:rPr>
        <w:t xml:space="preserve">] Existential threats deserve serious consideration in your ethical calculus- moral uncertainty and future gens </w:t>
      </w:r>
    </w:p>
    <w:p w14:paraId="2694C08F" w14:textId="77777777" w:rsidR="00DC23C6" w:rsidRPr="00CD71BF" w:rsidRDefault="00DC23C6" w:rsidP="00DC23C6">
      <w:pPr>
        <w:rPr>
          <w:color w:val="000000" w:themeColor="text1"/>
        </w:rPr>
      </w:pPr>
      <w:proofErr w:type="spellStart"/>
      <w:r w:rsidRPr="00CD71BF">
        <w:rPr>
          <w:rStyle w:val="Style13ptBold"/>
          <w:color w:val="000000" w:themeColor="text1"/>
        </w:rPr>
        <w:t>Pummer</w:t>
      </w:r>
      <w:proofErr w:type="spellEnd"/>
      <w:r w:rsidRPr="00CD71BF">
        <w:rPr>
          <w:rStyle w:val="Style13ptBold"/>
          <w:color w:val="000000" w:themeColor="text1"/>
        </w:rPr>
        <w:t xml:space="preserve"> 15</w:t>
      </w:r>
      <w:r w:rsidRPr="00CD71BF">
        <w:rPr>
          <w:color w:val="000000" w:themeColor="text1"/>
        </w:rPr>
        <w:t xml:space="preserve"> — (Theron </w:t>
      </w:r>
      <w:proofErr w:type="spellStart"/>
      <w:r w:rsidRPr="00CD71BF">
        <w:rPr>
          <w:color w:val="000000" w:themeColor="text1"/>
        </w:rPr>
        <w:t>Pummer</w:t>
      </w:r>
      <w:proofErr w:type="spellEnd"/>
      <w:r w:rsidRPr="00CD71BF">
        <w:rPr>
          <w:color w:val="000000" w:themeColor="text1"/>
        </w:rPr>
        <w:t xml:space="preserve">, Junior Research Fellow in Philosophy at St. Anne's College, University of Oxford, “Moral Agreement on Saving the </w:t>
      </w:r>
      <w:proofErr w:type="gramStart"/>
      <w:r w:rsidRPr="00CD71BF">
        <w:rPr>
          <w:color w:val="000000" w:themeColor="text1"/>
        </w:rPr>
        <w:t>World“</w:t>
      </w:r>
      <w:proofErr w:type="gramEnd"/>
      <w:r w:rsidRPr="00CD71BF">
        <w:rPr>
          <w:color w:val="000000" w:themeColor="text1"/>
        </w:rPr>
        <w:t xml:space="preserve">, Practical Ethics University of Oxford, 5-18-2015, Available Online at http://blog.practicalethics.ox.ac.uk/2015/05/moral-agreement-on-saving-the-world/, accessed 7-2-2018, HKR-AM) **we do not endorse ableist language= </w:t>
      </w:r>
    </w:p>
    <w:p w14:paraId="33ABE566" w14:textId="77777777" w:rsidR="00DC23C6" w:rsidRDefault="00DC23C6" w:rsidP="00DC23C6">
      <w:pPr>
        <w:rPr>
          <w:rStyle w:val="StyleUnderline"/>
          <w:rFonts w:eastAsiaTheme="minorHAnsi"/>
          <w:color w:val="000000" w:themeColor="text1"/>
        </w:rPr>
      </w:pPr>
      <w:r w:rsidRPr="00CD71BF">
        <w:rPr>
          <w:rStyle w:val="StyleUnderline"/>
          <w:rFonts w:eastAsiaTheme="minorHAnsi"/>
          <w:color w:val="000000" w:themeColor="text1"/>
        </w:rPr>
        <w:t>There appears to be lot of disagreement in moral philosophy.</w:t>
      </w:r>
      <w:r w:rsidRPr="00CD71BF">
        <w:rPr>
          <w:color w:val="000000" w:themeColor="text1"/>
          <w:sz w:val="16"/>
        </w:rPr>
        <w:t xml:space="preserve"> Whether these many apparent disagreements are deep and irresolvable, I believe </w:t>
      </w:r>
      <w:r w:rsidRPr="00CD71BF">
        <w:rPr>
          <w:rStyle w:val="StyleUnderline"/>
          <w:rFonts w:eastAsiaTheme="minorHAnsi"/>
          <w:color w:val="000000" w:themeColor="text1"/>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D71BF">
        <w:rPr>
          <w:color w:val="000000" w:themeColor="text1"/>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D71BF">
        <w:rPr>
          <w:rStyle w:val="StyleUnderline"/>
          <w:rFonts w:eastAsiaTheme="minorHAnsi"/>
          <w:color w:val="000000" w:themeColor="text1"/>
        </w:rPr>
        <w:t xml:space="preserve">. If the happiness or well-being of possible future people is just as important as that of people who already exist, and if they would have good lives, it is not hard to see how </w:t>
      </w:r>
      <w:r w:rsidRPr="004B79E7">
        <w:rPr>
          <w:rStyle w:val="StyleUnderline"/>
          <w:rFonts w:eastAsiaTheme="minorHAnsi"/>
          <w:color w:val="000000" w:themeColor="text1"/>
          <w:highlight w:val="cyan"/>
        </w:rPr>
        <w:t>reducing existential risk is</w:t>
      </w:r>
      <w:r w:rsidRPr="00CD71BF">
        <w:rPr>
          <w:rStyle w:val="StyleUnderline"/>
          <w:rFonts w:eastAsiaTheme="minorHAnsi"/>
          <w:color w:val="000000" w:themeColor="text1"/>
        </w:rPr>
        <w:t xml:space="preserve"> easily </w:t>
      </w:r>
      <w:r w:rsidRPr="004B79E7">
        <w:rPr>
          <w:rStyle w:val="StyleUnderline"/>
          <w:rFonts w:eastAsiaTheme="minorHAnsi"/>
          <w:color w:val="000000" w:themeColor="text1"/>
          <w:highlight w:val="cyan"/>
        </w:rPr>
        <w:t>the most important</w:t>
      </w:r>
      <w:r w:rsidRPr="00CD71BF">
        <w:rPr>
          <w:rStyle w:val="StyleUnderline"/>
          <w:rFonts w:eastAsiaTheme="minorHAnsi"/>
          <w:color w:val="000000" w:themeColor="text1"/>
        </w:rPr>
        <w:t xml:space="preserve"> thing in the whole world. This is for the familiar reason that there are so many people who could exist in the future – </w:t>
      </w:r>
      <w:r w:rsidRPr="004B79E7">
        <w:rPr>
          <w:rStyle w:val="StyleUnderline"/>
          <w:rFonts w:eastAsiaTheme="minorHAnsi"/>
          <w:color w:val="000000" w:themeColor="text1"/>
          <w:highlight w:val="cyan"/>
        </w:rPr>
        <w:t>there are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trillions upon trillions</w:t>
      </w:r>
      <w:r w:rsidRPr="00CD71BF">
        <w:rPr>
          <w:rStyle w:val="StyleUnderline"/>
          <w:rFonts w:eastAsiaTheme="minorHAnsi"/>
          <w:color w:val="000000" w:themeColor="text1"/>
        </w:rPr>
        <w:t>… upon trillions.</w:t>
      </w:r>
      <w:r w:rsidRPr="00CD71BF">
        <w:rPr>
          <w:color w:val="000000" w:themeColor="text1"/>
          <w:sz w:val="16"/>
        </w:rPr>
        <w:t xml:space="preserve"> </w:t>
      </w:r>
      <w:r w:rsidRPr="00CD71BF">
        <w:rPr>
          <w:rStyle w:val="StyleUnderline"/>
          <w:rFonts w:eastAsiaTheme="minorHAnsi"/>
          <w:color w:val="000000" w:themeColor="text1"/>
        </w:rPr>
        <w:t xml:space="preserve">There are so many possible </w:t>
      </w:r>
      <w:r w:rsidRPr="004B79E7">
        <w:rPr>
          <w:rStyle w:val="StyleUnderline"/>
          <w:rFonts w:eastAsiaTheme="minorHAnsi"/>
          <w:color w:val="000000" w:themeColor="text1"/>
          <w:highlight w:val="cyan"/>
        </w:rPr>
        <w:t>future people</w:t>
      </w:r>
      <w:r w:rsidRPr="00CD71BF">
        <w:rPr>
          <w:rStyle w:val="StyleUnderline"/>
          <w:rFonts w:eastAsiaTheme="minorHAnsi"/>
          <w:color w:val="000000" w:themeColor="text1"/>
        </w:rPr>
        <w:t xml:space="preserve"> that reducing existential risk is arguably the most important thing in the world,</w:t>
      </w:r>
      <w:r w:rsidRPr="00CD71BF">
        <w:rPr>
          <w:color w:val="000000" w:themeColor="text1"/>
          <w:sz w:val="16"/>
        </w:rPr>
        <w:t xml:space="preserve"> </w:t>
      </w:r>
      <w:r w:rsidRPr="004B79E7">
        <w:rPr>
          <w:rStyle w:val="StyleUnderline"/>
          <w:rFonts w:eastAsiaTheme="minorHAnsi"/>
          <w:color w:val="000000" w:themeColor="text1"/>
          <w:highlight w:val="cyan"/>
        </w:rPr>
        <w:t>even if the well-being</w:t>
      </w:r>
      <w:r w:rsidRPr="00CD71BF">
        <w:rPr>
          <w:rStyle w:val="StyleUnderline"/>
          <w:rFonts w:eastAsiaTheme="minorHAnsi"/>
          <w:color w:val="000000" w:themeColor="text1"/>
        </w:rPr>
        <w:t xml:space="preserve"> of these possible people </w:t>
      </w:r>
      <w:r w:rsidRPr="004B79E7">
        <w:rPr>
          <w:rStyle w:val="StyleUnderline"/>
          <w:rFonts w:eastAsiaTheme="minorHAnsi"/>
          <w:color w:val="000000" w:themeColor="text1"/>
          <w:highlight w:val="cyan"/>
        </w:rPr>
        <w:t>were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given</w:t>
      </w:r>
      <w:r w:rsidRPr="00CD71BF">
        <w:rPr>
          <w:rStyle w:val="StyleUnderline"/>
          <w:rFonts w:eastAsiaTheme="minorHAnsi"/>
          <w:color w:val="000000" w:themeColor="text1"/>
        </w:rPr>
        <w:t xml:space="preserve"> only </w:t>
      </w:r>
      <w:r w:rsidRPr="004B79E7">
        <w:rPr>
          <w:rStyle w:val="StyleUnderline"/>
          <w:rFonts w:eastAsiaTheme="minorHAnsi"/>
          <w:color w:val="000000" w:themeColor="text1"/>
          <w:highlight w:val="cyan"/>
        </w:rPr>
        <w:t xml:space="preserve">0.001% </w:t>
      </w:r>
      <w:r w:rsidRPr="00CD71BF">
        <w:rPr>
          <w:rStyle w:val="StyleUnderline"/>
          <w:rFonts w:eastAsiaTheme="minorHAnsi"/>
          <w:color w:val="000000" w:themeColor="text1"/>
        </w:rPr>
        <w:t xml:space="preserve">as much </w:t>
      </w:r>
      <w:r w:rsidRPr="004B79E7">
        <w:rPr>
          <w:rStyle w:val="StyleUnderline"/>
          <w:rFonts w:eastAsiaTheme="minorHAnsi"/>
          <w:color w:val="000000" w:themeColor="text1"/>
          <w:highlight w:val="cyan"/>
        </w:rPr>
        <w:t>weight</w:t>
      </w:r>
      <w:r w:rsidRPr="00CD71BF">
        <w:rPr>
          <w:rStyle w:val="StyleUnderline"/>
          <w:rFonts w:eastAsiaTheme="minorHAnsi"/>
          <w:color w:val="000000" w:themeColor="text1"/>
        </w:rPr>
        <w:t xml:space="preserve"> as that of existing people</w:t>
      </w:r>
      <w:r w:rsidRPr="00CD71BF">
        <w:rPr>
          <w:color w:val="000000" w:themeColor="text1"/>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CD71BF">
        <w:rPr>
          <w:rStyle w:val="StyleUnderline"/>
          <w:rFonts w:eastAsiaTheme="minorHAnsi"/>
          <w:color w:val="000000" w:themeColor="text1"/>
        </w:rPr>
        <w:t xml:space="preserve">there’s a good chance that many existing people will, with the aid of life-extension technology, live very long and very </w:t>
      </w:r>
      <w:proofErr w:type="gramStart"/>
      <w:r w:rsidRPr="00CD71BF">
        <w:rPr>
          <w:rStyle w:val="StyleUnderline"/>
          <w:rFonts w:eastAsiaTheme="minorHAnsi"/>
          <w:color w:val="000000" w:themeColor="text1"/>
        </w:rPr>
        <w:t>high quality</w:t>
      </w:r>
      <w:proofErr w:type="gramEnd"/>
      <w:r w:rsidRPr="00CD71BF">
        <w:rPr>
          <w:rStyle w:val="StyleUnderline"/>
          <w:rFonts w:eastAsiaTheme="min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CD71BF">
        <w:rPr>
          <w:color w:val="000000" w:themeColor="text1"/>
          <w:sz w:val="16"/>
        </w:rPr>
        <w:t xml:space="preserve">. But that is a huge mistake. </w:t>
      </w:r>
      <w:r w:rsidRPr="00CD71BF">
        <w:rPr>
          <w:rStyle w:val="StyleUnderline"/>
          <w:rFonts w:eastAsiaTheme="minorHAnsi"/>
          <w:color w:val="000000" w:themeColor="text1"/>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4B79E7">
        <w:rPr>
          <w:rStyle w:val="StyleUnderline"/>
          <w:rFonts w:eastAsiaTheme="minorHAnsi"/>
          <w:color w:val="000000" w:themeColor="text1"/>
          <w:highlight w:val="cyan"/>
        </w:rPr>
        <w:t>Minimally plausible versions of deont</w:t>
      </w:r>
      <w:r w:rsidRPr="00CD71BF">
        <w:rPr>
          <w:rStyle w:val="StyleUnderline"/>
          <w:rFonts w:eastAsiaTheme="minorHAnsi"/>
          <w:color w:val="000000" w:themeColor="text1"/>
        </w:rPr>
        <w:t xml:space="preserve">ology </w:t>
      </w:r>
      <w:r w:rsidRPr="004B79E7">
        <w:rPr>
          <w:rStyle w:val="StyleUnderline"/>
          <w:rFonts w:eastAsiaTheme="minorHAnsi"/>
          <w:color w:val="000000" w:themeColor="text1"/>
          <w:highlight w:val="cyan"/>
        </w:rPr>
        <w:t>and virtue ethics must be concerned</w:t>
      </w:r>
      <w:r w:rsidRPr="00CD71BF">
        <w:rPr>
          <w:rStyle w:val="StyleUnderline"/>
          <w:rFonts w:eastAsiaTheme="minorHAnsi"/>
          <w:color w:val="000000" w:themeColor="text1"/>
        </w:rPr>
        <w:t xml:space="preserve"> in part </w:t>
      </w:r>
      <w:r w:rsidRPr="004B79E7">
        <w:rPr>
          <w:rStyle w:val="StyleUnderline"/>
          <w:rFonts w:eastAsiaTheme="minorHAnsi"/>
          <w:color w:val="000000" w:themeColor="text1"/>
          <w:highlight w:val="cyan"/>
        </w:rPr>
        <w:t>with promoting the good</w:t>
      </w:r>
      <w:r w:rsidRPr="00CD71BF">
        <w:rPr>
          <w:rStyle w:val="StyleUnderline"/>
          <w:rFonts w:eastAsiaTheme="minorHAnsi"/>
          <w:color w:val="000000" w:themeColor="text1"/>
        </w:rPr>
        <w:t>,</w:t>
      </w:r>
    </w:p>
    <w:p w14:paraId="648C3D6A" w14:textId="77777777" w:rsidR="00DC23C6" w:rsidRDefault="00DC23C6" w:rsidP="00DC23C6">
      <w:pPr>
        <w:rPr>
          <w:color w:val="000000" w:themeColor="text1"/>
          <w:sz w:val="16"/>
        </w:rPr>
      </w:pPr>
      <w:r w:rsidRPr="00CD71BF">
        <w:rPr>
          <w:rStyle w:val="StyleUnderline"/>
          <w:rFonts w:eastAsiaTheme="minorHAnsi"/>
          <w:color w:val="000000" w:themeColor="text1"/>
        </w:rPr>
        <w:lastRenderedPageBreak/>
        <w:t xml:space="preserve"> from an impartial point of view. They’d thus </w:t>
      </w:r>
      <w:r w:rsidRPr="004B79E7">
        <w:rPr>
          <w:rStyle w:val="StyleUnderline"/>
          <w:rFonts w:eastAsiaTheme="minorHAnsi"/>
          <w:color w:val="000000" w:themeColor="text1"/>
          <w:highlight w:val="cyan"/>
        </w:rPr>
        <w:t>imply</w:t>
      </w:r>
      <w:r w:rsidRPr="00CD71BF">
        <w:rPr>
          <w:rStyle w:val="StyleUnderline"/>
          <w:rFonts w:eastAsiaTheme="minorHAnsi"/>
          <w:color w:val="000000" w:themeColor="text1"/>
        </w:rPr>
        <w:t xml:space="preserve"> very </w:t>
      </w:r>
      <w:r w:rsidRPr="004B79E7">
        <w:rPr>
          <w:rStyle w:val="StyleUnderline"/>
          <w:rFonts w:eastAsiaTheme="minorHAnsi"/>
          <w:color w:val="000000" w:themeColor="text1"/>
          <w:highlight w:val="cyan"/>
        </w:rPr>
        <w:t>strong reasons to reduce existential risk</w:t>
      </w:r>
      <w:r w:rsidRPr="00CD71BF">
        <w:rPr>
          <w:rStyle w:val="StyleUnderline"/>
          <w:rFonts w:eastAsiaTheme="minorHAnsi"/>
          <w:color w:val="000000" w:themeColor="text1"/>
        </w:rPr>
        <w:t xml:space="preserve">, </w:t>
      </w:r>
      <w:r w:rsidRPr="00CD71BF">
        <w:rPr>
          <w:color w:val="000000" w:themeColor="text1"/>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CD71BF">
        <w:rPr>
          <w:color w:val="000000" w:themeColor="text1"/>
          <w:sz w:val="16"/>
        </w:rPr>
        <w:t>consists</w:t>
      </w:r>
      <w:proofErr w:type="gramEnd"/>
      <w:r w:rsidRPr="00CD71BF">
        <w:rPr>
          <w:color w:val="000000" w:themeColor="text1"/>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D71BF">
        <w:rPr>
          <w:color w:val="000000" w:themeColor="text1"/>
          <w:sz w:val="16"/>
        </w:rPr>
        <w:t>actually desires</w:t>
      </w:r>
      <w:proofErr w:type="gramEnd"/>
      <w:r w:rsidRPr="00CD71BF">
        <w:rPr>
          <w:color w:val="000000" w:themeColor="text1"/>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D71BF">
        <w:rPr>
          <w:color w:val="000000" w:themeColor="text1"/>
          <w:sz w:val="16"/>
        </w:rPr>
        <w:t>all of</w:t>
      </w:r>
      <w:proofErr w:type="gramEnd"/>
      <w:r w:rsidRPr="00CD71BF">
        <w:rPr>
          <w:color w:val="000000" w:themeColor="text1"/>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D71BF">
        <w:rPr>
          <w:rStyle w:val="StyleUnderline"/>
          <w:rFonts w:eastAsiaTheme="minorHAnsi"/>
          <w:color w:val="000000" w:themeColor="text1"/>
        </w:rPr>
        <w:t xml:space="preserve">We should also </w:t>
      </w:r>
      <w:proofErr w:type="gramStart"/>
      <w:r w:rsidRPr="00CD71BF">
        <w:rPr>
          <w:rStyle w:val="StyleUnderline"/>
          <w:rFonts w:eastAsiaTheme="minorHAnsi"/>
          <w:color w:val="000000" w:themeColor="text1"/>
        </w:rPr>
        <w:t>take into account</w:t>
      </w:r>
      <w:proofErr w:type="gramEnd"/>
      <w:r w:rsidRPr="00CD71BF">
        <w:rPr>
          <w:rStyle w:val="StyleUnderline"/>
          <w:rFonts w:eastAsiaTheme="minorHAnsi"/>
          <w:color w:val="000000" w:themeColor="text1"/>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D71BF">
        <w:rPr>
          <w:color w:val="000000" w:themeColor="text1"/>
          <w:sz w:val="16"/>
        </w:rPr>
        <w:t>. But even those (hedonistic egoists) who disagree should have a significant level of confidence that they are mistaken, and that one of the above views is correct</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 xml:space="preserve">Even if they were 90% sure </w:t>
      </w:r>
      <w:r w:rsidRPr="00CD71BF">
        <w:rPr>
          <w:rStyle w:val="StyleUnderline"/>
          <w:rFonts w:eastAsiaTheme="minorHAnsi"/>
          <w:color w:val="000000" w:themeColor="text1"/>
        </w:rPr>
        <w:t xml:space="preserve">that their view is the correct one (and 10% sure that one of these other ones is correct), </w:t>
      </w:r>
      <w:r w:rsidRPr="004B79E7">
        <w:rPr>
          <w:rStyle w:val="StyleUnderline"/>
          <w:rFonts w:eastAsiaTheme="minorHAnsi"/>
          <w:color w:val="000000" w:themeColor="text1"/>
          <w:highlight w:val="cyan"/>
        </w:rPr>
        <w:t xml:space="preserve">they would have </w:t>
      </w:r>
      <w:proofErr w:type="gramStart"/>
      <w:r w:rsidRPr="00CD71BF">
        <w:rPr>
          <w:rStyle w:val="StyleUnderline"/>
          <w:rFonts w:eastAsiaTheme="minorHAnsi"/>
          <w:color w:val="000000" w:themeColor="text1"/>
        </w:rPr>
        <w:t>pretty strong</w:t>
      </w:r>
      <w:proofErr w:type="gramEnd"/>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 xml:space="preserve">reason, from </w:t>
      </w:r>
      <w:r w:rsidRPr="00CD71BF">
        <w:rPr>
          <w:rStyle w:val="StyleUnderline"/>
          <w:rFonts w:eastAsiaTheme="minorHAnsi"/>
          <w:color w:val="000000" w:themeColor="text1"/>
        </w:rPr>
        <w:t xml:space="preserve">the standpoint of </w:t>
      </w:r>
      <w:r w:rsidRPr="004B79E7">
        <w:rPr>
          <w:rStyle w:val="StyleUnderline"/>
          <w:rFonts w:eastAsiaTheme="minorHAnsi"/>
          <w:color w:val="000000" w:themeColor="text1"/>
          <w:highlight w:val="cyan"/>
        </w:rPr>
        <w:t>moral uncertainty, to reduce existential risk</w:t>
      </w:r>
      <w:r w:rsidRPr="00CD71BF">
        <w:rPr>
          <w:rStyle w:val="StyleUnderline"/>
          <w:rFonts w:eastAsiaTheme="minorHAnsi"/>
          <w:color w:val="000000" w:themeColor="text1"/>
        </w:rPr>
        <w:t>. Perhaps most disturbingly still, even if we are only 1% sure that the well-being of possible future people matters, it is at least arguable that, from the standpoint of moral uncertainty, reducing existential risk is the most important thing in the world</w:t>
      </w:r>
      <w:r w:rsidRPr="00CD71BF">
        <w:rPr>
          <w:color w:val="000000" w:themeColor="text1"/>
          <w:sz w:val="16"/>
        </w:rPr>
        <w:t xml:space="preserve">. Again, this is largely </w:t>
      </w:r>
      <w:proofErr w:type="gramStart"/>
      <w:r w:rsidRPr="00CD71BF">
        <w:rPr>
          <w:color w:val="000000" w:themeColor="text1"/>
          <w:sz w:val="16"/>
        </w:rPr>
        <w:t>for the reason that</w:t>
      </w:r>
      <w:proofErr w:type="gramEnd"/>
      <w:r w:rsidRPr="00CD71BF">
        <w:rPr>
          <w:color w:val="000000" w:themeColor="text1"/>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D71BF">
        <w:rPr>
          <w:color w:val="000000" w:themeColor="text1"/>
          <w:sz w:val="16"/>
        </w:rPr>
        <w:t>fairly implausible</w:t>
      </w:r>
      <w:proofErr w:type="gramEnd"/>
      <w:r w:rsidRPr="00CD71BF">
        <w:rPr>
          <w:color w:val="000000" w:themeColor="text1"/>
          <w:sz w:val="16"/>
        </w:rPr>
        <w:t xml:space="preserv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CD71BF">
        <w:rPr>
          <w:rStyle w:val="StyleUnderline"/>
          <w:rFonts w:eastAsiaTheme="minorHAnsi"/>
          <w:color w:val="000000" w:themeColor="text1"/>
        </w:rPr>
        <w:t>Derek Parfit, whose work has emphasized future generations as well as agreement in ethics, described our situation clearly and accurately:</w:t>
      </w:r>
      <w:r w:rsidRPr="00CD71BF">
        <w:rPr>
          <w:color w:val="000000" w:themeColor="text1"/>
          <w:sz w:val="16"/>
        </w:rPr>
        <w:t xml:space="preserve"> “We live during the hinge of history. </w:t>
      </w:r>
      <w:r w:rsidRPr="00CD71BF">
        <w:rPr>
          <w:rStyle w:val="StyleUnderline"/>
          <w:rFonts w:eastAsiaTheme="minorHAnsi"/>
          <w:color w:val="000000" w:themeColor="text1"/>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CD71BF">
        <w:rPr>
          <w:color w:val="000000" w:themeColor="text1"/>
          <w:sz w:val="16"/>
        </w:rPr>
        <w:t xml:space="preserve"> </w:t>
      </w:r>
      <w:r w:rsidRPr="00CD71BF">
        <w:rPr>
          <w:rStyle w:val="StyleUnderline"/>
          <w:rFonts w:eastAsiaTheme="minorHAnsi"/>
          <w:color w:val="000000" w:themeColor="text1"/>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D71BF">
        <w:rPr>
          <w:color w:val="000000" w:themeColor="text1"/>
          <w:sz w:val="16"/>
        </w:rPr>
        <w:t>.” (From chapter 36 of On What Matters)</w:t>
      </w:r>
    </w:p>
    <w:p w14:paraId="731CF0A9" w14:textId="77777777" w:rsidR="00DC23C6" w:rsidRPr="00F601E6" w:rsidRDefault="00DC23C6" w:rsidP="00DC23C6"/>
    <w:p w14:paraId="2665A0A9" w14:textId="77777777" w:rsidR="00DC23C6" w:rsidRPr="00531E7E" w:rsidRDefault="00DC23C6" w:rsidP="006263CA">
      <w:pPr>
        <w:rPr>
          <w:rStyle w:val="StyleUnderline"/>
        </w:rPr>
      </w:pPr>
    </w:p>
    <w:p w14:paraId="072966F6" w14:textId="77777777" w:rsidR="00DB1239" w:rsidRDefault="00DB1239"/>
    <w:sectPr w:rsidR="00DB1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DCA"/>
    <w:rsid w:val="0014043A"/>
    <w:rsid w:val="001D3940"/>
    <w:rsid w:val="002A0834"/>
    <w:rsid w:val="00382A19"/>
    <w:rsid w:val="003C53D7"/>
    <w:rsid w:val="006263CA"/>
    <w:rsid w:val="0098001B"/>
    <w:rsid w:val="009F3E3B"/>
    <w:rsid w:val="00D82864"/>
    <w:rsid w:val="00DB1239"/>
    <w:rsid w:val="00DC23C6"/>
    <w:rsid w:val="00E04E0E"/>
    <w:rsid w:val="00E25584"/>
    <w:rsid w:val="00F21DCA"/>
    <w:rsid w:val="00F26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5DC1A7"/>
  <w15:chartTrackingRefBased/>
  <w15:docId w15:val="{5018F10E-5DA5-BA45-8CC3-8D68E7E5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63CA"/>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626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63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6263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
    <w:unhideWhenUsed/>
    <w:qFormat/>
    <w:rsid w:val="006263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263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63C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263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263CA"/>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263CA"/>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63CA"/>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263C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263CA"/>
    <w:rPr>
      <w:color w:val="auto"/>
      <w:u w:val="none"/>
    </w:rPr>
  </w:style>
  <w:style w:type="character" w:styleId="FollowedHyperlink">
    <w:name w:val="FollowedHyperlink"/>
    <w:basedOn w:val="DefaultParagraphFont"/>
    <w:uiPriority w:val="99"/>
    <w:semiHidden/>
    <w:unhideWhenUsed/>
    <w:rsid w:val="006263CA"/>
    <w:rPr>
      <w:color w:val="auto"/>
      <w:u w:val="none"/>
    </w:rPr>
  </w:style>
  <w:style w:type="paragraph" w:customStyle="1" w:styleId="Emphasis1">
    <w:name w:val="Emphasis1"/>
    <w:basedOn w:val="Normal"/>
    <w:link w:val="Emphasis"/>
    <w:uiPriority w:val="20"/>
    <w:qFormat/>
    <w:rsid w:val="006263CA"/>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6263C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6263CA"/>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263CA"/>
  </w:style>
  <w:style w:type="paragraph" w:styleId="DocumentMap">
    <w:name w:val="Document Map"/>
    <w:basedOn w:val="Normal"/>
    <w:link w:val="DocumentMapChar"/>
    <w:uiPriority w:val="99"/>
    <w:semiHidden/>
    <w:unhideWhenUsed/>
    <w:rsid w:val="006263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63CA"/>
    <w:rPr>
      <w:rFonts w:ascii="Lucida Grande" w:eastAsiaTheme="minorEastAsia"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25584"/>
    <w:rPr>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upenn.edu/live/files/7804-grego-space-and-crisis-stabilit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14118</Words>
  <Characters>78360</Characters>
  <Application>Microsoft Office Word</Application>
  <DocSecurity>0</DocSecurity>
  <Lines>967</Lines>
  <Paragraphs>161</Paragraphs>
  <ScaleCrop>false</ScaleCrop>
  <Company/>
  <LinksUpToDate>false</LinksUpToDate>
  <CharactersWithSpaces>92317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3</cp:revision>
  <dcterms:created xsi:type="dcterms:W3CDTF">2022-01-15T15:09:00Z</dcterms:created>
  <dcterms:modified xsi:type="dcterms:W3CDTF">2022-01-16T02:19:00Z</dcterms:modified>
</cp:coreProperties>
</file>