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A1C3F" w14:textId="77777777" w:rsidR="00A06122" w:rsidRDefault="00A06122" w:rsidP="00A06122">
      <w:pPr>
        <w:pStyle w:val="Heading1"/>
      </w:pPr>
      <w:r>
        <w:t xml:space="preserve">Europe AFF – Strikes </w:t>
      </w:r>
    </w:p>
    <w:p w14:paraId="4E6AA09C" w14:textId="77777777" w:rsidR="00A06122" w:rsidRDefault="00A06122" w:rsidP="00A06122">
      <w:pPr>
        <w:pStyle w:val="Heading3"/>
      </w:pPr>
      <w:r>
        <w:lastRenderedPageBreak/>
        <w:t xml:space="preserve">1AC – Europe </w:t>
      </w:r>
    </w:p>
    <w:p w14:paraId="6BA06719" w14:textId="77777777" w:rsidR="00A06122" w:rsidRPr="009C7A92" w:rsidRDefault="00A06122" w:rsidP="00A06122">
      <w:pPr>
        <w:pStyle w:val="Heading4"/>
      </w:pPr>
      <w:r>
        <w:t xml:space="preserve">The member nations of the European Union ought to recognize and unconditional right of workers to strike. </w:t>
      </w:r>
    </w:p>
    <w:p w14:paraId="03A00F8A" w14:textId="77777777" w:rsidR="00A06122" w:rsidRPr="00C06347" w:rsidRDefault="00A06122" w:rsidP="00A06122"/>
    <w:p w14:paraId="2E80D283" w14:textId="77777777" w:rsidR="00A06122" w:rsidRPr="00DE376C" w:rsidRDefault="00A06122" w:rsidP="00A06122">
      <w:pPr>
        <w:pStyle w:val="Heading4"/>
      </w:pPr>
      <w:r>
        <w:t xml:space="preserve">Strike rights are </w:t>
      </w:r>
      <w:r>
        <w:rPr>
          <w:u w:val="single"/>
        </w:rPr>
        <w:t>backsliding</w:t>
      </w:r>
      <w:r>
        <w:t xml:space="preserve"> in Eastern Europe – </w:t>
      </w:r>
      <w:r>
        <w:rPr>
          <w:u w:val="single"/>
        </w:rPr>
        <w:t>especially</w:t>
      </w:r>
      <w:r>
        <w:t xml:space="preserve"> after COVID</w:t>
      </w:r>
    </w:p>
    <w:p w14:paraId="1F18B9F8" w14:textId="77777777" w:rsidR="00A06122" w:rsidRPr="00267FDE" w:rsidRDefault="00A06122" w:rsidP="00A06122">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12A3126C" w14:textId="77777777" w:rsidR="00A06122" w:rsidRPr="00DE376C" w:rsidRDefault="00A06122" w:rsidP="00A06122">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 xml:space="preserve">is </w:t>
      </w:r>
      <w:proofErr w:type="spellStart"/>
      <w:r w:rsidRPr="00D267C2">
        <w:rPr>
          <w:rStyle w:val="StyleUnderline"/>
          <w:highlight w:val="cyan"/>
        </w:rPr>
        <w:t>recognised</w:t>
      </w:r>
      <w:proofErr w:type="spellEnd"/>
      <w:r w:rsidRPr="00D267C2">
        <w:rPr>
          <w:rStyle w:val="StyleUnderline"/>
          <w:highlight w:val="cyan"/>
        </w:rPr>
        <w:t xml:space="preserve">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15067CF9" w14:textId="77777777" w:rsidR="00A06122" w:rsidRPr="00DE376C" w:rsidRDefault="00A06122" w:rsidP="00A06122">
      <w:pPr>
        <w:rPr>
          <w:sz w:val="16"/>
        </w:rPr>
      </w:pPr>
      <w:r w:rsidRPr="00DE376C">
        <w:rPr>
          <w:sz w:val="16"/>
        </w:rPr>
        <w:t xml:space="preserve">Over the last year, the European Trade Union Confederation has been receiving alarming reports of union rights violations—of obstacles, </w:t>
      </w:r>
      <w:proofErr w:type="spellStart"/>
      <w:r w:rsidRPr="00DE376C">
        <w:rPr>
          <w:sz w:val="16"/>
        </w:rPr>
        <w:t>victimisation</w:t>
      </w:r>
      <w:proofErr w:type="spellEnd"/>
      <w:r w:rsidRPr="00DE376C">
        <w:rPr>
          <w:sz w:val="16"/>
        </w:rPr>
        <w:t xml:space="preserve"> and discrimination in </w:t>
      </w:r>
      <w:proofErr w:type="gramStart"/>
      <w:r w:rsidRPr="00DE376C">
        <w:rPr>
          <w:sz w:val="16"/>
        </w:rPr>
        <w:t>a number of</w:t>
      </w:r>
      <w:proofErr w:type="gramEnd"/>
      <w:r w:rsidRPr="00DE376C">
        <w:rPr>
          <w:sz w:val="16"/>
        </w:rPr>
        <w:t xml:space="preserve">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34F517BA" w14:textId="77777777" w:rsidR="00A06122" w:rsidRPr="00DE376C" w:rsidRDefault="00A06122" w:rsidP="00A06122">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399C080C" w14:textId="77777777" w:rsidR="00A06122" w:rsidRPr="00DE376C" w:rsidRDefault="00A06122" w:rsidP="00A06122">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rPr>
          <w:sz w:val="16"/>
        </w:rPr>
        <w:t>.</w:t>
      </w:r>
    </w:p>
    <w:p w14:paraId="31ED8728" w14:textId="77777777" w:rsidR="00A06122" w:rsidRPr="00DE376C" w:rsidRDefault="00A06122" w:rsidP="00A06122">
      <w:pPr>
        <w:rPr>
          <w:sz w:val="16"/>
        </w:rPr>
      </w:pPr>
      <w:r w:rsidRPr="00DE376C">
        <w:rPr>
          <w:sz w:val="16"/>
        </w:rPr>
        <w:t>Legally binding</w:t>
      </w:r>
    </w:p>
    <w:p w14:paraId="0066D85C" w14:textId="77777777" w:rsidR="00A06122" w:rsidRPr="00DE376C" w:rsidRDefault="00A06122" w:rsidP="00A06122">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0486F833" w14:textId="77777777" w:rsidR="00A06122" w:rsidRPr="00DE376C" w:rsidRDefault="00A06122" w:rsidP="00A06122">
      <w:pPr>
        <w:rPr>
          <w:sz w:val="16"/>
        </w:rPr>
      </w:pPr>
      <w:r w:rsidRPr="00DE376C">
        <w:rPr>
          <w:sz w:val="16"/>
        </w:rPr>
        <w:t>The ILO Committee on Freedom of Association Digest of Case Law affirms:</w:t>
      </w:r>
    </w:p>
    <w:p w14:paraId="48EC678A" w14:textId="77777777" w:rsidR="00A06122" w:rsidRPr="00DE376C" w:rsidRDefault="00A06122" w:rsidP="00A06122">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304CE506" w14:textId="77777777" w:rsidR="00A06122" w:rsidRPr="00DE376C" w:rsidRDefault="00A06122" w:rsidP="00A06122">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detained or denied the right to communicate with the workers they represent.</w:t>
      </w:r>
    </w:p>
    <w:p w14:paraId="10FADA3E" w14:textId="77777777" w:rsidR="00A06122" w:rsidRPr="00DE376C" w:rsidRDefault="00A06122" w:rsidP="00A06122">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029345CF" w14:textId="77777777" w:rsidR="00A06122" w:rsidRPr="00DE376C" w:rsidRDefault="00A06122" w:rsidP="00A06122">
      <w:pPr>
        <w:rPr>
          <w:sz w:val="16"/>
        </w:rPr>
      </w:pPr>
      <w:r w:rsidRPr="00DE376C">
        <w:rPr>
          <w:sz w:val="16"/>
        </w:rPr>
        <w:t>Growing evidence</w:t>
      </w:r>
    </w:p>
    <w:p w14:paraId="66E9BC09" w14:textId="77777777" w:rsidR="00A06122" w:rsidRPr="00DE376C" w:rsidRDefault="00A06122" w:rsidP="00A06122">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w:t>
      </w:r>
      <w:r w:rsidRPr="00DE376C">
        <w:rPr>
          <w:sz w:val="16"/>
        </w:rPr>
        <w:lastRenderedPageBreak/>
        <w:t xml:space="preserve">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2FDF9B0F" w14:textId="77777777" w:rsidR="00A06122" w:rsidRPr="00DE376C" w:rsidRDefault="00A06122" w:rsidP="00A06122">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304C6D9C" w14:textId="77777777" w:rsidR="00A06122" w:rsidRPr="00DE376C" w:rsidRDefault="00A06122" w:rsidP="00A06122">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7F15C75E" w14:textId="77777777" w:rsidR="00A06122" w:rsidRPr="00DE376C" w:rsidRDefault="00A06122" w:rsidP="00A06122">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018E6F37" w14:textId="77777777" w:rsidR="00A06122" w:rsidRPr="00DE376C" w:rsidRDefault="00A06122" w:rsidP="00A06122">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504D5371" w14:textId="77777777" w:rsidR="00A06122" w:rsidRPr="001D4DEF" w:rsidRDefault="00A06122" w:rsidP="00A06122">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4186F450" w14:textId="77777777" w:rsidR="00A06122" w:rsidRPr="006861E1" w:rsidRDefault="00A06122" w:rsidP="00A06122">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71577355" w14:textId="77777777" w:rsidR="00A06122" w:rsidRPr="006861E1" w:rsidRDefault="00A06122" w:rsidP="00A06122">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42F06EA7" w14:textId="77777777" w:rsidR="00A06122" w:rsidRPr="001D4DEF" w:rsidRDefault="00A06122" w:rsidP="00A06122">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1CD1D05E" w14:textId="77777777" w:rsidR="00A06122" w:rsidRPr="001D4DEF" w:rsidRDefault="00A06122" w:rsidP="00A06122">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w:t>
      </w:r>
      <w:r w:rsidRPr="001D4DEF">
        <w:rPr>
          <w:sz w:val="16"/>
        </w:rPr>
        <w:lastRenderedPageBreak/>
        <w:t xml:space="preserve">anyone who is acquainted with the history of the trade union struggle in Europe and North America: low pay within the context of rapidly expanding inequality, punishing hours, harsh supervisors, and a consuming work routine that discourages family life. </w:t>
      </w:r>
    </w:p>
    <w:p w14:paraId="38335581" w14:textId="77777777" w:rsidR="00A06122" w:rsidRPr="00FB670C" w:rsidRDefault="00A06122" w:rsidP="00A06122">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246407E9" w14:textId="77777777" w:rsidR="00A06122" w:rsidRPr="00FB670C" w:rsidRDefault="00A06122" w:rsidP="00A06122">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2C904B84" w14:textId="77777777" w:rsidR="00A06122" w:rsidRPr="001D4DEF" w:rsidRDefault="00A06122" w:rsidP="00A06122">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36ADC093" w14:textId="77777777" w:rsidR="00A06122" w:rsidRPr="001D4DEF" w:rsidRDefault="00A06122" w:rsidP="00A06122">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42C19507" w14:textId="77777777" w:rsidR="00A06122" w:rsidRPr="001D4DEF" w:rsidRDefault="00A06122" w:rsidP="00A06122">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177F0E47" w14:textId="77777777" w:rsidR="00A06122" w:rsidRPr="001D4DEF" w:rsidRDefault="00A06122" w:rsidP="00A06122">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00538061" w14:textId="77777777" w:rsidR="00A06122" w:rsidRPr="001D4DEF" w:rsidRDefault="00A06122" w:rsidP="00A06122">
      <w:pPr>
        <w:rPr>
          <w:sz w:val="16"/>
        </w:rPr>
      </w:pPr>
      <w:r w:rsidRPr="00D267C2">
        <w:rPr>
          <w:rStyle w:val="StyleUnderline"/>
          <w:highlight w:val="cyan"/>
        </w:rPr>
        <w:lastRenderedPageBreak/>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1E70C0C3" w14:textId="77777777" w:rsidR="00A06122" w:rsidRPr="001D4DEF" w:rsidRDefault="00A06122" w:rsidP="00A06122">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669FC32B" w14:textId="77777777" w:rsidR="00A06122" w:rsidRPr="001D4DEF" w:rsidRDefault="00A06122" w:rsidP="00A06122">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1A0F380B" w14:textId="77777777" w:rsidR="00A06122" w:rsidRPr="006109DE" w:rsidRDefault="00A06122" w:rsidP="00A06122">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54E5B54B" w14:textId="77777777" w:rsidR="00A06122" w:rsidRPr="00471777" w:rsidRDefault="00A06122" w:rsidP="00A06122">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0B68DA09" w14:textId="77777777" w:rsidR="00A06122" w:rsidRPr="00E03BEC" w:rsidRDefault="00A06122" w:rsidP="00A06122">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5081524D" w14:textId="77777777" w:rsidR="00A06122" w:rsidRPr="00E03BEC" w:rsidRDefault="00A06122" w:rsidP="00A06122">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w:t>
      </w:r>
      <w:r w:rsidRPr="00E03BEC">
        <w:rPr>
          <w:sz w:val="16"/>
        </w:rPr>
        <w:lastRenderedPageBreak/>
        <w:t>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0C3F354F" w14:textId="77777777" w:rsidR="00A06122" w:rsidRPr="00E03BEC" w:rsidRDefault="00A06122" w:rsidP="00A06122">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6FECC94D" w14:textId="77777777" w:rsidR="00A06122" w:rsidRPr="00E03BEC" w:rsidRDefault="00A06122" w:rsidP="00A06122">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9F37240" w14:textId="77777777" w:rsidR="00A06122" w:rsidRPr="00E03BEC" w:rsidRDefault="00A06122" w:rsidP="00A06122">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3B72F504" w14:textId="77777777" w:rsidR="00A06122" w:rsidRPr="004214F7" w:rsidRDefault="00A06122" w:rsidP="00A06122">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442E6648" w14:textId="77777777" w:rsidR="00A06122" w:rsidRPr="004214F7" w:rsidRDefault="00A06122" w:rsidP="00A06122">
      <w:pPr>
        <w:rPr>
          <w:sz w:val="16"/>
          <w:szCs w:val="16"/>
        </w:rPr>
      </w:pPr>
      <w:r w:rsidRPr="004214F7">
        <w:rPr>
          <w:sz w:val="16"/>
          <w:szCs w:val="16"/>
        </w:rPr>
        <w:t>A WAY FORWARD</w:t>
      </w:r>
    </w:p>
    <w:p w14:paraId="4316AB1A" w14:textId="77777777" w:rsidR="00A06122" w:rsidRPr="00E03BEC" w:rsidRDefault="00A06122" w:rsidP="00A06122">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57AEE135" w14:textId="77777777" w:rsidR="00A06122" w:rsidRPr="0054373B" w:rsidRDefault="00A06122" w:rsidP="00A06122">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6B028325" w14:textId="77777777" w:rsidR="00A06122" w:rsidRPr="0054373B" w:rsidRDefault="00A06122" w:rsidP="00A06122">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5A6E1AED" w14:textId="77777777" w:rsidR="00A06122" w:rsidRPr="0054373B" w:rsidRDefault="00A06122" w:rsidP="00A06122">
      <w:pPr>
        <w:rPr>
          <w:rStyle w:val="StyleUnderline"/>
        </w:rPr>
      </w:pPr>
      <w:r w:rsidRPr="00D267C2">
        <w:rPr>
          <w:rStyle w:val="StyleUnderline"/>
          <w:highlight w:val="cyan"/>
        </w:rPr>
        <w:t>Trump</w:t>
      </w:r>
      <w:r w:rsidRPr="0054373B">
        <w:rPr>
          <w:sz w:val="16"/>
        </w:rPr>
        <w:t xml:space="preserve"> in the White House, </w:t>
      </w:r>
      <w:proofErr w:type="spellStart"/>
      <w:r w:rsidRPr="00D267C2">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D267C2">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4D0BD2EF" w14:textId="77777777" w:rsidR="00A06122" w:rsidRPr="0054373B" w:rsidRDefault="00A06122" w:rsidP="00A06122">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59A7F6AF" w14:textId="77777777" w:rsidR="00A06122" w:rsidRPr="0054373B" w:rsidRDefault="00A06122" w:rsidP="00A06122">
      <w:pPr>
        <w:rPr>
          <w:rStyle w:val="StyleUnderline"/>
        </w:rPr>
      </w:pPr>
      <w:r w:rsidRPr="0054373B">
        <w:rPr>
          <w:sz w:val="16"/>
        </w:rPr>
        <w:lastRenderedPageBreak/>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1BAF8BF1" w14:textId="77777777" w:rsidR="00A06122" w:rsidRPr="0054373B" w:rsidRDefault="00A06122" w:rsidP="00A06122">
      <w:pPr>
        <w:rPr>
          <w:rStyle w:val="Emphasis"/>
        </w:rPr>
      </w:pPr>
      <w:r w:rsidRPr="00D267C2">
        <w:rPr>
          <w:rStyle w:val="Emphasis"/>
          <w:highlight w:val="cyan"/>
        </w:rPr>
        <w:t>Democracy starts at work</w:t>
      </w:r>
    </w:p>
    <w:p w14:paraId="38985366" w14:textId="77777777" w:rsidR="00A06122" w:rsidRPr="0054373B" w:rsidRDefault="00A06122" w:rsidP="00A06122">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46C44865" w14:textId="77777777" w:rsidR="00A06122" w:rsidRPr="0054373B" w:rsidRDefault="00A06122" w:rsidP="00A06122">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731A2A72" w14:textId="77777777" w:rsidR="00A06122" w:rsidRPr="0054373B" w:rsidRDefault="00A06122" w:rsidP="00A06122">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4DDB5CDC" w14:textId="77777777" w:rsidR="00A06122" w:rsidRPr="0054373B" w:rsidRDefault="00A06122" w:rsidP="00A06122">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proofErr w:type="gramStart"/>
      <w:r w:rsidRPr="00D267C2">
        <w:rPr>
          <w:rStyle w:val="Emphasis"/>
          <w:highlight w:val="cyan"/>
        </w:rPr>
        <w:t>succeed</w:t>
      </w:r>
      <w:proofErr w:type="gramEnd"/>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73865117" w14:textId="77777777" w:rsidR="00A06122" w:rsidRPr="0054373B" w:rsidRDefault="00A06122" w:rsidP="00A06122">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02E1D226" w14:textId="77777777" w:rsidR="00A06122" w:rsidRPr="0054373B" w:rsidRDefault="00A06122" w:rsidP="00A06122">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2C47B9C6" w14:textId="77777777" w:rsidR="00A06122" w:rsidRPr="0054373B" w:rsidRDefault="00A06122" w:rsidP="00A06122">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proofErr w:type="spellStart"/>
      <w:r w:rsidRPr="00D267C2">
        <w:rPr>
          <w:rStyle w:val="Emphasis"/>
          <w:highlight w:val="cyan"/>
        </w:rPr>
        <w:t>Orban</w:t>
      </w:r>
      <w:proofErr w:type="spellEnd"/>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56AE9CB9" w14:textId="77777777" w:rsidR="00A06122" w:rsidRPr="009174B5" w:rsidRDefault="00A06122" w:rsidP="00A06122">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03BF541B" w14:textId="77777777" w:rsidR="00A06122" w:rsidRPr="00A06588" w:rsidRDefault="00A06122" w:rsidP="00A06122">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5E0A3CB0" w14:textId="77777777" w:rsidR="00A06122" w:rsidRPr="00A06588" w:rsidRDefault="00A06122" w:rsidP="00A06122">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49C72492" w14:textId="77777777" w:rsidR="00A06122" w:rsidRPr="009174B5" w:rsidRDefault="00A06122" w:rsidP="00A06122">
      <w:pPr>
        <w:rPr>
          <w:sz w:val="16"/>
        </w:rPr>
      </w:pPr>
      <w:r w:rsidRPr="009174B5">
        <w:rPr>
          <w:sz w:val="16"/>
        </w:rPr>
        <w:lastRenderedPageBreak/>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77D2DFCF" w14:textId="77777777" w:rsidR="00A06122" w:rsidRPr="009174B5" w:rsidRDefault="00A06122" w:rsidP="00A06122">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6FE1022E" w14:textId="77777777" w:rsidR="00A06122" w:rsidRPr="00A06588" w:rsidRDefault="00A06122" w:rsidP="00A06122">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261D93D3" w14:textId="77777777" w:rsidR="00A06122" w:rsidRPr="00A06588" w:rsidRDefault="00A06122" w:rsidP="00A06122">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57BCDBE5" w14:textId="77777777" w:rsidR="00A06122" w:rsidRPr="009174B5" w:rsidRDefault="00A06122" w:rsidP="00A06122">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034CBCA8" w14:textId="77777777" w:rsidR="00A06122" w:rsidRPr="009174B5" w:rsidRDefault="00A06122" w:rsidP="00A06122">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31EE320E" w14:textId="77777777" w:rsidR="00A06122" w:rsidRPr="009174B5" w:rsidRDefault="00A06122" w:rsidP="00A06122">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1A02FF55" w14:textId="77777777" w:rsidR="00A06122" w:rsidRPr="009174B5" w:rsidRDefault="00A06122" w:rsidP="00A06122">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000A2BDC" w14:textId="77777777" w:rsidR="00A06122" w:rsidRPr="009174B5" w:rsidRDefault="00A06122" w:rsidP="00A06122">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21415171" w14:textId="77777777" w:rsidR="00A06122" w:rsidRPr="00A06588" w:rsidRDefault="00A06122" w:rsidP="00A06122">
      <w:pPr>
        <w:pStyle w:val="Heading4"/>
        <w:rPr>
          <w:rFonts w:cs="Arial"/>
          <w:u w:val="single"/>
        </w:rPr>
      </w:pPr>
      <w:r w:rsidRPr="00A06588">
        <w:rPr>
          <w:rFonts w:cs="Arial"/>
        </w:rPr>
        <w:t xml:space="preserve">European populism causes </w:t>
      </w:r>
      <w:r w:rsidRPr="00A06588">
        <w:rPr>
          <w:rFonts w:cs="Arial"/>
          <w:u w:val="single"/>
        </w:rPr>
        <w:t>nuke war</w:t>
      </w:r>
    </w:p>
    <w:p w14:paraId="61DE3092" w14:textId="77777777" w:rsidR="00A06122" w:rsidRPr="00A06588" w:rsidRDefault="00A06122" w:rsidP="00A06122">
      <w:r w:rsidRPr="00A06588">
        <w:rPr>
          <w:rStyle w:val="Style13ptBold"/>
        </w:rPr>
        <w:t xml:space="preserve">von der </w:t>
      </w:r>
      <w:proofErr w:type="spellStart"/>
      <w:r w:rsidRPr="00A06588">
        <w:rPr>
          <w:rStyle w:val="Style13ptBold"/>
        </w:rPr>
        <w:t>Heyden</w:t>
      </w:r>
      <w:proofErr w:type="spellEnd"/>
      <w:r w:rsidRPr="00A06588">
        <w:rPr>
          <w:rStyle w:val="Style13ptBold"/>
        </w:rPr>
        <w:t xml:space="preserve"> 17 </w:t>
      </w:r>
      <w:r w:rsidRPr="00A06588">
        <w:t xml:space="preserve">[Karl von der </w:t>
      </w:r>
      <w:proofErr w:type="spellStart"/>
      <w:r w:rsidRPr="00A06588">
        <w:t>Heyden</w:t>
      </w:r>
      <w:proofErr w:type="spellEnd"/>
      <w:r w:rsidRPr="00A06588">
        <w:t>,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3FA3452" w14:textId="77777777" w:rsidR="00A06122" w:rsidRPr="00A06588" w:rsidRDefault="00A06122" w:rsidP="00A06122">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 xml:space="preserve">The new order </w:t>
      </w:r>
      <w:r w:rsidRPr="00A06588">
        <w:rPr>
          <w:rStyle w:val="StyleUnderline"/>
        </w:rPr>
        <w:lastRenderedPageBreak/>
        <w:t>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50B5FB1D" w14:textId="77777777" w:rsidR="00A06122" w:rsidRPr="00362596" w:rsidRDefault="00A06122" w:rsidP="00A06122">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5"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706F72C1" w14:textId="77777777" w:rsidR="00A06122" w:rsidRPr="00362596" w:rsidRDefault="00A06122" w:rsidP="00A06122">
      <w:pPr>
        <w:rPr>
          <w:sz w:val="16"/>
        </w:rPr>
      </w:pPr>
      <w:r w:rsidRPr="00362596">
        <w:rPr>
          <w:sz w:val="16"/>
        </w:rPr>
        <w:t>I understand why the “</w:t>
      </w:r>
      <w:hyperlink r:id="rId6"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7E92538A" w14:textId="77777777" w:rsidR="00A06122" w:rsidRPr="00362596" w:rsidRDefault="00A06122" w:rsidP="00A06122">
      <w:pPr>
        <w:rPr>
          <w:sz w:val="16"/>
        </w:rPr>
      </w:pPr>
      <w:r w:rsidRPr="00362596">
        <w:rPr>
          <w:sz w:val="16"/>
        </w:rPr>
        <w:t>Perhaps most worrisome is the apparent cooling of relations between European NATO allies and the United States, which has compelled German Chancellor </w:t>
      </w:r>
      <w:hyperlink r:id="rId7"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4E9BD808" w14:textId="77777777" w:rsidR="00A06122" w:rsidRPr="00A06588" w:rsidRDefault="00A06122" w:rsidP="00A06122">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4BBB9155" w14:textId="77777777" w:rsidR="00A06122" w:rsidRPr="00362596" w:rsidRDefault="00A06122" w:rsidP="00A06122">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75C34F54" w14:textId="77777777" w:rsidR="00A06122" w:rsidRPr="00362596" w:rsidRDefault="00A06122" w:rsidP="00A06122">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8" w:tgtFrame="_blank" w:history="1">
        <w:r w:rsidRPr="00A06588">
          <w:rPr>
            <w:rStyle w:val="Emphasis"/>
            <w:highlight w:val="cyan"/>
          </w:rPr>
          <w:t>nuclear war</w:t>
        </w:r>
      </w:hyperlink>
      <w:r w:rsidRPr="00A06588">
        <w:rPr>
          <w:rStyle w:val="Emphasis"/>
          <w:highlight w:val="cyan"/>
        </w:rPr>
        <w:t>.</w:t>
      </w:r>
    </w:p>
    <w:p w14:paraId="60C74778" w14:textId="77777777" w:rsidR="00A06122" w:rsidRPr="00A06588" w:rsidRDefault="00A06122" w:rsidP="00A06122">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580DAD78" w14:textId="77777777" w:rsidR="00A06122" w:rsidRPr="00A06588" w:rsidRDefault="00A06122" w:rsidP="00A06122">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1FC4BD7F" w14:textId="77777777" w:rsidR="00A06122" w:rsidRPr="009174B5" w:rsidRDefault="00A06122" w:rsidP="00A06122">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59A67000" w14:textId="77777777" w:rsidR="00A06122" w:rsidRPr="00A06588" w:rsidRDefault="00A06122" w:rsidP="00A06122">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w:t>
      </w:r>
      <w:r w:rsidRPr="00A06588">
        <w:rPr>
          <w:rStyle w:val="StyleUnderline"/>
        </w:rPr>
        <w:lastRenderedPageBreak/>
        <w:t xml:space="preserve">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6123990C" w14:textId="77777777" w:rsidR="00A06122" w:rsidRPr="00A06588" w:rsidRDefault="00A06122" w:rsidP="00A06122">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2DB35487" w14:textId="77777777" w:rsidR="00A06122" w:rsidRPr="009174B5" w:rsidRDefault="00A06122" w:rsidP="00A06122">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53BE797C" w14:textId="77777777" w:rsidR="00A06122" w:rsidRPr="009174B5" w:rsidRDefault="00A06122" w:rsidP="00A06122">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4D477DF6" w14:textId="77777777" w:rsidR="00A06122" w:rsidRPr="00A06588" w:rsidRDefault="00A06122" w:rsidP="00A06122">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4AB82022" w14:textId="77777777" w:rsidR="00A06122" w:rsidRPr="00A06588" w:rsidRDefault="00A06122" w:rsidP="00A06122">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14B5830F" w14:textId="77777777" w:rsidR="00A06122" w:rsidRPr="00A06588" w:rsidRDefault="00A06122" w:rsidP="00A06122">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w:t>
      </w:r>
      <w:proofErr w:type="gramStart"/>
      <w:r w:rsidRPr="009174B5">
        <w:rPr>
          <w:sz w:val="16"/>
        </w:rPr>
        <w:t>technology</w:t>
      </w:r>
      <w:proofErr w:type="gramEnd"/>
      <w:r w:rsidRPr="009174B5">
        <w:rPr>
          <w:sz w:val="16"/>
        </w:rPr>
        <w:t xml:space="preserve">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12718D99" w14:textId="77777777" w:rsidR="00A06122" w:rsidRPr="00A06588" w:rsidRDefault="00A06122" w:rsidP="00A06122">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2951F46F" w14:textId="77777777" w:rsidR="00A06122" w:rsidRPr="009174B5" w:rsidRDefault="00A06122" w:rsidP="00A06122">
      <w:pPr>
        <w:rPr>
          <w:sz w:val="16"/>
        </w:rPr>
      </w:pPr>
      <w:r w:rsidRPr="00A06588">
        <w:rPr>
          <w:rStyle w:val="StyleUnderline"/>
        </w:rPr>
        <w:lastRenderedPageBreak/>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481B1599" w14:textId="77777777" w:rsidR="00A06122" w:rsidRPr="009174B5" w:rsidRDefault="00A06122" w:rsidP="00A06122">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 xml:space="preserve">permanent collapse of </w:t>
      </w:r>
      <w:proofErr w:type="spellStart"/>
      <w:r w:rsidRPr="00A06588">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52186F2A" w14:textId="77777777" w:rsidR="00A06122" w:rsidRPr="009174B5" w:rsidRDefault="00A06122" w:rsidP="00A06122">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0E6D7D45" w14:textId="77777777" w:rsidR="00A06122" w:rsidRPr="009174B5" w:rsidRDefault="00A06122" w:rsidP="00A06122">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196B7FD5" w14:textId="77777777" w:rsidR="00A06122" w:rsidRPr="009174B5" w:rsidRDefault="00A06122" w:rsidP="00A06122">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4C13D7F5" w14:textId="77777777" w:rsidR="00A06122" w:rsidRPr="009174B5" w:rsidRDefault="00A06122" w:rsidP="00A06122">
      <w:pPr>
        <w:rPr>
          <w:sz w:val="16"/>
        </w:rPr>
      </w:pPr>
      <w:r w:rsidRPr="009174B5">
        <w:rPr>
          <w:sz w:val="16"/>
        </w:rPr>
        <w:t>Singleton hypothesis</w:t>
      </w:r>
    </w:p>
    <w:p w14:paraId="3050BA15" w14:textId="77777777" w:rsidR="00A06122" w:rsidRPr="009174B5" w:rsidRDefault="00A06122" w:rsidP="00A06122">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23FF7692" w14:textId="77777777" w:rsidR="00A06122" w:rsidRPr="009174B5" w:rsidRDefault="00A06122" w:rsidP="00A06122">
      <w:pPr>
        <w:rPr>
          <w:sz w:val="16"/>
        </w:rPr>
      </w:pPr>
      <w:r w:rsidRPr="009174B5">
        <w:rPr>
          <w:sz w:val="16"/>
        </w:rPr>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1A7488B2" w14:textId="77777777" w:rsidR="00A06122" w:rsidRPr="00A06588" w:rsidRDefault="00A06122" w:rsidP="00A06122">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03ACDD59" w14:textId="77777777" w:rsidR="00A06122" w:rsidRPr="009174B5" w:rsidRDefault="00A06122" w:rsidP="00A06122">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proofErr w:type="spellStart"/>
      <w:r w:rsidRPr="00A06588">
        <w:rPr>
          <w:rStyle w:val="StyleUnderline"/>
          <w:highlight w:val="cyan"/>
        </w:rPr>
        <w:t>analysed</w:t>
      </w:r>
      <w:proofErr w:type="spellEnd"/>
      <w:r w:rsidRPr="009174B5">
        <w:rPr>
          <w:sz w:val="16"/>
        </w:rPr>
        <w:t>.”</w:t>
      </w:r>
    </w:p>
    <w:p w14:paraId="19B45A27" w14:textId="77777777" w:rsidR="00A06122" w:rsidRPr="00835B9A" w:rsidRDefault="00A06122" w:rsidP="00A06122">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36F35433" w14:textId="77777777" w:rsidR="00A06122" w:rsidRPr="00A06588" w:rsidRDefault="00A06122" w:rsidP="00A06122">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w:t>
      </w:r>
      <w:r w:rsidRPr="00A06588">
        <w:lastRenderedPageBreak/>
        <w:t xml:space="preserve">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2FF1EDB0" w14:textId="77777777" w:rsidR="00A06122" w:rsidRPr="00A06588" w:rsidRDefault="00A06122" w:rsidP="00A06122">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6F384583" w14:textId="77777777" w:rsidR="00A06122" w:rsidRPr="00A06588" w:rsidRDefault="00A06122" w:rsidP="00A06122">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5CCFA4DB" w14:textId="77777777" w:rsidR="00A06122" w:rsidRPr="009174B5" w:rsidRDefault="00A06122" w:rsidP="00A06122">
      <w:pPr>
        <w:rPr>
          <w:sz w:val="16"/>
        </w:rPr>
      </w:pPr>
      <w:r w:rsidRPr="009174B5">
        <w:rPr>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24F43F8D" w14:textId="77777777" w:rsidR="00A06122" w:rsidRPr="009174B5" w:rsidRDefault="00A06122" w:rsidP="00A06122">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4936BD78" w14:textId="77777777" w:rsidR="00A06122" w:rsidRPr="009174B5" w:rsidRDefault="00A06122" w:rsidP="00A06122">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540F75BD" w14:textId="77777777" w:rsidR="00A06122" w:rsidRPr="009174B5" w:rsidRDefault="00A06122" w:rsidP="00A06122">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7024C8FF" w14:textId="77777777" w:rsidR="00A06122" w:rsidRPr="009174B5" w:rsidRDefault="00A06122" w:rsidP="00A06122">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4E3FC9B5" w14:textId="77777777" w:rsidR="00A06122" w:rsidRPr="009174B5" w:rsidRDefault="00A06122" w:rsidP="00A06122">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002A1454" w14:textId="77777777" w:rsidR="00A06122" w:rsidRPr="009174B5" w:rsidRDefault="00A06122" w:rsidP="00A06122">
      <w:pPr>
        <w:rPr>
          <w:sz w:val="16"/>
        </w:rPr>
      </w:pPr>
      <w:r w:rsidRPr="009174B5">
        <w:rPr>
          <w:sz w:val="16"/>
        </w:rPr>
        <w:lastRenderedPageBreak/>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695A7962" w14:textId="77777777" w:rsidR="00A06122" w:rsidRPr="009174B5" w:rsidRDefault="00A06122" w:rsidP="00A06122">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A06588">
        <w:rPr>
          <w:rStyle w:val="StyleUnderline"/>
          <w:highlight w:val="cyan"/>
        </w:rPr>
        <w:t>set in</w:t>
      </w:r>
      <w:proofErr w:type="gramEnd"/>
      <w:r w:rsidRPr="00A06588">
        <w:rPr>
          <w:rStyle w:val="StyleUnderline"/>
          <w:highlight w:val="cyan"/>
        </w:rPr>
        <w:t xml:space="preserve">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4EEF9E83" w14:textId="77777777" w:rsidR="00A06122" w:rsidRPr="00A06588" w:rsidRDefault="00A06122" w:rsidP="00A06122">
      <w:pPr>
        <w:pStyle w:val="Heading4"/>
        <w:rPr>
          <w:rFonts w:cs="Arial"/>
        </w:rPr>
      </w:pPr>
      <w:r w:rsidRPr="00A06588">
        <w:rPr>
          <w:rFonts w:cs="Arial"/>
        </w:rPr>
        <w:t xml:space="preserve">European authoritarianism breaks the EU </w:t>
      </w:r>
    </w:p>
    <w:p w14:paraId="59A0DDC2" w14:textId="77777777" w:rsidR="00A06122" w:rsidRPr="00A06588" w:rsidRDefault="00A06122" w:rsidP="00A06122">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14:paraId="0B6830F9" w14:textId="77777777" w:rsidR="00A06122" w:rsidRPr="00A06588" w:rsidRDefault="00A06122" w:rsidP="00A06122">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proofErr w:type="spellStart"/>
      <w:r w:rsidRPr="00A06588">
        <w:rPr>
          <w:rStyle w:val="Emphasis"/>
          <w:highlight w:val="cyan"/>
        </w:rPr>
        <w:t>destabilises</w:t>
      </w:r>
      <w:proofErr w:type="spellEnd"/>
      <w:r w:rsidRPr="00A06588">
        <w:rPr>
          <w:rStyle w:val="Emphasis"/>
          <w:highlight w:val="cyan"/>
        </w:rPr>
        <w:t xml:space="preserve"> the</w:t>
      </w:r>
      <w:r w:rsidRPr="00A06588">
        <w:rPr>
          <w:rStyle w:val="Emphasis"/>
        </w:rPr>
        <w:t xml:space="preserve"> entire </w:t>
      </w:r>
      <w:r w:rsidRPr="00A06588">
        <w:rPr>
          <w:rStyle w:val="Emphasis"/>
          <w:highlight w:val="cya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372B7D99" w14:textId="77777777" w:rsidR="00A06122" w:rsidRPr="00CC6E7A" w:rsidRDefault="00A06122" w:rsidP="00A06122">
      <w:pPr>
        <w:rPr>
          <w:sz w:val="16"/>
        </w:rPr>
      </w:pPr>
      <w:r w:rsidRPr="00A06588">
        <w:rPr>
          <w:sz w:val="16"/>
        </w:rPr>
        <w:t>For instance</w:t>
      </w:r>
      <w:r w:rsidRPr="00CC6E7A">
        <w:rPr>
          <w:sz w:val="16"/>
        </w:rPr>
        <w:t xml:space="preserve">, </w:t>
      </w:r>
      <w:r w:rsidRPr="00CC6E7A">
        <w:rPr>
          <w:rStyle w:val="StyleUnderline"/>
        </w:rPr>
        <w:t xml:space="preserve">Hungary’s illiberalism fostered under </w:t>
      </w:r>
      <w:proofErr w:type="spellStart"/>
      <w:r w:rsidRPr="00CC6E7A">
        <w:rPr>
          <w:rStyle w:val="Emphasis"/>
        </w:rPr>
        <w:t>Orban’s</w:t>
      </w:r>
      <w:proofErr w:type="spellEnd"/>
      <w:r w:rsidRPr="00CC6E7A">
        <w:rPr>
          <w:rStyle w:val="Emphasis"/>
        </w:rPr>
        <w:t xml:space="preserve"> leadership</w:t>
      </w:r>
      <w:r w:rsidRPr="00CC6E7A">
        <w:rPr>
          <w:sz w:val="16"/>
        </w:rPr>
        <w:t xml:space="preserve"> particularly </w:t>
      </w:r>
      <w:r w:rsidRPr="00CC6E7A">
        <w:rPr>
          <w:rStyle w:val="Emphasis"/>
        </w:rPr>
        <w:t>undermines the EU</w:t>
      </w:r>
      <w:r w:rsidRPr="00CC6E7A">
        <w:rPr>
          <w:sz w:val="16"/>
        </w:rPr>
        <w:t xml:space="preserve"> and is in clear breach of the values on which it was founded (</w:t>
      </w:r>
      <w:proofErr w:type="spellStart"/>
      <w:r w:rsidRPr="00CC6E7A">
        <w:rPr>
          <w:sz w:val="16"/>
        </w:rPr>
        <w:t>Frankopan</w:t>
      </w:r>
      <w:proofErr w:type="spellEnd"/>
      <w:r w:rsidRPr="00CC6E7A">
        <w:rPr>
          <w:sz w:val="16"/>
        </w:rPr>
        <w:t xml:space="preserve">, 2018:49; King, 2017:29). </w:t>
      </w:r>
      <w:r w:rsidRPr="00CC6E7A">
        <w:rPr>
          <w:rStyle w:val="StyleUnderline"/>
        </w:rPr>
        <w:t>Hungary shows disdain of the Union’s democratic accession criteria, as it increasingly ignores the very laws</w:t>
      </w:r>
      <w:r w:rsidRPr="00CC6E7A">
        <w:rPr>
          <w:sz w:val="16"/>
        </w:rPr>
        <w:t xml:space="preserve"> it agreed to abide by once it was admitted as a member state. </w:t>
      </w:r>
      <w:r w:rsidRPr="00CC6E7A">
        <w:rPr>
          <w:rStyle w:val="Emphasis"/>
        </w:rPr>
        <w:t>If a one-member state radically deviates</w:t>
      </w:r>
      <w:r w:rsidRPr="00CC6E7A">
        <w:rPr>
          <w:sz w:val="16"/>
        </w:rPr>
        <w:t xml:space="preserve"> from the EUs criteria and constitutional traditions, </w:t>
      </w:r>
      <w:r w:rsidRPr="00CC6E7A">
        <w:rPr>
          <w:rStyle w:val="Emphasis"/>
        </w:rPr>
        <w:t>and undermines the rule of law, this poses a significant risk to the</w:t>
      </w:r>
      <w:r w:rsidRPr="00CC6E7A">
        <w:rPr>
          <w:sz w:val="16"/>
        </w:rPr>
        <w:t xml:space="preserve"> health of the </w:t>
      </w:r>
      <w:r w:rsidRPr="00CC6E7A">
        <w:rPr>
          <w:rStyle w:val="Emphasis"/>
        </w:rPr>
        <w:t>EU</w:t>
      </w:r>
      <w:r w:rsidRPr="00CC6E7A">
        <w:rPr>
          <w:rStyle w:val="StyleUnderline"/>
        </w:rPr>
        <w:t>. If Hungary can benefit</w:t>
      </w:r>
      <w:r w:rsidRPr="00CC6E7A">
        <w:rPr>
          <w:sz w:val="16"/>
        </w:rPr>
        <w:t xml:space="preserve"> from EU membership while following its own form of government, it allows </w:t>
      </w:r>
      <w:r w:rsidRPr="00CC6E7A">
        <w:rPr>
          <w:rStyle w:val="Emphasis"/>
        </w:rPr>
        <w:t>other nations</w:t>
      </w:r>
      <w:r w:rsidRPr="00CC6E7A">
        <w:rPr>
          <w:sz w:val="16"/>
        </w:rPr>
        <w:t xml:space="preserve">, whether members of not, to </w:t>
      </w:r>
      <w:r w:rsidRPr="00CC6E7A">
        <w:rPr>
          <w:rStyle w:val="Emphasis"/>
        </w:rPr>
        <w:t>feel emboldened to do the same</w:t>
      </w:r>
      <w:r w:rsidRPr="00CC6E7A">
        <w:rPr>
          <w:sz w:val="16"/>
        </w:rPr>
        <w:t xml:space="preserve"> (</w:t>
      </w:r>
      <w:proofErr w:type="spellStart"/>
      <w:r w:rsidRPr="00CC6E7A">
        <w:rPr>
          <w:sz w:val="16"/>
        </w:rPr>
        <w:t>Bugaric</w:t>
      </w:r>
      <w:proofErr w:type="spellEnd"/>
      <w:r w:rsidRPr="00CC6E7A">
        <w:rPr>
          <w:sz w:val="16"/>
        </w:rPr>
        <w:t xml:space="preserve">, 2014:25). </w:t>
      </w:r>
      <w:r w:rsidRPr="00CC6E7A">
        <w:rPr>
          <w:rStyle w:val="StyleUnderline"/>
        </w:rPr>
        <w:t xml:space="preserve">The deviation of the </w:t>
      </w:r>
      <w:proofErr w:type="spellStart"/>
      <w:r w:rsidRPr="00CC6E7A">
        <w:rPr>
          <w:rStyle w:val="StyleUnderline"/>
        </w:rPr>
        <w:t>Orban</w:t>
      </w:r>
      <w:proofErr w:type="spellEnd"/>
      <w:r w:rsidRPr="00CC6E7A">
        <w:rPr>
          <w:rStyle w:val="StyleUnderline"/>
        </w:rPr>
        <w:t xml:space="preserve"> government</w:t>
      </w:r>
      <w:r w:rsidRPr="00CC6E7A">
        <w:rPr>
          <w:sz w:val="16"/>
        </w:rPr>
        <w:t xml:space="preserve"> has not only disrupted EU actions in many arenas, but it has also </w:t>
      </w:r>
      <w:r w:rsidRPr="00CC6E7A">
        <w:rPr>
          <w:rStyle w:val="StyleUnderline"/>
        </w:rPr>
        <w:t xml:space="preserve">developed contaminating effects on other member states, representing a </w:t>
      </w:r>
      <w:r w:rsidRPr="00CC6E7A">
        <w:rPr>
          <w:rStyle w:val="Emphasis"/>
        </w:rPr>
        <w:t>danger for democratic and liberal cohesion of the EU</w:t>
      </w:r>
      <w:r w:rsidRPr="00CC6E7A">
        <w:rPr>
          <w:sz w:val="16"/>
        </w:rPr>
        <w:t xml:space="preserve"> (</w:t>
      </w:r>
      <w:proofErr w:type="spellStart"/>
      <w:r w:rsidRPr="00CC6E7A">
        <w:rPr>
          <w:sz w:val="16"/>
        </w:rPr>
        <w:t>Agh</w:t>
      </w:r>
      <w:proofErr w:type="spellEnd"/>
      <w:r w:rsidRPr="00CC6E7A">
        <w:rPr>
          <w:sz w:val="16"/>
        </w:rPr>
        <w:t xml:space="preserve">, 2016:286; </w:t>
      </w:r>
      <w:proofErr w:type="spellStart"/>
      <w:r w:rsidRPr="00CC6E7A">
        <w:rPr>
          <w:sz w:val="16"/>
        </w:rPr>
        <w:t>Lendvai</w:t>
      </w:r>
      <w:proofErr w:type="spellEnd"/>
      <w:r w:rsidRPr="00CC6E7A">
        <w:rPr>
          <w:sz w:val="16"/>
        </w:rPr>
        <w:t>, 2017:54).</w:t>
      </w:r>
    </w:p>
    <w:p w14:paraId="1A7E38D1" w14:textId="77777777" w:rsidR="00A06122" w:rsidRPr="00A06588" w:rsidRDefault="00A06122" w:rsidP="00A06122">
      <w:pPr>
        <w:rPr>
          <w:sz w:val="16"/>
        </w:rPr>
      </w:pPr>
      <w:r w:rsidRPr="00CC6E7A">
        <w:rPr>
          <w:rStyle w:val="StyleUnderline"/>
        </w:rPr>
        <w:t>Through the rise of illiberalism</w:t>
      </w:r>
      <w:r w:rsidRPr="00CC6E7A">
        <w:rPr>
          <w:sz w:val="16"/>
        </w:rPr>
        <w:t xml:space="preserve">, the continuing conflict with Brussels </w:t>
      </w:r>
      <w:r w:rsidRPr="00CC6E7A">
        <w:rPr>
          <w:rStyle w:val="StyleUnderline"/>
        </w:rPr>
        <w:t>and probing the limits of the EU’s power, the ramifications</w:t>
      </w:r>
      <w:r w:rsidRPr="00CC6E7A">
        <w:rPr>
          <w:sz w:val="16"/>
        </w:rPr>
        <w:t xml:space="preserve"> of the Strongmen’s actions </w:t>
      </w:r>
      <w:r w:rsidRPr="00CC6E7A">
        <w:rPr>
          <w:rStyle w:val="StyleUnderline"/>
        </w:rPr>
        <w:t>could</w:t>
      </w:r>
      <w:r w:rsidRPr="00CC6E7A">
        <w:rPr>
          <w:sz w:val="16"/>
        </w:rPr>
        <w:t xml:space="preserve"> help </w:t>
      </w:r>
      <w:r w:rsidRPr="00CC6E7A">
        <w:rPr>
          <w:rStyle w:val="StyleUnderline"/>
        </w:rPr>
        <w:t xml:space="preserve">foster </w:t>
      </w:r>
      <w:r w:rsidRPr="00CC6E7A">
        <w:rPr>
          <w:rStyle w:val="Emphasis"/>
        </w:rPr>
        <w:t>EU fragmentation</w:t>
      </w:r>
      <w:r w:rsidRPr="00CC6E7A">
        <w:rPr>
          <w:sz w:val="16"/>
        </w:rPr>
        <w:t xml:space="preserve"> (Krastev, 2018:56). While </w:t>
      </w:r>
      <w:r w:rsidRPr="00CC6E7A">
        <w:rPr>
          <w:rStyle w:val="Emphasis"/>
        </w:rPr>
        <w:t>the EU loses its credibility</w:t>
      </w:r>
      <w:r w:rsidRPr="00CC6E7A">
        <w:rPr>
          <w:sz w:val="16"/>
        </w:rPr>
        <w:t xml:space="preserve">, not only are restraints on </w:t>
      </w:r>
      <w:r w:rsidRPr="00CC6E7A">
        <w:rPr>
          <w:rStyle w:val="StyleUnderline"/>
        </w:rPr>
        <w:t>illiberal authoritarianism</w:t>
      </w:r>
      <w:r w:rsidRPr="00CC6E7A">
        <w:rPr>
          <w:sz w:val="16"/>
        </w:rPr>
        <w:t xml:space="preserve"> being removed, but it </w:t>
      </w:r>
      <w:r w:rsidRPr="00CC6E7A">
        <w:rPr>
          <w:rStyle w:val="Emphasis"/>
        </w:rPr>
        <w:t xml:space="preserve">is being </w:t>
      </w:r>
      <w:proofErr w:type="spellStart"/>
      <w:r w:rsidRPr="00CC6E7A">
        <w:rPr>
          <w:rStyle w:val="Emphasis"/>
        </w:rPr>
        <w:t>legitimised</w:t>
      </w:r>
      <w:proofErr w:type="spellEnd"/>
      <w:r w:rsidRPr="00CC6E7A">
        <w:rPr>
          <w:rStyle w:val="StyleUnderline"/>
        </w:rPr>
        <w:t xml:space="preserve">, giving it a massive boost across </w:t>
      </w:r>
      <w:r w:rsidRPr="00CC6E7A">
        <w:rPr>
          <w:rStyle w:val="Emphasis"/>
        </w:rPr>
        <w:t>Europe and the world</w:t>
      </w:r>
      <w:r w:rsidRPr="00CC6E7A">
        <w:rPr>
          <w:sz w:val="16"/>
        </w:rPr>
        <w:t xml:space="preserve"> (Kearns, 2018:214). Leaders like </w:t>
      </w:r>
      <w:proofErr w:type="spellStart"/>
      <w:r w:rsidRPr="00CC6E7A">
        <w:rPr>
          <w:sz w:val="16"/>
        </w:rPr>
        <w:t>Orban</w:t>
      </w:r>
      <w:proofErr w:type="spellEnd"/>
      <w:r w:rsidRPr="00CC6E7A">
        <w:rPr>
          <w:sz w:val="16"/>
        </w:rPr>
        <w:t>, Putin and Erdogan, along with rising European Strongmen, weaken the broader European convergence project. By asserting more</w:t>
      </w:r>
      <w:r w:rsidRPr="00A06588">
        <w:rPr>
          <w:sz w:val="16"/>
        </w:rPr>
        <w:t xml:space="preserv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7756626B" w14:textId="77777777" w:rsidR="00A06122" w:rsidRPr="00A06588" w:rsidRDefault="00A06122" w:rsidP="00A06122">
      <w:pPr>
        <w:rPr>
          <w:sz w:val="16"/>
        </w:rPr>
      </w:pPr>
      <w:r w:rsidRPr="00CC6E7A">
        <w:rPr>
          <w:sz w:val="16"/>
        </w:rPr>
        <w:t xml:space="preserve">The concern over </w:t>
      </w:r>
      <w:r w:rsidRPr="00CC6E7A">
        <w:rPr>
          <w:rStyle w:val="StyleUnderline"/>
        </w:rPr>
        <w:t>European collapse</w:t>
      </w:r>
      <w:r w:rsidRPr="00CC6E7A">
        <w:rPr>
          <w:sz w:val="16"/>
        </w:rPr>
        <w:t xml:space="preserve"> is the volatility and insecurity it will likely create, as it is difficult to imagine a resulting liberal, open, tolerant and cooperative Europe. It </w:t>
      </w:r>
      <w:r w:rsidRPr="00CC6E7A">
        <w:rPr>
          <w:rStyle w:val="StyleUnderline"/>
        </w:rPr>
        <w:t>will</w:t>
      </w:r>
      <w:r w:rsidRPr="00CC6E7A">
        <w:rPr>
          <w:sz w:val="16"/>
        </w:rPr>
        <w:t xml:space="preserve"> likely </w:t>
      </w:r>
      <w:r w:rsidRPr="00CC6E7A">
        <w:rPr>
          <w:rStyle w:val="StyleUnderline"/>
        </w:rPr>
        <w:t xml:space="preserve">lead to </w:t>
      </w:r>
      <w:r w:rsidRPr="00CC6E7A">
        <w:rPr>
          <w:rStyle w:val="Emphasis"/>
        </w:rPr>
        <w:t>difficulty in building consensus on</w:t>
      </w:r>
      <w:r w:rsidRPr="00CC6E7A">
        <w:rPr>
          <w:sz w:val="16"/>
        </w:rPr>
        <w:t xml:space="preserve"> key policy issues, including central issues such as </w:t>
      </w:r>
      <w:r w:rsidRPr="00CC6E7A">
        <w:rPr>
          <w:rStyle w:val="StyleUnderline"/>
        </w:rPr>
        <w:t xml:space="preserve">migration, terrorism, </w:t>
      </w:r>
      <w:r w:rsidRPr="00CC6E7A">
        <w:rPr>
          <w:rStyle w:val="Emphasis"/>
        </w:rPr>
        <w:t>climate change</w:t>
      </w:r>
      <w:r w:rsidRPr="00CC6E7A">
        <w:rPr>
          <w:rStyle w:val="StyleUnderline"/>
        </w:rPr>
        <w:t>, trade and the rule of law</w:t>
      </w:r>
      <w:r w:rsidRPr="00CC6E7A">
        <w:rPr>
          <w:sz w:val="16"/>
        </w:rPr>
        <w:t xml:space="preserve"> (</w:t>
      </w:r>
      <w:proofErr w:type="spellStart"/>
      <w:r w:rsidRPr="00CC6E7A">
        <w:rPr>
          <w:sz w:val="16"/>
        </w:rPr>
        <w:t>Drozdiak</w:t>
      </w:r>
      <w:proofErr w:type="spellEnd"/>
      <w:r w:rsidRPr="00CC6E7A">
        <w:rPr>
          <w:sz w:val="16"/>
        </w:rPr>
        <w:t xml:space="preserve">, 2017:81). </w:t>
      </w:r>
      <w:r w:rsidRPr="00CC6E7A">
        <w:rPr>
          <w:rStyle w:val="Emphasis"/>
        </w:rPr>
        <w:t>The Transatlantic relationship would likely be damaged</w:t>
      </w:r>
      <w:r w:rsidRPr="00CC6E7A">
        <w:rPr>
          <w:sz w:val="16"/>
        </w:rPr>
        <w:t xml:space="preserve">, which can lead to a host of European economic and security threats as states increasingly fail to cooperate (Kearns, 2018). </w:t>
      </w:r>
      <w:r w:rsidRPr="00CC6E7A">
        <w:rPr>
          <w:rStyle w:val="StyleUnderline"/>
        </w:rPr>
        <w:t>The chaos of collapse would undermine the validity and credibility of the values and institutions that have been the foundation of the EU</w:t>
      </w:r>
      <w:r w:rsidRPr="00CC6E7A">
        <w:rPr>
          <w:sz w:val="16"/>
        </w:rPr>
        <w:t xml:space="preserve">. They would be subject to harsher scrutiny </w:t>
      </w:r>
      <w:r w:rsidRPr="00CC6E7A">
        <w:rPr>
          <w:sz w:val="16"/>
        </w:rPr>
        <w:lastRenderedPageBreak/>
        <w:t>while the cessation of cooperation would serve as a rebuke to all those claiming that international cooperation is essential to future progress. “</w:t>
      </w:r>
      <w:r w:rsidRPr="00CC6E7A">
        <w:rPr>
          <w:rStyle w:val="StyleUnderline"/>
        </w:rPr>
        <w:t xml:space="preserve">The collapse of the EU would therefore be a historic defeat not only for the idea of European integration and cooperation but for a Europe of </w:t>
      </w:r>
      <w:r w:rsidRPr="00CC6E7A">
        <w:rPr>
          <w:rStyle w:val="Emphasis"/>
        </w:rPr>
        <w:t>pluralistic governing institutions</w:t>
      </w:r>
      <w:r w:rsidRPr="00CC6E7A">
        <w:rPr>
          <w:rStyle w:val="StyleUnderline"/>
        </w:rPr>
        <w:t>, serving a society built on the primacy of individual freedom</w:t>
      </w:r>
      <w:r w:rsidRPr="00CC6E7A">
        <w:rPr>
          <w:sz w:val="16"/>
        </w:rPr>
        <w:t xml:space="preserve">” (Kearns, 2018:208). Without a democratic body like the EU monitoring the actions of Strongmen, </w:t>
      </w:r>
      <w:r w:rsidRPr="00CC6E7A">
        <w:rPr>
          <w:rStyle w:val="StyleUnderline"/>
        </w:rPr>
        <w:t xml:space="preserve">it will become easier for nations to revert to </w:t>
      </w:r>
      <w:r w:rsidRPr="00CC6E7A">
        <w:rPr>
          <w:rStyle w:val="Emphasis"/>
        </w:rPr>
        <w:t>illiberal forms of democracy</w:t>
      </w:r>
      <w:r w:rsidRPr="00CC6E7A">
        <w:rPr>
          <w:sz w:val="16"/>
        </w:rPr>
        <w:t>.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w:t>
      </w:r>
      <w:r w:rsidRPr="00A06588">
        <w:rPr>
          <w:sz w:val="16"/>
        </w:rPr>
        <w:t xml:space="preserve"> </w:t>
      </w:r>
    </w:p>
    <w:p w14:paraId="480AA16D" w14:textId="77777777" w:rsidR="00A06122" w:rsidRPr="00A06588" w:rsidRDefault="00A06122" w:rsidP="00A06122">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5ADFA47E" w14:textId="77777777" w:rsidR="00A06122" w:rsidRPr="00A06588" w:rsidRDefault="00A06122" w:rsidP="00A06122">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50B66411" w14:textId="77777777" w:rsidR="00A06122" w:rsidRPr="00A06588" w:rsidRDefault="00A06122" w:rsidP="00A06122">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0029C868" w14:textId="77777777" w:rsidR="00A06122" w:rsidRPr="00A06588" w:rsidRDefault="00A06122" w:rsidP="00A06122">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w:t>
      </w:r>
      <w:proofErr w:type="gramStart"/>
      <w:r w:rsidRPr="00A06588">
        <w:rPr>
          <w:sz w:val="16"/>
        </w:rPr>
        <w:t>describes,</w:t>
      </w:r>
      <w:proofErr w:type="gramEnd"/>
      <w:r w:rsidRPr="00A06588">
        <w:rPr>
          <w:sz w:val="16"/>
        </w:rPr>
        <w:t xml:space="preserve">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5DF9E44B" w14:textId="77777777" w:rsidR="00A06122" w:rsidRPr="00A06588" w:rsidRDefault="00A06122" w:rsidP="00A06122">
      <w:pPr>
        <w:rPr>
          <w:sz w:val="16"/>
        </w:rPr>
      </w:pPr>
      <w:r w:rsidRPr="00CC6E7A">
        <w:rPr>
          <w:rStyle w:val="StyleUnderline"/>
        </w:rPr>
        <w:t>The EU is</w:t>
      </w:r>
      <w:r w:rsidRPr="00CC6E7A">
        <w:rPr>
          <w:sz w:val="16"/>
        </w:rPr>
        <w:t xml:space="preserve"> not just an international economic organization; it is an organization created from the destruction </w:t>
      </w:r>
      <w:r w:rsidRPr="00CC6E7A">
        <w:rPr>
          <w:rStyle w:val="StyleUnderline"/>
        </w:rPr>
        <w:t>brought about by two World Wars and designed to</w:t>
      </w:r>
      <w:r w:rsidRPr="00CC6E7A">
        <w:rPr>
          <w:sz w:val="16"/>
        </w:rPr>
        <w:t xml:space="preserve"> promote peace and </w:t>
      </w:r>
      <w:r w:rsidRPr="00CC6E7A">
        <w:rPr>
          <w:rStyle w:val="StyleUnderline"/>
        </w:rPr>
        <w:t>prevent conflict</w:t>
      </w:r>
      <w:r w:rsidRPr="00CC6E7A">
        <w:rPr>
          <w:sz w:val="16"/>
        </w:rPr>
        <w:t xml:space="preserve">. 236 European integration is doubtless problematic but "the alternative is so much worse." 237 The </w:t>
      </w:r>
      <w:r w:rsidRPr="00CC6E7A">
        <w:rPr>
          <w:rStyle w:val="StyleUnderline"/>
        </w:rPr>
        <w:t>history of Europe is fraught with violent conflict</w:t>
      </w:r>
      <w:r w:rsidRPr="00CC6E7A">
        <w:rPr>
          <w:sz w:val="16"/>
        </w:rPr>
        <w:t xml:space="preserve">: "War, twice in the Twentieth Century and for ages previously, has plagued the European continent." 238 Conflict stretches back across the entire history of Europe. There has </w:t>
      </w:r>
      <w:r w:rsidRPr="00CC6E7A">
        <w:rPr>
          <w:rStyle w:val="StyleUnderline"/>
        </w:rPr>
        <w:t>been an almost unbroken chain</w:t>
      </w:r>
      <w:r w:rsidRPr="00CC6E7A">
        <w:rPr>
          <w:sz w:val="16"/>
        </w:rPr>
        <w:t xml:space="preserve"> of war </w:t>
      </w:r>
      <w:r w:rsidRPr="00CC6E7A">
        <w:rPr>
          <w:rStyle w:val="StyleUnderline"/>
        </w:rPr>
        <w:t>from the fifteenth century to World War II</w:t>
      </w:r>
      <w:r w:rsidRPr="00CC6E7A">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CC6E7A">
        <w:rPr>
          <w:rStyle w:val="StyleUnderline"/>
        </w:rPr>
        <w:t>religious wars</w:t>
      </w:r>
      <w:r w:rsidRPr="00CC6E7A">
        <w:rPr>
          <w:sz w:val="16"/>
        </w:rPr>
        <w:t xml:space="preserve"> in Austria, Germany, France, and Spain over Catholicism and Protestantism. 240 The seventeenth century </w:t>
      </w:r>
      <w:r w:rsidRPr="00CC6E7A">
        <w:rPr>
          <w:rStyle w:val="StyleUnderline"/>
        </w:rPr>
        <w:t>included the Thirty Years' War</w:t>
      </w:r>
      <w:r w:rsidRPr="00CC6E7A">
        <w:rPr>
          <w:sz w:val="16"/>
        </w:rPr>
        <w:t xml:space="preserve"> - a war that started over </w:t>
      </w:r>
      <w:proofErr w:type="gramStart"/>
      <w:r w:rsidRPr="00CC6E7A">
        <w:rPr>
          <w:sz w:val="16"/>
        </w:rPr>
        <w:t>religion, but</w:t>
      </w:r>
      <w:proofErr w:type="gramEnd"/>
      <w:r w:rsidRPr="00CC6E7A">
        <w:rPr>
          <w:sz w:val="16"/>
        </w:rPr>
        <w:t xml:space="preserve"> expanded </w:t>
      </w:r>
      <w:r w:rsidRPr="00CC6E7A">
        <w:rPr>
          <w:rStyle w:val="StyleUnderline"/>
        </w:rPr>
        <w:t>to</w:t>
      </w:r>
      <w:r w:rsidRPr="00CC6E7A">
        <w:rPr>
          <w:sz w:val="16"/>
        </w:rPr>
        <w:t xml:space="preserve"> include territorial acquisition - the English Civil War, </w:t>
      </w:r>
      <w:r w:rsidRPr="00CC6E7A">
        <w:rPr>
          <w:rStyle w:val="StyleUnderline"/>
        </w:rPr>
        <w:t>France's Dutch wars that were fought over frontiers, and the War of the League of Augsburg, which was possibly the first war over the Alsace-Lorraine</w:t>
      </w:r>
      <w:r w:rsidRPr="00CC6E7A">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CC6E7A">
        <w:rPr>
          <w:rStyle w:val="StyleUnderline"/>
        </w:rPr>
        <w:t>modern war, with massive casualty rates, mechanized warfare, and modern weapons</w:t>
      </w:r>
      <w:r w:rsidRPr="00CC6E7A">
        <w:rPr>
          <w:sz w:val="16"/>
        </w:rPr>
        <w:t xml:space="preserve"> - and the wars for German unification. 243 Finally, in the twentieth century, there was the Russian Revolution, </w:t>
      </w:r>
      <w:r w:rsidRPr="00CC6E7A">
        <w:rPr>
          <w:rStyle w:val="StyleUnderline"/>
        </w:rPr>
        <w:t>the First and Second Balkan Wars, World War I, and World War II</w:t>
      </w:r>
      <w:r w:rsidRPr="00CC6E7A">
        <w:rPr>
          <w:sz w:val="16"/>
        </w:rPr>
        <w:t>. 244</w:t>
      </w:r>
    </w:p>
    <w:p w14:paraId="56B7F906" w14:textId="77777777" w:rsidR="00A06122" w:rsidRPr="00336AF5" w:rsidRDefault="00A06122" w:rsidP="00A06122">
      <w:pPr>
        <w:pStyle w:val="Heading4"/>
      </w:pPr>
      <w:r>
        <w:lastRenderedPageBreak/>
        <w:t xml:space="preserve">Ensuring the </w:t>
      </w:r>
      <w:r>
        <w:rPr>
          <w:u w:val="single"/>
        </w:rPr>
        <w:t>right to strike</w:t>
      </w:r>
      <w:r>
        <w:t xml:space="preserve"> solves democracy and </w:t>
      </w:r>
      <w:r>
        <w:rPr>
          <w:u w:val="single"/>
        </w:rPr>
        <w:t>inequality</w:t>
      </w:r>
      <w:r>
        <w:t xml:space="preserve"> </w:t>
      </w:r>
    </w:p>
    <w:p w14:paraId="6AD932FE" w14:textId="77777777" w:rsidR="00A06122" w:rsidRPr="001D4DEF" w:rsidRDefault="00A06122" w:rsidP="00A06122">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298635FB" w14:textId="77777777" w:rsidR="00A06122" w:rsidRPr="00336AF5" w:rsidRDefault="00A06122" w:rsidP="00A06122">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1CD1B3D4" w14:textId="77777777" w:rsidR="00A06122" w:rsidRPr="00336AF5" w:rsidRDefault="00A06122" w:rsidP="00A06122">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33EC9718" w14:textId="77777777" w:rsidR="00A06122" w:rsidRPr="00336AF5" w:rsidRDefault="00A06122" w:rsidP="00A06122">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166D4DB6" w14:textId="421DF94D" w:rsidR="00A06122" w:rsidRDefault="00A06122" w:rsidP="00A06122">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12F1E64D" w14:textId="651CDDF4" w:rsidR="009B45C6" w:rsidRDefault="009B45C6" w:rsidP="00A06122">
      <w:pPr>
        <w:rPr>
          <w:sz w:val="16"/>
        </w:rPr>
      </w:pPr>
    </w:p>
    <w:p w14:paraId="6B615C29" w14:textId="77777777" w:rsidR="009B45C6" w:rsidRDefault="009B45C6" w:rsidP="009B45C6">
      <w:pPr>
        <w:pStyle w:val="Heading3"/>
      </w:pPr>
      <w:r>
        <w:lastRenderedPageBreak/>
        <w:t>1AC – Framing</w:t>
      </w:r>
    </w:p>
    <w:p w14:paraId="11196EEF" w14:textId="77777777" w:rsidR="009B45C6" w:rsidRDefault="009B45C6" w:rsidP="009B45C6">
      <w:pPr>
        <w:pStyle w:val="Heading4"/>
      </w:pPr>
      <w:r>
        <w:t>Prefer:</w:t>
      </w:r>
    </w:p>
    <w:p w14:paraId="17C178CE" w14:textId="77777777" w:rsidR="009B45C6" w:rsidRDefault="009B45C6" w:rsidP="009B45C6">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7444303A" w14:textId="77777777" w:rsidR="009B45C6" w:rsidRPr="00E54977" w:rsidRDefault="009B45C6" w:rsidP="009B45C6">
      <w:pPr>
        <w:pStyle w:val="Heading4"/>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w:t>
      </w:r>
      <w:proofErr w:type="spellStart"/>
      <w:r w:rsidRPr="008C2485">
        <w:rPr>
          <w:rFonts w:cs="Calibri"/>
        </w:rPr>
        <w:t>etc</w:t>
      </w:r>
      <w:proofErr w:type="spellEnd"/>
      <w:r w:rsidRPr="008C2485">
        <w:rPr>
          <w:rFonts w:cs="Calibri"/>
        </w:rPr>
        <w:t xml:space="preserve"> prove the fallibility of non-observational based ethics --- introspection means we value happiness because we can determine that we each value it --- just as I can observe a lemon’s yellowness, we can make those judgements about happiness. </w:t>
      </w:r>
    </w:p>
    <w:p w14:paraId="76FB2684" w14:textId="77777777" w:rsidR="009B45C6" w:rsidRPr="00992060" w:rsidRDefault="009B45C6" w:rsidP="009B45C6">
      <w:pPr>
        <w:pStyle w:val="Heading4"/>
        <w:rPr>
          <w:rFonts w:asciiTheme="minorHAnsi" w:hAnsiTheme="minorHAnsi" w:cstheme="minorHAnsi"/>
        </w:rPr>
      </w:pPr>
      <w:r>
        <w:rPr>
          <w:rFonts w:asciiTheme="minorHAnsi" w:hAnsiTheme="minorHAnsi" w:cstheme="minorHAnsi"/>
        </w:rPr>
        <w:t xml:space="preserve">3) - </w:t>
      </w: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1C018320" w14:textId="77777777" w:rsidR="009B45C6" w:rsidRPr="00992060" w:rsidRDefault="009B45C6" w:rsidP="009B45C6">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01102F22" w14:textId="77777777" w:rsidR="009B45C6" w:rsidRDefault="009B45C6" w:rsidP="009B45C6">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eastAsiaTheme="minorHAnsi" w:hAnsiTheme="minorHAnsi" w:cstheme="minorHAnsi"/>
        </w:rPr>
        <w:t>high quality</w:t>
      </w:r>
      <w:proofErr w:type="gramEnd"/>
      <w:r w:rsidRPr="00992060">
        <w:rPr>
          <w:rStyle w:val="StyleUnderline"/>
          <w:rFonts w:asciiTheme="minorHAnsi" w:eastAsia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t>
      </w:r>
      <w:r w:rsidRPr="00992060">
        <w:rPr>
          <w:rStyle w:val="StyleUnderline"/>
          <w:rFonts w:asciiTheme="minorHAnsi" w:eastAsiaTheme="minorHAnsi" w:hAnsiTheme="minorHAnsi" w:cstheme="minorHAnsi"/>
        </w:rPr>
        <w:lastRenderedPageBreak/>
        <w:t xml:space="preserve">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with promoting the 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 xml:space="preserve">We should also </w:t>
      </w:r>
      <w:proofErr w:type="gramStart"/>
      <w:r w:rsidRPr="00992060">
        <w:rPr>
          <w:rStyle w:val="StyleUnderline"/>
          <w:rFonts w:asciiTheme="minorHAnsi" w:eastAsiaTheme="minorHAnsi" w:hAnsiTheme="minorHAnsi" w:cstheme="minorHAnsi"/>
        </w:rPr>
        <w:t>take into account</w:t>
      </w:r>
      <w:proofErr w:type="gramEnd"/>
      <w:r w:rsidRPr="00992060">
        <w:rPr>
          <w:rStyle w:val="StyleUnderline"/>
          <w:rFonts w:asciiTheme="minorHAnsi" w:eastAsia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proofErr w:type="gramStart"/>
      <w:r w:rsidRPr="00992060">
        <w:rPr>
          <w:rStyle w:val="StyleUnderline"/>
          <w:rFonts w:asciiTheme="minorHAnsi" w:eastAsiaTheme="minorHAnsi" w:hAnsiTheme="minorHAnsi" w:cstheme="minorHAnsi"/>
        </w:rPr>
        <w:t>pretty strong</w:t>
      </w:r>
      <w:proofErr w:type="gramEnd"/>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13D64DC7" w14:textId="77777777" w:rsidR="00DB1239" w:rsidRDefault="00DB1239"/>
    <w:sectPr w:rsidR="00DB1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6"/>
  </w:num>
  <w:num w:numId="12">
    <w:abstractNumId w:val="25"/>
  </w:num>
  <w:num w:numId="13">
    <w:abstractNumId w:val="29"/>
  </w:num>
  <w:num w:numId="14">
    <w:abstractNumId w:val="26"/>
  </w:num>
  <w:num w:numId="15">
    <w:abstractNumId w:val="38"/>
  </w:num>
  <w:num w:numId="16">
    <w:abstractNumId w:val="34"/>
  </w:num>
  <w:num w:numId="17">
    <w:abstractNumId w:val="13"/>
  </w:num>
  <w:num w:numId="18">
    <w:abstractNumId w:val="15"/>
  </w:num>
  <w:num w:numId="19">
    <w:abstractNumId w:val="35"/>
  </w:num>
  <w:num w:numId="20">
    <w:abstractNumId w:val="30"/>
  </w:num>
  <w:num w:numId="21">
    <w:abstractNumId w:val="39"/>
  </w:num>
  <w:num w:numId="22">
    <w:abstractNumId w:val="28"/>
  </w:num>
  <w:num w:numId="23">
    <w:abstractNumId w:val="16"/>
  </w:num>
  <w:num w:numId="24">
    <w:abstractNumId w:val="37"/>
  </w:num>
  <w:num w:numId="25">
    <w:abstractNumId w:val="31"/>
  </w:num>
  <w:num w:numId="26">
    <w:abstractNumId w:val="32"/>
  </w:num>
  <w:num w:numId="27">
    <w:abstractNumId w:val="23"/>
  </w:num>
  <w:num w:numId="28">
    <w:abstractNumId w:val="22"/>
  </w:num>
  <w:num w:numId="29">
    <w:abstractNumId w:val="27"/>
  </w:num>
  <w:num w:numId="30">
    <w:abstractNumId w:val="24"/>
  </w:num>
  <w:num w:numId="31">
    <w:abstractNumId w:val="11"/>
  </w:num>
  <w:num w:numId="32">
    <w:abstractNumId w:val="20"/>
  </w:num>
  <w:num w:numId="33">
    <w:abstractNumId w:val="33"/>
  </w:num>
  <w:num w:numId="34">
    <w:abstractNumId w:val="12"/>
  </w:num>
  <w:num w:numId="35">
    <w:abstractNumId w:val="21"/>
  </w:num>
  <w:num w:numId="36">
    <w:abstractNumId w:val="14"/>
  </w:num>
  <w:num w:numId="37">
    <w:abstractNumId w:val="18"/>
  </w:num>
  <w:num w:numId="38">
    <w:abstractNumId w:val="17"/>
  </w:num>
  <w:num w:numId="39">
    <w:abstractNumId w:val="19"/>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122"/>
    <w:rsid w:val="009B45C6"/>
    <w:rsid w:val="009F3E3B"/>
    <w:rsid w:val="00A06122"/>
    <w:rsid w:val="00CC6E7A"/>
    <w:rsid w:val="00DB1239"/>
    <w:rsid w:val="00E04E0E"/>
    <w:rsid w:val="00F26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1D2CC3"/>
  <w15:chartTrackingRefBased/>
  <w15:docId w15:val="{5AD31ADF-7B0F-524A-9962-0B194CC79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6122"/>
    <w:pPr>
      <w:spacing w:after="160" w:line="259" w:lineRule="auto"/>
    </w:pPr>
    <w:rPr>
      <w:rFonts w:ascii="Calibri" w:eastAsiaTheme="minorEastAsia"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A061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061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061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A06122"/>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A06122"/>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A06122"/>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A06122"/>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A06122"/>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A06122"/>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A06122"/>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A06122"/>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A0612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A06122"/>
    <w:rPr>
      <w:rFonts w:ascii="Calibri" w:eastAsiaTheme="majorEastAsia" w:hAnsi="Calibri" w:cstheme="majorBidi"/>
      <w:b/>
      <w:bCs/>
      <w:sz w:val="26"/>
      <w:szCs w:val="26"/>
    </w:rPr>
  </w:style>
  <w:style w:type="character" w:customStyle="1" w:styleId="Heading5Char">
    <w:name w:val="Heading 5 Char"/>
    <w:aliases w:val="Text Char"/>
    <w:basedOn w:val="DefaultParagraphFont"/>
    <w:link w:val="Heading5"/>
    <w:uiPriority w:val="99"/>
    <w:rsid w:val="00A06122"/>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A06122"/>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06122"/>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06122"/>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06122"/>
    <w:rPr>
      <w:rFonts w:ascii="Cambria" w:eastAsia="Times New Roman" w:hAnsi="Cambria" w:cs="Calibri"/>
      <w:i/>
      <w:iCs/>
      <w:sz w:val="18"/>
      <w:szCs w:val="18"/>
      <w:lang w:bidi="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A06122"/>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612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A06122"/>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A06122"/>
  </w:style>
  <w:style w:type="character" w:styleId="FollowedHyperlink">
    <w:name w:val="FollowedHyperlink"/>
    <w:basedOn w:val="DefaultParagraphFont"/>
    <w:uiPriority w:val="99"/>
    <w:unhideWhenUsed/>
    <w:rsid w:val="00A06122"/>
    <w:rPr>
      <w:color w:val="auto"/>
      <w:u w:val="none"/>
    </w:rPr>
  </w:style>
  <w:style w:type="paragraph" w:customStyle="1" w:styleId="Emphasis1">
    <w:name w:val="Emphasis1"/>
    <w:basedOn w:val="Normal"/>
    <w:link w:val="Emphasis"/>
    <w:autoRedefine/>
    <w:uiPriority w:val="20"/>
    <w:qFormat/>
    <w:rsid w:val="00A06122"/>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A0612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unhideWhenUsed/>
    <w:rsid w:val="00A06122"/>
    <w:rPr>
      <w:color w:val="605E5C"/>
      <w:shd w:val="clear" w:color="auto" w:fill="E1DFDD"/>
    </w:rPr>
  </w:style>
  <w:style w:type="paragraph" w:customStyle="1" w:styleId="textbold">
    <w:name w:val="text bold"/>
    <w:basedOn w:val="Normal"/>
    <w:uiPriority w:val="7"/>
    <w:qFormat/>
    <w:rsid w:val="00A06122"/>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A06122"/>
    <w:rPr>
      <w:u w:val="single"/>
    </w:rPr>
  </w:style>
  <w:style w:type="paragraph" w:styleId="ListParagraph">
    <w:name w:val="List Paragraph"/>
    <w:aliases w:val="6 font"/>
    <w:basedOn w:val="Normal"/>
    <w:uiPriority w:val="99"/>
    <w:unhideWhenUsed/>
    <w:qFormat/>
    <w:rsid w:val="00A06122"/>
    <w:pPr>
      <w:ind w:left="720"/>
      <w:contextualSpacing/>
    </w:pPr>
  </w:style>
  <w:style w:type="paragraph" w:customStyle="1" w:styleId="Emphasize">
    <w:name w:val="Emphasize"/>
    <w:basedOn w:val="Normal"/>
    <w:uiPriority w:val="7"/>
    <w:qFormat/>
    <w:rsid w:val="00A06122"/>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A06122"/>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A06122"/>
    <w:rPr>
      <w:color w:val="808080"/>
    </w:rPr>
  </w:style>
  <w:style w:type="paragraph" w:styleId="BalloonText">
    <w:name w:val="Balloon Text"/>
    <w:basedOn w:val="Normal"/>
    <w:link w:val="BalloonTextChar"/>
    <w:uiPriority w:val="99"/>
    <w:unhideWhenUsed/>
    <w:rsid w:val="00A06122"/>
    <w:rPr>
      <w:rFonts w:ascii="Segoe UI" w:hAnsi="Segoe UI" w:cs="Segoe UI"/>
      <w:sz w:val="18"/>
      <w:szCs w:val="18"/>
    </w:rPr>
  </w:style>
  <w:style w:type="character" w:customStyle="1" w:styleId="BalloonTextChar">
    <w:name w:val="Balloon Text Char"/>
    <w:basedOn w:val="DefaultParagraphFont"/>
    <w:link w:val="BalloonText"/>
    <w:uiPriority w:val="99"/>
    <w:rsid w:val="00A06122"/>
    <w:rPr>
      <w:rFonts w:ascii="Segoe UI" w:eastAsiaTheme="minorEastAsia" w:hAnsi="Segoe UI" w:cs="Segoe UI"/>
      <w:sz w:val="18"/>
      <w:szCs w:val="18"/>
    </w:rPr>
  </w:style>
  <w:style w:type="character" w:styleId="CommentReference">
    <w:name w:val="annotation reference"/>
    <w:basedOn w:val="DefaultParagraphFont"/>
    <w:uiPriority w:val="99"/>
    <w:unhideWhenUsed/>
    <w:rsid w:val="00A06122"/>
    <w:rPr>
      <w:sz w:val="16"/>
      <w:szCs w:val="16"/>
    </w:rPr>
  </w:style>
  <w:style w:type="paragraph" w:styleId="CommentText">
    <w:name w:val="annotation text"/>
    <w:basedOn w:val="Normal"/>
    <w:link w:val="CommentTextChar"/>
    <w:uiPriority w:val="99"/>
    <w:unhideWhenUsed/>
    <w:rsid w:val="00A06122"/>
    <w:rPr>
      <w:sz w:val="20"/>
      <w:szCs w:val="20"/>
    </w:rPr>
  </w:style>
  <w:style w:type="character" w:customStyle="1" w:styleId="CommentTextChar">
    <w:name w:val="Comment Text Char"/>
    <w:basedOn w:val="DefaultParagraphFont"/>
    <w:link w:val="CommentText"/>
    <w:uiPriority w:val="99"/>
    <w:rsid w:val="00A06122"/>
    <w:rPr>
      <w:rFonts w:ascii="Calibri" w:eastAsiaTheme="minorEastAsia" w:hAnsi="Calibri"/>
      <w:sz w:val="20"/>
      <w:szCs w:val="20"/>
    </w:rPr>
  </w:style>
  <w:style w:type="paragraph" w:styleId="CommentSubject">
    <w:name w:val="annotation subject"/>
    <w:basedOn w:val="CommentText"/>
    <w:next w:val="CommentText"/>
    <w:link w:val="CommentSubjectChar"/>
    <w:uiPriority w:val="99"/>
    <w:unhideWhenUsed/>
    <w:rsid w:val="00A06122"/>
    <w:rPr>
      <w:b/>
      <w:bCs/>
    </w:rPr>
  </w:style>
  <w:style w:type="character" w:customStyle="1" w:styleId="CommentSubjectChar">
    <w:name w:val="Comment Subject Char"/>
    <w:basedOn w:val="CommentTextChar"/>
    <w:link w:val="CommentSubject"/>
    <w:uiPriority w:val="99"/>
    <w:rsid w:val="00A06122"/>
    <w:rPr>
      <w:rFonts w:ascii="Calibri" w:eastAsiaTheme="minorEastAsia" w:hAnsi="Calibri"/>
      <w:b/>
      <w:bCs/>
      <w:sz w:val="20"/>
      <w:szCs w:val="20"/>
    </w:rPr>
  </w:style>
  <w:style w:type="paragraph" w:styleId="DocumentMap">
    <w:name w:val="Document Map"/>
    <w:basedOn w:val="Normal"/>
    <w:link w:val="DocumentMapChar"/>
    <w:uiPriority w:val="99"/>
    <w:unhideWhenUsed/>
    <w:rsid w:val="00A061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06122"/>
    <w:rPr>
      <w:rFonts w:ascii="Lucida Grande" w:eastAsiaTheme="minorEastAsia" w:hAnsi="Lucida Grande" w:cs="Lucida Grande"/>
    </w:rPr>
  </w:style>
  <w:style w:type="character" w:customStyle="1" w:styleId="Style11pt">
    <w:name w:val="Style 11 pt"/>
    <w:rsid w:val="00A06122"/>
    <w:rPr>
      <w:sz w:val="20"/>
    </w:rPr>
  </w:style>
  <w:style w:type="character" w:customStyle="1" w:styleId="Style11ptUnderline">
    <w:name w:val="Style 11 pt Underline"/>
    <w:rsid w:val="00A06122"/>
    <w:rPr>
      <w:sz w:val="20"/>
      <w:u w:val="single"/>
    </w:rPr>
  </w:style>
  <w:style w:type="paragraph" w:customStyle="1" w:styleId="StyleStyle411pt">
    <w:name w:val="Style Style4 + 11 pt"/>
    <w:basedOn w:val="Normal"/>
    <w:link w:val="StyleStyle411ptChar"/>
    <w:qFormat/>
    <w:rsid w:val="00A06122"/>
    <w:rPr>
      <w:rFonts w:eastAsia="Times New Roman" w:cs="Times New Roman"/>
      <w:u w:val="single"/>
    </w:rPr>
  </w:style>
  <w:style w:type="character" w:customStyle="1" w:styleId="StyleStyle411ptChar">
    <w:name w:val="Style Style4 + 11 pt Char"/>
    <w:link w:val="StyleStyle411pt"/>
    <w:rsid w:val="00A06122"/>
    <w:rPr>
      <w:rFonts w:ascii="Calibri" w:eastAsia="Times New Roman" w:hAnsi="Calibri" w:cs="Times New Roman"/>
      <w:sz w:val="22"/>
      <w:u w:val="single"/>
    </w:rPr>
  </w:style>
  <w:style w:type="character" w:customStyle="1" w:styleId="Style11ptItalicUnderline">
    <w:name w:val="Style 11 pt Italic Underline"/>
    <w:rsid w:val="00A06122"/>
    <w:rPr>
      <w:i/>
      <w:iCs/>
      <w:sz w:val="20"/>
      <w:u w:val="single"/>
    </w:rPr>
  </w:style>
  <w:style w:type="character" w:customStyle="1" w:styleId="Style11ptItalic">
    <w:name w:val="Style 11 pt Italic"/>
    <w:rsid w:val="00A06122"/>
    <w:rPr>
      <w:rFonts w:ascii="Times New Roman" w:hAnsi="Times New Roman" w:cs="Times New Roman" w:hint="default"/>
      <w:i/>
      <w:iCs/>
      <w:sz w:val="20"/>
    </w:rPr>
  </w:style>
  <w:style w:type="paragraph" w:customStyle="1" w:styleId="UnderlinePara">
    <w:name w:val="Underline Para"/>
    <w:basedOn w:val="Normal"/>
    <w:uiPriority w:val="6"/>
    <w:qFormat/>
    <w:rsid w:val="00A06122"/>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A06122"/>
    <w:pPr>
      <w:ind w:left="288" w:right="288"/>
    </w:pPr>
    <w:rPr>
      <w:rFonts w:cs="Calibri"/>
    </w:rPr>
  </w:style>
  <w:style w:type="character" w:customStyle="1" w:styleId="cardtextChar">
    <w:name w:val="card text Char"/>
    <w:basedOn w:val="DefaultParagraphFont"/>
    <w:link w:val="cardtext"/>
    <w:uiPriority w:val="99"/>
    <w:rsid w:val="00A06122"/>
    <w:rPr>
      <w:rFonts w:ascii="Calibri" w:eastAsiaTheme="minorEastAsia" w:hAnsi="Calibri" w:cs="Calibri"/>
      <w:sz w:val="22"/>
    </w:rPr>
  </w:style>
  <w:style w:type="character" w:customStyle="1" w:styleId="m4841727538114946087gmail-styleunderline">
    <w:name w:val="m_4841727538114946087gmail-styleunderline"/>
    <w:basedOn w:val="DefaultParagraphFont"/>
    <w:rsid w:val="00A06122"/>
  </w:style>
  <w:style w:type="paragraph" w:customStyle="1" w:styleId="BreakTag">
    <w:name w:val="Break Tag"/>
    <w:basedOn w:val="Normal"/>
    <w:autoRedefine/>
    <w:uiPriority w:val="4"/>
    <w:qFormat/>
    <w:rsid w:val="00A06122"/>
    <w:pPr>
      <w:spacing w:before="240"/>
    </w:pPr>
    <w:rPr>
      <w:rFonts w:cs="Calibri"/>
      <w:b/>
      <w:sz w:val="26"/>
    </w:rPr>
  </w:style>
  <w:style w:type="paragraph" w:customStyle="1" w:styleId="BreakBlock">
    <w:name w:val="Break Block"/>
    <w:basedOn w:val="Normal"/>
    <w:link w:val="BreakBlockChar"/>
    <w:autoRedefine/>
    <w:qFormat/>
    <w:rsid w:val="00A06122"/>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A06122"/>
    <w:rPr>
      <w:rFonts w:ascii="Arial Bold" w:eastAsiaTheme="minorEastAsia" w:hAnsi="Arial Bold" w:cs="Calibri"/>
      <w:b/>
      <w:caps/>
      <w:sz w:val="32"/>
      <w:u w:val="single"/>
    </w:rPr>
  </w:style>
  <w:style w:type="character" w:customStyle="1" w:styleId="Mention1">
    <w:name w:val="Mention1"/>
    <w:basedOn w:val="DefaultParagraphFont"/>
    <w:uiPriority w:val="99"/>
    <w:semiHidden/>
    <w:unhideWhenUsed/>
    <w:rsid w:val="00A06122"/>
    <w:rPr>
      <w:color w:val="2B579A"/>
      <w:shd w:val="clear" w:color="auto" w:fill="E6E6E6"/>
    </w:rPr>
  </w:style>
  <w:style w:type="character" w:customStyle="1" w:styleId="UnresolvedMention1">
    <w:name w:val="Unresolved Mention1"/>
    <w:basedOn w:val="DefaultParagraphFont"/>
    <w:uiPriority w:val="99"/>
    <w:unhideWhenUsed/>
    <w:rsid w:val="00A06122"/>
    <w:rPr>
      <w:color w:val="808080"/>
      <w:shd w:val="clear" w:color="auto" w:fill="E6E6E6"/>
    </w:rPr>
  </w:style>
  <w:style w:type="paragraph" w:customStyle="1" w:styleId="evidencetext">
    <w:name w:val="evidence text"/>
    <w:basedOn w:val="Normal"/>
    <w:link w:val="evidencetextChar1"/>
    <w:qFormat/>
    <w:rsid w:val="00A06122"/>
    <w:pPr>
      <w:ind w:left="432" w:right="432"/>
    </w:pPr>
    <w:rPr>
      <w:rFonts w:cs="Calibri"/>
      <w:color w:val="000000"/>
      <w:lang w:val="x-none" w:eastAsia="x-none"/>
    </w:rPr>
  </w:style>
  <w:style w:type="character" w:customStyle="1" w:styleId="evidencetextChar1">
    <w:name w:val="evidence text Char1"/>
    <w:link w:val="evidencetext"/>
    <w:rsid w:val="00A06122"/>
    <w:rPr>
      <w:rFonts w:ascii="Calibri" w:eastAsiaTheme="minorEastAsia" w:hAnsi="Calibri" w:cs="Calibri"/>
      <w:color w:val="000000"/>
      <w:sz w:val="22"/>
      <w:lang w:val="x-none" w:eastAsia="x-none"/>
    </w:rPr>
  </w:style>
  <w:style w:type="character" w:customStyle="1" w:styleId="Author-Date">
    <w:name w:val="Author-Date"/>
    <w:qFormat/>
    <w:rsid w:val="00A06122"/>
    <w:rPr>
      <w:b/>
      <w:sz w:val="24"/>
    </w:rPr>
  </w:style>
  <w:style w:type="paragraph" w:customStyle="1" w:styleId="Nothing">
    <w:name w:val="Nothing"/>
    <w:link w:val="NothingChar"/>
    <w:qFormat/>
    <w:rsid w:val="00A06122"/>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A06122"/>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A06122"/>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A06122"/>
    <w:rPr>
      <w:rFonts w:ascii="Calibri" w:eastAsiaTheme="minorEastAsia" w:hAnsi="Calibri" w:cs="Calibri"/>
      <w:u w:val="single"/>
    </w:rPr>
  </w:style>
  <w:style w:type="paragraph" w:customStyle="1" w:styleId="Style4">
    <w:name w:val="Style4"/>
    <w:basedOn w:val="Normal"/>
    <w:link w:val="Style4Char"/>
    <w:qFormat/>
    <w:rsid w:val="00A06122"/>
    <w:rPr>
      <w:rFonts w:eastAsia="Times New Roman" w:cs="Calibri"/>
      <w:u w:val="single"/>
    </w:rPr>
  </w:style>
  <w:style w:type="character" w:customStyle="1" w:styleId="Style4Char">
    <w:name w:val="Style4 Char"/>
    <w:link w:val="Style4"/>
    <w:rsid w:val="00A06122"/>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A06122"/>
    <w:rPr>
      <w:rFonts w:ascii="Georgia" w:hAnsi="Georgia" w:cs="Calibri"/>
    </w:rPr>
  </w:style>
  <w:style w:type="character" w:customStyle="1" w:styleId="term">
    <w:name w:val="term"/>
    <w:basedOn w:val="DefaultParagraphFont"/>
    <w:rsid w:val="00A06122"/>
  </w:style>
  <w:style w:type="character" w:customStyle="1" w:styleId="Style1Char">
    <w:name w:val="Style1 Char"/>
    <w:rsid w:val="00A06122"/>
    <w:rPr>
      <w:rFonts w:ascii="Times New Roman" w:eastAsia="SimSun" w:hAnsi="Times New Roman" w:cs="Times New Roman"/>
      <w:sz w:val="20"/>
      <w:szCs w:val="24"/>
      <w:u w:val="single"/>
      <w:lang w:eastAsia="zh-CN"/>
    </w:rPr>
  </w:style>
  <w:style w:type="character" w:customStyle="1" w:styleId="Styleunderline11pt">
    <w:name w:val="Style underline + 11 pt"/>
    <w:rsid w:val="00A06122"/>
    <w:rPr>
      <w:rFonts w:ascii="Times New Roman" w:hAnsi="Times New Roman"/>
      <w:sz w:val="20"/>
      <w:u w:val="single"/>
    </w:rPr>
  </w:style>
  <w:style w:type="paragraph" w:customStyle="1" w:styleId="Stylecard11pt">
    <w:name w:val="Style card + 11 pt"/>
    <w:basedOn w:val="Normal"/>
    <w:link w:val="Stylecard11ptChar"/>
    <w:qFormat/>
    <w:rsid w:val="00A06122"/>
    <w:pPr>
      <w:ind w:left="288" w:right="288"/>
    </w:pPr>
    <w:rPr>
      <w:rFonts w:ascii="Georgia" w:eastAsia="SimSun" w:hAnsi="Georgia" w:cs="Calibri"/>
      <w:lang w:eastAsia="zh-CN"/>
    </w:rPr>
  </w:style>
  <w:style w:type="character" w:customStyle="1" w:styleId="Stylecard11ptChar">
    <w:name w:val="Style card + 11 pt Char"/>
    <w:link w:val="Stylecard11pt"/>
    <w:rsid w:val="00A06122"/>
    <w:rPr>
      <w:rFonts w:ascii="Georgia" w:eastAsia="SimSun" w:hAnsi="Georgia" w:cs="Calibri"/>
      <w:sz w:val="22"/>
      <w:lang w:eastAsia="zh-CN"/>
    </w:rPr>
  </w:style>
  <w:style w:type="paragraph" w:customStyle="1" w:styleId="Minimize">
    <w:name w:val="Minimize"/>
    <w:basedOn w:val="Normal"/>
    <w:next w:val="Normal"/>
    <w:link w:val="MinimizeChar"/>
    <w:qFormat/>
    <w:rsid w:val="00A06122"/>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A06122"/>
    <w:rPr>
      <w:rFonts w:ascii="Georgia" w:eastAsiaTheme="minorEastAs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06122"/>
    <w:rPr>
      <w:rFonts w:ascii="Arial" w:hAnsi="Arial" w:cs="Arial"/>
      <w:sz w:val="22"/>
      <w:szCs w:val="22"/>
      <w:u w:val="single"/>
    </w:rPr>
  </w:style>
  <w:style w:type="character" w:customStyle="1" w:styleId="byline">
    <w:name w:val="byline"/>
    <w:basedOn w:val="DefaultParagraphFont"/>
    <w:rsid w:val="00A06122"/>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A06122"/>
    <w:rPr>
      <w:rFonts w:ascii="Arial" w:hAnsi="Arial"/>
      <w:b/>
      <w:sz w:val="24"/>
      <w:szCs w:val="22"/>
      <w:u w:val="single"/>
    </w:rPr>
  </w:style>
  <w:style w:type="character" w:customStyle="1" w:styleId="Style11ptBoldUnderline">
    <w:name w:val="Style 11 pt Bold Underline"/>
    <w:rsid w:val="00A06122"/>
    <w:rPr>
      <w:b/>
      <w:bCs/>
      <w:sz w:val="20"/>
      <w:u w:val="single"/>
    </w:rPr>
  </w:style>
  <w:style w:type="paragraph" w:customStyle="1" w:styleId="StyleStyle411ptBold">
    <w:name w:val="Style Style4 + 11 pt Bold"/>
    <w:basedOn w:val="Normal"/>
    <w:link w:val="StyleStyle411ptBoldChar"/>
    <w:qFormat/>
    <w:rsid w:val="00A06122"/>
    <w:rPr>
      <w:rFonts w:eastAsia="Times New Roman" w:cs="Calibri"/>
      <w:b/>
      <w:bCs/>
      <w:u w:val="single"/>
    </w:rPr>
  </w:style>
  <w:style w:type="character" w:customStyle="1" w:styleId="StyleStyle411ptBoldChar">
    <w:name w:val="Style Style4 + 11 pt Bold Char"/>
    <w:basedOn w:val="DefaultParagraphFont"/>
    <w:link w:val="StyleStyle411ptBold"/>
    <w:rsid w:val="00A06122"/>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A06122"/>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A06122"/>
    <w:rPr>
      <w:rFonts w:ascii="Calibri" w:eastAsia="Times New Roman" w:hAnsi="Calibri" w:cs="Calibri"/>
      <w:b/>
      <w:sz w:val="32"/>
      <w:szCs w:val="20"/>
      <w:u w:val="single"/>
    </w:rPr>
  </w:style>
  <w:style w:type="character" w:customStyle="1" w:styleId="Emphasis2">
    <w:name w:val="Emphasis2"/>
    <w:basedOn w:val="DefaultParagraphFont"/>
    <w:rsid w:val="00A06122"/>
    <w:rPr>
      <w:rFonts w:ascii="Franklin Gothic Heavy" w:hAnsi="Franklin Gothic Heavy"/>
      <w:iCs/>
      <w:u w:val="single"/>
    </w:rPr>
  </w:style>
  <w:style w:type="paragraph" w:customStyle="1" w:styleId="Cards">
    <w:name w:val="Cards"/>
    <w:basedOn w:val="Normal"/>
    <w:link w:val="CardsChar1"/>
    <w:qFormat/>
    <w:rsid w:val="00A06122"/>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06122"/>
    <w:rPr>
      <w:rFonts w:ascii="Times New Roman" w:eastAsia="Times New Roman" w:hAnsi="Times New Roman" w:cs="Times New Roman"/>
      <w:sz w:val="20"/>
      <w:szCs w:val="24"/>
    </w:rPr>
  </w:style>
  <w:style w:type="paragraph" w:styleId="Header">
    <w:name w:val="header"/>
    <w:basedOn w:val="Normal"/>
    <w:link w:val="HeaderChar"/>
    <w:uiPriority w:val="99"/>
    <w:qFormat/>
    <w:rsid w:val="00A06122"/>
    <w:pPr>
      <w:tabs>
        <w:tab w:val="center" w:pos="4680"/>
        <w:tab w:val="right" w:pos="9360"/>
      </w:tabs>
    </w:pPr>
    <w:rPr>
      <w:rFonts w:cs="Calibri"/>
    </w:rPr>
  </w:style>
  <w:style w:type="character" w:customStyle="1" w:styleId="HeaderChar">
    <w:name w:val="Header Char"/>
    <w:basedOn w:val="DefaultParagraphFont"/>
    <w:link w:val="Header"/>
    <w:uiPriority w:val="99"/>
    <w:rsid w:val="00A06122"/>
    <w:rPr>
      <w:rFonts w:ascii="Calibri" w:eastAsiaTheme="minorEastAsia" w:hAnsi="Calibri" w:cs="Calibri"/>
      <w:sz w:val="22"/>
    </w:rPr>
  </w:style>
  <w:style w:type="character" w:customStyle="1" w:styleId="pmterms1">
    <w:name w:val="pmterms1"/>
    <w:basedOn w:val="DefaultParagraphFont"/>
    <w:rsid w:val="00A06122"/>
  </w:style>
  <w:style w:type="character" w:customStyle="1" w:styleId="hilite1">
    <w:name w:val="hilite1"/>
    <w:basedOn w:val="DefaultParagraphFont"/>
    <w:rsid w:val="00A0612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06122"/>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A06122"/>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A06122"/>
    <w:rPr>
      <w:rFonts w:eastAsia="Times New Roman" w:cs="Calibri"/>
      <w:b/>
      <w:szCs w:val="20"/>
    </w:rPr>
  </w:style>
  <w:style w:type="character" w:customStyle="1" w:styleId="NormaltagChar">
    <w:name w:val="Normal tag Char"/>
    <w:basedOn w:val="DefaultParagraphFont"/>
    <w:link w:val="Normaltag"/>
    <w:uiPriority w:val="99"/>
    <w:locked/>
    <w:rsid w:val="00A06122"/>
    <w:rPr>
      <w:rFonts w:ascii="Calibri" w:eastAsia="Times New Roman" w:hAnsi="Calibri" w:cs="Calibri"/>
      <w:b/>
      <w:sz w:val="22"/>
      <w:szCs w:val="20"/>
    </w:rPr>
  </w:style>
  <w:style w:type="character" w:customStyle="1" w:styleId="DebateUnderline">
    <w:name w:val="Debate Underline"/>
    <w:qFormat/>
    <w:rsid w:val="00A06122"/>
    <w:rPr>
      <w:rFonts w:ascii="Times New Roman" w:hAnsi="Times New Roman"/>
      <w:sz w:val="20"/>
      <w:szCs w:val="24"/>
      <w:u w:val="thick"/>
    </w:rPr>
  </w:style>
  <w:style w:type="character" w:customStyle="1" w:styleId="blue">
    <w:name w:val="blue"/>
    <w:basedOn w:val="DefaultParagraphFont"/>
    <w:rsid w:val="00A06122"/>
    <w:rPr>
      <w:rFonts w:cs="Times New Roman"/>
    </w:rPr>
  </w:style>
  <w:style w:type="paragraph" w:customStyle="1" w:styleId="cites">
    <w:name w:val="cites"/>
    <w:link w:val="Heading1Char3"/>
    <w:autoRedefine/>
    <w:qFormat/>
    <w:rsid w:val="00A06122"/>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A06122"/>
    <w:rPr>
      <w:rFonts w:ascii="Times New Roman" w:eastAsia="Malgun Gothic" w:hAnsi="Times New Roman" w:cs="Times New Roman"/>
      <w:b/>
      <w:u w:val="single"/>
    </w:rPr>
  </w:style>
  <w:style w:type="paragraph" w:customStyle="1" w:styleId="tiny">
    <w:name w:val="tiny"/>
    <w:next w:val="Normal"/>
    <w:link w:val="tinyChar"/>
    <w:autoRedefine/>
    <w:qFormat/>
    <w:rsid w:val="00A06122"/>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A06122"/>
    <w:rPr>
      <w:rFonts w:ascii="Times New Roman" w:eastAsia="Malgun Gothic" w:hAnsi="Times New Roman" w:cs="Times New Roman"/>
      <w:sz w:val="12"/>
    </w:rPr>
  </w:style>
  <w:style w:type="character" w:customStyle="1" w:styleId="CitesChar2">
    <w:name w:val="Cites Char2"/>
    <w:link w:val="Cites0"/>
    <w:rsid w:val="00A06122"/>
    <w:rPr>
      <w:rFonts w:eastAsia="Times New Roman" w:cs="Times New Roman"/>
      <w:b/>
      <w:bCs/>
      <w:sz w:val="20"/>
      <w:szCs w:val="20"/>
    </w:rPr>
  </w:style>
  <w:style w:type="paragraph" w:styleId="Footer">
    <w:name w:val="footer"/>
    <w:basedOn w:val="Normal"/>
    <w:link w:val="FooterChar"/>
    <w:uiPriority w:val="99"/>
    <w:rsid w:val="00A06122"/>
    <w:pPr>
      <w:tabs>
        <w:tab w:val="center" w:pos="4680"/>
        <w:tab w:val="right" w:pos="9360"/>
      </w:tabs>
    </w:pPr>
    <w:rPr>
      <w:rFonts w:cs="Calibri"/>
    </w:rPr>
  </w:style>
  <w:style w:type="character" w:customStyle="1" w:styleId="FooterChar">
    <w:name w:val="Footer Char"/>
    <w:basedOn w:val="DefaultParagraphFont"/>
    <w:link w:val="Footer"/>
    <w:uiPriority w:val="99"/>
    <w:rsid w:val="00A06122"/>
    <w:rPr>
      <w:rFonts w:ascii="Calibri" w:eastAsiaTheme="minorEastAsia" w:hAnsi="Calibri" w:cs="Calibri"/>
      <w:sz w:val="22"/>
    </w:rPr>
  </w:style>
  <w:style w:type="character" w:styleId="PageNumber">
    <w:name w:val="page number"/>
    <w:aliases w:val="card ununderlined"/>
    <w:basedOn w:val="DefaultParagraphFont"/>
    <w:uiPriority w:val="99"/>
    <w:rsid w:val="00A06122"/>
  </w:style>
  <w:style w:type="paragraph" w:customStyle="1" w:styleId="BlockTitle2">
    <w:name w:val="Block Title2"/>
    <w:basedOn w:val="Normal"/>
    <w:next w:val="Normal"/>
    <w:qFormat/>
    <w:rsid w:val="00A06122"/>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A06122"/>
    <w:pPr>
      <w:spacing w:before="120" w:after="120"/>
    </w:pPr>
    <w:rPr>
      <w:rFonts w:eastAsia="Times New Roman" w:cs="Calibri"/>
      <w:b/>
      <w:u w:val="single"/>
      <w:lang w:bidi="en-US"/>
    </w:rPr>
  </w:style>
  <w:style w:type="paragraph" w:styleId="TOC9">
    <w:name w:val="toc 9"/>
    <w:basedOn w:val="Normal"/>
    <w:next w:val="Normal"/>
    <w:autoRedefine/>
    <w:rsid w:val="00A06122"/>
    <w:pPr>
      <w:ind w:left="1600"/>
    </w:pPr>
    <w:rPr>
      <w:rFonts w:eastAsia="Times New Roman" w:cs="Calibri"/>
      <w:sz w:val="20"/>
      <w:lang w:bidi="en-US"/>
    </w:rPr>
  </w:style>
  <w:style w:type="paragraph" w:customStyle="1" w:styleId="TxBrp1">
    <w:name w:val="TxBr_p1"/>
    <w:basedOn w:val="Normal"/>
    <w:qFormat/>
    <w:rsid w:val="00A06122"/>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06122"/>
    <w:pPr>
      <w:spacing w:before="100" w:beforeAutospacing="1" w:after="100" w:afterAutospacing="1"/>
    </w:pPr>
    <w:rPr>
      <w:rFonts w:eastAsia="Times New Roman" w:cs="Calibri"/>
      <w:lang w:bidi="en-US"/>
    </w:rPr>
  </w:style>
  <w:style w:type="paragraph" w:customStyle="1" w:styleId="fullstory">
    <w:name w:val="fullstory"/>
    <w:basedOn w:val="Normal"/>
    <w:qFormat/>
    <w:rsid w:val="00A06122"/>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A06122"/>
  </w:style>
  <w:style w:type="paragraph" w:customStyle="1" w:styleId="hat">
    <w:name w:val="hat"/>
    <w:basedOn w:val="Normal"/>
    <w:next w:val="Normal"/>
    <w:link w:val="hatChar"/>
    <w:qFormat/>
    <w:rsid w:val="00A06122"/>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A06122"/>
  </w:style>
  <w:style w:type="paragraph" w:customStyle="1" w:styleId="HotRouteChar">
    <w:name w:val="Hot Route! Char"/>
    <w:basedOn w:val="Normal"/>
    <w:qFormat/>
    <w:rsid w:val="00A06122"/>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A06122"/>
    <w:rPr>
      <w:rFonts w:cs="Times New Roman"/>
      <w:b/>
      <w:bCs/>
    </w:rPr>
  </w:style>
  <w:style w:type="paragraph" w:customStyle="1" w:styleId="Default">
    <w:name w:val="Default"/>
    <w:qFormat/>
    <w:rsid w:val="00A0612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06122"/>
    <w:rPr>
      <w:rFonts w:ascii="Cambria" w:hAnsi="Cambria" w:cs="Times New Roman"/>
      <w:b/>
      <w:bCs/>
      <w:sz w:val="26"/>
      <w:szCs w:val="26"/>
    </w:rPr>
  </w:style>
  <w:style w:type="character" w:customStyle="1" w:styleId="UnderliningChar">
    <w:name w:val="Underlining Char"/>
    <w:basedOn w:val="DefaultParagraphFont"/>
    <w:link w:val="Underlining"/>
    <w:rsid w:val="00A06122"/>
    <w:rPr>
      <w:rFonts w:ascii="Arial Narrow" w:hAnsi="Arial Narrow" w:cs="Times New Roman"/>
      <w:u w:val="single"/>
    </w:rPr>
  </w:style>
  <w:style w:type="character" w:customStyle="1" w:styleId="CardCharChar1">
    <w:name w:val="Card Char Char1"/>
    <w:basedOn w:val="DefaultParagraphFont"/>
    <w:rsid w:val="00A06122"/>
    <w:rPr>
      <w:rFonts w:cs="Times New Roman"/>
      <w:b/>
      <w:bCs/>
      <w:sz w:val="28"/>
      <w:szCs w:val="28"/>
    </w:rPr>
  </w:style>
  <w:style w:type="paragraph" w:customStyle="1" w:styleId="Cites0">
    <w:name w:val="Cites"/>
    <w:basedOn w:val="Normal"/>
    <w:link w:val="CitesChar2"/>
    <w:qFormat/>
    <w:rsid w:val="00A06122"/>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06122"/>
    <w:rPr>
      <w:rFonts w:ascii="Times New Roman" w:eastAsia="Calibri" w:hAnsi="Times New Roman" w:cs="Times New Roman"/>
      <w:sz w:val="24"/>
      <w:szCs w:val="24"/>
    </w:rPr>
  </w:style>
  <w:style w:type="character" w:customStyle="1" w:styleId="apple-converted-space">
    <w:name w:val="apple-converted-space"/>
    <w:basedOn w:val="DefaultParagraphFont"/>
    <w:rsid w:val="00A06122"/>
  </w:style>
  <w:style w:type="character" w:customStyle="1" w:styleId="hit">
    <w:name w:val="hit"/>
    <w:basedOn w:val="DefaultParagraphFont"/>
    <w:rsid w:val="00A06122"/>
    <w:rPr>
      <w:rFonts w:cs="Times New Roman"/>
    </w:rPr>
  </w:style>
  <w:style w:type="paragraph" w:customStyle="1" w:styleId="SmallFont">
    <w:name w:val="Small Font"/>
    <w:basedOn w:val="Normal"/>
    <w:link w:val="SmallFontChar"/>
    <w:qFormat/>
    <w:rsid w:val="00A06122"/>
    <w:pPr>
      <w:spacing w:after="200"/>
      <w:jc w:val="both"/>
    </w:pPr>
    <w:rPr>
      <w:rFonts w:eastAsia="Calibri" w:cs="Calibri"/>
      <w:szCs w:val="18"/>
    </w:rPr>
  </w:style>
  <w:style w:type="character" w:customStyle="1" w:styleId="SmallFontChar">
    <w:name w:val="Small Font Char"/>
    <w:basedOn w:val="DefaultParagraphFont"/>
    <w:link w:val="SmallFont"/>
    <w:locked/>
    <w:rsid w:val="00A06122"/>
    <w:rPr>
      <w:rFonts w:ascii="Calibri" w:eastAsia="Calibri" w:hAnsi="Calibri" w:cs="Calibri"/>
      <w:sz w:val="22"/>
      <w:szCs w:val="18"/>
    </w:rPr>
  </w:style>
  <w:style w:type="character" w:customStyle="1" w:styleId="CircleChar1">
    <w:name w:val="Circle Char1"/>
    <w:basedOn w:val="DefaultParagraphFont"/>
    <w:rsid w:val="00A06122"/>
    <w:rPr>
      <w:rFonts w:cs="Times New Roman"/>
      <w:b/>
      <w:i/>
      <w:sz w:val="18"/>
      <w:szCs w:val="18"/>
      <w:u w:val="single"/>
      <w:lang w:val="en-US" w:eastAsia="en-US" w:bidi="ar-SA"/>
    </w:rPr>
  </w:style>
  <w:style w:type="paragraph" w:styleId="BodyText">
    <w:name w:val="Body Text"/>
    <w:basedOn w:val="Normal"/>
    <w:link w:val="BodyTextChar"/>
    <w:qFormat/>
    <w:rsid w:val="00A06122"/>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A06122"/>
    <w:rPr>
      <w:rFonts w:ascii="Calibri" w:eastAsia="Times New Roman" w:hAnsi="Calibri" w:cs="Calibri"/>
      <w:sz w:val="20"/>
      <w:szCs w:val="20"/>
      <w:lang w:eastAsia="ar-SA"/>
    </w:rPr>
  </w:style>
  <w:style w:type="character" w:customStyle="1" w:styleId="verdana">
    <w:name w:val="verdana"/>
    <w:basedOn w:val="DefaultParagraphFont"/>
    <w:rsid w:val="00A06122"/>
  </w:style>
  <w:style w:type="character" w:customStyle="1" w:styleId="CardsChar1">
    <w:name w:val="Cards Char1"/>
    <w:link w:val="Cards"/>
    <w:rsid w:val="00A06122"/>
    <w:rPr>
      <w:rFonts w:ascii="Calibri" w:eastAsia="Times New Roman" w:hAnsi="Calibri" w:cs="Times New Roman"/>
      <w:sz w:val="20"/>
      <w:szCs w:val="20"/>
    </w:rPr>
  </w:style>
  <w:style w:type="paragraph" w:customStyle="1" w:styleId="BlockHeadings">
    <w:name w:val="Block Headings"/>
    <w:basedOn w:val="Normal"/>
    <w:link w:val="BlockHeadingsChar"/>
    <w:qFormat/>
    <w:rsid w:val="00A0612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06122"/>
    <w:rPr>
      <w:rFonts w:ascii="Calibri" w:eastAsia="Times New Roman" w:hAnsi="Calibri" w:cs="Times New Roman"/>
      <w:b/>
      <w:sz w:val="20"/>
      <w:szCs w:val="20"/>
    </w:rPr>
  </w:style>
  <w:style w:type="paragraph" w:customStyle="1" w:styleId="loose">
    <w:name w:val="loose"/>
    <w:basedOn w:val="Normal"/>
    <w:qFormat/>
    <w:rsid w:val="00A06122"/>
    <w:pPr>
      <w:spacing w:before="210"/>
    </w:pPr>
    <w:rPr>
      <w:rFonts w:eastAsia="Times New Roman" w:cs="Calibri"/>
      <w:lang w:eastAsia="zh-CN" w:bidi="he-IL"/>
    </w:rPr>
  </w:style>
  <w:style w:type="character" w:customStyle="1" w:styleId="hit1">
    <w:name w:val="hit1"/>
    <w:basedOn w:val="DefaultParagraphFont"/>
    <w:rsid w:val="00A06122"/>
    <w:rPr>
      <w:b/>
      <w:bCs/>
      <w:color w:val="CC0033"/>
    </w:rPr>
  </w:style>
  <w:style w:type="character" w:customStyle="1" w:styleId="upper">
    <w:name w:val="upper"/>
    <w:basedOn w:val="DefaultParagraphFont"/>
    <w:rsid w:val="00A06122"/>
  </w:style>
  <w:style w:type="character" w:customStyle="1" w:styleId="Author">
    <w:name w:val="Author"/>
    <w:aliases w:val="Style Date"/>
    <w:basedOn w:val="DefaultParagraphFont"/>
    <w:qFormat/>
    <w:rsid w:val="00A06122"/>
    <w:rPr>
      <w:b/>
      <w:sz w:val="24"/>
    </w:rPr>
  </w:style>
  <w:style w:type="character" w:customStyle="1" w:styleId="SmallFont7pt">
    <w:name w:val="Small Font (7 pt)"/>
    <w:basedOn w:val="DefaultParagraphFont"/>
    <w:rsid w:val="00A06122"/>
    <w:rPr>
      <w:sz w:val="14"/>
    </w:rPr>
  </w:style>
  <w:style w:type="paragraph" w:customStyle="1" w:styleId="UnderlinedText">
    <w:name w:val="Underlined Text"/>
    <w:basedOn w:val="Normal"/>
    <w:qFormat/>
    <w:rsid w:val="00A06122"/>
    <w:rPr>
      <w:rFonts w:eastAsia="Times New Roman" w:cs="Calibri"/>
      <w:b/>
      <w:szCs w:val="20"/>
    </w:rPr>
  </w:style>
  <w:style w:type="character" w:customStyle="1" w:styleId="SmallText-New">
    <w:name w:val="Small Text - New"/>
    <w:basedOn w:val="DefaultParagraphFont"/>
    <w:rsid w:val="00A06122"/>
    <w:rPr>
      <w:rFonts w:ascii="Arial Narrow" w:hAnsi="Arial Narrow"/>
      <w:sz w:val="14"/>
    </w:rPr>
  </w:style>
  <w:style w:type="paragraph" w:customStyle="1" w:styleId="Smalltext">
    <w:name w:val="Small text"/>
    <w:aliases w:val="Quote1,Quote11"/>
    <w:basedOn w:val="Normal"/>
    <w:link w:val="SmalltextChar"/>
    <w:qFormat/>
    <w:rsid w:val="00A06122"/>
    <w:rPr>
      <w:rFonts w:ascii="Arial Narrow" w:eastAsia="Times New Roman" w:hAnsi="Arial Narrow" w:cs="Calibri"/>
    </w:rPr>
  </w:style>
  <w:style w:type="character" w:customStyle="1" w:styleId="Underlined-New">
    <w:name w:val="Underlined - New"/>
    <w:basedOn w:val="DefaultParagraphFont"/>
    <w:rsid w:val="00A06122"/>
    <w:rPr>
      <w:rFonts w:ascii="Arial Narrow" w:hAnsi="Arial Narrow"/>
      <w:sz w:val="16"/>
      <w:u w:val="single"/>
    </w:rPr>
  </w:style>
  <w:style w:type="paragraph" w:styleId="TOC2">
    <w:name w:val="toc 2"/>
    <w:basedOn w:val="Normal"/>
    <w:next w:val="Normal"/>
    <w:autoRedefine/>
    <w:uiPriority w:val="39"/>
    <w:rsid w:val="00A06122"/>
    <w:pPr>
      <w:ind w:left="200"/>
    </w:pPr>
    <w:rPr>
      <w:rFonts w:eastAsia="Times New Roman" w:cs="Calibri"/>
      <w:sz w:val="20"/>
      <w:lang w:bidi="en-US"/>
    </w:rPr>
  </w:style>
  <w:style w:type="paragraph" w:styleId="Caption">
    <w:name w:val="caption"/>
    <w:basedOn w:val="Normal"/>
    <w:next w:val="Normal"/>
    <w:qFormat/>
    <w:rsid w:val="00A06122"/>
    <w:rPr>
      <w:rFonts w:eastAsia="Times New Roman" w:cs="Calibri"/>
      <w:b/>
      <w:bCs/>
      <w:sz w:val="18"/>
      <w:szCs w:val="18"/>
      <w:lang w:bidi="en-US"/>
    </w:rPr>
  </w:style>
  <w:style w:type="paragraph" w:styleId="TOCHeading">
    <w:name w:val="TOC Heading"/>
    <w:basedOn w:val="Heading1"/>
    <w:next w:val="Normal"/>
    <w:uiPriority w:val="39"/>
    <w:qFormat/>
    <w:rsid w:val="00A0612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06122"/>
    <w:rPr>
      <w:rFonts w:ascii="Arial Narrow" w:hAnsi="Arial Narrow"/>
      <w:dstrike w:val="0"/>
      <w:sz w:val="20"/>
      <w:bdr w:val="single" w:sz="2" w:space="0" w:color="auto"/>
      <w:vertAlign w:val="baseline"/>
    </w:rPr>
  </w:style>
  <w:style w:type="character" w:customStyle="1" w:styleId="style65">
    <w:name w:val="style65"/>
    <w:basedOn w:val="DefaultParagraphFont"/>
    <w:rsid w:val="00A0612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06122"/>
    <w:rPr>
      <w:rFonts w:cs="Arial"/>
      <w:bCs/>
      <w:szCs w:val="26"/>
      <w:u w:val="single"/>
      <w:lang w:val="en-US" w:eastAsia="en-US" w:bidi="ar-SA"/>
    </w:rPr>
  </w:style>
  <w:style w:type="character" w:customStyle="1" w:styleId="qlabel">
    <w:name w:val="q_label"/>
    <w:basedOn w:val="DefaultParagraphFont"/>
    <w:rsid w:val="00A06122"/>
  </w:style>
  <w:style w:type="character" w:customStyle="1" w:styleId="alabel">
    <w:name w:val="a_label"/>
    <w:basedOn w:val="DefaultParagraphFont"/>
    <w:rsid w:val="00A06122"/>
  </w:style>
  <w:style w:type="character" w:customStyle="1" w:styleId="Style1Char1">
    <w:name w:val="Style1 Char1"/>
    <w:basedOn w:val="DefaultParagraphFont"/>
    <w:rsid w:val="00A06122"/>
    <w:rPr>
      <w:rFonts w:eastAsia="SimSun"/>
      <w:sz w:val="20"/>
      <w:szCs w:val="24"/>
      <w:u w:val="single"/>
      <w:lang w:val="en-US" w:eastAsia="zh-CN" w:bidi="ar-SA"/>
    </w:rPr>
  </w:style>
  <w:style w:type="character" w:customStyle="1" w:styleId="UnderlineCharChar">
    <w:name w:val="Underline Char Char"/>
    <w:basedOn w:val="DefaultParagraphFont"/>
    <w:rsid w:val="00A0612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06122"/>
    <w:rPr>
      <w:rFonts w:eastAsia="MS Mincho"/>
      <w:b/>
      <w:u w:val="single"/>
      <w:lang w:val="en-US" w:eastAsia="en-US" w:bidi="ar-SA"/>
    </w:rPr>
  </w:style>
  <w:style w:type="character" w:customStyle="1" w:styleId="CardTextChar0">
    <w:name w:val="Card Text Char"/>
    <w:basedOn w:val="DefaultParagraphFont"/>
    <w:rsid w:val="00A06122"/>
    <w:rPr>
      <w:rFonts w:ascii="Times New Roman" w:eastAsia="Times New Roman" w:hAnsi="Times New Roman" w:cs="Times New Roman"/>
      <w:szCs w:val="24"/>
    </w:rPr>
  </w:style>
  <w:style w:type="character" w:customStyle="1" w:styleId="reduce2">
    <w:name w:val="reduce2"/>
    <w:basedOn w:val="DefaultParagraphFont"/>
    <w:rsid w:val="00A06122"/>
    <w:rPr>
      <w:rFonts w:ascii="Arial" w:hAnsi="Arial" w:cs="Arial"/>
      <w:color w:val="000000"/>
      <w:sz w:val="10"/>
      <w:szCs w:val="22"/>
    </w:rPr>
  </w:style>
  <w:style w:type="paragraph" w:customStyle="1" w:styleId="BoldUnderline">
    <w:name w:val="BoldUnderline"/>
    <w:link w:val="BoldUnderlineChar"/>
    <w:uiPriority w:val="99"/>
    <w:qFormat/>
    <w:rsid w:val="00A06122"/>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A0612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06122"/>
    <w:rPr>
      <w:rFonts w:cs="Arial"/>
      <w:bCs/>
      <w:szCs w:val="26"/>
      <w:u w:val="single"/>
      <w:lang w:val="en-US" w:eastAsia="en-US" w:bidi="ar-SA"/>
    </w:rPr>
  </w:style>
  <w:style w:type="paragraph" w:customStyle="1" w:styleId="evidencetextChar">
    <w:name w:val="evidence text Char"/>
    <w:basedOn w:val="Normal"/>
    <w:qFormat/>
    <w:rsid w:val="00A06122"/>
    <w:pPr>
      <w:ind w:left="1728" w:right="1008"/>
    </w:pPr>
    <w:rPr>
      <w:rFonts w:eastAsia="Times New Roman" w:cs="Calibri"/>
      <w:color w:val="000000"/>
      <w:sz w:val="18"/>
    </w:rPr>
  </w:style>
  <w:style w:type="character" w:customStyle="1" w:styleId="underline2">
    <w:name w:val="underline2"/>
    <w:basedOn w:val="DefaultParagraphFont"/>
    <w:rsid w:val="00A06122"/>
    <w:rPr>
      <w:u w:val="single"/>
    </w:rPr>
  </w:style>
  <w:style w:type="character" w:customStyle="1" w:styleId="Style11ptUnderlineBorderSinglesolidlineAuto05pt">
    <w:name w:val="Style 11 pt Underline Border: : (Single solid line Auto  0.5 pt..."/>
    <w:rsid w:val="00A0612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06122"/>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06122"/>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A06122"/>
    <w:rPr>
      <w:u w:val="single"/>
    </w:rPr>
  </w:style>
  <w:style w:type="paragraph" w:customStyle="1" w:styleId="UnderlineChar4">
    <w:name w:val="Underline Char4"/>
    <w:basedOn w:val="Normal"/>
    <w:link w:val="UnderlineChar4Char"/>
    <w:qFormat/>
    <w:rsid w:val="00A06122"/>
    <w:rPr>
      <w:rFonts w:asciiTheme="minorHAnsi" w:eastAsiaTheme="minorHAnsi" w:hAnsiTheme="minorHAnsi"/>
      <w:sz w:val="24"/>
      <w:u w:val="single"/>
    </w:rPr>
  </w:style>
  <w:style w:type="character" w:customStyle="1" w:styleId="BoldandUnderlineChar3Char2">
    <w:name w:val="Bold and Underline Char3 Char2"/>
    <w:basedOn w:val="DefaultParagraphFont"/>
    <w:link w:val="BoldandUnderlineChar3"/>
    <w:rsid w:val="00A06122"/>
    <w:rPr>
      <w:b/>
      <w:u w:val="single"/>
    </w:rPr>
  </w:style>
  <w:style w:type="paragraph" w:customStyle="1" w:styleId="BoldandUnderlineChar3">
    <w:name w:val="Bold and Underline Char3"/>
    <w:basedOn w:val="Normal"/>
    <w:link w:val="BoldandUnderlineChar3Char2"/>
    <w:qFormat/>
    <w:rsid w:val="00A06122"/>
    <w:rPr>
      <w:rFonts w:asciiTheme="minorHAnsi" w:eastAsiaTheme="minorHAnsi" w:hAnsiTheme="minorHAnsi"/>
      <w:b/>
      <w:sz w:val="24"/>
      <w:u w:val="single"/>
    </w:rPr>
  </w:style>
  <w:style w:type="paragraph" w:customStyle="1" w:styleId="StyleUnderlineChar11pt">
    <w:name w:val="Style Underline Char + 11 pt"/>
    <w:basedOn w:val="Normal"/>
    <w:link w:val="StyleUnderlineChar11ptChar"/>
    <w:qFormat/>
    <w:rsid w:val="00A06122"/>
    <w:rPr>
      <w:rFonts w:eastAsia="Times New Roman" w:cs="Calibri"/>
      <w:u w:val="single"/>
    </w:rPr>
  </w:style>
  <w:style w:type="character" w:customStyle="1" w:styleId="StyleUnderlineChar11ptChar">
    <w:name w:val="Style Underline Char + 11 pt Char"/>
    <w:basedOn w:val="DefaultParagraphFont"/>
    <w:link w:val="StyleUnderlineChar11pt"/>
    <w:rsid w:val="00A06122"/>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A06122"/>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A06122"/>
    <w:rPr>
      <w:rFonts w:ascii="Calibri" w:eastAsia="Times New Roman" w:hAnsi="Calibri" w:cs="Calibri"/>
      <w:b/>
      <w:bCs/>
      <w:sz w:val="22"/>
      <w:u w:val="single"/>
    </w:rPr>
  </w:style>
  <w:style w:type="character" w:customStyle="1" w:styleId="inside-head">
    <w:name w:val="inside-head"/>
    <w:basedOn w:val="DefaultParagraphFont"/>
    <w:rsid w:val="00A06122"/>
  </w:style>
  <w:style w:type="paragraph" w:customStyle="1" w:styleId="Style3">
    <w:name w:val="Style3"/>
    <w:basedOn w:val="Normal"/>
    <w:link w:val="Style3Char"/>
    <w:qFormat/>
    <w:rsid w:val="00A06122"/>
    <w:rPr>
      <w:rFonts w:ascii="Arial Narrow" w:eastAsia="Times New Roman" w:hAnsi="Arial Narrow" w:cs="Calibri"/>
      <w:b/>
    </w:rPr>
  </w:style>
  <w:style w:type="character" w:customStyle="1" w:styleId="Style3Char">
    <w:name w:val="Style3 Char"/>
    <w:basedOn w:val="DefaultParagraphFont"/>
    <w:link w:val="Style3"/>
    <w:rsid w:val="00A06122"/>
    <w:rPr>
      <w:rFonts w:ascii="Arial Narrow" w:eastAsia="Times New Roman" w:hAnsi="Arial Narrow" w:cs="Calibri"/>
      <w:b/>
      <w:sz w:val="22"/>
    </w:rPr>
  </w:style>
  <w:style w:type="character" w:customStyle="1" w:styleId="7TimesNewRoman">
    <w:name w:val="7 Times New Roman"/>
    <w:rsid w:val="00A0612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06122"/>
  </w:style>
  <w:style w:type="character" w:customStyle="1" w:styleId="officialsbureau">
    <w:name w:val="official_s_bureau"/>
    <w:basedOn w:val="DefaultParagraphFont"/>
    <w:rsid w:val="00A06122"/>
  </w:style>
  <w:style w:type="paragraph" w:customStyle="1" w:styleId="Stylecard11ptUnderline">
    <w:name w:val="Style card + 11 pt Underline"/>
    <w:basedOn w:val="Normal"/>
    <w:link w:val="Stylecard11ptUnderlineChar"/>
    <w:qFormat/>
    <w:rsid w:val="00A06122"/>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A06122"/>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A06122"/>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A06122"/>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A0612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06122"/>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A06122"/>
    <w:rPr>
      <w:rFonts w:ascii="Georgia" w:eastAsia="SimSun" w:hAnsi="Georgia" w:cs="Calibri"/>
      <w:sz w:val="22"/>
      <w:u w:val="single"/>
      <w:lang w:eastAsia="zh-CN"/>
    </w:rPr>
  </w:style>
  <w:style w:type="paragraph" w:styleId="HTMLPreformatted">
    <w:name w:val="HTML Preformatted"/>
    <w:basedOn w:val="Normal"/>
    <w:link w:val="HTMLPreformattedChar"/>
    <w:rsid w:val="00A06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06122"/>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06122"/>
    <w:rPr>
      <w:rFonts w:cs="Calibri"/>
      <w:u w:val="single"/>
    </w:rPr>
  </w:style>
  <w:style w:type="character" w:customStyle="1" w:styleId="StyleUnderlining11ptChar">
    <w:name w:val="Style Underlining + 11 pt Char"/>
    <w:basedOn w:val="DefaultParagraphFont"/>
    <w:link w:val="StyleUnderlining11pt"/>
    <w:rsid w:val="00A06122"/>
    <w:rPr>
      <w:rFonts w:ascii="Calibri" w:eastAsiaTheme="minorEastAsia" w:hAnsi="Calibri" w:cs="Calibri"/>
      <w:sz w:val="22"/>
      <w:u w:val="single"/>
    </w:rPr>
  </w:style>
  <w:style w:type="paragraph" w:customStyle="1" w:styleId="StyleCardText9pt">
    <w:name w:val="Style Card Text + 9 pt"/>
    <w:basedOn w:val="Normal"/>
    <w:link w:val="StyleCardText9ptChar"/>
    <w:qFormat/>
    <w:rsid w:val="00A06122"/>
    <w:pPr>
      <w:spacing w:after="200"/>
      <w:contextualSpacing/>
    </w:pPr>
    <w:rPr>
      <w:rFonts w:eastAsia="Calibri" w:cs="Calibri"/>
    </w:rPr>
  </w:style>
  <w:style w:type="character" w:customStyle="1" w:styleId="StyleCardText9ptChar">
    <w:name w:val="Style Card Text + 9 pt Char"/>
    <w:basedOn w:val="DefaultParagraphFont"/>
    <w:link w:val="StyleCardText9pt"/>
    <w:rsid w:val="00A06122"/>
    <w:rPr>
      <w:rFonts w:ascii="Calibri" w:eastAsia="Calibri" w:hAnsi="Calibri" w:cs="Calibri"/>
      <w:sz w:val="22"/>
    </w:rPr>
  </w:style>
  <w:style w:type="paragraph" w:styleId="Quote">
    <w:name w:val="Quote"/>
    <w:basedOn w:val="Normal"/>
    <w:next w:val="Normal"/>
    <w:link w:val="QuoteChar"/>
    <w:uiPriority w:val="29"/>
    <w:qFormat/>
    <w:rsid w:val="00A06122"/>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A06122"/>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A06122"/>
    <w:rPr>
      <w:rFonts w:ascii="Arial Narrow" w:eastAsiaTheme="minorHAnsi" w:hAnsi="Arial Narrow" w:cs="Times New Roman"/>
      <w:sz w:val="24"/>
      <w:u w:val="single"/>
    </w:rPr>
  </w:style>
  <w:style w:type="character" w:customStyle="1" w:styleId="ital-inline">
    <w:name w:val="ital-inline"/>
    <w:basedOn w:val="DefaultParagraphFont"/>
    <w:rsid w:val="00A06122"/>
  </w:style>
  <w:style w:type="character" w:customStyle="1" w:styleId="underlineChar">
    <w:name w:val="underline Char"/>
    <w:basedOn w:val="DefaultParagraphFont"/>
    <w:rsid w:val="00A0612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0612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06122"/>
    <w:rPr>
      <w:sz w:val="20"/>
      <w:u w:val="single"/>
    </w:rPr>
  </w:style>
  <w:style w:type="paragraph" w:styleId="BodyTextIndent2">
    <w:name w:val="Body Text Indent 2"/>
    <w:basedOn w:val="Normal"/>
    <w:link w:val="BodyTextIndent2Char"/>
    <w:unhideWhenUsed/>
    <w:rsid w:val="00A06122"/>
    <w:pPr>
      <w:spacing w:after="120" w:line="480" w:lineRule="auto"/>
      <w:ind w:left="360"/>
    </w:pPr>
    <w:rPr>
      <w:rFonts w:cs="Calibri"/>
    </w:rPr>
  </w:style>
  <w:style w:type="character" w:customStyle="1" w:styleId="BodyTextIndent2Char">
    <w:name w:val="Body Text Indent 2 Char"/>
    <w:basedOn w:val="DefaultParagraphFont"/>
    <w:link w:val="BodyTextIndent2"/>
    <w:rsid w:val="00A06122"/>
    <w:rPr>
      <w:rFonts w:ascii="Calibri" w:eastAsiaTheme="minorEastAsia" w:hAnsi="Calibri" w:cs="Calibri"/>
      <w:sz w:val="22"/>
    </w:rPr>
  </w:style>
  <w:style w:type="paragraph" w:styleId="BodyTextIndent3">
    <w:name w:val="Body Text Indent 3"/>
    <w:basedOn w:val="Normal"/>
    <w:link w:val="BodyTextIndent3Char"/>
    <w:uiPriority w:val="99"/>
    <w:semiHidden/>
    <w:unhideWhenUsed/>
    <w:rsid w:val="00A06122"/>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A06122"/>
    <w:rPr>
      <w:rFonts w:ascii="Calibri" w:eastAsiaTheme="minorEastAsia" w:hAnsi="Calibri" w:cs="Calibri"/>
      <w:sz w:val="22"/>
      <w:szCs w:val="16"/>
    </w:rPr>
  </w:style>
  <w:style w:type="paragraph" w:styleId="BodyText2">
    <w:name w:val="Body Text 2"/>
    <w:basedOn w:val="Normal"/>
    <w:link w:val="BodyText2Char"/>
    <w:unhideWhenUsed/>
    <w:rsid w:val="00A06122"/>
    <w:pPr>
      <w:spacing w:after="120" w:line="480" w:lineRule="auto"/>
    </w:pPr>
    <w:rPr>
      <w:rFonts w:cs="Calibri"/>
    </w:rPr>
  </w:style>
  <w:style w:type="character" w:customStyle="1" w:styleId="BodyText2Char">
    <w:name w:val="Body Text 2 Char"/>
    <w:basedOn w:val="DefaultParagraphFont"/>
    <w:link w:val="BodyText2"/>
    <w:rsid w:val="00A06122"/>
    <w:rPr>
      <w:rFonts w:ascii="Calibri" w:eastAsiaTheme="minorEastAsia" w:hAnsi="Calibri" w:cs="Calibri"/>
      <w:sz w:val="22"/>
    </w:rPr>
  </w:style>
  <w:style w:type="paragraph" w:styleId="BodyTextIndent">
    <w:name w:val="Body Text Indent"/>
    <w:basedOn w:val="Normal"/>
    <w:link w:val="BodyTextIndentChar"/>
    <w:uiPriority w:val="99"/>
    <w:unhideWhenUsed/>
    <w:rsid w:val="00A06122"/>
    <w:pPr>
      <w:spacing w:after="120"/>
      <w:ind w:left="360"/>
    </w:pPr>
    <w:rPr>
      <w:rFonts w:cs="Calibri"/>
    </w:rPr>
  </w:style>
  <w:style w:type="character" w:customStyle="1" w:styleId="BodyTextIndentChar">
    <w:name w:val="Body Text Indent Char"/>
    <w:basedOn w:val="DefaultParagraphFont"/>
    <w:link w:val="BodyTextIndent"/>
    <w:uiPriority w:val="99"/>
    <w:rsid w:val="00A06122"/>
    <w:rPr>
      <w:rFonts w:ascii="Calibri" w:eastAsiaTheme="minorEastAsia" w:hAnsi="Calibri" w:cs="Calibri"/>
      <w:sz w:val="22"/>
    </w:rPr>
  </w:style>
  <w:style w:type="paragraph" w:styleId="BodyText3">
    <w:name w:val="Body Text 3"/>
    <w:basedOn w:val="Normal"/>
    <w:link w:val="BodyText3Char"/>
    <w:unhideWhenUsed/>
    <w:rsid w:val="00A06122"/>
    <w:pPr>
      <w:spacing w:after="120"/>
    </w:pPr>
    <w:rPr>
      <w:rFonts w:cs="Calibri"/>
      <w:szCs w:val="16"/>
    </w:rPr>
  </w:style>
  <w:style w:type="character" w:customStyle="1" w:styleId="BodyText3Char">
    <w:name w:val="Body Text 3 Char"/>
    <w:basedOn w:val="DefaultParagraphFont"/>
    <w:link w:val="BodyText3"/>
    <w:rsid w:val="00A06122"/>
    <w:rPr>
      <w:rFonts w:ascii="Calibri" w:eastAsiaTheme="minorEastAsia" w:hAnsi="Calibri" w:cs="Calibri"/>
      <w:sz w:val="22"/>
      <w:szCs w:val="16"/>
    </w:rPr>
  </w:style>
  <w:style w:type="character" w:customStyle="1" w:styleId="StyleBold">
    <w:name w:val="Style Bold"/>
    <w:basedOn w:val="DefaultParagraphFont"/>
    <w:uiPriority w:val="9"/>
    <w:semiHidden/>
    <w:rsid w:val="00A06122"/>
    <w:rPr>
      <w:b/>
      <w:bCs/>
    </w:rPr>
  </w:style>
  <w:style w:type="character" w:customStyle="1" w:styleId="body-text">
    <w:name w:val="body-text"/>
    <w:basedOn w:val="DefaultParagraphFont"/>
    <w:rsid w:val="00A06122"/>
  </w:style>
  <w:style w:type="paragraph" w:customStyle="1" w:styleId="StyleStyle411ptBoldBorderSinglesolidlineAuto0">
    <w:name w:val="Style Style4 + 11 pt Bold Border: : (Single solid line Auto  0...."/>
    <w:basedOn w:val="Normal"/>
    <w:link w:val="StyleStyle411ptBoldBorderSinglesolidlineAuto0Char"/>
    <w:qFormat/>
    <w:rsid w:val="00A06122"/>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06122"/>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A06122"/>
    <w:rPr>
      <w:rFonts w:ascii="Segoe UI" w:eastAsiaTheme="minorHAnsi" w:hAnsi="Segoe UI" w:cs="Segoe UI"/>
      <w:sz w:val="18"/>
      <w:szCs w:val="18"/>
    </w:rPr>
  </w:style>
  <w:style w:type="character" w:customStyle="1" w:styleId="globalcontentbody">
    <w:name w:val="globalcontentbody"/>
    <w:basedOn w:val="DefaultParagraphFont"/>
    <w:rsid w:val="00A06122"/>
  </w:style>
  <w:style w:type="paragraph" w:customStyle="1" w:styleId="StyleStyle112pt">
    <w:name w:val="Style Style1 + 12 pt"/>
    <w:basedOn w:val="Normal"/>
    <w:link w:val="StyleStyle112ptChar"/>
    <w:qFormat/>
    <w:rsid w:val="00A06122"/>
    <w:rPr>
      <w:rFonts w:eastAsia="SimSun" w:cs="Calibri"/>
      <w:u w:val="single"/>
      <w:lang w:eastAsia="zh-CN"/>
    </w:rPr>
  </w:style>
  <w:style w:type="character" w:customStyle="1" w:styleId="StyleStyle112ptChar">
    <w:name w:val="Style Style1 + 12 pt Char"/>
    <w:basedOn w:val="DefaultParagraphFont"/>
    <w:link w:val="StyleStyle112pt"/>
    <w:rsid w:val="00A06122"/>
    <w:rPr>
      <w:rFonts w:ascii="Calibri" w:eastAsia="SimSun" w:hAnsi="Calibri" w:cs="Calibri"/>
      <w:sz w:val="22"/>
      <w:u w:val="single"/>
      <w:lang w:eastAsia="zh-CN"/>
    </w:rPr>
  </w:style>
  <w:style w:type="paragraph" w:customStyle="1" w:styleId="MinimizedText">
    <w:name w:val="Minimized Text"/>
    <w:basedOn w:val="Normal"/>
    <w:link w:val="MinimizedTextChar"/>
    <w:qFormat/>
    <w:rsid w:val="00A06122"/>
    <w:rPr>
      <w:rFonts w:eastAsia="Times New Roman" w:cs="Calibri"/>
    </w:rPr>
  </w:style>
  <w:style w:type="character" w:customStyle="1" w:styleId="MinimizedTextChar">
    <w:name w:val="Minimized Text Char"/>
    <w:basedOn w:val="DefaultParagraphFont"/>
    <w:link w:val="MinimizedText"/>
    <w:rsid w:val="00A06122"/>
    <w:rPr>
      <w:rFonts w:ascii="Calibri" w:eastAsia="Times New Roman" w:hAnsi="Calibri" w:cs="Calibri"/>
      <w:sz w:val="22"/>
    </w:rPr>
  </w:style>
  <w:style w:type="character" w:customStyle="1" w:styleId="term1">
    <w:name w:val="term1"/>
    <w:basedOn w:val="DefaultParagraphFont"/>
    <w:rsid w:val="00A06122"/>
    <w:rPr>
      <w:b/>
      <w:bCs/>
    </w:rPr>
  </w:style>
  <w:style w:type="character" w:customStyle="1" w:styleId="Styleterm111ptUnderline">
    <w:name w:val="Style term1 + 11 pt Underline"/>
    <w:basedOn w:val="term1"/>
    <w:rsid w:val="00A06122"/>
    <w:rPr>
      <w:b/>
      <w:bCs/>
      <w:sz w:val="20"/>
      <w:u w:val="single"/>
    </w:rPr>
  </w:style>
  <w:style w:type="paragraph" w:customStyle="1" w:styleId="StyleMinimizedTextArialNarrow10pt">
    <w:name w:val="Style Minimized Text + Arial Narrow 10 pt"/>
    <w:basedOn w:val="MinimizedText"/>
    <w:link w:val="StyleMinimizedTextArialNarrow10ptChar"/>
    <w:qFormat/>
    <w:rsid w:val="00A06122"/>
    <w:rPr>
      <w:sz w:val="20"/>
    </w:rPr>
  </w:style>
  <w:style w:type="character" w:customStyle="1" w:styleId="StyleMinimizedTextArialNarrow10ptChar">
    <w:name w:val="Style Minimized Text + Arial Narrow 10 pt Char"/>
    <w:basedOn w:val="MinimizedTextChar"/>
    <w:link w:val="StyleMinimizedTextArialNarrow10pt"/>
    <w:rsid w:val="00A06122"/>
    <w:rPr>
      <w:rFonts w:ascii="Calibri" w:eastAsia="Times New Roman" w:hAnsi="Calibri" w:cs="Calibri"/>
      <w:sz w:val="20"/>
    </w:rPr>
  </w:style>
  <w:style w:type="character" w:customStyle="1" w:styleId="Styleunderline11ptBold">
    <w:name w:val="Style underline + 11 pt Bold"/>
    <w:basedOn w:val="underline"/>
    <w:rsid w:val="00A0612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06122"/>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06122"/>
    <w:rPr>
      <w:rFonts w:ascii="Calibri" w:eastAsia="Times New Roman" w:hAnsi="Calibri" w:cs="Calibri"/>
      <w:sz w:val="22"/>
      <w:u w:val="single"/>
      <w:bdr w:val="single" w:sz="4" w:space="0" w:color="auto"/>
    </w:rPr>
  </w:style>
  <w:style w:type="character" w:customStyle="1" w:styleId="Style9pt">
    <w:name w:val="Style 9 pt"/>
    <w:basedOn w:val="DefaultParagraphFont"/>
    <w:rsid w:val="00A06122"/>
    <w:rPr>
      <w:rFonts w:ascii="Times New Roman" w:hAnsi="Times New Roman"/>
      <w:sz w:val="20"/>
    </w:rPr>
  </w:style>
  <w:style w:type="paragraph" w:customStyle="1" w:styleId="StyleStyle49pt3">
    <w:name w:val="Style Style4 + 9 pt3"/>
    <w:basedOn w:val="Style4"/>
    <w:link w:val="StyleStyle49pt3Char"/>
    <w:qFormat/>
    <w:rsid w:val="00A06122"/>
    <w:rPr>
      <w:rFonts w:cs="Times New Roman"/>
    </w:rPr>
  </w:style>
  <w:style w:type="character" w:customStyle="1" w:styleId="StyleStyle49pt3Char">
    <w:name w:val="Style Style4 + 9 pt3 Char"/>
    <w:basedOn w:val="Style4Char"/>
    <w:link w:val="StyleStyle49pt3"/>
    <w:rsid w:val="00A06122"/>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A06122"/>
    <w:rPr>
      <w:rFonts w:cs="Times New Roman"/>
      <w:b/>
      <w:bCs/>
    </w:rPr>
  </w:style>
  <w:style w:type="character" w:customStyle="1" w:styleId="StyleStyle4BoldChar">
    <w:name w:val="Style Style4 + Bold Char"/>
    <w:basedOn w:val="Style4Char"/>
    <w:link w:val="StyleStyle4Bold"/>
    <w:rsid w:val="00A06122"/>
    <w:rPr>
      <w:rFonts w:ascii="Calibri" w:eastAsia="Times New Roman" w:hAnsi="Calibri" w:cs="Times New Roman"/>
      <w:b/>
      <w:bCs/>
      <w:sz w:val="22"/>
      <w:u w:val="single"/>
    </w:rPr>
  </w:style>
  <w:style w:type="character" w:customStyle="1" w:styleId="CharChar11">
    <w:name w:val="Char Char11"/>
    <w:basedOn w:val="DefaultParagraphFont"/>
    <w:rsid w:val="00A06122"/>
    <w:rPr>
      <w:rFonts w:cs="Arial"/>
      <w:bCs/>
      <w:szCs w:val="26"/>
      <w:u w:val="single"/>
      <w:lang w:val="en-US" w:eastAsia="en-US" w:bidi="ar-SA"/>
    </w:rPr>
  </w:style>
  <w:style w:type="character" w:customStyle="1" w:styleId="authorbio">
    <w:name w:val="authorbio"/>
    <w:basedOn w:val="DefaultParagraphFont"/>
    <w:rsid w:val="00A06122"/>
  </w:style>
  <w:style w:type="character" w:customStyle="1" w:styleId="a">
    <w:name w:val="a"/>
    <w:basedOn w:val="DefaultParagraphFont"/>
    <w:rsid w:val="00A06122"/>
  </w:style>
  <w:style w:type="character" w:customStyle="1" w:styleId="StyleStyleUnderline411pt">
    <w:name w:val="Style Style Underline4 + 11 pt"/>
    <w:basedOn w:val="DefaultParagraphFont"/>
    <w:rsid w:val="00A06122"/>
    <w:rPr>
      <w:sz w:val="20"/>
      <w:u w:val="single"/>
    </w:rPr>
  </w:style>
  <w:style w:type="character" w:customStyle="1" w:styleId="StyleStyleUnderline411ptBold">
    <w:name w:val="Style Style Underline4 + 11 pt Bold"/>
    <w:basedOn w:val="DefaultParagraphFont"/>
    <w:rsid w:val="00A06122"/>
    <w:rPr>
      <w:b/>
      <w:bCs/>
      <w:sz w:val="20"/>
      <w:u w:val="single"/>
    </w:rPr>
  </w:style>
  <w:style w:type="character" w:customStyle="1" w:styleId="StyleStyleUnderline311pt">
    <w:name w:val="Style Style Underline3 + 11 pt"/>
    <w:basedOn w:val="DefaultParagraphFont"/>
    <w:rsid w:val="00A06122"/>
    <w:rPr>
      <w:sz w:val="20"/>
      <w:u w:val="single"/>
    </w:rPr>
  </w:style>
  <w:style w:type="character" w:customStyle="1" w:styleId="StyleStyleUnderline311ptBold">
    <w:name w:val="Style Style Underline3 + 11 pt Bold"/>
    <w:basedOn w:val="DefaultParagraphFont"/>
    <w:rsid w:val="00A06122"/>
    <w:rPr>
      <w:b/>
      <w:bCs/>
      <w:sz w:val="20"/>
      <w:u w:val="single"/>
    </w:rPr>
  </w:style>
  <w:style w:type="character" w:customStyle="1" w:styleId="StyleUnderline3">
    <w:name w:val="Style Underline3"/>
    <w:basedOn w:val="DefaultParagraphFont"/>
    <w:rsid w:val="00A06122"/>
    <w:rPr>
      <w:u w:val="single"/>
    </w:rPr>
  </w:style>
  <w:style w:type="paragraph" w:customStyle="1" w:styleId="StyleStyle111ptBorderSinglesolidlineAuto05ptL">
    <w:name w:val="Style Style1 + 11 pt Border: : (Single solid line Auto  0.5 pt L..."/>
    <w:link w:val="StyleStyle111ptBorderSinglesolidlineAuto05ptLChar"/>
    <w:qFormat/>
    <w:rsid w:val="00A0612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0612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06122"/>
    <w:rPr>
      <w:u w:val="single"/>
    </w:rPr>
  </w:style>
  <w:style w:type="character" w:customStyle="1" w:styleId="NothingChar">
    <w:name w:val="Nothing Char"/>
    <w:basedOn w:val="DefaultParagraphFont"/>
    <w:link w:val="Nothing"/>
    <w:rsid w:val="00A06122"/>
    <w:rPr>
      <w:rFonts w:ascii="Times New Roman" w:eastAsia="Times New Roman" w:hAnsi="Times New Roman" w:cs="Times New Roman"/>
      <w:sz w:val="20"/>
    </w:rPr>
  </w:style>
  <w:style w:type="character" w:customStyle="1" w:styleId="CardsFont12pt0">
    <w:name w:val="Cards + Font 12pt"/>
    <w:basedOn w:val="DefaultParagraphFont"/>
    <w:rsid w:val="00A06122"/>
    <w:rPr>
      <w:rFonts w:ascii="Times New Roman" w:eastAsia="Calibri" w:hAnsi="Times New Roman" w:cs="Times New Roman"/>
      <w:sz w:val="24"/>
      <w:szCs w:val="20"/>
      <w:u w:val="single"/>
    </w:rPr>
  </w:style>
  <w:style w:type="character" w:customStyle="1" w:styleId="SmallTextChar0">
    <w:name w:val="Small Text Char"/>
    <w:basedOn w:val="CardTextChar0"/>
    <w:rsid w:val="00A06122"/>
    <w:rPr>
      <w:rFonts w:ascii="Times New Roman" w:eastAsia="MS Mincho" w:hAnsi="Times New Roman" w:cs="Times New Roman"/>
      <w:sz w:val="15"/>
      <w:szCs w:val="24"/>
      <w:lang w:eastAsia="ja-JP"/>
    </w:rPr>
  </w:style>
  <w:style w:type="paragraph" w:customStyle="1" w:styleId="Circled">
    <w:name w:val="Circled"/>
    <w:link w:val="CircledChar"/>
    <w:qFormat/>
    <w:rsid w:val="00A0612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A06122"/>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A0612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06122"/>
  </w:style>
  <w:style w:type="character" w:customStyle="1" w:styleId="part-of-speech">
    <w:name w:val="part-of-speech"/>
    <w:basedOn w:val="DefaultParagraphFont"/>
    <w:rsid w:val="00A06122"/>
  </w:style>
  <w:style w:type="character" w:customStyle="1" w:styleId="sep">
    <w:name w:val="sep"/>
    <w:basedOn w:val="DefaultParagraphFont"/>
    <w:rsid w:val="00A06122"/>
  </w:style>
  <w:style w:type="character" w:customStyle="1" w:styleId="pron">
    <w:name w:val="pron"/>
    <w:basedOn w:val="DefaultParagraphFont"/>
    <w:rsid w:val="00A06122"/>
  </w:style>
  <w:style w:type="paragraph" w:customStyle="1" w:styleId="StyleStyle4LatinTimesNewRomanAsianSimSun">
    <w:name w:val="Style Style4 + (Latin) Times New Roman (Asian) SimSun"/>
    <w:basedOn w:val="Normal"/>
    <w:link w:val="StyleStyle4LatinTimesNewRomanAsianSimSunChar"/>
    <w:qFormat/>
    <w:rsid w:val="00A06122"/>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A06122"/>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06122"/>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06122"/>
    <w:rPr>
      <w:rFonts w:ascii="Calibri" w:eastAsia="SimSun" w:hAnsi="Calibri" w:cs="Calibri"/>
      <w:b/>
      <w:bCs/>
      <w:sz w:val="22"/>
      <w:u w:val="single"/>
    </w:rPr>
  </w:style>
  <w:style w:type="character" w:customStyle="1" w:styleId="CharChar3">
    <w:name w:val="Char Char3"/>
    <w:basedOn w:val="DefaultParagraphFont"/>
    <w:rsid w:val="00A06122"/>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06122"/>
    <w:rPr>
      <w:bCs/>
      <w:szCs w:val="26"/>
      <w:u w:val="single"/>
    </w:rPr>
  </w:style>
  <w:style w:type="paragraph" w:styleId="Subtitle">
    <w:name w:val="Subtitle"/>
    <w:aliases w:val="Underlined card text"/>
    <w:basedOn w:val="Normal"/>
    <w:next w:val="Normal"/>
    <w:link w:val="SubtitleChar"/>
    <w:uiPriority w:val="99"/>
    <w:qFormat/>
    <w:rsid w:val="00A06122"/>
    <w:pPr>
      <w:spacing w:after="60"/>
      <w:outlineLvl w:val="1"/>
    </w:pPr>
    <w:rPr>
      <w:rFonts w:asciiTheme="minorHAnsi" w:eastAsiaTheme="minorHAnsi" w:hAnsiTheme="minorHAnsi"/>
      <w:bCs/>
      <w:sz w:val="24"/>
      <w:szCs w:val="26"/>
      <w:u w:val="single"/>
    </w:rPr>
  </w:style>
  <w:style w:type="character" w:customStyle="1" w:styleId="SubtitleChar1">
    <w:name w:val="Subtitle Char1"/>
    <w:aliases w:val="Underlined card text Char1"/>
    <w:basedOn w:val="DefaultParagraphFont"/>
    <w:rsid w:val="00A06122"/>
    <w:rPr>
      <w:rFonts w:eastAsiaTheme="minorEastAsia"/>
      <w:color w:val="5A5A5A" w:themeColor="text1" w:themeTint="A5"/>
      <w:spacing w:val="15"/>
      <w:sz w:val="22"/>
      <w:szCs w:val="22"/>
    </w:rPr>
  </w:style>
  <w:style w:type="paragraph" w:customStyle="1" w:styleId="StyleStyle411pt1">
    <w:name w:val="Style Style4 + 11 pt1"/>
    <w:basedOn w:val="Style4"/>
    <w:link w:val="StyleStyle411pt1Char"/>
    <w:qFormat/>
    <w:rsid w:val="00A06122"/>
    <w:rPr>
      <w:rFonts w:cs="Times New Roman"/>
    </w:rPr>
  </w:style>
  <w:style w:type="character" w:customStyle="1" w:styleId="StyleStyle411pt1Char">
    <w:name w:val="Style Style4 + 11 pt1 Char"/>
    <w:basedOn w:val="Style4Char"/>
    <w:link w:val="StyleStyle411pt1"/>
    <w:rsid w:val="00A06122"/>
    <w:rPr>
      <w:rFonts w:ascii="Calibri" w:eastAsia="Times New Roman" w:hAnsi="Calibri" w:cs="Times New Roman"/>
      <w:sz w:val="22"/>
      <w:u w:val="single"/>
    </w:rPr>
  </w:style>
  <w:style w:type="character" w:customStyle="1" w:styleId="BoldandUnderlineCharChar2">
    <w:name w:val="Bold and Underline Char Char2"/>
    <w:basedOn w:val="DefaultParagraphFont"/>
    <w:rsid w:val="00A06122"/>
    <w:rPr>
      <w:b/>
      <w:u w:val="single"/>
      <w:lang w:val="en-US" w:eastAsia="en-US" w:bidi="ar-SA"/>
    </w:rPr>
  </w:style>
  <w:style w:type="character" w:customStyle="1" w:styleId="StyleUnderlineCharChar111pt">
    <w:name w:val="Style Underline Char Char1 + 11 pt"/>
    <w:basedOn w:val="DefaultParagraphFont"/>
    <w:rsid w:val="00A0612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0612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0612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06122"/>
    <w:rPr>
      <w:sz w:val="22"/>
      <w:u w:val="single"/>
    </w:rPr>
  </w:style>
  <w:style w:type="paragraph" w:customStyle="1" w:styleId="StyleMinimizedTextArialNarrow9pt">
    <w:name w:val="Style Minimized Text + Arial Narrow 9 pt"/>
    <w:basedOn w:val="Normal"/>
    <w:link w:val="StyleMinimizedTextArialNarrow9ptChar"/>
    <w:qFormat/>
    <w:rsid w:val="00A06122"/>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A06122"/>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A0612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0612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0612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0612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0612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06122"/>
    <w:rPr>
      <w:b w:val="0"/>
      <w:bCs/>
      <w:sz w:val="20"/>
      <w:u w:val="single"/>
      <w:lang w:val="en-US" w:eastAsia="en-US" w:bidi="ar-SA"/>
    </w:rPr>
  </w:style>
  <w:style w:type="character" w:customStyle="1" w:styleId="Styleunderline9pt">
    <w:name w:val="Style underline + 9 pt"/>
    <w:basedOn w:val="underline"/>
    <w:rsid w:val="00A06122"/>
    <w:rPr>
      <w:rFonts w:ascii="Times New Roman" w:hAnsi="Times New Roman" w:cs="Times New Roman"/>
      <w:b/>
      <w:sz w:val="20"/>
      <w:u w:val="single"/>
    </w:rPr>
  </w:style>
  <w:style w:type="character" w:customStyle="1" w:styleId="StyleTimesNewRoman9pt">
    <w:name w:val="Style Times New Roman 9 pt"/>
    <w:basedOn w:val="DefaultParagraphFont"/>
    <w:rsid w:val="00A06122"/>
    <w:rPr>
      <w:rFonts w:ascii="Times New Roman" w:hAnsi="Times New Roman"/>
      <w:sz w:val="20"/>
    </w:rPr>
  </w:style>
  <w:style w:type="character" w:customStyle="1" w:styleId="Styleunderline9pt1">
    <w:name w:val="Style underline + 9 pt1"/>
    <w:basedOn w:val="underline"/>
    <w:rsid w:val="00A0612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0612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0612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06122"/>
    <w:rPr>
      <w:b/>
      <w:bCs/>
      <w:noProof w:val="0"/>
      <w:sz w:val="20"/>
      <w:u w:val="single"/>
      <w:lang w:val="en-US" w:eastAsia="en-US" w:bidi="ar-SA"/>
    </w:rPr>
  </w:style>
  <w:style w:type="character" w:customStyle="1" w:styleId="Hyperlink23">
    <w:name w:val="Hyperlink23"/>
    <w:basedOn w:val="DefaultParagraphFont"/>
    <w:rsid w:val="00A06122"/>
    <w:rPr>
      <w:color w:val="3300CC"/>
      <w:u w:val="single"/>
    </w:rPr>
  </w:style>
  <w:style w:type="paragraph" w:customStyle="1" w:styleId="cardCharChar">
    <w:name w:val="card Char Char"/>
    <w:basedOn w:val="Normal"/>
    <w:link w:val="cardCharCharChar"/>
    <w:qFormat/>
    <w:rsid w:val="00A06122"/>
    <w:pPr>
      <w:ind w:left="288" w:right="288"/>
    </w:pPr>
    <w:rPr>
      <w:rFonts w:eastAsia="Times New Roman" w:cs="Calibri"/>
      <w:szCs w:val="20"/>
    </w:rPr>
  </w:style>
  <w:style w:type="character" w:customStyle="1" w:styleId="cardCharCharChar">
    <w:name w:val="card Char Char Char"/>
    <w:basedOn w:val="DefaultParagraphFont"/>
    <w:link w:val="cardCharChar"/>
    <w:rsid w:val="00A06122"/>
    <w:rPr>
      <w:rFonts w:ascii="Calibri" w:eastAsia="Times New Roman" w:hAnsi="Calibri" w:cs="Calibri"/>
      <w:sz w:val="22"/>
      <w:szCs w:val="20"/>
    </w:rPr>
  </w:style>
  <w:style w:type="character" w:customStyle="1" w:styleId="StyleunderlineArialNarrow9ptBold">
    <w:name w:val="Style underline + Arial Narrow 9 pt Bold"/>
    <w:basedOn w:val="underline"/>
    <w:rsid w:val="00A0612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06122"/>
  </w:style>
  <w:style w:type="character" w:customStyle="1" w:styleId="StylecardCharCharArialNarrow9ptChar">
    <w:name w:val="Style card Char Char + Arial Narrow 9 pt Char"/>
    <w:basedOn w:val="cardCharCharChar"/>
    <w:link w:val="StylecardCharCharArialNarrow9pt"/>
    <w:rsid w:val="00A06122"/>
    <w:rPr>
      <w:rFonts w:ascii="Calibri" w:eastAsia="Times New Roman" w:hAnsi="Calibri" w:cs="Calibri"/>
      <w:sz w:val="22"/>
      <w:szCs w:val="20"/>
    </w:rPr>
  </w:style>
  <w:style w:type="character" w:customStyle="1" w:styleId="UnderlineCharCharChar">
    <w:name w:val="Underline Char Char Char"/>
    <w:basedOn w:val="DefaultParagraphFont"/>
    <w:rsid w:val="00A06122"/>
    <w:rPr>
      <w:noProof w:val="0"/>
      <w:u w:val="single"/>
      <w:lang w:val="en-US" w:eastAsia="en-US" w:bidi="ar-SA"/>
    </w:rPr>
  </w:style>
  <w:style w:type="character" w:customStyle="1" w:styleId="CardTextChar1">
    <w:name w:val="Card Text Char1"/>
    <w:basedOn w:val="DefaultParagraphFont"/>
    <w:rsid w:val="00A0612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0612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A0612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0612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0612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0612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0612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A0612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06122"/>
    <w:rPr>
      <w:rFonts w:eastAsia="Times New Roman" w:cs="Calibri"/>
    </w:rPr>
  </w:style>
  <w:style w:type="character" w:customStyle="1" w:styleId="TextsmallChar">
    <w:name w:val="Textsmall Char"/>
    <w:basedOn w:val="DefaultParagraphFont"/>
    <w:link w:val="Textsmall"/>
    <w:rsid w:val="00A06122"/>
    <w:rPr>
      <w:rFonts w:ascii="Calibri" w:eastAsia="Times New Roman" w:hAnsi="Calibri" w:cs="Calibri"/>
      <w:sz w:val="22"/>
    </w:rPr>
  </w:style>
  <w:style w:type="character" w:customStyle="1" w:styleId="CharChar111">
    <w:name w:val="Char Char111"/>
    <w:basedOn w:val="DefaultParagraphFont"/>
    <w:rsid w:val="00A06122"/>
    <w:rPr>
      <w:rFonts w:cs="Arial"/>
      <w:bCs/>
      <w:szCs w:val="26"/>
      <w:u w:val="single"/>
      <w:lang w:val="en-US" w:eastAsia="en-US" w:bidi="ar-SA"/>
    </w:rPr>
  </w:style>
  <w:style w:type="character" w:customStyle="1" w:styleId="UnderlineBold">
    <w:name w:val="Underline + Bold"/>
    <w:uiPriority w:val="1"/>
    <w:qFormat/>
    <w:rsid w:val="00A06122"/>
    <w:rPr>
      <w:b/>
      <w:sz w:val="20"/>
      <w:u w:val="single"/>
    </w:rPr>
  </w:style>
  <w:style w:type="paragraph" w:customStyle="1" w:styleId="cardtextsmall">
    <w:name w:val="card text small"/>
    <w:basedOn w:val="Normal"/>
    <w:qFormat/>
    <w:rsid w:val="00A06122"/>
    <w:rPr>
      <w:rFonts w:ascii="Arial Narrow" w:eastAsia="Times New Roman" w:hAnsi="Arial Narrow" w:cs="Calibri"/>
    </w:rPr>
  </w:style>
  <w:style w:type="character" w:customStyle="1" w:styleId="AUnterdline">
    <w:name w:val="AUnterdline"/>
    <w:qFormat/>
    <w:rsid w:val="00A0612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06122"/>
    <w:rPr>
      <w:rFonts w:ascii="Times New Roman" w:hAnsi="Times New Roman"/>
      <w:b/>
      <w:bCs/>
      <w:sz w:val="20"/>
      <w:u w:val="single"/>
      <w:bdr w:val="single" w:sz="4" w:space="0" w:color="auto"/>
    </w:rPr>
  </w:style>
  <w:style w:type="character" w:customStyle="1" w:styleId="highlightedsearchterm">
    <w:name w:val="highlightedsearchterm"/>
    <w:rsid w:val="00A06122"/>
  </w:style>
  <w:style w:type="character" w:customStyle="1" w:styleId="StyleUnderline1">
    <w:name w:val="Style Underline1"/>
    <w:basedOn w:val="DefaultParagraphFont"/>
    <w:rsid w:val="00A06122"/>
    <w:rPr>
      <w:rFonts w:ascii="Times New Roman" w:hAnsi="Times New Roman"/>
      <w:sz w:val="20"/>
      <w:u w:val="single"/>
    </w:rPr>
  </w:style>
  <w:style w:type="paragraph" w:customStyle="1" w:styleId="CardIndented">
    <w:name w:val="Card (Indented)"/>
    <w:basedOn w:val="Normal"/>
    <w:link w:val="CardIndentedChar"/>
    <w:qFormat/>
    <w:rsid w:val="00A06122"/>
    <w:pPr>
      <w:ind w:left="288"/>
    </w:pPr>
    <w:rPr>
      <w:rFonts w:cs="Calibri"/>
    </w:rPr>
  </w:style>
  <w:style w:type="paragraph" w:customStyle="1" w:styleId="StyleStyle49pt10">
    <w:name w:val="Style Style4 + 9 pt10"/>
    <w:basedOn w:val="Style4"/>
    <w:link w:val="StyleStyle49pt10Char"/>
    <w:qFormat/>
    <w:rsid w:val="00A06122"/>
    <w:rPr>
      <w:rFonts w:cs="Times New Roman"/>
    </w:rPr>
  </w:style>
  <w:style w:type="character" w:customStyle="1" w:styleId="StyleStyle49pt10Char">
    <w:name w:val="Style Style4 + 9 pt10 Char"/>
    <w:basedOn w:val="Style4Char"/>
    <w:link w:val="StyleStyle49pt10"/>
    <w:rsid w:val="00A06122"/>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A06122"/>
    <w:rPr>
      <w:rFonts w:cs="Times New Roman"/>
      <w:b/>
      <w:bCs/>
    </w:rPr>
  </w:style>
  <w:style w:type="character" w:customStyle="1" w:styleId="StyleStyle49ptBold7Char">
    <w:name w:val="Style Style4 + 9 pt Bold7 Char"/>
    <w:link w:val="StyleStyle49ptBold7"/>
    <w:rsid w:val="00A06122"/>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06122"/>
    <w:pPr>
      <w:ind w:left="288"/>
    </w:pPr>
    <w:rPr>
      <w:rFonts w:eastAsia="Times New Roman" w:cs="Calibri"/>
      <w:u w:val="single"/>
    </w:rPr>
  </w:style>
  <w:style w:type="character" w:customStyle="1" w:styleId="NormalUnderlineChar">
    <w:name w:val="Normal Underline Char"/>
    <w:link w:val="NormalUnderline"/>
    <w:rsid w:val="00A06122"/>
    <w:rPr>
      <w:rFonts w:ascii="Calibri" w:eastAsia="Times New Roman" w:hAnsi="Calibri" w:cs="Calibri"/>
      <w:sz w:val="22"/>
      <w:u w:val="single"/>
    </w:rPr>
  </w:style>
  <w:style w:type="character" w:customStyle="1" w:styleId="DontRead">
    <w:name w:val="Don't Read"/>
    <w:qFormat/>
    <w:rsid w:val="00A06122"/>
    <w:rPr>
      <w:rFonts w:ascii="Times New Roman" w:hAnsi="Times New Roman"/>
      <w:sz w:val="16"/>
    </w:rPr>
  </w:style>
  <w:style w:type="paragraph" w:customStyle="1" w:styleId="Underlinestyle">
    <w:name w:val="Underline style"/>
    <w:basedOn w:val="Normal"/>
    <w:qFormat/>
    <w:rsid w:val="00A06122"/>
    <w:rPr>
      <w:rFonts w:eastAsia="Times New Roman" w:cs="Calibri"/>
      <w:u w:val="single"/>
    </w:rPr>
  </w:style>
  <w:style w:type="character" w:customStyle="1" w:styleId="Style11ptUnderline3">
    <w:name w:val="Style 11 pt Underline3"/>
    <w:rsid w:val="00A06122"/>
    <w:rPr>
      <w:sz w:val="20"/>
      <w:u w:val="single"/>
    </w:rPr>
  </w:style>
  <w:style w:type="character" w:customStyle="1" w:styleId="27">
    <w:name w:val="27"/>
    <w:rsid w:val="00A06122"/>
    <w:rPr>
      <w:rFonts w:cs="Arial"/>
      <w:bCs/>
      <w:sz w:val="20"/>
      <w:u w:val="single"/>
      <w:lang w:val="en-US" w:eastAsia="en-US" w:bidi="ar-SA"/>
    </w:rPr>
  </w:style>
  <w:style w:type="character" w:customStyle="1" w:styleId="2">
    <w:name w:val="2"/>
    <w:rsid w:val="00A06122"/>
    <w:rPr>
      <w:rFonts w:cs="Arial"/>
      <w:bCs/>
      <w:sz w:val="20"/>
      <w:u w:val="single"/>
      <w:lang w:val="en-US" w:eastAsia="en-US" w:bidi="ar-SA"/>
    </w:rPr>
  </w:style>
  <w:style w:type="character" w:customStyle="1" w:styleId="Style9ptUnderline11">
    <w:name w:val="Style 9 pt Underline11"/>
    <w:basedOn w:val="DefaultParagraphFont"/>
    <w:rsid w:val="00A06122"/>
    <w:rPr>
      <w:sz w:val="20"/>
      <w:u w:val="single"/>
    </w:rPr>
  </w:style>
  <w:style w:type="character" w:customStyle="1" w:styleId="Style9ptBoldUnderline5">
    <w:name w:val="Style 9 pt Bold Underline5"/>
    <w:basedOn w:val="DefaultParagraphFont"/>
    <w:rsid w:val="00A06122"/>
    <w:rPr>
      <w:b/>
      <w:bCs/>
      <w:sz w:val="20"/>
      <w:u w:val="single"/>
    </w:rPr>
  </w:style>
  <w:style w:type="character" w:customStyle="1" w:styleId="CharChar114">
    <w:name w:val="Char Char114"/>
    <w:basedOn w:val="DefaultParagraphFont"/>
    <w:rsid w:val="00A06122"/>
    <w:rPr>
      <w:rFonts w:cs="Arial"/>
      <w:bCs/>
      <w:szCs w:val="26"/>
      <w:u w:val="single"/>
      <w:lang w:val="en-US" w:eastAsia="en-US" w:bidi="ar-SA"/>
    </w:rPr>
  </w:style>
  <w:style w:type="character" w:customStyle="1" w:styleId="CharChar113">
    <w:name w:val="Char Char113"/>
    <w:basedOn w:val="DefaultParagraphFont"/>
    <w:rsid w:val="00A06122"/>
    <w:rPr>
      <w:rFonts w:cs="Arial"/>
      <w:bCs/>
      <w:szCs w:val="26"/>
      <w:u w:val="single"/>
      <w:lang w:val="en-US" w:eastAsia="en-US" w:bidi="ar-SA"/>
    </w:rPr>
  </w:style>
  <w:style w:type="character" w:customStyle="1" w:styleId="CharChar112">
    <w:name w:val="Char Char112"/>
    <w:basedOn w:val="DefaultParagraphFont"/>
    <w:rsid w:val="00A06122"/>
    <w:rPr>
      <w:rFonts w:cs="Arial"/>
      <w:bCs/>
      <w:szCs w:val="26"/>
      <w:u w:val="single"/>
      <w:lang w:val="en-US" w:eastAsia="en-US" w:bidi="ar-SA"/>
    </w:rPr>
  </w:style>
  <w:style w:type="character" w:customStyle="1" w:styleId="ssl0">
    <w:name w:val="ss_l0"/>
    <w:basedOn w:val="DefaultParagraphFont"/>
    <w:rsid w:val="00A06122"/>
  </w:style>
  <w:style w:type="character" w:customStyle="1" w:styleId="CommentSubjectChar1">
    <w:name w:val="Comment Subject Char1"/>
    <w:basedOn w:val="CommentTextChar"/>
    <w:uiPriority w:val="99"/>
    <w:semiHidden/>
    <w:rsid w:val="00A06122"/>
    <w:rPr>
      <w:rFonts w:ascii="Calibri" w:eastAsiaTheme="minorHAnsi" w:hAnsi="Calibri" w:cs="Calibri"/>
      <w:b/>
      <w:bCs/>
      <w:sz w:val="22"/>
      <w:szCs w:val="20"/>
    </w:rPr>
  </w:style>
  <w:style w:type="paragraph" w:customStyle="1" w:styleId="WW-Default1">
    <w:name w:val="WW-Default1"/>
    <w:basedOn w:val="Normal"/>
    <w:qFormat/>
    <w:rsid w:val="00A06122"/>
    <w:pPr>
      <w:suppressAutoHyphens/>
    </w:pPr>
    <w:rPr>
      <w:rFonts w:eastAsia="Times New Roman" w:cs="Calibri"/>
      <w:b/>
      <w:bCs/>
      <w:szCs w:val="20"/>
      <w:lang w:eastAsia="ar-SA"/>
    </w:rPr>
  </w:style>
  <w:style w:type="paragraph" w:customStyle="1" w:styleId="Normal1">
    <w:name w:val="Normal1"/>
    <w:basedOn w:val="BodyText"/>
    <w:qFormat/>
    <w:rsid w:val="00A06122"/>
    <w:pPr>
      <w:widowControl/>
    </w:pPr>
    <w:rPr>
      <w:sz w:val="22"/>
    </w:rPr>
  </w:style>
  <w:style w:type="character" w:customStyle="1" w:styleId="zoomme">
    <w:name w:val="zoomme"/>
    <w:basedOn w:val="DefaultParagraphFont"/>
    <w:rsid w:val="00A06122"/>
  </w:style>
  <w:style w:type="character" w:customStyle="1" w:styleId="Date1">
    <w:name w:val="Date1"/>
    <w:basedOn w:val="DefaultParagraphFont"/>
    <w:rsid w:val="00A06122"/>
  </w:style>
  <w:style w:type="character" w:customStyle="1" w:styleId="classauthor">
    <w:name w:val="class=&quot;author&quot;"/>
    <w:basedOn w:val="DefaultParagraphFont"/>
    <w:rsid w:val="00A06122"/>
  </w:style>
  <w:style w:type="paragraph" w:customStyle="1" w:styleId="CardStyle">
    <w:name w:val="Card Style"/>
    <w:basedOn w:val="Normal"/>
    <w:link w:val="CardStyleChar"/>
    <w:qFormat/>
    <w:rsid w:val="00A06122"/>
    <w:rPr>
      <w:rFonts w:eastAsia="Times New Roman" w:cs="Calibri"/>
    </w:rPr>
  </w:style>
  <w:style w:type="character" w:customStyle="1" w:styleId="CharCharChar">
    <w:name w:val="Char Char Char"/>
    <w:basedOn w:val="DefaultParagraphFont"/>
    <w:rsid w:val="00A06122"/>
    <w:rPr>
      <w:rFonts w:cs="Arial"/>
      <w:bCs/>
      <w:szCs w:val="26"/>
      <w:u w:val="single"/>
      <w:lang w:val="en-US" w:eastAsia="en-US" w:bidi="ar-SA"/>
    </w:rPr>
  </w:style>
  <w:style w:type="character" w:customStyle="1" w:styleId="BoldUnderlineChar0">
    <w:name w:val="Bold Underline Char"/>
    <w:rsid w:val="00A06122"/>
    <w:rPr>
      <w:rFonts w:ascii="Times New Roman" w:eastAsia="Times New Roman" w:hAnsi="Times New Roman"/>
      <w:b/>
      <w:bCs/>
      <w:szCs w:val="24"/>
      <w:u w:val="single"/>
    </w:rPr>
  </w:style>
  <w:style w:type="character" w:customStyle="1" w:styleId="texto1">
    <w:name w:val="texto1"/>
    <w:rsid w:val="00A06122"/>
  </w:style>
  <w:style w:type="character" w:customStyle="1" w:styleId="apple-style-span">
    <w:name w:val="apple-style-span"/>
    <w:rsid w:val="00A06122"/>
  </w:style>
  <w:style w:type="paragraph" w:customStyle="1" w:styleId="citenon-bold">
    <w:name w:val="cite non-bold"/>
    <w:basedOn w:val="Normal"/>
    <w:link w:val="citenon-boldChar"/>
    <w:qFormat/>
    <w:rsid w:val="00A06122"/>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0612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06122"/>
    <w:rPr>
      <w:rFonts w:ascii="Calibri" w:eastAsia="Times New Roman" w:hAnsi="Calibri" w:cs="Arial"/>
      <w:b/>
      <w:szCs w:val="28"/>
    </w:rPr>
  </w:style>
  <w:style w:type="paragraph" w:customStyle="1" w:styleId="Style23">
    <w:name w:val="Style23"/>
    <w:basedOn w:val="Normal"/>
    <w:uiPriority w:val="99"/>
    <w:qFormat/>
    <w:rsid w:val="00A06122"/>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06122"/>
    <w:rPr>
      <w:rFonts w:ascii="Calibri" w:eastAsia="Times New Roman" w:hAnsi="Calibri" w:cs="Calibri"/>
      <w:sz w:val="22"/>
      <w:lang w:bidi="en-US"/>
    </w:rPr>
  </w:style>
  <w:style w:type="character" w:customStyle="1" w:styleId="gray">
    <w:name w:val="gray"/>
    <w:basedOn w:val="DefaultParagraphFont"/>
    <w:rsid w:val="00A06122"/>
  </w:style>
  <w:style w:type="paragraph" w:customStyle="1" w:styleId="Tagtemplate">
    <w:name w:val="Tagtemplate"/>
    <w:basedOn w:val="Normal"/>
    <w:link w:val="TagtemplateChar"/>
    <w:autoRedefine/>
    <w:qFormat/>
    <w:rsid w:val="00A06122"/>
    <w:pPr>
      <w:keepNext/>
      <w:keepLines/>
    </w:pPr>
    <w:rPr>
      <w:rFonts w:eastAsia="Calibri" w:cs="Calibri"/>
      <w:b/>
    </w:rPr>
  </w:style>
  <w:style w:type="character" w:customStyle="1" w:styleId="TagtemplateChar">
    <w:name w:val="Tagtemplate Char"/>
    <w:basedOn w:val="DefaultParagraphFont"/>
    <w:link w:val="Tagtemplate"/>
    <w:rsid w:val="00A06122"/>
    <w:rPr>
      <w:rFonts w:ascii="Calibri" w:eastAsia="Calibri" w:hAnsi="Calibri" w:cs="Calibri"/>
      <w:b/>
      <w:sz w:val="22"/>
    </w:rPr>
  </w:style>
  <w:style w:type="character" w:customStyle="1" w:styleId="Styleunderline11ptBorderSinglesolidlineAuto05p">
    <w:name w:val="Style underline + 11 pt Border: : (Single solid line Auto  0.5 p..."/>
    <w:rsid w:val="00A06122"/>
    <w:rPr>
      <w:sz w:val="20"/>
      <w:u w:val="single"/>
      <w:bdr w:val="single" w:sz="4" w:space="0" w:color="auto"/>
    </w:rPr>
  </w:style>
  <w:style w:type="paragraph" w:customStyle="1" w:styleId="Citation-FirstLine">
    <w:name w:val="Citation - First Line"/>
    <w:basedOn w:val="Normal"/>
    <w:next w:val="Normal"/>
    <w:autoRedefine/>
    <w:qFormat/>
    <w:rsid w:val="00A06122"/>
    <w:pPr>
      <w:spacing w:line="240" w:lineRule="atLeast"/>
      <w:jc w:val="both"/>
    </w:pPr>
    <w:rPr>
      <w:rFonts w:ascii="Book Antiqua" w:eastAsia="Times New Roman" w:hAnsi="Book Antiqua" w:cs="Calibri"/>
    </w:rPr>
  </w:style>
  <w:style w:type="character" w:customStyle="1" w:styleId="CardText-Underlined">
    <w:name w:val="Card Text - Underlined"/>
    <w:rsid w:val="00A06122"/>
    <w:rPr>
      <w:b/>
      <w:sz w:val="20"/>
      <w:u w:val="single"/>
    </w:rPr>
  </w:style>
  <w:style w:type="paragraph" w:customStyle="1" w:styleId="Citation-Complete">
    <w:name w:val="Citation - Complete"/>
    <w:basedOn w:val="Normal"/>
    <w:next w:val="Normal"/>
    <w:link w:val="Citation-CompleteChar"/>
    <w:autoRedefine/>
    <w:qFormat/>
    <w:rsid w:val="00A06122"/>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A06122"/>
    <w:rPr>
      <w:rFonts w:ascii="Book Antiqua" w:eastAsia="Times New Roman" w:hAnsi="Book Antiqua" w:cs="Calibri"/>
      <w:sz w:val="22"/>
    </w:rPr>
  </w:style>
  <w:style w:type="character" w:customStyle="1" w:styleId="MicroTextChar">
    <w:name w:val="MicroText Char"/>
    <w:link w:val="MicroText"/>
    <w:rsid w:val="00A06122"/>
    <w:rPr>
      <w:rFonts w:ascii="Arial Narrow" w:hAnsi="Arial Narrow"/>
      <w:sz w:val="12"/>
    </w:rPr>
  </w:style>
  <w:style w:type="paragraph" w:customStyle="1" w:styleId="TagCite">
    <w:name w:val="Tag/Cite"/>
    <w:basedOn w:val="Normal"/>
    <w:qFormat/>
    <w:rsid w:val="00A06122"/>
    <w:rPr>
      <w:rFonts w:eastAsia="Times New Roman" w:cs="Calibri"/>
      <w:b/>
    </w:rPr>
  </w:style>
  <w:style w:type="character" w:customStyle="1" w:styleId="BoldandUnderlineChar">
    <w:name w:val="Bold and Underline Char"/>
    <w:basedOn w:val="DefaultParagraphFont"/>
    <w:link w:val="BoldandUnderline"/>
    <w:locked/>
    <w:rsid w:val="00A06122"/>
    <w:rPr>
      <w:b/>
      <w:u w:val="single"/>
    </w:rPr>
  </w:style>
  <w:style w:type="paragraph" w:customStyle="1" w:styleId="BoldandUnderline">
    <w:name w:val="Bold and Underline"/>
    <w:basedOn w:val="Normal"/>
    <w:link w:val="BoldandUnderlineChar"/>
    <w:qFormat/>
    <w:rsid w:val="00A06122"/>
    <w:rPr>
      <w:rFonts w:asciiTheme="minorHAnsi" w:eastAsiaTheme="minorHAnsi" w:hAnsiTheme="minorHAnsi"/>
      <w:b/>
      <w:sz w:val="24"/>
      <w:u w:val="single"/>
    </w:rPr>
  </w:style>
  <w:style w:type="character" w:customStyle="1" w:styleId="hdr">
    <w:name w:val="hdr"/>
    <w:basedOn w:val="DefaultParagraphFont"/>
    <w:rsid w:val="00A06122"/>
  </w:style>
  <w:style w:type="paragraph" w:customStyle="1" w:styleId="StyleStyle49ptBold3">
    <w:name w:val="Style Style4 + 9 pt Bold3"/>
    <w:basedOn w:val="Style4"/>
    <w:link w:val="StyleStyle49ptBold3Char"/>
    <w:qFormat/>
    <w:rsid w:val="00A06122"/>
    <w:rPr>
      <w:rFonts w:cs="Times New Roman"/>
      <w:b/>
      <w:bCs/>
    </w:rPr>
  </w:style>
  <w:style w:type="character" w:customStyle="1" w:styleId="StyleStyle49ptBold3Char">
    <w:name w:val="Style Style4 + 9 pt Bold3 Char"/>
    <w:basedOn w:val="Style4Char"/>
    <w:link w:val="StyleStyle49ptBold3"/>
    <w:rsid w:val="00A06122"/>
    <w:rPr>
      <w:rFonts w:ascii="Calibri" w:eastAsia="Times New Roman" w:hAnsi="Calibri" w:cs="Times New Roman"/>
      <w:b/>
      <w:bCs/>
      <w:sz w:val="22"/>
      <w:u w:val="single"/>
    </w:rPr>
  </w:style>
  <w:style w:type="character" w:customStyle="1" w:styleId="Style9ptUnderline6">
    <w:name w:val="Style 9 pt Underline6"/>
    <w:basedOn w:val="DefaultParagraphFont"/>
    <w:rsid w:val="00A06122"/>
    <w:rPr>
      <w:sz w:val="20"/>
      <w:u w:val="single"/>
    </w:rPr>
  </w:style>
  <w:style w:type="character" w:customStyle="1" w:styleId="ct-with-fmlt">
    <w:name w:val="ct-with-fmlt"/>
    <w:basedOn w:val="DefaultParagraphFont"/>
    <w:rsid w:val="00A06122"/>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A06122"/>
    <w:rPr>
      <w:rFonts w:ascii="Arial" w:hAnsi="Arial" w:cs="Arial" w:hint="default"/>
      <w:b w:val="0"/>
      <w:bCs w:val="0"/>
      <w:sz w:val="20"/>
      <w:u w:val="single"/>
    </w:rPr>
  </w:style>
  <w:style w:type="paragraph" w:customStyle="1" w:styleId="TagText">
    <w:name w:val="TagText"/>
    <w:basedOn w:val="Normal"/>
    <w:uiPriority w:val="99"/>
    <w:qFormat/>
    <w:rsid w:val="00A06122"/>
    <w:rPr>
      <w:rFonts w:cs="Calibri"/>
      <w:b/>
    </w:rPr>
  </w:style>
  <w:style w:type="paragraph" w:customStyle="1" w:styleId="StyleStyle49pt">
    <w:name w:val="Style Style4 + 9 pt"/>
    <w:basedOn w:val="Normal"/>
    <w:link w:val="StyleStyle49ptChar"/>
    <w:qFormat/>
    <w:rsid w:val="00A06122"/>
    <w:rPr>
      <w:rFonts w:eastAsia="Times New Roman" w:cs="Calibri"/>
      <w:u w:val="single"/>
    </w:rPr>
  </w:style>
  <w:style w:type="character" w:customStyle="1" w:styleId="StyleStyle49ptChar">
    <w:name w:val="Style Style4 + 9 pt Char"/>
    <w:basedOn w:val="DefaultParagraphFont"/>
    <w:link w:val="StyleStyle49pt"/>
    <w:rsid w:val="00A06122"/>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A06122"/>
    <w:rPr>
      <w:rFonts w:eastAsia="Times New Roman" w:cs="Calibri"/>
      <w:b/>
      <w:bCs/>
      <w:u w:val="single"/>
    </w:rPr>
  </w:style>
  <w:style w:type="character" w:customStyle="1" w:styleId="StyleStyle49ptBoldChar">
    <w:name w:val="Style Style4 + 9 pt Bold Char"/>
    <w:basedOn w:val="DefaultParagraphFont"/>
    <w:link w:val="StyleStyle49ptBold"/>
    <w:rsid w:val="00A06122"/>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A06122"/>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A06122"/>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A0612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06122"/>
    <w:rPr>
      <w:rFonts w:ascii="Arial" w:eastAsia="Times New Roman" w:hAnsi="Arial" w:cs="Arial"/>
      <w:b/>
      <w:bCs/>
      <w:sz w:val="22"/>
      <w:u w:val="single"/>
    </w:rPr>
  </w:style>
  <w:style w:type="paragraph" w:customStyle="1" w:styleId="StyleUnderlined11pt">
    <w:name w:val="Style Underlined + 11 pt"/>
    <w:link w:val="StyleUnderlined11ptChar"/>
    <w:qFormat/>
    <w:rsid w:val="00A0612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06122"/>
    <w:rPr>
      <w:rFonts w:ascii="Arial" w:eastAsia="Times New Roman" w:hAnsi="Arial" w:cs="Arial"/>
      <w:sz w:val="22"/>
      <w:u w:val="single"/>
    </w:rPr>
  </w:style>
  <w:style w:type="character" w:customStyle="1" w:styleId="newscontent">
    <w:name w:val="newscontent"/>
    <w:rsid w:val="00A06122"/>
  </w:style>
  <w:style w:type="character" w:customStyle="1" w:styleId="StyleUnderlinePatternClearYellow">
    <w:name w:val="Style Underline Pattern: Clear (Yellow)"/>
    <w:basedOn w:val="DefaultParagraphFont"/>
    <w:rsid w:val="00A06122"/>
    <w:rPr>
      <w:u w:val="single"/>
      <w:shd w:val="clear" w:color="auto" w:fill="00FF00"/>
    </w:rPr>
  </w:style>
  <w:style w:type="paragraph" w:customStyle="1" w:styleId="StyleUnderlineChar11pt3">
    <w:name w:val="Style Underline Char + 11 pt3"/>
    <w:link w:val="StyleUnderlineChar11pt3Char"/>
    <w:qFormat/>
    <w:rsid w:val="00A0612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06122"/>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A06122"/>
    <w:rPr>
      <w:b w:val="0"/>
      <w:bCs/>
      <w:u w:val="single"/>
    </w:rPr>
  </w:style>
  <w:style w:type="character" w:customStyle="1" w:styleId="date-display-single">
    <w:name w:val="date-display-single"/>
    <w:basedOn w:val="DefaultParagraphFont"/>
    <w:rsid w:val="00A06122"/>
  </w:style>
  <w:style w:type="character" w:customStyle="1" w:styleId="CommentTextChar1">
    <w:name w:val="Comment Text Char1"/>
    <w:basedOn w:val="DefaultParagraphFont"/>
    <w:uiPriority w:val="99"/>
    <w:rsid w:val="00A06122"/>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06122"/>
    <w:rPr>
      <w:rFonts w:ascii="Times New Roman" w:hAnsi="Times New Roman" w:cs="Times New Roman"/>
      <w:sz w:val="20"/>
    </w:rPr>
  </w:style>
  <w:style w:type="paragraph" w:customStyle="1" w:styleId="Cite2">
    <w:name w:val="Cite 2"/>
    <w:basedOn w:val="Normal"/>
    <w:qFormat/>
    <w:rsid w:val="00A06122"/>
    <w:rPr>
      <w:rFonts w:eastAsia="MS Mincho" w:cs="Calibri"/>
      <w:b/>
      <w:u w:val="single"/>
    </w:rPr>
  </w:style>
  <w:style w:type="character" w:customStyle="1" w:styleId="StyleunderlineBold">
    <w:name w:val="Style underline + Bold"/>
    <w:basedOn w:val="underline"/>
    <w:rsid w:val="00A06122"/>
    <w:rPr>
      <w:rFonts w:ascii="Times New Roman" w:hAnsi="Times New Roman" w:cs="Times New Roman"/>
      <w:bCs/>
      <w:sz w:val="20"/>
      <w:u w:val="single"/>
    </w:rPr>
  </w:style>
  <w:style w:type="paragraph" w:customStyle="1" w:styleId="cards0">
    <w:name w:val="cards"/>
    <w:basedOn w:val="Cites0"/>
    <w:qFormat/>
    <w:rsid w:val="00A06122"/>
    <w:pPr>
      <w:widowControl/>
      <w:jc w:val="left"/>
    </w:pPr>
    <w:rPr>
      <w:szCs w:val="22"/>
    </w:rPr>
  </w:style>
  <w:style w:type="character" w:customStyle="1" w:styleId="Style10ptUnderline">
    <w:name w:val="Style 10 pt Underline"/>
    <w:basedOn w:val="DefaultParagraphFont"/>
    <w:rsid w:val="00A06122"/>
    <w:rPr>
      <w:sz w:val="20"/>
      <w:u w:val="single"/>
    </w:rPr>
  </w:style>
  <w:style w:type="character" w:styleId="HTMLCite">
    <w:name w:val="HTML Cite"/>
    <w:uiPriority w:val="99"/>
    <w:rsid w:val="00A06122"/>
    <w:rPr>
      <w:i/>
      <w:iCs/>
    </w:rPr>
  </w:style>
  <w:style w:type="character" w:customStyle="1" w:styleId="slug-pub-date">
    <w:name w:val="slug-pub-date"/>
    <w:basedOn w:val="DefaultParagraphFont"/>
    <w:rsid w:val="00A06122"/>
  </w:style>
  <w:style w:type="character" w:customStyle="1" w:styleId="slug-vol">
    <w:name w:val="slug-vol"/>
    <w:basedOn w:val="DefaultParagraphFont"/>
    <w:rsid w:val="00A06122"/>
  </w:style>
  <w:style w:type="character" w:customStyle="1" w:styleId="slug-issue">
    <w:name w:val="slug-issue"/>
    <w:basedOn w:val="DefaultParagraphFont"/>
    <w:rsid w:val="00A06122"/>
  </w:style>
  <w:style w:type="character" w:customStyle="1" w:styleId="slug-pages">
    <w:name w:val="slug-pages"/>
    <w:basedOn w:val="DefaultParagraphFont"/>
    <w:rsid w:val="00A0612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06122"/>
    <w:rPr>
      <w:b/>
      <w:bCs/>
      <w:strike w:val="0"/>
      <w:dstrike w:val="0"/>
      <w:sz w:val="24"/>
      <w:u w:val="none"/>
      <w:effect w:val="none"/>
    </w:rPr>
  </w:style>
  <w:style w:type="paragraph" w:customStyle="1" w:styleId="Tag2">
    <w:name w:val="Tag2"/>
    <w:basedOn w:val="Normal"/>
    <w:autoRedefine/>
    <w:qFormat/>
    <w:rsid w:val="00A06122"/>
    <w:pPr>
      <w:spacing w:before="120"/>
    </w:pPr>
    <w:rPr>
      <w:rFonts w:cs="Calibri"/>
      <w:b/>
      <w:sz w:val="26"/>
    </w:rPr>
  </w:style>
  <w:style w:type="character" w:customStyle="1" w:styleId="tagchar">
    <w:name w:val="tagchar"/>
    <w:basedOn w:val="DefaultParagraphFont"/>
    <w:rsid w:val="00A06122"/>
  </w:style>
  <w:style w:type="paragraph" w:customStyle="1" w:styleId="NormalText">
    <w:name w:val="Normal Text"/>
    <w:basedOn w:val="Normal"/>
    <w:link w:val="NormalTextChar"/>
    <w:autoRedefine/>
    <w:qFormat/>
    <w:rsid w:val="00A06122"/>
    <w:pPr>
      <w:jc w:val="both"/>
    </w:pPr>
    <w:rPr>
      <w:rFonts w:eastAsia="Times New Roman" w:cs="Calibri"/>
      <w:szCs w:val="26"/>
    </w:rPr>
  </w:style>
  <w:style w:type="character" w:customStyle="1" w:styleId="pmterms11">
    <w:name w:val="pmterms11"/>
    <w:basedOn w:val="DefaultParagraphFont"/>
    <w:rsid w:val="00A06122"/>
    <w:rPr>
      <w:b/>
      <w:bCs/>
      <w:i w:val="0"/>
      <w:iCs w:val="0"/>
      <w:color w:val="000000"/>
    </w:rPr>
  </w:style>
  <w:style w:type="character" w:customStyle="1" w:styleId="StyleUnderlineChar9ptBold">
    <w:name w:val="Style Underline Char + 9 pt Bold"/>
    <w:basedOn w:val="DefaultParagraphFont"/>
    <w:rsid w:val="00A06122"/>
    <w:rPr>
      <w:rFonts w:ascii="Times New Roman" w:hAnsi="Times New Roman"/>
      <w:b/>
      <w:bCs/>
      <w:sz w:val="20"/>
      <w:u w:val="single"/>
      <w:lang w:val="en-US" w:eastAsia="en-US" w:bidi="ar-SA"/>
    </w:rPr>
  </w:style>
  <w:style w:type="character" w:customStyle="1" w:styleId="Style8pt">
    <w:name w:val="Style 8 pt"/>
    <w:basedOn w:val="DefaultParagraphFont"/>
    <w:rsid w:val="00A06122"/>
    <w:rPr>
      <w:sz w:val="20"/>
    </w:rPr>
  </w:style>
  <w:style w:type="character" w:customStyle="1" w:styleId="UnderlineChar5Char">
    <w:name w:val="Underline Char5 Char"/>
    <w:basedOn w:val="DefaultParagraphFont"/>
    <w:rsid w:val="00A06122"/>
    <w:rPr>
      <w:szCs w:val="24"/>
      <w:u w:val="single"/>
      <w:lang w:val="en-US" w:eastAsia="en-US" w:bidi="ar-SA"/>
    </w:rPr>
  </w:style>
  <w:style w:type="character" w:customStyle="1" w:styleId="BoldandUnderlineChar2Char1">
    <w:name w:val="Bold and Underline Char2 Char1"/>
    <w:basedOn w:val="DefaultParagraphFont"/>
    <w:rsid w:val="00A0612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0612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06122"/>
    <w:rPr>
      <w:szCs w:val="24"/>
      <w:u w:val="single"/>
      <w:lang w:val="en-US" w:eastAsia="en-US" w:bidi="ar-SA"/>
    </w:rPr>
  </w:style>
  <w:style w:type="paragraph" w:customStyle="1" w:styleId="Language">
    <w:name w:val="Language"/>
    <w:basedOn w:val="Normal"/>
    <w:link w:val="LanguageChar"/>
    <w:qFormat/>
    <w:rsid w:val="00A06122"/>
    <w:rPr>
      <w:rFonts w:eastAsia="Times New Roman" w:cs="Calibri"/>
      <w:strike/>
      <w:szCs w:val="20"/>
    </w:rPr>
  </w:style>
  <w:style w:type="character" w:customStyle="1" w:styleId="LanguageChar">
    <w:name w:val="Language Char"/>
    <w:basedOn w:val="DefaultParagraphFont"/>
    <w:link w:val="Language"/>
    <w:rsid w:val="00A06122"/>
    <w:rPr>
      <w:rFonts w:ascii="Calibri" w:eastAsia="Times New Roman" w:hAnsi="Calibri" w:cs="Calibri"/>
      <w:strike/>
      <w:sz w:val="22"/>
      <w:szCs w:val="20"/>
    </w:rPr>
  </w:style>
  <w:style w:type="paragraph" w:customStyle="1" w:styleId="UnderlineChar3">
    <w:name w:val="Underline Char3"/>
    <w:basedOn w:val="Normal"/>
    <w:link w:val="UnderlineChar3Char"/>
    <w:qFormat/>
    <w:rsid w:val="00A06122"/>
    <w:rPr>
      <w:rFonts w:eastAsia="Times New Roman" w:cs="Calibri"/>
      <w:u w:val="single"/>
    </w:rPr>
  </w:style>
  <w:style w:type="character" w:customStyle="1" w:styleId="UnderlineChar3Char">
    <w:name w:val="Underline Char3 Char"/>
    <w:basedOn w:val="DefaultParagraphFont"/>
    <w:link w:val="UnderlineChar3"/>
    <w:rsid w:val="00A06122"/>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A06122"/>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A06122"/>
    <w:rPr>
      <w:rFonts w:ascii="Calibri" w:eastAsia="Times New Roman" w:hAnsi="Calibri" w:cs="Calibri"/>
      <w:b/>
      <w:sz w:val="22"/>
      <w:u w:val="single"/>
    </w:rPr>
  </w:style>
  <w:style w:type="character" w:customStyle="1" w:styleId="UnderlineChar1">
    <w:name w:val="Underline Char1"/>
    <w:basedOn w:val="DefaultParagraphFont"/>
    <w:rsid w:val="00A06122"/>
    <w:rPr>
      <w:szCs w:val="24"/>
      <w:u w:val="single"/>
      <w:lang w:val="en-US" w:eastAsia="en-US" w:bidi="ar-SA"/>
    </w:rPr>
  </w:style>
  <w:style w:type="character" w:customStyle="1" w:styleId="BoldandUnderlineChar1Char2Char">
    <w:name w:val="Bold and Underline Char1 Char2 Char"/>
    <w:basedOn w:val="DefaultParagraphFont"/>
    <w:rsid w:val="00A06122"/>
    <w:rPr>
      <w:b/>
      <w:szCs w:val="24"/>
      <w:u w:val="single"/>
      <w:lang w:val="en-US" w:eastAsia="en-US" w:bidi="ar-SA"/>
    </w:rPr>
  </w:style>
  <w:style w:type="character" w:customStyle="1" w:styleId="SmalltextChar">
    <w:name w:val="Small text Char"/>
    <w:aliases w:val="Quote1 Char1"/>
    <w:link w:val="Smalltext"/>
    <w:rsid w:val="00A06122"/>
    <w:rPr>
      <w:rFonts w:ascii="Arial Narrow" w:eastAsia="Times New Roman" w:hAnsi="Arial Narrow" w:cs="Calibri"/>
      <w:sz w:val="22"/>
    </w:rPr>
  </w:style>
  <w:style w:type="paragraph" w:customStyle="1" w:styleId="HotRoute">
    <w:name w:val="Hot Route"/>
    <w:basedOn w:val="Normal"/>
    <w:link w:val="HotRouteChar0"/>
    <w:qFormat/>
    <w:rsid w:val="00A06122"/>
    <w:pPr>
      <w:ind w:left="144"/>
    </w:pPr>
    <w:rPr>
      <w:rFonts w:eastAsia="Times New Roman" w:cs="Calibri"/>
    </w:rPr>
  </w:style>
  <w:style w:type="paragraph" w:customStyle="1" w:styleId="Cardstyle0">
    <w:name w:val="Cardstyle"/>
    <w:basedOn w:val="Normal"/>
    <w:next w:val="Normal"/>
    <w:qFormat/>
    <w:rsid w:val="00A06122"/>
    <w:rPr>
      <w:rFonts w:eastAsia="Times New Roman" w:cs="Calibri"/>
    </w:rPr>
  </w:style>
  <w:style w:type="character" w:customStyle="1" w:styleId="Style12ptBoldUnderline1">
    <w:name w:val="Style 12 pt Bold Underline1"/>
    <w:basedOn w:val="DefaultParagraphFont"/>
    <w:rsid w:val="00A06122"/>
    <w:rPr>
      <w:b/>
      <w:bCs/>
      <w:sz w:val="24"/>
      <w:u w:val="single"/>
    </w:rPr>
  </w:style>
  <w:style w:type="character" w:customStyle="1" w:styleId="StyleEmphasisArial12ptBoldNotItalic">
    <w:name w:val="Style Emphasis + Arial 12 pt Bold Not Italic"/>
    <w:basedOn w:val="Emphasis"/>
    <w:rsid w:val="00A06122"/>
    <w:rPr>
      <w:rFonts w:ascii="Arial" w:hAnsi="Arial" w:cs="Times New Roman"/>
      <w:b w:val="0"/>
      <w:bCs/>
      <w:i/>
      <w:iCs/>
      <w:sz w:val="24"/>
      <w:u w:val="single"/>
      <w:bdr w:val="single" w:sz="8" w:space="0" w:color="auto"/>
    </w:rPr>
  </w:style>
  <w:style w:type="character" w:customStyle="1" w:styleId="DebateHighlighted">
    <w:name w:val="Debate Highlighted"/>
    <w:qFormat/>
    <w:rsid w:val="00A0612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06122"/>
    <w:rPr>
      <w:rFonts w:ascii="SimSun" w:eastAsia="SimSun" w:hAnsi="SimSun"/>
      <w:sz w:val="15"/>
      <w:lang w:eastAsia="zh-CN"/>
    </w:rPr>
  </w:style>
  <w:style w:type="paragraph" w:customStyle="1" w:styleId="UnreadText">
    <w:name w:val="Unread Text"/>
    <w:basedOn w:val="Normal"/>
    <w:next w:val="Normal"/>
    <w:link w:val="UnreadTextChar"/>
    <w:autoRedefine/>
    <w:qFormat/>
    <w:rsid w:val="00A06122"/>
    <w:pPr>
      <w:ind w:left="360"/>
    </w:pPr>
    <w:rPr>
      <w:rFonts w:ascii="SimSun" w:eastAsia="SimSun" w:hAnsi="SimSun"/>
      <w:sz w:val="15"/>
      <w:lang w:eastAsia="zh-CN"/>
    </w:rPr>
  </w:style>
  <w:style w:type="paragraph" w:customStyle="1" w:styleId="AuthorDate">
    <w:name w:val="AuthorDate"/>
    <w:next w:val="Normal"/>
    <w:link w:val="AuthorDateChar"/>
    <w:qFormat/>
    <w:rsid w:val="00A06122"/>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06122"/>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A06122"/>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06122"/>
    <w:rPr>
      <w:rFonts w:ascii="Times New Roman" w:hAnsi="Times New Roman"/>
      <w:sz w:val="20"/>
      <w:u w:val="single"/>
      <w:bdr w:val="none" w:sz="0" w:space="0" w:color="auto"/>
      <w:shd w:val="clear" w:color="auto" w:fill="C0C0C0"/>
    </w:rPr>
  </w:style>
  <w:style w:type="character" w:customStyle="1" w:styleId="smallChar">
    <w:name w:val="small Char"/>
    <w:rsid w:val="00A06122"/>
    <w:rPr>
      <w:rFonts w:ascii="Calibri" w:eastAsia="Calibri" w:hAnsi="Calibri" w:cs="Calibri"/>
      <w:sz w:val="16"/>
      <w:szCs w:val="20"/>
      <w:lang w:val="x-none" w:eastAsia="x-none"/>
    </w:rPr>
  </w:style>
  <w:style w:type="paragraph" w:customStyle="1" w:styleId="HotRoute0">
    <w:name w:val="Hot Route!"/>
    <w:basedOn w:val="Normal"/>
    <w:qFormat/>
    <w:rsid w:val="00A06122"/>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A06122"/>
    <w:rPr>
      <w:rFonts w:ascii="Times New Roman" w:hAnsi="Times New Roman" w:cs="Times New Roman"/>
      <w:sz w:val="16"/>
      <w:szCs w:val="16"/>
    </w:rPr>
  </w:style>
  <w:style w:type="character" w:customStyle="1" w:styleId="BodyText2Char1">
    <w:name w:val="Body Text 2 Char1"/>
    <w:basedOn w:val="DefaultParagraphFont"/>
    <w:semiHidden/>
    <w:rsid w:val="00A06122"/>
    <w:rPr>
      <w:rFonts w:ascii="Times New Roman" w:hAnsi="Times New Roman" w:cs="Times New Roman"/>
      <w:sz w:val="20"/>
    </w:rPr>
  </w:style>
  <w:style w:type="character" w:customStyle="1" w:styleId="Heading2Char1CharCharCharCharCharC">
    <w:name w:val="Heading 2 Char1 Char Char Char Char Char C"/>
    <w:rsid w:val="00A06122"/>
    <w:rPr>
      <w:rFonts w:cs="Arial"/>
      <w:b/>
      <w:bCs/>
      <w:iCs/>
      <w:sz w:val="24"/>
      <w:szCs w:val="28"/>
      <w:lang w:val="en-US" w:eastAsia="en-US" w:bidi="ar-SA"/>
    </w:rPr>
  </w:style>
  <w:style w:type="character" w:customStyle="1" w:styleId="underline1">
    <w:name w:val="underline1"/>
    <w:basedOn w:val="DefaultParagraphFont"/>
    <w:rsid w:val="00A06122"/>
    <w:rPr>
      <w:u w:val="single"/>
    </w:rPr>
  </w:style>
  <w:style w:type="character" w:customStyle="1" w:styleId="author0">
    <w:name w:val="author"/>
    <w:basedOn w:val="DefaultParagraphFont"/>
    <w:rsid w:val="00A06122"/>
    <w:rPr>
      <w:rFonts w:ascii="Times New Roman" w:hAnsi="Times New Roman"/>
      <w:b/>
      <w:sz w:val="24"/>
    </w:rPr>
  </w:style>
  <w:style w:type="character" w:customStyle="1" w:styleId="FontStyle291">
    <w:name w:val="Font Style291"/>
    <w:basedOn w:val="DefaultParagraphFont"/>
    <w:uiPriority w:val="99"/>
    <w:rsid w:val="00A0612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0612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06122"/>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A06122"/>
    <w:rPr>
      <w:rFonts w:ascii="Calibri" w:eastAsia="Times New Roman" w:hAnsi="Calibri" w:cs="Calibri"/>
      <w:sz w:val="22"/>
    </w:rPr>
  </w:style>
  <w:style w:type="paragraph" w:customStyle="1" w:styleId="Cards1">
    <w:name w:val="Cards1"/>
    <w:basedOn w:val="Normal"/>
    <w:link w:val="Cards1Char"/>
    <w:qFormat/>
    <w:rsid w:val="00A06122"/>
    <w:pPr>
      <w:ind w:left="288"/>
    </w:pPr>
    <w:rPr>
      <w:rFonts w:eastAsia="Times New Roman" w:cs="Calibri"/>
      <w:u w:val="single"/>
    </w:rPr>
  </w:style>
  <w:style w:type="character" w:customStyle="1" w:styleId="Cards1Char">
    <w:name w:val="Cards1 Char"/>
    <w:basedOn w:val="DefaultParagraphFont"/>
    <w:link w:val="Cards1"/>
    <w:rsid w:val="00A06122"/>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A0612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06122"/>
    <w:rPr>
      <w:rFonts w:ascii="Arial" w:eastAsia="Calibri" w:hAnsi="Arial" w:cs="Arial"/>
      <w:sz w:val="22"/>
      <w:szCs w:val="22"/>
      <w:u w:val="single"/>
    </w:rPr>
  </w:style>
  <w:style w:type="character" w:customStyle="1" w:styleId="EmphasizeThis">
    <w:name w:val="EmphasizeThis"/>
    <w:rsid w:val="00A06122"/>
    <w:rPr>
      <w:rFonts w:ascii="Georgia" w:hAnsi="Georgia"/>
      <w:b/>
      <w:iCs/>
      <w:sz w:val="24"/>
      <w:u w:val="thick"/>
    </w:rPr>
  </w:style>
  <w:style w:type="paragraph" w:customStyle="1" w:styleId="Stylecard8pt">
    <w:name w:val="Style card + 8 pt"/>
    <w:basedOn w:val="Normal"/>
    <w:link w:val="Stylecard8ptChar"/>
    <w:qFormat/>
    <w:rsid w:val="00A06122"/>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A06122"/>
    <w:rPr>
      <w:rFonts w:ascii="Georgia" w:eastAsiaTheme="minorEastAsia" w:hAnsi="Georgia" w:cs="Calibri"/>
      <w:color w:val="000000"/>
      <w:sz w:val="22"/>
      <w:lang w:eastAsia="ar-SA"/>
    </w:rPr>
  </w:style>
  <w:style w:type="character" w:customStyle="1" w:styleId="bhl">
    <w:name w:val="bhl"/>
    <w:basedOn w:val="DefaultParagraphFont"/>
    <w:rsid w:val="00A06122"/>
  </w:style>
  <w:style w:type="paragraph" w:customStyle="1" w:styleId="TagGA11">
    <w:name w:val="Tag GA 11"/>
    <w:basedOn w:val="TOC1"/>
    <w:qFormat/>
    <w:rsid w:val="00A06122"/>
    <w:pPr>
      <w:spacing w:before="0" w:after="160"/>
    </w:pPr>
    <w:rPr>
      <w:rFonts w:ascii="Georgia" w:eastAsia="Calibri" w:hAnsi="Georgia"/>
      <w:u w:val="none"/>
      <w:lang w:bidi="ar-SA"/>
    </w:rPr>
  </w:style>
  <w:style w:type="paragraph" w:customStyle="1" w:styleId="CiteCard">
    <w:name w:val="Cite/Card"/>
    <w:basedOn w:val="TOC2"/>
    <w:qFormat/>
    <w:rsid w:val="00A0612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06122"/>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A06122"/>
    <w:rPr>
      <w:rFonts w:ascii="Tahoma" w:hAnsi="Tahoma" w:cs="Tahoma"/>
      <w:sz w:val="16"/>
      <w:szCs w:val="16"/>
    </w:rPr>
  </w:style>
  <w:style w:type="character" w:customStyle="1" w:styleId="addmd">
    <w:name w:val="addmd"/>
    <w:basedOn w:val="DefaultParagraphFont"/>
    <w:rsid w:val="00A0612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06122"/>
    <w:rPr>
      <w:rFonts w:ascii="Arial" w:hAnsi="Arial"/>
      <w:b/>
      <w:sz w:val="26"/>
    </w:rPr>
  </w:style>
  <w:style w:type="paragraph" w:styleId="FootnoteText">
    <w:name w:val="footnote text"/>
    <w:basedOn w:val="Normal"/>
    <w:link w:val="FootnoteTextChar"/>
    <w:unhideWhenUsed/>
    <w:rsid w:val="00A06122"/>
    <w:rPr>
      <w:rFonts w:ascii="Georgia" w:eastAsia="Calibri" w:hAnsi="Georgia" w:cs="Calibri"/>
      <w:szCs w:val="20"/>
      <w:lang w:eastAsia="zh-CN"/>
    </w:rPr>
  </w:style>
  <w:style w:type="character" w:customStyle="1" w:styleId="FootnoteTextChar">
    <w:name w:val="Footnote Text Char"/>
    <w:basedOn w:val="DefaultParagraphFont"/>
    <w:link w:val="FootnoteText"/>
    <w:rsid w:val="00A06122"/>
    <w:rPr>
      <w:rFonts w:ascii="Georgia" w:eastAsia="Calibri" w:hAnsi="Georgia" w:cs="Calibri"/>
      <w:sz w:val="22"/>
      <w:szCs w:val="20"/>
      <w:lang w:eastAsia="zh-CN"/>
    </w:rPr>
  </w:style>
  <w:style w:type="character" w:customStyle="1" w:styleId="UnderlinedTextCharChar">
    <w:name w:val="Underlined Text Char Char"/>
    <w:basedOn w:val="DefaultParagraphFont"/>
    <w:rsid w:val="00A06122"/>
    <w:rPr>
      <w:rFonts w:cs="Arial"/>
      <w:bCs/>
      <w:noProof w:val="0"/>
      <w:szCs w:val="26"/>
      <w:u w:val="single"/>
      <w:lang w:val="en-US" w:eastAsia="en-US" w:bidi="ar-SA"/>
    </w:rPr>
  </w:style>
  <w:style w:type="character" w:customStyle="1" w:styleId="StyleTimesNewRoman12ptBold">
    <w:name w:val="Style Times New Roman 12 pt Bold"/>
    <w:rsid w:val="00A06122"/>
    <w:rPr>
      <w:b/>
      <w:bCs/>
      <w:sz w:val="24"/>
    </w:rPr>
  </w:style>
  <w:style w:type="character" w:customStyle="1" w:styleId="CardText1Char">
    <w:name w:val="Card Text 1 Char"/>
    <w:rsid w:val="00A06122"/>
    <w:rPr>
      <w:rFonts w:ascii="Georgia" w:hAnsi="Georgia"/>
      <w:color w:val="000000"/>
      <w:sz w:val="22"/>
      <w:szCs w:val="22"/>
      <w:u w:val="single"/>
    </w:rPr>
  </w:style>
  <w:style w:type="character" w:customStyle="1" w:styleId="BoldUnderlining">
    <w:name w:val="Bold Underlining"/>
    <w:rsid w:val="00A06122"/>
    <w:rPr>
      <w:u w:val="single"/>
    </w:rPr>
  </w:style>
  <w:style w:type="character" w:customStyle="1" w:styleId="Intemphasis">
    <w:name w:val="Intemphasis"/>
    <w:uiPriority w:val="1"/>
    <w:qFormat/>
    <w:rsid w:val="00A0612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06122"/>
    <w:pPr>
      <w:ind w:left="288" w:right="288"/>
    </w:pPr>
    <w:rPr>
      <w:rFonts w:cs="Calibri"/>
      <w:szCs w:val="16"/>
    </w:rPr>
  </w:style>
  <w:style w:type="character" w:customStyle="1" w:styleId="cardtextChar2">
    <w:name w:val="cardtext Char"/>
    <w:basedOn w:val="DefaultParagraphFont"/>
    <w:link w:val="cardtext0"/>
    <w:rsid w:val="00A06122"/>
    <w:rPr>
      <w:rFonts w:ascii="Calibri" w:eastAsiaTheme="minorEastAsia" w:hAnsi="Calibri" w:cs="Calibri"/>
      <w:sz w:val="22"/>
      <w:szCs w:val="16"/>
    </w:rPr>
  </w:style>
  <w:style w:type="character" w:customStyle="1" w:styleId="BoldUnderlineChar1">
    <w:name w:val="BoldUnderline Char1"/>
    <w:rsid w:val="00A0612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06122"/>
    <w:pPr>
      <w:spacing w:after="200"/>
      <w:contextualSpacing/>
    </w:pPr>
    <w:rPr>
      <w:rFonts w:eastAsia="Calibri" w:cs="Calibri"/>
      <w:u w:val="single"/>
    </w:rPr>
  </w:style>
  <w:style w:type="character" w:customStyle="1" w:styleId="UnderlinedCardTextChar">
    <w:name w:val="Underlined Card Text Char"/>
    <w:link w:val="UnderlinedCardText"/>
    <w:rsid w:val="00A06122"/>
    <w:rPr>
      <w:rFonts w:ascii="Calibri" w:eastAsia="Calibri" w:hAnsi="Calibri" w:cs="Calibri"/>
      <w:sz w:val="22"/>
      <w:u w:val="single"/>
    </w:rPr>
  </w:style>
  <w:style w:type="character" w:customStyle="1" w:styleId="Hyperlink6">
    <w:name w:val="Hyperlink6"/>
    <w:basedOn w:val="DefaultParagraphFont"/>
    <w:rsid w:val="00A06122"/>
    <w:rPr>
      <w:color w:val="3300CC"/>
      <w:u w:val="single"/>
    </w:rPr>
  </w:style>
  <w:style w:type="paragraph" w:customStyle="1" w:styleId="Tag12">
    <w:name w:val="Tag12"/>
    <w:basedOn w:val="Normal"/>
    <w:qFormat/>
    <w:rsid w:val="00A06122"/>
    <w:pPr>
      <w:contextualSpacing/>
    </w:pPr>
    <w:rPr>
      <w:rFonts w:eastAsia="Cambria" w:cs="Calibri"/>
      <w:b/>
    </w:rPr>
  </w:style>
  <w:style w:type="paragraph" w:customStyle="1" w:styleId="Shrink8">
    <w:name w:val="Shrink8"/>
    <w:basedOn w:val="Normal"/>
    <w:qFormat/>
    <w:rsid w:val="00A06122"/>
    <w:rPr>
      <w:rFonts w:eastAsia="Cambria" w:cs="Calibri"/>
    </w:rPr>
  </w:style>
  <w:style w:type="character" w:customStyle="1" w:styleId="highlight2">
    <w:name w:val="highlight2"/>
    <w:rsid w:val="00A06122"/>
    <w:rPr>
      <w:rFonts w:ascii="Arial" w:hAnsi="Arial"/>
      <w:b/>
      <w:sz w:val="19"/>
      <w:u w:val="thick"/>
      <w:bdr w:val="none" w:sz="0" w:space="0" w:color="auto"/>
      <w:shd w:val="clear" w:color="auto" w:fill="auto"/>
    </w:rPr>
  </w:style>
  <w:style w:type="character" w:customStyle="1" w:styleId="citation">
    <w:name w:val="citation"/>
    <w:basedOn w:val="DefaultParagraphFont"/>
    <w:rsid w:val="00A06122"/>
  </w:style>
  <w:style w:type="paragraph" w:customStyle="1" w:styleId="UnderlineText">
    <w:name w:val="Underline Text"/>
    <w:basedOn w:val="Normal"/>
    <w:link w:val="UnderlineTextChar"/>
    <w:qFormat/>
    <w:rsid w:val="00A06122"/>
    <w:pPr>
      <w:ind w:left="288"/>
    </w:pPr>
    <w:rPr>
      <w:rFonts w:eastAsia="Times New Roman" w:cs="Calibri"/>
      <w:u w:val="single"/>
    </w:rPr>
  </w:style>
  <w:style w:type="character" w:customStyle="1" w:styleId="UnderlineTextChar">
    <w:name w:val="Underline Text Char"/>
    <w:basedOn w:val="DefaultParagraphFont"/>
    <w:link w:val="UnderlineText"/>
    <w:rsid w:val="00A06122"/>
    <w:rPr>
      <w:rFonts w:ascii="Calibri" w:eastAsia="Times New Roman" w:hAnsi="Calibri" w:cs="Calibri"/>
      <w:sz w:val="22"/>
      <w:u w:val="single"/>
    </w:rPr>
  </w:style>
  <w:style w:type="character" w:customStyle="1" w:styleId="il">
    <w:name w:val="il"/>
    <w:basedOn w:val="DefaultParagraphFont"/>
    <w:rsid w:val="00A06122"/>
  </w:style>
  <w:style w:type="character" w:customStyle="1" w:styleId="commentstext">
    <w:name w:val="comments_text"/>
    <w:uiPriority w:val="99"/>
    <w:rsid w:val="00A06122"/>
    <w:rPr>
      <w:rFonts w:cs="Times New Roman"/>
    </w:rPr>
  </w:style>
  <w:style w:type="paragraph" w:customStyle="1" w:styleId="Heading42">
    <w:name w:val="Heading 42"/>
    <w:basedOn w:val="Normal"/>
    <w:qFormat/>
    <w:rsid w:val="00A06122"/>
    <w:rPr>
      <w:rFonts w:eastAsia="Times New Roman" w:cs="Calibri"/>
    </w:rPr>
  </w:style>
  <w:style w:type="paragraph" w:customStyle="1" w:styleId="DebateNormal">
    <w:name w:val="DebateNormal"/>
    <w:basedOn w:val="Normal"/>
    <w:link w:val="DebateNormalChar"/>
    <w:qFormat/>
    <w:rsid w:val="00A06122"/>
    <w:pPr>
      <w:spacing w:line="276" w:lineRule="auto"/>
    </w:pPr>
    <w:rPr>
      <w:rFonts w:eastAsia="Calibri" w:cs="Calibri"/>
      <w:szCs w:val="20"/>
    </w:rPr>
  </w:style>
  <w:style w:type="character" w:customStyle="1" w:styleId="DebateNormalChar">
    <w:name w:val="DebateNormal Char"/>
    <w:basedOn w:val="DefaultParagraphFont"/>
    <w:link w:val="DebateNormal"/>
    <w:rsid w:val="00A06122"/>
    <w:rPr>
      <w:rFonts w:ascii="Calibri" w:eastAsia="Calibri" w:hAnsi="Calibri" w:cs="Calibri"/>
      <w:sz w:val="22"/>
      <w:szCs w:val="20"/>
    </w:rPr>
  </w:style>
  <w:style w:type="paragraph" w:customStyle="1" w:styleId="DebateEmphasis">
    <w:name w:val="DebateEmphasis"/>
    <w:basedOn w:val="Normal"/>
    <w:link w:val="DebateEmphasisChar"/>
    <w:qFormat/>
    <w:rsid w:val="00A06122"/>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A06122"/>
    <w:rPr>
      <w:rFonts w:ascii="Calibri" w:eastAsia="Calibri" w:hAnsi="Calibri" w:cs="Calibri"/>
      <w:b/>
      <w:sz w:val="22"/>
      <w:szCs w:val="20"/>
      <w:u w:val="single"/>
    </w:rPr>
  </w:style>
  <w:style w:type="paragraph" w:customStyle="1" w:styleId="NormalCite">
    <w:name w:val="NormalCite"/>
    <w:link w:val="NormalCiteChar"/>
    <w:qFormat/>
    <w:rsid w:val="00A06122"/>
    <w:rPr>
      <w:rFonts w:ascii="Times New Roman" w:hAnsi="Times New Roman" w:cs="Times New Roman"/>
      <w:sz w:val="18"/>
      <w:szCs w:val="22"/>
    </w:rPr>
  </w:style>
  <w:style w:type="character" w:customStyle="1" w:styleId="NormalCiteChar">
    <w:name w:val="NormalCite Char"/>
    <w:basedOn w:val="DefaultParagraphFont"/>
    <w:link w:val="NormalCite"/>
    <w:rsid w:val="00A06122"/>
    <w:rPr>
      <w:rFonts w:ascii="Times New Roman" w:hAnsi="Times New Roman" w:cs="Times New Roman"/>
      <w:sz w:val="18"/>
      <w:szCs w:val="22"/>
    </w:rPr>
  </w:style>
  <w:style w:type="character" w:customStyle="1" w:styleId="articletext">
    <w:name w:val="articletext"/>
    <w:basedOn w:val="DefaultParagraphFont"/>
    <w:rsid w:val="00A06122"/>
  </w:style>
  <w:style w:type="character" w:customStyle="1" w:styleId="grey10">
    <w:name w:val="grey10"/>
    <w:basedOn w:val="DefaultParagraphFont"/>
    <w:rsid w:val="00A06122"/>
  </w:style>
  <w:style w:type="character" w:customStyle="1" w:styleId="navy13bd">
    <w:name w:val="navy13bd"/>
    <w:basedOn w:val="DefaultParagraphFont"/>
    <w:rsid w:val="00A06122"/>
  </w:style>
  <w:style w:type="character" w:customStyle="1" w:styleId="Style9ptUnderline2">
    <w:name w:val="Style 9 pt Underline2"/>
    <w:basedOn w:val="DefaultParagraphFont"/>
    <w:rsid w:val="00A06122"/>
    <w:rPr>
      <w:sz w:val="20"/>
      <w:u w:val="single"/>
    </w:rPr>
  </w:style>
  <w:style w:type="character" w:customStyle="1" w:styleId="Style9ptBoldUnderline1">
    <w:name w:val="Style 9 pt Bold Underline1"/>
    <w:basedOn w:val="DefaultParagraphFont"/>
    <w:rsid w:val="00A06122"/>
    <w:rPr>
      <w:b/>
      <w:bCs/>
      <w:sz w:val="20"/>
      <w:u w:val="single"/>
    </w:rPr>
  </w:style>
  <w:style w:type="character" w:customStyle="1" w:styleId="TagsCharChar">
    <w:name w:val="Tags Char Char"/>
    <w:basedOn w:val="DefaultParagraphFont"/>
    <w:rsid w:val="00A06122"/>
    <w:rPr>
      <w:rFonts w:eastAsia="SimSun"/>
      <w:b/>
      <w:sz w:val="24"/>
      <w:lang w:val="en-US" w:eastAsia="zh-CN" w:bidi="ar-SA"/>
    </w:rPr>
  </w:style>
  <w:style w:type="paragraph" w:customStyle="1" w:styleId="cardCharCharCharChar">
    <w:name w:val="card Char Char Char Char"/>
    <w:basedOn w:val="Normal"/>
    <w:qFormat/>
    <w:rsid w:val="00A06122"/>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A06122"/>
    <w:rPr>
      <w:rFonts w:ascii="Times" w:eastAsia="Times New Roman" w:hAnsi="Times" w:cs="Calibri"/>
    </w:rPr>
  </w:style>
  <w:style w:type="paragraph" w:customStyle="1" w:styleId="CARD">
    <w:name w:val="CARD"/>
    <w:basedOn w:val="Normal"/>
    <w:link w:val="CARDChar0"/>
    <w:qFormat/>
    <w:rsid w:val="00A06122"/>
    <w:rPr>
      <w:rFonts w:eastAsia="Times New Roman" w:cs="Calibri"/>
      <w:u w:val="single"/>
    </w:rPr>
  </w:style>
  <w:style w:type="character" w:customStyle="1" w:styleId="CARDChar0">
    <w:name w:val="CARD Char"/>
    <w:basedOn w:val="DefaultParagraphFont"/>
    <w:link w:val="CARD"/>
    <w:rsid w:val="00A06122"/>
    <w:rPr>
      <w:rFonts w:ascii="Calibri" w:eastAsia="Times New Roman" w:hAnsi="Calibri" w:cs="Calibri"/>
      <w:sz w:val="22"/>
      <w:u w:val="single"/>
    </w:rPr>
  </w:style>
  <w:style w:type="paragraph" w:customStyle="1" w:styleId="Normal2">
    <w:name w:val="Normal2"/>
    <w:basedOn w:val="Normal"/>
    <w:qFormat/>
    <w:rsid w:val="00A06122"/>
    <w:rPr>
      <w:rFonts w:eastAsia="Times New Roman" w:cs="Calibri"/>
    </w:rPr>
  </w:style>
  <w:style w:type="character" w:customStyle="1" w:styleId="Style11ptThickunderline">
    <w:name w:val="Style 11 pt Thick underline"/>
    <w:rsid w:val="00A06122"/>
    <w:rPr>
      <w:rFonts w:ascii="Times New Roman" w:hAnsi="Times New Roman"/>
      <w:sz w:val="20"/>
      <w:u w:val="single"/>
    </w:rPr>
  </w:style>
  <w:style w:type="character" w:customStyle="1" w:styleId="Style11ptBoldThickunderline">
    <w:name w:val="Style 11 pt Bold Thick underline"/>
    <w:rsid w:val="00A06122"/>
    <w:rPr>
      <w:rFonts w:ascii="Times New Roman" w:hAnsi="Times New Roman"/>
      <w:b/>
      <w:bCs/>
      <w:sz w:val="20"/>
      <w:u w:val="single"/>
    </w:rPr>
  </w:style>
  <w:style w:type="character" w:styleId="FootnoteReference">
    <w:name w:val="footnote reference"/>
    <w:unhideWhenUsed/>
    <w:rsid w:val="00A06122"/>
    <w:rPr>
      <w:vertAlign w:val="superscript"/>
    </w:rPr>
  </w:style>
  <w:style w:type="character" w:customStyle="1" w:styleId="CharChar5">
    <w:name w:val="Char Char5"/>
    <w:rsid w:val="00A0612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06122"/>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A06122"/>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A06122"/>
    <w:rPr>
      <w:u w:val="single"/>
    </w:rPr>
  </w:style>
  <w:style w:type="character" w:customStyle="1" w:styleId="StyleUnderlineBoldIndent11ptChar">
    <w:name w:val="Style Underline + Bold Indent + 11 pt Char"/>
    <w:link w:val="StyleUnderlineBoldIndent11pt"/>
    <w:rsid w:val="00A06122"/>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06122"/>
    <w:rPr>
      <w:b/>
      <w:bCs/>
      <w:u w:val="single"/>
    </w:rPr>
  </w:style>
  <w:style w:type="character" w:customStyle="1" w:styleId="StyleUnderlineBoldIndent11ptBoldChar">
    <w:name w:val="Style Underline + Bold Indent + 11 pt Bold Char"/>
    <w:link w:val="StyleUnderlineBoldIndent11ptBold"/>
    <w:rsid w:val="00A06122"/>
    <w:rPr>
      <w:rFonts w:ascii="Calibri" w:eastAsia="Times New Roman" w:hAnsi="Calibri" w:cs="Calibri"/>
      <w:b/>
      <w:bCs/>
      <w:sz w:val="22"/>
      <w:szCs w:val="20"/>
      <w:u w:val="single"/>
    </w:rPr>
  </w:style>
  <w:style w:type="paragraph" w:customStyle="1" w:styleId="Normal20pt">
    <w:name w:val="Normal  + 20 pt"/>
    <w:basedOn w:val="Normal"/>
    <w:uiPriority w:val="6"/>
    <w:qFormat/>
    <w:rsid w:val="00A06122"/>
    <w:rPr>
      <w:rFonts w:cs="Calibri"/>
      <w:bCs/>
      <w:u w:val="single"/>
    </w:rPr>
  </w:style>
  <w:style w:type="character" w:customStyle="1" w:styleId="StyleStyle4CharTimesNewRoman11pt">
    <w:name w:val="Style Style4 Char + Times New Roman 11 pt"/>
    <w:basedOn w:val="DefaultParagraphFont"/>
    <w:rsid w:val="00A06122"/>
    <w:rPr>
      <w:rFonts w:ascii="Times New Roman" w:hAnsi="Times New Roman"/>
      <w:sz w:val="20"/>
      <w:szCs w:val="24"/>
      <w:u w:val="single"/>
      <w:lang w:val="en-US" w:eastAsia="en-US" w:bidi="ar-SA"/>
    </w:rPr>
  </w:style>
  <w:style w:type="paragraph" w:customStyle="1" w:styleId="author-name">
    <w:name w:val="author-name"/>
    <w:basedOn w:val="Normal"/>
    <w:qFormat/>
    <w:rsid w:val="00A06122"/>
    <w:pPr>
      <w:spacing w:before="100" w:beforeAutospacing="1" w:after="100" w:afterAutospacing="1"/>
    </w:pPr>
    <w:rPr>
      <w:rFonts w:eastAsia="Times New Roman" w:cs="Calibri"/>
    </w:rPr>
  </w:style>
  <w:style w:type="paragraph" w:customStyle="1" w:styleId="author-credentials">
    <w:name w:val="author-credentials"/>
    <w:basedOn w:val="Normal"/>
    <w:qFormat/>
    <w:rsid w:val="00A06122"/>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A06122"/>
    <w:rPr>
      <w:rFonts w:ascii="Consolas" w:hAnsi="Consolas" w:cs="Consolas"/>
      <w:sz w:val="20"/>
      <w:szCs w:val="20"/>
    </w:rPr>
  </w:style>
  <w:style w:type="character" w:customStyle="1" w:styleId="StyleStyle4CharTimesNewRoman11ptBold">
    <w:name w:val="Style Style4 Char + Times New Roman 11 pt Bold"/>
    <w:basedOn w:val="DefaultParagraphFont"/>
    <w:rsid w:val="00A0612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06122"/>
    <w:rPr>
      <w:rFonts w:ascii="Times New Roman" w:hAnsi="Times New Roman"/>
      <w:i/>
      <w:iCs/>
      <w:sz w:val="20"/>
      <w:szCs w:val="24"/>
      <w:u w:val="single"/>
      <w:lang w:val="en-US" w:eastAsia="en-US" w:bidi="ar-SA"/>
    </w:rPr>
  </w:style>
  <w:style w:type="character" w:customStyle="1" w:styleId="headline">
    <w:name w:val="headline"/>
    <w:basedOn w:val="DefaultParagraphFont"/>
    <w:rsid w:val="00A06122"/>
  </w:style>
  <w:style w:type="character" w:customStyle="1" w:styleId="CharChar4">
    <w:name w:val="Char Char4"/>
    <w:basedOn w:val="DefaultParagraphFont"/>
    <w:rsid w:val="00A06122"/>
    <w:rPr>
      <w:rFonts w:cs="Arial"/>
      <w:b/>
      <w:bCs/>
      <w:iCs/>
      <w:szCs w:val="28"/>
      <w:lang w:val="en-US" w:eastAsia="en-US" w:bidi="ar-SA"/>
    </w:rPr>
  </w:style>
  <w:style w:type="character" w:customStyle="1" w:styleId="yshortcuts">
    <w:name w:val="yshortcuts"/>
    <w:basedOn w:val="DefaultParagraphFont"/>
    <w:rsid w:val="00A06122"/>
  </w:style>
  <w:style w:type="character" w:customStyle="1" w:styleId="HotRouteChar0">
    <w:name w:val="Hot Route Char"/>
    <w:link w:val="HotRoute"/>
    <w:rsid w:val="00A06122"/>
    <w:rPr>
      <w:rFonts w:ascii="Calibri" w:eastAsia="Times New Roman" w:hAnsi="Calibri" w:cs="Calibri"/>
      <w:sz w:val="22"/>
    </w:rPr>
  </w:style>
  <w:style w:type="paragraph" w:styleId="PlainText">
    <w:name w:val="Plain Text"/>
    <w:basedOn w:val="Normal"/>
    <w:link w:val="PlainTextChar"/>
    <w:rsid w:val="00A06122"/>
    <w:rPr>
      <w:rFonts w:ascii="Courier New" w:eastAsia="Times New Roman" w:hAnsi="Courier New" w:cs="Courier New"/>
      <w:szCs w:val="20"/>
    </w:rPr>
  </w:style>
  <w:style w:type="character" w:customStyle="1" w:styleId="PlainTextChar">
    <w:name w:val="Plain Text Char"/>
    <w:basedOn w:val="DefaultParagraphFont"/>
    <w:link w:val="PlainText"/>
    <w:rsid w:val="00A06122"/>
    <w:rPr>
      <w:rFonts w:ascii="Courier New" w:eastAsia="Times New Roman" w:hAnsi="Courier New" w:cs="Courier New"/>
      <w:sz w:val="22"/>
      <w:szCs w:val="20"/>
    </w:rPr>
  </w:style>
  <w:style w:type="character" w:customStyle="1" w:styleId="senselabelstart">
    <w:name w:val="sense_label start"/>
    <w:basedOn w:val="DefaultParagraphFont"/>
    <w:rsid w:val="00A06122"/>
  </w:style>
  <w:style w:type="character" w:customStyle="1" w:styleId="sensecontent">
    <w:name w:val="sense_content"/>
    <w:basedOn w:val="DefaultParagraphFont"/>
    <w:rsid w:val="00A06122"/>
  </w:style>
  <w:style w:type="character" w:customStyle="1" w:styleId="vi">
    <w:name w:val="vi"/>
    <w:basedOn w:val="DefaultParagraphFont"/>
    <w:rsid w:val="00A06122"/>
  </w:style>
  <w:style w:type="character" w:customStyle="1" w:styleId="italic">
    <w:name w:val="italic"/>
    <w:basedOn w:val="DefaultParagraphFont"/>
    <w:rsid w:val="00A06122"/>
  </w:style>
  <w:style w:type="paragraph" w:customStyle="1" w:styleId="Microtext0">
    <w:name w:val="Microtext"/>
    <w:basedOn w:val="Normal"/>
    <w:next w:val="Normal"/>
    <w:link w:val="MicrotextChar0"/>
    <w:qFormat/>
    <w:rsid w:val="00A06122"/>
    <w:rPr>
      <w:rFonts w:cs="Calibri"/>
      <w:sz w:val="12"/>
    </w:rPr>
  </w:style>
  <w:style w:type="character" w:customStyle="1" w:styleId="MicrotextChar0">
    <w:name w:val="Microtext Char"/>
    <w:link w:val="Microtext0"/>
    <w:rsid w:val="00A06122"/>
    <w:rPr>
      <w:rFonts w:ascii="Calibri" w:eastAsiaTheme="minorEastAsia" w:hAnsi="Calibri" w:cs="Calibri"/>
      <w:sz w:val="12"/>
    </w:rPr>
  </w:style>
  <w:style w:type="character" w:customStyle="1" w:styleId="st">
    <w:name w:val="st"/>
    <w:basedOn w:val="DefaultParagraphFont"/>
    <w:rsid w:val="00A06122"/>
  </w:style>
  <w:style w:type="paragraph" w:customStyle="1" w:styleId="Style6">
    <w:name w:val="Style6"/>
    <w:basedOn w:val="Normal"/>
    <w:link w:val="Style6Char"/>
    <w:autoRedefine/>
    <w:qFormat/>
    <w:rsid w:val="00A06122"/>
    <w:rPr>
      <w:rFonts w:cs="Calibri"/>
      <w:b/>
    </w:rPr>
  </w:style>
  <w:style w:type="character" w:customStyle="1" w:styleId="Style6Char">
    <w:name w:val="Style6 Char"/>
    <w:basedOn w:val="DefaultParagraphFont"/>
    <w:link w:val="Style6"/>
    <w:rsid w:val="00A06122"/>
    <w:rPr>
      <w:rFonts w:ascii="Calibri" w:eastAsiaTheme="minorEastAsia" w:hAnsi="Calibri" w:cs="Calibri"/>
      <w:b/>
      <w:sz w:val="22"/>
    </w:rPr>
  </w:style>
  <w:style w:type="paragraph" w:customStyle="1" w:styleId="Style11">
    <w:name w:val="Style11"/>
    <w:basedOn w:val="Normal"/>
    <w:link w:val="Style11Char"/>
    <w:qFormat/>
    <w:rsid w:val="00A06122"/>
    <w:rPr>
      <w:rFonts w:eastAsia="Times New Roman" w:cs="Calibri"/>
      <w:b/>
      <w:szCs w:val="20"/>
      <w:u w:val="thick"/>
    </w:rPr>
  </w:style>
  <w:style w:type="paragraph" w:customStyle="1" w:styleId="Style12">
    <w:name w:val="Style12"/>
    <w:basedOn w:val="Normal"/>
    <w:link w:val="Style12Char"/>
    <w:qFormat/>
    <w:rsid w:val="00A06122"/>
    <w:rPr>
      <w:rFonts w:eastAsia="Times New Roman" w:cs="Calibri"/>
      <w:b/>
      <w:u w:val="thick"/>
    </w:rPr>
  </w:style>
  <w:style w:type="character" w:customStyle="1" w:styleId="Style11Char">
    <w:name w:val="Style11 Char"/>
    <w:basedOn w:val="DefaultParagraphFont"/>
    <w:link w:val="Style11"/>
    <w:rsid w:val="00A06122"/>
    <w:rPr>
      <w:rFonts w:ascii="Calibri" w:eastAsia="Times New Roman" w:hAnsi="Calibri" w:cs="Calibri"/>
      <w:b/>
      <w:sz w:val="22"/>
      <w:szCs w:val="20"/>
      <w:u w:val="thick"/>
    </w:rPr>
  </w:style>
  <w:style w:type="character" w:customStyle="1" w:styleId="Style12Char">
    <w:name w:val="Style12 Char"/>
    <w:basedOn w:val="DefaultParagraphFont"/>
    <w:link w:val="Style12"/>
    <w:rsid w:val="00A06122"/>
    <w:rPr>
      <w:rFonts w:ascii="Calibri" w:eastAsia="Times New Roman" w:hAnsi="Calibri" w:cs="Calibri"/>
      <w:b/>
      <w:sz w:val="22"/>
      <w:u w:val="thick"/>
    </w:rPr>
  </w:style>
  <w:style w:type="character" w:customStyle="1" w:styleId="caps-label">
    <w:name w:val="caps-label"/>
    <w:basedOn w:val="DefaultParagraphFont"/>
    <w:rsid w:val="00A06122"/>
  </w:style>
  <w:style w:type="character" w:customStyle="1" w:styleId="wikiexternallink">
    <w:name w:val="wikiexternallink"/>
    <w:basedOn w:val="DefaultParagraphFont"/>
    <w:rsid w:val="00A06122"/>
  </w:style>
  <w:style w:type="character" w:customStyle="1" w:styleId="wikigeneratedlinkcontent">
    <w:name w:val="wikigeneratedlinkcontent"/>
    <w:basedOn w:val="DefaultParagraphFont"/>
    <w:rsid w:val="00A06122"/>
  </w:style>
  <w:style w:type="character" w:customStyle="1" w:styleId="ShrinkChar">
    <w:name w:val="Shrink Char"/>
    <w:link w:val="Shrink"/>
    <w:locked/>
    <w:rsid w:val="00A06122"/>
    <w:rPr>
      <w:rFonts w:ascii="Garamond" w:eastAsia="Times New Roman" w:hAnsi="Garamond"/>
      <w:sz w:val="12"/>
    </w:rPr>
  </w:style>
  <w:style w:type="paragraph" w:customStyle="1" w:styleId="Shrink">
    <w:name w:val="Shrink"/>
    <w:link w:val="ShrinkChar"/>
    <w:qFormat/>
    <w:rsid w:val="00A06122"/>
    <w:pPr>
      <w:ind w:left="288" w:right="288"/>
    </w:pPr>
    <w:rPr>
      <w:rFonts w:ascii="Garamond" w:eastAsia="Times New Roman" w:hAnsi="Garamond"/>
      <w:sz w:val="12"/>
    </w:rPr>
  </w:style>
  <w:style w:type="character" w:customStyle="1" w:styleId="aqj">
    <w:name w:val="aqj"/>
    <w:basedOn w:val="DefaultParagraphFont"/>
    <w:rsid w:val="00A06122"/>
  </w:style>
  <w:style w:type="character" w:customStyle="1" w:styleId="StyleStyleBoldUnderlineIntenseEmphasisUnderlineapple-style-s">
    <w:name w:val="Style Style Bold UnderlineIntense EmphasisUnderlineapple-style-s..."/>
    <w:basedOn w:val="DefaultParagraphFont"/>
    <w:rsid w:val="00A06122"/>
    <w:rPr>
      <w:b w:val="0"/>
      <w:bCs w:val="0"/>
      <w:sz w:val="22"/>
      <w:u w:val="single"/>
      <w:bdr w:val="none" w:sz="0" w:space="0" w:color="auto"/>
    </w:rPr>
  </w:style>
  <w:style w:type="paragraph" w:customStyle="1" w:styleId="blocktitle0">
    <w:name w:val="block title"/>
    <w:basedOn w:val="Normal"/>
    <w:link w:val="blocktitleChar0"/>
    <w:autoRedefine/>
    <w:qFormat/>
    <w:rsid w:val="00A06122"/>
    <w:pPr>
      <w:spacing w:after="240"/>
      <w:jc w:val="center"/>
      <w:outlineLvl w:val="0"/>
    </w:pPr>
    <w:rPr>
      <w:rFonts w:eastAsia="Calibri" w:cs="Calibri"/>
      <w:b/>
      <w:caps/>
      <w:sz w:val="28"/>
      <w:szCs w:val="28"/>
      <w:lang w:val="es-ES"/>
    </w:rPr>
  </w:style>
  <w:style w:type="character" w:customStyle="1" w:styleId="Boxed">
    <w:name w:val="Boxed"/>
    <w:qFormat/>
    <w:rsid w:val="00A06122"/>
    <w:rPr>
      <w:rFonts w:ascii="Times New Roman" w:hAnsi="Times New Roman"/>
      <w:sz w:val="20"/>
      <w:bdr w:val="single" w:sz="6" w:space="0" w:color="auto"/>
    </w:rPr>
  </w:style>
  <w:style w:type="character" w:customStyle="1" w:styleId="UnderlineCard">
    <w:name w:val="Underline Card"/>
    <w:uiPriority w:val="6"/>
    <w:qFormat/>
    <w:rsid w:val="00A06122"/>
    <w:rPr>
      <w:rFonts w:ascii="Arial" w:hAnsi="Arial"/>
      <w:b w:val="0"/>
      <w:bCs/>
      <w:sz w:val="20"/>
      <w:u w:val="single"/>
    </w:rPr>
  </w:style>
  <w:style w:type="character" w:customStyle="1" w:styleId="story-author">
    <w:name w:val="story-author"/>
    <w:basedOn w:val="DefaultParagraphFont"/>
    <w:rsid w:val="00A06122"/>
  </w:style>
  <w:style w:type="paragraph" w:customStyle="1" w:styleId="type">
    <w:name w:val="type"/>
    <w:basedOn w:val="Normal"/>
    <w:qFormat/>
    <w:rsid w:val="00A06122"/>
    <w:pPr>
      <w:spacing w:before="100" w:beforeAutospacing="1" w:after="100" w:afterAutospacing="1"/>
    </w:pPr>
    <w:rPr>
      <w:rFonts w:eastAsia="Times New Roman" w:cs="Calibri"/>
    </w:rPr>
  </w:style>
  <w:style w:type="character" w:customStyle="1" w:styleId="institution">
    <w:name w:val="institution"/>
    <w:basedOn w:val="DefaultParagraphFont"/>
    <w:rsid w:val="00A06122"/>
  </w:style>
  <w:style w:type="character" w:customStyle="1" w:styleId="abodyblack3">
    <w:name w:val="abodyblack3"/>
    <w:basedOn w:val="DefaultParagraphFont"/>
    <w:rsid w:val="00A06122"/>
  </w:style>
  <w:style w:type="paragraph" w:customStyle="1" w:styleId="UnderlineChar2CharChar">
    <w:name w:val="Underline Char2 Char Char"/>
    <w:basedOn w:val="Normal"/>
    <w:link w:val="UnderlineChar2CharCharChar"/>
    <w:qFormat/>
    <w:rsid w:val="00A06122"/>
    <w:rPr>
      <w:rFonts w:eastAsia="MS Mincho" w:cs="Calibri"/>
      <w:szCs w:val="20"/>
      <w:u w:val="single"/>
    </w:rPr>
  </w:style>
  <w:style w:type="character" w:customStyle="1" w:styleId="UnderlineChar2CharCharChar">
    <w:name w:val="Underline Char2 Char Char Char"/>
    <w:link w:val="UnderlineChar2CharChar"/>
    <w:rsid w:val="00A06122"/>
    <w:rPr>
      <w:rFonts w:ascii="Calibri" w:eastAsia="MS Mincho" w:hAnsi="Calibri" w:cs="Calibri"/>
      <w:sz w:val="22"/>
      <w:szCs w:val="20"/>
      <w:u w:val="single"/>
    </w:rPr>
  </w:style>
  <w:style w:type="character" w:customStyle="1" w:styleId="CharacterStyle1">
    <w:name w:val="Character Style 1"/>
    <w:rsid w:val="00A06122"/>
    <w:rPr>
      <w:sz w:val="20"/>
      <w:szCs w:val="20"/>
    </w:rPr>
  </w:style>
  <w:style w:type="character" w:customStyle="1" w:styleId="FontStyle177">
    <w:name w:val="Font Style177"/>
    <w:basedOn w:val="DefaultParagraphFont"/>
    <w:uiPriority w:val="99"/>
    <w:rsid w:val="00A06122"/>
    <w:rPr>
      <w:rFonts w:ascii="Times New Roman" w:hAnsi="Times New Roman" w:cs="Times New Roman"/>
      <w:sz w:val="20"/>
      <w:szCs w:val="20"/>
    </w:rPr>
  </w:style>
  <w:style w:type="character" w:customStyle="1" w:styleId="FontStyle173">
    <w:name w:val="Font Style173"/>
    <w:basedOn w:val="DefaultParagraphFont"/>
    <w:uiPriority w:val="99"/>
    <w:rsid w:val="00A06122"/>
    <w:rPr>
      <w:rFonts w:ascii="Times New Roman" w:hAnsi="Times New Roman" w:cs="Times New Roman"/>
      <w:sz w:val="14"/>
      <w:szCs w:val="14"/>
    </w:rPr>
  </w:style>
  <w:style w:type="character" w:customStyle="1" w:styleId="FontStyle151">
    <w:name w:val="Font Style151"/>
    <w:basedOn w:val="DefaultParagraphFont"/>
    <w:uiPriority w:val="99"/>
    <w:rsid w:val="00A06122"/>
    <w:rPr>
      <w:rFonts w:ascii="Arial Narrow" w:hAnsi="Arial Narrow" w:cs="Arial Narrow"/>
      <w:b/>
      <w:bCs/>
      <w:sz w:val="12"/>
      <w:szCs w:val="12"/>
    </w:rPr>
  </w:style>
  <w:style w:type="character" w:customStyle="1" w:styleId="FontStyle156">
    <w:name w:val="Font Style156"/>
    <w:basedOn w:val="DefaultParagraphFont"/>
    <w:uiPriority w:val="99"/>
    <w:rsid w:val="00A06122"/>
    <w:rPr>
      <w:rFonts w:ascii="Arial Narrow" w:hAnsi="Arial Narrow" w:cs="Arial Narrow"/>
      <w:sz w:val="8"/>
      <w:szCs w:val="8"/>
    </w:rPr>
  </w:style>
  <w:style w:type="character" w:customStyle="1" w:styleId="FontStyle160">
    <w:name w:val="Font Style160"/>
    <w:basedOn w:val="DefaultParagraphFont"/>
    <w:uiPriority w:val="99"/>
    <w:rsid w:val="00A06122"/>
    <w:rPr>
      <w:rFonts w:ascii="Times New Roman" w:hAnsi="Times New Roman" w:cs="Times New Roman"/>
      <w:b/>
      <w:bCs/>
      <w:sz w:val="20"/>
      <w:szCs w:val="20"/>
    </w:rPr>
  </w:style>
  <w:style w:type="character" w:customStyle="1" w:styleId="FontStyle178">
    <w:name w:val="Font Style178"/>
    <w:basedOn w:val="DefaultParagraphFont"/>
    <w:uiPriority w:val="99"/>
    <w:rsid w:val="00A06122"/>
    <w:rPr>
      <w:rFonts w:ascii="Times New Roman" w:hAnsi="Times New Roman" w:cs="Times New Roman"/>
      <w:sz w:val="18"/>
      <w:szCs w:val="18"/>
    </w:rPr>
  </w:style>
  <w:style w:type="paragraph" w:customStyle="1" w:styleId="Style14">
    <w:name w:val="Style14"/>
    <w:basedOn w:val="Normal"/>
    <w:uiPriority w:val="99"/>
    <w:qFormat/>
    <w:rsid w:val="00A06122"/>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A06122"/>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A06122"/>
    <w:rPr>
      <w:rFonts w:ascii="Times New Roman" w:hAnsi="Times New Roman" w:cs="Times New Roman"/>
      <w:sz w:val="12"/>
      <w:szCs w:val="12"/>
    </w:rPr>
  </w:style>
  <w:style w:type="paragraph" w:customStyle="1" w:styleId="Style9">
    <w:name w:val="Style9"/>
    <w:basedOn w:val="Normal"/>
    <w:uiPriority w:val="99"/>
    <w:qFormat/>
    <w:rsid w:val="00A06122"/>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A06122"/>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A06122"/>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A06122"/>
    <w:rPr>
      <w:rFonts w:ascii="Times New Roman" w:hAnsi="Times New Roman" w:cs="Times New Roman"/>
      <w:sz w:val="16"/>
      <w:szCs w:val="16"/>
    </w:rPr>
  </w:style>
  <w:style w:type="character" w:customStyle="1" w:styleId="f">
    <w:name w:val="f"/>
    <w:basedOn w:val="DefaultParagraphFont"/>
    <w:rsid w:val="00A06122"/>
  </w:style>
  <w:style w:type="character" w:customStyle="1" w:styleId="TagsChar2">
    <w:name w:val="Tags Char2"/>
    <w:rsid w:val="00A06122"/>
    <w:rPr>
      <w:b/>
      <w:sz w:val="24"/>
    </w:rPr>
  </w:style>
  <w:style w:type="paragraph" w:customStyle="1" w:styleId="CardsFont6ptChar">
    <w:name w:val="Cards + Font: 6 pt Char"/>
    <w:basedOn w:val="Normal"/>
    <w:link w:val="CardsFont6ptCharChar"/>
    <w:qFormat/>
    <w:rsid w:val="00A06122"/>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A06122"/>
    <w:rPr>
      <w:rFonts w:ascii="Calibri" w:eastAsia="Times New Roman" w:hAnsi="Calibri" w:cs="Calibri"/>
      <w:sz w:val="12"/>
    </w:rPr>
  </w:style>
  <w:style w:type="character" w:customStyle="1" w:styleId="FontStyle172">
    <w:name w:val="Font Style172"/>
    <w:basedOn w:val="DefaultParagraphFont"/>
    <w:uiPriority w:val="99"/>
    <w:rsid w:val="00A06122"/>
    <w:rPr>
      <w:rFonts w:ascii="Times New Roman" w:hAnsi="Times New Roman" w:cs="Times New Roman"/>
      <w:b/>
      <w:bCs/>
      <w:sz w:val="16"/>
      <w:szCs w:val="16"/>
    </w:rPr>
  </w:style>
  <w:style w:type="paragraph" w:customStyle="1" w:styleId="Style18">
    <w:name w:val="Style18"/>
    <w:basedOn w:val="Normal"/>
    <w:uiPriority w:val="99"/>
    <w:qFormat/>
    <w:rsid w:val="00A06122"/>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A06122"/>
    <w:rPr>
      <w:rFonts w:ascii="Times New Roman" w:hAnsi="Times New Roman" w:cs="Times New Roman"/>
      <w:i/>
      <w:iCs/>
      <w:sz w:val="16"/>
      <w:szCs w:val="16"/>
    </w:rPr>
  </w:style>
  <w:style w:type="character" w:customStyle="1" w:styleId="FontStyle162">
    <w:name w:val="Font Style162"/>
    <w:basedOn w:val="DefaultParagraphFont"/>
    <w:uiPriority w:val="99"/>
    <w:rsid w:val="00A06122"/>
    <w:rPr>
      <w:rFonts w:ascii="Times New Roman" w:hAnsi="Times New Roman" w:cs="Times New Roman"/>
      <w:b/>
      <w:bCs/>
      <w:sz w:val="18"/>
      <w:szCs w:val="18"/>
    </w:rPr>
  </w:style>
  <w:style w:type="character" w:customStyle="1" w:styleId="FontStyle167">
    <w:name w:val="Font Style167"/>
    <w:basedOn w:val="DefaultParagraphFont"/>
    <w:uiPriority w:val="99"/>
    <w:rsid w:val="00A06122"/>
    <w:rPr>
      <w:rFonts w:ascii="Times New Roman" w:hAnsi="Times New Roman" w:cs="Times New Roman"/>
      <w:sz w:val="10"/>
      <w:szCs w:val="10"/>
    </w:rPr>
  </w:style>
  <w:style w:type="character" w:customStyle="1" w:styleId="FontStyle174">
    <w:name w:val="Font Style174"/>
    <w:basedOn w:val="DefaultParagraphFont"/>
    <w:uiPriority w:val="99"/>
    <w:rsid w:val="00A06122"/>
    <w:rPr>
      <w:rFonts w:ascii="Arial Narrow" w:hAnsi="Arial Narrow" w:cs="Arial Narrow"/>
      <w:b/>
      <w:bCs/>
      <w:sz w:val="18"/>
      <w:szCs w:val="18"/>
    </w:rPr>
  </w:style>
  <w:style w:type="paragraph" w:customStyle="1" w:styleId="Style47">
    <w:name w:val="Style47"/>
    <w:basedOn w:val="Normal"/>
    <w:uiPriority w:val="99"/>
    <w:qFormat/>
    <w:rsid w:val="00A06122"/>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A06122"/>
    <w:rPr>
      <w:rFonts w:ascii="Times New Roman" w:hAnsi="Times New Roman" w:cs="Times New Roman"/>
      <w:sz w:val="12"/>
      <w:szCs w:val="12"/>
    </w:rPr>
  </w:style>
  <w:style w:type="paragraph" w:customStyle="1" w:styleId="Style24">
    <w:name w:val="Style24"/>
    <w:basedOn w:val="Normal"/>
    <w:uiPriority w:val="99"/>
    <w:qFormat/>
    <w:rsid w:val="00A06122"/>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A06122"/>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A06122"/>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A06122"/>
    <w:rPr>
      <w:rFonts w:ascii="Times New Roman" w:hAnsi="Times New Roman" w:cs="Times New Roman"/>
      <w:b/>
      <w:bCs/>
      <w:sz w:val="18"/>
      <w:szCs w:val="18"/>
    </w:rPr>
  </w:style>
  <w:style w:type="paragraph" w:customStyle="1" w:styleId="Style21">
    <w:name w:val="Style21"/>
    <w:basedOn w:val="Normal"/>
    <w:uiPriority w:val="99"/>
    <w:qFormat/>
    <w:rsid w:val="00A06122"/>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A06122"/>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A06122"/>
    <w:rPr>
      <w:rFonts w:ascii="Calibri" w:hAnsi="Calibri"/>
      <w:sz w:val="20"/>
      <w:szCs w:val="20"/>
    </w:rPr>
  </w:style>
  <w:style w:type="paragraph" w:customStyle="1" w:styleId="Standard">
    <w:name w:val="Standard"/>
    <w:qFormat/>
    <w:rsid w:val="00A0612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06122"/>
    <w:rPr>
      <w:color w:val="000000"/>
      <w:sz w:val="32"/>
      <w:szCs w:val="32"/>
    </w:rPr>
  </w:style>
  <w:style w:type="paragraph" w:customStyle="1" w:styleId="Cardnon-underlined">
    <w:name w:val="Card non-underlined"/>
    <w:basedOn w:val="Normal"/>
    <w:link w:val="Cardnon-underlinedChar"/>
    <w:autoRedefine/>
    <w:uiPriority w:val="99"/>
    <w:qFormat/>
    <w:rsid w:val="00A06122"/>
    <w:rPr>
      <w:rFonts w:eastAsia="Times New Roman" w:cs="Calibri"/>
      <w:szCs w:val="20"/>
    </w:rPr>
  </w:style>
  <w:style w:type="character" w:customStyle="1" w:styleId="Cardnon-underlinedChar">
    <w:name w:val="Card non-underlined Char"/>
    <w:basedOn w:val="DefaultParagraphFont"/>
    <w:link w:val="Cardnon-underlined"/>
    <w:uiPriority w:val="99"/>
    <w:rsid w:val="00A06122"/>
    <w:rPr>
      <w:rFonts w:ascii="Calibri" w:eastAsia="Times New Roman" w:hAnsi="Calibri" w:cs="Calibri"/>
      <w:sz w:val="22"/>
      <w:szCs w:val="20"/>
    </w:rPr>
  </w:style>
  <w:style w:type="numbering" w:customStyle="1" w:styleId="NoList1">
    <w:name w:val="No List1"/>
    <w:next w:val="NoList"/>
    <w:semiHidden/>
    <w:unhideWhenUsed/>
    <w:rsid w:val="00A06122"/>
  </w:style>
  <w:style w:type="character" w:customStyle="1" w:styleId="TitleChar2">
    <w:name w:val="Title Char2"/>
    <w:basedOn w:val="DefaultParagraphFont"/>
    <w:uiPriority w:val="10"/>
    <w:qFormat/>
    <w:locked/>
    <w:rsid w:val="00A06122"/>
    <w:rPr>
      <w:b/>
      <w:bCs/>
      <w:u w:val="single"/>
    </w:rPr>
  </w:style>
  <w:style w:type="paragraph" w:styleId="TOC3">
    <w:name w:val="toc 3"/>
    <w:basedOn w:val="Normal"/>
    <w:next w:val="Normal"/>
    <w:autoRedefine/>
    <w:rsid w:val="00A06122"/>
    <w:pPr>
      <w:ind w:left="400"/>
    </w:pPr>
    <w:rPr>
      <w:rFonts w:eastAsia="Times New Roman" w:cs="Calibri"/>
      <w:szCs w:val="20"/>
    </w:rPr>
  </w:style>
  <w:style w:type="paragraph" w:styleId="TOC4">
    <w:name w:val="toc 4"/>
    <w:basedOn w:val="Normal"/>
    <w:next w:val="Normal"/>
    <w:autoRedefine/>
    <w:rsid w:val="00A06122"/>
    <w:pPr>
      <w:ind w:left="600"/>
    </w:pPr>
    <w:rPr>
      <w:rFonts w:eastAsia="Times New Roman" w:cs="Calibri"/>
      <w:szCs w:val="20"/>
    </w:rPr>
  </w:style>
  <w:style w:type="paragraph" w:styleId="TOC5">
    <w:name w:val="toc 5"/>
    <w:basedOn w:val="Normal"/>
    <w:next w:val="Normal"/>
    <w:autoRedefine/>
    <w:rsid w:val="00A06122"/>
    <w:pPr>
      <w:ind w:left="800"/>
    </w:pPr>
    <w:rPr>
      <w:rFonts w:eastAsia="Times New Roman" w:cs="Calibri"/>
      <w:szCs w:val="20"/>
    </w:rPr>
  </w:style>
  <w:style w:type="paragraph" w:styleId="TOC6">
    <w:name w:val="toc 6"/>
    <w:basedOn w:val="Normal"/>
    <w:next w:val="Normal"/>
    <w:autoRedefine/>
    <w:rsid w:val="00A06122"/>
    <w:pPr>
      <w:ind w:left="1000"/>
    </w:pPr>
    <w:rPr>
      <w:rFonts w:eastAsia="Times New Roman" w:cs="Calibri"/>
      <w:szCs w:val="20"/>
    </w:rPr>
  </w:style>
  <w:style w:type="paragraph" w:styleId="TOC7">
    <w:name w:val="toc 7"/>
    <w:basedOn w:val="Normal"/>
    <w:next w:val="Normal"/>
    <w:autoRedefine/>
    <w:rsid w:val="00A06122"/>
    <w:pPr>
      <w:ind w:left="1200"/>
    </w:pPr>
    <w:rPr>
      <w:rFonts w:eastAsia="Times New Roman" w:cs="Calibri"/>
      <w:szCs w:val="20"/>
    </w:rPr>
  </w:style>
  <w:style w:type="paragraph" w:styleId="TOC8">
    <w:name w:val="toc 8"/>
    <w:basedOn w:val="Normal"/>
    <w:next w:val="Normal"/>
    <w:autoRedefine/>
    <w:rsid w:val="00A06122"/>
    <w:pPr>
      <w:ind w:left="1400"/>
    </w:pPr>
    <w:rPr>
      <w:rFonts w:eastAsia="Times New Roman" w:cs="Calibri"/>
      <w:szCs w:val="20"/>
    </w:rPr>
  </w:style>
  <w:style w:type="character" w:customStyle="1" w:styleId="allocatoragentsleft">
    <w:name w:val="al_locatoragentsleft"/>
    <w:basedOn w:val="DefaultParagraphFont"/>
    <w:rsid w:val="00A06122"/>
  </w:style>
  <w:style w:type="character" w:styleId="HTMLTypewriter">
    <w:name w:val="HTML Typewriter"/>
    <w:basedOn w:val="DefaultParagraphFont"/>
    <w:unhideWhenUsed/>
    <w:rsid w:val="00A06122"/>
    <w:rPr>
      <w:rFonts w:ascii="Courier New" w:eastAsia="Times New Roman" w:hAnsi="Courier New" w:cs="Courier New"/>
      <w:sz w:val="20"/>
      <w:szCs w:val="20"/>
    </w:rPr>
  </w:style>
  <w:style w:type="character" w:customStyle="1" w:styleId="caps">
    <w:name w:val="caps"/>
    <w:basedOn w:val="DefaultParagraphFont"/>
    <w:rsid w:val="00A06122"/>
  </w:style>
  <w:style w:type="character" w:customStyle="1" w:styleId="UnderlinesCharChar">
    <w:name w:val="Underlines Char Char"/>
    <w:basedOn w:val="DefaultParagraphFont"/>
    <w:rsid w:val="00A06122"/>
    <w:rPr>
      <w:rFonts w:cs="Arial"/>
      <w:b/>
      <w:bCs/>
      <w:noProof w:val="0"/>
      <w:sz w:val="22"/>
      <w:szCs w:val="26"/>
      <w:u w:val="single"/>
      <w:lang w:val="en-US" w:eastAsia="en-US" w:bidi="ar-SA"/>
    </w:rPr>
  </w:style>
  <w:style w:type="paragraph" w:customStyle="1" w:styleId="Carding">
    <w:name w:val="Carding"/>
    <w:basedOn w:val="Normal"/>
    <w:uiPriority w:val="99"/>
    <w:qFormat/>
    <w:rsid w:val="00A06122"/>
    <w:rPr>
      <w:rFonts w:eastAsia="Times New Roman" w:cs="Calibri"/>
      <w:sz w:val="18"/>
    </w:rPr>
  </w:style>
  <w:style w:type="character" w:customStyle="1" w:styleId="TagsChar1">
    <w:name w:val="Tags Char1"/>
    <w:aliases w:val="Super Script Char1,TagStyle Char1"/>
    <w:basedOn w:val="DefaultParagraphFont"/>
    <w:rsid w:val="00A06122"/>
    <w:rPr>
      <w:rFonts w:ascii="Arial Narrow" w:hAnsi="Arial Narrow"/>
      <w:b/>
      <w:noProof w:val="0"/>
      <w:sz w:val="22"/>
      <w:szCs w:val="60"/>
      <w:lang w:val="en-US" w:eastAsia="en-US" w:bidi="ar-SA"/>
    </w:rPr>
  </w:style>
  <w:style w:type="character" w:customStyle="1" w:styleId="aunderline">
    <w:name w:val="aunderline"/>
    <w:basedOn w:val="DefaultParagraphFont"/>
    <w:qFormat/>
    <w:rsid w:val="00A06122"/>
    <w:rPr>
      <w:rFonts w:ascii="Times New Roman" w:hAnsi="Times New Roman"/>
      <w:sz w:val="20"/>
      <w:szCs w:val="24"/>
      <w:u w:val="thick"/>
    </w:rPr>
  </w:style>
  <w:style w:type="character" w:customStyle="1" w:styleId="tagChar1">
    <w:name w:val="tag Char1"/>
    <w:basedOn w:val="DefaultParagraphFont"/>
    <w:rsid w:val="00A06122"/>
    <w:rPr>
      <w:b/>
      <w:noProof w:val="0"/>
      <w:sz w:val="24"/>
      <w:lang w:val="en-US" w:eastAsia="en-US" w:bidi="ar-SA"/>
    </w:rPr>
  </w:style>
  <w:style w:type="character" w:customStyle="1" w:styleId="tagChar2">
    <w:name w:val="tag Char2"/>
    <w:basedOn w:val="DefaultParagraphFont"/>
    <w:qFormat/>
    <w:rsid w:val="00A06122"/>
    <w:rPr>
      <w:b/>
      <w:noProof w:val="0"/>
      <w:sz w:val="24"/>
      <w:lang w:val="en-US" w:eastAsia="en-US" w:bidi="ar-SA"/>
    </w:rPr>
  </w:style>
  <w:style w:type="character" w:customStyle="1" w:styleId="Taggin-New">
    <w:name w:val="Taggin - New"/>
    <w:basedOn w:val="DefaultParagraphFont"/>
    <w:rsid w:val="00A06122"/>
    <w:rPr>
      <w:rFonts w:ascii="Arial Narrow" w:hAnsi="Arial Narrow"/>
      <w:b/>
      <w:sz w:val="22"/>
    </w:rPr>
  </w:style>
  <w:style w:type="character" w:customStyle="1" w:styleId="Boxing-New">
    <w:name w:val="Boxing - New"/>
    <w:basedOn w:val="DefaultParagraphFont"/>
    <w:rsid w:val="00A06122"/>
    <w:rPr>
      <w:rFonts w:ascii="Arial Narrow" w:hAnsi="Arial Narrow"/>
      <w:sz w:val="16"/>
      <w:u w:val="none"/>
      <w:bdr w:val="single" w:sz="4" w:space="0" w:color="auto"/>
    </w:rPr>
  </w:style>
  <w:style w:type="character" w:customStyle="1" w:styleId="ilad">
    <w:name w:val="il_ad"/>
    <w:rsid w:val="00A06122"/>
  </w:style>
  <w:style w:type="paragraph" w:customStyle="1" w:styleId="CardsHighlighted">
    <w:name w:val="Cards Highlighted"/>
    <w:next w:val="Normal"/>
    <w:link w:val="CardsHighlightedChar"/>
    <w:qFormat/>
    <w:rsid w:val="00A0612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0612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06122"/>
    <w:rPr>
      <w:rFonts w:ascii="Garamond" w:hAnsi="Garamond"/>
      <w:sz w:val="22"/>
      <w:szCs w:val="24"/>
      <w:u w:val="single"/>
      <w:lang w:val="en-US" w:eastAsia="en-US" w:bidi="ar-SA"/>
    </w:rPr>
  </w:style>
  <w:style w:type="paragraph" w:customStyle="1" w:styleId="Style2">
    <w:name w:val="Style2"/>
    <w:basedOn w:val="Heading4"/>
    <w:qFormat/>
    <w:rsid w:val="00A06122"/>
    <w:pPr>
      <w:spacing w:before="0"/>
    </w:pPr>
    <w:rPr>
      <w:rFonts w:eastAsia="Times New Roman" w:cs="Times New Roman"/>
      <w:iCs/>
      <w:caps/>
      <w:szCs w:val="20"/>
    </w:rPr>
  </w:style>
  <w:style w:type="character" w:customStyle="1" w:styleId="pagetitle">
    <w:name w:val="pagetitle"/>
    <w:basedOn w:val="DefaultParagraphFont"/>
    <w:rsid w:val="00A06122"/>
  </w:style>
  <w:style w:type="paragraph" w:customStyle="1" w:styleId="text">
    <w:name w:val="text"/>
    <w:basedOn w:val="Normal"/>
    <w:uiPriority w:val="99"/>
    <w:qFormat/>
    <w:rsid w:val="00A06122"/>
    <w:pPr>
      <w:spacing w:before="100" w:beforeAutospacing="1" w:after="100" w:afterAutospacing="1"/>
    </w:pPr>
    <w:rPr>
      <w:rFonts w:eastAsia="Times New Roman" w:cs="Calibri"/>
    </w:rPr>
  </w:style>
  <w:style w:type="character" w:customStyle="1" w:styleId="StyleUnderlineCharChar9ptBold1">
    <w:name w:val="Style Underline Char Char + 9 pt Bold1"/>
    <w:rsid w:val="00A0612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06122"/>
    <w:rPr>
      <w:rFonts w:ascii="Times New Roman" w:hAnsi="Times New Roman"/>
      <w:sz w:val="20"/>
      <w:szCs w:val="24"/>
      <w:u w:val="single"/>
      <w:lang w:val="en-US" w:eastAsia="en-US" w:bidi="ar-SA"/>
    </w:rPr>
  </w:style>
  <w:style w:type="character" w:customStyle="1" w:styleId="Style9ptBoldUnderline">
    <w:name w:val="Style 9 pt Bold Underline"/>
    <w:rsid w:val="00A06122"/>
    <w:rPr>
      <w:b/>
      <w:bCs/>
      <w:sz w:val="20"/>
      <w:u w:val="single"/>
    </w:rPr>
  </w:style>
  <w:style w:type="paragraph" w:customStyle="1" w:styleId="StyleUnderline9pt0">
    <w:name w:val="Style Underline + 9 pt"/>
    <w:link w:val="StyleUnderline9ptChar"/>
    <w:qFormat/>
    <w:rsid w:val="00A0612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06122"/>
    <w:rPr>
      <w:rFonts w:ascii="Arial" w:eastAsia="Times New Roman" w:hAnsi="Arial" w:cs="Times New Roman"/>
      <w:sz w:val="22"/>
      <w:szCs w:val="20"/>
      <w:u w:val="single"/>
    </w:rPr>
  </w:style>
  <w:style w:type="character" w:customStyle="1" w:styleId="StyleUnderlineChar1Bold">
    <w:name w:val="Style Underline Char1 + Bold"/>
    <w:rsid w:val="00A0612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06122"/>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A06122"/>
    <w:rPr>
      <w:rFonts w:ascii="Calibri" w:eastAsiaTheme="minorEastAsia" w:hAnsi="Calibri" w:cs="Calibri"/>
      <w:kern w:val="32"/>
      <w:sz w:val="22"/>
      <w:szCs w:val="20"/>
      <w:lang w:eastAsia="ar-SA"/>
    </w:rPr>
  </w:style>
  <w:style w:type="character" w:customStyle="1" w:styleId="TagsCharCharChar">
    <w:name w:val="Tags Char Char Char"/>
    <w:basedOn w:val="DefaultParagraphFont"/>
    <w:rsid w:val="00A0612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06122"/>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A06122"/>
    <w:rPr>
      <w:color w:val="000000"/>
      <w:sz w:val="20"/>
      <w:u w:val="single"/>
    </w:rPr>
  </w:style>
  <w:style w:type="character" w:customStyle="1" w:styleId="Style11ptBlack">
    <w:name w:val="Style 11 pt Black"/>
    <w:basedOn w:val="DefaultParagraphFont"/>
    <w:rsid w:val="00A06122"/>
    <w:rPr>
      <w:color w:val="000000"/>
      <w:sz w:val="20"/>
    </w:rPr>
  </w:style>
  <w:style w:type="character" w:customStyle="1" w:styleId="StyleUnderlineCharTimesBold">
    <w:name w:val="Style Underline Char + Times Bold"/>
    <w:basedOn w:val="DefaultParagraphFont"/>
    <w:rsid w:val="00A06122"/>
    <w:rPr>
      <w:rFonts w:ascii="Times" w:hAnsi="Times"/>
      <w:b w:val="0"/>
      <w:bCs/>
      <w:sz w:val="20"/>
      <w:u w:val="single"/>
    </w:rPr>
  </w:style>
  <w:style w:type="character" w:customStyle="1" w:styleId="blubigktbiz">
    <w:name w:val="blubigktbiz"/>
    <w:rsid w:val="00A0612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06122"/>
  </w:style>
  <w:style w:type="character" w:customStyle="1" w:styleId="StyleevidencetextBorderSinglesolidlineAuto05ptLChar">
    <w:name w:val="Style evidence text + Border: : (Single solid line Auto  0.5 pt L... Char"/>
    <w:link w:val="StyleevidencetextBorderSinglesolidlineAuto05ptL"/>
    <w:rsid w:val="00A06122"/>
    <w:rPr>
      <w:rFonts w:ascii="Calibri" w:eastAsiaTheme="minorEastAsia" w:hAnsi="Calibri" w:cs="Calibri"/>
      <w:color w:val="000000"/>
      <w:sz w:val="22"/>
      <w:lang w:val="x-none" w:eastAsia="x-none"/>
    </w:rPr>
  </w:style>
  <w:style w:type="character" w:customStyle="1" w:styleId="Style4CharChar">
    <w:name w:val="Style4 Char Char"/>
    <w:basedOn w:val="DefaultParagraphFont"/>
    <w:rsid w:val="00A0612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06122"/>
    <w:rPr>
      <w:rFonts w:ascii="Times New Roman" w:hAnsi="Times New Roman" w:cs="Times New Roman"/>
      <w:sz w:val="16"/>
      <w:szCs w:val="16"/>
    </w:rPr>
  </w:style>
  <w:style w:type="character" w:customStyle="1" w:styleId="StyleEmphasisArial12ptBold">
    <w:name w:val="Style Emphasis + Arial 12 pt Bold"/>
    <w:rsid w:val="00A06122"/>
    <w:rPr>
      <w:rFonts w:ascii="Arial" w:hAnsi="Arial"/>
      <w:b/>
      <w:bCs/>
      <w:i/>
      <w:iCs/>
      <w:sz w:val="24"/>
    </w:rPr>
  </w:style>
  <w:style w:type="character" w:customStyle="1" w:styleId="super">
    <w:name w:val="super"/>
    <w:rsid w:val="00A06122"/>
  </w:style>
  <w:style w:type="character" w:customStyle="1" w:styleId="text30">
    <w:name w:val="text30"/>
    <w:rsid w:val="00A06122"/>
  </w:style>
  <w:style w:type="character" w:customStyle="1" w:styleId="uppercase">
    <w:name w:val="uppercase"/>
    <w:rsid w:val="00A06122"/>
  </w:style>
  <w:style w:type="character" w:customStyle="1" w:styleId="bodytext0">
    <w:name w:val="bodytext"/>
    <w:rsid w:val="00A06122"/>
  </w:style>
  <w:style w:type="character" w:customStyle="1" w:styleId="entry-title">
    <w:name w:val="entry-title"/>
    <w:rsid w:val="00A06122"/>
  </w:style>
  <w:style w:type="character" w:customStyle="1" w:styleId="BodyTextIndentChar1">
    <w:name w:val="Body Text Indent Char1"/>
    <w:basedOn w:val="DefaultParagraphFont"/>
    <w:uiPriority w:val="99"/>
    <w:semiHidden/>
    <w:rsid w:val="00A06122"/>
    <w:rPr>
      <w:rFonts w:ascii="Times New Roman" w:hAnsi="Times New Roman" w:cs="Times New Roman"/>
      <w:sz w:val="20"/>
    </w:rPr>
  </w:style>
  <w:style w:type="character" w:customStyle="1" w:styleId="Style6pt">
    <w:name w:val="Style 6 pt"/>
    <w:basedOn w:val="DefaultParagraphFont"/>
    <w:qFormat/>
    <w:rsid w:val="00A06122"/>
    <w:rPr>
      <w:sz w:val="12"/>
    </w:rPr>
  </w:style>
  <w:style w:type="character" w:customStyle="1" w:styleId="CiteCharCharCharCharCharChar">
    <w:name w:val="Cite Char Char Char Char Char Char"/>
    <w:basedOn w:val="DefaultParagraphFont"/>
    <w:rsid w:val="00A06122"/>
    <w:rPr>
      <w:b/>
      <w:noProof w:val="0"/>
      <w:sz w:val="22"/>
      <w:szCs w:val="24"/>
      <w:u w:val="single"/>
      <w:lang w:val="en-US" w:eastAsia="en-US" w:bidi="ar-SA"/>
    </w:rPr>
  </w:style>
  <w:style w:type="character" w:customStyle="1" w:styleId="mainbody1">
    <w:name w:val="mainbody1"/>
    <w:basedOn w:val="DefaultParagraphFont"/>
    <w:rsid w:val="00A06122"/>
    <w:rPr>
      <w:rFonts w:ascii="Verdana" w:hAnsi="Verdana" w:hint="default"/>
      <w:color w:val="000000"/>
      <w:sz w:val="22"/>
      <w:szCs w:val="22"/>
    </w:rPr>
  </w:style>
  <w:style w:type="character" w:customStyle="1" w:styleId="ssl4">
    <w:name w:val="ss_l4"/>
    <w:basedOn w:val="DefaultParagraphFont"/>
    <w:rsid w:val="00A06122"/>
  </w:style>
  <w:style w:type="paragraph" w:customStyle="1" w:styleId="StyleNormalWeb11ptUnderline">
    <w:name w:val="Style Normal (Web) + 11 pt Underline"/>
    <w:basedOn w:val="NormalWeb"/>
    <w:link w:val="StyleNormalWeb11ptUnderlineChar"/>
    <w:qFormat/>
    <w:rsid w:val="00A06122"/>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06122"/>
    <w:rPr>
      <w:rFonts w:ascii="Calibri" w:eastAsia="Calibri" w:hAnsi="Calibri" w:cs="Calibri"/>
      <w:sz w:val="22"/>
      <w:u w:val="single"/>
    </w:rPr>
  </w:style>
  <w:style w:type="character" w:customStyle="1" w:styleId="cit-first-element">
    <w:name w:val="cit-first-element"/>
    <w:basedOn w:val="DefaultParagraphFont"/>
    <w:rsid w:val="00A06122"/>
  </w:style>
  <w:style w:type="character" w:customStyle="1" w:styleId="title1">
    <w:name w:val="title1"/>
    <w:basedOn w:val="DefaultParagraphFont"/>
    <w:rsid w:val="00A06122"/>
  </w:style>
  <w:style w:type="character" w:customStyle="1" w:styleId="StyleThickunderline1">
    <w:name w:val="Style Thick underline1"/>
    <w:basedOn w:val="DefaultParagraphFont"/>
    <w:rsid w:val="00A0612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06122"/>
    <w:rPr>
      <w:rFonts w:ascii="Georgia" w:hAnsi="Georgia"/>
    </w:rPr>
  </w:style>
  <w:style w:type="character" w:customStyle="1" w:styleId="FooterChar1">
    <w:name w:val="Footer Char1"/>
    <w:basedOn w:val="DefaultParagraphFont"/>
    <w:uiPriority w:val="99"/>
    <w:semiHidden/>
    <w:rsid w:val="00A06122"/>
    <w:rPr>
      <w:rFonts w:ascii="Georgia" w:hAnsi="Georgia"/>
    </w:rPr>
  </w:style>
  <w:style w:type="character" w:customStyle="1" w:styleId="UnderlineBold0">
    <w:name w:val="Underline Bold"/>
    <w:uiPriority w:val="6"/>
    <w:qFormat/>
    <w:rsid w:val="00A06122"/>
    <w:rPr>
      <w:b/>
      <w:sz w:val="20"/>
      <w:u w:val="single"/>
    </w:rPr>
  </w:style>
  <w:style w:type="paragraph" w:customStyle="1" w:styleId="Underline20">
    <w:name w:val="Underline2"/>
    <w:basedOn w:val="Normal"/>
    <w:link w:val="Underline2Char"/>
    <w:autoRedefine/>
    <w:uiPriority w:val="4"/>
    <w:qFormat/>
    <w:rsid w:val="00A06122"/>
    <w:rPr>
      <w:rFonts w:cs="Calibri"/>
      <w:b/>
      <w:u w:val="single"/>
    </w:rPr>
  </w:style>
  <w:style w:type="character" w:customStyle="1" w:styleId="Underline2Char">
    <w:name w:val="Underline2 Char"/>
    <w:basedOn w:val="DefaultParagraphFont"/>
    <w:link w:val="Underline20"/>
    <w:uiPriority w:val="4"/>
    <w:rsid w:val="00A06122"/>
    <w:rPr>
      <w:rFonts w:ascii="Calibri" w:eastAsiaTheme="minorEastAsia" w:hAnsi="Calibri" w:cs="Calibri"/>
      <w:b/>
      <w:sz w:val="22"/>
      <w:u w:val="single"/>
    </w:rPr>
  </w:style>
  <w:style w:type="character" w:customStyle="1" w:styleId="NormalTextChar">
    <w:name w:val="Normal Text Char"/>
    <w:link w:val="NormalText"/>
    <w:rsid w:val="00A06122"/>
    <w:rPr>
      <w:rFonts w:ascii="Calibri" w:eastAsia="Times New Roman" w:hAnsi="Calibri" w:cs="Calibri"/>
      <w:sz w:val="22"/>
      <w:szCs w:val="26"/>
    </w:rPr>
  </w:style>
  <w:style w:type="paragraph" w:customStyle="1" w:styleId="TableParagraph">
    <w:name w:val="Table Paragraph"/>
    <w:basedOn w:val="Normal"/>
    <w:uiPriority w:val="1"/>
    <w:qFormat/>
    <w:rsid w:val="00A06122"/>
    <w:pPr>
      <w:widowControl w:val="0"/>
    </w:pPr>
    <w:rPr>
      <w:rFonts w:cs="Calibri"/>
    </w:rPr>
  </w:style>
  <w:style w:type="character" w:customStyle="1" w:styleId="UnderlineChar0">
    <w:name w:val="UnderlineChar"/>
    <w:rsid w:val="00A06122"/>
    <w:rPr>
      <w:sz w:val="24"/>
      <w:u w:val="single"/>
      <w:shd w:val="clear" w:color="auto" w:fill="auto"/>
    </w:rPr>
  </w:style>
  <w:style w:type="character" w:customStyle="1" w:styleId="foreground">
    <w:name w:val="foreground"/>
    <w:basedOn w:val="DefaultParagraphFont"/>
    <w:rsid w:val="00A06122"/>
  </w:style>
  <w:style w:type="paragraph" w:customStyle="1" w:styleId="StyleCircled11pt">
    <w:name w:val="Style Circled + 11 pt"/>
    <w:basedOn w:val="Normal"/>
    <w:link w:val="StyleCircled11ptChar"/>
    <w:qFormat/>
    <w:rsid w:val="00A06122"/>
    <w:rPr>
      <w:rFonts w:eastAsia="Times New Roman" w:cs="Calibri"/>
      <w:b/>
      <w:bCs/>
      <w:sz w:val="20"/>
      <w:u w:val="single"/>
    </w:rPr>
  </w:style>
  <w:style w:type="character" w:customStyle="1" w:styleId="StyleCircled11ptChar">
    <w:name w:val="Style Circled + 11 pt Char"/>
    <w:link w:val="StyleCircled11pt"/>
    <w:rsid w:val="00A06122"/>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A06122"/>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A06122"/>
    <w:rPr>
      <w:rFonts w:ascii="Times" w:eastAsia="Times New Roman" w:hAnsi="Times" w:cs="Calibri"/>
      <w:sz w:val="20"/>
      <w:szCs w:val="28"/>
      <w:u w:val="single"/>
    </w:rPr>
  </w:style>
  <w:style w:type="paragraph" w:customStyle="1" w:styleId="cite20">
    <w:name w:val="cite2"/>
    <w:basedOn w:val="Normal"/>
    <w:uiPriority w:val="99"/>
    <w:qFormat/>
    <w:rsid w:val="00A06122"/>
    <w:rPr>
      <w:rFonts w:eastAsia="Times New Roman" w:cs="Calibri"/>
      <w:color w:val="000000"/>
      <w:sz w:val="20"/>
      <w:szCs w:val="20"/>
    </w:rPr>
  </w:style>
  <w:style w:type="character" w:customStyle="1" w:styleId="postby">
    <w:name w:val="post_by"/>
    <w:basedOn w:val="DefaultParagraphFont"/>
    <w:rsid w:val="00A06122"/>
  </w:style>
  <w:style w:type="character" w:customStyle="1" w:styleId="Style11ptBorderSinglesolidlineAuto05ptLinewidth">
    <w:name w:val="Style 11 pt Border: : (Single solid line Auto  0.5 pt Line width)"/>
    <w:rsid w:val="00A06122"/>
    <w:rPr>
      <w:sz w:val="20"/>
      <w:bdr w:val="single" w:sz="4" w:space="0" w:color="auto" w:frame="1"/>
    </w:rPr>
  </w:style>
  <w:style w:type="character" w:customStyle="1" w:styleId="StyleUnderlineChar9ptBorderSinglesolidlineAuto0">
    <w:name w:val="Style Underline Char + 9 pt Border: : (Single solid line Auto  0..."/>
    <w:rsid w:val="00A0612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0612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0612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0612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06122"/>
    <w:rPr>
      <w:sz w:val="20"/>
      <w:szCs w:val="24"/>
      <w:u w:val="single"/>
      <w:bdr w:val="single" w:sz="4" w:space="0" w:color="auto"/>
      <w:lang w:val="en-US" w:eastAsia="en-US" w:bidi="ar-SA"/>
    </w:rPr>
  </w:style>
  <w:style w:type="character" w:customStyle="1" w:styleId="StyleLatinGaramondUnderline">
    <w:name w:val="Style (Latin) Garamond Underline"/>
    <w:rsid w:val="00A06122"/>
    <w:rPr>
      <w:rFonts w:ascii="Times New Roman" w:hAnsi="Times New Roman"/>
      <w:sz w:val="20"/>
      <w:u w:val="single"/>
    </w:rPr>
  </w:style>
  <w:style w:type="character" w:customStyle="1" w:styleId="StyleLatinGaramond">
    <w:name w:val="Style (Latin) Garamond"/>
    <w:rsid w:val="00A06122"/>
    <w:rPr>
      <w:rFonts w:ascii="Times New Roman" w:hAnsi="Times New Roman"/>
      <w:sz w:val="20"/>
    </w:rPr>
  </w:style>
  <w:style w:type="character" w:customStyle="1" w:styleId="styletimesnewroman12ptbold0">
    <w:name w:val="styletimesnewroman12ptbold"/>
    <w:basedOn w:val="DefaultParagraphFont"/>
    <w:rsid w:val="00A06122"/>
  </w:style>
  <w:style w:type="character" w:customStyle="1" w:styleId="CharCharCharCharChar">
    <w:name w:val="Char Char Char Char Char"/>
    <w:aliases w:val="Char Char Char Char,Char Char Char Char Char Char Char1,Heading 2 Char1 Char Char Char Char Char Char"/>
    <w:basedOn w:val="DefaultParagraphFont"/>
    <w:rsid w:val="00A06122"/>
    <w:rPr>
      <w:rFonts w:cs="Arial"/>
      <w:b/>
      <w:bCs/>
      <w:iCs/>
      <w:sz w:val="24"/>
      <w:szCs w:val="28"/>
      <w:lang w:val="en-US" w:eastAsia="en-US" w:bidi="ar-SA"/>
    </w:rPr>
  </w:style>
  <w:style w:type="character" w:customStyle="1" w:styleId="mainheading">
    <w:name w:val="mainheading"/>
    <w:basedOn w:val="DefaultParagraphFont"/>
    <w:rsid w:val="00A06122"/>
  </w:style>
  <w:style w:type="paragraph" w:customStyle="1" w:styleId="BoldandUnderlineChar2CharChar">
    <w:name w:val="Bold and Underline Char2 Char Char"/>
    <w:basedOn w:val="Normal"/>
    <w:link w:val="BoldandUnderlineChar2CharCharChar"/>
    <w:qFormat/>
    <w:rsid w:val="00A06122"/>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A06122"/>
    <w:rPr>
      <w:rFonts w:ascii="Calibri" w:eastAsia="Times New Roman" w:hAnsi="Calibri" w:cs="Calibri"/>
      <w:b/>
      <w:sz w:val="22"/>
      <w:u w:val="single"/>
    </w:rPr>
  </w:style>
  <w:style w:type="character" w:customStyle="1" w:styleId="StyleUnderlineChar9ptChar">
    <w:name w:val="Style Underline Char + 9 pt Char"/>
    <w:basedOn w:val="UnderlineCharChar"/>
    <w:rsid w:val="00A0612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0612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06122"/>
    <w:rPr>
      <w:sz w:val="16"/>
    </w:rPr>
  </w:style>
  <w:style w:type="paragraph" w:customStyle="1" w:styleId="Reduce8pt">
    <w:name w:val="Reduce 8pt"/>
    <w:basedOn w:val="Normal"/>
    <w:link w:val="Reduce8ptCharChar"/>
    <w:qFormat/>
    <w:rsid w:val="00A06122"/>
    <w:pPr>
      <w:autoSpaceDE w:val="0"/>
      <w:autoSpaceDN w:val="0"/>
      <w:adjustRightInd w:val="0"/>
      <w:jc w:val="both"/>
    </w:pPr>
    <w:rPr>
      <w:rFonts w:asciiTheme="minorHAnsi" w:eastAsiaTheme="minorHAnsi" w:hAnsiTheme="minorHAnsi"/>
      <w:sz w:val="16"/>
    </w:rPr>
  </w:style>
  <w:style w:type="paragraph" w:styleId="List">
    <w:name w:val="List"/>
    <w:basedOn w:val="Normal"/>
    <w:uiPriority w:val="99"/>
    <w:unhideWhenUsed/>
    <w:rsid w:val="00A06122"/>
    <w:pPr>
      <w:contextualSpacing/>
    </w:pPr>
    <w:rPr>
      <w:rFonts w:eastAsia="Calibri" w:cs="Calibri"/>
    </w:rPr>
  </w:style>
  <w:style w:type="character" w:customStyle="1" w:styleId="CardIndentedChar">
    <w:name w:val="Card (Indented) Char"/>
    <w:link w:val="CardIndented"/>
    <w:locked/>
    <w:rsid w:val="00A06122"/>
    <w:rPr>
      <w:rFonts w:ascii="Calibri" w:eastAsiaTheme="minorEastAsia" w:hAnsi="Calibri" w:cs="Calibri"/>
      <w:sz w:val="22"/>
    </w:rPr>
  </w:style>
  <w:style w:type="character" w:customStyle="1" w:styleId="citenon-boldChar">
    <w:name w:val="cite non-bold Char"/>
    <w:basedOn w:val="DefaultParagraphFont"/>
    <w:link w:val="citenon-bold"/>
    <w:locked/>
    <w:rsid w:val="00A06122"/>
    <w:rPr>
      <w:rFonts w:ascii="Garamond" w:eastAsia="Times New Roman" w:hAnsi="Garamond" w:cs="Calibri"/>
      <w:sz w:val="22"/>
      <w:szCs w:val="20"/>
    </w:rPr>
  </w:style>
  <w:style w:type="character" w:customStyle="1" w:styleId="boldciteChar4">
    <w:name w:val="bold cite Char4"/>
    <w:link w:val="boldcite"/>
    <w:locked/>
    <w:rsid w:val="00A06122"/>
    <w:rPr>
      <w:rFonts w:eastAsia="Times New Roman" w:cs="Times New Roman"/>
      <w:b/>
      <w:color w:val="000000"/>
      <w:sz w:val="20"/>
      <w:u w:val="thick" w:color="000000"/>
    </w:rPr>
  </w:style>
  <w:style w:type="paragraph" w:customStyle="1" w:styleId="boldcite">
    <w:name w:val="bold cite"/>
    <w:basedOn w:val="Normal"/>
    <w:link w:val="boldciteChar4"/>
    <w:qFormat/>
    <w:rsid w:val="00A0612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06122"/>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A06122"/>
    <w:rPr>
      <w:rFonts w:eastAsia="Calibri" w:cs="Calibri"/>
      <w:b/>
    </w:rPr>
  </w:style>
  <w:style w:type="character" w:customStyle="1" w:styleId="HeadingsBaseChar">
    <w:name w:val="Headings Base Char"/>
    <w:basedOn w:val="DefaultParagraphFont"/>
    <w:link w:val="HeadingsBase"/>
    <w:locked/>
    <w:rsid w:val="00A06122"/>
    <w:rPr>
      <w:rFonts w:ascii="Times New Roman" w:hAnsi="Times New Roman" w:cs="Times New Roman"/>
      <w:b/>
      <w:sz w:val="32"/>
    </w:rPr>
  </w:style>
  <w:style w:type="paragraph" w:customStyle="1" w:styleId="HeadingsBase">
    <w:name w:val="Headings Base"/>
    <w:basedOn w:val="Normal"/>
    <w:link w:val="HeadingsBaseChar"/>
    <w:qFormat/>
    <w:rsid w:val="00A06122"/>
    <w:pPr>
      <w:keepNext/>
      <w:keepLines/>
      <w:suppressAutoHyphens/>
      <w:spacing w:before="20" w:after="120"/>
      <w:jc w:val="center"/>
    </w:pPr>
    <w:rPr>
      <w:rFonts w:ascii="Times New Roman" w:eastAsiaTheme="minorHAnsi" w:hAnsi="Times New Roman" w:cs="Times New Roman"/>
      <w:b/>
      <w:sz w:val="32"/>
    </w:rPr>
  </w:style>
  <w:style w:type="paragraph" w:customStyle="1" w:styleId="HeadingFake">
    <w:name w:val="Heading Fake"/>
    <w:basedOn w:val="Heading3"/>
    <w:qFormat/>
    <w:rsid w:val="00A0612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06122"/>
    <w:pPr>
      <w:spacing w:line="480" w:lineRule="auto"/>
      <w:ind w:firstLine="720"/>
    </w:pPr>
    <w:rPr>
      <w:rFonts w:eastAsia="Calibri" w:cs="Calibri"/>
    </w:rPr>
  </w:style>
  <w:style w:type="paragraph" w:customStyle="1" w:styleId="SchoolBlockQuote">
    <w:name w:val="School Block Quote"/>
    <w:basedOn w:val="SchoolPaper"/>
    <w:qFormat/>
    <w:rsid w:val="00A06122"/>
  </w:style>
  <w:style w:type="paragraph" w:customStyle="1" w:styleId="SchoolWorksCited">
    <w:name w:val="School Works Cited"/>
    <w:basedOn w:val="SchoolPaper"/>
    <w:qFormat/>
    <w:rsid w:val="00A06122"/>
  </w:style>
  <w:style w:type="paragraph" w:customStyle="1" w:styleId="BlockQuote">
    <w:name w:val="Block Quote"/>
    <w:basedOn w:val="Normal"/>
    <w:qFormat/>
    <w:rsid w:val="00A06122"/>
    <w:pPr>
      <w:ind w:left="720" w:right="720"/>
    </w:pPr>
    <w:rPr>
      <w:rFonts w:eastAsia="Calibri" w:cs="Calibri"/>
    </w:rPr>
  </w:style>
  <w:style w:type="paragraph" w:customStyle="1" w:styleId="PaperBody">
    <w:name w:val="Paper Body"/>
    <w:basedOn w:val="Normal"/>
    <w:qFormat/>
    <w:rsid w:val="00A06122"/>
    <w:pPr>
      <w:spacing w:line="480" w:lineRule="auto"/>
      <w:ind w:firstLine="720"/>
    </w:pPr>
    <w:rPr>
      <w:rFonts w:eastAsia="Calibri" w:cs="Calibri"/>
    </w:rPr>
  </w:style>
  <w:style w:type="paragraph" w:customStyle="1" w:styleId="PaperCitation">
    <w:name w:val="Paper Citation"/>
    <w:basedOn w:val="Normal"/>
    <w:qFormat/>
    <w:rsid w:val="00A06122"/>
    <w:pPr>
      <w:spacing w:line="480" w:lineRule="auto"/>
      <w:ind w:left="720" w:hanging="720"/>
    </w:pPr>
    <w:rPr>
      <w:rFonts w:eastAsia="Calibri" w:cs="Calibri"/>
    </w:rPr>
  </w:style>
  <w:style w:type="character" w:customStyle="1" w:styleId="hatChar">
    <w:name w:val="hat Char"/>
    <w:basedOn w:val="DefaultParagraphFont"/>
    <w:link w:val="hat"/>
    <w:locked/>
    <w:rsid w:val="00A06122"/>
    <w:rPr>
      <w:rFonts w:ascii="Calibri" w:eastAsia="Times New Roman" w:hAnsi="Calibri" w:cs="Calibri"/>
      <w:b/>
      <w:bCs/>
      <w:sz w:val="32"/>
      <w:u w:val="single"/>
      <w:lang w:bidi="en-US"/>
    </w:rPr>
  </w:style>
  <w:style w:type="paragraph" w:customStyle="1" w:styleId="WW-Default">
    <w:name w:val="WW-Default"/>
    <w:qFormat/>
    <w:rsid w:val="00A06122"/>
    <w:pPr>
      <w:suppressAutoHyphens/>
    </w:pPr>
    <w:rPr>
      <w:rFonts w:ascii="Georgia" w:eastAsia="Calibri" w:hAnsi="Georgia" w:cs="Calibri"/>
      <w:sz w:val="22"/>
      <w:szCs w:val="22"/>
      <w:lang w:eastAsia="ar-SA"/>
    </w:rPr>
  </w:style>
  <w:style w:type="paragraph" w:customStyle="1" w:styleId="B-TagCite">
    <w:name w:val="B-TagCite"/>
    <w:qFormat/>
    <w:rsid w:val="00A0612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06122"/>
    <w:rPr>
      <w:rFonts w:ascii="Times New Roman" w:hAnsi="Times New Roman" w:cs="Times New Roman"/>
      <w:b/>
      <w:sz w:val="20"/>
    </w:rPr>
  </w:style>
  <w:style w:type="paragraph" w:customStyle="1" w:styleId="MicroText">
    <w:name w:val="MicroText"/>
    <w:basedOn w:val="Normal"/>
    <w:next w:val="Normal"/>
    <w:link w:val="MicroTextChar"/>
    <w:qFormat/>
    <w:rsid w:val="00A06122"/>
    <w:rPr>
      <w:rFonts w:ascii="Arial Narrow" w:eastAsiaTheme="minorHAnsi" w:hAnsi="Arial Narrow"/>
      <w:sz w:val="12"/>
    </w:rPr>
  </w:style>
  <w:style w:type="character" w:customStyle="1" w:styleId="Footnote2Char">
    <w:name w:val="Footnote2 Char"/>
    <w:link w:val="Footnote2"/>
    <w:locked/>
    <w:rsid w:val="00A06122"/>
  </w:style>
  <w:style w:type="paragraph" w:customStyle="1" w:styleId="Footnote2">
    <w:name w:val="Footnote2"/>
    <w:basedOn w:val="Normal"/>
    <w:next w:val="Normal"/>
    <w:link w:val="Footnote2Char"/>
    <w:autoRedefine/>
    <w:qFormat/>
    <w:rsid w:val="00A06122"/>
    <w:pPr>
      <w:spacing w:after="120" w:line="480" w:lineRule="auto"/>
    </w:pPr>
    <w:rPr>
      <w:rFonts w:asciiTheme="minorHAnsi" w:eastAsiaTheme="minorHAnsi" w:hAnsiTheme="minorHAnsi"/>
      <w:sz w:val="24"/>
    </w:rPr>
  </w:style>
  <w:style w:type="paragraph" w:customStyle="1" w:styleId="indent">
    <w:name w:val="indent"/>
    <w:basedOn w:val="Normal"/>
    <w:qFormat/>
    <w:rsid w:val="00A06122"/>
    <w:pPr>
      <w:spacing w:before="100" w:beforeAutospacing="1" w:after="100" w:afterAutospacing="1"/>
    </w:pPr>
    <w:rPr>
      <w:rFonts w:eastAsia="Times New Roman" w:cs="Calibri"/>
    </w:rPr>
  </w:style>
  <w:style w:type="paragraph" w:customStyle="1" w:styleId="PageHeaderLine1">
    <w:name w:val="PageHeaderLine1"/>
    <w:basedOn w:val="Normal"/>
    <w:qFormat/>
    <w:rsid w:val="00A06122"/>
    <w:pPr>
      <w:tabs>
        <w:tab w:val="right" w:pos="10800"/>
      </w:tabs>
    </w:pPr>
    <w:rPr>
      <w:rFonts w:eastAsia="Calibri" w:cs="Calibri"/>
      <w:b/>
    </w:rPr>
  </w:style>
  <w:style w:type="paragraph" w:customStyle="1" w:styleId="PageHeaderLine2">
    <w:name w:val="PageHeaderLine2"/>
    <w:basedOn w:val="Normal"/>
    <w:next w:val="Normal"/>
    <w:link w:val="PageHeaderLine2Char"/>
    <w:qFormat/>
    <w:rsid w:val="00A06122"/>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A06122"/>
    <w:rPr>
      <w:rFonts w:ascii="Times New Roman" w:hAnsi="Times New Roman" w:cs="Times New Roman"/>
      <w:sz w:val="20"/>
    </w:rPr>
  </w:style>
  <w:style w:type="paragraph" w:customStyle="1" w:styleId="CardText1">
    <w:name w:val="CardText"/>
    <w:basedOn w:val="Normal"/>
    <w:link w:val="CardTextChar3"/>
    <w:qFormat/>
    <w:rsid w:val="00A06122"/>
    <w:pPr>
      <w:ind w:left="288"/>
    </w:pPr>
    <w:rPr>
      <w:rFonts w:ascii="Times New Roman" w:eastAsiaTheme="minorHAnsi" w:hAnsi="Times New Roman" w:cs="Times New Roman"/>
      <w:sz w:val="20"/>
    </w:rPr>
  </w:style>
  <w:style w:type="character" w:customStyle="1" w:styleId="stylestylebold12pt">
    <w:name w:val="stylestylebold12pt"/>
    <w:basedOn w:val="DefaultParagraphFont"/>
    <w:rsid w:val="00A06122"/>
  </w:style>
  <w:style w:type="character" w:customStyle="1" w:styleId="styleboldunderline">
    <w:name w:val="styleboldunderline"/>
    <w:basedOn w:val="DefaultParagraphFont"/>
    <w:rsid w:val="00A06122"/>
  </w:style>
  <w:style w:type="character" w:customStyle="1" w:styleId="box">
    <w:name w:val="box"/>
    <w:basedOn w:val="DefaultParagraphFont"/>
    <w:rsid w:val="00A0612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06122"/>
    <w:rPr>
      <w:rFonts w:ascii="Arial Narrow" w:hAnsi="Arial Narrow" w:cs="Arial Narrow" w:hint="default"/>
      <w:sz w:val="18"/>
      <w:szCs w:val="18"/>
    </w:rPr>
  </w:style>
  <w:style w:type="character" w:customStyle="1" w:styleId="FontStyle14">
    <w:name w:val="Font Style14"/>
    <w:basedOn w:val="DefaultParagraphFont"/>
    <w:uiPriority w:val="99"/>
    <w:rsid w:val="00A0612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06122"/>
    <w:rPr>
      <w:rFonts w:ascii="Arial Narrow" w:hAnsi="Arial Narrow" w:cs="Arial Narrow" w:hint="default"/>
      <w:b/>
      <w:bCs/>
      <w:sz w:val="10"/>
      <w:szCs w:val="10"/>
    </w:rPr>
  </w:style>
  <w:style w:type="character" w:customStyle="1" w:styleId="CardTagandCiteChar">
    <w:name w:val="Card Tag and Cite Char"/>
    <w:basedOn w:val="DefaultParagraphFont"/>
    <w:rsid w:val="00A0612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06122"/>
    <w:rPr>
      <w:rFonts w:ascii="Arial Narrow" w:hAnsi="Arial Narrow"/>
      <w:b/>
      <w:color w:val="000000"/>
      <w:sz w:val="22"/>
      <w:szCs w:val="22"/>
      <w:u w:val="single"/>
    </w:rPr>
  </w:style>
  <w:style w:type="character" w:customStyle="1" w:styleId="SmallText0">
    <w:name w:val="SmallText"/>
    <w:rsid w:val="00A06122"/>
    <w:rPr>
      <w:color w:val="000000"/>
    </w:rPr>
  </w:style>
  <w:style w:type="character" w:customStyle="1" w:styleId="CitesChar1">
    <w:name w:val="Cites Char1"/>
    <w:basedOn w:val="DefaultParagraphFont"/>
    <w:rsid w:val="00A06122"/>
    <w:rPr>
      <w:b/>
      <w:bCs w:val="0"/>
      <w:szCs w:val="24"/>
      <w:u w:val="single"/>
      <w:lang w:val="en-US" w:eastAsia="en-US" w:bidi="ar-SA"/>
    </w:rPr>
  </w:style>
  <w:style w:type="character" w:customStyle="1" w:styleId="CardUnderlinedChar">
    <w:name w:val="Card Underlined Char"/>
    <w:basedOn w:val="DefaultParagraphFont"/>
    <w:rsid w:val="00A06122"/>
    <w:rPr>
      <w:rFonts w:ascii="Arial Narrow" w:hAnsi="Arial Narrow" w:hint="default"/>
      <w:sz w:val="22"/>
      <w:szCs w:val="24"/>
      <w:u w:val="single"/>
      <w:lang w:val="en-US" w:eastAsia="en-US" w:bidi="ar-SA"/>
    </w:rPr>
  </w:style>
  <w:style w:type="character" w:customStyle="1" w:styleId="underline3">
    <w:name w:val="underline3"/>
    <w:basedOn w:val="underline2"/>
    <w:rsid w:val="00A06122"/>
    <w:rPr>
      <w:rFonts w:ascii="Arial" w:hAnsi="Arial"/>
      <w:sz w:val="18"/>
      <w:u w:val="single"/>
      <w:bdr w:val="none" w:sz="0" w:space="0" w:color="auto" w:frame="1"/>
      <w:shd w:val="clear" w:color="auto" w:fill="FFFF00"/>
    </w:rPr>
  </w:style>
  <w:style w:type="character" w:customStyle="1" w:styleId="menu">
    <w:name w:val="menu"/>
    <w:basedOn w:val="DefaultParagraphFont"/>
    <w:rsid w:val="00A06122"/>
  </w:style>
  <w:style w:type="character" w:customStyle="1" w:styleId="itxtrst">
    <w:name w:val="itxtrst"/>
    <w:rsid w:val="00A06122"/>
  </w:style>
  <w:style w:type="character" w:customStyle="1" w:styleId="A-Underlining">
    <w:name w:val="A-Underlining"/>
    <w:basedOn w:val="DefaultParagraphFont"/>
    <w:rsid w:val="00A06122"/>
    <w:rPr>
      <w:rFonts w:ascii="Garamond" w:hAnsi="Garamond" w:hint="default"/>
      <w:color w:val="auto"/>
      <w:sz w:val="24"/>
      <w:u w:val="single"/>
    </w:rPr>
  </w:style>
  <w:style w:type="character" w:customStyle="1" w:styleId="StyleUnderlineBold0">
    <w:name w:val="Style Underline + Bold"/>
    <w:rsid w:val="00A06122"/>
    <w:rPr>
      <w:b/>
      <w:bCs/>
      <w:u w:val="single"/>
    </w:rPr>
  </w:style>
  <w:style w:type="character" w:customStyle="1" w:styleId="Underline-Highlighted">
    <w:name w:val="Underline-Highlighted"/>
    <w:uiPriority w:val="1"/>
    <w:qFormat/>
    <w:rsid w:val="00A0612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06122"/>
  </w:style>
  <w:style w:type="character" w:customStyle="1" w:styleId="newsmain">
    <w:name w:val="news_main"/>
    <w:basedOn w:val="DefaultParagraphFont"/>
    <w:rsid w:val="00A06122"/>
  </w:style>
  <w:style w:type="character" w:customStyle="1" w:styleId="vitstoryheadline">
    <w:name w:val="vitstoryheadline"/>
    <w:rsid w:val="00A06122"/>
  </w:style>
  <w:style w:type="character" w:customStyle="1" w:styleId="AuthorDate0">
    <w:name w:val="Author Date"/>
    <w:rsid w:val="00A06122"/>
    <w:rPr>
      <w:b/>
      <w:bCs w:val="0"/>
      <w:sz w:val="24"/>
      <w:u w:val="thick"/>
    </w:rPr>
  </w:style>
  <w:style w:type="character" w:customStyle="1" w:styleId="red">
    <w:name w:val="red"/>
    <w:basedOn w:val="DefaultParagraphFont"/>
    <w:rsid w:val="00A06122"/>
  </w:style>
  <w:style w:type="character" w:customStyle="1" w:styleId="at">
    <w:name w:val="at"/>
    <w:rsid w:val="00A06122"/>
  </w:style>
  <w:style w:type="character" w:customStyle="1" w:styleId="org">
    <w:name w:val="org"/>
    <w:rsid w:val="00A06122"/>
  </w:style>
  <w:style w:type="character" w:customStyle="1" w:styleId="pnumber">
    <w:name w:val="pnumber"/>
    <w:rsid w:val="00A06122"/>
  </w:style>
  <w:style w:type="character" w:customStyle="1" w:styleId="ital">
    <w:name w:val="ital"/>
    <w:rsid w:val="00A06122"/>
  </w:style>
  <w:style w:type="character" w:customStyle="1" w:styleId="orgdiv">
    <w:name w:val="orgdiv"/>
    <w:rsid w:val="00A06122"/>
  </w:style>
  <w:style w:type="character" w:customStyle="1" w:styleId="orgname">
    <w:name w:val="orgname"/>
    <w:rsid w:val="00A06122"/>
  </w:style>
  <w:style w:type="character" w:customStyle="1" w:styleId="city">
    <w:name w:val="city"/>
    <w:rsid w:val="00A06122"/>
  </w:style>
  <w:style w:type="character" w:customStyle="1" w:styleId="state">
    <w:name w:val="state"/>
    <w:rsid w:val="00A06122"/>
  </w:style>
  <w:style w:type="character" w:customStyle="1" w:styleId="country">
    <w:name w:val="country"/>
    <w:rsid w:val="00A06122"/>
  </w:style>
  <w:style w:type="character" w:customStyle="1" w:styleId="articletitle">
    <w:name w:val="articletitle"/>
    <w:rsid w:val="00A06122"/>
    <w:rPr>
      <w:rFonts w:ascii="Times New Roman" w:hAnsi="Times New Roman" w:cs="Times New Roman" w:hint="default"/>
    </w:rPr>
  </w:style>
  <w:style w:type="character" w:customStyle="1" w:styleId="6pointChar">
    <w:name w:val="6 point Char"/>
    <w:rsid w:val="00A06122"/>
    <w:rPr>
      <w:rFonts w:ascii="Times New Roman" w:hAnsi="Times New Roman" w:cs="Times New Roman" w:hint="default"/>
      <w:sz w:val="12"/>
      <w:lang w:val="en-US" w:eastAsia="en-US"/>
    </w:rPr>
  </w:style>
  <w:style w:type="character" w:customStyle="1" w:styleId="StyleThickunderline">
    <w:name w:val="Style Thick underline"/>
    <w:qFormat/>
    <w:rsid w:val="00A06122"/>
    <w:rPr>
      <w:u w:val="thick"/>
    </w:rPr>
  </w:style>
  <w:style w:type="character" w:customStyle="1" w:styleId="Box0">
    <w:name w:val="Box!"/>
    <w:rsid w:val="00A06122"/>
    <w:rPr>
      <w:rFonts w:ascii="Garamond" w:hAnsi="Garamond" w:hint="default"/>
      <w:sz w:val="24"/>
      <w:u w:val="single"/>
      <w:bdr w:val="single" w:sz="4" w:space="0" w:color="auto" w:frame="1"/>
    </w:rPr>
  </w:style>
  <w:style w:type="character" w:customStyle="1" w:styleId="citechar">
    <w:name w:val="citechar"/>
    <w:basedOn w:val="DefaultParagraphFont"/>
    <w:rsid w:val="00A06122"/>
  </w:style>
  <w:style w:type="character" w:customStyle="1" w:styleId="underlinechar2">
    <w:name w:val="underlinechar"/>
    <w:basedOn w:val="DefaultParagraphFont"/>
    <w:rsid w:val="00A06122"/>
  </w:style>
  <w:style w:type="character" w:customStyle="1" w:styleId="CardUnderlineChar">
    <w:name w:val="Card Underline Char"/>
    <w:rsid w:val="00A06122"/>
    <w:rPr>
      <w:szCs w:val="24"/>
      <w:u w:val="single"/>
      <w:lang w:val="en-US" w:eastAsia="en-US" w:bidi="ar-SA"/>
    </w:rPr>
  </w:style>
  <w:style w:type="character" w:customStyle="1" w:styleId="tagciteChar">
    <w:name w:val="tag/cite Char"/>
    <w:basedOn w:val="DefaultParagraphFont"/>
    <w:rsid w:val="00A06122"/>
    <w:rPr>
      <w:b/>
      <w:bCs w:val="0"/>
      <w:sz w:val="24"/>
      <w:lang w:val="en-US" w:eastAsia="en-US" w:bidi="ar-SA"/>
    </w:rPr>
  </w:style>
  <w:style w:type="character" w:customStyle="1" w:styleId="8pointChar">
    <w:name w:val="8 point Char"/>
    <w:basedOn w:val="DefaultParagraphFont"/>
    <w:rsid w:val="00A06122"/>
    <w:rPr>
      <w:sz w:val="16"/>
      <w:lang w:val="en-US" w:eastAsia="en-US" w:bidi="ar-SA"/>
    </w:rPr>
  </w:style>
  <w:style w:type="character" w:customStyle="1" w:styleId="BoldText12pt">
    <w:name w:val="Bold Text 12 pt"/>
    <w:rsid w:val="00A0612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06122"/>
  </w:style>
  <w:style w:type="table" w:styleId="TableGrid">
    <w:name w:val="Table Grid"/>
    <w:basedOn w:val="TableNormal"/>
    <w:rsid w:val="00A0612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06122"/>
    <w:rPr>
      <w:b/>
      <w:bCs w:val="0"/>
      <w:sz w:val="24"/>
      <w:lang w:val="en-US" w:eastAsia="en-US" w:bidi="ar-SA"/>
    </w:rPr>
  </w:style>
  <w:style w:type="character" w:customStyle="1" w:styleId="Mention11">
    <w:name w:val="Mention11"/>
    <w:basedOn w:val="DefaultParagraphFont"/>
    <w:uiPriority w:val="99"/>
    <w:semiHidden/>
    <w:unhideWhenUsed/>
    <w:rsid w:val="00A06122"/>
    <w:rPr>
      <w:color w:val="2B579A"/>
      <w:shd w:val="clear" w:color="auto" w:fill="E6E6E6"/>
    </w:rPr>
  </w:style>
  <w:style w:type="character" w:customStyle="1" w:styleId="Emph">
    <w:name w:val="Emph"/>
    <w:basedOn w:val="DefaultParagraphFont"/>
    <w:uiPriority w:val="1"/>
    <w:qFormat/>
    <w:rsid w:val="00A0612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06122"/>
  </w:style>
  <w:style w:type="character" w:customStyle="1" w:styleId="Mention2">
    <w:name w:val="Mention2"/>
    <w:basedOn w:val="DefaultParagraphFont"/>
    <w:uiPriority w:val="99"/>
    <w:semiHidden/>
    <w:unhideWhenUsed/>
    <w:rsid w:val="00A06122"/>
    <w:rPr>
      <w:color w:val="2B579A"/>
      <w:shd w:val="clear" w:color="auto" w:fill="E6E6E6"/>
    </w:rPr>
  </w:style>
  <w:style w:type="paragraph" w:customStyle="1" w:styleId="FlashTag">
    <w:name w:val="FlashTag"/>
    <w:basedOn w:val="Normal"/>
    <w:link w:val="FlashTagChar"/>
    <w:autoRedefine/>
    <w:uiPriority w:val="4"/>
    <w:qFormat/>
    <w:rsid w:val="00A06122"/>
    <w:rPr>
      <w:rFonts w:asciiTheme="majorHAnsi" w:hAnsiTheme="majorHAnsi" w:cs="Calibri"/>
      <w:b/>
      <w:sz w:val="28"/>
    </w:rPr>
  </w:style>
  <w:style w:type="character" w:customStyle="1" w:styleId="FlashTagChar">
    <w:name w:val="FlashTag Char"/>
    <w:basedOn w:val="DefaultParagraphFont"/>
    <w:link w:val="FlashTag"/>
    <w:uiPriority w:val="4"/>
    <w:rsid w:val="00A06122"/>
    <w:rPr>
      <w:rFonts w:asciiTheme="majorHAnsi" w:eastAsiaTheme="minorEastAsia" w:hAnsiTheme="majorHAnsi" w:cs="Calibri"/>
      <w:b/>
      <w:sz w:val="28"/>
    </w:rPr>
  </w:style>
  <w:style w:type="paragraph" w:customStyle="1" w:styleId="Warrant">
    <w:name w:val="Warrant"/>
    <w:autoRedefine/>
    <w:uiPriority w:val="4"/>
    <w:qFormat/>
    <w:rsid w:val="00A06122"/>
    <w:pPr>
      <w:spacing w:after="160" w:line="259" w:lineRule="auto"/>
      <w:ind w:left="720"/>
    </w:pPr>
    <w:rPr>
      <w:rFonts w:ascii="Calibri" w:hAnsi="Calibri" w:cs="Arial"/>
      <w:sz w:val="22"/>
      <w:szCs w:val="22"/>
    </w:rPr>
  </w:style>
  <w:style w:type="character" w:customStyle="1" w:styleId="m-8793234324905335251gmail-style13ptbold">
    <w:name w:val="m_-8793234324905335251gmail-style13ptbold"/>
    <w:basedOn w:val="DefaultParagraphFont"/>
    <w:rsid w:val="00A06122"/>
  </w:style>
  <w:style w:type="character" w:customStyle="1" w:styleId="m3965771245576658108gmail-styleunderline">
    <w:name w:val="m_3965771245576658108gmail-styleunderline"/>
    <w:basedOn w:val="DefaultParagraphFont"/>
    <w:rsid w:val="00A06122"/>
  </w:style>
  <w:style w:type="paragraph" w:customStyle="1" w:styleId="Header1">
    <w:name w:val="Header1"/>
    <w:aliases w:val="Header Char Char,Header Char Char Char Char Char Char Char Cha,Header Char2,Header Char1 Char,Char Char Char Cha"/>
    <w:basedOn w:val="Normal"/>
    <w:qFormat/>
    <w:rsid w:val="00A06122"/>
    <w:pPr>
      <w:tabs>
        <w:tab w:val="center" w:pos="4680"/>
        <w:tab w:val="right" w:pos="9360"/>
      </w:tabs>
    </w:pPr>
    <w:rPr>
      <w:rFonts w:cs="Calibri"/>
    </w:rPr>
  </w:style>
  <w:style w:type="character" w:customStyle="1" w:styleId="EndnoteTextChar">
    <w:name w:val="Endnote Text Char"/>
    <w:basedOn w:val="DefaultParagraphFont"/>
    <w:link w:val="EndnoteText"/>
    <w:locked/>
    <w:rsid w:val="00A06122"/>
    <w:rPr>
      <w:rFonts w:ascii="Georgia" w:eastAsia="Times New Roman" w:hAnsi="Georgia"/>
      <w:szCs w:val="20"/>
    </w:rPr>
  </w:style>
  <w:style w:type="paragraph" w:styleId="EndnoteText">
    <w:name w:val="endnote text"/>
    <w:basedOn w:val="Normal"/>
    <w:link w:val="EndnoteTextChar"/>
    <w:unhideWhenUsed/>
    <w:rsid w:val="00A06122"/>
    <w:rPr>
      <w:rFonts w:ascii="Georgia" w:eastAsia="Times New Roman" w:hAnsi="Georgia"/>
      <w:sz w:val="24"/>
      <w:szCs w:val="20"/>
    </w:rPr>
  </w:style>
  <w:style w:type="character" w:customStyle="1" w:styleId="EndnoteTextChar1">
    <w:name w:val="Endnote Text Char1"/>
    <w:basedOn w:val="DefaultParagraphFont"/>
    <w:semiHidden/>
    <w:rsid w:val="00A06122"/>
    <w:rPr>
      <w:rFonts w:ascii="Calibri" w:eastAsiaTheme="minorEastAsia" w:hAnsi="Calibri"/>
      <w:sz w:val="20"/>
      <w:szCs w:val="20"/>
    </w:rPr>
  </w:style>
  <w:style w:type="character" w:customStyle="1" w:styleId="DateChar">
    <w:name w:val="Date Char"/>
    <w:aliases w:val="date Char"/>
    <w:basedOn w:val="DefaultParagraphFont"/>
    <w:link w:val="Date"/>
    <w:uiPriority w:val="99"/>
    <w:locked/>
    <w:rsid w:val="00A06122"/>
    <w:rPr>
      <w:rFonts w:ascii="Georgia" w:eastAsia="Times New Roman" w:hAnsi="Georgia"/>
    </w:rPr>
  </w:style>
  <w:style w:type="paragraph" w:styleId="Date">
    <w:name w:val="Date"/>
    <w:aliases w:val="date"/>
    <w:basedOn w:val="Normal"/>
    <w:next w:val="Normal"/>
    <w:link w:val="DateChar"/>
    <w:uiPriority w:val="99"/>
    <w:unhideWhenUsed/>
    <w:rsid w:val="00A06122"/>
    <w:rPr>
      <w:rFonts w:ascii="Georgia" w:eastAsia="Times New Roman" w:hAnsi="Georgia"/>
      <w:sz w:val="24"/>
    </w:rPr>
  </w:style>
  <w:style w:type="character" w:customStyle="1" w:styleId="DateChar1">
    <w:name w:val="Date Char1"/>
    <w:basedOn w:val="DefaultParagraphFont"/>
    <w:uiPriority w:val="99"/>
    <w:semiHidden/>
    <w:rsid w:val="00A06122"/>
    <w:rPr>
      <w:rFonts w:ascii="Calibri" w:eastAsiaTheme="minorEastAsia" w:hAnsi="Calibri"/>
      <w:sz w:val="22"/>
    </w:rPr>
  </w:style>
  <w:style w:type="character" w:customStyle="1" w:styleId="BodyTextFirstIndentChar">
    <w:name w:val="Body Text First Indent Char"/>
    <w:basedOn w:val="BodyTextChar"/>
    <w:link w:val="BodyTextFirstIndent"/>
    <w:locked/>
    <w:rsid w:val="00A0612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A06122"/>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A06122"/>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A06122"/>
    <w:rPr>
      <w:rFonts w:ascii="Calibri" w:hAnsi="Calibri" w:cs="Calibri"/>
    </w:rPr>
  </w:style>
  <w:style w:type="character" w:customStyle="1" w:styleId="PlainTextChar1">
    <w:name w:val="Plain Text Char1"/>
    <w:basedOn w:val="DefaultParagraphFont"/>
    <w:semiHidden/>
    <w:rsid w:val="00A06122"/>
    <w:rPr>
      <w:rFonts w:ascii="Consolas" w:hAnsi="Consolas" w:cs="Calibri"/>
      <w:sz w:val="21"/>
      <w:szCs w:val="21"/>
    </w:rPr>
  </w:style>
  <w:style w:type="paragraph" w:customStyle="1" w:styleId="msolistparagraphcxspfirst">
    <w:name w:val="msolistparagraphcxspfirst"/>
    <w:basedOn w:val="Normal"/>
    <w:uiPriority w:val="99"/>
    <w:qFormat/>
    <w:rsid w:val="00A06122"/>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A06122"/>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A06122"/>
    <w:rPr>
      <w:rFonts w:ascii="Calibri" w:hAnsi="Calibri" w:cs="Calibri"/>
      <w:i/>
      <w:iCs/>
      <w:color w:val="000000" w:themeColor="text1"/>
    </w:rPr>
  </w:style>
  <w:style w:type="paragraph" w:customStyle="1" w:styleId="Heading2-NotBold">
    <w:name w:val="Heading 2 - Not Bold"/>
    <w:basedOn w:val="Heading2"/>
    <w:autoRedefine/>
    <w:uiPriority w:val="99"/>
    <w:qFormat/>
    <w:rsid w:val="00A06122"/>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A06122"/>
    <w:rPr>
      <w:rFonts w:ascii="Calibri" w:eastAsia="Calibri" w:hAnsi="Calibri" w:cs="Calibri"/>
      <w:b/>
      <w:sz w:val="22"/>
    </w:rPr>
  </w:style>
  <w:style w:type="paragraph" w:customStyle="1" w:styleId="Heading2-Bold">
    <w:name w:val="Heading 2 - Bold"/>
    <w:basedOn w:val="Normal"/>
    <w:autoRedefine/>
    <w:uiPriority w:val="99"/>
    <w:qFormat/>
    <w:rsid w:val="00A06122"/>
    <w:rPr>
      <w:rFonts w:ascii="Garamond" w:eastAsia="Calibri" w:hAnsi="Garamond" w:cs="Calibri"/>
      <w:b/>
    </w:rPr>
  </w:style>
  <w:style w:type="paragraph" w:customStyle="1" w:styleId="tag">
    <w:name w:val="%tag"/>
    <w:basedOn w:val="Normal"/>
    <w:next w:val="Normal"/>
    <w:uiPriority w:val="99"/>
    <w:qFormat/>
    <w:rsid w:val="00A06122"/>
    <w:rPr>
      <w:rFonts w:ascii="Garamond" w:eastAsia="Calibri" w:hAnsi="Garamond" w:cs="Calibri"/>
      <w:bCs/>
      <w:sz w:val="18"/>
    </w:rPr>
  </w:style>
  <w:style w:type="character" w:customStyle="1" w:styleId="Style2Char">
    <w:name w:val="Style 2 Char"/>
    <w:link w:val="Style20"/>
    <w:uiPriority w:val="99"/>
    <w:locked/>
    <w:rsid w:val="00A0612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06122"/>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A0612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06122"/>
    <w:rPr>
      <w:rFonts w:ascii="Garamond" w:eastAsia="Times New Roman" w:hAnsi="Garamond"/>
      <w:sz w:val="24"/>
      <w:szCs w:val="20"/>
      <w:u w:val="single"/>
      <w:lang w:val="x-none" w:eastAsia="x-none"/>
    </w:rPr>
  </w:style>
  <w:style w:type="character" w:customStyle="1" w:styleId="textsmallChar0">
    <w:name w:val="textsmall Char"/>
    <w:link w:val="textsmall0"/>
    <w:locked/>
    <w:rsid w:val="00A06122"/>
    <w:rPr>
      <w:rFonts w:ascii="Georgia" w:eastAsia="Times New Roman" w:hAnsi="Georgia"/>
      <w:sz w:val="18"/>
      <w:szCs w:val="20"/>
      <w:lang w:val="x-none" w:eastAsia="x-none"/>
    </w:rPr>
  </w:style>
  <w:style w:type="paragraph" w:customStyle="1" w:styleId="textsmall0">
    <w:name w:val="textsmall"/>
    <w:basedOn w:val="Normal"/>
    <w:link w:val="textsmallChar0"/>
    <w:qFormat/>
    <w:rsid w:val="00A06122"/>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0612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0612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06122"/>
    <w:rPr>
      <w:rFonts w:ascii="Arial" w:eastAsia="Times New Roman" w:hAnsi="Arial" w:cs="Arial"/>
      <w:sz w:val="12"/>
    </w:rPr>
  </w:style>
  <w:style w:type="paragraph" w:customStyle="1" w:styleId="Micro">
    <w:name w:val="Micro"/>
    <w:basedOn w:val="Normal"/>
    <w:next w:val="Normal"/>
    <w:link w:val="MicroChar"/>
    <w:qFormat/>
    <w:rsid w:val="00A06122"/>
    <w:rPr>
      <w:rFonts w:ascii="Arial" w:eastAsia="Times New Roman" w:hAnsi="Arial" w:cs="Arial"/>
      <w:sz w:val="12"/>
    </w:rPr>
  </w:style>
  <w:style w:type="character" w:customStyle="1" w:styleId="CardNotUnderlinedChar1">
    <w:name w:val="Card Not Underlined Char1"/>
    <w:link w:val="CardNotUnderlined"/>
    <w:locked/>
    <w:rsid w:val="00A06122"/>
    <w:rPr>
      <w:rFonts w:ascii="Bell MT" w:eastAsia="Calibri" w:hAnsi="Bell MT"/>
      <w:szCs w:val="20"/>
    </w:rPr>
  </w:style>
  <w:style w:type="paragraph" w:customStyle="1" w:styleId="CardNotUnderlined">
    <w:name w:val="Card Not Underlined"/>
    <w:basedOn w:val="Normal"/>
    <w:link w:val="CardNotUnderlinedChar1"/>
    <w:autoRedefine/>
    <w:qFormat/>
    <w:rsid w:val="00A06122"/>
    <w:rPr>
      <w:rFonts w:ascii="Bell MT" w:eastAsia="Calibri" w:hAnsi="Bell MT"/>
      <w:sz w:val="24"/>
      <w:szCs w:val="20"/>
    </w:rPr>
  </w:style>
  <w:style w:type="paragraph" w:customStyle="1" w:styleId="h-lead">
    <w:name w:val="h-lead"/>
    <w:basedOn w:val="Normal"/>
    <w:uiPriority w:val="99"/>
    <w:qFormat/>
    <w:rsid w:val="00A06122"/>
    <w:pPr>
      <w:spacing w:before="100" w:beforeAutospacing="1" w:after="100" w:afterAutospacing="1"/>
    </w:pPr>
    <w:rPr>
      <w:rFonts w:eastAsia="Times New Roman" w:cs="Calibri"/>
      <w:sz w:val="24"/>
    </w:rPr>
  </w:style>
  <w:style w:type="paragraph" w:customStyle="1" w:styleId="intro">
    <w:name w:val="intro"/>
    <w:basedOn w:val="Normal"/>
    <w:uiPriority w:val="99"/>
    <w:qFormat/>
    <w:rsid w:val="00A06122"/>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A06122"/>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A0612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0612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06122"/>
    <w:rPr>
      <w:rFonts w:eastAsia="Calibri" w:cs="Calibri"/>
    </w:rPr>
  </w:style>
  <w:style w:type="paragraph" w:customStyle="1" w:styleId="F3-TagAuthor">
    <w:name w:val="F3 - Tag/Author"/>
    <w:basedOn w:val="Normal"/>
    <w:uiPriority w:val="99"/>
    <w:qFormat/>
    <w:rsid w:val="00A06122"/>
    <w:rPr>
      <w:rFonts w:eastAsia="Times New Roman" w:cs="Calibri"/>
      <w:b/>
    </w:rPr>
  </w:style>
  <w:style w:type="paragraph" w:customStyle="1" w:styleId="F5-UnderlineNormal">
    <w:name w:val="F5 - Underline Normal"/>
    <w:basedOn w:val="Normal"/>
    <w:uiPriority w:val="99"/>
    <w:qFormat/>
    <w:rsid w:val="00A06122"/>
    <w:rPr>
      <w:rFonts w:eastAsia="Calibri" w:cs="Calibri"/>
      <w:u w:val="single"/>
    </w:rPr>
  </w:style>
  <w:style w:type="paragraph" w:customStyle="1" w:styleId="Brief-PrimarySource">
    <w:name w:val="Brief - Primary Source"/>
    <w:basedOn w:val="Normal"/>
    <w:uiPriority w:val="99"/>
    <w:qFormat/>
    <w:rsid w:val="00A06122"/>
    <w:rPr>
      <w:rFonts w:eastAsia="Times New Roman" w:cs="Calibri"/>
      <w:b/>
      <w:sz w:val="24"/>
      <w:u w:val="single"/>
    </w:rPr>
  </w:style>
  <w:style w:type="paragraph" w:customStyle="1" w:styleId="Brief-Underline">
    <w:name w:val="Brief - Underline"/>
    <w:basedOn w:val="Normal"/>
    <w:uiPriority w:val="99"/>
    <w:qFormat/>
    <w:rsid w:val="00A06122"/>
    <w:rPr>
      <w:rFonts w:eastAsia="Times New Roman" w:cs="Calibri"/>
      <w:u w:val="single"/>
    </w:rPr>
  </w:style>
  <w:style w:type="paragraph" w:customStyle="1" w:styleId="Brief">
    <w:name w:val="Brief"/>
    <w:basedOn w:val="Brief-PrimarySource"/>
    <w:uiPriority w:val="99"/>
    <w:qFormat/>
    <w:rsid w:val="00A06122"/>
    <w:rPr>
      <w:b w:val="0"/>
    </w:rPr>
  </w:style>
  <w:style w:type="paragraph" w:customStyle="1" w:styleId="CM2">
    <w:name w:val="CM2"/>
    <w:basedOn w:val="Normal"/>
    <w:next w:val="Normal"/>
    <w:uiPriority w:val="99"/>
    <w:qFormat/>
    <w:rsid w:val="00A06122"/>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A06122"/>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A06122"/>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A06122"/>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A06122"/>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A06122"/>
    <w:pPr>
      <w:widowControl w:val="0"/>
      <w:spacing w:line="276" w:lineRule="atLeast"/>
    </w:pPr>
    <w:rPr>
      <w:color w:val="auto"/>
    </w:rPr>
  </w:style>
  <w:style w:type="paragraph" w:customStyle="1" w:styleId="CM34">
    <w:name w:val="CM34"/>
    <w:basedOn w:val="Default"/>
    <w:next w:val="Default"/>
    <w:uiPriority w:val="99"/>
    <w:qFormat/>
    <w:rsid w:val="00A06122"/>
    <w:pPr>
      <w:widowControl w:val="0"/>
    </w:pPr>
    <w:rPr>
      <w:color w:val="auto"/>
    </w:rPr>
  </w:style>
  <w:style w:type="paragraph" w:customStyle="1" w:styleId="CM56">
    <w:name w:val="CM56"/>
    <w:basedOn w:val="Default"/>
    <w:next w:val="Default"/>
    <w:uiPriority w:val="99"/>
    <w:qFormat/>
    <w:rsid w:val="00A06122"/>
    <w:pPr>
      <w:widowControl w:val="0"/>
    </w:pPr>
    <w:rPr>
      <w:rFonts w:eastAsia="Calibri"/>
      <w:color w:val="auto"/>
    </w:rPr>
  </w:style>
  <w:style w:type="paragraph" w:customStyle="1" w:styleId="CM58">
    <w:name w:val="CM58"/>
    <w:basedOn w:val="Default"/>
    <w:next w:val="Default"/>
    <w:uiPriority w:val="99"/>
    <w:qFormat/>
    <w:rsid w:val="00A06122"/>
    <w:pPr>
      <w:widowControl w:val="0"/>
    </w:pPr>
    <w:rPr>
      <w:rFonts w:eastAsia="Calibri"/>
      <w:color w:val="auto"/>
    </w:rPr>
  </w:style>
  <w:style w:type="paragraph" w:customStyle="1" w:styleId="CM57">
    <w:name w:val="CM57"/>
    <w:basedOn w:val="Default"/>
    <w:next w:val="Default"/>
    <w:uiPriority w:val="99"/>
    <w:qFormat/>
    <w:rsid w:val="00A06122"/>
    <w:pPr>
      <w:widowControl w:val="0"/>
    </w:pPr>
    <w:rPr>
      <w:rFonts w:eastAsia="Calibri"/>
      <w:color w:val="auto"/>
    </w:rPr>
  </w:style>
  <w:style w:type="paragraph" w:customStyle="1" w:styleId="CM1">
    <w:name w:val="CM1"/>
    <w:basedOn w:val="Default"/>
    <w:next w:val="Default"/>
    <w:uiPriority w:val="99"/>
    <w:qFormat/>
    <w:rsid w:val="00A06122"/>
    <w:pPr>
      <w:widowControl w:val="0"/>
    </w:pPr>
    <w:rPr>
      <w:rFonts w:eastAsia="Calibri"/>
      <w:color w:val="auto"/>
    </w:rPr>
  </w:style>
  <w:style w:type="paragraph" w:customStyle="1" w:styleId="CM49">
    <w:name w:val="CM49"/>
    <w:basedOn w:val="Default"/>
    <w:next w:val="Default"/>
    <w:uiPriority w:val="99"/>
    <w:qFormat/>
    <w:rsid w:val="00A06122"/>
    <w:pPr>
      <w:widowControl w:val="0"/>
    </w:pPr>
    <w:rPr>
      <w:rFonts w:eastAsia="Calibri"/>
      <w:color w:val="auto"/>
    </w:rPr>
  </w:style>
  <w:style w:type="paragraph" w:customStyle="1" w:styleId="CM41">
    <w:name w:val="CM41"/>
    <w:basedOn w:val="Default"/>
    <w:next w:val="Default"/>
    <w:uiPriority w:val="99"/>
    <w:qFormat/>
    <w:rsid w:val="00A06122"/>
    <w:pPr>
      <w:widowControl w:val="0"/>
    </w:pPr>
    <w:rPr>
      <w:rFonts w:eastAsia="Calibri"/>
      <w:color w:val="auto"/>
    </w:rPr>
  </w:style>
  <w:style w:type="paragraph" w:customStyle="1" w:styleId="3rdOrderPara">
    <w:name w:val="3rd Order Para"/>
    <w:basedOn w:val="Default"/>
    <w:next w:val="Default"/>
    <w:qFormat/>
    <w:rsid w:val="00A06122"/>
    <w:pPr>
      <w:widowControl w:val="0"/>
    </w:pPr>
    <w:rPr>
      <w:rFonts w:eastAsia="Calibri"/>
      <w:color w:val="auto"/>
    </w:rPr>
  </w:style>
  <w:style w:type="paragraph" w:customStyle="1" w:styleId="2ndOrderPara">
    <w:name w:val="2nd Order Para"/>
    <w:basedOn w:val="Default"/>
    <w:next w:val="Default"/>
    <w:qFormat/>
    <w:rsid w:val="00A06122"/>
    <w:pPr>
      <w:widowControl w:val="0"/>
    </w:pPr>
    <w:rPr>
      <w:rFonts w:eastAsia="Calibri"/>
      <w:color w:val="auto"/>
    </w:rPr>
  </w:style>
  <w:style w:type="paragraph" w:customStyle="1" w:styleId="Normal-SIGN2">
    <w:name w:val="Normal-SIGN2"/>
    <w:basedOn w:val="Default"/>
    <w:next w:val="Default"/>
    <w:qFormat/>
    <w:rsid w:val="00A06122"/>
    <w:pPr>
      <w:widowControl w:val="0"/>
    </w:pPr>
    <w:rPr>
      <w:rFonts w:eastAsia="Calibri"/>
      <w:color w:val="auto"/>
    </w:rPr>
  </w:style>
  <w:style w:type="paragraph" w:customStyle="1" w:styleId="Normal-SIGN1">
    <w:name w:val="Normal-SIGN1"/>
    <w:basedOn w:val="Default"/>
    <w:next w:val="Default"/>
    <w:uiPriority w:val="99"/>
    <w:qFormat/>
    <w:rsid w:val="00A06122"/>
    <w:pPr>
      <w:widowControl w:val="0"/>
    </w:pPr>
    <w:rPr>
      <w:rFonts w:eastAsia="Calibri"/>
      <w:color w:val="auto"/>
    </w:rPr>
  </w:style>
  <w:style w:type="paragraph" w:customStyle="1" w:styleId="CM3">
    <w:name w:val="CM3"/>
    <w:basedOn w:val="Default"/>
    <w:next w:val="Default"/>
    <w:uiPriority w:val="99"/>
    <w:qFormat/>
    <w:rsid w:val="00A06122"/>
    <w:pPr>
      <w:widowControl w:val="0"/>
      <w:spacing w:line="553" w:lineRule="atLeast"/>
    </w:pPr>
    <w:rPr>
      <w:rFonts w:eastAsia="Calibri"/>
      <w:color w:val="auto"/>
    </w:rPr>
  </w:style>
  <w:style w:type="paragraph" w:customStyle="1" w:styleId="CM33">
    <w:name w:val="CM33"/>
    <w:basedOn w:val="Default"/>
    <w:next w:val="Default"/>
    <w:uiPriority w:val="99"/>
    <w:qFormat/>
    <w:rsid w:val="00A06122"/>
    <w:pPr>
      <w:widowControl w:val="0"/>
    </w:pPr>
    <w:rPr>
      <w:rFonts w:eastAsia="Calibri"/>
      <w:color w:val="auto"/>
    </w:rPr>
  </w:style>
  <w:style w:type="paragraph" w:customStyle="1" w:styleId="CM37">
    <w:name w:val="CM37"/>
    <w:basedOn w:val="Default"/>
    <w:next w:val="Default"/>
    <w:uiPriority w:val="99"/>
    <w:qFormat/>
    <w:rsid w:val="00A06122"/>
    <w:pPr>
      <w:widowControl w:val="0"/>
    </w:pPr>
    <w:rPr>
      <w:rFonts w:eastAsia="Calibri"/>
      <w:color w:val="auto"/>
    </w:rPr>
  </w:style>
  <w:style w:type="paragraph" w:customStyle="1" w:styleId="CM7">
    <w:name w:val="CM7"/>
    <w:basedOn w:val="Default"/>
    <w:next w:val="Default"/>
    <w:uiPriority w:val="99"/>
    <w:qFormat/>
    <w:rsid w:val="00A06122"/>
    <w:pPr>
      <w:widowControl w:val="0"/>
      <w:spacing w:line="553" w:lineRule="atLeast"/>
    </w:pPr>
    <w:rPr>
      <w:rFonts w:eastAsia="Calibri"/>
      <w:color w:val="auto"/>
    </w:rPr>
  </w:style>
  <w:style w:type="paragraph" w:customStyle="1" w:styleId="Brief-SecondarySource">
    <w:name w:val="Brief - Secondary Source"/>
    <w:basedOn w:val="Normal"/>
    <w:qFormat/>
    <w:rsid w:val="00A06122"/>
    <w:rPr>
      <w:rFonts w:eastAsia="Times New Roman" w:cs="Calibri"/>
      <w:sz w:val="14"/>
      <w:szCs w:val="20"/>
    </w:rPr>
  </w:style>
  <w:style w:type="paragraph" w:customStyle="1" w:styleId="Brief-Card">
    <w:name w:val="Brief - Card"/>
    <w:basedOn w:val="Normal"/>
    <w:uiPriority w:val="99"/>
    <w:qFormat/>
    <w:rsid w:val="00A06122"/>
    <w:rPr>
      <w:rFonts w:eastAsia="Times New Roman" w:cs="Calibri"/>
    </w:rPr>
  </w:style>
  <w:style w:type="paragraph" w:customStyle="1" w:styleId="Pa2">
    <w:name w:val="Pa2"/>
    <w:basedOn w:val="Default"/>
    <w:next w:val="Default"/>
    <w:uiPriority w:val="99"/>
    <w:qFormat/>
    <w:rsid w:val="00A0612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06122"/>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A06122"/>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A06122"/>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A06122"/>
    <w:pPr>
      <w:widowControl w:val="0"/>
    </w:pPr>
    <w:rPr>
      <w:rFonts w:ascii="Arial Black" w:hAnsi="Arial Black"/>
      <w:color w:val="auto"/>
    </w:rPr>
  </w:style>
  <w:style w:type="paragraph" w:customStyle="1" w:styleId="Cover1">
    <w:name w:val="Cover 1"/>
    <w:basedOn w:val="Normal"/>
    <w:next w:val="Normal"/>
    <w:uiPriority w:val="99"/>
    <w:qFormat/>
    <w:rsid w:val="00A06122"/>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A06122"/>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A06122"/>
    <w:pPr>
      <w:widowControl w:val="0"/>
    </w:pPr>
    <w:rPr>
      <w:color w:val="auto"/>
    </w:rPr>
  </w:style>
  <w:style w:type="paragraph" w:customStyle="1" w:styleId="Pa11">
    <w:name w:val="Pa11"/>
    <w:basedOn w:val="Normal"/>
    <w:next w:val="Normal"/>
    <w:uiPriority w:val="99"/>
    <w:qFormat/>
    <w:rsid w:val="00A06122"/>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A06122"/>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A0612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A06122"/>
    <w:pPr>
      <w:widowControl w:val="0"/>
    </w:pPr>
    <w:rPr>
      <w:rFonts w:eastAsia="Calibri"/>
      <w:color w:val="auto"/>
    </w:rPr>
  </w:style>
  <w:style w:type="paragraph" w:customStyle="1" w:styleId="CM5">
    <w:name w:val="CM5"/>
    <w:basedOn w:val="Default"/>
    <w:next w:val="Default"/>
    <w:qFormat/>
    <w:rsid w:val="00A06122"/>
    <w:pPr>
      <w:widowControl w:val="0"/>
      <w:spacing w:line="553" w:lineRule="atLeast"/>
    </w:pPr>
    <w:rPr>
      <w:rFonts w:eastAsia="Calibri"/>
      <w:color w:val="auto"/>
    </w:rPr>
  </w:style>
  <w:style w:type="paragraph" w:customStyle="1" w:styleId="CM28">
    <w:name w:val="CM28"/>
    <w:basedOn w:val="Default"/>
    <w:next w:val="Default"/>
    <w:uiPriority w:val="99"/>
    <w:qFormat/>
    <w:rsid w:val="00A06122"/>
    <w:pPr>
      <w:widowControl w:val="0"/>
    </w:pPr>
    <w:rPr>
      <w:rFonts w:eastAsia="Calibri"/>
      <w:color w:val="auto"/>
    </w:rPr>
  </w:style>
  <w:style w:type="paragraph" w:customStyle="1" w:styleId="CM8">
    <w:name w:val="CM8"/>
    <w:basedOn w:val="Default"/>
    <w:next w:val="Default"/>
    <w:uiPriority w:val="99"/>
    <w:qFormat/>
    <w:rsid w:val="00A06122"/>
    <w:pPr>
      <w:widowControl w:val="0"/>
    </w:pPr>
    <w:rPr>
      <w:rFonts w:eastAsia="Calibri"/>
      <w:color w:val="auto"/>
    </w:rPr>
  </w:style>
  <w:style w:type="paragraph" w:customStyle="1" w:styleId="CM6">
    <w:name w:val="CM6"/>
    <w:basedOn w:val="Default"/>
    <w:next w:val="Default"/>
    <w:uiPriority w:val="99"/>
    <w:qFormat/>
    <w:rsid w:val="00A06122"/>
    <w:pPr>
      <w:widowControl w:val="0"/>
      <w:spacing w:line="553" w:lineRule="atLeast"/>
    </w:pPr>
    <w:rPr>
      <w:rFonts w:eastAsia="Calibri"/>
      <w:color w:val="auto"/>
    </w:rPr>
  </w:style>
  <w:style w:type="paragraph" w:customStyle="1" w:styleId="CM22">
    <w:name w:val="CM22"/>
    <w:basedOn w:val="Default"/>
    <w:next w:val="Default"/>
    <w:uiPriority w:val="99"/>
    <w:qFormat/>
    <w:rsid w:val="00A06122"/>
    <w:pPr>
      <w:widowControl w:val="0"/>
    </w:pPr>
    <w:rPr>
      <w:rFonts w:eastAsia="Calibri"/>
      <w:color w:val="auto"/>
    </w:rPr>
  </w:style>
  <w:style w:type="paragraph" w:customStyle="1" w:styleId="DoubleUnderlined">
    <w:name w:val="Double Underlined"/>
    <w:basedOn w:val="Heading2"/>
    <w:autoRedefine/>
    <w:uiPriority w:val="99"/>
    <w:qFormat/>
    <w:rsid w:val="00A06122"/>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A0612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A06122"/>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A06122"/>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A06122"/>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A0612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06122"/>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06122"/>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A0612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06122"/>
  </w:style>
  <w:style w:type="paragraph" w:customStyle="1" w:styleId="StyleUnderliningTimesNewRomanBoldNounderlineKernat16">
    <w:name w:val="Style Underlining + Times New Roman Bold No underline Kern at 16..."/>
    <w:basedOn w:val="Normal"/>
    <w:uiPriority w:val="99"/>
    <w:qFormat/>
    <w:rsid w:val="00A06122"/>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06122"/>
    <w:rPr>
      <w:rFonts w:eastAsia="Times New Roman" w:cs="Calibri"/>
      <w:b/>
      <w:bCs/>
      <w:kern w:val="32"/>
      <w:sz w:val="32"/>
      <w:szCs w:val="32"/>
    </w:rPr>
  </w:style>
  <w:style w:type="paragraph" w:customStyle="1" w:styleId="StyleBoldUnderliningKernat16pt">
    <w:name w:val="Style Bold Underlining + Kern at 16 pt"/>
    <w:uiPriority w:val="99"/>
    <w:qFormat/>
    <w:rsid w:val="00A0612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06122"/>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A06122"/>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06122"/>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06122"/>
    <w:pPr>
      <w:ind w:left="400"/>
    </w:pPr>
    <w:rPr>
      <w:rFonts w:eastAsia="Times New Roman" w:cs="Calibri"/>
      <w:szCs w:val="20"/>
    </w:rPr>
  </w:style>
  <w:style w:type="paragraph" w:customStyle="1" w:styleId="Paste">
    <w:name w:val="Paste"/>
    <w:basedOn w:val="Normal"/>
    <w:qFormat/>
    <w:rsid w:val="00A06122"/>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A06122"/>
    <w:rPr>
      <w:rFonts w:ascii="Georgia" w:eastAsia="Times New Roman" w:hAnsi="Georgia"/>
      <w:b/>
      <w:u w:val="single"/>
    </w:rPr>
  </w:style>
  <w:style w:type="paragraph" w:customStyle="1" w:styleId="UnderlineStyle0">
    <w:name w:val="Underline Style"/>
    <w:basedOn w:val="Normal"/>
    <w:link w:val="UnderlineStyleChar"/>
    <w:qFormat/>
    <w:rsid w:val="00A06122"/>
    <w:rPr>
      <w:rFonts w:ascii="Georgia" w:eastAsia="Times New Roman" w:hAnsi="Georgia"/>
      <w:b/>
      <w:sz w:val="24"/>
      <w:u w:val="single"/>
    </w:rPr>
  </w:style>
  <w:style w:type="paragraph" w:customStyle="1" w:styleId="Normalization">
    <w:name w:val="Normalization"/>
    <w:basedOn w:val="Normal"/>
    <w:uiPriority w:val="99"/>
    <w:qFormat/>
    <w:rsid w:val="00A06122"/>
    <w:rPr>
      <w:rFonts w:eastAsia="Times New Roman" w:cs="Calibri"/>
      <w:sz w:val="18"/>
    </w:rPr>
  </w:style>
  <w:style w:type="paragraph" w:customStyle="1" w:styleId="BreifTitle">
    <w:name w:val="Breif Title"/>
    <w:basedOn w:val="Normal"/>
    <w:autoRedefine/>
    <w:uiPriority w:val="99"/>
    <w:qFormat/>
    <w:rsid w:val="00A06122"/>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A0612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A0612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06122"/>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A06122"/>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06122"/>
    <w:rPr>
      <w:bCs/>
    </w:rPr>
  </w:style>
  <w:style w:type="paragraph" w:customStyle="1" w:styleId="tagCharCharCharCharCharCharChar">
    <w:name w:val="tag Char Char Char Char Char Char Char"/>
    <w:basedOn w:val="Normal"/>
    <w:uiPriority w:val="99"/>
    <w:qFormat/>
    <w:rsid w:val="00A06122"/>
    <w:rPr>
      <w:rFonts w:eastAsia="Times New Roman" w:cs="Calibri"/>
      <w:b/>
      <w:sz w:val="24"/>
      <w:szCs w:val="20"/>
    </w:rPr>
  </w:style>
  <w:style w:type="paragraph" w:customStyle="1" w:styleId="title-bold-medium">
    <w:name w:val="title-bold-medium"/>
    <w:basedOn w:val="Normal"/>
    <w:uiPriority w:val="99"/>
    <w:qFormat/>
    <w:rsid w:val="00A06122"/>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A06122"/>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A06122"/>
    <w:rPr>
      <w:rFonts w:ascii="Arial Narrow" w:eastAsia="Times New Roman" w:hAnsi="Arial Narrow" w:cs="Calibri"/>
      <w:b/>
      <w:sz w:val="24"/>
    </w:rPr>
  </w:style>
  <w:style w:type="paragraph" w:customStyle="1" w:styleId="BLOCKTITLE1">
    <w:name w:val="BLOCK TITLE"/>
    <w:basedOn w:val="Heading1"/>
    <w:uiPriority w:val="99"/>
    <w:qFormat/>
    <w:rsid w:val="00A0612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06122"/>
    <w:pPr>
      <w:widowControl w:val="0"/>
      <w:autoSpaceDE w:val="0"/>
      <w:autoSpaceDN w:val="0"/>
      <w:adjustRightInd w:val="0"/>
    </w:pPr>
    <w:rPr>
      <w:sz w:val="24"/>
      <w:szCs w:val="20"/>
    </w:rPr>
  </w:style>
  <w:style w:type="paragraph" w:customStyle="1" w:styleId="BriefTitle1">
    <w:name w:val="Brief Title 1"/>
    <w:basedOn w:val="Normal"/>
    <w:uiPriority w:val="99"/>
    <w:qFormat/>
    <w:rsid w:val="00A06122"/>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A06122"/>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A06122"/>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A06122"/>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A06122"/>
    <w:pPr>
      <w:spacing w:before="100" w:beforeAutospacing="1" w:after="100" w:afterAutospacing="1"/>
    </w:pPr>
    <w:rPr>
      <w:rFonts w:eastAsia="Times New Roman" w:cs="Calibri"/>
    </w:rPr>
  </w:style>
  <w:style w:type="paragraph" w:customStyle="1" w:styleId="ToRead">
    <w:name w:val="To Read"/>
    <w:basedOn w:val="Normal"/>
    <w:uiPriority w:val="99"/>
    <w:qFormat/>
    <w:rsid w:val="00A06122"/>
    <w:pPr>
      <w:ind w:left="720"/>
    </w:pPr>
    <w:rPr>
      <w:rFonts w:ascii="Verdana" w:eastAsia="Times New Roman" w:hAnsi="Verdana" w:cs="Calibri"/>
      <w:b/>
      <w:u w:val="single"/>
    </w:rPr>
  </w:style>
  <w:style w:type="paragraph" w:customStyle="1" w:styleId="Style1">
    <w:name w:val="Style 1"/>
    <w:basedOn w:val="Normal"/>
    <w:uiPriority w:val="99"/>
    <w:qFormat/>
    <w:rsid w:val="00A06122"/>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A06122"/>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A06122"/>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A06122"/>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A06122"/>
    <w:pPr>
      <w:ind w:left="1660"/>
    </w:pPr>
  </w:style>
  <w:style w:type="paragraph" w:customStyle="1" w:styleId="PageNumber1">
    <w:name w:val="Page Number1"/>
    <w:basedOn w:val="Normal"/>
    <w:next w:val="Normal"/>
    <w:uiPriority w:val="99"/>
    <w:qFormat/>
    <w:rsid w:val="00A06122"/>
    <w:rPr>
      <w:rFonts w:eastAsia="Times New Roman" w:cs="Calibri"/>
    </w:rPr>
  </w:style>
  <w:style w:type="paragraph" w:customStyle="1" w:styleId="Card1">
    <w:name w:val="Card1"/>
    <w:uiPriority w:val="99"/>
    <w:qFormat/>
    <w:rsid w:val="00A0612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0612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06122"/>
    <w:pPr>
      <w:ind w:left="288" w:right="288"/>
    </w:pPr>
    <w:rPr>
      <w:rFonts w:eastAsia="Times New Roman" w:cs="Calibri"/>
    </w:rPr>
  </w:style>
  <w:style w:type="paragraph" w:customStyle="1" w:styleId="CaseListNormal">
    <w:name w:val="Case List Normal"/>
    <w:basedOn w:val="Normal"/>
    <w:uiPriority w:val="99"/>
    <w:qFormat/>
    <w:rsid w:val="00A06122"/>
    <w:rPr>
      <w:rFonts w:ascii="Times" w:eastAsia="Times New Roman" w:hAnsi="Times" w:cs="Calibri"/>
      <w:szCs w:val="26"/>
    </w:rPr>
  </w:style>
  <w:style w:type="paragraph" w:customStyle="1" w:styleId="Body">
    <w:name w:val="Body"/>
    <w:basedOn w:val="Normal"/>
    <w:uiPriority w:val="99"/>
    <w:qFormat/>
    <w:rsid w:val="00A06122"/>
    <w:pPr>
      <w:outlineLvl w:val="3"/>
    </w:pPr>
    <w:rPr>
      <w:rFonts w:eastAsia="Times New Roman" w:cs="Calibri"/>
      <w:szCs w:val="20"/>
    </w:rPr>
  </w:style>
  <w:style w:type="paragraph" w:customStyle="1" w:styleId="3text">
    <w:name w:val="3text"/>
    <w:basedOn w:val="Normal"/>
    <w:uiPriority w:val="99"/>
    <w:qFormat/>
    <w:rsid w:val="00A06122"/>
    <w:pPr>
      <w:spacing w:before="100" w:beforeAutospacing="1" w:after="100" w:afterAutospacing="1"/>
    </w:pPr>
    <w:rPr>
      <w:rFonts w:eastAsia="Times New Roman" w:cs="Calibri"/>
      <w:sz w:val="24"/>
    </w:rPr>
  </w:style>
  <w:style w:type="paragraph" w:customStyle="1" w:styleId="TimesNewRoman12">
    <w:name w:val="TimesNewRoman12"/>
    <w:uiPriority w:val="99"/>
    <w:qFormat/>
    <w:rsid w:val="00A0612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06122"/>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A06122"/>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A06122"/>
    <w:rPr>
      <w:rFonts w:eastAsia="Times New Roman" w:cs="Calibri"/>
      <w:color w:val="000000"/>
      <w:sz w:val="18"/>
    </w:rPr>
  </w:style>
  <w:style w:type="paragraph" w:customStyle="1" w:styleId="text1">
    <w:name w:val="text1"/>
    <w:basedOn w:val="Normal"/>
    <w:autoRedefine/>
    <w:uiPriority w:val="99"/>
    <w:qFormat/>
    <w:rsid w:val="00A06122"/>
    <w:rPr>
      <w:rFonts w:eastAsia="Times New Roman" w:cs="Calibri"/>
      <w:szCs w:val="20"/>
    </w:rPr>
  </w:style>
  <w:style w:type="paragraph" w:customStyle="1" w:styleId="RepeatBlockHeading">
    <w:name w:val="Repeat Block Heading"/>
    <w:basedOn w:val="Normal"/>
    <w:autoRedefine/>
    <w:uiPriority w:val="99"/>
    <w:qFormat/>
    <w:rsid w:val="00A06122"/>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A06122"/>
    <w:pPr>
      <w:spacing w:before="72" w:after="72"/>
    </w:pPr>
    <w:rPr>
      <w:rFonts w:eastAsia="Times New Roman" w:cs="Calibri"/>
      <w:b/>
      <w:bCs/>
      <w:sz w:val="26"/>
      <w:szCs w:val="26"/>
    </w:rPr>
  </w:style>
  <w:style w:type="paragraph" w:customStyle="1" w:styleId="story-body">
    <w:name w:val="story-body"/>
    <w:basedOn w:val="Normal"/>
    <w:uiPriority w:val="99"/>
    <w:qFormat/>
    <w:rsid w:val="00A06122"/>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A06122"/>
    <w:rPr>
      <w:rFonts w:eastAsia="Times New Roman" w:cs="Calibri"/>
      <w:b/>
      <w:bCs/>
    </w:rPr>
  </w:style>
  <w:style w:type="paragraph" w:customStyle="1" w:styleId="TextofCards">
    <w:name w:val="Text of Cards"/>
    <w:basedOn w:val="Normal"/>
    <w:uiPriority w:val="99"/>
    <w:qFormat/>
    <w:rsid w:val="00A06122"/>
    <w:rPr>
      <w:rFonts w:eastAsia="Times New Roman" w:cs="Calibri"/>
      <w:color w:val="000000"/>
      <w:spacing w:val="6"/>
      <w:szCs w:val="23"/>
    </w:rPr>
  </w:style>
  <w:style w:type="paragraph" w:customStyle="1" w:styleId="Corpotesto">
    <w:name w:val="Corpo testo"/>
    <w:basedOn w:val="Normal"/>
    <w:uiPriority w:val="99"/>
    <w:qFormat/>
    <w:rsid w:val="00A06122"/>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A06122"/>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A06122"/>
    <w:rPr>
      <w:rFonts w:eastAsia="Times New Roman" w:cs="Calibri"/>
      <w:b/>
      <w:bCs/>
    </w:rPr>
  </w:style>
  <w:style w:type="paragraph" w:customStyle="1" w:styleId="inside-copy">
    <w:name w:val="inside-copy"/>
    <w:basedOn w:val="Normal"/>
    <w:uiPriority w:val="99"/>
    <w:qFormat/>
    <w:rsid w:val="00A06122"/>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A06122"/>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A06122"/>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A06122"/>
    <w:rPr>
      <w:rFonts w:ascii="Arial" w:hAnsi="Arial"/>
      <w:b w:val="0"/>
      <w:caps w:val="0"/>
      <w:sz w:val="20"/>
    </w:rPr>
  </w:style>
  <w:style w:type="paragraph" w:customStyle="1" w:styleId="ProjectTitleLine">
    <w:name w:val="Project Title Line"/>
    <w:basedOn w:val="Normal"/>
    <w:next w:val="Normal"/>
    <w:autoRedefine/>
    <w:uiPriority w:val="99"/>
    <w:qFormat/>
    <w:rsid w:val="00A06122"/>
    <w:pPr>
      <w:jc w:val="center"/>
    </w:pPr>
    <w:rPr>
      <w:rFonts w:eastAsia="Times New Roman" w:cs="Calibri"/>
      <w:caps/>
      <w:szCs w:val="20"/>
    </w:rPr>
  </w:style>
  <w:style w:type="paragraph" w:customStyle="1" w:styleId="LanguageStrike">
    <w:name w:val="Language Strike"/>
    <w:basedOn w:val="Normal"/>
    <w:next w:val="Normal"/>
    <w:uiPriority w:val="99"/>
    <w:qFormat/>
    <w:rsid w:val="00A06122"/>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A06122"/>
    <w:rPr>
      <w:rFonts w:eastAsia="Times New Roman" w:cs="Calibri"/>
      <w:szCs w:val="20"/>
      <w:u w:val="single"/>
    </w:rPr>
  </w:style>
  <w:style w:type="paragraph" w:customStyle="1" w:styleId="Normal10pt">
    <w:name w:val="Normal + 10 pt"/>
    <w:basedOn w:val="Normal"/>
    <w:uiPriority w:val="99"/>
    <w:qFormat/>
    <w:rsid w:val="00A06122"/>
    <w:rPr>
      <w:rFonts w:eastAsia="Times New Roman" w:cs="Calibri"/>
      <w:szCs w:val="20"/>
    </w:rPr>
  </w:style>
  <w:style w:type="paragraph" w:customStyle="1" w:styleId="cardChar1Char">
    <w:name w:val="card Char1 Char"/>
    <w:basedOn w:val="Normal"/>
    <w:uiPriority w:val="99"/>
    <w:qFormat/>
    <w:rsid w:val="00A06122"/>
    <w:pPr>
      <w:ind w:left="288" w:right="288"/>
    </w:pPr>
    <w:rPr>
      <w:rFonts w:eastAsia="Times New Roman" w:cs="Calibri"/>
      <w:szCs w:val="20"/>
    </w:rPr>
  </w:style>
  <w:style w:type="paragraph" w:customStyle="1" w:styleId="CM12">
    <w:name w:val="CM12"/>
    <w:basedOn w:val="Default"/>
    <w:next w:val="Default"/>
    <w:uiPriority w:val="99"/>
    <w:qFormat/>
    <w:rsid w:val="00A0612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06122"/>
    <w:pPr>
      <w:widowControl w:val="0"/>
      <w:spacing w:after="480"/>
    </w:pPr>
    <w:rPr>
      <w:rFonts w:ascii="Granjon LT Std" w:hAnsi="Granjon LT Std"/>
      <w:color w:val="auto"/>
    </w:rPr>
  </w:style>
  <w:style w:type="paragraph" w:customStyle="1" w:styleId="CM10">
    <w:name w:val="CM10"/>
    <w:basedOn w:val="Default"/>
    <w:next w:val="Default"/>
    <w:uiPriority w:val="99"/>
    <w:qFormat/>
    <w:rsid w:val="00A06122"/>
    <w:pPr>
      <w:widowControl w:val="0"/>
      <w:spacing w:line="320" w:lineRule="atLeast"/>
    </w:pPr>
    <w:rPr>
      <w:rFonts w:ascii="Granjon LT Std" w:hAnsi="Granjon LT Std"/>
      <w:color w:val="auto"/>
    </w:rPr>
  </w:style>
  <w:style w:type="paragraph" w:customStyle="1" w:styleId="bold">
    <w:name w:val="bold"/>
    <w:basedOn w:val="Normal"/>
    <w:uiPriority w:val="99"/>
    <w:qFormat/>
    <w:rsid w:val="00A06122"/>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A06122"/>
    <w:rPr>
      <w:rFonts w:ascii="Arial Narrow" w:eastAsia="Times New Roman" w:hAnsi="Arial Narrow" w:cs="Calibri"/>
      <w:strike/>
      <w:szCs w:val="20"/>
    </w:rPr>
  </w:style>
  <w:style w:type="paragraph" w:customStyle="1" w:styleId="textbodyblack">
    <w:name w:val="textbodyblack"/>
    <w:basedOn w:val="Normal"/>
    <w:uiPriority w:val="99"/>
    <w:qFormat/>
    <w:rsid w:val="00A06122"/>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A0612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emboss/>
      <w:color w:val="000000"/>
      <w:sz w:val="48"/>
      <w:szCs w:val="48"/>
    </w:rPr>
  </w:style>
  <w:style w:type="paragraph" w:customStyle="1" w:styleId="CardTagandCite">
    <w:name w:val="Card Tag and Cite"/>
    <w:basedOn w:val="Normal"/>
    <w:next w:val="Normal"/>
    <w:qFormat/>
    <w:rsid w:val="00A0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A061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A06122"/>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A06122"/>
    <w:rPr>
      <w:rFonts w:ascii="Georgia" w:eastAsia="Times New Roman" w:hAnsi="Georgia"/>
      <w:b/>
      <w:bCs/>
      <w:szCs w:val="16"/>
      <w:u w:val="single"/>
    </w:rPr>
  </w:style>
  <w:style w:type="paragraph" w:customStyle="1" w:styleId="CiteCorrected">
    <w:name w:val="Cite Corrected"/>
    <w:basedOn w:val="Normal"/>
    <w:link w:val="CiteCorrectedChar"/>
    <w:qFormat/>
    <w:rsid w:val="00A06122"/>
    <w:rPr>
      <w:rFonts w:ascii="Georgia" w:eastAsia="Times New Roman" w:hAnsi="Georgia"/>
      <w:b/>
      <w:bCs/>
      <w:sz w:val="24"/>
      <w:szCs w:val="16"/>
      <w:u w:val="single"/>
    </w:rPr>
  </w:style>
  <w:style w:type="paragraph" w:customStyle="1" w:styleId="CardText2">
    <w:name w:val="Card Text 2"/>
    <w:basedOn w:val="CardText10"/>
    <w:link w:val="CardText2Char"/>
    <w:qFormat/>
    <w:rsid w:val="00A0612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szCs w:val="22"/>
    </w:rPr>
  </w:style>
  <w:style w:type="paragraph" w:customStyle="1" w:styleId="StyleLeft02">
    <w:name w:val="Style Left:  0.2&quot;"/>
    <w:basedOn w:val="Normal"/>
    <w:uiPriority w:val="99"/>
    <w:qFormat/>
    <w:rsid w:val="00A06122"/>
    <w:pPr>
      <w:ind w:left="288"/>
    </w:pPr>
    <w:rPr>
      <w:rFonts w:eastAsia="SimSun" w:cs="Calibri"/>
      <w:szCs w:val="20"/>
      <w:lang w:eastAsia="zh-CN"/>
    </w:rPr>
  </w:style>
  <w:style w:type="paragraph" w:customStyle="1" w:styleId="story-body-text">
    <w:name w:val="story-body-text"/>
    <w:basedOn w:val="Normal"/>
    <w:uiPriority w:val="99"/>
    <w:qFormat/>
    <w:rsid w:val="00A06122"/>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A0612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A06122"/>
    <w:rPr>
      <w:u w:val="single"/>
    </w:rPr>
  </w:style>
  <w:style w:type="paragraph" w:customStyle="1" w:styleId="StyleCardText11ptUnderline">
    <w:name w:val="Style Card Text + 11 pt Underline"/>
    <w:link w:val="StyleCardText11ptUnderlineChar"/>
    <w:qFormat/>
    <w:rsid w:val="00A0612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06122"/>
    <w:rPr>
      <w:rFonts w:ascii="Georgia" w:hAnsi="Georgia"/>
      <w:sz w:val="16"/>
    </w:rPr>
  </w:style>
  <w:style w:type="paragraph" w:customStyle="1" w:styleId="StyleMinimizedText11pt">
    <w:name w:val="Style Minimized Text + 11 pt"/>
    <w:basedOn w:val="Normal"/>
    <w:link w:val="StyleMinimizedText11ptChar"/>
    <w:qFormat/>
    <w:rsid w:val="00A06122"/>
    <w:rPr>
      <w:rFonts w:ascii="Georgia" w:eastAsiaTheme="minorHAnsi" w:hAnsi="Georgia"/>
      <w:sz w:val="16"/>
    </w:rPr>
  </w:style>
  <w:style w:type="character" w:customStyle="1" w:styleId="StyleMinimizedText11pt1Char">
    <w:name w:val="Style Minimized Text + 11 pt1 Char"/>
    <w:basedOn w:val="DefaultParagraphFont"/>
    <w:link w:val="StyleMinimizedText11pt1"/>
    <w:locked/>
    <w:rsid w:val="00A06122"/>
    <w:rPr>
      <w:rFonts w:ascii="Georgia" w:hAnsi="Georgia"/>
      <w:sz w:val="16"/>
    </w:rPr>
  </w:style>
  <w:style w:type="paragraph" w:customStyle="1" w:styleId="StyleMinimizedText11pt1">
    <w:name w:val="Style Minimized Text + 11 pt1"/>
    <w:basedOn w:val="Normal"/>
    <w:link w:val="StyleMinimizedText11pt1Char"/>
    <w:qFormat/>
    <w:rsid w:val="00A06122"/>
    <w:rPr>
      <w:rFonts w:ascii="Georgia" w:eastAsiaTheme="minorHAnsi" w:hAnsi="Georgia"/>
      <w:sz w:val="16"/>
    </w:rPr>
  </w:style>
  <w:style w:type="character" w:customStyle="1" w:styleId="Debate-CardSmalltextF2Char">
    <w:name w:val="Debate- Card Small text F2 Char"/>
    <w:link w:val="Debate-CardSmalltextF2"/>
    <w:locked/>
    <w:rsid w:val="00A06122"/>
    <w:rPr>
      <w:rFonts w:ascii="Arial Narrow" w:hAnsi="Arial Narrow"/>
      <w:sz w:val="16"/>
    </w:rPr>
  </w:style>
  <w:style w:type="paragraph" w:customStyle="1" w:styleId="Debate-CardSmalltextF2">
    <w:name w:val="Debate- Card Small text F2"/>
    <w:basedOn w:val="Normal"/>
    <w:next w:val="Normal"/>
    <w:link w:val="Debate-CardSmalltextF2Char"/>
    <w:qFormat/>
    <w:rsid w:val="00A06122"/>
    <w:pPr>
      <w:spacing w:line="252" w:lineRule="auto"/>
    </w:pPr>
    <w:rPr>
      <w:rFonts w:ascii="Arial Narrow" w:eastAsiaTheme="minorHAnsi" w:hAnsi="Arial Narrow"/>
      <w:sz w:val="16"/>
    </w:rPr>
  </w:style>
  <w:style w:type="character" w:customStyle="1" w:styleId="Debate-EmphasizedText-F5Char">
    <w:name w:val="Debate- Emphasized Text- F5 Char"/>
    <w:link w:val="Debate-EmphasizedText-F5"/>
    <w:locked/>
    <w:rsid w:val="00A06122"/>
    <w:rPr>
      <w:rFonts w:ascii="Arial Narrow" w:hAnsi="Arial Narrow"/>
      <w:b/>
      <w:sz w:val="18"/>
      <w:u w:val="single"/>
    </w:rPr>
  </w:style>
  <w:style w:type="paragraph" w:customStyle="1" w:styleId="Debate-EmphasizedText-F5">
    <w:name w:val="Debate- Emphasized Text- F5"/>
    <w:basedOn w:val="Normal"/>
    <w:link w:val="Debate-EmphasizedText-F5Char"/>
    <w:qFormat/>
    <w:rsid w:val="00A06122"/>
    <w:pPr>
      <w:spacing w:line="252" w:lineRule="auto"/>
      <w:contextualSpacing/>
    </w:pPr>
    <w:rPr>
      <w:rFonts w:ascii="Arial Narrow" w:eastAsiaTheme="minorHAnsi" w:hAnsi="Arial Narrow"/>
      <w:b/>
      <w:sz w:val="18"/>
      <w:u w:val="single"/>
    </w:rPr>
  </w:style>
  <w:style w:type="character" w:customStyle="1" w:styleId="Debate-CardTextUnderlined-F3Char">
    <w:name w:val="Debate- Card Text Underlined- F3 Char"/>
    <w:link w:val="Debate-CardTextUnderlined-F3"/>
    <w:locked/>
    <w:rsid w:val="00A0612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06122"/>
    <w:pPr>
      <w:spacing w:line="252" w:lineRule="auto"/>
      <w:contextualSpacing/>
    </w:pPr>
    <w:rPr>
      <w:rFonts w:ascii="Arial Narrow" w:eastAsiaTheme="minorHAnsi" w:hAnsi="Arial Narrow"/>
      <w:sz w:val="18"/>
      <w:u w:val="single"/>
    </w:rPr>
  </w:style>
  <w:style w:type="character" w:customStyle="1" w:styleId="SmallTextCharCharCharChar">
    <w:name w:val="Small Text Char Char Char Char"/>
    <w:link w:val="SmallTextCharCharChar"/>
    <w:locked/>
    <w:rsid w:val="00A0612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06122"/>
    <w:rPr>
      <w:rFonts w:ascii="Times New Roman" w:eastAsia="Times New Roman" w:hAnsi="Times New Roman" w:cs="Calibri"/>
      <w:sz w:val="16"/>
    </w:rPr>
  </w:style>
  <w:style w:type="character" w:customStyle="1" w:styleId="CardStyleChar">
    <w:name w:val="Card Style Char"/>
    <w:link w:val="CardStyle"/>
    <w:locked/>
    <w:rsid w:val="00A06122"/>
    <w:rPr>
      <w:rFonts w:ascii="Calibri" w:eastAsia="Times New Roman" w:hAnsi="Calibri" w:cs="Calibri"/>
      <w:sz w:val="22"/>
    </w:rPr>
  </w:style>
  <w:style w:type="paragraph" w:customStyle="1" w:styleId="emactive">
    <w:name w:val="emactive"/>
    <w:basedOn w:val="Normal"/>
    <w:uiPriority w:val="99"/>
    <w:qFormat/>
    <w:rsid w:val="00A06122"/>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A06122"/>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A0612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06122"/>
    <w:rPr>
      <w:rFonts w:ascii="Georgia" w:eastAsia="Times New Roman" w:hAnsi="Georgia" w:cs="Times New Roman"/>
      <w:b/>
      <w:sz w:val="24"/>
      <w:u w:val="single"/>
    </w:rPr>
  </w:style>
  <w:style w:type="character" w:customStyle="1" w:styleId="CardHighlightChar">
    <w:name w:val="Card Highlight Char"/>
    <w:link w:val="CardHighlight"/>
    <w:locked/>
    <w:rsid w:val="00A0612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06122"/>
    <w:pPr>
      <w:shd w:val="clear" w:color="auto" w:fill="66FFFF"/>
    </w:pPr>
    <w:rPr>
      <w:rFonts w:eastAsia="Calibri" w:cs="Calibri"/>
      <w:sz w:val="24"/>
      <w:u w:val="single"/>
    </w:rPr>
  </w:style>
  <w:style w:type="character" w:customStyle="1" w:styleId="BlockHeaderHiddenChar">
    <w:name w:val="Block Header Hidden Char"/>
    <w:link w:val="BlockHeaderHidden"/>
    <w:locked/>
    <w:rsid w:val="00A0612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0612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06122"/>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A06122"/>
    <w:rPr>
      <w:rFonts w:eastAsia="MS Gothic" w:cs="Arial"/>
      <w:sz w:val="24"/>
    </w:rPr>
  </w:style>
  <w:style w:type="paragraph" w:customStyle="1" w:styleId="nromal">
    <w:name w:val="nromal"/>
    <w:basedOn w:val="Normal"/>
    <w:uiPriority w:val="99"/>
    <w:qFormat/>
    <w:rsid w:val="00A06122"/>
    <w:pPr>
      <w:keepNext/>
      <w:keepLines/>
      <w:spacing w:before="200"/>
      <w:outlineLvl w:val="3"/>
    </w:pPr>
    <w:rPr>
      <w:rFonts w:eastAsia="Times New Roman" w:cs="Cambria"/>
      <w:b/>
      <w:iCs/>
    </w:rPr>
  </w:style>
  <w:style w:type="paragraph" w:customStyle="1" w:styleId="natural">
    <w:name w:val="natural"/>
    <w:basedOn w:val="Normal"/>
    <w:uiPriority w:val="99"/>
    <w:qFormat/>
    <w:rsid w:val="00A06122"/>
    <w:pPr>
      <w:keepNext/>
      <w:keepLines/>
      <w:spacing w:before="200"/>
      <w:outlineLvl w:val="3"/>
    </w:pPr>
    <w:rPr>
      <w:rFonts w:eastAsia="Times New Roman" w:cs="Calibri"/>
      <w:b/>
      <w:iCs/>
    </w:rPr>
  </w:style>
  <w:style w:type="paragraph" w:customStyle="1" w:styleId="nroaml">
    <w:name w:val="nroaml"/>
    <w:basedOn w:val="Normal"/>
    <w:uiPriority w:val="99"/>
    <w:qFormat/>
    <w:rsid w:val="00A06122"/>
    <w:pPr>
      <w:keepNext/>
      <w:keepLines/>
      <w:spacing w:before="200"/>
      <w:outlineLvl w:val="3"/>
    </w:pPr>
    <w:rPr>
      <w:rFonts w:eastAsia="Times New Roman" w:cs="Calibri"/>
      <w:b/>
      <w:iCs/>
    </w:rPr>
  </w:style>
  <w:style w:type="paragraph" w:customStyle="1" w:styleId="noraml">
    <w:name w:val="noraml"/>
    <w:basedOn w:val="Normal"/>
    <w:uiPriority w:val="99"/>
    <w:qFormat/>
    <w:rsid w:val="00A06122"/>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A06122"/>
    <w:rPr>
      <w:rFonts w:ascii="Georgia" w:eastAsia="Calibri" w:hAnsi="Georgia"/>
      <w:sz w:val="16"/>
      <w:szCs w:val="16"/>
    </w:rPr>
  </w:style>
  <w:style w:type="paragraph" w:customStyle="1" w:styleId="SmallSizeParagraph">
    <w:name w:val="Small Size Paragraph"/>
    <w:basedOn w:val="Normal"/>
    <w:link w:val="SmallSizeParagraphChar"/>
    <w:qFormat/>
    <w:rsid w:val="00A06122"/>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0612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06122"/>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 w:val="24"/>
      <w:bdr w:val="single" w:sz="4" w:space="0" w:color="auto" w:frame="1"/>
    </w:rPr>
  </w:style>
  <w:style w:type="character" w:customStyle="1" w:styleId="LanguageEditingChar">
    <w:name w:val="Language Editing Char"/>
    <w:link w:val="LanguageEditing"/>
    <w:locked/>
    <w:rsid w:val="00A0612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06122"/>
    <w:rPr>
      <w:rFonts w:ascii="Times New Roman" w:eastAsia="Times New Roman" w:hAnsi="Times New Roman" w:cs="Times New Roman"/>
      <w:strike/>
      <w:sz w:val="20"/>
    </w:rPr>
  </w:style>
  <w:style w:type="character" w:customStyle="1" w:styleId="CardT1Char">
    <w:name w:val="CardT1 Char"/>
    <w:link w:val="CardT1"/>
    <w:locked/>
    <w:rsid w:val="00A06122"/>
    <w:rPr>
      <w:rFonts w:ascii="Arial" w:eastAsia="Calibri" w:hAnsi="Arial" w:cs="Arial"/>
      <w:kern w:val="2"/>
      <w:sz w:val="14"/>
      <w:szCs w:val="14"/>
      <w:lang w:eastAsia="zh-TW"/>
    </w:rPr>
  </w:style>
  <w:style w:type="paragraph" w:customStyle="1" w:styleId="CardT1">
    <w:name w:val="CardT1"/>
    <w:basedOn w:val="Normal"/>
    <w:link w:val="CardT1Char"/>
    <w:qFormat/>
    <w:rsid w:val="00A0612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0612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0612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06122"/>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A06122"/>
    <w:rPr>
      <w:rFonts w:eastAsia="MS Mincho" w:cs="Calibri"/>
      <w:b/>
      <w:sz w:val="24"/>
      <w:u w:val="single"/>
    </w:rPr>
  </w:style>
  <w:style w:type="paragraph" w:customStyle="1" w:styleId="2909F619802848F09E01365C32F34654">
    <w:name w:val="2909F619802848F09E01365C32F34654"/>
    <w:uiPriority w:val="99"/>
    <w:qFormat/>
    <w:rsid w:val="00A0612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06122"/>
    <w:rPr>
      <w:rFonts w:ascii="Georgia" w:eastAsia="Calibri" w:hAnsi="Georgia"/>
      <w:u w:val="single"/>
      <w:lang w:val="x-none" w:eastAsia="zh-CN"/>
    </w:rPr>
  </w:style>
  <w:style w:type="paragraph" w:customStyle="1" w:styleId="UnderlineS">
    <w:name w:val="Underline S"/>
    <w:basedOn w:val="Normal"/>
    <w:link w:val="UnderlineSChar"/>
    <w:qFormat/>
    <w:rsid w:val="00A06122"/>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A06122"/>
    <w:rPr>
      <w:rFonts w:ascii="Georgia" w:eastAsia="SimSun" w:hAnsi="Georgia"/>
      <w:sz w:val="12"/>
    </w:rPr>
  </w:style>
  <w:style w:type="paragraph" w:customStyle="1" w:styleId="Ununderlined">
    <w:name w:val="Ununderlined"/>
    <w:basedOn w:val="Normal"/>
    <w:link w:val="UnunderlinedChar"/>
    <w:qFormat/>
    <w:rsid w:val="00A06122"/>
    <w:rPr>
      <w:rFonts w:ascii="Georgia" w:eastAsia="SimSun" w:hAnsi="Georgia"/>
      <w:sz w:val="12"/>
    </w:rPr>
  </w:style>
  <w:style w:type="character" w:customStyle="1" w:styleId="HighlightingChar">
    <w:name w:val="Highlighting Char"/>
    <w:link w:val="Highlighting"/>
    <w:locked/>
    <w:rsid w:val="00A06122"/>
    <w:rPr>
      <w:rFonts w:ascii="Georgia" w:eastAsia="SimSun" w:hAnsi="Georgia"/>
      <w:u w:val="thick"/>
    </w:rPr>
  </w:style>
  <w:style w:type="paragraph" w:customStyle="1" w:styleId="Highlighting">
    <w:name w:val="Highlighting"/>
    <w:basedOn w:val="Normal"/>
    <w:link w:val="HighlightingChar"/>
    <w:autoRedefine/>
    <w:qFormat/>
    <w:rsid w:val="00A06122"/>
    <w:rPr>
      <w:rFonts w:ascii="Georgia" w:eastAsia="SimSun" w:hAnsi="Georgia"/>
      <w:sz w:val="24"/>
      <w:u w:val="thick"/>
    </w:rPr>
  </w:style>
  <w:style w:type="character" w:customStyle="1" w:styleId="CITEChar0">
    <w:name w:val="CITE Char"/>
    <w:link w:val="CITE"/>
    <w:locked/>
    <w:rsid w:val="00A0612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06122"/>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06122"/>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A06122"/>
    <w:rPr>
      <w:rFonts w:eastAsia="Calibri" w:cs="Calibri"/>
      <w:b/>
      <w:sz w:val="24"/>
    </w:rPr>
  </w:style>
  <w:style w:type="paragraph" w:customStyle="1" w:styleId="D345FF3D873148C5AE3FBF3267827368">
    <w:name w:val="D345FF3D873148C5AE3FBF3267827368"/>
    <w:uiPriority w:val="99"/>
    <w:qFormat/>
    <w:rsid w:val="00A0612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0612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06122"/>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0612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06122"/>
    <w:rPr>
      <w:b/>
      <w:sz w:val="28"/>
    </w:rPr>
  </w:style>
  <w:style w:type="character" w:customStyle="1" w:styleId="SourcenameChar">
    <w:name w:val="Source name Char"/>
    <w:link w:val="Sourcename"/>
    <w:locked/>
    <w:rsid w:val="00A0612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06122"/>
    <w:rPr>
      <w:b/>
      <w:bCs/>
      <w:sz w:val="20"/>
    </w:rPr>
  </w:style>
  <w:style w:type="character" w:customStyle="1" w:styleId="underlinedcardChar">
    <w:name w:val="underlined card Char"/>
    <w:link w:val="underlinedcard0"/>
    <w:locked/>
    <w:rsid w:val="00A0612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06122"/>
    <w:rPr>
      <w:sz w:val="24"/>
      <w:u w:val="single"/>
    </w:rPr>
  </w:style>
  <w:style w:type="paragraph" w:customStyle="1" w:styleId="FullText">
    <w:name w:val="Full Text"/>
    <w:basedOn w:val="Normal"/>
    <w:uiPriority w:val="99"/>
    <w:qFormat/>
    <w:rsid w:val="00A06122"/>
    <w:rPr>
      <w:rFonts w:eastAsia="Times New Roman" w:cs="Calibri"/>
      <w:sz w:val="16"/>
    </w:rPr>
  </w:style>
  <w:style w:type="character" w:customStyle="1" w:styleId="TextUnderlineChar">
    <w:name w:val="Text Underline Char"/>
    <w:link w:val="TextUnderline"/>
    <w:locked/>
    <w:rsid w:val="00A0612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06122"/>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A0612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06122"/>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0612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06122"/>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A06122"/>
    <w:pPr>
      <w:spacing w:before="240"/>
      <w:outlineLvl w:val="2"/>
    </w:pPr>
    <w:rPr>
      <w:rFonts w:eastAsia="Times New Roman" w:cs="Calibri"/>
      <w:b/>
    </w:rPr>
  </w:style>
  <w:style w:type="character" w:customStyle="1" w:styleId="CiteCardChar">
    <w:name w:val="Cite_Card Char"/>
    <w:link w:val="CiteCard0"/>
    <w:locked/>
    <w:rsid w:val="00A06122"/>
    <w:rPr>
      <w:rFonts w:ascii="Times New Roman" w:eastAsia="Times New Roman" w:hAnsi="Times New Roman" w:cs="Arial"/>
      <w:bCs/>
      <w:sz w:val="20"/>
      <w:szCs w:val="20"/>
    </w:rPr>
  </w:style>
  <w:style w:type="paragraph" w:customStyle="1" w:styleId="CiteCard0">
    <w:name w:val="Cite_Card"/>
    <w:link w:val="CiteCardChar"/>
    <w:qFormat/>
    <w:rsid w:val="00A0612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06122"/>
    <w:pPr>
      <w:widowControl w:val="0"/>
    </w:pPr>
    <w:rPr>
      <w:rFonts w:eastAsia="MS Mincho"/>
      <w:color w:val="auto"/>
    </w:rPr>
  </w:style>
  <w:style w:type="paragraph" w:customStyle="1" w:styleId="dropcap">
    <w:name w:val="dropcap"/>
    <w:basedOn w:val="Normal"/>
    <w:uiPriority w:val="99"/>
    <w:qFormat/>
    <w:rsid w:val="00A06122"/>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A06122"/>
    <w:rPr>
      <w:rFonts w:ascii="Georgia" w:eastAsia="Times New Roman" w:hAnsi="Georgia" w:cs="Calibri"/>
      <w:sz w:val="22"/>
      <w:u w:val="single"/>
    </w:rPr>
  </w:style>
  <w:style w:type="paragraph" w:customStyle="1" w:styleId="StyleStyle49pt6">
    <w:name w:val="Style Style4 + 9 pt6"/>
    <w:basedOn w:val="Style4"/>
    <w:link w:val="StyleStyle49pt6Char"/>
    <w:qFormat/>
    <w:rsid w:val="00A06122"/>
    <w:rPr>
      <w:rFonts w:ascii="Georgia" w:hAnsi="Georgia"/>
    </w:rPr>
  </w:style>
  <w:style w:type="character" w:customStyle="1" w:styleId="UnderlineCharCharCharCharChar">
    <w:name w:val="Underline Char Char Char Char Char"/>
    <w:link w:val="UnderlineCharCharCharChar"/>
    <w:locked/>
    <w:rsid w:val="00A0612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0612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0612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06122"/>
    <w:rPr>
      <w:rFonts w:ascii="Georgia" w:eastAsiaTheme="minorHAnsi"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0612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06122"/>
    <w:rPr>
      <w:rFonts w:ascii="Georgia" w:eastAsiaTheme="minorHAnsi" w:hAnsi="Georgia" w:cs="Calibri"/>
      <w:b/>
      <w:bCs/>
      <w:sz w:val="24"/>
      <w:u w:val="single"/>
    </w:rPr>
  </w:style>
  <w:style w:type="character" w:customStyle="1" w:styleId="DebatenoramlChar">
    <w:name w:val="Debatenoraml Char"/>
    <w:link w:val="Debatenoraml"/>
    <w:locked/>
    <w:rsid w:val="00A06122"/>
    <w:rPr>
      <w:rFonts w:ascii="Times New Roman" w:hAnsi="Times New Roman" w:cs="Times New Roman"/>
    </w:rPr>
  </w:style>
  <w:style w:type="paragraph" w:customStyle="1" w:styleId="Debatenoraml">
    <w:name w:val="Debatenoraml"/>
    <w:basedOn w:val="NoSpacing"/>
    <w:link w:val="DebatenoramlChar"/>
    <w:qFormat/>
    <w:rsid w:val="00A06122"/>
    <w:pPr>
      <w:spacing w:before="0" w:line="240" w:lineRule="auto"/>
    </w:pPr>
    <w:rPr>
      <w:rFonts w:ascii="Times New Roman" w:hAnsi="Times New Roman" w:cs="Times New Roman"/>
    </w:rPr>
  </w:style>
  <w:style w:type="paragraph" w:customStyle="1" w:styleId="SynergyTag">
    <w:name w:val="SynergyTag"/>
    <w:basedOn w:val="Normal"/>
    <w:uiPriority w:val="99"/>
    <w:qFormat/>
    <w:rsid w:val="00A06122"/>
    <w:rPr>
      <w:rFonts w:eastAsia="Calibri" w:cs="Calibri"/>
      <w:b/>
    </w:rPr>
  </w:style>
  <w:style w:type="character" w:customStyle="1" w:styleId="QualsChar">
    <w:name w:val="Quals Char"/>
    <w:link w:val="Quals"/>
    <w:locked/>
    <w:rsid w:val="00A06122"/>
    <w:rPr>
      <w:rFonts w:ascii="Georgia" w:eastAsia="Calibri" w:hAnsi="Georgia"/>
      <w:sz w:val="18"/>
    </w:rPr>
  </w:style>
  <w:style w:type="paragraph" w:customStyle="1" w:styleId="Quals">
    <w:name w:val="Quals"/>
    <w:basedOn w:val="Normal"/>
    <w:link w:val="QualsChar"/>
    <w:qFormat/>
    <w:rsid w:val="00A06122"/>
    <w:rPr>
      <w:rFonts w:ascii="Georgia" w:eastAsia="Calibri" w:hAnsi="Georgia"/>
      <w:sz w:val="18"/>
    </w:rPr>
  </w:style>
  <w:style w:type="paragraph" w:customStyle="1" w:styleId="times">
    <w:name w:val="times"/>
    <w:basedOn w:val="Normal"/>
    <w:qFormat/>
    <w:rsid w:val="00A06122"/>
    <w:pPr>
      <w:spacing w:before="100" w:beforeAutospacing="1" w:after="100" w:afterAutospacing="1"/>
    </w:pPr>
    <w:rPr>
      <w:rFonts w:eastAsia="Times New Roman" w:cs="Calibri"/>
      <w:sz w:val="24"/>
    </w:rPr>
  </w:style>
  <w:style w:type="paragraph" w:customStyle="1" w:styleId="BodyA">
    <w:name w:val="Body A"/>
    <w:uiPriority w:val="99"/>
    <w:qFormat/>
    <w:rsid w:val="00A06122"/>
    <w:rPr>
      <w:rFonts w:ascii="Helvetica" w:eastAsia="ヒラギノ角ゴ Pro W3" w:hAnsi="Helvetica" w:cs="Times New Roman"/>
      <w:color w:val="000000"/>
      <w:szCs w:val="20"/>
    </w:rPr>
  </w:style>
  <w:style w:type="character" w:customStyle="1" w:styleId="StarredChar">
    <w:name w:val="Starred Char"/>
    <w:link w:val="Starred"/>
    <w:locked/>
    <w:rsid w:val="00A06122"/>
    <w:rPr>
      <w:rFonts w:ascii="Georgia" w:eastAsia="Times New Roman" w:hAnsi="Georgia"/>
      <w:b/>
      <w:caps/>
      <w:szCs w:val="28"/>
      <w:u w:val="single"/>
    </w:rPr>
  </w:style>
  <w:style w:type="paragraph" w:customStyle="1" w:styleId="Starred">
    <w:name w:val="Starred"/>
    <w:basedOn w:val="Normal"/>
    <w:link w:val="StarredChar"/>
    <w:qFormat/>
    <w:rsid w:val="00A06122"/>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A06122"/>
    <w:rPr>
      <w:rFonts w:ascii="Georgia" w:eastAsia="Times New Roman" w:hAnsi="Georgia"/>
      <w:b/>
      <w:caps/>
      <w:szCs w:val="28"/>
      <w:u w:val="single"/>
    </w:rPr>
  </w:style>
  <w:style w:type="paragraph" w:customStyle="1" w:styleId="NotStarred">
    <w:name w:val="NotStarred"/>
    <w:basedOn w:val="Normal"/>
    <w:link w:val="NotStarredChar"/>
    <w:qFormat/>
    <w:rsid w:val="00A06122"/>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A0612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0612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06122"/>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sz w:val="24"/>
      <w:bdr w:val="single" w:sz="4" w:space="0" w:color="auto" w:frame="1"/>
    </w:rPr>
  </w:style>
  <w:style w:type="character" w:customStyle="1" w:styleId="H4TagChar1">
    <w:name w:val="H4 (Tag) Char1"/>
    <w:link w:val="H4Tag"/>
    <w:locked/>
    <w:rsid w:val="00A06122"/>
    <w:rPr>
      <w:rFonts w:ascii="Georgia" w:eastAsia="Calibri" w:hAnsi="Georgia"/>
      <w:b/>
    </w:rPr>
  </w:style>
  <w:style w:type="paragraph" w:customStyle="1" w:styleId="H4Tag">
    <w:name w:val="H4 (Tag)"/>
    <w:basedOn w:val="Normal"/>
    <w:link w:val="H4TagChar1"/>
    <w:qFormat/>
    <w:rsid w:val="00A06122"/>
    <w:rPr>
      <w:rFonts w:ascii="Georgia" w:eastAsia="Calibri" w:hAnsi="Georgia"/>
      <w:b/>
      <w:sz w:val="24"/>
    </w:rPr>
  </w:style>
  <w:style w:type="paragraph" w:customStyle="1" w:styleId="CM25">
    <w:name w:val="CM25"/>
    <w:basedOn w:val="Default"/>
    <w:next w:val="Default"/>
    <w:qFormat/>
    <w:rsid w:val="00A0612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06122"/>
    <w:rPr>
      <w:rFonts w:ascii="Georgia" w:hAnsi="Georgia"/>
      <w:b/>
    </w:rPr>
  </w:style>
  <w:style w:type="paragraph" w:customStyle="1" w:styleId="Debate-CardTagandCite-F6">
    <w:name w:val="Debate- Card Tag and Cite- F6"/>
    <w:basedOn w:val="Normal"/>
    <w:link w:val="Debate-CardTagandCite-F6Char"/>
    <w:qFormat/>
    <w:rsid w:val="00A06122"/>
    <w:pPr>
      <w:contextualSpacing/>
    </w:pPr>
    <w:rPr>
      <w:rFonts w:ascii="Georgia" w:eastAsiaTheme="minorHAnsi" w:hAnsi="Georgia"/>
      <w:b/>
      <w:sz w:val="24"/>
    </w:rPr>
  </w:style>
  <w:style w:type="character" w:customStyle="1" w:styleId="CardtextChar4">
    <w:name w:val="Card text Char"/>
    <w:link w:val="Cardtext3"/>
    <w:locked/>
    <w:rsid w:val="00A06122"/>
    <w:rPr>
      <w:rFonts w:ascii="Arial Narrow" w:hAnsi="Arial Narrow"/>
      <w:u w:val="single"/>
    </w:rPr>
  </w:style>
  <w:style w:type="paragraph" w:customStyle="1" w:styleId="Cardtext3">
    <w:name w:val="Card text"/>
    <w:link w:val="CardtextChar4"/>
    <w:qFormat/>
    <w:rsid w:val="00A06122"/>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06122"/>
    <w:rPr>
      <w:rFonts w:ascii="Georgia" w:eastAsia="Times New Roman" w:hAnsi="Georgia"/>
      <w:b/>
      <w:szCs w:val="28"/>
      <w:u w:val="single"/>
    </w:rPr>
  </w:style>
  <w:style w:type="paragraph" w:customStyle="1" w:styleId="NewHeading2">
    <w:name w:val="NewHeading2"/>
    <w:basedOn w:val="Normal"/>
    <w:link w:val="NewHeading2Char"/>
    <w:qFormat/>
    <w:rsid w:val="00A06122"/>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06122"/>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A06122"/>
    <w:rPr>
      <w:rFonts w:eastAsia="Calibri" w:cs="Calibri"/>
    </w:rPr>
  </w:style>
  <w:style w:type="paragraph" w:customStyle="1" w:styleId="TagLine">
    <w:name w:val="Tag Line"/>
    <w:basedOn w:val="Normal"/>
    <w:next w:val="FullText"/>
    <w:uiPriority w:val="99"/>
    <w:qFormat/>
    <w:rsid w:val="00A06122"/>
    <w:rPr>
      <w:rFonts w:ascii="Arial Narrow" w:eastAsia="Times New Roman" w:hAnsi="Arial Narrow" w:cs="Calibri"/>
      <w:b/>
      <w:sz w:val="28"/>
    </w:rPr>
  </w:style>
  <w:style w:type="paragraph" w:customStyle="1" w:styleId="Card6pt">
    <w:name w:val="Card 6pt"/>
    <w:basedOn w:val="Normal"/>
    <w:uiPriority w:val="99"/>
    <w:qFormat/>
    <w:rsid w:val="00A06122"/>
    <w:pPr>
      <w:ind w:left="288" w:right="288"/>
    </w:pPr>
    <w:rPr>
      <w:rFonts w:ascii="Georgia" w:eastAsia="Calibri" w:hAnsi="Georgia" w:cs="Calibri"/>
      <w:color w:val="000000"/>
      <w:sz w:val="12"/>
      <w:szCs w:val="20"/>
    </w:rPr>
  </w:style>
  <w:style w:type="character" w:customStyle="1" w:styleId="FullCiteChar">
    <w:name w:val="Full Cite Char"/>
    <w:link w:val="FullCite"/>
    <w:locked/>
    <w:rsid w:val="00A06122"/>
    <w:rPr>
      <w:rFonts w:ascii="Garamond" w:eastAsia="Calibri" w:hAnsi="Garamond"/>
    </w:rPr>
  </w:style>
  <w:style w:type="paragraph" w:customStyle="1" w:styleId="FullCite">
    <w:name w:val="Full Cite"/>
    <w:basedOn w:val="Normal"/>
    <w:next w:val="Normal"/>
    <w:link w:val="FullCiteChar"/>
    <w:qFormat/>
    <w:rsid w:val="00A06122"/>
    <w:rPr>
      <w:rFonts w:ascii="Garamond" w:eastAsia="Calibri" w:hAnsi="Garamond"/>
      <w:sz w:val="24"/>
    </w:rPr>
  </w:style>
  <w:style w:type="character" w:customStyle="1" w:styleId="StyleCardStyleBlackUnderlineChar">
    <w:name w:val="Style Card Style + Black Underline Char"/>
    <w:link w:val="StyleCardStyleBlackUnderline"/>
    <w:locked/>
    <w:rsid w:val="00A0612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06122"/>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A06122"/>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A06122"/>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A0612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06122"/>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A0612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06122"/>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A06122"/>
    <w:pPr>
      <w:spacing w:after="200" w:line="276" w:lineRule="auto"/>
    </w:pPr>
    <w:rPr>
      <w:rFonts w:eastAsia="Calibri"/>
      <w:color w:val="auto"/>
      <w:sz w:val="22"/>
    </w:rPr>
  </w:style>
  <w:style w:type="paragraph" w:customStyle="1" w:styleId="font-null">
    <w:name w:val="font-null"/>
    <w:basedOn w:val="Normal"/>
    <w:uiPriority w:val="99"/>
    <w:qFormat/>
    <w:rsid w:val="00A06122"/>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A06122"/>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A0612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06122"/>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A06122"/>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A06122"/>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A06122"/>
    <w:pPr>
      <w:spacing w:before="100" w:beforeAutospacing="1" w:after="100" w:afterAutospacing="1"/>
    </w:pPr>
    <w:rPr>
      <w:rFonts w:eastAsia="Times New Roman" w:cs="Calibri"/>
      <w:sz w:val="24"/>
    </w:rPr>
  </w:style>
  <w:style w:type="paragraph" w:customStyle="1" w:styleId="class">
    <w:name w:val="class"/>
    <w:basedOn w:val="Normal"/>
    <w:uiPriority w:val="99"/>
    <w:qFormat/>
    <w:rsid w:val="00A06122"/>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A06122"/>
    <w:rPr>
      <w:rFonts w:ascii="Calibri" w:eastAsia="Calibri" w:hAnsi="Calibri" w:cs="Calibri"/>
      <w:b/>
      <w:caps/>
      <w:sz w:val="28"/>
      <w:szCs w:val="28"/>
      <w:lang w:val="es-ES"/>
    </w:rPr>
  </w:style>
  <w:style w:type="paragraph" w:customStyle="1" w:styleId="Pa6">
    <w:name w:val="Pa6"/>
    <w:basedOn w:val="Normal"/>
    <w:next w:val="Normal"/>
    <w:uiPriority w:val="99"/>
    <w:qFormat/>
    <w:rsid w:val="00A06122"/>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A06122"/>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A06122"/>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A06122"/>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A06122"/>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A06122"/>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A0612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06122"/>
    <w:rPr>
      <w:rFonts w:ascii="Georgia" w:eastAsia="SimSun" w:hAnsi="Georgia" w:cstheme="minorBidi"/>
      <w:b/>
      <w:bCs/>
      <w:sz w:val="24"/>
    </w:rPr>
  </w:style>
  <w:style w:type="paragraph" w:customStyle="1" w:styleId="summary">
    <w:name w:val="summary"/>
    <w:basedOn w:val="Normal"/>
    <w:uiPriority w:val="99"/>
    <w:qFormat/>
    <w:rsid w:val="00A06122"/>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A06122"/>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A0612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06122"/>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A06122"/>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A06122"/>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A06122"/>
    <w:pPr>
      <w:ind w:left="288"/>
    </w:pPr>
    <w:rPr>
      <w:rFonts w:ascii="Garamond" w:eastAsia="Times New Roman" w:hAnsi="Garamond" w:cs="Calibri"/>
      <w:sz w:val="16"/>
    </w:rPr>
  </w:style>
  <w:style w:type="paragraph" w:customStyle="1" w:styleId="AAAcard">
    <w:name w:val="AAAcard"/>
    <w:basedOn w:val="Normal"/>
    <w:uiPriority w:val="99"/>
    <w:qFormat/>
    <w:rsid w:val="00A06122"/>
    <w:pPr>
      <w:ind w:left="288" w:right="288"/>
    </w:pPr>
    <w:rPr>
      <w:rFonts w:eastAsia="Times New Roman" w:cs="Calibri"/>
    </w:rPr>
  </w:style>
  <w:style w:type="paragraph" w:customStyle="1" w:styleId="Caption3">
    <w:name w:val="Caption3"/>
    <w:basedOn w:val="Normal"/>
    <w:uiPriority w:val="99"/>
    <w:qFormat/>
    <w:rsid w:val="00A06122"/>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A06122"/>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A06122"/>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A06122"/>
    <w:pPr>
      <w:spacing w:before="100" w:beforeAutospacing="1" w:after="100" w:afterAutospacing="1"/>
    </w:pPr>
    <w:rPr>
      <w:rFonts w:eastAsia="Times New Roman" w:cs="Calibri"/>
      <w:sz w:val="24"/>
    </w:rPr>
  </w:style>
  <w:style w:type="paragraph" w:customStyle="1" w:styleId="CITEF3">
    <w:name w:val="CITE F3"/>
    <w:uiPriority w:val="99"/>
    <w:qFormat/>
    <w:rsid w:val="00A0612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0612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0612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0612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06122"/>
    <w:pPr>
      <w:spacing w:after="200"/>
    </w:pPr>
    <w:rPr>
      <w:rFonts w:ascii="Calibri" w:eastAsia="Calibri" w:hAnsi="Calibri" w:cs="Times New Roman"/>
      <w:sz w:val="20"/>
      <w:szCs w:val="20"/>
      <w:u w:val="single"/>
    </w:rPr>
  </w:style>
  <w:style w:type="paragraph" w:customStyle="1" w:styleId="hotroute1">
    <w:name w:val="hot route!"/>
    <w:basedOn w:val="Normal"/>
    <w:qFormat/>
    <w:rsid w:val="00A06122"/>
    <w:pPr>
      <w:ind w:left="144"/>
    </w:pPr>
    <w:rPr>
      <w:rFonts w:ascii="Cambria" w:eastAsia="Calibri" w:hAnsi="Cambria" w:cs="Calibri"/>
      <w:sz w:val="24"/>
    </w:rPr>
  </w:style>
  <w:style w:type="paragraph" w:customStyle="1" w:styleId="FreeFormA">
    <w:name w:val="Free Form A"/>
    <w:autoRedefine/>
    <w:uiPriority w:val="99"/>
    <w:qFormat/>
    <w:rsid w:val="00A0612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06122"/>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A0612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06122"/>
    <w:rPr>
      <w:rFonts w:ascii="Times New Roman" w:eastAsia="Times New Roman" w:hAnsi="Times New Roman" w:cs="Times New Roman"/>
      <w:sz w:val="10"/>
    </w:rPr>
  </w:style>
  <w:style w:type="paragraph" w:customStyle="1" w:styleId="subheader">
    <w:name w:val="subheader"/>
    <w:basedOn w:val="Normal"/>
    <w:uiPriority w:val="99"/>
    <w:qFormat/>
    <w:rsid w:val="00A06122"/>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A06122"/>
    <w:pPr>
      <w:spacing w:before="100" w:beforeAutospacing="1" w:after="100" w:afterAutospacing="1"/>
    </w:pPr>
    <w:rPr>
      <w:rFonts w:eastAsia="Times New Roman" w:cs="Calibri"/>
      <w:sz w:val="24"/>
    </w:rPr>
  </w:style>
  <w:style w:type="paragraph" w:customStyle="1" w:styleId="more">
    <w:name w:val="more"/>
    <w:basedOn w:val="Normal"/>
    <w:uiPriority w:val="99"/>
    <w:qFormat/>
    <w:rsid w:val="00A06122"/>
    <w:pPr>
      <w:spacing w:before="100" w:beforeAutospacing="1" w:after="100" w:afterAutospacing="1"/>
    </w:pPr>
    <w:rPr>
      <w:rFonts w:eastAsia="Times New Roman" w:cs="Calibri"/>
      <w:sz w:val="24"/>
    </w:rPr>
  </w:style>
  <w:style w:type="paragraph" w:customStyle="1" w:styleId="story">
    <w:name w:val="story"/>
    <w:basedOn w:val="Normal"/>
    <w:uiPriority w:val="99"/>
    <w:qFormat/>
    <w:rsid w:val="00A06122"/>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A06122"/>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A06122"/>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06122"/>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A06122"/>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A06122"/>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A06122"/>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A06122"/>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A06122"/>
    <w:pPr>
      <w:widowControl w:val="0"/>
      <w:spacing w:after="63"/>
    </w:pPr>
    <w:rPr>
      <w:rFonts w:ascii="Arial" w:hAnsi="Arial"/>
      <w:color w:val="auto"/>
    </w:rPr>
  </w:style>
  <w:style w:type="paragraph" w:customStyle="1" w:styleId="CM35">
    <w:name w:val="CM35"/>
    <w:basedOn w:val="Default"/>
    <w:next w:val="Default"/>
    <w:uiPriority w:val="99"/>
    <w:qFormat/>
    <w:rsid w:val="00A0612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0612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0612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0612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0612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06122"/>
    <w:rPr>
      <w:rFonts w:ascii="Georgia" w:hAnsi="Georgia"/>
      <w:sz w:val="24"/>
      <w:szCs w:val="24"/>
      <w:lang w:val="x-none" w:eastAsia="x-none"/>
    </w:rPr>
  </w:style>
  <w:style w:type="character" w:customStyle="1" w:styleId="StyleCards11ptUnderlineChar">
    <w:name w:val="Style Cards + 11 pt Underline Char"/>
    <w:link w:val="StyleCards11ptUnderline"/>
    <w:locked/>
    <w:rsid w:val="00A0612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06122"/>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A0612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06122"/>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0612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06122"/>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0612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06122"/>
    <w:rPr>
      <w:rFonts w:ascii="Georgia" w:hAnsi="Georgia" w:cstheme="minorBidi"/>
      <w:sz w:val="24"/>
      <w:lang w:val="x-none" w:eastAsia="x-none"/>
    </w:rPr>
  </w:style>
  <w:style w:type="character" w:customStyle="1" w:styleId="NormalFontChar">
    <w:name w:val="Normal Font Char"/>
    <w:link w:val="NormalFont"/>
    <w:locked/>
    <w:rsid w:val="00A06122"/>
    <w:rPr>
      <w:rFonts w:ascii="Times New Roman" w:eastAsia="Times New Roman" w:hAnsi="Times New Roman" w:cs="Times New Roman"/>
      <w:sz w:val="20"/>
      <w:szCs w:val="20"/>
    </w:rPr>
  </w:style>
  <w:style w:type="paragraph" w:customStyle="1" w:styleId="NormalFont">
    <w:name w:val="Normal Font"/>
    <w:link w:val="NormalFontChar"/>
    <w:qFormat/>
    <w:rsid w:val="00A06122"/>
    <w:rPr>
      <w:rFonts w:ascii="Times New Roman" w:eastAsia="Times New Roman" w:hAnsi="Times New Roman" w:cs="Times New Roman"/>
      <w:sz w:val="20"/>
      <w:szCs w:val="20"/>
    </w:rPr>
  </w:style>
  <w:style w:type="paragraph" w:customStyle="1" w:styleId="StyleSmall11pt">
    <w:name w:val="Style Small + 11 pt"/>
    <w:uiPriority w:val="99"/>
    <w:qFormat/>
    <w:rsid w:val="00A0612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0612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06122"/>
    <w:rPr>
      <w:u w:val="single"/>
      <w:lang w:val="x-none" w:eastAsia="x-none"/>
    </w:rPr>
  </w:style>
  <w:style w:type="character" w:customStyle="1" w:styleId="StyleNormalFont11ptBoldUnderlineChar">
    <w:name w:val="Style Normal Font + 11 pt Bold Underline Char"/>
    <w:link w:val="StyleNormalFont11ptBoldUnderline"/>
    <w:locked/>
    <w:rsid w:val="00A0612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06122"/>
    <w:rPr>
      <w:b/>
      <w:bCs/>
      <w:u w:val="single"/>
      <w:lang w:val="x-none" w:eastAsia="x-none"/>
    </w:rPr>
  </w:style>
  <w:style w:type="paragraph" w:customStyle="1" w:styleId="Smallfont0">
    <w:name w:val="Smallfont"/>
    <w:basedOn w:val="Normal"/>
    <w:uiPriority w:val="99"/>
    <w:qFormat/>
    <w:rsid w:val="00A06122"/>
    <w:rPr>
      <w:rFonts w:eastAsia="Times New Roman" w:cs="Calibri"/>
      <w:sz w:val="15"/>
    </w:rPr>
  </w:style>
  <w:style w:type="paragraph" w:customStyle="1" w:styleId="formatvorlage2">
    <w:name w:val="formatvorlage2"/>
    <w:basedOn w:val="Normal"/>
    <w:uiPriority w:val="99"/>
    <w:qFormat/>
    <w:rsid w:val="00A06122"/>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A0612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06122"/>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A0612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06122"/>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A0612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06122"/>
    <w:pPr>
      <w:ind w:left="144"/>
    </w:pPr>
    <w:rPr>
      <w:rFonts w:ascii="Georgia" w:eastAsia="Times New Roman" w:hAnsi="Georgia"/>
      <w:sz w:val="24"/>
      <w:lang w:val="x-none" w:eastAsia="x-none"/>
    </w:rPr>
  </w:style>
  <w:style w:type="paragraph" w:customStyle="1" w:styleId="deck">
    <w:name w:val="deck"/>
    <w:basedOn w:val="Normal"/>
    <w:uiPriority w:val="99"/>
    <w:qFormat/>
    <w:rsid w:val="00A06122"/>
    <w:pPr>
      <w:spacing w:before="100" w:beforeAutospacing="1" w:after="100" w:afterAutospacing="1"/>
    </w:pPr>
    <w:rPr>
      <w:rFonts w:eastAsia="Times New Roman" w:cs="Calibri"/>
      <w:sz w:val="24"/>
    </w:rPr>
  </w:style>
  <w:style w:type="paragraph" w:customStyle="1" w:styleId="i1">
    <w:name w:val="i1"/>
    <w:basedOn w:val="Normal"/>
    <w:uiPriority w:val="99"/>
    <w:qFormat/>
    <w:rsid w:val="00A06122"/>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A06122"/>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A06122"/>
    <w:pPr>
      <w:spacing w:before="100" w:beforeAutospacing="1" w:after="100" w:afterAutospacing="1"/>
    </w:pPr>
    <w:rPr>
      <w:rFonts w:eastAsia="Times New Roman" w:cs="Calibri"/>
      <w:sz w:val="24"/>
    </w:rPr>
  </w:style>
  <w:style w:type="paragraph" w:customStyle="1" w:styleId="Fifth">
    <w:name w:val="Fifth"/>
    <w:basedOn w:val="Normal"/>
    <w:link w:val="FifthChar"/>
    <w:qFormat/>
    <w:rsid w:val="00A06122"/>
    <w:rPr>
      <w:rFonts w:eastAsia="Calibri" w:cs="Calibri"/>
    </w:rPr>
  </w:style>
  <w:style w:type="paragraph" w:customStyle="1" w:styleId="NoteLevel22">
    <w:name w:val="Note Level 22"/>
    <w:basedOn w:val="Normal"/>
    <w:next w:val="Normal"/>
    <w:uiPriority w:val="99"/>
    <w:qFormat/>
    <w:rsid w:val="00A06122"/>
    <w:pPr>
      <w:keepNext/>
      <w:ind w:left="288" w:right="288"/>
    </w:pPr>
    <w:rPr>
      <w:rFonts w:ascii="Georgia" w:eastAsia="MS Gothic" w:hAnsi="Georgia" w:cs="Calibri"/>
      <w:szCs w:val="20"/>
    </w:rPr>
  </w:style>
  <w:style w:type="paragraph" w:customStyle="1" w:styleId="wp-caption-text">
    <w:name w:val="wp-caption-text"/>
    <w:basedOn w:val="Normal"/>
    <w:qFormat/>
    <w:rsid w:val="00A06122"/>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A0612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0612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06122"/>
    <w:pPr>
      <w:spacing w:before="100" w:beforeAutospacing="1" w:after="100" w:afterAutospacing="1"/>
    </w:pPr>
    <w:rPr>
      <w:rFonts w:cs="Calibri"/>
    </w:rPr>
  </w:style>
  <w:style w:type="paragraph" w:customStyle="1" w:styleId="description">
    <w:name w:val="description"/>
    <w:basedOn w:val="Normal"/>
    <w:uiPriority w:val="99"/>
    <w:qFormat/>
    <w:rsid w:val="00A06122"/>
    <w:pPr>
      <w:spacing w:before="100" w:beforeAutospacing="1" w:after="100" w:afterAutospacing="1"/>
    </w:pPr>
    <w:rPr>
      <w:rFonts w:cs="Calibri"/>
    </w:rPr>
  </w:style>
  <w:style w:type="paragraph" w:customStyle="1" w:styleId="graf">
    <w:name w:val="graf"/>
    <w:basedOn w:val="Normal"/>
    <w:uiPriority w:val="99"/>
    <w:qFormat/>
    <w:rsid w:val="00A06122"/>
    <w:pPr>
      <w:spacing w:before="100" w:beforeAutospacing="1" w:after="100" w:afterAutospacing="1"/>
    </w:pPr>
    <w:rPr>
      <w:rFonts w:cs="Calibri"/>
    </w:rPr>
  </w:style>
  <w:style w:type="paragraph" w:customStyle="1" w:styleId="column">
    <w:name w:val="column"/>
    <w:basedOn w:val="Normal"/>
    <w:uiPriority w:val="99"/>
    <w:qFormat/>
    <w:rsid w:val="00A06122"/>
    <w:pPr>
      <w:spacing w:before="100" w:beforeAutospacing="1" w:after="100" w:afterAutospacing="1"/>
    </w:pPr>
    <w:rPr>
      <w:rFonts w:cs="Calibri"/>
    </w:rPr>
  </w:style>
  <w:style w:type="paragraph" w:customStyle="1" w:styleId="recirc-container">
    <w:name w:val="recirc-container"/>
    <w:basedOn w:val="Normal"/>
    <w:uiPriority w:val="99"/>
    <w:qFormat/>
    <w:rsid w:val="00A06122"/>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0612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0612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0612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06122"/>
    <w:rPr>
      <w:rFonts w:ascii="Georgia" w:hAnsi="Georgia" w:hint="default"/>
      <w:i/>
      <w:iCs/>
      <w:color w:val="808080"/>
    </w:rPr>
  </w:style>
  <w:style w:type="character" w:customStyle="1" w:styleId="cardchar00">
    <w:name w:val="cardchar0"/>
    <w:basedOn w:val="DefaultParagraphFont"/>
    <w:rsid w:val="00A06122"/>
  </w:style>
  <w:style w:type="character" w:customStyle="1" w:styleId="UnderlineNon-bold">
    <w:name w:val="Underline Non - bold"/>
    <w:rsid w:val="00A0612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06122"/>
    <w:rPr>
      <w:rFonts w:cs="Calibri"/>
    </w:rPr>
  </w:style>
  <w:style w:type="character" w:customStyle="1" w:styleId="StyleHeading4UnderlinedsmalltextGaramondChar">
    <w:name w:val="Style Heading 4Underlinedsmall text + Garamond Char"/>
    <w:link w:val="StyleHeading4UnderlinedsmalltextGaramond"/>
    <w:locked/>
    <w:rsid w:val="00A06122"/>
    <w:rPr>
      <w:rFonts w:ascii="Calibri" w:eastAsiaTheme="minorEastAsia" w:hAnsi="Calibri" w:cs="Calibri"/>
      <w:sz w:val="22"/>
    </w:rPr>
  </w:style>
  <w:style w:type="character" w:customStyle="1" w:styleId="Heading5Char2">
    <w:name w:val="Heading 5 Char2"/>
    <w:rsid w:val="00A0612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06122"/>
    <w:rPr>
      <w:rFonts w:ascii="Arial" w:hAnsi="Arial" w:cs="Arial"/>
      <w:vanish/>
      <w:sz w:val="16"/>
      <w:szCs w:val="16"/>
    </w:rPr>
  </w:style>
  <w:style w:type="paragraph" w:styleId="z-TopofForm">
    <w:name w:val="HTML Top of Form"/>
    <w:basedOn w:val="Normal"/>
    <w:next w:val="Normal"/>
    <w:link w:val="z-TopofFormChar"/>
    <w:hidden/>
    <w:uiPriority w:val="99"/>
    <w:unhideWhenUsed/>
    <w:rsid w:val="00A06122"/>
    <w:pPr>
      <w:pBdr>
        <w:bottom w:val="single" w:sz="6" w:space="1" w:color="auto"/>
      </w:pBdr>
      <w:jc w:val="center"/>
    </w:pPr>
    <w:rPr>
      <w:rFonts w:ascii="Arial" w:eastAsiaTheme="minorHAnsi" w:hAnsi="Arial" w:cs="Arial"/>
      <w:vanish/>
      <w:sz w:val="16"/>
      <w:szCs w:val="16"/>
    </w:rPr>
  </w:style>
  <w:style w:type="character" w:customStyle="1" w:styleId="z-TopofFormChar1">
    <w:name w:val="z-Top of Form Char1"/>
    <w:basedOn w:val="DefaultParagraphFont"/>
    <w:uiPriority w:val="99"/>
    <w:rsid w:val="00A06122"/>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A0612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06122"/>
    <w:pPr>
      <w:pBdr>
        <w:top w:val="single" w:sz="6" w:space="1" w:color="auto"/>
      </w:pBdr>
      <w:jc w:val="center"/>
    </w:pPr>
    <w:rPr>
      <w:rFonts w:ascii="Arial" w:eastAsiaTheme="minorHAnsi" w:hAnsi="Arial" w:cs="Arial"/>
      <w:vanish/>
      <w:sz w:val="16"/>
      <w:szCs w:val="16"/>
    </w:rPr>
  </w:style>
  <w:style w:type="character" w:customStyle="1" w:styleId="z-BottomofFormChar1">
    <w:name w:val="z-Bottom of Form Char1"/>
    <w:basedOn w:val="DefaultParagraphFont"/>
    <w:uiPriority w:val="99"/>
    <w:rsid w:val="00A06122"/>
    <w:rPr>
      <w:rFonts w:ascii="Arial" w:eastAsiaTheme="minorEastAsia" w:hAnsi="Arial" w:cs="Arial"/>
      <w:vanish/>
      <w:sz w:val="16"/>
      <w:szCs w:val="16"/>
    </w:rPr>
  </w:style>
  <w:style w:type="character" w:customStyle="1" w:styleId="Style2CharChar">
    <w:name w:val="Style2 Char Char"/>
    <w:rsid w:val="00A06122"/>
    <w:rPr>
      <w:u w:val="thick"/>
      <w:lang w:val="en-US" w:eastAsia="en-US" w:bidi="ar-SA"/>
    </w:rPr>
  </w:style>
  <w:style w:type="character" w:customStyle="1" w:styleId="authordate1">
    <w:name w:val="authordate"/>
    <w:rsid w:val="00A06122"/>
  </w:style>
  <w:style w:type="character" w:customStyle="1" w:styleId="underline0">
    <w:name w:val="%underline"/>
    <w:qFormat/>
    <w:rsid w:val="00A06122"/>
    <w:rPr>
      <w:rFonts w:ascii="Times New Roman" w:hAnsi="Times New Roman" w:cs="Times New Roman" w:hint="default"/>
      <w:strike w:val="0"/>
      <w:dstrike w:val="0"/>
      <w:sz w:val="16"/>
      <w:u w:val="none"/>
      <w:effect w:val="none"/>
    </w:rPr>
  </w:style>
  <w:style w:type="character" w:customStyle="1" w:styleId="AUNDERLINE0">
    <w:name w:val="AUNDERLINE"/>
    <w:qFormat/>
    <w:rsid w:val="00A06122"/>
    <w:rPr>
      <w:rFonts w:ascii="Times New Roman" w:hAnsi="Times New Roman" w:cs="Times New Roman" w:hint="default"/>
      <w:sz w:val="20"/>
      <w:u w:val="single"/>
    </w:rPr>
  </w:style>
  <w:style w:type="character" w:customStyle="1" w:styleId="UnderlinedCharChar">
    <w:name w:val="Underlined Char Char"/>
    <w:rsid w:val="00A06122"/>
    <w:rPr>
      <w:rFonts w:ascii="Garamond" w:hAnsi="Garamond" w:hint="default"/>
      <w:szCs w:val="28"/>
      <w:u w:val="single"/>
      <w:lang w:val="en-US" w:eastAsia="en-US" w:bidi="ar-SA"/>
    </w:rPr>
  </w:style>
  <w:style w:type="character" w:customStyle="1" w:styleId="slug-doi">
    <w:name w:val="slug-doi"/>
    <w:basedOn w:val="DefaultParagraphFont"/>
    <w:rsid w:val="00A06122"/>
  </w:style>
  <w:style w:type="character" w:customStyle="1" w:styleId="af">
    <w:name w:val="af"/>
    <w:basedOn w:val="DefaultParagraphFont"/>
    <w:rsid w:val="00A06122"/>
  </w:style>
  <w:style w:type="character" w:customStyle="1" w:styleId="ab">
    <w:name w:val="ab"/>
    <w:basedOn w:val="DefaultParagraphFont"/>
    <w:rsid w:val="00A06122"/>
  </w:style>
  <w:style w:type="character" w:customStyle="1" w:styleId="em">
    <w:name w:val="em"/>
    <w:basedOn w:val="DefaultParagraphFont"/>
    <w:rsid w:val="00A06122"/>
  </w:style>
  <w:style w:type="character" w:customStyle="1" w:styleId="au">
    <w:name w:val="au"/>
    <w:basedOn w:val="DefaultParagraphFont"/>
    <w:rsid w:val="00A06122"/>
  </w:style>
  <w:style w:type="character" w:customStyle="1" w:styleId="ti">
    <w:name w:val="ti"/>
    <w:basedOn w:val="DefaultParagraphFont"/>
    <w:rsid w:val="00A06122"/>
  </w:style>
  <w:style w:type="character" w:customStyle="1" w:styleId="subheadblue">
    <w:name w:val="subhead_blue"/>
    <w:basedOn w:val="DefaultParagraphFont"/>
    <w:rsid w:val="00A06122"/>
  </w:style>
  <w:style w:type="character" w:customStyle="1" w:styleId="affiliation">
    <w:name w:val="affiliation"/>
    <w:basedOn w:val="DefaultParagraphFont"/>
    <w:rsid w:val="00A06122"/>
  </w:style>
  <w:style w:type="character" w:customStyle="1" w:styleId="slug-doi-wrapper">
    <w:name w:val="slug-doi-wrapper"/>
    <w:basedOn w:val="DefaultParagraphFont"/>
    <w:rsid w:val="00A06122"/>
  </w:style>
  <w:style w:type="character" w:customStyle="1" w:styleId="slug-metadata-noteahead-of-print">
    <w:name w:val="slug-metadata-note ahead-of-print"/>
    <w:basedOn w:val="DefaultParagraphFont"/>
    <w:rsid w:val="00A06122"/>
  </w:style>
  <w:style w:type="character" w:customStyle="1" w:styleId="slug-ahead-of-print-date">
    <w:name w:val="slug-ahead-of-print-date"/>
    <w:basedOn w:val="DefaultParagraphFont"/>
    <w:rsid w:val="00A06122"/>
  </w:style>
  <w:style w:type="character" w:customStyle="1" w:styleId="medium-bold">
    <w:name w:val="medium-bold"/>
    <w:basedOn w:val="DefaultParagraphFont"/>
    <w:rsid w:val="00A06122"/>
  </w:style>
  <w:style w:type="character" w:customStyle="1" w:styleId="updated-short-citation">
    <w:name w:val="updated-short-citation"/>
    <w:basedOn w:val="DefaultParagraphFont"/>
    <w:rsid w:val="00A06122"/>
  </w:style>
  <w:style w:type="character" w:customStyle="1" w:styleId="goohl0">
    <w:name w:val="goohl0"/>
    <w:basedOn w:val="DefaultParagraphFont"/>
    <w:rsid w:val="00A06122"/>
  </w:style>
  <w:style w:type="character" w:customStyle="1" w:styleId="CharChar6">
    <w:name w:val="Char Char6"/>
    <w:rsid w:val="00A06122"/>
    <w:rPr>
      <w:rFonts w:ascii="Arial" w:hAnsi="Arial" w:cs="Arial" w:hint="default"/>
      <w:bCs/>
      <w:sz w:val="16"/>
      <w:szCs w:val="26"/>
      <w:lang w:val="en-US" w:eastAsia="en-US" w:bidi="ar-SA"/>
    </w:rPr>
  </w:style>
  <w:style w:type="character" w:customStyle="1" w:styleId="TagCharChar1">
    <w:name w:val="Tag Char Char1"/>
    <w:rsid w:val="00A06122"/>
    <w:rPr>
      <w:b/>
      <w:bCs w:val="0"/>
      <w:sz w:val="24"/>
      <w:szCs w:val="24"/>
      <w:lang w:val="en-US" w:eastAsia="en-US" w:bidi="ar-SA"/>
    </w:rPr>
  </w:style>
  <w:style w:type="character" w:customStyle="1" w:styleId="12TimesNewRoman">
    <w:name w:val="12 Times New Roman"/>
    <w:rsid w:val="00A0612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0612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06122"/>
    <w:rPr>
      <w:rFonts w:ascii="Times New Roman" w:hAnsi="Times New Roman" w:cs="Times New Roman" w:hint="default"/>
      <w:strike w:val="0"/>
      <w:dstrike w:val="0"/>
      <w:sz w:val="14"/>
      <w:u w:val="none"/>
      <w:effect w:val="none"/>
    </w:rPr>
  </w:style>
  <w:style w:type="character" w:customStyle="1" w:styleId="F8-UnderlineBold">
    <w:name w:val="F8 - Underline/Bold"/>
    <w:rsid w:val="00A06122"/>
    <w:rPr>
      <w:rFonts w:ascii="Times New Roman" w:hAnsi="Times New Roman" w:cs="Times New Roman" w:hint="default"/>
      <w:b/>
      <w:bCs w:val="0"/>
      <w:sz w:val="20"/>
      <w:u w:val="single"/>
    </w:rPr>
  </w:style>
  <w:style w:type="character" w:customStyle="1" w:styleId="F7-SmallFont">
    <w:name w:val="F7 - Small Font"/>
    <w:rsid w:val="00A06122"/>
    <w:rPr>
      <w:rFonts w:ascii="Times New Roman" w:hAnsi="Times New Roman" w:cs="Times New Roman" w:hint="default"/>
      <w:sz w:val="14"/>
    </w:rPr>
  </w:style>
  <w:style w:type="character" w:customStyle="1" w:styleId="Brief-Bold">
    <w:name w:val="Brief - Bold"/>
    <w:rsid w:val="00A06122"/>
    <w:rPr>
      <w:rFonts w:ascii="Times New Roman" w:hAnsi="Times New Roman" w:cs="Times New Roman" w:hint="default"/>
      <w:b/>
      <w:bCs w:val="0"/>
    </w:rPr>
  </w:style>
  <w:style w:type="character" w:customStyle="1" w:styleId="Card-Underline">
    <w:name w:val="Card - Underline"/>
    <w:rsid w:val="00A06122"/>
    <w:rPr>
      <w:rFonts w:ascii="Times New Roman" w:hAnsi="Times New Roman" w:cs="Times New Roman" w:hint="default"/>
      <w:u w:val="single"/>
    </w:rPr>
  </w:style>
  <w:style w:type="character" w:customStyle="1" w:styleId="beriefunderline">
    <w:name w:val="berief = underline"/>
    <w:rsid w:val="00A06122"/>
    <w:rPr>
      <w:rFonts w:ascii="Times New Roman" w:eastAsia="Times New Roman" w:hAnsi="Times New Roman" w:cs="Times New Roman" w:hint="default"/>
      <w:sz w:val="20"/>
      <w:u w:val="single"/>
    </w:rPr>
  </w:style>
  <w:style w:type="character" w:customStyle="1" w:styleId="BoldText10pt">
    <w:name w:val="Bold Text 10 pt"/>
    <w:rsid w:val="00A0612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A06122"/>
    <w:rPr>
      <w:i/>
      <w:iCs w:val="0"/>
    </w:rPr>
  </w:style>
  <w:style w:type="character" w:customStyle="1" w:styleId="eoeaheader">
    <w:name w:val="eoea_header"/>
    <w:basedOn w:val="DefaultParagraphFont"/>
    <w:rsid w:val="00A06122"/>
  </w:style>
  <w:style w:type="character" w:customStyle="1" w:styleId="SC4208902">
    <w:name w:val="SC.4.208902"/>
    <w:rsid w:val="00A06122"/>
    <w:rPr>
      <w:rFonts w:ascii="Century" w:hAnsi="Century" w:cs="Century" w:hint="default"/>
      <w:color w:val="000000"/>
      <w:sz w:val="22"/>
      <w:szCs w:val="22"/>
    </w:rPr>
  </w:style>
  <w:style w:type="character" w:customStyle="1" w:styleId="SC4208915">
    <w:name w:val="SC.4.208915"/>
    <w:rsid w:val="00A06122"/>
    <w:rPr>
      <w:rFonts w:ascii="Century" w:hAnsi="Century" w:cs="Century" w:hint="default"/>
      <w:color w:val="000000"/>
      <w:sz w:val="13"/>
      <w:szCs w:val="13"/>
    </w:rPr>
  </w:style>
  <w:style w:type="character" w:customStyle="1" w:styleId="SC273764">
    <w:name w:val="SC.2.73764"/>
    <w:rsid w:val="00A06122"/>
    <w:rPr>
      <w:rFonts w:ascii="Century" w:hAnsi="Century" w:cs="Century" w:hint="default"/>
      <w:color w:val="000000"/>
      <w:sz w:val="72"/>
      <w:szCs w:val="72"/>
    </w:rPr>
  </w:style>
  <w:style w:type="character" w:customStyle="1" w:styleId="SC273779">
    <w:name w:val="SC.2.73779"/>
    <w:rsid w:val="00A06122"/>
    <w:rPr>
      <w:rFonts w:ascii="Century" w:hAnsi="Century" w:cs="Century" w:hint="default"/>
      <w:color w:val="000000"/>
      <w:sz w:val="40"/>
      <w:szCs w:val="40"/>
    </w:rPr>
  </w:style>
  <w:style w:type="character" w:customStyle="1" w:styleId="SC273763">
    <w:name w:val="SC.2.73763"/>
    <w:rsid w:val="00A06122"/>
    <w:rPr>
      <w:rFonts w:ascii="Century" w:hAnsi="Century" w:cs="Century" w:hint="default"/>
      <w:b/>
      <w:bCs/>
      <w:color w:val="000000"/>
    </w:rPr>
  </w:style>
  <w:style w:type="character" w:customStyle="1" w:styleId="SC4208910">
    <w:name w:val="SC.4.208910"/>
    <w:rsid w:val="00A06122"/>
    <w:rPr>
      <w:rFonts w:ascii="Century" w:hAnsi="Century" w:cs="Century" w:hint="default"/>
      <w:color w:val="000000"/>
      <w:sz w:val="28"/>
      <w:szCs w:val="28"/>
    </w:rPr>
  </w:style>
  <w:style w:type="character" w:customStyle="1" w:styleId="SC4208911">
    <w:name w:val="SC.4.208911"/>
    <w:rsid w:val="00A06122"/>
    <w:rPr>
      <w:rFonts w:ascii="Century" w:hAnsi="Century" w:cs="Century" w:hint="default"/>
      <w:color w:val="000000"/>
    </w:rPr>
  </w:style>
  <w:style w:type="character" w:customStyle="1" w:styleId="articlesubtitle">
    <w:name w:val="article_sub_title"/>
    <w:basedOn w:val="DefaultParagraphFont"/>
    <w:rsid w:val="00A06122"/>
  </w:style>
  <w:style w:type="character" w:customStyle="1" w:styleId="newsdate2">
    <w:name w:val="news_date2"/>
    <w:basedOn w:val="DefaultParagraphFont"/>
    <w:rsid w:val="00A06122"/>
  </w:style>
  <w:style w:type="character" w:customStyle="1" w:styleId="readarticleheader">
    <w:name w:val="readarticleheader"/>
    <w:basedOn w:val="DefaultParagraphFont"/>
    <w:rsid w:val="00A06122"/>
  </w:style>
  <w:style w:type="character" w:customStyle="1" w:styleId="UnderlineChar20">
    <w:name w:val="Underline Char2"/>
    <w:rsid w:val="00A06122"/>
    <w:rPr>
      <w:rFonts w:ascii="Trebuchet MS" w:hAnsi="Trebuchet MS" w:hint="default"/>
      <w:u w:val="thick"/>
      <w:lang w:val="en-US" w:eastAsia="zh-CN" w:bidi="ar-SA"/>
    </w:rPr>
  </w:style>
  <w:style w:type="character" w:customStyle="1" w:styleId="BoldUnderliningChar">
    <w:name w:val="Bold Underlining Char"/>
    <w:rsid w:val="00A06122"/>
    <w:rPr>
      <w:rFonts w:ascii="Arial Narrow" w:eastAsia="Times New Roman" w:hAnsi="Arial Narrow" w:hint="default"/>
      <w:b/>
      <w:bCs w:val="0"/>
      <w:szCs w:val="24"/>
      <w:u w:val="single"/>
      <w:lang w:val="en-GB" w:eastAsia="en-US" w:bidi="ar-SA"/>
    </w:rPr>
  </w:style>
  <w:style w:type="character" w:customStyle="1" w:styleId="medium-normal1">
    <w:name w:val="medium-normal1"/>
    <w:rsid w:val="00A06122"/>
    <w:rPr>
      <w:rFonts w:ascii="Arial" w:hAnsi="Arial" w:cs="Arial" w:hint="default"/>
      <w:b w:val="0"/>
      <w:bCs w:val="0"/>
      <w:i w:val="0"/>
      <w:iCs w:val="0"/>
      <w:sz w:val="20"/>
      <w:szCs w:val="20"/>
    </w:rPr>
  </w:style>
  <w:style w:type="character" w:customStyle="1" w:styleId="UnderlinedCardChar0">
    <w:name w:val="Underlined Card Char"/>
    <w:rsid w:val="00A06122"/>
    <w:rPr>
      <w:rFonts w:ascii="Palatino Linotype" w:hAnsi="Palatino Linotype" w:hint="default"/>
      <w:u w:val="single"/>
      <w:lang w:val="en-US" w:eastAsia="en-US" w:bidi="ar-SA"/>
    </w:rPr>
  </w:style>
  <w:style w:type="character" w:customStyle="1" w:styleId="char">
    <w:name w:val="char"/>
    <w:basedOn w:val="DefaultParagraphFont"/>
    <w:rsid w:val="00A06122"/>
  </w:style>
  <w:style w:type="character" w:customStyle="1" w:styleId="UnderlineCharCharCharCharCharChar">
    <w:name w:val="Underline Char Char Char Char Char Char"/>
    <w:rsid w:val="00A06122"/>
    <w:rPr>
      <w:rFonts w:ascii="Arial Narrow" w:hAnsi="Arial Narrow" w:hint="default"/>
      <w:szCs w:val="24"/>
      <w:u w:val="single"/>
      <w:lang w:val="en-US" w:eastAsia="en-US" w:bidi="ar-SA"/>
    </w:rPr>
  </w:style>
  <w:style w:type="character" w:customStyle="1" w:styleId="klink">
    <w:name w:val="klink"/>
    <w:basedOn w:val="DefaultParagraphFont"/>
    <w:rsid w:val="00A06122"/>
  </w:style>
  <w:style w:type="character" w:customStyle="1" w:styleId="date10">
    <w:name w:val="date1"/>
    <w:basedOn w:val="DefaultParagraphFont"/>
    <w:rsid w:val="00A06122"/>
  </w:style>
  <w:style w:type="character" w:customStyle="1" w:styleId="bolding1">
    <w:name w:val="bolding1"/>
    <w:rsid w:val="00A06122"/>
    <w:rPr>
      <w:b/>
      <w:bCs/>
    </w:rPr>
  </w:style>
  <w:style w:type="character" w:customStyle="1" w:styleId="bookoptions1">
    <w:name w:val="book_options1"/>
    <w:rsid w:val="00A06122"/>
    <w:rPr>
      <w:b/>
      <w:bCs/>
      <w:color w:val="333366"/>
    </w:rPr>
  </w:style>
  <w:style w:type="character" w:customStyle="1" w:styleId="descriptionblock">
    <w:name w:val="description block"/>
    <w:basedOn w:val="DefaultParagraphFont"/>
    <w:rsid w:val="00A06122"/>
  </w:style>
  <w:style w:type="character" w:customStyle="1" w:styleId="detailsboxblock">
    <w:name w:val="detailsbox block"/>
    <w:basedOn w:val="DefaultParagraphFont"/>
    <w:rsid w:val="00A06122"/>
  </w:style>
  <w:style w:type="character" w:customStyle="1" w:styleId="Char3">
    <w:name w:val="Char3"/>
    <w:rsid w:val="00A06122"/>
    <w:rPr>
      <w:rFonts w:ascii="Arial" w:hAnsi="Arial" w:cs="Arial" w:hint="default"/>
      <w:bCs/>
      <w:u w:val="thick"/>
      <w:lang w:val="en-US" w:eastAsia="en-US" w:bidi="ar-SA"/>
    </w:rPr>
  </w:style>
  <w:style w:type="character" w:customStyle="1" w:styleId="texto11">
    <w:name w:val="texto11"/>
    <w:rsid w:val="00A06122"/>
    <w:rPr>
      <w:rFonts w:ascii="Arial" w:hAnsi="Arial" w:cs="Arial" w:hint="default"/>
      <w:b w:val="0"/>
      <w:bCs w:val="0"/>
      <w:i w:val="0"/>
      <w:iCs w:val="0"/>
      <w:caps w:val="0"/>
      <w:color w:val="000000"/>
      <w:sz w:val="26"/>
      <w:szCs w:val="26"/>
    </w:rPr>
  </w:style>
  <w:style w:type="character" w:customStyle="1" w:styleId="CardTagChar">
    <w:name w:val="Card Tag Char"/>
    <w:rsid w:val="00A06122"/>
    <w:rPr>
      <w:rFonts w:ascii="Arial Narrow" w:hAnsi="Arial Narrow" w:hint="default"/>
      <w:b/>
      <w:bCs w:val="0"/>
      <w:sz w:val="24"/>
      <w:szCs w:val="24"/>
      <w:lang w:val="en-US" w:eastAsia="en-US" w:bidi="ar-SA"/>
    </w:rPr>
  </w:style>
  <w:style w:type="character" w:customStyle="1" w:styleId="DebateCiteCharCharChar">
    <w:name w:val="Debate Cite Char Char Char"/>
    <w:rsid w:val="00A06122"/>
    <w:rPr>
      <w:b/>
      <w:bCs w:val="0"/>
      <w:sz w:val="32"/>
      <w:szCs w:val="32"/>
      <w:lang w:val="en-US" w:eastAsia="en-US" w:bidi="ar-SA"/>
    </w:rPr>
  </w:style>
  <w:style w:type="character" w:customStyle="1" w:styleId="TagChar3">
    <w:name w:val="Tag Char3"/>
    <w:rsid w:val="00A06122"/>
    <w:rPr>
      <w:rFonts w:ascii="Palatino Linotype" w:hAnsi="Palatino Linotype" w:hint="default"/>
      <w:b/>
      <w:bCs w:val="0"/>
      <w:sz w:val="24"/>
      <w:szCs w:val="24"/>
      <w:lang w:val="en-US" w:eastAsia="en-US" w:bidi="ar-SA"/>
    </w:rPr>
  </w:style>
  <w:style w:type="character" w:customStyle="1" w:styleId="TagandCiteChar">
    <w:name w:val="Tag and Cite Char"/>
    <w:rsid w:val="00A06122"/>
    <w:rPr>
      <w:color w:val="333333"/>
      <w:sz w:val="22"/>
      <w:szCs w:val="22"/>
      <w:lang w:val="en-US" w:eastAsia="en-US" w:bidi="ar-SA"/>
    </w:rPr>
  </w:style>
  <w:style w:type="character" w:customStyle="1" w:styleId="Style10ptBold">
    <w:name w:val="Style 10 pt Bold"/>
    <w:rsid w:val="00A06122"/>
    <w:rPr>
      <w:b/>
      <w:bCs/>
      <w:sz w:val="20"/>
    </w:rPr>
  </w:style>
  <w:style w:type="character" w:customStyle="1" w:styleId="text9">
    <w:name w:val="text9"/>
    <w:basedOn w:val="DefaultParagraphFont"/>
    <w:rsid w:val="00A06122"/>
  </w:style>
  <w:style w:type="character" w:customStyle="1" w:styleId="text21">
    <w:name w:val="text21"/>
    <w:basedOn w:val="DefaultParagraphFont"/>
    <w:rsid w:val="00A06122"/>
  </w:style>
  <w:style w:type="character" w:customStyle="1" w:styleId="text19">
    <w:name w:val="text19"/>
    <w:basedOn w:val="DefaultParagraphFont"/>
    <w:rsid w:val="00A06122"/>
  </w:style>
  <w:style w:type="character" w:customStyle="1" w:styleId="term2">
    <w:name w:val="term2"/>
    <w:rsid w:val="00A06122"/>
    <w:rPr>
      <w:b/>
      <w:bCs/>
    </w:rPr>
  </w:style>
  <w:style w:type="character" w:customStyle="1" w:styleId="pmterms12">
    <w:name w:val="pmterms12"/>
    <w:rsid w:val="00A06122"/>
    <w:rPr>
      <w:b/>
      <w:bCs/>
      <w:i w:val="0"/>
      <w:iCs w:val="0"/>
      <w:color w:val="000000"/>
    </w:rPr>
  </w:style>
  <w:style w:type="character" w:customStyle="1" w:styleId="ToReadChar">
    <w:name w:val="To Read Char"/>
    <w:rsid w:val="00A06122"/>
    <w:rPr>
      <w:rFonts w:ascii="Verdana" w:hAnsi="Verdana" w:hint="default"/>
      <w:b/>
      <w:bCs w:val="0"/>
      <w:szCs w:val="24"/>
      <w:u w:val="single"/>
      <w:lang w:val="en-US" w:eastAsia="en-US" w:bidi="ar-SA"/>
    </w:rPr>
  </w:style>
  <w:style w:type="character" w:customStyle="1" w:styleId="ToReadCharChar">
    <w:name w:val="To Read Char Char"/>
    <w:rsid w:val="00A06122"/>
    <w:rPr>
      <w:rFonts w:ascii="Verdana" w:hAnsi="Verdana" w:hint="default"/>
      <w:b/>
      <w:bCs w:val="0"/>
      <w:szCs w:val="24"/>
      <w:u w:val="single"/>
      <w:lang w:val="en-US" w:eastAsia="en-US" w:bidi="ar-SA"/>
    </w:rPr>
  </w:style>
  <w:style w:type="character" w:customStyle="1" w:styleId="bio">
    <w:name w:val="bio"/>
    <w:basedOn w:val="DefaultParagraphFont"/>
    <w:rsid w:val="00A06122"/>
  </w:style>
  <w:style w:type="character" w:customStyle="1" w:styleId="storytextstyle">
    <w:name w:val="storytextstyle"/>
    <w:basedOn w:val="DefaultParagraphFont"/>
    <w:rsid w:val="00A06122"/>
  </w:style>
  <w:style w:type="character" w:customStyle="1" w:styleId="cardunderlinedCharChar">
    <w:name w:val="card underlined Char Char"/>
    <w:rsid w:val="00A06122"/>
    <w:rPr>
      <w:rFonts w:ascii="Arial" w:hAnsi="Arial" w:cs="Arial" w:hint="default"/>
      <w:sz w:val="22"/>
      <w:szCs w:val="24"/>
      <w:u w:val="single"/>
      <w:lang w:val="en-US" w:eastAsia="en-US" w:bidi="ar-SA"/>
    </w:rPr>
  </w:style>
  <w:style w:type="character" w:customStyle="1" w:styleId="Style2Char0">
    <w:name w:val="Style2 Char"/>
    <w:rsid w:val="00A06122"/>
    <w:rPr>
      <w:rFonts w:ascii="Book Antiqua" w:hAnsi="Book Antiqua" w:hint="default"/>
      <w:u w:val="thick"/>
      <w:lang w:val="en-US" w:eastAsia="en-US" w:bidi="ar-SA"/>
    </w:rPr>
  </w:style>
  <w:style w:type="character" w:customStyle="1" w:styleId="Style2Char1">
    <w:name w:val="Style2 Char1"/>
    <w:rsid w:val="00A06122"/>
    <w:rPr>
      <w:rFonts w:ascii="Book Antiqua" w:hAnsi="Book Antiqua" w:hint="default"/>
      <w:szCs w:val="24"/>
      <w:u w:val="thick"/>
      <w:lang w:val="en-US" w:eastAsia="en-US" w:bidi="ar-SA"/>
    </w:rPr>
  </w:style>
  <w:style w:type="character" w:customStyle="1" w:styleId="articlehead21">
    <w:name w:val="articlehead21"/>
    <w:rsid w:val="00A06122"/>
    <w:rPr>
      <w:rFonts w:ascii="Arial" w:hAnsi="Arial" w:cs="Arial" w:hint="default"/>
      <w:b/>
      <w:bCs/>
      <w:color w:val="660000"/>
      <w:sz w:val="20"/>
      <w:szCs w:val="20"/>
    </w:rPr>
  </w:style>
  <w:style w:type="character" w:customStyle="1" w:styleId="TagCiteChar1">
    <w:name w:val="Tag/Cite Char1"/>
    <w:rsid w:val="00A06122"/>
    <w:rPr>
      <w:b/>
      <w:bCs w:val="0"/>
      <w:lang w:val="en-US" w:eastAsia="en-US" w:bidi="ar-SA"/>
    </w:rPr>
  </w:style>
  <w:style w:type="character" w:customStyle="1" w:styleId="goohl2">
    <w:name w:val="goohl2"/>
    <w:basedOn w:val="DefaultParagraphFont"/>
    <w:rsid w:val="00A06122"/>
  </w:style>
  <w:style w:type="character" w:customStyle="1" w:styleId="CardCharChar0">
    <w:name w:val="Card Char Char"/>
    <w:rsid w:val="00A06122"/>
    <w:rPr>
      <w:lang w:val="en-US" w:eastAsia="en-US" w:bidi="ar-SA"/>
    </w:rPr>
  </w:style>
  <w:style w:type="character" w:customStyle="1" w:styleId="BriefTitle1Char">
    <w:name w:val="Brief Title 1 Char"/>
    <w:rsid w:val="00A06122"/>
    <w:rPr>
      <w:b/>
      <w:bCs w:val="0"/>
      <w:u w:val="single"/>
      <w:lang w:val="en-US" w:eastAsia="en-US" w:bidi="ar-SA"/>
    </w:rPr>
  </w:style>
  <w:style w:type="character" w:customStyle="1" w:styleId="TagCiteCharChar">
    <w:name w:val="Tag/Cite Char Char"/>
    <w:rsid w:val="00A06122"/>
    <w:rPr>
      <w:b/>
      <w:bCs w:val="0"/>
      <w:lang w:val="en-US" w:eastAsia="en-US" w:bidi="ar-SA"/>
    </w:rPr>
  </w:style>
  <w:style w:type="character" w:customStyle="1" w:styleId="btx">
    <w:name w:val="btx"/>
    <w:basedOn w:val="DefaultParagraphFont"/>
    <w:rsid w:val="00A06122"/>
  </w:style>
  <w:style w:type="character" w:customStyle="1" w:styleId="CardChar1">
    <w:name w:val="Card Char1"/>
    <w:rsid w:val="00A06122"/>
    <w:rPr>
      <w:lang w:val="en-US" w:eastAsia="en-US" w:bidi="ar-SA"/>
    </w:rPr>
  </w:style>
  <w:style w:type="character" w:customStyle="1" w:styleId="prodgeneral1">
    <w:name w:val="prodgeneral1"/>
    <w:rsid w:val="00A06122"/>
    <w:rPr>
      <w:rFonts w:ascii="Verdana" w:hAnsi="Verdana" w:hint="default"/>
      <w:b w:val="0"/>
      <w:bCs w:val="0"/>
      <w:caps w:val="0"/>
      <w:color w:val="000000"/>
      <w:spacing w:val="0"/>
      <w:sz w:val="16"/>
      <w:szCs w:val="16"/>
    </w:rPr>
  </w:style>
  <w:style w:type="character" w:customStyle="1" w:styleId="summary1">
    <w:name w:val="summary1"/>
    <w:rsid w:val="00A06122"/>
    <w:rPr>
      <w:rFonts w:ascii="Arial" w:hAnsi="Arial" w:cs="Arial" w:hint="default"/>
      <w:sz w:val="18"/>
      <w:szCs w:val="18"/>
    </w:rPr>
  </w:style>
  <w:style w:type="character" w:customStyle="1" w:styleId="text3">
    <w:name w:val="text3"/>
    <w:basedOn w:val="DefaultParagraphFont"/>
    <w:rsid w:val="00A06122"/>
  </w:style>
  <w:style w:type="character" w:customStyle="1" w:styleId="cardtextsmallChar">
    <w:name w:val="card text small Char"/>
    <w:rsid w:val="00A06122"/>
    <w:rPr>
      <w:rFonts w:ascii="Arial Narrow" w:hAnsi="Arial Narrow" w:hint="default"/>
      <w:sz w:val="16"/>
      <w:szCs w:val="24"/>
      <w:lang w:val="en-US" w:eastAsia="en-US" w:bidi="ar-SA"/>
    </w:rPr>
  </w:style>
  <w:style w:type="character" w:customStyle="1" w:styleId="countrytitle1">
    <w:name w:val="countrytitle1"/>
    <w:rsid w:val="00A06122"/>
    <w:rPr>
      <w:rFonts w:ascii="Verdana" w:hAnsi="Verdana" w:hint="default"/>
      <w:b/>
      <w:bCs/>
      <w:color w:val="293643"/>
      <w:sz w:val="24"/>
      <w:szCs w:val="24"/>
    </w:rPr>
  </w:style>
  <w:style w:type="character" w:customStyle="1" w:styleId="storyheader1">
    <w:name w:val="storyheader1"/>
    <w:rsid w:val="00A06122"/>
    <w:rPr>
      <w:rFonts w:ascii="Verdana" w:hAnsi="Verdana" w:hint="default"/>
      <w:b/>
      <w:bCs/>
      <w:color w:val="000000"/>
      <w:sz w:val="21"/>
      <w:szCs w:val="21"/>
    </w:rPr>
  </w:style>
  <w:style w:type="character" w:customStyle="1" w:styleId="cardunderlinedChar0">
    <w:name w:val="card underlined Char"/>
    <w:rsid w:val="00A06122"/>
    <w:rPr>
      <w:rFonts w:ascii="Arial" w:hAnsi="Arial" w:cs="Arial" w:hint="default"/>
      <w:sz w:val="22"/>
      <w:szCs w:val="24"/>
      <w:u w:val="single"/>
      <w:lang w:val="en-US" w:eastAsia="en-US" w:bidi="ar-SA"/>
    </w:rPr>
  </w:style>
  <w:style w:type="character" w:customStyle="1" w:styleId="article1">
    <w:name w:val="article1"/>
    <w:rsid w:val="00A06122"/>
    <w:rPr>
      <w:rFonts w:ascii="Verdana" w:hAnsi="Verdana" w:hint="default"/>
      <w:color w:val="333333"/>
      <w:sz w:val="16"/>
      <w:szCs w:val="16"/>
    </w:rPr>
  </w:style>
  <w:style w:type="character" w:customStyle="1" w:styleId="story-posted-date1">
    <w:name w:val="story-posted-date1"/>
    <w:rsid w:val="00A0612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0612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06122"/>
  </w:style>
  <w:style w:type="character" w:customStyle="1" w:styleId="textmedium">
    <w:name w:val="textmedium"/>
    <w:basedOn w:val="DefaultParagraphFont"/>
    <w:rsid w:val="00A06122"/>
  </w:style>
  <w:style w:type="character" w:customStyle="1" w:styleId="citation1">
    <w:name w:val="citation1"/>
    <w:rsid w:val="00A06122"/>
    <w:rPr>
      <w:rFonts w:ascii="Verdana" w:hAnsi="Verdana" w:hint="default"/>
      <w:sz w:val="17"/>
      <w:szCs w:val="17"/>
    </w:rPr>
  </w:style>
  <w:style w:type="character" w:customStyle="1" w:styleId="hithighlite">
    <w:name w:val="hithighlite"/>
    <w:basedOn w:val="DefaultParagraphFont"/>
    <w:rsid w:val="00A06122"/>
  </w:style>
  <w:style w:type="character" w:customStyle="1" w:styleId="articlecontent">
    <w:name w:val="articlecontent"/>
    <w:basedOn w:val="DefaultParagraphFont"/>
    <w:rsid w:val="00A06122"/>
  </w:style>
  <w:style w:type="character" w:customStyle="1" w:styleId="fource1">
    <w:name w:val="fource1"/>
    <w:rsid w:val="00A06122"/>
    <w:rPr>
      <w:sz w:val="34"/>
      <w:szCs w:val="34"/>
    </w:rPr>
  </w:style>
  <w:style w:type="character" w:customStyle="1" w:styleId="LanguageStrikeChar">
    <w:name w:val="Language Strike Char"/>
    <w:rsid w:val="00A06122"/>
    <w:rPr>
      <w:rFonts w:ascii="Arial Narrow" w:hAnsi="Arial Narrow" w:hint="default"/>
      <w:strike/>
      <w:szCs w:val="24"/>
      <w:lang w:val="en-US" w:eastAsia="en-US" w:bidi="ar-SA"/>
    </w:rPr>
  </w:style>
  <w:style w:type="character" w:customStyle="1" w:styleId="normal11">
    <w:name w:val="normal1"/>
    <w:basedOn w:val="DefaultParagraphFont"/>
    <w:rsid w:val="00A06122"/>
  </w:style>
  <w:style w:type="character" w:customStyle="1" w:styleId="ds">
    <w:name w:val="ds"/>
    <w:basedOn w:val="DefaultParagraphFont"/>
    <w:rsid w:val="00A06122"/>
  </w:style>
  <w:style w:type="character" w:customStyle="1" w:styleId="UnderliningChar1">
    <w:name w:val="Underlining Char1"/>
    <w:rsid w:val="00A06122"/>
    <w:rPr>
      <w:rFonts w:ascii="Arial Narrow" w:hAnsi="Arial Narrow" w:hint="default"/>
      <w:szCs w:val="24"/>
      <w:u w:val="single"/>
      <w:lang w:val="en-US" w:eastAsia="en-US" w:bidi="ar-SA"/>
    </w:rPr>
  </w:style>
  <w:style w:type="character" w:customStyle="1" w:styleId="UnderliningChar2">
    <w:name w:val="Underlining Char2"/>
    <w:rsid w:val="00A06122"/>
    <w:rPr>
      <w:rFonts w:ascii="Arial Narrow" w:hAnsi="Arial Narrow" w:hint="default"/>
      <w:szCs w:val="24"/>
      <w:u w:val="single"/>
      <w:lang w:val="en-US" w:eastAsia="en-US" w:bidi="ar-SA"/>
    </w:rPr>
  </w:style>
  <w:style w:type="character" w:customStyle="1" w:styleId="MicroTextChar1">
    <w:name w:val="MicroText Char1"/>
    <w:rsid w:val="00A06122"/>
    <w:rPr>
      <w:rFonts w:ascii="Arial Narrow" w:hAnsi="Arial Narrow" w:hint="default"/>
      <w:sz w:val="12"/>
      <w:szCs w:val="24"/>
      <w:lang w:val="en-US" w:eastAsia="en-US" w:bidi="ar-SA"/>
    </w:rPr>
  </w:style>
  <w:style w:type="character" w:customStyle="1" w:styleId="DefaultPara">
    <w:name w:val="Default Para"/>
    <w:rsid w:val="00A06122"/>
    <w:rPr>
      <w:sz w:val="20"/>
    </w:rPr>
  </w:style>
  <w:style w:type="character" w:customStyle="1" w:styleId="SYSHYPERTEXT">
    <w:name w:val="SYS_HYPERTEXT"/>
    <w:rsid w:val="00A06122"/>
    <w:rPr>
      <w:color w:val="0000FF"/>
      <w:u w:val="single"/>
    </w:rPr>
  </w:style>
  <w:style w:type="character" w:customStyle="1" w:styleId="Hyperlink1">
    <w:name w:val="Hyperlink1"/>
    <w:rsid w:val="00A0612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0612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06122"/>
    <w:rPr>
      <w:rFonts w:ascii="Arial Narrow" w:hAnsi="Arial Narrow" w:hint="default"/>
      <w:noProof w:val="0"/>
      <w:szCs w:val="24"/>
      <w:u w:val="single"/>
      <w:lang w:val="en-US" w:eastAsia="en-US" w:bidi="ar-SA"/>
    </w:rPr>
  </w:style>
  <w:style w:type="character" w:customStyle="1" w:styleId="BlockHeading1Char">
    <w:name w:val="Block Heading 1 Char"/>
    <w:rsid w:val="00A06122"/>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A06122"/>
    <w:rPr>
      <w:b/>
      <w:bCs w:val="0"/>
      <w:sz w:val="24"/>
      <w:szCs w:val="24"/>
      <w:u w:val="single"/>
      <w:lang w:val="en-US" w:eastAsia="en-US" w:bidi="ar-SA"/>
    </w:rPr>
  </w:style>
  <w:style w:type="character" w:customStyle="1" w:styleId="StyleTagTimesNewRomanChar">
    <w:name w:val="Style Tag + Times New Roman Char"/>
    <w:rsid w:val="00A0612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06122"/>
    <w:rPr>
      <w:rFonts w:ascii="Arial Narrow" w:hAnsi="Arial Narrow" w:cs="Arial" w:hint="default"/>
      <w:b/>
      <w:bCs/>
      <w:iCs/>
      <w:sz w:val="24"/>
      <w:szCs w:val="28"/>
      <w:lang w:val="en-US" w:eastAsia="en-US" w:bidi="ar-SA"/>
    </w:rPr>
  </w:style>
  <w:style w:type="character" w:customStyle="1" w:styleId="UnderliningCharChar">
    <w:name w:val="Underlining Char Char"/>
    <w:rsid w:val="00A06122"/>
    <w:rPr>
      <w:rFonts w:ascii="Arial Narrow" w:hAnsi="Arial Narrow" w:hint="default"/>
      <w:szCs w:val="24"/>
      <w:u w:val="single"/>
      <w:lang w:val="en-US" w:eastAsia="en-US" w:bidi="ar-SA"/>
    </w:rPr>
  </w:style>
  <w:style w:type="character" w:customStyle="1" w:styleId="StyleArialNarrow12ptBold">
    <w:name w:val="Style Arial Narrow 12 pt Bold"/>
    <w:rsid w:val="00A06122"/>
    <w:rPr>
      <w:rFonts w:ascii="Arial Narrow" w:hAnsi="Arial Narrow" w:hint="default"/>
      <w:b/>
      <w:bCs/>
      <w:sz w:val="24"/>
    </w:rPr>
  </w:style>
  <w:style w:type="character" w:customStyle="1" w:styleId="Style1CharChar">
    <w:name w:val="Style1 Char Char"/>
    <w:rsid w:val="00A0612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0612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06122"/>
    <w:rPr>
      <w:noProof w:val="0"/>
      <w:u w:val="single"/>
      <w:lang w:val="en-US" w:eastAsia="en-US" w:bidi="ar-SA"/>
    </w:rPr>
  </w:style>
  <w:style w:type="character" w:customStyle="1" w:styleId="UnderlinedCharChar1">
    <w:name w:val="Underlined Char Char1"/>
    <w:rsid w:val="00A06122"/>
    <w:rPr>
      <w:rFonts w:ascii="Bell MT" w:eastAsia="Times New Roman" w:hAnsi="Bell MT" w:hint="default"/>
      <w:bCs/>
      <w:iCs/>
      <w:sz w:val="22"/>
      <w:u w:val="single"/>
    </w:rPr>
  </w:style>
  <w:style w:type="character" w:customStyle="1" w:styleId="Heading2CharChar2">
    <w:name w:val="Heading 2 Char Char2"/>
    <w:rsid w:val="00A06122"/>
    <w:rPr>
      <w:rFonts w:ascii="Arial" w:hAnsi="Arial" w:cs="Arial" w:hint="default"/>
      <w:b/>
      <w:bCs/>
      <w:iCs/>
      <w:sz w:val="22"/>
      <w:szCs w:val="28"/>
      <w:lang w:val="en-US" w:eastAsia="en-US" w:bidi="ar-SA"/>
    </w:rPr>
  </w:style>
  <w:style w:type="character" w:customStyle="1" w:styleId="doctitle">
    <w:name w:val="doctitle"/>
    <w:rsid w:val="00A06122"/>
  </w:style>
  <w:style w:type="character" w:customStyle="1" w:styleId="cardtext-underlined0">
    <w:name w:val="card text- underlined"/>
    <w:rsid w:val="00A06122"/>
    <w:rPr>
      <w:rFonts w:ascii="Garamond" w:hAnsi="Garamond" w:hint="default"/>
      <w:u w:val="single"/>
    </w:rPr>
  </w:style>
  <w:style w:type="character" w:customStyle="1" w:styleId="BodyText1">
    <w:name w:val="Body Text1"/>
    <w:basedOn w:val="DefaultParagraphFont"/>
    <w:rsid w:val="00A0612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06122"/>
  </w:style>
  <w:style w:type="character" w:customStyle="1" w:styleId="BriefTitleChar">
    <w:name w:val="Brief Title Char"/>
    <w:basedOn w:val="DefaultParagraphFont"/>
    <w:rsid w:val="00A06122"/>
    <w:rPr>
      <w:b/>
      <w:bCs w:val="0"/>
      <w:sz w:val="24"/>
      <w:szCs w:val="24"/>
      <w:u w:val="single"/>
      <w:lang w:val="en-US" w:eastAsia="en-US" w:bidi="ar-SA"/>
    </w:rPr>
  </w:style>
  <w:style w:type="character" w:customStyle="1" w:styleId="BriefTitle2Char">
    <w:name w:val="Brief Title 2 Char"/>
    <w:basedOn w:val="BriefTitleChar"/>
    <w:rsid w:val="00A0612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0612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06122"/>
    <w:rPr>
      <w:rFonts w:ascii="Georgia" w:hAnsi="Georgia" w:hint="default"/>
      <w:b/>
      <w:bCs w:val="0"/>
      <w:sz w:val="24"/>
    </w:rPr>
  </w:style>
  <w:style w:type="character" w:customStyle="1" w:styleId="Emphasis20">
    <w:name w:val="Emphasis 2"/>
    <w:uiPriority w:val="1"/>
    <w:qFormat/>
    <w:rsid w:val="00A0612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06122"/>
    <w:rPr>
      <w:rFonts w:ascii="AGaramond" w:hAnsi="AGaramond" w:cs="AGaramond" w:hint="default"/>
      <w:color w:val="211D1E"/>
      <w:sz w:val="14"/>
      <w:szCs w:val="14"/>
    </w:rPr>
  </w:style>
  <w:style w:type="character" w:customStyle="1" w:styleId="CharacterStyle2">
    <w:name w:val="Character Style 2"/>
    <w:uiPriority w:val="99"/>
    <w:rsid w:val="00A06122"/>
    <w:rPr>
      <w:sz w:val="20"/>
      <w:szCs w:val="20"/>
    </w:rPr>
  </w:style>
  <w:style w:type="character" w:customStyle="1" w:styleId="cross-head">
    <w:name w:val="cross-head"/>
    <w:rsid w:val="00A06122"/>
  </w:style>
  <w:style w:type="character" w:customStyle="1" w:styleId="dateline">
    <w:name w:val="dateline"/>
    <w:rsid w:val="00A06122"/>
  </w:style>
  <w:style w:type="character" w:customStyle="1" w:styleId="Subtitle1">
    <w:name w:val="Subtitle1"/>
    <w:rsid w:val="00A06122"/>
  </w:style>
  <w:style w:type="character" w:customStyle="1" w:styleId="metaorigin">
    <w:name w:val="meta_origin"/>
    <w:rsid w:val="00A06122"/>
  </w:style>
  <w:style w:type="character" w:customStyle="1" w:styleId="mandelbrotrefrag">
    <w:name w:val="mandelbrot_refrag"/>
    <w:rsid w:val="00A06122"/>
  </w:style>
  <w:style w:type="character" w:customStyle="1" w:styleId="eminfo">
    <w:name w:val="eminfo"/>
    <w:rsid w:val="00A06122"/>
  </w:style>
  <w:style w:type="character" w:customStyle="1" w:styleId="emhighlight">
    <w:name w:val="emhighlight"/>
    <w:rsid w:val="00A06122"/>
  </w:style>
  <w:style w:type="character" w:customStyle="1" w:styleId="name">
    <w:name w:val="name"/>
    <w:rsid w:val="00A06122"/>
  </w:style>
  <w:style w:type="character" w:customStyle="1" w:styleId="tkrname">
    <w:name w:val="tkrname"/>
    <w:rsid w:val="00A06122"/>
  </w:style>
  <w:style w:type="character" w:customStyle="1" w:styleId="tkrchange">
    <w:name w:val="tkrchange"/>
    <w:rsid w:val="00A06122"/>
  </w:style>
  <w:style w:type="character" w:customStyle="1" w:styleId="source-org">
    <w:name w:val="source-org"/>
    <w:rsid w:val="00A06122"/>
  </w:style>
  <w:style w:type="character" w:customStyle="1" w:styleId="updated">
    <w:name w:val="updated"/>
    <w:rsid w:val="00A06122"/>
  </w:style>
  <w:style w:type="character" w:customStyle="1" w:styleId="last">
    <w:name w:val="last"/>
    <w:rsid w:val="00A06122"/>
  </w:style>
  <w:style w:type="character" w:customStyle="1" w:styleId="Style11ptBoldUnderline1">
    <w:name w:val="Style 11 pt Bold Underline1"/>
    <w:rsid w:val="00A06122"/>
    <w:rPr>
      <w:b/>
      <w:bCs/>
      <w:sz w:val="20"/>
      <w:u w:val="single"/>
    </w:rPr>
  </w:style>
  <w:style w:type="character" w:customStyle="1" w:styleId="StyleStyleunderlineBold11pt">
    <w:name w:val="Style Style underline + Bold + 11 pt"/>
    <w:rsid w:val="00A06122"/>
    <w:rPr>
      <w:bCs/>
      <w:sz w:val="20"/>
      <w:u w:val="single"/>
    </w:rPr>
  </w:style>
  <w:style w:type="character" w:customStyle="1" w:styleId="StyleunderlineAsianTimesNewRomanBold">
    <w:name w:val="Style underline + (Asian) Times New Roman Bold"/>
    <w:rsid w:val="00A0612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06122"/>
    <w:rPr>
      <w:b/>
      <w:bCs/>
      <w:sz w:val="20"/>
      <w:u w:val="single"/>
      <w:bdr w:val="single" w:sz="4" w:space="0" w:color="auto" w:frame="1"/>
    </w:rPr>
  </w:style>
  <w:style w:type="character" w:customStyle="1" w:styleId="A5">
    <w:name w:val="A5"/>
    <w:uiPriority w:val="99"/>
    <w:rsid w:val="00A06122"/>
    <w:rPr>
      <w:rFonts w:ascii="Times New Roman" w:hAnsi="Times New Roman" w:cs="Times New Roman" w:hint="default"/>
      <w:color w:val="000000"/>
      <w:sz w:val="13"/>
      <w:szCs w:val="13"/>
    </w:rPr>
  </w:style>
  <w:style w:type="character" w:customStyle="1" w:styleId="quotepeekbase">
    <w:name w:val="quotepeekbase"/>
    <w:rsid w:val="00A06122"/>
  </w:style>
  <w:style w:type="character" w:customStyle="1" w:styleId="cardChar10">
    <w:name w:val="card Char1"/>
    <w:rsid w:val="00A06122"/>
    <w:rPr>
      <w:rFonts w:ascii="Calibri" w:eastAsia="Calibri" w:hAnsi="Calibri" w:cs="Calibri" w:hint="default"/>
      <w:sz w:val="24"/>
      <w:szCs w:val="22"/>
      <w:lang w:val="x-none" w:eastAsia="x-none"/>
    </w:rPr>
  </w:style>
  <w:style w:type="character" w:customStyle="1" w:styleId="NormalCard">
    <w:name w:val="Normal Card"/>
    <w:uiPriority w:val="1"/>
    <w:qFormat/>
    <w:rsid w:val="00A06122"/>
    <w:rPr>
      <w:rFonts w:ascii="Times New Roman" w:hAnsi="Times New Roman" w:cs="Times New Roman" w:hint="default"/>
      <w:sz w:val="24"/>
    </w:rPr>
  </w:style>
  <w:style w:type="character" w:customStyle="1" w:styleId="HighlightedUnderline0">
    <w:name w:val="Highlighted Underline"/>
    <w:uiPriority w:val="1"/>
    <w:qFormat/>
    <w:rsid w:val="00A0612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06122"/>
    <w:rPr>
      <w:rFonts w:ascii="Times New Roman" w:hAnsi="Times New Roman" w:cs="Times New Roman" w:hint="default"/>
      <w:sz w:val="16"/>
      <w:szCs w:val="16"/>
    </w:rPr>
  </w:style>
  <w:style w:type="character" w:customStyle="1" w:styleId="timebox">
    <w:name w:val="timebox"/>
    <w:rsid w:val="00A06122"/>
  </w:style>
  <w:style w:type="character" w:customStyle="1" w:styleId="Heading2Subtext">
    <w:name w:val="Heading 2 Subtext"/>
    <w:rsid w:val="00A06122"/>
    <w:rPr>
      <w:rFonts w:ascii="Times New Roman" w:hAnsi="Times New Roman" w:cs="Times New Roman" w:hint="default"/>
      <w:sz w:val="16"/>
    </w:rPr>
  </w:style>
  <w:style w:type="character" w:customStyle="1" w:styleId="-SmallText-">
    <w:name w:val="-Small Text-"/>
    <w:rsid w:val="00A06122"/>
    <w:rPr>
      <w:rFonts w:ascii="Garamond" w:hAnsi="Garamond" w:hint="default"/>
      <w:sz w:val="16"/>
    </w:rPr>
  </w:style>
  <w:style w:type="character" w:customStyle="1" w:styleId="label">
    <w:name w:val="label"/>
    <w:rsid w:val="00A06122"/>
  </w:style>
  <w:style w:type="character" w:customStyle="1" w:styleId="BoldUnderlineCharChar">
    <w:name w:val="BoldUnderline Char Char"/>
    <w:rsid w:val="00A0612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06122"/>
  </w:style>
  <w:style w:type="character" w:customStyle="1" w:styleId="FontStyle477">
    <w:name w:val="Font Style477"/>
    <w:basedOn w:val="DefaultParagraphFont"/>
    <w:uiPriority w:val="99"/>
    <w:rsid w:val="00A06122"/>
    <w:rPr>
      <w:rFonts w:ascii="Times New Roman" w:hAnsi="Times New Roman" w:cs="Times New Roman" w:hint="default"/>
      <w:sz w:val="18"/>
      <w:szCs w:val="18"/>
    </w:rPr>
  </w:style>
  <w:style w:type="character" w:customStyle="1" w:styleId="FontStyle505">
    <w:name w:val="Font Style505"/>
    <w:basedOn w:val="DefaultParagraphFont"/>
    <w:uiPriority w:val="99"/>
    <w:rsid w:val="00A06122"/>
    <w:rPr>
      <w:rFonts w:ascii="Times New Roman" w:hAnsi="Times New Roman" w:cs="Times New Roman" w:hint="default"/>
      <w:sz w:val="18"/>
      <w:szCs w:val="18"/>
    </w:rPr>
  </w:style>
  <w:style w:type="character" w:customStyle="1" w:styleId="FontStyle514">
    <w:name w:val="Font Style514"/>
    <w:basedOn w:val="DefaultParagraphFont"/>
    <w:uiPriority w:val="99"/>
    <w:rsid w:val="00A06122"/>
    <w:rPr>
      <w:rFonts w:ascii="Times New Roman" w:hAnsi="Times New Roman" w:cs="Times New Roman" w:hint="default"/>
      <w:sz w:val="14"/>
      <w:szCs w:val="14"/>
    </w:rPr>
  </w:style>
  <w:style w:type="character" w:customStyle="1" w:styleId="FontStyle500">
    <w:name w:val="Font Style500"/>
    <w:basedOn w:val="DefaultParagraphFont"/>
    <w:uiPriority w:val="99"/>
    <w:rsid w:val="00A06122"/>
    <w:rPr>
      <w:rFonts w:ascii="Times New Roman" w:hAnsi="Times New Roman" w:cs="Times New Roman" w:hint="default"/>
      <w:b/>
      <w:bCs/>
      <w:sz w:val="16"/>
      <w:szCs w:val="16"/>
    </w:rPr>
  </w:style>
  <w:style w:type="character" w:customStyle="1" w:styleId="CardCite1">
    <w:name w:val="CardCite1"/>
    <w:qFormat/>
    <w:rsid w:val="00A0612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0612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06122"/>
    <w:rPr>
      <w:rFonts w:ascii="Times New Roman" w:hAnsi="Times New Roman" w:cs="Times New Roman" w:hint="default"/>
      <w:b/>
      <w:bCs/>
      <w:sz w:val="22"/>
      <w:szCs w:val="22"/>
    </w:rPr>
  </w:style>
  <w:style w:type="character" w:customStyle="1" w:styleId="CharacterStyle3">
    <w:name w:val="Character Style 3"/>
    <w:uiPriority w:val="99"/>
    <w:rsid w:val="00A06122"/>
    <w:rPr>
      <w:rFonts w:ascii="Bookman Old Style" w:hAnsi="Bookman Old Style" w:cs="Bookman Old Style" w:hint="default"/>
      <w:spacing w:val="-5"/>
      <w:sz w:val="18"/>
      <w:szCs w:val="18"/>
    </w:rPr>
  </w:style>
  <w:style w:type="character" w:customStyle="1" w:styleId="Style8pt1">
    <w:name w:val="Style 8 pt1"/>
    <w:rsid w:val="00A06122"/>
    <w:rPr>
      <w:rFonts w:ascii="Georgia" w:hAnsi="Georgia" w:hint="default"/>
      <w:sz w:val="16"/>
    </w:rPr>
  </w:style>
  <w:style w:type="character" w:customStyle="1" w:styleId="UnderlineStyleChar7">
    <w:name w:val="Underline Style Char7"/>
    <w:rsid w:val="00A06122"/>
    <w:rPr>
      <w:rFonts w:ascii="Garamond" w:hAnsi="Garamond" w:hint="default"/>
      <w:sz w:val="22"/>
      <w:szCs w:val="24"/>
      <w:u w:val="single"/>
      <w:lang w:val="en-US" w:eastAsia="en-US" w:bidi="ar-SA"/>
    </w:rPr>
  </w:style>
  <w:style w:type="character" w:customStyle="1" w:styleId="StyleArial6ptBold">
    <w:name w:val="Style Arial 6 pt Bold"/>
    <w:rsid w:val="00A06122"/>
    <w:rPr>
      <w:rFonts w:ascii="Arial" w:hAnsi="Arial" w:cs="Arial" w:hint="default"/>
      <w:bCs/>
      <w:sz w:val="12"/>
    </w:rPr>
  </w:style>
  <w:style w:type="character" w:customStyle="1" w:styleId="Heading2Char5">
    <w:name w:val="Heading 2 Char5"/>
    <w:rsid w:val="00A06122"/>
    <w:rPr>
      <w:rFonts w:ascii="Garamond" w:hAnsi="Garamond" w:cs="Arial" w:hint="default"/>
      <w:b/>
      <w:bCs/>
      <w:iCs/>
      <w:sz w:val="24"/>
      <w:szCs w:val="28"/>
      <w:lang w:val="en-US" w:eastAsia="en-US" w:bidi="ar-SA"/>
    </w:rPr>
  </w:style>
  <w:style w:type="character" w:customStyle="1" w:styleId="TagGreg">
    <w:name w:val="TagGreg"/>
    <w:uiPriority w:val="1"/>
    <w:qFormat/>
    <w:rsid w:val="00A06122"/>
    <w:rPr>
      <w:b/>
      <w:bCs w:val="0"/>
      <w:sz w:val="24"/>
    </w:rPr>
  </w:style>
  <w:style w:type="character" w:customStyle="1" w:styleId="StyleDebateUnderline10pt">
    <w:name w:val="Style Debate Underline + 10 pt"/>
    <w:rsid w:val="00A06122"/>
    <w:rPr>
      <w:rFonts w:ascii="Times New Roman" w:hAnsi="Times New Roman" w:cs="Times New Roman" w:hint="default"/>
      <w:sz w:val="20"/>
      <w:szCs w:val="20"/>
      <w:u w:val="single"/>
    </w:rPr>
  </w:style>
  <w:style w:type="character" w:customStyle="1" w:styleId="underlinedCharChar0">
    <w:name w:val="underlined Char Char"/>
    <w:locked/>
    <w:rsid w:val="00A06122"/>
    <w:rPr>
      <w:u w:val="single"/>
    </w:rPr>
  </w:style>
  <w:style w:type="character" w:customStyle="1" w:styleId="SourceBold">
    <w:name w:val="Source Bold"/>
    <w:rsid w:val="00A06122"/>
    <w:rPr>
      <w:rFonts w:ascii="Arial Narrow" w:hAnsi="Arial Narrow" w:hint="default"/>
      <w:b/>
      <w:bCs w:val="0"/>
      <w:strike w:val="0"/>
      <w:dstrike w:val="0"/>
      <w:sz w:val="24"/>
      <w:u w:val="none"/>
      <w:effect w:val="none"/>
    </w:rPr>
  </w:style>
  <w:style w:type="character" w:customStyle="1" w:styleId="2xBoldUnderline">
    <w:name w:val="2x_Bold_Underline"/>
    <w:rsid w:val="00A06122"/>
    <w:rPr>
      <w:b/>
      <w:bCs/>
      <w:sz w:val="24"/>
      <w:u w:val="thick"/>
    </w:rPr>
  </w:style>
  <w:style w:type="character" w:customStyle="1" w:styleId="Dottedunderline">
    <w:name w:val="Dotted underline"/>
    <w:rsid w:val="00A06122"/>
    <w:rPr>
      <w:u w:val="dotted"/>
    </w:rPr>
  </w:style>
  <w:style w:type="character" w:customStyle="1" w:styleId="readChar">
    <w:name w:val="read Char"/>
    <w:rsid w:val="00A06122"/>
    <w:rPr>
      <w:szCs w:val="22"/>
      <w:u w:val="single"/>
      <w:lang w:val="en-US" w:eastAsia="en-US" w:bidi="ar-SA"/>
    </w:rPr>
  </w:style>
  <w:style w:type="character" w:customStyle="1" w:styleId="underlining0">
    <w:name w:val="underlining"/>
    <w:rsid w:val="00A06122"/>
    <w:rPr>
      <w:u w:val="single"/>
    </w:rPr>
  </w:style>
  <w:style w:type="character" w:customStyle="1" w:styleId="btitle">
    <w:name w:val="btitle"/>
    <w:rsid w:val="00A06122"/>
  </w:style>
  <w:style w:type="character" w:customStyle="1" w:styleId="green">
    <w:name w:val="green"/>
    <w:rsid w:val="00A06122"/>
  </w:style>
  <w:style w:type="character" w:customStyle="1" w:styleId="BodyText20">
    <w:name w:val="Body Text2"/>
    <w:rsid w:val="00A061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0612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061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0612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0612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0612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061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06122"/>
    <w:rPr>
      <w:rFonts w:ascii="Sylfaen" w:hAnsi="Sylfaen" w:cs="Sylfaen" w:hint="default"/>
      <w:i/>
      <w:iCs/>
      <w:strike w:val="0"/>
      <w:dstrike w:val="0"/>
      <w:sz w:val="19"/>
      <w:szCs w:val="19"/>
      <w:u w:val="none"/>
      <w:effect w:val="none"/>
      <w:shd w:val="clear" w:color="auto" w:fill="FFFFFF"/>
    </w:rPr>
  </w:style>
  <w:style w:type="character" w:customStyle="1" w:styleId="1">
    <w:name w:val="1"/>
    <w:rsid w:val="00A06122"/>
    <w:rPr>
      <w:rFonts w:ascii="Arial" w:hAnsi="Arial" w:cs="Arial" w:hint="default"/>
      <w:bCs/>
      <w:sz w:val="20"/>
      <w:u w:val="single"/>
      <w:lang w:val="en-US" w:eastAsia="en-US" w:bidi="ar-SA"/>
    </w:rPr>
  </w:style>
  <w:style w:type="character" w:customStyle="1" w:styleId="CharChar31">
    <w:name w:val="Char Char31"/>
    <w:rsid w:val="00A06122"/>
    <w:rPr>
      <w:rFonts w:ascii="Arial" w:hAnsi="Arial" w:cs="Arial" w:hint="default"/>
      <w:b/>
      <w:bCs/>
      <w:iCs/>
      <w:lang w:val="en-US" w:eastAsia="en-US" w:bidi="ar-SA"/>
    </w:rPr>
  </w:style>
  <w:style w:type="character" w:customStyle="1" w:styleId="Subtitle2">
    <w:name w:val="Subtitle2"/>
    <w:rsid w:val="00A06122"/>
  </w:style>
  <w:style w:type="character" w:customStyle="1" w:styleId="drop">
    <w:name w:val="drop"/>
    <w:rsid w:val="00A06122"/>
  </w:style>
  <w:style w:type="character" w:customStyle="1" w:styleId="bioline">
    <w:name w:val="bioline"/>
    <w:rsid w:val="00A06122"/>
  </w:style>
  <w:style w:type="character" w:customStyle="1" w:styleId="articletitle0">
    <w:name w:val="article_title"/>
    <w:rsid w:val="00A06122"/>
  </w:style>
  <w:style w:type="character" w:customStyle="1" w:styleId="A4">
    <w:name w:val="A4"/>
    <w:uiPriority w:val="99"/>
    <w:rsid w:val="00A06122"/>
    <w:rPr>
      <w:color w:val="000000"/>
    </w:rPr>
  </w:style>
  <w:style w:type="character" w:customStyle="1" w:styleId="s2">
    <w:name w:val="s2"/>
    <w:rsid w:val="00A06122"/>
  </w:style>
  <w:style w:type="character" w:customStyle="1" w:styleId="s4">
    <w:name w:val="s4"/>
    <w:rsid w:val="00A06122"/>
  </w:style>
  <w:style w:type="character" w:customStyle="1" w:styleId="s5">
    <w:name w:val="s5"/>
    <w:rsid w:val="00A06122"/>
  </w:style>
  <w:style w:type="character" w:customStyle="1" w:styleId="cap">
    <w:name w:val="cap"/>
    <w:rsid w:val="00A06122"/>
  </w:style>
  <w:style w:type="character" w:customStyle="1" w:styleId="rightsnotice">
    <w:name w:val="rightsnotice"/>
    <w:rsid w:val="00A06122"/>
  </w:style>
  <w:style w:type="character" w:customStyle="1" w:styleId="Caption1">
    <w:name w:val="Caption1"/>
    <w:rsid w:val="00A06122"/>
  </w:style>
  <w:style w:type="character" w:customStyle="1" w:styleId="credit">
    <w:name w:val="credit"/>
    <w:rsid w:val="00A06122"/>
  </w:style>
  <w:style w:type="character" w:customStyle="1" w:styleId="scaps">
    <w:name w:val="scaps"/>
    <w:rsid w:val="00A06122"/>
  </w:style>
  <w:style w:type="character" w:customStyle="1" w:styleId="current-article">
    <w:name w:val="current-article"/>
    <w:rsid w:val="00A06122"/>
  </w:style>
  <w:style w:type="character" w:customStyle="1" w:styleId="related-current-indicator">
    <w:name w:val="related-current-indicator"/>
    <w:rsid w:val="00A06122"/>
  </w:style>
  <w:style w:type="character" w:customStyle="1" w:styleId="bylclear">
    <w:name w:val="bylclear"/>
    <w:rsid w:val="00A06122"/>
  </w:style>
  <w:style w:type="character" w:customStyle="1" w:styleId="timestamp">
    <w:name w:val="timestamp"/>
    <w:rsid w:val="00A06122"/>
  </w:style>
  <w:style w:type="character" w:customStyle="1" w:styleId="comments">
    <w:name w:val="comments"/>
    <w:rsid w:val="00A06122"/>
  </w:style>
  <w:style w:type="character" w:customStyle="1" w:styleId="essaytext">
    <w:name w:val="essaytext"/>
    <w:rsid w:val="00A06122"/>
  </w:style>
  <w:style w:type="character" w:customStyle="1" w:styleId="username">
    <w:name w:val="username"/>
    <w:rsid w:val="00A06122"/>
  </w:style>
  <w:style w:type="character" w:customStyle="1" w:styleId="toplinks">
    <w:name w:val="toplinks"/>
    <w:rsid w:val="00A06122"/>
  </w:style>
  <w:style w:type="character" w:customStyle="1" w:styleId="A3">
    <w:name w:val="A3"/>
    <w:uiPriority w:val="99"/>
    <w:rsid w:val="00A06122"/>
    <w:rPr>
      <w:rFonts w:ascii="Perpetua" w:hAnsi="Perpetua" w:cs="Perpetua" w:hint="default"/>
      <w:color w:val="000000"/>
      <w:sz w:val="15"/>
      <w:szCs w:val="15"/>
    </w:rPr>
  </w:style>
  <w:style w:type="character" w:customStyle="1" w:styleId="see">
    <w:name w:val="see"/>
    <w:rsid w:val="00A06122"/>
  </w:style>
  <w:style w:type="character" w:customStyle="1" w:styleId="first-letter">
    <w:name w:val="first-letter"/>
    <w:rsid w:val="00A06122"/>
  </w:style>
  <w:style w:type="character" w:customStyle="1" w:styleId="focusparagraph">
    <w:name w:val="focusparagraph"/>
    <w:rsid w:val="00A06122"/>
  </w:style>
  <w:style w:type="character" w:customStyle="1" w:styleId="lightblue">
    <w:name w:val="lightblue"/>
    <w:rsid w:val="00A06122"/>
  </w:style>
  <w:style w:type="character" w:customStyle="1" w:styleId="StyleUnderlineCharChar9pt">
    <w:name w:val="Style Underline Char Char + 9 pt"/>
    <w:rsid w:val="00A0612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06122"/>
  </w:style>
  <w:style w:type="character" w:customStyle="1" w:styleId="Title10">
    <w:name w:val="Title1"/>
    <w:rsid w:val="00A06122"/>
  </w:style>
  <w:style w:type="character" w:customStyle="1" w:styleId="BoldandUnderlineCharCharCharChar">
    <w:name w:val="Bold and Underline Char Char Char Char"/>
    <w:rsid w:val="00A06122"/>
    <w:rPr>
      <w:b/>
      <w:bCs w:val="0"/>
      <w:noProof w:val="0"/>
      <w:u w:val="single"/>
      <w:lang w:val="en-US" w:eastAsia="en-US" w:bidi="ar-SA"/>
    </w:rPr>
  </w:style>
  <w:style w:type="character" w:customStyle="1" w:styleId="FontStyle29">
    <w:name w:val="Font Style29"/>
    <w:uiPriority w:val="99"/>
    <w:rsid w:val="00A06122"/>
    <w:rPr>
      <w:rFonts w:ascii="Arial" w:hAnsi="Arial" w:cs="Arial" w:hint="default"/>
      <w:sz w:val="14"/>
      <w:szCs w:val="14"/>
    </w:rPr>
  </w:style>
  <w:style w:type="character" w:customStyle="1" w:styleId="CardsUnderlined">
    <w:name w:val="Cards Underlined"/>
    <w:rsid w:val="00A06122"/>
    <w:rPr>
      <w:rFonts w:ascii="Helvetica" w:hAnsi="Helvetica" w:cs="Helvetica" w:hint="default"/>
      <w:sz w:val="22"/>
      <w:szCs w:val="24"/>
      <w:u w:val="thick"/>
    </w:rPr>
  </w:style>
  <w:style w:type="character" w:customStyle="1" w:styleId="titles">
    <w:name w:val="titles"/>
    <w:rsid w:val="00A06122"/>
  </w:style>
  <w:style w:type="character" w:customStyle="1" w:styleId="articletext0">
    <w:name w:val="article_text"/>
    <w:rsid w:val="00A06122"/>
  </w:style>
  <w:style w:type="character" w:customStyle="1" w:styleId="contentauthor">
    <w:name w:val="contentauthor"/>
    <w:rsid w:val="00A06122"/>
  </w:style>
  <w:style w:type="character" w:customStyle="1" w:styleId="subarticleheader">
    <w:name w:val="subarticleheader"/>
    <w:rsid w:val="00A06122"/>
  </w:style>
  <w:style w:type="character" w:customStyle="1" w:styleId="spelle">
    <w:name w:val="spelle"/>
    <w:rsid w:val="00A06122"/>
  </w:style>
  <w:style w:type="character" w:customStyle="1" w:styleId="grame">
    <w:name w:val="grame"/>
    <w:rsid w:val="00A06122"/>
  </w:style>
  <w:style w:type="character" w:customStyle="1" w:styleId="newstitle1">
    <w:name w:val="newstitle1"/>
    <w:rsid w:val="00A06122"/>
  </w:style>
  <w:style w:type="character" w:customStyle="1" w:styleId="copy">
    <w:name w:val="copy"/>
    <w:rsid w:val="00A06122"/>
  </w:style>
  <w:style w:type="character" w:customStyle="1" w:styleId="topheadline">
    <w:name w:val="topheadline"/>
    <w:rsid w:val="00A06122"/>
  </w:style>
  <w:style w:type="character" w:customStyle="1" w:styleId="Stylereduce27pt">
    <w:name w:val="Style reduce2 + 7 pt"/>
    <w:rsid w:val="00A06122"/>
    <w:rPr>
      <w:rFonts w:ascii="Times New Roman" w:hAnsi="Times New Roman" w:cs="Arial" w:hint="default"/>
      <w:color w:val="000000"/>
      <w:sz w:val="14"/>
      <w:szCs w:val="22"/>
    </w:rPr>
  </w:style>
  <w:style w:type="character" w:customStyle="1" w:styleId="srtitle">
    <w:name w:val="srtitle"/>
    <w:rsid w:val="00A06122"/>
  </w:style>
  <w:style w:type="character" w:customStyle="1" w:styleId="st1">
    <w:name w:val="st1"/>
    <w:rsid w:val="00A06122"/>
  </w:style>
  <w:style w:type="character" w:customStyle="1" w:styleId="StyleStyleGaramond">
    <w:name w:val="Style Style Garamond +"/>
    <w:rsid w:val="00A06122"/>
    <w:rPr>
      <w:rFonts w:ascii="Garamond" w:hAnsi="Garamond" w:cs="Times New Roman" w:hint="default"/>
      <w:sz w:val="20"/>
    </w:rPr>
  </w:style>
  <w:style w:type="character" w:customStyle="1" w:styleId="quotechar0">
    <w:name w:val="quotechar"/>
    <w:rsid w:val="00A06122"/>
  </w:style>
  <w:style w:type="character" w:customStyle="1" w:styleId="boldunderline0">
    <w:name w:val="boldunderline"/>
    <w:rsid w:val="00A06122"/>
  </w:style>
  <w:style w:type="character" w:customStyle="1" w:styleId="A8">
    <w:name w:val="A8"/>
    <w:rsid w:val="00A06122"/>
    <w:rPr>
      <w:rFonts w:ascii="Scala" w:hAnsi="Scala" w:cs="Scala" w:hint="default"/>
      <w:color w:val="000000"/>
      <w:sz w:val="15"/>
      <w:szCs w:val="15"/>
    </w:rPr>
  </w:style>
  <w:style w:type="character" w:customStyle="1" w:styleId="A0">
    <w:name w:val="A0"/>
    <w:uiPriority w:val="99"/>
    <w:rsid w:val="00A06122"/>
    <w:rPr>
      <w:rFonts w:ascii="Scala" w:hAnsi="Scala" w:cs="Scala" w:hint="default"/>
      <w:color w:val="000000"/>
      <w:sz w:val="16"/>
      <w:szCs w:val="16"/>
    </w:rPr>
  </w:style>
  <w:style w:type="character" w:customStyle="1" w:styleId="Date11">
    <w:name w:val="Date11"/>
    <w:rsid w:val="00A06122"/>
  </w:style>
  <w:style w:type="character" w:customStyle="1" w:styleId="Boxout">
    <w:name w:val="Box out"/>
    <w:uiPriority w:val="1"/>
    <w:qFormat/>
    <w:rsid w:val="00A06122"/>
    <w:rPr>
      <w:rFonts w:ascii="Tahoma" w:hAnsi="Tahoma" w:cs="Tahoma" w:hint="default"/>
      <w:b/>
      <w:bCs w:val="0"/>
      <w:sz w:val="20"/>
      <w:u w:val="single"/>
      <w:bdr w:val="none" w:sz="0" w:space="0" w:color="auto" w:frame="1"/>
      <w:shd w:val="clear" w:color="auto" w:fill="A9E8F5"/>
    </w:rPr>
  </w:style>
  <w:style w:type="character" w:customStyle="1" w:styleId="metad">
    <w:name w:val="metad"/>
    <w:rsid w:val="00A06122"/>
  </w:style>
  <w:style w:type="character" w:customStyle="1" w:styleId="sifr-alternate">
    <w:name w:val="sifr-alternate"/>
    <w:rsid w:val="00A06122"/>
  </w:style>
  <w:style w:type="character" w:customStyle="1" w:styleId="justify1">
    <w:name w:val="justify1"/>
    <w:rsid w:val="00A06122"/>
  </w:style>
  <w:style w:type="character" w:customStyle="1" w:styleId="artbody1">
    <w:name w:val="art_body1"/>
    <w:rsid w:val="00A06122"/>
    <w:rPr>
      <w:rFonts w:ascii="Arial" w:hAnsi="Arial" w:cs="Arial" w:hint="default"/>
    </w:rPr>
  </w:style>
  <w:style w:type="character" w:customStyle="1" w:styleId="A1">
    <w:name w:val="A1"/>
    <w:uiPriority w:val="99"/>
    <w:rsid w:val="00A06122"/>
    <w:rPr>
      <w:rFonts w:ascii="Book Antiqua" w:hAnsi="Book Antiqua" w:cs="Book Antiqua" w:hint="default"/>
      <w:color w:val="221E1F"/>
      <w:sz w:val="22"/>
      <w:szCs w:val="22"/>
    </w:rPr>
  </w:style>
  <w:style w:type="character" w:customStyle="1" w:styleId="reality">
    <w:name w:val="reality"/>
    <w:rsid w:val="00A06122"/>
  </w:style>
  <w:style w:type="character" w:customStyle="1" w:styleId="text2">
    <w:name w:val="text2"/>
    <w:rsid w:val="00A06122"/>
  </w:style>
  <w:style w:type="character" w:customStyle="1" w:styleId="StyleUnderlineChar2CharChar11pt">
    <w:name w:val="Style Underline Char2 Char Char + 11 pt"/>
    <w:rsid w:val="00A06122"/>
    <w:rPr>
      <w:rFonts w:ascii="Times New Roman" w:hAnsi="Times New Roman" w:cs="Times New Roman" w:hint="default"/>
      <w:sz w:val="20"/>
      <w:u w:val="single"/>
    </w:rPr>
  </w:style>
  <w:style w:type="character" w:customStyle="1" w:styleId="StyleStyleBoldUnderline11pt">
    <w:name w:val="Style Style Bold Underline + 11 pt"/>
    <w:rsid w:val="00A06122"/>
    <w:rPr>
      <w:b/>
      <w:bCs/>
      <w:sz w:val="20"/>
      <w:u w:val="single"/>
    </w:rPr>
  </w:style>
  <w:style w:type="character" w:customStyle="1" w:styleId="articlehead2">
    <w:name w:val="articlehead2"/>
    <w:rsid w:val="00A06122"/>
  </w:style>
  <w:style w:type="character" w:customStyle="1" w:styleId="pronset">
    <w:name w:val="pronset"/>
    <w:rsid w:val="00A06122"/>
  </w:style>
  <w:style w:type="character" w:customStyle="1" w:styleId="prondelim">
    <w:name w:val="prondelim"/>
    <w:rsid w:val="00A06122"/>
  </w:style>
  <w:style w:type="character" w:customStyle="1" w:styleId="prontoggle">
    <w:name w:val="pron_toggle"/>
    <w:rsid w:val="00A06122"/>
  </w:style>
  <w:style w:type="character" w:customStyle="1" w:styleId="boldface">
    <w:name w:val="boldface"/>
    <w:rsid w:val="00A06122"/>
  </w:style>
  <w:style w:type="character" w:customStyle="1" w:styleId="secondary-bf">
    <w:name w:val="secondary-bf"/>
    <w:rsid w:val="00A06122"/>
  </w:style>
  <w:style w:type="table" w:styleId="ColorfulGrid-Accent1">
    <w:name w:val="Colorful Grid Accent 1"/>
    <w:basedOn w:val="TableNormal"/>
    <w:link w:val="ColorfulGrid-Accent1Char"/>
    <w:uiPriority w:val="29"/>
    <w:unhideWhenUsed/>
    <w:rsid w:val="00A0612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06122"/>
    <w:rPr>
      <w:rFonts w:ascii="Times New Roman" w:hAnsi="Times New Roman" w:cs="Times New Roman" w:hint="default"/>
      <w:iCs/>
      <w:color w:val="000000"/>
      <w:sz w:val="16"/>
    </w:rPr>
  </w:style>
  <w:style w:type="character" w:customStyle="1" w:styleId="Boxout0">
    <w:name w:val="Boxout"/>
    <w:uiPriority w:val="1"/>
    <w:qFormat/>
    <w:rsid w:val="00A0612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06122"/>
  </w:style>
  <w:style w:type="character" w:customStyle="1" w:styleId="pg">
    <w:name w:val="pg"/>
    <w:rsid w:val="00A06122"/>
  </w:style>
  <w:style w:type="character" w:customStyle="1" w:styleId="detailtitle">
    <w:name w:val="detailtitle"/>
    <w:rsid w:val="00A06122"/>
  </w:style>
  <w:style w:type="character" w:customStyle="1" w:styleId="storydate">
    <w:name w:val="storydate"/>
    <w:rsid w:val="00A06122"/>
  </w:style>
  <w:style w:type="character" w:customStyle="1" w:styleId="preloadwrap">
    <w:name w:val="preloadwrap"/>
    <w:rsid w:val="00A06122"/>
  </w:style>
  <w:style w:type="character" w:customStyle="1" w:styleId="creditwrap">
    <w:name w:val="creditwrap"/>
    <w:rsid w:val="00A06122"/>
  </w:style>
  <w:style w:type="character" w:customStyle="1" w:styleId="DefaultChar1">
    <w:name w:val="Default Char1"/>
    <w:rsid w:val="00A06122"/>
    <w:rPr>
      <w:noProof w:val="0"/>
      <w:color w:val="000000"/>
      <w:lang w:val="en-US" w:eastAsia="en-US" w:bidi="ar-SA"/>
    </w:rPr>
  </w:style>
  <w:style w:type="character" w:customStyle="1" w:styleId="textunderlineChar0">
    <w:name w:val="text underline Char"/>
    <w:rsid w:val="00A06122"/>
    <w:rPr>
      <w:sz w:val="24"/>
      <w:szCs w:val="22"/>
      <w:u w:val="thick"/>
      <w:lang w:val="en-US" w:eastAsia="en-US" w:bidi="ar-SA"/>
    </w:rPr>
  </w:style>
  <w:style w:type="character" w:customStyle="1" w:styleId="BoldChar">
    <w:name w:val="Bold Char"/>
    <w:rsid w:val="00A06122"/>
    <w:rPr>
      <w:rFonts w:ascii="Times New Roman" w:eastAsia="Times New Roman" w:hAnsi="Times New Roman" w:cs="Times New Roman" w:hint="default"/>
      <w:b/>
      <w:bCs w:val="0"/>
      <w:szCs w:val="24"/>
    </w:rPr>
  </w:style>
  <w:style w:type="character" w:customStyle="1" w:styleId="pmterms31">
    <w:name w:val="pmterms31"/>
    <w:rsid w:val="00A06122"/>
    <w:rPr>
      <w:b/>
      <w:bCs/>
      <w:i w:val="0"/>
      <w:iCs w:val="0"/>
      <w:color w:val="000000"/>
    </w:rPr>
  </w:style>
  <w:style w:type="character" w:customStyle="1" w:styleId="copyrightdescription">
    <w:name w:val="copyrightdescription"/>
    <w:rsid w:val="00A06122"/>
  </w:style>
  <w:style w:type="character" w:customStyle="1" w:styleId="ft01">
    <w:name w:val="ft01"/>
    <w:rsid w:val="00A06122"/>
    <w:rPr>
      <w:rFonts w:ascii="Times" w:hAnsi="Times" w:cs="Times" w:hint="default"/>
      <w:color w:val="000000"/>
      <w:sz w:val="14"/>
      <w:szCs w:val="14"/>
    </w:rPr>
  </w:style>
  <w:style w:type="character" w:customStyle="1" w:styleId="ft11">
    <w:name w:val="ft11"/>
    <w:rsid w:val="00A06122"/>
    <w:rPr>
      <w:rFonts w:ascii="Times" w:hAnsi="Times" w:cs="Times" w:hint="default"/>
      <w:color w:val="000000"/>
      <w:sz w:val="17"/>
      <w:szCs w:val="17"/>
    </w:rPr>
  </w:style>
  <w:style w:type="character" w:customStyle="1" w:styleId="ft21">
    <w:name w:val="ft21"/>
    <w:rsid w:val="00A06122"/>
    <w:rPr>
      <w:rFonts w:ascii="Times" w:hAnsi="Times" w:cs="Times" w:hint="default"/>
      <w:color w:val="000000"/>
      <w:sz w:val="15"/>
      <w:szCs w:val="15"/>
    </w:rPr>
  </w:style>
  <w:style w:type="character" w:customStyle="1" w:styleId="ft31">
    <w:name w:val="ft31"/>
    <w:rsid w:val="00A06122"/>
    <w:rPr>
      <w:rFonts w:ascii="Times" w:hAnsi="Times" w:cs="Times" w:hint="default"/>
      <w:color w:val="000000"/>
      <w:sz w:val="15"/>
      <w:szCs w:val="15"/>
    </w:rPr>
  </w:style>
  <w:style w:type="character" w:customStyle="1" w:styleId="dquo">
    <w:name w:val="dquo"/>
    <w:rsid w:val="00A06122"/>
  </w:style>
  <w:style w:type="character" w:customStyle="1" w:styleId="caps2">
    <w:name w:val="caps2"/>
    <w:rsid w:val="00A06122"/>
  </w:style>
  <w:style w:type="character" w:customStyle="1" w:styleId="CardsFont12ptCharCharCharChar">
    <w:name w:val="Cards + Font: 12 pt Char Char Char Char"/>
    <w:rsid w:val="00A06122"/>
    <w:rPr>
      <w:sz w:val="24"/>
      <w:szCs w:val="24"/>
      <w:u w:val="thick"/>
      <w:lang w:val="en-US" w:eastAsia="en-US" w:bidi="ar-SA"/>
    </w:rPr>
  </w:style>
  <w:style w:type="character" w:customStyle="1" w:styleId="ccs">
    <w:name w:val="c cs"/>
    <w:rsid w:val="00A06122"/>
  </w:style>
  <w:style w:type="character" w:customStyle="1" w:styleId="UnderlinedEvChar">
    <w:name w:val="Underlined Ev Char"/>
    <w:rsid w:val="00A06122"/>
    <w:rPr>
      <w:rFonts w:ascii="Times New Roman" w:eastAsia="Times New Roman" w:hAnsi="Times New Roman" w:cs="Times New Roman" w:hint="default"/>
      <w:szCs w:val="24"/>
      <w:u w:val="single"/>
    </w:rPr>
  </w:style>
  <w:style w:type="character" w:customStyle="1" w:styleId="dropshadow">
    <w:name w:val="dropshadow"/>
    <w:rsid w:val="00A06122"/>
  </w:style>
  <w:style w:type="character" w:customStyle="1" w:styleId="d05ws">
    <w:name w:val="d05ws"/>
    <w:rsid w:val="00A06122"/>
  </w:style>
  <w:style w:type="character" w:customStyle="1" w:styleId="rzibod">
    <w:name w:val="rzibod"/>
    <w:rsid w:val="00A06122"/>
  </w:style>
  <w:style w:type="character" w:customStyle="1" w:styleId="StyleBold1">
    <w:name w:val="Style Bold1"/>
    <w:rsid w:val="00A06122"/>
    <w:rPr>
      <w:rFonts w:ascii="Georgia" w:hAnsi="Georgia" w:hint="default"/>
      <w:b/>
      <w:bCs/>
      <w:sz w:val="22"/>
    </w:rPr>
  </w:style>
  <w:style w:type="character" w:customStyle="1" w:styleId="headertext">
    <w:name w:val="headertext"/>
    <w:rsid w:val="00A06122"/>
  </w:style>
  <w:style w:type="character" w:customStyle="1" w:styleId="endnote-reference">
    <w:name w:val="endnote-reference"/>
    <w:rsid w:val="00A06122"/>
  </w:style>
  <w:style w:type="character" w:customStyle="1" w:styleId="officialsname">
    <w:name w:val="official_s_name"/>
    <w:rsid w:val="00A06122"/>
  </w:style>
  <w:style w:type="character" w:customStyle="1" w:styleId="audience">
    <w:name w:val="audience"/>
    <w:rsid w:val="00A06122"/>
  </w:style>
  <w:style w:type="character" w:customStyle="1" w:styleId="A7">
    <w:name w:val="A7"/>
    <w:uiPriority w:val="99"/>
    <w:rsid w:val="00A06122"/>
    <w:rPr>
      <w:rFonts w:ascii="Myriad Pro" w:hAnsi="Myriad Pro" w:cs="Myriad Pro" w:hint="default"/>
      <w:color w:val="0066B1"/>
      <w:sz w:val="22"/>
      <w:szCs w:val="22"/>
    </w:rPr>
  </w:style>
  <w:style w:type="character" w:customStyle="1" w:styleId="normalchar">
    <w:name w:val="normal__char"/>
    <w:rsid w:val="00A06122"/>
  </w:style>
  <w:style w:type="character" w:customStyle="1" w:styleId="hyperlink002cheading0020100200028block0020title0029char">
    <w:name w:val="hyperlink_002cheading_00201_0020_0028block_0020title_0029__char"/>
    <w:rsid w:val="00A06122"/>
  </w:style>
  <w:style w:type="character" w:customStyle="1" w:styleId="underline002cstyle0020bold0020underlinechar">
    <w:name w:val="underline_002cstyle_0020bold_0020underline__char"/>
    <w:rsid w:val="00A06122"/>
  </w:style>
  <w:style w:type="character" w:customStyle="1" w:styleId="copyboldblack">
    <w:name w:val="copyboldblack"/>
    <w:rsid w:val="00A06122"/>
  </w:style>
  <w:style w:type="character" w:customStyle="1" w:styleId="copybold">
    <w:name w:val="copybold"/>
    <w:rsid w:val="00A06122"/>
  </w:style>
  <w:style w:type="character" w:customStyle="1" w:styleId="author-date0">
    <w:name w:val="author-date"/>
    <w:rsid w:val="00A06122"/>
  </w:style>
  <w:style w:type="character" w:customStyle="1" w:styleId="hidden">
    <w:name w:val="hidden"/>
    <w:rsid w:val="00A06122"/>
  </w:style>
  <w:style w:type="character" w:customStyle="1" w:styleId="articlebegin">
    <w:name w:val="articlebegin"/>
    <w:rsid w:val="00A06122"/>
  </w:style>
  <w:style w:type="character" w:customStyle="1" w:styleId="mediaoverlay">
    <w:name w:val="mediaoverlay"/>
    <w:rsid w:val="00A06122"/>
  </w:style>
  <w:style w:type="character" w:customStyle="1" w:styleId="blogcaption">
    <w:name w:val="blog_caption"/>
    <w:rsid w:val="00A06122"/>
  </w:style>
  <w:style w:type="character" w:customStyle="1" w:styleId="commnet-abuzz">
    <w:name w:val="commnet-abuzz"/>
    <w:rsid w:val="00A06122"/>
  </w:style>
  <w:style w:type="character" w:customStyle="1" w:styleId="fbconnectbuttontext">
    <w:name w:val="fbconnectbutton_text"/>
    <w:rsid w:val="00A06122"/>
  </w:style>
  <w:style w:type="character" w:customStyle="1" w:styleId="fbsharecountinner">
    <w:name w:val="fb_share_count_inner"/>
    <w:rsid w:val="00A06122"/>
  </w:style>
  <w:style w:type="character" w:customStyle="1" w:styleId="stbuttontext">
    <w:name w:val="stbuttontext"/>
    <w:rsid w:val="00A06122"/>
  </w:style>
  <w:style w:type="character" w:customStyle="1" w:styleId="source">
    <w:name w:val="source"/>
    <w:rsid w:val="00A06122"/>
  </w:style>
  <w:style w:type="character" w:customStyle="1" w:styleId="pubdate">
    <w:name w:val="pubdate"/>
    <w:rsid w:val="00A06122"/>
  </w:style>
  <w:style w:type="character" w:customStyle="1" w:styleId="grey">
    <w:name w:val="grey"/>
    <w:rsid w:val="00A06122"/>
  </w:style>
  <w:style w:type="character" w:customStyle="1" w:styleId="postdate">
    <w:name w:val="post_date"/>
    <w:rsid w:val="00A06122"/>
  </w:style>
  <w:style w:type="character" w:customStyle="1" w:styleId="bdx">
    <w:name w:val="bdx"/>
    <w:rsid w:val="00A06122"/>
  </w:style>
  <w:style w:type="character" w:customStyle="1" w:styleId="bdl">
    <w:name w:val="bdl"/>
    <w:rsid w:val="00A06122"/>
  </w:style>
  <w:style w:type="character" w:customStyle="1" w:styleId="breadcrumbitemcurrent">
    <w:name w:val="breadcrumbitemcurrent"/>
    <w:rsid w:val="00A06122"/>
  </w:style>
  <w:style w:type="character" w:customStyle="1" w:styleId="bbl">
    <w:name w:val="bbl"/>
    <w:rsid w:val="00A06122"/>
  </w:style>
  <w:style w:type="character" w:customStyle="1" w:styleId="Date2">
    <w:name w:val="Date2"/>
    <w:rsid w:val="00A06122"/>
  </w:style>
  <w:style w:type="character" w:customStyle="1" w:styleId="company">
    <w:name w:val="company"/>
    <w:rsid w:val="00A06122"/>
  </w:style>
  <w:style w:type="character" w:customStyle="1" w:styleId="itxtnewhookspan">
    <w:name w:val="itxtnewhookspan"/>
    <w:rsid w:val="00A06122"/>
  </w:style>
  <w:style w:type="character" w:customStyle="1" w:styleId="gstxthlt">
    <w:name w:val="gstxt_hlt"/>
    <w:rsid w:val="00A06122"/>
  </w:style>
  <w:style w:type="character" w:customStyle="1" w:styleId="SubtleEmphasis1">
    <w:name w:val="Subtle Emphasis1"/>
    <w:uiPriority w:val="19"/>
    <w:qFormat/>
    <w:rsid w:val="00A06122"/>
    <w:rPr>
      <w:rFonts w:ascii="Times New Roman" w:hAnsi="Times New Roman" w:cs="Times New Roman" w:hint="default"/>
      <w:b/>
      <w:bCs w:val="0"/>
      <w:iCs/>
      <w:color w:val="auto"/>
      <w:sz w:val="22"/>
    </w:rPr>
  </w:style>
  <w:style w:type="character" w:customStyle="1" w:styleId="StyleBoldRed">
    <w:name w:val="Style Bold Red"/>
    <w:rsid w:val="00A06122"/>
    <w:rPr>
      <w:b/>
      <w:bCs/>
      <w:color w:val="auto"/>
    </w:rPr>
  </w:style>
  <w:style w:type="character" w:customStyle="1" w:styleId="StyleTimesNewRoman8pt">
    <w:name w:val="Style Times New Roman 8 pt"/>
    <w:rsid w:val="00A06122"/>
    <w:rPr>
      <w:rFonts w:ascii="Georgia" w:hAnsi="Georgia" w:hint="default"/>
      <w:sz w:val="16"/>
    </w:rPr>
  </w:style>
  <w:style w:type="character" w:customStyle="1" w:styleId="StyleStyle7pt8pt">
    <w:name w:val="Style Style 7 pt + 8 pt"/>
    <w:rsid w:val="00A06122"/>
    <w:rPr>
      <w:sz w:val="16"/>
    </w:rPr>
  </w:style>
  <w:style w:type="character" w:customStyle="1" w:styleId="StyleStyleThickunderlineBold1">
    <w:name w:val="Style Style Thick underline + Bold1"/>
    <w:rsid w:val="00A06122"/>
    <w:rPr>
      <w:b/>
      <w:bCs/>
      <w:u w:val="thick"/>
    </w:rPr>
  </w:style>
  <w:style w:type="character" w:customStyle="1" w:styleId="StyleUnderline2">
    <w:name w:val="Style Underline2"/>
    <w:rsid w:val="00A06122"/>
    <w:rPr>
      <w:u w:val="single"/>
    </w:rPr>
  </w:style>
  <w:style w:type="character" w:customStyle="1" w:styleId="ShrinkText">
    <w:name w:val="Shrink Text"/>
    <w:rsid w:val="00A06122"/>
    <w:rPr>
      <w:sz w:val="16"/>
    </w:rPr>
  </w:style>
  <w:style w:type="character" w:customStyle="1" w:styleId="smallcaps">
    <w:name w:val="smallcaps"/>
    <w:rsid w:val="00A06122"/>
  </w:style>
  <w:style w:type="character" w:customStyle="1" w:styleId="goldbldtext">
    <w:name w:val="goldbldtext"/>
    <w:rsid w:val="00A06122"/>
  </w:style>
  <w:style w:type="character" w:customStyle="1" w:styleId="cardshighlight0">
    <w:name w:val="cardshighlight"/>
    <w:rsid w:val="00A06122"/>
  </w:style>
  <w:style w:type="character" w:customStyle="1" w:styleId="cardsfont12pt1">
    <w:name w:val="cardsfont12pt"/>
    <w:rsid w:val="00A06122"/>
  </w:style>
  <w:style w:type="character" w:customStyle="1" w:styleId="ft1">
    <w:name w:val="ft1"/>
    <w:rsid w:val="00A06122"/>
  </w:style>
  <w:style w:type="character" w:customStyle="1" w:styleId="ft6">
    <w:name w:val="ft6"/>
    <w:rsid w:val="00A06122"/>
  </w:style>
  <w:style w:type="character" w:customStyle="1" w:styleId="kicker">
    <w:name w:val="kicker"/>
    <w:rsid w:val="00A06122"/>
  </w:style>
  <w:style w:type="character" w:customStyle="1" w:styleId="backcontent">
    <w:name w:val="backcontent"/>
    <w:rsid w:val="00A06122"/>
  </w:style>
  <w:style w:type="character" w:customStyle="1" w:styleId="daystmp">
    <w:name w:val="daystmp"/>
    <w:rsid w:val="00A06122"/>
  </w:style>
  <w:style w:type="character" w:customStyle="1" w:styleId="cardsfont12ptchar">
    <w:name w:val="cardsfont12ptchar"/>
    <w:rsid w:val="00A06122"/>
  </w:style>
  <w:style w:type="character" w:customStyle="1" w:styleId="gal">
    <w:name w:val="gal"/>
    <w:rsid w:val="00A06122"/>
  </w:style>
  <w:style w:type="character" w:customStyle="1" w:styleId="submitted">
    <w:name w:val="submitted"/>
    <w:rsid w:val="00A06122"/>
  </w:style>
  <w:style w:type="character" w:customStyle="1" w:styleId="imagedateline">
    <w:name w:val="image_dateline"/>
    <w:rsid w:val="00A06122"/>
  </w:style>
  <w:style w:type="character" w:customStyle="1" w:styleId="authordatecharchar">
    <w:name w:val="authordatecharchar"/>
    <w:rsid w:val="00A06122"/>
  </w:style>
  <w:style w:type="character" w:customStyle="1" w:styleId="style1char0">
    <w:name w:val="style1char"/>
    <w:rsid w:val="00A06122"/>
  </w:style>
  <w:style w:type="character" w:customStyle="1" w:styleId="tagcharchar0">
    <w:name w:val="tagcharchar"/>
    <w:rsid w:val="00A06122"/>
  </w:style>
  <w:style w:type="character" w:customStyle="1" w:styleId="underlinedcharchar2">
    <w:name w:val="underlinedcharchar"/>
    <w:rsid w:val="00A06122"/>
  </w:style>
  <w:style w:type="character" w:customStyle="1" w:styleId="BoxedChar">
    <w:name w:val="Boxed Char"/>
    <w:rsid w:val="00A06122"/>
    <w:rPr>
      <w:rFonts w:ascii="Arial Narrow" w:hAnsi="Arial Narrow" w:hint="default"/>
      <w:b/>
      <w:bCs w:val="0"/>
      <w:sz w:val="18"/>
      <w:bdr w:val="single" w:sz="6" w:space="0" w:color="auto" w:frame="1"/>
    </w:rPr>
  </w:style>
  <w:style w:type="character" w:customStyle="1" w:styleId="Style11ptUnderline2">
    <w:name w:val="Style 11 pt Underline2"/>
    <w:rsid w:val="00A06122"/>
    <w:rPr>
      <w:sz w:val="20"/>
      <w:u w:val="single"/>
    </w:rPr>
  </w:style>
  <w:style w:type="character" w:customStyle="1" w:styleId="Style11ptBoldUnderline2">
    <w:name w:val="Style 11 pt Bold Underline2"/>
    <w:rsid w:val="00A06122"/>
    <w:rPr>
      <w:b/>
      <w:bCs/>
      <w:sz w:val="20"/>
      <w:u w:val="single"/>
    </w:rPr>
  </w:style>
  <w:style w:type="character" w:customStyle="1" w:styleId="nw">
    <w:name w:val="nw"/>
    <w:rsid w:val="00A06122"/>
  </w:style>
  <w:style w:type="character" w:customStyle="1" w:styleId="Styleunderline11ptBoldBorderSinglesolidlineAuto">
    <w:name w:val="Style underline + 11 pt Bold Border: : (Single solid line Auto ..."/>
    <w:rsid w:val="00A06122"/>
    <w:rPr>
      <w:b/>
      <w:bCs/>
      <w:sz w:val="20"/>
      <w:u w:val="single"/>
      <w:bdr w:val="single" w:sz="4" w:space="0" w:color="auto" w:frame="1"/>
    </w:rPr>
  </w:style>
  <w:style w:type="character" w:customStyle="1" w:styleId="cardCharCharChar1">
    <w:name w:val="card Char Char Char1"/>
    <w:rsid w:val="00A06122"/>
    <w:rPr>
      <w:lang w:val="en-US" w:eastAsia="en-US" w:bidi="ar-SA"/>
    </w:rPr>
  </w:style>
  <w:style w:type="character" w:customStyle="1" w:styleId="authors1">
    <w:name w:val="authors1"/>
    <w:rsid w:val="00A06122"/>
    <w:rPr>
      <w:rFonts w:ascii="Verdana" w:hAnsi="Verdana" w:hint="default"/>
      <w:b/>
      <w:bCs/>
      <w:color w:val="006699"/>
      <w:sz w:val="20"/>
      <w:szCs w:val="20"/>
    </w:rPr>
  </w:style>
  <w:style w:type="character" w:customStyle="1" w:styleId="headlinesectionlarge">
    <w:name w:val="headline_section_large"/>
    <w:rsid w:val="00A06122"/>
  </w:style>
  <w:style w:type="character" w:customStyle="1" w:styleId="Styleunderline11ptBlack">
    <w:name w:val="Style underline + 11 pt Black"/>
    <w:rsid w:val="00A06122"/>
    <w:rPr>
      <w:color w:val="000000"/>
      <w:sz w:val="20"/>
      <w:u w:val="single"/>
    </w:rPr>
  </w:style>
  <w:style w:type="character" w:customStyle="1" w:styleId="Styleunderline11ptBoldBlack">
    <w:name w:val="Style underline + 11 pt Bold Black"/>
    <w:rsid w:val="00A06122"/>
    <w:rPr>
      <w:b/>
      <w:bCs/>
      <w:color w:val="000000"/>
      <w:sz w:val="20"/>
      <w:u w:val="single"/>
    </w:rPr>
  </w:style>
  <w:style w:type="character" w:customStyle="1" w:styleId="Style11ptBoldBlackUnderline">
    <w:name w:val="Style 11 pt Bold Black Underline"/>
    <w:rsid w:val="00A06122"/>
    <w:rPr>
      <w:b/>
      <w:bCs/>
      <w:color w:val="000000"/>
      <w:sz w:val="20"/>
      <w:u w:val="single"/>
    </w:rPr>
  </w:style>
  <w:style w:type="character" w:customStyle="1" w:styleId="Style11ptBoldBlackUnderlineBorderSinglesolidline">
    <w:name w:val="Style 11 pt Bold Black Underline Border: : (Single solid line ..."/>
    <w:rsid w:val="00A06122"/>
    <w:rPr>
      <w:b/>
      <w:bCs/>
      <w:color w:val="000000"/>
      <w:sz w:val="20"/>
      <w:u w:val="single"/>
      <w:bdr w:val="single" w:sz="4" w:space="0" w:color="auto" w:frame="1"/>
    </w:rPr>
  </w:style>
  <w:style w:type="character" w:customStyle="1" w:styleId="StyleLatinMeridien-Italic11ptItalicUnderline">
    <w:name w:val="Style (Latin) Meridien-Italic 11 pt Italic Underline"/>
    <w:rsid w:val="00A06122"/>
    <w:rPr>
      <w:rFonts w:ascii="Meridien-Italic" w:hAnsi="Meridien-Italic" w:hint="default"/>
      <w:i/>
      <w:iCs/>
      <w:sz w:val="20"/>
      <w:u w:val="single"/>
    </w:rPr>
  </w:style>
  <w:style w:type="character" w:customStyle="1" w:styleId="Citation-AuthorDate">
    <w:name w:val="Citation - Author/Date"/>
    <w:rsid w:val="00A06122"/>
    <w:rPr>
      <w:b/>
      <w:bCs w:val="0"/>
      <w:smallCaps/>
      <w:sz w:val="24"/>
      <w:u w:val="single"/>
    </w:rPr>
  </w:style>
  <w:style w:type="character" w:customStyle="1" w:styleId="underlinestylechar0">
    <w:name w:val="underlinestylechar"/>
    <w:rsid w:val="00A06122"/>
  </w:style>
  <w:style w:type="character" w:customStyle="1" w:styleId="highlight">
    <w:name w:val="highlight"/>
    <w:rsid w:val="00A06122"/>
  </w:style>
  <w:style w:type="character" w:customStyle="1" w:styleId="DottedUnderline0">
    <w:name w:val="Dotted Underline"/>
    <w:rsid w:val="00A06122"/>
    <w:rPr>
      <w:rFonts w:ascii="Times New Roman" w:hAnsi="Times New Roman" w:cs="Times New Roman" w:hint="default"/>
      <w:sz w:val="20"/>
      <w:u w:val="dottedHeavy"/>
    </w:rPr>
  </w:style>
  <w:style w:type="character" w:customStyle="1" w:styleId="titleauthoretc">
    <w:name w:val="titleauthoretc"/>
    <w:rsid w:val="00A06122"/>
  </w:style>
  <w:style w:type="character" w:customStyle="1" w:styleId="labeltext">
    <w:name w:val="labeltext"/>
    <w:rsid w:val="00A06122"/>
  </w:style>
  <w:style w:type="character" w:customStyle="1" w:styleId="viewlink">
    <w:name w:val="viewlink"/>
    <w:rsid w:val="00A06122"/>
  </w:style>
  <w:style w:type="character" w:customStyle="1" w:styleId="share">
    <w:name w:val="share"/>
    <w:rsid w:val="00A06122"/>
  </w:style>
  <w:style w:type="character" w:customStyle="1" w:styleId="inlinkchart">
    <w:name w:val="inlink_chart"/>
    <w:rsid w:val="00A06122"/>
  </w:style>
  <w:style w:type="character" w:customStyle="1" w:styleId="underLight">
    <w:name w:val="underLight"/>
    <w:uiPriority w:val="1"/>
    <w:qFormat/>
    <w:rsid w:val="00A0612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06122"/>
  </w:style>
  <w:style w:type="character" w:customStyle="1" w:styleId="author-rss">
    <w:name w:val="author-rss"/>
    <w:rsid w:val="00A06122"/>
  </w:style>
  <w:style w:type="character" w:customStyle="1" w:styleId="fbsharecountwrapper">
    <w:name w:val="fb_share_count_wrapper"/>
    <w:rsid w:val="00A06122"/>
  </w:style>
  <w:style w:type="character" w:customStyle="1" w:styleId="fbbuttontext">
    <w:name w:val="fb_button_text"/>
    <w:rsid w:val="00A06122"/>
  </w:style>
  <w:style w:type="character" w:customStyle="1" w:styleId="hw">
    <w:name w:val="hw"/>
    <w:rsid w:val="00A06122"/>
  </w:style>
  <w:style w:type="character" w:customStyle="1" w:styleId="linktotop">
    <w:name w:val="linktotop"/>
    <w:rsid w:val="00A06122"/>
  </w:style>
  <w:style w:type="character" w:customStyle="1" w:styleId="maintextbldleft">
    <w:name w:val="maintextbldleft"/>
    <w:rsid w:val="00A06122"/>
  </w:style>
  <w:style w:type="character" w:customStyle="1" w:styleId="maintextleft">
    <w:name w:val="maintextleft"/>
    <w:rsid w:val="00A06122"/>
  </w:style>
  <w:style w:type="character" w:customStyle="1" w:styleId="descriptionstyle1block">
    <w:name w:val="description style1 block"/>
    <w:rsid w:val="00A06122"/>
  </w:style>
  <w:style w:type="character" w:customStyle="1" w:styleId="gutter-right-1">
    <w:name w:val="gutter-right-1"/>
    <w:basedOn w:val="DefaultParagraphFont"/>
    <w:rsid w:val="00A06122"/>
  </w:style>
  <w:style w:type="character" w:customStyle="1" w:styleId="ssl3">
    <w:name w:val="ss_l3"/>
    <w:rsid w:val="00A06122"/>
  </w:style>
  <w:style w:type="character" w:customStyle="1" w:styleId="FontStyle39">
    <w:name w:val="Font Style39"/>
    <w:uiPriority w:val="99"/>
    <w:rsid w:val="00A06122"/>
    <w:rPr>
      <w:rFonts w:ascii="Constantia" w:hAnsi="Constantia" w:cs="Constantia" w:hint="default"/>
      <w:b/>
      <w:bCs/>
      <w:sz w:val="18"/>
      <w:szCs w:val="18"/>
    </w:rPr>
  </w:style>
  <w:style w:type="character" w:customStyle="1" w:styleId="6">
    <w:name w:val="6"/>
    <w:rsid w:val="00A06122"/>
    <w:rPr>
      <w:rFonts w:ascii="Arial" w:hAnsi="Arial" w:cs="Arial" w:hint="default"/>
      <w:bCs/>
      <w:sz w:val="20"/>
      <w:u w:val="single"/>
      <w:lang w:val="en-US" w:eastAsia="en-US" w:bidi="ar-SA"/>
    </w:rPr>
  </w:style>
  <w:style w:type="character" w:customStyle="1" w:styleId="Header11">
    <w:name w:val="Header11"/>
    <w:rsid w:val="00A06122"/>
  </w:style>
  <w:style w:type="character" w:customStyle="1" w:styleId="posa">
    <w:name w:val="pos(a)"/>
    <w:basedOn w:val="DefaultParagraphFont"/>
    <w:rsid w:val="00A06122"/>
  </w:style>
  <w:style w:type="character" w:customStyle="1" w:styleId="u-hiddeninnarrowenv">
    <w:name w:val="u-hiddeninnarrowenv"/>
    <w:basedOn w:val="DefaultParagraphFont"/>
    <w:rsid w:val="00A06122"/>
  </w:style>
  <w:style w:type="character" w:customStyle="1" w:styleId="followbutton-bird">
    <w:name w:val="followbutton-bird"/>
    <w:basedOn w:val="DefaultParagraphFont"/>
    <w:rsid w:val="00A06122"/>
  </w:style>
  <w:style w:type="character" w:customStyle="1" w:styleId="tweetauthor-name">
    <w:name w:val="tweetauthor-name"/>
    <w:basedOn w:val="DefaultParagraphFont"/>
    <w:rsid w:val="00A06122"/>
  </w:style>
  <w:style w:type="character" w:customStyle="1" w:styleId="tweetauthor-verifiedbadge">
    <w:name w:val="tweetauthor-verifiedbadge"/>
    <w:basedOn w:val="DefaultParagraphFont"/>
    <w:rsid w:val="00A06122"/>
  </w:style>
  <w:style w:type="character" w:customStyle="1" w:styleId="tweetauthor-screenname">
    <w:name w:val="tweetauthor-screenname"/>
    <w:basedOn w:val="DefaultParagraphFont"/>
    <w:rsid w:val="00A06122"/>
  </w:style>
  <w:style w:type="character" w:customStyle="1" w:styleId="u-hiddenvisually">
    <w:name w:val="u-hiddenvisually"/>
    <w:basedOn w:val="DefaultParagraphFont"/>
    <w:rsid w:val="00A06122"/>
  </w:style>
  <w:style w:type="character" w:customStyle="1" w:styleId="tweetaction-stat">
    <w:name w:val="tweetaction-stat"/>
    <w:basedOn w:val="DefaultParagraphFont"/>
    <w:rsid w:val="00A06122"/>
  </w:style>
  <w:style w:type="character" w:customStyle="1" w:styleId="related">
    <w:name w:val="related"/>
    <w:basedOn w:val="DefaultParagraphFont"/>
    <w:rsid w:val="00A06122"/>
  </w:style>
  <w:style w:type="character" w:customStyle="1" w:styleId="related-content">
    <w:name w:val="related-content"/>
    <w:basedOn w:val="DefaultParagraphFont"/>
    <w:rsid w:val="00A06122"/>
  </w:style>
  <w:style w:type="character" w:customStyle="1" w:styleId="name-of-author">
    <w:name w:val="name-of-author"/>
    <w:basedOn w:val="DefaultParagraphFont"/>
    <w:rsid w:val="00A06122"/>
  </w:style>
  <w:style w:type="character" w:customStyle="1" w:styleId="first-name">
    <w:name w:val="first-name"/>
    <w:basedOn w:val="DefaultParagraphFont"/>
    <w:rsid w:val="00A06122"/>
  </w:style>
  <w:style w:type="character" w:customStyle="1" w:styleId="last-name">
    <w:name w:val="last-name"/>
    <w:basedOn w:val="DefaultParagraphFont"/>
    <w:rsid w:val="00A06122"/>
  </w:style>
  <w:style w:type="character" w:customStyle="1" w:styleId="caption10">
    <w:name w:val="caption1"/>
    <w:basedOn w:val="DefaultParagraphFont"/>
    <w:rsid w:val="00A06122"/>
  </w:style>
  <w:style w:type="character" w:customStyle="1" w:styleId="recirc-text">
    <w:name w:val="&quot;recirc-text”"/>
    <w:basedOn w:val="DefaultParagraphFont"/>
    <w:rsid w:val="00A06122"/>
  </w:style>
  <w:style w:type="character" w:customStyle="1" w:styleId="video-icon">
    <w:name w:val="video-icon"/>
    <w:basedOn w:val="DefaultParagraphFont"/>
    <w:rsid w:val="00A06122"/>
  </w:style>
  <w:style w:type="character" w:customStyle="1" w:styleId="powa-shot-play-btn-text">
    <w:name w:val="powa-shot-play-btn-text"/>
    <w:basedOn w:val="DefaultParagraphFont"/>
    <w:rsid w:val="00A06122"/>
  </w:style>
  <w:style w:type="character" w:customStyle="1" w:styleId="powa-shot-click">
    <w:name w:val="powa-shot-click"/>
    <w:basedOn w:val="DefaultParagraphFont"/>
    <w:rsid w:val="00A06122"/>
  </w:style>
  <w:style w:type="character" w:customStyle="1" w:styleId="wpv-blurb">
    <w:name w:val="wpv-blurb"/>
    <w:basedOn w:val="DefaultParagraphFont"/>
    <w:rsid w:val="00A06122"/>
  </w:style>
  <w:style w:type="character" w:customStyle="1" w:styleId="pb-caption">
    <w:name w:val="pb-caption"/>
    <w:basedOn w:val="DefaultParagraphFont"/>
    <w:rsid w:val="00A06122"/>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A06122"/>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A06122"/>
    <w:rPr>
      <w:vertAlign w:val="baseline"/>
    </w:rPr>
  </w:style>
  <w:style w:type="character" w:customStyle="1" w:styleId="Heading7Char1">
    <w:name w:val="Heading 7 Char1"/>
    <w:basedOn w:val="DefaultParagraphFont"/>
    <w:semiHidden/>
    <w:rsid w:val="00A06122"/>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A0612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0612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06122"/>
    <w:rPr>
      <w:rFonts w:ascii="Calibri" w:hAnsi="Calibri" w:cs="Calibri"/>
    </w:rPr>
  </w:style>
  <w:style w:type="numbering" w:customStyle="1" w:styleId="NoList2">
    <w:name w:val="No List2"/>
    <w:next w:val="NoList"/>
    <w:uiPriority w:val="99"/>
    <w:semiHidden/>
    <w:unhideWhenUsed/>
    <w:rsid w:val="00A06122"/>
  </w:style>
  <w:style w:type="numbering" w:customStyle="1" w:styleId="NoList3">
    <w:name w:val="No List3"/>
    <w:next w:val="NoList"/>
    <w:uiPriority w:val="99"/>
    <w:semiHidden/>
    <w:unhideWhenUsed/>
    <w:rsid w:val="00A06122"/>
  </w:style>
  <w:style w:type="numbering" w:customStyle="1" w:styleId="NoList4">
    <w:name w:val="No List4"/>
    <w:next w:val="NoList"/>
    <w:uiPriority w:val="99"/>
    <w:semiHidden/>
    <w:unhideWhenUsed/>
    <w:rsid w:val="00A06122"/>
  </w:style>
  <w:style w:type="numbering" w:customStyle="1" w:styleId="NoList5">
    <w:name w:val="No List5"/>
    <w:next w:val="NoList"/>
    <w:semiHidden/>
    <w:unhideWhenUsed/>
    <w:rsid w:val="00A06122"/>
  </w:style>
  <w:style w:type="paragraph" w:styleId="BlockText">
    <w:name w:val="Block Text"/>
    <w:basedOn w:val="Normal"/>
    <w:rsid w:val="00A06122"/>
    <w:pPr>
      <w:ind w:left="229" w:right="229"/>
    </w:pPr>
    <w:rPr>
      <w:rFonts w:ascii="Verdana" w:eastAsia="Times New Roman" w:hAnsi="Verdana" w:cs="Calibri"/>
      <w:sz w:val="16"/>
      <w:szCs w:val="20"/>
    </w:rPr>
  </w:style>
  <w:style w:type="paragraph" w:styleId="NormalIndent">
    <w:name w:val="Normal Indent"/>
    <w:basedOn w:val="Normal"/>
    <w:rsid w:val="00A06122"/>
    <w:pPr>
      <w:ind w:left="720"/>
    </w:pPr>
    <w:rPr>
      <w:rFonts w:eastAsia="Times New Roman" w:cs="Calibri"/>
      <w:szCs w:val="20"/>
    </w:rPr>
  </w:style>
  <w:style w:type="paragraph" w:styleId="EnvelopeReturn">
    <w:name w:val="envelope return"/>
    <w:basedOn w:val="Normal"/>
    <w:rsid w:val="00A06122"/>
    <w:rPr>
      <w:rFonts w:eastAsia="Times New Roman" w:cs="Calibri"/>
      <w:sz w:val="24"/>
      <w:szCs w:val="20"/>
    </w:rPr>
  </w:style>
  <w:style w:type="paragraph" w:styleId="EnvelopeAddress">
    <w:name w:val="envelope address"/>
    <w:basedOn w:val="Normal"/>
    <w:rsid w:val="00A06122"/>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A06122"/>
  </w:style>
  <w:style w:type="numbering" w:customStyle="1" w:styleId="NoList7">
    <w:name w:val="No List7"/>
    <w:next w:val="NoList"/>
    <w:semiHidden/>
    <w:unhideWhenUsed/>
    <w:rsid w:val="00A06122"/>
  </w:style>
  <w:style w:type="paragraph" w:styleId="ListBullet">
    <w:name w:val="List Bullet"/>
    <w:basedOn w:val="Normal"/>
    <w:link w:val="ListBulletChar"/>
    <w:uiPriority w:val="99"/>
    <w:unhideWhenUsed/>
    <w:rsid w:val="00A06122"/>
    <w:pPr>
      <w:tabs>
        <w:tab w:val="num" w:pos="360"/>
      </w:tabs>
      <w:ind w:left="360" w:hanging="360"/>
      <w:contextualSpacing/>
    </w:pPr>
    <w:rPr>
      <w:rFonts w:eastAsia="Calibri" w:cs="Calibri"/>
    </w:rPr>
  </w:style>
  <w:style w:type="table" w:styleId="MediumGrid1">
    <w:name w:val="Medium Grid 1"/>
    <w:basedOn w:val="TableNormal"/>
    <w:uiPriority w:val="67"/>
    <w:rsid w:val="00A0612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06122"/>
    <w:rPr>
      <w:rFonts w:ascii="Arial Narrow" w:eastAsia="SimSun" w:hAnsi="Arial Narrow" w:cs="Calibri"/>
      <w:sz w:val="20"/>
      <w:szCs w:val="22"/>
    </w:rPr>
  </w:style>
  <w:style w:type="numbering" w:customStyle="1" w:styleId="NoList11">
    <w:name w:val="No List11"/>
    <w:next w:val="NoList"/>
    <w:uiPriority w:val="99"/>
    <w:semiHidden/>
    <w:unhideWhenUsed/>
    <w:rsid w:val="00A06122"/>
  </w:style>
  <w:style w:type="numbering" w:customStyle="1" w:styleId="NoList111">
    <w:name w:val="No List111"/>
    <w:next w:val="NoList"/>
    <w:uiPriority w:val="99"/>
    <w:semiHidden/>
    <w:unhideWhenUsed/>
    <w:rsid w:val="00A06122"/>
  </w:style>
  <w:style w:type="numbering" w:customStyle="1" w:styleId="NoList1111">
    <w:name w:val="No List1111"/>
    <w:next w:val="NoList"/>
    <w:uiPriority w:val="99"/>
    <w:semiHidden/>
    <w:unhideWhenUsed/>
    <w:rsid w:val="00A06122"/>
  </w:style>
  <w:style w:type="numbering" w:customStyle="1" w:styleId="NoList11111">
    <w:name w:val="No List11111"/>
    <w:next w:val="NoList"/>
    <w:uiPriority w:val="99"/>
    <w:semiHidden/>
    <w:unhideWhenUsed/>
    <w:rsid w:val="00A06122"/>
  </w:style>
  <w:style w:type="numbering" w:customStyle="1" w:styleId="NoList111111">
    <w:name w:val="No List111111"/>
    <w:next w:val="NoList"/>
    <w:uiPriority w:val="99"/>
    <w:semiHidden/>
    <w:unhideWhenUsed/>
    <w:rsid w:val="00A06122"/>
  </w:style>
  <w:style w:type="numbering" w:customStyle="1" w:styleId="NoList1111111">
    <w:name w:val="No List1111111"/>
    <w:next w:val="NoList"/>
    <w:uiPriority w:val="99"/>
    <w:semiHidden/>
    <w:unhideWhenUsed/>
    <w:rsid w:val="00A06122"/>
  </w:style>
  <w:style w:type="numbering" w:customStyle="1" w:styleId="NoList11111111">
    <w:name w:val="No List11111111"/>
    <w:next w:val="NoList"/>
    <w:uiPriority w:val="99"/>
    <w:semiHidden/>
    <w:unhideWhenUsed/>
    <w:rsid w:val="00A06122"/>
  </w:style>
  <w:style w:type="numbering" w:customStyle="1" w:styleId="NoList111111111">
    <w:name w:val="No List111111111"/>
    <w:next w:val="NoList"/>
    <w:uiPriority w:val="99"/>
    <w:semiHidden/>
    <w:unhideWhenUsed/>
    <w:rsid w:val="00A06122"/>
  </w:style>
  <w:style w:type="numbering" w:customStyle="1" w:styleId="NoList1111111111">
    <w:name w:val="No List1111111111"/>
    <w:next w:val="NoList"/>
    <w:uiPriority w:val="99"/>
    <w:semiHidden/>
    <w:unhideWhenUsed/>
    <w:rsid w:val="00A06122"/>
  </w:style>
  <w:style w:type="numbering" w:customStyle="1" w:styleId="NoList11111111111">
    <w:name w:val="No List11111111111"/>
    <w:next w:val="NoList"/>
    <w:uiPriority w:val="99"/>
    <w:semiHidden/>
    <w:unhideWhenUsed/>
    <w:rsid w:val="00A06122"/>
  </w:style>
  <w:style w:type="numbering" w:customStyle="1" w:styleId="NoList111111111111">
    <w:name w:val="No List111111111111"/>
    <w:next w:val="NoList"/>
    <w:uiPriority w:val="99"/>
    <w:semiHidden/>
    <w:unhideWhenUsed/>
    <w:rsid w:val="00A06122"/>
  </w:style>
  <w:style w:type="numbering" w:customStyle="1" w:styleId="NoList1111111111111">
    <w:name w:val="No List1111111111111"/>
    <w:next w:val="NoList"/>
    <w:uiPriority w:val="99"/>
    <w:semiHidden/>
    <w:unhideWhenUsed/>
    <w:rsid w:val="00A06122"/>
  </w:style>
  <w:style w:type="numbering" w:customStyle="1" w:styleId="NoList11111111111111">
    <w:name w:val="No List11111111111111"/>
    <w:next w:val="NoList"/>
    <w:uiPriority w:val="99"/>
    <w:semiHidden/>
    <w:unhideWhenUsed/>
    <w:rsid w:val="00A06122"/>
  </w:style>
  <w:style w:type="numbering" w:customStyle="1" w:styleId="NoList111111111111111">
    <w:name w:val="No List111111111111111"/>
    <w:next w:val="NoList"/>
    <w:uiPriority w:val="99"/>
    <w:semiHidden/>
    <w:unhideWhenUsed/>
    <w:rsid w:val="00A06122"/>
  </w:style>
  <w:style w:type="numbering" w:customStyle="1" w:styleId="NoList1111111111111111">
    <w:name w:val="No List1111111111111111"/>
    <w:next w:val="NoList"/>
    <w:uiPriority w:val="99"/>
    <w:semiHidden/>
    <w:unhideWhenUsed/>
    <w:rsid w:val="00A06122"/>
  </w:style>
  <w:style w:type="numbering" w:customStyle="1" w:styleId="NoList11111111111111111">
    <w:name w:val="No List11111111111111111"/>
    <w:next w:val="NoList"/>
    <w:uiPriority w:val="99"/>
    <w:semiHidden/>
    <w:unhideWhenUsed/>
    <w:rsid w:val="00A06122"/>
  </w:style>
  <w:style w:type="character" w:customStyle="1" w:styleId="FontStyle220">
    <w:name w:val="Font Style220"/>
    <w:basedOn w:val="DefaultParagraphFont"/>
    <w:uiPriority w:val="99"/>
    <w:rsid w:val="00A06122"/>
    <w:rPr>
      <w:rFonts w:ascii="Candara" w:hAnsi="Candara" w:cs="Candara" w:hint="default"/>
      <w:i/>
      <w:iCs/>
      <w:sz w:val="18"/>
      <w:szCs w:val="18"/>
    </w:rPr>
  </w:style>
  <w:style w:type="character" w:customStyle="1" w:styleId="FontStyle290">
    <w:name w:val="Font Style290"/>
    <w:basedOn w:val="DefaultParagraphFont"/>
    <w:uiPriority w:val="99"/>
    <w:rsid w:val="00A0612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06122"/>
    <w:rPr>
      <w:rFonts w:ascii="Arial" w:hAnsi="Arial" w:cs="Arial"/>
      <w:b/>
      <w:bCs/>
      <w:sz w:val="16"/>
      <w:szCs w:val="16"/>
    </w:rPr>
  </w:style>
  <w:style w:type="paragraph" w:customStyle="1" w:styleId="analytic">
    <w:name w:val="analytic"/>
    <w:basedOn w:val="Normal"/>
    <w:link w:val="analyticChar"/>
    <w:uiPriority w:val="4"/>
    <w:qFormat/>
    <w:rsid w:val="00A06122"/>
    <w:pPr>
      <w:spacing w:before="120"/>
    </w:pPr>
    <w:rPr>
      <w:rFonts w:cs="Calibri"/>
      <w:b/>
      <w:sz w:val="20"/>
    </w:rPr>
  </w:style>
  <w:style w:type="character" w:customStyle="1" w:styleId="analyticChar">
    <w:name w:val="analytic Char"/>
    <w:basedOn w:val="DefaultParagraphFont"/>
    <w:link w:val="analytic"/>
    <w:uiPriority w:val="4"/>
    <w:rsid w:val="00A06122"/>
    <w:rPr>
      <w:rFonts w:ascii="Calibri" w:eastAsiaTheme="minorEastAsia" w:hAnsi="Calibri" w:cs="Calibri"/>
      <w:b/>
      <w:sz w:val="20"/>
    </w:rPr>
  </w:style>
  <w:style w:type="character" w:customStyle="1" w:styleId="m-5498913268213319940gmail-styleunderline">
    <w:name w:val="m_-5498913268213319940gmail-styleunderline"/>
    <w:basedOn w:val="DefaultParagraphFont"/>
    <w:rsid w:val="00A06122"/>
  </w:style>
  <w:style w:type="paragraph" w:customStyle="1" w:styleId="speakable">
    <w:name w:val="speakable"/>
    <w:basedOn w:val="Normal"/>
    <w:uiPriority w:val="99"/>
    <w:qFormat/>
    <w:rsid w:val="00A0612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06122"/>
  </w:style>
  <w:style w:type="character" w:customStyle="1" w:styleId="copyright">
    <w:name w:val="copyright"/>
    <w:basedOn w:val="DefaultParagraphFont"/>
    <w:rsid w:val="00A06122"/>
  </w:style>
  <w:style w:type="character" w:customStyle="1" w:styleId="TagCharCharCharChar">
    <w:name w:val="Tag Char Char Char Char"/>
    <w:basedOn w:val="DefaultParagraphFont"/>
    <w:rsid w:val="00A06122"/>
    <w:rPr>
      <w:rFonts w:ascii="Calibri" w:hAnsi="Calibri" w:cs="Calibri"/>
      <w:b/>
      <w:sz w:val="24"/>
    </w:rPr>
  </w:style>
  <w:style w:type="paragraph" w:customStyle="1" w:styleId="g-body">
    <w:name w:val="g-body"/>
    <w:basedOn w:val="Normal"/>
    <w:uiPriority w:val="99"/>
    <w:qFormat/>
    <w:rsid w:val="00A0612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0612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0612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0612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06122"/>
    <w:pPr>
      <w:spacing w:before="100" w:beforeAutospacing="1" w:after="100" w:afterAutospacing="1"/>
    </w:pPr>
    <w:rPr>
      <w:rFonts w:cs="Calibri"/>
      <w:sz w:val="24"/>
    </w:rPr>
  </w:style>
  <w:style w:type="paragraph" w:customStyle="1" w:styleId="style41">
    <w:name w:val="style4"/>
    <w:basedOn w:val="Normal"/>
    <w:uiPriority w:val="99"/>
    <w:qFormat/>
    <w:rsid w:val="00A06122"/>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A06122"/>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A06122"/>
  </w:style>
  <w:style w:type="character" w:customStyle="1" w:styleId="UL-Bold">
    <w:name w:val="UL-Bold"/>
    <w:basedOn w:val="DefaultParagraphFont"/>
    <w:rsid w:val="00A06122"/>
    <w:rPr>
      <w:u w:val="thick"/>
    </w:rPr>
  </w:style>
  <w:style w:type="character" w:customStyle="1" w:styleId="UL-None">
    <w:name w:val="UL-None"/>
    <w:basedOn w:val="DefaultParagraphFont"/>
    <w:rsid w:val="00A06122"/>
    <w:rPr>
      <w:strike w:val="0"/>
      <w:dstrike w:val="0"/>
      <w:u w:val="none"/>
      <w:effect w:val="none"/>
    </w:rPr>
  </w:style>
  <w:style w:type="character" w:customStyle="1" w:styleId="gl">
    <w:name w:val="gl"/>
    <w:basedOn w:val="DefaultParagraphFont"/>
    <w:rsid w:val="00A06122"/>
  </w:style>
  <w:style w:type="character" w:customStyle="1" w:styleId="qu730rj69h">
    <w:name w:val="qu730rj69h"/>
    <w:basedOn w:val="DefaultParagraphFont"/>
    <w:rsid w:val="00A06122"/>
  </w:style>
  <w:style w:type="paragraph" w:customStyle="1" w:styleId="optext">
    <w:name w:val="optext"/>
    <w:basedOn w:val="Normal"/>
    <w:uiPriority w:val="99"/>
    <w:qFormat/>
    <w:rsid w:val="00A06122"/>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A06122"/>
  </w:style>
  <w:style w:type="character" w:customStyle="1" w:styleId="icr880">
    <w:name w:val="icr880"/>
    <w:basedOn w:val="DefaultParagraphFont"/>
    <w:rsid w:val="00A06122"/>
  </w:style>
  <w:style w:type="character" w:customStyle="1" w:styleId="hx23q54">
    <w:name w:val="hx23q54"/>
    <w:basedOn w:val="DefaultParagraphFont"/>
    <w:rsid w:val="00A06122"/>
  </w:style>
  <w:style w:type="character" w:customStyle="1" w:styleId="m-5348258726587825636gmail-style13ptbold">
    <w:name w:val="m_-5348258726587825636gmail-style13ptbold"/>
    <w:basedOn w:val="DefaultParagraphFont"/>
    <w:rsid w:val="00A06122"/>
  </w:style>
  <w:style w:type="character" w:customStyle="1" w:styleId="m-5348258726587825636gmail-styleunderline">
    <w:name w:val="m_-5348258726587825636gmail-styleunderline"/>
    <w:basedOn w:val="DefaultParagraphFont"/>
    <w:rsid w:val="00A06122"/>
  </w:style>
  <w:style w:type="character" w:customStyle="1" w:styleId="UnderlineCharChar1">
    <w:name w:val="Underline Char Char1"/>
    <w:basedOn w:val="DefaultParagraphFont"/>
    <w:rsid w:val="00A06122"/>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A06122"/>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A06122"/>
  </w:style>
  <w:style w:type="character" w:customStyle="1" w:styleId="CardsFont12ptCharChar">
    <w:name w:val="Cards + Font: 12 pt Char Char"/>
    <w:basedOn w:val="DefaultParagraphFont"/>
    <w:rsid w:val="00A06122"/>
    <w:rPr>
      <w:sz w:val="24"/>
      <w:szCs w:val="24"/>
      <w:u w:val="thick"/>
      <w:lang w:val="en-US" w:eastAsia="en-US" w:bidi="ar-SA"/>
    </w:rPr>
  </w:style>
  <w:style w:type="character" w:customStyle="1" w:styleId="NothingChar1">
    <w:name w:val="Nothing Char1"/>
    <w:basedOn w:val="DefaultParagraphFont"/>
    <w:rsid w:val="00A06122"/>
    <w:rPr>
      <w:lang w:val="en-US" w:eastAsia="en-US" w:bidi="ar-SA"/>
    </w:rPr>
  </w:style>
  <w:style w:type="paragraph" w:customStyle="1" w:styleId="useless">
    <w:name w:val="useless"/>
    <w:basedOn w:val="Normal"/>
    <w:uiPriority w:val="99"/>
    <w:qFormat/>
    <w:rsid w:val="00A06122"/>
    <w:rPr>
      <w:rFonts w:ascii="Times New Roman" w:eastAsia="Times New Roman" w:hAnsi="Times New Roman" w:cs="Calibri"/>
      <w:sz w:val="12"/>
    </w:rPr>
  </w:style>
  <w:style w:type="character" w:customStyle="1" w:styleId="DDIUnderline">
    <w:name w:val="DDI Underline"/>
    <w:qFormat/>
    <w:rsid w:val="00A06122"/>
    <w:rPr>
      <w:rFonts w:ascii="Times New Roman" w:hAnsi="Times New Roman"/>
      <w:sz w:val="24"/>
      <w:u w:val="single"/>
    </w:rPr>
  </w:style>
  <w:style w:type="character" w:customStyle="1" w:styleId="Char1">
    <w:name w:val="Char1"/>
    <w:basedOn w:val="DefaultParagraphFont"/>
    <w:rsid w:val="00A06122"/>
    <w:rPr>
      <w:rFonts w:cs="Arial"/>
      <w:b/>
      <w:bCs/>
      <w:iCs/>
      <w:sz w:val="24"/>
      <w:szCs w:val="28"/>
      <w:lang w:val="en-US" w:eastAsia="en-US" w:bidi="ar-SA"/>
    </w:rPr>
  </w:style>
  <w:style w:type="paragraph" w:customStyle="1" w:styleId="ALLCAPS">
    <w:name w:val="ALL CAPS"/>
    <w:basedOn w:val="Normal"/>
    <w:link w:val="ALLCAPSChar"/>
    <w:qFormat/>
    <w:rsid w:val="00A06122"/>
    <w:rPr>
      <w:rFonts w:ascii="Times New Roman" w:eastAsia="Times New Roman" w:hAnsi="Times New Roman" w:cs="Calibri"/>
      <w:b/>
      <w:caps/>
    </w:rPr>
  </w:style>
  <w:style w:type="character" w:customStyle="1" w:styleId="ALLCAPSChar">
    <w:name w:val="ALL CAPS Char"/>
    <w:basedOn w:val="DefaultParagraphFont"/>
    <w:link w:val="ALLCAPS"/>
    <w:rsid w:val="00A06122"/>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A06122"/>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A06122"/>
    <w:rPr>
      <w:rFonts w:ascii="Times New Roman" w:eastAsia="Times New Roman" w:hAnsi="Times New Roman" w:cs="Calibri"/>
      <w:b/>
    </w:rPr>
  </w:style>
  <w:style w:type="character" w:customStyle="1" w:styleId="10ptnotbold">
    <w:name w:val="10ptnotbold"/>
    <w:basedOn w:val="DefaultParagraphFont"/>
    <w:rsid w:val="00A06122"/>
    <w:rPr>
      <w:sz w:val="20"/>
    </w:rPr>
  </w:style>
  <w:style w:type="character" w:customStyle="1" w:styleId="Cites-AuthorDate">
    <w:name w:val="Cites-Author/Date"/>
    <w:rsid w:val="00A06122"/>
    <w:rPr>
      <w:rFonts w:ascii="Helvetica" w:hAnsi="Helvetica"/>
      <w:b/>
      <w:sz w:val="22"/>
      <w:szCs w:val="24"/>
      <w:u w:val="thick"/>
    </w:rPr>
  </w:style>
  <w:style w:type="paragraph" w:customStyle="1" w:styleId="CiteTag">
    <w:name w:val="Cite/Tag"/>
    <w:basedOn w:val="Normal"/>
    <w:uiPriority w:val="99"/>
    <w:qFormat/>
    <w:rsid w:val="00A06122"/>
    <w:rPr>
      <w:rFonts w:ascii="Times New Roman" w:eastAsia="Cambria" w:hAnsi="Times New Roman" w:cs="Calibri"/>
      <w:b/>
    </w:rPr>
  </w:style>
  <w:style w:type="character" w:customStyle="1" w:styleId="CardsFont6ptChar1">
    <w:name w:val="Cards + Font: 6 pt Char1"/>
    <w:basedOn w:val="CardsChar"/>
    <w:link w:val="CardsFont6pt"/>
    <w:rsid w:val="00A0612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06122"/>
  </w:style>
  <w:style w:type="character" w:customStyle="1" w:styleId="m489902567989944824gmail-styleunderline">
    <w:name w:val="m_489902567989944824gmail-styleunderline"/>
    <w:basedOn w:val="DefaultParagraphFont"/>
    <w:rsid w:val="00A06122"/>
  </w:style>
  <w:style w:type="paragraph" w:customStyle="1" w:styleId="Analytic0">
    <w:name w:val="Analytic"/>
    <w:basedOn w:val="Normal"/>
    <w:link w:val="AnalyticChar0"/>
    <w:autoRedefine/>
    <w:uiPriority w:val="4"/>
    <w:qFormat/>
    <w:rsid w:val="00A06122"/>
    <w:rPr>
      <w:b/>
      <w:sz w:val="26"/>
    </w:rPr>
  </w:style>
  <w:style w:type="character" w:customStyle="1" w:styleId="AnalyticChar0">
    <w:name w:val="Analytic Char"/>
    <w:basedOn w:val="DefaultParagraphFont"/>
    <w:link w:val="Analytic0"/>
    <w:uiPriority w:val="4"/>
    <w:rsid w:val="00A06122"/>
    <w:rPr>
      <w:rFonts w:ascii="Calibri" w:eastAsiaTheme="minorEastAsia" w:hAnsi="Calibri"/>
      <w:b/>
      <w:sz w:val="26"/>
    </w:rPr>
  </w:style>
  <w:style w:type="character" w:customStyle="1" w:styleId="UnresolvedMention2">
    <w:name w:val="Unresolved Mention2"/>
    <w:basedOn w:val="DefaultParagraphFont"/>
    <w:uiPriority w:val="99"/>
    <w:rsid w:val="00A06122"/>
    <w:rPr>
      <w:color w:val="808080"/>
      <w:shd w:val="clear" w:color="auto" w:fill="E6E6E6"/>
    </w:rPr>
  </w:style>
  <w:style w:type="character" w:customStyle="1" w:styleId="swauthor">
    <w:name w:val="sw_author"/>
    <w:rsid w:val="00A06122"/>
  </w:style>
  <w:style w:type="character" w:customStyle="1" w:styleId="UnderlineCharChar3">
    <w:name w:val="Underline Char Char3"/>
    <w:rsid w:val="00A06122"/>
    <w:rPr>
      <w:szCs w:val="24"/>
      <w:u w:val="single"/>
      <w:lang w:val="en-US" w:eastAsia="en-US" w:bidi="ar-SA"/>
    </w:rPr>
  </w:style>
  <w:style w:type="character" w:customStyle="1" w:styleId="tl8wme">
    <w:name w:val="tl8wme"/>
    <w:basedOn w:val="DefaultParagraphFont"/>
    <w:rsid w:val="00A06122"/>
  </w:style>
  <w:style w:type="character" w:customStyle="1" w:styleId="Mention3">
    <w:name w:val="Mention3"/>
    <w:basedOn w:val="DefaultParagraphFont"/>
    <w:uiPriority w:val="99"/>
    <w:semiHidden/>
    <w:unhideWhenUsed/>
    <w:rsid w:val="00A06122"/>
    <w:rPr>
      <w:color w:val="2B579A"/>
      <w:shd w:val="clear" w:color="auto" w:fill="E6E6E6"/>
    </w:rPr>
  </w:style>
  <w:style w:type="character" w:customStyle="1" w:styleId="m-5251091010484660064gmail-style13ptbold">
    <w:name w:val="m_-5251091010484660064gmail-style13ptbold"/>
    <w:basedOn w:val="DefaultParagraphFont"/>
    <w:rsid w:val="00A06122"/>
  </w:style>
  <w:style w:type="character" w:customStyle="1" w:styleId="m-5251091010484660064gmail-styleunderline">
    <w:name w:val="m_-5251091010484660064gmail-styleunderline"/>
    <w:basedOn w:val="DefaultParagraphFont"/>
    <w:rsid w:val="00A06122"/>
  </w:style>
  <w:style w:type="character" w:customStyle="1" w:styleId="tablecaption">
    <w:name w:val="tablecaption"/>
    <w:basedOn w:val="DefaultParagraphFont"/>
    <w:rsid w:val="00A06122"/>
  </w:style>
  <w:style w:type="character" w:customStyle="1" w:styleId="StyleLatinHelvetica105ptBlack">
    <w:name w:val="Style (Latin) Helvetica 10.5 pt Black"/>
    <w:basedOn w:val="DefaultParagraphFont"/>
    <w:rsid w:val="00A06122"/>
    <w:rPr>
      <w:rFonts w:ascii="Times New Roman" w:hAnsi="Times New Roman"/>
      <w:color w:val="000000"/>
      <w:sz w:val="21"/>
    </w:rPr>
  </w:style>
  <w:style w:type="character" w:customStyle="1" w:styleId="m-413333960618644972gmail-style13ptbold">
    <w:name w:val="m_-413333960618644972gmail-style13ptbold"/>
    <w:basedOn w:val="DefaultParagraphFont"/>
    <w:rsid w:val="00A06122"/>
  </w:style>
  <w:style w:type="character" w:customStyle="1" w:styleId="m-413333960618644972gmail-styleunderline">
    <w:name w:val="m_-413333960618644972gmail-styleunderline"/>
    <w:basedOn w:val="DefaultParagraphFont"/>
    <w:rsid w:val="00A06122"/>
  </w:style>
  <w:style w:type="character" w:customStyle="1" w:styleId="m8314098763611656848gmail-stylestylebold12pt">
    <w:name w:val="m_8314098763611656848gmail-stylestylebold12pt"/>
    <w:basedOn w:val="DefaultParagraphFont"/>
    <w:rsid w:val="00A06122"/>
  </w:style>
  <w:style w:type="character" w:customStyle="1" w:styleId="m8314098763611656848gmail-styleboldunderline">
    <w:name w:val="m_8314098763611656848gmail-styleboldunderline"/>
    <w:basedOn w:val="DefaultParagraphFont"/>
    <w:rsid w:val="00A06122"/>
  </w:style>
  <w:style w:type="paragraph" w:customStyle="1" w:styleId="Spacer">
    <w:name w:val="Spacer"/>
    <w:basedOn w:val="Heading1"/>
    <w:link w:val="SpacerChar"/>
    <w:autoRedefine/>
    <w:uiPriority w:val="4"/>
    <w:qFormat/>
    <w:rsid w:val="00A06122"/>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A06122"/>
    <w:rPr>
      <w:rFonts w:ascii="Georgia" w:eastAsiaTheme="majorEastAsia" w:hAnsi="Georgia" w:cstheme="majorBidi"/>
      <w:b/>
      <w:bCs/>
      <w:szCs w:val="32"/>
    </w:rPr>
  </w:style>
  <w:style w:type="paragraph" w:customStyle="1" w:styleId="msonormal0">
    <w:name w:val="msonormal"/>
    <w:basedOn w:val="Normal"/>
    <w:rsid w:val="00A06122"/>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0612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A06122"/>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A06122"/>
    <w:rPr>
      <w:rFonts w:ascii="Arial Narrow" w:hAnsi="Arial Narrow" w:cs="Times New Roman"/>
      <w:color w:val="000000"/>
      <w:sz w:val="16"/>
    </w:rPr>
  </w:style>
  <w:style w:type="character" w:customStyle="1" w:styleId="CiteReal0">
    <w:name w:val="CiteReal"/>
    <w:uiPriority w:val="1"/>
    <w:qFormat/>
    <w:rsid w:val="00A06122"/>
    <w:rPr>
      <w:rFonts w:ascii="Arial" w:hAnsi="Arial"/>
      <w:b/>
      <w:sz w:val="24"/>
      <w:u w:val="single"/>
    </w:rPr>
  </w:style>
  <w:style w:type="character" w:customStyle="1" w:styleId="dropcap1">
    <w:name w:val="dropcap1"/>
    <w:rsid w:val="00A06122"/>
  </w:style>
  <w:style w:type="paragraph" w:customStyle="1" w:styleId="Style31">
    <w:name w:val="Style31"/>
    <w:basedOn w:val="Normal"/>
    <w:uiPriority w:val="99"/>
    <w:rsid w:val="00A06122"/>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06122"/>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06122"/>
    <w:pPr>
      <w:spacing w:line="200" w:lineRule="exact"/>
      <w:jc w:val="both"/>
    </w:pPr>
    <w:rPr>
      <w:rFonts w:ascii="Palatino Linotype" w:hAnsi="Palatino Linotype" w:cs="Palatino Linotype"/>
      <w:sz w:val="16"/>
    </w:rPr>
  </w:style>
  <w:style w:type="character" w:customStyle="1" w:styleId="FontStyle72">
    <w:name w:val="Font Style72"/>
    <w:uiPriority w:val="99"/>
    <w:rsid w:val="00A06122"/>
    <w:rPr>
      <w:rFonts w:ascii="Cambria" w:hAnsi="Cambria" w:cs="Cambria" w:hint="default"/>
      <w:sz w:val="16"/>
      <w:szCs w:val="16"/>
    </w:rPr>
  </w:style>
  <w:style w:type="character" w:customStyle="1" w:styleId="FontStyle73">
    <w:name w:val="Font Style73"/>
    <w:uiPriority w:val="99"/>
    <w:rsid w:val="00A06122"/>
    <w:rPr>
      <w:rFonts w:ascii="Cambria" w:hAnsi="Cambria" w:cs="Cambria" w:hint="default"/>
      <w:i/>
      <w:iCs/>
      <w:sz w:val="16"/>
      <w:szCs w:val="16"/>
    </w:rPr>
  </w:style>
  <w:style w:type="character" w:customStyle="1" w:styleId="UnderlinestyleChar2">
    <w:name w:val="Underline style Char2"/>
    <w:rsid w:val="00A06122"/>
    <w:rPr>
      <w:sz w:val="22"/>
      <w:szCs w:val="24"/>
      <w:u w:val="single"/>
      <w:lang w:val="en-US" w:eastAsia="en-US" w:bidi="ar-SA"/>
    </w:rPr>
  </w:style>
  <w:style w:type="character" w:customStyle="1" w:styleId="FontStyle49">
    <w:name w:val="Font Style49"/>
    <w:uiPriority w:val="99"/>
    <w:rsid w:val="00A06122"/>
    <w:rPr>
      <w:rFonts w:ascii="Cambria" w:hAnsi="Cambria" w:cs="Cambria"/>
      <w:sz w:val="20"/>
      <w:szCs w:val="20"/>
    </w:rPr>
  </w:style>
  <w:style w:type="character" w:customStyle="1" w:styleId="FontStyle50">
    <w:name w:val="Font Style50"/>
    <w:uiPriority w:val="99"/>
    <w:rsid w:val="00A0612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06122"/>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06122"/>
    <w:rPr>
      <w:rFonts w:ascii="Cambria" w:eastAsia="Cambria" w:hAnsi="Cambria" w:cs="Cambria"/>
      <w:spacing w:val="-3"/>
      <w:sz w:val="16"/>
      <w:szCs w:val="20"/>
    </w:rPr>
  </w:style>
  <w:style w:type="character" w:customStyle="1" w:styleId="kn">
    <w:name w:val="kn"/>
    <w:basedOn w:val="DefaultParagraphFont"/>
    <w:rsid w:val="00A06122"/>
  </w:style>
  <w:style w:type="character" w:customStyle="1" w:styleId="StyleStyleUnderlineUnderlineStyleBoldUnderlineIntenseEmphas">
    <w:name w:val="Style Style UnderlineUnderlineStyle Bold UnderlineIntense Emphas..."/>
    <w:basedOn w:val="DefaultParagraphFont"/>
    <w:rsid w:val="00A06122"/>
    <w:rPr>
      <w:b/>
      <w:bCs/>
      <w:sz w:val="26"/>
      <w:u w:val="single"/>
    </w:rPr>
  </w:style>
  <w:style w:type="character" w:customStyle="1" w:styleId="articoloinside">
    <w:name w:val="articolo_inside"/>
    <w:rsid w:val="00A06122"/>
  </w:style>
  <w:style w:type="paragraph" w:customStyle="1" w:styleId="pagetools">
    <w:name w:val="pagetools"/>
    <w:basedOn w:val="Normal"/>
    <w:rsid w:val="00A06122"/>
    <w:pPr>
      <w:spacing w:before="100" w:beforeAutospacing="1" w:after="100" w:afterAutospacing="1"/>
    </w:pPr>
    <w:rPr>
      <w:rFonts w:ascii="Cambria" w:eastAsia="Cambria" w:hAnsi="Cambria"/>
      <w:sz w:val="24"/>
    </w:rPr>
  </w:style>
  <w:style w:type="character" w:customStyle="1" w:styleId="desc">
    <w:name w:val="desc"/>
    <w:basedOn w:val="DefaultParagraphFont"/>
    <w:rsid w:val="00A06122"/>
  </w:style>
  <w:style w:type="character" w:customStyle="1" w:styleId="job">
    <w:name w:val="job"/>
    <w:basedOn w:val="DefaultParagraphFont"/>
    <w:rsid w:val="00A06122"/>
  </w:style>
  <w:style w:type="character" w:customStyle="1" w:styleId="publisher">
    <w:name w:val="publisher"/>
    <w:basedOn w:val="DefaultParagraphFont"/>
    <w:rsid w:val="00A06122"/>
  </w:style>
  <w:style w:type="character" w:customStyle="1" w:styleId="pubyear">
    <w:name w:val="pubyear"/>
    <w:basedOn w:val="DefaultParagraphFont"/>
    <w:rsid w:val="00A06122"/>
  </w:style>
  <w:style w:type="character" w:customStyle="1" w:styleId="pubcity">
    <w:name w:val="pubcity"/>
    <w:basedOn w:val="DefaultParagraphFont"/>
    <w:rsid w:val="00A06122"/>
  </w:style>
  <w:style w:type="character" w:customStyle="1" w:styleId="bodycontentlink">
    <w:name w:val="bodycontentlink"/>
    <w:basedOn w:val="DefaultParagraphFont"/>
    <w:rsid w:val="00A06122"/>
  </w:style>
  <w:style w:type="paragraph" w:customStyle="1" w:styleId="C-Text">
    <w:name w:val="C-Text"/>
    <w:basedOn w:val="Normal"/>
    <w:rsid w:val="00A06122"/>
    <w:pPr>
      <w:tabs>
        <w:tab w:val="num" w:pos="720"/>
      </w:tabs>
      <w:ind w:left="720" w:hanging="360"/>
    </w:pPr>
    <w:rPr>
      <w:rFonts w:ascii="Book Antiqua" w:hAnsi="Book Antiqua"/>
      <w:sz w:val="24"/>
    </w:rPr>
  </w:style>
  <w:style w:type="character" w:customStyle="1" w:styleId="ecdate">
    <w:name w:val="ec_date"/>
    <w:basedOn w:val="DefaultParagraphFont"/>
    <w:rsid w:val="00A06122"/>
    <w:rPr>
      <w:rFonts w:ascii="Symbol" w:hAnsi="Symbol" w:hint="default"/>
      <w:sz w:val="20"/>
      <w:szCs w:val="20"/>
      <w:shd w:val="clear" w:color="auto" w:fill="FFFFFF"/>
    </w:rPr>
  </w:style>
  <w:style w:type="paragraph" w:customStyle="1" w:styleId="ecmsonormal">
    <w:name w:val="ec_msonormal"/>
    <w:basedOn w:val="Normal"/>
    <w:rsid w:val="00A06122"/>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A06122"/>
  </w:style>
  <w:style w:type="character" w:customStyle="1" w:styleId="articleheadline">
    <w:name w:val="articleheadline"/>
    <w:basedOn w:val="DefaultParagraphFont"/>
    <w:rsid w:val="00A06122"/>
  </w:style>
  <w:style w:type="paragraph" w:customStyle="1" w:styleId="u-intro">
    <w:name w:val="u-intro"/>
    <w:basedOn w:val="Normal"/>
    <w:rsid w:val="00A06122"/>
    <w:pPr>
      <w:spacing w:before="100" w:beforeAutospacing="1" w:after="100" w:afterAutospacing="1"/>
    </w:pPr>
    <w:rPr>
      <w:rFonts w:ascii="Georgia" w:hAnsi="Georgia"/>
      <w:sz w:val="24"/>
    </w:rPr>
  </w:style>
  <w:style w:type="character" w:customStyle="1" w:styleId="u-byline">
    <w:name w:val="u-byline"/>
    <w:basedOn w:val="DefaultParagraphFont"/>
    <w:rsid w:val="00A06122"/>
  </w:style>
  <w:style w:type="character" w:customStyle="1" w:styleId="articlebya">
    <w:name w:val="articleby_a"/>
    <w:basedOn w:val="DefaultParagraphFont"/>
    <w:rsid w:val="00A06122"/>
  </w:style>
  <w:style w:type="character" w:customStyle="1" w:styleId="popupwinby">
    <w:name w:val="popupwinby"/>
    <w:basedOn w:val="DefaultParagraphFont"/>
    <w:rsid w:val="00A06122"/>
  </w:style>
  <w:style w:type="character" w:customStyle="1" w:styleId="storyheader">
    <w:name w:val="storyheader"/>
    <w:basedOn w:val="DefaultParagraphFont"/>
    <w:rsid w:val="00A06122"/>
  </w:style>
  <w:style w:type="character" w:customStyle="1" w:styleId="marron">
    <w:name w:val="marron"/>
    <w:basedOn w:val="DefaultParagraphFont"/>
    <w:rsid w:val="00A06122"/>
  </w:style>
  <w:style w:type="paragraph" w:customStyle="1" w:styleId="StyleNormalWeb10pt">
    <w:name w:val="Style Normal (Web) + 10 pt"/>
    <w:basedOn w:val="NormalWeb"/>
    <w:next w:val="Normal"/>
    <w:rsid w:val="00A06122"/>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A06122"/>
    <w:rPr>
      <w:szCs w:val="24"/>
      <w:lang w:val="en-US" w:eastAsia="en-US" w:bidi="ar-SA"/>
    </w:rPr>
  </w:style>
  <w:style w:type="paragraph" w:customStyle="1" w:styleId="TagCiteShells">
    <w:name w:val="Tag/Cite/Shells"/>
    <w:basedOn w:val="Normal"/>
    <w:rsid w:val="00A06122"/>
    <w:rPr>
      <w:rFonts w:ascii="Georgia" w:hAnsi="Georgia"/>
      <w:b/>
      <w:sz w:val="16"/>
    </w:rPr>
  </w:style>
  <w:style w:type="paragraph" w:customStyle="1" w:styleId="DefinitionTerm">
    <w:name w:val="Definition Term"/>
    <w:basedOn w:val="Normal"/>
    <w:next w:val="Normal"/>
    <w:rsid w:val="00A06122"/>
    <w:rPr>
      <w:rFonts w:ascii="Georgia" w:hAnsi="Georgia"/>
      <w:snapToGrid w:val="0"/>
      <w:sz w:val="24"/>
    </w:rPr>
  </w:style>
  <w:style w:type="character" w:customStyle="1" w:styleId="Style3CharChar">
    <w:name w:val="Style3 Char Char"/>
    <w:basedOn w:val="DefaultParagraphFont"/>
    <w:rsid w:val="00A0612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06122"/>
    <w:pPr>
      <w:spacing w:after="60"/>
    </w:pPr>
    <w:rPr>
      <w:rFonts w:ascii="Georgia" w:eastAsia="Segoe UI" w:hAnsi="Georgia" w:cs="Cambria"/>
      <w:caps/>
      <w:sz w:val="20"/>
      <w:lang w:eastAsia="zh-CN"/>
    </w:rPr>
  </w:style>
  <w:style w:type="character" w:customStyle="1" w:styleId="NormalChar0">
    <w:name w:val="Normal Char"/>
    <w:basedOn w:val="DefaultParagraphFont"/>
    <w:rsid w:val="00A06122"/>
    <w:rPr>
      <w:lang w:eastAsia="en-US"/>
    </w:rPr>
  </w:style>
  <w:style w:type="character" w:customStyle="1" w:styleId="BoldUnderlineChar2">
    <w:name w:val="Bold + Underline Char"/>
    <w:basedOn w:val="DefaultParagraphFont"/>
    <w:rsid w:val="00A0612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06122"/>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A06122"/>
  </w:style>
  <w:style w:type="character" w:customStyle="1" w:styleId="CharacterStyle7">
    <w:name w:val="Character Style 7"/>
    <w:rsid w:val="00A06122"/>
    <w:rPr>
      <w:rFonts w:ascii="Trebuchet MS" w:hAnsi="Trebuchet MS" w:cs="Trebuchet MS"/>
      <w:sz w:val="20"/>
      <w:szCs w:val="20"/>
      <w:u w:val="single"/>
    </w:rPr>
  </w:style>
  <w:style w:type="character" w:customStyle="1" w:styleId="StyleStyle4Char">
    <w:name w:val="Style Style4 + Char"/>
    <w:basedOn w:val="DefaultParagraphFont"/>
    <w:rsid w:val="00A0612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0612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06122"/>
    <w:rPr>
      <w:rFonts w:ascii="Symbol" w:hAnsi="Symbol"/>
      <w:sz w:val="21"/>
      <w:szCs w:val="21"/>
      <w:u w:val="thick"/>
    </w:rPr>
  </w:style>
  <w:style w:type="character" w:customStyle="1" w:styleId="UnderlinedEvidenceCharChar">
    <w:name w:val="Underlined Evidence Char Char"/>
    <w:basedOn w:val="DefaultParagraphFont"/>
    <w:rsid w:val="00A06122"/>
    <w:rPr>
      <w:rFonts w:ascii="Symbol" w:hAnsi="Symbol"/>
      <w:sz w:val="21"/>
      <w:szCs w:val="21"/>
      <w:u w:val="thick"/>
      <w:lang w:val="en-US" w:eastAsia="en-US" w:bidi="ar-SA"/>
    </w:rPr>
  </w:style>
  <w:style w:type="paragraph" w:customStyle="1" w:styleId="Cite8">
    <w:name w:val="Cite8"/>
    <w:basedOn w:val="Normal"/>
    <w:autoRedefine/>
    <w:qFormat/>
    <w:rsid w:val="00A06122"/>
    <w:rPr>
      <w:rFonts w:ascii="Trebuchet MS" w:eastAsia="Verdana" w:hAnsi="Trebuchet MS" w:cs="Cambria"/>
      <w:sz w:val="16"/>
    </w:rPr>
  </w:style>
  <w:style w:type="paragraph" w:customStyle="1" w:styleId="8font">
    <w:name w:val="8font"/>
    <w:basedOn w:val="Normal"/>
    <w:next w:val="Normal"/>
    <w:autoRedefine/>
    <w:qFormat/>
    <w:rsid w:val="00A06122"/>
    <w:rPr>
      <w:rFonts w:ascii="Georgia" w:eastAsia="Cambria Math" w:hAnsi="Georgia" w:cs="Cambria"/>
      <w:sz w:val="16"/>
      <w:szCs w:val="16"/>
    </w:rPr>
  </w:style>
  <w:style w:type="character" w:customStyle="1" w:styleId="NoterefInText">
    <w:name w:val="_NoterefInText"/>
    <w:uiPriority w:val="99"/>
    <w:rsid w:val="00A06122"/>
    <w:rPr>
      <w:rFonts w:cs="AKDPE C+ Utopia"/>
      <w:color w:val="000000"/>
    </w:rPr>
  </w:style>
  <w:style w:type="character" w:customStyle="1" w:styleId="postauthor">
    <w:name w:val="postauthor"/>
    <w:basedOn w:val="DefaultParagraphFont"/>
    <w:rsid w:val="00A06122"/>
  </w:style>
  <w:style w:type="paragraph" w:customStyle="1" w:styleId="notes-source-hasnotes">
    <w:name w:val="notes-source-hasnotes"/>
    <w:basedOn w:val="Normal"/>
    <w:rsid w:val="00A06122"/>
    <w:pPr>
      <w:spacing w:before="100" w:beforeAutospacing="1" w:after="100" w:afterAutospacing="1"/>
    </w:pPr>
    <w:rPr>
      <w:sz w:val="16"/>
      <w:szCs w:val="20"/>
    </w:rPr>
  </w:style>
  <w:style w:type="character" w:customStyle="1" w:styleId="span">
    <w:name w:val="span"/>
    <w:basedOn w:val="DefaultParagraphFont"/>
    <w:rsid w:val="00A06122"/>
  </w:style>
  <w:style w:type="character" w:customStyle="1" w:styleId="maintitle">
    <w:name w:val="maintitle"/>
    <w:basedOn w:val="DefaultParagraphFont"/>
    <w:rsid w:val="00A06122"/>
  </w:style>
  <w:style w:type="character" w:customStyle="1" w:styleId="thirdparty-logo">
    <w:name w:val="thirdparty-logo"/>
    <w:basedOn w:val="DefaultParagraphFont"/>
    <w:rsid w:val="00A06122"/>
  </w:style>
  <w:style w:type="character" w:customStyle="1" w:styleId="posted">
    <w:name w:val="posted"/>
    <w:basedOn w:val="DefaultParagraphFont"/>
    <w:rsid w:val="00A06122"/>
  </w:style>
  <w:style w:type="character" w:customStyle="1" w:styleId="ticker">
    <w:name w:val="ticker"/>
    <w:basedOn w:val="DefaultParagraphFont"/>
    <w:rsid w:val="00A06122"/>
  </w:style>
  <w:style w:type="paragraph" w:customStyle="1" w:styleId="articlemeta">
    <w:name w:val="articlemeta"/>
    <w:basedOn w:val="Normal"/>
    <w:rsid w:val="00A06122"/>
    <w:pPr>
      <w:spacing w:before="100" w:beforeAutospacing="1" w:after="100" w:afterAutospacing="1"/>
    </w:pPr>
    <w:rPr>
      <w:sz w:val="16"/>
      <w:szCs w:val="20"/>
    </w:rPr>
  </w:style>
  <w:style w:type="character" w:customStyle="1" w:styleId="vcard">
    <w:name w:val="vcard"/>
    <w:basedOn w:val="DefaultParagraphFont"/>
    <w:rsid w:val="00A06122"/>
  </w:style>
  <w:style w:type="character" w:customStyle="1" w:styleId="print-footnote">
    <w:name w:val="print-footnote"/>
    <w:basedOn w:val="DefaultParagraphFont"/>
    <w:rsid w:val="00A06122"/>
  </w:style>
  <w:style w:type="character" w:customStyle="1" w:styleId="datestring">
    <w:name w:val="datestring"/>
    <w:basedOn w:val="DefaultParagraphFont"/>
    <w:rsid w:val="00A06122"/>
  </w:style>
  <w:style w:type="paragraph" w:customStyle="1" w:styleId="noindent0">
    <w:name w:val="no_indent"/>
    <w:basedOn w:val="Normal"/>
    <w:rsid w:val="00A06122"/>
    <w:pPr>
      <w:spacing w:before="100" w:beforeAutospacing="1" w:after="100" w:afterAutospacing="1"/>
    </w:pPr>
    <w:rPr>
      <w:sz w:val="16"/>
      <w:szCs w:val="20"/>
    </w:rPr>
  </w:style>
  <w:style w:type="character" w:customStyle="1" w:styleId="email">
    <w:name w:val="email"/>
    <w:basedOn w:val="DefaultParagraphFont"/>
    <w:rsid w:val="00A06122"/>
  </w:style>
  <w:style w:type="paragraph" w:customStyle="1" w:styleId="left">
    <w:name w:val="left"/>
    <w:basedOn w:val="Normal"/>
    <w:rsid w:val="00A06122"/>
    <w:pPr>
      <w:spacing w:before="100" w:beforeAutospacing="1" w:after="100" w:afterAutospacing="1"/>
    </w:pPr>
    <w:rPr>
      <w:sz w:val="16"/>
      <w:szCs w:val="20"/>
    </w:rPr>
  </w:style>
  <w:style w:type="paragraph" w:customStyle="1" w:styleId="right">
    <w:name w:val="right"/>
    <w:basedOn w:val="Normal"/>
    <w:rsid w:val="00A06122"/>
    <w:pPr>
      <w:spacing w:before="100" w:beforeAutospacing="1" w:after="100" w:afterAutospacing="1"/>
    </w:pPr>
    <w:rPr>
      <w:sz w:val="16"/>
      <w:szCs w:val="20"/>
    </w:rPr>
  </w:style>
  <w:style w:type="character" w:customStyle="1" w:styleId="gptad">
    <w:name w:val="gptad"/>
    <w:basedOn w:val="DefaultParagraphFont"/>
    <w:rsid w:val="00A06122"/>
  </w:style>
  <w:style w:type="paragraph" w:customStyle="1" w:styleId="creditpostedmodified">
    <w:name w:val="credit_posted_modified"/>
    <w:basedOn w:val="Normal"/>
    <w:rsid w:val="00A06122"/>
    <w:pPr>
      <w:spacing w:before="100" w:beforeAutospacing="1" w:after="100" w:afterAutospacing="1"/>
    </w:pPr>
    <w:rPr>
      <w:sz w:val="16"/>
      <w:szCs w:val="20"/>
    </w:rPr>
  </w:style>
  <w:style w:type="character" w:customStyle="1" w:styleId="creditline">
    <w:name w:val="creditline"/>
    <w:basedOn w:val="DefaultParagraphFont"/>
    <w:rsid w:val="00A06122"/>
  </w:style>
  <w:style w:type="character" w:customStyle="1" w:styleId="grd">
    <w:name w:val="grd"/>
    <w:basedOn w:val="DefaultParagraphFont"/>
    <w:rsid w:val="00A06122"/>
  </w:style>
  <w:style w:type="paragraph" w:customStyle="1" w:styleId="hs-text-container">
    <w:name w:val="hs-text-container"/>
    <w:basedOn w:val="Normal"/>
    <w:rsid w:val="00A06122"/>
    <w:pPr>
      <w:spacing w:before="100" w:beforeAutospacing="1" w:after="100" w:afterAutospacing="1"/>
    </w:pPr>
    <w:rPr>
      <w:sz w:val="16"/>
      <w:szCs w:val="20"/>
    </w:rPr>
  </w:style>
  <w:style w:type="character" w:customStyle="1" w:styleId="created">
    <w:name w:val="created"/>
    <w:basedOn w:val="DefaultParagraphFont"/>
    <w:rsid w:val="00A06122"/>
  </w:style>
  <w:style w:type="character" w:customStyle="1" w:styleId="changed">
    <w:name w:val="changed"/>
    <w:basedOn w:val="DefaultParagraphFont"/>
    <w:rsid w:val="00A06122"/>
  </w:style>
  <w:style w:type="character" w:customStyle="1" w:styleId="article-author-name">
    <w:name w:val="article-author-name"/>
    <w:basedOn w:val="DefaultParagraphFont"/>
    <w:rsid w:val="00A06122"/>
  </w:style>
  <w:style w:type="character" w:customStyle="1" w:styleId="bioexcerpt">
    <w:name w:val="bio_excerpt"/>
    <w:basedOn w:val="DefaultParagraphFont"/>
    <w:rsid w:val="00A06122"/>
  </w:style>
  <w:style w:type="character" w:customStyle="1" w:styleId="commentcount">
    <w:name w:val="comment_count"/>
    <w:basedOn w:val="DefaultParagraphFont"/>
    <w:rsid w:val="00A06122"/>
  </w:style>
  <w:style w:type="character" w:customStyle="1" w:styleId="searchtermshighlighted">
    <w:name w:val="searchtermshighlighted"/>
    <w:basedOn w:val="DefaultParagraphFont"/>
    <w:rsid w:val="00A06122"/>
  </w:style>
  <w:style w:type="character" w:customStyle="1" w:styleId="contributornametrigger">
    <w:name w:val="contributornametrigger"/>
    <w:basedOn w:val="DefaultParagraphFont"/>
    <w:rsid w:val="00A06122"/>
  </w:style>
  <w:style w:type="character" w:customStyle="1" w:styleId="bylinepipe">
    <w:name w:val="bylinepipe"/>
    <w:basedOn w:val="DefaultParagraphFont"/>
    <w:rsid w:val="00A06122"/>
  </w:style>
  <w:style w:type="character" w:customStyle="1" w:styleId="lucenesearchresulturlb">
    <w:name w:val="lucene_search_result_url_b"/>
    <w:basedOn w:val="DefaultParagraphFont"/>
    <w:rsid w:val="00A06122"/>
  </w:style>
  <w:style w:type="character" w:customStyle="1" w:styleId="faculty-title">
    <w:name w:val="faculty-title"/>
    <w:basedOn w:val="DefaultParagraphFont"/>
    <w:rsid w:val="00A06122"/>
  </w:style>
  <w:style w:type="character" w:customStyle="1" w:styleId="count">
    <w:name w:val="count"/>
    <w:basedOn w:val="DefaultParagraphFont"/>
    <w:rsid w:val="00A06122"/>
  </w:style>
  <w:style w:type="character" w:customStyle="1" w:styleId="volume">
    <w:name w:val="volume"/>
    <w:basedOn w:val="DefaultParagraphFont"/>
    <w:rsid w:val="00A06122"/>
  </w:style>
  <w:style w:type="character" w:customStyle="1" w:styleId="issue">
    <w:name w:val="issue"/>
    <w:basedOn w:val="DefaultParagraphFont"/>
    <w:rsid w:val="00A06122"/>
  </w:style>
  <w:style w:type="character" w:customStyle="1" w:styleId="pages">
    <w:name w:val="pages"/>
    <w:basedOn w:val="DefaultParagraphFont"/>
    <w:rsid w:val="00A06122"/>
  </w:style>
  <w:style w:type="character" w:customStyle="1" w:styleId="field-content">
    <w:name w:val="field-content"/>
    <w:basedOn w:val="DefaultParagraphFont"/>
    <w:rsid w:val="00A06122"/>
  </w:style>
  <w:style w:type="character" w:customStyle="1" w:styleId="person">
    <w:name w:val="person"/>
    <w:basedOn w:val="DefaultParagraphFont"/>
    <w:rsid w:val="00A06122"/>
  </w:style>
  <w:style w:type="character" w:customStyle="1" w:styleId="corresponding">
    <w:name w:val="corresponding"/>
    <w:basedOn w:val="DefaultParagraphFont"/>
    <w:rsid w:val="00A06122"/>
  </w:style>
  <w:style w:type="character" w:customStyle="1" w:styleId="entry-date">
    <w:name w:val="entry-date"/>
    <w:basedOn w:val="DefaultParagraphFont"/>
    <w:rsid w:val="00A06122"/>
  </w:style>
  <w:style w:type="paragraph" w:customStyle="1" w:styleId="entry-meta">
    <w:name w:val="entry-meta"/>
    <w:basedOn w:val="Normal"/>
    <w:rsid w:val="00A06122"/>
    <w:pPr>
      <w:spacing w:before="100" w:beforeAutospacing="1" w:after="100" w:afterAutospacing="1"/>
    </w:pPr>
    <w:rPr>
      <w:sz w:val="16"/>
      <w:szCs w:val="20"/>
    </w:rPr>
  </w:style>
  <w:style w:type="character" w:customStyle="1" w:styleId="post-time">
    <w:name w:val="post-time"/>
    <w:basedOn w:val="DefaultParagraphFont"/>
    <w:rsid w:val="00A06122"/>
  </w:style>
  <w:style w:type="character" w:customStyle="1" w:styleId="post-category">
    <w:name w:val="post-category"/>
    <w:basedOn w:val="DefaultParagraphFont"/>
    <w:rsid w:val="00A06122"/>
  </w:style>
  <w:style w:type="character" w:customStyle="1" w:styleId="post-author">
    <w:name w:val="post-author"/>
    <w:basedOn w:val="DefaultParagraphFont"/>
    <w:rsid w:val="00A06122"/>
  </w:style>
  <w:style w:type="character" w:customStyle="1" w:styleId="A10">
    <w:name w:val="A10"/>
    <w:uiPriority w:val="99"/>
    <w:rsid w:val="00A06122"/>
    <w:rPr>
      <w:rFonts w:cs="MS Mincho"/>
      <w:color w:val="000000"/>
      <w:sz w:val="11"/>
      <w:szCs w:val="11"/>
    </w:rPr>
  </w:style>
  <w:style w:type="paragraph" w:customStyle="1" w:styleId="Pa10">
    <w:name w:val="Pa10"/>
    <w:basedOn w:val="Default"/>
    <w:next w:val="Default"/>
    <w:uiPriority w:val="99"/>
    <w:rsid w:val="00A0612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06122"/>
    <w:pPr>
      <w:widowControl w:val="0"/>
      <w:spacing w:line="241" w:lineRule="atLeast"/>
    </w:pPr>
    <w:rPr>
      <w:rFonts w:ascii="Verdana" w:eastAsiaTheme="minorEastAsia" w:hAnsi="Verdana" w:cs="Cambria"/>
      <w:color w:val="auto"/>
    </w:rPr>
  </w:style>
  <w:style w:type="character" w:customStyle="1" w:styleId="A9">
    <w:name w:val="A9"/>
    <w:uiPriority w:val="99"/>
    <w:rsid w:val="00A06122"/>
    <w:rPr>
      <w:rFonts w:cs="MS Mincho"/>
      <w:color w:val="000000"/>
      <w:sz w:val="14"/>
      <w:szCs w:val="14"/>
    </w:rPr>
  </w:style>
  <w:style w:type="paragraph" w:customStyle="1" w:styleId="articledetails">
    <w:name w:val="articledetails"/>
    <w:basedOn w:val="Normal"/>
    <w:rsid w:val="00A06122"/>
    <w:pPr>
      <w:spacing w:before="100" w:beforeAutospacing="1" w:after="100" w:afterAutospacing="1"/>
    </w:pPr>
    <w:rPr>
      <w:sz w:val="16"/>
      <w:szCs w:val="20"/>
    </w:rPr>
  </w:style>
  <w:style w:type="character" w:customStyle="1" w:styleId="posted-and-updated">
    <w:name w:val="posted-and-updated"/>
    <w:basedOn w:val="DefaultParagraphFont"/>
    <w:rsid w:val="00A06122"/>
  </w:style>
  <w:style w:type="paragraph" w:customStyle="1" w:styleId="aff">
    <w:name w:val="aff"/>
    <w:basedOn w:val="Normal"/>
    <w:rsid w:val="00A06122"/>
    <w:pPr>
      <w:spacing w:before="100" w:beforeAutospacing="1" w:after="100" w:afterAutospacing="1"/>
    </w:pPr>
    <w:rPr>
      <w:sz w:val="16"/>
      <w:szCs w:val="20"/>
    </w:rPr>
  </w:style>
  <w:style w:type="character" w:customStyle="1" w:styleId="entry-author">
    <w:name w:val="entry-author"/>
    <w:basedOn w:val="DefaultParagraphFont"/>
    <w:rsid w:val="00A06122"/>
  </w:style>
  <w:style w:type="character" w:customStyle="1" w:styleId="entry-author-name">
    <w:name w:val="entry-author-name"/>
    <w:basedOn w:val="DefaultParagraphFont"/>
    <w:rsid w:val="00A06122"/>
  </w:style>
  <w:style w:type="character" w:customStyle="1" w:styleId="arial11">
    <w:name w:val="arial_11"/>
    <w:basedOn w:val="DefaultParagraphFont"/>
    <w:rsid w:val="00A06122"/>
  </w:style>
  <w:style w:type="character" w:customStyle="1" w:styleId="contrib-degrees">
    <w:name w:val="contrib-degrees"/>
    <w:basedOn w:val="DefaultParagraphFont"/>
    <w:rsid w:val="00A06122"/>
  </w:style>
  <w:style w:type="character" w:customStyle="1" w:styleId="contrib-on-behalf-of">
    <w:name w:val="contrib-on-behalf-of"/>
    <w:basedOn w:val="DefaultParagraphFont"/>
    <w:rsid w:val="00A06122"/>
  </w:style>
  <w:style w:type="character" w:customStyle="1" w:styleId="pubtime">
    <w:name w:val="pubtime"/>
    <w:basedOn w:val="DefaultParagraphFont"/>
    <w:rsid w:val="00A06122"/>
  </w:style>
  <w:style w:type="character" w:customStyle="1" w:styleId="time">
    <w:name w:val="time"/>
    <w:basedOn w:val="DefaultParagraphFont"/>
    <w:rsid w:val="00A06122"/>
  </w:style>
  <w:style w:type="character" w:customStyle="1" w:styleId="fbcommentscount">
    <w:name w:val="fb_comments_count"/>
    <w:basedOn w:val="DefaultParagraphFont"/>
    <w:rsid w:val="00A06122"/>
  </w:style>
  <w:style w:type="character" w:customStyle="1" w:styleId="stsharethiscustom">
    <w:name w:val="st_sharethis_custom"/>
    <w:basedOn w:val="DefaultParagraphFont"/>
    <w:rsid w:val="00A06122"/>
  </w:style>
  <w:style w:type="paragraph" w:customStyle="1" w:styleId="permalinkable">
    <w:name w:val="permalinkable"/>
    <w:basedOn w:val="Normal"/>
    <w:rsid w:val="00A06122"/>
    <w:pPr>
      <w:spacing w:before="100" w:beforeAutospacing="1" w:after="100" w:afterAutospacing="1"/>
    </w:pPr>
    <w:rPr>
      <w:sz w:val="16"/>
      <w:szCs w:val="20"/>
    </w:rPr>
  </w:style>
  <w:style w:type="character" w:customStyle="1" w:styleId="post-date">
    <w:name w:val="post-date"/>
    <w:basedOn w:val="DefaultParagraphFont"/>
    <w:rsid w:val="00A06122"/>
  </w:style>
  <w:style w:type="character" w:customStyle="1" w:styleId="link-external">
    <w:name w:val="link-external"/>
    <w:basedOn w:val="DefaultParagraphFont"/>
    <w:rsid w:val="00A06122"/>
  </w:style>
  <w:style w:type="character" w:customStyle="1" w:styleId="articleauthor">
    <w:name w:val="article_author"/>
    <w:basedOn w:val="DefaultParagraphFont"/>
    <w:rsid w:val="00A06122"/>
  </w:style>
  <w:style w:type="character" w:customStyle="1" w:styleId="articleissue">
    <w:name w:val="article_issue"/>
    <w:basedOn w:val="DefaultParagraphFont"/>
    <w:rsid w:val="00A06122"/>
  </w:style>
  <w:style w:type="character" w:customStyle="1" w:styleId="a-size-large">
    <w:name w:val="a-size-large"/>
    <w:basedOn w:val="DefaultParagraphFont"/>
    <w:rsid w:val="00A06122"/>
  </w:style>
  <w:style w:type="character" w:customStyle="1" w:styleId="a-size-medium">
    <w:name w:val="a-size-medium"/>
    <w:basedOn w:val="DefaultParagraphFont"/>
    <w:rsid w:val="00A06122"/>
  </w:style>
  <w:style w:type="character" w:customStyle="1" w:styleId="contribution">
    <w:name w:val="contribution"/>
    <w:basedOn w:val="DefaultParagraphFont"/>
    <w:rsid w:val="00A06122"/>
  </w:style>
  <w:style w:type="character" w:customStyle="1" w:styleId="a-color-secondary">
    <w:name w:val="a-color-secondary"/>
    <w:basedOn w:val="DefaultParagraphFont"/>
    <w:rsid w:val="00A06122"/>
  </w:style>
  <w:style w:type="paragraph" w:customStyle="1" w:styleId="sbyline">
    <w:name w:val="sbyline"/>
    <w:basedOn w:val="Normal"/>
    <w:rsid w:val="00A06122"/>
    <w:pPr>
      <w:spacing w:before="100" w:beforeAutospacing="1" w:after="100" w:afterAutospacing="1"/>
    </w:pPr>
    <w:rPr>
      <w:sz w:val="16"/>
      <w:szCs w:val="20"/>
    </w:rPr>
  </w:style>
  <w:style w:type="character" w:customStyle="1" w:styleId="ui-author">
    <w:name w:val="ui-author"/>
    <w:basedOn w:val="DefaultParagraphFont"/>
    <w:rsid w:val="00A06122"/>
  </w:style>
  <w:style w:type="character" w:customStyle="1" w:styleId="ui-staffline">
    <w:name w:val="ui-staffline"/>
    <w:basedOn w:val="DefaultParagraphFont"/>
    <w:rsid w:val="00A06122"/>
  </w:style>
  <w:style w:type="paragraph" w:customStyle="1" w:styleId="promotion-tag-p">
    <w:name w:val="promotion-tag-p"/>
    <w:basedOn w:val="Normal"/>
    <w:rsid w:val="00A06122"/>
    <w:pPr>
      <w:spacing w:before="100" w:beforeAutospacing="1" w:after="100" w:afterAutospacing="1"/>
    </w:pPr>
    <w:rPr>
      <w:sz w:val="16"/>
      <w:szCs w:val="20"/>
    </w:rPr>
  </w:style>
  <w:style w:type="paragraph" w:customStyle="1" w:styleId="heading">
    <w:name w:val="heading"/>
    <w:basedOn w:val="Normal"/>
    <w:rsid w:val="00A06122"/>
    <w:pPr>
      <w:spacing w:before="100" w:beforeAutospacing="1" w:after="100" w:afterAutospacing="1"/>
    </w:pPr>
    <w:rPr>
      <w:sz w:val="16"/>
      <w:szCs w:val="20"/>
    </w:rPr>
  </w:style>
  <w:style w:type="character" w:customStyle="1" w:styleId="value">
    <w:name w:val="value"/>
    <w:basedOn w:val="DefaultParagraphFont"/>
    <w:rsid w:val="00A06122"/>
  </w:style>
  <w:style w:type="character" w:customStyle="1" w:styleId="specialissuelabel">
    <w:name w:val="specialissuelabel"/>
    <w:basedOn w:val="DefaultParagraphFont"/>
    <w:rsid w:val="00A06122"/>
  </w:style>
  <w:style w:type="character" w:customStyle="1" w:styleId="referencediv">
    <w:name w:val="referencediv"/>
    <w:basedOn w:val="DefaultParagraphFont"/>
    <w:rsid w:val="00A06122"/>
  </w:style>
  <w:style w:type="character" w:customStyle="1" w:styleId="wp-smiley">
    <w:name w:val="wp-smiley"/>
    <w:basedOn w:val="DefaultParagraphFont"/>
    <w:rsid w:val="00A06122"/>
  </w:style>
  <w:style w:type="character" w:customStyle="1" w:styleId="meta-prep">
    <w:name w:val="meta-prep"/>
    <w:basedOn w:val="DefaultParagraphFont"/>
    <w:rsid w:val="00A06122"/>
  </w:style>
  <w:style w:type="character" w:customStyle="1" w:styleId="artjournal">
    <w:name w:val="art_journal"/>
    <w:basedOn w:val="DefaultParagraphFont"/>
    <w:rsid w:val="00A06122"/>
  </w:style>
  <w:style w:type="character" w:customStyle="1" w:styleId="artdatevolumeissuepart">
    <w:name w:val="art_datevolumeissuepart"/>
    <w:basedOn w:val="DefaultParagraphFont"/>
    <w:rsid w:val="00A06122"/>
  </w:style>
  <w:style w:type="character" w:customStyle="1" w:styleId="artpages">
    <w:name w:val="art_pages"/>
    <w:basedOn w:val="DefaultParagraphFont"/>
    <w:rsid w:val="00A06122"/>
  </w:style>
  <w:style w:type="character" w:customStyle="1" w:styleId="singlehighlightclass">
    <w:name w:val="single_highlight_class"/>
    <w:basedOn w:val="DefaultParagraphFont"/>
    <w:rsid w:val="00A06122"/>
  </w:style>
  <w:style w:type="character" w:customStyle="1" w:styleId="degree">
    <w:name w:val="degree"/>
    <w:basedOn w:val="DefaultParagraphFont"/>
    <w:rsid w:val="00A06122"/>
  </w:style>
  <w:style w:type="character" w:customStyle="1" w:styleId="major">
    <w:name w:val="major"/>
    <w:basedOn w:val="DefaultParagraphFont"/>
    <w:rsid w:val="00A06122"/>
  </w:style>
  <w:style w:type="character" w:customStyle="1" w:styleId="authors">
    <w:name w:val="authors"/>
    <w:basedOn w:val="DefaultParagraphFont"/>
    <w:rsid w:val="00A06122"/>
  </w:style>
  <w:style w:type="character" w:customStyle="1" w:styleId="views">
    <w:name w:val="views"/>
    <w:basedOn w:val="DefaultParagraphFont"/>
    <w:rsid w:val="00A06122"/>
  </w:style>
  <w:style w:type="character" w:customStyle="1" w:styleId="stmainservices">
    <w:name w:val="stmainservices"/>
    <w:basedOn w:val="DefaultParagraphFont"/>
    <w:rsid w:val="00A06122"/>
  </w:style>
  <w:style w:type="character" w:customStyle="1" w:styleId="stbubblehcount">
    <w:name w:val="stbubble_hcount"/>
    <w:basedOn w:val="DefaultParagraphFont"/>
    <w:rsid w:val="00A06122"/>
  </w:style>
  <w:style w:type="paragraph" w:customStyle="1" w:styleId="Document">
    <w:name w:val="_Document"/>
    <w:basedOn w:val="Default"/>
    <w:next w:val="Default"/>
    <w:uiPriority w:val="99"/>
    <w:rsid w:val="00A0612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0612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06122"/>
    <w:pPr>
      <w:widowControl w:val="0"/>
    </w:pPr>
    <w:rPr>
      <w:rFonts w:ascii="AKDPE C+ Utopia" w:eastAsiaTheme="minorEastAsia" w:hAnsi="AKDPE C+ Utopia" w:cs="Cambria"/>
      <w:color w:val="auto"/>
    </w:rPr>
  </w:style>
  <w:style w:type="paragraph" w:customStyle="1" w:styleId="collapsed-hide">
    <w:name w:val="collapsed-hide"/>
    <w:basedOn w:val="Normal"/>
    <w:rsid w:val="00A06122"/>
    <w:pPr>
      <w:spacing w:before="100" w:beforeAutospacing="1" w:after="100" w:afterAutospacing="1"/>
    </w:pPr>
    <w:rPr>
      <w:sz w:val="16"/>
      <w:szCs w:val="20"/>
    </w:rPr>
  </w:style>
  <w:style w:type="paragraph" w:customStyle="1" w:styleId="Pa7">
    <w:name w:val="Pa7"/>
    <w:basedOn w:val="Default"/>
    <w:next w:val="Default"/>
    <w:uiPriority w:val="99"/>
    <w:rsid w:val="00A06122"/>
    <w:pPr>
      <w:widowControl w:val="0"/>
      <w:spacing w:line="211" w:lineRule="atLeast"/>
    </w:pPr>
    <w:rPr>
      <w:rFonts w:ascii="Courier New" w:eastAsiaTheme="minorEastAsia" w:hAnsi="Courier New" w:cs="Cambria"/>
      <w:color w:val="auto"/>
    </w:rPr>
  </w:style>
  <w:style w:type="paragraph" w:customStyle="1" w:styleId="odd">
    <w:name w:val="odd"/>
    <w:basedOn w:val="Normal"/>
    <w:rsid w:val="00A06122"/>
    <w:pPr>
      <w:spacing w:before="100" w:beforeAutospacing="1" w:after="100" w:afterAutospacing="1"/>
    </w:pPr>
    <w:rPr>
      <w:sz w:val="16"/>
      <w:szCs w:val="20"/>
    </w:rPr>
  </w:style>
  <w:style w:type="character" w:customStyle="1" w:styleId="article-date">
    <w:name w:val="article-date"/>
    <w:basedOn w:val="DefaultParagraphFont"/>
    <w:rsid w:val="00A06122"/>
  </w:style>
  <w:style w:type="character" w:customStyle="1" w:styleId="article-author">
    <w:name w:val="article-author"/>
    <w:basedOn w:val="DefaultParagraphFont"/>
    <w:rsid w:val="00A06122"/>
  </w:style>
  <w:style w:type="character" w:customStyle="1" w:styleId="tolocaltime">
    <w:name w:val="tolocaltime"/>
    <w:basedOn w:val="DefaultParagraphFont"/>
    <w:rsid w:val="00A06122"/>
  </w:style>
  <w:style w:type="character" w:customStyle="1" w:styleId="pb-byline">
    <w:name w:val="pb-byline"/>
    <w:basedOn w:val="DefaultParagraphFont"/>
    <w:rsid w:val="00A06122"/>
  </w:style>
  <w:style w:type="character" w:customStyle="1" w:styleId="pb-timestamp">
    <w:name w:val="pb-timestamp"/>
    <w:basedOn w:val="DefaultParagraphFont"/>
    <w:rsid w:val="00A06122"/>
  </w:style>
  <w:style w:type="paragraph" w:customStyle="1" w:styleId="Pa8">
    <w:name w:val="Pa8"/>
    <w:basedOn w:val="Default"/>
    <w:next w:val="Default"/>
    <w:uiPriority w:val="99"/>
    <w:rsid w:val="00A0612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0612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06122"/>
  </w:style>
  <w:style w:type="character" w:customStyle="1" w:styleId="even">
    <w:name w:val="even"/>
    <w:basedOn w:val="DefaultParagraphFont"/>
    <w:rsid w:val="00A06122"/>
  </w:style>
  <w:style w:type="paragraph" w:customStyle="1" w:styleId="volissue">
    <w:name w:val="volissue"/>
    <w:basedOn w:val="Normal"/>
    <w:rsid w:val="00A06122"/>
    <w:pPr>
      <w:spacing w:before="100" w:beforeAutospacing="1" w:after="100" w:afterAutospacing="1"/>
    </w:pPr>
    <w:rPr>
      <w:sz w:val="16"/>
      <w:szCs w:val="20"/>
    </w:rPr>
  </w:style>
  <w:style w:type="character" w:customStyle="1" w:styleId="view-count">
    <w:name w:val="view-count"/>
    <w:basedOn w:val="DefaultParagraphFont"/>
    <w:rsid w:val="00A06122"/>
  </w:style>
  <w:style w:type="character" w:customStyle="1" w:styleId="tChar">
    <w:name w:val="t Char"/>
    <w:rsid w:val="00A06122"/>
    <w:rPr>
      <w:rFonts w:ascii="Georgia" w:eastAsia="Times New Roman" w:hAnsi="Georgia" w:cs="Calibri"/>
      <w:b/>
      <w:lang w:val="x-none" w:eastAsia="x-none"/>
    </w:rPr>
  </w:style>
  <w:style w:type="paragraph" w:customStyle="1" w:styleId="BoldUnderlineChar20">
    <w:name w:val="BoldUnderline Char2"/>
    <w:link w:val="BoldUnderlineChar2Char"/>
    <w:rsid w:val="00A0612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06122"/>
    <w:rPr>
      <w:rFonts w:ascii="Times New Roman" w:eastAsia="Times New Roman" w:hAnsi="Times New Roman" w:cs="Times New Roman"/>
      <w:b/>
      <w:sz w:val="20"/>
      <w:u w:val="single"/>
    </w:rPr>
  </w:style>
  <w:style w:type="character" w:customStyle="1" w:styleId="UnderlineCharChar4">
    <w:name w:val="Underline Char Char4"/>
    <w:rsid w:val="00A06122"/>
    <w:rPr>
      <w:szCs w:val="24"/>
      <w:u w:val="single"/>
      <w:lang w:val="en-US" w:eastAsia="en-US" w:bidi="ar-SA"/>
    </w:rPr>
  </w:style>
  <w:style w:type="character" w:customStyle="1" w:styleId="BoldUnderlineCharChar3">
    <w:name w:val="BoldUnderline Char Char3"/>
    <w:rsid w:val="00A06122"/>
    <w:rPr>
      <w:b/>
      <w:szCs w:val="24"/>
      <w:u w:val="single"/>
      <w:lang w:val="en-US" w:eastAsia="en-US" w:bidi="ar-SA"/>
    </w:rPr>
  </w:style>
  <w:style w:type="character" w:customStyle="1" w:styleId="BoldUnderlineCharChar2">
    <w:name w:val="BoldUnderline Char Char2"/>
    <w:rsid w:val="00A06122"/>
    <w:rPr>
      <w:b/>
      <w:szCs w:val="24"/>
      <w:u w:val="single"/>
      <w:lang w:val="en-US" w:eastAsia="en-US" w:bidi="ar-SA"/>
    </w:rPr>
  </w:style>
  <w:style w:type="paragraph" w:customStyle="1" w:styleId="UnderlineCard0">
    <w:name w:val="UnderlineCard"/>
    <w:basedOn w:val="Heading3"/>
    <w:link w:val="UnderlineCardChar"/>
    <w:qFormat/>
    <w:rsid w:val="00A06122"/>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A06122"/>
    <w:rPr>
      <w:rFonts w:ascii="Georgia" w:eastAsia="Calibri" w:hAnsi="Georgia" w:cs="Times New Roman"/>
      <w:sz w:val="20"/>
      <w:szCs w:val="20"/>
      <w:u w:val="single"/>
      <w:lang w:val="x-none" w:eastAsia="x-none"/>
    </w:rPr>
  </w:style>
  <w:style w:type="character" w:customStyle="1" w:styleId="5Notunderlined">
    <w:name w:val="5 Not underlined"/>
    <w:rsid w:val="00A06122"/>
    <w:rPr>
      <w:rFonts w:ascii="Times New Roman" w:hAnsi="Times New Roman"/>
      <w:sz w:val="16"/>
    </w:rPr>
  </w:style>
  <w:style w:type="character" w:customStyle="1" w:styleId="volume-issue">
    <w:name w:val="volume-issue"/>
    <w:rsid w:val="00A06122"/>
    <w:rPr>
      <w:rFonts w:cs="Times New Roman"/>
    </w:rPr>
  </w:style>
  <w:style w:type="character" w:customStyle="1" w:styleId="i">
    <w:name w:val="i"/>
    <w:basedOn w:val="DefaultParagraphFont"/>
    <w:uiPriority w:val="99"/>
    <w:rsid w:val="00A06122"/>
  </w:style>
  <w:style w:type="character" w:customStyle="1" w:styleId="storytext">
    <w:name w:val="storytext"/>
    <w:basedOn w:val="DefaultParagraphFont"/>
    <w:rsid w:val="00A06122"/>
  </w:style>
  <w:style w:type="character" w:customStyle="1" w:styleId="heading3char0">
    <w:name w:val="heading3char"/>
    <w:rsid w:val="00A06122"/>
  </w:style>
  <w:style w:type="character" w:customStyle="1" w:styleId="boldness1">
    <w:name w:val="boldness1"/>
    <w:rsid w:val="00A06122"/>
  </w:style>
  <w:style w:type="paragraph" w:customStyle="1" w:styleId="Cardd">
    <w:name w:val="Cardd"/>
    <w:basedOn w:val="Normal"/>
    <w:uiPriority w:val="4"/>
    <w:qFormat/>
    <w:rsid w:val="00A06122"/>
    <w:pPr>
      <w:ind w:left="288" w:right="288"/>
    </w:pPr>
    <w:rPr>
      <w:rFonts w:ascii="Georgia" w:hAnsi="Georgia"/>
      <w:sz w:val="16"/>
    </w:rPr>
  </w:style>
  <w:style w:type="paragraph" w:customStyle="1" w:styleId="document0">
    <w:name w:val="document"/>
    <w:basedOn w:val="Normal"/>
    <w:rsid w:val="00A06122"/>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A06122"/>
  </w:style>
  <w:style w:type="character" w:customStyle="1" w:styleId="a2">
    <w:name w:val="_"/>
    <w:basedOn w:val="DefaultParagraphFont"/>
    <w:rsid w:val="00A06122"/>
  </w:style>
  <w:style w:type="paragraph" w:customStyle="1" w:styleId="Shrink6">
    <w:name w:val="Shrink 6"/>
    <w:basedOn w:val="Normal"/>
    <w:qFormat/>
    <w:rsid w:val="00A06122"/>
    <w:rPr>
      <w:rFonts w:ascii="Georgia" w:eastAsia="Calibri" w:hAnsi="Georgia" w:cs="Times New Roman"/>
      <w:sz w:val="12"/>
    </w:rPr>
  </w:style>
  <w:style w:type="character" w:customStyle="1" w:styleId="messagecontent">
    <w:name w:val="message_content"/>
    <w:rsid w:val="00A06122"/>
  </w:style>
  <w:style w:type="character" w:customStyle="1" w:styleId="StyleUnderlineChar">
    <w:name w:val="Style Underline Char"/>
    <w:basedOn w:val="DefaultParagraphFont"/>
    <w:rsid w:val="00A0612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0612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A06122"/>
    <w:rPr>
      <w:rFonts w:ascii="Georgia" w:eastAsia="Times New Roman" w:hAnsi="Georgia" w:cs="Arial"/>
      <w:b/>
      <w:bCs/>
      <w:kern w:val="32"/>
      <w:szCs w:val="32"/>
      <w:u w:val="single"/>
    </w:rPr>
  </w:style>
  <w:style w:type="character" w:customStyle="1" w:styleId="twelptblackblack1">
    <w:name w:val="twelptblackblack1"/>
    <w:basedOn w:val="DefaultParagraphFont"/>
    <w:rsid w:val="00A06122"/>
    <w:rPr>
      <w:rFonts w:ascii="Verdana" w:hAnsi="Verdana" w:hint="default"/>
      <w:color w:val="000000"/>
      <w:sz w:val="16"/>
      <w:szCs w:val="16"/>
    </w:rPr>
  </w:style>
  <w:style w:type="character" w:customStyle="1" w:styleId="Heading3CharCharCharChar1">
    <w:name w:val="Heading 3 Char Char Char Char1"/>
    <w:rsid w:val="00A06122"/>
    <w:rPr>
      <w:rFonts w:cs="Arial"/>
      <w:bCs/>
      <w:szCs w:val="26"/>
      <w:u w:val="single"/>
      <w:lang w:val="en-US" w:eastAsia="en-US" w:bidi="ar-SA"/>
    </w:rPr>
  </w:style>
  <w:style w:type="paragraph" w:customStyle="1" w:styleId="conintrotext">
    <w:name w:val="conintrotext"/>
    <w:basedOn w:val="Normal"/>
    <w:uiPriority w:val="99"/>
    <w:rsid w:val="00A06122"/>
    <w:pPr>
      <w:spacing w:before="100" w:beforeAutospacing="1" w:after="100" w:afterAutospacing="1"/>
    </w:pPr>
    <w:rPr>
      <w:rFonts w:ascii="Georgia" w:eastAsia="Times New Roman" w:hAnsi="Georgia"/>
      <w:sz w:val="24"/>
    </w:rPr>
  </w:style>
  <w:style w:type="character" w:customStyle="1" w:styleId="comment-body">
    <w:name w:val="comment-body"/>
    <w:rsid w:val="00A06122"/>
  </w:style>
  <w:style w:type="character" w:customStyle="1" w:styleId="UnderlineCharCharChar1">
    <w:name w:val="Underline Char Char Char1"/>
    <w:rsid w:val="00A0612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0612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06122"/>
    <w:rPr>
      <w:rFonts w:asciiTheme="minorHAnsi" w:eastAsia="MS Mincho" w:hAnsiTheme="minorHAnsi"/>
      <w:b/>
      <w:sz w:val="24"/>
      <w:u w:val="single"/>
    </w:rPr>
  </w:style>
  <w:style w:type="character" w:customStyle="1" w:styleId="mw-headline">
    <w:name w:val="mw-headline"/>
    <w:rsid w:val="00A06122"/>
  </w:style>
  <w:style w:type="character" w:customStyle="1" w:styleId="flagicon">
    <w:name w:val="flagicon"/>
    <w:rsid w:val="00A06122"/>
  </w:style>
  <w:style w:type="paragraph" w:customStyle="1" w:styleId="assert">
    <w:name w:val="assert"/>
    <w:basedOn w:val="Normal"/>
    <w:uiPriority w:val="99"/>
    <w:rsid w:val="00A06122"/>
    <w:pPr>
      <w:spacing w:before="100" w:beforeAutospacing="1" w:after="100" w:afterAutospacing="1"/>
    </w:pPr>
    <w:rPr>
      <w:rFonts w:ascii="Georgia" w:eastAsia="Times New Roman" w:hAnsi="Georgia"/>
      <w:sz w:val="24"/>
    </w:rPr>
  </w:style>
  <w:style w:type="character" w:customStyle="1" w:styleId="apturelink">
    <w:name w:val="apturelink"/>
    <w:rsid w:val="00A06122"/>
  </w:style>
  <w:style w:type="character" w:customStyle="1" w:styleId="apturelinkicon">
    <w:name w:val="apturelinkicon"/>
    <w:rsid w:val="00A06122"/>
  </w:style>
  <w:style w:type="paragraph" w:customStyle="1" w:styleId="Default1">
    <w:name w:val="Default1"/>
    <w:basedOn w:val="Default"/>
    <w:next w:val="Default"/>
    <w:uiPriority w:val="99"/>
    <w:rsid w:val="00A06122"/>
    <w:rPr>
      <w:color w:val="auto"/>
    </w:rPr>
  </w:style>
  <w:style w:type="paragraph" w:customStyle="1" w:styleId="center">
    <w:name w:val="center"/>
    <w:basedOn w:val="Normal"/>
    <w:uiPriority w:val="99"/>
    <w:rsid w:val="00A06122"/>
    <w:pPr>
      <w:spacing w:before="100" w:beforeAutospacing="1" w:after="100" w:afterAutospacing="1"/>
    </w:pPr>
    <w:rPr>
      <w:rFonts w:ascii="Georgia" w:eastAsia="Times New Roman" w:hAnsi="Georgia"/>
      <w:sz w:val="24"/>
    </w:rPr>
  </w:style>
  <w:style w:type="character" w:customStyle="1" w:styleId="LittleChar">
    <w:name w:val="Little Char"/>
    <w:link w:val="Little"/>
    <w:rsid w:val="00A06122"/>
    <w:rPr>
      <w:rFonts w:ascii="Garamond" w:eastAsia="Times New Roman" w:hAnsi="Garamond" w:cs="Calibri"/>
      <w:sz w:val="16"/>
    </w:rPr>
  </w:style>
  <w:style w:type="character" w:customStyle="1" w:styleId="UnderlineChar1Char">
    <w:name w:val="Underline Char1 Char"/>
    <w:rsid w:val="00A0612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0612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06122"/>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0612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06122"/>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0612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06122"/>
    <w:rPr>
      <w:rFonts w:asciiTheme="minorHAnsi" w:eastAsia="MS Mincho" w:hAnsiTheme="minorHAnsi"/>
      <w:b/>
      <w:sz w:val="24"/>
      <w:u w:val="single"/>
    </w:rPr>
  </w:style>
  <w:style w:type="paragraph" w:customStyle="1" w:styleId="CardBody">
    <w:name w:val="Card Body"/>
    <w:basedOn w:val="Normal"/>
    <w:link w:val="CardBodyChar"/>
    <w:rsid w:val="00A06122"/>
    <w:rPr>
      <w:rFonts w:ascii="Georgia" w:eastAsia="Times New Roman" w:hAnsi="Georgia"/>
      <w:sz w:val="16"/>
    </w:rPr>
  </w:style>
  <w:style w:type="character" w:customStyle="1" w:styleId="CardBodyChar">
    <w:name w:val="Card Body Char"/>
    <w:link w:val="CardBody"/>
    <w:rsid w:val="00A06122"/>
    <w:rPr>
      <w:rFonts w:ascii="Georgia" w:eastAsia="Times New Roman" w:hAnsi="Georgia"/>
      <w:sz w:val="16"/>
    </w:rPr>
  </w:style>
  <w:style w:type="character" w:customStyle="1" w:styleId="ptitleinside">
    <w:name w:val="p_title_inside"/>
    <w:rsid w:val="00A06122"/>
  </w:style>
  <w:style w:type="paragraph" w:customStyle="1" w:styleId="StyleBoldandUnderlineChar11ptBorderSinglesolidline">
    <w:name w:val="Style Bold and Underline Char + 11 pt Border: : (Single solid line..."/>
    <w:link w:val="StyleBoldandUnderlineChar11ptBorderSinglesolidlineChar"/>
    <w:rsid w:val="00A0612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06122"/>
    <w:rPr>
      <w:rFonts w:eastAsia="Times New Roman"/>
      <w:b/>
      <w:bCs/>
      <w:sz w:val="22"/>
      <w:szCs w:val="20"/>
      <w:u w:val="single"/>
      <w:bdr w:val="single" w:sz="4" w:space="0" w:color="auto"/>
    </w:rPr>
  </w:style>
  <w:style w:type="character" w:customStyle="1" w:styleId="Heading1CharChar1">
    <w:name w:val="Heading 1 Char Char1"/>
    <w:rsid w:val="00A06122"/>
    <w:rPr>
      <w:rFonts w:cs="Arial"/>
      <w:b/>
      <w:bCs/>
      <w:szCs w:val="32"/>
      <w:lang w:val="en-US" w:eastAsia="en-US" w:bidi="ar-SA"/>
    </w:rPr>
  </w:style>
  <w:style w:type="paragraph" w:customStyle="1" w:styleId="Indentation">
    <w:name w:val="Indentation"/>
    <w:basedOn w:val="Normal"/>
    <w:uiPriority w:val="99"/>
    <w:rsid w:val="00A06122"/>
    <w:pPr>
      <w:ind w:left="288" w:right="288"/>
    </w:pPr>
    <w:rPr>
      <w:rFonts w:ascii="Georgia" w:hAnsi="Georgia"/>
      <w:sz w:val="16"/>
    </w:rPr>
  </w:style>
  <w:style w:type="character" w:customStyle="1" w:styleId="StyleUnderlineCharChar9ptBold">
    <w:name w:val="Style Underline Char Char + 9 pt Bold"/>
    <w:rsid w:val="00A0612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06122"/>
    <w:rPr>
      <w:rFonts w:ascii="Georgia" w:eastAsia="Times New Roman" w:hAnsi="Georgia"/>
      <w:sz w:val="16"/>
      <w:u w:val="single"/>
    </w:rPr>
  </w:style>
  <w:style w:type="character" w:customStyle="1" w:styleId="StyleStyle4ArialNarrow9ptChar">
    <w:name w:val="Style Style4 + Arial Narrow 9 pt Char"/>
    <w:link w:val="StyleStyle4ArialNarrow9pt"/>
    <w:rsid w:val="00A06122"/>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A06122"/>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A06122"/>
    <w:rPr>
      <w:rFonts w:ascii="Georgia" w:eastAsia="Times New Roman" w:hAnsi="Georgia"/>
      <w:b/>
      <w:bCs/>
      <w:sz w:val="16"/>
      <w:u w:val="single"/>
    </w:rPr>
  </w:style>
  <w:style w:type="character" w:customStyle="1" w:styleId="StyleBoldandUnderlineCharChar29pt">
    <w:name w:val="Style Bold and Underline Char Char2 + 9 pt"/>
    <w:rsid w:val="00A06122"/>
    <w:rPr>
      <w:rFonts w:ascii="Times New Roman" w:hAnsi="Times New Roman"/>
      <w:b/>
      <w:bCs/>
      <w:noProof w:val="0"/>
      <w:sz w:val="20"/>
      <w:u w:val="single"/>
    </w:rPr>
  </w:style>
  <w:style w:type="character" w:customStyle="1" w:styleId="StyleUnderlineCharChar19pt">
    <w:name w:val="Style Underline Char Char1 + 9 pt"/>
    <w:rsid w:val="00A0612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0612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06122"/>
    <w:rPr>
      <w:rFonts w:ascii="Georgia" w:eastAsia="Times New Roman" w:hAnsi="Georgia"/>
      <w:b/>
      <w:smallCaps/>
      <w:sz w:val="24"/>
      <w:szCs w:val="24"/>
      <w:u w:val="single"/>
    </w:rPr>
  </w:style>
  <w:style w:type="character" w:customStyle="1" w:styleId="CardTextCharChar">
    <w:name w:val="Card Text Char Char"/>
    <w:rsid w:val="00A06122"/>
    <w:rPr>
      <w:rFonts w:ascii="Times New Roman" w:eastAsia="Times New Roman" w:hAnsi="Times New Roman" w:cs="Times New Roman"/>
      <w:sz w:val="20"/>
      <w:szCs w:val="20"/>
    </w:rPr>
  </w:style>
  <w:style w:type="character" w:customStyle="1" w:styleId="citeChar1">
    <w:name w:val="cite Char"/>
    <w:locked/>
    <w:rsid w:val="00A0612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0612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0612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06122"/>
    <w:rPr>
      <w:i/>
      <w:iCs/>
      <w:sz w:val="20"/>
      <w:u w:val="single"/>
    </w:rPr>
  </w:style>
  <w:style w:type="character" w:customStyle="1" w:styleId="HIGHLIGHT0">
    <w:name w:val="HIGHLIGHT"/>
    <w:uiPriority w:val="1"/>
    <w:rsid w:val="00A0612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06122"/>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06122"/>
    <w:rPr>
      <w:rFonts w:ascii="Times New Roman" w:eastAsia="Times New Roman" w:hAnsi="Times New Roman" w:cs="Times New Roman"/>
      <w:b/>
      <w:sz w:val="28"/>
    </w:rPr>
  </w:style>
  <w:style w:type="character" w:customStyle="1" w:styleId="FifthChar">
    <w:name w:val="Fifth Char"/>
    <w:link w:val="Fifth"/>
    <w:rsid w:val="00A06122"/>
    <w:rPr>
      <w:rFonts w:ascii="Calibri" w:eastAsia="Calibri" w:hAnsi="Calibri" w:cs="Calibri"/>
      <w:sz w:val="22"/>
    </w:rPr>
  </w:style>
  <w:style w:type="paragraph" w:customStyle="1" w:styleId="Third">
    <w:name w:val="Third"/>
    <w:basedOn w:val="Normal"/>
    <w:link w:val="ThirdChar"/>
    <w:rsid w:val="00A06122"/>
    <w:rPr>
      <w:rFonts w:ascii="Georgia" w:eastAsia="Times New Roman" w:hAnsi="Georgia"/>
      <w:b/>
      <w:sz w:val="16"/>
      <w:u w:val="single"/>
      <w:lang w:val="x-none" w:eastAsia="x-none"/>
    </w:rPr>
  </w:style>
  <w:style w:type="character" w:customStyle="1" w:styleId="ThirdChar">
    <w:name w:val="Third Char"/>
    <w:link w:val="Third"/>
    <w:rsid w:val="00A06122"/>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A06122"/>
    <w:pPr>
      <w:widowControl w:val="0"/>
      <w:jc w:val="both"/>
      <w:outlineLvl w:val="1"/>
    </w:pPr>
    <w:rPr>
      <w:rFonts w:ascii="Times New Roman" w:eastAsia="Times New Roman" w:hAnsi="Times New Roman" w:cs="Times New Roman"/>
      <w:b/>
    </w:rPr>
  </w:style>
  <w:style w:type="character" w:customStyle="1" w:styleId="CardsCharChar">
    <w:name w:val="Cards Char Char"/>
    <w:rsid w:val="00A06122"/>
    <w:rPr>
      <w:rFonts w:ascii="Times New Roman" w:eastAsia="Times New Roman" w:hAnsi="Times New Roman"/>
      <w:szCs w:val="24"/>
    </w:rPr>
  </w:style>
  <w:style w:type="character" w:customStyle="1" w:styleId="article-record-publication-volume-issue">
    <w:name w:val="article-record-publication-volume-issue"/>
    <w:rsid w:val="00A06122"/>
  </w:style>
  <w:style w:type="character" w:customStyle="1" w:styleId="NothingCharChar">
    <w:name w:val="Nothing Char Char"/>
    <w:link w:val="NothingCharCharChar"/>
    <w:rsid w:val="00A06122"/>
  </w:style>
  <w:style w:type="paragraph" w:customStyle="1" w:styleId="DebateUnderlineBoldChar">
    <w:name w:val="Debate Underline Bold Char"/>
    <w:basedOn w:val="Normal"/>
    <w:link w:val="DebateUnderlineBoldCharChar"/>
    <w:rsid w:val="00A06122"/>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A06122"/>
    <w:rPr>
      <w:rFonts w:ascii="Georgia" w:eastAsia="Times New Roman" w:hAnsi="Georgia"/>
      <w:b/>
      <w:sz w:val="16"/>
      <w:u w:val="thick"/>
    </w:rPr>
  </w:style>
  <w:style w:type="character" w:customStyle="1" w:styleId="resultbodyblack">
    <w:name w:val="resultbodyblack"/>
    <w:rsid w:val="00A06122"/>
    <w:rPr>
      <w:rFonts w:cs="Times New Roman"/>
    </w:rPr>
  </w:style>
  <w:style w:type="paragraph" w:customStyle="1" w:styleId="bloctitles">
    <w:name w:val="bloc titles"/>
    <w:basedOn w:val="Heading1"/>
    <w:next w:val="Normal"/>
    <w:link w:val="bloctitlesChar"/>
    <w:autoRedefine/>
    <w:rsid w:val="00A06122"/>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A06122"/>
    <w:rPr>
      <w:rFonts w:ascii="Georgia" w:eastAsia="Malgun Gothic" w:hAnsi="Georgia" w:cs="Arial"/>
      <w:b/>
      <w:bCs/>
      <w:sz w:val="28"/>
      <w:szCs w:val="32"/>
      <w:u w:val="single"/>
    </w:rPr>
  </w:style>
  <w:style w:type="paragraph" w:customStyle="1" w:styleId="CiteSmallText">
    <w:name w:val="Cite Small Text"/>
    <w:basedOn w:val="Normal"/>
    <w:uiPriority w:val="99"/>
    <w:rsid w:val="00A06122"/>
    <w:pPr>
      <w:widowControl w:val="0"/>
      <w:spacing w:after="200"/>
    </w:pPr>
    <w:rPr>
      <w:rFonts w:ascii="Helvetica Neue" w:hAnsi="Helvetica Neue"/>
      <w:b/>
      <w:sz w:val="18"/>
    </w:rPr>
  </w:style>
  <w:style w:type="character" w:customStyle="1" w:styleId="3TagCite">
    <w:name w:val="3 Tag/Cite"/>
    <w:rsid w:val="00A06122"/>
    <w:rPr>
      <w:rFonts w:ascii="Times New Roman" w:hAnsi="Times New Roman"/>
      <w:b/>
    </w:rPr>
  </w:style>
  <w:style w:type="character" w:customStyle="1" w:styleId="4Qualifications">
    <w:name w:val="4 Qualifications"/>
    <w:rsid w:val="00A06122"/>
    <w:rPr>
      <w:rFonts w:ascii="Times New Roman" w:hAnsi="Times New Roman"/>
      <w:sz w:val="19"/>
    </w:rPr>
  </w:style>
  <w:style w:type="character" w:customStyle="1" w:styleId="6Underlined">
    <w:name w:val="6 Underlined"/>
    <w:rsid w:val="00A06122"/>
    <w:rPr>
      <w:rFonts w:ascii="Times New Roman" w:hAnsi="Times New Roman"/>
      <w:b/>
      <w:sz w:val="21"/>
      <w:u w:val="single"/>
    </w:rPr>
  </w:style>
  <w:style w:type="paragraph" w:customStyle="1" w:styleId="Cards1CharChar">
    <w:name w:val="Cards1 Char Char"/>
    <w:basedOn w:val="Normal"/>
    <w:link w:val="Cards1CharCharChar"/>
    <w:rsid w:val="00A06122"/>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A06122"/>
    <w:rPr>
      <w:rFonts w:ascii="Georgia" w:eastAsiaTheme="minorEastAsia" w:hAnsi="Georgia"/>
      <w:sz w:val="16"/>
      <w:lang w:val="x-none"/>
    </w:rPr>
  </w:style>
  <w:style w:type="character" w:customStyle="1" w:styleId="UnderlineCharCharCharCharCharCharCharChar">
    <w:name w:val="Underline Char Char Char Char Char Char Char Char"/>
    <w:link w:val="UnderlineCharCharCharCharCharCharChar"/>
    <w:rsid w:val="00A06122"/>
    <w:rPr>
      <w:u w:val="single"/>
    </w:rPr>
  </w:style>
  <w:style w:type="paragraph" w:customStyle="1" w:styleId="UnderlineCharCharCharCharCharCharChar">
    <w:name w:val="Underline Char Char Char Char Char Char Char"/>
    <w:basedOn w:val="Normal"/>
    <w:link w:val="UnderlineCharCharCharCharCharCharCharChar"/>
    <w:rsid w:val="00A06122"/>
    <w:rPr>
      <w:rFonts w:asciiTheme="minorHAnsi" w:eastAsiaTheme="minorHAnsi" w:hAnsiTheme="minorHAnsi"/>
      <w:sz w:val="24"/>
      <w:u w:val="single"/>
    </w:rPr>
  </w:style>
  <w:style w:type="paragraph" w:customStyle="1" w:styleId="CitesCharChar">
    <w:name w:val="Cites Char Char"/>
    <w:next w:val="Normal"/>
    <w:link w:val="CitesCharCharChar"/>
    <w:rsid w:val="00A06122"/>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06122"/>
    <w:rPr>
      <w:rFonts w:ascii="Times New Roman" w:eastAsia="Times New Roman" w:hAnsi="Times New Roman" w:cs="Times New Roman"/>
      <w:sz w:val="20"/>
    </w:rPr>
  </w:style>
  <w:style w:type="character" w:customStyle="1" w:styleId="nohighlighting">
    <w:name w:val="no highlighting"/>
    <w:rsid w:val="00A0612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06122"/>
    <w:rPr>
      <w:rFonts w:ascii="Cambria" w:hAnsi="Cambria" w:hint="default"/>
      <w:sz w:val="21"/>
      <w:u w:val="single"/>
    </w:rPr>
  </w:style>
  <w:style w:type="paragraph" w:customStyle="1" w:styleId="Swag">
    <w:name w:val="Swag"/>
    <w:basedOn w:val="Normal"/>
    <w:link w:val="SwagChar"/>
    <w:qFormat/>
    <w:rsid w:val="00A06122"/>
    <w:rPr>
      <w:rFonts w:ascii="Georgia" w:hAnsi="Georgia"/>
      <w:color w:val="0000FF"/>
      <w:sz w:val="12"/>
      <w:u w:val="single"/>
    </w:rPr>
  </w:style>
  <w:style w:type="character" w:customStyle="1" w:styleId="SwagChar">
    <w:name w:val="Swag Char"/>
    <w:link w:val="Swag"/>
    <w:rsid w:val="00A06122"/>
    <w:rPr>
      <w:rFonts w:ascii="Georgia" w:eastAsiaTheme="minorEastAsia" w:hAnsi="Georgia"/>
      <w:color w:val="0000FF"/>
      <w:sz w:val="12"/>
      <w:u w:val="single"/>
    </w:rPr>
  </w:style>
  <w:style w:type="paragraph" w:customStyle="1" w:styleId="StyleUnderlineTimesNewRoman1">
    <w:name w:val="Style Underline + Times New Roman1"/>
    <w:link w:val="StyleUnderlineTimesNewRoman1Char"/>
    <w:rsid w:val="00A0612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0612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0612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0612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06122"/>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A06122"/>
    <w:rPr>
      <w:rFonts w:ascii="Garamond" w:eastAsia="MS Mincho" w:hAnsi="Garamond"/>
      <w:sz w:val="16"/>
    </w:rPr>
  </w:style>
  <w:style w:type="character" w:customStyle="1" w:styleId="CharChar61">
    <w:name w:val="Char Char61"/>
    <w:rsid w:val="00A06122"/>
    <w:rPr>
      <w:rFonts w:cs="Arial"/>
      <w:bCs/>
      <w:sz w:val="16"/>
      <w:szCs w:val="26"/>
      <w:lang w:val="en-US" w:eastAsia="en-US" w:bidi="ar-SA"/>
    </w:rPr>
  </w:style>
  <w:style w:type="character" w:customStyle="1" w:styleId="ListBulletChar">
    <w:name w:val="List Bullet Char"/>
    <w:link w:val="ListBullet"/>
    <w:uiPriority w:val="99"/>
    <w:rsid w:val="00A06122"/>
    <w:rPr>
      <w:rFonts w:ascii="Calibri" w:eastAsia="Calibri" w:hAnsi="Calibri" w:cs="Calibri"/>
      <w:sz w:val="22"/>
    </w:rPr>
  </w:style>
  <w:style w:type="paragraph" w:customStyle="1" w:styleId="subhead10">
    <w:name w:val="subhead1"/>
    <w:basedOn w:val="Normal"/>
    <w:uiPriority w:val="99"/>
    <w:rsid w:val="00A06122"/>
    <w:pPr>
      <w:spacing w:before="100" w:beforeAutospacing="1" w:after="100" w:afterAutospacing="1"/>
    </w:pPr>
    <w:rPr>
      <w:rFonts w:ascii="Georgia" w:eastAsia="Times New Roman" w:hAnsi="Georgia"/>
      <w:sz w:val="24"/>
    </w:rPr>
  </w:style>
  <w:style w:type="character" w:customStyle="1" w:styleId="styledate">
    <w:name w:val="styledate"/>
    <w:rsid w:val="00A06122"/>
  </w:style>
  <w:style w:type="character" w:customStyle="1" w:styleId="BoldandUnderlineChar1">
    <w:name w:val="Bold and Underline Char1"/>
    <w:rsid w:val="00A06122"/>
    <w:rPr>
      <w:b/>
      <w:szCs w:val="24"/>
      <w:u w:val="single"/>
      <w:lang w:val="en-US" w:eastAsia="en-US" w:bidi="ar-SA"/>
    </w:rPr>
  </w:style>
  <w:style w:type="character" w:customStyle="1" w:styleId="BoldandUnderlineChar1Char2">
    <w:name w:val="Bold and Underline Char1 Char2"/>
    <w:rsid w:val="00A06122"/>
    <w:rPr>
      <w:b/>
      <w:szCs w:val="24"/>
      <w:u w:val="single"/>
      <w:lang w:val="en-US" w:eastAsia="en-US" w:bidi="ar-SA"/>
    </w:rPr>
  </w:style>
  <w:style w:type="character" w:customStyle="1" w:styleId="BoldandUnderlineCharChar1">
    <w:name w:val="Bold and Underline Char Char1"/>
    <w:rsid w:val="00A06122"/>
    <w:rPr>
      <w:b/>
      <w:szCs w:val="24"/>
      <w:u w:val="single"/>
      <w:lang w:val="en-US" w:eastAsia="en-US" w:bidi="ar-SA"/>
    </w:rPr>
  </w:style>
  <w:style w:type="character" w:customStyle="1" w:styleId="BoldandUnderlineChar6">
    <w:name w:val="Bold and Underline Char6"/>
    <w:rsid w:val="00A06122"/>
    <w:rPr>
      <w:b/>
      <w:szCs w:val="24"/>
      <w:u w:val="single"/>
      <w:lang w:val="en-US" w:eastAsia="en-US" w:bidi="ar-SA"/>
    </w:rPr>
  </w:style>
  <w:style w:type="character" w:customStyle="1" w:styleId="title-link-wrapper">
    <w:name w:val="title-link-wrapper"/>
    <w:rsid w:val="00A06122"/>
  </w:style>
  <w:style w:type="character" w:customStyle="1" w:styleId="medium-font">
    <w:name w:val="medium-font"/>
    <w:rsid w:val="00A06122"/>
  </w:style>
  <w:style w:type="paragraph" w:customStyle="1" w:styleId="abstract">
    <w:name w:val="abstract"/>
    <w:basedOn w:val="Normal"/>
    <w:uiPriority w:val="99"/>
    <w:rsid w:val="00A06122"/>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A06122"/>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A06122"/>
    <w:rPr>
      <w:rFonts w:ascii="Georgia" w:eastAsia="Times New Roman" w:hAnsi="Georgia"/>
      <w:b/>
      <w:bCs/>
      <w:sz w:val="16"/>
      <w:u w:val="single"/>
    </w:rPr>
  </w:style>
  <w:style w:type="character" w:customStyle="1" w:styleId="ReallySamllTextChar">
    <w:name w:val="ReallySamllText Char"/>
    <w:rsid w:val="00A0612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06122"/>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A06122"/>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06122"/>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06122"/>
    <w:rPr>
      <w:rFonts w:ascii="Georgia" w:eastAsia="Times New Roman" w:hAnsi="Georgia"/>
      <w:sz w:val="16"/>
      <w:u w:val="single"/>
    </w:rPr>
  </w:style>
  <w:style w:type="character" w:customStyle="1" w:styleId="style10">
    <w:name w:val="style1"/>
    <w:rsid w:val="00A06122"/>
  </w:style>
  <w:style w:type="character" w:customStyle="1" w:styleId="pmtermsel">
    <w:name w:val="pmtermsel"/>
    <w:rsid w:val="00A06122"/>
  </w:style>
  <w:style w:type="character" w:customStyle="1" w:styleId="showipapr">
    <w:name w:val="show_ipapr"/>
    <w:rsid w:val="00A06122"/>
  </w:style>
  <w:style w:type="character" w:customStyle="1" w:styleId="dnindex">
    <w:name w:val="dnindex"/>
    <w:rsid w:val="00A06122"/>
  </w:style>
  <w:style w:type="character" w:customStyle="1" w:styleId="23">
    <w:name w:val="23"/>
    <w:rsid w:val="00A06122"/>
    <w:rPr>
      <w:rFonts w:ascii="Times New Roman" w:hAnsi="Times New Roman" w:cs="Arial"/>
      <w:bCs/>
      <w:sz w:val="20"/>
      <w:u w:val="single"/>
      <w:lang w:val="en-US" w:eastAsia="en-US" w:bidi="ar-SA"/>
    </w:rPr>
  </w:style>
  <w:style w:type="character" w:customStyle="1" w:styleId="33">
    <w:name w:val="33"/>
    <w:rsid w:val="00A06122"/>
    <w:rPr>
      <w:rFonts w:ascii="Times New Roman" w:hAnsi="Times New Roman" w:cs="Arial"/>
      <w:b/>
      <w:bCs/>
      <w:sz w:val="20"/>
      <w:u w:val="single"/>
      <w:lang w:val="en-US" w:eastAsia="en-US" w:bidi="ar-SA"/>
    </w:rPr>
  </w:style>
  <w:style w:type="character" w:customStyle="1" w:styleId="55">
    <w:name w:val="55"/>
    <w:rsid w:val="00A06122"/>
    <w:rPr>
      <w:rFonts w:cs="Arial"/>
      <w:bCs/>
      <w:sz w:val="20"/>
      <w:u w:val="single"/>
      <w:lang w:val="en-US" w:eastAsia="en-US" w:bidi="ar-SA"/>
    </w:rPr>
  </w:style>
  <w:style w:type="character" w:customStyle="1" w:styleId="authoraffil">
    <w:name w:val="authoraffil"/>
    <w:rsid w:val="00A06122"/>
  </w:style>
  <w:style w:type="character" w:customStyle="1" w:styleId="CharChar8">
    <w:name w:val="Char Char8"/>
    <w:rsid w:val="00A06122"/>
    <w:rPr>
      <w:rFonts w:ascii="Georgia" w:eastAsia="Times New Roman" w:hAnsi="Georgia"/>
      <w:b/>
      <w:bCs/>
      <w:sz w:val="30"/>
      <w:szCs w:val="28"/>
      <w:u w:val="single"/>
    </w:rPr>
  </w:style>
  <w:style w:type="character" w:customStyle="1" w:styleId="FontStyle13">
    <w:name w:val="Font Style13"/>
    <w:uiPriority w:val="99"/>
    <w:rsid w:val="00A06122"/>
    <w:rPr>
      <w:rFonts w:ascii="Constantia" w:hAnsi="Constantia" w:cs="Constantia"/>
      <w:sz w:val="18"/>
      <w:szCs w:val="18"/>
    </w:rPr>
  </w:style>
  <w:style w:type="character" w:customStyle="1" w:styleId="TagsCharCharCharChar">
    <w:name w:val="Tags Char Char Char Char"/>
    <w:rsid w:val="00A06122"/>
    <w:rPr>
      <w:rFonts w:ascii="Times New Roman" w:eastAsia="Times New Roman" w:hAnsi="Times New Roman" w:cs="Times New Roman"/>
      <w:b/>
      <w:sz w:val="24"/>
      <w:szCs w:val="24"/>
    </w:rPr>
  </w:style>
  <w:style w:type="character" w:customStyle="1" w:styleId="Citation1Char">
    <w:name w:val="Citation1 Char"/>
    <w:link w:val="Citation10"/>
    <w:locked/>
    <w:rsid w:val="00A06122"/>
    <w:rPr>
      <w:rFonts w:ascii="Georgia" w:hAnsi="Georgia"/>
      <w:b/>
      <w:u w:val="single"/>
    </w:rPr>
  </w:style>
  <w:style w:type="paragraph" w:customStyle="1" w:styleId="Citation10">
    <w:name w:val="Citation1"/>
    <w:basedOn w:val="Normal"/>
    <w:link w:val="Citation1Char"/>
    <w:qFormat/>
    <w:rsid w:val="00A06122"/>
    <w:rPr>
      <w:rFonts w:ascii="Georgia" w:eastAsiaTheme="minorHAnsi" w:hAnsi="Georgia"/>
      <w:b/>
      <w:sz w:val="24"/>
      <w:u w:val="single"/>
    </w:rPr>
  </w:style>
  <w:style w:type="character" w:customStyle="1" w:styleId="TaglineChar">
    <w:name w:val="Tagline Char"/>
    <w:link w:val="Tagline0"/>
    <w:locked/>
    <w:rsid w:val="00A06122"/>
    <w:rPr>
      <w:rFonts w:ascii="Georgia" w:hAnsi="Georgia"/>
      <w:b/>
    </w:rPr>
  </w:style>
  <w:style w:type="paragraph" w:customStyle="1" w:styleId="Tagline0">
    <w:name w:val="Tagline"/>
    <w:basedOn w:val="Normal"/>
    <w:link w:val="TaglineChar"/>
    <w:qFormat/>
    <w:rsid w:val="00A06122"/>
    <w:rPr>
      <w:rFonts w:ascii="Georgia" w:eastAsiaTheme="minorHAnsi" w:hAnsi="Georgia"/>
      <w:b/>
      <w:sz w:val="24"/>
    </w:rPr>
  </w:style>
  <w:style w:type="paragraph" w:customStyle="1" w:styleId="NothingCharCharChar">
    <w:name w:val="Nothing Char Char Char"/>
    <w:link w:val="NothingCharChar"/>
    <w:rsid w:val="00A06122"/>
    <w:pPr>
      <w:jc w:val="both"/>
    </w:pPr>
  </w:style>
  <w:style w:type="paragraph" w:customStyle="1" w:styleId="StyleLeft021">
    <w:name w:val="Style Left:  0.2&quot;1"/>
    <w:basedOn w:val="Normal"/>
    <w:uiPriority w:val="99"/>
    <w:rsid w:val="00A06122"/>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06122"/>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06122"/>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06122"/>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06122"/>
    <w:rPr>
      <w:rFonts w:ascii="Georgia" w:eastAsia="Times New Roman" w:hAnsi="Georgia"/>
      <w:sz w:val="16"/>
      <w:u w:val="single"/>
      <w:bdr w:val="single" w:sz="4" w:space="0" w:color="auto"/>
    </w:rPr>
  </w:style>
  <w:style w:type="character" w:customStyle="1" w:styleId="boldcitationChar">
    <w:name w:val="bold citation Char"/>
    <w:rsid w:val="00A06122"/>
    <w:rPr>
      <w:rFonts w:ascii="Arial" w:hAnsi="Arial"/>
      <w:b/>
      <w:sz w:val="28"/>
      <w:szCs w:val="24"/>
      <w:u w:val="thick"/>
      <w:lang w:val="en-US" w:eastAsia="en-US" w:bidi="ar-SA"/>
    </w:rPr>
  </w:style>
  <w:style w:type="paragraph" w:customStyle="1" w:styleId="BlockTitle20">
    <w:name w:val="Block Title #2"/>
    <w:basedOn w:val="Normal"/>
    <w:uiPriority w:val="99"/>
    <w:rsid w:val="00A0612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A06122"/>
    <w:rPr>
      <w:rFonts w:ascii="Georgia" w:hAnsi="Georgia"/>
      <w:b/>
      <w:sz w:val="16"/>
    </w:rPr>
  </w:style>
  <w:style w:type="character" w:customStyle="1" w:styleId="BoldunderlineChar3">
    <w:name w:val="Bold/underline Char"/>
    <w:rsid w:val="00A06122"/>
    <w:rPr>
      <w:rFonts w:eastAsia="SimSun"/>
      <w:b/>
      <w:noProof w:val="0"/>
      <w:sz w:val="24"/>
      <w:szCs w:val="24"/>
      <w:u w:val="single"/>
      <w:lang w:val="en-US" w:eastAsia="zh-CN" w:bidi="ar-SA"/>
    </w:rPr>
  </w:style>
  <w:style w:type="character" w:customStyle="1" w:styleId="underlinetextchar0">
    <w:name w:val="underlinetextchar"/>
    <w:rsid w:val="00A06122"/>
  </w:style>
  <w:style w:type="character" w:customStyle="1" w:styleId="boldciteChar1">
    <w:name w:val="bold cite Char1"/>
    <w:rsid w:val="00A06122"/>
    <w:rPr>
      <w:b/>
      <w:sz w:val="28"/>
      <w:u w:val="thick" w:color="000000"/>
    </w:rPr>
  </w:style>
  <w:style w:type="character" w:customStyle="1" w:styleId="tagCharCharChar1">
    <w:name w:val="tag Char Char Char1"/>
    <w:rsid w:val="00A06122"/>
    <w:rPr>
      <w:b/>
      <w:sz w:val="24"/>
      <w:lang w:val="en-US" w:eastAsia="en-US" w:bidi="ar-SA"/>
    </w:rPr>
  </w:style>
  <w:style w:type="character" w:customStyle="1" w:styleId="underlinecardChar0">
    <w:name w:val="underline card Char"/>
    <w:rsid w:val="00A06122"/>
    <w:rPr>
      <w:rFonts w:ascii="Arial" w:hAnsi="Arial"/>
      <w:sz w:val="18"/>
      <w:szCs w:val="24"/>
      <w:u w:val="single"/>
      <w:lang w:val="en-US" w:eastAsia="en-US" w:bidi="ar-SA"/>
    </w:rPr>
  </w:style>
  <w:style w:type="paragraph" w:customStyle="1" w:styleId="date-comments">
    <w:name w:val="date-comments"/>
    <w:basedOn w:val="Normal"/>
    <w:uiPriority w:val="99"/>
    <w:rsid w:val="00A06122"/>
    <w:pPr>
      <w:spacing w:before="100" w:beforeAutospacing="1" w:after="100" w:afterAutospacing="1"/>
    </w:pPr>
    <w:rPr>
      <w:rFonts w:ascii="Times" w:hAnsi="Times"/>
      <w:sz w:val="16"/>
      <w:szCs w:val="20"/>
    </w:rPr>
  </w:style>
  <w:style w:type="character" w:customStyle="1" w:styleId="articleauthor0">
    <w:name w:val="articleauthor"/>
    <w:rsid w:val="00A06122"/>
  </w:style>
  <w:style w:type="character" w:customStyle="1" w:styleId="bodysubtoc">
    <w:name w:val="bodysubtoc"/>
    <w:rsid w:val="00A06122"/>
  </w:style>
  <w:style w:type="character" w:customStyle="1" w:styleId="lefttitlesmaller">
    <w:name w:val="lefttitlesmaller"/>
    <w:rsid w:val="00A06122"/>
  </w:style>
  <w:style w:type="character" w:customStyle="1" w:styleId="mb">
    <w:name w:val="mb"/>
    <w:rsid w:val="00A06122"/>
  </w:style>
  <w:style w:type="character" w:customStyle="1" w:styleId="submitted-date">
    <w:name w:val="submitted-date"/>
    <w:rsid w:val="00A06122"/>
  </w:style>
  <w:style w:type="character" w:customStyle="1" w:styleId="submitted-time">
    <w:name w:val="submitted-time"/>
    <w:rsid w:val="00A06122"/>
  </w:style>
  <w:style w:type="character" w:customStyle="1" w:styleId="A20">
    <w:name w:val="A2"/>
    <w:uiPriority w:val="99"/>
    <w:rsid w:val="00A06122"/>
    <w:rPr>
      <w:rFonts w:ascii="Sabon LT Std" w:hAnsi="Sabon LT Std" w:cs="Sabon LT Std" w:hint="default"/>
      <w:color w:val="000000"/>
      <w:sz w:val="15"/>
      <w:szCs w:val="15"/>
    </w:rPr>
  </w:style>
  <w:style w:type="character" w:customStyle="1" w:styleId="searchword">
    <w:name w:val="searchword"/>
    <w:rsid w:val="00A06122"/>
  </w:style>
  <w:style w:type="paragraph" w:customStyle="1" w:styleId="Heading2Char2CharChar12">
    <w:name w:val="Heading 2 Char2 Char Char12"/>
    <w:aliases w:val="Char Char Char Char Char Char1 Char Char Char Char Char1,Char Char22"/>
    <w:next w:val="Normal"/>
    <w:uiPriority w:val="99"/>
    <w:rsid w:val="00A0612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06122"/>
    <w:rPr>
      <w:rFonts w:ascii="Times New Roman" w:hAnsi="Times New Roman" w:cs="Times New Roman"/>
      <w:sz w:val="18"/>
      <w:szCs w:val="18"/>
    </w:rPr>
  </w:style>
  <w:style w:type="character" w:customStyle="1" w:styleId="bylines">
    <w:name w:val="bylines"/>
    <w:basedOn w:val="DefaultParagraphFont"/>
    <w:rsid w:val="00A06122"/>
  </w:style>
  <w:style w:type="character" w:customStyle="1" w:styleId="StyleStyleBoldUnderlineUnderlineIntenseEmphasis1apple-style-2">
    <w:name w:val="Style Style Bold UnderlineUnderlineIntense Emphasis1apple-style-...2"/>
    <w:basedOn w:val="DefaultParagraphFont"/>
    <w:rsid w:val="00A06122"/>
    <w:rPr>
      <w:b w:val="0"/>
      <w:bCs/>
      <w:sz w:val="22"/>
      <w:u w:val="single"/>
    </w:rPr>
  </w:style>
  <w:style w:type="character" w:customStyle="1" w:styleId="FontStyle57">
    <w:name w:val="Font Style57"/>
    <w:rsid w:val="00A06122"/>
    <w:rPr>
      <w:rFonts w:ascii="Georgia" w:hAnsi="Georgia" w:cs="Georgia"/>
      <w:b/>
      <w:bCs/>
      <w:sz w:val="14"/>
      <w:szCs w:val="14"/>
    </w:rPr>
  </w:style>
  <w:style w:type="character" w:customStyle="1" w:styleId="FontStyle89">
    <w:name w:val="Font Style89"/>
    <w:rsid w:val="00A06122"/>
    <w:rPr>
      <w:rFonts w:ascii="Times New Roman" w:hAnsi="Times New Roman" w:cs="Times New Roman"/>
      <w:b/>
      <w:bCs/>
      <w:smallCaps/>
      <w:spacing w:val="40"/>
      <w:sz w:val="16"/>
      <w:szCs w:val="16"/>
    </w:rPr>
  </w:style>
  <w:style w:type="character" w:customStyle="1" w:styleId="style3Char0">
    <w:name w:val="style 3 Char"/>
    <w:rsid w:val="00A06122"/>
    <w:rPr>
      <w:sz w:val="18"/>
      <w:szCs w:val="24"/>
      <w:lang w:val="en-US" w:eastAsia="en-US" w:bidi="ar-SA"/>
    </w:rPr>
  </w:style>
  <w:style w:type="paragraph" w:customStyle="1" w:styleId="003Cite">
    <w:name w:val="003Cite"/>
    <w:basedOn w:val="Normal"/>
    <w:qFormat/>
    <w:rsid w:val="00A06122"/>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06122"/>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A06122"/>
    <w:rPr>
      <w:rFonts w:ascii="Georgia" w:eastAsiaTheme="minorEastAsia" w:hAnsi="Georgia"/>
      <w:b/>
      <w:color w:val="000000"/>
      <w:sz w:val="16"/>
      <w:u w:val="single"/>
    </w:rPr>
  </w:style>
  <w:style w:type="paragraph" w:customStyle="1" w:styleId="StyleCards12ptThickunderline">
    <w:name w:val="Style Cards + 12 pt Thick underline"/>
    <w:basedOn w:val="Normal"/>
    <w:link w:val="StyleCards12ptThickunderlineChar2"/>
    <w:rsid w:val="00A0612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06122"/>
    <w:rPr>
      <w:rFonts w:ascii="Times New Roman" w:eastAsia="Times New Roman" w:hAnsi="Times New Roman" w:cs="Times New Roman"/>
      <w:u w:val="thick"/>
      <w:lang w:val="x-none" w:eastAsia="x-none"/>
    </w:rPr>
  </w:style>
  <w:style w:type="character" w:customStyle="1" w:styleId="BlockHeadingsChar1">
    <w:name w:val="Block Headings Char1"/>
    <w:rsid w:val="00A06122"/>
    <w:rPr>
      <w:b/>
      <w:caps/>
    </w:rPr>
  </w:style>
  <w:style w:type="character" w:customStyle="1" w:styleId="Longcite">
    <w:name w:val="Longcite"/>
    <w:rsid w:val="00A06122"/>
    <w:rPr>
      <w:sz w:val="16"/>
    </w:rPr>
  </w:style>
  <w:style w:type="paragraph" w:customStyle="1" w:styleId="NormalUnderline0">
    <w:name w:val="Normal + Underline"/>
    <w:basedOn w:val="Normal"/>
    <w:link w:val="NormalUnderlineChar0"/>
    <w:rsid w:val="00A0612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06122"/>
    <w:rPr>
      <w:rFonts w:ascii="Times New Roman" w:eastAsia="Times New Roman" w:hAnsi="Times New Roman" w:cs="Times New Roman"/>
      <w:b/>
      <w:u w:val="single"/>
      <w:lang w:val="x-none" w:eastAsia="x-none"/>
    </w:rPr>
  </w:style>
  <w:style w:type="character" w:customStyle="1" w:styleId="FontStyle170">
    <w:name w:val="Font Style170"/>
    <w:uiPriority w:val="99"/>
    <w:rsid w:val="00A06122"/>
    <w:rPr>
      <w:rFonts w:ascii="Bookman Old Style" w:hAnsi="Bookman Old Style" w:cs="Bookman Old Style"/>
      <w:sz w:val="16"/>
      <w:szCs w:val="16"/>
    </w:rPr>
  </w:style>
  <w:style w:type="character" w:customStyle="1" w:styleId="FontStyle17">
    <w:name w:val="Font Style17"/>
    <w:uiPriority w:val="99"/>
    <w:rsid w:val="00A06122"/>
    <w:rPr>
      <w:rFonts w:ascii="Book Antiqua" w:hAnsi="Book Antiqua" w:cs="Book Antiqua"/>
      <w:i/>
      <w:iCs/>
      <w:spacing w:val="10"/>
      <w:sz w:val="22"/>
      <w:szCs w:val="22"/>
    </w:rPr>
  </w:style>
  <w:style w:type="character" w:customStyle="1" w:styleId="FontStyle329">
    <w:name w:val="Font Style329"/>
    <w:basedOn w:val="DefaultParagraphFont"/>
    <w:uiPriority w:val="99"/>
    <w:rsid w:val="00A06122"/>
    <w:rPr>
      <w:rFonts w:ascii="Times New Roman" w:hAnsi="Times New Roman" w:cs="Times New Roman" w:hint="default"/>
      <w:b/>
      <w:bCs/>
      <w:spacing w:val="-10"/>
      <w:sz w:val="18"/>
      <w:szCs w:val="18"/>
    </w:rPr>
  </w:style>
  <w:style w:type="character" w:customStyle="1" w:styleId="ur">
    <w:name w:val="ur"/>
    <w:basedOn w:val="DefaultParagraphFont"/>
    <w:rsid w:val="00A06122"/>
  </w:style>
  <w:style w:type="character" w:customStyle="1" w:styleId="vpqmgb">
    <w:name w:val="vpqmgb"/>
    <w:basedOn w:val="DefaultParagraphFont"/>
    <w:rsid w:val="00A06122"/>
  </w:style>
  <w:style w:type="character" w:customStyle="1" w:styleId="sv">
    <w:name w:val="sv"/>
    <w:basedOn w:val="DefaultParagraphFont"/>
    <w:rsid w:val="00A06122"/>
  </w:style>
  <w:style w:type="character" w:customStyle="1" w:styleId="m-501118745055256881gmail-style13ptbold">
    <w:name w:val="m_-501118745055256881gmail-style13ptbold"/>
    <w:basedOn w:val="DefaultParagraphFont"/>
    <w:rsid w:val="00A06122"/>
  </w:style>
  <w:style w:type="character" w:customStyle="1" w:styleId="m8134770803914199681gmail-styleunderline">
    <w:name w:val="m_8134770803914199681gmail-styleunderline"/>
    <w:basedOn w:val="DefaultParagraphFont"/>
    <w:rsid w:val="00A06122"/>
  </w:style>
  <w:style w:type="character" w:customStyle="1" w:styleId="hvr">
    <w:name w:val="hvr"/>
    <w:basedOn w:val="DefaultParagraphFont"/>
    <w:rsid w:val="00A06122"/>
  </w:style>
  <w:style w:type="character" w:customStyle="1" w:styleId="AnalyticsChar">
    <w:name w:val="Analytics Char"/>
    <w:basedOn w:val="DefaultParagraphFont"/>
    <w:link w:val="Analytics"/>
    <w:rsid w:val="00A06122"/>
    <w:rPr>
      <w:rFonts w:ascii="Calibri" w:eastAsia="Calibri" w:hAnsi="Calibri" w:cs="Calibri"/>
      <w:b/>
    </w:rPr>
  </w:style>
  <w:style w:type="character" w:customStyle="1" w:styleId="m-3350902899047358468gmail-styleunderline">
    <w:name w:val="m_-3350902899047358468gmail-styleunderline"/>
    <w:basedOn w:val="DefaultParagraphFont"/>
    <w:rsid w:val="00A06122"/>
  </w:style>
  <w:style w:type="paragraph" w:customStyle="1" w:styleId="Style5pt">
    <w:name w:val="Style 5 pt"/>
    <w:basedOn w:val="Normal"/>
    <w:link w:val="Style5ptChar"/>
    <w:rsid w:val="00A06122"/>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06122"/>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A06122"/>
  </w:style>
  <w:style w:type="paragraph" w:customStyle="1" w:styleId="m462447500549623171gmail-msonormal">
    <w:name w:val="m_462447500549623171gmail-msonormal"/>
    <w:basedOn w:val="Normal"/>
    <w:uiPriority w:val="99"/>
    <w:rsid w:val="00A06122"/>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A06122"/>
  </w:style>
  <w:style w:type="character" w:customStyle="1" w:styleId="SmallerReal">
    <w:name w:val="SmallerReal"/>
    <w:basedOn w:val="DefaultParagraphFont"/>
    <w:uiPriority w:val="1"/>
    <w:qFormat/>
    <w:rsid w:val="00A06122"/>
    <w:rPr>
      <w:rFonts w:ascii="Garamond" w:hAnsi="Garamond" w:hint="default"/>
      <w:sz w:val="16"/>
    </w:rPr>
  </w:style>
  <w:style w:type="paragraph" w:styleId="HTMLAddress">
    <w:name w:val="HTML Address"/>
    <w:basedOn w:val="Normal"/>
    <w:link w:val="HTMLAddressChar"/>
    <w:uiPriority w:val="99"/>
    <w:semiHidden/>
    <w:unhideWhenUsed/>
    <w:rsid w:val="00A06122"/>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A06122"/>
    <w:rPr>
      <w:rFonts w:ascii="Times New Roman" w:eastAsia="Times New Roman" w:hAnsi="Times New Roman" w:cs="Times New Roman"/>
      <w:i/>
      <w:iCs/>
    </w:rPr>
  </w:style>
  <w:style w:type="character" w:customStyle="1" w:styleId="separator">
    <w:name w:val="separator"/>
    <w:basedOn w:val="DefaultParagraphFont"/>
    <w:rsid w:val="00A06122"/>
  </w:style>
  <w:style w:type="paragraph" w:customStyle="1" w:styleId="dek">
    <w:name w:val="dek"/>
    <w:basedOn w:val="Normal"/>
    <w:uiPriority w:val="99"/>
    <w:rsid w:val="00A06122"/>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A06122"/>
  </w:style>
  <w:style w:type="character" w:customStyle="1" w:styleId="serialtitle">
    <w:name w:val="serial_title"/>
    <w:basedOn w:val="DefaultParagraphFont"/>
    <w:rsid w:val="00A06122"/>
  </w:style>
  <w:style w:type="character" w:customStyle="1" w:styleId="volumeissue">
    <w:name w:val="volume_issue"/>
    <w:basedOn w:val="DefaultParagraphFont"/>
    <w:rsid w:val="00A06122"/>
  </w:style>
  <w:style w:type="character" w:customStyle="1" w:styleId="pagerange">
    <w:name w:val="page_range"/>
    <w:basedOn w:val="DefaultParagraphFont"/>
    <w:rsid w:val="00A06122"/>
  </w:style>
  <w:style w:type="character" w:customStyle="1" w:styleId="doilink">
    <w:name w:val="doi_link"/>
    <w:basedOn w:val="DefaultParagraphFont"/>
    <w:rsid w:val="00A06122"/>
  </w:style>
  <w:style w:type="paragraph" w:customStyle="1" w:styleId="para">
    <w:name w:val="para"/>
    <w:basedOn w:val="Normal"/>
    <w:rsid w:val="00A06122"/>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A06122"/>
  </w:style>
  <w:style w:type="character" w:customStyle="1" w:styleId="internalref">
    <w:name w:val="internalref"/>
    <w:basedOn w:val="DefaultParagraphFont"/>
    <w:rsid w:val="00A06122"/>
  </w:style>
  <w:style w:type="paragraph" w:customStyle="1" w:styleId="Analyitc">
    <w:name w:val="Analyitc"/>
    <w:basedOn w:val="Normal"/>
    <w:uiPriority w:val="4"/>
    <w:qFormat/>
    <w:rsid w:val="00A06122"/>
    <w:rPr>
      <w:b/>
      <w:color w:val="0070C0"/>
      <w:sz w:val="28"/>
    </w:rPr>
  </w:style>
  <w:style w:type="character" w:customStyle="1" w:styleId="StyleUnderliningChar9ptBold">
    <w:name w:val="Style Underlining Char + 9 pt Bold"/>
    <w:rsid w:val="00A06122"/>
    <w:rPr>
      <w:rFonts w:ascii="Times New Roman" w:hAnsi="Times New Roman"/>
      <w:b/>
      <w:bCs/>
      <w:sz w:val="20"/>
      <w:szCs w:val="24"/>
      <w:u w:val="single"/>
    </w:rPr>
  </w:style>
  <w:style w:type="character" w:customStyle="1" w:styleId="StyleUnderliningChar9pt">
    <w:name w:val="Style Underlining Char + 9 pt"/>
    <w:rsid w:val="00A06122"/>
    <w:rPr>
      <w:rFonts w:ascii="Times New Roman" w:hAnsi="Times New Roman"/>
      <w:sz w:val="20"/>
      <w:szCs w:val="24"/>
      <w:u w:val="single"/>
    </w:rPr>
  </w:style>
  <w:style w:type="paragraph" w:customStyle="1" w:styleId="font--body">
    <w:name w:val="font--body"/>
    <w:basedOn w:val="Normal"/>
    <w:rsid w:val="00A06122"/>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A06122"/>
  </w:style>
  <w:style w:type="character" w:customStyle="1" w:styleId="tweetinfo-heartstat">
    <w:name w:val="tweetinfo-heartstat"/>
    <w:basedOn w:val="DefaultParagraphFont"/>
    <w:rsid w:val="00A06122"/>
  </w:style>
  <w:style w:type="character" w:customStyle="1" w:styleId="playbutton-flyout">
    <w:name w:val="playbutton-flyout"/>
    <w:basedOn w:val="DefaultParagraphFont"/>
    <w:rsid w:val="00A06122"/>
  </w:style>
  <w:style w:type="character" w:customStyle="1" w:styleId="inlinevideo-videolabel">
    <w:name w:val="inlinevideo-videolabel"/>
    <w:basedOn w:val="DefaultParagraphFont"/>
    <w:rsid w:val="00A06122"/>
  </w:style>
  <w:style w:type="character" w:customStyle="1" w:styleId="inlinevideo-videoduration">
    <w:name w:val="inlinevideo-videoduration"/>
    <w:basedOn w:val="DefaultParagraphFont"/>
    <w:rsid w:val="00A06122"/>
  </w:style>
  <w:style w:type="character" w:customStyle="1" w:styleId="m2037045589135560752gmail-style13ptbold">
    <w:name w:val="m_2037045589135560752gmail-style13ptbold"/>
    <w:basedOn w:val="DefaultParagraphFont"/>
    <w:rsid w:val="00A06122"/>
  </w:style>
  <w:style w:type="paragraph" w:customStyle="1" w:styleId="css-exrw3m">
    <w:name w:val="css-exrw3m"/>
    <w:basedOn w:val="Normal"/>
    <w:rsid w:val="00A06122"/>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A06122"/>
  </w:style>
  <w:style w:type="character" w:customStyle="1" w:styleId="DateTimeChar">
    <w:name w:val="DateTime Char"/>
    <w:basedOn w:val="DefaultParagraphFont"/>
    <w:link w:val="DateTime"/>
    <w:uiPriority w:val="4"/>
    <w:rsid w:val="00A06122"/>
    <w:rPr>
      <w:rFonts w:ascii="Calibri" w:eastAsiaTheme="minorEastAsia" w:hAnsi="Calibri"/>
      <w:sz w:val="22"/>
    </w:rPr>
  </w:style>
  <w:style w:type="paragraph" w:customStyle="1" w:styleId="Lecture">
    <w:name w:val="Lecture"/>
    <w:next w:val="BodyText"/>
    <w:link w:val="LectureChar"/>
    <w:autoRedefine/>
    <w:uiPriority w:val="4"/>
    <w:qFormat/>
    <w:rsid w:val="00A06122"/>
    <w:pPr>
      <w:spacing w:line="259" w:lineRule="auto"/>
      <w:outlineLvl w:val="5"/>
    </w:pPr>
    <w:rPr>
      <w:rFonts w:ascii="Arial" w:eastAsiaTheme="minorEastAsia" w:hAnsi="Arial" w:cs="Arial"/>
      <w:spacing w:val="-10"/>
      <w:sz w:val="22"/>
      <w:szCs w:val="22"/>
    </w:rPr>
  </w:style>
  <w:style w:type="character" w:customStyle="1" w:styleId="LectureChar">
    <w:name w:val="Lecture Char"/>
    <w:basedOn w:val="DateTimeChar"/>
    <w:link w:val="Lecture"/>
    <w:uiPriority w:val="4"/>
    <w:rsid w:val="00A06122"/>
    <w:rPr>
      <w:rFonts w:ascii="Arial" w:eastAsiaTheme="minorEastAsia" w:hAnsi="Arial" w:cs="Arial"/>
      <w:spacing w:val="-10"/>
      <w:sz w:val="22"/>
      <w:szCs w:val="22"/>
    </w:rPr>
  </w:style>
  <w:style w:type="character" w:customStyle="1" w:styleId="Mention4">
    <w:name w:val="Mention4"/>
    <w:basedOn w:val="DefaultParagraphFont"/>
    <w:uiPriority w:val="99"/>
    <w:semiHidden/>
    <w:unhideWhenUsed/>
    <w:rsid w:val="00A06122"/>
    <w:rPr>
      <w:color w:val="2B579A"/>
      <w:shd w:val="clear" w:color="auto" w:fill="E6E6E6"/>
    </w:rPr>
  </w:style>
  <w:style w:type="character" w:customStyle="1" w:styleId="UnresolvedMention3">
    <w:name w:val="Unresolved Mention3"/>
    <w:basedOn w:val="DefaultParagraphFont"/>
    <w:uiPriority w:val="99"/>
    <w:unhideWhenUsed/>
    <w:rsid w:val="00A06122"/>
    <w:rPr>
      <w:color w:val="808080"/>
      <w:shd w:val="clear" w:color="auto" w:fill="E6E6E6"/>
    </w:rPr>
  </w:style>
  <w:style w:type="character" w:customStyle="1" w:styleId="m-895152127622952443gmail-style13ptbold">
    <w:name w:val="m_-895152127622952443gmail-style13ptbold"/>
    <w:basedOn w:val="DefaultParagraphFont"/>
    <w:rsid w:val="00A06122"/>
  </w:style>
  <w:style w:type="character" w:customStyle="1" w:styleId="m4133802843404377303gmail-style13ptbold">
    <w:name w:val="m_4133802843404377303gmail-style13ptbold"/>
    <w:basedOn w:val="DefaultParagraphFont"/>
    <w:rsid w:val="00A06122"/>
  </w:style>
  <w:style w:type="character" w:customStyle="1" w:styleId="m4133802843404377303gmail-styleunderline">
    <w:name w:val="m_4133802843404377303gmail-styleunderline"/>
    <w:basedOn w:val="DefaultParagraphFont"/>
    <w:rsid w:val="00A06122"/>
  </w:style>
  <w:style w:type="character" w:customStyle="1" w:styleId="m1864609289044096952gmail-style13ptbold">
    <w:name w:val="m_1864609289044096952gmail-style13ptbold"/>
    <w:basedOn w:val="DefaultParagraphFont"/>
    <w:rsid w:val="00A06122"/>
  </w:style>
  <w:style w:type="character" w:customStyle="1" w:styleId="m-2434640214339110092gmail-style13ptbold">
    <w:name w:val="m_-2434640214339110092gmail-style13ptbold"/>
    <w:basedOn w:val="DefaultParagraphFont"/>
    <w:rsid w:val="00A06122"/>
  </w:style>
  <w:style w:type="character" w:customStyle="1" w:styleId="m-2434640214339110092gmail-styleunderline">
    <w:name w:val="m_-2434640214339110092gmail-styleunderline"/>
    <w:basedOn w:val="DefaultParagraphFont"/>
    <w:rsid w:val="00A06122"/>
  </w:style>
  <w:style w:type="character" w:customStyle="1" w:styleId="articlepage-articlebody-firstletter">
    <w:name w:val="articlepage-articlebody-firstletter"/>
    <w:basedOn w:val="DefaultParagraphFont"/>
    <w:rsid w:val="00A06122"/>
  </w:style>
  <w:style w:type="character" w:customStyle="1" w:styleId="m-2745674872889869693gmail-style13ptbold">
    <w:name w:val="m_-2745674872889869693gmail-style13ptbold"/>
    <w:basedOn w:val="DefaultParagraphFont"/>
    <w:rsid w:val="00A06122"/>
  </w:style>
  <w:style w:type="character" w:customStyle="1" w:styleId="m-2745674872889869693gmail-styleunderline">
    <w:name w:val="m_-2745674872889869693gmail-styleunderline"/>
    <w:basedOn w:val="DefaultParagraphFont"/>
    <w:rsid w:val="00A06122"/>
  </w:style>
  <w:style w:type="character" w:customStyle="1" w:styleId="UnresolvedMention31">
    <w:name w:val="Unresolved Mention31"/>
    <w:basedOn w:val="DefaultParagraphFont"/>
    <w:uiPriority w:val="99"/>
    <w:semiHidden/>
    <w:unhideWhenUsed/>
    <w:rsid w:val="00A06122"/>
    <w:rPr>
      <w:color w:val="808080"/>
      <w:shd w:val="clear" w:color="auto" w:fill="E6E6E6"/>
    </w:rPr>
  </w:style>
  <w:style w:type="character" w:customStyle="1" w:styleId="UnresolvedMention4">
    <w:name w:val="Unresolved Mention4"/>
    <w:basedOn w:val="DefaultParagraphFont"/>
    <w:uiPriority w:val="99"/>
    <w:semiHidden/>
    <w:unhideWhenUsed/>
    <w:rsid w:val="00A06122"/>
    <w:rPr>
      <w:color w:val="808080"/>
      <w:shd w:val="clear" w:color="auto" w:fill="E6E6E6"/>
    </w:rPr>
  </w:style>
  <w:style w:type="character" w:customStyle="1" w:styleId="m-8082899869479211226gmail-styleunderline">
    <w:name w:val="m_-8082899869479211226gmail-styleunderline"/>
    <w:basedOn w:val="DefaultParagraphFont"/>
    <w:rsid w:val="00A06122"/>
  </w:style>
  <w:style w:type="paragraph" w:customStyle="1" w:styleId="NoteLevel23">
    <w:name w:val="Note Level 23"/>
    <w:basedOn w:val="Normal"/>
    <w:next w:val="Normal"/>
    <w:uiPriority w:val="99"/>
    <w:qFormat/>
    <w:rsid w:val="00A06122"/>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06122"/>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A06122"/>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A06122"/>
    <w:rPr>
      <w:color w:val="605E5C"/>
      <w:shd w:val="clear" w:color="auto" w:fill="E1DFDD"/>
    </w:rPr>
  </w:style>
  <w:style w:type="character" w:customStyle="1" w:styleId="UnresolvedMention6">
    <w:name w:val="Unresolved Mention6"/>
    <w:basedOn w:val="DefaultParagraphFont"/>
    <w:uiPriority w:val="99"/>
    <w:semiHidden/>
    <w:unhideWhenUsed/>
    <w:rsid w:val="00A06122"/>
    <w:rPr>
      <w:color w:val="605E5C"/>
      <w:shd w:val="clear" w:color="auto" w:fill="E1DFDD"/>
    </w:rPr>
  </w:style>
  <w:style w:type="character" w:customStyle="1" w:styleId="footnote">
    <w:name w:val="footnote"/>
    <w:basedOn w:val="DefaultParagraphFont"/>
    <w:rsid w:val="00A06122"/>
  </w:style>
  <w:style w:type="character" w:customStyle="1" w:styleId="hubidentifier">
    <w:name w:val="hub_identifier"/>
    <w:basedOn w:val="DefaultParagraphFont"/>
    <w:rsid w:val="00A06122"/>
  </w:style>
  <w:style w:type="paragraph" w:customStyle="1" w:styleId="standardeinzug">
    <w:name w:val="standardeinzug"/>
    <w:basedOn w:val="Normal"/>
    <w:rsid w:val="00A06122"/>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A06122"/>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A06122"/>
  </w:style>
  <w:style w:type="paragraph" w:customStyle="1" w:styleId="entrefilet">
    <w:name w:val="entrefilet"/>
    <w:basedOn w:val="Normal"/>
    <w:rsid w:val="00A06122"/>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A06122"/>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A06122"/>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A06122"/>
  </w:style>
  <w:style w:type="character" w:customStyle="1" w:styleId="m-268162420547309261gmail-stylestylebold12pt">
    <w:name w:val="m_-268162420547309261gmail-stylestylebold12pt"/>
    <w:basedOn w:val="DefaultParagraphFont"/>
    <w:rsid w:val="00A06122"/>
  </w:style>
  <w:style w:type="character" w:customStyle="1" w:styleId="m-268162420547309261gmail-styleboldunderline">
    <w:name w:val="m_-268162420547309261gmail-styleboldunderline"/>
    <w:basedOn w:val="DefaultParagraphFont"/>
    <w:rsid w:val="00A06122"/>
  </w:style>
  <w:style w:type="character" w:customStyle="1" w:styleId="m-5621139387307470627gmail-style13ptbold">
    <w:name w:val="m_-5621139387307470627gmail-style13ptbold"/>
    <w:basedOn w:val="DefaultParagraphFont"/>
    <w:rsid w:val="00A06122"/>
  </w:style>
  <w:style w:type="character" w:customStyle="1" w:styleId="m-5621139387307470627gmail-styleunderline">
    <w:name w:val="m_-5621139387307470627gmail-styleunderline"/>
    <w:basedOn w:val="DefaultParagraphFont"/>
    <w:rsid w:val="00A06122"/>
  </w:style>
  <w:style w:type="character" w:customStyle="1" w:styleId="m-4930835733434609408gmail-style13ptbold">
    <w:name w:val="m_-4930835733434609408gmail-style13ptbold"/>
    <w:basedOn w:val="DefaultParagraphFont"/>
    <w:rsid w:val="00A06122"/>
  </w:style>
  <w:style w:type="character" w:customStyle="1" w:styleId="m-4930835733434609408gmail-styleunderline">
    <w:name w:val="m_-4930835733434609408gmail-styleunderline"/>
    <w:basedOn w:val="DefaultParagraphFont"/>
    <w:rsid w:val="00A06122"/>
  </w:style>
  <w:style w:type="character" w:customStyle="1" w:styleId="m-2456650549122369157gmail-style13ptbold">
    <w:name w:val="m_-2456650549122369157gmail-style13ptbold"/>
    <w:basedOn w:val="DefaultParagraphFont"/>
    <w:rsid w:val="00A06122"/>
  </w:style>
  <w:style w:type="character" w:customStyle="1" w:styleId="m-2456650549122369157gmail-styleunderline">
    <w:name w:val="m_-2456650549122369157gmail-styleunderline"/>
    <w:basedOn w:val="DefaultParagraphFont"/>
    <w:rsid w:val="00A06122"/>
  </w:style>
  <w:style w:type="character" w:customStyle="1" w:styleId="UnresolvedMention32">
    <w:name w:val="Unresolved Mention32"/>
    <w:basedOn w:val="DefaultParagraphFont"/>
    <w:uiPriority w:val="99"/>
    <w:semiHidden/>
    <w:unhideWhenUsed/>
    <w:rsid w:val="00A06122"/>
    <w:rPr>
      <w:color w:val="605E5C"/>
      <w:shd w:val="clear" w:color="auto" w:fill="E1DFDD"/>
    </w:rPr>
  </w:style>
  <w:style w:type="character" w:customStyle="1" w:styleId="l7">
    <w:name w:val="l7"/>
    <w:basedOn w:val="DefaultParagraphFont"/>
    <w:rsid w:val="00A06122"/>
  </w:style>
  <w:style w:type="character" w:customStyle="1" w:styleId="l6">
    <w:name w:val="l6"/>
    <w:basedOn w:val="DefaultParagraphFont"/>
    <w:rsid w:val="00A06122"/>
  </w:style>
  <w:style w:type="character" w:customStyle="1" w:styleId="l8">
    <w:name w:val="l8"/>
    <w:basedOn w:val="DefaultParagraphFont"/>
    <w:rsid w:val="00A06122"/>
  </w:style>
  <w:style w:type="character" w:customStyle="1" w:styleId="l9">
    <w:name w:val="l9"/>
    <w:basedOn w:val="DefaultParagraphFont"/>
    <w:rsid w:val="00A06122"/>
  </w:style>
  <w:style w:type="character" w:customStyle="1" w:styleId="m-134349766280542120gmail-style13ptbold">
    <w:name w:val="m_-134349766280542120gmail-style13ptbold"/>
    <w:basedOn w:val="DefaultParagraphFont"/>
    <w:rsid w:val="00A06122"/>
  </w:style>
  <w:style w:type="character" w:customStyle="1" w:styleId="m-134349766280542120gmail-msohyperlink">
    <w:name w:val="m_-134349766280542120gmail-msohyperlink"/>
    <w:basedOn w:val="DefaultParagraphFont"/>
    <w:rsid w:val="00A06122"/>
  </w:style>
  <w:style w:type="character" w:customStyle="1" w:styleId="m-134349766280542120gmail-styleunderline">
    <w:name w:val="m_-134349766280542120gmail-styleunderline"/>
    <w:basedOn w:val="DefaultParagraphFont"/>
    <w:rsid w:val="00A06122"/>
  </w:style>
  <w:style w:type="character" w:customStyle="1" w:styleId="m-134349766280542120gmail-cite">
    <w:name w:val="m_-134349766280542120gmail-cite"/>
    <w:basedOn w:val="DefaultParagraphFont"/>
    <w:rsid w:val="00A06122"/>
  </w:style>
  <w:style w:type="character" w:customStyle="1" w:styleId="m-134349766280542120gmail-underline">
    <w:name w:val="m_-134349766280542120gmail-underline"/>
    <w:basedOn w:val="DefaultParagraphFont"/>
    <w:rsid w:val="00A06122"/>
  </w:style>
  <w:style w:type="character" w:customStyle="1" w:styleId="m-134349766280542120gmail-underline0">
    <w:name w:val="m_-134349766280542120gmail-underline0"/>
    <w:basedOn w:val="DefaultParagraphFont"/>
    <w:rsid w:val="00A06122"/>
  </w:style>
  <w:style w:type="paragraph" w:customStyle="1" w:styleId="element">
    <w:name w:val="element"/>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A06122"/>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A06122"/>
  </w:style>
  <w:style w:type="character" w:customStyle="1" w:styleId="wsj-article-credit">
    <w:name w:val="wsj-article-credit"/>
    <w:basedOn w:val="DefaultParagraphFont"/>
    <w:rsid w:val="00A06122"/>
  </w:style>
  <w:style w:type="character" w:customStyle="1" w:styleId="wsj-article-credit-tag">
    <w:name w:val="wsj-article-credit-tag"/>
    <w:basedOn w:val="DefaultParagraphFont"/>
    <w:rsid w:val="00A06122"/>
  </w:style>
  <w:style w:type="paragraph" w:customStyle="1" w:styleId="initial">
    <w:name w:val="initial"/>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A06122"/>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A06122"/>
    <w:rPr>
      <w:rFonts w:ascii="Arial Narrow" w:hAnsi="Arial Narrow"/>
      <w:sz w:val="22"/>
      <w:szCs w:val="24"/>
      <w:u w:val="single"/>
      <w:lang w:val="en-US" w:eastAsia="en-US" w:bidi="ar-SA"/>
    </w:rPr>
  </w:style>
  <w:style w:type="paragraph" w:customStyle="1" w:styleId="detailsub">
    <w:name w:val="detail__sub"/>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A06122"/>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A06122"/>
  </w:style>
  <w:style w:type="character" w:customStyle="1" w:styleId="m-299895914748161361gmail-styleunderline">
    <w:name w:val="m_-299895914748161361gmail-styleunderline"/>
    <w:basedOn w:val="DefaultParagraphFont"/>
    <w:rsid w:val="00A06122"/>
  </w:style>
  <w:style w:type="paragraph" w:customStyle="1" w:styleId="counter-paragraph">
    <w:name w:val="counter-paragraph"/>
    <w:basedOn w:val="Normal"/>
    <w:rsid w:val="00A06122"/>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A06122"/>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A06122"/>
  </w:style>
  <w:style w:type="paragraph" w:customStyle="1" w:styleId="m-266642551691440061gmail-cards">
    <w:name w:val="m_-266642551691440061gmail-cards"/>
    <w:basedOn w:val="Normal"/>
    <w:rsid w:val="00A06122"/>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A06122"/>
  </w:style>
  <w:style w:type="paragraph" w:customStyle="1" w:styleId="listingexcerpt">
    <w:name w:val="listing__excerpt"/>
    <w:basedOn w:val="Normal"/>
    <w:rsid w:val="00A06122"/>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A06122"/>
  </w:style>
  <w:style w:type="paragraph" w:customStyle="1" w:styleId="specialbutton">
    <w:name w:val="special__button"/>
    <w:basedOn w:val="Normal"/>
    <w:rsid w:val="00A06122"/>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A06122"/>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2017/04/18/politics/kfile-trump-north-korea-nuclear-war/index.html" TargetMode="External"/><Relationship Id="rId3" Type="http://schemas.openxmlformats.org/officeDocument/2006/relationships/settings" Target="settings.xml"/><Relationship Id="rId7" Type="http://schemas.openxmlformats.org/officeDocument/2006/relationships/hyperlink" Target="https://time.com/4797241/angela-merkel-us-german-tensions-g7-summ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me.com/4569845/donald-trump-america-first/" TargetMode="External"/><Relationship Id="rId5" Type="http://schemas.openxmlformats.org/officeDocument/2006/relationships/hyperlink" Target="https://time.com/4696437/european-union-future-maastrich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17</Pages>
  <Words>10608</Words>
  <Characters>60469</Characters>
  <Application>Microsoft Office Word</Application>
  <DocSecurity>0</DocSecurity>
  <Lines>503</Lines>
  <Paragraphs>141</Paragraphs>
  <ScaleCrop>false</ScaleCrop>
  <Company/>
  <LinksUpToDate>false</LinksUpToDate>
  <CharactersWithSpaces>70936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4</cp:revision>
  <dcterms:created xsi:type="dcterms:W3CDTF">2021-11-06T13:22:00Z</dcterms:created>
  <dcterms:modified xsi:type="dcterms:W3CDTF">2021-11-06T17:56:00Z</dcterms:modified>
</cp:coreProperties>
</file>